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E87A6" w14:textId="3FE88873" w:rsidR="00DA509A" w:rsidRPr="00F94401" w:rsidRDefault="00940C71" w:rsidP="00111ECF">
      <w:pPr>
        <w:pStyle w:val="ust"/>
        <w:spacing w:before="120" w:after="120"/>
        <w:ind w:left="0" w:firstLine="0"/>
        <w:jc w:val="right"/>
        <w:rPr>
          <w:rFonts w:ascii="Calibri" w:hAnsi="Calibri" w:cs="Calibri"/>
          <w:b/>
          <w:sz w:val="20"/>
          <w:szCs w:val="20"/>
        </w:rPr>
      </w:pPr>
      <w:r w:rsidRPr="00F94401">
        <w:rPr>
          <w:rFonts w:ascii="Calibri" w:hAnsi="Calibri" w:cs="Calibri"/>
          <w:sz w:val="20"/>
          <w:szCs w:val="20"/>
        </w:rPr>
        <w:tab/>
      </w:r>
      <w:r w:rsidRPr="00F94401">
        <w:rPr>
          <w:rFonts w:ascii="Calibri" w:hAnsi="Calibri" w:cs="Calibri"/>
          <w:sz w:val="20"/>
          <w:szCs w:val="20"/>
        </w:rPr>
        <w:tab/>
      </w:r>
      <w:r w:rsidRPr="00F94401">
        <w:rPr>
          <w:rFonts w:ascii="Calibri" w:hAnsi="Calibri" w:cs="Calibri"/>
          <w:sz w:val="20"/>
          <w:szCs w:val="20"/>
        </w:rPr>
        <w:tab/>
      </w:r>
      <w:r w:rsidRPr="00F94401">
        <w:rPr>
          <w:rFonts w:ascii="Calibri" w:hAnsi="Calibri" w:cs="Calibri"/>
          <w:sz w:val="20"/>
          <w:szCs w:val="20"/>
        </w:rPr>
        <w:tab/>
      </w:r>
      <w:r w:rsidRPr="00F94401">
        <w:rPr>
          <w:rFonts w:ascii="Calibri" w:hAnsi="Calibri" w:cs="Calibri"/>
          <w:sz w:val="20"/>
          <w:szCs w:val="20"/>
        </w:rPr>
        <w:tab/>
      </w:r>
      <w:r w:rsidRPr="00F94401">
        <w:rPr>
          <w:rFonts w:ascii="Calibri" w:hAnsi="Calibri" w:cs="Calibri"/>
          <w:sz w:val="20"/>
          <w:szCs w:val="20"/>
        </w:rPr>
        <w:tab/>
      </w:r>
      <w:r w:rsidRPr="00F94401">
        <w:rPr>
          <w:rFonts w:ascii="Calibri" w:hAnsi="Calibri" w:cs="Calibri"/>
          <w:sz w:val="20"/>
          <w:szCs w:val="20"/>
        </w:rPr>
        <w:tab/>
      </w:r>
      <w:r w:rsidRPr="00F94401">
        <w:rPr>
          <w:rFonts w:ascii="Calibri" w:hAnsi="Calibri" w:cs="Calibri"/>
          <w:sz w:val="20"/>
          <w:szCs w:val="20"/>
        </w:rPr>
        <w:tab/>
      </w:r>
      <w:r w:rsidRPr="00F94401">
        <w:rPr>
          <w:rFonts w:ascii="Calibri" w:hAnsi="Calibri" w:cs="Calibri"/>
          <w:sz w:val="20"/>
          <w:szCs w:val="20"/>
        </w:rPr>
        <w:tab/>
      </w:r>
      <w:r w:rsidRPr="00F94401">
        <w:rPr>
          <w:rFonts w:ascii="Calibri" w:hAnsi="Calibri" w:cs="Calibri"/>
          <w:sz w:val="20"/>
          <w:szCs w:val="20"/>
        </w:rPr>
        <w:tab/>
      </w:r>
      <w:r w:rsidRPr="00F94401">
        <w:rPr>
          <w:rFonts w:ascii="Calibri" w:hAnsi="Calibri" w:cs="Calibri"/>
          <w:sz w:val="20"/>
          <w:szCs w:val="20"/>
        </w:rPr>
        <w:tab/>
        <w:t xml:space="preserve">           </w:t>
      </w:r>
      <w:r w:rsidR="007F1E54" w:rsidRPr="00F94401">
        <w:rPr>
          <w:rFonts w:ascii="Calibri" w:hAnsi="Calibri" w:cs="Calibri"/>
          <w:sz w:val="20"/>
          <w:szCs w:val="20"/>
        </w:rPr>
        <w:t xml:space="preserve">                     </w:t>
      </w:r>
      <w:r w:rsidR="0056694D" w:rsidRPr="00F94401">
        <w:rPr>
          <w:rFonts w:ascii="Calibri" w:hAnsi="Calibri" w:cs="Calibri"/>
          <w:sz w:val="20"/>
          <w:szCs w:val="20"/>
        </w:rPr>
        <w:t xml:space="preserve">Załącznik nr </w:t>
      </w:r>
      <w:r w:rsidR="00EA0AC9" w:rsidRPr="00F94401">
        <w:rPr>
          <w:rFonts w:ascii="Calibri" w:hAnsi="Calibri" w:cs="Calibri"/>
          <w:sz w:val="20"/>
          <w:szCs w:val="20"/>
        </w:rPr>
        <w:t>7</w:t>
      </w:r>
      <w:r w:rsidR="003E08F8" w:rsidRPr="00F94401">
        <w:rPr>
          <w:rFonts w:ascii="Calibri" w:hAnsi="Calibri" w:cs="Calibri"/>
          <w:sz w:val="20"/>
          <w:szCs w:val="20"/>
        </w:rPr>
        <w:t xml:space="preserve"> do SWZ</w:t>
      </w:r>
    </w:p>
    <w:p w14:paraId="54D34896" w14:textId="77777777" w:rsidR="00F70727" w:rsidRPr="00F94401" w:rsidRDefault="00F70727" w:rsidP="00AF1DF8">
      <w:pPr>
        <w:rPr>
          <w:rFonts w:ascii="Calibri" w:hAnsi="Calibri" w:cs="Calibri"/>
          <w:sz w:val="20"/>
          <w:szCs w:val="20"/>
        </w:rPr>
      </w:pPr>
    </w:p>
    <w:p w14:paraId="0D52E4A3" w14:textId="22416F7F" w:rsidR="00D22BE4" w:rsidRPr="00F94401" w:rsidRDefault="00DA509A" w:rsidP="00AF1DF8">
      <w:pPr>
        <w:rPr>
          <w:rFonts w:ascii="Calibri" w:hAnsi="Calibri" w:cs="Calibri"/>
          <w:sz w:val="20"/>
          <w:szCs w:val="20"/>
        </w:rPr>
      </w:pPr>
      <w:r w:rsidRPr="00F94401">
        <w:rPr>
          <w:rFonts w:ascii="Calibri" w:hAnsi="Calibri" w:cs="Calibri"/>
          <w:sz w:val="20"/>
          <w:szCs w:val="20"/>
        </w:rPr>
        <w:t>...........................................</w:t>
      </w:r>
      <w:r w:rsidR="00D22BE4" w:rsidRPr="00F94401">
        <w:rPr>
          <w:rFonts w:ascii="Calibri" w:hAnsi="Calibri" w:cs="Calibri"/>
          <w:sz w:val="20"/>
          <w:szCs w:val="20"/>
        </w:rPr>
        <w:t>...................</w:t>
      </w:r>
      <w:r w:rsidRPr="00F94401">
        <w:rPr>
          <w:rFonts w:ascii="Calibri" w:hAnsi="Calibri" w:cs="Calibri"/>
          <w:sz w:val="20"/>
          <w:szCs w:val="20"/>
        </w:rPr>
        <w:tab/>
      </w:r>
      <w:r w:rsidR="0032655D" w:rsidRPr="00F94401">
        <w:rPr>
          <w:rFonts w:ascii="Calibri" w:hAnsi="Calibri" w:cs="Calibri"/>
          <w:sz w:val="20"/>
          <w:szCs w:val="20"/>
        </w:rPr>
        <w:tab/>
      </w:r>
      <w:r w:rsidR="0032655D" w:rsidRPr="00F94401">
        <w:rPr>
          <w:rFonts w:ascii="Calibri" w:hAnsi="Calibri" w:cs="Calibri"/>
          <w:sz w:val="20"/>
          <w:szCs w:val="20"/>
        </w:rPr>
        <w:tab/>
      </w:r>
      <w:r w:rsidR="0032655D" w:rsidRPr="00F94401">
        <w:rPr>
          <w:rFonts w:ascii="Calibri" w:hAnsi="Calibri" w:cs="Calibri"/>
          <w:sz w:val="20"/>
          <w:szCs w:val="20"/>
        </w:rPr>
        <w:tab/>
      </w:r>
      <w:r w:rsidR="0032655D" w:rsidRPr="00F94401">
        <w:rPr>
          <w:rFonts w:ascii="Calibri" w:hAnsi="Calibri" w:cs="Calibri"/>
          <w:sz w:val="20"/>
          <w:szCs w:val="20"/>
        </w:rPr>
        <w:tab/>
      </w:r>
      <w:r w:rsidR="0032655D" w:rsidRPr="00F94401">
        <w:rPr>
          <w:rFonts w:ascii="Calibri" w:hAnsi="Calibri" w:cs="Calibri"/>
          <w:sz w:val="20"/>
          <w:szCs w:val="20"/>
        </w:rPr>
        <w:tab/>
      </w:r>
      <w:r w:rsidR="0032655D" w:rsidRPr="00F94401">
        <w:rPr>
          <w:rFonts w:ascii="Calibri" w:hAnsi="Calibri" w:cs="Calibri"/>
          <w:sz w:val="20"/>
          <w:szCs w:val="20"/>
        </w:rPr>
        <w:tab/>
      </w:r>
      <w:r w:rsidR="00AF1DF8" w:rsidRPr="00F94401">
        <w:rPr>
          <w:rFonts w:ascii="Calibri" w:hAnsi="Calibri" w:cs="Calibri"/>
          <w:sz w:val="20"/>
          <w:szCs w:val="20"/>
        </w:rPr>
        <w:tab/>
      </w:r>
      <w:r w:rsidR="00AF1DF8" w:rsidRPr="00F94401">
        <w:rPr>
          <w:rFonts w:ascii="Calibri" w:hAnsi="Calibri" w:cs="Calibri"/>
          <w:sz w:val="20"/>
          <w:szCs w:val="20"/>
        </w:rPr>
        <w:tab/>
      </w:r>
      <w:r w:rsidR="00AF1DF8" w:rsidRPr="00F94401">
        <w:rPr>
          <w:rFonts w:ascii="Calibri" w:hAnsi="Calibri" w:cs="Calibri"/>
          <w:sz w:val="20"/>
          <w:szCs w:val="20"/>
        </w:rPr>
        <w:tab/>
      </w:r>
      <w:r w:rsidR="00D22BE4" w:rsidRPr="00F94401">
        <w:rPr>
          <w:rFonts w:ascii="Calibri" w:hAnsi="Calibri" w:cs="Calibri"/>
          <w:sz w:val="20"/>
          <w:szCs w:val="20"/>
        </w:rPr>
        <w:t xml:space="preserve">    ..............................., dnia .................... 20</w:t>
      </w:r>
      <w:r w:rsidR="000A40F9" w:rsidRPr="00F94401">
        <w:rPr>
          <w:rFonts w:ascii="Calibri" w:hAnsi="Calibri" w:cs="Calibri"/>
          <w:sz w:val="20"/>
          <w:szCs w:val="20"/>
        </w:rPr>
        <w:t>2</w:t>
      </w:r>
      <w:r w:rsidR="007A1FD9">
        <w:rPr>
          <w:rFonts w:ascii="Calibri" w:hAnsi="Calibri" w:cs="Calibri"/>
          <w:sz w:val="20"/>
          <w:szCs w:val="20"/>
        </w:rPr>
        <w:t>6</w:t>
      </w:r>
      <w:r w:rsidR="00D22BE4" w:rsidRPr="00F94401">
        <w:rPr>
          <w:rFonts w:ascii="Calibri" w:hAnsi="Calibri" w:cs="Calibri"/>
          <w:sz w:val="20"/>
          <w:szCs w:val="20"/>
        </w:rPr>
        <w:t xml:space="preserve"> r.</w:t>
      </w:r>
    </w:p>
    <w:p w14:paraId="4019EF12" w14:textId="77777777" w:rsidR="00DA509A" w:rsidRPr="00F94401" w:rsidRDefault="00DA509A" w:rsidP="00D22BE4">
      <w:pPr>
        <w:ind w:right="39"/>
        <w:rPr>
          <w:rFonts w:ascii="Calibri" w:eastAsia="Batang" w:hAnsi="Calibri" w:cs="Calibri"/>
          <w:i/>
          <w:sz w:val="18"/>
          <w:szCs w:val="18"/>
        </w:rPr>
      </w:pPr>
      <w:r w:rsidRPr="00F94401">
        <w:rPr>
          <w:rFonts w:ascii="Calibri" w:hAnsi="Calibri" w:cs="Calibri"/>
          <w:sz w:val="20"/>
          <w:szCs w:val="20"/>
        </w:rPr>
        <w:tab/>
      </w:r>
      <w:r w:rsidR="00910410" w:rsidRPr="00F94401">
        <w:rPr>
          <w:rFonts w:ascii="Calibri" w:eastAsia="Batang" w:hAnsi="Calibri" w:cs="Calibri"/>
          <w:i/>
          <w:sz w:val="18"/>
          <w:szCs w:val="18"/>
        </w:rPr>
        <w:t>(N</w:t>
      </w:r>
      <w:r w:rsidR="00D22BE4" w:rsidRPr="00F94401">
        <w:rPr>
          <w:rFonts w:ascii="Calibri" w:eastAsia="Batang" w:hAnsi="Calibri" w:cs="Calibri"/>
          <w:i/>
          <w:sz w:val="18"/>
          <w:szCs w:val="18"/>
        </w:rPr>
        <w:t>azwa i adres Wykonawcy)</w:t>
      </w:r>
    </w:p>
    <w:p w14:paraId="3DF565AC" w14:textId="77777777" w:rsidR="00DA509A" w:rsidRPr="00F94401" w:rsidRDefault="00DA509A" w:rsidP="00DA509A">
      <w:pPr>
        <w:ind w:right="39"/>
        <w:rPr>
          <w:rFonts w:ascii="Calibri" w:eastAsia="Batang" w:hAnsi="Calibri" w:cs="Calibri"/>
          <w:i/>
          <w:sz w:val="18"/>
          <w:szCs w:val="18"/>
        </w:rPr>
      </w:pPr>
    </w:p>
    <w:p w14:paraId="0A4A530D" w14:textId="51C378B1" w:rsidR="0032655D" w:rsidRPr="00F94401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libri" w:hAnsi="Calibri" w:cs="Calibri"/>
          <w:b/>
          <w:color w:val="auto"/>
          <w:sz w:val="20"/>
          <w:szCs w:val="20"/>
        </w:rPr>
      </w:pPr>
      <w:r w:rsidRPr="00F94401">
        <w:rPr>
          <w:rFonts w:ascii="Calibri" w:hAnsi="Calibri" w:cs="Calibri"/>
          <w:b/>
          <w:color w:val="auto"/>
          <w:sz w:val="20"/>
          <w:szCs w:val="20"/>
        </w:rPr>
        <w:tab/>
      </w:r>
      <w:r w:rsidRPr="00F94401">
        <w:rPr>
          <w:rFonts w:ascii="Calibri" w:hAnsi="Calibri" w:cs="Calibri"/>
          <w:b/>
          <w:color w:val="auto"/>
          <w:sz w:val="20"/>
          <w:szCs w:val="20"/>
        </w:rPr>
        <w:tab/>
      </w:r>
      <w:r w:rsidR="0032655D" w:rsidRPr="00F94401">
        <w:rPr>
          <w:rFonts w:ascii="Calibri" w:hAnsi="Calibri" w:cs="Calibri"/>
          <w:b/>
          <w:color w:val="auto"/>
          <w:sz w:val="20"/>
          <w:szCs w:val="20"/>
        </w:rPr>
        <w:t>WYKAZ OSÓB, KTÓRE BĘDĄ UCZESTNICZYĆ W WYKONYWANIU ZAMÓWIENIA</w:t>
      </w:r>
      <w:r w:rsidR="00152CEF" w:rsidRPr="00F94401">
        <w:rPr>
          <w:rFonts w:ascii="Calibri" w:hAnsi="Calibri" w:cs="Calibri"/>
          <w:b/>
          <w:color w:val="auto"/>
          <w:sz w:val="20"/>
          <w:szCs w:val="20"/>
        </w:rPr>
        <w:t xml:space="preserve"> </w:t>
      </w:r>
      <w:r w:rsidR="008508FC">
        <w:rPr>
          <w:rFonts w:ascii="Calibri" w:hAnsi="Calibri" w:cs="Calibri"/>
          <w:b/>
          <w:color w:val="auto"/>
          <w:sz w:val="20"/>
          <w:szCs w:val="20"/>
        </w:rPr>
        <w:t xml:space="preserve"> </w:t>
      </w:r>
    </w:p>
    <w:p w14:paraId="6060CBD9" w14:textId="77777777" w:rsidR="002A5798" w:rsidRPr="00F94401" w:rsidRDefault="0032655D" w:rsidP="0032655D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  <w:r w:rsidRPr="00F94401">
        <w:rPr>
          <w:rFonts w:ascii="Calibri" w:hAnsi="Calibri" w:cs="Calibri"/>
          <w:sz w:val="20"/>
          <w:szCs w:val="20"/>
        </w:rPr>
        <w:t>Składany do zadania</w:t>
      </w:r>
      <w:r w:rsidRPr="00F94401">
        <w:rPr>
          <w:rFonts w:ascii="Calibri" w:hAnsi="Calibri" w:cs="Calibri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F94401" w:rsidRDefault="007B2867" w:rsidP="00327268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iCs/>
          <w:sz w:val="16"/>
          <w:szCs w:val="16"/>
        </w:rPr>
      </w:pPr>
    </w:p>
    <w:p w14:paraId="506DDEE2" w14:textId="305CD205" w:rsidR="00BD6239" w:rsidRPr="00F94401" w:rsidRDefault="002022F6" w:rsidP="006C09BC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B22DC0">
        <w:rPr>
          <w:rFonts w:ascii="Calibri" w:hAnsi="Calibri" w:cs="Calibri"/>
          <w:b/>
          <w:sz w:val="20"/>
          <w:szCs w:val="20"/>
        </w:rPr>
        <w:t>„</w:t>
      </w:r>
      <w:r w:rsidR="007A1FD9" w:rsidRPr="007A1FD9">
        <w:rPr>
          <w:rFonts w:ascii="Calibri" w:hAnsi="Calibri" w:cs="Calibri"/>
          <w:b/>
          <w:sz w:val="20"/>
          <w:szCs w:val="20"/>
        </w:rPr>
        <w:t>Rozwój zrównoważonej mobilności miejskiej w Kieleckim Obszarze Funkcjonalnym</w:t>
      </w:r>
      <w:r w:rsidRPr="00B22DC0">
        <w:rPr>
          <w:rFonts w:ascii="Calibri" w:hAnsi="Calibri" w:cs="Calibri"/>
          <w:b/>
          <w:sz w:val="20"/>
          <w:szCs w:val="20"/>
        </w:rPr>
        <w:t>”</w:t>
      </w:r>
      <w:r w:rsidR="00B727B6" w:rsidRPr="00F94401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220C7206" w14:textId="77777777" w:rsidR="006F0E01" w:rsidRPr="00F94401" w:rsidRDefault="006F0E01" w:rsidP="00327268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527F1590" w14:textId="77777777" w:rsidR="00CA23A0" w:rsidRPr="00F94401" w:rsidRDefault="00CA23A0" w:rsidP="0032655D">
      <w:pPr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F94401" w14:paraId="57245AC3" w14:textId="77777777" w:rsidTr="00327268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F94401" w:rsidRDefault="00532237" w:rsidP="00F84122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F9440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F94401" w:rsidRDefault="00532237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94401">
              <w:rPr>
                <w:rFonts w:ascii="Calibri" w:hAnsi="Calibri" w:cs="Calibr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F94401" w:rsidRDefault="00532237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94401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F94401" w:rsidRDefault="00532237" w:rsidP="00F8412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F4A2E2D" w14:textId="77777777" w:rsidR="00532237" w:rsidRPr="00F94401" w:rsidRDefault="00532237" w:rsidP="00F8412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94401">
              <w:rPr>
                <w:rFonts w:ascii="Calibri" w:hAnsi="Calibri" w:cs="Calibri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F94401" w:rsidRDefault="00532237" w:rsidP="00F8412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94401">
              <w:rPr>
                <w:rFonts w:ascii="Calibri" w:hAnsi="Calibri" w:cs="Calibri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01EC2D0" w14:textId="77777777" w:rsidR="00532237" w:rsidRPr="00F94401" w:rsidRDefault="00532237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94401">
              <w:rPr>
                <w:rFonts w:ascii="Calibri" w:hAnsi="Calibri" w:cs="Calibr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D154E5" w:rsidRPr="00F94401" w14:paraId="4F44471E" w14:textId="77777777" w:rsidTr="00D154E5">
        <w:trPr>
          <w:trHeight w:val="942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B12F" w14:textId="706D8E01" w:rsidR="00D154E5" w:rsidRPr="00F94401" w:rsidRDefault="00D154E5" w:rsidP="00F8412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Cześć ……</w:t>
            </w:r>
          </w:p>
        </w:tc>
      </w:tr>
      <w:tr w:rsidR="00532237" w:rsidRPr="00F94401" w14:paraId="79FC6475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F94401" w:rsidRDefault="00264077" w:rsidP="00F84122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F94401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333941FC" w:rsidR="00532237" w:rsidRPr="00F94401" w:rsidRDefault="00AD02CB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94401">
              <w:rPr>
                <w:rFonts w:ascii="Calibri" w:hAnsi="Calibri" w:cs="Calibri"/>
                <w:sz w:val="20"/>
                <w:szCs w:val="20"/>
              </w:rPr>
              <w:t>……….. 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C9BE345" w14:textId="77777777" w:rsidR="00AD02CB" w:rsidRPr="00F94401" w:rsidRDefault="00532237" w:rsidP="00F84122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94401">
              <w:rPr>
                <w:rFonts w:ascii="Calibri" w:hAnsi="Calibri" w:cs="Calibri"/>
                <w:b/>
                <w:sz w:val="20"/>
                <w:szCs w:val="20"/>
              </w:rPr>
              <w:t xml:space="preserve">Kierownik  </w:t>
            </w:r>
          </w:p>
          <w:p w14:paraId="168BFD76" w14:textId="1CE51D25" w:rsidR="00532237" w:rsidRPr="00F94401" w:rsidRDefault="00532237" w:rsidP="00F84122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94401">
              <w:rPr>
                <w:rFonts w:ascii="Calibri" w:hAnsi="Calibri" w:cs="Calibri"/>
                <w:b/>
                <w:sz w:val="20"/>
                <w:szCs w:val="20"/>
              </w:rPr>
              <w:t>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875F5A" w14:textId="08DB2C23" w:rsidR="00532237" w:rsidRPr="006E5DE4" w:rsidRDefault="00532237" w:rsidP="002752EB">
            <w:pPr>
              <w:pStyle w:val="Default"/>
              <w:ind w:left="142" w:right="141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E5DE4">
              <w:rPr>
                <w:rFonts w:ascii="Calibri" w:hAnsi="Calibri" w:cs="Calibri"/>
                <w:sz w:val="20"/>
                <w:szCs w:val="20"/>
              </w:rPr>
              <w:t xml:space="preserve">Uprawnienia budowlane do kierowania </w:t>
            </w:r>
            <w:r w:rsidR="00082B0F" w:rsidRPr="006E5DE4">
              <w:rPr>
                <w:rFonts w:ascii="Calibri" w:hAnsi="Calibri" w:cs="Calibri"/>
                <w:sz w:val="20"/>
                <w:szCs w:val="20"/>
              </w:rPr>
              <w:t>robotami budowlanymi</w:t>
            </w:r>
            <w:r w:rsidR="00EC49D8" w:rsidRPr="006E5DE4">
              <w:rPr>
                <w:rFonts w:ascii="Calibri" w:hAnsi="Calibri" w:cs="Calibri"/>
                <w:sz w:val="20"/>
                <w:szCs w:val="20"/>
              </w:rPr>
              <w:t xml:space="preserve"> w specjalności </w:t>
            </w:r>
            <w:r w:rsidR="00D154E5">
              <w:rPr>
                <w:rFonts w:ascii="Calibri" w:hAnsi="Calibri" w:cs="Calibri"/>
                <w:sz w:val="20"/>
                <w:szCs w:val="20"/>
              </w:rPr>
              <w:t>drogowej</w:t>
            </w:r>
            <w:r w:rsidR="00E86DEB" w:rsidRPr="006E5DE4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379DBD75" w14:textId="77777777" w:rsidR="00702BB0" w:rsidRPr="006E5DE4" w:rsidRDefault="00702BB0" w:rsidP="00702BB0">
            <w:pPr>
              <w:pStyle w:val="Default"/>
              <w:ind w:left="142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8166B0A" w14:textId="2C9430A4" w:rsidR="0014290E" w:rsidRPr="006E5DE4" w:rsidRDefault="00532237" w:rsidP="00C02B71">
            <w:pPr>
              <w:pStyle w:val="Default"/>
              <w:spacing w:after="240"/>
              <w:ind w:left="142"/>
              <w:rPr>
                <w:rFonts w:ascii="Calibri" w:hAnsi="Calibri" w:cs="Calibri"/>
                <w:b/>
                <w:sz w:val="20"/>
                <w:szCs w:val="20"/>
              </w:rPr>
            </w:pPr>
            <w:r w:rsidRPr="006E5DE4">
              <w:rPr>
                <w:rFonts w:ascii="Calibri" w:hAnsi="Calibri" w:cs="Calibri"/>
                <w:b/>
                <w:sz w:val="20"/>
                <w:szCs w:val="20"/>
              </w:rPr>
              <w:t>Nr uprawnień ……………………..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F94401" w:rsidRDefault="00532237" w:rsidP="00F84122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94401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579263AE" w14:textId="77777777" w:rsidR="00EF1C18" w:rsidRDefault="00EF1C18" w:rsidP="00D13E99">
      <w:pPr>
        <w:pStyle w:val="default0"/>
        <w:tabs>
          <w:tab w:val="left" w:pos="13183"/>
        </w:tabs>
        <w:spacing w:before="120" w:beforeAutospacing="0" w:after="120" w:afterAutospacing="0"/>
        <w:ind w:right="816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24142F86" w14:textId="593EC181" w:rsidR="0032655D" w:rsidRPr="00F94401" w:rsidRDefault="0032655D" w:rsidP="00D13E99">
      <w:pPr>
        <w:pStyle w:val="default0"/>
        <w:tabs>
          <w:tab w:val="left" w:pos="13183"/>
        </w:tabs>
        <w:spacing w:before="120" w:beforeAutospacing="0" w:after="120" w:afterAutospacing="0"/>
        <w:ind w:right="816"/>
        <w:jc w:val="both"/>
        <w:rPr>
          <w:rFonts w:ascii="Calibri" w:hAnsi="Calibri" w:cs="Calibri"/>
          <w:sz w:val="20"/>
          <w:szCs w:val="20"/>
        </w:rPr>
      </w:pPr>
      <w:r w:rsidRPr="00F94401">
        <w:rPr>
          <w:rFonts w:ascii="Calibri" w:hAnsi="Calibri" w:cs="Calibri"/>
          <w:b/>
          <w:bCs/>
          <w:sz w:val="20"/>
          <w:szCs w:val="20"/>
        </w:rPr>
        <w:t xml:space="preserve">Uwaga! </w:t>
      </w:r>
      <w:r w:rsidRPr="00F94401">
        <w:rPr>
          <w:rFonts w:ascii="Calibri" w:hAnsi="Calibri" w:cs="Calibri"/>
          <w:sz w:val="20"/>
          <w:szCs w:val="20"/>
        </w:rPr>
        <w:t xml:space="preserve">oświadczam(my), </w:t>
      </w:r>
      <w:r w:rsidRPr="00F94401">
        <w:rPr>
          <w:rFonts w:ascii="Calibri" w:hAnsi="Calibri" w:cs="Calibri"/>
          <w:b/>
          <w:bCs/>
          <w:sz w:val="20"/>
          <w:szCs w:val="20"/>
        </w:rPr>
        <w:t>że osoba wskazana</w:t>
      </w:r>
      <w:r w:rsidRPr="00F94401">
        <w:rPr>
          <w:rFonts w:ascii="Calibri" w:hAnsi="Calibri" w:cs="Calibri"/>
          <w:sz w:val="20"/>
          <w:szCs w:val="20"/>
        </w:rPr>
        <w:t>, będzie uczestniczyć w wykonywaniu zamówienia i posiada upr</w:t>
      </w:r>
      <w:r w:rsidR="00B7099A" w:rsidRPr="00F94401">
        <w:rPr>
          <w:rFonts w:ascii="Calibri" w:hAnsi="Calibri" w:cs="Calibri"/>
          <w:sz w:val="20"/>
          <w:szCs w:val="20"/>
        </w:rPr>
        <w:t xml:space="preserve">awnienia wymagane w postawionym </w:t>
      </w:r>
      <w:r w:rsidRPr="00F94401">
        <w:rPr>
          <w:rFonts w:ascii="Calibri" w:hAnsi="Calibri" w:cs="Calibri"/>
          <w:sz w:val="20"/>
          <w:szCs w:val="20"/>
        </w:rPr>
        <w:t>warunku w SWZ i może sprawować wymienioną funkcję zgodnie z Prawem Budowlanym</w:t>
      </w:r>
      <w:r w:rsidR="008513C9" w:rsidRPr="00F94401">
        <w:rPr>
          <w:rFonts w:ascii="Calibri" w:hAnsi="Calibri" w:cs="Calibri"/>
          <w:sz w:val="20"/>
          <w:szCs w:val="20"/>
        </w:rPr>
        <w:t>.</w:t>
      </w:r>
      <w:r w:rsidRPr="00F94401">
        <w:rPr>
          <w:rFonts w:ascii="Calibri" w:hAnsi="Calibri" w:cs="Calibri"/>
          <w:sz w:val="20"/>
          <w:szCs w:val="20"/>
        </w:rPr>
        <w:t xml:space="preserve"> </w:t>
      </w:r>
    </w:p>
    <w:p w14:paraId="356FE75F" w14:textId="77777777" w:rsidR="00461FBB" w:rsidRPr="00F94401" w:rsidRDefault="0032655D" w:rsidP="00D13E99">
      <w:pPr>
        <w:pStyle w:val="Default"/>
        <w:tabs>
          <w:tab w:val="left" w:pos="13183"/>
        </w:tabs>
        <w:rPr>
          <w:rFonts w:ascii="Calibri" w:hAnsi="Calibri" w:cs="Calibri"/>
          <w:color w:val="auto"/>
          <w:sz w:val="20"/>
          <w:szCs w:val="20"/>
        </w:rPr>
      </w:pPr>
      <w:r w:rsidRPr="00F94401">
        <w:rPr>
          <w:rFonts w:ascii="Calibri" w:hAnsi="Calibri" w:cs="Calibri"/>
          <w:sz w:val="16"/>
          <w:szCs w:val="16"/>
        </w:rPr>
        <w:t>* niepotrzebne skreślić ( jeżeli wykonawca pozostaje w stosunku umowy cywilno prawnej pozostawiamy własne)</w:t>
      </w:r>
    </w:p>
    <w:sectPr w:rsidR="00461FBB" w:rsidRPr="00F94401" w:rsidSect="00F513C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966" w:right="1418" w:bottom="1276" w:left="1418" w:header="142" w:footer="4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027E0" w14:textId="77777777" w:rsidR="00016596" w:rsidRDefault="00016596">
      <w:r>
        <w:separator/>
      </w:r>
    </w:p>
  </w:endnote>
  <w:endnote w:type="continuationSeparator" w:id="0">
    <w:p w14:paraId="35D6B5F2" w14:textId="77777777" w:rsidR="00016596" w:rsidRDefault="00016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AF45" w14:textId="77777777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703F2" w14:textId="77777777" w:rsidR="00722E12" w:rsidRPr="00957F81" w:rsidRDefault="00722E12" w:rsidP="00722E12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0"/>
  <w:p w14:paraId="177E523B" w14:textId="77777777" w:rsidR="003F0785" w:rsidRPr="00722E12" w:rsidRDefault="003F0785" w:rsidP="00722E12">
    <w:pPr>
      <w:pStyle w:val="Stopka"/>
      <w:rPr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b/>
        <w:bCs/>
        <w:sz w:val="20"/>
        <w:szCs w:val="20"/>
      </w:rPr>
      <w:id w:val="-1635861905"/>
      <w:docPartObj>
        <w:docPartGallery w:val="Page Numbers (Bottom of Page)"/>
        <w:docPartUnique/>
      </w:docPartObj>
    </w:sdtPr>
    <w:sdtEndPr/>
    <w:sdtContent>
      <w:p w14:paraId="1D346D6A" w14:textId="77777777" w:rsidR="00D13E99" w:rsidRPr="00D13E99" w:rsidRDefault="00D13E99">
        <w:pPr>
          <w:pStyle w:val="Stopka"/>
          <w:jc w:val="center"/>
          <w:rPr>
            <w:rFonts w:ascii="Calibri" w:hAnsi="Calibri" w:cs="Calibri"/>
            <w:b/>
            <w:bCs/>
            <w:sz w:val="20"/>
            <w:szCs w:val="20"/>
          </w:rPr>
        </w:pPr>
        <w:r w:rsidRPr="00D13E99">
          <w:rPr>
            <w:rFonts w:ascii="Calibri" w:hAnsi="Calibri" w:cs="Calibri"/>
            <w:b/>
            <w:bCs/>
            <w:sz w:val="20"/>
            <w:szCs w:val="20"/>
          </w:rPr>
          <w:fldChar w:fldCharType="begin"/>
        </w:r>
        <w:r w:rsidRPr="00D13E99">
          <w:rPr>
            <w:rFonts w:ascii="Calibri" w:hAnsi="Calibri" w:cs="Calibri"/>
            <w:b/>
            <w:bCs/>
            <w:sz w:val="20"/>
            <w:szCs w:val="20"/>
          </w:rPr>
          <w:instrText>PAGE   \* MERGEFORMAT</w:instrText>
        </w:r>
        <w:r w:rsidRPr="00D13E99">
          <w:rPr>
            <w:rFonts w:ascii="Calibri" w:hAnsi="Calibri" w:cs="Calibri"/>
            <w:b/>
            <w:bCs/>
            <w:sz w:val="20"/>
            <w:szCs w:val="20"/>
          </w:rPr>
          <w:fldChar w:fldCharType="separate"/>
        </w:r>
        <w:r w:rsidRPr="00D13E99">
          <w:rPr>
            <w:rFonts w:ascii="Calibri" w:hAnsi="Calibri" w:cs="Calibri"/>
            <w:b/>
            <w:bCs/>
            <w:sz w:val="20"/>
            <w:szCs w:val="20"/>
            <w:lang w:val="pl-PL"/>
          </w:rPr>
          <w:t>2</w:t>
        </w:r>
        <w:r w:rsidRPr="00D13E99">
          <w:rPr>
            <w:rFonts w:ascii="Calibri" w:hAnsi="Calibri" w:cs="Calibri"/>
            <w:b/>
            <w:bCs/>
            <w:sz w:val="20"/>
            <w:szCs w:val="20"/>
          </w:rPr>
          <w:fldChar w:fldCharType="end"/>
        </w:r>
      </w:p>
      <w:p w14:paraId="767398C6" w14:textId="77777777" w:rsidR="00D13E99" w:rsidRPr="00D13E99" w:rsidRDefault="00D13E99">
        <w:pPr>
          <w:pStyle w:val="Stopka"/>
          <w:jc w:val="center"/>
          <w:rPr>
            <w:rFonts w:ascii="Calibri" w:hAnsi="Calibri" w:cs="Calibri"/>
            <w:b/>
            <w:bCs/>
            <w:sz w:val="20"/>
            <w:szCs w:val="20"/>
          </w:rPr>
        </w:pPr>
      </w:p>
      <w:p w14:paraId="6B9C42F8" w14:textId="5DDF8139" w:rsidR="00D13E99" w:rsidRPr="00D13E99" w:rsidRDefault="00D13E99" w:rsidP="00D13E99">
        <w:pPr>
          <w:pStyle w:val="Stopka"/>
          <w:jc w:val="center"/>
          <w:rPr>
            <w:rFonts w:ascii="Calibri" w:hAnsi="Calibri" w:cs="Calibri"/>
            <w:b/>
            <w:bCs/>
            <w:sz w:val="20"/>
            <w:szCs w:val="20"/>
          </w:rPr>
        </w:pPr>
        <w:r w:rsidRPr="00D13E99">
          <w:rPr>
            <w:rFonts w:ascii="Calibri" w:hAnsi="Calibri" w:cs="Calibri"/>
            <w:b/>
            <w:bCs/>
            <w:sz w:val="20"/>
            <w:szCs w:val="20"/>
          </w:rPr>
          <w:t>Dokument musi być podpisany kwalifikowanym podpisem elektronicznym lub podpisem zaufanym lub podpisem osobistym.</w:t>
        </w:r>
      </w:p>
    </w:sdtContent>
  </w:sdt>
  <w:p w14:paraId="6D45CA9F" w14:textId="67AEF9C5" w:rsidR="00F513C6" w:rsidRPr="00D13E99" w:rsidRDefault="00F513C6" w:rsidP="00D13E99">
    <w:pPr>
      <w:pStyle w:val="Stopka"/>
      <w:rPr>
        <w:rFonts w:ascii="Calibri" w:hAnsi="Calibri" w:cs="Calibri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1806F" w14:textId="77777777" w:rsidR="00016596" w:rsidRDefault="00016596">
      <w:r>
        <w:separator/>
      </w:r>
    </w:p>
  </w:footnote>
  <w:footnote w:type="continuationSeparator" w:id="0">
    <w:p w14:paraId="4BC50468" w14:textId="77777777" w:rsidR="00016596" w:rsidRDefault="00016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748B3" w14:textId="77777777" w:rsidR="00EB5407" w:rsidRDefault="00EB5407" w:rsidP="00EB5407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21FCD252" w14:textId="77777777" w:rsidR="006658B2" w:rsidRPr="006658B2" w:rsidRDefault="006658B2" w:rsidP="006658B2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i/>
        <w:sz w:val="20"/>
        <w:szCs w:val="20"/>
      </w:rPr>
    </w:pPr>
  </w:p>
  <w:p w14:paraId="30C784E6" w14:textId="77777777" w:rsidR="003F0785" w:rsidRPr="00EB5407" w:rsidRDefault="003F0785" w:rsidP="00EB5407">
    <w:pPr>
      <w:pStyle w:val="Nagwek"/>
      <w:rPr>
        <w:rFonts w:eastAsia="Times-Roman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AF46C" w14:textId="77777777" w:rsidR="00B61493" w:rsidRDefault="00B61493" w:rsidP="00B61493">
    <w:pPr>
      <w:pStyle w:val="Nagwek"/>
      <w:rPr>
        <w:rFonts w:asciiTheme="minorHAnsi" w:hAnsiTheme="minorHAnsi" w:cstheme="minorHAnsi"/>
        <w:sz w:val="18"/>
        <w:szCs w:val="18"/>
      </w:rPr>
    </w:pPr>
  </w:p>
  <w:p w14:paraId="1C3875D6" w14:textId="74F61FC9" w:rsidR="002024D0" w:rsidRPr="002024D0" w:rsidRDefault="002024D0" w:rsidP="002024D0">
    <w:pPr>
      <w:pStyle w:val="Nagwek"/>
      <w:jc w:val="center"/>
      <w:rPr>
        <w:rFonts w:asciiTheme="minorHAnsi" w:hAnsiTheme="minorHAnsi" w:cstheme="minorHAnsi"/>
        <w:sz w:val="18"/>
        <w:szCs w:val="18"/>
        <w:lang w:val="pl-PL"/>
      </w:rPr>
    </w:pPr>
    <w:r w:rsidRPr="002024D0">
      <w:rPr>
        <w:rFonts w:asciiTheme="minorHAnsi" w:hAnsiTheme="minorHAnsi" w:cstheme="minorHAnsi"/>
        <w:sz w:val="18"/>
        <w:szCs w:val="18"/>
        <w:lang w:val="pl-PL"/>
      </w:rPr>
      <w:drawing>
        <wp:inline distT="0" distB="0" distL="0" distR="0" wp14:anchorId="576015FD" wp14:editId="28B64EB4">
          <wp:extent cx="5440680" cy="655320"/>
          <wp:effectExtent l="0" t="0" r="0" b="0"/>
          <wp:docPr id="126819528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068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0D4DF0" w14:textId="77777777" w:rsidR="002024D0" w:rsidRPr="002024D0" w:rsidRDefault="002024D0" w:rsidP="002024D0">
    <w:pPr>
      <w:pStyle w:val="Nagwek"/>
      <w:rPr>
        <w:rFonts w:asciiTheme="minorHAnsi" w:hAnsiTheme="minorHAnsi" w:cstheme="minorHAnsi"/>
        <w:sz w:val="18"/>
        <w:szCs w:val="18"/>
        <w:lang w:val="pl-PL"/>
      </w:rPr>
    </w:pPr>
    <w:r w:rsidRPr="002024D0">
      <w:rPr>
        <w:rFonts w:asciiTheme="minorHAnsi" w:hAnsiTheme="minorHAnsi" w:cstheme="minorHAnsi"/>
        <w:sz w:val="18"/>
        <w:szCs w:val="18"/>
        <w:lang w:val="pl-PL"/>
      </w:rPr>
      <w:t>Nr referencyjny: BiGP.271.5.2026.AS</w:t>
    </w:r>
  </w:p>
  <w:p w14:paraId="3365C5DF" w14:textId="6D079806" w:rsidR="00127B5D" w:rsidRPr="00B61493" w:rsidRDefault="00127B5D" w:rsidP="002024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7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559677449">
    <w:abstractNumId w:val="37"/>
  </w:num>
  <w:num w:numId="2" w16cid:durableId="769737534">
    <w:abstractNumId w:val="43"/>
  </w:num>
  <w:num w:numId="3" w16cid:durableId="1033506834">
    <w:abstractNumId w:val="31"/>
  </w:num>
  <w:num w:numId="4" w16cid:durableId="628559543">
    <w:abstractNumId w:val="27"/>
  </w:num>
  <w:num w:numId="5" w16cid:durableId="1898470915">
    <w:abstractNumId w:val="20"/>
  </w:num>
  <w:num w:numId="6" w16cid:durableId="1305811304">
    <w:abstractNumId w:val="34"/>
  </w:num>
  <w:num w:numId="7" w16cid:durableId="2086417388">
    <w:abstractNumId w:val="38"/>
  </w:num>
  <w:num w:numId="8" w16cid:durableId="1254824539">
    <w:abstractNumId w:val="24"/>
  </w:num>
  <w:num w:numId="9" w16cid:durableId="1769547296">
    <w:abstractNumId w:val="51"/>
  </w:num>
  <w:num w:numId="10" w16cid:durableId="73360987">
    <w:abstractNumId w:val="57"/>
  </w:num>
  <w:num w:numId="11" w16cid:durableId="588661087">
    <w:abstractNumId w:val="21"/>
  </w:num>
  <w:num w:numId="12" w16cid:durableId="180170515">
    <w:abstractNumId w:val="54"/>
  </w:num>
  <w:num w:numId="13" w16cid:durableId="388189101">
    <w:abstractNumId w:val="55"/>
  </w:num>
  <w:num w:numId="14" w16cid:durableId="1010377134">
    <w:abstractNumId w:val="13"/>
  </w:num>
  <w:num w:numId="15" w16cid:durableId="1800025467">
    <w:abstractNumId w:val="28"/>
  </w:num>
  <w:num w:numId="16" w16cid:durableId="1022586824">
    <w:abstractNumId w:val="33"/>
  </w:num>
  <w:num w:numId="17" w16cid:durableId="1092236367">
    <w:abstractNumId w:val="50"/>
  </w:num>
  <w:num w:numId="18" w16cid:durableId="1842350726">
    <w:abstractNumId w:val="23"/>
  </w:num>
  <w:num w:numId="19" w16cid:durableId="1674717540">
    <w:abstractNumId w:val="14"/>
  </w:num>
  <w:num w:numId="20" w16cid:durableId="1440642287">
    <w:abstractNumId w:val="17"/>
  </w:num>
  <w:num w:numId="21" w16cid:durableId="372581658">
    <w:abstractNumId w:val="44"/>
  </w:num>
  <w:num w:numId="22" w16cid:durableId="522288650">
    <w:abstractNumId w:val="18"/>
  </w:num>
  <w:num w:numId="23" w16cid:durableId="466053085">
    <w:abstractNumId w:val="49"/>
  </w:num>
  <w:num w:numId="24" w16cid:durableId="586958600">
    <w:abstractNumId w:val="46"/>
  </w:num>
  <w:num w:numId="25" w16cid:durableId="620108115">
    <w:abstractNumId w:val="22"/>
  </w:num>
  <w:num w:numId="26" w16cid:durableId="1564176825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94934982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39208445">
    <w:abstractNumId w:val="3"/>
  </w:num>
  <w:num w:numId="29" w16cid:durableId="123280402">
    <w:abstractNumId w:val="8"/>
  </w:num>
  <w:num w:numId="30" w16cid:durableId="519513845">
    <w:abstractNumId w:val="2"/>
  </w:num>
  <w:num w:numId="31" w16cid:durableId="1032219790">
    <w:abstractNumId w:val="42"/>
  </w:num>
  <w:num w:numId="32" w16cid:durableId="262343708">
    <w:abstractNumId w:val="11"/>
  </w:num>
  <w:num w:numId="33" w16cid:durableId="1591625419">
    <w:abstractNumId w:val="30"/>
  </w:num>
  <w:num w:numId="34" w16cid:durableId="327960">
    <w:abstractNumId w:val="45"/>
  </w:num>
  <w:num w:numId="35" w16cid:durableId="1616251153">
    <w:abstractNumId w:val="16"/>
  </w:num>
  <w:num w:numId="36" w16cid:durableId="593511801">
    <w:abstractNumId w:val="53"/>
  </w:num>
  <w:num w:numId="37" w16cid:durableId="1760321895">
    <w:abstractNumId w:val="15"/>
  </w:num>
  <w:num w:numId="38" w16cid:durableId="879049155">
    <w:abstractNumId w:val="9"/>
  </w:num>
  <w:num w:numId="39" w16cid:durableId="663554444">
    <w:abstractNumId w:val="25"/>
  </w:num>
  <w:num w:numId="40" w16cid:durableId="1204563386">
    <w:abstractNumId w:val="39"/>
  </w:num>
  <w:num w:numId="41" w16cid:durableId="1119838995">
    <w:abstractNumId w:val="35"/>
  </w:num>
  <w:num w:numId="42" w16cid:durableId="166882110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51179669">
    <w:abstractNumId w:val="29"/>
  </w:num>
  <w:num w:numId="44" w16cid:durableId="1477379943">
    <w:abstractNumId w:val="26"/>
  </w:num>
  <w:num w:numId="45" w16cid:durableId="1867602077">
    <w:abstractNumId w:val="12"/>
  </w:num>
  <w:num w:numId="46" w16cid:durableId="1974671320">
    <w:abstractNumId w:val="19"/>
  </w:num>
  <w:num w:numId="47" w16cid:durableId="2090534631">
    <w:abstractNumId w:val="56"/>
  </w:num>
  <w:num w:numId="48" w16cid:durableId="1428766845">
    <w:abstractNumId w:val="48"/>
  </w:num>
  <w:num w:numId="49" w16cid:durableId="1925138338">
    <w:abstractNumId w:val="41"/>
  </w:num>
  <w:num w:numId="50" w16cid:durableId="1450200093">
    <w:abstractNumId w:val="1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04F"/>
    <w:rsid w:val="0000347E"/>
    <w:rsid w:val="00005154"/>
    <w:rsid w:val="000065EB"/>
    <w:rsid w:val="000066DD"/>
    <w:rsid w:val="00006898"/>
    <w:rsid w:val="00006D71"/>
    <w:rsid w:val="00007E0C"/>
    <w:rsid w:val="00012004"/>
    <w:rsid w:val="00016596"/>
    <w:rsid w:val="000231AC"/>
    <w:rsid w:val="000239D4"/>
    <w:rsid w:val="00023F47"/>
    <w:rsid w:val="00025659"/>
    <w:rsid w:val="00026E3B"/>
    <w:rsid w:val="00027CE9"/>
    <w:rsid w:val="00033DF6"/>
    <w:rsid w:val="00033E37"/>
    <w:rsid w:val="00033E76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206E"/>
    <w:rsid w:val="00063849"/>
    <w:rsid w:val="000675E7"/>
    <w:rsid w:val="00070743"/>
    <w:rsid w:val="00070AE1"/>
    <w:rsid w:val="000726CE"/>
    <w:rsid w:val="00075847"/>
    <w:rsid w:val="00075E3A"/>
    <w:rsid w:val="00077946"/>
    <w:rsid w:val="00080D85"/>
    <w:rsid w:val="000811E5"/>
    <w:rsid w:val="00082B0F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7F53"/>
    <w:rsid w:val="000F05AB"/>
    <w:rsid w:val="0010294D"/>
    <w:rsid w:val="00102A85"/>
    <w:rsid w:val="00102C0C"/>
    <w:rsid w:val="00103155"/>
    <w:rsid w:val="001054D9"/>
    <w:rsid w:val="00106360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2CEF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E7085"/>
    <w:rsid w:val="001F1C7C"/>
    <w:rsid w:val="001F3802"/>
    <w:rsid w:val="001F4FD3"/>
    <w:rsid w:val="001F516F"/>
    <w:rsid w:val="001F60E2"/>
    <w:rsid w:val="001F6ECF"/>
    <w:rsid w:val="002013CA"/>
    <w:rsid w:val="0020146F"/>
    <w:rsid w:val="002022F6"/>
    <w:rsid w:val="002024D0"/>
    <w:rsid w:val="00204600"/>
    <w:rsid w:val="00205194"/>
    <w:rsid w:val="00210DCE"/>
    <w:rsid w:val="00211D44"/>
    <w:rsid w:val="0021284A"/>
    <w:rsid w:val="00213968"/>
    <w:rsid w:val="00214586"/>
    <w:rsid w:val="002162E9"/>
    <w:rsid w:val="00222F60"/>
    <w:rsid w:val="002232E2"/>
    <w:rsid w:val="00223335"/>
    <w:rsid w:val="00223750"/>
    <w:rsid w:val="0022454E"/>
    <w:rsid w:val="002248A3"/>
    <w:rsid w:val="00224C77"/>
    <w:rsid w:val="00225324"/>
    <w:rsid w:val="002257AB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3503"/>
    <w:rsid w:val="002752EB"/>
    <w:rsid w:val="002814D4"/>
    <w:rsid w:val="002837ED"/>
    <w:rsid w:val="0028785C"/>
    <w:rsid w:val="00290306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B72C5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29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27268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AB7"/>
    <w:rsid w:val="00351E47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184E"/>
    <w:rsid w:val="00422FC5"/>
    <w:rsid w:val="00423457"/>
    <w:rsid w:val="004245B7"/>
    <w:rsid w:val="00424F85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10327"/>
    <w:rsid w:val="00510364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1D1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0D59"/>
    <w:rsid w:val="005E109B"/>
    <w:rsid w:val="005E25BB"/>
    <w:rsid w:val="005E342A"/>
    <w:rsid w:val="005E37C8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7B6"/>
    <w:rsid w:val="00607E94"/>
    <w:rsid w:val="00612F9F"/>
    <w:rsid w:val="006230E3"/>
    <w:rsid w:val="00631F41"/>
    <w:rsid w:val="00633F9C"/>
    <w:rsid w:val="00635E34"/>
    <w:rsid w:val="00640A98"/>
    <w:rsid w:val="00642664"/>
    <w:rsid w:val="00644095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4877"/>
    <w:rsid w:val="00685194"/>
    <w:rsid w:val="00685980"/>
    <w:rsid w:val="00685B3C"/>
    <w:rsid w:val="00685B8D"/>
    <w:rsid w:val="0068677E"/>
    <w:rsid w:val="00692B66"/>
    <w:rsid w:val="00694955"/>
    <w:rsid w:val="00694D23"/>
    <w:rsid w:val="006952AC"/>
    <w:rsid w:val="00696298"/>
    <w:rsid w:val="006963C8"/>
    <w:rsid w:val="00697CEE"/>
    <w:rsid w:val="006B004E"/>
    <w:rsid w:val="006B4024"/>
    <w:rsid w:val="006B48EB"/>
    <w:rsid w:val="006B65EA"/>
    <w:rsid w:val="006B6D15"/>
    <w:rsid w:val="006C09BC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5DE4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2BB0"/>
    <w:rsid w:val="00703B58"/>
    <w:rsid w:val="00703CB8"/>
    <w:rsid w:val="0070555D"/>
    <w:rsid w:val="00706AFC"/>
    <w:rsid w:val="00706ED2"/>
    <w:rsid w:val="007105BD"/>
    <w:rsid w:val="00711A5E"/>
    <w:rsid w:val="007125C8"/>
    <w:rsid w:val="00712B71"/>
    <w:rsid w:val="007165C0"/>
    <w:rsid w:val="00720FCE"/>
    <w:rsid w:val="00722E12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1731"/>
    <w:rsid w:val="00792EE6"/>
    <w:rsid w:val="00793775"/>
    <w:rsid w:val="0079444B"/>
    <w:rsid w:val="007A0335"/>
    <w:rsid w:val="007A1FD9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193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08FC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00EF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6FB6"/>
    <w:rsid w:val="008D7041"/>
    <w:rsid w:val="008E5B27"/>
    <w:rsid w:val="008F0BFB"/>
    <w:rsid w:val="008F21F2"/>
    <w:rsid w:val="008F2E6F"/>
    <w:rsid w:val="008F5792"/>
    <w:rsid w:val="008F65CC"/>
    <w:rsid w:val="009007BF"/>
    <w:rsid w:val="00901EC6"/>
    <w:rsid w:val="009023E2"/>
    <w:rsid w:val="00902957"/>
    <w:rsid w:val="0090440F"/>
    <w:rsid w:val="009062BC"/>
    <w:rsid w:val="009075D1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DFE"/>
    <w:rsid w:val="00925FAA"/>
    <w:rsid w:val="00926A77"/>
    <w:rsid w:val="00930CC4"/>
    <w:rsid w:val="00930DBF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1E5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5A62"/>
    <w:rsid w:val="009C6657"/>
    <w:rsid w:val="009C7250"/>
    <w:rsid w:val="009C7EB8"/>
    <w:rsid w:val="009D0427"/>
    <w:rsid w:val="009D0A67"/>
    <w:rsid w:val="009D4D28"/>
    <w:rsid w:val="009D5F18"/>
    <w:rsid w:val="009D6C0A"/>
    <w:rsid w:val="009E0151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39B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4DD7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3078"/>
    <w:rsid w:val="00A85586"/>
    <w:rsid w:val="00A9175F"/>
    <w:rsid w:val="00A91DA3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02CB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1DF8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30E8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493"/>
    <w:rsid w:val="00B6181B"/>
    <w:rsid w:val="00B64E61"/>
    <w:rsid w:val="00B659EA"/>
    <w:rsid w:val="00B66F2C"/>
    <w:rsid w:val="00B7099A"/>
    <w:rsid w:val="00B71B9B"/>
    <w:rsid w:val="00B72784"/>
    <w:rsid w:val="00B727B6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C69"/>
    <w:rsid w:val="00BB19B8"/>
    <w:rsid w:val="00BB6D55"/>
    <w:rsid w:val="00BB7015"/>
    <w:rsid w:val="00BC0322"/>
    <w:rsid w:val="00BC077D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B71"/>
    <w:rsid w:val="00C02FE9"/>
    <w:rsid w:val="00C040E5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0247"/>
    <w:rsid w:val="00C51F8C"/>
    <w:rsid w:val="00C53618"/>
    <w:rsid w:val="00C5533B"/>
    <w:rsid w:val="00C57F0E"/>
    <w:rsid w:val="00C63010"/>
    <w:rsid w:val="00C6357F"/>
    <w:rsid w:val="00C64003"/>
    <w:rsid w:val="00C640EF"/>
    <w:rsid w:val="00C652B5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07EA0"/>
    <w:rsid w:val="00D1025F"/>
    <w:rsid w:val="00D12DCC"/>
    <w:rsid w:val="00D13E99"/>
    <w:rsid w:val="00D14073"/>
    <w:rsid w:val="00D1415B"/>
    <w:rsid w:val="00D14DCB"/>
    <w:rsid w:val="00D154E5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15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673"/>
    <w:rsid w:val="00DE5733"/>
    <w:rsid w:val="00DE67E4"/>
    <w:rsid w:val="00DE6A89"/>
    <w:rsid w:val="00DE75D3"/>
    <w:rsid w:val="00DE794C"/>
    <w:rsid w:val="00DE7EFD"/>
    <w:rsid w:val="00DF01CD"/>
    <w:rsid w:val="00DF1AE3"/>
    <w:rsid w:val="00DF2B18"/>
    <w:rsid w:val="00DF5D0D"/>
    <w:rsid w:val="00DF68C8"/>
    <w:rsid w:val="00DF733B"/>
    <w:rsid w:val="00E00090"/>
    <w:rsid w:val="00E01CAB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8B8"/>
    <w:rsid w:val="00E92937"/>
    <w:rsid w:val="00E941F1"/>
    <w:rsid w:val="00E97562"/>
    <w:rsid w:val="00EA065A"/>
    <w:rsid w:val="00EA0715"/>
    <w:rsid w:val="00EA0AC9"/>
    <w:rsid w:val="00EA2330"/>
    <w:rsid w:val="00EA2BDF"/>
    <w:rsid w:val="00EA4383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C1621"/>
    <w:rsid w:val="00EC4352"/>
    <w:rsid w:val="00EC49D8"/>
    <w:rsid w:val="00EC538A"/>
    <w:rsid w:val="00EC665B"/>
    <w:rsid w:val="00ED1522"/>
    <w:rsid w:val="00ED4C88"/>
    <w:rsid w:val="00ED567F"/>
    <w:rsid w:val="00EE318B"/>
    <w:rsid w:val="00EE3525"/>
    <w:rsid w:val="00EE3C74"/>
    <w:rsid w:val="00EE7A93"/>
    <w:rsid w:val="00EF0428"/>
    <w:rsid w:val="00EF07DA"/>
    <w:rsid w:val="00EF07E9"/>
    <w:rsid w:val="00EF0C90"/>
    <w:rsid w:val="00EF1B4A"/>
    <w:rsid w:val="00EF1C18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13C6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0727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94401"/>
    <w:rsid w:val="00FA12D9"/>
    <w:rsid w:val="00FA1C7E"/>
    <w:rsid w:val="00FA49A1"/>
    <w:rsid w:val="00FB1331"/>
    <w:rsid w:val="00FB2E1F"/>
    <w:rsid w:val="00FB75A2"/>
    <w:rsid w:val="00FC076E"/>
    <w:rsid w:val="00FC51CC"/>
    <w:rsid w:val="00FC6A5D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E7F21"/>
    <w:rsid w:val="00FF1B19"/>
    <w:rsid w:val="00FF27A4"/>
    <w:rsid w:val="00FF4295"/>
    <w:rsid w:val="00FF6AA8"/>
    <w:rsid w:val="00FF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AC53D83B-8606-41F5-B4A4-504EA8AD0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7420A2-9B80-4055-ACD6-5EBAC994794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EAD653FA-A84C-4816-885E-627180B98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1426D5-F116-4224-8D2C-4DA9375FA1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7ACFF7-9C13-4237-83CD-981381228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22</cp:revision>
  <cp:lastPrinted>2020-12-21T07:11:00Z</cp:lastPrinted>
  <dcterms:created xsi:type="dcterms:W3CDTF">2022-03-21T09:55:00Z</dcterms:created>
  <dcterms:modified xsi:type="dcterms:W3CDTF">2026-02-06T11:29:00Z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