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E87A6" w14:textId="5E59EA00" w:rsidR="00DA509A" w:rsidRPr="00930632" w:rsidRDefault="00940C71" w:rsidP="00111ECF">
      <w:pPr>
        <w:pStyle w:val="ust"/>
        <w:spacing w:before="120" w:after="120"/>
        <w:ind w:left="0" w:firstLine="0"/>
        <w:jc w:val="right"/>
        <w:rPr>
          <w:rFonts w:ascii="Calibri" w:hAnsi="Calibri" w:cs="Calibri"/>
          <w:b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  <w:t xml:space="preserve">           </w:t>
      </w:r>
      <w:r w:rsidR="007F1E54" w:rsidRPr="00930632">
        <w:rPr>
          <w:rFonts w:ascii="Calibri" w:hAnsi="Calibri" w:cs="Calibri"/>
          <w:sz w:val="20"/>
          <w:szCs w:val="20"/>
        </w:rPr>
        <w:t xml:space="preserve">                     </w:t>
      </w:r>
      <w:r w:rsidR="0056694D" w:rsidRPr="00930632">
        <w:rPr>
          <w:rFonts w:ascii="Calibri" w:hAnsi="Calibri" w:cs="Calibri"/>
          <w:sz w:val="20"/>
          <w:szCs w:val="20"/>
        </w:rPr>
        <w:t xml:space="preserve">Załącznik nr </w:t>
      </w:r>
      <w:r w:rsidR="00EA0AC9" w:rsidRPr="00930632">
        <w:rPr>
          <w:rFonts w:ascii="Calibri" w:hAnsi="Calibri" w:cs="Calibri"/>
          <w:sz w:val="20"/>
          <w:szCs w:val="20"/>
        </w:rPr>
        <w:t>7</w:t>
      </w:r>
      <w:r w:rsidR="003E08F8" w:rsidRPr="00930632">
        <w:rPr>
          <w:rFonts w:ascii="Calibri" w:hAnsi="Calibri" w:cs="Calibri"/>
          <w:sz w:val="20"/>
          <w:szCs w:val="20"/>
        </w:rPr>
        <w:t xml:space="preserve"> do SWZ</w:t>
      </w:r>
    </w:p>
    <w:p w14:paraId="4D569304" w14:textId="77777777" w:rsidR="00DA509A" w:rsidRPr="00930632" w:rsidRDefault="00DA509A" w:rsidP="00D26572">
      <w:pPr>
        <w:ind w:right="39"/>
        <w:rPr>
          <w:rFonts w:ascii="Calibri" w:hAnsi="Calibri" w:cs="Calibri"/>
          <w:sz w:val="20"/>
          <w:szCs w:val="20"/>
        </w:rPr>
      </w:pPr>
    </w:p>
    <w:p w14:paraId="61AD1964" w14:textId="07BF6685" w:rsidR="000C6E88" w:rsidRPr="00930632" w:rsidRDefault="00DA509A" w:rsidP="00845A7B">
      <w:pPr>
        <w:rPr>
          <w:rFonts w:ascii="Calibri" w:hAnsi="Calibri" w:cs="Calibri"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>................................................................</w:t>
      </w:r>
      <w:r w:rsidR="00D22BE4" w:rsidRPr="00930632">
        <w:rPr>
          <w:rFonts w:ascii="Calibri" w:hAnsi="Calibri" w:cs="Calibri"/>
          <w:sz w:val="20"/>
          <w:szCs w:val="20"/>
        </w:rPr>
        <w:t>...................</w:t>
      </w:r>
      <w:r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845A7B">
        <w:rPr>
          <w:rFonts w:ascii="Calibri" w:hAnsi="Calibri" w:cs="Calibri"/>
          <w:sz w:val="20"/>
          <w:szCs w:val="20"/>
        </w:rPr>
        <w:t xml:space="preserve">                           </w:t>
      </w:r>
      <w:r w:rsidR="00D22BE4" w:rsidRPr="00930632">
        <w:rPr>
          <w:rFonts w:ascii="Calibri" w:hAnsi="Calibri" w:cs="Calibri"/>
          <w:sz w:val="20"/>
          <w:szCs w:val="20"/>
        </w:rPr>
        <w:t xml:space="preserve">    </w:t>
      </w:r>
      <w:r w:rsidR="00845A7B">
        <w:rPr>
          <w:rFonts w:ascii="Calibri" w:hAnsi="Calibri" w:cs="Calibri"/>
          <w:sz w:val="20"/>
          <w:szCs w:val="20"/>
        </w:rPr>
        <w:t>…</w:t>
      </w:r>
      <w:r w:rsidR="00D22BE4" w:rsidRPr="00930632">
        <w:rPr>
          <w:rFonts w:ascii="Calibri" w:hAnsi="Calibri" w:cs="Calibri"/>
          <w:sz w:val="20"/>
          <w:szCs w:val="20"/>
        </w:rPr>
        <w:t xml:space="preserve">................................., dnia </w:t>
      </w:r>
      <w:r w:rsidR="00845A7B">
        <w:rPr>
          <w:rFonts w:ascii="Calibri" w:hAnsi="Calibri" w:cs="Calibri"/>
          <w:sz w:val="20"/>
          <w:szCs w:val="20"/>
        </w:rPr>
        <w:t>…</w:t>
      </w:r>
      <w:r w:rsidR="00D22BE4" w:rsidRPr="00930632">
        <w:rPr>
          <w:rFonts w:ascii="Calibri" w:hAnsi="Calibri" w:cs="Calibri"/>
          <w:sz w:val="20"/>
          <w:szCs w:val="20"/>
        </w:rPr>
        <w:t>.................... 20</w:t>
      </w:r>
      <w:r w:rsidR="000A40F9" w:rsidRPr="00930632">
        <w:rPr>
          <w:rFonts w:ascii="Calibri" w:hAnsi="Calibri" w:cs="Calibri"/>
          <w:sz w:val="20"/>
          <w:szCs w:val="20"/>
        </w:rPr>
        <w:t>2</w:t>
      </w:r>
      <w:r w:rsidR="000F2F6F">
        <w:rPr>
          <w:rFonts w:ascii="Calibri" w:hAnsi="Calibri" w:cs="Calibri"/>
          <w:sz w:val="20"/>
          <w:szCs w:val="20"/>
        </w:rPr>
        <w:t>6</w:t>
      </w:r>
      <w:r w:rsidR="00D22BE4" w:rsidRPr="00930632">
        <w:rPr>
          <w:rFonts w:ascii="Calibri" w:hAnsi="Calibri" w:cs="Calibri"/>
          <w:sz w:val="20"/>
          <w:szCs w:val="20"/>
        </w:rPr>
        <w:t xml:space="preserve"> r.</w:t>
      </w:r>
    </w:p>
    <w:p w14:paraId="4019EF12" w14:textId="24898846" w:rsidR="00DA509A" w:rsidRPr="00930632" w:rsidRDefault="00DA509A" w:rsidP="00D22BE4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ab/>
      </w:r>
      <w:r w:rsidR="00910410" w:rsidRPr="00930632">
        <w:rPr>
          <w:rFonts w:ascii="Calibri" w:eastAsia="Batang" w:hAnsi="Calibri" w:cs="Calibri"/>
          <w:i/>
          <w:sz w:val="20"/>
          <w:szCs w:val="20"/>
        </w:rPr>
        <w:t>(N</w:t>
      </w:r>
      <w:r w:rsidR="00D22BE4" w:rsidRPr="00930632">
        <w:rPr>
          <w:rFonts w:ascii="Calibri" w:eastAsia="Batang" w:hAnsi="Calibri" w:cs="Calibri"/>
          <w:i/>
          <w:sz w:val="20"/>
          <w:szCs w:val="20"/>
        </w:rPr>
        <w:t>azwa i adres Wykonawcy)</w:t>
      </w:r>
      <w:r w:rsidR="0046364F">
        <w:rPr>
          <w:rFonts w:ascii="Calibri" w:eastAsia="Batang" w:hAnsi="Calibri" w:cs="Calibri"/>
          <w:i/>
          <w:sz w:val="20"/>
          <w:szCs w:val="20"/>
        </w:rPr>
        <w:t xml:space="preserve"> </w:t>
      </w:r>
    </w:p>
    <w:p w14:paraId="3DF565AC" w14:textId="77777777" w:rsidR="00DA509A" w:rsidRPr="00930632" w:rsidRDefault="00DA509A" w:rsidP="00DA509A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62A6DEB4" w14:textId="1E5796B0" w:rsidR="009176B3" w:rsidRPr="009176B3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libri" w:hAnsi="Calibri" w:cs="Calibri"/>
          <w:b/>
          <w:color w:val="FF0000"/>
          <w:sz w:val="20"/>
          <w:szCs w:val="20"/>
        </w:rPr>
      </w:pPr>
      <w:r w:rsidRPr="00930632">
        <w:rPr>
          <w:rFonts w:ascii="Calibri" w:hAnsi="Calibri" w:cs="Calibri"/>
          <w:b/>
          <w:color w:val="auto"/>
          <w:sz w:val="20"/>
          <w:szCs w:val="20"/>
        </w:rPr>
        <w:tab/>
      </w:r>
      <w:r w:rsidRPr="00930632">
        <w:rPr>
          <w:rFonts w:ascii="Calibri" w:hAnsi="Calibri" w:cs="Calibri"/>
          <w:b/>
          <w:color w:val="auto"/>
          <w:sz w:val="20"/>
          <w:szCs w:val="20"/>
        </w:rPr>
        <w:tab/>
      </w:r>
    </w:p>
    <w:p w14:paraId="791937B9" w14:textId="77777777" w:rsidR="009176B3" w:rsidRDefault="009176B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libri" w:hAnsi="Calibri" w:cs="Calibri"/>
          <w:b/>
          <w:color w:val="auto"/>
          <w:sz w:val="20"/>
          <w:szCs w:val="20"/>
        </w:rPr>
      </w:pPr>
    </w:p>
    <w:p w14:paraId="0A4A530D" w14:textId="7A77D803" w:rsidR="0032655D" w:rsidRPr="00930632" w:rsidRDefault="0032655D" w:rsidP="009176B3">
      <w:pPr>
        <w:pStyle w:val="Default"/>
        <w:tabs>
          <w:tab w:val="left" w:pos="3030"/>
          <w:tab w:val="center" w:pos="7001"/>
        </w:tabs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930632">
        <w:rPr>
          <w:rFonts w:ascii="Calibri" w:hAnsi="Calibri" w:cs="Calibri"/>
          <w:b/>
          <w:color w:val="auto"/>
          <w:sz w:val="20"/>
          <w:szCs w:val="20"/>
        </w:rPr>
        <w:t>WYKAZ OSÓB</w:t>
      </w:r>
      <w:r w:rsidR="00160789" w:rsidRPr="00930632">
        <w:rPr>
          <w:rFonts w:ascii="Calibri" w:hAnsi="Calibri" w:cs="Calibri"/>
          <w:b/>
          <w:color w:val="auto"/>
          <w:sz w:val="20"/>
          <w:szCs w:val="20"/>
        </w:rPr>
        <w:t xml:space="preserve"> DO PUNKTACJI</w:t>
      </w:r>
    </w:p>
    <w:p w14:paraId="6060CBD9" w14:textId="0E4AB7E4" w:rsidR="002A5798" w:rsidRPr="00930632" w:rsidRDefault="0032655D" w:rsidP="0032655D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  <w:r w:rsidRPr="00930632">
        <w:rPr>
          <w:rFonts w:ascii="Calibri" w:hAnsi="Calibri" w:cs="Calibri"/>
          <w:sz w:val="20"/>
          <w:szCs w:val="20"/>
        </w:rPr>
        <w:t>Składany do zadania</w:t>
      </w:r>
      <w:r w:rsidRPr="00930632">
        <w:rPr>
          <w:rFonts w:ascii="Calibri" w:hAnsi="Calibri" w:cs="Calibri"/>
          <w:b/>
          <w:bCs/>
          <w:sz w:val="20"/>
          <w:szCs w:val="20"/>
          <w:lang w:val="x-none" w:eastAsia="x-none"/>
        </w:rPr>
        <w:t xml:space="preserve"> </w:t>
      </w:r>
      <w:r w:rsidR="00526920">
        <w:rPr>
          <w:rFonts w:ascii="Calibri" w:hAnsi="Calibri" w:cs="Calibri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930632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iCs/>
          <w:sz w:val="20"/>
          <w:szCs w:val="20"/>
        </w:rPr>
      </w:pPr>
    </w:p>
    <w:p w14:paraId="5AE3F3B6" w14:textId="4BF0EB60" w:rsidR="00A40A01" w:rsidRPr="00930632" w:rsidRDefault="00D2433C" w:rsidP="006D5226">
      <w:pPr>
        <w:shd w:val="clear" w:color="auto" w:fill="D9E2F3" w:themeFill="accent1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libri" w:hAnsi="Calibri" w:cs="Calibri"/>
          <w:b/>
          <w:bCs/>
        </w:rPr>
      </w:pPr>
      <w:r w:rsidRPr="002D74EB">
        <w:rPr>
          <w:rFonts w:asciiTheme="minorHAnsi" w:hAnsiTheme="minorHAnsi" w:cstheme="minorHAnsi"/>
          <w:b/>
          <w:sz w:val="20"/>
          <w:szCs w:val="20"/>
        </w:rPr>
        <w:t xml:space="preserve">Świadczenie indywidualnej usługi transportowej </w:t>
      </w:r>
      <w:proofErr w:type="spellStart"/>
      <w:r w:rsidRPr="002D74EB">
        <w:rPr>
          <w:rFonts w:asciiTheme="minorHAnsi" w:hAnsiTheme="minorHAnsi" w:cstheme="minorHAnsi"/>
          <w:b/>
          <w:sz w:val="20"/>
          <w:szCs w:val="20"/>
        </w:rPr>
        <w:t>door</w:t>
      </w:r>
      <w:proofErr w:type="spellEnd"/>
      <w:r w:rsidRPr="002D74EB">
        <w:rPr>
          <w:rFonts w:asciiTheme="minorHAnsi" w:hAnsiTheme="minorHAnsi" w:cstheme="minorHAnsi"/>
          <w:b/>
          <w:sz w:val="20"/>
          <w:szCs w:val="20"/>
        </w:rPr>
        <w:t>-to-</w:t>
      </w:r>
      <w:proofErr w:type="spellStart"/>
      <w:r w:rsidRPr="002D74EB">
        <w:rPr>
          <w:rFonts w:asciiTheme="minorHAnsi" w:hAnsiTheme="minorHAnsi" w:cstheme="minorHAnsi"/>
          <w:b/>
          <w:sz w:val="20"/>
          <w:szCs w:val="20"/>
        </w:rPr>
        <w:t>door</w:t>
      </w:r>
      <w:proofErr w:type="spellEnd"/>
      <w:r w:rsidRPr="002D74EB">
        <w:rPr>
          <w:rFonts w:asciiTheme="minorHAnsi" w:hAnsiTheme="minorHAnsi" w:cstheme="minorHAnsi"/>
          <w:b/>
          <w:sz w:val="20"/>
          <w:szCs w:val="20"/>
        </w:rPr>
        <w:t xml:space="preserve"> Uczestnikom Projektu w ramach projektu pn. „Utworzenie Centrum Usług Społeczny</w:t>
      </w:r>
      <w:r w:rsidR="00327FAB">
        <w:rPr>
          <w:rFonts w:asciiTheme="minorHAnsi" w:hAnsiTheme="minorHAnsi" w:cstheme="minorHAnsi"/>
          <w:b/>
          <w:sz w:val="20"/>
          <w:szCs w:val="20"/>
        </w:rPr>
        <w:t>ch</w:t>
      </w:r>
      <w:r w:rsidRPr="002D74EB">
        <w:rPr>
          <w:rFonts w:asciiTheme="minorHAnsi" w:hAnsiTheme="minorHAnsi" w:cstheme="minorHAnsi"/>
          <w:b/>
          <w:sz w:val="20"/>
          <w:szCs w:val="20"/>
        </w:rPr>
        <w:t xml:space="preserve"> w Gminie Michałów”</w:t>
      </w:r>
      <w:r w:rsidR="000F2F6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F2F6F">
        <w:rPr>
          <w:rFonts w:asciiTheme="minorHAnsi" w:hAnsiTheme="minorHAnsi" w:cstheme="minorHAnsi"/>
          <w:b/>
          <w:sz w:val="20"/>
          <w:szCs w:val="20"/>
        </w:rPr>
        <w:t>– drugie postępowanie</w:t>
      </w:r>
    </w:p>
    <w:p w14:paraId="527F1590" w14:textId="77777777" w:rsidR="00CA23A0" w:rsidRPr="00930632" w:rsidRDefault="00CA23A0" w:rsidP="00DD6A7C">
      <w:pPr>
        <w:shd w:val="clear" w:color="auto" w:fill="D9E2F3" w:themeFill="accent1" w:themeFillTint="33"/>
        <w:rPr>
          <w:rFonts w:ascii="Calibri" w:hAnsi="Calibri" w:cs="Calibri"/>
          <w:b/>
          <w:sz w:val="20"/>
          <w:szCs w:val="20"/>
        </w:rPr>
      </w:pPr>
    </w:p>
    <w:tbl>
      <w:tblPr>
        <w:tblW w:w="1403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1"/>
        <w:gridCol w:w="2126"/>
        <w:gridCol w:w="6520"/>
        <w:gridCol w:w="2697"/>
      </w:tblGrid>
      <w:tr w:rsidR="00532237" w:rsidRPr="00930632" w14:paraId="57245AC3" w14:textId="77777777" w:rsidTr="00590E3A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16CB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4FA6" w14:textId="5F8EA954" w:rsidR="00532237" w:rsidRPr="00845A7B" w:rsidRDefault="00596A06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6E58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F40B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F4A2E2D" w14:textId="00302C3E" w:rsidR="0022074F" w:rsidRPr="00845A7B" w:rsidRDefault="009C142F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Doświadczenie</w:t>
            </w:r>
            <w:r w:rsidR="00532237"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zawodowe</w:t>
            </w:r>
          </w:p>
          <w:p w14:paraId="1BDA4892" w14:textId="0E0A61C5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C2D0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711915" w:rsidRPr="00930632" w14:paraId="212BBCC3" w14:textId="77777777" w:rsidTr="00590E3A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FDEEC2C" w14:textId="77777777" w:rsidR="00711915" w:rsidRPr="00930632" w:rsidRDefault="00711915" w:rsidP="009E2930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6170270" w14:textId="77777777" w:rsidR="00711915" w:rsidRPr="000F2F6F" w:rsidRDefault="00711915" w:rsidP="009E2930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F2F6F"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BC57434" w14:textId="39EDCC9F" w:rsidR="00711915" w:rsidRPr="000B0715" w:rsidRDefault="00D2433C" w:rsidP="009E2930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Kierowca</w:t>
            </w:r>
            <w:r w:rsidR="00711915" w:rsidRPr="000B071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107CFED" w14:textId="128BEDA1" w:rsidR="00711915" w:rsidRPr="000C3D65" w:rsidRDefault="00922DAE" w:rsidP="000C5FD2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22DAE">
              <w:rPr>
                <w:rFonts w:asciiTheme="minorHAnsi" w:hAnsiTheme="minorHAnsi" w:cstheme="minorHAnsi"/>
                <w:sz w:val="20"/>
                <w:szCs w:val="20"/>
              </w:rPr>
              <w:t xml:space="preserve">Osoba, która posiada co </w:t>
            </w:r>
            <w:r w:rsidRPr="000B1268">
              <w:rPr>
                <w:rFonts w:asciiTheme="minorHAnsi" w:hAnsiTheme="minorHAnsi" w:cstheme="minorHAnsi"/>
                <w:sz w:val="20"/>
                <w:szCs w:val="20"/>
              </w:rPr>
              <w:t xml:space="preserve">najmniej </w:t>
            </w:r>
            <w:r w:rsidRPr="000B12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10-letni staż pracy</w:t>
            </w:r>
            <w:r w:rsidRPr="000B1268">
              <w:rPr>
                <w:rFonts w:asciiTheme="minorHAnsi" w:hAnsiTheme="minorHAnsi" w:cstheme="minorHAnsi"/>
                <w:sz w:val="20"/>
                <w:szCs w:val="20"/>
              </w:rPr>
              <w:t xml:space="preserve"> na</w:t>
            </w:r>
            <w:r w:rsidRPr="00922DAE">
              <w:rPr>
                <w:rFonts w:asciiTheme="minorHAnsi" w:hAnsiTheme="minorHAnsi" w:cstheme="minorHAnsi"/>
                <w:sz w:val="20"/>
                <w:szCs w:val="20"/>
              </w:rPr>
              <w:t xml:space="preserve"> stanowisku </w:t>
            </w:r>
            <w:r w:rsidRPr="00275BB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kierowcy</w:t>
            </w:r>
            <w:r w:rsidRPr="00922DA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F4AB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 tym doświadczenie w przewozie osób pojazdem przeznaczonym do przewozu osób powyżej 9 </w:t>
            </w:r>
            <w:r w:rsidRPr="00922DA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osób w ilośc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 ………… lat (należy wskazać ilość).</w:t>
            </w:r>
          </w:p>
          <w:p w14:paraId="3E9F01B2" w14:textId="77777777" w:rsidR="004C4EBF" w:rsidRDefault="004C4EBF" w:rsidP="000C5FD2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  <w:p w14:paraId="73C07343" w14:textId="7B11192C" w:rsidR="00711915" w:rsidRPr="000C3D65" w:rsidRDefault="00711915" w:rsidP="000C5FD2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C3D65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(</w:t>
            </w:r>
            <w:r w:rsidR="002C7778" w:rsidRPr="000C3D65">
              <w:rPr>
                <w:rFonts w:ascii="Calibri" w:hAnsi="Calibri" w:cs="Calibri"/>
                <w:sz w:val="20"/>
                <w:szCs w:val="20"/>
                <w:lang w:eastAsia="en-US"/>
                <w14:ligatures w14:val="standardContextual"/>
              </w:rPr>
              <w:t xml:space="preserve">w przypadku braku wskazania </w:t>
            </w:r>
            <w:r w:rsidR="002C7778" w:rsidRPr="008928F9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  <w14:ligatures w14:val="standardContextual"/>
              </w:rPr>
              <w:t xml:space="preserve">przyjmuje </w:t>
            </w:r>
            <w:r w:rsidR="00300B76" w:rsidRPr="008928F9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  <w14:ligatures w14:val="standardContextual"/>
              </w:rPr>
              <w:t xml:space="preserve">się 5-letnie </w:t>
            </w:r>
            <w:r w:rsidR="00300B76" w:rsidRPr="008928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 w przewozie osób pojazdem przeznaczonym do przewozu osób powyżej 9 osób</w:t>
            </w:r>
            <w:r w:rsidRPr="008928F9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)</w:t>
            </w:r>
            <w:r w:rsidRPr="008928F9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912CC13" w14:textId="77777777" w:rsidR="00711915" w:rsidRPr="00930632" w:rsidRDefault="00711915" w:rsidP="009E2930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788F8212" w14:textId="77777777" w:rsidR="00EF4847" w:rsidRDefault="00EF4847" w:rsidP="0032655D">
      <w:pPr>
        <w:pStyle w:val="Default"/>
        <w:rPr>
          <w:rFonts w:ascii="Calibri" w:hAnsi="Calibri" w:cs="Calibri"/>
          <w:sz w:val="20"/>
          <w:szCs w:val="20"/>
        </w:rPr>
      </w:pPr>
    </w:p>
    <w:p w14:paraId="356FE75F" w14:textId="467DDB58" w:rsidR="00461FBB" w:rsidRPr="00930632" w:rsidRDefault="0032655D" w:rsidP="0032655D">
      <w:pPr>
        <w:pStyle w:val="Default"/>
        <w:rPr>
          <w:rFonts w:ascii="Calibri" w:hAnsi="Calibri" w:cs="Calibri"/>
          <w:color w:val="auto"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>* niepotrzebne skreślić (jeżeli wykonawca pozostaje w stosunku umowy cywilno</w:t>
      </w:r>
      <w:r w:rsidR="00EF4847">
        <w:rPr>
          <w:rFonts w:ascii="Calibri" w:hAnsi="Calibri" w:cs="Calibri"/>
          <w:sz w:val="20"/>
          <w:szCs w:val="20"/>
        </w:rPr>
        <w:t>-</w:t>
      </w:r>
      <w:r w:rsidRPr="00930632">
        <w:rPr>
          <w:rFonts w:ascii="Calibri" w:hAnsi="Calibri" w:cs="Calibri"/>
          <w:sz w:val="20"/>
          <w:szCs w:val="20"/>
        </w:rPr>
        <w:t xml:space="preserve">prawnej pozostawiamy </w:t>
      </w:r>
      <w:r w:rsidRPr="00EF4847">
        <w:rPr>
          <w:rFonts w:ascii="Calibri" w:hAnsi="Calibri" w:cs="Calibri"/>
          <w:b/>
          <w:bCs/>
          <w:sz w:val="20"/>
          <w:szCs w:val="20"/>
        </w:rPr>
        <w:t>własne</w:t>
      </w:r>
      <w:r w:rsidRPr="00930632">
        <w:rPr>
          <w:rFonts w:ascii="Calibri" w:hAnsi="Calibri" w:cs="Calibri"/>
          <w:sz w:val="20"/>
          <w:szCs w:val="20"/>
        </w:rPr>
        <w:t>)</w:t>
      </w:r>
    </w:p>
    <w:sectPr w:rsidR="00461FBB" w:rsidRPr="00930632" w:rsidSect="00590E3A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8" w:right="1418" w:bottom="993" w:left="1418" w:header="426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1F6A1" w14:textId="77777777" w:rsidR="00CF3EF2" w:rsidRDefault="00CF3EF2">
      <w:r>
        <w:separator/>
      </w:r>
    </w:p>
  </w:endnote>
  <w:endnote w:type="continuationSeparator" w:id="0">
    <w:p w14:paraId="57B29E81" w14:textId="77777777" w:rsidR="00CF3EF2" w:rsidRDefault="00CF3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AF45" w14:textId="0B7FD0D4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79A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52160" w14:textId="624116E2" w:rsidR="0050164D" w:rsidRDefault="0050164D" w:rsidP="00FF4FFE">
    <w:pPr>
      <w:tabs>
        <w:tab w:val="left" w:pos="540"/>
        <w:tab w:val="left" w:pos="780"/>
      </w:tabs>
      <w:jc w:val="center"/>
      <w:rPr>
        <w:rFonts w:ascii="Calibri" w:hAnsi="Calibri" w:cs="Calibri"/>
        <w:b/>
        <w:sz w:val="18"/>
        <w:szCs w:val="18"/>
        <w:highlight w:val="yellow"/>
      </w:rPr>
    </w:pPr>
    <w:bookmarkStart w:id="0" w:name="_Hlk67762522"/>
    <w:r w:rsidRPr="000D4C6D">
      <w:rPr>
        <w:rFonts w:ascii="Calibri" w:eastAsia="Microsoft Tai Le" w:hAnsi="Calibri" w:cs="Calibri"/>
        <w:sz w:val="16"/>
        <w:szCs w:val="16"/>
      </w:rPr>
      <w:t xml:space="preserve">Projekt pn. </w:t>
    </w:r>
    <w:r w:rsidRPr="000D4C6D">
      <w:rPr>
        <w:rFonts w:ascii="Calibri" w:eastAsia="Microsoft Tai Le" w:hAnsi="Calibri" w:cs="Calibri"/>
        <w:b/>
        <w:bCs/>
        <w:sz w:val="16"/>
        <w:szCs w:val="16"/>
      </w:rPr>
      <w:t>„Utworzenie Centrum Usług Społeczny</w:t>
    </w:r>
    <w:r w:rsidR="0084587A">
      <w:rPr>
        <w:rFonts w:ascii="Calibri" w:eastAsia="Microsoft Tai Le" w:hAnsi="Calibri" w:cs="Calibri"/>
        <w:b/>
        <w:bCs/>
        <w:sz w:val="16"/>
        <w:szCs w:val="16"/>
      </w:rPr>
      <w:t>ch</w:t>
    </w:r>
    <w:r w:rsidRPr="000D4C6D">
      <w:rPr>
        <w:rFonts w:ascii="Calibri" w:eastAsia="Microsoft Tai Le" w:hAnsi="Calibri" w:cs="Calibri"/>
        <w:b/>
        <w:bCs/>
        <w:sz w:val="16"/>
        <w:szCs w:val="16"/>
      </w:rPr>
      <w:t xml:space="preserve"> w Gminie Michałów”</w:t>
    </w:r>
    <w:r w:rsidRPr="000D4C6D">
      <w:rPr>
        <w:rFonts w:ascii="Calibri" w:eastAsia="Microsoft Tai Le" w:hAnsi="Calibri" w:cs="Calibri"/>
        <w:sz w:val="16"/>
        <w:szCs w:val="16"/>
      </w:rPr>
      <w:t xml:space="preserve"> realizowany na podstawie umowy o dofinansowanie nr umowy: FESW.09.04-IZ.00-0073/24 zawartej z Województwem Świętokrzyskim reprezentowanym przez Zarząd Województwa pełniącym funkcję Instytucji Zarządzającej programem regionalnym Fundusze Europejskie dla Świętokrzyskiego 2021-2027</w:t>
    </w:r>
  </w:p>
  <w:p w14:paraId="3885DD5F" w14:textId="77777777" w:rsidR="0050164D" w:rsidRDefault="0050164D" w:rsidP="00FF4FFE">
    <w:pPr>
      <w:tabs>
        <w:tab w:val="left" w:pos="540"/>
        <w:tab w:val="left" w:pos="780"/>
      </w:tabs>
      <w:jc w:val="center"/>
      <w:rPr>
        <w:rFonts w:ascii="Calibri" w:hAnsi="Calibri" w:cs="Calibri"/>
        <w:b/>
        <w:sz w:val="18"/>
        <w:szCs w:val="18"/>
        <w:highlight w:val="yellow"/>
      </w:rPr>
    </w:pPr>
  </w:p>
  <w:p w14:paraId="71E7D049" w14:textId="2380F71F" w:rsidR="00FF4FFE" w:rsidRPr="00F720C8" w:rsidRDefault="00FF4FFE" w:rsidP="00FF4FFE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F720C8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F720C8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F720C8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F720C8">
      <w:rPr>
        <w:rFonts w:ascii="Calibri" w:hAnsi="Calibri" w:cs="Calibri"/>
        <w:sz w:val="18"/>
        <w:szCs w:val="18"/>
        <w:highlight w:val="yellow"/>
      </w:rPr>
      <w:t>.</w:t>
    </w:r>
    <w:bookmarkEnd w:id="1"/>
    <w:bookmarkEnd w:id="2"/>
  </w:p>
  <w:p w14:paraId="033FA04A" w14:textId="77777777" w:rsidR="00F720C8" w:rsidRPr="00F720C8" w:rsidRDefault="00F720C8" w:rsidP="00F720C8">
    <w:pPr>
      <w:ind w:right="-250"/>
      <w:jc w:val="center"/>
      <w:rPr>
        <w:rFonts w:ascii="Calibri" w:hAnsi="Calibri" w:cs="Calibri"/>
        <w:b/>
        <w:sz w:val="20"/>
        <w:szCs w:val="20"/>
      </w:rPr>
    </w:pPr>
  </w:p>
  <w:bookmarkEnd w:id="0"/>
  <w:p w14:paraId="177E523B" w14:textId="77777777" w:rsidR="003F0785" w:rsidRPr="00F720C8" w:rsidRDefault="003F0785" w:rsidP="009C142F">
    <w:pPr>
      <w:pStyle w:val="Nagwek"/>
      <w:rPr>
        <w:rFonts w:ascii="Calibri" w:hAnsi="Calibri" w:cs="Calibri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3DF98" w14:textId="77777777" w:rsidR="00711915" w:rsidRPr="00D3333A" w:rsidRDefault="00711915" w:rsidP="00711915">
    <w:pPr>
      <w:pStyle w:val="Stopka"/>
      <w:jc w:val="both"/>
      <w:rPr>
        <w:rFonts w:ascii="Calibri" w:eastAsia="Microsoft Tai Le" w:hAnsi="Calibri" w:cs="Calibri"/>
        <w:sz w:val="18"/>
      </w:rPr>
    </w:pPr>
    <w:r w:rsidRPr="00D3333A">
      <w:rPr>
        <w:rFonts w:ascii="Calibri" w:eastAsia="Microsoft Tai Le" w:hAnsi="Calibri" w:cs="Calibri"/>
        <w:sz w:val="18"/>
      </w:rPr>
      <w:t>Projekt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pn.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„</w:t>
    </w:r>
    <w:r w:rsidRPr="00D3333A">
      <w:rPr>
        <w:rFonts w:ascii="Calibri" w:eastAsia="Microsoft Tai Le" w:hAnsi="Calibri" w:cs="Calibri"/>
        <w:b/>
        <w:bCs/>
        <w:sz w:val="18"/>
      </w:rPr>
      <w:t>Zrealizuj SWOJE PASJE i MARZENIA”</w:t>
    </w:r>
    <w:r w:rsidRPr="00D3333A">
      <w:rPr>
        <w:rFonts w:ascii="Calibri" w:eastAsia="Microsoft Tai Le" w:hAnsi="Calibri" w:cs="Calibri"/>
        <w:spacing w:val="-2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realizowany</w:t>
    </w:r>
    <w:r w:rsidRPr="00D3333A">
      <w:rPr>
        <w:rFonts w:ascii="Calibri" w:eastAsia="Microsoft Tai Le" w:hAnsi="Calibri" w:cs="Calibri"/>
        <w:spacing w:val="-2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na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podstawie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umowy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o</w:t>
    </w:r>
    <w:r w:rsidRPr="00D3333A">
      <w:rPr>
        <w:rFonts w:ascii="Calibri" w:eastAsia="Microsoft Tai Le" w:hAnsi="Calibri" w:cs="Calibri"/>
        <w:spacing w:val="-3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dofinansowanie nr umowy: FESW.09.05-IZ.00-0009/24 z dnia 17.12.2024 r. zawartej z Województwem Świętokrzyskim reprezentowanym przez Zarząd Województwa pełniącym funkcję Instytucji Zarządzającej programem regionalnym Fundusze Europejskie dla Świętokrzyskiego 2021-2027</w:t>
    </w:r>
  </w:p>
  <w:p w14:paraId="0AD70335" w14:textId="77777777" w:rsidR="00711915" w:rsidRDefault="00711915" w:rsidP="00FF4FFE">
    <w:pPr>
      <w:tabs>
        <w:tab w:val="left" w:pos="540"/>
        <w:tab w:val="left" w:pos="780"/>
      </w:tabs>
      <w:jc w:val="center"/>
      <w:rPr>
        <w:rFonts w:ascii="Calibri" w:hAnsi="Calibri" w:cs="Calibri"/>
        <w:b/>
        <w:sz w:val="18"/>
        <w:szCs w:val="18"/>
        <w:highlight w:val="yellow"/>
        <w:lang w:val="x-none"/>
      </w:rPr>
    </w:pPr>
  </w:p>
  <w:p w14:paraId="306A2FD5" w14:textId="4772669A" w:rsidR="00FF4FFE" w:rsidRPr="00F720C8" w:rsidRDefault="00FF4FFE" w:rsidP="00FF4FFE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F720C8">
      <w:rPr>
        <w:rFonts w:ascii="Calibri" w:hAnsi="Calibri" w:cs="Calibri"/>
        <w:b/>
        <w:sz w:val="18"/>
        <w:szCs w:val="18"/>
        <w:highlight w:val="yellow"/>
      </w:rPr>
      <w:t>Dokument musi być podpisany kwalifikowanym podpisem elektronicznym lub podpisem zaufanym lub podpisem osobistym</w:t>
    </w:r>
    <w:r w:rsidRPr="00F720C8">
      <w:rPr>
        <w:rFonts w:ascii="Calibri" w:hAnsi="Calibri" w:cs="Calibri"/>
        <w:sz w:val="18"/>
        <w:szCs w:val="18"/>
        <w:highlight w:val="yellow"/>
      </w:rPr>
      <w:t>.</w:t>
    </w:r>
  </w:p>
  <w:p w14:paraId="54E35614" w14:textId="77777777" w:rsidR="00FF4FFE" w:rsidRPr="00F720C8" w:rsidRDefault="00FF4FFE">
    <w:pPr>
      <w:pStyle w:val="Stopka"/>
      <w:rPr>
        <w:rFonts w:ascii="Calibri" w:hAnsi="Calibri" w:cs="Calibr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9FB9" w14:textId="77777777" w:rsidR="00CF3EF2" w:rsidRDefault="00CF3EF2">
      <w:r>
        <w:separator/>
      </w:r>
    </w:p>
  </w:footnote>
  <w:footnote w:type="continuationSeparator" w:id="0">
    <w:p w14:paraId="26ED9268" w14:textId="77777777" w:rsidR="00CF3EF2" w:rsidRDefault="00CF3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B09C9" w14:textId="77777777" w:rsidR="00590E3A" w:rsidRDefault="00590E3A" w:rsidP="00590E3A">
    <w:pPr>
      <w:pStyle w:val="Nagwek"/>
      <w:tabs>
        <w:tab w:val="clear" w:pos="9072"/>
        <w:tab w:val="left" w:pos="9639"/>
      </w:tabs>
      <w:jc w:val="center"/>
      <w:rPr>
        <w:rFonts w:ascii="Microsoft Sans Serif" w:hAnsi="Microsoft Sans Serif" w:cs="Microsoft Sans Serif"/>
        <w:sz w:val="12"/>
        <w:szCs w:val="12"/>
      </w:rPr>
    </w:pPr>
    <w:r w:rsidRPr="0092792F">
      <w:rPr>
        <w:noProof/>
      </w:rPr>
      <w:drawing>
        <wp:inline distT="0" distB="0" distL="0" distR="0" wp14:anchorId="0A85E1FD" wp14:editId="4D3B60D4">
          <wp:extent cx="6118860" cy="518160"/>
          <wp:effectExtent l="0" t="0" r="0" b="0"/>
          <wp:docPr id="402299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3355EA" w14:textId="77777777" w:rsidR="00590E3A" w:rsidRPr="007850ED" w:rsidRDefault="00590E3A" w:rsidP="00590E3A">
    <w:pPr>
      <w:pStyle w:val="Nagwek"/>
      <w:tabs>
        <w:tab w:val="clear" w:pos="9072"/>
        <w:tab w:val="left" w:pos="9639"/>
      </w:tabs>
      <w:jc w:val="center"/>
      <w:rPr>
        <w:sz w:val="12"/>
        <w:szCs w:val="12"/>
      </w:rPr>
    </w:pPr>
    <w:r w:rsidRPr="007850ED">
      <w:rPr>
        <w:rFonts w:ascii="Microsoft Sans Serif" w:hAnsi="Microsoft Sans Serif" w:cs="Microsoft Sans Serif"/>
        <w:sz w:val="12"/>
        <w:szCs w:val="12"/>
      </w:rPr>
      <w:t>Projekt współfinansowany ze środków Europejskiego Funduszu Społecznego w ramach programu regionalnego Fundusze Europejskie dla Świętokrzyskiego 2021-2027</w:t>
    </w:r>
  </w:p>
  <w:p w14:paraId="2873A915" w14:textId="77777777" w:rsidR="00590E3A" w:rsidRPr="006302FC" w:rsidRDefault="00590E3A" w:rsidP="00590E3A">
    <w:pPr>
      <w:pStyle w:val="Tekstpodstawowy"/>
      <w:spacing w:line="14" w:lineRule="auto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79FE8E83" wp14:editId="35AE2E34">
              <wp:simplePos x="0" y="0"/>
              <wp:positionH relativeFrom="page">
                <wp:posOffset>680719</wp:posOffset>
              </wp:positionH>
              <wp:positionV relativeFrom="page">
                <wp:posOffset>755226</wp:posOffset>
              </wp:positionV>
              <wp:extent cx="6388735" cy="180340"/>
              <wp:effectExtent l="0" t="0" r="0" b="0"/>
              <wp:wrapNone/>
              <wp:docPr id="101117394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8873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72ED0A" w14:textId="77777777" w:rsidR="00590E3A" w:rsidRDefault="00590E3A" w:rsidP="00590E3A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FE8E8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.6pt;margin-top:59.45pt;width:503.05pt;height:14.2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" filled="f" stroked="f">
              <v:textbox inset="0,0,0,0">
                <w:txbxContent>
                  <w:p w14:paraId="7572ED0A" w14:textId="77777777" w:rsidR="00590E3A" w:rsidRDefault="00590E3A" w:rsidP="00590E3A">
                    <w:pPr>
                      <w:spacing w:before="19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0F122821" w14:textId="77777777" w:rsidR="00590E3A" w:rsidRDefault="00590E3A" w:rsidP="00590E3A">
    <w:pPr>
      <w:tabs>
        <w:tab w:val="center" w:pos="4536"/>
        <w:tab w:val="right" w:pos="9072"/>
      </w:tabs>
      <w:rPr>
        <w:rFonts w:ascii="Calibri" w:hAnsi="Calibri" w:cs="Calibri"/>
        <w:sz w:val="18"/>
        <w:szCs w:val="18"/>
        <w:lang w:val="x-none" w:eastAsia="en-US"/>
      </w:rPr>
    </w:pPr>
  </w:p>
  <w:p w14:paraId="782A5182" w14:textId="7F715386" w:rsidR="00590E3A" w:rsidRPr="00653BA1" w:rsidRDefault="00590E3A" w:rsidP="00590E3A">
    <w:pPr>
      <w:tabs>
        <w:tab w:val="center" w:pos="4536"/>
        <w:tab w:val="right" w:pos="9072"/>
      </w:tabs>
      <w:rPr>
        <w:rFonts w:ascii="Calibri" w:hAnsi="Calibri" w:cs="Calibri"/>
        <w:sz w:val="18"/>
        <w:szCs w:val="18"/>
        <w:lang w:val="x-none" w:eastAsia="en-US"/>
      </w:rPr>
    </w:pPr>
    <w:r w:rsidRPr="00653BA1">
      <w:rPr>
        <w:rFonts w:ascii="Calibri" w:hAnsi="Calibri" w:cs="Calibri"/>
        <w:sz w:val="18"/>
        <w:szCs w:val="18"/>
        <w:lang w:val="x-none" w:eastAsia="en-US"/>
      </w:rPr>
      <w:t xml:space="preserve">Nr referencyjny: </w:t>
    </w:r>
    <w:r w:rsidR="000F2F6F">
      <w:rPr>
        <w:rFonts w:ascii="Calibri" w:hAnsi="Calibri" w:cs="Calibri"/>
        <w:sz w:val="18"/>
        <w:szCs w:val="18"/>
        <w:lang w:val="x-none" w:eastAsia="en-US"/>
      </w:rPr>
      <w:t>2/2026</w:t>
    </w:r>
  </w:p>
  <w:p w14:paraId="332533E7" w14:textId="56217B12" w:rsidR="00FA6062" w:rsidRPr="00590E3A" w:rsidRDefault="00FA6062" w:rsidP="00590E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3D100" w14:textId="77777777" w:rsidR="00711915" w:rsidRDefault="00711915" w:rsidP="00711915">
    <w:pPr>
      <w:pStyle w:val="Nagwek"/>
      <w:tabs>
        <w:tab w:val="clear" w:pos="9072"/>
        <w:tab w:val="left" w:pos="9639"/>
      </w:tabs>
      <w:jc w:val="center"/>
      <w:rPr>
        <w:rFonts w:ascii="Microsoft Sans Serif" w:hAnsi="Microsoft Sans Serif" w:cs="Microsoft Sans Serif"/>
        <w:sz w:val="12"/>
        <w:szCs w:val="12"/>
      </w:rPr>
    </w:pPr>
    <w:r w:rsidRPr="0092792F">
      <w:rPr>
        <w:noProof/>
      </w:rPr>
      <w:drawing>
        <wp:inline distT="0" distB="0" distL="0" distR="0" wp14:anchorId="035F07E3" wp14:editId="6FBE3BF8">
          <wp:extent cx="6118860" cy="518160"/>
          <wp:effectExtent l="0" t="0" r="0" b="0"/>
          <wp:docPr id="151605887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B58B59" w14:textId="77777777" w:rsidR="00711915" w:rsidRPr="007850ED" w:rsidRDefault="00711915" w:rsidP="00711915">
    <w:pPr>
      <w:pStyle w:val="Nagwek"/>
      <w:tabs>
        <w:tab w:val="clear" w:pos="9072"/>
        <w:tab w:val="left" w:pos="9639"/>
      </w:tabs>
      <w:jc w:val="center"/>
      <w:rPr>
        <w:sz w:val="12"/>
        <w:szCs w:val="12"/>
      </w:rPr>
    </w:pPr>
    <w:r w:rsidRPr="007850ED">
      <w:rPr>
        <w:rFonts w:ascii="Microsoft Sans Serif" w:hAnsi="Microsoft Sans Serif" w:cs="Microsoft Sans Serif"/>
        <w:sz w:val="12"/>
        <w:szCs w:val="12"/>
      </w:rPr>
      <w:t>Projekt współfinansowany ze środków Europejskiego Funduszu Społecznego w ramach programu regionalnego Fundusze Europejskie dla Świętokrzyskiego 2021-2027</w:t>
    </w:r>
  </w:p>
  <w:p w14:paraId="03AF9E78" w14:textId="77777777" w:rsidR="00711915" w:rsidRPr="006302FC" w:rsidRDefault="00711915" w:rsidP="00711915">
    <w:pPr>
      <w:pStyle w:val="Tekstpodstawowy"/>
      <w:spacing w:line="14" w:lineRule="auto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700F953F" wp14:editId="20DD9158">
              <wp:simplePos x="0" y="0"/>
              <wp:positionH relativeFrom="page">
                <wp:posOffset>680719</wp:posOffset>
              </wp:positionH>
              <wp:positionV relativeFrom="page">
                <wp:posOffset>755226</wp:posOffset>
              </wp:positionV>
              <wp:extent cx="6388735" cy="1803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8873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269900" w14:textId="77777777" w:rsidR="00711915" w:rsidRDefault="00711915" w:rsidP="00711915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0F953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3.6pt;margin-top:59.45pt;width:503.05pt;height:14.2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" filled="f" stroked="f">
              <v:textbox inset="0,0,0,0">
                <w:txbxContent>
                  <w:p w14:paraId="0C269900" w14:textId="77777777" w:rsidR="00711915" w:rsidRDefault="00711915" w:rsidP="00711915">
                    <w:pPr>
                      <w:spacing w:before="19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365C5DF" w14:textId="65AB4F80" w:rsidR="00127B5D" w:rsidRPr="00653BA1" w:rsidRDefault="00653BA1" w:rsidP="00653BA1">
    <w:pPr>
      <w:tabs>
        <w:tab w:val="center" w:pos="4536"/>
        <w:tab w:val="right" w:pos="9072"/>
      </w:tabs>
      <w:rPr>
        <w:rFonts w:ascii="Calibri" w:hAnsi="Calibri" w:cs="Calibri"/>
        <w:sz w:val="18"/>
        <w:szCs w:val="18"/>
        <w:lang w:val="x-none" w:eastAsia="en-US"/>
      </w:rPr>
    </w:pPr>
    <w:r w:rsidRPr="00653BA1">
      <w:rPr>
        <w:rFonts w:ascii="Calibri" w:hAnsi="Calibri" w:cs="Calibri"/>
        <w:sz w:val="18"/>
        <w:szCs w:val="18"/>
        <w:lang w:val="x-none" w:eastAsia="en-US"/>
      </w:rPr>
      <w:t xml:space="preserve">Nr referencyjny: </w:t>
    </w:r>
    <w:r w:rsidR="000C5FD2">
      <w:rPr>
        <w:rFonts w:ascii="Calibri" w:hAnsi="Calibri" w:cs="Calibri"/>
        <w:sz w:val="18"/>
        <w:szCs w:val="18"/>
        <w:lang w:val="x-none" w:eastAsia="en-US"/>
      </w:rPr>
      <w:t>5</w:t>
    </w:r>
    <w:r w:rsidRPr="00653BA1">
      <w:rPr>
        <w:rFonts w:ascii="Calibri" w:hAnsi="Calibri" w:cs="Calibri"/>
        <w:sz w:val="18"/>
        <w:szCs w:val="18"/>
        <w:lang w:val="x-none" w:eastAsia="en-US"/>
      </w:rPr>
      <w:t>/PRZ/2025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84D3267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2382198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CF14C0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85135B8"/>
    <w:multiLevelType w:val="multilevel"/>
    <w:tmpl w:val="AC34D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6" w15:restartNumberingAfterBreak="0">
    <w:nsid w:val="4FBF298F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09C295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6EC651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 w16cid:durableId="754202391">
    <w:abstractNumId w:val="14"/>
  </w:num>
  <w:num w:numId="2" w16cid:durableId="1582717822">
    <w:abstractNumId w:val="10"/>
  </w:num>
  <w:num w:numId="3" w16cid:durableId="2144693789">
    <w:abstractNumId w:val="17"/>
  </w:num>
  <w:num w:numId="4" w16cid:durableId="1308776817">
    <w:abstractNumId w:val="18"/>
  </w:num>
  <w:num w:numId="5" w16cid:durableId="256866634">
    <w:abstractNumId w:val="11"/>
  </w:num>
  <w:num w:numId="6" w16cid:durableId="1331786178">
    <w:abstractNumId w:val="12"/>
  </w:num>
  <w:num w:numId="7" w16cid:durableId="1574854323">
    <w:abstractNumId w:val="13"/>
  </w:num>
  <w:num w:numId="8" w16cid:durableId="58134537">
    <w:abstractNumId w:val="16"/>
  </w:num>
  <w:num w:numId="9" w16cid:durableId="1340811776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212B"/>
    <w:rsid w:val="0000347E"/>
    <w:rsid w:val="00005154"/>
    <w:rsid w:val="00005603"/>
    <w:rsid w:val="000065EB"/>
    <w:rsid w:val="000066DD"/>
    <w:rsid w:val="00006898"/>
    <w:rsid w:val="00006D71"/>
    <w:rsid w:val="00007E0C"/>
    <w:rsid w:val="00012004"/>
    <w:rsid w:val="00020983"/>
    <w:rsid w:val="000231AC"/>
    <w:rsid w:val="000239D4"/>
    <w:rsid w:val="00023F47"/>
    <w:rsid w:val="00025659"/>
    <w:rsid w:val="00026E3B"/>
    <w:rsid w:val="00027CE9"/>
    <w:rsid w:val="00033DF6"/>
    <w:rsid w:val="00033E37"/>
    <w:rsid w:val="000369E2"/>
    <w:rsid w:val="0003703F"/>
    <w:rsid w:val="000379F7"/>
    <w:rsid w:val="00041617"/>
    <w:rsid w:val="00041E37"/>
    <w:rsid w:val="00042263"/>
    <w:rsid w:val="00042314"/>
    <w:rsid w:val="00042B17"/>
    <w:rsid w:val="000433F8"/>
    <w:rsid w:val="00044B6B"/>
    <w:rsid w:val="00047EF2"/>
    <w:rsid w:val="0005033E"/>
    <w:rsid w:val="000529C8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715"/>
    <w:rsid w:val="000B0B94"/>
    <w:rsid w:val="000B0FF6"/>
    <w:rsid w:val="000B1268"/>
    <w:rsid w:val="000B275C"/>
    <w:rsid w:val="000B2EE7"/>
    <w:rsid w:val="000B37AC"/>
    <w:rsid w:val="000B59DA"/>
    <w:rsid w:val="000C0237"/>
    <w:rsid w:val="000C152C"/>
    <w:rsid w:val="000C1FE3"/>
    <w:rsid w:val="000C3646"/>
    <w:rsid w:val="000C3D65"/>
    <w:rsid w:val="000C5FAE"/>
    <w:rsid w:val="000C5FD2"/>
    <w:rsid w:val="000C6826"/>
    <w:rsid w:val="000C6E74"/>
    <w:rsid w:val="000C6E88"/>
    <w:rsid w:val="000D2A17"/>
    <w:rsid w:val="000D40FD"/>
    <w:rsid w:val="000E05B9"/>
    <w:rsid w:val="000E4E2A"/>
    <w:rsid w:val="000E7F53"/>
    <w:rsid w:val="000F2F6F"/>
    <w:rsid w:val="0010294D"/>
    <w:rsid w:val="00102A85"/>
    <w:rsid w:val="00102C0C"/>
    <w:rsid w:val="00103155"/>
    <w:rsid w:val="00103B6A"/>
    <w:rsid w:val="001054D9"/>
    <w:rsid w:val="00107FB9"/>
    <w:rsid w:val="00111716"/>
    <w:rsid w:val="00111ECF"/>
    <w:rsid w:val="00114AAA"/>
    <w:rsid w:val="00114EE9"/>
    <w:rsid w:val="0011507F"/>
    <w:rsid w:val="001201D6"/>
    <w:rsid w:val="001218E1"/>
    <w:rsid w:val="00121E99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330"/>
    <w:rsid w:val="0014185A"/>
    <w:rsid w:val="0014290E"/>
    <w:rsid w:val="00143610"/>
    <w:rsid w:val="0014366A"/>
    <w:rsid w:val="00143B62"/>
    <w:rsid w:val="00145F79"/>
    <w:rsid w:val="0014707D"/>
    <w:rsid w:val="00153332"/>
    <w:rsid w:val="00156724"/>
    <w:rsid w:val="001568FB"/>
    <w:rsid w:val="00157704"/>
    <w:rsid w:val="00160789"/>
    <w:rsid w:val="0016212F"/>
    <w:rsid w:val="00162505"/>
    <w:rsid w:val="00162560"/>
    <w:rsid w:val="00164F38"/>
    <w:rsid w:val="00165648"/>
    <w:rsid w:val="00165D29"/>
    <w:rsid w:val="001720B9"/>
    <w:rsid w:val="00173138"/>
    <w:rsid w:val="0017416A"/>
    <w:rsid w:val="00174344"/>
    <w:rsid w:val="00176E50"/>
    <w:rsid w:val="001816EE"/>
    <w:rsid w:val="00183D35"/>
    <w:rsid w:val="001866AD"/>
    <w:rsid w:val="00187823"/>
    <w:rsid w:val="00191FF7"/>
    <w:rsid w:val="00192C7B"/>
    <w:rsid w:val="00194CF3"/>
    <w:rsid w:val="00197122"/>
    <w:rsid w:val="001979DB"/>
    <w:rsid w:val="001A4C70"/>
    <w:rsid w:val="001A5524"/>
    <w:rsid w:val="001A5611"/>
    <w:rsid w:val="001A61CA"/>
    <w:rsid w:val="001A7799"/>
    <w:rsid w:val="001B000A"/>
    <w:rsid w:val="001B10C5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C7E49"/>
    <w:rsid w:val="001D6CF9"/>
    <w:rsid w:val="001D79A1"/>
    <w:rsid w:val="001D7D70"/>
    <w:rsid w:val="001E319E"/>
    <w:rsid w:val="001E6C02"/>
    <w:rsid w:val="001E6F19"/>
    <w:rsid w:val="001F1C7C"/>
    <w:rsid w:val="001F29C0"/>
    <w:rsid w:val="001F3802"/>
    <w:rsid w:val="001F49EB"/>
    <w:rsid w:val="001F4FD3"/>
    <w:rsid w:val="001F516F"/>
    <w:rsid w:val="001F60E2"/>
    <w:rsid w:val="001F6B2B"/>
    <w:rsid w:val="001F6ECF"/>
    <w:rsid w:val="002013CA"/>
    <w:rsid w:val="0020146F"/>
    <w:rsid w:val="0020315B"/>
    <w:rsid w:val="00204600"/>
    <w:rsid w:val="00205194"/>
    <w:rsid w:val="00210DCE"/>
    <w:rsid w:val="00211D44"/>
    <w:rsid w:val="0021284A"/>
    <w:rsid w:val="00212E74"/>
    <w:rsid w:val="00213968"/>
    <w:rsid w:val="00214586"/>
    <w:rsid w:val="0022074F"/>
    <w:rsid w:val="00222F5A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40E3"/>
    <w:rsid w:val="00236234"/>
    <w:rsid w:val="00240772"/>
    <w:rsid w:val="00241840"/>
    <w:rsid w:val="00241C6C"/>
    <w:rsid w:val="002447F6"/>
    <w:rsid w:val="00244BB6"/>
    <w:rsid w:val="00246434"/>
    <w:rsid w:val="00246A11"/>
    <w:rsid w:val="00252051"/>
    <w:rsid w:val="00255734"/>
    <w:rsid w:val="00256EDD"/>
    <w:rsid w:val="00257369"/>
    <w:rsid w:val="00261B89"/>
    <w:rsid w:val="00264077"/>
    <w:rsid w:val="002648FF"/>
    <w:rsid w:val="0026568F"/>
    <w:rsid w:val="0026706B"/>
    <w:rsid w:val="002671D6"/>
    <w:rsid w:val="002678AB"/>
    <w:rsid w:val="00271D38"/>
    <w:rsid w:val="00272E2B"/>
    <w:rsid w:val="002752EB"/>
    <w:rsid w:val="00275BB2"/>
    <w:rsid w:val="002814D4"/>
    <w:rsid w:val="002837ED"/>
    <w:rsid w:val="0028785C"/>
    <w:rsid w:val="00291C06"/>
    <w:rsid w:val="002947F3"/>
    <w:rsid w:val="002953C0"/>
    <w:rsid w:val="002A2237"/>
    <w:rsid w:val="002A2640"/>
    <w:rsid w:val="002A4CEF"/>
    <w:rsid w:val="002A5798"/>
    <w:rsid w:val="002A5876"/>
    <w:rsid w:val="002A5C1A"/>
    <w:rsid w:val="002A7F4E"/>
    <w:rsid w:val="002B0DBB"/>
    <w:rsid w:val="002B14BE"/>
    <w:rsid w:val="002B17BD"/>
    <w:rsid w:val="002B6740"/>
    <w:rsid w:val="002C317E"/>
    <w:rsid w:val="002C49D9"/>
    <w:rsid w:val="002C6B65"/>
    <w:rsid w:val="002C75A5"/>
    <w:rsid w:val="002C7778"/>
    <w:rsid w:val="002D645D"/>
    <w:rsid w:val="002D67E0"/>
    <w:rsid w:val="002D6BEA"/>
    <w:rsid w:val="002D711A"/>
    <w:rsid w:val="002D7208"/>
    <w:rsid w:val="002D74BE"/>
    <w:rsid w:val="002D7AED"/>
    <w:rsid w:val="002E0A89"/>
    <w:rsid w:val="002E0EC7"/>
    <w:rsid w:val="002E5422"/>
    <w:rsid w:val="002F0291"/>
    <w:rsid w:val="002F16D6"/>
    <w:rsid w:val="002F26C4"/>
    <w:rsid w:val="002F79CA"/>
    <w:rsid w:val="003008FD"/>
    <w:rsid w:val="00300B76"/>
    <w:rsid w:val="00301638"/>
    <w:rsid w:val="00302515"/>
    <w:rsid w:val="00302B07"/>
    <w:rsid w:val="00302C90"/>
    <w:rsid w:val="00302FBE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27FAB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47858"/>
    <w:rsid w:val="00350282"/>
    <w:rsid w:val="00351E47"/>
    <w:rsid w:val="00353E34"/>
    <w:rsid w:val="00354735"/>
    <w:rsid w:val="00356E54"/>
    <w:rsid w:val="003600E2"/>
    <w:rsid w:val="00362231"/>
    <w:rsid w:val="0036264B"/>
    <w:rsid w:val="00362C90"/>
    <w:rsid w:val="00364AEE"/>
    <w:rsid w:val="00365834"/>
    <w:rsid w:val="00366630"/>
    <w:rsid w:val="00367880"/>
    <w:rsid w:val="00367A44"/>
    <w:rsid w:val="00373893"/>
    <w:rsid w:val="003743D2"/>
    <w:rsid w:val="003809D8"/>
    <w:rsid w:val="00382285"/>
    <w:rsid w:val="00382504"/>
    <w:rsid w:val="00383D3C"/>
    <w:rsid w:val="00386C8E"/>
    <w:rsid w:val="00387243"/>
    <w:rsid w:val="00390F39"/>
    <w:rsid w:val="00392B0F"/>
    <w:rsid w:val="00392B43"/>
    <w:rsid w:val="00392F4F"/>
    <w:rsid w:val="00394CB7"/>
    <w:rsid w:val="00395E8C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45DB"/>
    <w:rsid w:val="003B4FBC"/>
    <w:rsid w:val="003B58BF"/>
    <w:rsid w:val="003B6F73"/>
    <w:rsid w:val="003C48F1"/>
    <w:rsid w:val="003C4B19"/>
    <w:rsid w:val="003C659A"/>
    <w:rsid w:val="003C6B42"/>
    <w:rsid w:val="003C7514"/>
    <w:rsid w:val="003D1E5F"/>
    <w:rsid w:val="003D1ED1"/>
    <w:rsid w:val="003D4FCB"/>
    <w:rsid w:val="003E08F8"/>
    <w:rsid w:val="003E22B8"/>
    <w:rsid w:val="003E2FE9"/>
    <w:rsid w:val="003E4162"/>
    <w:rsid w:val="003E464A"/>
    <w:rsid w:val="003E719D"/>
    <w:rsid w:val="003F0669"/>
    <w:rsid w:val="003F0785"/>
    <w:rsid w:val="003F2C77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0642"/>
    <w:rsid w:val="00422FC5"/>
    <w:rsid w:val="00423457"/>
    <w:rsid w:val="004245B7"/>
    <w:rsid w:val="0042629C"/>
    <w:rsid w:val="00427A12"/>
    <w:rsid w:val="00431AC7"/>
    <w:rsid w:val="00436078"/>
    <w:rsid w:val="00436F25"/>
    <w:rsid w:val="004409ED"/>
    <w:rsid w:val="004420E4"/>
    <w:rsid w:val="0044299C"/>
    <w:rsid w:val="0044374E"/>
    <w:rsid w:val="0044434A"/>
    <w:rsid w:val="00445639"/>
    <w:rsid w:val="0044653D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64F"/>
    <w:rsid w:val="004639B5"/>
    <w:rsid w:val="0047062C"/>
    <w:rsid w:val="004723FE"/>
    <w:rsid w:val="00472923"/>
    <w:rsid w:val="004748C0"/>
    <w:rsid w:val="00476528"/>
    <w:rsid w:val="00477ADD"/>
    <w:rsid w:val="00480774"/>
    <w:rsid w:val="004825FF"/>
    <w:rsid w:val="00483B12"/>
    <w:rsid w:val="00485861"/>
    <w:rsid w:val="00485B52"/>
    <w:rsid w:val="00485F70"/>
    <w:rsid w:val="004877B4"/>
    <w:rsid w:val="00490F36"/>
    <w:rsid w:val="004934C5"/>
    <w:rsid w:val="00494A82"/>
    <w:rsid w:val="00494BF8"/>
    <w:rsid w:val="0049543B"/>
    <w:rsid w:val="004A1963"/>
    <w:rsid w:val="004A1FD9"/>
    <w:rsid w:val="004A50BC"/>
    <w:rsid w:val="004A57A5"/>
    <w:rsid w:val="004A6B8B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4EBF"/>
    <w:rsid w:val="004C52C0"/>
    <w:rsid w:val="004C6EE4"/>
    <w:rsid w:val="004D1405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4F73BB"/>
    <w:rsid w:val="00500D3B"/>
    <w:rsid w:val="0050164D"/>
    <w:rsid w:val="005038D7"/>
    <w:rsid w:val="00506BA7"/>
    <w:rsid w:val="00506F83"/>
    <w:rsid w:val="00510327"/>
    <w:rsid w:val="00511D6F"/>
    <w:rsid w:val="00512290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26920"/>
    <w:rsid w:val="00530E75"/>
    <w:rsid w:val="00532237"/>
    <w:rsid w:val="005327E3"/>
    <w:rsid w:val="00532D41"/>
    <w:rsid w:val="00532DC9"/>
    <w:rsid w:val="00534E6E"/>
    <w:rsid w:val="00535B3B"/>
    <w:rsid w:val="005401F3"/>
    <w:rsid w:val="0054161F"/>
    <w:rsid w:val="00541932"/>
    <w:rsid w:val="00544239"/>
    <w:rsid w:val="00545BD7"/>
    <w:rsid w:val="00546BDE"/>
    <w:rsid w:val="00546FE9"/>
    <w:rsid w:val="00550AA0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5EB9"/>
    <w:rsid w:val="00586183"/>
    <w:rsid w:val="00586F80"/>
    <w:rsid w:val="00590E3A"/>
    <w:rsid w:val="00590EC3"/>
    <w:rsid w:val="005916C5"/>
    <w:rsid w:val="005921A0"/>
    <w:rsid w:val="00592FE4"/>
    <w:rsid w:val="00593ACF"/>
    <w:rsid w:val="0059590C"/>
    <w:rsid w:val="00595F14"/>
    <w:rsid w:val="00596A06"/>
    <w:rsid w:val="00596C55"/>
    <w:rsid w:val="005A1915"/>
    <w:rsid w:val="005A2D0E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1CFA"/>
    <w:rsid w:val="005C2B74"/>
    <w:rsid w:val="005C3968"/>
    <w:rsid w:val="005C52B4"/>
    <w:rsid w:val="005C74D9"/>
    <w:rsid w:val="005D2FD5"/>
    <w:rsid w:val="005D3855"/>
    <w:rsid w:val="005D3E53"/>
    <w:rsid w:val="005D49B2"/>
    <w:rsid w:val="005E109B"/>
    <w:rsid w:val="005E23B8"/>
    <w:rsid w:val="005E25BB"/>
    <w:rsid w:val="005E342A"/>
    <w:rsid w:val="005E7368"/>
    <w:rsid w:val="005F248D"/>
    <w:rsid w:val="005F3C52"/>
    <w:rsid w:val="005F51FC"/>
    <w:rsid w:val="005F53FF"/>
    <w:rsid w:val="00601FA4"/>
    <w:rsid w:val="0060340D"/>
    <w:rsid w:val="0060403A"/>
    <w:rsid w:val="006042A2"/>
    <w:rsid w:val="00606915"/>
    <w:rsid w:val="006071DE"/>
    <w:rsid w:val="00607529"/>
    <w:rsid w:val="00607E94"/>
    <w:rsid w:val="00610DAB"/>
    <w:rsid w:val="00612A2E"/>
    <w:rsid w:val="00612F9F"/>
    <w:rsid w:val="00622E12"/>
    <w:rsid w:val="006230E3"/>
    <w:rsid w:val="00631F41"/>
    <w:rsid w:val="00632820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3BA1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0DEA"/>
    <w:rsid w:val="00671493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2C77"/>
    <w:rsid w:val="00694955"/>
    <w:rsid w:val="006952AC"/>
    <w:rsid w:val="00696298"/>
    <w:rsid w:val="006963C8"/>
    <w:rsid w:val="00697CEE"/>
    <w:rsid w:val="006A1BF6"/>
    <w:rsid w:val="006A3208"/>
    <w:rsid w:val="006A78D2"/>
    <w:rsid w:val="006B004E"/>
    <w:rsid w:val="006B4024"/>
    <w:rsid w:val="006B48EB"/>
    <w:rsid w:val="006B653A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D5226"/>
    <w:rsid w:val="006E04F8"/>
    <w:rsid w:val="006E259A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2D1"/>
    <w:rsid w:val="007003FF"/>
    <w:rsid w:val="00702B45"/>
    <w:rsid w:val="00703B58"/>
    <w:rsid w:val="00703CB8"/>
    <w:rsid w:val="0070555D"/>
    <w:rsid w:val="00706AFC"/>
    <w:rsid w:val="00706ED2"/>
    <w:rsid w:val="007105BD"/>
    <w:rsid w:val="00711915"/>
    <w:rsid w:val="00711A5E"/>
    <w:rsid w:val="007125C8"/>
    <w:rsid w:val="007165C0"/>
    <w:rsid w:val="00720FCE"/>
    <w:rsid w:val="00722E1D"/>
    <w:rsid w:val="00725372"/>
    <w:rsid w:val="0072713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33C7"/>
    <w:rsid w:val="00753B3D"/>
    <w:rsid w:val="007548DB"/>
    <w:rsid w:val="00754904"/>
    <w:rsid w:val="0075499B"/>
    <w:rsid w:val="00755404"/>
    <w:rsid w:val="007572CC"/>
    <w:rsid w:val="0076070C"/>
    <w:rsid w:val="00760F63"/>
    <w:rsid w:val="00762138"/>
    <w:rsid w:val="007646D7"/>
    <w:rsid w:val="0076615D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48"/>
    <w:rsid w:val="00785B61"/>
    <w:rsid w:val="007877E3"/>
    <w:rsid w:val="00787E16"/>
    <w:rsid w:val="00792EE6"/>
    <w:rsid w:val="00793775"/>
    <w:rsid w:val="0079444B"/>
    <w:rsid w:val="007A0335"/>
    <w:rsid w:val="007A5E15"/>
    <w:rsid w:val="007A6188"/>
    <w:rsid w:val="007A62A2"/>
    <w:rsid w:val="007A7C26"/>
    <w:rsid w:val="007B21B2"/>
    <w:rsid w:val="007B2867"/>
    <w:rsid w:val="007C0CCF"/>
    <w:rsid w:val="007C47FF"/>
    <w:rsid w:val="007C4815"/>
    <w:rsid w:val="007C73C6"/>
    <w:rsid w:val="007D16D9"/>
    <w:rsid w:val="007D29F5"/>
    <w:rsid w:val="007D2D31"/>
    <w:rsid w:val="007D2EDC"/>
    <w:rsid w:val="007D3348"/>
    <w:rsid w:val="007D430B"/>
    <w:rsid w:val="007D4592"/>
    <w:rsid w:val="007D59BA"/>
    <w:rsid w:val="007D5C18"/>
    <w:rsid w:val="007D5D10"/>
    <w:rsid w:val="007E08D6"/>
    <w:rsid w:val="007E30C2"/>
    <w:rsid w:val="007E6310"/>
    <w:rsid w:val="007F0EBC"/>
    <w:rsid w:val="007F1066"/>
    <w:rsid w:val="007F1E54"/>
    <w:rsid w:val="007F34EC"/>
    <w:rsid w:val="007F3FE7"/>
    <w:rsid w:val="007F4633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A6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1D4"/>
    <w:rsid w:val="0082698F"/>
    <w:rsid w:val="00826C7F"/>
    <w:rsid w:val="00832CA3"/>
    <w:rsid w:val="008344A7"/>
    <w:rsid w:val="00835B47"/>
    <w:rsid w:val="008375EC"/>
    <w:rsid w:val="008406C1"/>
    <w:rsid w:val="008409B8"/>
    <w:rsid w:val="00840E8D"/>
    <w:rsid w:val="008454AD"/>
    <w:rsid w:val="00845544"/>
    <w:rsid w:val="0084587A"/>
    <w:rsid w:val="00845A7B"/>
    <w:rsid w:val="00851265"/>
    <w:rsid w:val="008513C9"/>
    <w:rsid w:val="00851F42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44CA"/>
    <w:rsid w:val="008875A2"/>
    <w:rsid w:val="00892186"/>
    <w:rsid w:val="008928F9"/>
    <w:rsid w:val="00896895"/>
    <w:rsid w:val="00896C0F"/>
    <w:rsid w:val="008A024D"/>
    <w:rsid w:val="008A02C0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16C"/>
    <w:rsid w:val="008D1ABD"/>
    <w:rsid w:val="008D38B4"/>
    <w:rsid w:val="008D5AC9"/>
    <w:rsid w:val="008D5EBB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407B"/>
    <w:rsid w:val="009176B3"/>
    <w:rsid w:val="00917F68"/>
    <w:rsid w:val="0092033A"/>
    <w:rsid w:val="0092052A"/>
    <w:rsid w:val="009207CE"/>
    <w:rsid w:val="009218A5"/>
    <w:rsid w:val="00921AA6"/>
    <w:rsid w:val="00921B5B"/>
    <w:rsid w:val="00922357"/>
    <w:rsid w:val="00922DAE"/>
    <w:rsid w:val="00925FAA"/>
    <w:rsid w:val="00926A77"/>
    <w:rsid w:val="00930632"/>
    <w:rsid w:val="00930CC4"/>
    <w:rsid w:val="00931125"/>
    <w:rsid w:val="00932570"/>
    <w:rsid w:val="00936437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87194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A681C"/>
    <w:rsid w:val="009A73B2"/>
    <w:rsid w:val="009B4E9E"/>
    <w:rsid w:val="009C0A20"/>
    <w:rsid w:val="009C142F"/>
    <w:rsid w:val="009C390D"/>
    <w:rsid w:val="009C5089"/>
    <w:rsid w:val="009C58F9"/>
    <w:rsid w:val="009C6657"/>
    <w:rsid w:val="009C7250"/>
    <w:rsid w:val="009C7EB8"/>
    <w:rsid w:val="009D0427"/>
    <w:rsid w:val="009D0A67"/>
    <w:rsid w:val="009D4B64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37B61"/>
    <w:rsid w:val="00A40A01"/>
    <w:rsid w:val="00A4101C"/>
    <w:rsid w:val="00A431D6"/>
    <w:rsid w:val="00A45ED0"/>
    <w:rsid w:val="00A461B5"/>
    <w:rsid w:val="00A46A06"/>
    <w:rsid w:val="00A560DD"/>
    <w:rsid w:val="00A578F5"/>
    <w:rsid w:val="00A6013A"/>
    <w:rsid w:val="00A60544"/>
    <w:rsid w:val="00A62E79"/>
    <w:rsid w:val="00A63956"/>
    <w:rsid w:val="00A66F9F"/>
    <w:rsid w:val="00A71927"/>
    <w:rsid w:val="00A71CB4"/>
    <w:rsid w:val="00A748FF"/>
    <w:rsid w:val="00A74A76"/>
    <w:rsid w:val="00A74B97"/>
    <w:rsid w:val="00A75172"/>
    <w:rsid w:val="00A7645F"/>
    <w:rsid w:val="00A76911"/>
    <w:rsid w:val="00A8102D"/>
    <w:rsid w:val="00A81BE2"/>
    <w:rsid w:val="00A826FD"/>
    <w:rsid w:val="00A85586"/>
    <w:rsid w:val="00A86C15"/>
    <w:rsid w:val="00A9175F"/>
    <w:rsid w:val="00A91DA3"/>
    <w:rsid w:val="00A91FE0"/>
    <w:rsid w:val="00A96600"/>
    <w:rsid w:val="00A97F70"/>
    <w:rsid w:val="00AA1BF6"/>
    <w:rsid w:val="00AA4266"/>
    <w:rsid w:val="00AA435C"/>
    <w:rsid w:val="00AB2527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D5F90"/>
    <w:rsid w:val="00AE02C5"/>
    <w:rsid w:val="00AE125E"/>
    <w:rsid w:val="00AE1CBE"/>
    <w:rsid w:val="00AE1DEB"/>
    <w:rsid w:val="00AE25F5"/>
    <w:rsid w:val="00AE267D"/>
    <w:rsid w:val="00AE3179"/>
    <w:rsid w:val="00AE5948"/>
    <w:rsid w:val="00AE5AB8"/>
    <w:rsid w:val="00AE6EDA"/>
    <w:rsid w:val="00AE6FEB"/>
    <w:rsid w:val="00AF03FD"/>
    <w:rsid w:val="00AF0521"/>
    <w:rsid w:val="00AF0D14"/>
    <w:rsid w:val="00AF2E5E"/>
    <w:rsid w:val="00AF48C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2989"/>
    <w:rsid w:val="00B45139"/>
    <w:rsid w:val="00B4584B"/>
    <w:rsid w:val="00B45E56"/>
    <w:rsid w:val="00B47146"/>
    <w:rsid w:val="00B51C14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676B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606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9D6"/>
    <w:rsid w:val="00BA7C69"/>
    <w:rsid w:val="00BB09E4"/>
    <w:rsid w:val="00BB19B8"/>
    <w:rsid w:val="00BB6D55"/>
    <w:rsid w:val="00BB7015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2BB7"/>
    <w:rsid w:val="00BE3276"/>
    <w:rsid w:val="00BE38A8"/>
    <w:rsid w:val="00BE51EC"/>
    <w:rsid w:val="00BE7AE1"/>
    <w:rsid w:val="00BF023B"/>
    <w:rsid w:val="00BF0427"/>
    <w:rsid w:val="00BF15F1"/>
    <w:rsid w:val="00BF1BAE"/>
    <w:rsid w:val="00BF3244"/>
    <w:rsid w:val="00BF353D"/>
    <w:rsid w:val="00BF69FF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3452"/>
    <w:rsid w:val="00C13E05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45996"/>
    <w:rsid w:val="00C45F4A"/>
    <w:rsid w:val="00C50D8B"/>
    <w:rsid w:val="00C51398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301"/>
    <w:rsid w:val="00C7771A"/>
    <w:rsid w:val="00C810D6"/>
    <w:rsid w:val="00C82F0B"/>
    <w:rsid w:val="00C87777"/>
    <w:rsid w:val="00C9266C"/>
    <w:rsid w:val="00C92982"/>
    <w:rsid w:val="00C97C1D"/>
    <w:rsid w:val="00CA152F"/>
    <w:rsid w:val="00CA23A0"/>
    <w:rsid w:val="00CA4619"/>
    <w:rsid w:val="00CB0684"/>
    <w:rsid w:val="00CB1C76"/>
    <w:rsid w:val="00CB3FE4"/>
    <w:rsid w:val="00CB49E0"/>
    <w:rsid w:val="00CB6C60"/>
    <w:rsid w:val="00CC1E7F"/>
    <w:rsid w:val="00CC2C7F"/>
    <w:rsid w:val="00CC41E1"/>
    <w:rsid w:val="00CC43FF"/>
    <w:rsid w:val="00CC63D6"/>
    <w:rsid w:val="00CC798D"/>
    <w:rsid w:val="00CC7ED5"/>
    <w:rsid w:val="00CD1B83"/>
    <w:rsid w:val="00CD25EE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3EF2"/>
    <w:rsid w:val="00CF7768"/>
    <w:rsid w:val="00D04517"/>
    <w:rsid w:val="00D04D15"/>
    <w:rsid w:val="00D0511E"/>
    <w:rsid w:val="00D064C5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433C"/>
    <w:rsid w:val="00D25F02"/>
    <w:rsid w:val="00D26572"/>
    <w:rsid w:val="00D26C21"/>
    <w:rsid w:val="00D271C0"/>
    <w:rsid w:val="00D31538"/>
    <w:rsid w:val="00D323C0"/>
    <w:rsid w:val="00D32776"/>
    <w:rsid w:val="00D32BB1"/>
    <w:rsid w:val="00D336DB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1E9D"/>
    <w:rsid w:val="00D62675"/>
    <w:rsid w:val="00D62C30"/>
    <w:rsid w:val="00D62FF6"/>
    <w:rsid w:val="00D64008"/>
    <w:rsid w:val="00D653D3"/>
    <w:rsid w:val="00D66C5E"/>
    <w:rsid w:val="00D67073"/>
    <w:rsid w:val="00D74199"/>
    <w:rsid w:val="00D744B1"/>
    <w:rsid w:val="00D7550E"/>
    <w:rsid w:val="00D75890"/>
    <w:rsid w:val="00D75939"/>
    <w:rsid w:val="00D763BF"/>
    <w:rsid w:val="00D76B99"/>
    <w:rsid w:val="00D7723B"/>
    <w:rsid w:val="00D77B5D"/>
    <w:rsid w:val="00D77E3D"/>
    <w:rsid w:val="00D80548"/>
    <w:rsid w:val="00D823C9"/>
    <w:rsid w:val="00D824C8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A24CB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30D"/>
    <w:rsid w:val="00DB4875"/>
    <w:rsid w:val="00DB6B37"/>
    <w:rsid w:val="00DB7F36"/>
    <w:rsid w:val="00DC067B"/>
    <w:rsid w:val="00DC08B6"/>
    <w:rsid w:val="00DC2739"/>
    <w:rsid w:val="00DC3754"/>
    <w:rsid w:val="00DC6FCE"/>
    <w:rsid w:val="00DC72B8"/>
    <w:rsid w:val="00DD0167"/>
    <w:rsid w:val="00DD0E2B"/>
    <w:rsid w:val="00DD2EAB"/>
    <w:rsid w:val="00DD3005"/>
    <w:rsid w:val="00DD3AAC"/>
    <w:rsid w:val="00DD5113"/>
    <w:rsid w:val="00DD6A7C"/>
    <w:rsid w:val="00DE0673"/>
    <w:rsid w:val="00DE153E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0FE"/>
    <w:rsid w:val="00DF5D0D"/>
    <w:rsid w:val="00DF68C8"/>
    <w:rsid w:val="00DF6B65"/>
    <w:rsid w:val="00DF733B"/>
    <w:rsid w:val="00E00090"/>
    <w:rsid w:val="00E01CAB"/>
    <w:rsid w:val="00E061EE"/>
    <w:rsid w:val="00E110B9"/>
    <w:rsid w:val="00E11444"/>
    <w:rsid w:val="00E16B67"/>
    <w:rsid w:val="00E176CD"/>
    <w:rsid w:val="00E21C70"/>
    <w:rsid w:val="00E2384B"/>
    <w:rsid w:val="00E23DFE"/>
    <w:rsid w:val="00E24791"/>
    <w:rsid w:val="00E249A0"/>
    <w:rsid w:val="00E2619A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5685D"/>
    <w:rsid w:val="00E60528"/>
    <w:rsid w:val="00E6178E"/>
    <w:rsid w:val="00E61DB6"/>
    <w:rsid w:val="00E6447A"/>
    <w:rsid w:val="00E661AD"/>
    <w:rsid w:val="00E70BF5"/>
    <w:rsid w:val="00E71246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5D1"/>
    <w:rsid w:val="00E928B8"/>
    <w:rsid w:val="00E96613"/>
    <w:rsid w:val="00E96FD7"/>
    <w:rsid w:val="00E97562"/>
    <w:rsid w:val="00E97F36"/>
    <w:rsid w:val="00EA065A"/>
    <w:rsid w:val="00EA0715"/>
    <w:rsid w:val="00EA0AC9"/>
    <w:rsid w:val="00EA2330"/>
    <w:rsid w:val="00EA2BDF"/>
    <w:rsid w:val="00EA3B83"/>
    <w:rsid w:val="00EA4C1A"/>
    <w:rsid w:val="00EA608B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710"/>
    <w:rsid w:val="00EC3BD8"/>
    <w:rsid w:val="00EC4352"/>
    <w:rsid w:val="00EC49D8"/>
    <w:rsid w:val="00EC538A"/>
    <w:rsid w:val="00EC665B"/>
    <w:rsid w:val="00EC6973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EF4847"/>
    <w:rsid w:val="00EF6C4F"/>
    <w:rsid w:val="00F0084C"/>
    <w:rsid w:val="00F042DF"/>
    <w:rsid w:val="00F05931"/>
    <w:rsid w:val="00F05BE3"/>
    <w:rsid w:val="00F05C67"/>
    <w:rsid w:val="00F06144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2791D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1E5"/>
    <w:rsid w:val="00F455E4"/>
    <w:rsid w:val="00F45687"/>
    <w:rsid w:val="00F46869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0C8"/>
    <w:rsid w:val="00F722E1"/>
    <w:rsid w:val="00F72305"/>
    <w:rsid w:val="00F72671"/>
    <w:rsid w:val="00F728E0"/>
    <w:rsid w:val="00F72DD0"/>
    <w:rsid w:val="00F75A5F"/>
    <w:rsid w:val="00F7713A"/>
    <w:rsid w:val="00F80B9A"/>
    <w:rsid w:val="00F81D19"/>
    <w:rsid w:val="00F84122"/>
    <w:rsid w:val="00F85A46"/>
    <w:rsid w:val="00F920EB"/>
    <w:rsid w:val="00F92B36"/>
    <w:rsid w:val="00F92BD6"/>
    <w:rsid w:val="00F93F5F"/>
    <w:rsid w:val="00F957FE"/>
    <w:rsid w:val="00FA12D9"/>
    <w:rsid w:val="00FA1C7E"/>
    <w:rsid w:val="00FA49A1"/>
    <w:rsid w:val="00FA6062"/>
    <w:rsid w:val="00FB074D"/>
    <w:rsid w:val="00FB1331"/>
    <w:rsid w:val="00FB2E1F"/>
    <w:rsid w:val="00FB75A2"/>
    <w:rsid w:val="00FC51CC"/>
    <w:rsid w:val="00FC6A5D"/>
    <w:rsid w:val="00FD0F46"/>
    <w:rsid w:val="00FD1674"/>
    <w:rsid w:val="00FD24DC"/>
    <w:rsid w:val="00FD2552"/>
    <w:rsid w:val="00FD27EC"/>
    <w:rsid w:val="00FD5C77"/>
    <w:rsid w:val="00FD5CB9"/>
    <w:rsid w:val="00FD6B97"/>
    <w:rsid w:val="00FD77B3"/>
    <w:rsid w:val="00FE370A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qFormat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2.xml><?xml version="1.0" encoding="utf-8"?>
<ds:datastoreItem xmlns:ds="http://schemas.openxmlformats.org/officeDocument/2006/customXml" ds:itemID="{9E9F1CB2-9E90-4363-BEEB-65A3683A62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B231AF-4DD4-4421-8739-1498EFA9C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134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Krzysztof Pawlik</cp:lastModifiedBy>
  <cp:revision>239</cp:revision>
  <cp:lastPrinted>2020-12-21T07:11:00Z</cp:lastPrinted>
  <dcterms:created xsi:type="dcterms:W3CDTF">2022-04-28T11:52:00Z</dcterms:created>
  <dcterms:modified xsi:type="dcterms:W3CDTF">2026-02-03T17:17:00Z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