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B88D" w14:textId="77777777" w:rsidR="00FA33A5" w:rsidRPr="00FA33A5" w:rsidRDefault="009D515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="0090420C" w:rsidRPr="00FA33A5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FA33A5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D37E9A" w:rsidRPr="00FA33A5">
        <w:rPr>
          <w:rFonts w:ascii="Calibri" w:hAnsi="Calibri" w:cs="Calibri"/>
          <w:sz w:val="20"/>
          <w:szCs w:val="20"/>
        </w:rPr>
        <w:t>Z</w:t>
      </w:r>
      <w:r w:rsidR="00983423" w:rsidRPr="00FA33A5">
        <w:rPr>
          <w:rFonts w:ascii="Calibri" w:hAnsi="Calibri" w:cs="Calibri"/>
          <w:sz w:val="20"/>
          <w:szCs w:val="20"/>
        </w:rPr>
        <w:t>ałącznik</w:t>
      </w:r>
      <w:r w:rsidRPr="00FA33A5">
        <w:rPr>
          <w:rFonts w:ascii="Calibri" w:hAnsi="Calibri" w:cs="Calibri"/>
          <w:sz w:val="20"/>
          <w:szCs w:val="20"/>
        </w:rPr>
        <w:t xml:space="preserve"> nr </w:t>
      </w:r>
      <w:r w:rsidR="00983423" w:rsidRPr="00FA33A5">
        <w:rPr>
          <w:rFonts w:ascii="Calibri" w:hAnsi="Calibri" w:cs="Calibri"/>
          <w:sz w:val="20"/>
          <w:szCs w:val="20"/>
        </w:rPr>
        <w:t xml:space="preserve"> </w:t>
      </w:r>
      <w:r w:rsidR="00EE1CDF" w:rsidRPr="00FA33A5">
        <w:rPr>
          <w:rFonts w:ascii="Calibri" w:hAnsi="Calibri" w:cs="Calibri"/>
          <w:sz w:val="20"/>
          <w:szCs w:val="20"/>
        </w:rPr>
        <w:t>1</w:t>
      </w:r>
      <w:r w:rsidR="00D62E51" w:rsidRPr="00FA33A5">
        <w:rPr>
          <w:rFonts w:ascii="Calibri" w:hAnsi="Calibri" w:cs="Calibri"/>
          <w:sz w:val="20"/>
          <w:szCs w:val="20"/>
        </w:rPr>
        <w:t xml:space="preserve"> do SWZ</w:t>
      </w:r>
    </w:p>
    <w:p w14:paraId="0380E61A" w14:textId="4077F375" w:rsidR="00DA509A" w:rsidRPr="00FA33A5" w:rsidRDefault="00DA509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  <w:t xml:space="preserve">                                  </w:t>
      </w:r>
    </w:p>
    <w:p w14:paraId="03082C65" w14:textId="45424FFC" w:rsidR="00DA509A" w:rsidRPr="00FA33A5" w:rsidRDefault="00F30C2A" w:rsidP="00EF0FD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………………  </w:t>
      </w:r>
      <w:r w:rsidR="00AB0AE0" w:rsidRPr="00FA33A5">
        <w:rPr>
          <w:rFonts w:ascii="Calibri" w:hAnsi="Calibri" w:cs="Calibri"/>
          <w:sz w:val="20"/>
          <w:szCs w:val="20"/>
        </w:rPr>
        <w:t>dn.</w:t>
      </w:r>
      <w:r w:rsidR="00DA509A" w:rsidRPr="00FA33A5">
        <w:rPr>
          <w:rFonts w:ascii="Calibri" w:hAnsi="Calibri" w:cs="Calibri"/>
          <w:sz w:val="20"/>
          <w:szCs w:val="20"/>
        </w:rPr>
        <w:t>………………</w:t>
      </w:r>
      <w:r w:rsidR="00D80BA5" w:rsidRPr="00FA33A5">
        <w:rPr>
          <w:rFonts w:ascii="Calibri" w:hAnsi="Calibri" w:cs="Calibri"/>
          <w:sz w:val="20"/>
          <w:szCs w:val="20"/>
        </w:rPr>
        <w:t>20</w:t>
      </w:r>
      <w:r w:rsidR="007D20F7" w:rsidRPr="00FA33A5">
        <w:rPr>
          <w:rFonts w:ascii="Calibri" w:hAnsi="Calibri" w:cs="Calibri"/>
          <w:sz w:val="20"/>
          <w:szCs w:val="20"/>
        </w:rPr>
        <w:t>2</w:t>
      </w:r>
      <w:r w:rsidR="00370544">
        <w:rPr>
          <w:rFonts w:ascii="Calibri" w:hAnsi="Calibri" w:cs="Calibri"/>
          <w:sz w:val="20"/>
          <w:szCs w:val="20"/>
        </w:rPr>
        <w:t>6</w:t>
      </w:r>
      <w:r w:rsidR="003E134C" w:rsidRPr="00FA33A5">
        <w:rPr>
          <w:rFonts w:ascii="Calibri" w:hAnsi="Calibri" w:cs="Calibri"/>
          <w:sz w:val="20"/>
          <w:szCs w:val="20"/>
        </w:rPr>
        <w:t xml:space="preserve"> </w:t>
      </w:r>
      <w:r w:rsidR="00D80BA5" w:rsidRPr="00FA33A5">
        <w:rPr>
          <w:rFonts w:ascii="Calibri" w:hAnsi="Calibri" w:cs="Calibri"/>
          <w:sz w:val="20"/>
          <w:szCs w:val="20"/>
        </w:rPr>
        <w:t>r.</w:t>
      </w:r>
    </w:p>
    <w:p w14:paraId="6B9BD3F7" w14:textId="1D710481" w:rsidR="00DA509A" w:rsidRPr="00FA33A5" w:rsidRDefault="004050DD" w:rsidP="00EF0FD7">
      <w:pPr>
        <w:spacing w:line="276" w:lineRule="auto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……..</w:t>
      </w:r>
      <w:r w:rsidR="00DA509A" w:rsidRPr="00FA33A5">
        <w:rPr>
          <w:rFonts w:ascii="Calibri" w:hAnsi="Calibri" w:cs="Calibri"/>
          <w:sz w:val="20"/>
          <w:szCs w:val="20"/>
        </w:rPr>
        <w:t>......................................</w:t>
      </w:r>
    </w:p>
    <w:p w14:paraId="541F8A31" w14:textId="2ECF0A1F" w:rsidR="00DA509A" w:rsidRPr="00FA33A5" w:rsidRDefault="00235B00" w:rsidP="00EF0FD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(Nazwa i adres W</w:t>
      </w:r>
      <w:r w:rsidR="006C262E" w:rsidRPr="00FA33A5">
        <w:rPr>
          <w:rFonts w:ascii="Calibri" w:hAnsi="Calibri" w:cs="Calibri"/>
          <w:sz w:val="20"/>
          <w:szCs w:val="20"/>
        </w:rPr>
        <w:t xml:space="preserve">ykonawcy)  </w:t>
      </w:r>
      <w:r w:rsidR="00137E39">
        <w:rPr>
          <w:rFonts w:ascii="Calibri" w:hAnsi="Calibri" w:cs="Calibri"/>
          <w:sz w:val="20"/>
          <w:szCs w:val="20"/>
        </w:rPr>
        <w:t xml:space="preserve"> </w:t>
      </w:r>
    </w:p>
    <w:p w14:paraId="59055417" w14:textId="35EC26BC" w:rsidR="00E3479B" w:rsidRPr="00FA33A5" w:rsidRDefault="000E0C33" w:rsidP="000E0C33">
      <w:pPr>
        <w:pStyle w:val="Nagwek1"/>
        <w:tabs>
          <w:tab w:val="left" w:pos="1047"/>
        </w:tabs>
        <w:spacing w:before="0" w:line="276" w:lineRule="auto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>
        <w:rPr>
          <w:rFonts w:ascii="Calibri" w:hAnsi="Calibri" w:cs="Calibri"/>
          <w:iCs/>
          <w:color w:val="auto"/>
          <w:sz w:val="20"/>
          <w:szCs w:val="20"/>
          <w:lang w:val="pl-PL"/>
        </w:rPr>
        <w:tab/>
      </w:r>
    </w:p>
    <w:p w14:paraId="42410969" w14:textId="77777777" w:rsidR="003A3487" w:rsidRDefault="003A3487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</w:p>
    <w:p w14:paraId="5AC5C7FB" w14:textId="063F3781" w:rsidR="00DA509A" w:rsidRPr="00FA33A5" w:rsidRDefault="00983423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FA33A5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FA33A5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</w:p>
    <w:p w14:paraId="40999FCD" w14:textId="57679C0F" w:rsidR="00804FED" w:rsidRPr="00FA33A5" w:rsidRDefault="00307E4B" w:rsidP="00307E4B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FA33A5">
        <w:rPr>
          <w:rFonts w:ascii="Calibri" w:hAnsi="Calibri" w:cs="Calibri"/>
          <w:b w:val="0"/>
          <w:bCs w:val="0"/>
          <w:sz w:val="20"/>
          <w:szCs w:val="20"/>
        </w:rPr>
        <w:t>na  realizację zamówienia  publicznego:</w:t>
      </w:r>
      <w:r w:rsidR="00337E8B">
        <w:rPr>
          <w:rFonts w:ascii="Calibri" w:hAnsi="Calibri" w:cs="Calibri"/>
          <w:b w:val="0"/>
          <w:bCs w:val="0"/>
          <w:sz w:val="20"/>
          <w:szCs w:val="20"/>
        </w:rPr>
        <w:t xml:space="preserve"> </w:t>
      </w:r>
    </w:p>
    <w:p w14:paraId="41B91DD9" w14:textId="77777777" w:rsidR="00DE45EB" w:rsidRPr="00FA33A5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411159B" w14:textId="48970EC9" w:rsidR="00CB0293" w:rsidRPr="00FA33A5" w:rsidRDefault="00370544" w:rsidP="00802B11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2D74EB">
        <w:rPr>
          <w:rFonts w:asciiTheme="minorHAnsi" w:hAnsiTheme="minorHAnsi" w:cstheme="minorHAnsi"/>
          <w:b/>
          <w:sz w:val="20"/>
          <w:szCs w:val="20"/>
        </w:rPr>
        <w:t xml:space="preserve">Świadczenie indywidualnej usługi transportowej </w:t>
      </w:r>
      <w:proofErr w:type="spellStart"/>
      <w:r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Pr="002D74EB">
        <w:rPr>
          <w:rFonts w:asciiTheme="minorHAnsi" w:hAnsiTheme="minorHAnsi" w:cstheme="minorHAnsi"/>
          <w:b/>
          <w:sz w:val="20"/>
          <w:szCs w:val="20"/>
        </w:rPr>
        <w:t>-to-</w:t>
      </w:r>
      <w:proofErr w:type="spellStart"/>
      <w:r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Pr="002D74EB">
        <w:rPr>
          <w:rFonts w:asciiTheme="minorHAnsi" w:hAnsiTheme="minorHAnsi" w:cstheme="minorHAnsi"/>
          <w:b/>
          <w:sz w:val="20"/>
          <w:szCs w:val="20"/>
        </w:rPr>
        <w:t xml:space="preserve"> Uczestnikom Projektu w ramach projektu pn. „Utworzenie Centrum Usług Społeczn</w:t>
      </w:r>
      <w:r w:rsidR="00412143">
        <w:rPr>
          <w:rFonts w:asciiTheme="minorHAnsi" w:hAnsiTheme="minorHAnsi" w:cstheme="minorHAnsi"/>
          <w:b/>
          <w:sz w:val="20"/>
          <w:szCs w:val="20"/>
        </w:rPr>
        <w:t xml:space="preserve">ych </w:t>
      </w:r>
      <w:r w:rsidRPr="002D74EB">
        <w:rPr>
          <w:rFonts w:asciiTheme="minorHAnsi" w:hAnsiTheme="minorHAnsi" w:cstheme="minorHAnsi"/>
          <w:b/>
          <w:sz w:val="20"/>
          <w:szCs w:val="20"/>
        </w:rPr>
        <w:t>w Gminie Michałów”</w:t>
      </w:r>
      <w:r w:rsidR="007674DE">
        <w:rPr>
          <w:rFonts w:asciiTheme="minorHAnsi" w:hAnsiTheme="minorHAnsi" w:cstheme="minorHAnsi"/>
          <w:b/>
          <w:sz w:val="20"/>
          <w:szCs w:val="20"/>
        </w:rPr>
        <w:t xml:space="preserve"> – drugie postępowanie</w:t>
      </w:r>
    </w:p>
    <w:p w14:paraId="1FC0B2DD" w14:textId="7DAC8AD0" w:rsidR="00DE45EB" w:rsidRPr="00FA33A5" w:rsidRDefault="00DE45EB" w:rsidP="00360956">
      <w:pPr>
        <w:shd w:val="clear" w:color="auto" w:fill="DEEAF6" w:themeFill="accent5" w:themeFillTint="33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0BBF34C8" w14:textId="77777777" w:rsidR="00F81C9B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12D41D4B" w14:textId="7B7372FB" w:rsidR="002858C6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Z</w:t>
      </w:r>
      <w:r w:rsidR="00016153" w:rsidRPr="00FA33A5">
        <w:rPr>
          <w:rFonts w:ascii="Calibri" w:hAnsi="Calibri" w:cs="Calibri"/>
          <w:sz w:val="20"/>
          <w:szCs w:val="20"/>
        </w:rPr>
        <w:t xml:space="preserve">godnie z wymaganiami określonymi w specyfikacji warunków zamówienia dla tego </w:t>
      </w:r>
      <w:r w:rsidR="00AB0AE0" w:rsidRPr="00FA33A5">
        <w:rPr>
          <w:rFonts w:ascii="Calibri" w:hAnsi="Calibri" w:cs="Calibri"/>
          <w:sz w:val="20"/>
          <w:szCs w:val="20"/>
        </w:rPr>
        <w:t>postępowania składamy</w:t>
      </w:r>
      <w:r w:rsidR="00016153" w:rsidRPr="00FA33A5">
        <w:rPr>
          <w:rFonts w:ascii="Calibri" w:hAnsi="Calibri" w:cs="Calibri"/>
          <w:sz w:val="20"/>
          <w:szCs w:val="20"/>
        </w:rPr>
        <w:t xml:space="preserve"> niniejszą ofertę: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4"/>
      </w:tblGrid>
      <w:tr w:rsidR="00A4340F" w:rsidRPr="00FA33A5" w14:paraId="083BA4D6" w14:textId="77777777" w:rsidTr="002238C6">
        <w:tc>
          <w:tcPr>
            <w:tcW w:w="8634" w:type="dxa"/>
          </w:tcPr>
          <w:p w14:paraId="732F6069" w14:textId="77777777" w:rsidR="00A4340F" w:rsidRDefault="00A4340F" w:rsidP="00A4340F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</w:t>
            </w:r>
            <w:r w:rsidRPr="008F18DD">
              <w:rPr>
                <w:rFonts w:ascii="Calibri" w:hAnsi="Calibri" w:cs="Calibri"/>
                <w:b/>
                <w:bCs/>
                <w:sz w:val="20"/>
                <w:szCs w:val="20"/>
              </w:rPr>
              <w:t>łącznej brutto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5EA049E2" w14:textId="749FE182" w:rsidR="001B49CA" w:rsidRDefault="00A4340F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..........</w:t>
            </w:r>
            <w:r w:rsidR="008E4CBC">
              <w:rPr>
                <w:rFonts w:ascii="Calibri" w:hAnsi="Calibri" w:cs="Calibri"/>
                <w:b/>
                <w:sz w:val="20"/>
                <w:szCs w:val="20"/>
              </w:rPr>
              <w:t>.........................</w:t>
            </w: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</w:p>
          <w:p w14:paraId="3E0FA77F" w14:textId="1A558A1D" w:rsidR="00A4340F" w:rsidRDefault="00A4340F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 xml:space="preserve">w tym podatek </w:t>
            </w:r>
            <w:r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  <w:r w:rsidR="0041389C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…</w:t>
            </w:r>
            <w:r w:rsidR="00CC01EA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….</w:t>
            </w:r>
            <w:r w:rsidR="0041389C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…. %</w:t>
            </w:r>
            <w:r w:rsidR="008A31A5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/ </w:t>
            </w:r>
            <w:r w:rsidR="0013113B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zwolniony</w:t>
            </w:r>
            <w:r w:rsidR="00ED62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VAT</w:t>
            </w:r>
            <w:r w:rsidR="0045678D" w:rsidRPr="008A31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1B49CA"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(skreślić niewłaściwe)</w:t>
            </w:r>
          </w:p>
          <w:p w14:paraId="051FC38F" w14:textId="77777777" w:rsidR="001B49CA" w:rsidRPr="00790E02" w:rsidRDefault="001B49CA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</w:p>
          <w:p w14:paraId="7199EAAB" w14:textId="42AE04C4" w:rsidR="00EA4043" w:rsidRDefault="006558CC" w:rsidP="00EA4043">
            <w:pPr>
              <w:tabs>
                <w:tab w:val="left" w:pos="426"/>
              </w:tabs>
              <w:spacing w:before="120"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="00EA4043">
              <w:rPr>
                <w:rFonts w:ascii="Calibri" w:hAnsi="Calibri" w:cs="Calibri"/>
                <w:sz w:val="20"/>
                <w:szCs w:val="20"/>
              </w:rPr>
              <w:t>ynikającą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 poniższej kalkulacji:</w:t>
            </w:r>
          </w:p>
          <w:p w14:paraId="0EBAE1CC" w14:textId="30A3168D" w:rsidR="006558CC" w:rsidRDefault="006558CC" w:rsidP="0013113B">
            <w:pPr>
              <w:pStyle w:val="Akapitzlist"/>
              <w:numPr>
                <w:ilvl w:val="0"/>
                <w:numId w:val="4"/>
              </w:numPr>
              <w:tabs>
                <w:tab w:val="left" w:pos="312"/>
              </w:tabs>
              <w:spacing w:before="120" w:line="360" w:lineRule="auto"/>
              <w:ind w:left="312" w:hanging="284"/>
              <w:rPr>
                <w:b/>
                <w:bCs/>
                <w:sz w:val="20"/>
                <w:szCs w:val="20"/>
              </w:rPr>
            </w:pPr>
            <w:r w:rsidRPr="0031027E">
              <w:rPr>
                <w:b/>
                <w:bCs/>
                <w:sz w:val="20"/>
                <w:szCs w:val="20"/>
              </w:rPr>
              <w:t xml:space="preserve">………… zł brutto za </w:t>
            </w:r>
            <w:r w:rsidR="00622AF6" w:rsidRPr="0031027E">
              <w:rPr>
                <w:b/>
                <w:bCs/>
                <w:sz w:val="20"/>
                <w:szCs w:val="20"/>
              </w:rPr>
              <w:t xml:space="preserve">1 </w:t>
            </w:r>
            <w:r w:rsidRPr="0031027E">
              <w:rPr>
                <w:b/>
                <w:bCs/>
                <w:sz w:val="20"/>
                <w:szCs w:val="20"/>
              </w:rPr>
              <w:t xml:space="preserve">godzinę x </w:t>
            </w:r>
            <w:r w:rsidR="00D00943">
              <w:rPr>
                <w:b/>
                <w:bCs/>
                <w:sz w:val="20"/>
                <w:szCs w:val="20"/>
              </w:rPr>
              <w:t xml:space="preserve">1 </w:t>
            </w:r>
            <w:r w:rsidR="008F18DD">
              <w:rPr>
                <w:b/>
                <w:bCs/>
                <w:sz w:val="20"/>
                <w:szCs w:val="20"/>
              </w:rPr>
              <w:t>885</w:t>
            </w:r>
            <w:r w:rsidRPr="0031027E">
              <w:rPr>
                <w:b/>
                <w:bCs/>
                <w:sz w:val="20"/>
                <w:szCs w:val="20"/>
              </w:rPr>
              <w:t xml:space="preserve"> godzin </w:t>
            </w:r>
            <w:r w:rsidR="00622AF6" w:rsidRPr="0031027E">
              <w:rPr>
                <w:b/>
                <w:bCs/>
                <w:sz w:val="20"/>
                <w:szCs w:val="20"/>
              </w:rPr>
              <w:t>= ………</w:t>
            </w:r>
            <w:r w:rsidR="008E4CBC">
              <w:rPr>
                <w:b/>
                <w:bCs/>
                <w:sz w:val="20"/>
                <w:szCs w:val="20"/>
              </w:rPr>
              <w:t>………….</w:t>
            </w:r>
            <w:r w:rsidR="00622AF6" w:rsidRPr="0031027E">
              <w:rPr>
                <w:b/>
                <w:bCs/>
                <w:sz w:val="20"/>
                <w:szCs w:val="20"/>
              </w:rPr>
              <w:t>…. złotych brutto łącznie</w:t>
            </w:r>
            <w:r w:rsidR="0041389C">
              <w:rPr>
                <w:b/>
                <w:bCs/>
                <w:sz w:val="20"/>
                <w:szCs w:val="20"/>
              </w:rPr>
              <w:t>.</w:t>
            </w:r>
          </w:p>
          <w:p w14:paraId="3727B381" w14:textId="77777777" w:rsidR="005A1A7F" w:rsidRDefault="005A1A7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2C2247F" w14:textId="28E01238" w:rsidR="00A4340F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3CFECF50" w14:textId="77777777" w:rsidR="00A4340F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6640C3A" w14:textId="77777777" w:rsidR="00A4340F" w:rsidRPr="00FA33A5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1735D095" w14:textId="77777777" w:rsidR="00A4340F" w:rsidRPr="00FA33A5" w:rsidRDefault="00A4340F" w:rsidP="00A4340F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68FB0DC" w14:textId="77777777" w:rsidR="00A4340F" w:rsidRDefault="00A4340F" w:rsidP="00A4340F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1809B66" w14:textId="77777777" w:rsidR="00A4340F" w:rsidRPr="00FA33A5" w:rsidRDefault="00A4340F" w:rsidP="00A4340F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DD669BA" w14:textId="77777777" w:rsidR="00A4340F" w:rsidRDefault="00A4340F" w:rsidP="00A4340F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4ED97A74" w14:textId="57E437B7" w:rsidR="007F0C30" w:rsidRPr="00CB77CA" w:rsidRDefault="007F0C30" w:rsidP="00AA727C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rFonts w:eastAsia="Calibri" w:cstheme="minorHAnsi"/>
                <w:bCs/>
                <w:iCs/>
                <w:kern w:val="3"/>
                <w:sz w:val="20"/>
                <w:szCs w:val="20"/>
              </w:rPr>
            </w:pPr>
          </w:p>
        </w:tc>
      </w:tr>
    </w:tbl>
    <w:p w14:paraId="796426A9" w14:textId="77777777" w:rsidR="00471C4D" w:rsidRDefault="00471C4D" w:rsidP="00BB5390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438F3E4B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UWAGA!</w:t>
      </w:r>
    </w:p>
    <w:p w14:paraId="6955AB78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W rozdziale XV ust. 3 SWZ 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6F6C667B" w14:textId="446E0BA2" w:rsidR="00956C71" w:rsidRPr="00FA33A5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Niezłożenie przez Wykonawcę informacji będzie oznaczało, że taki obowiązek nie powstaje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264BD2FF" w14:textId="77777777" w:rsidR="00016153" w:rsidRPr="00FA33A5" w:rsidRDefault="00016153" w:rsidP="0013113B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FA33A5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FA33A5">
        <w:rPr>
          <w:rFonts w:ascii="Calibri" w:hAnsi="Calibri" w:cs="Calibri"/>
          <w:sz w:val="20"/>
          <w:szCs w:val="20"/>
          <w:lang w:val="de-DE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18E9019F" w14:textId="68DE6AB2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Numer </w:t>
      </w:r>
      <w:r w:rsidR="0096379F" w:rsidRPr="00FA33A5">
        <w:rPr>
          <w:rFonts w:ascii="Calibri" w:hAnsi="Calibri" w:cs="Calibri"/>
          <w:sz w:val="20"/>
          <w:szCs w:val="20"/>
        </w:rPr>
        <w:t xml:space="preserve">telefonu: </w:t>
      </w:r>
      <w:r w:rsidR="0096379F" w:rsidRPr="00FA33A5">
        <w:rPr>
          <w:rFonts w:ascii="Calibri" w:hAnsi="Calibri" w:cs="Calibri"/>
          <w:sz w:val="20"/>
          <w:szCs w:val="20"/>
        </w:rPr>
        <w:tab/>
        <w:t>.…</w:t>
      </w:r>
      <w:r w:rsidRPr="00FA33A5">
        <w:rPr>
          <w:rFonts w:ascii="Calibri" w:hAnsi="Calibri" w:cs="Calibri"/>
          <w:sz w:val="20"/>
          <w:szCs w:val="20"/>
        </w:rPr>
        <w:t>/ ……………………</w:t>
      </w:r>
    </w:p>
    <w:p w14:paraId="3AA8C094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Numer REGON:</w:t>
      </w:r>
      <w:r w:rsidRPr="00FA33A5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600EBC29" w14:textId="4BC62EAF" w:rsidR="00222248" w:rsidRPr="00B80C77" w:rsidRDefault="00016153" w:rsidP="005E789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B80C77">
        <w:rPr>
          <w:rFonts w:ascii="Calibri" w:hAnsi="Calibri" w:cs="Calibri"/>
          <w:sz w:val="20"/>
          <w:szCs w:val="20"/>
        </w:rPr>
        <w:t>Adres kontaktowy e</w:t>
      </w:r>
      <w:r w:rsidR="00F30C2A" w:rsidRPr="00B80C77">
        <w:rPr>
          <w:rFonts w:ascii="Calibri" w:hAnsi="Calibri" w:cs="Calibri"/>
          <w:sz w:val="20"/>
          <w:szCs w:val="20"/>
        </w:rPr>
        <w:t>-</w:t>
      </w:r>
      <w:r w:rsidRPr="00B80C77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6E69CF6D" w14:textId="77777777" w:rsidR="006A798D" w:rsidRPr="00FA33A5" w:rsidRDefault="006A798D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568E8E48" w14:textId="252A79EC" w:rsidR="00964FD5" w:rsidRPr="00FA33A5" w:rsidRDefault="00964FD5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Termin wykonania zamówienia zgodnie z zapisami </w:t>
      </w:r>
      <w:r w:rsidR="00307E4B" w:rsidRPr="00FA33A5">
        <w:rPr>
          <w:rFonts w:ascii="Calibri" w:hAnsi="Calibri" w:cs="Calibri"/>
          <w:snapToGrid w:val="0"/>
          <w:sz w:val="20"/>
          <w:szCs w:val="20"/>
        </w:rPr>
        <w:t>rozdziału VII ust. 1 SWZ</w:t>
      </w:r>
      <w:r w:rsidRPr="00FA33A5">
        <w:rPr>
          <w:rFonts w:ascii="Calibri" w:eastAsia="Times-Roman" w:hAnsi="Calibri" w:cs="Calibri"/>
          <w:b/>
          <w:sz w:val="20"/>
          <w:szCs w:val="20"/>
        </w:rPr>
        <w:t>.</w:t>
      </w:r>
    </w:p>
    <w:p w14:paraId="35F54C81" w14:textId="69941605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FA33A5">
        <w:rPr>
          <w:rFonts w:ascii="Calibri" w:hAnsi="Calibri" w:cs="Calibri"/>
          <w:sz w:val="20"/>
          <w:szCs w:val="20"/>
        </w:rPr>
        <w:t>będą zgodne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będącym załącznikiem do SWZ.</w:t>
      </w:r>
    </w:p>
    <w:p w14:paraId="1E84BD5E" w14:textId="48FE9DA4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zapoznaliśmy się ze specyfikacją warunków zamówienia, w tym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FA33A5" w:rsidRDefault="00795888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FA33A5">
        <w:rPr>
          <w:rFonts w:ascii="Calibri" w:hAnsi="Calibri" w:cs="Calibri"/>
          <w:sz w:val="20"/>
          <w:szCs w:val="20"/>
          <w:vertAlign w:val="superscript"/>
        </w:rPr>
        <w:t>1)</w:t>
      </w:r>
      <w:r w:rsidRPr="00FA33A5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3A4E5B45" w:rsidR="000636EC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FA33A5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FA33A5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</w:t>
      </w:r>
      <w:r w:rsidR="005E6023">
        <w:rPr>
          <w:rFonts w:ascii="Calibri" w:hAnsi="Calibri" w:cs="Calibri"/>
          <w:sz w:val="20"/>
          <w:szCs w:val="20"/>
        </w:rPr>
        <w:t xml:space="preserve"> jeżeli jest wymagane</w:t>
      </w:r>
      <w:r w:rsidRPr="00FA33A5">
        <w:rPr>
          <w:rFonts w:ascii="Calibri" w:hAnsi="Calibri" w:cs="Calibri"/>
          <w:sz w:val="20"/>
          <w:szCs w:val="20"/>
        </w:rPr>
        <w:t>.</w:t>
      </w:r>
    </w:p>
    <w:p w14:paraId="72C0D9F5" w14:textId="1C7AA7FA" w:rsidR="000636EC" w:rsidRPr="00FA33A5" w:rsidRDefault="000636EC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FA33A5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FA33A5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FA33A5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0810639F" w14:textId="77777777" w:rsidR="00956C71" w:rsidRPr="00FA33A5" w:rsidRDefault="00956C71" w:rsidP="00956C71">
      <w:pPr>
        <w:autoSpaceDE w:val="0"/>
        <w:autoSpaceDN w:val="0"/>
        <w:adjustRightInd w:val="0"/>
        <w:ind w:left="108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4665484C" w14:textId="77777777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C1DDC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7E92579C" w14:textId="77777777" w:rsidR="00F30C2A" w:rsidRPr="00FA33A5" w:rsidRDefault="00F30C2A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F3801F1" w14:textId="77777777" w:rsidR="00F31701" w:rsidRPr="00FA33A5" w:rsidRDefault="00142B56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3D18766" w14:textId="77777777" w:rsidR="004301EB" w:rsidRPr="00FA33A5" w:rsidRDefault="004301EB" w:rsidP="00E40864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* niepotrzebne skreślić</w:t>
      </w:r>
    </w:p>
    <w:p w14:paraId="58443576" w14:textId="2C227ADA" w:rsidR="004301EB" w:rsidRPr="00FA33A5" w:rsidRDefault="004301EB" w:rsidP="00E40864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 xml:space="preserve">** W </w:t>
      </w:r>
      <w:r w:rsidR="00FE0753" w:rsidRPr="00FA33A5">
        <w:rPr>
          <w:rFonts w:ascii="Calibri" w:hAnsi="Calibri" w:cs="Calibri"/>
          <w:snapToGrid w:val="0"/>
          <w:sz w:val="20"/>
        </w:rPr>
        <w:t>przypadku,</w:t>
      </w:r>
      <w:r w:rsidRPr="00FA33A5">
        <w:rPr>
          <w:rFonts w:ascii="Calibri" w:hAnsi="Calibri" w:cs="Calibri"/>
          <w:snapToGrid w:val="0"/>
          <w:sz w:val="20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1E16DA2" w14:textId="688D8588" w:rsidR="004301EB" w:rsidRPr="00FA33A5" w:rsidRDefault="004301EB" w:rsidP="0045678D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FA33A5">
        <w:rPr>
          <w:rFonts w:ascii="Calibri" w:hAnsi="Calibri" w:cs="Calibri"/>
          <w:b/>
          <w:sz w:val="20"/>
          <w:vertAlign w:val="superscript"/>
        </w:rPr>
        <w:t>1)</w:t>
      </w:r>
      <w:r w:rsidRPr="00FA33A5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301EB" w:rsidRPr="00FA33A5" w:rsidSect="00FD7F1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17FD2" w14:textId="77777777" w:rsidR="0020391A" w:rsidRDefault="0020391A">
      <w:r>
        <w:separator/>
      </w:r>
    </w:p>
  </w:endnote>
  <w:endnote w:type="continuationSeparator" w:id="0">
    <w:p w14:paraId="62A72FDA" w14:textId="77777777" w:rsidR="0020391A" w:rsidRDefault="00203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56636" w14:textId="77777777" w:rsidR="00127BB7" w:rsidRPr="00956C71" w:rsidRDefault="00127BB7" w:rsidP="00127BB7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956C71">
      <w:rPr>
        <w:rFonts w:ascii="Calibri" w:hAnsi="Calibri" w:cs="Calibri"/>
        <w:b/>
        <w:sz w:val="18"/>
        <w:szCs w:val="18"/>
        <w:highlight w:val="yellow"/>
      </w:rPr>
      <w:t>Oferta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musi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być podpisana kwalifikowanym podpisem elektronicznym lub podpisem zaufanym lub podpisem osobistym</w:t>
    </w:r>
    <w:r w:rsidRPr="00956C71">
      <w:rPr>
        <w:rFonts w:ascii="Calibri" w:hAnsi="Calibri" w:cs="Calibri"/>
        <w:sz w:val="18"/>
        <w:szCs w:val="18"/>
        <w:highlight w:val="yellow"/>
      </w:rPr>
      <w:t>.</w:t>
    </w:r>
  </w:p>
  <w:p w14:paraId="51C734C6" w14:textId="427AF714" w:rsidR="000C25EB" w:rsidRPr="00956C71" w:rsidRDefault="000C25EB" w:rsidP="00016153">
    <w:pPr>
      <w:pStyle w:val="Nagwek"/>
      <w:jc w:val="right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1A9F" w14:textId="1FDE1A56" w:rsidR="004124CD" w:rsidRDefault="004124CD" w:rsidP="004124CD">
    <w:pPr>
      <w:tabs>
        <w:tab w:val="left" w:pos="540"/>
        <w:tab w:val="left" w:pos="780"/>
      </w:tabs>
      <w:jc w:val="both"/>
      <w:rPr>
        <w:rFonts w:ascii="Calibri" w:hAnsi="Calibri" w:cs="Calibri"/>
        <w:b/>
        <w:sz w:val="18"/>
        <w:szCs w:val="18"/>
        <w:highlight w:val="yellow"/>
      </w:rPr>
    </w:pPr>
    <w:r w:rsidRPr="00D3333A">
      <w:rPr>
        <w:rFonts w:ascii="Calibri" w:eastAsia="Microsoft Tai Le" w:hAnsi="Calibri" w:cs="Calibri"/>
        <w:sz w:val="18"/>
      </w:rPr>
      <w:t>Projekt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pn.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„</w:t>
    </w:r>
    <w:r w:rsidRPr="00D3333A">
      <w:rPr>
        <w:rFonts w:ascii="Calibri" w:eastAsia="Microsoft Tai Le" w:hAnsi="Calibri" w:cs="Calibri"/>
        <w:b/>
        <w:bCs/>
        <w:sz w:val="18"/>
      </w:rPr>
      <w:t>Zrealizuj SWOJE PASJE i MARZENIA”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realizowany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na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podstawie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umowy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o</w:t>
    </w:r>
    <w:r w:rsidRPr="00D3333A">
      <w:rPr>
        <w:rFonts w:ascii="Calibri" w:eastAsia="Microsoft Tai Le" w:hAnsi="Calibri" w:cs="Calibri"/>
        <w:spacing w:val="-3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dofinansowanie nr umowy: FESW.09.05-IZ.00-0009/24 z dnia 17.12.2024 r. zawartej z Województwem Świętokrzyskim reprezentowanym przez Zarząd Województwa pełniącym funkcję Instytucji Zarządzającej programem regionalnym Fundusze Europejskie dla Świętokrzyskiego 2021-2027</w:t>
    </w:r>
  </w:p>
  <w:p w14:paraId="1995B8C5" w14:textId="77777777" w:rsidR="004124CD" w:rsidRDefault="004124CD" w:rsidP="00771C89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</w:p>
  <w:p w14:paraId="62DB0A58" w14:textId="07E93B54" w:rsidR="00771C89" w:rsidRPr="000775F4" w:rsidRDefault="00771C89" w:rsidP="00771C89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b/>
        <w:sz w:val="18"/>
        <w:szCs w:val="18"/>
        <w:highlight w:val="yellow"/>
      </w:rPr>
      <w:t>Oferta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musi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 xml:space="preserve">być podpisana </w:t>
    </w:r>
    <w:r w:rsidR="00127BB7" w:rsidRPr="000775F4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="00127BB7" w:rsidRPr="000775F4">
      <w:rPr>
        <w:rFonts w:ascii="Calibri" w:hAnsi="Calibri" w:cs="Calibri"/>
        <w:sz w:val="18"/>
        <w:szCs w:val="18"/>
        <w:highlight w:val="yellow"/>
      </w:rPr>
      <w:t>.</w:t>
    </w:r>
  </w:p>
  <w:p w14:paraId="713BA4F7" w14:textId="77777777" w:rsidR="00D504FA" w:rsidRPr="000775F4" w:rsidRDefault="00D504FA" w:rsidP="00D504FA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3470B4F6" w14:textId="77777777" w:rsidR="00771C89" w:rsidRPr="000775F4" w:rsidRDefault="00771C89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2BECE" w14:textId="77777777" w:rsidR="0020391A" w:rsidRDefault="0020391A">
      <w:r>
        <w:separator/>
      </w:r>
    </w:p>
  </w:footnote>
  <w:footnote w:type="continuationSeparator" w:id="0">
    <w:p w14:paraId="4D4E02B5" w14:textId="77777777" w:rsidR="0020391A" w:rsidRDefault="00203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2A95E" w14:textId="77777777" w:rsidR="00CB77CA" w:rsidRDefault="00CB77CA" w:rsidP="00CB77CA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5469AFAC" wp14:editId="7585418F">
          <wp:extent cx="6118860" cy="518160"/>
          <wp:effectExtent l="0" t="0" r="0" b="0"/>
          <wp:docPr id="9186832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82BB4" w14:textId="77777777" w:rsidR="00CB77CA" w:rsidRPr="007850ED" w:rsidRDefault="00CB77CA" w:rsidP="00CB77CA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7B2166D6" w14:textId="77777777" w:rsidR="00CB77CA" w:rsidRDefault="00CB77CA" w:rsidP="00CB77CA">
    <w:pPr>
      <w:pStyle w:val="Tekstpodstawowy"/>
      <w:spacing w:line="14" w:lineRule="auto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1430F041" wp14:editId="347DB745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58927281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A42A97" w14:textId="77777777" w:rsidR="00CB77CA" w:rsidRDefault="00CB77CA" w:rsidP="00CB77CA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0F04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2DA42A97" w14:textId="77777777" w:rsidR="00CB77CA" w:rsidRDefault="00CB77CA" w:rsidP="00CB77CA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B7326C3" w14:textId="77777777" w:rsidR="00CB77CA" w:rsidRDefault="00CB77CA" w:rsidP="00CB77CA">
    <w:pPr>
      <w:pStyle w:val="Nagwek"/>
      <w:rPr>
        <w:rFonts w:ascii="Calibri" w:hAnsi="Calibri" w:cs="Calibri"/>
        <w:sz w:val="20"/>
        <w:szCs w:val="20"/>
      </w:rPr>
    </w:pPr>
  </w:p>
  <w:p w14:paraId="1BA2ECF8" w14:textId="653D2349" w:rsidR="00CB77CA" w:rsidRPr="00153643" w:rsidRDefault="00CB77CA" w:rsidP="00CB77CA">
    <w:pPr>
      <w:pStyle w:val="Nagwek"/>
      <w:rPr>
        <w:rFonts w:ascii="Calibri" w:hAnsi="Calibri" w:cs="Calibri"/>
        <w:sz w:val="20"/>
        <w:szCs w:val="20"/>
      </w:rPr>
    </w:pPr>
    <w:r w:rsidRPr="00153643">
      <w:rPr>
        <w:rFonts w:ascii="Calibri" w:hAnsi="Calibri" w:cs="Calibri"/>
        <w:sz w:val="20"/>
        <w:szCs w:val="20"/>
      </w:rPr>
      <w:t xml:space="preserve">Nr referencyjny: </w:t>
    </w:r>
    <w:r w:rsidR="007674DE">
      <w:rPr>
        <w:rFonts w:ascii="Calibri" w:hAnsi="Calibri" w:cs="Calibri"/>
        <w:sz w:val="20"/>
        <w:szCs w:val="20"/>
      </w:rPr>
      <w:t>2/2026</w:t>
    </w:r>
  </w:p>
  <w:p w14:paraId="626512B2" w14:textId="77777777" w:rsidR="00361D5F" w:rsidRPr="00CB77CA" w:rsidRDefault="00361D5F" w:rsidP="00CB7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9B99F" w14:textId="77777777" w:rsidR="00D27D6B" w:rsidRDefault="00D27D6B" w:rsidP="00D27D6B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29409D50" wp14:editId="2EDFD50A">
          <wp:extent cx="6118860" cy="518160"/>
          <wp:effectExtent l="0" t="0" r="0" b="0"/>
          <wp:docPr id="166495319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C301D9" w14:textId="77777777" w:rsidR="00D27D6B" w:rsidRPr="007850ED" w:rsidRDefault="00D27D6B" w:rsidP="00D27D6B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762AA9AF" w14:textId="77777777" w:rsidR="00D27D6B" w:rsidRDefault="00D27D6B" w:rsidP="00D27D6B">
    <w:pPr>
      <w:pStyle w:val="Tekstpodstawowy"/>
      <w:spacing w:line="14" w:lineRule="auto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BFCA557" wp14:editId="065FEA1A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584E76" w14:textId="77777777" w:rsidR="00D27D6B" w:rsidRDefault="00D27D6B" w:rsidP="00D27D6B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FCA55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.6pt;margin-top:59.45pt;width:503.05pt;height:14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" filled="f" stroked="f">
              <v:textbox inset="0,0,0,0">
                <w:txbxContent>
                  <w:p w14:paraId="2D584E76" w14:textId="77777777" w:rsidR="00D27D6B" w:rsidRDefault="00D27D6B" w:rsidP="00D27D6B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55361E6" w14:textId="77777777" w:rsidR="00DF6F16" w:rsidRDefault="00DF6F16" w:rsidP="00D27D6B">
    <w:pPr>
      <w:pStyle w:val="Nagwek"/>
      <w:rPr>
        <w:rFonts w:ascii="Calibri" w:hAnsi="Calibri" w:cs="Calibri"/>
        <w:sz w:val="20"/>
        <w:szCs w:val="20"/>
      </w:rPr>
    </w:pPr>
  </w:p>
  <w:p w14:paraId="1E644BE8" w14:textId="458B1FE5" w:rsidR="00A46408" w:rsidRPr="00153643" w:rsidRDefault="00153643" w:rsidP="00D27D6B">
    <w:pPr>
      <w:pStyle w:val="Nagwek"/>
      <w:rPr>
        <w:rFonts w:ascii="Calibri" w:hAnsi="Calibri" w:cs="Calibri"/>
        <w:sz w:val="20"/>
        <w:szCs w:val="20"/>
      </w:rPr>
    </w:pPr>
    <w:r w:rsidRPr="00153643">
      <w:rPr>
        <w:rFonts w:ascii="Calibri" w:hAnsi="Calibri" w:cs="Calibri"/>
        <w:sz w:val="20"/>
        <w:szCs w:val="20"/>
      </w:rPr>
      <w:t xml:space="preserve">Nr referencyjny: </w:t>
    </w:r>
    <w:r w:rsidR="00DF6F16">
      <w:rPr>
        <w:rFonts w:ascii="Calibri" w:hAnsi="Calibri" w:cs="Calibri"/>
        <w:sz w:val="20"/>
        <w:szCs w:val="20"/>
      </w:rPr>
      <w:t>4</w:t>
    </w:r>
    <w:r w:rsidRPr="00153643">
      <w:rPr>
        <w:rFonts w:ascii="Calibri" w:hAnsi="Calibri" w:cs="Calibri"/>
        <w:sz w:val="20"/>
        <w:szCs w:val="20"/>
      </w:rPr>
      <w:t>/PRZ/2025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5E00D5D"/>
    <w:multiLevelType w:val="hybridMultilevel"/>
    <w:tmpl w:val="535C5928"/>
    <w:lvl w:ilvl="0" w:tplc="D7628BC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5" w15:restartNumberingAfterBreak="0">
    <w:nsid w:val="66884676"/>
    <w:multiLevelType w:val="hybridMultilevel"/>
    <w:tmpl w:val="6B4E2C86"/>
    <w:lvl w:ilvl="0" w:tplc="8724CEF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20F92"/>
    <w:multiLevelType w:val="hybridMultilevel"/>
    <w:tmpl w:val="16D8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79290">
    <w:abstractNumId w:val="12"/>
  </w:num>
  <w:num w:numId="2" w16cid:durableId="960956159">
    <w:abstractNumId w:val="10"/>
  </w:num>
  <w:num w:numId="3" w16cid:durableId="1467353225">
    <w:abstractNumId w:val="11"/>
  </w:num>
  <w:num w:numId="4" w16cid:durableId="1803308793">
    <w:abstractNumId w:val="16"/>
  </w:num>
  <w:num w:numId="5" w16cid:durableId="183786184">
    <w:abstractNumId w:val="9"/>
  </w:num>
  <w:num w:numId="6" w16cid:durableId="11772875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0243"/>
    <w:rsid w:val="00001A43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2B31"/>
    <w:rsid w:val="00043B97"/>
    <w:rsid w:val="00044B6B"/>
    <w:rsid w:val="00047EF2"/>
    <w:rsid w:val="00051405"/>
    <w:rsid w:val="00054BF5"/>
    <w:rsid w:val="00055851"/>
    <w:rsid w:val="0005763C"/>
    <w:rsid w:val="00060689"/>
    <w:rsid w:val="00060F62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775F4"/>
    <w:rsid w:val="00080D85"/>
    <w:rsid w:val="00080E0F"/>
    <w:rsid w:val="00084151"/>
    <w:rsid w:val="000858B3"/>
    <w:rsid w:val="00090A82"/>
    <w:rsid w:val="0009480E"/>
    <w:rsid w:val="00096C5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75C"/>
    <w:rsid w:val="000B2EE7"/>
    <w:rsid w:val="000B37AC"/>
    <w:rsid w:val="000B3E3B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0C33"/>
    <w:rsid w:val="000E17E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13B"/>
    <w:rsid w:val="00131262"/>
    <w:rsid w:val="00134702"/>
    <w:rsid w:val="001357B0"/>
    <w:rsid w:val="00135BB5"/>
    <w:rsid w:val="001366BB"/>
    <w:rsid w:val="00136D09"/>
    <w:rsid w:val="00137870"/>
    <w:rsid w:val="00137A93"/>
    <w:rsid w:val="00137E39"/>
    <w:rsid w:val="0014059B"/>
    <w:rsid w:val="001405D1"/>
    <w:rsid w:val="00140DF0"/>
    <w:rsid w:val="00142B56"/>
    <w:rsid w:val="00142C53"/>
    <w:rsid w:val="00143371"/>
    <w:rsid w:val="00143610"/>
    <w:rsid w:val="0014366A"/>
    <w:rsid w:val="00143CA2"/>
    <w:rsid w:val="00143EE9"/>
    <w:rsid w:val="00145F79"/>
    <w:rsid w:val="0014707D"/>
    <w:rsid w:val="00153643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672BA"/>
    <w:rsid w:val="001720B9"/>
    <w:rsid w:val="0017416A"/>
    <w:rsid w:val="00174344"/>
    <w:rsid w:val="001816EE"/>
    <w:rsid w:val="00183B7F"/>
    <w:rsid w:val="001866AD"/>
    <w:rsid w:val="00187823"/>
    <w:rsid w:val="00191FF7"/>
    <w:rsid w:val="00192C7B"/>
    <w:rsid w:val="00194CF3"/>
    <w:rsid w:val="00197122"/>
    <w:rsid w:val="001979DB"/>
    <w:rsid w:val="001A01C8"/>
    <w:rsid w:val="001A05B2"/>
    <w:rsid w:val="001A1117"/>
    <w:rsid w:val="001A3CF0"/>
    <w:rsid w:val="001A4C70"/>
    <w:rsid w:val="001A4F79"/>
    <w:rsid w:val="001A5611"/>
    <w:rsid w:val="001B000A"/>
    <w:rsid w:val="001B3135"/>
    <w:rsid w:val="001B49CA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755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391A"/>
    <w:rsid w:val="00204600"/>
    <w:rsid w:val="00205194"/>
    <w:rsid w:val="002060F1"/>
    <w:rsid w:val="00207F9E"/>
    <w:rsid w:val="0021097F"/>
    <w:rsid w:val="00211D44"/>
    <w:rsid w:val="00213968"/>
    <w:rsid w:val="002149A4"/>
    <w:rsid w:val="00222248"/>
    <w:rsid w:val="002232E2"/>
    <w:rsid w:val="00223684"/>
    <w:rsid w:val="00223750"/>
    <w:rsid w:val="002238C6"/>
    <w:rsid w:val="00223ABE"/>
    <w:rsid w:val="002248A3"/>
    <w:rsid w:val="00224C77"/>
    <w:rsid w:val="00225324"/>
    <w:rsid w:val="00226348"/>
    <w:rsid w:val="00227E39"/>
    <w:rsid w:val="00231FBA"/>
    <w:rsid w:val="00232ED3"/>
    <w:rsid w:val="00233049"/>
    <w:rsid w:val="00233770"/>
    <w:rsid w:val="002340E3"/>
    <w:rsid w:val="0023487A"/>
    <w:rsid w:val="00235B00"/>
    <w:rsid w:val="00236A98"/>
    <w:rsid w:val="00241C6C"/>
    <w:rsid w:val="00242296"/>
    <w:rsid w:val="002446ED"/>
    <w:rsid w:val="002447F6"/>
    <w:rsid w:val="00244E57"/>
    <w:rsid w:val="00246A11"/>
    <w:rsid w:val="00251778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0DBE"/>
    <w:rsid w:val="00271D38"/>
    <w:rsid w:val="00272E2B"/>
    <w:rsid w:val="00274347"/>
    <w:rsid w:val="002814D4"/>
    <w:rsid w:val="00281C50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021D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A64"/>
    <w:rsid w:val="002E27FD"/>
    <w:rsid w:val="002E3EB2"/>
    <w:rsid w:val="002F0291"/>
    <w:rsid w:val="002F16D6"/>
    <w:rsid w:val="002F26C4"/>
    <w:rsid w:val="002F294C"/>
    <w:rsid w:val="002F413E"/>
    <w:rsid w:val="002F79CA"/>
    <w:rsid w:val="00302515"/>
    <w:rsid w:val="00302B07"/>
    <w:rsid w:val="003040E7"/>
    <w:rsid w:val="00304675"/>
    <w:rsid w:val="003062AC"/>
    <w:rsid w:val="00307E4B"/>
    <w:rsid w:val="0031027E"/>
    <w:rsid w:val="00310A34"/>
    <w:rsid w:val="0031250C"/>
    <w:rsid w:val="0031370D"/>
    <w:rsid w:val="00313888"/>
    <w:rsid w:val="00315240"/>
    <w:rsid w:val="00320DC8"/>
    <w:rsid w:val="00325720"/>
    <w:rsid w:val="0032633D"/>
    <w:rsid w:val="00330A77"/>
    <w:rsid w:val="00331D6C"/>
    <w:rsid w:val="0033364D"/>
    <w:rsid w:val="00333E3F"/>
    <w:rsid w:val="00333F61"/>
    <w:rsid w:val="00334999"/>
    <w:rsid w:val="00336289"/>
    <w:rsid w:val="00337E8B"/>
    <w:rsid w:val="00341028"/>
    <w:rsid w:val="003429D7"/>
    <w:rsid w:val="00350282"/>
    <w:rsid w:val="00351E47"/>
    <w:rsid w:val="00353E34"/>
    <w:rsid w:val="00354735"/>
    <w:rsid w:val="0035536E"/>
    <w:rsid w:val="003563B4"/>
    <w:rsid w:val="00357ADB"/>
    <w:rsid w:val="003600E2"/>
    <w:rsid w:val="00360956"/>
    <w:rsid w:val="00361D5F"/>
    <w:rsid w:val="00362C90"/>
    <w:rsid w:val="00364AEE"/>
    <w:rsid w:val="00365834"/>
    <w:rsid w:val="00366345"/>
    <w:rsid w:val="00366630"/>
    <w:rsid w:val="003670B4"/>
    <w:rsid w:val="00367880"/>
    <w:rsid w:val="00367A44"/>
    <w:rsid w:val="00370544"/>
    <w:rsid w:val="003736AF"/>
    <w:rsid w:val="003809D8"/>
    <w:rsid w:val="00382125"/>
    <w:rsid w:val="00382285"/>
    <w:rsid w:val="00382504"/>
    <w:rsid w:val="00383D3C"/>
    <w:rsid w:val="00385450"/>
    <w:rsid w:val="00386C8E"/>
    <w:rsid w:val="00387243"/>
    <w:rsid w:val="003909E4"/>
    <w:rsid w:val="00390F39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3487"/>
    <w:rsid w:val="003A41B1"/>
    <w:rsid w:val="003A4DC1"/>
    <w:rsid w:val="003A5A9D"/>
    <w:rsid w:val="003A5E55"/>
    <w:rsid w:val="003A665A"/>
    <w:rsid w:val="003B13A9"/>
    <w:rsid w:val="003B6F73"/>
    <w:rsid w:val="003C48F1"/>
    <w:rsid w:val="003C4B19"/>
    <w:rsid w:val="003C659A"/>
    <w:rsid w:val="003C6719"/>
    <w:rsid w:val="003C7514"/>
    <w:rsid w:val="003D1ED1"/>
    <w:rsid w:val="003D4FCB"/>
    <w:rsid w:val="003E134C"/>
    <w:rsid w:val="003E464A"/>
    <w:rsid w:val="003E711C"/>
    <w:rsid w:val="003E719D"/>
    <w:rsid w:val="003E71BA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2143"/>
    <w:rsid w:val="004124CD"/>
    <w:rsid w:val="0041331B"/>
    <w:rsid w:val="0041389C"/>
    <w:rsid w:val="00413D44"/>
    <w:rsid w:val="00414CF9"/>
    <w:rsid w:val="00414F47"/>
    <w:rsid w:val="004174D2"/>
    <w:rsid w:val="00420580"/>
    <w:rsid w:val="00422175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678D"/>
    <w:rsid w:val="00460E98"/>
    <w:rsid w:val="00460EBC"/>
    <w:rsid w:val="004617BB"/>
    <w:rsid w:val="00462A4F"/>
    <w:rsid w:val="00463893"/>
    <w:rsid w:val="004639B5"/>
    <w:rsid w:val="00464F2B"/>
    <w:rsid w:val="00466E4C"/>
    <w:rsid w:val="0047062C"/>
    <w:rsid w:val="00471C4D"/>
    <w:rsid w:val="0047794A"/>
    <w:rsid w:val="00477ADD"/>
    <w:rsid w:val="00480774"/>
    <w:rsid w:val="004822B7"/>
    <w:rsid w:val="004825FF"/>
    <w:rsid w:val="00483B12"/>
    <w:rsid w:val="00485861"/>
    <w:rsid w:val="00485B52"/>
    <w:rsid w:val="00490F36"/>
    <w:rsid w:val="004934C5"/>
    <w:rsid w:val="00494033"/>
    <w:rsid w:val="00494A82"/>
    <w:rsid w:val="00494BF8"/>
    <w:rsid w:val="0049543B"/>
    <w:rsid w:val="00496F86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C719F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4F7682"/>
    <w:rsid w:val="005021E7"/>
    <w:rsid w:val="00502765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37A9C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3BC7"/>
    <w:rsid w:val="005578DF"/>
    <w:rsid w:val="00562ABE"/>
    <w:rsid w:val="00563C92"/>
    <w:rsid w:val="00563E2F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4CE1"/>
    <w:rsid w:val="005861B3"/>
    <w:rsid w:val="00586F80"/>
    <w:rsid w:val="005870B8"/>
    <w:rsid w:val="00587533"/>
    <w:rsid w:val="00590A2F"/>
    <w:rsid w:val="00590EC3"/>
    <w:rsid w:val="005916C5"/>
    <w:rsid w:val="005921A0"/>
    <w:rsid w:val="00592FE4"/>
    <w:rsid w:val="00593ACF"/>
    <w:rsid w:val="00594583"/>
    <w:rsid w:val="005956AA"/>
    <w:rsid w:val="00595F14"/>
    <w:rsid w:val="00595F43"/>
    <w:rsid w:val="00596470"/>
    <w:rsid w:val="00596C55"/>
    <w:rsid w:val="005A015E"/>
    <w:rsid w:val="005A1915"/>
    <w:rsid w:val="005A1A7F"/>
    <w:rsid w:val="005A3AF6"/>
    <w:rsid w:val="005A4EF6"/>
    <w:rsid w:val="005A62C2"/>
    <w:rsid w:val="005A7D9C"/>
    <w:rsid w:val="005B0EC6"/>
    <w:rsid w:val="005B588A"/>
    <w:rsid w:val="005B659A"/>
    <w:rsid w:val="005B759E"/>
    <w:rsid w:val="005B7900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D75ED"/>
    <w:rsid w:val="005E0085"/>
    <w:rsid w:val="005E109B"/>
    <w:rsid w:val="005E25BB"/>
    <w:rsid w:val="005E6023"/>
    <w:rsid w:val="005E789A"/>
    <w:rsid w:val="005F248D"/>
    <w:rsid w:val="005F3C52"/>
    <w:rsid w:val="005F51FC"/>
    <w:rsid w:val="005F53FF"/>
    <w:rsid w:val="005F5656"/>
    <w:rsid w:val="005F71D8"/>
    <w:rsid w:val="00601FA4"/>
    <w:rsid w:val="00603D81"/>
    <w:rsid w:val="00603DA3"/>
    <w:rsid w:val="006042A2"/>
    <w:rsid w:val="00606915"/>
    <w:rsid w:val="006071DE"/>
    <w:rsid w:val="00607529"/>
    <w:rsid w:val="00607E94"/>
    <w:rsid w:val="006111A3"/>
    <w:rsid w:val="00611934"/>
    <w:rsid w:val="0062063C"/>
    <w:rsid w:val="00622AF6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58CC"/>
    <w:rsid w:val="00657045"/>
    <w:rsid w:val="006575DF"/>
    <w:rsid w:val="006615B0"/>
    <w:rsid w:val="00662A16"/>
    <w:rsid w:val="0066323E"/>
    <w:rsid w:val="00664AC0"/>
    <w:rsid w:val="00667F63"/>
    <w:rsid w:val="00670104"/>
    <w:rsid w:val="006701F1"/>
    <w:rsid w:val="006720B8"/>
    <w:rsid w:val="00672FAA"/>
    <w:rsid w:val="0067561C"/>
    <w:rsid w:val="006800B9"/>
    <w:rsid w:val="00680380"/>
    <w:rsid w:val="00681012"/>
    <w:rsid w:val="006810ED"/>
    <w:rsid w:val="00681CF4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548"/>
    <w:rsid w:val="00697CEE"/>
    <w:rsid w:val="006A19FD"/>
    <w:rsid w:val="006A452A"/>
    <w:rsid w:val="006A693C"/>
    <w:rsid w:val="006A798D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249A"/>
    <w:rsid w:val="006F38A6"/>
    <w:rsid w:val="006F4070"/>
    <w:rsid w:val="006F4D47"/>
    <w:rsid w:val="006F572A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678"/>
    <w:rsid w:val="007358E6"/>
    <w:rsid w:val="00737587"/>
    <w:rsid w:val="00740162"/>
    <w:rsid w:val="00743AA5"/>
    <w:rsid w:val="00747E30"/>
    <w:rsid w:val="00751817"/>
    <w:rsid w:val="0075289B"/>
    <w:rsid w:val="00753B3D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4DE"/>
    <w:rsid w:val="00767954"/>
    <w:rsid w:val="00767A53"/>
    <w:rsid w:val="007700CF"/>
    <w:rsid w:val="00770C2E"/>
    <w:rsid w:val="00771C89"/>
    <w:rsid w:val="007728A3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0E02"/>
    <w:rsid w:val="00792EE6"/>
    <w:rsid w:val="00793775"/>
    <w:rsid w:val="0079444B"/>
    <w:rsid w:val="00795888"/>
    <w:rsid w:val="007A0335"/>
    <w:rsid w:val="007A32A2"/>
    <w:rsid w:val="007A7C26"/>
    <w:rsid w:val="007B21B2"/>
    <w:rsid w:val="007B4461"/>
    <w:rsid w:val="007B5670"/>
    <w:rsid w:val="007C0CCF"/>
    <w:rsid w:val="007C4815"/>
    <w:rsid w:val="007C73C6"/>
    <w:rsid w:val="007D0AD4"/>
    <w:rsid w:val="007D20F7"/>
    <w:rsid w:val="007D29F5"/>
    <w:rsid w:val="007D2EDC"/>
    <w:rsid w:val="007D54AA"/>
    <w:rsid w:val="007D5D10"/>
    <w:rsid w:val="007D6FDF"/>
    <w:rsid w:val="007E08D6"/>
    <w:rsid w:val="007E4294"/>
    <w:rsid w:val="007E584C"/>
    <w:rsid w:val="007E6310"/>
    <w:rsid w:val="007F0C30"/>
    <w:rsid w:val="007F34EC"/>
    <w:rsid w:val="007F3FE7"/>
    <w:rsid w:val="007F4967"/>
    <w:rsid w:val="007F4FAE"/>
    <w:rsid w:val="007F76A1"/>
    <w:rsid w:val="007F7A95"/>
    <w:rsid w:val="00802B11"/>
    <w:rsid w:val="00802C0B"/>
    <w:rsid w:val="00803828"/>
    <w:rsid w:val="00804FED"/>
    <w:rsid w:val="008079C8"/>
    <w:rsid w:val="00807F68"/>
    <w:rsid w:val="00810A21"/>
    <w:rsid w:val="00810D22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125D"/>
    <w:rsid w:val="008339EA"/>
    <w:rsid w:val="008344A7"/>
    <w:rsid w:val="00835ABD"/>
    <w:rsid w:val="00837320"/>
    <w:rsid w:val="008375EC"/>
    <w:rsid w:val="008409B8"/>
    <w:rsid w:val="00840E8D"/>
    <w:rsid w:val="008454AD"/>
    <w:rsid w:val="00845544"/>
    <w:rsid w:val="00845908"/>
    <w:rsid w:val="00851265"/>
    <w:rsid w:val="00852689"/>
    <w:rsid w:val="00854866"/>
    <w:rsid w:val="008548DD"/>
    <w:rsid w:val="008552CB"/>
    <w:rsid w:val="00855491"/>
    <w:rsid w:val="00855CCF"/>
    <w:rsid w:val="0085612C"/>
    <w:rsid w:val="00857561"/>
    <w:rsid w:val="008575C7"/>
    <w:rsid w:val="00860A81"/>
    <w:rsid w:val="008614E2"/>
    <w:rsid w:val="008620C2"/>
    <w:rsid w:val="00862263"/>
    <w:rsid w:val="00863213"/>
    <w:rsid w:val="008674E4"/>
    <w:rsid w:val="00870445"/>
    <w:rsid w:val="00872D84"/>
    <w:rsid w:val="00875908"/>
    <w:rsid w:val="00885032"/>
    <w:rsid w:val="00886F1B"/>
    <w:rsid w:val="00892186"/>
    <w:rsid w:val="0089236A"/>
    <w:rsid w:val="00896C0F"/>
    <w:rsid w:val="008A0763"/>
    <w:rsid w:val="008A10C0"/>
    <w:rsid w:val="008A1345"/>
    <w:rsid w:val="008A27B1"/>
    <w:rsid w:val="008A31A5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3F2"/>
    <w:rsid w:val="008C5A0B"/>
    <w:rsid w:val="008C5EBB"/>
    <w:rsid w:val="008C6142"/>
    <w:rsid w:val="008C7214"/>
    <w:rsid w:val="008C7516"/>
    <w:rsid w:val="008C7FE8"/>
    <w:rsid w:val="008D1ABD"/>
    <w:rsid w:val="008D220B"/>
    <w:rsid w:val="008D26A9"/>
    <w:rsid w:val="008D38B4"/>
    <w:rsid w:val="008D5091"/>
    <w:rsid w:val="008D5AC9"/>
    <w:rsid w:val="008D7041"/>
    <w:rsid w:val="008E4CBC"/>
    <w:rsid w:val="008E5B27"/>
    <w:rsid w:val="008F0BFB"/>
    <w:rsid w:val="008F0D60"/>
    <w:rsid w:val="008F18DD"/>
    <w:rsid w:val="008F1BB3"/>
    <w:rsid w:val="008F21F2"/>
    <w:rsid w:val="008F2E6F"/>
    <w:rsid w:val="008F32A4"/>
    <w:rsid w:val="00901B7A"/>
    <w:rsid w:val="00901EC6"/>
    <w:rsid w:val="009023E2"/>
    <w:rsid w:val="00902957"/>
    <w:rsid w:val="0090420C"/>
    <w:rsid w:val="0090440F"/>
    <w:rsid w:val="009062BC"/>
    <w:rsid w:val="00906FA7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2A84"/>
    <w:rsid w:val="00925FAA"/>
    <w:rsid w:val="009269F6"/>
    <w:rsid w:val="00926A77"/>
    <w:rsid w:val="00930CC4"/>
    <w:rsid w:val="00931125"/>
    <w:rsid w:val="009336A6"/>
    <w:rsid w:val="00936437"/>
    <w:rsid w:val="00937018"/>
    <w:rsid w:val="009370DA"/>
    <w:rsid w:val="00937E32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C71"/>
    <w:rsid w:val="0095725E"/>
    <w:rsid w:val="009575DB"/>
    <w:rsid w:val="0096046C"/>
    <w:rsid w:val="00960760"/>
    <w:rsid w:val="00960BB2"/>
    <w:rsid w:val="0096108A"/>
    <w:rsid w:val="0096263A"/>
    <w:rsid w:val="00963663"/>
    <w:rsid w:val="0096379F"/>
    <w:rsid w:val="00964FD5"/>
    <w:rsid w:val="009660DD"/>
    <w:rsid w:val="00966BB2"/>
    <w:rsid w:val="00972D8C"/>
    <w:rsid w:val="009829D9"/>
    <w:rsid w:val="00982B3D"/>
    <w:rsid w:val="00983423"/>
    <w:rsid w:val="00983D87"/>
    <w:rsid w:val="00985F22"/>
    <w:rsid w:val="0098603A"/>
    <w:rsid w:val="00990C28"/>
    <w:rsid w:val="00994E6E"/>
    <w:rsid w:val="009952C7"/>
    <w:rsid w:val="009970AA"/>
    <w:rsid w:val="00997C25"/>
    <w:rsid w:val="009A0530"/>
    <w:rsid w:val="009A0A84"/>
    <w:rsid w:val="009A1AB7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19C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663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28DB"/>
    <w:rsid w:val="00A05C0F"/>
    <w:rsid w:val="00A06B79"/>
    <w:rsid w:val="00A06C60"/>
    <w:rsid w:val="00A1134B"/>
    <w:rsid w:val="00A14EE6"/>
    <w:rsid w:val="00A1597C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58DE"/>
    <w:rsid w:val="00A36B36"/>
    <w:rsid w:val="00A3787E"/>
    <w:rsid w:val="00A379CE"/>
    <w:rsid w:val="00A4101C"/>
    <w:rsid w:val="00A431D6"/>
    <w:rsid w:val="00A4340F"/>
    <w:rsid w:val="00A45ED0"/>
    <w:rsid w:val="00A46408"/>
    <w:rsid w:val="00A46A06"/>
    <w:rsid w:val="00A57250"/>
    <w:rsid w:val="00A578F5"/>
    <w:rsid w:val="00A6013A"/>
    <w:rsid w:val="00A609CB"/>
    <w:rsid w:val="00A61538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2DF2"/>
    <w:rsid w:val="00A85586"/>
    <w:rsid w:val="00A9175F"/>
    <w:rsid w:val="00A91FE0"/>
    <w:rsid w:val="00A97F70"/>
    <w:rsid w:val="00AA4266"/>
    <w:rsid w:val="00AA727C"/>
    <w:rsid w:val="00AB0AE0"/>
    <w:rsid w:val="00AB2527"/>
    <w:rsid w:val="00AB3D1E"/>
    <w:rsid w:val="00AB77F2"/>
    <w:rsid w:val="00AC2D83"/>
    <w:rsid w:val="00AC4555"/>
    <w:rsid w:val="00AC4C9D"/>
    <w:rsid w:val="00AC5669"/>
    <w:rsid w:val="00AC754C"/>
    <w:rsid w:val="00AC780F"/>
    <w:rsid w:val="00AC785C"/>
    <w:rsid w:val="00AC7C81"/>
    <w:rsid w:val="00AD03C7"/>
    <w:rsid w:val="00AD1D8F"/>
    <w:rsid w:val="00AD34D0"/>
    <w:rsid w:val="00AD3D26"/>
    <w:rsid w:val="00AD55FC"/>
    <w:rsid w:val="00AD5F90"/>
    <w:rsid w:val="00AE02C5"/>
    <w:rsid w:val="00AE0C14"/>
    <w:rsid w:val="00AE1879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06D15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3C94"/>
    <w:rsid w:val="00B24B09"/>
    <w:rsid w:val="00B2594C"/>
    <w:rsid w:val="00B2696B"/>
    <w:rsid w:val="00B26FE4"/>
    <w:rsid w:val="00B309FD"/>
    <w:rsid w:val="00B325D8"/>
    <w:rsid w:val="00B333E3"/>
    <w:rsid w:val="00B3383A"/>
    <w:rsid w:val="00B357F6"/>
    <w:rsid w:val="00B36246"/>
    <w:rsid w:val="00B4095C"/>
    <w:rsid w:val="00B43BC5"/>
    <w:rsid w:val="00B44508"/>
    <w:rsid w:val="00B4506D"/>
    <w:rsid w:val="00B45139"/>
    <w:rsid w:val="00B47146"/>
    <w:rsid w:val="00B47214"/>
    <w:rsid w:val="00B500CD"/>
    <w:rsid w:val="00B51547"/>
    <w:rsid w:val="00B52161"/>
    <w:rsid w:val="00B53FDD"/>
    <w:rsid w:val="00B5465B"/>
    <w:rsid w:val="00B55B34"/>
    <w:rsid w:val="00B563D2"/>
    <w:rsid w:val="00B57C21"/>
    <w:rsid w:val="00B604FC"/>
    <w:rsid w:val="00B6181B"/>
    <w:rsid w:val="00B64E61"/>
    <w:rsid w:val="00B66728"/>
    <w:rsid w:val="00B66F2C"/>
    <w:rsid w:val="00B71B9B"/>
    <w:rsid w:val="00B7256E"/>
    <w:rsid w:val="00B72784"/>
    <w:rsid w:val="00B736C3"/>
    <w:rsid w:val="00B73CB3"/>
    <w:rsid w:val="00B7769F"/>
    <w:rsid w:val="00B777A4"/>
    <w:rsid w:val="00B80C77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A684B"/>
    <w:rsid w:val="00BB19B8"/>
    <w:rsid w:val="00BB2056"/>
    <w:rsid w:val="00BB5390"/>
    <w:rsid w:val="00BB7015"/>
    <w:rsid w:val="00BC052E"/>
    <w:rsid w:val="00BC077D"/>
    <w:rsid w:val="00BC4A55"/>
    <w:rsid w:val="00BC6C4B"/>
    <w:rsid w:val="00BC7A43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694"/>
    <w:rsid w:val="00BE38A8"/>
    <w:rsid w:val="00BF15F1"/>
    <w:rsid w:val="00BF1BAE"/>
    <w:rsid w:val="00BF2F81"/>
    <w:rsid w:val="00BF3244"/>
    <w:rsid w:val="00BF353D"/>
    <w:rsid w:val="00BF6FF2"/>
    <w:rsid w:val="00BF78FD"/>
    <w:rsid w:val="00BF7BD6"/>
    <w:rsid w:val="00C00603"/>
    <w:rsid w:val="00C015A6"/>
    <w:rsid w:val="00C015DF"/>
    <w:rsid w:val="00C0164D"/>
    <w:rsid w:val="00C023B6"/>
    <w:rsid w:val="00C02FE9"/>
    <w:rsid w:val="00C10042"/>
    <w:rsid w:val="00C10098"/>
    <w:rsid w:val="00C10C91"/>
    <w:rsid w:val="00C12D87"/>
    <w:rsid w:val="00C14458"/>
    <w:rsid w:val="00C14AFC"/>
    <w:rsid w:val="00C153BB"/>
    <w:rsid w:val="00C22366"/>
    <w:rsid w:val="00C22F62"/>
    <w:rsid w:val="00C24130"/>
    <w:rsid w:val="00C244CC"/>
    <w:rsid w:val="00C244E8"/>
    <w:rsid w:val="00C256CC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2DD5"/>
    <w:rsid w:val="00C4348A"/>
    <w:rsid w:val="00C451BB"/>
    <w:rsid w:val="00C477A8"/>
    <w:rsid w:val="00C51F8C"/>
    <w:rsid w:val="00C54946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4AEC"/>
    <w:rsid w:val="00C7601A"/>
    <w:rsid w:val="00C76994"/>
    <w:rsid w:val="00C810D6"/>
    <w:rsid w:val="00C8153F"/>
    <w:rsid w:val="00C82F0B"/>
    <w:rsid w:val="00C82F8E"/>
    <w:rsid w:val="00C85440"/>
    <w:rsid w:val="00C9266C"/>
    <w:rsid w:val="00C9327B"/>
    <w:rsid w:val="00C97C1D"/>
    <w:rsid w:val="00CA09A2"/>
    <w:rsid w:val="00CA152F"/>
    <w:rsid w:val="00CA391A"/>
    <w:rsid w:val="00CA4619"/>
    <w:rsid w:val="00CA646B"/>
    <w:rsid w:val="00CB0293"/>
    <w:rsid w:val="00CB13AC"/>
    <w:rsid w:val="00CB3FE4"/>
    <w:rsid w:val="00CB49E0"/>
    <w:rsid w:val="00CB5137"/>
    <w:rsid w:val="00CB6C60"/>
    <w:rsid w:val="00CB77CA"/>
    <w:rsid w:val="00CB7A01"/>
    <w:rsid w:val="00CC01EA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5AE9"/>
    <w:rsid w:val="00CD6773"/>
    <w:rsid w:val="00CE1BA2"/>
    <w:rsid w:val="00CE1F34"/>
    <w:rsid w:val="00CE2168"/>
    <w:rsid w:val="00CE222D"/>
    <w:rsid w:val="00CE37D9"/>
    <w:rsid w:val="00CE4C78"/>
    <w:rsid w:val="00CE514E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46BA"/>
    <w:rsid w:val="00D00567"/>
    <w:rsid w:val="00D00943"/>
    <w:rsid w:val="00D01504"/>
    <w:rsid w:val="00D024C6"/>
    <w:rsid w:val="00D03663"/>
    <w:rsid w:val="00D04517"/>
    <w:rsid w:val="00D047F6"/>
    <w:rsid w:val="00D0511E"/>
    <w:rsid w:val="00D064C5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4604"/>
    <w:rsid w:val="00D25F02"/>
    <w:rsid w:val="00D27D6B"/>
    <w:rsid w:val="00D323C0"/>
    <w:rsid w:val="00D32776"/>
    <w:rsid w:val="00D32BB1"/>
    <w:rsid w:val="00D34237"/>
    <w:rsid w:val="00D3459A"/>
    <w:rsid w:val="00D35DF6"/>
    <w:rsid w:val="00D37E9A"/>
    <w:rsid w:val="00D40B46"/>
    <w:rsid w:val="00D4132A"/>
    <w:rsid w:val="00D4235E"/>
    <w:rsid w:val="00D42743"/>
    <w:rsid w:val="00D42B29"/>
    <w:rsid w:val="00D4332B"/>
    <w:rsid w:val="00D43B7C"/>
    <w:rsid w:val="00D45251"/>
    <w:rsid w:val="00D45FA3"/>
    <w:rsid w:val="00D4687A"/>
    <w:rsid w:val="00D46968"/>
    <w:rsid w:val="00D46CA6"/>
    <w:rsid w:val="00D504FA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0FCE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5FE"/>
    <w:rsid w:val="00DC6FCE"/>
    <w:rsid w:val="00DC7F87"/>
    <w:rsid w:val="00DD0167"/>
    <w:rsid w:val="00DD27CF"/>
    <w:rsid w:val="00DD2EAB"/>
    <w:rsid w:val="00DD3005"/>
    <w:rsid w:val="00DD3AAC"/>
    <w:rsid w:val="00DD7838"/>
    <w:rsid w:val="00DD7EF3"/>
    <w:rsid w:val="00DE0673"/>
    <w:rsid w:val="00DE45EB"/>
    <w:rsid w:val="00DE5733"/>
    <w:rsid w:val="00DE67E4"/>
    <w:rsid w:val="00DE75D3"/>
    <w:rsid w:val="00DE7EFD"/>
    <w:rsid w:val="00DE7F85"/>
    <w:rsid w:val="00DF01CD"/>
    <w:rsid w:val="00DF14A5"/>
    <w:rsid w:val="00DF1AE3"/>
    <w:rsid w:val="00DF52F2"/>
    <w:rsid w:val="00DF5D0D"/>
    <w:rsid w:val="00DF68C8"/>
    <w:rsid w:val="00DF6F16"/>
    <w:rsid w:val="00E00090"/>
    <w:rsid w:val="00E110B9"/>
    <w:rsid w:val="00E11444"/>
    <w:rsid w:val="00E15ED1"/>
    <w:rsid w:val="00E16B67"/>
    <w:rsid w:val="00E1747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C33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4022"/>
    <w:rsid w:val="00E55C88"/>
    <w:rsid w:val="00E5600C"/>
    <w:rsid w:val="00E568CF"/>
    <w:rsid w:val="00E57351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2BB2"/>
    <w:rsid w:val="00E83F5C"/>
    <w:rsid w:val="00E84110"/>
    <w:rsid w:val="00E85038"/>
    <w:rsid w:val="00E85384"/>
    <w:rsid w:val="00E85655"/>
    <w:rsid w:val="00E8697B"/>
    <w:rsid w:val="00E87B49"/>
    <w:rsid w:val="00E87C3A"/>
    <w:rsid w:val="00E90116"/>
    <w:rsid w:val="00E90EB4"/>
    <w:rsid w:val="00E917B0"/>
    <w:rsid w:val="00E928B8"/>
    <w:rsid w:val="00E93D12"/>
    <w:rsid w:val="00E97562"/>
    <w:rsid w:val="00EA065A"/>
    <w:rsid w:val="00EA0715"/>
    <w:rsid w:val="00EA2BDF"/>
    <w:rsid w:val="00EA395D"/>
    <w:rsid w:val="00EA3B83"/>
    <w:rsid w:val="00EA4043"/>
    <w:rsid w:val="00EA4C1A"/>
    <w:rsid w:val="00EA4F5C"/>
    <w:rsid w:val="00EB1584"/>
    <w:rsid w:val="00EB26BF"/>
    <w:rsid w:val="00EB448B"/>
    <w:rsid w:val="00EB567B"/>
    <w:rsid w:val="00EB56F4"/>
    <w:rsid w:val="00EB5DC0"/>
    <w:rsid w:val="00EB6A66"/>
    <w:rsid w:val="00EB6E2F"/>
    <w:rsid w:val="00EB6F6F"/>
    <w:rsid w:val="00EC0ED8"/>
    <w:rsid w:val="00EC1621"/>
    <w:rsid w:val="00EC4352"/>
    <w:rsid w:val="00EC538A"/>
    <w:rsid w:val="00ED0D85"/>
    <w:rsid w:val="00ED4C88"/>
    <w:rsid w:val="00ED6283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387"/>
    <w:rsid w:val="00EF2963"/>
    <w:rsid w:val="00EF39FF"/>
    <w:rsid w:val="00EF4A52"/>
    <w:rsid w:val="00EF537E"/>
    <w:rsid w:val="00EF77D9"/>
    <w:rsid w:val="00F0084C"/>
    <w:rsid w:val="00F042DF"/>
    <w:rsid w:val="00F050B8"/>
    <w:rsid w:val="00F05931"/>
    <w:rsid w:val="00F05BE3"/>
    <w:rsid w:val="00F05C67"/>
    <w:rsid w:val="00F11020"/>
    <w:rsid w:val="00F128BC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0AF9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FC5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C9B"/>
    <w:rsid w:val="00F81D19"/>
    <w:rsid w:val="00F85AFE"/>
    <w:rsid w:val="00F920EB"/>
    <w:rsid w:val="00F9291E"/>
    <w:rsid w:val="00F92BD6"/>
    <w:rsid w:val="00F94E4E"/>
    <w:rsid w:val="00FA12D9"/>
    <w:rsid w:val="00FA1C7E"/>
    <w:rsid w:val="00FA33A5"/>
    <w:rsid w:val="00FA400E"/>
    <w:rsid w:val="00FA40F8"/>
    <w:rsid w:val="00FB1331"/>
    <w:rsid w:val="00FB2E1F"/>
    <w:rsid w:val="00FB475E"/>
    <w:rsid w:val="00FB4BAC"/>
    <w:rsid w:val="00FB6A3E"/>
    <w:rsid w:val="00FC101F"/>
    <w:rsid w:val="00FC51CC"/>
    <w:rsid w:val="00FC58EE"/>
    <w:rsid w:val="00FD1B1B"/>
    <w:rsid w:val="00FD24DC"/>
    <w:rsid w:val="00FD2552"/>
    <w:rsid w:val="00FD27EC"/>
    <w:rsid w:val="00FD5023"/>
    <w:rsid w:val="00FD77B3"/>
    <w:rsid w:val="00FD7F10"/>
    <w:rsid w:val="00FE0753"/>
    <w:rsid w:val="00FE25ED"/>
    <w:rsid w:val="00FE39AD"/>
    <w:rsid w:val="00FE3D47"/>
    <w:rsid w:val="00FE3F73"/>
    <w:rsid w:val="00FE4CFE"/>
    <w:rsid w:val="00FE4E85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Podsis rysunku,Preambuła,Akapit z listą1,Średnia siatka 1 — akcent 21,List Paragraph,sw tekst,CW_Lista,2 heading,A_wyliczenie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Preambuła Znak,Akapit z listą1 Znak,List Paragraph Znak"/>
    <w:link w:val="Akapitzlist"/>
    <w:uiPriority w:val="34"/>
    <w:qFormat/>
    <w:rsid w:val="00E85038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DB54D-7B5D-482D-90A3-D7AB96478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4.xml><?xml version="1.0" encoding="utf-8"?>
<ds:datastoreItem xmlns:ds="http://schemas.openxmlformats.org/officeDocument/2006/customXml" ds:itemID="{3BD635AF-B37F-48B0-9698-480FA94D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516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Anna Gorecka-Drabik</dc:creator>
  <cp:keywords/>
  <cp:lastModifiedBy>Krzysztof Pawlik</cp:lastModifiedBy>
  <cp:revision>162</cp:revision>
  <cp:lastPrinted>2020-12-21T07:21:00Z</cp:lastPrinted>
  <dcterms:created xsi:type="dcterms:W3CDTF">2023-06-23T07:57:00Z</dcterms:created>
  <dcterms:modified xsi:type="dcterms:W3CDTF">2026-02-03T17:13:00Z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