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4A079DD3" w:rsidR="00DA509A" w:rsidRPr="00883293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DA509A" w:rsidRPr="00883293">
        <w:rPr>
          <w:rFonts w:ascii="Calibri" w:hAnsi="Calibri" w:cs="Calibri"/>
          <w:sz w:val="20"/>
          <w:szCs w:val="20"/>
        </w:rPr>
        <w:t xml:space="preserve">Załącznik nr </w:t>
      </w:r>
      <w:r w:rsidR="00BB158A" w:rsidRPr="00883293">
        <w:rPr>
          <w:rFonts w:ascii="Calibri" w:hAnsi="Calibri" w:cs="Calibri"/>
          <w:sz w:val="20"/>
          <w:szCs w:val="20"/>
        </w:rPr>
        <w:t>8</w:t>
      </w:r>
      <w:r w:rsidR="0029492E" w:rsidRPr="00883293">
        <w:rPr>
          <w:rFonts w:ascii="Calibri" w:hAnsi="Calibri" w:cs="Calibri"/>
          <w:sz w:val="20"/>
          <w:szCs w:val="20"/>
        </w:rPr>
        <w:t xml:space="preserve"> do SWZ</w:t>
      </w:r>
      <w:r w:rsidR="00DA509A" w:rsidRPr="00883293">
        <w:rPr>
          <w:rFonts w:ascii="Calibri" w:hAnsi="Calibri" w:cs="Calibri"/>
          <w:sz w:val="20"/>
          <w:szCs w:val="20"/>
        </w:rPr>
        <w:t xml:space="preserve"> </w:t>
      </w:r>
      <w:r w:rsidR="0000234F" w:rsidRPr="00883293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883293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ab/>
      </w:r>
    </w:p>
    <w:p w14:paraId="4A64EFDD" w14:textId="165D9E90" w:rsidR="009E1C8A" w:rsidRPr="00883293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................................................................      </w:t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EC6B7B" w:rsidRPr="00883293">
        <w:rPr>
          <w:rFonts w:ascii="Calibri" w:hAnsi="Calibri" w:cs="Calibri"/>
          <w:sz w:val="20"/>
          <w:szCs w:val="20"/>
        </w:rPr>
        <w:tab/>
      </w:r>
      <w:r w:rsidR="008E4166" w:rsidRPr="00883293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883293">
        <w:rPr>
          <w:rFonts w:ascii="Calibri" w:hAnsi="Calibri" w:cs="Calibri"/>
          <w:sz w:val="20"/>
          <w:szCs w:val="20"/>
        </w:rPr>
        <w:t xml:space="preserve">             </w:t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D86DE0" w:rsidRPr="00883293">
        <w:rPr>
          <w:rFonts w:ascii="Calibri" w:hAnsi="Calibri" w:cs="Calibri"/>
          <w:sz w:val="20"/>
          <w:szCs w:val="20"/>
        </w:rPr>
        <w:tab/>
      </w:r>
      <w:r w:rsidR="008E4166" w:rsidRPr="00883293">
        <w:rPr>
          <w:rFonts w:ascii="Calibri" w:hAnsi="Calibri" w:cs="Calibri"/>
          <w:sz w:val="20"/>
          <w:szCs w:val="20"/>
        </w:rPr>
        <w:t xml:space="preserve"> </w:t>
      </w:r>
      <w:r w:rsidRPr="00883293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883293">
        <w:rPr>
          <w:rFonts w:ascii="Calibri" w:hAnsi="Calibri" w:cs="Calibri"/>
          <w:sz w:val="20"/>
          <w:szCs w:val="20"/>
        </w:rPr>
        <w:t>nia ....................</w:t>
      </w:r>
      <w:r w:rsidR="00897D37" w:rsidRPr="00883293">
        <w:rPr>
          <w:rFonts w:ascii="Calibri" w:hAnsi="Calibri" w:cs="Calibri"/>
          <w:sz w:val="20"/>
          <w:szCs w:val="20"/>
        </w:rPr>
        <w:t>... 20</w:t>
      </w:r>
      <w:r w:rsidR="004E2748" w:rsidRPr="00883293">
        <w:rPr>
          <w:rFonts w:ascii="Calibri" w:hAnsi="Calibri" w:cs="Calibri"/>
          <w:sz w:val="20"/>
          <w:szCs w:val="20"/>
        </w:rPr>
        <w:t>2</w:t>
      </w:r>
      <w:r w:rsidR="001808F6">
        <w:rPr>
          <w:rFonts w:ascii="Calibri" w:hAnsi="Calibri" w:cs="Calibri"/>
          <w:sz w:val="20"/>
          <w:szCs w:val="20"/>
        </w:rPr>
        <w:t>6</w:t>
      </w:r>
      <w:r w:rsidRPr="00883293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883293" w:rsidRDefault="00CB6878" w:rsidP="009E1C8A">
      <w:pPr>
        <w:ind w:right="39"/>
        <w:rPr>
          <w:rFonts w:ascii="Calibri" w:eastAsia="Batang" w:hAnsi="Calibri" w:cs="Calibri"/>
          <w:i/>
          <w:sz w:val="18"/>
          <w:szCs w:val="18"/>
        </w:rPr>
      </w:pPr>
      <w:r w:rsidRPr="00883293">
        <w:rPr>
          <w:rFonts w:ascii="Calibri" w:eastAsia="Batang" w:hAnsi="Calibri" w:cs="Calibri"/>
          <w:i/>
          <w:sz w:val="18"/>
          <w:szCs w:val="18"/>
        </w:rPr>
        <w:t xml:space="preserve">            </w:t>
      </w:r>
      <w:r w:rsidR="009E1C8A" w:rsidRPr="00883293">
        <w:rPr>
          <w:rFonts w:ascii="Calibri" w:eastAsia="Batang" w:hAnsi="Calibri" w:cs="Calibri"/>
          <w:i/>
          <w:sz w:val="18"/>
          <w:szCs w:val="18"/>
        </w:rPr>
        <w:t xml:space="preserve">  (Nazwa i adres Wykonawcy)</w:t>
      </w:r>
    </w:p>
    <w:p w14:paraId="0A1F7522" w14:textId="77777777" w:rsidR="00DA509A" w:rsidRPr="00883293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77777777" w:rsidR="00EC6B7B" w:rsidRPr="00883293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883293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883293" w:rsidRDefault="0026141D" w:rsidP="00B673B3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7F64ED31" w14:textId="77777777" w:rsidR="00712B1E" w:rsidRPr="00712B1E" w:rsidRDefault="0036675D" w:rsidP="00712B1E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6675D">
        <w:rPr>
          <w:rFonts w:ascii="Calibri" w:hAnsi="Calibri" w:cs="Calibri"/>
          <w:b/>
          <w:bCs/>
          <w:sz w:val="22"/>
          <w:szCs w:val="22"/>
        </w:rPr>
        <w:t>„</w:t>
      </w:r>
      <w:r w:rsidR="00712B1E" w:rsidRPr="00712B1E">
        <w:rPr>
          <w:rFonts w:ascii="Calibri" w:hAnsi="Calibri" w:cs="Calibri"/>
          <w:b/>
          <w:bCs/>
          <w:sz w:val="22"/>
          <w:szCs w:val="22"/>
        </w:rPr>
        <w:t xml:space="preserve">Poprawa gospodarki wodno-ściekowej na terenie gm. Wodzisław: </w:t>
      </w:r>
    </w:p>
    <w:p w14:paraId="333B5398" w14:textId="5DEC68FC" w:rsidR="0078061D" w:rsidRPr="00883293" w:rsidRDefault="00712B1E" w:rsidP="00712B1E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712B1E">
        <w:rPr>
          <w:rFonts w:ascii="Calibri" w:hAnsi="Calibri" w:cs="Calibri"/>
          <w:b/>
          <w:bCs/>
          <w:sz w:val="22"/>
          <w:szCs w:val="22"/>
        </w:rPr>
        <w:t>zadanie 1. Budowa sieci kanalizacji sanitarnej w ulicy Żarnowskiej w Wodzisławiu</w:t>
      </w:r>
      <w:r w:rsidR="0036675D" w:rsidRPr="0036675D">
        <w:rPr>
          <w:rFonts w:ascii="Calibri" w:hAnsi="Calibri" w:cs="Calibri"/>
          <w:b/>
          <w:bCs/>
          <w:sz w:val="22"/>
          <w:szCs w:val="22"/>
        </w:rPr>
        <w:t>”</w:t>
      </w:r>
    </w:p>
    <w:p w14:paraId="0602C0B8" w14:textId="77777777" w:rsidR="00F047F5" w:rsidRPr="00883293" w:rsidRDefault="00F047F5" w:rsidP="00B673B3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2A805CC" w14:textId="77777777" w:rsidR="00CB6878" w:rsidRPr="00883293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7D54F5CB" w:rsidR="00DA509A" w:rsidRPr="00883293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b/>
          <w:sz w:val="20"/>
          <w:szCs w:val="20"/>
        </w:rPr>
        <w:t>OŚWIADCZAM(Y), ŻE</w:t>
      </w:r>
      <w:r w:rsidR="003C294F" w:rsidRPr="00883293">
        <w:rPr>
          <w:rFonts w:ascii="Calibri" w:hAnsi="Calibri" w:cs="Calibri"/>
          <w:b/>
          <w:sz w:val="20"/>
          <w:szCs w:val="20"/>
        </w:rPr>
        <w:t xml:space="preserve"> </w:t>
      </w:r>
      <w:r w:rsidR="00BF2A36" w:rsidRPr="00883293">
        <w:rPr>
          <w:rFonts w:ascii="Calibri" w:hAnsi="Calibri" w:cs="Calibri"/>
          <w:b/>
          <w:sz w:val="20"/>
          <w:szCs w:val="20"/>
        </w:rPr>
        <w:t xml:space="preserve"> </w:t>
      </w:r>
    </w:p>
    <w:p w14:paraId="75AD2805" w14:textId="77777777" w:rsidR="00DA509A" w:rsidRPr="00883293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623033" w:rsidRPr="00883293">
        <w:rPr>
          <w:rFonts w:ascii="Calibri" w:hAnsi="Calibri" w:cs="Calibri"/>
          <w:sz w:val="20"/>
          <w:szCs w:val="20"/>
        </w:rPr>
        <w:t>ROBOTY BUDOWLANE</w:t>
      </w:r>
      <w:r w:rsidRPr="00883293">
        <w:rPr>
          <w:rFonts w:ascii="Calibri" w:hAnsi="Calibri" w:cs="Calibri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883293" w14:paraId="12BF338A" w14:textId="77777777" w:rsidTr="00B673B3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883293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8BA876B" w:rsidR="00EC6B7B" w:rsidRPr="00883293" w:rsidRDefault="00EC6B7B" w:rsidP="00D86DE0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883293" w:rsidRDefault="00EC6B7B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883293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</w:tr>
      <w:tr w:rsidR="00D752BC" w:rsidRPr="00883293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883293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06158442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77777777" w:rsidR="00D752BC" w:rsidRPr="00883293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883293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W ramach ww.  robót wykonano</w:t>
            </w:r>
            <w:r w:rsidRPr="00883293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514D3F4" w14:textId="735B755A" w:rsidR="00B7612F" w:rsidRPr="00883293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Roboty </w:t>
            </w:r>
            <w:r w:rsidR="008274CD"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polegającą na </w:t>
            </w:r>
            <w:r w:rsidR="005B5D73" w:rsidRPr="005B5D73">
              <w:rPr>
                <w:rFonts w:ascii="Calibri" w:hAnsi="Calibri" w:cs="Calibri"/>
                <w:b/>
                <w:sz w:val="20"/>
                <w:szCs w:val="20"/>
              </w:rPr>
              <w:t xml:space="preserve">budowie lub przebudowie lub rozbudowie lub modernizacji sieci kanalizacji sanitarnej </w:t>
            </w:r>
            <w:r w:rsidR="00214C09">
              <w:rPr>
                <w:rFonts w:ascii="Calibri" w:hAnsi="Calibri" w:cs="Calibri"/>
                <w:b/>
                <w:sz w:val="20"/>
                <w:szCs w:val="20"/>
              </w:rPr>
              <w:t xml:space="preserve">lub wodociągowej </w:t>
            </w:r>
          </w:p>
          <w:p w14:paraId="6F4DC68E" w14:textId="77777777" w:rsidR="00B7612F" w:rsidRPr="00883293" w:rsidRDefault="00B7612F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0AE62FA" w14:textId="355B51EF" w:rsidR="00D752BC" w:rsidRPr="00883293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z w:val="20"/>
                <w:szCs w:val="20"/>
              </w:rPr>
              <w:t>o wartości ………………………………</w:t>
            </w:r>
            <w:r w:rsidR="00B7612F" w:rsidRPr="00883293">
              <w:rPr>
                <w:rFonts w:ascii="Calibri" w:hAnsi="Calibri" w:cs="Calibri"/>
                <w:b/>
                <w:sz w:val="20"/>
                <w:szCs w:val="20"/>
              </w:rPr>
              <w:t xml:space="preserve"> zł brutto.</w:t>
            </w:r>
          </w:p>
          <w:p w14:paraId="6D17FA9E" w14:textId="77777777" w:rsidR="00D752BC" w:rsidRPr="00883293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42B728DC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1B9C4D69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64294B47" w:rsidR="00D752BC" w:rsidRPr="00883293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83293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883293" w:rsidRDefault="00D752BC" w:rsidP="006011F8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3293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883293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77777777" w:rsidR="00DA509A" w:rsidRPr="00883293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883293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883293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  <w:r w:rsidR="00DB210B" w:rsidRPr="00883293">
        <w:rPr>
          <w:rFonts w:ascii="Calibri" w:hAnsi="Calibri" w:cs="Calibri"/>
          <w:sz w:val="20"/>
          <w:szCs w:val="20"/>
        </w:rPr>
        <w:tab/>
      </w:r>
    </w:p>
    <w:sectPr w:rsidR="00DA509A" w:rsidRPr="00883293" w:rsidSect="001808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851" w:left="1134" w:header="28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27CFE" w14:textId="77777777" w:rsidR="00F43C76" w:rsidRDefault="00F43C76">
      <w:r>
        <w:separator/>
      </w:r>
    </w:p>
  </w:endnote>
  <w:endnote w:type="continuationSeparator" w:id="0">
    <w:p w14:paraId="592198D1" w14:textId="77777777" w:rsidR="00F43C76" w:rsidRDefault="00F4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9A6F" w14:textId="77777777" w:rsidR="00192D50" w:rsidRPr="005910D8" w:rsidRDefault="00192D50" w:rsidP="00192D50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5910D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</w:p>
  <w:p w14:paraId="31696553" w14:textId="77777777" w:rsidR="00192D50" w:rsidRPr="005910D8" w:rsidRDefault="00192D50" w:rsidP="00192D50">
    <w:pPr>
      <w:pStyle w:val="Stopka"/>
      <w:rPr>
        <w:rFonts w:ascii="Calibri" w:hAnsi="Calibri" w:cs="Calibri"/>
        <w:lang w:val="pl-PL"/>
      </w:rPr>
    </w:pPr>
  </w:p>
  <w:p w14:paraId="269C705D" w14:textId="77777777" w:rsidR="00AE02C5" w:rsidRPr="00192D50" w:rsidRDefault="00AE02C5" w:rsidP="00192D50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35821" w14:textId="77777777" w:rsidR="00145CAC" w:rsidRPr="00DB19C2" w:rsidRDefault="00145CAC" w:rsidP="00145CAC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0" w:name="_Hlk69027743"/>
    <w:r w:rsidRPr="00DB19C2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DB19C2">
      <w:rPr>
        <w:rFonts w:ascii="Calibri" w:hAnsi="Calibri" w:cs="Calibri"/>
        <w:sz w:val="20"/>
        <w:szCs w:val="20"/>
        <w:highlight w:val="yellow"/>
      </w:rPr>
      <w:t xml:space="preserve"> </w:t>
    </w:r>
    <w:r w:rsidRPr="00DB19C2">
      <w:rPr>
        <w:rFonts w:ascii="Calibri" w:hAnsi="Calibri" w:cs="Calibri"/>
        <w:b/>
        <w:sz w:val="20"/>
        <w:szCs w:val="20"/>
        <w:highlight w:val="yellow"/>
      </w:rPr>
      <w:t>musi</w:t>
    </w:r>
    <w:r w:rsidRPr="00DB19C2">
      <w:rPr>
        <w:rFonts w:ascii="Calibri" w:hAnsi="Calibri" w:cs="Calibri"/>
        <w:sz w:val="20"/>
        <w:szCs w:val="20"/>
        <w:highlight w:val="yellow"/>
      </w:rPr>
      <w:t xml:space="preserve"> </w:t>
    </w:r>
    <w:r w:rsidRPr="00DB19C2">
      <w:rPr>
        <w:rFonts w:ascii="Calibri" w:hAnsi="Calibri" w:cs="Calibri"/>
        <w:b/>
        <w:sz w:val="20"/>
        <w:szCs w:val="20"/>
        <w:highlight w:val="yellow"/>
      </w:rPr>
      <w:t>być podpisana kwalifikowanym podpisem elektronicznym lub podpisem zaufanym lub podpisem osobistym</w:t>
    </w:r>
    <w:r w:rsidRPr="00DB19C2">
      <w:rPr>
        <w:rFonts w:ascii="Calibri" w:hAnsi="Calibri" w:cs="Calibri"/>
        <w:sz w:val="20"/>
        <w:szCs w:val="20"/>
        <w:highlight w:val="yellow"/>
      </w:rPr>
      <w:t>.</w:t>
    </w:r>
  </w:p>
  <w:bookmarkEnd w:id="0"/>
  <w:p w14:paraId="5DE7608C" w14:textId="77777777" w:rsidR="00B44CA4" w:rsidRPr="00DB19C2" w:rsidRDefault="00B44CA4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78F90" w14:textId="77777777" w:rsidR="00F43C76" w:rsidRDefault="00F43C76">
      <w:r>
        <w:separator/>
      </w:r>
    </w:p>
  </w:footnote>
  <w:footnote w:type="continuationSeparator" w:id="0">
    <w:p w14:paraId="39AB8EBB" w14:textId="77777777" w:rsidR="00F43C76" w:rsidRDefault="00F4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09D08" w14:textId="77777777" w:rsidR="00BC6295" w:rsidRDefault="00BC62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4CA29" w14:textId="77777777" w:rsidR="001808F6" w:rsidRDefault="001808F6" w:rsidP="001808F6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716A3EDE" wp14:editId="13FABD84">
          <wp:extent cx="5737225" cy="704850"/>
          <wp:effectExtent l="0" t="0" r="0" b="0"/>
          <wp:docPr id="1164444316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5CC7FE8" w14:textId="77777777" w:rsidR="001808F6" w:rsidRPr="00E74EB9" w:rsidRDefault="001808F6" w:rsidP="001808F6">
    <w:pPr>
      <w:pStyle w:val="Nagwek"/>
    </w:pPr>
  </w:p>
  <w:p w14:paraId="3153A83F" w14:textId="7DB9E3F3" w:rsidR="001808F6" w:rsidRPr="00883293" w:rsidRDefault="001808F6" w:rsidP="001808F6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883293">
      <w:rPr>
        <w:rFonts w:ascii="Calibri" w:hAnsi="Calibri" w:cs="Calibri"/>
        <w:sz w:val="18"/>
        <w:szCs w:val="18"/>
      </w:rPr>
      <w:t xml:space="preserve">Nr referencyjny: </w:t>
    </w:r>
    <w:r>
      <w:rPr>
        <w:rFonts w:ascii="Calibri" w:hAnsi="Calibri" w:cs="Calibri"/>
        <w:sz w:val="18"/>
        <w:szCs w:val="18"/>
      </w:rPr>
      <w:t xml:space="preserve"> </w:t>
    </w:r>
    <w:r w:rsidR="00BC6295" w:rsidRPr="00BC6295">
      <w:rPr>
        <w:rFonts w:ascii="Calibri" w:hAnsi="Calibri" w:cs="Calibri"/>
        <w:sz w:val="18"/>
        <w:szCs w:val="18"/>
      </w:rPr>
      <w:t>ZP.271.1.2.2026</w:t>
    </w:r>
    <w:r w:rsidRPr="00883293">
      <w:rPr>
        <w:rFonts w:ascii="Calibri" w:hAnsi="Calibri" w:cs="Calibri"/>
        <w:sz w:val="18"/>
        <w:szCs w:val="18"/>
      </w:rPr>
      <w:t xml:space="preserve"> </w:t>
    </w:r>
    <w:r w:rsidR="00220304">
      <w:rPr>
        <w:rFonts w:ascii="Calibri" w:hAnsi="Calibri" w:cs="Calibri"/>
        <w:sz w:val="18"/>
        <w:szCs w:val="18"/>
      </w:rPr>
      <w:t xml:space="preserve"> </w:t>
    </w:r>
  </w:p>
  <w:p w14:paraId="6D67538D" w14:textId="77777777" w:rsidR="000C6D2A" w:rsidRPr="001808F6" w:rsidRDefault="000C6D2A" w:rsidP="001808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B68F" w14:textId="77777777" w:rsidR="00883293" w:rsidRDefault="00883293" w:rsidP="00883293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49AA2B7D" wp14:editId="20534470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5305143" w14:textId="77777777" w:rsidR="00883293" w:rsidRPr="00E74EB9" w:rsidRDefault="00883293" w:rsidP="00883293">
    <w:pPr>
      <w:pStyle w:val="Nagwek"/>
    </w:pPr>
  </w:p>
  <w:p w14:paraId="63AE5AEA" w14:textId="2D871AC2" w:rsidR="00C02626" w:rsidRPr="00883293" w:rsidRDefault="00460C7D" w:rsidP="00460C7D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883293">
      <w:rPr>
        <w:rFonts w:ascii="Calibri" w:hAnsi="Calibri" w:cs="Calibri"/>
        <w:sz w:val="18"/>
        <w:szCs w:val="18"/>
      </w:rPr>
      <w:t xml:space="preserve">Nr referencyjny: </w:t>
    </w:r>
    <w:r w:rsidR="001808F6">
      <w:rPr>
        <w:rFonts w:ascii="Calibri" w:hAnsi="Calibri" w:cs="Calibri"/>
        <w:sz w:val="18"/>
        <w:szCs w:val="18"/>
      </w:rPr>
      <w:t xml:space="preserve"> </w:t>
    </w:r>
    <w:r w:rsidR="00883293" w:rsidRPr="00883293">
      <w:rPr>
        <w:rFonts w:ascii="Calibri" w:hAnsi="Calibri" w:cs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69452831">
    <w:abstractNumId w:val="33"/>
  </w:num>
  <w:num w:numId="2" w16cid:durableId="1179809485">
    <w:abstractNumId w:val="38"/>
  </w:num>
  <w:num w:numId="3" w16cid:durableId="1441223113">
    <w:abstractNumId w:val="27"/>
  </w:num>
  <w:num w:numId="4" w16cid:durableId="1499619000">
    <w:abstractNumId w:val="24"/>
  </w:num>
  <w:num w:numId="5" w16cid:durableId="781919667">
    <w:abstractNumId w:val="18"/>
  </w:num>
  <w:num w:numId="6" w16cid:durableId="2058046612">
    <w:abstractNumId w:val="30"/>
  </w:num>
  <w:num w:numId="7" w16cid:durableId="2132479422">
    <w:abstractNumId w:val="34"/>
  </w:num>
  <w:num w:numId="8" w16cid:durableId="2056922672">
    <w:abstractNumId w:val="22"/>
  </w:num>
  <w:num w:numId="9" w16cid:durableId="2005434132">
    <w:abstractNumId w:val="45"/>
  </w:num>
  <w:num w:numId="10" w16cid:durableId="1076128952">
    <w:abstractNumId w:val="50"/>
  </w:num>
  <w:num w:numId="11" w16cid:durableId="1916281177">
    <w:abstractNumId w:val="19"/>
  </w:num>
  <w:num w:numId="12" w16cid:durableId="1168784984">
    <w:abstractNumId w:val="48"/>
  </w:num>
  <w:num w:numId="13" w16cid:durableId="1613709716">
    <w:abstractNumId w:val="49"/>
  </w:num>
  <w:num w:numId="14" w16cid:durableId="1776359496">
    <w:abstractNumId w:val="12"/>
  </w:num>
  <w:num w:numId="15" w16cid:durableId="1414819244">
    <w:abstractNumId w:val="25"/>
  </w:num>
  <w:num w:numId="16" w16cid:durableId="941838922">
    <w:abstractNumId w:val="29"/>
  </w:num>
  <w:num w:numId="17" w16cid:durableId="1001742623">
    <w:abstractNumId w:val="44"/>
  </w:num>
  <w:num w:numId="18" w16cid:durableId="453057951">
    <w:abstractNumId w:val="21"/>
  </w:num>
  <w:num w:numId="19" w16cid:durableId="1365666227">
    <w:abstractNumId w:val="13"/>
  </w:num>
  <w:num w:numId="20" w16cid:durableId="371274890">
    <w:abstractNumId w:val="16"/>
  </w:num>
  <w:num w:numId="21" w16cid:durableId="341973281">
    <w:abstractNumId w:val="39"/>
  </w:num>
  <w:num w:numId="22" w16cid:durableId="452479572">
    <w:abstractNumId w:val="17"/>
  </w:num>
  <w:num w:numId="23" w16cid:durableId="140579553">
    <w:abstractNumId w:val="43"/>
  </w:num>
  <w:num w:numId="24" w16cid:durableId="595986664">
    <w:abstractNumId w:val="41"/>
  </w:num>
  <w:num w:numId="25" w16cid:durableId="1496188606">
    <w:abstractNumId w:val="20"/>
  </w:num>
  <w:num w:numId="26" w16cid:durableId="43019776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2756829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32413886">
    <w:abstractNumId w:val="3"/>
  </w:num>
  <w:num w:numId="29" w16cid:durableId="1563171450">
    <w:abstractNumId w:val="8"/>
  </w:num>
  <w:num w:numId="30" w16cid:durableId="288244831">
    <w:abstractNumId w:val="2"/>
  </w:num>
  <w:num w:numId="31" w16cid:durableId="637105877">
    <w:abstractNumId w:val="37"/>
  </w:num>
  <w:num w:numId="32" w16cid:durableId="1733238841">
    <w:abstractNumId w:val="11"/>
  </w:num>
  <w:num w:numId="33" w16cid:durableId="462188422">
    <w:abstractNumId w:val="26"/>
  </w:num>
  <w:num w:numId="34" w16cid:durableId="576288784">
    <w:abstractNumId w:val="40"/>
  </w:num>
  <w:num w:numId="35" w16cid:durableId="2079592119">
    <w:abstractNumId w:val="15"/>
  </w:num>
  <w:num w:numId="36" w16cid:durableId="1234462406">
    <w:abstractNumId w:val="47"/>
  </w:num>
  <w:num w:numId="37" w16cid:durableId="1708218764">
    <w:abstractNumId w:val="14"/>
  </w:num>
  <w:num w:numId="38" w16cid:durableId="20669150">
    <w:abstractNumId w:val="10"/>
  </w:num>
  <w:num w:numId="39" w16cid:durableId="1061252687">
    <w:abstractNumId w:val="23"/>
  </w:num>
  <w:num w:numId="40" w16cid:durableId="1927811105">
    <w:abstractNumId w:val="35"/>
  </w:num>
  <w:num w:numId="41" w16cid:durableId="354356696">
    <w:abstractNumId w:val="31"/>
  </w:num>
  <w:num w:numId="42" w16cid:durableId="1761909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5556019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2831"/>
    <w:rsid w:val="00164F38"/>
    <w:rsid w:val="00165D29"/>
    <w:rsid w:val="001667F8"/>
    <w:rsid w:val="001720B9"/>
    <w:rsid w:val="0017416A"/>
    <w:rsid w:val="00174344"/>
    <w:rsid w:val="0017467C"/>
    <w:rsid w:val="001764D0"/>
    <w:rsid w:val="001808F6"/>
    <w:rsid w:val="001816EE"/>
    <w:rsid w:val="00186596"/>
    <w:rsid w:val="001866AD"/>
    <w:rsid w:val="00191FF7"/>
    <w:rsid w:val="00192C7B"/>
    <w:rsid w:val="00192D50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5B06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4C09"/>
    <w:rsid w:val="00215EA8"/>
    <w:rsid w:val="00220304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2FFB"/>
    <w:rsid w:val="002F0291"/>
    <w:rsid w:val="002F16D6"/>
    <w:rsid w:val="002F26C4"/>
    <w:rsid w:val="002F79CA"/>
    <w:rsid w:val="003000F2"/>
    <w:rsid w:val="00300746"/>
    <w:rsid w:val="00302515"/>
    <w:rsid w:val="00302B07"/>
    <w:rsid w:val="00305B92"/>
    <w:rsid w:val="00306103"/>
    <w:rsid w:val="003062AC"/>
    <w:rsid w:val="00307BEF"/>
    <w:rsid w:val="00310A34"/>
    <w:rsid w:val="00311208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75D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294F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2D48"/>
    <w:rsid w:val="00436078"/>
    <w:rsid w:val="00436F25"/>
    <w:rsid w:val="004409ED"/>
    <w:rsid w:val="0044374E"/>
    <w:rsid w:val="0044434A"/>
    <w:rsid w:val="00444DBB"/>
    <w:rsid w:val="00445639"/>
    <w:rsid w:val="00446E1E"/>
    <w:rsid w:val="00446E5C"/>
    <w:rsid w:val="004501D1"/>
    <w:rsid w:val="0045165D"/>
    <w:rsid w:val="004519E7"/>
    <w:rsid w:val="004531C6"/>
    <w:rsid w:val="004538F2"/>
    <w:rsid w:val="00454238"/>
    <w:rsid w:val="00454ECA"/>
    <w:rsid w:val="00460C7D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2C8E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5D14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0BA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2AA0"/>
    <w:rsid w:val="005B583B"/>
    <w:rsid w:val="005B588A"/>
    <w:rsid w:val="005B5D73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12B1E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379B4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6757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274CD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6EA7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75D21"/>
    <w:rsid w:val="00883293"/>
    <w:rsid w:val="00892186"/>
    <w:rsid w:val="00896C0F"/>
    <w:rsid w:val="00897D37"/>
    <w:rsid w:val="008A0763"/>
    <w:rsid w:val="008A10C0"/>
    <w:rsid w:val="008A1345"/>
    <w:rsid w:val="008A27B1"/>
    <w:rsid w:val="008A35C2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8F618A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3C3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97B0D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874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249"/>
    <w:rsid w:val="00A51EF7"/>
    <w:rsid w:val="00A525D5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B5A8F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01F7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0B59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B3"/>
    <w:rsid w:val="00B71B9B"/>
    <w:rsid w:val="00B72784"/>
    <w:rsid w:val="00B736C3"/>
    <w:rsid w:val="00B73CB3"/>
    <w:rsid w:val="00B7612F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C6295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2A36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A9D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5D25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3DBE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65C"/>
    <w:rsid w:val="00D77B5D"/>
    <w:rsid w:val="00D77E3D"/>
    <w:rsid w:val="00D80548"/>
    <w:rsid w:val="00D823C9"/>
    <w:rsid w:val="00D83340"/>
    <w:rsid w:val="00D838D5"/>
    <w:rsid w:val="00D84681"/>
    <w:rsid w:val="00D86DE0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9C2"/>
    <w:rsid w:val="00DB1FC3"/>
    <w:rsid w:val="00DB210B"/>
    <w:rsid w:val="00DB2AC9"/>
    <w:rsid w:val="00DB394F"/>
    <w:rsid w:val="00DB3C30"/>
    <w:rsid w:val="00DB4875"/>
    <w:rsid w:val="00DB6B37"/>
    <w:rsid w:val="00DB72DA"/>
    <w:rsid w:val="00DB73AB"/>
    <w:rsid w:val="00DB7F36"/>
    <w:rsid w:val="00DC067B"/>
    <w:rsid w:val="00DC08B6"/>
    <w:rsid w:val="00DC1232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695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3C76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0135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BF1D4-2B4D-4D67-A509-002FC585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10</cp:revision>
  <cp:lastPrinted>2020-12-21T07:19:00Z</cp:lastPrinted>
  <dcterms:created xsi:type="dcterms:W3CDTF">2025-03-27T12:11:00Z</dcterms:created>
  <dcterms:modified xsi:type="dcterms:W3CDTF">2026-01-30T11:29:00Z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