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2035E" w14:textId="77777777" w:rsidR="001F534F" w:rsidRPr="004F50C6" w:rsidRDefault="001F534F" w:rsidP="001F534F">
      <w:pPr>
        <w:suppressAutoHyphens/>
        <w:spacing w:after="0" w:line="240" w:lineRule="auto"/>
        <w:jc w:val="right"/>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t>Załącznik nr 1</w:t>
      </w:r>
    </w:p>
    <w:p w14:paraId="29E81EE4" w14:textId="77777777" w:rsidR="001F534F" w:rsidRPr="004F50C6" w:rsidRDefault="001F534F" w:rsidP="001F534F">
      <w:pPr>
        <w:suppressAutoHyphens/>
        <w:spacing w:after="0" w:line="240" w:lineRule="auto"/>
        <w:rPr>
          <w:rFonts w:ascii="Times New Roman" w:eastAsia="Times New Roman" w:hAnsi="Times New Roman" w:cs="Times New Roman"/>
          <w:lang w:eastAsia="ar-SA"/>
        </w:rPr>
      </w:pPr>
    </w:p>
    <w:p w14:paraId="48F5E07A" w14:textId="77777777" w:rsidR="001F534F" w:rsidRPr="004F50C6" w:rsidRDefault="001F534F" w:rsidP="001F534F">
      <w:pPr>
        <w:suppressAutoHyphens/>
        <w:spacing w:after="0" w:line="240" w:lineRule="auto"/>
        <w:rPr>
          <w:rFonts w:ascii="Times New Roman" w:eastAsia="Times New Roman" w:hAnsi="Times New Roman" w:cs="Times New Roman"/>
          <w:lang w:eastAsia="ar-SA"/>
        </w:rPr>
      </w:pPr>
    </w:p>
    <w:p w14:paraId="1BB18562" w14:textId="396C41C6" w:rsidR="001F534F" w:rsidRPr="004F50C6" w:rsidRDefault="001F534F" w:rsidP="001F534F">
      <w:pPr>
        <w:tabs>
          <w:tab w:val="right" w:pos="10203"/>
        </w:tabs>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r w:rsidR="00F93ADD"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w:t>
      </w:r>
      <w:r w:rsidR="00F93ADD"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b/>
          <w:lang w:eastAsia="ar-SA"/>
        </w:rPr>
        <w:tab/>
      </w:r>
      <w:r w:rsidRPr="004F50C6">
        <w:rPr>
          <w:rFonts w:ascii="Times New Roman" w:eastAsia="Times New Roman" w:hAnsi="Times New Roman" w:cs="Times New Roman"/>
          <w:lang w:eastAsia="ar-SA"/>
        </w:rPr>
        <w:t>...............................................</w:t>
      </w:r>
    </w:p>
    <w:p w14:paraId="0456CB02" w14:textId="51943497" w:rsidR="001F534F" w:rsidRPr="004F50C6" w:rsidRDefault="001F534F" w:rsidP="001F534F">
      <w:pPr>
        <w:keepNext/>
        <w:numPr>
          <w:ilvl w:val="4"/>
          <w:numId w:val="1"/>
        </w:numPr>
        <w:tabs>
          <w:tab w:val="left" w:pos="0"/>
          <w:tab w:val="left" w:pos="7797"/>
        </w:tabs>
        <w:suppressAutoHyphens/>
        <w:spacing w:after="0" w:line="240" w:lineRule="auto"/>
        <w:outlineLvl w:val="4"/>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 pieczątka</w:t>
      </w:r>
      <w:r w:rsidR="00147817" w:rsidRPr="004F50C6">
        <w:rPr>
          <w:rFonts w:ascii="Times New Roman" w:eastAsia="Times New Roman" w:hAnsi="Times New Roman" w:cs="Times New Roman"/>
          <w:lang w:eastAsia="ar-SA"/>
        </w:rPr>
        <w:t xml:space="preserve"> lub dane</w:t>
      </w:r>
      <w:r w:rsidRPr="004F50C6">
        <w:rPr>
          <w:rFonts w:ascii="Times New Roman" w:eastAsia="Times New Roman" w:hAnsi="Times New Roman" w:cs="Times New Roman"/>
          <w:lang w:eastAsia="ar-SA"/>
        </w:rPr>
        <w:t xml:space="preserve"> Wykonawcy   </w:t>
      </w:r>
      <w:r w:rsidRPr="004F50C6">
        <w:rPr>
          <w:rFonts w:ascii="Times New Roman" w:eastAsia="Times New Roman" w:hAnsi="Times New Roman" w:cs="Times New Roman"/>
          <w:lang w:eastAsia="ar-SA"/>
        </w:rPr>
        <w:tab/>
        <w:t xml:space="preserve">    miejscowość i data</w:t>
      </w:r>
    </w:p>
    <w:p w14:paraId="10B6CD5E" w14:textId="77777777" w:rsidR="001F534F" w:rsidRPr="004F50C6" w:rsidRDefault="001F534F" w:rsidP="001F534F">
      <w:pPr>
        <w:keepNext/>
        <w:numPr>
          <w:ilvl w:val="4"/>
          <w:numId w:val="1"/>
        </w:numPr>
        <w:tabs>
          <w:tab w:val="left" w:pos="0"/>
        </w:tabs>
        <w:suppressAutoHyphens/>
        <w:spacing w:after="0" w:line="240" w:lineRule="auto"/>
        <w:jc w:val="center"/>
        <w:outlineLvl w:val="4"/>
        <w:rPr>
          <w:rFonts w:ascii="Times New Roman" w:eastAsia="Times New Roman" w:hAnsi="Times New Roman" w:cs="Times New Roman"/>
          <w:b/>
          <w:lang w:eastAsia="ar-SA"/>
        </w:rPr>
      </w:pPr>
    </w:p>
    <w:p w14:paraId="4FF1471F" w14:textId="77777777" w:rsidR="001F534F" w:rsidRPr="004F50C6" w:rsidRDefault="001F534F" w:rsidP="001F534F">
      <w:pPr>
        <w:keepNext/>
        <w:tabs>
          <w:tab w:val="left" w:pos="1418"/>
        </w:tabs>
        <w:suppressAutoHyphens/>
        <w:spacing w:after="0" w:line="240" w:lineRule="auto"/>
        <w:jc w:val="center"/>
        <w:outlineLvl w:val="7"/>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FORMULARZ OFERTOWY </w:t>
      </w:r>
    </w:p>
    <w:p w14:paraId="4C2B36A6" w14:textId="61373F6F" w:rsidR="001F534F" w:rsidRPr="004F50C6" w:rsidRDefault="001F534F" w:rsidP="001F534F">
      <w:pPr>
        <w:tabs>
          <w:tab w:val="left" w:pos="742"/>
        </w:tabs>
        <w:suppressAutoHyphens/>
        <w:autoSpaceDE w:val="0"/>
        <w:spacing w:after="0" w:line="276"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Niniejszym oświadczam, że w postępowaniu o udzielenie zamówienia publicznego na </w:t>
      </w:r>
      <w:r w:rsidRPr="004F50C6">
        <w:rPr>
          <w:rFonts w:ascii="Times New Roman" w:eastAsia="Times New Roman" w:hAnsi="Times New Roman" w:cs="Times New Roman"/>
          <w:b/>
          <w:bCs/>
          <w:lang w:eastAsia="ar-SA"/>
        </w:rPr>
        <w:t>sukcesywne dostawy</w:t>
      </w:r>
      <w:r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b/>
          <w:lang w:eastAsia="ar-SA"/>
        </w:rPr>
        <w:t xml:space="preserve">prowiantu na statek s/y „OCEANIA” </w:t>
      </w:r>
      <w:r w:rsidRPr="004F50C6">
        <w:rPr>
          <w:rFonts w:ascii="Times New Roman" w:eastAsia="Times New Roman" w:hAnsi="Times New Roman" w:cs="Times New Roman"/>
          <w:bCs/>
          <w:lang w:eastAsia="ar-SA"/>
        </w:rPr>
        <w:t xml:space="preserve">dla </w:t>
      </w:r>
      <w:r w:rsidRPr="004F50C6">
        <w:rPr>
          <w:rFonts w:ascii="Times New Roman" w:eastAsia="Times New Roman" w:hAnsi="Times New Roman" w:cs="Tahoma"/>
          <w:bCs/>
          <w:lang w:eastAsia="ar-SA"/>
        </w:rPr>
        <w:t>Instytutu Oceanologii Polskiej Akademii Nauk</w:t>
      </w:r>
      <w:r w:rsidRPr="004F50C6">
        <w:rPr>
          <w:rFonts w:ascii="Times New Roman" w:eastAsia="Times New Roman" w:hAnsi="Times New Roman" w:cs="Tahoma"/>
          <w:b/>
          <w:bCs/>
          <w:lang w:eastAsia="ar-SA"/>
        </w:rPr>
        <w:t xml:space="preserve"> </w:t>
      </w:r>
      <w:r w:rsidRPr="004F50C6">
        <w:rPr>
          <w:rFonts w:ascii="Times New Roman" w:eastAsia="Times New Roman" w:hAnsi="Times New Roman" w:cs="Times New Roman"/>
          <w:lang w:eastAsia="ar-SA"/>
        </w:rPr>
        <w:t>(nr postępowania IO/ZP/1/</w:t>
      </w:r>
      <w:r w:rsidR="00147817" w:rsidRPr="004F50C6">
        <w:rPr>
          <w:rFonts w:ascii="Times New Roman" w:eastAsia="Times New Roman" w:hAnsi="Times New Roman" w:cs="Times New Roman"/>
          <w:lang w:eastAsia="ar-SA"/>
        </w:rPr>
        <w:t>2026</w:t>
      </w:r>
      <w:r w:rsidRPr="004F50C6">
        <w:rPr>
          <w:rFonts w:ascii="Times New Roman" w:eastAsia="Times New Roman" w:hAnsi="Times New Roman" w:cs="Times New Roman"/>
          <w:lang w:eastAsia="ar-SA"/>
        </w:rPr>
        <w:t>), ofertę składa:</w:t>
      </w:r>
    </w:p>
    <w:p w14:paraId="76423E09" w14:textId="344EC012" w:rsidR="001F534F" w:rsidRPr="004F50C6" w:rsidRDefault="001F534F" w:rsidP="001F534F">
      <w:pPr>
        <w:tabs>
          <w:tab w:val="left" w:pos="742"/>
        </w:tabs>
        <w:suppressAutoHyphens/>
        <w:autoSpaceDE w:val="0"/>
        <w:spacing w:after="0" w:line="276"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6652CDF0" w14:textId="77777777" w:rsidR="001F534F" w:rsidRPr="004F50C6" w:rsidRDefault="001F534F" w:rsidP="001F534F">
      <w:pPr>
        <w:suppressAutoHyphens/>
        <w:spacing w:after="0" w:line="276"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27CF6D56" w14:textId="1BE353EC" w:rsidR="001F534F" w:rsidRPr="004F50C6" w:rsidRDefault="001F534F" w:rsidP="001F534F">
      <w:pPr>
        <w:suppressAutoHyphens/>
        <w:spacing w:after="0" w:line="276" w:lineRule="auto"/>
        <w:jc w:val="center"/>
        <w:rPr>
          <w:rFonts w:ascii="Times New Roman" w:eastAsia="Times New Roman" w:hAnsi="Times New Roman" w:cs="Times New Roman"/>
          <w:i/>
          <w:sz w:val="18"/>
          <w:szCs w:val="18"/>
          <w:lang w:eastAsia="ar-SA"/>
        </w:rPr>
      </w:pPr>
      <w:r w:rsidRPr="004F50C6">
        <w:rPr>
          <w:rFonts w:ascii="Times New Roman" w:eastAsia="Times New Roman" w:hAnsi="Times New Roman" w:cs="Times New Roman"/>
          <w:i/>
          <w:sz w:val="18"/>
          <w:szCs w:val="18"/>
          <w:lang w:eastAsia="ar-SA"/>
        </w:rPr>
        <w:t>(pełna nazwa i adres Wykonawcy, numer NIP, REGON, numer wpisu w odpowiednim rejestrze</w:t>
      </w:r>
      <w:r w:rsidR="00036B87" w:rsidRPr="004F50C6">
        <w:rPr>
          <w:rFonts w:ascii="Times New Roman" w:eastAsia="Times New Roman" w:hAnsi="Times New Roman" w:cs="Times New Roman"/>
          <w:i/>
          <w:sz w:val="18"/>
          <w:szCs w:val="18"/>
          <w:lang w:eastAsia="ar-SA"/>
        </w:rPr>
        <w:t>,</w:t>
      </w:r>
      <w:r w:rsidRPr="004F50C6">
        <w:rPr>
          <w:rFonts w:ascii="Times New Roman" w:eastAsia="Times New Roman" w:hAnsi="Times New Roman" w:cs="Times New Roman"/>
          <w:i/>
          <w:sz w:val="18"/>
          <w:szCs w:val="18"/>
          <w:lang w:eastAsia="ar-SA"/>
        </w:rPr>
        <w:t xml:space="preserve"> np. KRS)</w:t>
      </w:r>
    </w:p>
    <w:p w14:paraId="14ABF180" w14:textId="77777777" w:rsidR="001F534F" w:rsidRPr="004F50C6" w:rsidRDefault="001F534F" w:rsidP="001F534F">
      <w:pPr>
        <w:suppressAutoHyphens/>
        <w:spacing w:after="0" w:line="276" w:lineRule="auto"/>
        <w:jc w:val="center"/>
        <w:rPr>
          <w:rFonts w:ascii="Times New Roman" w:eastAsia="Times New Roman" w:hAnsi="Times New Roman" w:cs="Times New Roman"/>
          <w:i/>
          <w:sz w:val="10"/>
          <w:szCs w:val="10"/>
          <w:lang w:eastAsia="ar-SA"/>
        </w:rPr>
      </w:pPr>
    </w:p>
    <w:p w14:paraId="5BA23B68" w14:textId="7CA8C431" w:rsidR="001F534F" w:rsidRPr="004F50C6" w:rsidRDefault="001F534F" w:rsidP="001F534F">
      <w:pPr>
        <w:numPr>
          <w:ilvl w:val="0"/>
          <w:numId w:val="85"/>
        </w:numPr>
        <w:tabs>
          <w:tab w:val="num" w:pos="360"/>
          <w:tab w:val="left" w:pos="3216"/>
        </w:tabs>
        <w:suppressAutoHyphens/>
        <w:spacing w:before="80" w:after="80" w:line="276" w:lineRule="auto"/>
        <w:ind w:left="357" w:hanging="357"/>
        <w:jc w:val="both"/>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Ofertę składam:</w:t>
      </w:r>
    </w:p>
    <w:p w14:paraId="79CDE356" w14:textId="77777777" w:rsidR="001F534F" w:rsidRPr="004F50C6" w:rsidRDefault="001F534F" w:rsidP="001F534F">
      <w:pPr>
        <w:tabs>
          <w:tab w:val="left" w:pos="3216"/>
        </w:tabs>
        <w:suppressAutoHyphens/>
        <w:spacing w:after="240" w:line="240" w:lineRule="auto"/>
        <w:ind w:left="357"/>
        <w:jc w:val="both"/>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 we własnym imieniu</w:t>
      </w:r>
      <w:r w:rsidRPr="004F50C6">
        <w:rPr>
          <w:rFonts w:ascii="Times New Roman" w:eastAsia="Times New Roman" w:hAnsi="Times New Roman" w:cs="Times New Roman"/>
          <w:bCs/>
          <w:vertAlign w:val="superscript"/>
          <w:lang w:eastAsia="ar-SA"/>
        </w:rPr>
        <w:footnoteReference w:id="1"/>
      </w:r>
      <w:r w:rsidRPr="004F50C6">
        <w:rPr>
          <w:rFonts w:ascii="Times New Roman" w:eastAsia="Times New Roman" w:hAnsi="Times New Roman" w:cs="Times New Roman"/>
          <w:bCs/>
          <w:lang w:eastAsia="ar-SA"/>
        </w:rPr>
        <w:t xml:space="preserve"> </w:t>
      </w:r>
    </w:p>
    <w:p w14:paraId="6A976349" w14:textId="0DC092D3" w:rsidR="001F534F" w:rsidRPr="004F50C6" w:rsidRDefault="001F534F" w:rsidP="001F534F">
      <w:pPr>
        <w:tabs>
          <w:tab w:val="left" w:pos="3216"/>
        </w:tabs>
        <w:suppressAutoHyphens/>
        <w:spacing w:after="0" w:line="240" w:lineRule="auto"/>
        <w:ind w:left="357"/>
        <w:jc w:val="both"/>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 jako lider konsorcjum składającego się z</w:t>
      </w:r>
      <w:r w:rsidRPr="004F50C6">
        <w:rPr>
          <w:rFonts w:ascii="Times New Roman" w:eastAsia="Times New Roman" w:hAnsi="Times New Roman" w:cs="Times New Roman"/>
          <w:bCs/>
          <w:vertAlign w:val="superscript"/>
          <w:lang w:eastAsia="ar-SA"/>
        </w:rPr>
        <w:t>2</w:t>
      </w:r>
      <w:r w:rsidRPr="004F50C6">
        <w:rPr>
          <w:rFonts w:ascii="Times New Roman" w:eastAsia="Times New Roman" w:hAnsi="Times New Roman" w:cs="Times New Roman"/>
          <w:bCs/>
          <w:lang w:eastAsia="ar-SA"/>
        </w:rPr>
        <w:t>: …………………………………........................................................</w:t>
      </w:r>
    </w:p>
    <w:p w14:paraId="4CC8C9E6" w14:textId="48B114CD" w:rsidR="001F534F" w:rsidRPr="004F50C6" w:rsidRDefault="001F534F" w:rsidP="000C7860">
      <w:pPr>
        <w:tabs>
          <w:tab w:val="left" w:pos="3216"/>
          <w:tab w:val="left" w:pos="6804"/>
          <w:tab w:val="left" w:pos="7371"/>
        </w:tabs>
        <w:suppressAutoHyphens/>
        <w:spacing w:after="240" w:line="240" w:lineRule="auto"/>
        <w:ind w:left="4253"/>
        <w:jc w:val="both"/>
        <w:rPr>
          <w:rFonts w:ascii="Times New Roman" w:eastAsia="Times New Roman" w:hAnsi="Times New Roman" w:cs="Times New Roman"/>
          <w:i/>
          <w:sz w:val="18"/>
          <w:szCs w:val="18"/>
          <w:lang w:eastAsia="ar-SA"/>
        </w:rPr>
      </w:pPr>
      <w:r w:rsidRPr="004F50C6">
        <w:rPr>
          <w:rFonts w:ascii="Times New Roman" w:eastAsia="Times New Roman" w:hAnsi="Times New Roman" w:cs="Times New Roman"/>
          <w:i/>
          <w:sz w:val="18"/>
          <w:szCs w:val="18"/>
          <w:lang w:eastAsia="ar-SA"/>
        </w:rPr>
        <w:t>(podać nazwy i adresy Wykonawców wchodzących w skład konsorcjum, ich numer NIP, REGON, numer wpisu w odpowiednim rejestrze</w:t>
      </w:r>
      <w:r w:rsidR="00036B87" w:rsidRPr="004F50C6">
        <w:rPr>
          <w:rFonts w:ascii="Times New Roman" w:eastAsia="Times New Roman" w:hAnsi="Times New Roman" w:cs="Times New Roman"/>
          <w:i/>
          <w:sz w:val="18"/>
          <w:szCs w:val="18"/>
          <w:lang w:eastAsia="ar-SA"/>
        </w:rPr>
        <w:t>,</w:t>
      </w:r>
      <w:r w:rsidRPr="004F50C6">
        <w:rPr>
          <w:rFonts w:ascii="Times New Roman" w:eastAsia="Times New Roman" w:hAnsi="Times New Roman" w:cs="Times New Roman"/>
          <w:i/>
          <w:sz w:val="18"/>
          <w:szCs w:val="18"/>
          <w:lang w:eastAsia="ar-SA"/>
        </w:rPr>
        <w:t xml:space="preserve"> np. KRS)</w:t>
      </w:r>
    </w:p>
    <w:p w14:paraId="4DF6695A" w14:textId="1ACA7D6B" w:rsidR="001F534F" w:rsidRPr="004F50C6" w:rsidRDefault="001F534F" w:rsidP="001F534F">
      <w:pPr>
        <w:tabs>
          <w:tab w:val="left" w:pos="3216"/>
        </w:tabs>
        <w:suppressAutoHyphens/>
        <w:spacing w:after="0" w:line="240" w:lineRule="auto"/>
        <w:ind w:left="357"/>
        <w:jc w:val="both"/>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 jako wspólnik spółki cywilnej, której wspólnikami są</w:t>
      </w:r>
      <w:r w:rsidR="00F5761E" w:rsidRPr="004F50C6">
        <w:rPr>
          <w:rFonts w:ascii="Times New Roman" w:eastAsia="Times New Roman" w:hAnsi="Times New Roman" w:cs="Times New Roman"/>
          <w:bCs/>
          <w:vertAlign w:val="superscript"/>
          <w:lang w:eastAsia="ar-SA"/>
        </w:rPr>
        <w:t>2</w:t>
      </w:r>
      <w:r w:rsidRPr="004F50C6">
        <w:rPr>
          <w:rFonts w:ascii="Times New Roman" w:eastAsia="Times New Roman" w:hAnsi="Times New Roman" w:cs="Times New Roman"/>
          <w:bCs/>
          <w:lang w:eastAsia="ar-SA"/>
        </w:rPr>
        <w:t>: …………………………………...................................</w:t>
      </w:r>
    </w:p>
    <w:p w14:paraId="6D76B07A" w14:textId="7B1751FB" w:rsidR="007467F0" w:rsidRPr="004F50C6" w:rsidRDefault="00F5761E" w:rsidP="000C7860">
      <w:pPr>
        <w:tabs>
          <w:tab w:val="num" w:pos="360"/>
          <w:tab w:val="left" w:pos="3216"/>
        </w:tabs>
        <w:suppressAutoHyphens/>
        <w:spacing w:after="360" w:line="240" w:lineRule="auto"/>
        <w:ind w:left="5387"/>
        <w:jc w:val="both"/>
        <w:rPr>
          <w:i/>
          <w:sz w:val="18"/>
          <w:szCs w:val="18"/>
        </w:rPr>
      </w:pPr>
      <w:r w:rsidRPr="004F50C6">
        <w:rPr>
          <w:rFonts w:ascii="Times New Roman" w:eastAsia="Times New Roman" w:hAnsi="Times New Roman" w:cs="Times New Roman"/>
          <w:i/>
          <w:sz w:val="18"/>
          <w:szCs w:val="18"/>
          <w:lang w:eastAsia="ar-SA"/>
        </w:rPr>
        <w:t>(podać wspólników spółki cywilnej, ich adresy, numery NIP, REGON, numer wpisu w odpowiednim rejestrze</w:t>
      </w:r>
      <w:r w:rsidR="00036B87" w:rsidRPr="004F50C6">
        <w:rPr>
          <w:rFonts w:ascii="Times New Roman" w:eastAsia="Times New Roman" w:hAnsi="Times New Roman" w:cs="Times New Roman"/>
          <w:i/>
          <w:sz w:val="18"/>
          <w:szCs w:val="18"/>
          <w:lang w:eastAsia="ar-SA"/>
        </w:rPr>
        <w:t>,</w:t>
      </w:r>
      <w:r w:rsidRPr="004F50C6">
        <w:rPr>
          <w:rFonts w:ascii="Times New Roman" w:eastAsia="Times New Roman" w:hAnsi="Times New Roman" w:cs="Times New Roman"/>
          <w:i/>
          <w:sz w:val="18"/>
          <w:szCs w:val="18"/>
          <w:lang w:eastAsia="ar-SA"/>
        </w:rPr>
        <w:t xml:space="preserve"> np. KRS)</w:t>
      </w:r>
    </w:p>
    <w:p w14:paraId="27D21628" w14:textId="7D650E0F" w:rsidR="0031480D" w:rsidRPr="004F50C6" w:rsidRDefault="007467F0" w:rsidP="00D426CF">
      <w:pPr>
        <w:pStyle w:val="Tekstpodstawowywcity22"/>
        <w:numPr>
          <w:ilvl w:val="0"/>
          <w:numId w:val="85"/>
        </w:numPr>
        <w:tabs>
          <w:tab w:val="clear" w:pos="5749"/>
        </w:tabs>
        <w:spacing w:line="276" w:lineRule="auto"/>
        <w:ind w:left="350"/>
        <w:rPr>
          <w:bCs/>
          <w:sz w:val="22"/>
          <w:szCs w:val="22"/>
        </w:rPr>
      </w:pPr>
      <w:r w:rsidRPr="004F50C6">
        <w:rPr>
          <w:sz w:val="22"/>
          <w:szCs w:val="22"/>
        </w:rPr>
        <w:t>O</w:t>
      </w:r>
      <w:r w:rsidR="0031480D" w:rsidRPr="004F50C6">
        <w:rPr>
          <w:sz w:val="22"/>
          <w:szCs w:val="22"/>
        </w:rPr>
        <w:t>feruj</w:t>
      </w:r>
      <w:r w:rsidR="003C5ED2" w:rsidRPr="004F50C6">
        <w:rPr>
          <w:sz w:val="22"/>
          <w:szCs w:val="22"/>
        </w:rPr>
        <w:t>ę</w:t>
      </w:r>
      <w:r w:rsidR="0031480D" w:rsidRPr="004F50C6">
        <w:rPr>
          <w:sz w:val="22"/>
          <w:szCs w:val="22"/>
        </w:rPr>
        <w:t xml:space="preserve"> </w:t>
      </w:r>
      <w:r w:rsidR="0031480D" w:rsidRPr="004F50C6">
        <w:rPr>
          <w:b/>
          <w:sz w:val="22"/>
          <w:szCs w:val="22"/>
        </w:rPr>
        <w:t>czas realizacji dostawy</w:t>
      </w:r>
      <w:r w:rsidR="0031480D" w:rsidRPr="004F50C6">
        <w:rPr>
          <w:sz w:val="22"/>
          <w:szCs w:val="22"/>
        </w:rPr>
        <w:t xml:space="preserve"> - ………. dni roboczych</w:t>
      </w:r>
      <w:r w:rsidR="0031480D" w:rsidRPr="004F50C6">
        <w:rPr>
          <w:rStyle w:val="Odwoanieprzypisudolnego"/>
          <w:sz w:val="22"/>
          <w:szCs w:val="22"/>
        </w:rPr>
        <w:footnoteReference w:id="2"/>
      </w:r>
      <w:r w:rsidR="0031480D" w:rsidRPr="004F50C6">
        <w:rPr>
          <w:sz w:val="22"/>
          <w:szCs w:val="22"/>
        </w:rPr>
        <w:t xml:space="preserve"> od daty zgłoszenia zapotrzebowania (złożenia zamówienia jednostkowego).</w:t>
      </w:r>
    </w:p>
    <w:p w14:paraId="032616E1" w14:textId="1F5C04FB" w:rsidR="001F534F" w:rsidRPr="004F50C6" w:rsidRDefault="007467F0" w:rsidP="000C7860">
      <w:pPr>
        <w:pStyle w:val="Tekstpodstawowywcity22"/>
        <w:numPr>
          <w:ilvl w:val="0"/>
          <w:numId w:val="85"/>
        </w:numPr>
        <w:tabs>
          <w:tab w:val="clear" w:pos="5749"/>
        </w:tabs>
        <w:spacing w:before="80" w:after="80" w:line="276" w:lineRule="auto"/>
        <w:ind w:left="346" w:hanging="357"/>
        <w:rPr>
          <w:bCs/>
        </w:rPr>
      </w:pPr>
      <w:r w:rsidRPr="004F50C6">
        <w:rPr>
          <w:sz w:val="22"/>
          <w:szCs w:val="22"/>
        </w:rPr>
        <w:t>O</w:t>
      </w:r>
      <w:r w:rsidR="001F534F" w:rsidRPr="004F50C6">
        <w:rPr>
          <w:sz w:val="22"/>
          <w:szCs w:val="22"/>
        </w:rPr>
        <w:t>feruj</w:t>
      </w:r>
      <w:r w:rsidR="007470CF" w:rsidRPr="004F50C6">
        <w:rPr>
          <w:sz w:val="22"/>
          <w:szCs w:val="22"/>
        </w:rPr>
        <w:t>ę</w:t>
      </w:r>
      <w:r w:rsidR="001F534F" w:rsidRPr="004F50C6">
        <w:rPr>
          <w:sz w:val="22"/>
          <w:szCs w:val="22"/>
        </w:rPr>
        <w:t xml:space="preserve"> </w:t>
      </w:r>
      <w:r w:rsidR="001F534F" w:rsidRPr="004F50C6">
        <w:rPr>
          <w:bCs/>
          <w:sz w:val="22"/>
          <w:szCs w:val="22"/>
        </w:rPr>
        <w:t xml:space="preserve">realizację przedmiotu zamówienia w terminie </w:t>
      </w:r>
      <w:r w:rsidR="001F534F" w:rsidRPr="004F50C6">
        <w:rPr>
          <w:b/>
          <w:sz w:val="22"/>
          <w:szCs w:val="22"/>
        </w:rPr>
        <w:t>12 miesięcy</w:t>
      </w:r>
      <w:r w:rsidR="001F534F" w:rsidRPr="004F50C6">
        <w:rPr>
          <w:bCs/>
          <w:sz w:val="22"/>
          <w:szCs w:val="22"/>
        </w:rPr>
        <w:t xml:space="preserve"> od dnia </w:t>
      </w:r>
      <w:r w:rsidR="00147817" w:rsidRPr="004F50C6">
        <w:rPr>
          <w:b/>
          <w:bCs/>
          <w:sz w:val="22"/>
          <w:szCs w:val="22"/>
        </w:rPr>
        <w:t>08</w:t>
      </w:r>
      <w:r w:rsidR="001F534F" w:rsidRPr="004F50C6">
        <w:rPr>
          <w:b/>
          <w:bCs/>
          <w:sz w:val="22"/>
          <w:szCs w:val="22"/>
        </w:rPr>
        <w:t>.03.202</w:t>
      </w:r>
      <w:r w:rsidR="00147817" w:rsidRPr="004F50C6">
        <w:rPr>
          <w:b/>
          <w:bCs/>
          <w:sz w:val="22"/>
          <w:szCs w:val="22"/>
        </w:rPr>
        <w:t>6</w:t>
      </w:r>
      <w:r w:rsidR="00F5761E" w:rsidRPr="004F50C6">
        <w:rPr>
          <w:b/>
          <w:bCs/>
          <w:sz w:val="22"/>
          <w:szCs w:val="22"/>
        </w:rPr>
        <w:t xml:space="preserve"> </w:t>
      </w:r>
      <w:r w:rsidR="001F534F" w:rsidRPr="004F50C6">
        <w:rPr>
          <w:b/>
          <w:bCs/>
          <w:sz w:val="22"/>
          <w:szCs w:val="22"/>
        </w:rPr>
        <w:t>r.</w:t>
      </w:r>
      <w:r w:rsidR="00F03801" w:rsidRPr="004F50C6">
        <w:rPr>
          <w:sz w:val="22"/>
          <w:szCs w:val="22"/>
        </w:rPr>
        <w:t>, a</w:t>
      </w:r>
      <w:r w:rsidR="00F5761E" w:rsidRPr="004F50C6">
        <w:rPr>
          <w:sz w:val="22"/>
          <w:szCs w:val="22"/>
        </w:rPr>
        <w:t xml:space="preserve"> </w:t>
      </w:r>
      <w:r w:rsidR="00F03801" w:rsidRPr="004F50C6">
        <w:rPr>
          <w:rStyle w:val="WW-Absatz-Standardschriftart1111111111111111111"/>
          <w:bCs/>
          <w:sz w:val="22"/>
          <w:szCs w:val="22"/>
        </w:rPr>
        <w:t>w</w:t>
      </w:r>
      <w:r w:rsidR="00F5761E" w:rsidRPr="004F50C6">
        <w:rPr>
          <w:rStyle w:val="WW-Absatz-Standardschriftart1111111111111111111"/>
          <w:bCs/>
          <w:sz w:val="22"/>
          <w:szCs w:val="22"/>
        </w:rPr>
        <w:t xml:space="preserve"> przypadku podpisania umowy po dniu </w:t>
      </w:r>
      <w:r w:rsidR="00147817" w:rsidRPr="004F50C6">
        <w:rPr>
          <w:rStyle w:val="WW-Absatz-Standardschriftart1111111111111111111"/>
          <w:bCs/>
          <w:sz w:val="22"/>
          <w:szCs w:val="22"/>
        </w:rPr>
        <w:t>08</w:t>
      </w:r>
      <w:r w:rsidR="00F5761E" w:rsidRPr="004F50C6">
        <w:rPr>
          <w:rStyle w:val="WW-Absatz-Standardschriftart1111111111111111111"/>
          <w:bCs/>
          <w:sz w:val="22"/>
          <w:szCs w:val="22"/>
        </w:rPr>
        <w:t>.03.202</w:t>
      </w:r>
      <w:r w:rsidR="00147817" w:rsidRPr="004F50C6">
        <w:rPr>
          <w:rStyle w:val="WW-Absatz-Standardschriftart1111111111111111111"/>
          <w:bCs/>
          <w:sz w:val="22"/>
          <w:szCs w:val="22"/>
        </w:rPr>
        <w:t>6</w:t>
      </w:r>
      <w:r w:rsidR="00F5761E" w:rsidRPr="004F50C6">
        <w:rPr>
          <w:rStyle w:val="WW-Absatz-Standardschriftart1111111111111111111"/>
          <w:bCs/>
          <w:sz w:val="22"/>
          <w:szCs w:val="22"/>
        </w:rPr>
        <w:t xml:space="preserve"> r. </w:t>
      </w:r>
      <w:r w:rsidR="00F03801" w:rsidRPr="004F50C6">
        <w:rPr>
          <w:rStyle w:val="WW-Absatz-Standardschriftart1111111111111111111"/>
          <w:bCs/>
          <w:sz w:val="22"/>
          <w:szCs w:val="22"/>
        </w:rPr>
        <w:t>w terminie</w:t>
      </w:r>
      <w:r w:rsidR="00F5761E" w:rsidRPr="004F50C6">
        <w:rPr>
          <w:rStyle w:val="WW-Absatz-Standardschriftart1111111111111111111"/>
          <w:bCs/>
          <w:sz w:val="22"/>
          <w:szCs w:val="22"/>
        </w:rPr>
        <w:t xml:space="preserve"> 12 miesięcy od dnia podpisania umowy.</w:t>
      </w:r>
    </w:p>
    <w:p w14:paraId="5E4A080D" w14:textId="77652E83" w:rsidR="001F534F" w:rsidRPr="004F50C6" w:rsidRDefault="001F534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Potwierdzam, iż nie uczestniczymy w jakiejkolwiek innej ofercie dotyczącej tego samego postępowania. </w:t>
      </w:r>
    </w:p>
    <w:p w14:paraId="5923CF76" w14:textId="1B8356B2" w:rsidR="001F534F" w:rsidRPr="004F50C6" w:rsidRDefault="001F534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Oświadczam, że cena oferty zawiera wszystkie koszty, jakie poniesie Zamawiający w przypadku wyboru niniejszej oferty.</w:t>
      </w:r>
    </w:p>
    <w:p w14:paraId="4DDABB8E" w14:textId="498BB34A" w:rsidR="001F534F" w:rsidRPr="004F50C6" w:rsidRDefault="001F534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Oświadczam, że zapoznaliśmy się ze Specyfikacją</w:t>
      </w:r>
      <w:r w:rsidR="007470CF"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Warunków Zamówienia i nie wnosimy do niej zastrzeżeń.</w:t>
      </w:r>
    </w:p>
    <w:p w14:paraId="5B5A20AF" w14:textId="73037E8C" w:rsidR="001F534F" w:rsidRPr="004F50C6" w:rsidRDefault="001F534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Oświadczam, że </w:t>
      </w:r>
      <w:r w:rsidR="007470CF" w:rsidRPr="004F50C6">
        <w:rPr>
          <w:rFonts w:ascii="Times New Roman" w:eastAsia="Times New Roman" w:hAnsi="Times New Roman" w:cs="Times New Roman"/>
          <w:lang w:eastAsia="ar-SA"/>
        </w:rPr>
        <w:t xml:space="preserve">Wykonawca </w:t>
      </w:r>
      <w:r w:rsidRPr="004F50C6">
        <w:rPr>
          <w:rFonts w:ascii="Times New Roman" w:eastAsia="Times New Roman" w:hAnsi="Times New Roman" w:cs="Times New Roman"/>
          <w:lang w:eastAsia="ar-SA"/>
        </w:rPr>
        <w:t>spełni</w:t>
      </w:r>
      <w:r w:rsidR="007470CF" w:rsidRPr="004F50C6">
        <w:rPr>
          <w:rFonts w:ascii="Times New Roman" w:eastAsia="Times New Roman" w:hAnsi="Times New Roman" w:cs="Times New Roman"/>
          <w:lang w:eastAsia="ar-SA"/>
        </w:rPr>
        <w:t>a</w:t>
      </w:r>
      <w:r w:rsidRPr="004F50C6">
        <w:rPr>
          <w:rFonts w:ascii="Times New Roman" w:eastAsia="Times New Roman" w:hAnsi="Times New Roman" w:cs="Times New Roman"/>
          <w:lang w:eastAsia="ar-SA"/>
        </w:rPr>
        <w:t xml:space="preserve"> wszystkie warunki określone w Specyfikacji Warunków Zamówienia</w:t>
      </w:r>
      <w:r w:rsidR="003C5ED2" w:rsidRPr="004F50C6">
        <w:rPr>
          <w:rFonts w:ascii="Times New Roman" w:eastAsia="Times New Roman" w:hAnsi="Times New Roman" w:cs="Times New Roman"/>
          <w:lang w:eastAsia="ar-SA"/>
        </w:rPr>
        <w:t>, a oferowany przedmiot zamówienia posiada parametry jakości wymagane przez Zamawiającego</w:t>
      </w:r>
      <w:r w:rsidRPr="004F50C6">
        <w:rPr>
          <w:rFonts w:ascii="Times New Roman" w:eastAsia="Times New Roman" w:hAnsi="Times New Roman" w:cs="Times New Roman"/>
          <w:lang w:eastAsia="ar-SA"/>
        </w:rPr>
        <w:t>.</w:t>
      </w:r>
    </w:p>
    <w:p w14:paraId="2BA4BB35" w14:textId="01FBBB11" w:rsidR="001F534F" w:rsidRPr="004F50C6" w:rsidRDefault="001F534F" w:rsidP="000C7860">
      <w:pPr>
        <w:numPr>
          <w:ilvl w:val="0"/>
          <w:numId w:val="85"/>
        </w:numPr>
        <w:tabs>
          <w:tab w:val="num" w:pos="360"/>
          <w:tab w:val="left" w:pos="3216"/>
        </w:tabs>
        <w:spacing w:before="80" w:after="80" w:line="276" w:lineRule="auto"/>
        <w:ind w:left="357" w:right="141" w:hanging="357"/>
        <w:jc w:val="both"/>
        <w:rPr>
          <w:rFonts w:ascii="Times New Roman" w:hAnsi="Times New Roman" w:cs="Times New Roman"/>
        </w:rPr>
      </w:pPr>
      <w:r w:rsidRPr="004F50C6">
        <w:rPr>
          <w:rFonts w:ascii="Times New Roman" w:eastAsia="Times New Roman" w:hAnsi="Times New Roman" w:cs="Times New Roman"/>
          <w:lang w:eastAsia="ar-SA"/>
        </w:rPr>
        <w:t xml:space="preserve">Oświadczam, że uważamy się za związanych niniejszą ofertą </w:t>
      </w:r>
      <w:r w:rsidR="007470CF" w:rsidRPr="004F50C6">
        <w:rPr>
          <w:rFonts w:ascii="Times New Roman" w:hAnsi="Times New Roman" w:cs="Times New Roman"/>
        </w:rPr>
        <w:t>przez okres 30 dni, to jest do dnia wskazanego w ust. 1 rozdziału XVII SWZ. Bieg terminu związania ofertą rozpoczyna się wraz z upływem terminu składania ofert.</w:t>
      </w:r>
    </w:p>
    <w:p w14:paraId="2C80B90E" w14:textId="7730E58F" w:rsidR="007470CF" w:rsidRPr="004F50C6" w:rsidRDefault="007470C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Oświadczam, że Wykonawca a</w:t>
      </w:r>
      <w:r w:rsidR="001F534F" w:rsidRPr="004F50C6">
        <w:rPr>
          <w:rFonts w:ascii="Times New Roman" w:eastAsia="Times New Roman" w:hAnsi="Times New Roman" w:cs="Times New Roman"/>
          <w:lang w:eastAsia="ar-SA"/>
        </w:rPr>
        <w:t xml:space="preserve">kceptuje warunki umowy, zgodnie ze wzorem stanowiącym </w:t>
      </w:r>
      <w:r w:rsidR="000C7860" w:rsidRPr="004F50C6">
        <w:rPr>
          <w:rFonts w:ascii="Times New Roman" w:eastAsia="Times New Roman" w:hAnsi="Times New Roman" w:cs="Times New Roman"/>
          <w:lang w:eastAsia="ar-SA"/>
        </w:rPr>
        <w:t>Z</w:t>
      </w:r>
      <w:r w:rsidR="001F534F" w:rsidRPr="004F50C6">
        <w:rPr>
          <w:rFonts w:ascii="Times New Roman" w:eastAsia="Times New Roman" w:hAnsi="Times New Roman" w:cs="Times New Roman"/>
          <w:lang w:eastAsia="ar-SA"/>
        </w:rPr>
        <w:t xml:space="preserve">ałącznik nr </w:t>
      </w:r>
      <w:r w:rsidR="00147817" w:rsidRPr="004F50C6">
        <w:rPr>
          <w:rFonts w:ascii="Times New Roman" w:eastAsia="Times New Roman" w:hAnsi="Times New Roman" w:cs="Times New Roman"/>
          <w:lang w:eastAsia="ar-SA"/>
        </w:rPr>
        <w:t xml:space="preserve">7 </w:t>
      </w:r>
      <w:r w:rsidR="001F534F" w:rsidRPr="004F50C6">
        <w:rPr>
          <w:rFonts w:ascii="Times New Roman" w:eastAsia="Times New Roman" w:hAnsi="Times New Roman" w:cs="Times New Roman"/>
          <w:lang w:eastAsia="ar-SA"/>
        </w:rPr>
        <w:t>do Specyfikacji Warunków Zamówienia. W przypadku wyboru naszej oferty zobowiązujemy się do zawarcia umowy według przedstawionego wzoru, w wyznaczonym przez Zamawiającego terminie</w:t>
      </w:r>
      <w:r w:rsidRPr="004F50C6">
        <w:rPr>
          <w:rFonts w:ascii="Times New Roman" w:eastAsia="Times New Roman" w:hAnsi="Times New Roman" w:cs="Times New Roman"/>
          <w:lang w:eastAsia="ar-SA"/>
        </w:rPr>
        <w:t xml:space="preserve"> i miejscu</w:t>
      </w:r>
      <w:r w:rsidR="001F534F" w:rsidRPr="004F50C6">
        <w:rPr>
          <w:rFonts w:ascii="Times New Roman" w:eastAsia="Times New Roman" w:hAnsi="Times New Roman" w:cs="Times New Roman"/>
          <w:lang w:eastAsia="ar-SA"/>
        </w:rPr>
        <w:t>.</w:t>
      </w:r>
    </w:p>
    <w:p w14:paraId="18FA888A" w14:textId="77777777" w:rsidR="007470CF" w:rsidRPr="004F50C6" w:rsidRDefault="007470C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hAnsi="Times New Roman" w:cs="Times New Roman"/>
        </w:rPr>
        <w:t>Oświadczam, że jeżeli w okresie związania ofertą nastąpią jakiekolwiek znaczące zmiany sytuacji przedstawionej w naszych dokumentach załączonych do oferty, natychmiast poinformujemy o nich Zamawiającego.</w:t>
      </w:r>
    </w:p>
    <w:p w14:paraId="6CB5ECE9" w14:textId="19A2EC45" w:rsidR="007470CF" w:rsidRPr="004F50C6" w:rsidRDefault="007470CF" w:rsidP="00D426CF">
      <w:pPr>
        <w:numPr>
          <w:ilvl w:val="0"/>
          <w:numId w:val="85"/>
        </w:numPr>
        <w:tabs>
          <w:tab w:val="num" w:pos="360"/>
          <w:tab w:val="left" w:pos="3216"/>
        </w:tabs>
        <w:suppressAutoHyphens/>
        <w:spacing w:before="80" w:after="80" w:line="276" w:lineRule="auto"/>
        <w:ind w:left="357" w:right="141" w:hanging="357"/>
        <w:jc w:val="both"/>
        <w:rPr>
          <w:rFonts w:ascii="Times New Roman" w:eastAsia="Times New Roman" w:hAnsi="Times New Roman" w:cs="Times New Roman"/>
          <w:lang w:eastAsia="ar-SA"/>
        </w:rPr>
      </w:pPr>
      <w:r w:rsidRPr="004F50C6">
        <w:rPr>
          <w:rFonts w:ascii="Times New Roman" w:hAnsi="Times New Roman" w:cs="Times New Roman"/>
          <w:b/>
        </w:rPr>
        <w:t>Nie zamierzamy / Zamierzamy</w:t>
      </w:r>
      <w:r w:rsidRPr="004F50C6">
        <w:rPr>
          <w:rStyle w:val="Odwoanieprzypisudolnego"/>
          <w:rFonts w:ascii="Times New Roman" w:hAnsi="Times New Roman" w:cs="Times New Roman"/>
        </w:rPr>
        <w:footnoteReference w:id="3"/>
      </w:r>
      <w:r w:rsidRPr="004F50C6">
        <w:rPr>
          <w:rFonts w:ascii="Times New Roman" w:hAnsi="Times New Roman" w:cs="Times New Roman"/>
        </w:rPr>
        <w:t xml:space="preserve"> powierzyć podwykonawcy/com realizację następując</w:t>
      </w:r>
      <w:r w:rsidR="00F93ADD" w:rsidRPr="004F50C6">
        <w:rPr>
          <w:rFonts w:ascii="Times New Roman" w:hAnsi="Times New Roman" w:cs="Times New Roman"/>
        </w:rPr>
        <w:t>ej/</w:t>
      </w:r>
      <w:proofErr w:type="spellStart"/>
      <w:r w:rsidR="00F93ADD" w:rsidRPr="004F50C6">
        <w:rPr>
          <w:rFonts w:ascii="Times New Roman" w:hAnsi="Times New Roman" w:cs="Times New Roman"/>
        </w:rPr>
        <w:t>ych</w:t>
      </w:r>
      <w:proofErr w:type="spellEnd"/>
      <w:r w:rsidR="00F93ADD" w:rsidRPr="004F50C6">
        <w:rPr>
          <w:rFonts w:ascii="Times New Roman" w:hAnsi="Times New Roman" w:cs="Times New Roman"/>
        </w:rPr>
        <w:t xml:space="preserve"> </w:t>
      </w:r>
      <w:r w:rsidRPr="004F50C6">
        <w:rPr>
          <w:rFonts w:ascii="Times New Roman" w:hAnsi="Times New Roman" w:cs="Times New Roman"/>
        </w:rPr>
        <w:t>części zamówienia</w:t>
      </w:r>
      <w:r w:rsidRPr="004F50C6">
        <w:rPr>
          <w:rStyle w:val="Odwoanieprzypisudolnego"/>
          <w:rFonts w:ascii="Times New Roman" w:hAnsi="Times New Roman" w:cs="Times New Roman"/>
        </w:rPr>
        <w:footnoteReference w:id="4"/>
      </w:r>
      <w:r w:rsidRPr="004F50C6">
        <w:rPr>
          <w:rFonts w:ascii="Times New Roman" w:hAnsi="Times New Roman" w:cs="Times New Roman"/>
        </w:rPr>
        <w:t>:</w:t>
      </w:r>
    </w:p>
    <w:p w14:paraId="7F026299" w14:textId="670DD74C" w:rsidR="007470CF" w:rsidRPr="004F50C6" w:rsidRDefault="007470CF" w:rsidP="007470CF">
      <w:pPr>
        <w:tabs>
          <w:tab w:val="left" w:pos="3216"/>
        </w:tabs>
        <w:suppressAutoHyphens/>
        <w:spacing w:before="80" w:after="80" w:line="276" w:lineRule="auto"/>
        <w:ind w:left="357" w:right="141"/>
        <w:jc w:val="both"/>
        <w:rPr>
          <w:rFonts w:ascii="Times New Roman" w:eastAsia="Times New Roman" w:hAnsi="Times New Roman" w:cs="Times New Roman"/>
          <w:lang w:eastAsia="ar-SA"/>
        </w:rPr>
      </w:pPr>
      <w:r w:rsidRPr="004F50C6">
        <w:rPr>
          <w:rFonts w:ascii="Times New Roman" w:hAnsi="Times New Roman" w:cs="Times New Roman"/>
        </w:rPr>
        <w:t>…………………....................................................................................................................................................</w:t>
      </w:r>
    </w:p>
    <w:p w14:paraId="54EE28C2" w14:textId="77777777" w:rsidR="007470CF" w:rsidRPr="004F50C6" w:rsidRDefault="007470CF" w:rsidP="007470CF">
      <w:pPr>
        <w:tabs>
          <w:tab w:val="left" w:pos="3216"/>
        </w:tabs>
        <w:suppressAutoHyphens/>
        <w:spacing w:before="80" w:after="80" w:line="276" w:lineRule="auto"/>
        <w:ind w:left="357" w:right="141"/>
        <w:jc w:val="both"/>
        <w:rPr>
          <w:rFonts w:ascii="Times New Roman" w:eastAsia="Times New Roman" w:hAnsi="Times New Roman" w:cs="Times New Roman"/>
          <w:lang w:eastAsia="ar-SA"/>
        </w:rPr>
      </w:pPr>
      <w:r w:rsidRPr="004F50C6">
        <w:rPr>
          <w:rFonts w:ascii="Times New Roman" w:hAnsi="Times New Roman" w:cs="Times New Roman"/>
          <w:b/>
        </w:rPr>
        <w:lastRenderedPageBreak/>
        <w:t>Nazwa podwykonawcy/ów</w:t>
      </w:r>
      <w:r w:rsidRPr="004F50C6">
        <w:rPr>
          <w:rStyle w:val="Odwoanieprzypisudolnego"/>
          <w:rFonts w:ascii="Times New Roman" w:hAnsi="Times New Roman" w:cs="Times New Roman"/>
        </w:rPr>
        <w:footnoteReference w:id="5"/>
      </w:r>
      <w:r w:rsidRPr="004F50C6">
        <w:rPr>
          <w:rFonts w:ascii="Times New Roman" w:hAnsi="Times New Roman" w:cs="Times New Roman"/>
          <w:b/>
        </w:rPr>
        <w:t xml:space="preserve"> </w:t>
      </w:r>
      <w:r w:rsidRPr="004F50C6">
        <w:rPr>
          <w:rFonts w:ascii="Times New Roman" w:hAnsi="Times New Roman" w:cs="Times New Roman"/>
        </w:rPr>
        <w:t>………………………………….………………………………………………....</w:t>
      </w:r>
    </w:p>
    <w:p w14:paraId="26E46EE5" w14:textId="5B4082FE" w:rsidR="007470CF" w:rsidRPr="004F50C6" w:rsidRDefault="007470CF" w:rsidP="00147817">
      <w:pPr>
        <w:pStyle w:val="Akapitzlist"/>
        <w:numPr>
          <w:ilvl w:val="0"/>
          <w:numId w:val="85"/>
        </w:numPr>
        <w:tabs>
          <w:tab w:val="left" w:pos="3216"/>
        </w:tabs>
        <w:spacing w:before="80" w:after="80" w:line="276" w:lineRule="auto"/>
        <w:ind w:left="357" w:right="142" w:hanging="357"/>
        <w:jc w:val="both"/>
      </w:pPr>
      <w:r w:rsidRPr="004F50C6">
        <w:rPr>
          <w:sz w:val="22"/>
          <w:szCs w:val="22"/>
        </w:rPr>
        <w:t xml:space="preserve">Oświadczam, że Wykonawca </w:t>
      </w:r>
      <w:r w:rsidRPr="004F50C6">
        <w:rPr>
          <w:b/>
          <w:sz w:val="22"/>
          <w:szCs w:val="22"/>
        </w:rPr>
        <w:t>jest</w:t>
      </w:r>
      <w:r w:rsidRPr="004F50C6">
        <w:rPr>
          <w:sz w:val="22"/>
          <w:szCs w:val="22"/>
        </w:rPr>
        <w:t>:</w:t>
      </w:r>
      <w:r w:rsidRPr="004F50C6">
        <w:rPr>
          <w:sz w:val="22"/>
          <w:szCs w:val="22"/>
          <w:vertAlign w:val="superscript"/>
        </w:rPr>
        <w:footnoteReference w:id="6"/>
      </w:r>
    </w:p>
    <w:p w14:paraId="247F08D5" w14:textId="77777777" w:rsidR="007470CF" w:rsidRPr="004F50C6" w:rsidRDefault="007470CF" w:rsidP="000C7860">
      <w:pPr>
        <w:tabs>
          <w:tab w:val="left" w:pos="426"/>
        </w:tabs>
        <w:suppressAutoHyphens/>
        <w:autoSpaceDE w:val="0"/>
        <w:spacing w:after="100" w:line="240" w:lineRule="auto"/>
        <w:ind w:left="284" w:firstLine="142"/>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 mikroprzedsiębiorstwem, </w:t>
      </w:r>
    </w:p>
    <w:p w14:paraId="38828B5A" w14:textId="77777777" w:rsidR="007470CF" w:rsidRPr="004F50C6" w:rsidRDefault="007470CF">
      <w:pPr>
        <w:tabs>
          <w:tab w:val="left" w:pos="426"/>
        </w:tabs>
        <w:suppressAutoHyphens/>
        <w:autoSpaceDE w:val="0"/>
        <w:spacing w:after="100" w:line="24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 małym przedsiębiorstwem, </w:t>
      </w:r>
    </w:p>
    <w:p w14:paraId="0328C97A" w14:textId="77777777" w:rsidR="007470CF" w:rsidRPr="004F50C6" w:rsidRDefault="007470CF">
      <w:pPr>
        <w:tabs>
          <w:tab w:val="left" w:pos="426"/>
        </w:tabs>
        <w:suppressAutoHyphens/>
        <w:autoSpaceDE w:val="0"/>
        <w:spacing w:after="100" w:line="24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średnim przedsiębiorstwem,</w:t>
      </w:r>
    </w:p>
    <w:p w14:paraId="4EC5EF43" w14:textId="77777777" w:rsidR="007470CF" w:rsidRPr="004F50C6" w:rsidRDefault="007470CF">
      <w:pPr>
        <w:tabs>
          <w:tab w:val="left" w:pos="426"/>
        </w:tabs>
        <w:suppressAutoHyphens/>
        <w:autoSpaceDE w:val="0"/>
        <w:spacing w:after="100" w:line="24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 jednoosobową działalnością gospodarczą, </w:t>
      </w:r>
    </w:p>
    <w:p w14:paraId="1A78C20C" w14:textId="77777777" w:rsidR="007470CF" w:rsidRPr="004F50C6" w:rsidRDefault="007470CF">
      <w:pPr>
        <w:tabs>
          <w:tab w:val="left" w:pos="426"/>
        </w:tabs>
        <w:suppressAutoHyphens/>
        <w:autoSpaceDE w:val="0"/>
        <w:spacing w:after="100" w:line="24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osobą fizyczną nieprowadzącą działalności gospodarczej,</w:t>
      </w:r>
    </w:p>
    <w:p w14:paraId="25B915A3" w14:textId="77777777" w:rsidR="007470CF" w:rsidRPr="004F50C6" w:rsidRDefault="007470CF">
      <w:pPr>
        <w:suppressAutoHyphens/>
        <w:spacing w:after="120" w:line="240" w:lineRule="auto"/>
        <w:ind w:left="425"/>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 innym rodzajem: ………………………………………………… </w:t>
      </w:r>
    </w:p>
    <w:p w14:paraId="487FC86F" w14:textId="77777777" w:rsidR="007470CF" w:rsidRPr="004F50C6" w:rsidRDefault="007470CF" w:rsidP="006D080D">
      <w:pPr>
        <w:numPr>
          <w:ilvl w:val="0"/>
          <w:numId w:val="85"/>
        </w:numPr>
        <w:suppressAutoHyphens/>
        <w:spacing w:after="0" w:line="360" w:lineRule="auto"/>
        <w:ind w:left="357"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przypadku wyboru naszej oferty do realizacji w/w zamówienia publicznego umowa ze strony Wykonawcy będzie podpisana przez:  …………………………………………………………………………………………</w:t>
      </w:r>
    </w:p>
    <w:p w14:paraId="69392955" w14:textId="77777777" w:rsidR="007470CF" w:rsidRPr="004F50C6" w:rsidRDefault="007470CF" w:rsidP="007470CF">
      <w:pPr>
        <w:spacing w:after="120" w:line="276" w:lineRule="auto"/>
        <w:ind w:left="2550" w:firstLine="282"/>
        <w:jc w:val="both"/>
        <w:rPr>
          <w:rFonts w:ascii="Times New Roman" w:eastAsia="Times New Roman" w:hAnsi="Times New Roman" w:cs="Times New Roman"/>
          <w:i/>
          <w:sz w:val="20"/>
          <w:szCs w:val="20"/>
          <w:lang w:eastAsia="ar-SA"/>
        </w:rPr>
      </w:pPr>
      <w:r w:rsidRPr="004F50C6">
        <w:rPr>
          <w:rFonts w:ascii="Times New Roman" w:eastAsia="Times New Roman" w:hAnsi="Times New Roman" w:cs="Times New Roman"/>
          <w:i/>
          <w:sz w:val="18"/>
          <w:szCs w:val="20"/>
          <w:lang w:eastAsia="ar-SA"/>
        </w:rPr>
        <w:t>(podać imiona i nazwiska oraz stanowiska/ tytuł, z którego czerpie uprawnienie do reprezentacji)</w:t>
      </w:r>
    </w:p>
    <w:p w14:paraId="50F38801" w14:textId="77777777" w:rsidR="007470CF" w:rsidRPr="004F50C6" w:rsidRDefault="007470CF" w:rsidP="006D080D">
      <w:pPr>
        <w:widowControl w:val="0"/>
        <w:numPr>
          <w:ilvl w:val="0"/>
          <w:numId w:val="85"/>
        </w:numPr>
        <w:suppressAutoHyphens/>
        <w:spacing w:after="60" w:line="276" w:lineRule="auto"/>
        <w:ind w:left="357" w:hanging="357"/>
        <w:contextualSpacing/>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Dane kontaktowe Wykonawcy: </w:t>
      </w:r>
    </w:p>
    <w:p w14:paraId="29B57E4F" w14:textId="77777777" w:rsidR="007470CF" w:rsidRPr="004F50C6" w:rsidRDefault="007470CF" w:rsidP="006D080D">
      <w:pPr>
        <w:suppressAutoHyphens/>
        <w:spacing w:after="120" w:line="240" w:lineRule="auto"/>
        <w:ind w:left="36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Imię i nazwisko osoby upoważnionej do kontaktów: ...............................................................................</w:t>
      </w:r>
    </w:p>
    <w:p w14:paraId="32BB5E6A" w14:textId="77777777" w:rsidR="007470CF" w:rsidRPr="004F50C6" w:rsidRDefault="007470CF" w:rsidP="006D080D">
      <w:pPr>
        <w:suppressAutoHyphens/>
        <w:spacing w:after="120" w:line="240" w:lineRule="auto"/>
        <w:ind w:left="36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Adres e-mail, na który ma być przesyłana korespondencja związana z niniejszym postępowaniem: ….................................... @ ......................................................</w:t>
      </w:r>
    </w:p>
    <w:p w14:paraId="5921C772" w14:textId="77777777" w:rsidR="007470CF" w:rsidRPr="004F50C6" w:rsidRDefault="007470CF" w:rsidP="006D080D">
      <w:pPr>
        <w:suppressAutoHyphens/>
        <w:spacing w:after="120" w:line="240" w:lineRule="auto"/>
        <w:ind w:left="36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Numer telefonu: ........................................................................</w:t>
      </w:r>
    </w:p>
    <w:p w14:paraId="7FED506E" w14:textId="77777777" w:rsidR="007470CF" w:rsidRPr="004F50C6" w:rsidRDefault="007470CF" w:rsidP="006D080D">
      <w:pPr>
        <w:suppressAutoHyphens/>
        <w:spacing w:after="120" w:line="240" w:lineRule="auto"/>
        <w:ind w:left="36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Adres do korespondencji</w:t>
      </w:r>
      <w:r w:rsidRPr="004F50C6">
        <w:rPr>
          <w:rFonts w:ascii="Times New Roman" w:eastAsia="Times New Roman" w:hAnsi="Times New Roman" w:cs="Times New Roman"/>
          <w:vertAlign w:val="superscript"/>
          <w:lang w:eastAsia="ar-SA"/>
        </w:rPr>
        <w:footnoteReference w:id="7"/>
      </w:r>
      <w:r w:rsidRPr="004F50C6">
        <w:rPr>
          <w:rFonts w:ascii="Times New Roman" w:eastAsia="Times New Roman" w:hAnsi="Times New Roman" w:cs="Times New Roman"/>
          <w:lang w:eastAsia="ar-SA"/>
        </w:rPr>
        <w:t>: ………………………………………………………..……………</w:t>
      </w:r>
    </w:p>
    <w:p w14:paraId="4E337B01" w14:textId="77777777" w:rsidR="007470CF" w:rsidRPr="004F50C6" w:rsidRDefault="007470CF" w:rsidP="006D080D">
      <w:pPr>
        <w:suppressAutoHyphens/>
        <w:spacing w:after="120" w:line="240" w:lineRule="auto"/>
        <w:ind w:left="36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Adres strony internetowej Wykonawcy: http:// ..........................................................................</w:t>
      </w:r>
    </w:p>
    <w:p w14:paraId="2802B6B2" w14:textId="77777777" w:rsidR="007470CF" w:rsidRPr="004F50C6" w:rsidRDefault="007470CF" w:rsidP="006D080D">
      <w:pPr>
        <w:widowControl w:val="0"/>
        <w:numPr>
          <w:ilvl w:val="0"/>
          <w:numId w:val="85"/>
        </w:numPr>
        <w:suppressAutoHyphens/>
        <w:spacing w:after="60" w:line="276" w:lineRule="auto"/>
        <w:ind w:left="357" w:hanging="357"/>
        <w:contextualSpacing/>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Oświadczam, że Wykonawca wypełnił obowiązki informacyjne przewidziane w art. 13 lub art. 14 RODO</w:t>
      </w:r>
      <w:r w:rsidRPr="004F50C6">
        <w:rPr>
          <w:rFonts w:ascii="Times New Roman" w:eastAsia="Times New Roman" w:hAnsi="Times New Roman" w:cs="Times New Roman"/>
          <w:b/>
          <w:vertAlign w:val="superscript"/>
          <w:lang w:eastAsia="ar-SA"/>
        </w:rPr>
        <w:footnoteReference w:id="8"/>
      </w:r>
      <w:r w:rsidRPr="004F50C6">
        <w:rPr>
          <w:rFonts w:ascii="Times New Roman" w:eastAsia="Times New Roman" w:hAnsi="Times New Roman" w:cs="Times New Roman"/>
          <w:b/>
          <w:lang w:eastAsia="ar-SA"/>
        </w:rPr>
        <w:t xml:space="preserve"> wobec osób fizycznych, od których dane osobowe bezpośrednio lub pośrednio zostały pozyskane w celu ubiegania się o udzielenie zamówienia publicznego w niniejszym postępowaniu, w szczególności osoby te zostały poinformowane, że ich dane zostaną udostępnione Zamawiającemu (Instytutowi Oceanologii PAN) i zostały zapoznane z klauzulą informacyjną zawartą w rozdziale XXIV SWZ.</w:t>
      </w:r>
      <w:r w:rsidRPr="004F50C6">
        <w:rPr>
          <w:rFonts w:ascii="Times New Roman" w:eastAsia="Times New Roman" w:hAnsi="Times New Roman" w:cs="Times New Roman"/>
          <w:b/>
          <w:vertAlign w:val="superscript"/>
          <w:lang w:eastAsia="ar-SA"/>
        </w:rPr>
        <w:footnoteReference w:id="9"/>
      </w:r>
    </w:p>
    <w:p w14:paraId="26B33AB7" w14:textId="77777777" w:rsidR="001F534F" w:rsidRPr="004F50C6" w:rsidRDefault="001F534F" w:rsidP="001F534F">
      <w:pPr>
        <w:suppressAutoHyphens/>
        <w:autoSpaceDE w:val="0"/>
        <w:spacing w:after="120" w:line="240" w:lineRule="auto"/>
        <w:ind w:left="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p>
    <w:p w14:paraId="44E041FE" w14:textId="77777777" w:rsidR="001F534F" w:rsidRPr="004F50C6" w:rsidRDefault="001F534F" w:rsidP="001F534F">
      <w:pPr>
        <w:suppressAutoHyphens/>
        <w:spacing w:after="0" w:line="240" w:lineRule="auto"/>
        <w:ind w:left="1418" w:firstLine="709"/>
        <w:rPr>
          <w:rFonts w:ascii="Times New Roman" w:eastAsia="Times New Roman" w:hAnsi="Times New Roman" w:cs="Times New Roman"/>
          <w:lang w:eastAsia="ar-SA"/>
        </w:rPr>
      </w:pPr>
    </w:p>
    <w:p w14:paraId="6A5079FF" w14:textId="77777777" w:rsidR="001F534F" w:rsidRPr="004F50C6" w:rsidRDefault="001F534F" w:rsidP="001F534F">
      <w:pPr>
        <w:suppressAutoHyphens/>
        <w:spacing w:after="0" w:line="240" w:lineRule="auto"/>
        <w:ind w:left="1418" w:firstLine="709"/>
        <w:rPr>
          <w:rFonts w:ascii="Times New Roman" w:eastAsia="Times New Roman" w:hAnsi="Times New Roman" w:cs="Times New Roman"/>
          <w:lang w:eastAsia="ar-SA"/>
        </w:rPr>
      </w:pPr>
    </w:p>
    <w:p w14:paraId="2C652BD7" w14:textId="77777777" w:rsidR="001F534F" w:rsidRPr="004F50C6" w:rsidRDefault="001F534F" w:rsidP="001F534F">
      <w:pPr>
        <w:suppressAutoHyphens/>
        <w:spacing w:after="0" w:line="240" w:lineRule="auto"/>
        <w:ind w:left="1418" w:firstLine="709"/>
        <w:rPr>
          <w:rFonts w:ascii="Times New Roman" w:eastAsia="Times New Roman" w:hAnsi="Times New Roman" w:cs="Times New Roman"/>
          <w:lang w:eastAsia="ar-SA"/>
        </w:rPr>
      </w:pPr>
    </w:p>
    <w:p w14:paraId="18A40E3B" w14:textId="77777777" w:rsidR="00147817" w:rsidRPr="004F50C6" w:rsidRDefault="00147817" w:rsidP="00147817">
      <w:pPr>
        <w:suppressAutoHyphens/>
        <w:spacing w:after="0" w:line="240" w:lineRule="auto"/>
        <w:ind w:left="1418" w:firstLine="709"/>
        <w:rPr>
          <w:rFonts w:ascii="Times New Roman" w:eastAsia="Times New Roman" w:hAnsi="Times New Roman" w:cs="Times New Roman"/>
          <w:lang w:eastAsia="ar-SA"/>
        </w:rPr>
      </w:pPr>
    </w:p>
    <w:p w14:paraId="68C2BF54" w14:textId="77777777" w:rsidR="00147817" w:rsidRPr="004F50C6" w:rsidRDefault="00147817" w:rsidP="006D080D">
      <w:pPr>
        <w:suppressAutoHyphens/>
        <w:spacing w:after="0" w:line="240" w:lineRule="auto"/>
        <w:ind w:left="4536"/>
        <w:jc w:val="both"/>
        <w:rPr>
          <w:rFonts w:ascii="Times New Roman" w:eastAsia="Times New Roman" w:hAnsi="Times New Roman" w:cs="Times New Roman"/>
          <w:i/>
          <w:lang w:eastAsia="ar-SA"/>
        </w:rPr>
      </w:pPr>
      <w:r w:rsidRPr="004F50C6">
        <w:rPr>
          <w:rFonts w:ascii="Times New Roman" w:eastAsia="Times New Roman" w:hAnsi="Times New Roman" w:cs="Times New Roman"/>
          <w:b/>
          <w:i/>
          <w:lang w:eastAsia="ar-SA"/>
        </w:rPr>
        <w:t>Podpis Wykonawcy lub osoby/osób upoważnionej/</w:t>
      </w:r>
      <w:proofErr w:type="spellStart"/>
      <w:r w:rsidRPr="004F50C6">
        <w:rPr>
          <w:rFonts w:ascii="Times New Roman" w:eastAsia="Times New Roman" w:hAnsi="Times New Roman" w:cs="Times New Roman"/>
          <w:b/>
          <w:i/>
          <w:lang w:eastAsia="ar-SA"/>
        </w:rPr>
        <w:t>nych</w:t>
      </w:r>
      <w:proofErr w:type="spellEnd"/>
      <w:r w:rsidRPr="004F50C6">
        <w:rPr>
          <w:rFonts w:ascii="Times New Roman" w:eastAsia="Times New Roman" w:hAnsi="Times New Roman" w:cs="Times New Roman"/>
          <w:b/>
          <w:i/>
          <w:lang w:eastAsia="ar-SA"/>
        </w:rPr>
        <w:t xml:space="preserve"> do reprezentowania Wykonawcy</w:t>
      </w:r>
      <w:r w:rsidRPr="004F50C6">
        <w:rPr>
          <w:rFonts w:ascii="Times New Roman" w:eastAsia="Times New Roman" w:hAnsi="Times New Roman" w:cs="Times New Roman"/>
          <w:i/>
          <w:lang w:eastAsia="ar-SA"/>
        </w:rPr>
        <w:t xml:space="preserve"> (dokument powinien być podpisany kwalifikowanym podpisem elektronicznym, podpisem zaufanym lub podpisem osobistym)</w:t>
      </w:r>
    </w:p>
    <w:p w14:paraId="30AB57B8" w14:textId="77777777" w:rsidR="001F534F" w:rsidRPr="004F50C6" w:rsidRDefault="001F534F">
      <w:pPr>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br w:type="page"/>
      </w:r>
    </w:p>
    <w:p w14:paraId="55ABAD0C" w14:textId="6DD33733" w:rsidR="005462FA" w:rsidRPr="004F50C6" w:rsidRDefault="005462FA" w:rsidP="005462FA">
      <w:pPr>
        <w:suppressAutoHyphens/>
        <w:spacing w:after="0" w:line="240" w:lineRule="auto"/>
        <w:jc w:val="right"/>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lastRenderedPageBreak/>
        <w:t xml:space="preserve">Załącznik nr </w:t>
      </w:r>
      <w:r w:rsidR="003F7DCB" w:rsidRPr="004F50C6">
        <w:rPr>
          <w:rFonts w:ascii="Times New Roman" w:eastAsia="Times New Roman" w:hAnsi="Times New Roman" w:cs="Times New Roman"/>
          <w:b/>
          <w:bCs/>
          <w:lang w:eastAsia="ar-SA"/>
        </w:rPr>
        <w:t>3</w:t>
      </w:r>
      <w:r w:rsidRPr="004F50C6">
        <w:rPr>
          <w:rFonts w:ascii="Times New Roman" w:eastAsia="Times New Roman" w:hAnsi="Times New Roman" w:cs="Times New Roman"/>
          <w:b/>
          <w:bCs/>
          <w:lang w:eastAsia="ar-SA"/>
        </w:rPr>
        <w:t>.1</w:t>
      </w:r>
    </w:p>
    <w:p w14:paraId="361A772F" w14:textId="77777777" w:rsidR="005462FA" w:rsidRPr="004F50C6" w:rsidRDefault="005462FA" w:rsidP="005462FA">
      <w:pPr>
        <w:suppressAutoHyphens/>
        <w:spacing w:after="0" w:line="240" w:lineRule="auto"/>
        <w:ind w:left="4963" w:firstLine="709"/>
        <w:jc w:val="right"/>
        <w:rPr>
          <w:rFonts w:ascii="Times New Roman" w:eastAsia="Times New Roman" w:hAnsi="Times New Roman" w:cs="Times New Roman"/>
          <w:b/>
          <w:lang w:eastAsia="ar-SA"/>
        </w:rPr>
      </w:pPr>
    </w:p>
    <w:tbl>
      <w:tblPr>
        <w:tblW w:w="11552" w:type="dxa"/>
        <w:tblLook w:val="04A0" w:firstRow="1" w:lastRow="0" w:firstColumn="1" w:lastColumn="0" w:noHBand="0" w:noVBand="1"/>
      </w:tblPr>
      <w:tblGrid>
        <w:gridCol w:w="6946"/>
        <w:gridCol w:w="4606"/>
      </w:tblGrid>
      <w:tr w:rsidR="005462FA" w:rsidRPr="004F50C6" w14:paraId="0A0C83B1" w14:textId="77777777" w:rsidTr="00B266A3">
        <w:tc>
          <w:tcPr>
            <w:tcW w:w="6946" w:type="dxa"/>
            <w:shd w:val="clear" w:color="auto" w:fill="auto"/>
          </w:tcPr>
          <w:p w14:paraId="305B070A" w14:textId="77777777" w:rsidR="005462FA" w:rsidRPr="004F50C6" w:rsidRDefault="005462FA" w:rsidP="005462FA">
            <w:pPr>
              <w:suppressAutoHyphens/>
              <w:spacing w:after="0" w:line="360" w:lineRule="auto"/>
              <w:ind w:left="1026"/>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WYKONAWCA</w:t>
            </w:r>
          </w:p>
          <w:p w14:paraId="2F29D09E"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723509E6"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77C9A7D9" w14:textId="77777777" w:rsidR="005462FA" w:rsidRPr="004F50C6" w:rsidRDefault="005462FA" w:rsidP="005462FA">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 xml:space="preserve">(pełna nazwa/firma, adres, NIP, REGON, numer wpisu w </w:t>
            </w:r>
          </w:p>
          <w:p w14:paraId="0E39343C" w14:textId="75717005" w:rsidR="005462FA" w:rsidRPr="004F50C6" w:rsidRDefault="005462FA" w:rsidP="005462FA">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odpowiednim rejestrze</w:t>
            </w:r>
            <w:r w:rsidR="00036B87" w:rsidRPr="004F50C6">
              <w:rPr>
                <w:rFonts w:ascii="Times New Roman" w:eastAsia="Times New Roman" w:hAnsi="Times New Roman" w:cs="Times New Roman"/>
                <w:i/>
                <w:sz w:val="18"/>
                <w:lang w:eastAsia="ar-SA"/>
              </w:rPr>
              <w:t>,</w:t>
            </w:r>
            <w:r w:rsidRPr="004F50C6">
              <w:rPr>
                <w:rFonts w:ascii="Times New Roman" w:eastAsia="Times New Roman" w:hAnsi="Times New Roman" w:cs="Times New Roman"/>
                <w:i/>
                <w:sz w:val="18"/>
                <w:lang w:eastAsia="ar-SA"/>
              </w:rPr>
              <w:t xml:space="preserve"> np. KRS) </w:t>
            </w:r>
          </w:p>
          <w:p w14:paraId="439593C6" w14:textId="77777777" w:rsidR="005462FA" w:rsidRPr="004F50C6" w:rsidRDefault="005462FA" w:rsidP="005462FA">
            <w:pPr>
              <w:suppressAutoHyphens/>
              <w:spacing w:after="0" w:line="360" w:lineRule="auto"/>
              <w:jc w:val="both"/>
              <w:rPr>
                <w:rFonts w:ascii="Times New Roman" w:eastAsia="Times New Roman" w:hAnsi="Times New Roman" w:cs="Times New Roman"/>
                <w:sz w:val="20"/>
                <w:szCs w:val="20"/>
                <w:lang w:eastAsia="ar-SA"/>
              </w:rPr>
            </w:pPr>
          </w:p>
          <w:p w14:paraId="5C52F2B0"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reprezentowany przez: ……………………………</w:t>
            </w:r>
          </w:p>
          <w:p w14:paraId="75352905" w14:textId="15144B60" w:rsidR="005462FA" w:rsidRPr="004F50C6" w:rsidRDefault="005462FA" w:rsidP="005462FA">
            <w:pPr>
              <w:suppressAutoHyphens/>
              <w:spacing w:after="0" w:line="240" w:lineRule="auto"/>
              <w:ind w:right="2302"/>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(imię, nazwisko, stanowisko/ uprawnienie do reprezentacji)</w:t>
            </w:r>
          </w:p>
        </w:tc>
        <w:tc>
          <w:tcPr>
            <w:tcW w:w="4606" w:type="dxa"/>
            <w:shd w:val="clear" w:color="auto" w:fill="auto"/>
          </w:tcPr>
          <w:p w14:paraId="137391EA" w14:textId="77777777" w:rsidR="005462FA" w:rsidRPr="004F50C6" w:rsidRDefault="005462FA" w:rsidP="005462FA">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53B18377" w14:textId="77777777" w:rsidR="005462FA" w:rsidRPr="004F50C6" w:rsidRDefault="005462FA" w:rsidP="005462FA">
            <w:pPr>
              <w:suppressAutoHyphens/>
              <w:spacing w:after="0" w:line="360" w:lineRule="auto"/>
              <w:ind w:left="709"/>
              <w:rPr>
                <w:rFonts w:ascii="Times New Roman" w:eastAsia="Times New Roman" w:hAnsi="Times New Roman" w:cs="Times New Roman"/>
                <w:lang w:eastAsia="pl-PL"/>
              </w:rPr>
            </w:pPr>
            <w:r w:rsidRPr="004F50C6">
              <w:rPr>
                <w:rFonts w:ascii="Times New Roman" w:eastAsia="Times New Roman" w:hAnsi="Times New Roman" w:cs="Times New Roman"/>
                <w:lang w:eastAsia="ar-SA"/>
              </w:rPr>
              <w:t>miejscowość i data</w:t>
            </w:r>
          </w:p>
          <w:p w14:paraId="5C0D54AE" w14:textId="77777777" w:rsidR="005462FA" w:rsidRPr="004F50C6" w:rsidRDefault="005462FA" w:rsidP="005462FA">
            <w:pPr>
              <w:suppressAutoHyphens/>
              <w:spacing w:after="0" w:line="360" w:lineRule="auto"/>
              <w:jc w:val="both"/>
              <w:rPr>
                <w:rFonts w:ascii="Times New Roman" w:eastAsia="Times New Roman" w:hAnsi="Times New Roman" w:cs="Times New Roman"/>
                <w:i/>
                <w:lang w:eastAsia="pl-PL"/>
              </w:rPr>
            </w:pPr>
          </w:p>
          <w:p w14:paraId="067678FF" w14:textId="77777777" w:rsidR="005462FA" w:rsidRPr="004F50C6" w:rsidRDefault="005462FA" w:rsidP="005462FA">
            <w:pPr>
              <w:suppressAutoHyphens/>
              <w:spacing w:after="0" w:line="360" w:lineRule="auto"/>
              <w:jc w:val="both"/>
              <w:rPr>
                <w:rFonts w:ascii="Times New Roman" w:eastAsia="Times New Roman" w:hAnsi="Times New Roman" w:cs="Times New Roman"/>
                <w:b/>
                <w:i/>
                <w:lang w:eastAsia="ar-SA"/>
              </w:rPr>
            </w:pPr>
          </w:p>
        </w:tc>
      </w:tr>
    </w:tbl>
    <w:p w14:paraId="1D24C17E" w14:textId="77777777" w:rsidR="005462FA" w:rsidRPr="004F50C6" w:rsidRDefault="005462FA" w:rsidP="005462FA">
      <w:pPr>
        <w:suppressAutoHyphens/>
        <w:spacing w:after="0" w:line="360" w:lineRule="auto"/>
        <w:rPr>
          <w:rFonts w:ascii="Times New Roman" w:eastAsia="Times New Roman" w:hAnsi="Times New Roman" w:cs="Times New Roman"/>
          <w:b/>
          <w:sz w:val="18"/>
          <w:szCs w:val="20"/>
          <w:lang w:eastAsia="ar-SA"/>
        </w:rPr>
      </w:pPr>
    </w:p>
    <w:p w14:paraId="261FCE59" w14:textId="77777777" w:rsidR="005462FA" w:rsidRPr="004F50C6" w:rsidRDefault="005462FA" w:rsidP="005462FA">
      <w:pPr>
        <w:suppressAutoHyphens/>
        <w:spacing w:after="0" w:line="360" w:lineRule="auto"/>
        <w:rPr>
          <w:rFonts w:ascii="Times New Roman" w:eastAsia="Times New Roman" w:hAnsi="Times New Roman" w:cs="Times New Roman"/>
          <w:b/>
          <w:sz w:val="10"/>
          <w:szCs w:val="10"/>
          <w:lang w:eastAsia="ar-SA"/>
        </w:rPr>
      </w:pPr>
    </w:p>
    <w:p w14:paraId="2D3C026D" w14:textId="16ABEF04" w:rsidR="005462FA" w:rsidRPr="004F50C6" w:rsidRDefault="005462FA" w:rsidP="005462FA">
      <w:pPr>
        <w:suppressAutoHyphens/>
        <w:spacing w:after="0" w:line="360" w:lineRule="auto"/>
        <w:jc w:val="center"/>
        <w:rPr>
          <w:rFonts w:ascii="Times New Roman" w:eastAsia="Times New Roman" w:hAnsi="Times New Roman" w:cs="Times New Roman"/>
          <w:b/>
          <w:szCs w:val="20"/>
          <w:lang w:eastAsia="ar-SA"/>
        </w:rPr>
      </w:pPr>
      <w:r w:rsidRPr="004F50C6">
        <w:rPr>
          <w:rFonts w:ascii="Times New Roman" w:eastAsia="Times New Roman" w:hAnsi="Times New Roman" w:cs="Times New Roman"/>
          <w:b/>
          <w:szCs w:val="20"/>
          <w:lang w:eastAsia="ar-SA"/>
        </w:rPr>
        <w:t xml:space="preserve">OŚWIADCZENIE WYKONAWCY </w:t>
      </w:r>
      <w:r w:rsidR="006D622E" w:rsidRPr="004F50C6">
        <w:rPr>
          <w:rStyle w:val="Odwoanieprzypisudolnego"/>
          <w:rFonts w:ascii="Times New Roman" w:eastAsia="Times New Roman" w:hAnsi="Times New Roman" w:cs="Times New Roman"/>
          <w:b/>
          <w:szCs w:val="20"/>
          <w:lang w:eastAsia="ar-SA"/>
        </w:rPr>
        <w:footnoteReference w:id="10"/>
      </w:r>
    </w:p>
    <w:p w14:paraId="7235DE1F" w14:textId="3DE57FDF" w:rsidR="005462FA" w:rsidRPr="004F50C6" w:rsidRDefault="005462FA" w:rsidP="005462FA">
      <w:pPr>
        <w:suppressAutoHyphens/>
        <w:spacing w:after="0" w:line="360" w:lineRule="auto"/>
        <w:jc w:val="both"/>
        <w:rPr>
          <w:rFonts w:ascii="Times New Roman" w:eastAsia="Times New Roman" w:hAnsi="Times New Roman" w:cs="Times New Roman"/>
          <w:szCs w:val="20"/>
          <w:lang w:eastAsia="ar-SA"/>
        </w:rPr>
      </w:pPr>
      <w:r w:rsidRPr="004F50C6">
        <w:rPr>
          <w:rFonts w:ascii="Times New Roman" w:eastAsia="Times New Roman" w:hAnsi="Times New Roman" w:cs="Times New Roman"/>
          <w:szCs w:val="20"/>
          <w:lang w:eastAsia="ar-SA"/>
        </w:rPr>
        <w:t xml:space="preserve">składane na podstawie art. 125 ust. 1 ustawy z dnia 11 września 2019 r. - Prawo zamówień publicznych </w:t>
      </w:r>
      <w:r w:rsidRPr="004F50C6">
        <w:rPr>
          <w:rFonts w:ascii="Times New Roman" w:eastAsia="Times New Roman" w:hAnsi="Times New Roman" w:cs="Times New Roman"/>
          <w:lang w:eastAsia="ar-SA"/>
        </w:rPr>
        <w:t>(</w:t>
      </w:r>
      <w:proofErr w:type="spellStart"/>
      <w:r w:rsidRPr="004F50C6">
        <w:rPr>
          <w:rFonts w:ascii="Times New Roman" w:eastAsia="Times New Roman" w:hAnsi="Times New Roman" w:cs="Times New Roman"/>
          <w:lang w:eastAsia="ar-SA"/>
        </w:rPr>
        <w:t>t</w:t>
      </w:r>
      <w:r w:rsidR="00666505"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j</w:t>
      </w:r>
      <w:proofErr w:type="spellEnd"/>
      <w:r w:rsidRPr="004F50C6">
        <w:rPr>
          <w:rFonts w:ascii="Times New Roman" w:eastAsia="Times New Roman" w:hAnsi="Times New Roman" w:cs="Times New Roman"/>
          <w:lang w:eastAsia="ar-SA"/>
        </w:rPr>
        <w:t xml:space="preserve">. Dz.U. z </w:t>
      </w:r>
      <w:r w:rsidR="00A66C4A" w:rsidRPr="004F50C6">
        <w:rPr>
          <w:rFonts w:ascii="Times New Roman" w:eastAsia="Times New Roman" w:hAnsi="Times New Roman" w:cs="Times New Roman"/>
          <w:lang w:eastAsia="ar-SA"/>
        </w:rPr>
        <w:t xml:space="preserve">2024 </w:t>
      </w:r>
      <w:r w:rsidRPr="004F50C6">
        <w:rPr>
          <w:rFonts w:ascii="Times New Roman" w:eastAsia="Times New Roman" w:hAnsi="Times New Roman" w:cs="Times New Roman"/>
          <w:lang w:eastAsia="ar-SA"/>
        </w:rPr>
        <w:t xml:space="preserve">r. poz. </w:t>
      </w:r>
      <w:r w:rsidR="00A66C4A" w:rsidRPr="004F50C6">
        <w:rPr>
          <w:rFonts w:ascii="Times New Roman" w:eastAsia="Times New Roman" w:hAnsi="Times New Roman" w:cs="Times New Roman"/>
          <w:lang w:eastAsia="ar-SA"/>
        </w:rPr>
        <w:t xml:space="preserve">1320 </w:t>
      </w:r>
      <w:r w:rsidRPr="004F50C6">
        <w:rPr>
          <w:rFonts w:ascii="Times New Roman" w:eastAsia="Times New Roman" w:hAnsi="Times New Roman" w:cs="Times New Roman"/>
          <w:lang w:eastAsia="ar-SA"/>
        </w:rPr>
        <w:t>ze zm.)</w:t>
      </w:r>
      <w:r w:rsidRPr="004F50C6">
        <w:rPr>
          <w:rFonts w:ascii="Times New Roman" w:eastAsia="Times New Roman" w:hAnsi="Times New Roman" w:cs="Times New Roman"/>
          <w:szCs w:val="20"/>
          <w:lang w:eastAsia="ar-SA"/>
        </w:rPr>
        <w:t xml:space="preserve"> w postępowaniu o udzielenie zamówienia publicznego </w:t>
      </w:r>
      <w:r w:rsidRPr="004F50C6">
        <w:rPr>
          <w:rFonts w:ascii="Times New Roman" w:eastAsia="Times New Roman" w:hAnsi="Times New Roman" w:cs="Times New Roman"/>
          <w:bCs/>
          <w:szCs w:val="20"/>
          <w:lang w:eastAsia="ar-SA"/>
        </w:rPr>
        <w:t>na</w:t>
      </w:r>
      <w:r w:rsidRPr="004F50C6">
        <w:rPr>
          <w:rFonts w:ascii="Times New Roman" w:eastAsia="Times New Roman" w:hAnsi="Times New Roman" w:cs="Times New Roman"/>
          <w:b/>
          <w:szCs w:val="20"/>
          <w:lang w:eastAsia="ar-SA"/>
        </w:rPr>
        <w:t xml:space="preserve"> sukcesywne dostawy prowiantu na statek s/y </w:t>
      </w:r>
      <w:r w:rsidR="00A66C4A" w:rsidRPr="004F50C6">
        <w:rPr>
          <w:rFonts w:ascii="Times New Roman" w:eastAsia="Times New Roman" w:hAnsi="Times New Roman" w:cs="Times New Roman"/>
          <w:b/>
          <w:szCs w:val="20"/>
          <w:lang w:eastAsia="ar-SA"/>
        </w:rPr>
        <w:t>„</w:t>
      </w:r>
      <w:r w:rsidRPr="004F50C6">
        <w:rPr>
          <w:rFonts w:ascii="Times New Roman" w:eastAsia="Times New Roman" w:hAnsi="Times New Roman" w:cs="Times New Roman"/>
          <w:b/>
          <w:szCs w:val="20"/>
          <w:lang w:eastAsia="ar-SA"/>
        </w:rPr>
        <w:t>OCEANIA</w:t>
      </w:r>
      <w:r w:rsidR="00A66C4A" w:rsidRPr="004F50C6">
        <w:rPr>
          <w:rFonts w:ascii="Times New Roman" w:eastAsia="Times New Roman" w:hAnsi="Times New Roman" w:cs="Times New Roman"/>
          <w:b/>
          <w:szCs w:val="20"/>
          <w:lang w:eastAsia="ar-SA"/>
        </w:rPr>
        <w:t>”</w:t>
      </w:r>
      <w:r w:rsidRPr="004F50C6">
        <w:rPr>
          <w:rFonts w:ascii="Times New Roman" w:eastAsia="Times New Roman" w:hAnsi="Times New Roman" w:cs="Times New Roman"/>
          <w:b/>
          <w:szCs w:val="20"/>
          <w:lang w:eastAsia="ar-SA"/>
        </w:rPr>
        <w:t xml:space="preserve"> </w:t>
      </w:r>
      <w:r w:rsidRPr="004F50C6">
        <w:rPr>
          <w:rFonts w:ascii="Times New Roman" w:eastAsia="Times New Roman" w:hAnsi="Times New Roman" w:cs="Times New Roman"/>
          <w:bCs/>
          <w:szCs w:val="20"/>
          <w:lang w:eastAsia="ar-SA"/>
        </w:rPr>
        <w:t>dla Instytutu Oceanologii Polskiej Akademii Nauk (</w:t>
      </w:r>
      <w:r w:rsidR="00123E8F" w:rsidRPr="004F50C6">
        <w:rPr>
          <w:rFonts w:ascii="Times New Roman" w:eastAsia="Times New Roman" w:hAnsi="Times New Roman" w:cs="Times New Roman"/>
          <w:bCs/>
          <w:szCs w:val="20"/>
          <w:lang w:eastAsia="ar-SA"/>
        </w:rPr>
        <w:t>IO/ZP/</w:t>
      </w:r>
      <w:r w:rsidR="00A66C4A" w:rsidRPr="004F50C6">
        <w:rPr>
          <w:rFonts w:ascii="Times New Roman" w:eastAsia="Times New Roman" w:hAnsi="Times New Roman" w:cs="Times New Roman"/>
          <w:bCs/>
          <w:szCs w:val="20"/>
          <w:lang w:eastAsia="ar-SA"/>
        </w:rPr>
        <w:t>1</w:t>
      </w:r>
      <w:r w:rsidR="00123E8F" w:rsidRPr="004F50C6">
        <w:rPr>
          <w:rFonts w:ascii="Times New Roman" w:eastAsia="Times New Roman" w:hAnsi="Times New Roman" w:cs="Times New Roman"/>
          <w:bCs/>
          <w:szCs w:val="20"/>
          <w:lang w:eastAsia="ar-SA"/>
        </w:rPr>
        <w:t>/</w:t>
      </w:r>
      <w:r w:rsidR="00147817" w:rsidRPr="004F50C6">
        <w:rPr>
          <w:rFonts w:ascii="Times New Roman" w:eastAsia="Times New Roman" w:hAnsi="Times New Roman" w:cs="Times New Roman"/>
          <w:bCs/>
          <w:szCs w:val="20"/>
          <w:lang w:eastAsia="ar-SA"/>
        </w:rPr>
        <w:t>2026</w:t>
      </w:r>
      <w:r w:rsidRPr="004F50C6">
        <w:rPr>
          <w:rFonts w:ascii="Times New Roman" w:eastAsia="Times New Roman" w:hAnsi="Times New Roman" w:cs="Times New Roman"/>
          <w:bCs/>
          <w:szCs w:val="20"/>
          <w:lang w:eastAsia="ar-SA"/>
        </w:rPr>
        <w:t>)</w:t>
      </w:r>
      <w:r w:rsidRPr="004F50C6">
        <w:rPr>
          <w:rFonts w:ascii="Times New Roman" w:eastAsia="Times New Roman" w:hAnsi="Times New Roman" w:cs="Times New Roman"/>
          <w:bCs/>
          <w:lang w:eastAsia="ar-SA"/>
        </w:rPr>
        <w:t>:</w:t>
      </w:r>
    </w:p>
    <w:p w14:paraId="179732E4" w14:textId="77777777" w:rsidR="005462FA" w:rsidRPr="004F50C6" w:rsidRDefault="005462FA" w:rsidP="005462FA">
      <w:pPr>
        <w:suppressAutoHyphens/>
        <w:spacing w:after="0" w:line="360" w:lineRule="auto"/>
        <w:jc w:val="center"/>
        <w:rPr>
          <w:rFonts w:ascii="Times New Roman" w:eastAsia="Times New Roman" w:hAnsi="Times New Roman" w:cs="Times New Roman"/>
          <w:b/>
          <w:sz w:val="10"/>
          <w:szCs w:val="10"/>
          <w:u w:val="single"/>
          <w:lang w:eastAsia="ar-SA"/>
        </w:rPr>
      </w:pPr>
    </w:p>
    <w:p w14:paraId="1E881066" w14:textId="77777777" w:rsidR="005462FA" w:rsidRPr="004F50C6" w:rsidRDefault="005462FA" w:rsidP="005462FA">
      <w:pPr>
        <w:suppressAutoHyphens/>
        <w:spacing w:after="0" w:line="360" w:lineRule="auto"/>
        <w:jc w:val="center"/>
        <w:rPr>
          <w:rFonts w:ascii="Times New Roman" w:eastAsia="Times New Roman" w:hAnsi="Times New Roman" w:cs="Times New Roman"/>
          <w:b/>
          <w:sz w:val="8"/>
          <w:szCs w:val="8"/>
          <w:u w:val="single"/>
          <w:lang w:eastAsia="ar-SA"/>
        </w:rPr>
      </w:pPr>
    </w:p>
    <w:p w14:paraId="64E9DC0A"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Ja, niżej podpisany oświadczam, że:</w:t>
      </w:r>
    </w:p>
    <w:p w14:paraId="7AAB544E"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p>
    <w:p w14:paraId="19CE2B06" w14:textId="32141062" w:rsidR="005462FA" w:rsidRPr="004F50C6" w:rsidRDefault="005462FA" w:rsidP="00227875">
      <w:pPr>
        <w:numPr>
          <w:ilvl w:val="2"/>
          <w:numId w:val="45"/>
        </w:numPr>
        <w:suppressAutoHyphens/>
        <w:spacing w:after="0" w:line="360" w:lineRule="auto"/>
        <w:ind w:left="426" w:hanging="426"/>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OŚWIADCZENIE O SPEŁNIANIU WARUNKÓW UDZIAŁU W POSTĘPOWANIU</w:t>
      </w:r>
      <w:r w:rsidR="000E3BD4" w:rsidRPr="004F50C6">
        <w:rPr>
          <w:rFonts w:ascii="Times New Roman" w:eastAsia="Times New Roman" w:hAnsi="Times New Roman" w:cs="Times New Roman"/>
          <w:b/>
          <w:szCs w:val="20"/>
          <w:lang w:eastAsia="pl-PL"/>
        </w:rPr>
        <w:t>.</w:t>
      </w:r>
      <w:r w:rsidR="006D622E" w:rsidRPr="004F50C6">
        <w:rPr>
          <w:rStyle w:val="Odwoanieprzypisudolnego"/>
          <w:rFonts w:ascii="Times New Roman" w:eastAsia="Times New Roman" w:hAnsi="Times New Roman" w:cs="Times New Roman"/>
          <w:b/>
          <w:szCs w:val="20"/>
          <w:lang w:eastAsia="pl-PL"/>
        </w:rPr>
        <w:footnoteReference w:id="11"/>
      </w:r>
      <w:r w:rsidR="006D622E" w:rsidRPr="004F50C6">
        <w:rPr>
          <w:rFonts w:ascii="Times New Roman" w:eastAsia="Times New Roman" w:hAnsi="Times New Roman" w:cs="Times New Roman"/>
          <w:b/>
          <w:szCs w:val="20"/>
          <w:vertAlign w:val="superscript"/>
          <w:lang w:eastAsia="pl-PL"/>
        </w:rPr>
        <w:t>,</w:t>
      </w:r>
      <w:r w:rsidR="00622836" w:rsidRPr="004F50C6">
        <w:rPr>
          <w:rFonts w:ascii="Times New Roman" w:eastAsia="Times New Roman" w:hAnsi="Times New Roman" w:cs="Times New Roman"/>
          <w:b/>
          <w:szCs w:val="20"/>
          <w:vertAlign w:val="superscript"/>
          <w:lang w:eastAsia="pl-PL"/>
        </w:rPr>
        <w:t xml:space="preserve"> </w:t>
      </w:r>
      <w:r w:rsidR="006D622E" w:rsidRPr="004F50C6">
        <w:rPr>
          <w:rStyle w:val="Odwoanieprzypisudolnego"/>
          <w:rFonts w:ascii="Times New Roman" w:eastAsia="Times New Roman" w:hAnsi="Times New Roman" w:cs="Times New Roman"/>
          <w:b/>
          <w:szCs w:val="20"/>
          <w:lang w:eastAsia="pl-PL"/>
        </w:rPr>
        <w:footnoteReference w:id="12"/>
      </w:r>
    </w:p>
    <w:p w14:paraId="1555543B" w14:textId="77777777" w:rsidR="005462FA" w:rsidRPr="004F50C6" w:rsidRDefault="005462FA" w:rsidP="005462FA">
      <w:pPr>
        <w:suppressAutoHyphens/>
        <w:spacing w:after="0" w:line="360" w:lineRule="auto"/>
        <w:jc w:val="both"/>
        <w:rPr>
          <w:rFonts w:ascii="Times New Roman" w:eastAsia="Times New Roman" w:hAnsi="Times New Roman" w:cs="Times New Roman"/>
          <w:b/>
          <w:lang w:eastAsia="ar-SA"/>
        </w:rPr>
      </w:pPr>
    </w:p>
    <w:p w14:paraId="058D271D" w14:textId="5E17F222" w:rsidR="005462FA" w:rsidRPr="004F50C6" w:rsidRDefault="005462FA" w:rsidP="001D2734">
      <w:pPr>
        <w:pStyle w:val="Akapitzlist"/>
        <w:numPr>
          <w:ilvl w:val="1"/>
          <w:numId w:val="49"/>
        </w:numPr>
        <w:spacing w:line="360" w:lineRule="auto"/>
        <w:ind w:left="851" w:hanging="425"/>
        <w:jc w:val="both"/>
        <w:rPr>
          <w:sz w:val="22"/>
          <w:szCs w:val="22"/>
        </w:rPr>
      </w:pPr>
      <w:r w:rsidRPr="004F50C6">
        <w:rPr>
          <w:sz w:val="22"/>
          <w:szCs w:val="22"/>
        </w:rPr>
        <w:t>Oświadczam, że Wykonawca spełnia warunki udziału w postępowaniu określone przez Zamawiającego w sekcji 5.4 ogłoszenia o zamówieniu oraz rozdziale VI ust.</w:t>
      </w:r>
      <w:r w:rsidR="006D622E" w:rsidRPr="004F50C6">
        <w:rPr>
          <w:sz w:val="22"/>
          <w:szCs w:val="22"/>
        </w:rPr>
        <w:t xml:space="preserve"> </w:t>
      </w:r>
      <w:r w:rsidRPr="004F50C6">
        <w:rPr>
          <w:sz w:val="22"/>
          <w:szCs w:val="22"/>
        </w:rPr>
        <w:t>2 Specyfikacji Warunków Zamówienia.</w:t>
      </w:r>
      <w:r w:rsidR="006D622E" w:rsidRPr="004F50C6">
        <w:rPr>
          <w:rStyle w:val="Odwoanieprzypisudolnego"/>
          <w:sz w:val="22"/>
          <w:szCs w:val="22"/>
        </w:rPr>
        <w:footnoteReference w:id="13"/>
      </w:r>
    </w:p>
    <w:p w14:paraId="57B0EB1A" w14:textId="77777777" w:rsidR="000452D4" w:rsidRPr="004F50C6" w:rsidRDefault="000452D4" w:rsidP="001D2734">
      <w:pPr>
        <w:pStyle w:val="Akapitzlist"/>
        <w:spacing w:line="360" w:lineRule="auto"/>
        <w:ind w:left="851" w:hanging="425"/>
        <w:jc w:val="both"/>
        <w:rPr>
          <w:sz w:val="22"/>
          <w:szCs w:val="22"/>
        </w:rPr>
      </w:pPr>
    </w:p>
    <w:p w14:paraId="58926ADF" w14:textId="2258C2BD" w:rsidR="006D622E" w:rsidRPr="004F50C6" w:rsidRDefault="006D622E" w:rsidP="001D2734">
      <w:pPr>
        <w:pStyle w:val="Akapitzlist"/>
        <w:numPr>
          <w:ilvl w:val="1"/>
          <w:numId w:val="49"/>
        </w:numPr>
        <w:spacing w:line="360" w:lineRule="auto"/>
        <w:ind w:left="851" w:hanging="425"/>
        <w:jc w:val="both"/>
      </w:pPr>
      <w:r w:rsidRPr="004F50C6">
        <w:rPr>
          <w:sz w:val="22"/>
          <w:szCs w:val="22"/>
        </w:rPr>
        <w:t xml:space="preserve">Oświadczam, że Wykonawca spełnia </w:t>
      </w:r>
      <w:r w:rsidR="000452D4" w:rsidRPr="004F50C6">
        <w:rPr>
          <w:sz w:val="22"/>
          <w:szCs w:val="22"/>
        </w:rPr>
        <w:t>warunki udziału w postępowaniu określone przez Zamawiającego w rozdziale VI ust. 2 SWZ punkt</w:t>
      </w:r>
      <w:r w:rsidR="000452D4" w:rsidRPr="004F50C6">
        <w:rPr>
          <w:rStyle w:val="Odwoanieprzypisudolnego"/>
          <w:sz w:val="22"/>
          <w:szCs w:val="22"/>
        </w:rPr>
        <w:footnoteReference w:id="14"/>
      </w:r>
      <w:r w:rsidR="000452D4" w:rsidRPr="004F50C6">
        <w:rPr>
          <w:sz w:val="22"/>
          <w:szCs w:val="22"/>
        </w:rPr>
        <w:t xml:space="preserve"> …</w:t>
      </w:r>
      <w:r w:rsidR="003C131B" w:rsidRPr="004F50C6">
        <w:rPr>
          <w:sz w:val="22"/>
          <w:szCs w:val="22"/>
        </w:rPr>
        <w:t>…</w:t>
      </w:r>
      <w:r w:rsidR="000452D4" w:rsidRPr="004F50C6">
        <w:rPr>
          <w:sz w:val="22"/>
          <w:szCs w:val="22"/>
        </w:rPr>
        <w:t>.…, w następującym zakresie: ………………………</w:t>
      </w:r>
      <w:r w:rsidR="003C131B" w:rsidRPr="004F50C6">
        <w:rPr>
          <w:sz w:val="22"/>
          <w:szCs w:val="22"/>
        </w:rPr>
        <w:t>……….</w:t>
      </w:r>
      <w:r w:rsidR="000452D4" w:rsidRPr="004F50C6">
        <w:rPr>
          <w:sz w:val="22"/>
          <w:szCs w:val="22"/>
        </w:rPr>
        <w:t>…….. …………………………………………………………………</w:t>
      </w:r>
      <w:r w:rsidR="003C131B" w:rsidRPr="004F50C6">
        <w:rPr>
          <w:sz w:val="22"/>
          <w:szCs w:val="22"/>
        </w:rPr>
        <w:t>...</w:t>
      </w:r>
      <w:r w:rsidR="000452D4" w:rsidRPr="004F50C6">
        <w:rPr>
          <w:sz w:val="22"/>
          <w:szCs w:val="22"/>
        </w:rPr>
        <w:t>……………………………………</w:t>
      </w:r>
      <w:r w:rsidR="004157BC" w:rsidRPr="004F50C6">
        <w:rPr>
          <w:sz w:val="22"/>
          <w:szCs w:val="22"/>
        </w:rPr>
        <w:t>….</w:t>
      </w:r>
      <w:r w:rsidR="001D2734" w:rsidRPr="004F50C6">
        <w:rPr>
          <w:sz w:val="22"/>
          <w:szCs w:val="22"/>
        </w:rPr>
        <w:t>.</w:t>
      </w:r>
      <w:r w:rsidR="004157BC" w:rsidRPr="004F50C6">
        <w:rPr>
          <w:sz w:val="22"/>
          <w:szCs w:val="22"/>
          <w:vertAlign w:val="superscript"/>
        </w:rPr>
        <w:t>14</w:t>
      </w:r>
    </w:p>
    <w:p w14:paraId="1322488C"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p>
    <w:p w14:paraId="2545E180" w14:textId="7032C424" w:rsidR="005462FA" w:rsidRPr="004F50C6" w:rsidRDefault="000452D4" w:rsidP="00227875">
      <w:pPr>
        <w:numPr>
          <w:ilvl w:val="2"/>
          <w:numId w:val="45"/>
        </w:numPr>
        <w:suppressAutoHyphens/>
        <w:spacing w:after="0" w:line="360" w:lineRule="auto"/>
        <w:ind w:left="426" w:hanging="426"/>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INFORMACJA W ZWIĄZKU Z POLEGANIEM NA ZDOLNOŚCIACH LUB SYTUACJI PODMIOTÓW UDOSTĘPNIAJĄCYCH ZASOBY</w:t>
      </w:r>
      <w:r w:rsidR="00622836" w:rsidRPr="004F50C6">
        <w:rPr>
          <w:rFonts w:ascii="Times New Roman" w:eastAsia="Times New Roman" w:hAnsi="Times New Roman" w:cs="Times New Roman"/>
          <w:b/>
          <w:szCs w:val="20"/>
          <w:lang w:eastAsia="pl-PL"/>
        </w:rPr>
        <w:t>.</w:t>
      </w:r>
      <w:r w:rsidR="005462FA" w:rsidRPr="004F50C6">
        <w:rPr>
          <w:rFonts w:ascii="Times New Roman" w:eastAsia="Times New Roman" w:hAnsi="Times New Roman" w:cs="Times New Roman"/>
          <w:b/>
          <w:szCs w:val="20"/>
          <w:vertAlign w:val="superscript"/>
          <w:lang w:eastAsia="pl-PL"/>
        </w:rPr>
        <w:footnoteReference w:id="15"/>
      </w:r>
    </w:p>
    <w:p w14:paraId="04E8BFA6" w14:textId="77777777" w:rsidR="005462FA" w:rsidRPr="004F50C6" w:rsidRDefault="005462FA" w:rsidP="005462FA">
      <w:pPr>
        <w:keepNext/>
        <w:tabs>
          <w:tab w:val="left" w:pos="851"/>
        </w:tabs>
        <w:spacing w:after="0" w:line="360" w:lineRule="auto"/>
        <w:ind w:left="720"/>
        <w:contextualSpacing/>
        <w:jc w:val="both"/>
        <w:rPr>
          <w:rFonts w:ascii="Times New Roman" w:eastAsia="Times New Roman" w:hAnsi="Times New Roman" w:cs="Times New Roman"/>
          <w:b/>
          <w:sz w:val="10"/>
          <w:szCs w:val="20"/>
          <w:lang w:eastAsia="pl-PL"/>
        </w:rPr>
      </w:pPr>
    </w:p>
    <w:p w14:paraId="700CF61A" w14:textId="77777777" w:rsidR="005462FA" w:rsidRPr="004F50C6" w:rsidRDefault="005462FA" w:rsidP="005462FA">
      <w:pPr>
        <w:spacing w:after="0" w:line="360" w:lineRule="auto"/>
        <w:ind w:left="426"/>
        <w:contextualSpacing/>
        <w:jc w:val="both"/>
        <w:rPr>
          <w:rFonts w:ascii="Times New Roman" w:eastAsia="Times New Roman" w:hAnsi="Times New Roman" w:cs="Times New Roman"/>
          <w:szCs w:val="20"/>
          <w:lang w:eastAsia="pl-PL"/>
        </w:rPr>
      </w:pPr>
      <w:r w:rsidRPr="004F50C6">
        <w:rPr>
          <w:rFonts w:ascii="Times New Roman" w:eastAsia="Times New Roman" w:hAnsi="Times New Roman" w:cs="Times New Roman"/>
          <w:szCs w:val="20"/>
          <w:lang w:eastAsia="pl-PL"/>
        </w:rPr>
        <w:t>Oświadczam, że w celu wykazania spełniania warunków udziału w postępowaniu określonych przez Zamawiającego w rozdziale VI.2 SWZ punkt</w:t>
      </w:r>
      <w:r w:rsidRPr="004F50C6">
        <w:rPr>
          <w:rFonts w:ascii="Times New Roman" w:eastAsia="Times New Roman" w:hAnsi="Times New Roman" w:cs="Times New Roman"/>
          <w:szCs w:val="20"/>
          <w:vertAlign w:val="superscript"/>
          <w:lang w:eastAsia="pl-PL"/>
        </w:rPr>
        <w:footnoteReference w:id="16"/>
      </w:r>
      <w:r w:rsidRPr="004F50C6">
        <w:rPr>
          <w:rFonts w:ascii="Times New Roman" w:eastAsia="Times New Roman" w:hAnsi="Times New Roman" w:cs="Times New Roman"/>
          <w:szCs w:val="20"/>
          <w:lang w:eastAsia="pl-PL"/>
        </w:rPr>
        <w:t xml:space="preserve"> ………. Wykonawca polega na zasobach następującego/</w:t>
      </w:r>
      <w:proofErr w:type="spellStart"/>
      <w:r w:rsidRPr="004F50C6">
        <w:rPr>
          <w:rFonts w:ascii="Times New Roman" w:eastAsia="Times New Roman" w:hAnsi="Times New Roman" w:cs="Times New Roman"/>
          <w:szCs w:val="20"/>
          <w:lang w:eastAsia="pl-PL"/>
        </w:rPr>
        <w:t>ych</w:t>
      </w:r>
      <w:proofErr w:type="spellEnd"/>
      <w:r w:rsidRPr="004F50C6">
        <w:rPr>
          <w:rFonts w:ascii="Times New Roman" w:eastAsia="Times New Roman" w:hAnsi="Times New Roman" w:cs="Times New Roman"/>
          <w:szCs w:val="20"/>
          <w:lang w:eastAsia="pl-PL"/>
        </w:rPr>
        <w:t xml:space="preserve"> podmiotu/ów</w:t>
      </w:r>
      <w:r w:rsidRPr="004F50C6">
        <w:rPr>
          <w:rFonts w:ascii="Times New Roman" w:eastAsia="Times New Roman" w:hAnsi="Times New Roman" w:cs="Times New Roman"/>
          <w:szCs w:val="20"/>
          <w:vertAlign w:val="superscript"/>
          <w:lang w:eastAsia="pl-PL"/>
        </w:rPr>
        <w:footnoteReference w:id="17"/>
      </w:r>
      <w:r w:rsidRPr="004F50C6">
        <w:rPr>
          <w:rFonts w:ascii="Times New Roman" w:eastAsia="Times New Roman" w:hAnsi="Times New Roman" w:cs="Times New Roman"/>
          <w:szCs w:val="20"/>
          <w:lang w:eastAsia="pl-PL"/>
        </w:rPr>
        <w:t xml:space="preserve">: ……………….………………………………………………………………………………… </w:t>
      </w:r>
      <w:r w:rsidRPr="004F50C6">
        <w:rPr>
          <w:rFonts w:ascii="Times New Roman" w:eastAsia="Times New Roman" w:hAnsi="Times New Roman" w:cs="Times New Roman"/>
          <w:szCs w:val="20"/>
          <w:lang w:eastAsia="pl-PL"/>
        </w:rPr>
        <w:lastRenderedPageBreak/>
        <w:t>…………………………………………………………..…….., w następującym zakresie</w:t>
      </w:r>
      <w:r w:rsidRPr="004F50C6">
        <w:rPr>
          <w:rFonts w:ascii="Times New Roman" w:eastAsia="Times New Roman" w:hAnsi="Times New Roman" w:cs="Times New Roman"/>
          <w:szCs w:val="20"/>
          <w:vertAlign w:val="superscript"/>
          <w:lang w:eastAsia="pl-PL"/>
        </w:rPr>
        <w:footnoteReference w:id="18"/>
      </w:r>
      <w:r w:rsidRPr="004F50C6">
        <w:rPr>
          <w:rFonts w:ascii="Times New Roman" w:eastAsia="Times New Roman" w:hAnsi="Times New Roman" w:cs="Times New Roman"/>
          <w:szCs w:val="20"/>
          <w:lang w:eastAsia="pl-PL"/>
        </w:rPr>
        <w:t>:…………………… …………………………………………………………………………………………………………………….</w:t>
      </w:r>
    </w:p>
    <w:p w14:paraId="3C4A497E"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p>
    <w:p w14:paraId="08F23EF8" w14:textId="77777777" w:rsidR="005462FA" w:rsidRPr="004F50C6" w:rsidRDefault="005462FA" w:rsidP="00227875">
      <w:pPr>
        <w:keepNext/>
        <w:numPr>
          <w:ilvl w:val="2"/>
          <w:numId w:val="45"/>
        </w:numPr>
        <w:suppressAutoHyphens/>
        <w:spacing w:after="0" w:line="360" w:lineRule="auto"/>
        <w:ind w:left="567" w:hanging="567"/>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OŚWIADCZENIE W ZAKRESIE PODSTAW WYKLUCZENIA Z POSTĘPOWANIA WYKONAWCY.</w:t>
      </w:r>
    </w:p>
    <w:p w14:paraId="50665B8D"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p>
    <w:p w14:paraId="6C6AB4EF" w14:textId="22EDDD86" w:rsidR="00851256" w:rsidRPr="004F50C6" w:rsidRDefault="00851256" w:rsidP="001F7BE9">
      <w:pPr>
        <w:pStyle w:val="Akapitzlist"/>
        <w:numPr>
          <w:ilvl w:val="0"/>
          <w:numId w:val="18"/>
        </w:numPr>
        <w:suppressAutoHyphens w:val="0"/>
        <w:spacing w:line="360" w:lineRule="auto"/>
        <w:ind w:left="993" w:hanging="426"/>
        <w:jc w:val="both"/>
        <w:rPr>
          <w:sz w:val="22"/>
          <w:szCs w:val="22"/>
        </w:rPr>
      </w:pPr>
      <w:r w:rsidRPr="004F50C6">
        <w:rPr>
          <w:sz w:val="22"/>
          <w:szCs w:val="22"/>
        </w:rPr>
        <w:t xml:space="preserve">W stosunku do Wykonawcy </w:t>
      </w:r>
      <w:r w:rsidRPr="004F50C6">
        <w:rPr>
          <w:b/>
          <w:sz w:val="22"/>
          <w:szCs w:val="22"/>
        </w:rPr>
        <w:t>NIE ZACHODZĄ podstawy wykluczenia</w:t>
      </w:r>
      <w:r w:rsidRPr="004F50C6">
        <w:rPr>
          <w:sz w:val="22"/>
          <w:szCs w:val="22"/>
        </w:rPr>
        <w:t xml:space="preserve"> z postępowania na podstawie art. 108 ust. 1 ustawy Pzp oraz na podstawie art. 109 ust. 1 pkt 1 i 4 ustawy Pzp, a także na podstawie art. 7 ust 1 ustawy z dnia 13 kwietnia 2022 r. o szczególnych rozwiązaniach w zakresie przeciwdziałania wspieraniu agresji na Ukrainę oraz służących ochronie bezpieczeństwa narodowego (</w:t>
      </w:r>
      <w:proofErr w:type="spellStart"/>
      <w:r w:rsidR="00542901" w:rsidRPr="004F50C6">
        <w:rPr>
          <w:sz w:val="22"/>
          <w:szCs w:val="22"/>
        </w:rPr>
        <w:t>t</w:t>
      </w:r>
      <w:r w:rsidR="00666505" w:rsidRPr="004F50C6">
        <w:rPr>
          <w:sz w:val="22"/>
          <w:szCs w:val="22"/>
        </w:rPr>
        <w:t>.</w:t>
      </w:r>
      <w:r w:rsidR="00542901" w:rsidRPr="004F50C6">
        <w:rPr>
          <w:sz w:val="22"/>
          <w:szCs w:val="22"/>
        </w:rPr>
        <w:t>j</w:t>
      </w:r>
      <w:proofErr w:type="spellEnd"/>
      <w:r w:rsidR="00542901" w:rsidRPr="004F50C6">
        <w:rPr>
          <w:sz w:val="22"/>
          <w:szCs w:val="22"/>
        </w:rPr>
        <w:t xml:space="preserve">. </w:t>
      </w:r>
      <w:r w:rsidRPr="004F50C6">
        <w:rPr>
          <w:sz w:val="22"/>
          <w:szCs w:val="22"/>
        </w:rPr>
        <w:t xml:space="preserve">Dz.U. z </w:t>
      </w:r>
      <w:r w:rsidR="00A12C2B" w:rsidRPr="004F50C6">
        <w:rPr>
          <w:sz w:val="22"/>
          <w:szCs w:val="22"/>
        </w:rPr>
        <w:t xml:space="preserve">2025 </w:t>
      </w:r>
      <w:r w:rsidRPr="004F50C6">
        <w:rPr>
          <w:sz w:val="22"/>
          <w:szCs w:val="22"/>
        </w:rPr>
        <w:t xml:space="preserve">r., poz. </w:t>
      </w:r>
      <w:r w:rsidR="00A12C2B" w:rsidRPr="004F50C6">
        <w:rPr>
          <w:sz w:val="22"/>
          <w:szCs w:val="22"/>
        </w:rPr>
        <w:t xml:space="preserve">514 </w:t>
      </w:r>
      <w:r w:rsidR="00954070" w:rsidRPr="004F50C6">
        <w:rPr>
          <w:sz w:val="22"/>
          <w:szCs w:val="22"/>
        </w:rPr>
        <w:t>z późn. zm.</w:t>
      </w:r>
      <w:r w:rsidRPr="004F50C6">
        <w:rPr>
          <w:sz w:val="22"/>
          <w:szCs w:val="22"/>
        </w:rPr>
        <w:t>)</w:t>
      </w:r>
      <w:r w:rsidRPr="004F50C6">
        <w:rPr>
          <w:rStyle w:val="Odwoanieprzypisudolnego"/>
          <w:sz w:val="22"/>
          <w:szCs w:val="22"/>
        </w:rPr>
        <w:footnoteReference w:id="19"/>
      </w:r>
      <w:r w:rsidRPr="004F50C6">
        <w:rPr>
          <w:sz w:val="22"/>
          <w:szCs w:val="22"/>
        </w:rPr>
        <w:t>.</w:t>
      </w:r>
    </w:p>
    <w:p w14:paraId="54AC2225" w14:textId="77777777" w:rsidR="00851256" w:rsidRPr="004F50C6" w:rsidRDefault="00851256" w:rsidP="00851256">
      <w:pPr>
        <w:pStyle w:val="Akapitzlist"/>
        <w:suppressAutoHyphens w:val="0"/>
        <w:spacing w:line="360" w:lineRule="auto"/>
        <w:jc w:val="both"/>
        <w:rPr>
          <w:sz w:val="14"/>
          <w:szCs w:val="14"/>
        </w:rPr>
      </w:pPr>
    </w:p>
    <w:p w14:paraId="6AA6BFE1" w14:textId="5039FE83" w:rsidR="00851256" w:rsidRPr="004F50C6" w:rsidRDefault="00851256" w:rsidP="00E35B85">
      <w:pPr>
        <w:pStyle w:val="Akapitzlist"/>
        <w:numPr>
          <w:ilvl w:val="0"/>
          <w:numId w:val="18"/>
        </w:numPr>
        <w:suppressAutoHyphens w:val="0"/>
        <w:spacing w:line="360" w:lineRule="auto"/>
        <w:ind w:left="993"/>
        <w:jc w:val="both"/>
        <w:rPr>
          <w:sz w:val="22"/>
          <w:szCs w:val="22"/>
        </w:rPr>
      </w:pPr>
      <w:r w:rsidRPr="004F50C6">
        <w:rPr>
          <w:sz w:val="22"/>
          <w:szCs w:val="22"/>
        </w:rPr>
        <w:t xml:space="preserve">W stosunku do Wykonawcy </w:t>
      </w:r>
      <w:r w:rsidRPr="004F50C6">
        <w:rPr>
          <w:b/>
          <w:sz w:val="22"/>
          <w:szCs w:val="22"/>
        </w:rPr>
        <w:t>ZACHODZĄ podstawy wykluczenia</w:t>
      </w:r>
      <w:r w:rsidRPr="004F50C6">
        <w:rPr>
          <w:sz w:val="22"/>
          <w:szCs w:val="22"/>
        </w:rPr>
        <w:t xml:space="preserve"> na podstawie art. </w:t>
      </w:r>
      <w:r w:rsidRPr="004F50C6">
        <w:rPr>
          <w:i/>
          <w:sz w:val="22"/>
          <w:szCs w:val="22"/>
        </w:rPr>
        <w:t>…………………</w:t>
      </w:r>
      <w:r w:rsidR="00AE1A71" w:rsidRPr="004F50C6">
        <w:rPr>
          <w:i/>
          <w:sz w:val="22"/>
          <w:szCs w:val="22"/>
        </w:rPr>
        <w:t xml:space="preserve">……… </w:t>
      </w:r>
      <w:r w:rsidRPr="004F50C6">
        <w:rPr>
          <w:i/>
          <w:sz w:val="16"/>
          <w:szCs w:val="16"/>
        </w:rPr>
        <w:t xml:space="preserve">(należy podać mającą zastosowanie podstawę wykluczenia spośród wymienionych w art. 108 ust. 1 pkt 1 - 6 lub art. 109 ust. 1 pkt 1 lub 4 ustawy Pzp lub art. 7 ust 1 pkt 1 - 3 ustawy o szczególnych rozwiązaniach w zakresie przeciwdziałania wspieraniu agresji na Ukrainę oraz służących ochronie bezpieczeństwa narodowego). </w:t>
      </w:r>
      <w:r w:rsidRPr="004F50C6">
        <w:rPr>
          <w:sz w:val="22"/>
          <w:szCs w:val="22"/>
        </w:rPr>
        <w:t>W pozostałym zakresie oświadczam, że w stosunku do Wykonawcy nie zachodzą inne  podstawy wykluczenia z postępowania</w:t>
      </w:r>
      <w:r w:rsidR="001D2734" w:rsidRPr="004F50C6">
        <w:rPr>
          <w:sz w:val="22"/>
          <w:szCs w:val="22"/>
          <w:vertAlign w:val="superscript"/>
        </w:rPr>
        <w:t>2</w:t>
      </w:r>
      <w:r w:rsidR="00E35B85" w:rsidRPr="004F50C6">
        <w:rPr>
          <w:sz w:val="22"/>
          <w:szCs w:val="22"/>
          <w:vertAlign w:val="superscript"/>
        </w:rPr>
        <w:t>0</w:t>
      </w:r>
      <w:r w:rsidRPr="004F50C6">
        <w:rPr>
          <w:sz w:val="22"/>
          <w:szCs w:val="22"/>
        </w:rPr>
        <w:t>.</w:t>
      </w:r>
    </w:p>
    <w:p w14:paraId="1A1BFDCC" w14:textId="77777777" w:rsidR="00851256" w:rsidRPr="004F50C6" w:rsidRDefault="00851256" w:rsidP="00851256">
      <w:pPr>
        <w:keepNext/>
        <w:spacing w:line="360" w:lineRule="auto"/>
        <w:ind w:left="709"/>
        <w:jc w:val="both"/>
      </w:pPr>
    </w:p>
    <w:p w14:paraId="3EE43388" w14:textId="77777777" w:rsidR="00851256" w:rsidRPr="004F50C6" w:rsidRDefault="00851256" w:rsidP="004157BC">
      <w:pPr>
        <w:keepNext/>
        <w:spacing w:line="360" w:lineRule="auto"/>
        <w:ind w:left="993"/>
        <w:jc w:val="both"/>
        <w:rPr>
          <w:rFonts w:ascii="Times New Roman" w:hAnsi="Times New Roman" w:cs="Times New Roman"/>
        </w:rPr>
      </w:pPr>
      <w:r w:rsidRPr="004F50C6">
        <w:rPr>
          <w:rFonts w:ascii="Times New Roman" w:hAnsi="Times New Roman" w:cs="Times New Roman"/>
        </w:rPr>
        <w:t>Jednocześnie oświadczam, że w związku z ww. okolicznością, na podstawie art. 110 ust. 2 ustawy Pzp</w:t>
      </w:r>
      <w:r w:rsidRPr="004F50C6">
        <w:rPr>
          <w:rStyle w:val="Odwoanieprzypisudolnego"/>
          <w:rFonts w:ascii="Times New Roman" w:hAnsi="Times New Roman" w:cs="Times New Roman"/>
        </w:rPr>
        <w:footnoteReference w:id="20"/>
      </w:r>
      <w:r w:rsidRPr="004F50C6">
        <w:rPr>
          <w:rFonts w:ascii="Times New Roman" w:hAnsi="Times New Roman" w:cs="Times New Roman"/>
        </w:rPr>
        <w:t xml:space="preserve"> Wykonawca podjął następujące środki naprawcze</w:t>
      </w:r>
      <w:r w:rsidRPr="004F50C6">
        <w:rPr>
          <w:rStyle w:val="Odwoanieprzypisudolnego"/>
          <w:rFonts w:ascii="Times New Roman" w:hAnsi="Times New Roman" w:cs="Times New Roman"/>
        </w:rPr>
        <w:footnoteReference w:id="21"/>
      </w:r>
      <w:r w:rsidRPr="004F50C6">
        <w:rPr>
          <w:rFonts w:ascii="Times New Roman" w:hAnsi="Times New Roman" w:cs="Times New Roman"/>
        </w:rPr>
        <w:t xml:space="preserve">: </w:t>
      </w:r>
    </w:p>
    <w:p w14:paraId="5399B9A1" w14:textId="1E947349" w:rsidR="00851256" w:rsidRPr="004F50C6" w:rsidRDefault="00851256" w:rsidP="004157BC">
      <w:pPr>
        <w:spacing w:line="360" w:lineRule="auto"/>
        <w:ind w:left="993"/>
        <w:jc w:val="both"/>
        <w:rPr>
          <w:rFonts w:ascii="Times New Roman" w:hAnsi="Times New Roman" w:cs="Times New Roman"/>
        </w:rPr>
      </w:pPr>
      <w:r w:rsidRPr="004F50C6">
        <w:rPr>
          <w:rFonts w:ascii="Times New Roman" w:hAnsi="Times New Roman" w:cs="Times New Roman"/>
        </w:rPr>
        <w:t>…………………………………………………………………………………………………………………………………………………………………………………………………………………………</w:t>
      </w:r>
    </w:p>
    <w:p w14:paraId="7594DD1A" w14:textId="77777777" w:rsidR="005462FA" w:rsidRPr="004F50C6" w:rsidRDefault="005462FA" w:rsidP="005462FA">
      <w:pPr>
        <w:spacing w:after="0" w:line="360" w:lineRule="auto"/>
        <w:ind w:left="709"/>
        <w:jc w:val="both"/>
        <w:rPr>
          <w:rFonts w:ascii="Times New Roman" w:eastAsia="Times New Roman" w:hAnsi="Times New Roman" w:cs="Times New Roman"/>
          <w:sz w:val="14"/>
          <w:szCs w:val="14"/>
          <w:lang w:eastAsia="ar-SA"/>
        </w:rPr>
      </w:pPr>
    </w:p>
    <w:p w14:paraId="6AF31385" w14:textId="77F87E67" w:rsidR="005462FA" w:rsidRPr="004F50C6" w:rsidRDefault="00B56E1D" w:rsidP="00227875">
      <w:pPr>
        <w:numPr>
          <w:ilvl w:val="2"/>
          <w:numId w:val="45"/>
        </w:numPr>
        <w:suppressAutoHyphens/>
        <w:spacing w:after="0" w:line="360" w:lineRule="auto"/>
        <w:ind w:left="567" w:hanging="567"/>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DODATKOWE OŚWIADCZENIA I INFORMACJE</w:t>
      </w:r>
      <w:r w:rsidR="005462FA" w:rsidRPr="004F50C6">
        <w:rPr>
          <w:rFonts w:ascii="Times New Roman" w:eastAsia="Times New Roman" w:hAnsi="Times New Roman" w:cs="Times New Roman"/>
          <w:b/>
          <w:szCs w:val="20"/>
          <w:lang w:eastAsia="pl-PL"/>
        </w:rPr>
        <w:t>.</w:t>
      </w:r>
    </w:p>
    <w:p w14:paraId="0A40D6DF" w14:textId="77777777" w:rsidR="005462FA" w:rsidRPr="004F50C6" w:rsidRDefault="005462FA" w:rsidP="005462FA">
      <w:pPr>
        <w:spacing w:after="0" w:line="360" w:lineRule="auto"/>
        <w:jc w:val="both"/>
        <w:rPr>
          <w:rFonts w:ascii="Times New Roman" w:eastAsia="Times New Roman" w:hAnsi="Times New Roman" w:cs="Times New Roman"/>
          <w:sz w:val="16"/>
          <w:szCs w:val="16"/>
          <w:lang w:eastAsia="ar-SA"/>
        </w:rPr>
      </w:pPr>
    </w:p>
    <w:p w14:paraId="747FDEBC" w14:textId="5D8718F3" w:rsidR="005462FA" w:rsidRPr="004F50C6" w:rsidRDefault="005462FA" w:rsidP="00851256">
      <w:pPr>
        <w:pStyle w:val="Akapitzlist"/>
        <w:numPr>
          <w:ilvl w:val="6"/>
          <w:numId w:val="7"/>
        </w:numPr>
        <w:spacing w:line="360" w:lineRule="auto"/>
        <w:ind w:left="993" w:hanging="426"/>
        <w:jc w:val="both"/>
        <w:rPr>
          <w:sz w:val="22"/>
        </w:rPr>
      </w:pPr>
      <w:r w:rsidRPr="004F50C6">
        <w:rPr>
          <w:sz w:val="22"/>
        </w:rPr>
        <w:t>Jednocześnie oświadczam, że wszystkie informacje podane w powyższych oświadczeniach są aktualne i zgodne z prawdą oraz zostały przedstawione z pełną świadomością konsekwencji wprowadzenia Zamawiającego w błąd przy przedstawianiu informacji.</w:t>
      </w:r>
    </w:p>
    <w:p w14:paraId="6890B533" w14:textId="77777777" w:rsidR="005462FA" w:rsidRPr="004F50C6" w:rsidRDefault="005462FA" w:rsidP="00851256">
      <w:pPr>
        <w:tabs>
          <w:tab w:val="left" w:pos="851"/>
        </w:tabs>
        <w:suppressAutoHyphens/>
        <w:spacing w:after="0" w:line="360" w:lineRule="auto"/>
        <w:ind w:left="993"/>
        <w:contextualSpacing/>
        <w:jc w:val="both"/>
        <w:rPr>
          <w:rFonts w:ascii="Times New Roman" w:eastAsia="Times New Roman" w:hAnsi="Times New Roman" w:cs="Times New Roman"/>
          <w:b/>
          <w:sz w:val="12"/>
          <w:szCs w:val="10"/>
          <w:lang w:eastAsia="ar-SA"/>
        </w:rPr>
      </w:pPr>
    </w:p>
    <w:p w14:paraId="12845CBE" w14:textId="77777777" w:rsidR="005462FA" w:rsidRPr="004F50C6" w:rsidRDefault="005462FA" w:rsidP="00851256">
      <w:pPr>
        <w:suppressAutoHyphens/>
        <w:spacing w:after="0" w:line="360" w:lineRule="auto"/>
        <w:ind w:left="993"/>
        <w:jc w:val="both"/>
        <w:rPr>
          <w:rFonts w:ascii="Times New Roman" w:eastAsia="Times New Roman" w:hAnsi="Times New Roman" w:cs="Times New Roman"/>
          <w:sz w:val="16"/>
          <w:szCs w:val="24"/>
          <w:lang w:eastAsia="ar-SA"/>
        </w:rPr>
      </w:pPr>
    </w:p>
    <w:p w14:paraId="7AE6981F" w14:textId="77777777" w:rsidR="005462FA" w:rsidRPr="004F50C6" w:rsidRDefault="005462FA" w:rsidP="00851256">
      <w:pPr>
        <w:pStyle w:val="Akapitzlist"/>
        <w:numPr>
          <w:ilvl w:val="6"/>
          <w:numId w:val="7"/>
        </w:numPr>
        <w:spacing w:line="360" w:lineRule="auto"/>
        <w:ind w:left="993" w:hanging="426"/>
        <w:jc w:val="both"/>
        <w:rPr>
          <w:sz w:val="22"/>
        </w:rPr>
      </w:pPr>
      <w:r w:rsidRPr="004F50C6">
        <w:rPr>
          <w:sz w:val="22"/>
        </w:rPr>
        <w:lastRenderedPageBreak/>
        <w:t>Wskazuję, iż następujący dokument ………………………………………..</w:t>
      </w:r>
      <w:r w:rsidRPr="004F50C6">
        <w:rPr>
          <w:sz w:val="22"/>
          <w:vertAlign w:val="superscript"/>
        </w:rPr>
        <w:footnoteReference w:id="22"/>
      </w:r>
      <w:r w:rsidRPr="004F50C6">
        <w:rPr>
          <w:sz w:val="22"/>
        </w:rPr>
        <w:t xml:space="preserve"> jest dostępny w internetowej ogólnodostępnej i bezpłatnej bazie danych pod następującym adresem……………………………., oraz wskazuję następujące dane umożliwiające dostęp do tych dokumentów …………………………..</w:t>
      </w:r>
    </w:p>
    <w:p w14:paraId="7B66D8D1" w14:textId="77777777" w:rsidR="005462FA" w:rsidRPr="004F50C6" w:rsidRDefault="005462FA" w:rsidP="00851256">
      <w:pPr>
        <w:suppressAutoHyphens/>
        <w:spacing w:after="0" w:line="360" w:lineRule="auto"/>
        <w:ind w:left="993"/>
        <w:jc w:val="both"/>
        <w:rPr>
          <w:rFonts w:ascii="Times New Roman" w:eastAsia="Times New Roman" w:hAnsi="Times New Roman" w:cs="Times New Roman"/>
          <w:sz w:val="14"/>
          <w:szCs w:val="14"/>
          <w:lang w:eastAsia="ar-SA"/>
        </w:rPr>
      </w:pPr>
    </w:p>
    <w:p w14:paraId="65B4BF5A" w14:textId="77777777" w:rsidR="00B56E1D" w:rsidRPr="004F50C6" w:rsidRDefault="00B56E1D" w:rsidP="005462FA">
      <w:pPr>
        <w:suppressAutoHyphens/>
        <w:spacing w:after="0" w:line="360" w:lineRule="auto"/>
        <w:jc w:val="both"/>
        <w:rPr>
          <w:rFonts w:ascii="Times New Roman" w:eastAsia="Times New Roman" w:hAnsi="Times New Roman" w:cs="Times New Roman"/>
          <w:sz w:val="14"/>
          <w:szCs w:val="14"/>
          <w:lang w:eastAsia="ar-SA"/>
        </w:rPr>
      </w:pPr>
    </w:p>
    <w:p w14:paraId="621DCCB7" w14:textId="77777777" w:rsidR="00B56E1D" w:rsidRPr="004F50C6" w:rsidRDefault="00B56E1D" w:rsidP="005462FA">
      <w:pPr>
        <w:suppressAutoHyphens/>
        <w:spacing w:after="0" w:line="360" w:lineRule="auto"/>
        <w:jc w:val="both"/>
        <w:rPr>
          <w:rFonts w:ascii="Times New Roman" w:eastAsia="Times New Roman" w:hAnsi="Times New Roman" w:cs="Times New Roman"/>
          <w:sz w:val="14"/>
          <w:szCs w:val="14"/>
          <w:lang w:eastAsia="ar-SA"/>
        </w:rPr>
      </w:pPr>
    </w:p>
    <w:p w14:paraId="3398B7FF" w14:textId="77777777" w:rsidR="005462FA" w:rsidRPr="004F50C6" w:rsidRDefault="005462FA" w:rsidP="005462FA">
      <w:pPr>
        <w:suppressAutoHyphens/>
        <w:spacing w:after="0" w:line="360" w:lineRule="auto"/>
        <w:ind w:left="851"/>
        <w:jc w:val="both"/>
        <w:rPr>
          <w:rFonts w:ascii="Times New Roman" w:eastAsia="Times New Roman" w:hAnsi="Times New Roman" w:cs="Times New Roman"/>
          <w:sz w:val="10"/>
          <w:szCs w:val="10"/>
          <w:lang w:eastAsia="ar-SA"/>
        </w:rPr>
      </w:pPr>
    </w:p>
    <w:p w14:paraId="04D78509" w14:textId="77777777" w:rsidR="005462FA" w:rsidRPr="004F50C6" w:rsidRDefault="005462FA" w:rsidP="005462FA">
      <w:pPr>
        <w:suppressAutoHyphens/>
        <w:spacing w:after="0" w:line="360" w:lineRule="auto"/>
        <w:jc w:val="both"/>
        <w:rPr>
          <w:rFonts w:ascii="Times New Roman" w:eastAsia="Times New Roman" w:hAnsi="Times New Roman" w:cs="Times New Roman"/>
          <w:b/>
          <w:sz w:val="10"/>
          <w:szCs w:val="10"/>
          <w:lang w:eastAsia="ar-SA"/>
        </w:rPr>
      </w:pPr>
    </w:p>
    <w:p w14:paraId="5B17641D" w14:textId="77777777" w:rsidR="005462FA" w:rsidRPr="004F50C6" w:rsidRDefault="005462FA" w:rsidP="005462FA">
      <w:pPr>
        <w:suppressAutoHyphens/>
        <w:spacing w:after="80" w:line="240" w:lineRule="auto"/>
        <w:ind w:left="4536"/>
        <w:jc w:val="both"/>
        <w:rPr>
          <w:rFonts w:ascii="Times New Roman" w:eastAsia="Times New Roman" w:hAnsi="Times New Roman" w:cs="Times New Roman"/>
          <w:i/>
          <w:sz w:val="18"/>
          <w:szCs w:val="20"/>
          <w:lang w:eastAsia="ar-SA"/>
        </w:rPr>
      </w:pPr>
      <w:r w:rsidRPr="004F50C6">
        <w:rPr>
          <w:rFonts w:ascii="Times New Roman" w:eastAsia="Times New Roman" w:hAnsi="Times New Roman" w:cs="Times New Roman"/>
          <w:b/>
          <w:i/>
          <w:sz w:val="20"/>
          <w:lang w:eastAsia="ar-SA"/>
        </w:rPr>
        <w:t>Podpis Wykonawcy lub osoby/osób upoważnionej/</w:t>
      </w:r>
      <w:proofErr w:type="spellStart"/>
      <w:r w:rsidRPr="004F50C6">
        <w:rPr>
          <w:rFonts w:ascii="Times New Roman" w:eastAsia="Times New Roman" w:hAnsi="Times New Roman" w:cs="Times New Roman"/>
          <w:b/>
          <w:i/>
          <w:sz w:val="20"/>
          <w:lang w:eastAsia="ar-SA"/>
        </w:rPr>
        <w:t>nych</w:t>
      </w:r>
      <w:proofErr w:type="spellEnd"/>
      <w:r w:rsidRPr="004F50C6">
        <w:rPr>
          <w:rFonts w:ascii="Times New Roman" w:eastAsia="Times New Roman" w:hAnsi="Times New Roman" w:cs="Times New Roman"/>
          <w:b/>
          <w:i/>
          <w:sz w:val="20"/>
          <w:lang w:eastAsia="ar-SA"/>
        </w:rPr>
        <w:t xml:space="preserve"> do reprezentowania Wykonawcy</w:t>
      </w:r>
      <w:r w:rsidRPr="004F50C6">
        <w:rPr>
          <w:rFonts w:ascii="Times New Roman" w:eastAsia="Times New Roman" w:hAnsi="Times New Roman" w:cs="Times New Roman"/>
          <w:i/>
          <w:sz w:val="20"/>
          <w:lang w:eastAsia="ar-SA"/>
        </w:rPr>
        <w:t xml:space="preserve"> (dokument powinien być podpisany kwalifikowanym podpisem elektronicznym, podpisem zaufanym lub podpisem osobistym)</w:t>
      </w:r>
    </w:p>
    <w:p w14:paraId="2B688F11" w14:textId="77777777" w:rsidR="005462FA" w:rsidRPr="004F50C6" w:rsidRDefault="005462FA" w:rsidP="005462FA">
      <w:pPr>
        <w:suppressAutoHyphens/>
        <w:spacing w:after="0" w:line="360" w:lineRule="auto"/>
        <w:jc w:val="both"/>
        <w:rPr>
          <w:rFonts w:ascii="Times New Roman" w:eastAsia="Times New Roman" w:hAnsi="Times New Roman" w:cs="Times New Roman"/>
          <w:sz w:val="10"/>
          <w:szCs w:val="10"/>
          <w:lang w:eastAsia="ar-SA"/>
        </w:rPr>
      </w:pPr>
    </w:p>
    <w:p w14:paraId="6545538B" w14:textId="77777777" w:rsidR="005462FA" w:rsidRPr="004F50C6" w:rsidRDefault="005462FA" w:rsidP="005462FA">
      <w:pPr>
        <w:spacing w:after="0" w:line="240" w:lineRule="auto"/>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br w:type="page"/>
      </w:r>
    </w:p>
    <w:p w14:paraId="2FA2E991" w14:textId="087720A4" w:rsidR="005462FA" w:rsidRPr="004F50C6" w:rsidRDefault="00B56E1D" w:rsidP="005462FA">
      <w:pPr>
        <w:suppressAutoHyphens/>
        <w:spacing w:after="0" w:line="240" w:lineRule="auto"/>
        <w:jc w:val="right"/>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lastRenderedPageBreak/>
        <w:t xml:space="preserve">Załącznik nr </w:t>
      </w:r>
      <w:r w:rsidR="003F7DCB" w:rsidRPr="004F50C6">
        <w:rPr>
          <w:rFonts w:ascii="Times New Roman" w:eastAsia="Times New Roman" w:hAnsi="Times New Roman" w:cs="Times New Roman"/>
          <w:b/>
          <w:bCs/>
          <w:lang w:eastAsia="ar-SA"/>
        </w:rPr>
        <w:t>3</w:t>
      </w:r>
      <w:r w:rsidR="005462FA" w:rsidRPr="004F50C6">
        <w:rPr>
          <w:rFonts w:ascii="Times New Roman" w:eastAsia="Times New Roman" w:hAnsi="Times New Roman" w:cs="Times New Roman"/>
          <w:b/>
          <w:bCs/>
          <w:lang w:eastAsia="ar-SA"/>
        </w:rPr>
        <w:t>.2</w:t>
      </w:r>
    </w:p>
    <w:p w14:paraId="17E73300" w14:textId="77777777" w:rsidR="005462FA" w:rsidRPr="004F50C6" w:rsidRDefault="005462FA" w:rsidP="005462FA">
      <w:pPr>
        <w:suppressAutoHyphens/>
        <w:spacing w:after="0" w:line="240" w:lineRule="auto"/>
        <w:ind w:left="4963" w:firstLine="709"/>
        <w:jc w:val="right"/>
        <w:rPr>
          <w:rFonts w:ascii="Times New Roman" w:eastAsia="Times New Roman" w:hAnsi="Times New Roman" w:cs="Times New Roman"/>
          <w:b/>
          <w:lang w:eastAsia="ar-SA"/>
        </w:rPr>
      </w:pPr>
    </w:p>
    <w:tbl>
      <w:tblPr>
        <w:tblW w:w="11552" w:type="dxa"/>
        <w:tblLook w:val="04A0" w:firstRow="1" w:lastRow="0" w:firstColumn="1" w:lastColumn="0" w:noHBand="0" w:noVBand="1"/>
      </w:tblPr>
      <w:tblGrid>
        <w:gridCol w:w="6946"/>
        <w:gridCol w:w="4606"/>
      </w:tblGrid>
      <w:tr w:rsidR="005462FA" w:rsidRPr="004F50C6" w14:paraId="71440555" w14:textId="77777777" w:rsidTr="00B266A3">
        <w:tc>
          <w:tcPr>
            <w:tcW w:w="6946" w:type="dxa"/>
            <w:shd w:val="clear" w:color="auto" w:fill="auto"/>
          </w:tcPr>
          <w:p w14:paraId="1B9C39E1" w14:textId="77777777" w:rsidR="005462FA" w:rsidRPr="004F50C6" w:rsidRDefault="005462FA" w:rsidP="005462FA">
            <w:pPr>
              <w:suppressAutoHyphens/>
              <w:spacing w:after="0" w:line="360" w:lineRule="auto"/>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PODMIOT UDOSTĘPNIAJĄCY ZASOBY</w:t>
            </w:r>
          </w:p>
          <w:p w14:paraId="53652D07"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6B7D3989"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3E152E5C" w14:textId="77777777" w:rsidR="005462FA" w:rsidRPr="004F50C6" w:rsidRDefault="005462FA" w:rsidP="005462FA">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 xml:space="preserve">(pełna nazwa/firma, adres, NIP, REGON, numer wpisu w </w:t>
            </w:r>
          </w:p>
          <w:p w14:paraId="4DA06759" w14:textId="0AA4F5AC" w:rsidR="005462FA" w:rsidRPr="004F50C6" w:rsidRDefault="005462FA" w:rsidP="005462FA">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odpowiednim rejestrze</w:t>
            </w:r>
            <w:r w:rsidR="00036B87" w:rsidRPr="004F50C6">
              <w:rPr>
                <w:rFonts w:ascii="Times New Roman" w:eastAsia="Times New Roman" w:hAnsi="Times New Roman" w:cs="Times New Roman"/>
                <w:i/>
                <w:sz w:val="18"/>
                <w:lang w:eastAsia="ar-SA"/>
              </w:rPr>
              <w:t>,</w:t>
            </w:r>
            <w:r w:rsidRPr="004F50C6">
              <w:rPr>
                <w:rFonts w:ascii="Times New Roman" w:eastAsia="Times New Roman" w:hAnsi="Times New Roman" w:cs="Times New Roman"/>
                <w:i/>
                <w:sz w:val="18"/>
                <w:lang w:eastAsia="ar-SA"/>
              </w:rPr>
              <w:t xml:space="preserve"> np. KRS) </w:t>
            </w:r>
          </w:p>
          <w:p w14:paraId="1DA998B3" w14:textId="77777777" w:rsidR="005462FA" w:rsidRPr="004F50C6" w:rsidRDefault="005462FA" w:rsidP="005462FA">
            <w:pPr>
              <w:suppressAutoHyphens/>
              <w:spacing w:after="0" w:line="360" w:lineRule="auto"/>
              <w:jc w:val="both"/>
              <w:rPr>
                <w:rFonts w:ascii="Times New Roman" w:eastAsia="Times New Roman" w:hAnsi="Times New Roman" w:cs="Times New Roman"/>
                <w:sz w:val="20"/>
                <w:szCs w:val="20"/>
                <w:lang w:eastAsia="ar-SA"/>
              </w:rPr>
            </w:pPr>
          </w:p>
          <w:p w14:paraId="0E53DCED"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reprezentowany przez: ……………………………</w:t>
            </w:r>
          </w:p>
          <w:p w14:paraId="424F3807" w14:textId="27B1875D" w:rsidR="005462FA" w:rsidRPr="004F50C6" w:rsidRDefault="005462FA" w:rsidP="005462FA">
            <w:pPr>
              <w:suppressAutoHyphens/>
              <w:spacing w:after="0" w:line="240" w:lineRule="auto"/>
              <w:ind w:right="2302"/>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(imię, nazwisko, stanowisko/ uprawnienie do reprezentacji)</w:t>
            </w:r>
          </w:p>
        </w:tc>
        <w:tc>
          <w:tcPr>
            <w:tcW w:w="4606" w:type="dxa"/>
            <w:shd w:val="clear" w:color="auto" w:fill="auto"/>
          </w:tcPr>
          <w:p w14:paraId="74254CC4" w14:textId="77777777" w:rsidR="005462FA" w:rsidRPr="004F50C6" w:rsidRDefault="005462FA" w:rsidP="005462FA">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55FEEE71" w14:textId="77777777" w:rsidR="005462FA" w:rsidRPr="004F50C6" w:rsidRDefault="005462FA" w:rsidP="005462FA">
            <w:pPr>
              <w:suppressAutoHyphens/>
              <w:spacing w:after="0" w:line="360" w:lineRule="auto"/>
              <w:ind w:left="709"/>
              <w:rPr>
                <w:rFonts w:ascii="Times New Roman" w:eastAsia="Times New Roman" w:hAnsi="Times New Roman" w:cs="Times New Roman"/>
                <w:lang w:eastAsia="pl-PL"/>
              </w:rPr>
            </w:pPr>
            <w:r w:rsidRPr="004F50C6">
              <w:rPr>
                <w:rFonts w:ascii="Times New Roman" w:eastAsia="Times New Roman" w:hAnsi="Times New Roman" w:cs="Times New Roman"/>
                <w:lang w:eastAsia="ar-SA"/>
              </w:rPr>
              <w:t>miejscowość i data</w:t>
            </w:r>
          </w:p>
          <w:p w14:paraId="300E4CFA" w14:textId="77777777" w:rsidR="005462FA" w:rsidRPr="004F50C6" w:rsidRDefault="005462FA" w:rsidP="005462FA">
            <w:pPr>
              <w:suppressAutoHyphens/>
              <w:spacing w:after="0" w:line="360" w:lineRule="auto"/>
              <w:jc w:val="both"/>
              <w:rPr>
                <w:rFonts w:ascii="Times New Roman" w:eastAsia="Times New Roman" w:hAnsi="Times New Roman" w:cs="Times New Roman"/>
                <w:i/>
                <w:lang w:eastAsia="pl-PL"/>
              </w:rPr>
            </w:pPr>
          </w:p>
          <w:p w14:paraId="2FABEA30" w14:textId="77777777" w:rsidR="005462FA" w:rsidRPr="004F50C6" w:rsidRDefault="005462FA" w:rsidP="005462FA">
            <w:pPr>
              <w:suppressAutoHyphens/>
              <w:spacing w:after="0" w:line="360" w:lineRule="auto"/>
              <w:jc w:val="both"/>
              <w:rPr>
                <w:rFonts w:ascii="Times New Roman" w:eastAsia="Times New Roman" w:hAnsi="Times New Roman" w:cs="Times New Roman"/>
                <w:b/>
                <w:i/>
                <w:lang w:eastAsia="ar-SA"/>
              </w:rPr>
            </w:pPr>
          </w:p>
        </w:tc>
      </w:tr>
    </w:tbl>
    <w:p w14:paraId="598D7C2C" w14:textId="77777777" w:rsidR="005462FA" w:rsidRPr="004F50C6" w:rsidRDefault="005462FA" w:rsidP="005462FA">
      <w:pPr>
        <w:suppressAutoHyphens/>
        <w:spacing w:after="0" w:line="360" w:lineRule="auto"/>
        <w:rPr>
          <w:rFonts w:ascii="Times New Roman" w:eastAsia="Times New Roman" w:hAnsi="Times New Roman" w:cs="Times New Roman"/>
          <w:b/>
          <w:sz w:val="18"/>
          <w:szCs w:val="20"/>
          <w:lang w:eastAsia="ar-SA"/>
        </w:rPr>
      </w:pPr>
    </w:p>
    <w:p w14:paraId="23E18C36" w14:textId="77777777" w:rsidR="005462FA" w:rsidRPr="004F50C6" w:rsidRDefault="005462FA" w:rsidP="005462FA">
      <w:pPr>
        <w:suppressAutoHyphens/>
        <w:spacing w:after="0" w:line="360" w:lineRule="auto"/>
        <w:rPr>
          <w:rFonts w:ascii="Times New Roman" w:eastAsia="Times New Roman" w:hAnsi="Times New Roman" w:cs="Times New Roman"/>
          <w:b/>
          <w:sz w:val="10"/>
          <w:szCs w:val="10"/>
          <w:lang w:eastAsia="ar-SA"/>
        </w:rPr>
      </w:pPr>
    </w:p>
    <w:p w14:paraId="1ECCC07F" w14:textId="77777777" w:rsidR="005462FA" w:rsidRPr="004F50C6" w:rsidRDefault="005462FA" w:rsidP="005462FA">
      <w:pPr>
        <w:suppressAutoHyphens/>
        <w:spacing w:after="0" w:line="360" w:lineRule="auto"/>
        <w:jc w:val="center"/>
        <w:rPr>
          <w:rFonts w:ascii="Times New Roman" w:eastAsia="Times New Roman" w:hAnsi="Times New Roman" w:cs="Times New Roman"/>
          <w:b/>
          <w:szCs w:val="20"/>
          <w:lang w:eastAsia="ar-SA"/>
        </w:rPr>
      </w:pPr>
      <w:r w:rsidRPr="004F50C6">
        <w:rPr>
          <w:rFonts w:ascii="Times New Roman" w:eastAsia="Times New Roman" w:hAnsi="Times New Roman" w:cs="Times New Roman"/>
          <w:b/>
          <w:szCs w:val="20"/>
          <w:lang w:eastAsia="ar-SA"/>
        </w:rPr>
        <w:t xml:space="preserve">OŚWIADCZENIE PODMIOTU UDOSTĘPNIAJĄCEGO ZASOBY </w:t>
      </w:r>
    </w:p>
    <w:p w14:paraId="3001898D" w14:textId="1A58204B" w:rsidR="005462FA" w:rsidRPr="004F50C6" w:rsidRDefault="005462FA" w:rsidP="005462FA">
      <w:pPr>
        <w:suppressAutoHyphens/>
        <w:spacing w:after="0" w:line="360" w:lineRule="auto"/>
        <w:jc w:val="both"/>
        <w:rPr>
          <w:rFonts w:ascii="Times New Roman" w:eastAsia="Times New Roman" w:hAnsi="Times New Roman" w:cs="Times New Roman"/>
          <w:szCs w:val="20"/>
          <w:lang w:eastAsia="ar-SA"/>
        </w:rPr>
      </w:pPr>
      <w:r w:rsidRPr="004F50C6">
        <w:rPr>
          <w:rFonts w:ascii="Times New Roman" w:eastAsia="Times New Roman" w:hAnsi="Times New Roman" w:cs="Times New Roman"/>
          <w:szCs w:val="20"/>
          <w:lang w:eastAsia="ar-SA"/>
        </w:rPr>
        <w:t xml:space="preserve">składane na podstawie art. 125 ust. 5 ustawy z dnia 11 września 2019 r. - Prawo zamówień publicznych </w:t>
      </w:r>
      <w:r w:rsidRPr="004F50C6">
        <w:rPr>
          <w:rFonts w:ascii="Times New Roman" w:eastAsia="Times New Roman" w:hAnsi="Times New Roman" w:cs="Times New Roman"/>
          <w:lang w:eastAsia="ar-SA"/>
        </w:rPr>
        <w:t>(</w:t>
      </w:r>
      <w:proofErr w:type="spellStart"/>
      <w:r w:rsidRPr="004F50C6">
        <w:rPr>
          <w:rFonts w:ascii="Times New Roman" w:eastAsia="Times New Roman" w:hAnsi="Times New Roman" w:cs="Times New Roman"/>
          <w:lang w:eastAsia="ar-SA"/>
        </w:rPr>
        <w:t>t</w:t>
      </w:r>
      <w:r w:rsidR="00592900"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j</w:t>
      </w:r>
      <w:proofErr w:type="spellEnd"/>
      <w:r w:rsidRPr="004F50C6">
        <w:rPr>
          <w:rFonts w:ascii="Times New Roman" w:eastAsia="Times New Roman" w:hAnsi="Times New Roman" w:cs="Times New Roman"/>
          <w:lang w:eastAsia="ar-SA"/>
        </w:rPr>
        <w:t xml:space="preserve">. Dz.U. z </w:t>
      </w:r>
      <w:r w:rsidR="003F7DCB" w:rsidRPr="004F50C6">
        <w:rPr>
          <w:rFonts w:ascii="Times New Roman" w:eastAsia="Times New Roman" w:hAnsi="Times New Roman" w:cs="Times New Roman"/>
          <w:lang w:eastAsia="ar-SA"/>
        </w:rPr>
        <w:t xml:space="preserve">2024 </w:t>
      </w:r>
      <w:r w:rsidRPr="004F50C6">
        <w:rPr>
          <w:rFonts w:ascii="Times New Roman" w:eastAsia="Times New Roman" w:hAnsi="Times New Roman" w:cs="Times New Roman"/>
          <w:lang w:eastAsia="ar-SA"/>
        </w:rPr>
        <w:t xml:space="preserve">r. poz. </w:t>
      </w:r>
      <w:r w:rsidR="003F7DCB" w:rsidRPr="004F50C6">
        <w:rPr>
          <w:rFonts w:ascii="Times New Roman" w:eastAsia="Times New Roman" w:hAnsi="Times New Roman" w:cs="Times New Roman"/>
          <w:lang w:eastAsia="ar-SA"/>
        </w:rPr>
        <w:t xml:space="preserve">1320 </w:t>
      </w:r>
      <w:r w:rsidRPr="004F50C6">
        <w:rPr>
          <w:rFonts w:ascii="Times New Roman" w:eastAsia="Times New Roman" w:hAnsi="Times New Roman" w:cs="Times New Roman"/>
          <w:lang w:eastAsia="ar-SA"/>
        </w:rPr>
        <w:t>ze zm.)</w:t>
      </w:r>
      <w:r w:rsidRPr="004F50C6">
        <w:rPr>
          <w:rFonts w:ascii="Times New Roman" w:eastAsia="Times New Roman" w:hAnsi="Times New Roman" w:cs="Times New Roman"/>
          <w:szCs w:val="20"/>
          <w:lang w:eastAsia="ar-SA"/>
        </w:rPr>
        <w:t xml:space="preserve"> w postępowaniu o udzielenie zamówienia publicznego </w:t>
      </w:r>
      <w:r w:rsidRPr="004F50C6">
        <w:rPr>
          <w:rFonts w:ascii="Times New Roman" w:eastAsia="Times New Roman" w:hAnsi="Times New Roman" w:cs="Times New Roman"/>
          <w:bCs/>
          <w:szCs w:val="20"/>
          <w:lang w:eastAsia="ar-SA"/>
        </w:rPr>
        <w:t>na</w:t>
      </w:r>
      <w:r w:rsidRPr="004F50C6">
        <w:rPr>
          <w:rFonts w:ascii="Times New Roman" w:eastAsia="Times New Roman" w:hAnsi="Times New Roman" w:cs="Times New Roman"/>
          <w:b/>
          <w:szCs w:val="20"/>
          <w:lang w:eastAsia="ar-SA"/>
        </w:rPr>
        <w:t xml:space="preserve"> sukcesywne dostawy prowiantu na statek s/y </w:t>
      </w:r>
      <w:r w:rsidR="003F7DCB" w:rsidRPr="004F50C6">
        <w:rPr>
          <w:rFonts w:ascii="Times New Roman" w:eastAsia="Times New Roman" w:hAnsi="Times New Roman" w:cs="Times New Roman"/>
          <w:b/>
          <w:szCs w:val="20"/>
          <w:lang w:eastAsia="ar-SA"/>
        </w:rPr>
        <w:t>„</w:t>
      </w:r>
      <w:r w:rsidRPr="004F50C6">
        <w:rPr>
          <w:rFonts w:ascii="Times New Roman" w:eastAsia="Times New Roman" w:hAnsi="Times New Roman" w:cs="Times New Roman"/>
          <w:b/>
          <w:szCs w:val="20"/>
          <w:lang w:eastAsia="ar-SA"/>
        </w:rPr>
        <w:t>OCEANIA</w:t>
      </w:r>
      <w:r w:rsidR="003F7DCB" w:rsidRPr="004F50C6">
        <w:rPr>
          <w:rFonts w:ascii="Times New Roman" w:eastAsia="Times New Roman" w:hAnsi="Times New Roman" w:cs="Times New Roman"/>
          <w:b/>
          <w:szCs w:val="20"/>
          <w:lang w:eastAsia="ar-SA"/>
        </w:rPr>
        <w:t>”</w:t>
      </w:r>
      <w:r w:rsidRPr="004F50C6">
        <w:rPr>
          <w:rFonts w:ascii="Times New Roman" w:eastAsia="Times New Roman" w:hAnsi="Times New Roman" w:cs="Times New Roman"/>
          <w:b/>
          <w:szCs w:val="20"/>
          <w:lang w:eastAsia="ar-SA"/>
        </w:rPr>
        <w:t xml:space="preserve"> </w:t>
      </w:r>
      <w:r w:rsidRPr="004F50C6">
        <w:rPr>
          <w:rFonts w:ascii="Times New Roman" w:eastAsia="Times New Roman" w:hAnsi="Times New Roman" w:cs="Times New Roman"/>
          <w:bCs/>
          <w:szCs w:val="20"/>
          <w:lang w:eastAsia="ar-SA"/>
        </w:rPr>
        <w:t>dla Instytutu Oceanologii Polskiej Akademii Nauk (</w:t>
      </w:r>
      <w:r w:rsidR="00123E8F" w:rsidRPr="004F50C6">
        <w:rPr>
          <w:rFonts w:ascii="Times New Roman" w:eastAsia="Times New Roman" w:hAnsi="Times New Roman" w:cs="Times New Roman"/>
          <w:bCs/>
          <w:szCs w:val="20"/>
          <w:lang w:eastAsia="ar-SA"/>
        </w:rPr>
        <w:t>IO/ZP/</w:t>
      </w:r>
      <w:r w:rsidR="003F7DCB" w:rsidRPr="004F50C6">
        <w:rPr>
          <w:rFonts w:ascii="Times New Roman" w:eastAsia="Times New Roman" w:hAnsi="Times New Roman" w:cs="Times New Roman"/>
          <w:bCs/>
          <w:szCs w:val="20"/>
          <w:lang w:eastAsia="ar-SA"/>
        </w:rPr>
        <w:t>1</w:t>
      </w:r>
      <w:r w:rsidR="00123E8F" w:rsidRPr="004F50C6">
        <w:rPr>
          <w:rFonts w:ascii="Times New Roman" w:eastAsia="Times New Roman" w:hAnsi="Times New Roman" w:cs="Times New Roman"/>
          <w:bCs/>
          <w:szCs w:val="20"/>
          <w:lang w:eastAsia="ar-SA"/>
        </w:rPr>
        <w:t>/</w:t>
      </w:r>
      <w:r w:rsidR="00147817" w:rsidRPr="004F50C6">
        <w:rPr>
          <w:rFonts w:ascii="Times New Roman" w:eastAsia="Times New Roman" w:hAnsi="Times New Roman" w:cs="Times New Roman"/>
          <w:bCs/>
          <w:szCs w:val="20"/>
          <w:lang w:eastAsia="ar-SA"/>
        </w:rPr>
        <w:t>2026</w:t>
      </w:r>
      <w:r w:rsidRPr="004F50C6">
        <w:rPr>
          <w:rFonts w:ascii="Times New Roman" w:eastAsia="Times New Roman" w:hAnsi="Times New Roman" w:cs="Times New Roman"/>
          <w:bCs/>
          <w:szCs w:val="20"/>
          <w:lang w:eastAsia="ar-SA"/>
        </w:rPr>
        <w:t>)</w:t>
      </w:r>
      <w:r w:rsidRPr="004F50C6">
        <w:rPr>
          <w:rFonts w:ascii="Times New Roman" w:eastAsia="Times New Roman" w:hAnsi="Times New Roman" w:cs="Times New Roman"/>
          <w:bCs/>
          <w:lang w:eastAsia="ar-SA"/>
        </w:rPr>
        <w:t>:</w:t>
      </w:r>
    </w:p>
    <w:p w14:paraId="4606AFA7" w14:textId="77777777" w:rsidR="005462FA" w:rsidRPr="004F50C6" w:rsidRDefault="005462FA" w:rsidP="005462FA">
      <w:pPr>
        <w:suppressAutoHyphens/>
        <w:spacing w:after="0" w:line="360" w:lineRule="auto"/>
        <w:jc w:val="center"/>
        <w:rPr>
          <w:rFonts w:ascii="Times New Roman" w:eastAsia="Times New Roman" w:hAnsi="Times New Roman" w:cs="Times New Roman"/>
          <w:b/>
          <w:sz w:val="10"/>
          <w:szCs w:val="10"/>
          <w:u w:val="single"/>
          <w:lang w:eastAsia="ar-SA"/>
        </w:rPr>
      </w:pPr>
    </w:p>
    <w:p w14:paraId="098D73CF" w14:textId="77777777" w:rsidR="005462FA" w:rsidRPr="004F50C6" w:rsidRDefault="005462FA" w:rsidP="005462FA">
      <w:pPr>
        <w:suppressAutoHyphens/>
        <w:spacing w:after="0" w:line="360" w:lineRule="auto"/>
        <w:jc w:val="center"/>
        <w:rPr>
          <w:rFonts w:ascii="Times New Roman" w:eastAsia="Times New Roman" w:hAnsi="Times New Roman" w:cs="Times New Roman"/>
          <w:b/>
          <w:sz w:val="8"/>
          <w:szCs w:val="8"/>
          <w:u w:val="single"/>
          <w:lang w:eastAsia="ar-SA"/>
        </w:rPr>
      </w:pPr>
    </w:p>
    <w:p w14:paraId="12A09362"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Ja, niżej podpisany oświadczam, co następuje:</w:t>
      </w:r>
    </w:p>
    <w:p w14:paraId="3542DF82" w14:textId="77777777" w:rsidR="005462FA" w:rsidRPr="004F50C6" w:rsidRDefault="005462FA" w:rsidP="005462FA">
      <w:pPr>
        <w:suppressAutoHyphens/>
        <w:spacing w:after="0" w:line="360" w:lineRule="auto"/>
        <w:jc w:val="both"/>
        <w:rPr>
          <w:rFonts w:ascii="Times New Roman" w:eastAsia="Times New Roman" w:hAnsi="Times New Roman" w:cs="Times New Roman"/>
          <w:lang w:eastAsia="ar-SA"/>
        </w:rPr>
      </w:pPr>
    </w:p>
    <w:p w14:paraId="61854DF3" w14:textId="77777777" w:rsidR="005462FA" w:rsidRPr="004F50C6" w:rsidRDefault="005462FA" w:rsidP="00227875">
      <w:pPr>
        <w:numPr>
          <w:ilvl w:val="0"/>
          <w:numId w:val="59"/>
        </w:numPr>
        <w:suppressAutoHyphens/>
        <w:spacing w:after="0" w:line="240" w:lineRule="auto"/>
        <w:ind w:left="426" w:hanging="426"/>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OŚWIADCZENIE O SPEŁNIANIU WARUNKÓW UDZIAŁU W POSTĘPOWANIU.</w:t>
      </w:r>
    </w:p>
    <w:p w14:paraId="520C474E" w14:textId="77777777" w:rsidR="005462FA" w:rsidRPr="004F50C6" w:rsidRDefault="005462FA" w:rsidP="005462FA">
      <w:pPr>
        <w:spacing w:after="0" w:line="360" w:lineRule="auto"/>
        <w:ind w:left="851"/>
        <w:contextualSpacing/>
        <w:jc w:val="both"/>
        <w:rPr>
          <w:rFonts w:ascii="Times New Roman" w:eastAsia="Times New Roman" w:hAnsi="Times New Roman" w:cs="Times New Roman"/>
          <w:b/>
          <w:sz w:val="12"/>
          <w:szCs w:val="10"/>
          <w:lang w:eastAsia="pl-PL"/>
        </w:rPr>
      </w:pPr>
    </w:p>
    <w:p w14:paraId="3C1867FC" w14:textId="14A61AC8" w:rsidR="005462FA" w:rsidRPr="004F50C6" w:rsidRDefault="005462FA" w:rsidP="005462FA">
      <w:pPr>
        <w:spacing w:after="0" w:line="360" w:lineRule="auto"/>
        <w:ind w:left="426"/>
        <w:contextualSpacing/>
        <w:jc w:val="both"/>
        <w:rPr>
          <w:rFonts w:ascii="Times New Roman" w:eastAsia="Times New Roman" w:hAnsi="Times New Roman" w:cs="Times New Roman"/>
          <w:szCs w:val="20"/>
          <w:lang w:eastAsia="pl-PL"/>
        </w:rPr>
      </w:pPr>
      <w:r w:rsidRPr="004F50C6">
        <w:rPr>
          <w:rFonts w:ascii="Times New Roman" w:eastAsia="Times New Roman" w:hAnsi="Times New Roman" w:cs="Times New Roman"/>
          <w:szCs w:val="20"/>
          <w:lang w:eastAsia="pl-PL"/>
        </w:rPr>
        <w:t>Oświadczam, że Podmiot, który reprezentuję</w:t>
      </w:r>
      <w:r w:rsidR="00355741" w:rsidRPr="004F50C6">
        <w:rPr>
          <w:rFonts w:ascii="Times New Roman" w:eastAsia="Times New Roman" w:hAnsi="Times New Roman" w:cs="Times New Roman"/>
          <w:szCs w:val="20"/>
          <w:lang w:eastAsia="pl-PL"/>
        </w:rPr>
        <w:t>,</w:t>
      </w:r>
      <w:r w:rsidRPr="004F50C6">
        <w:rPr>
          <w:rFonts w:ascii="Times New Roman" w:eastAsia="Times New Roman" w:hAnsi="Times New Roman" w:cs="Times New Roman"/>
          <w:szCs w:val="20"/>
          <w:lang w:eastAsia="pl-PL"/>
        </w:rPr>
        <w:t xml:space="preserve"> spełnia następujące warunki udziału w postępowaniu określone przez Zamawiającego w rozdziale VI.2 SWZ</w:t>
      </w:r>
      <w:r w:rsidR="004F23A3" w:rsidRPr="004F50C6">
        <w:rPr>
          <w:rFonts w:ascii="Times New Roman" w:eastAsia="Times New Roman" w:hAnsi="Times New Roman" w:cs="Times New Roman"/>
          <w:szCs w:val="20"/>
          <w:lang w:eastAsia="pl-PL"/>
        </w:rPr>
        <w:t xml:space="preserve"> punkt</w:t>
      </w:r>
      <w:r w:rsidRPr="004F50C6">
        <w:rPr>
          <w:rFonts w:ascii="Times New Roman" w:eastAsia="Times New Roman" w:hAnsi="Times New Roman" w:cs="Times New Roman"/>
          <w:szCs w:val="20"/>
          <w:lang w:eastAsia="pl-PL"/>
        </w:rPr>
        <w:t>………</w:t>
      </w:r>
      <w:r w:rsidRPr="004F50C6">
        <w:rPr>
          <w:rFonts w:ascii="Times New Roman" w:eastAsia="Times New Roman" w:hAnsi="Times New Roman" w:cs="Times New Roman"/>
          <w:szCs w:val="20"/>
          <w:vertAlign w:val="superscript"/>
          <w:lang w:eastAsia="pl-PL"/>
        </w:rPr>
        <w:footnoteReference w:id="23"/>
      </w:r>
      <w:r w:rsidRPr="004F50C6">
        <w:rPr>
          <w:rFonts w:ascii="Times New Roman" w:eastAsia="Times New Roman" w:hAnsi="Times New Roman" w:cs="Times New Roman"/>
          <w:szCs w:val="20"/>
          <w:lang w:eastAsia="pl-PL"/>
        </w:rPr>
        <w:t>:</w:t>
      </w:r>
    </w:p>
    <w:p w14:paraId="0F59F090" w14:textId="77777777" w:rsidR="005462FA" w:rsidRPr="004F50C6" w:rsidRDefault="005462FA" w:rsidP="005462FA">
      <w:pPr>
        <w:spacing w:after="0" w:line="360" w:lineRule="auto"/>
        <w:ind w:left="426"/>
        <w:contextualSpacing/>
        <w:jc w:val="both"/>
        <w:rPr>
          <w:rFonts w:ascii="Times New Roman" w:eastAsia="Times New Roman" w:hAnsi="Times New Roman" w:cs="Times New Roman"/>
          <w:sz w:val="20"/>
          <w:szCs w:val="20"/>
          <w:lang w:eastAsia="pl-PL"/>
        </w:rPr>
      </w:pPr>
      <w:r w:rsidRPr="004F50C6">
        <w:rPr>
          <w:rFonts w:ascii="Times New Roman" w:eastAsia="Times New Roman" w:hAnsi="Times New Roman" w:cs="Times New Roman"/>
          <w:sz w:val="20"/>
          <w:szCs w:val="20"/>
          <w:lang w:eastAsia="pl-PL"/>
        </w:rPr>
        <w:t>………………………………………………………………………………………………………………………………………………………………………………………………………………………………………………………………</w:t>
      </w:r>
    </w:p>
    <w:p w14:paraId="086E78C4" w14:textId="7AB24D1F" w:rsidR="005462FA" w:rsidRPr="004F50C6" w:rsidRDefault="005462FA" w:rsidP="005462FA">
      <w:pPr>
        <w:spacing w:after="0" w:line="360" w:lineRule="auto"/>
        <w:ind w:left="426"/>
        <w:contextualSpacing/>
        <w:jc w:val="both"/>
        <w:rPr>
          <w:rFonts w:ascii="Times New Roman" w:eastAsia="Times New Roman" w:hAnsi="Times New Roman" w:cs="Times New Roman"/>
          <w:sz w:val="20"/>
          <w:szCs w:val="20"/>
          <w:lang w:eastAsia="pl-PL"/>
        </w:rPr>
      </w:pPr>
      <w:r w:rsidRPr="004F50C6">
        <w:rPr>
          <w:rFonts w:ascii="Times New Roman" w:eastAsia="Times New Roman" w:hAnsi="Times New Roman" w:cs="Times New Roman"/>
          <w:sz w:val="20"/>
          <w:szCs w:val="20"/>
          <w:lang w:eastAsia="pl-PL"/>
        </w:rPr>
        <w:t>........................................</w:t>
      </w:r>
      <w:r w:rsidR="00A6391A" w:rsidRPr="004F50C6">
        <w:rPr>
          <w:rFonts w:ascii="Times New Roman" w:eastAsia="Times New Roman" w:hAnsi="Times New Roman" w:cs="Times New Roman"/>
          <w:sz w:val="20"/>
          <w:szCs w:val="20"/>
          <w:lang w:eastAsia="pl-PL"/>
        </w:rPr>
        <w:t>..................</w:t>
      </w:r>
      <w:r w:rsidRPr="004F50C6">
        <w:rPr>
          <w:rFonts w:ascii="Times New Roman" w:eastAsia="Times New Roman" w:hAnsi="Times New Roman" w:cs="Times New Roman"/>
          <w:sz w:val="20"/>
          <w:szCs w:val="20"/>
          <w:lang w:eastAsia="pl-PL"/>
        </w:rPr>
        <w:t>......................................................................................................................................</w:t>
      </w:r>
    </w:p>
    <w:p w14:paraId="111BB060" w14:textId="77777777" w:rsidR="005462FA" w:rsidRPr="004F50C6" w:rsidRDefault="005462FA" w:rsidP="005462FA">
      <w:pPr>
        <w:spacing w:after="0" w:line="360" w:lineRule="auto"/>
        <w:ind w:left="426"/>
        <w:contextualSpacing/>
        <w:jc w:val="both"/>
        <w:rPr>
          <w:rFonts w:ascii="Times New Roman" w:eastAsia="Times New Roman" w:hAnsi="Times New Roman" w:cs="Times New Roman"/>
          <w:szCs w:val="20"/>
          <w:lang w:eastAsia="pl-PL"/>
        </w:rPr>
      </w:pPr>
    </w:p>
    <w:p w14:paraId="6E4A1D0D" w14:textId="77777777" w:rsidR="005462FA" w:rsidRPr="004F50C6" w:rsidRDefault="005462FA" w:rsidP="00227875">
      <w:pPr>
        <w:numPr>
          <w:ilvl w:val="0"/>
          <w:numId w:val="59"/>
        </w:numPr>
        <w:suppressAutoHyphens/>
        <w:spacing w:after="0" w:line="240" w:lineRule="auto"/>
        <w:ind w:left="426" w:hanging="426"/>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OŚWIADCZENIE W ZAKRESIE PODSTAW WYKLUCZENIA Z POSTĘPOWANIA.</w:t>
      </w:r>
    </w:p>
    <w:p w14:paraId="2C49752F" w14:textId="77777777" w:rsidR="005462FA" w:rsidRPr="004F50C6" w:rsidRDefault="005462FA" w:rsidP="005462FA">
      <w:pPr>
        <w:spacing w:after="0" w:line="360" w:lineRule="auto"/>
        <w:ind w:left="426"/>
        <w:contextualSpacing/>
        <w:jc w:val="both"/>
        <w:rPr>
          <w:rFonts w:ascii="Times New Roman" w:eastAsia="Times New Roman" w:hAnsi="Times New Roman" w:cs="Times New Roman"/>
          <w:szCs w:val="20"/>
          <w:lang w:eastAsia="pl-PL"/>
        </w:rPr>
      </w:pPr>
    </w:p>
    <w:p w14:paraId="5B741428" w14:textId="457C1A57" w:rsidR="00851256" w:rsidRPr="004F50C6" w:rsidRDefault="00851256" w:rsidP="00851256">
      <w:pPr>
        <w:pStyle w:val="Akapitzlist"/>
        <w:numPr>
          <w:ilvl w:val="0"/>
          <w:numId w:val="60"/>
        </w:numPr>
        <w:suppressAutoHyphens w:val="0"/>
        <w:spacing w:line="360" w:lineRule="auto"/>
        <w:ind w:left="851"/>
        <w:jc w:val="both"/>
        <w:rPr>
          <w:sz w:val="22"/>
          <w:szCs w:val="22"/>
        </w:rPr>
      </w:pPr>
      <w:r w:rsidRPr="004F50C6">
        <w:rPr>
          <w:sz w:val="22"/>
          <w:szCs w:val="22"/>
        </w:rPr>
        <w:t>W stosunku do Podmiotu, który reprezentuję</w:t>
      </w:r>
      <w:r w:rsidR="00A6391A" w:rsidRPr="004F50C6">
        <w:rPr>
          <w:sz w:val="22"/>
          <w:szCs w:val="22"/>
        </w:rPr>
        <w:t>,</w:t>
      </w:r>
      <w:r w:rsidRPr="004F50C6">
        <w:rPr>
          <w:sz w:val="22"/>
          <w:szCs w:val="22"/>
        </w:rPr>
        <w:t xml:space="preserve"> </w:t>
      </w:r>
      <w:r w:rsidRPr="004F50C6">
        <w:rPr>
          <w:b/>
          <w:sz w:val="22"/>
          <w:szCs w:val="22"/>
        </w:rPr>
        <w:t>NIE ZACHODZĄ podstawy wykluczenia</w:t>
      </w:r>
      <w:r w:rsidRPr="004F50C6">
        <w:rPr>
          <w:sz w:val="22"/>
          <w:szCs w:val="22"/>
        </w:rPr>
        <w:t xml:space="preserve"> z postępowania na podstawie art. 108 ust. 1 ustawy Pzp oraz na podstawie art. 109 ust. 1 pkt 1 i 4 ustawy Pzp, a także na podstawie art. 7 ust 1 ustawy z dnia 13 kwietnia 2022 r. o szczególnych rozwiązaniach w zakresie przeciwdziałania wspieraniu agresji na Ukrainę oraz służących ochronie bezpieczeństwa narodowego (</w:t>
      </w:r>
      <w:proofErr w:type="spellStart"/>
      <w:r w:rsidR="00A87AE7" w:rsidRPr="004F50C6">
        <w:rPr>
          <w:sz w:val="22"/>
          <w:szCs w:val="22"/>
        </w:rPr>
        <w:t>t.j</w:t>
      </w:r>
      <w:proofErr w:type="spellEnd"/>
      <w:r w:rsidR="00A87AE7" w:rsidRPr="004F50C6">
        <w:rPr>
          <w:sz w:val="22"/>
          <w:szCs w:val="22"/>
        </w:rPr>
        <w:t xml:space="preserve">. Dz.U. z </w:t>
      </w:r>
      <w:r w:rsidR="00A12C2B" w:rsidRPr="004F50C6">
        <w:rPr>
          <w:sz w:val="22"/>
          <w:szCs w:val="22"/>
        </w:rPr>
        <w:t xml:space="preserve">2025 </w:t>
      </w:r>
      <w:r w:rsidR="00A87AE7" w:rsidRPr="004F50C6">
        <w:rPr>
          <w:sz w:val="22"/>
          <w:szCs w:val="22"/>
        </w:rPr>
        <w:t xml:space="preserve">r., poz. </w:t>
      </w:r>
      <w:r w:rsidR="00A12C2B" w:rsidRPr="004F50C6">
        <w:rPr>
          <w:sz w:val="22"/>
          <w:szCs w:val="22"/>
        </w:rPr>
        <w:t xml:space="preserve">514 </w:t>
      </w:r>
      <w:r w:rsidR="00A87AE7" w:rsidRPr="004F50C6">
        <w:rPr>
          <w:sz w:val="22"/>
          <w:szCs w:val="22"/>
        </w:rPr>
        <w:t>z późn. zm.</w:t>
      </w:r>
      <w:r w:rsidRPr="004F50C6">
        <w:rPr>
          <w:sz w:val="22"/>
          <w:szCs w:val="22"/>
        </w:rPr>
        <w:t>)</w:t>
      </w:r>
      <w:r w:rsidRPr="004F50C6">
        <w:rPr>
          <w:rStyle w:val="Odwoanieprzypisudolnego"/>
          <w:sz w:val="22"/>
          <w:szCs w:val="22"/>
        </w:rPr>
        <w:footnoteReference w:id="24"/>
      </w:r>
      <w:r w:rsidRPr="004F50C6">
        <w:rPr>
          <w:sz w:val="22"/>
          <w:szCs w:val="22"/>
        </w:rPr>
        <w:t>.</w:t>
      </w:r>
    </w:p>
    <w:p w14:paraId="0F3634A6" w14:textId="77777777" w:rsidR="00851256" w:rsidRPr="004F50C6" w:rsidRDefault="00851256" w:rsidP="00851256">
      <w:pPr>
        <w:pStyle w:val="Akapitzlist"/>
        <w:suppressAutoHyphens w:val="0"/>
        <w:spacing w:line="360" w:lineRule="auto"/>
        <w:ind w:left="851"/>
        <w:jc w:val="both"/>
        <w:rPr>
          <w:sz w:val="14"/>
          <w:szCs w:val="14"/>
        </w:rPr>
      </w:pPr>
    </w:p>
    <w:p w14:paraId="2D8E9049" w14:textId="5F5E0223" w:rsidR="00851256" w:rsidRPr="004F50C6" w:rsidRDefault="00851256" w:rsidP="00851256">
      <w:pPr>
        <w:pStyle w:val="Akapitzlist"/>
        <w:numPr>
          <w:ilvl w:val="0"/>
          <w:numId w:val="60"/>
        </w:numPr>
        <w:suppressAutoHyphens w:val="0"/>
        <w:spacing w:line="360" w:lineRule="auto"/>
        <w:ind w:left="851"/>
        <w:jc w:val="both"/>
        <w:rPr>
          <w:sz w:val="22"/>
          <w:szCs w:val="22"/>
        </w:rPr>
      </w:pPr>
      <w:r w:rsidRPr="004F50C6">
        <w:rPr>
          <w:sz w:val="22"/>
          <w:szCs w:val="22"/>
        </w:rPr>
        <w:t>W stosunku do Podmiotu, który reprezentuję</w:t>
      </w:r>
      <w:r w:rsidR="00884660" w:rsidRPr="004F50C6">
        <w:rPr>
          <w:sz w:val="22"/>
          <w:szCs w:val="22"/>
        </w:rPr>
        <w:t>,</w:t>
      </w:r>
      <w:r w:rsidRPr="004F50C6">
        <w:rPr>
          <w:sz w:val="22"/>
          <w:szCs w:val="22"/>
        </w:rPr>
        <w:t xml:space="preserve"> </w:t>
      </w:r>
      <w:r w:rsidRPr="004F50C6">
        <w:rPr>
          <w:b/>
          <w:sz w:val="22"/>
          <w:szCs w:val="22"/>
        </w:rPr>
        <w:t>ZACHODZĄ podstawy wykluczenia</w:t>
      </w:r>
      <w:r w:rsidRPr="004F50C6">
        <w:rPr>
          <w:sz w:val="22"/>
          <w:szCs w:val="22"/>
        </w:rPr>
        <w:t xml:space="preserve"> na podstawie art. </w:t>
      </w:r>
      <w:r w:rsidRPr="004F50C6">
        <w:rPr>
          <w:i/>
          <w:sz w:val="22"/>
          <w:szCs w:val="22"/>
        </w:rPr>
        <w:t>………………….</w:t>
      </w:r>
      <w:r w:rsidRPr="004F50C6">
        <w:rPr>
          <w:i/>
          <w:sz w:val="16"/>
          <w:szCs w:val="16"/>
        </w:rPr>
        <w:t xml:space="preserve">(należy podać mającą zastosowanie podstawę wykluczenia spośród wymienionych w art. 108 ust. 1 pkt 1 - 6 lub art. 109 ust. 1 pkt 1 lub 4 ustawy Pzp lub art. 7 ust 1 pkt 1 - 3 ustawy o szczególnych rozwiązaniach w zakresie przeciwdziałania wspieraniu agresji na Ukrainę oraz służących ochronie bezpieczeństwa narodowego). </w:t>
      </w:r>
      <w:r w:rsidRPr="004F50C6">
        <w:rPr>
          <w:sz w:val="22"/>
          <w:szCs w:val="22"/>
        </w:rPr>
        <w:t>W pozostałym zakresie oświadczam, że w stosunku do Podmiotu, który reprezentuję</w:t>
      </w:r>
      <w:r w:rsidR="00350A2D" w:rsidRPr="004F50C6">
        <w:rPr>
          <w:sz w:val="22"/>
          <w:szCs w:val="22"/>
        </w:rPr>
        <w:t>,</w:t>
      </w:r>
      <w:r w:rsidRPr="004F50C6">
        <w:rPr>
          <w:sz w:val="22"/>
          <w:szCs w:val="22"/>
        </w:rPr>
        <w:t xml:space="preserve"> nie zachodzą inne podstawy wykluczenia z postępowania.</w:t>
      </w:r>
      <w:r w:rsidR="00B8476E" w:rsidRPr="004F50C6">
        <w:rPr>
          <w:sz w:val="22"/>
          <w:szCs w:val="22"/>
          <w:vertAlign w:val="superscript"/>
        </w:rPr>
        <w:t>2</w:t>
      </w:r>
      <w:r w:rsidR="00E35B85" w:rsidRPr="004F50C6">
        <w:rPr>
          <w:sz w:val="22"/>
          <w:szCs w:val="22"/>
          <w:vertAlign w:val="superscript"/>
        </w:rPr>
        <w:t>5</w:t>
      </w:r>
    </w:p>
    <w:p w14:paraId="340F6F2E" w14:textId="77777777" w:rsidR="005462FA" w:rsidRPr="004F50C6" w:rsidRDefault="005462FA" w:rsidP="005462FA">
      <w:pPr>
        <w:suppressAutoHyphens/>
        <w:spacing w:after="0" w:line="240" w:lineRule="auto"/>
        <w:ind w:left="720"/>
        <w:contextualSpacing/>
        <w:rPr>
          <w:rFonts w:ascii="Times New Roman" w:eastAsia="Times New Roman" w:hAnsi="Times New Roman" w:cs="Times New Roman"/>
          <w:sz w:val="10"/>
          <w:szCs w:val="10"/>
          <w:lang w:eastAsia="ar-SA"/>
        </w:rPr>
      </w:pPr>
    </w:p>
    <w:p w14:paraId="4F290D34" w14:textId="77777777" w:rsidR="005462FA" w:rsidRPr="004F50C6" w:rsidRDefault="005462FA" w:rsidP="005462FA">
      <w:pPr>
        <w:keepNext/>
        <w:suppressAutoHyphens/>
        <w:spacing w:after="0" w:line="360" w:lineRule="auto"/>
        <w:ind w:left="709"/>
        <w:jc w:val="both"/>
        <w:rPr>
          <w:rFonts w:ascii="Times New Roman" w:eastAsia="Times New Roman" w:hAnsi="Times New Roman" w:cs="Times New Roman"/>
          <w:lang w:eastAsia="ar-SA"/>
        </w:rPr>
      </w:pPr>
    </w:p>
    <w:p w14:paraId="74EC6764" w14:textId="498D01C8" w:rsidR="005462FA" w:rsidRPr="004F50C6" w:rsidRDefault="00B56E1D" w:rsidP="00227875">
      <w:pPr>
        <w:keepNext/>
        <w:numPr>
          <w:ilvl w:val="0"/>
          <w:numId w:val="59"/>
        </w:numPr>
        <w:suppressAutoHyphens/>
        <w:spacing w:after="0" w:line="240" w:lineRule="auto"/>
        <w:ind w:left="426" w:hanging="426"/>
        <w:contextualSpacing/>
        <w:jc w:val="both"/>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DODATKOWE OŚWIADCZENIA I INFORMACJE</w:t>
      </w:r>
      <w:r w:rsidR="005462FA" w:rsidRPr="004F50C6">
        <w:rPr>
          <w:rFonts w:ascii="Times New Roman" w:eastAsia="Times New Roman" w:hAnsi="Times New Roman" w:cs="Times New Roman"/>
          <w:b/>
          <w:szCs w:val="20"/>
          <w:lang w:eastAsia="pl-PL"/>
        </w:rPr>
        <w:t>.</w:t>
      </w:r>
    </w:p>
    <w:p w14:paraId="2C476FED" w14:textId="77777777" w:rsidR="005462FA" w:rsidRPr="004F50C6" w:rsidRDefault="005462FA" w:rsidP="005462FA">
      <w:pPr>
        <w:keepNext/>
        <w:spacing w:after="0" w:line="360" w:lineRule="auto"/>
        <w:ind w:left="709"/>
        <w:jc w:val="both"/>
        <w:rPr>
          <w:rFonts w:ascii="Times New Roman" w:eastAsia="Times New Roman" w:hAnsi="Times New Roman" w:cs="Times New Roman"/>
          <w:sz w:val="16"/>
          <w:szCs w:val="16"/>
          <w:lang w:eastAsia="ar-SA"/>
        </w:rPr>
      </w:pPr>
    </w:p>
    <w:p w14:paraId="4B9D8FAB" w14:textId="39EFFF96" w:rsidR="005462FA" w:rsidRPr="004F50C6" w:rsidRDefault="005462FA" w:rsidP="00851256">
      <w:pPr>
        <w:pStyle w:val="Akapitzlist"/>
        <w:numPr>
          <w:ilvl w:val="6"/>
          <w:numId w:val="59"/>
        </w:numPr>
        <w:spacing w:line="360" w:lineRule="auto"/>
        <w:ind w:left="851"/>
        <w:jc w:val="both"/>
        <w:rPr>
          <w:sz w:val="22"/>
        </w:rPr>
      </w:pPr>
      <w:r w:rsidRPr="004F50C6">
        <w:rPr>
          <w:sz w:val="22"/>
        </w:rPr>
        <w:t>Jednocześnie oświadczam, że wszystkie informacje podane w powyższych oświadczeniach są aktualne i zgodne z prawdą oraz zostały przedstawione z pełną świadomością konsekwencji wprowadzenia Zamawiającego w błąd przy przedstawianiu informacji.</w:t>
      </w:r>
    </w:p>
    <w:p w14:paraId="769D7247" w14:textId="77777777" w:rsidR="005462FA" w:rsidRPr="004F50C6" w:rsidRDefault="005462FA" w:rsidP="00851256">
      <w:pPr>
        <w:tabs>
          <w:tab w:val="left" w:pos="851"/>
        </w:tabs>
        <w:suppressAutoHyphens/>
        <w:spacing w:after="0" w:line="360" w:lineRule="auto"/>
        <w:ind w:left="851" w:hanging="360"/>
        <w:contextualSpacing/>
        <w:jc w:val="both"/>
        <w:rPr>
          <w:rFonts w:ascii="Times New Roman" w:eastAsia="Times New Roman" w:hAnsi="Times New Roman" w:cs="Times New Roman"/>
          <w:b/>
          <w:sz w:val="12"/>
          <w:szCs w:val="10"/>
          <w:lang w:eastAsia="ar-SA"/>
        </w:rPr>
      </w:pPr>
    </w:p>
    <w:p w14:paraId="113601DC" w14:textId="77777777" w:rsidR="005462FA" w:rsidRPr="004F50C6" w:rsidRDefault="005462FA" w:rsidP="00851256">
      <w:pPr>
        <w:suppressAutoHyphens/>
        <w:spacing w:after="0" w:line="360" w:lineRule="auto"/>
        <w:ind w:left="851" w:hanging="360"/>
        <w:jc w:val="both"/>
        <w:rPr>
          <w:rFonts w:ascii="Times New Roman" w:eastAsia="Times New Roman" w:hAnsi="Times New Roman" w:cs="Times New Roman"/>
          <w:szCs w:val="24"/>
          <w:lang w:eastAsia="ar-SA"/>
        </w:rPr>
      </w:pPr>
    </w:p>
    <w:p w14:paraId="5FF21655" w14:textId="70FE42DC" w:rsidR="005462FA" w:rsidRPr="004F50C6" w:rsidRDefault="005462FA" w:rsidP="00851256">
      <w:pPr>
        <w:pStyle w:val="Akapitzlist"/>
        <w:numPr>
          <w:ilvl w:val="6"/>
          <w:numId w:val="59"/>
        </w:numPr>
        <w:spacing w:line="360" w:lineRule="auto"/>
        <w:ind w:left="851"/>
        <w:jc w:val="both"/>
        <w:rPr>
          <w:sz w:val="22"/>
        </w:rPr>
      </w:pPr>
      <w:r w:rsidRPr="004F50C6">
        <w:rPr>
          <w:sz w:val="22"/>
        </w:rPr>
        <w:t>Wskazuję, iż następujący dokument ………………………………………..</w:t>
      </w:r>
      <w:r w:rsidRPr="004F50C6">
        <w:rPr>
          <w:sz w:val="22"/>
          <w:vertAlign w:val="superscript"/>
        </w:rPr>
        <w:footnoteReference w:id="25"/>
      </w:r>
      <w:r w:rsidRPr="004F50C6">
        <w:rPr>
          <w:sz w:val="22"/>
        </w:rPr>
        <w:t xml:space="preserve"> jest dostępny w internetowej ogólnodostępnej i bezpłatnej bazie danych pod następującym adresem……………………………., oraz wskazuję następujące dane umożliwiające dostęp do tych dokumentów …………………………..</w:t>
      </w:r>
    </w:p>
    <w:p w14:paraId="654FAAAC" w14:textId="77777777" w:rsidR="005462FA" w:rsidRPr="004F50C6" w:rsidRDefault="005462FA" w:rsidP="005462FA">
      <w:pPr>
        <w:suppressAutoHyphens/>
        <w:spacing w:after="0" w:line="360" w:lineRule="auto"/>
        <w:ind w:left="1134"/>
        <w:contextualSpacing/>
        <w:jc w:val="both"/>
        <w:rPr>
          <w:rFonts w:ascii="Times New Roman" w:eastAsia="Times New Roman" w:hAnsi="Times New Roman" w:cs="Times New Roman"/>
          <w:sz w:val="18"/>
          <w:szCs w:val="18"/>
          <w:lang w:eastAsia="ar-SA"/>
        </w:rPr>
      </w:pPr>
    </w:p>
    <w:p w14:paraId="3C5362A0" w14:textId="77777777" w:rsidR="005462FA" w:rsidRPr="004F50C6" w:rsidRDefault="005462FA" w:rsidP="005462FA">
      <w:pPr>
        <w:suppressAutoHyphens/>
        <w:spacing w:after="0" w:line="360" w:lineRule="auto"/>
        <w:ind w:left="1134"/>
        <w:contextualSpacing/>
        <w:jc w:val="both"/>
        <w:rPr>
          <w:rFonts w:ascii="Times New Roman" w:eastAsia="Times New Roman" w:hAnsi="Times New Roman" w:cs="Times New Roman"/>
          <w:sz w:val="18"/>
          <w:szCs w:val="18"/>
          <w:lang w:eastAsia="ar-SA"/>
        </w:rPr>
      </w:pPr>
    </w:p>
    <w:p w14:paraId="65FB5B4E" w14:textId="77777777" w:rsidR="005462FA" w:rsidRPr="004F50C6" w:rsidRDefault="005462FA" w:rsidP="005462FA">
      <w:pPr>
        <w:suppressAutoHyphens/>
        <w:spacing w:after="0" w:line="360" w:lineRule="auto"/>
        <w:ind w:left="1134"/>
        <w:contextualSpacing/>
        <w:jc w:val="both"/>
        <w:rPr>
          <w:rFonts w:ascii="Times New Roman" w:eastAsia="Times New Roman" w:hAnsi="Times New Roman" w:cs="Times New Roman"/>
          <w:sz w:val="18"/>
          <w:szCs w:val="18"/>
          <w:lang w:eastAsia="ar-SA"/>
        </w:rPr>
      </w:pPr>
    </w:p>
    <w:p w14:paraId="76EAAE9A" w14:textId="77777777" w:rsidR="005462FA" w:rsidRPr="004F50C6" w:rsidRDefault="005462FA" w:rsidP="005462FA">
      <w:pPr>
        <w:suppressAutoHyphens/>
        <w:spacing w:after="0" w:line="360" w:lineRule="auto"/>
        <w:ind w:left="1134"/>
        <w:contextualSpacing/>
        <w:jc w:val="both"/>
        <w:rPr>
          <w:rFonts w:ascii="Times New Roman" w:eastAsia="Times New Roman" w:hAnsi="Times New Roman" w:cs="Times New Roman"/>
          <w:sz w:val="18"/>
          <w:szCs w:val="18"/>
          <w:lang w:eastAsia="ar-SA"/>
        </w:rPr>
      </w:pPr>
    </w:p>
    <w:p w14:paraId="24394009" w14:textId="77777777" w:rsidR="005462FA" w:rsidRPr="004F50C6" w:rsidRDefault="005462FA" w:rsidP="005462FA">
      <w:pPr>
        <w:suppressAutoHyphens/>
        <w:spacing w:after="0" w:line="360" w:lineRule="auto"/>
        <w:jc w:val="both"/>
        <w:rPr>
          <w:rFonts w:ascii="Times New Roman" w:eastAsia="Times New Roman" w:hAnsi="Times New Roman" w:cs="Times New Roman"/>
          <w:b/>
          <w:sz w:val="10"/>
          <w:szCs w:val="10"/>
          <w:lang w:eastAsia="ar-SA"/>
        </w:rPr>
      </w:pPr>
    </w:p>
    <w:p w14:paraId="435A56F0" w14:textId="3E859691" w:rsidR="005462FA" w:rsidRPr="004F50C6" w:rsidRDefault="005462FA" w:rsidP="005462FA">
      <w:pPr>
        <w:suppressAutoHyphens/>
        <w:spacing w:after="80" w:line="240" w:lineRule="auto"/>
        <w:ind w:left="4536"/>
        <w:jc w:val="center"/>
        <w:rPr>
          <w:rFonts w:ascii="Times New Roman" w:eastAsia="Times New Roman" w:hAnsi="Times New Roman" w:cs="Times New Roman"/>
          <w:b/>
          <w:i/>
          <w:sz w:val="20"/>
          <w:lang w:eastAsia="ar-SA"/>
        </w:rPr>
      </w:pPr>
      <w:r w:rsidRPr="004F50C6">
        <w:rPr>
          <w:rFonts w:ascii="Times New Roman" w:eastAsia="Times New Roman" w:hAnsi="Times New Roman" w:cs="Times New Roman"/>
          <w:b/>
          <w:i/>
          <w:sz w:val="20"/>
          <w:lang w:eastAsia="ar-SA"/>
        </w:rPr>
        <w:t>Podpis</w:t>
      </w:r>
      <w:r w:rsidR="00A12C2B" w:rsidRPr="004F50C6">
        <w:rPr>
          <w:rFonts w:ascii="Times New Roman" w:eastAsia="Times New Roman" w:hAnsi="Times New Roman" w:cs="Times New Roman"/>
          <w:b/>
          <w:i/>
          <w:sz w:val="20"/>
          <w:lang w:eastAsia="ar-SA"/>
        </w:rPr>
        <w:t xml:space="preserve"> podmiotu udostępniającego zasoby lub osoby/osób upoważnionej/</w:t>
      </w:r>
      <w:proofErr w:type="spellStart"/>
      <w:r w:rsidR="00A12C2B" w:rsidRPr="004F50C6">
        <w:rPr>
          <w:rFonts w:ascii="Times New Roman" w:eastAsia="Times New Roman" w:hAnsi="Times New Roman" w:cs="Times New Roman"/>
          <w:b/>
          <w:i/>
          <w:sz w:val="20"/>
          <w:lang w:eastAsia="ar-SA"/>
        </w:rPr>
        <w:t>nych</w:t>
      </w:r>
      <w:proofErr w:type="spellEnd"/>
      <w:r w:rsidR="00A12C2B" w:rsidRPr="004F50C6">
        <w:rPr>
          <w:rFonts w:ascii="Times New Roman" w:eastAsia="Times New Roman" w:hAnsi="Times New Roman" w:cs="Times New Roman"/>
          <w:b/>
          <w:i/>
          <w:sz w:val="20"/>
          <w:lang w:eastAsia="ar-SA"/>
        </w:rPr>
        <w:t xml:space="preserve"> do reprezentowania podmiotu</w:t>
      </w:r>
    </w:p>
    <w:p w14:paraId="7BC5FB78" w14:textId="77777777" w:rsidR="005462FA" w:rsidRPr="004F50C6" w:rsidRDefault="005462FA" w:rsidP="005462FA">
      <w:pPr>
        <w:suppressAutoHyphens/>
        <w:spacing w:after="80" w:line="240" w:lineRule="auto"/>
        <w:ind w:left="4536"/>
        <w:jc w:val="both"/>
        <w:rPr>
          <w:rFonts w:ascii="Times New Roman" w:eastAsia="Times New Roman" w:hAnsi="Times New Roman" w:cs="Times New Roman"/>
          <w:i/>
          <w:sz w:val="18"/>
          <w:szCs w:val="20"/>
          <w:lang w:eastAsia="ar-SA"/>
        </w:rPr>
      </w:pPr>
      <w:r w:rsidRPr="004F50C6">
        <w:rPr>
          <w:rFonts w:ascii="Times New Roman" w:eastAsia="Times New Roman" w:hAnsi="Times New Roman" w:cs="Times New Roman"/>
          <w:i/>
          <w:sz w:val="20"/>
          <w:lang w:eastAsia="ar-SA"/>
        </w:rPr>
        <w:t>(dokument powinien być podpisany kwalifikowanym podpisem elektronicznym, podpisem zaufanym lub podpisem osobistym)</w:t>
      </w:r>
    </w:p>
    <w:p w14:paraId="754D12F7" w14:textId="77777777" w:rsidR="005462FA" w:rsidRPr="004F50C6" w:rsidRDefault="005462FA" w:rsidP="005462FA">
      <w:pPr>
        <w:suppressAutoHyphens/>
        <w:spacing w:after="0" w:line="360" w:lineRule="auto"/>
        <w:jc w:val="both"/>
        <w:rPr>
          <w:rFonts w:ascii="Times New Roman" w:eastAsia="Times New Roman" w:hAnsi="Times New Roman" w:cs="Times New Roman"/>
          <w:sz w:val="10"/>
          <w:szCs w:val="10"/>
          <w:lang w:eastAsia="ar-SA"/>
        </w:rPr>
      </w:pPr>
    </w:p>
    <w:p w14:paraId="28DD8EFC" w14:textId="77777777" w:rsidR="005462FA" w:rsidRPr="004F50C6" w:rsidRDefault="005462FA" w:rsidP="005462FA">
      <w:pPr>
        <w:spacing w:after="0" w:line="240" w:lineRule="auto"/>
        <w:rPr>
          <w:rFonts w:ascii="Times New Roman" w:eastAsia="Times New Roman" w:hAnsi="Times New Roman" w:cs="Times New Roman"/>
          <w:b/>
          <w:bCs/>
          <w:sz w:val="20"/>
          <w:szCs w:val="20"/>
          <w:lang w:eastAsia="ar-SA"/>
        </w:rPr>
      </w:pPr>
      <w:r w:rsidRPr="004F50C6">
        <w:rPr>
          <w:rFonts w:ascii="Times New Roman" w:eastAsia="Times New Roman" w:hAnsi="Times New Roman" w:cs="Times New Roman"/>
          <w:b/>
          <w:bCs/>
          <w:sz w:val="20"/>
          <w:szCs w:val="20"/>
          <w:lang w:eastAsia="ar-SA"/>
        </w:rPr>
        <w:br w:type="page"/>
      </w:r>
    </w:p>
    <w:p w14:paraId="56C319C2" w14:textId="3FE0D9E2" w:rsidR="0019166C" w:rsidRPr="004F50C6" w:rsidRDefault="0019166C" w:rsidP="0019166C">
      <w:pPr>
        <w:pageBreakBefore/>
        <w:suppressAutoHyphens/>
        <w:spacing w:after="0" w:line="240" w:lineRule="auto"/>
        <w:ind w:left="4963"/>
        <w:jc w:val="right"/>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lastRenderedPageBreak/>
        <w:t xml:space="preserve">Załącznik nr </w:t>
      </w:r>
      <w:r w:rsidR="007467F0" w:rsidRPr="004F50C6">
        <w:rPr>
          <w:rFonts w:ascii="Times New Roman" w:eastAsia="Times New Roman" w:hAnsi="Times New Roman" w:cs="Times New Roman"/>
          <w:b/>
          <w:bCs/>
          <w:lang w:eastAsia="ar-SA"/>
        </w:rPr>
        <w:t>4</w:t>
      </w:r>
    </w:p>
    <w:p w14:paraId="15C01ADE" w14:textId="77777777" w:rsidR="0019166C" w:rsidRPr="004F50C6" w:rsidRDefault="0019166C" w:rsidP="0019166C">
      <w:pPr>
        <w:suppressAutoHyphens/>
        <w:spacing w:after="0" w:line="240" w:lineRule="auto"/>
        <w:ind w:left="4963" w:firstLine="709"/>
        <w:jc w:val="right"/>
        <w:rPr>
          <w:rFonts w:ascii="Times New Roman" w:eastAsia="Times New Roman" w:hAnsi="Times New Roman" w:cs="Times New Roman"/>
          <w:b/>
          <w:lang w:eastAsia="ar-SA"/>
        </w:rPr>
      </w:pPr>
    </w:p>
    <w:tbl>
      <w:tblPr>
        <w:tblW w:w="11552" w:type="dxa"/>
        <w:tblLook w:val="04A0" w:firstRow="1" w:lastRow="0" w:firstColumn="1" w:lastColumn="0" w:noHBand="0" w:noVBand="1"/>
      </w:tblPr>
      <w:tblGrid>
        <w:gridCol w:w="6946"/>
        <w:gridCol w:w="4606"/>
      </w:tblGrid>
      <w:tr w:rsidR="0019166C" w:rsidRPr="004F50C6" w14:paraId="51CE6AF9" w14:textId="77777777" w:rsidTr="00426E90">
        <w:trPr>
          <w:trHeight w:val="2476"/>
        </w:trPr>
        <w:tc>
          <w:tcPr>
            <w:tcW w:w="6946" w:type="dxa"/>
            <w:shd w:val="clear" w:color="auto" w:fill="auto"/>
          </w:tcPr>
          <w:p w14:paraId="05D38600" w14:textId="77777777" w:rsidR="0019166C" w:rsidRPr="004F50C6" w:rsidRDefault="0019166C" w:rsidP="00426E90">
            <w:pPr>
              <w:suppressAutoHyphens/>
              <w:spacing w:after="0" w:line="360" w:lineRule="auto"/>
              <w:ind w:left="1026"/>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WYKONAWCA</w:t>
            </w:r>
          </w:p>
          <w:p w14:paraId="1EC86F31" w14:textId="77777777" w:rsidR="0019166C" w:rsidRPr="004F50C6" w:rsidRDefault="0019166C" w:rsidP="00426E90">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0A5E5F54" w14:textId="77777777" w:rsidR="0019166C" w:rsidRPr="004F50C6" w:rsidRDefault="0019166C" w:rsidP="00426E90">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617BD9A7" w14:textId="77777777" w:rsidR="0019166C" w:rsidRPr="004F50C6" w:rsidRDefault="0019166C" w:rsidP="00426E90">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 xml:space="preserve">(pełna nazwa/firma, adres, NIP, REGON, numer wpisu w </w:t>
            </w:r>
          </w:p>
          <w:p w14:paraId="6759C816" w14:textId="38DCD35A" w:rsidR="0019166C" w:rsidRPr="004F50C6" w:rsidRDefault="0019166C" w:rsidP="00426E90">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odpowiednim rejestrze</w:t>
            </w:r>
            <w:r w:rsidR="00036B87" w:rsidRPr="004F50C6">
              <w:rPr>
                <w:rFonts w:ascii="Times New Roman" w:eastAsia="Times New Roman" w:hAnsi="Times New Roman" w:cs="Times New Roman"/>
                <w:i/>
                <w:sz w:val="18"/>
                <w:lang w:eastAsia="ar-SA"/>
              </w:rPr>
              <w:t>,</w:t>
            </w:r>
            <w:r w:rsidRPr="004F50C6">
              <w:rPr>
                <w:rFonts w:ascii="Times New Roman" w:eastAsia="Times New Roman" w:hAnsi="Times New Roman" w:cs="Times New Roman"/>
                <w:i/>
                <w:sz w:val="18"/>
                <w:lang w:eastAsia="ar-SA"/>
              </w:rPr>
              <w:t xml:space="preserve"> np. KRS) </w:t>
            </w:r>
          </w:p>
          <w:p w14:paraId="7A5DEDD3" w14:textId="77777777" w:rsidR="0019166C" w:rsidRPr="004F50C6" w:rsidRDefault="0019166C" w:rsidP="00426E90">
            <w:pPr>
              <w:suppressAutoHyphens/>
              <w:spacing w:after="0" w:line="360" w:lineRule="auto"/>
              <w:jc w:val="both"/>
              <w:rPr>
                <w:rFonts w:ascii="Times New Roman" w:eastAsia="Times New Roman" w:hAnsi="Times New Roman" w:cs="Times New Roman"/>
                <w:sz w:val="20"/>
                <w:szCs w:val="20"/>
                <w:lang w:eastAsia="ar-SA"/>
              </w:rPr>
            </w:pPr>
          </w:p>
          <w:p w14:paraId="00799ED5" w14:textId="77777777" w:rsidR="0019166C" w:rsidRPr="004F50C6" w:rsidRDefault="0019166C" w:rsidP="00426E90">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reprezentowany przez: ……………………………</w:t>
            </w:r>
          </w:p>
          <w:p w14:paraId="54CF0980" w14:textId="61E77DE9" w:rsidR="0019166C" w:rsidRPr="004F50C6" w:rsidRDefault="0019166C" w:rsidP="00426E90">
            <w:pPr>
              <w:suppressAutoHyphens/>
              <w:spacing w:after="0" w:line="240" w:lineRule="auto"/>
              <w:ind w:right="2302"/>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(imię, nazwisko, stanowisko/ uprawnienie do reprezentacji)</w:t>
            </w:r>
          </w:p>
        </w:tc>
        <w:tc>
          <w:tcPr>
            <w:tcW w:w="4606" w:type="dxa"/>
            <w:shd w:val="clear" w:color="auto" w:fill="auto"/>
          </w:tcPr>
          <w:p w14:paraId="25AC4F37" w14:textId="77777777" w:rsidR="0019166C" w:rsidRPr="004F50C6" w:rsidRDefault="0019166C" w:rsidP="00426E90">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5E67BC82" w14:textId="77777777" w:rsidR="0019166C" w:rsidRPr="004F50C6" w:rsidRDefault="0019166C" w:rsidP="00426E90">
            <w:pPr>
              <w:suppressAutoHyphens/>
              <w:spacing w:after="0" w:line="360" w:lineRule="auto"/>
              <w:ind w:left="709"/>
              <w:rPr>
                <w:rFonts w:ascii="Times New Roman" w:eastAsia="Times New Roman" w:hAnsi="Times New Roman" w:cs="Times New Roman"/>
                <w:lang w:eastAsia="pl-PL"/>
              </w:rPr>
            </w:pPr>
            <w:r w:rsidRPr="004F50C6">
              <w:rPr>
                <w:rFonts w:ascii="Times New Roman" w:eastAsia="Times New Roman" w:hAnsi="Times New Roman" w:cs="Times New Roman"/>
                <w:lang w:eastAsia="ar-SA"/>
              </w:rPr>
              <w:t>miejscowość i data</w:t>
            </w:r>
          </w:p>
          <w:p w14:paraId="4CB7A4A9" w14:textId="77777777" w:rsidR="0019166C" w:rsidRPr="004F50C6" w:rsidRDefault="0019166C" w:rsidP="00426E90">
            <w:pPr>
              <w:suppressAutoHyphens/>
              <w:spacing w:after="0" w:line="360" w:lineRule="auto"/>
              <w:jc w:val="both"/>
              <w:rPr>
                <w:rFonts w:ascii="Times New Roman" w:eastAsia="Times New Roman" w:hAnsi="Times New Roman" w:cs="Times New Roman"/>
                <w:i/>
                <w:lang w:eastAsia="pl-PL"/>
              </w:rPr>
            </w:pPr>
          </w:p>
          <w:p w14:paraId="3C34D4A4" w14:textId="77777777" w:rsidR="0019166C" w:rsidRPr="004F50C6" w:rsidRDefault="0019166C" w:rsidP="00426E90">
            <w:pPr>
              <w:suppressAutoHyphens/>
              <w:spacing w:after="0" w:line="360" w:lineRule="auto"/>
              <w:jc w:val="both"/>
              <w:rPr>
                <w:rFonts w:ascii="Times New Roman" w:eastAsia="Times New Roman" w:hAnsi="Times New Roman" w:cs="Times New Roman"/>
                <w:b/>
                <w:i/>
                <w:lang w:eastAsia="ar-SA"/>
              </w:rPr>
            </w:pPr>
          </w:p>
        </w:tc>
      </w:tr>
    </w:tbl>
    <w:p w14:paraId="76EAB2A9" w14:textId="77777777" w:rsidR="0019166C" w:rsidRPr="004F50C6" w:rsidRDefault="0019166C" w:rsidP="0019166C">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p>
    <w:p w14:paraId="1B5F1954" w14:textId="3484D45A" w:rsidR="0019166C" w:rsidRPr="004F50C6" w:rsidRDefault="0019166C" w:rsidP="0019166C">
      <w:pPr>
        <w:suppressAutoHyphens/>
        <w:spacing w:after="0" w:line="240" w:lineRule="auto"/>
        <w:rPr>
          <w:rFonts w:ascii="Times New Roman" w:eastAsia="Times New Roman" w:hAnsi="Times New Roman" w:cs="Times New Roman"/>
          <w:szCs w:val="20"/>
          <w:shd w:val="clear" w:color="auto" w:fill="00FFFF"/>
          <w:lang w:eastAsia="ar-SA"/>
        </w:rPr>
      </w:pPr>
    </w:p>
    <w:p w14:paraId="2A5B7A31" w14:textId="77777777" w:rsidR="0019166C" w:rsidRPr="004F50C6" w:rsidRDefault="0019166C" w:rsidP="0019166C">
      <w:pPr>
        <w:suppressAutoHyphens/>
        <w:spacing w:after="0" w:line="240" w:lineRule="auto"/>
        <w:ind w:left="1416"/>
        <w:rPr>
          <w:rFonts w:ascii="Times New Roman" w:eastAsia="Times New Roman" w:hAnsi="Times New Roman" w:cs="Times New Roman"/>
          <w:szCs w:val="20"/>
          <w:shd w:val="clear" w:color="auto" w:fill="00FFFF"/>
          <w:lang w:eastAsia="ar-SA"/>
        </w:rPr>
      </w:pPr>
    </w:p>
    <w:p w14:paraId="324BED27" w14:textId="62901B1E" w:rsidR="00895AFC" w:rsidRPr="004F50C6" w:rsidRDefault="00895AFC" w:rsidP="00895AFC">
      <w:pPr>
        <w:spacing w:after="0" w:line="360" w:lineRule="auto"/>
        <w:jc w:val="center"/>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 xml:space="preserve">WYKAZ WYKONANYCH/WYKONYWANYCH </w:t>
      </w:r>
      <w:r w:rsidR="000A1BF4" w:rsidRPr="004F50C6">
        <w:rPr>
          <w:rFonts w:ascii="Times New Roman" w:eastAsia="Times New Roman" w:hAnsi="Times New Roman" w:cs="Times New Roman"/>
          <w:b/>
          <w:szCs w:val="20"/>
          <w:lang w:eastAsia="pl-PL"/>
        </w:rPr>
        <w:t>DOSTAW</w:t>
      </w:r>
      <w:r w:rsidRPr="004F50C6">
        <w:rPr>
          <w:rFonts w:ascii="Times New Roman" w:eastAsia="Times New Roman" w:hAnsi="Times New Roman" w:cs="Times New Roman"/>
          <w:b/>
          <w:szCs w:val="20"/>
          <w:lang w:eastAsia="pl-PL"/>
        </w:rPr>
        <w:t xml:space="preserve"> (ZAMÓWIEŃ)</w:t>
      </w:r>
      <w:r w:rsidRPr="004F50C6">
        <w:rPr>
          <w:rFonts w:ascii="Times New Roman" w:eastAsia="Times New Roman" w:hAnsi="Times New Roman" w:cs="Times New Roman"/>
          <w:b/>
          <w:szCs w:val="20"/>
          <w:vertAlign w:val="superscript"/>
          <w:lang w:eastAsia="pl-PL"/>
        </w:rPr>
        <w:footnoteReference w:id="26"/>
      </w:r>
    </w:p>
    <w:p w14:paraId="6CBC402A" w14:textId="66D36027" w:rsidR="0019166C" w:rsidRPr="004F50C6" w:rsidRDefault="00F81A62" w:rsidP="0019166C">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Wykaz dostaw wykonanych, a w przypadku świadczeń powtarzających się lub ciągłych również wykonywanych, w okresie ostatnich 3 lat, a jeżeli okres prowadzenia działalności jest krótszy - w tym okresie</w:t>
      </w:r>
    </w:p>
    <w:p w14:paraId="0CF67104" w14:textId="7B4C2B27" w:rsidR="0019166C" w:rsidRPr="004F50C6" w:rsidRDefault="0019166C" w:rsidP="0019166C">
      <w:pPr>
        <w:suppressAutoHyphens/>
        <w:spacing w:after="0" w:line="240" w:lineRule="auto"/>
        <w:jc w:val="center"/>
        <w:rPr>
          <w:rFonts w:ascii="Times New Roman" w:eastAsia="Times New Roman" w:hAnsi="Times New Roman" w:cs="Times New Roman"/>
          <w:b/>
          <w:sz w:val="20"/>
          <w:szCs w:val="20"/>
          <w:lang w:eastAsia="ar-SA"/>
        </w:rPr>
      </w:pPr>
    </w:p>
    <w:p w14:paraId="34207799" w14:textId="77777777" w:rsidR="00F40C7D" w:rsidRPr="004F50C6" w:rsidRDefault="00F40C7D" w:rsidP="0019166C">
      <w:pPr>
        <w:suppressAutoHyphens/>
        <w:spacing w:after="0" w:line="240" w:lineRule="auto"/>
        <w:jc w:val="center"/>
        <w:rPr>
          <w:rFonts w:ascii="Times New Roman" w:eastAsia="Times New Roman" w:hAnsi="Times New Roman" w:cs="Times New Roman"/>
          <w:b/>
          <w:sz w:val="20"/>
          <w:szCs w:val="20"/>
          <w:lang w:eastAsia="ar-SA"/>
        </w:rPr>
      </w:pPr>
    </w:p>
    <w:p w14:paraId="14357F02" w14:textId="77777777" w:rsidR="00F40C7D" w:rsidRPr="004F50C6" w:rsidRDefault="00F40C7D" w:rsidP="00F40C7D">
      <w:pPr>
        <w:suppressAutoHyphens/>
        <w:spacing w:after="0" w:line="240" w:lineRule="auto"/>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 xml:space="preserve">składany na potrzeby postępowania o udzielenie zamówienia publicznego na </w:t>
      </w:r>
      <w:r w:rsidRPr="004F50C6">
        <w:rPr>
          <w:rFonts w:ascii="Times New Roman" w:eastAsia="Times New Roman" w:hAnsi="Times New Roman" w:cs="Times New Roman"/>
          <w:b/>
          <w:lang w:eastAsia="ar-SA"/>
        </w:rPr>
        <w:t>sukcesywne dostawy prowiantu na statek s/y „OCEANIA”</w:t>
      </w:r>
      <w:r w:rsidRPr="004F50C6">
        <w:rPr>
          <w:rFonts w:ascii="Times New Roman" w:eastAsia="Times New Roman" w:hAnsi="Times New Roman" w:cs="Times New Roman"/>
          <w:bCs/>
          <w:lang w:eastAsia="ar-SA"/>
        </w:rPr>
        <w:t xml:space="preserve"> dla Instytutu Oceanologii Polskiej Akademii Nauk (IO/ZP/1/2026)</w:t>
      </w:r>
    </w:p>
    <w:p w14:paraId="38E715A0" w14:textId="77777777" w:rsidR="00F40C7D" w:rsidRPr="004F50C6" w:rsidRDefault="00F40C7D" w:rsidP="0019166C">
      <w:pPr>
        <w:suppressAutoHyphens/>
        <w:spacing w:after="0" w:line="240" w:lineRule="auto"/>
        <w:jc w:val="center"/>
        <w:rPr>
          <w:rFonts w:ascii="Times New Roman" w:eastAsia="Times New Roman" w:hAnsi="Times New Roman" w:cs="Times New Roman"/>
          <w:b/>
          <w:sz w:val="20"/>
          <w:szCs w:val="20"/>
          <w:lang w:eastAsia="ar-SA"/>
        </w:rPr>
      </w:pPr>
    </w:p>
    <w:tbl>
      <w:tblPr>
        <w:tblW w:w="10567" w:type="dxa"/>
        <w:tblInd w:w="-72" w:type="dxa"/>
        <w:tblLayout w:type="fixed"/>
        <w:tblCellMar>
          <w:left w:w="70" w:type="dxa"/>
          <w:right w:w="70" w:type="dxa"/>
        </w:tblCellMar>
        <w:tblLook w:val="0000" w:firstRow="0" w:lastRow="0" w:firstColumn="0" w:lastColumn="0" w:noHBand="0" w:noVBand="0"/>
      </w:tblPr>
      <w:tblGrid>
        <w:gridCol w:w="568"/>
        <w:gridCol w:w="3095"/>
        <w:gridCol w:w="3099"/>
        <w:gridCol w:w="2046"/>
        <w:gridCol w:w="1759"/>
      </w:tblGrid>
      <w:tr w:rsidR="0019166C" w:rsidRPr="004F50C6" w14:paraId="15BF168B" w14:textId="77777777" w:rsidTr="00426E90">
        <w:trPr>
          <w:trHeight w:val="1020"/>
        </w:trPr>
        <w:tc>
          <w:tcPr>
            <w:tcW w:w="568" w:type="dxa"/>
            <w:tcBorders>
              <w:top w:val="single" w:sz="4" w:space="0" w:color="000000"/>
              <w:left w:val="single" w:sz="4" w:space="0" w:color="000000"/>
              <w:bottom w:val="single" w:sz="4" w:space="0" w:color="000000"/>
            </w:tcBorders>
            <w:vAlign w:val="center"/>
          </w:tcPr>
          <w:p w14:paraId="655A4D57" w14:textId="77777777" w:rsidR="0019166C" w:rsidRPr="004F50C6" w:rsidRDefault="0019166C" w:rsidP="00426E90">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L.p.</w:t>
            </w:r>
          </w:p>
        </w:tc>
        <w:tc>
          <w:tcPr>
            <w:tcW w:w="3095" w:type="dxa"/>
            <w:tcBorders>
              <w:top w:val="single" w:sz="4" w:space="0" w:color="000000"/>
              <w:left w:val="single" w:sz="4" w:space="0" w:color="000000"/>
              <w:bottom w:val="single" w:sz="4" w:space="0" w:color="000000"/>
            </w:tcBorders>
            <w:vAlign w:val="center"/>
          </w:tcPr>
          <w:p w14:paraId="5455E6DC" w14:textId="77777777" w:rsidR="0019166C" w:rsidRPr="004F50C6" w:rsidRDefault="0019166C" w:rsidP="00426E90">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Podmiot, na rzecz którego dostawy zostały wykonane</w:t>
            </w:r>
            <w:r w:rsidR="00F81A62" w:rsidRPr="004F50C6">
              <w:rPr>
                <w:rFonts w:ascii="Times New Roman" w:eastAsia="Times New Roman" w:hAnsi="Times New Roman" w:cs="Times New Roman"/>
                <w:b/>
                <w:sz w:val="20"/>
                <w:szCs w:val="20"/>
                <w:lang w:eastAsia="ar-SA"/>
              </w:rPr>
              <w:t xml:space="preserve"> lub są wykonywane</w:t>
            </w:r>
          </w:p>
        </w:tc>
        <w:tc>
          <w:tcPr>
            <w:tcW w:w="3099" w:type="dxa"/>
            <w:tcBorders>
              <w:top w:val="single" w:sz="4" w:space="0" w:color="000000"/>
              <w:left w:val="single" w:sz="4" w:space="0" w:color="000000"/>
              <w:bottom w:val="single" w:sz="4" w:space="0" w:color="000000"/>
            </w:tcBorders>
            <w:vAlign w:val="center"/>
          </w:tcPr>
          <w:p w14:paraId="7E86611B" w14:textId="77777777" w:rsidR="0019166C" w:rsidRPr="004F50C6" w:rsidRDefault="0019166C" w:rsidP="00426E90">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Opis przedmiotu dostawy</w:t>
            </w:r>
          </w:p>
        </w:tc>
        <w:tc>
          <w:tcPr>
            <w:tcW w:w="2046" w:type="dxa"/>
            <w:tcBorders>
              <w:top w:val="single" w:sz="4" w:space="0" w:color="000000"/>
              <w:left w:val="single" w:sz="4" w:space="0" w:color="000000"/>
              <w:bottom w:val="single" w:sz="4" w:space="0" w:color="000000"/>
              <w:right w:val="single" w:sz="4" w:space="0" w:color="000000"/>
            </w:tcBorders>
            <w:vAlign w:val="center"/>
          </w:tcPr>
          <w:p w14:paraId="04484B30" w14:textId="77777777" w:rsidR="00F81A62" w:rsidRPr="004F50C6" w:rsidRDefault="00F81A62" w:rsidP="00426E90">
            <w:pPr>
              <w:suppressAutoHyphens/>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 xml:space="preserve">Data wykonania </w:t>
            </w:r>
          </w:p>
          <w:p w14:paraId="64792602" w14:textId="6CCE99C5" w:rsidR="0019166C" w:rsidRPr="004F50C6" w:rsidRDefault="0019166C" w:rsidP="00426E90">
            <w:pPr>
              <w:suppressAutoHyphens/>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(termin rozpoczęcia i termin zakończenia jeżeli zostało zakończone)</w:t>
            </w:r>
          </w:p>
        </w:tc>
        <w:tc>
          <w:tcPr>
            <w:tcW w:w="1759" w:type="dxa"/>
            <w:tcBorders>
              <w:top w:val="single" w:sz="4" w:space="0" w:color="000000"/>
              <w:left w:val="single" w:sz="4" w:space="0" w:color="000000"/>
              <w:bottom w:val="single" w:sz="4" w:space="0" w:color="000000"/>
              <w:right w:val="single" w:sz="4" w:space="0" w:color="000000"/>
            </w:tcBorders>
            <w:vAlign w:val="center"/>
          </w:tcPr>
          <w:p w14:paraId="16B41610" w14:textId="77777777" w:rsidR="0019166C" w:rsidRPr="004F50C6" w:rsidRDefault="0019166C" w:rsidP="00426E90">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Wartość zamówienia (brutto)</w:t>
            </w:r>
          </w:p>
        </w:tc>
      </w:tr>
      <w:tr w:rsidR="0019166C" w:rsidRPr="004F50C6" w14:paraId="7A1E5A92" w14:textId="77777777" w:rsidTr="004F1571">
        <w:trPr>
          <w:cantSplit/>
          <w:trHeight w:hRule="exact" w:val="923"/>
        </w:trPr>
        <w:tc>
          <w:tcPr>
            <w:tcW w:w="568" w:type="dxa"/>
            <w:tcBorders>
              <w:left w:val="single" w:sz="4" w:space="0" w:color="000000"/>
              <w:bottom w:val="single" w:sz="4" w:space="0" w:color="000000"/>
            </w:tcBorders>
            <w:vAlign w:val="center"/>
          </w:tcPr>
          <w:p w14:paraId="519409B0" w14:textId="28B09A71" w:rsidR="0019166C" w:rsidRPr="004F50C6" w:rsidRDefault="00884660">
            <w:pPr>
              <w:suppressAutoHyphens/>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1</w:t>
            </w:r>
          </w:p>
        </w:tc>
        <w:tc>
          <w:tcPr>
            <w:tcW w:w="3095" w:type="dxa"/>
            <w:tcBorders>
              <w:left w:val="single" w:sz="4" w:space="0" w:color="000000"/>
              <w:bottom w:val="single" w:sz="4" w:space="0" w:color="000000"/>
            </w:tcBorders>
          </w:tcPr>
          <w:p w14:paraId="374491BC"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p w14:paraId="5C97A93E"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4144A875"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01FF70CA"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tc>
        <w:tc>
          <w:tcPr>
            <w:tcW w:w="3099" w:type="dxa"/>
            <w:tcBorders>
              <w:left w:val="single" w:sz="4" w:space="0" w:color="000000"/>
              <w:bottom w:val="single" w:sz="4" w:space="0" w:color="000000"/>
            </w:tcBorders>
          </w:tcPr>
          <w:p w14:paraId="3F96B885"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2046" w:type="dxa"/>
            <w:tcBorders>
              <w:top w:val="single" w:sz="4" w:space="0" w:color="000000"/>
              <w:left w:val="single" w:sz="4" w:space="0" w:color="000000"/>
              <w:bottom w:val="single" w:sz="4" w:space="0" w:color="000000"/>
              <w:right w:val="single" w:sz="4" w:space="0" w:color="000000"/>
            </w:tcBorders>
          </w:tcPr>
          <w:p w14:paraId="14319692"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1759" w:type="dxa"/>
            <w:tcBorders>
              <w:top w:val="single" w:sz="4" w:space="0" w:color="000000"/>
              <w:left w:val="single" w:sz="4" w:space="0" w:color="000000"/>
              <w:bottom w:val="single" w:sz="4" w:space="0" w:color="000000"/>
              <w:right w:val="single" w:sz="4" w:space="0" w:color="000000"/>
            </w:tcBorders>
          </w:tcPr>
          <w:p w14:paraId="4D6A17C2"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r>
      <w:tr w:rsidR="0019166C" w:rsidRPr="004F50C6" w14:paraId="571D222A" w14:textId="77777777" w:rsidTr="004F1571">
        <w:trPr>
          <w:cantSplit/>
          <w:trHeight w:hRule="exact" w:val="923"/>
        </w:trPr>
        <w:tc>
          <w:tcPr>
            <w:tcW w:w="568" w:type="dxa"/>
            <w:tcBorders>
              <w:left w:val="single" w:sz="4" w:space="0" w:color="000000"/>
              <w:bottom w:val="single" w:sz="4" w:space="0" w:color="000000"/>
            </w:tcBorders>
            <w:vAlign w:val="center"/>
          </w:tcPr>
          <w:p w14:paraId="43DE4C3D" w14:textId="77777777" w:rsidR="0019166C" w:rsidRPr="004F50C6" w:rsidRDefault="0019166C">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2</w:t>
            </w:r>
          </w:p>
        </w:tc>
        <w:tc>
          <w:tcPr>
            <w:tcW w:w="3095" w:type="dxa"/>
            <w:tcBorders>
              <w:left w:val="single" w:sz="4" w:space="0" w:color="000000"/>
              <w:bottom w:val="single" w:sz="4" w:space="0" w:color="000000"/>
            </w:tcBorders>
          </w:tcPr>
          <w:p w14:paraId="421F9E6C"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p w14:paraId="520D5C0A"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6590DE6C"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01B1B991"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tc>
        <w:tc>
          <w:tcPr>
            <w:tcW w:w="3099" w:type="dxa"/>
            <w:tcBorders>
              <w:left w:val="single" w:sz="4" w:space="0" w:color="000000"/>
              <w:bottom w:val="single" w:sz="4" w:space="0" w:color="000000"/>
            </w:tcBorders>
          </w:tcPr>
          <w:p w14:paraId="1A28AB79"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2046" w:type="dxa"/>
            <w:tcBorders>
              <w:top w:val="single" w:sz="4" w:space="0" w:color="000000"/>
              <w:left w:val="single" w:sz="4" w:space="0" w:color="000000"/>
              <w:bottom w:val="single" w:sz="4" w:space="0" w:color="000000"/>
              <w:right w:val="single" w:sz="4" w:space="0" w:color="000000"/>
            </w:tcBorders>
          </w:tcPr>
          <w:p w14:paraId="2546F27D"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1759" w:type="dxa"/>
            <w:tcBorders>
              <w:top w:val="single" w:sz="4" w:space="0" w:color="000000"/>
              <w:left w:val="single" w:sz="4" w:space="0" w:color="000000"/>
              <w:bottom w:val="single" w:sz="4" w:space="0" w:color="000000"/>
              <w:right w:val="single" w:sz="4" w:space="0" w:color="000000"/>
            </w:tcBorders>
          </w:tcPr>
          <w:p w14:paraId="2DD1725D"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r>
      <w:tr w:rsidR="0019166C" w:rsidRPr="004F50C6" w14:paraId="0DE4F218" w14:textId="77777777" w:rsidTr="004F1571">
        <w:trPr>
          <w:cantSplit/>
          <w:trHeight w:hRule="exact" w:val="923"/>
        </w:trPr>
        <w:tc>
          <w:tcPr>
            <w:tcW w:w="568" w:type="dxa"/>
            <w:tcBorders>
              <w:left w:val="single" w:sz="4" w:space="0" w:color="000000"/>
              <w:bottom w:val="single" w:sz="4" w:space="0" w:color="000000"/>
            </w:tcBorders>
            <w:vAlign w:val="center"/>
          </w:tcPr>
          <w:p w14:paraId="667F3E7B" w14:textId="77777777" w:rsidR="0019166C" w:rsidRPr="004F50C6" w:rsidRDefault="0019166C">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3</w:t>
            </w:r>
          </w:p>
        </w:tc>
        <w:tc>
          <w:tcPr>
            <w:tcW w:w="3095" w:type="dxa"/>
            <w:tcBorders>
              <w:left w:val="single" w:sz="4" w:space="0" w:color="000000"/>
              <w:bottom w:val="single" w:sz="4" w:space="0" w:color="000000"/>
            </w:tcBorders>
          </w:tcPr>
          <w:p w14:paraId="3A8CCF59"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p w14:paraId="46FB5AEE"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33DC2EE2"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20FF6673"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tc>
        <w:tc>
          <w:tcPr>
            <w:tcW w:w="3099" w:type="dxa"/>
            <w:tcBorders>
              <w:left w:val="single" w:sz="4" w:space="0" w:color="000000"/>
              <w:bottom w:val="single" w:sz="4" w:space="0" w:color="000000"/>
            </w:tcBorders>
          </w:tcPr>
          <w:p w14:paraId="010A1529"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2046" w:type="dxa"/>
            <w:tcBorders>
              <w:top w:val="single" w:sz="4" w:space="0" w:color="000000"/>
              <w:left w:val="single" w:sz="4" w:space="0" w:color="000000"/>
              <w:bottom w:val="single" w:sz="4" w:space="0" w:color="000000"/>
              <w:right w:val="single" w:sz="4" w:space="0" w:color="000000"/>
            </w:tcBorders>
          </w:tcPr>
          <w:p w14:paraId="7ADA6F07"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1759" w:type="dxa"/>
            <w:tcBorders>
              <w:top w:val="single" w:sz="4" w:space="0" w:color="000000"/>
              <w:left w:val="single" w:sz="4" w:space="0" w:color="000000"/>
              <w:bottom w:val="single" w:sz="4" w:space="0" w:color="000000"/>
              <w:right w:val="single" w:sz="4" w:space="0" w:color="000000"/>
            </w:tcBorders>
          </w:tcPr>
          <w:p w14:paraId="28E25509"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r>
      <w:tr w:rsidR="0019166C" w:rsidRPr="004F50C6" w14:paraId="235B595C" w14:textId="77777777" w:rsidTr="004F1571">
        <w:trPr>
          <w:cantSplit/>
          <w:trHeight w:hRule="exact" w:val="923"/>
        </w:trPr>
        <w:tc>
          <w:tcPr>
            <w:tcW w:w="568" w:type="dxa"/>
            <w:tcBorders>
              <w:left w:val="single" w:sz="4" w:space="0" w:color="000000"/>
              <w:bottom w:val="single" w:sz="4" w:space="0" w:color="000000"/>
            </w:tcBorders>
            <w:vAlign w:val="center"/>
          </w:tcPr>
          <w:p w14:paraId="1D1A4418" w14:textId="77777777" w:rsidR="0019166C" w:rsidRPr="004F50C6" w:rsidRDefault="0019166C">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4</w:t>
            </w:r>
          </w:p>
        </w:tc>
        <w:tc>
          <w:tcPr>
            <w:tcW w:w="3095" w:type="dxa"/>
            <w:tcBorders>
              <w:left w:val="single" w:sz="4" w:space="0" w:color="000000"/>
              <w:bottom w:val="single" w:sz="4" w:space="0" w:color="000000"/>
            </w:tcBorders>
          </w:tcPr>
          <w:p w14:paraId="13B30C09"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p w14:paraId="56E17B67"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2347F8DC"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1B22CC9E"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tc>
        <w:tc>
          <w:tcPr>
            <w:tcW w:w="3099" w:type="dxa"/>
            <w:tcBorders>
              <w:left w:val="single" w:sz="4" w:space="0" w:color="000000"/>
              <w:bottom w:val="single" w:sz="4" w:space="0" w:color="000000"/>
            </w:tcBorders>
          </w:tcPr>
          <w:p w14:paraId="211081D2"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2046" w:type="dxa"/>
            <w:tcBorders>
              <w:top w:val="single" w:sz="4" w:space="0" w:color="000000"/>
              <w:left w:val="single" w:sz="4" w:space="0" w:color="000000"/>
              <w:bottom w:val="single" w:sz="4" w:space="0" w:color="000000"/>
              <w:right w:val="single" w:sz="4" w:space="0" w:color="000000"/>
            </w:tcBorders>
          </w:tcPr>
          <w:p w14:paraId="11512684"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1759" w:type="dxa"/>
            <w:tcBorders>
              <w:top w:val="single" w:sz="4" w:space="0" w:color="000000"/>
              <w:left w:val="single" w:sz="4" w:space="0" w:color="000000"/>
              <w:bottom w:val="single" w:sz="4" w:space="0" w:color="000000"/>
              <w:right w:val="single" w:sz="4" w:space="0" w:color="000000"/>
            </w:tcBorders>
          </w:tcPr>
          <w:p w14:paraId="713F4588"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r>
      <w:tr w:rsidR="0019166C" w:rsidRPr="004F50C6" w14:paraId="1908FD63" w14:textId="77777777" w:rsidTr="004F1571">
        <w:trPr>
          <w:cantSplit/>
          <w:trHeight w:hRule="exact" w:val="923"/>
        </w:trPr>
        <w:tc>
          <w:tcPr>
            <w:tcW w:w="568" w:type="dxa"/>
            <w:tcBorders>
              <w:left w:val="single" w:sz="4" w:space="0" w:color="000000"/>
              <w:bottom w:val="single" w:sz="4" w:space="0" w:color="000000"/>
            </w:tcBorders>
            <w:vAlign w:val="center"/>
          </w:tcPr>
          <w:p w14:paraId="442B9819" w14:textId="77777777" w:rsidR="0019166C" w:rsidRPr="004F50C6" w:rsidRDefault="0019166C">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5</w:t>
            </w:r>
          </w:p>
        </w:tc>
        <w:tc>
          <w:tcPr>
            <w:tcW w:w="3095" w:type="dxa"/>
            <w:tcBorders>
              <w:left w:val="single" w:sz="4" w:space="0" w:color="000000"/>
              <w:bottom w:val="single" w:sz="4" w:space="0" w:color="000000"/>
            </w:tcBorders>
          </w:tcPr>
          <w:p w14:paraId="5776D81D"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p w14:paraId="054DB2FF"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10D887AD"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p w14:paraId="5DD9C3AC" w14:textId="77777777" w:rsidR="0019166C" w:rsidRPr="004F50C6" w:rsidRDefault="0019166C" w:rsidP="00426E90">
            <w:pPr>
              <w:suppressAutoHyphens/>
              <w:spacing w:after="0" w:line="240" w:lineRule="auto"/>
              <w:jc w:val="both"/>
              <w:rPr>
                <w:rFonts w:ascii="Times New Roman" w:eastAsia="Times New Roman" w:hAnsi="Times New Roman" w:cs="Times New Roman"/>
                <w:sz w:val="20"/>
                <w:szCs w:val="20"/>
                <w:lang w:eastAsia="ar-SA"/>
              </w:rPr>
            </w:pPr>
          </w:p>
        </w:tc>
        <w:tc>
          <w:tcPr>
            <w:tcW w:w="3099" w:type="dxa"/>
            <w:tcBorders>
              <w:left w:val="single" w:sz="4" w:space="0" w:color="000000"/>
              <w:bottom w:val="single" w:sz="4" w:space="0" w:color="000000"/>
            </w:tcBorders>
          </w:tcPr>
          <w:p w14:paraId="063496CC"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2046" w:type="dxa"/>
            <w:tcBorders>
              <w:top w:val="single" w:sz="4" w:space="0" w:color="000000"/>
              <w:left w:val="single" w:sz="4" w:space="0" w:color="000000"/>
              <w:bottom w:val="single" w:sz="4" w:space="0" w:color="000000"/>
              <w:right w:val="single" w:sz="4" w:space="0" w:color="000000"/>
            </w:tcBorders>
          </w:tcPr>
          <w:p w14:paraId="2A89C682"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c>
          <w:tcPr>
            <w:tcW w:w="1759" w:type="dxa"/>
            <w:tcBorders>
              <w:top w:val="single" w:sz="4" w:space="0" w:color="000000"/>
              <w:left w:val="single" w:sz="4" w:space="0" w:color="000000"/>
              <w:bottom w:val="single" w:sz="4" w:space="0" w:color="000000"/>
              <w:right w:val="single" w:sz="4" w:space="0" w:color="000000"/>
            </w:tcBorders>
          </w:tcPr>
          <w:p w14:paraId="02913E20" w14:textId="77777777" w:rsidR="0019166C" w:rsidRPr="004F50C6" w:rsidRDefault="0019166C" w:rsidP="00426E90">
            <w:pPr>
              <w:suppressAutoHyphens/>
              <w:snapToGrid w:val="0"/>
              <w:spacing w:after="0" w:line="240" w:lineRule="auto"/>
              <w:jc w:val="both"/>
              <w:rPr>
                <w:rFonts w:ascii="Times New Roman" w:eastAsia="Times New Roman" w:hAnsi="Times New Roman" w:cs="Times New Roman"/>
                <w:sz w:val="20"/>
                <w:szCs w:val="20"/>
                <w:lang w:eastAsia="ar-SA"/>
              </w:rPr>
            </w:pPr>
          </w:p>
        </w:tc>
      </w:tr>
    </w:tbl>
    <w:p w14:paraId="08ED7572" w14:textId="77777777" w:rsidR="0019166C" w:rsidRPr="004F50C6" w:rsidRDefault="0019166C" w:rsidP="0019166C">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 xml:space="preserve">                                                                                                                                                                                                              </w:t>
      </w:r>
    </w:p>
    <w:p w14:paraId="65B94459" w14:textId="77777777" w:rsidR="0019166C" w:rsidRPr="004F50C6" w:rsidRDefault="0019166C" w:rsidP="0019166C">
      <w:pPr>
        <w:suppressAutoHyphens/>
        <w:spacing w:after="0" w:line="240" w:lineRule="auto"/>
        <w:rPr>
          <w:rFonts w:ascii="Times New Roman" w:eastAsia="Times New Roman" w:hAnsi="Times New Roman" w:cs="Times New Roman"/>
          <w:i/>
          <w:sz w:val="20"/>
          <w:szCs w:val="20"/>
          <w:lang w:eastAsia="ar-SA"/>
        </w:rPr>
      </w:pPr>
      <w:r w:rsidRPr="004F50C6">
        <w:rPr>
          <w:rFonts w:ascii="Times New Roman" w:eastAsia="Times New Roman" w:hAnsi="Times New Roman" w:cs="Times New Roman"/>
          <w:b/>
          <w:i/>
          <w:u w:val="single"/>
          <w:lang w:eastAsia="ar-SA"/>
        </w:rPr>
        <w:t xml:space="preserve">UWAGA: Należy załączyć dowody </w:t>
      </w:r>
      <w:r w:rsidR="00F81A62" w:rsidRPr="004F50C6">
        <w:rPr>
          <w:rFonts w:ascii="Times New Roman" w:eastAsia="Times New Roman" w:hAnsi="Times New Roman" w:cs="Times New Roman"/>
          <w:b/>
          <w:i/>
          <w:u w:val="single"/>
          <w:lang w:eastAsia="ar-SA"/>
        </w:rPr>
        <w:t>określające, czy te dostawy zostały wykonane lub są wykonywane należycie</w:t>
      </w:r>
      <w:r w:rsidRPr="004F50C6">
        <w:rPr>
          <w:rFonts w:ascii="Times New Roman" w:eastAsia="Times New Roman" w:hAnsi="Times New Roman" w:cs="Times New Roman"/>
          <w:b/>
          <w:i/>
          <w:u w:val="single"/>
          <w:lang w:eastAsia="ar-SA"/>
        </w:rPr>
        <w:t>.</w:t>
      </w:r>
      <w:r w:rsidRPr="004F50C6">
        <w:rPr>
          <w:rFonts w:ascii="Times New Roman" w:eastAsia="Times New Roman" w:hAnsi="Times New Roman" w:cs="Times New Roman"/>
          <w:i/>
          <w:sz w:val="20"/>
          <w:szCs w:val="20"/>
          <w:u w:val="single"/>
          <w:lang w:eastAsia="ar-SA"/>
        </w:rPr>
        <w:t xml:space="preserve"> </w:t>
      </w:r>
      <w:r w:rsidRPr="004F50C6">
        <w:rPr>
          <w:rFonts w:ascii="Times New Roman" w:eastAsia="Times New Roman" w:hAnsi="Times New Roman" w:cs="Times New Roman"/>
          <w:i/>
          <w:sz w:val="20"/>
          <w:szCs w:val="20"/>
          <w:lang w:eastAsia="ar-SA"/>
        </w:rPr>
        <w:t xml:space="preserve">            </w:t>
      </w:r>
    </w:p>
    <w:p w14:paraId="0F80090A" w14:textId="77777777" w:rsidR="0019166C" w:rsidRPr="004F50C6" w:rsidRDefault="0019166C" w:rsidP="0019166C">
      <w:pPr>
        <w:suppressAutoHyphens/>
        <w:spacing w:after="0" w:line="240" w:lineRule="auto"/>
        <w:rPr>
          <w:rFonts w:ascii="Times New Roman" w:eastAsia="Times New Roman" w:hAnsi="Times New Roman" w:cs="Times New Roman"/>
          <w:i/>
          <w:sz w:val="20"/>
          <w:szCs w:val="20"/>
          <w:lang w:eastAsia="ar-SA"/>
        </w:rPr>
      </w:pPr>
    </w:p>
    <w:p w14:paraId="3DE77E07" w14:textId="77777777" w:rsidR="0019166C" w:rsidRPr="004F50C6" w:rsidRDefault="0019166C" w:rsidP="0019166C">
      <w:pPr>
        <w:suppressAutoHyphens/>
        <w:spacing w:after="0" w:line="240" w:lineRule="auto"/>
        <w:rPr>
          <w:rFonts w:ascii="Times New Roman" w:eastAsia="Times New Roman" w:hAnsi="Times New Roman" w:cs="Times New Roman"/>
          <w:i/>
          <w:sz w:val="20"/>
          <w:szCs w:val="20"/>
          <w:lang w:eastAsia="ar-SA"/>
        </w:rPr>
      </w:pPr>
    </w:p>
    <w:p w14:paraId="74DAB1A0" w14:textId="77777777" w:rsidR="0019166C" w:rsidRPr="004F50C6" w:rsidRDefault="0019166C" w:rsidP="0019166C">
      <w:pPr>
        <w:suppressAutoHyphens/>
        <w:spacing w:after="0" w:line="240" w:lineRule="auto"/>
        <w:rPr>
          <w:rFonts w:ascii="Times New Roman" w:eastAsia="Times New Roman" w:hAnsi="Times New Roman" w:cs="Times New Roman"/>
          <w:i/>
          <w:sz w:val="20"/>
          <w:szCs w:val="20"/>
          <w:lang w:eastAsia="ar-SA"/>
        </w:rPr>
      </w:pPr>
    </w:p>
    <w:p w14:paraId="15E8CF34" w14:textId="77777777" w:rsidR="001F7BE9" w:rsidRPr="004F50C6" w:rsidRDefault="001F7BE9" w:rsidP="0019166C">
      <w:pPr>
        <w:suppressAutoHyphens/>
        <w:spacing w:after="0" w:line="240" w:lineRule="auto"/>
        <w:ind w:left="4820"/>
        <w:rPr>
          <w:rFonts w:ascii="Times New Roman" w:eastAsia="Times New Roman" w:hAnsi="Times New Roman" w:cs="Times New Roman"/>
          <w:b/>
          <w:i/>
          <w:sz w:val="20"/>
          <w:lang w:eastAsia="ar-SA"/>
        </w:rPr>
      </w:pPr>
    </w:p>
    <w:p w14:paraId="04DD3439" w14:textId="3EE8897D" w:rsidR="0019166C" w:rsidRPr="004F50C6" w:rsidRDefault="0019166C" w:rsidP="0019166C">
      <w:pPr>
        <w:suppressAutoHyphens/>
        <w:spacing w:after="0" w:line="240" w:lineRule="auto"/>
        <w:ind w:left="4820"/>
        <w:rPr>
          <w:rFonts w:ascii="Times New Roman" w:eastAsia="Times New Roman" w:hAnsi="Times New Roman" w:cs="Times New Roman"/>
          <w:i/>
          <w:sz w:val="20"/>
          <w:lang w:eastAsia="ar-SA"/>
        </w:rPr>
      </w:pPr>
      <w:r w:rsidRPr="004F50C6">
        <w:rPr>
          <w:rFonts w:ascii="Times New Roman" w:eastAsia="Times New Roman" w:hAnsi="Times New Roman" w:cs="Times New Roman"/>
          <w:b/>
          <w:i/>
          <w:sz w:val="20"/>
          <w:lang w:eastAsia="ar-SA"/>
        </w:rPr>
        <w:t>Podpis</w:t>
      </w:r>
      <w:r w:rsidRPr="004F50C6">
        <w:rPr>
          <w:rFonts w:ascii="Times New Roman" w:eastAsia="Times New Roman" w:hAnsi="Times New Roman" w:cs="Times New Roman"/>
          <w:i/>
          <w:sz w:val="20"/>
          <w:lang w:eastAsia="ar-SA"/>
        </w:rPr>
        <w:t xml:space="preserve"> </w:t>
      </w:r>
      <w:r w:rsidRPr="004F50C6">
        <w:rPr>
          <w:rFonts w:ascii="Times New Roman" w:eastAsia="Times New Roman" w:hAnsi="Times New Roman" w:cs="Times New Roman"/>
          <w:b/>
          <w:i/>
          <w:sz w:val="20"/>
          <w:lang w:eastAsia="ar-SA"/>
        </w:rPr>
        <w:t>Wykonawcy lub osoby/osób upoważnionej/</w:t>
      </w:r>
      <w:proofErr w:type="spellStart"/>
      <w:r w:rsidRPr="004F50C6">
        <w:rPr>
          <w:rFonts w:ascii="Times New Roman" w:eastAsia="Times New Roman" w:hAnsi="Times New Roman" w:cs="Times New Roman"/>
          <w:b/>
          <w:i/>
          <w:sz w:val="20"/>
          <w:lang w:eastAsia="ar-SA"/>
        </w:rPr>
        <w:t>nych</w:t>
      </w:r>
      <w:proofErr w:type="spellEnd"/>
      <w:r w:rsidRPr="004F50C6">
        <w:rPr>
          <w:rFonts w:ascii="Times New Roman" w:eastAsia="Times New Roman" w:hAnsi="Times New Roman" w:cs="Times New Roman"/>
          <w:b/>
          <w:i/>
          <w:sz w:val="20"/>
          <w:lang w:eastAsia="ar-SA"/>
        </w:rPr>
        <w:t xml:space="preserve"> do reprezentowania Wykonawcy</w:t>
      </w:r>
      <w:r w:rsidRPr="004F50C6">
        <w:rPr>
          <w:rFonts w:ascii="Times New Roman" w:eastAsia="Times New Roman" w:hAnsi="Times New Roman" w:cs="Times New Roman"/>
          <w:i/>
          <w:sz w:val="20"/>
          <w:lang w:eastAsia="ar-SA"/>
        </w:rPr>
        <w:t xml:space="preserve"> (dokument powinien być podpisany kwalifikowanym podpisem </w:t>
      </w:r>
      <w:r w:rsidR="00B20C93" w:rsidRPr="004F50C6">
        <w:rPr>
          <w:rFonts w:ascii="Times New Roman" w:eastAsia="Times New Roman" w:hAnsi="Times New Roman" w:cs="Times New Roman"/>
          <w:i/>
          <w:sz w:val="20"/>
          <w:lang w:eastAsia="ar-SA"/>
        </w:rPr>
        <w:t>elektronicznym, podpisem zaufanym lub podpisem osobistym)</w:t>
      </w:r>
    </w:p>
    <w:p w14:paraId="161D7E56" w14:textId="61208BE9" w:rsidR="00A12C2B" w:rsidRPr="004F50C6" w:rsidRDefault="0019166C" w:rsidP="006D080D">
      <w:pPr>
        <w:suppressAutoHyphens/>
        <w:spacing w:after="0" w:line="240" w:lineRule="auto"/>
        <w:ind w:left="4961"/>
        <w:jc w:val="right"/>
        <w:rPr>
          <w:rFonts w:ascii="Times New Roman" w:eastAsia="Times New Roman" w:hAnsi="Times New Roman" w:cs="Times New Roman"/>
          <w:b/>
          <w:bCs/>
          <w:lang w:eastAsia="ar-SA"/>
        </w:rPr>
      </w:pPr>
      <w:r w:rsidRPr="004F50C6">
        <w:rPr>
          <w:rFonts w:ascii="Times New Roman" w:eastAsia="Times New Roman" w:hAnsi="Times New Roman" w:cs="Times New Roman"/>
          <w:szCs w:val="20"/>
          <w:shd w:val="clear" w:color="auto" w:fill="00FFFF"/>
          <w:lang w:eastAsia="ar-SA"/>
        </w:rPr>
        <w:br w:type="page"/>
      </w:r>
      <w:r w:rsidR="00A12C2B" w:rsidRPr="004F50C6">
        <w:rPr>
          <w:rFonts w:ascii="Times New Roman" w:eastAsia="Times New Roman" w:hAnsi="Times New Roman" w:cs="Times New Roman"/>
          <w:b/>
          <w:bCs/>
          <w:lang w:eastAsia="ar-SA"/>
        </w:rPr>
        <w:lastRenderedPageBreak/>
        <w:t>Załącznik nr 5</w:t>
      </w:r>
    </w:p>
    <w:p w14:paraId="04846B8F" w14:textId="77777777" w:rsidR="00A12C2B" w:rsidRPr="004F50C6" w:rsidRDefault="00A12C2B" w:rsidP="00A12C2B">
      <w:pPr>
        <w:suppressAutoHyphens/>
        <w:spacing w:after="0" w:line="240" w:lineRule="auto"/>
        <w:ind w:left="4963" w:firstLine="709"/>
        <w:jc w:val="right"/>
        <w:rPr>
          <w:rFonts w:ascii="Times New Roman" w:eastAsia="Times New Roman" w:hAnsi="Times New Roman" w:cs="Times New Roman"/>
          <w:b/>
          <w:lang w:eastAsia="ar-SA"/>
        </w:rPr>
      </w:pPr>
    </w:p>
    <w:tbl>
      <w:tblPr>
        <w:tblW w:w="11552" w:type="dxa"/>
        <w:tblLook w:val="04A0" w:firstRow="1" w:lastRow="0" w:firstColumn="1" w:lastColumn="0" w:noHBand="0" w:noVBand="1"/>
      </w:tblPr>
      <w:tblGrid>
        <w:gridCol w:w="6946"/>
        <w:gridCol w:w="4606"/>
      </w:tblGrid>
      <w:tr w:rsidR="00A12C2B" w:rsidRPr="004F50C6" w14:paraId="26F96B63" w14:textId="77777777" w:rsidTr="00F46F55">
        <w:trPr>
          <w:trHeight w:val="2476"/>
        </w:trPr>
        <w:tc>
          <w:tcPr>
            <w:tcW w:w="6946" w:type="dxa"/>
            <w:shd w:val="clear" w:color="auto" w:fill="auto"/>
          </w:tcPr>
          <w:p w14:paraId="671EF6E8" w14:textId="77777777" w:rsidR="00A12C2B" w:rsidRPr="004F50C6" w:rsidRDefault="00A12C2B" w:rsidP="00F46F55">
            <w:pPr>
              <w:suppressAutoHyphens/>
              <w:spacing w:after="0" w:line="360" w:lineRule="auto"/>
              <w:ind w:left="1026"/>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WYKONAWCA</w:t>
            </w:r>
          </w:p>
          <w:p w14:paraId="29F317B2" w14:textId="77777777" w:rsidR="00A12C2B" w:rsidRPr="004F50C6" w:rsidRDefault="00A12C2B" w:rsidP="00F46F55">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6DE0D357" w14:textId="77777777" w:rsidR="00A12C2B" w:rsidRPr="004F50C6" w:rsidRDefault="00A12C2B" w:rsidP="00F46F55">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65189BFA" w14:textId="77777777" w:rsidR="00A12C2B" w:rsidRPr="004F50C6" w:rsidRDefault="00A12C2B" w:rsidP="00F46F55">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 xml:space="preserve">(pełna nazwa/firma, adres, NIP, REGON, numer wpisu w </w:t>
            </w:r>
          </w:p>
          <w:p w14:paraId="7C24AAE5" w14:textId="643AA51A" w:rsidR="00A12C2B" w:rsidRPr="004F50C6" w:rsidRDefault="00A12C2B" w:rsidP="00F46F55">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odpowiednim rejestrze</w:t>
            </w:r>
            <w:r w:rsidR="00036B87" w:rsidRPr="004F50C6">
              <w:rPr>
                <w:rFonts w:ascii="Times New Roman" w:eastAsia="Times New Roman" w:hAnsi="Times New Roman" w:cs="Times New Roman"/>
                <w:i/>
                <w:sz w:val="18"/>
                <w:lang w:eastAsia="ar-SA"/>
              </w:rPr>
              <w:t>,</w:t>
            </w:r>
            <w:r w:rsidRPr="004F50C6">
              <w:rPr>
                <w:rFonts w:ascii="Times New Roman" w:eastAsia="Times New Roman" w:hAnsi="Times New Roman" w:cs="Times New Roman"/>
                <w:i/>
                <w:sz w:val="18"/>
                <w:lang w:eastAsia="ar-SA"/>
              </w:rPr>
              <w:t xml:space="preserve"> np. KRS) </w:t>
            </w:r>
          </w:p>
          <w:p w14:paraId="25BD14AB" w14:textId="77777777" w:rsidR="00A12C2B" w:rsidRPr="004F50C6" w:rsidRDefault="00A12C2B" w:rsidP="00F46F55">
            <w:pPr>
              <w:suppressAutoHyphens/>
              <w:spacing w:after="0" w:line="360" w:lineRule="auto"/>
              <w:jc w:val="both"/>
              <w:rPr>
                <w:rFonts w:ascii="Times New Roman" w:eastAsia="Times New Roman" w:hAnsi="Times New Roman" w:cs="Times New Roman"/>
                <w:sz w:val="20"/>
                <w:szCs w:val="20"/>
                <w:lang w:eastAsia="ar-SA"/>
              </w:rPr>
            </w:pPr>
          </w:p>
          <w:p w14:paraId="61CEB92A" w14:textId="77777777" w:rsidR="00A12C2B" w:rsidRPr="004F50C6" w:rsidRDefault="00A12C2B" w:rsidP="00F46F55">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reprezentowany przez: ……………………………</w:t>
            </w:r>
          </w:p>
          <w:p w14:paraId="52A26051" w14:textId="77777777" w:rsidR="00A12C2B" w:rsidRPr="004F50C6" w:rsidRDefault="00A12C2B" w:rsidP="00F46F55">
            <w:pPr>
              <w:suppressAutoHyphens/>
              <w:spacing w:after="0" w:line="240" w:lineRule="auto"/>
              <w:ind w:right="2302"/>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(imię, nazwisko, stanowisko/ uprawnienie do reprezentacji)</w:t>
            </w:r>
          </w:p>
        </w:tc>
        <w:tc>
          <w:tcPr>
            <w:tcW w:w="4606" w:type="dxa"/>
            <w:shd w:val="clear" w:color="auto" w:fill="auto"/>
          </w:tcPr>
          <w:p w14:paraId="3A55D805" w14:textId="77777777" w:rsidR="00A12C2B" w:rsidRPr="004F50C6" w:rsidRDefault="00A12C2B" w:rsidP="00F46F55">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0A4D146E" w14:textId="77777777" w:rsidR="00A12C2B" w:rsidRPr="004F50C6" w:rsidRDefault="00A12C2B" w:rsidP="00F46F55">
            <w:pPr>
              <w:suppressAutoHyphens/>
              <w:spacing w:after="0" w:line="360" w:lineRule="auto"/>
              <w:ind w:left="709"/>
              <w:rPr>
                <w:rFonts w:ascii="Times New Roman" w:eastAsia="Times New Roman" w:hAnsi="Times New Roman" w:cs="Times New Roman"/>
                <w:lang w:eastAsia="pl-PL"/>
              </w:rPr>
            </w:pPr>
            <w:r w:rsidRPr="004F50C6">
              <w:rPr>
                <w:rFonts w:ascii="Times New Roman" w:eastAsia="Times New Roman" w:hAnsi="Times New Roman" w:cs="Times New Roman"/>
                <w:lang w:eastAsia="ar-SA"/>
              </w:rPr>
              <w:t>miejscowość i data</w:t>
            </w:r>
          </w:p>
          <w:p w14:paraId="4A1586EB" w14:textId="77777777" w:rsidR="00A12C2B" w:rsidRPr="004F50C6" w:rsidRDefault="00A12C2B" w:rsidP="00F46F55">
            <w:pPr>
              <w:suppressAutoHyphens/>
              <w:spacing w:after="0" w:line="360" w:lineRule="auto"/>
              <w:jc w:val="both"/>
              <w:rPr>
                <w:rFonts w:ascii="Times New Roman" w:eastAsia="Times New Roman" w:hAnsi="Times New Roman" w:cs="Times New Roman"/>
                <w:i/>
                <w:lang w:eastAsia="pl-PL"/>
              </w:rPr>
            </w:pPr>
          </w:p>
          <w:p w14:paraId="36E5BFBC" w14:textId="77777777" w:rsidR="00A12C2B" w:rsidRPr="004F50C6" w:rsidRDefault="00A12C2B" w:rsidP="00F46F55">
            <w:pPr>
              <w:suppressAutoHyphens/>
              <w:spacing w:after="0" w:line="360" w:lineRule="auto"/>
              <w:jc w:val="both"/>
              <w:rPr>
                <w:rFonts w:ascii="Times New Roman" w:eastAsia="Times New Roman" w:hAnsi="Times New Roman" w:cs="Times New Roman"/>
                <w:b/>
                <w:i/>
                <w:lang w:eastAsia="ar-SA"/>
              </w:rPr>
            </w:pPr>
          </w:p>
        </w:tc>
      </w:tr>
    </w:tbl>
    <w:p w14:paraId="49997182" w14:textId="77777777" w:rsidR="00A12C2B" w:rsidRPr="004F50C6" w:rsidRDefault="00A12C2B" w:rsidP="00A12C2B">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r w:rsidRPr="004F50C6">
        <w:rPr>
          <w:rFonts w:ascii="Times New Roman" w:eastAsia="Times New Roman" w:hAnsi="Times New Roman" w:cs="Times New Roman"/>
          <w:sz w:val="20"/>
          <w:szCs w:val="20"/>
          <w:lang w:eastAsia="ar-SA"/>
        </w:rPr>
        <w:tab/>
      </w:r>
    </w:p>
    <w:p w14:paraId="1EA45914" w14:textId="77777777" w:rsidR="00A12C2B" w:rsidRPr="004F50C6" w:rsidRDefault="00A12C2B" w:rsidP="00A12C2B">
      <w:pPr>
        <w:suppressAutoHyphens/>
        <w:spacing w:after="0" w:line="240" w:lineRule="auto"/>
        <w:rPr>
          <w:rFonts w:ascii="Times New Roman" w:eastAsia="Times New Roman" w:hAnsi="Times New Roman" w:cs="Times New Roman"/>
          <w:sz w:val="20"/>
          <w:szCs w:val="20"/>
          <w:lang w:eastAsia="ar-SA"/>
        </w:rPr>
      </w:pPr>
    </w:p>
    <w:p w14:paraId="21FA075E" w14:textId="77777777" w:rsidR="00A12C2B" w:rsidRPr="004F50C6" w:rsidRDefault="00A12C2B" w:rsidP="00A12C2B">
      <w:pPr>
        <w:suppressAutoHyphens/>
        <w:spacing w:after="0" w:line="240" w:lineRule="auto"/>
        <w:rPr>
          <w:rFonts w:ascii="Times New Roman" w:eastAsia="Times New Roman" w:hAnsi="Times New Roman" w:cs="Times New Roman"/>
          <w:szCs w:val="20"/>
          <w:shd w:val="clear" w:color="auto" w:fill="00FFFF"/>
          <w:lang w:eastAsia="ar-SA"/>
        </w:rPr>
      </w:pPr>
      <w:r w:rsidRPr="004F50C6">
        <w:rPr>
          <w:rFonts w:ascii="Times New Roman" w:eastAsia="Times New Roman" w:hAnsi="Times New Roman" w:cs="Times New Roman"/>
          <w:sz w:val="20"/>
          <w:szCs w:val="20"/>
          <w:lang w:eastAsia="ar-SA"/>
        </w:rPr>
        <w:tab/>
      </w:r>
    </w:p>
    <w:p w14:paraId="0FF97658" w14:textId="77777777" w:rsidR="00A12C2B" w:rsidRPr="004F50C6" w:rsidRDefault="00A12C2B" w:rsidP="00A12C2B">
      <w:pPr>
        <w:suppressAutoHyphens/>
        <w:spacing w:after="0" w:line="240" w:lineRule="auto"/>
        <w:ind w:left="1416"/>
        <w:rPr>
          <w:rFonts w:ascii="Times New Roman" w:eastAsia="Times New Roman" w:hAnsi="Times New Roman" w:cs="Times New Roman"/>
          <w:szCs w:val="20"/>
          <w:shd w:val="clear" w:color="auto" w:fill="00FFFF"/>
          <w:lang w:eastAsia="ar-SA"/>
        </w:rPr>
      </w:pPr>
    </w:p>
    <w:p w14:paraId="703DD599" w14:textId="3A7D0132" w:rsidR="00A12C2B" w:rsidRPr="004F50C6" w:rsidRDefault="00A12C2B" w:rsidP="00A12C2B">
      <w:pPr>
        <w:spacing w:after="0" w:line="360" w:lineRule="auto"/>
        <w:jc w:val="center"/>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WYKAZ</w:t>
      </w:r>
      <w:r w:rsidR="00562E1E" w:rsidRPr="004F50C6">
        <w:rPr>
          <w:rFonts w:ascii="Times New Roman" w:eastAsia="Times New Roman" w:hAnsi="Times New Roman" w:cs="Times New Roman"/>
          <w:b/>
          <w:szCs w:val="20"/>
          <w:lang w:eastAsia="pl-PL"/>
        </w:rPr>
        <w:t xml:space="preserve"> </w:t>
      </w:r>
      <w:r w:rsidR="001E2076" w:rsidRPr="004F50C6">
        <w:rPr>
          <w:rFonts w:ascii="Times New Roman" w:eastAsia="Times New Roman" w:hAnsi="Times New Roman" w:cs="Times New Roman"/>
          <w:b/>
          <w:szCs w:val="20"/>
          <w:lang w:eastAsia="pl-PL"/>
        </w:rPr>
        <w:t xml:space="preserve">NARZĘDZI, WYPOSAŻENIA ZAKŁADU LUB </w:t>
      </w:r>
      <w:r w:rsidRPr="004F50C6">
        <w:rPr>
          <w:rFonts w:ascii="Times New Roman" w:eastAsia="Times New Roman" w:hAnsi="Times New Roman" w:cs="Times New Roman"/>
          <w:b/>
          <w:szCs w:val="20"/>
          <w:lang w:eastAsia="pl-PL"/>
        </w:rPr>
        <w:t xml:space="preserve"> URZĄDZEŃ </w:t>
      </w:r>
      <w:r w:rsidR="00562E1E" w:rsidRPr="004F50C6">
        <w:rPr>
          <w:rFonts w:ascii="Times New Roman" w:eastAsia="Times New Roman" w:hAnsi="Times New Roman" w:cs="Times New Roman"/>
          <w:b/>
          <w:szCs w:val="20"/>
          <w:lang w:eastAsia="pl-PL"/>
        </w:rPr>
        <w:t xml:space="preserve"> </w:t>
      </w:r>
      <w:r w:rsidRPr="004F50C6">
        <w:rPr>
          <w:rFonts w:ascii="Times New Roman" w:eastAsia="Times New Roman" w:hAnsi="Times New Roman" w:cs="Times New Roman"/>
          <w:b/>
          <w:szCs w:val="20"/>
          <w:lang w:eastAsia="pl-PL"/>
        </w:rPr>
        <w:t>TECHNICZNYCH</w:t>
      </w:r>
      <w:r w:rsidRPr="004F50C6">
        <w:rPr>
          <w:rFonts w:ascii="Times New Roman" w:eastAsia="Times New Roman" w:hAnsi="Times New Roman" w:cs="Times New Roman"/>
          <w:b/>
          <w:szCs w:val="20"/>
          <w:vertAlign w:val="superscript"/>
          <w:lang w:eastAsia="pl-PL"/>
        </w:rPr>
        <w:footnoteReference w:id="27"/>
      </w:r>
    </w:p>
    <w:p w14:paraId="3D373F93" w14:textId="3CF55C81" w:rsidR="00562E1E" w:rsidRPr="004F50C6" w:rsidRDefault="00562E1E" w:rsidP="00A12C2B">
      <w:pPr>
        <w:spacing w:after="0" w:line="360" w:lineRule="auto"/>
        <w:jc w:val="center"/>
        <w:rPr>
          <w:rFonts w:ascii="Times New Roman" w:eastAsia="Times New Roman" w:hAnsi="Times New Roman" w:cs="Times New Roman"/>
          <w:b/>
          <w:szCs w:val="20"/>
          <w:lang w:eastAsia="pl-PL"/>
        </w:rPr>
      </w:pPr>
      <w:r w:rsidRPr="004F50C6">
        <w:rPr>
          <w:rFonts w:ascii="Times New Roman" w:eastAsia="Times New Roman" w:hAnsi="Times New Roman" w:cs="Times New Roman"/>
          <w:b/>
          <w:szCs w:val="20"/>
          <w:lang w:eastAsia="pl-PL"/>
        </w:rPr>
        <w:t>dostępnych wykonawcy w celu wykonania zamówienia publicznego</w:t>
      </w:r>
    </w:p>
    <w:p w14:paraId="7C2DDE0B" w14:textId="0E8D2651" w:rsidR="00A12C2B" w:rsidRPr="004F50C6" w:rsidRDefault="00A12C2B" w:rsidP="00A12C2B">
      <w:pPr>
        <w:suppressAutoHyphens/>
        <w:spacing w:after="0" w:line="240" w:lineRule="auto"/>
        <w:jc w:val="center"/>
        <w:rPr>
          <w:rFonts w:ascii="Times New Roman" w:eastAsia="Times New Roman" w:hAnsi="Times New Roman" w:cs="Times New Roman"/>
          <w:b/>
          <w:sz w:val="20"/>
          <w:szCs w:val="20"/>
          <w:lang w:eastAsia="ar-SA"/>
        </w:rPr>
      </w:pPr>
    </w:p>
    <w:p w14:paraId="5803AD24" w14:textId="61BE0301" w:rsidR="00562E1E" w:rsidRPr="004F50C6" w:rsidRDefault="00562E1E" w:rsidP="00562E1E">
      <w:pPr>
        <w:suppressAutoHyphens/>
        <w:spacing w:after="0" w:line="240" w:lineRule="auto"/>
        <w:rPr>
          <w:rFonts w:ascii="Times New Roman" w:eastAsia="Times New Roman" w:hAnsi="Times New Roman" w:cs="Times New Roman"/>
          <w:bCs/>
          <w:lang w:eastAsia="ar-SA"/>
        </w:rPr>
      </w:pPr>
      <w:r w:rsidRPr="004F50C6">
        <w:rPr>
          <w:rFonts w:ascii="Times New Roman" w:eastAsia="Times New Roman" w:hAnsi="Times New Roman" w:cs="Times New Roman"/>
          <w:bCs/>
          <w:lang w:eastAsia="ar-SA"/>
        </w:rPr>
        <w:t xml:space="preserve">składany na potrzeby postępowania o udzielenie zamówienia publicznego na </w:t>
      </w:r>
      <w:r w:rsidRPr="004F50C6">
        <w:rPr>
          <w:rFonts w:ascii="Times New Roman" w:eastAsia="Times New Roman" w:hAnsi="Times New Roman" w:cs="Times New Roman"/>
          <w:b/>
          <w:lang w:eastAsia="ar-SA"/>
        </w:rPr>
        <w:t>sukcesywne dostawy prowiantu na statek s/y „OCEANIA”</w:t>
      </w:r>
      <w:r w:rsidRPr="004F50C6">
        <w:rPr>
          <w:rFonts w:ascii="Times New Roman" w:eastAsia="Times New Roman" w:hAnsi="Times New Roman" w:cs="Times New Roman"/>
          <w:bCs/>
          <w:lang w:eastAsia="ar-SA"/>
        </w:rPr>
        <w:t xml:space="preserve"> dla Instytutu Oceanologii Polskiej Akademii Nauk (IO/ZP/1/2026)</w:t>
      </w:r>
    </w:p>
    <w:p w14:paraId="51862FDA" w14:textId="61BE0301" w:rsidR="00562E1E" w:rsidRPr="004F50C6" w:rsidRDefault="00562E1E" w:rsidP="006D080D">
      <w:pPr>
        <w:suppressAutoHyphens/>
        <w:spacing w:after="0" w:line="240" w:lineRule="auto"/>
        <w:rPr>
          <w:rFonts w:ascii="Times New Roman" w:eastAsia="Times New Roman" w:hAnsi="Times New Roman" w:cs="Times New Roman"/>
          <w:bCs/>
          <w:lang w:eastAsia="ar-SA"/>
        </w:rPr>
      </w:pPr>
    </w:p>
    <w:p w14:paraId="75E2A391" w14:textId="77777777" w:rsidR="00562E1E" w:rsidRPr="004F50C6" w:rsidRDefault="00562E1E" w:rsidP="00A12C2B">
      <w:pPr>
        <w:suppressAutoHyphens/>
        <w:spacing w:after="0" w:line="240" w:lineRule="auto"/>
        <w:jc w:val="center"/>
        <w:rPr>
          <w:rFonts w:ascii="Times New Roman" w:eastAsia="Times New Roman" w:hAnsi="Times New Roman" w:cs="Times New Roman"/>
          <w:b/>
          <w:sz w:val="20"/>
          <w:szCs w:val="20"/>
          <w:lang w:eastAsia="ar-SA"/>
        </w:rPr>
      </w:pPr>
    </w:p>
    <w:tbl>
      <w:tblPr>
        <w:tblW w:w="9918" w:type="dxa"/>
        <w:tblLayout w:type="fixed"/>
        <w:tblCellMar>
          <w:left w:w="70" w:type="dxa"/>
          <w:right w:w="70" w:type="dxa"/>
        </w:tblCellMar>
        <w:tblLook w:val="0000" w:firstRow="0" w:lastRow="0" w:firstColumn="0" w:lastColumn="0" w:noHBand="0" w:noVBand="0"/>
      </w:tblPr>
      <w:tblGrid>
        <w:gridCol w:w="568"/>
        <w:gridCol w:w="3255"/>
        <w:gridCol w:w="3685"/>
        <w:gridCol w:w="2410"/>
      </w:tblGrid>
      <w:tr w:rsidR="00562E1E" w:rsidRPr="004F50C6" w14:paraId="785987F5" w14:textId="77777777" w:rsidTr="006D080D">
        <w:trPr>
          <w:trHeight w:val="1020"/>
        </w:trPr>
        <w:tc>
          <w:tcPr>
            <w:tcW w:w="568" w:type="dxa"/>
            <w:tcBorders>
              <w:top w:val="single" w:sz="4" w:space="0" w:color="000000"/>
              <w:left w:val="single" w:sz="4" w:space="0" w:color="000000"/>
              <w:bottom w:val="single" w:sz="4" w:space="0" w:color="000000"/>
            </w:tcBorders>
            <w:vAlign w:val="center"/>
          </w:tcPr>
          <w:p w14:paraId="06AC393F" w14:textId="77777777" w:rsidR="00562E1E" w:rsidRPr="004F50C6" w:rsidRDefault="00562E1E"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L.p.</w:t>
            </w:r>
          </w:p>
        </w:tc>
        <w:tc>
          <w:tcPr>
            <w:tcW w:w="3255" w:type="dxa"/>
            <w:tcBorders>
              <w:top w:val="single" w:sz="4" w:space="0" w:color="000000"/>
              <w:left w:val="single" w:sz="4" w:space="0" w:color="000000"/>
              <w:bottom w:val="single" w:sz="4" w:space="0" w:color="000000"/>
            </w:tcBorders>
            <w:vAlign w:val="center"/>
          </w:tcPr>
          <w:p w14:paraId="181CD312" w14:textId="0825DDA1" w:rsidR="00562E1E" w:rsidRPr="004F50C6" w:rsidRDefault="001E2076" w:rsidP="00562E1E">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Opis</w:t>
            </w:r>
          </w:p>
        </w:tc>
        <w:tc>
          <w:tcPr>
            <w:tcW w:w="3685" w:type="dxa"/>
            <w:tcBorders>
              <w:top w:val="single" w:sz="4" w:space="0" w:color="000000"/>
              <w:left w:val="single" w:sz="4" w:space="0" w:color="000000"/>
              <w:bottom w:val="single" w:sz="4" w:space="0" w:color="000000"/>
            </w:tcBorders>
            <w:vAlign w:val="center"/>
          </w:tcPr>
          <w:p w14:paraId="2C6A472B" w14:textId="2DDD9AF4" w:rsidR="00562E1E" w:rsidRPr="004F50C6" w:rsidRDefault="001E2076"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Nazwa narzędzia / wyposażenia / urządzenia</w:t>
            </w:r>
          </w:p>
          <w:p w14:paraId="24DA2153" w14:textId="561CA1BE" w:rsidR="001E2076" w:rsidRPr="004F50C6" w:rsidRDefault="00F40C7D" w:rsidP="005419D8">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Cs/>
                <w:sz w:val="20"/>
                <w:szCs w:val="20"/>
                <w:lang w:eastAsia="ar-SA"/>
              </w:rPr>
              <w:t>(w tym producent, marka, model pojazdu)</w:t>
            </w:r>
          </w:p>
        </w:tc>
        <w:tc>
          <w:tcPr>
            <w:tcW w:w="2410" w:type="dxa"/>
            <w:tcBorders>
              <w:top w:val="single" w:sz="4" w:space="0" w:color="000000"/>
              <w:left w:val="single" w:sz="4" w:space="0" w:color="000000"/>
              <w:bottom w:val="single" w:sz="4" w:space="0" w:color="000000"/>
              <w:right w:val="single" w:sz="4" w:space="0" w:color="000000"/>
            </w:tcBorders>
            <w:vAlign w:val="center"/>
          </w:tcPr>
          <w:p w14:paraId="25011EF0" w14:textId="77777777" w:rsidR="00562E1E" w:rsidRPr="004F50C6" w:rsidRDefault="00562E1E" w:rsidP="00562E1E">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Informacja o</w:t>
            </w:r>
          </w:p>
          <w:p w14:paraId="370CAFFC" w14:textId="77777777" w:rsidR="00562E1E" w:rsidRPr="004F50C6" w:rsidRDefault="00562E1E" w:rsidP="00562E1E">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podstawie do</w:t>
            </w:r>
          </w:p>
          <w:p w14:paraId="7CC8255E" w14:textId="77777777" w:rsidR="00562E1E" w:rsidRPr="004F50C6" w:rsidRDefault="00562E1E" w:rsidP="00562E1E">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dysponowania tymi</w:t>
            </w:r>
          </w:p>
          <w:p w14:paraId="50AF83A1" w14:textId="254E8AA6" w:rsidR="00562E1E" w:rsidRPr="004F50C6" w:rsidRDefault="00562E1E" w:rsidP="00562E1E">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zasobami</w:t>
            </w:r>
          </w:p>
        </w:tc>
      </w:tr>
      <w:tr w:rsidR="00562E1E" w:rsidRPr="004F50C6" w14:paraId="5A7D0030" w14:textId="77777777" w:rsidTr="006D080D">
        <w:trPr>
          <w:cantSplit/>
          <w:trHeight w:hRule="exact" w:val="923"/>
        </w:trPr>
        <w:tc>
          <w:tcPr>
            <w:tcW w:w="568" w:type="dxa"/>
            <w:tcBorders>
              <w:left w:val="single" w:sz="4" w:space="0" w:color="000000"/>
              <w:bottom w:val="single" w:sz="4" w:space="0" w:color="000000"/>
            </w:tcBorders>
            <w:vAlign w:val="center"/>
          </w:tcPr>
          <w:p w14:paraId="1DC1C55B" w14:textId="77777777" w:rsidR="00562E1E" w:rsidRPr="004F50C6" w:rsidRDefault="00562E1E" w:rsidP="00F46F55">
            <w:pPr>
              <w:suppressAutoHyphens/>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1</w:t>
            </w:r>
          </w:p>
        </w:tc>
        <w:tc>
          <w:tcPr>
            <w:tcW w:w="3255" w:type="dxa"/>
            <w:tcBorders>
              <w:left w:val="single" w:sz="4" w:space="0" w:color="000000"/>
              <w:bottom w:val="single" w:sz="4" w:space="0" w:color="000000"/>
            </w:tcBorders>
            <w:vAlign w:val="center"/>
          </w:tcPr>
          <w:p w14:paraId="06DDC72F" w14:textId="77777777" w:rsidR="00F40C7D" w:rsidRPr="004F50C6" w:rsidRDefault="00F40C7D" w:rsidP="006D080D">
            <w:pPr>
              <w:suppressAutoHyphens/>
              <w:spacing w:after="0" w:line="240" w:lineRule="auto"/>
              <w:rPr>
                <w:rFonts w:ascii="Times New Roman" w:eastAsia="Times New Roman" w:hAnsi="Times New Roman" w:cs="Times New Roman"/>
                <w:b/>
                <w:bCs/>
                <w:sz w:val="20"/>
                <w:szCs w:val="20"/>
                <w:lang w:eastAsia="ar-SA"/>
              </w:rPr>
            </w:pPr>
            <w:r w:rsidRPr="004F50C6">
              <w:rPr>
                <w:rFonts w:ascii="Times New Roman" w:eastAsia="Times New Roman" w:hAnsi="Times New Roman" w:cs="Times New Roman"/>
                <w:b/>
                <w:bCs/>
                <w:sz w:val="20"/>
                <w:szCs w:val="20"/>
                <w:lang w:eastAsia="ar-SA"/>
              </w:rPr>
              <w:t xml:space="preserve">samochód z zabudową izotermiczną (izoterma) </w:t>
            </w:r>
          </w:p>
          <w:p w14:paraId="5376D4AB" w14:textId="2375CD3E" w:rsidR="00562E1E" w:rsidRPr="004F50C6" w:rsidRDefault="00F40C7D" w:rsidP="006D080D">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zakres temperatury: powyżej 0°C</w:t>
            </w:r>
          </w:p>
        </w:tc>
        <w:tc>
          <w:tcPr>
            <w:tcW w:w="3685" w:type="dxa"/>
            <w:tcBorders>
              <w:left w:val="single" w:sz="4" w:space="0" w:color="000000"/>
              <w:bottom w:val="single" w:sz="4" w:space="0" w:color="000000"/>
            </w:tcBorders>
          </w:tcPr>
          <w:p w14:paraId="10C97D84"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c>
          <w:tcPr>
            <w:tcW w:w="2410" w:type="dxa"/>
            <w:tcBorders>
              <w:top w:val="single" w:sz="4" w:space="0" w:color="000000"/>
              <w:left w:val="single" w:sz="4" w:space="0" w:color="000000"/>
              <w:bottom w:val="single" w:sz="4" w:space="0" w:color="000000"/>
              <w:right w:val="single" w:sz="4" w:space="0" w:color="000000"/>
            </w:tcBorders>
          </w:tcPr>
          <w:p w14:paraId="78EA95AD"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r>
      <w:tr w:rsidR="00562E1E" w:rsidRPr="004F50C6" w14:paraId="6DB7F0AA" w14:textId="77777777" w:rsidTr="006D080D">
        <w:trPr>
          <w:cantSplit/>
          <w:trHeight w:hRule="exact" w:val="923"/>
        </w:trPr>
        <w:tc>
          <w:tcPr>
            <w:tcW w:w="568" w:type="dxa"/>
            <w:tcBorders>
              <w:left w:val="single" w:sz="4" w:space="0" w:color="000000"/>
              <w:bottom w:val="single" w:sz="4" w:space="0" w:color="000000"/>
            </w:tcBorders>
            <w:vAlign w:val="center"/>
          </w:tcPr>
          <w:p w14:paraId="087D1279" w14:textId="77777777" w:rsidR="00562E1E" w:rsidRPr="004F50C6" w:rsidRDefault="00562E1E"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2</w:t>
            </w:r>
          </w:p>
        </w:tc>
        <w:tc>
          <w:tcPr>
            <w:tcW w:w="3255" w:type="dxa"/>
            <w:tcBorders>
              <w:left w:val="single" w:sz="4" w:space="0" w:color="000000"/>
              <w:bottom w:val="single" w:sz="4" w:space="0" w:color="000000"/>
            </w:tcBorders>
            <w:vAlign w:val="center"/>
          </w:tcPr>
          <w:p w14:paraId="3718D7EC" w14:textId="77777777" w:rsidR="00F40C7D" w:rsidRPr="004F50C6" w:rsidRDefault="00F40C7D" w:rsidP="006D080D">
            <w:pPr>
              <w:suppressAutoHyphens/>
              <w:spacing w:after="0" w:line="240" w:lineRule="auto"/>
              <w:rPr>
                <w:rFonts w:ascii="Times New Roman" w:eastAsia="Times New Roman" w:hAnsi="Times New Roman" w:cs="Times New Roman"/>
                <w:b/>
                <w:bCs/>
                <w:sz w:val="20"/>
                <w:szCs w:val="20"/>
                <w:lang w:eastAsia="ar-SA"/>
              </w:rPr>
            </w:pPr>
            <w:r w:rsidRPr="004F50C6">
              <w:rPr>
                <w:rFonts w:ascii="Times New Roman" w:eastAsia="Times New Roman" w:hAnsi="Times New Roman" w:cs="Times New Roman"/>
                <w:b/>
                <w:bCs/>
                <w:sz w:val="20"/>
                <w:szCs w:val="20"/>
                <w:lang w:eastAsia="ar-SA"/>
              </w:rPr>
              <w:t xml:space="preserve">samochód z zabudową chłodniczą (chłodnia) </w:t>
            </w:r>
          </w:p>
          <w:p w14:paraId="0EA4D817" w14:textId="794F877B" w:rsidR="00562E1E" w:rsidRPr="004F50C6" w:rsidRDefault="00F40C7D" w:rsidP="006D080D">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zakres temperatury: od -18°C do 0°C</w:t>
            </w:r>
          </w:p>
        </w:tc>
        <w:tc>
          <w:tcPr>
            <w:tcW w:w="3685" w:type="dxa"/>
            <w:tcBorders>
              <w:left w:val="single" w:sz="4" w:space="0" w:color="000000"/>
              <w:bottom w:val="single" w:sz="4" w:space="0" w:color="000000"/>
            </w:tcBorders>
          </w:tcPr>
          <w:p w14:paraId="6502A0C0"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c>
          <w:tcPr>
            <w:tcW w:w="2410" w:type="dxa"/>
            <w:tcBorders>
              <w:top w:val="single" w:sz="4" w:space="0" w:color="000000"/>
              <w:left w:val="single" w:sz="4" w:space="0" w:color="000000"/>
              <w:bottom w:val="single" w:sz="4" w:space="0" w:color="000000"/>
              <w:right w:val="single" w:sz="4" w:space="0" w:color="000000"/>
            </w:tcBorders>
          </w:tcPr>
          <w:p w14:paraId="4B0DDBD9"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r>
      <w:tr w:rsidR="00562E1E" w:rsidRPr="004F50C6" w14:paraId="69E6CE85" w14:textId="77777777" w:rsidTr="006D080D">
        <w:trPr>
          <w:cantSplit/>
          <w:trHeight w:hRule="exact" w:val="923"/>
        </w:trPr>
        <w:tc>
          <w:tcPr>
            <w:tcW w:w="568" w:type="dxa"/>
            <w:tcBorders>
              <w:left w:val="single" w:sz="4" w:space="0" w:color="000000"/>
              <w:bottom w:val="single" w:sz="4" w:space="0" w:color="000000"/>
            </w:tcBorders>
            <w:vAlign w:val="center"/>
          </w:tcPr>
          <w:p w14:paraId="4498ABFC" w14:textId="77777777" w:rsidR="00562E1E" w:rsidRPr="004F50C6" w:rsidRDefault="00562E1E"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3</w:t>
            </w:r>
          </w:p>
        </w:tc>
        <w:tc>
          <w:tcPr>
            <w:tcW w:w="3255" w:type="dxa"/>
            <w:tcBorders>
              <w:left w:val="single" w:sz="4" w:space="0" w:color="000000"/>
              <w:bottom w:val="single" w:sz="4" w:space="0" w:color="000000"/>
            </w:tcBorders>
            <w:vAlign w:val="center"/>
          </w:tcPr>
          <w:p w14:paraId="7D5480C9" w14:textId="77777777" w:rsidR="00F40C7D" w:rsidRPr="004F50C6" w:rsidRDefault="00F40C7D" w:rsidP="006D080D">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b/>
                <w:bCs/>
                <w:sz w:val="20"/>
                <w:szCs w:val="20"/>
                <w:lang w:eastAsia="ar-SA"/>
              </w:rPr>
              <w:t>samochód z zabudową mroźniczą (mroźnia)</w:t>
            </w:r>
            <w:r w:rsidRPr="004F50C6">
              <w:rPr>
                <w:rFonts w:ascii="Times New Roman" w:eastAsia="Times New Roman" w:hAnsi="Times New Roman" w:cs="Times New Roman"/>
                <w:sz w:val="20"/>
                <w:szCs w:val="20"/>
                <w:lang w:eastAsia="ar-SA"/>
              </w:rPr>
              <w:t xml:space="preserve"> </w:t>
            </w:r>
          </w:p>
          <w:p w14:paraId="10A861E8" w14:textId="4D96FBF8" w:rsidR="00562E1E" w:rsidRPr="004F50C6" w:rsidRDefault="00F40C7D" w:rsidP="006D080D">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zakres temperatury: poniżej -18°C</w:t>
            </w:r>
          </w:p>
        </w:tc>
        <w:tc>
          <w:tcPr>
            <w:tcW w:w="3685" w:type="dxa"/>
            <w:tcBorders>
              <w:left w:val="single" w:sz="4" w:space="0" w:color="000000"/>
              <w:bottom w:val="single" w:sz="4" w:space="0" w:color="000000"/>
            </w:tcBorders>
          </w:tcPr>
          <w:p w14:paraId="26C0B2F6"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c>
          <w:tcPr>
            <w:tcW w:w="2410" w:type="dxa"/>
            <w:tcBorders>
              <w:top w:val="single" w:sz="4" w:space="0" w:color="000000"/>
              <w:left w:val="single" w:sz="4" w:space="0" w:color="000000"/>
              <w:bottom w:val="single" w:sz="4" w:space="0" w:color="000000"/>
              <w:right w:val="single" w:sz="4" w:space="0" w:color="000000"/>
            </w:tcBorders>
          </w:tcPr>
          <w:p w14:paraId="58B9C5D1"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r>
      <w:tr w:rsidR="00562E1E" w:rsidRPr="004F50C6" w14:paraId="465200D5" w14:textId="77777777" w:rsidTr="006D080D">
        <w:trPr>
          <w:cantSplit/>
          <w:trHeight w:hRule="exact" w:val="923"/>
        </w:trPr>
        <w:tc>
          <w:tcPr>
            <w:tcW w:w="568" w:type="dxa"/>
            <w:tcBorders>
              <w:left w:val="single" w:sz="4" w:space="0" w:color="000000"/>
              <w:bottom w:val="single" w:sz="4" w:space="0" w:color="000000"/>
            </w:tcBorders>
            <w:vAlign w:val="center"/>
          </w:tcPr>
          <w:p w14:paraId="568DBE39" w14:textId="77777777" w:rsidR="00562E1E" w:rsidRPr="004F50C6" w:rsidRDefault="00562E1E"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4</w:t>
            </w:r>
          </w:p>
        </w:tc>
        <w:tc>
          <w:tcPr>
            <w:tcW w:w="3255" w:type="dxa"/>
            <w:tcBorders>
              <w:left w:val="single" w:sz="4" w:space="0" w:color="000000"/>
              <w:bottom w:val="single" w:sz="4" w:space="0" w:color="000000"/>
            </w:tcBorders>
          </w:tcPr>
          <w:p w14:paraId="16C77EDB"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p w14:paraId="7E5A4B7B"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p w14:paraId="690EA92A"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p w14:paraId="727C9748"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tc>
        <w:tc>
          <w:tcPr>
            <w:tcW w:w="3685" w:type="dxa"/>
            <w:tcBorders>
              <w:left w:val="single" w:sz="4" w:space="0" w:color="000000"/>
              <w:bottom w:val="single" w:sz="4" w:space="0" w:color="000000"/>
            </w:tcBorders>
          </w:tcPr>
          <w:p w14:paraId="30C49BFE"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c>
          <w:tcPr>
            <w:tcW w:w="2410" w:type="dxa"/>
            <w:tcBorders>
              <w:top w:val="single" w:sz="4" w:space="0" w:color="000000"/>
              <w:left w:val="single" w:sz="4" w:space="0" w:color="000000"/>
              <w:bottom w:val="single" w:sz="4" w:space="0" w:color="000000"/>
              <w:right w:val="single" w:sz="4" w:space="0" w:color="000000"/>
            </w:tcBorders>
          </w:tcPr>
          <w:p w14:paraId="21975985"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r>
      <w:tr w:rsidR="00562E1E" w:rsidRPr="004F50C6" w14:paraId="0FE138E2" w14:textId="77777777" w:rsidTr="006D080D">
        <w:trPr>
          <w:cantSplit/>
          <w:trHeight w:hRule="exact" w:val="923"/>
        </w:trPr>
        <w:tc>
          <w:tcPr>
            <w:tcW w:w="568" w:type="dxa"/>
            <w:tcBorders>
              <w:left w:val="single" w:sz="4" w:space="0" w:color="000000"/>
              <w:bottom w:val="single" w:sz="4" w:space="0" w:color="000000"/>
            </w:tcBorders>
            <w:vAlign w:val="center"/>
          </w:tcPr>
          <w:p w14:paraId="52F6D597" w14:textId="77777777" w:rsidR="00562E1E" w:rsidRPr="004F50C6" w:rsidRDefault="00562E1E" w:rsidP="00F46F55">
            <w:pPr>
              <w:suppressAutoHyphens/>
              <w:snapToGrid w:val="0"/>
              <w:spacing w:after="0" w:line="240" w:lineRule="auto"/>
              <w:jc w:val="center"/>
              <w:rPr>
                <w:rFonts w:ascii="Times New Roman" w:eastAsia="Times New Roman" w:hAnsi="Times New Roman" w:cs="Times New Roman"/>
                <w:b/>
                <w:sz w:val="20"/>
                <w:szCs w:val="20"/>
                <w:lang w:eastAsia="ar-SA"/>
              </w:rPr>
            </w:pPr>
            <w:r w:rsidRPr="004F50C6">
              <w:rPr>
                <w:rFonts w:ascii="Times New Roman" w:eastAsia="Times New Roman" w:hAnsi="Times New Roman" w:cs="Times New Roman"/>
                <w:b/>
                <w:sz w:val="20"/>
                <w:szCs w:val="20"/>
                <w:lang w:eastAsia="ar-SA"/>
              </w:rPr>
              <w:t>5</w:t>
            </w:r>
          </w:p>
        </w:tc>
        <w:tc>
          <w:tcPr>
            <w:tcW w:w="3255" w:type="dxa"/>
            <w:tcBorders>
              <w:left w:val="single" w:sz="4" w:space="0" w:color="000000"/>
              <w:bottom w:val="single" w:sz="4" w:space="0" w:color="000000"/>
            </w:tcBorders>
          </w:tcPr>
          <w:p w14:paraId="626CDAB8"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p w14:paraId="050FAF05"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p w14:paraId="45BA150E"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p w14:paraId="0EC68372" w14:textId="77777777" w:rsidR="00562E1E" w:rsidRPr="004F50C6" w:rsidRDefault="00562E1E" w:rsidP="00F46F55">
            <w:pPr>
              <w:suppressAutoHyphens/>
              <w:spacing w:after="0" w:line="240" w:lineRule="auto"/>
              <w:jc w:val="both"/>
              <w:rPr>
                <w:rFonts w:ascii="Times New Roman" w:eastAsia="Times New Roman" w:hAnsi="Times New Roman" w:cs="Times New Roman"/>
                <w:sz w:val="20"/>
                <w:szCs w:val="20"/>
                <w:lang w:eastAsia="ar-SA"/>
              </w:rPr>
            </w:pPr>
          </w:p>
        </w:tc>
        <w:tc>
          <w:tcPr>
            <w:tcW w:w="3685" w:type="dxa"/>
            <w:tcBorders>
              <w:left w:val="single" w:sz="4" w:space="0" w:color="000000"/>
              <w:bottom w:val="single" w:sz="4" w:space="0" w:color="000000"/>
            </w:tcBorders>
          </w:tcPr>
          <w:p w14:paraId="70AD5938"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c>
          <w:tcPr>
            <w:tcW w:w="2410" w:type="dxa"/>
            <w:tcBorders>
              <w:top w:val="single" w:sz="4" w:space="0" w:color="000000"/>
              <w:left w:val="single" w:sz="4" w:space="0" w:color="000000"/>
              <w:bottom w:val="single" w:sz="4" w:space="0" w:color="000000"/>
              <w:right w:val="single" w:sz="4" w:space="0" w:color="000000"/>
            </w:tcBorders>
          </w:tcPr>
          <w:p w14:paraId="76615AB1" w14:textId="77777777" w:rsidR="00562E1E" w:rsidRPr="004F50C6" w:rsidRDefault="00562E1E" w:rsidP="00F46F55">
            <w:pPr>
              <w:suppressAutoHyphens/>
              <w:snapToGrid w:val="0"/>
              <w:spacing w:after="0" w:line="240" w:lineRule="auto"/>
              <w:jc w:val="both"/>
              <w:rPr>
                <w:rFonts w:ascii="Times New Roman" w:eastAsia="Times New Roman" w:hAnsi="Times New Roman" w:cs="Times New Roman"/>
                <w:sz w:val="20"/>
                <w:szCs w:val="20"/>
                <w:lang w:eastAsia="ar-SA"/>
              </w:rPr>
            </w:pPr>
          </w:p>
        </w:tc>
      </w:tr>
    </w:tbl>
    <w:p w14:paraId="4E4FDDE3" w14:textId="77777777" w:rsidR="00A12C2B" w:rsidRPr="004F50C6" w:rsidRDefault="00A12C2B" w:rsidP="00A12C2B">
      <w:pPr>
        <w:suppressAutoHyphens/>
        <w:spacing w:after="0" w:line="240" w:lineRule="auto"/>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 xml:space="preserve">                                                                                                                                                                                                              </w:t>
      </w:r>
    </w:p>
    <w:p w14:paraId="6900389C" w14:textId="0757F48E" w:rsidR="00A12C2B" w:rsidRPr="004F50C6" w:rsidRDefault="00A12C2B" w:rsidP="00A12C2B">
      <w:pPr>
        <w:suppressAutoHyphens/>
        <w:spacing w:after="0" w:line="240" w:lineRule="auto"/>
        <w:rPr>
          <w:rFonts w:ascii="Times New Roman" w:eastAsia="Times New Roman" w:hAnsi="Times New Roman" w:cs="Times New Roman"/>
          <w:i/>
          <w:sz w:val="20"/>
          <w:szCs w:val="20"/>
          <w:lang w:eastAsia="ar-SA"/>
        </w:rPr>
      </w:pPr>
      <w:r w:rsidRPr="004F50C6">
        <w:rPr>
          <w:rFonts w:ascii="Times New Roman" w:eastAsia="Times New Roman" w:hAnsi="Times New Roman" w:cs="Times New Roman"/>
          <w:i/>
          <w:sz w:val="20"/>
          <w:szCs w:val="20"/>
          <w:u w:val="single"/>
          <w:lang w:eastAsia="ar-SA"/>
        </w:rPr>
        <w:t xml:space="preserve"> </w:t>
      </w:r>
      <w:r w:rsidRPr="004F50C6">
        <w:rPr>
          <w:rFonts w:ascii="Times New Roman" w:eastAsia="Times New Roman" w:hAnsi="Times New Roman" w:cs="Times New Roman"/>
          <w:i/>
          <w:sz w:val="20"/>
          <w:szCs w:val="20"/>
          <w:lang w:eastAsia="ar-SA"/>
        </w:rPr>
        <w:t xml:space="preserve">            </w:t>
      </w:r>
    </w:p>
    <w:p w14:paraId="3EB38BDC" w14:textId="77777777" w:rsidR="00A12C2B" w:rsidRPr="004F50C6" w:rsidRDefault="00A12C2B" w:rsidP="00A12C2B">
      <w:pPr>
        <w:suppressAutoHyphens/>
        <w:spacing w:after="0" w:line="240" w:lineRule="auto"/>
        <w:rPr>
          <w:rFonts w:ascii="Times New Roman" w:eastAsia="Times New Roman" w:hAnsi="Times New Roman" w:cs="Times New Roman"/>
          <w:i/>
          <w:sz w:val="20"/>
          <w:szCs w:val="20"/>
          <w:lang w:eastAsia="ar-SA"/>
        </w:rPr>
      </w:pPr>
    </w:p>
    <w:p w14:paraId="09094EF7" w14:textId="77777777" w:rsidR="00A12C2B" w:rsidRPr="004F50C6" w:rsidRDefault="00A12C2B" w:rsidP="00A12C2B">
      <w:pPr>
        <w:suppressAutoHyphens/>
        <w:spacing w:after="0" w:line="240" w:lineRule="auto"/>
        <w:rPr>
          <w:rFonts w:ascii="Times New Roman" w:eastAsia="Times New Roman" w:hAnsi="Times New Roman" w:cs="Times New Roman"/>
          <w:i/>
          <w:sz w:val="20"/>
          <w:szCs w:val="20"/>
          <w:lang w:eastAsia="ar-SA"/>
        </w:rPr>
      </w:pPr>
    </w:p>
    <w:p w14:paraId="08A7FF9B" w14:textId="77777777" w:rsidR="00A12C2B" w:rsidRPr="004F50C6" w:rsidRDefault="00A12C2B" w:rsidP="00A12C2B">
      <w:pPr>
        <w:suppressAutoHyphens/>
        <w:spacing w:after="0" w:line="240" w:lineRule="auto"/>
        <w:ind w:left="4820"/>
        <w:rPr>
          <w:rFonts w:ascii="Times New Roman" w:eastAsia="Times New Roman" w:hAnsi="Times New Roman" w:cs="Times New Roman"/>
          <w:b/>
          <w:i/>
          <w:sz w:val="20"/>
          <w:lang w:eastAsia="ar-SA"/>
        </w:rPr>
      </w:pPr>
    </w:p>
    <w:p w14:paraId="3005A28B" w14:textId="77777777" w:rsidR="00A12C2B" w:rsidRPr="004F50C6" w:rsidRDefault="00A12C2B" w:rsidP="00A12C2B">
      <w:pPr>
        <w:suppressAutoHyphens/>
        <w:spacing w:after="0" w:line="240" w:lineRule="auto"/>
        <w:ind w:left="4820"/>
        <w:rPr>
          <w:rFonts w:ascii="Times New Roman" w:eastAsia="Times New Roman" w:hAnsi="Times New Roman" w:cs="Times New Roman"/>
          <w:b/>
          <w:i/>
          <w:sz w:val="20"/>
          <w:lang w:eastAsia="ar-SA"/>
        </w:rPr>
      </w:pPr>
    </w:p>
    <w:p w14:paraId="6339820A" w14:textId="77777777" w:rsidR="00A12C2B" w:rsidRPr="004F50C6" w:rsidRDefault="00A12C2B" w:rsidP="00A12C2B">
      <w:pPr>
        <w:suppressAutoHyphens/>
        <w:spacing w:after="0" w:line="240" w:lineRule="auto"/>
        <w:ind w:left="4820"/>
        <w:rPr>
          <w:rFonts w:ascii="Times New Roman" w:eastAsia="Times New Roman" w:hAnsi="Times New Roman" w:cs="Times New Roman"/>
          <w:i/>
          <w:sz w:val="20"/>
          <w:lang w:eastAsia="ar-SA"/>
        </w:rPr>
      </w:pPr>
      <w:r w:rsidRPr="004F50C6">
        <w:rPr>
          <w:rFonts w:ascii="Times New Roman" w:eastAsia="Times New Roman" w:hAnsi="Times New Roman" w:cs="Times New Roman"/>
          <w:b/>
          <w:i/>
          <w:sz w:val="20"/>
          <w:lang w:eastAsia="ar-SA"/>
        </w:rPr>
        <w:t>Podpis</w:t>
      </w:r>
      <w:r w:rsidRPr="004F50C6">
        <w:rPr>
          <w:rFonts w:ascii="Times New Roman" w:eastAsia="Times New Roman" w:hAnsi="Times New Roman" w:cs="Times New Roman"/>
          <w:i/>
          <w:sz w:val="20"/>
          <w:lang w:eastAsia="ar-SA"/>
        </w:rPr>
        <w:t xml:space="preserve"> </w:t>
      </w:r>
      <w:r w:rsidRPr="004F50C6">
        <w:rPr>
          <w:rFonts w:ascii="Times New Roman" w:eastAsia="Times New Roman" w:hAnsi="Times New Roman" w:cs="Times New Roman"/>
          <w:b/>
          <w:i/>
          <w:sz w:val="20"/>
          <w:lang w:eastAsia="ar-SA"/>
        </w:rPr>
        <w:t>Wykonawcy lub osoby/osób upoważnionej/</w:t>
      </w:r>
      <w:proofErr w:type="spellStart"/>
      <w:r w:rsidRPr="004F50C6">
        <w:rPr>
          <w:rFonts w:ascii="Times New Roman" w:eastAsia="Times New Roman" w:hAnsi="Times New Roman" w:cs="Times New Roman"/>
          <w:b/>
          <w:i/>
          <w:sz w:val="20"/>
          <w:lang w:eastAsia="ar-SA"/>
        </w:rPr>
        <w:t>nych</w:t>
      </w:r>
      <w:proofErr w:type="spellEnd"/>
      <w:r w:rsidRPr="004F50C6">
        <w:rPr>
          <w:rFonts w:ascii="Times New Roman" w:eastAsia="Times New Roman" w:hAnsi="Times New Roman" w:cs="Times New Roman"/>
          <w:b/>
          <w:i/>
          <w:sz w:val="20"/>
          <w:lang w:eastAsia="ar-SA"/>
        </w:rPr>
        <w:t xml:space="preserve"> do reprezentowania Wykonawcy</w:t>
      </w:r>
      <w:r w:rsidRPr="004F50C6">
        <w:rPr>
          <w:rFonts w:ascii="Times New Roman" w:eastAsia="Times New Roman" w:hAnsi="Times New Roman" w:cs="Times New Roman"/>
          <w:i/>
          <w:sz w:val="20"/>
          <w:lang w:eastAsia="ar-SA"/>
        </w:rPr>
        <w:t xml:space="preserve"> (dokument powinien być podpisany kwalifikowanym podpisem elektronicznym, podpisem zaufanym lub podpisem osobistym)</w:t>
      </w:r>
    </w:p>
    <w:p w14:paraId="3529342B" w14:textId="344D3B07" w:rsidR="00C32D15" w:rsidRPr="004F50C6" w:rsidRDefault="00A12C2B" w:rsidP="00A12C2B">
      <w:pPr>
        <w:suppressAutoHyphens/>
        <w:spacing w:after="0" w:line="240" w:lineRule="auto"/>
        <w:ind w:left="4820"/>
        <w:jc w:val="right"/>
        <w:rPr>
          <w:rFonts w:ascii="Times New Roman" w:eastAsia="Times New Roman" w:hAnsi="Times New Roman" w:cs="Times New Roman"/>
          <w:b/>
          <w:bCs/>
          <w:lang w:eastAsia="ar-SA"/>
        </w:rPr>
      </w:pPr>
      <w:r w:rsidRPr="004F50C6">
        <w:rPr>
          <w:rFonts w:ascii="Times New Roman" w:eastAsia="Times New Roman" w:hAnsi="Times New Roman" w:cs="Times New Roman"/>
          <w:szCs w:val="20"/>
          <w:shd w:val="clear" w:color="auto" w:fill="00FFFF"/>
          <w:lang w:eastAsia="ar-SA"/>
        </w:rPr>
        <w:br w:type="page"/>
      </w:r>
      <w:r w:rsidR="00C32D15" w:rsidRPr="004F50C6">
        <w:rPr>
          <w:rFonts w:ascii="Times New Roman" w:eastAsia="Times New Roman" w:hAnsi="Times New Roman" w:cs="Times New Roman"/>
          <w:b/>
          <w:bCs/>
          <w:lang w:eastAsia="ar-SA"/>
        </w:rPr>
        <w:lastRenderedPageBreak/>
        <w:t>Z</w:t>
      </w:r>
      <w:r w:rsidR="005462FA" w:rsidRPr="004F50C6">
        <w:rPr>
          <w:rFonts w:ascii="Times New Roman" w:eastAsia="Times New Roman" w:hAnsi="Times New Roman" w:cs="Times New Roman"/>
          <w:b/>
          <w:bCs/>
          <w:lang w:eastAsia="ar-SA"/>
        </w:rPr>
        <w:t xml:space="preserve">ałącznik nr </w:t>
      </w:r>
      <w:r w:rsidRPr="004F50C6">
        <w:rPr>
          <w:rFonts w:ascii="Times New Roman" w:eastAsia="Times New Roman" w:hAnsi="Times New Roman" w:cs="Times New Roman"/>
          <w:b/>
          <w:bCs/>
          <w:lang w:eastAsia="ar-SA"/>
        </w:rPr>
        <w:t>6</w:t>
      </w:r>
    </w:p>
    <w:p w14:paraId="08C317B6" w14:textId="77777777" w:rsidR="00C32D15" w:rsidRPr="004F50C6" w:rsidRDefault="00C32D15" w:rsidP="00C32D15">
      <w:pPr>
        <w:suppressAutoHyphens/>
        <w:spacing w:after="0" w:line="240" w:lineRule="auto"/>
        <w:ind w:left="4963" w:firstLine="709"/>
        <w:jc w:val="right"/>
        <w:rPr>
          <w:rFonts w:ascii="Times New Roman" w:eastAsia="Times New Roman" w:hAnsi="Times New Roman" w:cs="Times New Roman"/>
          <w:b/>
          <w:lang w:eastAsia="ar-SA"/>
        </w:rPr>
      </w:pPr>
    </w:p>
    <w:tbl>
      <w:tblPr>
        <w:tblW w:w="11552" w:type="dxa"/>
        <w:tblLook w:val="04A0" w:firstRow="1" w:lastRow="0" w:firstColumn="1" w:lastColumn="0" w:noHBand="0" w:noVBand="1"/>
      </w:tblPr>
      <w:tblGrid>
        <w:gridCol w:w="6946"/>
        <w:gridCol w:w="4606"/>
      </w:tblGrid>
      <w:tr w:rsidR="00C32D15" w:rsidRPr="004F50C6" w14:paraId="13D5EE68" w14:textId="77777777" w:rsidTr="005D2D07">
        <w:trPr>
          <w:trHeight w:val="2476"/>
        </w:trPr>
        <w:tc>
          <w:tcPr>
            <w:tcW w:w="6946" w:type="dxa"/>
            <w:shd w:val="clear" w:color="auto" w:fill="auto"/>
          </w:tcPr>
          <w:p w14:paraId="3F715C89" w14:textId="77777777" w:rsidR="00C32D15" w:rsidRPr="004F50C6" w:rsidRDefault="00C32D15" w:rsidP="00C32D15">
            <w:pPr>
              <w:suppressAutoHyphens/>
              <w:spacing w:after="0" w:line="360" w:lineRule="auto"/>
              <w:ind w:left="1026"/>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WYKONAWCA</w:t>
            </w:r>
          </w:p>
          <w:p w14:paraId="7AF7CF2E" w14:textId="77777777" w:rsidR="00C32D15" w:rsidRPr="004F50C6" w:rsidRDefault="00C32D15" w:rsidP="00C32D15">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0FD408A2" w14:textId="77777777" w:rsidR="00C32D15" w:rsidRPr="004F50C6" w:rsidRDefault="00C32D15" w:rsidP="00C32D15">
            <w:pPr>
              <w:suppressAutoHyphens/>
              <w:spacing w:after="0" w:line="360" w:lineRule="auto"/>
              <w:jc w:val="both"/>
              <w:rPr>
                <w:rFonts w:ascii="Times New Roman" w:eastAsia="Times New Roman" w:hAnsi="Times New Roman" w:cs="Times New Roman"/>
                <w:lang w:eastAsia="pl-PL"/>
              </w:rPr>
            </w:pPr>
            <w:r w:rsidRPr="004F50C6">
              <w:rPr>
                <w:rFonts w:ascii="Times New Roman" w:eastAsia="Times New Roman" w:hAnsi="Times New Roman" w:cs="Times New Roman"/>
                <w:lang w:eastAsia="pl-PL"/>
              </w:rPr>
              <w:t>…………………………..….……………………</w:t>
            </w:r>
          </w:p>
          <w:p w14:paraId="545BD823" w14:textId="77777777" w:rsidR="00C32D15" w:rsidRPr="004F50C6" w:rsidRDefault="00C32D15" w:rsidP="00C32D15">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 xml:space="preserve">(pełna nazwa/firma, adres, NIP, REGON, numer wpisu w </w:t>
            </w:r>
          </w:p>
          <w:p w14:paraId="627F93C6" w14:textId="3BF54964" w:rsidR="00C32D15" w:rsidRPr="004F50C6" w:rsidRDefault="00C32D15" w:rsidP="00C32D15">
            <w:pPr>
              <w:suppressAutoHyphens/>
              <w:spacing w:after="0" w:line="360" w:lineRule="auto"/>
              <w:jc w:val="both"/>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odpowiednim rejestrze</w:t>
            </w:r>
            <w:r w:rsidR="005419D8" w:rsidRPr="004F50C6">
              <w:rPr>
                <w:rFonts w:ascii="Times New Roman" w:eastAsia="Times New Roman" w:hAnsi="Times New Roman" w:cs="Times New Roman"/>
                <w:i/>
                <w:sz w:val="18"/>
                <w:lang w:eastAsia="ar-SA"/>
              </w:rPr>
              <w:t>,</w:t>
            </w:r>
            <w:r w:rsidRPr="004F50C6">
              <w:rPr>
                <w:rFonts w:ascii="Times New Roman" w:eastAsia="Times New Roman" w:hAnsi="Times New Roman" w:cs="Times New Roman"/>
                <w:i/>
                <w:sz w:val="18"/>
                <w:lang w:eastAsia="ar-SA"/>
              </w:rPr>
              <w:t xml:space="preserve"> np. KRS) </w:t>
            </w:r>
          </w:p>
          <w:p w14:paraId="535503B2" w14:textId="77777777" w:rsidR="00C32D15" w:rsidRPr="004F50C6" w:rsidRDefault="00C32D15" w:rsidP="00C32D15">
            <w:pPr>
              <w:suppressAutoHyphens/>
              <w:spacing w:after="0" w:line="360" w:lineRule="auto"/>
              <w:jc w:val="both"/>
              <w:rPr>
                <w:rFonts w:ascii="Times New Roman" w:eastAsia="Times New Roman" w:hAnsi="Times New Roman" w:cs="Times New Roman"/>
                <w:sz w:val="20"/>
                <w:szCs w:val="20"/>
                <w:lang w:eastAsia="ar-SA"/>
              </w:rPr>
            </w:pPr>
          </w:p>
          <w:p w14:paraId="7F7BABA9" w14:textId="77777777" w:rsidR="00C32D15" w:rsidRPr="004F50C6" w:rsidRDefault="00C32D15" w:rsidP="00C32D15">
            <w:pPr>
              <w:suppressAutoHyphens/>
              <w:spacing w:after="0" w:line="36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reprezentowany przez: ……………………………</w:t>
            </w:r>
          </w:p>
          <w:p w14:paraId="46757718" w14:textId="436A5EF8" w:rsidR="00C32D15" w:rsidRPr="004F50C6" w:rsidRDefault="00C32D15" w:rsidP="00C32D15">
            <w:pPr>
              <w:suppressAutoHyphens/>
              <w:spacing w:after="0" w:line="240" w:lineRule="auto"/>
              <w:ind w:right="2302"/>
              <w:rPr>
                <w:rFonts w:ascii="Times New Roman" w:eastAsia="Times New Roman" w:hAnsi="Times New Roman" w:cs="Times New Roman"/>
                <w:i/>
                <w:sz w:val="18"/>
                <w:lang w:eastAsia="ar-SA"/>
              </w:rPr>
            </w:pPr>
            <w:r w:rsidRPr="004F50C6">
              <w:rPr>
                <w:rFonts w:ascii="Times New Roman" w:eastAsia="Times New Roman" w:hAnsi="Times New Roman" w:cs="Times New Roman"/>
                <w:i/>
                <w:sz w:val="18"/>
                <w:lang w:eastAsia="ar-SA"/>
              </w:rPr>
              <w:t>(imię, nazwisko, stanowisko/ uprawnienie do reprezentacji)</w:t>
            </w:r>
          </w:p>
        </w:tc>
        <w:tc>
          <w:tcPr>
            <w:tcW w:w="4606" w:type="dxa"/>
            <w:shd w:val="clear" w:color="auto" w:fill="auto"/>
          </w:tcPr>
          <w:p w14:paraId="2366A192"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33512D50" w14:textId="77777777" w:rsidR="00C32D15" w:rsidRPr="004F50C6" w:rsidRDefault="00C32D15" w:rsidP="00C32D15">
            <w:pPr>
              <w:suppressAutoHyphens/>
              <w:spacing w:after="0" w:line="360" w:lineRule="auto"/>
              <w:ind w:left="709"/>
              <w:rPr>
                <w:rFonts w:ascii="Times New Roman" w:eastAsia="Times New Roman" w:hAnsi="Times New Roman" w:cs="Times New Roman"/>
                <w:lang w:eastAsia="pl-PL"/>
              </w:rPr>
            </w:pPr>
            <w:r w:rsidRPr="004F50C6">
              <w:rPr>
                <w:rFonts w:ascii="Times New Roman" w:eastAsia="Times New Roman" w:hAnsi="Times New Roman" w:cs="Times New Roman"/>
                <w:lang w:eastAsia="ar-SA"/>
              </w:rPr>
              <w:t>miejscowość i data</w:t>
            </w:r>
          </w:p>
          <w:p w14:paraId="4C4436A5" w14:textId="77777777" w:rsidR="00C32D15" w:rsidRPr="004F50C6" w:rsidRDefault="00C32D15" w:rsidP="00C32D15">
            <w:pPr>
              <w:suppressAutoHyphens/>
              <w:spacing w:after="0" w:line="360" w:lineRule="auto"/>
              <w:jc w:val="both"/>
              <w:rPr>
                <w:rFonts w:ascii="Times New Roman" w:eastAsia="Times New Roman" w:hAnsi="Times New Roman" w:cs="Times New Roman"/>
                <w:i/>
                <w:lang w:eastAsia="pl-PL"/>
              </w:rPr>
            </w:pPr>
          </w:p>
          <w:p w14:paraId="6FF136F3" w14:textId="77777777" w:rsidR="00C32D15" w:rsidRPr="004F50C6" w:rsidRDefault="00C32D15" w:rsidP="00C32D15">
            <w:pPr>
              <w:suppressAutoHyphens/>
              <w:spacing w:after="0" w:line="360" w:lineRule="auto"/>
              <w:jc w:val="both"/>
              <w:rPr>
                <w:rFonts w:ascii="Times New Roman" w:eastAsia="Times New Roman" w:hAnsi="Times New Roman" w:cs="Times New Roman"/>
                <w:b/>
                <w:i/>
                <w:lang w:eastAsia="ar-SA"/>
              </w:rPr>
            </w:pPr>
          </w:p>
        </w:tc>
      </w:tr>
    </w:tbl>
    <w:p w14:paraId="1127D570"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p>
    <w:p w14:paraId="0BE536C8" w14:textId="77777777" w:rsidR="0070579D" w:rsidRPr="004F50C6" w:rsidRDefault="0070579D" w:rsidP="0070579D">
      <w:pPr>
        <w:suppressAutoHyphens/>
        <w:spacing w:after="0" w:line="240" w:lineRule="auto"/>
        <w:jc w:val="center"/>
        <w:rPr>
          <w:rFonts w:ascii="Times New Roman" w:eastAsia="Times New Roman" w:hAnsi="Times New Roman" w:cs="Times New Roman"/>
          <w:lang w:eastAsia="ar-SA"/>
        </w:rPr>
      </w:pPr>
    </w:p>
    <w:p w14:paraId="7373531F" w14:textId="77777777" w:rsidR="0070579D" w:rsidRPr="004F50C6" w:rsidRDefault="0070579D" w:rsidP="0070579D">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OŚWIADCZENIE W ZAKRESIE PRZYNALEŻNOŚCI DO TEJ SAMEJ GRUPY KAPITAŁOWEJ, </w:t>
      </w:r>
    </w:p>
    <w:p w14:paraId="2A48BC82" w14:textId="77777777" w:rsidR="0070579D" w:rsidRPr="004F50C6" w:rsidRDefault="0070579D" w:rsidP="0070579D">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w zakresie art. 108 ust. 1 pkt 5 ustawy Pzp </w:t>
      </w:r>
      <w:r w:rsidRPr="004F50C6">
        <w:rPr>
          <w:rFonts w:ascii="Times New Roman" w:eastAsia="Times New Roman" w:hAnsi="Times New Roman" w:cs="Times New Roman"/>
          <w:b/>
          <w:vertAlign w:val="superscript"/>
          <w:lang w:eastAsia="ar-SA"/>
        </w:rPr>
        <w:footnoteReference w:id="28"/>
      </w:r>
      <w:r w:rsidRPr="004F50C6">
        <w:rPr>
          <w:rFonts w:ascii="Times New Roman" w:eastAsia="Times New Roman" w:hAnsi="Times New Roman" w:cs="Times New Roman"/>
          <w:b/>
          <w:vertAlign w:val="superscript"/>
          <w:lang w:eastAsia="ar-SA"/>
        </w:rPr>
        <w:t xml:space="preserve">, </w:t>
      </w:r>
      <w:r w:rsidRPr="004F50C6">
        <w:rPr>
          <w:rFonts w:ascii="Times New Roman" w:eastAsia="Times New Roman" w:hAnsi="Times New Roman" w:cs="Times New Roman"/>
          <w:b/>
          <w:szCs w:val="20"/>
          <w:vertAlign w:val="superscript"/>
          <w:lang w:eastAsia="pl-PL"/>
        </w:rPr>
        <w:footnoteReference w:id="29"/>
      </w:r>
    </w:p>
    <w:p w14:paraId="43747E99"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67299656" w14:textId="11DE3E88" w:rsidR="0070579D" w:rsidRPr="004F50C6" w:rsidRDefault="0070579D" w:rsidP="0070579D">
      <w:pPr>
        <w:suppressAutoHyphens/>
        <w:spacing w:after="0" w:line="276"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związku z udziałem w postępowaniu o udzielenie zamówienia publicznego </w:t>
      </w:r>
      <w:r w:rsidRPr="004F50C6">
        <w:rPr>
          <w:rFonts w:ascii="Times New Roman" w:eastAsia="Times New Roman" w:hAnsi="Times New Roman" w:cs="Times New Roman"/>
          <w:bCs/>
          <w:lang w:eastAsia="ar-SA"/>
        </w:rPr>
        <w:t>na</w:t>
      </w:r>
      <w:r w:rsidRPr="004F50C6">
        <w:rPr>
          <w:rFonts w:ascii="Times New Roman" w:eastAsia="Times New Roman" w:hAnsi="Times New Roman" w:cs="Times New Roman"/>
          <w:b/>
          <w:lang w:eastAsia="ar-SA"/>
        </w:rPr>
        <w:t xml:space="preserve"> sukcesywne dostawy prowiantu na statek s/y </w:t>
      </w:r>
      <w:r w:rsidR="007467F0" w:rsidRPr="004F50C6">
        <w:rPr>
          <w:rFonts w:ascii="Times New Roman" w:eastAsia="Times New Roman" w:hAnsi="Times New Roman" w:cs="Times New Roman"/>
          <w:b/>
          <w:lang w:eastAsia="ar-SA"/>
        </w:rPr>
        <w:t>„</w:t>
      </w:r>
      <w:r w:rsidRPr="004F50C6">
        <w:rPr>
          <w:rFonts w:ascii="Times New Roman" w:eastAsia="Times New Roman" w:hAnsi="Times New Roman" w:cs="Times New Roman"/>
          <w:b/>
          <w:lang w:eastAsia="ar-SA"/>
        </w:rPr>
        <w:t>OCEANIA</w:t>
      </w:r>
      <w:r w:rsidR="007467F0" w:rsidRPr="004F50C6">
        <w:rPr>
          <w:rFonts w:ascii="Times New Roman" w:eastAsia="Times New Roman" w:hAnsi="Times New Roman" w:cs="Times New Roman"/>
          <w:b/>
          <w:lang w:eastAsia="ar-SA"/>
        </w:rPr>
        <w:t>”</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bCs/>
          <w:lang w:eastAsia="ar-SA"/>
        </w:rPr>
        <w:t>dla Instytutu Oceanologii Polskiej Akademii Nauk (IO/ZP/</w:t>
      </w:r>
      <w:r w:rsidR="007467F0" w:rsidRPr="004F50C6">
        <w:rPr>
          <w:rFonts w:ascii="Times New Roman" w:eastAsia="Times New Roman" w:hAnsi="Times New Roman" w:cs="Times New Roman"/>
          <w:bCs/>
          <w:lang w:eastAsia="ar-SA"/>
        </w:rPr>
        <w:t>1</w:t>
      </w:r>
      <w:r w:rsidRPr="004F50C6">
        <w:rPr>
          <w:rFonts w:ascii="Times New Roman" w:eastAsia="Times New Roman" w:hAnsi="Times New Roman" w:cs="Times New Roman"/>
          <w:bCs/>
          <w:lang w:eastAsia="ar-SA"/>
        </w:rPr>
        <w:t>/</w:t>
      </w:r>
      <w:r w:rsidR="00147817" w:rsidRPr="004F50C6">
        <w:rPr>
          <w:rFonts w:ascii="Times New Roman" w:eastAsia="Times New Roman" w:hAnsi="Times New Roman" w:cs="Times New Roman"/>
          <w:bCs/>
          <w:lang w:eastAsia="ar-SA"/>
        </w:rPr>
        <w:t>2026</w:t>
      </w:r>
      <w:r w:rsidRPr="004F50C6">
        <w:rPr>
          <w:rFonts w:ascii="Times New Roman" w:eastAsia="Times New Roman" w:hAnsi="Times New Roman" w:cs="Times New Roman"/>
          <w:bCs/>
          <w:lang w:eastAsia="ar-SA"/>
        </w:rPr>
        <w:t>) oświadczam</w:t>
      </w:r>
      <w:r w:rsidRPr="004F50C6">
        <w:rPr>
          <w:rFonts w:ascii="Times New Roman" w:eastAsia="Times New Roman" w:hAnsi="Times New Roman" w:cs="Times New Roman"/>
          <w:lang w:eastAsia="ar-SA"/>
        </w:rPr>
        <w:t>, że Wykonawca, którego reprezentuję:</w:t>
      </w:r>
    </w:p>
    <w:p w14:paraId="41794A84"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652C8BA8"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09DB1B71" w14:textId="262C5C09" w:rsidR="00195981" w:rsidRPr="004F50C6" w:rsidRDefault="00195981" w:rsidP="006D080D">
      <w:pPr>
        <w:numPr>
          <w:ilvl w:val="0"/>
          <w:numId w:val="77"/>
        </w:numPr>
        <w:suppressAutoHyphens/>
        <w:spacing w:after="0" w:line="240" w:lineRule="auto"/>
        <w:ind w:left="426" w:hanging="426"/>
        <w:jc w:val="both"/>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NIE NALEŻY do tej samej grupy kapitałowej </w:t>
      </w:r>
      <w:r w:rsidRPr="004F50C6">
        <w:rPr>
          <w:rFonts w:ascii="Times New Roman" w:eastAsia="Times New Roman" w:hAnsi="Times New Roman" w:cs="Times New Roman"/>
          <w:lang w:eastAsia="ar-SA"/>
        </w:rPr>
        <w:t>w rozumieniu ustawy z dnia 16 lutego 2007 r. o ochronie konkurencji i konsumentów (</w:t>
      </w:r>
      <w:proofErr w:type="spellStart"/>
      <w:r w:rsidRPr="004F50C6">
        <w:rPr>
          <w:rFonts w:ascii="Times New Roman" w:eastAsia="Times New Roman" w:hAnsi="Times New Roman" w:cs="Times New Roman"/>
          <w:lang w:eastAsia="ar-SA"/>
        </w:rPr>
        <w:t>t.j</w:t>
      </w:r>
      <w:proofErr w:type="spellEnd"/>
      <w:r w:rsidRPr="004F50C6">
        <w:rPr>
          <w:rFonts w:ascii="Times New Roman" w:eastAsia="Times New Roman" w:hAnsi="Times New Roman" w:cs="Times New Roman"/>
          <w:lang w:eastAsia="ar-SA"/>
        </w:rPr>
        <w:t xml:space="preserve">. Dz. U. z </w:t>
      </w:r>
      <w:r w:rsidR="00A12C2B" w:rsidRPr="004F50C6">
        <w:rPr>
          <w:rFonts w:ascii="Times New Roman" w:eastAsia="Times New Roman" w:hAnsi="Times New Roman" w:cs="Times New Roman"/>
          <w:lang w:eastAsia="ar-SA"/>
        </w:rPr>
        <w:t xml:space="preserve">2025 </w:t>
      </w:r>
      <w:r w:rsidRPr="004F50C6">
        <w:rPr>
          <w:rFonts w:ascii="Times New Roman" w:eastAsia="Times New Roman" w:hAnsi="Times New Roman" w:cs="Times New Roman"/>
          <w:lang w:eastAsia="ar-SA"/>
        </w:rPr>
        <w:t>r. poz. 1</w:t>
      </w:r>
      <w:r w:rsidR="00A12C2B" w:rsidRPr="004F50C6">
        <w:rPr>
          <w:rFonts w:ascii="Times New Roman" w:eastAsia="Times New Roman" w:hAnsi="Times New Roman" w:cs="Times New Roman"/>
          <w:lang w:eastAsia="ar-SA"/>
        </w:rPr>
        <w:t>714</w:t>
      </w:r>
      <w:r w:rsidRPr="004F50C6">
        <w:rPr>
          <w:rFonts w:ascii="Times New Roman" w:eastAsia="Times New Roman" w:hAnsi="Times New Roman" w:cs="Times New Roman"/>
          <w:lang w:eastAsia="ar-SA"/>
        </w:rPr>
        <w:t xml:space="preserve"> ze zm.)</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lang w:eastAsia="ar-SA"/>
        </w:rPr>
        <w:t>co inni Wykonawcy, którzy złożyli w niniejszym postępowaniu odrębne oferty.</w:t>
      </w:r>
      <w:r w:rsidRPr="004F50C6">
        <w:rPr>
          <w:rFonts w:ascii="Times New Roman" w:eastAsia="Times New Roman" w:hAnsi="Times New Roman" w:cs="Times New Roman"/>
          <w:vertAlign w:val="superscript"/>
          <w:lang w:eastAsia="ar-SA"/>
        </w:rPr>
        <w:t xml:space="preserve"> </w:t>
      </w:r>
      <w:r w:rsidRPr="004F50C6">
        <w:rPr>
          <w:rFonts w:ascii="Times New Roman" w:eastAsia="Times New Roman" w:hAnsi="Times New Roman" w:cs="Times New Roman"/>
          <w:vertAlign w:val="superscript"/>
          <w:lang w:eastAsia="ar-SA"/>
        </w:rPr>
        <w:footnoteReference w:id="30"/>
      </w:r>
    </w:p>
    <w:p w14:paraId="0212E0C2" w14:textId="29452FC5" w:rsidR="00195981" w:rsidRPr="004F50C6" w:rsidRDefault="00195981" w:rsidP="00195981">
      <w:pPr>
        <w:suppressAutoHyphens/>
        <w:spacing w:after="0" w:line="240" w:lineRule="auto"/>
        <w:ind w:left="567"/>
        <w:jc w:val="both"/>
        <w:rPr>
          <w:rFonts w:ascii="Times New Roman" w:eastAsia="Times New Roman" w:hAnsi="Times New Roman" w:cs="Times New Roman"/>
          <w:b/>
          <w:lang w:eastAsia="ar-SA"/>
        </w:rPr>
      </w:pPr>
    </w:p>
    <w:p w14:paraId="5E46625F" w14:textId="77777777" w:rsidR="00195981" w:rsidRPr="004F50C6" w:rsidRDefault="00195981" w:rsidP="00195981">
      <w:pPr>
        <w:suppressAutoHyphens/>
        <w:spacing w:after="0" w:line="240" w:lineRule="auto"/>
        <w:ind w:left="567"/>
        <w:jc w:val="both"/>
        <w:rPr>
          <w:rFonts w:ascii="Times New Roman" w:eastAsia="Times New Roman" w:hAnsi="Times New Roman" w:cs="Times New Roman"/>
          <w:b/>
          <w:lang w:eastAsia="ar-SA"/>
        </w:rPr>
      </w:pPr>
    </w:p>
    <w:p w14:paraId="78F6A6D6"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296B54C8" w14:textId="57AB426A" w:rsidR="0070579D" w:rsidRPr="004F50C6" w:rsidRDefault="0070579D" w:rsidP="006D080D">
      <w:pPr>
        <w:numPr>
          <w:ilvl w:val="0"/>
          <w:numId w:val="77"/>
        </w:numPr>
        <w:suppressAutoHyphens/>
        <w:spacing w:after="0" w:line="240" w:lineRule="auto"/>
        <w:ind w:left="426" w:hanging="426"/>
        <w:jc w:val="both"/>
        <w:rPr>
          <w:rFonts w:ascii="Times New Roman" w:eastAsia="Times New Roman" w:hAnsi="Times New Roman" w:cs="Times New Roman"/>
          <w:lang w:eastAsia="ar-SA"/>
        </w:rPr>
      </w:pPr>
      <w:r w:rsidRPr="004F50C6">
        <w:rPr>
          <w:rFonts w:ascii="Times New Roman" w:eastAsia="Times New Roman" w:hAnsi="Times New Roman" w:cs="Times New Roman"/>
          <w:b/>
          <w:lang w:eastAsia="ar-SA"/>
        </w:rPr>
        <w:t xml:space="preserve">NALEŻY do tej samej grupy kapitałowej </w:t>
      </w:r>
      <w:r w:rsidRPr="004F50C6">
        <w:rPr>
          <w:rFonts w:ascii="Times New Roman" w:eastAsia="Times New Roman" w:hAnsi="Times New Roman" w:cs="Times New Roman"/>
          <w:lang w:eastAsia="ar-SA"/>
        </w:rPr>
        <w:t>w rozumieniu ustawy z dnia 16 lutego 2007 r. o ochronie konkurencji i konsumentów (</w:t>
      </w:r>
      <w:proofErr w:type="spellStart"/>
      <w:r w:rsidRPr="004F50C6">
        <w:rPr>
          <w:rFonts w:ascii="Times New Roman" w:eastAsia="Times New Roman" w:hAnsi="Times New Roman" w:cs="Times New Roman"/>
          <w:lang w:eastAsia="ar-SA"/>
        </w:rPr>
        <w:t>t</w:t>
      </w:r>
      <w:r w:rsidR="00666505"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j</w:t>
      </w:r>
      <w:proofErr w:type="spellEnd"/>
      <w:r w:rsidRPr="004F50C6">
        <w:rPr>
          <w:rFonts w:ascii="Times New Roman" w:eastAsia="Times New Roman" w:hAnsi="Times New Roman" w:cs="Times New Roman"/>
          <w:lang w:eastAsia="ar-SA"/>
        </w:rPr>
        <w:t xml:space="preserve">. Dz. U. z </w:t>
      </w:r>
      <w:r w:rsidR="00A12C2B" w:rsidRPr="004F50C6">
        <w:rPr>
          <w:rFonts w:ascii="Times New Roman" w:eastAsia="Times New Roman" w:hAnsi="Times New Roman" w:cs="Times New Roman"/>
          <w:lang w:eastAsia="ar-SA"/>
        </w:rPr>
        <w:t xml:space="preserve">2025 </w:t>
      </w:r>
      <w:r w:rsidRPr="004F50C6">
        <w:rPr>
          <w:rFonts w:ascii="Times New Roman" w:eastAsia="Times New Roman" w:hAnsi="Times New Roman" w:cs="Times New Roman"/>
          <w:lang w:eastAsia="ar-SA"/>
        </w:rPr>
        <w:t xml:space="preserve">r. poz. </w:t>
      </w:r>
      <w:r w:rsidR="007467F0" w:rsidRPr="004F50C6">
        <w:rPr>
          <w:rFonts w:ascii="Times New Roman" w:eastAsia="Times New Roman" w:hAnsi="Times New Roman" w:cs="Times New Roman"/>
          <w:lang w:eastAsia="ar-SA"/>
        </w:rPr>
        <w:t>1</w:t>
      </w:r>
      <w:r w:rsidR="00A12C2B" w:rsidRPr="004F50C6">
        <w:rPr>
          <w:rFonts w:ascii="Times New Roman" w:eastAsia="Times New Roman" w:hAnsi="Times New Roman" w:cs="Times New Roman"/>
          <w:lang w:eastAsia="ar-SA"/>
        </w:rPr>
        <w:t>714</w:t>
      </w:r>
      <w:r w:rsidR="007467F0"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 xml:space="preserve">ze zm.) co następujący </w:t>
      </w:r>
      <w:r w:rsidR="00592900"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ykonawca, który złożył odrębną ofertę w niniejszym postępowaniu:</w:t>
      </w:r>
      <w:r w:rsidR="00195981" w:rsidRPr="004F50C6">
        <w:rPr>
          <w:rFonts w:ascii="Times New Roman" w:eastAsia="Times New Roman" w:hAnsi="Times New Roman" w:cs="Times New Roman"/>
          <w:vertAlign w:val="superscript"/>
          <w:lang w:eastAsia="ar-SA"/>
        </w:rPr>
        <w:t>3</w:t>
      </w:r>
      <w:r w:rsidR="002840D9" w:rsidRPr="004F50C6">
        <w:rPr>
          <w:rFonts w:ascii="Times New Roman" w:eastAsia="Times New Roman" w:hAnsi="Times New Roman" w:cs="Times New Roman"/>
          <w:vertAlign w:val="superscript"/>
          <w:lang w:eastAsia="ar-SA"/>
        </w:rPr>
        <w:t>1</w:t>
      </w:r>
    </w:p>
    <w:p w14:paraId="15A04C02" w14:textId="77777777" w:rsidR="0070579D" w:rsidRPr="004F50C6" w:rsidRDefault="0070579D" w:rsidP="006D080D">
      <w:pPr>
        <w:suppressAutoHyphens/>
        <w:spacing w:after="0" w:line="36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4190A9EA" w14:textId="77777777" w:rsidR="0070579D" w:rsidRPr="004F50C6" w:rsidRDefault="0070579D" w:rsidP="006D080D">
      <w:pPr>
        <w:suppressAutoHyphens/>
        <w:spacing w:after="0" w:line="360" w:lineRule="auto"/>
        <w:ind w:left="426"/>
        <w:jc w:val="both"/>
        <w:rPr>
          <w:rFonts w:ascii="Times New Roman" w:eastAsia="Times New Roman" w:hAnsi="Times New Roman" w:cs="Times New Roman"/>
          <w:lang w:eastAsia="ar-SA"/>
        </w:rPr>
      </w:pPr>
    </w:p>
    <w:p w14:paraId="65D350E5" w14:textId="693CDBA0" w:rsidR="0070579D" w:rsidRPr="004F50C6" w:rsidRDefault="0070579D" w:rsidP="006D080D">
      <w:pPr>
        <w:suppressAutoHyphens/>
        <w:spacing w:after="0" w:line="24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Jednocześnie przekazuję następujące dokumenty / informacje potwierdzające przygotowanie oferty niezależnie od wskazanego </w:t>
      </w:r>
      <w:r w:rsidR="00592900"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ykonawcy należącego do tej samej grupy kapitałowej:</w:t>
      </w:r>
    </w:p>
    <w:p w14:paraId="76D347B1" w14:textId="77777777" w:rsidR="0070579D" w:rsidRPr="004F50C6" w:rsidRDefault="0070579D" w:rsidP="006D080D">
      <w:pPr>
        <w:suppressAutoHyphens/>
        <w:spacing w:after="0" w:line="360" w:lineRule="auto"/>
        <w:ind w:left="426"/>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22723DB9" w14:textId="77777777" w:rsidR="0070579D" w:rsidRPr="004F50C6" w:rsidRDefault="0070579D" w:rsidP="0070579D">
      <w:pPr>
        <w:suppressAutoHyphens/>
        <w:spacing w:after="0" w:line="240" w:lineRule="auto"/>
        <w:ind w:left="1080"/>
        <w:jc w:val="both"/>
        <w:rPr>
          <w:rFonts w:ascii="Times New Roman" w:eastAsia="Times New Roman" w:hAnsi="Times New Roman" w:cs="Times New Roman"/>
          <w:lang w:eastAsia="ar-SA"/>
        </w:rPr>
      </w:pPr>
    </w:p>
    <w:p w14:paraId="13B6B5C1" w14:textId="77777777" w:rsidR="0070579D" w:rsidRPr="004F50C6" w:rsidRDefault="0070579D" w:rsidP="0070579D">
      <w:pPr>
        <w:suppressAutoHyphens/>
        <w:spacing w:after="0" w:line="240" w:lineRule="auto"/>
        <w:ind w:left="1080"/>
        <w:jc w:val="both"/>
        <w:rPr>
          <w:rFonts w:ascii="Times New Roman" w:eastAsia="Times New Roman" w:hAnsi="Times New Roman" w:cs="Times New Roman"/>
          <w:lang w:eastAsia="ar-SA"/>
        </w:rPr>
      </w:pPr>
    </w:p>
    <w:p w14:paraId="7481F6CD"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38E5FD80"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6A3AE80C" w14:textId="77777777" w:rsidR="0070579D" w:rsidRPr="004F50C6" w:rsidRDefault="0070579D" w:rsidP="0070579D">
      <w:pPr>
        <w:suppressAutoHyphens/>
        <w:spacing w:after="0" w:line="240" w:lineRule="auto"/>
        <w:jc w:val="both"/>
        <w:rPr>
          <w:rFonts w:ascii="Times New Roman" w:eastAsia="Times New Roman" w:hAnsi="Times New Roman" w:cs="Times New Roman"/>
          <w:lang w:eastAsia="ar-SA"/>
        </w:rPr>
      </w:pPr>
    </w:p>
    <w:p w14:paraId="70E4F850" w14:textId="77777777" w:rsidR="0070579D" w:rsidRPr="004F50C6" w:rsidRDefault="0070579D" w:rsidP="0070579D">
      <w:pPr>
        <w:suppressAutoHyphens/>
        <w:spacing w:after="80" w:line="240" w:lineRule="auto"/>
        <w:ind w:left="4536"/>
        <w:jc w:val="both"/>
        <w:rPr>
          <w:rFonts w:ascii="Times New Roman" w:eastAsia="Times New Roman" w:hAnsi="Times New Roman" w:cs="Times New Roman"/>
          <w:sz w:val="20"/>
          <w:lang w:eastAsia="ar-SA"/>
        </w:rPr>
      </w:pPr>
      <w:r w:rsidRPr="004F50C6">
        <w:rPr>
          <w:rFonts w:ascii="Times New Roman" w:eastAsia="Times New Roman" w:hAnsi="Times New Roman" w:cs="Times New Roman"/>
          <w:b/>
          <w:i/>
          <w:sz w:val="20"/>
          <w:lang w:eastAsia="ar-SA"/>
        </w:rPr>
        <w:t>Podpis Wykonawcy lub osoby/osób upoważnionej/</w:t>
      </w:r>
      <w:proofErr w:type="spellStart"/>
      <w:r w:rsidRPr="004F50C6">
        <w:rPr>
          <w:rFonts w:ascii="Times New Roman" w:eastAsia="Times New Roman" w:hAnsi="Times New Roman" w:cs="Times New Roman"/>
          <w:b/>
          <w:i/>
          <w:sz w:val="20"/>
          <w:lang w:eastAsia="ar-SA"/>
        </w:rPr>
        <w:t>nych</w:t>
      </w:r>
      <w:proofErr w:type="spellEnd"/>
      <w:r w:rsidRPr="004F50C6">
        <w:rPr>
          <w:rFonts w:ascii="Times New Roman" w:eastAsia="Times New Roman" w:hAnsi="Times New Roman" w:cs="Times New Roman"/>
          <w:b/>
          <w:i/>
          <w:sz w:val="20"/>
          <w:lang w:eastAsia="ar-SA"/>
        </w:rPr>
        <w:t xml:space="preserve"> do reprezentowania Wykonawcy</w:t>
      </w:r>
      <w:r w:rsidRPr="004F50C6">
        <w:rPr>
          <w:rFonts w:ascii="Times New Roman" w:eastAsia="Times New Roman" w:hAnsi="Times New Roman" w:cs="Times New Roman"/>
          <w:i/>
          <w:sz w:val="20"/>
          <w:lang w:eastAsia="ar-SA"/>
        </w:rPr>
        <w:t xml:space="preserve"> (dokument powinien być podpisany kwalifikowanym podpisem elektronicznym, podpisem zaufanym lub podpisem osobistym)</w:t>
      </w:r>
    </w:p>
    <w:p w14:paraId="4033F25E"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p>
    <w:p w14:paraId="44941883" w14:textId="601FCF72" w:rsidR="00C32D15" w:rsidRPr="004F50C6" w:rsidRDefault="00B56E1D" w:rsidP="00C32D15">
      <w:pPr>
        <w:pageBreakBefore/>
        <w:suppressAutoHyphens/>
        <w:spacing w:after="0" w:line="240" w:lineRule="auto"/>
        <w:jc w:val="right"/>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lastRenderedPageBreak/>
        <w:t xml:space="preserve">Załącznik nr </w:t>
      </w:r>
      <w:r w:rsidR="00A12C2B" w:rsidRPr="004F50C6">
        <w:rPr>
          <w:rFonts w:ascii="Times New Roman" w:eastAsia="Times New Roman" w:hAnsi="Times New Roman" w:cs="Times New Roman"/>
          <w:b/>
          <w:bCs/>
          <w:lang w:eastAsia="ar-SA"/>
        </w:rPr>
        <w:t>7</w:t>
      </w:r>
    </w:p>
    <w:p w14:paraId="007D3502" w14:textId="77777777" w:rsidR="00C32D15" w:rsidRPr="004F50C6" w:rsidRDefault="00C32D15" w:rsidP="00C32D15">
      <w:pPr>
        <w:keepNext/>
        <w:numPr>
          <w:ilvl w:val="2"/>
          <w:numId w:val="0"/>
        </w:numPr>
        <w:tabs>
          <w:tab w:val="left" w:pos="0"/>
        </w:tabs>
        <w:suppressAutoHyphens/>
        <w:spacing w:after="0" w:line="240" w:lineRule="auto"/>
        <w:jc w:val="center"/>
        <w:outlineLvl w:val="2"/>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UMOWA nr ............. – PROJEKT </w:t>
      </w:r>
    </w:p>
    <w:p w14:paraId="5E6731EA" w14:textId="794E1B32" w:rsidR="00C32D15" w:rsidRPr="004F50C6" w:rsidRDefault="00C32D15" w:rsidP="00C32D15">
      <w:pPr>
        <w:suppressAutoHyphens/>
        <w:spacing w:after="0" w:line="240" w:lineRule="auto"/>
        <w:jc w:val="center"/>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zawarta w dniu ................. w Sopocie </w:t>
      </w:r>
      <w:r w:rsidR="007467F0" w:rsidRPr="004F50C6">
        <w:rPr>
          <w:rFonts w:ascii="Times New Roman" w:eastAsia="Times New Roman" w:hAnsi="Times New Roman" w:cs="Times New Roman"/>
          <w:lang w:eastAsia="ar-SA"/>
        </w:rPr>
        <w:t>/ zawarta z dniem złożenia podpisu przez ostatnią ze stron</w:t>
      </w:r>
      <w:r w:rsidR="007467F0" w:rsidRPr="004F50C6">
        <w:rPr>
          <w:rFonts w:ascii="Times New Roman" w:eastAsia="Times New Roman" w:hAnsi="Times New Roman" w:cs="Times New Roman"/>
          <w:vertAlign w:val="superscript"/>
          <w:lang w:eastAsia="ar-SA"/>
        </w:rPr>
        <w:footnoteReference w:id="31"/>
      </w:r>
    </w:p>
    <w:p w14:paraId="42A21A7B" w14:textId="77777777" w:rsidR="007467F0" w:rsidRPr="004F50C6" w:rsidRDefault="007467F0" w:rsidP="00C32D15">
      <w:pPr>
        <w:suppressAutoHyphens/>
        <w:spacing w:after="0" w:line="240" w:lineRule="auto"/>
        <w:rPr>
          <w:rFonts w:ascii="Times New Roman" w:eastAsia="Times New Roman" w:hAnsi="Times New Roman" w:cs="Times New Roman"/>
          <w:lang w:eastAsia="ar-SA"/>
        </w:rPr>
      </w:pPr>
    </w:p>
    <w:p w14:paraId="37F2D3F2" w14:textId="2CBF5163"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pomiędzy:</w:t>
      </w:r>
    </w:p>
    <w:p w14:paraId="79B9CC78" w14:textId="1956B51B" w:rsidR="00C32D15" w:rsidRPr="004F50C6" w:rsidRDefault="00C32D15" w:rsidP="00C32D15">
      <w:pPr>
        <w:suppressAutoHyphens/>
        <w:spacing w:after="0" w:line="240" w:lineRule="auto"/>
        <w:jc w:val="both"/>
        <w:rPr>
          <w:rFonts w:ascii="Times New Roman" w:eastAsia="Times New Roman" w:hAnsi="Times New Roman" w:cs="Times New Roman"/>
          <w:b/>
          <w:bCs/>
          <w:lang w:eastAsia="ar-SA"/>
        </w:rPr>
      </w:pPr>
      <w:r w:rsidRPr="004F50C6">
        <w:rPr>
          <w:rFonts w:ascii="Times New Roman" w:eastAsia="Times New Roman" w:hAnsi="Times New Roman" w:cs="Times New Roman"/>
          <w:b/>
          <w:bCs/>
          <w:lang w:eastAsia="ar-SA"/>
        </w:rPr>
        <w:t xml:space="preserve">Instytutem Oceanologii Polskiej Akademii Nauk z siedzibą w Sopocie </w:t>
      </w:r>
      <w:r w:rsidRPr="004F50C6">
        <w:rPr>
          <w:rFonts w:ascii="Times New Roman" w:eastAsia="Times New Roman" w:hAnsi="Times New Roman" w:cs="Times New Roman"/>
          <w:bCs/>
          <w:lang w:eastAsia="ar-SA"/>
        </w:rPr>
        <w:t>(81-712), przy ul. Powstańców Warszawy</w:t>
      </w:r>
      <w:r w:rsidR="00F40732" w:rsidRPr="004F50C6">
        <w:rPr>
          <w:rFonts w:ascii="Times New Roman" w:eastAsia="Times New Roman" w:hAnsi="Times New Roman" w:cs="Times New Roman"/>
          <w:bCs/>
          <w:lang w:eastAsia="ar-SA"/>
        </w:rPr>
        <w:t xml:space="preserve"> </w:t>
      </w:r>
      <w:r w:rsidRPr="004F50C6">
        <w:rPr>
          <w:rFonts w:ascii="Times New Roman" w:eastAsia="Times New Roman" w:hAnsi="Times New Roman" w:cs="Times New Roman"/>
          <w:bCs/>
          <w:lang w:eastAsia="ar-SA"/>
        </w:rPr>
        <w:t>55, wpisanym do Rejestru Instytutów Naukowych pod numerem RIN-VII-14/98, posiadającym NIP: 585-100-48-39,</w:t>
      </w:r>
      <w:r w:rsidR="00F40732" w:rsidRPr="004F50C6">
        <w:rPr>
          <w:rFonts w:ascii="Times New Roman" w:eastAsia="Times New Roman" w:hAnsi="Times New Roman" w:cs="Times New Roman"/>
          <w:bCs/>
          <w:lang w:eastAsia="ar-SA"/>
        </w:rPr>
        <w:t xml:space="preserve"> </w:t>
      </w:r>
      <w:r w:rsidRPr="004F50C6">
        <w:rPr>
          <w:rFonts w:ascii="Times New Roman" w:eastAsia="Times New Roman" w:hAnsi="Times New Roman" w:cs="Times New Roman"/>
          <w:bCs/>
          <w:lang w:eastAsia="ar-SA"/>
        </w:rPr>
        <w:t xml:space="preserve">REGON 000632467, </w:t>
      </w:r>
      <w:r w:rsidRPr="004F50C6">
        <w:rPr>
          <w:rFonts w:ascii="Times New Roman" w:eastAsia="Times New Roman" w:hAnsi="Times New Roman" w:cs="Times New Roman"/>
          <w:lang w:eastAsia="ar-SA"/>
        </w:rPr>
        <w:t>zwanym w dalszej części niniejszej umowy ZAMAWIAJĄCYM</w:t>
      </w:r>
      <w:r w:rsidR="00B8476E"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reprezentowanym</w:t>
      </w:r>
      <w:r w:rsidR="005419D8"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przez:</w:t>
      </w:r>
    </w:p>
    <w:p w14:paraId="67E60476" w14:textId="665F842B"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p>
    <w:p w14:paraId="7E462038" w14:textId="77777777"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a</w:t>
      </w:r>
    </w:p>
    <w:p w14:paraId="634F0020" w14:textId="386CE1A1"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podmiotem gospodarczym ...................................................... z siedzibą .....................................................................</w:t>
      </w:r>
    </w:p>
    <w:p w14:paraId="68C4A829" w14:textId="5F0F21B2"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zarejestrowanym w .......................................................................................................................................................</w:t>
      </w:r>
    </w:p>
    <w:p w14:paraId="5B74133F" w14:textId="628C8201"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posiadającym NIP ................................ REGON ..............................</w:t>
      </w:r>
    </w:p>
    <w:p w14:paraId="0F133660" w14:textId="1FE58D97"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zwanym w dalszej części niniejszej umowy WYKONAWCĄ</w:t>
      </w:r>
      <w:r w:rsidR="00B8476E"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reprezentowanym</w:t>
      </w:r>
      <w:r w:rsidR="00B8476E"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przez:</w:t>
      </w:r>
      <w:r w:rsidR="00B8476E"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w:t>
      </w:r>
    </w:p>
    <w:p w14:paraId="6F19B639" w14:textId="77777777" w:rsidR="00C32D15" w:rsidRPr="004F50C6" w:rsidRDefault="00C32D15" w:rsidP="00C32D15">
      <w:pPr>
        <w:suppressAutoHyphens/>
        <w:spacing w:after="0" w:line="240" w:lineRule="auto"/>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o następującej treści:</w:t>
      </w:r>
    </w:p>
    <w:p w14:paraId="48708F22" w14:textId="77777777" w:rsidR="00C32D15" w:rsidRPr="004F50C6" w:rsidRDefault="00C32D15" w:rsidP="00C32D15">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1</w:t>
      </w:r>
    </w:p>
    <w:p w14:paraId="6E31C7DE" w14:textId="2E6E8F0C" w:rsidR="00032AFD" w:rsidRPr="004F50C6" w:rsidRDefault="00C32D15" w:rsidP="00666505">
      <w:p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Podstawą </w:t>
      </w:r>
      <w:r w:rsidR="00032AFD" w:rsidRPr="004F50C6">
        <w:rPr>
          <w:rFonts w:ascii="Times New Roman" w:eastAsia="Times New Roman" w:hAnsi="Times New Roman" w:cs="Times New Roman"/>
          <w:lang w:eastAsia="ar-SA"/>
        </w:rPr>
        <w:t>zawarcia niniejszej umowy jest wybór najkorzystniejszej oferty wyłonionej w postępowaniu prowadzonym w trybie podstawowym bez negocjacji (wariant 1) nr IO/ZP/</w:t>
      </w:r>
      <w:r w:rsidR="007467F0" w:rsidRPr="004F50C6">
        <w:rPr>
          <w:rFonts w:ascii="Times New Roman" w:eastAsia="Times New Roman" w:hAnsi="Times New Roman" w:cs="Times New Roman"/>
          <w:lang w:eastAsia="ar-SA"/>
        </w:rPr>
        <w:t>1</w:t>
      </w:r>
      <w:r w:rsidR="00032AFD" w:rsidRPr="004F50C6">
        <w:rPr>
          <w:rFonts w:ascii="Times New Roman" w:eastAsia="Times New Roman" w:hAnsi="Times New Roman" w:cs="Times New Roman"/>
          <w:lang w:eastAsia="ar-SA"/>
        </w:rPr>
        <w:t>/</w:t>
      </w:r>
      <w:r w:rsidR="00147817" w:rsidRPr="004F50C6">
        <w:rPr>
          <w:rFonts w:ascii="Times New Roman" w:eastAsia="Times New Roman" w:hAnsi="Times New Roman" w:cs="Times New Roman"/>
          <w:lang w:eastAsia="ar-SA"/>
        </w:rPr>
        <w:t>2026</w:t>
      </w:r>
      <w:r w:rsidR="00032AFD" w:rsidRPr="004F50C6">
        <w:rPr>
          <w:rFonts w:ascii="Times New Roman" w:eastAsia="Times New Roman" w:hAnsi="Times New Roman" w:cs="Times New Roman"/>
          <w:lang w:eastAsia="ar-SA"/>
        </w:rPr>
        <w:t>, na podstawie z art. 275 pkt 1 ustawy z dnia 11 września 2019 r. Prawo zamówień publicznych (</w:t>
      </w:r>
      <w:proofErr w:type="spellStart"/>
      <w:r w:rsidR="00032AFD" w:rsidRPr="004F50C6">
        <w:rPr>
          <w:rFonts w:ascii="Times New Roman" w:eastAsia="Times New Roman" w:hAnsi="Times New Roman" w:cs="Times New Roman"/>
          <w:lang w:eastAsia="ar-SA"/>
        </w:rPr>
        <w:t>t.j</w:t>
      </w:r>
      <w:proofErr w:type="spellEnd"/>
      <w:r w:rsidR="00032AFD" w:rsidRPr="004F50C6">
        <w:rPr>
          <w:rFonts w:ascii="Times New Roman" w:eastAsia="Times New Roman" w:hAnsi="Times New Roman" w:cs="Times New Roman"/>
          <w:lang w:eastAsia="ar-SA"/>
        </w:rPr>
        <w:t xml:space="preserve">. Dz.U. z </w:t>
      </w:r>
      <w:r w:rsidR="007467F0" w:rsidRPr="004F50C6">
        <w:rPr>
          <w:rFonts w:ascii="Times New Roman" w:eastAsia="Times New Roman" w:hAnsi="Times New Roman" w:cs="Times New Roman"/>
          <w:lang w:eastAsia="ar-SA"/>
        </w:rPr>
        <w:t xml:space="preserve">2024 </w:t>
      </w:r>
      <w:r w:rsidR="00032AFD" w:rsidRPr="004F50C6">
        <w:rPr>
          <w:rFonts w:ascii="Times New Roman" w:eastAsia="Times New Roman" w:hAnsi="Times New Roman" w:cs="Times New Roman"/>
          <w:lang w:eastAsia="ar-SA"/>
        </w:rPr>
        <w:t xml:space="preserve">r. poz. </w:t>
      </w:r>
      <w:r w:rsidR="007467F0" w:rsidRPr="004F50C6">
        <w:rPr>
          <w:rFonts w:ascii="Times New Roman" w:eastAsia="Times New Roman" w:hAnsi="Times New Roman" w:cs="Times New Roman"/>
          <w:lang w:eastAsia="ar-SA"/>
        </w:rPr>
        <w:t xml:space="preserve">1320 </w:t>
      </w:r>
      <w:r w:rsidR="00032AFD" w:rsidRPr="004F50C6">
        <w:rPr>
          <w:rFonts w:ascii="Times New Roman" w:eastAsia="Times New Roman" w:hAnsi="Times New Roman" w:cs="Times New Roman"/>
          <w:lang w:eastAsia="ar-SA"/>
        </w:rPr>
        <w:t>ze zm., zwanej w dalszej części „ustawą Pzp”), o wartości zamówienia nieprzekraczającej progów unijnych, o których mowa w art. 3 ustawy Pzp.</w:t>
      </w:r>
    </w:p>
    <w:p w14:paraId="681C344A" w14:textId="77777777" w:rsidR="00C32D15" w:rsidRPr="004F50C6" w:rsidRDefault="00C32D15" w:rsidP="00C32D15">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2</w:t>
      </w:r>
    </w:p>
    <w:p w14:paraId="1D0EDD31" w14:textId="77777777" w:rsidR="00BB5050" w:rsidRPr="004F50C6" w:rsidRDefault="00BB5050" w:rsidP="00227875">
      <w:pPr>
        <w:numPr>
          <w:ilvl w:val="0"/>
          <w:numId w:val="2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Przedmiotem niniejszej umowy są </w:t>
      </w:r>
      <w:r w:rsidRPr="004F50C6">
        <w:rPr>
          <w:rFonts w:ascii="Times New Roman" w:eastAsia="Times New Roman" w:hAnsi="Times New Roman" w:cs="Times New Roman"/>
          <w:b/>
          <w:lang w:eastAsia="ar-SA"/>
        </w:rPr>
        <w:t>sukcesywne dostawy</w:t>
      </w:r>
      <w:r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b/>
          <w:lang w:eastAsia="ar-SA"/>
        </w:rPr>
        <w:t>prowiantu na statek s/y „OCEANIA</w:t>
      </w:r>
      <w:r w:rsidRPr="004F50C6">
        <w:rPr>
          <w:rFonts w:ascii="Times New Roman" w:eastAsia="Times New Roman" w:hAnsi="Times New Roman" w:cs="Times New Roman"/>
          <w:lang w:eastAsia="ar-SA"/>
        </w:rPr>
        <w:t>”, należący do Instytutu Oceanologii Polskiej Akademii Nauk</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lang w:eastAsia="ar-SA"/>
        </w:rPr>
        <w:t>zgodnie ze złożoną ofertą z dnia…………….. oraz Specyfikacją Warunków Zamówienia z dnia……………………..., stanowiącymi integralną część niniejszej umowy.</w:t>
      </w:r>
    </w:p>
    <w:p w14:paraId="5E486043" w14:textId="05DD19FB" w:rsidR="00BB5050" w:rsidRPr="004F50C6" w:rsidRDefault="00BB5050" w:rsidP="00227875">
      <w:pPr>
        <w:numPr>
          <w:ilvl w:val="0"/>
          <w:numId w:val="21"/>
        </w:numPr>
        <w:tabs>
          <w:tab w:val="clear" w:pos="720"/>
        </w:tabs>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ramach wykonania </w:t>
      </w:r>
      <w:r w:rsidR="00CA2BE5" w:rsidRPr="004F50C6">
        <w:rPr>
          <w:rFonts w:ascii="Times New Roman" w:eastAsia="Times New Roman" w:hAnsi="Times New Roman" w:cs="Times New Roman"/>
          <w:lang w:eastAsia="ar-SA"/>
        </w:rPr>
        <w:t xml:space="preserve">umowy </w:t>
      </w:r>
      <w:r w:rsidRPr="004F50C6">
        <w:rPr>
          <w:rFonts w:ascii="Times New Roman" w:eastAsia="Times New Roman" w:hAnsi="Times New Roman" w:cs="Times New Roman"/>
          <w:lang w:eastAsia="ar-SA"/>
        </w:rPr>
        <w:t xml:space="preserve">Wykonawca zobowiązuje się dostarczać Zamawiającemu prowiant na statek s/y „OCEANIA” na warunkach określonych w niniejszej </w:t>
      </w:r>
      <w:r w:rsidR="00CA2BE5" w:rsidRPr="004F50C6">
        <w:rPr>
          <w:rFonts w:ascii="Times New Roman" w:eastAsia="Times New Roman" w:hAnsi="Times New Roman" w:cs="Times New Roman"/>
          <w:lang w:eastAsia="ar-SA"/>
        </w:rPr>
        <w:t>umowie</w:t>
      </w:r>
      <w:r w:rsidRPr="004F50C6">
        <w:rPr>
          <w:rFonts w:ascii="Times New Roman" w:eastAsia="Times New Roman" w:hAnsi="Times New Roman" w:cs="Times New Roman"/>
          <w:lang w:eastAsia="ar-SA"/>
        </w:rPr>
        <w:t>.</w:t>
      </w:r>
    </w:p>
    <w:p w14:paraId="19A1E4C6" w14:textId="197D022B" w:rsidR="00C32D15" w:rsidRPr="004F50C6" w:rsidRDefault="00C32D15" w:rsidP="00227875">
      <w:pPr>
        <w:numPr>
          <w:ilvl w:val="0"/>
          <w:numId w:val="21"/>
        </w:numPr>
        <w:tabs>
          <w:tab w:val="clear" w:pos="720"/>
        </w:tabs>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ramach przedmiotowej umowy Wykonawca zobowiązany jest przenieść na Zamawiającego własność przedmiotu umowy i wydać mu rzecz</w:t>
      </w:r>
      <w:r w:rsidR="00BB5050" w:rsidRPr="004F50C6">
        <w:rPr>
          <w:rFonts w:ascii="Times New Roman" w:eastAsia="Times New Roman" w:hAnsi="Times New Roman" w:cs="Times New Roman"/>
          <w:lang w:eastAsia="ar-SA"/>
        </w:rPr>
        <w:t>y</w:t>
      </w:r>
      <w:r w:rsidRPr="004F50C6">
        <w:rPr>
          <w:rFonts w:ascii="Times New Roman" w:eastAsia="Times New Roman" w:hAnsi="Times New Roman" w:cs="Times New Roman"/>
          <w:lang w:eastAsia="ar-SA"/>
        </w:rPr>
        <w:t>, a Zamawiający przedmiot zamówienia odebrać i zapłacić Wykonawcy cenę (wy</w:t>
      </w:r>
      <w:r w:rsidR="00F81A62" w:rsidRPr="004F50C6">
        <w:rPr>
          <w:rFonts w:ascii="Times New Roman" w:eastAsia="Times New Roman" w:hAnsi="Times New Roman" w:cs="Times New Roman"/>
          <w:lang w:eastAsia="ar-SA"/>
        </w:rPr>
        <w:t xml:space="preserve">nagrodzenie, o którym mowa w § </w:t>
      </w:r>
      <w:r w:rsidR="0030297C" w:rsidRPr="004F50C6">
        <w:rPr>
          <w:rFonts w:ascii="Times New Roman" w:eastAsia="Times New Roman" w:hAnsi="Times New Roman" w:cs="Times New Roman"/>
          <w:lang w:eastAsia="ar-SA"/>
        </w:rPr>
        <w:t xml:space="preserve">6 </w:t>
      </w:r>
      <w:r w:rsidRPr="004F50C6">
        <w:rPr>
          <w:rFonts w:ascii="Times New Roman" w:eastAsia="Times New Roman" w:hAnsi="Times New Roman" w:cs="Times New Roman"/>
          <w:lang w:eastAsia="ar-SA"/>
        </w:rPr>
        <w:t xml:space="preserve">ust. 1 niniejszej </w:t>
      </w:r>
      <w:r w:rsidR="00CA2BE5" w:rsidRPr="004F50C6">
        <w:rPr>
          <w:rFonts w:ascii="Times New Roman" w:eastAsia="Times New Roman" w:hAnsi="Times New Roman" w:cs="Times New Roman"/>
          <w:lang w:eastAsia="ar-SA"/>
        </w:rPr>
        <w:t>umowy</w:t>
      </w:r>
      <w:r w:rsidRPr="004F50C6">
        <w:rPr>
          <w:rFonts w:ascii="Times New Roman" w:eastAsia="Times New Roman" w:hAnsi="Times New Roman" w:cs="Times New Roman"/>
          <w:lang w:eastAsia="ar-SA"/>
        </w:rPr>
        <w:t>).</w:t>
      </w:r>
    </w:p>
    <w:p w14:paraId="72D25220" w14:textId="77777777" w:rsidR="00BB5050" w:rsidRPr="004F50C6" w:rsidRDefault="00BB5050" w:rsidP="00BB5050">
      <w:pPr>
        <w:suppressAutoHyphens/>
        <w:spacing w:after="0" w:line="240" w:lineRule="auto"/>
        <w:ind w:left="360"/>
        <w:jc w:val="both"/>
        <w:rPr>
          <w:rFonts w:ascii="Times New Roman" w:eastAsia="Times New Roman" w:hAnsi="Times New Roman" w:cs="Times New Roman"/>
          <w:lang w:eastAsia="ar-SA"/>
        </w:rPr>
      </w:pPr>
    </w:p>
    <w:p w14:paraId="09A5796F" w14:textId="77777777" w:rsidR="00C32D15" w:rsidRPr="004F50C6" w:rsidRDefault="00C32D15" w:rsidP="00C32D15">
      <w:pPr>
        <w:keepNext/>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3</w:t>
      </w:r>
    </w:p>
    <w:p w14:paraId="2C3048B4" w14:textId="7A4316B8"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Dostawa artykułów żywnościowych będzie następowała sukcesywnie w terminie </w:t>
      </w:r>
      <w:r w:rsidRPr="004F50C6">
        <w:rPr>
          <w:rFonts w:ascii="Times New Roman" w:eastAsia="Times New Roman" w:hAnsi="Times New Roman" w:cs="Times New Roman"/>
          <w:b/>
          <w:lang w:eastAsia="ar-SA"/>
        </w:rPr>
        <w:t>12 miesięcy</w:t>
      </w:r>
      <w:r w:rsidRPr="004F50C6">
        <w:rPr>
          <w:rFonts w:ascii="Times New Roman" w:eastAsia="Times New Roman" w:hAnsi="Times New Roman" w:cs="Times New Roman"/>
          <w:lang w:eastAsia="ar-SA"/>
        </w:rPr>
        <w:t xml:space="preserve">, licząc od dnia </w:t>
      </w:r>
      <w:r w:rsidR="00E8774E" w:rsidRPr="004F50C6">
        <w:rPr>
          <w:rFonts w:ascii="Times New Roman" w:eastAsia="Times New Roman" w:hAnsi="Times New Roman" w:cs="Times New Roman"/>
          <w:bCs/>
          <w:lang w:eastAsia="ar-SA"/>
        </w:rPr>
        <w:t>………………</w:t>
      </w:r>
      <w:r w:rsidRPr="004F50C6">
        <w:rPr>
          <w:rFonts w:ascii="Times New Roman" w:eastAsia="Times New Roman" w:hAnsi="Times New Roman" w:cs="Times New Roman"/>
          <w:lang w:eastAsia="ar-SA"/>
        </w:rPr>
        <w:t>.</w:t>
      </w:r>
      <w:r w:rsidR="00245374" w:rsidRPr="004F50C6">
        <w:rPr>
          <w:rFonts w:ascii="Times New Roman" w:eastAsia="Times New Roman" w:hAnsi="Times New Roman" w:cs="Times New Roman"/>
          <w:lang w:eastAsia="ar-SA"/>
        </w:rPr>
        <w:t xml:space="preserve"> lub do wyczerpania wartości przedmiotu umowy brutto określonej w § 6 ust. 1 umowy, w zależności od tego co nastąpi pierwsze.</w:t>
      </w:r>
    </w:p>
    <w:p w14:paraId="5361EFC4" w14:textId="1685FA82"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Realizacja dostaw (zamówień) następować będzie w terminie do ..……</w:t>
      </w:r>
      <w:r w:rsidR="00CA2BE5"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 xml:space="preserve">dni roboczych od daty zgłoszenia zapotrzebowania. </w:t>
      </w:r>
    </w:p>
    <w:p w14:paraId="6F380BE4" w14:textId="184685B8"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Ilości zamawianych produktów </w:t>
      </w:r>
      <w:r w:rsidR="00F81A62" w:rsidRPr="004F50C6">
        <w:rPr>
          <w:rFonts w:ascii="Times New Roman" w:eastAsia="Times New Roman" w:hAnsi="Times New Roman" w:cs="Times New Roman"/>
          <w:lang w:eastAsia="ar-SA"/>
        </w:rPr>
        <w:t>zostały określone szacunkowo w F</w:t>
      </w:r>
      <w:r w:rsidRPr="004F50C6">
        <w:rPr>
          <w:rFonts w:ascii="Times New Roman" w:eastAsia="Times New Roman" w:hAnsi="Times New Roman" w:cs="Times New Roman"/>
          <w:lang w:eastAsia="ar-SA"/>
        </w:rPr>
        <w:t xml:space="preserve">ormularzu </w:t>
      </w:r>
      <w:r w:rsidR="00CA2BE5" w:rsidRPr="004F50C6">
        <w:rPr>
          <w:rFonts w:ascii="Times New Roman" w:eastAsia="Times New Roman" w:hAnsi="Times New Roman" w:cs="Times New Roman"/>
          <w:lang w:eastAsia="ar-SA"/>
        </w:rPr>
        <w:t xml:space="preserve">cenowym </w:t>
      </w:r>
      <w:r w:rsidR="00F81A62" w:rsidRPr="004F50C6">
        <w:rPr>
          <w:rFonts w:ascii="Times New Roman" w:eastAsia="Times New Roman" w:hAnsi="Times New Roman" w:cs="Times New Roman"/>
          <w:lang w:eastAsia="ar-SA"/>
        </w:rPr>
        <w:t>(stanowiącym Załącznik nr 1</w:t>
      </w:r>
      <w:r w:rsidRPr="004F50C6">
        <w:rPr>
          <w:rFonts w:ascii="Times New Roman" w:eastAsia="Times New Roman" w:hAnsi="Times New Roman" w:cs="Times New Roman"/>
          <w:lang w:eastAsia="ar-SA"/>
        </w:rPr>
        <w:t xml:space="preserve"> do umowy), będącym integralną </w:t>
      </w:r>
      <w:r w:rsidR="00F13895" w:rsidRPr="004F50C6">
        <w:rPr>
          <w:rFonts w:ascii="Times New Roman" w:eastAsia="Times New Roman" w:hAnsi="Times New Roman" w:cs="Times New Roman"/>
          <w:lang w:eastAsia="ar-SA"/>
        </w:rPr>
        <w:t xml:space="preserve">częścią </w:t>
      </w:r>
      <w:r w:rsidRPr="004F50C6">
        <w:rPr>
          <w:rFonts w:ascii="Times New Roman" w:eastAsia="Times New Roman" w:hAnsi="Times New Roman" w:cs="Times New Roman"/>
          <w:lang w:eastAsia="ar-SA"/>
        </w:rPr>
        <w:t xml:space="preserve">umowy. </w:t>
      </w:r>
      <w:r w:rsidR="001201C9" w:rsidRPr="004F50C6">
        <w:rPr>
          <w:rFonts w:ascii="Times New Roman" w:eastAsia="Times New Roman" w:hAnsi="Times New Roman" w:cs="Times New Roman"/>
          <w:lang w:eastAsia="ar-SA"/>
        </w:rPr>
        <w:t>Rzeczywista ilość produktów wynikać będzie z sumy zamówień składanych przez Zespół Armatorski IO PAN.</w:t>
      </w:r>
    </w:p>
    <w:p w14:paraId="542D13ED" w14:textId="1FD061D9"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Zamawiający zastrzega sobie prawo zmniejszenia </w:t>
      </w:r>
      <w:r w:rsidR="001201C9" w:rsidRPr="004F50C6">
        <w:rPr>
          <w:rFonts w:ascii="Times New Roman" w:eastAsia="Times New Roman" w:hAnsi="Times New Roman" w:cs="Times New Roman"/>
          <w:lang w:eastAsia="ar-SA"/>
        </w:rPr>
        <w:t>zakresu zamówienia</w:t>
      </w:r>
      <w:r w:rsidR="00CE7A48" w:rsidRPr="004F50C6">
        <w:rPr>
          <w:rFonts w:ascii="Times New Roman" w:eastAsia="Times New Roman" w:hAnsi="Times New Roman" w:cs="Times New Roman"/>
          <w:lang w:eastAsia="ar-SA"/>
        </w:rPr>
        <w:t>, nie więcej jednak niż o</w:t>
      </w:r>
      <w:r w:rsidRPr="004F50C6">
        <w:rPr>
          <w:rFonts w:ascii="Times New Roman" w:eastAsia="Times New Roman" w:hAnsi="Times New Roman" w:cs="Times New Roman"/>
          <w:lang w:eastAsia="ar-SA"/>
        </w:rPr>
        <w:t xml:space="preserve"> </w:t>
      </w:r>
      <w:r w:rsidR="0028121A" w:rsidRPr="004F50C6">
        <w:rPr>
          <w:rFonts w:ascii="Times New Roman" w:eastAsia="Times New Roman" w:hAnsi="Times New Roman" w:cs="Times New Roman"/>
          <w:lang w:eastAsia="ar-SA"/>
        </w:rPr>
        <w:t xml:space="preserve">40 </w:t>
      </w:r>
      <w:r w:rsidRPr="004F50C6">
        <w:rPr>
          <w:rFonts w:ascii="Times New Roman" w:eastAsia="Times New Roman" w:hAnsi="Times New Roman" w:cs="Times New Roman"/>
          <w:lang w:eastAsia="ar-SA"/>
        </w:rPr>
        <w:t>%</w:t>
      </w:r>
      <w:r w:rsidR="001201C9" w:rsidRPr="004F50C6">
        <w:rPr>
          <w:rFonts w:ascii="Times New Roman" w:eastAsia="Times New Roman" w:hAnsi="Times New Roman" w:cs="Times New Roman"/>
          <w:lang w:eastAsia="ar-SA"/>
        </w:rPr>
        <w:t xml:space="preserve"> wartości przedmiotu umowy brutto określonej w § 6 ust. 1 umowy</w:t>
      </w:r>
      <w:r w:rsidRPr="004F50C6">
        <w:rPr>
          <w:rFonts w:ascii="Times New Roman" w:eastAsia="Times New Roman" w:hAnsi="Times New Roman" w:cs="Times New Roman"/>
          <w:lang w:eastAsia="ar-SA"/>
        </w:rPr>
        <w:t xml:space="preserve">. </w:t>
      </w:r>
    </w:p>
    <w:p w14:paraId="60624CBA" w14:textId="620A268C"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Dostawy żywności muszą się odbywać zgodnie z zasadami HACCP, zgodnie z ustawą </w:t>
      </w:r>
      <w:r w:rsidR="0028121A" w:rsidRPr="004F50C6">
        <w:rPr>
          <w:rFonts w:ascii="Times New Roman" w:eastAsia="Times New Roman" w:hAnsi="Times New Roman" w:cs="Times New Roman"/>
          <w:lang w:eastAsia="ar-SA"/>
        </w:rPr>
        <w:t xml:space="preserve">z dnia 25 sierpnia 2006 r. </w:t>
      </w:r>
      <w:r w:rsidRPr="004F50C6">
        <w:rPr>
          <w:rFonts w:ascii="Times New Roman" w:eastAsia="Times New Roman" w:hAnsi="Times New Roman" w:cs="Times New Roman"/>
          <w:lang w:eastAsia="ar-SA"/>
        </w:rPr>
        <w:t xml:space="preserve">o bezpieczeństwie żywności i żywienia </w:t>
      </w:r>
      <w:r w:rsidR="00B56E1D" w:rsidRPr="004F50C6">
        <w:rPr>
          <w:rFonts w:ascii="Times New Roman" w:eastAsia="Times New Roman" w:hAnsi="Times New Roman" w:cs="Times New Roman"/>
          <w:bCs/>
          <w:lang w:eastAsia="ar-SA"/>
        </w:rPr>
        <w:t>(</w:t>
      </w:r>
      <w:proofErr w:type="spellStart"/>
      <w:r w:rsidR="00B56E1D" w:rsidRPr="004F50C6">
        <w:rPr>
          <w:rFonts w:ascii="Times New Roman" w:eastAsia="Times New Roman" w:hAnsi="Times New Roman" w:cs="Times New Roman"/>
          <w:bCs/>
          <w:lang w:eastAsia="ar-SA"/>
        </w:rPr>
        <w:t>t</w:t>
      </w:r>
      <w:r w:rsidR="00666505" w:rsidRPr="004F50C6">
        <w:rPr>
          <w:rFonts w:ascii="Times New Roman" w:eastAsia="Times New Roman" w:hAnsi="Times New Roman" w:cs="Times New Roman"/>
          <w:bCs/>
          <w:lang w:eastAsia="ar-SA"/>
        </w:rPr>
        <w:t>.</w:t>
      </w:r>
      <w:r w:rsidR="00B56E1D" w:rsidRPr="004F50C6">
        <w:rPr>
          <w:rFonts w:ascii="Times New Roman" w:eastAsia="Times New Roman" w:hAnsi="Times New Roman" w:cs="Times New Roman"/>
          <w:bCs/>
          <w:lang w:eastAsia="ar-SA"/>
        </w:rPr>
        <w:t>j</w:t>
      </w:r>
      <w:proofErr w:type="spellEnd"/>
      <w:r w:rsidR="00B56E1D" w:rsidRPr="004F50C6">
        <w:rPr>
          <w:rFonts w:ascii="Times New Roman" w:eastAsia="Times New Roman" w:hAnsi="Times New Roman" w:cs="Times New Roman"/>
          <w:bCs/>
          <w:lang w:eastAsia="ar-SA"/>
        </w:rPr>
        <w:t>. Dz.U. z 202</w:t>
      </w:r>
      <w:r w:rsidR="00B70DC6" w:rsidRPr="004F50C6">
        <w:rPr>
          <w:rFonts w:ascii="Times New Roman" w:eastAsia="Times New Roman" w:hAnsi="Times New Roman" w:cs="Times New Roman"/>
          <w:bCs/>
          <w:lang w:eastAsia="ar-SA"/>
        </w:rPr>
        <w:t>3</w:t>
      </w:r>
      <w:r w:rsidR="00B56E1D" w:rsidRPr="004F50C6">
        <w:rPr>
          <w:rFonts w:ascii="Times New Roman" w:eastAsia="Times New Roman" w:hAnsi="Times New Roman" w:cs="Times New Roman"/>
          <w:bCs/>
          <w:lang w:eastAsia="ar-SA"/>
        </w:rPr>
        <w:t xml:space="preserve"> r. poz. </w:t>
      </w:r>
      <w:r w:rsidR="00B70DC6" w:rsidRPr="004F50C6">
        <w:rPr>
          <w:rFonts w:ascii="Times New Roman" w:eastAsia="Times New Roman" w:hAnsi="Times New Roman" w:cs="Times New Roman"/>
          <w:bCs/>
          <w:lang w:eastAsia="ar-SA"/>
        </w:rPr>
        <w:t xml:space="preserve">1448 </w:t>
      </w:r>
      <w:r w:rsidR="00B56E1D" w:rsidRPr="004F50C6">
        <w:rPr>
          <w:rFonts w:ascii="Times New Roman" w:eastAsia="Times New Roman" w:hAnsi="Times New Roman" w:cs="Times New Roman"/>
          <w:bCs/>
          <w:lang w:eastAsia="ar-SA"/>
        </w:rPr>
        <w:t>z późn. zm.)</w:t>
      </w:r>
      <w:r w:rsidRPr="004F50C6">
        <w:rPr>
          <w:rFonts w:ascii="Times New Roman" w:eastAsia="Times New Roman" w:hAnsi="Times New Roman" w:cs="Times New Roman"/>
          <w:lang w:eastAsia="ar-SA"/>
        </w:rPr>
        <w:t>, przy użyciu odpowiednich środków transportowych dla artykułów wymagających niskich temperatur.</w:t>
      </w:r>
    </w:p>
    <w:p w14:paraId="36266F69" w14:textId="77777777"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Zamawiane i dostarczane artykuły spożywcze muszą posiadać maksymalnie długi termin przydatności, pierwszy gatunek jakości, przy czym dla dostaw mięsa jest wymagane głębokie mrożenie, o ile w zamówieniu nie zostanie zaznaczone inaczej.</w:t>
      </w:r>
    </w:p>
    <w:p w14:paraId="7B8CE1F0" w14:textId="77777777"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Dostarczone towary muszą być opakowane zgodnie z normami pakowania środków spożywczych, dostarczone przez uprawnione osoby transportem odpowiednim do rodzaju przewożonego towaru, przy czym osoby przewożące winny posiadać aktualne świadectwa zdrowia, a samochody - odpowiednie dopuszczenie SANEPIDU.</w:t>
      </w:r>
    </w:p>
    <w:p w14:paraId="66C4A960" w14:textId="77777777"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i Wykonawca obowiązani są współdziałać przy wykonaniu umowy, w celu należytej realizacji zamówienia.</w:t>
      </w:r>
    </w:p>
    <w:p w14:paraId="21A2A503" w14:textId="692D2C4D" w:rsidR="00BB5050" w:rsidRPr="004F50C6" w:rsidRDefault="00BB5050" w:rsidP="00227875">
      <w:pPr>
        <w:numPr>
          <w:ilvl w:val="0"/>
          <w:numId w:val="61"/>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w:t>
      </w:r>
      <w:r w:rsidRPr="004F50C6">
        <w:rPr>
          <w:rFonts w:ascii="Times New Roman" w:eastAsia="Times New Roman" w:hAnsi="Times New Roman" w:cs="Times New Roman"/>
          <w:lang w:eastAsia="ar-SA"/>
        </w:rPr>
        <w:lastRenderedPageBreak/>
        <w:t>uchylenia dyrektywy 95/46/WE („ogólne rozporządzenie o ochronie danych” zwane dalej „RODO”</w:t>
      </w:r>
      <w:r w:rsidR="002C0430" w:rsidRPr="004F50C6">
        <w:rPr>
          <w:rFonts w:ascii="Times New Roman" w:eastAsia="Times New Roman" w:hAnsi="Times New Roman" w:cs="Times New Roman"/>
          <w:lang w:eastAsia="ar-SA"/>
        </w:rPr>
        <w:t xml:space="preserve"> lub „Rozporządzeniem”</w:t>
      </w:r>
      <w:r w:rsidRPr="004F50C6">
        <w:rPr>
          <w:rFonts w:ascii="Times New Roman" w:eastAsia="Times New Roman" w:hAnsi="Times New Roman" w:cs="Times New Roman"/>
          <w:lang w:eastAsia="ar-SA"/>
        </w:rPr>
        <w:t>) wobec osób fizycznych, od których dane osobowe bezpośrednio lub pośrednio pozyskał w celu podpisania i realizacji niniejszej umowy</w:t>
      </w:r>
      <w:r w:rsidR="00B8476E" w:rsidRPr="004F50C6">
        <w:rPr>
          <w:rFonts w:ascii="Times New Roman" w:eastAsia="Times New Roman" w:hAnsi="Times New Roman" w:cs="Times New Roman"/>
          <w:lang w:eastAsia="ar-SA"/>
        </w:rPr>
        <w:t>, w szczególności osoby te zostały poinformowane, że ich dane zostaną udostępnione Zamawiającemu (Instytutowi Oceanologii PAN) i zostały zapoznane z klauzulą informacyjną zawartą w rozdziale XXIV Specyfikacji Warunków Zamówienia</w:t>
      </w:r>
      <w:r w:rsidRPr="004F50C6">
        <w:rPr>
          <w:rFonts w:ascii="Times New Roman" w:eastAsia="Times New Roman" w:hAnsi="Times New Roman" w:cs="Times New Roman"/>
          <w:lang w:eastAsia="ar-SA"/>
        </w:rPr>
        <w:t>. Wykonawca oświadcza dodatkowo, iż każdorazowo przekazując Zamawiającemu dane osobowe, będzie wypełniał obowiązek, o którym mowa w zdaniu pierwszym.</w:t>
      </w:r>
    </w:p>
    <w:p w14:paraId="77A13575" w14:textId="77777777" w:rsidR="00C32D15" w:rsidRPr="004F50C6" w:rsidRDefault="00C32D15" w:rsidP="00C32D15">
      <w:pPr>
        <w:keepNext/>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4</w:t>
      </w:r>
    </w:p>
    <w:p w14:paraId="7E8CD3BE" w14:textId="3F663AAE" w:rsidR="00BB5050" w:rsidRPr="004F50C6" w:rsidRDefault="00BB5050" w:rsidP="00227875">
      <w:pPr>
        <w:numPr>
          <w:ilvl w:val="0"/>
          <w:numId w:val="62"/>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zobowiązuje się dostarczać Zamawiającemu w ramach </w:t>
      </w:r>
      <w:r w:rsidR="00B70DC6" w:rsidRPr="004F50C6">
        <w:rPr>
          <w:rFonts w:ascii="Times New Roman" w:eastAsia="Times New Roman" w:hAnsi="Times New Roman" w:cs="Times New Roman"/>
          <w:lang w:eastAsia="ar-SA"/>
        </w:rPr>
        <w:t>u</w:t>
      </w:r>
      <w:r w:rsidRPr="004F50C6">
        <w:rPr>
          <w:rFonts w:ascii="Times New Roman" w:eastAsia="Times New Roman" w:hAnsi="Times New Roman" w:cs="Times New Roman"/>
          <w:lang w:eastAsia="ar-SA"/>
        </w:rPr>
        <w:t xml:space="preserve">mowy i przewidzianego w § </w:t>
      </w:r>
      <w:r w:rsidR="0030297C" w:rsidRPr="004F50C6">
        <w:rPr>
          <w:rFonts w:ascii="Times New Roman" w:eastAsia="Times New Roman" w:hAnsi="Times New Roman" w:cs="Times New Roman"/>
          <w:lang w:eastAsia="ar-SA"/>
        </w:rPr>
        <w:t xml:space="preserve">6 </w:t>
      </w:r>
      <w:r w:rsidRPr="004F50C6">
        <w:rPr>
          <w:rFonts w:ascii="Times New Roman" w:eastAsia="Times New Roman" w:hAnsi="Times New Roman" w:cs="Times New Roman"/>
          <w:lang w:eastAsia="ar-SA"/>
        </w:rPr>
        <w:t xml:space="preserve">wynagrodzenia prowiant na adres: s/y „Oceania”, Nabrzeże zbożowe, Port Gdańsk, ul. Starowiślna </w:t>
      </w:r>
      <w:r w:rsidR="00CF5CB7" w:rsidRPr="004F50C6">
        <w:rPr>
          <w:rFonts w:ascii="Times New Roman" w:eastAsia="Times New Roman" w:hAnsi="Times New Roman" w:cs="Times New Roman"/>
          <w:lang w:eastAsia="ar-SA"/>
        </w:rPr>
        <w:t>6A</w:t>
      </w:r>
      <w:r w:rsidRPr="004F50C6">
        <w:rPr>
          <w:rFonts w:ascii="Times New Roman" w:eastAsia="Times New Roman" w:hAnsi="Times New Roman" w:cs="Times New Roman"/>
          <w:lang w:eastAsia="ar-SA"/>
        </w:rPr>
        <w:t xml:space="preserve">. </w:t>
      </w:r>
    </w:p>
    <w:p w14:paraId="7BA4252B" w14:textId="501F74E6" w:rsidR="00BB5050" w:rsidRPr="004F50C6" w:rsidRDefault="00BB5050" w:rsidP="00227875">
      <w:pPr>
        <w:numPr>
          <w:ilvl w:val="0"/>
          <w:numId w:val="62"/>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zobowiązany jest do kompletnego, wysokiej jakości i terminowego wykonania przedmiotu </w:t>
      </w:r>
      <w:r w:rsidR="00B70DC6" w:rsidRPr="004F50C6">
        <w:rPr>
          <w:rFonts w:ascii="Times New Roman" w:eastAsia="Times New Roman" w:hAnsi="Times New Roman" w:cs="Times New Roman"/>
          <w:lang w:eastAsia="ar-SA"/>
        </w:rPr>
        <w:t>u</w:t>
      </w:r>
      <w:r w:rsidRPr="004F50C6">
        <w:rPr>
          <w:rFonts w:ascii="Times New Roman" w:eastAsia="Times New Roman" w:hAnsi="Times New Roman" w:cs="Times New Roman"/>
          <w:lang w:eastAsia="ar-SA"/>
        </w:rPr>
        <w:t>mowy.</w:t>
      </w:r>
    </w:p>
    <w:p w14:paraId="6332DA48" w14:textId="371685DC" w:rsidR="00BB5050" w:rsidRPr="004F50C6" w:rsidRDefault="00BB5050" w:rsidP="00C32D15">
      <w:pPr>
        <w:keepNext/>
        <w:suppressAutoHyphens/>
        <w:spacing w:after="0" w:line="240" w:lineRule="auto"/>
        <w:jc w:val="center"/>
        <w:rPr>
          <w:rFonts w:ascii="Times New Roman" w:eastAsia="Times New Roman" w:hAnsi="Times New Roman" w:cs="Times New Roman"/>
          <w:b/>
          <w:lang w:eastAsia="ar-SA"/>
        </w:rPr>
      </w:pPr>
    </w:p>
    <w:p w14:paraId="27DADEA8" w14:textId="55E2B7C1" w:rsidR="00610A9F" w:rsidRPr="004F50C6" w:rsidRDefault="00610A9F" w:rsidP="00610A9F">
      <w:pPr>
        <w:keepNext/>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5</w:t>
      </w:r>
    </w:p>
    <w:p w14:paraId="129C9FFC" w14:textId="5E2547BF" w:rsidR="00610A9F" w:rsidRPr="004F50C6" w:rsidRDefault="00610A9F" w:rsidP="0028121A">
      <w:pPr>
        <w:numPr>
          <w:ilvl w:val="0"/>
          <w:numId w:val="83"/>
        </w:numPr>
        <w:suppressAutoHyphens/>
        <w:spacing w:after="0" w:line="240" w:lineRule="auto"/>
        <w:ind w:left="357"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Zamawiający wyznacza do bezpośrednich kontaktów przy wykonaniu umowy swojego przedstawiciela </w:t>
      </w:r>
      <w:r w:rsidRPr="004F50C6">
        <w:rPr>
          <w:rFonts w:ascii="Times New Roman" w:eastAsia="Times New Roman" w:hAnsi="Times New Roman" w:cs="Times New Roman"/>
          <w:bCs/>
          <w:lang w:eastAsia="ar-SA"/>
        </w:rPr>
        <w:t>……………………..</w:t>
      </w:r>
      <w:r w:rsidRPr="004F50C6">
        <w:rPr>
          <w:rFonts w:ascii="Times New Roman" w:eastAsia="Times New Roman" w:hAnsi="Times New Roman" w:cs="Times New Roman"/>
          <w:lang w:eastAsia="ar-SA"/>
        </w:rPr>
        <w:t>, tel.</w:t>
      </w:r>
      <w:r w:rsidR="00835E56"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 ,</w:t>
      </w:r>
      <w:r w:rsidRPr="004F50C6" w:rsidDel="00736284">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e-mail: ………………….</w:t>
      </w:r>
    </w:p>
    <w:p w14:paraId="1DB24EEE" w14:textId="573E6378" w:rsidR="00610A9F" w:rsidRPr="004F50C6" w:rsidRDefault="00610A9F" w:rsidP="0028121A">
      <w:pPr>
        <w:numPr>
          <w:ilvl w:val="0"/>
          <w:numId w:val="83"/>
        </w:numPr>
        <w:suppressAutoHyphens/>
        <w:spacing w:after="0" w:line="240" w:lineRule="auto"/>
        <w:ind w:left="357"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Osobą odpowiedzialną za realizację umowy ze strony Wykonawcy jest </w:t>
      </w:r>
      <w:r w:rsidRPr="004F50C6">
        <w:rPr>
          <w:rFonts w:ascii="Times New Roman" w:eastAsia="Times New Roman" w:hAnsi="Times New Roman" w:cs="Times New Roman"/>
          <w:bCs/>
          <w:lang w:eastAsia="ar-SA"/>
        </w:rPr>
        <w:t>……………...…….</w:t>
      </w:r>
      <w:r w:rsidRPr="004F50C6">
        <w:rPr>
          <w:rFonts w:ascii="Times New Roman" w:eastAsia="Times New Roman" w:hAnsi="Times New Roman" w:cs="Times New Roman"/>
          <w:lang w:eastAsia="ar-SA"/>
        </w:rPr>
        <w:t>,</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lang w:eastAsia="ar-SA"/>
        </w:rPr>
        <w:t>tel.</w:t>
      </w:r>
      <w:r w:rsidR="00835E56"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b/>
          <w:lang w:eastAsia="ar-SA"/>
        </w:rPr>
        <w:t xml:space="preserve"> </w:t>
      </w:r>
      <w:r w:rsidRPr="004F50C6">
        <w:rPr>
          <w:rFonts w:ascii="Times New Roman" w:eastAsia="Times New Roman" w:hAnsi="Times New Roman" w:cs="Times New Roman"/>
          <w:lang w:eastAsia="ar-SA"/>
        </w:rPr>
        <w:t>e-mail: ………………….</w:t>
      </w:r>
    </w:p>
    <w:p w14:paraId="5C8AC5C5" w14:textId="34057158" w:rsidR="00610A9F" w:rsidRPr="004F50C6" w:rsidRDefault="00610A9F" w:rsidP="0028121A">
      <w:pPr>
        <w:numPr>
          <w:ilvl w:val="0"/>
          <w:numId w:val="83"/>
        </w:numPr>
        <w:suppressAutoHyphens/>
        <w:spacing w:after="0" w:line="240" w:lineRule="auto"/>
        <w:ind w:left="357" w:hanging="357"/>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Zmiana osób, o których mowa w ust. 1 i 2, następuje poprzez powiadomienie drugiej </w:t>
      </w:r>
      <w:r w:rsidR="00247677" w:rsidRPr="004F50C6">
        <w:rPr>
          <w:rFonts w:ascii="Times New Roman" w:eastAsia="Times New Roman" w:hAnsi="Times New Roman" w:cs="Times New Roman"/>
          <w:lang w:eastAsia="ar-SA"/>
        </w:rPr>
        <w:t>s</w:t>
      </w:r>
      <w:r w:rsidRPr="004F50C6">
        <w:rPr>
          <w:rFonts w:ascii="Times New Roman" w:eastAsia="Times New Roman" w:hAnsi="Times New Roman" w:cs="Times New Roman"/>
          <w:lang w:eastAsia="ar-SA"/>
        </w:rPr>
        <w:t>trony w formie elektronicznej (e-mail) i nie wymaga zawarcia aneksu do umowy.</w:t>
      </w:r>
    </w:p>
    <w:p w14:paraId="585558F4" w14:textId="77777777" w:rsidR="00610A9F" w:rsidRPr="004F50C6" w:rsidRDefault="00610A9F" w:rsidP="004F1571">
      <w:pPr>
        <w:keepNext/>
        <w:suppressAutoHyphens/>
        <w:spacing w:after="0" w:line="240" w:lineRule="auto"/>
        <w:rPr>
          <w:rFonts w:ascii="Times New Roman" w:eastAsia="Times New Roman" w:hAnsi="Times New Roman" w:cs="Times New Roman"/>
          <w:b/>
          <w:lang w:eastAsia="ar-SA"/>
        </w:rPr>
      </w:pPr>
    </w:p>
    <w:p w14:paraId="30ECD925" w14:textId="2A343170" w:rsidR="00BB5050" w:rsidRPr="004F50C6" w:rsidRDefault="00BB5050" w:rsidP="00BB5050">
      <w:pPr>
        <w:keepNext/>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6</w:t>
      </w:r>
    </w:p>
    <w:p w14:paraId="095323E1" w14:textId="4FE5FF20" w:rsidR="00BB5050" w:rsidRPr="004F50C6" w:rsidRDefault="00BB5050"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Wartość przedmiotu umowy określonego w §</w:t>
      </w:r>
      <w:r w:rsidR="00B70DC6" w:rsidRPr="004F50C6">
        <w:rPr>
          <w:sz w:val="22"/>
          <w:szCs w:val="22"/>
        </w:rPr>
        <w:t xml:space="preserve"> </w:t>
      </w:r>
      <w:r w:rsidRPr="004F50C6">
        <w:rPr>
          <w:sz w:val="22"/>
          <w:szCs w:val="22"/>
        </w:rPr>
        <w:t xml:space="preserve">2, zgodnie ze złożoną ofertą strony ustalają na kwotę ……………………………. zł (słownie: …………………..) brutto, wartość netto ………………………….. </w:t>
      </w:r>
      <w:r w:rsidR="00835E56" w:rsidRPr="004F50C6">
        <w:rPr>
          <w:sz w:val="22"/>
          <w:szCs w:val="22"/>
        </w:rPr>
        <w:t>(słownie: ……………………).</w:t>
      </w:r>
    </w:p>
    <w:p w14:paraId="5594347F" w14:textId="77777777" w:rsidR="00BB5050" w:rsidRPr="004F50C6" w:rsidRDefault="00BB5050"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 xml:space="preserve">Powyższe wynagrodzenie obejmuje wszystkie koszty związane z realizacją przedmiotu niniejszej umowy, w tym w szczególności koszt dostarczania asortymentu na statek s/y „Oceania” odpowiednim środkiem transportu. </w:t>
      </w:r>
    </w:p>
    <w:p w14:paraId="198BF262" w14:textId="0C3C58E3" w:rsidR="00BB5050" w:rsidRPr="004F50C6" w:rsidRDefault="00BB5050"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 xml:space="preserve">Rozliczenie za przedmiot </w:t>
      </w:r>
      <w:r w:rsidR="00B70DC6" w:rsidRPr="004F50C6">
        <w:rPr>
          <w:sz w:val="22"/>
          <w:szCs w:val="22"/>
        </w:rPr>
        <w:t xml:space="preserve">umowy </w:t>
      </w:r>
      <w:r w:rsidRPr="004F50C6">
        <w:rPr>
          <w:sz w:val="22"/>
          <w:szCs w:val="22"/>
        </w:rPr>
        <w:t xml:space="preserve">następować będzie na podstawie faktur za wykonanie poszczególnych dostaw, zgodnych z zamówieniem </w:t>
      </w:r>
      <w:r w:rsidR="00CE5231" w:rsidRPr="004F50C6">
        <w:rPr>
          <w:sz w:val="22"/>
          <w:szCs w:val="22"/>
        </w:rPr>
        <w:t>Z</w:t>
      </w:r>
      <w:r w:rsidR="00990F24" w:rsidRPr="004F50C6">
        <w:rPr>
          <w:sz w:val="22"/>
          <w:szCs w:val="22"/>
        </w:rPr>
        <w:t>espołu</w:t>
      </w:r>
      <w:r w:rsidR="00CE5231" w:rsidRPr="004F50C6">
        <w:rPr>
          <w:sz w:val="22"/>
          <w:szCs w:val="22"/>
        </w:rPr>
        <w:t xml:space="preserve"> </w:t>
      </w:r>
      <w:r w:rsidRPr="004F50C6">
        <w:rPr>
          <w:sz w:val="22"/>
          <w:szCs w:val="22"/>
        </w:rPr>
        <w:t>Armatorskiego IO PAN.</w:t>
      </w:r>
    </w:p>
    <w:p w14:paraId="28DE5027" w14:textId="4BF3EA32" w:rsidR="00BB5050" w:rsidRPr="004F50C6" w:rsidRDefault="00BB5050"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 xml:space="preserve">Zamawiający będzie dokonywał płatności za poszczególne, zrealizowane (zgodnie z zamówieniami) dostawy.  </w:t>
      </w:r>
    </w:p>
    <w:p w14:paraId="73B5A4A2" w14:textId="5B9F8D3B" w:rsidR="00BB5050" w:rsidRPr="004F50C6" w:rsidRDefault="00BB5050"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 xml:space="preserve">Koszty podatku VAT zostaną rozliczone i pokryte przez Zamawiającego, jeżeli na Zamawiającym spoczywa taki obowiązek zgodnie z przepisami o podatku od towarów i usług. W przypadku powstania po stronie Zamawiającego obowiązku podatkowego zgodnie z przepisami o podatku od towarów i usług, Wykonawcy przysługiwać będzie jedynie wartość netto asortymentu, w zakresie którego na Zamawiającym ciążyć będzie obowiązek podatkowy, ustalona zgodnie z </w:t>
      </w:r>
      <w:r w:rsidR="00B70DC6" w:rsidRPr="004F50C6">
        <w:rPr>
          <w:sz w:val="22"/>
          <w:szCs w:val="22"/>
        </w:rPr>
        <w:t xml:space="preserve">Formularzem </w:t>
      </w:r>
      <w:r w:rsidRPr="004F50C6">
        <w:rPr>
          <w:sz w:val="22"/>
          <w:szCs w:val="22"/>
        </w:rPr>
        <w:t xml:space="preserve">cenowym. </w:t>
      </w:r>
    </w:p>
    <w:p w14:paraId="794F8B5B" w14:textId="04FBFF21" w:rsidR="00BC58A8" w:rsidRPr="004F50C6" w:rsidRDefault="00BB5050" w:rsidP="00BC58A8">
      <w:pPr>
        <w:pStyle w:val="Tekstpodstawowy"/>
        <w:numPr>
          <w:ilvl w:val="0"/>
          <w:numId w:val="63"/>
        </w:numPr>
        <w:tabs>
          <w:tab w:val="clear" w:pos="9354"/>
        </w:tabs>
        <w:spacing w:line="100" w:lineRule="atLeast"/>
        <w:ind w:left="360" w:right="0"/>
        <w:jc w:val="both"/>
        <w:rPr>
          <w:sz w:val="22"/>
          <w:szCs w:val="22"/>
        </w:rPr>
      </w:pPr>
      <w:r w:rsidRPr="004F50C6">
        <w:rPr>
          <w:sz w:val="22"/>
          <w:szCs w:val="22"/>
        </w:rPr>
        <w:t>Należność regulowana będzie przelewem z rachunku Zamawiającego na rachunek Wykonawcy wskazany na fakturze</w:t>
      </w:r>
      <w:r w:rsidR="00C32D15" w:rsidRPr="004F50C6">
        <w:rPr>
          <w:sz w:val="22"/>
          <w:szCs w:val="22"/>
        </w:rPr>
        <w:t>, po otrzymaniu zamówionego towaru, w terminie do 30 dni od daty otrzymania przez Zamawiającego prawidłowo wystawionej faktury.</w:t>
      </w:r>
    </w:p>
    <w:p w14:paraId="3F697115" w14:textId="784A45A8" w:rsidR="00BC58A8" w:rsidRPr="004F50C6" w:rsidRDefault="00BC58A8">
      <w:pPr>
        <w:pStyle w:val="Tekstpodstawowy"/>
        <w:numPr>
          <w:ilvl w:val="0"/>
          <w:numId w:val="63"/>
        </w:numPr>
        <w:tabs>
          <w:tab w:val="clear" w:pos="9354"/>
        </w:tabs>
        <w:spacing w:line="100" w:lineRule="atLeast"/>
        <w:ind w:left="360" w:right="0"/>
        <w:jc w:val="both"/>
        <w:rPr>
          <w:sz w:val="22"/>
          <w:szCs w:val="22"/>
        </w:rPr>
      </w:pPr>
      <w:r w:rsidRPr="004F50C6">
        <w:rPr>
          <w:bCs/>
          <w:sz w:val="22"/>
          <w:szCs w:val="22"/>
        </w:rPr>
        <w:t>Za dzień dokonania płatności uważa się dzień obciążenia rachunku Zamawiającego.</w:t>
      </w:r>
    </w:p>
    <w:p w14:paraId="2912A74E" w14:textId="77777777" w:rsidR="00BC58A8" w:rsidRPr="004F50C6" w:rsidRDefault="00C32D15" w:rsidP="00BC58A8">
      <w:pPr>
        <w:pStyle w:val="Tekstpodstawowy"/>
        <w:numPr>
          <w:ilvl w:val="0"/>
          <w:numId w:val="63"/>
        </w:numPr>
        <w:tabs>
          <w:tab w:val="clear" w:pos="9354"/>
        </w:tabs>
        <w:spacing w:line="100" w:lineRule="atLeast"/>
        <w:ind w:left="360" w:right="0"/>
        <w:jc w:val="both"/>
        <w:rPr>
          <w:sz w:val="22"/>
          <w:szCs w:val="22"/>
        </w:rPr>
      </w:pPr>
      <w:r w:rsidRPr="004F50C6">
        <w:rPr>
          <w:sz w:val="22"/>
          <w:szCs w:val="22"/>
        </w:rPr>
        <w:t>Wykonawca ma prawo do naliczania odsetek ustawowych za nieterminową zapłatę.</w:t>
      </w:r>
    </w:p>
    <w:p w14:paraId="019F247D" w14:textId="58AFD0F8" w:rsidR="006C216C" w:rsidRPr="004F50C6" w:rsidRDefault="006C216C">
      <w:pPr>
        <w:pStyle w:val="Tekstpodstawowy"/>
        <w:numPr>
          <w:ilvl w:val="0"/>
          <w:numId w:val="63"/>
        </w:numPr>
        <w:tabs>
          <w:tab w:val="clear" w:pos="9354"/>
        </w:tabs>
        <w:spacing w:line="100" w:lineRule="atLeast"/>
        <w:ind w:left="360" w:right="0"/>
        <w:jc w:val="both"/>
        <w:rPr>
          <w:sz w:val="22"/>
          <w:szCs w:val="22"/>
        </w:rPr>
      </w:pPr>
      <w:r w:rsidRPr="004F50C6">
        <w:rPr>
          <w:bCs/>
          <w:sz w:val="22"/>
          <w:szCs w:val="22"/>
        </w:rPr>
        <w:t>Wykonawca obowiązany jest każdorazowo wskazać na fakturze, iż zamówienie realizowane jest w ramach postępowania IO/ZP/</w:t>
      </w:r>
      <w:r w:rsidR="00247677" w:rsidRPr="004F50C6">
        <w:rPr>
          <w:bCs/>
          <w:sz w:val="22"/>
          <w:szCs w:val="22"/>
        </w:rPr>
        <w:t>1</w:t>
      </w:r>
      <w:r w:rsidRPr="004F50C6">
        <w:rPr>
          <w:bCs/>
          <w:sz w:val="22"/>
          <w:szCs w:val="22"/>
        </w:rPr>
        <w:t>/</w:t>
      </w:r>
      <w:r w:rsidR="00CF5CB7" w:rsidRPr="004F50C6">
        <w:rPr>
          <w:bCs/>
          <w:sz w:val="22"/>
          <w:szCs w:val="22"/>
        </w:rPr>
        <w:t>2026</w:t>
      </w:r>
      <w:r w:rsidRPr="004F50C6">
        <w:rPr>
          <w:bCs/>
          <w:sz w:val="22"/>
          <w:szCs w:val="22"/>
        </w:rPr>
        <w:t xml:space="preserve">. </w:t>
      </w:r>
    </w:p>
    <w:p w14:paraId="0B1C85E6" w14:textId="6E6C2B0C" w:rsidR="00C32D15" w:rsidRPr="004F50C6" w:rsidRDefault="00C32D15"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 xml:space="preserve">Wykonawca oświadcza, że </w:t>
      </w:r>
      <w:r w:rsidRPr="004F50C6">
        <w:rPr>
          <w:b/>
          <w:sz w:val="22"/>
          <w:szCs w:val="22"/>
        </w:rPr>
        <w:t>jest / nie jest</w:t>
      </w:r>
      <w:r w:rsidRPr="004F50C6">
        <w:rPr>
          <w:sz w:val="22"/>
          <w:szCs w:val="22"/>
        </w:rPr>
        <w:t xml:space="preserve"> zarejestrowany jako czynny podatnik podatku VAT.</w:t>
      </w:r>
      <w:r w:rsidR="00835E56" w:rsidRPr="004F50C6">
        <w:rPr>
          <w:sz w:val="22"/>
          <w:szCs w:val="22"/>
        </w:rPr>
        <w:t xml:space="preserve"> (</w:t>
      </w:r>
      <w:r w:rsidR="00835E56" w:rsidRPr="004F50C6">
        <w:rPr>
          <w:i/>
          <w:iCs/>
          <w:sz w:val="22"/>
          <w:szCs w:val="22"/>
        </w:rPr>
        <w:t>niepotrzebne skreślić</w:t>
      </w:r>
      <w:r w:rsidR="00835E56" w:rsidRPr="004F50C6">
        <w:rPr>
          <w:sz w:val="22"/>
          <w:szCs w:val="22"/>
        </w:rPr>
        <w:t>)</w:t>
      </w:r>
    </w:p>
    <w:p w14:paraId="60498B77" w14:textId="77777777" w:rsidR="00C32D15" w:rsidRPr="004F50C6" w:rsidRDefault="00C32D15"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Numer rachunku wskazany przez Wykonawcę na fakturze powinien być zgodny z numerem wskazanym w Wykazie podatników VAT (zwanym dalej „białą listą podatników VAT”), chyba że zgodnie z przepisami prawa rachunek Wykonawcy nie podlega wpisowi w ww. wykazie.</w:t>
      </w:r>
    </w:p>
    <w:p w14:paraId="007835F1" w14:textId="77777777" w:rsidR="00C32D15" w:rsidRPr="004F50C6" w:rsidRDefault="00C32D15" w:rsidP="00227875">
      <w:pPr>
        <w:pStyle w:val="Tekstpodstawowy"/>
        <w:numPr>
          <w:ilvl w:val="0"/>
          <w:numId w:val="63"/>
        </w:numPr>
        <w:tabs>
          <w:tab w:val="clear" w:pos="9354"/>
        </w:tabs>
        <w:spacing w:line="100" w:lineRule="atLeast"/>
        <w:ind w:left="360" w:right="0"/>
        <w:jc w:val="both"/>
        <w:rPr>
          <w:sz w:val="22"/>
          <w:szCs w:val="22"/>
        </w:rPr>
      </w:pPr>
      <w:r w:rsidRPr="004F50C6">
        <w:rPr>
          <w:sz w:val="22"/>
          <w:szCs w:val="22"/>
        </w:rPr>
        <w:t>Zamawiającemu przysługuje uprawnienie do weryfikacji czy numer rachunku podany przez Wykonawcę znajduje się na białej liście podatników VAT. W przypadku braku numeru rachunku na ww. liście lub jego niezgodności z rachunkiem wskazanym na białej liście, Zamawiającemu przysługuje uprawnienie do wstrzymania płatności do czasu wyjaśnienia sprawy.</w:t>
      </w:r>
    </w:p>
    <w:p w14:paraId="223A0205" w14:textId="77777777" w:rsidR="00BC58A8" w:rsidRPr="004F50C6" w:rsidRDefault="00C32D15" w:rsidP="00BC58A8">
      <w:pPr>
        <w:pStyle w:val="Tekstpodstawowy"/>
        <w:numPr>
          <w:ilvl w:val="0"/>
          <w:numId w:val="63"/>
        </w:numPr>
        <w:tabs>
          <w:tab w:val="clear" w:pos="9354"/>
        </w:tabs>
        <w:spacing w:line="100" w:lineRule="atLeast"/>
        <w:ind w:left="360" w:right="0"/>
        <w:jc w:val="both"/>
        <w:rPr>
          <w:sz w:val="22"/>
          <w:szCs w:val="22"/>
        </w:rPr>
      </w:pPr>
      <w:r w:rsidRPr="004F50C6">
        <w:rPr>
          <w:sz w:val="22"/>
          <w:szCs w:val="22"/>
        </w:rPr>
        <w:t>Zamawiającemu przysługuje prawo żądania zmiany numeru rachunku wskazanego na fakturze na rachunek zgodny z rachunkiem uwidocznionym na białej liście podatników VAT. Zamawiający uprawniony jest do wstrzymania płatności do czasu zmiany przez Wykonawcę numeru rachunku na fakturze na zgodny z numerem wskazanym na białej liście podatników VAT.</w:t>
      </w:r>
    </w:p>
    <w:p w14:paraId="3862951E" w14:textId="6346B122" w:rsidR="00BC58A8" w:rsidRPr="004F50C6" w:rsidRDefault="00BC58A8">
      <w:pPr>
        <w:pStyle w:val="Tekstpodstawowy"/>
        <w:numPr>
          <w:ilvl w:val="0"/>
          <w:numId w:val="63"/>
        </w:numPr>
        <w:tabs>
          <w:tab w:val="clear" w:pos="9354"/>
        </w:tabs>
        <w:spacing w:line="100" w:lineRule="atLeast"/>
        <w:ind w:left="360" w:right="0"/>
        <w:jc w:val="both"/>
        <w:rPr>
          <w:sz w:val="22"/>
          <w:szCs w:val="22"/>
        </w:rPr>
      </w:pPr>
      <w:r w:rsidRPr="004F50C6">
        <w:rPr>
          <w:sz w:val="22"/>
          <w:szCs w:val="22"/>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w Urzędzie Skarbowym.</w:t>
      </w:r>
    </w:p>
    <w:p w14:paraId="2FEAF91D" w14:textId="1CBD32E8" w:rsidR="00B56E1D" w:rsidRPr="004F50C6" w:rsidRDefault="00B56E1D" w:rsidP="00227875">
      <w:pPr>
        <w:pStyle w:val="Tekstpodstawowy"/>
        <w:numPr>
          <w:ilvl w:val="0"/>
          <w:numId w:val="63"/>
        </w:numPr>
        <w:tabs>
          <w:tab w:val="clear" w:pos="9354"/>
        </w:tabs>
        <w:spacing w:line="100" w:lineRule="atLeast"/>
        <w:ind w:left="360" w:right="0"/>
        <w:jc w:val="both"/>
        <w:rPr>
          <w:sz w:val="22"/>
          <w:szCs w:val="22"/>
        </w:rPr>
      </w:pPr>
      <w:r w:rsidRPr="004F50C6">
        <w:rPr>
          <w:rFonts w:cs="Arial"/>
          <w:sz w:val="22"/>
          <w:szCs w:val="22"/>
        </w:rPr>
        <w:lastRenderedPageBreak/>
        <w:t>Zamawiający uprawniony jest do dokonywania płatności za przedmiot umowy, stosując mechanizm podzielonej płatności, o którym mowa w Rozdziale 1a Działu XI ustawy o podatku od towarów i usług.</w:t>
      </w:r>
    </w:p>
    <w:p w14:paraId="2D2370EE" w14:textId="7C903B29" w:rsidR="00485B7A" w:rsidRPr="004F50C6" w:rsidRDefault="00C32D15" w:rsidP="00227875">
      <w:pPr>
        <w:pStyle w:val="Tekstpodstawowy"/>
        <w:numPr>
          <w:ilvl w:val="0"/>
          <w:numId w:val="63"/>
        </w:numPr>
        <w:tabs>
          <w:tab w:val="clear" w:pos="9354"/>
        </w:tabs>
        <w:spacing w:line="100" w:lineRule="atLeast"/>
        <w:ind w:left="360" w:right="0"/>
        <w:jc w:val="both"/>
        <w:rPr>
          <w:rFonts w:cs="Arial"/>
          <w:sz w:val="22"/>
          <w:szCs w:val="22"/>
        </w:rPr>
      </w:pPr>
      <w:r w:rsidRPr="004F50C6">
        <w:rPr>
          <w:rFonts w:cs="Arial"/>
          <w:sz w:val="22"/>
          <w:szCs w:val="22"/>
        </w:rPr>
        <w:t>Wykonawca uprawniony jest do przesłania Zamawiającemu ustrukturyzowanej faktury elektronicznej, o której mowa w art. 4 ust. 1 ustawy z dnia 9 listopada 2018 r. o elektronicznym fakturowaniu w zamówieniach publicznych, koncesjach na roboty budowlane lub usługi oraz partnerstwie publiczno-prywatnym (</w:t>
      </w:r>
      <w:proofErr w:type="spellStart"/>
      <w:r w:rsidRPr="004F50C6">
        <w:rPr>
          <w:rFonts w:cs="Arial"/>
          <w:sz w:val="22"/>
          <w:szCs w:val="22"/>
        </w:rPr>
        <w:t>t</w:t>
      </w:r>
      <w:r w:rsidR="00666505" w:rsidRPr="004F50C6">
        <w:rPr>
          <w:rFonts w:cs="Arial"/>
          <w:sz w:val="22"/>
          <w:szCs w:val="22"/>
        </w:rPr>
        <w:t>.</w:t>
      </w:r>
      <w:r w:rsidRPr="004F50C6">
        <w:rPr>
          <w:rFonts w:cs="Arial"/>
          <w:sz w:val="22"/>
          <w:szCs w:val="22"/>
        </w:rPr>
        <w:t>j</w:t>
      </w:r>
      <w:proofErr w:type="spellEnd"/>
      <w:r w:rsidRPr="004F50C6">
        <w:rPr>
          <w:rFonts w:cs="Arial"/>
          <w:sz w:val="22"/>
          <w:szCs w:val="22"/>
        </w:rPr>
        <w:t>. Dz.U. z 2020 r., poz. 1666 ze zm.) za pomocą platformy, o której mowa w art. 13 ww. ustawy.</w:t>
      </w:r>
      <w:r w:rsidR="00485B7A" w:rsidRPr="004F50C6">
        <w:rPr>
          <w:rFonts w:cs="Arial"/>
          <w:sz w:val="22"/>
          <w:szCs w:val="22"/>
        </w:rPr>
        <w:t xml:space="preserve"> Zamawiający przy odbiorze i przetwarzaniu faktur elektronicznych posługuje się numerem PEPPOL (NIP) 5851004839.</w:t>
      </w:r>
    </w:p>
    <w:p w14:paraId="443A98AB" w14:textId="111E04B8" w:rsidR="006C61A5" w:rsidRPr="004F50C6" w:rsidRDefault="006C61A5" w:rsidP="00227875">
      <w:pPr>
        <w:pStyle w:val="Tekstpodstawowy"/>
        <w:numPr>
          <w:ilvl w:val="0"/>
          <w:numId w:val="63"/>
        </w:numPr>
        <w:tabs>
          <w:tab w:val="clear" w:pos="9354"/>
        </w:tabs>
        <w:spacing w:line="100" w:lineRule="atLeast"/>
        <w:ind w:left="360" w:right="0"/>
        <w:jc w:val="both"/>
        <w:rPr>
          <w:rFonts w:cs="Arial"/>
          <w:sz w:val="22"/>
          <w:szCs w:val="22"/>
        </w:rPr>
      </w:pPr>
      <w:r w:rsidRPr="004F50C6">
        <w:rPr>
          <w:rFonts w:cs="Arial"/>
          <w:sz w:val="22"/>
          <w:szCs w:val="22"/>
        </w:rPr>
        <w:t xml:space="preserve">Dopuszcza się możliwość przesyłania faktur drogą elektroniczną w formacie PDF na skrzynkę email: </w:t>
      </w:r>
      <w:hyperlink r:id="rId8" w:history="1">
        <w:r w:rsidRPr="004F50C6">
          <w:rPr>
            <w:rStyle w:val="Hipercze"/>
            <w:rFonts w:cs="Arial"/>
            <w:sz w:val="22"/>
            <w:szCs w:val="22"/>
          </w:rPr>
          <w:t>faktury@iopan.pl</w:t>
        </w:r>
      </w:hyperlink>
      <w:r w:rsidRPr="004F50C6">
        <w:rPr>
          <w:rFonts w:cs="Arial"/>
          <w:sz w:val="22"/>
          <w:szCs w:val="22"/>
        </w:rPr>
        <w:t>.</w:t>
      </w:r>
    </w:p>
    <w:p w14:paraId="47154233" w14:textId="502551C9" w:rsidR="006C61A5" w:rsidRPr="004F50C6" w:rsidRDefault="006C61A5" w:rsidP="006C61A5">
      <w:pPr>
        <w:pStyle w:val="Tekstpodstawowy"/>
        <w:numPr>
          <w:ilvl w:val="0"/>
          <w:numId w:val="63"/>
        </w:numPr>
        <w:tabs>
          <w:tab w:val="clear" w:pos="9354"/>
        </w:tabs>
        <w:spacing w:line="100" w:lineRule="atLeast"/>
        <w:ind w:left="360" w:right="0"/>
        <w:jc w:val="both"/>
        <w:rPr>
          <w:rFonts w:cs="Arial"/>
          <w:sz w:val="22"/>
          <w:szCs w:val="22"/>
        </w:rPr>
      </w:pPr>
      <w:r w:rsidRPr="004F50C6">
        <w:rPr>
          <w:rFonts w:cs="Arial"/>
          <w:sz w:val="22"/>
          <w:szCs w:val="22"/>
        </w:rPr>
        <w:t>Od dnia wejścia w życie przepisów o obowiązkowym fakturowaniu w Krajowym Systemie e-Faktur (</w:t>
      </w:r>
      <w:proofErr w:type="spellStart"/>
      <w:r w:rsidRPr="004F50C6">
        <w:rPr>
          <w:rFonts w:cs="Arial"/>
          <w:sz w:val="22"/>
          <w:szCs w:val="22"/>
        </w:rPr>
        <w:t>KSeF</w:t>
      </w:r>
      <w:proofErr w:type="spellEnd"/>
      <w:r w:rsidRPr="004F50C6">
        <w:rPr>
          <w:rFonts w:cs="Arial"/>
          <w:sz w:val="22"/>
          <w:szCs w:val="22"/>
        </w:rPr>
        <w:t>)</w:t>
      </w:r>
      <w:r w:rsidR="00952064" w:rsidRPr="004F50C6">
        <w:rPr>
          <w:rFonts w:cs="Arial"/>
          <w:sz w:val="22"/>
          <w:szCs w:val="22"/>
        </w:rPr>
        <w:t>, na podstawie art. 106ga ust. 1 ustawy o podatku od towarów i usług</w:t>
      </w:r>
      <w:r w:rsidRPr="004F50C6">
        <w:rPr>
          <w:rFonts w:cs="Arial"/>
          <w:sz w:val="22"/>
          <w:szCs w:val="22"/>
        </w:rPr>
        <w:t xml:space="preserve">, Wykonawca zobowiązany jest przesyłać Zamawiającemu faktury poprzez system </w:t>
      </w:r>
      <w:proofErr w:type="spellStart"/>
      <w:r w:rsidRPr="004F50C6">
        <w:rPr>
          <w:rFonts w:cs="Arial"/>
          <w:sz w:val="22"/>
          <w:szCs w:val="22"/>
        </w:rPr>
        <w:t>KSeF</w:t>
      </w:r>
      <w:proofErr w:type="spellEnd"/>
      <w:r w:rsidRPr="004F50C6">
        <w:rPr>
          <w:rFonts w:cs="Arial"/>
          <w:sz w:val="22"/>
          <w:szCs w:val="22"/>
        </w:rPr>
        <w:t xml:space="preserve">, w przypadku gdy </w:t>
      </w:r>
      <w:r w:rsidR="005A74F0" w:rsidRPr="004F50C6">
        <w:rPr>
          <w:rFonts w:cs="Arial"/>
          <w:sz w:val="22"/>
          <w:szCs w:val="22"/>
        </w:rPr>
        <w:t xml:space="preserve">zgodnie z ww. przepisami </w:t>
      </w:r>
      <w:r w:rsidRPr="004F50C6">
        <w:rPr>
          <w:rFonts w:cs="Arial"/>
          <w:sz w:val="22"/>
          <w:szCs w:val="22"/>
        </w:rPr>
        <w:t xml:space="preserve">występuje </w:t>
      </w:r>
      <w:r w:rsidR="005A74F0" w:rsidRPr="004F50C6">
        <w:rPr>
          <w:rFonts w:cs="Arial"/>
          <w:sz w:val="22"/>
          <w:szCs w:val="22"/>
        </w:rPr>
        <w:t xml:space="preserve">taki </w:t>
      </w:r>
      <w:r w:rsidRPr="004F50C6">
        <w:rPr>
          <w:rFonts w:cs="Arial"/>
          <w:sz w:val="22"/>
          <w:szCs w:val="22"/>
        </w:rPr>
        <w:t>obowiązek</w:t>
      </w:r>
      <w:r w:rsidR="005A74F0" w:rsidRPr="004F50C6">
        <w:rPr>
          <w:rFonts w:cs="Arial"/>
          <w:sz w:val="22"/>
          <w:szCs w:val="22"/>
        </w:rPr>
        <w:t>.</w:t>
      </w:r>
    </w:p>
    <w:p w14:paraId="11ECBB54" w14:textId="415B7A55" w:rsidR="00C32D15" w:rsidRPr="004F50C6" w:rsidRDefault="004F1571" w:rsidP="00AC6129">
      <w:pPr>
        <w:pStyle w:val="Tekstpodstawowy"/>
        <w:numPr>
          <w:ilvl w:val="0"/>
          <w:numId w:val="63"/>
        </w:numPr>
        <w:tabs>
          <w:tab w:val="clear" w:pos="9354"/>
        </w:tabs>
        <w:spacing w:line="100" w:lineRule="atLeast"/>
        <w:ind w:left="360" w:right="0"/>
        <w:jc w:val="both"/>
        <w:rPr>
          <w:sz w:val="18"/>
          <w:szCs w:val="18"/>
        </w:rPr>
      </w:pPr>
      <w:r w:rsidRPr="004F50C6">
        <w:rPr>
          <w:rFonts w:cs="Arial"/>
          <w:sz w:val="22"/>
          <w:szCs w:val="22"/>
        </w:rPr>
        <w:t>Wykonawca oświadcza, iż jest dużym przedsiębiorcą zgodnie z art. 4c ustawy z dnia 8 marca 2013 r. o przeciwdziałaniu nadmiernym opóźnieniom w transakcjach handlowych (</w:t>
      </w:r>
      <w:proofErr w:type="spellStart"/>
      <w:r w:rsidRPr="004F50C6">
        <w:rPr>
          <w:rFonts w:cs="Arial"/>
          <w:sz w:val="22"/>
          <w:szCs w:val="22"/>
        </w:rPr>
        <w:t>t.j</w:t>
      </w:r>
      <w:proofErr w:type="spellEnd"/>
      <w:r w:rsidRPr="004F50C6">
        <w:rPr>
          <w:rFonts w:cs="Arial"/>
          <w:sz w:val="22"/>
          <w:szCs w:val="22"/>
        </w:rPr>
        <w:t xml:space="preserve">. Dz. U. z </w:t>
      </w:r>
      <w:r w:rsidR="00AC6129" w:rsidRPr="004F50C6">
        <w:rPr>
          <w:rFonts w:cs="Arial"/>
          <w:sz w:val="22"/>
          <w:szCs w:val="22"/>
        </w:rPr>
        <w:t xml:space="preserve">2023 </w:t>
      </w:r>
      <w:r w:rsidRPr="004F50C6">
        <w:rPr>
          <w:rFonts w:cs="Arial"/>
          <w:sz w:val="22"/>
          <w:szCs w:val="22"/>
        </w:rPr>
        <w:t xml:space="preserve">r. poz. </w:t>
      </w:r>
      <w:r w:rsidR="00AC6129" w:rsidRPr="004F50C6">
        <w:rPr>
          <w:rFonts w:cs="Arial"/>
          <w:sz w:val="22"/>
          <w:szCs w:val="22"/>
        </w:rPr>
        <w:t xml:space="preserve">1790 </w:t>
      </w:r>
      <w:r w:rsidRPr="004F50C6">
        <w:rPr>
          <w:rFonts w:cs="Arial"/>
          <w:sz w:val="22"/>
          <w:szCs w:val="22"/>
        </w:rPr>
        <w:t xml:space="preserve">z późn. zm.) w rozumieniu Artykułu 2 punkt (24) rozporządzenia Komisji (UE) nr 651/2014 z dnia 17 czerwca 2014 r. uznającego niektóre rodzaje pomocy za zgodne z rynkiem wewnętrznym w zastosowaniu art.107 i art.108 Traktatu (Dz. </w:t>
      </w:r>
      <w:proofErr w:type="spellStart"/>
      <w:r w:rsidRPr="004F50C6">
        <w:rPr>
          <w:rFonts w:cs="Arial"/>
          <w:sz w:val="22"/>
          <w:szCs w:val="22"/>
        </w:rPr>
        <w:t>URz.</w:t>
      </w:r>
      <w:proofErr w:type="spellEnd"/>
      <w:r w:rsidRPr="004F50C6">
        <w:rPr>
          <w:rFonts w:cs="Arial"/>
          <w:sz w:val="22"/>
          <w:szCs w:val="22"/>
        </w:rPr>
        <w:t xml:space="preserve"> UE L 187 z 26.06.2014, str.1, z późn. zm.) w zw. z załącznikiem I tego Rozporządzenia. Niniejsze oświadczenie pozostaje ważne do momentu złożenia przez Wykonawcę oświadczenia o utracie statusu dużego przedsiębiorcy.</w:t>
      </w:r>
      <w:r w:rsidR="00F905E0" w:rsidRPr="004F50C6">
        <w:rPr>
          <w:rFonts w:cs="Arial"/>
          <w:sz w:val="22"/>
          <w:szCs w:val="22"/>
        </w:rPr>
        <w:t xml:space="preserve"> </w:t>
      </w:r>
      <w:r w:rsidR="00F905E0" w:rsidRPr="004F50C6">
        <w:rPr>
          <w:rFonts w:cs="Arial"/>
          <w:i/>
          <w:sz w:val="22"/>
          <w:szCs w:val="22"/>
        </w:rPr>
        <w:t>(skreślić jeśli nie dotyczy)</w:t>
      </w:r>
    </w:p>
    <w:p w14:paraId="41DB32FF" w14:textId="48BFCEA8" w:rsidR="00C32D15" w:rsidRPr="004F50C6" w:rsidRDefault="00C32D15" w:rsidP="00C32D15">
      <w:pPr>
        <w:widowControl w:val="0"/>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7</w:t>
      </w:r>
    </w:p>
    <w:p w14:paraId="1140444B" w14:textId="0167CC64"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Dostawa artykułów żywnościowych będzie następować na podstawie zamówienia składanego przez </w:t>
      </w:r>
      <w:r w:rsidR="00CE5231" w:rsidRPr="004F50C6">
        <w:rPr>
          <w:rFonts w:ascii="Times New Roman" w:eastAsia="Times New Roman" w:hAnsi="Times New Roman" w:cs="Times New Roman"/>
          <w:lang w:eastAsia="ar-SA"/>
        </w:rPr>
        <w:t xml:space="preserve">Zespół </w:t>
      </w:r>
      <w:r w:rsidRPr="004F50C6">
        <w:rPr>
          <w:rFonts w:ascii="Times New Roman" w:eastAsia="Times New Roman" w:hAnsi="Times New Roman" w:cs="Times New Roman"/>
          <w:lang w:eastAsia="ar-SA"/>
        </w:rPr>
        <w:t>Armatorski Zamawiającego.</w:t>
      </w:r>
    </w:p>
    <w:p w14:paraId="7CA34B41" w14:textId="300B48AE" w:rsidR="00F905E0"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Zamówienie będzie wykonywane sukcesywnie, stosownie do aktualnych potrzeb Zamawiającego, transportem własnym Wykonawcy. </w:t>
      </w:r>
    </w:p>
    <w:p w14:paraId="3D7CB857" w14:textId="17A00A14"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Zamówienie statkowe na artykuły żywnościowe będzie każdorazowo składane </w:t>
      </w:r>
      <w:r w:rsidR="009D09BF" w:rsidRPr="004F50C6">
        <w:rPr>
          <w:rFonts w:ascii="Times New Roman" w:eastAsia="Times New Roman" w:hAnsi="Times New Roman" w:cs="Times New Roman"/>
          <w:lang w:eastAsia="ar-SA"/>
        </w:rPr>
        <w:t xml:space="preserve">emailem </w:t>
      </w:r>
      <w:r w:rsidRPr="004F50C6">
        <w:rPr>
          <w:rFonts w:ascii="Times New Roman" w:eastAsia="Times New Roman" w:hAnsi="Times New Roman" w:cs="Times New Roman"/>
          <w:lang w:eastAsia="ar-SA"/>
        </w:rPr>
        <w:t>lub telefonicznie (wówczas potwierdzone emailem na żądanie Wykonawcy) i winno zawierać</w:t>
      </w:r>
      <w:r w:rsidR="00F905E0" w:rsidRPr="004F50C6">
        <w:rPr>
          <w:rFonts w:ascii="Times New Roman" w:eastAsia="Times New Roman" w:hAnsi="Times New Roman" w:cs="Times New Roman"/>
          <w:lang w:eastAsia="ar-SA"/>
        </w:rPr>
        <w:t xml:space="preserve"> co najmniej</w:t>
      </w:r>
      <w:r w:rsidRPr="004F50C6">
        <w:rPr>
          <w:rFonts w:ascii="Times New Roman" w:eastAsia="Times New Roman" w:hAnsi="Times New Roman" w:cs="Times New Roman"/>
          <w:lang w:eastAsia="ar-SA"/>
        </w:rPr>
        <w:t>: ilość, rodzaj zamawianych artykułów, termin i miejsce dostawy.</w:t>
      </w:r>
    </w:p>
    <w:p w14:paraId="74B8BA8B" w14:textId="77777777"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Arial"/>
          <w:lang w:eastAsia="ar-SA"/>
        </w:rPr>
      </w:pPr>
      <w:r w:rsidRPr="004F50C6">
        <w:rPr>
          <w:rFonts w:ascii="Times New Roman" w:eastAsia="Times New Roman" w:hAnsi="Times New Roman" w:cs="Times New Roman"/>
          <w:lang w:eastAsia="ar-SA"/>
        </w:rPr>
        <w:t>Wykonawca dostarczy zaopatrzenie na statek odpowiednim transportem. Przez określenie „odpowiedni transport” należy rozumieć pojazd samochodowy przystosowany do przewozu określonych towarów, posiadających atest Inspektora sanitarnego. Pracownicy Wykonawcy obsługujący dostawę muszą posiadać aktualne świadectwa zdrowia</w:t>
      </w:r>
      <w:r w:rsidRPr="004F50C6">
        <w:rPr>
          <w:rFonts w:ascii="Times New Roman" w:eastAsia="Times New Roman" w:hAnsi="Times New Roman" w:cs="Arial"/>
          <w:lang w:eastAsia="ar-SA"/>
        </w:rPr>
        <w:t xml:space="preserve">.  </w:t>
      </w:r>
    </w:p>
    <w:p w14:paraId="7DB36DF9" w14:textId="02A9D879" w:rsidR="00FB1760" w:rsidRPr="004F50C6" w:rsidRDefault="00FB1760"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Wykonawca przekaże Zamawiającemu wraz z dostawą dokument potwierdzający jakie produkty i w jakich ilościach zostały dostarczone Zamawiającemu (dokument wydania z magazynu lub protokół odbioru).</w:t>
      </w:r>
    </w:p>
    <w:p w14:paraId="6DD957A3" w14:textId="00B6BE69"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ma obowiązek sprawdzić towar przy odbiorze i zgłosić Wykonawcy braki ilościowe i wady jakościowe, które dadzą się wykryć przy odbiorze.</w:t>
      </w:r>
    </w:p>
    <w:p w14:paraId="4603ECD8" w14:textId="77777777"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razie stwierdzenia wad po odbiorze Kapitan statku jest zobowiązany: </w:t>
      </w:r>
    </w:p>
    <w:p w14:paraId="1FA1F236" w14:textId="77777777" w:rsidR="00DD1DE7" w:rsidRPr="004F50C6" w:rsidRDefault="00DD1DE7" w:rsidP="00227875">
      <w:pPr>
        <w:numPr>
          <w:ilvl w:val="0"/>
          <w:numId w:val="65"/>
        </w:numPr>
        <w:suppressAutoHyphens/>
        <w:spacing w:after="0" w:line="100" w:lineRule="atLeast"/>
        <w:ind w:left="851" w:hanging="425"/>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zawiadomić niezwłocznie Wykonawcę i Zamawiającego i potwierdzić to na piśmie, </w:t>
      </w:r>
    </w:p>
    <w:p w14:paraId="22D5CFFF" w14:textId="77777777" w:rsidR="00DD1DE7" w:rsidRPr="004F50C6" w:rsidRDefault="00DD1DE7" w:rsidP="00227875">
      <w:pPr>
        <w:numPr>
          <w:ilvl w:val="0"/>
          <w:numId w:val="65"/>
        </w:numPr>
        <w:suppressAutoHyphens/>
        <w:spacing w:after="0" w:line="100" w:lineRule="atLeast"/>
        <w:ind w:left="851" w:hanging="425"/>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zabezpieczyć, jeśli charakter produktu na to pozwala, niezużyte produkty łącznie z opakowaniem,  </w:t>
      </w:r>
    </w:p>
    <w:p w14:paraId="7F991CF6" w14:textId="77777777" w:rsidR="00DD1DE7" w:rsidRPr="004F50C6" w:rsidRDefault="00DD1DE7" w:rsidP="00227875">
      <w:pPr>
        <w:numPr>
          <w:ilvl w:val="0"/>
          <w:numId w:val="65"/>
        </w:numPr>
        <w:suppressAutoHyphens/>
        <w:spacing w:after="0" w:line="100" w:lineRule="atLeast"/>
        <w:ind w:left="851" w:hanging="425"/>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sporządzić protokół reklamacji i jak najszybciej przesłać do Wykonawcy i Zamawiającego.</w:t>
      </w:r>
    </w:p>
    <w:p w14:paraId="2FF8F378" w14:textId="77777777"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zobowiązany jest rozpatrzyć reklamację w terminie 2 dni od zgłoszenia, z zastrzeżeniem, że po bezskutecznym upływie tego terminu Zamawiający dokona zastępczego zakupu reklamowanego towaru na koszt Wykonawcy. </w:t>
      </w:r>
    </w:p>
    <w:p w14:paraId="7CA0FDDC" w14:textId="77777777" w:rsidR="00DD1DE7" w:rsidRPr="004F50C6" w:rsidRDefault="00DD1DE7" w:rsidP="00227875">
      <w:pPr>
        <w:numPr>
          <w:ilvl w:val="0"/>
          <w:numId w:val="64"/>
        </w:numPr>
        <w:suppressAutoHyphens/>
        <w:spacing w:after="0" w:line="100" w:lineRule="atLeast"/>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razie kwestionowania jakości dostarczonego towaru lub stwierdzenia nieprawidłowości cenowych - Zamawiający wstrzyma się z zapłatą należności za zakwestionowaną część towaru do czasu załatwienia reklamacji.</w:t>
      </w:r>
    </w:p>
    <w:p w14:paraId="4737D4C3" w14:textId="0F86D793" w:rsidR="00DD1DE7" w:rsidRPr="004F50C6" w:rsidRDefault="00DD1DE7" w:rsidP="00DD1DE7">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t>
      </w:r>
      <w:r w:rsidR="003831C9"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8</w:t>
      </w:r>
    </w:p>
    <w:p w14:paraId="43EA0FC9" w14:textId="22C29328"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Wykonanie przedmiotu umowy nastąpi przez Wykonawcę bez powierzenia prac Podwykonawcy / z udziałem Podwykonawcy (</w:t>
      </w:r>
      <w:r w:rsidRPr="004F50C6">
        <w:rPr>
          <w:rFonts w:ascii="Times New Roman" w:eastAsia="Times New Roman" w:hAnsi="Times New Roman" w:cs="Times New Roman"/>
          <w:i/>
          <w:lang w:eastAsia="ar-SA"/>
        </w:rPr>
        <w:t>niepotrzebne skreślić</w:t>
      </w:r>
      <w:r w:rsidRPr="004F50C6">
        <w:rPr>
          <w:rFonts w:ascii="Times New Roman" w:eastAsia="Times New Roman" w:hAnsi="Times New Roman" w:cs="Times New Roman"/>
          <w:lang w:eastAsia="ar-SA"/>
        </w:rPr>
        <w:t xml:space="preserve">) ........................................... </w:t>
      </w:r>
      <w:r w:rsidR="00BC58A8" w:rsidRPr="004F50C6">
        <w:rPr>
          <w:rFonts w:ascii="Times New Roman" w:eastAsia="Times New Roman" w:hAnsi="Times New Roman" w:cs="Times New Roman"/>
          <w:lang w:eastAsia="ar-SA"/>
        </w:rPr>
        <w:t>(</w:t>
      </w:r>
      <w:r w:rsidR="00BC58A8" w:rsidRPr="004F50C6">
        <w:rPr>
          <w:rFonts w:ascii="Times New Roman" w:eastAsia="Times New Roman" w:hAnsi="Times New Roman" w:cs="Times New Roman"/>
          <w:i/>
          <w:lang w:eastAsia="ar-SA"/>
        </w:rPr>
        <w:t>nazwa/firma</w:t>
      </w:r>
      <w:r w:rsidR="00BC58A8"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w zakresie..........................</w:t>
      </w:r>
    </w:p>
    <w:p w14:paraId="056C6EC9" w14:textId="77777777"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Wykonawca może wykonać przedmiot umowy przy udziale podwykonawców, o ile zawrze z nimi umowy w formie pisemnej pod rygorem nieważności.</w:t>
      </w:r>
    </w:p>
    <w:p w14:paraId="2BE2C38D" w14:textId="0FC8569C"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Do zawarcia przez Wykonawcę umowy z podwykonawcą wymagana jest pisemna zgoda Zamawiającego.</w:t>
      </w:r>
    </w:p>
    <w:p w14:paraId="3574CA58" w14:textId="3F157B2B" w:rsidR="009A2BB2" w:rsidRPr="004F50C6" w:rsidRDefault="009A2BB2"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E83994"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 xml:space="preserve">ykonawcy, ukształtowane postanowieniami niniejszej </w:t>
      </w:r>
      <w:r w:rsidR="00E83994" w:rsidRPr="004F50C6">
        <w:rPr>
          <w:rFonts w:ascii="Times New Roman" w:eastAsia="Times New Roman" w:hAnsi="Times New Roman" w:cs="Times New Roman"/>
          <w:lang w:eastAsia="ar-SA"/>
        </w:rPr>
        <w:t>u</w:t>
      </w:r>
      <w:r w:rsidRPr="004F50C6">
        <w:rPr>
          <w:rFonts w:ascii="Times New Roman" w:eastAsia="Times New Roman" w:hAnsi="Times New Roman" w:cs="Times New Roman"/>
          <w:lang w:eastAsia="ar-SA"/>
        </w:rPr>
        <w:t>mowy.</w:t>
      </w:r>
    </w:p>
    <w:p w14:paraId="5C836ECE" w14:textId="77777777"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jest zobowiązany przedstawić Zamawiającemu projekt umowy z podwykonawcą. </w:t>
      </w:r>
    </w:p>
    <w:p w14:paraId="0028DF12" w14:textId="5D36DE16" w:rsidR="00BC58A8"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Podzlecanie wykonania części zamówienia przez Wykonawcę podwykonawcom niewymienionym w ust. 1 w trakcie realizacji przedmiotu umowy może nastąpić jedynie za pisemną zgodą Zamawiającego i o ile nie zmieni to warunków wykonania zamówienia.</w:t>
      </w:r>
    </w:p>
    <w:p w14:paraId="73C3E72A" w14:textId="6694CF59" w:rsidR="00BC58A8" w:rsidRPr="004F50C6" w:rsidRDefault="00BC58A8" w:rsidP="00FB1760">
      <w:pPr>
        <w:widowControl w:val="0"/>
        <w:numPr>
          <w:ilvl w:val="0"/>
          <w:numId w:val="66"/>
        </w:numPr>
        <w:suppressAutoHyphens/>
        <w:autoSpaceDE w:val="0"/>
        <w:spacing w:after="0" w:line="240" w:lineRule="auto"/>
        <w:ind w:left="360"/>
        <w:jc w:val="both"/>
        <w:rPr>
          <w:rFonts w:ascii="Times New Roman" w:hAnsi="Times New Roman" w:cs="Times New Roman"/>
        </w:rPr>
      </w:pPr>
      <w:r w:rsidRPr="004F50C6">
        <w:rPr>
          <w:rFonts w:ascii="Times New Roman" w:hAnsi="Times New Roman" w:cs="Times New Roman"/>
        </w:rPr>
        <w:lastRenderedPageBreak/>
        <w:t xml:space="preserve">Powierzenie wykonania części zamówienia podwykonawcom nie zwalnia Wykonawcy z odpowiedzialności za należyte wykonanie tego zamówienia. Wykonawca ponosi odpowiedzialność za działania, uchybienia i zaniedbania podwykonawców w takim samym stopniu, jakby to były działania, uchybienia i zaniedbania Wykonawcy. </w:t>
      </w:r>
    </w:p>
    <w:p w14:paraId="648196C0" w14:textId="25F05F6B"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zobowiązany jest powiadomić Zamawiającego o każdej planowanej zmianie w zakresie powierzania prac podwykonawcom (w tym o </w:t>
      </w:r>
      <w:r w:rsidR="00C36F54" w:rsidRPr="004F50C6">
        <w:rPr>
          <w:rFonts w:ascii="Times New Roman" w:eastAsia="Times New Roman" w:hAnsi="Times New Roman" w:cs="Times New Roman"/>
          <w:lang w:eastAsia="ar-SA"/>
        </w:rPr>
        <w:t xml:space="preserve">zamiarze </w:t>
      </w:r>
      <w:r w:rsidRPr="004F50C6">
        <w:rPr>
          <w:rFonts w:ascii="Times New Roman" w:eastAsia="Times New Roman" w:hAnsi="Times New Roman" w:cs="Times New Roman"/>
          <w:lang w:eastAsia="ar-SA"/>
        </w:rPr>
        <w:t xml:space="preserve">powierzenia części zamówienia nowemu podwykonawcy, </w:t>
      </w:r>
      <w:r w:rsidR="00C36F54" w:rsidRPr="004F50C6">
        <w:rPr>
          <w:rFonts w:ascii="Times New Roman" w:eastAsia="Times New Roman" w:hAnsi="Times New Roman" w:cs="Times New Roman"/>
          <w:lang w:eastAsia="ar-SA"/>
        </w:rPr>
        <w:t xml:space="preserve">zmianie </w:t>
      </w:r>
      <w:r w:rsidRPr="004F50C6">
        <w:rPr>
          <w:rFonts w:ascii="Times New Roman" w:eastAsia="Times New Roman" w:hAnsi="Times New Roman" w:cs="Times New Roman"/>
          <w:lang w:eastAsia="ar-SA"/>
        </w:rPr>
        <w:t xml:space="preserve">zakresu wykonywanej części zamówienia przez podwykonawcę, </w:t>
      </w:r>
      <w:r w:rsidR="00C36F54" w:rsidRPr="004F50C6">
        <w:rPr>
          <w:rFonts w:ascii="Times New Roman" w:eastAsia="Times New Roman" w:hAnsi="Times New Roman" w:cs="Times New Roman"/>
          <w:lang w:eastAsia="ar-SA"/>
        </w:rPr>
        <w:t xml:space="preserve">zmianie </w:t>
      </w:r>
      <w:r w:rsidRPr="004F50C6">
        <w:rPr>
          <w:rFonts w:ascii="Times New Roman" w:eastAsia="Times New Roman" w:hAnsi="Times New Roman" w:cs="Times New Roman"/>
          <w:lang w:eastAsia="ar-SA"/>
        </w:rPr>
        <w:t xml:space="preserve">podwykonawcy, rezygnacji z podwykonawcy) </w:t>
      </w:r>
      <w:r w:rsidR="002C0430" w:rsidRPr="004F50C6">
        <w:rPr>
          <w:rFonts w:ascii="Times New Roman" w:eastAsia="Times New Roman" w:hAnsi="Times New Roman" w:cs="Times New Roman"/>
          <w:lang w:eastAsia="ar-SA"/>
        </w:rPr>
        <w:t xml:space="preserve">w formie pisemnej </w:t>
      </w:r>
      <w:r w:rsidRPr="004F50C6">
        <w:rPr>
          <w:rFonts w:ascii="Times New Roman" w:eastAsia="Times New Roman" w:hAnsi="Times New Roman" w:cs="Times New Roman"/>
          <w:lang w:eastAsia="ar-SA"/>
        </w:rPr>
        <w:t>w terminie umożliwiającym wykonywanie Zamawiającemu przysługujących na podstawie niniejszej umowy uprawnień</w:t>
      </w:r>
      <w:r w:rsidR="002C0430" w:rsidRPr="004F50C6">
        <w:rPr>
          <w:rFonts w:ascii="Times New Roman" w:eastAsia="Times New Roman" w:hAnsi="Times New Roman" w:cs="Times New Roman"/>
          <w:lang w:eastAsia="ar-SA"/>
        </w:rPr>
        <w:t>, nie później jednak niż na 7 dni roboczych przed planowaną zmianą</w:t>
      </w:r>
      <w:r w:rsidRPr="004F50C6">
        <w:rPr>
          <w:rFonts w:ascii="Times New Roman" w:eastAsia="Times New Roman" w:hAnsi="Times New Roman" w:cs="Times New Roman"/>
          <w:lang w:eastAsia="ar-SA"/>
        </w:rPr>
        <w:t>.</w:t>
      </w:r>
    </w:p>
    <w:p w14:paraId="5A814274" w14:textId="74CB1C44" w:rsidR="00DD1DE7" w:rsidRPr="004F50C6" w:rsidRDefault="00DD1DE7" w:rsidP="00227875">
      <w:pPr>
        <w:widowControl w:val="0"/>
        <w:numPr>
          <w:ilvl w:val="0"/>
          <w:numId w:val="66"/>
        </w:numPr>
        <w:suppressAutoHyphens/>
        <w:autoSpaceDE w:val="0"/>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Jeżeli zmiana albo rezygnacja z podwykonawcy dotyczy podmiotu, na którego zasoby </w:t>
      </w:r>
      <w:r w:rsidR="00C36F54"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 xml:space="preserve">ykonawca powoływał się, na zasadach określonych w art. 118 ust. 1 ustawy Pzp, w celu wykazania spełniania warunków udziału w postępowaniu, </w:t>
      </w:r>
      <w:r w:rsidR="00C36F54"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 xml:space="preserve">ykonawca jest obowiązany wykazać Zamawiającemu, że proponowany inny podwykonawca lub Wykonawca samodzielnie spełnia je w stopniu nie mniejszym niż podwykonawca, na którego zasoby </w:t>
      </w:r>
      <w:r w:rsidR="00C36F54" w:rsidRPr="004F50C6">
        <w:rPr>
          <w:rFonts w:ascii="Times New Roman" w:eastAsia="Times New Roman" w:hAnsi="Times New Roman" w:cs="Times New Roman"/>
          <w:lang w:eastAsia="ar-SA"/>
        </w:rPr>
        <w:t>W</w:t>
      </w:r>
      <w:r w:rsidRPr="004F50C6">
        <w:rPr>
          <w:rFonts w:ascii="Times New Roman" w:eastAsia="Times New Roman" w:hAnsi="Times New Roman" w:cs="Times New Roman"/>
          <w:lang w:eastAsia="ar-SA"/>
        </w:rPr>
        <w:t>ykonawca powoływał się w trakcie postępowania o udzielenie zamówienia. Przepis art. 122 ustawy Pzp stosuje się odpowiednio.</w:t>
      </w:r>
    </w:p>
    <w:p w14:paraId="2BDF3BE7" w14:textId="3C15EC68" w:rsidR="00DD1DE7" w:rsidRPr="004F50C6" w:rsidRDefault="00DD1DE7" w:rsidP="00DD1DE7">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t>
      </w:r>
      <w:r w:rsidR="003831C9"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9</w:t>
      </w:r>
    </w:p>
    <w:p w14:paraId="2E09C5A4" w14:textId="6BF0AF0E" w:rsidR="00DD1DE7" w:rsidRPr="004F50C6" w:rsidRDefault="00DD1DE7" w:rsidP="00227875">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Niezależnie od uprawnień przewidzianych w § </w:t>
      </w:r>
      <w:r w:rsidR="0030297C" w:rsidRPr="004F50C6">
        <w:rPr>
          <w:rFonts w:ascii="Times New Roman" w:eastAsia="Times New Roman" w:hAnsi="Times New Roman" w:cs="Times New Roman"/>
          <w:lang w:eastAsia="ar-SA"/>
        </w:rPr>
        <w:t>7</w:t>
      </w:r>
      <w:r w:rsidRPr="004F50C6">
        <w:rPr>
          <w:rFonts w:ascii="Times New Roman" w:eastAsia="Times New Roman" w:hAnsi="Times New Roman" w:cs="Times New Roman"/>
          <w:lang w:eastAsia="ar-SA"/>
        </w:rPr>
        <w:t xml:space="preserve">, Zamawiający może naliczyć Wykonawcy karę umowną w wysokości </w:t>
      </w:r>
      <w:r w:rsidR="00EF1A4B" w:rsidRPr="004F50C6">
        <w:rPr>
          <w:rFonts w:ascii="Times New Roman" w:eastAsia="Times New Roman" w:hAnsi="Times New Roman" w:cs="Times New Roman"/>
          <w:lang w:eastAsia="ar-SA"/>
        </w:rPr>
        <w:t xml:space="preserve">15 </w:t>
      </w:r>
      <w:r w:rsidRPr="004F50C6">
        <w:rPr>
          <w:rFonts w:ascii="Times New Roman" w:eastAsia="Times New Roman" w:hAnsi="Times New Roman" w:cs="Times New Roman"/>
          <w:lang w:eastAsia="ar-SA"/>
        </w:rPr>
        <w:t>% wartości brutto zamówionego prowiantu w przypadku:</w:t>
      </w:r>
    </w:p>
    <w:p w14:paraId="47EFEB4F" w14:textId="77777777" w:rsidR="00DD1DE7" w:rsidRPr="004F50C6" w:rsidRDefault="00DD1DE7" w:rsidP="00227875">
      <w:pPr>
        <w:numPr>
          <w:ilvl w:val="0"/>
          <w:numId w:val="69"/>
        </w:numPr>
        <w:suppressAutoHyphens/>
        <w:spacing w:after="0" w:line="240" w:lineRule="auto"/>
        <w:ind w:left="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użycia nieodpowiedniego środka transportu i spowodowania zerwania łańcucha chłodniczego żywności,</w:t>
      </w:r>
    </w:p>
    <w:p w14:paraId="5A232185" w14:textId="309D92E7" w:rsidR="00DD1DE7" w:rsidRPr="004F50C6" w:rsidRDefault="00DD1DE7" w:rsidP="00227875">
      <w:pPr>
        <w:numPr>
          <w:ilvl w:val="0"/>
          <w:numId w:val="69"/>
        </w:numPr>
        <w:suppressAutoHyphens/>
        <w:spacing w:after="0" w:line="240" w:lineRule="auto"/>
        <w:ind w:left="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dostarczenia produktu nieodpowiedniej jakości,</w:t>
      </w:r>
    </w:p>
    <w:p w14:paraId="10C9D3C5" w14:textId="0B634AF9" w:rsidR="00DD1DE7" w:rsidRPr="004F50C6" w:rsidRDefault="00DD1DE7" w:rsidP="00227875">
      <w:pPr>
        <w:numPr>
          <w:ilvl w:val="0"/>
          <w:numId w:val="69"/>
        </w:numPr>
        <w:suppressAutoHyphens/>
        <w:spacing w:after="0" w:line="240" w:lineRule="auto"/>
        <w:ind w:left="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niezachowania właściwych warunków sanitarno-higienicznych dostaw (np. brudne samochody dostawcze, brak aktualnych świadectw zdrowia pracowników obsługujących dostawy)</w:t>
      </w:r>
      <w:r w:rsidR="00FB1760" w:rsidRPr="004F50C6">
        <w:rPr>
          <w:rFonts w:ascii="Times New Roman" w:eastAsia="Times New Roman" w:hAnsi="Times New Roman" w:cs="Times New Roman"/>
          <w:lang w:eastAsia="ar-SA"/>
        </w:rPr>
        <w:t>,</w:t>
      </w:r>
    </w:p>
    <w:p w14:paraId="6784A86F" w14:textId="77777777" w:rsidR="00701231" w:rsidRPr="004F50C6" w:rsidRDefault="00DD1DE7" w:rsidP="00227875">
      <w:pPr>
        <w:numPr>
          <w:ilvl w:val="0"/>
          <w:numId w:val="69"/>
        </w:numPr>
        <w:suppressAutoHyphens/>
        <w:spacing w:after="0" w:line="240" w:lineRule="auto"/>
        <w:ind w:left="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niedochowania terminu dostawy zamówionego prowiantu, chyba że uzgodniono z Zamawiającym dłuższy termin dostawy</w:t>
      </w:r>
      <w:r w:rsidR="00701231" w:rsidRPr="004F50C6">
        <w:rPr>
          <w:rFonts w:ascii="Times New Roman" w:eastAsia="Times New Roman" w:hAnsi="Times New Roman" w:cs="Times New Roman"/>
          <w:lang w:eastAsia="ar-SA"/>
        </w:rPr>
        <w:t>,</w:t>
      </w:r>
    </w:p>
    <w:p w14:paraId="29CDE7FC" w14:textId="15C37C9C" w:rsidR="00DD1DE7" w:rsidRPr="004F50C6" w:rsidRDefault="00701231" w:rsidP="00227875">
      <w:pPr>
        <w:numPr>
          <w:ilvl w:val="0"/>
          <w:numId w:val="69"/>
        </w:numPr>
        <w:suppressAutoHyphens/>
        <w:spacing w:after="0" w:line="240" w:lineRule="auto"/>
        <w:ind w:left="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niedochowania terminu rozpatrzenia reklamacji</w:t>
      </w:r>
      <w:r w:rsidR="00DD1DE7" w:rsidRPr="004F50C6">
        <w:rPr>
          <w:rFonts w:ascii="Times New Roman" w:eastAsia="Times New Roman" w:hAnsi="Times New Roman" w:cs="Times New Roman"/>
          <w:lang w:eastAsia="ar-SA"/>
        </w:rPr>
        <w:t>.</w:t>
      </w:r>
    </w:p>
    <w:p w14:paraId="357B18F8" w14:textId="59DE5C14" w:rsidR="005F3E44" w:rsidRPr="004F50C6" w:rsidRDefault="005F3E44" w:rsidP="006D080D">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może naliczyć Wykonawcy karę umowną w wysokości 15</w:t>
      </w:r>
      <w:r w:rsidR="00EF1A4B" w:rsidRPr="004F50C6">
        <w:rPr>
          <w:rFonts w:ascii="Times New Roman" w:eastAsia="Times New Roman" w:hAnsi="Times New Roman" w:cs="Times New Roman"/>
          <w:lang w:eastAsia="ar-SA"/>
        </w:rPr>
        <w:t xml:space="preserve"> </w:t>
      </w:r>
      <w:r w:rsidRPr="004F50C6">
        <w:rPr>
          <w:rFonts w:ascii="Times New Roman" w:eastAsia="Times New Roman" w:hAnsi="Times New Roman" w:cs="Times New Roman"/>
          <w:lang w:eastAsia="ar-SA"/>
        </w:rPr>
        <w:t>% wartości umowy brutto, o której mowa w § 6 ust. 1 niniejszej umowy, w przypadku rozwiązania umowy przez Zamawiającego lub przez Wykonawcę z przyczyn leżących po stronie Wykonawcy.</w:t>
      </w:r>
    </w:p>
    <w:p w14:paraId="2CF48D29" w14:textId="77777777" w:rsidR="00DD1DE7" w:rsidRPr="004F50C6" w:rsidRDefault="00DD1DE7" w:rsidP="00227875">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przypadku podejrzenia użycia nieodpowiedniego środka transportu i spowodowania zerwania łańcucha chłodniczego lub dostarczenia prowiantu nieodpowiedniej jakości Zamawiający ma prawo wystąpić o ocenę do Stacji </w:t>
      </w:r>
      <w:proofErr w:type="spellStart"/>
      <w:r w:rsidRPr="004F50C6">
        <w:rPr>
          <w:rFonts w:ascii="Times New Roman" w:eastAsia="Times New Roman" w:hAnsi="Times New Roman" w:cs="Times New Roman"/>
          <w:lang w:eastAsia="ar-SA"/>
        </w:rPr>
        <w:t>Sanitarno</w:t>
      </w:r>
      <w:proofErr w:type="spellEnd"/>
      <w:r w:rsidRPr="004F50C6">
        <w:rPr>
          <w:rFonts w:ascii="Times New Roman" w:eastAsia="Times New Roman" w:hAnsi="Times New Roman" w:cs="Times New Roman"/>
          <w:lang w:eastAsia="ar-SA"/>
        </w:rPr>
        <w:t xml:space="preserve"> – Epidemiologicznej. Koszty oceny w przypadku potwierdzenia w/w zarzutu ponosi Wykonawca.</w:t>
      </w:r>
    </w:p>
    <w:p w14:paraId="61A85962" w14:textId="77777777" w:rsidR="00701231" w:rsidRPr="004F50C6" w:rsidRDefault="00701231" w:rsidP="00701231">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Łączna maksymalna wysokość kar umownych, których mogą dochodzić strony, wynosi 20 % wartości przedmiotu umowy brutto, o której mowa w § 6 ust. 1 niniejszej umowy.</w:t>
      </w:r>
    </w:p>
    <w:p w14:paraId="3CD819EA" w14:textId="77777777" w:rsidR="00DD1DE7" w:rsidRPr="004F50C6" w:rsidRDefault="00C32D15" w:rsidP="00227875">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Niniejsze kary umowne płatne są w terminie 7 dni od daty otrzymania przez Wykonawcę wezwania do ich zapłaty.</w:t>
      </w:r>
      <w:r w:rsidR="00DD1DE7" w:rsidRPr="004F50C6">
        <w:rPr>
          <w:rFonts w:ascii="Times New Roman" w:eastAsia="Times New Roman" w:hAnsi="Times New Roman" w:cs="Times New Roman"/>
          <w:lang w:eastAsia="ar-SA"/>
        </w:rPr>
        <w:t xml:space="preserve"> </w:t>
      </w:r>
    </w:p>
    <w:p w14:paraId="4966EC71" w14:textId="77777777" w:rsidR="00DD1DE7" w:rsidRPr="004F50C6" w:rsidRDefault="00DD1DE7" w:rsidP="00227875">
      <w:pPr>
        <w:numPr>
          <w:ilvl w:val="0"/>
          <w:numId w:val="67"/>
        </w:numPr>
        <w:suppressAutoHyphens/>
        <w:spacing w:after="0" w:line="240" w:lineRule="auto"/>
        <w:ind w:left="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uprawniony jest do potrącania naliczonych kar umownych z wynagrodzenia należnego Wykonawcy.</w:t>
      </w:r>
    </w:p>
    <w:p w14:paraId="0358B292" w14:textId="77777777" w:rsidR="00701231" w:rsidRPr="004F50C6" w:rsidRDefault="00701231" w:rsidP="006D080D">
      <w:pPr>
        <w:numPr>
          <w:ilvl w:val="0"/>
          <w:numId w:val="67"/>
        </w:numPr>
        <w:suppressAutoHyphens/>
        <w:spacing w:after="0" w:line="240" w:lineRule="auto"/>
        <w:ind w:left="360"/>
        <w:jc w:val="both"/>
      </w:pPr>
      <w:r w:rsidRPr="004F50C6">
        <w:rPr>
          <w:rFonts w:ascii="Times New Roman" w:eastAsia="Times New Roman" w:hAnsi="Times New Roman" w:cs="Times New Roman"/>
          <w:lang w:eastAsia="ar-SA"/>
        </w:rPr>
        <w:t>Zamawiający zastrzega sobie możliwość dochodzenia odszkodowania przewyższającego wysokość w/w kar na zasadach ogólnych Kodeksu Cywilnego.</w:t>
      </w:r>
    </w:p>
    <w:p w14:paraId="063B9085" w14:textId="5B882190" w:rsidR="00227875" w:rsidRPr="004F50C6" w:rsidRDefault="00227875" w:rsidP="00227875">
      <w:pPr>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w:t>
      </w:r>
      <w:r w:rsidR="003831C9"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10</w:t>
      </w:r>
    </w:p>
    <w:p w14:paraId="4468A497" w14:textId="46D5C8A7" w:rsidR="00485B7A" w:rsidRPr="004F50C6" w:rsidRDefault="00485B7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Zakazane są zmiany postanowień zawartej umowy w stosunku do treści oferty, na po</w:t>
      </w:r>
      <w:r w:rsidR="00D66989" w:rsidRPr="004F50C6">
        <w:rPr>
          <w:rFonts w:ascii="Times New Roman" w:eastAsia="Times New Roman" w:hAnsi="Times New Roman" w:cs="Times New Roman"/>
          <w:lang w:eastAsia="ar-SA"/>
        </w:rPr>
        <w:t>dstawie której dokonano wyboru W</w:t>
      </w:r>
      <w:r w:rsidRPr="004F50C6">
        <w:rPr>
          <w:rFonts w:ascii="Times New Roman" w:eastAsia="Times New Roman" w:hAnsi="Times New Roman" w:cs="Times New Roman"/>
          <w:lang w:eastAsia="ar-SA"/>
        </w:rPr>
        <w:t>ykonawcy, chyba że zachodzi co najmniej jedna z okoliczności wymienionych w art. 455 ustawy Prawo zamówień publicznych.</w:t>
      </w:r>
    </w:p>
    <w:p w14:paraId="7D7EFB49" w14:textId="77777777" w:rsidR="00485B7A" w:rsidRPr="004F50C6" w:rsidRDefault="00485B7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Wszelkie zmiany i uzupełnienia do niniejszej umowy wymagają formy pisemnej pod rygorem nieważności.</w:t>
      </w:r>
    </w:p>
    <w:p w14:paraId="0B7B15D6" w14:textId="01443224" w:rsidR="00485B7A" w:rsidRPr="004F50C6" w:rsidRDefault="00485B7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Na podstawie art. 455 ust. 1 pkt 1) ustawy Pzp Zamawiający przewiduje możliwość następujących zmian umowy: w zakresie terminu </w:t>
      </w:r>
      <w:r w:rsidR="00454C4C" w:rsidRPr="004F50C6">
        <w:rPr>
          <w:rFonts w:ascii="Times New Roman" w:eastAsia="Times New Roman" w:hAnsi="Times New Roman" w:cs="Times New Roman"/>
          <w:lang w:eastAsia="ar-SA"/>
        </w:rPr>
        <w:t xml:space="preserve">i miejsca </w:t>
      </w:r>
      <w:r w:rsidRPr="004F50C6">
        <w:rPr>
          <w:rFonts w:ascii="Times New Roman" w:eastAsia="Times New Roman" w:hAnsi="Times New Roman" w:cs="Times New Roman"/>
          <w:lang w:eastAsia="ar-SA"/>
        </w:rPr>
        <w:t>realizacji umowy,</w:t>
      </w:r>
      <w:r w:rsidR="00E57DB4" w:rsidRPr="004F50C6">
        <w:rPr>
          <w:rFonts w:ascii="Times New Roman" w:eastAsia="Times New Roman" w:hAnsi="Times New Roman" w:cs="Times New Roman"/>
          <w:lang w:eastAsia="ar-SA"/>
        </w:rPr>
        <w:t xml:space="preserve">  sposobu </w:t>
      </w:r>
      <w:r w:rsidR="00454C4C" w:rsidRPr="004F50C6">
        <w:rPr>
          <w:rFonts w:ascii="Times New Roman" w:eastAsia="Times New Roman" w:hAnsi="Times New Roman" w:cs="Times New Roman"/>
          <w:lang w:eastAsia="ar-SA"/>
        </w:rPr>
        <w:t xml:space="preserve">i warunków </w:t>
      </w:r>
      <w:r w:rsidR="00E57DB4" w:rsidRPr="004F50C6">
        <w:rPr>
          <w:rFonts w:ascii="Times New Roman" w:eastAsia="Times New Roman" w:hAnsi="Times New Roman" w:cs="Times New Roman"/>
          <w:lang w:eastAsia="ar-SA"/>
        </w:rPr>
        <w:t xml:space="preserve">wykonania przedmiotu umowy, </w:t>
      </w:r>
      <w:r w:rsidRPr="004F50C6">
        <w:rPr>
          <w:rFonts w:ascii="Times New Roman" w:eastAsia="Times New Roman" w:hAnsi="Times New Roman" w:cs="Times New Roman"/>
          <w:lang w:eastAsia="ar-SA"/>
        </w:rPr>
        <w:t>przedmiotu zamówienia</w:t>
      </w:r>
      <w:r w:rsidR="00454C4C" w:rsidRPr="004F50C6">
        <w:rPr>
          <w:rFonts w:ascii="Times New Roman" w:eastAsia="Times New Roman" w:hAnsi="Times New Roman" w:cs="Times New Roman"/>
          <w:lang w:eastAsia="ar-SA"/>
        </w:rPr>
        <w:t xml:space="preserve"> i</w:t>
      </w:r>
      <w:r w:rsidR="00E57DB4" w:rsidRPr="004F50C6">
        <w:rPr>
          <w:rFonts w:ascii="Times New Roman" w:eastAsia="Times New Roman" w:hAnsi="Times New Roman" w:cs="Times New Roman"/>
          <w:lang w:eastAsia="ar-SA"/>
        </w:rPr>
        <w:t xml:space="preserve"> jego zakresu, </w:t>
      </w:r>
      <w:r w:rsidRPr="004F50C6">
        <w:rPr>
          <w:rFonts w:ascii="Times New Roman" w:eastAsia="Times New Roman" w:hAnsi="Times New Roman" w:cs="Times New Roman"/>
          <w:lang w:eastAsia="ar-SA"/>
        </w:rPr>
        <w:t xml:space="preserve">wynagrodzenia, </w:t>
      </w:r>
      <w:r w:rsidR="00E57DB4" w:rsidRPr="004F50C6">
        <w:rPr>
          <w:rFonts w:ascii="Times New Roman" w:eastAsia="Times New Roman" w:hAnsi="Times New Roman" w:cs="Times New Roman"/>
          <w:lang w:eastAsia="ar-SA"/>
        </w:rPr>
        <w:t xml:space="preserve">sposobu i warunków </w:t>
      </w:r>
      <w:r w:rsidRPr="004F50C6">
        <w:rPr>
          <w:rFonts w:ascii="Times New Roman" w:eastAsia="Times New Roman" w:hAnsi="Times New Roman" w:cs="Times New Roman"/>
          <w:lang w:eastAsia="ar-SA"/>
        </w:rPr>
        <w:t xml:space="preserve">płatności, oznaczenia stron, i których konieczność wprowadzenia wynikać będzie z następujących okoliczności:  </w:t>
      </w:r>
    </w:p>
    <w:p w14:paraId="0C015F07" w14:textId="2241524C"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zmiany dotyczące sposobu wykonania przedmiotu umowy lub zmiany rozwiązań technicznych i materiałowych nieprzewidzianych w umowie – w przypadku, w którym służyć to będzie podniesieniu standardu przedmiotu zamówienia lub zmiany te będą korzystne dla Zamawiającego, i nie będzie to wykraczało poza określenie przedmiotu zamówienia zawartego w SWZ ani nie zwiększy wynagrodzenia Wykonawcy; </w:t>
      </w:r>
    </w:p>
    <w:p w14:paraId="2BA7506F" w14:textId="1CDF4C13"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zmiana dotycząca przedmiotu zamówienia, jego zakresu, wynagrodzenia Wykonawcy, jego rozliczenia oraz obowiązków Wykonawcy – w przypadku wystąpienia okoliczności nieprzewidzianych w chwili zawarcia umowy, a skutkujących koniecznością ograniczenia przez Zamawiającego zakresu przedmiotu zamówienia;</w:t>
      </w:r>
    </w:p>
    <w:p w14:paraId="3BA1F74C" w14:textId="34124F02" w:rsidR="00C947E3" w:rsidRPr="004F50C6" w:rsidRDefault="00C947E3" w:rsidP="00C947E3">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lastRenderedPageBreak/>
        <w:t>zmiana dotycząca przedmiotu zamówienia, jego zakresu, wynagrodzenia Wykonawcy, jego rozliczenia oraz obowiązków Wykonawcy – w przypadku wystąpienia konieczności ograniczenia liczby dni rejsowych spowodowanej koniecznością przeprowadzenia remontu statku lub jego części, przedłużaniem się wcześniej zaplanowanego remontu statku lub jego części</w:t>
      </w:r>
      <w:r w:rsidR="004C05F5" w:rsidRPr="004F50C6">
        <w:rPr>
          <w:rFonts w:ascii="Times New Roman" w:eastAsia="Times New Roman" w:hAnsi="Times New Roman" w:cs="Times New Roman"/>
          <w:lang w:eastAsia="ar-SA"/>
        </w:rPr>
        <w:t>, lub</w:t>
      </w:r>
      <w:r w:rsidRPr="004F50C6">
        <w:rPr>
          <w:rFonts w:ascii="Times New Roman" w:eastAsia="Times New Roman" w:hAnsi="Times New Roman" w:cs="Times New Roman"/>
          <w:lang w:eastAsia="ar-SA"/>
        </w:rPr>
        <w:t xml:space="preserve"> zmianami organizacyjnymi</w:t>
      </w:r>
      <w:r w:rsidR="00641EF1" w:rsidRPr="004F50C6">
        <w:rPr>
          <w:rFonts w:ascii="Times New Roman" w:eastAsia="Times New Roman" w:hAnsi="Times New Roman" w:cs="Times New Roman"/>
          <w:lang w:eastAsia="ar-SA"/>
        </w:rPr>
        <w:t xml:space="preserve"> na statku</w:t>
      </w:r>
      <w:r w:rsidRPr="004F50C6">
        <w:rPr>
          <w:rFonts w:ascii="Times New Roman" w:eastAsia="Times New Roman" w:hAnsi="Times New Roman" w:cs="Times New Roman"/>
          <w:lang w:eastAsia="ar-SA"/>
        </w:rPr>
        <w:t>, a skutkujących koniecznością ograniczenia przez Zamawiającego zakresu przedmiotu zamówienia;</w:t>
      </w:r>
    </w:p>
    <w:p w14:paraId="4CC57157" w14:textId="3D76302C"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zmiany dotyczące terminu wykonania przedmiotu zamówienia, zakresu przedmiotu zamówienia</w:t>
      </w:r>
      <w:r w:rsidR="0026099C"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wynagrodzenia</w:t>
      </w:r>
      <w:r w:rsidR="0026099C" w:rsidRPr="004F50C6">
        <w:rPr>
          <w:rFonts w:ascii="Times New Roman" w:eastAsia="Times New Roman" w:hAnsi="Times New Roman" w:cs="Times New Roman"/>
          <w:lang w:eastAsia="ar-SA"/>
        </w:rPr>
        <w:t xml:space="preserve"> oraz sposobu i warunków płatności</w:t>
      </w:r>
      <w:r w:rsidRPr="004F50C6">
        <w:rPr>
          <w:rFonts w:ascii="Times New Roman" w:eastAsia="Times New Roman" w:hAnsi="Times New Roman" w:cs="Times New Roman"/>
          <w:lang w:eastAsia="ar-SA"/>
        </w:rPr>
        <w:t xml:space="preserve"> – w przypadku, gdy wystąpi możliwość wykonania przedmiotu zamówienia w sposób inny od przewidzianego w SWZ, a zarazem korzystny dla Zamawiającego i nie będzie to wykraczało poza określenie przedmiotu zamówienia zawartego w SWZ ani nie zwiększy wynagrodzenia Wykonawcy;</w:t>
      </w:r>
    </w:p>
    <w:p w14:paraId="4D99E73A" w14:textId="77777777"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zmiana asortymentu na inny o zbliżonych właściwościach i cenie, jeżeli z niemożliwych do przewidzenia w momencie ogłoszenia postępowania przyczyn stałoby się niemożliwe dostarczenie któregoś z produktów asortymentowych (tj. np. zaprzestanie wytwarzania tego produktu przez producenta, sezonowość produktu, czego konsekwencją byłaby niemożliwość realizacji zamówienia w tym zakresie);</w:t>
      </w:r>
    </w:p>
    <w:p w14:paraId="691B8025" w14:textId="207EF73C" w:rsidR="00A25ACC" w:rsidRPr="004F50C6" w:rsidRDefault="00A25ACC"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zmiany miejsca dostawy – w przypadku zmiany stałego miejsca zacumowania statku, określonego w § </w:t>
      </w:r>
      <w:r w:rsidR="004C05F5" w:rsidRPr="004F50C6">
        <w:rPr>
          <w:rFonts w:ascii="Times New Roman" w:eastAsia="Times New Roman" w:hAnsi="Times New Roman" w:cs="Times New Roman"/>
          <w:lang w:eastAsia="ar-SA"/>
        </w:rPr>
        <w:t>4</w:t>
      </w:r>
      <w:r w:rsidRPr="004F50C6">
        <w:rPr>
          <w:rFonts w:ascii="Times New Roman" w:eastAsia="Times New Roman" w:hAnsi="Times New Roman" w:cs="Times New Roman"/>
          <w:lang w:eastAsia="ar-SA"/>
        </w:rPr>
        <w:t xml:space="preserve"> ust. </w:t>
      </w:r>
      <w:r w:rsidR="004C05F5" w:rsidRPr="004F50C6">
        <w:rPr>
          <w:rFonts w:ascii="Times New Roman" w:eastAsia="Times New Roman" w:hAnsi="Times New Roman" w:cs="Times New Roman"/>
          <w:lang w:eastAsia="ar-SA"/>
        </w:rPr>
        <w:t>1 niniejszej umowy;</w:t>
      </w:r>
    </w:p>
    <w:p w14:paraId="244886FF" w14:textId="1E89347F" w:rsidR="00485B7A" w:rsidRPr="004F50C6" w:rsidRDefault="0072240C"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zmiany w oznaczeniu stron – w przypadku wystąpienia zmian</w:t>
      </w:r>
      <w:r w:rsidR="00485B7A" w:rsidRPr="004F50C6">
        <w:rPr>
          <w:rFonts w:ascii="Times New Roman" w:eastAsia="Times New Roman" w:hAnsi="Times New Roman" w:cs="Times New Roman"/>
          <w:lang w:eastAsia="ar-SA"/>
        </w:rPr>
        <w:t xml:space="preserve"> w nazwach lub adresach stron, zmian związan</w:t>
      </w:r>
      <w:r w:rsidR="00401E15" w:rsidRPr="004F50C6">
        <w:rPr>
          <w:rFonts w:ascii="Times New Roman" w:eastAsia="Times New Roman" w:hAnsi="Times New Roman" w:cs="Times New Roman"/>
          <w:lang w:eastAsia="ar-SA"/>
        </w:rPr>
        <w:t>ych</w:t>
      </w:r>
      <w:r w:rsidR="00485B7A" w:rsidRPr="004F50C6">
        <w:rPr>
          <w:rFonts w:ascii="Times New Roman" w:eastAsia="Times New Roman" w:hAnsi="Times New Roman" w:cs="Times New Roman"/>
          <w:lang w:eastAsia="ar-SA"/>
        </w:rPr>
        <w:t xml:space="preserve"> z przekształceniem podmiotowym stron;   </w:t>
      </w:r>
    </w:p>
    <w:p w14:paraId="6F3C5123" w14:textId="4DAFF3C5" w:rsidR="0072240C" w:rsidRPr="004F50C6" w:rsidRDefault="0072240C" w:rsidP="0072240C">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zmiana dotycząca terminu, warunków lub sposobu wykonania przedmiotu zamówienia – w przypadku zaistnienia siły wyższej, o której mowa w § 11 niniejszej umowy </w:t>
      </w:r>
      <w:r w:rsidR="00454C4C" w:rsidRPr="004F50C6">
        <w:rPr>
          <w:rFonts w:ascii="Times New Roman" w:eastAsia="Times New Roman" w:hAnsi="Times New Roman" w:cs="Times New Roman"/>
          <w:lang w:eastAsia="ar-SA"/>
        </w:rPr>
        <w:t xml:space="preserve">– </w:t>
      </w:r>
      <w:r w:rsidR="00EF580F" w:rsidRPr="004F50C6">
        <w:rPr>
          <w:rFonts w:ascii="Times New Roman" w:eastAsia="Times New Roman" w:hAnsi="Times New Roman" w:cs="Times New Roman"/>
          <w:lang w:eastAsia="ar-SA"/>
        </w:rPr>
        <w:t xml:space="preserve">w </w:t>
      </w:r>
      <w:r w:rsidRPr="004F50C6">
        <w:rPr>
          <w:rFonts w:ascii="Times New Roman" w:eastAsia="Times New Roman" w:hAnsi="Times New Roman" w:cs="Times New Roman"/>
          <w:lang w:eastAsia="ar-SA"/>
        </w:rPr>
        <w:t>zakresie, w jakim będzie to niezbędne w celu dostosowania postanowień umowy do zaistniałego stanu prawnego lub faktycznego;</w:t>
      </w:r>
    </w:p>
    <w:p w14:paraId="0E5374E4" w14:textId="77777777"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zmiany dotyczące terminu wykonania przedmiotu zamówienia – w przypadku konieczności prowadzenia działań przez osoby trzecie uniemożliwiające wykonywanie przedmiotu zamówienia, które to działania nie są spowodowane przyczynami leżącymi po stronie Wykonawcy; </w:t>
      </w:r>
    </w:p>
    <w:p w14:paraId="32B7FF62" w14:textId="77777777"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zmiana wysokości wynagrodzenia – w przypadku zmian w zakresie podatku VAT w okresie trwania umowy, w tym urzędowej zmiany wysokości wskaźnika podatku VAT (także obniżka), a także uzyskania możliwości skorzystania z preferencyjnej stawki VAT;</w:t>
      </w:r>
    </w:p>
    <w:p w14:paraId="57CD210D" w14:textId="77777777"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zmiany umowy są konieczne w związku ze zmianą odpowiednich przepisów prawa – w zakresie wynikającym z tych zmian; </w:t>
      </w:r>
    </w:p>
    <w:p w14:paraId="7379D061" w14:textId="254DDCBC"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zmiany umowy są konieczne na skutek działania organów administracji lub instytucji upoważnionych do wydania decyzji albo innych aktów władczych lub nadzorczych, związanych z realizacją przedmiotu umowy – w zakresie wynikającym z tych działań;</w:t>
      </w:r>
    </w:p>
    <w:p w14:paraId="04A76803" w14:textId="587B5318" w:rsidR="00485B7A" w:rsidRPr="004F50C6" w:rsidRDefault="00485B7A" w:rsidP="00227875">
      <w:pPr>
        <w:numPr>
          <w:ilvl w:val="0"/>
          <w:numId w:val="70"/>
        </w:numPr>
        <w:tabs>
          <w:tab w:val="left" w:pos="851"/>
        </w:tabs>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zmiana wysokości wynagrodzenia – w przypadku zmiany cen materiałów lub kosztów związanych z realizacją zamówienia </w:t>
      </w:r>
      <w:r w:rsidR="00E40745" w:rsidRPr="004F50C6">
        <w:rPr>
          <w:rFonts w:ascii="Times New Roman" w:eastAsia="Times New Roman" w:hAnsi="Times New Roman" w:cs="Times New Roman"/>
          <w:lang w:eastAsia="ar-SA"/>
        </w:rPr>
        <w:t xml:space="preserve">w </w:t>
      </w:r>
      <w:r w:rsidR="00153FA2" w:rsidRPr="004F50C6">
        <w:rPr>
          <w:rFonts w:ascii="Times New Roman" w:eastAsia="Times New Roman" w:hAnsi="Times New Roman" w:cs="Times New Roman"/>
          <w:lang w:eastAsia="ar-SA"/>
        </w:rPr>
        <w:t>sytuacji</w:t>
      </w:r>
      <w:r w:rsidR="00E40745" w:rsidRPr="004F50C6">
        <w:rPr>
          <w:rFonts w:ascii="Times New Roman" w:eastAsia="Times New Roman" w:hAnsi="Times New Roman" w:cs="Times New Roman"/>
          <w:lang w:eastAsia="ar-SA"/>
        </w:rPr>
        <w:t xml:space="preserve"> i </w:t>
      </w:r>
      <w:r w:rsidRPr="004F50C6">
        <w:rPr>
          <w:rFonts w:ascii="Times New Roman" w:eastAsia="Times New Roman" w:hAnsi="Times New Roman" w:cs="Times New Roman"/>
          <w:lang w:eastAsia="ar-SA"/>
        </w:rPr>
        <w:t>na warunk</w:t>
      </w:r>
      <w:r w:rsidR="001642B1" w:rsidRPr="004F50C6">
        <w:rPr>
          <w:rFonts w:ascii="Times New Roman" w:eastAsia="Times New Roman" w:hAnsi="Times New Roman" w:cs="Times New Roman"/>
          <w:lang w:eastAsia="ar-SA"/>
        </w:rPr>
        <w:t>ach</w:t>
      </w:r>
      <w:r w:rsidR="00A04593" w:rsidRPr="004F50C6">
        <w:rPr>
          <w:rFonts w:ascii="Times New Roman" w:eastAsia="Times New Roman" w:hAnsi="Times New Roman" w:cs="Times New Roman"/>
          <w:lang w:eastAsia="ar-SA"/>
        </w:rPr>
        <w:t>,</w:t>
      </w:r>
      <w:r w:rsidR="001642B1" w:rsidRPr="004F50C6">
        <w:rPr>
          <w:rFonts w:ascii="Times New Roman" w:eastAsia="Times New Roman" w:hAnsi="Times New Roman" w:cs="Times New Roman"/>
          <w:lang w:eastAsia="ar-SA"/>
        </w:rPr>
        <w:t xml:space="preserve"> o których mowa w ust. </w:t>
      </w:r>
      <w:r w:rsidR="0026099C" w:rsidRPr="004F50C6">
        <w:rPr>
          <w:rFonts w:ascii="Times New Roman" w:eastAsia="Times New Roman" w:hAnsi="Times New Roman" w:cs="Times New Roman"/>
          <w:lang w:eastAsia="ar-SA"/>
        </w:rPr>
        <w:t xml:space="preserve">8 </w:t>
      </w:r>
      <w:r w:rsidR="001642B1" w:rsidRPr="004F50C6">
        <w:rPr>
          <w:rFonts w:ascii="Times New Roman" w:eastAsia="Times New Roman" w:hAnsi="Times New Roman" w:cs="Times New Roman"/>
          <w:lang w:eastAsia="ar-SA"/>
        </w:rPr>
        <w:t>– 1</w:t>
      </w:r>
      <w:r w:rsidR="0026099C" w:rsidRPr="004F50C6">
        <w:rPr>
          <w:rFonts w:ascii="Times New Roman" w:eastAsia="Times New Roman" w:hAnsi="Times New Roman" w:cs="Times New Roman"/>
          <w:lang w:eastAsia="ar-SA"/>
        </w:rPr>
        <w:t>2</w:t>
      </w:r>
      <w:r w:rsidRPr="004F50C6">
        <w:rPr>
          <w:rFonts w:ascii="Times New Roman" w:eastAsia="Times New Roman" w:hAnsi="Times New Roman" w:cs="Times New Roman"/>
          <w:lang w:eastAsia="ar-SA"/>
        </w:rPr>
        <w:t xml:space="preserve"> poniżej.</w:t>
      </w:r>
    </w:p>
    <w:p w14:paraId="1509B056" w14:textId="77777777" w:rsidR="0026099C" w:rsidRPr="004F50C6" w:rsidRDefault="0026099C" w:rsidP="00C009DA">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celu zawarcia aneksu do umowy, każda ze stron może wystąpić do drugiej strony z wnioskiem o dokonanie zmiany wraz z uzasadnieniem konieczności wprowadzenia zmiany. </w:t>
      </w:r>
    </w:p>
    <w:p w14:paraId="233BFF38" w14:textId="77777777" w:rsidR="00485B7A" w:rsidRPr="004F50C6" w:rsidRDefault="00485B7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Warunkiem wprowadzenia powyższych zmian jest wykazanie przez stronę zainteresowaną wprowadzeniem zmian wystąpienia powoływanych okoliczności.</w:t>
      </w:r>
    </w:p>
    <w:p w14:paraId="4FBAC310" w14:textId="77777777" w:rsidR="00485B7A" w:rsidRPr="004F50C6" w:rsidRDefault="00485B7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przypadku zmian obejmujących swym zakresem zmianę wysokości wynagrodzenia Wykonawca zobowiązany jest udokumentować wpływ powołanych okoliczności na wysokość wynagrodzenia z tytułu wykonania przedmiotu niniejszej umowy.</w:t>
      </w:r>
    </w:p>
    <w:p w14:paraId="4ADA0DBC" w14:textId="774B29FB" w:rsidR="00485B7A" w:rsidRPr="004F50C6" w:rsidRDefault="00485B7A" w:rsidP="00153FA2">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przypadku zmiany, o której mowa w ust. </w:t>
      </w:r>
      <w:r w:rsidR="00D66989" w:rsidRPr="004F50C6">
        <w:rPr>
          <w:rFonts w:ascii="Times New Roman" w:eastAsia="Times New Roman" w:hAnsi="Times New Roman" w:cs="Times New Roman"/>
          <w:lang w:eastAsia="ar-SA"/>
        </w:rPr>
        <w:t>3</w:t>
      </w:r>
      <w:r w:rsidRPr="004F50C6">
        <w:rPr>
          <w:rFonts w:ascii="Times New Roman" w:eastAsia="Times New Roman" w:hAnsi="Times New Roman" w:cs="Times New Roman"/>
          <w:lang w:eastAsia="ar-SA"/>
        </w:rPr>
        <w:t xml:space="preserve"> lit. </w:t>
      </w:r>
      <w:r w:rsidR="004C05F5" w:rsidRPr="004F50C6">
        <w:rPr>
          <w:rFonts w:ascii="Times New Roman" w:eastAsia="Times New Roman" w:hAnsi="Times New Roman" w:cs="Times New Roman"/>
          <w:lang w:eastAsia="ar-SA"/>
        </w:rPr>
        <w:t>j</w:t>
      </w:r>
      <w:r w:rsidRPr="004F50C6">
        <w:rPr>
          <w:rFonts w:ascii="Times New Roman" w:eastAsia="Times New Roman" w:hAnsi="Times New Roman" w:cs="Times New Roman"/>
          <w:lang w:eastAsia="ar-SA"/>
        </w:rPr>
        <w:t>) powyżej</w:t>
      </w:r>
      <w:r w:rsidR="00B86B58"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w:t>
      </w:r>
      <w:r w:rsidR="00926B21" w:rsidRPr="004F50C6">
        <w:rPr>
          <w:rFonts w:ascii="Times New Roman" w:eastAsia="Times New Roman" w:hAnsi="Times New Roman" w:cs="Times New Roman"/>
          <w:lang w:eastAsia="ar-SA"/>
        </w:rPr>
        <w:t xml:space="preserve">wartości </w:t>
      </w:r>
      <w:r w:rsidRPr="004F50C6">
        <w:rPr>
          <w:rFonts w:ascii="Times New Roman" w:eastAsia="Times New Roman" w:hAnsi="Times New Roman" w:cs="Times New Roman"/>
          <w:lang w:eastAsia="ar-SA"/>
        </w:rPr>
        <w:t>netto</w:t>
      </w:r>
      <w:r w:rsidR="00926B21" w:rsidRPr="004F50C6">
        <w:rPr>
          <w:rFonts w:ascii="Times New Roman" w:eastAsia="Times New Roman" w:hAnsi="Times New Roman" w:cs="Times New Roman"/>
          <w:lang w:eastAsia="ar-SA"/>
        </w:rPr>
        <w:t xml:space="preserve"> asortymentu oraz wartość netto</w:t>
      </w:r>
      <w:r w:rsidRPr="004F50C6">
        <w:rPr>
          <w:rFonts w:ascii="Times New Roman" w:eastAsia="Times New Roman" w:hAnsi="Times New Roman" w:cs="Times New Roman"/>
          <w:lang w:eastAsia="ar-SA"/>
        </w:rPr>
        <w:t xml:space="preserve"> wynagrodzenia Wykonawcy nie </w:t>
      </w:r>
      <w:r w:rsidR="00926B21" w:rsidRPr="004F50C6">
        <w:rPr>
          <w:rFonts w:ascii="Times New Roman" w:eastAsia="Times New Roman" w:hAnsi="Times New Roman" w:cs="Times New Roman"/>
          <w:lang w:eastAsia="ar-SA"/>
        </w:rPr>
        <w:t xml:space="preserve">ulegną </w:t>
      </w:r>
      <w:r w:rsidRPr="004F50C6">
        <w:rPr>
          <w:rFonts w:ascii="Times New Roman" w:eastAsia="Times New Roman" w:hAnsi="Times New Roman" w:cs="Times New Roman"/>
          <w:lang w:eastAsia="ar-SA"/>
        </w:rPr>
        <w:t>zmianie, a określon</w:t>
      </w:r>
      <w:r w:rsidR="00926B21" w:rsidRPr="004F50C6">
        <w:rPr>
          <w:rFonts w:ascii="Times New Roman" w:eastAsia="Times New Roman" w:hAnsi="Times New Roman" w:cs="Times New Roman"/>
          <w:lang w:eastAsia="ar-SA"/>
        </w:rPr>
        <w:t>e</w:t>
      </w:r>
      <w:r w:rsidRPr="004F50C6">
        <w:rPr>
          <w:rFonts w:ascii="Times New Roman" w:eastAsia="Times New Roman" w:hAnsi="Times New Roman" w:cs="Times New Roman"/>
          <w:lang w:eastAsia="ar-SA"/>
        </w:rPr>
        <w:t xml:space="preserve"> w aneksie </w:t>
      </w:r>
      <w:r w:rsidR="00926B21" w:rsidRPr="004F50C6">
        <w:rPr>
          <w:rFonts w:ascii="Times New Roman" w:eastAsia="Times New Roman" w:hAnsi="Times New Roman" w:cs="Times New Roman"/>
          <w:lang w:eastAsia="ar-SA"/>
        </w:rPr>
        <w:t xml:space="preserve">wartości brutto asortymentu oraz </w:t>
      </w:r>
      <w:r w:rsidRPr="004F50C6">
        <w:rPr>
          <w:rFonts w:ascii="Times New Roman" w:eastAsia="Times New Roman" w:hAnsi="Times New Roman" w:cs="Times New Roman"/>
          <w:lang w:eastAsia="ar-SA"/>
        </w:rPr>
        <w:t>wartość brutto wynagrodzenia</w:t>
      </w:r>
      <w:r w:rsidR="00926B21" w:rsidRPr="004F50C6">
        <w:rPr>
          <w:rFonts w:ascii="Times New Roman" w:eastAsia="Times New Roman" w:hAnsi="Times New Roman" w:cs="Times New Roman"/>
          <w:lang w:eastAsia="ar-SA"/>
        </w:rPr>
        <w:t xml:space="preserve"> Wykonawcy</w:t>
      </w:r>
      <w:r w:rsidRPr="004F50C6">
        <w:rPr>
          <w:rFonts w:ascii="Times New Roman" w:eastAsia="Times New Roman" w:hAnsi="Times New Roman" w:cs="Times New Roman"/>
          <w:lang w:eastAsia="ar-SA"/>
        </w:rPr>
        <w:t xml:space="preserve"> </w:t>
      </w:r>
      <w:r w:rsidR="00926B21" w:rsidRPr="004F50C6">
        <w:rPr>
          <w:rFonts w:ascii="Times New Roman" w:eastAsia="Times New Roman" w:hAnsi="Times New Roman" w:cs="Times New Roman"/>
          <w:lang w:eastAsia="ar-SA"/>
        </w:rPr>
        <w:t xml:space="preserve">zostaną </w:t>
      </w:r>
      <w:r w:rsidRPr="004F50C6">
        <w:rPr>
          <w:rFonts w:ascii="Times New Roman" w:eastAsia="Times New Roman" w:hAnsi="Times New Roman" w:cs="Times New Roman"/>
          <w:lang w:eastAsia="ar-SA"/>
        </w:rPr>
        <w:t>wyliczon</w:t>
      </w:r>
      <w:r w:rsidR="00926B21" w:rsidRPr="004F50C6">
        <w:rPr>
          <w:rFonts w:ascii="Times New Roman" w:eastAsia="Times New Roman" w:hAnsi="Times New Roman" w:cs="Times New Roman"/>
          <w:lang w:eastAsia="ar-SA"/>
        </w:rPr>
        <w:t>e</w:t>
      </w:r>
      <w:r w:rsidRPr="004F50C6">
        <w:rPr>
          <w:rFonts w:ascii="Times New Roman" w:eastAsia="Times New Roman" w:hAnsi="Times New Roman" w:cs="Times New Roman"/>
          <w:lang w:eastAsia="ar-SA"/>
        </w:rPr>
        <w:t xml:space="preserve"> na podstawie nowych przepisów.</w:t>
      </w:r>
      <w:r w:rsidR="00926B21" w:rsidRPr="004F50C6">
        <w:rPr>
          <w:rFonts w:ascii="Times New Roman" w:eastAsia="Times New Roman" w:hAnsi="Times New Roman" w:cs="Times New Roman"/>
          <w:lang w:eastAsia="ar-SA"/>
        </w:rPr>
        <w:t xml:space="preserve"> </w:t>
      </w:r>
      <w:r w:rsidR="00153FA2" w:rsidRPr="004F50C6">
        <w:rPr>
          <w:rFonts w:ascii="Times New Roman" w:eastAsia="Times New Roman" w:hAnsi="Times New Roman" w:cs="Times New Roman"/>
          <w:lang w:eastAsia="ar-SA"/>
        </w:rPr>
        <w:t xml:space="preserve"> </w:t>
      </w:r>
    </w:p>
    <w:p w14:paraId="33A2F232" w14:textId="0BFB38A3" w:rsidR="001A5F31" w:rsidRPr="004F50C6" w:rsidRDefault="00E715FA" w:rsidP="001A5F31">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przewiduje możliwość zmia</w:t>
      </w:r>
      <w:r w:rsidR="003213BB" w:rsidRPr="004F50C6">
        <w:rPr>
          <w:rFonts w:ascii="Times New Roman" w:eastAsia="Times New Roman" w:hAnsi="Times New Roman" w:cs="Times New Roman"/>
          <w:lang w:eastAsia="ar-SA"/>
        </w:rPr>
        <w:t xml:space="preserve">ny wysokości wynagrodzenia należnego Wykonawcy, w związku ze zmianą </w:t>
      </w:r>
      <w:r w:rsidRPr="004F50C6">
        <w:rPr>
          <w:rFonts w:ascii="Times New Roman" w:eastAsia="Times New Roman" w:hAnsi="Times New Roman" w:cs="Times New Roman"/>
          <w:lang w:eastAsia="ar-SA"/>
        </w:rPr>
        <w:t>kosztów związanych z realizacją zamówienia,</w:t>
      </w:r>
      <w:r w:rsidR="000152B1" w:rsidRPr="004F50C6">
        <w:rPr>
          <w:rFonts w:ascii="Times New Roman" w:eastAsia="Times New Roman" w:hAnsi="Times New Roman" w:cs="Times New Roman"/>
          <w:lang w:eastAsia="ar-SA"/>
        </w:rPr>
        <w:t xml:space="preserve"> </w:t>
      </w:r>
      <w:r w:rsidR="003213BB" w:rsidRPr="004F50C6">
        <w:rPr>
          <w:rFonts w:ascii="Times New Roman" w:eastAsia="Times New Roman" w:hAnsi="Times New Roman" w:cs="Times New Roman"/>
          <w:lang w:eastAsia="ar-SA"/>
        </w:rPr>
        <w:t xml:space="preserve">po upływie 6 miesięcy, licząc od dnia zawarcia umowy. Kolejna zmiana wysokości wynagrodzenia, o której mowa w zdaniu pierwszym, nie może nastąpić wcześniej niż po upływie </w:t>
      </w:r>
      <w:r w:rsidR="00691B95" w:rsidRPr="004F50C6">
        <w:rPr>
          <w:rFonts w:ascii="Times New Roman" w:eastAsia="Times New Roman" w:hAnsi="Times New Roman" w:cs="Times New Roman"/>
          <w:lang w:eastAsia="ar-SA"/>
        </w:rPr>
        <w:t>6</w:t>
      </w:r>
      <w:r w:rsidR="003213BB" w:rsidRPr="004F50C6">
        <w:rPr>
          <w:rFonts w:ascii="Times New Roman" w:eastAsia="Times New Roman" w:hAnsi="Times New Roman" w:cs="Times New Roman"/>
          <w:lang w:eastAsia="ar-SA"/>
        </w:rPr>
        <w:t xml:space="preserve"> miesięcy od dnia zawarcia aneksu zmieniającego wysokość wynagrodzenia Wykonawcy</w:t>
      </w:r>
      <w:r w:rsidR="00153FA2"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w:t>
      </w:r>
      <w:r w:rsidR="001A5F31" w:rsidRPr="004F50C6">
        <w:rPr>
          <w:rFonts w:ascii="Times New Roman" w:eastAsia="Times New Roman" w:hAnsi="Times New Roman" w:cs="Times New Roman"/>
          <w:lang w:eastAsia="ar-SA"/>
        </w:rPr>
        <w:t xml:space="preserve">Przez zmianę kosztów związanych z realizacją zamówienia rozumie się ich wzrost, jak i ich obniżenie, względem kosztów przyjętych w celu ustalenia wynagrodzenia </w:t>
      </w:r>
      <w:r w:rsidR="00592900" w:rsidRPr="004F50C6">
        <w:rPr>
          <w:rFonts w:ascii="Times New Roman" w:eastAsia="Times New Roman" w:hAnsi="Times New Roman" w:cs="Times New Roman"/>
          <w:lang w:eastAsia="ar-SA"/>
        </w:rPr>
        <w:t>W</w:t>
      </w:r>
      <w:r w:rsidR="001A5F31" w:rsidRPr="004F50C6">
        <w:rPr>
          <w:rFonts w:ascii="Times New Roman" w:eastAsia="Times New Roman" w:hAnsi="Times New Roman" w:cs="Times New Roman"/>
          <w:lang w:eastAsia="ar-SA"/>
        </w:rPr>
        <w:t>ykonawcy zawartego w ofercie.</w:t>
      </w:r>
    </w:p>
    <w:p w14:paraId="0FBA6512" w14:textId="0A19DAB0" w:rsidR="00E715FA" w:rsidRPr="004F50C6" w:rsidRDefault="006E31D7"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Zmiana, o której mowa w ust. </w:t>
      </w:r>
      <w:r w:rsidR="0026099C" w:rsidRPr="004F50C6">
        <w:rPr>
          <w:rFonts w:ascii="Times New Roman" w:eastAsia="Times New Roman" w:hAnsi="Times New Roman" w:cs="Times New Roman"/>
          <w:lang w:eastAsia="ar-SA"/>
        </w:rPr>
        <w:t>8</w:t>
      </w:r>
      <w:r w:rsidR="00B86B58"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następować będzie poprzez zwaloryzowanie cen jednostkowych zawartych w ofercie Wykonawcy, na zasadach określonych w </w:t>
      </w:r>
      <w:r w:rsidR="00691B95" w:rsidRPr="004F50C6">
        <w:rPr>
          <w:rFonts w:ascii="Times New Roman" w:eastAsia="Times New Roman" w:hAnsi="Times New Roman" w:cs="Times New Roman"/>
          <w:lang w:eastAsia="ar-SA"/>
        </w:rPr>
        <w:t xml:space="preserve">ust. </w:t>
      </w:r>
      <w:r w:rsidR="0026099C" w:rsidRPr="004F50C6">
        <w:rPr>
          <w:rFonts w:ascii="Times New Roman" w:eastAsia="Times New Roman" w:hAnsi="Times New Roman" w:cs="Times New Roman"/>
          <w:lang w:eastAsia="ar-SA"/>
        </w:rPr>
        <w:t xml:space="preserve">10 </w:t>
      </w:r>
      <w:r w:rsidRPr="004F50C6">
        <w:rPr>
          <w:rFonts w:ascii="Times New Roman" w:eastAsia="Times New Roman" w:hAnsi="Times New Roman" w:cs="Times New Roman"/>
          <w:lang w:eastAsia="ar-SA"/>
        </w:rPr>
        <w:t xml:space="preserve">poniżej. </w:t>
      </w:r>
      <w:r w:rsidR="00E715FA" w:rsidRPr="004F50C6">
        <w:rPr>
          <w:rFonts w:ascii="Times New Roman" w:eastAsia="Times New Roman" w:hAnsi="Times New Roman" w:cs="Times New Roman"/>
          <w:lang w:eastAsia="ar-SA"/>
        </w:rPr>
        <w:t xml:space="preserve">Zmiana </w:t>
      </w:r>
      <w:r w:rsidR="00B86B58" w:rsidRPr="004F50C6">
        <w:rPr>
          <w:rFonts w:ascii="Times New Roman" w:eastAsia="Times New Roman" w:hAnsi="Times New Roman" w:cs="Times New Roman"/>
          <w:lang w:eastAsia="ar-SA"/>
        </w:rPr>
        <w:t xml:space="preserve">umowy </w:t>
      </w:r>
      <w:r w:rsidR="00E715FA" w:rsidRPr="004F50C6">
        <w:rPr>
          <w:rFonts w:ascii="Times New Roman" w:eastAsia="Times New Roman" w:hAnsi="Times New Roman" w:cs="Times New Roman"/>
          <w:lang w:eastAsia="ar-SA"/>
        </w:rPr>
        <w:t xml:space="preserve">w zakresie zmiany wynagrodzenia z przyczyn określonych w ust. </w:t>
      </w:r>
      <w:r w:rsidR="0026099C" w:rsidRPr="004F50C6">
        <w:rPr>
          <w:rFonts w:ascii="Times New Roman" w:eastAsia="Times New Roman" w:hAnsi="Times New Roman" w:cs="Times New Roman"/>
          <w:lang w:eastAsia="ar-SA"/>
        </w:rPr>
        <w:t xml:space="preserve">8 </w:t>
      </w:r>
      <w:r w:rsidR="00E40745" w:rsidRPr="004F50C6">
        <w:rPr>
          <w:rFonts w:ascii="Times New Roman" w:eastAsia="Times New Roman" w:hAnsi="Times New Roman" w:cs="Times New Roman"/>
          <w:lang w:eastAsia="ar-SA"/>
        </w:rPr>
        <w:t>powyżej</w:t>
      </w:r>
      <w:r w:rsidR="00E715FA" w:rsidRPr="004F50C6">
        <w:rPr>
          <w:rFonts w:ascii="Times New Roman" w:eastAsia="Times New Roman" w:hAnsi="Times New Roman" w:cs="Times New Roman"/>
          <w:lang w:eastAsia="ar-SA"/>
        </w:rPr>
        <w:t xml:space="preserve"> obejmować będzie wyłącznie płatności za </w:t>
      </w:r>
      <w:r w:rsidR="000152B1" w:rsidRPr="004F50C6">
        <w:rPr>
          <w:rFonts w:ascii="Times New Roman" w:eastAsia="Times New Roman" w:hAnsi="Times New Roman" w:cs="Times New Roman"/>
          <w:lang w:eastAsia="ar-SA"/>
        </w:rPr>
        <w:t>dostawy</w:t>
      </w:r>
      <w:r w:rsidR="00E715FA" w:rsidRPr="004F50C6">
        <w:rPr>
          <w:rFonts w:ascii="Times New Roman" w:eastAsia="Times New Roman" w:hAnsi="Times New Roman" w:cs="Times New Roman"/>
          <w:lang w:eastAsia="ar-SA"/>
        </w:rPr>
        <w:t xml:space="preserve">, których w dniu </w:t>
      </w:r>
      <w:r w:rsidR="000152B1" w:rsidRPr="004F50C6">
        <w:rPr>
          <w:rFonts w:ascii="Times New Roman" w:eastAsia="Times New Roman" w:hAnsi="Times New Roman" w:cs="Times New Roman"/>
          <w:lang w:eastAsia="ar-SA"/>
        </w:rPr>
        <w:t xml:space="preserve">dokonania </w:t>
      </w:r>
      <w:r w:rsidR="00E715FA" w:rsidRPr="004F50C6">
        <w:rPr>
          <w:rFonts w:ascii="Times New Roman" w:eastAsia="Times New Roman" w:hAnsi="Times New Roman" w:cs="Times New Roman"/>
          <w:lang w:eastAsia="ar-SA"/>
        </w:rPr>
        <w:t xml:space="preserve">zmiany jeszcze nie wykonano. </w:t>
      </w:r>
    </w:p>
    <w:p w14:paraId="7B8CA8AA" w14:textId="6067BA1A" w:rsidR="00D66DF9" w:rsidRPr="004F50C6" w:rsidRDefault="00D66DF9" w:rsidP="00D66DF9">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 sytuacji wystąpienia okoliczności wskazanych w ust. </w:t>
      </w:r>
      <w:r w:rsidR="0026099C" w:rsidRPr="004F50C6">
        <w:rPr>
          <w:rFonts w:ascii="Times New Roman" w:eastAsia="Times New Roman" w:hAnsi="Times New Roman" w:cs="Times New Roman"/>
          <w:lang w:eastAsia="ar-SA"/>
        </w:rPr>
        <w:t xml:space="preserve">8 </w:t>
      </w:r>
      <w:r w:rsidRPr="004F50C6">
        <w:rPr>
          <w:rFonts w:ascii="Times New Roman" w:eastAsia="Times New Roman" w:hAnsi="Times New Roman" w:cs="Times New Roman"/>
          <w:lang w:eastAsia="ar-SA"/>
        </w:rPr>
        <w:t>niniejszego paragrafu:</w:t>
      </w:r>
    </w:p>
    <w:p w14:paraId="2591934B" w14:textId="4C1BB90F" w:rsidR="00251D35" w:rsidRPr="004F50C6" w:rsidRDefault="00251D35" w:rsidP="00691B95">
      <w:pPr>
        <w:pStyle w:val="Akapitzlist"/>
        <w:numPr>
          <w:ilvl w:val="1"/>
          <w:numId w:val="74"/>
        </w:numPr>
        <w:suppressAutoHyphens w:val="0"/>
        <w:ind w:left="709" w:hanging="357"/>
        <w:jc w:val="both"/>
        <w:rPr>
          <w:sz w:val="22"/>
          <w:szCs w:val="22"/>
        </w:rPr>
      </w:pPr>
      <w:r w:rsidRPr="004F50C6">
        <w:rPr>
          <w:sz w:val="22"/>
          <w:szCs w:val="22"/>
        </w:rPr>
        <w:t>poziom zmiany cen</w:t>
      </w:r>
      <w:r w:rsidR="00D66DF9" w:rsidRPr="004F50C6">
        <w:rPr>
          <w:sz w:val="22"/>
          <w:szCs w:val="22"/>
        </w:rPr>
        <w:t xml:space="preserve"> zostanie</w:t>
      </w:r>
      <w:r w:rsidRPr="004F50C6">
        <w:rPr>
          <w:sz w:val="22"/>
          <w:szCs w:val="22"/>
        </w:rPr>
        <w:t xml:space="preserve"> ustalony na podstawie wskaźni</w:t>
      </w:r>
      <w:r w:rsidR="00086464" w:rsidRPr="004F50C6">
        <w:rPr>
          <w:sz w:val="22"/>
          <w:szCs w:val="22"/>
        </w:rPr>
        <w:t>ków</w:t>
      </w:r>
      <w:r w:rsidR="00D66DF9" w:rsidRPr="004F50C6">
        <w:rPr>
          <w:sz w:val="22"/>
          <w:szCs w:val="22"/>
        </w:rPr>
        <w:t xml:space="preserve"> „cen towarów i u</w:t>
      </w:r>
      <w:r w:rsidRPr="004F50C6">
        <w:rPr>
          <w:sz w:val="22"/>
          <w:szCs w:val="22"/>
        </w:rPr>
        <w:t>sług konsumpcyjnych ogółem”</w:t>
      </w:r>
      <w:r w:rsidR="00691B95" w:rsidRPr="004F50C6">
        <w:rPr>
          <w:sz w:val="22"/>
          <w:szCs w:val="22"/>
        </w:rPr>
        <w:t xml:space="preserve"> </w:t>
      </w:r>
      <w:r w:rsidRPr="004F50C6">
        <w:rPr>
          <w:sz w:val="22"/>
          <w:szCs w:val="22"/>
        </w:rPr>
        <w:t>ogłaszanych</w:t>
      </w:r>
      <w:r w:rsidR="00D66DF9" w:rsidRPr="004F50C6">
        <w:rPr>
          <w:sz w:val="22"/>
          <w:szCs w:val="22"/>
        </w:rPr>
        <w:t xml:space="preserve"> </w:t>
      </w:r>
      <w:r w:rsidR="001A5F31" w:rsidRPr="004F50C6">
        <w:rPr>
          <w:sz w:val="22"/>
          <w:szCs w:val="22"/>
        </w:rPr>
        <w:t xml:space="preserve">kwartalnie </w:t>
      </w:r>
      <w:r w:rsidR="00D66DF9" w:rsidRPr="004F50C6">
        <w:rPr>
          <w:sz w:val="22"/>
          <w:szCs w:val="22"/>
        </w:rPr>
        <w:t>w komunikacie Prezesa Głównego Urzędu Statystycznego</w:t>
      </w:r>
      <w:r w:rsidR="00A8055E" w:rsidRPr="004F50C6">
        <w:rPr>
          <w:sz w:val="22"/>
          <w:szCs w:val="22"/>
        </w:rPr>
        <w:t xml:space="preserve"> (</w:t>
      </w:r>
      <w:r w:rsidR="001A5F31" w:rsidRPr="004F50C6">
        <w:rPr>
          <w:sz w:val="22"/>
          <w:szCs w:val="22"/>
        </w:rPr>
        <w:t>na podstawie art. 25 ust. 11 ustawy z dnia 17 grudnia 1998 r. o emeryturach i rentach z Funduszu Ubezpieczeń Społecznych)</w:t>
      </w:r>
      <w:r w:rsidR="00D66DF9" w:rsidRPr="004F50C6">
        <w:rPr>
          <w:sz w:val="22"/>
          <w:szCs w:val="22"/>
        </w:rPr>
        <w:t>,</w:t>
      </w:r>
      <w:r w:rsidRPr="004F50C6">
        <w:rPr>
          <w:sz w:val="22"/>
          <w:szCs w:val="22"/>
        </w:rPr>
        <w:t xml:space="preserve"> poprzez porównanie zmiany cen towarów i usług konsumpcyjnych ogółem w ostatnim </w:t>
      </w:r>
      <w:r w:rsidRPr="004F50C6">
        <w:rPr>
          <w:sz w:val="22"/>
          <w:szCs w:val="22"/>
        </w:rPr>
        <w:lastRenderedPageBreak/>
        <w:t>opublikowanym</w:t>
      </w:r>
      <w:r w:rsidR="00691B95" w:rsidRPr="004F50C6">
        <w:rPr>
          <w:sz w:val="22"/>
          <w:szCs w:val="22"/>
        </w:rPr>
        <w:t xml:space="preserve"> przed złożeniem wniosku o zmianę</w:t>
      </w:r>
      <w:r w:rsidRPr="004F50C6">
        <w:rPr>
          <w:sz w:val="22"/>
          <w:szCs w:val="22"/>
        </w:rPr>
        <w:t xml:space="preserve"> komunikacie </w:t>
      </w:r>
      <w:r w:rsidR="00691B95" w:rsidRPr="004F50C6">
        <w:rPr>
          <w:sz w:val="22"/>
          <w:szCs w:val="22"/>
        </w:rPr>
        <w:t xml:space="preserve">do cen towarów i usług konsumpcyjnych ogółem w ostatnim opublikowanym przed terminem składania ofert komunikacie </w:t>
      </w:r>
      <w:r w:rsidR="009C7BE1" w:rsidRPr="004F50C6">
        <w:rPr>
          <w:sz w:val="22"/>
          <w:szCs w:val="22"/>
        </w:rPr>
        <w:t>(w przypadku pierwszej zmiany) / w ostatnim opublikowanym przed podpisaniem aneksu komunikacie (w przypadku kolejnej zmiany)</w:t>
      </w:r>
      <w:r w:rsidR="001A5F31" w:rsidRPr="004F50C6">
        <w:rPr>
          <w:sz w:val="22"/>
          <w:szCs w:val="22"/>
        </w:rPr>
        <w:t>;</w:t>
      </w:r>
      <w:r w:rsidR="00691B95" w:rsidRPr="004F50C6">
        <w:rPr>
          <w:sz w:val="22"/>
          <w:szCs w:val="22"/>
        </w:rPr>
        <w:t xml:space="preserve"> </w:t>
      </w:r>
    </w:p>
    <w:p w14:paraId="5E20AB87" w14:textId="417EE1AD" w:rsidR="009C7BE1" w:rsidRPr="004F50C6" w:rsidRDefault="009C7BE1" w:rsidP="00A8055E">
      <w:pPr>
        <w:pStyle w:val="Akapitzlist"/>
        <w:numPr>
          <w:ilvl w:val="1"/>
          <w:numId w:val="74"/>
        </w:numPr>
        <w:suppressAutoHyphens w:val="0"/>
        <w:ind w:left="709" w:hanging="357"/>
        <w:jc w:val="both"/>
        <w:rPr>
          <w:sz w:val="22"/>
          <w:szCs w:val="22"/>
        </w:rPr>
      </w:pPr>
      <w:r w:rsidRPr="004F50C6">
        <w:rPr>
          <w:sz w:val="22"/>
          <w:szCs w:val="22"/>
        </w:rPr>
        <w:t>minimalny poziom zmiany cen towarów i usług konsumpcyjnych ogółem</w:t>
      </w:r>
      <w:r w:rsidR="001A5F31" w:rsidRPr="004F50C6">
        <w:rPr>
          <w:sz w:val="22"/>
          <w:szCs w:val="22"/>
        </w:rPr>
        <w:t>, określony zgodni</w:t>
      </w:r>
      <w:r w:rsidR="00F11D8F" w:rsidRPr="004F50C6">
        <w:rPr>
          <w:sz w:val="22"/>
          <w:szCs w:val="22"/>
        </w:rPr>
        <w:t>e z zasadami opisanymi w pkt 1</w:t>
      </w:r>
      <w:r w:rsidR="001A5F31" w:rsidRPr="004F50C6">
        <w:rPr>
          <w:sz w:val="22"/>
          <w:szCs w:val="22"/>
        </w:rPr>
        <w:t xml:space="preserve"> powyżej </w:t>
      </w:r>
      <w:r w:rsidR="00A8055E" w:rsidRPr="004F50C6">
        <w:rPr>
          <w:sz w:val="22"/>
          <w:szCs w:val="22"/>
        </w:rPr>
        <w:t>(poziom zmiany kosztów związanych z realizacją zamówienia</w:t>
      </w:r>
      <w:r w:rsidR="001A5F31" w:rsidRPr="004F50C6">
        <w:rPr>
          <w:sz w:val="22"/>
          <w:szCs w:val="22"/>
        </w:rPr>
        <w:t>)</w:t>
      </w:r>
      <w:r w:rsidRPr="004F50C6">
        <w:rPr>
          <w:sz w:val="22"/>
          <w:szCs w:val="22"/>
        </w:rPr>
        <w:t>, uprawniający strony umowy do żądania zmiany wynagrodzenia wynosi 5 %;</w:t>
      </w:r>
    </w:p>
    <w:p w14:paraId="642EC88C" w14:textId="1D22D669" w:rsidR="00D66DF9" w:rsidRPr="004F50C6" w:rsidRDefault="00D66DF9" w:rsidP="00D66DF9">
      <w:pPr>
        <w:pStyle w:val="Akapitzlist"/>
        <w:numPr>
          <w:ilvl w:val="1"/>
          <w:numId w:val="74"/>
        </w:numPr>
        <w:suppressAutoHyphens w:val="0"/>
        <w:ind w:left="709" w:hanging="357"/>
        <w:jc w:val="both"/>
        <w:rPr>
          <w:sz w:val="22"/>
          <w:szCs w:val="22"/>
        </w:rPr>
      </w:pPr>
      <w:r w:rsidRPr="004F50C6">
        <w:rPr>
          <w:sz w:val="22"/>
          <w:szCs w:val="22"/>
        </w:rPr>
        <w:t xml:space="preserve">sposób określenia wpływu zmiany ceny materiałów lub kosztów na koszt wykonania zamówienia nastąpi na podstawie wniosku strony wnioskującej o zmianę i dokumentów dołączonych do tego wniosku potwierdzających </w:t>
      </w:r>
      <w:r w:rsidR="009C7BE1" w:rsidRPr="004F50C6">
        <w:rPr>
          <w:sz w:val="22"/>
          <w:szCs w:val="22"/>
        </w:rPr>
        <w:t xml:space="preserve">zaistnienie okoliczności uzasadniających zmianę, w tym w szczególności </w:t>
      </w:r>
      <w:r w:rsidRPr="004F50C6">
        <w:rPr>
          <w:sz w:val="22"/>
          <w:szCs w:val="22"/>
        </w:rPr>
        <w:t xml:space="preserve">komunikatów Prezesa GUS, o których mowa w pkt </w:t>
      </w:r>
      <w:r w:rsidR="009C7BE1" w:rsidRPr="004F50C6">
        <w:rPr>
          <w:sz w:val="22"/>
          <w:szCs w:val="22"/>
        </w:rPr>
        <w:t>1</w:t>
      </w:r>
      <w:r w:rsidRPr="004F50C6">
        <w:rPr>
          <w:sz w:val="22"/>
          <w:szCs w:val="22"/>
        </w:rPr>
        <w:t xml:space="preserve">) powyżej. </w:t>
      </w:r>
    </w:p>
    <w:p w14:paraId="7CC42ACB" w14:textId="7CEA79E8" w:rsidR="00E715FA" w:rsidRPr="004F50C6" w:rsidRDefault="00E715FA" w:rsidP="00227875">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Obowiązek udowodnienia wpływu zmian</w:t>
      </w:r>
      <w:r w:rsidR="00F11D8F" w:rsidRPr="004F50C6">
        <w:rPr>
          <w:rFonts w:ascii="Times New Roman" w:eastAsia="Times New Roman" w:hAnsi="Times New Roman" w:cs="Times New Roman"/>
          <w:lang w:eastAsia="ar-SA"/>
        </w:rPr>
        <w:t xml:space="preserve"> (wzrostu kosztów związanych z realizacją zamówienia)</w:t>
      </w:r>
      <w:r w:rsidRPr="004F50C6">
        <w:rPr>
          <w:rFonts w:ascii="Times New Roman" w:eastAsia="Times New Roman" w:hAnsi="Times New Roman" w:cs="Times New Roman"/>
          <w:lang w:eastAsia="ar-SA"/>
        </w:rPr>
        <w:t xml:space="preserve">, o których mowa w ust. </w:t>
      </w:r>
      <w:r w:rsidR="0026099C" w:rsidRPr="004F50C6">
        <w:rPr>
          <w:rFonts w:ascii="Times New Roman" w:eastAsia="Times New Roman" w:hAnsi="Times New Roman" w:cs="Times New Roman"/>
          <w:lang w:eastAsia="ar-SA"/>
        </w:rPr>
        <w:t xml:space="preserve">8 </w:t>
      </w:r>
      <w:r w:rsidRPr="004F50C6">
        <w:rPr>
          <w:rFonts w:ascii="Times New Roman" w:eastAsia="Times New Roman" w:hAnsi="Times New Roman" w:cs="Times New Roman"/>
          <w:lang w:eastAsia="ar-SA"/>
        </w:rPr>
        <w:t>niniejszego paragrafu</w:t>
      </w:r>
      <w:r w:rsidR="00B86B58"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na zmianę wynagrodzenia należy do Wykonawcy pod rygorem odmowy dokonania zmiany </w:t>
      </w:r>
      <w:r w:rsidR="00B86B58" w:rsidRPr="004F50C6">
        <w:rPr>
          <w:rFonts w:ascii="Times New Roman" w:eastAsia="Times New Roman" w:hAnsi="Times New Roman" w:cs="Times New Roman"/>
          <w:lang w:eastAsia="ar-SA"/>
        </w:rPr>
        <w:t xml:space="preserve">umowy </w:t>
      </w:r>
      <w:r w:rsidRPr="004F50C6">
        <w:rPr>
          <w:rFonts w:ascii="Times New Roman" w:eastAsia="Times New Roman" w:hAnsi="Times New Roman" w:cs="Times New Roman"/>
          <w:lang w:eastAsia="ar-SA"/>
        </w:rPr>
        <w:t xml:space="preserve">przez Zamawiającego. </w:t>
      </w:r>
    </w:p>
    <w:p w14:paraId="4D685F26" w14:textId="4A53AF25" w:rsidR="00E715FA" w:rsidRPr="004F50C6" w:rsidRDefault="00F11D8F" w:rsidP="00A8055E">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Maksymalna wartość zmiany wynagrodzenia (cen jednostkowych), jaką dopuszcza Zamawiający na podstawie ust. </w:t>
      </w:r>
      <w:r w:rsidR="0026099C" w:rsidRPr="004F50C6">
        <w:rPr>
          <w:rFonts w:ascii="Times New Roman" w:eastAsia="Times New Roman" w:hAnsi="Times New Roman" w:cs="Times New Roman"/>
          <w:lang w:eastAsia="ar-SA"/>
        </w:rPr>
        <w:t xml:space="preserve">8 </w:t>
      </w:r>
      <w:r w:rsidRPr="004F50C6">
        <w:rPr>
          <w:rFonts w:ascii="Times New Roman" w:eastAsia="Times New Roman" w:hAnsi="Times New Roman" w:cs="Times New Roman"/>
          <w:lang w:eastAsia="ar-SA"/>
        </w:rPr>
        <w:t>powyżej, to łącznie 15 %</w:t>
      </w:r>
      <w:r w:rsidR="00E715FA" w:rsidRPr="004F50C6">
        <w:rPr>
          <w:rFonts w:ascii="Times New Roman" w:eastAsia="Times New Roman" w:hAnsi="Times New Roman" w:cs="Times New Roman"/>
          <w:lang w:eastAsia="ar-SA"/>
        </w:rPr>
        <w:t>.</w:t>
      </w:r>
    </w:p>
    <w:p w14:paraId="23C37AA6" w14:textId="0772EDA5" w:rsidR="001A5F31" w:rsidRPr="004F50C6" w:rsidRDefault="001A5F31" w:rsidP="00CE7A48">
      <w:pPr>
        <w:numPr>
          <w:ilvl w:val="6"/>
          <w:numId w:val="20"/>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którego wynagrodzenie zostało zmienione zgodnie z ust. </w:t>
      </w:r>
      <w:r w:rsidR="0026099C" w:rsidRPr="004F50C6">
        <w:rPr>
          <w:rFonts w:ascii="Times New Roman" w:eastAsia="Times New Roman" w:hAnsi="Times New Roman" w:cs="Times New Roman"/>
          <w:lang w:eastAsia="ar-SA"/>
        </w:rPr>
        <w:t xml:space="preserve">8 </w:t>
      </w:r>
      <w:r w:rsidRPr="004F50C6">
        <w:rPr>
          <w:rFonts w:ascii="Times New Roman" w:eastAsia="Times New Roman" w:hAnsi="Times New Roman" w:cs="Times New Roman"/>
          <w:lang w:eastAsia="ar-SA"/>
        </w:rPr>
        <w:t>powyżej, zobowiązany jest do zmiany wynagrodzenia przysługującego podwykonawcy, z którym zawarł umowę, w zakresie odpowiadającym zmianom kosztów dotyczących zobowiązani</w:t>
      </w:r>
      <w:r w:rsidR="00796C30" w:rsidRPr="004F50C6">
        <w:rPr>
          <w:rFonts w:ascii="Times New Roman" w:eastAsia="Times New Roman" w:hAnsi="Times New Roman" w:cs="Times New Roman"/>
          <w:lang w:eastAsia="ar-SA"/>
        </w:rPr>
        <w:t xml:space="preserve">a podwykonawcy, jeżeli </w:t>
      </w:r>
      <w:r w:rsidRPr="004F50C6">
        <w:rPr>
          <w:rFonts w:ascii="Times New Roman" w:eastAsia="Times New Roman" w:hAnsi="Times New Roman" w:cs="Times New Roman"/>
          <w:lang w:eastAsia="ar-SA"/>
        </w:rPr>
        <w:t xml:space="preserve"> przedmiotem umowy są roboty budowlane, </w:t>
      </w:r>
      <w:r w:rsidR="00796C30" w:rsidRPr="004F50C6">
        <w:rPr>
          <w:rFonts w:ascii="Times New Roman" w:eastAsia="Times New Roman" w:hAnsi="Times New Roman" w:cs="Times New Roman"/>
          <w:lang w:eastAsia="ar-SA"/>
        </w:rPr>
        <w:t xml:space="preserve">dostawy lub usługi oraz </w:t>
      </w:r>
      <w:r w:rsidRPr="004F50C6">
        <w:rPr>
          <w:rFonts w:ascii="Times New Roman" w:eastAsia="Times New Roman" w:hAnsi="Times New Roman" w:cs="Times New Roman"/>
          <w:lang w:eastAsia="ar-SA"/>
        </w:rPr>
        <w:t>okres obowiązywania umowy przekracza 6 miesięcy.</w:t>
      </w:r>
    </w:p>
    <w:p w14:paraId="52737BB9" w14:textId="77777777" w:rsidR="001A5F31" w:rsidRPr="004F50C6" w:rsidRDefault="001A5F31" w:rsidP="00C32D15">
      <w:pPr>
        <w:keepNext/>
        <w:suppressAutoHyphens/>
        <w:spacing w:after="0" w:line="240" w:lineRule="auto"/>
        <w:jc w:val="center"/>
        <w:rPr>
          <w:rFonts w:ascii="Times New Roman" w:eastAsia="Times New Roman" w:hAnsi="Times New Roman" w:cs="Times New Roman"/>
          <w:b/>
          <w:lang w:eastAsia="ar-SA"/>
        </w:rPr>
      </w:pPr>
    </w:p>
    <w:p w14:paraId="42EA65B7" w14:textId="66914CC2" w:rsidR="004C05F5" w:rsidRPr="004F50C6" w:rsidRDefault="0026099C" w:rsidP="004C05F5">
      <w:pPr>
        <w:pStyle w:val="Akapitzlist"/>
        <w:keepNext/>
        <w:tabs>
          <w:tab w:val="left" w:pos="142"/>
        </w:tabs>
        <w:ind w:left="0"/>
        <w:jc w:val="center"/>
        <w:rPr>
          <w:b/>
          <w:bCs/>
          <w:sz w:val="22"/>
          <w:szCs w:val="22"/>
        </w:rPr>
      </w:pPr>
      <w:r w:rsidRPr="004F50C6">
        <w:rPr>
          <w:b/>
          <w:sz w:val="22"/>
          <w:szCs w:val="22"/>
        </w:rPr>
        <w:t xml:space="preserve">§ </w:t>
      </w:r>
      <w:r w:rsidR="004C05F5" w:rsidRPr="004F50C6">
        <w:rPr>
          <w:b/>
          <w:bCs/>
          <w:sz w:val="22"/>
          <w:szCs w:val="22"/>
        </w:rPr>
        <w:t>11</w:t>
      </w:r>
    </w:p>
    <w:p w14:paraId="354CE603" w14:textId="4C2C92B5" w:rsidR="004C05F5" w:rsidRPr="004F50C6" w:rsidRDefault="004C05F5" w:rsidP="00C009DA">
      <w:pPr>
        <w:numPr>
          <w:ilvl w:val="0"/>
          <w:numId w:val="88"/>
        </w:numPr>
        <w:suppressAutoHyphens/>
        <w:spacing w:after="0" w:line="240" w:lineRule="auto"/>
        <w:ind w:left="360" w:right="-23"/>
        <w:jc w:val="both"/>
        <w:rPr>
          <w:rFonts w:ascii="Times New Roman" w:hAnsi="Times New Roman" w:cs="Times New Roman"/>
        </w:rPr>
      </w:pPr>
      <w:r w:rsidRPr="004F50C6">
        <w:rPr>
          <w:rFonts w:ascii="Times New Roman" w:hAnsi="Times New Roman" w:cs="Times New Roman"/>
        </w:rPr>
        <w:t xml:space="preserve">Przez określenie siła wyższa Strony umowy rozumieją wystąpienie zdarzenia o charakterze nadzwyczajnym, zewnętrznego, niemożliwego do przewidzenia i zapobieżenia, którego nie dało się uniknąć nawet przy zachowaniu należytej staranności, a które uniemożliwia realizację zobowiązań umownych w całości lub części, w szczególności: </w:t>
      </w:r>
    </w:p>
    <w:p w14:paraId="6220D455" w14:textId="77777777" w:rsidR="004C05F5" w:rsidRPr="004F50C6" w:rsidRDefault="004C05F5" w:rsidP="004C05F5">
      <w:pPr>
        <w:numPr>
          <w:ilvl w:val="0"/>
          <w:numId w:val="89"/>
        </w:numPr>
        <w:tabs>
          <w:tab w:val="left" w:pos="851"/>
        </w:tabs>
        <w:suppressAutoHyphens/>
        <w:spacing w:after="0" w:line="240" w:lineRule="auto"/>
        <w:ind w:left="851" w:right="-23" w:hanging="425"/>
        <w:jc w:val="both"/>
        <w:rPr>
          <w:rFonts w:ascii="Times New Roman" w:hAnsi="Times New Roman" w:cs="Times New Roman"/>
        </w:rPr>
      </w:pPr>
      <w:r w:rsidRPr="004F50C6">
        <w:rPr>
          <w:rFonts w:ascii="Times New Roman" w:hAnsi="Times New Roman" w:cs="Times New Roman"/>
        </w:rPr>
        <w:t>wojny (wypowiedziane lub nie) oraz inne działania zbrojne, inwazje, mobilizacje, rekwizycje lub embarga,</w:t>
      </w:r>
    </w:p>
    <w:p w14:paraId="207EB984" w14:textId="77777777" w:rsidR="004C05F5" w:rsidRPr="004F50C6" w:rsidRDefault="004C05F5" w:rsidP="004C05F5">
      <w:pPr>
        <w:numPr>
          <w:ilvl w:val="0"/>
          <w:numId w:val="89"/>
        </w:numPr>
        <w:tabs>
          <w:tab w:val="left" w:pos="851"/>
        </w:tabs>
        <w:suppressAutoHyphens/>
        <w:spacing w:after="0" w:line="240" w:lineRule="auto"/>
        <w:ind w:left="851" w:right="-23" w:hanging="425"/>
        <w:jc w:val="both"/>
        <w:rPr>
          <w:rFonts w:ascii="Times New Roman" w:hAnsi="Times New Roman" w:cs="Times New Roman"/>
        </w:rPr>
      </w:pPr>
      <w:r w:rsidRPr="004F50C6">
        <w:rPr>
          <w:rFonts w:ascii="Times New Roman" w:hAnsi="Times New Roman" w:cs="Times New Roman"/>
        </w:rPr>
        <w:t>terroryzm, rebelia, rewolucja, powstanie, przewrót wojskowy lub cywilny lub wojna domowa,</w:t>
      </w:r>
    </w:p>
    <w:p w14:paraId="389FC15D" w14:textId="77777777" w:rsidR="004C05F5" w:rsidRPr="004F50C6" w:rsidRDefault="004C05F5" w:rsidP="004C05F5">
      <w:pPr>
        <w:numPr>
          <w:ilvl w:val="0"/>
          <w:numId w:val="89"/>
        </w:numPr>
        <w:tabs>
          <w:tab w:val="left" w:pos="851"/>
        </w:tabs>
        <w:suppressAutoHyphens/>
        <w:spacing w:after="0" w:line="240" w:lineRule="auto"/>
        <w:ind w:left="851" w:right="-23" w:hanging="425"/>
        <w:jc w:val="both"/>
        <w:rPr>
          <w:rFonts w:ascii="Times New Roman" w:hAnsi="Times New Roman" w:cs="Times New Roman"/>
        </w:rPr>
      </w:pPr>
      <w:r w:rsidRPr="004F50C6">
        <w:rPr>
          <w:rFonts w:ascii="Times New Roman" w:hAnsi="Times New Roman" w:cs="Times New Roman"/>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63C9E067" w14:textId="77777777" w:rsidR="004C05F5" w:rsidRPr="004F50C6" w:rsidRDefault="004C05F5" w:rsidP="004C05F5">
      <w:pPr>
        <w:numPr>
          <w:ilvl w:val="0"/>
          <w:numId w:val="89"/>
        </w:numPr>
        <w:tabs>
          <w:tab w:val="left" w:pos="851"/>
        </w:tabs>
        <w:suppressAutoHyphens/>
        <w:spacing w:after="0" w:line="240" w:lineRule="auto"/>
        <w:ind w:left="851" w:right="-23" w:hanging="425"/>
        <w:jc w:val="both"/>
        <w:rPr>
          <w:rFonts w:ascii="Times New Roman" w:hAnsi="Times New Roman" w:cs="Times New Roman"/>
        </w:rPr>
      </w:pPr>
      <w:r w:rsidRPr="004F50C6">
        <w:rPr>
          <w:rFonts w:ascii="Times New Roman" w:hAnsi="Times New Roman" w:cs="Times New Roman"/>
        </w:rPr>
        <w:t>klęski żywiołowe, takie jak trzęsienie ziemi, powódź, pożar lub inne, ogłoszone zgodnie z przepisami obowiązującymi w kraju wystąpienia klęski żywiołowej,</w:t>
      </w:r>
    </w:p>
    <w:p w14:paraId="52B2C488" w14:textId="77777777" w:rsidR="004C05F5" w:rsidRPr="004F50C6" w:rsidRDefault="004C05F5" w:rsidP="004C05F5">
      <w:pPr>
        <w:numPr>
          <w:ilvl w:val="0"/>
          <w:numId w:val="89"/>
        </w:numPr>
        <w:tabs>
          <w:tab w:val="left" w:pos="851"/>
        </w:tabs>
        <w:suppressAutoHyphens/>
        <w:spacing w:after="0" w:line="240" w:lineRule="auto"/>
        <w:ind w:left="851" w:right="-23" w:hanging="425"/>
        <w:jc w:val="both"/>
        <w:rPr>
          <w:rFonts w:ascii="Times New Roman" w:hAnsi="Times New Roman" w:cs="Times New Roman"/>
        </w:rPr>
      </w:pPr>
      <w:r w:rsidRPr="004F50C6">
        <w:rPr>
          <w:rFonts w:ascii="Times New Roman" w:hAnsi="Times New Roman" w:cs="Times New Roman"/>
        </w:rPr>
        <w:t>epidemia, pandemia zgodnie z przepisami obowiązującymi w kraju wystąpienia, w tym obejmującymi skutki wprowadzenia stanu epidemicznego, epidemii, pandemii.</w:t>
      </w:r>
    </w:p>
    <w:p w14:paraId="2F2A6B93" w14:textId="77777777" w:rsidR="004C05F5" w:rsidRPr="004F50C6" w:rsidRDefault="004C05F5" w:rsidP="00C009DA">
      <w:pPr>
        <w:numPr>
          <w:ilvl w:val="0"/>
          <w:numId w:val="88"/>
        </w:numPr>
        <w:suppressAutoHyphens/>
        <w:spacing w:after="0" w:line="240" w:lineRule="auto"/>
        <w:ind w:left="360" w:right="-23"/>
        <w:jc w:val="both"/>
        <w:rPr>
          <w:rFonts w:ascii="Times New Roman" w:hAnsi="Times New Roman" w:cs="Times New Roman"/>
        </w:rPr>
      </w:pPr>
      <w:r w:rsidRPr="004F50C6">
        <w:rPr>
          <w:rFonts w:ascii="Times New Roman" w:hAnsi="Times New Roman" w:cs="Times New Roman"/>
        </w:rPr>
        <w:t>Jeżeli którakolwiek ze Stron stwierdzi, że umowa nie może być realizowana z powodu działania siły wyższej lub z powodu następstw działania siły wyższej, niezwłocznie powiadomi o tym na piśmie drugą Stronę.</w:t>
      </w:r>
    </w:p>
    <w:p w14:paraId="096DBBE6" w14:textId="77777777" w:rsidR="004C05F5" w:rsidRPr="004F50C6" w:rsidRDefault="004C05F5" w:rsidP="00C009DA">
      <w:pPr>
        <w:numPr>
          <w:ilvl w:val="0"/>
          <w:numId w:val="88"/>
        </w:numPr>
        <w:suppressAutoHyphens/>
        <w:spacing w:after="0" w:line="240" w:lineRule="auto"/>
        <w:ind w:left="360" w:right="-23"/>
        <w:jc w:val="both"/>
        <w:rPr>
          <w:rFonts w:ascii="Times New Roman" w:hAnsi="Times New Roman" w:cs="Times New Roman"/>
        </w:rPr>
      </w:pPr>
      <w:r w:rsidRPr="004F50C6">
        <w:rPr>
          <w:rFonts w:ascii="Times New Roman" w:hAnsi="Times New Roman" w:cs="Times New Roman"/>
        </w:rPr>
        <w:t>W przypadku wystąpienia siły wyższej lub jej następstw uniemożliwiających kontynuację wykonywania zamówienia zgodnie z umową, Strony skontaktują się w celu uzgodnienia wzajemnych działań minimalizujących negatywne skutki wystąpienia siły wyższej.</w:t>
      </w:r>
    </w:p>
    <w:p w14:paraId="51CE23B2" w14:textId="77777777" w:rsidR="004C05F5" w:rsidRPr="004F50C6" w:rsidRDefault="004C05F5" w:rsidP="00C009DA">
      <w:pPr>
        <w:numPr>
          <w:ilvl w:val="0"/>
          <w:numId w:val="88"/>
        </w:numPr>
        <w:suppressAutoHyphens/>
        <w:spacing w:after="0" w:line="240" w:lineRule="auto"/>
        <w:ind w:left="360" w:right="-23"/>
        <w:jc w:val="both"/>
        <w:rPr>
          <w:rFonts w:ascii="Times New Roman" w:hAnsi="Times New Roman" w:cs="Times New Roman"/>
        </w:rPr>
      </w:pPr>
      <w:r w:rsidRPr="004F50C6">
        <w:rPr>
          <w:rFonts w:ascii="Times New Roman" w:hAnsi="Times New Roman" w:cs="Times New Roman"/>
        </w:rPr>
        <w:t>Jeżeli czas trwania siły wyższej jest dłuższy niż 14 dni i jeżeli nie osiągnięto w tej kwestii stosownego porozumienia, to każda ze Stron ma prawo do wypowiedzenia umowy w zakresie niewykonanej części umowy ze skutkiem natychmiastowym, bez zachowania prawa do dochodzenia odszkodowania.</w:t>
      </w:r>
    </w:p>
    <w:p w14:paraId="59CA4AA3" w14:textId="77777777" w:rsidR="004C05F5" w:rsidRPr="004F50C6" w:rsidRDefault="004C05F5" w:rsidP="00C32D15">
      <w:pPr>
        <w:keepNext/>
        <w:suppressAutoHyphens/>
        <w:spacing w:after="0" w:line="240" w:lineRule="auto"/>
        <w:jc w:val="center"/>
        <w:rPr>
          <w:rFonts w:ascii="Times New Roman" w:eastAsia="Times New Roman" w:hAnsi="Times New Roman" w:cs="Times New Roman"/>
          <w:b/>
          <w:lang w:eastAsia="ar-SA"/>
        </w:rPr>
      </w:pPr>
    </w:p>
    <w:p w14:paraId="0941994B" w14:textId="5F138631" w:rsidR="00C32D15" w:rsidRPr="004F50C6" w:rsidRDefault="00227875" w:rsidP="00C32D15">
      <w:pPr>
        <w:keepNext/>
        <w:suppressAutoHyphens/>
        <w:spacing w:after="0" w:line="240" w:lineRule="auto"/>
        <w:jc w:val="center"/>
        <w:rPr>
          <w:rFonts w:ascii="Times New Roman" w:eastAsia="Times New Roman" w:hAnsi="Times New Roman" w:cs="Times New Roman"/>
          <w:b/>
          <w:lang w:eastAsia="ar-SA"/>
        </w:rPr>
      </w:pPr>
      <w:r w:rsidRPr="004F50C6">
        <w:rPr>
          <w:rFonts w:ascii="Times New Roman" w:eastAsia="Times New Roman" w:hAnsi="Times New Roman" w:cs="Times New Roman"/>
          <w:b/>
          <w:lang w:eastAsia="ar-SA"/>
        </w:rPr>
        <w:t xml:space="preserve">§ </w:t>
      </w:r>
      <w:r w:rsidR="00610A9F" w:rsidRPr="004F50C6">
        <w:rPr>
          <w:rFonts w:ascii="Times New Roman" w:eastAsia="Times New Roman" w:hAnsi="Times New Roman" w:cs="Times New Roman"/>
          <w:b/>
          <w:lang w:eastAsia="ar-SA"/>
        </w:rPr>
        <w:t>1</w:t>
      </w:r>
      <w:r w:rsidR="004C05F5" w:rsidRPr="004F50C6">
        <w:rPr>
          <w:rFonts w:ascii="Times New Roman" w:eastAsia="Times New Roman" w:hAnsi="Times New Roman" w:cs="Times New Roman"/>
          <w:b/>
          <w:lang w:eastAsia="ar-SA"/>
        </w:rPr>
        <w:t>2</w:t>
      </w:r>
    </w:p>
    <w:p w14:paraId="34A27C22" w14:textId="77777777" w:rsidR="00C32D15" w:rsidRPr="004F50C6" w:rsidRDefault="00C32D15" w:rsidP="00227875">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 może odstąpić od umowy w przypadkach określonych w Kodeksie Cywilnym oraz w przypadkach określonych w art. 456 ust. 1 ustawy Prawo zamówień publicznych.</w:t>
      </w:r>
    </w:p>
    <w:p w14:paraId="4DA79DDC" w14:textId="1CE7468A" w:rsidR="00245374" w:rsidRPr="004F50C6" w:rsidRDefault="0026099C" w:rsidP="00C009DA">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Niezależnie od powyższego, w</w:t>
      </w:r>
      <w:r w:rsidR="00245374" w:rsidRPr="004F50C6">
        <w:rPr>
          <w:rFonts w:ascii="Times New Roman" w:eastAsia="Times New Roman" w:hAnsi="Times New Roman" w:cs="Times New Roman"/>
          <w:lang w:eastAsia="ar-SA"/>
        </w:rPr>
        <w:t xml:space="preserve"> razie niewykonywania lub nienależytego wykonywania umowy przez Wykonawcę, Zamawiającemu przysługuje możliwość odstąpienia od umowy po uprzednim wezwaniu Wykonawcy do usunięcia naruszeń, gdy w wyznaczonym terminie naruszenia te nie zostaną usunięte – w terminie </w:t>
      </w:r>
      <w:r w:rsidR="00306A4D" w:rsidRPr="004F50C6">
        <w:rPr>
          <w:rFonts w:ascii="Times New Roman" w:eastAsia="Times New Roman" w:hAnsi="Times New Roman" w:cs="Times New Roman"/>
          <w:lang w:eastAsia="ar-SA"/>
        </w:rPr>
        <w:t xml:space="preserve">30 </w:t>
      </w:r>
      <w:r w:rsidR="00245374" w:rsidRPr="004F50C6">
        <w:rPr>
          <w:rFonts w:ascii="Times New Roman" w:eastAsia="Times New Roman" w:hAnsi="Times New Roman" w:cs="Times New Roman"/>
          <w:lang w:eastAsia="ar-SA"/>
        </w:rPr>
        <w:t xml:space="preserve">dni od dnia, w którym upłynął termin na usunięcie naruszeń. </w:t>
      </w:r>
    </w:p>
    <w:p w14:paraId="782C6D78" w14:textId="33E0B430" w:rsidR="00085507" w:rsidRPr="004F50C6" w:rsidRDefault="00085507" w:rsidP="00C009DA">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Przez nienależyte wykonywanie umowy, o którym mowa w ust. 2</w:t>
      </w:r>
      <w:r w:rsidR="00701D5A"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 xml:space="preserve"> należy rozumieć w szczególności:</w:t>
      </w:r>
    </w:p>
    <w:p w14:paraId="19269371" w14:textId="6C553C3C" w:rsidR="00085507" w:rsidRPr="004F50C6" w:rsidRDefault="00085507" w:rsidP="00EF1A4B">
      <w:pPr>
        <w:pStyle w:val="Akapitzlist"/>
        <w:numPr>
          <w:ilvl w:val="1"/>
          <w:numId w:val="21"/>
        </w:numPr>
        <w:tabs>
          <w:tab w:val="clear" w:pos="1500"/>
        </w:tabs>
        <w:ind w:left="851" w:hanging="425"/>
        <w:jc w:val="both"/>
        <w:rPr>
          <w:sz w:val="22"/>
          <w:szCs w:val="22"/>
        </w:rPr>
      </w:pPr>
      <w:r w:rsidRPr="004F50C6">
        <w:rPr>
          <w:sz w:val="22"/>
          <w:szCs w:val="22"/>
        </w:rPr>
        <w:t>podwyższenie przez Wykonawcę cen powyżej wartości podanych w ofercie i aktualnym cenniku dołączonym do oferty,</w:t>
      </w:r>
    </w:p>
    <w:p w14:paraId="77F309E6" w14:textId="5AE1DF56" w:rsidR="00085507" w:rsidRPr="004F50C6" w:rsidRDefault="00085507" w:rsidP="00EF1A4B">
      <w:pPr>
        <w:pStyle w:val="Akapitzlist"/>
        <w:numPr>
          <w:ilvl w:val="1"/>
          <w:numId w:val="21"/>
        </w:numPr>
        <w:tabs>
          <w:tab w:val="clear" w:pos="1500"/>
        </w:tabs>
        <w:ind w:left="851" w:hanging="425"/>
        <w:jc w:val="both"/>
        <w:rPr>
          <w:sz w:val="22"/>
          <w:szCs w:val="22"/>
        </w:rPr>
      </w:pPr>
      <w:r w:rsidRPr="004F50C6">
        <w:rPr>
          <w:sz w:val="22"/>
          <w:szCs w:val="22"/>
        </w:rPr>
        <w:t>dwukrotne użycie nieodpowiedniego środka transportu i spowodowania zerwania łańcucha chłodniczego żywności,</w:t>
      </w:r>
    </w:p>
    <w:p w14:paraId="41CFB112" w14:textId="3721CD7F" w:rsidR="00085507" w:rsidRPr="004F50C6" w:rsidRDefault="00085507" w:rsidP="00EF1A4B">
      <w:pPr>
        <w:pStyle w:val="Akapitzlist"/>
        <w:numPr>
          <w:ilvl w:val="1"/>
          <w:numId w:val="21"/>
        </w:numPr>
        <w:tabs>
          <w:tab w:val="clear" w:pos="1500"/>
        </w:tabs>
        <w:ind w:left="851" w:hanging="425"/>
        <w:jc w:val="both"/>
        <w:rPr>
          <w:sz w:val="22"/>
          <w:szCs w:val="22"/>
        </w:rPr>
      </w:pPr>
      <w:r w:rsidRPr="004F50C6">
        <w:rPr>
          <w:sz w:val="22"/>
          <w:szCs w:val="22"/>
        </w:rPr>
        <w:t>dwukrotne dostarczenie produktu nieodpowiedniej jakości,</w:t>
      </w:r>
    </w:p>
    <w:p w14:paraId="7DBE9F34" w14:textId="2A022772" w:rsidR="00085507" w:rsidRPr="004F50C6" w:rsidRDefault="00085507" w:rsidP="00EF1A4B">
      <w:pPr>
        <w:pStyle w:val="Akapitzlist"/>
        <w:numPr>
          <w:ilvl w:val="1"/>
          <w:numId w:val="21"/>
        </w:numPr>
        <w:tabs>
          <w:tab w:val="clear" w:pos="1500"/>
        </w:tabs>
        <w:ind w:left="851" w:hanging="425"/>
        <w:jc w:val="both"/>
        <w:rPr>
          <w:sz w:val="22"/>
          <w:szCs w:val="22"/>
        </w:rPr>
      </w:pPr>
      <w:r w:rsidRPr="004F50C6">
        <w:rPr>
          <w:sz w:val="22"/>
          <w:szCs w:val="22"/>
        </w:rPr>
        <w:t>dwukrotne niezachowanie właściwych warunków sanitarno-higienicznych dostaw (np. brudne samochody dostawcze, brak aktualnych świadectw zdrowia pracowników obsługujących dostawy)</w:t>
      </w:r>
      <w:r w:rsidR="00EF1A4B" w:rsidRPr="004F50C6">
        <w:rPr>
          <w:sz w:val="22"/>
          <w:szCs w:val="22"/>
        </w:rPr>
        <w:t>.</w:t>
      </w:r>
    </w:p>
    <w:p w14:paraId="4A879301" w14:textId="77777777" w:rsidR="0026099C" w:rsidRPr="004F50C6" w:rsidRDefault="0026099C" w:rsidP="0026099C">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lastRenderedPageBreak/>
        <w:t>Odstąpienie od umowy powinno nastąpić w formie pisemnej pod rygorem nieważności i zawierać uzasadnienie.</w:t>
      </w:r>
    </w:p>
    <w:p w14:paraId="78F4DE9D" w14:textId="77777777" w:rsidR="0026099C" w:rsidRPr="004F50C6" w:rsidRDefault="0026099C" w:rsidP="0026099C">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przypadku odstąpienia przez Zamawiającego od umowy Wykonawcy przysługuje wynagrodzenie za należyte wykonanie części umowy.</w:t>
      </w:r>
    </w:p>
    <w:p w14:paraId="6A95F229" w14:textId="77777777" w:rsidR="00C32D15" w:rsidRPr="004F50C6" w:rsidRDefault="00C32D15" w:rsidP="00227875">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Bez pisemnej zgody Zamawiającego Wykonawca nie może dokonać cesji wierzytelności wynikających z niniejszej umowy na osobę trzecią.</w:t>
      </w:r>
    </w:p>
    <w:p w14:paraId="3512A706" w14:textId="77777777" w:rsidR="003639BD" w:rsidRPr="004F50C6" w:rsidRDefault="003639BD" w:rsidP="00C009DA">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Wykonawca zobowiązuje się do niezwłocznego pisemnego poinformowania Zamawiającego o każdej znaczącej zmianie jego sytuacji w okresie realizacji umowy, w tym w szczególności o zmianie siedziby, podmiotu, NIP i Regonu. </w:t>
      </w:r>
    </w:p>
    <w:p w14:paraId="1577EF08" w14:textId="77777777" w:rsidR="00C32D15" w:rsidRPr="004F50C6" w:rsidRDefault="00C32D15" w:rsidP="00227875">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Ewentualne spory wynikłe na tle realizacji niniejszej umowy rozstrzygane będą w drodze negocjacji, a w przypadku niemożności osiągnięcia porozumienia, sprawy sporne będą rozstrzygane na drodze sądowej przez sąd właściwy dla siedziby Zamawiającego.</w:t>
      </w:r>
    </w:p>
    <w:p w14:paraId="3519BB1B" w14:textId="77777777" w:rsidR="00C32D15" w:rsidRPr="004F50C6" w:rsidRDefault="00C32D15" w:rsidP="00227875">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 sprawach nieuregulowanych postanowieniami niniejszej umowy będą mieć zastosowanie przepisy:</w:t>
      </w:r>
    </w:p>
    <w:p w14:paraId="372BD34D" w14:textId="32319E10" w:rsidR="00C32D15" w:rsidRPr="004F50C6" w:rsidRDefault="00C32D15" w:rsidP="00A877E1">
      <w:pPr>
        <w:numPr>
          <w:ilvl w:val="1"/>
          <w:numId w:val="12"/>
        </w:numPr>
        <w:suppressAutoHyphens/>
        <w:spacing w:after="0" w:line="240" w:lineRule="auto"/>
        <w:ind w:left="851" w:hanging="425"/>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ustawy Prawo zamówień publicznych (</w:t>
      </w:r>
      <w:proofErr w:type="spellStart"/>
      <w:r w:rsidRPr="004F50C6">
        <w:rPr>
          <w:rFonts w:ascii="Times New Roman" w:eastAsia="Times New Roman" w:hAnsi="Times New Roman" w:cs="Times New Roman"/>
          <w:lang w:eastAsia="ar-SA"/>
        </w:rPr>
        <w:t>t</w:t>
      </w:r>
      <w:r w:rsidR="00B86B58"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j</w:t>
      </w:r>
      <w:proofErr w:type="spellEnd"/>
      <w:r w:rsidRPr="004F50C6">
        <w:rPr>
          <w:rFonts w:ascii="Times New Roman" w:eastAsia="Times New Roman" w:hAnsi="Times New Roman" w:cs="Times New Roman"/>
          <w:lang w:eastAsia="ar-SA"/>
        </w:rPr>
        <w:t xml:space="preserve">. Dz.U. z </w:t>
      </w:r>
      <w:r w:rsidR="007467F0" w:rsidRPr="004F50C6">
        <w:rPr>
          <w:rFonts w:ascii="Times New Roman" w:eastAsia="Times New Roman" w:hAnsi="Times New Roman" w:cs="Times New Roman"/>
          <w:lang w:eastAsia="ar-SA"/>
        </w:rPr>
        <w:t xml:space="preserve">2024 </w:t>
      </w:r>
      <w:r w:rsidRPr="004F50C6">
        <w:rPr>
          <w:rFonts w:ascii="Times New Roman" w:eastAsia="Times New Roman" w:hAnsi="Times New Roman" w:cs="Times New Roman"/>
          <w:lang w:eastAsia="ar-SA"/>
        </w:rPr>
        <w:t xml:space="preserve">r. poz. </w:t>
      </w:r>
      <w:r w:rsidR="007467F0" w:rsidRPr="004F50C6">
        <w:rPr>
          <w:rFonts w:ascii="Times New Roman" w:eastAsia="Times New Roman" w:hAnsi="Times New Roman" w:cs="Times New Roman"/>
          <w:lang w:eastAsia="ar-SA"/>
        </w:rPr>
        <w:t xml:space="preserve">1320 </w:t>
      </w:r>
      <w:r w:rsidRPr="004F50C6">
        <w:rPr>
          <w:rFonts w:ascii="Times New Roman" w:eastAsia="Times New Roman" w:hAnsi="Times New Roman" w:cs="Times New Roman"/>
          <w:lang w:eastAsia="ar-SA"/>
        </w:rPr>
        <w:t>ze zm.),</w:t>
      </w:r>
    </w:p>
    <w:p w14:paraId="2755F84E" w14:textId="77777777" w:rsidR="00C32D15" w:rsidRPr="004F50C6" w:rsidRDefault="00C32D15" w:rsidP="00A877E1">
      <w:pPr>
        <w:numPr>
          <w:ilvl w:val="1"/>
          <w:numId w:val="12"/>
        </w:numPr>
        <w:suppressAutoHyphens/>
        <w:spacing w:after="0" w:line="240" w:lineRule="auto"/>
        <w:ind w:left="851" w:hanging="425"/>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Kodeksu Cywilnego. </w:t>
      </w:r>
    </w:p>
    <w:p w14:paraId="28239F2E" w14:textId="163A2DAD" w:rsidR="00C32D15" w:rsidRPr="004F50C6" w:rsidRDefault="00C32D15" w:rsidP="00227875">
      <w:pPr>
        <w:numPr>
          <w:ilvl w:val="6"/>
          <w:numId w:val="75"/>
        </w:numPr>
        <w:suppressAutoHyphens/>
        <w:spacing w:after="0" w:line="240" w:lineRule="auto"/>
        <w:ind w:left="360" w:hanging="360"/>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 xml:space="preserve">Umowę sporządzono w trzech jednobrzmiących egzemplarzach, z czego </w:t>
      </w:r>
      <w:r w:rsidR="00B86B58" w:rsidRPr="004F50C6">
        <w:rPr>
          <w:rFonts w:ascii="Times New Roman" w:eastAsia="Times New Roman" w:hAnsi="Times New Roman" w:cs="Times New Roman"/>
          <w:lang w:eastAsia="ar-SA"/>
        </w:rPr>
        <w:t xml:space="preserve">dwa </w:t>
      </w:r>
      <w:r w:rsidRPr="004F50C6">
        <w:rPr>
          <w:rFonts w:ascii="Times New Roman" w:eastAsia="Times New Roman" w:hAnsi="Times New Roman" w:cs="Times New Roman"/>
          <w:lang w:eastAsia="ar-SA"/>
        </w:rPr>
        <w:t xml:space="preserve">egzemplarze dla Zamawiającego i jeden egzemplarz dla Wykonawcy./ Umowę sporządzono w formie elektronicznej opatrzonej przez strony kwalifikowanym podpisem elektronicznym. </w:t>
      </w:r>
      <w:r w:rsidRPr="004F50C6">
        <w:rPr>
          <w:rFonts w:ascii="Times New Roman" w:eastAsia="Times New Roman" w:hAnsi="Times New Roman" w:cs="Times New Roman"/>
          <w:i/>
          <w:lang w:eastAsia="ar-SA"/>
        </w:rPr>
        <w:t>(niepotrzebne skreślić)</w:t>
      </w:r>
    </w:p>
    <w:p w14:paraId="799E6F30"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p>
    <w:p w14:paraId="4E1C8F94"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p>
    <w:p w14:paraId="38BD0672" w14:textId="77777777" w:rsidR="00C32D15" w:rsidRPr="004F50C6" w:rsidRDefault="00C32D15" w:rsidP="00C32D15">
      <w:pPr>
        <w:keepNext/>
        <w:suppressAutoHyphens/>
        <w:spacing w:after="0" w:line="240" w:lineRule="auto"/>
        <w:ind w:firstLine="709"/>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ZAMAWIAJĄCY:</w:t>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t>WYKONAWCA:</w:t>
      </w:r>
    </w:p>
    <w:p w14:paraId="46AD098C" w14:textId="77777777" w:rsidR="00C32D15" w:rsidRPr="004F50C6" w:rsidRDefault="00C32D15" w:rsidP="00C32D15">
      <w:pPr>
        <w:keepNext/>
        <w:suppressAutoHyphens/>
        <w:spacing w:after="0" w:line="240" w:lineRule="auto"/>
        <w:jc w:val="both"/>
        <w:rPr>
          <w:rFonts w:ascii="Times New Roman" w:eastAsia="Times New Roman" w:hAnsi="Times New Roman" w:cs="Times New Roman"/>
          <w:lang w:eastAsia="ar-SA"/>
        </w:rPr>
      </w:pPr>
    </w:p>
    <w:p w14:paraId="7081B8A9" w14:textId="77777777" w:rsidR="002B3806" w:rsidRPr="004F50C6" w:rsidRDefault="002B3806" w:rsidP="00C32D15">
      <w:pPr>
        <w:suppressAutoHyphens/>
        <w:spacing w:after="0" w:line="240" w:lineRule="auto"/>
        <w:jc w:val="both"/>
        <w:rPr>
          <w:rFonts w:ascii="Times New Roman" w:eastAsia="Times New Roman" w:hAnsi="Times New Roman" w:cs="Times New Roman"/>
          <w:lang w:eastAsia="ar-SA"/>
        </w:rPr>
      </w:pPr>
    </w:p>
    <w:p w14:paraId="3B9630B1" w14:textId="77777777" w:rsidR="002B3806" w:rsidRPr="004F50C6" w:rsidRDefault="002B3806" w:rsidP="00C32D15">
      <w:pPr>
        <w:suppressAutoHyphens/>
        <w:spacing w:after="0" w:line="240" w:lineRule="auto"/>
        <w:jc w:val="both"/>
        <w:rPr>
          <w:rFonts w:ascii="Times New Roman" w:eastAsia="Times New Roman" w:hAnsi="Times New Roman" w:cs="Times New Roman"/>
          <w:lang w:eastAsia="ar-SA"/>
        </w:rPr>
      </w:pPr>
    </w:p>
    <w:p w14:paraId="0BD6D58A"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r w:rsidRPr="004F50C6">
        <w:rPr>
          <w:rFonts w:ascii="Times New Roman" w:eastAsia="Times New Roman" w:hAnsi="Times New Roman" w:cs="Times New Roman"/>
          <w:lang w:eastAsia="ar-SA"/>
        </w:rPr>
        <w:t>……………………………………..</w:t>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r>
      <w:r w:rsidRPr="004F50C6">
        <w:rPr>
          <w:rFonts w:ascii="Times New Roman" w:eastAsia="Times New Roman" w:hAnsi="Times New Roman" w:cs="Times New Roman"/>
          <w:lang w:eastAsia="ar-SA"/>
        </w:rPr>
        <w:tab/>
        <w:t>………………………………….</w:t>
      </w:r>
    </w:p>
    <w:p w14:paraId="4BCABD70" w14:textId="77777777" w:rsidR="00C32D15" w:rsidRPr="004F50C6" w:rsidRDefault="00C32D15" w:rsidP="00C32D15">
      <w:pPr>
        <w:suppressAutoHyphens/>
        <w:spacing w:after="0" w:line="240" w:lineRule="auto"/>
        <w:jc w:val="both"/>
        <w:rPr>
          <w:rFonts w:ascii="Times New Roman" w:eastAsia="Times New Roman" w:hAnsi="Times New Roman" w:cs="Times New Roman"/>
          <w:lang w:eastAsia="ar-SA"/>
        </w:rPr>
      </w:pPr>
    </w:p>
    <w:p w14:paraId="3BD25545" w14:textId="77777777" w:rsidR="002B3806" w:rsidRPr="004F50C6" w:rsidRDefault="002B3806" w:rsidP="00A877E1">
      <w:pPr>
        <w:suppressAutoHyphens/>
        <w:spacing w:after="0" w:line="240" w:lineRule="auto"/>
        <w:jc w:val="both"/>
        <w:rPr>
          <w:rFonts w:ascii="Times New Roman" w:eastAsia="Times New Roman" w:hAnsi="Times New Roman" w:cs="Times New Roman"/>
          <w:sz w:val="20"/>
          <w:lang w:eastAsia="ar-SA"/>
        </w:rPr>
      </w:pPr>
    </w:p>
    <w:p w14:paraId="0F1DFAE8" w14:textId="77777777" w:rsidR="002B3806" w:rsidRPr="004F50C6" w:rsidRDefault="002B3806" w:rsidP="00A877E1">
      <w:pPr>
        <w:suppressAutoHyphens/>
        <w:spacing w:after="0" w:line="240" w:lineRule="auto"/>
        <w:jc w:val="both"/>
        <w:rPr>
          <w:rFonts w:ascii="Times New Roman" w:eastAsia="Times New Roman" w:hAnsi="Times New Roman" w:cs="Times New Roman"/>
          <w:sz w:val="20"/>
          <w:lang w:eastAsia="ar-SA"/>
        </w:rPr>
      </w:pPr>
    </w:p>
    <w:p w14:paraId="0C2F4AA9" w14:textId="77777777" w:rsidR="00A877E1" w:rsidRPr="004F50C6" w:rsidRDefault="00A877E1" w:rsidP="00A877E1">
      <w:pPr>
        <w:suppressAutoHyphens/>
        <w:spacing w:after="0" w:line="240" w:lineRule="auto"/>
        <w:jc w:val="both"/>
        <w:rPr>
          <w:rFonts w:ascii="Times New Roman" w:eastAsia="Times New Roman" w:hAnsi="Times New Roman" w:cs="Times New Roman"/>
          <w:sz w:val="20"/>
          <w:lang w:eastAsia="ar-SA"/>
        </w:rPr>
      </w:pPr>
      <w:r w:rsidRPr="004F50C6">
        <w:rPr>
          <w:rFonts w:ascii="Times New Roman" w:eastAsia="Times New Roman" w:hAnsi="Times New Roman" w:cs="Times New Roman"/>
          <w:sz w:val="20"/>
          <w:lang w:eastAsia="ar-SA"/>
        </w:rPr>
        <w:t>Załączniki do niniejszej umowy:</w:t>
      </w:r>
    </w:p>
    <w:p w14:paraId="0D4FE79A" w14:textId="1A59E036" w:rsidR="00A877E1" w:rsidRPr="004F50C6" w:rsidRDefault="00C40DA6" w:rsidP="00227875">
      <w:pPr>
        <w:numPr>
          <w:ilvl w:val="0"/>
          <w:numId w:val="71"/>
        </w:numPr>
        <w:tabs>
          <w:tab w:val="clear" w:pos="720"/>
          <w:tab w:val="num" w:pos="426"/>
        </w:tabs>
        <w:suppressAutoHyphens/>
        <w:spacing w:after="0" w:line="240" w:lineRule="auto"/>
        <w:jc w:val="both"/>
        <w:rPr>
          <w:rFonts w:ascii="Times New Roman" w:eastAsia="Times New Roman" w:hAnsi="Times New Roman" w:cs="Times New Roman"/>
          <w:sz w:val="20"/>
          <w:szCs w:val="20"/>
          <w:lang w:eastAsia="ar-SA"/>
        </w:rPr>
      </w:pPr>
      <w:r w:rsidRPr="004F50C6">
        <w:rPr>
          <w:rFonts w:ascii="Times New Roman" w:eastAsia="Times New Roman" w:hAnsi="Times New Roman" w:cs="Times New Roman"/>
          <w:sz w:val="20"/>
          <w:szCs w:val="20"/>
          <w:lang w:eastAsia="ar-SA"/>
        </w:rPr>
        <w:t>Formularz cenowy Wykonawcy</w:t>
      </w:r>
      <w:r w:rsidR="00B86B58" w:rsidRPr="004F50C6">
        <w:rPr>
          <w:rFonts w:ascii="Times New Roman" w:eastAsia="Times New Roman" w:hAnsi="Times New Roman" w:cs="Times New Roman"/>
          <w:sz w:val="20"/>
          <w:szCs w:val="20"/>
          <w:lang w:eastAsia="ar-SA"/>
        </w:rPr>
        <w:t>.</w:t>
      </w:r>
    </w:p>
    <w:p w14:paraId="4D74A6E2" w14:textId="77777777" w:rsidR="002F40C9" w:rsidRPr="00127042" w:rsidRDefault="002F40C9"/>
    <w:sectPr w:rsidR="002F40C9" w:rsidRPr="00127042" w:rsidSect="00C32D15">
      <w:footerReference w:type="default" r:id="rId9"/>
      <w:footerReference w:type="first" r:id="rId10"/>
      <w:pgSz w:w="11905" w:h="16837"/>
      <w:pgMar w:top="851" w:right="848" w:bottom="851" w:left="851" w:header="708" w:footer="5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DD7C" w14:textId="77777777" w:rsidR="004723D6" w:rsidRDefault="004723D6" w:rsidP="00C32D15">
      <w:pPr>
        <w:spacing w:after="0" w:line="240" w:lineRule="auto"/>
      </w:pPr>
      <w:r>
        <w:separator/>
      </w:r>
    </w:p>
  </w:endnote>
  <w:endnote w:type="continuationSeparator" w:id="0">
    <w:p w14:paraId="7619722F" w14:textId="77777777" w:rsidR="004723D6" w:rsidRDefault="004723D6" w:rsidP="00C32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MT">
    <w:altName w:val="MS Mincho"/>
    <w:charset w:val="EE"/>
    <w:family w:val="roman"/>
    <w:pitch w:val="default"/>
    <w:sig w:usb0="00000005" w:usb1="00000000" w:usb2="00000000" w:usb3="00000000" w:csb0="00000002"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Helvetica 65 Medium">
    <w:altName w:val="Arial"/>
    <w:panose1 w:val="00000000000000000000"/>
    <w:charset w:val="00"/>
    <w:family w:val="swiss"/>
    <w:notTrueType/>
    <w:pitch w:val="default"/>
    <w:sig w:usb0="00000003" w:usb1="00000000" w:usb2="00000000" w:usb3="00000000" w:csb0="00000001"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9530" w14:textId="53FD7454" w:rsidR="004723D6" w:rsidRDefault="004723D6">
    <w:pPr>
      <w:pStyle w:val="Stopka"/>
      <w:jc w:val="center"/>
    </w:pPr>
    <w:r>
      <w:rPr>
        <w:noProof/>
      </w:rPr>
      <w:fldChar w:fldCharType="begin"/>
    </w:r>
    <w:r>
      <w:rPr>
        <w:noProof/>
      </w:rPr>
      <w:instrText xml:space="preserve"> PAGE </w:instrText>
    </w:r>
    <w:r>
      <w:rPr>
        <w:noProof/>
      </w:rPr>
      <w:fldChar w:fldCharType="separate"/>
    </w:r>
    <w:r w:rsidR="00100575">
      <w:rPr>
        <w:noProof/>
      </w:rPr>
      <w:t>16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4427" w14:textId="77777777" w:rsidR="004723D6" w:rsidRDefault="004723D6" w:rsidP="00C32D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1DE0B" w14:textId="77777777" w:rsidR="004723D6" w:rsidRDefault="004723D6" w:rsidP="00C32D15">
      <w:pPr>
        <w:spacing w:after="0" w:line="240" w:lineRule="auto"/>
      </w:pPr>
      <w:r>
        <w:separator/>
      </w:r>
    </w:p>
  </w:footnote>
  <w:footnote w:type="continuationSeparator" w:id="0">
    <w:p w14:paraId="44D09D02" w14:textId="77777777" w:rsidR="004723D6" w:rsidRDefault="004723D6" w:rsidP="00C32D15">
      <w:pPr>
        <w:spacing w:after="0" w:line="240" w:lineRule="auto"/>
      </w:pPr>
      <w:r>
        <w:continuationSeparator/>
      </w:r>
    </w:p>
  </w:footnote>
  <w:footnote w:id="1">
    <w:p w14:paraId="26596F20" w14:textId="77777777" w:rsidR="001F534F" w:rsidRDefault="001F534F" w:rsidP="001F534F">
      <w:pPr>
        <w:pStyle w:val="Tekstprzypisudolnego"/>
      </w:pPr>
      <w:r w:rsidRPr="007F014E">
        <w:rPr>
          <w:rStyle w:val="Odwoanieprzypisudolnego"/>
          <w:rFonts w:ascii="Times New Roman" w:hAnsi="Times New Roman"/>
          <w:sz w:val="16"/>
          <w:szCs w:val="16"/>
        </w:rPr>
        <w:footnoteRef/>
      </w:r>
      <w:r w:rsidRPr="007F014E">
        <w:rPr>
          <w:rFonts w:ascii="Times New Roman" w:hAnsi="Times New Roman"/>
          <w:sz w:val="16"/>
          <w:szCs w:val="16"/>
        </w:rPr>
        <w:t xml:space="preserve"> Niepotrzebne skreślić</w:t>
      </w:r>
    </w:p>
  </w:footnote>
  <w:footnote w:id="2">
    <w:p w14:paraId="20F6D2D4" w14:textId="1A6F1794" w:rsidR="0031480D" w:rsidRPr="007F014E" w:rsidRDefault="0031480D" w:rsidP="0031480D">
      <w:pPr>
        <w:pStyle w:val="Tekstprzypisudolnego"/>
        <w:rPr>
          <w:rFonts w:ascii="Times New Roman" w:hAnsi="Times New Roman"/>
          <w:sz w:val="16"/>
          <w:szCs w:val="16"/>
        </w:rPr>
      </w:pPr>
      <w:r w:rsidRPr="008551E4">
        <w:rPr>
          <w:rStyle w:val="Odwoanieprzypisudolnego"/>
          <w:rFonts w:ascii="Times New Roman" w:hAnsi="Times New Roman"/>
          <w:sz w:val="16"/>
          <w:szCs w:val="16"/>
        </w:rPr>
        <w:footnoteRef/>
      </w:r>
      <w:r w:rsidRPr="0067459A">
        <w:rPr>
          <w:rStyle w:val="Odwoanieprzypisudolnego"/>
          <w:rFonts w:ascii="Times New Roman" w:hAnsi="Times New Roman"/>
          <w:sz w:val="16"/>
          <w:szCs w:val="16"/>
        </w:rPr>
        <w:t xml:space="preserve"> </w:t>
      </w:r>
      <w:r w:rsidR="007467F0" w:rsidRPr="007467F0">
        <w:rPr>
          <w:rFonts w:ascii="Times New Roman" w:hAnsi="Times New Roman"/>
          <w:sz w:val="16"/>
          <w:szCs w:val="16"/>
        </w:rPr>
        <w:t>Maksymalny czas realizacji dostawy: 4 dni robocze, minimalny punktowany czas realizacji dostawy: 2 dni robocze</w:t>
      </w:r>
    </w:p>
  </w:footnote>
  <w:footnote w:id="3">
    <w:p w14:paraId="456E34A0" w14:textId="77777777" w:rsidR="007470CF" w:rsidRPr="007F014E" w:rsidRDefault="007470CF" w:rsidP="007470CF">
      <w:pPr>
        <w:pStyle w:val="Tekstprzypisudolnego"/>
        <w:rPr>
          <w:rFonts w:ascii="Times New Roman" w:hAnsi="Times New Roman"/>
          <w:sz w:val="16"/>
          <w:szCs w:val="16"/>
        </w:rPr>
      </w:pPr>
      <w:r w:rsidRPr="007F014E">
        <w:rPr>
          <w:rStyle w:val="Odwoanieprzypisudolnego"/>
          <w:rFonts w:ascii="Times New Roman" w:hAnsi="Times New Roman"/>
          <w:sz w:val="16"/>
          <w:szCs w:val="16"/>
        </w:rPr>
        <w:footnoteRef/>
      </w:r>
      <w:r w:rsidRPr="007F014E">
        <w:rPr>
          <w:rFonts w:ascii="Times New Roman" w:hAnsi="Times New Roman"/>
          <w:sz w:val="16"/>
          <w:szCs w:val="16"/>
        </w:rPr>
        <w:t xml:space="preserve"> Niepotrzebne skreślić</w:t>
      </w:r>
    </w:p>
  </w:footnote>
  <w:footnote w:id="4">
    <w:p w14:paraId="2FE5AA7A" w14:textId="77777777" w:rsidR="007470CF" w:rsidRDefault="007470CF" w:rsidP="007470CF">
      <w:pPr>
        <w:pStyle w:val="Tekstprzypisudolnego"/>
      </w:pPr>
      <w:r w:rsidRPr="00934FC0">
        <w:rPr>
          <w:rStyle w:val="Odwoanieprzypisudolnego"/>
          <w:rFonts w:ascii="Times New Roman" w:hAnsi="Times New Roman"/>
          <w:sz w:val="16"/>
          <w:szCs w:val="16"/>
        </w:rPr>
        <w:footnoteRef/>
      </w:r>
      <w:r w:rsidRPr="00934FC0">
        <w:rPr>
          <w:rStyle w:val="Odwoanieprzypisudolnego"/>
          <w:rFonts w:ascii="Times New Roman" w:hAnsi="Times New Roman"/>
          <w:sz w:val="16"/>
          <w:szCs w:val="16"/>
        </w:rPr>
        <w:t xml:space="preserve"> </w:t>
      </w:r>
      <w:r>
        <w:rPr>
          <w:rFonts w:ascii="Times New Roman" w:hAnsi="Times New Roman"/>
          <w:sz w:val="16"/>
          <w:szCs w:val="16"/>
        </w:rPr>
        <w:t>Należy wskazać część zamówienia, która zostanie powierzona podwykonawcy/om</w:t>
      </w:r>
    </w:p>
  </w:footnote>
  <w:footnote w:id="5">
    <w:p w14:paraId="18C9E7AF" w14:textId="03E1B6AC" w:rsidR="007470CF" w:rsidRPr="007F014E" w:rsidRDefault="007470CF" w:rsidP="007470CF">
      <w:pPr>
        <w:pStyle w:val="Tekstprzypisudolnego"/>
        <w:rPr>
          <w:rFonts w:ascii="Times New Roman" w:hAnsi="Times New Roman"/>
          <w:sz w:val="16"/>
          <w:szCs w:val="16"/>
        </w:rPr>
      </w:pPr>
      <w:r w:rsidRPr="007F014E">
        <w:rPr>
          <w:rStyle w:val="Odwoanieprzypisudolnego"/>
          <w:rFonts w:ascii="Times New Roman" w:hAnsi="Times New Roman"/>
          <w:sz w:val="16"/>
          <w:szCs w:val="16"/>
        </w:rPr>
        <w:footnoteRef/>
      </w:r>
      <w:r w:rsidRPr="007F014E">
        <w:rPr>
          <w:rFonts w:ascii="Times New Roman" w:hAnsi="Times New Roman"/>
          <w:sz w:val="16"/>
          <w:szCs w:val="16"/>
        </w:rPr>
        <w:t xml:space="preserve"> </w:t>
      </w:r>
      <w:r w:rsidR="004A0000">
        <w:rPr>
          <w:rFonts w:ascii="Times New Roman" w:hAnsi="Times New Roman"/>
          <w:sz w:val="16"/>
          <w:szCs w:val="16"/>
        </w:rPr>
        <w:t xml:space="preserve"> </w:t>
      </w:r>
      <w:r w:rsidRPr="007F014E">
        <w:rPr>
          <w:rFonts w:ascii="Times New Roman" w:hAnsi="Times New Roman"/>
          <w:sz w:val="16"/>
          <w:szCs w:val="16"/>
        </w:rPr>
        <w:t xml:space="preserve">Należy wskazać </w:t>
      </w:r>
      <w:r w:rsidRPr="006856AE">
        <w:rPr>
          <w:rFonts w:ascii="Times New Roman" w:hAnsi="Times New Roman"/>
          <w:sz w:val="16"/>
          <w:szCs w:val="16"/>
        </w:rPr>
        <w:t>nazwy ewentualnych podwykonawców, jeżeli są już znani</w:t>
      </w:r>
    </w:p>
  </w:footnote>
  <w:footnote w:id="6">
    <w:p w14:paraId="0B27A2A2" w14:textId="4B1F1E7E" w:rsidR="007470CF" w:rsidRPr="0019638E" w:rsidRDefault="007470CF" w:rsidP="007470CF">
      <w:pPr>
        <w:pStyle w:val="Tekstprzypisudolnego"/>
        <w:rPr>
          <w:rFonts w:ascii="Times New Roman" w:hAnsi="Times New Roman"/>
          <w:sz w:val="16"/>
          <w:szCs w:val="16"/>
        </w:rPr>
      </w:pPr>
      <w:r w:rsidRPr="009E4575">
        <w:rPr>
          <w:rFonts w:ascii="Times New Roman" w:hAnsi="Times New Roman"/>
          <w:sz w:val="16"/>
          <w:szCs w:val="16"/>
          <w:vertAlign w:val="superscript"/>
        </w:rPr>
        <w:footnoteRef/>
      </w:r>
      <w:r w:rsidR="00E80C09">
        <w:rPr>
          <w:rFonts w:ascii="Times New Roman" w:hAnsi="Times New Roman"/>
          <w:sz w:val="16"/>
          <w:szCs w:val="16"/>
        </w:rPr>
        <w:t xml:space="preserve"> </w:t>
      </w:r>
      <w:r w:rsidR="004A0000">
        <w:rPr>
          <w:rFonts w:ascii="Times New Roman" w:hAnsi="Times New Roman"/>
          <w:sz w:val="16"/>
          <w:szCs w:val="16"/>
        </w:rPr>
        <w:t xml:space="preserve"> </w:t>
      </w:r>
      <w:r w:rsidRPr="009E4575">
        <w:rPr>
          <w:rFonts w:ascii="Times New Roman" w:hAnsi="Times New Roman"/>
          <w:sz w:val="16"/>
          <w:szCs w:val="16"/>
        </w:rPr>
        <w:t>Należy wskazać właściwe</w:t>
      </w:r>
    </w:p>
  </w:footnote>
  <w:footnote w:id="7">
    <w:p w14:paraId="58C69BE4" w14:textId="546BEAE4" w:rsidR="007470CF" w:rsidRPr="000C7860" w:rsidRDefault="007470CF" w:rsidP="007470CF">
      <w:pPr>
        <w:pStyle w:val="Tekstprzypisudolnego"/>
        <w:rPr>
          <w:rStyle w:val="Odwoanieprzypisudolnego"/>
          <w:rFonts w:ascii="Times New Roman" w:hAnsi="Times New Roman"/>
          <w:sz w:val="16"/>
          <w:szCs w:val="16"/>
          <w:vertAlign w:val="baseline"/>
        </w:rPr>
      </w:pPr>
      <w:r w:rsidRPr="007467F0">
        <w:rPr>
          <w:rStyle w:val="Odwoanieprzypisudolnego"/>
          <w:rFonts w:ascii="Times New Roman" w:hAnsi="Times New Roman"/>
          <w:sz w:val="16"/>
          <w:szCs w:val="16"/>
        </w:rPr>
        <w:footnoteRef/>
      </w:r>
      <w:r w:rsidR="00067EDF">
        <w:rPr>
          <w:sz w:val="16"/>
          <w:szCs w:val="16"/>
        </w:rPr>
        <w:t xml:space="preserve"> </w:t>
      </w:r>
      <w:r w:rsidR="004A0000">
        <w:rPr>
          <w:sz w:val="16"/>
          <w:szCs w:val="16"/>
        </w:rPr>
        <w:t xml:space="preserve"> </w:t>
      </w:r>
      <w:r w:rsidRPr="000C7860">
        <w:rPr>
          <w:rStyle w:val="Odwoanieprzypisudolnego"/>
          <w:rFonts w:ascii="Times New Roman" w:hAnsi="Times New Roman"/>
          <w:sz w:val="16"/>
          <w:szCs w:val="16"/>
          <w:vertAlign w:val="baseline"/>
        </w:rPr>
        <w:t>Wypełnić, gdy adres do korespondencji różni się od adresu Wykonawcy</w:t>
      </w:r>
    </w:p>
  </w:footnote>
  <w:footnote w:id="8">
    <w:p w14:paraId="71CC7AC9" w14:textId="0401E7EE" w:rsidR="007470CF" w:rsidRPr="000C7860" w:rsidRDefault="007470CF" w:rsidP="000C7860">
      <w:pPr>
        <w:pStyle w:val="Tekstprzypisudolnego"/>
        <w:ind w:left="113" w:hanging="113"/>
        <w:rPr>
          <w:rFonts w:ascii="Times New Roman" w:hAnsi="Times New Roman"/>
          <w:sz w:val="16"/>
          <w:szCs w:val="16"/>
        </w:rPr>
      </w:pPr>
      <w:r w:rsidRPr="007467F0">
        <w:rPr>
          <w:rFonts w:ascii="Times New Roman" w:hAnsi="Times New Roman"/>
          <w:sz w:val="16"/>
          <w:szCs w:val="16"/>
          <w:vertAlign w:val="superscript"/>
        </w:rPr>
        <w:footnoteRef/>
      </w:r>
      <w:r w:rsidR="004A0000">
        <w:rPr>
          <w:rFonts w:ascii="Times New Roman" w:hAnsi="Times New Roman"/>
          <w:sz w:val="16"/>
          <w:szCs w:val="16"/>
        </w:rPr>
        <w:t xml:space="preserve">  </w:t>
      </w:r>
      <w:r w:rsidRPr="007467F0">
        <w:rPr>
          <w:rFonts w:ascii="Times New Roman" w:hAnsi="Times New Roman"/>
          <w:sz w:val="16"/>
          <w:szCs w:val="16"/>
        </w:rPr>
        <w:t xml:space="preserve">Rozporządzenie Parlamentu Europejskiego i Rady (UE) 2016/679 z dnia 27 kwietnia 2016 r. w sprawie ochrony osób fizycznych w związku z przetwarzaniem danych osobowych i w sprawie swobodnego przepływu takich danych </w:t>
      </w:r>
      <w:r w:rsidRPr="00067EDF">
        <w:rPr>
          <w:rFonts w:ascii="Times New Roman" w:hAnsi="Times New Roman"/>
          <w:sz w:val="16"/>
          <w:szCs w:val="16"/>
        </w:rPr>
        <w:t>oraz uchylenia dyrektywy 95/46/WE (ogólne rozporządzenie o ochronie danych) (Dz. Urz. UE L 119 z 04.05.2016, str. 1)</w:t>
      </w:r>
    </w:p>
  </w:footnote>
  <w:footnote w:id="9">
    <w:p w14:paraId="4C8F73C5" w14:textId="4CFA0514" w:rsidR="007470CF" w:rsidRPr="00BE36B0" w:rsidRDefault="007470CF" w:rsidP="000C7860">
      <w:pPr>
        <w:pStyle w:val="Tekstprzypisudolnego"/>
        <w:ind w:left="113" w:hanging="113"/>
        <w:rPr>
          <w:rFonts w:ascii="Times New Roman" w:hAnsi="Times New Roman"/>
          <w:sz w:val="16"/>
          <w:szCs w:val="16"/>
        </w:rPr>
      </w:pPr>
      <w:r w:rsidRPr="007467F0">
        <w:rPr>
          <w:rFonts w:ascii="Times New Roman" w:hAnsi="Times New Roman"/>
          <w:sz w:val="16"/>
          <w:szCs w:val="16"/>
          <w:vertAlign w:val="superscript"/>
        </w:rPr>
        <w:footnoteRef/>
      </w:r>
      <w:r w:rsidR="00067EDF">
        <w:rPr>
          <w:rFonts w:ascii="Times New Roman" w:hAnsi="Times New Roman"/>
          <w:sz w:val="16"/>
          <w:szCs w:val="16"/>
        </w:rPr>
        <w:t xml:space="preserve"> </w:t>
      </w:r>
      <w:r w:rsidRPr="007467F0">
        <w:rPr>
          <w:rFonts w:ascii="Times New Roman" w:hAnsi="Times New Roman"/>
          <w:sz w:val="16"/>
          <w:szCs w:val="16"/>
        </w:rPr>
        <w:t xml:space="preserve">W przypadku gdy </w:t>
      </w:r>
      <w:r w:rsidR="00067EDF" w:rsidRPr="007467F0">
        <w:rPr>
          <w:rFonts w:ascii="Times New Roman" w:hAnsi="Times New Roman"/>
          <w:sz w:val="16"/>
          <w:szCs w:val="16"/>
        </w:rPr>
        <w:t>W</w:t>
      </w:r>
      <w:r w:rsidRPr="003F7DCB">
        <w:rPr>
          <w:rFonts w:ascii="Times New Roman" w:hAnsi="Times New Roman"/>
          <w:sz w:val="16"/>
          <w:szCs w:val="16"/>
        </w:rPr>
        <w:t xml:space="preserve">ykonawca nie przekazuje danych osobowych innych niż bezpośrednio jego dotyczących lub zachodzi wyłączenie stosowania obowiązku informacyjnego, stosownie do art. 13 ust. 4 lub art. 14 ust. 5 RODO treści oświadczenia </w:t>
      </w:r>
      <w:r w:rsidR="00067EDF" w:rsidRPr="00067EDF">
        <w:rPr>
          <w:rFonts w:ascii="Times New Roman" w:hAnsi="Times New Roman"/>
          <w:sz w:val="16"/>
          <w:szCs w:val="16"/>
        </w:rPr>
        <w:t>W</w:t>
      </w:r>
      <w:r w:rsidRPr="00067EDF">
        <w:rPr>
          <w:rFonts w:ascii="Times New Roman" w:hAnsi="Times New Roman"/>
          <w:sz w:val="16"/>
          <w:szCs w:val="16"/>
        </w:rPr>
        <w:t>ykonawca nie składa (usunięcie treści oświadczenia np. przez jego wykreślenie)</w:t>
      </w:r>
    </w:p>
  </w:footnote>
  <w:footnote w:id="10">
    <w:p w14:paraId="60051828" w14:textId="5E0848EB" w:rsidR="004723D6" w:rsidRPr="001D2734" w:rsidRDefault="004723D6" w:rsidP="00E80C09">
      <w:pPr>
        <w:pStyle w:val="Tekstprzypisudolnego"/>
        <w:spacing w:after="40"/>
        <w:ind w:left="170" w:hanging="170"/>
        <w:rPr>
          <w:rFonts w:ascii="Times New Roman" w:hAnsi="Times New Roman"/>
          <w:sz w:val="16"/>
          <w:szCs w:val="16"/>
        </w:rPr>
      </w:pPr>
      <w:r w:rsidRPr="001D2734">
        <w:rPr>
          <w:rStyle w:val="Odwoanieprzypisudolnego"/>
          <w:rFonts w:ascii="Times New Roman" w:hAnsi="Times New Roman"/>
          <w:sz w:val="16"/>
          <w:szCs w:val="16"/>
        </w:rPr>
        <w:footnoteRef/>
      </w:r>
      <w:r w:rsidRPr="001D2734">
        <w:rPr>
          <w:rFonts w:ascii="Times New Roman" w:hAnsi="Times New Roman"/>
          <w:sz w:val="16"/>
          <w:szCs w:val="16"/>
        </w:rPr>
        <w:t xml:space="preserve"> W przypadku wspólnego ubiegania się o realizację zamówieni</w:t>
      </w:r>
      <w:r>
        <w:rPr>
          <w:rFonts w:ascii="Times New Roman" w:hAnsi="Times New Roman"/>
          <w:sz w:val="16"/>
          <w:szCs w:val="16"/>
        </w:rPr>
        <w:t>a</w:t>
      </w:r>
      <w:r w:rsidRPr="001D2734">
        <w:rPr>
          <w:rFonts w:ascii="Times New Roman" w:hAnsi="Times New Roman"/>
          <w:sz w:val="16"/>
          <w:szCs w:val="16"/>
        </w:rPr>
        <w:t>, oświadczenie składa osobno każdy z Wykonawców wspólnie ubiegających się o udzielenie zamówienia</w:t>
      </w:r>
      <w:r>
        <w:rPr>
          <w:rFonts w:ascii="Times New Roman" w:hAnsi="Times New Roman"/>
          <w:sz w:val="16"/>
          <w:szCs w:val="16"/>
        </w:rPr>
        <w:t>.</w:t>
      </w:r>
    </w:p>
  </w:footnote>
  <w:footnote w:id="11">
    <w:p w14:paraId="1DB21741" w14:textId="5F6850BF" w:rsidR="004723D6" w:rsidRPr="001D2734" w:rsidRDefault="004723D6" w:rsidP="00E80C09">
      <w:pPr>
        <w:pStyle w:val="Tekstprzypisudolnego"/>
        <w:spacing w:after="40"/>
        <w:ind w:left="170" w:hanging="170"/>
        <w:rPr>
          <w:rFonts w:ascii="Times New Roman" w:hAnsi="Times New Roman"/>
          <w:sz w:val="16"/>
          <w:szCs w:val="16"/>
        </w:rPr>
      </w:pPr>
      <w:r w:rsidRPr="001D2734">
        <w:rPr>
          <w:rStyle w:val="Odwoanieprzypisudolnego"/>
          <w:rFonts w:ascii="Times New Roman" w:hAnsi="Times New Roman"/>
          <w:sz w:val="16"/>
          <w:szCs w:val="16"/>
        </w:rPr>
        <w:footnoteRef/>
      </w:r>
      <w:r w:rsidRPr="001D2734">
        <w:rPr>
          <w:rFonts w:ascii="Times New Roman" w:hAnsi="Times New Roman"/>
          <w:sz w:val="16"/>
          <w:szCs w:val="16"/>
        </w:rPr>
        <w:t xml:space="preserve"> Oświadczenia Wykonawców wspólnie ubiegających się o udzielenie zamówienia potwierdzają spełnianie warunków udziału w postępowaniu w zakresie, w jakim każdy z Wykonawców wykazuje spełnianie warunków udziału w postępowaniu</w:t>
      </w:r>
      <w:r>
        <w:rPr>
          <w:rFonts w:ascii="Times New Roman" w:hAnsi="Times New Roman"/>
          <w:sz w:val="16"/>
          <w:szCs w:val="16"/>
        </w:rPr>
        <w:t>.</w:t>
      </w:r>
    </w:p>
  </w:footnote>
  <w:footnote w:id="12">
    <w:p w14:paraId="5331B0B2" w14:textId="307DB443" w:rsidR="004723D6" w:rsidRPr="001D2734" w:rsidRDefault="004723D6" w:rsidP="00E80C09">
      <w:pPr>
        <w:pStyle w:val="Tekstprzypisudolnego"/>
        <w:spacing w:after="40"/>
        <w:ind w:left="170" w:hanging="170"/>
        <w:rPr>
          <w:rFonts w:ascii="Times New Roman" w:hAnsi="Times New Roman"/>
          <w:sz w:val="16"/>
          <w:szCs w:val="16"/>
        </w:rPr>
      </w:pPr>
      <w:r w:rsidRPr="001D2734">
        <w:rPr>
          <w:rStyle w:val="Odwoanieprzypisudolnego"/>
          <w:rFonts w:ascii="Times New Roman" w:hAnsi="Times New Roman"/>
          <w:sz w:val="16"/>
          <w:szCs w:val="16"/>
        </w:rPr>
        <w:footnoteRef/>
      </w:r>
      <w:r w:rsidRPr="001D2734">
        <w:rPr>
          <w:rFonts w:ascii="Times New Roman" w:hAnsi="Times New Roman"/>
          <w:sz w:val="16"/>
          <w:szCs w:val="16"/>
        </w:rPr>
        <w:t xml:space="preserve"> W przypadku polegania na zdolnościach lub sytuacji podmiotów udostępniających zasoby, Wykonawca wskazuje, w jakim zakresie samodzielnie spełnia warunki udziału w postępowaniu</w:t>
      </w:r>
      <w:r>
        <w:rPr>
          <w:rFonts w:ascii="Times New Roman" w:hAnsi="Times New Roman"/>
          <w:sz w:val="16"/>
          <w:szCs w:val="16"/>
        </w:rPr>
        <w:t>.</w:t>
      </w:r>
    </w:p>
  </w:footnote>
  <w:footnote w:id="13">
    <w:p w14:paraId="696EF5D5" w14:textId="3E50AA56" w:rsidR="004723D6" w:rsidRPr="001D2734" w:rsidRDefault="004723D6" w:rsidP="001D2734">
      <w:pPr>
        <w:pStyle w:val="Tekstprzypisudolnego"/>
        <w:spacing w:after="40"/>
        <w:rPr>
          <w:rFonts w:ascii="Times New Roman" w:hAnsi="Times New Roman"/>
          <w:sz w:val="16"/>
          <w:szCs w:val="16"/>
        </w:rPr>
      </w:pPr>
      <w:r w:rsidRPr="001D2734">
        <w:rPr>
          <w:rStyle w:val="Odwoanieprzypisudolnego"/>
          <w:rFonts w:ascii="Times New Roman" w:hAnsi="Times New Roman"/>
          <w:sz w:val="16"/>
          <w:szCs w:val="16"/>
        </w:rPr>
        <w:footnoteRef/>
      </w:r>
      <w:r w:rsidRPr="001D2734">
        <w:rPr>
          <w:rFonts w:ascii="Times New Roman" w:hAnsi="Times New Roman"/>
          <w:sz w:val="16"/>
          <w:szCs w:val="16"/>
        </w:rPr>
        <w:t xml:space="preserve"> Niepotrzebne skreślić</w:t>
      </w:r>
      <w:r>
        <w:rPr>
          <w:rFonts w:ascii="Times New Roman" w:hAnsi="Times New Roman"/>
          <w:sz w:val="16"/>
          <w:szCs w:val="16"/>
        </w:rPr>
        <w:t>.</w:t>
      </w:r>
    </w:p>
  </w:footnote>
  <w:footnote w:id="14">
    <w:p w14:paraId="06C4CCF9" w14:textId="04E41D9C" w:rsidR="004723D6" w:rsidRPr="001D2734" w:rsidRDefault="004723D6" w:rsidP="001D2734">
      <w:pPr>
        <w:pStyle w:val="Tekstprzypisudolnego"/>
        <w:spacing w:after="40"/>
        <w:rPr>
          <w:rFonts w:ascii="Times New Roman" w:hAnsi="Times New Roman"/>
          <w:sz w:val="16"/>
          <w:szCs w:val="16"/>
        </w:rPr>
      </w:pPr>
      <w:r w:rsidRPr="001D2734">
        <w:rPr>
          <w:rStyle w:val="Odwoanieprzypisudolnego"/>
          <w:rFonts w:ascii="Times New Roman" w:hAnsi="Times New Roman"/>
          <w:sz w:val="16"/>
          <w:szCs w:val="16"/>
        </w:rPr>
        <w:footnoteRef/>
      </w:r>
      <w:r w:rsidRPr="001D2734">
        <w:rPr>
          <w:rFonts w:ascii="Times New Roman" w:hAnsi="Times New Roman"/>
          <w:sz w:val="16"/>
          <w:szCs w:val="16"/>
        </w:rPr>
        <w:t xml:space="preserve"> </w:t>
      </w:r>
      <w:r w:rsidRPr="0058030F">
        <w:rPr>
          <w:rFonts w:ascii="Times New Roman" w:hAnsi="Times New Roman"/>
          <w:sz w:val="16"/>
          <w:szCs w:val="16"/>
        </w:rPr>
        <w:t>Należy wskazać punkt odnoszący się do warunku</w:t>
      </w:r>
      <w:r>
        <w:rPr>
          <w:rFonts w:ascii="Times New Roman" w:hAnsi="Times New Roman"/>
          <w:sz w:val="16"/>
          <w:szCs w:val="16"/>
        </w:rPr>
        <w:t>.</w:t>
      </w:r>
    </w:p>
  </w:footnote>
  <w:footnote w:id="15">
    <w:p w14:paraId="727C8B3F" w14:textId="079DC455" w:rsidR="004723D6" w:rsidRPr="003C131B" w:rsidRDefault="004723D6" w:rsidP="00E80C09">
      <w:pPr>
        <w:pStyle w:val="Tekstprzypisudolnego"/>
        <w:spacing w:after="40"/>
        <w:ind w:left="170" w:hanging="170"/>
        <w:rPr>
          <w:rFonts w:ascii="Times New Roman" w:hAnsi="Times New Roman"/>
          <w:sz w:val="16"/>
          <w:szCs w:val="16"/>
        </w:rPr>
      </w:pPr>
      <w:r w:rsidRPr="0058030F">
        <w:rPr>
          <w:rFonts w:ascii="Times New Roman" w:hAnsi="Times New Roman"/>
          <w:sz w:val="16"/>
          <w:szCs w:val="16"/>
          <w:vertAlign w:val="superscript"/>
        </w:rPr>
        <w:footnoteRef/>
      </w:r>
      <w:r w:rsidRPr="0058030F">
        <w:rPr>
          <w:rFonts w:ascii="Times New Roman" w:hAnsi="Times New Roman"/>
          <w:sz w:val="16"/>
          <w:szCs w:val="16"/>
        </w:rPr>
        <w:t xml:space="preserve"> </w:t>
      </w:r>
      <w:r w:rsidRPr="003C131B">
        <w:rPr>
          <w:rFonts w:ascii="Times New Roman" w:hAnsi="Times New Roman"/>
          <w:sz w:val="16"/>
          <w:szCs w:val="16"/>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Pr>
          <w:rFonts w:ascii="Times New Roman" w:hAnsi="Times New Roman"/>
          <w:sz w:val="16"/>
          <w:szCs w:val="16"/>
        </w:rPr>
        <w:t>.</w:t>
      </w:r>
    </w:p>
    <w:p w14:paraId="2EF6E60D" w14:textId="6A996815" w:rsidR="004723D6" w:rsidRPr="00591789" w:rsidRDefault="004723D6" w:rsidP="00E80C09">
      <w:pPr>
        <w:pStyle w:val="Tekstprzypisudolnego"/>
        <w:spacing w:after="40"/>
        <w:ind w:left="142"/>
        <w:rPr>
          <w:rFonts w:ascii="Times New Roman" w:hAnsi="Times New Roman"/>
          <w:sz w:val="16"/>
          <w:szCs w:val="16"/>
        </w:rPr>
      </w:pPr>
      <w:r w:rsidRPr="003C131B">
        <w:rPr>
          <w:rFonts w:ascii="Times New Roman" w:hAnsi="Times New Roman"/>
          <w:sz w:val="16"/>
          <w:szCs w:val="16"/>
        </w:rPr>
        <w:t>Zobowiązanie podmiotu trzeciego albo inny dokument, służący wykazaniu udostępnienia Wykonawcy potencjału przez podmiot trzeci w zakresie określonym w ogłoszeniu powinno być złożone przez Wykonawcę wraz z ofertą</w:t>
      </w:r>
      <w:r>
        <w:rPr>
          <w:rFonts w:ascii="Times New Roman" w:hAnsi="Times New Roman"/>
          <w:sz w:val="16"/>
          <w:szCs w:val="16"/>
        </w:rPr>
        <w:t>.</w:t>
      </w:r>
    </w:p>
  </w:footnote>
  <w:footnote w:id="16">
    <w:p w14:paraId="50E4456E" w14:textId="1B4F2108" w:rsidR="004723D6" w:rsidRPr="006664A1" w:rsidRDefault="004723D6" w:rsidP="001D2734">
      <w:pPr>
        <w:pStyle w:val="Tekstprzypisudolnego"/>
        <w:rPr>
          <w:rFonts w:ascii="Times New Roman" w:hAnsi="Times New Roman"/>
          <w:sz w:val="16"/>
          <w:szCs w:val="16"/>
        </w:rPr>
      </w:pPr>
      <w:r w:rsidRPr="006664A1">
        <w:rPr>
          <w:rFonts w:ascii="Times New Roman" w:hAnsi="Times New Roman"/>
          <w:sz w:val="16"/>
          <w:szCs w:val="16"/>
          <w:vertAlign w:val="superscript"/>
        </w:rPr>
        <w:footnoteRef/>
      </w:r>
      <w:r w:rsidRPr="006664A1">
        <w:rPr>
          <w:rFonts w:ascii="Times New Roman" w:hAnsi="Times New Roman"/>
          <w:sz w:val="16"/>
          <w:szCs w:val="16"/>
        </w:rPr>
        <w:t xml:space="preserve"> Należy wskazać punkt odnoszący się do warunku</w:t>
      </w:r>
      <w:r>
        <w:rPr>
          <w:rFonts w:ascii="Times New Roman" w:hAnsi="Times New Roman"/>
          <w:sz w:val="16"/>
          <w:szCs w:val="16"/>
        </w:rPr>
        <w:t>.</w:t>
      </w:r>
    </w:p>
  </w:footnote>
  <w:footnote w:id="17">
    <w:p w14:paraId="60487C74" w14:textId="75DC0D08" w:rsidR="004723D6" w:rsidRPr="006664A1" w:rsidRDefault="004723D6" w:rsidP="00A87AE7">
      <w:pPr>
        <w:pStyle w:val="Tekstprzypisudolnego"/>
        <w:spacing w:after="40"/>
        <w:rPr>
          <w:rFonts w:ascii="Times New Roman" w:hAnsi="Times New Roman"/>
          <w:sz w:val="16"/>
          <w:szCs w:val="16"/>
        </w:rPr>
      </w:pPr>
      <w:r w:rsidRPr="006664A1">
        <w:rPr>
          <w:rFonts w:ascii="Times New Roman" w:hAnsi="Times New Roman"/>
          <w:sz w:val="16"/>
          <w:szCs w:val="16"/>
          <w:vertAlign w:val="superscript"/>
        </w:rPr>
        <w:footnoteRef/>
      </w:r>
      <w:r w:rsidRPr="006664A1">
        <w:rPr>
          <w:rFonts w:ascii="Times New Roman" w:hAnsi="Times New Roman"/>
          <w:sz w:val="16"/>
          <w:szCs w:val="16"/>
        </w:rPr>
        <w:t xml:space="preserve"> Należy wskazać firmę i adres podmiotu/ów udostępniającego/cych zasoby</w:t>
      </w:r>
      <w:r>
        <w:rPr>
          <w:rFonts w:ascii="Times New Roman" w:hAnsi="Times New Roman"/>
          <w:sz w:val="16"/>
          <w:szCs w:val="16"/>
        </w:rPr>
        <w:t>.</w:t>
      </w:r>
    </w:p>
  </w:footnote>
  <w:footnote w:id="18">
    <w:p w14:paraId="57DB52C5" w14:textId="34D8A26D" w:rsidR="004723D6" w:rsidRDefault="004723D6">
      <w:pPr>
        <w:pStyle w:val="Tekstprzypisudolnego"/>
        <w:spacing w:after="40"/>
      </w:pPr>
      <w:r w:rsidRPr="006664A1">
        <w:rPr>
          <w:rFonts w:ascii="Times New Roman" w:hAnsi="Times New Roman"/>
          <w:sz w:val="16"/>
          <w:szCs w:val="16"/>
          <w:vertAlign w:val="superscript"/>
        </w:rPr>
        <w:footnoteRef/>
      </w:r>
      <w:r w:rsidRPr="006664A1">
        <w:rPr>
          <w:rFonts w:ascii="Times New Roman" w:hAnsi="Times New Roman"/>
          <w:sz w:val="16"/>
          <w:szCs w:val="16"/>
        </w:rPr>
        <w:t xml:space="preserve"> Należy wskazać jakie zasoby udostępnia podmiot</w:t>
      </w:r>
      <w:r>
        <w:rPr>
          <w:rFonts w:ascii="Times New Roman" w:hAnsi="Times New Roman"/>
          <w:sz w:val="16"/>
          <w:szCs w:val="16"/>
        </w:rPr>
        <w:t>.</w:t>
      </w:r>
    </w:p>
  </w:footnote>
  <w:footnote w:id="19">
    <w:p w14:paraId="4B732B6E" w14:textId="1ABF381E" w:rsidR="004723D6" w:rsidRPr="00F73BEA" w:rsidRDefault="004723D6">
      <w:pPr>
        <w:pStyle w:val="Tekstprzypisudolnego"/>
        <w:tabs>
          <w:tab w:val="left" w:pos="284"/>
        </w:tabs>
        <w:spacing w:after="40"/>
        <w:ind w:left="284" w:hanging="284"/>
        <w:rPr>
          <w:rFonts w:ascii="Times New Roman" w:hAnsi="Times New Roman"/>
          <w:sz w:val="16"/>
          <w:szCs w:val="16"/>
        </w:rPr>
      </w:pPr>
      <w:r w:rsidRPr="00F73BEA">
        <w:rPr>
          <w:rStyle w:val="Odwoanieprzypisudolnego"/>
          <w:rFonts w:ascii="Times New Roman" w:hAnsi="Times New Roman"/>
          <w:sz w:val="16"/>
          <w:szCs w:val="16"/>
        </w:rPr>
        <w:footnoteRef/>
      </w:r>
      <w:r w:rsidRPr="00F73BEA">
        <w:rPr>
          <w:rFonts w:ascii="Times New Roman" w:hAnsi="Times New Roman"/>
          <w:sz w:val="16"/>
          <w:szCs w:val="16"/>
        </w:rPr>
        <w:t xml:space="preserve"> Niepotrzebne skreślić</w:t>
      </w:r>
      <w:r>
        <w:rPr>
          <w:rFonts w:ascii="Times New Roman" w:hAnsi="Times New Roman"/>
          <w:sz w:val="16"/>
          <w:szCs w:val="16"/>
        </w:rPr>
        <w:t>.</w:t>
      </w:r>
    </w:p>
  </w:footnote>
  <w:footnote w:id="20">
    <w:p w14:paraId="1C5601EA" w14:textId="15ECD928" w:rsidR="004723D6" w:rsidRDefault="004723D6">
      <w:pPr>
        <w:pStyle w:val="Tekstprzypisudolnego"/>
        <w:spacing w:after="40"/>
      </w:pPr>
      <w:r w:rsidRPr="008E7891">
        <w:rPr>
          <w:rFonts w:ascii="Times New Roman" w:hAnsi="Times New Roman"/>
          <w:sz w:val="16"/>
          <w:szCs w:val="16"/>
          <w:vertAlign w:val="superscript"/>
        </w:rPr>
        <w:footnoteRef/>
      </w:r>
      <w:r w:rsidRPr="008E7891">
        <w:rPr>
          <w:rFonts w:ascii="Times New Roman" w:hAnsi="Times New Roman"/>
          <w:sz w:val="16"/>
          <w:szCs w:val="16"/>
          <w:vertAlign w:val="superscript"/>
        </w:rPr>
        <w:t xml:space="preserve"> </w:t>
      </w:r>
      <w:r w:rsidRPr="008E7891">
        <w:rPr>
          <w:rFonts w:ascii="Times New Roman" w:hAnsi="Times New Roman"/>
          <w:sz w:val="16"/>
          <w:szCs w:val="16"/>
        </w:rPr>
        <w:t>W przypadku podstaw wykluczenia, o których mowa w art. 108 ust. 1 pkt 1, 2 i 5 oraz art. 109 ust. 1 pkt 4 ustawy Pzp</w:t>
      </w:r>
      <w:r>
        <w:rPr>
          <w:rFonts w:ascii="Times New Roman" w:hAnsi="Times New Roman"/>
          <w:sz w:val="16"/>
          <w:szCs w:val="16"/>
        </w:rPr>
        <w:t>.</w:t>
      </w:r>
    </w:p>
  </w:footnote>
  <w:footnote w:id="21">
    <w:p w14:paraId="2A943784" w14:textId="4D4418CD" w:rsidR="004723D6" w:rsidRPr="00010361" w:rsidRDefault="004723D6">
      <w:pPr>
        <w:pStyle w:val="Tekstprzypisudolnego"/>
        <w:ind w:left="142" w:hanging="142"/>
        <w:rPr>
          <w:rFonts w:ascii="Times New Roman" w:hAnsi="Times New Roman"/>
          <w:sz w:val="16"/>
          <w:szCs w:val="16"/>
        </w:rPr>
      </w:pPr>
      <w:r w:rsidRPr="00621DD6">
        <w:rPr>
          <w:rFonts w:ascii="Times New Roman" w:hAnsi="Times New Roman"/>
          <w:sz w:val="16"/>
          <w:szCs w:val="16"/>
          <w:vertAlign w:val="superscript"/>
        </w:rPr>
        <w:footnoteRef/>
      </w:r>
      <w:r w:rsidRPr="00621DD6">
        <w:rPr>
          <w:rFonts w:ascii="Times New Roman" w:hAnsi="Times New Roman"/>
          <w:sz w:val="16"/>
          <w:szCs w:val="16"/>
        </w:rPr>
        <w:t xml:space="preserve"> Zgodnie z art. 110 ust. 2 ustawy Pzp </w:t>
      </w:r>
      <w:r w:rsidRPr="008E7891">
        <w:rPr>
          <w:rFonts w:ascii="Times New Roman" w:hAnsi="Times New Roman"/>
          <w:sz w:val="16"/>
          <w:szCs w:val="16"/>
        </w:rPr>
        <w:t xml:space="preserve">Wykonawca nie podlega wykluczeniu w okolicznościach określonych w art. 108 ust. 1 pkt 1, 2 i 5 lub art. 109 ust. 1 pkt </w:t>
      </w:r>
      <w:r w:rsidRPr="00010361">
        <w:rPr>
          <w:rFonts w:ascii="Times New Roman" w:hAnsi="Times New Roman"/>
          <w:sz w:val="16"/>
          <w:szCs w:val="16"/>
        </w:rPr>
        <w:t>2-5 i 7-10, jeżeli udowodni Zamawiającemu, że spełnił łącznie następujące przesłanki:</w:t>
      </w:r>
    </w:p>
    <w:p w14:paraId="13227DB3" w14:textId="77777777" w:rsidR="004723D6" w:rsidRPr="00010361" w:rsidRDefault="004723D6" w:rsidP="006D080D">
      <w:pPr>
        <w:pStyle w:val="Akapitzlist"/>
        <w:numPr>
          <w:ilvl w:val="0"/>
          <w:numId w:val="46"/>
        </w:numPr>
        <w:suppressAutoHyphens w:val="0"/>
        <w:ind w:left="426" w:hanging="284"/>
        <w:jc w:val="both"/>
        <w:rPr>
          <w:sz w:val="16"/>
          <w:szCs w:val="16"/>
        </w:rPr>
      </w:pPr>
      <w:r w:rsidRPr="00010361">
        <w:rPr>
          <w:sz w:val="16"/>
          <w:szCs w:val="16"/>
        </w:rPr>
        <w:t>naprawił lub zobowiązał się do naprawienia szkody wyrządzonej przestępstwem, wykroczeniem lub swoim nieprawidłowym postępowaniem, w tym poprzez zadośćuczynienie pieniężne;</w:t>
      </w:r>
    </w:p>
    <w:p w14:paraId="2D3CFF17" w14:textId="1043066B" w:rsidR="004723D6" w:rsidRPr="00010361" w:rsidRDefault="004723D6" w:rsidP="006D080D">
      <w:pPr>
        <w:pStyle w:val="Akapitzlist"/>
        <w:numPr>
          <w:ilvl w:val="0"/>
          <w:numId w:val="46"/>
        </w:numPr>
        <w:suppressAutoHyphens w:val="0"/>
        <w:ind w:left="426" w:hanging="284"/>
        <w:jc w:val="both"/>
        <w:rPr>
          <w:sz w:val="16"/>
          <w:szCs w:val="16"/>
        </w:rPr>
      </w:pPr>
      <w:r w:rsidRPr="00010361">
        <w:rPr>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12DEA3" w14:textId="77777777" w:rsidR="004723D6" w:rsidRPr="00010361" w:rsidRDefault="004723D6" w:rsidP="006D080D">
      <w:pPr>
        <w:pStyle w:val="Akapitzlist"/>
        <w:numPr>
          <w:ilvl w:val="0"/>
          <w:numId w:val="46"/>
        </w:numPr>
        <w:suppressAutoHyphens w:val="0"/>
        <w:ind w:left="426" w:hanging="284"/>
        <w:jc w:val="both"/>
        <w:rPr>
          <w:sz w:val="16"/>
          <w:szCs w:val="16"/>
        </w:rPr>
      </w:pPr>
      <w:r w:rsidRPr="00010361">
        <w:rPr>
          <w:sz w:val="16"/>
          <w:szCs w:val="16"/>
        </w:rPr>
        <w:t>podjął konkretne środki techniczne, organizacyjne i kadrowe, odpowiednie dla zapobiegania dalszym przestępstwom, wykroczeniom lub nieprawidłowemu postępowaniu, w szczególności:</w:t>
      </w:r>
    </w:p>
    <w:p w14:paraId="26F3DF6B" w14:textId="6E905359" w:rsidR="004723D6" w:rsidRPr="00010361" w:rsidRDefault="004723D6" w:rsidP="006D080D">
      <w:pPr>
        <w:pStyle w:val="Akapitzlist"/>
        <w:numPr>
          <w:ilvl w:val="1"/>
          <w:numId w:val="46"/>
        </w:numPr>
        <w:suppressAutoHyphens w:val="0"/>
        <w:ind w:left="709" w:hanging="283"/>
        <w:jc w:val="both"/>
        <w:rPr>
          <w:sz w:val="16"/>
          <w:szCs w:val="16"/>
        </w:rPr>
      </w:pPr>
      <w:r w:rsidRPr="00010361">
        <w:rPr>
          <w:sz w:val="16"/>
          <w:szCs w:val="16"/>
        </w:rPr>
        <w:t>zerwał wszelkie powiązania z osobami lub podmiotami odpowiedzialnymi za nieprawidłowe postępowanie Wykonawcy,</w:t>
      </w:r>
    </w:p>
    <w:p w14:paraId="74CEDB4B" w14:textId="77777777" w:rsidR="004723D6" w:rsidRPr="00010361" w:rsidRDefault="004723D6" w:rsidP="006D080D">
      <w:pPr>
        <w:pStyle w:val="Akapitzlist"/>
        <w:numPr>
          <w:ilvl w:val="1"/>
          <w:numId w:val="46"/>
        </w:numPr>
        <w:suppressAutoHyphens w:val="0"/>
        <w:ind w:left="709" w:hanging="283"/>
        <w:jc w:val="both"/>
        <w:rPr>
          <w:sz w:val="16"/>
          <w:szCs w:val="16"/>
        </w:rPr>
      </w:pPr>
      <w:r w:rsidRPr="00010361">
        <w:rPr>
          <w:sz w:val="16"/>
          <w:szCs w:val="16"/>
        </w:rPr>
        <w:t>zreorganizował personel,</w:t>
      </w:r>
    </w:p>
    <w:p w14:paraId="3EBFBAC4" w14:textId="77777777" w:rsidR="004723D6" w:rsidRPr="00010361" w:rsidRDefault="004723D6" w:rsidP="006D080D">
      <w:pPr>
        <w:pStyle w:val="Akapitzlist"/>
        <w:numPr>
          <w:ilvl w:val="1"/>
          <w:numId w:val="46"/>
        </w:numPr>
        <w:suppressAutoHyphens w:val="0"/>
        <w:ind w:left="709" w:hanging="283"/>
        <w:jc w:val="both"/>
        <w:rPr>
          <w:sz w:val="16"/>
          <w:szCs w:val="16"/>
        </w:rPr>
      </w:pPr>
      <w:r w:rsidRPr="00010361">
        <w:rPr>
          <w:sz w:val="16"/>
          <w:szCs w:val="16"/>
        </w:rPr>
        <w:t>wdrożył system sprawozdawczości i kontroli,</w:t>
      </w:r>
    </w:p>
    <w:p w14:paraId="5C6CC80B" w14:textId="77777777" w:rsidR="004723D6" w:rsidRPr="00010361" w:rsidRDefault="004723D6" w:rsidP="006D080D">
      <w:pPr>
        <w:pStyle w:val="Akapitzlist"/>
        <w:numPr>
          <w:ilvl w:val="1"/>
          <w:numId w:val="46"/>
        </w:numPr>
        <w:suppressAutoHyphens w:val="0"/>
        <w:ind w:left="709" w:hanging="283"/>
        <w:jc w:val="both"/>
        <w:rPr>
          <w:sz w:val="16"/>
          <w:szCs w:val="16"/>
        </w:rPr>
      </w:pPr>
      <w:r w:rsidRPr="00010361">
        <w:rPr>
          <w:sz w:val="16"/>
          <w:szCs w:val="16"/>
        </w:rPr>
        <w:t>utworzył struktury audytu wewnętrznego do monitorowania przestrzegania przepisów, wewnętrznych regulacji lub standardów,</w:t>
      </w:r>
    </w:p>
    <w:p w14:paraId="54433BD7" w14:textId="77777777" w:rsidR="004723D6" w:rsidRPr="00010361" w:rsidRDefault="004723D6" w:rsidP="006D080D">
      <w:pPr>
        <w:pStyle w:val="Akapitzlist"/>
        <w:numPr>
          <w:ilvl w:val="1"/>
          <w:numId w:val="46"/>
        </w:numPr>
        <w:suppressAutoHyphens w:val="0"/>
        <w:ind w:left="709" w:hanging="283"/>
        <w:jc w:val="both"/>
        <w:rPr>
          <w:sz w:val="16"/>
          <w:szCs w:val="16"/>
        </w:rPr>
      </w:pPr>
      <w:r w:rsidRPr="00010361">
        <w:rPr>
          <w:sz w:val="16"/>
          <w:szCs w:val="16"/>
        </w:rPr>
        <w:t>wprowadził wewnętrzne regulacje dotyczące odpowiedzialności i odszkodowań za nieprzestrzeganie przepisów, wewnętrznych regulacji lub standardów.</w:t>
      </w:r>
    </w:p>
    <w:p w14:paraId="325B8BE3" w14:textId="77777777" w:rsidR="004723D6" w:rsidRPr="00AF4BA7" w:rsidRDefault="004723D6" w:rsidP="00851256">
      <w:pPr>
        <w:pStyle w:val="Tekstprzypisudolnego"/>
        <w:rPr>
          <w:sz w:val="10"/>
          <w:szCs w:val="10"/>
        </w:rPr>
      </w:pPr>
    </w:p>
  </w:footnote>
  <w:footnote w:id="22">
    <w:p w14:paraId="51A879DC" w14:textId="5F7C352C" w:rsidR="004723D6" w:rsidRPr="00954070" w:rsidRDefault="004723D6" w:rsidP="00A87AE7">
      <w:pPr>
        <w:pStyle w:val="Tekstprzypisudolnego"/>
        <w:ind w:left="142" w:hanging="142"/>
        <w:rPr>
          <w:rFonts w:ascii="Times New Roman" w:hAnsi="Times New Roman"/>
          <w:sz w:val="16"/>
          <w:szCs w:val="16"/>
        </w:rPr>
      </w:pPr>
      <w:r w:rsidRPr="000876FC">
        <w:rPr>
          <w:rFonts w:ascii="Times New Roman" w:hAnsi="Times New Roman"/>
          <w:sz w:val="16"/>
          <w:szCs w:val="16"/>
          <w:vertAlign w:val="superscript"/>
        </w:rPr>
        <w:footnoteRef/>
      </w:r>
      <w:r w:rsidRPr="000876FC">
        <w:rPr>
          <w:rFonts w:ascii="Times New Roman" w:hAnsi="Times New Roman"/>
          <w:sz w:val="16"/>
          <w:szCs w:val="16"/>
        </w:rPr>
        <w:t xml:space="preserve"> </w:t>
      </w:r>
      <w:r w:rsidRPr="0058030F">
        <w:rPr>
          <w:rFonts w:ascii="Times New Roman" w:hAnsi="Times New Roman"/>
          <w:sz w:val="16"/>
          <w:szCs w:val="16"/>
        </w:rPr>
        <w:t xml:space="preserve">Zamawiający nie wzywa do złożenia podmiotowych środków dowodowych, jeżeli może je uzyskać za pomocą bezpłatnych i ogólnodostępnych baz danych, w szczególności rejestrów publicznych w rozumieniu </w:t>
      </w:r>
      <w:hyperlink r:id="rId1" w:anchor="/document/17181936?cm=DOCUMENT" w:history="1">
        <w:r w:rsidRPr="00954070">
          <w:rPr>
            <w:rFonts w:ascii="Times New Roman" w:hAnsi="Times New Roman"/>
            <w:sz w:val="16"/>
            <w:szCs w:val="16"/>
          </w:rPr>
          <w:t>ustawy</w:t>
        </w:r>
      </w:hyperlink>
      <w:r w:rsidRPr="0058030F">
        <w:rPr>
          <w:rFonts w:ascii="Times New Roman" w:hAnsi="Times New Roman"/>
          <w:sz w:val="16"/>
          <w:szCs w:val="16"/>
        </w:rPr>
        <w:t xml:space="preserve"> z dnia 17 lutego 2005 r. o informatyzacji działalności podmiotów realizujących zadania publiczne, o ile </w:t>
      </w:r>
      <w:r>
        <w:rPr>
          <w:rFonts w:ascii="Times New Roman" w:hAnsi="Times New Roman"/>
          <w:sz w:val="16"/>
          <w:szCs w:val="16"/>
        </w:rPr>
        <w:t>W</w:t>
      </w:r>
      <w:r w:rsidRPr="0058030F">
        <w:rPr>
          <w:rFonts w:ascii="Times New Roman" w:hAnsi="Times New Roman"/>
          <w:sz w:val="16"/>
          <w:szCs w:val="16"/>
        </w:rPr>
        <w:t>ykonawca wskazał w oświadczeniu, o którym mowa w art. 125 ust. 1</w:t>
      </w:r>
      <w:r w:rsidRPr="00954070">
        <w:rPr>
          <w:rFonts w:ascii="Times New Roman" w:hAnsi="Times New Roman"/>
          <w:sz w:val="16"/>
          <w:szCs w:val="16"/>
        </w:rPr>
        <w:t xml:space="preserve"> ustawy Pzp, dane umożliwiające dostęp do tych środków.</w:t>
      </w:r>
    </w:p>
    <w:p w14:paraId="4757D931" w14:textId="77777777" w:rsidR="004723D6" w:rsidRPr="00954070" w:rsidRDefault="004723D6" w:rsidP="00A87AE7">
      <w:pPr>
        <w:pStyle w:val="Tekstprzypisudolnego"/>
        <w:spacing w:after="80"/>
        <w:ind w:left="284" w:hanging="284"/>
        <w:rPr>
          <w:rFonts w:ascii="Times New Roman" w:hAnsi="Times New Roman"/>
          <w:sz w:val="8"/>
          <w:szCs w:val="8"/>
        </w:rPr>
      </w:pPr>
    </w:p>
    <w:p w14:paraId="103418B3" w14:textId="5F733552" w:rsidR="004723D6" w:rsidRPr="00F73BEA" w:rsidRDefault="004723D6" w:rsidP="00A87AE7">
      <w:pPr>
        <w:pStyle w:val="Tekstprzypisudolnego"/>
        <w:spacing w:after="80"/>
        <w:ind w:left="142"/>
        <w:rPr>
          <w:rFonts w:ascii="Times New Roman" w:hAnsi="Times New Roman"/>
          <w:sz w:val="16"/>
          <w:szCs w:val="16"/>
        </w:rPr>
      </w:pPr>
      <w:r w:rsidRPr="00954070">
        <w:rPr>
          <w:rFonts w:ascii="Times New Roman" w:hAnsi="Times New Roman"/>
          <w:sz w:val="16"/>
          <w:szCs w:val="16"/>
        </w:rPr>
        <w:t>Wykonawca nie jest zobowiązany do złożenia dokumentów, o których mowa w rozdziale X ust. 1 pkt 4 SWZ (odpis lub informacj</w:t>
      </w:r>
      <w:r>
        <w:rPr>
          <w:rFonts w:ascii="Times New Roman" w:hAnsi="Times New Roman"/>
          <w:sz w:val="16"/>
          <w:szCs w:val="16"/>
        </w:rPr>
        <w:t>a</w:t>
      </w:r>
      <w:r w:rsidRPr="00954070">
        <w:rPr>
          <w:rFonts w:ascii="Times New Roman" w:hAnsi="Times New Roman"/>
          <w:sz w:val="16"/>
          <w:szCs w:val="16"/>
        </w:rPr>
        <w:t xml:space="preserve"> z Krajowego Rejestru Sądowego, Centralnej Ewidencji i Informacji o Działalności Gospodarczej lub innego właściwego rejestru składany w celu potwierdzenia, że osoba działająca</w:t>
      </w:r>
      <w:r w:rsidRPr="000876FC">
        <w:rPr>
          <w:rFonts w:ascii="Times New Roman" w:hAnsi="Times New Roman"/>
          <w:sz w:val="16"/>
          <w:szCs w:val="16"/>
        </w:rPr>
        <w:t xml:space="preserve"> w imieniu </w:t>
      </w:r>
      <w:r>
        <w:rPr>
          <w:rFonts w:ascii="Times New Roman" w:hAnsi="Times New Roman"/>
          <w:sz w:val="16"/>
          <w:szCs w:val="16"/>
        </w:rPr>
        <w:t>W</w:t>
      </w:r>
      <w:r w:rsidRPr="000876FC">
        <w:rPr>
          <w:rFonts w:ascii="Times New Roman" w:hAnsi="Times New Roman"/>
          <w:sz w:val="16"/>
          <w:szCs w:val="16"/>
        </w:rPr>
        <w:t>ykonawcy jest umocowana do jego reprezentowania), jeżeli Zamawiający może je uzyskać za pomocą bezpłatnych i ogólnodostępnych baz danych, o ile Wykonawca wskazał dane umożliwiające dostęp do tych dokumentów.</w:t>
      </w:r>
    </w:p>
  </w:footnote>
  <w:footnote w:id="23">
    <w:p w14:paraId="39A45415" w14:textId="74C319B6" w:rsidR="004723D6" w:rsidRDefault="004723D6" w:rsidP="005462FA">
      <w:pPr>
        <w:pStyle w:val="Tekstprzypisudolnego"/>
        <w:spacing w:after="80"/>
        <w:ind w:left="142" w:hanging="142"/>
      </w:pPr>
      <w:r w:rsidRPr="00F81A62">
        <w:rPr>
          <w:rFonts w:ascii="Times New Roman" w:hAnsi="Times New Roman"/>
          <w:sz w:val="16"/>
          <w:szCs w:val="16"/>
          <w:vertAlign w:val="superscript"/>
        </w:rPr>
        <w:footnoteRef/>
      </w:r>
      <w:r w:rsidRPr="00F81A62">
        <w:rPr>
          <w:rFonts w:ascii="Times New Roman" w:hAnsi="Times New Roman"/>
          <w:sz w:val="16"/>
          <w:szCs w:val="16"/>
          <w:vertAlign w:val="superscript"/>
        </w:rPr>
        <w:t xml:space="preserve"> </w:t>
      </w:r>
      <w:r w:rsidRPr="00F81A62">
        <w:rPr>
          <w:rFonts w:ascii="Times New Roman" w:hAnsi="Times New Roman"/>
          <w:sz w:val="16"/>
          <w:szCs w:val="16"/>
        </w:rPr>
        <w:t>Należy wskazać odpowiedni warunek oraz zakres, w jakim następuje spełni</w:t>
      </w:r>
      <w:r>
        <w:rPr>
          <w:rFonts w:ascii="Times New Roman" w:hAnsi="Times New Roman"/>
          <w:sz w:val="16"/>
          <w:szCs w:val="16"/>
        </w:rPr>
        <w:t>enie warunku, np. VI.2 SWZ pkt 4 lit. b)</w:t>
      </w:r>
      <w:r w:rsidRPr="00F81A62">
        <w:rPr>
          <w:rFonts w:ascii="Times New Roman" w:hAnsi="Times New Roman"/>
          <w:sz w:val="16"/>
          <w:szCs w:val="16"/>
        </w:rPr>
        <w:t>, w zakresie dysponowania 1 samochodem z zabudową izotermiczną (izoterma) - zakres temperatury: powyżej 0°C, 1 samochodem z zabudową chłodniczą (chłodnia) - zakres temperatury: od -18°C do 0°C  oraz 1 samochodem z zabudową mroźniczą (mroźnia) - zakres temperatury: poniżej -18°C</w:t>
      </w:r>
      <w:r>
        <w:rPr>
          <w:rFonts w:ascii="Times New Roman" w:hAnsi="Times New Roman"/>
          <w:sz w:val="16"/>
          <w:szCs w:val="16"/>
        </w:rPr>
        <w:t>.</w:t>
      </w:r>
    </w:p>
  </w:footnote>
  <w:footnote w:id="24">
    <w:p w14:paraId="5141FB0A" w14:textId="403A88DC" w:rsidR="004723D6" w:rsidRPr="00F73BEA" w:rsidRDefault="004723D6" w:rsidP="00851256">
      <w:pPr>
        <w:pStyle w:val="Tekstprzypisudolnego"/>
        <w:tabs>
          <w:tab w:val="left" w:pos="284"/>
        </w:tabs>
        <w:spacing w:after="80"/>
        <w:ind w:left="284" w:hanging="284"/>
        <w:rPr>
          <w:rFonts w:ascii="Times New Roman" w:hAnsi="Times New Roman"/>
          <w:sz w:val="16"/>
          <w:szCs w:val="16"/>
        </w:rPr>
      </w:pPr>
      <w:r w:rsidRPr="00F73BEA">
        <w:rPr>
          <w:rStyle w:val="Odwoanieprzypisudolnego"/>
          <w:rFonts w:ascii="Times New Roman" w:hAnsi="Times New Roman"/>
          <w:sz w:val="16"/>
          <w:szCs w:val="16"/>
        </w:rPr>
        <w:footnoteRef/>
      </w:r>
      <w:r w:rsidRPr="00F73BEA">
        <w:rPr>
          <w:rFonts w:ascii="Times New Roman" w:hAnsi="Times New Roman"/>
          <w:sz w:val="16"/>
          <w:szCs w:val="16"/>
        </w:rPr>
        <w:t xml:space="preserve"> Niepotrzebne skreślić</w:t>
      </w:r>
      <w:r>
        <w:rPr>
          <w:rFonts w:ascii="Times New Roman" w:hAnsi="Times New Roman"/>
          <w:sz w:val="16"/>
          <w:szCs w:val="16"/>
        </w:rPr>
        <w:t>.</w:t>
      </w:r>
    </w:p>
  </w:footnote>
  <w:footnote w:id="25">
    <w:p w14:paraId="1064FDAC" w14:textId="74788324" w:rsidR="004723D6" w:rsidRPr="000876FC" w:rsidRDefault="004723D6" w:rsidP="005462FA">
      <w:pPr>
        <w:pStyle w:val="Tekstprzypisudolnego"/>
        <w:tabs>
          <w:tab w:val="left" w:pos="142"/>
        </w:tabs>
        <w:ind w:left="142" w:hanging="142"/>
        <w:rPr>
          <w:rFonts w:ascii="Times New Roman" w:hAnsi="Times New Roman"/>
          <w:sz w:val="16"/>
          <w:szCs w:val="16"/>
        </w:rPr>
      </w:pPr>
      <w:r w:rsidRPr="000876FC">
        <w:rPr>
          <w:rFonts w:ascii="Times New Roman" w:hAnsi="Times New Roman"/>
          <w:sz w:val="16"/>
          <w:szCs w:val="16"/>
          <w:vertAlign w:val="superscript"/>
        </w:rPr>
        <w:footnoteRef/>
      </w:r>
      <w:r w:rsidRPr="000876FC">
        <w:rPr>
          <w:rFonts w:ascii="Times New Roman" w:hAnsi="Times New Roman"/>
          <w:sz w:val="16"/>
          <w:szCs w:val="16"/>
        </w:rPr>
        <w:t xml:space="preserve"> Zamawiający nie wzywa do złożenia podmiotowych środków dowodowych, jeżeli może je uzyskać za pomocą bezpłatnych i ogólnodostępnych baz danych, w szczególności rejestrów publicznych w rozumieniu </w:t>
      </w:r>
      <w:hyperlink r:id="rId2" w:anchor="/document/17181936?cm=DOCUMENT" w:history="1">
        <w:r w:rsidRPr="000876FC">
          <w:rPr>
            <w:rFonts w:ascii="Times New Roman" w:hAnsi="Times New Roman"/>
            <w:sz w:val="16"/>
            <w:szCs w:val="16"/>
          </w:rPr>
          <w:t>ustawy</w:t>
        </w:r>
      </w:hyperlink>
      <w:r w:rsidRPr="000876FC">
        <w:rPr>
          <w:rFonts w:ascii="Times New Roman" w:hAnsi="Times New Roman"/>
          <w:sz w:val="16"/>
          <w:szCs w:val="16"/>
        </w:rPr>
        <w:t xml:space="preserve"> z dnia 17 lutego 2005 r. o informatyzacji działalności podmiotów realizujących zadania publiczne, o ile wskaza</w:t>
      </w:r>
      <w:r>
        <w:rPr>
          <w:rFonts w:ascii="Times New Roman" w:hAnsi="Times New Roman"/>
          <w:sz w:val="16"/>
          <w:szCs w:val="16"/>
        </w:rPr>
        <w:t>no</w:t>
      </w:r>
      <w:r w:rsidRPr="000876FC">
        <w:rPr>
          <w:rFonts w:ascii="Times New Roman" w:hAnsi="Times New Roman"/>
          <w:sz w:val="16"/>
          <w:szCs w:val="16"/>
        </w:rPr>
        <w:t xml:space="preserve"> w oświadczeniu, o którym mowa w art. 125 ust. 1</w:t>
      </w:r>
      <w:r>
        <w:rPr>
          <w:rFonts w:ascii="Times New Roman" w:hAnsi="Times New Roman"/>
          <w:sz w:val="16"/>
          <w:szCs w:val="16"/>
        </w:rPr>
        <w:t xml:space="preserve"> ustawy Pzp</w:t>
      </w:r>
      <w:r w:rsidRPr="000876FC">
        <w:rPr>
          <w:rFonts w:ascii="Times New Roman" w:hAnsi="Times New Roman"/>
          <w:sz w:val="16"/>
          <w:szCs w:val="16"/>
        </w:rPr>
        <w:t>, dane umożliwiające dostęp do tych środków.</w:t>
      </w:r>
    </w:p>
    <w:p w14:paraId="0D647698" w14:textId="77777777" w:rsidR="004723D6" w:rsidRPr="00F73BEA" w:rsidRDefault="004723D6" w:rsidP="005462FA">
      <w:pPr>
        <w:pStyle w:val="Tekstprzypisudolnego"/>
        <w:tabs>
          <w:tab w:val="left" w:pos="284"/>
        </w:tabs>
        <w:spacing w:after="80"/>
        <w:ind w:left="284"/>
        <w:rPr>
          <w:rFonts w:ascii="Times New Roman" w:hAnsi="Times New Roman"/>
          <w:sz w:val="16"/>
          <w:szCs w:val="16"/>
        </w:rPr>
      </w:pPr>
    </w:p>
  </w:footnote>
  <w:footnote w:id="26">
    <w:p w14:paraId="25D5C2FE" w14:textId="77777777" w:rsidR="004723D6" w:rsidRDefault="004723D6" w:rsidP="00895AFC">
      <w:pPr>
        <w:pStyle w:val="Tekstprzypisudolnego"/>
        <w:spacing w:after="80"/>
      </w:pPr>
      <w:r w:rsidRPr="004F1571">
        <w:rPr>
          <w:rStyle w:val="Odwoanieprzypisudolnego"/>
          <w:rFonts w:ascii="Times New Roman" w:hAnsi="Times New Roman"/>
          <w:sz w:val="16"/>
        </w:rPr>
        <w:footnoteRef/>
      </w:r>
      <w:r>
        <w:rPr>
          <w:rFonts w:ascii="Times New Roman" w:hAnsi="Times New Roman"/>
          <w:sz w:val="16"/>
        </w:rPr>
        <w:t xml:space="preserve"> </w:t>
      </w:r>
      <w:r>
        <w:rPr>
          <w:rFonts w:ascii="Times New Roman" w:hAnsi="Times New Roman"/>
          <w:sz w:val="16"/>
          <w:szCs w:val="16"/>
        </w:rPr>
        <w:t xml:space="preserve">UWAGA: Dokument składany jest </w:t>
      </w:r>
      <w:r>
        <w:rPr>
          <w:rFonts w:ascii="Times New Roman" w:hAnsi="Times New Roman"/>
          <w:sz w:val="16"/>
          <w:szCs w:val="16"/>
          <w:u w:val="single"/>
        </w:rPr>
        <w:t>na wezwanie Zamawiającego</w:t>
      </w:r>
      <w:r>
        <w:rPr>
          <w:rFonts w:ascii="Times New Roman" w:hAnsi="Times New Roman"/>
          <w:sz w:val="16"/>
          <w:szCs w:val="16"/>
        </w:rPr>
        <w:t xml:space="preserve"> zgodnie z art. 274 ust. 1 Pzp</w:t>
      </w:r>
    </w:p>
  </w:footnote>
  <w:footnote w:id="27">
    <w:p w14:paraId="6EB75794" w14:textId="77777777" w:rsidR="00A12C2B" w:rsidRDefault="00A12C2B" w:rsidP="00A12C2B">
      <w:pPr>
        <w:pStyle w:val="Tekstprzypisudolnego"/>
        <w:spacing w:after="80"/>
      </w:pPr>
      <w:r w:rsidRPr="004F1571">
        <w:rPr>
          <w:rStyle w:val="Odwoanieprzypisudolnego"/>
          <w:rFonts w:ascii="Times New Roman" w:hAnsi="Times New Roman"/>
          <w:sz w:val="16"/>
        </w:rPr>
        <w:footnoteRef/>
      </w:r>
      <w:r>
        <w:rPr>
          <w:rFonts w:ascii="Times New Roman" w:hAnsi="Times New Roman"/>
          <w:sz w:val="16"/>
        </w:rPr>
        <w:t xml:space="preserve"> </w:t>
      </w:r>
      <w:r>
        <w:rPr>
          <w:rFonts w:ascii="Times New Roman" w:hAnsi="Times New Roman"/>
          <w:sz w:val="16"/>
          <w:szCs w:val="16"/>
        </w:rPr>
        <w:t xml:space="preserve">UWAGA: Dokument składany jest </w:t>
      </w:r>
      <w:r>
        <w:rPr>
          <w:rFonts w:ascii="Times New Roman" w:hAnsi="Times New Roman"/>
          <w:sz w:val="16"/>
          <w:szCs w:val="16"/>
          <w:u w:val="single"/>
        </w:rPr>
        <w:t>na wezwanie Zamawiającego</w:t>
      </w:r>
      <w:r>
        <w:rPr>
          <w:rFonts w:ascii="Times New Roman" w:hAnsi="Times New Roman"/>
          <w:sz w:val="16"/>
          <w:szCs w:val="16"/>
        </w:rPr>
        <w:t xml:space="preserve"> zgodnie z art. 274 ust. 1 Pzp</w:t>
      </w:r>
    </w:p>
  </w:footnote>
  <w:footnote w:id="28">
    <w:p w14:paraId="5B9E113B" w14:textId="5A4DED9B" w:rsidR="004723D6" w:rsidRPr="0070579D" w:rsidRDefault="004723D6" w:rsidP="00E35B85">
      <w:pPr>
        <w:pStyle w:val="Tekstprzypisudolnego"/>
        <w:spacing w:after="40"/>
        <w:ind w:left="142" w:hanging="142"/>
        <w:rPr>
          <w:rFonts w:ascii="Times New Roman" w:hAnsi="Times New Roman"/>
          <w:sz w:val="16"/>
          <w:szCs w:val="16"/>
        </w:rPr>
      </w:pPr>
      <w:r w:rsidRPr="004F1571">
        <w:rPr>
          <w:rStyle w:val="Odwoanieprzypisudolnego"/>
          <w:rFonts w:ascii="Times New Roman" w:hAnsi="Times New Roman"/>
          <w:sz w:val="16"/>
          <w:szCs w:val="16"/>
        </w:rPr>
        <w:footnoteRef/>
      </w:r>
      <w:r w:rsidRPr="004F1571">
        <w:rPr>
          <w:rStyle w:val="Odwoanieprzypisudolnego"/>
          <w:rFonts w:ascii="Times New Roman" w:hAnsi="Times New Roman"/>
          <w:sz w:val="16"/>
          <w:szCs w:val="16"/>
        </w:rPr>
        <w:t xml:space="preserve"> </w:t>
      </w:r>
      <w:r w:rsidRPr="00666505">
        <w:rPr>
          <w:rFonts w:ascii="Times New Roman" w:hAnsi="Times New Roman"/>
          <w:sz w:val="16"/>
          <w:szCs w:val="16"/>
        </w:rPr>
        <w:t>Zgodnie z art. 4 pkt 14 ustawy z dnia 16 lutego 2007 r. o ochronie konkurencji i konsumentów przez grupę kapitałową rozumie się wszystkich przedsiębiorców, którzy są kontrolowani w sposób bezpośredni lub pośredni przez jednego przedsiębiorcę, w tym również tego przedsiębiorcę</w:t>
      </w:r>
      <w:r w:rsidRPr="0070579D">
        <w:rPr>
          <w:rFonts w:ascii="Times New Roman" w:hAnsi="Times New Roman"/>
          <w:sz w:val="16"/>
          <w:szCs w:val="16"/>
        </w:rPr>
        <w:t>.</w:t>
      </w:r>
    </w:p>
  </w:footnote>
  <w:footnote w:id="29">
    <w:p w14:paraId="5A07E5D7" w14:textId="06C8E79A" w:rsidR="004723D6" w:rsidRPr="004F1571" w:rsidRDefault="004723D6" w:rsidP="004F1571">
      <w:pPr>
        <w:pStyle w:val="Tekstprzypisudolnego"/>
        <w:spacing w:after="40"/>
        <w:rPr>
          <w:rFonts w:ascii="Times New Roman" w:hAnsi="Times New Roman"/>
        </w:rPr>
      </w:pPr>
      <w:r w:rsidRPr="00666505">
        <w:rPr>
          <w:rFonts w:ascii="Times New Roman" w:hAnsi="Times New Roman"/>
          <w:sz w:val="16"/>
          <w:szCs w:val="16"/>
          <w:vertAlign w:val="superscript"/>
        </w:rPr>
        <w:footnoteRef/>
      </w:r>
      <w:r w:rsidRPr="00666505">
        <w:rPr>
          <w:rFonts w:ascii="Times New Roman" w:hAnsi="Times New Roman"/>
          <w:sz w:val="16"/>
          <w:szCs w:val="16"/>
        </w:rPr>
        <w:t xml:space="preserve"> Uwaga! Dokument składany jest </w:t>
      </w:r>
      <w:r w:rsidRPr="00666505">
        <w:rPr>
          <w:rFonts w:ascii="Times New Roman" w:hAnsi="Times New Roman"/>
          <w:sz w:val="16"/>
          <w:szCs w:val="16"/>
          <w:u w:val="single"/>
        </w:rPr>
        <w:t>na wezwanie Zamawiającego</w:t>
      </w:r>
      <w:r w:rsidRPr="00666505">
        <w:rPr>
          <w:rFonts w:ascii="Times New Roman" w:hAnsi="Times New Roman"/>
          <w:sz w:val="16"/>
          <w:szCs w:val="16"/>
        </w:rPr>
        <w:t xml:space="preserve"> zgodnie z art. 274 ust. 1 Pzp.</w:t>
      </w:r>
    </w:p>
  </w:footnote>
  <w:footnote w:id="30">
    <w:p w14:paraId="2FBF12CE" w14:textId="77777777" w:rsidR="00195981" w:rsidRDefault="00195981" w:rsidP="00195981">
      <w:pPr>
        <w:pStyle w:val="Tekstprzypisudolnego"/>
        <w:rPr>
          <w:rFonts w:ascii="Times New Roman" w:hAnsi="Times New Roman"/>
          <w:sz w:val="16"/>
          <w:szCs w:val="16"/>
        </w:rPr>
      </w:pPr>
      <w:r w:rsidRPr="004F1571">
        <w:rPr>
          <w:rStyle w:val="Odwoanieprzypisudolnego"/>
          <w:rFonts w:ascii="Times New Roman" w:hAnsi="Times New Roman"/>
          <w:sz w:val="16"/>
          <w:szCs w:val="16"/>
        </w:rPr>
        <w:footnoteRef/>
      </w:r>
      <w:r w:rsidRPr="00666505">
        <w:rPr>
          <w:rFonts w:ascii="Times New Roman" w:hAnsi="Times New Roman"/>
          <w:sz w:val="16"/>
          <w:szCs w:val="16"/>
        </w:rPr>
        <w:t xml:space="preserve"> Niepotrzebne skreślić.</w:t>
      </w:r>
    </w:p>
  </w:footnote>
  <w:footnote w:id="31">
    <w:p w14:paraId="4476486C" w14:textId="77777777" w:rsidR="007467F0" w:rsidRPr="0028121A" w:rsidRDefault="007467F0" w:rsidP="007467F0">
      <w:pPr>
        <w:pStyle w:val="Tekstprzypisudolnego"/>
        <w:rPr>
          <w:rFonts w:ascii="Times New Roman" w:hAnsi="Times New Roman"/>
          <w:sz w:val="16"/>
          <w:szCs w:val="16"/>
        </w:rPr>
      </w:pPr>
      <w:r w:rsidRPr="0028121A">
        <w:rPr>
          <w:rStyle w:val="Odwoanieprzypisudolnego"/>
          <w:rFonts w:ascii="Times New Roman" w:hAnsi="Times New Roman"/>
          <w:sz w:val="16"/>
          <w:szCs w:val="16"/>
        </w:rPr>
        <w:footnoteRef/>
      </w:r>
      <w:r w:rsidRPr="0028121A">
        <w:rPr>
          <w:rFonts w:ascii="Times New Roman" w:hAnsi="Times New Roman"/>
          <w:sz w:val="16"/>
          <w:szCs w:val="16"/>
        </w:rPr>
        <w:t xml:space="preserve"> W przypadku podpisywania umowy kwalifikowanym podpisem elektronicznym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914B5"/>
    <w:multiLevelType w:val="hybridMultilevel"/>
    <w:tmpl w:val="16036E4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2" w15:restartNumberingAfterBreak="0">
    <w:nsid w:val="00000003"/>
    <w:multiLevelType w:val="singleLevel"/>
    <w:tmpl w:val="E5D84192"/>
    <w:lvl w:ilvl="0">
      <w:start w:val="1"/>
      <w:numFmt w:val="decimal"/>
      <w:lvlText w:val="%1."/>
      <w:lvlJc w:val="left"/>
      <w:pPr>
        <w:tabs>
          <w:tab w:val="num" w:pos="360"/>
        </w:tabs>
        <w:ind w:left="0" w:firstLine="0"/>
      </w:pPr>
      <w:rPr>
        <w:b w:val="0"/>
        <w:color w:val="auto"/>
      </w:rPr>
    </w:lvl>
  </w:abstractNum>
  <w:abstractNum w:abstractNumId="3" w15:restartNumberingAfterBreak="0">
    <w:nsid w:val="00000006"/>
    <w:multiLevelType w:val="singleLevel"/>
    <w:tmpl w:val="B4FA6248"/>
    <w:lvl w:ilvl="0">
      <w:start w:val="1"/>
      <w:numFmt w:val="decimal"/>
      <w:lvlText w:val="%1."/>
      <w:lvlJc w:val="left"/>
      <w:pPr>
        <w:ind w:left="720" w:hanging="360"/>
      </w:pPr>
      <w:rPr>
        <w:b w:val="0"/>
        <w:sz w:val="22"/>
        <w:szCs w:val="22"/>
      </w:rPr>
    </w:lvl>
  </w:abstractNum>
  <w:abstractNum w:abstractNumId="4" w15:restartNumberingAfterBreak="0">
    <w:nsid w:val="0000000A"/>
    <w:multiLevelType w:val="multilevel"/>
    <w:tmpl w:val="0000000A"/>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 w15:restartNumberingAfterBreak="0">
    <w:nsid w:val="0000000C"/>
    <w:multiLevelType w:val="multilevel"/>
    <w:tmpl w:val="0000000C"/>
    <w:lvl w:ilvl="0">
      <w:start w:val="1"/>
      <w:numFmt w:val="decimal"/>
      <w:lvlText w:val="%1."/>
      <w:lvlJc w:val="left"/>
      <w:pPr>
        <w:tabs>
          <w:tab w:val="num" w:pos="360"/>
        </w:tabs>
        <w:ind w:left="0" w:firstLine="0"/>
      </w:pPr>
    </w:lvl>
    <w:lvl w:ilvl="1">
      <w:start w:val="1"/>
      <w:numFmt w:val="decimal"/>
      <w:suff w:val="nothing"/>
      <w:lvlText w:val="%1.%2."/>
      <w:lvlJc w:val="left"/>
      <w:pPr>
        <w:tabs>
          <w:tab w:val="num" w:pos="0"/>
        </w:tabs>
        <w:ind w:left="0" w:firstLine="0"/>
      </w:pPr>
      <w:rPr>
        <w:b w:val="0"/>
        <w:i w:val="0"/>
        <w:color w:val="000000"/>
      </w:r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 w15:restartNumberingAfterBreak="0">
    <w:nsid w:val="00000010"/>
    <w:multiLevelType w:val="multilevel"/>
    <w:tmpl w:val="550659C8"/>
    <w:lvl w:ilvl="0">
      <w:start w:val="1"/>
      <w:numFmt w:val="decimal"/>
      <w:lvlText w:val="%1."/>
      <w:lvlJc w:val="left"/>
      <w:pPr>
        <w:tabs>
          <w:tab w:val="num" w:pos="720"/>
        </w:tabs>
        <w:ind w:left="0" w:firstLine="0"/>
      </w:p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00000011"/>
    <w:multiLevelType w:val="multilevel"/>
    <w:tmpl w:val="FA78781A"/>
    <w:name w:val="WW8Num17"/>
    <w:lvl w:ilvl="0">
      <w:start w:val="1"/>
      <w:numFmt w:val="decimal"/>
      <w:lvlText w:val="%1)"/>
      <w:lvlJc w:val="left"/>
      <w:pPr>
        <w:tabs>
          <w:tab w:val="num" w:pos="360"/>
        </w:tabs>
        <w:ind w:left="0" w:firstLine="0"/>
      </w:pPr>
      <w:rPr>
        <w:rFonts w:ascii="TimesNewRomanPSMT" w:eastAsia="TimesNewRomanPSMT" w:hAnsi="TimesNewRomanPSMT" w:cs="TimesNewRomanPSMT"/>
      </w:r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880"/>
        </w:tabs>
        <w:ind w:left="0" w:firstLine="0"/>
      </w:pPr>
    </w:lvl>
    <w:lvl w:ilvl="6">
      <w:start w:val="1"/>
      <w:numFmt w:val="decimal"/>
      <w:lvlText w:val="%1.%2.%3.%4.%5.%6.%7."/>
      <w:lvlJc w:val="left"/>
      <w:pPr>
        <w:tabs>
          <w:tab w:val="num" w:pos="3240"/>
        </w:tabs>
        <w:ind w:left="0" w:firstLine="0"/>
      </w:pPr>
    </w:lvl>
    <w:lvl w:ilvl="7">
      <w:start w:val="1"/>
      <w:numFmt w:val="decimal"/>
      <w:lvlText w:val="%1.%2.%3.%4.%5.%6.%7.%8."/>
      <w:lvlJc w:val="left"/>
      <w:pPr>
        <w:tabs>
          <w:tab w:val="num" w:pos="3600"/>
        </w:tabs>
        <w:ind w:left="0" w:firstLine="0"/>
      </w:pPr>
    </w:lvl>
    <w:lvl w:ilvl="8">
      <w:start w:val="1"/>
      <w:numFmt w:val="decimal"/>
      <w:lvlText w:val="%1.%2.%3.%4.%5.%6.%7.%8.%9."/>
      <w:lvlJc w:val="left"/>
      <w:pPr>
        <w:tabs>
          <w:tab w:val="num" w:pos="4320"/>
        </w:tabs>
        <w:ind w:left="0" w:firstLine="0"/>
      </w:pPr>
    </w:lvl>
  </w:abstractNum>
  <w:abstractNum w:abstractNumId="8" w15:restartNumberingAfterBreak="0">
    <w:nsid w:val="00000013"/>
    <w:multiLevelType w:val="singleLevel"/>
    <w:tmpl w:val="E0723260"/>
    <w:name w:val="WW8Num19"/>
    <w:lvl w:ilvl="0">
      <w:start w:val="1"/>
      <w:numFmt w:val="bullet"/>
      <w:lvlText w:val="-"/>
      <w:lvlJc w:val="left"/>
      <w:pPr>
        <w:tabs>
          <w:tab w:val="num" w:pos="360"/>
        </w:tabs>
        <w:ind w:left="0" w:firstLine="0"/>
      </w:pPr>
      <w:rPr>
        <w:rFonts w:ascii="OpenSymbol" w:hAnsi="OpenSymbol"/>
        <w:b w:val="0"/>
        <w:i w:val="0"/>
      </w:rPr>
    </w:lvl>
  </w:abstractNum>
  <w:abstractNum w:abstractNumId="9" w15:restartNumberingAfterBreak="0">
    <w:nsid w:val="00000017"/>
    <w:multiLevelType w:val="multilevel"/>
    <w:tmpl w:val="A7225E2A"/>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rPr>
        <w:b w:val="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0" w15:restartNumberingAfterBreak="0">
    <w:nsid w:val="00000018"/>
    <w:multiLevelType w:val="multilevel"/>
    <w:tmpl w:val="542EC5B0"/>
    <w:lvl w:ilvl="0">
      <w:start w:val="1"/>
      <w:numFmt w:val="decimal"/>
      <w:lvlText w:val="%1."/>
      <w:lvlJc w:val="left"/>
      <w:pPr>
        <w:tabs>
          <w:tab w:val="num" w:pos="720"/>
        </w:tabs>
        <w:ind w:left="0" w:firstLine="0"/>
      </w:pPr>
      <w:rPr>
        <w:rFonts w:ascii="Times New Roman" w:hAnsi="Times New Roman"/>
      </w:rPr>
    </w:lvl>
    <w:lvl w:ilvl="1">
      <w:start w:val="1"/>
      <w:numFmt w:val="lowerLetter"/>
      <w:lvlText w:val="%2)"/>
      <w:lvlJc w:val="left"/>
      <w:pPr>
        <w:tabs>
          <w:tab w:val="num" w:pos="150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i w:val="0"/>
        <w:sz w:val="22"/>
        <w:szCs w:val="22"/>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7167"/>
        </w:tabs>
        <w:ind w:left="2127"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15:restartNumberingAfterBreak="0">
    <w:nsid w:val="0000001A"/>
    <w:multiLevelType w:val="multilevel"/>
    <w:tmpl w:val="5E0449B0"/>
    <w:lvl w:ilvl="0">
      <w:start w:val="1"/>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C"/>
    <w:multiLevelType w:val="multilevel"/>
    <w:tmpl w:val="CCFA429A"/>
    <w:name w:val="WW8Num28"/>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3" w15:restartNumberingAfterBreak="0">
    <w:nsid w:val="00000021"/>
    <w:multiLevelType w:val="multilevel"/>
    <w:tmpl w:val="000000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23"/>
    <w:multiLevelType w:val="singleLevel"/>
    <w:tmpl w:val="00000023"/>
    <w:name w:val="WW8Num40"/>
    <w:lvl w:ilvl="0">
      <w:start w:val="1"/>
      <w:numFmt w:val="decimal"/>
      <w:lvlText w:val="%1."/>
      <w:lvlJc w:val="left"/>
      <w:pPr>
        <w:tabs>
          <w:tab w:val="num" w:pos="720"/>
        </w:tabs>
        <w:ind w:left="720" w:hanging="360"/>
      </w:pPr>
    </w:lvl>
  </w:abstractNum>
  <w:abstractNum w:abstractNumId="15" w15:restartNumberingAfterBreak="0">
    <w:nsid w:val="0000002E"/>
    <w:multiLevelType w:val="multilevel"/>
    <w:tmpl w:val="0000002E"/>
    <w:name w:val="WW8Num48"/>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6" w15:restartNumberingAfterBreak="0">
    <w:nsid w:val="00630CA2"/>
    <w:multiLevelType w:val="hybridMultilevel"/>
    <w:tmpl w:val="BF4EADB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0AB5B47"/>
    <w:multiLevelType w:val="hybridMultilevel"/>
    <w:tmpl w:val="26805B92"/>
    <w:lvl w:ilvl="0" w:tplc="8E08315C">
      <w:start w:val="1"/>
      <w:numFmt w:val="decimal"/>
      <w:lvlText w:val="%1)"/>
      <w:lvlJc w:val="left"/>
      <w:pPr>
        <w:tabs>
          <w:tab w:val="num" w:pos="1440"/>
        </w:tabs>
        <w:ind w:left="144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05333323"/>
    <w:multiLevelType w:val="hybridMultilevel"/>
    <w:tmpl w:val="2542965C"/>
    <w:lvl w:ilvl="0" w:tplc="FEC0972C">
      <w:start w:val="1"/>
      <w:numFmt w:val="upperRoman"/>
      <w:lvlText w:val="%1."/>
      <w:lvlJc w:val="left"/>
      <w:pPr>
        <w:ind w:left="720" w:hanging="360"/>
      </w:pPr>
      <w:rPr>
        <w:rFonts w:hint="default"/>
        <w:b/>
        <w:bCs w:val="0"/>
        <w:i w:val="0"/>
        <w:iCs w:val="0"/>
        <w:color w:val="auto"/>
        <w:sz w:val="22"/>
        <w:szCs w:val="24"/>
      </w:rPr>
    </w:lvl>
    <w:lvl w:ilvl="1" w:tplc="60F069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372819"/>
    <w:multiLevelType w:val="hybridMultilevel"/>
    <w:tmpl w:val="D05CE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71C5A7B"/>
    <w:multiLevelType w:val="hybridMultilevel"/>
    <w:tmpl w:val="D05CE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99D0EA6"/>
    <w:multiLevelType w:val="hybridMultilevel"/>
    <w:tmpl w:val="C7464F92"/>
    <w:lvl w:ilvl="0" w:tplc="15326C4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D70566"/>
    <w:multiLevelType w:val="hybridMultilevel"/>
    <w:tmpl w:val="B5483CD0"/>
    <w:name w:val="WW8Num923"/>
    <w:lvl w:ilvl="0" w:tplc="6C009C6A">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1C56BE"/>
    <w:multiLevelType w:val="multilevel"/>
    <w:tmpl w:val="148EC8F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CFE274B"/>
    <w:multiLevelType w:val="hybridMultilevel"/>
    <w:tmpl w:val="996C59FC"/>
    <w:lvl w:ilvl="0" w:tplc="65585470">
      <w:start w:val="1"/>
      <w:numFmt w:val="upperRoman"/>
      <w:lvlText w:val="%1."/>
      <w:lvlJc w:val="left"/>
      <w:pPr>
        <w:ind w:left="1080" w:hanging="720"/>
      </w:pPr>
      <w:rPr>
        <w:rFonts w:hint="default"/>
      </w:rPr>
    </w:lvl>
    <w:lvl w:ilvl="1" w:tplc="B4FEE9A6">
      <w:start w:val="1"/>
      <w:numFmt w:val="decimal"/>
      <w:lvlText w:val="%2."/>
      <w:lvlJc w:val="left"/>
      <w:pPr>
        <w:ind w:left="1440" w:hanging="360"/>
      </w:pPr>
      <w:rPr>
        <w:rFonts w:hint="default"/>
        <w:b w:val="0"/>
        <w:color w:val="auto"/>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D5E7F35"/>
    <w:multiLevelType w:val="hybridMultilevel"/>
    <w:tmpl w:val="D50228C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DF3FCB"/>
    <w:multiLevelType w:val="hybridMultilevel"/>
    <w:tmpl w:val="242AD664"/>
    <w:lvl w:ilvl="0" w:tplc="1D7437C6">
      <w:start w:val="1"/>
      <w:numFmt w:val="decimal"/>
      <w:lvlText w:val="%1."/>
      <w:lvlJc w:val="left"/>
      <w:pPr>
        <w:tabs>
          <w:tab w:val="num" w:pos="720"/>
        </w:tabs>
        <w:ind w:left="720" w:hanging="360"/>
      </w:pPr>
      <w:rPr>
        <w:b w:val="0"/>
      </w:rPr>
    </w:lvl>
    <w:lvl w:ilvl="1" w:tplc="CFA222A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DA5205"/>
    <w:multiLevelType w:val="hybridMultilevel"/>
    <w:tmpl w:val="A7C82EE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10897EED"/>
    <w:multiLevelType w:val="multilevel"/>
    <w:tmpl w:val="79B0BA2E"/>
    <w:styleLink w:val="Zaimportowanystyl1"/>
    <w:lvl w:ilvl="0">
      <w:start w:val="1"/>
      <w:numFmt w:val="decimal"/>
      <w:lvlText w:val="%1."/>
      <w:lvlJc w:val="left"/>
      <w:pPr>
        <w:ind w:left="709"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9"/>
        </w:tabs>
        <w:ind w:left="993"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2)%3."/>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tabs>
          <w:tab w:val="left" w:pos="709"/>
        </w:tabs>
        <w:ind w:left="1353" w:hanging="64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tabs>
          <w:tab w:val="left" w:pos="709"/>
        </w:tabs>
        <w:ind w:left="1713" w:hanging="10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tabs>
          <w:tab w:val="left" w:pos="709"/>
        </w:tabs>
        <w:ind w:left="2073" w:hanging="136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tabs>
          <w:tab w:val="left" w:pos="709"/>
        </w:tabs>
        <w:ind w:left="2073" w:hanging="136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39B48B9"/>
    <w:multiLevelType w:val="hybridMultilevel"/>
    <w:tmpl w:val="77E02DB6"/>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5414F78C">
      <w:start w:val="1"/>
      <w:numFmt w:val="upperRoman"/>
      <w:lvlText w:val="%3."/>
      <w:lvlJc w:val="left"/>
      <w:pPr>
        <w:ind w:left="2880" w:hanging="18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5260292"/>
    <w:multiLevelType w:val="hybridMultilevel"/>
    <w:tmpl w:val="CC486090"/>
    <w:lvl w:ilvl="0" w:tplc="9C40D876">
      <w:start w:val="1"/>
      <w:numFmt w:val="lowerLetter"/>
      <w:lvlText w:val="%1)"/>
      <w:lvlJc w:val="left"/>
      <w:pPr>
        <w:ind w:left="786" w:hanging="360"/>
      </w:pPr>
      <w:rPr>
        <w:rFonts w:hint="default"/>
      </w:rPr>
    </w:lvl>
    <w:lvl w:ilvl="1" w:tplc="04150011">
      <w:start w:val="1"/>
      <w:numFmt w:val="decimal"/>
      <w:lvlText w:val="%2)"/>
      <w:lvlJc w:val="left"/>
      <w:pPr>
        <w:ind w:left="360"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5714680"/>
    <w:multiLevelType w:val="multilevel"/>
    <w:tmpl w:val="A2D8E72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187460DA"/>
    <w:multiLevelType w:val="hybridMultilevel"/>
    <w:tmpl w:val="A07C4CDC"/>
    <w:lvl w:ilvl="0" w:tplc="3126FF0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4A0675"/>
    <w:multiLevelType w:val="hybridMultilevel"/>
    <w:tmpl w:val="0CFEAB58"/>
    <w:lvl w:ilvl="0" w:tplc="EED28772">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1F8973AA"/>
    <w:multiLevelType w:val="hybridMultilevel"/>
    <w:tmpl w:val="E1F4FAB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15:restartNumberingAfterBreak="0">
    <w:nsid w:val="1F8E3E55"/>
    <w:multiLevelType w:val="hybridMultilevel"/>
    <w:tmpl w:val="1BBC54D4"/>
    <w:lvl w:ilvl="0" w:tplc="0415000F">
      <w:start w:val="1"/>
      <w:numFmt w:val="decimal"/>
      <w:lvlText w:val="%1."/>
      <w:lvlJc w:val="left"/>
      <w:pPr>
        <w:ind w:left="720" w:hanging="360"/>
      </w:pPr>
    </w:lvl>
    <w:lvl w:ilvl="1" w:tplc="ABAC5C40">
      <w:start w:val="1"/>
      <w:numFmt w:val="lowerLetter"/>
      <w:lvlText w:val="%2)"/>
      <w:lvlJc w:val="left"/>
      <w:pPr>
        <w:tabs>
          <w:tab w:val="num" w:pos="1785"/>
        </w:tabs>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C0477B"/>
    <w:multiLevelType w:val="hybridMultilevel"/>
    <w:tmpl w:val="D94CB556"/>
    <w:name w:val="WW8Num36222222222"/>
    <w:lvl w:ilvl="0" w:tplc="6C009C6A">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5057174"/>
    <w:multiLevelType w:val="multilevel"/>
    <w:tmpl w:val="911A2AC4"/>
    <w:lvl w:ilvl="0">
      <w:start w:val="1"/>
      <w:numFmt w:val="decimal"/>
      <w:lvlText w:val="%1)"/>
      <w:lvlJc w:val="left"/>
      <w:pPr>
        <w:tabs>
          <w:tab w:val="num" w:pos="720"/>
        </w:tabs>
        <w:ind w:left="0" w:firstLine="0"/>
      </w:pPr>
      <w:rPr>
        <w:rFonts w:hint="default"/>
        <w:color w:val="auto"/>
      </w:r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8" w15:restartNumberingAfterBreak="0">
    <w:nsid w:val="26CD4703"/>
    <w:multiLevelType w:val="hybridMultilevel"/>
    <w:tmpl w:val="C0FE5F24"/>
    <w:lvl w:ilvl="0" w:tplc="0415000F">
      <w:start w:val="1"/>
      <w:numFmt w:val="decimal"/>
      <w:lvlText w:val="%1."/>
      <w:lvlJc w:val="left"/>
      <w:pPr>
        <w:tabs>
          <w:tab w:val="num" w:pos="720"/>
        </w:tabs>
        <w:ind w:left="720" w:hanging="360"/>
      </w:pPr>
    </w:lvl>
    <w:lvl w:ilvl="1" w:tplc="9842CB7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6225A4"/>
    <w:multiLevelType w:val="multilevel"/>
    <w:tmpl w:val="3490C72A"/>
    <w:lvl w:ilvl="0">
      <w:start w:val="1"/>
      <w:numFmt w:val="decimal"/>
      <w:lvlText w:val="%1."/>
      <w:lvlJc w:val="left"/>
      <w:pPr>
        <w:ind w:left="0" w:firstLine="0"/>
      </w:pPr>
      <w:rPr>
        <w:rFonts w:ascii="Open Sans" w:eastAsia="Calibri" w:hAnsi="Open Sans" w:cs="Open Sans" w:hint="default"/>
        <w:b w:val="0"/>
        <w:bCs/>
        <w:i w:val="0"/>
        <w:iCs w:val="0"/>
        <w:smallCaps w:val="0"/>
        <w:strike w:val="0"/>
        <w:dstrike w:val="0"/>
        <w:color w:val="000000"/>
        <w:spacing w:val="0"/>
        <w:w w:val="100"/>
        <w:position w:val="0"/>
        <w:sz w:val="20"/>
        <w:szCs w:val="20"/>
        <w:u w:val="none"/>
        <w:effect w:val="none"/>
        <w:lang w:val="pl-PL" w:eastAsia="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28224D5E"/>
    <w:multiLevelType w:val="hybridMultilevel"/>
    <w:tmpl w:val="99306CC4"/>
    <w:lvl w:ilvl="0" w:tplc="CC3E2640">
      <w:start w:val="1"/>
      <w:numFmt w:val="decimal"/>
      <w:lvlText w:val="%1)"/>
      <w:lvlJc w:val="left"/>
      <w:pPr>
        <w:ind w:left="1440" w:hanging="360"/>
      </w:pPr>
      <w:rPr>
        <w:rFonts w:hint="default"/>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9097000"/>
    <w:multiLevelType w:val="hybridMultilevel"/>
    <w:tmpl w:val="F53233C2"/>
    <w:name w:val="WW8Num25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CB5B8C"/>
    <w:multiLevelType w:val="hybridMultilevel"/>
    <w:tmpl w:val="C3180D5A"/>
    <w:name w:val="WW8Num252222"/>
    <w:lvl w:ilvl="0" w:tplc="0415000F">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2ED600E8"/>
    <w:multiLevelType w:val="hybridMultilevel"/>
    <w:tmpl w:val="A24249C4"/>
    <w:lvl w:ilvl="0" w:tplc="04150011">
      <w:start w:val="1"/>
      <w:numFmt w:val="decimal"/>
      <w:lvlText w:val="%1)"/>
      <w:lvlJc w:val="left"/>
      <w:pPr>
        <w:ind w:left="107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EEC4EE6"/>
    <w:multiLevelType w:val="hybridMultilevel"/>
    <w:tmpl w:val="0298E4EA"/>
    <w:styleLink w:val="Zaimportowanystyl13"/>
    <w:lvl w:ilvl="0" w:tplc="9D320C1E">
      <w:start w:val="1"/>
      <w:numFmt w:val="decimal"/>
      <w:lvlText w:val="%1."/>
      <w:lvlJc w:val="left"/>
      <w:pPr>
        <w:tabs>
          <w:tab w:val="num" w:pos="426"/>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2132D9C0">
      <w:start w:val="1"/>
      <w:numFmt w:val="lowerLetter"/>
      <w:lvlText w:val="%2."/>
      <w:lvlJc w:val="left"/>
      <w:pPr>
        <w:tabs>
          <w:tab w:val="left" w:pos="426"/>
          <w:tab w:val="num" w:pos="1440"/>
        </w:tabs>
        <w:ind w:left="17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2" w:tplc="24600360">
      <w:start w:val="1"/>
      <w:numFmt w:val="lowerRoman"/>
      <w:lvlText w:val="%3."/>
      <w:lvlJc w:val="left"/>
      <w:pPr>
        <w:tabs>
          <w:tab w:val="left" w:pos="426"/>
          <w:tab w:val="num" w:pos="2160"/>
        </w:tabs>
        <w:ind w:left="245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3" w:tplc="BDB20086">
      <w:start w:val="1"/>
      <w:numFmt w:val="decimal"/>
      <w:lvlText w:val="%4."/>
      <w:lvlJc w:val="left"/>
      <w:pPr>
        <w:tabs>
          <w:tab w:val="left" w:pos="426"/>
          <w:tab w:val="num" w:pos="2880"/>
        </w:tabs>
        <w:ind w:left="317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4" w:tplc="855A5AE0">
      <w:start w:val="1"/>
      <w:numFmt w:val="lowerLetter"/>
      <w:lvlText w:val="%5."/>
      <w:lvlJc w:val="left"/>
      <w:pPr>
        <w:tabs>
          <w:tab w:val="left" w:pos="426"/>
          <w:tab w:val="num" w:pos="3600"/>
        </w:tabs>
        <w:ind w:left="389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5" w:tplc="BBFE76E2">
      <w:start w:val="1"/>
      <w:numFmt w:val="lowerRoman"/>
      <w:lvlText w:val="%6."/>
      <w:lvlJc w:val="left"/>
      <w:pPr>
        <w:tabs>
          <w:tab w:val="left" w:pos="426"/>
          <w:tab w:val="num" w:pos="4320"/>
        </w:tabs>
        <w:ind w:left="461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6" w:tplc="2CE6B8BE">
      <w:start w:val="1"/>
      <w:numFmt w:val="decimal"/>
      <w:lvlText w:val="%7."/>
      <w:lvlJc w:val="left"/>
      <w:pPr>
        <w:tabs>
          <w:tab w:val="left" w:pos="426"/>
          <w:tab w:val="num" w:pos="5040"/>
        </w:tabs>
        <w:ind w:left="53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7" w:tplc="F0440802">
      <w:start w:val="1"/>
      <w:numFmt w:val="lowerLetter"/>
      <w:lvlText w:val="%8."/>
      <w:lvlJc w:val="left"/>
      <w:pPr>
        <w:tabs>
          <w:tab w:val="left" w:pos="426"/>
          <w:tab w:val="num" w:pos="5760"/>
        </w:tabs>
        <w:ind w:left="605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8" w:tplc="ADAAED84">
      <w:start w:val="1"/>
      <w:numFmt w:val="lowerRoman"/>
      <w:lvlText w:val="%9."/>
      <w:lvlJc w:val="left"/>
      <w:pPr>
        <w:tabs>
          <w:tab w:val="left" w:pos="426"/>
          <w:tab w:val="num" w:pos="6480"/>
        </w:tabs>
        <w:ind w:left="6774" w:hanging="94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FB74909"/>
    <w:multiLevelType w:val="multilevel"/>
    <w:tmpl w:val="4CA8249E"/>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46" w15:restartNumberingAfterBreak="0">
    <w:nsid w:val="303B7E15"/>
    <w:multiLevelType w:val="hybridMultilevel"/>
    <w:tmpl w:val="9474D28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30A96D72"/>
    <w:multiLevelType w:val="hybridMultilevel"/>
    <w:tmpl w:val="E33C199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33034913"/>
    <w:multiLevelType w:val="hybridMultilevel"/>
    <w:tmpl w:val="3D789878"/>
    <w:lvl w:ilvl="0" w:tplc="CC3E2640">
      <w:start w:val="1"/>
      <w:numFmt w:val="decimal"/>
      <w:lvlText w:val="%1)"/>
      <w:lvlJc w:val="left"/>
      <w:pPr>
        <w:ind w:left="1800" w:hanging="360"/>
      </w:pPr>
      <w:rPr>
        <w:rFonts w:hint="default"/>
        <w:color w:val="auto"/>
      </w:rPr>
    </w:lvl>
    <w:lvl w:ilvl="1" w:tplc="CC3E2640">
      <w:start w:val="1"/>
      <w:numFmt w:val="decimal"/>
      <w:lvlText w:val="%2)"/>
      <w:lvlJc w:val="left"/>
      <w:pPr>
        <w:ind w:left="2520" w:hanging="360"/>
      </w:pPr>
      <w:rPr>
        <w:rFonts w:hint="default"/>
        <w:color w:val="auto"/>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34EB53AC"/>
    <w:multiLevelType w:val="hybridMultilevel"/>
    <w:tmpl w:val="CBAC1E52"/>
    <w:lvl w:ilvl="0" w:tplc="7E2CC8D8">
      <w:start w:val="1"/>
      <w:numFmt w:val="decimal"/>
      <w:lvlText w:val="%1."/>
      <w:lvlJc w:val="left"/>
      <w:pPr>
        <w:ind w:left="9007"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B61454"/>
    <w:multiLevelType w:val="hybridMultilevel"/>
    <w:tmpl w:val="95B6F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073599"/>
    <w:multiLevelType w:val="hybridMultilevel"/>
    <w:tmpl w:val="E38AB86C"/>
    <w:lvl w:ilvl="0" w:tplc="3126FF0A">
      <w:start w:val="1"/>
      <w:numFmt w:val="lowerLetter"/>
      <w:lvlText w:val="%1)"/>
      <w:lvlJc w:val="left"/>
      <w:pPr>
        <w:ind w:left="1440" w:hanging="360"/>
      </w:pPr>
      <w:rPr>
        <w:rFonts w:hint="default"/>
      </w:rPr>
    </w:lvl>
    <w:lvl w:ilvl="1" w:tplc="3126FF0A">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7BE27FB"/>
    <w:multiLevelType w:val="hybridMultilevel"/>
    <w:tmpl w:val="B192BF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F36BF8"/>
    <w:multiLevelType w:val="hybridMultilevel"/>
    <w:tmpl w:val="B6206AD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3DE40B19"/>
    <w:multiLevelType w:val="hybridMultilevel"/>
    <w:tmpl w:val="C6BCA34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3E11517D"/>
    <w:multiLevelType w:val="hybridMultilevel"/>
    <w:tmpl w:val="BFE67D54"/>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3F5A22F0"/>
    <w:multiLevelType w:val="singleLevel"/>
    <w:tmpl w:val="CECE6B8E"/>
    <w:lvl w:ilvl="0">
      <w:start w:val="1"/>
      <w:numFmt w:val="decimal"/>
      <w:lvlText w:val="%1)"/>
      <w:lvlJc w:val="left"/>
      <w:pPr>
        <w:tabs>
          <w:tab w:val="num" w:pos="360"/>
        </w:tabs>
        <w:ind w:left="0" w:firstLine="0"/>
      </w:pPr>
      <w:rPr>
        <w:rFonts w:ascii="Times New Roman" w:eastAsia="Times New Roman" w:hAnsi="Times New Roman" w:cs="Times New Roman"/>
        <w:b w:val="0"/>
      </w:rPr>
    </w:lvl>
  </w:abstractNum>
  <w:abstractNum w:abstractNumId="57" w15:restartNumberingAfterBreak="0">
    <w:nsid w:val="40D030E8"/>
    <w:multiLevelType w:val="multilevel"/>
    <w:tmpl w:val="98325662"/>
    <w:lvl w:ilvl="0">
      <w:start w:val="1"/>
      <w:numFmt w:val="decimal"/>
      <w:lvlText w:val="%1."/>
      <w:lvlJc w:val="left"/>
      <w:pPr>
        <w:tabs>
          <w:tab w:val="num" w:pos="720"/>
        </w:tabs>
        <w:ind w:left="0" w:firstLine="0"/>
      </w:pPr>
      <w:rPr>
        <w:b w:val="0"/>
      </w:rPr>
    </w:lvl>
    <w:lvl w:ilvl="1">
      <w:start w:val="1"/>
      <w:numFmt w:val="decimal"/>
      <w:lvlText w:val="%2)"/>
      <w:lvlJc w:val="left"/>
      <w:pPr>
        <w:tabs>
          <w:tab w:val="num" w:pos="1724"/>
        </w:tabs>
        <w:ind w:left="284" w:firstLine="0"/>
      </w:pPr>
      <w:rPr>
        <w:rFonts w:ascii="Times New Roman" w:eastAsia="Times New Roman" w:hAnsi="Times New Roman" w:cs="Times New Roman"/>
        <w:b w:val="0"/>
        <w:bCs/>
        <w:sz w:val="22"/>
        <w:lang w:eastAsia="pl-PL"/>
      </w:rPr>
    </w:lvl>
    <w:lvl w:ilvl="2">
      <w:start w:val="1"/>
      <w:numFmt w:val="decimal"/>
      <w:lvlText w:val="%3)"/>
      <w:lvlJc w:val="left"/>
      <w:pPr>
        <w:tabs>
          <w:tab w:val="num" w:pos="2340"/>
        </w:tabs>
        <w:ind w:left="0" w:firstLine="0"/>
      </w:pPr>
      <w:rPr>
        <w:rFonts w:ascii="Times New Roman" w:eastAsia="Times New Roman" w:hAnsi="Times New Roman" w:cs="Times New Roman"/>
        <w:b w:val="0"/>
        <w:bCs/>
        <w:sz w:val="22"/>
        <w:lang w:eastAsia="pl-PL"/>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8" w15:restartNumberingAfterBreak="0">
    <w:nsid w:val="41592BF6"/>
    <w:multiLevelType w:val="hybridMultilevel"/>
    <w:tmpl w:val="90103D8C"/>
    <w:name w:val="WW8Num25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A326E4"/>
    <w:multiLevelType w:val="hybridMultilevel"/>
    <w:tmpl w:val="40F207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4489118D"/>
    <w:multiLevelType w:val="hybridMultilevel"/>
    <w:tmpl w:val="FC90C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51F7909"/>
    <w:multiLevelType w:val="hybridMultilevel"/>
    <w:tmpl w:val="351A9FC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463638BE"/>
    <w:multiLevelType w:val="hybridMultilevel"/>
    <w:tmpl w:val="26F04730"/>
    <w:lvl w:ilvl="0" w:tplc="5CAC8502">
      <w:start w:val="1"/>
      <w:numFmt w:val="decimal"/>
      <w:lvlText w:val="%1)"/>
      <w:lvlJc w:val="left"/>
      <w:pPr>
        <w:ind w:left="720" w:hanging="360"/>
      </w:pPr>
      <w:rPr>
        <w:rFonts w:hint="default"/>
        <w:sz w:val="16"/>
        <w:szCs w:val="16"/>
      </w:rPr>
    </w:lvl>
    <w:lvl w:ilvl="1" w:tplc="A3209CC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9D2B11"/>
    <w:multiLevelType w:val="hybridMultilevel"/>
    <w:tmpl w:val="2D2A26DE"/>
    <w:lvl w:ilvl="0" w:tplc="6F1627D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47320F50"/>
    <w:multiLevelType w:val="multilevel"/>
    <w:tmpl w:val="84A2B970"/>
    <w:lvl w:ilvl="0">
      <w:start w:val="1"/>
      <w:numFmt w:val="decimal"/>
      <w:lvlText w:val="%1."/>
      <w:lvlJc w:val="left"/>
      <w:pPr>
        <w:tabs>
          <w:tab w:val="num" w:pos="720"/>
        </w:tabs>
        <w:ind w:left="0" w:firstLine="0"/>
      </w:pPr>
      <w:rPr>
        <w:rFonts w:ascii="Times New Roman" w:eastAsia="Times New Roman" w:hAnsi="Times New Roman" w:cs="Times New Roman"/>
      </w:rPr>
    </w:lvl>
    <w:lvl w:ilvl="1">
      <w:start w:val="1"/>
      <w:numFmt w:val="lowerLetter"/>
      <w:lvlText w:val="%2)"/>
      <w:lvlJc w:val="left"/>
      <w:pPr>
        <w:tabs>
          <w:tab w:val="num" w:pos="1500"/>
        </w:tabs>
        <w:ind w:left="0" w:firstLine="0"/>
      </w:pPr>
      <w:rPr>
        <w:rFonts w:hint="default"/>
      </w:rPr>
    </w:lvl>
    <w:lvl w:ilvl="2">
      <w:start w:val="1"/>
      <w:numFmt w:val="lowerRoman"/>
      <w:lvlText w:val="%3."/>
      <w:lvlJc w:val="left"/>
      <w:pPr>
        <w:tabs>
          <w:tab w:val="num" w:pos="2160"/>
        </w:tabs>
        <w:ind w:left="0" w:firstLine="0"/>
      </w:pPr>
      <w:rPr>
        <w:rFonts w:hint="default"/>
      </w:rPr>
    </w:lvl>
    <w:lvl w:ilvl="3">
      <w:start w:val="2"/>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left"/>
      <w:pPr>
        <w:tabs>
          <w:tab w:val="num" w:pos="6480"/>
        </w:tabs>
        <w:ind w:left="0" w:firstLine="0"/>
      </w:pPr>
      <w:rPr>
        <w:rFonts w:hint="default"/>
      </w:rPr>
    </w:lvl>
  </w:abstractNum>
  <w:abstractNum w:abstractNumId="65" w15:restartNumberingAfterBreak="0">
    <w:nsid w:val="485B0612"/>
    <w:multiLevelType w:val="multilevel"/>
    <w:tmpl w:val="B4025C5A"/>
    <w:lvl w:ilvl="0">
      <w:start w:val="1"/>
      <w:numFmt w:val="decimal"/>
      <w:lvlText w:val="%1."/>
      <w:lvlJc w:val="left"/>
      <w:pPr>
        <w:ind w:left="720" w:hanging="360"/>
      </w:pPr>
      <w:rPr>
        <w:rFonts w:cs="Times New Roman"/>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66" w15:restartNumberingAfterBreak="0">
    <w:nsid w:val="488303DA"/>
    <w:multiLevelType w:val="hybridMultilevel"/>
    <w:tmpl w:val="057CC74C"/>
    <w:lvl w:ilvl="0" w:tplc="7F8A33E8">
      <w:start w:val="1"/>
      <w:numFmt w:val="decimal"/>
      <w:lvlText w:val="%1."/>
      <w:lvlJc w:val="left"/>
      <w:pPr>
        <w:ind w:left="720" w:hanging="360"/>
      </w:pPr>
      <w:rPr>
        <w:b w:val="0"/>
      </w:rPr>
    </w:lvl>
    <w:lvl w:ilvl="1" w:tplc="DF1611D2">
      <w:start w:val="1"/>
      <w:numFmt w:val="lowerLetter"/>
      <w:lvlText w:val="%2)"/>
      <w:lvlJc w:val="left"/>
      <w:pPr>
        <w:tabs>
          <w:tab w:val="num" w:pos="1785"/>
        </w:tabs>
        <w:ind w:left="1785" w:hanging="705"/>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55D73"/>
    <w:multiLevelType w:val="hybridMultilevel"/>
    <w:tmpl w:val="2D2A26DE"/>
    <w:lvl w:ilvl="0" w:tplc="6F1627D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AD04F61"/>
    <w:multiLevelType w:val="hybridMultilevel"/>
    <w:tmpl w:val="95B6F7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E445F7"/>
    <w:multiLevelType w:val="hybridMultilevel"/>
    <w:tmpl w:val="18EC97B6"/>
    <w:lvl w:ilvl="0" w:tplc="0415000F">
      <w:start w:val="1"/>
      <w:numFmt w:val="decimal"/>
      <w:lvlText w:val="%1."/>
      <w:lvlJc w:val="left"/>
      <w:pPr>
        <w:tabs>
          <w:tab w:val="num" w:pos="720"/>
        </w:tabs>
        <w:ind w:left="720" w:hanging="360"/>
      </w:pPr>
    </w:lvl>
    <w:lvl w:ilvl="1" w:tplc="3126FF0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02861EC"/>
    <w:multiLevelType w:val="multilevel"/>
    <w:tmpl w:val="0000002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1" w15:restartNumberingAfterBreak="0">
    <w:nsid w:val="503D6985"/>
    <w:multiLevelType w:val="hybridMultilevel"/>
    <w:tmpl w:val="BA78144E"/>
    <w:name w:val="WW8Num252222222"/>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2" w15:restartNumberingAfterBreak="0">
    <w:nsid w:val="52A67540"/>
    <w:multiLevelType w:val="hybridMultilevel"/>
    <w:tmpl w:val="F774DD60"/>
    <w:lvl w:ilvl="0" w:tplc="CC3E2640">
      <w:start w:val="1"/>
      <w:numFmt w:val="decimal"/>
      <w:lvlText w:val="%1)"/>
      <w:lvlJc w:val="left"/>
      <w:pPr>
        <w:ind w:left="1440" w:hanging="360"/>
      </w:pPr>
      <w:rPr>
        <w:rFonts w:hint="default"/>
        <w:color w:val="auto"/>
      </w:rPr>
    </w:lvl>
    <w:lvl w:ilvl="1" w:tplc="CC3E2640">
      <w:start w:val="1"/>
      <w:numFmt w:val="decimal"/>
      <w:lvlText w:val="%2)"/>
      <w:lvlJc w:val="left"/>
      <w:pPr>
        <w:ind w:left="2160" w:hanging="360"/>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43836F6"/>
    <w:multiLevelType w:val="hybridMultilevel"/>
    <w:tmpl w:val="916C7126"/>
    <w:lvl w:ilvl="0" w:tplc="CC3E2640">
      <w:start w:val="1"/>
      <w:numFmt w:val="decimal"/>
      <w:lvlText w:val="%1)"/>
      <w:lvlJc w:val="left"/>
      <w:pPr>
        <w:ind w:left="720" w:hanging="360"/>
      </w:pPr>
      <w:rPr>
        <w:rFonts w:hint="default"/>
        <w:color w:val="auto"/>
      </w:rPr>
    </w:lvl>
    <w:lvl w:ilvl="1" w:tplc="CC3E264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445D74"/>
    <w:multiLevelType w:val="hybridMultilevel"/>
    <w:tmpl w:val="E5F47D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6D3188D"/>
    <w:multiLevelType w:val="hybridMultilevel"/>
    <w:tmpl w:val="22A46ABC"/>
    <w:name w:val="WW8Num25222222"/>
    <w:lvl w:ilvl="0" w:tplc="4948B85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A38716F"/>
    <w:multiLevelType w:val="multilevel"/>
    <w:tmpl w:val="0000000A"/>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7" w15:restartNumberingAfterBreak="0">
    <w:nsid w:val="5B82489A"/>
    <w:multiLevelType w:val="hybridMultilevel"/>
    <w:tmpl w:val="213A382A"/>
    <w:lvl w:ilvl="0" w:tplc="CC3E2640">
      <w:start w:val="1"/>
      <w:numFmt w:val="decimal"/>
      <w:lvlText w:val="%1)"/>
      <w:lvlJc w:val="left"/>
      <w:pPr>
        <w:ind w:left="1440" w:hanging="360"/>
      </w:pPr>
      <w:rPr>
        <w:rFonts w:hint="default"/>
        <w:color w:val="auto"/>
      </w:rPr>
    </w:lvl>
    <w:lvl w:ilvl="1" w:tplc="CC3E2640">
      <w:start w:val="1"/>
      <w:numFmt w:val="decimal"/>
      <w:lvlText w:val="%2)"/>
      <w:lvlJc w:val="left"/>
      <w:pPr>
        <w:ind w:left="2160" w:hanging="360"/>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E12236F"/>
    <w:multiLevelType w:val="multilevel"/>
    <w:tmpl w:val="3EF82DBE"/>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rPr>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9" w15:restartNumberingAfterBreak="0">
    <w:nsid w:val="62534937"/>
    <w:multiLevelType w:val="hybridMultilevel"/>
    <w:tmpl w:val="EE16867C"/>
    <w:lvl w:ilvl="0" w:tplc="0415000F">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D73111"/>
    <w:multiLevelType w:val="hybridMultilevel"/>
    <w:tmpl w:val="70D66078"/>
    <w:lvl w:ilvl="0" w:tplc="0415000F">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4E1B0E"/>
    <w:multiLevelType w:val="hybridMultilevel"/>
    <w:tmpl w:val="3FBA4B66"/>
    <w:lvl w:ilvl="0" w:tplc="C310C2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59B34B9"/>
    <w:multiLevelType w:val="hybridMultilevel"/>
    <w:tmpl w:val="6F42C93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9146C75"/>
    <w:multiLevelType w:val="hybridMultilevel"/>
    <w:tmpl w:val="1C9AC1FC"/>
    <w:lvl w:ilvl="0" w:tplc="9B1E73E0">
      <w:start w:val="1"/>
      <w:numFmt w:val="lowerLetter"/>
      <w:lvlText w:val="%1)"/>
      <w:lvlJc w:val="left"/>
      <w:pPr>
        <w:ind w:left="1069" w:hanging="360"/>
      </w:pPr>
      <w:rPr>
        <w:rFonts w:ascii="Times New Roman" w:eastAsia="TimesNewRomanPSMT" w:hAnsi="Times New Roman" w:cs="Times New Roman" w:hint="default"/>
        <w:i w:val="0"/>
        <w:i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4" w15:restartNumberingAfterBreak="0">
    <w:nsid w:val="69DC62ED"/>
    <w:multiLevelType w:val="hybridMultilevel"/>
    <w:tmpl w:val="C114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D1D62"/>
    <w:multiLevelType w:val="multilevel"/>
    <w:tmpl w:val="EF1EDF3A"/>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rPr>
        <w:b w:val="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86" w15:restartNumberingAfterBreak="0">
    <w:nsid w:val="6AFF0776"/>
    <w:multiLevelType w:val="hybridMultilevel"/>
    <w:tmpl w:val="DEFA9BD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C095491"/>
    <w:multiLevelType w:val="singleLevel"/>
    <w:tmpl w:val="E5D84192"/>
    <w:lvl w:ilvl="0">
      <w:start w:val="1"/>
      <w:numFmt w:val="decimal"/>
      <w:lvlText w:val="%1."/>
      <w:lvlJc w:val="left"/>
      <w:pPr>
        <w:tabs>
          <w:tab w:val="num" w:pos="360"/>
        </w:tabs>
        <w:ind w:left="0" w:firstLine="0"/>
      </w:pPr>
      <w:rPr>
        <w:b w:val="0"/>
        <w:color w:val="auto"/>
      </w:rPr>
    </w:lvl>
  </w:abstractNum>
  <w:abstractNum w:abstractNumId="88" w15:restartNumberingAfterBreak="0">
    <w:nsid w:val="6CD570E7"/>
    <w:multiLevelType w:val="multilevel"/>
    <w:tmpl w:val="B3A8B4C8"/>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9" w15:restartNumberingAfterBreak="0">
    <w:nsid w:val="6CDA3FCC"/>
    <w:multiLevelType w:val="hybridMultilevel"/>
    <w:tmpl w:val="7298BDE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0" w15:restartNumberingAfterBreak="0">
    <w:nsid w:val="6E840E51"/>
    <w:multiLevelType w:val="multilevel"/>
    <w:tmpl w:val="84A2B970"/>
    <w:lvl w:ilvl="0">
      <w:start w:val="1"/>
      <w:numFmt w:val="decimal"/>
      <w:lvlText w:val="%1."/>
      <w:lvlJc w:val="left"/>
      <w:pPr>
        <w:tabs>
          <w:tab w:val="num" w:pos="720"/>
        </w:tabs>
        <w:ind w:left="0" w:firstLine="0"/>
      </w:pPr>
      <w:rPr>
        <w:rFonts w:ascii="Times New Roman" w:eastAsia="Times New Roman" w:hAnsi="Times New Roman" w:cs="Times New Roman"/>
      </w:rPr>
    </w:lvl>
    <w:lvl w:ilvl="1">
      <w:start w:val="1"/>
      <w:numFmt w:val="lowerLetter"/>
      <w:lvlText w:val="%2)"/>
      <w:lvlJc w:val="left"/>
      <w:pPr>
        <w:tabs>
          <w:tab w:val="num" w:pos="1500"/>
        </w:tabs>
        <w:ind w:left="0" w:firstLine="0"/>
      </w:pPr>
      <w:rPr>
        <w:rFonts w:hint="default"/>
      </w:rPr>
    </w:lvl>
    <w:lvl w:ilvl="2">
      <w:start w:val="1"/>
      <w:numFmt w:val="lowerRoman"/>
      <w:lvlText w:val="%3."/>
      <w:lvlJc w:val="left"/>
      <w:pPr>
        <w:tabs>
          <w:tab w:val="num" w:pos="2160"/>
        </w:tabs>
        <w:ind w:left="0" w:firstLine="0"/>
      </w:pPr>
      <w:rPr>
        <w:rFonts w:hint="default"/>
      </w:rPr>
    </w:lvl>
    <w:lvl w:ilvl="3">
      <w:start w:val="2"/>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left"/>
      <w:pPr>
        <w:tabs>
          <w:tab w:val="num" w:pos="6480"/>
        </w:tabs>
        <w:ind w:left="0" w:firstLine="0"/>
      </w:pPr>
      <w:rPr>
        <w:rFonts w:hint="default"/>
      </w:rPr>
    </w:lvl>
  </w:abstractNum>
  <w:abstractNum w:abstractNumId="91" w15:restartNumberingAfterBreak="0">
    <w:nsid w:val="6FAF5465"/>
    <w:multiLevelType w:val="hybridMultilevel"/>
    <w:tmpl w:val="694ACB7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2" w15:restartNumberingAfterBreak="0">
    <w:nsid w:val="71D7253C"/>
    <w:multiLevelType w:val="hybridMultilevel"/>
    <w:tmpl w:val="413C1126"/>
    <w:name w:val="WW8Num2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3C4A7E"/>
    <w:multiLevelType w:val="multilevel"/>
    <w:tmpl w:val="537E88DA"/>
    <w:lvl w:ilvl="0">
      <w:start w:val="1"/>
      <w:numFmt w:val="decimal"/>
      <w:lvlText w:val="%1."/>
      <w:lvlJc w:val="left"/>
      <w:pPr>
        <w:ind w:left="643" w:hanging="360"/>
      </w:pPr>
      <w:rPr>
        <w:i w:val="0"/>
        <w:color w:val="auto"/>
      </w:rPr>
    </w:lvl>
    <w:lvl w:ilvl="1">
      <w:start w:val="1"/>
      <w:numFmt w:val="decimal"/>
      <w:lvlText w:val="%2)"/>
      <w:lvlJc w:val="left"/>
      <w:pPr>
        <w:ind w:left="1075" w:hanging="432"/>
      </w:pPr>
      <w:rPr>
        <w:rFonts w:ascii="Open Sans" w:eastAsia="Calibri" w:hAnsi="Open Sans" w:cs="Open Sans"/>
      </w:rPr>
    </w:lvl>
    <w:lvl w:ilvl="2">
      <w:start w:val="1"/>
      <w:numFmt w:val="lowerLetter"/>
      <w:lvlText w:val="%3)"/>
      <w:lvlJc w:val="left"/>
      <w:pPr>
        <w:ind w:left="1507" w:hanging="504"/>
      </w:pPr>
      <w:rPr>
        <w:rFonts w:ascii="Open Sans" w:eastAsia="Calibri" w:hAnsi="Open Sans" w:cs="Open Sans"/>
      </w:rPr>
    </w:lvl>
    <w:lvl w:ilvl="3">
      <w:start w:val="1"/>
      <w:numFmt w:val="decimal"/>
      <w:lvlText w:val="%1.%2.%3.%4."/>
      <w:lvlJc w:val="left"/>
      <w:pPr>
        <w:ind w:left="2011" w:hanging="648"/>
      </w:pPr>
    </w:lvl>
    <w:lvl w:ilvl="4">
      <w:start w:val="1"/>
      <w:numFmt w:val="decimal"/>
      <w:lvlText w:val="%1.%2.%3.%4.%5."/>
      <w:lvlJc w:val="left"/>
      <w:pPr>
        <w:ind w:left="2515" w:hanging="792"/>
      </w:pPr>
    </w:lvl>
    <w:lvl w:ilvl="5">
      <w:start w:val="1"/>
      <w:numFmt w:val="decimal"/>
      <w:lvlText w:val="%1.%2.%3.%4.%5.%6."/>
      <w:lvlJc w:val="left"/>
      <w:pPr>
        <w:ind w:left="3019" w:hanging="936"/>
      </w:pPr>
    </w:lvl>
    <w:lvl w:ilvl="6">
      <w:start w:val="1"/>
      <w:numFmt w:val="decimal"/>
      <w:lvlText w:val="%1.%2.%3.%4.%5.%6.%7."/>
      <w:lvlJc w:val="left"/>
      <w:pPr>
        <w:ind w:left="3523" w:hanging="1080"/>
      </w:pPr>
    </w:lvl>
    <w:lvl w:ilvl="7">
      <w:start w:val="1"/>
      <w:numFmt w:val="decimal"/>
      <w:lvlText w:val="%1.%2.%3.%4.%5.%6.%7.%8."/>
      <w:lvlJc w:val="left"/>
      <w:pPr>
        <w:ind w:left="4027" w:hanging="1224"/>
      </w:pPr>
    </w:lvl>
    <w:lvl w:ilvl="8">
      <w:start w:val="1"/>
      <w:numFmt w:val="decimal"/>
      <w:lvlText w:val="%1.%2.%3.%4.%5.%6.%7.%8.%9."/>
      <w:lvlJc w:val="left"/>
      <w:pPr>
        <w:ind w:left="4603" w:hanging="1440"/>
      </w:pPr>
    </w:lvl>
  </w:abstractNum>
  <w:abstractNum w:abstractNumId="94" w15:restartNumberingAfterBreak="0">
    <w:nsid w:val="72D80CA8"/>
    <w:multiLevelType w:val="hybridMultilevel"/>
    <w:tmpl w:val="105A8E7C"/>
    <w:lvl w:ilvl="0" w:tplc="0415000F">
      <w:start w:val="1"/>
      <w:numFmt w:val="decimal"/>
      <w:lvlText w:val="%1."/>
      <w:lvlJc w:val="left"/>
      <w:pPr>
        <w:ind w:left="1080" w:hanging="720"/>
      </w:pPr>
      <w:rPr>
        <w:rFonts w:hint="default"/>
      </w:rPr>
    </w:lvl>
    <w:lvl w:ilvl="1" w:tplc="CC3E264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727C3F"/>
    <w:multiLevelType w:val="multilevel"/>
    <w:tmpl w:val="2D9624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ind w:left="2880" w:hanging="360"/>
      </w:pPr>
      <w:rPr>
        <w:rFonts w:ascii="Times New Roman" w:eastAsia="Times New Roman" w:hAnsi="Times New Roman" w:cs="Times New Roman"/>
        <w:b w:val="0"/>
      </w:r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76211062"/>
    <w:multiLevelType w:val="hybridMultilevel"/>
    <w:tmpl w:val="F0B60124"/>
    <w:name w:val="WW8Num25222"/>
    <w:lvl w:ilvl="0" w:tplc="2A06AEA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72111C7"/>
    <w:multiLevelType w:val="multilevel"/>
    <w:tmpl w:val="00000018"/>
    <w:lvl w:ilvl="0">
      <w:start w:val="1"/>
      <w:numFmt w:val="decimal"/>
      <w:lvlText w:val="%1."/>
      <w:lvlJc w:val="left"/>
      <w:pPr>
        <w:tabs>
          <w:tab w:val="num" w:pos="720"/>
        </w:tabs>
        <w:ind w:left="0" w:firstLine="0"/>
      </w:pPr>
      <w:rPr>
        <w:rFonts w:ascii="Times New Roman" w:hAnsi="Times New Roman"/>
      </w:rPr>
    </w:lvl>
    <w:lvl w:ilvl="1">
      <w:start w:val="1"/>
      <w:numFmt w:val="lowerLetter"/>
      <w:lvlText w:val="%2)"/>
      <w:lvlJc w:val="left"/>
      <w:pPr>
        <w:tabs>
          <w:tab w:val="num" w:pos="150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98" w15:restartNumberingAfterBreak="0">
    <w:nsid w:val="7D3D524C"/>
    <w:multiLevelType w:val="hybridMultilevel"/>
    <w:tmpl w:val="C7464F92"/>
    <w:lvl w:ilvl="0" w:tplc="15326C4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FF76D0F"/>
    <w:multiLevelType w:val="hybridMultilevel"/>
    <w:tmpl w:val="1550DB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6"/>
  </w:num>
  <w:num w:numId="6">
    <w:abstractNumId w:val="9"/>
  </w:num>
  <w:num w:numId="7">
    <w:abstractNumId w:val="10"/>
  </w:num>
  <w:num w:numId="8">
    <w:abstractNumId w:val="11"/>
  </w:num>
  <w:num w:numId="9">
    <w:abstractNumId w:val="69"/>
  </w:num>
  <w:num w:numId="10">
    <w:abstractNumId w:val="35"/>
  </w:num>
  <w:num w:numId="11">
    <w:abstractNumId w:val="26"/>
  </w:num>
  <w:num w:numId="12">
    <w:abstractNumId w:val="66"/>
  </w:num>
  <w:num w:numId="13">
    <w:abstractNumId w:val="85"/>
  </w:num>
  <w:num w:numId="14">
    <w:abstractNumId w:val="13"/>
  </w:num>
  <w:num w:numId="15">
    <w:abstractNumId w:val="56"/>
  </w:num>
  <w:num w:numId="16">
    <w:abstractNumId w:val="76"/>
  </w:num>
  <w:num w:numId="17">
    <w:abstractNumId w:val="30"/>
  </w:num>
  <w:num w:numId="18">
    <w:abstractNumId w:val="79"/>
  </w:num>
  <w:num w:numId="19">
    <w:abstractNumId w:val="70"/>
  </w:num>
  <w:num w:numId="20">
    <w:abstractNumId w:val="90"/>
  </w:num>
  <w:num w:numId="21">
    <w:abstractNumId w:val="97"/>
  </w:num>
  <w:num w:numId="22">
    <w:abstractNumId w:val="46"/>
  </w:num>
  <w:num w:numId="23">
    <w:abstractNumId w:val="53"/>
  </w:num>
  <w:num w:numId="24">
    <w:abstractNumId w:val="61"/>
  </w:num>
  <w:num w:numId="25">
    <w:abstractNumId w:val="68"/>
  </w:num>
  <w:num w:numId="26">
    <w:abstractNumId w:val="67"/>
  </w:num>
  <w:num w:numId="27">
    <w:abstractNumId w:val="21"/>
  </w:num>
  <w:num w:numId="28">
    <w:abstractNumId w:val="23"/>
  </w:num>
  <w:num w:numId="29">
    <w:abstractNumId w:val="87"/>
  </w:num>
  <w:num w:numId="30">
    <w:abstractNumId w:val="52"/>
  </w:num>
  <w:num w:numId="31">
    <w:abstractNumId w:val="81"/>
  </w:num>
  <w:num w:numId="32">
    <w:abstractNumId w:val="37"/>
  </w:num>
  <w:num w:numId="33">
    <w:abstractNumId w:val="32"/>
  </w:num>
  <w:num w:numId="34">
    <w:abstractNumId w:val="40"/>
  </w:num>
  <w:num w:numId="35">
    <w:abstractNumId w:val="72"/>
  </w:num>
  <w:num w:numId="36">
    <w:abstractNumId w:val="48"/>
  </w:num>
  <w:num w:numId="37">
    <w:abstractNumId w:val="51"/>
  </w:num>
  <w:num w:numId="38">
    <w:abstractNumId w:val="77"/>
  </w:num>
  <w:num w:numId="39">
    <w:abstractNumId w:val="73"/>
  </w:num>
  <w:num w:numId="40">
    <w:abstractNumId w:val="25"/>
  </w:num>
  <w:num w:numId="41">
    <w:abstractNumId w:val="16"/>
  </w:num>
  <w:num w:numId="42">
    <w:abstractNumId w:val="63"/>
  </w:num>
  <w:num w:numId="43">
    <w:abstractNumId w:val="98"/>
  </w:num>
  <w:num w:numId="44">
    <w:abstractNumId w:val="55"/>
  </w:num>
  <w:num w:numId="45">
    <w:abstractNumId w:val="29"/>
  </w:num>
  <w:num w:numId="46">
    <w:abstractNumId w:val="62"/>
  </w:num>
  <w:num w:numId="47">
    <w:abstractNumId w:val="28"/>
  </w:num>
  <w:num w:numId="48">
    <w:abstractNumId w:val="44"/>
  </w:num>
  <w:num w:numId="49">
    <w:abstractNumId w:val="24"/>
  </w:num>
  <w:num w:numId="50">
    <w:abstractNumId w:val="38"/>
  </w:num>
  <w:num w:numId="51">
    <w:abstractNumId w:val="89"/>
  </w:num>
  <w:num w:numId="52">
    <w:abstractNumId w:val="83"/>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6"/>
  </w:num>
  <w:num w:numId="57">
    <w:abstractNumId w:val="78"/>
  </w:num>
  <w:num w:numId="58">
    <w:abstractNumId w:val="95"/>
  </w:num>
  <w:num w:numId="59">
    <w:abstractNumId w:val="18"/>
  </w:num>
  <w:num w:numId="60">
    <w:abstractNumId w:val="80"/>
  </w:num>
  <w:num w:numId="61">
    <w:abstractNumId w:val="22"/>
  </w:num>
  <w:num w:numId="62">
    <w:abstractNumId w:val="92"/>
  </w:num>
  <w:num w:numId="63">
    <w:abstractNumId w:val="96"/>
  </w:num>
  <w:num w:numId="64">
    <w:abstractNumId w:val="42"/>
  </w:num>
  <w:num w:numId="65">
    <w:abstractNumId w:val="58"/>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5"/>
  </w:num>
  <w:num w:numId="68">
    <w:abstractNumId w:val="71"/>
  </w:num>
  <w:num w:numId="69">
    <w:abstractNumId w:val="74"/>
  </w:num>
  <w:num w:numId="70">
    <w:abstractNumId w:val="84"/>
  </w:num>
  <w:num w:numId="71">
    <w:abstractNumId w:val="12"/>
  </w:num>
  <w:num w:numId="72">
    <w:abstractNumId w:val="94"/>
  </w:num>
  <w:num w:numId="73">
    <w:abstractNumId w:val="45"/>
  </w:num>
  <w:num w:numId="74">
    <w:abstractNumId w:val="82"/>
  </w:num>
  <w:num w:numId="75">
    <w:abstractNumId w:val="64"/>
  </w:num>
  <w:num w:numId="76">
    <w:abstractNumId w:val="0"/>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0"/>
  </w:num>
  <w:num w:numId="8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num>
  <w:num w:numId="82">
    <w:abstractNumId w:val="33"/>
  </w:num>
  <w:num w:numId="83">
    <w:abstractNumId w:val="36"/>
  </w:num>
  <w:num w:numId="84">
    <w:abstractNumId w:val="65"/>
  </w:num>
  <w:num w:numId="85">
    <w:abstractNumId w:val="3"/>
  </w:num>
  <w:num w:numId="86">
    <w:abstractNumId w:val="49"/>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8"/>
  </w:num>
  <w:num w:numId="9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9"/>
    <w:lvlOverride w:ilvl="0">
      <w:startOverride w:val="1"/>
    </w:lvlOverride>
    <w:lvlOverride w:ilvl="1"/>
    <w:lvlOverride w:ilvl="2"/>
    <w:lvlOverride w:ilvl="3"/>
    <w:lvlOverride w:ilvl="4"/>
    <w:lvlOverride w:ilvl="5"/>
    <w:lvlOverride w:ilvl="6"/>
    <w:lvlOverride w:ilvl="7"/>
    <w:lvlOverride w:ilvl="8"/>
  </w:num>
  <w:num w:numId="9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15"/>
    <w:rsid w:val="000013D6"/>
    <w:rsid w:val="00003B92"/>
    <w:rsid w:val="000054C3"/>
    <w:rsid w:val="00010361"/>
    <w:rsid w:val="000152B1"/>
    <w:rsid w:val="0002236E"/>
    <w:rsid w:val="00022956"/>
    <w:rsid w:val="00032AFD"/>
    <w:rsid w:val="00036B87"/>
    <w:rsid w:val="000452D4"/>
    <w:rsid w:val="00047C35"/>
    <w:rsid w:val="00055E68"/>
    <w:rsid w:val="000644D2"/>
    <w:rsid w:val="00067EDF"/>
    <w:rsid w:val="00082070"/>
    <w:rsid w:val="00082850"/>
    <w:rsid w:val="00085507"/>
    <w:rsid w:val="00086464"/>
    <w:rsid w:val="00097694"/>
    <w:rsid w:val="0009777D"/>
    <w:rsid w:val="000A11C9"/>
    <w:rsid w:val="000A1BF4"/>
    <w:rsid w:val="000A223D"/>
    <w:rsid w:val="000C7860"/>
    <w:rsid w:val="000E1545"/>
    <w:rsid w:val="000E3BD4"/>
    <w:rsid w:val="000F1909"/>
    <w:rsid w:val="000F1C27"/>
    <w:rsid w:val="000F7753"/>
    <w:rsid w:val="00100575"/>
    <w:rsid w:val="001201C9"/>
    <w:rsid w:val="001201DD"/>
    <w:rsid w:val="00123E8F"/>
    <w:rsid w:val="0012591D"/>
    <w:rsid w:val="00127042"/>
    <w:rsid w:val="00132054"/>
    <w:rsid w:val="00133B97"/>
    <w:rsid w:val="00136647"/>
    <w:rsid w:val="00136FFA"/>
    <w:rsid w:val="00142374"/>
    <w:rsid w:val="001426F5"/>
    <w:rsid w:val="00142912"/>
    <w:rsid w:val="00147817"/>
    <w:rsid w:val="00150B10"/>
    <w:rsid w:val="00153FA2"/>
    <w:rsid w:val="0015734B"/>
    <w:rsid w:val="001642B1"/>
    <w:rsid w:val="00175ED4"/>
    <w:rsid w:val="00177983"/>
    <w:rsid w:val="0019166C"/>
    <w:rsid w:val="00194E5D"/>
    <w:rsid w:val="00195981"/>
    <w:rsid w:val="001A5F31"/>
    <w:rsid w:val="001D14B4"/>
    <w:rsid w:val="001D2734"/>
    <w:rsid w:val="001D6983"/>
    <w:rsid w:val="001E036C"/>
    <w:rsid w:val="001E2076"/>
    <w:rsid w:val="001F534F"/>
    <w:rsid w:val="001F7BE9"/>
    <w:rsid w:val="001F7F1A"/>
    <w:rsid w:val="00206C74"/>
    <w:rsid w:val="00206E47"/>
    <w:rsid w:val="002073E8"/>
    <w:rsid w:val="002074BD"/>
    <w:rsid w:val="00211FF9"/>
    <w:rsid w:val="00216D99"/>
    <w:rsid w:val="00227875"/>
    <w:rsid w:val="0023271F"/>
    <w:rsid w:val="00235DCE"/>
    <w:rsid w:val="00236D46"/>
    <w:rsid w:val="00245374"/>
    <w:rsid w:val="00247677"/>
    <w:rsid w:val="0024769B"/>
    <w:rsid w:val="00251D35"/>
    <w:rsid w:val="002533AA"/>
    <w:rsid w:val="00254526"/>
    <w:rsid w:val="0026099C"/>
    <w:rsid w:val="0026201B"/>
    <w:rsid w:val="00276B29"/>
    <w:rsid w:val="0028121A"/>
    <w:rsid w:val="00283B7F"/>
    <w:rsid w:val="002840D9"/>
    <w:rsid w:val="002A2B82"/>
    <w:rsid w:val="002B11C1"/>
    <w:rsid w:val="002B3806"/>
    <w:rsid w:val="002C0430"/>
    <w:rsid w:val="002C32FA"/>
    <w:rsid w:val="002C6F1A"/>
    <w:rsid w:val="002D2D3D"/>
    <w:rsid w:val="002E3FC1"/>
    <w:rsid w:val="002E4B65"/>
    <w:rsid w:val="002F40C9"/>
    <w:rsid w:val="002F4C5A"/>
    <w:rsid w:val="00300462"/>
    <w:rsid w:val="0030297C"/>
    <w:rsid w:val="0030354A"/>
    <w:rsid w:val="00306A4D"/>
    <w:rsid w:val="003135AD"/>
    <w:rsid w:val="0031480D"/>
    <w:rsid w:val="003213BB"/>
    <w:rsid w:val="003276D5"/>
    <w:rsid w:val="0033245E"/>
    <w:rsid w:val="00345E22"/>
    <w:rsid w:val="00350A2D"/>
    <w:rsid w:val="00350DD2"/>
    <w:rsid w:val="00355741"/>
    <w:rsid w:val="003639BD"/>
    <w:rsid w:val="00364109"/>
    <w:rsid w:val="00377760"/>
    <w:rsid w:val="003831C9"/>
    <w:rsid w:val="00390380"/>
    <w:rsid w:val="003A0D72"/>
    <w:rsid w:val="003C102F"/>
    <w:rsid w:val="003C131B"/>
    <w:rsid w:val="003C4588"/>
    <w:rsid w:val="003C4900"/>
    <w:rsid w:val="003C5ED2"/>
    <w:rsid w:val="003D1232"/>
    <w:rsid w:val="003D36E5"/>
    <w:rsid w:val="003D3CA8"/>
    <w:rsid w:val="003E24BA"/>
    <w:rsid w:val="003E4127"/>
    <w:rsid w:val="003F2F7B"/>
    <w:rsid w:val="003F6C54"/>
    <w:rsid w:val="003F7DCB"/>
    <w:rsid w:val="003F7FE4"/>
    <w:rsid w:val="004012F8"/>
    <w:rsid w:val="00401E15"/>
    <w:rsid w:val="00403CBE"/>
    <w:rsid w:val="00404A54"/>
    <w:rsid w:val="004157BC"/>
    <w:rsid w:val="00422C78"/>
    <w:rsid w:val="00426E90"/>
    <w:rsid w:val="004301DA"/>
    <w:rsid w:val="0043560C"/>
    <w:rsid w:val="004403D1"/>
    <w:rsid w:val="0044207F"/>
    <w:rsid w:val="00442733"/>
    <w:rsid w:val="00454C4C"/>
    <w:rsid w:val="00462587"/>
    <w:rsid w:val="00462611"/>
    <w:rsid w:val="004678C7"/>
    <w:rsid w:val="00471943"/>
    <w:rsid w:val="004723D6"/>
    <w:rsid w:val="00472D64"/>
    <w:rsid w:val="00485B7A"/>
    <w:rsid w:val="00487D7A"/>
    <w:rsid w:val="004A0000"/>
    <w:rsid w:val="004B01A7"/>
    <w:rsid w:val="004B27F7"/>
    <w:rsid w:val="004B2AC7"/>
    <w:rsid w:val="004B70E3"/>
    <w:rsid w:val="004B75D1"/>
    <w:rsid w:val="004C05F5"/>
    <w:rsid w:val="004C1C33"/>
    <w:rsid w:val="004D05D8"/>
    <w:rsid w:val="004E46B8"/>
    <w:rsid w:val="004F1151"/>
    <w:rsid w:val="004F1571"/>
    <w:rsid w:val="004F23A3"/>
    <w:rsid w:val="004F3240"/>
    <w:rsid w:val="004F50C6"/>
    <w:rsid w:val="00535AD8"/>
    <w:rsid w:val="005419D8"/>
    <w:rsid w:val="00542901"/>
    <w:rsid w:val="005462FA"/>
    <w:rsid w:val="005511F6"/>
    <w:rsid w:val="00555817"/>
    <w:rsid w:val="00562E1E"/>
    <w:rsid w:val="0058030F"/>
    <w:rsid w:val="00584ED8"/>
    <w:rsid w:val="00587BC0"/>
    <w:rsid w:val="00592900"/>
    <w:rsid w:val="00593EC4"/>
    <w:rsid w:val="0059483E"/>
    <w:rsid w:val="005A2F5A"/>
    <w:rsid w:val="005A496E"/>
    <w:rsid w:val="005A4D57"/>
    <w:rsid w:val="005A74F0"/>
    <w:rsid w:val="005B0BA8"/>
    <w:rsid w:val="005B3D67"/>
    <w:rsid w:val="005D2D07"/>
    <w:rsid w:val="005E4C21"/>
    <w:rsid w:val="005E6A2A"/>
    <w:rsid w:val="005E6CCC"/>
    <w:rsid w:val="005F3E44"/>
    <w:rsid w:val="00610A9F"/>
    <w:rsid w:val="0061727A"/>
    <w:rsid w:val="00622836"/>
    <w:rsid w:val="00622B68"/>
    <w:rsid w:val="00622C26"/>
    <w:rsid w:val="0063692C"/>
    <w:rsid w:val="00641EF1"/>
    <w:rsid w:val="006431E6"/>
    <w:rsid w:val="00650BD4"/>
    <w:rsid w:val="00655FA1"/>
    <w:rsid w:val="00660813"/>
    <w:rsid w:val="00665D57"/>
    <w:rsid w:val="00666505"/>
    <w:rsid w:val="006820C7"/>
    <w:rsid w:val="0068622D"/>
    <w:rsid w:val="00691B95"/>
    <w:rsid w:val="00695859"/>
    <w:rsid w:val="00696CA8"/>
    <w:rsid w:val="006A3421"/>
    <w:rsid w:val="006B0D84"/>
    <w:rsid w:val="006C216C"/>
    <w:rsid w:val="006C326C"/>
    <w:rsid w:val="006C61A5"/>
    <w:rsid w:val="006D080D"/>
    <w:rsid w:val="006D2D9C"/>
    <w:rsid w:val="006D3917"/>
    <w:rsid w:val="006D4C6B"/>
    <w:rsid w:val="006D622E"/>
    <w:rsid w:val="006E0599"/>
    <w:rsid w:val="006E0E21"/>
    <w:rsid w:val="006E1128"/>
    <w:rsid w:val="006E2E4A"/>
    <w:rsid w:val="006E31D7"/>
    <w:rsid w:val="00701231"/>
    <w:rsid w:val="00701D5A"/>
    <w:rsid w:val="007056CC"/>
    <w:rsid w:val="0070579D"/>
    <w:rsid w:val="00710B3F"/>
    <w:rsid w:val="00713554"/>
    <w:rsid w:val="0072240C"/>
    <w:rsid w:val="00732726"/>
    <w:rsid w:val="00734642"/>
    <w:rsid w:val="007369F8"/>
    <w:rsid w:val="0074262A"/>
    <w:rsid w:val="007467F0"/>
    <w:rsid w:val="007470CF"/>
    <w:rsid w:val="007620AE"/>
    <w:rsid w:val="007723A4"/>
    <w:rsid w:val="007728DD"/>
    <w:rsid w:val="007812BB"/>
    <w:rsid w:val="00781941"/>
    <w:rsid w:val="007863CB"/>
    <w:rsid w:val="00796C30"/>
    <w:rsid w:val="007A2B18"/>
    <w:rsid w:val="007B77C7"/>
    <w:rsid w:val="007C302E"/>
    <w:rsid w:val="007C6864"/>
    <w:rsid w:val="007D2A93"/>
    <w:rsid w:val="007D7C26"/>
    <w:rsid w:val="007E4417"/>
    <w:rsid w:val="007F57A5"/>
    <w:rsid w:val="008101DD"/>
    <w:rsid w:val="008161B8"/>
    <w:rsid w:val="00820FC9"/>
    <w:rsid w:val="00822AD6"/>
    <w:rsid w:val="00823942"/>
    <w:rsid w:val="00830DD1"/>
    <w:rsid w:val="00832862"/>
    <w:rsid w:val="0083488A"/>
    <w:rsid w:val="00835E56"/>
    <w:rsid w:val="00850DAF"/>
    <w:rsid w:val="00851256"/>
    <w:rsid w:val="0085578F"/>
    <w:rsid w:val="00875FFD"/>
    <w:rsid w:val="00884660"/>
    <w:rsid w:val="00890635"/>
    <w:rsid w:val="00895AFC"/>
    <w:rsid w:val="008A380A"/>
    <w:rsid w:val="008B5E2E"/>
    <w:rsid w:val="008C09E9"/>
    <w:rsid w:val="008C1CD7"/>
    <w:rsid w:val="008D401E"/>
    <w:rsid w:val="008F5DD9"/>
    <w:rsid w:val="008F70BB"/>
    <w:rsid w:val="00900A64"/>
    <w:rsid w:val="009016B7"/>
    <w:rsid w:val="00910419"/>
    <w:rsid w:val="0091534F"/>
    <w:rsid w:val="009160CF"/>
    <w:rsid w:val="00916B22"/>
    <w:rsid w:val="00924109"/>
    <w:rsid w:val="00926B21"/>
    <w:rsid w:val="00940809"/>
    <w:rsid w:val="00946466"/>
    <w:rsid w:val="00950868"/>
    <w:rsid w:val="00952064"/>
    <w:rsid w:val="00952B87"/>
    <w:rsid w:val="00954070"/>
    <w:rsid w:val="009560BF"/>
    <w:rsid w:val="00962EA6"/>
    <w:rsid w:val="00964444"/>
    <w:rsid w:val="00967FC5"/>
    <w:rsid w:val="00971E54"/>
    <w:rsid w:val="00972EAF"/>
    <w:rsid w:val="009739EC"/>
    <w:rsid w:val="0097441D"/>
    <w:rsid w:val="00982C37"/>
    <w:rsid w:val="00986873"/>
    <w:rsid w:val="00990F24"/>
    <w:rsid w:val="009A2BB2"/>
    <w:rsid w:val="009A5CA6"/>
    <w:rsid w:val="009A7CBE"/>
    <w:rsid w:val="009B3656"/>
    <w:rsid w:val="009C7BE1"/>
    <w:rsid w:val="009D09BF"/>
    <w:rsid w:val="009E0500"/>
    <w:rsid w:val="00A04593"/>
    <w:rsid w:val="00A04C9B"/>
    <w:rsid w:val="00A12C2B"/>
    <w:rsid w:val="00A17604"/>
    <w:rsid w:val="00A25ACC"/>
    <w:rsid w:val="00A31DB1"/>
    <w:rsid w:val="00A41DB3"/>
    <w:rsid w:val="00A42CA4"/>
    <w:rsid w:val="00A53830"/>
    <w:rsid w:val="00A6391A"/>
    <w:rsid w:val="00A66C4A"/>
    <w:rsid w:val="00A763ED"/>
    <w:rsid w:val="00A8055E"/>
    <w:rsid w:val="00A84F52"/>
    <w:rsid w:val="00A877E1"/>
    <w:rsid w:val="00A87AE7"/>
    <w:rsid w:val="00AC25AD"/>
    <w:rsid w:val="00AC3F1D"/>
    <w:rsid w:val="00AC594F"/>
    <w:rsid w:val="00AC6129"/>
    <w:rsid w:val="00AD0D15"/>
    <w:rsid w:val="00AD49B5"/>
    <w:rsid w:val="00AE1A71"/>
    <w:rsid w:val="00AE584B"/>
    <w:rsid w:val="00AE73FE"/>
    <w:rsid w:val="00AF219C"/>
    <w:rsid w:val="00AF4485"/>
    <w:rsid w:val="00B01DC0"/>
    <w:rsid w:val="00B032A7"/>
    <w:rsid w:val="00B12DBB"/>
    <w:rsid w:val="00B20C93"/>
    <w:rsid w:val="00B266A3"/>
    <w:rsid w:val="00B34ABC"/>
    <w:rsid w:val="00B45EC6"/>
    <w:rsid w:val="00B56E1D"/>
    <w:rsid w:val="00B61316"/>
    <w:rsid w:val="00B70DC6"/>
    <w:rsid w:val="00B726B9"/>
    <w:rsid w:val="00B72C7C"/>
    <w:rsid w:val="00B743A7"/>
    <w:rsid w:val="00B8476E"/>
    <w:rsid w:val="00B86622"/>
    <w:rsid w:val="00B86B58"/>
    <w:rsid w:val="00B942C5"/>
    <w:rsid w:val="00B9588E"/>
    <w:rsid w:val="00BA4FB3"/>
    <w:rsid w:val="00BA4FB6"/>
    <w:rsid w:val="00BB5050"/>
    <w:rsid w:val="00BB707C"/>
    <w:rsid w:val="00BC38C1"/>
    <w:rsid w:val="00BC58A8"/>
    <w:rsid w:val="00BD134E"/>
    <w:rsid w:val="00BE47A3"/>
    <w:rsid w:val="00BE4DD1"/>
    <w:rsid w:val="00BF7597"/>
    <w:rsid w:val="00C009DA"/>
    <w:rsid w:val="00C00C91"/>
    <w:rsid w:val="00C01A57"/>
    <w:rsid w:val="00C03331"/>
    <w:rsid w:val="00C12DF4"/>
    <w:rsid w:val="00C13846"/>
    <w:rsid w:val="00C23D16"/>
    <w:rsid w:val="00C2774B"/>
    <w:rsid w:val="00C32D15"/>
    <w:rsid w:val="00C32F7D"/>
    <w:rsid w:val="00C36F54"/>
    <w:rsid w:val="00C403C9"/>
    <w:rsid w:val="00C40DA6"/>
    <w:rsid w:val="00C41E39"/>
    <w:rsid w:val="00C46954"/>
    <w:rsid w:val="00C51C19"/>
    <w:rsid w:val="00C55720"/>
    <w:rsid w:val="00C621DB"/>
    <w:rsid w:val="00C772FE"/>
    <w:rsid w:val="00C947E3"/>
    <w:rsid w:val="00C95106"/>
    <w:rsid w:val="00CA2BE5"/>
    <w:rsid w:val="00CA6874"/>
    <w:rsid w:val="00CB1559"/>
    <w:rsid w:val="00CB3B16"/>
    <w:rsid w:val="00CC4667"/>
    <w:rsid w:val="00CD11A0"/>
    <w:rsid w:val="00CE5231"/>
    <w:rsid w:val="00CE7A48"/>
    <w:rsid w:val="00CF3294"/>
    <w:rsid w:val="00CF5CB7"/>
    <w:rsid w:val="00D06FC0"/>
    <w:rsid w:val="00D11E69"/>
    <w:rsid w:val="00D14D98"/>
    <w:rsid w:val="00D15124"/>
    <w:rsid w:val="00D17A42"/>
    <w:rsid w:val="00D33996"/>
    <w:rsid w:val="00D35216"/>
    <w:rsid w:val="00D426CF"/>
    <w:rsid w:val="00D469B6"/>
    <w:rsid w:val="00D47FF3"/>
    <w:rsid w:val="00D51D76"/>
    <w:rsid w:val="00D66989"/>
    <w:rsid w:val="00D66ACE"/>
    <w:rsid w:val="00D66DF9"/>
    <w:rsid w:val="00D75C96"/>
    <w:rsid w:val="00D76B17"/>
    <w:rsid w:val="00D831F6"/>
    <w:rsid w:val="00D84D8A"/>
    <w:rsid w:val="00D858EB"/>
    <w:rsid w:val="00D91BE8"/>
    <w:rsid w:val="00D92F29"/>
    <w:rsid w:val="00D93BF7"/>
    <w:rsid w:val="00D94ED2"/>
    <w:rsid w:val="00D9584F"/>
    <w:rsid w:val="00D9668E"/>
    <w:rsid w:val="00DA3C0F"/>
    <w:rsid w:val="00DA3D66"/>
    <w:rsid w:val="00DB5F97"/>
    <w:rsid w:val="00DC0C2C"/>
    <w:rsid w:val="00DD1DE7"/>
    <w:rsid w:val="00DD4490"/>
    <w:rsid w:val="00DE19EE"/>
    <w:rsid w:val="00DE54F2"/>
    <w:rsid w:val="00E0124A"/>
    <w:rsid w:val="00E02175"/>
    <w:rsid w:val="00E0596C"/>
    <w:rsid w:val="00E221D0"/>
    <w:rsid w:val="00E254BF"/>
    <w:rsid w:val="00E2620D"/>
    <w:rsid w:val="00E35B85"/>
    <w:rsid w:val="00E40745"/>
    <w:rsid w:val="00E5188C"/>
    <w:rsid w:val="00E51E4E"/>
    <w:rsid w:val="00E57DB4"/>
    <w:rsid w:val="00E62FBA"/>
    <w:rsid w:val="00E64968"/>
    <w:rsid w:val="00E715FA"/>
    <w:rsid w:val="00E719E5"/>
    <w:rsid w:val="00E770E1"/>
    <w:rsid w:val="00E80505"/>
    <w:rsid w:val="00E80C09"/>
    <w:rsid w:val="00E83994"/>
    <w:rsid w:val="00E8774E"/>
    <w:rsid w:val="00E9509E"/>
    <w:rsid w:val="00E95F5C"/>
    <w:rsid w:val="00E96B1E"/>
    <w:rsid w:val="00E96BBB"/>
    <w:rsid w:val="00EB0946"/>
    <w:rsid w:val="00EB13C4"/>
    <w:rsid w:val="00EB5D22"/>
    <w:rsid w:val="00EC4985"/>
    <w:rsid w:val="00ED1485"/>
    <w:rsid w:val="00ED78CB"/>
    <w:rsid w:val="00EE7DD9"/>
    <w:rsid w:val="00EF015A"/>
    <w:rsid w:val="00EF1A4B"/>
    <w:rsid w:val="00EF5178"/>
    <w:rsid w:val="00EF580F"/>
    <w:rsid w:val="00EF77B8"/>
    <w:rsid w:val="00F022CA"/>
    <w:rsid w:val="00F03801"/>
    <w:rsid w:val="00F0446A"/>
    <w:rsid w:val="00F11D8F"/>
    <w:rsid w:val="00F13895"/>
    <w:rsid w:val="00F16DFF"/>
    <w:rsid w:val="00F27E56"/>
    <w:rsid w:val="00F35554"/>
    <w:rsid w:val="00F40732"/>
    <w:rsid w:val="00F407E7"/>
    <w:rsid w:val="00F40C7D"/>
    <w:rsid w:val="00F54D0B"/>
    <w:rsid w:val="00F5761E"/>
    <w:rsid w:val="00F57D86"/>
    <w:rsid w:val="00F612CB"/>
    <w:rsid w:val="00F632EC"/>
    <w:rsid w:val="00F66141"/>
    <w:rsid w:val="00F678F4"/>
    <w:rsid w:val="00F72509"/>
    <w:rsid w:val="00F80E05"/>
    <w:rsid w:val="00F81A62"/>
    <w:rsid w:val="00F905E0"/>
    <w:rsid w:val="00F90D55"/>
    <w:rsid w:val="00F91689"/>
    <w:rsid w:val="00F92A48"/>
    <w:rsid w:val="00F93ADD"/>
    <w:rsid w:val="00F9424B"/>
    <w:rsid w:val="00FA6B85"/>
    <w:rsid w:val="00FB1760"/>
    <w:rsid w:val="00FB6DCC"/>
    <w:rsid w:val="00FC4941"/>
    <w:rsid w:val="00FD1823"/>
    <w:rsid w:val="00FD4B7F"/>
    <w:rsid w:val="00FE271F"/>
    <w:rsid w:val="00FE5A74"/>
    <w:rsid w:val="00FE5F53"/>
    <w:rsid w:val="00FF15FC"/>
    <w:rsid w:val="00FF1F57"/>
    <w:rsid w:val="00FF36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39BD"/>
  <w15:chartTrackingRefBased/>
  <w15:docId w15:val="{E1D7856A-3DC8-4442-A355-5A6EED6D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32D15"/>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C32D15"/>
    <w:pPr>
      <w:keepNext/>
      <w:numPr>
        <w:ilvl w:val="1"/>
        <w:numId w:val="1"/>
      </w:numPr>
      <w:suppressAutoHyphens/>
      <w:spacing w:after="0" w:line="360" w:lineRule="auto"/>
      <w:ind w:right="567"/>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qFormat/>
    <w:rsid w:val="00C32D15"/>
    <w:pPr>
      <w:keepNext/>
      <w:numPr>
        <w:ilvl w:val="2"/>
        <w:numId w:val="1"/>
      </w:numPr>
      <w:suppressAutoHyphens/>
      <w:spacing w:after="0" w:line="240" w:lineRule="auto"/>
      <w:outlineLvl w:val="2"/>
    </w:pPr>
    <w:rPr>
      <w:rFonts w:ascii="Times New Roman" w:eastAsia="Times New Roman" w:hAnsi="Times New Roman" w:cs="Times New Roman"/>
      <w:sz w:val="28"/>
      <w:szCs w:val="20"/>
      <w:lang w:eastAsia="ar-SA"/>
    </w:rPr>
  </w:style>
  <w:style w:type="paragraph" w:styleId="Nagwek4">
    <w:name w:val="heading 4"/>
    <w:basedOn w:val="Normalny"/>
    <w:next w:val="Normalny"/>
    <w:link w:val="Nagwek4Znak"/>
    <w:qFormat/>
    <w:rsid w:val="00C32D15"/>
    <w:pPr>
      <w:keepNext/>
      <w:numPr>
        <w:ilvl w:val="3"/>
        <w:numId w:val="1"/>
      </w:numPr>
      <w:suppressAutoHyphens/>
      <w:spacing w:after="0" w:line="240" w:lineRule="auto"/>
      <w:outlineLvl w:val="3"/>
    </w:pPr>
    <w:rPr>
      <w:rFonts w:ascii="Times New Roman" w:eastAsia="Times New Roman" w:hAnsi="Times New Roman" w:cs="Times New Roman"/>
      <w:b/>
      <w:sz w:val="28"/>
      <w:szCs w:val="20"/>
      <w:lang w:eastAsia="ar-SA"/>
    </w:rPr>
  </w:style>
  <w:style w:type="paragraph" w:styleId="Nagwek5">
    <w:name w:val="heading 5"/>
    <w:basedOn w:val="Normalny"/>
    <w:next w:val="Normalny"/>
    <w:link w:val="Nagwek5Znak"/>
    <w:qFormat/>
    <w:rsid w:val="00C32D15"/>
    <w:pPr>
      <w:keepNext/>
      <w:numPr>
        <w:ilvl w:val="4"/>
        <w:numId w:val="1"/>
      </w:numPr>
      <w:suppressAutoHyphens/>
      <w:spacing w:after="0" w:line="240" w:lineRule="auto"/>
      <w:jc w:val="center"/>
      <w:outlineLvl w:val="4"/>
    </w:pPr>
    <w:rPr>
      <w:rFonts w:ascii="Times New Roman" w:eastAsia="Times New Roman" w:hAnsi="Times New Roman" w:cs="Times New Roman"/>
      <w:b/>
      <w:sz w:val="28"/>
      <w:szCs w:val="20"/>
      <w:lang w:eastAsia="ar-SA"/>
    </w:rPr>
  </w:style>
  <w:style w:type="paragraph" w:styleId="Nagwek6">
    <w:name w:val="heading 6"/>
    <w:basedOn w:val="Normalny"/>
    <w:next w:val="Normalny"/>
    <w:link w:val="Nagwek6Znak"/>
    <w:qFormat/>
    <w:rsid w:val="00C32D15"/>
    <w:pPr>
      <w:keepNext/>
      <w:numPr>
        <w:ilvl w:val="5"/>
        <w:numId w:val="1"/>
      </w:numPr>
      <w:suppressAutoHyphens/>
      <w:spacing w:after="0" w:line="240" w:lineRule="auto"/>
      <w:jc w:val="both"/>
      <w:outlineLvl w:val="5"/>
    </w:pPr>
    <w:rPr>
      <w:rFonts w:ascii="Times New Roman" w:eastAsia="Times New Roman" w:hAnsi="Times New Roman" w:cs="Times New Roman"/>
      <w:b/>
      <w:sz w:val="24"/>
      <w:szCs w:val="20"/>
      <w:lang w:eastAsia="ar-SA"/>
    </w:rPr>
  </w:style>
  <w:style w:type="paragraph" w:styleId="Nagwek7">
    <w:name w:val="heading 7"/>
    <w:basedOn w:val="Normalny"/>
    <w:next w:val="Normalny"/>
    <w:link w:val="Nagwek7Znak"/>
    <w:qFormat/>
    <w:rsid w:val="00C32D15"/>
    <w:pPr>
      <w:keepNext/>
      <w:numPr>
        <w:ilvl w:val="6"/>
        <w:numId w:val="1"/>
      </w:numPr>
      <w:suppressAutoHyphens/>
      <w:spacing w:after="0" w:line="240" w:lineRule="auto"/>
      <w:jc w:val="center"/>
      <w:outlineLvl w:val="6"/>
    </w:pPr>
    <w:rPr>
      <w:rFonts w:ascii="Tahoma" w:eastAsia="Times New Roman" w:hAnsi="Tahoma" w:cs="Times New Roman"/>
      <w:sz w:val="24"/>
      <w:szCs w:val="20"/>
      <w:lang w:eastAsia="ar-SA"/>
    </w:rPr>
  </w:style>
  <w:style w:type="paragraph" w:styleId="Nagwek8">
    <w:name w:val="heading 8"/>
    <w:basedOn w:val="Normalny"/>
    <w:next w:val="Normalny"/>
    <w:link w:val="Nagwek8Znak"/>
    <w:qFormat/>
    <w:rsid w:val="00C32D15"/>
    <w:pPr>
      <w:keepNext/>
      <w:numPr>
        <w:ilvl w:val="7"/>
        <w:numId w:val="1"/>
      </w:numPr>
      <w:suppressAutoHyphens/>
      <w:spacing w:after="0" w:line="240" w:lineRule="auto"/>
      <w:jc w:val="right"/>
      <w:outlineLvl w:val="7"/>
    </w:pPr>
    <w:rPr>
      <w:rFonts w:ascii="Times New Roman" w:eastAsia="Times New Roman" w:hAnsi="Times New Roman" w:cs="Times New Roman"/>
      <w:sz w:val="24"/>
      <w:szCs w:val="20"/>
      <w:lang w:eastAsia="ar-SA"/>
    </w:rPr>
  </w:style>
  <w:style w:type="paragraph" w:styleId="Nagwek9">
    <w:name w:val="heading 9"/>
    <w:basedOn w:val="Normalny"/>
    <w:next w:val="Normalny"/>
    <w:link w:val="Nagwek9Znak"/>
    <w:qFormat/>
    <w:rsid w:val="00C32D15"/>
    <w:pPr>
      <w:keepNext/>
      <w:numPr>
        <w:ilvl w:val="8"/>
        <w:numId w:val="1"/>
      </w:numPr>
      <w:suppressAutoHyphens/>
      <w:spacing w:after="0" w:line="240" w:lineRule="auto"/>
      <w:outlineLvl w:val="8"/>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32D15"/>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C32D15"/>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C32D15"/>
    <w:rPr>
      <w:rFonts w:ascii="Times New Roman" w:eastAsia="Times New Roman" w:hAnsi="Times New Roman" w:cs="Times New Roman"/>
      <w:sz w:val="28"/>
      <w:szCs w:val="20"/>
      <w:lang w:eastAsia="ar-SA"/>
    </w:rPr>
  </w:style>
  <w:style w:type="character" w:customStyle="1" w:styleId="Nagwek4Znak">
    <w:name w:val="Nagłówek 4 Znak"/>
    <w:basedOn w:val="Domylnaczcionkaakapitu"/>
    <w:link w:val="Nagwek4"/>
    <w:rsid w:val="00C32D15"/>
    <w:rPr>
      <w:rFonts w:ascii="Times New Roman" w:eastAsia="Times New Roman" w:hAnsi="Times New Roman" w:cs="Times New Roman"/>
      <w:b/>
      <w:sz w:val="28"/>
      <w:szCs w:val="20"/>
      <w:lang w:eastAsia="ar-SA"/>
    </w:rPr>
  </w:style>
  <w:style w:type="character" w:customStyle="1" w:styleId="Nagwek5Znak">
    <w:name w:val="Nagłówek 5 Znak"/>
    <w:basedOn w:val="Domylnaczcionkaakapitu"/>
    <w:link w:val="Nagwek5"/>
    <w:rsid w:val="00C32D15"/>
    <w:rPr>
      <w:rFonts w:ascii="Times New Roman" w:eastAsia="Times New Roman" w:hAnsi="Times New Roman" w:cs="Times New Roman"/>
      <w:b/>
      <w:sz w:val="28"/>
      <w:szCs w:val="20"/>
      <w:lang w:eastAsia="ar-SA"/>
    </w:rPr>
  </w:style>
  <w:style w:type="character" w:customStyle="1" w:styleId="Nagwek6Znak">
    <w:name w:val="Nagłówek 6 Znak"/>
    <w:basedOn w:val="Domylnaczcionkaakapitu"/>
    <w:link w:val="Nagwek6"/>
    <w:rsid w:val="00C32D15"/>
    <w:rPr>
      <w:rFonts w:ascii="Times New Roman" w:eastAsia="Times New Roman" w:hAnsi="Times New Roman" w:cs="Times New Roman"/>
      <w:b/>
      <w:sz w:val="24"/>
      <w:szCs w:val="20"/>
      <w:lang w:eastAsia="ar-SA"/>
    </w:rPr>
  </w:style>
  <w:style w:type="character" w:customStyle="1" w:styleId="Nagwek7Znak">
    <w:name w:val="Nagłówek 7 Znak"/>
    <w:basedOn w:val="Domylnaczcionkaakapitu"/>
    <w:link w:val="Nagwek7"/>
    <w:rsid w:val="00C32D15"/>
    <w:rPr>
      <w:rFonts w:ascii="Tahoma" w:eastAsia="Times New Roman" w:hAnsi="Tahoma" w:cs="Times New Roman"/>
      <w:sz w:val="24"/>
      <w:szCs w:val="20"/>
      <w:lang w:eastAsia="ar-SA"/>
    </w:rPr>
  </w:style>
  <w:style w:type="character" w:customStyle="1" w:styleId="Nagwek8Znak">
    <w:name w:val="Nagłówek 8 Znak"/>
    <w:basedOn w:val="Domylnaczcionkaakapitu"/>
    <w:link w:val="Nagwek8"/>
    <w:rsid w:val="00C32D15"/>
    <w:rPr>
      <w:rFonts w:ascii="Times New Roman" w:eastAsia="Times New Roman" w:hAnsi="Times New Roman" w:cs="Times New Roman"/>
      <w:sz w:val="24"/>
      <w:szCs w:val="20"/>
      <w:lang w:eastAsia="ar-SA"/>
    </w:rPr>
  </w:style>
  <w:style w:type="character" w:customStyle="1" w:styleId="Nagwek9Znak">
    <w:name w:val="Nagłówek 9 Znak"/>
    <w:basedOn w:val="Domylnaczcionkaakapitu"/>
    <w:link w:val="Nagwek9"/>
    <w:rsid w:val="00C32D15"/>
    <w:rPr>
      <w:rFonts w:ascii="Times New Roman" w:eastAsia="Times New Roman" w:hAnsi="Times New Roman" w:cs="Times New Roman"/>
      <w:sz w:val="24"/>
      <w:szCs w:val="20"/>
      <w:lang w:eastAsia="ar-SA"/>
    </w:rPr>
  </w:style>
  <w:style w:type="numbering" w:customStyle="1" w:styleId="Bezlisty1">
    <w:name w:val="Bez listy1"/>
    <w:next w:val="Bezlisty"/>
    <w:uiPriority w:val="99"/>
    <w:semiHidden/>
    <w:unhideWhenUsed/>
    <w:rsid w:val="00C32D15"/>
  </w:style>
  <w:style w:type="character" w:customStyle="1" w:styleId="WW8Num4z0">
    <w:name w:val="WW8Num4z0"/>
    <w:rsid w:val="00C32D15"/>
    <w:rPr>
      <w:rFonts w:ascii="Times New Roman" w:hAnsi="Times New Roman"/>
    </w:rPr>
  </w:style>
  <w:style w:type="character" w:customStyle="1" w:styleId="WW8Num7z0">
    <w:name w:val="WW8Num7z0"/>
    <w:rsid w:val="00C32D15"/>
    <w:rPr>
      <w:b w:val="0"/>
      <w:i w:val="0"/>
    </w:rPr>
  </w:style>
  <w:style w:type="character" w:customStyle="1" w:styleId="WW8Num8z0">
    <w:name w:val="WW8Num8z0"/>
    <w:rsid w:val="00C32D15"/>
    <w:rPr>
      <w:rFonts w:ascii="Symbol" w:hAnsi="Symbol"/>
    </w:rPr>
  </w:style>
  <w:style w:type="character" w:customStyle="1" w:styleId="WW8Num9z0">
    <w:name w:val="WW8Num9z0"/>
    <w:rsid w:val="00C32D15"/>
    <w:rPr>
      <w:b w:val="0"/>
      <w:i w:val="0"/>
    </w:rPr>
  </w:style>
  <w:style w:type="character" w:customStyle="1" w:styleId="WW8Num11z0">
    <w:name w:val="WW8Num11z0"/>
    <w:rsid w:val="00C32D15"/>
    <w:rPr>
      <w:b w:val="0"/>
      <w:i w:val="0"/>
    </w:rPr>
  </w:style>
  <w:style w:type="character" w:customStyle="1" w:styleId="WW8Num12z1">
    <w:name w:val="WW8Num12z1"/>
    <w:rsid w:val="00C32D15"/>
    <w:rPr>
      <w:b w:val="0"/>
      <w:i w:val="0"/>
      <w:color w:val="000000"/>
    </w:rPr>
  </w:style>
  <w:style w:type="character" w:customStyle="1" w:styleId="WW8Num13z0">
    <w:name w:val="WW8Num13z0"/>
    <w:rsid w:val="00C32D15"/>
    <w:rPr>
      <w:rFonts w:ascii="StarSymbol" w:hAnsi="StarSymbol"/>
      <w:b w:val="0"/>
      <w:i w:val="0"/>
    </w:rPr>
  </w:style>
  <w:style w:type="character" w:customStyle="1" w:styleId="WW8Num19z0">
    <w:name w:val="WW8Num19z0"/>
    <w:rsid w:val="00C32D15"/>
    <w:rPr>
      <w:b w:val="0"/>
      <w:i w:val="0"/>
    </w:rPr>
  </w:style>
  <w:style w:type="character" w:customStyle="1" w:styleId="WW8Num24z0">
    <w:name w:val="WW8Num24z0"/>
    <w:rsid w:val="00C32D15"/>
    <w:rPr>
      <w:rFonts w:ascii="Times New Roman" w:hAnsi="Times New Roman"/>
    </w:rPr>
  </w:style>
  <w:style w:type="character" w:customStyle="1" w:styleId="Absatz-Standardschriftart">
    <w:name w:val="Absatz-Standardschriftart"/>
    <w:rsid w:val="00C32D15"/>
  </w:style>
  <w:style w:type="character" w:customStyle="1" w:styleId="WW-Absatz-Standardschriftart">
    <w:name w:val="WW-Absatz-Standardschriftart"/>
    <w:rsid w:val="00C32D15"/>
  </w:style>
  <w:style w:type="character" w:customStyle="1" w:styleId="WW8Num3z0">
    <w:name w:val="WW8Num3z0"/>
    <w:rsid w:val="00C32D15"/>
    <w:rPr>
      <w:rFonts w:ascii="Times New Roman" w:eastAsia="Times New Roman" w:hAnsi="Times New Roman" w:cs="Times New Roman"/>
    </w:rPr>
  </w:style>
  <w:style w:type="character" w:customStyle="1" w:styleId="WW-Absatz-Standardschriftart1">
    <w:name w:val="WW-Absatz-Standardschriftart1"/>
    <w:rsid w:val="00C32D15"/>
  </w:style>
  <w:style w:type="character" w:customStyle="1" w:styleId="WW-Absatz-Standardschriftart11">
    <w:name w:val="WW-Absatz-Standardschriftart11"/>
    <w:rsid w:val="00C32D15"/>
  </w:style>
  <w:style w:type="character" w:customStyle="1" w:styleId="WW-Absatz-Standardschriftart111">
    <w:name w:val="WW-Absatz-Standardschriftart111"/>
    <w:rsid w:val="00C32D15"/>
  </w:style>
  <w:style w:type="character" w:customStyle="1" w:styleId="WW-Absatz-Standardschriftart1111">
    <w:name w:val="WW-Absatz-Standardschriftart1111"/>
    <w:rsid w:val="00C32D15"/>
  </w:style>
  <w:style w:type="character" w:customStyle="1" w:styleId="WW-Absatz-Standardschriftart11111">
    <w:name w:val="WW-Absatz-Standardschriftart11111"/>
    <w:rsid w:val="00C32D15"/>
  </w:style>
  <w:style w:type="character" w:customStyle="1" w:styleId="WW-Absatz-Standardschriftart111111">
    <w:name w:val="WW-Absatz-Standardschriftart111111"/>
    <w:rsid w:val="00C32D15"/>
  </w:style>
  <w:style w:type="character" w:customStyle="1" w:styleId="WW-Absatz-Standardschriftart1111111">
    <w:name w:val="WW-Absatz-Standardschriftart1111111"/>
    <w:rsid w:val="00C32D15"/>
  </w:style>
  <w:style w:type="character" w:customStyle="1" w:styleId="WW-Absatz-Standardschriftart11111111">
    <w:name w:val="WW-Absatz-Standardschriftart11111111"/>
    <w:rsid w:val="00C32D15"/>
  </w:style>
  <w:style w:type="character" w:customStyle="1" w:styleId="WW-Absatz-Standardschriftart111111111">
    <w:name w:val="WW-Absatz-Standardschriftart111111111"/>
    <w:rsid w:val="00C32D15"/>
  </w:style>
  <w:style w:type="character" w:customStyle="1" w:styleId="WW8Num24z2">
    <w:name w:val="WW8Num24z2"/>
    <w:rsid w:val="00C32D15"/>
    <w:rPr>
      <w:rFonts w:ascii="Arial" w:hAnsi="Arial"/>
      <w:sz w:val="22"/>
      <w:szCs w:val="22"/>
    </w:rPr>
  </w:style>
  <w:style w:type="character" w:customStyle="1" w:styleId="WW8Num25z0">
    <w:name w:val="WW8Num25z0"/>
    <w:rsid w:val="00C32D15"/>
    <w:rPr>
      <w:rFonts w:ascii="Times New Roman" w:hAnsi="Times New Roman"/>
    </w:rPr>
  </w:style>
  <w:style w:type="character" w:customStyle="1" w:styleId="WW8Num25z1">
    <w:name w:val="WW8Num25z1"/>
    <w:rsid w:val="00C32D15"/>
    <w:rPr>
      <w:rFonts w:ascii="Times New Roman" w:hAnsi="Times New Roman" w:cs="Courier New"/>
    </w:rPr>
  </w:style>
  <w:style w:type="character" w:customStyle="1" w:styleId="WW8Num25z2">
    <w:name w:val="WW8Num25z2"/>
    <w:rsid w:val="00C32D15"/>
    <w:rPr>
      <w:rFonts w:ascii="Wingdings" w:hAnsi="Wingdings"/>
    </w:rPr>
  </w:style>
  <w:style w:type="character" w:customStyle="1" w:styleId="WW8Num27z0">
    <w:name w:val="WW8Num27z0"/>
    <w:rsid w:val="00C32D15"/>
    <w:rPr>
      <w:b w:val="0"/>
      <w:i w:val="0"/>
    </w:rPr>
  </w:style>
  <w:style w:type="character" w:customStyle="1" w:styleId="Domylnaczcionkaakapitu8">
    <w:name w:val="Domyślna czcionka akapitu8"/>
    <w:rsid w:val="00C32D15"/>
  </w:style>
  <w:style w:type="character" w:customStyle="1" w:styleId="Domylnaczcionkaakapitu7">
    <w:name w:val="Domyślna czcionka akapitu7"/>
    <w:rsid w:val="00C32D15"/>
  </w:style>
  <w:style w:type="character" w:customStyle="1" w:styleId="WW-Absatz-Standardschriftart1111111111">
    <w:name w:val="WW-Absatz-Standardschriftart1111111111"/>
    <w:rsid w:val="00C32D15"/>
  </w:style>
  <w:style w:type="character" w:customStyle="1" w:styleId="Domylnaczcionkaakapitu6">
    <w:name w:val="Domyślna czcionka akapitu6"/>
    <w:rsid w:val="00C32D15"/>
  </w:style>
  <w:style w:type="character" w:customStyle="1" w:styleId="WW8Num20z0">
    <w:name w:val="WW8Num20z0"/>
    <w:rsid w:val="00C32D15"/>
    <w:rPr>
      <w:b w:val="0"/>
      <w:i w:val="0"/>
    </w:rPr>
  </w:style>
  <w:style w:type="character" w:customStyle="1" w:styleId="WW-Absatz-Standardschriftart11111111111">
    <w:name w:val="WW-Absatz-Standardschriftart11111111111"/>
    <w:rsid w:val="00C32D15"/>
  </w:style>
  <w:style w:type="character" w:customStyle="1" w:styleId="WW-Absatz-Standardschriftart111111111111">
    <w:name w:val="WW-Absatz-Standardschriftart111111111111"/>
    <w:rsid w:val="00C32D15"/>
  </w:style>
  <w:style w:type="character" w:customStyle="1" w:styleId="WW8Num13z1">
    <w:name w:val="WW8Num13z1"/>
    <w:rsid w:val="00C32D15"/>
    <w:rPr>
      <w:b w:val="0"/>
      <w:i w:val="0"/>
      <w:color w:val="000000"/>
    </w:rPr>
  </w:style>
  <w:style w:type="character" w:customStyle="1" w:styleId="WW8Num14z0">
    <w:name w:val="WW8Num14z0"/>
    <w:rsid w:val="00C32D15"/>
    <w:rPr>
      <w:rFonts w:ascii="Symbol" w:hAnsi="Symbol"/>
    </w:rPr>
  </w:style>
  <w:style w:type="character" w:customStyle="1" w:styleId="WW8Num17z0">
    <w:name w:val="WW8Num17z0"/>
    <w:rsid w:val="00C32D15"/>
    <w:rPr>
      <w:b w:val="0"/>
      <w:i w:val="0"/>
    </w:rPr>
  </w:style>
  <w:style w:type="character" w:customStyle="1" w:styleId="WW8Num21z0">
    <w:name w:val="WW8Num21z0"/>
    <w:rsid w:val="00C32D15"/>
    <w:rPr>
      <w:b w:val="0"/>
      <w:i w:val="0"/>
    </w:rPr>
  </w:style>
  <w:style w:type="character" w:customStyle="1" w:styleId="WW8Num24z1">
    <w:name w:val="WW8Num24z1"/>
    <w:rsid w:val="00C32D15"/>
    <w:rPr>
      <w:rFonts w:ascii="Times New Roman" w:hAnsi="Times New Roman" w:cs="Courier New"/>
    </w:rPr>
  </w:style>
  <w:style w:type="character" w:customStyle="1" w:styleId="WW-Absatz-Standardschriftart1111111111111">
    <w:name w:val="WW-Absatz-Standardschriftart1111111111111"/>
    <w:rsid w:val="00C32D15"/>
  </w:style>
  <w:style w:type="character" w:customStyle="1" w:styleId="WW-Absatz-Standardschriftart11111111111111">
    <w:name w:val="WW-Absatz-Standardschriftart11111111111111"/>
    <w:rsid w:val="00C32D15"/>
  </w:style>
  <w:style w:type="character" w:customStyle="1" w:styleId="WW-Absatz-Standardschriftart111111111111111">
    <w:name w:val="WW-Absatz-Standardschriftart111111111111111"/>
    <w:rsid w:val="00C32D15"/>
  </w:style>
  <w:style w:type="character" w:customStyle="1" w:styleId="WW-Absatz-Standardschriftart1111111111111111">
    <w:name w:val="WW-Absatz-Standardschriftart1111111111111111"/>
    <w:rsid w:val="00C32D15"/>
  </w:style>
  <w:style w:type="character" w:customStyle="1" w:styleId="WW-Absatz-Standardschriftart11111111111111111">
    <w:name w:val="WW-Absatz-Standardschriftart11111111111111111"/>
    <w:rsid w:val="00C32D15"/>
  </w:style>
  <w:style w:type="character" w:customStyle="1" w:styleId="WW8Num15z0">
    <w:name w:val="WW8Num15z0"/>
    <w:rsid w:val="00C32D15"/>
    <w:rPr>
      <w:rFonts w:ascii="Times New Roman" w:hAnsi="Times New Roman"/>
    </w:rPr>
  </w:style>
  <w:style w:type="character" w:customStyle="1" w:styleId="WW8Num18z0">
    <w:name w:val="WW8Num18z0"/>
    <w:rsid w:val="00C32D15"/>
    <w:rPr>
      <w:b w:val="0"/>
      <w:i w:val="0"/>
    </w:rPr>
  </w:style>
  <w:style w:type="character" w:customStyle="1" w:styleId="WW8Num22z0">
    <w:name w:val="WW8Num22z0"/>
    <w:rsid w:val="00C32D15"/>
    <w:rPr>
      <w:rFonts w:ascii="Times New Roman" w:hAnsi="Times New Roman"/>
    </w:rPr>
  </w:style>
  <w:style w:type="character" w:customStyle="1" w:styleId="WW8Num26z0">
    <w:name w:val="WW8Num26z0"/>
    <w:rsid w:val="00C32D15"/>
    <w:rPr>
      <w:b w:val="0"/>
      <w:i w:val="0"/>
    </w:rPr>
  </w:style>
  <w:style w:type="character" w:customStyle="1" w:styleId="WW-Absatz-Standardschriftart111111111111111111">
    <w:name w:val="WW-Absatz-Standardschriftart111111111111111111"/>
    <w:rsid w:val="00C32D15"/>
  </w:style>
  <w:style w:type="character" w:customStyle="1" w:styleId="WW-Absatz-Standardschriftart1111111111111111111">
    <w:name w:val="WW-Absatz-Standardschriftart1111111111111111111"/>
    <w:rsid w:val="00C32D15"/>
  </w:style>
  <w:style w:type="character" w:customStyle="1" w:styleId="WW8Num16z0">
    <w:name w:val="WW8Num16z0"/>
    <w:rsid w:val="00C32D15"/>
    <w:rPr>
      <w:b w:val="0"/>
      <w:i w:val="0"/>
    </w:rPr>
  </w:style>
  <w:style w:type="character" w:customStyle="1" w:styleId="WW8Num23z0">
    <w:name w:val="WW8Num23z0"/>
    <w:rsid w:val="00C32D15"/>
    <w:rPr>
      <w:rFonts w:ascii="Times New Roman" w:hAnsi="Times New Roman"/>
    </w:rPr>
  </w:style>
  <w:style w:type="character" w:customStyle="1" w:styleId="WW8Num30z1">
    <w:name w:val="WW8Num30z1"/>
    <w:rsid w:val="00C32D15"/>
    <w:rPr>
      <w:rFonts w:ascii="Courier New" w:hAnsi="Courier New" w:cs="Courier New"/>
    </w:rPr>
  </w:style>
  <w:style w:type="character" w:customStyle="1" w:styleId="WW8Num31z0">
    <w:name w:val="WW8Num31z0"/>
    <w:rsid w:val="00C32D15"/>
    <w:rPr>
      <w:rFonts w:ascii="Symbol" w:hAnsi="Symbol"/>
    </w:rPr>
  </w:style>
  <w:style w:type="character" w:customStyle="1" w:styleId="WW-Absatz-Standardschriftart11111111111111111111">
    <w:name w:val="WW-Absatz-Standardschriftart11111111111111111111"/>
    <w:rsid w:val="00C32D15"/>
  </w:style>
  <w:style w:type="character" w:customStyle="1" w:styleId="WW-Absatz-Standardschriftart111111111111111111111">
    <w:name w:val="WW-Absatz-Standardschriftart111111111111111111111"/>
    <w:rsid w:val="00C32D15"/>
  </w:style>
  <w:style w:type="character" w:customStyle="1" w:styleId="WW8Num28z0">
    <w:name w:val="WW8Num28z0"/>
    <w:rsid w:val="00C32D15"/>
    <w:rPr>
      <w:rFonts w:cs="Tahoma"/>
    </w:rPr>
  </w:style>
  <w:style w:type="character" w:customStyle="1" w:styleId="WW8Num31z1">
    <w:name w:val="WW8Num31z1"/>
    <w:rsid w:val="00C32D15"/>
    <w:rPr>
      <w:rFonts w:ascii="Courier New" w:hAnsi="Courier New" w:cs="Courier New"/>
    </w:rPr>
  </w:style>
  <w:style w:type="character" w:customStyle="1" w:styleId="WW8Num32z0">
    <w:name w:val="WW8Num32z0"/>
    <w:rsid w:val="00C32D15"/>
    <w:rPr>
      <w:rFonts w:ascii="Symbol" w:hAnsi="Symbol"/>
    </w:rPr>
  </w:style>
  <w:style w:type="character" w:customStyle="1" w:styleId="Domylnaczcionkaakapitu5">
    <w:name w:val="Domyślna czcionka akapitu5"/>
    <w:rsid w:val="00C32D15"/>
  </w:style>
  <w:style w:type="character" w:customStyle="1" w:styleId="WW8Num12z0">
    <w:name w:val="WW8Num12z0"/>
    <w:rsid w:val="00C32D15"/>
    <w:rPr>
      <w:rFonts w:ascii="Times New Roman" w:hAnsi="Times New Roman"/>
    </w:rPr>
  </w:style>
  <w:style w:type="character" w:customStyle="1" w:styleId="WW8Num14z1">
    <w:name w:val="WW8Num14z1"/>
    <w:rsid w:val="00C32D15"/>
    <w:rPr>
      <w:b w:val="0"/>
      <w:i w:val="0"/>
      <w:color w:val="000000"/>
    </w:rPr>
  </w:style>
  <w:style w:type="character" w:customStyle="1" w:styleId="WW8Num34z0">
    <w:name w:val="WW8Num34z0"/>
    <w:rsid w:val="00C32D15"/>
    <w:rPr>
      <w:rFonts w:ascii="Times New Roman" w:hAnsi="Times New Roman"/>
    </w:rPr>
  </w:style>
  <w:style w:type="character" w:customStyle="1" w:styleId="WW8Num36z0">
    <w:name w:val="WW8Num36z0"/>
    <w:rsid w:val="00C32D15"/>
    <w:rPr>
      <w:b w:val="0"/>
      <w:i w:val="0"/>
    </w:rPr>
  </w:style>
  <w:style w:type="character" w:customStyle="1" w:styleId="WW8Num37z0">
    <w:name w:val="WW8Num37z0"/>
    <w:rsid w:val="00C32D15"/>
    <w:rPr>
      <w:rFonts w:ascii="Times New Roman" w:eastAsia="Times New Roman" w:hAnsi="Times New Roman" w:cs="Times New Roman"/>
    </w:rPr>
  </w:style>
  <w:style w:type="character" w:customStyle="1" w:styleId="WW8Num40z0">
    <w:name w:val="WW8Num40z0"/>
    <w:rsid w:val="00C32D15"/>
    <w:rPr>
      <w:rFonts w:ascii="Times New Roman" w:eastAsia="Times New Roman" w:hAnsi="Times New Roman" w:cs="Times New Roman"/>
    </w:rPr>
  </w:style>
  <w:style w:type="character" w:customStyle="1" w:styleId="WW8Num41z0">
    <w:name w:val="WW8Num41z0"/>
    <w:rsid w:val="00C32D15"/>
    <w:rPr>
      <w:rFonts w:ascii="Times New Roman" w:eastAsia="Times New Roman" w:hAnsi="Times New Roman" w:cs="Times New Roman"/>
    </w:rPr>
  </w:style>
  <w:style w:type="character" w:customStyle="1" w:styleId="WW8Num44z1">
    <w:name w:val="WW8Num44z1"/>
    <w:rsid w:val="00C32D15"/>
    <w:rPr>
      <w:rFonts w:ascii="Times New Roman" w:eastAsia="Times New Roman" w:hAnsi="Times New Roman" w:cs="Times New Roman"/>
    </w:rPr>
  </w:style>
  <w:style w:type="character" w:customStyle="1" w:styleId="WW8Num45z0">
    <w:name w:val="WW8Num45z0"/>
    <w:rsid w:val="00C32D15"/>
    <w:rPr>
      <w:rFonts w:ascii="OpenSymbol" w:hAnsi="OpenSymbol" w:cs="Times New Roman"/>
    </w:rPr>
  </w:style>
  <w:style w:type="character" w:customStyle="1" w:styleId="WW8Num46z0">
    <w:name w:val="WW8Num46z0"/>
    <w:rsid w:val="00C32D15"/>
    <w:rPr>
      <w:b w:val="0"/>
      <w:i w:val="0"/>
    </w:rPr>
  </w:style>
  <w:style w:type="character" w:customStyle="1" w:styleId="WW-Absatz-Standardschriftart1111111111111111111111">
    <w:name w:val="WW-Absatz-Standardschriftart1111111111111111111111"/>
    <w:rsid w:val="00C32D15"/>
  </w:style>
  <w:style w:type="character" w:customStyle="1" w:styleId="WW8Num15z1">
    <w:name w:val="WW8Num15z1"/>
    <w:rsid w:val="00C32D15"/>
    <w:rPr>
      <w:b w:val="0"/>
      <w:i w:val="0"/>
      <w:color w:val="000000"/>
    </w:rPr>
  </w:style>
  <w:style w:type="character" w:customStyle="1" w:styleId="WW8Num32z1">
    <w:name w:val="WW8Num32z1"/>
    <w:rsid w:val="00C32D15"/>
    <w:rPr>
      <w:rFonts w:ascii="Courier New" w:hAnsi="Courier New" w:cs="Courier New"/>
    </w:rPr>
  </w:style>
  <w:style w:type="character" w:customStyle="1" w:styleId="WW8Num38z0">
    <w:name w:val="WW8Num38z0"/>
    <w:rsid w:val="00C32D15"/>
    <w:rPr>
      <w:rFonts w:ascii="Symbol" w:hAnsi="Symbol"/>
      <w:b w:val="0"/>
      <w:i w:val="0"/>
    </w:rPr>
  </w:style>
  <w:style w:type="character" w:customStyle="1" w:styleId="WW8Num39z0">
    <w:name w:val="WW8Num39z0"/>
    <w:rsid w:val="00C32D15"/>
    <w:rPr>
      <w:rFonts w:ascii="Times New Roman" w:eastAsia="Times New Roman" w:hAnsi="Times New Roman" w:cs="Times New Roman"/>
    </w:rPr>
  </w:style>
  <w:style w:type="character" w:customStyle="1" w:styleId="WW8Num42z0">
    <w:name w:val="WW8Num42z0"/>
    <w:rsid w:val="00C32D15"/>
    <w:rPr>
      <w:rFonts w:ascii="Times New Roman" w:eastAsia="Times New Roman" w:hAnsi="Times New Roman" w:cs="Times New Roman"/>
    </w:rPr>
  </w:style>
  <w:style w:type="character" w:customStyle="1" w:styleId="WW8Num43z0">
    <w:name w:val="WW8Num43z0"/>
    <w:rsid w:val="00C32D15"/>
    <w:rPr>
      <w:rFonts w:ascii="Times New Roman" w:eastAsia="Times New Roman" w:hAnsi="Times New Roman" w:cs="Times New Roman"/>
    </w:rPr>
  </w:style>
  <w:style w:type="character" w:customStyle="1" w:styleId="WW8Num46z1">
    <w:name w:val="WW8Num46z1"/>
    <w:rsid w:val="00C32D15"/>
    <w:rPr>
      <w:rFonts w:ascii="Times New Roman" w:eastAsia="Times New Roman" w:hAnsi="Times New Roman" w:cs="Times New Roman"/>
    </w:rPr>
  </w:style>
  <w:style w:type="character" w:customStyle="1" w:styleId="WW8Num47z0">
    <w:name w:val="WW8Num47z0"/>
    <w:rsid w:val="00C32D15"/>
    <w:rPr>
      <w:rFonts w:ascii="Times New Roman" w:eastAsia="Times New Roman" w:hAnsi="Times New Roman" w:cs="Times New Roman"/>
    </w:rPr>
  </w:style>
  <w:style w:type="character" w:customStyle="1" w:styleId="WW8Num48z0">
    <w:name w:val="WW8Num48z0"/>
    <w:rsid w:val="00C32D15"/>
    <w:rPr>
      <w:rFonts w:ascii="Symbol" w:hAnsi="Symbol"/>
    </w:rPr>
  </w:style>
  <w:style w:type="character" w:customStyle="1" w:styleId="WW-Absatz-Standardschriftart11111111111111111111111">
    <w:name w:val="WW-Absatz-Standardschriftart11111111111111111111111"/>
    <w:rsid w:val="00C32D15"/>
  </w:style>
  <w:style w:type="character" w:customStyle="1" w:styleId="WW8Num5z0">
    <w:name w:val="WW8Num5z0"/>
    <w:rsid w:val="00C32D15"/>
    <w:rPr>
      <w:b w:val="0"/>
      <w:i w:val="0"/>
    </w:rPr>
  </w:style>
  <w:style w:type="character" w:customStyle="1" w:styleId="WW8Num6z0">
    <w:name w:val="WW8Num6z0"/>
    <w:rsid w:val="00C32D15"/>
    <w:rPr>
      <w:rFonts w:ascii="Symbol" w:hAnsi="Symbol"/>
    </w:rPr>
  </w:style>
  <w:style w:type="character" w:customStyle="1" w:styleId="WW8Num10z0">
    <w:name w:val="WW8Num10z0"/>
    <w:rsid w:val="00C32D15"/>
    <w:rPr>
      <w:b w:val="0"/>
      <w:i w:val="0"/>
    </w:rPr>
  </w:style>
  <w:style w:type="character" w:customStyle="1" w:styleId="WW8Num29z0">
    <w:name w:val="WW8Num29z0"/>
    <w:rsid w:val="00C32D15"/>
    <w:rPr>
      <w:rFonts w:ascii="StarSymbol" w:hAnsi="StarSymbol"/>
    </w:rPr>
  </w:style>
  <w:style w:type="character" w:customStyle="1" w:styleId="WW8Num29z1">
    <w:name w:val="WW8Num29z1"/>
    <w:rsid w:val="00C32D15"/>
    <w:rPr>
      <w:b w:val="0"/>
      <w:i w:val="0"/>
      <w:color w:val="000000"/>
    </w:rPr>
  </w:style>
  <w:style w:type="character" w:customStyle="1" w:styleId="WW8Num29z2">
    <w:name w:val="WW8Num29z2"/>
    <w:rsid w:val="00C32D15"/>
    <w:rPr>
      <w:rFonts w:ascii="Wingdings" w:hAnsi="Wingdings" w:cs="Wingdings"/>
    </w:rPr>
  </w:style>
  <w:style w:type="character" w:customStyle="1" w:styleId="WW8Num30z0">
    <w:name w:val="WW8Num30z0"/>
    <w:rsid w:val="00C32D15"/>
    <w:rPr>
      <w:rFonts w:ascii="StarSymbol" w:hAnsi="StarSymbol"/>
    </w:rPr>
  </w:style>
  <w:style w:type="character" w:customStyle="1" w:styleId="WW8Num30z2">
    <w:name w:val="WW8Num30z2"/>
    <w:rsid w:val="00C32D15"/>
    <w:rPr>
      <w:rFonts w:ascii="Wingdings" w:hAnsi="Wingdings" w:cs="Wingdings"/>
    </w:rPr>
  </w:style>
  <w:style w:type="character" w:customStyle="1" w:styleId="WW8Num31z2">
    <w:name w:val="WW8Num31z2"/>
    <w:rsid w:val="00C32D15"/>
    <w:rPr>
      <w:rFonts w:ascii="Wingdings" w:hAnsi="Wingdings" w:cs="Wingdings"/>
    </w:rPr>
  </w:style>
  <w:style w:type="character" w:customStyle="1" w:styleId="WW8Num35z0">
    <w:name w:val="WW8Num35z0"/>
    <w:rsid w:val="00C32D15"/>
    <w:rPr>
      <w:rFonts w:ascii="Times New Roman" w:hAnsi="Times New Roman"/>
    </w:rPr>
  </w:style>
  <w:style w:type="character" w:customStyle="1" w:styleId="WW8Num38z1">
    <w:name w:val="WW8Num38z1"/>
    <w:rsid w:val="00C32D15"/>
    <w:rPr>
      <w:rFonts w:ascii="Courier New" w:hAnsi="Courier New" w:cs="Courier New"/>
    </w:rPr>
  </w:style>
  <w:style w:type="character" w:customStyle="1" w:styleId="WW8Num38z2">
    <w:name w:val="WW8Num38z2"/>
    <w:rsid w:val="00C32D15"/>
    <w:rPr>
      <w:rFonts w:ascii="Wingdings" w:hAnsi="Wingdings"/>
    </w:rPr>
  </w:style>
  <w:style w:type="character" w:customStyle="1" w:styleId="WW8Num38z3">
    <w:name w:val="WW8Num38z3"/>
    <w:rsid w:val="00C32D15"/>
    <w:rPr>
      <w:rFonts w:ascii="Symbol" w:hAnsi="Symbol"/>
    </w:rPr>
  </w:style>
  <w:style w:type="character" w:customStyle="1" w:styleId="WW8Num40z1">
    <w:name w:val="WW8Num40z1"/>
    <w:rsid w:val="00C32D15"/>
    <w:rPr>
      <w:b w:val="0"/>
      <w:i w:val="0"/>
      <w:color w:val="000000"/>
    </w:rPr>
  </w:style>
  <w:style w:type="character" w:customStyle="1" w:styleId="WW8Num42z1">
    <w:name w:val="WW8Num42z1"/>
    <w:rsid w:val="00C32D15"/>
    <w:rPr>
      <w:rFonts w:ascii="Courier New" w:hAnsi="Courier New"/>
    </w:rPr>
  </w:style>
  <w:style w:type="character" w:customStyle="1" w:styleId="WW8Num42z2">
    <w:name w:val="WW8Num42z2"/>
    <w:rsid w:val="00C32D15"/>
    <w:rPr>
      <w:rFonts w:ascii="Wingdings" w:hAnsi="Wingdings"/>
    </w:rPr>
  </w:style>
  <w:style w:type="character" w:customStyle="1" w:styleId="WW8Num42z3">
    <w:name w:val="WW8Num42z3"/>
    <w:rsid w:val="00C32D15"/>
    <w:rPr>
      <w:rFonts w:ascii="Symbol" w:hAnsi="Symbol"/>
    </w:rPr>
  </w:style>
  <w:style w:type="character" w:customStyle="1" w:styleId="WW8Num44z0">
    <w:name w:val="WW8Num44z0"/>
    <w:rsid w:val="00C32D15"/>
    <w:rPr>
      <w:b w:val="0"/>
      <w:color w:val="000000"/>
    </w:rPr>
  </w:style>
  <w:style w:type="character" w:customStyle="1" w:styleId="WW8Num47z1">
    <w:name w:val="WW8Num47z1"/>
    <w:rsid w:val="00C32D15"/>
    <w:rPr>
      <w:rFonts w:ascii="Courier New" w:hAnsi="Courier New"/>
    </w:rPr>
  </w:style>
  <w:style w:type="character" w:customStyle="1" w:styleId="WW8Num47z2">
    <w:name w:val="WW8Num47z2"/>
    <w:rsid w:val="00C32D15"/>
    <w:rPr>
      <w:rFonts w:ascii="Wingdings" w:hAnsi="Wingdings"/>
    </w:rPr>
  </w:style>
  <w:style w:type="character" w:customStyle="1" w:styleId="WW8Num50z0">
    <w:name w:val="WW8Num50z0"/>
    <w:rsid w:val="00C32D15"/>
    <w:rPr>
      <w:rFonts w:ascii="Symbol" w:hAnsi="Symbol"/>
    </w:rPr>
  </w:style>
  <w:style w:type="character" w:customStyle="1" w:styleId="WW8Num50z1">
    <w:name w:val="WW8Num50z1"/>
    <w:rsid w:val="00C32D15"/>
    <w:rPr>
      <w:b w:val="0"/>
      <w:i w:val="0"/>
      <w:color w:val="000000"/>
    </w:rPr>
  </w:style>
  <w:style w:type="character" w:customStyle="1" w:styleId="WW8Num50z2">
    <w:name w:val="WW8Num50z2"/>
    <w:rsid w:val="00C32D15"/>
    <w:rPr>
      <w:rFonts w:ascii="Wingdings" w:hAnsi="Wingdings"/>
    </w:rPr>
  </w:style>
  <w:style w:type="character" w:customStyle="1" w:styleId="WW8Num51z0">
    <w:name w:val="WW8Num51z0"/>
    <w:rsid w:val="00C32D15"/>
    <w:rPr>
      <w:rFonts w:ascii="Symbol" w:hAnsi="Symbol"/>
      <w:b w:val="0"/>
      <w:i w:val="0"/>
    </w:rPr>
  </w:style>
  <w:style w:type="character" w:customStyle="1" w:styleId="WW8Num51z1">
    <w:name w:val="WW8Num51z1"/>
    <w:rsid w:val="00C32D15"/>
    <w:rPr>
      <w:b w:val="0"/>
      <w:i w:val="0"/>
      <w:color w:val="000000"/>
    </w:rPr>
  </w:style>
  <w:style w:type="character" w:customStyle="1" w:styleId="WW8Num51z2">
    <w:name w:val="WW8Num51z2"/>
    <w:rsid w:val="00C32D15"/>
    <w:rPr>
      <w:rFonts w:ascii="Wingdings" w:hAnsi="Wingdings"/>
    </w:rPr>
  </w:style>
  <w:style w:type="character" w:customStyle="1" w:styleId="WW8Num51z3">
    <w:name w:val="WW8Num51z3"/>
    <w:rsid w:val="00C32D15"/>
    <w:rPr>
      <w:rFonts w:ascii="Symbol" w:hAnsi="Symbol"/>
    </w:rPr>
  </w:style>
  <w:style w:type="character" w:customStyle="1" w:styleId="WW8Num52z0">
    <w:name w:val="WW8Num52z0"/>
    <w:rsid w:val="00C32D15"/>
    <w:rPr>
      <w:rFonts w:ascii="Wingdings" w:hAnsi="Wingdings"/>
    </w:rPr>
  </w:style>
  <w:style w:type="character" w:customStyle="1" w:styleId="WW8Num52z1">
    <w:name w:val="WW8Num52z1"/>
    <w:rsid w:val="00C32D15"/>
    <w:rPr>
      <w:rFonts w:ascii="Courier New" w:hAnsi="Courier New" w:cs="Courier New"/>
    </w:rPr>
  </w:style>
  <w:style w:type="character" w:customStyle="1" w:styleId="WW8Num52z3">
    <w:name w:val="WW8Num52z3"/>
    <w:rsid w:val="00C32D15"/>
    <w:rPr>
      <w:rFonts w:ascii="Symbol" w:hAnsi="Symbol"/>
    </w:rPr>
  </w:style>
  <w:style w:type="character" w:customStyle="1" w:styleId="WW8Num53z0">
    <w:name w:val="WW8Num53z0"/>
    <w:rsid w:val="00C32D15"/>
    <w:rPr>
      <w:b/>
    </w:rPr>
  </w:style>
  <w:style w:type="character" w:customStyle="1" w:styleId="WW8Num54z0">
    <w:name w:val="WW8Num54z0"/>
    <w:rsid w:val="00C32D15"/>
    <w:rPr>
      <w:rFonts w:ascii="Wingdings" w:hAnsi="Wingdings"/>
    </w:rPr>
  </w:style>
  <w:style w:type="character" w:customStyle="1" w:styleId="WW8Num54z1">
    <w:name w:val="WW8Num54z1"/>
    <w:rsid w:val="00C32D15"/>
    <w:rPr>
      <w:rFonts w:ascii="Courier New" w:hAnsi="Courier New" w:cs="Courier New"/>
    </w:rPr>
  </w:style>
  <w:style w:type="character" w:customStyle="1" w:styleId="WW8Num54z3">
    <w:name w:val="WW8Num54z3"/>
    <w:rsid w:val="00C32D15"/>
    <w:rPr>
      <w:rFonts w:ascii="Symbol" w:hAnsi="Symbol"/>
    </w:rPr>
  </w:style>
  <w:style w:type="character" w:customStyle="1" w:styleId="WW8Num55z0">
    <w:name w:val="WW8Num55z0"/>
    <w:rsid w:val="00C32D15"/>
    <w:rPr>
      <w:rFonts w:ascii="Times New Roman" w:eastAsia="Times New Roman" w:hAnsi="Times New Roman" w:cs="Times New Roman"/>
    </w:rPr>
  </w:style>
  <w:style w:type="character" w:customStyle="1" w:styleId="WW8Num55z1">
    <w:name w:val="WW8Num55z1"/>
    <w:rsid w:val="00C32D15"/>
    <w:rPr>
      <w:rFonts w:ascii="Courier New" w:hAnsi="Courier New"/>
    </w:rPr>
  </w:style>
  <w:style w:type="character" w:customStyle="1" w:styleId="WW8Num55z2">
    <w:name w:val="WW8Num55z2"/>
    <w:rsid w:val="00C32D15"/>
    <w:rPr>
      <w:rFonts w:ascii="Wingdings" w:hAnsi="Wingdings"/>
    </w:rPr>
  </w:style>
  <w:style w:type="character" w:customStyle="1" w:styleId="WW8Num55z3">
    <w:name w:val="WW8Num55z3"/>
    <w:rsid w:val="00C32D15"/>
    <w:rPr>
      <w:rFonts w:ascii="Symbol" w:hAnsi="Symbol"/>
    </w:rPr>
  </w:style>
  <w:style w:type="character" w:customStyle="1" w:styleId="WW8Num56z0">
    <w:name w:val="WW8Num56z0"/>
    <w:rsid w:val="00C32D15"/>
    <w:rPr>
      <w:rFonts w:ascii="Wingdings" w:hAnsi="Wingdings"/>
    </w:rPr>
  </w:style>
  <w:style w:type="character" w:customStyle="1" w:styleId="WW8Num56z1">
    <w:name w:val="WW8Num56z1"/>
    <w:rsid w:val="00C32D15"/>
    <w:rPr>
      <w:rFonts w:ascii="Courier New" w:hAnsi="Courier New" w:cs="Courier New"/>
    </w:rPr>
  </w:style>
  <w:style w:type="character" w:customStyle="1" w:styleId="WW8Num56z3">
    <w:name w:val="WW8Num56z3"/>
    <w:rsid w:val="00C32D15"/>
    <w:rPr>
      <w:rFonts w:ascii="Symbol" w:hAnsi="Symbol"/>
    </w:rPr>
  </w:style>
  <w:style w:type="character" w:customStyle="1" w:styleId="WW8Num61z0">
    <w:name w:val="WW8Num61z0"/>
    <w:rsid w:val="00C32D15"/>
    <w:rPr>
      <w:b w:val="0"/>
    </w:rPr>
  </w:style>
  <w:style w:type="character" w:customStyle="1" w:styleId="WW8Num62z0">
    <w:name w:val="WW8Num62z0"/>
    <w:rsid w:val="00C32D15"/>
    <w:rPr>
      <w:rFonts w:ascii="Symbol" w:hAnsi="Symbol"/>
    </w:rPr>
  </w:style>
  <w:style w:type="character" w:customStyle="1" w:styleId="WW8Num62z1">
    <w:name w:val="WW8Num62z1"/>
    <w:rsid w:val="00C32D15"/>
    <w:rPr>
      <w:rFonts w:ascii="Courier New" w:hAnsi="Courier New"/>
    </w:rPr>
  </w:style>
  <w:style w:type="character" w:customStyle="1" w:styleId="WW8Num62z2">
    <w:name w:val="WW8Num62z2"/>
    <w:rsid w:val="00C32D15"/>
    <w:rPr>
      <w:rFonts w:ascii="Wingdings" w:hAnsi="Wingdings"/>
    </w:rPr>
  </w:style>
  <w:style w:type="character" w:customStyle="1" w:styleId="WW8Num63z0">
    <w:name w:val="WW8Num63z0"/>
    <w:rsid w:val="00C32D15"/>
    <w:rPr>
      <w:rFonts w:ascii="Symbol" w:hAnsi="Symbol"/>
      <w:b w:val="0"/>
      <w:i w:val="0"/>
    </w:rPr>
  </w:style>
  <w:style w:type="character" w:customStyle="1" w:styleId="WW8Num63z1">
    <w:name w:val="WW8Num63z1"/>
    <w:rsid w:val="00C32D15"/>
    <w:rPr>
      <w:rFonts w:ascii="Courier New" w:hAnsi="Courier New" w:cs="Courier New"/>
    </w:rPr>
  </w:style>
  <w:style w:type="character" w:customStyle="1" w:styleId="WW8Num63z2">
    <w:name w:val="WW8Num63z2"/>
    <w:rsid w:val="00C32D15"/>
    <w:rPr>
      <w:rFonts w:ascii="Wingdings" w:hAnsi="Wingdings"/>
    </w:rPr>
  </w:style>
  <w:style w:type="character" w:customStyle="1" w:styleId="WW8Num63z3">
    <w:name w:val="WW8Num63z3"/>
    <w:rsid w:val="00C32D15"/>
    <w:rPr>
      <w:rFonts w:ascii="Symbol" w:hAnsi="Symbol"/>
    </w:rPr>
  </w:style>
  <w:style w:type="character" w:customStyle="1" w:styleId="WW8Num64z0">
    <w:name w:val="WW8Num64z0"/>
    <w:rsid w:val="00C32D15"/>
    <w:rPr>
      <w:b w:val="0"/>
      <w:i w:val="0"/>
    </w:rPr>
  </w:style>
  <w:style w:type="character" w:customStyle="1" w:styleId="WW8Num64z1">
    <w:name w:val="WW8Num64z1"/>
    <w:rsid w:val="00C32D15"/>
    <w:rPr>
      <w:rFonts w:ascii="Courier New" w:hAnsi="Courier New" w:cs="Courier New"/>
    </w:rPr>
  </w:style>
  <w:style w:type="character" w:customStyle="1" w:styleId="WW8Num64z2">
    <w:name w:val="WW8Num64z2"/>
    <w:rsid w:val="00C32D15"/>
    <w:rPr>
      <w:rFonts w:ascii="Wingdings" w:hAnsi="Wingdings"/>
    </w:rPr>
  </w:style>
  <w:style w:type="character" w:customStyle="1" w:styleId="WW8Num64z3">
    <w:name w:val="WW8Num64z3"/>
    <w:rsid w:val="00C32D15"/>
    <w:rPr>
      <w:rFonts w:ascii="Symbol" w:hAnsi="Symbol"/>
    </w:rPr>
  </w:style>
  <w:style w:type="character" w:customStyle="1" w:styleId="WW8Num65z0">
    <w:name w:val="WW8Num65z0"/>
    <w:rsid w:val="00C32D15"/>
    <w:rPr>
      <w:rFonts w:ascii="Symbol" w:hAnsi="Symbol"/>
    </w:rPr>
  </w:style>
  <w:style w:type="character" w:customStyle="1" w:styleId="WW8Num65z1">
    <w:name w:val="WW8Num65z1"/>
    <w:rsid w:val="00C32D15"/>
    <w:rPr>
      <w:rFonts w:ascii="Courier New" w:hAnsi="Courier New" w:cs="Courier New"/>
    </w:rPr>
  </w:style>
  <w:style w:type="character" w:customStyle="1" w:styleId="WW8Num65z2">
    <w:name w:val="WW8Num65z2"/>
    <w:rsid w:val="00C32D15"/>
    <w:rPr>
      <w:rFonts w:ascii="Wingdings" w:hAnsi="Wingdings"/>
    </w:rPr>
  </w:style>
  <w:style w:type="character" w:customStyle="1" w:styleId="WW8Num69z0">
    <w:name w:val="WW8Num69z0"/>
    <w:rsid w:val="00C32D15"/>
    <w:rPr>
      <w:rFonts w:cs="Times New Roman"/>
    </w:rPr>
  </w:style>
  <w:style w:type="character" w:customStyle="1" w:styleId="WW8Num70z0">
    <w:name w:val="WW8Num70z0"/>
    <w:rsid w:val="00C32D15"/>
    <w:rPr>
      <w:rFonts w:ascii="Times New Roman" w:hAnsi="Times New Roman"/>
    </w:rPr>
  </w:style>
  <w:style w:type="character" w:customStyle="1" w:styleId="WW8Num70z1">
    <w:name w:val="WW8Num70z1"/>
    <w:rsid w:val="00C32D15"/>
    <w:rPr>
      <w:rFonts w:ascii="Courier New" w:hAnsi="Courier New"/>
    </w:rPr>
  </w:style>
  <w:style w:type="character" w:customStyle="1" w:styleId="WW8Num70z2">
    <w:name w:val="WW8Num70z2"/>
    <w:rsid w:val="00C32D15"/>
    <w:rPr>
      <w:rFonts w:ascii="Wingdings" w:hAnsi="Wingdings"/>
    </w:rPr>
  </w:style>
  <w:style w:type="character" w:customStyle="1" w:styleId="WW8Num70z3">
    <w:name w:val="WW8Num70z3"/>
    <w:rsid w:val="00C32D15"/>
    <w:rPr>
      <w:rFonts w:ascii="Symbol" w:hAnsi="Symbol"/>
    </w:rPr>
  </w:style>
  <w:style w:type="character" w:customStyle="1" w:styleId="WW8Num73z0">
    <w:name w:val="WW8Num73z0"/>
    <w:rsid w:val="00C32D15"/>
    <w:rPr>
      <w:b w:val="0"/>
      <w:i w:val="0"/>
    </w:rPr>
  </w:style>
  <w:style w:type="character" w:customStyle="1" w:styleId="WW8Num73z1">
    <w:name w:val="WW8Num73z1"/>
    <w:rsid w:val="00C32D15"/>
    <w:rPr>
      <w:rFonts w:ascii="Courier New" w:hAnsi="Courier New" w:cs="Courier New"/>
    </w:rPr>
  </w:style>
  <w:style w:type="character" w:customStyle="1" w:styleId="WW8Num73z2">
    <w:name w:val="WW8Num73z2"/>
    <w:rsid w:val="00C32D15"/>
    <w:rPr>
      <w:rFonts w:ascii="Wingdings" w:hAnsi="Wingdings"/>
    </w:rPr>
  </w:style>
  <w:style w:type="character" w:customStyle="1" w:styleId="WW8Num73z3">
    <w:name w:val="WW8Num73z3"/>
    <w:rsid w:val="00C32D15"/>
    <w:rPr>
      <w:rFonts w:ascii="Symbol" w:hAnsi="Symbol"/>
    </w:rPr>
  </w:style>
  <w:style w:type="character" w:customStyle="1" w:styleId="WW8Num74z0">
    <w:name w:val="WW8Num74z0"/>
    <w:rsid w:val="00C32D15"/>
    <w:rPr>
      <w:b w:val="0"/>
      <w:i w:val="0"/>
    </w:rPr>
  </w:style>
  <w:style w:type="character" w:customStyle="1" w:styleId="WW8Num74z1">
    <w:name w:val="WW8Num74z1"/>
    <w:rsid w:val="00C32D15"/>
    <w:rPr>
      <w:rFonts w:ascii="Courier New" w:hAnsi="Courier New" w:cs="Courier New"/>
    </w:rPr>
  </w:style>
  <w:style w:type="character" w:customStyle="1" w:styleId="WW8Num74z2">
    <w:name w:val="WW8Num74z2"/>
    <w:rsid w:val="00C32D15"/>
    <w:rPr>
      <w:rFonts w:ascii="Wingdings" w:hAnsi="Wingdings"/>
    </w:rPr>
  </w:style>
  <w:style w:type="character" w:customStyle="1" w:styleId="WW8Num74z3">
    <w:name w:val="WW8Num74z3"/>
    <w:rsid w:val="00C32D15"/>
    <w:rPr>
      <w:rFonts w:ascii="Symbol" w:hAnsi="Symbol"/>
    </w:rPr>
  </w:style>
  <w:style w:type="character" w:customStyle="1" w:styleId="WW8Num75z0">
    <w:name w:val="WW8Num75z0"/>
    <w:rsid w:val="00C32D15"/>
    <w:rPr>
      <w:rFonts w:ascii="Times New Roman" w:eastAsia="Times New Roman" w:hAnsi="Times New Roman" w:cs="Times New Roman"/>
    </w:rPr>
  </w:style>
  <w:style w:type="character" w:customStyle="1" w:styleId="WW8Num76z0">
    <w:name w:val="WW8Num76z0"/>
    <w:rsid w:val="00C32D15"/>
    <w:rPr>
      <w:rFonts w:ascii="Wingdings" w:hAnsi="Wingdings"/>
    </w:rPr>
  </w:style>
  <w:style w:type="character" w:customStyle="1" w:styleId="WW8Num76z1">
    <w:name w:val="WW8Num76z1"/>
    <w:rsid w:val="00C32D15"/>
    <w:rPr>
      <w:rFonts w:ascii="Courier New" w:hAnsi="Courier New" w:cs="Courier New"/>
    </w:rPr>
  </w:style>
  <w:style w:type="character" w:customStyle="1" w:styleId="WW8Num76z3">
    <w:name w:val="WW8Num76z3"/>
    <w:rsid w:val="00C32D15"/>
    <w:rPr>
      <w:rFonts w:ascii="Symbol" w:hAnsi="Symbol"/>
    </w:rPr>
  </w:style>
  <w:style w:type="character" w:customStyle="1" w:styleId="WW8Num81z0">
    <w:name w:val="WW8Num81z0"/>
    <w:rsid w:val="00C32D15"/>
    <w:rPr>
      <w:rFonts w:ascii="Symbol" w:hAnsi="Symbol"/>
    </w:rPr>
  </w:style>
  <w:style w:type="character" w:customStyle="1" w:styleId="WW8Num81z1">
    <w:name w:val="WW8Num81z1"/>
    <w:rsid w:val="00C32D15"/>
    <w:rPr>
      <w:rFonts w:ascii="Courier New" w:hAnsi="Courier New"/>
    </w:rPr>
  </w:style>
  <w:style w:type="character" w:customStyle="1" w:styleId="WW8Num81z2">
    <w:name w:val="WW8Num81z2"/>
    <w:rsid w:val="00C32D15"/>
    <w:rPr>
      <w:rFonts w:ascii="Wingdings" w:hAnsi="Wingdings"/>
    </w:rPr>
  </w:style>
  <w:style w:type="character" w:customStyle="1" w:styleId="WW8Num83z0">
    <w:name w:val="WW8Num83z0"/>
    <w:rsid w:val="00C32D15"/>
    <w:rPr>
      <w:rFonts w:ascii="Symbol" w:hAnsi="Symbol"/>
    </w:rPr>
  </w:style>
  <w:style w:type="character" w:customStyle="1" w:styleId="WW8Num83z1">
    <w:name w:val="WW8Num83z1"/>
    <w:rsid w:val="00C32D15"/>
    <w:rPr>
      <w:rFonts w:ascii="Courier New" w:hAnsi="Courier New"/>
    </w:rPr>
  </w:style>
  <w:style w:type="character" w:customStyle="1" w:styleId="WW8Num83z2">
    <w:name w:val="WW8Num83z2"/>
    <w:rsid w:val="00C32D15"/>
    <w:rPr>
      <w:rFonts w:ascii="Wingdings" w:hAnsi="Wingdings"/>
    </w:rPr>
  </w:style>
  <w:style w:type="character" w:customStyle="1" w:styleId="WW8Num84z1">
    <w:name w:val="WW8Num84z1"/>
    <w:rsid w:val="00C32D15"/>
    <w:rPr>
      <w:b w:val="0"/>
      <w:i w:val="0"/>
      <w:color w:val="000000"/>
    </w:rPr>
  </w:style>
  <w:style w:type="character" w:customStyle="1" w:styleId="WW8Num85z0">
    <w:name w:val="WW8Num85z0"/>
    <w:rsid w:val="00C32D15"/>
    <w:rPr>
      <w:rFonts w:ascii="Symbol" w:hAnsi="Symbol"/>
    </w:rPr>
  </w:style>
  <w:style w:type="character" w:customStyle="1" w:styleId="WW8Num85z1">
    <w:name w:val="WW8Num85z1"/>
    <w:rsid w:val="00C32D15"/>
    <w:rPr>
      <w:rFonts w:ascii="Courier New" w:hAnsi="Courier New"/>
    </w:rPr>
  </w:style>
  <w:style w:type="character" w:customStyle="1" w:styleId="WW8Num85z2">
    <w:name w:val="WW8Num85z2"/>
    <w:rsid w:val="00C32D15"/>
    <w:rPr>
      <w:rFonts w:ascii="Wingdings" w:hAnsi="Wingdings"/>
    </w:rPr>
  </w:style>
  <w:style w:type="character" w:customStyle="1" w:styleId="WW8Num85z3">
    <w:name w:val="WW8Num85z3"/>
    <w:rsid w:val="00C32D15"/>
    <w:rPr>
      <w:rFonts w:ascii="Symbol" w:hAnsi="Symbol"/>
    </w:rPr>
  </w:style>
  <w:style w:type="character" w:customStyle="1" w:styleId="WW8Num90z0">
    <w:name w:val="WW8Num90z0"/>
    <w:rsid w:val="00C32D15"/>
    <w:rPr>
      <w:rFonts w:ascii="Symbol" w:hAnsi="Symbol"/>
    </w:rPr>
  </w:style>
  <w:style w:type="character" w:customStyle="1" w:styleId="WW8Num90z1">
    <w:name w:val="WW8Num90z1"/>
    <w:rsid w:val="00C32D15"/>
    <w:rPr>
      <w:rFonts w:ascii="Courier New" w:hAnsi="Courier New" w:cs="Courier New"/>
    </w:rPr>
  </w:style>
  <w:style w:type="character" w:customStyle="1" w:styleId="WW8Num90z2">
    <w:name w:val="WW8Num90z2"/>
    <w:rsid w:val="00C32D15"/>
    <w:rPr>
      <w:rFonts w:ascii="Wingdings" w:hAnsi="Wingdings"/>
    </w:rPr>
  </w:style>
  <w:style w:type="character" w:customStyle="1" w:styleId="WW8Num92z1">
    <w:name w:val="WW8Num92z1"/>
    <w:rsid w:val="00C32D15"/>
    <w:rPr>
      <w:b w:val="0"/>
    </w:rPr>
  </w:style>
  <w:style w:type="character" w:customStyle="1" w:styleId="WW8Num97z0">
    <w:name w:val="WW8Num97z0"/>
    <w:rsid w:val="00C32D15"/>
    <w:rPr>
      <w:b w:val="0"/>
      <w:i w:val="0"/>
    </w:rPr>
  </w:style>
  <w:style w:type="character" w:customStyle="1" w:styleId="WW8Num99z0">
    <w:name w:val="WW8Num99z0"/>
    <w:rsid w:val="00C32D15"/>
    <w:rPr>
      <w:rFonts w:ascii="Symbol" w:hAnsi="Symbol"/>
    </w:rPr>
  </w:style>
  <w:style w:type="character" w:customStyle="1" w:styleId="WW8Num99z1">
    <w:name w:val="WW8Num99z1"/>
    <w:rsid w:val="00C32D15"/>
    <w:rPr>
      <w:rFonts w:ascii="Courier New" w:hAnsi="Courier New"/>
    </w:rPr>
  </w:style>
  <w:style w:type="character" w:customStyle="1" w:styleId="WW8Num99z2">
    <w:name w:val="WW8Num99z2"/>
    <w:rsid w:val="00C32D15"/>
    <w:rPr>
      <w:rFonts w:ascii="Wingdings" w:hAnsi="Wingdings"/>
    </w:rPr>
  </w:style>
  <w:style w:type="character" w:customStyle="1" w:styleId="WW8Num100z0">
    <w:name w:val="WW8Num100z0"/>
    <w:rsid w:val="00C32D15"/>
    <w:rPr>
      <w:rFonts w:ascii="Symbol" w:hAnsi="Symbol"/>
      <w:b w:val="0"/>
      <w:i w:val="0"/>
    </w:rPr>
  </w:style>
  <w:style w:type="character" w:customStyle="1" w:styleId="WW8Num100z1">
    <w:name w:val="WW8Num100z1"/>
    <w:rsid w:val="00C32D15"/>
    <w:rPr>
      <w:b w:val="0"/>
      <w:i w:val="0"/>
      <w:color w:val="000000"/>
    </w:rPr>
  </w:style>
  <w:style w:type="character" w:customStyle="1" w:styleId="WW8Num100z2">
    <w:name w:val="WW8Num100z2"/>
    <w:rsid w:val="00C32D15"/>
    <w:rPr>
      <w:rFonts w:ascii="Wingdings" w:hAnsi="Wingdings"/>
    </w:rPr>
  </w:style>
  <w:style w:type="character" w:customStyle="1" w:styleId="WW8Num100z3">
    <w:name w:val="WW8Num100z3"/>
    <w:rsid w:val="00C32D15"/>
    <w:rPr>
      <w:rFonts w:ascii="Symbol" w:hAnsi="Symbol"/>
    </w:rPr>
  </w:style>
  <w:style w:type="character" w:customStyle="1" w:styleId="WW8Num101z0">
    <w:name w:val="WW8Num101z0"/>
    <w:rsid w:val="00C32D15"/>
    <w:rPr>
      <w:rFonts w:ascii="Symbol" w:hAnsi="Symbol"/>
    </w:rPr>
  </w:style>
  <w:style w:type="character" w:customStyle="1" w:styleId="WW8Num101z1">
    <w:name w:val="WW8Num101z1"/>
    <w:rsid w:val="00C32D15"/>
    <w:rPr>
      <w:rFonts w:ascii="Courier New" w:hAnsi="Courier New" w:cs="Courier New"/>
    </w:rPr>
  </w:style>
  <w:style w:type="character" w:customStyle="1" w:styleId="WW8Num101z2">
    <w:name w:val="WW8Num101z2"/>
    <w:rsid w:val="00C32D15"/>
    <w:rPr>
      <w:rFonts w:ascii="Wingdings" w:hAnsi="Wingdings"/>
    </w:rPr>
  </w:style>
  <w:style w:type="character" w:customStyle="1" w:styleId="WW8Num102z0">
    <w:name w:val="WW8Num102z0"/>
    <w:rsid w:val="00C32D15"/>
    <w:rPr>
      <w:rFonts w:ascii="Times New Roman" w:eastAsia="Times New Roman" w:hAnsi="Times New Roman" w:cs="Times New Roman"/>
    </w:rPr>
  </w:style>
  <w:style w:type="character" w:customStyle="1" w:styleId="WW8Num102z1">
    <w:name w:val="WW8Num102z1"/>
    <w:rsid w:val="00C32D15"/>
    <w:rPr>
      <w:rFonts w:ascii="Courier New" w:hAnsi="Courier New"/>
    </w:rPr>
  </w:style>
  <w:style w:type="character" w:customStyle="1" w:styleId="WW8Num102z2">
    <w:name w:val="WW8Num102z2"/>
    <w:rsid w:val="00C32D15"/>
    <w:rPr>
      <w:rFonts w:ascii="Wingdings" w:hAnsi="Wingdings"/>
    </w:rPr>
  </w:style>
  <w:style w:type="character" w:customStyle="1" w:styleId="WW8Num102z3">
    <w:name w:val="WW8Num102z3"/>
    <w:rsid w:val="00C32D15"/>
    <w:rPr>
      <w:rFonts w:ascii="Symbol" w:hAnsi="Symbol"/>
    </w:rPr>
  </w:style>
  <w:style w:type="character" w:customStyle="1" w:styleId="WW8Num104z0">
    <w:name w:val="WW8Num104z0"/>
    <w:rsid w:val="00C32D15"/>
    <w:rPr>
      <w:rFonts w:ascii="Symbol" w:hAnsi="Symbol"/>
      <w:b w:val="0"/>
      <w:i w:val="0"/>
    </w:rPr>
  </w:style>
  <w:style w:type="character" w:customStyle="1" w:styleId="WW8Num104z1">
    <w:name w:val="WW8Num104z1"/>
    <w:rsid w:val="00C32D15"/>
    <w:rPr>
      <w:rFonts w:ascii="Courier New" w:hAnsi="Courier New" w:cs="Courier New"/>
    </w:rPr>
  </w:style>
  <w:style w:type="character" w:customStyle="1" w:styleId="WW8Num104z2">
    <w:name w:val="WW8Num104z2"/>
    <w:rsid w:val="00C32D15"/>
    <w:rPr>
      <w:rFonts w:ascii="Wingdings" w:hAnsi="Wingdings"/>
    </w:rPr>
  </w:style>
  <w:style w:type="character" w:customStyle="1" w:styleId="WW8Num104z3">
    <w:name w:val="WW8Num104z3"/>
    <w:rsid w:val="00C32D15"/>
    <w:rPr>
      <w:rFonts w:ascii="Symbol" w:hAnsi="Symbol"/>
    </w:rPr>
  </w:style>
  <w:style w:type="character" w:customStyle="1" w:styleId="WW8Num106z0">
    <w:name w:val="WW8Num106z0"/>
    <w:rsid w:val="00C32D15"/>
    <w:rPr>
      <w:rFonts w:ascii="Times New Roman" w:hAnsi="Times New Roman"/>
    </w:rPr>
  </w:style>
  <w:style w:type="character" w:customStyle="1" w:styleId="WW8Num107z0">
    <w:name w:val="WW8Num107z0"/>
    <w:rsid w:val="00C32D15"/>
    <w:rPr>
      <w:rFonts w:ascii="Times New Roman" w:eastAsia="Times New Roman" w:hAnsi="Times New Roman" w:cs="Times New Roman"/>
    </w:rPr>
  </w:style>
  <w:style w:type="character" w:customStyle="1" w:styleId="WW8Num110z0">
    <w:name w:val="WW8Num110z0"/>
    <w:rsid w:val="00C32D15"/>
    <w:rPr>
      <w:rFonts w:ascii="Symbol" w:hAnsi="Symbol"/>
      <w:b w:val="0"/>
      <w:i w:val="0"/>
    </w:rPr>
  </w:style>
  <w:style w:type="character" w:customStyle="1" w:styleId="WW8Num110z1">
    <w:name w:val="WW8Num110z1"/>
    <w:rsid w:val="00C32D15"/>
    <w:rPr>
      <w:rFonts w:ascii="Courier New" w:hAnsi="Courier New" w:cs="Courier New"/>
    </w:rPr>
  </w:style>
  <w:style w:type="character" w:customStyle="1" w:styleId="WW8Num110z2">
    <w:name w:val="WW8Num110z2"/>
    <w:rsid w:val="00C32D15"/>
    <w:rPr>
      <w:rFonts w:ascii="Wingdings" w:hAnsi="Wingdings"/>
    </w:rPr>
  </w:style>
  <w:style w:type="character" w:customStyle="1" w:styleId="WW8Num110z3">
    <w:name w:val="WW8Num110z3"/>
    <w:rsid w:val="00C32D15"/>
    <w:rPr>
      <w:rFonts w:ascii="Symbol" w:hAnsi="Symbol"/>
    </w:rPr>
  </w:style>
  <w:style w:type="character" w:customStyle="1" w:styleId="WW8Num111z0">
    <w:name w:val="WW8Num111z0"/>
    <w:rsid w:val="00C32D15"/>
    <w:rPr>
      <w:rFonts w:ascii="Symbol" w:hAnsi="Symbol"/>
      <w:b w:val="0"/>
      <w:i w:val="0"/>
    </w:rPr>
  </w:style>
  <w:style w:type="character" w:customStyle="1" w:styleId="WW8Num111z1">
    <w:name w:val="WW8Num111z1"/>
    <w:rsid w:val="00C32D15"/>
    <w:rPr>
      <w:rFonts w:ascii="Courier New" w:hAnsi="Courier New" w:cs="Courier New"/>
    </w:rPr>
  </w:style>
  <w:style w:type="character" w:customStyle="1" w:styleId="WW8Num111z2">
    <w:name w:val="WW8Num111z2"/>
    <w:rsid w:val="00C32D15"/>
    <w:rPr>
      <w:rFonts w:ascii="Wingdings" w:hAnsi="Wingdings"/>
    </w:rPr>
  </w:style>
  <w:style w:type="character" w:customStyle="1" w:styleId="WW8Num111z3">
    <w:name w:val="WW8Num111z3"/>
    <w:rsid w:val="00C32D15"/>
    <w:rPr>
      <w:rFonts w:ascii="Symbol" w:hAnsi="Symbol"/>
    </w:rPr>
  </w:style>
  <w:style w:type="character" w:customStyle="1" w:styleId="WW8Num113z0">
    <w:name w:val="WW8Num113z0"/>
    <w:rsid w:val="00C32D15"/>
    <w:rPr>
      <w:rFonts w:ascii="Times New Roman" w:hAnsi="Times New Roman"/>
    </w:rPr>
  </w:style>
  <w:style w:type="character" w:customStyle="1" w:styleId="WW8Num115z1">
    <w:name w:val="WW8Num115z1"/>
    <w:rsid w:val="00C32D15"/>
    <w:rPr>
      <w:rFonts w:ascii="Times New Roman" w:eastAsia="Times New Roman" w:hAnsi="Times New Roman" w:cs="Times New Roman"/>
    </w:rPr>
  </w:style>
  <w:style w:type="character" w:customStyle="1" w:styleId="WW8Num117z0">
    <w:name w:val="WW8Num117z0"/>
    <w:rsid w:val="00C32D15"/>
    <w:rPr>
      <w:rFonts w:ascii="Symbol" w:hAnsi="Symbol"/>
      <w:b w:val="0"/>
      <w:i w:val="0"/>
    </w:rPr>
  </w:style>
  <w:style w:type="character" w:customStyle="1" w:styleId="WW8Num117z1">
    <w:name w:val="WW8Num117z1"/>
    <w:rsid w:val="00C32D15"/>
    <w:rPr>
      <w:rFonts w:ascii="Courier New" w:hAnsi="Courier New" w:cs="Courier New"/>
    </w:rPr>
  </w:style>
  <w:style w:type="character" w:customStyle="1" w:styleId="WW8Num117z2">
    <w:name w:val="WW8Num117z2"/>
    <w:rsid w:val="00C32D15"/>
    <w:rPr>
      <w:rFonts w:ascii="Wingdings" w:hAnsi="Wingdings"/>
    </w:rPr>
  </w:style>
  <w:style w:type="character" w:customStyle="1" w:styleId="WW8Num117z3">
    <w:name w:val="WW8Num117z3"/>
    <w:rsid w:val="00C32D15"/>
    <w:rPr>
      <w:rFonts w:ascii="Symbol" w:hAnsi="Symbol"/>
    </w:rPr>
  </w:style>
  <w:style w:type="character" w:customStyle="1" w:styleId="WW8Num118z0">
    <w:name w:val="WW8Num118z0"/>
    <w:rsid w:val="00C32D15"/>
    <w:rPr>
      <w:rFonts w:ascii="Symbol" w:hAnsi="Symbol"/>
    </w:rPr>
  </w:style>
  <w:style w:type="character" w:customStyle="1" w:styleId="WW8Num118z1">
    <w:name w:val="WW8Num118z1"/>
    <w:rsid w:val="00C32D15"/>
    <w:rPr>
      <w:rFonts w:ascii="Courier New" w:hAnsi="Courier New"/>
    </w:rPr>
  </w:style>
  <w:style w:type="character" w:customStyle="1" w:styleId="WW8Num118z2">
    <w:name w:val="WW8Num118z2"/>
    <w:rsid w:val="00C32D15"/>
    <w:rPr>
      <w:rFonts w:ascii="Wingdings" w:hAnsi="Wingdings"/>
    </w:rPr>
  </w:style>
  <w:style w:type="character" w:customStyle="1" w:styleId="WW8Num119z0">
    <w:name w:val="WW8Num119z0"/>
    <w:rsid w:val="00C32D15"/>
    <w:rPr>
      <w:rFonts w:ascii="Wingdings" w:hAnsi="Wingdings"/>
    </w:rPr>
  </w:style>
  <w:style w:type="character" w:customStyle="1" w:styleId="WW8Num119z1">
    <w:name w:val="WW8Num119z1"/>
    <w:rsid w:val="00C32D15"/>
    <w:rPr>
      <w:rFonts w:ascii="Courier New" w:hAnsi="Courier New" w:cs="Courier New"/>
    </w:rPr>
  </w:style>
  <w:style w:type="character" w:customStyle="1" w:styleId="WW8Num119z3">
    <w:name w:val="WW8Num119z3"/>
    <w:rsid w:val="00C32D15"/>
    <w:rPr>
      <w:rFonts w:ascii="Symbol" w:hAnsi="Symbol"/>
    </w:rPr>
  </w:style>
  <w:style w:type="character" w:customStyle="1" w:styleId="WW8Num120z0">
    <w:name w:val="WW8Num120z0"/>
    <w:rsid w:val="00C32D15"/>
    <w:rPr>
      <w:rFonts w:ascii="Wingdings" w:hAnsi="Wingdings"/>
    </w:rPr>
  </w:style>
  <w:style w:type="character" w:customStyle="1" w:styleId="WW8Num120z1">
    <w:name w:val="WW8Num120z1"/>
    <w:rsid w:val="00C32D15"/>
    <w:rPr>
      <w:rFonts w:ascii="Courier New" w:hAnsi="Courier New" w:cs="Courier New"/>
    </w:rPr>
  </w:style>
  <w:style w:type="character" w:customStyle="1" w:styleId="WW8Num120z3">
    <w:name w:val="WW8Num120z3"/>
    <w:rsid w:val="00C32D15"/>
    <w:rPr>
      <w:rFonts w:ascii="Symbol" w:hAnsi="Symbol"/>
    </w:rPr>
  </w:style>
  <w:style w:type="character" w:customStyle="1" w:styleId="WW8Num121z0">
    <w:name w:val="WW8Num121z0"/>
    <w:rsid w:val="00C32D15"/>
    <w:rPr>
      <w:rFonts w:ascii="Wingdings" w:hAnsi="Wingdings"/>
    </w:rPr>
  </w:style>
  <w:style w:type="character" w:customStyle="1" w:styleId="WW8Num121z1">
    <w:name w:val="WW8Num121z1"/>
    <w:rsid w:val="00C32D15"/>
    <w:rPr>
      <w:rFonts w:ascii="Courier New" w:hAnsi="Courier New" w:cs="Courier New"/>
    </w:rPr>
  </w:style>
  <w:style w:type="character" w:customStyle="1" w:styleId="WW8Num121z3">
    <w:name w:val="WW8Num121z3"/>
    <w:rsid w:val="00C32D15"/>
    <w:rPr>
      <w:rFonts w:ascii="Symbol" w:hAnsi="Symbol"/>
    </w:rPr>
  </w:style>
  <w:style w:type="character" w:customStyle="1" w:styleId="WW8Num122z0">
    <w:name w:val="WW8Num122z0"/>
    <w:rsid w:val="00C32D15"/>
    <w:rPr>
      <w:rFonts w:ascii="Symbol" w:hAnsi="Symbol"/>
      <w:b w:val="0"/>
      <w:i w:val="0"/>
    </w:rPr>
  </w:style>
  <w:style w:type="character" w:customStyle="1" w:styleId="WW8Num122z1">
    <w:name w:val="WW8Num122z1"/>
    <w:rsid w:val="00C32D15"/>
    <w:rPr>
      <w:rFonts w:ascii="Courier New" w:hAnsi="Courier New" w:cs="Courier New"/>
    </w:rPr>
  </w:style>
  <w:style w:type="character" w:customStyle="1" w:styleId="WW8Num122z2">
    <w:name w:val="WW8Num122z2"/>
    <w:rsid w:val="00C32D15"/>
    <w:rPr>
      <w:rFonts w:ascii="Wingdings" w:hAnsi="Wingdings"/>
    </w:rPr>
  </w:style>
  <w:style w:type="character" w:customStyle="1" w:styleId="WW8Num122z3">
    <w:name w:val="WW8Num122z3"/>
    <w:rsid w:val="00C32D15"/>
    <w:rPr>
      <w:rFonts w:ascii="Symbol" w:hAnsi="Symbol"/>
    </w:rPr>
  </w:style>
  <w:style w:type="character" w:customStyle="1" w:styleId="WW8Num123z0">
    <w:name w:val="WW8Num123z0"/>
    <w:rsid w:val="00C32D15"/>
    <w:rPr>
      <w:rFonts w:ascii="Times New Roman" w:eastAsia="Times New Roman" w:hAnsi="Times New Roman" w:cs="Times New Roman"/>
    </w:rPr>
  </w:style>
  <w:style w:type="character" w:customStyle="1" w:styleId="Domylnaczcionkaakapitu4">
    <w:name w:val="Domyślna czcionka akapitu4"/>
    <w:rsid w:val="00C32D15"/>
  </w:style>
  <w:style w:type="character" w:customStyle="1" w:styleId="WW8Num19z1">
    <w:name w:val="WW8Num19z1"/>
    <w:rsid w:val="00C32D15"/>
    <w:rPr>
      <w:rFonts w:ascii="Courier New" w:hAnsi="Courier New" w:cs="Courier New"/>
    </w:rPr>
  </w:style>
  <w:style w:type="character" w:customStyle="1" w:styleId="WW8Num19z2">
    <w:name w:val="WW8Num19z2"/>
    <w:rsid w:val="00C32D15"/>
    <w:rPr>
      <w:rFonts w:ascii="Wingdings" w:hAnsi="Wingdings" w:cs="Wingdings"/>
    </w:rPr>
  </w:style>
  <w:style w:type="character" w:customStyle="1" w:styleId="WW-Absatz-Standardschriftart111111111111111111111111">
    <w:name w:val="WW-Absatz-Standardschriftart111111111111111111111111"/>
    <w:rsid w:val="00C32D15"/>
  </w:style>
  <w:style w:type="character" w:customStyle="1" w:styleId="WW-Absatz-Standardschriftart1111111111111111111111111">
    <w:name w:val="WW-Absatz-Standardschriftart1111111111111111111111111"/>
    <w:rsid w:val="00C32D15"/>
  </w:style>
  <w:style w:type="character" w:customStyle="1" w:styleId="WW-Absatz-Standardschriftart11111111111111111111111111">
    <w:name w:val="WW-Absatz-Standardschriftart11111111111111111111111111"/>
    <w:rsid w:val="00C32D15"/>
  </w:style>
  <w:style w:type="character" w:customStyle="1" w:styleId="WW8Num32z2">
    <w:name w:val="WW8Num32z2"/>
    <w:rsid w:val="00C32D15"/>
    <w:rPr>
      <w:rFonts w:ascii="Wingdings" w:hAnsi="Wingdings"/>
    </w:rPr>
  </w:style>
  <w:style w:type="character" w:customStyle="1" w:styleId="Domylnaczcionkaakapitu3">
    <w:name w:val="Domyślna czcionka akapitu3"/>
    <w:rsid w:val="00C32D15"/>
  </w:style>
  <w:style w:type="character" w:customStyle="1" w:styleId="WW-Absatz-Standardschriftart111111111111111111111111111">
    <w:name w:val="WW-Absatz-Standardschriftart111111111111111111111111111"/>
    <w:rsid w:val="00C32D15"/>
  </w:style>
  <w:style w:type="character" w:customStyle="1" w:styleId="WW-Absatz-Standardschriftart1111111111111111111111111111">
    <w:name w:val="WW-Absatz-Standardschriftart1111111111111111111111111111"/>
    <w:rsid w:val="00C32D15"/>
  </w:style>
  <w:style w:type="character" w:customStyle="1" w:styleId="WW-Absatz-Standardschriftart11111111111111111111111111111">
    <w:name w:val="WW-Absatz-Standardschriftart11111111111111111111111111111"/>
    <w:rsid w:val="00C32D15"/>
  </w:style>
  <w:style w:type="character" w:customStyle="1" w:styleId="WW-Absatz-Standardschriftart111111111111111111111111111111">
    <w:name w:val="WW-Absatz-Standardschriftart111111111111111111111111111111"/>
    <w:rsid w:val="00C32D15"/>
  </w:style>
  <w:style w:type="character" w:customStyle="1" w:styleId="WW-Absatz-Standardschriftart1111111111111111111111111111111">
    <w:name w:val="WW-Absatz-Standardschriftart1111111111111111111111111111111"/>
    <w:rsid w:val="00C32D15"/>
  </w:style>
  <w:style w:type="character" w:customStyle="1" w:styleId="WW-Absatz-Standardschriftart11111111111111111111111111111111">
    <w:name w:val="WW-Absatz-Standardschriftart11111111111111111111111111111111"/>
    <w:rsid w:val="00C32D15"/>
  </w:style>
  <w:style w:type="character" w:customStyle="1" w:styleId="WW-Absatz-Standardschriftart111111111111111111111111111111111">
    <w:name w:val="WW-Absatz-Standardschriftart111111111111111111111111111111111"/>
    <w:rsid w:val="00C32D15"/>
  </w:style>
  <w:style w:type="character" w:customStyle="1" w:styleId="WW-Absatz-Standardschriftart1111111111111111111111111111111111">
    <w:name w:val="WW-Absatz-Standardschriftart1111111111111111111111111111111111"/>
    <w:rsid w:val="00C32D15"/>
  </w:style>
  <w:style w:type="character" w:customStyle="1" w:styleId="WW-Absatz-Standardschriftart11111111111111111111111111111111111">
    <w:name w:val="WW-Absatz-Standardschriftart11111111111111111111111111111111111"/>
    <w:rsid w:val="00C32D15"/>
  </w:style>
  <w:style w:type="character" w:customStyle="1" w:styleId="WW-Absatz-Standardschriftart111111111111111111111111111111111111">
    <w:name w:val="WW-Absatz-Standardschriftart111111111111111111111111111111111111"/>
    <w:rsid w:val="00C32D15"/>
  </w:style>
  <w:style w:type="character" w:customStyle="1" w:styleId="WW-Absatz-Standardschriftart1111111111111111111111111111111111111">
    <w:name w:val="WW-Absatz-Standardschriftart1111111111111111111111111111111111111"/>
    <w:rsid w:val="00C32D15"/>
  </w:style>
  <w:style w:type="character" w:customStyle="1" w:styleId="WW-Absatz-Standardschriftart11111111111111111111111111111111111111">
    <w:name w:val="WW-Absatz-Standardschriftart11111111111111111111111111111111111111"/>
    <w:rsid w:val="00C32D15"/>
  </w:style>
  <w:style w:type="character" w:customStyle="1" w:styleId="WW-Absatz-Standardschriftart111111111111111111111111111111111111111">
    <w:name w:val="WW-Absatz-Standardschriftart111111111111111111111111111111111111111"/>
    <w:rsid w:val="00C32D15"/>
  </w:style>
  <w:style w:type="character" w:customStyle="1" w:styleId="WW-Absatz-Standardschriftart1111111111111111111111111111111111111111">
    <w:name w:val="WW-Absatz-Standardschriftart1111111111111111111111111111111111111111"/>
    <w:rsid w:val="00C32D15"/>
  </w:style>
  <w:style w:type="character" w:customStyle="1" w:styleId="WW-Absatz-Standardschriftart11111111111111111111111111111111111111111">
    <w:name w:val="WW-Absatz-Standardschriftart11111111111111111111111111111111111111111"/>
    <w:rsid w:val="00C32D15"/>
  </w:style>
  <w:style w:type="character" w:customStyle="1" w:styleId="WW-Absatz-Standardschriftart111111111111111111111111111111111111111111">
    <w:name w:val="WW-Absatz-Standardschriftart111111111111111111111111111111111111111111"/>
    <w:rsid w:val="00C32D15"/>
  </w:style>
  <w:style w:type="character" w:customStyle="1" w:styleId="WW-Absatz-Standardschriftart1111111111111111111111111111111111111111111">
    <w:name w:val="WW-Absatz-Standardschriftart1111111111111111111111111111111111111111111"/>
    <w:rsid w:val="00C32D15"/>
  </w:style>
  <w:style w:type="character" w:customStyle="1" w:styleId="WW-Absatz-Standardschriftart11111111111111111111111111111111111111111111">
    <w:name w:val="WW-Absatz-Standardschriftart11111111111111111111111111111111111111111111"/>
    <w:rsid w:val="00C32D15"/>
  </w:style>
  <w:style w:type="character" w:customStyle="1" w:styleId="WW-Absatz-Standardschriftart111111111111111111111111111111111111111111111">
    <w:name w:val="WW-Absatz-Standardschriftart111111111111111111111111111111111111111111111"/>
    <w:rsid w:val="00C32D15"/>
  </w:style>
  <w:style w:type="character" w:customStyle="1" w:styleId="WW-Absatz-Standardschriftart1111111111111111111111111111111111111111111111">
    <w:name w:val="WW-Absatz-Standardschriftart1111111111111111111111111111111111111111111111"/>
    <w:rsid w:val="00C32D15"/>
  </w:style>
  <w:style w:type="character" w:customStyle="1" w:styleId="WW-Absatz-Standardschriftart11111111111111111111111111111111111111111111111">
    <w:name w:val="WW-Absatz-Standardschriftart11111111111111111111111111111111111111111111111"/>
    <w:rsid w:val="00C32D15"/>
  </w:style>
  <w:style w:type="character" w:customStyle="1" w:styleId="WW-Absatz-Standardschriftart111111111111111111111111111111111111111111111111">
    <w:name w:val="WW-Absatz-Standardschriftart111111111111111111111111111111111111111111111111"/>
    <w:rsid w:val="00C32D15"/>
  </w:style>
  <w:style w:type="character" w:customStyle="1" w:styleId="WW8Num33z0">
    <w:name w:val="WW8Num33z0"/>
    <w:rsid w:val="00C32D15"/>
    <w:rPr>
      <w:rFonts w:ascii="Symbol" w:hAnsi="Symbol"/>
    </w:rPr>
  </w:style>
  <w:style w:type="character" w:customStyle="1" w:styleId="WW-Absatz-Standardschriftart1111111111111111111111111111111111111111111111111">
    <w:name w:val="WW-Absatz-Standardschriftart1111111111111111111111111111111111111111111111111"/>
    <w:rsid w:val="00C32D15"/>
  </w:style>
  <w:style w:type="character" w:customStyle="1" w:styleId="WW8Num16z1">
    <w:name w:val="WW8Num16z1"/>
    <w:rsid w:val="00C32D15"/>
    <w:rPr>
      <w:b w:val="0"/>
      <w:i w:val="0"/>
      <w:color w:val="000000"/>
    </w:rPr>
  </w:style>
  <w:style w:type="character" w:customStyle="1" w:styleId="WW-Absatz-Standardschriftart11111111111111111111111111111111111111111111111111">
    <w:name w:val="WW-Absatz-Standardschriftart11111111111111111111111111111111111111111111111111"/>
    <w:rsid w:val="00C32D15"/>
  </w:style>
  <w:style w:type="character" w:customStyle="1" w:styleId="WW-Absatz-Standardschriftart111111111111111111111111111111111111111111111111111">
    <w:name w:val="WW-Absatz-Standardschriftart111111111111111111111111111111111111111111111111111"/>
    <w:rsid w:val="00C32D15"/>
  </w:style>
  <w:style w:type="character" w:customStyle="1" w:styleId="WW-Absatz-Standardschriftart1111111111111111111111111111111111111111111111111111">
    <w:name w:val="WW-Absatz-Standardschriftart1111111111111111111111111111111111111111111111111111"/>
    <w:rsid w:val="00C32D15"/>
  </w:style>
  <w:style w:type="character" w:customStyle="1" w:styleId="WW-Absatz-Standardschriftart11111111111111111111111111111111111111111111111111111">
    <w:name w:val="WW-Absatz-Standardschriftart11111111111111111111111111111111111111111111111111111"/>
    <w:rsid w:val="00C32D15"/>
  </w:style>
  <w:style w:type="character" w:customStyle="1" w:styleId="WW-Absatz-Standardschriftart111111111111111111111111111111111111111111111111111111">
    <w:name w:val="WW-Absatz-Standardschriftart111111111111111111111111111111111111111111111111111111"/>
    <w:rsid w:val="00C32D15"/>
  </w:style>
  <w:style w:type="character" w:customStyle="1" w:styleId="WW-Absatz-Standardschriftart1111111111111111111111111111111111111111111111111111111">
    <w:name w:val="WW-Absatz-Standardschriftart1111111111111111111111111111111111111111111111111111111"/>
    <w:rsid w:val="00C32D15"/>
  </w:style>
  <w:style w:type="character" w:customStyle="1" w:styleId="WW-Absatz-Standardschriftart11111111111111111111111111111111111111111111111111111111">
    <w:name w:val="WW-Absatz-Standardschriftart11111111111111111111111111111111111111111111111111111111"/>
    <w:rsid w:val="00C32D15"/>
  </w:style>
  <w:style w:type="character" w:customStyle="1" w:styleId="WW-Absatz-Standardschriftart111111111111111111111111111111111111111111111111111111111">
    <w:name w:val="WW-Absatz-Standardschriftart111111111111111111111111111111111111111111111111111111111"/>
    <w:rsid w:val="00C32D15"/>
  </w:style>
  <w:style w:type="character" w:customStyle="1" w:styleId="WW-Absatz-Standardschriftart1111111111111111111111111111111111111111111111111111111111">
    <w:name w:val="WW-Absatz-Standardschriftart1111111111111111111111111111111111111111111111111111111111"/>
    <w:rsid w:val="00C32D15"/>
  </w:style>
  <w:style w:type="character" w:customStyle="1" w:styleId="WW-Absatz-Standardschriftart11111111111111111111111111111111111111111111111111111111111">
    <w:name w:val="WW-Absatz-Standardschriftart11111111111111111111111111111111111111111111111111111111111"/>
    <w:rsid w:val="00C32D15"/>
  </w:style>
  <w:style w:type="character" w:customStyle="1" w:styleId="WW-Absatz-Standardschriftart111111111111111111111111111111111111111111111111111111111111">
    <w:name w:val="WW-Absatz-Standardschriftart111111111111111111111111111111111111111111111111111111111111"/>
    <w:rsid w:val="00C32D15"/>
  </w:style>
  <w:style w:type="character" w:customStyle="1" w:styleId="WW-Absatz-Standardschriftart1111111111111111111111111111111111111111111111111111111111111">
    <w:name w:val="WW-Absatz-Standardschriftart1111111111111111111111111111111111111111111111111111111111111"/>
    <w:rsid w:val="00C32D15"/>
  </w:style>
  <w:style w:type="character" w:customStyle="1" w:styleId="WW-Absatz-Standardschriftart11111111111111111111111111111111111111111111111111111111111111">
    <w:name w:val="WW-Absatz-Standardschriftart11111111111111111111111111111111111111111111111111111111111111"/>
    <w:rsid w:val="00C32D15"/>
  </w:style>
  <w:style w:type="character" w:customStyle="1" w:styleId="WW-Absatz-Standardschriftart111111111111111111111111111111111111111111111111111111111111111">
    <w:name w:val="WW-Absatz-Standardschriftart111111111111111111111111111111111111111111111111111111111111111"/>
    <w:rsid w:val="00C32D15"/>
  </w:style>
  <w:style w:type="character" w:customStyle="1" w:styleId="WW-Absatz-Standardschriftart1111111111111111111111111111111111111111111111111111111111111111">
    <w:name w:val="WW-Absatz-Standardschriftart1111111111111111111111111111111111111111111111111111111111111111"/>
    <w:rsid w:val="00C32D15"/>
  </w:style>
  <w:style w:type="character" w:customStyle="1" w:styleId="WW-Absatz-Standardschriftart11111111111111111111111111111111111111111111111111111111111111111">
    <w:name w:val="WW-Absatz-Standardschriftart11111111111111111111111111111111111111111111111111111111111111111"/>
    <w:rsid w:val="00C32D15"/>
  </w:style>
  <w:style w:type="character" w:customStyle="1" w:styleId="WW-Absatz-Standardschriftart111111111111111111111111111111111111111111111111111111111111111111">
    <w:name w:val="WW-Absatz-Standardschriftart111111111111111111111111111111111111111111111111111111111111111111"/>
    <w:rsid w:val="00C32D15"/>
  </w:style>
  <w:style w:type="character" w:customStyle="1" w:styleId="WW-Absatz-Standardschriftart1111111111111111111111111111111111111111111111111111111111111111111">
    <w:name w:val="WW-Absatz-Standardschriftart1111111111111111111111111111111111111111111111111111111111111111111"/>
    <w:rsid w:val="00C32D15"/>
  </w:style>
  <w:style w:type="character" w:customStyle="1" w:styleId="WW-Absatz-Standardschriftart11111111111111111111111111111111111111111111111111111111111111111111">
    <w:name w:val="WW-Absatz-Standardschriftart11111111111111111111111111111111111111111111111111111111111111111111"/>
    <w:rsid w:val="00C32D15"/>
  </w:style>
  <w:style w:type="character" w:customStyle="1" w:styleId="WW-Absatz-Standardschriftart111111111111111111111111111111111111111111111111111111111111111111111">
    <w:name w:val="WW-Absatz-Standardschriftart111111111111111111111111111111111111111111111111111111111111111111111"/>
    <w:rsid w:val="00C32D15"/>
  </w:style>
  <w:style w:type="character" w:customStyle="1" w:styleId="WW-Absatz-Standardschriftart1111111111111111111111111111111111111111111111111111111111111111111111">
    <w:name w:val="WW-Absatz-Standardschriftart1111111111111111111111111111111111111111111111111111111111111111111111"/>
    <w:rsid w:val="00C32D15"/>
  </w:style>
  <w:style w:type="character" w:customStyle="1" w:styleId="WW8Num22z1">
    <w:name w:val="WW8Num22z1"/>
    <w:rsid w:val="00C32D15"/>
    <w:rPr>
      <w:b w:val="0"/>
      <w:i w:val="0"/>
      <w:color w:val="000000"/>
    </w:rPr>
  </w:style>
  <w:style w:type="character" w:customStyle="1" w:styleId="WW-Absatz-Standardschriftart11111111111111111111111111111111111111111111111111111111111111111111111">
    <w:name w:val="WW-Absatz-Standardschriftart11111111111111111111111111111111111111111111111111111111111111111111111"/>
    <w:rsid w:val="00C32D15"/>
  </w:style>
  <w:style w:type="character" w:customStyle="1" w:styleId="WW-Absatz-Standardschriftart111111111111111111111111111111111111111111111111111111111111111111111111">
    <w:name w:val="WW-Absatz-Standardschriftart111111111111111111111111111111111111111111111111111111111111111111111111"/>
    <w:rsid w:val="00C32D15"/>
  </w:style>
  <w:style w:type="character" w:customStyle="1" w:styleId="WW-Absatz-Standardschriftart1111111111111111111111111111111111111111111111111111111111111111111111111">
    <w:name w:val="WW-Absatz-Standardschriftart1111111111111111111111111111111111111111111111111111111111111111111111111"/>
    <w:rsid w:val="00C32D15"/>
  </w:style>
  <w:style w:type="character" w:customStyle="1" w:styleId="WW-Absatz-Standardschriftart11111111111111111111111111111111111111111111111111111111111111111111111111">
    <w:name w:val="WW-Absatz-Standardschriftart11111111111111111111111111111111111111111111111111111111111111111111111111"/>
    <w:rsid w:val="00C32D15"/>
  </w:style>
  <w:style w:type="character" w:customStyle="1" w:styleId="WW-Absatz-Standardschriftart111111111111111111111111111111111111111111111111111111111111111111111111111">
    <w:name w:val="WW-Absatz-Standardschriftart111111111111111111111111111111111111111111111111111111111111111111111111111"/>
    <w:rsid w:val="00C32D1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C32D1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C32D1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C32D1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C32D15"/>
  </w:style>
  <w:style w:type="character" w:customStyle="1" w:styleId="WW8Num1z0">
    <w:name w:val="WW8Num1z0"/>
    <w:rsid w:val="00C32D15"/>
    <w:rPr>
      <w:rFonts w:ascii="Symbol" w:hAnsi="Symbol"/>
    </w:rPr>
  </w:style>
  <w:style w:type="character" w:customStyle="1" w:styleId="WW8Num2z0">
    <w:name w:val="WW8Num2z0"/>
    <w:rsid w:val="00C32D15"/>
    <w:rPr>
      <w:rFonts w:ascii="Symbol" w:hAnsi="Symbol"/>
    </w:rPr>
  </w:style>
  <w:style w:type="character" w:customStyle="1" w:styleId="WW8Num18z1">
    <w:name w:val="WW8Num18z1"/>
    <w:rsid w:val="00C32D15"/>
    <w:rPr>
      <w:b w:val="0"/>
      <w:i w:val="0"/>
      <w:color w:val="000000"/>
    </w:rPr>
  </w:style>
  <w:style w:type="character" w:customStyle="1" w:styleId="WW8Num41z1">
    <w:name w:val="WW8Num41z1"/>
    <w:rsid w:val="00C32D15"/>
    <w:rPr>
      <w:b w:val="0"/>
      <w:i w:val="0"/>
      <w:color w:val="000000"/>
    </w:rPr>
  </w:style>
  <w:style w:type="character" w:customStyle="1" w:styleId="WW8Num49z1">
    <w:name w:val="WW8Num49z1"/>
    <w:rsid w:val="00C32D15"/>
    <w:rPr>
      <w:b w:val="0"/>
      <w:i w:val="0"/>
      <w:color w:val="000000"/>
    </w:rPr>
  </w:style>
  <w:style w:type="character" w:customStyle="1" w:styleId="WW8Num58z1">
    <w:name w:val="WW8Num58z1"/>
    <w:rsid w:val="00C32D15"/>
    <w:rPr>
      <w:b w:val="0"/>
      <w:i w:val="0"/>
      <w:color w:val="000000"/>
    </w:rPr>
  </w:style>
  <w:style w:type="character" w:customStyle="1" w:styleId="WW8Num66z1">
    <w:name w:val="WW8Num66z1"/>
    <w:rsid w:val="00C32D15"/>
    <w:rPr>
      <w:rFonts w:ascii="Times New Roman" w:hAnsi="Times New Roman" w:cs="Times New Roman"/>
      <w:color w:val="000000"/>
      <w:sz w:val="20"/>
    </w:rPr>
  </w:style>
  <w:style w:type="character" w:customStyle="1" w:styleId="WW8Num69z1">
    <w:name w:val="WW8Num69z1"/>
    <w:rsid w:val="00C32D15"/>
    <w:rPr>
      <w:rFonts w:ascii="Tahoma" w:hAnsi="Tahoma"/>
    </w:rPr>
  </w:style>
  <w:style w:type="character" w:customStyle="1" w:styleId="WW8Num72z0">
    <w:name w:val="WW8Num72z0"/>
    <w:rsid w:val="00C32D15"/>
    <w:rPr>
      <w:rFonts w:ascii="Times New Roman" w:hAnsi="Times New Roman"/>
    </w:rPr>
  </w:style>
  <w:style w:type="character" w:customStyle="1" w:styleId="WW8Num91z0">
    <w:name w:val="WW8Num91z0"/>
    <w:rsid w:val="00C32D15"/>
    <w:rPr>
      <w:b w:val="0"/>
      <w:i w:val="0"/>
    </w:rPr>
  </w:style>
  <w:style w:type="character" w:customStyle="1" w:styleId="WW8Num92z0">
    <w:name w:val="WW8Num92z0"/>
    <w:rsid w:val="00C32D15"/>
    <w:rPr>
      <w:rFonts w:ascii="Symbol" w:hAnsi="Symbol"/>
    </w:rPr>
  </w:style>
  <w:style w:type="character" w:customStyle="1" w:styleId="WW8Num93z1">
    <w:name w:val="WW8Num93z1"/>
    <w:rsid w:val="00C32D15"/>
    <w:rPr>
      <w:b w:val="0"/>
      <w:i w:val="0"/>
      <w:color w:val="000000"/>
    </w:rPr>
  </w:style>
  <w:style w:type="character" w:customStyle="1" w:styleId="WW8Num98z0">
    <w:name w:val="WW8Num98z0"/>
    <w:rsid w:val="00C32D15"/>
    <w:rPr>
      <w:b w:val="0"/>
      <w:i w:val="0"/>
    </w:rPr>
  </w:style>
  <w:style w:type="character" w:customStyle="1" w:styleId="WW8Num103z1">
    <w:name w:val="WW8Num103z1"/>
    <w:rsid w:val="00C32D15"/>
    <w:rPr>
      <w:b w:val="0"/>
      <w:i w:val="0"/>
      <w:color w:val="000000"/>
    </w:rPr>
  </w:style>
  <w:style w:type="character" w:customStyle="1" w:styleId="WW8Num108z0">
    <w:name w:val="WW8Num108z0"/>
    <w:rsid w:val="00C32D15"/>
    <w:rPr>
      <w:rFonts w:ascii="Symbol" w:hAnsi="Symbol"/>
    </w:rPr>
  </w:style>
  <w:style w:type="character" w:customStyle="1" w:styleId="WW8Num109z0">
    <w:name w:val="WW8Num109z0"/>
    <w:rsid w:val="00C32D15"/>
    <w:rPr>
      <w:b w:val="0"/>
      <w:i w:val="0"/>
    </w:rPr>
  </w:style>
  <w:style w:type="character" w:customStyle="1" w:styleId="Domylnaczcionkaakapitu2">
    <w:name w:val="Domyślna czcionka akapitu2"/>
    <w:rsid w:val="00C32D15"/>
  </w:style>
  <w:style w:type="character" w:styleId="Numerstrony">
    <w:name w:val="page number"/>
    <w:basedOn w:val="Domylnaczcionkaakapitu2"/>
    <w:rsid w:val="00C32D15"/>
  </w:style>
  <w:style w:type="character" w:styleId="Hipercze">
    <w:name w:val="Hyperlink"/>
    <w:rsid w:val="00C32D15"/>
    <w:rPr>
      <w:color w:val="000000"/>
      <w:u w:val="single"/>
    </w:rPr>
  </w:style>
  <w:style w:type="character" w:customStyle="1" w:styleId="WW8Num68z0">
    <w:name w:val="WW8Num68z0"/>
    <w:rsid w:val="00C32D15"/>
    <w:rPr>
      <w:b/>
      <w:sz w:val="28"/>
    </w:rPr>
  </w:style>
  <w:style w:type="character" w:styleId="UyteHipercze">
    <w:name w:val="FollowedHyperlink"/>
    <w:rsid w:val="00C32D15"/>
    <w:rPr>
      <w:color w:val="800080"/>
      <w:u w:val="single"/>
    </w:rPr>
  </w:style>
  <w:style w:type="character" w:customStyle="1" w:styleId="Znakinumeracji">
    <w:name w:val="Znaki numeracji"/>
    <w:rsid w:val="00C32D15"/>
  </w:style>
  <w:style w:type="character" w:customStyle="1" w:styleId="Domylnaczcionkaakapitu1">
    <w:name w:val="Domyślna czcionka akapitu1"/>
    <w:rsid w:val="00C32D15"/>
  </w:style>
  <w:style w:type="character" w:customStyle="1" w:styleId="tabulatory">
    <w:name w:val="tabulatory"/>
    <w:basedOn w:val="Domylnaczcionkaakapitu1"/>
    <w:rsid w:val="00C32D15"/>
  </w:style>
  <w:style w:type="character" w:customStyle="1" w:styleId="Symbolewypunktowania">
    <w:name w:val="Symbole wypunktowania"/>
    <w:rsid w:val="00C32D15"/>
    <w:rPr>
      <w:rFonts w:ascii="OpenSymbol" w:eastAsia="OpenSymbol" w:hAnsi="OpenSymbol" w:cs="OpenSymbol"/>
    </w:rPr>
  </w:style>
  <w:style w:type="character" w:customStyle="1" w:styleId="RTFNum151">
    <w:name w:val="RTF_Num 15 1"/>
    <w:rsid w:val="00C32D15"/>
    <w:rPr>
      <w:rFonts w:ascii="Symbol" w:eastAsia="Symbol" w:hAnsi="Symbol" w:cs="Symbol"/>
    </w:rPr>
  </w:style>
  <w:style w:type="character" w:customStyle="1" w:styleId="RTFNum152">
    <w:name w:val="RTF_Num 15 2"/>
    <w:rsid w:val="00C32D15"/>
    <w:rPr>
      <w:rFonts w:ascii="Courier New" w:eastAsia="Courier New" w:hAnsi="Courier New" w:cs="Courier New"/>
    </w:rPr>
  </w:style>
  <w:style w:type="character" w:customStyle="1" w:styleId="RTFNum153">
    <w:name w:val="RTF_Num 15 3"/>
    <w:rsid w:val="00C32D15"/>
    <w:rPr>
      <w:rFonts w:ascii="Wingdings" w:eastAsia="Wingdings" w:hAnsi="Wingdings" w:cs="Wingdings"/>
    </w:rPr>
  </w:style>
  <w:style w:type="character" w:customStyle="1" w:styleId="RTFNum154">
    <w:name w:val="RTF_Num 15 4"/>
    <w:rsid w:val="00C32D15"/>
    <w:rPr>
      <w:rFonts w:ascii="Symbol" w:eastAsia="Symbol" w:hAnsi="Symbol" w:cs="Symbol"/>
    </w:rPr>
  </w:style>
  <w:style w:type="character" w:customStyle="1" w:styleId="RTFNum155">
    <w:name w:val="RTF_Num 15 5"/>
    <w:rsid w:val="00C32D15"/>
    <w:rPr>
      <w:rFonts w:ascii="Courier New" w:eastAsia="Courier New" w:hAnsi="Courier New" w:cs="Courier New"/>
    </w:rPr>
  </w:style>
  <w:style w:type="character" w:customStyle="1" w:styleId="RTFNum156">
    <w:name w:val="RTF_Num 15 6"/>
    <w:rsid w:val="00C32D15"/>
    <w:rPr>
      <w:rFonts w:ascii="Wingdings" w:eastAsia="Wingdings" w:hAnsi="Wingdings" w:cs="Wingdings"/>
    </w:rPr>
  </w:style>
  <w:style w:type="character" w:customStyle="1" w:styleId="RTFNum157">
    <w:name w:val="RTF_Num 15 7"/>
    <w:rsid w:val="00C32D15"/>
    <w:rPr>
      <w:rFonts w:ascii="Symbol" w:eastAsia="Symbol" w:hAnsi="Symbol" w:cs="Symbol"/>
    </w:rPr>
  </w:style>
  <w:style w:type="character" w:customStyle="1" w:styleId="RTFNum158">
    <w:name w:val="RTF_Num 15 8"/>
    <w:rsid w:val="00C32D15"/>
    <w:rPr>
      <w:rFonts w:ascii="Courier New" w:eastAsia="Courier New" w:hAnsi="Courier New" w:cs="Courier New"/>
    </w:rPr>
  </w:style>
  <w:style w:type="character" w:customStyle="1" w:styleId="RTFNum159">
    <w:name w:val="RTF_Num 15 9"/>
    <w:rsid w:val="00C32D15"/>
    <w:rPr>
      <w:rFonts w:ascii="Wingdings" w:eastAsia="Wingdings" w:hAnsi="Wingdings" w:cs="Wingdings"/>
    </w:rPr>
  </w:style>
  <w:style w:type="character" w:customStyle="1" w:styleId="RTFNum21">
    <w:name w:val="RTF_Num 2 1"/>
    <w:rsid w:val="00C32D15"/>
    <w:rPr>
      <w:rFonts w:ascii="Symbol" w:eastAsia="Symbol" w:hAnsi="Symbol" w:cs="Symbol"/>
    </w:rPr>
  </w:style>
  <w:style w:type="character" w:customStyle="1" w:styleId="RTFNum22">
    <w:name w:val="RTF_Num 2 2"/>
    <w:rsid w:val="00C32D15"/>
    <w:rPr>
      <w:rFonts w:ascii="Courier New" w:eastAsia="Courier New" w:hAnsi="Courier New" w:cs="Courier New"/>
    </w:rPr>
  </w:style>
  <w:style w:type="character" w:customStyle="1" w:styleId="RTFNum23">
    <w:name w:val="RTF_Num 2 3"/>
    <w:rsid w:val="00C32D15"/>
    <w:rPr>
      <w:rFonts w:ascii="Wingdings" w:eastAsia="Wingdings" w:hAnsi="Wingdings" w:cs="Wingdings"/>
    </w:rPr>
  </w:style>
  <w:style w:type="character" w:customStyle="1" w:styleId="RTFNum24">
    <w:name w:val="RTF_Num 2 4"/>
    <w:rsid w:val="00C32D15"/>
    <w:rPr>
      <w:rFonts w:ascii="Symbol" w:eastAsia="Symbol" w:hAnsi="Symbol" w:cs="Symbol"/>
    </w:rPr>
  </w:style>
  <w:style w:type="character" w:customStyle="1" w:styleId="RTFNum25">
    <w:name w:val="RTF_Num 2 5"/>
    <w:rsid w:val="00C32D15"/>
    <w:rPr>
      <w:rFonts w:ascii="Courier New" w:eastAsia="Courier New" w:hAnsi="Courier New" w:cs="Courier New"/>
    </w:rPr>
  </w:style>
  <w:style w:type="character" w:customStyle="1" w:styleId="RTFNum26">
    <w:name w:val="RTF_Num 2 6"/>
    <w:rsid w:val="00C32D15"/>
    <w:rPr>
      <w:rFonts w:ascii="Wingdings" w:eastAsia="Wingdings" w:hAnsi="Wingdings" w:cs="Wingdings"/>
    </w:rPr>
  </w:style>
  <w:style w:type="character" w:customStyle="1" w:styleId="RTFNum27">
    <w:name w:val="RTF_Num 2 7"/>
    <w:rsid w:val="00C32D15"/>
    <w:rPr>
      <w:rFonts w:ascii="Symbol" w:eastAsia="Symbol" w:hAnsi="Symbol" w:cs="Symbol"/>
    </w:rPr>
  </w:style>
  <w:style w:type="character" w:customStyle="1" w:styleId="RTFNum28">
    <w:name w:val="RTF_Num 2 8"/>
    <w:rsid w:val="00C32D15"/>
    <w:rPr>
      <w:rFonts w:ascii="Courier New" w:eastAsia="Courier New" w:hAnsi="Courier New" w:cs="Courier New"/>
    </w:rPr>
  </w:style>
  <w:style w:type="character" w:customStyle="1" w:styleId="RTFNum29">
    <w:name w:val="RTF_Num 2 9"/>
    <w:rsid w:val="00C32D15"/>
    <w:rPr>
      <w:rFonts w:ascii="Wingdings" w:eastAsia="Wingdings" w:hAnsi="Wingdings" w:cs="Wingdings"/>
    </w:rPr>
  </w:style>
  <w:style w:type="character" w:customStyle="1" w:styleId="Znak">
    <w:name w:val="Znak"/>
    <w:basedOn w:val="Domylnaczcionkaakapitu4"/>
    <w:rsid w:val="00C32D15"/>
  </w:style>
  <w:style w:type="character" w:customStyle="1" w:styleId="WW-Znak">
    <w:name w:val="WW- Znak"/>
    <w:rsid w:val="00C32D15"/>
    <w:rPr>
      <w:rFonts w:ascii="Arial" w:hAnsi="Arial"/>
    </w:rPr>
  </w:style>
  <w:style w:type="character" w:customStyle="1" w:styleId="Znakiprzypiswdolnych">
    <w:name w:val="Znaki przypisów dolnych"/>
    <w:rsid w:val="00C32D15"/>
    <w:rPr>
      <w:vertAlign w:val="superscript"/>
    </w:rPr>
  </w:style>
  <w:style w:type="character" w:customStyle="1" w:styleId="Odwoaniedokomentarza1">
    <w:name w:val="Odwołanie do komentarza1"/>
    <w:rsid w:val="00C32D15"/>
    <w:rPr>
      <w:sz w:val="16"/>
      <w:szCs w:val="16"/>
    </w:rPr>
  </w:style>
  <w:style w:type="character" w:customStyle="1" w:styleId="WW-Znak1">
    <w:name w:val="WW- Znak1"/>
    <w:basedOn w:val="Domylnaczcionkaakapitu4"/>
    <w:rsid w:val="00C32D15"/>
  </w:style>
  <w:style w:type="character" w:customStyle="1" w:styleId="WW-Znak12">
    <w:name w:val="WW- Znak12"/>
    <w:rsid w:val="00C32D15"/>
    <w:rPr>
      <w:b/>
      <w:bCs/>
    </w:rPr>
  </w:style>
  <w:style w:type="character" w:customStyle="1" w:styleId="WW-Znak123">
    <w:name w:val="WW- Znak123"/>
    <w:rsid w:val="00C32D15"/>
    <w:rPr>
      <w:rFonts w:ascii="Tahoma" w:hAnsi="Tahoma" w:cs="Tahoma"/>
      <w:sz w:val="16"/>
      <w:szCs w:val="16"/>
    </w:rPr>
  </w:style>
  <w:style w:type="character" w:styleId="Pogrubienie">
    <w:name w:val="Strong"/>
    <w:uiPriority w:val="22"/>
    <w:qFormat/>
    <w:rsid w:val="00C32D15"/>
    <w:rPr>
      <w:b/>
      <w:bCs/>
    </w:rPr>
  </w:style>
  <w:style w:type="character" w:customStyle="1" w:styleId="TekstprzypisukocowegoZnak">
    <w:name w:val="Tekst przypisu końcowego Znak"/>
    <w:basedOn w:val="Domylnaczcionkaakapitu8"/>
    <w:rsid w:val="00C32D15"/>
  </w:style>
  <w:style w:type="character" w:customStyle="1" w:styleId="Znakiprzypiswkocowych">
    <w:name w:val="Znaki przypisów końcowych"/>
    <w:rsid w:val="00C32D15"/>
    <w:rPr>
      <w:vertAlign w:val="superscript"/>
    </w:rPr>
  </w:style>
  <w:style w:type="character" w:customStyle="1" w:styleId="attributenametext">
    <w:name w:val="attribute_name_text"/>
    <w:basedOn w:val="Domylnaczcionkaakapitu8"/>
    <w:rsid w:val="00C32D15"/>
  </w:style>
  <w:style w:type="character" w:customStyle="1" w:styleId="prodhd">
    <w:name w:val="prodhd"/>
    <w:basedOn w:val="Domylnaczcionkaakapitu8"/>
    <w:rsid w:val="00C32D15"/>
  </w:style>
  <w:style w:type="character" w:customStyle="1" w:styleId="para">
    <w:name w:val="para"/>
    <w:basedOn w:val="Domylnaczcionkaakapitu8"/>
    <w:rsid w:val="00C32D15"/>
  </w:style>
  <w:style w:type="character" w:customStyle="1" w:styleId="content">
    <w:name w:val="content"/>
    <w:basedOn w:val="Domylnaczcionkaakapitu8"/>
    <w:rsid w:val="00C32D15"/>
  </w:style>
  <w:style w:type="paragraph" w:customStyle="1" w:styleId="Nagwek70">
    <w:name w:val="Nagłówek7"/>
    <w:basedOn w:val="Normalny"/>
    <w:next w:val="Tekstpodstawowy"/>
    <w:rsid w:val="00C32D15"/>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rsid w:val="00C32D15"/>
    <w:pPr>
      <w:tabs>
        <w:tab w:val="left" w:pos="9354"/>
      </w:tabs>
      <w:suppressAutoHyphens/>
      <w:spacing w:after="0" w:line="240" w:lineRule="auto"/>
      <w:ind w:right="-569"/>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C32D15"/>
    <w:rPr>
      <w:rFonts w:ascii="Times New Roman" w:eastAsia="Times New Roman" w:hAnsi="Times New Roman" w:cs="Times New Roman"/>
      <w:sz w:val="24"/>
      <w:szCs w:val="20"/>
      <w:lang w:eastAsia="ar-SA"/>
    </w:rPr>
  </w:style>
  <w:style w:type="paragraph" w:styleId="Lista">
    <w:name w:val="List"/>
    <w:basedOn w:val="Tekstpodstawowy"/>
    <w:rsid w:val="00C32D15"/>
    <w:rPr>
      <w:rFonts w:cs="Tahoma"/>
    </w:rPr>
  </w:style>
  <w:style w:type="paragraph" w:customStyle="1" w:styleId="Podpis7">
    <w:name w:val="Podpis7"/>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C32D15"/>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60">
    <w:name w:val="Nagłówek6"/>
    <w:basedOn w:val="Normalny"/>
    <w:next w:val="Tekstpodstawowy"/>
    <w:rsid w:val="00C32D15"/>
    <w:pPr>
      <w:keepNext/>
      <w:suppressAutoHyphens/>
      <w:spacing w:before="240" w:after="120" w:line="240" w:lineRule="auto"/>
    </w:pPr>
    <w:rPr>
      <w:rFonts w:ascii="Arial" w:eastAsia="Arial Unicode MS" w:hAnsi="Arial" w:cs="Tahoma"/>
      <w:sz w:val="28"/>
      <w:szCs w:val="28"/>
      <w:lang w:eastAsia="ar-SA"/>
    </w:rPr>
  </w:style>
  <w:style w:type="paragraph" w:customStyle="1" w:styleId="Podpis6">
    <w:name w:val="Podpis6"/>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50">
    <w:name w:val="Nagłówek5"/>
    <w:basedOn w:val="Normalny"/>
    <w:next w:val="Tekstpodstawowy"/>
    <w:rsid w:val="00C32D15"/>
    <w:pPr>
      <w:keepNext/>
      <w:suppressAutoHyphens/>
      <w:spacing w:before="240" w:after="120" w:line="240" w:lineRule="auto"/>
    </w:pPr>
    <w:rPr>
      <w:rFonts w:ascii="Arial" w:eastAsia="Lucida Sans Unicode" w:hAnsi="Arial" w:cs="Tahoma"/>
      <w:sz w:val="28"/>
      <w:szCs w:val="28"/>
      <w:lang w:eastAsia="ar-SA"/>
    </w:rPr>
  </w:style>
  <w:style w:type="paragraph" w:customStyle="1" w:styleId="Podpis5">
    <w:name w:val="Podpis5"/>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40">
    <w:name w:val="Nagłówek4"/>
    <w:basedOn w:val="Normalny"/>
    <w:next w:val="Tekstpodstawowy"/>
    <w:rsid w:val="00C32D15"/>
    <w:pPr>
      <w:keepNext/>
      <w:suppressAutoHyphens/>
      <w:spacing w:before="240" w:after="120" w:line="240" w:lineRule="auto"/>
    </w:pPr>
    <w:rPr>
      <w:rFonts w:ascii="Arial" w:eastAsia="Lucida Sans Unicode" w:hAnsi="Arial" w:cs="Tahoma"/>
      <w:sz w:val="28"/>
      <w:szCs w:val="28"/>
      <w:lang w:eastAsia="ar-SA"/>
    </w:rPr>
  </w:style>
  <w:style w:type="paragraph" w:customStyle="1" w:styleId="Podpis4">
    <w:name w:val="Podpis4"/>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styleId="Nagwek">
    <w:name w:val="header"/>
    <w:basedOn w:val="Normalny"/>
    <w:next w:val="Tekstpodstawowy"/>
    <w:link w:val="NagwekZnak"/>
    <w:rsid w:val="00C32D15"/>
    <w:pPr>
      <w:keepNext/>
      <w:suppressAutoHyphens/>
      <w:spacing w:before="240" w:after="120" w:line="240" w:lineRule="auto"/>
    </w:pPr>
    <w:rPr>
      <w:rFonts w:ascii="Arial" w:eastAsia="Lucida Sans Unicode" w:hAnsi="Arial" w:cs="Tahoma"/>
      <w:sz w:val="28"/>
      <w:szCs w:val="28"/>
      <w:lang w:eastAsia="ar-SA"/>
    </w:rPr>
  </w:style>
  <w:style w:type="character" w:customStyle="1" w:styleId="NagwekZnak">
    <w:name w:val="Nagłówek Znak"/>
    <w:basedOn w:val="Domylnaczcionkaakapitu"/>
    <w:link w:val="Nagwek"/>
    <w:rsid w:val="00C32D15"/>
    <w:rPr>
      <w:rFonts w:ascii="Arial" w:eastAsia="Lucida Sans Unicode" w:hAnsi="Arial" w:cs="Tahoma"/>
      <w:sz w:val="28"/>
      <w:szCs w:val="28"/>
      <w:lang w:eastAsia="ar-SA"/>
    </w:rPr>
  </w:style>
  <w:style w:type="paragraph" w:customStyle="1" w:styleId="Nagwek30">
    <w:name w:val="Nagłówek3"/>
    <w:basedOn w:val="Normalny"/>
    <w:next w:val="Tekstpodstawowy"/>
    <w:rsid w:val="00C32D15"/>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20">
    <w:name w:val="Nagłówek2"/>
    <w:basedOn w:val="Normalny"/>
    <w:next w:val="Tekstpodstawowy"/>
    <w:rsid w:val="00C32D15"/>
    <w:pPr>
      <w:keepNext/>
      <w:suppressAutoHyphens/>
      <w:spacing w:before="240" w:after="120" w:line="240" w:lineRule="auto"/>
    </w:pPr>
    <w:rPr>
      <w:rFonts w:ascii="Arial" w:eastAsia="MS Mincho" w:hAnsi="Arial" w:cs="Tahoma"/>
      <w:sz w:val="28"/>
      <w:szCs w:val="28"/>
      <w:lang w:eastAsia="ar-SA"/>
    </w:rPr>
  </w:style>
  <w:style w:type="paragraph" w:customStyle="1" w:styleId="Podpis2">
    <w:name w:val="Podpis2"/>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10">
    <w:name w:val="Nagłówek1"/>
    <w:basedOn w:val="Normalny"/>
    <w:next w:val="Tekstpodstawowy"/>
    <w:rsid w:val="00C32D15"/>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C32D1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styleId="Tekstpodstawowywcity">
    <w:name w:val="Body Text Indent"/>
    <w:basedOn w:val="Normalny"/>
    <w:link w:val="TekstpodstawowywcityZnak"/>
    <w:rsid w:val="00C32D15"/>
    <w:pPr>
      <w:suppressAutoHyphens/>
      <w:spacing w:after="0" w:line="240" w:lineRule="auto"/>
      <w:ind w:left="435"/>
    </w:pPr>
    <w:rPr>
      <w:rFonts w:ascii="Times New Roman" w:eastAsia="Times New Roman" w:hAnsi="Times New Roman" w:cs="Times New Roman"/>
      <w:sz w:val="28"/>
      <w:szCs w:val="20"/>
      <w:lang w:eastAsia="ar-SA"/>
    </w:rPr>
  </w:style>
  <w:style w:type="character" w:customStyle="1" w:styleId="TekstpodstawowywcityZnak">
    <w:name w:val="Tekst podstawowy wcięty Znak"/>
    <w:basedOn w:val="Domylnaczcionkaakapitu"/>
    <w:link w:val="Tekstpodstawowywcity"/>
    <w:rsid w:val="00C32D15"/>
    <w:rPr>
      <w:rFonts w:ascii="Times New Roman" w:eastAsia="Times New Roman" w:hAnsi="Times New Roman" w:cs="Times New Roman"/>
      <w:sz w:val="28"/>
      <w:szCs w:val="20"/>
      <w:lang w:eastAsia="ar-SA"/>
    </w:rPr>
  </w:style>
  <w:style w:type="paragraph" w:customStyle="1" w:styleId="Tekstpodstawowy32">
    <w:name w:val="Tekst podstawowy 32"/>
    <w:basedOn w:val="Normalny"/>
    <w:rsid w:val="00C32D15"/>
    <w:pPr>
      <w:suppressAutoHyphens/>
      <w:spacing w:after="0" w:line="360" w:lineRule="auto"/>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C32D15"/>
    <w:pPr>
      <w:suppressAutoHyphens/>
      <w:spacing w:after="0" w:line="240" w:lineRule="auto"/>
      <w:ind w:left="75"/>
      <w:jc w:val="both"/>
    </w:pPr>
    <w:rPr>
      <w:rFonts w:ascii="Times New Roman" w:eastAsia="Times New Roman" w:hAnsi="Times New Roman" w:cs="Times New Roman"/>
      <w:sz w:val="20"/>
      <w:szCs w:val="20"/>
      <w:lang w:eastAsia="ar-SA"/>
    </w:rPr>
  </w:style>
  <w:style w:type="paragraph" w:customStyle="1" w:styleId="Tekstdugiegocytatu">
    <w:name w:val="Tekst długiego cytatu"/>
    <w:basedOn w:val="Normalny"/>
    <w:rsid w:val="00C32D15"/>
    <w:pPr>
      <w:suppressAutoHyphens/>
      <w:spacing w:after="0" w:line="240" w:lineRule="auto"/>
      <w:ind w:left="75" w:right="-426"/>
    </w:pPr>
    <w:rPr>
      <w:rFonts w:ascii="Times New Roman" w:eastAsia="Times New Roman" w:hAnsi="Times New Roman" w:cs="Times New Roman"/>
      <w:sz w:val="24"/>
      <w:szCs w:val="20"/>
      <w:lang w:eastAsia="ar-SA"/>
    </w:rPr>
  </w:style>
  <w:style w:type="paragraph" w:customStyle="1" w:styleId="Tekstpodstawowy23">
    <w:name w:val="Tekst podstawowy 23"/>
    <w:basedOn w:val="Normalny"/>
    <w:rsid w:val="00C32D15"/>
    <w:pPr>
      <w:suppressAutoHyphens/>
      <w:spacing w:after="0" w:line="240" w:lineRule="auto"/>
      <w:jc w:val="right"/>
    </w:pPr>
    <w:rPr>
      <w:rFonts w:ascii="Times New Roman" w:eastAsia="Times New Roman" w:hAnsi="Times New Roman" w:cs="Times New Roman"/>
      <w:sz w:val="24"/>
      <w:szCs w:val="20"/>
      <w:lang w:eastAsia="ar-SA"/>
    </w:rPr>
  </w:style>
  <w:style w:type="paragraph" w:styleId="Stopka">
    <w:name w:val="footer"/>
    <w:basedOn w:val="Normalny"/>
    <w:link w:val="StopkaZnak"/>
    <w:rsid w:val="00C32D15"/>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rsid w:val="00C32D15"/>
    <w:rPr>
      <w:rFonts w:ascii="Times New Roman" w:eastAsia="Times New Roman" w:hAnsi="Times New Roman" w:cs="Times New Roman"/>
      <w:sz w:val="20"/>
      <w:szCs w:val="20"/>
      <w:lang w:eastAsia="ar-SA"/>
    </w:rPr>
  </w:style>
  <w:style w:type="paragraph" w:customStyle="1" w:styleId="Tekstpodstawowywcity21">
    <w:name w:val="Tekst podstawowy wcięty 21"/>
    <w:basedOn w:val="Normalny"/>
    <w:rsid w:val="00C32D15"/>
    <w:pPr>
      <w:suppressAutoHyphens/>
      <w:spacing w:after="0" w:line="240" w:lineRule="auto"/>
      <w:ind w:left="360"/>
      <w:jc w:val="both"/>
    </w:pPr>
    <w:rPr>
      <w:rFonts w:ascii="Tahoma" w:eastAsia="Times New Roman" w:hAnsi="Tahoma" w:cs="Tahoma"/>
      <w:szCs w:val="20"/>
      <w:lang w:eastAsia="ar-SA"/>
    </w:rPr>
  </w:style>
  <w:style w:type="paragraph" w:customStyle="1" w:styleId="Standardowy1">
    <w:name w:val="Standardowy1"/>
    <w:rsid w:val="00C32D15"/>
    <w:pPr>
      <w:suppressAutoHyphens/>
      <w:spacing w:after="0" w:line="240" w:lineRule="auto"/>
    </w:pPr>
    <w:rPr>
      <w:rFonts w:ascii="Times New Roman" w:eastAsia="Arial" w:hAnsi="Times New Roman" w:cs="Times New Roman"/>
      <w:sz w:val="24"/>
      <w:szCs w:val="24"/>
      <w:lang w:eastAsia="ar-SA"/>
    </w:rPr>
  </w:style>
  <w:style w:type="paragraph" w:customStyle="1" w:styleId="OdpowiedzPrzelijdoOdData">
    <w:name w:val="Odpowiedz/Prześlij do: Od: Data:"/>
    <w:basedOn w:val="Normalny"/>
    <w:rsid w:val="00C32D15"/>
    <w:pPr>
      <w:suppressAutoHyphens/>
      <w:spacing w:after="0" w:line="240" w:lineRule="auto"/>
    </w:pPr>
    <w:rPr>
      <w:rFonts w:ascii="Times New Roman" w:eastAsia="Times New Roman" w:hAnsi="Times New Roman" w:cs="Times New Roman"/>
      <w:sz w:val="24"/>
      <w:szCs w:val="20"/>
      <w:lang w:eastAsia="ar-SA"/>
    </w:rPr>
  </w:style>
  <w:style w:type="paragraph" w:customStyle="1" w:styleId="Listawypunktowana1">
    <w:name w:val="Lista wypunktowana1"/>
    <w:basedOn w:val="Normalny"/>
    <w:rsid w:val="00C32D15"/>
    <w:pPr>
      <w:suppressAutoHyphens/>
      <w:spacing w:after="0" w:line="240" w:lineRule="auto"/>
    </w:pPr>
    <w:rPr>
      <w:rFonts w:ascii="Times New Roman" w:eastAsia="Times New Roman" w:hAnsi="Times New Roman" w:cs="Times New Roman"/>
      <w:sz w:val="24"/>
      <w:szCs w:val="20"/>
      <w:lang w:eastAsia="ar-SA"/>
    </w:rPr>
  </w:style>
  <w:style w:type="paragraph" w:customStyle="1" w:styleId="Listawypunktowana2">
    <w:name w:val="Lista wypunktowana 2"/>
    <w:basedOn w:val="Normalny"/>
    <w:rsid w:val="00C32D15"/>
    <w:pPr>
      <w:suppressAutoHyphens/>
      <w:spacing w:after="0" w:line="240" w:lineRule="auto"/>
    </w:pPr>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32D15"/>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C32D15"/>
    <w:pPr>
      <w:jc w:val="center"/>
    </w:pPr>
    <w:rPr>
      <w:b/>
      <w:bCs/>
    </w:rPr>
  </w:style>
  <w:style w:type="paragraph" w:customStyle="1" w:styleId="Nagwek100">
    <w:name w:val="Nagłówek 10"/>
    <w:basedOn w:val="Nagwek10"/>
    <w:next w:val="Tekstpodstawowy"/>
    <w:rsid w:val="00C32D15"/>
    <w:rPr>
      <w:b/>
      <w:bCs/>
      <w:sz w:val="21"/>
      <w:szCs w:val="21"/>
    </w:rPr>
  </w:style>
  <w:style w:type="paragraph" w:customStyle="1" w:styleId="Tekstpodstawowy21">
    <w:name w:val="Tekst podstawowy 21"/>
    <w:basedOn w:val="Normalny"/>
    <w:rsid w:val="00C32D15"/>
    <w:pPr>
      <w:suppressAutoHyphens/>
      <w:spacing w:after="0" w:line="240" w:lineRule="auto"/>
      <w:jc w:val="right"/>
    </w:pPr>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C32D15"/>
    <w:pPr>
      <w:suppressAutoHyphens/>
      <w:spacing w:after="0" w:line="360" w:lineRule="auto"/>
      <w:jc w:val="both"/>
    </w:pPr>
    <w:rPr>
      <w:rFonts w:ascii="Times New Roman" w:eastAsia="Times New Roman" w:hAnsi="Times New Roman" w:cs="Times New Roman"/>
      <w:sz w:val="24"/>
      <w:szCs w:val="20"/>
      <w:lang w:eastAsia="ar-SA"/>
    </w:rPr>
  </w:style>
  <w:style w:type="paragraph" w:customStyle="1" w:styleId="Tekstpodstawowy22">
    <w:name w:val="Tekst podstawowy 22"/>
    <w:basedOn w:val="Normalny"/>
    <w:rsid w:val="00C32D15"/>
    <w:pPr>
      <w:suppressAutoHyphens/>
      <w:spacing w:after="0" w:line="240" w:lineRule="auto"/>
      <w:jc w:val="right"/>
    </w:pPr>
    <w:rPr>
      <w:rFonts w:ascii="Times New Roman" w:eastAsia="Times New Roman" w:hAnsi="Times New Roman" w:cs="Times New Roman"/>
      <w:sz w:val="24"/>
      <w:szCs w:val="20"/>
      <w:lang w:eastAsia="ar-SA"/>
    </w:rPr>
  </w:style>
  <w:style w:type="paragraph" w:customStyle="1" w:styleId="Tekstpodstawowywcity22">
    <w:name w:val="Tekst podstawowy wcięty 22"/>
    <w:basedOn w:val="Normalny"/>
    <w:uiPriority w:val="99"/>
    <w:rsid w:val="00C32D15"/>
    <w:pPr>
      <w:tabs>
        <w:tab w:val="left" w:pos="5749"/>
      </w:tabs>
      <w:suppressAutoHyphens/>
      <w:spacing w:after="0" w:line="240" w:lineRule="auto"/>
      <w:ind w:left="709"/>
      <w:jc w:val="both"/>
    </w:pPr>
    <w:rPr>
      <w:rFonts w:ascii="Times New Roman" w:eastAsia="Times New Roman" w:hAnsi="Times New Roman" w:cs="Times New Roman"/>
      <w:sz w:val="20"/>
      <w:szCs w:val="20"/>
      <w:lang w:eastAsia="ar-SA"/>
    </w:rPr>
  </w:style>
  <w:style w:type="paragraph" w:customStyle="1" w:styleId="Default">
    <w:name w:val="Default"/>
    <w:rsid w:val="00C32D1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NormalnyWeb">
    <w:name w:val="Normal (Web)"/>
    <w:basedOn w:val="Normalny"/>
    <w:uiPriority w:val="99"/>
    <w:rsid w:val="00C32D15"/>
    <w:pPr>
      <w:widowControl w:val="0"/>
      <w:spacing w:before="100" w:after="100" w:line="240" w:lineRule="auto"/>
    </w:pPr>
    <w:rPr>
      <w:rFonts w:ascii="Times New Roman" w:eastAsia="Times New Roman" w:hAnsi="Times New Roman" w:cs="Times New Roman"/>
      <w:sz w:val="24"/>
      <w:szCs w:val="24"/>
      <w:lang w:eastAsia="ar-SA"/>
    </w:rPr>
  </w:style>
  <w:style w:type="paragraph" w:customStyle="1" w:styleId="Tekstpodstawowy24">
    <w:name w:val="Tekst podstawowy 24"/>
    <w:basedOn w:val="Normalny"/>
    <w:rsid w:val="00C32D15"/>
    <w:pPr>
      <w:suppressAutoHyphens/>
      <w:spacing w:after="120" w:line="480" w:lineRule="auto"/>
    </w:pPr>
    <w:rPr>
      <w:rFonts w:ascii="Times New Roman" w:eastAsia="Times New Roman" w:hAnsi="Times New Roman" w:cs="Times New Roman"/>
      <w:sz w:val="20"/>
      <w:szCs w:val="20"/>
      <w:lang w:eastAsia="ar-SA"/>
    </w:rPr>
  </w:style>
  <w:style w:type="paragraph" w:styleId="Tekstprzypisudolnego">
    <w:name w:val="footnote text"/>
    <w:aliases w:val="Tekst przypisu"/>
    <w:basedOn w:val="Normalny"/>
    <w:link w:val="TekstprzypisudolnegoZnak"/>
    <w:rsid w:val="00C32D15"/>
    <w:pPr>
      <w:spacing w:after="0" w:line="240" w:lineRule="auto"/>
      <w:jc w:val="both"/>
    </w:pPr>
    <w:rPr>
      <w:rFonts w:ascii="Arial" w:eastAsia="Times New Roman" w:hAnsi="Arial" w:cs="Times New Roman"/>
      <w:sz w:val="20"/>
      <w:szCs w:val="20"/>
      <w:lang w:eastAsia="ar-SA"/>
    </w:rPr>
  </w:style>
  <w:style w:type="character" w:customStyle="1" w:styleId="TekstprzypisudolnegoZnak">
    <w:name w:val="Tekst przypisu dolnego Znak"/>
    <w:aliases w:val="Tekst przypisu Znak"/>
    <w:basedOn w:val="Domylnaczcionkaakapitu"/>
    <w:link w:val="Tekstprzypisudolnego"/>
    <w:rsid w:val="00C32D15"/>
    <w:rPr>
      <w:rFonts w:ascii="Arial" w:eastAsia="Times New Roman" w:hAnsi="Arial" w:cs="Times New Roman"/>
      <w:sz w:val="20"/>
      <w:szCs w:val="20"/>
      <w:lang w:eastAsia="ar-SA"/>
    </w:rPr>
  </w:style>
  <w:style w:type="paragraph" w:customStyle="1" w:styleId="Tekstkomentarza1">
    <w:name w:val="Tekst komentarza1"/>
    <w:basedOn w:val="Normalny"/>
    <w:rsid w:val="00C32D15"/>
    <w:pPr>
      <w:suppressAutoHyphens/>
      <w:spacing w:after="0" w:line="240" w:lineRule="auto"/>
    </w:pPr>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unhideWhenUsed/>
    <w:rsid w:val="00C32D1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2D15"/>
    <w:rPr>
      <w:sz w:val="20"/>
      <w:szCs w:val="20"/>
    </w:rPr>
  </w:style>
  <w:style w:type="paragraph" w:styleId="Tematkomentarza">
    <w:name w:val="annotation subject"/>
    <w:basedOn w:val="Tekstkomentarza1"/>
    <w:next w:val="Tekstkomentarza1"/>
    <w:link w:val="TematkomentarzaZnak"/>
    <w:rsid w:val="00C32D15"/>
    <w:rPr>
      <w:b/>
      <w:bCs/>
    </w:rPr>
  </w:style>
  <w:style w:type="character" w:customStyle="1" w:styleId="TematkomentarzaZnak">
    <w:name w:val="Temat komentarza Znak"/>
    <w:basedOn w:val="TekstkomentarzaZnak"/>
    <w:link w:val="Tematkomentarza"/>
    <w:rsid w:val="00C32D15"/>
    <w:rPr>
      <w:rFonts w:ascii="Times New Roman" w:eastAsia="Times New Roman" w:hAnsi="Times New Roman" w:cs="Times New Roman"/>
      <w:b/>
      <w:bCs/>
      <w:sz w:val="20"/>
      <w:szCs w:val="20"/>
      <w:lang w:eastAsia="ar-SA"/>
    </w:rPr>
  </w:style>
  <w:style w:type="paragraph" w:styleId="Tekstdymka">
    <w:name w:val="Balloon Text"/>
    <w:basedOn w:val="Normalny"/>
    <w:link w:val="TekstdymkaZnak"/>
    <w:rsid w:val="00C32D1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C32D15"/>
    <w:rPr>
      <w:rFonts w:ascii="Tahoma" w:eastAsia="Times New Roman" w:hAnsi="Tahoma" w:cs="Tahoma"/>
      <w:sz w:val="16"/>
      <w:szCs w:val="16"/>
      <w:lang w:eastAsia="ar-SA"/>
    </w:rPr>
  </w:style>
  <w:style w:type="paragraph" w:customStyle="1" w:styleId="Tekstpodstawowywcity23">
    <w:name w:val="Tekst podstawowy wcięty 23"/>
    <w:basedOn w:val="Normalny"/>
    <w:rsid w:val="00C32D15"/>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Standard">
    <w:name w:val="Standard"/>
    <w:rsid w:val="00C32D1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Tekstprzypisukocowego">
    <w:name w:val="endnote text"/>
    <w:basedOn w:val="Normalny"/>
    <w:link w:val="TekstprzypisukocowegoZnak1"/>
    <w:rsid w:val="00C32D15"/>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C32D15"/>
    <w:rPr>
      <w:rFonts w:ascii="Times New Roman" w:eastAsia="Times New Roman" w:hAnsi="Times New Roman" w:cs="Times New Roman"/>
      <w:sz w:val="20"/>
      <w:szCs w:val="20"/>
      <w:lang w:eastAsia="ar-SA"/>
    </w:rPr>
  </w:style>
  <w:style w:type="paragraph" w:customStyle="1" w:styleId="ust">
    <w:name w:val="ust"/>
    <w:rsid w:val="00C32D15"/>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Zawartoramki">
    <w:name w:val="Zawartość ramki"/>
    <w:basedOn w:val="Tekstpodstawowy"/>
    <w:rsid w:val="00C32D15"/>
  </w:style>
  <w:style w:type="character" w:customStyle="1" w:styleId="jm">
    <w:name w:val="jm"/>
    <w:rsid w:val="00C32D15"/>
  </w:style>
  <w:style w:type="character" w:customStyle="1" w:styleId="techopt">
    <w:name w:val="tech_opt"/>
    <w:rsid w:val="00C32D15"/>
  </w:style>
  <w:style w:type="character" w:customStyle="1" w:styleId="techval">
    <w:name w:val="tech_val"/>
    <w:rsid w:val="00C32D15"/>
  </w:style>
  <w:style w:type="character" w:customStyle="1" w:styleId="hps">
    <w:name w:val="hps"/>
    <w:rsid w:val="00C32D15"/>
  </w:style>
  <w:style w:type="paragraph" w:styleId="Akapitzlist">
    <w:name w:val="List Paragraph"/>
    <w:aliases w:val="CW_Lista,zwykły tekst,Wypunktowanie,Preambuła,L1,Numerowanie,Akapit z listą5,T_SZ_List Paragraph,normalny tekst,Akapit z listą BS,Kolorowa lista — akcent 11,Colorful List Accent 1,Γράφημα,Bulleted list,Odstavec,Podsis rysunku,sw tekst,lp1"/>
    <w:basedOn w:val="Normalny"/>
    <w:link w:val="AkapitzlistZnak"/>
    <w:uiPriority w:val="34"/>
    <w:qFormat/>
    <w:rsid w:val="00C32D15"/>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ZSPDOAkapit">
    <w:name w:val="ZSPDO_Akapit"/>
    <w:link w:val="ZSPDOAkapitZnak"/>
    <w:rsid w:val="00C32D15"/>
    <w:pPr>
      <w:spacing w:after="0" w:line="360" w:lineRule="auto"/>
      <w:ind w:firstLine="397"/>
      <w:jc w:val="both"/>
    </w:pPr>
    <w:rPr>
      <w:rFonts w:ascii="Times New Roman" w:eastAsia="Times New Roman" w:hAnsi="Times New Roman" w:cs="Times New Roman"/>
      <w:sz w:val="24"/>
      <w:szCs w:val="20"/>
      <w:lang w:eastAsia="zh-CN"/>
    </w:rPr>
  </w:style>
  <w:style w:type="character" w:customStyle="1" w:styleId="ZSPDOAkapitZnak">
    <w:name w:val="ZSPDO_Akapit Znak"/>
    <w:link w:val="ZSPDOAkapit"/>
    <w:rsid w:val="00C32D15"/>
    <w:rPr>
      <w:rFonts w:ascii="Times New Roman" w:eastAsia="Times New Roman" w:hAnsi="Times New Roman" w:cs="Times New Roman"/>
      <w:sz w:val="24"/>
      <w:szCs w:val="20"/>
      <w:lang w:eastAsia="zh-CN"/>
    </w:rPr>
  </w:style>
  <w:style w:type="character" w:customStyle="1" w:styleId="A2">
    <w:name w:val="A2"/>
    <w:rsid w:val="00C32D15"/>
    <w:rPr>
      <w:rFonts w:ascii="Helvetica 65 Medium" w:hAnsi="Helvetica 65 Medium" w:cs="Helvetica 65 Medium"/>
      <w:color w:val="000000"/>
      <w:sz w:val="14"/>
      <w:szCs w:val="14"/>
    </w:rPr>
  </w:style>
  <w:style w:type="character" w:customStyle="1" w:styleId="A3">
    <w:name w:val="A3"/>
    <w:rsid w:val="00C32D15"/>
    <w:rPr>
      <w:rFonts w:ascii="Helvetica 45 Light" w:hAnsi="Helvetica 45 Light" w:cs="Helvetica 45 Light"/>
      <w:color w:val="000000"/>
      <w:sz w:val="8"/>
      <w:szCs w:val="8"/>
    </w:rPr>
  </w:style>
  <w:style w:type="paragraph" w:styleId="Tekstpodstawowy3">
    <w:name w:val="Body Text 3"/>
    <w:basedOn w:val="Normalny"/>
    <w:link w:val="Tekstpodstawowy3Znak"/>
    <w:unhideWhenUsed/>
    <w:rsid w:val="00C32D15"/>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C32D15"/>
    <w:rPr>
      <w:rFonts w:ascii="Times New Roman" w:eastAsia="Times New Roman" w:hAnsi="Times New Roman" w:cs="Times New Roman"/>
      <w:sz w:val="16"/>
      <w:szCs w:val="16"/>
      <w:lang w:eastAsia="ar-SA"/>
    </w:rPr>
  </w:style>
  <w:style w:type="character" w:customStyle="1" w:styleId="BodyTextIndentChar">
    <w:name w:val="Body Text Indent Char"/>
    <w:semiHidden/>
    <w:locked/>
    <w:rsid w:val="00C32D15"/>
    <w:rPr>
      <w:rFonts w:cs="Times New Roman"/>
      <w:sz w:val="20"/>
      <w:szCs w:val="20"/>
      <w:lang w:eastAsia="ar-SA" w:bidi="ar-SA"/>
    </w:rPr>
  </w:style>
  <w:style w:type="paragraph" w:customStyle="1" w:styleId="Akapitzlist1">
    <w:name w:val="Akapit z listą1"/>
    <w:basedOn w:val="Normalny"/>
    <w:rsid w:val="00C32D15"/>
    <w:pPr>
      <w:suppressAutoHyphens/>
      <w:spacing w:after="0" w:line="240" w:lineRule="auto"/>
      <w:ind w:left="720"/>
      <w:contextualSpacing/>
    </w:pPr>
    <w:rPr>
      <w:rFonts w:ascii="Times New Roman" w:eastAsia="Calibri" w:hAnsi="Times New Roman" w:cs="Times New Roman"/>
      <w:sz w:val="20"/>
      <w:szCs w:val="20"/>
      <w:lang w:eastAsia="ar-SA"/>
    </w:rPr>
  </w:style>
  <w:style w:type="character" w:styleId="Odwoaniedokomentarza">
    <w:name w:val="annotation reference"/>
    <w:uiPriority w:val="99"/>
    <w:semiHidden/>
    <w:unhideWhenUsed/>
    <w:rsid w:val="00C32D15"/>
    <w:rPr>
      <w:sz w:val="16"/>
      <w:szCs w:val="16"/>
    </w:rPr>
  </w:style>
  <w:style w:type="character" w:styleId="Odwoanieprzypisudolnego">
    <w:name w:val="footnote reference"/>
    <w:aliases w:val="Odwołanie przypisu"/>
    <w:uiPriority w:val="99"/>
    <w:unhideWhenUsed/>
    <w:rsid w:val="00C32D15"/>
    <w:rPr>
      <w:vertAlign w:val="superscript"/>
    </w:rPr>
  </w:style>
  <w:style w:type="character" w:customStyle="1" w:styleId="articletitle">
    <w:name w:val="articletitle"/>
    <w:rsid w:val="00C32D15"/>
  </w:style>
  <w:style w:type="character" w:customStyle="1" w:styleId="footnote">
    <w:name w:val="footnote"/>
    <w:rsid w:val="00C32D15"/>
  </w:style>
  <w:style w:type="table" w:styleId="Tabela-Siatka">
    <w:name w:val="Table Grid"/>
    <w:basedOn w:val="Standardowy"/>
    <w:uiPriority w:val="59"/>
    <w:rsid w:val="00C32D1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32D15"/>
    <w:pPr>
      <w:spacing w:after="0" w:line="240" w:lineRule="auto"/>
    </w:pPr>
    <w:rPr>
      <w:rFonts w:ascii="Times New Roman" w:eastAsia="Times New Roman" w:hAnsi="Times New Roman" w:cs="Times New Roman"/>
      <w:sz w:val="20"/>
      <w:szCs w:val="20"/>
      <w:lang w:eastAsia="ar-SA"/>
    </w:rPr>
  </w:style>
  <w:style w:type="character" w:customStyle="1" w:styleId="alb">
    <w:name w:val="a_lb"/>
    <w:rsid w:val="00C32D15"/>
  </w:style>
  <w:style w:type="paragraph" w:customStyle="1" w:styleId="parinner">
    <w:name w:val="parinner"/>
    <w:basedOn w:val="Normalny"/>
    <w:rsid w:val="00C32D1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rongEmphasis">
    <w:name w:val="Strong Emphasis"/>
    <w:rsid w:val="00C32D15"/>
    <w:rPr>
      <w:b/>
      <w:bCs/>
    </w:rPr>
  </w:style>
  <w:style w:type="character" w:customStyle="1" w:styleId="AkapitzlistZnak">
    <w:name w:val="Akapit z listą Znak"/>
    <w:aliases w:val="CW_Lista Znak,zwykły tekst Znak,Wypunktowanie Znak,Preambuła Znak,L1 Znak,Numerowanie Znak,Akapit z listą5 Znak,T_SZ_List Paragraph Znak,normalny tekst Znak,Akapit z listą BS Znak,Kolorowa lista — akcent 11 Znak,Γράφημα Znak,lp1 Znak"/>
    <w:link w:val="Akapitzlist"/>
    <w:uiPriority w:val="34"/>
    <w:qFormat/>
    <w:locked/>
    <w:rsid w:val="00C32D15"/>
    <w:rPr>
      <w:rFonts w:ascii="Times New Roman" w:eastAsia="Times New Roman" w:hAnsi="Times New Roman" w:cs="Times New Roman"/>
      <w:sz w:val="20"/>
      <w:szCs w:val="20"/>
      <w:lang w:eastAsia="ar-SA"/>
    </w:rPr>
  </w:style>
  <w:style w:type="paragraph" w:styleId="Bezodstpw">
    <w:name w:val="No Spacing"/>
    <w:qFormat/>
    <w:rsid w:val="00C32D15"/>
    <w:pPr>
      <w:suppressAutoHyphens/>
      <w:autoSpaceDN w:val="0"/>
      <w:spacing w:after="0" w:line="240" w:lineRule="auto"/>
      <w:textAlignment w:val="baseline"/>
    </w:pPr>
    <w:rPr>
      <w:rFonts w:ascii="Calibri" w:eastAsia="Calibri" w:hAnsi="Calibri" w:cs="Times New Roman"/>
    </w:rPr>
  </w:style>
  <w:style w:type="paragraph" w:customStyle="1" w:styleId="text-justify">
    <w:name w:val="text-justify"/>
    <w:basedOn w:val="Normalny"/>
    <w:rsid w:val="00C32D1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ocnowyrniony">
    <w:name w:val="Mocno wyróżniony"/>
    <w:qFormat/>
    <w:rsid w:val="00C32D15"/>
    <w:rPr>
      <w:b/>
      <w:bCs/>
    </w:rPr>
  </w:style>
  <w:style w:type="paragraph" w:styleId="Zwykytekst">
    <w:name w:val="Plain Text"/>
    <w:basedOn w:val="Normalny"/>
    <w:link w:val="ZwykytekstZnak"/>
    <w:rsid w:val="00C32D15"/>
    <w:pPr>
      <w:autoSpaceDE w:val="0"/>
      <w:autoSpaceDN w:val="0"/>
      <w:spacing w:before="90" w:after="0" w:line="380" w:lineRule="atLeast"/>
      <w:jc w:val="both"/>
    </w:pPr>
    <w:rPr>
      <w:rFonts w:ascii="Courier New" w:eastAsia="Times New Roman" w:hAnsi="Courier New" w:cs="Times New Roman"/>
      <w:w w:val="89"/>
      <w:sz w:val="25"/>
      <w:szCs w:val="20"/>
      <w:lang w:eastAsia="ar-SA"/>
    </w:rPr>
  </w:style>
  <w:style w:type="character" w:customStyle="1" w:styleId="ZwykytekstZnak">
    <w:name w:val="Zwykły tekst Znak"/>
    <w:basedOn w:val="Domylnaczcionkaakapitu"/>
    <w:link w:val="Zwykytekst"/>
    <w:rsid w:val="00C32D15"/>
    <w:rPr>
      <w:rFonts w:ascii="Courier New" w:eastAsia="Times New Roman" w:hAnsi="Courier New" w:cs="Times New Roman"/>
      <w:w w:val="89"/>
      <w:sz w:val="25"/>
      <w:szCs w:val="20"/>
      <w:lang w:eastAsia="ar-SA"/>
    </w:rPr>
  </w:style>
  <w:style w:type="character" w:customStyle="1" w:styleId="fn-ref">
    <w:name w:val="fn-ref"/>
    <w:basedOn w:val="Domylnaczcionkaakapitu"/>
    <w:rsid w:val="00C32D15"/>
  </w:style>
  <w:style w:type="character" w:customStyle="1" w:styleId="Brak">
    <w:name w:val="Brak"/>
    <w:rsid w:val="00C32D15"/>
  </w:style>
  <w:style w:type="numbering" w:customStyle="1" w:styleId="Zaimportowanystyl1">
    <w:name w:val="Zaimportowany styl 1"/>
    <w:rsid w:val="00C32D15"/>
    <w:pPr>
      <w:numPr>
        <w:numId w:val="47"/>
      </w:numPr>
    </w:pPr>
  </w:style>
  <w:style w:type="character" w:customStyle="1" w:styleId="BrakA">
    <w:name w:val="Brak A"/>
    <w:rsid w:val="00C32D15"/>
  </w:style>
  <w:style w:type="paragraph" w:customStyle="1" w:styleId="pkt">
    <w:name w:val="pkt"/>
    <w:rsid w:val="00C32D15"/>
    <w:pPr>
      <w:pBdr>
        <w:top w:val="nil"/>
        <w:left w:val="nil"/>
        <w:bottom w:val="nil"/>
        <w:right w:val="nil"/>
        <w:between w:val="nil"/>
        <w:bar w:val="nil"/>
      </w:pBdr>
      <w:spacing w:before="60" w:after="60" w:line="240" w:lineRule="auto"/>
      <w:ind w:left="851" w:hanging="295"/>
      <w:jc w:val="both"/>
    </w:pPr>
    <w:rPr>
      <w:rFonts w:ascii="Times New Roman" w:eastAsia="Arial Unicode MS" w:hAnsi="Times New Roman" w:cs="Arial Unicode MS"/>
      <w:color w:val="000000"/>
      <w:sz w:val="24"/>
      <w:szCs w:val="24"/>
      <w:u w:color="000000"/>
      <w:bdr w:val="nil"/>
      <w:lang w:eastAsia="pl-PL"/>
    </w:rPr>
  </w:style>
  <w:style w:type="character" w:customStyle="1" w:styleId="Hyperlink3">
    <w:name w:val="Hyperlink.3"/>
    <w:basedOn w:val="Brak"/>
    <w:rsid w:val="00C32D15"/>
    <w:rPr>
      <w:outline w:val="0"/>
      <w:color w:val="000000"/>
      <w:u w:val="single" w:color="000000"/>
      <w:lang w:val="it-IT"/>
    </w:rPr>
  </w:style>
  <w:style w:type="numbering" w:customStyle="1" w:styleId="Zaimportowanystyl13">
    <w:name w:val="Zaimportowany styl 13"/>
    <w:rsid w:val="00C32D15"/>
    <w:pPr>
      <w:numPr>
        <w:numId w:val="48"/>
      </w:numPr>
    </w:pPr>
  </w:style>
  <w:style w:type="character" w:customStyle="1" w:styleId="Hyperlink8">
    <w:name w:val="Hyperlink.8"/>
    <w:basedOn w:val="Brak"/>
    <w:rsid w:val="00C32D15"/>
    <w:rPr>
      <w:rFonts w:ascii="Times New Roman" w:eastAsia="Times New Roman" w:hAnsi="Times New Roman" w:cs="Times New Roman"/>
      <w:b/>
      <w:bCs/>
      <w:u w:val="single"/>
      <w:lang w:val="it-IT"/>
    </w:rPr>
  </w:style>
  <w:style w:type="character" w:customStyle="1" w:styleId="Nierozpoznanawzmianka1">
    <w:name w:val="Nierozpoznana wzmianka1"/>
    <w:basedOn w:val="Domylnaczcionkaakapitu"/>
    <w:uiPriority w:val="99"/>
    <w:semiHidden/>
    <w:unhideWhenUsed/>
    <w:rsid w:val="00123E8F"/>
    <w:rPr>
      <w:color w:val="605E5C"/>
      <w:shd w:val="clear" w:color="auto" w:fill="E1DFDD"/>
    </w:rPr>
  </w:style>
  <w:style w:type="character" w:customStyle="1" w:styleId="markedcontent">
    <w:name w:val="markedcontent"/>
    <w:basedOn w:val="Domylnaczcionkaakapitu"/>
    <w:rsid w:val="000152B1"/>
  </w:style>
  <w:style w:type="character" w:styleId="Nierozpoznanawzmianka">
    <w:name w:val="Unresolved Mention"/>
    <w:basedOn w:val="Domylnaczcionkaakapitu"/>
    <w:uiPriority w:val="99"/>
    <w:semiHidden/>
    <w:unhideWhenUsed/>
    <w:rsid w:val="00055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4912">
      <w:bodyDiv w:val="1"/>
      <w:marLeft w:val="0"/>
      <w:marRight w:val="0"/>
      <w:marTop w:val="0"/>
      <w:marBottom w:val="0"/>
      <w:divBdr>
        <w:top w:val="none" w:sz="0" w:space="0" w:color="auto"/>
        <w:left w:val="none" w:sz="0" w:space="0" w:color="auto"/>
        <w:bottom w:val="none" w:sz="0" w:space="0" w:color="auto"/>
        <w:right w:val="none" w:sz="0" w:space="0" w:color="auto"/>
      </w:divBdr>
    </w:div>
    <w:div w:id="132715852">
      <w:bodyDiv w:val="1"/>
      <w:marLeft w:val="0"/>
      <w:marRight w:val="0"/>
      <w:marTop w:val="0"/>
      <w:marBottom w:val="0"/>
      <w:divBdr>
        <w:top w:val="none" w:sz="0" w:space="0" w:color="auto"/>
        <w:left w:val="none" w:sz="0" w:space="0" w:color="auto"/>
        <w:bottom w:val="none" w:sz="0" w:space="0" w:color="auto"/>
        <w:right w:val="none" w:sz="0" w:space="0" w:color="auto"/>
      </w:divBdr>
    </w:div>
    <w:div w:id="240260874">
      <w:bodyDiv w:val="1"/>
      <w:marLeft w:val="0"/>
      <w:marRight w:val="0"/>
      <w:marTop w:val="0"/>
      <w:marBottom w:val="0"/>
      <w:divBdr>
        <w:top w:val="none" w:sz="0" w:space="0" w:color="auto"/>
        <w:left w:val="none" w:sz="0" w:space="0" w:color="auto"/>
        <w:bottom w:val="none" w:sz="0" w:space="0" w:color="auto"/>
        <w:right w:val="none" w:sz="0" w:space="0" w:color="auto"/>
      </w:divBdr>
    </w:div>
    <w:div w:id="343938015">
      <w:bodyDiv w:val="1"/>
      <w:marLeft w:val="0"/>
      <w:marRight w:val="0"/>
      <w:marTop w:val="0"/>
      <w:marBottom w:val="0"/>
      <w:divBdr>
        <w:top w:val="none" w:sz="0" w:space="0" w:color="auto"/>
        <w:left w:val="none" w:sz="0" w:space="0" w:color="auto"/>
        <w:bottom w:val="none" w:sz="0" w:space="0" w:color="auto"/>
        <w:right w:val="none" w:sz="0" w:space="0" w:color="auto"/>
      </w:divBdr>
    </w:div>
    <w:div w:id="594940620">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744455697">
      <w:bodyDiv w:val="1"/>
      <w:marLeft w:val="0"/>
      <w:marRight w:val="0"/>
      <w:marTop w:val="0"/>
      <w:marBottom w:val="0"/>
      <w:divBdr>
        <w:top w:val="none" w:sz="0" w:space="0" w:color="auto"/>
        <w:left w:val="none" w:sz="0" w:space="0" w:color="auto"/>
        <w:bottom w:val="none" w:sz="0" w:space="0" w:color="auto"/>
        <w:right w:val="none" w:sz="0" w:space="0" w:color="auto"/>
      </w:divBdr>
      <w:divsChild>
        <w:div w:id="1560284389">
          <w:marLeft w:val="0"/>
          <w:marRight w:val="0"/>
          <w:marTop w:val="0"/>
          <w:marBottom w:val="0"/>
          <w:divBdr>
            <w:top w:val="none" w:sz="0" w:space="0" w:color="auto"/>
            <w:left w:val="none" w:sz="0" w:space="0" w:color="auto"/>
            <w:bottom w:val="none" w:sz="0" w:space="0" w:color="auto"/>
            <w:right w:val="none" w:sz="0" w:space="0" w:color="auto"/>
          </w:divBdr>
        </w:div>
        <w:div w:id="465976513">
          <w:marLeft w:val="0"/>
          <w:marRight w:val="0"/>
          <w:marTop w:val="0"/>
          <w:marBottom w:val="0"/>
          <w:divBdr>
            <w:top w:val="none" w:sz="0" w:space="0" w:color="auto"/>
            <w:left w:val="none" w:sz="0" w:space="0" w:color="auto"/>
            <w:bottom w:val="none" w:sz="0" w:space="0" w:color="auto"/>
            <w:right w:val="none" w:sz="0" w:space="0" w:color="auto"/>
          </w:divBdr>
          <w:divsChild>
            <w:div w:id="781386756">
              <w:marLeft w:val="0"/>
              <w:marRight w:val="0"/>
              <w:marTop w:val="0"/>
              <w:marBottom w:val="0"/>
              <w:divBdr>
                <w:top w:val="none" w:sz="0" w:space="0" w:color="auto"/>
                <w:left w:val="none" w:sz="0" w:space="0" w:color="auto"/>
                <w:bottom w:val="none" w:sz="0" w:space="0" w:color="auto"/>
                <w:right w:val="none" w:sz="0" w:space="0" w:color="auto"/>
              </w:divBdr>
            </w:div>
          </w:divsChild>
        </w:div>
        <w:div w:id="565074134">
          <w:marLeft w:val="0"/>
          <w:marRight w:val="0"/>
          <w:marTop w:val="0"/>
          <w:marBottom w:val="0"/>
          <w:divBdr>
            <w:top w:val="none" w:sz="0" w:space="0" w:color="auto"/>
            <w:left w:val="none" w:sz="0" w:space="0" w:color="auto"/>
            <w:bottom w:val="none" w:sz="0" w:space="0" w:color="auto"/>
            <w:right w:val="none" w:sz="0" w:space="0" w:color="auto"/>
          </w:divBdr>
          <w:divsChild>
            <w:div w:id="1483499898">
              <w:marLeft w:val="0"/>
              <w:marRight w:val="0"/>
              <w:marTop w:val="0"/>
              <w:marBottom w:val="0"/>
              <w:divBdr>
                <w:top w:val="none" w:sz="0" w:space="0" w:color="auto"/>
                <w:left w:val="none" w:sz="0" w:space="0" w:color="auto"/>
                <w:bottom w:val="none" w:sz="0" w:space="0" w:color="auto"/>
                <w:right w:val="none" w:sz="0" w:space="0" w:color="auto"/>
              </w:divBdr>
            </w:div>
          </w:divsChild>
        </w:div>
        <w:div w:id="1366099434">
          <w:marLeft w:val="0"/>
          <w:marRight w:val="0"/>
          <w:marTop w:val="0"/>
          <w:marBottom w:val="0"/>
          <w:divBdr>
            <w:top w:val="none" w:sz="0" w:space="0" w:color="auto"/>
            <w:left w:val="none" w:sz="0" w:space="0" w:color="auto"/>
            <w:bottom w:val="none" w:sz="0" w:space="0" w:color="auto"/>
            <w:right w:val="none" w:sz="0" w:space="0" w:color="auto"/>
          </w:divBdr>
          <w:divsChild>
            <w:div w:id="996150021">
              <w:marLeft w:val="0"/>
              <w:marRight w:val="0"/>
              <w:marTop w:val="0"/>
              <w:marBottom w:val="0"/>
              <w:divBdr>
                <w:top w:val="none" w:sz="0" w:space="0" w:color="auto"/>
                <w:left w:val="none" w:sz="0" w:space="0" w:color="auto"/>
                <w:bottom w:val="none" w:sz="0" w:space="0" w:color="auto"/>
                <w:right w:val="none" w:sz="0" w:space="0" w:color="auto"/>
              </w:divBdr>
            </w:div>
          </w:divsChild>
        </w:div>
        <w:div w:id="1195341863">
          <w:marLeft w:val="0"/>
          <w:marRight w:val="0"/>
          <w:marTop w:val="0"/>
          <w:marBottom w:val="0"/>
          <w:divBdr>
            <w:top w:val="none" w:sz="0" w:space="0" w:color="auto"/>
            <w:left w:val="none" w:sz="0" w:space="0" w:color="auto"/>
            <w:bottom w:val="none" w:sz="0" w:space="0" w:color="auto"/>
            <w:right w:val="none" w:sz="0" w:space="0" w:color="auto"/>
          </w:divBdr>
          <w:divsChild>
            <w:div w:id="205121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44895">
      <w:bodyDiv w:val="1"/>
      <w:marLeft w:val="0"/>
      <w:marRight w:val="0"/>
      <w:marTop w:val="0"/>
      <w:marBottom w:val="0"/>
      <w:divBdr>
        <w:top w:val="none" w:sz="0" w:space="0" w:color="auto"/>
        <w:left w:val="none" w:sz="0" w:space="0" w:color="auto"/>
        <w:bottom w:val="none" w:sz="0" w:space="0" w:color="auto"/>
        <w:right w:val="none" w:sz="0" w:space="0" w:color="auto"/>
      </w:divBdr>
    </w:div>
    <w:div w:id="804472080">
      <w:bodyDiv w:val="1"/>
      <w:marLeft w:val="0"/>
      <w:marRight w:val="0"/>
      <w:marTop w:val="0"/>
      <w:marBottom w:val="0"/>
      <w:divBdr>
        <w:top w:val="none" w:sz="0" w:space="0" w:color="auto"/>
        <w:left w:val="none" w:sz="0" w:space="0" w:color="auto"/>
        <w:bottom w:val="none" w:sz="0" w:space="0" w:color="auto"/>
        <w:right w:val="none" w:sz="0" w:space="0" w:color="auto"/>
      </w:divBdr>
    </w:div>
    <w:div w:id="1122649626">
      <w:bodyDiv w:val="1"/>
      <w:marLeft w:val="0"/>
      <w:marRight w:val="0"/>
      <w:marTop w:val="0"/>
      <w:marBottom w:val="0"/>
      <w:divBdr>
        <w:top w:val="none" w:sz="0" w:space="0" w:color="auto"/>
        <w:left w:val="none" w:sz="0" w:space="0" w:color="auto"/>
        <w:bottom w:val="none" w:sz="0" w:space="0" w:color="auto"/>
        <w:right w:val="none" w:sz="0" w:space="0" w:color="auto"/>
      </w:divBdr>
    </w:div>
    <w:div w:id="1226331972">
      <w:bodyDiv w:val="1"/>
      <w:marLeft w:val="0"/>
      <w:marRight w:val="0"/>
      <w:marTop w:val="0"/>
      <w:marBottom w:val="0"/>
      <w:divBdr>
        <w:top w:val="none" w:sz="0" w:space="0" w:color="auto"/>
        <w:left w:val="none" w:sz="0" w:space="0" w:color="auto"/>
        <w:bottom w:val="none" w:sz="0" w:space="0" w:color="auto"/>
        <w:right w:val="none" w:sz="0" w:space="0" w:color="auto"/>
      </w:divBdr>
    </w:div>
    <w:div w:id="1351907956">
      <w:bodyDiv w:val="1"/>
      <w:marLeft w:val="0"/>
      <w:marRight w:val="0"/>
      <w:marTop w:val="0"/>
      <w:marBottom w:val="0"/>
      <w:divBdr>
        <w:top w:val="none" w:sz="0" w:space="0" w:color="auto"/>
        <w:left w:val="none" w:sz="0" w:space="0" w:color="auto"/>
        <w:bottom w:val="none" w:sz="0" w:space="0" w:color="auto"/>
        <w:right w:val="none" w:sz="0" w:space="0" w:color="auto"/>
      </w:divBdr>
    </w:div>
    <w:div w:id="1470198307">
      <w:bodyDiv w:val="1"/>
      <w:marLeft w:val="0"/>
      <w:marRight w:val="0"/>
      <w:marTop w:val="0"/>
      <w:marBottom w:val="0"/>
      <w:divBdr>
        <w:top w:val="none" w:sz="0" w:space="0" w:color="auto"/>
        <w:left w:val="none" w:sz="0" w:space="0" w:color="auto"/>
        <w:bottom w:val="none" w:sz="0" w:space="0" w:color="auto"/>
        <w:right w:val="none" w:sz="0" w:space="0" w:color="auto"/>
      </w:divBdr>
    </w:div>
    <w:div w:id="1565871435">
      <w:bodyDiv w:val="1"/>
      <w:marLeft w:val="0"/>
      <w:marRight w:val="0"/>
      <w:marTop w:val="0"/>
      <w:marBottom w:val="0"/>
      <w:divBdr>
        <w:top w:val="none" w:sz="0" w:space="0" w:color="auto"/>
        <w:left w:val="none" w:sz="0" w:space="0" w:color="auto"/>
        <w:bottom w:val="none" w:sz="0" w:space="0" w:color="auto"/>
        <w:right w:val="none" w:sz="0" w:space="0" w:color="auto"/>
      </w:divBdr>
    </w:div>
    <w:div w:id="1701587866">
      <w:bodyDiv w:val="1"/>
      <w:marLeft w:val="0"/>
      <w:marRight w:val="0"/>
      <w:marTop w:val="0"/>
      <w:marBottom w:val="0"/>
      <w:divBdr>
        <w:top w:val="none" w:sz="0" w:space="0" w:color="auto"/>
        <w:left w:val="none" w:sz="0" w:space="0" w:color="auto"/>
        <w:bottom w:val="none" w:sz="0" w:space="0" w:color="auto"/>
        <w:right w:val="none" w:sz="0" w:space="0" w:color="auto"/>
      </w:divBdr>
    </w:div>
    <w:div w:id="1710372119">
      <w:bodyDiv w:val="1"/>
      <w:marLeft w:val="0"/>
      <w:marRight w:val="0"/>
      <w:marTop w:val="0"/>
      <w:marBottom w:val="0"/>
      <w:divBdr>
        <w:top w:val="none" w:sz="0" w:space="0" w:color="auto"/>
        <w:left w:val="none" w:sz="0" w:space="0" w:color="auto"/>
        <w:bottom w:val="none" w:sz="0" w:space="0" w:color="auto"/>
        <w:right w:val="none" w:sz="0" w:space="0" w:color="auto"/>
      </w:divBdr>
    </w:div>
    <w:div w:id="1738046264">
      <w:bodyDiv w:val="1"/>
      <w:marLeft w:val="0"/>
      <w:marRight w:val="0"/>
      <w:marTop w:val="0"/>
      <w:marBottom w:val="0"/>
      <w:divBdr>
        <w:top w:val="none" w:sz="0" w:space="0" w:color="auto"/>
        <w:left w:val="none" w:sz="0" w:space="0" w:color="auto"/>
        <w:bottom w:val="none" w:sz="0" w:space="0" w:color="auto"/>
        <w:right w:val="none" w:sz="0" w:space="0" w:color="auto"/>
      </w:divBdr>
    </w:div>
    <w:div w:id="1859273916">
      <w:bodyDiv w:val="1"/>
      <w:marLeft w:val="0"/>
      <w:marRight w:val="0"/>
      <w:marTop w:val="0"/>
      <w:marBottom w:val="0"/>
      <w:divBdr>
        <w:top w:val="none" w:sz="0" w:space="0" w:color="auto"/>
        <w:left w:val="none" w:sz="0" w:space="0" w:color="auto"/>
        <w:bottom w:val="none" w:sz="0" w:space="0" w:color="auto"/>
        <w:right w:val="none" w:sz="0" w:space="0" w:color="auto"/>
      </w:divBdr>
    </w:div>
    <w:div w:id="1932622220">
      <w:bodyDiv w:val="1"/>
      <w:marLeft w:val="0"/>
      <w:marRight w:val="0"/>
      <w:marTop w:val="0"/>
      <w:marBottom w:val="0"/>
      <w:divBdr>
        <w:top w:val="none" w:sz="0" w:space="0" w:color="auto"/>
        <w:left w:val="none" w:sz="0" w:space="0" w:color="auto"/>
        <w:bottom w:val="none" w:sz="0" w:space="0" w:color="auto"/>
        <w:right w:val="none" w:sz="0" w:space="0" w:color="auto"/>
      </w:divBdr>
    </w:div>
    <w:div w:id="1962492803">
      <w:bodyDiv w:val="1"/>
      <w:marLeft w:val="0"/>
      <w:marRight w:val="0"/>
      <w:marTop w:val="0"/>
      <w:marBottom w:val="0"/>
      <w:divBdr>
        <w:top w:val="none" w:sz="0" w:space="0" w:color="auto"/>
        <w:left w:val="none" w:sz="0" w:space="0" w:color="auto"/>
        <w:bottom w:val="none" w:sz="0" w:space="0" w:color="auto"/>
        <w:right w:val="none" w:sz="0" w:space="0" w:color="auto"/>
      </w:divBdr>
    </w:div>
    <w:div w:id="2027365987">
      <w:bodyDiv w:val="1"/>
      <w:marLeft w:val="0"/>
      <w:marRight w:val="0"/>
      <w:marTop w:val="0"/>
      <w:marBottom w:val="0"/>
      <w:divBdr>
        <w:top w:val="none" w:sz="0" w:space="0" w:color="auto"/>
        <w:left w:val="none" w:sz="0" w:space="0" w:color="auto"/>
        <w:bottom w:val="none" w:sz="0" w:space="0" w:color="auto"/>
        <w:right w:val="none" w:sz="0" w:space="0" w:color="auto"/>
      </w:divBdr>
      <w:divsChild>
        <w:div w:id="808517965">
          <w:marLeft w:val="0"/>
          <w:marRight w:val="0"/>
          <w:marTop w:val="0"/>
          <w:marBottom w:val="0"/>
          <w:divBdr>
            <w:top w:val="none" w:sz="0" w:space="0" w:color="auto"/>
            <w:left w:val="none" w:sz="0" w:space="0" w:color="auto"/>
            <w:bottom w:val="none" w:sz="0" w:space="0" w:color="auto"/>
            <w:right w:val="none" w:sz="0" w:space="0" w:color="auto"/>
          </w:divBdr>
          <w:divsChild>
            <w:div w:id="141585670">
              <w:marLeft w:val="0"/>
              <w:marRight w:val="0"/>
              <w:marTop w:val="0"/>
              <w:marBottom w:val="0"/>
              <w:divBdr>
                <w:top w:val="none" w:sz="0" w:space="0" w:color="auto"/>
                <w:left w:val="none" w:sz="0" w:space="0" w:color="auto"/>
                <w:bottom w:val="none" w:sz="0" w:space="0" w:color="auto"/>
                <w:right w:val="none" w:sz="0" w:space="0" w:color="auto"/>
              </w:divBdr>
            </w:div>
          </w:divsChild>
        </w:div>
        <w:div w:id="1407075289">
          <w:marLeft w:val="0"/>
          <w:marRight w:val="0"/>
          <w:marTop w:val="0"/>
          <w:marBottom w:val="0"/>
          <w:divBdr>
            <w:top w:val="none" w:sz="0" w:space="0" w:color="auto"/>
            <w:left w:val="none" w:sz="0" w:space="0" w:color="auto"/>
            <w:bottom w:val="none" w:sz="0" w:space="0" w:color="auto"/>
            <w:right w:val="none" w:sz="0" w:space="0" w:color="auto"/>
          </w:divBdr>
          <w:divsChild>
            <w:div w:id="16650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27703">
      <w:bodyDiv w:val="1"/>
      <w:marLeft w:val="0"/>
      <w:marRight w:val="0"/>
      <w:marTop w:val="0"/>
      <w:marBottom w:val="0"/>
      <w:divBdr>
        <w:top w:val="none" w:sz="0" w:space="0" w:color="auto"/>
        <w:left w:val="none" w:sz="0" w:space="0" w:color="auto"/>
        <w:bottom w:val="none" w:sz="0" w:space="0" w:color="auto"/>
        <w:right w:val="none" w:sz="0" w:space="0" w:color="auto"/>
      </w:divBdr>
    </w:div>
    <w:div w:id="2090539585">
      <w:bodyDiv w:val="1"/>
      <w:marLeft w:val="0"/>
      <w:marRight w:val="0"/>
      <w:marTop w:val="0"/>
      <w:marBottom w:val="0"/>
      <w:divBdr>
        <w:top w:val="none" w:sz="0" w:space="0" w:color="auto"/>
        <w:left w:val="none" w:sz="0" w:space="0" w:color="auto"/>
        <w:bottom w:val="none" w:sz="0" w:space="0" w:color="auto"/>
        <w:right w:val="none" w:sz="0" w:space="0" w:color="auto"/>
      </w:divBdr>
    </w:div>
    <w:div w:id="209435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iop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sip.lex.pl/" TargetMode="External"/><Relationship Id="rId1"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1650C-C7B3-467D-9C40-4EBEB3281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6548</Words>
  <Characters>39293</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Barbara Górecka</cp:lastModifiedBy>
  <cp:revision>6</cp:revision>
  <cp:lastPrinted>2026-01-27T11:31:00Z</cp:lastPrinted>
  <dcterms:created xsi:type="dcterms:W3CDTF">2026-01-27T10:41:00Z</dcterms:created>
  <dcterms:modified xsi:type="dcterms:W3CDTF">2026-01-27T11:45:00Z</dcterms:modified>
</cp:coreProperties>
</file>