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5E59EA00" w:rsidR="00DA509A" w:rsidRPr="00930632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61AD1964" w14:textId="3A94A18F" w:rsidR="000C6E88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D77FCF">
        <w:rPr>
          <w:rFonts w:ascii="Calibri" w:hAnsi="Calibri" w:cs="Calibri"/>
          <w:sz w:val="20"/>
          <w:szCs w:val="20"/>
        </w:rPr>
        <w:t xml:space="preserve">6 </w:t>
      </w:r>
      <w:r w:rsidR="00D22BE4" w:rsidRPr="00930632">
        <w:rPr>
          <w:rFonts w:ascii="Calibri" w:hAnsi="Calibri" w:cs="Calibri"/>
          <w:sz w:val="20"/>
          <w:szCs w:val="20"/>
        </w:rPr>
        <w:t>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62A6DEB4" w14:textId="1E5796B0" w:rsidR="009176B3" w:rsidRPr="009176B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791937B9" w14:textId="77777777" w:rsidR="009176B3" w:rsidRDefault="009176B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</w:p>
    <w:p w14:paraId="0A4A530D" w14:textId="7A77D803" w:rsidR="0032655D" w:rsidRPr="00930632" w:rsidRDefault="0032655D" w:rsidP="009176B3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614AC00C" w:rsidR="00A40A01" w:rsidRPr="00930632" w:rsidRDefault="00780B97" w:rsidP="006D5226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5737F3">
        <w:rPr>
          <w:rFonts w:asciiTheme="minorHAnsi" w:hAnsiTheme="minorHAnsi" w:cstheme="minorHAnsi"/>
          <w:b/>
          <w:sz w:val="20"/>
          <w:szCs w:val="20"/>
        </w:rPr>
        <w:t xml:space="preserve">Świadczenie usług rehabilitacji/fizjoterapii dla mieszkańców Gminy Zagnańsk w ramach projektu pn.: </w:t>
      </w:r>
      <w:r>
        <w:rPr>
          <w:rFonts w:asciiTheme="minorHAnsi" w:hAnsiTheme="minorHAnsi" w:cstheme="minorHAnsi"/>
          <w:b/>
          <w:sz w:val="20"/>
          <w:szCs w:val="20"/>
        </w:rPr>
        <w:br/>
      </w:r>
      <w:r w:rsidRPr="005737F3">
        <w:rPr>
          <w:rFonts w:asciiTheme="minorHAnsi" w:hAnsiTheme="minorHAnsi" w:cstheme="minorHAnsi"/>
          <w:b/>
          <w:sz w:val="20"/>
          <w:szCs w:val="20"/>
        </w:rPr>
        <w:t>„CUS w Zagnańsku - nowe możliwości dla mieszkańców!”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2126"/>
        <w:gridCol w:w="6520"/>
        <w:gridCol w:w="2697"/>
      </w:tblGrid>
      <w:tr w:rsidR="00532237" w:rsidRPr="00930632" w14:paraId="57245A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00302C3E" w:rsidR="0022074F" w:rsidRPr="00845A7B" w:rsidRDefault="009C142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Doświadczenie</w:t>
            </w:r>
            <w:r w:rsidR="00532237"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11915" w:rsidRPr="00930632" w14:paraId="212BBC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DEEC2C" w14:textId="77777777" w:rsidR="00711915" w:rsidRPr="00930632" w:rsidRDefault="00711915" w:rsidP="009E2930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170270" w14:textId="77777777" w:rsidR="00711915" w:rsidRPr="00930632" w:rsidRDefault="00711915" w:rsidP="009E2930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C57434" w14:textId="204B06D9" w:rsidR="00711915" w:rsidRPr="000B0715" w:rsidRDefault="00CE0AC2" w:rsidP="009E2930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Fizjoterapeuta / </w:t>
            </w:r>
            <w:r w:rsidR="00885D42">
              <w:rPr>
                <w:rFonts w:ascii="Calibri" w:hAnsi="Calibri" w:cs="Calibri"/>
                <w:b/>
                <w:bCs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ehabilitant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07CFED" w14:textId="3A5FD526" w:rsidR="00711915" w:rsidRPr="000C3D65" w:rsidRDefault="00711915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C3D65">
              <w:rPr>
                <w:rFonts w:ascii="Calibri" w:hAnsi="Calibri" w:cs="Calibri"/>
                <w:sz w:val="20"/>
                <w:szCs w:val="20"/>
              </w:rPr>
              <w:t xml:space="preserve">Osoba z doświadczeniem i wykształceniem wskazanym w opisie przedmiotu zamówienia, która posiada </w:t>
            </w:r>
            <w:r w:rsidRPr="004C4EBF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 w:rsidRPr="000C3D65">
              <w:rPr>
                <w:rFonts w:ascii="Calibri" w:hAnsi="Calibri" w:cs="Calibri"/>
                <w:sz w:val="20"/>
                <w:szCs w:val="20"/>
              </w:rPr>
              <w:t xml:space="preserve"> (należy wskazać ilość) </w:t>
            </w:r>
            <w:r w:rsidR="00333527" w:rsidRPr="00333527">
              <w:rPr>
                <w:rFonts w:asciiTheme="minorHAnsi" w:hAnsiTheme="minorHAnsi" w:cstheme="minorHAnsi"/>
                <w:sz w:val="20"/>
                <w:szCs w:val="20"/>
              </w:rPr>
              <w:t>letnie doświadczenie zawodowe w zawodzie fizjoterapeuty / rehabilitanta</w:t>
            </w:r>
            <w:r w:rsidR="00987194" w:rsidRPr="000C3D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E9F01B2" w14:textId="77777777" w:rsidR="004C4EBF" w:rsidRDefault="004C4EBF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73C07343" w14:textId="2D376B83" w:rsidR="00711915" w:rsidRPr="000C3D65" w:rsidRDefault="00711915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C3D65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</w:t>
            </w:r>
            <w:r w:rsidR="002C7778" w:rsidRPr="000C3D65">
              <w:rPr>
                <w:rFonts w:ascii="Calibri" w:hAnsi="Calibri" w:cs="Calibri"/>
                <w:sz w:val="20"/>
                <w:szCs w:val="20"/>
                <w:lang w:eastAsia="en-US"/>
                <w14:ligatures w14:val="standardContextual"/>
              </w:rPr>
              <w:t xml:space="preserve">w przypadku braku wskazania przyjmuje </w:t>
            </w:r>
            <w:r w:rsidR="004C4EBF">
              <w:rPr>
                <w:rFonts w:ascii="Calibri" w:hAnsi="Calibri" w:cs="Calibri"/>
                <w:sz w:val="20"/>
                <w:szCs w:val="20"/>
                <w:lang w:eastAsia="en-US"/>
                <w14:ligatures w14:val="standardContextual"/>
              </w:rPr>
              <w:t>2</w:t>
            </w:r>
            <w:r w:rsidR="002C7778" w:rsidRPr="000C3D6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333527">
              <w:t xml:space="preserve"> </w:t>
            </w:r>
            <w:r w:rsidR="00333527" w:rsidRPr="00333527">
              <w:rPr>
                <w:rFonts w:asciiTheme="minorHAnsi" w:hAnsiTheme="minorHAnsi" w:cstheme="minorHAnsi"/>
                <w:sz w:val="20"/>
                <w:szCs w:val="20"/>
              </w:rPr>
              <w:t>letnie doświadczenie zawodowe w zawodzie fizjoterapeuty / rehabilitanta</w:t>
            </w:r>
            <w:r w:rsidRPr="000C3D65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0C3D6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12CC13" w14:textId="77777777" w:rsidR="00711915" w:rsidRPr="00930632" w:rsidRDefault="00711915" w:rsidP="009E2930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590E3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993" w:left="1418" w:header="426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E24DF" w14:textId="77777777" w:rsidR="00AA1BF6" w:rsidRDefault="00AA1BF6">
      <w:r>
        <w:separator/>
      </w:r>
    </w:p>
  </w:endnote>
  <w:endnote w:type="continuationSeparator" w:id="0">
    <w:p w14:paraId="2623B418" w14:textId="77777777" w:rsidR="00AA1BF6" w:rsidRDefault="00AA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D049" w14:textId="2380F71F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D77FCF">
      <w:rPr>
        <w:rFonts w:ascii="Calibri" w:hAnsi="Calibri" w:cs="Calibri"/>
        <w:b/>
        <w:sz w:val="18"/>
        <w:szCs w:val="18"/>
      </w:rPr>
      <w:t xml:space="preserve">Dokument musi być </w:t>
    </w:r>
    <w:bookmarkStart w:id="1" w:name="_Hlk67762173"/>
    <w:r w:rsidRPr="00D77FCF">
      <w:rPr>
        <w:rFonts w:ascii="Calibri" w:hAnsi="Calibri" w:cs="Calibri"/>
        <w:b/>
        <w:sz w:val="18"/>
        <w:szCs w:val="18"/>
      </w:rPr>
      <w:t xml:space="preserve">podpisany </w:t>
    </w:r>
    <w:bookmarkStart w:id="2" w:name="_Hlk67762143"/>
    <w:r w:rsidRPr="00D77FCF">
      <w:rPr>
        <w:rFonts w:ascii="Calibri" w:hAnsi="Calibri" w:cs="Calibri"/>
        <w:b/>
        <w:sz w:val="18"/>
        <w:szCs w:val="18"/>
      </w:rPr>
      <w:t>kwalifikowanym podpisem elektronicznym lub podpisem zaufanym lub podpisem osobistym</w:t>
    </w:r>
    <w:r w:rsidRPr="00D77FCF">
      <w:rPr>
        <w:rFonts w:ascii="Calibri" w:hAnsi="Calibri" w:cs="Calibri"/>
        <w:sz w:val="18"/>
        <w:szCs w:val="18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9C142F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DF98" w14:textId="77777777" w:rsidR="00711915" w:rsidRPr="00D3333A" w:rsidRDefault="00711915" w:rsidP="00711915">
    <w:pPr>
      <w:pStyle w:val="Stopka"/>
      <w:jc w:val="both"/>
      <w:rPr>
        <w:rFonts w:ascii="Calibri" w:eastAsia="Microsoft Tai Le" w:hAnsi="Calibri" w:cs="Calibri"/>
        <w:sz w:val="18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0AD70335" w14:textId="77777777" w:rsidR="00711915" w:rsidRDefault="00711915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  <w:lang w:val="x-none"/>
      </w:rPr>
    </w:pPr>
  </w:p>
  <w:p w14:paraId="306A2FD5" w14:textId="4772669A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337E1" w14:textId="77777777" w:rsidR="00AA1BF6" w:rsidRDefault="00AA1BF6">
      <w:r>
        <w:separator/>
      </w:r>
    </w:p>
  </w:footnote>
  <w:footnote w:type="continuationSeparator" w:id="0">
    <w:p w14:paraId="5129E2E3" w14:textId="77777777" w:rsidR="00AA1BF6" w:rsidRDefault="00AA1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AF8BA" w14:textId="77777777" w:rsidR="00D77FCF" w:rsidRDefault="00D77FCF" w:rsidP="00D77FCF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</w:p>
  <w:p w14:paraId="6974C51E" w14:textId="77777777" w:rsidR="00D77FCF" w:rsidRDefault="00D77FCF" w:rsidP="00D77FCF">
    <w:pPr>
      <w:pStyle w:val="Tekstpodstawowy"/>
      <w:spacing w:line="14" w:lineRule="auto"/>
    </w:pPr>
    <w:r>
      <w:rPr>
        <w:noProof/>
      </w:rPr>
      <w:drawing>
        <wp:inline distT="0" distB="0" distL="0" distR="0" wp14:anchorId="338A8BE8" wp14:editId="6526128E">
          <wp:extent cx="5759450" cy="733898"/>
          <wp:effectExtent l="0" t="0" r="0" b="9525"/>
          <wp:docPr id="1633799916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5574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3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00A2B22C" wp14:editId="7C99FAA0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DC2E7" w14:textId="77777777" w:rsidR="00D77FCF" w:rsidRDefault="00D77FCF" w:rsidP="00D77FCF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2B22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53.6pt;margin-top:59.45pt;width:503.05pt;height:14.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55DDC2E7" w14:textId="77777777" w:rsidR="00D77FCF" w:rsidRDefault="00D77FCF" w:rsidP="00D77FCF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FBB1007" w14:textId="77777777" w:rsidR="00D77FCF" w:rsidRDefault="00D77FCF" w:rsidP="00D77FCF">
    <w:pPr>
      <w:pStyle w:val="Nagwek"/>
      <w:rPr>
        <w:rFonts w:ascii="Calibri" w:hAnsi="Calibri" w:cs="Calibri"/>
        <w:sz w:val="20"/>
        <w:szCs w:val="20"/>
      </w:rPr>
    </w:pPr>
  </w:p>
  <w:p w14:paraId="0662A740" w14:textId="77777777" w:rsidR="00D77FCF" w:rsidRPr="00153643" w:rsidRDefault="00D77FCF" w:rsidP="00D77FCF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Pr="00923705">
      <w:rPr>
        <w:rFonts w:ascii="Calibri" w:hAnsi="Calibri" w:cs="Calibri"/>
        <w:sz w:val="20"/>
        <w:szCs w:val="20"/>
      </w:rPr>
      <w:t>1NM/CUS/2026</w:t>
    </w:r>
  </w:p>
  <w:p w14:paraId="332533E7" w14:textId="125453B1" w:rsidR="00FA6062" w:rsidRPr="00D77FCF" w:rsidRDefault="00D77FCF" w:rsidP="00D77FCF">
    <w:pPr>
      <w:pStyle w:val="Nagwek"/>
      <w:tabs>
        <w:tab w:val="clear" w:pos="4536"/>
        <w:tab w:val="clear" w:pos="9072"/>
        <w:tab w:val="left" w:pos="405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D100" w14:textId="77777777" w:rsidR="00711915" w:rsidRDefault="00711915" w:rsidP="00711915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035F07E3" wp14:editId="6FBE3BF8">
          <wp:extent cx="6118860" cy="518160"/>
          <wp:effectExtent l="0" t="0" r="0" b="0"/>
          <wp:docPr id="1516058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58B59" w14:textId="77777777" w:rsidR="00711915" w:rsidRPr="007850ED" w:rsidRDefault="00711915" w:rsidP="00711915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03AF9E78" w14:textId="77777777" w:rsidR="00711915" w:rsidRPr="006302FC" w:rsidRDefault="00711915" w:rsidP="00711915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00F953F" wp14:editId="20DD9158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269900" w14:textId="77777777" w:rsidR="00711915" w:rsidRDefault="00711915" w:rsidP="00711915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F953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0C269900" w14:textId="77777777" w:rsidR="00711915" w:rsidRDefault="00711915" w:rsidP="00711915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65C5DF" w14:textId="65AB4F80" w:rsidR="00127B5D" w:rsidRPr="00653BA1" w:rsidRDefault="00653BA1" w:rsidP="00653BA1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0C5FD2">
      <w:rPr>
        <w:rFonts w:ascii="Calibri" w:hAnsi="Calibri" w:cs="Calibri"/>
        <w:sz w:val="18"/>
        <w:szCs w:val="18"/>
        <w:lang w:val="x-none" w:eastAsia="en-US"/>
      </w:rPr>
      <w:t>5</w:t>
    </w:r>
    <w:r w:rsidRPr="00653BA1">
      <w:rPr>
        <w:rFonts w:ascii="Calibri" w:hAnsi="Calibri" w:cs="Calibri"/>
        <w:sz w:val="18"/>
        <w:szCs w:val="18"/>
        <w:lang w:val="x-none" w:eastAsia="en-US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1E3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715"/>
    <w:rsid w:val="000B0B94"/>
    <w:rsid w:val="000B0FF6"/>
    <w:rsid w:val="000B275C"/>
    <w:rsid w:val="000B2EE7"/>
    <w:rsid w:val="000B37AC"/>
    <w:rsid w:val="000B59DA"/>
    <w:rsid w:val="000C0237"/>
    <w:rsid w:val="000C152C"/>
    <w:rsid w:val="000C1FE3"/>
    <w:rsid w:val="000C3646"/>
    <w:rsid w:val="000C3D65"/>
    <w:rsid w:val="000C5FAE"/>
    <w:rsid w:val="000C5FD2"/>
    <w:rsid w:val="000C6826"/>
    <w:rsid w:val="000C6E74"/>
    <w:rsid w:val="000C6E88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716"/>
    <w:rsid w:val="00111ECF"/>
    <w:rsid w:val="00114AAA"/>
    <w:rsid w:val="00114EE9"/>
    <w:rsid w:val="0011507F"/>
    <w:rsid w:val="001201D6"/>
    <w:rsid w:val="001218E1"/>
    <w:rsid w:val="00121E99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330"/>
    <w:rsid w:val="0014185A"/>
    <w:rsid w:val="0014290E"/>
    <w:rsid w:val="00143610"/>
    <w:rsid w:val="0014366A"/>
    <w:rsid w:val="00143B62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D7D70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315B"/>
    <w:rsid w:val="00204600"/>
    <w:rsid w:val="00205194"/>
    <w:rsid w:val="00210DCE"/>
    <w:rsid w:val="00211D44"/>
    <w:rsid w:val="0021284A"/>
    <w:rsid w:val="00212E74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E3"/>
    <w:rsid w:val="00236234"/>
    <w:rsid w:val="00240772"/>
    <w:rsid w:val="00241840"/>
    <w:rsid w:val="00241C6C"/>
    <w:rsid w:val="002447F6"/>
    <w:rsid w:val="00244BB6"/>
    <w:rsid w:val="00246434"/>
    <w:rsid w:val="00246A11"/>
    <w:rsid w:val="00252051"/>
    <w:rsid w:val="00255734"/>
    <w:rsid w:val="00256EDD"/>
    <w:rsid w:val="00257369"/>
    <w:rsid w:val="00261B89"/>
    <w:rsid w:val="00264077"/>
    <w:rsid w:val="002648FF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0DBB"/>
    <w:rsid w:val="002B14BE"/>
    <w:rsid w:val="002B17BD"/>
    <w:rsid w:val="002B6740"/>
    <w:rsid w:val="002C317E"/>
    <w:rsid w:val="002C49D9"/>
    <w:rsid w:val="002C6B65"/>
    <w:rsid w:val="002C75A5"/>
    <w:rsid w:val="002C7778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527"/>
    <w:rsid w:val="0033364D"/>
    <w:rsid w:val="00333E3F"/>
    <w:rsid w:val="00333F61"/>
    <w:rsid w:val="00334999"/>
    <w:rsid w:val="0033655A"/>
    <w:rsid w:val="00341028"/>
    <w:rsid w:val="003429D7"/>
    <w:rsid w:val="003462FB"/>
    <w:rsid w:val="00347858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76F21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6B42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0642"/>
    <w:rsid w:val="00422FC5"/>
    <w:rsid w:val="00423457"/>
    <w:rsid w:val="004245B7"/>
    <w:rsid w:val="0042629C"/>
    <w:rsid w:val="00427A12"/>
    <w:rsid w:val="00431AC7"/>
    <w:rsid w:val="00436078"/>
    <w:rsid w:val="00436F25"/>
    <w:rsid w:val="004409ED"/>
    <w:rsid w:val="004420E4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3FE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4EBF"/>
    <w:rsid w:val="004C52C0"/>
    <w:rsid w:val="004C6EE4"/>
    <w:rsid w:val="004D1405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4F73BB"/>
    <w:rsid w:val="00500D3B"/>
    <w:rsid w:val="0050164D"/>
    <w:rsid w:val="005038D7"/>
    <w:rsid w:val="00506BA7"/>
    <w:rsid w:val="00506F83"/>
    <w:rsid w:val="00510327"/>
    <w:rsid w:val="00511D6F"/>
    <w:rsid w:val="00512290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0AA0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3A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2D0E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1CFA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3BA1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2C77"/>
    <w:rsid w:val="00694955"/>
    <w:rsid w:val="006952AC"/>
    <w:rsid w:val="00696298"/>
    <w:rsid w:val="006963C8"/>
    <w:rsid w:val="00697CEE"/>
    <w:rsid w:val="006A1BF6"/>
    <w:rsid w:val="006A3208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5226"/>
    <w:rsid w:val="006E04F8"/>
    <w:rsid w:val="006E259A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2D1"/>
    <w:rsid w:val="007003FF"/>
    <w:rsid w:val="00702B45"/>
    <w:rsid w:val="00703B58"/>
    <w:rsid w:val="00703CB8"/>
    <w:rsid w:val="0070555D"/>
    <w:rsid w:val="00706AFC"/>
    <w:rsid w:val="00706ED2"/>
    <w:rsid w:val="007105BD"/>
    <w:rsid w:val="00711915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3B3D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B97"/>
    <w:rsid w:val="00780D53"/>
    <w:rsid w:val="007815A6"/>
    <w:rsid w:val="00784738"/>
    <w:rsid w:val="00785B4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633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98F"/>
    <w:rsid w:val="00826C7F"/>
    <w:rsid w:val="00832CA3"/>
    <w:rsid w:val="008344A7"/>
    <w:rsid w:val="008375EC"/>
    <w:rsid w:val="008406C1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44CA"/>
    <w:rsid w:val="00885D42"/>
    <w:rsid w:val="008875A2"/>
    <w:rsid w:val="00892186"/>
    <w:rsid w:val="00896895"/>
    <w:rsid w:val="00896C0F"/>
    <w:rsid w:val="008A024D"/>
    <w:rsid w:val="008A02C0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6B3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87194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A73B2"/>
    <w:rsid w:val="009B4E9E"/>
    <w:rsid w:val="009C0A20"/>
    <w:rsid w:val="009C142F"/>
    <w:rsid w:val="009C390D"/>
    <w:rsid w:val="009C5089"/>
    <w:rsid w:val="009C58F9"/>
    <w:rsid w:val="009C6657"/>
    <w:rsid w:val="009C7250"/>
    <w:rsid w:val="009C7EB8"/>
    <w:rsid w:val="009D0427"/>
    <w:rsid w:val="009D0A67"/>
    <w:rsid w:val="009D4B64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1BF6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D5F90"/>
    <w:rsid w:val="00AE02C5"/>
    <w:rsid w:val="00AE125E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1C14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276"/>
    <w:rsid w:val="00BE38A8"/>
    <w:rsid w:val="00BE51EC"/>
    <w:rsid w:val="00BE7AE1"/>
    <w:rsid w:val="00BF023B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452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2982"/>
    <w:rsid w:val="00C97C1D"/>
    <w:rsid w:val="00CA152F"/>
    <w:rsid w:val="00CA23A0"/>
    <w:rsid w:val="00CA4619"/>
    <w:rsid w:val="00CB0684"/>
    <w:rsid w:val="00CB1C76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5EE"/>
    <w:rsid w:val="00CD267E"/>
    <w:rsid w:val="00CD3240"/>
    <w:rsid w:val="00CD3717"/>
    <w:rsid w:val="00CD4E49"/>
    <w:rsid w:val="00CD6773"/>
    <w:rsid w:val="00CE014C"/>
    <w:rsid w:val="00CE0AC2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64C5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50E"/>
    <w:rsid w:val="00D75890"/>
    <w:rsid w:val="00D75939"/>
    <w:rsid w:val="00D763BF"/>
    <w:rsid w:val="00D76B99"/>
    <w:rsid w:val="00D7723B"/>
    <w:rsid w:val="00D77B5D"/>
    <w:rsid w:val="00D77E3D"/>
    <w:rsid w:val="00D77FCF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30D"/>
    <w:rsid w:val="00DB4875"/>
    <w:rsid w:val="00DB6B37"/>
    <w:rsid w:val="00DB7F36"/>
    <w:rsid w:val="00DC067B"/>
    <w:rsid w:val="00DC08B6"/>
    <w:rsid w:val="00DC2739"/>
    <w:rsid w:val="00DC3754"/>
    <w:rsid w:val="00DC6FCE"/>
    <w:rsid w:val="00DC72B8"/>
    <w:rsid w:val="00DD0167"/>
    <w:rsid w:val="00DD0E2B"/>
    <w:rsid w:val="00DD2EAB"/>
    <w:rsid w:val="00DD3005"/>
    <w:rsid w:val="00DD3AAC"/>
    <w:rsid w:val="00DD5113"/>
    <w:rsid w:val="00DD6A7C"/>
    <w:rsid w:val="00DE0673"/>
    <w:rsid w:val="00DE153E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6B65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710"/>
    <w:rsid w:val="00EC3BD8"/>
    <w:rsid w:val="00EC4352"/>
    <w:rsid w:val="00EC49D8"/>
    <w:rsid w:val="00EC538A"/>
    <w:rsid w:val="00EC665B"/>
    <w:rsid w:val="00EC6973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09DB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77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6B06AD-72EA-4351-B081-4B68D0ABE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193</cp:revision>
  <cp:lastPrinted>2020-12-21T07:11:00Z</cp:lastPrinted>
  <dcterms:created xsi:type="dcterms:W3CDTF">2022-04-28T11:52:00Z</dcterms:created>
  <dcterms:modified xsi:type="dcterms:W3CDTF">2026-01-19T10:24:00Z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