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32CA128A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923705">
        <w:rPr>
          <w:rFonts w:ascii="Calibri" w:hAnsi="Calibri" w:cs="Calibri"/>
          <w:sz w:val="20"/>
          <w:szCs w:val="20"/>
        </w:rPr>
        <w:t>6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77777777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82E0035" w14:textId="77777777" w:rsidR="00290EAB" w:rsidRPr="00290EAB" w:rsidRDefault="00290EAB" w:rsidP="00290EAB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290EAB">
        <w:rPr>
          <w:rFonts w:ascii="Calibri" w:hAnsi="Calibri" w:cs="Calibri"/>
          <w:b/>
          <w:sz w:val="20"/>
          <w:szCs w:val="20"/>
        </w:rPr>
        <w:t xml:space="preserve">Świadczenie usług rehabilitacji/fizjoterapii dla mieszkańców Gminy Zagnańsk w ramach projektu pn.: </w:t>
      </w:r>
    </w:p>
    <w:p w14:paraId="1411159B" w14:textId="47CADE0D" w:rsidR="00CB0293" w:rsidRPr="00FA33A5" w:rsidRDefault="00290EAB" w:rsidP="00290EAB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290EAB">
        <w:rPr>
          <w:rFonts w:ascii="Calibri" w:hAnsi="Calibri" w:cs="Calibri"/>
          <w:b/>
          <w:sz w:val="20"/>
          <w:szCs w:val="20"/>
        </w:rPr>
        <w:t>„CUS w Zagnańsku - nowe możliwości dla mieszkańców!”</w:t>
      </w:r>
    </w:p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A4340F" w:rsidRPr="00FA33A5" w14:paraId="083BA4D6" w14:textId="77777777" w:rsidTr="002238C6">
        <w:tc>
          <w:tcPr>
            <w:tcW w:w="8634" w:type="dxa"/>
          </w:tcPr>
          <w:p w14:paraId="732F6069" w14:textId="77777777" w:rsidR="00A4340F" w:rsidRDefault="00A4340F" w:rsidP="00A4340F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5EA049E2" w14:textId="77777777" w:rsidR="001B49CA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</w:p>
          <w:p w14:paraId="3E0FA77F" w14:textId="1A558A1D" w:rsidR="00A4340F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w tym podatek </w:t>
            </w:r>
            <w:r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…</w:t>
            </w:r>
            <w:r w:rsidR="00CC01EA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 %</w:t>
            </w:r>
            <w:r w:rsidR="008A31A5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</w:t>
            </w:r>
            <w:r w:rsidR="0013113B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zwolniony</w:t>
            </w:r>
            <w:r w:rsid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VAT</w:t>
            </w:r>
            <w:r w:rsidR="0045678D" w:rsidRPr="008A31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B49CA"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(skreślić niewłaściwe)</w:t>
            </w:r>
          </w:p>
          <w:p w14:paraId="051FC38F" w14:textId="77777777" w:rsidR="001B49CA" w:rsidRPr="00790E02" w:rsidRDefault="001B49CA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</w:p>
          <w:p w14:paraId="7199EAAB" w14:textId="42AE04C4" w:rsidR="00EA4043" w:rsidRDefault="006558CC" w:rsidP="00EA4043">
            <w:pPr>
              <w:tabs>
                <w:tab w:val="left" w:pos="426"/>
              </w:tabs>
              <w:spacing w:before="120"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EA4043">
              <w:rPr>
                <w:rFonts w:ascii="Calibri" w:hAnsi="Calibri" w:cs="Calibri"/>
                <w:sz w:val="20"/>
                <w:szCs w:val="20"/>
              </w:rPr>
              <w:t>ynikającą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poniższej kalkulacji:</w:t>
            </w:r>
          </w:p>
          <w:p w14:paraId="0EBAE1CC" w14:textId="471D991C" w:rsidR="006558CC" w:rsidRDefault="006558CC" w:rsidP="0013113B">
            <w:pPr>
              <w:pStyle w:val="Akapitzlist"/>
              <w:numPr>
                <w:ilvl w:val="0"/>
                <w:numId w:val="4"/>
              </w:numPr>
              <w:tabs>
                <w:tab w:val="left" w:pos="312"/>
              </w:tabs>
              <w:spacing w:before="120" w:line="360" w:lineRule="auto"/>
              <w:ind w:left="312" w:hanging="284"/>
              <w:rPr>
                <w:b/>
                <w:bCs/>
                <w:sz w:val="20"/>
                <w:szCs w:val="20"/>
              </w:rPr>
            </w:pPr>
            <w:r w:rsidRPr="0031027E">
              <w:rPr>
                <w:b/>
                <w:bCs/>
                <w:sz w:val="20"/>
                <w:szCs w:val="20"/>
              </w:rPr>
              <w:t xml:space="preserve">………… zł brutto za </w:t>
            </w:r>
            <w:r w:rsidR="00622AF6" w:rsidRPr="0031027E">
              <w:rPr>
                <w:b/>
                <w:bCs/>
                <w:sz w:val="20"/>
                <w:szCs w:val="20"/>
              </w:rPr>
              <w:t xml:space="preserve">1 </w:t>
            </w:r>
            <w:r w:rsidRPr="0031027E">
              <w:rPr>
                <w:b/>
                <w:bCs/>
                <w:sz w:val="20"/>
                <w:szCs w:val="20"/>
              </w:rPr>
              <w:t xml:space="preserve">godzinę x </w:t>
            </w:r>
            <w:r w:rsidR="00290EAB">
              <w:rPr>
                <w:b/>
                <w:bCs/>
                <w:sz w:val="20"/>
                <w:szCs w:val="20"/>
              </w:rPr>
              <w:t>4 536</w:t>
            </w:r>
            <w:r w:rsidRPr="0031027E">
              <w:rPr>
                <w:b/>
                <w:bCs/>
                <w:sz w:val="20"/>
                <w:szCs w:val="20"/>
              </w:rPr>
              <w:t xml:space="preserve"> godzin </w:t>
            </w:r>
            <w:r w:rsidR="00622AF6" w:rsidRPr="0031027E">
              <w:rPr>
                <w:b/>
                <w:bCs/>
                <w:sz w:val="20"/>
                <w:szCs w:val="20"/>
              </w:rPr>
              <w:t>= …………. złotych brutto łącznie</w:t>
            </w:r>
            <w:r w:rsidR="0041389C">
              <w:rPr>
                <w:b/>
                <w:bCs/>
                <w:sz w:val="20"/>
                <w:szCs w:val="20"/>
              </w:rPr>
              <w:t>.</w:t>
            </w:r>
          </w:p>
          <w:p w14:paraId="3727B381" w14:textId="77777777" w:rsidR="005A1A7F" w:rsidRDefault="005A1A7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2C2247F" w14:textId="28E01238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CFECF50" w14:textId="77777777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640C3A" w14:textId="77777777" w:rsidR="00A4340F" w:rsidRPr="00FA33A5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735D095" w14:textId="77777777" w:rsidR="00A4340F" w:rsidRPr="00FA33A5" w:rsidRDefault="00A4340F" w:rsidP="00A4340F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8FB0DC" w14:textId="77777777" w:rsidR="00A4340F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1809B66" w14:textId="77777777" w:rsidR="00A4340F" w:rsidRPr="00FA33A5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D669BA" w14:textId="77777777" w:rsidR="00A4340F" w:rsidRDefault="00A4340F" w:rsidP="00A4340F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4ED97A74" w14:textId="57E437B7" w:rsidR="007F0C30" w:rsidRPr="00CB77CA" w:rsidRDefault="007F0C30" w:rsidP="00AA727C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rFonts w:eastAsia="Calibri" w:cstheme="minorHAnsi"/>
                <w:bCs/>
                <w:iCs/>
                <w:kern w:val="3"/>
                <w:sz w:val="20"/>
                <w:szCs w:val="20"/>
              </w:rPr>
            </w:pPr>
          </w:p>
        </w:tc>
      </w:tr>
    </w:tbl>
    <w:p w14:paraId="796426A9" w14:textId="77777777" w:rsidR="00471C4D" w:rsidRDefault="00471C4D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64BD2FF" w14:textId="77777777" w:rsidR="00016153" w:rsidRPr="00FA33A5" w:rsidRDefault="00016153" w:rsidP="0013113B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B80C77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B80C77">
        <w:rPr>
          <w:rFonts w:ascii="Calibri" w:hAnsi="Calibri" w:cs="Calibri"/>
          <w:sz w:val="20"/>
          <w:szCs w:val="20"/>
        </w:rPr>
        <w:t>Adres kontaktowy e</w:t>
      </w:r>
      <w:r w:rsidR="00F30C2A" w:rsidRPr="00B80C77">
        <w:rPr>
          <w:rFonts w:ascii="Calibri" w:hAnsi="Calibri" w:cs="Calibri"/>
          <w:sz w:val="20"/>
          <w:szCs w:val="20"/>
        </w:rPr>
        <w:t>-</w:t>
      </w:r>
      <w:r w:rsidRPr="00B80C77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00F294AB" w:rsidR="000636EC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</w:t>
      </w:r>
      <w:r w:rsidR="00290EAB">
        <w:rPr>
          <w:rFonts w:ascii="Calibri" w:hAnsi="Calibri" w:cs="Calibri"/>
          <w:sz w:val="20"/>
          <w:szCs w:val="20"/>
        </w:rPr>
        <w:t>, jeżeli jest wymagane</w:t>
      </w:r>
      <w:r w:rsidRPr="00FA33A5">
        <w:rPr>
          <w:rFonts w:ascii="Calibri" w:hAnsi="Calibri" w:cs="Calibri"/>
          <w:sz w:val="20"/>
          <w:szCs w:val="20"/>
        </w:rPr>
        <w:t>.</w:t>
      </w:r>
    </w:p>
    <w:p w14:paraId="72C0D9F5" w14:textId="1C7AA7FA" w:rsidR="000636EC" w:rsidRPr="00FA33A5" w:rsidRDefault="000636EC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688D8588" w:rsidR="004301EB" w:rsidRPr="00FA33A5" w:rsidRDefault="004301EB" w:rsidP="0045678D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FA33A5" w:rsidSect="00FD7F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E8ABF" w14:textId="77777777" w:rsidR="00C14CEF" w:rsidRDefault="00C14CEF">
      <w:r>
        <w:separator/>
      </w:r>
    </w:p>
  </w:endnote>
  <w:endnote w:type="continuationSeparator" w:id="0">
    <w:p w14:paraId="7ECE6C1F" w14:textId="77777777" w:rsidR="00C14CEF" w:rsidRDefault="00C1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1A9F" w14:textId="1FDE1A56" w:rsidR="004124CD" w:rsidRDefault="004124CD" w:rsidP="004124CD">
    <w:pPr>
      <w:tabs>
        <w:tab w:val="left" w:pos="540"/>
        <w:tab w:val="left" w:pos="780"/>
      </w:tabs>
      <w:jc w:val="both"/>
      <w:rPr>
        <w:rFonts w:ascii="Calibri" w:hAnsi="Calibri" w:cs="Calibri"/>
        <w:b/>
        <w:sz w:val="18"/>
        <w:szCs w:val="18"/>
        <w:highlight w:val="yellow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1995B8C5" w14:textId="77777777" w:rsidR="004124CD" w:rsidRDefault="004124CD" w:rsidP="00771C89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62DB0A58" w14:textId="07E93B5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FAAC9" w14:textId="77777777" w:rsidR="00C14CEF" w:rsidRDefault="00C14CEF">
      <w:r>
        <w:separator/>
      </w:r>
    </w:p>
  </w:footnote>
  <w:footnote w:type="continuationSeparator" w:id="0">
    <w:p w14:paraId="35BA7EC5" w14:textId="77777777" w:rsidR="00C14CEF" w:rsidRDefault="00C14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70641" w14:textId="77777777" w:rsidR="00C3223E" w:rsidRDefault="00C322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2A95E" w14:textId="011E65CF" w:rsidR="00CB77CA" w:rsidRDefault="00CB77CA" w:rsidP="00CB77CA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</w:p>
  <w:p w14:paraId="7B2166D6" w14:textId="30FBBB9E" w:rsidR="00CB77CA" w:rsidRDefault="00F13668" w:rsidP="00CB77CA">
    <w:pPr>
      <w:pStyle w:val="Tekstpodstawowy"/>
      <w:spacing w:line="14" w:lineRule="auto"/>
      <w:jc w:val="left"/>
    </w:pPr>
    <w:r>
      <w:rPr>
        <w:noProof/>
      </w:rPr>
      <w:drawing>
        <wp:inline distT="0" distB="0" distL="0" distR="0" wp14:anchorId="44595BA3" wp14:editId="7CC1A1F5">
          <wp:extent cx="5759450" cy="733898"/>
          <wp:effectExtent l="0" t="0" r="0" b="9525"/>
          <wp:docPr id="1633799916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5574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3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77CA">
      <w:rPr>
        <w:noProof/>
        <w:lang w:eastAsia="pl-PL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1430F041" wp14:editId="347DB745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A42A97" w14:textId="77777777" w:rsidR="00CB77CA" w:rsidRDefault="00CB77CA" w:rsidP="00CB77C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0F0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2DA42A97" w14:textId="77777777" w:rsidR="00CB77CA" w:rsidRDefault="00CB77CA" w:rsidP="00CB77CA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7326C3" w14:textId="77777777" w:rsidR="00CB77CA" w:rsidRDefault="00CB77CA" w:rsidP="00CB77CA">
    <w:pPr>
      <w:pStyle w:val="Nagwek"/>
      <w:rPr>
        <w:rFonts w:ascii="Calibri" w:hAnsi="Calibri" w:cs="Calibri"/>
        <w:sz w:val="20"/>
        <w:szCs w:val="20"/>
      </w:rPr>
    </w:pPr>
  </w:p>
  <w:p w14:paraId="1BA2ECF8" w14:textId="3D6C79A8" w:rsidR="00CB77CA" w:rsidRPr="00153643" w:rsidRDefault="00CB77CA" w:rsidP="00CB77CA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923705" w:rsidRPr="00923705">
      <w:rPr>
        <w:rFonts w:ascii="Calibri" w:hAnsi="Calibri" w:cs="Calibri"/>
        <w:sz w:val="20"/>
        <w:szCs w:val="20"/>
      </w:rPr>
      <w:t>1NM/CUS/2026</w:t>
    </w:r>
  </w:p>
  <w:p w14:paraId="626512B2" w14:textId="777CC8BD" w:rsidR="00361D5F" w:rsidRPr="00CB77CA" w:rsidRDefault="00C3223E" w:rsidP="00C3223E">
    <w:pPr>
      <w:pStyle w:val="Nagwek"/>
      <w:tabs>
        <w:tab w:val="clear" w:pos="4536"/>
        <w:tab w:val="clear" w:pos="9072"/>
        <w:tab w:val="left" w:pos="405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B99F" w14:textId="77777777" w:rsidR="00D27D6B" w:rsidRDefault="00D27D6B" w:rsidP="00D27D6B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29409D50" wp14:editId="2EDFD50A">
          <wp:extent cx="6118860" cy="518160"/>
          <wp:effectExtent l="0" t="0" r="0" b="0"/>
          <wp:docPr id="16649531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C301D9" w14:textId="77777777" w:rsidR="00D27D6B" w:rsidRPr="007850ED" w:rsidRDefault="00D27D6B" w:rsidP="00D27D6B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762AA9AF" w14:textId="77777777" w:rsidR="00D27D6B" w:rsidRDefault="00D27D6B" w:rsidP="00D27D6B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BFCA557" wp14:editId="065FEA1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84E76" w14:textId="77777777" w:rsidR="00D27D6B" w:rsidRDefault="00D27D6B" w:rsidP="00D27D6B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CA5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6pt;margin-top:59.45pt;width:503.05pt;height:14.2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2D584E76" w14:textId="77777777" w:rsidR="00D27D6B" w:rsidRDefault="00D27D6B" w:rsidP="00D27D6B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55361E6" w14:textId="77777777" w:rsidR="00DF6F16" w:rsidRDefault="00DF6F16" w:rsidP="00D27D6B">
    <w:pPr>
      <w:pStyle w:val="Nagwek"/>
      <w:rPr>
        <w:rFonts w:ascii="Calibri" w:hAnsi="Calibri" w:cs="Calibri"/>
        <w:sz w:val="20"/>
        <w:szCs w:val="20"/>
      </w:rPr>
    </w:pPr>
  </w:p>
  <w:p w14:paraId="1E644BE8" w14:textId="458B1FE5" w:rsidR="00A46408" w:rsidRPr="00153643" w:rsidRDefault="00153643" w:rsidP="00D27D6B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DF6F16">
      <w:rPr>
        <w:rFonts w:ascii="Calibri" w:hAnsi="Calibri" w:cs="Calibri"/>
        <w:sz w:val="20"/>
        <w:szCs w:val="20"/>
      </w:rPr>
      <w:t>4</w:t>
    </w:r>
    <w:r w:rsidRPr="00153643">
      <w:rPr>
        <w:rFonts w:ascii="Calibri" w:hAnsi="Calibri" w:cs="Calibri"/>
        <w:sz w:val="20"/>
        <w:szCs w:val="20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5E00D5D"/>
    <w:multiLevelType w:val="hybridMultilevel"/>
    <w:tmpl w:val="535C5928"/>
    <w:lvl w:ilvl="0" w:tplc="D7628BC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66884676"/>
    <w:multiLevelType w:val="hybridMultilevel"/>
    <w:tmpl w:val="6B4E2C86"/>
    <w:lvl w:ilvl="0" w:tplc="8724CEF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20F92"/>
    <w:multiLevelType w:val="hybridMultilevel"/>
    <w:tmpl w:val="16D8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0">
    <w:abstractNumId w:val="12"/>
  </w:num>
  <w:num w:numId="2" w16cid:durableId="960956159">
    <w:abstractNumId w:val="10"/>
  </w:num>
  <w:num w:numId="3" w16cid:durableId="1467353225">
    <w:abstractNumId w:val="11"/>
  </w:num>
  <w:num w:numId="4" w16cid:durableId="1803308793">
    <w:abstractNumId w:val="16"/>
  </w:num>
  <w:num w:numId="5" w16cid:durableId="183786184">
    <w:abstractNumId w:val="9"/>
  </w:num>
  <w:num w:numId="6" w16cid:durableId="11772875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2B31"/>
    <w:rsid w:val="00043B97"/>
    <w:rsid w:val="00044B6B"/>
    <w:rsid w:val="00047EF2"/>
    <w:rsid w:val="00051405"/>
    <w:rsid w:val="00054BF5"/>
    <w:rsid w:val="00055851"/>
    <w:rsid w:val="0005763C"/>
    <w:rsid w:val="00060689"/>
    <w:rsid w:val="00060F62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75C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13B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2B56"/>
    <w:rsid w:val="00142C53"/>
    <w:rsid w:val="00143371"/>
    <w:rsid w:val="00143610"/>
    <w:rsid w:val="0014366A"/>
    <w:rsid w:val="00143CA2"/>
    <w:rsid w:val="00145F79"/>
    <w:rsid w:val="0014707D"/>
    <w:rsid w:val="0015364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49CA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149A4"/>
    <w:rsid w:val="00222248"/>
    <w:rsid w:val="002232E2"/>
    <w:rsid w:val="00223684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0E3"/>
    <w:rsid w:val="0023487A"/>
    <w:rsid w:val="00235B00"/>
    <w:rsid w:val="00236A98"/>
    <w:rsid w:val="00241C6C"/>
    <w:rsid w:val="00242296"/>
    <w:rsid w:val="002446ED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0DBE"/>
    <w:rsid w:val="00271D38"/>
    <w:rsid w:val="00272E2B"/>
    <w:rsid w:val="00274347"/>
    <w:rsid w:val="002814D4"/>
    <w:rsid w:val="00281C50"/>
    <w:rsid w:val="002837ED"/>
    <w:rsid w:val="002858C6"/>
    <w:rsid w:val="00286338"/>
    <w:rsid w:val="00290EAB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27E"/>
    <w:rsid w:val="00310A34"/>
    <w:rsid w:val="0031250C"/>
    <w:rsid w:val="0031370D"/>
    <w:rsid w:val="00313888"/>
    <w:rsid w:val="00315240"/>
    <w:rsid w:val="00320DC8"/>
    <w:rsid w:val="00325720"/>
    <w:rsid w:val="0032633D"/>
    <w:rsid w:val="00330A77"/>
    <w:rsid w:val="00331D6C"/>
    <w:rsid w:val="0033364D"/>
    <w:rsid w:val="00333E3F"/>
    <w:rsid w:val="00333F61"/>
    <w:rsid w:val="00334999"/>
    <w:rsid w:val="00336289"/>
    <w:rsid w:val="00341028"/>
    <w:rsid w:val="003429D7"/>
    <w:rsid w:val="00350282"/>
    <w:rsid w:val="00351E47"/>
    <w:rsid w:val="00353E34"/>
    <w:rsid w:val="00354735"/>
    <w:rsid w:val="0035536E"/>
    <w:rsid w:val="003563B4"/>
    <w:rsid w:val="00357ADB"/>
    <w:rsid w:val="003600E2"/>
    <w:rsid w:val="00360956"/>
    <w:rsid w:val="00361D5F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125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A665A"/>
    <w:rsid w:val="003B13A9"/>
    <w:rsid w:val="003B6F73"/>
    <w:rsid w:val="003C48F1"/>
    <w:rsid w:val="003C4B19"/>
    <w:rsid w:val="003C659A"/>
    <w:rsid w:val="003C6719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24CD"/>
    <w:rsid w:val="0041331B"/>
    <w:rsid w:val="0041389C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78D"/>
    <w:rsid w:val="00460E98"/>
    <w:rsid w:val="00460EBC"/>
    <w:rsid w:val="004617BB"/>
    <w:rsid w:val="00462A4F"/>
    <w:rsid w:val="00463893"/>
    <w:rsid w:val="004639B5"/>
    <w:rsid w:val="00464F2B"/>
    <w:rsid w:val="00466E4C"/>
    <w:rsid w:val="0047062C"/>
    <w:rsid w:val="00471C4D"/>
    <w:rsid w:val="0047794A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96F86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C719F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4F7682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3E2F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87533"/>
    <w:rsid w:val="00590A2F"/>
    <w:rsid w:val="00590EC3"/>
    <w:rsid w:val="005916C5"/>
    <w:rsid w:val="005921A0"/>
    <w:rsid w:val="00592FE4"/>
    <w:rsid w:val="00593ACF"/>
    <w:rsid w:val="00594583"/>
    <w:rsid w:val="005956AA"/>
    <w:rsid w:val="00595F14"/>
    <w:rsid w:val="00595F43"/>
    <w:rsid w:val="00596470"/>
    <w:rsid w:val="00596C55"/>
    <w:rsid w:val="005A015E"/>
    <w:rsid w:val="005A1915"/>
    <w:rsid w:val="005A1A7F"/>
    <w:rsid w:val="005A3AF6"/>
    <w:rsid w:val="005A4EF6"/>
    <w:rsid w:val="005A62C2"/>
    <w:rsid w:val="005A7D9C"/>
    <w:rsid w:val="005B0EC6"/>
    <w:rsid w:val="005B588A"/>
    <w:rsid w:val="005B659A"/>
    <w:rsid w:val="005B759E"/>
    <w:rsid w:val="005B7900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789A"/>
    <w:rsid w:val="005F248D"/>
    <w:rsid w:val="005F3C52"/>
    <w:rsid w:val="005F51FC"/>
    <w:rsid w:val="005F53FF"/>
    <w:rsid w:val="005F5656"/>
    <w:rsid w:val="005F71D8"/>
    <w:rsid w:val="00601FA4"/>
    <w:rsid w:val="00603D81"/>
    <w:rsid w:val="00603DA3"/>
    <w:rsid w:val="006042A2"/>
    <w:rsid w:val="00606915"/>
    <w:rsid w:val="006071DE"/>
    <w:rsid w:val="00607529"/>
    <w:rsid w:val="00607E94"/>
    <w:rsid w:val="006111A3"/>
    <w:rsid w:val="00611934"/>
    <w:rsid w:val="0062063C"/>
    <w:rsid w:val="00622AF6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58CC"/>
    <w:rsid w:val="00657045"/>
    <w:rsid w:val="006575DF"/>
    <w:rsid w:val="006615B0"/>
    <w:rsid w:val="00662A16"/>
    <w:rsid w:val="0066323E"/>
    <w:rsid w:val="00664AC0"/>
    <w:rsid w:val="00667F63"/>
    <w:rsid w:val="00670104"/>
    <w:rsid w:val="006701F1"/>
    <w:rsid w:val="006720B8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548"/>
    <w:rsid w:val="00697CEE"/>
    <w:rsid w:val="006A19FD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72A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678"/>
    <w:rsid w:val="007358E6"/>
    <w:rsid w:val="00737587"/>
    <w:rsid w:val="00740162"/>
    <w:rsid w:val="00743AA5"/>
    <w:rsid w:val="00747E30"/>
    <w:rsid w:val="00751817"/>
    <w:rsid w:val="0075289B"/>
    <w:rsid w:val="00753B3D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0E02"/>
    <w:rsid w:val="00792EE6"/>
    <w:rsid w:val="00793775"/>
    <w:rsid w:val="0079444B"/>
    <w:rsid w:val="00795888"/>
    <w:rsid w:val="007A0335"/>
    <w:rsid w:val="007A7C26"/>
    <w:rsid w:val="007B21B2"/>
    <w:rsid w:val="007B4461"/>
    <w:rsid w:val="007B5670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584C"/>
    <w:rsid w:val="007E6310"/>
    <w:rsid w:val="007F0C30"/>
    <w:rsid w:val="007F34EC"/>
    <w:rsid w:val="007F3FE7"/>
    <w:rsid w:val="007F4967"/>
    <w:rsid w:val="007F4FAE"/>
    <w:rsid w:val="007F76A1"/>
    <w:rsid w:val="007F7A95"/>
    <w:rsid w:val="00802B11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39EA"/>
    <w:rsid w:val="008344A7"/>
    <w:rsid w:val="00835ABD"/>
    <w:rsid w:val="00837320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14E2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31A5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091"/>
    <w:rsid w:val="008D5AC9"/>
    <w:rsid w:val="008D7041"/>
    <w:rsid w:val="008E5B27"/>
    <w:rsid w:val="008F0BFB"/>
    <w:rsid w:val="008F0D60"/>
    <w:rsid w:val="008F1BB3"/>
    <w:rsid w:val="008F21F2"/>
    <w:rsid w:val="008F2E6F"/>
    <w:rsid w:val="008F32A4"/>
    <w:rsid w:val="00901B7A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2A84"/>
    <w:rsid w:val="00923705"/>
    <w:rsid w:val="00925FAA"/>
    <w:rsid w:val="009269F6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72D8C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97C25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28DB"/>
    <w:rsid w:val="00A05C0F"/>
    <w:rsid w:val="00A06B79"/>
    <w:rsid w:val="00A06C60"/>
    <w:rsid w:val="00A1134B"/>
    <w:rsid w:val="00A14EE6"/>
    <w:rsid w:val="00A1597C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340F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2DF2"/>
    <w:rsid w:val="00A85586"/>
    <w:rsid w:val="00A9175F"/>
    <w:rsid w:val="00A91FE0"/>
    <w:rsid w:val="00A97F70"/>
    <w:rsid w:val="00AA4266"/>
    <w:rsid w:val="00AA727C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D5F90"/>
    <w:rsid w:val="00AE02C5"/>
    <w:rsid w:val="00AE0C14"/>
    <w:rsid w:val="00AE1879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06D15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56E"/>
    <w:rsid w:val="00B72784"/>
    <w:rsid w:val="00B736C3"/>
    <w:rsid w:val="00B73CB3"/>
    <w:rsid w:val="00B7769F"/>
    <w:rsid w:val="00B777A4"/>
    <w:rsid w:val="00B80C77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A684B"/>
    <w:rsid w:val="00BB19B8"/>
    <w:rsid w:val="00BB2056"/>
    <w:rsid w:val="00BB5390"/>
    <w:rsid w:val="00BB7015"/>
    <w:rsid w:val="00BC052E"/>
    <w:rsid w:val="00BC077D"/>
    <w:rsid w:val="00BC4A55"/>
    <w:rsid w:val="00BC6C4B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4CEF"/>
    <w:rsid w:val="00C153BB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223E"/>
    <w:rsid w:val="00C34684"/>
    <w:rsid w:val="00C34DE1"/>
    <w:rsid w:val="00C353CF"/>
    <w:rsid w:val="00C359DA"/>
    <w:rsid w:val="00C428FC"/>
    <w:rsid w:val="00C42DD5"/>
    <w:rsid w:val="00C4348A"/>
    <w:rsid w:val="00C451BB"/>
    <w:rsid w:val="00C477A8"/>
    <w:rsid w:val="00C51F8C"/>
    <w:rsid w:val="00C54946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76994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49E0"/>
    <w:rsid w:val="00CB5137"/>
    <w:rsid w:val="00CB6C60"/>
    <w:rsid w:val="00CB77CA"/>
    <w:rsid w:val="00CB7A01"/>
    <w:rsid w:val="00CC01EA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14E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46BA"/>
    <w:rsid w:val="00D00567"/>
    <w:rsid w:val="00D00943"/>
    <w:rsid w:val="00D01504"/>
    <w:rsid w:val="00D024C6"/>
    <w:rsid w:val="00D03663"/>
    <w:rsid w:val="00D04517"/>
    <w:rsid w:val="00D047F6"/>
    <w:rsid w:val="00D0511E"/>
    <w:rsid w:val="00D064C5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27D6B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5FE"/>
    <w:rsid w:val="00DC6FCE"/>
    <w:rsid w:val="00DC7F87"/>
    <w:rsid w:val="00DD0167"/>
    <w:rsid w:val="00DD27CF"/>
    <w:rsid w:val="00DD2EAB"/>
    <w:rsid w:val="00DD3005"/>
    <w:rsid w:val="00DD3AAC"/>
    <w:rsid w:val="00DD7838"/>
    <w:rsid w:val="00DD7EF3"/>
    <w:rsid w:val="00DE0673"/>
    <w:rsid w:val="00DE45EB"/>
    <w:rsid w:val="00DE5733"/>
    <w:rsid w:val="00DE67E4"/>
    <w:rsid w:val="00DE75D3"/>
    <w:rsid w:val="00DE7EFD"/>
    <w:rsid w:val="00DE7F85"/>
    <w:rsid w:val="00DF01CD"/>
    <w:rsid w:val="00DF14A5"/>
    <w:rsid w:val="00DF1AE3"/>
    <w:rsid w:val="00DF52F2"/>
    <w:rsid w:val="00DF5D0D"/>
    <w:rsid w:val="00DF68C8"/>
    <w:rsid w:val="00DF6F16"/>
    <w:rsid w:val="00E00090"/>
    <w:rsid w:val="00E110B9"/>
    <w:rsid w:val="00E11444"/>
    <w:rsid w:val="00E15ED1"/>
    <w:rsid w:val="00E16B67"/>
    <w:rsid w:val="00E1747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C33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4022"/>
    <w:rsid w:val="00E55C88"/>
    <w:rsid w:val="00E5600C"/>
    <w:rsid w:val="00E568CF"/>
    <w:rsid w:val="00E57351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038"/>
    <w:rsid w:val="00E85655"/>
    <w:rsid w:val="00E8697B"/>
    <w:rsid w:val="00E87B49"/>
    <w:rsid w:val="00E87C3A"/>
    <w:rsid w:val="00E90116"/>
    <w:rsid w:val="00E90EB4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043"/>
    <w:rsid w:val="00EA4C1A"/>
    <w:rsid w:val="00EA4F5C"/>
    <w:rsid w:val="00EB1584"/>
    <w:rsid w:val="00EB26BF"/>
    <w:rsid w:val="00EB448B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4C88"/>
    <w:rsid w:val="00ED6283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387"/>
    <w:rsid w:val="00EF2963"/>
    <w:rsid w:val="00EF39FF"/>
    <w:rsid w:val="00EF4A52"/>
    <w:rsid w:val="00EF537E"/>
    <w:rsid w:val="00EF77D9"/>
    <w:rsid w:val="00F0084C"/>
    <w:rsid w:val="00F042DF"/>
    <w:rsid w:val="00F050B8"/>
    <w:rsid w:val="00F05931"/>
    <w:rsid w:val="00F05BE3"/>
    <w:rsid w:val="00F05C67"/>
    <w:rsid w:val="00F11020"/>
    <w:rsid w:val="00F128BC"/>
    <w:rsid w:val="00F1323B"/>
    <w:rsid w:val="00F13668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909DB"/>
    <w:rsid w:val="00F920EB"/>
    <w:rsid w:val="00F9291E"/>
    <w:rsid w:val="00F92BD6"/>
    <w:rsid w:val="00F94E4E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C58EE"/>
    <w:rsid w:val="00FD1B1B"/>
    <w:rsid w:val="00FD24DC"/>
    <w:rsid w:val="00FD2552"/>
    <w:rsid w:val="00FD27EC"/>
    <w:rsid w:val="00FD5023"/>
    <w:rsid w:val="00FD77B3"/>
    <w:rsid w:val="00FD7F10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Podsis rysunku,Preambuła,Akapit z listą1,Średnia siatka 1 — akcent 21,List Paragraph,sw tekst,CW_Lista,2 heading,A_wyliczen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,Akapit z listą1 Znak,List Paragraph Znak"/>
    <w:link w:val="Akapitzlist"/>
    <w:uiPriority w:val="34"/>
    <w:qFormat/>
    <w:rsid w:val="00E8503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BBCD-A60C-4F6C-AAB6-598F5A985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Anna Gorecka-Drabik</dc:creator>
  <cp:keywords/>
  <cp:lastModifiedBy>Krzysztof Pawlik</cp:lastModifiedBy>
  <cp:revision>156</cp:revision>
  <cp:lastPrinted>2020-12-21T07:21:00Z</cp:lastPrinted>
  <dcterms:created xsi:type="dcterms:W3CDTF">2023-06-23T07:57:00Z</dcterms:created>
  <dcterms:modified xsi:type="dcterms:W3CDTF">2026-01-18T22:05:00Z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