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77892" w14:textId="4A079DD3" w:rsidR="00DA509A" w:rsidRPr="004256AC" w:rsidRDefault="000B4C54" w:rsidP="00CB6878">
      <w:pPr>
        <w:pageBreakBefore/>
        <w:tabs>
          <w:tab w:val="right" w:pos="9070"/>
        </w:tabs>
        <w:jc w:val="right"/>
        <w:rPr>
          <w:rFonts w:ascii="Calibri" w:hAnsi="Calibri" w:cs="Calibri"/>
          <w:sz w:val="20"/>
          <w:szCs w:val="20"/>
        </w:rPr>
      </w:pPr>
      <w:r w:rsidRPr="004256AC">
        <w:rPr>
          <w:rFonts w:ascii="Calibri" w:hAnsi="Calibri" w:cs="Calibri"/>
          <w:sz w:val="20"/>
          <w:szCs w:val="20"/>
        </w:rPr>
        <w:tab/>
        <w:t xml:space="preserve"> </w:t>
      </w:r>
      <w:r w:rsidR="00EC6B7B" w:rsidRPr="004256AC">
        <w:rPr>
          <w:rFonts w:ascii="Calibri" w:hAnsi="Calibri" w:cs="Calibri"/>
          <w:sz w:val="20"/>
          <w:szCs w:val="20"/>
        </w:rPr>
        <w:tab/>
      </w:r>
      <w:r w:rsidR="00EC6B7B" w:rsidRPr="004256AC">
        <w:rPr>
          <w:rFonts w:ascii="Calibri" w:hAnsi="Calibri" w:cs="Calibri"/>
          <w:sz w:val="20"/>
          <w:szCs w:val="20"/>
        </w:rPr>
        <w:tab/>
      </w:r>
      <w:r w:rsidR="00EC6B7B" w:rsidRPr="004256AC">
        <w:rPr>
          <w:rFonts w:ascii="Calibri" w:hAnsi="Calibri" w:cs="Calibri"/>
          <w:sz w:val="20"/>
          <w:szCs w:val="20"/>
        </w:rPr>
        <w:tab/>
      </w:r>
      <w:r w:rsidR="00EC6B7B" w:rsidRPr="004256AC">
        <w:rPr>
          <w:rFonts w:ascii="Calibri" w:hAnsi="Calibri" w:cs="Calibri"/>
          <w:sz w:val="20"/>
          <w:szCs w:val="20"/>
        </w:rPr>
        <w:tab/>
      </w:r>
      <w:r w:rsidR="00EC6B7B" w:rsidRPr="004256AC">
        <w:rPr>
          <w:rFonts w:ascii="Calibri" w:hAnsi="Calibri" w:cs="Calibri"/>
          <w:sz w:val="20"/>
          <w:szCs w:val="20"/>
        </w:rPr>
        <w:tab/>
      </w:r>
      <w:r w:rsidR="00DA509A" w:rsidRPr="004256AC">
        <w:rPr>
          <w:rFonts w:ascii="Calibri" w:hAnsi="Calibri" w:cs="Calibri"/>
          <w:sz w:val="20"/>
          <w:szCs w:val="20"/>
        </w:rPr>
        <w:t xml:space="preserve">Załącznik nr </w:t>
      </w:r>
      <w:r w:rsidR="00BB158A" w:rsidRPr="004256AC">
        <w:rPr>
          <w:rFonts w:ascii="Calibri" w:hAnsi="Calibri" w:cs="Calibri"/>
          <w:sz w:val="20"/>
          <w:szCs w:val="20"/>
        </w:rPr>
        <w:t>8</w:t>
      </w:r>
      <w:r w:rsidR="0029492E" w:rsidRPr="004256AC">
        <w:rPr>
          <w:rFonts w:ascii="Calibri" w:hAnsi="Calibri" w:cs="Calibri"/>
          <w:sz w:val="20"/>
          <w:szCs w:val="20"/>
        </w:rPr>
        <w:t xml:space="preserve"> do SWZ</w:t>
      </w:r>
      <w:r w:rsidR="00DA509A" w:rsidRPr="004256AC">
        <w:rPr>
          <w:rFonts w:ascii="Calibri" w:hAnsi="Calibri" w:cs="Calibri"/>
          <w:sz w:val="20"/>
          <w:szCs w:val="20"/>
        </w:rPr>
        <w:t xml:space="preserve"> </w:t>
      </w:r>
      <w:r w:rsidR="0000234F" w:rsidRPr="004256AC">
        <w:rPr>
          <w:rFonts w:ascii="Calibri" w:hAnsi="Calibri" w:cs="Calibri"/>
          <w:sz w:val="20"/>
          <w:szCs w:val="20"/>
        </w:rPr>
        <w:t xml:space="preserve"> </w:t>
      </w:r>
    </w:p>
    <w:p w14:paraId="7AA94264" w14:textId="77777777" w:rsidR="00DA509A" w:rsidRPr="004256AC" w:rsidRDefault="00DA509A" w:rsidP="00DA509A">
      <w:pPr>
        <w:tabs>
          <w:tab w:val="left" w:pos="1140"/>
        </w:tabs>
        <w:rPr>
          <w:rFonts w:ascii="Calibri" w:hAnsi="Calibri" w:cs="Calibri"/>
          <w:b/>
          <w:sz w:val="20"/>
          <w:szCs w:val="20"/>
        </w:rPr>
      </w:pPr>
      <w:r w:rsidRPr="004256AC">
        <w:rPr>
          <w:rFonts w:ascii="Calibri" w:hAnsi="Calibri" w:cs="Calibri"/>
          <w:b/>
          <w:sz w:val="20"/>
          <w:szCs w:val="20"/>
        </w:rPr>
        <w:tab/>
      </w:r>
    </w:p>
    <w:p w14:paraId="4A64EFDD" w14:textId="39A121B9" w:rsidR="009E1C8A" w:rsidRPr="004256AC" w:rsidRDefault="009E1C8A" w:rsidP="004256AC">
      <w:pPr>
        <w:spacing w:before="120"/>
        <w:rPr>
          <w:rFonts w:ascii="Calibri" w:hAnsi="Calibri" w:cs="Calibri"/>
          <w:sz w:val="20"/>
          <w:szCs w:val="20"/>
        </w:rPr>
      </w:pPr>
      <w:r w:rsidRPr="004256AC">
        <w:rPr>
          <w:rFonts w:ascii="Calibri" w:hAnsi="Calibri" w:cs="Calibri"/>
          <w:sz w:val="20"/>
          <w:szCs w:val="20"/>
        </w:rPr>
        <w:t>...................................................................................</w:t>
      </w:r>
      <w:r w:rsidRPr="004256AC">
        <w:rPr>
          <w:rFonts w:ascii="Calibri" w:hAnsi="Calibri" w:cs="Calibri"/>
          <w:sz w:val="20"/>
          <w:szCs w:val="20"/>
        </w:rPr>
        <w:tab/>
        <w:t xml:space="preserve">      </w:t>
      </w:r>
      <w:r w:rsidR="00EC6B7B" w:rsidRPr="004256AC">
        <w:rPr>
          <w:rFonts w:ascii="Calibri" w:hAnsi="Calibri" w:cs="Calibri"/>
          <w:sz w:val="20"/>
          <w:szCs w:val="20"/>
        </w:rPr>
        <w:tab/>
      </w:r>
      <w:r w:rsidR="00EC6B7B" w:rsidRPr="004256AC">
        <w:rPr>
          <w:rFonts w:ascii="Calibri" w:hAnsi="Calibri" w:cs="Calibri"/>
          <w:sz w:val="20"/>
          <w:szCs w:val="20"/>
        </w:rPr>
        <w:tab/>
      </w:r>
      <w:r w:rsidR="00EC6B7B" w:rsidRPr="004256AC">
        <w:rPr>
          <w:rFonts w:ascii="Calibri" w:hAnsi="Calibri" w:cs="Calibri"/>
          <w:sz w:val="20"/>
          <w:szCs w:val="20"/>
        </w:rPr>
        <w:tab/>
      </w:r>
      <w:r w:rsidR="008E4166" w:rsidRPr="004256AC">
        <w:rPr>
          <w:rFonts w:ascii="Calibri" w:hAnsi="Calibri" w:cs="Calibri"/>
          <w:sz w:val="20"/>
          <w:szCs w:val="20"/>
        </w:rPr>
        <w:t xml:space="preserve">                                     </w:t>
      </w:r>
      <w:r w:rsidR="00CB6878" w:rsidRPr="004256AC">
        <w:rPr>
          <w:rFonts w:ascii="Calibri" w:hAnsi="Calibri" w:cs="Calibri"/>
          <w:sz w:val="20"/>
          <w:szCs w:val="20"/>
        </w:rPr>
        <w:t xml:space="preserve">             </w:t>
      </w:r>
      <w:r w:rsidR="008E4166" w:rsidRPr="004256AC">
        <w:rPr>
          <w:rFonts w:ascii="Calibri" w:hAnsi="Calibri" w:cs="Calibri"/>
          <w:sz w:val="20"/>
          <w:szCs w:val="20"/>
        </w:rPr>
        <w:t xml:space="preserve"> </w:t>
      </w:r>
      <w:r w:rsidR="004256AC">
        <w:rPr>
          <w:rFonts w:ascii="Calibri" w:hAnsi="Calibri" w:cs="Calibri"/>
          <w:sz w:val="20"/>
          <w:szCs w:val="20"/>
        </w:rPr>
        <w:tab/>
      </w:r>
      <w:r w:rsidR="004256AC">
        <w:rPr>
          <w:rFonts w:ascii="Calibri" w:hAnsi="Calibri" w:cs="Calibri"/>
          <w:sz w:val="20"/>
          <w:szCs w:val="20"/>
        </w:rPr>
        <w:tab/>
      </w:r>
      <w:r w:rsidR="004256AC">
        <w:rPr>
          <w:rFonts w:ascii="Calibri" w:hAnsi="Calibri" w:cs="Calibri"/>
          <w:sz w:val="20"/>
          <w:szCs w:val="20"/>
        </w:rPr>
        <w:tab/>
      </w:r>
      <w:r w:rsidRPr="004256AC">
        <w:rPr>
          <w:rFonts w:ascii="Calibri" w:hAnsi="Calibri" w:cs="Calibri"/>
          <w:sz w:val="20"/>
          <w:szCs w:val="20"/>
        </w:rPr>
        <w:t>................................., d</w:t>
      </w:r>
      <w:r w:rsidR="000C6D2A" w:rsidRPr="004256AC">
        <w:rPr>
          <w:rFonts w:ascii="Calibri" w:hAnsi="Calibri" w:cs="Calibri"/>
          <w:sz w:val="20"/>
          <w:szCs w:val="20"/>
        </w:rPr>
        <w:t>nia ....................</w:t>
      </w:r>
      <w:r w:rsidR="00897D37" w:rsidRPr="004256AC">
        <w:rPr>
          <w:rFonts w:ascii="Calibri" w:hAnsi="Calibri" w:cs="Calibri"/>
          <w:sz w:val="20"/>
          <w:szCs w:val="20"/>
        </w:rPr>
        <w:t>... 20</w:t>
      </w:r>
      <w:r w:rsidR="004E2748" w:rsidRPr="004256AC">
        <w:rPr>
          <w:rFonts w:ascii="Calibri" w:hAnsi="Calibri" w:cs="Calibri"/>
          <w:sz w:val="20"/>
          <w:szCs w:val="20"/>
        </w:rPr>
        <w:t>2</w:t>
      </w:r>
      <w:r w:rsidR="00EF118B">
        <w:rPr>
          <w:rFonts w:ascii="Calibri" w:hAnsi="Calibri" w:cs="Calibri"/>
          <w:sz w:val="20"/>
          <w:szCs w:val="20"/>
        </w:rPr>
        <w:t xml:space="preserve">6 </w:t>
      </w:r>
      <w:r w:rsidRPr="004256AC">
        <w:rPr>
          <w:rFonts w:ascii="Calibri" w:hAnsi="Calibri" w:cs="Calibri"/>
          <w:sz w:val="20"/>
          <w:szCs w:val="20"/>
        </w:rPr>
        <w:t>r.</w:t>
      </w:r>
    </w:p>
    <w:p w14:paraId="1D52BCBE" w14:textId="77777777" w:rsidR="009E1C8A" w:rsidRPr="004256AC" w:rsidRDefault="00CB6878" w:rsidP="009E1C8A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4256AC">
        <w:rPr>
          <w:rFonts w:ascii="Calibri" w:eastAsia="Batang" w:hAnsi="Calibri" w:cs="Calibri"/>
          <w:i/>
          <w:sz w:val="20"/>
          <w:szCs w:val="20"/>
        </w:rPr>
        <w:t xml:space="preserve">            </w:t>
      </w:r>
      <w:r w:rsidR="009E1C8A" w:rsidRPr="004256AC">
        <w:rPr>
          <w:rFonts w:ascii="Calibri" w:eastAsia="Batang" w:hAnsi="Calibri" w:cs="Calibri"/>
          <w:i/>
          <w:sz w:val="20"/>
          <w:szCs w:val="20"/>
        </w:rPr>
        <w:t xml:space="preserve">  (Nazwa i adres Wykonawcy)</w:t>
      </w:r>
    </w:p>
    <w:p w14:paraId="0A1F7522" w14:textId="77777777" w:rsidR="00DA509A" w:rsidRPr="004256AC" w:rsidRDefault="00DA509A" w:rsidP="00DA509A">
      <w:pPr>
        <w:rPr>
          <w:rFonts w:ascii="Calibri" w:hAnsi="Calibri" w:cs="Calibri"/>
          <w:sz w:val="20"/>
          <w:szCs w:val="20"/>
        </w:rPr>
      </w:pPr>
    </w:p>
    <w:p w14:paraId="5E0BB4DC" w14:textId="77777777" w:rsidR="00535C07" w:rsidRDefault="00535C07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</w:p>
    <w:p w14:paraId="73DD3DFD" w14:textId="10BA81A1" w:rsidR="00EC6B7B" w:rsidRPr="004256AC" w:rsidRDefault="00EC6B7B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  <w:r w:rsidRPr="004256AC">
        <w:rPr>
          <w:rFonts w:ascii="Calibri" w:hAnsi="Calibri" w:cs="Calibri"/>
          <w:b/>
          <w:sz w:val="20"/>
          <w:szCs w:val="20"/>
        </w:rPr>
        <w:t xml:space="preserve">WYKAZ WYKONANYCH </w:t>
      </w:r>
      <w:r w:rsidR="004256AC">
        <w:rPr>
          <w:rFonts w:ascii="Calibri" w:hAnsi="Calibri" w:cs="Calibri"/>
          <w:b/>
          <w:sz w:val="20"/>
          <w:szCs w:val="20"/>
        </w:rPr>
        <w:t xml:space="preserve">LUB WYKONYWANYCH </w:t>
      </w:r>
      <w:r w:rsidR="00A06D0B" w:rsidRPr="004256AC">
        <w:rPr>
          <w:rFonts w:ascii="Calibri" w:hAnsi="Calibri" w:cs="Calibri"/>
          <w:b/>
          <w:sz w:val="20"/>
          <w:szCs w:val="20"/>
        </w:rPr>
        <w:t>USŁUG</w:t>
      </w:r>
      <w:r w:rsidRPr="004256AC">
        <w:rPr>
          <w:rFonts w:ascii="Calibri" w:hAnsi="Calibri" w:cs="Calibri"/>
          <w:b/>
          <w:sz w:val="20"/>
          <w:szCs w:val="20"/>
        </w:rPr>
        <w:t xml:space="preserve"> W CIĄGU OSTATNICH </w:t>
      </w:r>
      <w:r w:rsidR="00A06D0B" w:rsidRPr="004256AC">
        <w:rPr>
          <w:rFonts w:ascii="Calibri" w:hAnsi="Calibri" w:cs="Calibri"/>
          <w:b/>
          <w:sz w:val="20"/>
          <w:szCs w:val="20"/>
        </w:rPr>
        <w:t>3</w:t>
      </w:r>
      <w:r w:rsidRPr="004256AC">
        <w:rPr>
          <w:rFonts w:ascii="Calibri" w:hAnsi="Calibri" w:cs="Calibri"/>
          <w:b/>
          <w:sz w:val="20"/>
          <w:szCs w:val="20"/>
        </w:rPr>
        <w:t xml:space="preserve"> LAT, A JEŻELI OKRES PROWADZENIA DZIAŁALNOŚCI JEST KRÓTSZY – W TYM OKRESIE</w:t>
      </w:r>
    </w:p>
    <w:p w14:paraId="09A00C4C" w14:textId="77777777" w:rsidR="00CB6878" w:rsidRPr="004256AC" w:rsidRDefault="00EC6B7B" w:rsidP="00EC6B7B">
      <w:pPr>
        <w:jc w:val="center"/>
        <w:rPr>
          <w:rFonts w:ascii="Calibri" w:hAnsi="Calibri" w:cs="Calibri"/>
          <w:sz w:val="20"/>
          <w:szCs w:val="20"/>
        </w:rPr>
      </w:pPr>
      <w:r w:rsidRPr="004256AC">
        <w:rPr>
          <w:rFonts w:ascii="Calibri" w:hAnsi="Calibri" w:cs="Calibri"/>
          <w:sz w:val="20"/>
          <w:szCs w:val="20"/>
        </w:rPr>
        <w:t xml:space="preserve">Składany do zadania </w:t>
      </w:r>
    </w:p>
    <w:p w14:paraId="5C047CF9" w14:textId="77777777" w:rsidR="0026141D" w:rsidRPr="004256AC" w:rsidRDefault="0026141D" w:rsidP="00D377E9">
      <w:pPr>
        <w:shd w:val="clear" w:color="auto" w:fill="D9E2F3" w:themeFill="accent1" w:themeFillTint="33"/>
        <w:jc w:val="center"/>
        <w:rPr>
          <w:rFonts w:ascii="Calibri" w:hAnsi="Calibri" w:cs="Calibri"/>
          <w:b/>
          <w:bCs/>
          <w:iCs/>
          <w:sz w:val="16"/>
          <w:szCs w:val="16"/>
        </w:rPr>
      </w:pPr>
    </w:p>
    <w:p w14:paraId="333B5398" w14:textId="6351BAB1" w:rsidR="0078061D" w:rsidRPr="004256AC" w:rsidRDefault="00A52D39" w:rsidP="00D377E9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A52D39">
        <w:rPr>
          <w:rFonts w:ascii="Calibri" w:hAnsi="Calibri" w:cs="Calibri"/>
          <w:b/>
          <w:bCs/>
          <w:sz w:val="22"/>
          <w:szCs w:val="22"/>
        </w:rPr>
        <w:t>„Świadczenie usług w zakresie nocnej ochrony fizycznej osób i mienia w Wojewódzkim Domu Kultury im. Józefa Piłsudskiego w Kielcach, monitorowanie systemów oraz obsługa urządzeń ochrony technicznej”</w:t>
      </w:r>
    </w:p>
    <w:p w14:paraId="0602C0B8" w14:textId="77777777" w:rsidR="00F047F5" w:rsidRPr="004256AC" w:rsidRDefault="00F047F5" w:rsidP="00D377E9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16"/>
          <w:szCs w:val="16"/>
        </w:rPr>
      </w:pPr>
    </w:p>
    <w:p w14:paraId="32A805CC" w14:textId="77777777" w:rsidR="00CB6878" w:rsidRPr="004256AC" w:rsidRDefault="00CB6878" w:rsidP="00EC6B7B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</w:p>
    <w:p w14:paraId="72F32A5D" w14:textId="77777777" w:rsidR="00DA509A" w:rsidRPr="004256AC" w:rsidRDefault="00DA509A" w:rsidP="00EC6B7B">
      <w:pPr>
        <w:jc w:val="center"/>
        <w:rPr>
          <w:rFonts w:ascii="Calibri" w:hAnsi="Calibri" w:cs="Calibri"/>
          <w:sz w:val="20"/>
          <w:szCs w:val="20"/>
        </w:rPr>
      </w:pPr>
      <w:r w:rsidRPr="004256AC">
        <w:rPr>
          <w:rFonts w:ascii="Calibri" w:hAnsi="Calibri" w:cs="Calibri"/>
          <w:b/>
          <w:sz w:val="20"/>
          <w:szCs w:val="20"/>
        </w:rPr>
        <w:t>OŚWIADCZAM(Y), ŻE</w:t>
      </w:r>
    </w:p>
    <w:p w14:paraId="75AD2805" w14:textId="382F0FB7" w:rsidR="00DA509A" w:rsidRPr="004256AC" w:rsidRDefault="00DA509A" w:rsidP="00DA509A">
      <w:pPr>
        <w:jc w:val="both"/>
        <w:rPr>
          <w:rFonts w:ascii="Calibri" w:hAnsi="Calibri" w:cs="Calibri"/>
          <w:sz w:val="20"/>
          <w:szCs w:val="20"/>
        </w:rPr>
      </w:pPr>
      <w:r w:rsidRPr="004256AC">
        <w:rPr>
          <w:rFonts w:ascii="Calibri" w:hAnsi="Calibri" w:cs="Calibri"/>
          <w:sz w:val="20"/>
          <w:szCs w:val="20"/>
        </w:rPr>
        <w:t xml:space="preserve">wykonałem(wykonaliśmy) następujące </w:t>
      </w:r>
      <w:r w:rsidR="00082747" w:rsidRPr="004256AC">
        <w:rPr>
          <w:rFonts w:ascii="Calibri" w:hAnsi="Calibri" w:cs="Calibri"/>
          <w:sz w:val="20"/>
          <w:szCs w:val="20"/>
        </w:rPr>
        <w:t>USŁUGI</w:t>
      </w:r>
      <w:r w:rsidRPr="004256AC">
        <w:rPr>
          <w:rFonts w:ascii="Calibri" w:hAnsi="Calibri" w:cs="Calibri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4256AC" w14:paraId="12BF338A" w14:textId="77777777" w:rsidTr="00D377E9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4256AC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4256AC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1B03792C" w:rsidR="00EC6B7B" w:rsidRPr="004256AC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4256AC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Rodzaj </w:t>
            </w:r>
            <w:r w:rsidR="00082747" w:rsidRPr="004256AC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usługi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9CC449D" w14:textId="4348306C" w:rsidR="00EC6B7B" w:rsidRPr="004256AC" w:rsidRDefault="00EC6B7B" w:rsidP="00B63F7C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4256AC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Całkowita wartość </w:t>
            </w:r>
            <w:r w:rsidR="00082747" w:rsidRPr="004256AC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usługi</w:t>
            </w:r>
            <w:r w:rsidRPr="004256AC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  (zł)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77C8F963" w14:textId="77777777" w:rsidR="00EC6B7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4256AC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Data </w:t>
            </w:r>
            <w:r w:rsidR="00835624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realizacji</w:t>
            </w:r>
          </w:p>
          <w:p w14:paraId="1C710298" w14:textId="76E2C191" w:rsidR="00835624" w:rsidRPr="004256AC" w:rsidRDefault="00835624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4"/>
                <w:sz w:val="20"/>
                <w:szCs w:val="20"/>
              </w:rPr>
              <w:t>od - do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4256AC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4256AC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4C953280" w14:textId="1B40E299" w:rsidR="00EC6B7B" w:rsidRPr="000512D4" w:rsidRDefault="00EC6B7B" w:rsidP="000512D4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256AC">
              <w:rPr>
                <w:rFonts w:ascii="Calibri" w:hAnsi="Calibri" w:cs="Calibri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D752BC" w:rsidRPr="004256AC" w14:paraId="0E976864" w14:textId="77777777" w:rsidTr="006011F8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1CFBC4" w14:textId="77777777" w:rsidR="00D752BC" w:rsidRPr="004256AC" w:rsidRDefault="00D752BC" w:rsidP="006011F8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4256AC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F38A82" w14:textId="77777777" w:rsidR="00D752BC" w:rsidRPr="004256AC" w:rsidRDefault="00D752BC" w:rsidP="006011F8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</w:p>
          <w:p w14:paraId="444181B6" w14:textId="77777777" w:rsidR="00B63F7C" w:rsidRDefault="00D752BC" w:rsidP="00B63F7C">
            <w:pPr>
              <w:snapToGrid w:val="0"/>
              <w:spacing w:line="276" w:lineRule="auto"/>
              <w:ind w:left="107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4256AC">
              <w:rPr>
                <w:rFonts w:ascii="Calibri" w:hAnsi="Calibri" w:cs="Calibr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027F8217" w14:textId="4F3A8C3E" w:rsidR="00D752BC" w:rsidRPr="00B63F7C" w:rsidRDefault="00D752BC" w:rsidP="00B63F7C">
            <w:pPr>
              <w:snapToGrid w:val="0"/>
              <w:spacing w:line="276" w:lineRule="auto"/>
              <w:ind w:left="107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4256AC">
              <w:rPr>
                <w:rFonts w:ascii="Calibri" w:hAnsi="Calibri" w:cs="Calibri"/>
                <w:spacing w:val="4"/>
                <w:sz w:val="20"/>
                <w:szCs w:val="20"/>
              </w:rPr>
              <w:t xml:space="preserve">W ramach ww. </w:t>
            </w:r>
            <w:r w:rsidR="00921718" w:rsidRPr="004256AC">
              <w:rPr>
                <w:rFonts w:ascii="Calibri" w:hAnsi="Calibri" w:cs="Calibri"/>
                <w:spacing w:val="4"/>
                <w:sz w:val="20"/>
                <w:szCs w:val="20"/>
              </w:rPr>
              <w:t>usługi</w:t>
            </w:r>
            <w:r w:rsidRPr="004256AC">
              <w:rPr>
                <w:rFonts w:ascii="Calibri" w:hAnsi="Calibri" w:cs="Calibri"/>
                <w:spacing w:val="4"/>
                <w:sz w:val="20"/>
                <w:szCs w:val="20"/>
              </w:rPr>
              <w:t xml:space="preserve"> wykonano</w:t>
            </w:r>
            <w:r w:rsidRPr="004256AC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45EE922C" w14:textId="77777777" w:rsidR="00835624" w:rsidRDefault="00921718" w:rsidP="00835624">
            <w:pPr>
              <w:pStyle w:val="Bezodstpw"/>
              <w:spacing w:line="276" w:lineRule="auto"/>
              <w:ind w:left="107" w:right="87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4256AC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Usługę </w:t>
            </w:r>
            <w:r w:rsidRPr="004256AC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 xml:space="preserve">polegającą na </w:t>
            </w:r>
            <w:r w:rsidR="00A77E49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 xml:space="preserve">świadczeniu </w:t>
            </w:r>
            <w:r w:rsidR="00CB655C" w:rsidRPr="00CB655C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ochrony fizycznej w obiek</w:t>
            </w:r>
            <w:r w:rsidR="00CB655C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cie</w:t>
            </w:r>
            <w:r w:rsidR="00CB655C" w:rsidRPr="00CB655C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 xml:space="preserve"> użyteczności publicznej, realizowana w sposób ciągły przez minimum 10 miesięcy</w:t>
            </w:r>
            <w:r w:rsidR="00CB655C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</w:p>
          <w:p w14:paraId="6D17FA9E" w14:textId="51FBDA32" w:rsidR="00CB655C" w:rsidRPr="00835624" w:rsidRDefault="00921718" w:rsidP="00835624">
            <w:pPr>
              <w:pStyle w:val="Bezodstpw"/>
              <w:spacing w:line="276" w:lineRule="auto"/>
              <w:ind w:left="107" w:right="87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4256AC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o wartości ………………………………… zł brutto.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F68299" w14:textId="5379349D" w:rsidR="00D752BC" w:rsidRPr="004256AC" w:rsidRDefault="00835624" w:rsidP="006011F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 zł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AFD0385" w14:textId="587BEF02" w:rsidR="00D752BC" w:rsidRPr="004256AC" w:rsidRDefault="00835624" w:rsidP="006011F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 - ……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77CDA48" w14:textId="1903D572" w:rsidR="00D752BC" w:rsidRPr="004256AC" w:rsidRDefault="00835624" w:rsidP="006011F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……………………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CEFB9C" w14:textId="77777777" w:rsidR="00D752BC" w:rsidRPr="004256AC" w:rsidRDefault="00D752BC" w:rsidP="006011F8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56AC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4256AC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  <w:tr w:rsidR="00835624" w:rsidRPr="004256AC" w14:paraId="0B47C327" w14:textId="77777777" w:rsidTr="006011F8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B4B905" w14:textId="4F79CCEA" w:rsidR="00835624" w:rsidRPr="004256AC" w:rsidRDefault="00835624" w:rsidP="00835624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8F6EA07" w14:textId="77777777" w:rsidR="00835624" w:rsidRPr="004256AC" w:rsidRDefault="00835624" w:rsidP="00835624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</w:p>
          <w:p w14:paraId="537CC4CA" w14:textId="77777777" w:rsidR="00835624" w:rsidRDefault="00835624" w:rsidP="00835624">
            <w:pPr>
              <w:snapToGrid w:val="0"/>
              <w:spacing w:line="276" w:lineRule="auto"/>
              <w:ind w:left="107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4256AC">
              <w:rPr>
                <w:rFonts w:ascii="Calibri" w:hAnsi="Calibri" w:cs="Calibr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749666B3" w14:textId="77777777" w:rsidR="00835624" w:rsidRPr="00B63F7C" w:rsidRDefault="00835624" w:rsidP="00835624">
            <w:pPr>
              <w:snapToGrid w:val="0"/>
              <w:spacing w:line="276" w:lineRule="auto"/>
              <w:ind w:left="107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4256AC">
              <w:rPr>
                <w:rFonts w:ascii="Calibri" w:hAnsi="Calibri" w:cs="Calibri"/>
                <w:spacing w:val="4"/>
                <w:sz w:val="20"/>
                <w:szCs w:val="20"/>
              </w:rPr>
              <w:t>W ramach ww. usługi wykonano</w:t>
            </w:r>
            <w:r w:rsidRPr="004256AC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044B2B29" w14:textId="77777777" w:rsidR="00835624" w:rsidRDefault="00835624" w:rsidP="00835624">
            <w:pPr>
              <w:pStyle w:val="Bezodstpw"/>
              <w:spacing w:line="276" w:lineRule="auto"/>
              <w:ind w:left="107" w:right="87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4256AC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Usługę </w:t>
            </w:r>
            <w:r w:rsidRPr="004256AC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 xml:space="preserve">polegającą na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 xml:space="preserve">świadczeniu </w:t>
            </w:r>
            <w:r w:rsidRPr="00CB655C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ochrony fizycznej w obiek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cie</w:t>
            </w:r>
            <w:r w:rsidRPr="00CB655C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 xml:space="preserve"> użyteczności publicznej, realizowana w sposób ciągły przez minimum 10 miesięcy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</w:p>
          <w:p w14:paraId="1C2AD879" w14:textId="186F638F" w:rsidR="00835624" w:rsidRPr="00835624" w:rsidRDefault="00835624" w:rsidP="00835624">
            <w:pPr>
              <w:pStyle w:val="Bezodstpw"/>
              <w:spacing w:line="276" w:lineRule="auto"/>
              <w:ind w:left="107" w:right="87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4256AC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o wartości ………………………………… zł brutto.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2BF63C3" w14:textId="2BA3982D" w:rsidR="00835624" w:rsidRDefault="00835624" w:rsidP="00835624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 zł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3630674" w14:textId="3E11BEF4" w:rsidR="00835624" w:rsidRDefault="00835624" w:rsidP="00835624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 - ……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8FB8F72" w14:textId="49D770DB" w:rsidR="00835624" w:rsidRDefault="00835624" w:rsidP="00835624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……………………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5BAD345" w14:textId="69114FB5" w:rsidR="00835624" w:rsidRPr="004256AC" w:rsidRDefault="00835624" w:rsidP="00835624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56AC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4256AC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</w:tbl>
    <w:p w14:paraId="7F7FB980" w14:textId="77777777" w:rsidR="00EF19B7" w:rsidRPr="004256AC" w:rsidRDefault="00EF19B7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20"/>
          <w:szCs w:val="20"/>
        </w:rPr>
      </w:pPr>
    </w:p>
    <w:p w14:paraId="61FC5F21" w14:textId="03530AE4" w:rsidR="00DA509A" w:rsidRPr="004256AC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20"/>
          <w:szCs w:val="20"/>
        </w:rPr>
      </w:pPr>
      <w:r w:rsidRPr="004256AC">
        <w:rPr>
          <w:rFonts w:ascii="Calibri" w:hAnsi="Calibri" w:cs="Calibri"/>
          <w:sz w:val="20"/>
          <w:szCs w:val="20"/>
        </w:rPr>
        <w:t>*  niepotrzebne skreślić</w:t>
      </w:r>
    </w:p>
    <w:sectPr w:rsidR="00DA509A" w:rsidRPr="004256AC" w:rsidSect="00C0262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336EF" w14:textId="77777777" w:rsidR="009B0A5F" w:rsidRDefault="009B0A5F">
      <w:r>
        <w:separator/>
      </w:r>
    </w:p>
  </w:endnote>
  <w:endnote w:type="continuationSeparator" w:id="0">
    <w:p w14:paraId="41585FC6" w14:textId="77777777" w:rsidR="009B0A5F" w:rsidRDefault="009B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2F568E4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35821" w14:textId="77777777" w:rsidR="00145CAC" w:rsidRPr="000512D4" w:rsidRDefault="00145CAC" w:rsidP="00145CAC">
    <w:pPr>
      <w:tabs>
        <w:tab w:val="left" w:pos="540"/>
        <w:tab w:val="left" w:pos="780"/>
      </w:tabs>
      <w:jc w:val="center"/>
      <w:rPr>
        <w:rFonts w:ascii="Calibri" w:hAnsi="Calibri" w:cs="Calibri"/>
        <w:sz w:val="20"/>
        <w:szCs w:val="20"/>
      </w:rPr>
    </w:pPr>
    <w:bookmarkStart w:id="0" w:name="_Hlk69027743"/>
    <w:r w:rsidRPr="000512D4">
      <w:rPr>
        <w:rFonts w:ascii="Calibri" w:hAnsi="Calibri" w:cs="Calibri"/>
        <w:b/>
        <w:bCs/>
        <w:sz w:val="20"/>
        <w:szCs w:val="20"/>
        <w:highlight w:val="yellow"/>
      </w:rPr>
      <w:t>Dokument</w:t>
    </w:r>
    <w:r w:rsidRPr="000512D4">
      <w:rPr>
        <w:rFonts w:ascii="Calibri" w:hAnsi="Calibri" w:cs="Calibri"/>
        <w:sz w:val="20"/>
        <w:szCs w:val="20"/>
        <w:highlight w:val="yellow"/>
      </w:rPr>
      <w:t xml:space="preserve"> </w:t>
    </w:r>
    <w:r w:rsidRPr="000512D4">
      <w:rPr>
        <w:rFonts w:ascii="Calibri" w:hAnsi="Calibri" w:cs="Calibri"/>
        <w:b/>
        <w:sz w:val="20"/>
        <w:szCs w:val="20"/>
        <w:highlight w:val="yellow"/>
      </w:rPr>
      <w:t>musi</w:t>
    </w:r>
    <w:r w:rsidRPr="000512D4">
      <w:rPr>
        <w:rFonts w:ascii="Calibri" w:hAnsi="Calibri" w:cs="Calibri"/>
        <w:sz w:val="20"/>
        <w:szCs w:val="20"/>
        <w:highlight w:val="yellow"/>
      </w:rPr>
      <w:t xml:space="preserve"> </w:t>
    </w:r>
    <w:r w:rsidRPr="000512D4">
      <w:rPr>
        <w:rFonts w:ascii="Calibri" w:hAnsi="Calibri" w:cs="Calibri"/>
        <w:b/>
        <w:sz w:val="20"/>
        <w:szCs w:val="20"/>
        <w:highlight w:val="yellow"/>
      </w:rPr>
      <w:t>być podpisana kwalifikowanym podpisem elektronicznym lub podpisem zaufanym lub podpisem osobistym</w:t>
    </w:r>
    <w:r w:rsidRPr="000512D4">
      <w:rPr>
        <w:rFonts w:ascii="Calibri" w:hAnsi="Calibri" w:cs="Calibri"/>
        <w:sz w:val="20"/>
        <w:szCs w:val="20"/>
        <w:highlight w:val="yellow"/>
      </w:rPr>
      <w:t>.</w:t>
    </w:r>
  </w:p>
  <w:bookmarkEnd w:id="0"/>
  <w:p w14:paraId="5DE7608C" w14:textId="77777777" w:rsidR="00B44CA4" w:rsidRPr="000512D4" w:rsidRDefault="00B44CA4">
    <w:pPr>
      <w:pStyle w:val="Stopka"/>
      <w:rPr>
        <w:rFonts w:ascii="Calibri" w:hAnsi="Calibri" w:cs="Calibr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F8DA4" w14:textId="77777777" w:rsidR="009B0A5F" w:rsidRDefault="009B0A5F">
      <w:r>
        <w:separator/>
      </w:r>
    </w:p>
  </w:footnote>
  <w:footnote w:type="continuationSeparator" w:id="0">
    <w:p w14:paraId="5A25BEF5" w14:textId="77777777" w:rsidR="009B0A5F" w:rsidRDefault="009B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D67538D" w14:textId="77777777" w:rsidR="000C6D2A" w:rsidRPr="003250C8" w:rsidRDefault="000C6D2A" w:rsidP="00325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90A41" w14:textId="77777777" w:rsidR="004256AC" w:rsidRPr="004256AC" w:rsidRDefault="004256AC" w:rsidP="00D0269F">
    <w:pPr>
      <w:pStyle w:val="Nagwek"/>
      <w:rPr>
        <w:rFonts w:ascii="Calibri" w:hAnsi="Calibri" w:cs="Calibri"/>
        <w:sz w:val="20"/>
        <w:lang w:val="pl-PL" w:eastAsia="pl-PL"/>
      </w:rPr>
    </w:pPr>
  </w:p>
  <w:p w14:paraId="63AE5AEA" w14:textId="1BCEA431" w:rsidR="00C02626" w:rsidRPr="004256AC" w:rsidRDefault="009918C9" w:rsidP="00D0269F">
    <w:pPr>
      <w:pStyle w:val="Nagwek"/>
      <w:rPr>
        <w:rFonts w:ascii="Calibri" w:hAnsi="Calibri" w:cs="Calibri"/>
        <w:sz w:val="20"/>
        <w:lang w:val="pl-PL" w:eastAsia="pl-PL"/>
      </w:rPr>
    </w:pPr>
    <w:r w:rsidRPr="004256AC">
      <w:rPr>
        <w:rFonts w:ascii="Calibri" w:hAnsi="Calibri" w:cs="Calibri"/>
        <w:sz w:val="20"/>
        <w:lang w:val="pl-PL" w:eastAsia="pl-PL"/>
      </w:rPr>
      <w:t xml:space="preserve">Nr referencyjny: </w:t>
    </w:r>
    <w:r w:rsidR="004256AC">
      <w:rPr>
        <w:rFonts w:ascii="Calibri" w:hAnsi="Calibri" w:cs="Calibri"/>
        <w:sz w:val="20"/>
        <w:lang w:val="pl-PL" w:eastAsia="pl-PL"/>
      </w:rPr>
      <w:t xml:space="preserve"> </w:t>
    </w:r>
    <w:r w:rsidR="00535C07" w:rsidRPr="00561529">
      <w:rPr>
        <w:rFonts w:ascii="Calibri" w:hAnsi="Calibri" w:cs="Calibri"/>
        <w:sz w:val="20"/>
        <w:szCs w:val="20"/>
      </w:rPr>
      <w:t>DOA.261.1.1.2026</w:t>
    </w:r>
  </w:p>
  <w:p w14:paraId="401AA54E" w14:textId="77777777" w:rsidR="000F0FA7" w:rsidRPr="004256AC" w:rsidRDefault="000F0FA7" w:rsidP="00D0269F">
    <w:pPr>
      <w:pStyle w:val="Nagwek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03019915">
    <w:abstractNumId w:val="33"/>
  </w:num>
  <w:num w:numId="2" w16cid:durableId="283199772">
    <w:abstractNumId w:val="38"/>
  </w:num>
  <w:num w:numId="3" w16cid:durableId="1666200209">
    <w:abstractNumId w:val="27"/>
  </w:num>
  <w:num w:numId="4" w16cid:durableId="1975282925">
    <w:abstractNumId w:val="24"/>
  </w:num>
  <w:num w:numId="5" w16cid:durableId="1626423713">
    <w:abstractNumId w:val="18"/>
  </w:num>
  <w:num w:numId="6" w16cid:durableId="822545278">
    <w:abstractNumId w:val="30"/>
  </w:num>
  <w:num w:numId="7" w16cid:durableId="1991330098">
    <w:abstractNumId w:val="34"/>
  </w:num>
  <w:num w:numId="8" w16cid:durableId="303048252">
    <w:abstractNumId w:val="22"/>
  </w:num>
  <w:num w:numId="9" w16cid:durableId="1231496722">
    <w:abstractNumId w:val="45"/>
  </w:num>
  <w:num w:numId="10" w16cid:durableId="254020869">
    <w:abstractNumId w:val="50"/>
  </w:num>
  <w:num w:numId="11" w16cid:durableId="1435783876">
    <w:abstractNumId w:val="19"/>
  </w:num>
  <w:num w:numId="12" w16cid:durableId="110247453">
    <w:abstractNumId w:val="48"/>
  </w:num>
  <w:num w:numId="13" w16cid:durableId="1528836882">
    <w:abstractNumId w:val="49"/>
  </w:num>
  <w:num w:numId="14" w16cid:durableId="145782006">
    <w:abstractNumId w:val="12"/>
  </w:num>
  <w:num w:numId="15" w16cid:durableId="321087728">
    <w:abstractNumId w:val="25"/>
  </w:num>
  <w:num w:numId="16" w16cid:durableId="795026811">
    <w:abstractNumId w:val="29"/>
  </w:num>
  <w:num w:numId="17" w16cid:durableId="663246800">
    <w:abstractNumId w:val="44"/>
  </w:num>
  <w:num w:numId="18" w16cid:durableId="759066967">
    <w:abstractNumId w:val="21"/>
  </w:num>
  <w:num w:numId="19" w16cid:durableId="2052486519">
    <w:abstractNumId w:val="13"/>
  </w:num>
  <w:num w:numId="20" w16cid:durableId="70739610">
    <w:abstractNumId w:val="16"/>
  </w:num>
  <w:num w:numId="21" w16cid:durableId="1659072632">
    <w:abstractNumId w:val="39"/>
  </w:num>
  <w:num w:numId="22" w16cid:durableId="1843818038">
    <w:abstractNumId w:val="17"/>
  </w:num>
  <w:num w:numId="23" w16cid:durableId="1401367566">
    <w:abstractNumId w:val="43"/>
  </w:num>
  <w:num w:numId="24" w16cid:durableId="1848666094">
    <w:abstractNumId w:val="41"/>
  </w:num>
  <w:num w:numId="25" w16cid:durableId="719089056">
    <w:abstractNumId w:val="20"/>
  </w:num>
  <w:num w:numId="26" w16cid:durableId="290014252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10782378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5557796">
    <w:abstractNumId w:val="3"/>
  </w:num>
  <w:num w:numId="29" w16cid:durableId="1745376969">
    <w:abstractNumId w:val="8"/>
  </w:num>
  <w:num w:numId="30" w16cid:durableId="776679879">
    <w:abstractNumId w:val="2"/>
  </w:num>
  <w:num w:numId="31" w16cid:durableId="926767851">
    <w:abstractNumId w:val="37"/>
  </w:num>
  <w:num w:numId="32" w16cid:durableId="1275941113">
    <w:abstractNumId w:val="11"/>
  </w:num>
  <w:num w:numId="33" w16cid:durableId="578910238">
    <w:abstractNumId w:val="26"/>
  </w:num>
  <w:num w:numId="34" w16cid:durableId="601107590">
    <w:abstractNumId w:val="40"/>
  </w:num>
  <w:num w:numId="35" w16cid:durableId="665325777">
    <w:abstractNumId w:val="15"/>
  </w:num>
  <w:num w:numId="36" w16cid:durableId="485898532">
    <w:abstractNumId w:val="47"/>
  </w:num>
  <w:num w:numId="37" w16cid:durableId="1346983843">
    <w:abstractNumId w:val="14"/>
  </w:num>
  <w:num w:numId="38" w16cid:durableId="335766799">
    <w:abstractNumId w:val="10"/>
  </w:num>
  <w:num w:numId="39" w16cid:durableId="1169252895">
    <w:abstractNumId w:val="23"/>
  </w:num>
  <w:num w:numId="40" w16cid:durableId="905527250">
    <w:abstractNumId w:val="35"/>
  </w:num>
  <w:num w:numId="41" w16cid:durableId="538317540">
    <w:abstractNumId w:val="31"/>
  </w:num>
  <w:num w:numId="42" w16cid:durableId="198562467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32740448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1FEA"/>
    <w:rsid w:val="000231AC"/>
    <w:rsid w:val="000239D4"/>
    <w:rsid w:val="00023F47"/>
    <w:rsid w:val="00025659"/>
    <w:rsid w:val="00026E3B"/>
    <w:rsid w:val="00027CE9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EF2"/>
    <w:rsid w:val="000512D4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2747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D87"/>
    <w:rsid w:val="000E7F53"/>
    <w:rsid w:val="000F0FA7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CAC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6DB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15EA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374CF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2E11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81D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56AC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ACD"/>
    <w:rsid w:val="00485B52"/>
    <w:rsid w:val="00490F36"/>
    <w:rsid w:val="004934C5"/>
    <w:rsid w:val="00494A82"/>
    <w:rsid w:val="00494BF8"/>
    <w:rsid w:val="0049543B"/>
    <w:rsid w:val="00495613"/>
    <w:rsid w:val="0049585E"/>
    <w:rsid w:val="004A1963"/>
    <w:rsid w:val="004A213C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7C9"/>
    <w:rsid w:val="004D4CCE"/>
    <w:rsid w:val="004D63E9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06B73"/>
    <w:rsid w:val="00510327"/>
    <w:rsid w:val="00511D6F"/>
    <w:rsid w:val="005127C5"/>
    <w:rsid w:val="005128AA"/>
    <w:rsid w:val="005131C0"/>
    <w:rsid w:val="005140D4"/>
    <w:rsid w:val="00515E60"/>
    <w:rsid w:val="0051629A"/>
    <w:rsid w:val="00516445"/>
    <w:rsid w:val="0051755C"/>
    <w:rsid w:val="00522BE4"/>
    <w:rsid w:val="00524E07"/>
    <w:rsid w:val="00531804"/>
    <w:rsid w:val="005327E3"/>
    <w:rsid w:val="005329B4"/>
    <w:rsid w:val="00532D41"/>
    <w:rsid w:val="00532DC9"/>
    <w:rsid w:val="00534E6E"/>
    <w:rsid w:val="00535003"/>
    <w:rsid w:val="00535B3B"/>
    <w:rsid w:val="00535C07"/>
    <w:rsid w:val="0054050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8A"/>
    <w:rsid w:val="005C02F8"/>
    <w:rsid w:val="005C13F5"/>
    <w:rsid w:val="005C1C2E"/>
    <w:rsid w:val="005C1E4F"/>
    <w:rsid w:val="005C2B74"/>
    <w:rsid w:val="005C52B4"/>
    <w:rsid w:val="005C74D9"/>
    <w:rsid w:val="005D3855"/>
    <w:rsid w:val="005D3E53"/>
    <w:rsid w:val="005D49B2"/>
    <w:rsid w:val="005D7ADA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2F0B"/>
    <w:rsid w:val="00615499"/>
    <w:rsid w:val="0061554F"/>
    <w:rsid w:val="0062257E"/>
    <w:rsid w:val="00623033"/>
    <w:rsid w:val="006230E3"/>
    <w:rsid w:val="00631F41"/>
    <w:rsid w:val="00633F9C"/>
    <w:rsid w:val="006367FF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1A6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54E0"/>
    <w:rsid w:val="006B004E"/>
    <w:rsid w:val="006B48EB"/>
    <w:rsid w:val="006B65EA"/>
    <w:rsid w:val="006B6D15"/>
    <w:rsid w:val="006C1399"/>
    <w:rsid w:val="006C1514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079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44FF5"/>
    <w:rsid w:val="00746CC6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5677"/>
    <w:rsid w:val="007C62EE"/>
    <w:rsid w:val="007C73C6"/>
    <w:rsid w:val="007D29F5"/>
    <w:rsid w:val="007D2EDC"/>
    <w:rsid w:val="007D5D10"/>
    <w:rsid w:val="007E08D6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1F67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5624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718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603A"/>
    <w:rsid w:val="009863C6"/>
    <w:rsid w:val="00990BF1"/>
    <w:rsid w:val="009918C9"/>
    <w:rsid w:val="009952C7"/>
    <w:rsid w:val="009970AA"/>
    <w:rsid w:val="009A0530"/>
    <w:rsid w:val="009A05A0"/>
    <w:rsid w:val="009A410D"/>
    <w:rsid w:val="009A4C9A"/>
    <w:rsid w:val="009A5616"/>
    <w:rsid w:val="009A63E0"/>
    <w:rsid w:val="009A72D7"/>
    <w:rsid w:val="009B0A5F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0FB2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06D0B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2D39"/>
    <w:rsid w:val="00A578F5"/>
    <w:rsid w:val="00A6013A"/>
    <w:rsid w:val="00A62E79"/>
    <w:rsid w:val="00A71CB4"/>
    <w:rsid w:val="00A74A76"/>
    <w:rsid w:val="00A74B97"/>
    <w:rsid w:val="00A7645F"/>
    <w:rsid w:val="00A77E49"/>
    <w:rsid w:val="00A8102D"/>
    <w:rsid w:val="00A81BE2"/>
    <w:rsid w:val="00A840BC"/>
    <w:rsid w:val="00A85586"/>
    <w:rsid w:val="00A9175F"/>
    <w:rsid w:val="00A91FE0"/>
    <w:rsid w:val="00A97F70"/>
    <w:rsid w:val="00AA4266"/>
    <w:rsid w:val="00AB058C"/>
    <w:rsid w:val="00AB2527"/>
    <w:rsid w:val="00AB694C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110AA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3F7C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58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4DAB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55C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7E9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2BC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194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3A1F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18B"/>
    <w:rsid w:val="00EF19B7"/>
    <w:rsid w:val="00EF1B4A"/>
    <w:rsid w:val="00EF2963"/>
    <w:rsid w:val="00EF39FF"/>
    <w:rsid w:val="00F0084C"/>
    <w:rsid w:val="00F042DF"/>
    <w:rsid w:val="00F047F5"/>
    <w:rsid w:val="00F05559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25B6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B68C3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F57D6DEC-D221-4416-AFDD-CFC850EE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2CEF55-1139-48B9-BEE1-6B82C3B14DD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7E9C1578-056B-4C04-8C77-7FA299B0AF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138F7A-E624-43B3-8DC5-6C2968B7D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21</cp:revision>
  <cp:lastPrinted>2020-12-21T07:19:00Z</cp:lastPrinted>
  <dcterms:created xsi:type="dcterms:W3CDTF">2022-03-21T10:45:00Z</dcterms:created>
  <dcterms:modified xsi:type="dcterms:W3CDTF">2026-01-22T09:28:00Z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