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43C0F761" w:rsidR="00DA509A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357488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357488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357488">
        <w:rPr>
          <w:rFonts w:ascii="Calibri" w:hAnsi="Calibri" w:cs="Calibri"/>
          <w:sz w:val="20"/>
          <w:szCs w:val="20"/>
        </w:rPr>
        <w:t>7</w:t>
      </w:r>
      <w:r w:rsidR="003F40BD">
        <w:rPr>
          <w:rFonts w:ascii="Calibri" w:hAnsi="Calibri" w:cs="Calibri"/>
          <w:sz w:val="20"/>
          <w:szCs w:val="20"/>
        </w:rPr>
        <w:t>a</w:t>
      </w:r>
      <w:r w:rsidR="003E08F8" w:rsidRPr="00357488">
        <w:rPr>
          <w:rFonts w:ascii="Calibri" w:hAnsi="Calibri" w:cs="Calibri"/>
          <w:sz w:val="20"/>
          <w:szCs w:val="20"/>
        </w:rPr>
        <w:t xml:space="preserve"> do SWZ</w:t>
      </w:r>
    </w:p>
    <w:p w14:paraId="6A11FCA3" w14:textId="77777777" w:rsidR="00357488" w:rsidRPr="00357488" w:rsidRDefault="00357488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</w:p>
    <w:p w14:paraId="0D52E4A3" w14:textId="0C361FB4" w:rsidR="00D22BE4" w:rsidRPr="00357488" w:rsidRDefault="00DA509A" w:rsidP="00AF1DF8">
      <w:pPr>
        <w:rPr>
          <w:rFonts w:ascii="Calibri" w:hAnsi="Calibri" w:cs="Calibri"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357488">
        <w:rPr>
          <w:rFonts w:ascii="Calibri" w:hAnsi="Calibri" w:cs="Calibri"/>
          <w:sz w:val="20"/>
          <w:szCs w:val="20"/>
        </w:rPr>
        <w:t>................</w:t>
      </w:r>
      <w:r w:rsidR="00357488">
        <w:rPr>
          <w:rFonts w:ascii="Calibri" w:hAnsi="Calibri" w:cs="Calibri"/>
          <w:sz w:val="20"/>
          <w:szCs w:val="20"/>
        </w:rPr>
        <w:tab/>
      </w:r>
      <w:r w:rsid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AF1DF8" w:rsidRPr="00357488">
        <w:rPr>
          <w:rFonts w:ascii="Calibri" w:hAnsi="Calibri" w:cs="Calibri"/>
          <w:sz w:val="20"/>
          <w:szCs w:val="20"/>
        </w:rPr>
        <w:tab/>
      </w:r>
      <w:r w:rsidR="00D22BE4" w:rsidRPr="00357488">
        <w:rPr>
          <w:rFonts w:ascii="Calibri" w:hAnsi="Calibri" w:cs="Calibri"/>
          <w:sz w:val="20"/>
          <w:szCs w:val="20"/>
        </w:rPr>
        <w:t xml:space="preserve">   ................................, dnia ....................... 20</w:t>
      </w:r>
      <w:r w:rsidR="000A40F9" w:rsidRPr="00357488">
        <w:rPr>
          <w:rFonts w:ascii="Calibri" w:hAnsi="Calibri" w:cs="Calibri"/>
          <w:sz w:val="20"/>
          <w:szCs w:val="20"/>
        </w:rPr>
        <w:t>2</w:t>
      </w:r>
      <w:r w:rsidR="00D962F4">
        <w:rPr>
          <w:rFonts w:ascii="Calibri" w:hAnsi="Calibri" w:cs="Calibri"/>
          <w:sz w:val="20"/>
          <w:szCs w:val="20"/>
        </w:rPr>
        <w:t>6</w:t>
      </w:r>
      <w:r w:rsidR="00357488">
        <w:rPr>
          <w:rFonts w:ascii="Calibri" w:hAnsi="Calibri" w:cs="Calibri"/>
          <w:sz w:val="20"/>
          <w:szCs w:val="20"/>
        </w:rPr>
        <w:t xml:space="preserve"> </w:t>
      </w:r>
      <w:r w:rsidR="00D22BE4" w:rsidRPr="00357488">
        <w:rPr>
          <w:rFonts w:ascii="Calibri" w:hAnsi="Calibri" w:cs="Calibri"/>
          <w:sz w:val="20"/>
          <w:szCs w:val="20"/>
        </w:rPr>
        <w:t>r.</w:t>
      </w:r>
    </w:p>
    <w:p w14:paraId="4019EF12" w14:textId="77777777" w:rsidR="00DA509A" w:rsidRPr="00357488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ab/>
      </w:r>
      <w:r w:rsidR="00910410" w:rsidRPr="00357488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357488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357488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1DFCB126" w:rsidR="0032655D" w:rsidRPr="003F40BD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357488">
        <w:rPr>
          <w:rFonts w:ascii="Calibri" w:hAnsi="Calibri" w:cs="Calibri"/>
          <w:b/>
          <w:color w:val="auto"/>
          <w:sz w:val="20"/>
          <w:szCs w:val="20"/>
        </w:rPr>
        <w:tab/>
      </w:r>
      <w:r w:rsidRPr="00357488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357488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3F40BD">
        <w:rPr>
          <w:rFonts w:ascii="Calibri" w:hAnsi="Calibri" w:cs="Calibri"/>
          <w:b/>
          <w:color w:val="auto"/>
          <w:sz w:val="20"/>
          <w:szCs w:val="20"/>
        </w:rPr>
        <w:t xml:space="preserve"> – </w:t>
      </w:r>
      <w:r w:rsidR="003F40BD">
        <w:rPr>
          <w:rFonts w:ascii="Calibri" w:hAnsi="Calibri" w:cs="Calibri"/>
          <w:b/>
          <w:color w:val="FF0000"/>
          <w:sz w:val="20"/>
          <w:szCs w:val="20"/>
        </w:rPr>
        <w:t>DO PUNKTACJI</w:t>
      </w:r>
    </w:p>
    <w:p w14:paraId="6060CBD9" w14:textId="77777777" w:rsidR="002A5798" w:rsidRPr="00357488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357488">
        <w:rPr>
          <w:rFonts w:ascii="Calibri" w:hAnsi="Calibri" w:cs="Calibri"/>
          <w:sz w:val="20"/>
          <w:szCs w:val="20"/>
        </w:rPr>
        <w:t>Składany do zadania</w:t>
      </w:r>
      <w:r w:rsidRPr="00357488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357488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506DDEE2" w14:textId="3678FEDD" w:rsidR="00BD6239" w:rsidRPr="00357488" w:rsidRDefault="00D60BBC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60BBC">
        <w:rPr>
          <w:rFonts w:ascii="Calibri" w:hAnsi="Calibri" w:cs="Calibri"/>
          <w:b/>
          <w:bCs/>
          <w:sz w:val="20"/>
          <w:szCs w:val="20"/>
        </w:rPr>
        <w:t xml:space="preserve">„Świadczenie usług w zakresie nocnej ochrony fizycznej osób i mienia w Wojewódzkim Domu Kultury im. Józefa Piłsudskiego w Kielcach, monitorowanie systemów </w:t>
      </w:r>
      <w:r w:rsidR="00361EEE">
        <w:rPr>
          <w:rFonts w:ascii="Calibri" w:hAnsi="Calibri" w:cs="Calibri"/>
          <w:b/>
          <w:bCs/>
          <w:sz w:val="20"/>
          <w:szCs w:val="20"/>
        </w:rPr>
        <w:br/>
      </w:r>
      <w:r w:rsidRPr="00D60BBC">
        <w:rPr>
          <w:rFonts w:ascii="Calibri" w:hAnsi="Calibri" w:cs="Calibri"/>
          <w:b/>
          <w:bCs/>
          <w:sz w:val="20"/>
          <w:szCs w:val="20"/>
        </w:rPr>
        <w:t>oraz obsługa urządzeń ochrony technicznej”</w:t>
      </w:r>
    </w:p>
    <w:p w14:paraId="220C7206" w14:textId="77777777" w:rsidR="006F0E01" w:rsidRPr="00357488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27F1590" w14:textId="77777777" w:rsidR="00CA23A0" w:rsidRPr="00357488" w:rsidRDefault="00CA23A0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357488" w14:paraId="57245AC3" w14:textId="77777777" w:rsidTr="00FF70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357488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BDA4892" w14:textId="4C829441" w:rsidR="00532237" w:rsidRPr="00357488" w:rsidRDefault="00532237" w:rsidP="00D3129F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357488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357488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357488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3D4B08EE" w:rsidR="00532237" w:rsidRPr="00357488" w:rsidRDefault="00D60BBC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 ………….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0471A217" w:rsidR="00532237" w:rsidRPr="00357488" w:rsidRDefault="00232020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2020">
              <w:rPr>
                <w:rFonts w:ascii="Calibri" w:hAnsi="Calibri" w:cs="Calibri"/>
                <w:b/>
                <w:sz w:val="20"/>
                <w:szCs w:val="20"/>
              </w:rPr>
              <w:t>pracownik ochrony osób i mienia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61BE1C" w14:textId="7E7010D9" w:rsidR="00362231" w:rsidRPr="00357488" w:rsidRDefault="00DF3535" w:rsidP="00AF1A4D">
            <w:pPr>
              <w:pStyle w:val="Default"/>
              <w:spacing w:after="240"/>
              <w:ind w:left="142" w:right="13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DF3535">
              <w:rPr>
                <w:rFonts w:ascii="Calibri" w:hAnsi="Calibri" w:cs="Calibri"/>
                <w:sz w:val="20"/>
                <w:szCs w:val="20"/>
              </w:rPr>
              <w:t>zatrudnion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na umowę o pracę w pełnym wymiarze, któr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wykonywać czynności na stanowisku pracownik ochrony osób i mienia, nie karan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i legitymując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się </w:t>
            </w:r>
            <w:r w:rsidR="00DE2303" w:rsidRPr="00DE23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……. </w:t>
            </w:r>
            <w:r w:rsidR="007A5C2C"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  <w:r w:rsidRPr="00DE2303">
              <w:rPr>
                <w:rFonts w:ascii="Calibri" w:hAnsi="Calibri" w:cs="Calibri"/>
                <w:b/>
                <w:bCs/>
                <w:sz w:val="20"/>
                <w:szCs w:val="20"/>
              </w:rPr>
              <w:t>etnim</w:t>
            </w:r>
            <w:r w:rsidR="00DE23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E2303" w:rsidRPr="007A5C2C">
              <w:rPr>
                <w:rFonts w:ascii="Calibri" w:hAnsi="Calibri" w:cs="Calibri"/>
                <w:b/>
                <w:bCs/>
                <w:sz w:val="20"/>
                <w:szCs w:val="20"/>
              </w:rPr>
              <w:t>(należy wsk</w:t>
            </w:r>
            <w:r w:rsidR="007A5C2C" w:rsidRPr="007A5C2C">
              <w:rPr>
                <w:rFonts w:ascii="Calibri" w:hAnsi="Calibri" w:cs="Calibri"/>
                <w:b/>
                <w:bCs/>
                <w:sz w:val="20"/>
                <w:szCs w:val="20"/>
              </w:rPr>
              <w:t>azać ilość)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doświadczeniem na stanowisku pracownika ochrony osób i mienia posiadając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wpis na listę kwalifikowanych pracowników ochrony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B2FF66" w14:textId="7ADDC704" w:rsidR="003E08F8" w:rsidRPr="00AF1A4D" w:rsidRDefault="003E08F8" w:rsidP="00AF1A4D">
            <w:pPr>
              <w:pStyle w:val="Default"/>
              <w:spacing w:line="276" w:lineRule="auto"/>
              <w:ind w:left="14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zostało nabyte </w:t>
            </w:r>
            <w:r w:rsidR="00DE28A6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wykonując obowiązki pracownika ochrony </w:t>
            </w:r>
            <w:r w:rsidR="00AF1A4D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="00DE28A6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w obiekcie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DFCC3DF" w14:textId="31E2455C" w:rsidR="003E08F8" w:rsidRPr="00AF1A4D" w:rsidRDefault="003E08F8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>nazwa obiektu)</w:t>
            </w:r>
          </w:p>
          <w:p w14:paraId="550F12D0" w14:textId="47528CA2" w:rsidR="00EF459B" w:rsidRPr="00AF1A4D" w:rsidRDefault="003E08F8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</w:t>
            </w:r>
            <w:r w:rsidR="009E7F6C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świadczenia usługi</w:t>
            </w:r>
            <w:r w:rsidR="003A67FB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od 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</w:t>
            </w:r>
            <w:r w:rsidR="003A67FB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do 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……..</w:t>
            </w:r>
          </w:p>
          <w:p w14:paraId="006134DE" w14:textId="7A108D7A" w:rsidR="003A67FB" w:rsidRPr="00AF1A4D" w:rsidRDefault="003A67FB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27FBC27E" w14:textId="2C35DB00" w:rsidR="003A67FB" w:rsidRPr="00AF1A4D" w:rsidRDefault="003A67FB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51DE79F7" w14:textId="5B03D1E9" w:rsidR="003A67FB" w:rsidRPr="00AF1A4D" w:rsidRDefault="003A67FB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4940B14C" w14:textId="5EF9CBE6" w:rsidR="003A67FB" w:rsidRPr="00AF1A4D" w:rsidRDefault="003A67FB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38166B0A" w14:textId="64A7168D" w:rsidR="00EF459B" w:rsidRPr="00357488" w:rsidRDefault="00EF459B" w:rsidP="003A67FB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357488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4B15FD" w:rsidRPr="00357488" w14:paraId="73059A53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7C402A" w14:textId="0FA3E053" w:rsidR="004B15FD" w:rsidRPr="00357488" w:rsidRDefault="004B15FD" w:rsidP="004B15FD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B66D44" w14:textId="746DDA2E" w:rsidR="004B15FD" w:rsidRDefault="004B15FD" w:rsidP="004B15FD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 ………….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8A93A8" w14:textId="35581351" w:rsidR="004B15FD" w:rsidRPr="00232020" w:rsidRDefault="004B15FD" w:rsidP="004B15FD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2020">
              <w:rPr>
                <w:rFonts w:ascii="Calibri" w:hAnsi="Calibri" w:cs="Calibri"/>
                <w:b/>
                <w:sz w:val="20"/>
                <w:szCs w:val="20"/>
              </w:rPr>
              <w:t>pracownik ochrony osób i mienia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E9E6F7" w14:textId="619A5FAF" w:rsidR="004B15FD" w:rsidRPr="00357488" w:rsidRDefault="007A5C2C" w:rsidP="004B15FD">
            <w:pPr>
              <w:pStyle w:val="Default"/>
              <w:spacing w:after="240"/>
              <w:ind w:left="142" w:right="13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DF3535">
              <w:rPr>
                <w:rFonts w:ascii="Calibri" w:hAnsi="Calibri" w:cs="Calibri"/>
                <w:sz w:val="20"/>
                <w:szCs w:val="20"/>
              </w:rPr>
              <w:t>zatrudnion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na umowę o pracę w pełnym wymiarze, któr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wykonywać czynności na stanowisku pracownik ochrony osób i mienia, nie karan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i legitymując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się </w:t>
            </w:r>
            <w:r w:rsidRPr="00DE23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…….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  <w:r w:rsidRPr="00DE2303">
              <w:rPr>
                <w:rFonts w:ascii="Calibri" w:hAnsi="Calibri" w:cs="Calibri"/>
                <w:b/>
                <w:bCs/>
                <w:sz w:val="20"/>
                <w:szCs w:val="20"/>
              </w:rPr>
              <w:t>etnim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A5C2C">
              <w:rPr>
                <w:rFonts w:ascii="Calibri" w:hAnsi="Calibri" w:cs="Calibri"/>
                <w:b/>
                <w:bCs/>
                <w:sz w:val="20"/>
                <w:szCs w:val="20"/>
              </w:rPr>
              <w:t>(należy wskazać ilość)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doświadczeniem na stanowisku pracownika ochrony osób i mienia posiadając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wpis na listę kwalifikowanych pracowników ochrony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E4E51B8" w14:textId="77777777" w:rsidR="004B15FD" w:rsidRPr="00AF1A4D" w:rsidRDefault="004B15FD" w:rsidP="004B15FD">
            <w:pPr>
              <w:pStyle w:val="Default"/>
              <w:spacing w:line="276" w:lineRule="auto"/>
              <w:ind w:left="14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zostało nabyte wykonując obowiązki pracownika ochrony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w obiekcie:</w:t>
            </w:r>
          </w:p>
          <w:p w14:paraId="5DA1DE54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25DB183B" w14:textId="77777777" w:rsidR="004B15FD" w:rsidRPr="00AF1A4D" w:rsidRDefault="004B15FD" w:rsidP="004B15F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613D4F7F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081FA098" w14:textId="77777777" w:rsidR="004B15FD" w:rsidRPr="00AF1A4D" w:rsidRDefault="004B15FD" w:rsidP="004B15F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40609872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654F7895" w14:textId="7D3494C2" w:rsidR="004B15FD" w:rsidRPr="008D5F95" w:rsidRDefault="004B15FD" w:rsidP="008D5F95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D1E331" w14:textId="2C7103EA" w:rsidR="004B15FD" w:rsidRPr="00357488" w:rsidRDefault="004B15FD" w:rsidP="004B15FD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99879A6" w14:textId="77777777" w:rsidR="00361EEE" w:rsidRDefault="00361EEE" w:rsidP="0032655D">
      <w:pPr>
        <w:pStyle w:val="Default"/>
        <w:rPr>
          <w:rFonts w:ascii="Calibri" w:hAnsi="Calibri" w:cs="Calibri"/>
          <w:sz w:val="16"/>
          <w:szCs w:val="16"/>
        </w:rPr>
      </w:pPr>
    </w:p>
    <w:p w14:paraId="356FE75F" w14:textId="1673F2C1" w:rsidR="00461FBB" w:rsidRPr="00357488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357488">
        <w:rPr>
          <w:rFonts w:ascii="Calibri" w:hAnsi="Calibri" w:cs="Calibri"/>
          <w:sz w:val="16"/>
          <w:szCs w:val="16"/>
        </w:rPr>
        <w:t>* niepotrzebne skreślić</w:t>
      </w:r>
    </w:p>
    <w:sectPr w:rsidR="00461FBB" w:rsidRPr="00357488" w:rsidSect="0072119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D3F0E" w14:textId="77777777" w:rsidR="00B969A9" w:rsidRDefault="00B969A9">
      <w:r>
        <w:separator/>
      </w:r>
    </w:p>
  </w:endnote>
  <w:endnote w:type="continuationSeparator" w:id="0">
    <w:p w14:paraId="060EC448" w14:textId="77777777" w:rsidR="00B969A9" w:rsidRDefault="00B969A9">
      <w:r>
        <w:continuationSeparator/>
      </w:r>
    </w:p>
  </w:endnote>
  <w:endnote w:type="continuationNotice" w:id="1">
    <w:p w14:paraId="51625E39" w14:textId="77777777" w:rsidR="00B969A9" w:rsidRDefault="00B96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69768581" w:rsidR="00722E12" w:rsidRPr="00361EEE" w:rsidRDefault="00722E12" w:rsidP="00722E12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361EEE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musi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</w:p>
  <w:bookmarkEnd w:id="0"/>
  <w:p w14:paraId="177E523B" w14:textId="77777777" w:rsidR="003F0785" w:rsidRPr="00361EEE" w:rsidRDefault="003F0785" w:rsidP="00722E12">
    <w:pPr>
      <w:pStyle w:val="Stopka"/>
      <w:rPr>
        <w:rFonts w:ascii="Calibri" w:hAnsi="Calibri" w:cs="Calibri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DC66A" w14:textId="77777777" w:rsidR="00721194" w:rsidRDefault="00721194" w:rsidP="00721194">
    <w:pPr>
      <w:tabs>
        <w:tab w:val="left" w:pos="540"/>
        <w:tab w:val="left" w:pos="780"/>
      </w:tabs>
      <w:jc w:val="center"/>
    </w:pPr>
    <w:r>
      <w:tab/>
    </w:r>
  </w:p>
  <w:p w14:paraId="283658E1" w14:textId="77777777" w:rsidR="00721194" w:rsidRDefault="00721194" w:rsidP="00721194">
    <w:pPr>
      <w:tabs>
        <w:tab w:val="left" w:pos="540"/>
        <w:tab w:val="left" w:pos="780"/>
      </w:tabs>
      <w:jc w:val="center"/>
    </w:pPr>
  </w:p>
  <w:p w14:paraId="4C298523" w14:textId="02ECA52C" w:rsidR="00721194" w:rsidRPr="00361EEE" w:rsidRDefault="00721194" w:rsidP="00721194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r w:rsidRPr="00361EEE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musi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</w:p>
  <w:p w14:paraId="6FE56342" w14:textId="77777777" w:rsidR="00721194" w:rsidRPr="00361EEE" w:rsidRDefault="00721194" w:rsidP="00721194">
    <w:pPr>
      <w:pStyle w:val="Stopka"/>
      <w:rPr>
        <w:rFonts w:ascii="Calibri" w:hAnsi="Calibri" w:cs="Calibri"/>
        <w:lang w:val="pl-PL"/>
      </w:rPr>
    </w:pPr>
  </w:p>
  <w:p w14:paraId="3C0C02F4" w14:textId="4E1DC91F" w:rsidR="00721194" w:rsidRPr="00721194" w:rsidRDefault="00721194" w:rsidP="00721194">
    <w:pPr>
      <w:pStyle w:val="Stopka"/>
      <w:tabs>
        <w:tab w:val="clear" w:pos="4536"/>
        <w:tab w:val="clear" w:pos="9072"/>
        <w:tab w:val="left" w:pos="6362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701BC" w14:textId="77777777" w:rsidR="00B969A9" w:rsidRDefault="00B969A9">
      <w:r>
        <w:separator/>
      </w:r>
    </w:p>
  </w:footnote>
  <w:footnote w:type="continuationSeparator" w:id="0">
    <w:p w14:paraId="2129EC6F" w14:textId="77777777" w:rsidR="00B969A9" w:rsidRDefault="00B969A9">
      <w:r>
        <w:continuationSeparator/>
      </w:r>
    </w:p>
  </w:footnote>
  <w:footnote w:type="continuationNotice" w:id="1">
    <w:p w14:paraId="619D4B60" w14:textId="77777777" w:rsidR="00B969A9" w:rsidRDefault="00B969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42D1" w14:textId="77777777" w:rsidR="00E52549" w:rsidRDefault="00E5254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AF07" w14:textId="77777777" w:rsidR="00357488" w:rsidRPr="00357488" w:rsidRDefault="00357488" w:rsidP="00357488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</w:p>
  <w:p w14:paraId="25287DB4" w14:textId="4B669EFB" w:rsidR="00F3753B" w:rsidRPr="00357488" w:rsidRDefault="00F3753B" w:rsidP="00357488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  <w:r w:rsidRPr="00357488">
      <w:rPr>
        <w:rFonts w:ascii="Calibri" w:hAnsi="Calibri" w:cs="Calibri"/>
        <w:b w:val="0"/>
        <w:sz w:val="20"/>
      </w:rPr>
      <w:t xml:space="preserve">Nr </w:t>
    </w:r>
    <w:r w:rsidRPr="00C419C7">
      <w:rPr>
        <w:rFonts w:ascii="Calibri" w:hAnsi="Calibri" w:cs="Calibri"/>
        <w:b w:val="0"/>
        <w:sz w:val="20"/>
      </w:rPr>
      <w:t xml:space="preserve">referencyjny: </w:t>
    </w:r>
    <w:r w:rsidR="00C419C7" w:rsidRPr="00C419C7">
      <w:rPr>
        <w:rFonts w:ascii="Calibri" w:hAnsi="Calibri" w:cs="Calibri"/>
        <w:b w:val="0"/>
        <w:sz w:val="20"/>
        <w:szCs w:val="20"/>
      </w:rPr>
      <w:t>DOA.261.1.1.2026</w:t>
    </w:r>
    <w:r w:rsidR="00357488">
      <w:rPr>
        <w:rFonts w:ascii="Calibri" w:hAnsi="Calibri" w:cs="Calibri"/>
        <w:b w:val="0"/>
        <w:sz w:val="20"/>
      </w:rPr>
      <w:t xml:space="preserve"> </w:t>
    </w:r>
  </w:p>
  <w:p w14:paraId="0CB5BECF" w14:textId="77777777" w:rsidR="00084BF3" w:rsidRPr="00357488" w:rsidRDefault="00084BF3" w:rsidP="00084BF3">
    <w:pPr>
      <w:pStyle w:val="Nagwek"/>
      <w:rPr>
        <w:rFonts w:ascii="Calibri" w:hAnsi="Calibri" w:cs="Calibri"/>
      </w:rPr>
    </w:pPr>
  </w:p>
  <w:p w14:paraId="3365C5DF" w14:textId="77777777" w:rsidR="00127B5D" w:rsidRPr="00357488" w:rsidRDefault="00127B5D" w:rsidP="00084BF3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65E4EB9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0670037">
    <w:abstractNumId w:val="38"/>
  </w:num>
  <w:num w:numId="2" w16cid:durableId="760029330">
    <w:abstractNumId w:val="44"/>
  </w:num>
  <w:num w:numId="3" w16cid:durableId="2072075297">
    <w:abstractNumId w:val="31"/>
  </w:num>
  <w:num w:numId="4" w16cid:durableId="1516529482">
    <w:abstractNumId w:val="27"/>
  </w:num>
  <w:num w:numId="5" w16cid:durableId="1916239530">
    <w:abstractNumId w:val="20"/>
  </w:num>
  <w:num w:numId="6" w16cid:durableId="317808833">
    <w:abstractNumId w:val="34"/>
  </w:num>
  <w:num w:numId="7" w16cid:durableId="1049233039">
    <w:abstractNumId w:val="39"/>
  </w:num>
  <w:num w:numId="8" w16cid:durableId="1955089218">
    <w:abstractNumId w:val="24"/>
  </w:num>
  <w:num w:numId="9" w16cid:durableId="1811945155">
    <w:abstractNumId w:val="52"/>
  </w:num>
  <w:num w:numId="10" w16cid:durableId="1684086702">
    <w:abstractNumId w:val="58"/>
  </w:num>
  <w:num w:numId="11" w16cid:durableId="509216520">
    <w:abstractNumId w:val="21"/>
  </w:num>
  <w:num w:numId="12" w16cid:durableId="2073194415">
    <w:abstractNumId w:val="55"/>
  </w:num>
  <w:num w:numId="13" w16cid:durableId="1884248474">
    <w:abstractNumId w:val="56"/>
  </w:num>
  <w:num w:numId="14" w16cid:durableId="1544515418">
    <w:abstractNumId w:val="13"/>
  </w:num>
  <w:num w:numId="15" w16cid:durableId="1784030134">
    <w:abstractNumId w:val="28"/>
  </w:num>
  <w:num w:numId="16" w16cid:durableId="534316891">
    <w:abstractNumId w:val="33"/>
  </w:num>
  <w:num w:numId="17" w16cid:durableId="1719551633">
    <w:abstractNumId w:val="51"/>
  </w:num>
  <w:num w:numId="18" w16cid:durableId="1145124755">
    <w:abstractNumId w:val="23"/>
  </w:num>
  <w:num w:numId="19" w16cid:durableId="219442416">
    <w:abstractNumId w:val="14"/>
  </w:num>
  <w:num w:numId="20" w16cid:durableId="779104552">
    <w:abstractNumId w:val="17"/>
  </w:num>
  <w:num w:numId="21" w16cid:durableId="1408922778">
    <w:abstractNumId w:val="45"/>
  </w:num>
  <w:num w:numId="22" w16cid:durableId="1379625910">
    <w:abstractNumId w:val="18"/>
  </w:num>
  <w:num w:numId="23" w16cid:durableId="472336780">
    <w:abstractNumId w:val="50"/>
  </w:num>
  <w:num w:numId="24" w16cid:durableId="1152260082">
    <w:abstractNumId w:val="47"/>
  </w:num>
  <w:num w:numId="25" w16cid:durableId="39480330">
    <w:abstractNumId w:val="22"/>
  </w:num>
  <w:num w:numId="26" w16cid:durableId="134389286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6720356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50366714">
    <w:abstractNumId w:val="3"/>
  </w:num>
  <w:num w:numId="29" w16cid:durableId="1125074852">
    <w:abstractNumId w:val="8"/>
  </w:num>
  <w:num w:numId="30" w16cid:durableId="691490760">
    <w:abstractNumId w:val="2"/>
  </w:num>
  <w:num w:numId="31" w16cid:durableId="1962032503">
    <w:abstractNumId w:val="43"/>
  </w:num>
  <w:num w:numId="32" w16cid:durableId="899245147">
    <w:abstractNumId w:val="11"/>
  </w:num>
  <w:num w:numId="33" w16cid:durableId="1745567201">
    <w:abstractNumId w:val="30"/>
  </w:num>
  <w:num w:numId="34" w16cid:durableId="405997758">
    <w:abstractNumId w:val="46"/>
  </w:num>
  <w:num w:numId="35" w16cid:durableId="1406294033">
    <w:abstractNumId w:val="16"/>
  </w:num>
  <w:num w:numId="36" w16cid:durableId="622731114">
    <w:abstractNumId w:val="54"/>
  </w:num>
  <w:num w:numId="37" w16cid:durableId="1483543035">
    <w:abstractNumId w:val="15"/>
  </w:num>
  <w:num w:numId="38" w16cid:durableId="2025672017">
    <w:abstractNumId w:val="9"/>
  </w:num>
  <w:num w:numId="39" w16cid:durableId="652104905">
    <w:abstractNumId w:val="25"/>
  </w:num>
  <w:num w:numId="40" w16cid:durableId="1353071447">
    <w:abstractNumId w:val="40"/>
  </w:num>
  <w:num w:numId="41" w16cid:durableId="1613433739">
    <w:abstractNumId w:val="36"/>
  </w:num>
  <w:num w:numId="42" w16cid:durableId="14017574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3650351">
    <w:abstractNumId w:val="29"/>
  </w:num>
  <w:num w:numId="44" w16cid:durableId="610941041">
    <w:abstractNumId w:val="26"/>
  </w:num>
  <w:num w:numId="45" w16cid:durableId="56055478">
    <w:abstractNumId w:val="12"/>
  </w:num>
  <w:num w:numId="46" w16cid:durableId="299968955">
    <w:abstractNumId w:val="19"/>
  </w:num>
  <w:num w:numId="47" w16cid:durableId="806051024">
    <w:abstractNumId w:val="57"/>
  </w:num>
  <w:num w:numId="48" w16cid:durableId="1047141792">
    <w:abstractNumId w:val="49"/>
  </w:num>
  <w:num w:numId="49" w16cid:durableId="289210664">
    <w:abstractNumId w:val="42"/>
  </w:num>
  <w:num w:numId="50" w16cid:durableId="789590402">
    <w:abstractNumId w:val="10"/>
  </w:num>
  <w:num w:numId="51" w16cid:durableId="1737434303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1072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6153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2020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45E3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3855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81D"/>
    <w:rsid w:val="00350282"/>
    <w:rsid w:val="00351AB7"/>
    <w:rsid w:val="00351E47"/>
    <w:rsid w:val="00353E34"/>
    <w:rsid w:val="00354735"/>
    <w:rsid w:val="00357488"/>
    <w:rsid w:val="003600E2"/>
    <w:rsid w:val="00361EEE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67FB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0BD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1046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6F1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5FD"/>
    <w:rsid w:val="004B1E32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1793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0A97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1514"/>
    <w:rsid w:val="006C3755"/>
    <w:rsid w:val="006C3D0A"/>
    <w:rsid w:val="006C3D86"/>
    <w:rsid w:val="006C5B73"/>
    <w:rsid w:val="006D0804"/>
    <w:rsid w:val="006D1ED6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1194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0A48"/>
    <w:rsid w:val="0075289B"/>
    <w:rsid w:val="007548DB"/>
    <w:rsid w:val="0075499B"/>
    <w:rsid w:val="00755404"/>
    <w:rsid w:val="007572CC"/>
    <w:rsid w:val="00760F63"/>
    <w:rsid w:val="00762138"/>
    <w:rsid w:val="007646D7"/>
    <w:rsid w:val="00764AA1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C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5F95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39F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362D"/>
    <w:rsid w:val="009751E5"/>
    <w:rsid w:val="009755F1"/>
    <w:rsid w:val="009829D9"/>
    <w:rsid w:val="00983423"/>
    <w:rsid w:val="009834CE"/>
    <w:rsid w:val="00983D87"/>
    <w:rsid w:val="0098603A"/>
    <w:rsid w:val="009860A0"/>
    <w:rsid w:val="009952C7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E7F6C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32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B694C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9FB"/>
    <w:rsid w:val="00AE5AB8"/>
    <w:rsid w:val="00AE6EDA"/>
    <w:rsid w:val="00AE6FEB"/>
    <w:rsid w:val="00AF0521"/>
    <w:rsid w:val="00AF0D14"/>
    <w:rsid w:val="00AF1A4D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A9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19C7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708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129F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413"/>
    <w:rsid w:val="00D55CC8"/>
    <w:rsid w:val="00D56446"/>
    <w:rsid w:val="00D60BBC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2F4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2303"/>
    <w:rsid w:val="00DE28A6"/>
    <w:rsid w:val="00DE5733"/>
    <w:rsid w:val="00DE67E4"/>
    <w:rsid w:val="00DE6A89"/>
    <w:rsid w:val="00DE75D3"/>
    <w:rsid w:val="00DE7EFD"/>
    <w:rsid w:val="00DF01CD"/>
    <w:rsid w:val="00DF1AE3"/>
    <w:rsid w:val="00DF2B18"/>
    <w:rsid w:val="00DF3535"/>
    <w:rsid w:val="00DF5D0D"/>
    <w:rsid w:val="00DF68C8"/>
    <w:rsid w:val="00DF733B"/>
    <w:rsid w:val="00E00090"/>
    <w:rsid w:val="00E01CAB"/>
    <w:rsid w:val="00E07D11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3A1F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71B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53B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065BA21-7A5E-435D-AFFF-4634763C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D99E38-F226-4B6E-B75A-620BFA3F8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92A9F-341E-4880-9553-24C0FA78A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11</cp:revision>
  <cp:lastPrinted>2020-12-21T07:11:00Z</cp:lastPrinted>
  <dcterms:created xsi:type="dcterms:W3CDTF">2024-12-05T11:58:00Z</dcterms:created>
  <dcterms:modified xsi:type="dcterms:W3CDTF">2026-01-22T09:28:00Z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