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E87A6" w14:textId="3FE88873" w:rsidR="00DA509A" w:rsidRDefault="00940C71" w:rsidP="00111ECF">
      <w:pPr>
        <w:pStyle w:val="ust"/>
        <w:spacing w:before="120" w:after="120"/>
        <w:ind w:left="0" w:firstLine="0"/>
        <w:jc w:val="right"/>
        <w:rPr>
          <w:rFonts w:ascii="Calibri" w:hAnsi="Calibri" w:cs="Calibri"/>
          <w:sz w:val="20"/>
          <w:szCs w:val="20"/>
        </w:rPr>
      </w:pP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</w:r>
      <w:r w:rsidRPr="00357488">
        <w:rPr>
          <w:rFonts w:ascii="Calibri" w:hAnsi="Calibri" w:cs="Calibri"/>
          <w:sz w:val="20"/>
          <w:szCs w:val="20"/>
        </w:rPr>
        <w:tab/>
        <w:t xml:space="preserve">           </w:t>
      </w:r>
      <w:r w:rsidR="007F1E54" w:rsidRPr="00357488">
        <w:rPr>
          <w:rFonts w:ascii="Calibri" w:hAnsi="Calibri" w:cs="Calibri"/>
          <w:sz w:val="20"/>
          <w:szCs w:val="20"/>
        </w:rPr>
        <w:t xml:space="preserve">                     </w:t>
      </w:r>
      <w:r w:rsidR="0056694D" w:rsidRPr="00357488">
        <w:rPr>
          <w:rFonts w:ascii="Calibri" w:hAnsi="Calibri" w:cs="Calibri"/>
          <w:sz w:val="20"/>
          <w:szCs w:val="20"/>
        </w:rPr>
        <w:t xml:space="preserve">Załącznik nr </w:t>
      </w:r>
      <w:r w:rsidR="00EA0AC9" w:rsidRPr="00357488">
        <w:rPr>
          <w:rFonts w:ascii="Calibri" w:hAnsi="Calibri" w:cs="Calibri"/>
          <w:sz w:val="20"/>
          <w:szCs w:val="20"/>
        </w:rPr>
        <w:t>7</w:t>
      </w:r>
      <w:r w:rsidR="003E08F8" w:rsidRPr="00357488">
        <w:rPr>
          <w:rFonts w:ascii="Calibri" w:hAnsi="Calibri" w:cs="Calibri"/>
          <w:sz w:val="20"/>
          <w:szCs w:val="20"/>
        </w:rPr>
        <w:t xml:space="preserve"> do SWZ</w:t>
      </w:r>
    </w:p>
    <w:p w14:paraId="6A11FCA3" w14:textId="77777777" w:rsidR="00357488" w:rsidRPr="00357488" w:rsidRDefault="00357488" w:rsidP="00111ECF">
      <w:pPr>
        <w:pStyle w:val="ust"/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</w:p>
    <w:p w14:paraId="0D52E4A3" w14:textId="5B4FB20F" w:rsidR="00D22BE4" w:rsidRPr="00357488" w:rsidRDefault="00DA509A" w:rsidP="00AF1DF8">
      <w:pPr>
        <w:rPr>
          <w:rFonts w:ascii="Calibri" w:hAnsi="Calibri" w:cs="Calibri"/>
          <w:sz w:val="20"/>
          <w:szCs w:val="20"/>
        </w:rPr>
      </w:pPr>
      <w:r w:rsidRPr="00357488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="00D22BE4" w:rsidRPr="00357488">
        <w:rPr>
          <w:rFonts w:ascii="Calibri" w:hAnsi="Calibri" w:cs="Calibri"/>
          <w:sz w:val="20"/>
          <w:szCs w:val="20"/>
        </w:rPr>
        <w:t>................</w:t>
      </w:r>
      <w:r w:rsidR="00357488">
        <w:rPr>
          <w:rFonts w:ascii="Calibri" w:hAnsi="Calibri" w:cs="Calibri"/>
          <w:sz w:val="20"/>
          <w:szCs w:val="20"/>
        </w:rPr>
        <w:tab/>
      </w:r>
      <w:r w:rsidR="00357488">
        <w:rPr>
          <w:rFonts w:ascii="Calibri" w:hAnsi="Calibri" w:cs="Calibri"/>
          <w:sz w:val="20"/>
          <w:szCs w:val="20"/>
        </w:rPr>
        <w:tab/>
      </w:r>
      <w:r w:rsidR="0032655D" w:rsidRPr="00357488">
        <w:rPr>
          <w:rFonts w:ascii="Calibri" w:hAnsi="Calibri" w:cs="Calibri"/>
          <w:sz w:val="20"/>
          <w:szCs w:val="20"/>
        </w:rPr>
        <w:tab/>
      </w:r>
      <w:r w:rsidR="0032655D" w:rsidRPr="00357488">
        <w:rPr>
          <w:rFonts w:ascii="Calibri" w:hAnsi="Calibri" w:cs="Calibri"/>
          <w:sz w:val="20"/>
          <w:szCs w:val="20"/>
        </w:rPr>
        <w:tab/>
      </w:r>
      <w:r w:rsidR="0032655D" w:rsidRPr="00357488">
        <w:rPr>
          <w:rFonts w:ascii="Calibri" w:hAnsi="Calibri" w:cs="Calibri"/>
          <w:sz w:val="20"/>
          <w:szCs w:val="20"/>
        </w:rPr>
        <w:tab/>
      </w:r>
      <w:r w:rsidR="0032655D" w:rsidRPr="00357488">
        <w:rPr>
          <w:rFonts w:ascii="Calibri" w:hAnsi="Calibri" w:cs="Calibri"/>
          <w:sz w:val="20"/>
          <w:szCs w:val="20"/>
        </w:rPr>
        <w:tab/>
      </w:r>
      <w:r w:rsidR="0032655D" w:rsidRPr="00357488">
        <w:rPr>
          <w:rFonts w:ascii="Calibri" w:hAnsi="Calibri" w:cs="Calibri"/>
          <w:sz w:val="20"/>
          <w:szCs w:val="20"/>
        </w:rPr>
        <w:tab/>
      </w:r>
      <w:r w:rsidR="0032655D" w:rsidRPr="00357488">
        <w:rPr>
          <w:rFonts w:ascii="Calibri" w:hAnsi="Calibri" w:cs="Calibri"/>
          <w:sz w:val="20"/>
          <w:szCs w:val="20"/>
        </w:rPr>
        <w:tab/>
      </w:r>
      <w:r w:rsidR="00AF1DF8" w:rsidRPr="00357488">
        <w:rPr>
          <w:rFonts w:ascii="Calibri" w:hAnsi="Calibri" w:cs="Calibri"/>
          <w:sz w:val="20"/>
          <w:szCs w:val="20"/>
        </w:rPr>
        <w:tab/>
      </w:r>
      <w:r w:rsidR="00D22BE4" w:rsidRPr="00357488">
        <w:rPr>
          <w:rFonts w:ascii="Calibri" w:hAnsi="Calibri" w:cs="Calibri"/>
          <w:sz w:val="20"/>
          <w:szCs w:val="20"/>
        </w:rPr>
        <w:t xml:space="preserve">   ................................, dnia ....................... 20</w:t>
      </w:r>
      <w:r w:rsidR="000A40F9" w:rsidRPr="00357488">
        <w:rPr>
          <w:rFonts w:ascii="Calibri" w:hAnsi="Calibri" w:cs="Calibri"/>
          <w:sz w:val="20"/>
          <w:szCs w:val="20"/>
        </w:rPr>
        <w:t>2</w:t>
      </w:r>
      <w:r w:rsidR="00795DAC">
        <w:rPr>
          <w:rFonts w:ascii="Calibri" w:hAnsi="Calibri" w:cs="Calibri"/>
          <w:sz w:val="20"/>
          <w:szCs w:val="20"/>
        </w:rPr>
        <w:t>6</w:t>
      </w:r>
      <w:r w:rsidR="00357488">
        <w:rPr>
          <w:rFonts w:ascii="Calibri" w:hAnsi="Calibri" w:cs="Calibri"/>
          <w:sz w:val="20"/>
          <w:szCs w:val="20"/>
        </w:rPr>
        <w:t xml:space="preserve"> </w:t>
      </w:r>
      <w:r w:rsidR="00D22BE4" w:rsidRPr="00357488">
        <w:rPr>
          <w:rFonts w:ascii="Calibri" w:hAnsi="Calibri" w:cs="Calibri"/>
          <w:sz w:val="20"/>
          <w:szCs w:val="20"/>
        </w:rPr>
        <w:t>r.</w:t>
      </w:r>
    </w:p>
    <w:p w14:paraId="4019EF12" w14:textId="77777777" w:rsidR="00DA509A" w:rsidRPr="00357488" w:rsidRDefault="00DA509A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357488">
        <w:rPr>
          <w:rFonts w:ascii="Calibri" w:hAnsi="Calibri" w:cs="Calibri"/>
          <w:sz w:val="20"/>
          <w:szCs w:val="20"/>
        </w:rPr>
        <w:tab/>
      </w:r>
      <w:r w:rsidR="00910410" w:rsidRPr="00357488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357488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3DF565AC" w14:textId="77777777" w:rsidR="00DA509A" w:rsidRPr="00357488" w:rsidRDefault="00DA509A" w:rsidP="00DA509A">
      <w:pPr>
        <w:ind w:right="39"/>
        <w:rPr>
          <w:rFonts w:ascii="Calibri" w:eastAsia="Batang" w:hAnsi="Calibri" w:cs="Calibri"/>
          <w:i/>
          <w:sz w:val="16"/>
          <w:szCs w:val="16"/>
        </w:rPr>
      </w:pPr>
    </w:p>
    <w:p w14:paraId="0A4A530D" w14:textId="77777777" w:rsidR="0032655D" w:rsidRPr="00357488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auto"/>
          <w:sz w:val="20"/>
          <w:szCs w:val="20"/>
        </w:rPr>
      </w:pPr>
      <w:r w:rsidRPr="00357488">
        <w:rPr>
          <w:rFonts w:ascii="Calibri" w:hAnsi="Calibri" w:cs="Calibri"/>
          <w:b/>
          <w:color w:val="auto"/>
          <w:sz w:val="20"/>
          <w:szCs w:val="20"/>
        </w:rPr>
        <w:tab/>
      </w:r>
      <w:r w:rsidRPr="00357488">
        <w:rPr>
          <w:rFonts w:ascii="Calibri" w:hAnsi="Calibri" w:cs="Calibri"/>
          <w:b/>
          <w:color w:val="auto"/>
          <w:sz w:val="20"/>
          <w:szCs w:val="20"/>
        </w:rPr>
        <w:tab/>
      </w:r>
      <w:r w:rsidR="0032655D" w:rsidRPr="00357488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357488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  <w:r w:rsidRPr="00357488">
        <w:rPr>
          <w:rFonts w:ascii="Calibri" w:hAnsi="Calibri" w:cs="Calibri"/>
          <w:sz w:val="20"/>
          <w:szCs w:val="20"/>
        </w:rPr>
        <w:t>Składany do zadania</w:t>
      </w:r>
      <w:r w:rsidRPr="00357488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357488" w:rsidRDefault="007B2867" w:rsidP="00FF708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iCs/>
          <w:sz w:val="16"/>
          <w:szCs w:val="16"/>
        </w:rPr>
      </w:pPr>
    </w:p>
    <w:p w14:paraId="506DDEE2" w14:textId="3678FEDD" w:rsidR="00BD6239" w:rsidRPr="00357488" w:rsidRDefault="00D60BBC" w:rsidP="00FF708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D60BBC">
        <w:rPr>
          <w:rFonts w:ascii="Calibri" w:hAnsi="Calibri" w:cs="Calibri"/>
          <w:b/>
          <w:bCs/>
          <w:sz w:val="20"/>
          <w:szCs w:val="20"/>
        </w:rPr>
        <w:t xml:space="preserve">„Świadczenie usług w zakresie nocnej ochrony fizycznej osób i mienia w Wojewódzkim Domu Kultury im. Józefa Piłsudskiego w Kielcach, monitorowanie systemów </w:t>
      </w:r>
      <w:r w:rsidR="00361EEE">
        <w:rPr>
          <w:rFonts w:ascii="Calibri" w:hAnsi="Calibri" w:cs="Calibri"/>
          <w:b/>
          <w:bCs/>
          <w:sz w:val="20"/>
          <w:szCs w:val="20"/>
        </w:rPr>
        <w:br/>
      </w:r>
      <w:r w:rsidRPr="00D60BBC">
        <w:rPr>
          <w:rFonts w:ascii="Calibri" w:hAnsi="Calibri" w:cs="Calibri"/>
          <w:b/>
          <w:bCs/>
          <w:sz w:val="20"/>
          <w:szCs w:val="20"/>
        </w:rPr>
        <w:t>oraz obsługa urządzeń ochrony technicznej”</w:t>
      </w:r>
    </w:p>
    <w:p w14:paraId="220C7206" w14:textId="77777777" w:rsidR="006F0E01" w:rsidRPr="00357488" w:rsidRDefault="006F0E01" w:rsidP="00FF708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27F1590" w14:textId="77777777" w:rsidR="00CA23A0" w:rsidRPr="00357488" w:rsidRDefault="00CA23A0" w:rsidP="0032655D">
      <w:pPr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357488" w14:paraId="57245AC3" w14:textId="77777777" w:rsidTr="00FF7087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357488" w:rsidRDefault="00532237" w:rsidP="00F84122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357488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357488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7488">
              <w:rPr>
                <w:rFonts w:ascii="Calibri" w:hAnsi="Calibri" w:cs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357488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7488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357488" w:rsidRDefault="00532237" w:rsidP="00F8412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F4A2E2D" w14:textId="21AC0ED6" w:rsidR="00D60BBC" w:rsidRPr="00357488" w:rsidRDefault="00532237" w:rsidP="00D60BBC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57488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</w:t>
            </w:r>
          </w:p>
          <w:p w14:paraId="1BDA4892" w14:textId="6F3931B2" w:rsidR="00532237" w:rsidRPr="00357488" w:rsidRDefault="00532237" w:rsidP="00F8412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EC2D0" w14:textId="77777777" w:rsidR="00532237" w:rsidRPr="00357488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7488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357488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357488" w:rsidRDefault="00264077" w:rsidP="00F84122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357488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3D4B08EE" w:rsidR="00532237" w:rsidRPr="00357488" w:rsidRDefault="00D60BBC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 ………….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0471A217" w:rsidR="00532237" w:rsidRPr="00357488" w:rsidRDefault="00232020" w:rsidP="00F84122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2020">
              <w:rPr>
                <w:rFonts w:ascii="Calibri" w:hAnsi="Calibri" w:cs="Calibri"/>
                <w:b/>
                <w:sz w:val="20"/>
                <w:szCs w:val="20"/>
              </w:rPr>
              <w:t>pracownik ochrony osób i mienia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B61BE1C" w14:textId="61796131" w:rsidR="00362231" w:rsidRPr="00357488" w:rsidRDefault="00DF3535" w:rsidP="00AF1A4D">
            <w:pPr>
              <w:pStyle w:val="Default"/>
              <w:spacing w:after="240"/>
              <w:ind w:left="142" w:right="138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Pr="00DF3535">
              <w:rPr>
                <w:rFonts w:ascii="Calibri" w:hAnsi="Calibri" w:cs="Calibri"/>
                <w:sz w:val="20"/>
                <w:szCs w:val="20"/>
              </w:rPr>
              <w:t>zatrudnion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na umowę o pracę w pełnym wymiarze, któr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będ</w:t>
            </w:r>
            <w:r>
              <w:rPr>
                <w:rFonts w:ascii="Calibri" w:hAnsi="Calibri" w:cs="Calibri"/>
                <w:sz w:val="20"/>
                <w:szCs w:val="20"/>
              </w:rPr>
              <w:t>zie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wykonywać czynności na stanowisku pracownik ochrony osób i mienia, nie karan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i legitymując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się minimum 2-letnim doświadczeniem na stanowisku pracownika ochrony osób i mienia posiadając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wpis na listę kwalifikowanych pracowników ochrony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0B2FF66" w14:textId="7ADDC704" w:rsidR="003E08F8" w:rsidRPr="00AF1A4D" w:rsidRDefault="003E08F8" w:rsidP="00AF1A4D">
            <w:pPr>
              <w:pStyle w:val="Default"/>
              <w:spacing w:line="276" w:lineRule="auto"/>
              <w:ind w:left="142"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Doświadczenie zostało nabyte </w:t>
            </w:r>
            <w:r w:rsidR="00DE28A6"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wykonując obowiązki pracownika ochrony </w:t>
            </w:r>
            <w:r w:rsidR="00AF1A4D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="00DE28A6"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w obiekcie</w:t>
            </w: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4DFCC3DF" w14:textId="31E2455C" w:rsidR="003E08F8" w:rsidRPr="00AF1A4D" w:rsidRDefault="003E08F8" w:rsidP="00AF1A4D">
            <w:pPr>
              <w:pStyle w:val="Default"/>
              <w:numPr>
                <w:ilvl w:val="0"/>
                <w:numId w:val="45"/>
              </w:numPr>
              <w:spacing w:line="276" w:lineRule="auto"/>
              <w:ind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</w:t>
            </w:r>
            <w:r w:rsidR="00AF1A4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="004B15FD">
              <w:rPr>
                <w:rFonts w:ascii="Calibri" w:hAnsi="Calibri" w:cs="Calibri"/>
                <w:b/>
                <w:bCs/>
                <w:sz w:val="20"/>
                <w:szCs w:val="20"/>
              </w:rPr>
              <w:t>nazwa obiektu)</w:t>
            </w:r>
          </w:p>
          <w:p w14:paraId="550F12D0" w14:textId="47528CA2" w:rsidR="00EF459B" w:rsidRPr="00AF1A4D" w:rsidRDefault="003E08F8" w:rsidP="00AF1A4D">
            <w:pPr>
              <w:pStyle w:val="Default"/>
              <w:spacing w:line="276" w:lineRule="auto"/>
              <w:ind w:left="502"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Data </w:t>
            </w:r>
            <w:r w:rsidR="009E7F6C"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świadczenia usługi</w:t>
            </w:r>
            <w:r w:rsidR="003A67FB"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od </w:t>
            </w: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………</w:t>
            </w:r>
            <w:r w:rsidR="003A67FB"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do </w:t>
            </w: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……..</w:t>
            </w:r>
          </w:p>
          <w:p w14:paraId="006134DE" w14:textId="7A108D7A" w:rsidR="003A67FB" w:rsidRPr="00AF1A4D" w:rsidRDefault="003A67FB" w:rsidP="00AF1A4D">
            <w:pPr>
              <w:pStyle w:val="Default"/>
              <w:numPr>
                <w:ilvl w:val="0"/>
                <w:numId w:val="45"/>
              </w:numPr>
              <w:spacing w:line="276" w:lineRule="auto"/>
              <w:ind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</w:t>
            </w:r>
            <w:r w:rsidR="004B15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(nazwa obiektu)</w:t>
            </w:r>
          </w:p>
          <w:p w14:paraId="27FBC27E" w14:textId="2C35DB00" w:rsidR="003A67FB" w:rsidRPr="00AF1A4D" w:rsidRDefault="003A67FB" w:rsidP="00AF1A4D">
            <w:pPr>
              <w:pStyle w:val="Default"/>
              <w:spacing w:line="276" w:lineRule="auto"/>
              <w:ind w:left="502"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Data świadczenia usługi od ……… do ……..</w:t>
            </w:r>
          </w:p>
          <w:p w14:paraId="51DE79F7" w14:textId="5B03D1E9" w:rsidR="003A67FB" w:rsidRPr="00AF1A4D" w:rsidRDefault="003A67FB" w:rsidP="00AF1A4D">
            <w:pPr>
              <w:pStyle w:val="Default"/>
              <w:numPr>
                <w:ilvl w:val="0"/>
                <w:numId w:val="45"/>
              </w:numPr>
              <w:spacing w:line="276" w:lineRule="auto"/>
              <w:ind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</w:t>
            </w:r>
            <w:r w:rsidR="004B15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(nazwa obiektu)</w:t>
            </w:r>
          </w:p>
          <w:p w14:paraId="4940B14C" w14:textId="5EF9CBE6" w:rsidR="003A67FB" w:rsidRPr="00AF1A4D" w:rsidRDefault="003A67FB" w:rsidP="00AF1A4D">
            <w:pPr>
              <w:pStyle w:val="Default"/>
              <w:spacing w:line="276" w:lineRule="auto"/>
              <w:ind w:left="502"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Data świadczenia usługi od ……… do ……..</w:t>
            </w:r>
          </w:p>
          <w:p w14:paraId="38166B0A" w14:textId="64A7168D" w:rsidR="00EF459B" w:rsidRPr="00357488" w:rsidRDefault="00EF459B" w:rsidP="003A67FB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357488" w:rsidRDefault="00532237" w:rsidP="00F84122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7488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4B15FD" w:rsidRPr="00357488" w14:paraId="73059A53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87C402A" w14:textId="0FA3E053" w:rsidR="004B15FD" w:rsidRPr="00357488" w:rsidRDefault="004B15FD" w:rsidP="004B15FD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1B66D44" w14:textId="746DDA2E" w:rsidR="004B15FD" w:rsidRDefault="004B15FD" w:rsidP="004B15FD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 ………….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E8A93A8" w14:textId="35581351" w:rsidR="004B15FD" w:rsidRPr="00232020" w:rsidRDefault="004B15FD" w:rsidP="004B15FD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2020">
              <w:rPr>
                <w:rFonts w:ascii="Calibri" w:hAnsi="Calibri" w:cs="Calibri"/>
                <w:b/>
                <w:sz w:val="20"/>
                <w:szCs w:val="20"/>
              </w:rPr>
              <w:t>pracownik ochrony osób i mienia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EE9E6F7" w14:textId="77777777" w:rsidR="004B15FD" w:rsidRPr="00357488" w:rsidRDefault="004B15FD" w:rsidP="004B15FD">
            <w:pPr>
              <w:pStyle w:val="Default"/>
              <w:spacing w:after="240"/>
              <w:ind w:left="142" w:right="138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Pr="00DF3535">
              <w:rPr>
                <w:rFonts w:ascii="Calibri" w:hAnsi="Calibri" w:cs="Calibri"/>
                <w:sz w:val="20"/>
                <w:szCs w:val="20"/>
              </w:rPr>
              <w:t>zatrudnion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na umowę o pracę w pełnym wymiarze, któr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będ</w:t>
            </w:r>
            <w:r>
              <w:rPr>
                <w:rFonts w:ascii="Calibri" w:hAnsi="Calibri" w:cs="Calibri"/>
                <w:sz w:val="20"/>
                <w:szCs w:val="20"/>
              </w:rPr>
              <w:t>zie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wykonywać czynności na stanowisku pracownik ochrony osób i mienia, nie karan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i legitymując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się minimum 2-letnim doświadczeniem na stanowisku pracownika ochrony osób i mienia posiadając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DF3535">
              <w:rPr>
                <w:rFonts w:ascii="Calibri" w:hAnsi="Calibri" w:cs="Calibri"/>
                <w:sz w:val="20"/>
                <w:szCs w:val="20"/>
              </w:rPr>
              <w:t xml:space="preserve"> wpis na listę kwalifikowanych pracowników ochrony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E4E51B8" w14:textId="77777777" w:rsidR="004B15FD" w:rsidRPr="00AF1A4D" w:rsidRDefault="004B15FD" w:rsidP="004B15FD">
            <w:pPr>
              <w:pStyle w:val="Default"/>
              <w:spacing w:line="276" w:lineRule="auto"/>
              <w:ind w:left="142"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Doświadczenie zostało nabyte wykonując obowiązki pracownika ochrony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w obiekcie:</w:t>
            </w:r>
          </w:p>
          <w:p w14:paraId="5DA1DE54" w14:textId="77777777" w:rsidR="004B15FD" w:rsidRPr="00AF1A4D" w:rsidRDefault="004B15FD" w:rsidP="008D5F95">
            <w:pPr>
              <w:pStyle w:val="Default"/>
              <w:numPr>
                <w:ilvl w:val="0"/>
                <w:numId w:val="51"/>
              </w:numPr>
              <w:spacing w:line="276" w:lineRule="auto"/>
              <w:ind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(nazwa obiektu)</w:t>
            </w:r>
          </w:p>
          <w:p w14:paraId="25DB183B" w14:textId="77777777" w:rsidR="004B15FD" w:rsidRPr="00AF1A4D" w:rsidRDefault="004B15FD" w:rsidP="004B15FD">
            <w:pPr>
              <w:pStyle w:val="Default"/>
              <w:spacing w:line="276" w:lineRule="auto"/>
              <w:ind w:left="502"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Data świadczenia usługi od ……… do ……..</w:t>
            </w:r>
          </w:p>
          <w:p w14:paraId="613D4F7F" w14:textId="77777777" w:rsidR="004B15FD" w:rsidRPr="00AF1A4D" w:rsidRDefault="004B15FD" w:rsidP="008D5F95">
            <w:pPr>
              <w:pStyle w:val="Default"/>
              <w:numPr>
                <w:ilvl w:val="0"/>
                <w:numId w:val="51"/>
              </w:numPr>
              <w:spacing w:line="276" w:lineRule="auto"/>
              <w:ind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(nazwa obiektu)</w:t>
            </w:r>
          </w:p>
          <w:p w14:paraId="081FA098" w14:textId="77777777" w:rsidR="004B15FD" w:rsidRPr="00AF1A4D" w:rsidRDefault="004B15FD" w:rsidP="004B15FD">
            <w:pPr>
              <w:pStyle w:val="Default"/>
              <w:spacing w:line="276" w:lineRule="auto"/>
              <w:ind w:left="502"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Data świadczenia usługi od ……… do ……..</w:t>
            </w:r>
          </w:p>
          <w:p w14:paraId="40609872" w14:textId="77777777" w:rsidR="004B15FD" w:rsidRPr="00AF1A4D" w:rsidRDefault="004B15FD" w:rsidP="008D5F95">
            <w:pPr>
              <w:pStyle w:val="Default"/>
              <w:numPr>
                <w:ilvl w:val="0"/>
                <w:numId w:val="51"/>
              </w:numPr>
              <w:spacing w:line="276" w:lineRule="auto"/>
              <w:ind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(nazwa obiektu)</w:t>
            </w:r>
          </w:p>
          <w:p w14:paraId="654F7895" w14:textId="7D3494C2" w:rsidR="004B15FD" w:rsidRPr="008D5F95" w:rsidRDefault="004B15FD" w:rsidP="008D5F95">
            <w:pPr>
              <w:pStyle w:val="Default"/>
              <w:spacing w:line="276" w:lineRule="auto"/>
              <w:ind w:left="502" w:right="13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1A4D">
              <w:rPr>
                <w:rFonts w:ascii="Calibri" w:hAnsi="Calibri" w:cs="Calibri"/>
                <w:b/>
                <w:bCs/>
                <w:sz w:val="20"/>
                <w:szCs w:val="20"/>
              </w:rPr>
              <w:t>Data świadczenia usługi od ……… do ……..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4D1E331" w14:textId="2C7103EA" w:rsidR="004B15FD" w:rsidRPr="00357488" w:rsidRDefault="004B15FD" w:rsidP="004B15FD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57488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399879A6" w14:textId="77777777" w:rsidR="00361EEE" w:rsidRDefault="00361EEE" w:rsidP="0032655D">
      <w:pPr>
        <w:pStyle w:val="Default"/>
        <w:rPr>
          <w:rFonts w:ascii="Calibri" w:hAnsi="Calibri" w:cs="Calibri"/>
          <w:sz w:val="16"/>
          <w:szCs w:val="16"/>
        </w:rPr>
      </w:pPr>
    </w:p>
    <w:p w14:paraId="356FE75F" w14:textId="1673F2C1" w:rsidR="00461FBB" w:rsidRPr="00357488" w:rsidRDefault="0032655D" w:rsidP="0032655D">
      <w:pPr>
        <w:pStyle w:val="Default"/>
        <w:rPr>
          <w:rFonts w:ascii="Calibri" w:hAnsi="Calibri" w:cs="Calibri"/>
          <w:color w:val="auto"/>
          <w:sz w:val="20"/>
          <w:szCs w:val="20"/>
        </w:rPr>
      </w:pPr>
      <w:r w:rsidRPr="00357488">
        <w:rPr>
          <w:rFonts w:ascii="Calibri" w:hAnsi="Calibri" w:cs="Calibri"/>
          <w:sz w:val="16"/>
          <w:szCs w:val="16"/>
        </w:rPr>
        <w:t>* niepotrzebne skreślić</w:t>
      </w:r>
    </w:p>
    <w:sectPr w:rsidR="00461FBB" w:rsidRPr="00357488" w:rsidSect="0072119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66" w:right="1418" w:bottom="1276" w:left="1418" w:header="142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F4EB5" w14:textId="77777777" w:rsidR="006D6A19" w:rsidRDefault="006D6A19">
      <w:r>
        <w:separator/>
      </w:r>
    </w:p>
  </w:endnote>
  <w:endnote w:type="continuationSeparator" w:id="0">
    <w:p w14:paraId="09DC3C52" w14:textId="77777777" w:rsidR="006D6A19" w:rsidRDefault="006D6A19">
      <w:r>
        <w:continuationSeparator/>
      </w:r>
    </w:p>
  </w:endnote>
  <w:endnote w:type="continuationNotice" w:id="1">
    <w:p w14:paraId="40D0BFD1" w14:textId="77777777" w:rsidR="006D6A19" w:rsidRDefault="006D6A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703F2" w14:textId="69768581" w:rsidR="00722E12" w:rsidRPr="00361EEE" w:rsidRDefault="00722E12" w:rsidP="00722E12">
    <w:pPr>
      <w:tabs>
        <w:tab w:val="left" w:pos="540"/>
        <w:tab w:val="left" w:pos="780"/>
      </w:tabs>
      <w:jc w:val="center"/>
      <w:rPr>
        <w:rFonts w:ascii="Calibri" w:hAnsi="Calibri" w:cs="Calibri"/>
        <w:sz w:val="20"/>
        <w:szCs w:val="20"/>
      </w:rPr>
    </w:pPr>
    <w:bookmarkStart w:id="0" w:name="_Hlk69027743"/>
    <w:r w:rsidRPr="00361EEE">
      <w:rPr>
        <w:rFonts w:ascii="Calibri" w:hAnsi="Calibri" w:cs="Calibri"/>
        <w:b/>
        <w:bCs/>
        <w:sz w:val="20"/>
        <w:szCs w:val="20"/>
        <w:highlight w:val="yellow"/>
      </w:rPr>
      <w:t>Dokument</w:t>
    </w:r>
    <w:r w:rsidRPr="00361EEE">
      <w:rPr>
        <w:rFonts w:ascii="Calibri" w:hAnsi="Calibri" w:cs="Calibri"/>
        <w:sz w:val="20"/>
        <w:szCs w:val="20"/>
        <w:highlight w:val="yellow"/>
      </w:rPr>
      <w:t xml:space="preserve"> </w:t>
    </w:r>
    <w:r w:rsidRPr="00361EEE">
      <w:rPr>
        <w:rFonts w:ascii="Calibri" w:hAnsi="Calibri" w:cs="Calibri"/>
        <w:b/>
        <w:sz w:val="20"/>
        <w:szCs w:val="20"/>
        <w:highlight w:val="yellow"/>
      </w:rPr>
      <w:t>musi</w:t>
    </w:r>
    <w:r w:rsidRPr="00361EEE">
      <w:rPr>
        <w:rFonts w:ascii="Calibri" w:hAnsi="Calibri" w:cs="Calibri"/>
        <w:sz w:val="20"/>
        <w:szCs w:val="20"/>
        <w:highlight w:val="yellow"/>
      </w:rPr>
      <w:t xml:space="preserve"> </w:t>
    </w:r>
    <w:r w:rsidRPr="00361EEE">
      <w:rPr>
        <w:rFonts w:ascii="Calibri" w:hAnsi="Calibri" w:cs="Calibri"/>
        <w:b/>
        <w:sz w:val="20"/>
        <w:szCs w:val="20"/>
        <w:highlight w:val="yellow"/>
      </w:rPr>
      <w:t>być podpisana kwalifikowanym podpisem elektronicznym lub podpisem zaufanym lub podpisem osobistym</w:t>
    </w:r>
  </w:p>
  <w:bookmarkEnd w:id="0"/>
  <w:p w14:paraId="177E523B" w14:textId="77777777" w:rsidR="003F0785" w:rsidRPr="00361EEE" w:rsidRDefault="003F0785" w:rsidP="00722E12">
    <w:pPr>
      <w:pStyle w:val="Stopka"/>
      <w:rPr>
        <w:rFonts w:ascii="Calibri" w:hAnsi="Calibri" w:cs="Calibri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DC66A" w14:textId="77777777" w:rsidR="00721194" w:rsidRDefault="00721194" w:rsidP="00721194">
    <w:pPr>
      <w:tabs>
        <w:tab w:val="left" w:pos="540"/>
        <w:tab w:val="left" w:pos="780"/>
      </w:tabs>
      <w:jc w:val="center"/>
    </w:pPr>
    <w:r>
      <w:tab/>
    </w:r>
  </w:p>
  <w:p w14:paraId="283658E1" w14:textId="77777777" w:rsidR="00721194" w:rsidRDefault="00721194" w:rsidP="00721194">
    <w:pPr>
      <w:tabs>
        <w:tab w:val="left" w:pos="540"/>
        <w:tab w:val="left" w:pos="780"/>
      </w:tabs>
      <w:jc w:val="center"/>
    </w:pPr>
  </w:p>
  <w:p w14:paraId="4C298523" w14:textId="02ECA52C" w:rsidR="00721194" w:rsidRPr="00361EEE" w:rsidRDefault="00721194" w:rsidP="00721194">
    <w:pPr>
      <w:tabs>
        <w:tab w:val="left" w:pos="540"/>
        <w:tab w:val="left" w:pos="780"/>
      </w:tabs>
      <w:jc w:val="center"/>
      <w:rPr>
        <w:rFonts w:ascii="Calibri" w:hAnsi="Calibri" w:cs="Calibri"/>
        <w:sz w:val="20"/>
        <w:szCs w:val="20"/>
      </w:rPr>
    </w:pPr>
    <w:r w:rsidRPr="00361EEE">
      <w:rPr>
        <w:rFonts w:ascii="Calibri" w:hAnsi="Calibri" w:cs="Calibri"/>
        <w:b/>
        <w:bCs/>
        <w:sz w:val="20"/>
        <w:szCs w:val="20"/>
        <w:highlight w:val="yellow"/>
      </w:rPr>
      <w:t>Dokument</w:t>
    </w:r>
    <w:r w:rsidRPr="00361EEE">
      <w:rPr>
        <w:rFonts w:ascii="Calibri" w:hAnsi="Calibri" w:cs="Calibri"/>
        <w:sz w:val="20"/>
        <w:szCs w:val="20"/>
        <w:highlight w:val="yellow"/>
      </w:rPr>
      <w:t xml:space="preserve"> </w:t>
    </w:r>
    <w:r w:rsidRPr="00361EEE">
      <w:rPr>
        <w:rFonts w:ascii="Calibri" w:hAnsi="Calibri" w:cs="Calibri"/>
        <w:b/>
        <w:sz w:val="20"/>
        <w:szCs w:val="20"/>
        <w:highlight w:val="yellow"/>
      </w:rPr>
      <w:t>musi</w:t>
    </w:r>
    <w:r w:rsidRPr="00361EEE">
      <w:rPr>
        <w:rFonts w:ascii="Calibri" w:hAnsi="Calibri" w:cs="Calibri"/>
        <w:sz w:val="20"/>
        <w:szCs w:val="20"/>
        <w:highlight w:val="yellow"/>
      </w:rPr>
      <w:t xml:space="preserve"> </w:t>
    </w:r>
    <w:r w:rsidRPr="00361EEE">
      <w:rPr>
        <w:rFonts w:ascii="Calibri" w:hAnsi="Calibri" w:cs="Calibri"/>
        <w:b/>
        <w:sz w:val="20"/>
        <w:szCs w:val="20"/>
        <w:highlight w:val="yellow"/>
      </w:rPr>
      <w:t>być podpisana kwalifikowanym podpisem elektronicznym lub podpisem zaufanym lub podpisem osobistym</w:t>
    </w:r>
  </w:p>
  <w:p w14:paraId="6FE56342" w14:textId="77777777" w:rsidR="00721194" w:rsidRPr="00361EEE" w:rsidRDefault="00721194" w:rsidP="00721194">
    <w:pPr>
      <w:pStyle w:val="Stopka"/>
      <w:rPr>
        <w:rFonts w:ascii="Calibri" w:hAnsi="Calibri" w:cs="Calibri"/>
        <w:lang w:val="pl-PL"/>
      </w:rPr>
    </w:pPr>
  </w:p>
  <w:p w14:paraId="3C0C02F4" w14:textId="4E1DC91F" w:rsidR="00721194" w:rsidRPr="00721194" w:rsidRDefault="00721194" w:rsidP="00721194">
    <w:pPr>
      <w:pStyle w:val="Stopka"/>
      <w:tabs>
        <w:tab w:val="clear" w:pos="4536"/>
        <w:tab w:val="clear" w:pos="9072"/>
        <w:tab w:val="left" w:pos="6362"/>
      </w:tabs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8D192" w14:textId="77777777" w:rsidR="006D6A19" w:rsidRDefault="006D6A19">
      <w:r>
        <w:separator/>
      </w:r>
    </w:p>
  </w:footnote>
  <w:footnote w:type="continuationSeparator" w:id="0">
    <w:p w14:paraId="587F0294" w14:textId="77777777" w:rsidR="006D6A19" w:rsidRDefault="006D6A19">
      <w:r>
        <w:continuationSeparator/>
      </w:r>
    </w:p>
  </w:footnote>
  <w:footnote w:type="continuationNotice" w:id="1">
    <w:p w14:paraId="6A0B729B" w14:textId="77777777" w:rsidR="006D6A19" w:rsidRDefault="006D6A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742D1" w14:textId="77777777" w:rsidR="00E52549" w:rsidRDefault="00E52549" w:rsidP="00E52549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</w:rPr>
    </w:pPr>
  </w:p>
  <w:p w14:paraId="30C784E6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0AF07" w14:textId="77777777" w:rsidR="00357488" w:rsidRPr="00357488" w:rsidRDefault="00357488" w:rsidP="00357488">
    <w:pPr>
      <w:pStyle w:val="Tytu"/>
      <w:spacing w:after="40" w:line="276" w:lineRule="auto"/>
      <w:jc w:val="left"/>
      <w:rPr>
        <w:rFonts w:ascii="Calibri" w:hAnsi="Calibri" w:cs="Calibri"/>
        <w:b w:val="0"/>
        <w:sz w:val="20"/>
      </w:rPr>
    </w:pPr>
  </w:p>
  <w:p w14:paraId="25287DB4" w14:textId="6ED77FF3" w:rsidR="00F3753B" w:rsidRPr="00357488" w:rsidRDefault="00F3753B" w:rsidP="00357488">
    <w:pPr>
      <w:pStyle w:val="Tytu"/>
      <w:spacing w:after="40" w:line="276" w:lineRule="auto"/>
      <w:jc w:val="left"/>
      <w:rPr>
        <w:rFonts w:ascii="Calibri" w:hAnsi="Calibri" w:cs="Calibri"/>
        <w:b w:val="0"/>
        <w:sz w:val="20"/>
      </w:rPr>
    </w:pPr>
    <w:r w:rsidRPr="00357488">
      <w:rPr>
        <w:rFonts w:ascii="Calibri" w:hAnsi="Calibri" w:cs="Calibri"/>
        <w:b w:val="0"/>
        <w:sz w:val="20"/>
      </w:rPr>
      <w:t>Nr referencyjny:</w:t>
    </w:r>
    <w:r w:rsidR="00404F2E">
      <w:rPr>
        <w:rFonts w:ascii="Calibri" w:hAnsi="Calibri" w:cs="Calibri"/>
        <w:b w:val="0"/>
        <w:sz w:val="20"/>
      </w:rPr>
      <w:t xml:space="preserve"> </w:t>
    </w:r>
    <w:r w:rsidR="00404F2E" w:rsidRPr="00404F2E">
      <w:rPr>
        <w:rFonts w:ascii="Calibri" w:hAnsi="Calibri" w:cs="Calibri"/>
        <w:b w:val="0"/>
        <w:bCs w:val="0"/>
        <w:sz w:val="20"/>
        <w:szCs w:val="20"/>
      </w:rPr>
      <w:t>DOA.261.1.1.2026</w:t>
    </w:r>
  </w:p>
  <w:p w14:paraId="0CB5BECF" w14:textId="77777777" w:rsidR="00084BF3" w:rsidRPr="00357488" w:rsidRDefault="00084BF3" w:rsidP="00084BF3">
    <w:pPr>
      <w:pStyle w:val="Nagwek"/>
      <w:rPr>
        <w:rFonts w:ascii="Calibri" w:hAnsi="Calibri" w:cs="Calibri"/>
      </w:rPr>
    </w:pPr>
  </w:p>
  <w:p w14:paraId="3365C5DF" w14:textId="77777777" w:rsidR="00127B5D" w:rsidRPr="00357488" w:rsidRDefault="00127B5D" w:rsidP="00084BF3">
    <w:pPr>
      <w:pStyle w:val="Nagwek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65E4EB9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10670037">
    <w:abstractNumId w:val="38"/>
  </w:num>
  <w:num w:numId="2" w16cid:durableId="760029330">
    <w:abstractNumId w:val="44"/>
  </w:num>
  <w:num w:numId="3" w16cid:durableId="2072075297">
    <w:abstractNumId w:val="31"/>
  </w:num>
  <w:num w:numId="4" w16cid:durableId="1516529482">
    <w:abstractNumId w:val="27"/>
  </w:num>
  <w:num w:numId="5" w16cid:durableId="1916239530">
    <w:abstractNumId w:val="20"/>
  </w:num>
  <w:num w:numId="6" w16cid:durableId="317808833">
    <w:abstractNumId w:val="34"/>
  </w:num>
  <w:num w:numId="7" w16cid:durableId="1049233039">
    <w:abstractNumId w:val="39"/>
  </w:num>
  <w:num w:numId="8" w16cid:durableId="1955089218">
    <w:abstractNumId w:val="24"/>
  </w:num>
  <w:num w:numId="9" w16cid:durableId="1811945155">
    <w:abstractNumId w:val="52"/>
  </w:num>
  <w:num w:numId="10" w16cid:durableId="1684086702">
    <w:abstractNumId w:val="58"/>
  </w:num>
  <w:num w:numId="11" w16cid:durableId="509216520">
    <w:abstractNumId w:val="21"/>
  </w:num>
  <w:num w:numId="12" w16cid:durableId="2073194415">
    <w:abstractNumId w:val="55"/>
  </w:num>
  <w:num w:numId="13" w16cid:durableId="1884248474">
    <w:abstractNumId w:val="56"/>
  </w:num>
  <w:num w:numId="14" w16cid:durableId="1544515418">
    <w:abstractNumId w:val="13"/>
  </w:num>
  <w:num w:numId="15" w16cid:durableId="1784030134">
    <w:abstractNumId w:val="28"/>
  </w:num>
  <w:num w:numId="16" w16cid:durableId="534316891">
    <w:abstractNumId w:val="33"/>
  </w:num>
  <w:num w:numId="17" w16cid:durableId="1719551633">
    <w:abstractNumId w:val="51"/>
  </w:num>
  <w:num w:numId="18" w16cid:durableId="1145124755">
    <w:abstractNumId w:val="23"/>
  </w:num>
  <w:num w:numId="19" w16cid:durableId="219442416">
    <w:abstractNumId w:val="14"/>
  </w:num>
  <w:num w:numId="20" w16cid:durableId="779104552">
    <w:abstractNumId w:val="17"/>
  </w:num>
  <w:num w:numId="21" w16cid:durableId="1408922778">
    <w:abstractNumId w:val="45"/>
  </w:num>
  <w:num w:numId="22" w16cid:durableId="1379625910">
    <w:abstractNumId w:val="18"/>
  </w:num>
  <w:num w:numId="23" w16cid:durableId="472336780">
    <w:abstractNumId w:val="50"/>
  </w:num>
  <w:num w:numId="24" w16cid:durableId="1152260082">
    <w:abstractNumId w:val="47"/>
  </w:num>
  <w:num w:numId="25" w16cid:durableId="39480330">
    <w:abstractNumId w:val="22"/>
  </w:num>
  <w:num w:numId="26" w16cid:durableId="1343892868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56720356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50366714">
    <w:abstractNumId w:val="3"/>
  </w:num>
  <w:num w:numId="29" w16cid:durableId="1125074852">
    <w:abstractNumId w:val="8"/>
  </w:num>
  <w:num w:numId="30" w16cid:durableId="691490760">
    <w:abstractNumId w:val="2"/>
  </w:num>
  <w:num w:numId="31" w16cid:durableId="1962032503">
    <w:abstractNumId w:val="43"/>
  </w:num>
  <w:num w:numId="32" w16cid:durableId="899245147">
    <w:abstractNumId w:val="11"/>
  </w:num>
  <w:num w:numId="33" w16cid:durableId="1745567201">
    <w:abstractNumId w:val="30"/>
  </w:num>
  <w:num w:numId="34" w16cid:durableId="405997758">
    <w:abstractNumId w:val="46"/>
  </w:num>
  <w:num w:numId="35" w16cid:durableId="1406294033">
    <w:abstractNumId w:val="16"/>
  </w:num>
  <w:num w:numId="36" w16cid:durableId="622731114">
    <w:abstractNumId w:val="54"/>
  </w:num>
  <w:num w:numId="37" w16cid:durableId="1483543035">
    <w:abstractNumId w:val="15"/>
  </w:num>
  <w:num w:numId="38" w16cid:durableId="2025672017">
    <w:abstractNumId w:val="9"/>
  </w:num>
  <w:num w:numId="39" w16cid:durableId="652104905">
    <w:abstractNumId w:val="25"/>
  </w:num>
  <w:num w:numId="40" w16cid:durableId="1353071447">
    <w:abstractNumId w:val="40"/>
  </w:num>
  <w:num w:numId="41" w16cid:durableId="1613433739">
    <w:abstractNumId w:val="36"/>
  </w:num>
  <w:num w:numId="42" w16cid:durableId="140175743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73650351">
    <w:abstractNumId w:val="29"/>
  </w:num>
  <w:num w:numId="44" w16cid:durableId="610941041">
    <w:abstractNumId w:val="26"/>
  </w:num>
  <w:num w:numId="45" w16cid:durableId="56055478">
    <w:abstractNumId w:val="12"/>
  </w:num>
  <w:num w:numId="46" w16cid:durableId="299968955">
    <w:abstractNumId w:val="19"/>
  </w:num>
  <w:num w:numId="47" w16cid:durableId="806051024">
    <w:abstractNumId w:val="57"/>
  </w:num>
  <w:num w:numId="48" w16cid:durableId="1047141792">
    <w:abstractNumId w:val="49"/>
  </w:num>
  <w:num w:numId="49" w16cid:durableId="289210664">
    <w:abstractNumId w:val="42"/>
  </w:num>
  <w:num w:numId="50" w16cid:durableId="789590402">
    <w:abstractNumId w:val="10"/>
  </w:num>
  <w:num w:numId="51" w16cid:durableId="1737434303">
    <w:abstractNumId w:val="3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206E"/>
    <w:rsid w:val="00063849"/>
    <w:rsid w:val="000675E7"/>
    <w:rsid w:val="00070743"/>
    <w:rsid w:val="00070AE1"/>
    <w:rsid w:val="000726CE"/>
    <w:rsid w:val="00075847"/>
    <w:rsid w:val="00075E3A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E7085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2020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45E3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2C5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81D"/>
    <w:rsid w:val="00350282"/>
    <w:rsid w:val="00351AB7"/>
    <w:rsid w:val="00351E47"/>
    <w:rsid w:val="00353E34"/>
    <w:rsid w:val="00354735"/>
    <w:rsid w:val="00357488"/>
    <w:rsid w:val="003600E2"/>
    <w:rsid w:val="00361EEE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67FB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39AF"/>
    <w:rsid w:val="00404595"/>
    <w:rsid w:val="00404F2E"/>
    <w:rsid w:val="00405505"/>
    <w:rsid w:val="00410D38"/>
    <w:rsid w:val="0041331B"/>
    <w:rsid w:val="00414CF9"/>
    <w:rsid w:val="00420580"/>
    <w:rsid w:val="00422FC5"/>
    <w:rsid w:val="00423457"/>
    <w:rsid w:val="004245B7"/>
    <w:rsid w:val="00424F85"/>
    <w:rsid w:val="00427A12"/>
    <w:rsid w:val="00436078"/>
    <w:rsid w:val="00436F25"/>
    <w:rsid w:val="004409ED"/>
    <w:rsid w:val="00441046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15FD"/>
    <w:rsid w:val="004B1E32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10327"/>
    <w:rsid w:val="00510364"/>
    <w:rsid w:val="00511D6F"/>
    <w:rsid w:val="005127C5"/>
    <w:rsid w:val="005128AA"/>
    <w:rsid w:val="005131C0"/>
    <w:rsid w:val="005140D4"/>
    <w:rsid w:val="00515E60"/>
    <w:rsid w:val="00516445"/>
    <w:rsid w:val="0051755C"/>
    <w:rsid w:val="00521793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0A97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1D1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7B6"/>
    <w:rsid w:val="00607E94"/>
    <w:rsid w:val="00612F9F"/>
    <w:rsid w:val="006230E3"/>
    <w:rsid w:val="0062532F"/>
    <w:rsid w:val="00631F41"/>
    <w:rsid w:val="00633F9C"/>
    <w:rsid w:val="00635E34"/>
    <w:rsid w:val="006370E8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4877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1399"/>
    <w:rsid w:val="006C1514"/>
    <w:rsid w:val="006C3755"/>
    <w:rsid w:val="006C3D0A"/>
    <w:rsid w:val="006C3D86"/>
    <w:rsid w:val="006C5B73"/>
    <w:rsid w:val="006D0804"/>
    <w:rsid w:val="006D1ED6"/>
    <w:rsid w:val="006D2130"/>
    <w:rsid w:val="006D262F"/>
    <w:rsid w:val="006D2F13"/>
    <w:rsid w:val="006D4C80"/>
    <w:rsid w:val="006D6A19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2B71"/>
    <w:rsid w:val="007165C0"/>
    <w:rsid w:val="00720FCE"/>
    <w:rsid w:val="00721194"/>
    <w:rsid w:val="00722E12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0A48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95DAC"/>
    <w:rsid w:val="007A033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5F95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39F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26CE"/>
    <w:rsid w:val="0097362D"/>
    <w:rsid w:val="009751E5"/>
    <w:rsid w:val="009755F1"/>
    <w:rsid w:val="009829D9"/>
    <w:rsid w:val="00983423"/>
    <w:rsid w:val="009834CE"/>
    <w:rsid w:val="00983D87"/>
    <w:rsid w:val="0098603A"/>
    <w:rsid w:val="009860A0"/>
    <w:rsid w:val="009952C7"/>
    <w:rsid w:val="0099600D"/>
    <w:rsid w:val="00996320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5A62"/>
    <w:rsid w:val="009C6657"/>
    <w:rsid w:val="009C7250"/>
    <w:rsid w:val="009C7EB8"/>
    <w:rsid w:val="009D0427"/>
    <w:rsid w:val="009D0A67"/>
    <w:rsid w:val="009D4D28"/>
    <w:rsid w:val="009D5F18"/>
    <w:rsid w:val="009D6C0A"/>
    <w:rsid w:val="009E0151"/>
    <w:rsid w:val="009E13F4"/>
    <w:rsid w:val="009E3072"/>
    <w:rsid w:val="009E3077"/>
    <w:rsid w:val="009E3C0C"/>
    <w:rsid w:val="009E6B1D"/>
    <w:rsid w:val="009E7F6C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32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4DD7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B694C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49FB"/>
    <w:rsid w:val="00AE5AB8"/>
    <w:rsid w:val="00AE6EDA"/>
    <w:rsid w:val="00AE6FEB"/>
    <w:rsid w:val="00AF0521"/>
    <w:rsid w:val="00AF0D14"/>
    <w:rsid w:val="00AF1A4D"/>
    <w:rsid w:val="00AF1DF8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30E8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3BC7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31FB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40E5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3618"/>
    <w:rsid w:val="00C5533B"/>
    <w:rsid w:val="00C57F0E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49E0"/>
    <w:rsid w:val="00CB6C60"/>
    <w:rsid w:val="00CC1708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3F2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7EA0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15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0BBC"/>
    <w:rsid w:val="00D6108E"/>
    <w:rsid w:val="00D61235"/>
    <w:rsid w:val="00D62C30"/>
    <w:rsid w:val="00D62FF6"/>
    <w:rsid w:val="00D64008"/>
    <w:rsid w:val="00D6424B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1447"/>
    <w:rsid w:val="00DD2EAB"/>
    <w:rsid w:val="00DD3005"/>
    <w:rsid w:val="00DD3AAC"/>
    <w:rsid w:val="00DE0673"/>
    <w:rsid w:val="00DE28A6"/>
    <w:rsid w:val="00DE5733"/>
    <w:rsid w:val="00DE67E4"/>
    <w:rsid w:val="00DE6A89"/>
    <w:rsid w:val="00DE75D3"/>
    <w:rsid w:val="00DE7EFD"/>
    <w:rsid w:val="00DF01CD"/>
    <w:rsid w:val="00DF1AE3"/>
    <w:rsid w:val="00DF2B18"/>
    <w:rsid w:val="00DF3535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3A1F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2549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71B"/>
    <w:rsid w:val="00E928B8"/>
    <w:rsid w:val="00E92937"/>
    <w:rsid w:val="00E97562"/>
    <w:rsid w:val="00EA065A"/>
    <w:rsid w:val="00EA0715"/>
    <w:rsid w:val="00EA0AC9"/>
    <w:rsid w:val="00EA2330"/>
    <w:rsid w:val="00EA2BDF"/>
    <w:rsid w:val="00EA4383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459B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E35"/>
    <w:rsid w:val="00F26F8C"/>
    <w:rsid w:val="00F31F89"/>
    <w:rsid w:val="00F3327F"/>
    <w:rsid w:val="00F35450"/>
    <w:rsid w:val="00F3753B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076E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E7F21"/>
    <w:rsid w:val="00FF1B19"/>
    <w:rsid w:val="00FF27A4"/>
    <w:rsid w:val="00FF4295"/>
    <w:rsid w:val="00FF6AA8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A065BA21-7A5E-435D-AFFF-4634763C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uiPriority w:val="10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uiPriority w:val="10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6C1426D5-F116-4224-8D2C-4DA9375FA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D99E38-F226-4B6E-B75A-620BFA3F85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D6062B-C38B-401C-AA8D-05B8AEDAA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7420A2-9B80-4055-ACD6-5EBAC994794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35</cp:revision>
  <cp:lastPrinted>2020-12-21T07:11:00Z</cp:lastPrinted>
  <dcterms:created xsi:type="dcterms:W3CDTF">2022-03-21T09:55:00Z</dcterms:created>
  <dcterms:modified xsi:type="dcterms:W3CDTF">2026-01-22T09:28:00Z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