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8F689" w14:textId="4B5A1021" w:rsidR="00DB7C7C" w:rsidRPr="00460D32" w:rsidRDefault="00CA640E" w:rsidP="00CD2233">
      <w:pPr>
        <w:spacing w:before="120"/>
        <w:jc w:val="right"/>
        <w:rPr>
          <w:rFonts w:ascii="Calibri" w:hAnsi="Calibri" w:cs="Calibri"/>
          <w:sz w:val="20"/>
          <w:szCs w:val="20"/>
        </w:rPr>
      </w:pPr>
      <w:r w:rsidRPr="00460D32">
        <w:rPr>
          <w:rFonts w:ascii="Calibri" w:hAnsi="Calibri" w:cs="Calibri"/>
          <w:sz w:val="20"/>
          <w:szCs w:val="20"/>
        </w:rPr>
        <w:tab/>
      </w:r>
      <w:r w:rsidR="004665E1" w:rsidRPr="00460D32">
        <w:rPr>
          <w:rFonts w:ascii="Calibri" w:hAnsi="Calibri" w:cs="Calibri"/>
          <w:sz w:val="20"/>
          <w:szCs w:val="20"/>
        </w:rPr>
        <w:tab/>
      </w:r>
      <w:r w:rsidR="004665E1" w:rsidRPr="00460D32">
        <w:rPr>
          <w:rFonts w:ascii="Calibri" w:hAnsi="Calibri" w:cs="Calibri"/>
          <w:sz w:val="20"/>
          <w:szCs w:val="20"/>
        </w:rPr>
        <w:tab/>
      </w:r>
      <w:r w:rsidR="004665E1" w:rsidRPr="00460D32">
        <w:rPr>
          <w:rFonts w:ascii="Calibri" w:hAnsi="Calibri" w:cs="Calibri"/>
          <w:sz w:val="20"/>
          <w:szCs w:val="20"/>
        </w:rPr>
        <w:tab/>
      </w:r>
      <w:r w:rsidR="004665E1" w:rsidRPr="00460D32">
        <w:rPr>
          <w:rFonts w:ascii="Calibri" w:hAnsi="Calibri" w:cs="Calibri"/>
          <w:sz w:val="20"/>
          <w:szCs w:val="20"/>
        </w:rPr>
        <w:tab/>
      </w:r>
      <w:r w:rsidR="004665E1" w:rsidRPr="00460D32">
        <w:rPr>
          <w:rFonts w:ascii="Calibri" w:hAnsi="Calibri" w:cs="Calibri"/>
          <w:sz w:val="20"/>
          <w:szCs w:val="20"/>
        </w:rPr>
        <w:tab/>
      </w:r>
      <w:r w:rsidR="004665E1" w:rsidRPr="00460D32">
        <w:rPr>
          <w:rFonts w:ascii="Calibri" w:hAnsi="Calibri" w:cs="Calibri"/>
          <w:sz w:val="20"/>
          <w:szCs w:val="20"/>
        </w:rPr>
        <w:tab/>
      </w:r>
      <w:r w:rsidR="004665E1" w:rsidRPr="00460D32">
        <w:rPr>
          <w:rFonts w:ascii="Calibri" w:hAnsi="Calibri" w:cs="Calibri"/>
          <w:sz w:val="20"/>
          <w:szCs w:val="20"/>
        </w:rPr>
        <w:tab/>
      </w:r>
      <w:r w:rsidR="004665E1" w:rsidRPr="00460D32">
        <w:rPr>
          <w:rFonts w:ascii="Calibri" w:hAnsi="Calibri" w:cs="Calibri"/>
          <w:sz w:val="20"/>
          <w:szCs w:val="20"/>
        </w:rPr>
        <w:tab/>
      </w:r>
      <w:r w:rsidR="004665E1" w:rsidRPr="00460D32">
        <w:rPr>
          <w:rFonts w:ascii="Calibri" w:hAnsi="Calibri" w:cs="Calibri"/>
          <w:sz w:val="20"/>
          <w:szCs w:val="20"/>
        </w:rPr>
        <w:tab/>
      </w:r>
      <w:r w:rsidR="004665E1" w:rsidRPr="00460D32">
        <w:rPr>
          <w:rFonts w:ascii="Calibri" w:hAnsi="Calibri" w:cs="Calibri"/>
          <w:sz w:val="20"/>
          <w:szCs w:val="20"/>
        </w:rPr>
        <w:tab/>
      </w:r>
      <w:r w:rsidR="004665E1" w:rsidRPr="00460D32">
        <w:rPr>
          <w:rFonts w:ascii="Calibri" w:hAnsi="Calibri" w:cs="Calibri"/>
          <w:sz w:val="20"/>
          <w:szCs w:val="20"/>
        </w:rPr>
        <w:tab/>
      </w:r>
      <w:r w:rsidR="004665E1" w:rsidRPr="00460D32">
        <w:rPr>
          <w:rFonts w:ascii="Calibri" w:hAnsi="Calibri" w:cs="Calibri"/>
          <w:sz w:val="20"/>
          <w:szCs w:val="20"/>
        </w:rPr>
        <w:tab/>
      </w:r>
      <w:r w:rsidR="00CD2233" w:rsidRPr="00460D32">
        <w:rPr>
          <w:rFonts w:ascii="Calibri" w:hAnsi="Calibri" w:cs="Calibri"/>
          <w:sz w:val="20"/>
          <w:szCs w:val="20"/>
        </w:rPr>
        <w:t>Załącznik nr</w:t>
      </w:r>
      <w:r w:rsidR="001A7A67" w:rsidRPr="00460D32">
        <w:rPr>
          <w:rFonts w:ascii="Calibri" w:hAnsi="Calibri" w:cs="Calibri"/>
          <w:sz w:val="20"/>
          <w:szCs w:val="20"/>
        </w:rPr>
        <w:t xml:space="preserve"> </w:t>
      </w:r>
      <w:r w:rsidR="0071340C" w:rsidRPr="00460D32">
        <w:rPr>
          <w:rFonts w:ascii="Calibri" w:hAnsi="Calibri" w:cs="Calibri"/>
          <w:sz w:val="20"/>
          <w:szCs w:val="20"/>
        </w:rPr>
        <w:t>9</w:t>
      </w:r>
      <w:r w:rsidR="007837F9" w:rsidRPr="00460D32">
        <w:rPr>
          <w:rFonts w:ascii="Calibri" w:hAnsi="Calibri" w:cs="Calibri"/>
          <w:sz w:val="20"/>
          <w:szCs w:val="20"/>
        </w:rPr>
        <w:t xml:space="preserve"> </w:t>
      </w:r>
      <w:r w:rsidR="006D17D0" w:rsidRPr="00460D32">
        <w:rPr>
          <w:rFonts w:ascii="Calibri" w:hAnsi="Calibri" w:cs="Calibri"/>
          <w:sz w:val="20"/>
          <w:szCs w:val="20"/>
        </w:rPr>
        <w:t>do SWZ</w:t>
      </w:r>
    </w:p>
    <w:p w14:paraId="6A11B3C1" w14:textId="77777777" w:rsidR="00460D32" w:rsidRDefault="00460D32" w:rsidP="00C71379">
      <w:pPr>
        <w:spacing w:before="120"/>
        <w:rPr>
          <w:rFonts w:ascii="Calibri" w:hAnsi="Calibri" w:cs="Calibri"/>
          <w:sz w:val="20"/>
          <w:szCs w:val="20"/>
        </w:rPr>
      </w:pPr>
    </w:p>
    <w:p w14:paraId="77E6E31B" w14:textId="0BFC9176" w:rsidR="009E1C8A" w:rsidRPr="00460D32" w:rsidRDefault="009E1C8A" w:rsidP="00C71379">
      <w:pPr>
        <w:spacing w:before="120"/>
        <w:rPr>
          <w:rFonts w:ascii="Calibri" w:hAnsi="Calibri" w:cs="Calibri"/>
          <w:sz w:val="20"/>
          <w:szCs w:val="20"/>
        </w:rPr>
      </w:pPr>
      <w:r w:rsidRPr="00460D32">
        <w:rPr>
          <w:rFonts w:ascii="Calibri" w:hAnsi="Calibri" w:cs="Calibri"/>
          <w:sz w:val="20"/>
          <w:szCs w:val="20"/>
        </w:rPr>
        <w:t>.......................................</w:t>
      </w:r>
      <w:r w:rsidR="00B007DF" w:rsidRPr="00460D32">
        <w:rPr>
          <w:rFonts w:ascii="Calibri" w:hAnsi="Calibri" w:cs="Calibri"/>
          <w:sz w:val="20"/>
          <w:szCs w:val="20"/>
        </w:rPr>
        <w:t>..............</w:t>
      </w:r>
      <w:r w:rsidRPr="00460D32">
        <w:rPr>
          <w:rFonts w:ascii="Calibri" w:hAnsi="Calibri" w:cs="Calibri"/>
          <w:sz w:val="20"/>
          <w:szCs w:val="20"/>
        </w:rPr>
        <w:tab/>
        <w:t xml:space="preserve">      </w:t>
      </w:r>
      <w:r w:rsidR="00EC6B7B" w:rsidRPr="00460D32">
        <w:rPr>
          <w:rFonts w:ascii="Calibri" w:hAnsi="Calibri" w:cs="Calibri"/>
          <w:sz w:val="20"/>
          <w:szCs w:val="20"/>
        </w:rPr>
        <w:tab/>
      </w:r>
      <w:r w:rsidR="00EC6B7B" w:rsidRPr="00460D32">
        <w:rPr>
          <w:rFonts w:ascii="Calibri" w:hAnsi="Calibri" w:cs="Calibri"/>
          <w:sz w:val="20"/>
          <w:szCs w:val="20"/>
        </w:rPr>
        <w:tab/>
      </w:r>
      <w:r w:rsidR="00EC6B7B" w:rsidRPr="00460D32">
        <w:rPr>
          <w:rFonts w:ascii="Calibri" w:hAnsi="Calibri" w:cs="Calibri"/>
          <w:sz w:val="20"/>
          <w:szCs w:val="20"/>
        </w:rPr>
        <w:tab/>
      </w:r>
      <w:r w:rsidR="00EC6B7B" w:rsidRPr="00460D32">
        <w:rPr>
          <w:rFonts w:ascii="Calibri" w:hAnsi="Calibri" w:cs="Calibri"/>
          <w:sz w:val="20"/>
          <w:szCs w:val="20"/>
        </w:rPr>
        <w:tab/>
      </w:r>
      <w:r w:rsidR="00EC6B7B" w:rsidRPr="00460D32">
        <w:rPr>
          <w:rFonts w:ascii="Calibri" w:hAnsi="Calibri" w:cs="Calibri"/>
          <w:sz w:val="20"/>
          <w:szCs w:val="20"/>
        </w:rPr>
        <w:tab/>
      </w:r>
      <w:r w:rsidR="00EC6B7B" w:rsidRPr="00460D32">
        <w:rPr>
          <w:rFonts w:ascii="Calibri" w:hAnsi="Calibri" w:cs="Calibri"/>
          <w:sz w:val="20"/>
          <w:szCs w:val="20"/>
        </w:rPr>
        <w:tab/>
      </w:r>
      <w:r w:rsidR="00EC6B7B" w:rsidRPr="00460D32">
        <w:rPr>
          <w:rFonts w:ascii="Calibri" w:hAnsi="Calibri" w:cs="Calibri"/>
          <w:sz w:val="20"/>
          <w:szCs w:val="20"/>
        </w:rPr>
        <w:tab/>
      </w:r>
      <w:r w:rsidR="00C71379" w:rsidRPr="00460D32">
        <w:rPr>
          <w:rFonts w:ascii="Calibri" w:hAnsi="Calibri" w:cs="Calibri"/>
          <w:sz w:val="20"/>
          <w:szCs w:val="20"/>
        </w:rPr>
        <w:tab/>
      </w:r>
      <w:r w:rsidR="00C71379" w:rsidRPr="00460D32">
        <w:rPr>
          <w:rFonts w:ascii="Calibri" w:hAnsi="Calibri" w:cs="Calibri"/>
          <w:sz w:val="20"/>
          <w:szCs w:val="20"/>
        </w:rPr>
        <w:tab/>
        <w:t xml:space="preserve">        </w:t>
      </w:r>
      <w:r w:rsidR="00CD2233" w:rsidRPr="00460D32">
        <w:rPr>
          <w:rFonts w:ascii="Calibri" w:hAnsi="Calibri" w:cs="Calibri"/>
          <w:sz w:val="20"/>
          <w:szCs w:val="20"/>
        </w:rPr>
        <w:t xml:space="preserve">                            </w:t>
      </w:r>
      <w:r w:rsidRPr="00460D32">
        <w:rPr>
          <w:rFonts w:ascii="Calibri" w:hAnsi="Calibri" w:cs="Calibri"/>
          <w:sz w:val="20"/>
          <w:szCs w:val="20"/>
        </w:rPr>
        <w:t>..............................., d</w:t>
      </w:r>
      <w:r w:rsidR="00B007DF" w:rsidRPr="00460D32">
        <w:rPr>
          <w:rFonts w:ascii="Calibri" w:hAnsi="Calibri" w:cs="Calibri"/>
          <w:sz w:val="20"/>
          <w:szCs w:val="20"/>
        </w:rPr>
        <w:t>nia</w:t>
      </w:r>
      <w:r w:rsidR="00623033" w:rsidRPr="00460D32">
        <w:rPr>
          <w:rFonts w:ascii="Calibri" w:hAnsi="Calibri" w:cs="Calibri"/>
          <w:sz w:val="20"/>
          <w:szCs w:val="20"/>
        </w:rPr>
        <w:t>................ 20</w:t>
      </w:r>
      <w:r w:rsidR="006A3099" w:rsidRPr="00460D32">
        <w:rPr>
          <w:rFonts w:ascii="Calibri" w:hAnsi="Calibri" w:cs="Calibri"/>
          <w:sz w:val="20"/>
          <w:szCs w:val="20"/>
        </w:rPr>
        <w:t>2</w:t>
      </w:r>
      <w:r w:rsidR="00F461C6">
        <w:rPr>
          <w:rFonts w:ascii="Calibri" w:hAnsi="Calibri" w:cs="Calibri"/>
          <w:sz w:val="20"/>
          <w:szCs w:val="20"/>
        </w:rPr>
        <w:t>6</w:t>
      </w:r>
      <w:r w:rsidRPr="00460D32">
        <w:rPr>
          <w:rFonts w:ascii="Calibri" w:hAnsi="Calibri" w:cs="Calibri"/>
          <w:sz w:val="20"/>
          <w:szCs w:val="20"/>
        </w:rPr>
        <w:t xml:space="preserve"> r.</w:t>
      </w:r>
    </w:p>
    <w:p w14:paraId="6FA37D04" w14:textId="77777777" w:rsidR="00DA509A" w:rsidRPr="00460D32" w:rsidRDefault="00CD2233" w:rsidP="00B007DF">
      <w:pPr>
        <w:ind w:right="39"/>
        <w:rPr>
          <w:rFonts w:ascii="Calibri" w:eastAsia="Batang" w:hAnsi="Calibri" w:cs="Calibri"/>
          <w:i/>
          <w:sz w:val="16"/>
          <w:szCs w:val="16"/>
        </w:rPr>
      </w:pPr>
      <w:r w:rsidRPr="00460D32">
        <w:rPr>
          <w:rFonts w:ascii="Calibri" w:eastAsia="Batang" w:hAnsi="Calibri" w:cs="Calibri"/>
          <w:i/>
          <w:sz w:val="16"/>
          <w:szCs w:val="16"/>
        </w:rPr>
        <w:t xml:space="preserve">         </w:t>
      </w:r>
      <w:r w:rsidR="009E1C8A" w:rsidRPr="00460D32">
        <w:rPr>
          <w:rFonts w:ascii="Calibri" w:eastAsia="Batang" w:hAnsi="Calibri" w:cs="Calibri"/>
          <w:i/>
          <w:sz w:val="16"/>
          <w:szCs w:val="16"/>
        </w:rPr>
        <w:t xml:space="preserve">  (Nazwa i adres Wykonawcy)</w:t>
      </w:r>
      <w:r w:rsidR="008C5DBD" w:rsidRPr="00460D32">
        <w:rPr>
          <w:rFonts w:ascii="Calibri" w:eastAsia="Batang" w:hAnsi="Calibri" w:cs="Calibri"/>
          <w:i/>
          <w:sz w:val="16"/>
          <w:szCs w:val="16"/>
        </w:rPr>
        <w:t xml:space="preserve"> </w:t>
      </w:r>
    </w:p>
    <w:p w14:paraId="6DFFE62E" w14:textId="77777777" w:rsidR="00CE3A74" w:rsidRPr="00460D32" w:rsidRDefault="00CE3A74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50F685CF" w14:textId="77777777" w:rsidR="00EA43E3" w:rsidRPr="00460D32" w:rsidRDefault="00EA43E3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</w:p>
    <w:p w14:paraId="0D2E69ED" w14:textId="6504AB1D" w:rsidR="00EC6B7B" w:rsidRPr="00460D32" w:rsidRDefault="00EC6B7B" w:rsidP="00EC6B7B">
      <w:pPr>
        <w:spacing w:line="276" w:lineRule="auto"/>
        <w:contextualSpacing/>
        <w:jc w:val="center"/>
        <w:rPr>
          <w:rFonts w:ascii="Calibri" w:hAnsi="Calibri" w:cs="Calibri"/>
          <w:b/>
          <w:sz w:val="20"/>
          <w:szCs w:val="20"/>
        </w:rPr>
      </w:pPr>
      <w:r w:rsidRPr="00460D32">
        <w:rPr>
          <w:rFonts w:ascii="Calibri" w:hAnsi="Calibri" w:cs="Calibri"/>
          <w:b/>
          <w:sz w:val="20"/>
          <w:szCs w:val="20"/>
        </w:rPr>
        <w:t xml:space="preserve">WYKAZ WYKONANYCH  </w:t>
      </w:r>
      <w:r w:rsidR="00265CE6" w:rsidRPr="00460D32">
        <w:rPr>
          <w:rFonts w:ascii="Calibri" w:hAnsi="Calibri" w:cs="Calibri"/>
          <w:b/>
          <w:sz w:val="20"/>
          <w:szCs w:val="20"/>
        </w:rPr>
        <w:t>DOSTAW</w:t>
      </w:r>
      <w:r w:rsidR="00473F2E" w:rsidRPr="00460D32">
        <w:rPr>
          <w:rFonts w:ascii="Calibri" w:hAnsi="Calibri" w:cs="Calibri"/>
          <w:b/>
          <w:sz w:val="20"/>
          <w:szCs w:val="20"/>
        </w:rPr>
        <w:t xml:space="preserve"> W CIĄGU OSTATNICH </w:t>
      </w:r>
      <w:r w:rsidR="00F503F8" w:rsidRPr="00460D32">
        <w:rPr>
          <w:rFonts w:ascii="Calibri" w:hAnsi="Calibri" w:cs="Calibri"/>
          <w:b/>
          <w:sz w:val="20"/>
          <w:szCs w:val="20"/>
        </w:rPr>
        <w:t>3</w:t>
      </w:r>
      <w:r w:rsidRPr="00460D32">
        <w:rPr>
          <w:rFonts w:ascii="Calibri" w:hAnsi="Calibri" w:cs="Calibri"/>
          <w:b/>
          <w:sz w:val="20"/>
          <w:szCs w:val="20"/>
        </w:rPr>
        <w:t xml:space="preserve"> LAT, A JEŻELI OKRES PROWADZENIA DZIAŁALNOŚCI JEST KRÓTSZY – W TYM OKRESIE</w:t>
      </w:r>
      <w:r w:rsidR="00571AA2" w:rsidRPr="00460D32">
        <w:rPr>
          <w:rFonts w:ascii="Calibri" w:hAnsi="Calibri" w:cs="Calibri"/>
          <w:b/>
          <w:sz w:val="20"/>
          <w:szCs w:val="20"/>
        </w:rPr>
        <w:t xml:space="preserve"> </w:t>
      </w:r>
    </w:p>
    <w:p w14:paraId="48A25C46" w14:textId="77777777" w:rsidR="00D46F42" w:rsidRPr="00460D32" w:rsidRDefault="00EC6B7B" w:rsidP="00D46F42">
      <w:pPr>
        <w:pStyle w:val="Tekstpodstawowy210"/>
        <w:rPr>
          <w:rFonts w:ascii="Calibri" w:hAnsi="Calibri" w:cs="Calibri"/>
          <w:color w:val="auto"/>
          <w:sz w:val="20"/>
          <w:szCs w:val="20"/>
        </w:rPr>
      </w:pPr>
      <w:r w:rsidRPr="00460D32">
        <w:rPr>
          <w:rFonts w:ascii="Calibri" w:hAnsi="Calibri" w:cs="Calibri"/>
          <w:color w:val="auto"/>
          <w:sz w:val="20"/>
          <w:szCs w:val="20"/>
        </w:rPr>
        <w:t xml:space="preserve">Składany do zadania </w:t>
      </w:r>
    </w:p>
    <w:p w14:paraId="17BAC598" w14:textId="77777777" w:rsidR="0099708F" w:rsidRPr="00460D32" w:rsidRDefault="0099708F" w:rsidP="00D46F42">
      <w:pPr>
        <w:pStyle w:val="Tekstpodstawowy210"/>
        <w:rPr>
          <w:rFonts w:ascii="Calibri" w:hAnsi="Calibri" w:cs="Calibri"/>
          <w:color w:val="auto"/>
          <w:sz w:val="20"/>
          <w:szCs w:val="20"/>
        </w:rPr>
      </w:pPr>
    </w:p>
    <w:p w14:paraId="733B1BBA" w14:textId="77777777" w:rsidR="00CE0C23" w:rsidRPr="00460D32" w:rsidRDefault="00CE0C23" w:rsidP="00CE0C23">
      <w:pPr>
        <w:shd w:val="clear" w:color="auto" w:fill="BFBFBF"/>
        <w:jc w:val="center"/>
        <w:rPr>
          <w:rFonts w:ascii="Calibri" w:hAnsi="Calibri" w:cs="Calibri"/>
          <w:b/>
          <w:bCs/>
          <w:sz w:val="16"/>
          <w:szCs w:val="16"/>
          <w:lang w:bidi="pl-PL"/>
        </w:rPr>
      </w:pPr>
    </w:p>
    <w:p w14:paraId="3DA3A1A9" w14:textId="06032822" w:rsidR="003230AC" w:rsidRPr="00460D32" w:rsidRDefault="00D82C55" w:rsidP="003230AC">
      <w:pPr>
        <w:shd w:val="clear" w:color="auto" w:fill="BFBFBF"/>
        <w:jc w:val="center"/>
        <w:rPr>
          <w:rFonts w:ascii="Calibri" w:hAnsi="Calibri" w:cs="Calibri"/>
          <w:b/>
          <w:bCs/>
          <w:sz w:val="22"/>
          <w:szCs w:val="22"/>
        </w:rPr>
      </w:pPr>
      <w:r w:rsidRPr="00460D32">
        <w:rPr>
          <w:rFonts w:ascii="Calibri" w:hAnsi="Calibri" w:cs="Calibri"/>
          <w:b/>
          <w:bCs/>
          <w:sz w:val="20"/>
          <w:szCs w:val="20"/>
        </w:rPr>
        <w:t>„</w:t>
      </w:r>
      <w:r w:rsidR="00460D32" w:rsidRPr="00460D32">
        <w:rPr>
          <w:rFonts w:ascii="Calibri" w:hAnsi="Calibri" w:cs="Calibri"/>
          <w:b/>
          <w:bCs/>
          <w:sz w:val="20"/>
          <w:szCs w:val="20"/>
        </w:rPr>
        <w:t>Modernizacja energetyczna budynków OSP w Gminie Smyków</w:t>
      </w:r>
      <w:r w:rsidRPr="00460D32">
        <w:rPr>
          <w:rFonts w:ascii="Calibri" w:hAnsi="Calibri" w:cs="Calibri"/>
          <w:b/>
          <w:bCs/>
          <w:sz w:val="20"/>
          <w:szCs w:val="20"/>
        </w:rPr>
        <w:t>”</w:t>
      </w:r>
    </w:p>
    <w:p w14:paraId="497DAA3C" w14:textId="77777777" w:rsidR="00D40C7B" w:rsidRPr="00460D32" w:rsidRDefault="00D40C7B" w:rsidP="00CA640E">
      <w:pPr>
        <w:shd w:val="clear" w:color="auto" w:fill="BFBFBF"/>
        <w:jc w:val="center"/>
        <w:rPr>
          <w:rFonts w:ascii="Calibri" w:hAnsi="Calibri" w:cs="Calibri"/>
          <w:b/>
          <w:sz w:val="16"/>
          <w:szCs w:val="16"/>
          <w:shd w:val="clear" w:color="auto" w:fill="BFBFBF"/>
        </w:rPr>
      </w:pPr>
    </w:p>
    <w:p w14:paraId="74F89177" w14:textId="77777777" w:rsidR="0099708F" w:rsidRPr="00460D32" w:rsidRDefault="0099708F" w:rsidP="00D46F42">
      <w:pPr>
        <w:pStyle w:val="Tekstpodstawowy"/>
        <w:tabs>
          <w:tab w:val="num" w:pos="0"/>
        </w:tabs>
        <w:spacing w:line="276" w:lineRule="auto"/>
        <w:rPr>
          <w:rFonts w:ascii="Calibri" w:hAnsi="Calibri" w:cs="Calibri"/>
          <w:b/>
          <w:sz w:val="20"/>
          <w:szCs w:val="20"/>
        </w:rPr>
      </w:pPr>
    </w:p>
    <w:p w14:paraId="7EF181FB" w14:textId="77777777" w:rsidR="00DA509A" w:rsidRPr="00460D32" w:rsidRDefault="00DA509A" w:rsidP="00D46F42">
      <w:pPr>
        <w:pStyle w:val="Tekstpodstawowy"/>
        <w:tabs>
          <w:tab w:val="num" w:pos="0"/>
        </w:tabs>
        <w:spacing w:line="276" w:lineRule="auto"/>
        <w:rPr>
          <w:rFonts w:ascii="Calibri" w:hAnsi="Calibri" w:cs="Calibri"/>
          <w:b/>
          <w:sz w:val="20"/>
          <w:szCs w:val="20"/>
        </w:rPr>
      </w:pPr>
      <w:r w:rsidRPr="00460D32">
        <w:rPr>
          <w:rFonts w:ascii="Calibri" w:hAnsi="Calibri" w:cs="Calibri"/>
          <w:b/>
          <w:sz w:val="20"/>
          <w:szCs w:val="20"/>
        </w:rPr>
        <w:t>OŚWIADCZAM(Y), ŻE</w:t>
      </w:r>
    </w:p>
    <w:p w14:paraId="12146EDA" w14:textId="77777777" w:rsidR="00DA509A" w:rsidRDefault="00330C24" w:rsidP="00DA509A">
      <w:pPr>
        <w:jc w:val="both"/>
        <w:rPr>
          <w:rFonts w:ascii="Calibri" w:hAnsi="Calibri" w:cs="Calibri"/>
          <w:sz w:val="20"/>
          <w:szCs w:val="20"/>
        </w:rPr>
      </w:pPr>
      <w:r w:rsidRPr="00460D32">
        <w:rPr>
          <w:rFonts w:ascii="Calibri" w:hAnsi="Calibri" w:cs="Calibri"/>
          <w:sz w:val="20"/>
          <w:szCs w:val="20"/>
        </w:rPr>
        <w:t>W</w:t>
      </w:r>
      <w:r w:rsidR="00DA509A" w:rsidRPr="00460D32">
        <w:rPr>
          <w:rFonts w:ascii="Calibri" w:hAnsi="Calibri" w:cs="Calibri"/>
          <w:sz w:val="20"/>
          <w:szCs w:val="20"/>
        </w:rPr>
        <w:t>ykonałem</w:t>
      </w:r>
      <w:r w:rsidRPr="00460D32">
        <w:rPr>
          <w:rFonts w:ascii="Calibri" w:hAnsi="Calibri" w:cs="Calibri"/>
          <w:sz w:val="20"/>
          <w:szCs w:val="20"/>
        </w:rPr>
        <w:t xml:space="preserve"> </w:t>
      </w:r>
      <w:r w:rsidR="00DA509A" w:rsidRPr="00460D32">
        <w:rPr>
          <w:rFonts w:ascii="Calibri" w:hAnsi="Calibri" w:cs="Calibri"/>
          <w:sz w:val="20"/>
          <w:szCs w:val="20"/>
        </w:rPr>
        <w:t xml:space="preserve">(wykonaliśmy) następujące </w:t>
      </w:r>
      <w:r w:rsidR="00272E31" w:rsidRPr="00460D32">
        <w:rPr>
          <w:rFonts w:ascii="Calibri" w:hAnsi="Calibri" w:cs="Calibri"/>
          <w:sz w:val="20"/>
          <w:szCs w:val="20"/>
        </w:rPr>
        <w:t>dostawy:</w:t>
      </w:r>
    </w:p>
    <w:p w14:paraId="14980781" w14:textId="77777777" w:rsidR="001A0491" w:rsidRPr="00460D32" w:rsidRDefault="001A0491" w:rsidP="00DA509A">
      <w:pPr>
        <w:jc w:val="both"/>
        <w:rPr>
          <w:rFonts w:ascii="Calibri" w:hAnsi="Calibri" w:cs="Calibri"/>
          <w:sz w:val="20"/>
          <w:szCs w:val="20"/>
        </w:rPr>
      </w:pP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423"/>
        <w:gridCol w:w="1993"/>
        <w:gridCol w:w="1267"/>
        <w:gridCol w:w="2291"/>
        <w:gridCol w:w="1550"/>
      </w:tblGrid>
      <w:tr w:rsidR="00EC6B7B" w:rsidRPr="00460D32" w14:paraId="078C5E79" w14:textId="77777777" w:rsidTr="0041522B">
        <w:trPr>
          <w:cantSplit/>
          <w:trHeight w:hRule="exact" w:val="814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4ED4DA1" w14:textId="77777777" w:rsidR="00EC6B7B" w:rsidRPr="00460D32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60D3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C7E851" w14:textId="77777777" w:rsidR="00EC6B7B" w:rsidRPr="00460D32" w:rsidRDefault="00EC6B7B" w:rsidP="00265CE6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60D3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Rodzaj </w:t>
            </w:r>
            <w:r w:rsidR="00265CE6" w:rsidRPr="00460D3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dostawy</w:t>
            </w:r>
          </w:p>
        </w:tc>
        <w:tc>
          <w:tcPr>
            <w:tcW w:w="1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6282233" w14:textId="77777777" w:rsidR="00EC6B7B" w:rsidRPr="00460D32" w:rsidRDefault="00EC6B7B" w:rsidP="00CD2233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60D3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Całkowita wartość całej </w:t>
            </w:r>
            <w:r w:rsidR="004E7C0E" w:rsidRPr="00460D3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dostawy</w:t>
            </w:r>
            <w:r w:rsidRPr="00460D3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  (zł)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CB4CFE6" w14:textId="77777777" w:rsidR="00EC6B7B" w:rsidRPr="00460D32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60D3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Data zakończenia</w:t>
            </w:r>
          </w:p>
        </w:tc>
        <w:tc>
          <w:tcPr>
            <w:tcW w:w="2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F988E6E" w14:textId="77777777" w:rsidR="00EC6B7B" w:rsidRPr="00460D32" w:rsidRDefault="00EC6B7B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60D3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A9D171C" w14:textId="77777777" w:rsidR="00EC6B7B" w:rsidRPr="00460D32" w:rsidRDefault="00EC6B7B" w:rsidP="00CD2233">
            <w:pPr>
              <w:spacing w:line="276" w:lineRule="auto"/>
              <w:contextualSpacing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60D32">
              <w:rPr>
                <w:rFonts w:ascii="Calibri" w:hAnsi="Calibri" w:cs="Calibri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EC6B7B" w:rsidRPr="00460D32" w14:paraId="464EFBCC" w14:textId="77777777" w:rsidTr="00EA43E3">
        <w:trPr>
          <w:cantSplit/>
          <w:trHeight w:val="2909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FE2DF8B" w14:textId="77777777" w:rsidR="00EC6B7B" w:rsidRPr="00460D32" w:rsidRDefault="00EC6B7B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460D32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6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DA6B514" w14:textId="77777777" w:rsidR="00B56B0C" w:rsidRPr="00460D32" w:rsidRDefault="00B56B0C" w:rsidP="009F394C">
            <w:pPr>
              <w:snapToGrid w:val="0"/>
              <w:spacing w:before="240" w:line="276" w:lineRule="auto"/>
              <w:ind w:left="191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460D32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2AC2E1BC" w14:textId="287C5377" w:rsidR="00272E31" w:rsidRPr="00460D32" w:rsidRDefault="00B56B0C" w:rsidP="00EA43E3">
            <w:pPr>
              <w:pStyle w:val="Bezodstpw"/>
              <w:spacing w:line="276" w:lineRule="auto"/>
              <w:ind w:left="191" w:right="137"/>
              <w:contextualSpacing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460D32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 xml:space="preserve">W ramach ww. </w:t>
            </w:r>
            <w:r w:rsidR="00FD02AB" w:rsidRPr="00460D32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>zadania</w:t>
            </w:r>
            <w:r w:rsidR="008703AB" w:rsidRPr="00460D32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 xml:space="preserve"> </w:t>
            </w:r>
            <w:r w:rsidRPr="00460D32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>wykonano</w:t>
            </w:r>
            <w:r w:rsidR="007837F9" w:rsidRPr="00460D32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 xml:space="preserve"> </w:t>
            </w:r>
            <w:r w:rsidR="007837F9" w:rsidRPr="00460D32">
              <w:rPr>
                <w:rFonts w:ascii="Calibri" w:hAnsi="Calibri" w:cs="Calibri"/>
                <w:b/>
                <w:sz w:val="20"/>
                <w:szCs w:val="20"/>
              </w:rPr>
              <w:t>dostawę/dostawy albo robotę/roboty budowlane</w:t>
            </w:r>
            <w:r w:rsidR="004E7C0E" w:rsidRPr="00460D32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="007837F9" w:rsidRPr="00460D3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7837F9" w:rsidRPr="00460D32">
              <w:rPr>
                <w:rFonts w:ascii="Calibri" w:eastAsia="Times New Roman" w:hAnsi="Calibri" w:cs="Calibri"/>
                <w:sz w:val="20"/>
                <w:szCs w:val="20"/>
              </w:rPr>
              <w:t xml:space="preserve">wykonane w ramach jednej </w:t>
            </w:r>
            <w:r w:rsidR="000D24CE" w:rsidRPr="00460D32">
              <w:rPr>
                <w:rFonts w:ascii="Calibri" w:eastAsia="Times New Roman" w:hAnsi="Calibri" w:cs="Calibri"/>
                <w:sz w:val="20"/>
                <w:szCs w:val="20"/>
              </w:rPr>
              <w:t>umowy</w:t>
            </w:r>
            <w:r w:rsidR="007837F9" w:rsidRPr="00460D32">
              <w:rPr>
                <w:rFonts w:ascii="Calibri" w:eastAsia="Times New Roman" w:hAnsi="Calibri" w:cs="Calibri"/>
                <w:sz w:val="20"/>
                <w:szCs w:val="20"/>
              </w:rPr>
              <w:t>,</w:t>
            </w:r>
            <w:r w:rsidR="004E7C0E" w:rsidRPr="00460D3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="004E7C0E" w:rsidRPr="00460D32">
              <w:rPr>
                <w:rFonts w:ascii="Calibri" w:hAnsi="Calibri" w:cs="Calibri"/>
                <w:bCs/>
                <w:sz w:val="20"/>
                <w:szCs w:val="20"/>
              </w:rPr>
              <w:t xml:space="preserve">której zakres obejmował </w:t>
            </w:r>
            <w:r w:rsidR="007837F9" w:rsidRPr="00460D32">
              <w:rPr>
                <w:rFonts w:ascii="Calibri" w:hAnsi="Calibri" w:cs="Calibri"/>
                <w:sz w:val="20"/>
                <w:szCs w:val="20"/>
              </w:rPr>
              <w:t xml:space="preserve">modernizację lub montaż lub przebudowę lub budowę </w:t>
            </w:r>
            <w:r w:rsidR="00D8519D" w:rsidRPr="00460D32">
              <w:rPr>
                <w:rFonts w:ascii="Calibri" w:hAnsi="Calibri" w:cs="Calibri"/>
                <w:sz w:val="20"/>
                <w:szCs w:val="20"/>
              </w:rPr>
              <w:t xml:space="preserve">instalacji wykorzystujących odnawialne źródła energii tj. </w:t>
            </w:r>
            <w:r w:rsidR="007837F9" w:rsidRPr="00460D32">
              <w:rPr>
                <w:rFonts w:ascii="Calibri" w:hAnsi="Calibri" w:cs="Calibri"/>
                <w:b/>
                <w:sz w:val="20"/>
                <w:szCs w:val="20"/>
              </w:rPr>
              <w:t xml:space="preserve">instalacji fotowoltaicznych, </w:t>
            </w:r>
            <w:r w:rsidR="00845A3C" w:rsidRPr="00845A3C">
              <w:rPr>
                <w:rFonts w:ascii="Calibri" w:hAnsi="Calibri" w:cs="Calibri"/>
                <w:b/>
                <w:sz w:val="20"/>
                <w:szCs w:val="20"/>
              </w:rPr>
              <w:t xml:space="preserve">obejmujące swym zakresem wykonanie instalacji o mocy min. 10 </w:t>
            </w:r>
            <w:proofErr w:type="spellStart"/>
            <w:r w:rsidR="00845A3C" w:rsidRPr="00845A3C">
              <w:rPr>
                <w:rFonts w:ascii="Calibri" w:hAnsi="Calibri" w:cs="Calibri"/>
                <w:b/>
                <w:sz w:val="20"/>
                <w:szCs w:val="20"/>
              </w:rPr>
              <w:t>kWp</w:t>
            </w:r>
            <w:proofErr w:type="spellEnd"/>
            <w:r w:rsidR="00845A3C" w:rsidRPr="00845A3C">
              <w:rPr>
                <w:rFonts w:ascii="Calibri" w:hAnsi="Calibri" w:cs="Calibri"/>
                <w:b/>
                <w:sz w:val="20"/>
                <w:szCs w:val="20"/>
              </w:rPr>
              <w:t xml:space="preserve"> na budynku/budynkach użyteczności publicznej</w:t>
            </w:r>
            <w:r w:rsidR="002C6969" w:rsidRPr="00460D32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  <w:p w14:paraId="387371CC" w14:textId="77777777" w:rsidR="005156F6" w:rsidRPr="00460D32" w:rsidRDefault="005156F6" w:rsidP="00EA43E3">
            <w:pPr>
              <w:pStyle w:val="Bezodstpw"/>
              <w:spacing w:line="276" w:lineRule="auto"/>
              <w:ind w:left="191" w:right="137"/>
              <w:contextualSpacing/>
              <w:jc w:val="both"/>
              <w:rPr>
                <w:rFonts w:ascii="Calibri" w:eastAsia="Times New Roman" w:hAnsi="Calibri" w:cs="Calibri"/>
                <w:b/>
                <w:spacing w:val="4"/>
                <w:sz w:val="20"/>
                <w:szCs w:val="20"/>
              </w:rPr>
            </w:pPr>
          </w:p>
          <w:p w14:paraId="587DE1E3" w14:textId="77777777" w:rsidR="005156F6" w:rsidRDefault="00CE1C49" w:rsidP="00EA43E3">
            <w:pPr>
              <w:pStyle w:val="Bezodstpw"/>
              <w:spacing w:line="276" w:lineRule="auto"/>
              <w:ind w:left="191" w:right="137"/>
              <w:contextualSpacing/>
              <w:jc w:val="both"/>
              <w:rPr>
                <w:rFonts w:ascii="Calibri" w:eastAsia="Times New Roman" w:hAnsi="Calibri" w:cs="Calibri"/>
                <w:b/>
                <w:spacing w:val="4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spacing w:val="4"/>
                <w:sz w:val="20"/>
                <w:szCs w:val="20"/>
              </w:rPr>
              <w:t>Moc wykonanej instalacji</w:t>
            </w:r>
            <w:r w:rsidR="005156F6" w:rsidRPr="00460D32">
              <w:rPr>
                <w:rFonts w:ascii="Calibri" w:eastAsia="Times New Roman" w:hAnsi="Calibri" w:cs="Calibri"/>
                <w:b/>
                <w:spacing w:val="4"/>
                <w:sz w:val="20"/>
                <w:szCs w:val="20"/>
              </w:rPr>
              <w:t xml:space="preserve"> PV: ………………. </w:t>
            </w:r>
            <w:proofErr w:type="spellStart"/>
            <w:r>
              <w:rPr>
                <w:rFonts w:ascii="Calibri" w:eastAsia="Times New Roman" w:hAnsi="Calibri" w:cs="Calibri"/>
                <w:b/>
                <w:spacing w:val="4"/>
                <w:sz w:val="20"/>
                <w:szCs w:val="20"/>
              </w:rPr>
              <w:t>kWp</w:t>
            </w:r>
            <w:proofErr w:type="spellEnd"/>
            <w:r>
              <w:rPr>
                <w:rFonts w:ascii="Calibri" w:eastAsia="Times New Roman" w:hAnsi="Calibri" w:cs="Calibri"/>
                <w:b/>
                <w:spacing w:val="4"/>
                <w:sz w:val="20"/>
                <w:szCs w:val="20"/>
              </w:rPr>
              <w:t>.</w:t>
            </w:r>
          </w:p>
          <w:p w14:paraId="77F1A03A" w14:textId="5E347773" w:rsidR="001A0491" w:rsidRPr="00460D32" w:rsidRDefault="001A0491" w:rsidP="00EA43E3">
            <w:pPr>
              <w:pStyle w:val="Bezodstpw"/>
              <w:spacing w:line="276" w:lineRule="auto"/>
              <w:ind w:left="191" w:right="137"/>
              <w:contextualSpacing/>
              <w:jc w:val="both"/>
              <w:rPr>
                <w:rFonts w:ascii="Calibri" w:eastAsia="Times New Roman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B9CC4D7" w14:textId="54E928E8" w:rsidR="006E5547" w:rsidRPr="00460D32" w:rsidRDefault="009F394C" w:rsidP="00EA43E3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60D3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……….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83811A6" w14:textId="77777777" w:rsidR="00EC6B7B" w:rsidRPr="00460D32" w:rsidRDefault="009F394C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60D3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2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A09C0DB" w14:textId="77777777" w:rsidR="00EC6B7B" w:rsidRPr="00460D32" w:rsidRDefault="009F394C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60D3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……………..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386A33" w14:textId="77777777" w:rsidR="00EC6B7B" w:rsidRPr="00460D32" w:rsidRDefault="00EC6B7B" w:rsidP="006A38F2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0D32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460D32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  <w:tr w:rsidR="00CE1C49" w:rsidRPr="00460D32" w14:paraId="6EBDC661" w14:textId="77777777" w:rsidTr="00EA43E3">
        <w:trPr>
          <w:cantSplit/>
          <w:trHeight w:val="2909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B0FBF55" w14:textId="359AC09E" w:rsidR="00CE1C49" w:rsidRPr="00460D32" w:rsidRDefault="00CE1C49" w:rsidP="00CE1C49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spacing w:val="4"/>
                <w:sz w:val="20"/>
                <w:szCs w:val="20"/>
              </w:rPr>
              <w:lastRenderedPageBreak/>
              <w:t>2</w:t>
            </w:r>
          </w:p>
        </w:tc>
        <w:tc>
          <w:tcPr>
            <w:tcW w:w="6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E1EF6A" w14:textId="77777777" w:rsidR="00CE1C49" w:rsidRPr="00460D32" w:rsidRDefault="00CE1C49" w:rsidP="00CE1C49">
            <w:pPr>
              <w:snapToGrid w:val="0"/>
              <w:spacing w:before="240" w:line="276" w:lineRule="auto"/>
              <w:ind w:left="191" w:right="141"/>
              <w:contextualSpacing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460D32">
              <w:rPr>
                <w:rFonts w:ascii="Calibri" w:hAnsi="Calibri" w:cs="Calibri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14:paraId="16AA7593" w14:textId="2C16C909" w:rsidR="00CE1C49" w:rsidRPr="00460D32" w:rsidRDefault="00CE1C49" w:rsidP="00CE1C49">
            <w:pPr>
              <w:pStyle w:val="Bezodstpw"/>
              <w:spacing w:line="276" w:lineRule="auto"/>
              <w:ind w:left="191" w:right="137"/>
              <w:contextualSpacing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 w:rsidRPr="00460D32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 xml:space="preserve">W ramach ww. zadania wykonano </w:t>
            </w:r>
            <w:r w:rsidRPr="00460D32">
              <w:rPr>
                <w:rFonts w:ascii="Calibri" w:hAnsi="Calibri" w:cs="Calibri"/>
                <w:b/>
                <w:sz w:val="20"/>
                <w:szCs w:val="20"/>
              </w:rPr>
              <w:t xml:space="preserve">dostawę/dostawy albo robotę/roboty budowlane, </w:t>
            </w:r>
            <w:r w:rsidRPr="00460D32">
              <w:rPr>
                <w:rFonts w:ascii="Calibri" w:eastAsia="Times New Roman" w:hAnsi="Calibri" w:cs="Calibri"/>
                <w:sz w:val="20"/>
                <w:szCs w:val="20"/>
              </w:rPr>
              <w:t>wykonane w ramach jednej umowy,</w:t>
            </w:r>
            <w:r w:rsidRPr="00460D32"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  <w:r w:rsidRPr="00460D32">
              <w:rPr>
                <w:rFonts w:ascii="Calibri" w:hAnsi="Calibri" w:cs="Calibri"/>
                <w:bCs/>
                <w:sz w:val="20"/>
                <w:szCs w:val="20"/>
              </w:rPr>
              <w:t xml:space="preserve">której zakres obejmował </w:t>
            </w:r>
            <w:r w:rsidRPr="00460D32">
              <w:rPr>
                <w:rFonts w:ascii="Calibri" w:hAnsi="Calibri" w:cs="Calibri"/>
                <w:sz w:val="20"/>
                <w:szCs w:val="20"/>
              </w:rPr>
              <w:t xml:space="preserve">modernizację lub montaż lub przebudowę lub budowę instalacji wykorzystujących odnawialne źródła energii tj. </w:t>
            </w:r>
            <w:r w:rsidR="001A0491" w:rsidRPr="001A0491">
              <w:rPr>
                <w:rFonts w:ascii="Calibri" w:hAnsi="Calibri" w:cs="Calibri"/>
                <w:b/>
                <w:sz w:val="20"/>
                <w:szCs w:val="20"/>
              </w:rPr>
              <w:t>instalacji pomp ciepła, obejmujące swym zakresem wykonanie instalacji o mocy min. 15 kW na budynku/budynkach użyteczności publicznej.</w:t>
            </w:r>
          </w:p>
          <w:p w14:paraId="246D477E" w14:textId="77777777" w:rsidR="00CE1C49" w:rsidRPr="00460D32" w:rsidRDefault="00CE1C49" w:rsidP="00CE1C49">
            <w:pPr>
              <w:pStyle w:val="Bezodstpw"/>
              <w:spacing w:line="276" w:lineRule="auto"/>
              <w:ind w:left="191" w:right="137"/>
              <w:contextualSpacing/>
              <w:jc w:val="both"/>
              <w:rPr>
                <w:rFonts w:ascii="Calibri" w:eastAsia="Times New Roman" w:hAnsi="Calibri" w:cs="Calibri"/>
                <w:b/>
                <w:spacing w:val="4"/>
                <w:sz w:val="20"/>
                <w:szCs w:val="20"/>
              </w:rPr>
            </w:pPr>
          </w:p>
          <w:p w14:paraId="54B84DC7" w14:textId="77777777" w:rsidR="001A0491" w:rsidRDefault="00CE1C49" w:rsidP="001A0491">
            <w:pPr>
              <w:snapToGrid w:val="0"/>
              <w:spacing w:before="240" w:line="276" w:lineRule="auto"/>
              <w:ind w:left="191" w:right="141"/>
              <w:contextualSpacing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4"/>
                <w:sz w:val="20"/>
                <w:szCs w:val="20"/>
              </w:rPr>
              <w:t>Moc wykonanej instalacji</w:t>
            </w:r>
            <w:r w:rsidRPr="00460D3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 </w:t>
            </w:r>
            <w:r w:rsidR="001A0491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pomp ciepła</w:t>
            </w:r>
            <w:r w:rsidRPr="00460D3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 xml:space="preserve">: ………………. </w:t>
            </w:r>
            <w:proofErr w:type="spellStart"/>
            <w:r>
              <w:rPr>
                <w:rFonts w:ascii="Calibri" w:hAnsi="Calibri" w:cs="Calibri"/>
                <w:b/>
                <w:spacing w:val="4"/>
                <w:sz w:val="20"/>
                <w:szCs w:val="20"/>
              </w:rPr>
              <w:t>kW.</w:t>
            </w:r>
            <w:proofErr w:type="spellEnd"/>
          </w:p>
          <w:p w14:paraId="062C1286" w14:textId="5409A8B0" w:rsidR="001A0491" w:rsidRPr="001A0491" w:rsidRDefault="001A0491" w:rsidP="001A0491">
            <w:pPr>
              <w:snapToGrid w:val="0"/>
              <w:spacing w:before="240" w:line="276" w:lineRule="auto"/>
              <w:ind w:left="191" w:right="141"/>
              <w:contextualSpacing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</w:p>
        </w:tc>
        <w:tc>
          <w:tcPr>
            <w:tcW w:w="19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3CF4EB5" w14:textId="6B4ECA96" w:rsidR="00CE1C49" w:rsidRPr="00460D32" w:rsidRDefault="00CE1C49" w:rsidP="00CE1C4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60D3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……….</w:t>
            </w:r>
          </w:p>
        </w:tc>
        <w:tc>
          <w:tcPr>
            <w:tcW w:w="12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30B6027" w14:textId="48BEBE6C" w:rsidR="00CE1C49" w:rsidRPr="00460D32" w:rsidRDefault="00CE1C49" w:rsidP="00CE1C4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60D3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………..</w:t>
            </w:r>
          </w:p>
        </w:tc>
        <w:tc>
          <w:tcPr>
            <w:tcW w:w="22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6748F50" w14:textId="589C1EA8" w:rsidR="00CE1C49" w:rsidRPr="00460D32" w:rsidRDefault="00CE1C49" w:rsidP="00CE1C49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460D32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……………..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0AAAD0E" w14:textId="785102AC" w:rsidR="00CE1C49" w:rsidRPr="00460D32" w:rsidRDefault="00CE1C49" w:rsidP="00CE1C49">
            <w:pPr>
              <w:spacing w:line="276" w:lineRule="auto"/>
              <w:contextualSpacing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60D32">
              <w:rPr>
                <w:rFonts w:ascii="Calibri" w:hAnsi="Calibri" w:cs="Calibri"/>
                <w:sz w:val="20"/>
                <w:szCs w:val="20"/>
              </w:rPr>
              <w:t xml:space="preserve">Własne/ </w:t>
            </w:r>
            <w:r w:rsidRPr="00460D32">
              <w:rPr>
                <w:rFonts w:ascii="Calibri" w:hAnsi="Calibri" w:cs="Calibri"/>
                <w:sz w:val="20"/>
                <w:szCs w:val="20"/>
              </w:rPr>
              <w:br/>
              <w:t>oddane do dyspozycji*</w:t>
            </w:r>
          </w:p>
        </w:tc>
      </w:tr>
    </w:tbl>
    <w:p w14:paraId="536F498B" w14:textId="77777777" w:rsidR="003230AC" w:rsidRPr="00460D32" w:rsidRDefault="003230AC" w:rsidP="004E7C0E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sz w:val="16"/>
          <w:szCs w:val="16"/>
        </w:rPr>
      </w:pPr>
    </w:p>
    <w:p w14:paraId="6F65319C" w14:textId="77777777" w:rsidR="000D5B20" w:rsidRPr="00460D32" w:rsidRDefault="00EC6B7B" w:rsidP="004E7C0E">
      <w:pPr>
        <w:autoSpaceDE w:val="0"/>
        <w:autoSpaceDN w:val="0"/>
        <w:adjustRightInd w:val="0"/>
        <w:spacing w:line="276" w:lineRule="auto"/>
        <w:contextualSpacing/>
        <w:rPr>
          <w:rFonts w:ascii="Calibri" w:hAnsi="Calibri" w:cs="Calibri"/>
          <w:sz w:val="16"/>
          <w:szCs w:val="16"/>
        </w:rPr>
      </w:pPr>
      <w:r w:rsidRPr="00460D32">
        <w:rPr>
          <w:rFonts w:ascii="Calibri" w:hAnsi="Calibri" w:cs="Calibri"/>
          <w:sz w:val="16"/>
          <w:szCs w:val="16"/>
        </w:rPr>
        <w:t xml:space="preserve">*  niepotrzebne skreślić        </w:t>
      </w:r>
      <w:r w:rsidR="00DB7C7C" w:rsidRPr="00460D32">
        <w:rPr>
          <w:rFonts w:ascii="Calibri" w:hAnsi="Calibri" w:cs="Calibri"/>
          <w:sz w:val="16"/>
          <w:szCs w:val="16"/>
        </w:rPr>
        <w:tab/>
      </w:r>
    </w:p>
    <w:p w14:paraId="1F4C177D" w14:textId="77777777" w:rsidR="00992BC7" w:rsidRPr="00460D32" w:rsidRDefault="00992BC7" w:rsidP="00FD02AB">
      <w:pPr>
        <w:widowControl w:val="0"/>
        <w:autoSpaceDE w:val="0"/>
        <w:autoSpaceDN w:val="0"/>
        <w:adjustRightInd w:val="0"/>
        <w:spacing w:before="100" w:after="100" w:line="276" w:lineRule="auto"/>
        <w:ind w:left="709" w:right="-2"/>
        <w:jc w:val="both"/>
        <w:rPr>
          <w:rFonts w:ascii="Calibri" w:hAnsi="Calibri" w:cs="Calibri"/>
          <w:b/>
          <w:bCs/>
          <w:sz w:val="20"/>
          <w:szCs w:val="20"/>
        </w:rPr>
      </w:pPr>
      <w:r w:rsidRPr="00460D32">
        <w:rPr>
          <w:rFonts w:ascii="Calibri" w:hAnsi="Calibri" w:cs="Calibri"/>
          <w:b/>
          <w:bCs/>
          <w:sz w:val="20"/>
          <w:szCs w:val="20"/>
        </w:rPr>
        <w:t>Do każdej pozycji wykazu należy załączyć dowody określające, czy dostawy lub roboty lub usługi zostały wykonane w sposób należyty.</w:t>
      </w:r>
    </w:p>
    <w:sectPr w:rsidR="00992BC7" w:rsidRPr="00460D32" w:rsidSect="006E5547">
      <w:headerReference w:type="default" r:id="rId11"/>
      <w:footerReference w:type="even" r:id="rId12"/>
      <w:footerReference w:type="default" r:id="rId13"/>
      <w:pgSz w:w="16838" w:h="11906" w:orient="landscape"/>
      <w:pgMar w:top="1134" w:right="1134" w:bottom="1418" w:left="1134" w:header="142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2930F" w14:textId="77777777" w:rsidR="007F1692" w:rsidRDefault="007F1692">
      <w:r>
        <w:separator/>
      </w:r>
    </w:p>
  </w:endnote>
  <w:endnote w:type="continuationSeparator" w:id="0">
    <w:p w14:paraId="529B0A2E" w14:textId="77777777" w:rsidR="007F1692" w:rsidRDefault="007F1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D8A09" w14:textId="77777777" w:rsidR="0066736F" w:rsidRDefault="0066736F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F54658" w14:textId="77777777" w:rsidR="0066736F" w:rsidRDefault="0066736F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AD28B" w14:textId="77777777" w:rsidR="00196849" w:rsidRPr="00F54A1A" w:rsidRDefault="00196849" w:rsidP="00196849">
    <w:pPr>
      <w:pStyle w:val="Stopka"/>
      <w:jc w:val="center"/>
      <w:rPr>
        <w:rFonts w:ascii="Calibri" w:hAnsi="Calibri" w:cs="Calibri"/>
        <w:sz w:val="20"/>
        <w:szCs w:val="20"/>
      </w:rPr>
    </w:pPr>
    <w:r w:rsidRPr="00F54A1A">
      <w:rPr>
        <w:rFonts w:ascii="Calibri" w:hAnsi="Calibri" w:cs="Calibri"/>
        <w:sz w:val="20"/>
        <w:szCs w:val="20"/>
      </w:rPr>
      <w:fldChar w:fldCharType="begin"/>
    </w:r>
    <w:r w:rsidRPr="00F54A1A">
      <w:rPr>
        <w:rFonts w:ascii="Calibri" w:hAnsi="Calibri" w:cs="Calibri"/>
        <w:sz w:val="20"/>
        <w:szCs w:val="20"/>
      </w:rPr>
      <w:instrText>PAGE   \* MERGEFORMAT</w:instrText>
    </w:r>
    <w:r w:rsidRPr="00F54A1A">
      <w:rPr>
        <w:rFonts w:ascii="Calibri" w:hAnsi="Calibri" w:cs="Calibri"/>
        <w:sz w:val="20"/>
        <w:szCs w:val="20"/>
      </w:rPr>
      <w:fldChar w:fldCharType="separate"/>
    </w:r>
    <w:r>
      <w:rPr>
        <w:rFonts w:ascii="Calibri" w:hAnsi="Calibri" w:cs="Calibri"/>
        <w:sz w:val="20"/>
        <w:szCs w:val="20"/>
      </w:rPr>
      <w:t>1</w:t>
    </w:r>
    <w:r w:rsidRPr="00F54A1A">
      <w:rPr>
        <w:rFonts w:ascii="Calibri" w:hAnsi="Calibri" w:cs="Calibri"/>
        <w:sz w:val="20"/>
        <w:szCs w:val="20"/>
      </w:rPr>
      <w:fldChar w:fldCharType="end"/>
    </w:r>
  </w:p>
  <w:p w14:paraId="62EC096B" w14:textId="77777777" w:rsidR="00196849" w:rsidRPr="00F54A1A" w:rsidRDefault="00196849" w:rsidP="00196849">
    <w:pPr>
      <w:pStyle w:val="Stopka"/>
      <w:jc w:val="center"/>
      <w:rPr>
        <w:rFonts w:ascii="Calibri" w:hAnsi="Calibri" w:cs="Calibri"/>
        <w:sz w:val="20"/>
        <w:szCs w:val="20"/>
      </w:rPr>
    </w:pPr>
  </w:p>
  <w:p w14:paraId="14322F6E" w14:textId="77777777" w:rsidR="00196849" w:rsidRPr="00F54A1A" w:rsidRDefault="00196849" w:rsidP="00196849">
    <w:pPr>
      <w:tabs>
        <w:tab w:val="left" w:pos="540"/>
        <w:tab w:val="left" w:pos="780"/>
      </w:tabs>
      <w:jc w:val="center"/>
      <w:rPr>
        <w:rFonts w:ascii="Calibri" w:hAnsi="Calibri" w:cs="Calibri"/>
        <w:sz w:val="20"/>
        <w:szCs w:val="20"/>
      </w:rPr>
    </w:pPr>
    <w:bookmarkStart w:id="0" w:name="_Hlk67762522"/>
    <w:r w:rsidRPr="00F54A1A">
      <w:rPr>
        <w:rFonts w:ascii="Calibri" w:hAnsi="Calibri" w:cs="Calibri"/>
        <w:b/>
        <w:sz w:val="20"/>
        <w:szCs w:val="20"/>
      </w:rPr>
      <w:t xml:space="preserve">Dokument musi być </w:t>
    </w:r>
    <w:bookmarkStart w:id="1" w:name="_Hlk67762173"/>
    <w:r w:rsidRPr="00F54A1A">
      <w:rPr>
        <w:rFonts w:ascii="Calibri" w:hAnsi="Calibri" w:cs="Calibri"/>
        <w:b/>
        <w:sz w:val="20"/>
        <w:szCs w:val="20"/>
      </w:rPr>
      <w:t xml:space="preserve">podpisany </w:t>
    </w:r>
    <w:bookmarkStart w:id="2" w:name="_Hlk67762143"/>
    <w:r w:rsidRPr="00F54A1A">
      <w:rPr>
        <w:rFonts w:ascii="Calibri" w:hAnsi="Calibri" w:cs="Calibri"/>
        <w:b/>
        <w:sz w:val="20"/>
        <w:szCs w:val="20"/>
      </w:rPr>
      <w:t>kwalifikowanym podpisem elektronicznym lub podpisem zaufanym lub podpisem osobistym</w:t>
    </w:r>
    <w:r w:rsidRPr="00F54A1A">
      <w:rPr>
        <w:rFonts w:ascii="Calibri" w:hAnsi="Calibri" w:cs="Calibri"/>
        <w:sz w:val="20"/>
        <w:szCs w:val="20"/>
      </w:rPr>
      <w:t>.</w:t>
    </w:r>
    <w:bookmarkEnd w:id="0"/>
    <w:bookmarkEnd w:id="1"/>
    <w:bookmarkEnd w:id="2"/>
  </w:p>
  <w:p w14:paraId="64525577" w14:textId="77777777" w:rsidR="00196849" w:rsidRPr="00F54A1A" w:rsidRDefault="00196849" w:rsidP="00196849">
    <w:pPr>
      <w:pStyle w:val="Stopka"/>
      <w:rPr>
        <w:rFonts w:ascii="Calibri" w:hAnsi="Calibri" w:cs="Calibri"/>
        <w:sz w:val="20"/>
        <w:szCs w:val="20"/>
        <w:lang w:val="pl-PL"/>
      </w:rPr>
    </w:pPr>
  </w:p>
  <w:p w14:paraId="6F9F238F" w14:textId="77777777" w:rsidR="0066736F" w:rsidRPr="00196849" w:rsidRDefault="0066736F" w:rsidP="00196849">
    <w:pPr>
      <w:pStyle w:val="Stopka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A3538" w14:textId="77777777" w:rsidR="007F1692" w:rsidRDefault="007F1692">
      <w:r>
        <w:separator/>
      </w:r>
    </w:p>
  </w:footnote>
  <w:footnote w:type="continuationSeparator" w:id="0">
    <w:p w14:paraId="4A153AB8" w14:textId="77777777" w:rsidR="007F1692" w:rsidRDefault="007F1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480CF" w14:textId="77777777" w:rsidR="00F461C6" w:rsidRDefault="00F461C6" w:rsidP="00F461C6">
    <w:pPr>
      <w:pStyle w:val="Nagwek"/>
      <w:rPr>
        <w:rFonts w:ascii="Calibri" w:hAnsi="Calibri" w:cs="Calibri"/>
        <w:sz w:val="20"/>
        <w:szCs w:val="20"/>
      </w:rPr>
    </w:pPr>
  </w:p>
  <w:p w14:paraId="498E760A" w14:textId="77777777" w:rsidR="00F461C6" w:rsidRPr="008014FF" w:rsidRDefault="00F461C6" w:rsidP="00F461C6">
    <w:pPr>
      <w:pStyle w:val="Nagwek"/>
      <w:rPr>
        <w:rFonts w:ascii="Calibri" w:hAnsi="Calibri" w:cs="Calibri"/>
      </w:rPr>
    </w:pPr>
    <w:r w:rsidRPr="008014FF">
      <w:rPr>
        <w:rFonts w:ascii="Calibri" w:hAnsi="Calibri" w:cs="Calibri"/>
        <w:sz w:val="20"/>
        <w:szCs w:val="20"/>
      </w:rPr>
      <w:t xml:space="preserve">Nr </w:t>
    </w:r>
    <w:r>
      <w:rPr>
        <w:rFonts w:ascii="Calibri" w:hAnsi="Calibri" w:cs="Calibri"/>
        <w:sz w:val="20"/>
        <w:szCs w:val="20"/>
      </w:rPr>
      <w:t>referencyjny</w:t>
    </w:r>
    <w:r w:rsidRPr="008014FF">
      <w:rPr>
        <w:rFonts w:ascii="Calibri" w:hAnsi="Calibri" w:cs="Calibri"/>
        <w:sz w:val="20"/>
        <w:szCs w:val="20"/>
      </w:rPr>
      <w:t>:</w:t>
    </w:r>
    <w:r>
      <w:rPr>
        <w:rFonts w:ascii="Calibri" w:hAnsi="Calibri" w:cs="Calibri"/>
        <w:sz w:val="20"/>
        <w:szCs w:val="20"/>
      </w:rPr>
      <w:t xml:space="preserve"> </w:t>
    </w:r>
    <w:r w:rsidRPr="00F461C6">
      <w:rPr>
        <w:rFonts w:ascii="Aptos" w:hAnsi="Aptos" w:cs="Aptos"/>
        <w:sz w:val="20"/>
        <w:szCs w:val="20"/>
      </w:rPr>
      <w:t xml:space="preserve">B.Zp.271.1.2026 </w:t>
    </w:r>
    <w:r w:rsidRPr="008014FF">
      <w:rPr>
        <w:rFonts w:ascii="Calibri" w:hAnsi="Calibri" w:cs="Calibri"/>
        <w:sz w:val="20"/>
        <w:szCs w:val="20"/>
      </w:rPr>
      <w:t xml:space="preserve">  </w:t>
    </w:r>
  </w:p>
  <w:p w14:paraId="2DEE1AE2" w14:textId="6381FBC7" w:rsidR="00CA5E72" w:rsidRPr="00F461C6" w:rsidRDefault="00CA5E72" w:rsidP="00F461C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AB85C54"/>
    <w:multiLevelType w:val="hybridMultilevel"/>
    <w:tmpl w:val="A3687020"/>
    <w:lvl w:ilvl="0" w:tplc="A0FA0BC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7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9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1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4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6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7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9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0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92366310">
    <w:abstractNumId w:val="33"/>
  </w:num>
  <w:num w:numId="2" w16cid:durableId="220866700">
    <w:abstractNumId w:val="38"/>
  </w:num>
  <w:num w:numId="3" w16cid:durableId="972902852">
    <w:abstractNumId w:val="27"/>
  </w:num>
  <w:num w:numId="4" w16cid:durableId="204221256">
    <w:abstractNumId w:val="24"/>
  </w:num>
  <w:num w:numId="5" w16cid:durableId="447239216">
    <w:abstractNumId w:val="18"/>
  </w:num>
  <w:num w:numId="6" w16cid:durableId="179900367">
    <w:abstractNumId w:val="30"/>
  </w:num>
  <w:num w:numId="7" w16cid:durableId="612631668">
    <w:abstractNumId w:val="34"/>
  </w:num>
  <w:num w:numId="8" w16cid:durableId="384448024">
    <w:abstractNumId w:val="22"/>
  </w:num>
  <w:num w:numId="9" w16cid:durableId="1860656977">
    <w:abstractNumId w:val="45"/>
  </w:num>
  <w:num w:numId="10" w16cid:durableId="1960525058">
    <w:abstractNumId w:val="50"/>
  </w:num>
  <w:num w:numId="11" w16cid:durableId="666902680">
    <w:abstractNumId w:val="19"/>
  </w:num>
  <w:num w:numId="12" w16cid:durableId="423494513">
    <w:abstractNumId w:val="48"/>
  </w:num>
  <w:num w:numId="13" w16cid:durableId="1125153874">
    <w:abstractNumId w:val="49"/>
  </w:num>
  <w:num w:numId="14" w16cid:durableId="498154943">
    <w:abstractNumId w:val="12"/>
  </w:num>
  <w:num w:numId="15" w16cid:durableId="2062318163">
    <w:abstractNumId w:val="25"/>
  </w:num>
  <w:num w:numId="16" w16cid:durableId="487787365">
    <w:abstractNumId w:val="29"/>
  </w:num>
  <w:num w:numId="17" w16cid:durableId="1478497142">
    <w:abstractNumId w:val="44"/>
  </w:num>
  <w:num w:numId="18" w16cid:durableId="1229877903">
    <w:abstractNumId w:val="21"/>
  </w:num>
  <w:num w:numId="19" w16cid:durableId="465120705">
    <w:abstractNumId w:val="13"/>
  </w:num>
  <w:num w:numId="20" w16cid:durableId="2105611293">
    <w:abstractNumId w:val="16"/>
  </w:num>
  <w:num w:numId="21" w16cid:durableId="1333871276">
    <w:abstractNumId w:val="39"/>
  </w:num>
  <w:num w:numId="22" w16cid:durableId="137764833">
    <w:abstractNumId w:val="17"/>
  </w:num>
  <w:num w:numId="23" w16cid:durableId="1118448444">
    <w:abstractNumId w:val="43"/>
  </w:num>
  <w:num w:numId="24" w16cid:durableId="1483740031">
    <w:abstractNumId w:val="41"/>
  </w:num>
  <w:num w:numId="25" w16cid:durableId="573320136">
    <w:abstractNumId w:val="20"/>
  </w:num>
  <w:num w:numId="26" w16cid:durableId="140949407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37704242">
    <w:abstractNumId w:val="46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42487069">
    <w:abstractNumId w:val="3"/>
  </w:num>
  <w:num w:numId="29" w16cid:durableId="2034333320">
    <w:abstractNumId w:val="8"/>
  </w:num>
  <w:num w:numId="30" w16cid:durableId="240410912">
    <w:abstractNumId w:val="2"/>
  </w:num>
  <w:num w:numId="31" w16cid:durableId="1384522416">
    <w:abstractNumId w:val="37"/>
  </w:num>
  <w:num w:numId="32" w16cid:durableId="1608123701">
    <w:abstractNumId w:val="11"/>
  </w:num>
  <w:num w:numId="33" w16cid:durableId="1595741051">
    <w:abstractNumId w:val="26"/>
  </w:num>
  <w:num w:numId="34" w16cid:durableId="420877169">
    <w:abstractNumId w:val="40"/>
  </w:num>
  <w:num w:numId="35" w16cid:durableId="170607292">
    <w:abstractNumId w:val="15"/>
  </w:num>
  <w:num w:numId="36" w16cid:durableId="1980063850">
    <w:abstractNumId w:val="47"/>
  </w:num>
  <w:num w:numId="37" w16cid:durableId="476074649">
    <w:abstractNumId w:val="14"/>
  </w:num>
  <w:num w:numId="38" w16cid:durableId="1902596748">
    <w:abstractNumId w:val="9"/>
  </w:num>
  <w:num w:numId="39" w16cid:durableId="2117286948">
    <w:abstractNumId w:val="23"/>
  </w:num>
  <w:num w:numId="40" w16cid:durableId="1785805070">
    <w:abstractNumId w:val="35"/>
  </w:num>
  <w:num w:numId="41" w16cid:durableId="495921659">
    <w:abstractNumId w:val="31"/>
  </w:num>
  <w:num w:numId="42" w16cid:durableId="108688030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363630293">
    <w:abstractNumId w:val="1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571B"/>
    <w:rsid w:val="000675E7"/>
    <w:rsid w:val="00070743"/>
    <w:rsid w:val="000726CE"/>
    <w:rsid w:val="00075371"/>
    <w:rsid w:val="00075847"/>
    <w:rsid w:val="00080D85"/>
    <w:rsid w:val="000812A3"/>
    <w:rsid w:val="00084151"/>
    <w:rsid w:val="000858B3"/>
    <w:rsid w:val="00090588"/>
    <w:rsid w:val="00090A82"/>
    <w:rsid w:val="00093278"/>
    <w:rsid w:val="000957CF"/>
    <w:rsid w:val="000970DD"/>
    <w:rsid w:val="000A0528"/>
    <w:rsid w:val="000A1940"/>
    <w:rsid w:val="000A1981"/>
    <w:rsid w:val="000A27ED"/>
    <w:rsid w:val="000A2BCA"/>
    <w:rsid w:val="000A3BB7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3646"/>
    <w:rsid w:val="000C7015"/>
    <w:rsid w:val="000D24CE"/>
    <w:rsid w:val="000D2A82"/>
    <w:rsid w:val="000D3B2A"/>
    <w:rsid w:val="000D40FD"/>
    <w:rsid w:val="000D5B20"/>
    <w:rsid w:val="000D77BD"/>
    <w:rsid w:val="000E05B9"/>
    <w:rsid w:val="000E4E2A"/>
    <w:rsid w:val="000E7F53"/>
    <w:rsid w:val="000F21D1"/>
    <w:rsid w:val="0010294D"/>
    <w:rsid w:val="00102A85"/>
    <w:rsid w:val="00102C0C"/>
    <w:rsid w:val="00103155"/>
    <w:rsid w:val="001054D9"/>
    <w:rsid w:val="00107C84"/>
    <w:rsid w:val="00110382"/>
    <w:rsid w:val="00112F75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33A"/>
    <w:rsid w:val="00164F38"/>
    <w:rsid w:val="00165D29"/>
    <w:rsid w:val="0016794E"/>
    <w:rsid w:val="001720B9"/>
    <w:rsid w:val="0017416A"/>
    <w:rsid w:val="00174344"/>
    <w:rsid w:val="001816EE"/>
    <w:rsid w:val="00184BC2"/>
    <w:rsid w:val="001866AD"/>
    <w:rsid w:val="00191FF7"/>
    <w:rsid w:val="00192C7B"/>
    <w:rsid w:val="00194CF3"/>
    <w:rsid w:val="00196849"/>
    <w:rsid w:val="00197122"/>
    <w:rsid w:val="001979DB"/>
    <w:rsid w:val="001A0491"/>
    <w:rsid w:val="001A4C70"/>
    <w:rsid w:val="001A5611"/>
    <w:rsid w:val="001A7A67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6A7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1F7D82"/>
    <w:rsid w:val="002013CA"/>
    <w:rsid w:val="00204600"/>
    <w:rsid w:val="00205194"/>
    <w:rsid w:val="00211D44"/>
    <w:rsid w:val="00213968"/>
    <w:rsid w:val="002172CE"/>
    <w:rsid w:val="00221E8E"/>
    <w:rsid w:val="002232E2"/>
    <w:rsid w:val="00223576"/>
    <w:rsid w:val="00223750"/>
    <w:rsid w:val="002248A3"/>
    <w:rsid w:val="00224A8F"/>
    <w:rsid w:val="00224C77"/>
    <w:rsid w:val="00225324"/>
    <w:rsid w:val="00227E39"/>
    <w:rsid w:val="00230662"/>
    <w:rsid w:val="00233770"/>
    <w:rsid w:val="002411FF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5CE6"/>
    <w:rsid w:val="0026706B"/>
    <w:rsid w:val="002678AB"/>
    <w:rsid w:val="00271D38"/>
    <w:rsid w:val="00272E2B"/>
    <w:rsid w:val="00272E31"/>
    <w:rsid w:val="00274AE7"/>
    <w:rsid w:val="002814D4"/>
    <w:rsid w:val="002837ED"/>
    <w:rsid w:val="00283E85"/>
    <w:rsid w:val="0029492E"/>
    <w:rsid w:val="002953C0"/>
    <w:rsid w:val="002A2237"/>
    <w:rsid w:val="002A2640"/>
    <w:rsid w:val="002A4CEF"/>
    <w:rsid w:val="002A5876"/>
    <w:rsid w:val="002A7453"/>
    <w:rsid w:val="002A7F4E"/>
    <w:rsid w:val="002B6740"/>
    <w:rsid w:val="002C185C"/>
    <w:rsid w:val="002C49D9"/>
    <w:rsid w:val="002C6969"/>
    <w:rsid w:val="002C6B65"/>
    <w:rsid w:val="002C75A5"/>
    <w:rsid w:val="002D645D"/>
    <w:rsid w:val="002D67E0"/>
    <w:rsid w:val="002D6BEA"/>
    <w:rsid w:val="002D74BE"/>
    <w:rsid w:val="002D7AED"/>
    <w:rsid w:val="002E0A89"/>
    <w:rsid w:val="002E1DE0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3D78"/>
    <w:rsid w:val="00315240"/>
    <w:rsid w:val="0032032A"/>
    <w:rsid w:val="00320DC8"/>
    <w:rsid w:val="003230AC"/>
    <w:rsid w:val="00325720"/>
    <w:rsid w:val="00330A77"/>
    <w:rsid w:val="00330C24"/>
    <w:rsid w:val="00331D6C"/>
    <w:rsid w:val="0033364D"/>
    <w:rsid w:val="00333E3F"/>
    <w:rsid w:val="00333F61"/>
    <w:rsid w:val="00334999"/>
    <w:rsid w:val="00341028"/>
    <w:rsid w:val="00341DD4"/>
    <w:rsid w:val="003429D7"/>
    <w:rsid w:val="00346DE4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6F45"/>
    <w:rsid w:val="00367880"/>
    <w:rsid w:val="00367A44"/>
    <w:rsid w:val="00377B41"/>
    <w:rsid w:val="003809D8"/>
    <w:rsid w:val="00382285"/>
    <w:rsid w:val="00382504"/>
    <w:rsid w:val="00383D3C"/>
    <w:rsid w:val="00386C8E"/>
    <w:rsid w:val="00387243"/>
    <w:rsid w:val="00387BD0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41B1"/>
    <w:rsid w:val="003A4DC1"/>
    <w:rsid w:val="003A5A9D"/>
    <w:rsid w:val="003A5E55"/>
    <w:rsid w:val="003B13A9"/>
    <w:rsid w:val="003B4250"/>
    <w:rsid w:val="003B6F73"/>
    <w:rsid w:val="003C48F1"/>
    <w:rsid w:val="003C4B19"/>
    <w:rsid w:val="003C659A"/>
    <w:rsid w:val="003C7514"/>
    <w:rsid w:val="003C7D83"/>
    <w:rsid w:val="003D1ED1"/>
    <w:rsid w:val="003D4FCB"/>
    <w:rsid w:val="003D5D73"/>
    <w:rsid w:val="003D716D"/>
    <w:rsid w:val="003E464A"/>
    <w:rsid w:val="003E719D"/>
    <w:rsid w:val="003F0669"/>
    <w:rsid w:val="003F3360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1522B"/>
    <w:rsid w:val="004205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D32"/>
    <w:rsid w:val="00460E98"/>
    <w:rsid w:val="00460EBC"/>
    <w:rsid w:val="004617BB"/>
    <w:rsid w:val="00462A4F"/>
    <w:rsid w:val="004630E7"/>
    <w:rsid w:val="004639B5"/>
    <w:rsid w:val="004665E1"/>
    <w:rsid w:val="0047062C"/>
    <w:rsid w:val="00473F2E"/>
    <w:rsid w:val="00477ADD"/>
    <w:rsid w:val="00480630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B52"/>
    <w:rsid w:val="004A7E36"/>
    <w:rsid w:val="004B0114"/>
    <w:rsid w:val="004B50F0"/>
    <w:rsid w:val="004B5569"/>
    <w:rsid w:val="004C0C45"/>
    <w:rsid w:val="004C1036"/>
    <w:rsid w:val="004C10D6"/>
    <w:rsid w:val="004C2071"/>
    <w:rsid w:val="004C2620"/>
    <w:rsid w:val="004C52C0"/>
    <w:rsid w:val="004C6EE4"/>
    <w:rsid w:val="004D4CCE"/>
    <w:rsid w:val="004D63E9"/>
    <w:rsid w:val="004D7AEA"/>
    <w:rsid w:val="004E3410"/>
    <w:rsid w:val="004E4827"/>
    <w:rsid w:val="004E515D"/>
    <w:rsid w:val="004E5DD6"/>
    <w:rsid w:val="004E6D1D"/>
    <w:rsid w:val="004E7C0E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6F6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1AA2"/>
    <w:rsid w:val="005724C6"/>
    <w:rsid w:val="0057348E"/>
    <w:rsid w:val="005748ED"/>
    <w:rsid w:val="00580642"/>
    <w:rsid w:val="00581CA3"/>
    <w:rsid w:val="00582873"/>
    <w:rsid w:val="00582D56"/>
    <w:rsid w:val="00586F80"/>
    <w:rsid w:val="005873F2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403"/>
    <w:rsid w:val="005A7D9C"/>
    <w:rsid w:val="005B588A"/>
    <w:rsid w:val="005C02F8"/>
    <w:rsid w:val="005C13F5"/>
    <w:rsid w:val="005C1AF3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F248D"/>
    <w:rsid w:val="005F3C52"/>
    <w:rsid w:val="005F51FC"/>
    <w:rsid w:val="005F53FF"/>
    <w:rsid w:val="005F73BE"/>
    <w:rsid w:val="00600452"/>
    <w:rsid w:val="00601FA4"/>
    <w:rsid w:val="006042A2"/>
    <w:rsid w:val="00606915"/>
    <w:rsid w:val="00607529"/>
    <w:rsid w:val="00607E94"/>
    <w:rsid w:val="00617BCB"/>
    <w:rsid w:val="00623033"/>
    <w:rsid w:val="006230E3"/>
    <w:rsid w:val="00631F41"/>
    <w:rsid w:val="00633F9C"/>
    <w:rsid w:val="00641724"/>
    <w:rsid w:val="00642664"/>
    <w:rsid w:val="00642E80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36F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3C02"/>
    <w:rsid w:val="00685194"/>
    <w:rsid w:val="00685B3C"/>
    <w:rsid w:val="00685B8D"/>
    <w:rsid w:val="0068677E"/>
    <w:rsid w:val="00694955"/>
    <w:rsid w:val="006952AC"/>
    <w:rsid w:val="00696298"/>
    <w:rsid w:val="00697CEE"/>
    <w:rsid w:val="006A3099"/>
    <w:rsid w:val="006A3692"/>
    <w:rsid w:val="006A38F2"/>
    <w:rsid w:val="006B004E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17D0"/>
    <w:rsid w:val="006D2130"/>
    <w:rsid w:val="006D262F"/>
    <w:rsid w:val="006D26ED"/>
    <w:rsid w:val="006D2F13"/>
    <w:rsid w:val="006D4C80"/>
    <w:rsid w:val="006E2914"/>
    <w:rsid w:val="006E3411"/>
    <w:rsid w:val="006E4C5E"/>
    <w:rsid w:val="006E500A"/>
    <w:rsid w:val="006E5547"/>
    <w:rsid w:val="006E7876"/>
    <w:rsid w:val="006E797B"/>
    <w:rsid w:val="006E7E6C"/>
    <w:rsid w:val="006F02D0"/>
    <w:rsid w:val="006F31E6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340C"/>
    <w:rsid w:val="00720FCE"/>
    <w:rsid w:val="00722E1D"/>
    <w:rsid w:val="00724C32"/>
    <w:rsid w:val="00725372"/>
    <w:rsid w:val="007257EC"/>
    <w:rsid w:val="007308DE"/>
    <w:rsid w:val="00730CDE"/>
    <w:rsid w:val="0073327C"/>
    <w:rsid w:val="00733CAF"/>
    <w:rsid w:val="00734D6E"/>
    <w:rsid w:val="007358E6"/>
    <w:rsid w:val="00737587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46D7"/>
    <w:rsid w:val="00767954"/>
    <w:rsid w:val="00767A53"/>
    <w:rsid w:val="00770C2E"/>
    <w:rsid w:val="007763E7"/>
    <w:rsid w:val="00777472"/>
    <w:rsid w:val="00780A2C"/>
    <w:rsid w:val="00782EDD"/>
    <w:rsid w:val="007837F9"/>
    <w:rsid w:val="00784738"/>
    <w:rsid w:val="007877E3"/>
    <w:rsid w:val="00787E16"/>
    <w:rsid w:val="00791CDB"/>
    <w:rsid w:val="00792EE6"/>
    <w:rsid w:val="00793775"/>
    <w:rsid w:val="0079444B"/>
    <w:rsid w:val="007A0335"/>
    <w:rsid w:val="007A7C26"/>
    <w:rsid w:val="007B048A"/>
    <w:rsid w:val="007B0FA9"/>
    <w:rsid w:val="007B21B2"/>
    <w:rsid w:val="007C0CCF"/>
    <w:rsid w:val="007C2ECB"/>
    <w:rsid w:val="007C4815"/>
    <w:rsid w:val="007C73C6"/>
    <w:rsid w:val="007D29F5"/>
    <w:rsid w:val="007D2EDC"/>
    <w:rsid w:val="007D5D10"/>
    <w:rsid w:val="007D5FD7"/>
    <w:rsid w:val="007E08D6"/>
    <w:rsid w:val="007E388B"/>
    <w:rsid w:val="007E6310"/>
    <w:rsid w:val="007F1023"/>
    <w:rsid w:val="007F1692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1434E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54AD"/>
    <w:rsid w:val="00845544"/>
    <w:rsid w:val="00845A3C"/>
    <w:rsid w:val="00851265"/>
    <w:rsid w:val="00852689"/>
    <w:rsid w:val="0085297F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062"/>
    <w:rsid w:val="008703AB"/>
    <w:rsid w:val="00870445"/>
    <w:rsid w:val="00872D84"/>
    <w:rsid w:val="00892013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DBD"/>
    <w:rsid w:val="008C5EBB"/>
    <w:rsid w:val="008C6142"/>
    <w:rsid w:val="008C7516"/>
    <w:rsid w:val="008D1ABD"/>
    <w:rsid w:val="008D38B4"/>
    <w:rsid w:val="008D5AC9"/>
    <w:rsid w:val="008D7041"/>
    <w:rsid w:val="008E5B27"/>
    <w:rsid w:val="008E676E"/>
    <w:rsid w:val="008E7057"/>
    <w:rsid w:val="008E709D"/>
    <w:rsid w:val="008F0BFB"/>
    <w:rsid w:val="008F21F2"/>
    <w:rsid w:val="008F2E6F"/>
    <w:rsid w:val="00901EC6"/>
    <w:rsid w:val="009023E2"/>
    <w:rsid w:val="009028F9"/>
    <w:rsid w:val="00902957"/>
    <w:rsid w:val="0090440F"/>
    <w:rsid w:val="009062BC"/>
    <w:rsid w:val="00910F57"/>
    <w:rsid w:val="0091104C"/>
    <w:rsid w:val="009137CE"/>
    <w:rsid w:val="00917F68"/>
    <w:rsid w:val="00920073"/>
    <w:rsid w:val="0092033A"/>
    <w:rsid w:val="0092052A"/>
    <w:rsid w:val="009218A5"/>
    <w:rsid w:val="00921AA6"/>
    <w:rsid w:val="00921B5B"/>
    <w:rsid w:val="00922357"/>
    <w:rsid w:val="00923590"/>
    <w:rsid w:val="00925FAA"/>
    <w:rsid w:val="00926A77"/>
    <w:rsid w:val="00930CC4"/>
    <w:rsid w:val="00936437"/>
    <w:rsid w:val="00937018"/>
    <w:rsid w:val="009370DA"/>
    <w:rsid w:val="00937E37"/>
    <w:rsid w:val="009427CB"/>
    <w:rsid w:val="009433BE"/>
    <w:rsid w:val="00945598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263A"/>
    <w:rsid w:val="00963663"/>
    <w:rsid w:val="009659B9"/>
    <w:rsid w:val="009660DD"/>
    <w:rsid w:val="00966BB2"/>
    <w:rsid w:val="00980414"/>
    <w:rsid w:val="009829D9"/>
    <w:rsid w:val="00983423"/>
    <w:rsid w:val="00983D87"/>
    <w:rsid w:val="0098603A"/>
    <w:rsid w:val="009863C6"/>
    <w:rsid w:val="00992BC7"/>
    <w:rsid w:val="009952C7"/>
    <w:rsid w:val="0099708F"/>
    <w:rsid w:val="009970AA"/>
    <w:rsid w:val="009A0530"/>
    <w:rsid w:val="009A1B38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0462"/>
    <w:rsid w:val="009E13F4"/>
    <w:rsid w:val="009E1C8A"/>
    <w:rsid w:val="009E3C0C"/>
    <w:rsid w:val="009E6B1D"/>
    <w:rsid w:val="009F246A"/>
    <w:rsid w:val="009F3788"/>
    <w:rsid w:val="009F394C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B0E"/>
    <w:rsid w:val="00A45ED0"/>
    <w:rsid w:val="00A46A06"/>
    <w:rsid w:val="00A51EF7"/>
    <w:rsid w:val="00A578F5"/>
    <w:rsid w:val="00A6013A"/>
    <w:rsid w:val="00A62E79"/>
    <w:rsid w:val="00A71CB4"/>
    <w:rsid w:val="00A74165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06E7"/>
    <w:rsid w:val="00AA4266"/>
    <w:rsid w:val="00AB058C"/>
    <w:rsid w:val="00AB2527"/>
    <w:rsid w:val="00AB78CB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BC4"/>
    <w:rsid w:val="00AF4F4E"/>
    <w:rsid w:val="00AF6582"/>
    <w:rsid w:val="00B007DF"/>
    <w:rsid w:val="00B01A2A"/>
    <w:rsid w:val="00B01B58"/>
    <w:rsid w:val="00B0244B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3644E"/>
    <w:rsid w:val="00B404FD"/>
    <w:rsid w:val="00B4095C"/>
    <w:rsid w:val="00B455C0"/>
    <w:rsid w:val="00B47146"/>
    <w:rsid w:val="00B52161"/>
    <w:rsid w:val="00B5465B"/>
    <w:rsid w:val="00B55B34"/>
    <w:rsid w:val="00B56B0C"/>
    <w:rsid w:val="00B57C21"/>
    <w:rsid w:val="00B604FC"/>
    <w:rsid w:val="00B6181B"/>
    <w:rsid w:val="00B64486"/>
    <w:rsid w:val="00B64E61"/>
    <w:rsid w:val="00B66F2C"/>
    <w:rsid w:val="00B71B9B"/>
    <w:rsid w:val="00B72784"/>
    <w:rsid w:val="00B736C3"/>
    <w:rsid w:val="00B73CB3"/>
    <w:rsid w:val="00B76C2F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149"/>
    <w:rsid w:val="00B964EC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7015"/>
    <w:rsid w:val="00BC077D"/>
    <w:rsid w:val="00BC4A55"/>
    <w:rsid w:val="00BC4AEA"/>
    <w:rsid w:val="00BD0AF6"/>
    <w:rsid w:val="00BD1112"/>
    <w:rsid w:val="00BD2D8F"/>
    <w:rsid w:val="00BD7949"/>
    <w:rsid w:val="00BE087A"/>
    <w:rsid w:val="00BE0A7B"/>
    <w:rsid w:val="00BE28EE"/>
    <w:rsid w:val="00BE38A8"/>
    <w:rsid w:val="00BF15F1"/>
    <w:rsid w:val="00BF1BAE"/>
    <w:rsid w:val="00BF3244"/>
    <w:rsid w:val="00BF353D"/>
    <w:rsid w:val="00BF78FD"/>
    <w:rsid w:val="00C015A6"/>
    <w:rsid w:val="00C0164D"/>
    <w:rsid w:val="00C01BB7"/>
    <w:rsid w:val="00C02FE9"/>
    <w:rsid w:val="00C0355E"/>
    <w:rsid w:val="00C10C91"/>
    <w:rsid w:val="00C12C6B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27DCC"/>
    <w:rsid w:val="00C31DF3"/>
    <w:rsid w:val="00C31EC8"/>
    <w:rsid w:val="00C34684"/>
    <w:rsid w:val="00C34DE1"/>
    <w:rsid w:val="00C353CF"/>
    <w:rsid w:val="00C359DA"/>
    <w:rsid w:val="00C36005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379"/>
    <w:rsid w:val="00C71407"/>
    <w:rsid w:val="00C71DB7"/>
    <w:rsid w:val="00C734AB"/>
    <w:rsid w:val="00C74421"/>
    <w:rsid w:val="00C7601A"/>
    <w:rsid w:val="00C8004C"/>
    <w:rsid w:val="00C810D6"/>
    <w:rsid w:val="00C82F0B"/>
    <w:rsid w:val="00C86BC9"/>
    <w:rsid w:val="00C90600"/>
    <w:rsid w:val="00C9266C"/>
    <w:rsid w:val="00C97C1D"/>
    <w:rsid w:val="00CA152F"/>
    <w:rsid w:val="00CA24AE"/>
    <w:rsid w:val="00CA4619"/>
    <w:rsid w:val="00CA4E25"/>
    <w:rsid w:val="00CA5E72"/>
    <w:rsid w:val="00CA640E"/>
    <w:rsid w:val="00CB1255"/>
    <w:rsid w:val="00CB49E0"/>
    <w:rsid w:val="00CB6C60"/>
    <w:rsid w:val="00CC2C7F"/>
    <w:rsid w:val="00CC41E1"/>
    <w:rsid w:val="00CC43FF"/>
    <w:rsid w:val="00CC63D6"/>
    <w:rsid w:val="00CD1B83"/>
    <w:rsid w:val="00CD2233"/>
    <w:rsid w:val="00CD267E"/>
    <w:rsid w:val="00CD3240"/>
    <w:rsid w:val="00CD3717"/>
    <w:rsid w:val="00CD4E49"/>
    <w:rsid w:val="00CD6773"/>
    <w:rsid w:val="00CD7D74"/>
    <w:rsid w:val="00CE0C23"/>
    <w:rsid w:val="00CE1BA2"/>
    <w:rsid w:val="00CE1C49"/>
    <w:rsid w:val="00CE2168"/>
    <w:rsid w:val="00CE222D"/>
    <w:rsid w:val="00CE37D9"/>
    <w:rsid w:val="00CE3A74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4CC1"/>
    <w:rsid w:val="00D25F02"/>
    <w:rsid w:val="00D26684"/>
    <w:rsid w:val="00D323C0"/>
    <w:rsid w:val="00D32776"/>
    <w:rsid w:val="00D32BB1"/>
    <w:rsid w:val="00D3401A"/>
    <w:rsid w:val="00D34237"/>
    <w:rsid w:val="00D3459A"/>
    <w:rsid w:val="00D359D0"/>
    <w:rsid w:val="00D35DF6"/>
    <w:rsid w:val="00D37E9A"/>
    <w:rsid w:val="00D40B46"/>
    <w:rsid w:val="00D40C7B"/>
    <w:rsid w:val="00D4235E"/>
    <w:rsid w:val="00D43B7C"/>
    <w:rsid w:val="00D45251"/>
    <w:rsid w:val="00D45FA3"/>
    <w:rsid w:val="00D4687A"/>
    <w:rsid w:val="00D46968"/>
    <w:rsid w:val="00D46F42"/>
    <w:rsid w:val="00D52D85"/>
    <w:rsid w:val="00D53879"/>
    <w:rsid w:val="00D56446"/>
    <w:rsid w:val="00D6108E"/>
    <w:rsid w:val="00D61235"/>
    <w:rsid w:val="00D621F3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C55"/>
    <w:rsid w:val="00D838D5"/>
    <w:rsid w:val="00D84681"/>
    <w:rsid w:val="00D8519D"/>
    <w:rsid w:val="00D87117"/>
    <w:rsid w:val="00D871CB"/>
    <w:rsid w:val="00D87840"/>
    <w:rsid w:val="00D91670"/>
    <w:rsid w:val="00D93276"/>
    <w:rsid w:val="00D93CF7"/>
    <w:rsid w:val="00D96540"/>
    <w:rsid w:val="00DA3046"/>
    <w:rsid w:val="00DA509A"/>
    <w:rsid w:val="00DA64E2"/>
    <w:rsid w:val="00DA7DDD"/>
    <w:rsid w:val="00DB17AA"/>
    <w:rsid w:val="00DB1FC3"/>
    <w:rsid w:val="00DB2AC9"/>
    <w:rsid w:val="00DB2F3A"/>
    <w:rsid w:val="00DB394F"/>
    <w:rsid w:val="00DB3C30"/>
    <w:rsid w:val="00DB4875"/>
    <w:rsid w:val="00DB4A0A"/>
    <w:rsid w:val="00DB6B37"/>
    <w:rsid w:val="00DB7C7C"/>
    <w:rsid w:val="00DB7F36"/>
    <w:rsid w:val="00DC067B"/>
    <w:rsid w:val="00DC08B6"/>
    <w:rsid w:val="00DC2739"/>
    <w:rsid w:val="00DC3754"/>
    <w:rsid w:val="00DC6FCE"/>
    <w:rsid w:val="00DD0167"/>
    <w:rsid w:val="00DD06A6"/>
    <w:rsid w:val="00DD2EAB"/>
    <w:rsid w:val="00DD3005"/>
    <w:rsid w:val="00DD3AAC"/>
    <w:rsid w:val="00DD6384"/>
    <w:rsid w:val="00DD6FCA"/>
    <w:rsid w:val="00DE0673"/>
    <w:rsid w:val="00DE4FA2"/>
    <w:rsid w:val="00DE5733"/>
    <w:rsid w:val="00DE67E4"/>
    <w:rsid w:val="00DE7562"/>
    <w:rsid w:val="00DE75D3"/>
    <w:rsid w:val="00DE7EFD"/>
    <w:rsid w:val="00DF01CD"/>
    <w:rsid w:val="00DF1AE3"/>
    <w:rsid w:val="00DF1B43"/>
    <w:rsid w:val="00DF5D0D"/>
    <w:rsid w:val="00DF68C8"/>
    <w:rsid w:val="00E00090"/>
    <w:rsid w:val="00E110B9"/>
    <w:rsid w:val="00E11444"/>
    <w:rsid w:val="00E12EB0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8D7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3E3"/>
    <w:rsid w:val="00EA4C1A"/>
    <w:rsid w:val="00EA7D47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B7B"/>
    <w:rsid w:val="00ED0D5B"/>
    <w:rsid w:val="00ED4C88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F0084C"/>
    <w:rsid w:val="00F026F5"/>
    <w:rsid w:val="00F042DF"/>
    <w:rsid w:val="00F05931"/>
    <w:rsid w:val="00F05BE3"/>
    <w:rsid w:val="00F05C67"/>
    <w:rsid w:val="00F11020"/>
    <w:rsid w:val="00F1323B"/>
    <w:rsid w:val="00F20229"/>
    <w:rsid w:val="00F21C6C"/>
    <w:rsid w:val="00F21EE8"/>
    <w:rsid w:val="00F226D3"/>
    <w:rsid w:val="00F237E1"/>
    <w:rsid w:val="00F266FE"/>
    <w:rsid w:val="00F26F8C"/>
    <w:rsid w:val="00F27029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C6"/>
    <w:rsid w:val="00F47CF2"/>
    <w:rsid w:val="00F503F8"/>
    <w:rsid w:val="00F53E1F"/>
    <w:rsid w:val="00F54288"/>
    <w:rsid w:val="00F55344"/>
    <w:rsid w:val="00F55409"/>
    <w:rsid w:val="00F60FDC"/>
    <w:rsid w:val="00F6150A"/>
    <w:rsid w:val="00F6221C"/>
    <w:rsid w:val="00F624EB"/>
    <w:rsid w:val="00F63807"/>
    <w:rsid w:val="00F642A5"/>
    <w:rsid w:val="00F66BC0"/>
    <w:rsid w:val="00F713BE"/>
    <w:rsid w:val="00F722E1"/>
    <w:rsid w:val="00F72305"/>
    <w:rsid w:val="00F72671"/>
    <w:rsid w:val="00F728E0"/>
    <w:rsid w:val="00F748DC"/>
    <w:rsid w:val="00F765EC"/>
    <w:rsid w:val="00F7713A"/>
    <w:rsid w:val="00F80B9A"/>
    <w:rsid w:val="00F81D19"/>
    <w:rsid w:val="00F84122"/>
    <w:rsid w:val="00F920EB"/>
    <w:rsid w:val="00F92BD6"/>
    <w:rsid w:val="00FA0389"/>
    <w:rsid w:val="00FA12D9"/>
    <w:rsid w:val="00FA1C7E"/>
    <w:rsid w:val="00FA7F75"/>
    <w:rsid w:val="00FB1331"/>
    <w:rsid w:val="00FB2E1F"/>
    <w:rsid w:val="00FB47AD"/>
    <w:rsid w:val="00FC0A58"/>
    <w:rsid w:val="00FC51CC"/>
    <w:rsid w:val="00FD02AB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6344BE"/>
  <w15:chartTrackingRefBased/>
  <w15:docId w15:val="{B29DF79A-4EF5-441D-BA1E-FAB50D52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 w:qFormat="1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WW8Num4z3">
    <w:name w:val="WW8Num4z3"/>
    <w:rsid w:val="00D46F42"/>
    <w:rPr>
      <w:rFonts w:ascii="Symbol" w:hAnsi="Symbol" w:cs="Symbol" w:hint="default"/>
    </w:rPr>
  </w:style>
  <w:style w:type="paragraph" w:customStyle="1" w:styleId="Tekstpodstawowy210">
    <w:name w:val="Tekst podstawowy 21"/>
    <w:basedOn w:val="Normalny"/>
    <w:rsid w:val="00D46F42"/>
    <w:pPr>
      <w:suppressAutoHyphens/>
      <w:autoSpaceDE w:val="0"/>
      <w:jc w:val="center"/>
    </w:pPr>
    <w:rPr>
      <w:b/>
      <w:bCs/>
      <w:color w:val="FF0000"/>
      <w:szCs w:val="32"/>
      <w:lang w:eastAsia="ar-SA"/>
    </w:rPr>
  </w:style>
  <w:style w:type="character" w:styleId="Pogrubienie">
    <w:name w:val="Strong"/>
    <w:uiPriority w:val="22"/>
    <w:qFormat/>
    <w:rsid w:val="003D5D73"/>
    <w:rPr>
      <w:rFonts w:ascii="Times New Roman" w:hAnsi="Times New Roman" w:cs="Times New Roman" w:hint="default"/>
      <w:b/>
      <w:bCs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9F394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A82CB3-2B76-4B7B-89F2-E62981FDB3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4F173D-34D3-49F1-8315-BE0E4FB3CC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75E905-1F07-4B88-817A-41937172D2B4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A0F91078-8E9B-488E-8375-D808C52F85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Krzysztof Pawlik</cp:lastModifiedBy>
  <cp:revision>24</cp:revision>
  <cp:lastPrinted>2015-12-03T11:59:00Z</cp:lastPrinted>
  <dcterms:created xsi:type="dcterms:W3CDTF">2025-03-18T21:13:00Z</dcterms:created>
  <dcterms:modified xsi:type="dcterms:W3CDTF">2026-01-20T13:41:00Z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