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5E59EA00" w:rsidR="00DA509A" w:rsidRPr="00930632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930632">
        <w:rPr>
          <w:rFonts w:ascii="Calibri" w:hAnsi="Calibri" w:cs="Calibri"/>
          <w:sz w:val="20"/>
          <w:szCs w:val="20"/>
        </w:rPr>
        <w:t>7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61AD1964" w14:textId="12CBEF5C" w:rsidR="000C6E88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9D4B64">
        <w:rPr>
          <w:rFonts w:ascii="Calibri" w:hAnsi="Calibri" w:cs="Calibri"/>
          <w:sz w:val="20"/>
          <w:szCs w:val="20"/>
        </w:rPr>
        <w:t>5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62A6DEB4" w14:textId="1E5796B0" w:rsidR="009176B3" w:rsidRPr="009176B3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791937B9" w14:textId="77777777" w:rsidR="009176B3" w:rsidRDefault="009176B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</w:p>
    <w:p w14:paraId="0A4A530D" w14:textId="7A77D803" w:rsidR="0032655D" w:rsidRPr="00930632" w:rsidRDefault="0032655D" w:rsidP="009176B3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0E4AB7E4" w:rsidR="002A5798" w:rsidRPr="00930632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  <w:r w:rsidR="00526920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AE3F3B6" w14:textId="5803FAC9" w:rsidR="00A40A01" w:rsidRPr="00930632" w:rsidRDefault="00D2433C" w:rsidP="006D5226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2D74EB">
        <w:rPr>
          <w:rFonts w:asciiTheme="minorHAnsi" w:hAnsiTheme="minorHAnsi" w:cstheme="minorHAnsi"/>
          <w:b/>
          <w:sz w:val="20"/>
          <w:szCs w:val="20"/>
        </w:rPr>
        <w:t xml:space="preserve">Świadczenie indywidualnej usługi transportowej 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>-to-</w:t>
      </w:r>
      <w:proofErr w:type="spellStart"/>
      <w:r w:rsidRPr="002D74EB">
        <w:rPr>
          <w:rFonts w:asciiTheme="minorHAnsi" w:hAnsiTheme="minorHAnsi" w:cstheme="minorHAnsi"/>
          <w:b/>
          <w:sz w:val="20"/>
          <w:szCs w:val="20"/>
        </w:rPr>
        <w:t>door</w:t>
      </w:r>
      <w:proofErr w:type="spellEnd"/>
      <w:r w:rsidRPr="002D74EB">
        <w:rPr>
          <w:rFonts w:asciiTheme="minorHAnsi" w:hAnsiTheme="minorHAnsi" w:cstheme="minorHAnsi"/>
          <w:b/>
          <w:sz w:val="20"/>
          <w:szCs w:val="20"/>
        </w:rPr>
        <w:t xml:space="preserve"> Uczestnikom Projektu w ramach projektu pn. „Utworzenie Centrum Usług Społeczny</w:t>
      </w:r>
      <w:r w:rsidR="00327FAB">
        <w:rPr>
          <w:rFonts w:asciiTheme="minorHAnsi" w:hAnsiTheme="minorHAnsi" w:cstheme="minorHAnsi"/>
          <w:b/>
          <w:sz w:val="20"/>
          <w:szCs w:val="20"/>
        </w:rPr>
        <w:t>ch</w:t>
      </w:r>
      <w:r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</w:p>
    <w:p w14:paraId="527F1590" w14:textId="77777777" w:rsidR="00CA23A0" w:rsidRPr="00930632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2126"/>
        <w:gridCol w:w="6520"/>
        <w:gridCol w:w="2697"/>
      </w:tblGrid>
      <w:tr w:rsidR="00532237" w:rsidRPr="00930632" w14:paraId="57245AC3" w14:textId="77777777" w:rsidTr="00590E3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00302C3E" w:rsidR="0022074F" w:rsidRPr="00845A7B" w:rsidRDefault="009C142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Doświadczenie</w:t>
            </w:r>
            <w:r w:rsidR="00532237"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11915" w:rsidRPr="00930632" w14:paraId="212BBCC3" w14:textId="77777777" w:rsidTr="00590E3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DEEC2C" w14:textId="77777777" w:rsidR="00711915" w:rsidRPr="00930632" w:rsidRDefault="00711915" w:rsidP="009E2930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170270" w14:textId="77777777" w:rsidR="00711915" w:rsidRPr="00930632" w:rsidRDefault="00711915" w:rsidP="009E2930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C57434" w14:textId="39EDCC9F" w:rsidR="00711915" w:rsidRPr="000B0715" w:rsidRDefault="00D2433C" w:rsidP="009E2930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Kierowca</w:t>
            </w:r>
            <w:r w:rsidR="00711915" w:rsidRPr="000B071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107CFED" w14:textId="128BEDA1" w:rsidR="00711915" w:rsidRPr="000C3D65" w:rsidRDefault="00922DAE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22DAE">
              <w:rPr>
                <w:rFonts w:asciiTheme="minorHAnsi" w:hAnsiTheme="minorHAnsi" w:cstheme="minorHAnsi"/>
                <w:sz w:val="20"/>
                <w:szCs w:val="20"/>
              </w:rPr>
              <w:t xml:space="preserve">Osoba, która posiada co </w:t>
            </w:r>
            <w:r w:rsidRPr="000B1268">
              <w:rPr>
                <w:rFonts w:asciiTheme="minorHAnsi" w:hAnsiTheme="minorHAnsi" w:cstheme="minorHAnsi"/>
                <w:sz w:val="20"/>
                <w:szCs w:val="20"/>
              </w:rPr>
              <w:t xml:space="preserve">najmniej </w:t>
            </w:r>
            <w:r w:rsidRPr="000B12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10-letni staż pracy</w:t>
            </w:r>
            <w:r w:rsidRPr="000B1268">
              <w:rPr>
                <w:rFonts w:asciiTheme="minorHAnsi" w:hAnsiTheme="minorHAnsi" w:cstheme="minorHAnsi"/>
                <w:sz w:val="20"/>
                <w:szCs w:val="20"/>
              </w:rPr>
              <w:t xml:space="preserve"> na</w:t>
            </w:r>
            <w:r w:rsidRPr="00922DAE">
              <w:rPr>
                <w:rFonts w:asciiTheme="minorHAnsi" w:hAnsiTheme="minorHAnsi" w:cstheme="minorHAnsi"/>
                <w:sz w:val="20"/>
                <w:szCs w:val="20"/>
              </w:rPr>
              <w:t xml:space="preserve"> stanowisku </w:t>
            </w:r>
            <w:r w:rsidRPr="00275BB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kierowcy</w:t>
            </w:r>
            <w:r w:rsidRPr="00922DA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F4A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tym doświadczenie w przewozie osób pojazdem przeznaczonym do przewozu osób powyżej 9 </w:t>
            </w:r>
            <w:r w:rsidRPr="00922D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osób w ilośc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………… lat (należy wskazać ilość).</w:t>
            </w:r>
          </w:p>
          <w:p w14:paraId="3E9F01B2" w14:textId="77777777" w:rsidR="004C4EBF" w:rsidRDefault="004C4EBF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73C07343" w14:textId="7B11192C" w:rsidR="00711915" w:rsidRPr="000C3D65" w:rsidRDefault="00711915" w:rsidP="000C5FD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0C3D65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</w:t>
            </w:r>
            <w:r w:rsidR="002C7778" w:rsidRPr="000C3D65">
              <w:rPr>
                <w:rFonts w:ascii="Calibri" w:hAnsi="Calibri" w:cs="Calibri"/>
                <w:sz w:val="20"/>
                <w:szCs w:val="20"/>
                <w:lang w:eastAsia="en-US"/>
                <w14:ligatures w14:val="standardContextual"/>
              </w:rPr>
              <w:t xml:space="preserve">w przypadku braku wskazania </w:t>
            </w:r>
            <w:r w:rsidR="002C7778" w:rsidRPr="008928F9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przyjmuje </w:t>
            </w:r>
            <w:r w:rsidR="00300B76" w:rsidRPr="008928F9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się 5-letnie </w:t>
            </w:r>
            <w:r w:rsidR="00300B76" w:rsidRPr="008928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w przewozie osób pojazdem przeznaczonym do przewozu osób powyżej 9 osób</w:t>
            </w:r>
            <w:r w:rsidRPr="008928F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8928F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12CC13" w14:textId="77777777" w:rsidR="00711915" w:rsidRPr="00930632" w:rsidRDefault="00711915" w:rsidP="009E2930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Pr="00930632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sectPr w:rsidR="00461FBB" w:rsidRPr="00930632" w:rsidSect="00590E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993" w:left="1418" w:header="426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1F6A1" w14:textId="77777777" w:rsidR="00CF3EF2" w:rsidRDefault="00CF3EF2">
      <w:r>
        <w:separator/>
      </w:r>
    </w:p>
  </w:endnote>
  <w:endnote w:type="continuationSeparator" w:id="0">
    <w:p w14:paraId="57B29E81" w14:textId="77777777" w:rsidR="00CF3EF2" w:rsidRDefault="00CF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52160" w14:textId="624116E2" w:rsidR="0050164D" w:rsidRDefault="0050164D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  <w:r w:rsidRPr="000D4C6D">
      <w:rPr>
        <w:rFonts w:ascii="Calibri" w:eastAsia="Microsoft Tai Le" w:hAnsi="Calibri" w:cs="Calibri"/>
        <w:sz w:val="16"/>
        <w:szCs w:val="16"/>
      </w:rPr>
      <w:t xml:space="preserve">Projekt pn. </w:t>
    </w:r>
    <w:r w:rsidRPr="000D4C6D">
      <w:rPr>
        <w:rFonts w:ascii="Calibri" w:eastAsia="Microsoft Tai Le" w:hAnsi="Calibri" w:cs="Calibri"/>
        <w:b/>
        <w:bCs/>
        <w:sz w:val="16"/>
        <w:szCs w:val="16"/>
      </w:rPr>
      <w:t>„Utworzenie Centrum Usług Społeczny</w:t>
    </w:r>
    <w:r w:rsidR="0084587A">
      <w:rPr>
        <w:rFonts w:ascii="Calibri" w:eastAsia="Microsoft Tai Le" w:hAnsi="Calibri" w:cs="Calibri"/>
        <w:b/>
        <w:bCs/>
        <w:sz w:val="16"/>
        <w:szCs w:val="16"/>
      </w:rPr>
      <w:t>ch</w:t>
    </w:r>
    <w:r w:rsidRPr="000D4C6D">
      <w:rPr>
        <w:rFonts w:ascii="Calibri" w:eastAsia="Microsoft Tai Le" w:hAnsi="Calibri" w:cs="Calibri"/>
        <w:b/>
        <w:bCs/>
        <w:sz w:val="16"/>
        <w:szCs w:val="16"/>
      </w:rPr>
      <w:t xml:space="preserve"> w Gminie Michałów”</w:t>
    </w:r>
    <w:r w:rsidRPr="000D4C6D">
      <w:rPr>
        <w:rFonts w:ascii="Calibri" w:eastAsia="Microsoft Tai Le" w:hAnsi="Calibri" w:cs="Calibri"/>
        <w:sz w:val="16"/>
        <w:szCs w:val="16"/>
      </w:rPr>
      <w:t xml:space="preserve">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3885DD5F" w14:textId="77777777" w:rsidR="0050164D" w:rsidRDefault="0050164D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71E7D049" w14:textId="2380F71F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F720C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F720C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bookmarkEnd w:id="0"/>
  <w:p w14:paraId="177E523B" w14:textId="77777777" w:rsidR="003F0785" w:rsidRPr="00F720C8" w:rsidRDefault="003F0785" w:rsidP="009C142F">
    <w:pPr>
      <w:pStyle w:val="Nagwek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3DF98" w14:textId="77777777" w:rsidR="00711915" w:rsidRPr="00D3333A" w:rsidRDefault="00711915" w:rsidP="00711915">
    <w:pPr>
      <w:pStyle w:val="Stopka"/>
      <w:jc w:val="both"/>
      <w:rPr>
        <w:rFonts w:ascii="Calibri" w:eastAsia="Microsoft Tai Le" w:hAnsi="Calibri" w:cs="Calibri"/>
        <w:sz w:val="18"/>
      </w:rPr>
    </w:pPr>
    <w:r w:rsidRPr="00D3333A">
      <w:rPr>
        <w:rFonts w:ascii="Calibri" w:eastAsia="Microsoft Tai Le" w:hAnsi="Calibri" w:cs="Calibri"/>
        <w:sz w:val="18"/>
      </w:rPr>
      <w:t>Projekt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pn.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„</w:t>
    </w:r>
    <w:r w:rsidRPr="00D3333A">
      <w:rPr>
        <w:rFonts w:ascii="Calibri" w:eastAsia="Microsoft Tai Le" w:hAnsi="Calibri" w:cs="Calibri"/>
        <w:b/>
        <w:bCs/>
        <w:sz w:val="18"/>
      </w:rPr>
      <w:t>Zrealizuj SWOJE PASJE i MARZENIA”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realizowany</w:t>
    </w:r>
    <w:r w:rsidRPr="00D3333A">
      <w:rPr>
        <w:rFonts w:ascii="Calibri" w:eastAsia="Microsoft Tai Le" w:hAnsi="Calibri" w:cs="Calibri"/>
        <w:spacing w:val="-2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na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podstawie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umowy</w:t>
    </w:r>
    <w:r w:rsidRPr="00D3333A">
      <w:rPr>
        <w:rFonts w:ascii="Calibri" w:eastAsia="Microsoft Tai Le" w:hAnsi="Calibri" w:cs="Calibri"/>
        <w:spacing w:val="-4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o</w:t>
    </w:r>
    <w:r w:rsidRPr="00D3333A">
      <w:rPr>
        <w:rFonts w:ascii="Calibri" w:eastAsia="Microsoft Tai Le" w:hAnsi="Calibri" w:cs="Calibri"/>
        <w:spacing w:val="-3"/>
        <w:sz w:val="18"/>
      </w:rPr>
      <w:t xml:space="preserve"> </w:t>
    </w:r>
    <w:r w:rsidRPr="00D3333A">
      <w:rPr>
        <w:rFonts w:ascii="Calibri" w:eastAsia="Microsoft Tai Le" w:hAnsi="Calibri" w:cs="Calibri"/>
        <w:sz w:val="18"/>
      </w:rPr>
      <w:t>dofinansowanie nr umowy: FESW.09.05-IZ.00-0009/24 z dnia 17.12.2024 r. zawartej z Województwem Świętokrzyskim reprezentowanym przez Zarząd Województwa pełniącym funkcję Instytucji Zarządzającej programem regionalnym Fundusze Europejskie dla Świętokrzyskiego 2021-2027</w:t>
    </w:r>
  </w:p>
  <w:p w14:paraId="0AD70335" w14:textId="77777777" w:rsidR="00711915" w:rsidRDefault="00711915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  <w:lang w:val="x-none"/>
      </w:rPr>
    </w:pPr>
  </w:p>
  <w:p w14:paraId="306A2FD5" w14:textId="4772669A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F720C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F720C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F720C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9FB9" w14:textId="77777777" w:rsidR="00CF3EF2" w:rsidRDefault="00CF3EF2">
      <w:r>
        <w:separator/>
      </w:r>
    </w:p>
  </w:footnote>
  <w:footnote w:type="continuationSeparator" w:id="0">
    <w:p w14:paraId="26ED9268" w14:textId="77777777" w:rsidR="00CF3EF2" w:rsidRDefault="00CF3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A869" w14:textId="77777777" w:rsidR="0084587A" w:rsidRDefault="00845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B09C9" w14:textId="77777777" w:rsidR="00590E3A" w:rsidRDefault="00590E3A" w:rsidP="00590E3A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0A85E1FD" wp14:editId="4D3B60D4">
          <wp:extent cx="6118860" cy="518160"/>
          <wp:effectExtent l="0" t="0" r="0" b="0"/>
          <wp:docPr id="402299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355EA" w14:textId="77777777" w:rsidR="00590E3A" w:rsidRPr="007850ED" w:rsidRDefault="00590E3A" w:rsidP="00590E3A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2873A915" w14:textId="77777777" w:rsidR="00590E3A" w:rsidRPr="006302FC" w:rsidRDefault="00590E3A" w:rsidP="00590E3A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79FE8E83" wp14:editId="35AE2E34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01117394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72ED0A" w14:textId="77777777" w:rsidR="00590E3A" w:rsidRDefault="00590E3A" w:rsidP="00590E3A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FE8E8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6pt;margin-top:59.45pt;width:503.05pt;height:14.2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" filled="f" stroked="f">
              <v:textbox inset="0,0,0,0">
                <w:txbxContent>
                  <w:p w14:paraId="7572ED0A" w14:textId="77777777" w:rsidR="00590E3A" w:rsidRDefault="00590E3A" w:rsidP="00590E3A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F122821" w14:textId="77777777" w:rsidR="00590E3A" w:rsidRDefault="00590E3A" w:rsidP="00590E3A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</w:p>
  <w:p w14:paraId="782A5182" w14:textId="7013F009" w:rsidR="00590E3A" w:rsidRPr="00653BA1" w:rsidRDefault="00590E3A" w:rsidP="00590E3A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  <w:r w:rsidRPr="00653BA1">
      <w:rPr>
        <w:rFonts w:ascii="Calibri" w:hAnsi="Calibri" w:cs="Calibri"/>
        <w:sz w:val="18"/>
        <w:szCs w:val="18"/>
        <w:lang w:val="x-none" w:eastAsia="en-US"/>
      </w:rPr>
      <w:t xml:space="preserve">Nr referencyjny: </w:t>
    </w:r>
    <w:r w:rsidR="00D2433C">
      <w:rPr>
        <w:rFonts w:ascii="Calibri" w:hAnsi="Calibri" w:cs="Calibri"/>
        <w:sz w:val="18"/>
        <w:szCs w:val="18"/>
        <w:lang w:val="x-none" w:eastAsia="en-US"/>
      </w:rPr>
      <w:t>6</w:t>
    </w:r>
    <w:r w:rsidRPr="00653BA1">
      <w:rPr>
        <w:rFonts w:ascii="Calibri" w:hAnsi="Calibri" w:cs="Calibri"/>
        <w:sz w:val="18"/>
        <w:szCs w:val="18"/>
        <w:lang w:val="x-none" w:eastAsia="en-US"/>
      </w:rPr>
      <w:t>/2025</w:t>
    </w:r>
  </w:p>
  <w:p w14:paraId="332533E7" w14:textId="56217B12" w:rsidR="00FA6062" w:rsidRPr="00590E3A" w:rsidRDefault="00FA6062" w:rsidP="00590E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D100" w14:textId="77777777" w:rsidR="00711915" w:rsidRDefault="00711915" w:rsidP="00711915">
    <w:pPr>
      <w:pStyle w:val="Nagwek"/>
      <w:tabs>
        <w:tab w:val="clear" w:pos="9072"/>
        <w:tab w:val="left" w:pos="9639"/>
      </w:tabs>
      <w:jc w:val="center"/>
      <w:rPr>
        <w:rFonts w:ascii="Microsoft Sans Serif" w:hAnsi="Microsoft Sans Serif" w:cs="Microsoft Sans Serif"/>
        <w:sz w:val="12"/>
        <w:szCs w:val="12"/>
      </w:rPr>
    </w:pPr>
    <w:r w:rsidRPr="0092792F">
      <w:rPr>
        <w:noProof/>
      </w:rPr>
      <w:drawing>
        <wp:inline distT="0" distB="0" distL="0" distR="0" wp14:anchorId="035F07E3" wp14:editId="6FBE3BF8">
          <wp:extent cx="6118860" cy="518160"/>
          <wp:effectExtent l="0" t="0" r="0" b="0"/>
          <wp:docPr id="15160588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58B59" w14:textId="77777777" w:rsidR="00711915" w:rsidRPr="007850ED" w:rsidRDefault="00711915" w:rsidP="00711915">
    <w:pPr>
      <w:pStyle w:val="Nagwek"/>
      <w:tabs>
        <w:tab w:val="clear" w:pos="9072"/>
        <w:tab w:val="left" w:pos="9639"/>
      </w:tabs>
      <w:jc w:val="center"/>
      <w:rPr>
        <w:sz w:val="12"/>
        <w:szCs w:val="12"/>
      </w:rPr>
    </w:pPr>
    <w:r w:rsidRPr="007850ED">
      <w:rPr>
        <w:rFonts w:ascii="Microsoft Sans Serif" w:hAnsi="Microsoft Sans Serif" w:cs="Microsoft Sans Serif"/>
        <w:sz w:val="12"/>
        <w:szCs w:val="12"/>
      </w:rPr>
      <w:t>Projekt współfinansowany ze środków Europejskiego Funduszu Społecznego w ramach programu regionalnego Fundusze Europejskie dla Świętokrzyskiego 2021-2027</w:t>
    </w:r>
  </w:p>
  <w:p w14:paraId="03AF9E78" w14:textId="77777777" w:rsidR="00711915" w:rsidRPr="006302FC" w:rsidRDefault="00711915" w:rsidP="00711915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00F953F" wp14:editId="20DD9158">
              <wp:simplePos x="0" y="0"/>
              <wp:positionH relativeFrom="page">
                <wp:posOffset>680719</wp:posOffset>
              </wp:positionH>
              <wp:positionV relativeFrom="page">
                <wp:posOffset>755226</wp:posOffset>
              </wp:positionV>
              <wp:extent cx="6388735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73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269900" w14:textId="77777777" w:rsidR="00711915" w:rsidRDefault="00711915" w:rsidP="00711915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F953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.6pt;margin-top:59.45pt;width:503.05pt;height:14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" filled="f" stroked="f">
              <v:textbox inset="0,0,0,0">
                <w:txbxContent>
                  <w:p w14:paraId="0C269900" w14:textId="77777777" w:rsidR="00711915" w:rsidRDefault="00711915" w:rsidP="00711915">
                    <w:pPr>
                      <w:spacing w:before="19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365C5DF" w14:textId="65AB4F80" w:rsidR="00127B5D" w:rsidRPr="00653BA1" w:rsidRDefault="00653BA1" w:rsidP="00653BA1">
    <w:pPr>
      <w:tabs>
        <w:tab w:val="center" w:pos="4536"/>
        <w:tab w:val="right" w:pos="9072"/>
      </w:tabs>
      <w:rPr>
        <w:rFonts w:ascii="Calibri" w:hAnsi="Calibri" w:cs="Calibri"/>
        <w:sz w:val="18"/>
        <w:szCs w:val="18"/>
        <w:lang w:val="x-none" w:eastAsia="en-US"/>
      </w:rPr>
    </w:pPr>
    <w:r w:rsidRPr="00653BA1">
      <w:rPr>
        <w:rFonts w:ascii="Calibri" w:hAnsi="Calibri" w:cs="Calibri"/>
        <w:sz w:val="18"/>
        <w:szCs w:val="18"/>
        <w:lang w:val="x-none" w:eastAsia="en-US"/>
      </w:rPr>
      <w:t xml:space="preserve">Nr referencyjny: </w:t>
    </w:r>
    <w:r w:rsidR="000C5FD2">
      <w:rPr>
        <w:rFonts w:ascii="Calibri" w:hAnsi="Calibri" w:cs="Calibri"/>
        <w:sz w:val="18"/>
        <w:szCs w:val="18"/>
        <w:lang w:val="x-none" w:eastAsia="en-US"/>
      </w:rPr>
      <w:t>5</w:t>
    </w:r>
    <w:r w:rsidRPr="00653BA1">
      <w:rPr>
        <w:rFonts w:ascii="Calibri" w:hAnsi="Calibri" w:cs="Calibri"/>
        <w:sz w:val="18"/>
        <w:szCs w:val="18"/>
        <w:lang w:val="x-none" w:eastAsia="en-US"/>
      </w:rPr>
      <w:t>/PRZ/2025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1E3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715"/>
    <w:rsid w:val="000B0B94"/>
    <w:rsid w:val="000B0FF6"/>
    <w:rsid w:val="000B1268"/>
    <w:rsid w:val="000B275C"/>
    <w:rsid w:val="000B2EE7"/>
    <w:rsid w:val="000B37AC"/>
    <w:rsid w:val="000B59DA"/>
    <w:rsid w:val="000C0237"/>
    <w:rsid w:val="000C152C"/>
    <w:rsid w:val="000C1FE3"/>
    <w:rsid w:val="000C3646"/>
    <w:rsid w:val="000C3D65"/>
    <w:rsid w:val="000C5FAE"/>
    <w:rsid w:val="000C5FD2"/>
    <w:rsid w:val="000C6826"/>
    <w:rsid w:val="000C6E74"/>
    <w:rsid w:val="000C6E88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3B6A"/>
    <w:rsid w:val="001054D9"/>
    <w:rsid w:val="00107FB9"/>
    <w:rsid w:val="00111716"/>
    <w:rsid w:val="00111ECF"/>
    <w:rsid w:val="00114AAA"/>
    <w:rsid w:val="00114EE9"/>
    <w:rsid w:val="0011507F"/>
    <w:rsid w:val="001201D6"/>
    <w:rsid w:val="001218E1"/>
    <w:rsid w:val="00121E99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330"/>
    <w:rsid w:val="0014185A"/>
    <w:rsid w:val="0014290E"/>
    <w:rsid w:val="00143610"/>
    <w:rsid w:val="0014366A"/>
    <w:rsid w:val="00143B62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D7D70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315B"/>
    <w:rsid w:val="00204600"/>
    <w:rsid w:val="00205194"/>
    <w:rsid w:val="00210DCE"/>
    <w:rsid w:val="00211D44"/>
    <w:rsid w:val="0021284A"/>
    <w:rsid w:val="00212E74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40E3"/>
    <w:rsid w:val="00236234"/>
    <w:rsid w:val="00240772"/>
    <w:rsid w:val="00241840"/>
    <w:rsid w:val="00241C6C"/>
    <w:rsid w:val="002447F6"/>
    <w:rsid w:val="00244BB6"/>
    <w:rsid w:val="00246434"/>
    <w:rsid w:val="00246A11"/>
    <w:rsid w:val="00252051"/>
    <w:rsid w:val="00255734"/>
    <w:rsid w:val="00256EDD"/>
    <w:rsid w:val="00257369"/>
    <w:rsid w:val="00261B89"/>
    <w:rsid w:val="00264077"/>
    <w:rsid w:val="002648FF"/>
    <w:rsid w:val="0026568F"/>
    <w:rsid w:val="0026706B"/>
    <w:rsid w:val="002671D6"/>
    <w:rsid w:val="002678AB"/>
    <w:rsid w:val="00271D38"/>
    <w:rsid w:val="00272E2B"/>
    <w:rsid w:val="002752EB"/>
    <w:rsid w:val="00275BB2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0DBB"/>
    <w:rsid w:val="002B14BE"/>
    <w:rsid w:val="002B17BD"/>
    <w:rsid w:val="002B6740"/>
    <w:rsid w:val="002C317E"/>
    <w:rsid w:val="002C49D9"/>
    <w:rsid w:val="002C6B65"/>
    <w:rsid w:val="002C75A5"/>
    <w:rsid w:val="002C7778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0B76"/>
    <w:rsid w:val="0030163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27FAB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47858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6B42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0642"/>
    <w:rsid w:val="00422FC5"/>
    <w:rsid w:val="00423457"/>
    <w:rsid w:val="004245B7"/>
    <w:rsid w:val="0042629C"/>
    <w:rsid w:val="00427A12"/>
    <w:rsid w:val="00431AC7"/>
    <w:rsid w:val="00436078"/>
    <w:rsid w:val="00436F25"/>
    <w:rsid w:val="004409ED"/>
    <w:rsid w:val="004420E4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3FE"/>
    <w:rsid w:val="00472923"/>
    <w:rsid w:val="004748C0"/>
    <w:rsid w:val="00476528"/>
    <w:rsid w:val="00477ADD"/>
    <w:rsid w:val="00480774"/>
    <w:rsid w:val="004825FF"/>
    <w:rsid w:val="00483B12"/>
    <w:rsid w:val="00485861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4EBF"/>
    <w:rsid w:val="004C52C0"/>
    <w:rsid w:val="004C6EE4"/>
    <w:rsid w:val="004D1405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4F73BB"/>
    <w:rsid w:val="00500D3B"/>
    <w:rsid w:val="0050164D"/>
    <w:rsid w:val="005038D7"/>
    <w:rsid w:val="00506BA7"/>
    <w:rsid w:val="00506F83"/>
    <w:rsid w:val="00510327"/>
    <w:rsid w:val="00511D6F"/>
    <w:rsid w:val="00512290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2692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0AA0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3A"/>
    <w:rsid w:val="00590EC3"/>
    <w:rsid w:val="005916C5"/>
    <w:rsid w:val="005921A0"/>
    <w:rsid w:val="00592FE4"/>
    <w:rsid w:val="00593ACF"/>
    <w:rsid w:val="0059590C"/>
    <w:rsid w:val="00595F14"/>
    <w:rsid w:val="00596A06"/>
    <w:rsid w:val="00596C55"/>
    <w:rsid w:val="005A1915"/>
    <w:rsid w:val="005A2D0E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1CFA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3BA1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2C77"/>
    <w:rsid w:val="00694955"/>
    <w:rsid w:val="006952AC"/>
    <w:rsid w:val="00696298"/>
    <w:rsid w:val="006963C8"/>
    <w:rsid w:val="00697CEE"/>
    <w:rsid w:val="006A1BF6"/>
    <w:rsid w:val="006A3208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5226"/>
    <w:rsid w:val="006E04F8"/>
    <w:rsid w:val="006E259A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2D1"/>
    <w:rsid w:val="007003FF"/>
    <w:rsid w:val="00702B45"/>
    <w:rsid w:val="00703B58"/>
    <w:rsid w:val="00703CB8"/>
    <w:rsid w:val="0070555D"/>
    <w:rsid w:val="00706AFC"/>
    <w:rsid w:val="00706ED2"/>
    <w:rsid w:val="007105BD"/>
    <w:rsid w:val="00711915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3B3D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4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633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98F"/>
    <w:rsid w:val="00826C7F"/>
    <w:rsid w:val="00832CA3"/>
    <w:rsid w:val="008344A7"/>
    <w:rsid w:val="00835B47"/>
    <w:rsid w:val="008375EC"/>
    <w:rsid w:val="008406C1"/>
    <w:rsid w:val="008409B8"/>
    <w:rsid w:val="00840E8D"/>
    <w:rsid w:val="008454AD"/>
    <w:rsid w:val="00845544"/>
    <w:rsid w:val="0084587A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44CA"/>
    <w:rsid w:val="008875A2"/>
    <w:rsid w:val="00892186"/>
    <w:rsid w:val="008928F9"/>
    <w:rsid w:val="00896895"/>
    <w:rsid w:val="00896C0F"/>
    <w:rsid w:val="008A024D"/>
    <w:rsid w:val="008A02C0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6B3"/>
    <w:rsid w:val="00917F68"/>
    <w:rsid w:val="0092033A"/>
    <w:rsid w:val="0092052A"/>
    <w:rsid w:val="009207CE"/>
    <w:rsid w:val="009218A5"/>
    <w:rsid w:val="00921AA6"/>
    <w:rsid w:val="00921B5B"/>
    <w:rsid w:val="00922357"/>
    <w:rsid w:val="00922DAE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87194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A73B2"/>
    <w:rsid w:val="009B4E9E"/>
    <w:rsid w:val="009C0A20"/>
    <w:rsid w:val="009C142F"/>
    <w:rsid w:val="009C390D"/>
    <w:rsid w:val="009C5089"/>
    <w:rsid w:val="009C58F9"/>
    <w:rsid w:val="009C6657"/>
    <w:rsid w:val="009C7250"/>
    <w:rsid w:val="009C7EB8"/>
    <w:rsid w:val="009D0427"/>
    <w:rsid w:val="009D0A67"/>
    <w:rsid w:val="009D4B64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1BF6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D5F90"/>
    <w:rsid w:val="00AE02C5"/>
    <w:rsid w:val="00AE125E"/>
    <w:rsid w:val="00AE1CBE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8C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1C14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676B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276"/>
    <w:rsid w:val="00BE38A8"/>
    <w:rsid w:val="00BE51EC"/>
    <w:rsid w:val="00BE7AE1"/>
    <w:rsid w:val="00BF023B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452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2982"/>
    <w:rsid w:val="00C97C1D"/>
    <w:rsid w:val="00CA152F"/>
    <w:rsid w:val="00CA23A0"/>
    <w:rsid w:val="00CA4619"/>
    <w:rsid w:val="00CB0684"/>
    <w:rsid w:val="00CB1C76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5EE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3EF2"/>
    <w:rsid w:val="00CF7768"/>
    <w:rsid w:val="00D04517"/>
    <w:rsid w:val="00D04D15"/>
    <w:rsid w:val="00D0511E"/>
    <w:rsid w:val="00D064C5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433C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50E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30D"/>
    <w:rsid w:val="00DB4875"/>
    <w:rsid w:val="00DB6B37"/>
    <w:rsid w:val="00DB7F36"/>
    <w:rsid w:val="00DC067B"/>
    <w:rsid w:val="00DC08B6"/>
    <w:rsid w:val="00DC2739"/>
    <w:rsid w:val="00DC3754"/>
    <w:rsid w:val="00DC6FCE"/>
    <w:rsid w:val="00DC72B8"/>
    <w:rsid w:val="00DD0167"/>
    <w:rsid w:val="00DD0E2B"/>
    <w:rsid w:val="00DD2EAB"/>
    <w:rsid w:val="00DD3005"/>
    <w:rsid w:val="00DD3AAC"/>
    <w:rsid w:val="00DD5113"/>
    <w:rsid w:val="00DD6A7C"/>
    <w:rsid w:val="00DE0673"/>
    <w:rsid w:val="00DE153E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6B65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6FD7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710"/>
    <w:rsid w:val="00EC3BD8"/>
    <w:rsid w:val="00EC4352"/>
    <w:rsid w:val="00EC49D8"/>
    <w:rsid w:val="00EC538A"/>
    <w:rsid w:val="00EC665B"/>
    <w:rsid w:val="00EC6973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77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231AF-4DD4-4421-8739-1498EFA9C80E}"/>
</file>

<file path=customXml/itemProps2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238</cp:revision>
  <cp:lastPrinted>2020-12-21T07:11:00Z</cp:lastPrinted>
  <dcterms:created xsi:type="dcterms:W3CDTF">2022-04-28T11:52:00Z</dcterms:created>
  <dcterms:modified xsi:type="dcterms:W3CDTF">2026-01-05T08:23:00Z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