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3B88D" w14:textId="77777777" w:rsidR="00FA33A5" w:rsidRPr="00FA33A5" w:rsidRDefault="009D515A" w:rsidP="00EF0FD7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="0090420C" w:rsidRPr="00FA33A5">
        <w:rPr>
          <w:rFonts w:ascii="Calibri" w:hAnsi="Calibri" w:cs="Calibri"/>
          <w:sz w:val="20"/>
          <w:szCs w:val="20"/>
        </w:rPr>
        <w:t xml:space="preserve">                 </w:t>
      </w:r>
      <w:r w:rsidR="00E23EF5" w:rsidRPr="00FA33A5">
        <w:rPr>
          <w:rFonts w:ascii="Calibri" w:hAnsi="Calibri" w:cs="Calibri"/>
          <w:sz w:val="20"/>
          <w:szCs w:val="20"/>
        </w:rPr>
        <w:t xml:space="preserve">                              </w:t>
      </w:r>
      <w:r w:rsidR="005B659A" w:rsidRPr="00FA33A5">
        <w:rPr>
          <w:rFonts w:ascii="Calibri" w:hAnsi="Calibri" w:cs="Calibri"/>
          <w:sz w:val="20"/>
          <w:szCs w:val="20"/>
        </w:rPr>
        <w:tab/>
      </w:r>
      <w:r w:rsidR="005B659A" w:rsidRPr="00FA33A5">
        <w:rPr>
          <w:rFonts w:ascii="Calibri" w:hAnsi="Calibri" w:cs="Calibri"/>
          <w:sz w:val="20"/>
          <w:szCs w:val="20"/>
        </w:rPr>
        <w:tab/>
      </w:r>
      <w:r w:rsidR="005B659A" w:rsidRPr="00FA33A5">
        <w:rPr>
          <w:rFonts w:ascii="Calibri" w:hAnsi="Calibri" w:cs="Calibri"/>
          <w:sz w:val="20"/>
          <w:szCs w:val="20"/>
        </w:rPr>
        <w:tab/>
      </w:r>
      <w:r w:rsidR="00D37E9A" w:rsidRPr="00FA33A5">
        <w:rPr>
          <w:rFonts w:ascii="Calibri" w:hAnsi="Calibri" w:cs="Calibri"/>
          <w:sz w:val="20"/>
          <w:szCs w:val="20"/>
        </w:rPr>
        <w:t>Z</w:t>
      </w:r>
      <w:r w:rsidR="00983423" w:rsidRPr="00FA33A5">
        <w:rPr>
          <w:rFonts w:ascii="Calibri" w:hAnsi="Calibri" w:cs="Calibri"/>
          <w:sz w:val="20"/>
          <w:szCs w:val="20"/>
        </w:rPr>
        <w:t>ałącznik</w:t>
      </w:r>
      <w:r w:rsidRPr="00FA33A5">
        <w:rPr>
          <w:rFonts w:ascii="Calibri" w:hAnsi="Calibri" w:cs="Calibri"/>
          <w:sz w:val="20"/>
          <w:szCs w:val="20"/>
        </w:rPr>
        <w:t xml:space="preserve"> nr </w:t>
      </w:r>
      <w:r w:rsidR="00983423" w:rsidRPr="00FA33A5">
        <w:rPr>
          <w:rFonts w:ascii="Calibri" w:hAnsi="Calibri" w:cs="Calibri"/>
          <w:sz w:val="20"/>
          <w:szCs w:val="20"/>
        </w:rPr>
        <w:t xml:space="preserve"> </w:t>
      </w:r>
      <w:r w:rsidR="00EE1CDF" w:rsidRPr="00FA33A5">
        <w:rPr>
          <w:rFonts w:ascii="Calibri" w:hAnsi="Calibri" w:cs="Calibri"/>
          <w:sz w:val="20"/>
          <w:szCs w:val="20"/>
        </w:rPr>
        <w:t>1</w:t>
      </w:r>
      <w:r w:rsidR="00D62E51" w:rsidRPr="00FA33A5">
        <w:rPr>
          <w:rFonts w:ascii="Calibri" w:hAnsi="Calibri" w:cs="Calibri"/>
          <w:sz w:val="20"/>
          <w:szCs w:val="20"/>
        </w:rPr>
        <w:t xml:space="preserve"> do SWZ</w:t>
      </w:r>
    </w:p>
    <w:p w14:paraId="0380E61A" w14:textId="4077F375" w:rsidR="00DA509A" w:rsidRPr="00FA33A5" w:rsidRDefault="00DA509A" w:rsidP="00EF0FD7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</w:r>
      <w:r w:rsidRPr="00FA33A5">
        <w:rPr>
          <w:rFonts w:ascii="Calibri" w:hAnsi="Calibri" w:cs="Calibri"/>
          <w:sz w:val="20"/>
          <w:szCs w:val="20"/>
        </w:rPr>
        <w:tab/>
        <w:t xml:space="preserve">                                  </w:t>
      </w:r>
    </w:p>
    <w:p w14:paraId="03082C65" w14:textId="45424FFC" w:rsidR="00DA509A" w:rsidRPr="00FA33A5" w:rsidRDefault="00F30C2A" w:rsidP="00EF0FD7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 xml:space="preserve">………………  </w:t>
      </w:r>
      <w:r w:rsidR="00AB0AE0" w:rsidRPr="00FA33A5">
        <w:rPr>
          <w:rFonts w:ascii="Calibri" w:hAnsi="Calibri" w:cs="Calibri"/>
          <w:sz w:val="20"/>
          <w:szCs w:val="20"/>
        </w:rPr>
        <w:t>dn.</w:t>
      </w:r>
      <w:r w:rsidR="00DA509A" w:rsidRPr="00FA33A5">
        <w:rPr>
          <w:rFonts w:ascii="Calibri" w:hAnsi="Calibri" w:cs="Calibri"/>
          <w:sz w:val="20"/>
          <w:szCs w:val="20"/>
        </w:rPr>
        <w:t>………………</w:t>
      </w:r>
      <w:r w:rsidR="00D80BA5" w:rsidRPr="00FA33A5">
        <w:rPr>
          <w:rFonts w:ascii="Calibri" w:hAnsi="Calibri" w:cs="Calibri"/>
          <w:sz w:val="20"/>
          <w:szCs w:val="20"/>
        </w:rPr>
        <w:t>20</w:t>
      </w:r>
      <w:r w:rsidR="007D20F7" w:rsidRPr="00FA33A5">
        <w:rPr>
          <w:rFonts w:ascii="Calibri" w:hAnsi="Calibri" w:cs="Calibri"/>
          <w:sz w:val="20"/>
          <w:szCs w:val="20"/>
        </w:rPr>
        <w:t>2</w:t>
      </w:r>
      <w:r w:rsidR="00370544">
        <w:rPr>
          <w:rFonts w:ascii="Calibri" w:hAnsi="Calibri" w:cs="Calibri"/>
          <w:sz w:val="20"/>
          <w:szCs w:val="20"/>
        </w:rPr>
        <w:t>6</w:t>
      </w:r>
      <w:r w:rsidR="003E134C" w:rsidRPr="00FA33A5">
        <w:rPr>
          <w:rFonts w:ascii="Calibri" w:hAnsi="Calibri" w:cs="Calibri"/>
          <w:sz w:val="20"/>
          <w:szCs w:val="20"/>
        </w:rPr>
        <w:t xml:space="preserve"> </w:t>
      </w:r>
      <w:r w:rsidR="00D80BA5" w:rsidRPr="00FA33A5">
        <w:rPr>
          <w:rFonts w:ascii="Calibri" w:hAnsi="Calibri" w:cs="Calibri"/>
          <w:sz w:val="20"/>
          <w:szCs w:val="20"/>
        </w:rPr>
        <w:t>r.</w:t>
      </w:r>
    </w:p>
    <w:p w14:paraId="6B9BD3F7" w14:textId="1D710481" w:rsidR="00DA509A" w:rsidRPr="00FA33A5" w:rsidRDefault="004050DD" w:rsidP="00EF0FD7">
      <w:pPr>
        <w:spacing w:line="276" w:lineRule="auto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……..</w:t>
      </w:r>
      <w:r w:rsidR="00DA509A" w:rsidRPr="00FA33A5">
        <w:rPr>
          <w:rFonts w:ascii="Calibri" w:hAnsi="Calibri" w:cs="Calibri"/>
          <w:sz w:val="20"/>
          <w:szCs w:val="20"/>
        </w:rPr>
        <w:t>......................................</w:t>
      </w:r>
    </w:p>
    <w:p w14:paraId="541F8A31" w14:textId="2ECF0A1F" w:rsidR="00DA509A" w:rsidRPr="00FA33A5" w:rsidRDefault="00235B00" w:rsidP="00EF0FD7">
      <w:pPr>
        <w:spacing w:line="276" w:lineRule="auto"/>
        <w:rPr>
          <w:rFonts w:ascii="Calibri" w:hAnsi="Calibri" w:cs="Calibri"/>
          <w:iCs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(Nazwa i adres W</w:t>
      </w:r>
      <w:r w:rsidR="006C262E" w:rsidRPr="00FA33A5">
        <w:rPr>
          <w:rFonts w:ascii="Calibri" w:hAnsi="Calibri" w:cs="Calibri"/>
          <w:sz w:val="20"/>
          <w:szCs w:val="20"/>
        </w:rPr>
        <w:t xml:space="preserve">ykonawcy)  </w:t>
      </w:r>
      <w:r w:rsidR="00137E39">
        <w:rPr>
          <w:rFonts w:ascii="Calibri" w:hAnsi="Calibri" w:cs="Calibri"/>
          <w:sz w:val="20"/>
          <w:szCs w:val="20"/>
        </w:rPr>
        <w:t xml:space="preserve"> </w:t>
      </w:r>
    </w:p>
    <w:p w14:paraId="59055417" w14:textId="35EC26BC" w:rsidR="00E3479B" w:rsidRPr="00FA33A5" w:rsidRDefault="000E0C33" w:rsidP="000E0C33">
      <w:pPr>
        <w:pStyle w:val="Nagwek1"/>
        <w:tabs>
          <w:tab w:val="left" w:pos="1047"/>
        </w:tabs>
        <w:spacing w:before="0" w:line="276" w:lineRule="auto"/>
        <w:rPr>
          <w:rFonts w:ascii="Calibri" w:hAnsi="Calibri" w:cs="Calibri"/>
          <w:iCs/>
          <w:color w:val="auto"/>
          <w:sz w:val="20"/>
          <w:szCs w:val="20"/>
          <w:lang w:val="pl-PL"/>
        </w:rPr>
      </w:pPr>
      <w:r>
        <w:rPr>
          <w:rFonts w:ascii="Calibri" w:hAnsi="Calibri" w:cs="Calibri"/>
          <w:iCs/>
          <w:color w:val="auto"/>
          <w:sz w:val="20"/>
          <w:szCs w:val="20"/>
          <w:lang w:val="pl-PL"/>
        </w:rPr>
        <w:tab/>
      </w:r>
    </w:p>
    <w:p w14:paraId="42410969" w14:textId="77777777" w:rsidR="003A3487" w:rsidRDefault="003A3487" w:rsidP="00EF0FD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  <w:lang w:val="pl-PL"/>
        </w:rPr>
      </w:pPr>
    </w:p>
    <w:p w14:paraId="5AC5C7FB" w14:textId="063F3781" w:rsidR="00DA509A" w:rsidRPr="00FA33A5" w:rsidRDefault="00983423" w:rsidP="00EF0FD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  <w:r w:rsidRPr="00FA33A5">
        <w:rPr>
          <w:rFonts w:ascii="Calibri" w:hAnsi="Calibri" w:cs="Calibri"/>
          <w:iCs/>
          <w:color w:val="auto"/>
          <w:sz w:val="20"/>
          <w:szCs w:val="20"/>
          <w:lang w:val="pl-PL"/>
        </w:rPr>
        <w:t>O</w:t>
      </w:r>
      <w:r w:rsidR="00DA509A" w:rsidRPr="00FA33A5">
        <w:rPr>
          <w:rFonts w:ascii="Calibri" w:hAnsi="Calibri" w:cs="Calibri"/>
          <w:iCs/>
          <w:color w:val="auto"/>
          <w:sz w:val="20"/>
          <w:szCs w:val="20"/>
        </w:rPr>
        <w:t xml:space="preserve"> F E R T A  C E N O W A</w:t>
      </w:r>
    </w:p>
    <w:p w14:paraId="40999FCD" w14:textId="57679C0F" w:rsidR="00804FED" w:rsidRPr="00FA33A5" w:rsidRDefault="00307E4B" w:rsidP="00307E4B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FA33A5">
        <w:rPr>
          <w:rFonts w:ascii="Calibri" w:hAnsi="Calibri" w:cs="Calibri"/>
          <w:b w:val="0"/>
          <w:bCs w:val="0"/>
          <w:sz w:val="20"/>
          <w:szCs w:val="20"/>
        </w:rPr>
        <w:t>na  realizację zamówienia  publicznego:</w:t>
      </w:r>
      <w:r w:rsidR="00337E8B">
        <w:rPr>
          <w:rFonts w:ascii="Calibri" w:hAnsi="Calibri" w:cs="Calibri"/>
          <w:b w:val="0"/>
          <w:bCs w:val="0"/>
          <w:sz w:val="20"/>
          <w:szCs w:val="20"/>
        </w:rPr>
        <w:t xml:space="preserve"> </w:t>
      </w:r>
    </w:p>
    <w:p w14:paraId="41B91DD9" w14:textId="77777777" w:rsidR="00DE45EB" w:rsidRPr="00FA33A5" w:rsidRDefault="00DE45EB" w:rsidP="00360956">
      <w:pPr>
        <w:shd w:val="clear" w:color="auto" w:fill="DEEAF6" w:themeFill="accent5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411159B" w14:textId="717AE63D" w:rsidR="00CB0293" w:rsidRPr="00FA33A5" w:rsidRDefault="00370544" w:rsidP="00802B11">
      <w:pPr>
        <w:shd w:val="clear" w:color="auto" w:fill="DEEAF6" w:themeFill="accent5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libri" w:hAnsi="Calibri" w:cs="Calibri"/>
          <w:b/>
          <w:bCs/>
        </w:rPr>
      </w:pPr>
      <w:r w:rsidRPr="002D74EB">
        <w:rPr>
          <w:rFonts w:asciiTheme="minorHAnsi" w:hAnsiTheme="minorHAnsi" w:cstheme="minorHAnsi"/>
          <w:b/>
          <w:sz w:val="20"/>
          <w:szCs w:val="20"/>
        </w:rPr>
        <w:t xml:space="preserve">Świadczenie indywidualnej usługi transportowej </w:t>
      </w:r>
      <w:proofErr w:type="spellStart"/>
      <w:r w:rsidRPr="002D74EB">
        <w:rPr>
          <w:rFonts w:asciiTheme="minorHAnsi" w:hAnsiTheme="minorHAnsi" w:cstheme="minorHAnsi"/>
          <w:b/>
          <w:sz w:val="20"/>
          <w:szCs w:val="20"/>
        </w:rPr>
        <w:t>door</w:t>
      </w:r>
      <w:proofErr w:type="spellEnd"/>
      <w:r w:rsidRPr="002D74EB">
        <w:rPr>
          <w:rFonts w:asciiTheme="minorHAnsi" w:hAnsiTheme="minorHAnsi" w:cstheme="minorHAnsi"/>
          <w:b/>
          <w:sz w:val="20"/>
          <w:szCs w:val="20"/>
        </w:rPr>
        <w:t>-to-</w:t>
      </w:r>
      <w:proofErr w:type="spellStart"/>
      <w:r w:rsidRPr="002D74EB">
        <w:rPr>
          <w:rFonts w:asciiTheme="minorHAnsi" w:hAnsiTheme="minorHAnsi" w:cstheme="minorHAnsi"/>
          <w:b/>
          <w:sz w:val="20"/>
          <w:szCs w:val="20"/>
        </w:rPr>
        <w:t>door</w:t>
      </w:r>
      <w:proofErr w:type="spellEnd"/>
      <w:r w:rsidRPr="002D74EB">
        <w:rPr>
          <w:rFonts w:asciiTheme="minorHAnsi" w:hAnsiTheme="minorHAnsi" w:cstheme="minorHAnsi"/>
          <w:b/>
          <w:sz w:val="20"/>
          <w:szCs w:val="20"/>
        </w:rPr>
        <w:t xml:space="preserve"> Uczestnikom Projektu w ramach projektu pn. „Utworzenie Centrum Usług Społeczn</w:t>
      </w:r>
      <w:r w:rsidR="00412143">
        <w:rPr>
          <w:rFonts w:asciiTheme="minorHAnsi" w:hAnsiTheme="minorHAnsi" w:cstheme="minorHAnsi"/>
          <w:b/>
          <w:sz w:val="20"/>
          <w:szCs w:val="20"/>
        </w:rPr>
        <w:t xml:space="preserve">ych </w:t>
      </w:r>
      <w:r w:rsidRPr="002D74EB">
        <w:rPr>
          <w:rFonts w:asciiTheme="minorHAnsi" w:hAnsiTheme="minorHAnsi" w:cstheme="minorHAnsi"/>
          <w:b/>
          <w:sz w:val="20"/>
          <w:szCs w:val="20"/>
        </w:rPr>
        <w:t>w Gminie Michałów”</w:t>
      </w:r>
    </w:p>
    <w:p w14:paraId="1FC0B2DD" w14:textId="7DAC8AD0" w:rsidR="00DE45EB" w:rsidRPr="00FA33A5" w:rsidRDefault="00DE45EB" w:rsidP="00360956">
      <w:pPr>
        <w:shd w:val="clear" w:color="auto" w:fill="DEEAF6" w:themeFill="accent5" w:themeFillTint="33"/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0BBF34C8" w14:textId="77777777" w:rsidR="00F81C9B" w:rsidRPr="00FA33A5" w:rsidRDefault="00F81C9B" w:rsidP="000C25EB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12D41D4B" w14:textId="7B7372FB" w:rsidR="002858C6" w:rsidRPr="00FA33A5" w:rsidRDefault="00F81C9B" w:rsidP="000C25EB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Z</w:t>
      </w:r>
      <w:r w:rsidR="00016153" w:rsidRPr="00FA33A5">
        <w:rPr>
          <w:rFonts w:ascii="Calibri" w:hAnsi="Calibri" w:cs="Calibri"/>
          <w:sz w:val="20"/>
          <w:szCs w:val="20"/>
        </w:rPr>
        <w:t xml:space="preserve">godnie z wymaganiami określonymi w specyfikacji warunków zamówienia dla tego </w:t>
      </w:r>
      <w:r w:rsidR="00AB0AE0" w:rsidRPr="00FA33A5">
        <w:rPr>
          <w:rFonts w:ascii="Calibri" w:hAnsi="Calibri" w:cs="Calibri"/>
          <w:sz w:val="20"/>
          <w:szCs w:val="20"/>
        </w:rPr>
        <w:t>postępowania składamy</w:t>
      </w:r>
      <w:r w:rsidR="00016153" w:rsidRPr="00FA33A5">
        <w:rPr>
          <w:rFonts w:ascii="Calibri" w:hAnsi="Calibri" w:cs="Calibri"/>
          <w:sz w:val="20"/>
          <w:szCs w:val="20"/>
        </w:rPr>
        <w:t xml:space="preserve"> niniejszą ofertę: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4"/>
      </w:tblGrid>
      <w:tr w:rsidR="00A4340F" w:rsidRPr="00FA33A5" w14:paraId="083BA4D6" w14:textId="77777777" w:rsidTr="002238C6">
        <w:tc>
          <w:tcPr>
            <w:tcW w:w="8634" w:type="dxa"/>
          </w:tcPr>
          <w:p w14:paraId="732F6069" w14:textId="77777777" w:rsidR="00A4340F" w:rsidRDefault="00A4340F" w:rsidP="00A4340F">
            <w:pPr>
              <w:pStyle w:val="NormalnyWeb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 xml:space="preserve">Za wykonanie przedmiotu zamówienia oferujemy cenę w kwocie </w:t>
            </w:r>
            <w:r w:rsidRPr="008F18DD">
              <w:rPr>
                <w:rFonts w:ascii="Calibri" w:hAnsi="Calibri" w:cs="Calibri"/>
                <w:b/>
                <w:bCs/>
                <w:sz w:val="20"/>
                <w:szCs w:val="20"/>
              </w:rPr>
              <w:t>łącznej brutto</w:t>
            </w:r>
            <w:r w:rsidRPr="00FA33A5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5EA049E2" w14:textId="749FE182" w:rsidR="001B49CA" w:rsidRDefault="00A4340F" w:rsidP="00A4340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..........</w:t>
            </w:r>
            <w:r w:rsidR="008E4CBC">
              <w:rPr>
                <w:rFonts w:ascii="Calibri" w:hAnsi="Calibri" w:cs="Calibri"/>
                <w:b/>
                <w:sz w:val="20"/>
                <w:szCs w:val="20"/>
              </w:rPr>
              <w:t>.........................</w:t>
            </w:r>
            <w:r w:rsidRPr="00FA33A5">
              <w:rPr>
                <w:rFonts w:ascii="Calibri" w:hAnsi="Calibri" w:cs="Calibri"/>
                <w:b/>
                <w:sz w:val="20"/>
                <w:szCs w:val="20"/>
              </w:rPr>
              <w:t>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</w:p>
          <w:p w14:paraId="3E0FA77F" w14:textId="1A558A1D" w:rsidR="00A4340F" w:rsidRDefault="00A4340F" w:rsidP="00A4340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sz w:val="20"/>
                <w:szCs w:val="20"/>
              </w:rPr>
              <w:t xml:space="preserve">w tym podatek </w:t>
            </w:r>
            <w:r w:rsidRPr="00ED6283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  <w:r w:rsidR="0041389C" w:rsidRPr="00ED628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…</w:t>
            </w:r>
            <w:r w:rsidR="00CC01EA" w:rsidRPr="00ED6283">
              <w:rPr>
                <w:rFonts w:ascii="Calibri" w:hAnsi="Calibri" w:cs="Calibri"/>
                <w:b/>
                <w:bCs/>
                <w:sz w:val="20"/>
                <w:szCs w:val="20"/>
              </w:rPr>
              <w:t>….</w:t>
            </w:r>
            <w:r w:rsidR="0041389C" w:rsidRPr="00ED6283">
              <w:rPr>
                <w:rFonts w:ascii="Calibri" w:hAnsi="Calibri" w:cs="Calibri"/>
                <w:b/>
                <w:bCs/>
                <w:sz w:val="20"/>
                <w:szCs w:val="20"/>
              </w:rPr>
              <w:t>…. %</w:t>
            </w:r>
            <w:r w:rsidR="008A31A5" w:rsidRPr="00ED628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/ </w:t>
            </w:r>
            <w:r w:rsidR="0013113B" w:rsidRPr="00ED6283">
              <w:rPr>
                <w:rFonts w:ascii="Calibri" w:hAnsi="Calibri" w:cs="Calibri"/>
                <w:b/>
                <w:bCs/>
                <w:sz w:val="20"/>
                <w:szCs w:val="20"/>
              </w:rPr>
              <w:t>zwolniony</w:t>
            </w:r>
            <w:r w:rsidR="00ED628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VAT</w:t>
            </w:r>
            <w:r w:rsidR="0045678D" w:rsidRPr="008A31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1B49CA"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(skreślić niewłaściwe)</w:t>
            </w:r>
          </w:p>
          <w:p w14:paraId="051FC38F" w14:textId="77777777" w:rsidR="001B49CA" w:rsidRPr="00790E02" w:rsidRDefault="001B49CA" w:rsidP="00A4340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color w:val="EE0000"/>
                <w:sz w:val="20"/>
                <w:szCs w:val="20"/>
              </w:rPr>
            </w:pPr>
          </w:p>
          <w:p w14:paraId="7199EAAB" w14:textId="42AE04C4" w:rsidR="00EA4043" w:rsidRDefault="006558CC" w:rsidP="00EA4043">
            <w:pPr>
              <w:tabs>
                <w:tab w:val="left" w:pos="426"/>
              </w:tabs>
              <w:spacing w:before="120" w:line="36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</w:t>
            </w:r>
            <w:r w:rsidR="00EA4043">
              <w:rPr>
                <w:rFonts w:ascii="Calibri" w:hAnsi="Calibri" w:cs="Calibri"/>
                <w:sz w:val="20"/>
                <w:szCs w:val="20"/>
              </w:rPr>
              <w:t>ynikającą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 poniższej kalkulacji:</w:t>
            </w:r>
          </w:p>
          <w:p w14:paraId="0EBAE1CC" w14:textId="30A3168D" w:rsidR="006558CC" w:rsidRDefault="006558CC" w:rsidP="0013113B">
            <w:pPr>
              <w:pStyle w:val="Akapitzlist"/>
              <w:numPr>
                <w:ilvl w:val="0"/>
                <w:numId w:val="4"/>
              </w:numPr>
              <w:tabs>
                <w:tab w:val="left" w:pos="312"/>
              </w:tabs>
              <w:spacing w:before="120" w:line="360" w:lineRule="auto"/>
              <w:ind w:left="312" w:hanging="284"/>
              <w:rPr>
                <w:b/>
                <w:bCs/>
                <w:sz w:val="20"/>
                <w:szCs w:val="20"/>
              </w:rPr>
            </w:pPr>
            <w:r w:rsidRPr="0031027E">
              <w:rPr>
                <w:b/>
                <w:bCs/>
                <w:sz w:val="20"/>
                <w:szCs w:val="20"/>
              </w:rPr>
              <w:t xml:space="preserve">………… zł brutto za </w:t>
            </w:r>
            <w:r w:rsidR="00622AF6" w:rsidRPr="0031027E">
              <w:rPr>
                <w:b/>
                <w:bCs/>
                <w:sz w:val="20"/>
                <w:szCs w:val="20"/>
              </w:rPr>
              <w:t xml:space="preserve">1 </w:t>
            </w:r>
            <w:r w:rsidRPr="0031027E">
              <w:rPr>
                <w:b/>
                <w:bCs/>
                <w:sz w:val="20"/>
                <w:szCs w:val="20"/>
              </w:rPr>
              <w:t xml:space="preserve">godzinę x </w:t>
            </w:r>
            <w:r w:rsidR="00D00943">
              <w:rPr>
                <w:b/>
                <w:bCs/>
                <w:sz w:val="20"/>
                <w:szCs w:val="20"/>
              </w:rPr>
              <w:t xml:space="preserve">1 </w:t>
            </w:r>
            <w:r w:rsidR="008F18DD">
              <w:rPr>
                <w:b/>
                <w:bCs/>
                <w:sz w:val="20"/>
                <w:szCs w:val="20"/>
              </w:rPr>
              <w:t>885</w:t>
            </w:r>
            <w:r w:rsidRPr="0031027E">
              <w:rPr>
                <w:b/>
                <w:bCs/>
                <w:sz w:val="20"/>
                <w:szCs w:val="20"/>
              </w:rPr>
              <w:t xml:space="preserve"> godzin </w:t>
            </w:r>
            <w:r w:rsidR="00622AF6" w:rsidRPr="0031027E">
              <w:rPr>
                <w:b/>
                <w:bCs/>
                <w:sz w:val="20"/>
                <w:szCs w:val="20"/>
              </w:rPr>
              <w:t>= ………</w:t>
            </w:r>
            <w:r w:rsidR="008E4CBC">
              <w:rPr>
                <w:b/>
                <w:bCs/>
                <w:sz w:val="20"/>
                <w:szCs w:val="20"/>
              </w:rPr>
              <w:t>………….</w:t>
            </w:r>
            <w:r w:rsidR="00622AF6" w:rsidRPr="0031027E">
              <w:rPr>
                <w:b/>
                <w:bCs/>
                <w:sz w:val="20"/>
                <w:szCs w:val="20"/>
              </w:rPr>
              <w:t>…. złotych brutto łącznie</w:t>
            </w:r>
            <w:r w:rsidR="0041389C">
              <w:rPr>
                <w:b/>
                <w:bCs/>
                <w:sz w:val="20"/>
                <w:szCs w:val="20"/>
              </w:rPr>
              <w:t>.</w:t>
            </w:r>
          </w:p>
          <w:p w14:paraId="3727B381" w14:textId="77777777" w:rsidR="005A1A7F" w:rsidRDefault="005A1A7F" w:rsidP="00A434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2C2247F" w14:textId="28E01238" w:rsidR="00A4340F" w:rsidRDefault="00A4340F" w:rsidP="00A434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Kryteria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pozacenowe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3CFECF50" w14:textId="77777777" w:rsidR="00A4340F" w:rsidRDefault="00A4340F" w:rsidP="00A434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6640C3A" w14:textId="77777777" w:rsidR="00A4340F" w:rsidRPr="00FA33A5" w:rsidRDefault="00A4340F" w:rsidP="00A434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Klauzula społeczna</w:t>
            </w: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deklarujemy zatrudnienie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oddelegowanie osoby już zatrudnionej u Wykonawcy, do bezpośredniej realizacji zamówienia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909E4">
              <w:rPr>
                <w:rFonts w:ascii="Calibri" w:hAnsi="Calibri" w:cs="Calibri"/>
                <w:b/>
                <w:bCs/>
                <w:sz w:val="20"/>
                <w:szCs w:val="20"/>
              </w:rPr>
              <w:t>1 osoby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 grupy osób wymienionej w rozdziale XIX ust. 2 pkt 3 lit. a-f SWZ:</w:t>
            </w:r>
          </w:p>
          <w:p w14:paraId="1735D095" w14:textId="77777777" w:rsidR="00A4340F" w:rsidRPr="00FA33A5" w:rsidRDefault="00A4340F" w:rsidP="00A4340F">
            <w:pPr>
              <w:ind w:left="42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68FB0DC" w14:textId="77777777" w:rsidR="00A4340F" w:rsidRDefault="00A4340F" w:rsidP="00A4340F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33A5">
              <w:rPr>
                <w:rFonts w:ascii="Calibri" w:hAnsi="Calibri"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51809B66" w14:textId="77777777" w:rsidR="00A4340F" w:rsidRPr="00FA33A5" w:rsidRDefault="00A4340F" w:rsidP="00A4340F">
            <w:pPr>
              <w:ind w:left="426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DD669BA" w14:textId="77777777" w:rsidR="00A4340F" w:rsidRDefault="00A4340F" w:rsidP="00A4340F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sz w:val="20"/>
                <w:szCs w:val="20"/>
              </w:rPr>
            </w:pPr>
            <w:r w:rsidRPr="00FA33A5">
              <w:rPr>
                <w:sz w:val="20"/>
                <w:szCs w:val="20"/>
              </w:rPr>
              <w:t>(w przypadku braku skreślenia, Zamawiający przyzna 0 pkt)</w:t>
            </w:r>
          </w:p>
          <w:p w14:paraId="4ED97A74" w14:textId="57E437B7" w:rsidR="007F0C30" w:rsidRPr="00CB77CA" w:rsidRDefault="007F0C30" w:rsidP="00AA727C">
            <w:pPr>
              <w:pStyle w:val="Akapitzlist"/>
              <w:widowControl w:val="0"/>
              <w:suppressAutoHyphens/>
              <w:autoSpaceDN w:val="0"/>
              <w:spacing w:after="0"/>
              <w:ind w:left="709"/>
              <w:contextualSpacing/>
              <w:jc w:val="center"/>
              <w:rPr>
                <w:rFonts w:eastAsia="Calibri" w:cstheme="minorHAnsi"/>
                <w:bCs/>
                <w:iCs/>
                <w:kern w:val="3"/>
                <w:sz w:val="20"/>
                <w:szCs w:val="20"/>
              </w:rPr>
            </w:pPr>
          </w:p>
        </w:tc>
      </w:tr>
    </w:tbl>
    <w:p w14:paraId="796426A9" w14:textId="77777777" w:rsidR="00471C4D" w:rsidRDefault="00471C4D" w:rsidP="00BB5390">
      <w:pPr>
        <w:tabs>
          <w:tab w:val="left" w:pos="426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438F3E4B" w14:textId="77777777" w:rsidR="00956C71" w:rsidRPr="00956C71" w:rsidRDefault="00956C71" w:rsidP="00956C71">
      <w:pPr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956C71">
        <w:rPr>
          <w:rFonts w:ascii="Calibri" w:hAnsi="Calibri" w:cs="Calibri"/>
          <w:b/>
          <w:sz w:val="20"/>
          <w:szCs w:val="20"/>
        </w:rPr>
        <w:t>UWAGA!</w:t>
      </w:r>
    </w:p>
    <w:p w14:paraId="6955AB78" w14:textId="77777777" w:rsidR="00956C71" w:rsidRPr="00956C71" w:rsidRDefault="00956C71" w:rsidP="00956C71">
      <w:pPr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956C71">
        <w:rPr>
          <w:rFonts w:ascii="Calibri" w:hAnsi="Calibri" w:cs="Calibri"/>
          <w:b/>
          <w:sz w:val="20"/>
          <w:szCs w:val="20"/>
        </w:rPr>
        <w:t>W rozdziale XV ust. 3 SWZ Zamawiający wymaga złożenia wraz z ofertą informacji o powstaniu u zamawiającego obowiązku podatkowego zgodnie z przepisami o podatku od towarów i usług (VAT) wskazując nazwę (rodzaj) towaru lub usługi, których dostawa lub świadczenie będzie prowadzić do jego powstania, oraz wskazując ich wartość bez kwoty podatku.</w:t>
      </w:r>
    </w:p>
    <w:p w14:paraId="6F6C667B" w14:textId="446E0BA2" w:rsidR="00956C71" w:rsidRPr="00FA33A5" w:rsidRDefault="00956C71" w:rsidP="00956C71">
      <w:pPr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956C71">
        <w:rPr>
          <w:rFonts w:ascii="Calibri" w:hAnsi="Calibri" w:cs="Calibri"/>
          <w:b/>
          <w:sz w:val="20"/>
          <w:szCs w:val="20"/>
        </w:rPr>
        <w:t>Niezłożenie przez Wykonawcę informacji będzie oznaczało, że taki obowiązek nie powstaje</w:t>
      </w:r>
      <w:r>
        <w:rPr>
          <w:rFonts w:ascii="Calibri" w:hAnsi="Calibri" w:cs="Calibri"/>
          <w:b/>
          <w:sz w:val="20"/>
          <w:szCs w:val="20"/>
        </w:rPr>
        <w:t>.</w:t>
      </w:r>
    </w:p>
    <w:p w14:paraId="264BD2FF" w14:textId="77777777" w:rsidR="00016153" w:rsidRPr="00FA33A5" w:rsidRDefault="00016153" w:rsidP="0013113B">
      <w:pPr>
        <w:numPr>
          <w:ilvl w:val="0"/>
          <w:numId w:val="2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  <w:u w:val="single"/>
        </w:rPr>
      </w:pPr>
      <w:r w:rsidRPr="00FA33A5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45EA42BA" w14:textId="77777777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470EABFE" w14:textId="77777777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de-DE"/>
        </w:rPr>
      </w:pPr>
      <w:r w:rsidRPr="00FA33A5">
        <w:rPr>
          <w:rFonts w:ascii="Calibri" w:hAnsi="Calibri" w:cs="Calibri"/>
          <w:sz w:val="20"/>
          <w:szCs w:val="20"/>
          <w:lang w:val="de-DE"/>
        </w:rPr>
        <w:lastRenderedPageBreak/>
        <w:t>……………………………………………………………………………………………………………………………………………………</w:t>
      </w:r>
    </w:p>
    <w:p w14:paraId="18E9019F" w14:textId="68DE6AB2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 xml:space="preserve">Numer </w:t>
      </w:r>
      <w:r w:rsidR="0096379F" w:rsidRPr="00FA33A5">
        <w:rPr>
          <w:rFonts w:ascii="Calibri" w:hAnsi="Calibri" w:cs="Calibri"/>
          <w:sz w:val="20"/>
          <w:szCs w:val="20"/>
        </w:rPr>
        <w:t xml:space="preserve">telefonu: </w:t>
      </w:r>
      <w:r w:rsidR="0096379F" w:rsidRPr="00FA33A5">
        <w:rPr>
          <w:rFonts w:ascii="Calibri" w:hAnsi="Calibri" w:cs="Calibri"/>
          <w:sz w:val="20"/>
          <w:szCs w:val="20"/>
        </w:rPr>
        <w:tab/>
        <w:t>.…</w:t>
      </w:r>
      <w:r w:rsidRPr="00FA33A5">
        <w:rPr>
          <w:rFonts w:ascii="Calibri" w:hAnsi="Calibri" w:cs="Calibri"/>
          <w:sz w:val="20"/>
          <w:szCs w:val="20"/>
        </w:rPr>
        <w:t>/ ……………………</w:t>
      </w:r>
    </w:p>
    <w:p w14:paraId="3AA8C094" w14:textId="77777777" w:rsidR="00016153" w:rsidRPr="00FA33A5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Numer REGON:</w:t>
      </w:r>
      <w:r w:rsidRPr="00FA33A5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600EBC29" w14:textId="4BC62EAF" w:rsidR="00222248" w:rsidRPr="00B80C77" w:rsidRDefault="00016153" w:rsidP="005E789A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B80C77">
        <w:rPr>
          <w:rFonts w:ascii="Calibri" w:hAnsi="Calibri" w:cs="Calibri"/>
          <w:sz w:val="20"/>
          <w:szCs w:val="20"/>
        </w:rPr>
        <w:t>Adres kontaktowy e</w:t>
      </w:r>
      <w:r w:rsidR="00F30C2A" w:rsidRPr="00B80C77">
        <w:rPr>
          <w:rFonts w:ascii="Calibri" w:hAnsi="Calibri" w:cs="Calibri"/>
          <w:sz w:val="20"/>
          <w:szCs w:val="20"/>
        </w:rPr>
        <w:t>-</w:t>
      </w:r>
      <w:r w:rsidRPr="00B80C77">
        <w:rPr>
          <w:rFonts w:ascii="Calibri" w:hAnsi="Calibri" w:cs="Calibri"/>
          <w:sz w:val="20"/>
          <w:szCs w:val="20"/>
        </w:rPr>
        <w:t>mail: ……………………………………………………………</w:t>
      </w:r>
    </w:p>
    <w:p w14:paraId="6E69CF6D" w14:textId="77777777" w:rsidR="006A798D" w:rsidRPr="00FA33A5" w:rsidRDefault="006A798D" w:rsidP="00BA0FBA">
      <w:pPr>
        <w:spacing w:after="60"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</w:p>
    <w:p w14:paraId="568E8E48" w14:textId="252A79EC" w:rsidR="00964FD5" w:rsidRPr="00FA33A5" w:rsidRDefault="00964FD5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FA33A5">
        <w:rPr>
          <w:rFonts w:ascii="Calibri" w:hAnsi="Calibri" w:cs="Calibri"/>
          <w:snapToGrid w:val="0"/>
          <w:sz w:val="20"/>
          <w:szCs w:val="20"/>
        </w:rPr>
        <w:t xml:space="preserve">Termin wykonania zamówienia zgodnie z zapisami </w:t>
      </w:r>
      <w:r w:rsidR="00307E4B" w:rsidRPr="00FA33A5">
        <w:rPr>
          <w:rFonts w:ascii="Calibri" w:hAnsi="Calibri" w:cs="Calibri"/>
          <w:snapToGrid w:val="0"/>
          <w:sz w:val="20"/>
          <w:szCs w:val="20"/>
        </w:rPr>
        <w:t>rozdziału VII ust. 1 SWZ</w:t>
      </w:r>
      <w:r w:rsidRPr="00FA33A5">
        <w:rPr>
          <w:rFonts w:ascii="Calibri" w:eastAsia="Times-Roman" w:hAnsi="Calibri" w:cs="Calibri"/>
          <w:b/>
          <w:sz w:val="20"/>
          <w:szCs w:val="20"/>
        </w:rPr>
        <w:t>.</w:t>
      </w:r>
    </w:p>
    <w:p w14:paraId="35F54C81" w14:textId="69941605" w:rsidR="00016153" w:rsidRPr="00FA33A5" w:rsidRDefault="00016153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FA33A5">
        <w:rPr>
          <w:rFonts w:ascii="Calibri" w:hAnsi="Calibri" w:cs="Calibri"/>
          <w:sz w:val="20"/>
          <w:szCs w:val="20"/>
        </w:rPr>
        <w:t>będą zgodne z</w:t>
      </w:r>
      <w:r w:rsidR="007E4294" w:rsidRPr="00FA33A5">
        <w:rPr>
          <w:rFonts w:ascii="Calibri" w:hAnsi="Calibri" w:cs="Calibri"/>
          <w:sz w:val="20"/>
          <w:szCs w:val="20"/>
        </w:rPr>
        <w:t>e</w:t>
      </w:r>
      <w:r w:rsidRPr="00FA33A5">
        <w:rPr>
          <w:rFonts w:ascii="Calibri" w:hAnsi="Calibri" w:cs="Calibri"/>
          <w:sz w:val="20"/>
          <w:szCs w:val="20"/>
        </w:rPr>
        <w:t xml:space="preserve"> wzorem umowy będącym załącznikiem do SWZ.</w:t>
      </w:r>
    </w:p>
    <w:p w14:paraId="1E84BD5E" w14:textId="48FE9DA4" w:rsidR="00016153" w:rsidRPr="00FA33A5" w:rsidRDefault="00016153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Oświadczamy, że zapoznaliśmy się ze specyfikacją warunków zamówienia, w tym z</w:t>
      </w:r>
      <w:r w:rsidR="007E4294" w:rsidRPr="00FA33A5">
        <w:rPr>
          <w:rFonts w:ascii="Calibri" w:hAnsi="Calibri" w:cs="Calibri"/>
          <w:sz w:val="20"/>
          <w:szCs w:val="20"/>
        </w:rPr>
        <w:t>e</w:t>
      </w:r>
      <w:r w:rsidRPr="00FA33A5">
        <w:rPr>
          <w:rFonts w:ascii="Calibri" w:hAnsi="Calibri" w:cs="Calibri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FA33A5" w:rsidRDefault="00016153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FA33A5" w:rsidRDefault="00795888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FA33A5">
        <w:rPr>
          <w:rFonts w:ascii="Calibri" w:hAnsi="Calibri" w:cs="Calibri"/>
          <w:sz w:val="20"/>
          <w:szCs w:val="20"/>
          <w:vertAlign w:val="superscript"/>
        </w:rPr>
        <w:t>1)</w:t>
      </w:r>
      <w:r w:rsidRPr="00FA33A5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3A4E5B45" w:rsidR="000636EC" w:rsidRPr="00FA33A5" w:rsidRDefault="00016153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z w:val="20"/>
          <w:szCs w:val="20"/>
        </w:rPr>
        <w:t>W przypadku uznania niniejszej oferty za ofertę najkorzystniejszą zobowiązujemy si</w:t>
      </w:r>
      <w:r w:rsidR="00573F11" w:rsidRPr="00FA33A5">
        <w:rPr>
          <w:rFonts w:ascii="Calibri" w:hAnsi="Calibri" w:cs="Calibri"/>
          <w:sz w:val="20"/>
          <w:szCs w:val="20"/>
        </w:rPr>
        <w:t xml:space="preserve">ę do zawarcia umowy w miejscu i </w:t>
      </w:r>
      <w:r w:rsidRPr="00FA33A5">
        <w:rPr>
          <w:rFonts w:ascii="Calibri" w:hAnsi="Calibri" w:cs="Calibri"/>
          <w:sz w:val="20"/>
          <w:szCs w:val="20"/>
        </w:rPr>
        <w:t>terminie wskazanym przez Zamawiającego, a przed zawarciem umowy wniesienia zabezpieczenia należytego wykonania umowy</w:t>
      </w:r>
      <w:r w:rsidR="005E6023">
        <w:rPr>
          <w:rFonts w:ascii="Calibri" w:hAnsi="Calibri" w:cs="Calibri"/>
          <w:sz w:val="20"/>
          <w:szCs w:val="20"/>
        </w:rPr>
        <w:t xml:space="preserve"> jeżeli jest wymagane</w:t>
      </w:r>
      <w:r w:rsidRPr="00FA33A5">
        <w:rPr>
          <w:rFonts w:ascii="Calibri" w:hAnsi="Calibri" w:cs="Calibri"/>
          <w:sz w:val="20"/>
          <w:szCs w:val="20"/>
        </w:rPr>
        <w:t>.</w:t>
      </w:r>
    </w:p>
    <w:p w14:paraId="72C0D9F5" w14:textId="1C7AA7FA" w:rsidR="000636EC" w:rsidRPr="00FA33A5" w:rsidRDefault="000636EC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śmy</w:t>
      </w:r>
      <w:proofErr w:type="spellEnd"/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: </w:t>
      </w:r>
    </w:p>
    <w:p w14:paraId="6B76780D" w14:textId="77777777" w:rsidR="000636EC" w:rsidRPr="00FA33A5" w:rsidRDefault="000636EC" w:rsidP="0013113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FA33A5" w:rsidRDefault="000636EC" w:rsidP="0013113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FA33A5" w:rsidRDefault="000636EC" w:rsidP="0013113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Default="000636EC" w:rsidP="0013113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FA33A5">
        <w:rPr>
          <w:rFonts w:ascii="Calibri" w:eastAsia="Calibri" w:hAnsi="Calibri" w:cs="Calibri"/>
          <w:color w:val="000000"/>
          <w:sz w:val="20"/>
          <w:szCs w:val="20"/>
          <w:lang w:eastAsia="en-US"/>
        </w:rPr>
        <w:t>Dużym przedsiębiorstwem TAK/NIE*</w:t>
      </w:r>
    </w:p>
    <w:p w14:paraId="0810639F" w14:textId="77777777" w:rsidR="00956C71" w:rsidRPr="00FA33A5" w:rsidRDefault="00956C71" w:rsidP="00956C71">
      <w:pPr>
        <w:autoSpaceDE w:val="0"/>
        <w:autoSpaceDN w:val="0"/>
        <w:adjustRightInd w:val="0"/>
        <w:ind w:left="108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</w:p>
    <w:p w14:paraId="4665484C" w14:textId="77777777" w:rsidR="00016153" w:rsidRPr="00FA33A5" w:rsidRDefault="00016153" w:rsidP="0013113B">
      <w:pPr>
        <w:numPr>
          <w:ilvl w:val="0"/>
          <w:numId w:val="2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A33A5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FA33A5" w:rsidRDefault="00016153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527C1DDC" w14:textId="77777777" w:rsidR="00016153" w:rsidRPr="00FA33A5" w:rsidRDefault="00016153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7E92579C" w14:textId="77777777" w:rsidR="00F30C2A" w:rsidRPr="00FA33A5" w:rsidRDefault="00F30C2A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F3801F1" w14:textId="77777777" w:rsidR="00F31701" w:rsidRPr="00FA33A5" w:rsidRDefault="00142B56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3D18766" w14:textId="77777777" w:rsidR="004301EB" w:rsidRPr="00FA33A5" w:rsidRDefault="004301EB" w:rsidP="00E40864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>* niepotrzebne skreślić</w:t>
      </w:r>
    </w:p>
    <w:p w14:paraId="58443576" w14:textId="2C227ADA" w:rsidR="004301EB" w:rsidRPr="00FA33A5" w:rsidRDefault="004301EB" w:rsidP="00E40864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 w:rsidRPr="00FA33A5">
        <w:rPr>
          <w:rFonts w:ascii="Calibri" w:hAnsi="Calibri" w:cs="Calibri"/>
          <w:snapToGrid w:val="0"/>
          <w:sz w:val="20"/>
        </w:rPr>
        <w:t xml:space="preserve">** W </w:t>
      </w:r>
      <w:r w:rsidR="00FE0753" w:rsidRPr="00FA33A5">
        <w:rPr>
          <w:rFonts w:ascii="Calibri" w:hAnsi="Calibri" w:cs="Calibri"/>
          <w:snapToGrid w:val="0"/>
          <w:sz w:val="20"/>
        </w:rPr>
        <w:t>przypadku,</w:t>
      </w:r>
      <w:r w:rsidRPr="00FA33A5">
        <w:rPr>
          <w:rFonts w:ascii="Calibri" w:hAnsi="Calibri" w:cs="Calibri"/>
          <w:snapToGrid w:val="0"/>
          <w:sz w:val="20"/>
        </w:rPr>
        <w:t xml:space="preserve">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1E16DA2" w14:textId="688D8588" w:rsidR="004301EB" w:rsidRPr="00FA33A5" w:rsidRDefault="004301EB" w:rsidP="0045678D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FA33A5">
        <w:rPr>
          <w:rFonts w:ascii="Calibri" w:hAnsi="Calibri" w:cs="Calibri"/>
          <w:b/>
          <w:sz w:val="20"/>
          <w:vertAlign w:val="superscript"/>
        </w:rPr>
        <w:t>1)</w:t>
      </w:r>
      <w:r w:rsidRPr="00FA33A5">
        <w:rPr>
          <w:rFonts w:ascii="Calibri" w:hAnsi="Calibri" w:cs="Calibr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4301EB" w:rsidRPr="00FA33A5" w:rsidSect="00FD7F1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21" w:right="1418" w:bottom="1418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17FD2" w14:textId="77777777" w:rsidR="0020391A" w:rsidRDefault="0020391A">
      <w:r>
        <w:separator/>
      </w:r>
    </w:p>
  </w:endnote>
  <w:endnote w:type="continuationSeparator" w:id="0">
    <w:p w14:paraId="62A72FDA" w14:textId="77777777" w:rsidR="0020391A" w:rsidRDefault="00203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56636" w14:textId="77777777" w:rsidR="00127BB7" w:rsidRPr="00956C71" w:rsidRDefault="00127BB7" w:rsidP="00127BB7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956C71">
      <w:rPr>
        <w:rFonts w:ascii="Calibri" w:hAnsi="Calibri" w:cs="Calibri"/>
        <w:b/>
        <w:sz w:val="18"/>
        <w:szCs w:val="18"/>
        <w:highlight w:val="yellow"/>
      </w:rPr>
      <w:t>Oferta</w:t>
    </w:r>
    <w:r w:rsidRPr="00956C71">
      <w:rPr>
        <w:rFonts w:ascii="Calibri" w:hAnsi="Calibri" w:cs="Calibri"/>
        <w:sz w:val="18"/>
        <w:szCs w:val="18"/>
        <w:highlight w:val="yellow"/>
      </w:rPr>
      <w:t xml:space="preserve"> </w:t>
    </w:r>
    <w:r w:rsidRPr="00956C71">
      <w:rPr>
        <w:rFonts w:ascii="Calibri" w:hAnsi="Calibri" w:cs="Calibri"/>
        <w:b/>
        <w:sz w:val="18"/>
        <w:szCs w:val="18"/>
        <w:highlight w:val="yellow"/>
      </w:rPr>
      <w:t>musi</w:t>
    </w:r>
    <w:r w:rsidRPr="00956C71">
      <w:rPr>
        <w:rFonts w:ascii="Calibri" w:hAnsi="Calibri" w:cs="Calibri"/>
        <w:sz w:val="18"/>
        <w:szCs w:val="18"/>
        <w:highlight w:val="yellow"/>
      </w:rPr>
      <w:t xml:space="preserve"> </w:t>
    </w:r>
    <w:r w:rsidRPr="00956C71">
      <w:rPr>
        <w:rFonts w:ascii="Calibri" w:hAnsi="Calibri" w:cs="Calibri"/>
        <w:b/>
        <w:sz w:val="18"/>
        <w:szCs w:val="18"/>
        <w:highlight w:val="yellow"/>
      </w:rPr>
      <w:t>być podpisana kwalifikowanym podpisem elektronicznym lub podpisem zaufanym lub podpisem osobistym</w:t>
    </w:r>
    <w:r w:rsidRPr="00956C71">
      <w:rPr>
        <w:rFonts w:ascii="Calibri" w:hAnsi="Calibri" w:cs="Calibri"/>
        <w:sz w:val="18"/>
        <w:szCs w:val="18"/>
        <w:highlight w:val="yellow"/>
      </w:rPr>
      <w:t>.</w:t>
    </w:r>
  </w:p>
  <w:p w14:paraId="51C734C6" w14:textId="427AF714" w:rsidR="000C25EB" w:rsidRPr="00956C71" w:rsidRDefault="000C25EB" w:rsidP="00016153">
    <w:pPr>
      <w:pStyle w:val="Nagwek"/>
      <w:jc w:val="right"/>
      <w:rPr>
        <w:rFonts w:ascii="Calibri" w:hAnsi="Calibri" w:cs="Calibri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B1A9F" w14:textId="1FDE1A56" w:rsidR="004124CD" w:rsidRDefault="004124CD" w:rsidP="004124CD">
    <w:pPr>
      <w:tabs>
        <w:tab w:val="left" w:pos="540"/>
        <w:tab w:val="left" w:pos="780"/>
      </w:tabs>
      <w:jc w:val="both"/>
      <w:rPr>
        <w:rFonts w:ascii="Calibri" w:hAnsi="Calibri" w:cs="Calibri"/>
        <w:b/>
        <w:sz w:val="18"/>
        <w:szCs w:val="18"/>
        <w:highlight w:val="yellow"/>
      </w:rPr>
    </w:pPr>
    <w:r w:rsidRPr="00D3333A">
      <w:rPr>
        <w:rFonts w:ascii="Calibri" w:eastAsia="Microsoft Tai Le" w:hAnsi="Calibri" w:cs="Calibri"/>
        <w:sz w:val="18"/>
      </w:rPr>
      <w:t>Projekt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pn.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„</w:t>
    </w:r>
    <w:r w:rsidRPr="00D3333A">
      <w:rPr>
        <w:rFonts w:ascii="Calibri" w:eastAsia="Microsoft Tai Le" w:hAnsi="Calibri" w:cs="Calibri"/>
        <w:b/>
        <w:bCs/>
        <w:sz w:val="18"/>
      </w:rPr>
      <w:t>Zrealizuj SWOJE PASJE i MARZENIA”</w:t>
    </w:r>
    <w:r w:rsidRPr="00D3333A">
      <w:rPr>
        <w:rFonts w:ascii="Calibri" w:eastAsia="Microsoft Tai Le" w:hAnsi="Calibri" w:cs="Calibri"/>
        <w:spacing w:val="-2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realizowany</w:t>
    </w:r>
    <w:r w:rsidRPr="00D3333A">
      <w:rPr>
        <w:rFonts w:ascii="Calibri" w:eastAsia="Microsoft Tai Le" w:hAnsi="Calibri" w:cs="Calibri"/>
        <w:spacing w:val="-2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na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podstawie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umowy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o</w:t>
    </w:r>
    <w:r w:rsidRPr="00D3333A">
      <w:rPr>
        <w:rFonts w:ascii="Calibri" w:eastAsia="Microsoft Tai Le" w:hAnsi="Calibri" w:cs="Calibri"/>
        <w:spacing w:val="-3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dofinansowanie nr umowy: FESW.09.05-IZ.00-0009/24 z dnia 17.12.2024 r. zawartej z Województwem Świętokrzyskim reprezentowanym przez Zarząd Województwa pełniącym funkcję Instytucji Zarządzającej programem regionalnym Fundusze Europejskie dla Świętokrzyskiego 2021-2027</w:t>
    </w:r>
  </w:p>
  <w:p w14:paraId="1995B8C5" w14:textId="77777777" w:rsidR="004124CD" w:rsidRDefault="004124CD" w:rsidP="00771C89">
    <w:pPr>
      <w:tabs>
        <w:tab w:val="left" w:pos="540"/>
        <w:tab w:val="left" w:pos="780"/>
      </w:tabs>
      <w:jc w:val="center"/>
      <w:rPr>
        <w:rFonts w:ascii="Calibri" w:hAnsi="Calibri" w:cs="Calibri"/>
        <w:b/>
        <w:sz w:val="18"/>
        <w:szCs w:val="18"/>
        <w:highlight w:val="yellow"/>
      </w:rPr>
    </w:pPr>
  </w:p>
  <w:p w14:paraId="62DB0A58" w14:textId="07E93B54" w:rsidR="00771C89" w:rsidRPr="000775F4" w:rsidRDefault="00771C89" w:rsidP="00771C89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0775F4">
      <w:rPr>
        <w:rFonts w:ascii="Calibri" w:hAnsi="Calibri" w:cs="Calibri"/>
        <w:b/>
        <w:sz w:val="18"/>
        <w:szCs w:val="18"/>
        <w:highlight w:val="yellow"/>
      </w:rPr>
      <w:t>Oferta</w:t>
    </w:r>
    <w:r w:rsidRPr="000775F4">
      <w:rPr>
        <w:rFonts w:ascii="Calibri" w:hAnsi="Calibri" w:cs="Calibri"/>
        <w:sz w:val="18"/>
        <w:szCs w:val="18"/>
        <w:highlight w:val="yellow"/>
      </w:rPr>
      <w:t xml:space="preserve"> </w:t>
    </w:r>
    <w:r w:rsidRPr="000775F4">
      <w:rPr>
        <w:rFonts w:ascii="Calibri" w:hAnsi="Calibri" w:cs="Calibri"/>
        <w:b/>
        <w:sz w:val="18"/>
        <w:szCs w:val="18"/>
        <w:highlight w:val="yellow"/>
      </w:rPr>
      <w:t>musi</w:t>
    </w:r>
    <w:r w:rsidRPr="000775F4">
      <w:rPr>
        <w:rFonts w:ascii="Calibri" w:hAnsi="Calibri" w:cs="Calibri"/>
        <w:sz w:val="18"/>
        <w:szCs w:val="18"/>
        <w:highlight w:val="yellow"/>
      </w:rPr>
      <w:t xml:space="preserve"> </w:t>
    </w:r>
    <w:r w:rsidRPr="000775F4">
      <w:rPr>
        <w:rFonts w:ascii="Calibri" w:hAnsi="Calibri" w:cs="Calibri"/>
        <w:b/>
        <w:sz w:val="18"/>
        <w:szCs w:val="18"/>
        <w:highlight w:val="yellow"/>
      </w:rPr>
      <w:t xml:space="preserve">być podpisana </w:t>
    </w:r>
    <w:r w:rsidR="00127BB7" w:rsidRPr="000775F4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="00127BB7" w:rsidRPr="000775F4">
      <w:rPr>
        <w:rFonts w:ascii="Calibri" w:hAnsi="Calibri" w:cs="Calibri"/>
        <w:sz w:val="18"/>
        <w:szCs w:val="18"/>
        <w:highlight w:val="yellow"/>
      </w:rPr>
      <w:t>.</w:t>
    </w:r>
  </w:p>
  <w:p w14:paraId="713BA4F7" w14:textId="77777777" w:rsidR="00D504FA" w:rsidRPr="000775F4" w:rsidRDefault="00D504FA" w:rsidP="00D504FA">
    <w:pPr>
      <w:ind w:right="-250"/>
      <w:jc w:val="center"/>
      <w:rPr>
        <w:rFonts w:ascii="Calibri" w:hAnsi="Calibri" w:cs="Calibri"/>
        <w:b/>
        <w:sz w:val="20"/>
        <w:szCs w:val="20"/>
      </w:rPr>
    </w:pPr>
  </w:p>
  <w:p w14:paraId="3470B4F6" w14:textId="77777777" w:rsidR="00771C89" w:rsidRPr="000775F4" w:rsidRDefault="00771C89">
    <w:pPr>
      <w:pStyle w:val="Stopka"/>
      <w:rPr>
        <w:rFonts w:ascii="Calibri" w:hAnsi="Calibri" w:cs="Calibr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2BECE" w14:textId="77777777" w:rsidR="0020391A" w:rsidRDefault="0020391A">
      <w:r>
        <w:separator/>
      </w:r>
    </w:p>
  </w:footnote>
  <w:footnote w:type="continuationSeparator" w:id="0">
    <w:p w14:paraId="4D4E02B5" w14:textId="77777777" w:rsidR="0020391A" w:rsidRDefault="00203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2A95E" w14:textId="77777777" w:rsidR="00CB77CA" w:rsidRDefault="00CB77CA" w:rsidP="00CB77CA">
    <w:pPr>
      <w:pStyle w:val="Nagwek"/>
      <w:tabs>
        <w:tab w:val="clear" w:pos="9072"/>
        <w:tab w:val="left" w:pos="9639"/>
      </w:tabs>
      <w:jc w:val="center"/>
      <w:rPr>
        <w:rFonts w:ascii="Microsoft Sans Serif" w:hAnsi="Microsoft Sans Serif" w:cs="Microsoft Sans Serif"/>
        <w:sz w:val="12"/>
        <w:szCs w:val="12"/>
      </w:rPr>
    </w:pPr>
    <w:r w:rsidRPr="0092792F">
      <w:rPr>
        <w:noProof/>
      </w:rPr>
      <w:drawing>
        <wp:inline distT="0" distB="0" distL="0" distR="0" wp14:anchorId="5469AFAC" wp14:editId="7585418F">
          <wp:extent cx="6118860" cy="518160"/>
          <wp:effectExtent l="0" t="0" r="0" b="0"/>
          <wp:docPr id="91868325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282BB4" w14:textId="77777777" w:rsidR="00CB77CA" w:rsidRPr="007850ED" w:rsidRDefault="00CB77CA" w:rsidP="00CB77CA">
    <w:pPr>
      <w:pStyle w:val="Nagwek"/>
      <w:tabs>
        <w:tab w:val="clear" w:pos="9072"/>
        <w:tab w:val="left" w:pos="9639"/>
      </w:tabs>
      <w:jc w:val="center"/>
      <w:rPr>
        <w:sz w:val="12"/>
        <w:szCs w:val="12"/>
      </w:rPr>
    </w:pPr>
    <w:r w:rsidRPr="007850ED">
      <w:rPr>
        <w:rFonts w:ascii="Microsoft Sans Serif" w:hAnsi="Microsoft Sans Serif" w:cs="Microsoft Sans Serif"/>
        <w:sz w:val="12"/>
        <w:szCs w:val="12"/>
      </w:rPr>
      <w:t>Projekt współfinansowany ze środków Europejskiego Funduszu Społecznego w ramach programu regionalnego Fundusze Europejskie dla Świętokrzyskiego 2021-2027</w:t>
    </w:r>
  </w:p>
  <w:p w14:paraId="7B2166D6" w14:textId="77777777" w:rsidR="00CB77CA" w:rsidRDefault="00CB77CA" w:rsidP="00CB77CA">
    <w:pPr>
      <w:pStyle w:val="Tekstpodstawowy"/>
      <w:spacing w:line="14" w:lineRule="auto"/>
      <w:jc w:val="left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1430F041" wp14:editId="347DB745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589272817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A42A97" w14:textId="77777777" w:rsidR="00CB77CA" w:rsidRDefault="00CB77CA" w:rsidP="00CB77CA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30F04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.6pt;margin-top:59.45pt;width:503.05pt;height:14.2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" filled="f" stroked="f">
              <v:textbox inset="0,0,0,0">
                <w:txbxContent>
                  <w:p w14:paraId="2DA42A97" w14:textId="77777777" w:rsidR="00CB77CA" w:rsidRDefault="00CB77CA" w:rsidP="00CB77CA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B7326C3" w14:textId="77777777" w:rsidR="00CB77CA" w:rsidRDefault="00CB77CA" w:rsidP="00CB77CA">
    <w:pPr>
      <w:pStyle w:val="Nagwek"/>
      <w:rPr>
        <w:rFonts w:ascii="Calibri" w:hAnsi="Calibri" w:cs="Calibri"/>
        <w:sz w:val="20"/>
        <w:szCs w:val="20"/>
      </w:rPr>
    </w:pPr>
  </w:p>
  <w:p w14:paraId="1BA2ECF8" w14:textId="15A98FE0" w:rsidR="00CB77CA" w:rsidRPr="00153643" w:rsidRDefault="00CB77CA" w:rsidP="00CB77CA">
    <w:pPr>
      <w:pStyle w:val="Nagwek"/>
      <w:rPr>
        <w:rFonts w:ascii="Calibri" w:hAnsi="Calibri" w:cs="Calibri"/>
        <w:sz w:val="20"/>
        <w:szCs w:val="20"/>
      </w:rPr>
    </w:pPr>
    <w:r w:rsidRPr="00153643">
      <w:rPr>
        <w:rFonts w:ascii="Calibri" w:hAnsi="Calibri" w:cs="Calibri"/>
        <w:sz w:val="20"/>
        <w:szCs w:val="20"/>
      </w:rPr>
      <w:t xml:space="preserve">Nr referencyjny: </w:t>
    </w:r>
    <w:r w:rsidR="007A32A2">
      <w:rPr>
        <w:rFonts w:ascii="Calibri" w:hAnsi="Calibri" w:cs="Calibri"/>
        <w:sz w:val="20"/>
        <w:szCs w:val="20"/>
      </w:rPr>
      <w:t>6</w:t>
    </w:r>
    <w:r w:rsidRPr="00153643">
      <w:rPr>
        <w:rFonts w:ascii="Calibri" w:hAnsi="Calibri" w:cs="Calibri"/>
        <w:sz w:val="20"/>
        <w:szCs w:val="20"/>
      </w:rPr>
      <w:t>/2025</w:t>
    </w:r>
  </w:p>
  <w:p w14:paraId="626512B2" w14:textId="77777777" w:rsidR="00361D5F" w:rsidRPr="00CB77CA" w:rsidRDefault="00361D5F" w:rsidP="00CB77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9B99F" w14:textId="77777777" w:rsidR="00D27D6B" w:rsidRDefault="00D27D6B" w:rsidP="00D27D6B">
    <w:pPr>
      <w:pStyle w:val="Nagwek"/>
      <w:tabs>
        <w:tab w:val="clear" w:pos="9072"/>
        <w:tab w:val="left" w:pos="9639"/>
      </w:tabs>
      <w:jc w:val="center"/>
      <w:rPr>
        <w:rFonts w:ascii="Microsoft Sans Serif" w:hAnsi="Microsoft Sans Serif" w:cs="Microsoft Sans Serif"/>
        <w:sz w:val="12"/>
        <w:szCs w:val="12"/>
      </w:rPr>
    </w:pPr>
    <w:r w:rsidRPr="0092792F">
      <w:rPr>
        <w:noProof/>
      </w:rPr>
      <w:drawing>
        <wp:inline distT="0" distB="0" distL="0" distR="0" wp14:anchorId="29409D50" wp14:editId="2EDFD50A">
          <wp:extent cx="6118860" cy="518160"/>
          <wp:effectExtent l="0" t="0" r="0" b="0"/>
          <wp:docPr id="166495319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C301D9" w14:textId="77777777" w:rsidR="00D27D6B" w:rsidRPr="007850ED" w:rsidRDefault="00D27D6B" w:rsidP="00D27D6B">
    <w:pPr>
      <w:pStyle w:val="Nagwek"/>
      <w:tabs>
        <w:tab w:val="clear" w:pos="9072"/>
        <w:tab w:val="left" w:pos="9639"/>
      </w:tabs>
      <w:jc w:val="center"/>
      <w:rPr>
        <w:sz w:val="12"/>
        <w:szCs w:val="12"/>
      </w:rPr>
    </w:pPr>
    <w:r w:rsidRPr="007850ED">
      <w:rPr>
        <w:rFonts w:ascii="Microsoft Sans Serif" w:hAnsi="Microsoft Sans Serif" w:cs="Microsoft Sans Serif"/>
        <w:sz w:val="12"/>
        <w:szCs w:val="12"/>
      </w:rPr>
      <w:t>Projekt współfinansowany ze środków Europejskiego Funduszu Społecznego w ramach programu regionalnego Fundusze Europejskie dla Świętokrzyskiego 2021-2027</w:t>
    </w:r>
  </w:p>
  <w:p w14:paraId="762AA9AF" w14:textId="77777777" w:rsidR="00D27D6B" w:rsidRDefault="00D27D6B" w:rsidP="00D27D6B">
    <w:pPr>
      <w:pStyle w:val="Tekstpodstawowy"/>
      <w:spacing w:line="14" w:lineRule="auto"/>
      <w:jc w:val="left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5BFCA557" wp14:editId="065FEA1A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584E76" w14:textId="77777777" w:rsidR="00D27D6B" w:rsidRDefault="00D27D6B" w:rsidP="00D27D6B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FCA55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3.6pt;margin-top:59.45pt;width:503.05pt;height:14.2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" filled="f" stroked="f">
              <v:textbox inset="0,0,0,0">
                <w:txbxContent>
                  <w:p w14:paraId="2D584E76" w14:textId="77777777" w:rsidR="00D27D6B" w:rsidRDefault="00D27D6B" w:rsidP="00D27D6B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055361E6" w14:textId="77777777" w:rsidR="00DF6F16" w:rsidRDefault="00DF6F16" w:rsidP="00D27D6B">
    <w:pPr>
      <w:pStyle w:val="Nagwek"/>
      <w:rPr>
        <w:rFonts w:ascii="Calibri" w:hAnsi="Calibri" w:cs="Calibri"/>
        <w:sz w:val="20"/>
        <w:szCs w:val="20"/>
      </w:rPr>
    </w:pPr>
  </w:p>
  <w:p w14:paraId="1E644BE8" w14:textId="458B1FE5" w:rsidR="00A46408" w:rsidRPr="00153643" w:rsidRDefault="00153643" w:rsidP="00D27D6B">
    <w:pPr>
      <w:pStyle w:val="Nagwek"/>
      <w:rPr>
        <w:rFonts w:ascii="Calibri" w:hAnsi="Calibri" w:cs="Calibri"/>
        <w:sz w:val="20"/>
        <w:szCs w:val="20"/>
      </w:rPr>
    </w:pPr>
    <w:r w:rsidRPr="00153643">
      <w:rPr>
        <w:rFonts w:ascii="Calibri" w:hAnsi="Calibri" w:cs="Calibri"/>
        <w:sz w:val="20"/>
        <w:szCs w:val="20"/>
      </w:rPr>
      <w:t xml:space="preserve">Nr referencyjny: </w:t>
    </w:r>
    <w:r w:rsidR="00DF6F16">
      <w:rPr>
        <w:rFonts w:ascii="Calibri" w:hAnsi="Calibri" w:cs="Calibri"/>
        <w:sz w:val="20"/>
        <w:szCs w:val="20"/>
      </w:rPr>
      <w:t>4</w:t>
    </w:r>
    <w:r w:rsidRPr="00153643">
      <w:rPr>
        <w:rFonts w:ascii="Calibri" w:hAnsi="Calibri" w:cs="Calibri"/>
        <w:sz w:val="20"/>
        <w:szCs w:val="20"/>
      </w:rPr>
      <w:t>/PRZ/2025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5E00D5D"/>
    <w:multiLevelType w:val="hybridMultilevel"/>
    <w:tmpl w:val="535C5928"/>
    <w:lvl w:ilvl="0" w:tplc="D7628BC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4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5" w15:restartNumberingAfterBreak="0">
    <w:nsid w:val="66884676"/>
    <w:multiLevelType w:val="hybridMultilevel"/>
    <w:tmpl w:val="6B4E2C86"/>
    <w:lvl w:ilvl="0" w:tplc="8724CEF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220F92"/>
    <w:multiLevelType w:val="hybridMultilevel"/>
    <w:tmpl w:val="16D8E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279290">
    <w:abstractNumId w:val="12"/>
  </w:num>
  <w:num w:numId="2" w16cid:durableId="960956159">
    <w:abstractNumId w:val="10"/>
  </w:num>
  <w:num w:numId="3" w16cid:durableId="1467353225">
    <w:abstractNumId w:val="11"/>
  </w:num>
  <w:num w:numId="4" w16cid:durableId="1803308793">
    <w:abstractNumId w:val="16"/>
  </w:num>
  <w:num w:numId="5" w16cid:durableId="183786184">
    <w:abstractNumId w:val="9"/>
  </w:num>
  <w:num w:numId="6" w16cid:durableId="117728758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0243"/>
    <w:rsid w:val="00001A43"/>
    <w:rsid w:val="0000347E"/>
    <w:rsid w:val="00005154"/>
    <w:rsid w:val="000065EB"/>
    <w:rsid w:val="000066DD"/>
    <w:rsid w:val="00006898"/>
    <w:rsid w:val="00006D71"/>
    <w:rsid w:val="00010E65"/>
    <w:rsid w:val="00016153"/>
    <w:rsid w:val="000231AC"/>
    <w:rsid w:val="000239BF"/>
    <w:rsid w:val="000239D4"/>
    <w:rsid w:val="00023F47"/>
    <w:rsid w:val="00025659"/>
    <w:rsid w:val="00026E3B"/>
    <w:rsid w:val="00027890"/>
    <w:rsid w:val="00027CE9"/>
    <w:rsid w:val="0003008B"/>
    <w:rsid w:val="00033E37"/>
    <w:rsid w:val="0003703F"/>
    <w:rsid w:val="000379F7"/>
    <w:rsid w:val="00041617"/>
    <w:rsid w:val="00042263"/>
    <w:rsid w:val="00042B17"/>
    <w:rsid w:val="00042B31"/>
    <w:rsid w:val="00043B97"/>
    <w:rsid w:val="00044B6B"/>
    <w:rsid w:val="00047EF2"/>
    <w:rsid w:val="00051405"/>
    <w:rsid w:val="00054BF5"/>
    <w:rsid w:val="00055851"/>
    <w:rsid w:val="0005763C"/>
    <w:rsid w:val="00060689"/>
    <w:rsid w:val="00060F62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775F4"/>
    <w:rsid w:val="00080D85"/>
    <w:rsid w:val="00080E0F"/>
    <w:rsid w:val="00084151"/>
    <w:rsid w:val="000858B3"/>
    <w:rsid w:val="00090A82"/>
    <w:rsid w:val="0009480E"/>
    <w:rsid w:val="00096C5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75C"/>
    <w:rsid w:val="000B2EE7"/>
    <w:rsid w:val="000B37AC"/>
    <w:rsid w:val="000B3E3B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0C33"/>
    <w:rsid w:val="000E17E1"/>
    <w:rsid w:val="000E18DD"/>
    <w:rsid w:val="000E4E2A"/>
    <w:rsid w:val="000E7F5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13B"/>
    <w:rsid w:val="00131262"/>
    <w:rsid w:val="00134702"/>
    <w:rsid w:val="001357B0"/>
    <w:rsid w:val="00135BB5"/>
    <w:rsid w:val="001366BB"/>
    <w:rsid w:val="00136D09"/>
    <w:rsid w:val="00137870"/>
    <w:rsid w:val="00137A93"/>
    <w:rsid w:val="00137E39"/>
    <w:rsid w:val="0014059B"/>
    <w:rsid w:val="001405D1"/>
    <w:rsid w:val="00140DF0"/>
    <w:rsid w:val="00142B56"/>
    <w:rsid w:val="00142C53"/>
    <w:rsid w:val="00143371"/>
    <w:rsid w:val="00143610"/>
    <w:rsid w:val="0014366A"/>
    <w:rsid w:val="00143CA2"/>
    <w:rsid w:val="00143EE9"/>
    <w:rsid w:val="00145F79"/>
    <w:rsid w:val="0014707D"/>
    <w:rsid w:val="00153643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672BA"/>
    <w:rsid w:val="001720B9"/>
    <w:rsid w:val="0017416A"/>
    <w:rsid w:val="00174344"/>
    <w:rsid w:val="001816EE"/>
    <w:rsid w:val="00183B7F"/>
    <w:rsid w:val="001866AD"/>
    <w:rsid w:val="00187823"/>
    <w:rsid w:val="00191FF7"/>
    <w:rsid w:val="00192C7B"/>
    <w:rsid w:val="00194CF3"/>
    <w:rsid w:val="00197122"/>
    <w:rsid w:val="001979DB"/>
    <w:rsid w:val="001A01C8"/>
    <w:rsid w:val="001A05B2"/>
    <w:rsid w:val="001A1117"/>
    <w:rsid w:val="001A3CF0"/>
    <w:rsid w:val="001A4C70"/>
    <w:rsid w:val="001A4F79"/>
    <w:rsid w:val="001A5611"/>
    <w:rsid w:val="001B000A"/>
    <w:rsid w:val="001B3135"/>
    <w:rsid w:val="001B49CA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F32"/>
    <w:rsid w:val="001D6CF9"/>
    <w:rsid w:val="001E0755"/>
    <w:rsid w:val="001E314A"/>
    <w:rsid w:val="001E319E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391A"/>
    <w:rsid w:val="00204600"/>
    <w:rsid w:val="00205194"/>
    <w:rsid w:val="002060F1"/>
    <w:rsid w:val="00207F9E"/>
    <w:rsid w:val="0021097F"/>
    <w:rsid w:val="00211D44"/>
    <w:rsid w:val="00213968"/>
    <w:rsid w:val="002149A4"/>
    <w:rsid w:val="00222248"/>
    <w:rsid w:val="002232E2"/>
    <w:rsid w:val="00223684"/>
    <w:rsid w:val="00223750"/>
    <w:rsid w:val="002238C6"/>
    <w:rsid w:val="00223ABE"/>
    <w:rsid w:val="002248A3"/>
    <w:rsid w:val="00224C77"/>
    <w:rsid w:val="00225324"/>
    <w:rsid w:val="00226348"/>
    <w:rsid w:val="00227E39"/>
    <w:rsid w:val="00231FBA"/>
    <w:rsid w:val="00232ED3"/>
    <w:rsid w:val="00233049"/>
    <w:rsid w:val="00233770"/>
    <w:rsid w:val="002340E3"/>
    <w:rsid w:val="0023487A"/>
    <w:rsid w:val="00235B00"/>
    <w:rsid w:val="00236A98"/>
    <w:rsid w:val="00241C6C"/>
    <w:rsid w:val="00242296"/>
    <w:rsid w:val="002446ED"/>
    <w:rsid w:val="002447F6"/>
    <w:rsid w:val="00244E57"/>
    <w:rsid w:val="00246A11"/>
    <w:rsid w:val="00251778"/>
    <w:rsid w:val="00252051"/>
    <w:rsid w:val="00255734"/>
    <w:rsid w:val="00256EDD"/>
    <w:rsid w:val="00257369"/>
    <w:rsid w:val="00261B89"/>
    <w:rsid w:val="002651E9"/>
    <w:rsid w:val="0026568F"/>
    <w:rsid w:val="0026697F"/>
    <w:rsid w:val="0026706B"/>
    <w:rsid w:val="002678AB"/>
    <w:rsid w:val="00270DBE"/>
    <w:rsid w:val="00271D38"/>
    <w:rsid w:val="00272E2B"/>
    <w:rsid w:val="00274347"/>
    <w:rsid w:val="002814D4"/>
    <w:rsid w:val="00281C50"/>
    <w:rsid w:val="002837ED"/>
    <w:rsid w:val="002858C6"/>
    <w:rsid w:val="00286338"/>
    <w:rsid w:val="0029217F"/>
    <w:rsid w:val="002953C0"/>
    <w:rsid w:val="002A2237"/>
    <w:rsid w:val="002A2640"/>
    <w:rsid w:val="002A4CEF"/>
    <w:rsid w:val="002A5876"/>
    <w:rsid w:val="002A746A"/>
    <w:rsid w:val="002A7F4E"/>
    <w:rsid w:val="002B021D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1A64"/>
    <w:rsid w:val="002E27FD"/>
    <w:rsid w:val="002E3EB2"/>
    <w:rsid w:val="002F0291"/>
    <w:rsid w:val="002F16D6"/>
    <w:rsid w:val="002F26C4"/>
    <w:rsid w:val="002F294C"/>
    <w:rsid w:val="002F413E"/>
    <w:rsid w:val="002F79CA"/>
    <w:rsid w:val="00302515"/>
    <w:rsid w:val="00302B07"/>
    <w:rsid w:val="003040E7"/>
    <w:rsid w:val="00304675"/>
    <w:rsid w:val="003062AC"/>
    <w:rsid w:val="00307E4B"/>
    <w:rsid w:val="0031027E"/>
    <w:rsid w:val="00310A34"/>
    <w:rsid w:val="0031250C"/>
    <w:rsid w:val="0031370D"/>
    <w:rsid w:val="00313888"/>
    <w:rsid w:val="00315240"/>
    <w:rsid w:val="00320DC8"/>
    <w:rsid w:val="00325720"/>
    <w:rsid w:val="0032633D"/>
    <w:rsid w:val="00330A77"/>
    <w:rsid w:val="00331D6C"/>
    <w:rsid w:val="0033364D"/>
    <w:rsid w:val="00333E3F"/>
    <w:rsid w:val="00333F61"/>
    <w:rsid w:val="00334999"/>
    <w:rsid w:val="00336289"/>
    <w:rsid w:val="00337E8B"/>
    <w:rsid w:val="00341028"/>
    <w:rsid w:val="003429D7"/>
    <w:rsid w:val="00350282"/>
    <w:rsid w:val="00351E47"/>
    <w:rsid w:val="00353E34"/>
    <w:rsid w:val="00354735"/>
    <w:rsid w:val="0035536E"/>
    <w:rsid w:val="003563B4"/>
    <w:rsid w:val="00357ADB"/>
    <w:rsid w:val="003600E2"/>
    <w:rsid w:val="00360956"/>
    <w:rsid w:val="00361D5F"/>
    <w:rsid w:val="00362C90"/>
    <w:rsid w:val="00364AEE"/>
    <w:rsid w:val="00365834"/>
    <w:rsid w:val="00366345"/>
    <w:rsid w:val="00366630"/>
    <w:rsid w:val="003670B4"/>
    <w:rsid w:val="00367880"/>
    <w:rsid w:val="00367A44"/>
    <w:rsid w:val="00370544"/>
    <w:rsid w:val="003736AF"/>
    <w:rsid w:val="003809D8"/>
    <w:rsid w:val="00382125"/>
    <w:rsid w:val="00382285"/>
    <w:rsid w:val="00382504"/>
    <w:rsid w:val="00383D3C"/>
    <w:rsid w:val="00385450"/>
    <w:rsid w:val="00386C8E"/>
    <w:rsid w:val="00387243"/>
    <w:rsid w:val="003909E4"/>
    <w:rsid w:val="00390F39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3487"/>
    <w:rsid w:val="003A41B1"/>
    <w:rsid w:val="003A4DC1"/>
    <w:rsid w:val="003A5A9D"/>
    <w:rsid w:val="003A5E55"/>
    <w:rsid w:val="003A665A"/>
    <w:rsid w:val="003B13A9"/>
    <w:rsid w:val="003B6F73"/>
    <w:rsid w:val="003C48F1"/>
    <w:rsid w:val="003C4B19"/>
    <w:rsid w:val="003C659A"/>
    <w:rsid w:val="003C6719"/>
    <w:rsid w:val="003C7514"/>
    <w:rsid w:val="003D1ED1"/>
    <w:rsid w:val="003D4FCB"/>
    <w:rsid w:val="003E134C"/>
    <w:rsid w:val="003E464A"/>
    <w:rsid w:val="003E711C"/>
    <w:rsid w:val="003E719D"/>
    <w:rsid w:val="003E71BA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2143"/>
    <w:rsid w:val="004124CD"/>
    <w:rsid w:val="0041331B"/>
    <w:rsid w:val="0041389C"/>
    <w:rsid w:val="00413D44"/>
    <w:rsid w:val="00414CF9"/>
    <w:rsid w:val="00414F47"/>
    <w:rsid w:val="004174D2"/>
    <w:rsid w:val="00420580"/>
    <w:rsid w:val="00422175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5678D"/>
    <w:rsid w:val="00460E98"/>
    <w:rsid w:val="00460EBC"/>
    <w:rsid w:val="004617BB"/>
    <w:rsid w:val="00462A4F"/>
    <w:rsid w:val="00463893"/>
    <w:rsid w:val="004639B5"/>
    <w:rsid w:val="00464F2B"/>
    <w:rsid w:val="00466E4C"/>
    <w:rsid w:val="0047062C"/>
    <w:rsid w:val="00471C4D"/>
    <w:rsid w:val="0047794A"/>
    <w:rsid w:val="00477ADD"/>
    <w:rsid w:val="00480774"/>
    <w:rsid w:val="004822B7"/>
    <w:rsid w:val="004825FF"/>
    <w:rsid w:val="00483B12"/>
    <w:rsid w:val="00485861"/>
    <w:rsid w:val="00485B52"/>
    <w:rsid w:val="00490F36"/>
    <w:rsid w:val="004934C5"/>
    <w:rsid w:val="00494033"/>
    <w:rsid w:val="00494A82"/>
    <w:rsid w:val="00494BF8"/>
    <w:rsid w:val="0049543B"/>
    <w:rsid w:val="00496F86"/>
    <w:rsid w:val="004A1963"/>
    <w:rsid w:val="004A25D2"/>
    <w:rsid w:val="004A4341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C719F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4F7682"/>
    <w:rsid w:val="005021E7"/>
    <w:rsid w:val="00502765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37A9C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3BC7"/>
    <w:rsid w:val="005578DF"/>
    <w:rsid w:val="00562ABE"/>
    <w:rsid w:val="00563C92"/>
    <w:rsid w:val="00563E2F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4CE1"/>
    <w:rsid w:val="005861B3"/>
    <w:rsid w:val="00586F80"/>
    <w:rsid w:val="005870B8"/>
    <w:rsid w:val="00587533"/>
    <w:rsid w:val="00590A2F"/>
    <w:rsid w:val="00590EC3"/>
    <w:rsid w:val="005916C5"/>
    <w:rsid w:val="005921A0"/>
    <w:rsid w:val="00592FE4"/>
    <w:rsid w:val="00593ACF"/>
    <w:rsid w:val="00594583"/>
    <w:rsid w:val="005956AA"/>
    <w:rsid w:val="00595F14"/>
    <w:rsid w:val="00595F43"/>
    <w:rsid w:val="00596470"/>
    <w:rsid w:val="00596C55"/>
    <w:rsid w:val="005A015E"/>
    <w:rsid w:val="005A1915"/>
    <w:rsid w:val="005A1A7F"/>
    <w:rsid w:val="005A3AF6"/>
    <w:rsid w:val="005A4EF6"/>
    <w:rsid w:val="005A62C2"/>
    <w:rsid w:val="005A7D9C"/>
    <w:rsid w:val="005B0EC6"/>
    <w:rsid w:val="005B588A"/>
    <w:rsid w:val="005B659A"/>
    <w:rsid w:val="005B759E"/>
    <w:rsid w:val="005B7900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D75ED"/>
    <w:rsid w:val="005E0085"/>
    <w:rsid w:val="005E109B"/>
    <w:rsid w:val="005E25BB"/>
    <w:rsid w:val="005E6023"/>
    <w:rsid w:val="005E789A"/>
    <w:rsid w:val="005F248D"/>
    <w:rsid w:val="005F3C52"/>
    <w:rsid w:val="005F51FC"/>
    <w:rsid w:val="005F53FF"/>
    <w:rsid w:val="005F5656"/>
    <w:rsid w:val="005F71D8"/>
    <w:rsid w:val="00601FA4"/>
    <w:rsid w:val="00603D81"/>
    <w:rsid w:val="00603DA3"/>
    <w:rsid w:val="006042A2"/>
    <w:rsid w:val="00606915"/>
    <w:rsid w:val="006071DE"/>
    <w:rsid w:val="00607529"/>
    <w:rsid w:val="00607E94"/>
    <w:rsid w:val="006111A3"/>
    <w:rsid w:val="00611934"/>
    <w:rsid w:val="0062063C"/>
    <w:rsid w:val="00622AF6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58CC"/>
    <w:rsid w:val="00657045"/>
    <w:rsid w:val="006575DF"/>
    <w:rsid w:val="006615B0"/>
    <w:rsid w:val="00662A16"/>
    <w:rsid w:val="0066323E"/>
    <w:rsid w:val="00664AC0"/>
    <w:rsid w:val="00667F63"/>
    <w:rsid w:val="00670104"/>
    <w:rsid w:val="006701F1"/>
    <w:rsid w:val="006720B8"/>
    <w:rsid w:val="00672FAA"/>
    <w:rsid w:val="0067561C"/>
    <w:rsid w:val="006800B9"/>
    <w:rsid w:val="00680380"/>
    <w:rsid w:val="00681012"/>
    <w:rsid w:val="006810ED"/>
    <w:rsid w:val="00681CF4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548"/>
    <w:rsid w:val="00697CEE"/>
    <w:rsid w:val="006A19FD"/>
    <w:rsid w:val="006A452A"/>
    <w:rsid w:val="006A693C"/>
    <w:rsid w:val="006A798D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249A"/>
    <w:rsid w:val="006F38A6"/>
    <w:rsid w:val="006F4070"/>
    <w:rsid w:val="006F4D47"/>
    <w:rsid w:val="006F572A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678"/>
    <w:rsid w:val="007358E6"/>
    <w:rsid w:val="00737587"/>
    <w:rsid w:val="00740162"/>
    <w:rsid w:val="00743AA5"/>
    <w:rsid w:val="00747E30"/>
    <w:rsid w:val="00751817"/>
    <w:rsid w:val="0075289B"/>
    <w:rsid w:val="00753B3D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28A3"/>
    <w:rsid w:val="0077405F"/>
    <w:rsid w:val="007763E7"/>
    <w:rsid w:val="00777472"/>
    <w:rsid w:val="00780A2C"/>
    <w:rsid w:val="00782C86"/>
    <w:rsid w:val="00784738"/>
    <w:rsid w:val="007849D0"/>
    <w:rsid w:val="007877E3"/>
    <w:rsid w:val="007877EA"/>
    <w:rsid w:val="00787E16"/>
    <w:rsid w:val="00790524"/>
    <w:rsid w:val="00790E02"/>
    <w:rsid w:val="00792EE6"/>
    <w:rsid w:val="00793775"/>
    <w:rsid w:val="0079444B"/>
    <w:rsid w:val="00795888"/>
    <w:rsid w:val="007A0335"/>
    <w:rsid w:val="007A32A2"/>
    <w:rsid w:val="007A7C26"/>
    <w:rsid w:val="007B21B2"/>
    <w:rsid w:val="007B4461"/>
    <w:rsid w:val="007B5670"/>
    <w:rsid w:val="007C0CCF"/>
    <w:rsid w:val="007C4815"/>
    <w:rsid w:val="007C73C6"/>
    <w:rsid w:val="007D0AD4"/>
    <w:rsid w:val="007D20F7"/>
    <w:rsid w:val="007D29F5"/>
    <w:rsid w:val="007D2EDC"/>
    <w:rsid w:val="007D54AA"/>
    <w:rsid w:val="007D5D10"/>
    <w:rsid w:val="007D6FDF"/>
    <w:rsid w:val="007E08D6"/>
    <w:rsid w:val="007E4294"/>
    <w:rsid w:val="007E584C"/>
    <w:rsid w:val="007E6310"/>
    <w:rsid w:val="007F0C30"/>
    <w:rsid w:val="007F34EC"/>
    <w:rsid w:val="007F3FE7"/>
    <w:rsid w:val="007F4967"/>
    <w:rsid w:val="007F4FAE"/>
    <w:rsid w:val="007F76A1"/>
    <w:rsid w:val="007F7A95"/>
    <w:rsid w:val="00802B11"/>
    <w:rsid w:val="00802C0B"/>
    <w:rsid w:val="00803828"/>
    <w:rsid w:val="00804FED"/>
    <w:rsid w:val="008079C8"/>
    <w:rsid w:val="00807F68"/>
    <w:rsid w:val="00810A21"/>
    <w:rsid w:val="00810D22"/>
    <w:rsid w:val="00811081"/>
    <w:rsid w:val="008115F9"/>
    <w:rsid w:val="00812831"/>
    <w:rsid w:val="00820AD8"/>
    <w:rsid w:val="00821422"/>
    <w:rsid w:val="008215CC"/>
    <w:rsid w:val="00822E62"/>
    <w:rsid w:val="00823981"/>
    <w:rsid w:val="00824F4A"/>
    <w:rsid w:val="00825EA0"/>
    <w:rsid w:val="00826C7F"/>
    <w:rsid w:val="0083125D"/>
    <w:rsid w:val="008339EA"/>
    <w:rsid w:val="008344A7"/>
    <w:rsid w:val="00835ABD"/>
    <w:rsid w:val="00837320"/>
    <w:rsid w:val="008375EC"/>
    <w:rsid w:val="008409B8"/>
    <w:rsid w:val="00840E8D"/>
    <w:rsid w:val="008454AD"/>
    <w:rsid w:val="00845544"/>
    <w:rsid w:val="00845908"/>
    <w:rsid w:val="00851265"/>
    <w:rsid w:val="00852689"/>
    <w:rsid w:val="00854866"/>
    <w:rsid w:val="008548DD"/>
    <w:rsid w:val="008552CB"/>
    <w:rsid w:val="00855491"/>
    <w:rsid w:val="00855CCF"/>
    <w:rsid w:val="0085612C"/>
    <w:rsid w:val="00857561"/>
    <w:rsid w:val="008575C7"/>
    <w:rsid w:val="00860A81"/>
    <w:rsid w:val="008614E2"/>
    <w:rsid w:val="008620C2"/>
    <w:rsid w:val="00862263"/>
    <w:rsid w:val="00863213"/>
    <w:rsid w:val="008674E4"/>
    <w:rsid w:val="00870445"/>
    <w:rsid w:val="00872D84"/>
    <w:rsid w:val="00875908"/>
    <w:rsid w:val="00885032"/>
    <w:rsid w:val="00886F1B"/>
    <w:rsid w:val="00892186"/>
    <w:rsid w:val="0089236A"/>
    <w:rsid w:val="00896C0F"/>
    <w:rsid w:val="008A0763"/>
    <w:rsid w:val="008A10C0"/>
    <w:rsid w:val="008A1345"/>
    <w:rsid w:val="008A27B1"/>
    <w:rsid w:val="008A31A5"/>
    <w:rsid w:val="008A41DF"/>
    <w:rsid w:val="008A41F0"/>
    <w:rsid w:val="008A44FF"/>
    <w:rsid w:val="008B11F9"/>
    <w:rsid w:val="008B3B91"/>
    <w:rsid w:val="008B504A"/>
    <w:rsid w:val="008B56C6"/>
    <w:rsid w:val="008B7A42"/>
    <w:rsid w:val="008C400B"/>
    <w:rsid w:val="008C53F2"/>
    <w:rsid w:val="008C5A0B"/>
    <w:rsid w:val="008C5EBB"/>
    <w:rsid w:val="008C6142"/>
    <w:rsid w:val="008C7214"/>
    <w:rsid w:val="008C7516"/>
    <w:rsid w:val="008C7FE8"/>
    <w:rsid w:val="008D1ABD"/>
    <w:rsid w:val="008D220B"/>
    <w:rsid w:val="008D26A9"/>
    <w:rsid w:val="008D38B4"/>
    <w:rsid w:val="008D5091"/>
    <w:rsid w:val="008D5AC9"/>
    <w:rsid w:val="008D7041"/>
    <w:rsid w:val="008E4CBC"/>
    <w:rsid w:val="008E5B27"/>
    <w:rsid w:val="008F0BFB"/>
    <w:rsid w:val="008F0D60"/>
    <w:rsid w:val="008F18DD"/>
    <w:rsid w:val="008F1BB3"/>
    <w:rsid w:val="008F21F2"/>
    <w:rsid w:val="008F2E6F"/>
    <w:rsid w:val="008F32A4"/>
    <w:rsid w:val="00901B7A"/>
    <w:rsid w:val="00901EC6"/>
    <w:rsid w:val="009023E2"/>
    <w:rsid w:val="00902957"/>
    <w:rsid w:val="0090420C"/>
    <w:rsid w:val="0090440F"/>
    <w:rsid w:val="009062BC"/>
    <w:rsid w:val="00906FA7"/>
    <w:rsid w:val="00910F57"/>
    <w:rsid w:val="0091104C"/>
    <w:rsid w:val="00912731"/>
    <w:rsid w:val="009137CE"/>
    <w:rsid w:val="00917F68"/>
    <w:rsid w:val="0092033A"/>
    <w:rsid w:val="0092052A"/>
    <w:rsid w:val="009218A5"/>
    <w:rsid w:val="00921AA6"/>
    <w:rsid w:val="00921B5B"/>
    <w:rsid w:val="00922357"/>
    <w:rsid w:val="00922A84"/>
    <w:rsid w:val="00925FAA"/>
    <w:rsid w:val="009269F6"/>
    <w:rsid w:val="00926A77"/>
    <w:rsid w:val="00930CC4"/>
    <w:rsid w:val="00931125"/>
    <w:rsid w:val="009336A6"/>
    <w:rsid w:val="00936437"/>
    <w:rsid w:val="00937018"/>
    <w:rsid w:val="009370DA"/>
    <w:rsid w:val="00937E32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6C71"/>
    <w:rsid w:val="0095725E"/>
    <w:rsid w:val="009575DB"/>
    <w:rsid w:val="0096046C"/>
    <w:rsid w:val="00960760"/>
    <w:rsid w:val="00960BB2"/>
    <w:rsid w:val="0096108A"/>
    <w:rsid w:val="0096263A"/>
    <w:rsid w:val="00963663"/>
    <w:rsid w:val="0096379F"/>
    <w:rsid w:val="00964FD5"/>
    <w:rsid w:val="009660DD"/>
    <w:rsid w:val="00966BB2"/>
    <w:rsid w:val="00972D8C"/>
    <w:rsid w:val="009829D9"/>
    <w:rsid w:val="00982B3D"/>
    <w:rsid w:val="00983423"/>
    <w:rsid w:val="00983D87"/>
    <w:rsid w:val="00985F22"/>
    <w:rsid w:val="0098603A"/>
    <w:rsid w:val="00990C28"/>
    <w:rsid w:val="00994E6E"/>
    <w:rsid w:val="009952C7"/>
    <w:rsid w:val="009970AA"/>
    <w:rsid w:val="00997C25"/>
    <w:rsid w:val="009A0530"/>
    <w:rsid w:val="009A0A84"/>
    <w:rsid w:val="009A1AB7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19C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663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28DB"/>
    <w:rsid w:val="00A05C0F"/>
    <w:rsid w:val="00A06B79"/>
    <w:rsid w:val="00A06C60"/>
    <w:rsid w:val="00A1134B"/>
    <w:rsid w:val="00A14EE6"/>
    <w:rsid w:val="00A1597C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58DE"/>
    <w:rsid w:val="00A36B36"/>
    <w:rsid w:val="00A3787E"/>
    <w:rsid w:val="00A379CE"/>
    <w:rsid w:val="00A4101C"/>
    <w:rsid w:val="00A431D6"/>
    <w:rsid w:val="00A4340F"/>
    <w:rsid w:val="00A45ED0"/>
    <w:rsid w:val="00A46408"/>
    <w:rsid w:val="00A46A06"/>
    <w:rsid w:val="00A57250"/>
    <w:rsid w:val="00A578F5"/>
    <w:rsid w:val="00A6013A"/>
    <w:rsid w:val="00A609CB"/>
    <w:rsid w:val="00A61538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2DF2"/>
    <w:rsid w:val="00A85586"/>
    <w:rsid w:val="00A9175F"/>
    <w:rsid w:val="00A91FE0"/>
    <w:rsid w:val="00A97F70"/>
    <w:rsid w:val="00AA4266"/>
    <w:rsid w:val="00AA727C"/>
    <w:rsid w:val="00AB0AE0"/>
    <w:rsid w:val="00AB2527"/>
    <w:rsid w:val="00AB3D1E"/>
    <w:rsid w:val="00AB77F2"/>
    <w:rsid w:val="00AC2D83"/>
    <w:rsid w:val="00AC4555"/>
    <w:rsid w:val="00AC4C9D"/>
    <w:rsid w:val="00AC5669"/>
    <w:rsid w:val="00AC754C"/>
    <w:rsid w:val="00AC780F"/>
    <w:rsid w:val="00AC785C"/>
    <w:rsid w:val="00AC7C81"/>
    <w:rsid w:val="00AD03C7"/>
    <w:rsid w:val="00AD1D8F"/>
    <w:rsid w:val="00AD34D0"/>
    <w:rsid w:val="00AD3D26"/>
    <w:rsid w:val="00AD55FC"/>
    <w:rsid w:val="00AD5F90"/>
    <w:rsid w:val="00AE02C5"/>
    <w:rsid w:val="00AE0C14"/>
    <w:rsid w:val="00AE1879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3EB2"/>
    <w:rsid w:val="00B0402C"/>
    <w:rsid w:val="00B04961"/>
    <w:rsid w:val="00B04CF4"/>
    <w:rsid w:val="00B04E14"/>
    <w:rsid w:val="00B06D15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3C94"/>
    <w:rsid w:val="00B24B09"/>
    <w:rsid w:val="00B2594C"/>
    <w:rsid w:val="00B2696B"/>
    <w:rsid w:val="00B26FE4"/>
    <w:rsid w:val="00B309FD"/>
    <w:rsid w:val="00B325D8"/>
    <w:rsid w:val="00B333E3"/>
    <w:rsid w:val="00B3383A"/>
    <w:rsid w:val="00B357F6"/>
    <w:rsid w:val="00B36246"/>
    <w:rsid w:val="00B4095C"/>
    <w:rsid w:val="00B43BC5"/>
    <w:rsid w:val="00B44508"/>
    <w:rsid w:val="00B4506D"/>
    <w:rsid w:val="00B45139"/>
    <w:rsid w:val="00B47146"/>
    <w:rsid w:val="00B47214"/>
    <w:rsid w:val="00B500CD"/>
    <w:rsid w:val="00B51547"/>
    <w:rsid w:val="00B52161"/>
    <w:rsid w:val="00B53FDD"/>
    <w:rsid w:val="00B5465B"/>
    <w:rsid w:val="00B55B34"/>
    <w:rsid w:val="00B563D2"/>
    <w:rsid w:val="00B57C21"/>
    <w:rsid w:val="00B604FC"/>
    <w:rsid w:val="00B6181B"/>
    <w:rsid w:val="00B64E61"/>
    <w:rsid w:val="00B66728"/>
    <w:rsid w:val="00B66F2C"/>
    <w:rsid w:val="00B71B9B"/>
    <w:rsid w:val="00B7256E"/>
    <w:rsid w:val="00B72784"/>
    <w:rsid w:val="00B736C3"/>
    <w:rsid w:val="00B73CB3"/>
    <w:rsid w:val="00B7769F"/>
    <w:rsid w:val="00B777A4"/>
    <w:rsid w:val="00B80C77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A684B"/>
    <w:rsid w:val="00BB19B8"/>
    <w:rsid w:val="00BB2056"/>
    <w:rsid w:val="00BB5390"/>
    <w:rsid w:val="00BB7015"/>
    <w:rsid w:val="00BC052E"/>
    <w:rsid w:val="00BC077D"/>
    <w:rsid w:val="00BC4A55"/>
    <w:rsid w:val="00BC6C4B"/>
    <w:rsid w:val="00BC7A43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694"/>
    <w:rsid w:val="00BE38A8"/>
    <w:rsid w:val="00BF15F1"/>
    <w:rsid w:val="00BF1BAE"/>
    <w:rsid w:val="00BF2F81"/>
    <w:rsid w:val="00BF3244"/>
    <w:rsid w:val="00BF353D"/>
    <w:rsid w:val="00BF6FF2"/>
    <w:rsid w:val="00BF78FD"/>
    <w:rsid w:val="00BF7BD6"/>
    <w:rsid w:val="00C00603"/>
    <w:rsid w:val="00C015A6"/>
    <w:rsid w:val="00C015DF"/>
    <w:rsid w:val="00C0164D"/>
    <w:rsid w:val="00C023B6"/>
    <w:rsid w:val="00C02FE9"/>
    <w:rsid w:val="00C10042"/>
    <w:rsid w:val="00C10098"/>
    <w:rsid w:val="00C10C91"/>
    <w:rsid w:val="00C12D87"/>
    <w:rsid w:val="00C14458"/>
    <w:rsid w:val="00C14AFC"/>
    <w:rsid w:val="00C153BB"/>
    <w:rsid w:val="00C22366"/>
    <w:rsid w:val="00C22F62"/>
    <w:rsid w:val="00C24130"/>
    <w:rsid w:val="00C244CC"/>
    <w:rsid w:val="00C244E8"/>
    <w:rsid w:val="00C256CC"/>
    <w:rsid w:val="00C27669"/>
    <w:rsid w:val="00C27BFA"/>
    <w:rsid w:val="00C31DF3"/>
    <w:rsid w:val="00C31EC8"/>
    <w:rsid w:val="00C34684"/>
    <w:rsid w:val="00C34DE1"/>
    <w:rsid w:val="00C353CF"/>
    <w:rsid w:val="00C359DA"/>
    <w:rsid w:val="00C428FC"/>
    <w:rsid w:val="00C42DD5"/>
    <w:rsid w:val="00C4348A"/>
    <w:rsid w:val="00C451BB"/>
    <w:rsid w:val="00C477A8"/>
    <w:rsid w:val="00C51F8C"/>
    <w:rsid w:val="00C54946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4AEC"/>
    <w:rsid w:val="00C7601A"/>
    <w:rsid w:val="00C76994"/>
    <w:rsid w:val="00C810D6"/>
    <w:rsid w:val="00C8153F"/>
    <w:rsid w:val="00C82F0B"/>
    <w:rsid w:val="00C82F8E"/>
    <w:rsid w:val="00C85440"/>
    <w:rsid w:val="00C9266C"/>
    <w:rsid w:val="00C9327B"/>
    <w:rsid w:val="00C97C1D"/>
    <w:rsid w:val="00CA09A2"/>
    <w:rsid w:val="00CA152F"/>
    <w:rsid w:val="00CA391A"/>
    <w:rsid w:val="00CA4619"/>
    <w:rsid w:val="00CA646B"/>
    <w:rsid w:val="00CB0293"/>
    <w:rsid w:val="00CB13AC"/>
    <w:rsid w:val="00CB49E0"/>
    <w:rsid w:val="00CB5137"/>
    <w:rsid w:val="00CB6C60"/>
    <w:rsid w:val="00CB77CA"/>
    <w:rsid w:val="00CB7A01"/>
    <w:rsid w:val="00CC01EA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5AE9"/>
    <w:rsid w:val="00CD6773"/>
    <w:rsid w:val="00CE1BA2"/>
    <w:rsid w:val="00CE1F34"/>
    <w:rsid w:val="00CE2168"/>
    <w:rsid w:val="00CE222D"/>
    <w:rsid w:val="00CE37D9"/>
    <w:rsid w:val="00CE4C78"/>
    <w:rsid w:val="00CE514E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CF46BA"/>
    <w:rsid w:val="00D00567"/>
    <w:rsid w:val="00D00943"/>
    <w:rsid w:val="00D01504"/>
    <w:rsid w:val="00D024C6"/>
    <w:rsid w:val="00D03663"/>
    <w:rsid w:val="00D04517"/>
    <w:rsid w:val="00D047F6"/>
    <w:rsid w:val="00D0511E"/>
    <w:rsid w:val="00D064C5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4604"/>
    <w:rsid w:val="00D25F02"/>
    <w:rsid w:val="00D27D6B"/>
    <w:rsid w:val="00D323C0"/>
    <w:rsid w:val="00D32776"/>
    <w:rsid w:val="00D32BB1"/>
    <w:rsid w:val="00D34237"/>
    <w:rsid w:val="00D3459A"/>
    <w:rsid w:val="00D35DF6"/>
    <w:rsid w:val="00D37E9A"/>
    <w:rsid w:val="00D40B46"/>
    <w:rsid w:val="00D4132A"/>
    <w:rsid w:val="00D4235E"/>
    <w:rsid w:val="00D42743"/>
    <w:rsid w:val="00D42B29"/>
    <w:rsid w:val="00D4332B"/>
    <w:rsid w:val="00D43B7C"/>
    <w:rsid w:val="00D45251"/>
    <w:rsid w:val="00D45FA3"/>
    <w:rsid w:val="00D4687A"/>
    <w:rsid w:val="00D46968"/>
    <w:rsid w:val="00D46CA6"/>
    <w:rsid w:val="00D504FA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0FCE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5FE"/>
    <w:rsid w:val="00DC6FCE"/>
    <w:rsid w:val="00DC7F87"/>
    <w:rsid w:val="00DD0167"/>
    <w:rsid w:val="00DD27CF"/>
    <w:rsid w:val="00DD2EAB"/>
    <w:rsid w:val="00DD3005"/>
    <w:rsid w:val="00DD3AAC"/>
    <w:rsid w:val="00DD7838"/>
    <w:rsid w:val="00DD7EF3"/>
    <w:rsid w:val="00DE0673"/>
    <w:rsid w:val="00DE45EB"/>
    <w:rsid w:val="00DE5733"/>
    <w:rsid w:val="00DE67E4"/>
    <w:rsid w:val="00DE75D3"/>
    <w:rsid w:val="00DE7EFD"/>
    <w:rsid w:val="00DE7F85"/>
    <w:rsid w:val="00DF01CD"/>
    <w:rsid w:val="00DF14A5"/>
    <w:rsid w:val="00DF1AE3"/>
    <w:rsid w:val="00DF52F2"/>
    <w:rsid w:val="00DF5D0D"/>
    <w:rsid w:val="00DF68C8"/>
    <w:rsid w:val="00DF6F16"/>
    <w:rsid w:val="00E00090"/>
    <w:rsid w:val="00E110B9"/>
    <w:rsid w:val="00E11444"/>
    <w:rsid w:val="00E15ED1"/>
    <w:rsid w:val="00E16B67"/>
    <w:rsid w:val="00E1747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C33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4022"/>
    <w:rsid w:val="00E55C88"/>
    <w:rsid w:val="00E5600C"/>
    <w:rsid w:val="00E568CF"/>
    <w:rsid w:val="00E57351"/>
    <w:rsid w:val="00E6178E"/>
    <w:rsid w:val="00E61DB6"/>
    <w:rsid w:val="00E6447A"/>
    <w:rsid w:val="00E64657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2BB2"/>
    <w:rsid w:val="00E83F5C"/>
    <w:rsid w:val="00E84110"/>
    <w:rsid w:val="00E85038"/>
    <w:rsid w:val="00E85384"/>
    <w:rsid w:val="00E85655"/>
    <w:rsid w:val="00E8697B"/>
    <w:rsid w:val="00E87B49"/>
    <w:rsid w:val="00E87C3A"/>
    <w:rsid w:val="00E90116"/>
    <w:rsid w:val="00E90EB4"/>
    <w:rsid w:val="00E917B0"/>
    <w:rsid w:val="00E928B8"/>
    <w:rsid w:val="00E93D12"/>
    <w:rsid w:val="00E97562"/>
    <w:rsid w:val="00EA065A"/>
    <w:rsid w:val="00EA0715"/>
    <w:rsid w:val="00EA2BDF"/>
    <w:rsid w:val="00EA395D"/>
    <w:rsid w:val="00EA3B83"/>
    <w:rsid w:val="00EA4043"/>
    <w:rsid w:val="00EA4C1A"/>
    <w:rsid w:val="00EA4F5C"/>
    <w:rsid w:val="00EB1584"/>
    <w:rsid w:val="00EB26BF"/>
    <w:rsid w:val="00EB448B"/>
    <w:rsid w:val="00EB567B"/>
    <w:rsid w:val="00EB56F4"/>
    <w:rsid w:val="00EB5DC0"/>
    <w:rsid w:val="00EB6A66"/>
    <w:rsid w:val="00EB6E2F"/>
    <w:rsid w:val="00EB6F6F"/>
    <w:rsid w:val="00EC0ED8"/>
    <w:rsid w:val="00EC1621"/>
    <w:rsid w:val="00EC4352"/>
    <w:rsid w:val="00EC538A"/>
    <w:rsid w:val="00ED0D85"/>
    <w:rsid w:val="00ED4C88"/>
    <w:rsid w:val="00ED6283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387"/>
    <w:rsid w:val="00EF2963"/>
    <w:rsid w:val="00EF39FF"/>
    <w:rsid w:val="00EF4A52"/>
    <w:rsid w:val="00EF537E"/>
    <w:rsid w:val="00EF77D9"/>
    <w:rsid w:val="00F0084C"/>
    <w:rsid w:val="00F042DF"/>
    <w:rsid w:val="00F050B8"/>
    <w:rsid w:val="00F05931"/>
    <w:rsid w:val="00F05BE3"/>
    <w:rsid w:val="00F05C67"/>
    <w:rsid w:val="00F11020"/>
    <w:rsid w:val="00F128BC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0AF9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57FC5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C9B"/>
    <w:rsid w:val="00F81D19"/>
    <w:rsid w:val="00F85AFE"/>
    <w:rsid w:val="00F920EB"/>
    <w:rsid w:val="00F9291E"/>
    <w:rsid w:val="00F92BD6"/>
    <w:rsid w:val="00F94E4E"/>
    <w:rsid w:val="00FA12D9"/>
    <w:rsid w:val="00FA1C7E"/>
    <w:rsid w:val="00FA33A5"/>
    <w:rsid w:val="00FA400E"/>
    <w:rsid w:val="00FA40F8"/>
    <w:rsid w:val="00FB1331"/>
    <w:rsid w:val="00FB2E1F"/>
    <w:rsid w:val="00FB475E"/>
    <w:rsid w:val="00FB4BAC"/>
    <w:rsid w:val="00FB6A3E"/>
    <w:rsid w:val="00FC101F"/>
    <w:rsid w:val="00FC51CC"/>
    <w:rsid w:val="00FC58EE"/>
    <w:rsid w:val="00FD1B1B"/>
    <w:rsid w:val="00FD24DC"/>
    <w:rsid w:val="00FD2552"/>
    <w:rsid w:val="00FD27EC"/>
    <w:rsid w:val="00FD5023"/>
    <w:rsid w:val="00FD77B3"/>
    <w:rsid w:val="00FD7F10"/>
    <w:rsid w:val="00FE0753"/>
    <w:rsid w:val="00FE25ED"/>
    <w:rsid w:val="00FE39AD"/>
    <w:rsid w:val="00FE3D47"/>
    <w:rsid w:val="00FE3F73"/>
    <w:rsid w:val="00FE4CFE"/>
    <w:rsid w:val="00FE4E85"/>
    <w:rsid w:val="00FE67D9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D9B08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Podsis rysunku,Preambuła,Akapit z listą1,Średnia siatka 1 — akcent 21,List Paragraph,sw tekst,CW_Lista,2 heading,A_wyliczenie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Preambuła Znak,Akapit z listą1 Znak,List Paragraph Znak"/>
    <w:link w:val="Akapitzlist"/>
    <w:uiPriority w:val="34"/>
    <w:qFormat/>
    <w:rsid w:val="00E85038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9F4FE-F48C-4D82-AFA9-E9247E1DDBF3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2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4DB54D-7B5D-482D-90A3-D7AB9647892D}"/>
</file>

<file path=customXml/itemProps4.xml><?xml version="1.0" encoding="utf-8"?>
<ds:datastoreItem xmlns:ds="http://schemas.openxmlformats.org/officeDocument/2006/customXml" ds:itemID="{3BD635AF-B37F-48B0-9698-480FA94D0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Anna Gorecka-Drabik</dc:creator>
  <cp:keywords/>
  <cp:lastModifiedBy>Agnieszka Klaja</cp:lastModifiedBy>
  <cp:revision>161</cp:revision>
  <cp:lastPrinted>2020-12-21T07:21:00Z</cp:lastPrinted>
  <dcterms:created xsi:type="dcterms:W3CDTF">2023-06-23T07:57:00Z</dcterms:created>
  <dcterms:modified xsi:type="dcterms:W3CDTF">2026-01-17T08:46:00Z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