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3FE88873" w:rsidR="00DA509A" w:rsidRPr="00F77C99" w:rsidRDefault="00940C71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  <w:t xml:space="preserve">           </w:t>
      </w:r>
      <w:r w:rsidR="007F1E54" w:rsidRPr="00F77C99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F77C99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F77C99">
        <w:rPr>
          <w:rFonts w:ascii="Calibri" w:hAnsi="Calibri" w:cs="Calibri"/>
          <w:sz w:val="20"/>
          <w:szCs w:val="20"/>
        </w:rPr>
        <w:t>7</w:t>
      </w:r>
      <w:r w:rsidR="003E08F8" w:rsidRPr="00F77C99">
        <w:rPr>
          <w:rFonts w:ascii="Calibri" w:hAnsi="Calibri" w:cs="Calibri"/>
          <w:sz w:val="20"/>
          <w:szCs w:val="20"/>
        </w:rPr>
        <w:t xml:space="preserve"> do SWZ</w:t>
      </w:r>
    </w:p>
    <w:p w14:paraId="4D569304" w14:textId="77777777" w:rsidR="00DA509A" w:rsidRPr="00F77C99" w:rsidRDefault="00DA509A" w:rsidP="00D26572">
      <w:pPr>
        <w:ind w:right="39"/>
        <w:rPr>
          <w:rFonts w:ascii="Calibri" w:hAnsi="Calibri" w:cs="Calibri"/>
          <w:sz w:val="20"/>
          <w:szCs w:val="20"/>
        </w:rPr>
      </w:pPr>
    </w:p>
    <w:p w14:paraId="0D52E4A3" w14:textId="0ADAD7DB" w:rsidR="00D22BE4" w:rsidRPr="00F77C99" w:rsidRDefault="00D22BE4" w:rsidP="005F6289">
      <w:pPr>
        <w:jc w:val="right"/>
        <w:rPr>
          <w:rFonts w:ascii="Calibri" w:hAnsi="Calibri" w:cs="Calibri"/>
          <w:sz w:val="20"/>
          <w:szCs w:val="20"/>
        </w:rPr>
      </w:pPr>
      <w:r w:rsidRPr="00F77C99">
        <w:rPr>
          <w:rFonts w:ascii="Calibri" w:hAnsi="Calibri" w:cs="Calibri"/>
          <w:sz w:val="20"/>
          <w:szCs w:val="20"/>
        </w:rPr>
        <w:t>...................................., dnia ....................... 20</w:t>
      </w:r>
      <w:r w:rsidR="000A40F9" w:rsidRPr="00F77C99">
        <w:rPr>
          <w:rFonts w:ascii="Calibri" w:hAnsi="Calibri" w:cs="Calibri"/>
          <w:sz w:val="20"/>
          <w:szCs w:val="20"/>
        </w:rPr>
        <w:t>2</w:t>
      </w:r>
      <w:r w:rsidR="0099392B">
        <w:rPr>
          <w:rFonts w:ascii="Calibri" w:hAnsi="Calibri" w:cs="Calibri"/>
          <w:sz w:val="20"/>
          <w:szCs w:val="20"/>
        </w:rPr>
        <w:t>6</w:t>
      </w:r>
      <w:r w:rsidR="0028454E" w:rsidRPr="00F77C99">
        <w:rPr>
          <w:rFonts w:ascii="Calibri" w:hAnsi="Calibri" w:cs="Calibri"/>
          <w:sz w:val="20"/>
          <w:szCs w:val="20"/>
        </w:rPr>
        <w:t xml:space="preserve"> </w:t>
      </w:r>
      <w:r w:rsidRPr="00F77C99">
        <w:rPr>
          <w:rFonts w:ascii="Calibri" w:hAnsi="Calibri" w:cs="Calibri"/>
          <w:sz w:val="20"/>
          <w:szCs w:val="20"/>
        </w:rPr>
        <w:t>r.</w:t>
      </w:r>
    </w:p>
    <w:p w14:paraId="4ABBD0AC" w14:textId="41D689B6" w:rsidR="005F6289" w:rsidRPr="00F77C99" w:rsidRDefault="005F6289" w:rsidP="005F6289">
      <w:pPr>
        <w:rPr>
          <w:rFonts w:ascii="Calibri" w:hAnsi="Calibri" w:cs="Calibri"/>
          <w:sz w:val="20"/>
          <w:szCs w:val="20"/>
        </w:rPr>
      </w:pPr>
      <w:r w:rsidRPr="00F77C99">
        <w:rPr>
          <w:rFonts w:ascii="Calibri" w:hAnsi="Calibri" w:cs="Calibri"/>
          <w:sz w:val="20"/>
          <w:szCs w:val="20"/>
        </w:rPr>
        <w:t>...................................................................................</w:t>
      </w:r>
    </w:p>
    <w:p w14:paraId="4019EF12" w14:textId="5E6DE8DA" w:rsidR="00DA509A" w:rsidRPr="00F77C99" w:rsidRDefault="00910410" w:rsidP="005F6289">
      <w:pPr>
        <w:ind w:right="39" w:firstLine="426"/>
        <w:rPr>
          <w:rFonts w:ascii="Calibri" w:eastAsia="Batang" w:hAnsi="Calibri" w:cs="Calibri"/>
          <w:i/>
          <w:sz w:val="20"/>
          <w:szCs w:val="20"/>
        </w:rPr>
      </w:pPr>
      <w:r w:rsidRPr="00F77C99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F77C99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3DF565AC" w14:textId="77777777" w:rsidR="00DA509A" w:rsidRPr="00F77C99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29402A29" w14:textId="2BEC4263" w:rsidR="0024406D" w:rsidRPr="00F77C99" w:rsidRDefault="002947F3" w:rsidP="0099392B">
      <w:pPr>
        <w:pStyle w:val="Default"/>
        <w:tabs>
          <w:tab w:val="left" w:pos="3030"/>
          <w:tab w:val="center" w:pos="7001"/>
          <w:tab w:val="left" w:pos="12358"/>
        </w:tabs>
        <w:spacing w:line="276" w:lineRule="auto"/>
        <w:contextualSpacing/>
        <w:rPr>
          <w:rFonts w:ascii="Calibri" w:hAnsi="Calibri" w:cs="Calibri"/>
          <w:b/>
          <w:color w:val="auto"/>
          <w:sz w:val="20"/>
          <w:szCs w:val="20"/>
        </w:rPr>
      </w:pPr>
      <w:r w:rsidRPr="00F77C99">
        <w:rPr>
          <w:rFonts w:ascii="Calibri" w:hAnsi="Calibri" w:cs="Calibri"/>
          <w:b/>
          <w:color w:val="auto"/>
          <w:sz w:val="20"/>
          <w:szCs w:val="20"/>
        </w:rPr>
        <w:tab/>
      </w:r>
      <w:r w:rsidRPr="00F77C99">
        <w:rPr>
          <w:rFonts w:ascii="Calibri" w:hAnsi="Calibri" w:cs="Calibri"/>
          <w:b/>
          <w:color w:val="auto"/>
          <w:sz w:val="20"/>
          <w:szCs w:val="20"/>
        </w:rPr>
        <w:tab/>
      </w:r>
      <w:r w:rsidR="0099392B">
        <w:rPr>
          <w:rFonts w:ascii="Calibri" w:hAnsi="Calibri" w:cs="Calibri"/>
          <w:b/>
          <w:color w:val="auto"/>
          <w:sz w:val="20"/>
          <w:szCs w:val="20"/>
        </w:rPr>
        <w:tab/>
      </w:r>
    </w:p>
    <w:p w14:paraId="0A4A530D" w14:textId="1F9EC6DF" w:rsidR="0032655D" w:rsidRPr="00F77C99" w:rsidRDefault="0032655D" w:rsidP="0024406D">
      <w:pPr>
        <w:pStyle w:val="Default"/>
        <w:tabs>
          <w:tab w:val="left" w:pos="3030"/>
          <w:tab w:val="center" w:pos="7001"/>
        </w:tabs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F77C99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F77C99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F77C99">
        <w:rPr>
          <w:rFonts w:ascii="Calibri" w:hAnsi="Calibri" w:cs="Calibri"/>
          <w:sz w:val="20"/>
          <w:szCs w:val="20"/>
        </w:rPr>
        <w:t>Składany do zadania</w:t>
      </w:r>
      <w:r w:rsidRPr="00F77C99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F77C99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506DDEE2" w14:textId="2AC6C862" w:rsidR="00BD6239" w:rsidRPr="00F77C99" w:rsidRDefault="00081487" w:rsidP="00DD6A7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81487">
        <w:rPr>
          <w:rFonts w:ascii="Calibri" w:hAnsi="Calibri" w:cs="Calibri"/>
          <w:b/>
          <w:bCs/>
          <w:sz w:val="20"/>
          <w:szCs w:val="20"/>
        </w:rPr>
        <w:t>„</w:t>
      </w:r>
      <w:r w:rsidR="0099392B" w:rsidRPr="0099392B">
        <w:rPr>
          <w:rFonts w:ascii="Calibri" w:hAnsi="Calibri" w:cs="Calibri"/>
          <w:b/>
          <w:bCs/>
          <w:sz w:val="20"/>
          <w:szCs w:val="20"/>
        </w:rPr>
        <w:t>Uporządkowanie gospodarki wodno-ściekowej w Gminie Łoniów poza aglomeracją</w:t>
      </w:r>
      <w:r w:rsidRPr="00081487">
        <w:rPr>
          <w:rFonts w:ascii="Calibri" w:hAnsi="Calibri" w:cs="Calibri"/>
          <w:b/>
          <w:bCs/>
          <w:sz w:val="20"/>
          <w:szCs w:val="20"/>
        </w:rPr>
        <w:t>”</w:t>
      </w:r>
    </w:p>
    <w:p w14:paraId="527F1590" w14:textId="77777777" w:rsidR="00CA23A0" w:rsidRPr="00F77C99" w:rsidRDefault="00CA23A0" w:rsidP="00DD6A7C">
      <w:pPr>
        <w:shd w:val="clear" w:color="auto" w:fill="D9E2F3" w:themeFill="accent1" w:themeFillTint="33"/>
        <w:rPr>
          <w:rFonts w:ascii="Calibri" w:hAnsi="Calibri" w:cs="Calibri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F77C99" w14:paraId="57245AC3" w14:textId="77777777" w:rsidTr="00081487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F77C99" w:rsidRDefault="00532237" w:rsidP="00081487">
            <w:pPr>
              <w:shd w:val="clear" w:color="auto" w:fill="D9E2F3" w:themeFill="accent1" w:themeFillTint="33"/>
              <w:snapToGrid w:val="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F77C99" w:rsidRDefault="00532237" w:rsidP="00081487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F77C99" w:rsidRDefault="00532237" w:rsidP="00081487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4A2E2D" w14:textId="77777777" w:rsidR="00532237" w:rsidRPr="00F77C99" w:rsidRDefault="00532237" w:rsidP="00081487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F77C99" w:rsidRDefault="00532237" w:rsidP="00081487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F77C99" w:rsidRDefault="00532237" w:rsidP="00081487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F77C99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F77C99" w:rsidRDefault="0026407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F77C99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68955768" w:rsidR="00532237" w:rsidRPr="00F77C99" w:rsidRDefault="00912CF9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sz w:val="20"/>
                <w:szCs w:val="20"/>
              </w:rPr>
              <w:t>………. 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C84A461" w14:textId="77777777" w:rsidR="006A4CF1" w:rsidRPr="00F77C99" w:rsidRDefault="00532237" w:rsidP="00F84122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sz w:val="20"/>
                <w:szCs w:val="20"/>
              </w:rPr>
              <w:t xml:space="preserve">Kierownik  </w:t>
            </w:r>
          </w:p>
          <w:p w14:paraId="168BFD76" w14:textId="267D35C6" w:rsidR="00532237" w:rsidRPr="00F77C99" w:rsidRDefault="00532237" w:rsidP="00F84122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143D7474" w:rsidR="00532237" w:rsidRPr="00967DC0" w:rsidRDefault="00532237" w:rsidP="00BB7F21">
            <w:pPr>
              <w:pStyle w:val="Default"/>
              <w:ind w:left="142" w:right="141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67DC0">
              <w:rPr>
                <w:rFonts w:ascii="Calibri" w:hAnsi="Calibri" w:cs="Calibri"/>
                <w:sz w:val="20"/>
                <w:szCs w:val="20"/>
              </w:rPr>
              <w:t xml:space="preserve">Uprawnienia budowlane do kierowania </w:t>
            </w:r>
            <w:r w:rsidR="000D1B6F" w:rsidRPr="00967DC0">
              <w:rPr>
                <w:rFonts w:ascii="Calibri" w:hAnsi="Calibri" w:cs="Calibri"/>
                <w:sz w:val="20"/>
                <w:szCs w:val="20"/>
              </w:rPr>
              <w:t>robotami</w:t>
            </w:r>
            <w:r w:rsidR="00EC49D8" w:rsidRPr="00967DC0">
              <w:rPr>
                <w:rFonts w:ascii="Calibri" w:hAnsi="Calibri" w:cs="Calibri"/>
                <w:sz w:val="20"/>
                <w:szCs w:val="20"/>
              </w:rPr>
              <w:t xml:space="preserve"> w </w:t>
            </w:r>
            <w:r w:rsidR="00820D22" w:rsidRPr="00967DC0">
              <w:rPr>
                <w:rFonts w:ascii="Calibri" w:hAnsi="Calibri" w:cs="Calibri"/>
                <w:sz w:val="20"/>
                <w:szCs w:val="20"/>
              </w:rPr>
              <w:t>specjalności instalacyjnej w zakresie sieci, instalacji i urządzeń cieplnych, wentylacyjnych, gazowych, wodociągowych i kanalizacyjnych</w:t>
            </w:r>
            <w:r w:rsidR="00145B10" w:rsidRPr="00967DC0">
              <w:rPr>
                <w:rFonts w:ascii="Calibri" w:hAnsi="Calibri" w:cs="Calibri"/>
                <w:sz w:val="20"/>
                <w:szCs w:val="20"/>
              </w:rPr>
              <w:t xml:space="preserve"> oraz posiadający </w:t>
            </w:r>
            <w:r w:rsidR="00BE32AE" w:rsidRPr="00967DC0">
              <w:rPr>
                <w:rFonts w:ascii="Calibri" w:hAnsi="Calibri" w:cs="Calibri"/>
                <w:sz w:val="20"/>
                <w:szCs w:val="20"/>
              </w:rPr>
              <w:t xml:space="preserve">doświadczenie, jako kierownik budowy lub kierownik robót (od rozpoczęcia do zakończenia), na co najmniej jednej inwestycji związanej z </w:t>
            </w:r>
            <w:bookmarkStart w:id="0" w:name="_Hlk128387598"/>
            <w:r w:rsidR="00BE32AE" w:rsidRPr="00967DC0">
              <w:rPr>
                <w:rFonts w:ascii="Calibri" w:hAnsi="Calibri" w:cs="Calibri"/>
                <w:sz w:val="20"/>
                <w:szCs w:val="20"/>
              </w:rPr>
              <w:t>budową lub przebudową lub rozbudową lub modernizacją</w:t>
            </w:r>
            <w:bookmarkEnd w:id="0"/>
            <w:r w:rsidR="00BE32AE" w:rsidRPr="00967DC0">
              <w:rPr>
                <w:rFonts w:ascii="Calibri" w:hAnsi="Calibri" w:cs="Calibri"/>
                <w:sz w:val="20"/>
                <w:szCs w:val="20"/>
              </w:rPr>
              <w:t xml:space="preserve"> sieci kanalizacji sanitarnej oraz wartości robót budowlanych minimum </w:t>
            </w:r>
            <w:r w:rsidR="007259FA">
              <w:rPr>
                <w:rFonts w:ascii="Calibri" w:hAnsi="Calibri" w:cs="Calibri"/>
                <w:sz w:val="20"/>
                <w:szCs w:val="20"/>
              </w:rPr>
              <w:t>1</w:t>
            </w:r>
            <w:r w:rsidR="00BE32AE" w:rsidRPr="00967DC0">
              <w:rPr>
                <w:rFonts w:ascii="Calibri" w:hAnsi="Calibri" w:cs="Calibri"/>
                <w:sz w:val="20"/>
                <w:szCs w:val="20"/>
              </w:rPr>
              <w:t xml:space="preserve"> 000 000,00 zł brutto</w:t>
            </w:r>
            <w:r w:rsidR="00967DC0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D4BA73C" w14:textId="77777777" w:rsidR="007259FA" w:rsidRDefault="007259FA" w:rsidP="007259FA">
            <w:pPr>
              <w:pStyle w:val="Default"/>
              <w:spacing w:after="240"/>
              <w:ind w:left="142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B61BE1C" w14:textId="69DD63D4" w:rsidR="00362231" w:rsidRPr="00967DC0" w:rsidRDefault="00532237" w:rsidP="007259FA">
            <w:pPr>
              <w:pStyle w:val="Default"/>
              <w:spacing w:after="240"/>
              <w:ind w:left="142"/>
              <w:rPr>
                <w:rFonts w:ascii="Calibri" w:hAnsi="Calibri" w:cs="Calibri"/>
                <w:b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sz w:val="20"/>
                <w:szCs w:val="20"/>
              </w:rPr>
              <w:t>Nr uprawnień ……………………..</w:t>
            </w:r>
          </w:p>
          <w:p w14:paraId="5B22BFDE" w14:textId="77777777" w:rsidR="00967DC0" w:rsidRPr="00967DC0" w:rsidRDefault="00967DC0" w:rsidP="00967DC0">
            <w:pPr>
              <w:pStyle w:val="Default"/>
              <w:spacing w:line="276" w:lineRule="auto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14:paraId="5F2792F2" w14:textId="77777777" w:rsidR="00967DC0" w:rsidRPr="00967DC0" w:rsidRDefault="00967DC0" w:rsidP="00967DC0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Nazwa inwestycji</w:t>
            </w: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0C3D2BF4" w14:textId="77777777" w:rsidR="00967DC0" w:rsidRPr="00967DC0" w:rsidRDefault="00967DC0" w:rsidP="00967DC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21CBE18C" w14:textId="77777777" w:rsidR="00967DC0" w:rsidRPr="00967DC0" w:rsidRDefault="00967DC0" w:rsidP="00967DC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25986A4A" w14:textId="77777777" w:rsidR="00967DC0" w:rsidRPr="00967DC0" w:rsidRDefault="00967DC0" w:rsidP="00967DC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633255B9" w14:textId="77777777" w:rsidR="00967DC0" w:rsidRPr="00967DC0" w:rsidRDefault="00967DC0" w:rsidP="00967DC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Wartość inwestycji:………………………………………………………………</w:t>
            </w:r>
          </w:p>
          <w:p w14:paraId="1D0F86EE" w14:textId="77777777" w:rsidR="00967DC0" w:rsidRPr="00967DC0" w:rsidRDefault="00967DC0" w:rsidP="00967DC0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Nazwa inwestycji</w:t>
            </w: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77B82170" w14:textId="77777777" w:rsidR="00967DC0" w:rsidRPr="00967DC0" w:rsidRDefault="00967DC0" w:rsidP="00967DC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6DE7C2BE" w14:textId="77777777" w:rsidR="00967DC0" w:rsidRPr="00967DC0" w:rsidRDefault="00967DC0" w:rsidP="00967DC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6F26D301" w14:textId="77777777" w:rsidR="00967DC0" w:rsidRPr="00967DC0" w:rsidRDefault="00967DC0" w:rsidP="00967DC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3F79C16D" w14:textId="77777777" w:rsidR="00967DC0" w:rsidRPr="00967DC0" w:rsidRDefault="00967DC0" w:rsidP="00967DC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Wartość inwestycji:………………………………………………………………</w:t>
            </w:r>
          </w:p>
          <w:p w14:paraId="38166B0A" w14:textId="1D02538C" w:rsidR="0014290E" w:rsidRPr="00F77C99" w:rsidRDefault="0014290E" w:rsidP="00E44821">
            <w:pPr>
              <w:pStyle w:val="Default"/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F77C99" w:rsidRDefault="00532237" w:rsidP="00F84122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</w:tbl>
    <w:p w14:paraId="24142F86" w14:textId="6A8D4BEB" w:rsidR="0032655D" w:rsidRPr="00F77C99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libri" w:hAnsi="Calibri" w:cs="Calibri"/>
          <w:sz w:val="20"/>
          <w:szCs w:val="20"/>
        </w:rPr>
      </w:pPr>
      <w:r w:rsidRPr="00F77C99">
        <w:rPr>
          <w:rFonts w:ascii="Calibri" w:hAnsi="Calibri" w:cs="Calibri"/>
          <w:b/>
          <w:bCs/>
          <w:sz w:val="20"/>
          <w:szCs w:val="20"/>
        </w:rPr>
        <w:t xml:space="preserve">Uwaga! </w:t>
      </w:r>
      <w:r w:rsidRPr="00F77C99">
        <w:rPr>
          <w:rFonts w:ascii="Calibri" w:hAnsi="Calibri" w:cs="Calibri"/>
          <w:sz w:val="20"/>
          <w:szCs w:val="20"/>
        </w:rPr>
        <w:t xml:space="preserve">oświadczam(my), </w:t>
      </w:r>
      <w:r w:rsidRPr="00F77C99">
        <w:rPr>
          <w:rFonts w:ascii="Calibri" w:hAnsi="Calibri" w:cs="Calibri"/>
          <w:b/>
          <w:bCs/>
          <w:sz w:val="20"/>
          <w:szCs w:val="20"/>
        </w:rPr>
        <w:t>że osoba wskazana</w:t>
      </w:r>
      <w:r w:rsidRPr="00F77C99">
        <w:rPr>
          <w:rFonts w:ascii="Calibri" w:hAnsi="Calibri" w:cs="Calibri"/>
          <w:sz w:val="20"/>
          <w:szCs w:val="20"/>
        </w:rPr>
        <w:t>, będzie uczestniczyć w wykonywaniu zamówienia i posiada upr</w:t>
      </w:r>
      <w:r w:rsidR="00B7099A" w:rsidRPr="00F77C99">
        <w:rPr>
          <w:rFonts w:ascii="Calibri" w:hAnsi="Calibri" w:cs="Calibri"/>
          <w:sz w:val="20"/>
          <w:szCs w:val="20"/>
        </w:rPr>
        <w:t xml:space="preserve">awnienia wymagane w postawionym </w:t>
      </w:r>
      <w:r w:rsidRPr="00F77C99">
        <w:rPr>
          <w:rFonts w:ascii="Calibri" w:hAnsi="Calibri" w:cs="Calibri"/>
          <w:sz w:val="20"/>
          <w:szCs w:val="20"/>
        </w:rPr>
        <w:t>warunku w SWZ i może sprawować wymienioną funkcję zgodnie z Prawem Budowlanym</w:t>
      </w:r>
      <w:r w:rsidR="008513C9" w:rsidRPr="00F77C99">
        <w:rPr>
          <w:rFonts w:ascii="Calibri" w:hAnsi="Calibri" w:cs="Calibri"/>
          <w:sz w:val="20"/>
          <w:szCs w:val="20"/>
        </w:rPr>
        <w:t>.</w:t>
      </w:r>
      <w:r w:rsidRPr="00F77C99">
        <w:rPr>
          <w:rFonts w:ascii="Calibri" w:hAnsi="Calibri" w:cs="Calibri"/>
          <w:sz w:val="20"/>
          <w:szCs w:val="20"/>
        </w:rPr>
        <w:t xml:space="preserve"> </w:t>
      </w:r>
    </w:p>
    <w:p w14:paraId="356FE75F" w14:textId="663ED1C7" w:rsidR="00461FBB" w:rsidRPr="00F77C99" w:rsidRDefault="0032655D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  <w:r w:rsidRPr="00F77C99">
        <w:rPr>
          <w:rFonts w:ascii="Calibri" w:hAnsi="Calibri" w:cs="Calibri"/>
          <w:sz w:val="20"/>
          <w:szCs w:val="20"/>
        </w:rPr>
        <w:t xml:space="preserve">* niepotrzebne skreślić (jeżeli wykonawca pozostaje w stosunku umowy </w:t>
      </w:r>
      <w:proofErr w:type="spellStart"/>
      <w:r w:rsidRPr="00F77C99">
        <w:rPr>
          <w:rFonts w:ascii="Calibri" w:hAnsi="Calibri" w:cs="Calibri"/>
          <w:sz w:val="20"/>
          <w:szCs w:val="20"/>
        </w:rPr>
        <w:t>cywilno</w:t>
      </w:r>
      <w:proofErr w:type="spellEnd"/>
      <w:r w:rsidRPr="00F77C99">
        <w:rPr>
          <w:rFonts w:ascii="Calibri" w:hAnsi="Calibri" w:cs="Calibri"/>
          <w:sz w:val="20"/>
          <w:szCs w:val="20"/>
        </w:rPr>
        <w:t xml:space="preserve"> prawnej pozostawiamy własne)</w:t>
      </w:r>
    </w:p>
    <w:sectPr w:rsidR="00461FBB" w:rsidRPr="00F77C99" w:rsidSect="00D83E1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9DAED" w14:textId="77777777" w:rsidR="00FF50DC" w:rsidRDefault="00FF50DC">
      <w:r>
        <w:separator/>
      </w:r>
    </w:p>
  </w:endnote>
  <w:endnote w:type="continuationSeparator" w:id="0">
    <w:p w14:paraId="6C0AEDA2" w14:textId="77777777" w:rsidR="00FF50DC" w:rsidRDefault="00FF5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209D88E8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80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7D049" w14:textId="77777777" w:rsidR="00FF4FFE" w:rsidRPr="005910D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1" w:name="_Hlk67762522"/>
    <w:r w:rsidRPr="005910D8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2" w:name="_Hlk67762173"/>
    <w:r w:rsidRPr="005910D8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3" w:name="_Hlk67762143"/>
    <w:r w:rsidRPr="005910D8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5910D8">
      <w:rPr>
        <w:rFonts w:ascii="Calibri" w:hAnsi="Calibri" w:cs="Calibri"/>
        <w:sz w:val="18"/>
        <w:szCs w:val="18"/>
        <w:highlight w:val="yellow"/>
      </w:rPr>
      <w:t>.</w:t>
    </w:r>
    <w:bookmarkEnd w:id="2"/>
    <w:bookmarkEnd w:id="3"/>
  </w:p>
  <w:bookmarkEnd w:id="1"/>
  <w:p w14:paraId="177E523B" w14:textId="77777777" w:rsidR="003F0785" w:rsidRPr="005910D8" w:rsidRDefault="003F0785" w:rsidP="00A81BE2">
    <w:pPr>
      <w:pStyle w:val="Nagwek"/>
      <w:jc w:val="center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A2FD5" w14:textId="77777777" w:rsidR="00FF4FFE" w:rsidRPr="005910D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5910D8">
      <w:rPr>
        <w:rFonts w:ascii="Calibri" w:hAnsi="Calibri" w:cs="Calibri"/>
        <w:b/>
        <w:sz w:val="18"/>
        <w:szCs w:val="18"/>
        <w:highlight w:val="yellow"/>
      </w:rPr>
      <w:t>Dokument musi być podpisany kwalifikowanym podpisem elektronicznym lub podpisem zaufanym lub podpisem osobistym</w:t>
    </w:r>
    <w:r w:rsidRPr="005910D8">
      <w:rPr>
        <w:rFonts w:ascii="Calibri" w:hAnsi="Calibri" w:cs="Calibri"/>
        <w:sz w:val="18"/>
        <w:szCs w:val="18"/>
        <w:highlight w:val="yellow"/>
      </w:rPr>
      <w:t>.</w:t>
    </w:r>
  </w:p>
  <w:p w14:paraId="54E35614" w14:textId="77777777" w:rsidR="00FF4FFE" w:rsidRPr="005910D8" w:rsidRDefault="00FF4FFE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19A61" w14:textId="77777777" w:rsidR="00FF50DC" w:rsidRDefault="00FF50DC">
      <w:r>
        <w:separator/>
      </w:r>
    </w:p>
  </w:footnote>
  <w:footnote w:type="continuationSeparator" w:id="0">
    <w:p w14:paraId="47154F89" w14:textId="77777777" w:rsidR="00FF50DC" w:rsidRDefault="00FF5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5992F" w14:textId="77777777" w:rsidR="005910D8" w:rsidRPr="0028454E" w:rsidRDefault="005910D8" w:rsidP="005910D8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2"/>
        <w:szCs w:val="22"/>
      </w:rPr>
    </w:pPr>
  </w:p>
  <w:p w14:paraId="5E528AB2" w14:textId="77777777" w:rsidR="005910D8" w:rsidRDefault="005910D8" w:rsidP="005910D8">
    <w:pPr>
      <w:pStyle w:val="Nagwek"/>
      <w:jc w:val="center"/>
      <w:rPr>
        <w:i/>
      </w:rPr>
    </w:pPr>
    <w:r>
      <w:rPr>
        <w:noProof/>
        <w:lang w:val="pl-PL" w:eastAsia="pl-PL"/>
      </w:rPr>
      <w:drawing>
        <wp:inline distT="0" distB="0" distL="0" distR="0" wp14:anchorId="73AC9A96" wp14:editId="3FB36F64">
          <wp:extent cx="5737225" cy="704850"/>
          <wp:effectExtent l="0" t="0" r="0" b="0"/>
          <wp:docPr id="852994710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1F9FBAB7" w14:textId="77777777" w:rsidR="005910D8" w:rsidRPr="00E74EB9" w:rsidRDefault="005910D8" w:rsidP="005910D8">
    <w:pPr>
      <w:pStyle w:val="Nagwek"/>
    </w:pPr>
  </w:p>
  <w:p w14:paraId="4DCAAF1C" w14:textId="77777777" w:rsidR="005910D8" w:rsidRPr="0028454E" w:rsidRDefault="005910D8" w:rsidP="005910D8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28454E">
      <w:rPr>
        <w:rFonts w:ascii="Calibri" w:hAnsi="Calibri" w:cs="Calibri"/>
        <w:sz w:val="20"/>
        <w:szCs w:val="20"/>
      </w:rPr>
      <w:t xml:space="preserve">Nr referencyjny: </w:t>
    </w:r>
    <w:r>
      <w:rPr>
        <w:rFonts w:ascii="Calibri" w:hAnsi="Calibri" w:cs="Calibri"/>
        <w:sz w:val="20"/>
        <w:szCs w:val="20"/>
      </w:rPr>
      <w:t xml:space="preserve"> </w:t>
    </w:r>
  </w:p>
  <w:p w14:paraId="75E53254" w14:textId="77777777" w:rsidR="005910D8" w:rsidRPr="005910D8" w:rsidRDefault="005910D8" w:rsidP="005910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C71DF" w14:textId="77777777" w:rsidR="00EB2AC5" w:rsidRPr="0028454E" w:rsidRDefault="00EB2AC5" w:rsidP="00EB2AC5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2"/>
        <w:szCs w:val="22"/>
      </w:rPr>
    </w:pPr>
  </w:p>
  <w:p w14:paraId="67702EBE" w14:textId="77777777" w:rsidR="0028454E" w:rsidRDefault="0028454E" w:rsidP="0028454E">
    <w:pPr>
      <w:pStyle w:val="Nagwek"/>
      <w:jc w:val="center"/>
      <w:rPr>
        <w:i/>
      </w:rPr>
    </w:pPr>
    <w:r>
      <w:rPr>
        <w:noProof/>
        <w:lang w:val="pl-PL" w:eastAsia="pl-PL"/>
      </w:rPr>
      <w:drawing>
        <wp:inline distT="0" distB="0" distL="0" distR="0" wp14:anchorId="7943D6FA" wp14:editId="3A9B2583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55BE1BF8" w14:textId="77777777" w:rsidR="0028454E" w:rsidRPr="00E74EB9" w:rsidRDefault="0028454E" w:rsidP="0028454E">
    <w:pPr>
      <w:pStyle w:val="Nagwek"/>
    </w:pPr>
  </w:p>
  <w:p w14:paraId="3365C5DF" w14:textId="546E8B45" w:rsidR="00127B5D" w:rsidRPr="00013980" w:rsidRDefault="00EB2AC5" w:rsidP="00EB2AC5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28454E">
      <w:rPr>
        <w:rFonts w:ascii="Calibri" w:hAnsi="Calibri" w:cs="Calibri"/>
        <w:sz w:val="20"/>
        <w:szCs w:val="20"/>
      </w:rPr>
      <w:t xml:space="preserve">Nr referencyjny: </w:t>
    </w:r>
    <w:r w:rsidR="006F18F1">
      <w:rPr>
        <w:rFonts w:ascii="Calibri" w:hAnsi="Calibri" w:cs="Calibri"/>
        <w:sz w:val="20"/>
        <w:szCs w:val="20"/>
      </w:rPr>
      <w:t xml:space="preserve"> </w:t>
    </w:r>
    <w:r w:rsidR="0028454E">
      <w:rPr>
        <w:rFonts w:ascii="Calibri" w:hAnsi="Calibri" w:cs="Calibri"/>
        <w:sz w:val="20"/>
        <w:szCs w:val="20"/>
      </w:rPr>
      <w:t xml:space="preserve"> </w:t>
    </w:r>
    <w:r w:rsidR="00013980" w:rsidRPr="00064517">
      <w:rPr>
        <w:rFonts w:ascii="Calibri" w:hAnsi="Calibri" w:cs="Calibri"/>
        <w:sz w:val="18"/>
        <w:szCs w:val="18"/>
      </w:rPr>
      <w:t>Nr referencyjny:</w:t>
    </w:r>
    <w:r w:rsidR="00013980">
      <w:rPr>
        <w:rFonts w:ascii="Calibri" w:hAnsi="Calibri" w:cs="Calibri"/>
        <w:sz w:val="18"/>
        <w:szCs w:val="18"/>
      </w:rPr>
      <w:t xml:space="preserve"> </w:t>
    </w:r>
    <w:r w:rsidR="00013980" w:rsidRPr="00FF6DB2">
      <w:rPr>
        <w:rFonts w:ascii="Calibri" w:hAnsi="Calibri" w:cs="Calibri"/>
        <w:sz w:val="18"/>
        <w:szCs w:val="18"/>
      </w:rPr>
      <w:t>DR.ZPI.271.2.2026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910D6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3655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61535334">
    <w:abstractNumId w:val="38"/>
  </w:num>
  <w:num w:numId="2" w16cid:durableId="1546140027">
    <w:abstractNumId w:val="44"/>
  </w:num>
  <w:num w:numId="3" w16cid:durableId="2012640913">
    <w:abstractNumId w:val="32"/>
  </w:num>
  <w:num w:numId="4" w16cid:durableId="1627858012">
    <w:abstractNumId w:val="27"/>
  </w:num>
  <w:num w:numId="5" w16cid:durableId="617218805">
    <w:abstractNumId w:val="20"/>
  </w:num>
  <w:num w:numId="6" w16cid:durableId="298807539">
    <w:abstractNumId w:val="35"/>
  </w:num>
  <w:num w:numId="7" w16cid:durableId="1910460098">
    <w:abstractNumId w:val="39"/>
  </w:num>
  <w:num w:numId="8" w16cid:durableId="1532105432">
    <w:abstractNumId w:val="24"/>
  </w:num>
  <w:num w:numId="9" w16cid:durableId="2133134906">
    <w:abstractNumId w:val="53"/>
  </w:num>
  <w:num w:numId="10" w16cid:durableId="958341453">
    <w:abstractNumId w:val="59"/>
  </w:num>
  <w:num w:numId="11" w16cid:durableId="1114861247">
    <w:abstractNumId w:val="21"/>
  </w:num>
  <w:num w:numId="12" w16cid:durableId="482505728">
    <w:abstractNumId w:val="56"/>
  </w:num>
  <w:num w:numId="13" w16cid:durableId="1296107932">
    <w:abstractNumId w:val="57"/>
  </w:num>
  <w:num w:numId="14" w16cid:durableId="1752459459">
    <w:abstractNumId w:val="13"/>
  </w:num>
  <w:num w:numId="15" w16cid:durableId="1089502758">
    <w:abstractNumId w:val="29"/>
  </w:num>
  <w:num w:numId="16" w16cid:durableId="1912612867">
    <w:abstractNumId w:val="34"/>
  </w:num>
  <w:num w:numId="17" w16cid:durableId="567304622">
    <w:abstractNumId w:val="52"/>
  </w:num>
  <w:num w:numId="18" w16cid:durableId="915437580">
    <w:abstractNumId w:val="23"/>
  </w:num>
  <w:num w:numId="19" w16cid:durableId="1351106485">
    <w:abstractNumId w:val="14"/>
  </w:num>
  <w:num w:numId="20" w16cid:durableId="254367188">
    <w:abstractNumId w:val="17"/>
  </w:num>
  <w:num w:numId="21" w16cid:durableId="939682168">
    <w:abstractNumId w:val="45"/>
  </w:num>
  <w:num w:numId="22" w16cid:durableId="111628964">
    <w:abstractNumId w:val="18"/>
  </w:num>
  <w:num w:numId="23" w16cid:durableId="1354113743">
    <w:abstractNumId w:val="51"/>
  </w:num>
  <w:num w:numId="24" w16cid:durableId="1450969988">
    <w:abstractNumId w:val="47"/>
  </w:num>
  <w:num w:numId="25" w16cid:durableId="764883865">
    <w:abstractNumId w:val="22"/>
  </w:num>
  <w:num w:numId="26" w16cid:durableId="91910256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866228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7239594">
    <w:abstractNumId w:val="3"/>
  </w:num>
  <w:num w:numId="29" w16cid:durableId="1520392667">
    <w:abstractNumId w:val="8"/>
  </w:num>
  <w:num w:numId="30" w16cid:durableId="1732343739">
    <w:abstractNumId w:val="2"/>
  </w:num>
  <w:num w:numId="31" w16cid:durableId="67114952">
    <w:abstractNumId w:val="43"/>
  </w:num>
  <w:num w:numId="32" w16cid:durableId="1253859380">
    <w:abstractNumId w:val="11"/>
  </w:num>
  <w:num w:numId="33" w16cid:durableId="444806990">
    <w:abstractNumId w:val="31"/>
  </w:num>
  <w:num w:numId="34" w16cid:durableId="1259751925">
    <w:abstractNumId w:val="46"/>
  </w:num>
  <w:num w:numId="35" w16cid:durableId="1617906121">
    <w:abstractNumId w:val="16"/>
  </w:num>
  <w:num w:numId="36" w16cid:durableId="1342471962">
    <w:abstractNumId w:val="55"/>
  </w:num>
  <w:num w:numId="37" w16cid:durableId="2063014284">
    <w:abstractNumId w:val="15"/>
  </w:num>
  <w:num w:numId="38" w16cid:durableId="879559260">
    <w:abstractNumId w:val="9"/>
  </w:num>
  <w:num w:numId="39" w16cid:durableId="2083410166">
    <w:abstractNumId w:val="25"/>
  </w:num>
  <w:num w:numId="40" w16cid:durableId="705636910">
    <w:abstractNumId w:val="40"/>
  </w:num>
  <w:num w:numId="41" w16cid:durableId="1252549320">
    <w:abstractNumId w:val="36"/>
  </w:num>
  <w:num w:numId="42" w16cid:durableId="94345895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4764481">
    <w:abstractNumId w:val="30"/>
  </w:num>
  <w:num w:numId="44" w16cid:durableId="1728413002">
    <w:abstractNumId w:val="26"/>
  </w:num>
  <w:num w:numId="45" w16cid:durableId="2035299041">
    <w:abstractNumId w:val="12"/>
  </w:num>
  <w:num w:numId="46" w16cid:durableId="641543514">
    <w:abstractNumId w:val="19"/>
  </w:num>
  <w:num w:numId="47" w16cid:durableId="2079084743">
    <w:abstractNumId w:val="58"/>
  </w:num>
  <w:num w:numId="48" w16cid:durableId="1255746845">
    <w:abstractNumId w:val="49"/>
  </w:num>
  <w:num w:numId="49" w16cid:durableId="1436513542">
    <w:abstractNumId w:val="42"/>
  </w:num>
  <w:num w:numId="50" w16cid:durableId="503669796">
    <w:abstractNumId w:val="10"/>
  </w:num>
  <w:num w:numId="51" w16cid:durableId="1431972758">
    <w:abstractNumId w:val="50"/>
  </w:num>
  <w:num w:numId="52" w16cid:durableId="2120905099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13980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1487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1B6F"/>
    <w:rsid w:val="000D22AA"/>
    <w:rsid w:val="000D2A17"/>
    <w:rsid w:val="000D40FD"/>
    <w:rsid w:val="000E05B9"/>
    <w:rsid w:val="000E3EBF"/>
    <w:rsid w:val="000E4E2A"/>
    <w:rsid w:val="000E5547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B10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2831"/>
    <w:rsid w:val="00164F38"/>
    <w:rsid w:val="00165D29"/>
    <w:rsid w:val="001720B9"/>
    <w:rsid w:val="0017416A"/>
    <w:rsid w:val="00174344"/>
    <w:rsid w:val="00176E50"/>
    <w:rsid w:val="001816EE"/>
    <w:rsid w:val="001866AD"/>
    <w:rsid w:val="00187717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3569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0F58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06D"/>
    <w:rsid w:val="002447F6"/>
    <w:rsid w:val="00244BB6"/>
    <w:rsid w:val="00246A11"/>
    <w:rsid w:val="00247987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454E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0C26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600E2"/>
    <w:rsid w:val="00362231"/>
    <w:rsid w:val="00362C90"/>
    <w:rsid w:val="00362E75"/>
    <w:rsid w:val="00364AEE"/>
    <w:rsid w:val="00365834"/>
    <w:rsid w:val="00366630"/>
    <w:rsid w:val="00367880"/>
    <w:rsid w:val="00367A44"/>
    <w:rsid w:val="003727B8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27B1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0F2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39FC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934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0D8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35D"/>
    <w:rsid w:val="005E25BB"/>
    <w:rsid w:val="005E342A"/>
    <w:rsid w:val="005E62FD"/>
    <w:rsid w:val="005E7368"/>
    <w:rsid w:val="005F248D"/>
    <w:rsid w:val="005F3C52"/>
    <w:rsid w:val="005F51FC"/>
    <w:rsid w:val="005F53FF"/>
    <w:rsid w:val="005F6289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246A"/>
    <w:rsid w:val="0066323E"/>
    <w:rsid w:val="00664AC0"/>
    <w:rsid w:val="006658B2"/>
    <w:rsid w:val="00667455"/>
    <w:rsid w:val="00667F63"/>
    <w:rsid w:val="00670104"/>
    <w:rsid w:val="006701F1"/>
    <w:rsid w:val="00671FA6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A4CF1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C6155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18F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14C"/>
    <w:rsid w:val="007125C8"/>
    <w:rsid w:val="007165C0"/>
    <w:rsid w:val="00720FCE"/>
    <w:rsid w:val="00722E1D"/>
    <w:rsid w:val="00725372"/>
    <w:rsid w:val="007259FA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63A6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1AB3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0D22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AB0"/>
    <w:rsid w:val="00863D24"/>
    <w:rsid w:val="00866E22"/>
    <w:rsid w:val="008674E4"/>
    <w:rsid w:val="00870445"/>
    <w:rsid w:val="00872C40"/>
    <w:rsid w:val="00872D84"/>
    <w:rsid w:val="0087454E"/>
    <w:rsid w:val="00876906"/>
    <w:rsid w:val="008875A2"/>
    <w:rsid w:val="00891129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35C2"/>
    <w:rsid w:val="008A41DF"/>
    <w:rsid w:val="008B11F9"/>
    <w:rsid w:val="008B3B91"/>
    <w:rsid w:val="008B434B"/>
    <w:rsid w:val="008B504A"/>
    <w:rsid w:val="008C5A0B"/>
    <w:rsid w:val="008C5EBB"/>
    <w:rsid w:val="008C6142"/>
    <w:rsid w:val="008C7216"/>
    <w:rsid w:val="008C7516"/>
    <w:rsid w:val="008C7849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2CF9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3C3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45DED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67DC0"/>
    <w:rsid w:val="009714C2"/>
    <w:rsid w:val="009735E4"/>
    <w:rsid w:val="009829D9"/>
    <w:rsid w:val="00982A0C"/>
    <w:rsid w:val="00983423"/>
    <w:rsid w:val="009834CE"/>
    <w:rsid w:val="00983D87"/>
    <w:rsid w:val="0098603A"/>
    <w:rsid w:val="009860A0"/>
    <w:rsid w:val="0099392B"/>
    <w:rsid w:val="009952C7"/>
    <w:rsid w:val="0099600D"/>
    <w:rsid w:val="009970AA"/>
    <w:rsid w:val="00997B0D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4A6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6528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DC2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051F0"/>
    <w:rsid w:val="00B119CC"/>
    <w:rsid w:val="00B11C33"/>
    <w:rsid w:val="00B12045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688"/>
    <w:rsid w:val="00B659EA"/>
    <w:rsid w:val="00B66F2C"/>
    <w:rsid w:val="00B7099A"/>
    <w:rsid w:val="00B71B9B"/>
    <w:rsid w:val="00B726BF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28C"/>
    <w:rsid w:val="00BA3337"/>
    <w:rsid w:val="00BA4323"/>
    <w:rsid w:val="00BA4BBD"/>
    <w:rsid w:val="00BA5C7E"/>
    <w:rsid w:val="00BA79D6"/>
    <w:rsid w:val="00BA7C69"/>
    <w:rsid w:val="00BB09E4"/>
    <w:rsid w:val="00BB19B8"/>
    <w:rsid w:val="00BB6D55"/>
    <w:rsid w:val="00BB7015"/>
    <w:rsid w:val="00BB7F21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2A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1BBF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3E1B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59CD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4E3"/>
    <w:rsid w:val="00DD2EAB"/>
    <w:rsid w:val="00DD3005"/>
    <w:rsid w:val="00DD3AAC"/>
    <w:rsid w:val="00DD6A7C"/>
    <w:rsid w:val="00DD7E20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05D5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197C"/>
    <w:rsid w:val="00E44821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780C"/>
    <w:rsid w:val="00E6178E"/>
    <w:rsid w:val="00E61DB6"/>
    <w:rsid w:val="00E6447A"/>
    <w:rsid w:val="00E661AD"/>
    <w:rsid w:val="00E70BF5"/>
    <w:rsid w:val="00E712AE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1591"/>
    <w:rsid w:val="00E925D1"/>
    <w:rsid w:val="00E928B8"/>
    <w:rsid w:val="00E929BB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2AC5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695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77C99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0D7C"/>
    <w:rsid w:val="00FB1331"/>
    <w:rsid w:val="00FB2E1F"/>
    <w:rsid w:val="00FB6BB9"/>
    <w:rsid w:val="00FB75A2"/>
    <w:rsid w:val="00FC51CC"/>
    <w:rsid w:val="00FC6A5D"/>
    <w:rsid w:val="00FD0F46"/>
    <w:rsid w:val="00FD24DC"/>
    <w:rsid w:val="00FD2552"/>
    <w:rsid w:val="00FD27EC"/>
    <w:rsid w:val="00FD5CB9"/>
    <w:rsid w:val="00FD77B3"/>
    <w:rsid w:val="00FE0135"/>
    <w:rsid w:val="00FE39AD"/>
    <w:rsid w:val="00FE3D47"/>
    <w:rsid w:val="00FE4CFE"/>
    <w:rsid w:val="00FE5156"/>
    <w:rsid w:val="00FF1B19"/>
    <w:rsid w:val="00FF27A4"/>
    <w:rsid w:val="00FF4295"/>
    <w:rsid w:val="00FF4FFE"/>
    <w:rsid w:val="00FF50DC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78D5575A-15D1-4B76-85E7-43D1385361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C927A-4958-479F-B94B-7913E6EAA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B00C-B626-4ACD-A8B6-1388B56230DF}">
  <ds:schemaRefs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bd155054-772e-4cf4-9f0e-8a32a9d0e2ad"/>
    <ds:schemaRef ds:uri="147221e5-76b2-4806-a46b-4cccc38c7e2f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Krzysztof Pawlik</cp:lastModifiedBy>
  <cp:revision>6</cp:revision>
  <cp:lastPrinted>2020-12-21T07:11:00Z</cp:lastPrinted>
  <dcterms:created xsi:type="dcterms:W3CDTF">2025-03-27T12:10:00Z</dcterms:created>
  <dcterms:modified xsi:type="dcterms:W3CDTF">2026-01-15T10:25:00Z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