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E4B4C" w14:textId="2B1C7C06" w:rsidR="00DA509A" w:rsidRPr="002A04AE" w:rsidRDefault="0056694D" w:rsidP="002A04AE">
      <w:pPr>
        <w:pStyle w:val="ust"/>
        <w:spacing w:before="120" w:after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2A04AE">
        <w:rPr>
          <w:rFonts w:ascii="Cambria" w:hAnsi="Cambria" w:cs="Arial"/>
          <w:b/>
          <w:sz w:val="20"/>
          <w:szCs w:val="20"/>
        </w:rPr>
        <w:t xml:space="preserve">Załącznik nr </w:t>
      </w:r>
      <w:r w:rsidR="00092D2E" w:rsidRPr="002A04AE">
        <w:rPr>
          <w:rFonts w:ascii="Cambria" w:hAnsi="Cambria" w:cs="Arial"/>
          <w:b/>
          <w:sz w:val="20"/>
          <w:szCs w:val="20"/>
        </w:rPr>
        <w:t>9</w:t>
      </w:r>
      <w:r w:rsidR="00612F9F" w:rsidRPr="002A04AE">
        <w:rPr>
          <w:rFonts w:ascii="Cambria" w:hAnsi="Cambria" w:cs="Arial"/>
          <w:b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464027AE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F22EA8">
        <w:rPr>
          <w:rFonts w:ascii="Cambria" w:hAnsi="Cambria" w:cs="Arial"/>
          <w:sz w:val="20"/>
          <w:szCs w:val="20"/>
        </w:rPr>
        <w:t>6</w:t>
      </w:r>
      <w:bookmarkStart w:id="0" w:name="_GoBack"/>
      <w:bookmarkEnd w:id="0"/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6A5EC370" w14:textId="77777777" w:rsidR="002A04AE" w:rsidRDefault="0032655D" w:rsidP="00C53CDB">
      <w:pPr>
        <w:spacing w:line="259" w:lineRule="auto"/>
        <w:jc w:val="center"/>
        <w:rPr>
          <w:rFonts w:ascii="Cambria" w:hAnsi="Cambria" w:cs="Arial"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  <w:bookmarkStart w:id="1" w:name="_Hlk200967997"/>
    </w:p>
    <w:p w14:paraId="3D0A08F8" w14:textId="77777777" w:rsidR="002A04AE" w:rsidRDefault="002A04AE" w:rsidP="002A04AE">
      <w:pPr>
        <w:shd w:val="clear" w:color="auto" w:fill="D9D9D9" w:themeFill="background1" w:themeFillShade="D9"/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003694F" w14:textId="22E0E71B" w:rsidR="002A04AE" w:rsidRDefault="00166CE7" w:rsidP="002A04AE">
      <w:pPr>
        <w:shd w:val="clear" w:color="auto" w:fill="D9D9D9" w:themeFill="background1" w:themeFillShade="D9"/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166CE7">
        <w:rPr>
          <w:rFonts w:ascii="Cambria" w:hAnsi="Cambria" w:cs="Arial"/>
          <w:b/>
          <w:sz w:val="20"/>
          <w:szCs w:val="20"/>
        </w:rPr>
        <w:t>„</w:t>
      </w:r>
      <w:bookmarkStart w:id="2" w:name="_Hlk217725051"/>
      <w:r w:rsidR="00C705B5" w:rsidRPr="001F5693">
        <w:rPr>
          <w:rFonts w:ascii="Cambria" w:hAnsi="Cambria"/>
          <w:b/>
          <w:bCs/>
          <w:sz w:val="20"/>
          <w:szCs w:val="20"/>
        </w:rPr>
        <w:t xml:space="preserve">Termomodernizacja </w:t>
      </w:r>
      <w:r w:rsidR="00354B03">
        <w:rPr>
          <w:rFonts w:ascii="Cambria" w:hAnsi="Cambria"/>
          <w:b/>
          <w:bCs/>
          <w:sz w:val="20"/>
          <w:szCs w:val="20"/>
        </w:rPr>
        <w:t>szkół</w:t>
      </w:r>
      <w:r w:rsidR="00C705B5" w:rsidRPr="001F5693">
        <w:rPr>
          <w:rFonts w:ascii="Cambria" w:hAnsi="Cambria"/>
          <w:b/>
          <w:bCs/>
          <w:sz w:val="20"/>
          <w:szCs w:val="20"/>
        </w:rPr>
        <w:t xml:space="preserve"> w Skrzynnie i Okalewie</w:t>
      </w:r>
      <w:bookmarkEnd w:id="2"/>
      <w:r w:rsidRPr="00166CE7">
        <w:rPr>
          <w:rFonts w:ascii="Cambria" w:hAnsi="Cambria" w:cs="Arial"/>
          <w:b/>
          <w:sz w:val="20"/>
          <w:szCs w:val="20"/>
        </w:rPr>
        <w:t>”</w:t>
      </w:r>
      <w:r w:rsidR="009F2F93">
        <w:rPr>
          <w:rFonts w:ascii="Cambria" w:hAnsi="Cambria" w:cs="Arial"/>
          <w:b/>
          <w:sz w:val="20"/>
          <w:szCs w:val="20"/>
        </w:rPr>
        <w:t xml:space="preserve"> część ……………..</w:t>
      </w:r>
    </w:p>
    <w:p w14:paraId="4589D706" w14:textId="77777777" w:rsidR="00166CE7" w:rsidRPr="00C53CDB" w:rsidRDefault="00166CE7" w:rsidP="002A04AE">
      <w:pPr>
        <w:shd w:val="clear" w:color="auto" w:fill="D9D9D9" w:themeFill="background1" w:themeFillShade="D9"/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bookmarkEnd w:id="1"/>
    <w:p w14:paraId="0F345426" w14:textId="512D941C" w:rsidR="001529EA" w:rsidRPr="0017113D" w:rsidRDefault="001529EA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Style w:val="Siatkatabelijasna"/>
        <w:tblpPr w:leftFromText="141" w:rightFromText="141" w:vertAnchor="text" w:tblpY="1"/>
        <w:tblOverlap w:val="never"/>
        <w:tblW w:w="14604" w:type="dxa"/>
        <w:tblLayout w:type="fixed"/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086"/>
        <w:gridCol w:w="3127"/>
      </w:tblGrid>
      <w:tr w:rsidR="0032655D" w:rsidRPr="00940ADF" w14:paraId="1C6CE486" w14:textId="77777777" w:rsidTr="00C541D3">
        <w:trPr>
          <w:trHeight w:val="942"/>
        </w:trPr>
        <w:tc>
          <w:tcPr>
            <w:tcW w:w="567" w:type="dxa"/>
          </w:tcPr>
          <w:p w14:paraId="5D04873A" w14:textId="77777777" w:rsidR="0032655D" w:rsidRPr="00940ADF" w:rsidRDefault="0032655D" w:rsidP="00CE4CA6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</w:tcPr>
          <w:p w14:paraId="11C49A1C" w14:textId="77777777" w:rsidR="0032655D" w:rsidRPr="00940ADF" w:rsidRDefault="0032655D" w:rsidP="00CE4CA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</w:tcPr>
          <w:p w14:paraId="3E58D613" w14:textId="77777777" w:rsidR="0032655D" w:rsidRPr="00940ADF" w:rsidRDefault="0032655D" w:rsidP="00CE4CA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086" w:type="dxa"/>
          </w:tcPr>
          <w:p w14:paraId="71196FB1" w14:textId="77777777" w:rsidR="0032655D" w:rsidRPr="00940ADF" w:rsidRDefault="0032655D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CE4CA6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3127" w:type="dxa"/>
          </w:tcPr>
          <w:p w14:paraId="122E7C8D" w14:textId="77777777" w:rsidR="0032655D" w:rsidRPr="00940ADF" w:rsidRDefault="0032655D" w:rsidP="00CE4CA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6E3077" w:rsidRPr="00940ADF" w14:paraId="45138305" w14:textId="77777777" w:rsidTr="00C541D3">
        <w:trPr>
          <w:trHeight w:val="942"/>
        </w:trPr>
        <w:tc>
          <w:tcPr>
            <w:tcW w:w="567" w:type="dxa"/>
          </w:tcPr>
          <w:p w14:paraId="2C7CCD50" w14:textId="4506ECFB" w:rsidR="006E3077" w:rsidRPr="00940ADF" w:rsidRDefault="002A04AE" w:rsidP="00CE4CA6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</w:tcPr>
          <w:p w14:paraId="4ADD4855" w14:textId="05D46D56" w:rsidR="006E3077" w:rsidRPr="00940ADF" w:rsidRDefault="00C53CDB" w:rsidP="00CE4CA6">
            <w:pPr>
              <w:pStyle w:val="Default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      .…………… …………..</w:t>
            </w:r>
          </w:p>
        </w:tc>
        <w:tc>
          <w:tcPr>
            <w:tcW w:w="2693" w:type="dxa"/>
          </w:tcPr>
          <w:p w14:paraId="58C80236" w14:textId="77777777" w:rsidR="002A04AE" w:rsidRDefault="002A04AE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E2B0953" w14:textId="77777777" w:rsidR="002A04AE" w:rsidRDefault="002A04AE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2AA4511" w14:textId="77777777" w:rsidR="006E3077" w:rsidRDefault="00C53CDB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Projektantem</w:t>
            </w:r>
          </w:p>
          <w:p w14:paraId="53B2005C" w14:textId="77777777" w:rsidR="00877239" w:rsidRDefault="00877239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262CCFA7" w14:textId="6C956463" w:rsidR="00877239" w:rsidRPr="00940ADF" w:rsidRDefault="00877239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7239">
              <w:rPr>
                <w:rFonts w:ascii="Cambria" w:hAnsi="Cambria"/>
                <w:b/>
                <w:bCs/>
                <w:sz w:val="18"/>
                <w:szCs w:val="18"/>
              </w:rPr>
              <w:t>architektonicznej lub konstrukcyjno-budowlanej</w:t>
            </w:r>
          </w:p>
        </w:tc>
        <w:tc>
          <w:tcPr>
            <w:tcW w:w="6086" w:type="dxa"/>
          </w:tcPr>
          <w:p w14:paraId="17D3F950" w14:textId="34B20B69" w:rsidR="00C53CDB" w:rsidRDefault="00C53CDB" w:rsidP="00CE4CA6">
            <w:pPr>
              <w:suppressAutoHyphens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Osoba </w:t>
            </w:r>
            <w:r w:rsidRPr="00FB0B8A">
              <w:rPr>
                <w:rFonts w:ascii="Cambria" w:hAnsi="Cambria" w:cs="Arial"/>
                <w:sz w:val="20"/>
                <w:szCs w:val="20"/>
              </w:rPr>
              <w:t xml:space="preserve">posiadającym uprawnienia do projektowania w </w:t>
            </w:r>
            <w:r w:rsidRPr="00C53CDB">
              <w:rPr>
                <w:rFonts w:ascii="Cambria" w:hAnsi="Cambria" w:cs="Arial"/>
                <w:sz w:val="20"/>
                <w:szCs w:val="20"/>
              </w:rPr>
              <w:t xml:space="preserve">specjalności </w:t>
            </w:r>
            <w:r w:rsidRPr="00C53CDB">
              <w:rPr>
                <w:rFonts w:ascii="Cambria" w:hAnsi="Cambria" w:cs="Arial"/>
                <w:b/>
                <w:bCs/>
                <w:sz w:val="20"/>
                <w:szCs w:val="20"/>
              </w:rPr>
              <w:t>architektonicznej lub konstrukcyjno-budowlanej</w:t>
            </w:r>
            <w:r w:rsidR="006E764B">
              <w:rPr>
                <w:rFonts w:ascii="Cambria" w:hAnsi="Cambria" w:cs="Arial"/>
                <w:b/>
                <w:bCs/>
                <w:sz w:val="20"/>
                <w:szCs w:val="20"/>
              </w:rPr>
              <w:t>*</w:t>
            </w:r>
            <w:r w:rsidRPr="00C53CDB">
              <w:rPr>
                <w:rFonts w:ascii="Cambria" w:hAnsi="Cambria" w:cs="Arial"/>
                <w:sz w:val="20"/>
                <w:szCs w:val="20"/>
              </w:rPr>
              <w:t xml:space="preserve"> który posiada doświadczenie w wykonaniu jednej dokumentacji projektowej która została zrealizowana na wykonanie </w:t>
            </w:r>
            <w:r w:rsidRPr="00C53CDB">
              <w:rPr>
                <w:rFonts w:ascii="Cambria" w:eastAsia="Calibri" w:hAnsi="Cambria" w:cs="Arial"/>
                <w:iCs/>
                <w:sz w:val="20"/>
                <w:szCs w:val="20"/>
              </w:rPr>
              <w:t>budowy lub przebudowy lub rozbudowy lub modernizacji lub termomodernizacji budynku/ów</w:t>
            </w:r>
            <w:r w:rsidRPr="00C53CDB">
              <w:rPr>
                <w:rFonts w:ascii="Cambria" w:hAnsi="Cambria" w:cs="Arial"/>
                <w:sz w:val="20"/>
                <w:szCs w:val="20"/>
              </w:rPr>
              <w:t xml:space="preserve"> o wartości zrealizowanej inwestycji minimum </w:t>
            </w:r>
            <w:r w:rsidR="00C705B5">
              <w:rPr>
                <w:rFonts w:ascii="Cambria" w:hAnsi="Cambria" w:cs="Arial"/>
                <w:b/>
                <w:bCs/>
                <w:sz w:val="20"/>
                <w:szCs w:val="20"/>
              </w:rPr>
              <w:t>8</w:t>
            </w:r>
            <w:r w:rsidRPr="00C53CDB">
              <w:rPr>
                <w:rFonts w:ascii="Cambria" w:hAnsi="Cambria" w:cs="Arial"/>
                <w:b/>
                <w:bCs/>
                <w:sz w:val="20"/>
                <w:szCs w:val="20"/>
              </w:rPr>
              <w:t>00 000 zł brutto.</w:t>
            </w:r>
          </w:p>
          <w:p w14:paraId="6B52B26F" w14:textId="5459EA3A" w:rsidR="00C53CDB" w:rsidRDefault="00C53CDB" w:rsidP="00CE4CA6">
            <w:pPr>
              <w:suppressAutoHyphens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Nr uprawnień………………… w specjalności </w:t>
            </w:r>
            <w:r w:rsidRPr="00C53CDB">
              <w:rPr>
                <w:rFonts w:ascii="Cambria" w:hAnsi="Cambria" w:cs="Arial"/>
                <w:b/>
                <w:bCs/>
                <w:sz w:val="20"/>
                <w:szCs w:val="20"/>
              </w:rPr>
              <w:t>architektonicznej lub konstrukcyjno-budowlanej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*</w:t>
            </w:r>
            <w:r w:rsidRPr="00C53CDB">
              <w:rPr>
                <w:rFonts w:ascii="Cambria" w:hAnsi="Cambria" w:cs="Arial"/>
                <w:b/>
                <w:bCs/>
                <w:sz w:val="14"/>
                <w:szCs w:val="14"/>
              </w:rPr>
              <w:t>(niepotrzebne skreślić)</w:t>
            </w:r>
          </w:p>
          <w:p w14:paraId="0D2E2F25" w14:textId="77777777" w:rsidR="00C53CDB" w:rsidRPr="00572AEA" w:rsidRDefault="00C53CDB" w:rsidP="00CE4CA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3FD35A76" w14:textId="5F6C1542" w:rsidR="00C53CDB" w:rsidRPr="00C53CDB" w:rsidRDefault="00C53CDB" w:rsidP="00CE4CA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  <w:r w:rsidRPr="00C53CDB">
              <w:rPr>
                <w:rFonts w:ascii="Cambria" w:hAnsi="Cambria"/>
                <w:sz w:val="18"/>
                <w:szCs w:val="18"/>
                <w:u w:val="single"/>
              </w:rPr>
              <w:t>Nazwa inwestycji</w:t>
            </w:r>
            <w:r>
              <w:rPr>
                <w:rFonts w:ascii="Cambria" w:hAnsi="Cambria"/>
                <w:sz w:val="18"/>
                <w:szCs w:val="18"/>
                <w:u w:val="single"/>
              </w:rPr>
              <w:t xml:space="preserve"> zaprojektowanej</w:t>
            </w:r>
            <w:r w:rsidRPr="00C53CDB">
              <w:rPr>
                <w:rFonts w:ascii="Cambria" w:hAnsi="Cambria"/>
                <w:sz w:val="18"/>
                <w:szCs w:val="18"/>
              </w:rPr>
              <w:t>:……………………………………………………………………………</w:t>
            </w:r>
          </w:p>
          <w:p w14:paraId="2A42274D" w14:textId="6B26E005" w:rsidR="00C53CDB" w:rsidRPr="00C53CDB" w:rsidRDefault="00C53CDB" w:rsidP="00CE4CA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  <w:r w:rsidRPr="00C53CDB">
              <w:rPr>
                <w:rFonts w:ascii="Cambria" w:hAnsi="Cambria"/>
                <w:sz w:val="18"/>
                <w:szCs w:val="18"/>
              </w:rPr>
              <w:t>………………………</w:t>
            </w:r>
            <w:r w:rsidR="002A04AE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………………………………………………………………………………..</w:t>
            </w:r>
          </w:p>
          <w:p w14:paraId="46EA84EC" w14:textId="77777777" w:rsidR="00C53CDB" w:rsidRPr="00C53CDB" w:rsidRDefault="00C53CDB" w:rsidP="00CE4CA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  <w:r w:rsidRPr="00C53CDB">
              <w:rPr>
                <w:rFonts w:ascii="Cambria" w:hAnsi="Cambria"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6E21B52F" w14:textId="77777777" w:rsidR="002A04AE" w:rsidRDefault="002A04AE" w:rsidP="00CE4CA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</w:p>
          <w:p w14:paraId="4C5F680F" w14:textId="77777777" w:rsidR="002A04AE" w:rsidRDefault="002A04AE" w:rsidP="00CE4CA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</w:p>
          <w:p w14:paraId="2DFA244F" w14:textId="1E30ACBC" w:rsidR="00C53CDB" w:rsidRPr="00C53CDB" w:rsidRDefault="00C53CDB" w:rsidP="00CE4CA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  <w:r w:rsidRPr="00C53CDB">
              <w:rPr>
                <w:rFonts w:ascii="Cambria" w:hAnsi="Cambria"/>
                <w:sz w:val="18"/>
                <w:szCs w:val="18"/>
              </w:rPr>
              <w:lastRenderedPageBreak/>
              <w:t>Zamawiający: ….…………………………………………………………………………………</w:t>
            </w:r>
          </w:p>
          <w:p w14:paraId="704FA49E" w14:textId="77777777" w:rsidR="00C53CDB" w:rsidRPr="00C53CDB" w:rsidRDefault="00C53CDB" w:rsidP="00CE4CA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  <w:r w:rsidRPr="00C53CDB">
              <w:rPr>
                <w:rFonts w:ascii="Cambria" w:hAnsi="Cambria"/>
                <w:sz w:val="18"/>
                <w:szCs w:val="18"/>
              </w:rPr>
              <w:t>Wartość inwestycji: …………………… zł</w:t>
            </w:r>
          </w:p>
          <w:p w14:paraId="20270D4A" w14:textId="7614D248" w:rsidR="006E3077" w:rsidRPr="00C53CDB" w:rsidRDefault="006E3077" w:rsidP="00CE4CA6">
            <w:pPr>
              <w:pStyle w:val="Default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127" w:type="dxa"/>
          </w:tcPr>
          <w:p w14:paraId="15359EA3" w14:textId="77777777" w:rsidR="006E3077" w:rsidRPr="00940ADF" w:rsidRDefault="006E3077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877239" w:rsidRPr="00940ADF" w14:paraId="7EFE3227" w14:textId="77777777" w:rsidTr="00C541D3">
        <w:trPr>
          <w:trHeight w:val="942"/>
        </w:trPr>
        <w:tc>
          <w:tcPr>
            <w:tcW w:w="567" w:type="dxa"/>
          </w:tcPr>
          <w:p w14:paraId="6FBF9E35" w14:textId="77777777" w:rsidR="00877239" w:rsidRDefault="00877239" w:rsidP="00CE4CA6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1" w:type="dxa"/>
          </w:tcPr>
          <w:p w14:paraId="538B1E2C" w14:textId="77777777" w:rsidR="00877239" w:rsidRDefault="00877239" w:rsidP="00877239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04296268" w14:textId="77777777" w:rsidR="00877239" w:rsidRDefault="00877239" w:rsidP="00877239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25255CEE" w14:textId="0E5CBB49" w:rsidR="00877239" w:rsidRDefault="00877239" w:rsidP="00877239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     ………..</w:t>
            </w:r>
          </w:p>
        </w:tc>
        <w:tc>
          <w:tcPr>
            <w:tcW w:w="2693" w:type="dxa"/>
          </w:tcPr>
          <w:p w14:paraId="7B436E64" w14:textId="77777777" w:rsidR="00877239" w:rsidRDefault="00877239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139AD2D" w14:textId="77777777" w:rsidR="00877239" w:rsidRDefault="00877239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7239">
              <w:rPr>
                <w:rFonts w:ascii="Cambria" w:hAnsi="Cambria"/>
                <w:b/>
                <w:bCs/>
                <w:sz w:val="18"/>
                <w:szCs w:val="18"/>
              </w:rPr>
              <w:t>Projektantem</w:t>
            </w:r>
          </w:p>
          <w:p w14:paraId="256ACBBD" w14:textId="70CD6CD5" w:rsidR="00877239" w:rsidRDefault="00877239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7239">
              <w:rPr>
                <w:rFonts w:ascii="Cambria" w:hAnsi="Cambria"/>
                <w:b/>
                <w:bCs/>
                <w:sz w:val="18"/>
                <w:szCs w:val="18"/>
              </w:rPr>
              <w:t xml:space="preserve">specjalności </w:t>
            </w:r>
            <w:r w:rsidRPr="00877239">
              <w:rPr>
                <w:rFonts w:ascii="Cambria" w:hAnsi="Cambria"/>
                <w:b/>
                <w:bCs/>
                <w:iCs/>
                <w:sz w:val="18"/>
                <w:szCs w:val="18"/>
              </w:rPr>
              <w:t>instalacyjnej w zakresie sieci, instalacji i urządzeń cieplnych, wentylacyjnych, gazowych, wodociągowych i kanalizacyjnych</w:t>
            </w:r>
          </w:p>
        </w:tc>
        <w:tc>
          <w:tcPr>
            <w:tcW w:w="6086" w:type="dxa"/>
          </w:tcPr>
          <w:p w14:paraId="6533DD58" w14:textId="36B0FAD8" w:rsidR="00877239" w:rsidRDefault="00877239" w:rsidP="00CE4CA6">
            <w:pPr>
              <w:suppressAutoHyphens/>
              <w:spacing w:line="276" w:lineRule="auto"/>
              <w:jc w:val="both"/>
              <w:rPr>
                <w:rFonts w:ascii="Cambria" w:hAnsi="Cambri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Osoba </w:t>
            </w:r>
            <w:r w:rsidRPr="00FB0B8A">
              <w:rPr>
                <w:rFonts w:ascii="Cambria" w:hAnsi="Cambria" w:cs="Arial"/>
                <w:sz w:val="20"/>
                <w:szCs w:val="20"/>
              </w:rPr>
              <w:t xml:space="preserve">posiadającym uprawnienia do projektowania w </w:t>
            </w:r>
            <w:r w:rsidRPr="00C53CDB">
              <w:rPr>
                <w:rFonts w:ascii="Cambria" w:hAnsi="Cambria" w:cs="Arial"/>
                <w:sz w:val="20"/>
                <w:szCs w:val="20"/>
              </w:rPr>
              <w:t xml:space="preserve">specjalności </w:t>
            </w:r>
            <w:r w:rsidRPr="00877239">
              <w:rPr>
                <w:rFonts w:ascii="Cambria" w:hAnsi="Cambria"/>
                <w:b/>
                <w:bCs/>
                <w:iCs/>
                <w:sz w:val="18"/>
                <w:szCs w:val="18"/>
              </w:rPr>
              <w:t>instalacyjnej w zakresie sieci, instalacji i urządzeń cieplnych, wentylacyjnych, gazowych, wodociągowych i kanalizacyjnych</w:t>
            </w:r>
            <w:r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 </w:t>
            </w:r>
            <w:r w:rsidRPr="00877239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877239">
              <w:rPr>
                <w:rFonts w:ascii="Cambria" w:hAnsi="Cambria"/>
                <w:bCs/>
                <w:iCs/>
                <w:sz w:val="18"/>
                <w:szCs w:val="18"/>
              </w:rPr>
              <w:t>który posiada doświadczenie w wykonaniu jednej dokumentacji projektowej w wymaganej specjalności która została zrealizowana na wykonanie</w:t>
            </w:r>
            <w:r w:rsidRPr="00877239">
              <w:rPr>
                <w:rFonts w:ascii="Cambria" w:hAnsi="Cambria"/>
                <w:b/>
                <w:bCs/>
                <w:iCs/>
                <w:sz w:val="18"/>
                <w:szCs w:val="18"/>
              </w:rPr>
              <w:t xml:space="preserve"> budowy lub przebudowy lub rozbudowy lub modernizacji lub termomodernizacji budynku/ów o wartości zrealizowanej inwestycji minimum </w:t>
            </w:r>
            <w:r w:rsidR="00C705B5">
              <w:rPr>
                <w:rFonts w:ascii="Cambria" w:hAnsi="Cambria"/>
                <w:b/>
                <w:bCs/>
                <w:iCs/>
                <w:sz w:val="18"/>
                <w:szCs w:val="18"/>
              </w:rPr>
              <w:t>8</w:t>
            </w:r>
            <w:r w:rsidRPr="00877239">
              <w:rPr>
                <w:rFonts w:ascii="Cambria" w:hAnsi="Cambria"/>
                <w:b/>
                <w:bCs/>
                <w:iCs/>
                <w:sz w:val="18"/>
                <w:szCs w:val="18"/>
              </w:rPr>
              <w:t>00 000 zł brutto.</w:t>
            </w:r>
          </w:p>
          <w:p w14:paraId="72ADAD71" w14:textId="77777777" w:rsidR="00877239" w:rsidRDefault="00877239" w:rsidP="00877239">
            <w:pPr>
              <w:suppressAutoHyphens/>
              <w:spacing w:before="240" w:line="276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0BE3B021" w14:textId="77777777" w:rsidR="00877239" w:rsidRDefault="00877239" w:rsidP="00877239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7375376" w14:textId="77777777" w:rsidR="00877239" w:rsidRDefault="00877239" w:rsidP="00877239">
            <w:pPr>
              <w:suppressAutoHyphens/>
              <w:spacing w:line="276" w:lineRule="auto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89D8189" w14:textId="548D2E55" w:rsidR="00877239" w:rsidRPr="00877239" w:rsidRDefault="00877239" w:rsidP="00877239">
            <w:pPr>
              <w:suppressAutoHyphens/>
              <w:spacing w:line="276" w:lineRule="auto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877239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D7F6019" w14:textId="096CCF2C" w:rsidR="00877239" w:rsidRPr="00877239" w:rsidRDefault="00877239" w:rsidP="00877239">
            <w:pPr>
              <w:suppressAutoHyphens/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877239">
              <w:rPr>
                <w:rFonts w:ascii="Cambria" w:hAnsi="Cambria"/>
                <w:sz w:val="18"/>
                <w:szCs w:val="18"/>
              </w:rPr>
              <w:t>Nazwa inwestycji zaprojektowanej:…………………………………………………..</w:t>
            </w:r>
          </w:p>
          <w:p w14:paraId="7C3C12C0" w14:textId="77777777" w:rsidR="00877239" w:rsidRDefault="00877239" w:rsidP="00877239">
            <w:pPr>
              <w:suppressAutoHyphens/>
              <w:spacing w:line="276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1F4CC690" w14:textId="2E5489ED" w:rsidR="00877239" w:rsidRPr="00877239" w:rsidRDefault="00877239" w:rsidP="00877239">
            <w:pPr>
              <w:suppressAutoHyphens/>
              <w:spacing w:line="276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77239">
              <w:rPr>
                <w:rFonts w:ascii="Cambria" w:hAnsi="Cambria"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16069ED0" w14:textId="77777777" w:rsidR="00877239" w:rsidRPr="00877239" w:rsidRDefault="00877239" w:rsidP="00877239">
            <w:pPr>
              <w:suppressAutoHyphens/>
              <w:spacing w:line="276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77239">
              <w:rPr>
                <w:rFonts w:ascii="Cambria" w:hAnsi="Cambria"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170741E5" w14:textId="77777777" w:rsidR="00877239" w:rsidRPr="00877239" w:rsidRDefault="00877239" w:rsidP="00877239">
            <w:pPr>
              <w:suppressAutoHyphens/>
              <w:spacing w:line="276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77239">
              <w:rPr>
                <w:rFonts w:ascii="Cambria" w:hAnsi="Cambria"/>
                <w:sz w:val="18"/>
                <w:szCs w:val="18"/>
              </w:rPr>
              <w:t>Wartość inwestycji: …………………… zł</w:t>
            </w:r>
          </w:p>
          <w:p w14:paraId="0D16CAC2" w14:textId="463B1F7D" w:rsidR="00877239" w:rsidRDefault="00877239" w:rsidP="00CE4CA6">
            <w:pPr>
              <w:suppressAutoHyphens/>
              <w:spacing w:line="276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127" w:type="dxa"/>
          </w:tcPr>
          <w:p w14:paraId="3E6D37B0" w14:textId="77777777" w:rsidR="00877239" w:rsidRPr="00940ADF" w:rsidRDefault="00877239" w:rsidP="00CE4CA6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CD1626" w:rsidRPr="00940ADF" w14:paraId="626D1053" w14:textId="77777777" w:rsidTr="00C541D3">
        <w:trPr>
          <w:trHeight w:val="587"/>
        </w:trPr>
        <w:tc>
          <w:tcPr>
            <w:tcW w:w="567" w:type="dxa"/>
          </w:tcPr>
          <w:p w14:paraId="18879E1B" w14:textId="6FCBF21B" w:rsidR="00CD1626" w:rsidRPr="002A04AE" w:rsidRDefault="002A04AE" w:rsidP="00CE4CA6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2A04AE">
              <w:rPr>
                <w:rFonts w:ascii="Cambria" w:hAnsi="Cambria" w:cs="Arial"/>
                <w:b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</w:tcPr>
          <w:p w14:paraId="25C938D8" w14:textId="23DB3272" w:rsidR="00CD1626" w:rsidRPr="00940ADF" w:rsidRDefault="00CD1626" w:rsidP="00CE4CA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</w:tcPr>
          <w:p w14:paraId="4213E795" w14:textId="77777777" w:rsidR="002A04AE" w:rsidRDefault="002A04AE" w:rsidP="00CE4CA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1E22D920" w14:textId="77777777" w:rsidR="002A04AE" w:rsidRDefault="002A04AE" w:rsidP="00CE4CA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33967170" w14:textId="10A82868" w:rsidR="00CD1626" w:rsidRPr="00091FCF" w:rsidRDefault="00CD1626" w:rsidP="00CE4CA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086" w:type="dxa"/>
          </w:tcPr>
          <w:p w14:paraId="19CBFB70" w14:textId="4FE38FCD" w:rsidR="002A04AE" w:rsidRDefault="00CD1626" w:rsidP="00CE4CA6">
            <w:pPr>
              <w:suppressAutoHyphens/>
              <w:spacing w:before="240" w:line="276" w:lineRule="auto"/>
              <w:jc w:val="both"/>
              <w:rPr>
                <w:rFonts w:ascii="Cambria" w:eastAsia="Calibri" w:hAnsi="Cambria" w:cs="Arial"/>
                <w:b/>
                <w:bCs/>
                <w:iCs/>
                <w:sz w:val="20"/>
                <w:szCs w:val="20"/>
              </w:rPr>
            </w:pPr>
            <w:r w:rsidRPr="00146333">
              <w:rPr>
                <w:rFonts w:ascii="Cambria" w:hAnsi="Cambria" w:cs="Arial"/>
                <w:sz w:val="18"/>
                <w:szCs w:val="18"/>
              </w:rPr>
              <w:t xml:space="preserve">Osoba </w:t>
            </w:r>
            <w:r w:rsidR="00C53CDB" w:rsidRPr="007B1029">
              <w:rPr>
                <w:rFonts w:ascii="Cambria" w:eastAsia="Calibri" w:hAnsi="Cambria" w:cs="Cambria"/>
                <w:sz w:val="20"/>
                <w:szCs w:val="20"/>
              </w:rPr>
              <w:t>posiadającym uprawnienia do kierowania robotami budowlanymi</w:t>
            </w:r>
            <w:r w:rsidR="00C53CDB">
              <w:rPr>
                <w:rFonts w:ascii="Cambria" w:eastAsia="Calibri" w:hAnsi="Cambria" w:cs="Cambria"/>
                <w:sz w:val="20"/>
                <w:szCs w:val="20"/>
              </w:rPr>
              <w:t xml:space="preserve"> </w:t>
            </w:r>
            <w:r w:rsidR="00C53CDB" w:rsidRPr="007B1029">
              <w:rPr>
                <w:rFonts w:ascii="Cambria" w:eastAsia="Calibri" w:hAnsi="Cambria" w:cs="Cambria"/>
                <w:sz w:val="20"/>
                <w:szCs w:val="20"/>
              </w:rPr>
              <w:t>w specjalności</w:t>
            </w:r>
            <w:r w:rsidR="002A04AE">
              <w:rPr>
                <w:rFonts w:ascii="Cambria" w:eastAsia="Calibri" w:hAnsi="Cambria" w:cs="Cambria"/>
                <w:sz w:val="20"/>
                <w:szCs w:val="20"/>
              </w:rPr>
              <w:t xml:space="preserve"> </w:t>
            </w:r>
            <w:r w:rsidR="00C53CDB" w:rsidRPr="007B1029">
              <w:rPr>
                <w:rFonts w:ascii="Cambria" w:eastAsia="Calibri" w:hAnsi="Cambria" w:cs="Cambria"/>
                <w:b/>
                <w:sz w:val="20"/>
                <w:szCs w:val="20"/>
              </w:rPr>
              <w:t>konstrukcyjno-budowlanej</w:t>
            </w:r>
            <w:r w:rsidR="00C53CDB" w:rsidRPr="007B1029">
              <w:rPr>
                <w:rFonts w:ascii="Cambria" w:eastAsia="Calibri" w:hAnsi="Cambria" w:cs="Cambria"/>
                <w:sz w:val="20"/>
                <w:szCs w:val="20"/>
              </w:rPr>
              <w:t>,</w:t>
            </w:r>
            <w:r w:rsidR="002A04AE">
              <w:rPr>
                <w:rFonts w:ascii="Cambria" w:eastAsia="Calibri" w:hAnsi="Cambria" w:cs="Cambria"/>
                <w:sz w:val="20"/>
                <w:szCs w:val="20"/>
              </w:rPr>
              <w:t xml:space="preserve"> </w:t>
            </w:r>
            <w:r w:rsidR="00C53CDB" w:rsidRPr="007B1029">
              <w:rPr>
                <w:rFonts w:ascii="Cambria" w:eastAsia="Calibri" w:hAnsi="Cambria" w:cs="Cambria"/>
                <w:sz w:val="20"/>
                <w:szCs w:val="20"/>
              </w:rPr>
              <w:t xml:space="preserve"> posiadającym doświadczenie w pełnieniu funkcji kierownika budowy lub kierownika robót </w:t>
            </w:r>
            <w:r w:rsidR="00C53CDB" w:rsidRPr="007B1029">
              <w:rPr>
                <w:rFonts w:ascii="Cambria" w:hAnsi="Cambria" w:cs="Arial"/>
                <w:sz w:val="20"/>
                <w:szCs w:val="20"/>
              </w:rPr>
              <w:t xml:space="preserve">(od rozpoczęcia do zakończenia inwestycji) </w:t>
            </w:r>
            <w:r w:rsidR="00C53CDB" w:rsidRPr="007B1029">
              <w:rPr>
                <w:rFonts w:ascii="Cambria" w:eastAsia="Calibri" w:hAnsi="Cambria" w:cs="Cambria"/>
                <w:sz w:val="20"/>
                <w:szCs w:val="20"/>
              </w:rPr>
              <w:t>na co najmniej jednej zakończonej inwestycji (</w:t>
            </w:r>
            <w:r w:rsidR="00C53CDB" w:rsidRPr="007B1029">
              <w:rPr>
                <w:rFonts w:ascii="Cambria" w:hAnsi="Cambria" w:cs="Arial"/>
                <w:color w:val="000000"/>
                <w:sz w:val="20"/>
                <w:szCs w:val="20"/>
              </w:rPr>
              <w:t>wykonanej z należytą starannością)</w:t>
            </w:r>
            <w:r w:rsidR="00C53CDB" w:rsidRPr="007B1029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 xml:space="preserve"> </w:t>
            </w:r>
            <w:r w:rsidR="00C53CDB" w:rsidRPr="007B1029">
              <w:rPr>
                <w:rFonts w:ascii="Cambria" w:eastAsia="Calibri" w:hAnsi="Cambria" w:cs="Cambria"/>
                <w:sz w:val="20"/>
                <w:szCs w:val="20"/>
              </w:rPr>
              <w:t xml:space="preserve">związanej z </w:t>
            </w:r>
            <w:r w:rsidR="00C53CDB" w:rsidRPr="007B1029">
              <w:rPr>
                <w:rFonts w:ascii="Cambria" w:eastAsia="Calibri" w:hAnsi="Cambria" w:cs="Cambria"/>
                <w:b/>
                <w:sz w:val="20"/>
                <w:szCs w:val="20"/>
              </w:rPr>
              <w:t>budową</w:t>
            </w:r>
            <w:r w:rsidR="00C53CDB" w:rsidRPr="007B1029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 xml:space="preserve"> </w:t>
            </w:r>
            <w:r w:rsidR="00C53CDB" w:rsidRPr="007B1029">
              <w:rPr>
                <w:rFonts w:ascii="Cambria" w:eastAsia="Calibri" w:hAnsi="Cambria" w:cs="Cambria"/>
                <w:b/>
                <w:sz w:val="20"/>
                <w:szCs w:val="20"/>
              </w:rPr>
              <w:t>lub przebudową lub rozbudową lub modernizacją lub termomodernizacją budynku/ów</w:t>
            </w:r>
            <w:r w:rsidR="00C53CDB">
              <w:rPr>
                <w:rFonts w:ascii="Cambria" w:eastAsia="Calibri" w:hAnsi="Cambria" w:cs="Cambria"/>
                <w:b/>
                <w:sz w:val="20"/>
                <w:szCs w:val="20"/>
              </w:rPr>
              <w:t xml:space="preserve">, </w:t>
            </w:r>
            <w:r w:rsidR="00C53CDB" w:rsidRPr="007B1029">
              <w:rPr>
                <w:rFonts w:ascii="Cambria" w:eastAsia="Calibri" w:hAnsi="Cambria" w:cs="Cambria"/>
                <w:sz w:val="20"/>
                <w:szCs w:val="20"/>
              </w:rPr>
              <w:t>o wartości nie mniejszej</w:t>
            </w:r>
            <w:r w:rsidR="00C541D3">
              <w:rPr>
                <w:rFonts w:ascii="Cambria" w:eastAsia="Calibri" w:hAnsi="Cambria" w:cs="Cambria"/>
                <w:sz w:val="20"/>
                <w:szCs w:val="20"/>
              </w:rPr>
              <w:t xml:space="preserve"> </w:t>
            </w:r>
            <w:r w:rsidR="00C53CDB" w:rsidRPr="007B1029">
              <w:rPr>
                <w:rFonts w:ascii="Cambria" w:eastAsia="Calibri" w:hAnsi="Cambria" w:cs="Cambria"/>
                <w:sz w:val="20"/>
                <w:szCs w:val="20"/>
              </w:rPr>
              <w:t xml:space="preserve">niż: </w:t>
            </w:r>
            <w:r w:rsidR="00C53CDB" w:rsidRPr="007B1029">
              <w:rPr>
                <w:rFonts w:ascii="Cambria" w:eastAsia="Calibri" w:hAnsi="Cambria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C705B5">
              <w:rPr>
                <w:rFonts w:ascii="Cambria" w:eastAsia="Calibri" w:hAnsi="Cambria" w:cs="Arial"/>
                <w:b/>
                <w:bCs/>
                <w:iCs/>
                <w:sz w:val="20"/>
                <w:szCs w:val="20"/>
              </w:rPr>
              <w:t>8</w:t>
            </w:r>
            <w:r w:rsidR="00C53CDB" w:rsidRPr="007B1029">
              <w:rPr>
                <w:rFonts w:ascii="Cambria" w:eastAsia="Calibri" w:hAnsi="Cambria" w:cs="Arial"/>
                <w:b/>
                <w:bCs/>
                <w:iCs/>
                <w:sz w:val="20"/>
                <w:szCs w:val="20"/>
              </w:rPr>
              <w:t xml:space="preserve">00 000,00 zł </w:t>
            </w:r>
            <w:r w:rsidR="00C53CDB" w:rsidRPr="00C53CDB">
              <w:rPr>
                <w:rFonts w:ascii="Cambria" w:eastAsia="Calibri" w:hAnsi="Cambria" w:cs="Arial"/>
                <w:b/>
                <w:bCs/>
                <w:iCs/>
                <w:sz w:val="20"/>
                <w:szCs w:val="20"/>
              </w:rPr>
              <w:t xml:space="preserve">brutto </w:t>
            </w:r>
            <w:r w:rsidR="002A04AE">
              <w:rPr>
                <w:rFonts w:ascii="Cambria" w:eastAsia="Calibri" w:hAnsi="Cambria" w:cs="Arial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A224D7D" w14:textId="2261B791" w:rsidR="00CD1626" w:rsidRDefault="00CD1626" w:rsidP="00CE4CA6">
            <w:pPr>
              <w:suppressAutoHyphens/>
              <w:spacing w:before="240" w:line="276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E4CA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E4CA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C53CDB" w:rsidRDefault="00CD1626" w:rsidP="00CE4CA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  <w:r w:rsidRPr="00C53CDB">
              <w:rPr>
                <w:rFonts w:ascii="Cambria" w:hAnsi="Cambria"/>
                <w:sz w:val="18"/>
                <w:szCs w:val="18"/>
                <w:u w:val="single"/>
              </w:rPr>
              <w:t>Nazwa inwestycji</w:t>
            </w:r>
            <w:r w:rsidRPr="00C53CDB">
              <w:rPr>
                <w:rFonts w:ascii="Cambria" w:hAnsi="Cambria"/>
                <w:sz w:val="18"/>
                <w:szCs w:val="18"/>
              </w:rPr>
              <w:t>:………………………………………………………………………………</w:t>
            </w:r>
          </w:p>
          <w:p w14:paraId="7E87E469" w14:textId="311496D6" w:rsidR="00CD1626" w:rsidRPr="00C53CDB" w:rsidRDefault="00CD1626" w:rsidP="00CE4CA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  <w:r w:rsidRPr="00C53CDB">
              <w:rPr>
                <w:rFonts w:ascii="Cambria" w:hAnsi="Cambria"/>
                <w:sz w:val="18"/>
                <w:szCs w:val="18"/>
              </w:rPr>
              <w:t>Data zakończenia inwestycji:………………………</w:t>
            </w:r>
          </w:p>
          <w:p w14:paraId="3E529A2A" w14:textId="7DEB5220" w:rsidR="00CD1626" w:rsidRPr="00C53CDB" w:rsidRDefault="00CD1626" w:rsidP="00CE4CA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  <w:r w:rsidRPr="00C53CDB">
              <w:rPr>
                <w:rFonts w:ascii="Cambria" w:hAnsi="Cambria"/>
                <w:sz w:val="18"/>
                <w:szCs w:val="18"/>
              </w:rPr>
              <w:t>Zamawiający: ….……………………………………………………</w:t>
            </w:r>
          </w:p>
          <w:p w14:paraId="40D54C2B" w14:textId="638FB392" w:rsidR="00DC6986" w:rsidRPr="00DC6986" w:rsidRDefault="00CD1626" w:rsidP="00DC6986">
            <w:pPr>
              <w:pStyle w:val="Default"/>
              <w:spacing w:line="276" w:lineRule="auto"/>
              <w:ind w:left="502"/>
              <w:rPr>
                <w:rFonts w:ascii="Cambria" w:hAnsi="Cambria"/>
                <w:sz w:val="18"/>
                <w:szCs w:val="18"/>
              </w:rPr>
            </w:pPr>
            <w:r w:rsidRPr="00C53CDB">
              <w:rPr>
                <w:rFonts w:ascii="Cambria" w:hAnsi="Cambria"/>
                <w:sz w:val="18"/>
                <w:szCs w:val="18"/>
              </w:rPr>
              <w:lastRenderedPageBreak/>
              <w:t>Wartość inwestycji: …………………… zł</w:t>
            </w:r>
          </w:p>
        </w:tc>
        <w:tc>
          <w:tcPr>
            <w:tcW w:w="3127" w:type="dxa"/>
          </w:tcPr>
          <w:p w14:paraId="51D7E4B0" w14:textId="77777777" w:rsidR="00CD1626" w:rsidRPr="00940ADF" w:rsidRDefault="00CD1626" w:rsidP="00CE4CA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  <w:tr w:rsidR="00DC6986" w:rsidRPr="00940ADF" w14:paraId="0B75DC3D" w14:textId="77777777" w:rsidTr="00C541D3">
        <w:trPr>
          <w:trHeight w:val="587"/>
        </w:trPr>
        <w:tc>
          <w:tcPr>
            <w:tcW w:w="567" w:type="dxa"/>
          </w:tcPr>
          <w:p w14:paraId="704ECFAF" w14:textId="77777777" w:rsidR="00DC6986" w:rsidRPr="002A04AE" w:rsidRDefault="00DC6986" w:rsidP="00CE4CA6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1" w:type="dxa"/>
          </w:tcPr>
          <w:p w14:paraId="1A825EC4" w14:textId="77777777" w:rsidR="00DC6986" w:rsidRDefault="00DC6986" w:rsidP="00CE4CA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93" w:type="dxa"/>
          </w:tcPr>
          <w:p w14:paraId="587264AF" w14:textId="77777777" w:rsidR="00DC6986" w:rsidRPr="00456B82" w:rsidRDefault="00DC6986" w:rsidP="00CE4CA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167A5827" w14:textId="448B80AF" w:rsidR="00DC6986" w:rsidRPr="00456B82" w:rsidRDefault="00DC6986" w:rsidP="00CE4CA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56B82">
              <w:rPr>
                <w:rFonts w:ascii="Cambria" w:hAnsi="Cambria"/>
                <w:b/>
                <w:sz w:val="18"/>
                <w:szCs w:val="18"/>
              </w:rPr>
              <w:t>Kierownik robót</w:t>
            </w:r>
            <w:r w:rsidR="006E764B">
              <w:rPr>
                <w:rFonts w:ascii="Cambria" w:hAnsi="Cambria"/>
                <w:b/>
                <w:sz w:val="18"/>
                <w:szCs w:val="18"/>
              </w:rPr>
              <w:t xml:space="preserve"> sanitarnych</w:t>
            </w:r>
          </w:p>
        </w:tc>
        <w:tc>
          <w:tcPr>
            <w:tcW w:w="6086" w:type="dxa"/>
          </w:tcPr>
          <w:p w14:paraId="14ECB231" w14:textId="77777777" w:rsidR="00DC6986" w:rsidRPr="00456B82" w:rsidRDefault="00DC6986" w:rsidP="00DC6986">
            <w:pPr>
              <w:pStyle w:val="Default"/>
              <w:ind w:left="144" w:right="153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56B82">
              <w:rPr>
                <w:rFonts w:ascii="Cambria" w:hAnsi="Cambria"/>
                <w:sz w:val="18"/>
                <w:szCs w:val="18"/>
              </w:rPr>
              <w:t xml:space="preserve">Osoba posiadająca uprawnienia do kierowania robotami budowlanymi </w:t>
            </w:r>
            <w:r w:rsidRPr="00456B82">
              <w:rPr>
                <w:rFonts w:ascii="Cambria" w:hAnsi="Cambria"/>
                <w:sz w:val="18"/>
                <w:szCs w:val="18"/>
              </w:rPr>
              <w:br/>
              <w:t xml:space="preserve">w specjalności </w:t>
            </w:r>
            <w:r w:rsidRPr="00456B82">
              <w:rPr>
                <w:rFonts w:ascii="Cambria" w:hAnsi="Cambria"/>
                <w:b/>
                <w:iCs/>
                <w:sz w:val="18"/>
                <w:szCs w:val="18"/>
              </w:rPr>
              <w:t>instalacyjnej w zakresie sieci, instalacji i urządzeń cieplnych, wentylacyjnych, gazowych, wodociągowych i kanalizacyjnych.</w:t>
            </w:r>
          </w:p>
          <w:p w14:paraId="577CCE14" w14:textId="77777777" w:rsidR="00DC6986" w:rsidRPr="00456B82" w:rsidRDefault="00DC6986" w:rsidP="00DC698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9FAABA8" w14:textId="77777777" w:rsidR="00DC6986" w:rsidRPr="00456B82" w:rsidRDefault="00DC6986" w:rsidP="00DC698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456B82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6E948690" w14:textId="77777777" w:rsidR="00DC6986" w:rsidRPr="00456B82" w:rsidRDefault="00DC6986" w:rsidP="00CE4CA6">
            <w:pPr>
              <w:suppressAutoHyphens/>
              <w:spacing w:before="240"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127" w:type="dxa"/>
          </w:tcPr>
          <w:p w14:paraId="52FB3D92" w14:textId="7A6F8809" w:rsidR="00DC6986" w:rsidRPr="00940ADF" w:rsidRDefault="009F2F93" w:rsidP="00CE4CA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6E764B" w:rsidRPr="00940ADF" w14:paraId="6DE98351" w14:textId="77777777" w:rsidTr="00C541D3">
        <w:trPr>
          <w:trHeight w:val="587"/>
        </w:trPr>
        <w:tc>
          <w:tcPr>
            <w:tcW w:w="567" w:type="dxa"/>
          </w:tcPr>
          <w:p w14:paraId="00B3A833" w14:textId="77777777" w:rsidR="006E764B" w:rsidRPr="002A04AE" w:rsidRDefault="006E764B" w:rsidP="00CE4CA6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131" w:type="dxa"/>
          </w:tcPr>
          <w:p w14:paraId="074865DA" w14:textId="77777777" w:rsidR="006E764B" w:rsidRDefault="006E764B" w:rsidP="00CE4CA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F780DF2" w14:textId="440C4D8E" w:rsidR="006E764B" w:rsidRPr="00456B82" w:rsidRDefault="006E764B" w:rsidP="00CE4CA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A6F0E">
              <w:rPr>
                <w:rFonts w:ascii="Cambria" w:hAnsi="Cambria"/>
                <w:b/>
                <w:iCs/>
                <w:sz w:val="20"/>
                <w:szCs w:val="20"/>
              </w:rPr>
              <w:t>Kierownik robót elektrycznych</w:t>
            </w:r>
          </w:p>
        </w:tc>
        <w:tc>
          <w:tcPr>
            <w:tcW w:w="6086" w:type="dxa"/>
          </w:tcPr>
          <w:p w14:paraId="79AE9155" w14:textId="60D7FECD" w:rsidR="006E764B" w:rsidRPr="006E764B" w:rsidRDefault="006E764B" w:rsidP="006E764B">
            <w:pPr>
              <w:pStyle w:val="Default"/>
              <w:ind w:left="144" w:right="153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56B82">
              <w:rPr>
                <w:rFonts w:ascii="Cambria" w:hAnsi="Cambria"/>
                <w:sz w:val="18"/>
                <w:szCs w:val="18"/>
              </w:rPr>
              <w:t xml:space="preserve">Osoba posiadająca uprawnienia do kierowania robotami budowlanymi </w:t>
            </w:r>
            <w:r w:rsidRPr="00456B82">
              <w:rPr>
                <w:rFonts w:ascii="Cambria" w:hAnsi="Cambria"/>
                <w:sz w:val="18"/>
                <w:szCs w:val="18"/>
              </w:rPr>
              <w:br/>
              <w:t xml:space="preserve">w specjalności </w:t>
            </w:r>
            <w:r w:rsidRPr="006E764B">
              <w:rPr>
                <w:rFonts w:ascii="Cambria" w:hAnsi="Cambria"/>
                <w:b/>
                <w:bCs/>
                <w:sz w:val="20"/>
                <w:szCs w:val="20"/>
              </w:rPr>
              <w:t>sieci, instalacji i urządzeń elektrycznych i elektroenergetycznych</w:t>
            </w:r>
            <w:r w:rsidRPr="006E764B">
              <w:rPr>
                <w:rFonts w:ascii="Cambria" w:hAnsi="Cambria"/>
                <w:b/>
                <w:bCs/>
                <w:iCs/>
                <w:sz w:val="18"/>
                <w:szCs w:val="18"/>
              </w:rPr>
              <w:t>.</w:t>
            </w:r>
          </w:p>
          <w:p w14:paraId="390A7360" w14:textId="77777777" w:rsidR="006E764B" w:rsidRPr="00456B82" w:rsidRDefault="006E764B" w:rsidP="006E764B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0F8E956" w14:textId="77777777" w:rsidR="006E764B" w:rsidRPr="00456B82" w:rsidRDefault="006E764B" w:rsidP="006E764B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456B82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3BBBF9A2" w14:textId="77777777" w:rsidR="006E764B" w:rsidRPr="00456B82" w:rsidRDefault="006E764B" w:rsidP="00DC6986">
            <w:pPr>
              <w:pStyle w:val="Default"/>
              <w:ind w:left="144" w:right="153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127" w:type="dxa"/>
          </w:tcPr>
          <w:p w14:paraId="35648FB3" w14:textId="23C2C3F2" w:rsidR="006E764B" w:rsidRPr="00940ADF" w:rsidRDefault="009F2F93" w:rsidP="00CE4CA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7464589E" w14:textId="4B6747C2" w:rsidR="006A6A96" w:rsidRPr="00940ADF" w:rsidRDefault="00CE4CA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b/>
          <w:bCs/>
          <w:sz w:val="18"/>
          <w:szCs w:val="18"/>
        </w:rPr>
        <w:br w:type="textWrapping" w:clear="all"/>
      </w:r>
      <w:r w:rsidR="006A6A96"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="006A6A96" w:rsidRPr="001B3B08">
        <w:rPr>
          <w:rFonts w:ascii="Cambria" w:hAnsi="Cambria" w:cs="Arial"/>
          <w:sz w:val="18"/>
          <w:szCs w:val="18"/>
        </w:rPr>
        <w:t xml:space="preserve">oświadczam(my), </w:t>
      </w:r>
      <w:r w:rsidR="006A6A96"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="006A6A96" w:rsidRPr="001B3B08">
        <w:rPr>
          <w:rFonts w:ascii="Cambria" w:hAnsi="Cambria" w:cs="Arial"/>
          <w:sz w:val="18"/>
          <w:szCs w:val="18"/>
        </w:rPr>
        <w:t>, będzie uczestniczyć w wykonywaniu zamówienia i posiada niezbędne wykształcenie oraz uprawnienia do wykonania przedmiotu zamówienia, wymagane w postawionym warunku w SWZ i może sprawować wymienioną funkcję zgodnie z Prawem Budowlanym.</w:t>
      </w:r>
      <w:r w:rsidR="006A6A96"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39B4237E" w:rsidR="0021284A" w:rsidRDefault="0032655D" w:rsidP="00905E0F">
      <w:pPr>
        <w:pStyle w:val="Default"/>
        <w:rPr>
          <w:rFonts w:ascii="Cambria" w:hAnsi="Cambria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p w14:paraId="4EC274A3" w14:textId="15015F38" w:rsidR="00752A28" w:rsidRDefault="00752A28" w:rsidP="00905E0F">
      <w:pPr>
        <w:pStyle w:val="Default"/>
        <w:rPr>
          <w:rFonts w:ascii="Cambria" w:hAnsi="Cambria"/>
          <w:color w:val="auto"/>
          <w:sz w:val="16"/>
          <w:szCs w:val="16"/>
        </w:rPr>
      </w:pPr>
    </w:p>
    <w:p w14:paraId="7E5D7517" w14:textId="77777777" w:rsidR="00752A28" w:rsidRDefault="00752A28" w:rsidP="006E764B">
      <w:pPr>
        <w:ind w:left="1049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0AE9E30" w14:textId="77777777" w:rsidR="00752A28" w:rsidRPr="00905E0F" w:rsidRDefault="00752A28" w:rsidP="00905E0F">
      <w:pPr>
        <w:pStyle w:val="Default"/>
        <w:rPr>
          <w:rFonts w:ascii="Cambria" w:hAnsi="Cambria"/>
          <w:color w:val="auto"/>
          <w:sz w:val="16"/>
          <w:szCs w:val="16"/>
        </w:rPr>
      </w:pPr>
    </w:p>
    <w:sectPr w:rsidR="00752A28" w:rsidRPr="00905E0F" w:rsidSect="006E764B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567" w:right="1418" w:bottom="1135" w:left="1418" w:header="597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E5A4E" w14:textId="77777777" w:rsidR="00CF0B6B" w:rsidRDefault="00CF0B6B">
      <w:r>
        <w:separator/>
      </w:r>
    </w:p>
  </w:endnote>
  <w:endnote w:type="continuationSeparator" w:id="0">
    <w:p w14:paraId="2C5DA7A9" w14:textId="77777777" w:rsidR="00CF0B6B" w:rsidRDefault="00CF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7CA14" w14:textId="77777777" w:rsidR="00CF0B6B" w:rsidRDefault="00CF0B6B">
      <w:r>
        <w:separator/>
      </w:r>
    </w:p>
  </w:footnote>
  <w:footnote w:type="continuationSeparator" w:id="0">
    <w:p w14:paraId="14566C04" w14:textId="77777777" w:rsidR="00CF0B6B" w:rsidRDefault="00CF0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C761C" w14:textId="31B0E76B" w:rsidR="00CE4CA6" w:rsidRPr="00097201" w:rsidRDefault="006E764B" w:rsidP="006E764B">
    <w:pPr>
      <w:tabs>
        <w:tab w:val="left" w:pos="3824"/>
      </w:tabs>
      <w:ind w:left="426" w:firstLine="567"/>
      <w:rPr>
        <w:rFonts w:ascii="Cambria" w:hAnsi="Cambria"/>
        <w:color w:val="000000"/>
        <w:sz w:val="20"/>
        <w:szCs w:val="20"/>
      </w:rPr>
    </w:pPr>
    <w:bookmarkStart w:id="3" w:name="_Hlk99106032"/>
    <w:bookmarkStart w:id="4" w:name="_Hlk99106033"/>
    <w:bookmarkStart w:id="5" w:name="_Hlk103892953"/>
    <w:bookmarkStart w:id="6" w:name="_Hlk103892954"/>
    <w:bookmarkStart w:id="7" w:name="_Hlk134692557"/>
    <w:bookmarkStart w:id="8" w:name="_Hlk134692558"/>
    <w:r>
      <w:rPr>
        <w:rFonts w:ascii="Cambria" w:hAnsi="Cambria"/>
        <w:b/>
        <w:color w:val="000000"/>
        <w:sz w:val="20"/>
        <w:szCs w:val="20"/>
      </w:rPr>
      <w:tab/>
    </w:r>
    <w:bookmarkEnd w:id="3"/>
    <w:bookmarkEnd w:id="4"/>
    <w:bookmarkEnd w:id="5"/>
    <w:bookmarkEnd w:id="6"/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D15E3" w14:textId="77777777" w:rsidR="00674C82" w:rsidRDefault="00674C82" w:rsidP="00674C82">
    <w:pPr>
      <w:pStyle w:val="Nagwek"/>
      <w:tabs>
        <w:tab w:val="clear" w:pos="4536"/>
        <w:tab w:val="clear" w:pos="9072"/>
        <w:tab w:val="left" w:pos="3862"/>
      </w:tabs>
    </w:pPr>
    <w:r>
      <w:tab/>
    </w:r>
    <w:r w:rsidRPr="005424BC">
      <w:rPr>
        <w:noProof/>
      </w:rPr>
      <w:drawing>
        <wp:inline distT="0" distB="0" distL="0" distR="0" wp14:anchorId="676C4EF7" wp14:editId="411E3D89">
          <wp:extent cx="5759450" cy="580390"/>
          <wp:effectExtent l="0" t="0" r="0" b="0"/>
          <wp:docPr id="1542603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090046" w14:textId="5D7AD425" w:rsidR="006E764B" w:rsidRDefault="00674C82" w:rsidP="00354B03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r w:rsidRPr="00685750">
      <w:rPr>
        <w:rFonts w:ascii="Cambria" w:hAnsi="Cambria"/>
        <w:b/>
        <w:color w:val="000000"/>
        <w:sz w:val="20"/>
        <w:szCs w:val="20"/>
      </w:rPr>
      <w:t>Numer referencyjny:</w:t>
    </w:r>
    <w:r w:rsidRPr="00685750">
      <w:rPr>
        <w:rFonts w:ascii="Cambria" w:hAnsi="Cambria"/>
        <w:color w:val="000000"/>
        <w:sz w:val="20"/>
        <w:szCs w:val="20"/>
      </w:rPr>
      <w:t xml:space="preserve"> </w:t>
    </w:r>
    <w:r w:rsidR="00354B03" w:rsidRPr="005F7842">
      <w:rPr>
        <w:rFonts w:ascii="Cambria" w:hAnsi="Cambria"/>
        <w:b/>
        <w:bCs/>
        <w:sz w:val="20"/>
        <w:szCs w:val="20"/>
      </w:rPr>
      <w:t>DG.271.1.2026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6AB895F8"/>
    <w:lvl w:ilvl="0" w:tplc="0EB6DC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7012911"/>
    <w:multiLevelType w:val="hybridMultilevel"/>
    <w:tmpl w:val="1A52108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3A52124B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3" w15:restartNumberingAfterBreak="0">
    <w:nsid w:val="3E842137"/>
    <w:multiLevelType w:val="hybridMultilevel"/>
    <w:tmpl w:val="6AB895F8"/>
    <w:lvl w:ilvl="0" w:tplc="0EB6DC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3D178EF"/>
    <w:multiLevelType w:val="hybridMultilevel"/>
    <w:tmpl w:val="8138C8E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A39E962E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57410E1B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840639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0" w15:restartNumberingAfterBreak="0">
    <w:nsid w:val="74873B03"/>
    <w:multiLevelType w:val="hybridMultilevel"/>
    <w:tmpl w:val="4F165C90"/>
    <w:lvl w:ilvl="0" w:tplc="FB92B7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16"/>
  </w:num>
  <w:num w:numId="5">
    <w:abstractNumId w:val="17"/>
  </w:num>
  <w:num w:numId="6">
    <w:abstractNumId w:val="11"/>
  </w:num>
  <w:num w:numId="7">
    <w:abstractNumId w:val="10"/>
  </w:num>
  <w:num w:numId="8">
    <w:abstractNumId w:val="20"/>
  </w:num>
  <w:num w:numId="9">
    <w:abstractNumId w:val="14"/>
  </w:num>
  <w:num w:numId="10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8D1"/>
    <w:rsid w:val="000179C9"/>
    <w:rsid w:val="00020A3B"/>
    <w:rsid w:val="00022964"/>
    <w:rsid w:val="000231AC"/>
    <w:rsid w:val="000239D4"/>
    <w:rsid w:val="00023AD8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19F"/>
    <w:rsid w:val="00066926"/>
    <w:rsid w:val="000675E7"/>
    <w:rsid w:val="00070743"/>
    <w:rsid w:val="000726CE"/>
    <w:rsid w:val="00074D9F"/>
    <w:rsid w:val="00075847"/>
    <w:rsid w:val="00080D85"/>
    <w:rsid w:val="00081A64"/>
    <w:rsid w:val="0008234D"/>
    <w:rsid w:val="00084151"/>
    <w:rsid w:val="00084DB6"/>
    <w:rsid w:val="000858B3"/>
    <w:rsid w:val="00090A82"/>
    <w:rsid w:val="00091FCF"/>
    <w:rsid w:val="00092D2E"/>
    <w:rsid w:val="000970DD"/>
    <w:rsid w:val="00097201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6333"/>
    <w:rsid w:val="0014707D"/>
    <w:rsid w:val="001529EA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66CE7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16CE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0641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2111"/>
    <w:rsid w:val="002654BA"/>
    <w:rsid w:val="0026568F"/>
    <w:rsid w:val="0026706B"/>
    <w:rsid w:val="002678AB"/>
    <w:rsid w:val="00271D38"/>
    <w:rsid w:val="00272E2B"/>
    <w:rsid w:val="002814D4"/>
    <w:rsid w:val="002837ED"/>
    <w:rsid w:val="00285008"/>
    <w:rsid w:val="002876E2"/>
    <w:rsid w:val="00287A2A"/>
    <w:rsid w:val="00290EB4"/>
    <w:rsid w:val="002932F3"/>
    <w:rsid w:val="002953C0"/>
    <w:rsid w:val="002A04AE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3D52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758"/>
    <w:rsid w:val="00350282"/>
    <w:rsid w:val="00351E47"/>
    <w:rsid w:val="00353E34"/>
    <w:rsid w:val="00354735"/>
    <w:rsid w:val="00354B03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3815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1BD6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6B82"/>
    <w:rsid w:val="00457BC4"/>
    <w:rsid w:val="00460E98"/>
    <w:rsid w:val="00460EBC"/>
    <w:rsid w:val="004617BB"/>
    <w:rsid w:val="00462A4F"/>
    <w:rsid w:val="004639B5"/>
    <w:rsid w:val="0047062C"/>
    <w:rsid w:val="00472F97"/>
    <w:rsid w:val="00474243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6F26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3A"/>
    <w:rsid w:val="00522BE4"/>
    <w:rsid w:val="005327E3"/>
    <w:rsid w:val="00532D41"/>
    <w:rsid w:val="00532DC9"/>
    <w:rsid w:val="00534E6E"/>
    <w:rsid w:val="00535B3B"/>
    <w:rsid w:val="0054161F"/>
    <w:rsid w:val="00541932"/>
    <w:rsid w:val="00542F58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3C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4C82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077"/>
    <w:rsid w:val="006E3411"/>
    <w:rsid w:val="006E500A"/>
    <w:rsid w:val="006E52B0"/>
    <w:rsid w:val="006E6C17"/>
    <w:rsid w:val="006E764B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722C"/>
    <w:rsid w:val="00720FCE"/>
    <w:rsid w:val="00722E1D"/>
    <w:rsid w:val="00723489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2A28"/>
    <w:rsid w:val="007548DB"/>
    <w:rsid w:val="0075499B"/>
    <w:rsid w:val="00755404"/>
    <w:rsid w:val="007572CC"/>
    <w:rsid w:val="00757D73"/>
    <w:rsid w:val="00760F63"/>
    <w:rsid w:val="00762138"/>
    <w:rsid w:val="007646D7"/>
    <w:rsid w:val="007661C0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163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37E11"/>
    <w:rsid w:val="00840988"/>
    <w:rsid w:val="008409B8"/>
    <w:rsid w:val="00840E8D"/>
    <w:rsid w:val="008429AC"/>
    <w:rsid w:val="008438B5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77239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29E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0E07"/>
    <w:rsid w:val="009510D6"/>
    <w:rsid w:val="009516CD"/>
    <w:rsid w:val="00952F96"/>
    <w:rsid w:val="0095353E"/>
    <w:rsid w:val="00953976"/>
    <w:rsid w:val="00954AF0"/>
    <w:rsid w:val="00956E47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2F93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00B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CDB"/>
    <w:rsid w:val="00C541D3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05B5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D7CFB"/>
    <w:rsid w:val="00CE1BA2"/>
    <w:rsid w:val="00CE2168"/>
    <w:rsid w:val="00CE222D"/>
    <w:rsid w:val="00CE37D9"/>
    <w:rsid w:val="00CE4CA6"/>
    <w:rsid w:val="00CE5A77"/>
    <w:rsid w:val="00CE5B34"/>
    <w:rsid w:val="00CE5ED5"/>
    <w:rsid w:val="00CE7014"/>
    <w:rsid w:val="00CF04AF"/>
    <w:rsid w:val="00CF0B6B"/>
    <w:rsid w:val="00CF2B9E"/>
    <w:rsid w:val="00CF2E3A"/>
    <w:rsid w:val="00CF3E72"/>
    <w:rsid w:val="00CF6AC8"/>
    <w:rsid w:val="00D039E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D8C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3C3F"/>
    <w:rsid w:val="00DB4875"/>
    <w:rsid w:val="00DB6B37"/>
    <w:rsid w:val="00DB7F36"/>
    <w:rsid w:val="00DC067B"/>
    <w:rsid w:val="00DC08B6"/>
    <w:rsid w:val="00DC2739"/>
    <w:rsid w:val="00DC3694"/>
    <w:rsid w:val="00DC3754"/>
    <w:rsid w:val="00DC6986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045D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4B1F"/>
    <w:rsid w:val="00EC538A"/>
    <w:rsid w:val="00ED4336"/>
    <w:rsid w:val="00ED4C88"/>
    <w:rsid w:val="00ED54EC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2EA8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40A"/>
    <w:rsid w:val="00FD77B3"/>
    <w:rsid w:val="00FE39AD"/>
    <w:rsid w:val="00FE3D47"/>
    <w:rsid w:val="00FE4CFE"/>
    <w:rsid w:val="00FE62AB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3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  <w:style w:type="table" w:styleId="Siatkatabelijasna">
    <w:name w:val="Grid Table Light"/>
    <w:basedOn w:val="Standardowy"/>
    <w:uiPriority w:val="40"/>
    <w:rsid w:val="00752A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440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33</cp:revision>
  <cp:lastPrinted>2013-04-03T06:33:00Z</cp:lastPrinted>
  <dcterms:created xsi:type="dcterms:W3CDTF">2025-09-14T07:33:00Z</dcterms:created>
  <dcterms:modified xsi:type="dcterms:W3CDTF">2026-01-12T10:54:00Z</dcterms:modified>
</cp:coreProperties>
</file>