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 xml:space="preserve">Załącznik nr 3 do </w:t>
      </w:r>
      <w:r w:rsidR="00695EB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pl-PL"/>
        </w:rPr>
        <w:t>SWZ</w:t>
      </w:r>
      <w:bookmarkStart w:id="0" w:name="_GoBack"/>
      <w:bookmarkEnd w:id="0"/>
    </w:p>
    <w:p w:rsidR="00EC592B" w:rsidRPr="001621C7" w:rsidRDefault="00542EEF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SZCZEGÓŁOWY </w:t>
      </w:r>
      <w:r w:rsidR="00EC592B" w:rsidRPr="001621C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FORMULARZ </w:t>
      </w:r>
      <w:r w:rsidRPr="001621C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OFERTOWY</w:t>
      </w: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121FC1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w imieniu </w:t>
      </w:r>
    </w:p>
    <w:p w:rsidR="00121FC1" w:rsidRPr="001621C7" w:rsidRDefault="00121FC1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</w:t>
      </w:r>
      <w:r w:rsidR="00121FC1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</w:t>
      </w:r>
      <w:r w:rsidR="00D07503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EC592B" w:rsidRPr="001621C7" w:rsidRDefault="0038287B" w:rsidP="001621C7">
      <w:p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ofertę w postępowaniu </w:t>
      </w:r>
      <w:r w:rsidRPr="001621C7">
        <w:rPr>
          <w:rFonts w:ascii="Times New Roman" w:eastAsia="Times New Roman" w:hAnsi="Times New Roman" w:cs="Times New Roman"/>
          <w:bCs/>
          <w:sz w:val="20"/>
          <w:szCs w:val="20"/>
          <w:lang w:eastAsia="pl-PL" w:bidi="pl-PL"/>
        </w:rPr>
        <w:t xml:space="preserve">o udzielenie zamówienia publicznego prowadzonego </w:t>
      </w:r>
      <w:r w:rsidR="00711362" w:rsidRPr="001621C7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w trybie podstawowym bez negocjacji, o wartości zamówienia mniejszej niż progi unijne, o którym mowa w art. 275 pkt 1</w:t>
      </w:r>
      <w:proofErr w:type="gramStart"/>
      <w:r w:rsidR="00711362" w:rsidRPr="001621C7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)  ustawy</w:t>
      </w:r>
      <w:proofErr w:type="gramEnd"/>
      <w:r w:rsidR="00711362" w:rsidRPr="001621C7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z dnia 11.09.2019 r. – Prawo zamówień publicznych (tj. Dz. U. z 202</w:t>
      </w:r>
      <w:r w:rsidR="001621C7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4</w:t>
      </w:r>
      <w:r w:rsidR="00711362" w:rsidRPr="001621C7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r. 1</w:t>
      </w:r>
      <w:r w:rsidR="001621C7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320 z późn zm.</w:t>
      </w:r>
      <w:r w:rsidR="00711362" w:rsidRPr="001621C7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) (dalej jako „ustawa Pzp”). Zastosowanie mają także akty wykonawcze do ustawy </w:t>
      </w:r>
      <w:proofErr w:type="spellStart"/>
      <w:r w:rsidR="00711362" w:rsidRPr="001621C7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Pzp</w:t>
      </w:r>
      <w:proofErr w:type="spellEnd"/>
      <w:r w:rsidR="00711362" w:rsidRPr="001621C7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.</w:t>
      </w:r>
      <w:r w:rsidR="001621C7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</w:t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</w:t>
      </w:r>
      <w:r w:rsidR="009C7E07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„D</w:t>
      </w:r>
      <w:r w:rsidR="00EC592B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ostawę artykułów spożywczych</w:t>
      </w:r>
      <w:r w:rsidR="009C7E07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stołówki szkolnej w Zespole Szkół Ogólnokształcących i Policealnych w</w:t>
      </w:r>
      <w:r w:rsidR="00D07503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="009C7E07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Wysokiem Mazowieckiem”</w:t>
      </w:r>
      <w:r w:rsidR="00EC592B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oferujemy realizację zamówienia zgodnie z poniższymi cenami:</w:t>
      </w: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TABELA A</w:t>
      </w: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WARZYWA I OWOCE – dostawa </w:t>
      </w:r>
      <w:r w:rsidR="002556EF" w:rsidRPr="001621C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codziennie</w:t>
      </w: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2589"/>
        <w:gridCol w:w="1418"/>
        <w:gridCol w:w="992"/>
        <w:gridCol w:w="1634"/>
        <w:gridCol w:w="1276"/>
        <w:gridCol w:w="1134"/>
      </w:tblGrid>
      <w:tr w:rsidR="0038287B" w:rsidRPr="001621C7" w:rsidTr="00A812C6">
        <w:trPr>
          <w:trHeight w:val="1042"/>
          <w:jc w:val="center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7B" w:rsidRPr="001621C7" w:rsidRDefault="0038287B" w:rsidP="003828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8287B" w:rsidRPr="001621C7" w:rsidRDefault="0038287B" w:rsidP="003828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7B" w:rsidRPr="001621C7" w:rsidRDefault="0038287B" w:rsidP="003828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8287B" w:rsidRPr="001621C7" w:rsidRDefault="0038287B" w:rsidP="003828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artykułu</w:t>
            </w:r>
          </w:p>
          <w:p w:rsidR="0038287B" w:rsidRPr="001621C7" w:rsidRDefault="0038287B" w:rsidP="003828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7B" w:rsidRPr="001621C7" w:rsidRDefault="0038287B" w:rsidP="003828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8287B" w:rsidRPr="001621C7" w:rsidRDefault="0038287B" w:rsidP="003828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7B" w:rsidRPr="001621C7" w:rsidRDefault="0038287B" w:rsidP="003828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8287B" w:rsidRPr="001621C7" w:rsidRDefault="0038287B" w:rsidP="003828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7B" w:rsidRPr="001621C7" w:rsidRDefault="0038287B" w:rsidP="00382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62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7B" w:rsidRPr="001621C7" w:rsidRDefault="0038287B" w:rsidP="00382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38287B" w:rsidRPr="001621C7" w:rsidRDefault="0038287B" w:rsidP="00382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62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87B" w:rsidRPr="001621C7" w:rsidRDefault="0038287B" w:rsidP="00382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38287B" w:rsidRPr="001621C7" w:rsidRDefault="0038287B" w:rsidP="00382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62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</w:tr>
      <w:tr w:rsidR="001621C7" w:rsidRPr="001621C7" w:rsidTr="001621C7">
        <w:trPr>
          <w:trHeight w:val="111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Burak czerwony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111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Cebula czerwona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116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Cebula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111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Fasola sucha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111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Jajka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42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Kapusta pekińska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52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Kapusta lodowa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Kapusta biała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Kapusta młoda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Kapusta czerwona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Kapusta kiszona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Kalafior świeży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Brokuł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Marchew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Ogórek zielony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Ogórek kiszony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Pomidor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Pieczarka świeża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Seler korzeń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102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 xml:space="preserve">Ziemniaki min </w:t>
            </w:r>
            <w:r w:rsidRPr="001621C7">
              <w:rPr>
                <w:rFonts w:ascii="Times New Roman" w:hAnsi="Times New Roman" w:cs="Times New Roman"/>
              </w:rPr>
              <w:t> 5 cm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8200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Koper 15g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pęczek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Pietruszka nać 15 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pęczek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Papryka świeża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Por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Brzoskwinia świeża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Jabłka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Banan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102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Mandarynka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Sałata zielona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Truskawka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Gruszka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Botwina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proofErr w:type="spellStart"/>
            <w:r w:rsidRPr="001621C7"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Pomarańcze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56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Nektarynki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Szczypior dymka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pęczek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394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numPr>
                <w:ilvl w:val="0"/>
                <w:numId w:val="15"/>
              </w:num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Korzeń pietruszki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9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pStyle w:val="Zawartotabeli"/>
              <w:jc w:val="center"/>
              <w:rPr>
                <w:sz w:val="20"/>
                <w:szCs w:val="20"/>
              </w:rPr>
            </w:pPr>
            <w:r w:rsidRPr="001621C7">
              <w:rPr>
                <w:sz w:val="20"/>
                <w:szCs w:val="20"/>
              </w:rPr>
              <w:t>37.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Rzepa biała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97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pStyle w:val="Zawartotabeli"/>
              <w:jc w:val="center"/>
              <w:rPr>
                <w:sz w:val="20"/>
                <w:szCs w:val="20"/>
              </w:rPr>
            </w:pPr>
            <w:r w:rsidRPr="001621C7">
              <w:rPr>
                <w:sz w:val="20"/>
                <w:szCs w:val="20"/>
              </w:rPr>
              <w:t>38.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Kiwi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97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pStyle w:val="Zawartotabeli"/>
              <w:jc w:val="center"/>
              <w:rPr>
                <w:sz w:val="20"/>
                <w:szCs w:val="20"/>
              </w:rPr>
            </w:pPr>
            <w:r w:rsidRPr="001621C7">
              <w:rPr>
                <w:sz w:val="20"/>
                <w:szCs w:val="20"/>
              </w:rPr>
              <w:t>39.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Rzodkiewka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pęczek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97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pStyle w:val="Zawartotabeli"/>
              <w:jc w:val="center"/>
              <w:rPr>
                <w:sz w:val="20"/>
                <w:szCs w:val="20"/>
              </w:rPr>
            </w:pPr>
            <w:r w:rsidRPr="001621C7">
              <w:rPr>
                <w:sz w:val="20"/>
                <w:szCs w:val="20"/>
              </w:rPr>
              <w:t>40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Czosnek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główka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97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pStyle w:val="Zawartotabeli"/>
              <w:jc w:val="center"/>
              <w:rPr>
                <w:sz w:val="20"/>
                <w:szCs w:val="20"/>
              </w:rPr>
            </w:pPr>
            <w:r w:rsidRPr="001621C7">
              <w:rPr>
                <w:sz w:val="20"/>
                <w:szCs w:val="20"/>
              </w:rPr>
              <w:t>41</w:t>
            </w:r>
          </w:p>
        </w:tc>
        <w:tc>
          <w:tcPr>
            <w:tcW w:w="2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Śliwka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rPr>
                <w:rFonts w:ascii="Times New Roman" w:hAnsi="Times New Roman" w:cs="Times New Roman"/>
              </w:rPr>
            </w:pPr>
            <w:r w:rsidRPr="001621C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A2F47" w:rsidRPr="001621C7" w:rsidTr="00A812C6">
        <w:trPr>
          <w:trHeight w:val="97"/>
          <w:jc w:val="center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47" w:rsidRPr="001621C7" w:rsidRDefault="00DA2F47" w:rsidP="00DA2F47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47" w:rsidRPr="001621C7" w:rsidRDefault="00DA2F47" w:rsidP="00DA2F47">
            <w:pPr>
              <w:pStyle w:val="Zawartotabeli"/>
              <w:rPr>
                <w:sz w:val="20"/>
                <w:szCs w:val="20"/>
              </w:rPr>
            </w:pPr>
            <w:r w:rsidRPr="001621C7">
              <w:rPr>
                <w:sz w:val="20"/>
                <w:szCs w:val="20"/>
              </w:rPr>
              <w:t>suma: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47" w:rsidRPr="001621C7" w:rsidRDefault="00DA2F47" w:rsidP="00DA2F47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47" w:rsidRPr="001621C7" w:rsidRDefault="00DA2F47" w:rsidP="00DA2F47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47" w:rsidRPr="001621C7" w:rsidRDefault="00DA2F47" w:rsidP="00DA2F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47" w:rsidRPr="001621C7" w:rsidRDefault="00DA2F47" w:rsidP="00DA2F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F47" w:rsidRPr="001621C7" w:rsidRDefault="00DA2F47" w:rsidP="00DA2F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121FC1" w:rsidRPr="001621C7" w:rsidRDefault="00EC592B" w:rsidP="00121F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...................., dn. ...................... </w:t>
      </w:r>
    </w:p>
    <w:p w:rsidR="00EC592B" w:rsidRPr="001621C7" w:rsidRDefault="00121FC1" w:rsidP="001621C7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EC592B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EC592B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EC592B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                                 </w:t>
      </w:r>
      <w:r w:rsidR="00D07503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</w:t>
      </w:r>
      <w:r w:rsid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EC592B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............................................……</w:t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…..</w:t>
      </w:r>
      <w:r w:rsidR="00EC592B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..</w:t>
      </w:r>
    </w:p>
    <w:p w:rsidR="00EC592B" w:rsidRPr="001621C7" w:rsidRDefault="001621C7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EC592B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EC592B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EC592B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EC592B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EC592B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EC592B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07503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EC592B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(podpis upoważnionego przedstawiciela)</w:t>
      </w: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592B" w:rsidRPr="001621C7" w:rsidRDefault="009C7E07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Cztery</w:t>
      </w:r>
      <w:r w:rsidR="00EC592B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pierwsze kolumny wypełnia Zamawiający, pozostałe Wykonawca. Należy wypełnić wszystkie pozycje</w:t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EC592B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D07503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="00EC592B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formularzu </w:t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ofertowym</w:t>
      </w:r>
      <w:r w:rsidR="00EC592B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. Brak wypełnienia lub przekreślenie którejkolwiek pozycji spowoduje odrzucenie oferty</w:t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B008F7" w:rsidRPr="001621C7" w:rsidRDefault="00B008F7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695EBE" w:rsidRDefault="00695EBE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lastRenderedPageBreak/>
        <w:t>TABELA B</w:t>
      </w: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MIĘSO I PRZETWORY MIĘSNE – dostawa </w:t>
      </w:r>
      <w:r w:rsidR="002556EF" w:rsidRPr="001621C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codziennie</w:t>
      </w:r>
    </w:p>
    <w:p w:rsidR="00FF0292" w:rsidRPr="001621C7" w:rsidRDefault="00FF0292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tbl>
      <w:tblPr>
        <w:tblW w:w="988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552"/>
        <w:gridCol w:w="1559"/>
        <w:gridCol w:w="851"/>
        <w:gridCol w:w="1842"/>
        <w:gridCol w:w="1276"/>
        <w:gridCol w:w="1134"/>
      </w:tblGrid>
      <w:tr w:rsidR="00A11538" w:rsidRPr="001621C7" w:rsidTr="00CA71CE">
        <w:trPr>
          <w:trHeight w:val="57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artykułu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62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62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62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</w:tr>
      <w:tr w:rsidR="001621C7" w:rsidRPr="001621C7" w:rsidTr="001621C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Ćwiartka z kurczaka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5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Korpus z kurczaka ze skrzydłem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Skrzydło z indyka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160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Filet drobiowy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Łopatka b/k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650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Żeberka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250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Schab b/k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Karkówka b/k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450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Kiełbasa podwawelska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eastAsia="Verdana" w:hAnsi="Times New Roman" w:cs="Times New Roman"/>
                <w:bCs/>
                <w:sz w:val="20"/>
                <w:szCs w:val="20"/>
              </w:rPr>
              <w:t>3</w:t>
            </w: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Słonina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eastAsia="Verdana" w:hAnsi="Times New Roman" w:cs="Times New Roman"/>
                <w:bCs/>
                <w:sz w:val="20"/>
                <w:szCs w:val="20"/>
              </w:rPr>
              <w:t>5</w:t>
            </w: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34D68" w:rsidRPr="001621C7" w:rsidTr="00444A8A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68" w:rsidRPr="001621C7" w:rsidRDefault="00034D68" w:rsidP="0003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68" w:rsidRPr="001621C7" w:rsidRDefault="00034D68" w:rsidP="0003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621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68" w:rsidRPr="001621C7" w:rsidRDefault="00034D68" w:rsidP="0003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68" w:rsidRPr="001621C7" w:rsidRDefault="00034D68" w:rsidP="0003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68" w:rsidRPr="001621C7" w:rsidRDefault="00034D68" w:rsidP="0003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68" w:rsidRPr="001621C7" w:rsidRDefault="00034D68" w:rsidP="0003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D68" w:rsidRPr="001621C7" w:rsidRDefault="00034D68" w:rsidP="0003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21FC1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...................., dn. ...................... </w:t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21FC1" w:rsidRPr="001621C7" w:rsidRDefault="00121FC1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592B" w:rsidRPr="001621C7" w:rsidRDefault="00121FC1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EC592B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EC592B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07503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</w:t>
      </w:r>
      <w:r w:rsidR="00EC592B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.............................................……</w:t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</w:t>
      </w:r>
      <w:r w:rsidR="00EC592B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07503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</w:t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(podpis upoważnionego przedstawiciela)</w:t>
      </w:r>
    </w:p>
    <w:p w:rsidR="009C7E07" w:rsidRPr="001621C7" w:rsidRDefault="009C7E07" w:rsidP="009C7E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43A69" w:rsidRPr="001621C7" w:rsidRDefault="009C7E07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Cztery pierwsze kolumny wypełnia Zamawiający, pozostałe Wykonawca. Należy wypełnić wszystkie pozycje w</w:t>
      </w:r>
      <w:r w:rsidR="00D07503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formularzu ofertowym. Brak wypełnienia lub przekreślenie którejkolwiek pozycji spowoduje odrzucenie oferty.</w:t>
      </w:r>
    </w:p>
    <w:p w:rsidR="00043A69" w:rsidRPr="001621C7" w:rsidRDefault="00043A69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87419A" w:rsidRPr="001621C7" w:rsidRDefault="0087419A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TABELA C</w:t>
      </w: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MROŻONKI I RYBY – dostawa </w:t>
      </w:r>
      <w:r w:rsidR="002556EF" w:rsidRPr="001621C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codziennie</w:t>
      </w: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tbl>
      <w:tblPr>
        <w:tblW w:w="988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"/>
        <w:gridCol w:w="2343"/>
        <w:gridCol w:w="1559"/>
        <w:gridCol w:w="917"/>
        <w:gridCol w:w="1776"/>
        <w:gridCol w:w="1234"/>
        <w:gridCol w:w="1176"/>
      </w:tblGrid>
      <w:tr w:rsidR="00A11538" w:rsidRPr="001621C7" w:rsidTr="00AF38D2">
        <w:trPr>
          <w:trHeight w:val="453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</w:t>
            </w: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artykułu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62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62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62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</w:tr>
      <w:tr w:rsidR="001621C7" w:rsidRPr="001621C7" w:rsidTr="001621C7">
        <w:trPr>
          <w:trHeight w:val="328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pStyle w:val="Akapitzlist"/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 xml:space="preserve">Mrożony filet </w:t>
            </w:r>
            <w:proofErr w:type="spellStart"/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Miruna</w:t>
            </w:r>
            <w:proofErr w:type="spellEnd"/>
            <w:r w:rsidRPr="001621C7">
              <w:rPr>
                <w:rFonts w:ascii="Times New Roman" w:hAnsi="Times New Roman" w:cs="Times New Roman"/>
                <w:sz w:val="20"/>
                <w:szCs w:val="20"/>
              </w:rPr>
              <w:t xml:space="preserve"> bez wody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350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313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pStyle w:val="Akapitzlist"/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Fasolka szparagowa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eastAsia="Verdana" w:hAnsi="Times New Roman" w:cs="Times New Roman"/>
                <w:bCs/>
                <w:sz w:val="20"/>
                <w:szCs w:val="20"/>
              </w:rPr>
              <w:t>3</w:t>
            </w: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313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pStyle w:val="Akapitzlist"/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Kartacze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313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pStyle w:val="Akapitzlist"/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Kluski śląskie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150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641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pStyle w:val="Akapitzlist"/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Pyzy z mięsem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313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pStyle w:val="Akapitzlist"/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Pierogi z kapustą i grzybami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313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pStyle w:val="Akapitzlist"/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Truskawka mrożona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kg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313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pStyle w:val="Akapitzlist"/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Mieszanka owocowa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kg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eastAsia="Verdana" w:hAnsi="Times New Roman" w:cs="Times New Roman"/>
                <w:bCs/>
                <w:sz w:val="20"/>
                <w:szCs w:val="20"/>
              </w:rPr>
              <w:t>1</w:t>
            </w: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313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pStyle w:val="Akapitzlist"/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Pierogi serowo-truskawkowe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kg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313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pStyle w:val="Akapitzlist"/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Pierogi z mięsem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kg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313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pStyle w:val="Akapitzlist"/>
              <w:widowControl w:val="0"/>
              <w:numPr>
                <w:ilvl w:val="0"/>
                <w:numId w:val="17"/>
              </w:num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Mieszanka warzywna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kg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eastAsia="Verdana" w:hAnsi="Times New Roman" w:cs="Times New Roman"/>
                <w:bCs/>
                <w:sz w:val="20"/>
                <w:szCs w:val="20"/>
              </w:rPr>
              <w:t>3</w:t>
            </w: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313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pStyle w:val="Zawartotabeli"/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pStyle w:val="Zawartotabeli"/>
              <w:jc w:val="center"/>
              <w:rPr>
                <w:sz w:val="20"/>
                <w:szCs w:val="20"/>
              </w:rPr>
            </w:pPr>
            <w:r w:rsidRPr="001621C7">
              <w:rPr>
                <w:sz w:val="20"/>
                <w:szCs w:val="20"/>
              </w:rPr>
              <w:t xml:space="preserve">Krokiety z nadzieniem </w:t>
            </w:r>
            <w:proofErr w:type="spellStart"/>
            <w:r w:rsidRPr="001621C7">
              <w:rPr>
                <w:sz w:val="20"/>
                <w:szCs w:val="20"/>
              </w:rPr>
              <w:t>warzywno</w:t>
            </w:r>
            <w:proofErr w:type="spellEnd"/>
            <w:r w:rsidRPr="001621C7">
              <w:rPr>
                <w:sz w:val="20"/>
                <w:szCs w:val="20"/>
              </w:rPr>
              <w:t xml:space="preserve"> – </w:t>
            </w:r>
            <w:proofErr w:type="spellStart"/>
            <w:r w:rsidRPr="001621C7">
              <w:rPr>
                <w:sz w:val="20"/>
                <w:szCs w:val="20"/>
              </w:rPr>
              <w:t>kebabowym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pStyle w:val="Zawartotabeli"/>
              <w:jc w:val="center"/>
              <w:rPr>
                <w:sz w:val="20"/>
                <w:szCs w:val="20"/>
              </w:rPr>
            </w:pPr>
            <w:r w:rsidRPr="001621C7">
              <w:rPr>
                <w:sz w:val="20"/>
                <w:szCs w:val="20"/>
              </w:rPr>
              <w:t>kg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pStyle w:val="Zawartotabeli"/>
              <w:jc w:val="center"/>
              <w:rPr>
                <w:sz w:val="20"/>
                <w:szCs w:val="20"/>
              </w:rPr>
            </w:pPr>
            <w:r w:rsidRPr="001621C7">
              <w:rPr>
                <w:sz w:val="20"/>
                <w:szCs w:val="20"/>
              </w:rPr>
              <w:t>140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1621C7">
        <w:trPr>
          <w:trHeight w:val="313"/>
        </w:trPr>
        <w:tc>
          <w:tcPr>
            <w:tcW w:w="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pStyle w:val="Zawartotabeli"/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pStyle w:val="Zawartotabeli"/>
              <w:jc w:val="center"/>
              <w:rPr>
                <w:sz w:val="20"/>
                <w:szCs w:val="20"/>
              </w:rPr>
            </w:pPr>
            <w:r w:rsidRPr="001621C7">
              <w:rPr>
                <w:sz w:val="20"/>
                <w:szCs w:val="20"/>
              </w:rPr>
              <w:t>Naleśniki z serem i truskawkami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pStyle w:val="Zawartotabeli"/>
              <w:jc w:val="center"/>
              <w:rPr>
                <w:sz w:val="20"/>
                <w:szCs w:val="20"/>
              </w:rPr>
            </w:pPr>
            <w:r w:rsidRPr="001621C7">
              <w:rPr>
                <w:sz w:val="20"/>
                <w:szCs w:val="20"/>
              </w:rPr>
              <w:t>kg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pStyle w:val="Zawartotabeli"/>
              <w:jc w:val="center"/>
              <w:rPr>
                <w:sz w:val="20"/>
                <w:szCs w:val="20"/>
              </w:rPr>
            </w:pPr>
            <w:r w:rsidRPr="001621C7">
              <w:rPr>
                <w:sz w:val="20"/>
                <w:szCs w:val="20"/>
              </w:rPr>
              <w:t>250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A71CE" w:rsidRPr="001621C7" w:rsidTr="00AF38D2">
        <w:trPr>
          <w:trHeight w:val="269"/>
        </w:trPr>
        <w:tc>
          <w:tcPr>
            <w:tcW w:w="8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CE" w:rsidRPr="001621C7" w:rsidRDefault="00CA71CE" w:rsidP="00B9355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CE" w:rsidRPr="001621C7" w:rsidRDefault="00CA71CE" w:rsidP="00CA71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suma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CE" w:rsidRPr="001621C7" w:rsidRDefault="00CA71CE" w:rsidP="00CA71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CE" w:rsidRPr="001621C7" w:rsidRDefault="00CA71CE" w:rsidP="00CA71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CE" w:rsidRPr="001621C7" w:rsidRDefault="00CA71CE" w:rsidP="00CA7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1CE" w:rsidRPr="001621C7" w:rsidRDefault="00CA71CE" w:rsidP="00CA7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1CE" w:rsidRPr="001621C7" w:rsidRDefault="00CA71CE" w:rsidP="00CA7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07503" w:rsidRPr="001621C7" w:rsidRDefault="00EC592B" w:rsidP="00D075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...................., dn. ...................... </w:t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EC592B" w:rsidRPr="001621C7" w:rsidRDefault="00EC592B" w:rsidP="00D07503">
      <w:pPr>
        <w:widowControl w:val="0"/>
        <w:autoSpaceDE w:val="0"/>
        <w:autoSpaceDN w:val="0"/>
        <w:adjustRightInd w:val="0"/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07503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07503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D07503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121FC1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                                 </w:t>
      </w:r>
      <w:r w:rsidR="00D07503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</w:t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.............................................…</w:t>
      </w:r>
      <w:r w:rsidR="00121FC1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…</w:t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…..</w:t>
      </w:r>
    </w:p>
    <w:p w:rsidR="009C7E07" w:rsidRPr="001621C7" w:rsidRDefault="00EC592B" w:rsidP="009C7E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121FC1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</w:t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(podpis upoważnionego przedstawiciela)</w:t>
      </w:r>
    </w:p>
    <w:p w:rsidR="00D07503" w:rsidRPr="001621C7" w:rsidRDefault="00D07503" w:rsidP="009C7E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C7E07" w:rsidRPr="001621C7" w:rsidRDefault="009C7E07" w:rsidP="009C7E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Cztery pierwsze kolumny wypełnia Zamawiający, pozostałe Wykonawca. Należy wypełnić wszystkie pozycje w</w:t>
      </w:r>
      <w:r w:rsidR="00D07503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formularzu ofertowym. Brak wypełnienia lub przekreślenie którejkolwiek pozycji spowoduje odrzucenie oferty.</w:t>
      </w:r>
    </w:p>
    <w:p w:rsidR="009C7E07" w:rsidRPr="001621C7" w:rsidRDefault="009C7E07" w:rsidP="009C7E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TABELA D</w:t>
      </w: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NABIAŁ – dostawa </w:t>
      </w:r>
      <w:r w:rsidR="002556EF" w:rsidRPr="001621C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codziennie</w:t>
      </w: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tbl>
      <w:tblPr>
        <w:tblW w:w="988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977"/>
        <w:gridCol w:w="1134"/>
        <w:gridCol w:w="851"/>
        <w:gridCol w:w="1842"/>
        <w:gridCol w:w="1276"/>
        <w:gridCol w:w="1134"/>
      </w:tblGrid>
      <w:tr w:rsidR="00A11538" w:rsidRPr="001621C7" w:rsidTr="00444A8A">
        <w:trPr>
          <w:trHeight w:val="81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11538" w:rsidRPr="001621C7" w:rsidRDefault="00A11538" w:rsidP="001621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artykułu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62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62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62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</w:tr>
      <w:tr w:rsidR="001621C7" w:rsidRPr="001621C7" w:rsidTr="00894708">
        <w:trPr>
          <w:trHeight w:val="97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Masło 200</w:t>
            </w:r>
            <w:proofErr w:type="gramStart"/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g( bez</w:t>
            </w:r>
            <w:proofErr w:type="gramEnd"/>
            <w:r w:rsidRPr="001621C7">
              <w:rPr>
                <w:rFonts w:ascii="Times New Roman" w:hAnsi="Times New Roman" w:cs="Times New Roman"/>
                <w:sz w:val="20"/>
                <w:szCs w:val="20"/>
              </w:rPr>
              <w:t xml:space="preserve"> dodatku tłuszczów</w:t>
            </w:r>
          </w:p>
          <w:p w:rsidR="001621C7" w:rsidRPr="001621C7" w:rsidRDefault="001621C7" w:rsidP="001621C7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eastAsia="Verdana" w:hAnsi="Times New Roman" w:cs="Times New Roman"/>
                <w:sz w:val="20"/>
                <w:szCs w:val="20"/>
              </w:rPr>
              <w:t xml:space="preserve"> </w:t>
            </w: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roślinnych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A812C6">
        <w:trPr>
          <w:trHeight w:val="3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Śmietana UHT30% 500 ml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A812C6">
        <w:trPr>
          <w:trHeight w:val="3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 xml:space="preserve">Twaróg półtłusty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eastAsia="Verdana" w:hAnsi="Times New Roman" w:cs="Times New Roman"/>
                <w:bCs/>
                <w:sz w:val="20"/>
                <w:szCs w:val="20"/>
              </w:rPr>
              <w:t xml:space="preserve">  </w:t>
            </w: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A812C6">
        <w:trPr>
          <w:trHeight w:val="34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Jogurt owocowy 250 ml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A812C6">
        <w:trPr>
          <w:trHeight w:val="3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Mleko  3.2</w:t>
            </w:r>
            <w:proofErr w:type="gramEnd"/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%- 1000 ml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eastAsia="Verdana" w:hAnsi="Times New Roman" w:cs="Times New Roman"/>
                <w:bCs/>
                <w:sz w:val="20"/>
                <w:szCs w:val="20"/>
              </w:rPr>
              <w:t xml:space="preserve"> </w:t>
            </w: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A812C6">
        <w:trPr>
          <w:trHeight w:val="3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Serek homogenizowany – różne smaki 130-150g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A812C6">
        <w:trPr>
          <w:trHeight w:val="3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Śmietana 18% 500 ml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621C7" w:rsidRPr="001621C7" w:rsidTr="00A812C6">
        <w:trPr>
          <w:trHeight w:val="33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 xml:space="preserve">Ser gouda 350g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eastAsia="Verdana" w:hAnsi="Times New Roman" w:cs="Times New Roman"/>
                <w:sz w:val="20"/>
                <w:szCs w:val="20"/>
              </w:rPr>
              <w:t xml:space="preserve"> 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21C7" w:rsidRPr="001621C7" w:rsidRDefault="001621C7" w:rsidP="00162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34D68" w:rsidRPr="001621C7" w:rsidTr="00444A8A">
        <w:trPr>
          <w:trHeight w:val="33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68" w:rsidRPr="001621C7" w:rsidRDefault="00034D68" w:rsidP="0003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68" w:rsidRPr="001621C7" w:rsidRDefault="00034D68" w:rsidP="0003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621C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68" w:rsidRPr="001621C7" w:rsidRDefault="00034D68" w:rsidP="0003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68" w:rsidRPr="001621C7" w:rsidRDefault="00034D68" w:rsidP="0003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68" w:rsidRPr="001621C7" w:rsidRDefault="00034D68" w:rsidP="0003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68" w:rsidRPr="001621C7" w:rsidRDefault="00034D68" w:rsidP="0003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D68" w:rsidRPr="001621C7" w:rsidRDefault="00034D68" w:rsidP="0003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121FC1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...................., dn. ...................... </w:t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121FC1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21FC1" w:rsidRPr="001621C7" w:rsidRDefault="00121FC1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121FC1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121FC1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121FC1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121FC1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.............................................……</w:t>
      </w:r>
      <w:r w:rsidR="00121FC1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…..</w:t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..</w:t>
      </w: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(podpis upoważnionego przedstawiciela)</w:t>
      </w: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C7E07" w:rsidRPr="001621C7" w:rsidRDefault="009C7E07" w:rsidP="009C7E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F38D2" w:rsidRPr="001621C7" w:rsidRDefault="009C7E07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Cztery pierwsze kolumny wypełnia Zamawiający, pozostałe Wykonawca. Należy wypełnić wszystkie pozycje w</w:t>
      </w:r>
      <w:r w:rsidR="00D07503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formularzu ofertowym. Brak wypełnienia lub przekreślenie którejkolwiek pozy</w:t>
      </w:r>
      <w:r w:rsidR="00D07503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cji spowoduje odrzucenie oferty</w:t>
      </w:r>
    </w:p>
    <w:p w:rsidR="00AF38D2" w:rsidRPr="001621C7" w:rsidRDefault="00AF38D2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TABELA E</w:t>
      </w: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PIECZYWO- dostawa </w:t>
      </w:r>
      <w:r w:rsidR="002556EF" w:rsidRPr="001621C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codziennie</w:t>
      </w: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88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2552"/>
        <w:gridCol w:w="1559"/>
        <w:gridCol w:w="851"/>
        <w:gridCol w:w="2051"/>
        <w:gridCol w:w="1067"/>
        <w:gridCol w:w="1134"/>
      </w:tblGrid>
      <w:tr w:rsidR="00A11538" w:rsidRPr="001621C7" w:rsidTr="00695EBE">
        <w:trPr>
          <w:trHeight w:val="67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artykułu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62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62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A11538" w:rsidRPr="001621C7" w:rsidRDefault="00A11538" w:rsidP="00A1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62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</w:tr>
      <w:tr w:rsidR="001621C7" w:rsidRPr="001621C7" w:rsidTr="00695EBE">
        <w:trPr>
          <w:trHeight w:val="31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Bułka czerstwa 50 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660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Bułka czerstwa 50 g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660</w:t>
            </w:r>
          </w:p>
        </w:tc>
      </w:tr>
      <w:tr w:rsidR="001621C7" w:rsidRPr="001621C7" w:rsidTr="00695EBE">
        <w:trPr>
          <w:trHeight w:val="31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Chleb biały 0.60kg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610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Chleb biały 0.60kg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610</w:t>
            </w:r>
          </w:p>
        </w:tc>
      </w:tr>
      <w:tr w:rsidR="001621C7" w:rsidRPr="001621C7" w:rsidTr="00695EBE">
        <w:trPr>
          <w:trHeight w:val="32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Chleb razowy 0.60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eastAsia="Verdana" w:hAnsi="Times New Roman" w:cs="Times New Roman"/>
                <w:bCs/>
                <w:sz w:val="20"/>
                <w:szCs w:val="20"/>
              </w:rPr>
              <w:t>31</w:t>
            </w: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 xml:space="preserve">Chleb razowy 0.60 </w:t>
            </w:r>
            <w:r w:rsidR="00695EBE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eastAsia="Verdana" w:hAnsi="Times New Roman" w:cs="Times New Roman"/>
                <w:bCs/>
                <w:sz w:val="20"/>
                <w:szCs w:val="20"/>
              </w:rPr>
              <w:t>31</w:t>
            </w:r>
            <w:r w:rsidRPr="001621C7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1621C7" w:rsidRPr="001621C7" w:rsidTr="00695EBE">
        <w:trPr>
          <w:trHeight w:val="32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eastAsia="Verdana" w:hAnsi="Times New Roman" w:cs="Times New Roman"/>
                <w:sz w:val="20"/>
                <w:szCs w:val="20"/>
              </w:rPr>
              <w:t xml:space="preserve">     </w:t>
            </w: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Bułka tarta 0,5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eastAsia="Verdana" w:hAnsi="Times New Roman" w:cs="Times New Roman"/>
                <w:sz w:val="20"/>
                <w:szCs w:val="20"/>
              </w:rPr>
              <w:t>16</w:t>
            </w: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Bułka tarta 0,5 kg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21C7" w:rsidRPr="001621C7" w:rsidRDefault="001621C7" w:rsidP="001621C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1C7">
              <w:rPr>
                <w:rFonts w:ascii="Times New Roman" w:eastAsia="Verdana" w:hAnsi="Times New Roman" w:cs="Times New Roman"/>
                <w:sz w:val="20"/>
                <w:szCs w:val="20"/>
              </w:rPr>
              <w:t>16</w:t>
            </w:r>
            <w:r w:rsidRPr="001621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34D68" w:rsidRPr="001621C7" w:rsidTr="00695EBE">
        <w:trPr>
          <w:trHeight w:val="32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68" w:rsidRPr="001621C7" w:rsidRDefault="00034D68" w:rsidP="0003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68" w:rsidRPr="001621C7" w:rsidRDefault="00034D68" w:rsidP="0003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621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68" w:rsidRPr="001621C7" w:rsidRDefault="00034D68" w:rsidP="0003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68" w:rsidRPr="001621C7" w:rsidRDefault="00034D68" w:rsidP="0003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68" w:rsidRPr="001621C7" w:rsidRDefault="00034D68" w:rsidP="0003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68" w:rsidRPr="001621C7" w:rsidRDefault="00034D68" w:rsidP="0003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D68" w:rsidRPr="001621C7" w:rsidRDefault="00034D68" w:rsidP="0003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21FC1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...................., dn. ...................... </w:t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21FC1" w:rsidRPr="001621C7" w:rsidRDefault="00121FC1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121FC1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</w:t>
      </w:r>
      <w:r w:rsidR="00D07503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</w:t>
      </w:r>
      <w:r w:rsidR="00121FC1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….</w:t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.............................................……..</w:t>
      </w: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(podpis upoważnionego przedstawiciela)</w:t>
      </w:r>
    </w:p>
    <w:p w:rsidR="009C7E07" w:rsidRPr="001621C7" w:rsidRDefault="009C7E07" w:rsidP="009C7E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C7E07" w:rsidRPr="001621C7" w:rsidRDefault="009C7E07" w:rsidP="009C7E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Cztery pierwsze kolumny wypełnia Zamawiający, pozostałe Wykonawca. Należy wypełnić wszystkie pozycje w</w:t>
      </w:r>
      <w:r w:rsidR="00D07503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 f</w:t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ormularzu ofertowym. Brak wypełnienia lub przekreślenie którejkolwiek pozycji spowoduje odrzucenie oferty.</w:t>
      </w:r>
    </w:p>
    <w:p w:rsidR="00121FC1" w:rsidRPr="001621C7" w:rsidRDefault="00121FC1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1621C7" w:rsidRDefault="001621C7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TABELA F</w:t>
      </w: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PRZETWORY MĄCZN</w:t>
      </w:r>
      <w:r w:rsidR="00B008F7" w:rsidRPr="001621C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E, PRZYPRAWY</w:t>
      </w:r>
      <w:r w:rsidR="00254F6E" w:rsidRPr="001621C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I</w:t>
      </w:r>
      <w:r w:rsidRPr="001621C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INNE</w:t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– </w:t>
      </w:r>
      <w:r w:rsidRPr="001621C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dostawa </w:t>
      </w:r>
      <w:r w:rsidR="002556EF" w:rsidRPr="001621C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codziennie</w:t>
      </w: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95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"/>
        <w:gridCol w:w="2622"/>
        <w:gridCol w:w="1134"/>
        <w:gridCol w:w="992"/>
        <w:gridCol w:w="1701"/>
        <w:gridCol w:w="1276"/>
        <w:gridCol w:w="1276"/>
      </w:tblGrid>
      <w:tr w:rsidR="00A11538" w:rsidRPr="00695EBE" w:rsidTr="00B93556">
        <w:trPr>
          <w:trHeight w:val="714"/>
        </w:trPr>
        <w:tc>
          <w:tcPr>
            <w:tcW w:w="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38" w:rsidRPr="00695EBE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11538" w:rsidRPr="00695EBE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  <w:p w:rsidR="00A11538" w:rsidRPr="00695EBE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38" w:rsidRPr="00695EBE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11538" w:rsidRPr="00695EBE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38" w:rsidRPr="00695EBE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11538" w:rsidRPr="00695EBE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38" w:rsidRPr="00695EBE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11538" w:rsidRPr="00695EBE" w:rsidRDefault="00A11538" w:rsidP="00A115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38" w:rsidRPr="00695EBE" w:rsidRDefault="00A11538" w:rsidP="00A1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95E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38" w:rsidRPr="00695EBE" w:rsidRDefault="00A11538" w:rsidP="00A1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A11538" w:rsidRPr="00695EBE" w:rsidRDefault="00A11538" w:rsidP="00A1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95E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538" w:rsidRPr="00695EBE" w:rsidRDefault="00A11538" w:rsidP="00A1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A11538" w:rsidRPr="00695EBE" w:rsidRDefault="00A11538" w:rsidP="00A1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95E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786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Cukier kryształ 1kg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bCs/>
                <w:sz w:val="20"/>
                <w:szCs w:val="20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78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Groszek konserwowy 400g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78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Groch połówki 400g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78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Kukurydza konserwowa 400g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78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Kwasek cytrynowy 20g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78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Przyprawa bez glutaminianu sodu 200 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bCs/>
                <w:sz w:val="20"/>
                <w:szCs w:val="20"/>
              </w:rPr>
              <w:t>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78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Kasza jęczmienna średniej grubości 1kg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78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 xml:space="preserve">Koncentrat </w:t>
            </w:r>
            <w:proofErr w:type="gramStart"/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pomidorowy  30</w:t>
            </w:r>
            <w:proofErr w:type="gramEnd"/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% 190 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bCs/>
                <w:sz w:val="20"/>
                <w:szCs w:val="20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695EBE">
        <w:trPr>
          <w:trHeight w:val="291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78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Koncentrat pomidorowy 30% 1 litr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bCs/>
                <w:sz w:val="20"/>
                <w:szCs w:val="20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rPr>
          <w:trHeight w:val="447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60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Liść laurowy 6g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bCs/>
                <w:sz w:val="20"/>
                <w:szCs w:val="20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60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Majonez 750g (niska zawartość tłuszczu)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bCs/>
                <w:sz w:val="20"/>
                <w:szCs w:val="20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60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 xml:space="preserve">Mąka </w:t>
            </w:r>
            <w:proofErr w:type="gramStart"/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tortowa  1</w:t>
            </w:r>
            <w:proofErr w:type="gramEnd"/>
            <w:r w:rsidRPr="00695EBE">
              <w:rPr>
                <w:rFonts w:ascii="Times New Roman" w:hAnsi="Times New Roman" w:cs="Times New Roman"/>
                <w:sz w:val="20"/>
                <w:szCs w:val="20"/>
              </w:rPr>
              <w:t xml:space="preserve"> 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60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Makaron 4 jajeczny 1kg (różny asortyment)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bCs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60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Majeranek 8 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60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Mąka ziemniaczana 1 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60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Olej roślinny 1 litr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bCs/>
                <w:sz w:val="20"/>
                <w:szCs w:val="20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60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 xml:space="preserve">Ogórek </w:t>
            </w:r>
            <w:proofErr w:type="gramStart"/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konserwowy  870</w:t>
            </w:r>
            <w:proofErr w:type="gramEnd"/>
            <w:r w:rsidRPr="00695EBE">
              <w:rPr>
                <w:rFonts w:ascii="Times New Roman" w:hAnsi="Times New Roman" w:cs="Times New Roman"/>
                <w:sz w:val="20"/>
                <w:szCs w:val="20"/>
              </w:rPr>
              <w:t xml:space="preserve"> 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60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 xml:space="preserve">Pieprz </w:t>
            </w:r>
            <w:proofErr w:type="gramStart"/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naturalny  20</w:t>
            </w:r>
            <w:proofErr w:type="gramEnd"/>
            <w:r w:rsidRPr="00695EBE">
              <w:rPr>
                <w:rFonts w:ascii="Times New Roman" w:hAnsi="Times New Roman" w:cs="Times New Roman"/>
                <w:sz w:val="20"/>
                <w:szCs w:val="20"/>
              </w:rPr>
              <w:t xml:space="preserve"> 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bCs/>
                <w:sz w:val="20"/>
                <w:szCs w:val="20"/>
              </w:rPr>
              <w:t>480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60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Pieprz ziołowy 20 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bCs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60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Ryż 1kg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bCs/>
                <w:sz w:val="20"/>
                <w:szCs w:val="20"/>
              </w:rPr>
              <w:t>270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60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Szczaw  829</w:t>
            </w:r>
            <w:proofErr w:type="gramEnd"/>
            <w:r w:rsidRPr="00695EBE">
              <w:rPr>
                <w:rFonts w:ascii="Times New Roman" w:hAnsi="Times New Roman" w:cs="Times New Roman"/>
                <w:sz w:val="20"/>
                <w:szCs w:val="20"/>
              </w:rPr>
              <w:t xml:space="preserve"> 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60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Sól zwykła 1 kg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bCs/>
                <w:sz w:val="20"/>
                <w:szCs w:val="20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60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Ziele angielskie    20 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bCs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60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Ocet  1</w:t>
            </w:r>
            <w:proofErr w:type="gramEnd"/>
            <w:r w:rsidRPr="00695EBE">
              <w:rPr>
                <w:rFonts w:ascii="Times New Roman" w:hAnsi="Times New Roman" w:cs="Times New Roman"/>
                <w:sz w:val="20"/>
                <w:szCs w:val="20"/>
              </w:rPr>
              <w:t xml:space="preserve"> litr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eastAsia="Verdana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60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 xml:space="preserve">Makaron typu </w:t>
            </w:r>
            <w:proofErr w:type="gramStart"/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zacierka  250</w:t>
            </w:r>
            <w:proofErr w:type="gramEnd"/>
            <w:r w:rsidRPr="00695EBE">
              <w:rPr>
                <w:rFonts w:ascii="Times New Roman" w:hAnsi="Times New Roman" w:cs="Times New Roman"/>
                <w:sz w:val="20"/>
                <w:szCs w:val="20"/>
              </w:rPr>
              <w:t xml:space="preserve"> 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786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Kompot czarna porzeczka 900ml min. 40% owoców.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786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Kompot aronia 900ml min 40% owoców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786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Przyprawa do żeberek z miodem 20g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Akapitzlist"/>
              <w:widowControl w:val="0"/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uppressAutoHyphens/>
              <w:autoSpaceDE w:val="0"/>
              <w:snapToGrid w:val="0"/>
              <w:spacing w:after="0" w:line="240" w:lineRule="auto"/>
              <w:ind w:left="786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Kasza pęczak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eastAsia="Verdana" w:hAnsi="Times New Roman" w:cs="Times New Roman"/>
                <w:sz w:val="20"/>
                <w:szCs w:val="20"/>
              </w:rPr>
              <w:lastRenderedPageBreak/>
              <w:t xml:space="preserve">     </w:t>
            </w: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Przyprawa do kurczaka 30g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eastAsia="Verdana" w:hAnsi="Times New Roman" w:cs="Times New Roman"/>
                <w:sz w:val="20"/>
                <w:szCs w:val="20"/>
              </w:rPr>
              <w:t>7</w:t>
            </w: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eastAsia="Verdana" w:hAnsi="Times New Roman" w:cs="Times New Roman"/>
                <w:sz w:val="20"/>
                <w:szCs w:val="20"/>
              </w:rPr>
              <w:t xml:space="preserve">     </w:t>
            </w: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 xml:space="preserve">Kompot </w:t>
            </w:r>
            <w:proofErr w:type="gramStart"/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truskawka  900</w:t>
            </w:r>
            <w:proofErr w:type="gramEnd"/>
            <w:r w:rsidRPr="00695EBE">
              <w:rPr>
                <w:rFonts w:ascii="Times New Roman" w:hAnsi="Times New Roman" w:cs="Times New Roman"/>
                <w:sz w:val="20"/>
                <w:szCs w:val="20"/>
              </w:rPr>
              <w:t xml:space="preserve"> ml min.40% owoców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eastAsia="Verdana" w:hAnsi="Times New Roman" w:cs="Times New Roman"/>
                <w:sz w:val="20"/>
                <w:szCs w:val="20"/>
              </w:rPr>
              <w:t>20</w:t>
            </w: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eastAsia="Verdana" w:hAnsi="Times New Roman" w:cs="Times New Roman"/>
                <w:sz w:val="20"/>
                <w:szCs w:val="20"/>
              </w:rPr>
              <w:t xml:space="preserve">     </w:t>
            </w: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Kompot wiśnia 900 ml min.40% owoców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eastAsia="Verdana" w:hAnsi="Times New Roman" w:cs="Times New Roman"/>
                <w:sz w:val="20"/>
                <w:szCs w:val="20"/>
              </w:rPr>
              <w:t>15</w:t>
            </w: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rPr>
          <w:trHeight w:val="751"/>
        </w:trPr>
        <w:tc>
          <w:tcPr>
            <w:tcW w:w="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 xml:space="preserve">       33.</w:t>
            </w:r>
          </w:p>
        </w:tc>
        <w:tc>
          <w:tcPr>
            <w:tcW w:w="2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Kompot śliwka 900 ml min.40% owoców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eastAsia="Verdana" w:hAnsi="Times New Roman" w:cs="Times New Roman"/>
                <w:sz w:val="20"/>
                <w:szCs w:val="20"/>
              </w:rPr>
              <w:t xml:space="preserve">     </w:t>
            </w: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 xml:space="preserve">Makaron do </w:t>
            </w:r>
            <w:proofErr w:type="gramStart"/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spaghetti  500</w:t>
            </w:r>
            <w:proofErr w:type="gramEnd"/>
            <w:r w:rsidRPr="00695EBE">
              <w:rPr>
                <w:rFonts w:ascii="Times New Roman" w:hAnsi="Times New Roman" w:cs="Times New Roman"/>
                <w:sz w:val="20"/>
                <w:szCs w:val="20"/>
              </w:rPr>
              <w:t xml:space="preserve"> 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eastAsia="Verdana" w:hAnsi="Times New Roman" w:cs="Times New Roman"/>
                <w:sz w:val="20"/>
                <w:szCs w:val="20"/>
              </w:rPr>
              <w:t xml:space="preserve">     </w:t>
            </w: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 xml:space="preserve">Wafle ryżowe z polewą malinową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eastAsia="Verdana" w:hAnsi="Times New Roman" w:cs="Times New Roman"/>
                <w:sz w:val="20"/>
                <w:szCs w:val="20"/>
              </w:rPr>
              <w:t xml:space="preserve">     </w:t>
            </w: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 xml:space="preserve">Mieszanka bakalii i </w:t>
            </w:r>
            <w:proofErr w:type="gramStart"/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orzechów  40</w:t>
            </w:r>
            <w:proofErr w:type="gramEnd"/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eastAsia="Verdana" w:hAnsi="Times New Roman" w:cs="Times New Roman"/>
                <w:sz w:val="20"/>
                <w:szCs w:val="20"/>
              </w:rPr>
              <w:t>6</w:t>
            </w: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eastAsia="Verdana" w:hAnsi="Times New Roman" w:cs="Times New Roman"/>
                <w:sz w:val="20"/>
                <w:szCs w:val="20"/>
              </w:rPr>
              <w:t xml:space="preserve">     </w:t>
            </w: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 xml:space="preserve">Baton zbożowy </w:t>
            </w:r>
            <w:proofErr w:type="gramStart"/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kakaowy  25</w:t>
            </w:r>
            <w:proofErr w:type="gramEnd"/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eastAsia="Verdana" w:hAnsi="Times New Roman" w:cs="Times New Roman"/>
                <w:sz w:val="20"/>
                <w:szCs w:val="20"/>
              </w:rPr>
              <w:t xml:space="preserve">     </w:t>
            </w: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 xml:space="preserve">Ciasteczka owsiane z </w:t>
            </w:r>
            <w:proofErr w:type="gramStart"/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żurawina  30</w:t>
            </w:r>
            <w:proofErr w:type="gramEnd"/>
            <w:r w:rsidRPr="00695EBE">
              <w:rPr>
                <w:rFonts w:ascii="Times New Roman" w:hAnsi="Times New Roman" w:cs="Times New Roman"/>
                <w:sz w:val="20"/>
                <w:szCs w:val="20"/>
              </w:rPr>
              <w:t xml:space="preserve"> 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eastAsia="Verdana" w:hAnsi="Times New Roman" w:cs="Times New Roman"/>
                <w:sz w:val="20"/>
                <w:szCs w:val="20"/>
              </w:rPr>
              <w:t>8</w:t>
            </w: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eastAsia="Verdana" w:hAnsi="Times New Roman" w:cs="Times New Roman"/>
                <w:sz w:val="20"/>
                <w:szCs w:val="20"/>
              </w:rPr>
              <w:t xml:space="preserve">     </w:t>
            </w: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eastAsia="Verdana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Passata pomidorowa z ziołami 700g min.99,5% pomidorów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eastAsia="Verdana" w:hAnsi="Times New Roman" w:cs="Times New Roman"/>
                <w:sz w:val="20"/>
                <w:szCs w:val="20"/>
              </w:rPr>
              <w:t>1</w:t>
            </w: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eastAsia="Verdana" w:hAnsi="Times New Roman" w:cs="Times New Roman"/>
                <w:sz w:val="20"/>
                <w:szCs w:val="20"/>
              </w:rPr>
              <w:t xml:space="preserve">     40</w:t>
            </w: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 xml:space="preserve">Oregano </w:t>
            </w:r>
            <w:proofErr w:type="gramStart"/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suszone  8</w:t>
            </w:r>
            <w:proofErr w:type="gramEnd"/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eastAsia="Verdana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eastAsia="Verdana" w:hAnsi="Times New Roman" w:cs="Times New Roman"/>
                <w:sz w:val="20"/>
                <w:szCs w:val="20"/>
              </w:rPr>
              <w:t xml:space="preserve">     </w:t>
            </w: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 xml:space="preserve">Bazylia </w:t>
            </w:r>
            <w:proofErr w:type="gramStart"/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suszona  10</w:t>
            </w:r>
            <w:proofErr w:type="gramEnd"/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5EBE">
              <w:rPr>
                <w:rFonts w:ascii="Times New Roman" w:eastAsia="Verdana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Zawartotabeli"/>
              <w:rPr>
                <w:sz w:val="20"/>
                <w:szCs w:val="20"/>
              </w:rPr>
            </w:pPr>
            <w:proofErr w:type="gramStart"/>
            <w:r w:rsidRPr="00695EBE">
              <w:rPr>
                <w:sz w:val="20"/>
                <w:szCs w:val="20"/>
              </w:rPr>
              <w:t>Papryka  słodka</w:t>
            </w:r>
            <w:proofErr w:type="gramEnd"/>
            <w:r w:rsidRPr="00695EBE">
              <w:rPr>
                <w:sz w:val="20"/>
                <w:szCs w:val="20"/>
              </w:rPr>
              <w:t xml:space="preserve">  mielona 16g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Zawartotabeli"/>
              <w:jc w:val="center"/>
              <w:rPr>
                <w:sz w:val="20"/>
                <w:szCs w:val="20"/>
              </w:rPr>
            </w:pPr>
            <w:r w:rsidRPr="00695EBE">
              <w:rPr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Zawartotabeli"/>
              <w:jc w:val="center"/>
              <w:rPr>
                <w:sz w:val="20"/>
                <w:szCs w:val="20"/>
              </w:rPr>
            </w:pPr>
            <w:r w:rsidRPr="00695EBE">
              <w:rPr>
                <w:sz w:val="20"/>
                <w:szCs w:val="20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Zawartotabeli"/>
              <w:rPr>
                <w:sz w:val="20"/>
                <w:szCs w:val="20"/>
              </w:rPr>
            </w:pPr>
            <w:r w:rsidRPr="00695EBE">
              <w:rPr>
                <w:sz w:val="20"/>
                <w:szCs w:val="20"/>
              </w:rPr>
              <w:t xml:space="preserve">Przyprawa kebab </w:t>
            </w:r>
            <w:proofErr w:type="gramStart"/>
            <w:r w:rsidRPr="00695EBE">
              <w:rPr>
                <w:sz w:val="20"/>
                <w:szCs w:val="20"/>
              </w:rPr>
              <w:t>gyros  20</w:t>
            </w:r>
            <w:proofErr w:type="gramEnd"/>
            <w:r w:rsidRPr="00695EBE">
              <w:rPr>
                <w:sz w:val="20"/>
                <w:szCs w:val="20"/>
              </w:rPr>
              <w:t xml:space="preserve"> gr (bez dodatku glutaminianu sodu 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Zawartotabeli"/>
              <w:jc w:val="center"/>
              <w:rPr>
                <w:sz w:val="20"/>
                <w:szCs w:val="20"/>
              </w:rPr>
            </w:pPr>
            <w:r w:rsidRPr="00695EBE">
              <w:rPr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Zawartotabeli"/>
              <w:jc w:val="center"/>
              <w:rPr>
                <w:sz w:val="20"/>
                <w:szCs w:val="20"/>
              </w:rPr>
            </w:pPr>
            <w:r w:rsidRPr="00695EBE">
              <w:rPr>
                <w:sz w:val="20"/>
                <w:szCs w:val="20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95EBE" w:rsidRPr="00695EBE" w:rsidTr="00B93556"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widowControl w:val="0"/>
              <w:tabs>
                <w:tab w:val="left" w:pos="541"/>
                <w:tab w:val="left" w:pos="7638"/>
                <w:tab w:val="right" w:pos="9070"/>
              </w:tabs>
              <w:autoSpaceDE w:val="0"/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Zawartotabeli"/>
              <w:rPr>
                <w:sz w:val="20"/>
                <w:szCs w:val="20"/>
              </w:rPr>
            </w:pPr>
            <w:r w:rsidRPr="00695EBE">
              <w:rPr>
                <w:sz w:val="20"/>
                <w:szCs w:val="20"/>
              </w:rPr>
              <w:t>Sos do spaghetti 500 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 w:rsidRPr="00695EBE">
              <w:rPr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EBE" w:rsidRPr="00695EBE" w:rsidRDefault="00695EBE" w:rsidP="00695EBE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 w:rsidRPr="00695EBE">
              <w:rPr>
                <w:sz w:val="20"/>
                <w:szCs w:val="20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5EBE" w:rsidRPr="00695EBE" w:rsidRDefault="00695EBE" w:rsidP="00695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34D68" w:rsidRPr="00695EBE" w:rsidTr="00B93556">
        <w:tc>
          <w:tcPr>
            <w:tcW w:w="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68" w:rsidRPr="00695EBE" w:rsidRDefault="00034D68" w:rsidP="0003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68" w:rsidRPr="00695EBE" w:rsidRDefault="00034D68" w:rsidP="0003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95E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68" w:rsidRPr="00695EBE" w:rsidRDefault="00034D68" w:rsidP="0003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68" w:rsidRPr="00695EBE" w:rsidRDefault="00034D68" w:rsidP="0003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68" w:rsidRPr="00695EBE" w:rsidRDefault="00034D68" w:rsidP="0003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D68" w:rsidRPr="00695EBE" w:rsidRDefault="00034D68" w:rsidP="0003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D68" w:rsidRPr="00695EBE" w:rsidRDefault="00034D68" w:rsidP="00034D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121FC1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...................., dn. ......................</w:t>
      </w:r>
    </w:p>
    <w:p w:rsidR="00121FC1" w:rsidRPr="001621C7" w:rsidRDefault="00121FC1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</w:t>
      </w:r>
      <w:r w:rsidR="00121FC1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121FC1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121FC1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….</w:t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.............................................……..</w:t>
      </w: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(podpis upoważnionego przedstawiciela)</w:t>
      </w:r>
    </w:p>
    <w:p w:rsidR="00EC592B" w:rsidRPr="001621C7" w:rsidRDefault="00EC592B" w:rsidP="00EC5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C7E07" w:rsidRPr="001621C7" w:rsidRDefault="009C7E07" w:rsidP="009C7E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24E2F" w:rsidRPr="001621C7" w:rsidRDefault="009C7E07" w:rsidP="009C7E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Cztery pierwsze kolumny wypełnia Zamawiający, pozostałe Wykonawca. Należy wypełnić wszystkie pozycje w</w:t>
      </w:r>
      <w:r w:rsidR="00D07503"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1621C7">
        <w:rPr>
          <w:rFonts w:ascii="Times New Roman" w:eastAsia="Times New Roman" w:hAnsi="Times New Roman" w:cs="Times New Roman"/>
          <w:sz w:val="20"/>
          <w:szCs w:val="20"/>
          <w:lang w:eastAsia="pl-PL"/>
        </w:rPr>
        <w:t>formularzu ofertowym. Brak wypełnienia lub przekreślenie którejkolwiek pozycji spowoduje odrzucenie oferty.</w:t>
      </w:r>
    </w:p>
    <w:sectPr w:rsidR="00124E2F" w:rsidRPr="001621C7" w:rsidSect="00695EBE">
      <w:headerReference w:type="default" r:id="rId8"/>
      <w:pgSz w:w="11906" w:h="16838"/>
      <w:pgMar w:top="1418" w:right="1417" w:bottom="709" w:left="1417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1854" w:rsidRDefault="00991854" w:rsidP="00E72E70">
      <w:pPr>
        <w:spacing w:after="0" w:line="240" w:lineRule="auto"/>
      </w:pPr>
      <w:r>
        <w:separator/>
      </w:r>
    </w:p>
  </w:endnote>
  <w:endnote w:type="continuationSeparator" w:id="0">
    <w:p w:rsidR="00991854" w:rsidRDefault="00991854" w:rsidP="00E72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1854" w:rsidRDefault="00991854" w:rsidP="00E72E70">
      <w:pPr>
        <w:spacing w:after="0" w:line="240" w:lineRule="auto"/>
      </w:pPr>
      <w:r>
        <w:separator/>
      </w:r>
    </w:p>
  </w:footnote>
  <w:footnote w:type="continuationSeparator" w:id="0">
    <w:p w:rsidR="00991854" w:rsidRDefault="00991854" w:rsidP="00E72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21C7" w:rsidRDefault="001621C7" w:rsidP="001621C7">
    <w:pPr>
      <w:pStyle w:val="Nagwek"/>
    </w:pPr>
    <w:r>
      <w:tab/>
    </w:r>
    <w:r>
      <w:tab/>
      <w:t>AD.262.7.2.2025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6D2EF3D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16AD1FB8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2FE11627"/>
    <w:multiLevelType w:val="hybridMultilevel"/>
    <w:tmpl w:val="F6C46E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6B211AF"/>
    <w:multiLevelType w:val="hybridMultilevel"/>
    <w:tmpl w:val="23BEA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4770A"/>
    <w:multiLevelType w:val="multilevel"/>
    <w:tmpl w:val="A33CD162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4E403E58"/>
    <w:multiLevelType w:val="hybridMultilevel"/>
    <w:tmpl w:val="D8420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98513E"/>
    <w:multiLevelType w:val="hybridMultilevel"/>
    <w:tmpl w:val="0EA8B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AD2F0D"/>
    <w:multiLevelType w:val="hybridMultilevel"/>
    <w:tmpl w:val="7D0EF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6B7092"/>
    <w:multiLevelType w:val="hybridMultilevel"/>
    <w:tmpl w:val="B79ECD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80320"/>
    <w:multiLevelType w:val="hybridMultilevel"/>
    <w:tmpl w:val="289682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556331F"/>
    <w:multiLevelType w:val="hybridMultilevel"/>
    <w:tmpl w:val="50820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FA556A"/>
    <w:multiLevelType w:val="hybridMultilevel"/>
    <w:tmpl w:val="F9EEE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657D54"/>
    <w:multiLevelType w:val="hybridMultilevel"/>
    <w:tmpl w:val="94F03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4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4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2"/>
  </w:num>
  <w:num w:numId="5">
    <w:abstractNumId w:val="3"/>
  </w:num>
  <w:num w:numId="6">
    <w:abstractNumId w:val="7"/>
  </w:num>
  <w:num w:numId="7">
    <w:abstractNumId w:val="14"/>
  </w:num>
  <w:num w:numId="8">
    <w:abstractNumId w:val="12"/>
  </w:num>
  <w:num w:numId="9">
    <w:abstractNumId w:val="5"/>
  </w:num>
  <w:num w:numId="10">
    <w:abstractNumId w:val="9"/>
  </w:num>
  <w:num w:numId="11">
    <w:abstractNumId w:val="11"/>
  </w:num>
  <w:num w:numId="12">
    <w:abstractNumId w:val="15"/>
  </w:num>
  <w:num w:numId="13">
    <w:abstractNumId w:val="8"/>
  </w:num>
  <w:num w:numId="14">
    <w:abstractNumId w:val="13"/>
  </w:num>
  <w:num w:numId="15">
    <w:abstractNumId w:val="0"/>
  </w:num>
  <w:num w:numId="16">
    <w:abstractNumId w:val="10"/>
  </w:num>
  <w:num w:numId="17">
    <w:abstractNumId w:val="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92B"/>
    <w:rsid w:val="00006EC9"/>
    <w:rsid w:val="00034D68"/>
    <w:rsid w:val="00043A69"/>
    <w:rsid w:val="0005457C"/>
    <w:rsid w:val="00103736"/>
    <w:rsid w:val="00121FC1"/>
    <w:rsid w:val="00124E2F"/>
    <w:rsid w:val="0016150A"/>
    <w:rsid w:val="001621C7"/>
    <w:rsid w:val="00203718"/>
    <w:rsid w:val="00254F6E"/>
    <w:rsid w:val="002556EF"/>
    <w:rsid w:val="00296432"/>
    <w:rsid w:val="002E4115"/>
    <w:rsid w:val="00310DF8"/>
    <w:rsid w:val="003625EC"/>
    <w:rsid w:val="0038287B"/>
    <w:rsid w:val="00426D1B"/>
    <w:rsid w:val="00444A8A"/>
    <w:rsid w:val="0046246D"/>
    <w:rsid w:val="004B527D"/>
    <w:rsid w:val="005214F4"/>
    <w:rsid w:val="00540811"/>
    <w:rsid w:val="00542EEF"/>
    <w:rsid w:val="005622E6"/>
    <w:rsid w:val="00695EBE"/>
    <w:rsid w:val="006A0BA4"/>
    <w:rsid w:val="00711362"/>
    <w:rsid w:val="00766A8C"/>
    <w:rsid w:val="00796A94"/>
    <w:rsid w:val="007F5EEC"/>
    <w:rsid w:val="008024B8"/>
    <w:rsid w:val="00856032"/>
    <w:rsid w:val="0087419A"/>
    <w:rsid w:val="00894708"/>
    <w:rsid w:val="008D1050"/>
    <w:rsid w:val="008F7C35"/>
    <w:rsid w:val="00922F5C"/>
    <w:rsid w:val="00923F77"/>
    <w:rsid w:val="00991854"/>
    <w:rsid w:val="00994FC4"/>
    <w:rsid w:val="009C7E07"/>
    <w:rsid w:val="009D7C19"/>
    <w:rsid w:val="00A11538"/>
    <w:rsid w:val="00A11ABA"/>
    <w:rsid w:val="00A812C6"/>
    <w:rsid w:val="00AB14CD"/>
    <w:rsid w:val="00AF38D2"/>
    <w:rsid w:val="00B008F7"/>
    <w:rsid w:val="00B1618F"/>
    <w:rsid w:val="00B80ABC"/>
    <w:rsid w:val="00B80C53"/>
    <w:rsid w:val="00B93556"/>
    <w:rsid w:val="00C84DD6"/>
    <w:rsid w:val="00CA71CE"/>
    <w:rsid w:val="00D07503"/>
    <w:rsid w:val="00DA2F47"/>
    <w:rsid w:val="00E40E32"/>
    <w:rsid w:val="00E72E70"/>
    <w:rsid w:val="00E914BB"/>
    <w:rsid w:val="00EC5517"/>
    <w:rsid w:val="00EC592B"/>
    <w:rsid w:val="00F21183"/>
    <w:rsid w:val="00F31DF2"/>
    <w:rsid w:val="00F85A1E"/>
    <w:rsid w:val="00F964F1"/>
    <w:rsid w:val="00FF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04AD82"/>
  <w15:docId w15:val="{F4A2D922-2DBF-4E73-A4E8-0571C9664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EC592B"/>
  </w:style>
  <w:style w:type="table" w:styleId="Tabela-Siatka">
    <w:name w:val="Table Grid"/>
    <w:basedOn w:val="Standardowy"/>
    <w:uiPriority w:val="99"/>
    <w:rsid w:val="00EC59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EC592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92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Hipercze1">
    <w:name w:val="Hiperłącze1"/>
    <w:basedOn w:val="Domylnaczcionkaakapitu"/>
    <w:uiPriority w:val="99"/>
    <w:unhideWhenUsed/>
    <w:rsid w:val="00EC592B"/>
    <w:rPr>
      <w:rFonts w:cs="Times New Roman"/>
      <w:color w:val="0000FF"/>
      <w:u w:val="single"/>
    </w:rPr>
  </w:style>
  <w:style w:type="character" w:customStyle="1" w:styleId="st">
    <w:name w:val="st"/>
    <w:rsid w:val="00EC592B"/>
  </w:style>
  <w:style w:type="paragraph" w:customStyle="1" w:styleId="western">
    <w:name w:val="western"/>
    <w:basedOn w:val="Normalny"/>
    <w:rsid w:val="00EC592B"/>
    <w:pPr>
      <w:widowControl w:val="0"/>
      <w:suppressAutoHyphens/>
      <w:spacing w:before="100" w:after="100" w:line="240" w:lineRule="auto"/>
      <w:jc w:val="both"/>
    </w:pPr>
    <w:rPr>
      <w:rFonts w:ascii="Times New Roman" w:eastAsia="Times New Roman" w:hAnsi="Times New Roman" w:cs="Tahoma"/>
      <w:color w:val="000000"/>
      <w:sz w:val="24"/>
      <w:szCs w:val="24"/>
      <w:lang w:val="en-US"/>
    </w:rPr>
  </w:style>
  <w:style w:type="character" w:styleId="Hipercze">
    <w:name w:val="Hyperlink"/>
    <w:basedOn w:val="Domylnaczcionkaakapitu"/>
    <w:uiPriority w:val="99"/>
    <w:semiHidden/>
    <w:unhideWhenUsed/>
    <w:rsid w:val="00EC592B"/>
    <w:rPr>
      <w:color w:val="0000FF" w:themeColor="hyperlink"/>
      <w:u w:val="single"/>
    </w:rPr>
  </w:style>
  <w:style w:type="paragraph" w:styleId="Akapitzlist">
    <w:name w:val="List Paragraph"/>
    <w:basedOn w:val="Normalny"/>
    <w:qFormat/>
    <w:rsid w:val="00B80C5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72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2E70"/>
  </w:style>
  <w:style w:type="paragraph" w:styleId="Stopka">
    <w:name w:val="footer"/>
    <w:basedOn w:val="Normalny"/>
    <w:link w:val="StopkaZnak"/>
    <w:unhideWhenUsed/>
    <w:rsid w:val="00E72E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2E70"/>
  </w:style>
  <w:style w:type="paragraph" w:customStyle="1" w:styleId="Zawartotabeli">
    <w:name w:val="Zawartość tabeli"/>
    <w:basedOn w:val="Normalny"/>
    <w:rsid w:val="00AF38D2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1">
    <w:name w:val="Nagłówek1"/>
    <w:basedOn w:val="Normalny"/>
    <w:next w:val="Tekstpodstawowy"/>
    <w:rsid w:val="00426D1B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26D1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26D1B"/>
  </w:style>
  <w:style w:type="paragraph" w:customStyle="1" w:styleId="Legenda1">
    <w:name w:val="Legenda1"/>
    <w:basedOn w:val="Normalny"/>
    <w:rsid w:val="00426D1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EC9AD-6C09-4FE7-84F9-E28B745F2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1243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danka</dc:creator>
  <cp:lastModifiedBy>DanusiaK</cp:lastModifiedBy>
  <cp:revision>2</cp:revision>
  <cp:lastPrinted>2023-12-12T08:09:00Z</cp:lastPrinted>
  <dcterms:created xsi:type="dcterms:W3CDTF">2025-12-09T09:56:00Z</dcterms:created>
  <dcterms:modified xsi:type="dcterms:W3CDTF">2025-12-09T09:56:00Z</dcterms:modified>
</cp:coreProperties>
</file>