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4A079DD3" w:rsidR="00DA509A" w:rsidRPr="00E3607B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DA509A" w:rsidRPr="00E3607B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E3607B">
        <w:rPr>
          <w:rFonts w:ascii="Calibri" w:hAnsi="Calibri" w:cs="Calibri"/>
          <w:sz w:val="20"/>
          <w:szCs w:val="20"/>
        </w:rPr>
        <w:t>8</w:t>
      </w:r>
      <w:r w:rsidR="0029492E" w:rsidRPr="00E3607B">
        <w:rPr>
          <w:rFonts w:ascii="Calibri" w:hAnsi="Calibri" w:cs="Calibri"/>
          <w:sz w:val="20"/>
          <w:szCs w:val="20"/>
        </w:rPr>
        <w:t xml:space="preserve"> do SWZ</w:t>
      </w:r>
      <w:r w:rsidR="00DA509A" w:rsidRPr="00E3607B">
        <w:rPr>
          <w:rFonts w:ascii="Calibri" w:hAnsi="Calibri" w:cs="Calibri"/>
          <w:sz w:val="20"/>
          <w:szCs w:val="20"/>
        </w:rPr>
        <w:t xml:space="preserve"> </w:t>
      </w:r>
      <w:r w:rsidR="0000234F" w:rsidRPr="00E3607B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E3607B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E3607B">
        <w:rPr>
          <w:rFonts w:ascii="Calibri" w:hAnsi="Calibri" w:cs="Calibri"/>
          <w:b/>
          <w:sz w:val="20"/>
          <w:szCs w:val="20"/>
        </w:rPr>
        <w:tab/>
      </w:r>
    </w:p>
    <w:p w14:paraId="4A64EFDD" w14:textId="3F9DE812" w:rsidR="009E1C8A" w:rsidRPr="00E3607B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E3607B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8E4166" w:rsidRPr="00E3607B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E3607B">
        <w:rPr>
          <w:rFonts w:ascii="Calibri" w:hAnsi="Calibri" w:cs="Calibri"/>
          <w:sz w:val="20"/>
          <w:szCs w:val="20"/>
        </w:rPr>
        <w:t xml:space="preserve">             </w:t>
      </w:r>
      <w:r w:rsidR="008E4166" w:rsidRPr="00E3607B">
        <w:rPr>
          <w:rFonts w:ascii="Calibri" w:hAnsi="Calibri" w:cs="Calibri"/>
          <w:sz w:val="20"/>
          <w:szCs w:val="20"/>
        </w:rPr>
        <w:t xml:space="preserve"> </w:t>
      </w:r>
      <w:r w:rsidRPr="00E3607B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E3607B">
        <w:rPr>
          <w:rFonts w:ascii="Calibri" w:hAnsi="Calibri" w:cs="Calibri"/>
          <w:sz w:val="20"/>
          <w:szCs w:val="20"/>
        </w:rPr>
        <w:t>nia ....................</w:t>
      </w:r>
      <w:r w:rsidR="00897D37" w:rsidRPr="00E3607B">
        <w:rPr>
          <w:rFonts w:ascii="Calibri" w:hAnsi="Calibri" w:cs="Calibri"/>
          <w:sz w:val="20"/>
          <w:szCs w:val="20"/>
        </w:rPr>
        <w:t>... 20</w:t>
      </w:r>
      <w:r w:rsidR="004E2748" w:rsidRPr="00E3607B">
        <w:rPr>
          <w:rFonts w:ascii="Calibri" w:hAnsi="Calibri" w:cs="Calibri"/>
          <w:sz w:val="20"/>
          <w:szCs w:val="20"/>
        </w:rPr>
        <w:t>2</w:t>
      </w:r>
      <w:r w:rsidR="00E3607B" w:rsidRPr="00E3607B">
        <w:rPr>
          <w:rFonts w:ascii="Calibri" w:hAnsi="Calibri" w:cs="Calibri"/>
          <w:sz w:val="20"/>
          <w:szCs w:val="20"/>
        </w:rPr>
        <w:t>5</w:t>
      </w:r>
      <w:r w:rsidRPr="00E3607B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E3607B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E3607B">
        <w:rPr>
          <w:rFonts w:ascii="Calibri" w:eastAsia="Batang" w:hAnsi="Calibri" w:cs="Calibri"/>
          <w:i/>
          <w:sz w:val="20"/>
          <w:szCs w:val="20"/>
        </w:rPr>
        <w:t xml:space="preserve">            </w:t>
      </w:r>
      <w:r w:rsidR="009E1C8A" w:rsidRPr="00E3607B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E3607B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70FCDD0F" w:rsidR="00EC6B7B" w:rsidRPr="00E3607B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E3607B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A06D0B" w:rsidRPr="00E3607B">
        <w:rPr>
          <w:rFonts w:ascii="Calibri" w:hAnsi="Calibri" w:cs="Calibri"/>
          <w:b/>
          <w:sz w:val="20"/>
          <w:szCs w:val="20"/>
        </w:rPr>
        <w:t>USŁUG</w:t>
      </w:r>
      <w:r w:rsidRPr="00E3607B">
        <w:rPr>
          <w:rFonts w:ascii="Calibri" w:hAnsi="Calibri" w:cs="Calibri"/>
          <w:b/>
          <w:sz w:val="20"/>
          <w:szCs w:val="20"/>
        </w:rPr>
        <w:t xml:space="preserve"> W CIĄGU OSTATNICH </w:t>
      </w:r>
      <w:r w:rsidR="00A06D0B" w:rsidRPr="00E3607B">
        <w:rPr>
          <w:rFonts w:ascii="Calibri" w:hAnsi="Calibri" w:cs="Calibri"/>
          <w:b/>
          <w:sz w:val="20"/>
          <w:szCs w:val="20"/>
        </w:rPr>
        <w:t>3</w:t>
      </w:r>
      <w:r w:rsidRPr="00E3607B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09A00C4C" w14:textId="77777777" w:rsidR="00CB6878" w:rsidRPr="00E3607B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E3607B" w:rsidRDefault="0026141D" w:rsidP="00D377E9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333B5398" w14:textId="052BB7F0" w:rsidR="0078061D" w:rsidRPr="00E3607B" w:rsidRDefault="0078061D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E3607B">
        <w:rPr>
          <w:rFonts w:ascii="Calibri" w:hAnsi="Calibri" w:cs="Calibri"/>
          <w:b/>
          <w:bCs/>
          <w:sz w:val="20"/>
          <w:szCs w:val="20"/>
        </w:rPr>
        <w:t>„</w:t>
      </w:r>
      <w:r w:rsidR="00B25C6D" w:rsidRPr="00B25C6D">
        <w:rPr>
          <w:rFonts w:ascii="Calibri" w:hAnsi="Calibri" w:cs="Calibri"/>
          <w:b/>
          <w:bCs/>
          <w:sz w:val="20"/>
          <w:szCs w:val="20"/>
        </w:rPr>
        <w:t xml:space="preserve">Opracowanie dokumentacji projektowej -  rozbudowa i przebudowa oczyszczalni ścieków sanitarnych w </w:t>
      </w:r>
      <w:proofErr w:type="spellStart"/>
      <w:r w:rsidR="00B25C6D" w:rsidRPr="00B25C6D">
        <w:rPr>
          <w:rFonts w:ascii="Calibri" w:hAnsi="Calibri" w:cs="Calibri"/>
          <w:b/>
          <w:bCs/>
          <w:sz w:val="20"/>
          <w:szCs w:val="20"/>
        </w:rPr>
        <w:t>msc</w:t>
      </w:r>
      <w:proofErr w:type="spellEnd"/>
      <w:r w:rsidR="00B25C6D" w:rsidRPr="00B25C6D">
        <w:rPr>
          <w:rFonts w:ascii="Calibri" w:hAnsi="Calibri" w:cs="Calibri"/>
          <w:b/>
          <w:bCs/>
          <w:sz w:val="20"/>
          <w:szCs w:val="20"/>
        </w:rPr>
        <w:t xml:space="preserve"> Miedzierza gm. Smyków</w:t>
      </w:r>
      <w:r w:rsidRPr="00E3607B">
        <w:rPr>
          <w:rFonts w:ascii="Calibri" w:hAnsi="Calibri" w:cs="Calibri"/>
          <w:b/>
          <w:bCs/>
          <w:sz w:val="20"/>
          <w:szCs w:val="20"/>
        </w:rPr>
        <w:t>”</w:t>
      </w:r>
    </w:p>
    <w:p w14:paraId="0602C0B8" w14:textId="77777777" w:rsidR="00F047F5" w:rsidRPr="00E3607B" w:rsidRDefault="00F047F5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2A805CC" w14:textId="77777777" w:rsidR="00CB6878" w:rsidRPr="00E3607B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7777777" w:rsidR="00DA509A" w:rsidRPr="00E3607B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382F0FB7" w:rsidR="00DA509A" w:rsidRPr="00E3607B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082747" w:rsidRPr="00E3607B">
        <w:rPr>
          <w:rFonts w:ascii="Calibri" w:hAnsi="Calibri" w:cs="Calibri"/>
          <w:sz w:val="20"/>
          <w:szCs w:val="20"/>
        </w:rPr>
        <w:t>USŁUGI</w:t>
      </w:r>
      <w:r w:rsidRPr="00E3607B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E3607B" w14:paraId="12BF338A" w14:textId="77777777" w:rsidTr="00D377E9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E3607B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3E99E6B1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082747"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0E1821C3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</w:t>
            </w:r>
            <w:r w:rsidR="00082747"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  <w:p w14:paraId="5B460F78" w14:textId="77777777" w:rsidR="00535003" w:rsidRPr="00E3607B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E3607B" w:rsidRDefault="00EC6B7B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</w:tr>
      <w:tr w:rsidR="00D752BC" w:rsidRPr="00E3607B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E3607B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E3607B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06158442" w14:textId="77777777" w:rsidR="00D752BC" w:rsidRPr="00E3607B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370CC377" w:rsidR="00D752BC" w:rsidRPr="00E3607B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3607B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W ramach ww.  </w:t>
            </w:r>
            <w:r w:rsidR="00921718" w:rsidRPr="00E3607B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usługi</w:t>
            </w:r>
            <w:r w:rsidRPr="00E3607B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wykonano</w:t>
            </w:r>
            <w:r w:rsidRPr="00E3607B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6B9EBA80" w14:textId="689F4DD9" w:rsidR="00921718" w:rsidRPr="00E3607B" w:rsidRDefault="00921718" w:rsidP="005D7ADA">
            <w:pPr>
              <w:pStyle w:val="Bezodstpw"/>
              <w:spacing w:before="120"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3607B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Pr="00E3607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polegającą na wykonaniu kompleksowej dokumentacji </w:t>
            </w:r>
            <w:r w:rsidR="005D7ADA" w:rsidRPr="00E3607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projektowej dotyczącej budowy lub przebudowy lub rozbudowy </w:t>
            </w:r>
            <w:r w:rsidR="00114D01" w:rsidRPr="00114D0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oczyszczalni ścieków o wydajności  minimum wydajność 300 m3 na dobę</w:t>
            </w:r>
          </w:p>
          <w:p w14:paraId="6D17FA9E" w14:textId="4365B730" w:rsidR="00D752BC" w:rsidRPr="00E3607B" w:rsidRDefault="00921718" w:rsidP="005D7ADA">
            <w:pPr>
              <w:snapToGrid w:val="0"/>
              <w:spacing w:line="276" w:lineRule="auto"/>
              <w:ind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 …………………………………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77777777" w:rsidR="00D752BC" w:rsidRPr="00E3607B" w:rsidRDefault="00D752BC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77777777" w:rsidR="00D752BC" w:rsidRPr="00E3607B" w:rsidRDefault="00D752BC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77777777" w:rsidR="00D752BC" w:rsidRPr="00E3607B" w:rsidRDefault="00D752BC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E3607B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607B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E3607B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E3607B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61FC5F21" w14:textId="77777777" w:rsidR="00DA509A" w:rsidRPr="00E3607B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E3607B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E3607B">
        <w:rPr>
          <w:rFonts w:ascii="Calibri" w:hAnsi="Calibri" w:cs="Calibri"/>
          <w:sz w:val="20"/>
          <w:szCs w:val="20"/>
        </w:rPr>
        <w:tab/>
      </w:r>
      <w:r w:rsidR="00DB210B" w:rsidRPr="00E3607B">
        <w:rPr>
          <w:rFonts w:ascii="Calibri" w:hAnsi="Calibri" w:cs="Calibri"/>
          <w:sz w:val="20"/>
          <w:szCs w:val="20"/>
        </w:rPr>
        <w:tab/>
      </w:r>
      <w:r w:rsidR="00DB210B" w:rsidRPr="00E3607B">
        <w:rPr>
          <w:rFonts w:ascii="Calibri" w:hAnsi="Calibri" w:cs="Calibri"/>
          <w:sz w:val="20"/>
          <w:szCs w:val="20"/>
        </w:rPr>
        <w:tab/>
      </w:r>
      <w:r w:rsidR="00DB210B" w:rsidRPr="00E3607B">
        <w:rPr>
          <w:rFonts w:ascii="Calibri" w:hAnsi="Calibri" w:cs="Calibri"/>
          <w:sz w:val="20"/>
          <w:szCs w:val="20"/>
        </w:rPr>
        <w:tab/>
      </w:r>
    </w:p>
    <w:sectPr w:rsidR="00DA509A" w:rsidRPr="00E3607B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2FB0B" w14:textId="77777777" w:rsidR="00485ACD" w:rsidRDefault="00485ACD">
      <w:r>
        <w:separator/>
      </w:r>
    </w:p>
  </w:endnote>
  <w:endnote w:type="continuationSeparator" w:id="0">
    <w:p w14:paraId="2B1F63F7" w14:textId="77777777" w:rsidR="00485ACD" w:rsidRDefault="0048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5821" w14:textId="77777777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5E602" w14:textId="77777777" w:rsidR="00485ACD" w:rsidRDefault="00485ACD">
      <w:r>
        <w:separator/>
      </w:r>
    </w:p>
  </w:footnote>
  <w:footnote w:type="continuationSeparator" w:id="0">
    <w:p w14:paraId="5F158FF5" w14:textId="77777777" w:rsidR="00485ACD" w:rsidRDefault="00485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AA54E" w14:textId="71A781A8" w:rsidR="000F0FA7" w:rsidRPr="00D0269F" w:rsidRDefault="009918C9" w:rsidP="00D0269F">
    <w:pPr>
      <w:pStyle w:val="Nagwek"/>
    </w:pPr>
    <w:r w:rsidRPr="009918C9">
      <w:rPr>
        <w:rFonts w:ascii="Cambria" w:hAnsi="Cambria"/>
        <w:sz w:val="20"/>
        <w:lang w:val="pl-PL" w:eastAsia="pl-PL"/>
      </w:rPr>
      <w:t xml:space="preserve">Nr referencyjny: </w:t>
    </w:r>
    <w:r w:rsidR="00E3607B">
      <w:rPr>
        <w:rFonts w:ascii="Cambria" w:hAnsi="Cambria"/>
        <w:sz w:val="20"/>
        <w:lang w:val="pl-PL" w:eastAsia="pl-PL"/>
      </w:rPr>
      <w:t xml:space="preserve"> </w:t>
    </w:r>
    <w:r w:rsidR="00A72FF8" w:rsidRPr="00A72FF8">
      <w:rPr>
        <w:rFonts w:ascii="Cambria" w:hAnsi="Cambria"/>
        <w:sz w:val="20"/>
        <w:lang w:val="pl-PL" w:eastAsia="pl-PL"/>
      </w:rPr>
      <w:t>Z.p.271.10.2025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03019915">
    <w:abstractNumId w:val="33"/>
  </w:num>
  <w:num w:numId="2" w16cid:durableId="283199772">
    <w:abstractNumId w:val="38"/>
  </w:num>
  <w:num w:numId="3" w16cid:durableId="1666200209">
    <w:abstractNumId w:val="27"/>
  </w:num>
  <w:num w:numId="4" w16cid:durableId="1975282925">
    <w:abstractNumId w:val="24"/>
  </w:num>
  <w:num w:numId="5" w16cid:durableId="1626423713">
    <w:abstractNumId w:val="18"/>
  </w:num>
  <w:num w:numId="6" w16cid:durableId="822545278">
    <w:abstractNumId w:val="30"/>
  </w:num>
  <w:num w:numId="7" w16cid:durableId="1991330098">
    <w:abstractNumId w:val="34"/>
  </w:num>
  <w:num w:numId="8" w16cid:durableId="303048252">
    <w:abstractNumId w:val="22"/>
  </w:num>
  <w:num w:numId="9" w16cid:durableId="1231496722">
    <w:abstractNumId w:val="45"/>
  </w:num>
  <w:num w:numId="10" w16cid:durableId="254020869">
    <w:abstractNumId w:val="50"/>
  </w:num>
  <w:num w:numId="11" w16cid:durableId="1435783876">
    <w:abstractNumId w:val="19"/>
  </w:num>
  <w:num w:numId="12" w16cid:durableId="110247453">
    <w:abstractNumId w:val="48"/>
  </w:num>
  <w:num w:numId="13" w16cid:durableId="1528836882">
    <w:abstractNumId w:val="49"/>
  </w:num>
  <w:num w:numId="14" w16cid:durableId="145782006">
    <w:abstractNumId w:val="12"/>
  </w:num>
  <w:num w:numId="15" w16cid:durableId="321087728">
    <w:abstractNumId w:val="25"/>
  </w:num>
  <w:num w:numId="16" w16cid:durableId="795026811">
    <w:abstractNumId w:val="29"/>
  </w:num>
  <w:num w:numId="17" w16cid:durableId="663246800">
    <w:abstractNumId w:val="44"/>
  </w:num>
  <w:num w:numId="18" w16cid:durableId="759066967">
    <w:abstractNumId w:val="21"/>
  </w:num>
  <w:num w:numId="19" w16cid:durableId="2052486519">
    <w:abstractNumId w:val="13"/>
  </w:num>
  <w:num w:numId="20" w16cid:durableId="70739610">
    <w:abstractNumId w:val="16"/>
  </w:num>
  <w:num w:numId="21" w16cid:durableId="1659072632">
    <w:abstractNumId w:val="39"/>
  </w:num>
  <w:num w:numId="22" w16cid:durableId="1843818038">
    <w:abstractNumId w:val="17"/>
  </w:num>
  <w:num w:numId="23" w16cid:durableId="1401367566">
    <w:abstractNumId w:val="43"/>
  </w:num>
  <w:num w:numId="24" w16cid:durableId="1848666094">
    <w:abstractNumId w:val="41"/>
  </w:num>
  <w:num w:numId="25" w16cid:durableId="719089056">
    <w:abstractNumId w:val="20"/>
  </w:num>
  <w:num w:numId="26" w16cid:durableId="29001425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0782378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557796">
    <w:abstractNumId w:val="3"/>
  </w:num>
  <w:num w:numId="29" w16cid:durableId="1745376969">
    <w:abstractNumId w:val="8"/>
  </w:num>
  <w:num w:numId="30" w16cid:durableId="776679879">
    <w:abstractNumId w:val="2"/>
  </w:num>
  <w:num w:numId="31" w16cid:durableId="926767851">
    <w:abstractNumId w:val="37"/>
  </w:num>
  <w:num w:numId="32" w16cid:durableId="1275941113">
    <w:abstractNumId w:val="11"/>
  </w:num>
  <w:num w:numId="33" w16cid:durableId="578910238">
    <w:abstractNumId w:val="26"/>
  </w:num>
  <w:num w:numId="34" w16cid:durableId="601107590">
    <w:abstractNumId w:val="40"/>
  </w:num>
  <w:num w:numId="35" w16cid:durableId="665325777">
    <w:abstractNumId w:val="15"/>
  </w:num>
  <w:num w:numId="36" w16cid:durableId="485898532">
    <w:abstractNumId w:val="47"/>
  </w:num>
  <w:num w:numId="37" w16cid:durableId="1346983843">
    <w:abstractNumId w:val="14"/>
  </w:num>
  <w:num w:numId="38" w16cid:durableId="335766799">
    <w:abstractNumId w:val="10"/>
  </w:num>
  <w:num w:numId="39" w16cid:durableId="1169252895">
    <w:abstractNumId w:val="23"/>
  </w:num>
  <w:num w:numId="40" w16cid:durableId="905527250">
    <w:abstractNumId w:val="35"/>
  </w:num>
  <w:num w:numId="41" w16cid:durableId="538317540">
    <w:abstractNumId w:val="31"/>
  </w:num>
  <w:num w:numId="42" w16cid:durableId="19856246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32740448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1FEA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2747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D87"/>
    <w:rsid w:val="000E7F53"/>
    <w:rsid w:val="000F0FA7"/>
    <w:rsid w:val="0010294D"/>
    <w:rsid w:val="00102A85"/>
    <w:rsid w:val="00102C0C"/>
    <w:rsid w:val="00103155"/>
    <w:rsid w:val="001048DC"/>
    <w:rsid w:val="001054D9"/>
    <w:rsid w:val="00112018"/>
    <w:rsid w:val="00114AAA"/>
    <w:rsid w:val="00114D01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ACD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1E4F"/>
    <w:rsid w:val="005C2B74"/>
    <w:rsid w:val="005C52B4"/>
    <w:rsid w:val="005C74D9"/>
    <w:rsid w:val="005D3855"/>
    <w:rsid w:val="005D3E53"/>
    <w:rsid w:val="005D49B2"/>
    <w:rsid w:val="005D7ADA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718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18C9"/>
    <w:rsid w:val="009952C7"/>
    <w:rsid w:val="009961AC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06D0B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2FF8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5C6D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AE1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7E9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07B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559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EC3E5B6"/>
  <w15:docId w15:val="{F57D6DEC-D221-4416-AFDD-CFC850EE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96E96-2594-40CD-84F6-D5EC1AC3D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976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2020-12-21T07:19:00Z</cp:lastPrinted>
  <dcterms:created xsi:type="dcterms:W3CDTF">2022-03-21T10:45:00Z</dcterms:created>
  <dcterms:modified xsi:type="dcterms:W3CDTF">2025-12-08T08:25:00Z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