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64EAB6DC" w:rsidR="00DA509A" w:rsidRPr="006B2F33" w:rsidRDefault="00940C71" w:rsidP="00111ECF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7F1E54" w:rsidRPr="006B2F33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="0056694D" w:rsidRPr="006B2F33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EA0AC9" w:rsidRPr="006B2F33">
        <w:rPr>
          <w:rFonts w:asciiTheme="minorHAnsi" w:hAnsiTheme="minorHAnsi" w:cstheme="minorHAnsi"/>
          <w:sz w:val="20"/>
          <w:szCs w:val="20"/>
        </w:rPr>
        <w:t>7</w:t>
      </w:r>
      <w:r w:rsidR="00B74D0A" w:rsidRPr="006B2F33">
        <w:rPr>
          <w:rFonts w:asciiTheme="minorHAnsi" w:hAnsiTheme="minorHAnsi" w:cstheme="minorHAnsi"/>
          <w:sz w:val="20"/>
          <w:szCs w:val="20"/>
        </w:rPr>
        <w:t>a</w:t>
      </w:r>
      <w:r w:rsidR="003E08F8" w:rsidRPr="006B2F33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0D52E4A3" w14:textId="1A550EB9" w:rsidR="00D22BE4" w:rsidRPr="006B2F33" w:rsidRDefault="00DA509A" w:rsidP="00AF1DF8">
      <w:pPr>
        <w:rPr>
          <w:rFonts w:asciiTheme="minorHAnsi" w:hAnsiTheme="minorHAnsi" w:cstheme="minorHAnsi"/>
          <w:sz w:val="20"/>
          <w:szCs w:val="20"/>
        </w:rPr>
      </w:pPr>
      <w:r w:rsidRPr="006B2F33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6B2F33">
        <w:rPr>
          <w:rFonts w:asciiTheme="minorHAnsi" w:hAnsiTheme="minorHAnsi" w:cstheme="minorHAnsi"/>
          <w:sz w:val="20"/>
          <w:szCs w:val="20"/>
        </w:rPr>
        <w:t>...................</w:t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AF1DF8" w:rsidRPr="006B2F33">
        <w:rPr>
          <w:rFonts w:asciiTheme="minorHAnsi" w:hAnsiTheme="minorHAnsi" w:cstheme="minorHAnsi"/>
          <w:sz w:val="20"/>
          <w:szCs w:val="20"/>
        </w:rPr>
        <w:tab/>
      </w:r>
      <w:r w:rsidR="00D22BE4" w:rsidRPr="006B2F33">
        <w:rPr>
          <w:rFonts w:asciiTheme="minorHAnsi" w:hAnsiTheme="minorHAnsi" w:cstheme="minorHAnsi"/>
          <w:sz w:val="20"/>
          <w:szCs w:val="20"/>
        </w:rPr>
        <w:t>...................................., dnia ....................... 20</w:t>
      </w:r>
      <w:r w:rsidR="000A40F9" w:rsidRPr="006B2F33">
        <w:rPr>
          <w:rFonts w:asciiTheme="minorHAnsi" w:hAnsiTheme="minorHAnsi" w:cstheme="minorHAnsi"/>
          <w:sz w:val="20"/>
          <w:szCs w:val="20"/>
        </w:rPr>
        <w:t>2</w:t>
      </w:r>
      <w:r w:rsidR="00AF7E53">
        <w:rPr>
          <w:rFonts w:asciiTheme="minorHAnsi" w:hAnsiTheme="minorHAnsi" w:cstheme="minorHAnsi"/>
          <w:sz w:val="20"/>
          <w:szCs w:val="20"/>
        </w:rPr>
        <w:t>5</w:t>
      </w:r>
      <w:r w:rsidR="00D22BE4" w:rsidRPr="006B2F33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4019EF12" w14:textId="77777777" w:rsidR="00DA509A" w:rsidRPr="006B2F33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6B2F33">
        <w:rPr>
          <w:rFonts w:asciiTheme="minorHAnsi" w:hAnsiTheme="minorHAnsi" w:cstheme="minorHAnsi"/>
          <w:sz w:val="20"/>
          <w:szCs w:val="20"/>
        </w:rPr>
        <w:tab/>
      </w:r>
      <w:r w:rsidR="00910410" w:rsidRPr="006B2F33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6B2F33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3DF565AC" w14:textId="77777777" w:rsidR="00DA509A" w:rsidRPr="006B2F33" w:rsidRDefault="00DA509A" w:rsidP="00DA509A">
      <w:pPr>
        <w:ind w:right="39"/>
        <w:rPr>
          <w:rFonts w:asciiTheme="minorHAnsi" w:eastAsia="Batang" w:hAnsiTheme="minorHAnsi" w:cstheme="minorHAnsi"/>
          <w:i/>
          <w:sz w:val="16"/>
          <w:szCs w:val="16"/>
        </w:rPr>
      </w:pPr>
    </w:p>
    <w:p w14:paraId="0A4A530D" w14:textId="66443EC2" w:rsidR="0032655D" w:rsidRPr="006B2F33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6B2F33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Pr="006B2F33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b/>
          <w:color w:val="auto"/>
          <w:sz w:val="20"/>
          <w:szCs w:val="20"/>
        </w:rPr>
        <w:t>WYKAZ OSÓB</w:t>
      </w:r>
      <w:r w:rsidR="00B74D0A" w:rsidRPr="006B2F33">
        <w:rPr>
          <w:rFonts w:asciiTheme="minorHAnsi" w:hAnsiTheme="minorHAnsi" w:cstheme="minorHAnsi"/>
          <w:b/>
          <w:color w:val="auto"/>
          <w:sz w:val="20"/>
          <w:szCs w:val="20"/>
        </w:rPr>
        <w:t xml:space="preserve"> DO PUNKTACJI</w:t>
      </w:r>
    </w:p>
    <w:p w14:paraId="6060CBD9" w14:textId="77777777" w:rsidR="002A5798" w:rsidRPr="006B2F33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6B2F33">
        <w:rPr>
          <w:rFonts w:asciiTheme="minorHAnsi" w:hAnsiTheme="minorHAnsi" w:cstheme="minorHAnsi"/>
          <w:sz w:val="20"/>
          <w:szCs w:val="20"/>
        </w:rPr>
        <w:t>Składany do zadania</w:t>
      </w:r>
      <w:r w:rsidRPr="006B2F33">
        <w:rPr>
          <w:rFonts w:asciiTheme="minorHAnsi" w:hAnsiTheme="minorHAnsi" w:cstheme="minorHAns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2F33" w:rsidRDefault="007B2867" w:rsidP="00D2049B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iCs/>
          <w:sz w:val="16"/>
          <w:szCs w:val="16"/>
        </w:rPr>
      </w:pPr>
    </w:p>
    <w:p w14:paraId="506DDEE2" w14:textId="395D22DC" w:rsidR="00BD6239" w:rsidRPr="006B2F33" w:rsidRDefault="00BD6239" w:rsidP="00D2049B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B2F33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824FC5" w:rsidRPr="00824FC5">
        <w:rPr>
          <w:rFonts w:asciiTheme="minorHAnsi" w:hAnsiTheme="minorHAnsi" w:cstheme="minorHAnsi"/>
          <w:b/>
          <w:bCs/>
          <w:sz w:val="22"/>
          <w:szCs w:val="22"/>
        </w:rPr>
        <w:t xml:space="preserve">Opracowanie dokumentacji projektowej -  rozbudowa i przebudowa oczyszczalni ścieków sanitarnych w </w:t>
      </w:r>
      <w:proofErr w:type="spellStart"/>
      <w:r w:rsidR="00824FC5" w:rsidRPr="00824FC5">
        <w:rPr>
          <w:rFonts w:asciiTheme="minorHAnsi" w:hAnsiTheme="minorHAnsi" w:cstheme="minorHAnsi"/>
          <w:b/>
          <w:bCs/>
          <w:sz w:val="22"/>
          <w:szCs w:val="22"/>
        </w:rPr>
        <w:t>msc</w:t>
      </w:r>
      <w:proofErr w:type="spellEnd"/>
      <w:r w:rsidR="00824FC5" w:rsidRPr="00824FC5">
        <w:rPr>
          <w:rFonts w:asciiTheme="minorHAnsi" w:hAnsiTheme="minorHAnsi" w:cstheme="minorHAnsi"/>
          <w:b/>
          <w:bCs/>
          <w:sz w:val="22"/>
          <w:szCs w:val="22"/>
        </w:rPr>
        <w:t xml:space="preserve"> Miedzierza gm. Smyków</w:t>
      </w:r>
      <w:r w:rsidRPr="006B2F33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220C7206" w14:textId="77777777" w:rsidR="006F0E01" w:rsidRPr="006B2F33" w:rsidRDefault="006F0E01" w:rsidP="00D2049B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7F1590" w14:textId="77777777" w:rsidR="00CA23A0" w:rsidRPr="006B2F33" w:rsidRDefault="00CA23A0" w:rsidP="0032655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2F33" w14:paraId="57245AC3" w14:textId="77777777" w:rsidTr="00D2049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2F33" w:rsidRDefault="00532237" w:rsidP="00F84122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4A2E2D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6B2F33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6B2F33" w:rsidRDefault="00264077" w:rsidP="00F84122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2BAB45F2" w:rsidR="00532237" w:rsidRPr="006B2F33" w:rsidRDefault="00EF459B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sz w:val="20"/>
                <w:szCs w:val="20"/>
              </w:rPr>
              <w:t>Projektant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251CF8" w14:textId="77777777" w:rsidR="00C9730A" w:rsidRPr="00E32452" w:rsidRDefault="00C9730A" w:rsidP="00C9730A">
            <w:pPr>
              <w:pStyle w:val="Default"/>
              <w:ind w:left="142" w:right="14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Uprawnienia budowlane do projektowania w </w:t>
            </w:r>
            <w:r w:rsidRPr="00EF4F6F">
              <w:rPr>
                <w:rFonts w:asciiTheme="minorHAnsi" w:hAnsiTheme="minorHAnsi" w:cstheme="minorHAnsi"/>
                <w:sz w:val="20"/>
                <w:szCs w:val="20"/>
              </w:rPr>
              <w:t>specjalności konstrukcyjno-budowlanej lub w specjalności instalacyjnej w zakresie sieci, instalacji i urządzeń cieplnych, wentylacyjnych, gazowych, wodociągowych i kanalizacyjnych</w:t>
            </w:r>
            <w:r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, posiadający doświadczenie przy wykonaniu ………………… dokumentacji projektowej dla przedsięwzięcia związanego z budową lub przebudową lub rozbudową </w:t>
            </w:r>
            <w:r w:rsidRPr="0014680C">
              <w:rPr>
                <w:rFonts w:asciiTheme="minorHAnsi" w:hAnsiTheme="minorHAnsi" w:cstheme="minorHAnsi"/>
                <w:sz w:val="20"/>
                <w:szCs w:val="20"/>
              </w:rPr>
              <w:t>oczyszczalni ścieków o wydajności  minimum wydajność 300 m3 na dobę</w:t>
            </w:r>
            <w:r w:rsidRPr="00E324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3517141" w14:textId="77777777" w:rsidR="004039AF" w:rsidRPr="006B2F33" w:rsidRDefault="004039AF" w:rsidP="002752EB">
            <w:pPr>
              <w:pStyle w:val="Default"/>
              <w:ind w:left="142" w:right="141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61BE1C" w14:textId="77777777" w:rsidR="00362231" w:rsidRPr="006B2F33" w:rsidRDefault="00532237" w:rsidP="00362231">
            <w:pPr>
              <w:pStyle w:val="Default"/>
              <w:spacing w:after="240"/>
              <w:ind w:left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Cs/>
                <w:sz w:val="20"/>
                <w:szCs w:val="20"/>
              </w:rPr>
              <w:t>Nr uprawnień ……………………..</w:t>
            </w:r>
          </w:p>
          <w:p w14:paraId="60B2FF66" w14:textId="77777777" w:rsidR="003E08F8" w:rsidRPr="006B2F33" w:rsidRDefault="003E08F8" w:rsidP="003E08F8">
            <w:pPr>
              <w:pStyle w:val="Default"/>
              <w:spacing w:line="276" w:lineRule="auto"/>
              <w:ind w:left="14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DFCC3DF" w14:textId="77777777" w:rsidR="003E08F8" w:rsidRPr="006B2F33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4F3175A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56A8BBF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3800A6E" w14:textId="77777777" w:rsidR="003E08F8" w:rsidRPr="006B2F33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121D1B52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1ADC7EC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02DB65E1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5E0249C" w14:textId="77777777" w:rsidR="003E08F8" w:rsidRPr="006B2F33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2E9442A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79E8ED19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7918FD8E" w14:textId="77777777" w:rsidR="0014290E" w:rsidRPr="006B2F33" w:rsidRDefault="003E08F8" w:rsidP="00E92937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550F12D0" w14:textId="77777777" w:rsidR="00EF459B" w:rsidRPr="006B2F33" w:rsidRDefault="00EF459B" w:rsidP="00EF459B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lastRenderedPageBreak/>
              <w:t>Nazwa inwestycji</w:t>
            </w: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3E5198EB" w14:textId="77777777" w:rsidR="00EF459B" w:rsidRPr="006B2F33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5B6443AA" w14:textId="77777777" w:rsidR="00EF459B" w:rsidRPr="006B2F33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3084B7DC" w14:textId="77777777" w:rsidR="00EF459B" w:rsidRPr="006B2F33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8166B0A" w14:textId="64A7168D" w:rsidR="00EF459B" w:rsidRPr="006B2F33" w:rsidRDefault="00EF459B" w:rsidP="00E92937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6B2F33" w:rsidRDefault="00532237" w:rsidP="00F84122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6A8D4BEB" w:rsidR="0032655D" w:rsidRPr="006B2F3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6B2F33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6B2F33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6B2F33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6B2F33">
        <w:rPr>
          <w:rFonts w:asciiTheme="minorHAnsi" w:hAnsiTheme="minorHAnsi" w:cstheme="minorHAnsi"/>
          <w:sz w:val="20"/>
          <w:szCs w:val="20"/>
        </w:rPr>
        <w:t>, będzie uczestniczyć w wykonywaniu zamówienia i posiada upr</w:t>
      </w:r>
      <w:r w:rsidR="00B7099A" w:rsidRPr="006B2F33">
        <w:rPr>
          <w:rFonts w:asciiTheme="minorHAnsi" w:hAnsiTheme="minorHAnsi" w:cstheme="minorHAnsi"/>
          <w:sz w:val="20"/>
          <w:szCs w:val="20"/>
        </w:rPr>
        <w:t xml:space="preserve">awnienia wymagane w postawionym </w:t>
      </w:r>
      <w:r w:rsidRPr="006B2F33">
        <w:rPr>
          <w:rFonts w:asciiTheme="minorHAnsi" w:hAnsiTheme="minorHAnsi" w:cstheme="minorHAnsi"/>
          <w:sz w:val="20"/>
          <w:szCs w:val="20"/>
        </w:rPr>
        <w:t>warunku w SWZ i może sprawować wymienioną funkcję zgodnie z Prawem Budowlanym</w:t>
      </w:r>
      <w:r w:rsidR="008513C9" w:rsidRPr="006B2F33">
        <w:rPr>
          <w:rFonts w:asciiTheme="minorHAnsi" w:hAnsiTheme="minorHAnsi" w:cstheme="minorHAnsi"/>
          <w:sz w:val="20"/>
          <w:szCs w:val="20"/>
        </w:rPr>
        <w:t>.</w:t>
      </w:r>
      <w:r w:rsidRPr="006B2F3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6FE75F" w14:textId="77777777" w:rsidR="00461FBB" w:rsidRPr="006B2F33" w:rsidRDefault="0032655D" w:rsidP="0032655D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6B2F33">
        <w:rPr>
          <w:rFonts w:asciiTheme="minorHAnsi" w:hAnsiTheme="minorHAnsi" w:cstheme="minorHAnsi"/>
          <w:sz w:val="16"/>
          <w:szCs w:val="16"/>
        </w:rPr>
        <w:t xml:space="preserve">* niepotrzebne skreślić ( jeżeli wykonawca pozostaje w stosunku umowy </w:t>
      </w:r>
      <w:proofErr w:type="spellStart"/>
      <w:r w:rsidRPr="006B2F33">
        <w:rPr>
          <w:rFonts w:asciiTheme="minorHAnsi" w:hAnsiTheme="minorHAnsi" w:cstheme="minorHAnsi"/>
          <w:sz w:val="16"/>
          <w:szCs w:val="16"/>
        </w:rPr>
        <w:t>cywilno</w:t>
      </w:r>
      <w:proofErr w:type="spellEnd"/>
      <w:r w:rsidRPr="006B2F33">
        <w:rPr>
          <w:rFonts w:asciiTheme="minorHAnsi" w:hAnsiTheme="minorHAnsi" w:cstheme="minorHAnsi"/>
          <w:sz w:val="16"/>
          <w:szCs w:val="16"/>
        </w:rPr>
        <w:t xml:space="preserve"> prawnej pozostawiamy własne)</w:t>
      </w:r>
    </w:p>
    <w:sectPr w:rsidR="00461FBB" w:rsidRPr="006B2F33" w:rsidSect="00127B5D">
      <w:footerReference w:type="even" r:id="rId11"/>
      <w:footerReference w:type="default" r:id="rId12"/>
      <w:headerReference w:type="first" r:id="rId13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8F2A2" w14:textId="77777777" w:rsidR="008B6470" w:rsidRDefault="008B6470">
      <w:r>
        <w:separator/>
      </w:r>
    </w:p>
  </w:endnote>
  <w:endnote w:type="continuationSeparator" w:id="0">
    <w:p w14:paraId="524A5733" w14:textId="77777777" w:rsidR="008B6470" w:rsidRDefault="008B6470">
      <w:r>
        <w:continuationSeparator/>
      </w:r>
    </w:p>
  </w:endnote>
  <w:endnote w:type="continuationNotice" w:id="1">
    <w:p w14:paraId="6560EB3B" w14:textId="77777777" w:rsidR="008B6470" w:rsidRDefault="008B64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703F2" w14:textId="77777777" w:rsidR="00722E12" w:rsidRPr="00957F81" w:rsidRDefault="00722E12" w:rsidP="00722E1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177E523B" w14:textId="77777777" w:rsidR="003F0785" w:rsidRPr="00722E12" w:rsidRDefault="003F0785" w:rsidP="00722E1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EF9FE" w14:textId="77777777" w:rsidR="008B6470" w:rsidRDefault="008B6470">
      <w:r>
        <w:separator/>
      </w:r>
    </w:p>
  </w:footnote>
  <w:footnote w:type="continuationSeparator" w:id="0">
    <w:p w14:paraId="6DB2CC6A" w14:textId="77777777" w:rsidR="008B6470" w:rsidRDefault="008B6470">
      <w:r>
        <w:continuationSeparator/>
      </w:r>
    </w:p>
  </w:footnote>
  <w:footnote w:type="continuationNotice" w:id="1">
    <w:p w14:paraId="0F6AB4E8" w14:textId="77777777" w:rsidR="008B6470" w:rsidRDefault="008B64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66C6E" w14:textId="77777777" w:rsidR="00A27EBA" w:rsidRDefault="00A27EBA" w:rsidP="00084BF3">
    <w:pPr>
      <w:pStyle w:val="Nagwek"/>
      <w:rPr>
        <w:rFonts w:ascii="Cambria" w:hAnsi="Cambria"/>
        <w:sz w:val="20"/>
        <w:lang w:val="pl-PL" w:eastAsia="pl-PL"/>
      </w:rPr>
    </w:pPr>
  </w:p>
  <w:p w14:paraId="0CB5BECF" w14:textId="118E94A3" w:rsidR="00084BF3" w:rsidRPr="00C90667" w:rsidRDefault="00A27EBA" w:rsidP="00084BF3">
    <w:pPr>
      <w:pStyle w:val="Nagwek"/>
    </w:pPr>
    <w:r w:rsidRPr="00A27EBA">
      <w:rPr>
        <w:rFonts w:ascii="Cambria" w:hAnsi="Cambria"/>
        <w:sz w:val="20"/>
        <w:lang w:val="pl-PL" w:eastAsia="pl-PL"/>
      </w:rPr>
      <w:t>Nr referencyjny:</w:t>
    </w:r>
    <w:r w:rsidR="0045452D">
      <w:rPr>
        <w:rFonts w:ascii="Cambria" w:hAnsi="Cambria"/>
        <w:sz w:val="20"/>
        <w:lang w:val="pl-PL" w:eastAsia="pl-PL"/>
      </w:rPr>
      <w:t xml:space="preserve"> </w:t>
    </w:r>
    <w:r w:rsidRPr="00A27EBA">
      <w:rPr>
        <w:rFonts w:ascii="Cambria" w:hAnsi="Cambria"/>
        <w:sz w:val="20"/>
        <w:lang w:val="pl-PL" w:eastAsia="pl-PL"/>
      </w:rPr>
      <w:t xml:space="preserve"> </w:t>
    </w:r>
    <w:r w:rsidR="0045452D" w:rsidRPr="0045452D">
      <w:rPr>
        <w:rFonts w:ascii="Cambria" w:hAnsi="Cambria"/>
        <w:sz w:val="20"/>
        <w:lang w:val="pl-PL" w:eastAsia="pl-PL"/>
      </w:rPr>
      <w:t>Z.p.271.10.2025</w:t>
    </w:r>
    <w:r w:rsidR="006B2F33">
      <w:rPr>
        <w:rFonts w:ascii="Cambria" w:hAnsi="Cambria"/>
        <w:sz w:val="20"/>
        <w:lang w:val="pl-PL" w:eastAsia="pl-PL"/>
      </w:rPr>
      <w:t xml:space="preserve"> </w:t>
    </w: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42842531">
    <w:abstractNumId w:val="37"/>
  </w:num>
  <w:num w:numId="2" w16cid:durableId="1818180005">
    <w:abstractNumId w:val="43"/>
  </w:num>
  <w:num w:numId="3" w16cid:durableId="1861622069">
    <w:abstractNumId w:val="31"/>
  </w:num>
  <w:num w:numId="4" w16cid:durableId="1587031650">
    <w:abstractNumId w:val="27"/>
  </w:num>
  <w:num w:numId="5" w16cid:durableId="759181252">
    <w:abstractNumId w:val="20"/>
  </w:num>
  <w:num w:numId="6" w16cid:durableId="1767195204">
    <w:abstractNumId w:val="34"/>
  </w:num>
  <w:num w:numId="7" w16cid:durableId="1533305333">
    <w:abstractNumId w:val="38"/>
  </w:num>
  <w:num w:numId="8" w16cid:durableId="1560748264">
    <w:abstractNumId w:val="24"/>
  </w:num>
  <w:num w:numId="9" w16cid:durableId="1652172881">
    <w:abstractNumId w:val="51"/>
  </w:num>
  <w:num w:numId="10" w16cid:durableId="1695114028">
    <w:abstractNumId w:val="57"/>
  </w:num>
  <w:num w:numId="11" w16cid:durableId="1102722557">
    <w:abstractNumId w:val="21"/>
  </w:num>
  <w:num w:numId="12" w16cid:durableId="245384707">
    <w:abstractNumId w:val="54"/>
  </w:num>
  <w:num w:numId="13" w16cid:durableId="42414815">
    <w:abstractNumId w:val="55"/>
  </w:num>
  <w:num w:numId="14" w16cid:durableId="1896818327">
    <w:abstractNumId w:val="13"/>
  </w:num>
  <w:num w:numId="15" w16cid:durableId="1340542551">
    <w:abstractNumId w:val="28"/>
  </w:num>
  <w:num w:numId="16" w16cid:durableId="1707371863">
    <w:abstractNumId w:val="33"/>
  </w:num>
  <w:num w:numId="17" w16cid:durableId="1485314283">
    <w:abstractNumId w:val="50"/>
  </w:num>
  <w:num w:numId="18" w16cid:durableId="1225683419">
    <w:abstractNumId w:val="23"/>
  </w:num>
  <w:num w:numId="19" w16cid:durableId="1311328202">
    <w:abstractNumId w:val="14"/>
  </w:num>
  <w:num w:numId="20" w16cid:durableId="629439056">
    <w:abstractNumId w:val="17"/>
  </w:num>
  <w:num w:numId="21" w16cid:durableId="51850914">
    <w:abstractNumId w:val="44"/>
  </w:num>
  <w:num w:numId="22" w16cid:durableId="439953953">
    <w:abstractNumId w:val="18"/>
  </w:num>
  <w:num w:numId="23" w16cid:durableId="1687055776">
    <w:abstractNumId w:val="49"/>
  </w:num>
  <w:num w:numId="24" w16cid:durableId="1928464929">
    <w:abstractNumId w:val="46"/>
  </w:num>
  <w:num w:numId="25" w16cid:durableId="588121477">
    <w:abstractNumId w:val="22"/>
  </w:num>
  <w:num w:numId="26" w16cid:durableId="1012299849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4976980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01028893">
    <w:abstractNumId w:val="3"/>
  </w:num>
  <w:num w:numId="29" w16cid:durableId="1070542598">
    <w:abstractNumId w:val="8"/>
  </w:num>
  <w:num w:numId="30" w16cid:durableId="507983397">
    <w:abstractNumId w:val="2"/>
  </w:num>
  <w:num w:numId="31" w16cid:durableId="2013947697">
    <w:abstractNumId w:val="42"/>
  </w:num>
  <w:num w:numId="32" w16cid:durableId="694035129">
    <w:abstractNumId w:val="11"/>
  </w:num>
  <w:num w:numId="33" w16cid:durableId="889652147">
    <w:abstractNumId w:val="30"/>
  </w:num>
  <w:num w:numId="34" w16cid:durableId="55511949">
    <w:abstractNumId w:val="45"/>
  </w:num>
  <w:num w:numId="35" w16cid:durableId="31466200">
    <w:abstractNumId w:val="16"/>
  </w:num>
  <w:num w:numId="36" w16cid:durableId="816191154">
    <w:abstractNumId w:val="53"/>
  </w:num>
  <w:num w:numId="37" w16cid:durableId="1950625382">
    <w:abstractNumId w:val="15"/>
  </w:num>
  <w:num w:numId="38" w16cid:durableId="2033873574">
    <w:abstractNumId w:val="9"/>
  </w:num>
  <w:num w:numId="39" w16cid:durableId="45297946">
    <w:abstractNumId w:val="25"/>
  </w:num>
  <w:num w:numId="40" w16cid:durableId="515778131">
    <w:abstractNumId w:val="39"/>
  </w:num>
  <w:num w:numId="41" w16cid:durableId="1574391738">
    <w:abstractNumId w:val="35"/>
  </w:num>
  <w:num w:numId="42" w16cid:durableId="71797848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00304910">
    <w:abstractNumId w:val="29"/>
  </w:num>
  <w:num w:numId="44" w16cid:durableId="1959871759">
    <w:abstractNumId w:val="26"/>
  </w:num>
  <w:num w:numId="45" w16cid:durableId="15153937">
    <w:abstractNumId w:val="12"/>
  </w:num>
  <w:num w:numId="46" w16cid:durableId="1291208310">
    <w:abstractNumId w:val="19"/>
  </w:num>
  <w:num w:numId="47" w16cid:durableId="1186552821">
    <w:abstractNumId w:val="56"/>
  </w:num>
  <w:num w:numId="48" w16cid:durableId="1388800026">
    <w:abstractNumId w:val="48"/>
  </w:num>
  <w:num w:numId="49" w16cid:durableId="1892843284">
    <w:abstractNumId w:val="41"/>
  </w:num>
  <w:num w:numId="50" w16cid:durableId="1900365397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206E"/>
    <w:rsid w:val="00063849"/>
    <w:rsid w:val="000675E7"/>
    <w:rsid w:val="00070743"/>
    <w:rsid w:val="00070AE1"/>
    <w:rsid w:val="000726CE"/>
    <w:rsid w:val="00075847"/>
    <w:rsid w:val="00075E3A"/>
    <w:rsid w:val="00080D85"/>
    <w:rsid w:val="000811E5"/>
    <w:rsid w:val="00083030"/>
    <w:rsid w:val="00084151"/>
    <w:rsid w:val="00084BF3"/>
    <w:rsid w:val="000858B3"/>
    <w:rsid w:val="00087562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47941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40E3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87B14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39AF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5452D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7B6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2F33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4FC5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B6470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1E5"/>
    <w:rsid w:val="009829D9"/>
    <w:rsid w:val="00983423"/>
    <w:rsid w:val="009834CE"/>
    <w:rsid w:val="00983D87"/>
    <w:rsid w:val="0098603A"/>
    <w:rsid w:val="009860A0"/>
    <w:rsid w:val="009952C7"/>
    <w:rsid w:val="0099600D"/>
    <w:rsid w:val="009961AC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9D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27EBA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47E5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1DF8"/>
    <w:rsid w:val="00AF2E5E"/>
    <w:rsid w:val="00AF4F4E"/>
    <w:rsid w:val="00AF6582"/>
    <w:rsid w:val="00AF7E53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4D0A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6AE1"/>
    <w:rsid w:val="00BA7C69"/>
    <w:rsid w:val="00BB19B8"/>
    <w:rsid w:val="00BB6D55"/>
    <w:rsid w:val="00BB7015"/>
    <w:rsid w:val="00BC0322"/>
    <w:rsid w:val="00BC077D"/>
    <w:rsid w:val="00BC4A55"/>
    <w:rsid w:val="00BD1112"/>
    <w:rsid w:val="00BD171E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30E1"/>
    <w:rsid w:val="00C87777"/>
    <w:rsid w:val="00C9266C"/>
    <w:rsid w:val="00C9730A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3F2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049B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59B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A733F"/>
    <w:rsid w:val="00FB1331"/>
    <w:rsid w:val="00FB2E1F"/>
    <w:rsid w:val="00FB75A2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68D585C"/>
  <w15:docId w15:val="{265285CE-EB9B-4A72-9D70-4BA39A92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E1180E5-C28A-46A0-9F2B-0CC4E4736F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C3AE9A-91B2-4B8E-9131-4C4E06E81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1870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2020-12-21T07:11:00Z</cp:lastPrinted>
  <dcterms:created xsi:type="dcterms:W3CDTF">2022-03-21T09:55:00Z</dcterms:created>
  <dcterms:modified xsi:type="dcterms:W3CDTF">2025-12-08T08:26:00Z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