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43618" w14:textId="77777777" w:rsidR="00DA509A" w:rsidRDefault="009D515A" w:rsidP="005B659A">
      <w:pPr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="0090420C">
        <w:rPr>
          <w:rFonts w:ascii="Calibri" w:hAnsi="Calibri" w:cs="Calibri"/>
          <w:sz w:val="20"/>
          <w:szCs w:val="20"/>
        </w:rPr>
        <w:t xml:space="preserve">                 </w:t>
      </w:r>
      <w:r w:rsidR="00E23EF5">
        <w:rPr>
          <w:rFonts w:ascii="Calibri" w:hAnsi="Calibri" w:cs="Calibri"/>
          <w:sz w:val="20"/>
          <w:szCs w:val="20"/>
        </w:rPr>
        <w:t xml:space="preserve">                              </w:t>
      </w:r>
      <w:r w:rsidR="005B659A">
        <w:rPr>
          <w:rFonts w:ascii="Calibri" w:hAnsi="Calibri" w:cs="Calibri"/>
          <w:sz w:val="20"/>
          <w:szCs w:val="20"/>
        </w:rPr>
        <w:tab/>
      </w:r>
      <w:r w:rsidR="005B659A">
        <w:rPr>
          <w:rFonts w:ascii="Calibri" w:hAnsi="Calibri" w:cs="Calibri"/>
          <w:sz w:val="20"/>
          <w:szCs w:val="20"/>
        </w:rPr>
        <w:tab/>
      </w:r>
      <w:r w:rsidR="005B659A">
        <w:rPr>
          <w:rFonts w:ascii="Calibri" w:hAnsi="Calibri" w:cs="Calibri"/>
          <w:sz w:val="20"/>
          <w:szCs w:val="20"/>
        </w:rPr>
        <w:tab/>
      </w:r>
      <w:r w:rsidR="005B659A">
        <w:rPr>
          <w:rFonts w:ascii="Calibri" w:hAnsi="Calibri" w:cs="Calibri"/>
          <w:sz w:val="20"/>
          <w:szCs w:val="20"/>
        </w:rPr>
        <w:tab/>
      </w:r>
      <w:r w:rsidR="00D37E9A">
        <w:rPr>
          <w:rFonts w:ascii="Calibri" w:hAnsi="Calibri" w:cs="Calibri"/>
          <w:sz w:val="20"/>
          <w:szCs w:val="20"/>
        </w:rPr>
        <w:t>Z</w:t>
      </w:r>
      <w:r w:rsidR="00983423">
        <w:rPr>
          <w:rFonts w:ascii="Calibri" w:hAnsi="Calibri" w:cs="Calibri"/>
          <w:sz w:val="20"/>
          <w:szCs w:val="20"/>
        </w:rPr>
        <w:t>ałącznik</w:t>
      </w:r>
      <w:r>
        <w:rPr>
          <w:rFonts w:ascii="Calibri" w:hAnsi="Calibri" w:cs="Calibri"/>
          <w:sz w:val="20"/>
          <w:szCs w:val="20"/>
        </w:rPr>
        <w:t xml:space="preserve"> nr </w:t>
      </w:r>
      <w:r w:rsidR="00983423">
        <w:rPr>
          <w:rFonts w:ascii="Calibri" w:hAnsi="Calibri" w:cs="Calibri"/>
          <w:sz w:val="20"/>
          <w:szCs w:val="20"/>
        </w:rPr>
        <w:t xml:space="preserve"> </w:t>
      </w:r>
      <w:r w:rsidR="0009755C">
        <w:rPr>
          <w:rFonts w:ascii="Calibri" w:hAnsi="Calibri" w:cs="Calibri"/>
          <w:sz w:val="20"/>
          <w:szCs w:val="20"/>
        </w:rPr>
        <w:t>1</w:t>
      </w:r>
      <w:r w:rsidR="00BA3F0E">
        <w:rPr>
          <w:rFonts w:ascii="Calibri" w:hAnsi="Calibri" w:cs="Calibri"/>
          <w:sz w:val="20"/>
          <w:szCs w:val="20"/>
        </w:rPr>
        <w:t xml:space="preserve"> do S</w:t>
      </w:r>
      <w:r w:rsidR="00D62E51">
        <w:rPr>
          <w:rFonts w:ascii="Calibri" w:hAnsi="Calibri" w:cs="Calibri"/>
          <w:sz w:val="20"/>
          <w:szCs w:val="20"/>
        </w:rPr>
        <w:t>WZ</w:t>
      </w:r>
      <w:r w:rsidR="00DA509A">
        <w:rPr>
          <w:rFonts w:ascii="Calibri" w:hAnsi="Calibri" w:cs="Calibri"/>
          <w:sz w:val="20"/>
          <w:szCs w:val="20"/>
        </w:rPr>
        <w:tab/>
      </w:r>
      <w:r w:rsidR="00DA509A">
        <w:rPr>
          <w:rFonts w:ascii="Calibri" w:hAnsi="Calibri" w:cs="Calibri"/>
          <w:sz w:val="20"/>
          <w:szCs w:val="20"/>
        </w:rPr>
        <w:tab/>
      </w:r>
      <w:r w:rsidR="00DA509A">
        <w:rPr>
          <w:rFonts w:ascii="Calibri" w:hAnsi="Calibri" w:cs="Calibri"/>
          <w:sz w:val="20"/>
          <w:szCs w:val="20"/>
        </w:rPr>
        <w:tab/>
      </w:r>
      <w:r w:rsidR="00DA509A">
        <w:rPr>
          <w:rFonts w:ascii="Calibri" w:hAnsi="Calibri" w:cs="Calibri"/>
          <w:sz w:val="20"/>
          <w:szCs w:val="20"/>
        </w:rPr>
        <w:tab/>
      </w:r>
      <w:r w:rsidR="00DA509A">
        <w:rPr>
          <w:rFonts w:ascii="Calibri" w:hAnsi="Calibri" w:cs="Calibri"/>
          <w:sz w:val="20"/>
          <w:szCs w:val="20"/>
        </w:rPr>
        <w:tab/>
      </w:r>
    </w:p>
    <w:p w14:paraId="3B2C1906" w14:textId="77777777" w:rsidR="00DA509A" w:rsidRDefault="00DA509A" w:rsidP="001C7E78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</w:t>
      </w:r>
    </w:p>
    <w:p w14:paraId="25C8E102" w14:textId="0716D5CD" w:rsidR="00DA509A" w:rsidRDefault="00F2478F" w:rsidP="00F2478F">
      <w:pPr>
        <w:tabs>
          <w:tab w:val="left" w:pos="4440"/>
          <w:tab w:val="right" w:pos="9070"/>
        </w:tabs>
        <w:ind w:left="424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="00F30C2A">
        <w:rPr>
          <w:rFonts w:ascii="Calibri" w:hAnsi="Calibri" w:cs="Calibri"/>
          <w:sz w:val="20"/>
          <w:szCs w:val="20"/>
        </w:rPr>
        <w:t>………………  dn</w:t>
      </w:r>
      <w:r w:rsidR="00D07111">
        <w:rPr>
          <w:rFonts w:ascii="Calibri" w:hAnsi="Calibri" w:cs="Calibri"/>
          <w:sz w:val="20"/>
          <w:szCs w:val="20"/>
        </w:rPr>
        <w:t xml:space="preserve">. </w:t>
      </w:r>
      <w:r w:rsidR="00DA509A">
        <w:rPr>
          <w:rFonts w:ascii="Calibri" w:hAnsi="Calibri" w:cs="Calibri"/>
          <w:sz w:val="20"/>
          <w:szCs w:val="20"/>
        </w:rPr>
        <w:t>…………………………</w:t>
      </w:r>
      <w:r w:rsidR="005671C1">
        <w:rPr>
          <w:rFonts w:ascii="Calibri" w:hAnsi="Calibri" w:cs="Calibri"/>
          <w:sz w:val="20"/>
          <w:szCs w:val="20"/>
        </w:rPr>
        <w:t>202</w:t>
      </w:r>
      <w:r w:rsidR="003D7538">
        <w:rPr>
          <w:rFonts w:ascii="Calibri" w:hAnsi="Calibri" w:cs="Calibri"/>
          <w:sz w:val="20"/>
          <w:szCs w:val="20"/>
        </w:rPr>
        <w:t>5</w:t>
      </w:r>
      <w:r w:rsidR="001F6BF7">
        <w:rPr>
          <w:rFonts w:ascii="Calibri" w:hAnsi="Calibri" w:cs="Calibri"/>
          <w:sz w:val="20"/>
          <w:szCs w:val="20"/>
        </w:rPr>
        <w:t xml:space="preserve"> </w:t>
      </w:r>
      <w:r w:rsidR="00D80BA5">
        <w:rPr>
          <w:rFonts w:ascii="Calibri" w:hAnsi="Calibri" w:cs="Calibri"/>
          <w:sz w:val="20"/>
          <w:szCs w:val="20"/>
        </w:rPr>
        <w:t>r.</w:t>
      </w:r>
    </w:p>
    <w:p w14:paraId="266CDDCC" w14:textId="77777777" w:rsidR="00DA509A" w:rsidRDefault="00DA509A" w:rsidP="00DA509A">
      <w:pPr>
        <w:jc w:val="right"/>
        <w:rPr>
          <w:rFonts w:ascii="Calibri" w:hAnsi="Calibri" w:cs="Calibri"/>
          <w:sz w:val="20"/>
          <w:szCs w:val="20"/>
        </w:rPr>
      </w:pPr>
    </w:p>
    <w:p w14:paraId="3985AD4E" w14:textId="77777777" w:rsidR="00DA509A" w:rsidRDefault="00DA509A" w:rsidP="00DA509A">
      <w:pPr>
        <w:jc w:val="right"/>
        <w:rPr>
          <w:rFonts w:ascii="Calibri" w:hAnsi="Calibri" w:cs="Calibri"/>
          <w:sz w:val="20"/>
          <w:szCs w:val="20"/>
        </w:rPr>
      </w:pPr>
    </w:p>
    <w:p w14:paraId="58566D24" w14:textId="77777777" w:rsidR="00DA509A" w:rsidRDefault="00DA509A" w:rsidP="00DA509A">
      <w:pPr>
        <w:rPr>
          <w:rFonts w:ascii="Calibri" w:hAnsi="Calibri" w:cs="Calibri"/>
          <w:sz w:val="20"/>
          <w:szCs w:val="20"/>
        </w:rPr>
      </w:pPr>
    </w:p>
    <w:p w14:paraId="06A5D5D3" w14:textId="77777777" w:rsidR="00DA509A" w:rsidRDefault="00DA509A" w:rsidP="002F68AE">
      <w:pPr>
        <w:tabs>
          <w:tab w:val="left" w:pos="636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</w:t>
      </w:r>
      <w:r w:rsidR="002F68AE">
        <w:rPr>
          <w:rFonts w:ascii="Calibri" w:hAnsi="Calibri" w:cs="Calibri"/>
          <w:sz w:val="20"/>
          <w:szCs w:val="20"/>
        </w:rPr>
        <w:tab/>
      </w:r>
    </w:p>
    <w:p w14:paraId="2308A7AB" w14:textId="77777777" w:rsidR="00DA509A" w:rsidRDefault="00DA509A" w:rsidP="00DA509A">
      <w:pPr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235B00">
        <w:rPr>
          <w:rFonts w:ascii="Calibri" w:hAnsi="Calibri" w:cs="Calibri"/>
          <w:sz w:val="20"/>
          <w:szCs w:val="20"/>
        </w:rPr>
        <w:t>(Nazwa i adres W</w:t>
      </w:r>
      <w:r w:rsidR="006C262E">
        <w:rPr>
          <w:rFonts w:ascii="Calibri" w:hAnsi="Calibri" w:cs="Calibri"/>
          <w:sz w:val="20"/>
          <w:szCs w:val="20"/>
        </w:rPr>
        <w:t xml:space="preserve">ykonawcy)  </w:t>
      </w:r>
    </w:p>
    <w:p w14:paraId="1E14FE73" w14:textId="77777777" w:rsidR="00DA509A" w:rsidRDefault="00983423" w:rsidP="00DA509A">
      <w:pPr>
        <w:pStyle w:val="Nagwek1"/>
        <w:jc w:val="center"/>
        <w:rPr>
          <w:rFonts w:ascii="Calibri" w:hAnsi="Calibri" w:cs="Calibri"/>
          <w:iCs/>
          <w:color w:val="auto"/>
          <w:sz w:val="20"/>
          <w:szCs w:val="20"/>
          <w:lang w:val="pl-PL"/>
        </w:rPr>
      </w:pPr>
      <w:r>
        <w:rPr>
          <w:rFonts w:ascii="Calibri" w:hAnsi="Calibri" w:cs="Calibri"/>
          <w:iCs/>
          <w:color w:val="auto"/>
          <w:sz w:val="20"/>
          <w:szCs w:val="20"/>
          <w:lang w:val="pl-PL"/>
        </w:rPr>
        <w:t>O</w:t>
      </w:r>
      <w:r w:rsidR="00DA509A">
        <w:rPr>
          <w:rFonts w:ascii="Calibri" w:hAnsi="Calibri" w:cs="Calibri"/>
          <w:iCs/>
          <w:color w:val="auto"/>
          <w:sz w:val="20"/>
          <w:szCs w:val="20"/>
        </w:rPr>
        <w:t xml:space="preserve"> F E R T A  C E N O W A</w:t>
      </w:r>
      <w:r w:rsidR="00893955">
        <w:rPr>
          <w:rFonts w:ascii="Calibri" w:hAnsi="Calibri" w:cs="Calibri"/>
          <w:iCs/>
          <w:color w:val="auto"/>
          <w:sz w:val="20"/>
          <w:szCs w:val="20"/>
          <w:lang w:val="pl-PL"/>
        </w:rPr>
        <w:t xml:space="preserve"> </w:t>
      </w:r>
    </w:p>
    <w:p w14:paraId="26724584" w14:textId="77777777" w:rsidR="00DA509A" w:rsidRDefault="00DA509A" w:rsidP="00BD1B85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>
        <w:rPr>
          <w:rFonts w:ascii="Calibri" w:hAnsi="Calibri" w:cs="Calibri"/>
          <w:b w:val="0"/>
          <w:bCs w:val="0"/>
          <w:sz w:val="20"/>
          <w:szCs w:val="20"/>
        </w:rPr>
        <w:t xml:space="preserve">Nawiązując do zaproszenia złożenia oferty </w:t>
      </w:r>
      <w:r w:rsidR="00017D2A">
        <w:rPr>
          <w:rFonts w:ascii="Calibri" w:hAnsi="Calibri" w:cs="Calibri"/>
          <w:b w:val="0"/>
          <w:bCs w:val="0"/>
          <w:sz w:val="20"/>
          <w:szCs w:val="20"/>
          <w:lang w:val="pl-PL"/>
        </w:rPr>
        <w:t>na realizację zamówienia publicznego</w:t>
      </w:r>
      <w:r>
        <w:rPr>
          <w:rFonts w:ascii="Calibri" w:hAnsi="Calibri" w:cs="Calibri"/>
          <w:b w:val="0"/>
          <w:sz w:val="20"/>
          <w:szCs w:val="20"/>
        </w:rPr>
        <w:t xml:space="preserve"> </w:t>
      </w:r>
      <w:r>
        <w:rPr>
          <w:rFonts w:ascii="Calibri" w:hAnsi="Calibri" w:cs="Calibri"/>
          <w:b w:val="0"/>
          <w:bCs w:val="0"/>
          <w:sz w:val="20"/>
          <w:szCs w:val="20"/>
        </w:rPr>
        <w:t>na:</w:t>
      </w:r>
    </w:p>
    <w:p w14:paraId="08E1943A" w14:textId="77777777" w:rsidR="00FA40F8" w:rsidRDefault="00FA40F8" w:rsidP="00D82BB9">
      <w:pPr>
        <w:shd w:val="clear" w:color="auto" w:fill="D9E2F3"/>
        <w:spacing w:line="276" w:lineRule="auto"/>
        <w:jc w:val="center"/>
        <w:rPr>
          <w:rFonts w:ascii="Calibri" w:hAnsi="Calibri" w:cs="Calibri"/>
          <w:sz w:val="20"/>
          <w:szCs w:val="20"/>
        </w:rPr>
      </w:pPr>
      <w:bookmarkStart w:id="0" w:name="_Hlk40342004"/>
    </w:p>
    <w:bookmarkEnd w:id="0"/>
    <w:p w14:paraId="51001C2F" w14:textId="0073D2C7" w:rsidR="009B0F75" w:rsidRDefault="00957897" w:rsidP="00D82BB9">
      <w:pPr>
        <w:shd w:val="clear" w:color="auto" w:fill="D9E2F3"/>
        <w:spacing w:line="276" w:lineRule="auto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„</w:t>
      </w:r>
      <w:r w:rsidR="006107B5" w:rsidRPr="006107B5">
        <w:rPr>
          <w:rFonts w:ascii="Calibri" w:eastAsia="Calibri" w:hAnsi="Calibri" w:cs="Calibri"/>
          <w:b/>
          <w:color w:val="000000"/>
          <w:sz w:val="20"/>
          <w:szCs w:val="20"/>
        </w:rPr>
        <w:t xml:space="preserve">Opracowanie dokumentacji projektowej -  rozbudowa i przebudowa oczyszczalni ścieków sanitarnych w </w:t>
      </w:r>
      <w:proofErr w:type="spellStart"/>
      <w:r w:rsidR="006107B5" w:rsidRPr="006107B5">
        <w:rPr>
          <w:rFonts w:ascii="Calibri" w:eastAsia="Calibri" w:hAnsi="Calibri" w:cs="Calibri"/>
          <w:b/>
          <w:color w:val="000000"/>
          <w:sz w:val="20"/>
          <w:szCs w:val="20"/>
        </w:rPr>
        <w:t>msc</w:t>
      </w:r>
      <w:proofErr w:type="spellEnd"/>
      <w:r w:rsidR="006107B5" w:rsidRPr="006107B5">
        <w:rPr>
          <w:rFonts w:ascii="Calibri" w:eastAsia="Calibri" w:hAnsi="Calibri" w:cs="Calibri"/>
          <w:b/>
          <w:color w:val="000000"/>
          <w:sz w:val="20"/>
          <w:szCs w:val="20"/>
        </w:rPr>
        <w:t xml:space="preserve"> Miedzierza gm. Smyków</w:t>
      </w:r>
      <w:r w:rsidR="00097381">
        <w:rPr>
          <w:rFonts w:ascii="Calibri" w:eastAsia="Calibri" w:hAnsi="Calibri" w:cs="Calibri"/>
          <w:b/>
          <w:color w:val="000000"/>
          <w:sz w:val="20"/>
          <w:szCs w:val="20"/>
        </w:rPr>
        <w:t>”</w:t>
      </w:r>
    </w:p>
    <w:p w14:paraId="0C4609E0" w14:textId="77777777" w:rsidR="00ED3865" w:rsidRDefault="00ED3865" w:rsidP="00D82BB9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5F57ED5" w14:textId="77777777" w:rsidR="00016153" w:rsidRDefault="00016153" w:rsidP="00016153">
      <w:pPr>
        <w:pStyle w:val="Bezodstpw"/>
        <w:ind w:firstLine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zgodnie z wymaganiami określonymi w specyfikacji warunków zamówienia dla tego </w:t>
      </w:r>
      <w:r w:rsidR="00F933EC">
        <w:rPr>
          <w:rFonts w:ascii="Calibri" w:hAnsi="Calibri" w:cs="Calibri"/>
          <w:sz w:val="20"/>
          <w:szCs w:val="20"/>
        </w:rPr>
        <w:t xml:space="preserve">postępowania </w:t>
      </w:r>
      <w:r>
        <w:rPr>
          <w:rFonts w:ascii="Calibri" w:hAnsi="Calibri" w:cs="Calibri"/>
          <w:sz w:val="20"/>
          <w:szCs w:val="20"/>
        </w:rPr>
        <w:t xml:space="preserve"> składamy niniejszą ofertę:</w:t>
      </w:r>
    </w:p>
    <w:p w14:paraId="660FB4E0" w14:textId="77777777" w:rsidR="00251BC7" w:rsidRDefault="00251BC7" w:rsidP="00E132F5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E132F5" w14:paraId="788709FC" w14:textId="77777777" w:rsidTr="00400C25">
        <w:trPr>
          <w:trHeight w:val="340"/>
        </w:trPr>
        <w:tc>
          <w:tcPr>
            <w:tcW w:w="8789" w:type="dxa"/>
          </w:tcPr>
          <w:p w14:paraId="039AED30" w14:textId="77777777" w:rsidR="00E23985" w:rsidRDefault="00E132F5" w:rsidP="00D9450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 wykonanie przedmiotu zamówienia oferujemy cenę w kwocie łącznej brutto:</w:t>
            </w:r>
          </w:p>
          <w:p w14:paraId="698A0EEB" w14:textId="77777777" w:rsidR="00251BC7" w:rsidRDefault="00251BC7" w:rsidP="00F61023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FA890C8" w14:textId="77777777" w:rsidR="00B2584C" w:rsidRDefault="00B2584C" w:rsidP="00B2584C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60C71F32" w14:textId="55D3508B" w:rsidR="00E132F5" w:rsidRDefault="00E132F5" w:rsidP="00842CF6">
            <w:pPr>
              <w:spacing w:before="12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 złotych</w:t>
            </w:r>
          </w:p>
          <w:p w14:paraId="4ECE2931" w14:textId="77777777" w:rsidR="005A7286" w:rsidRDefault="005A7286" w:rsidP="00842CF6">
            <w:pPr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DB74A1C" w14:textId="2BA2F61B" w:rsidR="005A7286" w:rsidRDefault="00842CF6" w:rsidP="00842CF6">
            <w:pPr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 tym</w:t>
            </w:r>
            <w:r w:rsidR="005A7286">
              <w:rPr>
                <w:rFonts w:ascii="Calibri" w:hAnsi="Calibri" w:cs="Calibri"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F124234" w14:textId="1A3B3D9C" w:rsidR="00842CF6" w:rsidRDefault="00842CF6" w:rsidP="00842CF6">
            <w:pPr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zakres podstawowy:</w:t>
            </w:r>
          </w:p>
          <w:p w14:paraId="478BB10F" w14:textId="77777777" w:rsidR="00842CF6" w:rsidRDefault="00842CF6" w:rsidP="00842CF6">
            <w:pPr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 złotych</w:t>
            </w:r>
          </w:p>
          <w:p w14:paraId="3ED512F7" w14:textId="77777777" w:rsidR="00842CF6" w:rsidRDefault="00842CF6" w:rsidP="00842CF6">
            <w:pPr>
              <w:spacing w:before="120" w:line="276" w:lineRule="auto"/>
              <w:ind w:left="426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F126CDA" w14:textId="0269357D" w:rsidR="005A7286" w:rsidRDefault="005A7286" w:rsidP="005A7286">
            <w:pPr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Prawo opcji</w:t>
            </w:r>
            <w:r w:rsidR="00765AF2">
              <w:rPr>
                <w:rFonts w:ascii="Calibri" w:hAnsi="Calibri" w:cs="Calibri"/>
                <w:sz w:val="20"/>
                <w:szCs w:val="20"/>
              </w:rPr>
              <w:t xml:space="preserve"> (Sporządzenie raportu oddziaływania inwestycji na środowisko)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40E6C5D4" w14:textId="77777777" w:rsidR="005A7286" w:rsidRDefault="005A7286" w:rsidP="005A7286">
            <w:pPr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 złotych</w:t>
            </w:r>
          </w:p>
          <w:p w14:paraId="1A4D3267" w14:textId="77777777" w:rsidR="00912B0D" w:rsidRDefault="00912B0D" w:rsidP="00737DC4">
            <w:pPr>
              <w:spacing w:before="120" w:line="276" w:lineRule="auto"/>
              <w:ind w:left="426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E935729" w14:textId="77777777" w:rsidR="00737DC4" w:rsidRDefault="00737DC4" w:rsidP="003D5AEA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14:paraId="1EF001F0" w14:textId="77777777" w:rsidR="00080F05" w:rsidRDefault="00080F05" w:rsidP="00842CF6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</w:tbl>
    <w:p w14:paraId="6F96F26B" w14:textId="77777777" w:rsidR="00016153" w:rsidRDefault="00016153" w:rsidP="008257CB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jc w:val="center"/>
        <w:rPr>
          <w:rFonts w:ascii="Calibri" w:eastAsia="Arial Unicode MS" w:hAnsi="Calibri" w:cs="Calibri"/>
          <w:b/>
          <w:sz w:val="20"/>
          <w:szCs w:val="20"/>
        </w:rPr>
      </w:pPr>
      <w:r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0CDEE60A" w14:textId="62F60B84" w:rsidR="00016153" w:rsidRDefault="00016153" w:rsidP="008257CB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eastAsia="Arial Unicode MS" w:hAnsi="Calibri" w:cs="Calibri"/>
          <w:b/>
          <w:sz w:val="20"/>
          <w:szCs w:val="20"/>
        </w:rPr>
        <w:t xml:space="preserve">W </w:t>
      </w:r>
      <w:r w:rsidR="001C77FD">
        <w:rPr>
          <w:rFonts w:ascii="Calibri" w:eastAsia="Arial Unicode MS" w:hAnsi="Calibri" w:cs="Calibri"/>
          <w:b/>
          <w:sz w:val="20"/>
          <w:szCs w:val="20"/>
        </w:rPr>
        <w:t>rozdziale</w:t>
      </w:r>
      <w:r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="007C0340">
        <w:rPr>
          <w:rFonts w:ascii="Calibri" w:eastAsia="Arial Unicode MS" w:hAnsi="Calibri" w:cs="Calibri"/>
          <w:b/>
          <w:sz w:val="20"/>
          <w:szCs w:val="20"/>
        </w:rPr>
        <w:t>XV</w:t>
      </w:r>
      <w:r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="001C77FD">
        <w:rPr>
          <w:rFonts w:ascii="Calibri" w:eastAsia="Arial Unicode MS" w:hAnsi="Calibri" w:cs="Calibri"/>
          <w:b/>
          <w:sz w:val="20"/>
          <w:szCs w:val="20"/>
        </w:rPr>
        <w:t xml:space="preserve">ust. </w:t>
      </w:r>
      <w:r w:rsidR="00914B80">
        <w:rPr>
          <w:rFonts w:ascii="Calibri" w:eastAsia="Arial Unicode MS" w:hAnsi="Calibri" w:cs="Calibri"/>
          <w:b/>
          <w:sz w:val="20"/>
          <w:szCs w:val="20"/>
        </w:rPr>
        <w:t>6</w:t>
      </w:r>
      <w:r w:rsidR="00795E1E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>
        <w:rPr>
          <w:rFonts w:ascii="Calibri" w:eastAsia="Arial Unicode MS" w:hAnsi="Calibri" w:cs="Calibri"/>
          <w:b/>
          <w:sz w:val="20"/>
          <w:szCs w:val="20"/>
        </w:rPr>
        <w:t xml:space="preserve">SWZ Zamawiający wymaga złożenia wraz z ofertą informacji </w:t>
      </w:r>
      <w:r w:rsidR="00D07111">
        <w:rPr>
          <w:rFonts w:ascii="Calibri" w:eastAsia="Arial Unicode MS" w:hAnsi="Calibri" w:cs="Calibri"/>
          <w:b/>
          <w:sz w:val="20"/>
          <w:szCs w:val="20"/>
        </w:rPr>
        <w:br/>
      </w:r>
      <w:r>
        <w:rPr>
          <w:rFonts w:ascii="Calibri" w:eastAsia="Arial Unicode MS" w:hAnsi="Calibri" w:cs="Calibri"/>
          <w:b/>
          <w:sz w:val="20"/>
          <w:szCs w:val="20"/>
        </w:rPr>
        <w:t xml:space="preserve">o </w:t>
      </w:r>
      <w:r>
        <w:rPr>
          <w:rFonts w:ascii="Calibri" w:hAnsi="Calibri" w:cs="Calibri"/>
          <w:b/>
          <w:sz w:val="20"/>
          <w:szCs w:val="20"/>
        </w:rPr>
        <w:t xml:space="preserve">powstaniu zamawiającego </w:t>
      </w:r>
      <w:r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E2BC826" w14:textId="77777777" w:rsidR="00016153" w:rsidRDefault="00016153" w:rsidP="008257CB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50AA54B0" w14:textId="77777777" w:rsidR="00016153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libri" w:hAnsi="Calibri" w:cs="Calibri"/>
          <w:sz w:val="20"/>
          <w:szCs w:val="20"/>
          <w:u w:val="single"/>
        </w:rPr>
      </w:pPr>
      <w:r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317FB995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0BFF5436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  <w:lang w:val="de-DE"/>
        </w:rPr>
      </w:pPr>
      <w:r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5D4E4F3E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Numer telefonu:</w:t>
      </w:r>
      <w:r>
        <w:rPr>
          <w:rFonts w:ascii="Calibri" w:hAnsi="Calibri" w:cs="Calibri"/>
          <w:sz w:val="20"/>
          <w:szCs w:val="20"/>
        </w:rPr>
        <w:tab/>
        <w:t>.…</w:t>
      </w:r>
      <w:r w:rsidR="00A0144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/ ……………………</w:t>
      </w:r>
    </w:p>
    <w:p w14:paraId="2042DD22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Numer faksu:</w:t>
      </w:r>
      <w:r>
        <w:rPr>
          <w:rFonts w:ascii="Calibri" w:hAnsi="Calibri" w:cs="Calibri"/>
          <w:sz w:val="20"/>
          <w:szCs w:val="20"/>
        </w:rPr>
        <w:tab/>
        <w:t>.…/ ....................................</w:t>
      </w:r>
    </w:p>
    <w:p w14:paraId="402A3280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Numer REGON:</w:t>
      </w:r>
      <w:r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2DE0277A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Adres kontaktowy e</w:t>
      </w:r>
      <w:r w:rsidR="00F30C2A">
        <w:rPr>
          <w:rFonts w:ascii="Calibri" w:hAnsi="Calibri" w:cs="Calibri"/>
          <w:sz w:val="20"/>
          <w:szCs w:val="20"/>
        </w:rPr>
        <w:t>-</w:t>
      </w:r>
      <w:r>
        <w:rPr>
          <w:rFonts w:ascii="Calibri" w:hAnsi="Calibri" w:cs="Calibri"/>
          <w:sz w:val="20"/>
          <w:szCs w:val="20"/>
        </w:rPr>
        <w:t>mail: ……………………………………………………………</w:t>
      </w:r>
    </w:p>
    <w:p w14:paraId="2C0D540A" w14:textId="77777777" w:rsidR="00016153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>
        <w:rPr>
          <w:rFonts w:ascii="Calibri" w:hAnsi="Calibri" w:cs="Calibri"/>
          <w:sz w:val="20"/>
          <w:szCs w:val="20"/>
        </w:rPr>
        <w:t xml:space="preserve">będą zgodne z wzorem </w:t>
      </w:r>
      <w:r w:rsidR="00581989">
        <w:rPr>
          <w:rFonts w:ascii="Calibri" w:hAnsi="Calibri" w:cs="Calibri"/>
          <w:sz w:val="20"/>
          <w:szCs w:val="20"/>
        </w:rPr>
        <w:t>umowy będącym załącznikiem do S</w:t>
      </w:r>
      <w:r>
        <w:rPr>
          <w:rFonts w:ascii="Calibri" w:hAnsi="Calibri" w:cs="Calibri"/>
          <w:sz w:val="20"/>
          <w:szCs w:val="20"/>
        </w:rPr>
        <w:t>WZ.</w:t>
      </w:r>
    </w:p>
    <w:p w14:paraId="165DC1E7" w14:textId="77777777" w:rsidR="00016153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Oświadczamy, że z</w:t>
      </w:r>
      <w:r w:rsidR="00581989">
        <w:rPr>
          <w:rFonts w:ascii="Calibri" w:hAnsi="Calibri" w:cs="Calibri"/>
          <w:sz w:val="20"/>
          <w:szCs w:val="20"/>
        </w:rPr>
        <w:t xml:space="preserve">apoznaliśmy się ze specyfikacją </w:t>
      </w:r>
      <w:r>
        <w:rPr>
          <w:rFonts w:ascii="Calibri" w:hAnsi="Calibri" w:cs="Calibri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25E46C39" w14:textId="77777777" w:rsidR="009D15AA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47188E1D" w14:textId="77777777" w:rsidR="009D15AA" w:rsidRDefault="009D15AA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1410CC59" w14:textId="77777777" w:rsidR="00016153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przypadku uznania niniejszej oferty za ofertę najkorzystniejszą zobowiązujemy si</w:t>
      </w:r>
      <w:r w:rsidR="00573F11">
        <w:rPr>
          <w:rFonts w:ascii="Calibri" w:hAnsi="Calibri" w:cs="Calibri"/>
          <w:sz w:val="20"/>
          <w:szCs w:val="20"/>
        </w:rPr>
        <w:t xml:space="preserve">ę do zawarcia umowy w miejscu i </w:t>
      </w:r>
      <w:r>
        <w:rPr>
          <w:rFonts w:ascii="Calibri" w:hAnsi="Calibri" w:cs="Calibri"/>
          <w:sz w:val="20"/>
          <w:szCs w:val="20"/>
        </w:rPr>
        <w:t>terminie wskazanym przez Zamawiającego, a przed zawarciem umowy wniesienia zabezpieczenia należytego wykonania umowy.</w:t>
      </w:r>
    </w:p>
    <w:p w14:paraId="637C35B1" w14:textId="77777777" w:rsidR="007D79A5" w:rsidRDefault="007D79A5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Informuję, że </w:t>
      </w:r>
      <w:r>
        <w:rPr>
          <w:rFonts w:ascii="Calibri" w:hAnsi="Calibri" w:cs="Calibri"/>
          <w:b/>
          <w:sz w:val="20"/>
          <w:szCs w:val="20"/>
        </w:rPr>
        <w:t xml:space="preserve">jestem </w:t>
      </w:r>
      <w:r w:rsidR="00981648">
        <w:rPr>
          <w:rFonts w:ascii="Calibri" w:hAnsi="Calibri" w:cs="Calibri"/>
          <w:b/>
          <w:sz w:val="20"/>
          <w:szCs w:val="20"/>
        </w:rPr>
        <w:t>mikro/</w:t>
      </w:r>
      <w:r>
        <w:rPr>
          <w:rFonts w:ascii="Calibri" w:hAnsi="Calibri" w:cs="Calibri"/>
          <w:b/>
          <w:sz w:val="20"/>
          <w:szCs w:val="20"/>
        </w:rPr>
        <w:t>małym/średnim</w:t>
      </w:r>
      <w:r w:rsidR="00AE637E">
        <w:rPr>
          <w:rFonts w:ascii="Calibri" w:hAnsi="Calibri" w:cs="Calibri"/>
          <w:b/>
          <w:sz w:val="20"/>
          <w:szCs w:val="20"/>
        </w:rPr>
        <w:t>/dużym</w:t>
      </w:r>
      <w:r>
        <w:rPr>
          <w:rFonts w:ascii="Calibri" w:hAnsi="Calibri" w:cs="Calibri"/>
          <w:b/>
          <w:sz w:val="20"/>
          <w:szCs w:val="20"/>
        </w:rPr>
        <w:t>*** przedsiębiorcą.</w:t>
      </w:r>
    </w:p>
    <w:p w14:paraId="2F24AC75" w14:textId="77777777" w:rsidR="00016153" w:rsidRDefault="00016153" w:rsidP="006B06CA">
      <w:pPr>
        <w:numPr>
          <w:ilvl w:val="0"/>
          <w:numId w:val="2"/>
        </w:numPr>
        <w:spacing w:before="120" w:after="120"/>
        <w:ind w:left="425" w:hanging="425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Oferta wraz z załącznikami została złożona na </w:t>
      </w:r>
      <w:r>
        <w:rPr>
          <w:rFonts w:ascii="Calibri" w:hAnsi="Calibri" w:cs="Calibri"/>
          <w:b/>
          <w:sz w:val="20"/>
          <w:szCs w:val="20"/>
        </w:rPr>
        <w:t>…....</w:t>
      </w:r>
      <w:r>
        <w:rPr>
          <w:rFonts w:ascii="Calibri" w:hAnsi="Calibri" w:cs="Calibri"/>
          <w:sz w:val="20"/>
          <w:szCs w:val="20"/>
        </w:rPr>
        <w:t xml:space="preserve"> stronach kolejno ponumerowanych od nr </w:t>
      </w:r>
      <w:r>
        <w:rPr>
          <w:rFonts w:ascii="Calibri" w:hAnsi="Calibri" w:cs="Calibri"/>
          <w:b/>
          <w:sz w:val="20"/>
          <w:szCs w:val="20"/>
        </w:rPr>
        <w:t>…</w:t>
      </w:r>
      <w:r w:rsidR="00F30C2A">
        <w:rPr>
          <w:rFonts w:ascii="Calibri" w:hAnsi="Calibri" w:cs="Calibri"/>
          <w:b/>
          <w:sz w:val="20"/>
          <w:szCs w:val="20"/>
        </w:rPr>
        <w:t>…..</w:t>
      </w:r>
      <w:r>
        <w:rPr>
          <w:rFonts w:ascii="Calibri" w:hAnsi="Calibri" w:cs="Calibri"/>
          <w:b/>
          <w:sz w:val="20"/>
          <w:szCs w:val="20"/>
        </w:rPr>
        <w:t xml:space="preserve">.. </w:t>
      </w:r>
      <w:r>
        <w:rPr>
          <w:rFonts w:ascii="Calibri" w:hAnsi="Calibri" w:cs="Calibri"/>
          <w:sz w:val="20"/>
          <w:szCs w:val="20"/>
        </w:rPr>
        <w:t xml:space="preserve">do nr </w:t>
      </w:r>
      <w:r>
        <w:rPr>
          <w:rFonts w:ascii="Calibri" w:hAnsi="Calibri" w:cs="Calibri"/>
          <w:b/>
          <w:sz w:val="20"/>
          <w:szCs w:val="20"/>
        </w:rPr>
        <w:t>…...</w:t>
      </w:r>
      <w:r w:rsidR="00F30C2A">
        <w:rPr>
          <w:rFonts w:ascii="Calibri" w:hAnsi="Calibri" w:cs="Calibri"/>
          <w:b/>
          <w:sz w:val="20"/>
          <w:szCs w:val="20"/>
        </w:rPr>
        <w:t>......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2CF8C039" w14:textId="77777777" w:rsidR="00016153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5DF31BA1" w14:textId="77777777" w:rsidR="00016153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277CFEC" w14:textId="77777777" w:rsidR="00016153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97061CE" w14:textId="77777777" w:rsidR="00F30C2A" w:rsidRDefault="00F30C2A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7650A35" w14:textId="77777777" w:rsidR="00D37E9A" w:rsidRDefault="004A5CD8" w:rsidP="004A5CD8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>
        <w:rPr>
          <w:rFonts w:ascii="Calibri" w:hAnsi="Calibri" w:cs="Calibri"/>
          <w:snapToGrid w:val="0"/>
          <w:sz w:val="20"/>
        </w:rPr>
        <w:t>………………………………………….</w:t>
      </w:r>
    </w:p>
    <w:p w14:paraId="0A455C16" w14:textId="77777777" w:rsidR="009D15AA" w:rsidRDefault="009D15AA" w:rsidP="009D15AA">
      <w:pPr>
        <w:pStyle w:val="Lista5"/>
        <w:spacing w:line="276" w:lineRule="auto"/>
        <w:ind w:left="284" w:hanging="284"/>
        <w:rPr>
          <w:rFonts w:ascii="Calibri" w:hAnsi="Calibri" w:cs="Calibri"/>
          <w:snapToGrid w:val="0"/>
          <w:sz w:val="20"/>
        </w:rPr>
      </w:pPr>
      <w:r>
        <w:rPr>
          <w:rFonts w:ascii="Calibri" w:hAnsi="Calibri" w:cs="Calibri"/>
          <w:snapToGrid w:val="0"/>
          <w:sz w:val="20"/>
        </w:rPr>
        <w:t>* niepotrzebne skreślić</w:t>
      </w:r>
    </w:p>
    <w:p w14:paraId="21EA80C0" w14:textId="77777777" w:rsidR="009D15AA" w:rsidRDefault="009D15AA" w:rsidP="009D15AA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>
        <w:rPr>
          <w:rFonts w:ascii="Calibri" w:hAnsi="Calibri" w:cs="Calibri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C5A078A" w14:textId="77777777" w:rsidR="009D15AA" w:rsidRDefault="009D15AA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sz w:val="20"/>
          <w:vertAlign w:val="superscript"/>
        </w:rPr>
        <w:t>1)</w:t>
      </w:r>
      <w:r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D15AA" w:rsidSect="00A01447"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426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318E6" w14:textId="77777777" w:rsidR="00EA1752" w:rsidRDefault="00EA1752">
      <w:r>
        <w:separator/>
      </w:r>
    </w:p>
  </w:endnote>
  <w:endnote w:type="continuationSeparator" w:id="0">
    <w:p w14:paraId="77A78D38" w14:textId="77777777" w:rsidR="00EA1752" w:rsidRDefault="00EA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03833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B8F6AA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C494C" w14:textId="77777777" w:rsidR="006C43D1" w:rsidRDefault="006C43D1" w:rsidP="006C43D1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3AC4B69C" w14:textId="77777777" w:rsidR="00F61023" w:rsidRPr="006C43D1" w:rsidRDefault="00F61023" w:rsidP="006C43D1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E2EBD" w14:textId="77777777" w:rsidR="00EA1752" w:rsidRDefault="00EA1752">
      <w:r>
        <w:separator/>
      </w:r>
    </w:p>
  </w:footnote>
  <w:footnote w:type="continuationSeparator" w:id="0">
    <w:p w14:paraId="6E63E559" w14:textId="77777777" w:rsidR="00EA1752" w:rsidRDefault="00EA1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12F2E" w14:textId="77777777" w:rsidR="0046121A" w:rsidRDefault="0046121A" w:rsidP="0046121A">
    <w:pPr>
      <w:rPr>
        <w:rFonts w:ascii="Cambria" w:hAnsi="Cambria"/>
        <w:b/>
        <w:sz w:val="20"/>
        <w:szCs w:val="20"/>
      </w:rPr>
    </w:pPr>
  </w:p>
  <w:p w14:paraId="247EF356" w14:textId="11F99DD6" w:rsidR="00DB38E4" w:rsidRDefault="00DB38E4" w:rsidP="00DB38E4">
    <w:pPr>
      <w:pStyle w:val="Tytu"/>
      <w:spacing w:after="40" w:line="276" w:lineRule="auto"/>
      <w:jc w:val="left"/>
      <w:rPr>
        <w:rFonts w:ascii="Calibri" w:hAnsi="Calibri" w:cs="Calibri"/>
        <w:b w:val="0"/>
        <w:sz w:val="20"/>
      </w:rPr>
    </w:pPr>
    <w:r>
      <w:rPr>
        <w:rFonts w:ascii="Calibri" w:hAnsi="Calibri" w:cs="Calibri"/>
        <w:b w:val="0"/>
        <w:sz w:val="20"/>
      </w:rPr>
      <w:t xml:space="preserve">Nr referencyjny: </w:t>
    </w:r>
    <w:r w:rsidR="00EA072E" w:rsidRPr="00EA072E">
      <w:rPr>
        <w:rFonts w:ascii="Calibri" w:hAnsi="Calibri" w:cs="Calibri"/>
        <w:b w:val="0"/>
        <w:sz w:val="20"/>
      </w:rPr>
      <w:t>Z.p.271.10.2025</w:t>
    </w:r>
    <w:r w:rsidR="003D7538">
      <w:rPr>
        <w:rFonts w:ascii="Calibri" w:hAnsi="Calibri" w:cs="Calibri"/>
        <w:b w:val="0"/>
        <w:sz w:val="20"/>
      </w:rPr>
      <w:t xml:space="preserve"> </w:t>
    </w:r>
  </w:p>
  <w:p w14:paraId="54244EE1" w14:textId="77777777" w:rsidR="00B35023" w:rsidRPr="0046121A" w:rsidRDefault="00B35023" w:rsidP="004612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D17FCC"/>
    <w:multiLevelType w:val="hybridMultilevel"/>
    <w:tmpl w:val="E0083246"/>
    <w:lvl w:ilvl="0" w:tplc="10DAF62A">
      <w:start w:val="1"/>
      <w:numFmt w:val="decimal"/>
      <w:lvlText w:val="%1)"/>
      <w:lvlJc w:val="left"/>
      <w:pPr>
        <w:ind w:left="1068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3" w15:restartNumberingAfterBreak="0">
    <w:nsid w:val="504C3F0C"/>
    <w:multiLevelType w:val="hybridMultilevel"/>
    <w:tmpl w:val="E0083246"/>
    <w:lvl w:ilvl="0" w:tplc="10DAF62A">
      <w:start w:val="1"/>
      <w:numFmt w:val="decimal"/>
      <w:lvlText w:val="%1)"/>
      <w:lvlJc w:val="left"/>
      <w:pPr>
        <w:ind w:left="1068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1285696421">
    <w:abstractNumId w:val="11"/>
  </w:num>
  <w:num w:numId="2" w16cid:durableId="443622108">
    <w:abstractNumId w:val="10"/>
  </w:num>
  <w:num w:numId="3" w16cid:durableId="1601453437">
    <w:abstractNumId w:val="13"/>
  </w:num>
  <w:num w:numId="4" w16cid:durableId="113089799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5ABC"/>
    <w:rsid w:val="000065EB"/>
    <w:rsid w:val="000066DD"/>
    <w:rsid w:val="00006898"/>
    <w:rsid w:val="00006D71"/>
    <w:rsid w:val="00016153"/>
    <w:rsid w:val="00017D2A"/>
    <w:rsid w:val="000231AC"/>
    <w:rsid w:val="000239D4"/>
    <w:rsid w:val="00023F47"/>
    <w:rsid w:val="00025659"/>
    <w:rsid w:val="00026E3B"/>
    <w:rsid w:val="00027CE9"/>
    <w:rsid w:val="000316D2"/>
    <w:rsid w:val="00031CAA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5E78"/>
    <w:rsid w:val="000675E7"/>
    <w:rsid w:val="00070743"/>
    <w:rsid w:val="000726CE"/>
    <w:rsid w:val="0007488E"/>
    <w:rsid w:val="00075847"/>
    <w:rsid w:val="00077373"/>
    <w:rsid w:val="00080D85"/>
    <w:rsid w:val="00080F05"/>
    <w:rsid w:val="00084151"/>
    <w:rsid w:val="000858B3"/>
    <w:rsid w:val="00090A82"/>
    <w:rsid w:val="000970DD"/>
    <w:rsid w:val="00097381"/>
    <w:rsid w:val="0009755C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09CC"/>
    <w:rsid w:val="000C152C"/>
    <w:rsid w:val="000C1FE3"/>
    <w:rsid w:val="000C3646"/>
    <w:rsid w:val="000D40FD"/>
    <w:rsid w:val="000D5492"/>
    <w:rsid w:val="000E05B9"/>
    <w:rsid w:val="000E05C1"/>
    <w:rsid w:val="000E18DD"/>
    <w:rsid w:val="000E4516"/>
    <w:rsid w:val="000E4E2A"/>
    <w:rsid w:val="000E5C6A"/>
    <w:rsid w:val="000E5DA7"/>
    <w:rsid w:val="000E7F53"/>
    <w:rsid w:val="0010294D"/>
    <w:rsid w:val="00102A85"/>
    <w:rsid w:val="00102C0C"/>
    <w:rsid w:val="00103155"/>
    <w:rsid w:val="00104CE0"/>
    <w:rsid w:val="001051A1"/>
    <w:rsid w:val="001054D9"/>
    <w:rsid w:val="00113C12"/>
    <w:rsid w:val="00114AAA"/>
    <w:rsid w:val="00114EE9"/>
    <w:rsid w:val="00115D22"/>
    <w:rsid w:val="001201D6"/>
    <w:rsid w:val="001218E1"/>
    <w:rsid w:val="00122276"/>
    <w:rsid w:val="00126E65"/>
    <w:rsid w:val="00127FF9"/>
    <w:rsid w:val="00131262"/>
    <w:rsid w:val="00134417"/>
    <w:rsid w:val="00134702"/>
    <w:rsid w:val="00135307"/>
    <w:rsid w:val="001357B0"/>
    <w:rsid w:val="00135BB5"/>
    <w:rsid w:val="00136D09"/>
    <w:rsid w:val="00137870"/>
    <w:rsid w:val="001405D1"/>
    <w:rsid w:val="00140DF0"/>
    <w:rsid w:val="00142FDA"/>
    <w:rsid w:val="00143610"/>
    <w:rsid w:val="0014366A"/>
    <w:rsid w:val="00145F79"/>
    <w:rsid w:val="0014707D"/>
    <w:rsid w:val="00154181"/>
    <w:rsid w:val="0015421B"/>
    <w:rsid w:val="001568FB"/>
    <w:rsid w:val="00157704"/>
    <w:rsid w:val="0016212F"/>
    <w:rsid w:val="001624B1"/>
    <w:rsid w:val="00162505"/>
    <w:rsid w:val="00162560"/>
    <w:rsid w:val="00164656"/>
    <w:rsid w:val="00164F38"/>
    <w:rsid w:val="00165D29"/>
    <w:rsid w:val="0016685B"/>
    <w:rsid w:val="001720B9"/>
    <w:rsid w:val="0017416A"/>
    <w:rsid w:val="00174344"/>
    <w:rsid w:val="001748DD"/>
    <w:rsid w:val="00176AEC"/>
    <w:rsid w:val="001816EE"/>
    <w:rsid w:val="00185CD0"/>
    <w:rsid w:val="001866AD"/>
    <w:rsid w:val="00187BF3"/>
    <w:rsid w:val="00187F03"/>
    <w:rsid w:val="0019173E"/>
    <w:rsid w:val="00191FF7"/>
    <w:rsid w:val="00192C7B"/>
    <w:rsid w:val="00194CF3"/>
    <w:rsid w:val="00197122"/>
    <w:rsid w:val="001979DB"/>
    <w:rsid w:val="001A1117"/>
    <w:rsid w:val="001A4511"/>
    <w:rsid w:val="001A4C70"/>
    <w:rsid w:val="001A5611"/>
    <w:rsid w:val="001A5B4C"/>
    <w:rsid w:val="001A5CD6"/>
    <w:rsid w:val="001B000A"/>
    <w:rsid w:val="001B3135"/>
    <w:rsid w:val="001B4BA1"/>
    <w:rsid w:val="001B65FF"/>
    <w:rsid w:val="001C12C8"/>
    <w:rsid w:val="001C256F"/>
    <w:rsid w:val="001C33AC"/>
    <w:rsid w:val="001C3C1E"/>
    <w:rsid w:val="001C4B22"/>
    <w:rsid w:val="001C4E52"/>
    <w:rsid w:val="001C67DA"/>
    <w:rsid w:val="001C77FD"/>
    <w:rsid w:val="001C7926"/>
    <w:rsid w:val="001C7C3F"/>
    <w:rsid w:val="001C7E78"/>
    <w:rsid w:val="001D6CF9"/>
    <w:rsid w:val="001E314A"/>
    <w:rsid w:val="001E319E"/>
    <w:rsid w:val="001E4565"/>
    <w:rsid w:val="001E6C02"/>
    <w:rsid w:val="001E6F19"/>
    <w:rsid w:val="001F1C7C"/>
    <w:rsid w:val="001F3802"/>
    <w:rsid w:val="001F4FD3"/>
    <w:rsid w:val="001F516F"/>
    <w:rsid w:val="001F5BFB"/>
    <w:rsid w:val="001F60E2"/>
    <w:rsid w:val="001F6BF7"/>
    <w:rsid w:val="001F6ECF"/>
    <w:rsid w:val="002013CA"/>
    <w:rsid w:val="00204600"/>
    <w:rsid w:val="00205194"/>
    <w:rsid w:val="002060F1"/>
    <w:rsid w:val="0021097F"/>
    <w:rsid w:val="00211D44"/>
    <w:rsid w:val="00213968"/>
    <w:rsid w:val="002232E2"/>
    <w:rsid w:val="00223750"/>
    <w:rsid w:val="00224456"/>
    <w:rsid w:val="002248A3"/>
    <w:rsid w:val="00224C77"/>
    <w:rsid w:val="00225324"/>
    <w:rsid w:val="00226348"/>
    <w:rsid w:val="002265F4"/>
    <w:rsid w:val="00227E39"/>
    <w:rsid w:val="00233770"/>
    <w:rsid w:val="0023487A"/>
    <w:rsid w:val="00235B00"/>
    <w:rsid w:val="00241C6C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E2B"/>
    <w:rsid w:val="00273D3D"/>
    <w:rsid w:val="002741AF"/>
    <w:rsid w:val="002814D4"/>
    <w:rsid w:val="002837ED"/>
    <w:rsid w:val="00286E58"/>
    <w:rsid w:val="00287EB0"/>
    <w:rsid w:val="002953C0"/>
    <w:rsid w:val="002A2237"/>
    <w:rsid w:val="002A2640"/>
    <w:rsid w:val="002A4CEF"/>
    <w:rsid w:val="002A5876"/>
    <w:rsid w:val="002A7F4E"/>
    <w:rsid w:val="002B6740"/>
    <w:rsid w:val="002B6A64"/>
    <w:rsid w:val="002C49D9"/>
    <w:rsid w:val="002C6255"/>
    <w:rsid w:val="002C6B65"/>
    <w:rsid w:val="002C75A5"/>
    <w:rsid w:val="002D201A"/>
    <w:rsid w:val="002D2575"/>
    <w:rsid w:val="002D645D"/>
    <w:rsid w:val="002D67E0"/>
    <w:rsid w:val="002D6BEA"/>
    <w:rsid w:val="002D74BE"/>
    <w:rsid w:val="002D7AED"/>
    <w:rsid w:val="002E0A89"/>
    <w:rsid w:val="002E27FD"/>
    <w:rsid w:val="002E3205"/>
    <w:rsid w:val="002F0291"/>
    <w:rsid w:val="002F16D6"/>
    <w:rsid w:val="002F26C4"/>
    <w:rsid w:val="002F294C"/>
    <w:rsid w:val="002F68AE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275"/>
    <w:rsid w:val="00325720"/>
    <w:rsid w:val="00327C15"/>
    <w:rsid w:val="00330A77"/>
    <w:rsid w:val="00331D6C"/>
    <w:rsid w:val="00332227"/>
    <w:rsid w:val="0033364D"/>
    <w:rsid w:val="00333E3F"/>
    <w:rsid w:val="00333F61"/>
    <w:rsid w:val="00334999"/>
    <w:rsid w:val="00340CA5"/>
    <w:rsid w:val="00341028"/>
    <w:rsid w:val="00341A0D"/>
    <w:rsid w:val="003429D7"/>
    <w:rsid w:val="00346CB9"/>
    <w:rsid w:val="00350282"/>
    <w:rsid w:val="00351E47"/>
    <w:rsid w:val="00353E34"/>
    <w:rsid w:val="00354735"/>
    <w:rsid w:val="003600E2"/>
    <w:rsid w:val="0036021E"/>
    <w:rsid w:val="00362C90"/>
    <w:rsid w:val="003642ED"/>
    <w:rsid w:val="00364AEE"/>
    <w:rsid w:val="00365834"/>
    <w:rsid w:val="00366630"/>
    <w:rsid w:val="00367880"/>
    <w:rsid w:val="00367A44"/>
    <w:rsid w:val="00367CAC"/>
    <w:rsid w:val="0037596D"/>
    <w:rsid w:val="003809D8"/>
    <w:rsid w:val="00382285"/>
    <w:rsid w:val="00382504"/>
    <w:rsid w:val="00382A21"/>
    <w:rsid w:val="00383D3C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15F6"/>
    <w:rsid w:val="003B6F73"/>
    <w:rsid w:val="003C48F1"/>
    <w:rsid w:val="003C4B19"/>
    <w:rsid w:val="003C659A"/>
    <w:rsid w:val="003C7514"/>
    <w:rsid w:val="003D1ED1"/>
    <w:rsid w:val="003D4FCB"/>
    <w:rsid w:val="003D5AEA"/>
    <w:rsid w:val="003D7538"/>
    <w:rsid w:val="003D79BF"/>
    <w:rsid w:val="003E464A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0C25"/>
    <w:rsid w:val="00404595"/>
    <w:rsid w:val="00405505"/>
    <w:rsid w:val="00410D38"/>
    <w:rsid w:val="0041331B"/>
    <w:rsid w:val="00413D44"/>
    <w:rsid w:val="00414CF9"/>
    <w:rsid w:val="0041537E"/>
    <w:rsid w:val="004174D2"/>
    <w:rsid w:val="00420580"/>
    <w:rsid w:val="00422FC5"/>
    <w:rsid w:val="00423457"/>
    <w:rsid w:val="004245B7"/>
    <w:rsid w:val="0042558C"/>
    <w:rsid w:val="0042701E"/>
    <w:rsid w:val="00427A12"/>
    <w:rsid w:val="00436078"/>
    <w:rsid w:val="00436F25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410D"/>
    <w:rsid w:val="00460E98"/>
    <w:rsid w:val="00460EBC"/>
    <w:rsid w:val="0046121A"/>
    <w:rsid w:val="004617BB"/>
    <w:rsid w:val="00462A4F"/>
    <w:rsid w:val="004639B5"/>
    <w:rsid w:val="00466E4C"/>
    <w:rsid w:val="0047062C"/>
    <w:rsid w:val="00475836"/>
    <w:rsid w:val="00475C62"/>
    <w:rsid w:val="00477ADD"/>
    <w:rsid w:val="00480774"/>
    <w:rsid w:val="00482162"/>
    <w:rsid w:val="004825FF"/>
    <w:rsid w:val="00483B12"/>
    <w:rsid w:val="00485B52"/>
    <w:rsid w:val="00490DF9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5CD8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1340"/>
    <w:rsid w:val="004E3410"/>
    <w:rsid w:val="004E4827"/>
    <w:rsid w:val="004E501C"/>
    <w:rsid w:val="004E55DE"/>
    <w:rsid w:val="004E5DD6"/>
    <w:rsid w:val="004E6D1D"/>
    <w:rsid w:val="004E7F7A"/>
    <w:rsid w:val="004F1DB6"/>
    <w:rsid w:val="004F31B5"/>
    <w:rsid w:val="004F32F3"/>
    <w:rsid w:val="004F4AC8"/>
    <w:rsid w:val="004F7113"/>
    <w:rsid w:val="005021E7"/>
    <w:rsid w:val="00502276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5A25"/>
    <w:rsid w:val="00545BD7"/>
    <w:rsid w:val="00546BDE"/>
    <w:rsid w:val="00546FE9"/>
    <w:rsid w:val="0054706B"/>
    <w:rsid w:val="00547AC7"/>
    <w:rsid w:val="00550325"/>
    <w:rsid w:val="0055188B"/>
    <w:rsid w:val="00551B97"/>
    <w:rsid w:val="005522C9"/>
    <w:rsid w:val="00552CB7"/>
    <w:rsid w:val="005578DF"/>
    <w:rsid w:val="00562930"/>
    <w:rsid w:val="00562ABE"/>
    <w:rsid w:val="00563C92"/>
    <w:rsid w:val="00564049"/>
    <w:rsid w:val="00564ED6"/>
    <w:rsid w:val="00564FA8"/>
    <w:rsid w:val="005671C1"/>
    <w:rsid w:val="005724C6"/>
    <w:rsid w:val="0057348E"/>
    <w:rsid w:val="00573F11"/>
    <w:rsid w:val="005748ED"/>
    <w:rsid w:val="00580642"/>
    <w:rsid w:val="00581989"/>
    <w:rsid w:val="00581CA3"/>
    <w:rsid w:val="00582873"/>
    <w:rsid w:val="00582D56"/>
    <w:rsid w:val="00585114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97CA5"/>
    <w:rsid w:val="005A1915"/>
    <w:rsid w:val="005A3AF6"/>
    <w:rsid w:val="005A4EF6"/>
    <w:rsid w:val="005A7286"/>
    <w:rsid w:val="005A7D9C"/>
    <w:rsid w:val="005B5098"/>
    <w:rsid w:val="005B588A"/>
    <w:rsid w:val="005B659A"/>
    <w:rsid w:val="005C02F8"/>
    <w:rsid w:val="005C13F5"/>
    <w:rsid w:val="005C1C2E"/>
    <w:rsid w:val="005C2B74"/>
    <w:rsid w:val="005C3196"/>
    <w:rsid w:val="005C52B4"/>
    <w:rsid w:val="005C74D9"/>
    <w:rsid w:val="005D3855"/>
    <w:rsid w:val="005D3E53"/>
    <w:rsid w:val="005D464E"/>
    <w:rsid w:val="005D49B2"/>
    <w:rsid w:val="005D5551"/>
    <w:rsid w:val="005E0085"/>
    <w:rsid w:val="005E109B"/>
    <w:rsid w:val="005E25BB"/>
    <w:rsid w:val="005F171A"/>
    <w:rsid w:val="005F248D"/>
    <w:rsid w:val="005F3C52"/>
    <w:rsid w:val="005F51FC"/>
    <w:rsid w:val="005F53FF"/>
    <w:rsid w:val="005F77D4"/>
    <w:rsid w:val="00601FA4"/>
    <w:rsid w:val="006042A2"/>
    <w:rsid w:val="00606915"/>
    <w:rsid w:val="00606DC3"/>
    <w:rsid w:val="00607529"/>
    <w:rsid w:val="00607E94"/>
    <w:rsid w:val="006107B5"/>
    <w:rsid w:val="006230E3"/>
    <w:rsid w:val="00625F95"/>
    <w:rsid w:val="00631F41"/>
    <w:rsid w:val="00632714"/>
    <w:rsid w:val="00633F9C"/>
    <w:rsid w:val="00637B70"/>
    <w:rsid w:val="00642664"/>
    <w:rsid w:val="00644938"/>
    <w:rsid w:val="00644EF0"/>
    <w:rsid w:val="00645158"/>
    <w:rsid w:val="0064532E"/>
    <w:rsid w:val="00650700"/>
    <w:rsid w:val="00651164"/>
    <w:rsid w:val="00651753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5F8C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06CA"/>
    <w:rsid w:val="006B48EB"/>
    <w:rsid w:val="006B65EA"/>
    <w:rsid w:val="006B6D15"/>
    <w:rsid w:val="006C1399"/>
    <w:rsid w:val="006C200F"/>
    <w:rsid w:val="006C262E"/>
    <w:rsid w:val="006C3D0A"/>
    <w:rsid w:val="006C3D86"/>
    <w:rsid w:val="006C43D1"/>
    <w:rsid w:val="006C5B73"/>
    <w:rsid w:val="006D0804"/>
    <w:rsid w:val="006D2130"/>
    <w:rsid w:val="006D262F"/>
    <w:rsid w:val="006D2F13"/>
    <w:rsid w:val="006D4C80"/>
    <w:rsid w:val="006E1752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22A"/>
    <w:rsid w:val="0070555D"/>
    <w:rsid w:val="00706AFC"/>
    <w:rsid w:val="00706ED2"/>
    <w:rsid w:val="007105BD"/>
    <w:rsid w:val="00711A5E"/>
    <w:rsid w:val="00711EBD"/>
    <w:rsid w:val="007125C8"/>
    <w:rsid w:val="00720FCE"/>
    <w:rsid w:val="00722E1D"/>
    <w:rsid w:val="00725372"/>
    <w:rsid w:val="007308DE"/>
    <w:rsid w:val="00730CDE"/>
    <w:rsid w:val="00731916"/>
    <w:rsid w:val="0073327C"/>
    <w:rsid w:val="00733CAF"/>
    <w:rsid w:val="00734D6E"/>
    <w:rsid w:val="007358E6"/>
    <w:rsid w:val="00737587"/>
    <w:rsid w:val="00737DC4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46D7"/>
    <w:rsid w:val="00765AF2"/>
    <w:rsid w:val="00767954"/>
    <w:rsid w:val="00767A53"/>
    <w:rsid w:val="00770C2E"/>
    <w:rsid w:val="00775F7D"/>
    <w:rsid w:val="007763E7"/>
    <w:rsid w:val="00777472"/>
    <w:rsid w:val="00780A2C"/>
    <w:rsid w:val="00784738"/>
    <w:rsid w:val="007855D1"/>
    <w:rsid w:val="00786D0F"/>
    <w:rsid w:val="007877E3"/>
    <w:rsid w:val="00787E16"/>
    <w:rsid w:val="00790524"/>
    <w:rsid w:val="00791B29"/>
    <w:rsid w:val="00792EE6"/>
    <w:rsid w:val="00793775"/>
    <w:rsid w:val="0079444B"/>
    <w:rsid w:val="00795E1E"/>
    <w:rsid w:val="007A0335"/>
    <w:rsid w:val="007A7C26"/>
    <w:rsid w:val="007B21B2"/>
    <w:rsid w:val="007B4461"/>
    <w:rsid w:val="007C0340"/>
    <w:rsid w:val="007C0CCF"/>
    <w:rsid w:val="007C4815"/>
    <w:rsid w:val="007C73C6"/>
    <w:rsid w:val="007D1786"/>
    <w:rsid w:val="007D29F5"/>
    <w:rsid w:val="007D2EDC"/>
    <w:rsid w:val="007D39CA"/>
    <w:rsid w:val="007D5D10"/>
    <w:rsid w:val="007D79A5"/>
    <w:rsid w:val="007E08D6"/>
    <w:rsid w:val="007E385F"/>
    <w:rsid w:val="007E6310"/>
    <w:rsid w:val="007F34EC"/>
    <w:rsid w:val="007F3FE7"/>
    <w:rsid w:val="007F4967"/>
    <w:rsid w:val="007F4FAE"/>
    <w:rsid w:val="007F76A1"/>
    <w:rsid w:val="007F7A95"/>
    <w:rsid w:val="00802441"/>
    <w:rsid w:val="00802C0B"/>
    <w:rsid w:val="00803828"/>
    <w:rsid w:val="00806DFE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7CB"/>
    <w:rsid w:val="00825EA0"/>
    <w:rsid w:val="00826C7F"/>
    <w:rsid w:val="008344A7"/>
    <w:rsid w:val="00836340"/>
    <w:rsid w:val="008375EC"/>
    <w:rsid w:val="008409B8"/>
    <w:rsid w:val="00840E8D"/>
    <w:rsid w:val="00842CF6"/>
    <w:rsid w:val="00843F6B"/>
    <w:rsid w:val="008454AD"/>
    <w:rsid w:val="00845544"/>
    <w:rsid w:val="00845A43"/>
    <w:rsid w:val="00851265"/>
    <w:rsid w:val="00852689"/>
    <w:rsid w:val="00854866"/>
    <w:rsid w:val="00855CCF"/>
    <w:rsid w:val="0085612C"/>
    <w:rsid w:val="00857561"/>
    <w:rsid w:val="008575C7"/>
    <w:rsid w:val="008601CD"/>
    <w:rsid w:val="00860A81"/>
    <w:rsid w:val="008620C2"/>
    <w:rsid w:val="00862263"/>
    <w:rsid w:val="00863213"/>
    <w:rsid w:val="008674E4"/>
    <w:rsid w:val="00870445"/>
    <w:rsid w:val="00872D84"/>
    <w:rsid w:val="00874FCC"/>
    <w:rsid w:val="00875908"/>
    <w:rsid w:val="00892186"/>
    <w:rsid w:val="00893955"/>
    <w:rsid w:val="00896C0F"/>
    <w:rsid w:val="008A0763"/>
    <w:rsid w:val="008A0DA6"/>
    <w:rsid w:val="008A10C0"/>
    <w:rsid w:val="008A1345"/>
    <w:rsid w:val="008A27B1"/>
    <w:rsid w:val="008A41DF"/>
    <w:rsid w:val="008B11F9"/>
    <w:rsid w:val="008B3B91"/>
    <w:rsid w:val="008B504A"/>
    <w:rsid w:val="008C0CA0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469F"/>
    <w:rsid w:val="008E5B27"/>
    <w:rsid w:val="008F0BFB"/>
    <w:rsid w:val="008F0D60"/>
    <w:rsid w:val="008F10F0"/>
    <w:rsid w:val="008F21F2"/>
    <w:rsid w:val="008F2E6F"/>
    <w:rsid w:val="008F4128"/>
    <w:rsid w:val="008F6ED7"/>
    <w:rsid w:val="00901EC6"/>
    <w:rsid w:val="009023E2"/>
    <w:rsid w:val="00902957"/>
    <w:rsid w:val="00902A02"/>
    <w:rsid w:val="0090420C"/>
    <w:rsid w:val="0090440F"/>
    <w:rsid w:val="009047D5"/>
    <w:rsid w:val="009062BC"/>
    <w:rsid w:val="00910F57"/>
    <w:rsid w:val="0091104C"/>
    <w:rsid w:val="00912B0D"/>
    <w:rsid w:val="009137CE"/>
    <w:rsid w:val="00914B80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71B"/>
    <w:rsid w:val="00930CC4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671B"/>
    <w:rsid w:val="0095725E"/>
    <w:rsid w:val="009575DB"/>
    <w:rsid w:val="00957897"/>
    <w:rsid w:val="0096046C"/>
    <w:rsid w:val="00960760"/>
    <w:rsid w:val="00960BB2"/>
    <w:rsid w:val="0096108A"/>
    <w:rsid w:val="0096263A"/>
    <w:rsid w:val="00963663"/>
    <w:rsid w:val="009660DD"/>
    <w:rsid w:val="00966BB2"/>
    <w:rsid w:val="00966D88"/>
    <w:rsid w:val="00981648"/>
    <w:rsid w:val="009829D9"/>
    <w:rsid w:val="00983423"/>
    <w:rsid w:val="00983D87"/>
    <w:rsid w:val="0098603A"/>
    <w:rsid w:val="00990C28"/>
    <w:rsid w:val="009952C7"/>
    <w:rsid w:val="009961AC"/>
    <w:rsid w:val="009970AA"/>
    <w:rsid w:val="009A0530"/>
    <w:rsid w:val="009A0A84"/>
    <w:rsid w:val="009A0F1E"/>
    <w:rsid w:val="009A162C"/>
    <w:rsid w:val="009A3ED7"/>
    <w:rsid w:val="009A410D"/>
    <w:rsid w:val="009A4C9A"/>
    <w:rsid w:val="009A5616"/>
    <w:rsid w:val="009A63E0"/>
    <w:rsid w:val="009B0D5D"/>
    <w:rsid w:val="009B0F75"/>
    <w:rsid w:val="009C0A20"/>
    <w:rsid w:val="009C2FDB"/>
    <w:rsid w:val="009C390D"/>
    <w:rsid w:val="009C5089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13F4"/>
    <w:rsid w:val="009E3C0C"/>
    <w:rsid w:val="009E3E1D"/>
    <w:rsid w:val="009E6B1D"/>
    <w:rsid w:val="009F246A"/>
    <w:rsid w:val="009F2CBB"/>
    <w:rsid w:val="009F3788"/>
    <w:rsid w:val="009F41F4"/>
    <w:rsid w:val="009F7144"/>
    <w:rsid w:val="009F7330"/>
    <w:rsid w:val="00A01447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042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3D2"/>
    <w:rsid w:val="00A45ED0"/>
    <w:rsid w:val="00A46A06"/>
    <w:rsid w:val="00A53AAD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0CDF"/>
    <w:rsid w:val="00AA4266"/>
    <w:rsid w:val="00AB2527"/>
    <w:rsid w:val="00AB3D1E"/>
    <w:rsid w:val="00AB6AEB"/>
    <w:rsid w:val="00AC2D83"/>
    <w:rsid w:val="00AC4555"/>
    <w:rsid w:val="00AC4C9D"/>
    <w:rsid w:val="00AC5669"/>
    <w:rsid w:val="00AC754C"/>
    <w:rsid w:val="00AC780F"/>
    <w:rsid w:val="00AD0B1A"/>
    <w:rsid w:val="00AD2E5E"/>
    <w:rsid w:val="00AD34D0"/>
    <w:rsid w:val="00AD3D26"/>
    <w:rsid w:val="00AD55FC"/>
    <w:rsid w:val="00AE02C5"/>
    <w:rsid w:val="00AE1DEB"/>
    <w:rsid w:val="00AE25F5"/>
    <w:rsid w:val="00AE267D"/>
    <w:rsid w:val="00AE2CC2"/>
    <w:rsid w:val="00AE3179"/>
    <w:rsid w:val="00AE5AB8"/>
    <w:rsid w:val="00AE637E"/>
    <w:rsid w:val="00AE6EDA"/>
    <w:rsid w:val="00AE6FEB"/>
    <w:rsid w:val="00AF0521"/>
    <w:rsid w:val="00AF2E5E"/>
    <w:rsid w:val="00AF4F4E"/>
    <w:rsid w:val="00AF6582"/>
    <w:rsid w:val="00B0035F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7B28"/>
    <w:rsid w:val="00B20941"/>
    <w:rsid w:val="00B20BCF"/>
    <w:rsid w:val="00B21D2F"/>
    <w:rsid w:val="00B21E12"/>
    <w:rsid w:val="00B24B09"/>
    <w:rsid w:val="00B2584C"/>
    <w:rsid w:val="00B2594C"/>
    <w:rsid w:val="00B2696B"/>
    <w:rsid w:val="00B26FE4"/>
    <w:rsid w:val="00B325D8"/>
    <w:rsid w:val="00B333E3"/>
    <w:rsid w:val="00B3383A"/>
    <w:rsid w:val="00B35023"/>
    <w:rsid w:val="00B36246"/>
    <w:rsid w:val="00B368D2"/>
    <w:rsid w:val="00B4095C"/>
    <w:rsid w:val="00B413B5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582C"/>
    <w:rsid w:val="00B9651A"/>
    <w:rsid w:val="00B969EC"/>
    <w:rsid w:val="00BA1A68"/>
    <w:rsid w:val="00BA1A8D"/>
    <w:rsid w:val="00BA2601"/>
    <w:rsid w:val="00BA3337"/>
    <w:rsid w:val="00BA3F0E"/>
    <w:rsid w:val="00BA4BBD"/>
    <w:rsid w:val="00BA5C7E"/>
    <w:rsid w:val="00BA6AE1"/>
    <w:rsid w:val="00BB19B8"/>
    <w:rsid w:val="00BB7015"/>
    <w:rsid w:val="00BC077D"/>
    <w:rsid w:val="00BC4A55"/>
    <w:rsid w:val="00BD1112"/>
    <w:rsid w:val="00BD1B85"/>
    <w:rsid w:val="00BD2D8F"/>
    <w:rsid w:val="00BD38CD"/>
    <w:rsid w:val="00BD4CA7"/>
    <w:rsid w:val="00BD4D09"/>
    <w:rsid w:val="00BD7949"/>
    <w:rsid w:val="00BE087A"/>
    <w:rsid w:val="00BE0A7B"/>
    <w:rsid w:val="00BE28EE"/>
    <w:rsid w:val="00BE38A8"/>
    <w:rsid w:val="00BE5435"/>
    <w:rsid w:val="00BE7335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43D"/>
    <w:rsid w:val="00C34684"/>
    <w:rsid w:val="00C34DE1"/>
    <w:rsid w:val="00C353CF"/>
    <w:rsid w:val="00C359DA"/>
    <w:rsid w:val="00C4348A"/>
    <w:rsid w:val="00C451BB"/>
    <w:rsid w:val="00C513ED"/>
    <w:rsid w:val="00C51F8C"/>
    <w:rsid w:val="00C5533B"/>
    <w:rsid w:val="00C57F0E"/>
    <w:rsid w:val="00C6357F"/>
    <w:rsid w:val="00C64003"/>
    <w:rsid w:val="00C640EF"/>
    <w:rsid w:val="00C641C8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2F8E"/>
    <w:rsid w:val="00C91044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07E4"/>
    <w:rsid w:val="00D024C6"/>
    <w:rsid w:val="00D04517"/>
    <w:rsid w:val="00D047F6"/>
    <w:rsid w:val="00D0511E"/>
    <w:rsid w:val="00D07111"/>
    <w:rsid w:val="00D1025F"/>
    <w:rsid w:val="00D12DCC"/>
    <w:rsid w:val="00D14073"/>
    <w:rsid w:val="00D1415B"/>
    <w:rsid w:val="00D14DCB"/>
    <w:rsid w:val="00D15C4D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8FE"/>
    <w:rsid w:val="00D40B46"/>
    <w:rsid w:val="00D4235E"/>
    <w:rsid w:val="00D42996"/>
    <w:rsid w:val="00D43B7C"/>
    <w:rsid w:val="00D45251"/>
    <w:rsid w:val="00D45FA3"/>
    <w:rsid w:val="00D4687A"/>
    <w:rsid w:val="00D46968"/>
    <w:rsid w:val="00D51056"/>
    <w:rsid w:val="00D5240B"/>
    <w:rsid w:val="00D52D85"/>
    <w:rsid w:val="00D53879"/>
    <w:rsid w:val="00D56446"/>
    <w:rsid w:val="00D61007"/>
    <w:rsid w:val="00D6108E"/>
    <w:rsid w:val="00D61235"/>
    <w:rsid w:val="00D62C30"/>
    <w:rsid w:val="00D62E51"/>
    <w:rsid w:val="00D62FF6"/>
    <w:rsid w:val="00D64008"/>
    <w:rsid w:val="00D66C5E"/>
    <w:rsid w:val="00D67073"/>
    <w:rsid w:val="00D7164B"/>
    <w:rsid w:val="00D74199"/>
    <w:rsid w:val="00D744B1"/>
    <w:rsid w:val="00D75890"/>
    <w:rsid w:val="00D763BF"/>
    <w:rsid w:val="00D7648A"/>
    <w:rsid w:val="00D7723B"/>
    <w:rsid w:val="00D77B5D"/>
    <w:rsid w:val="00D77E3D"/>
    <w:rsid w:val="00D80548"/>
    <w:rsid w:val="00D80BA5"/>
    <w:rsid w:val="00D80F33"/>
    <w:rsid w:val="00D823C9"/>
    <w:rsid w:val="00D82BB9"/>
    <w:rsid w:val="00D838D5"/>
    <w:rsid w:val="00D84681"/>
    <w:rsid w:val="00D851AE"/>
    <w:rsid w:val="00D87117"/>
    <w:rsid w:val="00D871CB"/>
    <w:rsid w:val="00D91670"/>
    <w:rsid w:val="00D91AF4"/>
    <w:rsid w:val="00D93276"/>
    <w:rsid w:val="00D93CF7"/>
    <w:rsid w:val="00D94501"/>
    <w:rsid w:val="00D96540"/>
    <w:rsid w:val="00DA0259"/>
    <w:rsid w:val="00DA3046"/>
    <w:rsid w:val="00DA367E"/>
    <w:rsid w:val="00DA509A"/>
    <w:rsid w:val="00DA7DDD"/>
    <w:rsid w:val="00DB17AA"/>
    <w:rsid w:val="00DB1FC3"/>
    <w:rsid w:val="00DB2AC9"/>
    <w:rsid w:val="00DB38E4"/>
    <w:rsid w:val="00DB394F"/>
    <w:rsid w:val="00DB3C30"/>
    <w:rsid w:val="00DB4875"/>
    <w:rsid w:val="00DB6B37"/>
    <w:rsid w:val="00DB7F36"/>
    <w:rsid w:val="00DC067B"/>
    <w:rsid w:val="00DC08B6"/>
    <w:rsid w:val="00DC26EE"/>
    <w:rsid w:val="00DC2739"/>
    <w:rsid w:val="00DC3754"/>
    <w:rsid w:val="00DC6FCE"/>
    <w:rsid w:val="00DD0167"/>
    <w:rsid w:val="00DD2EAB"/>
    <w:rsid w:val="00DD3005"/>
    <w:rsid w:val="00DD3AAC"/>
    <w:rsid w:val="00DD42DA"/>
    <w:rsid w:val="00DE0673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DF79C2"/>
    <w:rsid w:val="00E00090"/>
    <w:rsid w:val="00E07273"/>
    <w:rsid w:val="00E110B9"/>
    <w:rsid w:val="00E11444"/>
    <w:rsid w:val="00E132F5"/>
    <w:rsid w:val="00E14870"/>
    <w:rsid w:val="00E15518"/>
    <w:rsid w:val="00E176CD"/>
    <w:rsid w:val="00E21C70"/>
    <w:rsid w:val="00E2384B"/>
    <w:rsid w:val="00E23985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B1B"/>
    <w:rsid w:val="00E359BD"/>
    <w:rsid w:val="00E35D31"/>
    <w:rsid w:val="00E3633F"/>
    <w:rsid w:val="00E40BB6"/>
    <w:rsid w:val="00E433C1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072E"/>
    <w:rsid w:val="00EA1752"/>
    <w:rsid w:val="00EA2BDF"/>
    <w:rsid w:val="00EA395D"/>
    <w:rsid w:val="00EA4C1A"/>
    <w:rsid w:val="00EB1584"/>
    <w:rsid w:val="00EB26BF"/>
    <w:rsid w:val="00EB46C6"/>
    <w:rsid w:val="00EB567B"/>
    <w:rsid w:val="00EB56F4"/>
    <w:rsid w:val="00EB5DC0"/>
    <w:rsid w:val="00EB67D2"/>
    <w:rsid w:val="00EB6A66"/>
    <w:rsid w:val="00EB6F6F"/>
    <w:rsid w:val="00EC1621"/>
    <w:rsid w:val="00EC4352"/>
    <w:rsid w:val="00EC538A"/>
    <w:rsid w:val="00ED3865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65D"/>
    <w:rsid w:val="00F14B2C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57F6B"/>
    <w:rsid w:val="00F60FDC"/>
    <w:rsid w:val="00F61023"/>
    <w:rsid w:val="00F6150A"/>
    <w:rsid w:val="00F642A5"/>
    <w:rsid w:val="00F66BC0"/>
    <w:rsid w:val="00F678DF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933EC"/>
    <w:rsid w:val="00FA12D9"/>
    <w:rsid w:val="00FA1C7E"/>
    <w:rsid w:val="00FA40F8"/>
    <w:rsid w:val="00FB1331"/>
    <w:rsid w:val="00FB2E1F"/>
    <w:rsid w:val="00FC51CC"/>
    <w:rsid w:val="00FD0A80"/>
    <w:rsid w:val="00FD24DC"/>
    <w:rsid w:val="00FD2552"/>
    <w:rsid w:val="00FD27EC"/>
    <w:rsid w:val="00FD77B3"/>
    <w:rsid w:val="00FE2E0B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647B8D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uiPriority w:val="10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uiPriority w:val="10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5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17AD53-6580-49F7-BC7E-EA74BCA5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3F71A-1E82-49EF-A6FC-2B1F5779E4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E52627E-3313-443E-9E4E-5160D905B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542</Words>
  <Characters>3255</Characters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2013-04-03T06:33:00Z</cp:lastPrinted>
  <dcterms:created xsi:type="dcterms:W3CDTF">2024-01-03T12:46:00Z</dcterms:created>
  <dcterms:modified xsi:type="dcterms:W3CDTF">2025-12-08T08:24:00Z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