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4FB2E" w14:textId="2901A1B1" w:rsidR="00DA509A" w:rsidRPr="000841E2" w:rsidRDefault="00483253" w:rsidP="000841E2">
      <w:pPr>
        <w:pageBreakBefore/>
        <w:tabs>
          <w:tab w:val="right" w:pos="9070"/>
        </w:tabs>
        <w:jc w:val="right"/>
        <w:rPr>
          <w:rFonts w:asciiTheme="minorHAnsi" w:hAnsiTheme="minorHAnsi" w:cstheme="minorHAnsi"/>
        </w:rPr>
      </w:pPr>
      <w:r>
        <w:rPr>
          <w:rFonts w:ascii="Cambria" w:hAnsi="Cambria" w:cs="Arial"/>
          <w:noProof/>
          <w:sz w:val="19"/>
          <w:szCs w:val="19"/>
        </w:rPr>
        <w:drawing>
          <wp:anchor distT="0" distB="0" distL="114300" distR="114300" simplePos="0" relativeHeight="251658240" behindDoc="0" locked="0" layoutInCell="1" allowOverlap="1" wp14:anchorId="64D4F5F7" wp14:editId="6F2EEB9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143625" cy="647700"/>
            <wp:effectExtent l="0" t="0" r="9525" b="0"/>
            <wp:wrapSquare wrapText="bothSides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C54" w:rsidRPr="008D6C39">
        <w:rPr>
          <w:rFonts w:ascii="Cambria" w:hAnsi="Cambria" w:cs="Arial"/>
          <w:sz w:val="19"/>
          <w:szCs w:val="19"/>
        </w:rPr>
        <w:tab/>
        <w:t xml:space="preserve">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DA509A" w:rsidRPr="000841E2">
        <w:rPr>
          <w:rFonts w:asciiTheme="minorHAnsi" w:hAnsiTheme="minorHAnsi" w:cstheme="minorHAnsi"/>
        </w:rPr>
        <w:t xml:space="preserve">Załącznik </w:t>
      </w:r>
      <w:r w:rsidR="000841E2" w:rsidRPr="000841E2">
        <w:rPr>
          <w:rFonts w:asciiTheme="minorHAnsi" w:hAnsiTheme="minorHAnsi" w:cstheme="minorHAnsi"/>
        </w:rPr>
        <w:t xml:space="preserve">do SWZ </w:t>
      </w:r>
      <w:r w:rsidR="00DA509A" w:rsidRPr="000841E2">
        <w:rPr>
          <w:rFonts w:asciiTheme="minorHAnsi" w:hAnsiTheme="minorHAnsi" w:cstheme="minorHAnsi"/>
        </w:rPr>
        <w:t>nr</w:t>
      </w:r>
      <w:r w:rsidR="00936F38">
        <w:rPr>
          <w:rFonts w:asciiTheme="minorHAnsi" w:hAnsiTheme="minorHAnsi" w:cstheme="minorHAnsi"/>
        </w:rPr>
        <w:t xml:space="preserve"> </w:t>
      </w:r>
      <w:r w:rsidR="000841E2" w:rsidRPr="000841E2">
        <w:rPr>
          <w:rFonts w:asciiTheme="minorHAnsi" w:hAnsiTheme="minorHAnsi" w:cstheme="minorHAnsi"/>
        </w:rPr>
        <w:t>5</w:t>
      </w:r>
      <w:r w:rsidR="00DA509A" w:rsidRPr="000841E2">
        <w:rPr>
          <w:rFonts w:asciiTheme="minorHAnsi" w:hAnsiTheme="minorHAnsi" w:cstheme="minorHAnsi"/>
        </w:rPr>
        <w:t xml:space="preserve"> </w:t>
      </w:r>
      <w:r w:rsidR="0000234F" w:rsidRPr="000841E2">
        <w:rPr>
          <w:rFonts w:asciiTheme="minorHAnsi" w:hAnsiTheme="minorHAnsi" w:cstheme="minorHAnsi"/>
        </w:rPr>
        <w:t xml:space="preserve"> </w:t>
      </w:r>
    </w:p>
    <w:p w14:paraId="7F34E275" w14:textId="77777777" w:rsidR="00DA509A" w:rsidRPr="000841E2" w:rsidRDefault="00DA509A" w:rsidP="00DA509A">
      <w:pPr>
        <w:tabs>
          <w:tab w:val="left" w:pos="1140"/>
        </w:tabs>
        <w:rPr>
          <w:rFonts w:asciiTheme="minorHAnsi" w:hAnsiTheme="minorHAnsi" w:cstheme="minorHAnsi"/>
          <w:b/>
          <w:sz w:val="19"/>
          <w:szCs w:val="19"/>
        </w:rPr>
      </w:pPr>
      <w:r w:rsidRPr="000841E2">
        <w:rPr>
          <w:rFonts w:asciiTheme="minorHAnsi" w:hAnsiTheme="minorHAnsi" w:cstheme="minorHAnsi"/>
          <w:b/>
          <w:sz w:val="19"/>
          <w:szCs w:val="19"/>
        </w:rPr>
        <w:tab/>
      </w:r>
    </w:p>
    <w:p w14:paraId="2F2906B7" w14:textId="74F609B7" w:rsidR="000841E2" w:rsidRDefault="000841E2" w:rsidP="000841E2">
      <w:pPr>
        <w:rPr>
          <w:rFonts w:asciiTheme="minorHAnsi" w:hAnsiTheme="minorHAnsi" w:cstheme="minorHAnsi"/>
          <w:b/>
          <w:sz w:val="22"/>
          <w:szCs w:val="22"/>
        </w:rPr>
      </w:pPr>
      <w:r w:rsidRPr="00080F48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F04A72C" w14:textId="77777777" w:rsidR="00080F48" w:rsidRPr="00080F48" w:rsidRDefault="00080F48" w:rsidP="000841E2">
      <w:pPr>
        <w:rPr>
          <w:rFonts w:asciiTheme="minorHAnsi" w:hAnsiTheme="minorHAnsi" w:cstheme="minorHAnsi"/>
          <w:sz w:val="22"/>
          <w:szCs w:val="22"/>
        </w:rPr>
      </w:pPr>
    </w:p>
    <w:p w14:paraId="53F37751" w14:textId="3708D367" w:rsidR="000841E2" w:rsidRPr="00080F48" w:rsidRDefault="000841E2" w:rsidP="00080F48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80F4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…………………………………………………………………………..</w:t>
      </w:r>
    </w:p>
    <w:p w14:paraId="3E353A4A" w14:textId="77777777" w:rsidR="000841E2" w:rsidRPr="00080F48" w:rsidRDefault="000841E2" w:rsidP="00080F48">
      <w:pPr>
        <w:ind w:right="5953"/>
        <w:rPr>
          <w:rFonts w:asciiTheme="minorHAnsi" w:hAnsiTheme="minorHAnsi" w:cstheme="minorHAnsi"/>
          <w:sz w:val="20"/>
          <w:szCs w:val="20"/>
          <w:u w:val="single"/>
        </w:rPr>
      </w:pPr>
      <w:r w:rsidRPr="00080F4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80F4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80F48">
        <w:rPr>
          <w:rFonts w:asciiTheme="minorHAnsi" w:hAnsiTheme="minorHAnsi" w:cstheme="minorHAnsi"/>
          <w:i/>
          <w:sz w:val="16"/>
          <w:szCs w:val="16"/>
        </w:rPr>
        <w:t>)</w:t>
      </w:r>
    </w:p>
    <w:p w14:paraId="1B09F6E3" w14:textId="77777777" w:rsidR="000841E2" w:rsidRPr="00080F48" w:rsidRDefault="000841E2" w:rsidP="000841E2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851194F" w14:textId="77777777" w:rsidR="000841E2" w:rsidRDefault="000841E2" w:rsidP="000841E2">
      <w:pPr>
        <w:rPr>
          <w:rFonts w:asciiTheme="minorHAnsi" w:hAnsiTheme="minorHAnsi" w:cstheme="minorHAnsi"/>
          <w:sz w:val="20"/>
          <w:szCs w:val="20"/>
          <w:u w:val="single"/>
        </w:rPr>
      </w:pPr>
      <w:r w:rsidRPr="00080F4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41FBA65" w14:textId="77777777" w:rsidR="00080F48" w:rsidRDefault="00080F48" w:rsidP="000841E2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B170744" w14:textId="77777777" w:rsidR="00080F48" w:rsidRPr="00080F48" w:rsidRDefault="00080F48" w:rsidP="000841E2">
      <w:pPr>
        <w:rPr>
          <w:rFonts w:asciiTheme="minorHAnsi" w:hAnsiTheme="minorHAnsi" w:cstheme="minorHAnsi"/>
          <w:sz w:val="20"/>
          <w:szCs w:val="20"/>
        </w:rPr>
      </w:pPr>
    </w:p>
    <w:p w14:paraId="0A44EA68" w14:textId="2BB982EB" w:rsidR="000841E2" w:rsidRPr="00080F48" w:rsidRDefault="000841E2" w:rsidP="00080F48">
      <w:pPr>
        <w:spacing w:line="360" w:lineRule="auto"/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80F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</w:p>
    <w:p w14:paraId="10E1512E" w14:textId="77777777" w:rsidR="000841E2" w:rsidRPr="00080F48" w:rsidRDefault="000841E2" w:rsidP="00080F48">
      <w:pPr>
        <w:spacing w:line="360" w:lineRule="auto"/>
        <w:ind w:right="5953"/>
        <w:rPr>
          <w:rFonts w:asciiTheme="minorHAnsi" w:hAnsiTheme="minorHAnsi" w:cstheme="minorHAnsi"/>
        </w:rPr>
      </w:pPr>
      <w:r w:rsidRPr="00080F4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DCE4AFA" w14:textId="77777777" w:rsidR="009E1C8A" w:rsidRDefault="009E1C8A" w:rsidP="00DA509A">
      <w:pPr>
        <w:rPr>
          <w:rFonts w:asciiTheme="minorHAnsi" w:hAnsiTheme="minorHAnsi" w:cstheme="minorHAnsi"/>
          <w:sz w:val="19"/>
          <w:szCs w:val="19"/>
        </w:rPr>
      </w:pPr>
    </w:p>
    <w:p w14:paraId="17D5D626" w14:textId="77777777" w:rsidR="00EF06B1" w:rsidRDefault="00EF06B1" w:rsidP="00DA509A">
      <w:pPr>
        <w:rPr>
          <w:rFonts w:asciiTheme="minorHAnsi" w:hAnsiTheme="minorHAnsi" w:cstheme="minorHAnsi"/>
          <w:sz w:val="19"/>
          <w:szCs w:val="19"/>
        </w:rPr>
      </w:pPr>
    </w:p>
    <w:p w14:paraId="0A2BF557" w14:textId="77777777" w:rsidR="000841E2" w:rsidRPr="000841E2" w:rsidRDefault="000841E2" w:rsidP="00EC6B7B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19"/>
          <w:szCs w:val="19"/>
        </w:rPr>
      </w:pPr>
    </w:p>
    <w:p w14:paraId="4E73BADA" w14:textId="77777777" w:rsidR="000D6C88" w:rsidRPr="000D6C88" w:rsidRDefault="000D6C88" w:rsidP="000D6C88">
      <w:pPr>
        <w:tabs>
          <w:tab w:val="left" w:leader="dot" w:pos="8820"/>
        </w:tabs>
        <w:spacing w:after="120"/>
        <w:jc w:val="center"/>
        <w:rPr>
          <w:rFonts w:asciiTheme="minorHAnsi" w:hAnsiTheme="minorHAnsi" w:cstheme="minorHAnsi"/>
        </w:rPr>
      </w:pPr>
      <w:r w:rsidRPr="000D6C88">
        <w:rPr>
          <w:rFonts w:asciiTheme="minorHAnsi" w:eastAsia="Calibri" w:hAnsiTheme="minorHAnsi" w:cstheme="minorHAnsi"/>
          <w:b/>
          <w:bCs/>
          <w:color w:val="000000"/>
          <w:lang w:val="ar-SA"/>
        </w:rPr>
        <w:t>WYKAZ WYKONANYCH ROBÓT BUDOWLANYCH</w:t>
      </w:r>
    </w:p>
    <w:p w14:paraId="0D507141" w14:textId="12CAE43B" w:rsidR="000D6C88" w:rsidRPr="000D6C88" w:rsidRDefault="000D6C88" w:rsidP="000D6C88">
      <w:pPr>
        <w:jc w:val="both"/>
        <w:rPr>
          <w:rFonts w:asciiTheme="minorHAnsi" w:eastAsia="Calibri" w:hAnsiTheme="minorHAnsi" w:cstheme="minorHAnsi"/>
          <w:color w:val="000000"/>
          <w:u w:val="single"/>
          <w:lang w:val="ar-SA"/>
        </w:rPr>
      </w:pPr>
      <w:r w:rsidRPr="000D6C88">
        <w:rPr>
          <w:rFonts w:asciiTheme="minorHAnsi" w:eastAsia="Calibri" w:hAnsiTheme="minorHAnsi" w:cstheme="minorHAnsi"/>
          <w:u w:val="single"/>
          <w:lang w:val="ar-SA"/>
        </w:rPr>
        <w:t>Nazwa zamówienia</w:t>
      </w:r>
      <w:r w:rsidRPr="000D6C88">
        <w:rPr>
          <w:rFonts w:asciiTheme="minorHAnsi" w:eastAsia="Calibri" w:hAnsiTheme="minorHAnsi" w:cstheme="minorHAnsi"/>
          <w:lang w:val="ar-SA"/>
        </w:rPr>
        <w:t>:</w:t>
      </w:r>
      <w:r w:rsidRPr="000D6C88">
        <w:rPr>
          <w:rFonts w:asciiTheme="minorHAnsi" w:eastAsia="Calibri" w:hAnsiTheme="minorHAnsi" w:cstheme="minorHAnsi"/>
        </w:rPr>
        <w:t xml:space="preserve"> </w:t>
      </w:r>
      <w:r w:rsidRPr="000D6C88">
        <w:rPr>
          <w:rFonts w:asciiTheme="minorHAnsi" w:hAnsiTheme="minorHAnsi" w:cstheme="minorHAnsi"/>
          <w:b/>
          <w:bCs/>
          <w:iCs/>
          <w:color w:val="111111"/>
        </w:rPr>
        <w:t>Termomodernizacja hali sportowej w Koniecpolu z wykorzystaniem OZE</w:t>
      </w:r>
      <w:r w:rsidRPr="000D6C88">
        <w:rPr>
          <w:rFonts w:asciiTheme="minorHAnsi" w:eastAsia="Calibri" w:hAnsiTheme="minorHAnsi" w:cstheme="minorHAnsi"/>
        </w:rPr>
        <w:t xml:space="preserve"> </w:t>
      </w:r>
    </w:p>
    <w:p w14:paraId="62157672" w14:textId="19B5D7F4" w:rsidR="000D6C88" w:rsidRPr="000D6C88" w:rsidRDefault="000D6C88" w:rsidP="000D6C88">
      <w:pPr>
        <w:jc w:val="both"/>
        <w:rPr>
          <w:rFonts w:asciiTheme="minorHAnsi" w:hAnsiTheme="minorHAnsi" w:cstheme="minorHAnsi"/>
          <w:cs/>
        </w:rPr>
      </w:pPr>
      <w:r w:rsidRPr="000D6C88">
        <w:rPr>
          <w:rFonts w:asciiTheme="minorHAnsi" w:eastAsia="Calibri" w:hAnsiTheme="minorHAnsi" w:cstheme="minorHAnsi"/>
          <w:color w:val="000000"/>
          <w:u w:val="single"/>
          <w:lang w:val="ar-SA"/>
        </w:rPr>
        <w:t>Nr sprawy:</w:t>
      </w:r>
      <w:r w:rsidRPr="000D6C88">
        <w:rPr>
          <w:rFonts w:asciiTheme="minorHAnsi" w:eastAsia="Calibri" w:hAnsiTheme="minorHAnsi" w:cstheme="minorHAnsi"/>
          <w:b/>
          <w:bCs/>
          <w:color w:val="000000"/>
          <w:lang w:val="ar-SA"/>
        </w:rPr>
        <w:t xml:space="preserve"> </w:t>
      </w:r>
      <w:r w:rsidRPr="000D6C88">
        <w:rPr>
          <w:rFonts w:asciiTheme="minorHAnsi" w:eastAsia="Calibri" w:hAnsiTheme="minorHAnsi" w:cstheme="minorHAnsi"/>
          <w:b/>
          <w:bCs/>
          <w:color w:val="000000"/>
        </w:rPr>
        <w:t>I</w:t>
      </w:r>
      <w:r w:rsidRPr="000D6C88">
        <w:rPr>
          <w:rFonts w:asciiTheme="minorHAnsi" w:hAnsiTheme="minorHAnsi" w:cstheme="minorHAnsi"/>
          <w:b/>
          <w:bCs/>
          <w:color w:val="000000"/>
          <w:lang w:val="ar-SA"/>
        </w:rPr>
        <w:t>ZP.271.</w:t>
      </w:r>
      <w:r w:rsidRPr="000D6C88">
        <w:rPr>
          <w:rFonts w:asciiTheme="minorHAnsi" w:hAnsiTheme="minorHAnsi" w:cstheme="minorHAnsi"/>
          <w:b/>
          <w:bCs/>
          <w:color w:val="000000"/>
        </w:rPr>
        <w:t>40</w:t>
      </w:r>
      <w:r w:rsidRPr="000D6C88">
        <w:rPr>
          <w:rFonts w:asciiTheme="minorHAnsi" w:hAnsiTheme="minorHAnsi" w:cstheme="minorHAnsi"/>
          <w:b/>
          <w:bCs/>
          <w:color w:val="000000"/>
          <w:lang w:val="ar-SA"/>
        </w:rPr>
        <w:t>.202</w:t>
      </w:r>
      <w:r w:rsidRPr="000D6C88">
        <w:rPr>
          <w:rFonts w:asciiTheme="minorHAnsi" w:hAnsiTheme="minorHAnsi" w:cstheme="minorHAnsi"/>
          <w:b/>
          <w:bCs/>
          <w:color w:val="000000"/>
          <w:cs/>
          <w:lang w:val="ar-SA"/>
        </w:rPr>
        <w:t>5</w:t>
      </w:r>
    </w:p>
    <w:p w14:paraId="6C6DD737" w14:textId="77777777" w:rsidR="000D6C88" w:rsidRDefault="000D6C88" w:rsidP="000D6C88">
      <w:pPr>
        <w:tabs>
          <w:tab w:val="left" w:pos="3060"/>
          <w:tab w:val="left" w:leader="dot" w:pos="8460"/>
        </w:tabs>
        <w:jc w:val="center"/>
        <w:rPr>
          <w:rFonts w:ascii="Calibri" w:hAnsi="Calibri" w:cs="Calibri"/>
        </w:rPr>
      </w:pPr>
    </w:p>
    <w:p w14:paraId="4CE65716" w14:textId="77777777" w:rsidR="000D6C88" w:rsidRDefault="000D6C88" w:rsidP="000D6C88">
      <w:pPr>
        <w:tabs>
          <w:tab w:val="left" w:pos="3060"/>
          <w:tab w:val="left" w:leader="dot" w:pos="8460"/>
        </w:tabs>
        <w:jc w:val="center"/>
        <w:rPr>
          <w:rFonts w:ascii="Calibri" w:hAnsi="Calibri" w:cs="Calibri"/>
        </w:rPr>
      </w:pPr>
    </w:p>
    <w:p w14:paraId="3BA7B571" w14:textId="77777777" w:rsidR="000D6C88" w:rsidRDefault="000D6C88" w:rsidP="000D6C88">
      <w:pPr>
        <w:tabs>
          <w:tab w:val="left" w:pos="3060"/>
          <w:tab w:val="left" w:leader="dot" w:pos="8460"/>
        </w:tabs>
        <w:jc w:val="center"/>
        <w:rPr>
          <w:rFonts w:ascii="Calibri" w:hAnsi="Calibri" w:cs="Calibri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22"/>
          <w:lang w:val="ar-SA"/>
        </w:rPr>
        <w:t xml:space="preserve">Wykaz robót budowlanych wykonanych nie wcześniej niż w okresie ostatnich pięciu lat upływem terminu składania ofert, a jeżeli okres prowadzenia działalności jest krótszy – w tym okresie  </w:t>
      </w:r>
    </w:p>
    <w:p w14:paraId="2BE890B6" w14:textId="77777777" w:rsidR="000D6C88" w:rsidRDefault="000D6C88" w:rsidP="000D6C88">
      <w:pPr>
        <w:tabs>
          <w:tab w:val="left" w:pos="3060"/>
          <w:tab w:val="left" w:leader="dot" w:pos="8460"/>
        </w:tabs>
        <w:jc w:val="center"/>
        <w:rPr>
          <w:rFonts w:ascii="Calibri" w:hAnsi="Calibri" w:cs="Calibri"/>
        </w:rPr>
      </w:pPr>
    </w:p>
    <w:tbl>
      <w:tblPr>
        <w:tblW w:w="10917" w:type="dxa"/>
        <w:tblInd w:w="-1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2268"/>
        <w:gridCol w:w="2672"/>
        <w:gridCol w:w="1843"/>
        <w:gridCol w:w="1984"/>
        <w:gridCol w:w="1561"/>
      </w:tblGrid>
      <w:tr w:rsidR="000D6C88" w14:paraId="0EC30879" w14:textId="77777777" w:rsidTr="00AE70B5">
        <w:trPr>
          <w:trHeight w:val="788"/>
        </w:trPr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0455BC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Lp.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559C8F2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Zamawiający – podmiot na rzecz którego wykonano roboty budowlane (nazwa, adres, telefon)</w:t>
            </w:r>
          </w:p>
        </w:tc>
        <w:tc>
          <w:tcPr>
            <w:tcW w:w="2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7E8F81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Nazwa zamówienia wraz              z zakresem przedmiotowym           i lokalizacją budowy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542C6A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Nazwa i adres wykonawcy robót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38D592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Wartość brutto zrealizowanych</w:t>
            </w:r>
          </w:p>
          <w:p w14:paraId="79660DA3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robót budowlanych</w:t>
            </w:r>
          </w:p>
          <w:p w14:paraId="5B2630FB" w14:textId="77777777" w:rsidR="000D6C88" w:rsidRDefault="000D6C88" w:rsidP="00AE70B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[zł]</w:t>
            </w: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31F64E" w14:textId="77777777" w:rsidR="000D6C88" w:rsidRDefault="000D6C88" w:rsidP="00AE70B5">
            <w:pPr>
              <w:spacing w:after="200" w:line="276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ar-SA"/>
              </w:rPr>
              <w:t>Data wykonania (zakończenia)</w:t>
            </w:r>
          </w:p>
        </w:tc>
      </w:tr>
      <w:tr w:rsidR="000D6C88" w14:paraId="3D0411BD" w14:textId="77777777" w:rsidTr="00AE70B5">
        <w:trPr>
          <w:trHeight w:val="1566"/>
        </w:trPr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28C047" w14:textId="77777777" w:rsidR="000D6C88" w:rsidRDefault="000D6C88" w:rsidP="00AE70B5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655816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BF0F3DE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C88E7A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A0E977E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686F4" w14:textId="77777777" w:rsidR="000D6C88" w:rsidRDefault="000D6C88" w:rsidP="00AE70B5">
            <w:pPr>
              <w:snapToGrid w:val="0"/>
              <w:spacing w:after="200" w:line="360" w:lineRule="auto"/>
              <w:rPr>
                <w:rFonts w:ascii="Calibri" w:hAnsi="Calibri" w:cs="Calibri"/>
              </w:rPr>
            </w:pPr>
          </w:p>
        </w:tc>
      </w:tr>
      <w:tr w:rsidR="000D6C88" w14:paraId="2F43D1B7" w14:textId="77777777" w:rsidTr="00AE70B5">
        <w:trPr>
          <w:trHeight w:val="1829"/>
        </w:trPr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2943FE" w14:textId="77777777" w:rsidR="000D6C88" w:rsidRDefault="000D6C88" w:rsidP="00AE70B5">
            <w:pPr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225A4A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2EE9BC2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6DA10E9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C76D4C" w14:textId="77777777" w:rsidR="000D6C88" w:rsidRDefault="000D6C88" w:rsidP="00AE70B5">
            <w:pPr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B8E55B" w14:textId="77777777" w:rsidR="000D6C88" w:rsidRDefault="000D6C88" w:rsidP="00AE70B5">
            <w:pPr>
              <w:snapToGrid w:val="0"/>
              <w:spacing w:after="200" w:line="360" w:lineRule="auto"/>
              <w:rPr>
                <w:rFonts w:ascii="Calibri" w:hAnsi="Calibri" w:cs="Calibri"/>
              </w:rPr>
            </w:pPr>
          </w:p>
        </w:tc>
      </w:tr>
    </w:tbl>
    <w:p w14:paraId="57D1247C" w14:textId="77777777" w:rsidR="000D6C88" w:rsidRPr="005B763D" w:rsidRDefault="000D6C88" w:rsidP="000D6C88">
      <w:pPr>
        <w:spacing w:line="100" w:lineRule="atLeast"/>
        <w:rPr>
          <w:rFonts w:ascii="Calibri" w:hAnsi="Calibri" w:cs="Calibri"/>
          <w:sz w:val="22"/>
          <w:szCs w:val="22"/>
        </w:rPr>
      </w:pPr>
      <w:r w:rsidRPr="005B763D">
        <w:rPr>
          <w:rFonts w:ascii="Calibri" w:hAnsi="Calibri" w:cs="Calibri"/>
          <w:sz w:val="22"/>
          <w:szCs w:val="22"/>
        </w:rPr>
        <w:t>Wykaz może być wydłużony, jeśli zachodzi taka potrzeba.</w:t>
      </w:r>
    </w:p>
    <w:p w14:paraId="0D717C12" w14:textId="77777777" w:rsidR="000D6C88" w:rsidRDefault="000D6C88" w:rsidP="000D6C88">
      <w:pPr>
        <w:ind w:right="70"/>
        <w:jc w:val="both"/>
        <w:rPr>
          <w:rFonts w:ascii="Calibri" w:hAnsi="Calibri" w:cs="Calibri"/>
        </w:rPr>
      </w:pPr>
    </w:p>
    <w:p w14:paraId="55B17BE8" w14:textId="77777777" w:rsidR="000D6C88" w:rsidRDefault="000D6C88" w:rsidP="000D6C88">
      <w:pPr>
        <w:ind w:right="70"/>
        <w:jc w:val="both"/>
        <w:rPr>
          <w:rFonts w:ascii="Calibri" w:hAnsi="Calibri" w:cs="Calibri"/>
        </w:rPr>
      </w:pPr>
    </w:p>
    <w:p w14:paraId="14EB440F" w14:textId="77777777" w:rsidR="000D6C88" w:rsidRPr="005B763D" w:rsidRDefault="000D6C88" w:rsidP="000D6C88">
      <w:pPr>
        <w:tabs>
          <w:tab w:val="left" w:pos="3060"/>
          <w:tab w:val="left" w:leader="dot" w:pos="8460"/>
        </w:tabs>
        <w:jc w:val="both"/>
        <w:rPr>
          <w:rFonts w:ascii="Calibri" w:hAnsi="Calibri" w:cs="Nirmala UI" w:hint="cs"/>
        </w:rPr>
      </w:pPr>
      <w:r w:rsidRPr="00A5062E">
        <w:rPr>
          <w:rFonts w:ascii="Calibri" w:eastAsia="Calibri" w:hAnsi="Calibri" w:cs="Calibri"/>
          <w:color w:val="000000"/>
          <w:u w:val="single"/>
          <w:lang w:val="ar-SA"/>
        </w:rPr>
        <w:t>Do wykazu należy załączyć dowody określające, czy roboty budowlane wymienione w wykazie zostały wykonane należycie</w:t>
      </w:r>
      <w:r>
        <w:rPr>
          <w:rFonts w:ascii="Calibri" w:eastAsia="Calibri" w:hAnsi="Calibri" w:cs="Calibri"/>
          <w:color w:val="000000"/>
          <w:cs/>
          <w:lang w:val="ar-SA"/>
        </w:rPr>
        <w:t>.</w:t>
      </w:r>
    </w:p>
    <w:p w14:paraId="49BEA787" w14:textId="6B16381E" w:rsidR="00EC6B7B" w:rsidRPr="000841E2" w:rsidRDefault="00EC6B7B" w:rsidP="000D6C88">
      <w:pPr>
        <w:spacing w:line="276" w:lineRule="auto"/>
        <w:contextualSpacing/>
        <w:jc w:val="center"/>
        <w:rPr>
          <w:rFonts w:asciiTheme="minorHAnsi" w:hAnsiTheme="minorHAnsi" w:cstheme="minorHAnsi"/>
        </w:rPr>
      </w:pPr>
    </w:p>
    <w:sectPr w:rsidR="00EC6B7B" w:rsidRPr="000841E2" w:rsidSect="000841E2">
      <w:footerReference w:type="even" r:id="rId8"/>
      <w:footerReference w:type="default" r:id="rId9"/>
      <w:pgSz w:w="11906" w:h="16838"/>
      <w:pgMar w:top="1134" w:right="709" w:bottom="1134" w:left="845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470B5" w14:textId="77777777" w:rsidR="00C87889" w:rsidRDefault="00C87889">
      <w:r>
        <w:separator/>
      </w:r>
    </w:p>
  </w:endnote>
  <w:endnote w:type="continuationSeparator" w:id="0">
    <w:p w14:paraId="00B49203" w14:textId="77777777" w:rsidR="00C87889" w:rsidRDefault="00C8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06B1" w14:textId="77777777" w:rsidR="00865411" w:rsidRDefault="0086541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B89748" w14:textId="77777777" w:rsidR="00865411" w:rsidRDefault="00865411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5B0A" w14:textId="77777777" w:rsidR="00865411" w:rsidRDefault="00865411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6C9E0" w14:textId="77777777" w:rsidR="00C87889" w:rsidRDefault="00C87889">
      <w:r>
        <w:separator/>
      </w:r>
    </w:p>
  </w:footnote>
  <w:footnote w:type="continuationSeparator" w:id="0">
    <w:p w14:paraId="054C0123" w14:textId="77777777" w:rsidR="00C87889" w:rsidRDefault="00C87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71406161">
    <w:abstractNumId w:val="33"/>
  </w:num>
  <w:num w:numId="2" w16cid:durableId="2120642513">
    <w:abstractNumId w:val="39"/>
  </w:num>
  <w:num w:numId="3" w16cid:durableId="1852601960">
    <w:abstractNumId w:val="27"/>
  </w:num>
  <w:num w:numId="4" w16cid:durableId="1274481592">
    <w:abstractNumId w:val="23"/>
  </w:num>
  <w:num w:numId="5" w16cid:durableId="894581279">
    <w:abstractNumId w:val="17"/>
  </w:num>
  <w:num w:numId="6" w16cid:durableId="104469355">
    <w:abstractNumId w:val="30"/>
  </w:num>
  <w:num w:numId="7" w16cid:durableId="422577403">
    <w:abstractNumId w:val="34"/>
  </w:num>
  <w:num w:numId="8" w16cid:durableId="1260870548">
    <w:abstractNumId w:val="21"/>
  </w:num>
  <w:num w:numId="9" w16cid:durableId="210115377">
    <w:abstractNumId w:val="46"/>
  </w:num>
  <w:num w:numId="10" w16cid:durableId="1547109824">
    <w:abstractNumId w:val="51"/>
  </w:num>
  <w:num w:numId="11" w16cid:durableId="1050230387">
    <w:abstractNumId w:val="18"/>
  </w:num>
  <w:num w:numId="12" w16cid:durableId="198786829">
    <w:abstractNumId w:val="49"/>
  </w:num>
  <w:num w:numId="13" w16cid:durableId="539247371">
    <w:abstractNumId w:val="50"/>
  </w:num>
  <w:num w:numId="14" w16cid:durableId="1206409931">
    <w:abstractNumId w:val="11"/>
  </w:num>
  <w:num w:numId="15" w16cid:durableId="1540388304">
    <w:abstractNumId w:val="24"/>
  </w:num>
  <w:num w:numId="16" w16cid:durableId="2145543940">
    <w:abstractNumId w:val="29"/>
  </w:num>
  <w:num w:numId="17" w16cid:durableId="1273168295">
    <w:abstractNumId w:val="45"/>
  </w:num>
  <w:num w:numId="18" w16cid:durableId="476074799">
    <w:abstractNumId w:val="20"/>
  </w:num>
  <w:num w:numId="19" w16cid:durableId="2098402086">
    <w:abstractNumId w:val="12"/>
  </w:num>
  <w:num w:numId="20" w16cid:durableId="1445727551">
    <w:abstractNumId w:val="15"/>
  </w:num>
  <w:num w:numId="21" w16cid:durableId="1462071963">
    <w:abstractNumId w:val="40"/>
  </w:num>
  <w:num w:numId="22" w16cid:durableId="1892426532">
    <w:abstractNumId w:val="16"/>
  </w:num>
  <w:num w:numId="23" w16cid:durableId="1419058350">
    <w:abstractNumId w:val="44"/>
  </w:num>
  <w:num w:numId="24" w16cid:durableId="1669405340">
    <w:abstractNumId w:val="42"/>
  </w:num>
  <w:num w:numId="25" w16cid:durableId="228880497">
    <w:abstractNumId w:val="19"/>
  </w:num>
  <w:num w:numId="26" w16cid:durableId="168817345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5434116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315314">
    <w:abstractNumId w:val="3"/>
  </w:num>
  <w:num w:numId="29" w16cid:durableId="1511873743">
    <w:abstractNumId w:val="8"/>
  </w:num>
  <w:num w:numId="30" w16cid:durableId="1150292162">
    <w:abstractNumId w:val="2"/>
  </w:num>
  <w:num w:numId="31" w16cid:durableId="439226307">
    <w:abstractNumId w:val="38"/>
  </w:num>
  <w:num w:numId="32" w16cid:durableId="1808665359">
    <w:abstractNumId w:val="10"/>
  </w:num>
  <w:num w:numId="33" w16cid:durableId="1710566904">
    <w:abstractNumId w:val="25"/>
  </w:num>
  <w:num w:numId="34" w16cid:durableId="977422387">
    <w:abstractNumId w:val="41"/>
  </w:num>
  <w:num w:numId="35" w16cid:durableId="325398676">
    <w:abstractNumId w:val="14"/>
  </w:num>
  <w:num w:numId="36" w16cid:durableId="1816095429">
    <w:abstractNumId w:val="48"/>
  </w:num>
  <w:num w:numId="37" w16cid:durableId="1283074987">
    <w:abstractNumId w:val="13"/>
  </w:num>
  <w:num w:numId="38" w16cid:durableId="2062560068">
    <w:abstractNumId w:val="9"/>
  </w:num>
  <w:num w:numId="39" w16cid:durableId="218592671">
    <w:abstractNumId w:val="22"/>
  </w:num>
  <w:num w:numId="40" w16cid:durableId="715475243">
    <w:abstractNumId w:val="36"/>
  </w:num>
  <w:num w:numId="41" w16cid:durableId="708458559">
    <w:abstractNumId w:val="31"/>
  </w:num>
  <w:num w:numId="42" w16cid:durableId="28307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91267607">
    <w:abstractNumId w:val="35"/>
  </w:num>
  <w:num w:numId="44" w16cid:durableId="230120010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80D85"/>
    <w:rsid w:val="00080F48"/>
    <w:rsid w:val="000812A3"/>
    <w:rsid w:val="00083823"/>
    <w:rsid w:val="00084151"/>
    <w:rsid w:val="000841E2"/>
    <w:rsid w:val="000858B3"/>
    <w:rsid w:val="00090A82"/>
    <w:rsid w:val="00090FBB"/>
    <w:rsid w:val="000957CF"/>
    <w:rsid w:val="00095F6B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237A"/>
    <w:rsid w:val="000C3646"/>
    <w:rsid w:val="000D40FD"/>
    <w:rsid w:val="000D6C88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B000A"/>
    <w:rsid w:val="001B2B91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6640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4670"/>
    <w:rsid w:val="00346DE4"/>
    <w:rsid w:val="00350282"/>
    <w:rsid w:val="00351E47"/>
    <w:rsid w:val="00353E34"/>
    <w:rsid w:val="00354735"/>
    <w:rsid w:val="003548BD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65ED"/>
    <w:rsid w:val="003C7514"/>
    <w:rsid w:val="003D1ED1"/>
    <w:rsid w:val="003D4FCB"/>
    <w:rsid w:val="003D6047"/>
    <w:rsid w:val="003D716D"/>
    <w:rsid w:val="003E464A"/>
    <w:rsid w:val="003E719D"/>
    <w:rsid w:val="003F0669"/>
    <w:rsid w:val="003F3E9E"/>
    <w:rsid w:val="003F4409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253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73BE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B77"/>
    <w:rsid w:val="00720FCE"/>
    <w:rsid w:val="00722DFE"/>
    <w:rsid w:val="00722E1D"/>
    <w:rsid w:val="00725372"/>
    <w:rsid w:val="007308DE"/>
    <w:rsid w:val="00730CDE"/>
    <w:rsid w:val="0073327C"/>
    <w:rsid w:val="00733AA1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B5FE8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32A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5411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6F38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7C8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68F6"/>
    <w:rsid w:val="00A97F70"/>
    <w:rsid w:val="00AA4266"/>
    <w:rsid w:val="00AA698A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3DB5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47375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7889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D04517"/>
    <w:rsid w:val="00D0511E"/>
    <w:rsid w:val="00D1000C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3F95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08D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D4C88"/>
    <w:rsid w:val="00EE318B"/>
    <w:rsid w:val="00EE3C74"/>
    <w:rsid w:val="00EE7A93"/>
    <w:rsid w:val="00EF0428"/>
    <w:rsid w:val="00EF06B1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DF4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87C14"/>
    <w:rsid w:val="00F920EB"/>
    <w:rsid w:val="00F92BD6"/>
    <w:rsid w:val="00FA12D9"/>
    <w:rsid w:val="00FA1C7E"/>
    <w:rsid w:val="00FB1331"/>
    <w:rsid w:val="00FB2E1F"/>
    <w:rsid w:val="00FC0A58"/>
    <w:rsid w:val="00FC44F8"/>
    <w:rsid w:val="00FC51CC"/>
    <w:rsid w:val="00FD24DC"/>
    <w:rsid w:val="00FD2552"/>
    <w:rsid w:val="00FD27EC"/>
    <w:rsid w:val="00FD5A1A"/>
    <w:rsid w:val="00FD77B3"/>
    <w:rsid w:val="00FE39AD"/>
    <w:rsid w:val="00FE3D47"/>
    <w:rsid w:val="00FE3F9E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62814D"/>
  <w15:chartTrackingRefBased/>
  <w15:docId w15:val="{299334C6-46CD-4BFC-B5BF-CF607C1D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Wykaz-robót</vt:lpstr>
    </vt:vector>
  </TitlesOfParts>
  <Company>UM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Wykaz-robót</dc:title>
  <dc:subject/>
  <dc:creator>SM</dc:creator>
  <cp:keywords/>
  <cp:lastModifiedBy>SebastianMusial</cp:lastModifiedBy>
  <cp:revision>6</cp:revision>
  <cp:lastPrinted>2015-12-03T11:59:00Z</cp:lastPrinted>
  <dcterms:created xsi:type="dcterms:W3CDTF">2025-07-21T07:44:00Z</dcterms:created>
  <dcterms:modified xsi:type="dcterms:W3CDTF">2025-11-28T09:54:00Z</dcterms:modified>
</cp:coreProperties>
</file>