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9BE95A" w14:textId="14569126" w:rsidR="00C42792" w:rsidRPr="007D0DA4" w:rsidRDefault="00C42792" w:rsidP="00C42792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5</w:t>
      </w:r>
      <w:r w:rsidRPr="007D0DA4">
        <w:rPr>
          <w:rFonts w:ascii="Arial" w:hAnsi="Arial" w:cs="Arial"/>
          <w:sz w:val="20"/>
          <w:szCs w:val="20"/>
        </w:rPr>
        <w:t xml:space="preserve"> do SWZ </w:t>
      </w:r>
    </w:p>
    <w:p w14:paraId="5BD482E2" w14:textId="77777777" w:rsidR="00FD22C0" w:rsidRPr="000B43E6" w:rsidRDefault="00FD22C0" w:rsidP="00FD22C0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3"/>
          <w:szCs w:val="23"/>
        </w:rPr>
      </w:pPr>
    </w:p>
    <w:p w14:paraId="54AAD11E" w14:textId="5BB63D13" w:rsidR="00351A90" w:rsidRPr="005F3A8B" w:rsidRDefault="00351A90" w:rsidP="00351A90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</w:t>
      </w:r>
      <w:r w:rsidR="009322A2">
        <w:rPr>
          <w:rFonts w:ascii="Arial" w:hAnsi="Arial" w:cs="Arial"/>
          <w:caps/>
          <w:sz w:val="20"/>
          <w:szCs w:val="20"/>
        </w:rPr>
        <w:t>18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9322A2">
        <w:rPr>
          <w:rFonts w:ascii="Arial" w:hAnsi="Arial" w:cs="Arial"/>
          <w:caps/>
          <w:sz w:val="20"/>
          <w:szCs w:val="20"/>
        </w:rPr>
        <w:t>5</w:t>
      </w:r>
    </w:p>
    <w:p w14:paraId="0F25C801" w14:textId="77777777" w:rsidR="002516A6" w:rsidRDefault="002516A6" w:rsidP="00FD22C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4F15EEE" w14:textId="174F2A83" w:rsidR="002516A6" w:rsidRPr="008926B5" w:rsidRDefault="00FD22C0" w:rsidP="00FD22C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B43E6">
        <w:rPr>
          <w:rFonts w:ascii="Arial" w:hAnsi="Arial" w:cs="Arial"/>
          <w:b/>
          <w:bCs/>
          <w:color w:val="000000"/>
        </w:rPr>
        <w:t>Oświadczenie</w:t>
      </w:r>
      <w:r w:rsidR="001F240F" w:rsidRPr="001F240F">
        <w:rPr>
          <w:rFonts w:ascii="Arial" w:hAnsi="Arial" w:cs="Arial"/>
          <w:b/>
          <w:bCs/>
          <w:color w:val="000000"/>
        </w:rPr>
        <w:t xml:space="preserve"> </w:t>
      </w:r>
      <w:r w:rsidRPr="000B43E6">
        <w:rPr>
          <w:rFonts w:ascii="Arial" w:hAnsi="Arial" w:cs="Arial"/>
          <w:b/>
          <w:bCs/>
          <w:color w:val="000000"/>
        </w:rPr>
        <w:t>podmiotu udostępniającego zasoby do oddania Wykonawcy</w:t>
      </w:r>
      <w:r w:rsidR="00B20F14">
        <w:rPr>
          <w:rFonts w:ascii="Arial" w:hAnsi="Arial" w:cs="Arial"/>
          <w:b/>
          <w:bCs/>
          <w:color w:val="000000"/>
        </w:rPr>
        <w:br/>
      </w:r>
      <w:r w:rsidRPr="000B43E6">
        <w:rPr>
          <w:rFonts w:ascii="Arial" w:hAnsi="Arial" w:cs="Arial"/>
          <w:b/>
          <w:bCs/>
          <w:color w:val="000000"/>
        </w:rPr>
        <w:t>do dyspozycji niezbędnych zasobów na potrzeby realizacji zamówienia*</w:t>
      </w:r>
    </w:p>
    <w:p w14:paraId="6AEA4563" w14:textId="77777777" w:rsidR="00220B6A" w:rsidRPr="000B43E6" w:rsidRDefault="00220B6A" w:rsidP="00220B6A">
      <w:pPr>
        <w:pStyle w:val="Nagwek5"/>
        <w:keepNext/>
        <w:spacing w:before="120" w:after="0" w:line="360" w:lineRule="auto"/>
        <w:ind w:right="198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color w:val="000000"/>
          <w:sz w:val="23"/>
          <w:szCs w:val="23"/>
        </w:rPr>
        <w:t xml:space="preserve">Podmiot udostępniający zasoby: </w:t>
      </w:r>
    </w:p>
    <w:p w14:paraId="3874D1BE" w14:textId="77777777" w:rsidR="00220B6A" w:rsidRPr="000B43E6" w:rsidRDefault="00220B6A" w:rsidP="00220B6A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color w:val="000000"/>
          <w:sz w:val="23"/>
          <w:szCs w:val="23"/>
        </w:rPr>
        <w:t>…………………………………..</w:t>
      </w:r>
    </w:p>
    <w:p w14:paraId="749F2A48" w14:textId="77777777" w:rsidR="00220B6A" w:rsidRPr="000B43E6" w:rsidRDefault="00220B6A" w:rsidP="00220B6A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color w:val="000000"/>
          <w:sz w:val="23"/>
          <w:szCs w:val="23"/>
        </w:rPr>
        <w:t>…………………………………..</w:t>
      </w:r>
    </w:p>
    <w:p w14:paraId="1925F835" w14:textId="77777777" w:rsidR="00220B6A" w:rsidRPr="000B43E6" w:rsidRDefault="00220B6A" w:rsidP="00220B6A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(pełna nazwa/firma, adres, </w:t>
      </w:r>
    </w:p>
    <w:p w14:paraId="60AFBA08" w14:textId="77777777" w:rsidR="00F95A9B" w:rsidRPr="000B43E6" w:rsidRDefault="00220B6A" w:rsidP="00220B6A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w zależności od podmiotu: NIP/PESEL, KRS/</w:t>
      </w:r>
      <w:proofErr w:type="spellStart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CEiDG</w:t>
      </w:r>
      <w:proofErr w:type="spellEnd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) </w:t>
      </w:r>
    </w:p>
    <w:p w14:paraId="72C3E6A2" w14:textId="77777777" w:rsidR="00F95A9B" w:rsidRDefault="001F240F" w:rsidP="00A46CA0">
      <w:pPr>
        <w:spacing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Gmina Żurawica</w:t>
      </w:r>
    </w:p>
    <w:p w14:paraId="6073BBF4" w14:textId="77777777" w:rsidR="00AB31F7" w:rsidRPr="00AB31F7" w:rsidRDefault="00AB31F7" w:rsidP="00AB31F7">
      <w:pPr>
        <w:spacing w:line="276" w:lineRule="auto"/>
        <w:jc w:val="right"/>
        <w:rPr>
          <w:rFonts w:ascii="Arial" w:hAnsi="Arial" w:cs="Arial"/>
          <w:b/>
        </w:rPr>
      </w:pPr>
      <w:r w:rsidRPr="00AB31F7">
        <w:rPr>
          <w:rFonts w:ascii="Arial" w:hAnsi="Arial" w:cs="Arial"/>
          <w:b/>
        </w:rPr>
        <w:t>ul. Ojca Św. Jana Pawła II 1</w:t>
      </w:r>
    </w:p>
    <w:p w14:paraId="52FE5715" w14:textId="77777777" w:rsidR="00AB31F7" w:rsidRDefault="00AB31F7" w:rsidP="00AB31F7">
      <w:pPr>
        <w:spacing w:line="276" w:lineRule="auto"/>
        <w:jc w:val="right"/>
        <w:rPr>
          <w:rFonts w:ascii="Arial" w:hAnsi="Arial" w:cs="Arial"/>
          <w:b/>
        </w:rPr>
      </w:pP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  <w:t>37-710 Żurawica</w:t>
      </w:r>
    </w:p>
    <w:p w14:paraId="289060F3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35B44E30" w14:textId="21F8E1C2" w:rsidR="008926B5" w:rsidRPr="00BD6543" w:rsidRDefault="00220B6A" w:rsidP="00E4466F">
      <w:pPr>
        <w:tabs>
          <w:tab w:val="center" w:pos="4536"/>
          <w:tab w:val="left" w:pos="6945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</w:rPr>
        <w:t xml:space="preserve">Na potrzeby postępowania o udzielenie zamówienia pn.: </w:t>
      </w:r>
      <w:r w:rsidR="000459ED" w:rsidRPr="000459ED">
        <w:rPr>
          <w:rFonts w:ascii="Arial" w:hAnsi="Arial" w:cs="Arial"/>
          <w:b/>
          <w:bCs/>
          <w:sz w:val="20"/>
          <w:szCs w:val="20"/>
        </w:rPr>
        <w:t>„</w:t>
      </w:r>
      <w:r w:rsidR="00B02A63" w:rsidRPr="00B02A63">
        <w:rPr>
          <w:rFonts w:ascii="Arial" w:hAnsi="Arial" w:cs="Arial"/>
          <w:b/>
          <w:bCs/>
          <w:sz w:val="20"/>
          <w:szCs w:val="20"/>
        </w:rPr>
        <w:t>Zimowe utrzymanie dróg na terenie gminy Żurawica w sezonie zimowym 202</w:t>
      </w:r>
      <w:r w:rsidR="009322A2">
        <w:rPr>
          <w:rFonts w:ascii="Arial" w:hAnsi="Arial" w:cs="Arial"/>
          <w:b/>
          <w:bCs/>
          <w:sz w:val="20"/>
          <w:szCs w:val="20"/>
        </w:rPr>
        <w:t>5</w:t>
      </w:r>
      <w:r w:rsidR="00B02A63" w:rsidRPr="00B02A63">
        <w:rPr>
          <w:rFonts w:ascii="Arial" w:hAnsi="Arial" w:cs="Arial"/>
          <w:b/>
          <w:bCs/>
          <w:sz w:val="20"/>
          <w:szCs w:val="20"/>
        </w:rPr>
        <w:t>/202</w:t>
      </w:r>
      <w:r w:rsidR="009322A2">
        <w:rPr>
          <w:rFonts w:ascii="Arial" w:hAnsi="Arial" w:cs="Arial"/>
          <w:b/>
          <w:bCs/>
          <w:sz w:val="20"/>
          <w:szCs w:val="20"/>
        </w:rPr>
        <w:t>6</w:t>
      </w:r>
      <w:r w:rsidR="00F76738" w:rsidRPr="00F76738">
        <w:rPr>
          <w:rFonts w:ascii="Arial" w:hAnsi="Arial" w:cs="Arial"/>
          <w:b/>
          <w:bCs/>
          <w:sz w:val="20"/>
          <w:szCs w:val="20"/>
        </w:rPr>
        <w:t>”</w:t>
      </w:r>
      <w:bookmarkStart w:id="0" w:name="_GoBack"/>
      <w:bookmarkEnd w:id="0"/>
    </w:p>
    <w:p w14:paraId="4C424ED6" w14:textId="547A51A3" w:rsidR="000647B5" w:rsidRPr="000647B5" w:rsidRDefault="000647B5" w:rsidP="000647B5">
      <w:pPr>
        <w:pStyle w:val="pkt"/>
        <w:spacing w:line="360" w:lineRule="auto"/>
        <w:ind w:left="0" w:hanging="11"/>
        <w:jc w:val="left"/>
        <w:rPr>
          <w:rFonts w:ascii="Arial" w:hAnsi="Arial" w:cs="Arial"/>
          <w:b/>
          <w:bCs/>
          <w:color w:val="000000"/>
          <w:sz w:val="16"/>
          <w:szCs w:val="16"/>
        </w:rPr>
      </w:pPr>
      <w:r w:rsidRPr="000647B5">
        <w:rPr>
          <w:rFonts w:ascii="Arial" w:hAnsi="Arial" w:cs="Arial"/>
          <w:b/>
          <w:bCs/>
          <w:color w:val="000000"/>
          <w:sz w:val="16"/>
          <w:szCs w:val="16"/>
        </w:rPr>
        <w:t xml:space="preserve">w zakresie części I zamówienia* w zakresie części II zamówienia* w zakresie części III zamówienia* w zakresie części IV </w:t>
      </w:r>
      <w:r>
        <w:rPr>
          <w:rFonts w:ascii="Arial" w:hAnsi="Arial" w:cs="Arial"/>
          <w:b/>
          <w:bCs/>
          <w:color w:val="000000"/>
          <w:sz w:val="16"/>
          <w:szCs w:val="16"/>
        </w:rPr>
        <w:t>z</w:t>
      </w:r>
      <w:r w:rsidRPr="000647B5">
        <w:rPr>
          <w:rFonts w:ascii="Arial" w:hAnsi="Arial" w:cs="Arial"/>
          <w:b/>
          <w:bCs/>
          <w:color w:val="000000"/>
          <w:sz w:val="16"/>
          <w:szCs w:val="16"/>
        </w:rPr>
        <w:t>amówienia*</w:t>
      </w:r>
    </w:p>
    <w:p w14:paraId="6A5E61DF" w14:textId="61284E18" w:rsidR="00D86261" w:rsidRPr="008926B5" w:rsidRDefault="008926B5" w:rsidP="003B7C9E">
      <w:pPr>
        <w:tabs>
          <w:tab w:val="center" w:pos="4536"/>
          <w:tab w:val="left" w:pos="6945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sz w:val="20"/>
          <w:szCs w:val="20"/>
        </w:rPr>
        <w:t>Składając ofertę</w:t>
      </w:r>
    </w:p>
    <w:p w14:paraId="41DD88D2" w14:textId="77777777" w:rsidR="00D86261" w:rsidRDefault="00D86261" w:rsidP="00D86261">
      <w:pPr>
        <w:rPr>
          <w:rFonts w:ascii="Arial" w:hAnsi="Arial" w:cs="Arial"/>
          <w:sz w:val="20"/>
          <w:szCs w:val="20"/>
        </w:rPr>
      </w:pPr>
    </w:p>
    <w:p w14:paraId="7AAE6CF6" w14:textId="336B609A" w:rsidR="00577E17" w:rsidRPr="00577E17" w:rsidRDefault="00C42792" w:rsidP="00577E17">
      <w:pPr>
        <w:pStyle w:val="pkt"/>
        <w:numPr>
          <w:ilvl w:val="0"/>
          <w:numId w:val="56"/>
        </w:numPr>
        <w:spacing w:before="0" w:line="360" w:lineRule="auto"/>
        <w:ind w:left="284" w:hanging="284"/>
        <w:rPr>
          <w:rFonts w:ascii="Arial" w:hAnsi="Arial" w:cs="Arial"/>
          <w:sz w:val="18"/>
          <w:szCs w:val="18"/>
        </w:rPr>
      </w:pPr>
      <w:r w:rsidRPr="00952454">
        <w:rPr>
          <w:rFonts w:ascii="Arial" w:hAnsi="Arial" w:cs="Arial"/>
          <w:sz w:val="18"/>
          <w:szCs w:val="18"/>
        </w:rPr>
        <w:t xml:space="preserve">Oświadczam, że nie podlegam wykluczeniu z postępowania na podstawie art. 108 ust. 1 ustawy </w:t>
      </w:r>
      <w:proofErr w:type="spellStart"/>
      <w:r w:rsidRPr="00952454">
        <w:rPr>
          <w:rFonts w:ascii="Arial" w:hAnsi="Arial" w:cs="Arial"/>
          <w:sz w:val="18"/>
          <w:szCs w:val="18"/>
        </w:rPr>
        <w:t>Pzp</w:t>
      </w:r>
      <w:proofErr w:type="spellEnd"/>
      <w:r w:rsidRPr="00952454">
        <w:rPr>
          <w:rFonts w:ascii="Arial" w:hAnsi="Arial" w:cs="Arial"/>
          <w:sz w:val="18"/>
          <w:szCs w:val="18"/>
        </w:rPr>
        <w:t xml:space="preserve">. </w:t>
      </w:r>
    </w:p>
    <w:p w14:paraId="16CF73D0" w14:textId="062994D2" w:rsidR="00C42792" w:rsidRPr="00577E17" w:rsidRDefault="00226419" w:rsidP="00D77089">
      <w:pPr>
        <w:numPr>
          <w:ilvl w:val="0"/>
          <w:numId w:val="56"/>
        </w:numPr>
        <w:spacing w:after="31" w:line="231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MS Gothic" w:eastAsia="MS Gothic" w:hAnsi="MS Gothic" w:cs="Arial"/>
            <w:sz w:val="16"/>
            <w:szCs w:val="16"/>
          </w:rPr>
          <w:id w:val="-1179268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10A5" w:rsidRPr="00577E17">
            <w:rPr>
              <w:rFonts w:ascii="MS Gothic" w:eastAsia="MS Gothic" w:hAnsi="MS Gothic" w:cs="Arial" w:hint="eastAsia"/>
              <w:sz w:val="16"/>
              <w:szCs w:val="16"/>
            </w:rPr>
            <w:t>☐</w:t>
          </w:r>
        </w:sdtContent>
      </w:sdt>
      <w:r w:rsidR="00C42792" w:rsidRPr="00577E17">
        <w:rPr>
          <w:rFonts w:ascii="Arial" w:hAnsi="Arial" w:cs="Arial"/>
          <w:sz w:val="16"/>
          <w:szCs w:val="16"/>
        </w:rPr>
        <w:t xml:space="preserve">Oświadczam, że zachodzą w stosunku do mnie podstawy wykluczenia z postępowania na podstawie art. …………. ustawy </w:t>
      </w:r>
      <w:proofErr w:type="spellStart"/>
      <w:r w:rsidR="00C42792" w:rsidRPr="00577E17">
        <w:rPr>
          <w:rFonts w:ascii="Arial" w:hAnsi="Arial" w:cs="Arial"/>
          <w:sz w:val="16"/>
          <w:szCs w:val="16"/>
        </w:rPr>
        <w:t>Pzp</w:t>
      </w:r>
      <w:proofErr w:type="spellEnd"/>
      <w:r w:rsidR="00C42792" w:rsidRPr="00577E17">
        <w:rPr>
          <w:rFonts w:ascii="Arial" w:hAnsi="Arial" w:cs="Arial"/>
          <w:sz w:val="16"/>
          <w:szCs w:val="16"/>
        </w:rPr>
        <w:t xml:space="preserve"> (podać mającą zastosowanie podstawę wykluczenia spośród wymienionych w art. 108 ust. 1 pkt 1, 2, 5 ustawy </w:t>
      </w:r>
      <w:proofErr w:type="spellStart"/>
      <w:r w:rsidR="00C42792" w:rsidRPr="00577E17">
        <w:rPr>
          <w:rFonts w:ascii="Arial" w:hAnsi="Arial" w:cs="Arial"/>
          <w:sz w:val="16"/>
          <w:szCs w:val="16"/>
        </w:rPr>
        <w:t>Pzp</w:t>
      </w:r>
      <w:proofErr w:type="spellEnd"/>
      <w:r w:rsidR="00C42792" w:rsidRPr="00577E17">
        <w:rPr>
          <w:rFonts w:ascii="Arial" w:hAnsi="Arial" w:cs="Arial"/>
          <w:sz w:val="16"/>
          <w:szCs w:val="16"/>
        </w:rPr>
        <w:t xml:space="preserve">). Jednocześnie oświadczam, że w związku z ww. okolicznością, na podstawie art.110 ust. 2 ustawy </w:t>
      </w:r>
      <w:proofErr w:type="spellStart"/>
      <w:r w:rsidR="00C42792" w:rsidRPr="00577E17">
        <w:rPr>
          <w:rFonts w:ascii="Arial" w:hAnsi="Arial" w:cs="Arial"/>
          <w:sz w:val="16"/>
          <w:szCs w:val="16"/>
        </w:rPr>
        <w:t>Pzp</w:t>
      </w:r>
      <w:proofErr w:type="spellEnd"/>
      <w:r w:rsidR="00C42792" w:rsidRPr="00577E17">
        <w:rPr>
          <w:rFonts w:ascii="Arial" w:hAnsi="Arial" w:cs="Arial"/>
          <w:sz w:val="16"/>
          <w:szCs w:val="16"/>
        </w:rPr>
        <w:t xml:space="preserve"> podjąłem następujące środki naprawcze:  </w:t>
      </w:r>
      <w:r w:rsidR="00C42792" w:rsidRPr="00577E17">
        <w:rPr>
          <w:rFonts w:ascii="Arial" w:hAnsi="Arial" w:cs="Arial"/>
          <w:sz w:val="20"/>
          <w:szCs w:val="20"/>
        </w:rPr>
        <w:t xml:space="preserve">……………………………………………………………. </w:t>
      </w:r>
    </w:p>
    <w:p w14:paraId="3965B954" w14:textId="77777777" w:rsidR="00577E17" w:rsidRDefault="00577E17" w:rsidP="008B51D6">
      <w:pPr>
        <w:spacing w:after="31"/>
        <w:rPr>
          <w:rFonts w:ascii="Arial" w:hAnsi="Arial" w:cs="Arial"/>
          <w:sz w:val="20"/>
          <w:szCs w:val="20"/>
        </w:rPr>
      </w:pPr>
    </w:p>
    <w:p w14:paraId="408A079A" w14:textId="77777777" w:rsidR="00577E17" w:rsidRPr="00577E17" w:rsidRDefault="00577E17" w:rsidP="00577E17">
      <w:pPr>
        <w:pStyle w:val="pkt"/>
        <w:numPr>
          <w:ilvl w:val="0"/>
          <w:numId w:val="56"/>
        </w:numPr>
        <w:spacing w:before="0"/>
        <w:ind w:left="284" w:hanging="284"/>
        <w:rPr>
          <w:rFonts w:ascii="Arial" w:hAnsi="Arial" w:cs="Arial"/>
          <w:sz w:val="16"/>
          <w:szCs w:val="16"/>
        </w:rPr>
      </w:pPr>
      <w:r w:rsidRPr="00577E17">
        <w:rPr>
          <w:rFonts w:ascii="Arial" w:hAnsi="Arial" w:cs="Arial"/>
          <w:sz w:val="16"/>
          <w:szCs w:val="16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577E17">
        <w:rPr>
          <w:rFonts w:ascii="Arial" w:hAnsi="Arial" w:cs="Arial"/>
          <w:sz w:val="16"/>
          <w:szCs w:val="16"/>
        </w:rPr>
        <w:tab/>
      </w:r>
    </w:p>
    <w:p w14:paraId="0E83AD00" w14:textId="77777777" w:rsidR="00577E17" w:rsidRPr="005F3A8B" w:rsidRDefault="00577E17" w:rsidP="008B51D6">
      <w:pPr>
        <w:spacing w:after="31"/>
        <w:rPr>
          <w:rFonts w:ascii="Arial" w:hAnsi="Arial" w:cs="Arial"/>
          <w:sz w:val="20"/>
          <w:szCs w:val="20"/>
        </w:rPr>
      </w:pPr>
    </w:p>
    <w:p w14:paraId="3DB64628" w14:textId="77777777" w:rsidR="00683815" w:rsidRPr="00372B4F" w:rsidRDefault="00683815" w:rsidP="00372B4F">
      <w:pPr>
        <w:numPr>
          <w:ilvl w:val="0"/>
          <w:numId w:val="56"/>
        </w:numPr>
        <w:spacing w:after="15" w:line="231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72B4F">
        <w:rPr>
          <w:rFonts w:ascii="Arial" w:hAnsi="Arial" w:cs="Arial"/>
          <w:sz w:val="16"/>
          <w:szCs w:val="16"/>
        </w:rPr>
        <w:t xml:space="preserve">Wskazuje że aktualny dokument potwierdzający umocowanie do reprezentacji podmiotu udostępniającego zasoby Zamawiający może pobrać za pomocą bezpłatnych baz dostępnych pod adresem: </w:t>
      </w:r>
    </w:p>
    <w:p w14:paraId="14AE53A3" w14:textId="77777777" w:rsidR="003B5565" w:rsidRPr="000B43E6" w:rsidRDefault="003B5565" w:rsidP="003B5565">
      <w:pPr>
        <w:suppressAutoHyphens/>
        <w:autoSpaceDE w:val="0"/>
        <w:ind w:right="-153"/>
        <w:jc w:val="both"/>
        <w:rPr>
          <w:rFonts w:ascii="Arial" w:hAnsi="Arial" w:cs="Arial"/>
          <w:color w:val="000000"/>
          <w:sz w:val="20"/>
          <w:szCs w:val="20"/>
        </w:rPr>
      </w:pPr>
    </w:p>
    <w:p w14:paraId="7ECB454A" w14:textId="77777777" w:rsidR="00683815" w:rsidRPr="000B43E6" w:rsidRDefault="00226419" w:rsidP="006F207C">
      <w:pPr>
        <w:ind w:left="357"/>
        <w:jc w:val="both"/>
        <w:rPr>
          <w:rFonts w:ascii="Arial" w:hAnsi="Arial" w:cs="Arial"/>
        </w:rPr>
      </w:pPr>
      <w:sdt>
        <w:sdtPr>
          <w:id w:val="-1639248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hint="eastAsia"/>
            </w:rPr>
            <w:t>☐</w:t>
          </w:r>
        </w:sdtContent>
      </w:sdt>
      <w:hyperlink r:id="rId8" w:history="1">
        <w:r w:rsidR="00683815" w:rsidRPr="000B43E6">
          <w:rPr>
            <w:rFonts w:ascii="Arial" w:hAnsi="Arial" w:cs="Arial"/>
            <w:color w:val="0000FF"/>
            <w:sz w:val="20"/>
            <w:szCs w:val="20"/>
            <w:u w:val="single"/>
          </w:rPr>
          <w:t>https://prod.ceidg.gov.pl/CEIDG/CEIDG.Public.UI/Search.aspx</w:t>
        </w:r>
      </w:hyperlink>
      <w:r w:rsidR="00683815" w:rsidRPr="000B43E6">
        <w:rPr>
          <w:rFonts w:ascii="Arial" w:hAnsi="Arial" w:cs="Arial"/>
          <w:sz w:val="20"/>
          <w:szCs w:val="20"/>
        </w:rPr>
        <w:t xml:space="preserve"> (CEIDG)</w:t>
      </w:r>
    </w:p>
    <w:p w14:paraId="572E271C" w14:textId="77777777" w:rsidR="00683815" w:rsidRPr="000B43E6" w:rsidRDefault="00226419" w:rsidP="006F207C">
      <w:pPr>
        <w:ind w:left="357"/>
        <w:jc w:val="both"/>
        <w:rPr>
          <w:rFonts w:ascii="Arial" w:hAnsi="Arial" w:cs="Arial"/>
          <w:sz w:val="20"/>
          <w:szCs w:val="20"/>
        </w:rPr>
      </w:pPr>
      <w:sdt>
        <w:sdtPr>
          <w:id w:val="-1069654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hint="eastAsia"/>
            </w:rPr>
            <w:t>☐</w:t>
          </w:r>
        </w:sdtContent>
      </w:sdt>
      <w:hyperlink r:id="rId9" w:history="1">
        <w:r w:rsidR="00683815" w:rsidRPr="000B43E6">
          <w:rPr>
            <w:rFonts w:ascii="Arial" w:hAnsi="Arial" w:cs="Arial"/>
            <w:color w:val="0000FF"/>
            <w:sz w:val="20"/>
            <w:szCs w:val="20"/>
            <w:u w:val="single"/>
          </w:rPr>
          <w:t>https://ekrs.ms.gov.pl/web/wyszukiwarka-krs/strona-glowna/</w:t>
        </w:r>
      </w:hyperlink>
      <w:r w:rsidR="00683815" w:rsidRPr="000B43E6">
        <w:rPr>
          <w:rFonts w:ascii="Arial" w:hAnsi="Arial" w:cs="Arial"/>
          <w:sz w:val="20"/>
          <w:szCs w:val="20"/>
        </w:rPr>
        <w:t xml:space="preserve"> (KRS)</w:t>
      </w:r>
    </w:p>
    <w:p w14:paraId="209F477F" w14:textId="77777777" w:rsidR="00683815" w:rsidRPr="000B43E6" w:rsidRDefault="00226419" w:rsidP="00683815">
      <w:pPr>
        <w:ind w:left="35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0"/>
            <w:szCs w:val="20"/>
          </w:rPr>
          <w:id w:val="-1330899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683815" w:rsidRPr="000B43E6">
        <w:rPr>
          <w:rFonts w:ascii="Arial" w:hAnsi="Arial" w:cs="Arial"/>
          <w:sz w:val="20"/>
          <w:szCs w:val="20"/>
        </w:rPr>
        <w:t>inny właściwy rejestr</w:t>
      </w:r>
      <w:r w:rsidR="00683815" w:rsidRPr="000B43E6">
        <w:rPr>
          <w:rFonts w:ascii="Arial" w:hAnsi="Arial" w:cs="Arial"/>
        </w:rPr>
        <w:t>…………………………..      …………………………………..</w:t>
      </w:r>
    </w:p>
    <w:p w14:paraId="1986A350" w14:textId="77777777" w:rsidR="00683815" w:rsidRPr="000B43E6" w:rsidRDefault="006F207C" w:rsidP="00683815">
      <w:pPr>
        <w:ind w:left="357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 xml:space="preserve">           </w:t>
      </w:r>
      <w:r w:rsidR="00683815" w:rsidRPr="000B43E6">
        <w:rPr>
          <w:rFonts w:ascii="Arial" w:hAnsi="Arial" w:cs="Arial"/>
          <w:color w:val="FF0000"/>
          <w:sz w:val="16"/>
          <w:szCs w:val="16"/>
        </w:rPr>
        <w:t xml:space="preserve">                                         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 xml:space="preserve">(wpisać nazwę bazy)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ab/>
      </w:r>
      <w:r w:rsidR="00683815" w:rsidRPr="000B43E6">
        <w:rPr>
          <w:rFonts w:ascii="Arial" w:hAnsi="Arial" w:cs="Arial"/>
          <w:color w:val="000000"/>
          <w:sz w:val="16"/>
          <w:szCs w:val="16"/>
        </w:rPr>
        <w:tab/>
        <w:t xml:space="preserve">  </w:t>
      </w:r>
      <w:r w:rsidR="004D213C">
        <w:rPr>
          <w:rFonts w:ascii="Arial" w:hAnsi="Arial" w:cs="Arial"/>
          <w:color w:val="000000"/>
          <w:sz w:val="16"/>
          <w:szCs w:val="16"/>
        </w:rPr>
        <w:t xml:space="preserve">                            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>(wpisać adres internetowy bazy)</w:t>
      </w:r>
    </w:p>
    <w:p w14:paraId="5D33F52C" w14:textId="77777777" w:rsidR="00683815" w:rsidRPr="000B43E6" w:rsidRDefault="00226419" w:rsidP="00683815">
      <w:pPr>
        <w:ind w:left="357"/>
        <w:jc w:val="both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403846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683815" w:rsidRPr="000B43E6">
        <w:rPr>
          <w:rFonts w:ascii="Arial" w:hAnsi="Arial" w:cs="Arial"/>
          <w:color w:val="000000"/>
          <w:sz w:val="20"/>
          <w:szCs w:val="20"/>
        </w:rPr>
        <w:t>brak możliwości pobrania online</w:t>
      </w:r>
    </w:p>
    <w:p w14:paraId="2D519345" w14:textId="77777777" w:rsidR="00683815" w:rsidRDefault="00683815" w:rsidP="00683815">
      <w:pPr>
        <w:ind w:left="357"/>
        <w:jc w:val="both"/>
        <w:rPr>
          <w:rFonts w:ascii="Arial" w:hAnsi="Arial" w:cs="Arial"/>
          <w:color w:val="000000"/>
        </w:rPr>
      </w:pPr>
    </w:p>
    <w:p w14:paraId="26F238BD" w14:textId="77777777" w:rsidR="00F95A9B" w:rsidRDefault="00683815" w:rsidP="00683815">
      <w:pPr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color w:val="000000"/>
          <w:sz w:val="16"/>
          <w:szCs w:val="16"/>
        </w:rPr>
        <w:t xml:space="preserve">(Należy  wskazać lub zaznaczyć adres strony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 wezwie o przedłożenie odpowiedniego dokumentu na podstawie art. 128 </w:t>
      </w:r>
      <w:proofErr w:type="spellStart"/>
      <w:r w:rsidRPr="000B43E6">
        <w:rPr>
          <w:rFonts w:ascii="Arial" w:hAnsi="Arial" w:cs="Arial"/>
          <w:color w:val="000000"/>
          <w:sz w:val="16"/>
          <w:szCs w:val="16"/>
        </w:rPr>
        <w:t>Pzp</w:t>
      </w:r>
      <w:proofErr w:type="spellEnd"/>
      <w:r w:rsidRPr="000B43E6">
        <w:rPr>
          <w:rFonts w:ascii="Arial" w:hAnsi="Arial" w:cs="Arial"/>
          <w:color w:val="000000"/>
          <w:sz w:val="16"/>
          <w:szCs w:val="16"/>
        </w:rPr>
        <w:t xml:space="preserve">) </w:t>
      </w:r>
    </w:p>
    <w:p w14:paraId="06D179A1" w14:textId="77777777" w:rsidR="00577E17" w:rsidRDefault="00577E17" w:rsidP="00683815">
      <w:pPr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</w:p>
    <w:p w14:paraId="002D2DD5" w14:textId="50EA4397" w:rsidR="00612ABC" w:rsidRPr="00612ABC" w:rsidRDefault="00612ABC" w:rsidP="00612ABC">
      <w:pPr>
        <w:numPr>
          <w:ilvl w:val="0"/>
          <w:numId w:val="56"/>
        </w:numPr>
        <w:spacing w:after="15" w:line="231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612ABC">
        <w:rPr>
          <w:rFonts w:ascii="Arial" w:hAnsi="Arial" w:cs="Arial"/>
          <w:sz w:val="16"/>
          <w:szCs w:val="16"/>
        </w:rPr>
        <w:t>Oświadczam, że spełniam warunek udziału w postępowaniu określony przez Zamawiającego w Rozdziale VIII ust. 1 pkt 4)  (zdolności technicznej)</w:t>
      </w:r>
    </w:p>
    <w:p w14:paraId="2D33B6FC" w14:textId="77777777" w:rsidR="00577E17" w:rsidRPr="000B43E6" w:rsidRDefault="00577E17" w:rsidP="00683815">
      <w:pPr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</w:p>
    <w:p w14:paraId="5E11316B" w14:textId="77777777" w:rsidR="009F4A5D" w:rsidRDefault="009F4A5D" w:rsidP="00683815">
      <w:pPr>
        <w:ind w:left="4254" w:hanging="3714"/>
        <w:jc w:val="right"/>
        <w:rPr>
          <w:rFonts w:ascii="Arial" w:hAnsi="Arial" w:cs="Arial"/>
          <w:color w:val="FF0000"/>
          <w:sz w:val="16"/>
          <w:szCs w:val="16"/>
        </w:rPr>
      </w:pPr>
    </w:p>
    <w:p w14:paraId="58DE991D" w14:textId="33461195" w:rsidR="000B10A5" w:rsidRPr="00837717" w:rsidRDefault="00837717" w:rsidP="00683815">
      <w:pPr>
        <w:ind w:left="4254" w:hanging="3714"/>
        <w:jc w:val="right"/>
        <w:rPr>
          <w:rFonts w:ascii="Arial" w:hAnsi="Arial" w:cs="Arial"/>
          <w:color w:val="000000"/>
          <w:sz w:val="16"/>
          <w:szCs w:val="16"/>
        </w:rPr>
      </w:pPr>
      <w:r w:rsidRPr="00837717">
        <w:rPr>
          <w:rFonts w:ascii="Arial" w:hAnsi="Arial" w:cs="Arial"/>
          <w:color w:val="000000"/>
          <w:sz w:val="16"/>
          <w:szCs w:val="16"/>
        </w:rPr>
        <w:t>…………………… dnia ……………………..</w:t>
      </w:r>
    </w:p>
    <w:p w14:paraId="0DB13F56" w14:textId="77777777" w:rsidR="000B10A5" w:rsidRDefault="00C20F7E" w:rsidP="000B10A5">
      <w:pPr>
        <w:ind w:left="4254" w:hanging="3714"/>
        <w:rPr>
          <w:rFonts w:ascii="Arial" w:hAnsi="Arial" w:cs="Arial"/>
          <w:color w:val="FF0000"/>
          <w:sz w:val="10"/>
          <w:szCs w:val="10"/>
        </w:rPr>
      </w:pPr>
      <w:r w:rsidRPr="000B10A5">
        <w:rPr>
          <w:rFonts w:ascii="Arial" w:hAnsi="Arial" w:cs="Arial"/>
          <w:color w:val="FF0000"/>
          <w:sz w:val="10"/>
          <w:szCs w:val="10"/>
        </w:rPr>
        <w:t>dokument należy opatrzyć kwalifikowanym podpisem</w:t>
      </w:r>
    </w:p>
    <w:p w14:paraId="54A1B195" w14:textId="63D78076" w:rsidR="00F95A9B" w:rsidRPr="000B10A5" w:rsidRDefault="00C20F7E" w:rsidP="000B10A5">
      <w:pPr>
        <w:ind w:left="4254" w:hanging="3714"/>
        <w:rPr>
          <w:rFonts w:ascii="Arial" w:hAnsi="Arial" w:cs="Arial"/>
          <w:sz w:val="10"/>
          <w:szCs w:val="10"/>
        </w:rPr>
      </w:pPr>
      <w:r w:rsidRPr="000B10A5">
        <w:rPr>
          <w:rFonts w:ascii="Arial" w:hAnsi="Arial" w:cs="Arial"/>
          <w:color w:val="FF0000"/>
          <w:sz w:val="10"/>
          <w:szCs w:val="10"/>
        </w:rPr>
        <w:t>elektronicznym albo podpisem zaufanym albo podpisem osobistym</w:t>
      </w:r>
    </w:p>
    <w:sectPr w:rsidR="00F95A9B" w:rsidRPr="000B10A5" w:rsidSect="001B0BDF">
      <w:headerReference w:type="default" r:id="rId10"/>
      <w:footerReference w:type="default" r:id="rId11"/>
      <w:headerReference w:type="first" r:id="rId12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0AD7" w16cex:dateUtc="2021-09-14T09:49:00Z"/>
  <w16cex:commentExtensible w16cex:durableId="24EAFDD4" w16cex:dateUtc="2021-09-14T08:54:00Z"/>
  <w16cex:commentExtensible w16cex:durableId="24EAFE3A" w16cex:dateUtc="2021-09-14T08:55:00Z"/>
  <w16cex:commentExtensible w16cex:durableId="24EAFE16" w16cex:dateUtc="2021-09-14T08:55:00Z"/>
  <w16cex:commentExtensible w16cex:durableId="24EB0624" w16cex:dateUtc="2021-09-14T09:29:00Z"/>
  <w16cex:commentExtensible w16cex:durableId="24EB0813" w16cex:dateUtc="2021-09-14T09:37:00Z"/>
  <w16cex:commentExtensible w16cex:durableId="24EB201E" w16cex:dateUtc="2021-09-14T11:20:00Z"/>
  <w16cex:commentExtensible w16cex:durableId="24EB098E" w16cex:dateUtc="2021-09-14T09:44:00Z"/>
  <w16cex:commentExtensible w16cex:durableId="24EB0A7E" w16cex:dateUtc="2021-09-14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35178" w16cid:durableId="24EB0AD7"/>
  <w16cid:commentId w16cid:paraId="31A68019" w16cid:durableId="24EAFDD4"/>
  <w16cid:commentId w16cid:paraId="7ABBD4F9" w16cid:durableId="24EAFE3A"/>
  <w16cid:commentId w16cid:paraId="7B3F06A4" w16cid:durableId="24EAFE16"/>
  <w16cid:commentId w16cid:paraId="6265A2DA" w16cid:durableId="24EDA97D"/>
  <w16cid:commentId w16cid:paraId="4E3E9251" w16cid:durableId="24EB0624"/>
  <w16cid:commentId w16cid:paraId="757034BB" w16cid:durableId="24EB0813"/>
  <w16cid:commentId w16cid:paraId="36EB7C06" w16cid:durableId="24EB201E"/>
  <w16cid:commentId w16cid:paraId="7132F155" w16cid:durableId="24EDA981"/>
  <w16cid:commentId w16cid:paraId="0674A52A" w16cid:durableId="24EDA982"/>
  <w16cid:commentId w16cid:paraId="0376EAD3" w16cid:durableId="24EB098E"/>
  <w16cid:commentId w16cid:paraId="33096DEA" w16cid:durableId="24EB0A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DE1EC5" w14:textId="77777777" w:rsidR="00226419" w:rsidRDefault="00226419">
      <w:r>
        <w:separator/>
      </w:r>
    </w:p>
  </w:endnote>
  <w:endnote w:type="continuationSeparator" w:id="0">
    <w:p w14:paraId="366CA5EC" w14:textId="77777777" w:rsidR="00226419" w:rsidRDefault="00226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4D770" w14:textId="77777777" w:rsidR="007D6F64" w:rsidRDefault="007D6F64">
    <w:pPr>
      <w:pStyle w:val="Stopka"/>
      <w:jc w:val="right"/>
      <w:rPr>
        <w:rFonts w:ascii="Arial" w:hAnsi="Arial" w:cs="Arial"/>
        <w:sz w:val="16"/>
        <w:szCs w:val="16"/>
      </w:rPr>
    </w:pPr>
  </w:p>
  <w:p w14:paraId="061E4DF6" w14:textId="2AE81EED" w:rsidR="007D6F64" w:rsidRPr="005D7087" w:rsidRDefault="007D6F64" w:rsidP="007D6F64">
    <w:pPr>
      <w:pStyle w:val="Stopka"/>
      <w:rPr>
        <w:rFonts w:ascii="Arial" w:hAnsi="Arial" w:cs="Arial"/>
        <w:color w:val="C00000"/>
        <w:sz w:val="16"/>
        <w:szCs w:val="16"/>
      </w:rPr>
    </w:pPr>
    <w:r w:rsidRPr="005D7087">
      <w:rPr>
        <w:rFonts w:ascii="Segoe UI Symbol" w:hAnsi="Segoe UI Symbol" w:cs="Segoe UI Symbol"/>
        <w:color w:val="C00000"/>
        <w:sz w:val="16"/>
        <w:szCs w:val="16"/>
      </w:rPr>
      <w:t xml:space="preserve">☐ </w:t>
    </w:r>
    <w:r w:rsidRPr="005D7087">
      <w:rPr>
        <w:rFonts w:ascii="Arial" w:hAnsi="Arial" w:cs="Arial"/>
        <w:color w:val="C00000"/>
        <w:sz w:val="16"/>
        <w:szCs w:val="16"/>
      </w:rPr>
      <w:t>wskazane pola należy właściwe zaznaczyć znakiem X</w:t>
    </w:r>
    <w:r w:rsidR="005D7087" w:rsidRPr="005D7087">
      <w:rPr>
        <w:rFonts w:ascii="Arial" w:hAnsi="Arial" w:cs="Arial"/>
        <w:color w:val="C00000"/>
        <w:sz w:val="16"/>
        <w:szCs w:val="16"/>
      </w:rPr>
      <w:t xml:space="preserve">       * niepotrzebne skreślić</w:t>
    </w:r>
  </w:p>
  <w:p w14:paraId="2ECD8770" w14:textId="77CAE608" w:rsidR="00BF2EF2" w:rsidRPr="007B17EA" w:rsidRDefault="00BF2EF2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9322A2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9322A2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BF2EF2" w:rsidRDefault="00BF2EF2"/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70E5DC" w14:textId="77777777" w:rsidR="00226419" w:rsidRDefault="00226419">
      <w:r>
        <w:separator/>
      </w:r>
    </w:p>
  </w:footnote>
  <w:footnote w:type="continuationSeparator" w:id="0">
    <w:p w14:paraId="0E9DB82D" w14:textId="77777777" w:rsidR="00226419" w:rsidRDefault="002264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BF2EF2" w:rsidRDefault="00BF2EF2">
    <w:pPr>
      <w:pStyle w:val="Nagwek"/>
    </w:pPr>
  </w:p>
  <w:p w14:paraId="624C38E1" w14:textId="77777777" w:rsidR="00BF2EF2" w:rsidRDefault="00BF2EF2"/>
  <w:p w14:paraId="212F06CD" w14:textId="77777777" w:rsidR="00BF2EF2" w:rsidRDefault="00BF2E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7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2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AF0909"/>
    <w:multiLevelType w:val="hybridMultilevel"/>
    <w:tmpl w:val="14A43128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5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6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3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5B8F463C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4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8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3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4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1"/>
  </w:num>
  <w:num w:numId="5">
    <w:abstractNumId w:val="41"/>
  </w:num>
  <w:num w:numId="6">
    <w:abstractNumId w:val="59"/>
  </w:num>
  <w:num w:numId="7">
    <w:abstractNumId w:val="13"/>
  </w:num>
  <w:num w:numId="8">
    <w:abstractNumId w:val="21"/>
  </w:num>
  <w:num w:numId="9">
    <w:abstractNumId w:val="24"/>
  </w:num>
  <w:num w:numId="10">
    <w:abstractNumId w:val="57"/>
  </w:num>
  <w:num w:numId="11">
    <w:abstractNumId w:val="56"/>
  </w:num>
  <w:num w:numId="12">
    <w:abstractNumId w:val="52"/>
    <w:lvlOverride w:ilvl="0">
      <w:startOverride w:val="1"/>
    </w:lvlOverride>
  </w:num>
  <w:num w:numId="13">
    <w:abstractNumId w:val="39"/>
    <w:lvlOverride w:ilvl="0">
      <w:startOverride w:val="1"/>
    </w:lvlOverride>
  </w:num>
  <w:num w:numId="14">
    <w:abstractNumId w:val="20"/>
  </w:num>
  <w:num w:numId="15">
    <w:abstractNumId w:val="55"/>
  </w:num>
  <w:num w:numId="16">
    <w:abstractNumId w:val="29"/>
  </w:num>
  <w:num w:numId="17">
    <w:abstractNumId w:val="23"/>
  </w:num>
  <w:num w:numId="18">
    <w:abstractNumId w:val="63"/>
  </w:num>
  <w:num w:numId="19">
    <w:abstractNumId w:val="26"/>
  </w:num>
  <w:num w:numId="20">
    <w:abstractNumId w:val="31"/>
  </w:num>
  <w:num w:numId="21">
    <w:abstractNumId w:val="15"/>
  </w:num>
  <w:num w:numId="22">
    <w:abstractNumId w:val="16"/>
  </w:num>
  <w:num w:numId="23">
    <w:abstractNumId w:val="17"/>
  </w:num>
  <w:num w:numId="24">
    <w:abstractNumId w:val="19"/>
  </w:num>
  <w:num w:numId="25">
    <w:abstractNumId w:val="62"/>
  </w:num>
  <w:num w:numId="26">
    <w:abstractNumId w:val="58"/>
  </w:num>
  <w:num w:numId="27">
    <w:abstractNumId w:val="43"/>
  </w:num>
  <w:num w:numId="28">
    <w:abstractNumId w:val="40"/>
  </w:num>
  <w:num w:numId="29">
    <w:abstractNumId w:val="64"/>
  </w:num>
  <w:num w:numId="30">
    <w:abstractNumId w:val="42"/>
  </w:num>
  <w:num w:numId="31">
    <w:abstractNumId w:val="54"/>
  </w:num>
  <w:num w:numId="32">
    <w:abstractNumId w:val="50"/>
  </w:num>
  <w:num w:numId="33">
    <w:abstractNumId w:val="53"/>
  </w:num>
  <w:num w:numId="34">
    <w:abstractNumId w:val="44"/>
  </w:num>
  <w:num w:numId="35">
    <w:abstractNumId w:val="46"/>
  </w:num>
  <w:num w:numId="36">
    <w:abstractNumId w:val="35"/>
  </w:num>
  <w:num w:numId="37">
    <w:abstractNumId w:val="34"/>
  </w:num>
  <w:num w:numId="38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2"/>
  </w:num>
  <w:num w:numId="41">
    <w:abstractNumId w:val="27"/>
  </w:num>
  <w:num w:numId="42">
    <w:abstractNumId w:val="60"/>
  </w:num>
  <w:num w:numId="43">
    <w:abstractNumId w:val="48"/>
  </w:num>
  <w:num w:numId="44">
    <w:abstractNumId w:val="18"/>
  </w:num>
  <w:num w:numId="45">
    <w:abstractNumId w:val="14"/>
  </w:num>
  <w:num w:numId="46">
    <w:abstractNumId w:val="49"/>
  </w:num>
  <w:num w:numId="47">
    <w:abstractNumId w:val="33"/>
  </w:num>
  <w:num w:numId="48">
    <w:abstractNumId w:val="36"/>
  </w:num>
  <w:num w:numId="49">
    <w:abstractNumId w:val="45"/>
  </w:num>
  <w:num w:numId="50">
    <w:abstractNumId w:val="12"/>
  </w:num>
  <w:num w:numId="51">
    <w:abstractNumId w:val="37"/>
  </w:num>
  <w:num w:numId="52">
    <w:abstractNumId w:val="28"/>
  </w:num>
  <w:num w:numId="53">
    <w:abstractNumId w:val="51"/>
  </w:num>
  <w:num w:numId="54">
    <w:abstractNumId w:val="25"/>
  </w:num>
  <w:num w:numId="55">
    <w:abstractNumId w:val="47"/>
  </w:num>
  <w:num w:numId="56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44"/>
    <w:rsid w:val="00002CCC"/>
    <w:rsid w:val="00002FA6"/>
    <w:rsid w:val="0000407A"/>
    <w:rsid w:val="00004562"/>
    <w:rsid w:val="00005003"/>
    <w:rsid w:val="00005320"/>
    <w:rsid w:val="00005692"/>
    <w:rsid w:val="00006258"/>
    <w:rsid w:val="0000667D"/>
    <w:rsid w:val="00006F1D"/>
    <w:rsid w:val="00007D0C"/>
    <w:rsid w:val="0001031A"/>
    <w:rsid w:val="0001100B"/>
    <w:rsid w:val="000118C8"/>
    <w:rsid w:val="00012F69"/>
    <w:rsid w:val="000132C8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60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9ED"/>
    <w:rsid w:val="00045E04"/>
    <w:rsid w:val="00050278"/>
    <w:rsid w:val="000511FC"/>
    <w:rsid w:val="000514C4"/>
    <w:rsid w:val="0005155B"/>
    <w:rsid w:val="00051BF7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3AD7"/>
    <w:rsid w:val="00063AF1"/>
    <w:rsid w:val="00063E22"/>
    <w:rsid w:val="00064343"/>
    <w:rsid w:val="000645C5"/>
    <w:rsid w:val="000645D9"/>
    <w:rsid w:val="000647B5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77954"/>
    <w:rsid w:val="0008034A"/>
    <w:rsid w:val="00080477"/>
    <w:rsid w:val="000806C5"/>
    <w:rsid w:val="00080702"/>
    <w:rsid w:val="00080A91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64A"/>
    <w:rsid w:val="000A5D0F"/>
    <w:rsid w:val="000A6233"/>
    <w:rsid w:val="000A626D"/>
    <w:rsid w:val="000A6469"/>
    <w:rsid w:val="000A7CB3"/>
    <w:rsid w:val="000B0D34"/>
    <w:rsid w:val="000B10A5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488C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E0576"/>
    <w:rsid w:val="000E1148"/>
    <w:rsid w:val="000E262C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57EF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419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3DF"/>
    <w:rsid w:val="0025493A"/>
    <w:rsid w:val="00255489"/>
    <w:rsid w:val="00255966"/>
    <w:rsid w:val="00255CB2"/>
    <w:rsid w:val="00257D98"/>
    <w:rsid w:val="00260072"/>
    <w:rsid w:val="00261A20"/>
    <w:rsid w:val="002621EA"/>
    <w:rsid w:val="00262BC7"/>
    <w:rsid w:val="002630C4"/>
    <w:rsid w:val="002632A8"/>
    <w:rsid w:val="002636C4"/>
    <w:rsid w:val="002638AC"/>
    <w:rsid w:val="00263AF9"/>
    <w:rsid w:val="00264363"/>
    <w:rsid w:val="00264BF3"/>
    <w:rsid w:val="0026634F"/>
    <w:rsid w:val="0026735F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694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72F"/>
    <w:rsid w:val="002C6F05"/>
    <w:rsid w:val="002C710A"/>
    <w:rsid w:val="002D036C"/>
    <w:rsid w:val="002D0646"/>
    <w:rsid w:val="002D0FB7"/>
    <w:rsid w:val="002D106D"/>
    <w:rsid w:val="002D145B"/>
    <w:rsid w:val="002D1F86"/>
    <w:rsid w:val="002D2ED1"/>
    <w:rsid w:val="002D3292"/>
    <w:rsid w:val="002D34DA"/>
    <w:rsid w:val="002D4D8B"/>
    <w:rsid w:val="002D4F05"/>
    <w:rsid w:val="002D537D"/>
    <w:rsid w:val="002D56E0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BC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1AB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4B10"/>
    <w:rsid w:val="00374B1F"/>
    <w:rsid w:val="00374BBD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B79A0"/>
    <w:rsid w:val="003B7C9E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3C52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512D"/>
    <w:rsid w:val="0041518F"/>
    <w:rsid w:val="00415C7E"/>
    <w:rsid w:val="00415F17"/>
    <w:rsid w:val="00416030"/>
    <w:rsid w:val="00416330"/>
    <w:rsid w:val="00417230"/>
    <w:rsid w:val="00420365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8B8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EB6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606"/>
    <w:rsid w:val="00556E93"/>
    <w:rsid w:val="005613E7"/>
    <w:rsid w:val="00562142"/>
    <w:rsid w:val="005626E8"/>
    <w:rsid w:val="00562913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77E17"/>
    <w:rsid w:val="005807BA"/>
    <w:rsid w:val="00580FD3"/>
    <w:rsid w:val="00581E46"/>
    <w:rsid w:val="00582794"/>
    <w:rsid w:val="00582C38"/>
    <w:rsid w:val="005834D1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087"/>
    <w:rsid w:val="005D76C8"/>
    <w:rsid w:val="005D77C8"/>
    <w:rsid w:val="005D78E9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2ABC"/>
    <w:rsid w:val="00613157"/>
    <w:rsid w:val="006135B9"/>
    <w:rsid w:val="006138DF"/>
    <w:rsid w:val="00613977"/>
    <w:rsid w:val="00614013"/>
    <w:rsid w:val="00614381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4210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5A8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810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74A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20EB"/>
    <w:rsid w:val="007423E3"/>
    <w:rsid w:val="00742D30"/>
    <w:rsid w:val="007438F8"/>
    <w:rsid w:val="00743CF6"/>
    <w:rsid w:val="00744F93"/>
    <w:rsid w:val="007452DC"/>
    <w:rsid w:val="00745856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84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451"/>
    <w:rsid w:val="007D0162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6F64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7645"/>
    <w:rsid w:val="007F08B8"/>
    <w:rsid w:val="007F0A42"/>
    <w:rsid w:val="007F14E5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A82"/>
    <w:rsid w:val="00807141"/>
    <w:rsid w:val="008075AD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6D7E"/>
    <w:rsid w:val="008376F5"/>
    <w:rsid w:val="00837717"/>
    <w:rsid w:val="00841485"/>
    <w:rsid w:val="008415C4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6759F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90390"/>
    <w:rsid w:val="008910EF"/>
    <w:rsid w:val="008926B5"/>
    <w:rsid w:val="00892C4D"/>
    <w:rsid w:val="008931CD"/>
    <w:rsid w:val="008934D7"/>
    <w:rsid w:val="008936B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200A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6C1E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2A2"/>
    <w:rsid w:val="0093254C"/>
    <w:rsid w:val="00932EE9"/>
    <w:rsid w:val="00933EC0"/>
    <w:rsid w:val="00934383"/>
    <w:rsid w:val="00935544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37"/>
    <w:rsid w:val="009479A1"/>
    <w:rsid w:val="00950847"/>
    <w:rsid w:val="00950A03"/>
    <w:rsid w:val="00951550"/>
    <w:rsid w:val="009517CD"/>
    <w:rsid w:val="00951D87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1F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D3A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0C8B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3C9E"/>
    <w:rsid w:val="00A04592"/>
    <w:rsid w:val="00A05264"/>
    <w:rsid w:val="00A05BBF"/>
    <w:rsid w:val="00A05E6C"/>
    <w:rsid w:val="00A05F0B"/>
    <w:rsid w:val="00A060A0"/>
    <w:rsid w:val="00A061A9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FD8"/>
    <w:rsid w:val="00A330B8"/>
    <w:rsid w:val="00A339D1"/>
    <w:rsid w:val="00A343C0"/>
    <w:rsid w:val="00A34448"/>
    <w:rsid w:val="00A34889"/>
    <w:rsid w:val="00A35ACC"/>
    <w:rsid w:val="00A35D0C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343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7AD"/>
    <w:rsid w:val="00A65150"/>
    <w:rsid w:val="00A66443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26D"/>
    <w:rsid w:val="00AB09A1"/>
    <w:rsid w:val="00AB0A97"/>
    <w:rsid w:val="00AB18F1"/>
    <w:rsid w:val="00AB1B29"/>
    <w:rsid w:val="00AB257E"/>
    <w:rsid w:val="00AB2871"/>
    <w:rsid w:val="00AB2950"/>
    <w:rsid w:val="00AB2D36"/>
    <w:rsid w:val="00AB2EA3"/>
    <w:rsid w:val="00AB2F3A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1575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20C6"/>
    <w:rsid w:val="00AF2751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63"/>
    <w:rsid w:val="00B02AE5"/>
    <w:rsid w:val="00B02C6B"/>
    <w:rsid w:val="00B037B0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14"/>
    <w:rsid w:val="00B20F54"/>
    <w:rsid w:val="00B20F74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4EB"/>
    <w:rsid w:val="00B602E3"/>
    <w:rsid w:val="00B607B8"/>
    <w:rsid w:val="00B60894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6543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10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1F18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FFA"/>
    <w:rsid w:val="00CC7ABB"/>
    <w:rsid w:val="00CD00BF"/>
    <w:rsid w:val="00CD1065"/>
    <w:rsid w:val="00CD121C"/>
    <w:rsid w:val="00CD1EA3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7B5"/>
    <w:rsid w:val="00CE39DF"/>
    <w:rsid w:val="00CE3E5B"/>
    <w:rsid w:val="00CE44C8"/>
    <w:rsid w:val="00CE4521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525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197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261"/>
    <w:rsid w:val="00D86831"/>
    <w:rsid w:val="00D8710C"/>
    <w:rsid w:val="00D8738F"/>
    <w:rsid w:val="00D87990"/>
    <w:rsid w:val="00D91267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876"/>
    <w:rsid w:val="00E21ABB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66F"/>
    <w:rsid w:val="00E44C6B"/>
    <w:rsid w:val="00E45005"/>
    <w:rsid w:val="00E459FC"/>
    <w:rsid w:val="00E45B40"/>
    <w:rsid w:val="00E46EA4"/>
    <w:rsid w:val="00E47B02"/>
    <w:rsid w:val="00E505FE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50"/>
    <w:rsid w:val="00E86163"/>
    <w:rsid w:val="00E87622"/>
    <w:rsid w:val="00E87A29"/>
    <w:rsid w:val="00E90189"/>
    <w:rsid w:val="00E90539"/>
    <w:rsid w:val="00E908D3"/>
    <w:rsid w:val="00E913F6"/>
    <w:rsid w:val="00E915DF"/>
    <w:rsid w:val="00E9185F"/>
    <w:rsid w:val="00E921BC"/>
    <w:rsid w:val="00E92601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3501"/>
    <w:rsid w:val="00EA3642"/>
    <w:rsid w:val="00EA3A95"/>
    <w:rsid w:val="00EA3A9C"/>
    <w:rsid w:val="00EA568E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945"/>
    <w:rsid w:val="00ED62D8"/>
    <w:rsid w:val="00ED6887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5B"/>
    <w:rsid w:val="00EF5BD3"/>
    <w:rsid w:val="00EF5E2F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01C"/>
    <w:rsid w:val="00F11717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7540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1ECF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738"/>
    <w:rsid w:val="00F7689B"/>
    <w:rsid w:val="00F77D05"/>
    <w:rsid w:val="00F8117E"/>
    <w:rsid w:val="00F81934"/>
    <w:rsid w:val="00F82107"/>
    <w:rsid w:val="00F82AC3"/>
    <w:rsid w:val="00F83073"/>
    <w:rsid w:val="00F83806"/>
    <w:rsid w:val="00F8468A"/>
    <w:rsid w:val="00F857E2"/>
    <w:rsid w:val="00F85EE9"/>
    <w:rsid w:val="00F86F50"/>
    <w:rsid w:val="00F87093"/>
    <w:rsid w:val="00F87442"/>
    <w:rsid w:val="00F874CB"/>
    <w:rsid w:val="00F87FF8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182D"/>
    <w:rsid w:val="00FE3553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565DE-4B10-4796-8960-2426F262D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</vt:lpstr>
    </vt:vector>
  </TitlesOfParts>
  <Company/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</dc:title>
  <dc:subject/>
  <dc:creator>UG Żurawica</dc:creator>
  <cp:keywords/>
  <dc:description>ZNAKI:50701</dc:description>
  <cp:lastModifiedBy>uzytkownik</cp:lastModifiedBy>
  <cp:revision>2</cp:revision>
  <cp:lastPrinted>2022-07-19T06:38:00Z</cp:lastPrinted>
  <dcterms:created xsi:type="dcterms:W3CDTF">2025-12-03T12:42:00Z</dcterms:created>
  <dcterms:modified xsi:type="dcterms:W3CDTF">2025-12-03T12:42:00Z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