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47F4C67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14FB4514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6B549B">
        <w:rPr>
          <w:rFonts w:ascii="Arial" w:hAnsi="Arial" w:cs="Arial"/>
          <w:caps/>
          <w:sz w:val="20"/>
          <w:szCs w:val="20"/>
        </w:rPr>
        <w:t>18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6B549B">
        <w:rPr>
          <w:rFonts w:ascii="Arial" w:hAnsi="Arial" w:cs="Arial"/>
          <w:caps/>
          <w:sz w:val="20"/>
          <w:szCs w:val="20"/>
        </w:rPr>
        <w:t>5</w:t>
      </w: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6C117F" w14:textId="77777777" w:rsidR="00690903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</w:p>
    <w:p w14:paraId="64611157" w14:textId="42EB2198" w:rsidR="006135B9" w:rsidRPr="006135B9" w:rsidRDefault="00690903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="006135B9">
        <w:rPr>
          <w:rFonts w:ascii="Arial" w:hAnsi="Arial" w:cs="Arial"/>
          <w:bCs/>
          <w:kern w:val="32"/>
        </w:rPr>
        <w:tab/>
      </w:r>
      <w:r w:rsidR="006135B9"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0FED639B" w:rsidR="00C6467C" w:rsidRDefault="00C6467C" w:rsidP="0090563E">
      <w:pPr>
        <w:pStyle w:val="pkt"/>
        <w:spacing w:line="360" w:lineRule="auto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E92ED5" w:rsidRPr="00E92ED5">
        <w:rPr>
          <w:rFonts w:ascii="Arial" w:hAnsi="Arial" w:cs="Arial"/>
          <w:b/>
          <w:bCs/>
          <w:color w:val="000000"/>
          <w:sz w:val="20"/>
        </w:rPr>
        <w:t>„</w:t>
      </w:r>
      <w:r w:rsidR="00690903" w:rsidRPr="00690903">
        <w:rPr>
          <w:rFonts w:ascii="Arial" w:hAnsi="Arial" w:cs="Arial"/>
          <w:b/>
          <w:bCs/>
          <w:color w:val="000000"/>
          <w:sz w:val="20"/>
        </w:rPr>
        <w:t>Zimowe utrzymanie dróg na terenie gminy Żurawica w sezonie zimowym 202</w:t>
      </w:r>
      <w:r w:rsidR="006B549B">
        <w:rPr>
          <w:rFonts w:ascii="Arial" w:hAnsi="Arial" w:cs="Arial"/>
          <w:b/>
          <w:bCs/>
          <w:color w:val="000000"/>
          <w:sz w:val="20"/>
        </w:rPr>
        <w:t>5</w:t>
      </w:r>
      <w:r w:rsidR="00690903" w:rsidRPr="00690903">
        <w:rPr>
          <w:rFonts w:ascii="Arial" w:hAnsi="Arial" w:cs="Arial"/>
          <w:b/>
          <w:bCs/>
          <w:color w:val="000000"/>
          <w:sz w:val="20"/>
        </w:rPr>
        <w:t>/202</w:t>
      </w:r>
      <w:r w:rsidR="006B549B">
        <w:rPr>
          <w:rFonts w:ascii="Arial" w:hAnsi="Arial" w:cs="Arial"/>
          <w:b/>
          <w:bCs/>
          <w:color w:val="000000"/>
          <w:sz w:val="20"/>
        </w:rPr>
        <w:t>6</w:t>
      </w:r>
      <w:r w:rsidR="007D2BBE" w:rsidRPr="00DD05CB">
        <w:rPr>
          <w:rFonts w:ascii="Arial" w:hAnsi="Arial" w:cs="Arial"/>
          <w:b/>
          <w:bCs/>
          <w:color w:val="000000"/>
          <w:sz w:val="20"/>
        </w:rPr>
        <w:t>”</w:t>
      </w:r>
      <w:r w:rsidR="0090563E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sz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</w:rPr>
        <w:t>Pzp</w:t>
      </w:r>
      <w:proofErr w:type="spellEnd"/>
      <w:r w:rsidR="00A66FC6" w:rsidRPr="000B43E6">
        <w:rPr>
          <w:rFonts w:ascii="Arial" w:hAnsi="Arial" w:cs="Arial"/>
          <w:sz w:val="20"/>
        </w:rPr>
        <w:t xml:space="preserve"> oświadczamy, że dokonaliśmy następującego podziału dostaw/usług objętych przedmiotem postępowania:</w:t>
      </w:r>
    </w:p>
    <w:p w14:paraId="315D543A" w14:textId="55E20A30" w:rsidR="007C72EF" w:rsidRDefault="007C72EF" w:rsidP="00690903">
      <w:pPr>
        <w:pStyle w:val="pkt"/>
        <w:spacing w:line="360" w:lineRule="auto"/>
        <w:ind w:left="567" w:hanging="11"/>
        <w:jc w:val="left"/>
        <w:rPr>
          <w:rFonts w:ascii="Arial" w:hAnsi="Arial" w:cs="Arial"/>
          <w:b/>
          <w:bCs/>
          <w:color w:val="000000"/>
          <w:sz w:val="20"/>
        </w:rPr>
      </w:pPr>
      <w:r w:rsidRPr="007C72EF">
        <w:rPr>
          <w:rFonts w:ascii="Arial" w:hAnsi="Arial" w:cs="Arial"/>
          <w:b/>
          <w:bCs/>
          <w:color w:val="000000"/>
          <w:sz w:val="20"/>
        </w:rPr>
        <w:t>w zakresie części I zamówienia*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II zamów</w:t>
      </w:r>
      <w:bookmarkStart w:id="0" w:name="_GoBack"/>
      <w:bookmarkEnd w:id="0"/>
      <w:r w:rsidRPr="007C72EF">
        <w:rPr>
          <w:rFonts w:ascii="Arial" w:hAnsi="Arial" w:cs="Arial"/>
          <w:b/>
          <w:bCs/>
          <w:color w:val="000000"/>
          <w:sz w:val="20"/>
        </w:rPr>
        <w:t>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690903">
        <w:rPr>
          <w:rFonts w:ascii="Arial" w:hAnsi="Arial" w:cs="Arial"/>
          <w:b/>
          <w:bCs/>
          <w:color w:val="000000"/>
          <w:sz w:val="20"/>
        </w:rPr>
        <w:br/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III zamówienia*</w:t>
      </w:r>
      <w:r w:rsidR="00690903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7C72EF">
        <w:rPr>
          <w:rFonts w:ascii="Arial" w:hAnsi="Arial" w:cs="Arial"/>
          <w:b/>
          <w:bCs/>
          <w:color w:val="000000"/>
          <w:sz w:val="20"/>
        </w:rPr>
        <w:t>w zakresie części I</w:t>
      </w:r>
      <w:r>
        <w:rPr>
          <w:rFonts w:ascii="Arial" w:hAnsi="Arial" w:cs="Arial"/>
          <w:b/>
          <w:bCs/>
          <w:color w:val="000000"/>
          <w:sz w:val="20"/>
        </w:rPr>
        <w:t>V</w:t>
      </w:r>
      <w:r w:rsidRPr="007C72EF">
        <w:rPr>
          <w:rFonts w:ascii="Arial" w:hAnsi="Arial" w:cs="Arial"/>
          <w:b/>
          <w:bCs/>
          <w:color w:val="000000"/>
          <w:sz w:val="20"/>
        </w:rPr>
        <w:t xml:space="preserve"> zamówienia*</w:t>
      </w:r>
    </w:p>
    <w:p w14:paraId="7DB7B294" w14:textId="06C33C07" w:rsidR="007C72EF" w:rsidRPr="007C72EF" w:rsidRDefault="007C72EF" w:rsidP="007C72EF">
      <w:pPr>
        <w:pStyle w:val="pkt"/>
        <w:spacing w:line="360" w:lineRule="auto"/>
        <w:ind w:left="0" w:firstLine="0"/>
        <w:rPr>
          <w:rFonts w:ascii="Arial" w:hAnsi="Arial" w:cs="Arial"/>
          <w:b/>
          <w:bCs/>
          <w:color w:val="000000"/>
          <w:sz w:val="16"/>
          <w:szCs w:val="16"/>
        </w:rPr>
      </w:pPr>
      <w:r w:rsidRPr="007C72EF">
        <w:rPr>
          <w:rFonts w:ascii="Arial" w:hAnsi="Arial" w:cs="Arial"/>
          <w:b/>
          <w:bCs/>
          <w:color w:val="000000"/>
          <w:sz w:val="16"/>
          <w:szCs w:val="16"/>
        </w:rPr>
        <w:t>* - właściwe zaznaczyć np. podkreślając lub niepotrzebne skreślić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1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1"/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4CFD5FDF" w14:textId="77777777" w:rsidR="00A66FC6" w:rsidRPr="000B43E6" w:rsidRDefault="00A66FC6" w:rsidP="00191856">
      <w:pPr>
        <w:jc w:val="right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dn. ...................................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26FC35E9" w14:textId="77777777" w:rsidR="00134063" w:rsidRPr="000B43E6" w:rsidRDefault="00134063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AC5A028" w14:textId="4025D790" w:rsidR="00AA065C" w:rsidRDefault="00B6024A" w:rsidP="00B6024A">
      <w:pPr>
        <w:tabs>
          <w:tab w:val="left" w:pos="774"/>
        </w:tabs>
        <w:spacing w:line="276" w:lineRule="auto"/>
        <w:rPr>
          <w:rFonts w:ascii="Arial" w:hAnsi="Arial" w:cs="Arial"/>
          <w:color w:val="FF0000"/>
          <w:sz w:val="10"/>
          <w:szCs w:val="10"/>
        </w:rPr>
      </w:pPr>
      <w:r>
        <w:rPr>
          <w:rFonts w:ascii="Arial" w:hAnsi="Arial" w:cs="Arial"/>
          <w:b/>
          <w:sz w:val="20"/>
          <w:szCs w:val="20"/>
        </w:rPr>
        <w:tab/>
      </w:r>
      <w:r w:rsidR="00F95A9B" w:rsidRPr="00AA065C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1CF50DD7" w14:textId="7516A25C" w:rsidR="00C6467C" w:rsidRPr="00C7174E" w:rsidRDefault="00F95A9B" w:rsidP="00C7174E">
      <w:pPr>
        <w:ind w:left="4254" w:hanging="3714"/>
        <w:rPr>
          <w:rFonts w:ascii="Arial" w:hAnsi="Arial" w:cs="Arial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C6467C" w:rsidRPr="00C7174E" w:rsidSect="00690903">
      <w:headerReference w:type="default" r:id="rId8"/>
      <w:footerReference w:type="default" r:id="rId9"/>
      <w:headerReference w:type="first" r:id="rId10"/>
      <w:pgSz w:w="11906" w:h="16838"/>
      <w:pgMar w:top="1135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C127A" w14:textId="77777777" w:rsidR="009068D4" w:rsidRDefault="009068D4">
      <w:r>
        <w:separator/>
      </w:r>
    </w:p>
  </w:endnote>
  <w:endnote w:type="continuationSeparator" w:id="0">
    <w:p w14:paraId="4C77F1FE" w14:textId="77777777" w:rsidR="009068D4" w:rsidRDefault="0090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7D3B121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6B549B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6B549B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60FE4" w14:textId="77777777" w:rsidR="009068D4" w:rsidRDefault="009068D4">
      <w:r>
        <w:separator/>
      </w:r>
    </w:p>
  </w:footnote>
  <w:footnote w:type="continuationSeparator" w:id="0">
    <w:p w14:paraId="42D37D25" w14:textId="77777777" w:rsidR="009068D4" w:rsidRDefault="00906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1856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77C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18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03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549B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0B0A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A7CC1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2EF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6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3E"/>
    <w:rsid w:val="0090565C"/>
    <w:rsid w:val="009068D4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CF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19BC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4A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8C3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48A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2ED5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E25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A07AE-0251-435B-81AA-590E1F14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2025-12-03T12:40:00Z</dcterms:created>
  <dcterms:modified xsi:type="dcterms:W3CDTF">2025-12-03T12:40:00Z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