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47566" w14:textId="19F0188D" w:rsidR="00A409D5" w:rsidRPr="006E7076" w:rsidRDefault="00A409D5" w:rsidP="00086233">
      <w:pPr>
        <w:pStyle w:val="Tekstpodstawowy"/>
        <w:spacing w:line="300" w:lineRule="auto"/>
        <w:jc w:val="both"/>
        <w:rPr>
          <w:rFonts w:ascii="Arial" w:hAnsi="Arial" w:cs="Arial"/>
          <w:szCs w:val="22"/>
        </w:rPr>
      </w:pPr>
    </w:p>
    <w:p w14:paraId="3098ABFD" w14:textId="77777777" w:rsidR="00221437" w:rsidRPr="006E7076" w:rsidRDefault="00221437" w:rsidP="00086233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Załącznik nr 1</w:t>
      </w:r>
    </w:p>
    <w:p w14:paraId="6C0ACBF8" w14:textId="30DF021F" w:rsidR="00221437" w:rsidRPr="006E7076" w:rsidRDefault="00221437" w:rsidP="00086233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6E7076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6E7076">
        <w:rPr>
          <w:rFonts w:ascii="Arial" w:hAnsi="Arial" w:cs="Arial"/>
          <w:strike/>
          <w:sz w:val="22"/>
          <w:szCs w:val="22"/>
        </w:rPr>
        <w:tab/>
      </w:r>
    </w:p>
    <w:p w14:paraId="753FD8BC" w14:textId="3F27A97F" w:rsidR="00221437" w:rsidRPr="006E7076" w:rsidRDefault="005C738E" w:rsidP="0008623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Nr</w:t>
      </w:r>
      <w:r w:rsidR="00221437" w:rsidRPr="006E7076">
        <w:rPr>
          <w:rFonts w:ascii="Arial" w:hAnsi="Arial" w:cs="Arial"/>
          <w:sz w:val="22"/>
          <w:szCs w:val="22"/>
        </w:rPr>
        <w:t xml:space="preserve"> sprawy </w:t>
      </w:r>
      <w:r w:rsidR="00115310" w:rsidRPr="006E7076">
        <w:rPr>
          <w:rFonts w:ascii="Arial" w:hAnsi="Arial" w:cs="Arial"/>
          <w:sz w:val="22"/>
          <w:szCs w:val="22"/>
        </w:rPr>
        <w:t xml:space="preserve">: </w:t>
      </w:r>
      <w:r w:rsidR="001A42DD" w:rsidRPr="006E7076">
        <w:rPr>
          <w:rFonts w:ascii="Arial" w:hAnsi="Arial" w:cs="Arial"/>
          <w:b/>
          <w:sz w:val="22"/>
          <w:szCs w:val="22"/>
        </w:rPr>
        <w:t>ZP.271.1.</w:t>
      </w:r>
      <w:r w:rsidR="00C134FE" w:rsidRPr="006E7076">
        <w:rPr>
          <w:rFonts w:ascii="Arial" w:hAnsi="Arial" w:cs="Arial"/>
          <w:b/>
          <w:sz w:val="22"/>
          <w:szCs w:val="22"/>
        </w:rPr>
        <w:t>02</w:t>
      </w:r>
      <w:r w:rsidR="001A42DD" w:rsidRPr="006E7076">
        <w:rPr>
          <w:rFonts w:ascii="Arial" w:hAnsi="Arial" w:cs="Arial"/>
          <w:b/>
          <w:sz w:val="22"/>
          <w:szCs w:val="22"/>
        </w:rPr>
        <w:t>.202</w:t>
      </w:r>
      <w:r w:rsidR="00F515CE" w:rsidRPr="006E7076">
        <w:rPr>
          <w:rFonts w:ascii="Arial" w:hAnsi="Arial" w:cs="Arial"/>
          <w:b/>
          <w:sz w:val="22"/>
          <w:szCs w:val="22"/>
        </w:rPr>
        <w:t>6</w:t>
      </w:r>
    </w:p>
    <w:p w14:paraId="042DBF5F" w14:textId="77777777" w:rsidR="005024E1" w:rsidRPr="006E7076" w:rsidRDefault="00221437" w:rsidP="0008623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Nazwa i adres WYKONAWCY</w:t>
      </w:r>
      <w:r w:rsidR="005024E1" w:rsidRPr="006E707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6A134A25" w14:textId="77777777" w:rsidR="00221437" w:rsidRPr="006E7076" w:rsidRDefault="00221437" w:rsidP="00086233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011054D9" w14:textId="77777777" w:rsidR="00221437" w:rsidRPr="006E7076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6A93AF6B" w14:textId="1D314861" w:rsidR="00221437" w:rsidRPr="006E7076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6E7076">
        <w:rPr>
          <w:rFonts w:ascii="Arial" w:hAnsi="Arial" w:cs="Arial"/>
          <w:color w:val="auto"/>
          <w:sz w:val="22"/>
          <w:szCs w:val="22"/>
        </w:rPr>
        <w:t>….</w:t>
      </w:r>
      <w:r w:rsidRPr="006E7076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6E7076">
        <w:rPr>
          <w:rFonts w:ascii="Arial" w:hAnsi="Arial" w:cs="Arial"/>
          <w:color w:val="auto"/>
          <w:sz w:val="22"/>
          <w:szCs w:val="22"/>
        </w:rPr>
        <w:t>.</w:t>
      </w:r>
      <w:r w:rsidRPr="006E7076">
        <w:rPr>
          <w:rFonts w:ascii="Arial" w:hAnsi="Arial" w:cs="Arial"/>
          <w:color w:val="auto"/>
          <w:sz w:val="22"/>
          <w:szCs w:val="22"/>
        </w:rPr>
        <w:t>……………</w:t>
      </w:r>
    </w:p>
    <w:p w14:paraId="3EBD8A9E" w14:textId="77777777" w:rsidR="00653B34" w:rsidRPr="006E7076" w:rsidRDefault="00653B34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087BA02D" w14:textId="77777777" w:rsidR="00221437" w:rsidRPr="006E7076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09BC8A7C" w14:textId="77777777" w:rsidR="00221437" w:rsidRPr="006E7076" w:rsidRDefault="00221437" w:rsidP="00086233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21196A00" w14:textId="77777777" w:rsidR="00221437" w:rsidRPr="006E7076" w:rsidRDefault="00221437" w:rsidP="00086233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ulica</w:t>
      </w:r>
      <w:r w:rsidRPr="006E7076">
        <w:rPr>
          <w:rFonts w:ascii="Arial" w:hAnsi="Arial" w:cs="Arial"/>
          <w:color w:val="auto"/>
          <w:sz w:val="22"/>
          <w:szCs w:val="22"/>
        </w:rPr>
        <w:tab/>
        <w:t>nr domu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</w:p>
    <w:p w14:paraId="67044941" w14:textId="77777777" w:rsidR="00221437" w:rsidRPr="006E7076" w:rsidRDefault="00221437" w:rsidP="000862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kod</w:t>
      </w:r>
      <w:r w:rsidRPr="006E7076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</w:p>
    <w:p w14:paraId="2A7B38DA" w14:textId="77777777" w:rsidR="00221437" w:rsidRPr="006E7076" w:rsidRDefault="00221437" w:rsidP="00086233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powiat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  <w:r w:rsidR="005024E1" w:rsidRPr="006E7076">
        <w:rPr>
          <w:rFonts w:ascii="Arial" w:hAnsi="Arial" w:cs="Arial"/>
          <w:color w:val="auto"/>
          <w:sz w:val="22"/>
          <w:szCs w:val="22"/>
        </w:rPr>
        <w:t xml:space="preserve"> </w:t>
      </w:r>
      <w:r w:rsidRPr="006E7076">
        <w:rPr>
          <w:rFonts w:ascii="Arial" w:hAnsi="Arial" w:cs="Arial"/>
          <w:color w:val="auto"/>
          <w:sz w:val="22"/>
          <w:szCs w:val="22"/>
        </w:rPr>
        <w:t>województwo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</w:p>
    <w:p w14:paraId="5440CECC" w14:textId="06B26624" w:rsidR="00221437" w:rsidRPr="006E7076" w:rsidRDefault="00CA5EC7" w:rsidP="0008623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tel.: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  <w:r w:rsidRPr="006E7076">
        <w:rPr>
          <w:rFonts w:ascii="Arial" w:hAnsi="Arial" w:cs="Arial"/>
          <w:color w:val="auto"/>
          <w:sz w:val="22"/>
          <w:szCs w:val="22"/>
        </w:rPr>
        <w:tab/>
        <w:t>fax:………………………………..… e-mail: ………</w:t>
      </w:r>
      <w:r w:rsidR="005024E1" w:rsidRPr="006E7076">
        <w:rPr>
          <w:rFonts w:ascii="Arial" w:hAnsi="Arial" w:cs="Arial"/>
          <w:color w:val="auto"/>
          <w:sz w:val="22"/>
          <w:szCs w:val="22"/>
        </w:rPr>
        <w:t>………</w:t>
      </w:r>
      <w:r w:rsidRPr="006E7076">
        <w:rPr>
          <w:rFonts w:ascii="Arial" w:hAnsi="Arial" w:cs="Arial"/>
          <w:color w:val="auto"/>
          <w:sz w:val="22"/>
          <w:szCs w:val="22"/>
        </w:rPr>
        <w:t>…………</w:t>
      </w:r>
    </w:p>
    <w:p w14:paraId="554A4C83" w14:textId="77777777" w:rsidR="00221437" w:rsidRPr="006E7076" w:rsidRDefault="007F4E5F" w:rsidP="00086233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NIP</w:t>
      </w:r>
      <w:r w:rsidR="00221437" w:rsidRPr="006E7076">
        <w:rPr>
          <w:rFonts w:ascii="Arial" w:hAnsi="Arial" w:cs="Arial"/>
          <w:color w:val="auto"/>
          <w:sz w:val="22"/>
          <w:szCs w:val="22"/>
        </w:rPr>
        <w:t>:</w:t>
      </w:r>
      <w:r w:rsidR="00221437" w:rsidRPr="006E7076">
        <w:rPr>
          <w:rFonts w:ascii="Arial" w:hAnsi="Arial" w:cs="Arial"/>
          <w:color w:val="auto"/>
          <w:sz w:val="22"/>
          <w:szCs w:val="22"/>
        </w:rPr>
        <w:tab/>
      </w:r>
      <w:r w:rsidR="00221437" w:rsidRPr="006E7076">
        <w:rPr>
          <w:rFonts w:ascii="Arial" w:hAnsi="Arial" w:cs="Arial"/>
          <w:color w:val="auto"/>
          <w:sz w:val="22"/>
          <w:szCs w:val="22"/>
        </w:rPr>
        <w:tab/>
      </w:r>
      <w:r w:rsidRPr="006E7076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6E7076">
        <w:rPr>
          <w:rFonts w:ascii="Arial" w:hAnsi="Arial" w:cs="Arial"/>
          <w:color w:val="auto"/>
          <w:sz w:val="22"/>
          <w:szCs w:val="22"/>
        </w:rPr>
        <w:t>:</w:t>
      </w:r>
      <w:r w:rsidR="00221437" w:rsidRPr="006E7076">
        <w:rPr>
          <w:rFonts w:ascii="Arial" w:hAnsi="Arial" w:cs="Arial"/>
          <w:color w:val="auto"/>
          <w:sz w:val="22"/>
          <w:szCs w:val="22"/>
        </w:rPr>
        <w:tab/>
      </w:r>
    </w:p>
    <w:p w14:paraId="1E6626B7" w14:textId="29303F8F" w:rsidR="00E833BD" w:rsidRPr="006E7076" w:rsidRDefault="00E833BD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</w:t>
      </w:r>
      <w:r w:rsidR="00C67AE2" w:rsidRPr="006E7076">
        <w:rPr>
          <w:rFonts w:ascii="Arial" w:hAnsi="Arial" w:cs="Arial"/>
          <w:color w:val="auto"/>
          <w:sz w:val="22"/>
          <w:szCs w:val="22"/>
        </w:rPr>
        <w:t xml:space="preserve"> r. Prawo przedsiębiorców (</w:t>
      </w:r>
      <w:r w:rsidR="00FC79FA" w:rsidRPr="006E7076">
        <w:rPr>
          <w:rFonts w:ascii="Arial" w:hAnsi="Arial" w:cs="Arial"/>
          <w:color w:val="auto"/>
          <w:sz w:val="22"/>
          <w:szCs w:val="22"/>
        </w:rPr>
        <w:t xml:space="preserve">t.j. </w:t>
      </w:r>
      <w:r w:rsidRPr="006E7076">
        <w:rPr>
          <w:rFonts w:ascii="Arial" w:hAnsi="Arial" w:cs="Arial"/>
          <w:color w:val="auto"/>
          <w:sz w:val="22"/>
          <w:szCs w:val="22"/>
        </w:rPr>
        <w:t>Dz.U.</w:t>
      </w:r>
      <w:r w:rsidR="00C67AE2" w:rsidRPr="006E7076">
        <w:rPr>
          <w:rFonts w:ascii="Arial" w:hAnsi="Arial" w:cs="Arial"/>
          <w:color w:val="auto"/>
          <w:sz w:val="22"/>
          <w:szCs w:val="22"/>
        </w:rPr>
        <w:t xml:space="preserve"> z 202</w:t>
      </w:r>
      <w:r w:rsidR="00AF2FEA">
        <w:rPr>
          <w:rFonts w:ascii="Arial" w:hAnsi="Arial" w:cs="Arial"/>
          <w:color w:val="auto"/>
          <w:sz w:val="22"/>
          <w:szCs w:val="22"/>
        </w:rPr>
        <w:t>5</w:t>
      </w:r>
      <w:r w:rsidR="00C67AE2" w:rsidRPr="006E7076">
        <w:rPr>
          <w:rFonts w:ascii="Arial" w:hAnsi="Arial" w:cs="Arial"/>
          <w:color w:val="auto"/>
          <w:sz w:val="22"/>
          <w:szCs w:val="22"/>
        </w:rPr>
        <w:t xml:space="preserve"> r., poz. </w:t>
      </w:r>
      <w:r w:rsidR="00AF2FEA">
        <w:rPr>
          <w:rFonts w:ascii="Arial" w:hAnsi="Arial" w:cs="Arial"/>
          <w:color w:val="auto"/>
          <w:sz w:val="22"/>
          <w:szCs w:val="22"/>
        </w:rPr>
        <w:t>1480</w:t>
      </w:r>
      <w:r w:rsidRPr="006E7076">
        <w:rPr>
          <w:rFonts w:ascii="Arial" w:hAnsi="Arial" w:cs="Arial"/>
          <w:color w:val="auto"/>
          <w:sz w:val="22"/>
          <w:szCs w:val="22"/>
        </w:rPr>
        <w:t>)</w:t>
      </w:r>
    </w:p>
    <w:p w14:paraId="4FE80E40" w14:textId="1300FB91" w:rsidR="005024E1" w:rsidRPr="006E7076" w:rsidRDefault="005024E1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6E7076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6E7076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14:paraId="147789F0" w14:textId="77777777" w:rsidR="00221437" w:rsidRPr="006E7076" w:rsidRDefault="00221437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48F38A1D" w14:textId="77777777" w:rsidR="00221437" w:rsidRPr="006E7076" w:rsidRDefault="00221437" w:rsidP="00086233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6E7076">
        <w:rPr>
          <w:rFonts w:ascii="Arial" w:hAnsi="Arial" w:cs="Arial"/>
          <w:color w:val="auto"/>
          <w:sz w:val="22"/>
          <w:szCs w:val="22"/>
        </w:rPr>
        <w:t xml:space="preserve">  </w:t>
      </w:r>
      <w:r w:rsidRPr="006E7076">
        <w:rPr>
          <w:rFonts w:ascii="Arial" w:hAnsi="Arial" w:cs="Arial"/>
          <w:color w:val="auto"/>
          <w:sz w:val="22"/>
          <w:szCs w:val="22"/>
        </w:rPr>
        <w:tab/>
        <w:t>tel</w:t>
      </w:r>
      <w:r w:rsidRPr="006E7076">
        <w:rPr>
          <w:rFonts w:ascii="Arial" w:hAnsi="Arial" w:cs="Arial"/>
          <w:color w:val="auto"/>
          <w:sz w:val="22"/>
          <w:szCs w:val="22"/>
        </w:rPr>
        <w:tab/>
        <w:t>e-mail</w:t>
      </w:r>
      <w:r w:rsidRPr="006E7076">
        <w:rPr>
          <w:rFonts w:ascii="Arial" w:hAnsi="Arial" w:cs="Arial"/>
          <w:color w:val="auto"/>
          <w:sz w:val="22"/>
          <w:szCs w:val="22"/>
        </w:rPr>
        <w:tab/>
      </w:r>
    </w:p>
    <w:p w14:paraId="420650C7" w14:textId="2C8792BC" w:rsidR="00C56081" w:rsidRPr="006E7076" w:rsidRDefault="00C56081" w:rsidP="00086233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6E7076">
        <w:rPr>
          <w:rFonts w:ascii="Arial" w:hAnsi="Arial" w:cs="Arial"/>
          <w:color w:val="auto"/>
          <w:sz w:val="22"/>
          <w:szCs w:val="22"/>
        </w:rPr>
        <w:t>..</w:t>
      </w:r>
      <w:r w:rsidRPr="006E7076">
        <w:rPr>
          <w:rFonts w:ascii="Arial" w:hAnsi="Arial" w:cs="Arial"/>
          <w:color w:val="auto"/>
          <w:sz w:val="22"/>
          <w:szCs w:val="22"/>
        </w:rPr>
        <w:t>……………………….……,</w:t>
      </w:r>
    </w:p>
    <w:p w14:paraId="0755BEC2" w14:textId="77777777" w:rsidR="00221437" w:rsidRPr="006E7076" w:rsidRDefault="00221437" w:rsidP="00086233">
      <w:pPr>
        <w:spacing w:after="120" w:line="300" w:lineRule="auto"/>
        <w:jc w:val="center"/>
        <w:rPr>
          <w:rFonts w:ascii="Arial" w:hAnsi="Arial" w:cs="Arial"/>
          <w:b/>
          <w:sz w:val="18"/>
          <w:szCs w:val="18"/>
        </w:rPr>
      </w:pPr>
    </w:p>
    <w:p w14:paraId="7F83D17E" w14:textId="77777777" w:rsidR="00221437" w:rsidRPr="006E7076" w:rsidRDefault="00221437" w:rsidP="00086233">
      <w:pPr>
        <w:spacing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6E7076">
        <w:rPr>
          <w:rFonts w:ascii="Arial" w:hAnsi="Arial" w:cs="Arial"/>
          <w:b/>
          <w:sz w:val="32"/>
          <w:szCs w:val="32"/>
        </w:rPr>
        <w:t>O F E R T A</w:t>
      </w:r>
    </w:p>
    <w:p w14:paraId="7F08D7BD" w14:textId="77777777" w:rsidR="00172B2C" w:rsidRPr="006E7076" w:rsidRDefault="00172B2C" w:rsidP="00086233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6E7076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6E7076">
        <w:rPr>
          <w:rFonts w:ascii="Arial" w:hAnsi="Arial" w:cs="Arial"/>
          <w:sz w:val="22"/>
          <w:szCs w:val="22"/>
        </w:rPr>
        <w:t xml:space="preserve">. </w:t>
      </w:r>
    </w:p>
    <w:p w14:paraId="11496F5D" w14:textId="77777777" w:rsidR="00891B39" w:rsidRPr="006E7076" w:rsidRDefault="00891B39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4"/>
          <w:szCs w:val="4"/>
        </w:rPr>
      </w:pPr>
    </w:p>
    <w:p w14:paraId="49420672" w14:textId="38E63B77" w:rsidR="00130E75" w:rsidRPr="006E7076" w:rsidRDefault="00B7088F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E7076">
        <w:rPr>
          <w:rFonts w:ascii="Arial" w:hAnsi="Arial" w:cs="Arial"/>
          <w:b/>
          <w:bCs/>
          <w:sz w:val="28"/>
          <w:szCs w:val="28"/>
        </w:rPr>
        <w:t>Świadczenie usługi opieki nad zwierzętami bezdomnymi oraz unieszkodliwianie zwłok zwierzęcych</w:t>
      </w:r>
    </w:p>
    <w:p w14:paraId="04FE1E15" w14:textId="77777777" w:rsidR="00EB315B" w:rsidRPr="006E7076" w:rsidRDefault="00EB315B" w:rsidP="00086233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rPr>
          <w:rFonts w:ascii="Arial" w:hAnsi="Arial" w:cs="Arial"/>
          <w:b/>
          <w:bCs/>
          <w:sz w:val="10"/>
          <w:szCs w:val="10"/>
        </w:rPr>
      </w:pPr>
    </w:p>
    <w:p w14:paraId="23D4B6DD" w14:textId="77777777" w:rsidR="00172B2C" w:rsidRPr="006E7076" w:rsidRDefault="00172B2C" w:rsidP="00086233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61DBBA98" w14:textId="35E59C57" w:rsidR="00B7088F" w:rsidRPr="006E7076" w:rsidRDefault="00B7088F" w:rsidP="00523B6B">
      <w:pPr>
        <w:pStyle w:val="Akapitzlist"/>
        <w:numPr>
          <w:ilvl w:val="1"/>
          <w:numId w:val="75"/>
        </w:numPr>
        <w:suppressAutoHyphens/>
        <w:spacing w:before="120" w:line="300" w:lineRule="auto"/>
        <w:ind w:left="567" w:hanging="57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Cs w:val="22"/>
        </w:rPr>
        <w:t>Oferuję/emy wykonanie części nr 1 przedmiotu zamówienia zgodnie z wymaganiami określonymi w SWZ, obliczone na podstawie formularza cenowego, które nie przekroczy kwoty wykonania zamówienia:</w:t>
      </w:r>
    </w:p>
    <w:p w14:paraId="45925680" w14:textId="5122F074" w:rsidR="00B7088F" w:rsidRPr="006E7076" w:rsidRDefault="00B7088F" w:rsidP="00B7088F">
      <w:pPr>
        <w:pStyle w:val="Tekstpodstawowy"/>
        <w:spacing w:before="120" w:after="60" w:line="300" w:lineRule="auto"/>
        <w:ind w:left="1077"/>
        <w:jc w:val="both"/>
        <w:rPr>
          <w:rFonts w:ascii="Arial" w:hAnsi="Arial" w:cs="Arial"/>
          <w:bCs/>
          <w:szCs w:val="22"/>
        </w:rPr>
      </w:pPr>
      <w:r w:rsidRPr="006E7076">
        <w:rPr>
          <w:rFonts w:ascii="Arial" w:hAnsi="Arial" w:cs="Arial"/>
          <w:bCs/>
          <w:szCs w:val="22"/>
        </w:rPr>
        <w:t>Brutto</w:t>
      </w:r>
      <w:r w:rsidRPr="006E7076">
        <w:rPr>
          <w:rFonts w:ascii="Arial" w:hAnsi="Arial" w:cs="Arial"/>
          <w:bCs/>
          <w:szCs w:val="22"/>
        </w:rPr>
        <w:tab/>
        <w:t>………………………………… zł</w:t>
      </w:r>
    </w:p>
    <w:p w14:paraId="6911F54A" w14:textId="10B64477" w:rsidR="00130E75" w:rsidRPr="006E7076" w:rsidRDefault="00B7088F" w:rsidP="00B7088F">
      <w:pPr>
        <w:pStyle w:val="Tekstpodstawowy"/>
        <w:spacing w:before="120" w:after="60" w:line="300" w:lineRule="auto"/>
        <w:ind w:left="709"/>
        <w:jc w:val="both"/>
        <w:rPr>
          <w:rFonts w:ascii="Arial" w:hAnsi="Arial" w:cs="Arial"/>
          <w:b/>
          <w:sz w:val="20"/>
        </w:rPr>
      </w:pPr>
      <w:r w:rsidRPr="006E7076">
        <w:rPr>
          <w:rFonts w:ascii="Arial" w:hAnsi="Arial" w:cs="Arial"/>
          <w:bCs/>
          <w:sz w:val="20"/>
        </w:rPr>
        <w:t xml:space="preserve">(należy wpisać wartość z formularza cenowego załącznik nr </w:t>
      </w:r>
      <w:r w:rsidR="00C3193B" w:rsidRPr="006E7076">
        <w:rPr>
          <w:rFonts w:ascii="Arial" w:hAnsi="Arial" w:cs="Arial"/>
          <w:bCs/>
          <w:sz w:val="20"/>
        </w:rPr>
        <w:t>5</w:t>
      </w:r>
      <w:r w:rsidRPr="006E7076">
        <w:rPr>
          <w:rFonts w:ascii="Arial" w:hAnsi="Arial" w:cs="Arial"/>
          <w:bCs/>
          <w:sz w:val="20"/>
        </w:rPr>
        <w:t>a do SWZ z pozycji „ŁĄCZNA CENA REALIZACJI CZĘŚCI NR 1 ZAMÓWIENIA BRUTTO”- wiersz nr 7, kolumna E  tabeli w załączniku nr 5a do SWZ)</w:t>
      </w:r>
    </w:p>
    <w:p w14:paraId="1120E215" w14:textId="794EFF4F" w:rsidR="00130E75" w:rsidRPr="006E7076" w:rsidRDefault="00130E75" w:rsidP="00B7088F">
      <w:pPr>
        <w:pStyle w:val="Default"/>
        <w:spacing w:line="300" w:lineRule="auto"/>
        <w:ind w:left="709" w:hanging="142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ab/>
        <w:t>słownie złotych: ……………..……………………………………………………………………</w:t>
      </w:r>
      <w:r w:rsidRPr="006E7076">
        <w:rPr>
          <w:rFonts w:ascii="Arial" w:hAnsi="Arial" w:cs="Arial"/>
          <w:color w:val="auto"/>
          <w:sz w:val="22"/>
          <w:szCs w:val="22"/>
        </w:rPr>
        <w:br/>
        <w:t xml:space="preserve">(na powyższą kwotę składa się cena netto + należny podatek VAT) </w:t>
      </w:r>
    </w:p>
    <w:p w14:paraId="358DFECB" w14:textId="77777777" w:rsidR="00130E75" w:rsidRPr="006E7076" w:rsidRDefault="00130E75" w:rsidP="00086233">
      <w:pPr>
        <w:spacing w:line="300" w:lineRule="auto"/>
        <w:ind w:left="720"/>
        <w:rPr>
          <w:rFonts w:ascii="Arial" w:hAnsi="Arial" w:cs="Arial"/>
          <w:sz w:val="22"/>
          <w:szCs w:val="22"/>
        </w:rPr>
      </w:pPr>
    </w:p>
    <w:p w14:paraId="1B0B3556" w14:textId="3B99EECC" w:rsidR="00B7088F" w:rsidRPr="006E7076" w:rsidRDefault="00B7088F" w:rsidP="00523B6B">
      <w:pPr>
        <w:pStyle w:val="Akapitzlist"/>
        <w:numPr>
          <w:ilvl w:val="1"/>
          <w:numId w:val="75"/>
        </w:numPr>
        <w:suppressAutoHyphens/>
        <w:spacing w:before="120" w:line="300" w:lineRule="auto"/>
        <w:ind w:left="567" w:hanging="57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Cs w:val="22"/>
        </w:rPr>
        <w:t>Oferuję/emy wykonanie części nr 2 przedmiotu zamówienia zgodnie z wymaganiami określonymi w SWZ, obliczone na podstawie formularza cenowego, które nie przekroczy kwoty wykonania zamówienia:</w:t>
      </w:r>
    </w:p>
    <w:p w14:paraId="1809EA61" w14:textId="77777777" w:rsidR="00B7088F" w:rsidRPr="006E7076" w:rsidRDefault="00B7088F" w:rsidP="00B7088F">
      <w:pPr>
        <w:pStyle w:val="Tekstpodstawowy"/>
        <w:spacing w:before="120" w:after="60" w:line="300" w:lineRule="auto"/>
        <w:ind w:left="1077"/>
        <w:jc w:val="both"/>
        <w:rPr>
          <w:rFonts w:ascii="Arial" w:hAnsi="Arial" w:cs="Arial"/>
          <w:bCs/>
          <w:szCs w:val="22"/>
        </w:rPr>
      </w:pPr>
      <w:r w:rsidRPr="006E7076">
        <w:rPr>
          <w:rFonts w:ascii="Arial" w:hAnsi="Arial" w:cs="Arial"/>
          <w:bCs/>
          <w:szCs w:val="22"/>
        </w:rPr>
        <w:t>Brutto</w:t>
      </w:r>
      <w:r w:rsidRPr="006E7076">
        <w:rPr>
          <w:rFonts w:ascii="Arial" w:hAnsi="Arial" w:cs="Arial"/>
          <w:bCs/>
          <w:szCs w:val="22"/>
        </w:rPr>
        <w:tab/>
        <w:t>………………………………… zł</w:t>
      </w:r>
    </w:p>
    <w:p w14:paraId="4F713F50" w14:textId="498D9A66" w:rsidR="00B7088F" w:rsidRPr="006E7076" w:rsidRDefault="00B7088F" w:rsidP="00B7088F">
      <w:pPr>
        <w:pStyle w:val="Tekstpodstawowy"/>
        <w:spacing w:before="120" w:after="60" w:line="300" w:lineRule="auto"/>
        <w:ind w:left="709"/>
        <w:jc w:val="both"/>
        <w:rPr>
          <w:rFonts w:ascii="Arial" w:hAnsi="Arial" w:cs="Arial"/>
          <w:b/>
          <w:sz w:val="20"/>
        </w:rPr>
      </w:pPr>
      <w:r w:rsidRPr="006E7076">
        <w:rPr>
          <w:rFonts w:ascii="Arial" w:hAnsi="Arial" w:cs="Arial"/>
          <w:bCs/>
          <w:sz w:val="20"/>
        </w:rPr>
        <w:t xml:space="preserve">(należy wpisać wartość z formularza cenowego załącznik nr </w:t>
      </w:r>
      <w:r w:rsidR="00C3193B" w:rsidRPr="006E7076">
        <w:rPr>
          <w:rFonts w:ascii="Arial" w:hAnsi="Arial" w:cs="Arial"/>
          <w:bCs/>
          <w:sz w:val="20"/>
        </w:rPr>
        <w:t>5</w:t>
      </w:r>
      <w:r w:rsidRPr="006E7076">
        <w:rPr>
          <w:rFonts w:ascii="Arial" w:hAnsi="Arial" w:cs="Arial"/>
          <w:bCs/>
          <w:sz w:val="20"/>
        </w:rPr>
        <w:t xml:space="preserve">b do SWZ z pozycji „ŁĄCZNA CENA REALIZACJI CZĘŚCI NR 2 ZAMÓWIENIA BRUTTO”- wiersz nr 3, kolumna E  tabeli w załączniku nr </w:t>
      </w:r>
      <w:r w:rsidR="00C3193B" w:rsidRPr="006E7076">
        <w:rPr>
          <w:rFonts w:ascii="Arial" w:hAnsi="Arial" w:cs="Arial"/>
          <w:bCs/>
          <w:sz w:val="20"/>
        </w:rPr>
        <w:t>5</w:t>
      </w:r>
      <w:r w:rsidRPr="006E7076">
        <w:rPr>
          <w:rFonts w:ascii="Arial" w:hAnsi="Arial" w:cs="Arial"/>
          <w:bCs/>
          <w:sz w:val="20"/>
        </w:rPr>
        <w:t>b do SWZ)</w:t>
      </w:r>
    </w:p>
    <w:p w14:paraId="03CE43C9" w14:textId="073B4E01" w:rsidR="00B7088F" w:rsidRPr="006E7076" w:rsidRDefault="00B7088F" w:rsidP="00B7088F">
      <w:pPr>
        <w:pStyle w:val="Default"/>
        <w:spacing w:line="300" w:lineRule="auto"/>
        <w:ind w:left="567"/>
        <w:rPr>
          <w:rFonts w:ascii="Arial" w:hAnsi="Arial" w:cs="Arial"/>
          <w:color w:val="auto"/>
          <w:sz w:val="22"/>
          <w:szCs w:val="22"/>
        </w:rPr>
      </w:pPr>
      <w:r w:rsidRPr="006E7076">
        <w:rPr>
          <w:rFonts w:ascii="Arial" w:hAnsi="Arial" w:cs="Arial"/>
          <w:color w:val="auto"/>
          <w:sz w:val="22"/>
          <w:szCs w:val="22"/>
        </w:rPr>
        <w:tab/>
        <w:t>słownie złotych: ……………..……………………………………………………………</w:t>
      </w:r>
      <w:r w:rsidRPr="006E7076">
        <w:rPr>
          <w:rFonts w:ascii="Arial" w:hAnsi="Arial" w:cs="Arial"/>
          <w:color w:val="auto"/>
          <w:sz w:val="22"/>
          <w:szCs w:val="22"/>
        </w:rPr>
        <w:br/>
        <w:t xml:space="preserve">(na powyższą kwotę składa się cena netto + należny podatek VAT) </w:t>
      </w:r>
    </w:p>
    <w:p w14:paraId="59CAB860" w14:textId="77777777" w:rsidR="0006494D" w:rsidRPr="006E7076" w:rsidRDefault="0006494D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110299E" w14:textId="59FE78D4" w:rsidR="00497861" w:rsidRPr="006E7076" w:rsidRDefault="00D619B6" w:rsidP="00B7088F">
      <w:pPr>
        <w:numPr>
          <w:ilvl w:val="0"/>
          <w:numId w:val="6"/>
        </w:numPr>
        <w:suppressAutoHyphens/>
        <w:spacing w:before="120"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Termin realizacji zamówienia:</w:t>
      </w:r>
      <w:r w:rsidR="00497861" w:rsidRPr="006E7076">
        <w:rPr>
          <w:rFonts w:ascii="Arial" w:hAnsi="Arial" w:cs="Arial"/>
          <w:sz w:val="22"/>
          <w:szCs w:val="22"/>
        </w:rPr>
        <w:t xml:space="preserve"> </w:t>
      </w:r>
      <w:r w:rsidR="0006494D" w:rsidRPr="006E7076">
        <w:rPr>
          <w:rFonts w:ascii="Arial" w:hAnsi="Arial" w:cs="Arial"/>
          <w:b/>
          <w:sz w:val="22"/>
          <w:szCs w:val="22"/>
        </w:rPr>
        <w:t>od</w:t>
      </w:r>
      <w:r w:rsidR="00882D16" w:rsidRPr="006E7076">
        <w:rPr>
          <w:rFonts w:ascii="Arial" w:hAnsi="Arial" w:cs="Arial"/>
          <w:b/>
          <w:sz w:val="22"/>
          <w:szCs w:val="22"/>
        </w:rPr>
        <w:t xml:space="preserve"> </w:t>
      </w:r>
      <w:r w:rsidR="00806213" w:rsidRPr="006E7076">
        <w:rPr>
          <w:rFonts w:ascii="Arial" w:hAnsi="Arial" w:cs="Arial"/>
          <w:b/>
          <w:sz w:val="22"/>
          <w:szCs w:val="22"/>
        </w:rPr>
        <w:t>0</w:t>
      </w:r>
      <w:r w:rsidR="006500D8" w:rsidRPr="006E7076">
        <w:rPr>
          <w:rFonts w:ascii="Arial" w:hAnsi="Arial" w:cs="Arial"/>
          <w:b/>
          <w:sz w:val="22"/>
          <w:szCs w:val="22"/>
        </w:rPr>
        <w:t>2</w:t>
      </w:r>
      <w:r w:rsidR="00806213" w:rsidRPr="006E7076">
        <w:rPr>
          <w:rFonts w:ascii="Arial" w:hAnsi="Arial" w:cs="Arial"/>
          <w:b/>
          <w:sz w:val="22"/>
          <w:szCs w:val="22"/>
        </w:rPr>
        <w:t>.0</w:t>
      </w:r>
      <w:r w:rsidR="00DE0DCB" w:rsidRPr="006E7076">
        <w:rPr>
          <w:rFonts w:ascii="Arial" w:hAnsi="Arial" w:cs="Arial"/>
          <w:b/>
          <w:sz w:val="22"/>
          <w:szCs w:val="22"/>
        </w:rPr>
        <w:t>1</w:t>
      </w:r>
      <w:r w:rsidR="00806213" w:rsidRPr="006E7076">
        <w:rPr>
          <w:rFonts w:ascii="Arial" w:hAnsi="Arial" w:cs="Arial"/>
          <w:b/>
          <w:sz w:val="22"/>
          <w:szCs w:val="22"/>
        </w:rPr>
        <w:t>.202</w:t>
      </w:r>
      <w:r w:rsidR="00F515CE" w:rsidRPr="006E7076">
        <w:rPr>
          <w:rFonts w:ascii="Arial" w:hAnsi="Arial" w:cs="Arial"/>
          <w:b/>
          <w:sz w:val="22"/>
          <w:szCs w:val="22"/>
        </w:rPr>
        <w:t>6</w:t>
      </w:r>
      <w:r w:rsidR="00806213" w:rsidRPr="006E7076">
        <w:rPr>
          <w:rFonts w:ascii="Arial" w:hAnsi="Arial" w:cs="Arial"/>
          <w:b/>
          <w:sz w:val="22"/>
          <w:szCs w:val="22"/>
        </w:rPr>
        <w:t xml:space="preserve"> r. </w:t>
      </w:r>
      <w:r w:rsidR="0006494D" w:rsidRPr="006E7076">
        <w:rPr>
          <w:rFonts w:ascii="Arial" w:hAnsi="Arial" w:cs="Arial"/>
          <w:b/>
          <w:sz w:val="22"/>
          <w:szCs w:val="22"/>
        </w:rPr>
        <w:t>do 3</w:t>
      </w:r>
      <w:r w:rsidR="00806213" w:rsidRPr="006E7076">
        <w:rPr>
          <w:rFonts w:ascii="Arial" w:hAnsi="Arial" w:cs="Arial"/>
          <w:b/>
          <w:sz w:val="22"/>
          <w:szCs w:val="22"/>
        </w:rPr>
        <w:t>1</w:t>
      </w:r>
      <w:r w:rsidR="0006494D" w:rsidRPr="006E7076">
        <w:rPr>
          <w:rFonts w:ascii="Arial" w:hAnsi="Arial" w:cs="Arial"/>
          <w:b/>
          <w:sz w:val="22"/>
          <w:szCs w:val="22"/>
        </w:rPr>
        <w:t>.</w:t>
      </w:r>
      <w:r w:rsidR="00806213" w:rsidRPr="006E7076">
        <w:rPr>
          <w:rFonts w:ascii="Arial" w:hAnsi="Arial" w:cs="Arial"/>
          <w:b/>
          <w:sz w:val="22"/>
          <w:szCs w:val="22"/>
        </w:rPr>
        <w:t>12</w:t>
      </w:r>
      <w:r w:rsidR="0006494D" w:rsidRPr="006E7076">
        <w:rPr>
          <w:rFonts w:ascii="Arial" w:hAnsi="Arial" w:cs="Arial"/>
          <w:b/>
          <w:sz w:val="22"/>
          <w:szCs w:val="22"/>
        </w:rPr>
        <w:t>.202</w:t>
      </w:r>
      <w:r w:rsidR="00F515CE" w:rsidRPr="006E7076">
        <w:rPr>
          <w:rFonts w:ascii="Arial" w:hAnsi="Arial" w:cs="Arial"/>
          <w:b/>
          <w:sz w:val="22"/>
          <w:szCs w:val="22"/>
        </w:rPr>
        <w:t>6</w:t>
      </w:r>
      <w:r w:rsidR="0006494D" w:rsidRPr="006E7076">
        <w:rPr>
          <w:rFonts w:ascii="Arial" w:hAnsi="Arial" w:cs="Arial"/>
          <w:b/>
          <w:sz w:val="22"/>
          <w:szCs w:val="22"/>
        </w:rPr>
        <w:t xml:space="preserve"> r.</w:t>
      </w:r>
    </w:p>
    <w:p w14:paraId="13B7145E" w14:textId="77777777" w:rsidR="00B7088F" w:rsidRPr="006E7076" w:rsidRDefault="00B7088F" w:rsidP="00B7088F">
      <w:pPr>
        <w:numPr>
          <w:ilvl w:val="0"/>
          <w:numId w:val="6"/>
        </w:numPr>
        <w:suppressAutoHyphens/>
        <w:spacing w:before="120" w:line="300" w:lineRule="auto"/>
        <w:jc w:val="both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 xml:space="preserve">Termin płatności faktury: </w:t>
      </w:r>
      <w:r w:rsidRPr="006E7076">
        <w:rPr>
          <w:rFonts w:ascii="Arial" w:hAnsi="Arial" w:cs="Arial"/>
          <w:sz w:val="22"/>
          <w:szCs w:val="22"/>
        </w:rPr>
        <w:t xml:space="preserve">do </w:t>
      </w:r>
      <w:r w:rsidRPr="006E7076">
        <w:rPr>
          <w:rFonts w:ascii="Arial" w:hAnsi="Arial" w:cs="Arial"/>
          <w:b/>
          <w:sz w:val="22"/>
          <w:szCs w:val="22"/>
        </w:rPr>
        <w:t xml:space="preserve">……… </w:t>
      </w:r>
      <w:r w:rsidRPr="006E7076">
        <w:rPr>
          <w:rFonts w:ascii="Arial" w:hAnsi="Arial" w:cs="Arial"/>
          <w:sz w:val="22"/>
          <w:szCs w:val="22"/>
        </w:rPr>
        <w:t>dni od daty złożenia na dziennik podawczy Zamawiającego prawidłowo wystawionej faktury.</w:t>
      </w:r>
    </w:p>
    <w:p w14:paraId="71950947" w14:textId="77777777" w:rsidR="00B7088F" w:rsidRPr="006E7076" w:rsidRDefault="00B7088F" w:rsidP="00B7088F">
      <w:pPr>
        <w:suppressAutoHyphens/>
        <w:spacing w:before="120" w:line="30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Uwaga: Zamawiający wymaga aby deklarowany termin płatności faktury zawierał się w okresie od 21 do 30 dni.</w:t>
      </w:r>
    </w:p>
    <w:p w14:paraId="61EA2935" w14:textId="4DC8692C" w:rsidR="00D619B6" w:rsidRPr="006E7076" w:rsidRDefault="00D619B6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 xml:space="preserve">Warunki płatności: </w:t>
      </w:r>
      <w:r w:rsidRPr="006E7076">
        <w:rPr>
          <w:rFonts w:ascii="Arial" w:hAnsi="Arial" w:cs="Arial"/>
          <w:sz w:val="22"/>
          <w:szCs w:val="22"/>
        </w:rPr>
        <w:t xml:space="preserve">zgodnie z </w:t>
      </w:r>
      <w:r w:rsidR="003435F9" w:rsidRPr="006E7076">
        <w:rPr>
          <w:rFonts w:ascii="Arial" w:hAnsi="Arial" w:cs="Arial"/>
          <w:sz w:val="22"/>
          <w:szCs w:val="22"/>
        </w:rPr>
        <w:t>projektem</w:t>
      </w:r>
      <w:r w:rsidRPr="006E7076">
        <w:rPr>
          <w:rFonts w:ascii="Arial" w:hAnsi="Arial" w:cs="Arial"/>
          <w:sz w:val="22"/>
          <w:szCs w:val="22"/>
        </w:rPr>
        <w:t xml:space="preserve"> umowy</w:t>
      </w:r>
      <w:r w:rsidRPr="006E7076">
        <w:rPr>
          <w:rFonts w:ascii="Arial" w:hAnsi="Arial" w:cs="Arial"/>
          <w:b/>
          <w:sz w:val="22"/>
          <w:szCs w:val="22"/>
        </w:rPr>
        <w:t xml:space="preserve">. </w:t>
      </w:r>
    </w:p>
    <w:p w14:paraId="6F3BCEF6" w14:textId="77777777" w:rsidR="00D619B6" w:rsidRPr="006E7076" w:rsidRDefault="00D619B6" w:rsidP="00086233">
      <w:pPr>
        <w:numPr>
          <w:ilvl w:val="0"/>
          <w:numId w:val="6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Niniejszym oświadczam</w:t>
      </w:r>
      <w:r w:rsidR="009271A3" w:rsidRPr="006E7076">
        <w:rPr>
          <w:rFonts w:ascii="Arial" w:hAnsi="Arial" w:cs="Arial"/>
          <w:b/>
          <w:sz w:val="22"/>
          <w:szCs w:val="22"/>
        </w:rPr>
        <w:t>/</w:t>
      </w:r>
      <w:r w:rsidRPr="006E7076">
        <w:rPr>
          <w:rFonts w:ascii="Arial" w:hAnsi="Arial" w:cs="Arial"/>
          <w:b/>
          <w:sz w:val="22"/>
          <w:szCs w:val="22"/>
        </w:rPr>
        <w:t xml:space="preserve">y, że: </w:t>
      </w:r>
    </w:p>
    <w:p w14:paraId="647FA51B" w14:textId="77777777" w:rsidR="0006494D" w:rsidRPr="006E7076" w:rsidRDefault="0006494D" w:rsidP="00086233">
      <w:pPr>
        <w:pStyle w:val="Akapitzlist"/>
        <w:numPr>
          <w:ilvl w:val="0"/>
          <w:numId w:val="7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0FEDF2D3" w14:textId="77777777" w:rsidR="00D619B6" w:rsidRPr="006E7076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36893F5A" w14:textId="77777777" w:rsidR="00D619B6" w:rsidRPr="006E7076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 zapoznaliśmy się z </w:t>
      </w:r>
      <w:r w:rsidR="004E08DA" w:rsidRPr="006E7076">
        <w:rPr>
          <w:rFonts w:ascii="Arial" w:hAnsi="Arial" w:cs="Arial"/>
          <w:sz w:val="22"/>
          <w:szCs w:val="22"/>
        </w:rPr>
        <w:t xml:space="preserve">projektowanymi </w:t>
      </w:r>
      <w:r w:rsidRPr="006E7076">
        <w:rPr>
          <w:rFonts w:ascii="Arial" w:hAnsi="Arial" w:cs="Arial"/>
          <w:sz w:val="22"/>
          <w:szCs w:val="22"/>
        </w:rPr>
        <w:t xml:space="preserve">postanowieniami </w:t>
      </w:r>
      <w:r w:rsidR="004E08DA" w:rsidRPr="006E7076">
        <w:rPr>
          <w:rFonts w:ascii="Arial" w:hAnsi="Arial" w:cs="Arial"/>
          <w:sz w:val="22"/>
          <w:szCs w:val="22"/>
        </w:rPr>
        <w:t xml:space="preserve">umownymi </w:t>
      </w:r>
      <w:r w:rsidRPr="006E7076">
        <w:rPr>
          <w:rFonts w:ascii="Arial" w:hAnsi="Arial" w:cs="Arial"/>
          <w:sz w:val="22"/>
          <w:szCs w:val="22"/>
        </w:rPr>
        <w:t>załączon</w:t>
      </w:r>
      <w:r w:rsidR="004E08DA" w:rsidRPr="006E7076">
        <w:rPr>
          <w:rFonts w:ascii="Arial" w:hAnsi="Arial" w:cs="Arial"/>
          <w:sz w:val="22"/>
          <w:szCs w:val="22"/>
        </w:rPr>
        <w:t>ymi</w:t>
      </w:r>
      <w:r w:rsidRPr="006E7076">
        <w:rPr>
          <w:rFonts w:ascii="Arial" w:hAnsi="Arial" w:cs="Arial"/>
          <w:sz w:val="22"/>
          <w:szCs w:val="22"/>
        </w:rPr>
        <w:t xml:space="preserve"> do SWZ</w:t>
      </w:r>
      <w:r w:rsidR="004E08DA" w:rsidRPr="006E7076">
        <w:rPr>
          <w:rFonts w:ascii="Arial" w:hAnsi="Arial" w:cs="Arial"/>
          <w:sz w:val="22"/>
          <w:szCs w:val="22"/>
        </w:rPr>
        <w:t xml:space="preserve">, akceptujemy </w:t>
      </w:r>
      <w:r w:rsidRPr="006E7076">
        <w:rPr>
          <w:rFonts w:ascii="Arial" w:hAnsi="Arial" w:cs="Arial"/>
          <w:sz w:val="22"/>
          <w:szCs w:val="22"/>
        </w:rPr>
        <w:t xml:space="preserve">i przyjmujemy </w:t>
      </w:r>
      <w:r w:rsidR="004E08DA" w:rsidRPr="006E7076">
        <w:rPr>
          <w:rFonts w:ascii="Arial" w:hAnsi="Arial" w:cs="Arial"/>
          <w:sz w:val="22"/>
          <w:szCs w:val="22"/>
        </w:rPr>
        <w:t>je</w:t>
      </w:r>
      <w:r w:rsidRPr="006E7076">
        <w:rPr>
          <w:rFonts w:ascii="Arial" w:hAnsi="Arial" w:cs="Arial"/>
          <w:sz w:val="22"/>
          <w:szCs w:val="22"/>
        </w:rPr>
        <w:t xml:space="preserve"> bez zastrzeżeń;</w:t>
      </w:r>
    </w:p>
    <w:p w14:paraId="4A502A19" w14:textId="77777777" w:rsidR="00EF29F7" w:rsidRPr="006E7076" w:rsidRDefault="00EF29F7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006BE916" w14:textId="77777777" w:rsidR="009E4643" w:rsidRPr="006E7076" w:rsidRDefault="009E4643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6E7076">
        <w:rPr>
          <w:rFonts w:ascii="Arial" w:hAnsi="Arial" w:cs="Arial"/>
          <w:sz w:val="22"/>
          <w:szCs w:val="22"/>
        </w:rPr>
        <w:t>4</w:t>
      </w:r>
      <w:r w:rsidRPr="006E7076">
        <w:rPr>
          <w:rFonts w:ascii="Arial" w:hAnsi="Arial" w:cs="Arial"/>
          <w:sz w:val="22"/>
          <w:szCs w:val="22"/>
        </w:rPr>
        <w:t xml:space="preserve"> SWZ;</w:t>
      </w:r>
    </w:p>
    <w:p w14:paraId="46D9A8F7" w14:textId="77777777" w:rsidR="00D619B6" w:rsidRPr="006E7076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2733D982" w14:textId="77777777" w:rsidR="00D619B6" w:rsidRPr="006E7076" w:rsidRDefault="00D619B6" w:rsidP="00086233">
      <w:pPr>
        <w:numPr>
          <w:ilvl w:val="1"/>
          <w:numId w:val="7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6E7076">
        <w:rPr>
          <w:rFonts w:ascii="Arial" w:hAnsi="Arial" w:cs="Arial"/>
          <w:sz w:val="22"/>
          <w:szCs w:val="22"/>
        </w:rPr>
        <w:t xml:space="preserve">okres </w:t>
      </w:r>
      <w:r w:rsidR="004E08DA" w:rsidRPr="006E7076">
        <w:rPr>
          <w:rFonts w:ascii="Arial" w:hAnsi="Arial" w:cs="Arial"/>
          <w:sz w:val="22"/>
          <w:szCs w:val="22"/>
        </w:rPr>
        <w:t>wskazany w SWZ</w:t>
      </w:r>
      <w:r w:rsidRPr="006E7076">
        <w:rPr>
          <w:rFonts w:ascii="Arial" w:hAnsi="Arial" w:cs="Arial"/>
          <w:sz w:val="22"/>
          <w:szCs w:val="22"/>
        </w:rPr>
        <w:t>, licząc od dnia składania ofert;</w:t>
      </w:r>
    </w:p>
    <w:p w14:paraId="0B2C2400" w14:textId="77777777" w:rsidR="004E08DA" w:rsidRPr="006E7076" w:rsidRDefault="004635D6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6E7076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6E7076">
        <w:rPr>
          <w:rFonts w:ascii="Arial" w:hAnsi="Arial" w:cs="Arial"/>
          <w:sz w:val="22"/>
          <w:szCs w:val="22"/>
        </w:rPr>
        <w:t>) i są nadal aktualne.</w:t>
      </w:r>
    </w:p>
    <w:p w14:paraId="376DCA53" w14:textId="77777777" w:rsidR="004E08DA" w:rsidRPr="006E7076" w:rsidRDefault="005E58DE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Oświadczam</w:t>
      </w:r>
      <w:r w:rsidR="007B4B08" w:rsidRPr="006E7076">
        <w:rPr>
          <w:rFonts w:ascii="Arial" w:hAnsi="Arial" w:cs="Arial"/>
          <w:b/>
          <w:sz w:val="22"/>
          <w:szCs w:val="22"/>
        </w:rPr>
        <w:t>/</w:t>
      </w:r>
      <w:r w:rsidRPr="006E7076">
        <w:rPr>
          <w:rFonts w:ascii="Arial" w:hAnsi="Arial" w:cs="Arial"/>
          <w:b/>
          <w:sz w:val="22"/>
          <w:szCs w:val="22"/>
        </w:rPr>
        <w:t>y</w:t>
      </w:r>
      <w:r w:rsidRPr="006E7076">
        <w:rPr>
          <w:rFonts w:ascii="Arial" w:hAnsi="Arial" w:cs="Arial"/>
          <w:sz w:val="22"/>
          <w:szCs w:val="22"/>
        </w:rPr>
        <w:t xml:space="preserve">, że </w:t>
      </w:r>
      <w:r w:rsidR="004E08DA" w:rsidRPr="006E7076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6E7076">
        <w:rPr>
          <w:rFonts w:ascii="Arial" w:hAnsi="Arial" w:cs="Arial"/>
          <w:sz w:val="22"/>
          <w:szCs w:val="22"/>
        </w:rPr>
        <w:t>……..</w:t>
      </w:r>
      <w:r w:rsidR="004E08DA" w:rsidRPr="006E7076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6E7076">
        <w:rPr>
          <w:rFonts w:ascii="Arial" w:hAnsi="Arial" w:cs="Arial"/>
          <w:sz w:val="22"/>
          <w:szCs w:val="22"/>
        </w:rPr>
        <w:t>……….</w:t>
      </w:r>
      <w:r w:rsidR="004E08DA" w:rsidRPr="006E7076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09F7A015" w14:textId="77777777" w:rsidR="007B4B08" w:rsidRPr="006E7076" w:rsidRDefault="000577E8" w:rsidP="00086233">
      <w:pPr>
        <w:numPr>
          <w:ilvl w:val="0"/>
          <w:numId w:val="7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lastRenderedPageBreak/>
        <w:t>Oświadczam</w:t>
      </w:r>
      <w:r w:rsidR="007B4B08" w:rsidRPr="006E7076">
        <w:rPr>
          <w:rFonts w:ascii="Arial" w:hAnsi="Arial" w:cs="Arial"/>
          <w:b/>
          <w:sz w:val="22"/>
          <w:szCs w:val="22"/>
        </w:rPr>
        <w:t>/y</w:t>
      </w:r>
      <w:r w:rsidRPr="006E7076">
        <w:rPr>
          <w:rFonts w:ascii="Arial" w:hAnsi="Arial" w:cs="Arial"/>
          <w:b/>
          <w:sz w:val="22"/>
          <w:szCs w:val="22"/>
        </w:rPr>
        <w:t>, że</w:t>
      </w:r>
      <w:r w:rsidR="007B4B08" w:rsidRPr="006E7076">
        <w:rPr>
          <w:rFonts w:ascii="Arial" w:hAnsi="Arial" w:cs="Arial"/>
          <w:sz w:val="22"/>
          <w:szCs w:val="22"/>
        </w:rPr>
        <w:t>:</w:t>
      </w:r>
    </w:p>
    <w:p w14:paraId="7BC4F581" w14:textId="77777777" w:rsidR="007B4B08" w:rsidRPr="006E7076" w:rsidRDefault="000577E8" w:rsidP="00523B6B">
      <w:pPr>
        <w:pStyle w:val="Akapitzlist"/>
        <w:widowControl w:val="0"/>
        <w:numPr>
          <w:ilvl w:val="0"/>
          <w:numId w:val="23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nie polegam</w:t>
      </w:r>
      <w:r w:rsidR="007B4B08" w:rsidRPr="006E7076">
        <w:rPr>
          <w:rFonts w:ascii="Arial" w:hAnsi="Arial" w:cs="Arial"/>
          <w:sz w:val="22"/>
          <w:szCs w:val="22"/>
        </w:rPr>
        <w:t xml:space="preserve"> na zasobach innych podmiotów </w:t>
      </w:r>
      <w:r w:rsidRPr="006E7076">
        <w:rPr>
          <w:rFonts w:ascii="Arial" w:hAnsi="Arial" w:cs="Arial"/>
          <w:sz w:val="22"/>
          <w:szCs w:val="22"/>
        </w:rPr>
        <w:t>*</w:t>
      </w:r>
    </w:p>
    <w:p w14:paraId="4E0B58B0" w14:textId="77777777" w:rsidR="000577E8" w:rsidRPr="006E7076" w:rsidRDefault="000577E8" w:rsidP="00523B6B">
      <w:pPr>
        <w:pStyle w:val="Akapitzlist"/>
        <w:widowControl w:val="0"/>
        <w:numPr>
          <w:ilvl w:val="0"/>
          <w:numId w:val="23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polegam na zasobach innych podmiotów</w:t>
      </w:r>
      <w:r w:rsidR="007B4B08" w:rsidRPr="006E7076">
        <w:rPr>
          <w:rFonts w:ascii="Arial" w:hAnsi="Arial" w:cs="Arial"/>
          <w:sz w:val="22"/>
          <w:szCs w:val="22"/>
        </w:rPr>
        <w:t>*</w:t>
      </w:r>
      <w:r w:rsidRPr="006E7076">
        <w:rPr>
          <w:rFonts w:ascii="Arial" w:hAnsi="Arial" w:cs="Arial"/>
          <w:sz w:val="22"/>
          <w:szCs w:val="22"/>
        </w:rPr>
        <w:t>:</w:t>
      </w:r>
    </w:p>
    <w:p w14:paraId="24563779" w14:textId="77777777" w:rsidR="000577E8" w:rsidRPr="006E7076" w:rsidRDefault="000577E8" w:rsidP="00086233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6E7076" w:rsidRPr="006E7076" w14:paraId="386C7BE6" w14:textId="77777777" w:rsidTr="000577E8">
        <w:tc>
          <w:tcPr>
            <w:tcW w:w="3993" w:type="dxa"/>
            <w:shd w:val="clear" w:color="auto" w:fill="DFDFDF"/>
            <w:vAlign w:val="center"/>
          </w:tcPr>
          <w:p w14:paraId="1A9AE723" w14:textId="77777777" w:rsidR="000577E8" w:rsidRPr="006E7076" w:rsidRDefault="000577E8" w:rsidP="00086233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43A1FCCF" w14:textId="77777777" w:rsidR="000577E8" w:rsidRPr="006E7076" w:rsidRDefault="000577E8" w:rsidP="00086233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6E7076" w14:paraId="3B3BA06B" w14:textId="77777777" w:rsidTr="000577E8">
        <w:tc>
          <w:tcPr>
            <w:tcW w:w="3993" w:type="dxa"/>
          </w:tcPr>
          <w:p w14:paraId="34D9F335" w14:textId="77777777" w:rsidR="000577E8" w:rsidRPr="006E7076" w:rsidRDefault="000577E8" w:rsidP="00086233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8540B20" w14:textId="77777777" w:rsidR="000577E8" w:rsidRPr="006E7076" w:rsidRDefault="000577E8" w:rsidP="00086233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8601E2" w14:textId="77777777" w:rsidR="000577E8" w:rsidRPr="006E7076" w:rsidRDefault="000577E8" w:rsidP="00086233">
      <w:pPr>
        <w:spacing w:line="30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5033337" w14:textId="77777777" w:rsidR="000577E8" w:rsidRPr="006E7076" w:rsidRDefault="000577E8" w:rsidP="00086233">
      <w:pPr>
        <w:spacing w:line="30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(</w:t>
      </w:r>
      <w:r w:rsidRPr="006E7076">
        <w:rPr>
          <w:rFonts w:ascii="Arial" w:hAnsi="Arial" w:cs="Arial"/>
          <w:i/>
          <w:sz w:val="22"/>
          <w:szCs w:val="22"/>
        </w:rPr>
        <w:t>w przypadku nie wskazania</w:t>
      </w:r>
      <w:r w:rsidRPr="006E7076">
        <w:rPr>
          <w:rFonts w:ascii="Arial" w:hAnsi="Arial" w:cs="Arial"/>
          <w:sz w:val="22"/>
          <w:szCs w:val="22"/>
        </w:rPr>
        <w:t xml:space="preserve"> </w:t>
      </w:r>
      <w:r w:rsidRPr="006E7076">
        <w:rPr>
          <w:rFonts w:ascii="Arial" w:hAnsi="Arial" w:cs="Arial"/>
          <w:i/>
          <w:sz w:val="22"/>
          <w:szCs w:val="22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06D07F0E" w14:textId="77777777" w:rsidR="000577E8" w:rsidRPr="006E7076" w:rsidRDefault="000577E8" w:rsidP="00086233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07A6E6CD" w14:textId="77777777" w:rsidR="000577E8" w:rsidRPr="006E7076" w:rsidRDefault="000577E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Oświadczamy,</w:t>
      </w:r>
      <w:r w:rsidRPr="006E7076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28F0E81E" w14:textId="77777777" w:rsidR="000577E8" w:rsidRPr="006E7076" w:rsidRDefault="000577E8" w:rsidP="00523B6B">
      <w:pPr>
        <w:pStyle w:val="Akapitzlist"/>
        <w:widowControl w:val="0"/>
        <w:numPr>
          <w:ilvl w:val="0"/>
          <w:numId w:val="22"/>
        </w:num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zamierzam/y wykonać samodzielnie*</w:t>
      </w:r>
    </w:p>
    <w:p w14:paraId="3D058FBB" w14:textId="77777777" w:rsidR="000B47D0" w:rsidRPr="006E7076" w:rsidRDefault="000577E8" w:rsidP="00523B6B">
      <w:pPr>
        <w:pStyle w:val="Akapitzlist"/>
        <w:widowControl w:val="0"/>
        <w:numPr>
          <w:ilvl w:val="0"/>
          <w:numId w:val="22"/>
        </w:num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zamierzam/y powierzyć podwykonawcom*</w:t>
      </w:r>
      <w:r w:rsidR="000B47D0" w:rsidRPr="006E7076">
        <w:rPr>
          <w:rFonts w:ascii="Arial" w:hAnsi="Arial" w:cs="Arial"/>
          <w:sz w:val="22"/>
          <w:szCs w:val="22"/>
        </w:rPr>
        <w:t xml:space="preserve">. </w:t>
      </w:r>
    </w:p>
    <w:p w14:paraId="1967C1B1" w14:textId="77777777" w:rsidR="00DB3EC1" w:rsidRPr="006E7076" w:rsidRDefault="00DB3EC1" w:rsidP="00086233">
      <w:pPr>
        <w:widowControl w:val="0"/>
        <w:spacing w:line="300" w:lineRule="auto"/>
        <w:ind w:left="1361"/>
        <w:rPr>
          <w:rFonts w:ascii="Arial" w:hAnsi="Arial" w:cs="Arial"/>
          <w:sz w:val="22"/>
          <w:szCs w:val="22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116"/>
        <w:gridCol w:w="4714"/>
      </w:tblGrid>
      <w:tr w:rsidR="006E7076" w:rsidRPr="006E7076" w14:paraId="08653C38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3C7E6517" w14:textId="77777777" w:rsidR="00FC65C3" w:rsidRPr="006E7076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57F8E943" w14:textId="77777777" w:rsidR="00FC65C3" w:rsidRPr="006E7076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3199B3E" w14:textId="77777777" w:rsidR="00FC65C3" w:rsidRPr="006E7076" w:rsidRDefault="00FC65C3" w:rsidP="00086233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Nazwy (firm) podwykonawców</w:t>
            </w:r>
            <w:r w:rsidR="000577E8" w:rsidRPr="006E707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577E8" w:rsidRPr="006E7076">
              <w:rPr>
                <w:rFonts w:ascii="Arial" w:hAnsi="Arial" w:cs="Arial"/>
                <w:b/>
                <w:sz w:val="22"/>
                <w:szCs w:val="22"/>
              </w:rPr>
              <w:br/>
              <w:t>(</w:t>
            </w:r>
            <w:r w:rsidR="000577E8" w:rsidRPr="006E7076">
              <w:rPr>
                <w:rFonts w:ascii="Arial" w:hAnsi="Arial" w:cs="Arial"/>
                <w:b/>
                <w:i/>
                <w:sz w:val="22"/>
                <w:szCs w:val="22"/>
              </w:rPr>
              <w:t>o ile są znane</w:t>
            </w:r>
            <w:r w:rsidR="000577E8" w:rsidRPr="006E7076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6E7076" w:rsidRPr="006E7076" w14:paraId="7D988FF7" w14:textId="77777777" w:rsidTr="000577E8">
        <w:trPr>
          <w:trHeight w:val="375"/>
        </w:trPr>
        <w:tc>
          <w:tcPr>
            <w:tcW w:w="259" w:type="pct"/>
          </w:tcPr>
          <w:p w14:paraId="2EC3E7A5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93" w:type="pct"/>
          </w:tcPr>
          <w:p w14:paraId="2C9A715C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EF4439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8" w:type="pct"/>
          </w:tcPr>
          <w:p w14:paraId="36192476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C3" w:rsidRPr="006E7076" w14:paraId="5951AB88" w14:textId="77777777" w:rsidTr="000577E8">
        <w:trPr>
          <w:trHeight w:val="532"/>
        </w:trPr>
        <w:tc>
          <w:tcPr>
            <w:tcW w:w="259" w:type="pct"/>
          </w:tcPr>
          <w:p w14:paraId="60D7F369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3" w:type="pct"/>
          </w:tcPr>
          <w:p w14:paraId="791770A9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4A0CBE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8" w:type="pct"/>
          </w:tcPr>
          <w:p w14:paraId="1AD7868E" w14:textId="77777777" w:rsidR="00FC65C3" w:rsidRPr="006E7076" w:rsidRDefault="00FC65C3" w:rsidP="00086233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2E7838" w14:textId="77777777" w:rsidR="00221437" w:rsidRPr="006E7076" w:rsidRDefault="00221437" w:rsidP="00086233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AC6C0D3" w14:textId="77777777" w:rsidR="000577E8" w:rsidRPr="006E7076" w:rsidRDefault="000577E8" w:rsidP="00086233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5E05F9A" w14:textId="77777777" w:rsidR="000577E8" w:rsidRPr="006E7076" w:rsidRDefault="000577E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6E7076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..………………………………………………………*</w:t>
      </w:r>
    </w:p>
    <w:p w14:paraId="6BC08802" w14:textId="77777777" w:rsidR="000577E8" w:rsidRPr="006E7076" w:rsidRDefault="000577E8" w:rsidP="00086233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42EB899" w14:textId="16C0E508" w:rsidR="000577E8" w:rsidRPr="006E7076" w:rsidRDefault="000577E8" w:rsidP="00086233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6E7076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………………………………………*</w:t>
      </w:r>
    </w:p>
    <w:p w14:paraId="1F6CB9CC" w14:textId="77777777" w:rsidR="000577E8" w:rsidRPr="006E7076" w:rsidRDefault="000577E8" w:rsidP="00086233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29209663" w14:textId="77777777" w:rsidR="007B4B08" w:rsidRPr="006E7076" w:rsidRDefault="007B4B08" w:rsidP="00086233">
      <w:pPr>
        <w:widowControl w:val="0"/>
        <w:numPr>
          <w:ilvl w:val="0"/>
          <w:numId w:val="7"/>
        </w:num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Oświadczam/y, że</w:t>
      </w:r>
      <w:r w:rsidRPr="006E7076">
        <w:rPr>
          <w:rFonts w:ascii="Arial" w:hAnsi="Arial" w:cs="Arial"/>
          <w:sz w:val="22"/>
          <w:szCs w:val="22"/>
        </w:rPr>
        <w:t>:</w:t>
      </w:r>
    </w:p>
    <w:p w14:paraId="62360E2F" w14:textId="77777777" w:rsidR="007B4B08" w:rsidRPr="006E7076" w:rsidRDefault="007B4B08" w:rsidP="00523B6B">
      <w:pPr>
        <w:pStyle w:val="Bezodstpw"/>
        <w:numPr>
          <w:ilvl w:val="1"/>
          <w:numId w:val="24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ECB0015" w14:textId="77777777" w:rsidR="007B4B08" w:rsidRPr="006E7076" w:rsidRDefault="007B4B08" w:rsidP="00523B6B">
      <w:pPr>
        <w:pStyle w:val="Bezodstpw"/>
        <w:numPr>
          <w:ilvl w:val="1"/>
          <w:numId w:val="24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5CCF0BC1" w14:textId="77777777" w:rsidR="007B4B08" w:rsidRPr="006E7076" w:rsidRDefault="007B4B08" w:rsidP="00523B6B">
      <w:pPr>
        <w:pStyle w:val="Bezodstpw"/>
        <w:numPr>
          <w:ilvl w:val="1"/>
          <w:numId w:val="24"/>
        </w:numPr>
        <w:tabs>
          <w:tab w:val="clear" w:pos="0"/>
          <w:tab w:val="num" w:pos="-4253"/>
        </w:tabs>
        <w:spacing w:line="300" w:lineRule="auto"/>
        <w:ind w:left="993" w:hanging="284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 xml:space="preserve">poinformowaliśmy wszystkie osoby, których dane są zawarte w ofercie oraz poinformujemy wszystkie osoby wskazane w uzupełnieniach i wyjaśnieniach do oferty, że zgodnie z art. 74 ust. 1 ustawy z dnia 11 września 2019 r. Prawo zamówień </w:t>
      </w:r>
      <w:r w:rsidRPr="006E7076">
        <w:rPr>
          <w:rFonts w:ascii="Arial" w:hAnsi="Arial" w:cs="Arial"/>
        </w:rPr>
        <w:lastRenderedPageBreak/>
        <w:t>publicznych protokół wraz z załącznikami jest jawny oraz, iż załącznikiem do protokołu są m.in. oferty i inne dokumenty i informacje składane przez wykonawców.</w:t>
      </w:r>
    </w:p>
    <w:p w14:paraId="0E02DB0F" w14:textId="77777777" w:rsidR="007B4B08" w:rsidRPr="006E7076" w:rsidRDefault="007B4B08" w:rsidP="00086233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1E9A902A" w14:textId="77777777" w:rsidR="009E4643" w:rsidRPr="006E7076" w:rsidRDefault="009E4643" w:rsidP="00086233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6E7076">
        <w:rPr>
          <w:rFonts w:ascii="Arial" w:hAnsi="Arial" w:cs="Arial"/>
          <w:b/>
          <w:bCs/>
          <w:i/>
          <w:sz w:val="22"/>
          <w:szCs w:val="22"/>
        </w:rPr>
        <w:t>*</w:t>
      </w:r>
      <w:r w:rsidRPr="006E7076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2A995A33" w14:textId="77777777" w:rsidR="00221437" w:rsidRPr="006E7076" w:rsidRDefault="00221437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826202E" w14:textId="77777777" w:rsidR="001B22BA" w:rsidRPr="006E7076" w:rsidRDefault="001B22BA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49AD73C1" w14:textId="4741C3CE" w:rsidR="00221437" w:rsidRPr="006E7076" w:rsidRDefault="00221437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 dnia …….…………..                              ..................................................</w:t>
      </w:r>
    </w:p>
    <w:p w14:paraId="1E3E944C" w14:textId="4A091E45" w:rsidR="00221437" w:rsidRPr="006E7076" w:rsidRDefault="00221437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     ( 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>(Podpis wykonawcy/osoby uprawnionej do występowania w imieniu wykonawcy)</w:t>
      </w:r>
    </w:p>
    <w:p w14:paraId="61CBF1A3" w14:textId="77777777" w:rsidR="001C5311" w:rsidRPr="006E7076" w:rsidRDefault="001C5311" w:rsidP="00086233">
      <w:pPr>
        <w:pStyle w:val="Tekstpodstawowy3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267E33C" w14:textId="77777777" w:rsidR="00F515CE" w:rsidRPr="006E7076" w:rsidRDefault="00F515CE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17344634" w14:textId="77777777" w:rsidR="00F515CE" w:rsidRPr="006E7076" w:rsidRDefault="00F515CE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1E5BC" w14:textId="168569B0" w:rsidR="00221437" w:rsidRPr="006E7076" w:rsidRDefault="009271A3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6E7076">
        <w:rPr>
          <w:rFonts w:ascii="Arial" w:hAnsi="Arial" w:cs="Arial"/>
          <w:bCs/>
          <w:sz w:val="22"/>
          <w:szCs w:val="22"/>
        </w:rPr>
        <w:br w:type="page"/>
      </w:r>
    </w:p>
    <w:p w14:paraId="2BD7503D" w14:textId="77777777" w:rsidR="00221437" w:rsidRPr="006E7076" w:rsidRDefault="00221437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lastRenderedPageBreak/>
        <w:t>Załącznik nr 2</w:t>
      </w:r>
    </w:p>
    <w:p w14:paraId="7E2E000F" w14:textId="77777777" w:rsidR="00D7452A" w:rsidRPr="006E7076" w:rsidRDefault="00D7452A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6E7076">
        <w:rPr>
          <w:rFonts w:ascii="Arial" w:hAnsi="Arial" w:cs="Arial"/>
          <w:b/>
          <w:sz w:val="22"/>
          <w:szCs w:val="22"/>
        </w:rPr>
        <w:t>ący się o udzielenie zamówienia</w:t>
      </w:r>
      <w:r w:rsidRPr="006E7076">
        <w:rPr>
          <w:rFonts w:ascii="Arial" w:hAnsi="Arial" w:cs="Arial"/>
          <w:b/>
          <w:sz w:val="22"/>
          <w:szCs w:val="22"/>
        </w:rPr>
        <w:t>:</w:t>
      </w:r>
    </w:p>
    <w:p w14:paraId="45C53FBA" w14:textId="1BC1A6E4" w:rsidR="005601B2" w:rsidRPr="006E7076" w:rsidRDefault="00F24104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3B2A9B36" w14:textId="1087EDBA" w:rsidR="005601B2" w:rsidRPr="006E7076" w:rsidRDefault="005601B2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6C913BE2" w14:textId="77777777" w:rsidR="00F24104" w:rsidRPr="006E7076" w:rsidRDefault="00F24104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AB34211" w14:textId="77777777" w:rsidR="00F24104" w:rsidRPr="006E7076" w:rsidRDefault="00F24104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w zależności od podmiotu )</w:t>
      </w:r>
    </w:p>
    <w:p w14:paraId="69FA4E7B" w14:textId="77777777" w:rsidR="00F24104" w:rsidRPr="006E7076" w:rsidRDefault="00F24104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2A1A963" w14:textId="77777777" w:rsidR="00F24104" w:rsidRPr="006E7076" w:rsidRDefault="00F24104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E707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EEC1999" w14:textId="13CA810F" w:rsidR="00F24104" w:rsidRPr="006E7076" w:rsidRDefault="00F24104" w:rsidP="00086233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529EEC3B" w14:textId="77777777" w:rsidR="00F24104" w:rsidRPr="006E7076" w:rsidRDefault="00F24104" w:rsidP="00086233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35D9719F" w14:textId="77777777" w:rsidR="005601B2" w:rsidRPr="006E7076" w:rsidRDefault="005601B2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E8A099" w14:textId="77777777" w:rsidR="00A75252" w:rsidRPr="006E7076" w:rsidRDefault="00A75252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0466047F" w14:textId="679230A5" w:rsidR="009271A3" w:rsidRPr="006E7076" w:rsidRDefault="009271A3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8C739CD" w14:textId="77777777" w:rsidR="00D7452A" w:rsidRPr="006E7076" w:rsidRDefault="00D7452A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C9117F1" w14:textId="77777777" w:rsidR="00F515CE" w:rsidRPr="006E7076" w:rsidRDefault="009271A3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 xml:space="preserve">DOTYCZĄCE PRZESŁANEK WYKLUCZENIA Z POSTĘPOWANIA </w:t>
      </w:r>
    </w:p>
    <w:p w14:paraId="6E015A1E" w14:textId="1BC696BA" w:rsidR="009271A3" w:rsidRPr="006E7076" w:rsidRDefault="009271A3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ORAZ</w:t>
      </w:r>
    </w:p>
    <w:p w14:paraId="44EB1946" w14:textId="77777777" w:rsidR="00A75252" w:rsidRPr="006E7076" w:rsidRDefault="009271A3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6E707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A356D52" w14:textId="77777777" w:rsidR="003E31B1" w:rsidRPr="006E7076" w:rsidRDefault="003E31B1" w:rsidP="00086233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3EAFA2EE" w14:textId="124FCF40" w:rsidR="003E31B1" w:rsidRPr="006E7076" w:rsidRDefault="003E31B1" w:rsidP="00086233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6E7076">
        <w:rPr>
          <w:rFonts w:ascii="Arial" w:hAnsi="Arial" w:cs="Arial"/>
          <w:sz w:val="22"/>
          <w:szCs w:val="22"/>
        </w:rPr>
        <w:t xml:space="preserve">enia publicznego </w:t>
      </w:r>
      <w:r w:rsidRPr="006E7076">
        <w:rPr>
          <w:rFonts w:ascii="Arial" w:hAnsi="Arial" w:cs="Arial"/>
          <w:sz w:val="22"/>
          <w:szCs w:val="22"/>
        </w:rPr>
        <w:t xml:space="preserve">pn. </w:t>
      </w:r>
      <w:r w:rsidR="00B7088F" w:rsidRPr="006E7076">
        <w:rPr>
          <w:rFonts w:ascii="Arial" w:hAnsi="Arial" w:cs="Arial"/>
          <w:b/>
          <w:bCs/>
          <w:iCs/>
          <w:sz w:val="22"/>
          <w:szCs w:val="22"/>
        </w:rPr>
        <w:t>Świadczenie usługi opieki nad zwierzętami bezdomnymi oraz unieszkodliwianie zwłok zwierzęcych,</w:t>
      </w:r>
      <w:r w:rsidRPr="006E7076">
        <w:rPr>
          <w:rFonts w:ascii="Arial" w:hAnsi="Arial" w:cs="Arial"/>
          <w:b/>
          <w:i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oświadczam</w:t>
      </w:r>
      <w:r w:rsidR="00D7452A" w:rsidRPr="006E7076">
        <w:rPr>
          <w:rFonts w:ascii="Arial" w:hAnsi="Arial" w:cs="Arial"/>
          <w:sz w:val="22"/>
          <w:szCs w:val="22"/>
        </w:rPr>
        <w:t>,</w:t>
      </w:r>
      <w:r w:rsidRPr="006E7076">
        <w:rPr>
          <w:rFonts w:ascii="Arial" w:hAnsi="Arial" w:cs="Arial"/>
          <w:sz w:val="22"/>
          <w:szCs w:val="22"/>
        </w:rPr>
        <w:t xml:space="preserve"> co następuje:</w:t>
      </w:r>
    </w:p>
    <w:p w14:paraId="730A4A84" w14:textId="77777777" w:rsidR="00EA6254" w:rsidRPr="006E7076" w:rsidRDefault="00EA6254" w:rsidP="00086233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6E7076" w:rsidRPr="006E7076" w14:paraId="746D3D58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6CD9A3C9" w14:textId="77777777" w:rsidR="00843CCB" w:rsidRPr="006E7076" w:rsidRDefault="00A75252" w:rsidP="00523B6B">
            <w:pPr>
              <w:pStyle w:val="Tekstpodstawowywcity"/>
              <w:numPr>
                <w:ilvl w:val="0"/>
                <w:numId w:val="25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6E7076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6E7076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6E7076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1DD74564" w14:textId="77777777" w:rsidR="00DB3EC1" w:rsidRPr="006E7076" w:rsidRDefault="00DB3EC1" w:rsidP="00086233">
      <w:pPr>
        <w:pStyle w:val="Akapitzlist2"/>
        <w:spacing w:after="0" w:line="300" w:lineRule="auto"/>
        <w:ind w:left="480"/>
        <w:jc w:val="both"/>
        <w:rPr>
          <w:rFonts w:ascii="Arial" w:hAnsi="Arial" w:cs="Arial"/>
        </w:rPr>
      </w:pPr>
    </w:p>
    <w:p w14:paraId="668DE0DF" w14:textId="3C40F5C5" w:rsidR="00856AA7" w:rsidRPr="006E7076" w:rsidRDefault="00A75252" w:rsidP="00086233">
      <w:pPr>
        <w:pStyle w:val="Akapitzlist2"/>
        <w:numPr>
          <w:ilvl w:val="0"/>
          <w:numId w:val="10"/>
        </w:numPr>
        <w:spacing w:after="0" w:line="300" w:lineRule="auto"/>
        <w:ind w:left="480" w:hanging="480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 xml:space="preserve">Oświadczam, że nie podlegam wykluczeniu z postępowania na podstawie art. </w:t>
      </w:r>
      <w:r w:rsidR="00D7452A" w:rsidRPr="006E7076">
        <w:rPr>
          <w:rFonts w:ascii="Arial" w:hAnsi="Arial" w:cs="Arial"/>
        </w:rPr>
        <w:t>108 ust. 1</w:t>
      </w:r>
      <w:r w:rsidRPr="006E7076">
        <w:rPr>
          <w:rFonts w:ascii="Arial" w:hAnsi="Arial" w:cs="Arial"/>
        </w:rPr>
        <w:t xml:space="preserve"> </w:t>
      </w:r>
      <w:r w:rsidR="00856AA7" w:rsidRPr="006E7076">
        <w:rPr>
          <w:rFonts w:ascii="Arial" w:hAnsi="Arial" w:cs="Arial"/>
        </w:rPr>
        <w:t xml:space="preserve">pkt. 1-6 </w:t>
      </w:r>
      <w:r w:rsidRPr="006E7076">
        <w:rPr>
          <w:rFonts w:ascii="Arial" w:hAnsi="Arial" w:cs="Arial"/>
        </w:rPr>
        <w:t>ustawy Pzp</w:t>
      </w:r>
      <w:r w:rsidR="002E62C6" w:rsidRPr="006E7076">
        <w:rPr>
          <w:rFonts w:ascii="Arial" w:hAnsi="Arial" w:cs="Arial"/>
        </w:rPr>
        <w:t xml:space="preserve"> oraz na podstawie art. 7 ust. 1 pkt 1-3 ustawy z dnia 13 kwietnia 2022 r.</w:t>
      </w:r>
      <w:r w:rsidR="002E62C6" w:rsidRPr="006E7076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r w:rsidR="00F515CE" w:rsidRPr="006E7076">
        <w:rPr>
          <w:rFonts w:ascii="Arial" w:hAnsi="Arial" w:cs="Arial"/>
          <w:bCs/>
        </w:rPr>
        <w:t xml:space="preserve">t.j. </w:t>
      </w:r>
      <w:r w:rsidR="002E62C6" w:rsidRPr="006E7076">
        <w:rPr>
          <w:rFonts w:ascii="Arial" w:hAnsi="Arial" w:cs="Arial"/>
          <w:bCs/>
        </w:rPr>
        <w:t>Dz.U. z 202</w:t>
      </w:r>
      <w:r w:rsidR="00F515CE" w:rsidRPr="006E7076">
        <w:rPr>
          <w:rFonts w:ascii="Arial" w:hAnsi="Arial" w:cs="Arial"/>
          <w:bCs/>
        </w:rPr>
        <w:t>5</w:t>
      </w:r>
      <w:r w:rsidR="002E62C6" w:rsidRPr="006E7076">
        <w:rPr>
          <w:rFonts w:ascii="Arial" w:hAnsi="Arial" w:cs="Arial"/>
          <w:bCs/>
        </w:rPr>
        <w:t xml:space="preserve"> r. poz. 5</w:t>
      </w:r>
      <w:r w:rsidR="00F515CE" w:rsidRPr="006E7076">
        <w:rPr>
          <w:rFonts w:ascii="Arial" w:hAnsi="Arial" w:cs="Arial"/>
          <w:bCs/>
        </w:rPr>
        <w:t>14</w:t>
      </w:r>
      <w:r w:rsidR="002E62C6" w:rsidRPr="006E7076">
        <w:rPr>
          <w:rFonts w:ascii="Arial" w:hAnsi="Arial" w:cs="Arial"/>
          <w:bCs/>
        </w:rPr>
        <w:t>).</w:t>
      </w:r>
    </w:p>
    <w:p w14:paraId="6BF8B927" w14:textId="77777777" w:rsidR="00856AA7" w:rsidRPr="006E7076" w:rsidRDefault="00A75252" w:rsidP="00086233">
      <w:pPr>
        <w:pStyle w:val="Akapitzlist2"/>
        <w:numPr>
          <w:ilvl w:val="0"/>
          <w:numId w:val="10"/>
        </w:numPr>
        <w:spacing w:after="0" w:line="300" w:lineRule="auto"/>
        <w:ind w:left="480" w:hanging="480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 xml:space="preserve">Oświadczam, że </w:t>
      </w:r>
      <w:r w:rsidR="00856AA7" w:rsidRPr="006E7076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6E7076">
        <w:rPr>
          <w:rFonts w:ascii="Arial" w:hAnsi="Arial" w:cs="Arial"/>
          <w:i/>
        </w:rPr>
        <w:t>(podać mającą zastosowanie podstawę wykluczenia spośród wymienionych w art. 108 ust. 1 pkt 1</w:t>
      </w:r>
      <w:r w:rsidR="005C738E" w:rsidRPr="006E7076">
        <w:rPr>
          <w:rFonts w:ascii="Arial" w:hAnsi="Arial" w:cs="Arial"/>
          <w:i/>
        </w:rPr>
        <w:t>,2 i 5</w:t>
      </w:r>
      <w:r w:rsidR="00856AA7" w:rsidRPr="006E7076">
        <w:rPr>
          <w:rFonts w:ascii="Arial" w:hAnsi="Arial" w:cs="Arial"/>
          <w:i/>
        </w:rPr>
        <w:t>).</w:t>
      </w:r>
      <w:r w:rsidR="00856AA7" w:rsidRPr="006E7076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6E7076">
        <w:rPr>
          <w:rFonts w:ascii="Arial" w:hAnsi="Arial" w:cs="Arial"/>
        </w:rPr>
        <w:t>.</w:t>
      </w:r>
      <w:r w:rsidR="00856AA7" w:rsidRPr="006E7076">
        <w:rPr>
          <w:rFonts w:ascii="Arial" w:hAnsi="Arial" w:cs="Arial"/>
        </w:rPr>
        <w:t>………………………………………</w:t>
      </w:r>
      <w:r w:rsidR="00BA7FF0" w:rsidRPr="006E7076">
        <w:rPr>
          <w:rFonts w:ascii="Arial" w:hAnsi="Arial" w:cs="Arial"/>
        </w:rPr>
        <w:t>…………………………………………………………………</w:t>
      </w:r>
      <w:r w:rsidR="00856AA7" w:rsidRPr="006E7076">
        <w:rPr>
          <w:rFonts w:ascii="Arial" w:hAnsi="Arial" w:cs="Arial"/>
        </w:rPr>
        <w:t>………………………………………....</w:t>
      </w:r>
    </w:p>
    <w:p w14:paraId="3FE40DD2" w14:textId="2AA917F0" w:rsidR="00856AA7" w:rsidRPr="006E7076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6E7076">
        <w:rPr>
          <w:rFonts w:ascii="Arial" w:hAnsi="Arial" w:cs="Arial"/>
          <w:sz w:val="22"/>
          <w:szCs w:val="22"/>
        </w:rPr>
        <w:t>………………………</w:t>
      </w:r>
    </w:p>
    <w:p w14:paraId="2AF3067C" w14:textId="77777777" w:rsidR="00856AA7" w:rsidRPr="006E7076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484C8AAE" w14:textId="77777777" w:rsidR="00856AA7" w:rsidRPr="006E7076" w:rsidRDefault="00856AA7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3B710190" w14:textId="77777777" w:rsidR="00A75252" w:rsidRPr="006E7076" w:rsidRDefault="005601B2" w:rsidP="00086233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   </w:t>
      </w:r>
      <w:r w:rsidR="00856AA7" w:rsidRPr="006E7076">
        <w:rPr>
          <w:rFonts w:ascii="Arial" w:hAnsi="Arial" w:cs="Arial"/>
          <w:sz w:val="22"/>
          <w:szCs w:val="22"/>
        </w:rPr>
        <w:t>2) ………………………………………………</w:t>
      </w:r>
      <w:r w:rsidR="00A75252" w:rsidRPr="006E7076">
        <w:rPr>
          <w:rFonts w:ascii="Arial" w:hAnsi="Arial" w:cs="Arial"/>
          <w:sz w:val="22"/>
          <w:szCs w:val="22"/>
        </w:rPr>
        <w:t>…</w:t>
      </w:r>
    </w:p>
    <w:p w14:paraId="7955CEAC" w14:textId="77777777" w:rsidR="00A75252" w:rsidRPr="006E7076" w:rsidRDefault="00A75252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77B4CD" w14:textId="77777777" w:rsidR="00F515CE" w:rsidRPr="006E7076" w:rsidRDefault="00F515C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476A3E3" w14:textId="77777777" w:rsidR="00F515CE" w:rsidRPr="006E7076" w:rsidRDefault="00F515C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3E31B1" w:rsidRPr="006E7076" w14:paraId="05334A6F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6BE682C2" w14:textId="77777777" w:rsidR="003E31B1" w:rsidRPr="006E7076" w:rsidRDefault="00A75252" w:rsidP="00523B6B">
            <w:pPr>
              <w:pStyle w:val="Tekstpodstawowywcity"/>
              <w:numPr>
                <w:ilvl w:val="0"/>
                <w:numId w:val="25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1BBB44D7" w14:textId="77777777" w:rsidR="003E31B1" w:rsidRPr="006E7076" w:rsidRDefault="003E31B1" w:rsidP="00086233">
      <w:pPr>
        <w:pStyle w:val="Tekstpodstawowywcity"/>
        <w:spacing w:line="30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7A4CAEA3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6E7076">
        <w:rPr>
          <w:rFonts w:ascii="Arial" w:hAnsi="Arial" w:cs="Arial"/>
          <w:sz w:val="22"/>
          <w:szCs w:val="22"/>
        </w:rPr>
        <w:t>przez Zamawiającego w O</w:t>
      </w:r>
      <w:r w:rsidR="00F24104" w:rsidRPr="006E7076">
        <w:rPr>
          <w:rFonts w:ascii="Arial" w:hAnsi="Arial" w:cs="Arial"/>
          <w:sz w:val="22"/>
          <w:szCs w:val="22"/>
        </w:rPr>
        <w:t xml:space="preserve">głoszeniu o zamówieniu oraz w  pkt. 7.2 </w:t>
      </w:r>
      <w:r w:rsidRPr="006E7076">
        <w:rPr>
          <w:rFonts w:ascii="Arial" w:hAnsi="Arial" w:cs="Arial"/>
          <w:sz w:val="22"/>
          <w:szCs w:val="22"/>
        </w:rPr>
        <w:t>Specyfikacji Warunków Zamówienia.</w:t>
      </w:r>
    </w:p>
    <w:p w14:paraId="6AD4AECE" w14:textId="77777777" w:rsidR="001A42DD" w:rsidRPr="006E7076" w:rsidRDefault="001A42DD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A3401A" w14:textId="77777777" w:rsidR="00843CCB" w:rsidRPr="006E7076" w:rsidRDefault="00843CCB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3E31B1" w:rsidRPr="006E7076" w14:paraId="709A6FB9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1EDF1E4F" w14:textId="77777777" w:rsidR="003E31B1" w:rsidRPr="006E7076" w:rsidRDefault="003E31B1" w:rsidP="00523B6B">
            <w:pPr>
              <w:pStyle w:val="Akapitzlist"/>
              <w:numPr>
                <w:ilvl w:val="0"/>
                <w:numId w:val="25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6FBD00CB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0D45DDD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6E7076">
        <w:rPr>
          <w:rFonts w:ascii="Arial" w:hAnsi="Arial" w:cs="Arial"/>
          <w:sz w:val="22"/>
          <w:szCs w:val="22"/>
        </w:rPr>
        <w:t>7.2</w:t>
      </w:r>
      <w:r w:rsidRPr="006E7076">
        <w:rPr>
          <w:rFonts w:ascii="Arial" w:hAnsi="Arial" w:cs="Arial"/>
          <w:b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Specyfikacji Warunków Zamówienia, polegam na zasobach następującego/ych podmiotu/ów: …………………………………………………………………………….………………………….</w:t>
      </w:r>
    </w:p>
    <w:p w14:paraId="2E21B357" w14:textId="0C85F493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</w:t>
      </w:r>
    </w:p>
    <w:p w14:paraId="5DE9D217" w14:textId="1760BA6A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</w:t>
      </w:r>
      <w:r w:rsidR="005601B2" w:rsidRPr="006E7076">
        <w:rPr>
          <w:rFonts w:ascii="Arial" w:hAnsi="Arial" w:cs="Arial"/>
          <w:sz w:val="22"/>
          <w:szCs w:val="22"/>
        </w:rPr>
        <w:t>…….</w:t>
      </w:r>
      <w:r w:rsidRPr="006E707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6E2DB31D" w14:textId="77777777" w:rsidR="003E31B1" w:rsidRPr="006E7076" w:rsidRDefault="003E31B1" w:rsidP="00086233">
      <w:pPr>
        <w:spacing w:line="300" w:lineRule="auto"/>
        <w:jc w:val="center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</w:t>
      </w:r>
      <w:r w:rsidR="00F24104" w:rsidRPr="006E7076">
        <w:rPr>
          <w:rFonts w:ascii="Arial" w:hAnsi="Arial" w:cs="Arial"/>
          <w:i/>
          <w:sz w:val="22"/>
          <w:szCs w:val="22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6E7076">
        <w:rPr>
          <w:rFonts w:ascii="Arial" w:hAnsi="Arial" w:cs="Arial"/>
          <w:i/>
          <w:sz w:val="22"/>
          <w:szCs w:val="22"/>
        </w:rPr>
        <w:t>).</w:t>
      </w:r>
    </w:p>
    <w:p w14:paraId="6A3D5BEA" w14:textId="77777777" w:rsidR="003E31B1" w:rsidRPr="006E7076" w:rsidRDefault="003E31B1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3E31B1" w:rsidRPr="006E7076" w14:paraId="36AF28D8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EFC0DED" w14:textId="77777777" w:rsidR="003E31B1" w:rsidRPr="006E7076" w:rsidRDefault="003E31B1" w:rsidP="00523B6B">
            <w:pPr>
              <w:pStyle w:val="Akapitzlist"/>
              <w:numPr>
                <w:ilvl w:val="0"/>
                <w:numId w:val="25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8BEC7F3" w14:textId="77777777" w:rsidR="003E31B1" w:rsidRPr="006E7076" w:rsidRDefault="003E31B1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4A099B2E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930EBF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0E4E7FC" w14:textId="77777777" w:rsidR="00964810" w:rsidRPr="006E7076" w:rsidRDefault="00964810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8A46A57" w14:textId="77777777" w:rsidR="00964810" w:rsidRPr="006E7076" w:rsidRDefault="00964810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90637F" w14:textId="77777777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C45DB72" w14:textId="17D06471" w:rsidR="003E31B1" w:rsidRPr="006E7076" w:rsidRDefault="003E31B1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………………… dnia …….…………..    </w:t>
      </w:r>
      <w:r w:rsidR="00F24104" w:rsidRPr="006E7076">
        <w:rPr>
          <w:rFonts w:ascii="Arial" w:hAnsi="Arial" w:cs="Arial"/>
          <w:sz w:val="22"/>
          <w:szCs w:val="22"/>
        </w:rPr>
        <w:t xml:space="preserve">                    </w:t>
      </w:r>
      <w:r w:rsidR="00F515CE" w:rsidRPr="006E7076">
        <w:rPr>
          <w:rFonts w:ascii="Arial" w:hAnsi="Arial" w:cs="Arial"/>
          <w:sz w:val="22"/>
          <w:szCs w:val="22"/>
        </w:rPr>
        <w:tab/>
      </w:r>
      <w:r w:rsidR="00F24104" w:rsidRPr="006E7076">
        <w:rPr>
          <w:rFonts w:ascii="Arial" w:hAnsi="Arial" w:cs="Arial"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 xml:space="preserve">    </w:t>
      </w:r>
      <w:r w:rsidR="005601B2" w:rsidRPr="006E7076">
        <w:rPr>
          <w:rFonts w:ascii="Arial" w:hAnsi="Arial" w:cs="Arial"/>
          <w:sz w:val="22"/>
          <w:szCs w:val="22"/>
        </w:rPr>
        <w:t>...............</w:t>
      </w:r>
      <w:r w:rsidRPr="006E7076">
        <w:rPr>
          <w:rFonts w:ascii="Arial" w:hAnsi="Arial" w:cs="Arial"/>
          <w:sz w:val="22"/>
          <w:szCs w:val="22"/>
        </w:rPr>
        <w:t>..........................................</w:t>
      </w:r>
    </w:p>
    <w:p w14:paraId="7F009C39" w14:textId="23EF947B" w:rsidR="003E31B1" w:rsidRPr="006E7076" w:rsidRDefault="003E31B1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(Podpis wykonawcy/osoby uprawnionej do</w:t>
      </w:r>
      <w:r w:rsidR="00F515CE" w:rsidRPr="006E7076">
        <w:rPr>
          <w:rFonts w:ascii="Arial" w:hAnsi="Arial" w:cs="Arial"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występowania w imieniu wykonawcy)</w:t>
      </w:r>
    </w:p>
    <w:p w14:paraId="5576218E" w14:textId="77777777" w:rsidR="003E31B1" w:rsidRPr="006E7076" w:rsidRDefault="003E31B1" w:rsidP="00086233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4517BE3D" w14:textId="77777777" w:rsidR="00843CCB" w:rsidRPr="006E7076" w:rsidRDefault="00843CCB" w:rsidP="00086233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AE9F8FC" w14:textId="77777777" w:rsidR="003E31B1" w:rsidRPr="006E7076" w:rsidRDefault="003E31B1" w:rsidP="00086233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D01B8AF" w14:textId="77777777" w:rsidR="003E31B1" w:rsidRPr="006E7076" w:rsidRDefault="003E31B1" w:rsidP="00086233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0616E2F3" w14:textId="77777777" w:rsidR="00964810" w:rsidRPr="006E7076" w:rsidRDefault="00964810" w:rsidP="00086233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4C5E35B6" w14:textId="77777777" w:rsidR="00964810" w:rsidRPr="006E7076" w:rsidRDefault="00964810" w:rsidP="00086233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798EBEA8" w14:textId="77777777" w:rsidR="00964810" w:rsidRPr="006E7076" w:rsidRDefault="00964810" w:rsidP="00086233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237F7D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br w:type="page"/>
      </w:r>
    </w:p>
    <w:p w14:paraId="4EDEB002" w14:textId="77777777" w:rsidR="005C738E" w:rsidRPr="006E7076" w:rsidRDefault="005C738E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50130F26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0638F728" w14:textId="02B4129C" w:rsidR="005C738E" w:rsidRPr="006E7076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526E5E8C" w14:textId="77777777" w:rsidR="005C738E" w:rsidRPr="006E7076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6F2DF05B" w14:textId="77777777" w:rsidR="005C738E" w:rsidRPr="006E7076" w:rsidRDefault="005C738E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06AC88C" w14:textId="77777777" w:rsidR="005C738E" w:rsidRPr="006E7076" w:rsidRDefault="005C738E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w zależności od podmiotu )</w:t>
      </w:r>
    </w:p>
    <w:p w14:paraId="2B9C7582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2C54BD1E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E707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9E7E6EA" w14:textId="486BF13C" w:rsidR="005C738E" w:rsidRPr="006E7076" w:rsidRDefault="005C738E" w:rsidP="00086233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60926FA1" w14:textId="77777777" w:rsidR="005C738E" w:rsidRPr="006E7076" w:rsidRDefault="005C738E" w:rsidP="00086233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6CD15E69" w14:textId="77777777" w:rsidR="005C738E" w:rsidRPr="006E7076" w:rsidRDefault="005C738E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1FC3B4" w14:textId="77777777" w:rsidR="005C738E" w:rsidRPr="006E7076" w:rsidRDefault="005C738E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58A3970C" w14:textId="28E4AB73" w:rsidR="005C738E" w:rsidRPr="006E7076" w:rsidRDefault="005C738E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6E68C37" w14:textId="77777777" w:rsidR="005C738E" w:rsidRPr="006E7076" w:rsidRDefault="005C738E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9DE031" w14:textId="77777777" w:rsidR="005C738E" w:rsidRPr="006E7076" w:rsidRDefault="005C738E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34AE72D8" w14:textId="77777777" w:rsidR="005C738E" w:rsidRPr="006E7076" w:rsidRDefault="005C738E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2378A768" w14:textId="77777777" w:rsidR="005C738E" w:rsidRPr="006E7076" w:rsidRDefault="005C738E" w:rsidP="00086233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66BAF993" w14:textId="77777777" w:rsidR="005C738E" w:rsidRPr="006E7076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E057078" w14:textId="3C6BE811" w:rsidR="005C738E" w:rsidRPr="006E7076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6326C3" w:rsidRPr="006E7076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7088F" w:rsidRPr="006E7076">
        <w:rPr>
          <w:rFonts w:ascii="Arial" w:hAnsi="Arial" w:cs="Arial"/>
          <w:b/>
          <w:bCs/>
          <w:iCs/>
          <w:sz w:val="22"/>
          <w:szCs w:val="22"/>
        </w:rPr>
        <w:t>Świadczenie usługi opieki nad zwierzętami bezdomnymi oraz unieszkodliwianie zwłok zwierzęcych,</w:t>
      </w:r>
      <w:r w:rsidR="002E62C6" w:rsidRPr="006E7076">
        <w:rPr>
          <w:rFonts w:ascii="Arial" w:hAnsi="Arial" w:cs="Arial"/>
          <w:b/>
          <w:i/>
          <w:sz w:val="22"/>
          <w:szCs w:val="22"/>
        </w:rPr>
        <w:t xml:space="preserve"> </w:t>
      </w:r>
      <w:r w:rsidR="00E833BD" w:rsidRPr="006E7076">
        <w:rPr>
          <w:rFonts w:ascii="Arial" w:hAnsi="Arial" w:cs="Arial"/>
          <w:b/>
          <w:i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6E7076" w:rsidRPr="006E7076" w14:paraId="3B37CF49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21B86CEF" w14:textId="77777777" w:rsidR="005C738E" w:rsidRPr="006E7076" w:rsidRDefault="005C738E" w:rsidP="00523B6B">
            <w:pPr>
              <w:pStyle w:val="Tekstpodstawowywcity"/>
              <w:numPr>
                <w:ilvl w:val="0"/>
                <w:numId w:val="28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671801C7" w14:textId="77777777" w:rsidR="002E62C6" w:rsidRPr="006E7076" w:rsidRDefault="002E62C6" w:rsidP="00086233">
      <w:pPr>
        <w:pStyle w:val="Akapitzlist2"/>
        <w:spacing w:after="0" w:line="300" w:lineRule="auto"/>
        <w:jc w:val="both"/>
        <w:rPr>
          <w:rFonts w:ascii="Arial" w:hAnsi="Arial" w:cs="Arial"/>
        </w:rPr>
      </w:pPr>
    </w:p>
    <w:p w14:paraId="1F091C77" w14:textId="37FD302E" w:rsidR="005C738E" w:rsidRPr="006E7076" w:rsidRDefault="005C738E" w:rsidP="00523B6B">
      <w:pPr>
        <w:pStyle w:val="Akapitzlist2"/>
        <w:numPr>
          <w:ilvl w:val="0"/>
          <w:numId w:val="43"/>
        </w:numPr>
        <w:spacing w:after="0" w:line="300" w:lineRule="auto"/>
        <w:ind w:left="426" w:hanging="426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>Oświadczam, że nie podlegam wykluczeniu z postępowania na podstawie art. 108 ust. 1 pkt. 1-6 ustawy Pzp</w:t>
      </w:r>
      <w:r w:rsidR="002E62C6" w:rsidRPr="006E7076">
        <w:rPr>
          <w:rFonts w:ascii="Arial" w:hAnsi="Arial" w:cs="Arial"/>
        </w:rPr>
        <w:t xml:space="preserve"> oraz na podstawie art. 7 ust. 1 pkt 1-3 ustawy z dnia 13 kwietnia 2022 r.</w:t>
      </w:r>
      <w:r w:rsidR="002E62C6" w:rsidRPr="006E7076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r w:rsidR="00F515CE" w:rsidRPr="006E7076">
        <w:rPr>
          <w:rFonts w:ascii="Arial" w:hAnsi="Arial" w:cs="Arial"/>
          <w:bCs/>
        </w:rPr>
        <w:t xml:space="preserve">t.j. </w:t>
      </w:r>
      <w:r w:rsidR="002E62C6" w:rsidRPr="006E7076">
        <w:rPr>
          <w:rFonts w:ascii="Arial" w:hAnsi="Arial" w:cs="Arial"/>
          <w:bCs/>
        </w:rPr>
        <w:t>Dz.U. z 202</w:t>
      </w:r>
      <w:r w:rsidR="00F515CE" w:rsidRPr="006E7076">
        <w:rPr>
          <w:rFonts w:ascii="Arial" w:hAnsi="Arial" w:cs="Arial"/>
          <w:bCs/>
        </w:rPr>
        <w:t>5</w:t>
      </w:r>
      <w:r w:rsidR="002E62C6" w:rsidRPr="006E7076">
        <w:rPr>
          <w:rFonts w:ascii="Arial" w:hAnsi="Arial" w:cs="Arial"/>
          <w:bCs/>
        </w:rPr>
        <w:t xml:space="preserve"> r. poz. </w:t>
      </w:r>
      <w:r w:rsidR="00806213" w:rsidRPr="006E7076">
        <w:rPr>
          <w:rFonts w:ascii="Arial" w:hAnsi="Arial" w:cs="Arial"/>
          <w:bCs/>
        </w:rPr>
        <w:t>5</w:t>
      </w:r>
      <w:r w:rsidR="00F515CE" w:rsidRPr="006E7076">
        <w:rPr>
          <w:rFonts w:ascii="Arial" w:hAnsi="Arial" w:cs="Arial"/>
          <w:bCs/>
        </w:rPr>
        <w:t>14</w:t>
      </w:r>
      <w:r w:rsidR="002E62C6" w:rsidRPr="006E7076">
        <w:rPr>
          <w:rFonts w:ascii="Arial" w:hAnsi="Arial" w:cs="Arial"/>
          <w:bCs/>
        </w:rPr>
        <w:t>).</w:t>
      </w:r>
    </w:p>
    <w:p w14:paraId="3B95CDA8" w14:textId="1289C661" w:rsidR="005C738E" w:rsidRPr="006E7076" w:rsidRDefault="005C738E" w:rsidP="00523B6B">
      <w:pPr>
        <w:pStyle w:val="Akapitzlist2"/>
        <w:numPr>
          <w:ilvl w:val="0"/>
          <w:numId w:val="43"/>
        </w:numPr>
        <w:spacing w:after="0" w:line="300" w:lineRule="auto"/>
        <w:ind w:left="426" w:hanging="426"/>
        <w:jc w:val="both"/>
        <w:rPr>
          <w:rFonts w:ascii="Arial" w:hAnsi="Arial" w:cs="Arial"/>
        </w:rPr>
      </w:pPr>
      <w:r w:rsidRPr="006E7076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6E7076">
        <w:rPr>
          <w:rFonts w:ascii="Arial" w:hAnsi="Arial" w:cs="Arial"/>
          <w:i/>
        </w:rPr>
        <w:t>(podać mającą zastosowanie podstawę wykluczenia spośród wymienionych w art. 108 ust. 1 pkt 1,2 i 5).</w:t>
      </w:r>
      <w:r w:rsidRPr="006E7076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7CFF8A5B" w14:textId="178F3630" w:rsidR="005C738E" w:rsidRPr="006E7076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726BCD93" w14:textId="77777777" w:rsidR="005C738E" w:rsidRPr="006E7076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2CBA7ECF" w14:textId="77777777" w:rsidR="005C738E" w:rsidRPr="006E7076" w:rsidRDefault="005C738E" w:rsidP="00086233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099F8F2A" w14:textId="77777777" w:rsidR="005C738E" w:rsidRPr="006E7076" w:rsidRDefault="005C738E" w:rsidP="00086233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   2) …………………………………………………</w:t>
      </w:r>
    </w:p>
    <w:p w14:paraId="4943E811" w14:textId="77777777" w:rsidR="005C738E" w:rsidRPr="006E7076" w:rsidRDefault="005C738E" w:rsidP="00086233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6E7076" w:rsidRPr="006E7076" w14:paraId="7B6DC996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D2ABBA7" w14:textId="77777777" w:rsidR="005C738E" w:rsidRPr="006E7076" w:rsidRDefault="005C738E" w:rsidP="00523B6B">
            <w:pPr>
              <w:pStyle w:val="Tekstpodstawowywcity"/>
              <w:numPr>
                <w:ilvl w:val="0"/>
                <w:numId w:val="28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3DDB6A1E" w14:textId="6C1E9E56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pkt. 7.2 Specyfikacji Warunków Zamówienia udostępniam następujące zasoby:</w:t>
      </w:r>
    </w:p>
    <w:p w14:paraId="2582C6A9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BF8FE" w14:textId="77777777" w:rsidR="005C738E" w:rsidRPr="006E7076" w:rsidRDefault="005C738E" w:rsidP="00086233">
      <w:pPr>
        <w:spacing w:line="300" w:lineRule="auto"/>
        <w:jc w:val="center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(należy wskazać zakres w jakim podmiot trzeci udostępnia zasoby)</w:t>
      </w:r>
    </w:p>
    <w:p w14:paraId="575BF992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E8232F2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6E7076">
        <w:rPr>
          <w:rFonts w:ascii="Arial" w:hAnsi="Arial" w:cs="Arial"/>
          <w:b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63E9771B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5C738E" w:rsidRPr="006E7076" w14:paraId="0DCEAB2F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0E8B3721" w14:textId="77777777" w:rsidR="005C738E" w:rsidRPr="006E7076" w:rsidRDefault="005C738E" w:rsidP="00523B6B">
            <w:pPr>
              <w:pStyle w:val="Akapitzlist"/>
              <w:numPr>
                <w:ilvl w:val="0"/>
                <w:numId w:val="28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4C89D469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</w:p>
    <w:p w14:paraId="5EA68BAC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6E7076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64922EC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ECD7E9E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C7F46CC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9CBB9F4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7A9A82B" w14:textId="77777777" w:rsidR="005C738E" w:rsidRPr="006E7076" w:rsidRDefault="005C738E" w:rsidP="00086233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11A71DF" w14:textId="77777777" w:rsidR="00F515CE" w:rsidRPr="006E7076" w:rsidRDefault="00F515CE" w:rsidP="00F515C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1E8F754B" w14:textId="77777777" w:rsidR="00F515CE" w:rsidRPr="006E7076" w:rsidRDefault="00F515CE" w:rsidP="00F515CE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00938CB3" w14:textId="77777777" w:rsidR="00F515CE" w:rsidRPr="006E7076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7896953" w14:textId="77777777" w:rsidR="00F515CE" w:rsidRPr="006E7076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D9A54C5" w14:textId="77777777" w:rsidR="00F515CE" w:rsidRPr="006E7076" w:rsidRDefault="00F515CE" w:rsidP="00F515C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AFC3EC9" w14:textId="77777777" w:rsidR="00F515CE" w:rsidRPr="006E7076" w:rsidRDefault="00F515CE" w:rsidP="00F515CE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2A0178DE" w14:textId="77777777" w:rsidR="00F515CE" w:rsidRPr="006E7076" w:rsidRDefault="00F515CE" w:rsidP="00F515CE">
      <w:pPr>
        <w:pStyle w:val="Tekstpodstawowy2"/>
        <w:spacing w:line="300" w:lineRule="auto"/>
        <w:ind w:left="120" w:hanging="120"/>
        <w:rPr>
          <w:rFonts w:ascii="Arial" w:hAnsi="Arial" w:cs="Arial"/>
          <w:sz w:val="22"/>
          <w:szCs w:val="22"/>
        </w:rPr>
      </w:pPr>
    </w:p>
    <w:p w14:paraId="4EEB0736" w14:textId="1A8B777C" w:rsidR="008F090F" w:rsidRPr="006E7076" w:rsidRDefault="00F515CE" w:rsidP="00F515CE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9807976" w14:textId="77777777" w:rsidR="005C738E" w:rsidRPr="006E7076" w:rsidRDefault="005C738E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br w:type="page"/>
      </w:r>
    </w:p>
    <w:p w14:paraId="245738E0" w14:textId="39D00864" w:rsidR="00111DC0" w:rsidRPr="006E7076" w:rsidRDefault="00111DC0" w:rsidP="00086233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C3193B" w:rsidRPr="006E7076">
        <w:rPr>
          <w:rFonts w:ascii="Arial" w:hAnsi="Arial" w:cs="Arial"/>
          <w:sz w:val="22"/>
          <w:szCs w:val="22"/>
        </w:rPr>
        <w:t>4</w:t>
      </w:r>
    </w:p>
    <w:p w14:paraId="412DAA7D" w14:textId="77777777" w:rsidR="00111DC0" w:rsidRPr="006E7076" w:rsidRDefault="00111DC0" w:rsidP="00086233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0FF25155" w14:textId="75608565" w:rsidR="00111DC0" w:rsidRPr="006E7076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5E26EE23" w14:textId="77777777" w:rsidR="00111DC0" w:rsidRPr="006E7076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168AA0C4" w14:textId="77777777" w:rsidR="00111DC0" w:rsidRPr="006E7076" w:rsidRDefault="00111DC0" w:rsidP="00086233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F462FD4" w14:textId="77777777" w:rsidR="00111DC0" w:rsidRPr="006E7076" w:rsidRDefault="00111DC0" w:rsidP="00086233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w zależności od podmiotu )</w:t>
      </w:r>
    </w:p>
    <w:p w14:paraId="22A5D3CD" w14:textId="77777777" w:rsidR="00111DC0" w:rsidRPr="006E7076" w:rsidRDefault="00111DC0" w:rsidP="00086233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4EBB15A5" w14:textId="77777777" w:rsidR="00111DC0" w:rsidRPr="006E7076" w:rsidRDefault="00111DC0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A3A414A" w14:textId="77777777" w:rsidR="00111DC0" w:rsidRPr="006E7076" w:rsidRDefault="00111DC0" w:rsidP="00086233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7E7B8BC" w14:textId="77777777" w:rsidR="00111DC0" w:rsidRPr="006E7076" w:rsidRDefault="00111DC0" w:rsidP="00086233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A6B9B8" w14:textId="77777777" w:rsidR="00111DC0" w:rsidRPr="006E7076" w:rsidRDefault="00111DC0" w:rsidP="00086233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6E7076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A2FB53D" w14:textId="7CDEC68E" w:rsidR="00111DC0" w:rsidRPr="006E7076" w:rsidRDefault="00111DC0" w:rsidP="00086233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5348C67E" w14:textId="77777777" w:rsidR="00111DC0" w:rsidRPr="006E7076" w:rsidRDefault="00111DC0" w:rsidP="00086233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9F3A7BE" w14:textId="03C6F293" w:rsidR="00111DC0" w:rsidRPr="006E7076" w:rsidRDefault="00111DC0" w:rsidP="00086233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6E7076">
        <w:rPr>
          <w:rFonts w:ascii="Arial" w:hAnsi="Arial" w:cs="Arial"/>
          <w:b/>
          <w:sz w:val="22"/>
          <w:szCs w:val="22"/>
        </w:rPr>
        <w:t xml:space="preserve"> </w:t>
      </w:r>
      <w:r w:rsidR="00C3193B" w:rsidRPr="006E7076">
        <w:rPr>
          <w:rFonts w:ascii="Arial" w:hAnsi="Arial" w:cs="Arial"/>
          <w:b/>
          <w:bCs/>
          <w:iCs/>
          <w:sz w:val="22"/>
          <w:szCs w:val="22"/>
        </w:rPr>
        <w:t xml:space="preserve">Świadczenie usługi opieki nad zwierzętami bezdomnymi oraz unieszkodliwianie zwłok zwierzęcych, </w:t>
      </w:r>
      <w:r w:rsidRPr="006E7076">
        <w:rPr>
          <w:rFonts w:ascii="Arial" w:hAnsi="Arial" w:cs="Arial"/>
          <w:b/>
          <w:sz w:val="22"/>
          <w:szCs w:val="22"/>
        </w:rPr>
        <w:t xml:space="preserve"> </w:t>
      </w:r>
      <w:r w:rsidRPr="006E7076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0376E0F2" w14:textId="77777777" w:rsidR="00111DC0" w:rsidRPr="006E7076" w:rsidRDefault="00111DC0" w:rsidP="00086233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A04AE1" w14:textId="77777777" w:rsidR="00111DC0" w:rsidRPr="006E7076" w:rsidRDefault="00111DC0" w:rsidP="00523B6B">
      <w:pPr>
        <w:pStyle w:val="Akapitzlist"/>
        <w:numPr>
          <w:ilvl w:val="0"/>
          <w:numId w:val="29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5A655E99" w14:textId="77777777" w:rsidR="00111DC0" w:rsidRPr="006E7076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7DEAEAA6" w14:textId="77777777" w:rsidR="00111DC0" w:rsidRPr="006E7076" w:rsidRDefault="00111DC0" w:rsidP="00523B6B">
      <w:pPr>
        <w:pStyle w:val="Akapitzlist"/>
        <w:numPr>
          <w:ilvl w:val="0"/>
          <w:numId w:val="29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3838D5B2" w14:textId="77777777" w:rsidR="00111DC0" w:rsidRPr="006E7076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776ADD03" w14:textId="77777777" w:rsidR="00111DC0" w:rsidRPr="006E7076" w:rsidRDefault="00111DC0" w:rsidP="00086233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56BA59D" w14:textId="77777777" w:rsidR="00111DC0" w:rsidRPr="006E7076" w:rsidRDefault="00111DC0" w:rsidP="00086233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sym w:font="Symbol" w:char="F02A"/>
      </w:r>
      <w:r w:rsidRPr="006E7076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3DBD6C79" w14:textId="77777777" w:rsidR="00111DC0" w:rsidRPr="006E7076" w:rsidRDefault="00111DC0" w:rsidP="00086233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26F7424A" w14:textId="77777777" w:rsidR="00111DC0" w:rsidRPr="006E7076" w:rsidRDefault="00111DC0" w:rsidP="00086233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5209FA3B" w14:textId="77777777" w:rsidR="00CE58F6" w:rsidRPr="006E7076" w:rsidRDefault="00CE58F6" w:rsidP="00CE58F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63D1866B" w14:textId="77777777" w:rsidR="00CE58F6" w:rsidRPr="006E7076" w:rsidRDefault="00CE58F6" w:rsidP="00CE58F6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781EA0AB" w14:textId="77777777" w:rsidR="00CE58F6" w:rsidRPr="006E7076" w:rsidRDefault="00CE58F6" w:rsidP="00CE58F6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E629638" w14:textId="77777777" w:rsidR="00CE58F6" w:rsidRPr="006E7076" w:rsidRDefault="00CE58F6" w:rsidP="00CE58F6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6E7076">
        <w:rPr>
          <w:rFonts w:ascii="Arial" w:hAnsi="Arial" w:cs="Arial"/>
          <w:bCs/>
          <w:sz w:val="22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161F1BA" w14:textId="77777777" w:rsidR="00C3193B" w:rsidRPr="006E7076" w:rsidRDefault="00C3193B" w:rsidP="00CE58F6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8423B0B" w14:textId="77777777" w:rsidR="00C3193B" w:rsidRPr="006E7076" w:rsidRDefault="00C3193B" w:rsidP="00CE58F6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4172D235" w14:textId="77777777" w:rsidR="00C3193B" w:rsidRPr="006E7076" w:rsidRDefault="00C3193B" w:rsidP="00CE58F6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B0441D3" w14:textId="17DB4C19" w:rsidR="00C3193B" w:rsidRPr="006E7076" w:rsidRDefault="00C3193B" w:rsidP="00C319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Załącznik nr 5a</w:t>
      </w:r>
    </w:p>
    <w:p w14:paraId="3D5DF892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915C65D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3367C902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2F9728CB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504D022" w14:textId="77777777" w:rsidR="00C3193B" w:rsidRPr="006E7076" w:rsidRDefault="00C3193B" w:rsidP="00C3193B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w zależności od podmiotu )</w:t>
      </w:r>
    </w:p>
    <w:p w14:paraId="34B180C5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18A5C5EF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E707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AA7166D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67141AB4" w14:textId="77777777" w:rsidR="00C3193B" w:rsidRPr="006E7076" w:rsidRDefault="00C3193B" w:rsidP="00C3193B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0F45E438" w14:textId="77777777" w:rsidR="00C3193B" w:rsidRPr="006E7076" w:rsidRDefault="00C3193B" w:rsidP="00C3193B">
      <w:pPr>
        <w:spacing w:line="288" w:lineRule="auto"/>
        <w:rPr>
          <w:rFonts w:asciiTheme="majorHAnsi" w:hAnsiTheme="majorHAnsi" w:cstheme="minorHAnsi"/>
          <w:u w:val="single"/>
        </w:rPr>
      </w:pPr>
    </w:p>
    <w:p w14:paraId="0750F26B" w14:textId="77777777" w:rsidR="00C3193B" w:rsidRPr="006E7076" w:rsidRDefault="00C3193B" w:rsidP="00C3193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FORMULARZ CENOWY</w:t>
      </w:r>
    </w:p>
    <w:p w14:paraId="47709D95" w14:textId="77777777" w:rsidR="00C3193B" w:rsidRPr="006E7076" w:rsidRDefault="00C3193B" w:rsidP="00C3193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65A2523" w14:textId="77777777" w:rsidR="00C3193B" w:rsidRPr="006E7076" w:rsidRDefault="00C3193B" w:rsidP="00C3193B">
      <w:pPr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składany na potrzeby części nr 1 postępowania o udzielenie zamówienia publicznego pn.</w:t>
      </w:r>
      <w:r w:rsidRPr="006E7076">
        <w:rPr>
          <w:rFonts w:ascii="Arial" w:hAnsi="Arial" w:cs="Arial"/>
          <w:sz w:val="22"/>
          <w:szCs w:val="22"/>
        </w:rPr>
        <w:br/>
      </w:r>
    </w:p>
    <w:p w14:paraId="0B4F788C" w14:textId="77777777" w:rsidR="00C3193B" w:rsidRPr="006E7076" w:rsidRDefault="00C3193B" w:rsidP="00C3193B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6E7076">
        <w:rPr>
          <w:rFonts w:ascii="Arial" w:hAnsi="Arial" w:cs="Arial"/>
          <w:b/>
          <w:bCs/>
          <w:iCs/>
          <w:sz w:val="22"/>
          <w:szCs w:val="22"/>
        </w:rPr>
        <w:t>Świadczenie usługi opieki nad zwierzętami bezdomnymi oraz unieszkodliwianie zwłok zwierzęcych</w:t>
      </w:r>
    </w:p>
    <w:p w14:paraId="02D05B9E" w14:textId="77777777" w:rsidR="00C3193B" w:rsidRPr="006E7076" w:rsidRDefault="00C3193B" w:rsidP="00C3193B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14:paraId="0E577E30" w14:textId="77777777" w:rsidR="00C3193B" w:rsidRPr="006E7076" w:rsidRDefault="00C3193B" w:rsidP="00C3193B">
      <w:pPr>
        <w:jc w:val="center"/>
        <w:rPr>
          <w:rFonts w:ascii="Cambria" w:hAnsi="Cambria"/>
          <w:b/>
          <w:i/>
        </w:rPr>
      </w:pPr>
      <w:r w:rsidRPr="006E7076">
        <w:rPr>
          <w:rFonts w:ascii="Arial" w:hAnsi="Arial" w:cs="Arial"/>
          <w:b/>
          <w:i/>
          <w:sz w:val="22"/>
          <w:szCs w:val="22"/>
        </w:rPr>
        <w:t>Oferujemy realizację zamówienia zgodnie z poniższą ceną:</w:t>
      </w:r>
      <w:r w:rsidRPr="006E7076">
        <w:rPr>
          <w:rFonts w:ascii="Cambria" w:hAnsi="Cambria"/>
          <w:b/>
          <w:i/>
        </w:rPr>
        <w:br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75"/>
        <w:gridCol w:w="1134"/>
        <w:gridCol w:w="1418"/>
        <w:gridCol w:w="1559"/>
      </w:tblGrid>
      <w:tr w:rsidR="006E7076" w:rsidRPr="006E7076" w14:paraId="25F6BB5F" w14:textId="77777777" w:rsidTr="00353E56">
        <w:tc>
          <w:tcPr>
            <w:tcW w:w="637" w:type="dxa"/>
            <w:shd w:val="clear" w:color="auto" w:fill="E6E6E6"/>
            <w:vAlign w:val="center"/>
          </w:tcPr>
          <w:p w14:paraId="4D90BD59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175" w:type="dxa"/>
            <w:shd w:val="clear" w:color="auto" w:fill="E6E6E6"/>
            <w:vAlign w:val="center"/>
          </w:tcPr>
          <w:p w14:paraId="44BCDBD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Rodzaj usług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C4BBA01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Ilość [szt.]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02B707D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</w:rPr>
              <w:t>Cena jednostkowa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D8720C2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  <w:p w14:paraId="040098E8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C x D</w:t>
            </w:r>
          </w:p>
        </w:tc>
      </w:tr>
      <w:tr w:rsidR="006E7076" w:rsidRPr="006E7076" w14:paraId="2B58942D" w14:textId="77777777" w:rsidTr="00353E56">
        <w:tc>
          <w:tcPr>
            <w:tcW w:w="637" w:type="dxa"/>
            <w:shd w:val="clear" w:color="auto" w:fill="E6E6E6"/>
            <w:vAlign w:val="center"/>
          </w:tcPr>
          <w:p w14:paraId="057F031B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5175" w:type="dxa"/>
            <w:shd w:val="clear" w:color="auto" w:fill="E6E6E6"/>
            <w:vAlign w:val="center"/>
          </w:tcPr>
          <w:p w14:paraId="74A6E33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168C9D1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134059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99885FA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6E7076" w:rsidRPr="006E7076" w14:paraId="3DD970F4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00393959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2E59CB3F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odławianiu bezdomnych zwierząt z terenu Miasta Ustroń, ich transporcie oraz przyjęciu do schroniska dla zwierząt oraz przetrzymywania ich w tym schronisku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5D70768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15 szt.</w:t>
            </w:r>
          </w:p>
        </w:tc>
        <w:tc>
          <w:tcPr>
            <w:tcW w:w="1418" w:type="dxa"/>
            <w:vAlign w:val="center"/>
          </w:tcPr>
          <w:p w14:paraId="6543E8A3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79409678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3B1DC7BD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59CF281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7B42DAD1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zapewnieniu całodobowej opieki weterynaryjnej w przypadkach zdarzeń drogowych dotyczących rannych zwierząt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ED16E8C" w14:textId="448A1BA1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15 szt.</w:t>
            </w:r>
          </w:p>
        </w:tc>
        <w:tc>
          <w:tcPr>
            <w:tcW w:w="1418" w:type="dxa"/>
            <w:vAlign w:val="center"/>
          </w:tcPr>
          <w:p w14:paraId="538ADCFB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114C6726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477D00D5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00847A93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755F15DE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przeprowadzaniu sterylizacji bądź kastracji zwierząt przebywających w schronisku dla zwierząt</w:t>
            </w:r>
            <w:r w:rsidRPr="006E7076">
              <w:rPr>
                <w:rFonts w:ascii="Arial" w:hAnsi="Arial" w:cs="Arial"/>
                <w:bCs/>
                <w:sz w:val="22"/>
                <w:szCs w:val="22"/>
              </w:rPr>
              <w:t xml:space="preserve"> dłużej niż 14 dni,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BD6D5E4" w14:textId="618F1B5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4 szt.</w:t>
            </w:r>
          </w:p>
        </w:tc>
        <w:tc>
          <w:tcPr>
            <w:tcW w:w="1418" w:type="dxa"/>
            <w:vAlign w:val="center"/>
          </w:tcPr>
          <w:p w14:paraId="5BD874F3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1A0B886A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3E651BBA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2195B94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07F2BB95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usypianiu ślepych miotów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612F93B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 miot</w:t>
            </w:r>
          </w:p>
        </w:tc>
        <w:tc>
          <w:tcPr>
            <w:tcW w:w="1418" w:type="dxa"/>
            <w:vAlign w:val="center"/>
          </w:tcPr>
          <w:p w14:paraId="20F00575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330E15BF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5EC2BAFF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47E57228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48593C3A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zapewnieniu bezdomnym zwierzętom bezdomnym miejsca w schronisku dla zwierząt,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6852CA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12 miesięcy</w:t>
            </w:r>
          </w:p>
        </w:tc>
        <w:tc>
          <w:tcPr>
            <w:tcW w:w="1418" w:type="dxa"/>
            <w:vAlign w:val="center"/>
          </w:tcPr>
          <w:p w14:paraId="173CE16F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15A10ED5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09817E81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F8CBCA0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052D26DD" w14:textId="77777777" w:rsidR="00C3193B" w:rsidRPr="006E7076" w:rsidRDefault="00C3193B" w:rsidP="00353E56">
            <w:p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 xml:space="preserve">Usługa polegająca na poszukiwaniu nowych właścicieli zwierząt </w:t>
            </w:r>
            <w:r w:rsidRPr="006E7076">
              <w:rPr>
                <w:rFonts w:ascii="Arial" w:hAnsi="Arial" w:cs="Arial"/>
                <w:bCs/>
                <w:sz w:val="22"/>
                <w:szCs w:val="22"/>
              </w:rPr>
              <w:t>samodzielnie lub przy współpracy z organizacjami pozarządowymi, których celem statutowym jest ochrona zwierząt</w:t>
            </w:r>
            <w:r w:rsidRPr="006E7076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0388C95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 usługa całoroczna</w:t>
            </w:r>
          </w:p>
        </w:tc>
        <w:tc>
          <w:tcPr>
            <w:tcW w:w="1418" w:type="dxa"/>
            <w:vAlign w:val="center"/>
          </w:tcPr>
          <w:p w14:paraId="0475EEA0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3B500FF8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54B58916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47DED36F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727" w:type="dxa"/>
            <w:gridSpan w:val="3"/>
            <w:shd w:val="clear" w:color="auto" w:fill="F2F2F2" w:themeFill="background1" w:themeFillShade="F2"/>
          </w:tcPr>
          <w:p w14:paraId="4A62287C" w14:textId="77777777" w:rsidR="00C3193B" w:rsidRPr="006E7076" w:rsidRDefault="00C3193B" w:rsidP="00353E5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ŁĄCZNA CENA REALIZACJI CZĘŚCI NR 1 ZAMÓWIENIA [ZŁ] BRUTTO</w:t>
            </w:r>
          </w:p>
        </w:tc>
        <w:tc>
          <w:tcPr>
            <w:tcW w:w="1559" w:type="dxa"/>
            <w:vAlign w:val="center"/>
          </w:tcPr>
          <w:p w14:paraId="32B7EAC0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58F9D1" w14:textId="77777777" w:rsidR="00C3193B" w:rsidRPr="006E7076" w:rsidRDefault="00C3193B" w:rsidP="00C3193B">
      <w:pPr>
        <w:rPr>
          <w:rFonts w:ascii="Arial" w:hAnsi="Arial" w:cs="Arial"/>
          <w:sz w:val="22"/>
          <w:szCs w:val="22"/>
        </w:rPr>
      </w:pPr>
    </w:p>
    <w:p w14:paraId="1774A530" w14:textId="77777777" w:rsidR="00C3193B" w:rsidRPr="006E7076" w:rsidRDefault="00C3193B" w:rsidP="00C3193B">
      <w:pPr>
        <w:spacing w:after="120" w:line="360" w:lineRule="auto"/>
        <w:ind w:left="709" w:hanging="709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</w:p>
    <w:p w14:paraId="70F1E93E" w14:textId="77777777" w:rsidR="00C3193B" w:rsidRPr="006E7076" w:rsidRDefault="00C3193B" w:rsidP="00C3193B">
      <w:pPr>
        <w:spacing w:after="120" w:line="360" w:lineRule="auto"/>
        <w:ind w:left="851" w:hanging="851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  <w:r w:rsidRPr="006E707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lastRenderedPageBreak/>
        <w:t xml:space="preserve">Uwaga: </w:t>
      </w:r>
      <w:r w:rsidRPr="006E707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tab/>
        <w:t>kwotę z pozycji: wiersz nr 7, kolumna E (łączna cena realizacji zamówienia brutto [zł]) należy przenieść do formularza oferty (pkt nr 1.1.), jako cenę ofertową dla części nr 1 zamówienia.</w:t>
      </w:r>
    </w:p>
    <w:p w14:paraId="0B8DE251" w14:textId="77777777" w:rsidR="00C3193B" w:rsidRPr="006E7076" w:rsidRDefault="00C3193B" w:rsidP="00C3193B">
      <w:pPr>
        <w:pStyle w:val="Tekstkomentarza3"/>
        <w:jc w:val="both"/>
        <w:rPr>
          <w:rFonts w:ascii="Arial Narrow" w:hAnsi="Arial Narrow"/>
          <w:sz w:val="24"/>
          <w:szCs w:val="24"/>
        </w:rPr>
      </w:pPr>
    </w:p>
    <w:p w14:paraId="5D2FFB64" w14:textId="77777777" w:rsidR="00C3193B" w:rsidRPr="006E7076" w:rsidRDefault="00C3193B" w:rsidP="00C3193B">
      <w:pPr>
        <w:pStyle w:val="Tekstkomentarza3"/>
        <w:jc w:val="both"/>
        <w:rPr>
          <w:rFonts w:ascii="Arial Narrow" w:hAnsi="Arial Narrow"/>
          <w:sz w:val="24"/>
          <w:szCs w:val="24"/>
        </w:rPr>
      </w:pPr>
    </w:p>
    <w:p w14:paraId="6C976F7A" w14:textId="77777777" w:rsidR="00C3193B" w:rsidRPr="006E7076" w:rsidRDefault="00C3193B" w:rsidP="00C319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089C9FA6" w14:textId="69B7FB3B" w:rsidR="00C3193B" w:rsidRPr="006E7076" w:rsidRDefault="00C3193B" w:rsidP="00C3193B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</w:t>
      </w:r>
    </w:p>
    <w:p w14:paraId="522E061C" w14:textId="77777777" w:rsidR="00C3193B" w:rsidRPr="006E7076" w:rsidRDefault="00C3193B">
      <w:pPr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br w:type="page"/>
      </w:r>
    </w:p>
    <w:p w14:paraId="6D6C0A40" w14:textId="77777777" w:rsidR="00C3193B" w:rsidRPr="006E7076" w:rsidRDefault="00C3193B" w:rsidP="00C3193B">
      <w:pPr>
        <w:rPr>
          <w:rFonts w:asciiTheme="majorHAnsi" w:hAnsiTheme="majorHAnsi" w:cstheme="minorHAnsi"/>
          <w:sz w:val="16"/>
          <w:szCs w:val="16"/>
        </w:rPr>
      </w:pPr>
    </w:p>
    <w:p w14:paraId="56BAB3F2" w14:textId="77777777" w:rsidR="00C3193B" w:rsidRPr="006E7076" w:rsidRDefault="00C3193B" w:rsidP="00C3193B">
      <w:pPr>
        <w:rPr>
          <w:rFonts w:asciiTheme="majorHAnsi" w:hAnsiTheme="majorHAnsi" w:cstheme="minorHAnsi"/>
          <w:sz w:val="16"/>
          <w:szCs w:val="16"/>
        </w:rPr>
      </w:pPr>
    </w:p>
    <w:p w14:paraId="329B0D7B" w14:textId="758E349E" w:rsidR="00C3193B" w:rsidRPr="006E7076" w:rsidRDefault="00C3193B" w:rsidP="00C319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Załącznik nr 5b</w:t>
      </w:r>
    </w:p>
    <w:p w14:paraId="01610306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01BDC0C5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6798F2E6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71AB42C5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522D6FA9" w14:textId="77777777" w:rsidR="00C3193B" w:rsidRPr="006E7076" w:rsidRDefault="00C3193B" w:rsidP="00C3193B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w zależności od podmiotu )</w:t>
      </w:r>
    </w:p>
    <w:p w14:paraId="3421760B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2BA6110" w14:textId="77777777" w:rsidR="00C3193B" w:rsidRPr="006E7076" w:rsidRDefault="00C3193B" w:rsidP="00C319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6E707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32A46DA" w14:textId="77777777" w:rsidR="00C3193B" w:rsidRPr="006E7076" w:rsidRDefault="00C3193B" w:rsidP="00C319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…………………………………………</w:t>
      </w:r>
    </w:p>
    <w:p w14:paraId="47ED0133" w14:textId="77777777" w:rsidR="00C3193B" w:rsidRPr="006E7076" w:rsidRDefault="00C3193B" w:rsidP="00C3193B">
      <w:pPr>
        <w:spacing w:after="120" w:line="300" w:lineRule="auto"/>
        <w:rPr>
          <w:rFonts w:ascii="Arial" w:hAnsi="Arial" w:cs="Arial"/>
          <w:i/>
          <w:sz w:val="22"/>
          <w:szCs w:val="22"/>
        </w:rPr>
      </w:pPr>
      <w:r w:rsidRPr="006E7076">
        <w:rPr>
          <w:rFonts w:ascii="Arial" w:hAnsi="Arial" w:cs="Arial"/>
          <w:i/>
          <w:sz w:val="22"/>
          <w:szCs w:val="22"/>
        </w:rPr>
        <w:t>(imię, nazwisko, stanowisko/podstawa do reprezentacji)</w:t>
      </w:r>
    </w:p>
    <w:p w14:paraId="6A53D080" w14:textId="77777777" w:rsidR="00C3193B" w:rsidRPr="006E7076" w:rsidRDefault="00C3193B" w:rsidP="00C3193B">
      <w:pPr>
        <w:spacing w:line="288" w:lineRule="auto"/>
        <w:rPr>
          <w:rFonts w:asciiTheme="majorHAnsi" w:hAnsiTheme="majorHAnsi" w:cstheme="minorHAnsi"/>
          <w:u w:val="single"/>
        </w:rPr>
      </w:pPr>
    </w:p>
    <w:p w14:paraId="2C72A993" w14:textId="77777777" w:rsidR="00C3193B" w:rsidRPr="006E7076" w:rsidRDefault="00C3193B" w:rsidP="00C3193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E7076">
        <w:rPr>
          <w:rFonts w:ascii="Arial" w:hAnsi="Arial" w:cs="Arial"/>
          <w:b/>
          <w:sz w:val="22"/>
          <w:szCs w:val="22"/>
          <w:u w:val="single"/>
        </w:rPr>
        <w:t>FORMULARZ CENOWY</w:t>
      </w:r>
    </w:p>
    <w:p w14:paraId="45E03588" w14:textId="77777777" w:rsidR="00C3193B" w:rsidRPr="006E7076" w:rsidRDefault="00C3193B" w:rsidP="00C3193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5728709" w14:textId="7C0D6B43" w:rsidR="00C3193B" w:rsidRPr="006E7076" w:rsidRDefault="00C3193B" w:rsidP="00C3193B">
      <w:pPr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>składany na potrzeby części nr 2 postępowania o udzielenie zamówienia publicznego pn.</w:t>
      </w:r>
      <w:r w:rsidRPr="006E7076">
        <w:rPr>
          <w:rFonts w:ascii="Arial" w:hAnsi="Arial" w:cs="Arial"/>
          <w:sz w:val="22"/>
          <w:szCs w:val="22"/>
        </w:rPr>
        <w:br/>
      </w:r>
    </w:p>
    <w:p w14:paraId="55B33BEF" w14:textId="77777777" w:rsidR="00C3193B" w:rsidRPr="006E7076" w:rsidRDefault="00C3193B" w:rsidP="00C3193B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6E7076">
        <w:rPr>
          <w:rFonts w:ascii="Arial" w:hAnsi="Arial" w:cs="Arial"/>
          <w:b/>
          <w:bCs/>
          <w:iCs/>
          <w:sz w:val="22"/>
          <w:szCs w:val="22"/>
        </w:rPr>
        <w:t>Świadczenie usługi opieki nad zwierzętami bezdomnymi oraz unieszkodliwianie zwłok zwierzęcych</w:t>
      </w:r>
    </w:p>
    <w:p w14:paraId="580F2D98" w14:textId="77777777" w:rsidR="00C3193B" w:rsidRPr="006E7076" w:rsidRDefault="00C3193B" w:rsidP="00C3193B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14:paraId="47890C90" w14:textId="5954FE07" w:rsidR="00C3193B" w:rsidRPr="006E7076" w:rsidRDefault="00C3193B" w:rsidP="00C3193B">
      <w:pPr>
        <w:jc w:val="center"/>
        <w:rPr>
          <w:rFonts w:ascii="Cambria" w:hAnsi="Cambria"/>
          <w:b/>
          <w:i/>
        </w:rPr>
      </w:pPr>
      <w:r w:rsidRPr="006E7076">
        <w:rPr>
          <w:rFonts w:ascii="Arial" w:hAnsi="Arial" w:cs="Arial"/>
          <w:b/>
          <w:i/>
          <w:sz w:val="22"/>
          <w:szCs w:val="22"/>
        </w:rPr>
        <w:t>Oferujemy realizację zamówienia zgodnie z poniższą ceną:</w:t>
      </w:r>
      <w:r w:rsidRPr="006E7076">
        <w:rPr>
          <w:rFonts w:ascii="Cambria" w:hAnsi="Cambria"/>
          <w:b/>
          <w:i/>
        </w:rPr>
        <w:br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75"/>
        <w:gridCol w:w="1134"/>
        <w:gridCol w:w="1418"/>
        <w:gridCol w:w="1559"/>
      </w:tblGrid>
      <w:tr w:rsidR="006E7076" w:rsidRPr="006E7076" w14:paraId="621D8CCD" w14:textId="77777777" w:rsidTr="00353E56">
        <w:tc>
          <w:tcPr>
            <w:tcW w:w="637" w:type="dxa"/>
            <w:shd w:val="clear" w:color="auto" w:fill="E6E6E6"/>
            <w:vAlign w:val="center"/>
          </w:tcPr>
          <w:p w14:paraId="6FB3C9C6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175" w:type="dxa"/>
            <w:shd w:val="clear" w:color="auto" w:fill="E6E6E6"/>
            <w:vAlign w:val="center"/>
          </w:tcPr>
          <w:p w14:paraId="5F50AC7C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Rodzaj usług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4F5FF1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Ilość [szt.]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C48F538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</w:rPr>
              <w:t>Cena jednostkowa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5F43E95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</w:p>
          <w:p w14:paraId="3611C0C8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C x D</w:t>
            </w:r>
          </w:p>
        </w:tc>
      </w:tr>
      <w:tr w:rsidR="006E7076" w:rsidRPr="006E7076" w14:paraId="0D8F7AEA" w14:textId="77777777" w:rsidTr="00353E56">
        <w:tc>
          <w:tcPr>
            <w:tcW w:w="637" w:type="dxa"/>
            <w:shd w:val="clear" w:color="auto" w:fill="E6E6E6"/>
            <w:vAlign w:val="center"/>
          </w:tcPr>
          <w:p w14:paraId="22AF6DA4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5175" w:type="dxa"/>
            <w:shd w:val="clear" w:color="auto" w:fill="E6E6E6"/>
            <w:vAlign w:val="center"/>
          </w:tcPr>
          <w:p w14:paraId="3F0DE5E6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33980AC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00A1157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D47FBB1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6E7076" w:rsidRPr="006E7076" w14:paraId="60F978ED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546B0CAB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29D1D5A9" w14:textId="77777777" w:rsidR="00C3193B" w:rsidRPr="006E7076" w:rsidRDefault="00C3193B" w:rsidP="00353E56">
            <w:pPr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zbieraniu, transporcie i unieszkodliwianie zwłok zwierząt lub ich części – duże zwierzę np. łania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1FE908E" w14:textId="4EDF6865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15 szt.</w:t>
            </w:r>
          </w:p>
        </w:tc>
        <w:tc>
          <w:tcPr>
            <w:tcW w:w="1418" w:type="dxa"/>
            <w:vAlign w:val="center"/>
          </w:tcPr>
          <w:p w14:paraId="4DFC8176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6AFF58AB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441ED7A2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5DA11003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175" w:type="dxa"/>
            <w:shd w:val="clear" w:color="auto" w:fill="F2F2F2" w:themeFill="background1" w:themeFillShade="F2"/>
          </w:tcPr>
          <w:p w14:paraId="06F01CDC" w14:textId="77777777" w:rsidR="00C3193B" w:rsidRPr="006E7076" w:rsidRDefault="00C3193B" w:rsidP="00353E56">
            <w:pPr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Usługa polegająca na zbieraniu, transporcie i unieszkodliwianie zwłok zwierząt lub ich części – małe zwierzę np. kuna, kot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48FC843" w14:textId="372BF6DF" w:rsidR="00C3193B" w:rsidRPr="006E7076" w:rsidRDefault="00C3193B" w:rsidP="00353E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25 szt.</w:t>
            </w:r>
          </w:p>
        </w:tc>
        <w:tc>
          <w:tcPr>
            <w:tcW w:w="1418" w:type="dxa"/>
            <w:vAlign w:val="center"/>
          </w:tcPr>
          <w:p w14:paraId="5B028FD9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  <w:tc>
          <w:tcPr>
            <w:tcW w:w="1559" w:type="dxa"/>
            <w:vAlign w:val="center"/>
          </w:tcPr>
          <w:p w14:paraId="0C556C0D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6E7076" w:rsidRPr="006E7076" w14:paraId="2BD6E04F" w14:textId="77777777" w:rsidTr="00353E56">
        <w:trPr>
          <w:trHeight w:val="386"/>
        </w:trPr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6E43426E" w14:textId="77777777" w:rsidR="00C3193B" w:rsidRPr="006E7076" w:rsidRDefault="00C3193B" w:rsidP="00353E5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07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727" w:type="dxa"/>
            <w:gridSpan w:val="3"/>
            <w:shd w:val="clear" w:color="auto" w:fill="F2F2F2" w:themeFill="background1" w:themeFillShade="F2"/>
          </w:tcPr>
          <w:p w14:paraId="25587B56" w14:textId="77777777" w:rsidR="00C3193B" w:rsidRPr="006E7076" w:rsidRDefault="00C3193B" w:rsidP="00353E5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7076">
              <w:rPr>
                <w:rFonts w:ascii="Arial" w:hAnsi="Arial" w:cs="Arial"/>
                <w:b/>
                <w:sz w:val="22"/>
                <w:szCs w:val="22"/>
              </w:rPr>
              <w:t>ŁĄCZNA CENA REALIZACJI CZĘŚCI NR 2 ZAMÓWIENIA [ZŁ] BRUTTO</w:t>
            </w:r>
          </w:p>
        </w:tc>
        <w:tc>
          <w:tcPr>
            <w:tcW w:w="1559" w:type="dxa"/>
            <w:vAlign w:val="center"/>
          </w:tcPr>
          <w:p w14:paraId="4E805201" w14:textId="77777777" w:rsidR="00C3193B" w:rsidRPr="006E7076" w:rsidRDefault="00C3193B" w:rsidP="00353E5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67F869" w14:textId="77777777" w:rsidR="00C3193B" w:rsidRPr="006E7076" w:rsidRDefault="00C3193B" w:rsidP="00C3193B">
      <w:pPr>
        <w:rPr>
          <w:rFonts w:ascii="Cambria" w:hAnsi="Cambria"/>
        </w:rPr>
      </w:pPr>
    </w:p>
    <w:p w14:paraId="48B1B973" w14:textId="77777777" w:rsidR="00C3193B" w:rsidRPr="006E7076" w:rsidRDefault="00C3193B" w:rsidP="00C3193B">
      <w:pPr>
        <w:spacing w:after="120" w:line="360" w:lineRule="auto"/>
        <w:ind w:left="709" w:hanging="709"/>
        <w:jc w:val="both"/>
        <w:rPr>
          <w:rFonts w:asciiTheme="majorHAnsi" w:eastAsia="Arial Unicode MS" w:hAnsiTheme="majorHAnsi"/>
          <w:kern w:val="1"/>
          <w:lang w:eastAsia="hi-IN" w:bidi="hi-IN"/>
        </w:rPr>
      </w:pPr>
    </w:p>
    <w:p w14:paraId="65243A6E" w14:textId="77777777" w:rsidR="00C3193B" w:rsidRPr="006E7076" w:rsidRDefault="00C3193B" w:rsidP="00C3193B">
      <w:pPr>
        <w:spacing w:after="120" w:line="360" w:lineRule="auto"/>
        <w:ind w:left="851" w:hanging="851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  <w:r w:rsidRPr="006E707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t xml:space="preserve">Uwaga: </w:t>
      </w:r>
      <w:r w:rsidRPr="006E7076"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  <w:tab/>
        <w:t>kwotę z pozycji: wiersz nr 3, kolumna E (łączna cena realizacji zamówienia brutto [zł]) należy przenieść do formularza oferty (pkt nr 1.2.), jako cenę ofertową dla części nr 2 zamówienia.</w:t>
      </w:r>
    </w:p>
    <w:p w14:paraId="0801F934" w14:textId="77777777" w:rsidR="00C3193B" w:rsidRPr="006E7076" w:rsidRDefault="00C3193B" w:rsidP="00C3193B">
      <w:pPr>
        <w:spacing w:after="120" w:line="360" w:lineRule="auto"/>
        <w:ind w:left="851" w:hanging="851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</w:p>
    <w:p w14:paraId="036B3A43" w14:textId="77777777" w:rsidR="00C3193B" w:rsidRPr="006E7076" w:rsidRDefault="00C3193B" w:rsidP="00C3193B">
      <w:pPr>
        <w:spacing w:after="120" w:line="360" w:lineRule="auto"/>
        <w:ind w:left="851" w:hanging="851"/>
        <w:jc w:val="both"/>
        <w:rPr>
          <w:rFonts w:ascii="Arial" w:eastAsia="Arial Unicode MS" w:hAnsi="Arial" w:cs="Arial"/>
          <w:kern w:val="1"/>
          <w:sz w:val="22"/>
          <w:szCs w:val="22"/>
          <w:lang w:eastAsia="hi-IN" w:bidi="hi-IN"/>
        </w:rPr>
      </w:pPr>
    </w:p>
    <w:p w14:paraId="7CA330F7" w14:textId="77777777" w:rsidR="00C3193B" w:rsidRPr="006E7076" w:rsidRDefault="00C3193B" w:rsidP="00C319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………………… dnia …….…………..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.........................................................</w:t>
      </w:r>
    </w:p>
    <w:p w14:paraId="7CB2F51B" w14:textId="69DBA752" w:rsidR="00EA6254" w:rsidRPr="006E7076" w:rsidRDefault="00C3193B" w:rsidP="006E7076">
      <w:pPr>
        <w:pStyle w:val="Tekstpodstawowy3"/>
        <w:spacing w:after="0" w:line="300" w:lineRule="auto"/>
        <w:jc w:val="right"/>
        <w:rPr>
          <w:rFonts w:ascii="Arial" w:hAnsi="Arial" w:cs="Arial"/>
          <w:sz w:val="22"/>
          <w:szCs w:val="22"/>
        </w:rPr>
      </w:pPr>
      <w:r w:rsidRPr="006E7076">
        <w:rPr>
          <w:rFonts w:ascii="Arial" w:hAnsi="Arial" w:cs="Arial"/>
          <w:sz w:val="22"/>
          <w:szCs w:val="22"/>
        </w:rPr>
        <w:t xml:space="preserve">(Miejscowość)                 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     </w:t>
      </w:r>
      <w:r w:rsidRPr="006E7076">
        <w:rPr>
          <w:rFonts w:ascii="Arial" w:hAnsi="Arial" w:cs="Arial"/>
          <w:sz w:val="22"/>
          <w:szCs w:val="22"/>
        </w:rPr>
        <w:tab/>
        <w:t xml:space="preserve">           (Podpis wykonawcy/osoby uprawnionej do występowania w imieniu wykonawcy) </w:t>
      </w:r>
    </w:p>
    <w:sectPr w:rsidR="00EA6254" w:rsidRPr="006E7076" w:rsidSect="009F3C90">
      <w:footerReference w:type="default" r:id="rId8"/>
      <w:headerReference w:type="first" r:id="rId9"/>
      <w:pgSz w:w="11906" w:h="16838"/>
      <w:pgMar w:top="604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8EB7" w14:textId="77777777" w:rsidR="00633F5C" w:rsidRDefault="00633F5C">
      <w:r>
        <w:separator/>
      </w:r>
    </w:p>
  </w:endnote>
  <w:endnote w:type="continuationSeparator" w:id="0">
    <w:p w14:paraId="6F46A419" w14:textId="77777777" w:rsidR="00633F5C" w:rsidRDefault="0063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8DDAA6" w14:textId="77777777" w:rsidR="00633F5C" w:rsidRDefault="00531BE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633F5C">
          <w:instrText>PAGE   \* MERGEFORMAT</w:instrText>
        </w:r>
        <w:r>
          <w:fldChar w:fldCharType="separate"/>
        </w:r>
        <w:r w:rsidR="001B75EC">
          <w:rPr>
            <w:noProof/>
          </w:rPr>
          <w:t>8</w:t>
        </w:r>
        <w:r>
          <w:rPr>
            <w:noProof/>
          </w:rPr>
          <w:fldChar w:fldCharType="end"/>
        </w:r>
        <w:r w:rsidR="00633F5C">
          <w:t xml:space="preserve"> | </w:t>
        </w:r>
        <w:r w:rsidR="00633F5C">
          <w:rPr>
            <w:color w:val="7F7F7F" w:themeColor="background1" w:themeShade="7F"/>
            <w:spacing w:val="60"/>
          </w:rPr>
          <w:t>Strona</w:t>
        </w:r>
      </w:p>
    </w:sdtContent>
  </w:sdt>
  <w:p w14:paraId="7909FEF3" w14:textId="77777777" w:rsidR="00633F5C" w:rsidRDefault="00633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4FE0E" w14:textId="77777777" w:rsidR="00633F5C" w:rsidRDefault="00633F5C">
      <w:r>
        <w:separator/>
      </w:r>
    </w:p>
  </w:footnote>
  <w:footnote w:type="continuationSeparator" w:id="0">
    <w:p w14:paraId="63C821C2" w14:textId="77777777" w:rsidR="00633F5C" w:rsidRDefault="00633F5C">
      <w:r>
        <w:continuationSeparator/>
      </w:r>
    </w:p>
  </w:footnote>
  <w:footnote w:id="1">
    <w:p w14:paraId="37EA85CA" w14:textId="77777777" w:rsidR="00633F5C" w:rsidRPr="00C85F96" w:rsidRDefault="00633F5C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3B1B6309" w14:textId="77777777" w:rsidR="00633F5C" w:rsidRPr="00785E6D" w:rsidRDefault="00633F5C" w:rsidP="00111DC0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B198F" w14:textId="77777777" w:rsidR="00633F5C" w:rsidRPr="00D12250" w:rsidRDefault="00AF2FEA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6CDB662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633F5C" w:rsidRPr="00D12250">
      <w:rPr>
        <w:rFonts w:ascii="Calibri" w:hAnsi="Calibri"/>
        <w:sz w:val="16"/>
        <w:szCs w:val="16"/>
      </w:rPr>
      <w:t xml:space="preserve">Specyfikacja Warunków Zamówienia </w:t>
    </w:r>
    <w:r w:rsidR="00633F5C">
      <w:rPr>
        <w:rFonts w:ascii="Calibri" w:hAnsi="Calibri"/>
        <w:sz w:val="16"/>
        <w:szCs w:val="16"/>
      </w:rPr>
      <w:t>- znak sprawy ZP/32/2021</w:t>
    </w:r>
    <w:r w:rsidR="00633F5C" w:rsidRPr="00D12250">
      <w:rPr>
        <w:rFonts w:ascii="Calibri" w:hAnsi="Calibri"/>
        <w:sz w:val="16"/>
        <w:szCs w:val="16"/>
      </w:rPr>
      <w:t xml:space="preserve">  </w:t>
    </w:r>
  </w:p>
  <w:p w14:paraId="0E304317" w14:textId="77777777" w:rsidR="00633F5C" w:rsidRDefault="00633F5C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8DF42F5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9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0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1"/>
    <w:multiLevelType w:val="singleLevel"/>
    <w:tmpl w:val="AFD402D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3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4" w15:restartNumberingAfterBreak="0">
    <w:nsid w:val="00000015"/>
    <w:multiLevelType w:val="multilevel"/>
    <w:tmpl w:val="227C5F3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Theme="majorHAnsi" w:hAnsiTheme="majorHAnsi" w:cs="Arial" w:hint="default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6"/>
    <w:multiLevelType w:val="singleLevel"/>
    <w:tmpl w:val="61102F2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6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7" w15:restartNumberingAfterBreak="0">
    <w:nsid w:val="00000019"/>
    <w:multiLevelType w:val="singleLevel"/>
    <w:tmpl w:val="3038567A"/>
    <w:lvl w:ilvl="0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color w:val="0000FF"/>
        <w:szCs w:val="22"/>
      </w:rPr>
    </w:lvl>
  </w:abstractNum>
  <w:abstractNum w:abstractNumId="18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9" w15:restartNumberingAfterBreak="0">
    <w:nsid w:val="0000001C"/>
    <w:multiLevelType w:val="multilevel"/>
    <w:tmpl w:val="09484E04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0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1" w15:restartNumberingAfterBreak="0">
    <w:nsid w:val="0000001F"/>
    <w:multiLevelType w:val="singleLevel"/>
    <w:tmpl w:val="D40A30D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02B2601"/>
    <w:multiLevelType w:val="multilevel"/>
    <w:tmpl w:val="066243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8" w15:restartNumberingAfterBreak="0">
    <w:nsid w:val="007527F2"/>
    <w:multiLevelType w:val="multilevel"/>
    <w:tmpl w:val="F4C4C1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39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5F96449"/>
    <w:multiLevelType w:val="hybridMultilevel"/>
    <w:tmpl w:val="47D65DD4"/>
    <w:lvl w:ilvl="0" w:tplc="70EEEB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 w15:restartNumberingAfterBreak="0">
    <w:nsid w:val="0C43166E"/>
    <w:multiLevelType w:val="hybridMultilevel"/>
    <w:tmpl w:val="A9E8935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0DB102BD"/>
    <w:multiLevelType w:val="multilevel"/>
    <w:tmpl w:val="1A0476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4" w15:restartNumberingAfterBreak="0">
    <w:nsid w:val="0E5B7A17"/>
    <w:multiLevelType w:val="singleLevel"/>
    <w:tmpl w:val="76620C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</w:abstractNum>
  <w:abstractNum w:abstractNumId="45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3625449"/>
    <w:multiLevelType w:val="multilevel"/>
    <w:tmpl w:val="1A0476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7" w15:restartNumberingAfterBreak="0">
    <w:nsid w:val="13763CEC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140C526E"/>
    <w:multiLevelType w:val="multilevel"/>
    <w:tmpl w:val="C68807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17D63533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1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5" w15:restartNumberingAfterBreak="0">
    <w:nsid w:val="21514750"/>
    <w:multiLevelType w:val="multilevel"/>
    <w:tmpl w:val="CD3C164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2390E5D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57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4046140"/>
    <w:multiLevelType w:val="multilevel"/>
    <w:tmpl w:val="D4A07DC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271F1253"/>
    <w:multiLevelType w:val="multilevel"/>
    <w:tmpl w:val="D0BA154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2" w15:restartNumberingAfterBreak="0">
    <w:nsid w:val="2DC5242F"/>
    <w:multiLevelType w:val="hybridMultilevel"/>
    <w:tmpl w:val="2BD8873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3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4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5" w15:restartNumberingAfterBreak="0">
    <w:nsid w:val="310544AF"/>
    <w:multiLevelType w:val="multilevel"/>
    <w:tmpl w:val="4458326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6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24F2F29"/>
    <w:multiLevelType w:val="multilevel"/>
    <w:tmpl w:val="1D825AD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8" w15:restartNumberingAfterBreak="0">
    <w:nsid w:val="32CF5D35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9" w15:restartNumberingAfterBreak="0">
    <w:nsid w:val="3CA5575F"/>
    <w:multiLevelType w:val="multilevel"/>
    <w:tmpl w:val="1A0476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0" w15:restartNumberingAfterBreak="0">
    <w:nsid w:val="3FFA277E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436533D1"/>
    <w:multiLevelType w:val="multilevel"/>
    <w:tmpl w:val="1DEEBBB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2" w15:restartNumberingAfterBreak="0">
    <w:nsid w:val="4447264D"/>
    <w:multiLevelType w:val="multilevel"/>
    <w:tmpl w:val="896A4CB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73" w15:restartNumberingAfterBreak="0">
    <w:nsid w:val="45145E4C"/>
    <w:multiLevelType w:val="multilevel"/>
    <w:tmpl w:val="37E8493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4" w15:restartNumberingAfterBreak="0">
    <w:nsid w:val="45727933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465A2781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6" w15:restartNumberingAfterBreak="0">
    <w:nsid w:val="46CC4A8D"/>
    <w:multiLevelType w:val="hybridMultilevel"/>
    <w:tmpl w:val="217ACCAC"/>
    <w:lvl w:ilvl="0" w:tplc="9E6AC0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4A2116D7"/>
    <w:multiLevelType w:val="multilevel"/>
    <w:tmpl w:val="6C9E5C8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4AFC710B"/>
    <w:multiLevelType w:val="multilevel"/>
    <w:tmpl w:val="07C8D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sz w:val="22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79" w15:restartNumberingAfterBreak="0">
    <w:nsid w:val="4CFA5DEF"/>
    <w:multiLevelType w:val="multilevel"/>
    <w:tmpl w:val="2BBC1478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1" w15:restartNumberingAfterBreak="0">
    <w:nsid w:val="4DAA2DE0"/>
    <w:multiLevelType w:val="hybridMultilevel"/>
    <w:tmpl w:val="1B362A3C"/>
    <w:lvl w:ilvl="0" w:tplc="ED268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420DDB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5012019F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AF0F24"/>
    <w:multiLevelType w:val="multilevel"/>
    <w:tmpl w:val="891A39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8" w15:restartNumberingAfterBreak="0">
    <w:nsid w:val="569F5D22"/>
    <w:multiLevelType w:val="hybridMultilevel"/>
    <w:tmpl w:val="B3A41EFA"/>
    <w:lvl w:ilvl="0" w:tplc="159A24C0">
      <w:start w:val="1"/>
      <w:numFmt w:val="decimal"/>
      <w:lvlText w:val="%1)"/>
      <w:lvlJc w:val="left"/>
      <w:pPr>
        <w:ind w:left="777" w:hanging="360"/>
      </w:p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>
      <w:start w:val="1"/>
      <w:numFmt w:val="decimal"/>
      <w:lvlText w:val="%4."/>
      <w:lvlJc w:val="left"/>
      <w:pPr>
        <w:ind w:left="2937" w:hanging="360"/>
      </w:pPr>
    </w:lvl>
    <w:lvl w:ilvl="4" w:tplc="04150019">
      <w:start w:val="1"/>
      <w:numFmt w:val="lowerLetter"/>
      <w:lvlText w:val="%5."/>
      <w:lvlJc w:val="left"/>
      <w:pPr>
        <w:ind w:left="3657" w:hanging="360"/>
      </w:pPr>
    </w:lvl>
    <w:lvl w:ilvl="5" w:tplc="0415001B">
      <w:start w:val="1"/>
      <w:numFmt w:val="lowerRoman"/>
      <w:lvlText w:val="%6."/>
      <w:lvlJc w:val="right"/>
      <w:pPr>
        <w:ind w:left="4377" w:hanging="180"/>
      </w:pPr>
    </w:lvl>
    <w:lvl w:ilvl="6" w:tplc="0415000F">
      <w:start w:val="1"/>
      <w:numFmt w:val="decimal"/>
      <w:lvlText w:val="%7."/>
      <w:lvlJc w:val="left"/>
      <w:pPr>
        <w:ind w:left="5097" w:hanging="360"/>
      </w:pPr>
    </w:lvl>
    <w:lvl w:ilvl="7" w:tplc="04150019">
      <w:start w:val="1"/>
      <w:numFmt w:val="lowerLetter"/>
      <w:lvlText w:val="%8."/>
      <w:lvlJc w:val="left"/>
      <w:pPr>
        <w:ind w:left="5817" w:hanging="360"/>
      </w:pPr>
    </w:lvl>
    <w:lvl w:ilvl="8" w:tplc="0415001B">
      <w:start w:val="1"/>
      <w:numFmt w:val="lowerRoman"/>
      <w:lvlText w:val="%9."/>
      <w:lvlJc w:val="right"/>
      <w:pPr>
        <w:ind w:left="6537" w:hanging="180"/>
      </w:pPr>
    </w:lvl>
  </w:abstractNum>
  <w:abstractNum w:abstractNumId="89" w15:restartNumberingAfterBreak="0">
    <w:nsid w:val="575477C3"/>
    <w:multiLevelType w:val="hybridMultilevel"/>
    <w:tmpl w:val="217ACCAC"/>
    <w:lvl w:ilvl="0" w:tplc="9E6AC0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580E4E18"/>
    <w:multiLevelType w:val="multilevel"/>
    <w:tmpl w:val="FD86B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ED585B"/>
    <w:multiLevelType w:val="hybridMultilevel"/>
    <w:tmpl w:val="CAA47732"/>
    <w:lvl w:ilvl="0" w:tplc="D4A8E3C4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5" w15:restartNumberingAfterBreak="0">
    <w:nsid w:val="5E87258A"/>
    <w:multiLevelType w:val="singleLevel"/>
    <w:tmpl w:val="D79AE2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96" w15:restartNumberingAfterBreak="0">
    <w:nsid w:val="5FBC67C2"/>
    <w:multiLevelType w:val="hybridMultilevel"/>
    <w:tmpl w:val="794279AE"/>
    <w:lvl w:ilvl="0" w:tplc="D74624C8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E735AC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20117E1"/>
    <w:multiLevelType w:val="hybridMultilevel"/>
    <w:tmpl w:val="9C04ED38"/>
    <w:lvl w:ilvl="0" w:tplc="70EEEBC4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9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00" w15:restartNumberingAfterBreak="0">
    <w:nsid w:val="68554C20"/>
    <w:multiLevelType w:val="multilevel"/>
    <w:tmpl w:val="25D6DEE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1" w15:restartNumberingAfterBreak="0">
    <w:nsid w:val="6A6D18E7"/>
    <w:multiLevelType w:val="multilevel"/>
    <w:tmpl w:val="CAFE1A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02" w15:restartNumberingAfterBreak="0">
    <w:nsid w:val="6ACF42DB"/>
    <w:multiLevelType w:val="multilevel"/>
    <w:tmpl w:val="654A2B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3" w15:restartNumberingAfterBreak="0">
    <w:nsid w:val="6CC458D1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4FCC9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6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7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8" w15:restartNumberingAfterBreak="0">
    <w:nsid w:val="755923E6"/>
    <w:multiLevelType w:val="multilevel"/>
    <w:tmpl w:val="089492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9" w15:restartNumberingAfterBreak="0">
    <w:nsid w:val="7CDA7D92"/>
    <w:multiLevelType w:val="hybridMultilevel"/>
    <w:tmpl w:val="9914412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C90F308">
      <w:start w:val="5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0" w15:restartNumberingAfterBreak="0">
    <w:nsid w:val="7D4F0B9E"/>
    <w:multiLevelType w:val="multilevel"/>
    <w:tmpl w:val="67F456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1" w15:restartNumberingAfterBreak="0">
    <w:nsid w:val="7E7A53A5"/>
    <w:multiLevelType w:val="multilevel"/>
    <w:tmpl w:val="2F789D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7FDF692A"/>
    <w:multiLevelType w:val="hybridMultilevel"/>
    <w:tmpl w:val="B42C92B0"/>
    <w:lvl w:ilvl="0" w:tplc="DEC26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14229">
    <w:abstractNumId w:val="79"/>
  </w:num>
  <w:num w:numId="2" w16cid:durableId="895549700">
    <w:abstractNumId w:val="52"/>
  </w:num>
  <w:num w:numId="3" w16cid:durableId="1468813834">
    <w:abstractNumId w:val="86"/>
  </w:num>
  <w:num w:numId="4" w16cid:durableId="124085497">
    <w:abstractNumId w:val="84"/>
  </w:num>
  <w:num w:numId="5" w16cid:durableId="699017230">
    <w:abstractNumId w:val="106"/>
  </w:num>
  <w:num w:numId="6" w16cid:durableId="1186595161">
    <w:abstractNumId w:val="111"/>
  </w:num>
  <w:num w:numId="7" w16cid:durableId="1600216282">
    <w:abstractNumId w:val="65"/>
  </w:num>
  <w:num w:numId="8" w16cid:durableId="2060276538">
    <w:abstractNumId w:val="104"/>
  </w:num>
  <w:num w:numId="9" w16cid:durableId="2101294344">
    <w:abstractNumId w:val="102"/>
  </w:num>
  <w:num w:numId="10" w16cid:durableId="727611101">
    <w:abstractNumId w:val="39"/>
  </w:num>
  <w:num w:numId="11" w16cid:durableId="1813405931">
    <w:abstractNumId w:val="64"/>
  </w:num>
  <w:num w:numId="12" w16cid:durableId="573396769">
    <w:abstractNumId w:val="87"/>
  </w:num>
  <w:num w:numId="13" w16cid:durableId="1365788011">
    <w:abstractNumId w:val="57"/>
  </w:num>
  <w:num w:numId="14" w16cid:durableId="623386843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5" w16cid:durableId="1043679987">
    <w:abstractNumId w:val="105"/>
  </w:num>
  <w:num w:numId="16" w16cid:durableId="742722472">
    <w:abstractNumId w:val="93"/>
  </w:num>
  <w:num w:numId="17" w16cid:durableId="2112582116">
    <w:abstractNumId w:val="107"/>
  </w:num>
  <w:num w:numId="18" w16cid:durableId="255597278">
    <w:abstractNumId w:val="53"/>
  </w:num>
  <w:num w:numId="19" w16cid:durableId="51850723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0" w16cid:durableId="1304698179">
    <w:abstractNumId w:val="29"/>
  </w:num>
  <w:num w:numId="21" w16cid:durableId="559899878">
    <w:abstractNumId w:val="55"/>
  </w:num>
  <w:num w:numId="22" w16cid:durableId="1398674981">
    <w:abstractNumId w:val="51"/>
  </w:num>
  <w:num w:numId="23" w16cid:durableId="840048436">
    <w:abstractNumId w:val="80"/>
  </w:num>
  <w:num w:numId="24" w16cid:durableId="955527191">
    <w:abstractNumId w:val="14"/>
  </w:num>
  <w:num w:numId="25" w16cid:durableId="155925935">
    <w:abstractNumId w:val="36"/>
  </w:num>
  <w:num w:numId="26" w16cid:durableId="1869948141">
    <w:abstractNumId w:val="90"/>
  </w:num>
  <w:num w:numId="27" w16cid:durableId="596058655">
    <w:abstractNumId w:val="91"/>
  </w:num>
  <w:num w:numId="28" w16cid:durableId="395589078">
    <w:abstractNumId w:val="41"/>
  </w:num>
  <w:num w:numId="29" w16cid:durableId="128325919">
    <w:abstractNumId w:val="66"/>
  </w:num>
  <w:num w:numId="30" w16cid:durableId="20017313">
    <w:abstractNumId w:val="4"/>
  </w:num>
  <w:num w:numId="31" w16cid:durableId="376441286">
    <w:abstractNumId w:val="5"/>
  </w:num>
  <w:num w:numId="32" w16cid:durableId="1269892314">
    <w:abstractNumId w:val="8"/>
  </w:num>
  <w:num w:numId="33" w16cid:durableId="354118257">
    <w:abstractNumId w:val="11"/>
  </w:num>
  <w:num w:numId="34" w16cid:durableId="1034110972">
    <w:abstractNumId w:val="15"/>
  </w:num>
  <w:num w:numId="35" w16cid:durableId="1581257234">
    <w:abstractNumId w:val="22"/>
  </w:num>
  <w:num w:numId="36" w16cid:durableId="716978915">
    <w:abstractNumId w:val="63"/>
  </w:num>
  <w:num w:numId="37" w16cid:durableId="1053231829">
    <w:abstractNumId w:val="92"/>
  </w:num>
  <w:num w:numId="38" w16cid:durableId="357201430">
    <w:abstractNumId w:val="59"/>
  </w:num>
  <w:num w:numId="39" w16cid:durableId="988095479">
    <w:abstractNumId w:val="72"/>
  </w:num>
  <w:num w:numId="40" w16cid:durableId="576594202">
    <w:abstractNumId w:val="60"/>
  </w:num>
  <w:num w:numId="41" w16cid:durableId="560481417">
    <w:abstractNumId w:val="110"/>
  </w:num>
  <w:num w:numId="42" w16cid:durableId="1626347118">
    <w:abstractNumId w:val="67"/>
  </w:num>
  <w:num w:numId="43" w16cid:durableId="1678728880">
    <w:abstractNumId w:val="45"/>
  </w:num>
  <w:num w:numId="44" w16cid:durableId="672146492">
    <w:abstractNumId w:val="37"/>
  </w:num>
  <w:num w:numId="45" w16cid:durableId="1621841058">
    <w:abstractNumId w:val="77"/>
  </w:num>
  <w:num w:numId="46" w16cid:durableId="115761561">
    <w:abstractNumId w:val="61"/>
  </w:num>
  <w:num w:numId="47" w16cid:durableId="50665491">
    <w:abstractNumId w:val="100"/>
  </w:num>
  <w:num w:numId="48" w16cid:durableId="753942612">
    <w:abstractNumId w:val="73"/>
  </w:num>
  <w:num w:numId="49" w16cid:durableId="1494375491">
    <w:abstractNumId w:val="21"/>
  </w:num>
  <w:num w:numId="50" w16cid:durableId="144467674">
    <w:abstractNumId w:val="81"/>
  </w:num>
  <w:num w:numId="51" w16cid:durableId="703873940">
    <w:abstractNumId w:val="103"/>
  </w:num>
  <w:num w:numId="52" w16cid:durableId="2050756774">
    <w:abstractNumId w:val="112"/>
  </w:num>
  <w:num w:numId="53" w16cid:durableId="1847132240">
    <w:abstractNumId w:val="68"/>
  </w:num>
  <w:num w:numId="54" w16cid:durableId="2060544989">
    <w:abstractNumId w:val="108"/>
  </w:num>
  <w:num w:numId="55" w16cid:durableId="434596084">
    <w:abstractNumId w:val="95"/>
  </w:num>
  <w:num w:numId="56" w16cid:durableId="1659726742">
    <w:abstractNumId w:val="75"/>
  </w:num>
  <w:num w:numId="57" w16cid:durableId="100538074">
    <w:abstractNumId w:val="56"/>
  </w:num>
  <w:num w:numId="58" w16cid:durableId="1149249787">
    <w:abstractNumId w:val="50"/>
  </w:num>
  <w:num w:numId="59" w16cid:durableId="284313116">
    <w:abstractNumId w:val="48"/>
  </w:num>
  <w:num w:numId="60" w16cid:durableId="1755471846">
    <w:abstractNumId w:val="85"/>
  </w:num>
  <w:num w:numId="61" w16cid:durableId="998734486">
    <w:abstractNumId w:val="58"/>
  </w:num>
  <w:num w:numId="62" w16cid:durableId="706950793">
    <w:abstractNumId w:val="94"/>
  </w:num>
  <w:num w:numId="63" w16cid:durableId="359474370">
    <w:abstractNumId w:val="62"/>
  </w:num>
  <w:num w:numId="64" w16cid:durableId="1745686498">
    <w:abstractNumId w:val="47"/>
  </w:num>
  <w:num w:numId="65" w16cid:durableId="1507284382">
    <w:abstractNumId w:val="74"/>
  </w:num>
  <w:num w:numId="66" w16cid:durableId="317729487">
    <w:abstractNumId w:val="89"/>
  </w:num>
  <w:num w:numId="67" w16cid:durableId="1150487749">
    <w:abstractNumId w:val="17"/>
  </w:num>
  <w:num w:numId="68" w16cid:durableId="2078091900">
    <w:abstractNumId w:val="1"/>
  </w:num>
  <w:num w:numId="69" w16cid:durableId="307324613">
    <w:abstractNumId w:val="44"/>
  </w:num>
  <w:num w:numId="70" w16cid:durableId="337120622">
    <w:abstractNumId w:val="43"/>
  </w:num>
  <w:num w:numId="71" w16cid:durableId="2042126497">
    <w:abstractNumId w:val="76"/>
  </w:num>
  <w:num w:numId="72" w16cid:durableId="1791363763">
    <w:abstractNumId w:val="42"/>
  </w:num>
  <w:num w:numId="73" w16cid:durableId="1604343811">
    <w:abstractNumId w:val="98"/>
  </w:num>
  <w:num w:numId="74" w16cid:durableId="944844501">
    <w:abstractNumId w:val="40"/>
  </w:num>
  <w:num w:numId="75" w16cid:durableId="525600847">
    <w:abstractNumId w:val="78"/>
  </w:num>
  <w:num w:numId="76" w16cid:durableId="1066026362">
    <w:abstractNumId w:val="38"/>
  </w:num>
  <w:num w:numId="77" w16cid:durableId="62680455">
    <w:abstractNumId w:val="101"/>
  </w:num>
  <w:num w:numId="78" w16cid:durableId="627662603">
    <w:abstractNumId w:val="88"/>
  </w:num>
  <w:num w:numId="79" w16cid:durableId="1802266365">
    <w:abstractNumId w:val="83"/>
  </w:num>
  <w:num w:numId="80" w16cid:durableId="1446726457">
    <w:abstractNumId w:val="10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53296058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66230168">
    <w:abstractNumId w:val="82"/>
  </w:num>
  <w:num w:numId="83" w16cid:durableId="566260899">
    <w:abstractNumId w:val="71"/>
  </w:num>
  <w:num w:numId="84" w16cid:durableId="1988239776">
    <w:abstractNumId w:val="46"/>
  </w:num>
  <w:num w:numId="85" w16cid:durableId="287047861">
    <w:abstractNumId w:val="69"/>
  </w:num>
  <w:num w:numId="86" w16cid:durableId="883638611">
    <w:abstractNumId w:val="97"/>
  </w:num>
  <w:num w:numId="87" w16cid:durableId="1314213335">
    <w:abstractNumId w:val="7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E9E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17B90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5A10"/>
    <w:rsid w:val="000469C2"/>
    <w:rsid w:val="000511B0"/>
    <w:rsid w:val="0005165A"/>
    <w:rsid w:val="00053482"/>
    <w:rsid w:val="000547CF"/>
    <w:rsid w:val="00054C33"/>
    <w:rsid w:val="0005506B"/>
    <w:rsid w:val="000555EC"/>
    <w:rsid w:val="00055638"/>
    <w:rsid w:val="000564D2"/>
    <w:rsid w:val="000567E0"/>
    <w:rsid w:val="0005690E"/>
    <w:rsid w:val="00056E8E"/>
    <w:rsid w:val="00056FE0"/>
    <w:rsid w:val="00057288"/>
    <w:rsid w:val="000577E8"/>
    <w:rsid w:val="00057AC8"/>
    <w:rsid w:val="00060120"/>
    <w:rsid w:val="00062A2D"/>
    <w:rsid w:val="00063B58"/>
    <w:rsid w:val="0006494D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46F"/>
    <w:rsid w:val="000828F2"/>
    <w:rsid w:val="00082B66"/>
    <w:rsid w:val="000834FB"/>
    <w:rsid w:val="000836BB"/>
    <w:rsid w:val="00084F41"/>
    <w:rsid w:val="00085563"/>
    <w:rsid w:val="000858A8"/>
    <w:rsid w:val="00085A79"/>
    <w:rsid w:val="00085CB2"/>
    <w:rsid w:val="00086217"/>
    <w:rsid w:val="00086233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321"/>
    <w:rsid w:val="000B6686"/>
    <w:rsid w:val="000B6B36"/>
    <w:rsid w:val="000B6B43"/>
    <w:rsid w:val="000B6FB1"/>
    <w:rsid w:val="000B7D82"/>
    <w:rsid w:val="000C0BF5"/>
    <w:rsid w:val="000C14A1"/>
    <w:rsid w:val="000C29E0"/>
    <w:rsid w:val="000C2ACA"/>
    <w:rsid w:val="000C3BEE"/>
    <w:rsid w:val="000C40A5"/>
    <w:rsid w:val="000C4279"/>
    <w:rsid w:val="000C4E7C"/>
    <w:rsid w:val="000C6EC8"/>
    <w:rsid w:val="000C794F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38E"/>
    <w:rsid w:val="000E1607"/>
    <w:rsid w:val="000E1947"/>
    <w:rsid w:val="000E1D28"/>
    <w:rsid w:val="000E1D49"/>
    <w:rsid w:val="000E1FF3"/>
    <w:rsid w:val="000E2046"/>
    <w:rsid w:val="000E2E23"/>
    <w:rsid w:val="000E5DFF"/>
    <w:rsid w:val="000E5E1E"/>
    <w:rsid w:val="000E66E9"/>
    <w:rsid w:val="000E70E3"/>
    <w:rsid w:val="000E78CB"/>
    <w:rsid w:val="000E7954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0FF"/>
    <w:rsid w:val="00101123"/>
    <w:rsid w:val="00101169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1DC0"/>
    <w:rsid w:val="0011201E"/>
    <w:rsid w:val="0011409C"/>
    <w:rsid w:val="00114933"/>
    <w:rsid w:val="00115228"/>
    <w:rsid w:val="00115310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14"/>
    <w:rsid w:val="0012503B"/>
    <w:rsid w:val="00126B47"/>
    <w:rsid w:val="00127276"/>
    <w:rsid w:val="00130069"/>
    <w:rsid w:val="00130E75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0EE7"/>
    <w:rsid w:val="00141203"/>
    <w:rsid w:val="00142E32"/>
    <w:rsid w:val="00142F69"/>
    <w:rsid w:val="00143B0E"/>
    <w:rsid w:val="00144548"/>
    <w:rsid w:val="001464E4"/>
    <w:rsid w:val="00146A26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644E"/>
    <w:rsid w:val="0015754B"/>
    <w:rsid w:val="00157A61"/>
    <w:rsid w:val="00157BCD"/>
    <w:rsid w:val="00160975"/>
    <w:rsid w:val="00162243"/>
    <w:rsid w:val="00163F27"/>
    <w:rsid w:val="0016480F"/>
    <w:rsid w:val="001650C5"/>
    <w:rsid w:val="00166E1D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B4A"/>
    <w:rsid w:val="00191C4B"/>
    <w:rsid w:val="00191E38"/>
    <w:rsid w:val="00191F57"/>
    <w:rsid w:val="00191F82"/>
    <w:rsid w:val="00192EA1"/>
    <w:rsid w:val="001931E9"/>
    <w:rsid w:val="00194909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2551"/>
    <w:rsid w:val="001A3661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2B7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75EC"/>
    <w:rsid w:val="001C063F"/>
    <w:rsid w:val="001C1144"/>
    <w:rsid w:val="001C2A23"/>
    <w:rsid w:val="001C2DB5"/>
    <w:rsid w:val="001C2FA6"/>
    <w:rsid w:val="001C3AB2"/>
    <w:rsid w:val="001C4E99"/>
    <w:rsid w:val="001C5311"/>
    <w:rsid w:val="001C53A2"/>
    <w:rsid w:val="001C55A3"/>
    <w:rsid w:val="001C6284"/>
    <w:rsid w:val="001C631B"/>
    <w:rsid w:val="001C6459"/>
    <w:rsid w:val="001C6522"/>
    <w:rsid w:val="001C66E6"/>
    <w:rsid w:val="001C67F2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2DF2"/>
    <w:rsid w:val="001F3170"/>
    <w:rsid w:val="001F3A85"/>
    <w:rsid w:val="001F4211"/>
    <w:rsid w:val="001F6BC5"/>
    <w:rsid w:val="002006A0"/>
    <w:rsid w:val="0020238F"/>
    <w:rsid w:val="002029A4"/>
    <w:rsid w:val="00202C4D"/>
    <w:rsid w:val="0020472C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6C91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2F5"/>
    <w:rsid w:val="00224703"/>
    <w:rsid w:val="00224E8E"/>
    <w:rsid w:val="002251F2"/>
    <w:rsid w:val="00225AFE"/>
    <w:rsid w:val="00226657"/>
    <w:rsid w:val="0022732B"/>
    <w:rsid w:val="0023029D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3E4E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AA7"/>
    <w:rsid w:val="00251FE5"/>
    <w:rsid w:val="002520E2"/>
    <w:rsid w:val="00252FA7"/>
    <w:rsid w:val="00254FCD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1E8"/>
    <w:rsid w:val="00270887"/>
    <w:rsid w:val="00270B94"/>
    <w:rsid w:val="00271A61"/>
    <w:rsid w:val="00271BB6"/>
    <w:rsid w:val="002725B1"/>
    <w:rsid w:val="00273CDE"/>
    <w:rsid w:val="002744A2"/>
    <w:rsid w:val="00274663"/>
    <w:rsid w:val="002748A9"/>
    <w:rsid w:val="00276038"/>
    <w:rsid w:val="00276167"/>
    <w:rsid w:val="002761EB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681D"/>
    <w:rsid w:val="002874EA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FE8"/>
    <w:rsid w:val="00297D9D"/>
    <w:rsid w:val="002A08B1"/>
    <w:rsid w:val="002A09C9"/>
    <w:rsid w:val="002A0E63"/>
    <w:rsid w:val="002A1678"/>
    <w:rsid w:val="002A233A"/>
    <w:rsid w:val="002A2810"/>
    <w:rsid w:val="002A378E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3AFA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57B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390"/>
    <w:rsid w:val="002D45DD"/>
    <w:rsid w:val="002D4B79"/>
    <w:rsid w:val="002D4BC2"/>
    <w:rsid w:val="002D4BEA"/>
    <w:rsid w:val="002D511A"/>
    <w:rsid w:val="002D57D2"/>
    <w:rsid w:val="002D69E2"/>
    <w:rsid w:val="002D700D"/>
    <w:rsid w:val="002D750B"/>
    <w:rsid w:val="002D7E16"/>
    <w:rsid w:val="002E0050"/>
    <w:rsid w:val="002E275E"/>
    <w:rsid w:val="002E2F0F"/>
    <w:rsid w:val="002E3C5B"/>
    <w:rsid w:val="002E3F71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399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1E4E"/>
    <w:rsid w:val="00302781"/>
    <w:rsid w:val="00302A6C"/>
    <w:rsid w:val="00302B55"/>
    <w:rsid w:val="00302C51"/>
    <w:rsid w:val="00302E31"/>
    <w:rsid w:val="003033E4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450C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5DDC"/>
    <w:rsid w:val="0032677F"/>
    <w:rsid w:val="003268AC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5F9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1BB6"/>
    <w:rsid w:val="003C237F"/>
    <w:rsid w:val="003C2A97"/>
    <w:rsid w:val="003C2CE2"/>
    <w:rsid w:val="003C3F1F"/>
    <w:rsid w:val="003C485F"/>
    <w:rsid w:val="003C5034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8EB"/>
    <w:rsid w:val="00407D01"/>
    <w:rsid w:val="0041090C"/>
    <w:rsid w:val="00410DE4"/>
    <w:rsid w:val="00411692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0A4F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2C6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138E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0452"/>
    <w:rsid w:val="004D18CE"/>
    <w:rsid w:val="004D1926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862"/>
    <w:rsid w:val="004E2EB0"/>
    <w:rsid w:val="004E2F13"/>
    <w:rsid w:val="004E34EB"/>
    <w:rsid w:val="004E3D8C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EC5"/>
    <w:rsid w:val="00501663"/>
    <w:rsid w:val="005024E1"/>
    <w:rsid w:val="005029B9"/>
    <w:rsid w:val="00502F84"/>
    <w:rsid w:val="0050393B"/>
    <w:rsid w:val="00503AAE"/>
    <w:rsid w:val="00503DB1"/>
    <w:rsid w:val="00504472"/>
    <w:rsid w:val="00505423"/>
    <w:rsid w:val="00506214"/>
    <w:rsid w:val="0050720A"/>
    <w:rsid w:val="005073E7"/>
    <w:rsid w:val="00507D9B"/>
    <w:rsid w:val="00510416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24DE"/>
    <w:rsid w:val="00523B6B"/>
    <w:rsid w:val="00523E4F"/>
    <w:rsid w:val="00524EBF"/>
    <w:rsid w:val="00525820"/>
    <w:rsid w:val="005260A5"/>
    <w:rsid w:val="0052676D"/>
    <w:rsid w:val="005271A4"/>
    <w:rsid w:val="00530628"/>
    <w:rsid w:val="0053135E"/>
    <w:rsid w:val="0053173B"/>
    <w:rsid w:val="00531BEB"/>
    <w:rsid w:val="0053376B"/>
    <w:rsid w:val="00536095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676C"/>
    <w:rsid w:val="005575F5"/>
    <w:rsid w:val="00557F51"/>
    <w:rsid w:val="005601B2"/>
    <w:rsid w:val="00560FCA"/>
    <w:rsid w:val="005613D7"/>
    <w:rsid w:val="005617C9"/>
    <w:rsid w:val="00561DF7"/>
    <w:rsid w:val="00561E62"/>
    <w:rsid w:val="005622B7"/>
    <w:rsid w:val="00562F7C"/>
    <w:rsid w:val="00564024"/>
    <w:rsid w:val="0056496C"/>
    <w:rsid w:val="00565DB7"/>
    <w:rsid w:val="00566D06"/>
    <w:rsid w:val="00567BFB"/>
    <w:rsid w:val="005704D8"/>
    <w:rsid w:val="00570921"/>
    <w:rsid w:val="00570D2B"/>
    <w:rsid w:val="00572CF4"/>
    <w:rsid w:val="00573925"/>
    <w:rsid w:val="00573CAC"/>
    <w:rsid w:val="0057428A"/>
    <w:rsid w:val="00574D6D"/>
    <w:rsid w:val="00575CDE"/>
    <w:rsid w:val="00576A98"/>
    <w:rsid w:val="00581166"/>
    <w:rsid w:val="00581A94"/>
    <w:rsid w:val="0058288C"/>
    <w:rsid w:val="00582CCF"/>
    <w:rsid w:val="00585E3D"/>
    <w:rsid w:val="00586489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0A5"/>
    <w:rsid w:val="00595ECB"/>
    <w:rsid w:val="00596349"/>
    <w:rsid w:val="005A023A"/>
    <w:rsid w:val="005A06F0"/>
    <w:rsid w:val="005A0BCB"/>
    <w:rsid w:val="005A1BCC"/>
    <w:rsid w:val="005A20C4"/>
    <w:rsid w:val="005A2260"/>
    <w:rsid w:val="005A2D03"/>
    <w:rsid w:val="005A2E62"/>
    <w:rsid w:val="005A3E2B"/>
    <w:rsid w:val="005A5E7D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037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6AF"/>
    <w:rsid w:val="005D696A"/>
    <w:rsid w:val="005D6FF9"/>
    <w:rsid w:val="005D727B"/>
    <w:rsid w:val="005D751A"/>
    <w:rsid w:val="005E0005"/>
    <w:rsid w:val="005E04F3"/>
    <w:rsid w:val="005E11AF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2471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30E19"/>
    <w:rsid w:val="006315EB"/>
    <w:rsid w:val="006316FF"/>
    <w:rsid w:val="006326C3"/>
    <w:rsid w:val="006337D1"/>
    <w:rsid w:val="00633889"/>
    <w:rsid w:val="00633D6A"/>
    <w:rsid w:val="00633F5C"/>
    <w:rsid w:val="00635131"/>
    <w:rsid w:val="00635143"/>
    <w:rsid w:val="006358B2"/>
    <w:rsid w:val="00636A3B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0D8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6D17"/>
    <w:rsid w:val="006778A0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200"/>
    <w:rsid w:val="00687CA8"/>
    <w:rsid w:val="00690309"/>
    <w:rsid w:val="00690A95"/>
    <w:rsid w:val="006919CE"/>
    <w:rsid w:val="00691B0F"/>
    <w:rsid w:val="00693387"/>
    <w:rsid w:val="00693E71"/>
    <w:rsid w:val="00693F76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6E9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95F"/>
    <w:rsid w:val="006B7BFC"/>
    <w:rsid w:val="006C06F9"/>
    <w:rsid w:val="006C1095"/>
    <w:rsid w:val="006C3033"/>
    <w:rsid w:val="006C3B0E"/>
    <w:rsid w:val="006C4285"/>
    <w:rsid w:val="006C46E4"/>
    <w:rsid w:val="006C4830"/>
    <w:rsid w:val="006C4D06"/>
    <w:rsid w:val="006C5CEB"/>
    <w:rsid w:val="006C6090"/>
    <w:rsid w:val="006C731F"/>
    <w:rsid w:val="006D1BEA"/>
    <w:rsid w:val="006D2378"/>
    <w:rsid w:val="006D271B"/>
    <w:rsid w:val="006D2918"/>
    <w:rsid w:val="006D3107"/>
    <w:rsid w:val="006D52C7"/>
    <w:rsid w:val="006D53AC"/>
    <w:rsid w:val="006D5C00"/>
    <w:rsid w:val="006D5EDC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60DA"/>
    <w:rsid w:val="006E7076"/>
    <w:rsid w:val="006F000E"/>
    <w:rsid w:val="006F0740"/>
    <w:rsid w:val="006F09A4"/>
    <w:rsid w:val="006F0D41"/>
    <w:rsid w:val="006F12A7"/>
    <w:rsid w:val="006F2F8D"/>
    <w:rsid w:val="006F3AC3"/>
    <w:rsid w:val="006F3B33"/>
    <w:rsid w:val="006F462E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0D5A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99F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67BFF"/>
    <w:rsid w:val="00770070"/>
    <w:rsid w:val="00770CF5"/>
    <w:rsid w:val="00771685"/>
    <w:rsid w:val="00771C48"/>
    <w:rsid w:val="007728D6"/>
    <w:rsid w:val="00772DA9"/>
    <w:rsid w:val="00773325"/>
    <w:rsid w:val="00774454"/>
    <w:rsid w:val="0077598F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B96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53C"/>
    <w:rsid w:val="007C39AC"/>
    <w:rsid w:val="007C493A"/>
    <w:rsid w:val="007C6CE8"/>
    <w:rsid w:val="007C7B10"/>
    <w:rsid w:val="007D04AB"/>
    <w:rsid w:val="007D0F7D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633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C96"/>
    <w:rsid w:val="00802F95"/>
    <w:rsid w:val="00803261"/>
    <w:rsid w:val="00806213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F16"/>
    <w:rsid w:val="00821332"/>
    <w:rsid w:val="0082271F"/>
    <w:rsid w:val="00823A06"/>
    <w:rsid w:val="00823DC4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934"/>
    <w:rsid w:val="00832B54"/>
    <w:rsid w:val="00832CE7"/>
    <w:rsid w:val="00834DE4"/>
    <w:rsid w:val="008353B8"/>
    <w:rsid w:val="0083580B"/>
    <w:rsid w:val="00835EB8"/>
    <w:rsid w:val="00836D40"/>
    <w:rsid w:val="008379AB"/>
    <w:rsid w:val="00837A1A"/>
    <w:rsid w:val="00840AE4"/>
    <w:rsid w:val="00840B61"/>
    <w:rsid w:val="00840D90"/>
    <w:rsid w:val="008416FD"/>
    <w:rsid w:val="008419BE"/>
    <w:rsid w:val="00841D7C"/>
    <w:rsid w:val="008421D7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08C0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2D16"/>
    <w:rsid w:val="008833D7"/>
    <w:rsid w:val="00883B87"/>
    <w:rsid w:val="00883FF1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B7F6F"/>
    <w:rsid w:val="008C4147"/>
    <w:rsid w:val="008C4550"/>
    <w:rsid w:val="008C48BB"/>
    <w:rsid w:val="008C4C7B"/>
    <w:rsid w:val="008C54AB"/>
    <w:rsid w:val="008C718A"/>
    <w:rsid w:val="008D06FF"/>
    <w:rsid w:val="008D0D94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38CD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4044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6AD4"/>
    <w:rsid w:val="009471D9"/>
    <w:rsid w:val="0094735C"/>
    <w:rsid w:val="00947BDA"/>
    <w:rsid w:val="0095057E"/>
    <w:rsid w:val="0095066F"/>
    <w:rsid w:val="009515BB"/>
    <w:rsid w:val="00951D99"/>
    <w:rsid w:val="0095253E"/>
    <w:rsid w:val="00952897"/>
    <w:rsid w:val="00952E7C"/>
    <w:rsid w:val="00954CF0"/>
    <w:rsid w:val="00955253"/>
    <w:rsid w:val="0095571E"/>
    <w:rsid w:val="00955B6A"/>
    <w:rsid w:val="00955D83"/>
    <w:rsid w:val="00956775"/>
    <w:rsid w:val="0095750F"/>
    <w:rsid w:val="0095784C"/>
    <w:rsid w:val="00960469"/>
    <w:rsid w:val="0096083C"/>
    <w:rsid w:val="009620E7"/>
    <w:rsid w:val="00962361"/>
    <w:rsid w:val="009625B4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4504"/>
    <w:rsid w:val="009A5507"/>
    <w:rsid w:val="009A5612"/>
    <w:rsid w:val="009B0D15"/>
    <w:rsid w:val="009B2065"/>
    <w:rsid w:val="009B2A23"/>
    <w:rsid w:val="009B36CD"/>
    <w:rsid w:val="009B3B90"/>
    <w:rsid w:val="009B4CFA"/>
    <w:rsid w:val="009B5386"/>
    <w:rsid w:val="009B630B"/>
    <w:rsid w:val="009B7620"/>
    <w:rsid w:val="009C00EE"/>
    <w:rsid w:val="009C13C8"/>
    <w:rsid w:val="009C1B38"/>
    <w:rsid w:val="009C1E5A"/>
    <w:rsid w:val="009C2BD8"/>
    <w:rsid w:val="009C2FA7"/>
    <w:rsid w:val="009C594F"/>
    <w:rsid w:val="009C73FC"/>
    <w:rsid w:val="009C7488"/>
    <w:rsid w:val="009C7F9E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476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738C"/>
    <w:rsid w:val="00A07DB9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4D66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CB8"/>
    <w:rsid w:val="00A31F8C"/>
    <w:rsid w:val="00A32D60"/>
    <w:rsid w:val="00A3495F"/>
    <w:rsid w:val="00A3627A"/>
    <w:rsid w:val="00A3704F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173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822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4CDC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34B0"/>
    <w:rsid w:val="00AA4A17"/>
    <w:rsid w:val="00AA5D2D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3D5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C34"/>
    <w:rsid w:val="00AD0E02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01D2"/>
    <w:rsid w:val="00AE360E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2FEA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7B9"/>
    <w:rsid w:val="00B03D59"/>
    <w:rsid w:val="00B054BC"/>
    <w:rsid w:val="00B059D8"/>
    <w:rsid w:val="00B06995"/>
    <w:rsid w:val="00B06CB6"/>
    <w:rsid w:val="00B104E2"/>
    <w:rsid w:val="00B1084B"/>
    <w:rsid w:val="00B10D48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C91"/>
    <w:rsid w:val="00B22D61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26CE"/>
    <w:rsid w:val="00B331FA"/>
    <w:rsid w:val="00B352F0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DD8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5BE3"/>
    <w:rsid w:val="00B66BDF"/>
    <w:rsid w:val="00B66C29"/>
    <w:rsid w:val="00B66CC0"/>
    <w:rsid w:val="00B66E03"/>
    <w:rsid w:val="00B7088F"/>
    <w:rsid w:val="00B70B42"/>
    <w:rsid w:val="00B71941"/>
    <w:rsid w:val="00B72F67"/>
    <w:rsid w:val="00B737F8"/>
    <w:rsid w:val="00B73D41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93290"/>
    <w:rsid w:val="00B959C0"/>
    <w:rsid w:val="00B961D3"/>
    <w:rsid w:val="00B965BF"/>
    <w:rsid w:val="00B97B35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6B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4E9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66F3"/>
    <w:rsid w:val="00C0709B"/>
    <w:rsid w:val="00C072FE"/>
    <w:rsid w:val="00C073ED"/>
    <w:rsid w:val="00C10AF7"/>
    <w:rsid w:val="00C11302"/>
    <w:rsid w:val="00C126A6"/>
    <w:rsid w:val="00C134FE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439"/>
    <w:rsid w:val="00C24057"/>
    <w:rsid w:val="00C26908"/>
    <w:rsid w:val="00C30163"/>
    <w:rsid w:val="00C301C0"/>
    <w:rsid w:val="00C30236"/>
    <w:rsid w:val="00C31007"/>
    <w:rsid w:val="00C3193B"/>
    <w:rsid w:val="00C32425"/>
    <w:rsid w:val="00C329F6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7B1"/>
    <w:rsid w:val="00C474DB"/>
    <w:rsid w:val="00C474EA"/>
    <w:rsid w:val="00C509BE"/>
    <w:rsid w:val="00C5321C"/>
    <w:rsid w:val="00C55454"/>
    <w:rsid w:val="00C56081"/>
    <w:rsid w:val="00C56E21"/>
    <w:rsid w:val="00C574BF"/>
    <w:rsid w:val="00C57FE6"/>
    <w:rsid w:val="00C605CC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67AE2"/>
    <w:rsid w:val="00C7026E"/>
    <w:rsid w:val="00C70E8C"/>
    <w:rsid w:val="00C72832"/>
    <w:rsid w:val="00C73167"/>
    <w:rsid w:val="00C73B0B"/>
    <w:rsid w:val="00C744AA"/>
    <w:rsid w:val="00C746BE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4D0"/>
    <w:rsid w:val="00CB51DA"/>
    <w:rsid w:val="00CB601B"/>
    <w:rsid w:val="00CB6727"/>
    <w:rsid w:val="00CC0DED"/>
    <w:rsid w:val="00CC0EB9"/>
    <w:rsid w:val="00CC146C"/>
    <w:rsid w:val="00CC1D9B"/>
    <w:rsid w:val="00CC2633"/>
    <w:rsid w:val="00CC27F1"/>
    <w:rsid w:val="00CC2BE7"/>
    <w:rsid w:val="00CC41E0"/>
    <w:rsid w:val="00CC5893"/>
    <w:rsid w:val="00CD25F1"/>
    <w:rsid w:val="00CD4A41"/>
    <w:rsid w:val="00CD51F3"/>
    <w:rsid w:val="00CD5220"/>
    <w:rsid w:val="00CD578D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8F6"/>
    <w:rsid w:val="00CE5BAB"/>
    <w:rsid w:val="00CE6460"/>
    <w:rsid w:val="00CE7DC4"/>
    <w:rsid w:val="00CF05A1"/>
    <w:rsid w:val="00CF1790"/>
    <w:rsid w:val="00CF18AF"/>
    <w:rsid w:val="00CF222A"/>
    <w:rsid w:val="00CF43B3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30D"/>
    <w:rsid w:val="00D048F2"/>
    <w:rsid w:val="00D051A9"/>
    <w:rsid w:val="00D05EC4"/>
    <w:rsid w:val="00D0619A"/>
    <w:rsid w:val="00D07607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14AD"/>
    <w:rsid w:val="00D32B4F"/>
    <w:rsid w:val="00D32E2E"/>
    <w:rsid w:val="00D33A9C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AF9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5CF"/>
    <w:rsid w:val="00D7060F"/>
    <w:rsid w:val="00D71145"/>
    <w:rsid w:val="00D713B3"/>
    <w:rsid w:val="00D71667"/>
    <w:rsid w:val="00D730A3"/>
    <w:rsid w:val="00D7452A"/>
    <w:rsid w:val="00D75750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0199"/>
    <w:rsid w:val="00D9100C"/>
    <w:rsid w:val="00D92199"/>
    <w:rsid w:val="00D92A4B"/>
    <w:rsid w:val="00D92A96"/>
    <w:rsid w:val="00D936DA"/>
    <w:rsid w:val="00D949E2"/>
    <w:rsid w:val="00D96079"/>
    <w:rsid w:val="00D96C3E"/>
    <w:rsid w:val="00D97190"/>
    <w:rsid w:val="00D97511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DA8"/>
    <w:rsid w:val="00DD60DA"/>
    <w:rsid w:val="00DD7ED3"/>
    <w:rsid w:val="00DE0112"/>
    <w:rsid w:val="00DE0DCB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CF1"/>
    <w:rsid w:val="00E44CF2"/>
    <w:rsid w:val="00E45C92"/>
    <w:rsid w:val="00E46F03"/>
    <w:rsid w:val="00E478F8"/>
    <w:rsid w:val="00E5195D"/>
    <w:rsid w:val="00E52BB3"/>
    <w:rsid w:val="00E54264"/>
    <w:rsid w:val="00E54FCB"/>
    <w:rsid w:val="00E55AEC"/>
    <w:rsid w:val="00E566D6"/>
    <w:rsid w:val="00E5754B"/>
    <w:rsid w:val="00E57E54"/>
    <w:rsid w:val="00E60488"/>
    <w:rsid w:val="00E605E3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F41"/>
    <w:rsid w:val="00E70E3F"/>
    <w:rsid w:val="00E72D62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0EF9"/>
    <w:rsid w:val="00E81F72"/>
    <w:rsid w:val="00E82659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56DC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4015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431A"/>
    <w:rsid w:val="00F14F24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8A9"/>
    <w:rsid w:val="00F32BC2"/>
    <w:rsid w:val="00F32D2A"/>
    <w:rsid w:val="00F33488"/>
    <w:rsid w:val="00F33CDD"/>
    <w:rsid w:val="00F3506F"/>
    <w:rsid w:val="00F352AA"/>
    <w:rsid w:val="00F3664F"/>
    <w:rsid w:val="00F36AA5"/>
    <w:rsid w:val="00F37335"/>
    <w:rsid w:val="00F40903"/>
    <w:rsid w:val="00F41C9E"/>
    <w:rsid w:val="00F426EA"/>
    <w:rsid w:val="00F46812"/>
    <w:rsid w:val="00F4773A"/>
    <w:rsid w:val="00F47D33"/>
    <w:rsid w:val="00F515CE"/>
    <w:rsid w:val="00F515FE"/>
    <w:rsid w:val="00F52B71"/>
    <w:rsid w:val="00F54E27"/>
    <w:rsid w:val="00F55BE6"/>
    <w:rsid w:val="00F577C8"/>
    <w:rsid w:val="00F6338E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76F1D"/>
    <w:rsid w:val="00F826A5"/>
    <w:rsid w:val="00F82C03"/>
    <w:rsid w:val="00F83AB0"/>
    <w:rsid w:val="00F83F1A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308B"/>
    <w:rsid w:val="00FA3700"/>
    <w:rsid w:val="00FA5C86"/>
    <w:rsid w:val="00FA69F7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C6CBE"/>
    <w:rsid w:val="00FC79FA"/>
    <w:rsid w:val="00FD076D"/>
    <w:rsid w:val="00FD2622"/>
    <w:rsid w:val="00FD2DC6"/>
    <w:rsid w:val="00FD2DE3"/>
    <w:rsid w:val="00FD3016"/>
    <w:rsid w:val="00FD3D4E"/>
    <w:rsid w:val="00FD42F5"/>
    <w:rsid w:val="00FD52AF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3B89"/>
    <w:rsid w:val="00FE4BBB"/>
    <w:rsid w:val="00FE781F"/>
    <w:rsid w:val="00FF0D83"/>
    <w:rsid w:val="00FF1916"/>
    <w:rsid w:val="00FF1C8A"/>
    <w:rsid w:val="00FF1DFE"/>
    <w:rsid w:val="00FF2293"/>
    <w:rsid w:val="00FF300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9D261C"/>
  <w15:docId w15:val="{204A7F15-22BE-4C74-A7DB-D636C9C3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61EB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,CP-UC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1"/>
      </w:numPr>
    </w:pPr>
  </w:style>
  <w:style w:type="numbering" w:customStyle="1" w:styleId="WWNum27">
    <w:name w:val="WWNum27"/>
    <w:basedOn w:val="Bezlisty"/>
    <w:rsid w:val="00354687"/>
    <w:pPr>
      <w:numPr>
        <w:numId w:val="15"/>
      </w:numPr>
    </w:pPr>
  </w:style>
  <w:style w:type="numbering" w:customStyle="1" w:styleId="WWNum74">
    <w:name w:val="WWNum74"/>
    <w:basedOn w:val="Bezlisty"/>
    <w:rsid w:val="00354687"/>
    <w:pPr>
      <w:numPr>
        <w:numId w:val="16"/>
      </w:numPr>
    </w:pPr>
  </w:style>
  <w:style w:type="numbering" w:customStyle="1" w:styleId="Outline">
    <w:name w:val="Outline"/>
    <w:basedOn w:val="Bezlisty"/>
    <w:rsid w:val="00E65F45"/>
    <w:pPr>
      <w:numPr>
        <w:numId w:val="1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aliases w:val="paragraf"/>
    <w:link w:val="BezodstpwZnak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character" w:customStyle="1" w:styleId="BezodstpwZnak">
    <w:name w:val="Bez odstępów Znak"/>
    <w:aliases w:val="paragraf Znak"/>
    <w:basedOn w:val="Domylnaczcionkaakapitu"/>
    <w:link w:val="Bezodstpw"/>
    <w:rsid w:val="002F2399"/>
    <w:rPr>
      <w:rFonts w:ascii="Calibri" w:eastAsia="Calibri" w:hAnsi="Calibri" w:cs="Calibri"/>
      <w:sz w:val="22"/>
      <w:szCs w:val="22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2DF2"/>
    <w:rPr>
      <w:color w:val="605E5C"/>
      <w:shd w:val="clear" w:color="auto" w:fill="E1DFDD"/>
    </w:rPr>
  </w:style>
  <w:style w:type="paragraph" w:customStyle="1" w:styleId="Tekstkomentarza3">
    <w:name w:val="Tekst komentarza3"/>
    <w:basedOn w:val="Normalny"/>
    <w:rsid w:val="00C3193B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5A45-C489-4CAE-95B2-6FE9E5F7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12</Pages>
  <Words>2624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18333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37</cp:revision>
  <cp:lastPrinted>2025-11-25T06:51:00Z</cp:lastPrinted>
  <dcterms:created xsi:type="dcterms:W3CDTF">2023-12-08T11:30:00Z</dcterms:created>
  <dcterms:modified xsi:type="dcterms:W3CDTF">2025-11-28T06:48:00Z</dcterms:modified>
</cp:coreProperties>
</file>