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FEFEC" w14:textId="77777777" w:rsidR="008E035B" w:rsidRDefault="008E035B" w:rsidP="001E1254">
      <w:pPr>
        <w:pStyle w:val="Standard"/>
        <w:spacing w:before="480" w:after="240"/>
        <w:jc w:val="center"/>
        <w:rPr>
          <w:rFonts w:ascii="Tahoma" w:hAnsi="Tahoma" w:cs="Tahoma"/>
          <w:b/>
        </w:rPr>
      </w:pPr>
    </w:p>
    <w:p w14:paraId="67B1AB67" w14:textId="77777777" w:rsidR="00726BCE" w:rsidRDefault="00726BCE" w:rsidP="001E1254">
      <w:pPr>
        <w:pStyle w:val="Standard"/>
        <w:spacing w:before="480" w:after="240"/>
        <w:jc w:val="center"/>
        <w:rPr>
          <w:rFonts w:ascii="Tahoma" w:hAnsi="Tahoma" w:cs="Tahoma"/>
          <w:b/>
        </w:rPr>
      </w:pPr>
    </w:p>
    <w:p w14:paraId="53CBC84F" w14:textId="77777777" w:rsidR="00726BCE" w:rsidRDefault="00726BCE" w:rsidP="001E1254">
      <w:pPr>
        <w:pStyle w:val="Standard"/>
        <w:spacing w:before="480" w:after="240"/>
        <w:jc w:val="center"/>
        <w:rPr>
          <w:rFonts w:ascii="Tahoma" w:hAnsi="Tahoma" w:cs="Tahoma"/>
          <w:b/>
        </w:rPr>
      </w:pPr>
    </w:p>
    <w:p w14:paraId="14658659" w14:textId="77777777" w:rsidR="00726BCE" w:rsidRDefault="00726BCE" w:rsidP="001E1254">
      <w:pPr>
        <w:pStyle w:val="Standard"/>
        <w:spacing w:before="480" w:after="240"/>
        <w:jc w:val="center"/>
        <w:rPr>
          <w:rFonts w:ascii="Tahoma" w:hAnsi="Tahoma" w:cs="Tahoma"/>
          <w:b/>
        </w:rPr>
      </w:pPr>
    </w:p>
    <w:p w14:paraId="456711AB" w14:textId="77777777" w:rsidR="00726BCE" w:rsidRDefault="00726BCE" w:rsidP="001E1254">
      <w:pPr>
        <w:pStyle w:val="Standard"/>
        <w:spacing w:before="480" w:after="240"/>
        <w:jc w:val="center"/>
        <w:rPr>
          <w:rFonts w:ascii="Tahoma" w:hAnsi="Tahoma" w:cs="Tahoma"/>
          <w:b/>
        </w:rPr>
      </w:pPr>
    </w:p>
    <w:p w14:paraId="077778B2" w14:textId="1A71914D" w:rsidR="00DB33D1" w:rsidRPr="00A078E5" w:rsidRDefault="00DB33D1" w:rsidP="001E1254">
      <w:pPr>
        <w:pStyle w:val="Standard"/>
        <w:spacing w:before="480" w:after="240"/>
        <w:jc w:val="center"/>
        <w:rPr>
          <w:rFonts w:ascii="Tahoma" w:hAnsi="Tahoma" w:cs="Tahoma"/>
        </w:rPr>
      </w:pPr>
      <w:r w:rsidRPr="00A078E5">
        <w:rPr>
          <w:rFonts w:ascii="Tahoma" w:hAnsi="Tahoma" w:cs="Tahoma"/>
          <w:b/>
        </w:rPr>
        <w:t>ZAMAWIAJĄCY:</w:t>
      </w:r>
    </w:p>
    <w:p w14:paraId="0188454D" w14:textId="77777777" w:rsidR="0011363E" w:rsidRPr="00F369B9" w:rsidRDefault="0011363E" w:rsidP="0011363E">
      <w:pPr>
        <w:pStyle w:val="Standard"/>
        <w:spacing w:line="276" w:lineRule="auto"/>
        <w:jc w:val="center"/>
        <w:rPr>
          <w:rFonts w:ascii="Tahoma" w:hAnsi="Tahoma" w:cs="Tahoma"/>
          <w:b/>
          <w:bCs/>
          <w:lang w:eastAsia="ar-SA"/>
        </w:rPr>
      </w:pPr>
      <w:bookmarkStart w:id="0" w:name="_Hlk214954137"/>
      <w:bookmarkStart w:id="1" w:name="_Hlk194585046"/>
      <w:r w:rsidRPr="00F369B9">
        <w:rPr>
          <w:rFonts w:ascii="Tahoma" w:hAnsi="Tahoma" w:cs="Tahoma"/>
          <w:b/>
          <w:bCs/>
          <w:lang w:eastAsia="ar-SA"/>
        </w:rPr>
        <w:t>Dom Pomocy Społecznej im. Papieża Jana Pawła II</w:t>
      </w:r>
    </w:p>
    <w:p w14:paraId="63D7430F" w14:textId="77777777" w:rsidR="0011363E" w:rsidRPr="00F369B9" w:rsidRDefault="0011363E" w:rsidP="0011363E">
      <w:pPr>
        <w:pStyle w:val="Standard"/>
        <w:spacing w:line="276" w:lineRule="auto"/>
        <w:jc w:val="center"/>
        <w:rPr>
          <w:rFonts w:ascii="Tahoma" w:hAnsi="Tahoma" w:cs="Tahoma"/>
          <w:bCs/>
          <w:lang w:eastAsia="ar-SA"/>
        </w:rPr>
      </w:pPr>
      <w:r w:rsidRPr="00F369B9">
        <w:rPr>
          <w:rFonts w:ascii="Tahoma" w:hAnsi="Tahoma" w:cs="Tahoma"/>
          <w:bCs/>
          <w:lang w:eastAsia="ar-SA"/>
        </w:rPr>
        <w:t xml:space="preserve">ul. </w:t>
      </w:r>
      <w:proofErr w:type="spellStart"/>
      <w:r w:rsidRPr="00F369B9">
        <w:rPr>
          <w:rFonts w:ascii="Tahoma" w:hAnsi="Tahoma" w:cs="Tahoma"/>
          <w:bCs/>
          <w:lang w:eastAsia="ar-SA"/>
        </w:rPr>
        <w:t>Bogumińska</w:t>
      </w:r>
      <w:proofErr w:type="spellEnd"/>
      <w:r w:rsidRPr="00F369B9">
        <w:rPr>
          <w:rFonts w:ascii="Tahoma" w:hAnsi="Tahoma" w:cs="Tahoma"/>
          <w:bCs/>
          <w:lang w:eastAsia="ar-SA"/>
        </w:rPr>
        <w:t xml:space="preserve"> 22</w:t>
      </w:r>
    </w:p>
    <w:p w14:paraId="543815DB" w14:textId="5434771B" w:rsidR="002F72E3" w:rsidRPr="00655CB3" w:rsidRDefault="0011363E" w:rsidP="0011363E">
      <w:pPr>
        <w:pStyle w:val="Standard"/>
        <w:spacing w:line="276" w:lineRule="auto"/>
        <w:jc w:val="center"/>
        <w:rPr>
          <w:rFonts w:ascii="Tahoma" w:hAnsi="Tahoma" w:cs="Tahoma"/>
          <w:bCs/>
          <w:kern w:val="0"/>
          <w:lang w:eastAsia="ar-SA"/>
        </w:rPr>
      </w:pPr>
      <w:r w:rsidRPr="00F369B9">
        <w:rPr>
          <w:rFonts w:ascii="Tahoma" w:hAnsi="Tahoma" w:cs="Tahoma"/>
          <w:bCs/>
          <w:lang w:eastAsia="ar-SA"/>
        </w:rPr>
        <w:t>44-350 Gorzyce</w:t>
      </w:r>
      <w:bookmarkEnd w:id="0"/>
    </w:p>
    <w:bookmarkEnd w:id="1"/>
    <w:p w14:paraId="1CBF40D1" w14:textId="2400639E" w:rsidR="00DB33D1" w:rsidRPr="009A29A7" w:rsidRDefault="00DB33D1" w:rsidP="002F72E3">
      <w:pPr>
        <w:pStyle w:val="Standard"/>
        <w:spacing w:before="480" w:line="276" w:lineRule="auto"/>
        <w:jc w:val="center"/>
        <w:rPr>
          <w:rFonts w:ascii="Tahoma" w:hAnsi="Tahoma" w:cs="Tahoma"/>
        </w:rPr>
      </w:pPr>
      <w:r w:rsidRPr="009A29A7">
        <w:rPr>
          <w:rFonts w:ascii="Tahoma" w:hAnsi="Tahoma" w:cs="Tahoma"/>
          <w:b/>
        </w:rPr>
        <w:t>SPECYFIKACJA</w:t>
      </w:r>
      <w:r w:rsidR="00C14FD8" w:rsidRPr="009A29A7">
        <w:rPr>
          <w:rFonts w:ascii="Tahoma" w:hAnsi="Tahoma" w:cs="Tahoma"/>
        </w:rPr>
        <w:t xml:space="preserve">  </w:t>
      </w:r>
      <w:r w:rsidRPr="009A29A7">
        <w:rPr>
          <w:rFonts w:ascii="Tahoma" w:hAnsi="Tahoma" w:cs="Tahoma"/>
          <w:b/>
        </w:rPr>
        <w:t xml:space="preserve">WARUNKÓW </w:t>
      </w:r>
      <w:r w:rsidR="00C14FD8" w:rsidRPr="009A29A7">
        <w:rPr>
          <w:rFonts w:ascii="Tahoma" w:hAnsi="Tahoma" w:cs="Tahoma"/>
          <w:b/>
        </w:rPr>
        <w:t xml:space="preserve"> </w:t>
      </w:r>
      <w:r w:rsidRPr="009A29A7">
        <w:rPr>
          <w:rFonts w:ascii="Tahoma" w:hAnsi="Tahoma" w:cs="Tahoma"/>
          <w:b/>
        </w:rPr>
        <w:t>ZAMÓWIENIA</w:t>
      </w:r>
    </w:p>
    <w:p w14:paraId="28F6152C" w14:textId="77777777" w:rsidR="00DB33D1" w:rsidRPr="00A078E5" w:rsidRDefault="00DB33D1" w:rsidP="009A29A7">
      <w:pPr>
        <w:pStyle w:val="Standard"/>
        <w:spacing w:before="720"/>
        <w:jc w:val="center"/>
        <w:rPr>
          <w:rFonts w:ascii="Tahoma" w:hAnsi="Tahoma" w:cs="Tahoma"/>
        </w:rPr>
      </w:pPr>
      <w:r w:rsidRPr="00A078E5">
        <w:rPr>
          <w:rFonts w:ascii="Tahoma" w:hAnsi="Tahoma" w:cs="Tahoma"/>
        </w:rPr>
        <w:t>w postępowaniu o udzielenie zamówienia publicznego, prowadzonym</w:t>
      </w:r>
    </w:p>
    <w:p w14:paraId="03971034" w14:textId="26F54A46" w:rsidR="00DB33D1" w:rsidRPr="00A078E5" w:rsidRDefault="00DB33D1" w:rsidP="00FD38EA">
      <w:pPr>
        <w:pStyle w:val="Standard"/>
        <w:spacing w:line="276" w:lineRule="auto"/>
        <w:jc w:val="center"/>
        <w:rPr>
          <w:rFonts w:ascii="Tahoma" w:hAnsi="Tahoma" w:cs="Tahoma"/>
        </w:rPr>
      </w:pPr>
      <w:r w:rsidRPr="00A078E5">
        <w:rPr>
          <w:rFonts w:ascii="Tahoma" w:hAnsi="Tahoma" w:cs="Tahoma"/>
        </w:rPr>
        <w:t xml:space="preserve">w trybie </w:t>
      </w:r>
      <w:r w:rsidR="00C14FD8" w:rsidRPr="00A078E5">
        <w:rPr>
          <w:rFonts w:ascii="Tahoma" w:hAnsi="Tahoma" w:cs="Tahoma"/>
        </w:rPr>
        <w:t>podstawowym</w:t>
      </w:r>
      <w:r w:rsidRPr="00A078E5">
        <w:rPr>
          <w:rFonts w:ascii="Tahoma" w:hAnsi="Tahoma" w:cs="Tahoma"/>
        </w:rPr>
        <w:t xml:space="preserve"> pn.:</w:t>
      </w:r>
    </w:p>
    <w:p w14:paraId="5D828EB1" w14:textId="56D301D9" w:rsidR="00DB33D1" w:rsidRPr="00DC5D53" w:rsidRDefault="009425E8" w:rsidP="006E6B21">
      <w:pPr>
        <w:pStyle w:val="Standard"/>
        <w:spacing w:before="720" w:line="360" w:lineRule="auto"/>
        <w:jc w:val="center"/>
        <w:rPr>
          <w:rFonts w:ascii="Tahoma" w:hAnsi="Tahoma" w:cs="Tahoma"/>
          <w:b/>
          <w:kern w:val="0"/>
          <w:sz w:val="24"/>
          <w:szCs w:val="24"/>
          <w:lang w:eastAsia="pl-PL"/>
        </w:rPr>
      </w:pPr>
      <w:bookmarkStart w:id="2" w:name="_Hlk109734180"/>
      <w:r w:rsidRPr="00DC5D53">
        <w:rPr>
          <w:rFonts w:ascii="Tahoma" w:hAnsi="Tahoma" w:cs="Tahoma"/>
          <w:b/>
          <w:kern w:val="0"/>
          <w:sz w:val="24"/>
          <w:szCs w:val="24"/>
          <w:lang w:eastAsia="pl-PL"/>
        </w:rPr>
        <w:t>„</w:t>
      </w:r>
      <w:bookmarkStart w:id="3" w:name="_Hlk215227293"/>
      <w:bookmarkStart w:id="4" w:name="_Hlk109738706"/>
      <w:r w:rsidR="004608B6" w:rsidRPr="004608B6">
        <w:rPr>
          <w:rFonts w:ascii="Tahoma" w:hAnsi="Tahoma" w:cs="Tahoma"/>
          <w:b/>
          <w:kern w:val="0"/>
          <w:sz w:val="24"/>
          <w:szCs w:val="24"/>
          <w:lang w:eastAsia="pl-PL"/>
        </w:rPr>
        <w:t>Dostawa artykułów spożywczych sypkich, koncentratów, przypraw, deserów i słodyczy w 2026 roku</w:t>
      </w:r>
      <w:bookmarkEnd w:id="3"/>
      <w:r w:rsidRPr="00DC5D53">
        <w:rPr>
          <w:rFonts w:ascii="Tahoma" w:hAnsi="Tahoma" w:cs="Tahoma"/>
          <w:b/>
          <w:kern w:val="0"/>
          <w:sz w:val="24"/>
          <w:szCs w:val="24"/>
          <w:lang w:eastAsia="pl-PL"/>
        </w:rPr>
        <w:t>”</w:t>
      </w:r>
    </w:p>
    <w:bookmarkEnd w:id="2"/>
    <w:bookmarkEnd w:id="4"/>
    <w:p w14:paraId="218BBAA1" w14:textId="77777777" w:rsidR="00927522" w:rsidRDefault="00927522" w:rsidP="005C6B3B">
      <w:pPr>
        <w:pStyle w:val="Standard"/>
        <w:spacing w:before="1000"/>
        <w:jc w:val="center"/>
        <w:rPr>
          <w:rFonts w:ascii="Tahoma" w:hAnsi="Tahoma" w:cs="Tahoma"/>
        </w:rPr>
      </w:pPr>
    </w:p>
    <w:p w14:paraId="660E2225" w14:textId="6D869F9A" w:rsidR="00DB33D1" w:rsidRDefault="0011363E" w:rsidP="005C6B3B">
      <w:pPr>
        <w:pStyle w:val="Standard"/>
        <w:spacing w:beforeLines="1000" w:before="2400" w:after="240"/>
        <w:jc w:val="center"/>
        <w:rPr>
          <w:rFonts w:ascii="Tahoma" w:hAnsi="Tahoma" w:cs="Tahoma"/>
        </w:rPr>
      </w:pPr>
      <w:r>
        <w:rPr>
          <w:rFonts w:ascii="Tahoma" w:hAnsi="Tahoma" w:cs="Tahoma"/>
        </w:rPr>
        <w:t>Gorzyce, listopad</w:t>
      </w:r>
      <w:r w:rsidR="002F72E3">
        <w:rPr>
          <w:rFonts w:ascii="Tahoma" w:hAnsi="Tahoma" w:cs="Tahoma"/>
        </w:rPr>
        <w:t xml:space="preserve"> 2025</w:t>
      </w:r>
      <w:r w:rsidR="00DB33D1" w:rsidRPr="00A078E5">
        <w:rPr>
          <w:rFonts w:ascii="Tahoma" w:hAnsi="Tahoma" w:cs="Tahoma"/>
        </w:rPr>
        <w:t xml:space="preserve"> r.</w:t>
      </w:r>
    </w:p>
    <w:p w14:paraId="29F236E8" w14:textId="4D3F1C74" w:rsidR="005C6B3B" w:rsidRPr="005C6B3B" w:rsidRDefault="005C6B3B" w:rsidP="005C6B3B">
      <w:pPr>
        <w:tabs>
          <w:tab w:val="center" w:pos="4536"/>
          <w:tab w:val="right" w:pos="9072"/>
        </w:tabs>
        <w:spacing w:before="600"/>
        <w:jc w:val="center"/>
        <w:rPr>
          <w:noProof/>
        </w:rPr>
      </w:pPr>
      <w:bookmarkStart w:id="5" w:name="_Hlk203463306"/>
      <w:r>
        <w:rPr>
          <w:noProof/>
        </w:rPr>
        <w:t xml:space="preserve">                                                   </w:t>
      </w:r>
    </w:p>
    <w:bookmarkEnd w:id="5"/>
    <w:p w14:paraId="78E5E385" w14:textId="2FF91DDE" w:rsidR="00655CB3" w:rsidRDefault="00655CB3">
      <w:pPr>
        <w:spacing w:after="160" w:line="252" w:lineRule="auto"/>
        <w:jc w:val="both"/>
        <w:rPr>
          <w:rFonts w:ascii="Tahoma" w:hAnsi="Tahoma" w:cs="Tahoma"/>
          <w:kern w:val="3"/>
          <w:sz w:val="20"/>
          <w:szCs w:val="20"/>
          <w:lang w:eastAsia="zh-CN"/>
        </w:rPr>
      </w:pPr>
      <w:r>
        <w:rPr>
          <w:rFonts w:ascii="Tahoma" w:hAnsi="Tahoma" w:cs="Tahoma"/>
        </w:rPr>
        <w:br w:type="page"/>
      </w:r>
    </w:p>
    <w:p w14:paraId="02FB9E6D" w14:textId="49A9E2C9" w:rsidR="00A22298" w:rsidRPr="00A078E5" w:rsidRDefault="00E604DC" w:rsidP="00E604DC">
      <w:pPr>
        <w:pStyle w:val="Standard"/>
        <w:tabs>
          <w:tab w:val="left" w:pos="213"/>
          <w:tab w:val="left" w:pos="3506"/>
        </w:tabs>
        <w:spacing w:before="2760"/>
        <w:jc w:val="left"/>
        <w:rPr>
          <w:rFonts w:ascii="Tahoma" w:hAnsi="Tahoma" w:cs="Tahoma"/>
        </w:rPr>
      </w:pPr>
      <w:r>
        <w:rPr>
          <w:rFonts w:ascii="Tahoma" w:hAnsi="Tahoma" w:cs="Tahoma"/>
        </w:rPr>
        <w:lastRenderedPageBreak/>
        <w:tab/>
      </w:r>
      <w:r>
        <w:rPr>
          <w:rFonts w:ascii="Tahoma" w:hAnsi="Tahoma" w:cs="Tahoma"/>
        </w:rPr>
        <w:tab/>
      </w:r>
    </w:p>
    <w:sdt>
      <w:sdtPr>
        <w:rPr>
          <w:rFonts w:ascii="Times New Roman" w:eastAsiaTheme="minorEastAsia" w:hAnsi="Times New Roman" w:cs="Times New Roman"/>
          <w:b w:val="0"/>
          <w:bCs w:val="0"/>
          <w:caps w:val="0"/>
          <w:sz w:val="24"/>
          <w:szCs w:val="24"/>
          <w:lang w:eastAsia="pl-PL"/>
        </w:rPr>
        <w:id w:val="267278478"/>
        <w:docPartObj>
          <w:docPartGallery w:val="Table of Contents"/>
          <w:docPartUnique/>
        </w:docPartObj>
      </w:sdtPr>
      <w:sdtEndPr>
        <w:rPr>
          <w:rFonts w:eastAsia="Times New Roman"/>
        </w:rPr>
      </w:sdtEndPr>
      <w:sdtContent>
        <w:p w14:paraId="46BF4FEE" w14:textId="7C37F920" w:rsidR="009425E8" w:rsidRPr="00ED67A6" w:rsidRDefault="009425E8" w:rsidP="00760476">
          <w:pPr>
            <w:pStyle w:val="Nagwekspisutreci"/>
          </w:pPr>
          <w:r w:rsidRPr="00ED67A6">
            <w:t>Spis treści</w:t>
          </w:r>
        </w:p>
        <w:p w14:paraId="4F7DF471" w14:textId="6102CD13" w:rsidR="0058712D" w:rsidRPr="0058712D" w:rsidRDefault="009425E8">
          <w:pPr>
            <w:pStyle w:val="Spistreci1"/>
            <w:rPr>
              <w:kern w:val="2"/>
              <w:lang w:eastAsia="pl-PL"/>
              <w14:ligatures w14:val="standardContextual"/>
            </w:rPr>
          </w:pPr>
          <w:r w:rsidRPr="0058712D">
            <w:fldChar w:fldCharType="begin"/>
          </w:r>
          <w:r w:rsidRPr="0058712D">
            <w:instrText xml:space="preserve"> TOC \o "1-3" \h \z \u </w:instrText>
          </w:r>
          <w:r w:rsidRPr="0058712D">
            <w:fldChar w:fldCharType="separate"/>
          </w:r>
          <w:hyperlink w:anchor="_Toc214947252" w:history="1">
            <w:r w:rsidR="0058712D" w:rsidRPr="0058712D">
              <w:rPr>
                <w:rStyle w:val="Hipercze"/>
              </w:rPr>
              <w:t>Dział I. Postanowienia ogólne SWZ</w:t>
            </w:r>
            <w:r w:rsidR="0058712D" w:rsidRPr="0058712D">
              <w:rPr>
                <w:webHidden/>
              </w:rPr>
              <w:tab/>
            </w:r>
            <w:r w:rsidR="0058712D" w:rsidRPr="0058712D">
              <w:rPr>
                <w:webHidden/>
              </w:rPr>
              <w:fldChar w:fldCharType="begin"/>
            </w:r>
            <w:r w:rsidR="0058712D" w:rsidRPr="0058712D">
              <w:rPr>
                <w:webHidden/>
              </w:rPr>
              <w:instrText xml:space="preserve"> PAGEREF _Toc214947252 \h </w:instrText>
            </w:r>
            <w:r w:rsidR="0058712D" w:rsidRPr="0058712D">
              <w:rPr>
                <w:webHidden/>
              </w:rPr>
            </w:r>
            <w:r w:rsidR="0058712D" w:rsidRPr="0058712D">
              <w:rPr>
                <w:webHidden/>
              </w:rPr>
              <w:fldChar w:fldCharType="separate"/>
            </w:r>
            <w:r w:rsidR="0058712D" w:rsidRPr="0058712D">
              <w:rPr>
                <w:webHidden/>
              </w:rPr>
              <w:t>3</w:t>
            </w:r>
            <w:r w:rsidR="0058712D" w:rsidRPr="0058712D">
              <w:rPr>
                <w:webHidden/>
              </w:rPr>
              <w:fldChar w:fldCharType="end"/>
            </w:r>
          </w:hyperlink>
        </w:p>
        <w:p w14:paraId="2E176D44" w14:textId="77755FEC" w:rsidR="0058712D" w:rsidRPr="0058712D" w:rsidRDefault="0058712D">
          <w:pPr>
            <w:pStyle w:val="Spistreci2"/>
            <w:rPr>
              <w:rFonts w:ascii="Tahoma" w:hAnsi="Tahoma" w:cs="Tahoma"/>
              <w:noProof/>
              <w:kern w:val="2"/>
              <w:sz w:val="20"/>
              <w:szCs w:val="20"/>
              <w:lang w:eastAsia="pl-PL"/>
              <w14:ligatures w14:val="standardContextual"/>
            </w:rPr>
          </w:pPr>
          <w:hyperlink w:anchor="_Toc214947253" w:history="1">
            <w:r w:rsidRPr="0058712D">
              <w:rPr>
                <w:rStyle w:val="Hipercze"/>
                <w:rFonts w:ascii="Tahoma" w:hAnsi="Tahoma" w:cs="Tahoma"/>
                <w:i/>
                <w:iCs/>
                <w:noProof/>
                <w:sz w:val="20"/>
                <w:szCs w:val="20"/>
              </w:rPr>
              <w:t>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o zamawiającym.</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53C797DA" w14:textId="78C7B7CD" w:rsidR="0058712D" w:rsidRPr="0058712D" w:rsidRDefault="0058712D">
          <w:pPr>
            <w:pStyle w:val="Spistreci2"/>
            <w:rPr>
              <w:rFonts w:ascii="Tahoma" w:hAnsi="Tahoma" w:cs="Tahoma"/>
              <w:noProof/>
              <w:kern w:val="2"/>
              <w:sz w:val="20"/>
              <w:szCs w:val="20"/>
              <w:lang w:eastAsia="pl-PL"/>
              <w14:ligatures w14:val="standardContextual"/>
            </w:rPr>
          </w:pPr>
          <w:hyperlink w:anchor="_Toc214947254" w:history="1">
            <w:r w:rsidRPr="0058712D">
              <w:rPr>
                <w:rStyle w:val="Hipercze"/>
                <w:rFonts w:ascii="Tahoma" w:hAnsi="Tahoma" w:cs="Tahoma"/>
                <w:i/>
                <w:iCs/>
                <w:noProof/>
                <w:sz w:val="20"/>
                <w:szCs w:val="20"/>
              </w:rPr>
              <w:t>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Adres strony internetowej, na której udostępniane będą zmiany i wyjaśnienia treści SWZ oraz inne dokumenty zamówienia bezpośrednio związane z postępowaniem o udzielenie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2B197158" w14:textId="472B46A1" w:rsidR="0058712D" w:rsidRPr="0058712D" w:rsidRDefault="0058712D">
          <w:pPr>
            <w:pStyle w:val="Spistreci2"/>
            <w:rPr>
              <w:rFonts w:ascii="Tahoma" w:hAnsi="Tahoma" w:cs="Tahoma"/>
              <w:noProof/>
              <w:kern w:val="2"/>
              <w:sz w:val="20"/>
              <w:szCs w:val="20"/>
              <w:lang w:eastAsia="pl-PL"/>
              <w14:ligatures w14:val="standardContextual"/>
            </w:rPr>
          </w:pPr>
          <w:hyperlink w:anchor="_Toc214947255" w:history="1">
            <w:r w:rsidRPr="0058712D">
              <w:rPr>
                <w:rStyle w:val="Hipercze"/>
                <w:rFonts w:ascii="Tahoma" w:hAnsi="Tahoma" w:cs="Tahoma"/>
                <w:i/>
                <w:iCs/>
                <w:noProof/>
                <w:sz w:val="20"/>
                <w:szCs w:val="20"/>
              </w:rPr>
              <w:t>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Tryb udzielenia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0A1E0D12" w14:textId="02774E40" w:rsidR="0058712D" w:rsidRPr="0058712D" w:rsidRDefault="0058712D">
          <w:pPr>
            <w:pStyle w:val="Spistreci2"/>
            <w:rPr>
              <w:rFonts w:ascii="Tahoma" w:hAnsi="Tahoma" w:cs="Tahoma"/>
              <w:noProof/>
              <w:kern w:val="2"/>
              <w:sz w:val="20"/>
              <w:szCs w:val="20"/>
              <w:lang w:eastAsia="pl-PL"/>
              <w14:ligatures w14:val="standardContextual"/>
            </w:rPr>
          </w:pPr>
          <w:hyperlink w:anchor="_Toc214947256" w:history="1">
            <w:r w:rsidRPr="0058712D">
              <w:rPr>
                <w:rStyle w:val="Hipercze"/>
                <w:rFonts w:ascii="Tahoma" w:hAnsi="Tahoma" w:cs="Tahoma"/>
                <w:i/>
                <w:iCs/>
                <w:noProof/>
                <w:sz w:val="20"/>
                <w:szCs w:val="20"/>
              </w:rPr>
              <w:t>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przedmiotu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3DE825AF" w14:textId="79AA9848" w:rsidR="0058712D" w:rsidRPr="0058712D" w:rsidRDefault="0058712D">
          <w:pPr>
            <w:pStyle w:val="Spistreci2"/>
            <w:rPr>
              <w:rFonts w:ascii="Tahoma" w:hAnsi="Tahoma" w:cs="Tahoma"/>
              <w:noProof/>
              <w:kern w:val="2"/>
              <w:sz w:val="20"/>
              <w:szCs w:val="20"/>
              <w:lang w:eastAsia="pl-PL"/>
              <w14:ligatures w14:val="standardContextual"/>
            </w:rPr>
          </w:pPr>
          <w:hyperlink w:anchor="_Toc214947257" w:history="1">
            <w:r w:rsidRPr="0058712D">
              <w:rPr>
                <w:rStyle w:val="Hipercze"/>
                <w:rFonts w:ascii="Tahoma" w:eastAsiaTheme="minorHAnsi" w:hAnsi="Tahoma" w:cs="Tahoma"/>
                <w:i/>
                <w:iCs/>
                <w:noProof/>
                <w:sz w:val="20"/>
                <w:szCs w:val="20"/>
              </w:rPr>
              <w:t>V.</w:t>
            </w:r>
            <w:r w:rsidRPr="0058712D">
              <w:rPr>
                <w:rFonts w:ascii="Tahoma" w:hAnsi="Tahoma" w:cs="Tahoma"/>
                <w:noProof/>
                <w:kern w:val="2"/>
                <w:sz w:val="20"/>
                <w:szCs w:val="20"/>
                <w:lang w:eastAsia="pl-PL"/>
                <w14:ligatures w14:val="standardContextual"/>
              </w:rPr>
              <w:tab/>
            </w:r>
            <w:r w:rsidRPr="0058712D">
              <w:rPr>
                <w:rStyle w:val="Hipercze"/>
                <w:rFonts w:ascii="Tahoma" w:eastAsiaTheme="minorHAnsi" w:hAnsi="Tahoma" w:cs="Tahoma"/>
                <w:i/>
                <w:iCs/>
                <w:noProof/>
                <w:sz w:val="20"/>
                <w:szCs w:val="20"/>
              </w:rPr>
              <w:t>Wymagania w zakresie zatrudniania.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0DFA829E" w14:textId="5B0F9EBD" w:rsidR="0058712D" w:rsidRPr="0058712D" w:rsidRDefault="0058712D">
          <w:pPr>
            <w:pStyle w:val="Spistreci2"/>
            <w:rPr>
              <w:rFonts w:ascii="Tahoma" w:hAnsi="Tahoma" w:cs="Tahoma"/>
              <w:noProof/>
              <w:kern w:val="2"/>
              <w:sz w:val="20"/>
              <w:szCs w:val="20"/>
              <w:lang w:eastAsia="pl-PL"/>
              <w14:ligatures w14:val="standardContextual"/>
            </w:rPr>
          </w:pPr>
          <w:hyperlink w:anchor="_Toc214947258" w:history="1">
            <w:r w:rsidRPr="0058712D">
              <w:rPr>
                <w:rStyle w:val="Hipercze"/>
                <w:rFonts w:ascii="Tahoma" w:hAnsi="Tahoma" w:cs="Tahoma"/>
                <w:i/>
                <w:iCs/>
                <w:noProof/>
                <w:sz w:val="20"/>
                <w:szCs w:val="20"/>
              </w:rPr>
              <w:t>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Termin wykonania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5E71AB48" w14:textId="7F356248"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59" w:history="1">
            <w:r w:rsidRPr="0058712D">
              <w:rPr>
                <w:rStyle w:val="Hipercze"/>
                <w:rFonts w:ascii="Tahoma" w:hAnsi="Tahoma" w:cs="Tahoma"/>
                <w:i/>
                <w:iCs/>
                <w:noProof/>
                <w:sz w:val="20"/>
                <w:szCs w:val="20"/>
              </w:rPr>
              <w:t>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Projektowane postanowienia umowy w sprawie zamówienia publicznego, które zostaną</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wprowadzone do treści tej umowy.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49C4D8B9" w14:textId="5FC04002"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0" w:history="1">
            <w:r w:rsidRPr="0058712D">
              <w:rPr>
                <w:rStyle w:val="Hipercze"/>
                <w:rFonts w:ascii="Tahoma" w:hAnsi="Tahoma" w:cs="Tahoma"/>
                <w:i/>
                <w:iCs/>
                <w:noProof/>
                <w:sz w:val="20"/>
                <w:szCs w:val="20"/>
              </w:rPr>
              <w:t>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o środkach komunikacji elektronicznej, przy użyciu których zamawiający będzie</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komunikował się z wykonawcami, oraz informacje o wymaganiach technicznych i organizacyjnych</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sporządzania, wysyłania i odbierania korespondencji elektronicznej.</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1FBB1CCE" w14:textId="3FC839F6" w:rsidR="0058712D" w:rsidRPr="0058712D" w:rsidRDefault="0058712D">
          <w:pPr>
            <w:pStyle w:val="Spistreci2"/>
            <w:rPr>
              <w:rFonts w:ascii="Tahoma" w:hAnsi="Tahoma" w:cs="Tahoma"/>
              <w:noProof/>
              <w:kern w:val="2"/>
              <w:sz w:val="20"/>
              <w:szCs w:val="20"/>
              <w:lang w:eastAsia="pl-PL"/>
              <w14:ligatures w14:val="standardContextual"/>
            </w:rPr>
          </w:pPr>
          <w:hyperlink w:anchor="_Toc214947261" w:history="1">
            <w:r w:rsidRPr="0058712D">
              <w:rPr>
                <w:rStyle w:val="Hipercze"/>
                <w:rFonts w:ascii="Tahoma" w:hAnsi="Tahoma" w:cs="Tahoma"/>
                <w:i/>
                <w:iCs/>
                <w:noProof/>
                <w:sz w:val="20"/>
                <w:szCs w:val="20"/>
              </w:rPr>
              <w:t>IX.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udzielania wyjaśnień dotyczących specyfikacji warunków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_Toc214947261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6</w:t>
            </w:r>
            <w:r w:rsidRPr="0058712D">
              <w:rPr>
                <w:rFonts w:ascii="Tahoma" w:hAnsi="Tahoma" w:cs="Tahoma"/>
                <w:noProof/>
                <w:webHidden/>
                <w:sz w:val="20"/>
                <w:szCs w:val="20"/>
              </w:rPr>
              <w:fldChar w:fldCharType="end"/>
            </w:r>
          </w:hyperlink>
        </w:p>
        <w:p w14:paraId="684CDE61" w14:textId="48AF54E9" w:rsidR="0058712D" w:rsidRPr="0058712D" w:rsidRDefault="0058712D">
          <w:pPr>
            <w:pStyle w:val="Spistreci2"/>
            <w:rPr>
              <w:rFonts w:ascii="Tahoma" w:hAnsi="Tahoma" w:cs="Tahoma"/>
              <w:noProof/>
              <w:kern w:val="2"/>
              <w:sz w:val="20"/>
              <w:szCs w:val="20"/>
              <w:lang w:eastAsia="pl-PL"/>
              <w14:ligatures w14:val="standardContextual"/>
            </w:rPr>
          </w:pPr>
          <w:hyperlink w:anchor="_Toc214947262" w:history="1">
            <w:r w:rsidRPr="0058712D">
              <w:rPr>
                <w:rStyle w:val="Hipercze"/>
                <w:rFonts w:ascii="Tahoma" w:hAnsi="Tahoma" w:cs="Tahoma"/>
                <w:i/>
                <w:iCs/>
                <w:noProof/>
                <w:sz w:val="20"/>
                <w:szCs w:val="20"/>
              </w:rPr>
              <w:t>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Termin związania ofertą.</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7</w:t>
            </w:r>
            <w:r w:rsidRPr="0058712D">
              <w:rPr>
                <w:rFonts w:ascii="Tahoma" w:hAnsi="Tahoma" w:cs="Tahoma"/>
                <w:noProof/>
                <w:webHidden/>
                <w:sz w:val="20"/>
                <w:szCs w:val="20"/>
              </w:rPr>
              <w:fldChar w:fldCharType="end"/>
            </w:r>
          </w:hyperlink>
        </w:p>
        <w:p w14:paraId="67FC1D61" w14:textId="42AE7E2A" w:rsidR="0058712D" w:rsidRPr="0058712D" w:rsidRDefault="0058712D">
          <w:pPr>
            <w:pStyle w:val="Spistreci2"/>
            <w:rPr>
              <w:rFonts w:ascii="Tahoma" w:hAnsi="Tahoma" w:cs="Tahoma"/>
              <w:noProof/>
              <w:kern w:val="2"/>
              <w:sz w:val="20"/>
              <w:szCs w:val="20"/>
              <w:lang w:eastAsia="pl-PL"/>
              <w14:ligatures w14:val="standardContextual"/>
            </w:rPr>
          </w:pPr>
          <w:hyperlink w:anchor="_Toc214947263" w:history="1">
            <w:r w:rsidRPr="0058712D">
              <w:rPr>
                <w:rStyle w:val="Hipercze"/>
                <w:rFonts w:ascii="Tahoma" w:hAnsi="Tahoma" w:cs="Tahoma"/>
                <w:i/>
                <w:iCs/>
                <w:noProof/>
                <w:sz w:val="20"/>
                <w:szCs w:val="20"/>
              </w:rPr>
              <w:t>XI.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przygotowania i złożenia oferty.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7</w:t>
            </w:r>
            <w:r w:rsidRPr="0058712D">
              <w:rPr>
                <w:rFonts w:ascii="Tahoma" w:hAnsi="Tahoma" w:cs="Tahoma"/>
                <w:noProof/>
                <w:webHidden/>
                <w:sz w:val="20"/>
                <w:szCs w:val="20"/>
              </w:rPr>
              <w:fldChar w:fldCharType="end"/>
            </w:r>
          </w:hyperlink>
        </w:p>
        <w:p w14:paraId="4E0012E4" w14:textId="79E89FF9"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4" w:history="1">
            <w:r w:rsidRPr="0058712D">
              <w:rPr>
                <w:rStyle w:val="Hipercze"/>
                <w:rFonts w:ascii="Tahoma" w:hAnsi="Tahoma" w:cs="Tahoma"/>
                <w:i/>
                <w:iCs/>
                <w:noProof/>
                <w:sz w:val="20"/>
                <w:szCs w:val="20"/>
              </w:rPr>
              <w:t>XII.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Otwarcie ofert.</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9</w:t>
            </w:r>
            <w:r w:rsidRPr="0058712D">
              <w:rPr>
                <w:rFonts w:ascii="Tahoma" w:hAnsi="Tahoma" w:cs="Tahoma"/>
                <w:noProof/>
                <w:webHidden/>
                <w:sz w:val="20"/>
                <w:szCs w:val="20"/>
              </w:rPr>
              <w:fldChar w:fldCharType="end"/>
            </w:r>
          </w:hyperlink>
        </w:p>
        <w:p w14:paraId="73E189F2" w14:textId="09A893E8"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5" w:history="1">
            <w:r w:rsidRPr="0058712D">
              <w:rPr>
                <w:rStyle w:val="Hipercze"/>
                <w:rFonts w:ascii="Tahoma" w:hAnsi="Tahoma" w:cs="Tahoma"/>
                <w:i/>
                <w:iCs/>
                <w:noProof/>
                <w:sz w:val="20"/>
                <w:szCs w:val="20"/>
              </w:rPr>
              <w:t>XIII.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Podstawy wykluczenia z postępowania. Warunki udziału w postępowaniu.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9</w:t>
            </w:r>
            <w:r w:rsidRPr="0058712D">
              <w:rPr>
                <w:rFonts w:ascii="Tahoma" w:hAnsi="Tahoma" w:cs="Tahoma"/>
                <w:noProof/>
                <w:webHidden/>
                <w:sz w:val="20"/>
                <w:szCs w:val="20"/>
              </w:rPr>
              <w:fldChar w:fldCharType="end"/>
            </w:r>
          </w:hyperlink>
        </w:p>
        <w:p w14:paraId="2E75EFF1" w14:textId="3BC1237F"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6" w:history="1">
            <w:r w:rsidRPr="0058712D">
              <w:rPr>
                <w:rStyle w:val="Hipercze"/>
                <w:rFonts w:ascii="Tahoma" w:hAnsi="Tahoma" w:cs="Tahoma"/>
                <w:i/>
                <w:iCs/>
                <w:noProof/>
                <w:sz w:val="20"/>
                <w:szCs w:val="20"/>
              </w:rPr>
              <w:t>XIV.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Wykaz podmiotowych środków dowodowych.</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11</w:t>
            </w:r>
            <w:r w:rsidRPr="0058712D">
              <w:rPr>
                <w:rFonts w:ascii="Tahoma" w:hAnsi="Tahoma" w:cs="Tahoma"/>
                <w:noProof/>
                <w:webHidden/>
                <w:sz w:val="20"/>
                <w:szCs w:val="20"/>
              </w:rPr>
              <w:fldChar w:fldCharType="end"/>
            </w:r>
          </w:hyperlink>
        </w:p>
        <w:p w14:paraId="7D82C118" w14:textId="4FE7BDA5" w:rsidR="0058712D" w:rsidRPr="0058712D" w:rsidRDefault="0058712D">
          <w:pPr>
            <w:pStyle w:val="Spistreci2"/>
            <w:rPr>
              <w:rFonts w:ascii="Tahoma" w:hAnsi="Tahoma" w:cs="Tahoma"/>
              <w:noProof/>
              <w:kern w:val="2"/>
              <w:sz w:val="20"/>
              <w:szCs w:val="20"/>
              <w:lang w:eastAsia="pl-PL"/>
              <w14:ligatures w14:val="standardContextual"/>
            </w:rPr>
          </w:pPr>
          <w:hyperlink w:anchor="_Toc214947267" w:history="1">
            <w:r w:rsidRPr="0058712D">
              <w:rPr>
                <w:rStyle w:val="Hipercze"/>
                <w:rFonts w:ascii="Tahoma" w:hAnsi="Tahoma" w:cs="Tahoma"/>
                <w:i/>
                <w:iCs/>
                <w:noProof/>
                <w:sz w:val="20"/>
                <w:szCs w:val="20"/>
              </w:rPr>
              <w:t>XV.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Wykonawcy wspólnie ubiegający się o udzielenia zamówienia (konsorcjum, spółka cywilna)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11</w:t>
            </w:r>
            <w:r w:rsidRPr="0058712D">
              <w:rPr>
                <w:rFonts w:ascii="Tahoma" w:hAnsi="Tahoma" w:cs="Tahoma"/>
                <w:noProof/>
                <w:webHidden/>
                <w:sz w:val="20"/>
                <w:szCs w:val="20"/>
              </w:rPr>
              <w:fldChar w:fldCharType="end"/>
            </w:r>
          </w:hyperlink>
        </w:p>
        <w:p w14:paraId="1C36C00A" w14:textId="65B76CF1"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8" w:history="1">
            <w:r w:rsidRPr="0058712D">
              <w:rPr>
                <w:rStyle w:val="Hipercze"/>
                <w:rFonts w:ascii="Tahoma" w:hAnsi="Tahoma" w:cs="Tahoma"/>
                <w:i/>
                <w:iCs/>
                <w:noProof/>
                <w:sz w:val="20"/>
                <w:szCs w:val="20"/>
              </w:rPr>
              <w:t>XVI.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Podwykonawcy.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7B71FF18" w14:textId="1FD5EC65"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69" w:history="1">
            <w:r w:rsidRPr="0058712D">
              <w:rPr>
                <w:rStyle w:val="Hipercze"/>
                <w:rFonts w:ascii="Tahoma" w:hAnsi="Tahoma" w:cs="Tahoma"/>
                <w:i/>
                <w:iCs/>
                <w:noProof/>
                <w:sz w:val="20"/>
                <w:szCs w:val="20"/>
              </w:rPr>
              <w:t>XVII.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Wadium.</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5F543626" w14:textId="19A1BC3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0" w:history="1">
            <w:r w:rsidRPr="0058712D">
              <w:rPr>
                <w:rStyle w:val="Hipercze"/>
                <w:rFonts w:ascii="Tahoma" w:hAnsi="Tahoma" w:cs="Tahoma"/>
                <w:i/>
                <w:iCs/>
                <w:noProof/>
                <w:sz w:val="20"/>
                <w:szCs w:val="20"/>
              </w:rPr>
              <w:t>XVIII.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obliczania ceny.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3CAE4884" w14:textId="6973C8F2"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1" w:history="1">
            <w:r w:rsidRPr="0058712D">
              <w:rPr>
                <w:rStyle w:val="Hipercze"/>
                <w:rFonts w:ascii="Tahoma" w:hAnsi="Tahoma" w:cs="Tahoma"/>
                <w:i/>
                <w:iCs/>
                <w:noProof/>
                <w:sz w:val="20"/>
                <w:szCs w:val="20"/>
              </w:rPr>
              <w:t>XIX.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Kryteria oraz zasady oceny ofert</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_Toc214947271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13</w:t>
            </w:r>
            <w:r w:rsidRPr="0058712D">
              <w:rPr>
                <w:rFonts w:ascii="Tahoma" w:hAnsi="Tahoma" w:cs="Tahoma"/>
                <w:noProof/>
                <w:webHidden/>
                <w:sz w:val="20"/>
                <w:szCs w:val="20"/>
              </w:rPr>
              <w:fldChar w:fldCharType="end"/>
            </w:r>
          </w:hyperlink>
        </w:p>
        <w:p w14:paraId="0520BB56" w14:textId="469FBA9C" w:rsidR="0058712D" w:rsidRPr="0058712D" w:rsidRDefault="0058712D">
          <w:pPr>
            <w:pStyle w:val="Spistreci2"/>
            <w:rPr>
              <w:rFonts w:ascii="Tahoma" w:hAnsi="Tahoma" w:cs="Tahoma"/>
              <w:noProof/>
              <w:kern w:val="2"/>
              <w:sz w:val="20"/>
              <w:szCs w:val="20"/>
              <w:lang w:eastAsia="pl-PL"/>
              <w14:ligatures w14:val="standardContextual"/>
            </w:rPr>
          </w:pPr>
          <w:hyperlink w:anchor="_Toc214947272" w:history="1">
            <w:r w:rsidRPr="0058712D">
              <w:rPr>
                <w:rStyle w:val="Hipercze"/>
                <w:rFonts w:ascii="Tahoma" w:hAnsi="Tahoma" w:cs="Tahoma"/>
                <w:i/>
                <w:iCs/>
                <w:noProof/>
                <w:sz w:val="20"/>
                <w:szCs w:val="20"/>
              </w:rPr>
              <w:t>XX.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o formalnościach, jakie powinny zostać dopełnione po wyborze oferty w celu zawarcia umowy w sprawie zamówienia publicznego.</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53BF7B60" w14:textId="7EF3BFFF"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3" w:history="1">
            <w:r w:rsidRPr="0058712D">
              <w:rPr>
                <w:rStyle w:val="Hipercze"/>
                <w:rFonts w:ascii="Tahoma" w:hAnsi="Tahoma" w:cs="Tahoma"/>
                <w:i/>
                <w:iCs/>
                <w:noProof/>
                <w:sz w:val="20"/>
                <w:szCs w:val="20"/>
              </w:rPr>
              <w:t>XXI.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Zabezpieczenie należytego wykonania umowy.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73ED075C" w14:textId="3AFB8A2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4" w:history="1">
            <w:r w:rsidRPr="0058712D">
              <w:rPr>
                <w:rStyle w:val="Hipercze"/>
                <w:rFonts w:ascii="Tahoma" w:hAnsi="Tahoma" w:cs="Tahoma"/>
                <w:i/>
                <w:iCs/>
                <w:noProof/>
                <w:sz w:val="20"/>
                <w:szCs w:val="20"/>
              </w:rPr>
              <w:t>XXII.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Pouczenie o środkach ochrony prawnej przysługujących wykonawcy w toku postępowania o udzielenie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67404D6E" w14:textId="3D0ABF22"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5" w:history="1">
            <w:r w:rsidRPr="0058712D">
              <w:rPr>
                <w:rStyle w:val="Hipercze"/>
                <w:rFonts w:ascii="Tahoma" w:hAnsi="Tahoma" w:cs="Tahoma"/>
                <w:i/>
                <w:iCs/>
                <w:noProof/>
                <w:sz w:val="20"/>
                <w:szCs w:val="20"/>
              </w:rPr>
              <w:t>XXIII.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na temat przewidywanych dodatkowych dostaw.</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28E75C4A" w14:textId="77B5ED72"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6" w:history="1">
            <w:r w:rsidRPr="0058712D">
              <w:rPr>
                <w:rStyle w:val="Hipercze"/>
                <w:rFonts w:ascii="Tahoma" w:hAnsi="Tahoma" w:cs="Tahoma"/>
                <w:i/>
                <w:iCs/>
                <w:noProof/>
                <w:sz w:val="20"/>
                <w:szCs w:val="20"/>
              </w:rPr>
              <w:t>XXIV.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Oferty wariantowe.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4ECC48DE" w14:textId="09E3F90C"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7" w:history="1">
            <w:r w:rsidRPr="0058712D">
              <w:rPr>
                <w:rStyle w:val="Hipercze"/>
                <w:rFonts w:ascii="Tahoma" w:hAnsi="Tahoma" w:cs="Tahoma"/>
                <w:i/>
                <w:iCs/>
                <w:noProof/>
                <w:sz w:val="20"/>
                <w:szCs w:val="20"/>
              </w:rPr>
              <w:t>XXV.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Oferty częściowe.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0E143927" w14:textId="70BCA04C"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8" w:history="1">
            <w:r w:rsidRPr="0058712D">
              <w:rPr>
                <w:rStyle w:val="Hipercze"/>
                <w:rFonts w:ascii="Tahoma" w:hAnsi="Tahoma" w:cs="Tahoma"/>
                <w:i/>
                <w:iCs/>
                <w:noProof/>
                <w:sz w:val="20"/>
                <w:szCs w:val="20"/>
              </w:rPr>
              <w:t>XXVI.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dodatkowe.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38E1521A" w14:textId="38696EEF"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9" w:history="1">
            <w:r w:rsidRPr="0058712D">
              <w:rPr>
                <w:rStyle w:val="Hipercze"/>
                <w:rFonts w:ascii="Tahoma" w:hAnsi="Tahoma" w:cs="Tahoma"/>
                <w:i/>
                <w:iCs/>
                <w:noProof/>
                <w:sz w:val="20"/>
                <w:szCs w:val="20"/>
              </w:rPr>
              <w:t>XXVII.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RODO.</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18</w:t>
            </w:r>
            <w:r w:rsidRPr="0058712D">
              <w:rPr>
                <w:rFonts w:ascii="Tahoma" w:hAnsi="Tahoma" w:cs="Tahoma"/>
                <w:noProof/>
                <w:webHidden/>
                <w:sz w:val="20"/>
                <w:szCs w:val="20"/>
              </w:rPr>
              <w:fldChar w:fldCharType="end"/>
            </w:r>
          </w:hyperlink>
        </w:p>
        <w:p w14:paraId="37178D7B" w14:textId="65A926F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80" w:history="1">
            <w:r w:rsidRPr="0058712D">
              <w:rPr>
                <w:rStyle w:val="Hipercze"/>
                <w:rFonts w:ascii="Tahoma" w:hAnsi="Tahoma" w:cs="Tahoma"/>
                <w:i/>
                <w:iCs/>
                <w:noProof/>
                <w:sz w:val="20"/>
                <w:szCs w:val="20"/>
              </w:rPr>
              <w:t>XXVIII.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Postanowienia końcowe.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19</w:t>
            </w:r>
            <w:r w:rsidRPr="0058712D">
              <w:rPr>
                <w:rFonts w:ascii="Tahoma" w:hAnsi="Tahoma" w:cs="Tahoma"/>
                <w:noProof/>
                <w:webHidden/>
                <w:sz w:val="20"/>
                <w:szCs w:val="20"/>
              </w:rPr>
              <w:fldChar w:fldCharType="end"/>
            </w:r>
          </w:hyperlink>
        </w:p>
        <w:p w14:paraId="1D9B7FF4" w14:textId="006973BC" w:rsidR="0058712D" w:rsidRPr="0058712D" w:rsidRDefault="0058712D">
          <w:pPr>
            <w:pStyle w:val="Spistreci1"/>
            <w:rPr>
              <w:kern w:val="2"/>
              <w:lang w:eastAsia="pl-PL"/>
              <w14:ligatures w14:val="standardContextual"/>
            </w:rPr>
          </w:pPr>
          <w:hyperlink w:anchor="_Toc214947281" w:history="1">
            <w:r w:rsidRPr="0058712D">
              <w:rPr>
                <w:rStyle w:val="Hipercze"/>
              </w:rPr>
              <w:t>Dział II. Opis przedmiotu zamówienia</w:t>
            </w:r>
            <w:r w:rsidRPr="0058712D">
              <w:rPr>
                <w:webHidden/>
              </w:rPr>
              <w:tab/>
            </w:r>
            <w:r w:rsidRPr="0058712D">
              <w:rPr>
                <w:webHidden/>
              </w:rPr>
              <w:fldChar w:fldCharType="begin"/>
            </w:r>
            <w:r w:rsidRPr="0058712D">
              <w:rPr>
                <w:webHidden/>
              </w:rPr>
              <w:instrText xml:space="preserve"> PAGEREF _Toc214947281 \h </w:instrText>
            </w:r>
            <w:r w:rsidRPr="0058712D">
              <w:rPr>
                <w:webHidden/>
              </w:rPr>
            </w:r>
            <w:r w:rsidRPr="0058712D">
              <w:rPr>
                <w:webHidden/>
              </w:rPr>
              <w:fldChar w:fldCharType="separate"/>
            </w:r>
            <w:r w:rsidRPr="0058712D">
              <w:rPr>
                <w:webHidden/>
              </w:rPr>
              <w:t>20</w:t>
            </w:r>
            <w:r w:rsidRPr="0058712D">
              <w:rPr>
                <w:webHidden/>
              </w:rPr>
              <w:fldChar w:fldCharType="end"/>
            </w:r>
          </w:hyperlink>
        </w:p>
        <w:p w14:paraId="71886611" w14:textId="04E0DF52" w:rsidR="0058712D" w:rsidRPr="0058712D" w:rsidRDefault="0058712D">
          <w:pPr>
            <w:pStyle w:val="Spistreci2"/>
            <w:rPr>
              <w:rFonts w:ascii="Tahoma" w:hAnsi="Tahoma" w:cs="Tahoma"/>
              <w:noProof/>
              <w:kern w:val="2"/>
              <w:sz w:val="20"/>
              <w:szCs w:val="20"/>
              <w:lang w:eastAsia="pl-PL"/>
              <w14:ligatures w14:val="standardContextual"/>
            </w:rPr>
          </w:pPr>
          <w:hyperlink w:anchor="_Toc214947282" w:history="1">
            <w:r w:rsidRPr="0058712D">
              <w:rPr>
                <w:rStyle w:val="Hipercze"/>
                <w:rFonts w:ascii="Tahoma" w:hAnsi="Tahoma" w:cs="Tahoma"/>
                <w:i/>
                <w:iCs/>
                <w:noProof/>
                <w:sz w:val="20"/>
                <w:szCs w:val="20"/>
              </w:rPr>
              <w:t>załącznik nr 1 – Projektowane postanowienia umowy w sprawie zamówienia publicznego (</w:t>
            </w:r>
            <w:r w:rsidRPr="0058712D">
              <w:rPr>
                <w:rStyle w:val="Hipercze"/>
                <w:rFonts w:ascii="Tahoma" w:hAnsi="Tahoma" w:cs="Tahoma"/>
                <w:i/>
                <w:iCs/>
                <w:noProof/>
                <w:kern w:val="3"/>
                <w:sz w:val="20"/>
                <w:szCs w:val="20"/>
                <w:lang w:eastAsia="zh-CN"/>
              </w:rPr>
              <w:t>dołączone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18C07D62" w14:textId="63D3D7E6" w:rsidR="0058712D" w:rsidRPr="0058712D" w:rsidRDefault="0058712D">
          <w:pPr>
            <w:pStyle w:val="Spistreci2"/>
            <w:rPr>
              <w:rFonts w:ascii="Tahoma" w:hAnsi="Tahoma" w:cs="Tahoma"/>
              <w:noProof/>
              <w:kern w:val="2"/>
              <w:sz w:val="20"/>
              <w:szCs w:val="20"/>
              <w:lang w:eastAsia="pl-PL"/>
              <w14:ligatures w14:val="standardContextual"/>
            </w:rPr>
          </w:pPr>
          <w:hyperlink w:anchor="_Toc214947283" w:history="1">
            <w:r w:rsidRPr="0058712D">
              <w:rPr>
                <w:rStyle w:val="Hipercze"/>
                <w:rFonts w:ascii="Tahoma" w:hAnsi="Tahoma" w:cs="Tahoma"/>
                <w:noProof/>
                <w:sz w:val="20"/>
                <w:szCs w:val="20"/>
              </w:rPr>
              <w:t>DZIAŁ III. FORMULARZ OFERTY I FORMULARZE ZAŁĄCZNIKÓW DO OFERTY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2B96DEF6" w14:textId="3307BD5A" w:rsidR="0058712D" w:rsidRPr="0058712D" w:rsidRDefault="0058712D">
          <w:pPr>
            <w:pStyle w:val="Spistreci2"/>
            <w:rPr>
              <w:rFonts w:ascii="Tahoma" w:hAnsi="Tahoma" w:cs="Tahoma"/>
              <w:noProof/>
              <w:kern w:val="2"/>
              <w:sz w:val="20"/>
              <w:szCs w:val="20"/>
              <w:lang w:eastAsia="pl-PL"/>
              <w14:ligatures w14:val="standardContextual"/>
            </w:rPr>
          </w:pPr>
          <w:hyperlink w:anchor="_Toc214947284" w:history="1">
            <w:r w:rsidRPr="0058712D">
              <w:rPr>
                <w:rStyle w:val="Hipercze"/>
                <w:rFonts w:ascii="Tahoma" w:hAnsi="Tahoma" w:cs="Tahoma"/>
                <w:i/>
                <w:iCs/>
                <w:noProof/>
                <w:kern w:val="3"/>
                <w:sz w:val="20"/>
                <w:szCs w:val="20"/>
                <w:lang w:eastAsia="zh-CN"/>
              </w:rPr>
              <w:t>załącznik nr 1 - Formularz oferty (dołączony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55F44C59" w14:textId="28354F62" w:rsidR="0058712D" w:rsidRPr="0058712D" w:rsidRDefault="0058712D">
          <w:pPr>
            <w:pStyle w:val="Spistreci2"/>
            <w:tabs>
              <w:tab w:val="left" w:pos="1920"/>
            </w:tabs>
            <w:rPr>
              <w:rFonts w:ascii="Tahoma" w:hAnsi="Tahoma" w:cs="Tahoma"/>
              <w:noProof/>
              <w:kern w:val="2"/>
              <w:sz w:val="20"/>
              <w:szCs w:val="20"/>
              <w:lang w:eastAsia="pl-PL"/>
              <w14:ligatures w14:val="standardContextual"/>
            </w:rPr>
          </w:pPr>
          <w:hyperlink w:anchor="_Toc214947285" w:history="1">
            <w:r w:rsidRPr="0058712D">
              <w:rPr>
                <w:rStyle w:val="Hipercze"/>
                <w:rFonts w:ascii="Tahoma" w:hAnsi="Tahoma" w:cs="Tahoma"/>
                <w:i/>
                <w:iCs/>
                <w:noProof/>
                <w:kern w:val="3"/>
                <w:sz w:val="20"/>
                <w:szCs w:val="20"/>
                <w:lang w:eastAsia="zh-CN"/>
              </w:rPr>
              <w:t>załącznik nr 2</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kern w:val="3"/>
                <w:sz w:val="20"/>
                <w:szCs w:val="20"/>
                <w:lang w:eastAsia="zh-CN"/>
              </w:rPr>
              <w:t xml:space="preserve"> - Wzór oświadczenia wykonawcy, o którym mowa w art. 125 ust. 1 ustawy Pzp (dołączony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346A2F49" w14:textId="1821C907" w:rsidR="009425E8" w:rsidRPr="00DA3CEF" w:rsidRDefault="009425E8" w:rsidP="00362113">
          <w:pPr>
            <w:tabs>
              <w:tab w:val="right" w:leader="dot" w:pos="10054"/>
            </w:tabs>
            <w:spacing w:line="276" w:lineRule="auto"/>
            <w:rPr>
              <w:rFonts w:ascii="Tahoma" w:hAnsi="Tahoma" w:cs="Tahoma"/>
              <w:sz w:val="20"/>
              <w:szCs w:val="20"/>
            </w:rPr>
          </w:pPr>
          <w:r w:rsidRPr="0058712D">
            <w:rPr>
              <w:rFonts w:ascii="Tahoma" w:hAnsi="Tahoma" w:cs="Tahoma"/>
              <w:sz w:val="20"/>
              <w:szCs w:val="20"/>
            </w:rPr>
            <w:fldChar w:fldCharType="end"/>
          </w:r>
        </w:p>
      </w:sdtContent>
    </w:sdt>
    <w:p w14:paraId="6C8EAD45" w14:textId="77777777" w:rsidR="0011363E" w:rsidRDefault="0011363E">
      <w:pPr>
        <w:spacing w:after="160" w:line="252" w:lineRule="auto"/>
        <w:jc w:val="both"/>
        <w:rPr>
          <w:rFonts w:ascii="Tahoma" w:eastAsiaTheme="majorEastAsia" w:hAnsi="Tahoma" w:cs="Tahoma"/>
          <w:b/>
          <w:bCs/>
          <w:caps/>
          <w:sz w:val="20"/>
          <w:szCs w:val="20"/>
          <w:lang w:eastAsia="en-US"/>
        </w:rPr>
      </w:pPr>
      <w:r>
        <w:br w:type="page"/>
      </w:r>
    </w:p>
    <w:p w14:paraId="2F182633" w14:textId="26DFA376" w:rsidR="002F1111" w:rsidRPr="001001E9" w:rsidRDefault="00DB33D1" w:rsidP="00760476">
      <w:pPr>
        <w:pStyle w:val="Nagwek1"/>
      </w:pPr>
      <w:bookmarkStart w:id="6" w:name="_Toc214947252"/>
      <w:r w:rsidRPr="001001E9">
        <w:lastRenderedPageBreak/>
        <w:t>Dział I</w:t>
      </w:r>
      <w:r w:rsidR="009425E8" w:rsidRPr="001001E9">
        <w:t xml:space="preserve">. </w:t>
      </w:r>
      <w:r w:rsidR="002F1111" w:rsidRPr="001001E9">
        <w:t>Postanowienia o</w:t>
      </w:r>
      <w:r w:rsidR="00B36C8A" w:rsidRPr="001001E9">
        <w:t>g</w:t>
      </w:r>
      <w:r w:rsidR="002F1111" w:rsidRPr="001001E9">
        <w:t>ólne SWZ</w:t>
      </w:r>
      <w:bookmarkEnd w:id="6"/>
    </w:p>
    <w:p w14:paraId="41C88FF9" w14:textId="339C2AD6" w:rsidR="00DB33D1" w:rsidRPr="000942F1" w:rsidRDefault="00B36C8A" w:rsidP="00015204">
      <w:pPr>
        <w:pStyle w:val="Nagwek2"/>
        <w:numPr>
          <w:ilvl w:val="0"/>
          <w:numId w:val="389"/>
        </w:numPr>
        <w:spacing w:before="0" w:line="276" w:lineRule="auto"/>
        <w:ind w:hanging="142"/>
        <w:jc w:val="left"/>
        <w:rPr>
          <w:rFonts w:ascii="Tahoma" w:hAnsi="Tahoma" w:cs="Tahoma"/>
          <w:i/>
          <w:iCs/>
          <w:sz w:val="20"/>
          <w:szCs w:val="20"/>
        </w:rPr>
      </w:pPr>
      <w:bookmarkStart w:id="7" w:name="_Toc214947253"/>
      <w:r w:rsidRPr="000942F1">
        <w:rPr>
          <w:rFonts w:ascii="Tahoma" w:hAnsi="Tahoma" w:cs="Tahoma"/>
          <w:i/>
          <w:iCs/>
          <w:sz w:val="20"/>
          <w:szCs w:val="20"/>
        </w:rPr>
        <w:t>Informacje</w:t>
      </w:r>
      <w:r w:rsidR="00DB33D1" w:rsidRPr="000942F1">
        <w:rPr>
          <w:rFonts w:ascii="Tahoma" w:hAnsi="Tahoma" w:cs="Tahoma"/>
          <w:i/>
          <w:iCs/>
          <w:sz w:val="20"/>
          <w:szCs w:val="20"/>
        </w:rPr>
        <w:t xml:space="preserve"> o zamawiającym.</w:t>
      </w:r>
      <w:bookmarkEnd w:id="7"/>
    </w:p>
    <w:p w14:paraId="64F04A02" w14:textId="77777777" w:rsidR="0011363E" w:rsidRPr="008141E9" w:rsidRDefault="0011363E" w:rsidP="0011363E">
      <w:pPr>
        <w:pStyle w:val="Standard"/>
        <w:numPr>
          <w:ilvl w:val="0"/>
          <w:numId w:val="400"/>
        </w:numPr>
        <w:spacing w:line="276" w:lineRule="auto"/>
        <w:ind w:left="284" w:hanging="284"/>
        <w:jc w:val="left"/>
        <w:rPr>
          <w:rFonts w:ascii="Tahoma" w:hAnsi="Tahoma" w:cs="Tahoma"/>
          <w:b/>
          <w:kern w:val="0"/>
          <w:lang w:eastAsia="pl-PL"/>
        </w:rPr>
      </w:pPr>
      <w:bookmarkStart w:id="8" w:name="_Hlk65752823"/>
      <w:r w:rsidRPr="008141E9">
        <w:rPr>
          <w:rFonts w:ascii="Tahoma" w:hAnsi="Tahoma" w:cs="Tahoma"/>
          <w:lang w:eastAsia="ar-SA"/>
        </w:rPr>
        <w:t xml:space="preserve">Nazwa zamawiającego: </w:t>
      </w:r>
      <w:r w:rsidRPr="00875D52">
        <w:rPr>
          <w:rFonts w:ascii="Tahoma" w:hAnsi="Tahoma" w:cs="Tahoma"/>
          <w:b/>
          <w:kern w:val="0"/>
          <w:lang w:eastAsia="pl-PL"/>
        </w:rPr>
        <w:t>Dom Pomocy Społecznej im. Papieża Jana Pawła II</w:t>
      </w:r>
    </w:p>
    <w:p w14:paraId="71540E8F" w14:textId="77777777" w:rsidR="0011363E" w:rsidRPr="008141E9" w:rsidRDefault="0011363E" w:rsidP="0011363E">
      <w:pPr>
        <w:pStyle w:val="Standard"/>
        <w:numPr>
          <w:ilvl w:val="0"/>
          <w:numId w:val="400"/>
        </w:numPr>
        <w:spacing w:line="276" w:lineRule="auto"/>
        <w:ind w:left="284" w:hanging="284"/>
        <w:jc w:val="left"/>
        <w:rPr>
          <w:rFonts w:ascii="Tahoma" w:hAnsi="Tahoma" w:cs="Tahoma"/>
          <w:b/>
          <w:kern w:val="0"/>
          <w:lang w:eastAsia="pl-PL"/>
        </w:rPr>
      </w:pPr>
      <w:r w:rsidRPr="008141E9">
        <w:rPr>
          <w:rFonts w:ascii="Tahoma" w:hAnsi="Tahoma" w:cs="Tahoma"/>
          <w:bCs/>
          <w:kern w:val="0"/>
          <w:lang w:eastAsia="pl-PL"/>
        </w:rPr>
        <w:t xml:space="preserve">Adres zamawiającego: </w:t>
      </w:r>
      <w:r w:rsidRPr="00BB7B49">
        <w:rPr>
          <w:rFonts w:ascii="Tahoma" w:hAnsi="Tahoma" w:cs="Tahoma"/>
          <w:b/>
          <w:kern w:val="0"/>
          <w:lang w:eastAsia="pl-PL"/>
        </w:rPr>
        <w:t xml:space="preserve">ul. </w:t>
      </w:r>
      <w:proofErr w:type="spellStart"/>
      <w:r w:rsidRPr="00BB7B49">
        <w:rPr>
          <w:rFonts w:ascii="Tahoma" w:hAnsi="Tahoma" w:cs="Tahoma"/>
          <w:b/>
          <w:kern w:val="0"/>
          <w:lang w:eastAsia="pl-PL"/>
        </w:rPr>
        <w:t>Bogumińska</w:t>
      </w:r>
      <w:proofErr w:type="spellEnd"/>
      <w:r w:rsidRPr="00BB7B49">
        <w:rPr>
          <w:rFonts w:ascii="Tahoma" w:hAnsi="Tahoma" w:cs="Tahoma"/>
          <w:b/>
          <w:kern w:val="0"/>
          <w:lang w:eastAsia="pl-PL"/>
        </w:rPr>
        <w:t xml:space="preserve"> 22, 44-350 Gorzyce</w:t>
      </w:r>
    </w:p>
    <w:p w14:paraId="40BF6A00" w14:textId="742A11E5" w:rsidR="0011363E" w:rsidRPr="003E37C7" w:rsidRDefault="0011363E" w:rsidP="0011363E">
      <w:pPr>
        <w:pStyle w:val="Standard"/>
        <w:numPr>
          <w:ilvl w:val="0"/>
          <w:numId w:val="400"/>
        </w:numPr>
        <w:spacing w:line="276" w:lineRule="auto"/>
        <w:ind w:left="284" w:hanging="284"/>
        <w:jc w:val="left"/>
        <w:rPr>
          <w:rFonts w:ascii="Tahoma" w:hAnsi="Tahoma" w:cs="Tahoma"/>
          <w:kern w:val="0"/>
          <w:lang w:eastAsia="pl-PL"/>
        </w:rPr>
      </w:pPr>
      <w:r w:rsidRPr="008141E9">
        <w:rPr>
          <w:rFonts w:ascii="Tahoma" w:hAnsi="Tahoma" w:cs="Tahoma"/>
          <w:bCs/>
          <w:kern w:val="0"/>
          <w:lang w:eastAsia="pl-PL"/>
        </w:rPr>
        <w:t>Numer telefonu:</w:t>
      </w:r>
      <w:r w:rsidRPr="008141E9">
        <w:rPr>
          <w:rFonts w:ascii="Tahoma" w:hAnsi="Tahoma" w:cs="Tahoma"/>
          <w:b/>
          <w:kern w:val="0"/>
          <w:lang w:eastAsia="pl-PL"/>
        </w:rPr>
        <w:t xml:space="preserve"> </w:t>
      </w:r>
      <w:r w:rsidRPr="00BB7B49">
        <w:rPr>
          <w:rFonts w:ascii="Tahoma" w:hAnsi="Tahoma" w:cs="Tahoma"/>
          <w:kern w:val="0"/>
          <w:lang w:eastAsia="pl-PL"/>
        </w:rPr>
        <w:t xml:space="preserve">(32) </w:t>
      </w:r>
      <w:r w:rsidRPr="003E37C7">
        <w:rPr>
          <w:rFonts w:ascii="Tahoma" w:hAnsi="Tahoma" w:cs="Tahoma"/>
          <w:kern w:val="0"/>
          <w:lang w:eastAsia="pl-PL"/>
        </w:rPr>
        <w:t xml:space="preserve">4511243, </w:t>
      </w:r>
      <w:r w:rsidRPr="0011363E">
        <w:rPr>
          <w:rFonts w:ascii="Tahoma" w:hAnsi="Tahoma" w:cs="Tahoma"/>
          <w:kern w:val="0"/>
          <w:lang w:eastAsia="pl-PL"/>
        </w:rPr>
        <w:t>4511232</w:t>
      </w:r>
    </w:p>
    <w:p w14:paraId="0A526B21" w14:textId="77777777" w:rsidR="0011363E" w:rsidRPr="003E37C7" w:rsidRDefault="0011363E" w:rsidP="0011363E">
      <w:pPr>
        <w:pStyle w:val="Standard"/>
        <w:numPr>
          <w:ilvl w:val="0"/>
          <w:numId w:val="400"/>
        </w:numPr>
        <w:spacing w:line="276" w:lineRule="auto"/>
        <w:ind w:left="284" w:hanging="284"/>
        <w:rPr>
          <w:rFonts w:ascii="Tahoma" w:hAnsi="Tahoma" w:cs="Tahoma"/>
          <w:kern w:val="0"/>
          <w:lang w:eastAsia="pl-PL"/>
        </w:rPr>
      </w:pPr>
      <w:r w:rsidRPr="003E37C7">
        <w:rPr>
          <w:rFonts w:ascii="Tahoma" w:hAnsi="Tahoma" w:cs="Tahoma"/>
          <w:kern w:val="0"/>
          <w:lang w:eastAsia="pl-PL"/>
        </w:rPr>
        <w:t xml:space="preserve">Godziny pracy: od poniedziałku do piątku w godz. od 7:30 do 14:30 </w:t>
      </w:r>
    </w:p>
    <w:p w14:paraId="3B3B4B95" w14:textId="2FB08AF4" w:rsidR="00655CB3" w:rsidRPr="00C970E9" w:rsidRDefault="0011363E" w:rsidP="0011363E">
      <w:pPr>
        <w:pStyle w:val="Standard"/>
        <w:numPr>
          <w:ilvl w:val="0"/>
          <w:numId w:val="400"/>
        </w:numPr>
        <w:spacing w:line="276" w:lineRule="auto"/>
        <w:ind w:left="284" w:hanging="284"/>
        <w:rPr>
          <w:rFonts w:ascii="Tahoma" w:hAnsi="Tahoma" w:cs="Tahoma"/>
          <w:bCs/>
          <w:kern w:val="0"/>
          <w:lang w:eastAsia="pl-PL"/>
        </w:rPr>
      </w:pPr>
      <w:r w:rsidRPr="00BB7B49">
        <w:rPr>
          <w:rFonts w:ascii="Tahoma" w:hAnsi="Tahoma" w:cs="Tahoma"/>
          <w:kern w:val="0"/>
          <w:lang w:eastAsia="pl-PL"/>
        </w:rPr>
        <w:t xml:space="preserve">Adres poczty elektronicznej: </w:t>
      </w:r>
      <w:hyperlink r:id="rId8" w:history="1">
        <w:r w:rsidRPr="007A6C17">
          <w:rPr>
            <w:rStyle w:val="Hipercze"/>
            <w:rFonts w:ascii="Tahoma" w:hAnsi="Tahoma" w:cs="Tahoma"/>
            <w:kern w:val="0"/>
            <w:lang w:eastAsia="pl-PL"/>
          </w:rPr>
          <w:t>dps@dpsgorzyce.pl</w:t>
        </w:r>
      </w:hyperlink>
      <w:r w:rsidR="00655CB3" w:rsidRPr="00C970E9">
        <w:rPr>
          <w:rFonts w:ascii="Tahoma" w:hAnsi="Tahoma" w:cs="Tahoma"/>
          <w:bCs/>
          <w:kern w:val="0"/>
          <w:lang w:eastAsia="pl-PL"/>
        </w:rPr>
        <w:t xml:space="preserve">  </w:t>
      </w:r>
    </w:p>
    <w:p w14:paraId="5669D30A" w14:textId="6BC49D93" w:rsidR="00266258" w:rsidRPr="00A64211" w:rsidRDefault="00266258" w:rsidP="00655CB3">
      <w:pPr>
        <w:pStyle w:val="Standard"/>
        <w:spacing w:line="276" w:lineRule="auto"/>
        <w:rPr>
          <w:rFonts w:ascii="Tahoma" w:eastAsiaTheme="majorEastAsia" w:hAnsi="Tahoma" w:cs="Tahoma"/>
          <w:b/>
          <w:bCs/>
          <w:i/>
          <w:iCs/>
          <w:kern w:val="0"/>
          <w:lang w:eastAsia="en-US"/>
        </w:rPr>
      </w:pPr>
      <w:r w:rsidRPr="00A64211">
        <w:rPr>
          <w:rFonts w:ascii="Tahoma" w:eastAsiaTheme="majorEastAsia" w:hAnsi="Tahoma" w:cs="Tahoma"/>
          <w:b/>
          <w:bCs/>
          <w:i/>
          <w:iCs/>
          <w:kern w:val="0"/>
          <w:lang w:eastAsia="en-US"/>
        </w:rPr>
        <w:t xml:space="preserve">  </w:t>
      </w:r>
    </w:p>
    <w:p w14:paraId="138DCFA7" w14:textId="489BB1B9" w:rsidR="00D84CC1" w:rsidRPr="000942F1" w:rsidRDefault="004B0E91" w:rsidP="00015204">
      <w:pPr>
        <w:pStyle w:val="Nagwek2"/>
        <w:numPr>
          <w:ilvl w:val="0"/>
          <w:numId w:val="389"/>
        </w:numPr>
        <w:spacing w:before="0" w:line="276" w:lineRule="auto"/>
        <w:ind w:hanging="142"/>
        <w:jc w:val="left"/>
        <w:rPr>
          <w:rFonts w:ascii="Tahoma" w:hAnsi="Tahoma" w:cs="Tahoma"/>
          <w:i/>
          <w:iCs/>
          <w:sz w:val="20"/>
          <w:szCs w:val="20"/>
        </w:rPr>
      </w:pPr>
      <w:bookmarkStart w:id="9" w:name="_Toc214947254"/>
      <w:bookmarkEnd w:id="8"/>
      <w:r w:rsidRPr="000942F1">
        <w:rPr>
          <w:rFonts w:ascii="Tahoma" w:hAnsi="Tahoma" w:cs="Tahoma"/>
          <w:i/>
          <w:iCs/>
          <w:sz w:val="20"/>
          <w:szCs w:val="20"/>
        </w:rPr>
        <w:t>Adres strony internetowej, na której udostępniane będą zmiany i wyjaśnienia treści SWZ oraz inne dokumenty zamówienia bezpośrednio związane z postępowaniem o udzielenie zamówienia</w:t>
      </w:r>
      <w:r w:rsidR="00D84CC1" w:rsidRPr="000942F1">
        <w:rPr>
          <w:rFonts w:ascii="Tahoma" w:hAnsi="Tahoma" w:cs="Tahoma"/>
          <w:i/>
          <w:iCs/>
          <w:sz w:val="20"/>
          <w:szCs w:val="20"/>
        </w:rPr>
        <w:t>.</w:t>
      </w:r>
      <w:bookmarkEnd w:id="9"/>
    </w:p>
    <w:p w14:paraId="26A7EB02" w14:textId="77777777"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Strona internetowa prowadzonego postępowania oraz strona, na której będą zamieszczane zmiany i wyjaśnienia treści SWZ oraz inne dokumenty zamówienia bezpośrednio związane z postępowaniem (Platforma e-Zamówienia):</w:t>
      </w:r>
    </w:p>
    <w:p w14:paraId="0C38580F" w14:textId="68556A78" w:rsidR="00A62540" w:rsidRPr="00D56D2C" w:rsidRDefault="004608B6" w:rsidP="007B28BD">
      <w:pPr>
        <w:spacing w:line="276" w:lineRule="auto"/>
        <w:ind w:right="28"/>
        <w:rPr>
          <w:rFonts w:ascii="Tahoma" w:hAnsi="Tahoma" w:cs="Tahoma"/>
          <w:sz w:val="20"/>
          <w:szCs w:val="20"/>
        </w:rPr>
      </w:pPr>
      <w:hyperlink r:id="rId9" w:history="1">
        <w:r w:rsidRPr="000257D5">
          <w:rPr>
            <w:rStyle w:val="Hipercze"/>
            <w:rFonts w:ascii="Tahoma" w:hAnsi="Tahoma" w:cs="Tahoma"/>
            <w:sz w:val="20"/>
            <w:szCs w:val="20"/>
          </w:rPr>
          <w:t xml:space="preserve">https://ezamowienia.gov.pl/mp-client/search/list/ocds-148610-a4313dfd-cde4-40e6-a1c6-64e8d43ae3fc </w:t>
        </w:r>
      </w:hyperlink>
      <w:r w:rsidR="00A62540" w:rsidRPr="00D56D2C">
        <w:rPr>
          <w:rFonts w:ascii="Tahoma" w:hAnsi="Tahoma" w:cs="Tahoma"/>
          <w:sz w:val="20"/>
          <w:szCs w:val="20"/>
        </w:rPr>
        <w:t xml:space="preserve"> </w:t>
      </w:r>
    </w:p>
    <w:p w14:paraId="12EF7203" w14:textId="7A64E87F"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Ponadto zamawiający informuje, iż na stronie internetowej Biuletynu Informacji Publicznej Domu Pomocy Społecznej im. Papieża Jana Pawła II, tj. https://dps.bip.powiatwodzislawski.pl/</w:t>
      </w:r>
    </w:p>
    <w:p w14:paraId="06F59F1B" w14:textId="77777777"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w zakładce „Zamówienia publiczne” =&gt; „Ogłoszenia o przetargach” – znajduje się przekierowanie do Platformy e-Zamówienia. W przypadku awarii Platformy e-Zamówienia zamawiający będzie zamieszczał dokumenty dotyczące przedmiotowego postępowania na stronie: https://dps.bip.powiatwodzislawski.pl/ w zakładce „Zamówienia publiczne” =&gt; „Ogłoszenia o przetargach”.</w:t>
      </w:r>
    </w:p>
    <w:p w14:paraId="2D4D5BBC" w14:textId="6764EB4F" w:rsidR="00111761" w:rsidRPr="00A62540" w:rsidRDefault="007B28BD" w:rsidP="007B28BD">
      <w:pPr>
        <w:spacing w:line="276" w:lineRule="auto"/>
        <w:ind w:right="28"/>
        <w:rPr>
          <w:rFonts w:ascii="Tahoma" w:hAnsi="Tahoma" w:cs="Tahoma"/>
          <w:sz w:val="20"/>
          <w:szCs w:val="20"/>
        </w:rPr>
      </w:pPr>
      <w:r w:rsidRPr="00A62540">
        <w:rPr>
          <w:rFonts w:ascii="Tahoma" w:hAnsi="Tahoma" w:cs="Tahoma"/>
          <w:sz w:val="20"/>
          <w:szCs w:val="20"/>
        </w:rPr>
        <w:t>Identyfikator (ID) postępowania na Platformie e-Zamówienia:</w:t>
      </w:r>
      <w:r w:rsidR="00A62540" w:rsidRPr="00A62540">
        <w:rPr>
          <w:rFonts w:ascii="Tahoma" w:hAnsi="Tahoma" w:cs="Tahoma"/>
          <w:sz w:val="20"/>
          <w:szCs w:val="20"/>
        </w:rPr>
        <w:t xml:space="preserve"> </w:t>
      </w:r>
      <w:r w:rsidR="004608B6" w:rsidRPr="004608B6">
        <w:rPr>
          <w:rFonts w:ascii="Tahoma" w:hAnsi="Tahoma" w:cs="Tahoma"/>
          <w:sz w:val="20"/>
          <w:szCs w:val="20"/>
        </w:rPr>
        <w:t>ocds-148610-a4313dfd-cde4-40e6-a1c6-64e8d43ae3fc</w:t>
      </w:r>
      <w:r w:rsidR="0018481B" w:rsidRPr="00A62540">
        <w:rPr>
          <w:rFonts w:ascii="Tahoma" w:hAnsi="Tahoma" w:cs="Tahoma"/>
          <w:sz w:val="20"/>
          <w:szCs w:val="20"/>
        </w:rPr>
        <w:t>.</w:t>
      </w:r>
    </w:p>
    <w:p w14:paraId="24F77829" w14:textId="0FFBE4C2" w:rsidR="00DB33D1" w:rsidRPr="000942F1" w:rsidRDefault="00DB33D1" w:rsidP="00015204">
      <w:pPr>
        <w:pStyle w:val="Nagwek2"/>
        <w:numPr>
          <w:ilvl w:val="0"/>
          <w:numId w:val="389"/>
        </w:numPr>
        <w:tabs>
          <w:tab w:val="left" w:pos="142"/>
          <w:tab w:val="left" w:pos="1440"/>
        </w:tabs>
        <w:spacing w:before="240" w:line="276" w:lineRule="auto"/>
        <w:ind w:hanging="142"/>
        <w:jc w:val="left"/>
        <w:rPr>
          <w:rFonts w:ascii="Tahoma" w:hAnsi="Tahoma" w:cs="Tahoma"/>
          <w:i/>
          <w:iCs/>
          <w:sz w:val="20"/>
          <w:szCs w:val="20"/>
        </w:rPr>
      </w:pPr>
      <w:bookmarkStart w:id="10" w:name="_Toc214947255"/>
      <w:r w:rsidRPr="000942F1">
        <w:rPr>
          <w:rFonts w:ascii="Tahoma" w:hAnsi="Tahoma" w:cs="Tahoma"/>
          <w:i/>
          <w:iCs/>
          <w:sz w:val="20"/>
          <w:szCs w:val="20"/>
        </w:rPr>
        <w:t xml:space="preserve">Tryb </w:t>
      </w:r>
      <w:r w:rsidR="001B4938" w:rsidRPr="000942F1">
        <w:rPr>
          <w:rFonts w:ascii="Tahoma" w:hAnsi="Tahoma" w:cs="Tahoma"/>
          <w:i/>
          <w:iCs/>
          <w:sz w:val="20"/>
          <w:szCs w:val="20"/>
        </w:rPr>
        <w:t>udzielenia zamówienia</w:t>
      </w:r>
      <w:r w:rsidRPr="000942F1">
        <w:rPr>
          <w:rFonts w:ascii="Tahoma" w:hAnsi="Tahoma" w:cs="Tahoma"/>
          <w:i/>
          <w:iCs/>
          <w:sz w:val="20"/>
          <w:szCs w:val="20"/>
        </w:rPr>
        <w:t>.</w:t>
      </w:r>
      <w:bookmarkEnd w:id="10"/>
    </w:p>
    <w:p w14:paraId="35077BCC" w14:textId="20E8E28F" w:rsidR="009A5608" w:rsidRPr="008141E9" w:rsidRDefault="00DB33D1" w:rsidP="009A29A7">
      <w:pPr>
        <w:pStyle w:val="Standard"/>
        <w:numPr>
          <w:ilvl w:val="0"/>
          <w:numId w:val="354"/>
        </w:numPr>
        <w:spacing w:line="276" w:lineRule="auto"/>
        <w:ind w:left="284" w:hanging="284"/>
        <w:jc w:val="left"/>
        <w:rPr>
          <w:rFonts w:ascii="Tahoma" w:hAnsi="Tahoma" w:cs="Tahoma"/>
        </w:rPr>
      </w:pPr>
      <w:r w:rsidRPr="008141E9">
        <w:rPr>
          <w:rFonts w:ascii="Tahoma" w:hAnsi="Tahoma" w:cs="Tahoma"/>
        </w:rPr>
        <w:t xml:space="preserve">Postępowanie o udzielenie zamówienia publicznego prowadzone jest w trybie </w:t>
      </w:r>
      <w:r w:rsidR="007477FC" w:rsidRPr="008141E9">
        <w:rPr>
          <w:rFonts w:ascii="Tahoma" w:hAnsi="Tahoma" w:cs="Tahoma"/>
        </w:rPr>
        <w:t xml:space="preserve">podstawowym bez </w:t>
      </w:r>
      <w:r w:rsidR="00606DB5" w:rsidRPr="008141E9">
        <w:rPr>
          <w:rFonts w:ascii="Tahoma" w:hAnsi="Tahoma" w:cs="Tahoma"/>
        </w:rPr>
        <w:t>przeprowadzenia negocjacji treści złożonych ofert</w:t>
      </w:r>
      <w:r w:rsidR="007477FC" w:rsidRPr="008141E9">
        <w:rPr>
          <w:rFonts w:ascii="Tahoma" w:hAnsi="Tahoma" w:cs="Tahoma"/>
        </w:rPr>
        <w:t xml:space="preserve"> </w:t>
      </w:r>
      <w:r w:rsidR="00606DB5" w:rsidRPr="008141E9">
        <w:rPr>
          <w:rFonts w:ascii="Tahoma" w:hAnsi="Tahoma" w:cs="Tahoma"/>
        </w:rPr>
        <w:t>zgodnie z</w:t>
      </w:r>
      <w:r w:rsidRPr="008141E9">
        <w:rPr>
          <w:rFonts w:ascii="Tahoma" w:hAnsi="Tahoma" w:cs="Tahoma"/>
        </w:rPr>
        <w:t xml:space="preserve"> art. </w:t>
      </w:r>
      <w:r w:rsidR="007477FC" w:rsidRPr="008141E9">
        <w:rPr>
          <w:rFonts w:ascii="Tahoma" w:hAnsi="Tahoma" w:cs="Tahoma"/>
        </w:rPr>
        <w:t>275</w:t>
      </w:r>
      <w:r w:rsidRPr="008141E9">
        <w:rPr>
          <w:rFonts w:ascii="Tahoma" w:hAnsi="Tahoma" w:cs="Tahoma"/>
        </w:rPr>
        <w:t xml:space="preserve"> </w:t>
      </w:r>
      <w:r w:rsidR="007477FC" w:rsidRPr="008141E9">
        <w:rPr>
          <w:rFonts w:ascii="Tahoma" w:hAnsi="Tahoma" w:cs="Tahoma"/>
        </w:rPr>
        <w:t>pkt</w:t>
      </w:r>
      <w:r w:rsidRPr="008141E9">
        <w:rPr>
          <w:rFonts w:ascii="Tahoma" w:hAnsi="Tahoma" w:cs="Tahoma"/>
        </w:rPr>
        <w:t xml:space="preserve"> 1 ustawy z dnia </w:t>
      </w:r>
      <w:r w:rsidR="007477FC" w:rsidRPr="008141E9">
        <w:rPr>
          <w:rFonts w:ascii="Tahoma" w:hAnsi="Tahoma" w:cs="Tahoma"/>
        </w:rPr>
        <w:t>11 września</w:t>
      </w:r>
      <w:r w:rsidRPr="008141E9">
        <w:rPr>
          <w:rFonts w:ascii="Tahoma" w:hAnsi="Tahoma" w:cs="Tahoma"/>
        </w:rPr>
        <w:t xml:space="preserve"> 20</w:t>
      </w:r>
      <w:r w:rsidR="007477FC" w:rsidRPr="008141E9">
        <w:rPr>
          <w:rFonts w:ascii="Tahoma" w:hAnsi="Tahoma" w:cs="Tahoma"/>
        </w:rPr>
        <w:t>19</w:t>
      </w:r>
      <w:r w:rsidRPr="008141E9">
        <w:rPr>
          <w:rFonts w:ascii="Tahoma" w:hAnsi="Tahoma" w:cs="Tahoma"/>
        </w:rPr>
        <w:t xml:space="preserve"> r. Prawo zamówień publicznych (</w:t>
      </w:r>
      <w:r w:rsidR="00EA6F6F" w:rsidRPr="008141E9">
        <w:rPr>
          <w:rFonts w:ascii="Tahoma" w:hAnsi="Tahoma" w:cs="Tahoma"/>
        </w:rPr>
        <w:t>tekst jednolity</w:t>
      </w:r>
      <w:r w:rsidR="00CC3AFC" w:rsidRPr="008141E9">
        <w:rPr>
          <w:rFonts w:ascii="Tahoma" w:hAnsi="Tahoma" w:cs="Tahoma"/>
        </w:rPr>
        <w:t>:</w:t>
      </w:r>
      <w:r w:rsidR="00EA6F6F" w:rsidRPr="008141E9">
        <w:rPr>
          <w:rFonts w:ascii="Tahoma" w:hAnsi="Tahoma" w:cs="Tahoma"/>
        </w:rPr>
        <w:t xml:space="preserve"> </w:t>
      </w:r>
      <w:r w:rsidRPr="008141E9">
        <w:rPr>
          <w:rFonts w:ascii="Tahoma" w:hAnsi="Tahoma" w:cs="Tahoma"/>
          <w:bCs/>
        </w:rPr>
        <w:t xml:space="preserve">Dz. U. </w:t>
      </w:r>
      <w:bookmarkStart w:id="11" w:name="_Hlk528225020"/>
      <w:r w:rsidR="00B16436" w:rsidRPr="008141E9">
        <w:rPr>
          <w:rFonts w:ascii="Tahoma" w:hAnsi="Tahoma" w:cs="Tahoma"/>
          <w:bCs/>
        </w:rPr>
        <w:t>z 20</w:t>
      </w:r>
      <w:r w:rsidR="005A01C1" w:rsidRPr="008141E9">
        <w:rPr>
          <w:rFonts w:ascii="Tahoma" w:hAnsi="Tahoma" w:cs="Tahoma"/>
          <w:bCs/>
        </w:rPr>
        <w:t>2</w:t>
      </w:r>
      <w:r w:rsidR="00700B61">
        <w:rPr>
          <w:rFonts w:ascii="Tahoma" w:hAnsi="Tahoma" w:cs="Tahoma"/>
          <w:bCs/>
        </w:rPr>
        <w:t>4</w:t>
      </w:r>
      <w:r w:rsidR="00B16436" w:rsidRPr="008141E9">
        <w:rPr>
          <w:rFonts w:ascii="Tahoma" w:hAnsi="Tahoma" w:cs="Tahoma"/>
          <w:bCs/>
        </w:rPr>
        <w:t xml:space="preserve"> r. </w:t>
      </w:r>
      <w:r w:rsidRPr="008141E9">
        <w:rPr>
          <w:rFonts w:ascii="Tahoma" w:hAnsi="Tahoma" w:cs="Tahoma"/>
          <w:bCs/>
        </w:rPr>
        <w:t>poz.</w:t>
      </w:r>
      <w:r w:rsidR="00695536" w:rsidRPr="008141E9">
        <w:rPr>
          <w:rFonts w:ascii="Tahoma" w:hAnsi="Tahoma" w:cs="Tahoma"/>
          <w:bCs/>
        </w:rPr>
        <w:t xml:space="preserve"> </w:t>
      </w:r>
      <w:bookmarkEnd w:id="11"/>
      <w:r w:rsidR="00700B61">
        <w:rPr>
          <w:rFonts w:ascii="Tahoma" w:hAnsi="Tahoma" w:cs="Tahoma"/>
          <w:bCs/>
        </w:rPr>
        <w:t>1320</w:t>
      </w:r>
      <w:r w:rsidR="00767C68">
        <w:rPr>
          <w:rFonts w:ascii="Tahoma" w:hAnsi="Tahoma" w:cs="Tahoma"/>
          <w:bCs/>
        </w:rPr>
        <w:t xml:space="preserve"> ze zm.</w:t>
      </w:r>
      <w:r w:rsidRPr="008141E9">
        <w:rPr>
          <w:rFonts w:ascii="Tahoma" w:hAnsi="Tahoma" w:cs="Tahoma"/>
        </w:rPr>
        <w:t>), przy udziale komisji przetargowej.</w:t>
      </w:r>
      <w:r w:rsidR="00A13D7C" w:rsidRPr="008141E9">
        <w:rPr>
          <w:rFonts w:ascii="Tahoma" w:hAnsi="Tahoma" w:cs="Tahoma"/>
        </w:rPr>
        <w:t xml:space="preserve"> W związku z powyższym zamawiający nie przewiduje wyboru najkorzystniejszej oferty z</w:t>
      </w:r>
      <w:r w:rsidR="00764FF5">
        <w:rPr>
          <w:rFonts w:ascii="Tahoma" w:hAnsi="Tahoma" w:cs="Tahoma"/>
        </w:rPr>
        <w:t xml:space="preserve"> </w:t>
      </w:r>
      <w:r w:rsidR="00A13D7C" w:rsidRPr="008141E9">
        <w:rPr>
          <w:rFonts w:ascii="Tahoma" w:hAnsi="Tahoma" w:cs="Tahoma"/>
        </w:rPr>
        <w:t>możliwością prowadzenia negocjacji.</w:t>
      </w:r>
    </w:p>
    <w:p w14:paraId="4E5CF6B0" w14:textId="71345960" w:rsidR="0073174C" w:rsidRPr="008141E9" w:rsidRDefault="00DB33D1" w:rsidP="00FB1C67">
      <w:pPr>
        <w:pStyle w:val="Standard"/>
        <w:numPr>
          <w:ilvl w:val="0"/>
          <w:numId w:val="354"/>
        </w:numPr>
        <w:spacing w:line="276" w:lineRule="auto"/>
        <w:ind w:left="284" w:hanging="284"/>
        <w:jc w:val="left"/>
        <w:rPr>
          <w:rFonts w:ascii="Tahoma" w:hAnsi="Tahoma" w:cs="Tahoma"/>
          <w:color w:val="0070C0"/>
        </w:rPr>
      </w:pPr>
      <w:r w:rsidRPr="008141E9">
        <w:rPr>
          <w:rFonts w:ascii="Tahoma" w:hAnsi="Tahoma" w:cs="Tahoma"/>
        </w:rPr>
        <w:t xml:space="preserve">Ilekroć w niniejszej SWZ użyte jest pojęcie „ustawa </w:t>
      </w:r>
      <w:proofErr w:type="spellStart"/>
      <w:r w:rsidRPr="008141E9">
        <w:rPr>
          <w:rFonts w:ascii="Tahoma" w:hAnsi="Tahoma" w:cs="Tahoma"/>
        </w:rPr>
        <w:t>Pzp</w:t>
      </w:r>
      <w:proofErr w:type="spellEnd"/>
      <w:r w:rsidRPr="008141E9">
        <w:rPr>
          <w:rFonts w:ascii="Tahoma" w:hAnsi="Tahoma" w:cs="Tahoma"/>
        </w:rPr>
        <w:t>”, należy przez to rozumieć ustawę Prawo zamówień publicznych, o której mowa w pkt 1 niniejszego rozdziału.</w:t>
      </w:r>
      <w:r w:rsidR="008C4E73" w:rsidRPr="008141E9">
        <w:rPr>
          <w:rFonts w:ascii="Tahoma" w:hAnsi="Tahoma" w:cs="Tahoma"/>
        </w:rPr>
        <w:t xml:space="preserve"> W sprawach nieuregulowanych zapisami niniejszej SWZ, stosuje się przepisy ustawy </w:t>
      </w:r>
      <w:proofErr w:type="spellStart"/>
      <w:r w:rsidR="008C4E73" w:rsidRPr="008141E9">
        <w:rPr>
          <w:rFonts w:ascii="Tahoma" w:hAnsi="Tahoma" w:cs="Tahoma"/>
        </w:rPr>
        <w:t>Pzp</w:t>
      </w:r>
      <w:proofErr w:type="spellEnd"/>
      <w:r w:rsidR="008C4E73" w:rsidRPr="008141E9">
        <w:rPr>
          <w:rFonts w:ascii="Tahoma" w:hAnsi="Tahoma" w:cs="Tahoma"/>
        </w:rPr>
        <w:t xml:space="preserve"> wraz z aktami wykonawczymi do tej ustawy.</w:t>
      </w:r>
      <w:r w:rsidR="009A5608" w:rsidRPr="008141E9">
        <w:rPr>
          <w:rFonts w:ascii="Tahoma" w:hAnsi="Tahoma" w:cs="Tahoma"/>
        </w:rPr>
        <w:t xml:space="preserve"> Do czynności podejmowanych przez zamawiającego i wykonawców stosować się będzie przepisy ustawy z dnia 23 kwietnia 1964 r. – Kodeks cywilny (tekst jednolity</w:t>
      </w:r>
      <w:r w:rsidR="00BE0445" w:rsidRPr="008141E9">
        <w:rPr>
          <w:rFonts w:ascii="Tahoma" w:hAnsi="Tahoma" w:cs="Tahoma"/>
        </w:rPr>
        <w:t>:</w:t>
      </w:r>
      <w:r w:rsidR="009A5608" w:rsidRPr="008141E9">
        <w:rPr>
          <w:rFonts w:ascii="Tahoma" w:hAnsi="Tahoma" w:cs="Tahoma"/>
        </w:rPr>
        <w:t xml:space="preserve"> Dz. U. z 202</w:t>
      </w:r>
      <w:r w:rsidR="00700B61">
        <w:rPr>
          <w:rFonts w:ascii="Tahoma" w:hAnsi="Tahoma" w:cs="Tahoma"/>
        </w:rPr>
        <w:t>4</w:t>
      </w:r>
      <w:r w:rsidR="00181332" w:rsidRPr="008141E9">
        <w:rPr>
          <w:rFonts w:ascii="Tahoma" w:hAnsi="Tahoma" w:cs="Tahoma"/>
        </w:rPr>
        <w:t xml:space="preserve"> </w:t>
      </w:r>
      <w:r w:rsidR="009A5608" w:rsidRPr="008141E9">
        <w:rPr>
          <w:rFonts w:ascii="Tahoma" w:hAnsi="Tahoma" w:cs="Tahoma"/>
        </w:rPr>
        <w:t>r. poz.</w:t>
      </w:r>
      <w:r w:rsidR="00BE0445" w:rsidRPr="008141E9">
        <w:rPr>
          <w:rFonts w:ascii="Tahoma" w:hAnsi="Tahoma" w:cs="Tahoma"/>
        </w:rPr>
        <w:t xml:space="preserve"> </w:t>
      </w:r>
      <w:r w:rsidR="00700B61">
        <w:rPr>
          <w:rFonts w:ascii="Tahoma" w:hAnsi="Tahoma" w:cs="Tahoma"/>
        </w:rPr>
        <w:t>1061</w:t>
      </w:r>
      <w:r w:rsidR="00B04275" w:rsidRPr="008141E9">
        <w:rPr>
          <w:rFonts w:ascii="Tahoma" w:hAnsi="Tahoma" w:cs="Tahoma"/>
        </w:rPr>
        <w:t xml:space="preserve"> ze zm.</w:t>
      </w:r>
      <w:r w:rsidR="009A5608" w:rsidRPr="008141E9">
        <w:rPr>
          <w:rFonts w:ascii="Tahoma" w:hAnsi="Tahoma" w:cs="Tahoma"/>
        </w:rPr>
        <w:t xml:space="preserve">), jeżeli przepisy ustawy </w:t>
      </w:r>
      <w:proofErr w:type="spellStart"/>
      <w:r w:rsidR="009A5608" w:rsidRPr="008141E9">
        <w:rPr>
          <w:rFonts w:ascii="Tahoma" w:hAnsi="Tahoma" w:cs="Tahoma"/>
        </w:rPr>
        <w:t>Pzp</w:t>
      </w:r>
      <w:proofErr w:type="spellEnd"/>
      <w:r w:rsidR="009A5608" w:rsidRPr="008141E9">
        <w:rPr>
          <w:rFonts w:ascii="Tahoma" w:hAnsi="Tahoma" w:cs="Tahoma"/>
        </w:rPr>
        <w:t xml:space="preserve"> nie stanowią inaczej.</w:t>
      </w:r>
    </w:p>
    <w:p w14:paraId="3E9FEC5A" w14:textId="77777777" w:rsidR="00655CB3" w:rsidRDefault="0073174C" w:rsidP="00655CB3">
      <w:pPr>
        <w:pStyle w:val="Standard"/>
        <w:numPr>
          <w:ilvl w:val="0"/>
          <w:numId w:val="354"/>
        </w:numPr>
        <w:spacing w:line="276" w:lineRule="auto"/>
        <w:ind w:left="284" w:hanging="284"/>
        <w:jc w:val="left"/>
        <w:rPr>
          <w:rFonts w:ascii="Tahoma" w:hAnsi="Tahoma" w:cs="Tahoma"/>
        </w:rPr>
      </w:pPr>
      <w:r w:rsidRPr="00A0738E">
        <w:rPr>
          <w:rFonts w:ascii="Tahoma" w:hAnsi="Tahoma" w:cs="Tahoma"/>
        </w:rPr>
        <w:t>Postępowanie prowadzone jest dla wartości zamówienia mniejszej niż próg unijny określony na podstawie art.</w:t>
      </w:r>
      <w:r w:rsidR="00764FF5">
        <w:rPr>
          <w:rFonts w:ascii="Tahoma" w:hAnsi="Tahoma" w:cs="Tahoma"/>
        </w:rPr>
        <w:t xml:space="preserve"> </w:t>
      </w:r>
      <w:r w:rsidRPr="00A0738E">
        <w:rPr>
          <w:rFonts w:ascii="Tahoma" w:hAnsi="Tahoma" w:cs="Tahoma"/>
        </w:rPr>
        <w:t xml:space="preserve">3 ust. 1 pkt 1) ustawy </w:t>
      </w:r>
      <w:proofErr w:type="spellStart"/>
      <w:r w:rsidRPr="00A0738E">
        <w:rPr>
          <w:rFonts w:ascii="Tahoma" w:hAnsi="Tahoma" w:cs="Tahoma"/>
        </w:rPr>
        <w:t>Pzp</w:t>
      </w:r>
      <w:proofErr w:type="spellEnd"/>
      <w:r w:rsidR="00287520" w:rsidRPr="005D6338">
        <w:rPr>
          <w:rFonts w:ascii="Tahoma" w:hAnsi="Tahoma" w:cs="Tahoma"/>
        </w:rPr>
        <w:t>.</w:t>
      </w:r>
    </w:p>
    <w:p w14:paraId="44DDCB33" w14:textId="079D1E9F" w:rsidR="0070160E" w:rsidRPr="000942F1" w:rsidRDefault="00471991" w:rsidP="00015204">
      <w:pPr>
        <w:pStyle w:val="Nagwek2"/>
        <w:numPr>
          <w:ilvl w:val="0"/>
          <w:numId w:val="389"/>
        </w:numPr>
        <w:spacing w:before="240" w:line="276" w:lineRule="auto"/>
        <w:ind w:left="142" w:hanging="284"/>
        <w:jc w:val="left"/>
        <w:rPr>
          <w:rFonts w:ascii="Tahoma" w:hAnsi="Tahoma" w:cs="Tahoma"/>
          <w:i/>
          <w:iCs/>
          <w:sz w:val="20"/>
          <w:szCs w:val="20"/>
        </w:rPr>
      </w:pPr>
      <w:bookmarkStart w:id="12" w:name="_Toc214947256"/>
      <w:r w:rsidRPr="000942F1">
        <w:rPr>
          <w:rFonts w:ascii="Tahoma" w:hAnsi="Tahoma" w:cs="Tahoma"/>
          <w:i/>
          <w:iCs/>
          <w:sz w:val="20"/>
          <w:szCs w:val="20"/>
        </w:rPr>
        <w:t>Opis p</w:t>
      </w:r>
      <w:r w:rsidR="00757FBD" w:rsidRPr="000942F1">
        <w:rPr>
          <w:rFonts w:ascii="Tahoma" w:hAnsi="Tahoma" w:cs="Tahoma"/>
          <w:i/>
          <w:iCs/>
          <w:sz w:val="20"/>
          <w:szCs w:val="20"/>
        </w:rPr>
        <w:t>rzedmiot</w:t>
      </w:r>
      <w:r w:rsidRPr="000942F1">
        <w:rPr>
          <w:rFonts w:ascii="Tahoma" w:hAnsi="Tahoma" w:cs="Tahoma"/>
          <w:i/>
          <w:iCs/>
          <w:sz w:val="20"/>
          <w:szCs w:val="20"/>
        </w:rPr>
        <w:t xml:space="preserve">u </w:t>
      </w:r>
      <w:r w:rsidR="00757FBD" w:rsidRPr="000942F1">
        <w:rPr>
          <w:rFonts w:ascii="Tahoma" w:hAnsi="Tahoma" w:cs="Tahoma"/>
          <w:i/>
          <w:iCs/>
          <w:sz w:val="20"/>
          <w:szCs w:val="20"/>
        </w:rPr>
        <w:t>zamówienia.</w:t>
      </w:r>
      <w:bookmarkEnd w:id="12"/>
    </w:p>
    <w:p w14:paraId="5669A0C2" w14:textId="77777777" w:rsidR="004608B6" w:rsidRPr="004608B6" w:rsidRDefault="004608B6" w:rsidP="00863FB2">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4608B6">
        <w:rPr>
          <w:rFonts w:ascii="Tahoma" w:hAnsi="Tahoma" w:cs="Tahoma"/>
          <w:sz w:val="20"/>
          <w:szCs w:val="20"/>
        </w:rPr>
        <w:t>Przedmiotem zamówienia są cykliczne dostawy artykułów spożywczych sypkich, koncentratów, przypraw, deserów i słodyczy w 2025 roku wraz z transportem do siedziby zamawiającego, tj. dla potrzeb 218 mieszkańców Domu Pomocy Społecznej im. Papieża Jana Pawła II w Gorzycach.</w:t>
      </w:r>
    </w:p>
    <w:p w14:paraId="0E7815CA" w14:textId="2D4914DC" w:rsidR="000266AC" w:rsidRPr="008B1FEB" w:rsidRDefault="004608B6" w:rsidP="00863FB2">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4608B6">
        <w:rPr>
          <w:rFonts w:ascii="Tahoma" w:hAnsi="Tahoma" w:cs="Tahoma"/>
          <w:sz w:val="20"/>
          <w:szCs w:val="20"/>
        </w:rPr>
        <w:t>Przedmiot zamówienia obejmuje taki asortyment jak: mąki, kasze, makarony, cukier, herbaty, kawy, budynie, galaretki, ketchup, musztarda, majonez, dżemy, ocet, soki, woda mineralna, warzywa konserwowe, kompoty, suszone owoce, czekolady, wafelki, cukierki</w:t>
      </w:r>
      <w:r w:rsidR="00861FC4" w:rsidRPr="00861FC4">
        <w:rPr>
          <w:rFonts w:ascii="Tahoma" w:hAnsi="Tahoma" w:cs="Tahoma"/>
          <w:sz w:val="20"/>
          <w:szCs w:val="20"/>
        </w:rPr>
        <w:t xml:space="preserve">. </w:t>
      </w:r>
      <w:r w:rsidR="0058712D" w:rsidRPr="008B1FEB">
        <w:rPr>
          <w:rFonts w:ascii="Tahoma" w:hAnsi="Tahoma" w:cs="Tahoma"/>
          <w:sz w:val="20"/>
          <w:szCs w:val="20"/>
        </w:rPr>
        <w:t>Szczegółowo przedmiot zamówienia określony został w Dziale II SWZ „Opis przedmiotu zamówienia”.</w:t>
      </w:r>
    </w:p>
    <w:p w14:paraId="604F0B55" w14:textId="77777777" w:rsid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Nazwy i kody Wspólnego Słownika Zamówień (CPV):</w:t>
      </w:r>
    </w:p>
    <w:p w14:paraId="68A5ADA5" w14:textId="454D2393" w:rsidR="000266AC" w:rsidRDefault="004608B6" w:rsidP="009B7BA4">
      <w:pPr>
        <w:pStyle w:val="Akapitzlist"/>
        <w:autoSpaceDE w:val="0"/>
        <w:autoSpaceDN w:val="0"/>
        <w:adjustRightInd w:val="0"/>
        <w:spacing w:line="276" w:lineRule="auto"/>
        <w:ind w:left="284"/>
        <w:jc w:val="left"/>
        <w:rPr>
          <w:rFonts w:ascii="Tahoma" w:hAnsi="Tahoma" w:cs="Tahoma"/>
          <w:sz w:val="20"/>
          <w:szCs w:val="20"/>
        </w:rPr>
      </w:pPr>
      <w:r w:rsidRPr="004608B6">
        <w:rPr>
          <w:rFonts w:ascii="Tahoma" w:hAnsi="Tahoma" w:cs="Tahoma"/>
          <w:sz w:val="20"/>
          <w:szCs w:val="20"/>
        </w:rPr>
        <w:t>15800000-6 Różne produkty spożywcze</w:t>
      </w:r>
      <w:r w:rsidR="0058712D" w:rsidRPr="000266AC">
        <w:rPr>
          <w:rFonts w:ascii="Tahoma" w:hAnsi="Tahoma" w:cs="Tahoma"/>
          <w:sz w:val="20"/>
          <w:szCs w:val="20"/>
        </w:rPr>
        <w:t>.</w:t>
      </w:r>
    </w:p>
    <w:p w14:paraId="08EEF613" w14:textId="262F4938" w:rsidR="000266AC" w:rsidRP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58712D">
        <w:rPr>
          <w:rFonts w:ascii="Tahoma" w:hAnsi="Tahoma" w:cs="Tahoma"/>
          <w:sz w:val="20"/>
          <w:szCs w:val="20"/>
        </w:rPr>
        <w:t xml:space="preserve">Dostawa będzie realizowana transportem wykonawcy i na jego koszt i ryzyko do siedziby zamawiającego. </w:t>
      </w:r>
      <w:r w:rsidR="00400AD2">
        <w:rPr>
          <w:rFonts w:ascii="Tahoma" w:hAnsi="Tahoma" w:cs="Tahoma"/>
          <w:sz w:val="20"/>
          <w:szCs w:val="20"/>
        </w:rPr>
        <w:t xml:space="preserve">Zgodnie z treścią </w:t>
      </w:r>
      <w:r w:rsidR="00400AD2" w:rsidRPr="00400AD2">
        <w:rPr>
          <w:rFonts w:ascii="Tahoma" w:hAnsi="Tahoma" w:cs="Tahoma"/>
          <w:sz w:val="20"/>
          <w:szCs w:val="20"/>
        </w:rPr>
        <w:t>§ 2 ust. 2 Projektowanych postanowień umowy w sprawie zamówienia publicznego - załącznik nr 1 do Działu II SWZ w</w:t>
      </w:r>
      <w:r w:rsidRPr="00400AD2">
        <w:rPr>
          <w:rFonts w:ascii="Tahoma" w:hAnsi="Tahoma" w:cs="Tahoma"/>
          <w:sz w:val="20"/>
          <w:szCs w:val="20"/>
        </w:rPr>
        <w:t xml:space="preserve">ykonawca wykonując zadanie publiczne gwarantuje, że udział pojazdów elektrycznych lub pojazdów napędzanych gazem ziemnym we flocie pojazdów użytkowanych przy wykonywaniu tego zadania wynosi co najmniej 10 %. </w:t>
      </w:r>
    </w:p>
    <w:p w14:paraId="530539D7" w14:textId="77777777" w:rsid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Informacje dotyczące przeprowadzenia przez wykonawcę wizji lokalnej: Zamawiający nie wymaga złożenia oferty po odbyciu przez wykonawcę wizji lokalnej ani po sprawdzeniu przez wykonawców dokumentów niezbędnych do realizacji zamówienia dostępnych na miejscu u zamawiającego.</w:t>
      </w:r>
    </w:p>
    <w:p w14:paraId="3BE59302" w14:textId="78F4664B" w:rsidR="0058712D" w:rsidRP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 xml:space="preserve">Zamawiający nie wymaga złożenia przedmiotowych środków dowodowych w przedmiotowym postępowaniu. </w:t>
      </w:r>
    </w:p>
    <w:p w14:paraId="2F9E3CC7" w14:textId="20AAC592" w:rsidR="00C91743" w:rsidRPr="00F95F0E" w:rsidRDefault="00CB09C7" w:rsidP="00015204">
      <w:pPr>
        <w:pStyle w:val="Nagwek2"/>
        <w:numPr>
          <w:ilvl w:val="0"/>
          <w:numId w:val="397"/>
        </w:numPr>
        <w:spacing w:before="240" w:line="276" w:lineRule="auto"/>
        <w:ind w:left="0" w:firstLine="0"/>
        <w:jc w:val="left"/>
        <w:rPr>
          <w:rFonts w:ascii="Tahoma" w:eastAsiaTheme="minorHAnsi" w:hAnsi="Tahoma" w:cs="Tahoma"/>
          <w:i/>
          <w:iCs/>
          <w:sz w:val="20"/>
          <w:szCs w:val="20"/>
        </w:rPr>
      </w:pPr>
      <w:bookmarkStart w:id="13" w:name="_Toc214947257"/>
      <w:r w:rsidRPr="00F95F0E">
        <w:rPr>
          <w:rFonts w:ascii="Tahoma" w:eastAsiaTheme="minorHAnsi" w:hAnsi="Tahoma" w:cs="Tahoma"/>
          <w:i/>
          <w:iCs/>
          <w:sz w:val="20"/>
          <w:szCs w:val="20"/>
        </w:rPr>
        <w:t>Wymagania w zakresie zatrudniania</w:t>
      </w:r>
      <w:r w:rsidR="00B752C7" w:rsidRPr="00F95F0E">
        <w:rPr>
          <w:rFonts w:ascii="Tahoma" w:eastAsiaTheme="minorHAnsi" w:hAnsi="Tahoma" w:cs="Tahoma"/>
          <w:i/>
          <w:iCs/>
          <w:sz w:val="20"/>
          <w:szCs w:val="20"/>
        </w:rPr>
        <w:t>.</w:t>
      </w:r>
      <w:bookmarkEnd w:id="13"/>
    </w:p>
    <w:p w14:paraId="3F7D24A8" w14:textId="2CE21042" w:rsidR="00873F08" w:rsidRPr="007669EB" w:rsidRDefault="00321564" w:rsidP="00585F3F">
      <w:pPr>
        <w:spacing w:line="276" w:lineRule="auto"/>
        <w:rPr>
          <w:rFonts w:ascii="Tahoma" w:hAnsi="Tahoma" w:cs="Tahoma"/>
          <w:sz w:val="20"/>
          <w:szCs w:val="20"/>
        </w:rPr>
      </w:pPr>
      <w:bookmarkStart w:id="14" w:name="_Hlk161922941"/>
      <w:r w:rsidRPr="00321564">
        <w:rPr>
          <w:rFonts w:ascii="Tahoma" w:hAnsi="Tahoma" w:cs="Tahoma"/>
          <w:sz w:val="20"/>
          <w:szCs w:val="20"/>
        </w:rPr>
        <w:t>Ze względu na rodzaj zamówienia zamawiający nie formułuje wymagań w tym zakresie</w:t>
      </w:r>
      <w:r w:rsidR="00873F08" w:rsidRPr="007669EB">
        <w:rPr>
          <w:rFonts w:ascii="Tahoma" w:hAnsi="Tahoma" w:cs="Tahoma"/>
          <w:sz w:val="20"/>
          <w:szCs w:val="20"/>
        </w:rPr>
        <w:t>.</w:t>
      </w:r>
    </w:p>
    <w:p w14:paraId="209FD969" w14:textId="77777777" w:rsidR="00957FC9" w:rsidRPr="000E33D2" w:rsidRDefault="00957FC9" w:rsidP="00585F3F">
      <w:pPr>
        <w:spacing w:line="276" w:lineRule="auto"/>
        <w:rPr>
          <w:rFonts w:ascii="Tahoma" w:hAnsi="Tahoma" w:cs="Tahoma"/>
          <w:sz w:val="20"/>
          <w:szCs w:val="20"/>
        </w:rPr>
      </w:pPr>
    </w:p>
    <w:p w14:paraId="0F0CF260" w14:textId="67A9DCB7" w:rsidR="00DD1EB3" w:rsidRPr="00203A7D" w:rsidRDefault="00DB33D1" w:rsidP="00015204">
      <w:pPr>
        <w:pStyle w:val="Nagwek2"/>
        <w:numPr>
          <w:ilvl w:val="0"/>
          <w:numId w:val="393"/>
        </w:numPr>
        <w:spacing w:before="0" w:line="276" w:lineRule="auto"/>
        <w:jc w:val="left"/>
        <w:rPr>
          <w:rFonts w:ascii="Tahoma" w:hAnsi="Tahoma" w:cs="Tahoma"/>
          <w:i/>
          <w:iCs/>
          <w:sz w:val="20"/>
          <w:szCs w:val="20"/>
        </w:rPr>
      </w:pPr>
      <w:bookmarkStart w:id="15" w:name="_Toc214947258"/>
      <w:bookmarkEnd w:id="14"/>
      <w:r w:rsidRPr="000E33D2">
        <w:rPr>
          <w:rFonts w:ascii="Tahoma" w:hAnsi="Tahoma" w:cs="Tahoma"/>
          <w:i/>
          <w:iCs/>
          <w:sz w:val="20"/>
          <w:szCs w:val="20"/>
        </w:rPr>
        <w:t>Termin wykonania zamówienia.</w:t>
      </w:r>
      <w:bookmarkStart w:id="16" w:name="_Hlk31718173"/>
      <w:bookmarkEnd w:id="15"/>
    </w:p>
    <w:p w14:paraId="1ADC240D" w14:textId="307C017C" w:rsidR="00EE3854" w:rsidRPr="006919FD" w:rsidRDefault="000266AC" w:rsidP="006919FD">
      <w:pPr>
        <w:suppressAutoHyphens/>
        <w:spacing w:line="276" w:lineRule="auto"/>
        <w:rPr>
          <w:rFonts w:ascii="Tahoma" w:hAnsi="Tahoma" w:cs="Tahoma"/>
          <w:sz w:val="20"/>
          <w:szCs w:val="20"/>
        </w:rPr>
      </w:pPr>
      <w:r w:rsidRPr="000266AC">
        <w:rPr>
          <w:rFonts w:ascii="Tahoma" w:eastAsiaTheme="minorEastAsia" w:hAnsi="Tahoma" w:cs="Tahoma"/>
          <w:sz w:val="20"/>
          <w:szCs w:val="20"/>
          <w:lang w:eastAsia="en-US"/>
        </w:rPr>
        <w:t>Zamówienie należy wykonać w terminie: od dnia zawarcia umowy do dnia 31 grudnia 202</w:t>
      </w:r>
      <w:r>
        <w:rPr>
          <w:rFonts w:ascii="Tahoma" w:eastAsiaTheme="minorEastAsia" w:hAnsi="Tahoma" w:cs="Tahoma"/>
          <w:sz w:val="20"/>
          <w:szCs w:val="20"/>
          <w:lang w:eastAsia="en-US"/>
        </w:rPr>
        <w:t>6</w:t>
      </w:r>
      <w:r w:rsidRPr="000266AC">
        <w:rPr>
          <w:rFonts w:ascii="Tahoma" w:eastAsiaTheme="minorEastAsia" w:hAnsi="Tahoma" w:cs="Tahoma"/>
          <w:sz w:val="20"/>
          <w:szCs w:val="20"/>
          <w:lang w:eastAsia="en-US"/>
        </w:rPr>
        <w:t xml:space="preserve"> roku z zastrzeżeniem, iż realizacja dostaw żywności rozpocznie się nie wcześniej niż 2 stycznia 202</w:t>
      </w:r>
      <w:r>
        <w:rPr>
          <w:rFonts w:ascii="Tahoma" w:eastAsiaTheme="minorEastAsia" w:hAnsi="Tahoma" w:cs="Tahoma"/>
          <w:sz w:val="20"/>
          <w:szCs w:val="20"/>
          <w:lang w:eastAsia="en-US"/>
        </w:rPr>
        <w:t>6</w:t>
      </w:r>
      <w:r w:rsidRPr="000266AC">
        <w:rPr>
          <w:rFonts w:ascii="Tahoma" w:eastAsiaTheme="minorEastAsia" w:hAnsi="Tahoma" w:cs="Tahoma"/>
          <w:sz w:val="20"/>
          <w:szCs w:val="20"/>
          <w:lang w:eastAsia="en-US"/>
        </w:rPr>
        <w:t xml:space="preserve"> roku.</w:t>
      </w:r>
    </w:p>
    <w:p w14:paraId="60EF3498" w14:textId="7BE73E9E" w:rsidR="0089594D" w:rsidRPr="000E33D2" w:rsidRDefault="0089594D" w:rsidP="00015204">
      <w:pPr>
        <w:pStyle w:val="Nagwek2"/>
        <w:numPr>
          <w:ilvl w:val="0"/>
          <w:numId w:val="393"/>
        </w:numPr>
        <w:spacing w:before="240" w:line="276" w:lineRule="auto"/>
        <w:jc w:val="left"/>
        <w:rPr>
          <w:rFonts w:ascii="Tahoma" w:hAnsi="Tahoma" w:cs="Tahoma"/>
          <w:i/>
          <w:iCs/>
          <w:sz w:val="20"/>
          <w:szCs w:val="20"/>
        </w:rPr>
      </w:pPr>
      <w:bookmarkStart w:id="17" w:name="_Toc214947259"/>
      <w:r w:rsidRPr="000E33D2">
        <w:rPr>
          <w:rFonts w:ascii="Tahoma" w:hAnsi="Tahoma" w:cs="Tahoma"/>
          <w:i/>
          <w:iCs/>
          <w:sz w:val="20"/>
          <w:szCs w:val="20"/>
        </w:rPr>
        <w:t>Projektowane postanowienia umowy w sprawie zamówienia publicznego, które zostaną</w:t>
      </w:r>
      <w:r w:rsidRPr="000E33D2">
        <w:rPr>
          <w:rFonts w:ascii="Tahoma" w:hAnsi="Tahoma" w:cs="Tahoma"/>
          <w:sz w:val="20"/>
          <w:szCs w:val="20"/>
        </w:rPr>
        <w:t xml:space="preserve"> </w:t>
      </w:r>
      <w:r w:rsidRPr="000E33D2">
        <w:rPr>
          <w:rFonts w:ascii="Tahoma" w:hAnsi="Tahoma" w:cs="Tahoma"/>
          <w:i/>
          <w:iCs/>
          <w:sz w:val="20"/>
          <w:szCs w:val="20"/>
        </w:rPr>
        <w:t>wprowadzone do treści tej umowy</w:t>
      </w:r>
      <w:r w:rsidR="008F6C3A" w:rsidRPr="000E33D2">
        <w:rPr>
          <w:rFonts w:ascii="Tahoma" w:hAnsi="Tahoma" w:cs="Tahoma"/>
          <w:i/>
          <w:iCs/>
          <w:sz w:val="20"/>
          <w:szCs w:val="20"/>
        </w:rPr>
        <w:t>.</w:t>
      </w:r>
      <w:bookmarkEnd w:id="17"/>
    </w:p>
    <w:p w14:paraId="2E08AC15" w14:textId="57ADA7BE" w:rsidR="005B0BCF" w:rsidRPr="000E33D2" w:rsidRDefault="00321564" w:rsidP="000942F1">
      <w:pPr>
        <w:spacing w:after="240" w:line="276" w:lineRule="auto"/>
        <w:rPr>
          <w:rFonts w:ascii="Tahoma" w:hAnsi="Tahoma" w:cs="Tahoma"/>
          <w:sz w:val="20"/>
          <w:szCs w:val="20"/>
        </w:rPr>
      </w:pPr>
      <w:bookmarkStart w:id="18" w:name="_Hlk203649883"/>
      <w:r w:rsidRPr="00321564">
        <w:rPr>
          <w:rFonts w:ascii="Tahoma" w:hAnsi="Tahoma" w:cs="Tahoma"/>
          <w:sz w:val="20"/>
          <w:szCs w:val="20"/>
        </w:rPr>
        <w:t>Projektowane postanowienia umowy w sprawie zamówienia publicznego</w:t>
      </w:r>
      <w:bookmarkEnd w:id="18"/>
      <w:r w:rsidRPr="00321564">
        <w:rPr>
          <w:rFonts w:ascii="Tahoma" w:hAnsi="Tahoma" w:cs="Tahoma"/>
          <w:sz w:val="20"/>
          <w:szCs w:val="20"/>
        </w:rPr>
        <w:t xml:space="preserve">, które zostaną wprowadzone do treści tej umowy określa załącznik </w:t>
      </w:r>
      <w:r w:rsidRPr="00931F74">
        <w:rPr>
          <w:rFonts w:ascii="Tahoma" w:hAnsi="Tahoma" w:cs="Tahoma"/>
          <w:sz w:val="20"/>
          <w:szCs w:val="20"/>
        </w:rPr>
        <w:t xml:space="preserve">nr </w:t>
      </w:r>
      <w:r w:rsidR="00D54352">
        <w:rPr>
          <w:rFonts w:ascii="Tahoma" w:hAnsi="Tahoma" w:cs="Tahoma"/>
          <w:sz w:val="20"/>
          <w:szCs w:val="20"/>
        </w:rPr>
        <w:t>1</w:t>
      </w:r>
      <w:r w:rsidR="006C6269">
        <w:rPr>
          <w:rFonts w:ascii="Tahoma" w:hAnsi="Tahoma" w:cs="Tahoma"/>
          <w:sz w:val="20"/>
          <w:szCs w:val="20"/>
        </w:rPr>
        <w:t xml:space="preserve"> do</w:t>
      </w:r>
      <w:r w:rsidRPr="00195ED8">
        <w:rPr>
          <w:rFonts w:ascii="Tahoma" w:hAnsi="Tahoma" w:cs="Tahoma"/>
          <w:color w:val="EE0000"/>
          <w:sz w:val="20"/>
          <w:szCs w:val="20"/>
        </w:rPr>
        <w:t xml:space="preserve"> </w:t>
      </w:r>
      <w:r w:rsidRPr="00321564">
        <w:rPr>
          <w:rFonts w:ascii="Tahoma" w:hAnsi="Tahoma" w:cs="Tahoma"/>
          <w:sz w:val="20"/>
          <w:szCs w:val="20"/>
        </w:rPr>
        <w:t>Działu II SWZ</w:t>
      </w:r>
      <w:r w:rsidR="00C822F8" w:rsidRPr="000E33D2">
        <w:rPr>
          <w:rFonts w:ascii="Tahoma" w:hAnsi="Tahoma" w:cs="Tahoma"/>
          <w:sz w:val="20"/>
          <w:szCs w:val="20"/>
        </w:rPr>
        <w:t>.</w:t>
      </w:r>
    </w:p>
    <w:p w14:paraId="51B05D51" w14:textId="553A11BA" w:rsidR="006C011B" w:rsidRPr="000942F1" w:rsidRDefault="002476E9" w:rsidP="00015204">
      <w:pPr>
        <w:pStyle w:val="Nagwek2"/>
        <w:numPr>
          <w:ilvl w:val="0"/>
          <w:numId w:val="393"/>
        </w:numPr>
        <w:spacing w:before="0" w:line="276" w:lineRule="auto"/>
        <w:jc w:val="left"/>
        <w:rPr>
          <w:rFonts w:ascii="Tahoma" w:hAnsi="Tahoma" w:cs="Tahoma"/>
          <w:i/>
          <w:iCs/>
          <w:sz w:val="20"/>
          <w:szCs w:val="20"/>
        </w:rPr>
      </w:pPr>
      <w:bookmarkStart w:id="19" w:name="_Toc214947260"/>
      <w:r w:rsidRPr="000942F1">
        <w:rPr>
          <w:rFonts w:ascii="Tahoma" w:hAnsi="Tahoma" w:cs="Tahoma"/>
          <w:i/>
          <w:iCs/>
          <w:sz w:val="20"/>
          <w:szCs w:val="20"/>
        </w:rPr>
        <w:t>Informacje o środkach komunikacji elektronicznej, przy u</w:t>
      </w:r>
      <w:r w:rsidR="007C2199" w:rsidRPr="000942F1">
        <w:rPr>
          <w:rFonts w:ascii="Tahoma" w:hAnsi="Tahoma" w:cs="Tahoma"/>
          <w:i/>
          <w:iCs/>
          <w:sz w:val="20"/>
          <w:szCs w:val="20"/>
        </w:rPr>
        <w:t>ż</w:t>
      </w:r>
      <w:r w:rsidRPr="000942F1">
        <w:rPr>
          <w:rFonts w:ascii="Tahoma" w:hAnsi="Tahoma" w:cs="Tahoma"/>
          <w:i/>
          <w:iCs/>
          <w:sz w:val="20"/>
          <w:szCs w:val="20"/>
        </w:rPr>
        <w:t>yciu których zamawiający będzie</w:t>
      </w:r>
      <w:r w:rsidRPr="009A29A7">
        <w:rPr>
          <w:rFonts w:ascii="Tahoma" w:hAnsi="Tahoma" w:cs="Tahoma"/>
          <w:sz w:val="20"/>
          <w:szCs w:val="20"/>
        </w:rPr>
        <w:t xml:space="preserve"> </w:t>
      </w:r>
      <w:r w:rsidRPr="000942F1">
        <w:rPr>
          <w:rFonts w:ascii="Tahoma" w:hAnsi="Tahoma" w:cs="Tahoma"/>
          <w:i/>
          <w:iCs/>
          <w:sz w:val="20"/>
          <w:szCs w:val="20"/>
        </w:rPr>
        <w:t>komunikował się z wykonawcami, oraz informacje o wymaganiach technicznych i</w:t>
      </w:r>
      <w:r w:rsidR="009A5608" w:rsidRPr="000942F1">
        <w:rPr>
          <w:rFonts w:ascii="Tahoma" w:hAnsi="Tahoma" w:cs="Tahoma"/>
          <w:i/>
          <w:iCs/>
          <w:sz w:val="20"/>
          <w:szCs w:val="20"/>
        </w:rPr>
        <w:t> </w:t>
      </w:r>
      <w:r w:rsidRPr="000942F1">
        <w:rPr>
          <w:rFonts w:ascii="Tahoma" w:hAnsi="Tahoma" w:cs="Tahoma"/>
          <w:i/>
          <w:iCs/>
          <w:sz w:val="20"/>
          <w:szCs w:val="20"/>
        </w:rPr>
        <w:t>organizacyjnych</w:t>
      </w:r>
      <w:r w:rsidRPr="009A29A7">
        <w:rPr>
          <w:rFonts w:ascii="Tahoma" w:hAnsi="Tahoma" w:cs="Tahoma"/>
          <w:sz w:val="20"/>
          <w:szCs w:val="20"/>
        </w:rPr>
        <w:t xml:space="preserve"> </w:t>
      </w:r>
      <w:r w:rsidRPr="000942F1">
        <w:rPr>
          <w:rFonts w:ascii="Tahoma" w:hAnsi="Tahoma" w:cs="Tahoma"/>
          <w:i/>
          <w:iCs/>
          <w:sz w:val="20"/>
          <w:szCs w:val="20"/>
        </w:rPr>
        <w:t>sporządzania, wysyłania i odbierania korespondencji elektronicznej</w:t>
      </w:r>
      <w:r w:rsidR="006C011B" w:rsidRPr="000942F1">
        <w:rPr>
          <w:rFonts w:ascii="Tahoma" w:hAnsi="Tahoma" w:cs="Tahoma"/>
          <w:i/>
          <w:iCs/>
          <w:sz w:val="20"/>
          <w:szCs w:val="20"/>
        </w:rPr>
        <w:t>.</w:t>
      </w:r>
      <w:bookmarkEnd w:id="19"/>
    </w:p>
    <w:p w14:paraId="05F81C70" w14:textId="76D6393C" w:rsidR="00754009" w:rsidRPr="008141E9" w:rsidRDefault="007F16B1" w:rsidP="00094BC5">
      <w:pPr>
        <w:pStyle w:val="Akapitzlist"/>
        <w:numPr>
          <w:ilvl w:val="6"/>
          <w:numId w:val="387"/>
        </w:numPr>
        <w:spacing w:after="0" w:line="276" w:lineRule="auto"/>
        <w:ind w:left="284" w:hanging="284"/>
        <w:jc w:val="left"/>
        <w:rPr>
          <w:rFonts w:ascii="Tahoma" w:hAnsi="Tahoma" w:cs="Tahoma"/>
          <w:sz w:val="20"/>
          <w:szCs w:val="20"/>
        </w:rPr>
      </w:pPr>
      <w:r>
        <w:rPr>
          <w:rFonts w:ascii="Tahoma" w:hAnsi="Tahoma" w:cs="Tahoma"/>
          <w:sz w:val="20"/>
          <w:szCs w:val="20"/>
        </w:rPr>
        <w:t>W postępowaniu o udzielenie zamówienia publicznego</w:t>
      </w:r>
      <w:r w:rsidR="00AD6679" w:rsidRPr="008141E9">
        <w:rPr>
          <w:rFonts w:ascii="Tahoma" w:hAnsi="Tahoma" w:cs="Tahoma"/>
          <w:sz w:val="20"/>
          <w:szCs w:val="20"/>
        </w:rPr>
        <w:t xml:space="preserve"> komunikacja pomiędzy zamawiającym a wykonawcami, w szczególności składanie oświadczeń, wniosków, zawiadomień oraz przekazywanie informacji</w:t>
      </w:r>
      <w:r w:rsidR="00D62A8F">
        <w:rPr>
          <w:rFonts w:ascii="Tahoma" w:hAnsi="Tahoma" w:cs="Tahoma"/>
          <w:sz w:val="20"/>
          <w:szCs w:val="20"/>
        </w:rPr>
        <w:t>, z wyłączeniem składania ofert,</w:t>
      </w:r>
      <w:r w:rsidR="00AD6679" w:rsidRPr="008141E9">
        <w:rPr>
          <w:rFonts w:ascii="Tahoma" w:hAnsi="Tahoma" w:cs="Tahoma"/>
          <w:sz w:val="20"/>
          <w:szCs w:val="20"/>
        </w:rPr>
        <w:t xml:space="preserve"> </w:t>
      </w:r>
      <w:r w:rsidR="00AD6679" w:rsidRPr="00E6797B">
        <w:rPr>
          <w:rFonts w:ascii="Tahoma" w:hAnsi="Tahoma" w:cs="Tahoma"/>
          <w:sz w:val="20"/>
          <w:szCs w:val="20"/>
        </w:rPr>
        <w:t>odbywa się</w:t>
      </w:r>
      <w:r w:rsidR="00BE0809" w:rsidRPr="00E6797B">
        <w:rPr>
          <w:rFonts w:ascii="Tahoma" w:hAnsi="Tahoma" w:cs="Tahoma"/>
          <w:sz w:val="20"/>
          <w:szCs w:val="20"/>
        </w:rPr>
        <w:t xml:space="preserve"> w języku polskim</w:t>
      </w:r>
      <w:r w:rsidR="00AD6679" w:rsidRPr="00E6797B">
        <w:rPr>
          <w:rFonts w:ascii="Tahoma" w:hAnsi="Tahoma" w:cs="Tahoma"/>
          <w:sz w:val="20"/>
          <w:szCs w:val="20"/>
        </w:rPr>
        <w:t xml:space="preserve"> </w:t>
      </w:r>
      <w:r w:rsidR="00754009" w:rsidRPr="00E6797B">
        <w:rPr>
          <w:rFonts w:ascii="Tahoma" w:hAnsi="Tahoma" w:cs="Tahoma"/>
          <w:sz w:val="20"/>
          <w:szCs w:val="20"/>
        </w:rPr>
        <w:t xml:space="preserve">przy </w:t>
      </w:r>
      <w:r w:rsidR="00754009" w:rsidRPr="008141E9">
        <w:rPr>
          <w:rFonts w:ascii="Tahoma" w:hAnsi="Tahoma" w:cs="Tahoma"/>
          <w:sz w:val="20"/>
          <w:szCs w:val="20"/>
        </w:rPr>
        <w:t>użyciu środków komunikacji elektronicznej w rozumieniu ustawy z dnia 18</w:t>
      </w:r>
      <w:r w:rsidR="00811BA0">
        <w:rPr>
          <w:rFonts w:ascii="Tahoma" w:hAnsi="Tahoma" w:cs="Tahoma"/>
          <w:sz w:val="20"/>
          <w:szCs w:val="20"/>
        </w:rPr>
        <w:t> </w:t>
      </w:r>
      <w:r w:rsidR="00754009" w:rsidRPr="008141E9">
        <w:rPr>
          <w:rFonts w:ascii="Tahoma" w:hAnsi="Tahoma" w:cs="Tahoma"/>
          <w:sz w:val="20"/>
          <w:szCs w:val="20"/>
        </w:rPr>
        <w:t>lipca 2002 r. o świadczeniu usług drogą elektroniczną (Dz.U. z 202</w:t>
      </w:r>
      <w:r w:rsidR="007669EB">
        <w:rPr>
          <w:rFonts w:ascii="Tahoma" w:hAnsi="Tahoma" w:cs="Tahoma"/>
          <w:sz w:val="20"/>
          <w:szCs w:val="20"/>
        </w:rPr>
        <w:t>4</w:t>
      </w:r>
      <w:r w:rsidR="00754009" w:rsidRPr="008141E9">
        <w:rPr>
          <w:rFonts w:ascii="Tahoma" w:hAnsi="Tahoma" w:cs="Tahoma"/>
          <w:sz w:val="20"/>
          <w:szCs w:val="20"/>
        </w:rPr>
        <w:t xml:space="preserve"> r. poz. </w:t>
      </w:r>
      <w:r w:rsidR="007669EB">
        <w:rPr>
          <w:rFonts w:ascii="Tahoma" w:hAnsi="Tahoma" w:cs="Tahoma"/>
          <w:sz w:val="20"/>
          <w:szCs w:val="20"/>
        </w:rPr>
        <w:t>1513 ze zm.</w:t>
      </w:r>
      <w:r w:rsidR="00754009" w:rsidRPr="008141E9">
        <w:rPr>
          <w:rFonts w:ascii="Tahoma" w:hAnsi="Tahoma" w:cs="Tahoma"/>
          <w:sz w:val="20"/>
          <w:szCs w:val="20"/>
        </w:rPr>
        <w:t>), tj.:</w:t>
      </w:r>
    </w:p>
    <w:p w14:paraId="1AB6FBCE" w14:textId="664DFFC2" w:rsidR="00502A88" w:rsidRPr="0090311D" w:rsidRDefault="0090311D" w:rsidP="00015204">
      <w:pPr>
        <w:pStyle w:val="Akapitzlist"/>
        <w:numPr>
          <w:ilvl w:val="1"/>
          <w:numId w:val="393"/>
        </w:numPr>
        <w:spacing w:after="0" w:line="276" w:lineRule="auto"/>
        <w:ind w:left="568" w:hanging="284"/>
        <w:rPr>
          <w:rFonts w:ascii="Tahoma" w:hAnsi="Tahoma" w:cs="Tahoma"/>
          <w:sz w:val="20"/>
          <w:szCs w:val="20"/>
        </w:rPr>
      </w:pPr>
      <w:r w:rsidRPr="00F41A6D">
        <w:rPr>
          <w:rFonts w:ascii="Tahoma" w:hAnsi="Tahoma" w:cs="Tahoma"/>
          <w:sz w:val="20"/>
          <w:szCs w:val="20"/>
          <w:u w:val="single"/>
        </w:rPr>
        <w:t>za pomocą Platformy e-Zamówienia</w:t>
      </w:r>
      <w:r w:rsidRPr="0090311D">
        <w:rPr>
          <w:rFonts w:ascii="Tahoma" w:hAnsi="Tahoma" w:cs="Tahoma"/>
          <w:sz w:val="20"/>
          <w:szCs w:val="20"/>
        </w:rPr>
        <w:t xml:space="preserve">, która jest dostępna pod adresem </w:t>
      </w:r>
      <w:hyperlink r:id="rId10" w:history="1">
        <w:r w:rsidRPr="0090311D">
          <w:rPr>
            <w:rStyle w:val="Hipercze"/>
            <w:rFonts w:ascii="Tahoma" w:hAnsi="Tahoma" w:cs="Tahoma"/>
            <w:sz w:val="20"/>
            <w:szCs w:val="20"/>
          </w:rPr>
          <w:t>https://ezamowienia.gov.pl</w:t>
        </w:r>
      </w:hyperlink>
      <w:r w:rsidRPr="0090311D">
        <w:rPr>
          <w:rFonts w:ascii="Tahoma" w:hAnsi="Tahoma" w:cs="Tahoma"/>
          <w:sz w:val="20"/>
          <w:szCs w:val="20"/>
        </w:rPr>
        <w:t xml:space="preserve"> </w:t>
      </w:r>
    </w:p>
    <w:p w14:paraId="4669CF9E" w14:textId="7D823279" w:rsidR="00F552EB" w:rsidRPr="00F552EB" w:rsidRDefault="00F552EB" w:rsidP="00C34D39">
      <w:pPr>
        <w:spacing w:line="276" w:lineRule="auto"/>
        <w:ind w:left="567"/>
        <w:rPr>
          <w:rFonts w:ascii="Tahoma" w:hAnsi="Tahoma" w:cs="Tahoma"/>
          <w:i/>
          <w:iCs/>
          <w:sz w:val="20"/>
          <w:szCs w:val="20"/>
        </w:rPr>
      </w:pPr>
      <w:r w:rsidRPr="00F552EB">
        <w:rPr>
          <w:rFonts w:ascii="Tahoma" w:hAnsi="Tahoma" w:cs="Tahoma"/>
          <w:i/>
          <w:iCs/>
          <w:sz w:val="20"/>
          <w:szCs w:val="20"/>
        </w:rPr>
        <w:t>(bezpośredni link do postępowania zamieszczono w rozdz</w:t>
      </w:r>
      <w:r w:rsidR="00D418C1">
        <w:rPr>
          <w:rFonts w:ascii="Tahoma" w:hAnsi="Tahoma" w:cs="Tahoma"/>
          <w:i/>
          <w:iCs/>
          <w:sz w:val="20"/>
          <w:szCs w:val="20"/>
        </w:rPr>
        <w:t>iale</w:t>
      </w:r>
      <w:r w:rsidRPr="00F552EB">
        <w:rPr>
          <w:rFonts w:ascii="Tahoma" w:hAnsi="Tahoma" w:cs="Tahoma"/>
          <w:i/>
          <w:iCs/>
          <w:sz w:val="20"/>
          <w:szCs w:val="20"/>
        </w:rPr>
        <w:t xml:space="preserve"> II </w:t>
      </w:r>
      <w:r w:rsidR="00BF6CFC">
        <w:rPr>
          <w:rFonts w:ascii="Tahoma" w:hAnsi="Tahoma" w:cs="Tahoma"/>
          <w:i/>
          <w:iCs/>
          <w:sz w:val="20"/>
          <w:szCs w:val="20"/>
        </w:rPr>
        <w:t xml:space="preserve">dział I </w:t>
      </w:r>
      <w:r w:rsidRPr="00F552EB">
        <w:rPr>
          <w:rFonts w:ascii="Tahoma" w:hAnsi="Tahoma" w:cs="Tahoma"/>
          <w:i/>
          <w:iCs/>
          <w:sz w:val="20"/>
          <w:szCs w:val="20"/>
        </w:rPr>
        <w:t>SWZ)</w:t>
      </w:r>
    </w:p>
    <w:p w14:paraId="1A679FC6" w14:textId="7074A84F" w:rsidR="00754009" w:rsidRPr="00F41A6D" w:rsidRDefault="00754009" w:rsidP="00C34D39">
      <w:pPr>
        <w:spacing w:line="276" w:lineRule="auto"/>
        <w:ind w:left="284"/>
        <w:rPr>
          <w:rFonts w:ascii="Tahoma" w:hAnsi="Tahoma" w:cs="Tahoma"/>
          <w:b/>
          <w:bCs/>
          <w:sz w:val="20"/>
          <w:szCs w:val="20"/>
        </w:rPr>
      </w:pPr>
      <w:r w:rsidRPr="00F41A6D">
        <w:rPr>
          <w:rFonts w:ascii="Tahoma" w:hAnsi="Tahoma" w:cs="Tahoma"/>
          <w:b/>
          <w:bCs/>
          <w:sz w:val="20"/>
          <w:szCs w:val="20"/>
        </w:rPr>
        <w:t>lub</w:t>
      </w:r>
    </w:p>
    <w:p w14:paraId="76CF3DB5" w14:textId="60B163E1" w:rsidR="00754009" w:rsidRDefault="00754009" w:rsidP="00C34D39">
      <w:pPr>
        <w:spacing w:line="276" w:lineRule="auto"/>
        <w:ind w:left="567" w:hanging="283"/>
        <w:rPr>
          <w:rFonts w:ascii="Tahoma" w:hAnsi="Tahoma" w:cs="Tahoma"/>
          <w:sz w:val="20"/>
          <w:szCs w:val="20"/>
        </w:rPr>
      </w:pPr>
      <w:r w:rsidRPr="00363463">
        <w:rPr>
          <w:rFonts w:ascii="Tahoma" w:hAnsi="Tahoma" w:cs="Tahoma"/>
          <w:sz w:val="20"/>
          <w:szCs w:val="20"/>
        </w:rPr>
        <w:t>2)</w:t>
      </w:r>
      <w:r w:rsidRPr="00363463">
        <w:rPr>
          <w:rFonts w:ascii="Tahoma" w:hAnsi="Tahoma" w:cs="Tahoma"/>
          <w:sz w:val="20"/>
          <w:szCs w:val="20"/>
        </w:rPr>
        <w:tab/>
      </w:r>
      <w:r w:rsidRPr="00363463">
        <w:rPr>
          <w:rFonts w:ascii="Tahoma" w:hAnsi="Tahoma" w:cs="Tahoma"/>
          <w:sz w:val="20"/>
          <w:szCs w:val="20"/>
          <w:u w:val="single"/>
        </w:rPr>
        <w:t>pocztą elektroniczną</w:t>
      </w:r>
      <w:r w:rsidRPr="00363463">
        <w:rPr>
          <w:rFonts w:ascii="Tahoma" w:hAnsi="Tahoma" w:cs="Tahoma"/>
          <w:sz w:val="20"/>
          <w:szCs w:val="20"/>
        </w:rPr>
        <w:t xml:space="preserve"> na adres e-mail </w:t>
      </w:r>
      <w:r w:rsidR="009E7F9F" w:rsidRPr="00363463">
        <w:rPr>
          <w:rFonts w:ascii="Tahoma" w:hAnsi="Tahoma" w:cs="Tahoma"/>
          <w:sz w:val="20"/>
          <w:szCs w:val="20"/>
        </w:rPr>
        <w:t>z</w:t>
      </w:r>
      <w:r w:rsidRPr="00363463">
        <w:rPr>
          <w:rFonts w:ascii="Tahoma" w:hAnsi="Tahoma" w:cs="Tahoma"/>
          <w:sz w:val="20"/>
          <w:szCs w:val="20"/>
        </w:rPr>
        <w:t>amawiającego</w:t>
      </w:r>
      <w:r w:rsidRPr="00095122">
        <w:rPr>
          <w:rFonts w:ascii="Tahoma" w:hAnsi="Tahoma" w:cs="Tahoma"/>
          <w:sz w:val="20"/>
          <w:szCs w:val="20"/>
        </w:rPr>
        <w:t xml:space="preserve">: </w:t>
      </w:r>
      <w:r w:rsidR="00D54352" w:rsidRPr="00D54352">
        <w:rPr>
          <w:rFonts w:ascii="Tahoma" w:hAnsi="Tahoma" w:cs="Tahoma"/>
          <w:sz w:val="20"/>
          <w:szCs w:val="20"/>
        </w:rPr>
        <w:t>dps@dpsgorzyce.pl</w:t>
      </w:r>
      <w:r w:rsidR="0031782D" w:rsidRPr="00D54352">
        <w:rPr>
          <w:rFonts w:ascii="Tahoma" w:hAnsi="Tahoma" w:cs="Tahoma"/>
          <w:sz w:val="16"/>
          <w:szCs w:val="16"/>
        </w:rPr>
        <w:t xml:space="preserve"> </w:t>
      </w:r>
      <w:r w:rsidRPr="00195ED8">
        <w:rPr>
          <w:rFonts w:ascii="Tahoma" w:hAnsi="Tahoma" w:cs="Tahoma"/>
          <w:sz w:val="20"/>
          <w:szCs w:val="20"/>
        </w:rPr>
        <w:t>oraz</w:t>
      </w:r>
      <w:r w:rsidRPr="00363463">
        <w:rPr>
          <w:rFonts w:ascii="Tahoma" w:hAnsi="Tahoma" w:cs="Tahoma"/>
          <w:sz w:val="20"/>
          <w:szCs w:val="20"/>
        </w:rPr>
        <w:t xml:space="preserve"> adresy</w:t>
      </w:r>
      <w:r w:rsidR="009E7F9F" w:rsidRPr="00363463">
        <w:rPr>
          <w:rFonts w:ascii="Tahoma" w:hAnsi="Tahoma" w:cs="Tahoma"/>
          <w:sz w:val="20"/>
          <w:szCs w:val="20"/>
        </w:rPr>
        <w:t xml:space="preserve"> </w:t>
      </w:r>
      <w:r w:rsidRPr="00363463">
        <w:rPr>
          <w:rFonts w:ascii="Tahoma" w:hAnsi="Tahoma" w:cs="Tahoma"/>
          <w:sz w:val="20"/>
          <w:szCs w:val="20"/>
        </w:rPr>
        <w:t>e-mail</w:t>
      </w:r>
      <w:r w:rsidRPr="008141E9">
        <w:rPr>
          <w:rFonts w:ascii="Tahoma" w:hAnsi="Tahoma" w:cs="Tahoma"/>
          <w:sz w:val="20"/>
          <w:szCs w:val="20"/>
        </w:rPr>
        <w:t xml:space="preserve"> </w:t>
      </w:r>
      <w:r w:rsidR="009E7F9F" w:rsidRPr="008141E9">
        <w:rPr>
          <w:rFonts w:ascii="Tahoma" w:hAnsi="Tahoma" w:cs="Tahoma"/>
          <w:sz w:val="20"/>
          <w:szCs w:val="20"/>
        </w:rPr>
        <w:t>w</w:t>
      </w:r>
      <w:r w:rsidRPr="008141E9">
        <w:rPr>
          <w:rFonts w:ascii="Tahoma" w:hAnsi="Tahoma" w:cs="Tahoma"/>
          <w:sz w:val="20"/>
          <w:szCs w:val="20"/>
        </w:rPr>
        <w:t xml:space="preserve">ykonawców podane w formularzu ofertowym lub w innych dokumentach przekazanych </w:t>
      </w:r>
      <w:r w:rsidR="009E7F9F" w:rsidRPr="008141E9">
        <w:rPr>
          <w:rFonts w:ascii="Tahoma" w:hAnsi="Tahoma" w:cs="Tahoma"/>
          <w:sz w:val="20"/>
          <w:szCs w:val="20"/>
        </w:rPr>
        <w:t>z</w:t>
      </w:r>
      <w:r w:rsidRPr="008141E9">
        <w:rPr>
          <w:rFonts w:ascii="Tahoma" w:hAnsi="Tahoma" w:cs="Tahoma"/>
          <w:sz w:val="20"/>
          <w:szCs w:val="20"/>
        </w:rPr>
        <w:t>amawiającemu.</w:t>
      </w:r>
    </w:p>
    <w:p w14:paraId="1CFA11C5" w14:textId="114E222F" w:rsidR="00D62A8F" w:rsidRPr="008141E9" w:rsidRDefault="00D62A8F" w:rsidP="00C34D39">
      <w:pPr>
        <w:spacing w:line="276" w:lineRule="auto"/>
        <w:ind w:left="567" w:hanging="283"/>
        <w:rPr>
          <w:rFonts w:ascii="Tahoma" w:hAnsi="Tahoma" w:cs="Tahoma"/>
          <w:sz w:val="20"/>
          <w:szCs w:val="20"/>
        </w:rPr>
      </w:pPr>
      <w:r w:rsidRPr="00D62A8F">
        <w:rPr>
          <w:rFonts w:ascii="Tahoma" w:hAnsi="Tahoma" w:cs="Tahoma"/>
          <w:sz w:val="20"/>
          <w:szCs w:val="20"/>
        </w:rPr>
        <w:t xml:space="preserve">Sposób </w:t>
      </w:r>
      <w:r>
        <w:rPr>
          <w:rFonts w:ascii="Tahoma" w:hAnsi="Tahoma" w:cs="Tahoma"/>
          <w:sz w:val="20"/>
          <w:szCs w:val="20"/>
        </w:rPr>
        <w:t xml:space="preserve">przygotowania i </w:t>
      </w:r>
      <w:r w:rsidRPr="00D62A8F">
        <w:rPr>
          <w:rFonts w:ascii="Tahoma" w:hAnsi="Tahoma" w:cs="Tahoma"/>
          <w:sz w:val="20"/>
          <w:szCs w:val="20"/>
        </w:rPr>
        <w:t>złożenia oferty został opisany w rozdziale XI</w:t>
      </w:r>
      <w:r w:rsidR="00BF6CFC">
        <w:rPr>
          <w:rFonts w:ascii="Tahoma" w:hAnsi="Tahoma" w:cs="Tahoma"/>
          <w:sz w:val="20"/>
          <w:szCs w:val="20"/>
        </w:rPr>
        <w:t xml:space="preserve"> dział I SWZ</w:t>
      </w:r>
      <w:r w:rsidRPr="00D62A8F">
        <w:rPr>
          <w:rFonts w:ascii="Tahoma" w:hAnsi="Tahoma" w:cs="Tahoma"/>
          <w:sz w:val="20"/>
          <w:szCs w:val="20"/>
        </w:rPr>
        <w:t>.</w:t>
      </w:r>
    </w:p>
    <w:p w14:paraId="0F050344" w14:textId="67D109BB" w:rsidR="001D1C2D" w:rsidRP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Wykonawca zamierzający wziąć udział w postępowaniu o udzielenie zamówienia publicznego musi posiadać konto podmiotu „Wykonawca” na</w:t>
      </w:r>
      <w:r w:rsidR="00175A13">
        <w:rPr>
          <w:rFonts w:ascii="Tahoma" w:hAnsi="Tahoma" w:cs="Tahoma"/>
          <w:sz w:val="20"/>
          <w:szCs w:val="20"/>
        </w:rPr>
        <w:t xml:space="preserve"> </w:t>
      </w:r>
      <w:r w:rsidRPr="001D1C2D">
        <w:rPr>
          <w:rFonts w:ascii="Tahoma" w:hAnsi="Tahoma" w:cs="Tahoma"/>
          <w:sz w:val="20"/>
          <w:szCs w:val="20"/>
        </w:rPr>
        <w:t>Platformie e-Zamówienia. Szczegółowe informacje na temat zakładania kont podmiotów oraz zasady i warunki korzystania z</w:t>
      </w:r>
      <w:r w:rsidR="00175A13">
        <w:rPr>
          <w:rFonts w:ascii="Tahoma" w:hAnsi="Tahoma" w:cs="Tahoma"/>
          <w:sz w:val="20"/>
          <w:szCs w:val="20"/>
        </w:rPr>
        <w:t xml:space="preserve"> </w:t>
      </w:r>
      <w:r w:rsidRPr="001D1C2D">
        <w:rPr>
          <w:rFonts w:ascii="Tahoma" w:hAnsi="Tahoma" w:cs="Tahoma"/>
          <w:sz w:val="20"/>
          <w:szCs w:val="20"/>
        </w:rPr>
        <w:t xml:space="preserve">Platformy e-Zamówienia określa </w:t>
      </w:r>
      <w:r w:rsidRPr="001D1C2D">
        <w:rPr>
          <w:rFonts w:ascii="Tahoma" w:hAnsi="Tahoma" w:cs="Tahoma"/>
          <w:i/>
          <w:iCs/>
          <w:sz w:val="20"/>
          <w:szCs w:val="20"/>
        </w:rPr>
        <w:t xml:space="preserve">Regulamin Platformy e-Zamówienia, </w:t>
      </w:r>
      <w:r w:rsidRPr="001D1C2D">
        <w:rPr>
          <w:rFonts w:ascii="Tahoma" w:hAnsi="Tahoma" w:cs="Tahoma"/>
          <w:sz w:val="20"/>
          <w:szCs w:val="20"/>
        </w:rPr>
        <w:t xml:space="preserve">dostępny na stronie internetowej </w:t>
      </w:r>
      <w:hyperlink r:id="rId11"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oraz</w:t>
      </w:r>
      <w:r w:rsidR="00175A13">
        <w:rPr>
          <w:rFonts w:ascii="Tahoma" w:hAnsi="Tahoma" w:cs="Tahoma"/>
          <w:sz w:val="20"/>
          <w:szCs w:val="20"/>
        </w:rPr>
        <w:t xml:space="preserve"> </w:t>
      </w:r>
      <w:r w:rsidRPr="001D1C2D">
        <w:rPr>
          <w:rFonts w:ascii="Tahoma" w:hAnsi="Tahoma" w:cs="Tahoma"/>
          <w:sz w:val="20"/>
          <w:szCs w:val="20"/>
        </w:rPr>
        <w:t xml:space="preserve">informacje zamieszczone w zakładce „Centrum Pomocy”. </w:t>
      </w:r>
    </w:p>
    <w:p w14:paraId="4AAF17AA" w14:textId="67582116" w:rsidR="001D1C2D" w:rsidRP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Korzystanie z Platformy e-Zamówienia jest bezpłatne. Przeglądanie i pobieranie publicznej treści dokumentacji postępowania nie</w:t>
      </w:r>
      <w:r w:rsidR="00175A13">
        <w:rPr>
          <w:rFonts w:ascii="Tahoma" w:hAnsi="Tahoma" w:cs="Tahoma"/>
          <w:sz w:val="20"/>
          <w:szCs w:val="20"/>
        </w:rPr>
        <w:t xml:space="preserve"> </w:t>
      </w:r>
      <w:r w:rsidRPr="001D1C2D">
        <w:rPr>
          <w:rFonts w:ascii="Tahoma" w:hAnsi="Tahoma" w:cs="Tahoma"/>
          <w:sz w:val="20"/>
          <w:szCs w:val="20"/>
        </w:rPr>
        <w:t>wymaga posiadania konta na Platformie e-Zamówienia ani</w:t>
      </w:r>
      <w:r w:rsidR="00175A13">
        <w:rPr>
          <w:rFonts w:ascii="Tahoma" w:hAnsi="Tahoma" w:cs="Tahoma"/>
          <w:sz w:val="20"/>
          <w:szCs w:val="20"/>
        </w:rPr>
        <w:t xml:space="preserve"> </w:t>
      </w:r>
      <w:r w:rsidRPr="001D1C2D">
        <w:rPr>
          <w:rFonts w:ascii="Tahoma" w:hAnsi="Tahoma" w:cs="Tahoma"/>
          <w:sz w:val="20"/>
          <w:szCs w:val="20"/>
        </w:rPr>
        <w:t xml:space="preserve">logowania. </w:t>
      </w:r>
    </w:p>
    <w:p w14:paraId="54F8E69B" w14:textId="6A83505E" w:rsid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w zakładce „Zgłoś problem”.</w:t>
      </w:r>
    </w:p>
    <w:p w14:paraId="26D9208F" w14:textId="57399DE4" w:rsidR="00F41A6D" w:rsidRDefault="001D1C2D" w:rsidP="00094BC5">
      <w:pPr>
        <w:pStyle w:val="Akapitzlist"/>
        <w:numPr>
          <w:ilvl w:val="6"/>
          <w:numId w:val="387"/>
        </w:numPr>
        <w:spacing w:line="276" w:lineRule="auto"/>
        <w:ind w:left="284" w:hanging="284"/>
        <w:jc w:val="left"/>
        <w:rPr>
          <w:rFonts w:ascii="Tahoma" w:hAnsi="Tahoma" w:cs="Tahoma"/>
          <w:sz w:val="20"/>
          <w:szCs w:val="20"/>
        </w:rPr>
      </w:pPr>
      <w:r w:rsidRPr="0090311D">
        <w:rPr>
          <w:rFonts w:ascii="Tahoma" w:hAnsi="Tahoma" w:cs="Tahoma"/>
          <w:sz w:val="20"/>
          <w:szCs w:val="20"/>
        </w:rPr>
        <w:t xml:space="preserve">Wykonawca przystępując do niniejszego postępowania o udzielenie zamówienia publicznego, akceptuje warunki korzystania z Platformy e-Zamówienia, określone w </w:t>
      </w:r>
      <w:r w:rsidRPr="001D1C2D">
        <w:rPr>
          <w:rFonts w:ascii="Tahoma" w:hAnsi="Tahoma" w:cs="Tahoma"/>
          <w:i/>
          <w:iCs/>
          <w:sz w:val="20"/>
          <w:szCs w:val="20"/>
        </w:rPr>
        <w:t>Regulamin</w:t>
      </w:r>
      <w:r w:rsidR="00D418C1">
        <w:rPr>
          <w:rFonts w:ascii="Tahoma" w:hAnsi="Tahoma" w:cs="Tahoma"/>
          <w:i/>
          <w:iCs/>
          <w:sz w:val="20"/>
          <w:szCs w:val="20"/>
        </w:rPr>
        <w:t>ie</w:t>
      </w:r>
      <w:r w:rsidRPr="001D1C2D">
        <w:rPr>
          <w:rFonts w:ascii="Tahoma" w:hAnsi="Tahoma" w:cs="Tahoma"/>
          <w:i/>
          <w:iCs/>
          <w:sz w:val="20"/>
          <w:szCs w:val="20"/>
        </w:rPr>
        <w:t xml:space="preserve"> Platformy e-Zamówienia</w:t>
      </w:r>
      <w:r w:rsidRPr="0090311D">
        <w:rPr>
          <w:rFonts w:ascii="Tahoma" w:hAnsi="Tahoma" w:cs="Tahoma"/>
          <w:sz w:val="20"/>
          <w:szCs w:val="20"/>
        </w:rPr>
        <w:t xml:space="preserve"> oraz zobowiązuje się korzystając z Platformy e-Zamówienia przestrzegać postanowień tego </w:t>
      </w:r>
      <w:r w:rsidRPr="001D1C2D">
        <w:rPr>
          <w:rFonts w:ascii="Tahoma" w:hAnsi="Tahoma" w:cs="Tahoma"/>
          <w:i/>
          <w:iCs/>
          <w:sz w:val="20"/>
          <w:szCs w:val="20"/>
        </w:rPr>
        <w:t>Regulaminu</w:t>
      </w:r>
      <w:r w:rsidRPr="0090311D">
        <w:rPr>
          <w:rFonts w:ascii="Tahoma" w:hAnsi="Tahoma" w:cs="Tahoma"/>
          <w:sz w:val="20"/>
          <w:szCs w:val="20"/>
        </w:rPr>
        <w:t>.</w:t>
      </w:r>
    </w:p>
    <w:p w14:paraId="5D0FFAA7" w14:textId="77777777" w:rsidR="00770FB7" w:rsidRDefault="00F41A6D" w:rsidP="00094BC5">
      <w:pPr>
        <w:pStyle w:val="Akapitzlist"/>
        <w:numPr>
          <w:ilvl w:val="6"/>
          <w:numId w:val="387"/>
        </w:numPr>
        <w:spacing w:line="276" w:lineRule="auto"/>
        <w:ind w:left="284" w:hanging="284"/>
        <w:jc w:val="left"/>
        <w:rPr>
          <w:rFonts w:ascii="Tahoma" w:hAnsi="Tahoma" w:cs="Tahoma"/>
          <w:sz w:val="20"/>
          <w:szCs w:val="20"/>
        </w:rPr>
      </w:pPr>
      <w:r w:rsidRPr="00F41A6D">
        <w:rPr>
          <w:rFonts w:ascii="Tahoma" w:hAnsi="Tahoma" w:cs="Tahoma"/>
          <w:sz w:val="20"/>
          <w:szCs w:val="20"/>
        </w:rPr>
        <w:t xml:space="preserve">Komunikacja drogą elektroniczną za pomocą Platformy e-Zamówienia, z wyłączeniem składania ofert, odbywa się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D165152" w14:textId="77777777" w:rsidR="00770FB7" w:rsidRPr="005F605B" w:rsidRDefault="00F41A6D"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 xml:space="preserve">Możliwość korzystania w postępowaniu z „Formularzy do komunikacji” w pełnym zakresie wymaga posiadania konta „Wykonawcy” na Platformie e-Zamówienia oraz zalogowania się na Platformie e-Zamówienia. </w:t>
      </w:r>
      <w:r w:rsidRPr="005F605B">
        <w:rPr>
          <w:rFonts w:ascii="Tahoma" w:hAnsi="Tahoma" w:cs="Tahoma"/>
          <w:sz w:val="20"/>
          <w:szCs w:val="20"/>
        </w:rPr>
        <w:t xml:space="preserve">Do korzystania z „Formularzy do komunikacji” służących </w:t>
      </w:r>
      <w:r w:rsidRPr="005F605B">
        <w:rPr>
          <w:rFonts w:ascii="Tahoma" w:hAnsi="Tahoma" w:cs="Tahoma"/>
          <w:sz w:val="20"/>
          <w:szCs w:val="20"/>
          <w:u w:val="single"/>
        </w:rPr>
        <w:t>do zadawania pytań</w:t>
      </w:r>
      <w:r w:rsidRPr="005F605B">
        <w:rPr>
          <w:rFonts w:ascii="Tahoma" w:hAnsi="Tahoma" w:cs="Tahoma"/>
          <w:sz w:val="20"/>
          <w:szCs w:val="20"/>
        </w:rPr>
        <w:t xml:space="preserve"> dotyczących treści dokumentów zamówienia wystarczające jest posiadanie tzw. konta uproszczonego na Platformie e-Zamówienia. </w:t>
      </w:r>
    </w:p>
    <w:p w14:paraId="290735C9" w14:textId="77777777" w:rsidR="00770FB7" w:rsidRDefault="00F41A6D" w:rsidP="00770FB7">
      <w:pPr>
        <w:pStyle w:val="Akapitzlist"/>
        <w:spacing w:line="276" w:lineRule="auto"/>
        <w:ind w:left="284"/>
        <w:jc w:val="left"/>
        <w:rPr>
          <w:rFonts w:ascii="Tahoma" w:hAnsi="Tahoma" w:cs="Tahoma"/>
          <w:sz w:val="20"/>
          <w:szCs w:val="20"/>
        </w:rPr>
      </w:pPr>
      <w:r w:rsidRPr="00770FB7">
        <w:rPr>
          <w:rFonts w:ascii="Tahoma" w:hAnsi="Tahoma" w:cs="Tahoma"/>
          <w:sz w:val="20"/>
          <w:szCs w:val="20"/>
        </w:rPr>
        <w:t>Wszystkie wysłane i odebrane w postępowaniu przez wykonawcę wiadomości widoczne są po zalogowaniu w podglądzie postępowania w zakładce „Komunikacja”.</w:t>
      </w:r>
    </w:p>
    <w:p w14:paraId="3A18F43D" w14:textId="02BC3AE5" w:rsidR="00770FB7" w:rsidRDefault="00770FB7"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 xml:space="preserve">Zamawiający zamieścił </w:t>
      </w:r>
      <w:bookmarkStart w:id="20" w:name="_Hlk159500134"/>
      <w:r w:rsidRPr="00770FB7">
        <w:rPr>
          <w:rFonts w:ascii="Tahoma" w:hAnsi="Tahoma" w:cs="Tahoma"/>
          <w:sz w:val="20"/>
          <w:szCs w:val="20"/>
        </w:rPr>
        <w:t xml:space="preserve">link do postępowania oraz ID postępowania w </w:t>
      </w:r>
      <w:r>
        <w:rPr>
          <w:rFonts w:ascii="Tahoma" w:hAnsi="Tahoma" w:cs="Tahoma"/>
          <w:sz w:val="20"/>
          <w:szCs w:val="20"/>
        </w:rPr>
        <w:t>r</w:t>
      </w:r>
      <w:r w:rsidRPr="00770FB7">
        <w:rPr>
          <w:rFonts w:ascii="Tahoma" w:hAnsi="Tahoma" w:cs="Tahoma"/>
          <w:sz w:val="20"/>
          <w:szCs w:val="20"/>
        </w:rPr>
        <w:t xml:space="preserve">ozdziale </w:t>
      </w:r>
      <w:r w:rsidR="00B81A17">
        <w:rPr>
          <w:rFonts w:ascii="Tahoma" w:hAnsi="Tahoma" w:cs="Tahoma"/>
          <w:sz w:val="20"/>
          <w:szCs w:val="20"/>
        </w:rPr>
        <w:t>I</w:t>
      </w:r>
      <w:r w:rsidRPr="00770FB7">
        <w:rPr>
          <w:rFonts w:ascii="Tahoma" w:hAnsi="Tahoma" w:cs="Tahoma"/>
          <w:sz w:val="20"/>
          <w:szCs w:val="20"/>
        </w:rPr>
        <w:t>I</w:t>
      </w:r>
      <w:r w:rsidR="00C619DF">
        <w:rPr>
          <w:rFonts w:ascii="Tahoma" w:hAnsi="Tahoma" w:cs="Tahoma"/>
          <w:sz w:val="20"/>
          <w:szCs w:val="20"/>
        </w:rPr>
        <w:t xml:space="preserve"> dział I</w:t>
      </w:r>
      <w:r w:rsidRPr="00770FB7">
        <w:rPr>
          <w:rFonts w:ascii="Tahoma" w:hAnsi="Tahoma" w:cs="Tahoma"/>
          <w:sz w:val="20"/>
          <w:szCs w:val="20"/>
        </w:rPr>
        <w:t xml:space="preserve"> SWZ</w:t>
      </w:r>
      <w:bookmarkEnd w:id="20"/>
      <w:r w:rsidRPr="00770FB7">
        <w:rPr>
          <w:rFonts w:ascii="Tahoma" w:hAnsi="Tahoma" w:cs="Tahoma"/>
          <w:sz w:val="20"/>
          <w:szCs w:val="20"/>
        </w:rPr>
        <w:t>. Postępowanie można wyszukać również ze strony głównej Platformy e-Zamówienia (przycisk „Przeglądaj postępowania/konkursy”)</w:t>
      </w:r>
      <w:r>
        <w:rPr>
          <w:rFonts w:ascii="Tahoma" w:hAnsi="Tahoma" w:cs="Tahoma"/>
          <w:sz w:val="20"/>
          <w:szCs w:val="20"/>
        </w:rPr>
        <w:t>.</w:t>
      </w:r>
    </w:p>
    <w:p w14:paraId="4BE10C8B" w14:textId="581D7CB9" w:rsidR="00770FB7" w:rsidRPr="00E10309" w:rsidRDefault="00770FB7" w:rsidP="00094BC5">
      <w:pPr>
        <w:pStyle w:val="Akapitzlist"/>
        <w:numPr>
          <w:ilvl w:val="6"/>
          <w:numId w:val="387"/>
        </w:numPr>
        <w:spacing w:line="276" w:lineRule="auto"/>
        <w:ind w:left="284" w:hanging="284"/>
        <w:jc w:val="left"/>
        <w:rPr>
          <w:rFonts w:ascii="Tahoma" w:hAnsi="Tahoma" w:cs="Tahoma"/>
          <w:sz w:val="20"/>
          <w:szCs w:val="20"/>
        </w:rPr>
      </w:pPr>
      <w:r w:rsidRPr="00E10309">
        <w:rPr>
          <w:rFonts w:ascii="Tahoma" w:hAnsi="Tahoma" w:cs="Tahoma"/>
          <w:sz w:val="20"/>
          <w:szCs w:val="20"/>
        </w:rPr>
        <w:t xml:space="preserve">Maksymalny łączny rozmiar plików stanowiących ofertę lub składanych wraz z ofertą to </w:t>
      </w:r>
      <w:r w:rsidR="00122E8D" w:rsidRPr="00E10309">
        <w:rPr>
          <w:rFonts w:ascii="Tahoma" w:hAnsi="Tahoma" w:cs="Tahoma"/>
          <w:sz w:val="20"/>
          <w:szCs w:val="20"/>
        </w:rPr>
        <w:t>2</w:t>
      </w:r>
      <w:r w:rsidRPr="00E10309">
        <w:rPr>
          <w:rFonts w:ascii="Tahoma" w:hAnsi="Tahoma" w:cs="Tahoma"/>
          <w:sz w:val="20"/>
          <w:szCs w:val="20"/>
        </w:rPr>
        <w:t xml:space="preserve">50 MB. Maksymalny rozmiar plików przesyłanych za pośrednictwem „Formularzy do komunikacji” wynosi </w:t>
      </w:r>
      <w:r w:rsidR="00122E8D" w:rsidRPr="00E10309">
        <w:rPr>
          <w:rFonts w:ascii="Tahoma" w:hAnsi="Tahoma" w:cs="Tahoma"/>
          <w:sz w:val="20"/>
          <w:szCs w:val="20"/>
        </w:rPr>
        <w:t>25</w:t>
      </w:r>
      <w:r w:rsidRPr="00E10309">
        <w:rPr>
          <w:rFonts w:ascii="Tahoma" w:hAnsi="Tahoma" w:cs="Tahoma"/>
          <w:sz w:val="20"/>
          <w:szCs w:val="20"/>
        </w:rPr>
        <w:t xml:space="preserve"> MB (wielkość ta dotyczy plików przesyłanych jako załączniki do jednego formularza).</w:t>
      </w:r>
    </w:p>
    <w:p w14:paraId="077F45AA" w14:textId="7D053577" w:rsidR="00754009" w:rsidRPr="00770FB7" w:rsidRDefault="00754009" w:rsidP="00094BC5">
      <w:pPr>
        <w:pStyle w:val="Akapitzlist"/>
        <w:numPr>
          <w:ilvl w:val="6"/>
          <w:numId w:val="387"/>
        </w:numPr>
        <w:spacing w:line="276" w:lineRule="auto"/>
        <w:ind w:left="284" w:hanging="284"/>
        <w:jc w:val="left"/>
        <w:rPr>
          <w:rFonts w:ascii="Tahoma" w:hAnsi="Tahoma" w:cs="Tahoma"/>
          <w:color w:val="FF0000"/>
          <w:sz w:val="20"/>
          <w:szCs w:val="20"/>
        </w:rPr>
      </w:pPr>
      <w:bookmarkStart w:id="21" w:name="_Hlk211522274"/>
      <w:r w:rsidRPr="00770FB7">
        <w:rPr>
          <w:rFonts w:ascii="Tahoma" w:hAnsi="Tahoma" w:cs="Tahoma"/>
          <w:sz w:val="20"/>
          <w:szCs w:val="20"/>
        </w:rPr>
        <w:t xml:space="preserve">Ofertę składa się </w:t>
      </w:r>
      <w:r w:rsidRPr="00770FB7">
        <w:rPr>
          <w:rFonts w:ascii="Tahoma" w:hAnsi="Tahoma" w:cs="Tahoma"/>
          <w:sz w:val="20"/>
          <w:szCs w:val="20"/>
          <w:u w:val="single"/>
        </w:rPr>
        <w:t>pod rygorem nieważności</w:t>
      </w:r>
      <w:r w:rsidRPr="00770FB7">
        <w:rPr>
          <w:rFonts w:ascii="Tahoma" w:hAnsi="Tahoma" w:cs="Tahoma"/>
          <w:sz w:val="20"/>
          <w:szCs w:val="20"/>
        </w:rPr>
        <w:t xml:space="preserve">, zgodnie z wyborem </w:t>
      </w:r>
      <w:r w:rsidR="009E7F9F" w:rsidRPr="00770FB7">
        <w:rPr>
          <w:rFonts w:ascii="Tahoma" w:hAnsi="Tahoma" w:cs="Tahoma"/>
          <w:sz w:val="20"/>
          <w:szCs w:val="20"/>
        </w:rPr>
        <w:t>w</w:t>
      </w:r>
      <w:r w:rsidRPr="00770FB7">
        <w:rPr>
          <w:rFonts w:ascii="Tahoma" w:hAnsi="Tahoma" w:cs="Tahoma"/>
          <w:sz w:val="20"/>
          <w:szCs w:val="20"/>
        </w:rPr>
        <w:t>ykonawcy:</w:t>
      </w:r>
    </w:p>
    <w:p w14:paraId="38A03671"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1)</w:t>
      </w:r>
      <w:r w:rsidRPr="008141E9">
        <w:rPr>
          <w:rFonts w:ascii="Tahoma" w:hAnsi="Tahoma" w:cs="Tahoma"/>
          <w:sz w:val="20"/>
          <w:szCs w:val="20"/>
        </w:rPr>
        <w:tab/>
        <w:t>w formie elektronicznej (oznacza to postać elektroniczną opatrzoną kwalifikowanym podpisem elektronicznym), lub</w:t>
      </w:r>
    </w:p>
    <w:p w14:paraId="755562EA"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t>w postaci elektronicznej opatrzonej podpisem zaufanym lub podpisem osobistym</w:t>
      </w:r>
    </w:p>
    <w:p w14:paraId="67C0B15A" w14:textId="071C1491" w:rsidR="00754009" w:rsidRPr="008141E9" w:rsidRDefault="00754009" w:rsidP="009A29A7">
      <w:pPr>
        <w:pStyle w:val="Akapitzlist"/>
        <w:spacing w:after="0" w:line="276" w:lineRule="auto"/>
        <w:ind w:left="284"/>
        <w:jc w:val="left"/>
        <w:rPr>
          <w:rFonts w:ascii="Tahoma" w:hAnsi="Tahoma" w:cs="Tahoma"/>
          <w:sz w:val="20"/>
          <w:szCs w:val="20"/>
        </w:rPr>
      </w:pPr>
      <w:r w:rsidRPr="008141E9">
        <w:rPr>
          <w:rFonts w:ascii="Tahoma" w:hAnsi="Tahoma" w:cs="Tahoma"/>
          <w:sz w:val="20"/>
          <w:szCs w:val="20"/>
        </w:rPr>
        <w:t xml:space="preserve">- </w:t>
      </w:r>
      <w:r w:rsidRPr="00F41A6D">
        <w:rPr>
          <w:rFonts w:ascii="Tahoma" w:hAnsi="Tahoma" w:cs="Tahoma"/>
          <w:b/>
          <w:bCs/>
          <w:sz w:val="20"/>
          <w:szCs w:val="20"/>
          <w:u w:val="single"/>
        </w:rPr>
        <w:t xml:space="preserve">wyłącznie poprzez Platformę </w:t>
      </w:r>
      <w:bookmarkStart w:id="22" w:name="_Hlk159411013"/>
      <w:r w:rsidR="00341248" w:rsidRPr="00F41A6D">
        <w:rPr>
          <w:rFonts w:ascii="Tahoma" w:hAnsi="Tahoma" w:cs="Tahoma"/>
          <w:b/>
          <w:bCs/>
          <w:sz w:val="20"/>
          <w:szCs w:val="20"/>
          <w:u w:val="single"/>
        </w:rPr>
        <w:t>e-Zamówienia</w:t>
      </w:r>
      <w:bookmarkEnd w:id="22"/>
      <w:r w:rsidR="00F41A6D">
        <w:rPr>
          <w:rFonts w:ascii="Tahoma" w:hAnsi="Tahoma" w:cs="Tahoma"/>
          <w:sz w:val="20"/>
          <w:szCs w:val="20"/>
        </w:rPr>
        <w:t>.</w:t>
      </w:r>
    </w:p>
    <w:bookmarkEnd w:id="21"/>
    <w:p w14:paraId="228D6A77" w14:textId="6E232BC2" w:rsidR="00A5772E" w:rsidRPr="00770FB7" w:rsidRDefault="00C7651C"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Z</w:t>
      </w:r>
      <w:r w:rsidR="002476E9" w:rsidRPr="00770FB7">
        <w:rPr>
          <w:rFonts w:ascii="Tahoma" w:hAnsi="Tahoma" w:cs="Tahoma"/>
          <w:sz w:val="20"/>
          <w:szCs w:val="20"/>
        </w:rPr>
        <w:t>amawiający lub wykonawca przekazują</w:t>
      </w:r>
      <w:r w:rsidRPr="00770FB7">
        <w:rPr>
          <w:rFonts w:ascii="Tahoma" w:hAnsi="Tahoma" w:cs="Tahoma"/>
          <w:sz w:val="20"/>
          <w:szCs w:val="20"/>
        </w:rPr>
        <w:t>c</w:t>
      </w:r>
      <w:r w:rsidR="002476E9" w:rsidRPr="00770FB7">
        <w:rPr>
          <w:rFonts w:ascii="Tahoma" w:hAnsi="Tahoma" w:cs="Tahoma"/>
          <w:sz w:val="20"/>
          <w:szCs w:val="20"/>
        </w:rPr>
        <w:t xml:space="preserve"> oświadczenia, wnioski, zawiadomienia oraz informacje przy użyciu środków komunikacji elektronicznej, w rozumieniu ustawy z dnia 18 lipca 2002 r. o świadczeniu usług drogą elektroniczną</w:t>
      </w:r>
      <w:r w:rsidR="00453364" w:rsidRPr="00770FB7">
        <w:rPr>
          <w:rFonts w:ascii="Tahoma" w:hAnsi="Tahoma" w:cs="Tahoma"/>
          <w:sz w:val="20"/>
          <w:szCs w:val="20"/>
        </w:rPr>
        <w:t xml:space="preserve"> (tekst jednolity: Dz.U. z 202</w:t>
      </w:r>
      <w:r w:rsidR="006529B9">
        <w:rPr>
          <w:rFonts w:ascii="Tahoma" w:hAnsi="Tahoma" w:cs="Tahoma"/>
          <w:sz w:val="20"/>
          <w:szCs w:val="20"/>
        </w:rPr>
        <w:t>4</w:t>
      </w:r>
      <w:r w:rsidR="00453364" w:rsidRPr="00770FB7">
        <w:rPr>
          <w:rFonts w:ascii="Tahoma" w:hAnsi="Tahoma" w:cs="Tahoma"/>
          <w:sz w:val="20"/>
          <w:szCs w:val="20"/>
        </w:rPr>
        <w:t xml:space="preserve"> r. poz. </w:t>
      </w:r>
      <w:r w:rsidR="006529B9">
        <w:rPr>
          <w:rFonts w:ascii="Tahoma" w:hAnsi="Tahoma" w:cs="Tahoma"/>
          <w:sz w:val="20"/>
          <w:szCs w:val="20"/>
        </w:rPr>
        <w:t>1513 ze zm.</w:t>
      </w:r>
      <w:r w:rsidR="00453364" w:rsidRPr="00770FB7">
        <w:rPr>
          <w:rFonts w:ascii="Tahoma" w:hAnsi="Tahoma" w:cs="Tahoma"/>
          <w:sz w:val="20"/>
          <w:szCs w:val="20"/>
        </w:rPr>
        <w:t>)</w:t>
      </w:r>
      <w:r w:rsidR="002476E9" w:rsidRPr="00770FB7">
        <w:rPr>
          <w:rFonts w:ascii="Tahoma" w:hAnsi="Tahoma" w:cs="Tahoma"/>
          <w:sz w:val="20"/>
          <w:szCs w:val="20"/>
        </w:rPr>
        <w:t xml:space="preserve">, </w:t>
      </w:r>
      <w:r w:rsidRPr="00770FB7">
        <w:rPr>
          <w:rFonts w:ascii="Tahoma" w:hAnsi="Tahoma" w:cs="Tahoma"/>
          <w:sz w:val="20"/>
          <w:szCs w:val="20"/>
        </w:rPr>
        <w:t>mogą</w:t>
      </w:r>
      <w:r w:rsidR="002476E9" w:rsidRPr="00770FB7">
        <w:rPr>
          <w:rFonts w:ascii="Tahoma" w:hAnsi="Tahoma" w:cs="Tahoma"/>
          <w:sz w:val="20"/>
          <w:szCs w:val="20"/>
        </w:rPr>
        <w:t xml:space="preserve"> żąda</w:t>
      </w:r>
      <w:r w:rsidRPr="00770FB7">
        <w:rPr>
          <w:rFonts w:ascii="Tahoma" w:hAnsi="Tahoma" w:cs="Tahoma"/>
          <w:sz w:val="20"/>
          <w:szCs w:val="20"/>
        </w:rPr>
        <w:t>ć od</w:t>
      </w:r>
      <w:r w:rsidR="002476E9" w:rsidRPr="00770FB7">
        <w:rPr>
          <w:rFonts w:ascii="Tahoma" w:hAnsi="Tahoma" w:cs="Tahoma"/>
          <w:sz w:val="20"/>
          <w:szCs w:val="20"/>
        </w:rPr>
        <w:t xml:space="preserve"> drugiej strony niezwłoczne</w:t>
      </w:r>
      <w:r w:rsidRPr="00770FB7">
        <w:rPr>
          <w:rFonts w:ascii="Tahoma" w:hAnsi="Tahoma" w:cs="Tahoma"/>
          <w:sz w:val="20"/>
          <w:szCs w:val="20"/>
        </w:rPr>
        <w:t>go</w:t>
      </w:r>
      <w:r w:rsidR="002476E9" w:rsidRPr="00770FB7">
        <w:rPr>
          <w:rFonts w:ascii="Tahoma" w:hAnsi="Tahoma" w:cs="Tahoma"/>
          <w:sz w:val="20"/>
          <w:szCs w:val="20"/>
        </w:rPr>
        <w:t xml:space="preserve"> potwierdz</w:t>
      </w:r>
      <w:r w:rsidRPr="00770FB7">
        <w:rPr>
          <w:rFonts w:ascii="Tahoma" w:hAnsi="Tahoma" w:cs="Tahoma"/>
          <w:sz w:val="20"/>
          <w:szCs w:val="20"/>
        </w:rPr>
        <w:t>enia</w:t>
      </w:r>
      <w:r w:rsidR="002476E9" w:rsidRPr="00770FB7">
        <w:rPr>
          <w:rFonts w:ascii="Tahoma" w:hAnsi="Tahoma" w:cs="Tahoma"/>
          <w:sz w:val="20"/>
          <w:szCs w:val="20"/>
        </w:rPr>
        <w:t xml:space="preserve"> </w:t>
      </w:r>
      <w:r w:rsidRPr="00770FB7">
        <w:rPr>
          <w:rFonts w:ascii="Tahoma" w:hAnsi="Tahoma" w:cs="Tahoma"/>
          <w:sz w:val="20"/>
          <w:szCs w:val="20"/>
        </w:rPr>
        <w:t>ich</w:t>
      </w:r>
      <w:r w:rsidR="002476E9" w:rsidRPr="00770FB7">
        <w:rPr>
          <w:rFonts w:ascii="Tahoma" w:hAnsi="Tahoma" w:cs="Tahoma"/>
          <w:sz w:val="20"/>
          <w:szCs w:val="20"/>
        </w:rPr>
        <w:t xml:space="preserve"> otrzymania.</w:t>
      </w:r>
      <w:r w:rsidR="002476E9" w:rsidRPr="00770FB7">
        <w:rPr>
          <w:rFonts w:ascii="Tahoma" w:hAnsi="Tahoma" w:cs="Tahoma"/>
          <w:b/>
          <w:sz w:val="20"/>
          <w:szCs w:val="20"/>
        </w:rPr>
        <w:t xml:space="preserve"> </w:t>
      </w:r>
    </w:p>
    <w:p w14:paraId="72FF3C00" w14:textId="2EB73643" w:rsidR="001A78BA" w:rsidRPr="008141E9" w:rsidRDefault="00A5772E"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Komunikacja ustna dopuszczalna jest wyłącznie w odniesieniu do informacji, które nie są istotne, w</w:t>
      </w:r>
      <w:r w:rsidR="00175A13">
        <w:rPr>
          <w:rFonts w:ascii="Tahoma" w:hAnsi="Tahoma" w:cs="Tahoma"/>
          <w:sz w:val="20"/>
          <w:szCs w:val="20"/>
        </w:rPr>
        <w:t xml:space="preserve"> </w:t>
      </w:r>
      <w:r w:rsidRPr="008141E9">
        <w:rPr>
          <w:rFonts w:ascii="Tahoma" w:hAnsi="Tahoma" w:cs="Tahoma"/>
          <w:sz w:val="20"/>
          <w:szCs w:val="20"/>
        </w:rPr>
        <w:t>szczególności nie dotyczą ogłoszenia o zamówieniu lub dokumentów zamówienia, ofert, o ile jej treść jest udokumentowana (wymagana jest pise</w:t>
      </w:r>
      <w:r w:rsidR="00531B9A" w:rsidRPr="008141E9">
        <w:rPr>
          <w:rFonts w:ascii="Tahoma" w:hAnsi="Tahoma" w:cs="Tahoma"/>
          <w:sz w:val="20"/>
          <w:szCs w:val="20"/>
        </w:rPr>
        <w:t>mna notatka z ustnej rozmowy</w:t>
      </w:r>
      <w:r w:rsidRPr="008141E9">
        <w:rPr>
          <w:rFonts w:ascii="Tahoma" w:hAnsi="Tahoma" w:cs="Tahoma"/>
          <w:sz w:val="20"/>
          <w:szCs w:val="20"/>
        </w:rPr>
        <w:t>).</w:t>
      </w:r>
    </w:p>
    <w:p w14:paraId="2A3B44D2" w14:textId="1A699053"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Sposób sporządzenia dokumentów elektronicznych </w:t>
      </w:r>
      <w:r w:rsidR="007F16B1" w:rsidRPr="007F16B1">
        <w:rPr>
          <w:rFonts w:ascii="Tahoma" w:hAnsi="Tahoma" w:cs="Tahoma"/>
          <w:sz w:val="20"/>
          <w:szCs w:val="20"/>
        </w:rPr>
        <w:t>lub dokumentów elektronicznych będących kopią elektroniczną treści zapisanej w postaci papierowej (cyfrowe odwzorowania)</w:t>
      </w:r>
      <w:r w:rsidR="007F16B1">
        <w:rPr>
          <w:rFonts w:ascii="Tahoma" w:hAnsi="Tahoma" w:cs="Tahoma"/>
          <w:sz w:val="20"/>
          <w:szCs w:val="20"/>
        </w:rPr>
        <w:t xml:space="preserve"> </w:t>
      </w:r>
      <w:r w:rsidRPr="008141E9">
        <w:rPr>
          <w:rFonts w:ascii="Tahoma" w:hAnsi="Tahoma" w:cs="Tahoma"/>
          <w:sz w:val="20"/>
          <w:szCs w:val="20"/>
        </w:rPr>
        <w:t>musi być zgod</w:t>
      </w:r>
      <w:r w:rsidR="006C7F41">
        <w:rPr>
          <w:rFonts w:ascii="Tahoma" w:hAnsi="Tahoma" w:cs="Tahoma"/>
          <w:sz w:val="20"/>
          <w:szCs w:val="20"/>
        </w:rPr>
        <w:t>n</w:t>
      </w:r>
      <w:r w:rsidRPr="008141E9">
        <w:rPr>
          <w:rFonts w:ascii="Tahoma" w:hAnsi="Tahoma" w:cs="Tahoma"/>
          <w:sz w:val="20"/>
          <w:szCs w:val="20"/>
        </w:rPr>
        <w:t>y z wymaganiami określonymi w</w:t>
      </w:r>
      <w:r w:rsidR="00175A13">
        <w:rPr>
          <w:rFonts w:ascii="Tahoma" w:hAnsi="Tahoma" w:cs="Tahoma"/>
          <w:sz w:val="20"/>
          <w:szCs w:val="20"/>
        </w:rPr>
        <w:t xml:space="preserve"> </w:t>
      </w:r>
      <w:r w:rsidRPr="008141E9">
        <w:rPr>
          <w:rFonts w:ascii="Tahoma" w:hAnsi="Tahoma" w:cs="Tahoma"/>
          <w:sz w:val="20"/>
          <w:szCs w:val="20"/>
        </w:rPr>
        <w:t>rozporządzeniu Prezesa Rady Ministrów z dnia 30 grudnia 2020 r. w sprawie sposobu sporządzania i</w:t>
      </w:r>
      <w:r w:rsidR="00175A13">
        <w:rPr>
          <w:rFonts w:ascii="Tahoma" w:hAnsi="Tahoma" w:cs="Tahoma"/>
          <w:sz w:val="20"/>
          <w:szCs w:val="20"/>
        </w:rPr>
        <w:t xml:space="preserve"> </w:t>
      </w:r>
      <w:r w:rsidRPr="008141E9">
        <w:rPr>
          <w:rFonts w:ascii="Tahoma" w:hAnsi="Tahoma" w:cs="Tahoma"/>
          <w:sz w:val="20"/>
          <w:szCs w:val="20"/>
        </w:rPr>
        <w:t>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6A15C2">
        <w:rPr>
          <w:rFonts w:ascii="Tahoma" w:hAnsi="Tahoma" w:cs="Tahoma"/>
          <w:sz w:val="20"/>
          <w:szCs w:val="20"/>
        </w:rPr>
        <w:t xml:space="preserve"> ze zm.</w:t>
      </w:r>
      <w:r w:rsidRPr="008141E9">
        <w:rPr>
          <w:rFonts w:ascii="Tahoma" w:hAnsi="Tahoma" w:cs="Tahoma"/>
          <w:sz w:val="20"/>
          <w:szCs w:val="20"/>
        </w:rPr>
        <w:t xml:space="preserve">). </w:t>
      </w:r>
    </w:p>
    <w:p w14:paraId="03B34F5E" w14:textId="61DC5B50"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Oferty, oświadczenia, o których mowa w art. 125 ust. 1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podmiotowe środki dowodowe, w tym oświadczenie, o którym </w:t>
      </w:r>
      <w:r w:rsidRPr="00A12DCC">
        <w:rPr>
          <w:rFonts w:ascii="Tahoma" w:hAnsi="Tahoma" w:cs="Tahoma"/>
          <w:sz w:val="20"/>
          <w:szCs w:val="20"/>
        </w:rPr>
        <w:t xml:space="preserve">mowa w art. 117 ust. 4 ustawy </w:t>
      </w:r>
      <w:proofErr w:type="spellStart"/>
      <w:r w:rsidRPr="00A12DCC">
        <w:rPr>
          <w:rFonts w:ascii="Tahoma" w:hAnsi="Tahoma" w:cs="Tahoma"/>
          <w:sz w:val="20"/>
          <w:szCs w:val="20"/>
        </w:rPr>
        <w:t>Pzp</w:t>
      </w:r>
      <w:proofErr w:type="spellEnd"/>
      <w:r w:rsidRPr="008141E9">
        <w:rPr>
          <w:rFonts w:ascii="Tahoma" w:hAnsi="Tahoma" w:cs="Tahoma"/>
          <w:sz w:val="20"/>
          <w:szCs w:val="20"/>
        </w:rPr>
        <w:t xml:space="preserve">, oraz zobowiązanie podmiotu udostępniającego zasoby, o którym mowa w art. 118 ust. 3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przedmiotowe środki dowodowe, pełnomocnictwo, sporządza się w postaci elektronicznej, w </w:t>
      </w:r>
      <w:r w:rsidRPr="008141E9">
        <w:rPr>
          <w:rFonts w:ascii="Tahoma" w:hAnsi="Tahoma" w:cs="Tahoma"/>
          <w:sz w:val="20"/>
          <w:szCs w:val="20"/>
          <w:u w:val="single"/>
        </w:rPr>
        <w:t>formatach danych określonych</w:t>
      </w:r>
      <w:r w:rsidRPr="008141E9">
        <w:rPr>
          <w:rFonts w:ascii="Tahoma" w:hAnsi="Tahoma" w:cs="Tahoma"/>
          <w:sz w:val="20"/>
          <w:szCs w:val="20"/>
        </w:rPr>
        <w:t xml:space="preserve"> w przepisach wydanych na podstawie art. 18 ustawy z dnia 17 lutego 2005 r. o informatyzacji działalności podmiotów realizujących zadania publiczne (</w:t>
      </w:r>
      <w:r w:rsidR="00EA6F6F" w:rsidRPr="008141E9">
        <w:rPr>
          <w:rFonts w:ascii="Tahoma" w:hAnsi="Tahoma" w:cs="Tahoma"/>
          <w:sz w:val="20"/>
          <w:szCs w:val="20"/>
        </w:rPr>
        <w:t xml:space="preserve">tekst jednolity </w:t>
      </w:r>
      <w:r w:rsidRPr="008141E9">
        <w:rPr>
          <w:rFonts w:ascii="Tahoma" w:hAnsi="Tahoma" w:cs="Tahoma"/>
          <w:sz w:val="20"/>
          <w:szCs w:val="20"/>
        </w:rPr>
        <w:t>Dz.U. z 202</w:t>
      </w:r>
      <w:r w:rsidR="006A15C2">
        <w:rPr>
          <w:rFonts w:ascii="Tahoma" w:hAnsi="Tahoma" w:cs="Tahoma"/>
          <w:sz w:val="20"/>
          <w:szCs w:val="20"/>
        </w:rPr>
        <w:t>4</w:t>
      </w:r>
      <w:r w:rsidRPr="008141E9">
        <w:rPr>
          <w:rFonts w:ascii="Tahoma" w:hAnsi="Tahoma" w:cs="Tahoma"/>
          <w:sz w:val="20"/>
          <w:szCs w:val="20"/>
        </w:rPr>
        <w:t xml:space="preserve"> r. poz. </w:t>
      </w:r>
      <w:r w:rsidR="006A15C2">
        <w:rPr>
          <w:rFonts w:ascii="Tahoma" w:hAnsi="Tahoma" w:cs="Tahoma"/>
          <w:sz w:val="20"/>
          <w:szCs w:val="20"/>
        </w:rPr>
        <w:t>15</w:t>
      </w:r>
      <w:r w:rsidR="00355D5C" w:rsidRPr="008141E9">
        <w:rPr>
          <w:rFonts w:ascii="Tahoma" w:hAnsi="Tahoma" w:cs="Tahoma"/>
          <w:sz w:val="20"/>
          <w:szCs w:val="20"/>
        </w:rPr>
        <w:t>57</w:t>
      </w:r>
      <w:r w:rsidR="006A15C2">
        <w:rPr>
          <w:rFonts w:ascii="Tahoma" w:hAnsi="Tahoma" w:cs="Tahoma"/>
          <w:sz w:val="20"/>
          <w:szCs w:val="20"/>
        </w:rPr>
        <w:t xml:space="preserve"> ze zm.</w:t>
      </w:r>
      <w:r w:rsidRPr="008141E9">
        <w:rPr>
          <w:rFonts w:ascii="Tahoma" w:hAnsi="Tahoma" w:cs="Tahoma"/>
          <w:sz w:val="20"/>
          <w:szCs w:val="20"/>
        </w:rPr>
        <w:t>), z zastrzeżeniem formatów, o których mowa w art. 66 ust. 1 ustawy</w:t>
      </w:r>
      <w:r w:rsidR="006A15C2">
        <w:rPr>
          <w:rFonts w:ascii="Tahoma" w:hAnsi="Tahoma" w:cs="Tahoma"/>
          <w:sz w:val="20"/>
          <w:szCs w:val="20"/>
        </w:rPr>
        <w:t xml:space="preserve"> </w:t>
      </w:r>
      <w:proofErr w:type="spellStart"/>
      <w:r w:rsidR="006A15C2">
        <w:rPr>
          <w:rFonts w:ascii="Tahoma" w:hAnsi="Tahoma" w:cs="Tahoma"/>
          <w:sz w:val="20"/>
          <w:szCs w:val="20"/>
        </w:rPr>
        <w:t>Pzp</w:t>
      </w:r>
      <w:proofErr w:type="spellEnd"/>
      <w:r w:rsidRPr="008141E9">
        <w:rPr>
          <w:rFonts w:ascii="Tahoma" w:hAnsi="Tahoma" w:cs="Tahoma"/>
          <w:sz w:val="20"/>
          <w:szCs w:val="20"/>
        </w:rPr>
        <w:t>, z uwzględnieniem rodzaju przekazywanych danych.</w:t>
      </w:r>
    </w:p>
    <w:p w14:paraId="3DF11149" w14:textId="4E622E5A"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Informacje, oświadczenia lub dokumenty, inne niż określone w pkt </w:t>
      </w:r>
      <w:r w:rsidRPr="00A0738E">
        <w:rPr>
          <w:rFonts w:ascii="Tahoma" w:hAnsi="Tahoma" w:cs="Tahoma"/>
          <w:sz w:val="20"/>
          <w:szCs w:val="20"/>
        </w:rPr>
        <w:t>1</w:t>
      </w:r>
      <w:r w:rsidR="00770FB7" w:rsidRPr="00A0738E">
        <w:rPr>
          <w:rFonts w:ascii="Tahoma" w:hAnsi="Tahoma" w:cs="Tahoma"/>
          <w:sz w:val="20"/>
          <w:szCs w:val="20"/>
        </w:rPr>
        <w:t>4</w:t>
      </w:r>
      <w:r w:rsidRPr="00A0738E">
        <w:rPr>
          <w:rFonts w:ascii="Tahoma" w:hAnsi="Tahoma" w:cs="Tahoma"/>
          <w:sz w:val="20"/>
          <w:szCs w:val="20"/>
        </w:rPr>
        <w:t xml:space="preserve"> </w:t>
      </w:r>
      <w:r w:rsidRPr="008141E9">
        <w:rPr>
          <w:rFonts w:ascii="Tahoma" w:hAnsi="Tahoma" w:cs="Tahoma"/>
          <w:sz w:val="20"/>
          <w:szCs w:val="20"/>
        </w:rPr>
        <w:t>niniejszego rozdziału SWZ, przekazywane w postępowaniu o udzielenie zamówienia, sporządza się w postaci elektronicznej, w formatach danych określonych w przepisach wydanych na podstawie art. 18 ustawy z dnia 17 lutego 2005 r. o</w:t>
      </w:r>
      <w:r w:rsidR="00175A13">
        <w:rPr>
          <w:rFonts w:ascii="Tahoma" w:hAnsi="Tahoma" w:cs="Tahoma"/>
          <w:sz w:val="20"/>
          <w:szCs w:val="20"/>
        </w:rPr>
        <w:t xml:space="preserve"> </w:t>
      </w:r>
      <w:r w:rsidRPr="008141E9">
        <w:rPr>
          <w:rFonts w:ascii="Tahoma" w:hAnsi="Tahoma" w:cs="Tahoma"/>
          <w:sz w:val="20"/>
          <w:szCs w:val="20"/>
        </w:rPr>
        <w:t xml:space="preserve">informatyzacji działalności podmiotów realizujących zadania publiczne </w:t>
      </w:r>
      <w:r w:rsidRPr="00175A13">
        <w:rPr>
          <w:rFonts w:ascii="Tahoma" w:hAnsi="Tahoma" w:cs="Tahoma"/>
          <w:sz w:val="20"/>
          <w:szCs w:val="20"/>
        </w:rPr>
        <w:t>lub jako tekst wpisany bezpośrednio do wiadomości przekazywanej przy użyciu środków komunikacji elektronicznej</w:t>
      </w:r>
      <w:r w:rsidRPr="008141E9">
        <w:rPr>
          <w:rFonts w:ascii="Tahoma" w:hAnsi="Tahoma" w:cs="Tahoma"/>
          <w:sz w:val="20"/>
          <w:szCs w:val="20"/>
        </w:rPr>
        <w:t>, wskazanych przez zamawiającego w niniejszej SWZ.</w:t>
      </w:r>
    </w:p>
    <w:p w14:paraId="09D48F5C" w14:textId="4FE1C285" w:rsidR="00BB20E6" w:rsidRPr="006A15C2" w:rsidRDefault="00BB20E6" w:rsidP="00094BC5">
      <w:pPr>
        <w:pStyle w:val="Akapitzlist"/>
        <w:numPr>
          <w:ilvl w:val="6"/>
          <w:numId w:val="387"/>
        </w:numPr>
        <w:spacing w:after="0" w:line="276" w:lineRule="auto"/>
        <w:ind w:left="284" w:hanging="284"/>
        <w:jc w:val="left"/>
        <w:rPr>
          <w:rFonts w:ascii="Tahoma" w:hAnsi="Tahoma" w:cs="Tahoma"/>
          <w:sz w:val="20"/>
          <w:szCs w:val="20"/>
        </w:rPr>
      </w:pPr>
      <w:r w:rsidRPr="00A07667">
        <w:rPr>
          <w:rFonts w:ascii="Tahoma" w:hAnsi="Tahoma" w:cs="Tahoma"/>
          <w:sz w:val="20"/>
          <w:szCs w:val="20"/>
        </w:rPr>
        <w:t xml:space="preserve">Rozszerzenia plików wykorzystywanych przez </w:t>
      </w:r>
      <w:r w:rsidR="006A15C2">
        <w:rPr>
          <w:rFonts w:ascii="Tahoma" w:hAnsi="Tahoma" w:cs="Tahoma"/>
          <w:sz w:val="20"/>
          <w:szCs w:val="20"/>
        </w:rPr>
        <w:t>w</w:t>
      </w:r>
      <w:r w:rsidRPr="00A07667">
        <w:rPr>
          <w:rFonts w:ascii="Tahoma" w:hAnsi="Tahoma" w:cs="Tahoma"/>
          <w:sz w:val="20"/>
          <w:szCs w:val="20"/>
        </w:rPr>
        <w:t xml:space="preserve">ykonawców muszą być zgodne z Rozporządzeniem Rady Ministrów z dnia </w:t>
      </w:r>
      <w:r w:rsidR="006A15C2" w:rsidRPr="006A15C2">
        <w:rPr>
          <w:rFonts w:ascii="Tahoma" w:hAnsi="Tahoma" w:cs="Tahoma"/>
          <w:sz w:val="20"/>
          <w:szCs w:val="20"/>
        </w:rPr>
        <w:t xml:space="preserve">21 maja 2024 r. </w:t>
      </w:r>
      <w:r w:rsidRPr="00A07667">
        <w:rPr>
          <w:rFonts w:ascii="Tahoma" w:hAnsi="Tahoma" w:cs="Tahoma"/>
          <w:sz w:val="20"/>
          <w:szCs w:val="20"/>
        </w:rPr>
        <w:t xml:space="preserve">w </w:t>
      </w:r>
      <w:r w:rsidRPr="004F7955">
        <w:rPr>
          <w:rFonts w:ascii="Tahoma" w:hAnsi="Tahoma" w:cs="Tahoma"/>
          <w:sz w:val="20"/>
          <w:szCs w:val="20"/>
        </w:rPr>
        <w:t>sprawie Krajowych Ram Interoperacyjności</w:t>
      </w:r>
      <w:r w:rsidRPr="00A07667">
        <w:rPr>
          <w:rFonts w:ascii="Tahoma" w:hAnsi="Tahoma" w:cs="Tahoma"/>
          <w:sz w:val="20"/>
          <w:szCs w:val="20"/>
        </w:rPr>
        <w:t>, minimalnych wymagań dla rejestrów publicznych i wymiany informacji w postaci elektronicznej oraz minimalnych wymagań dla systemów teleinformatycznych</w:t>
      </w:r>
      <w:r w:rsidRPr="006A15C2">
        <w:rPr>
          <w:rFonts w:ascii="Tahoma" w:hAnsi="Tahoma" w:cs="Tahoma"/>
          <w:sz w:val="20"/>
          <w:szCs w:val="20"/>
        </w:rPr>
        <w:t xml:space="preserve"> (</w:t>
      </w:r>
      <w:r w:rsidR="006A15C2">
        <w:rPr>
          <w:rFonts w:ascii="Tahoma" w:hAnsi="Tahoma" w:cs="Tahoma"/>
          <w:sz w:val="20"/>
          <w:szCs w:val="20"/>
        </w:rPr>
        <w:t xml:space="preserve">tekst jednolity: </w:t>
      </w:r>
      <w:r w:rsidRPr="006A15C2">
        <w:rPr>
          <w:rFonts w:ascii="Tahoma" w:hAnsi="Tahoma" w:cs="Tahoma"/>
          <w:sz w:val="20"/>
          <w:szCs w:val="20"/>
        </w:rPr>
        <w:t>Dz. U. 20</w:t>
      </w:r>
      <w:r w:rsidR="006A15C2">
        <w:rPr>
          <w:rFonts w:ascii="Tahoma" w:hAnsi="Tahoma" w:cs="Tahoma"/>
          <w:sz w:val="20"/>
          <w:szCs w:val="20"/>
        </w:rPr>
        <w:t>24</w:t>
      </w:r>
      <w:r w:rsidRPr="006A15C2">
        <w:rPr>
          <w:rFonts w:ascii="Tahoma" w:hAnsi="Tahoma" w:cs="Tahoma"/>
          <w:sz w:val="20"/>
          <w:szCs w:val="20"/>
        </w:rPr>
        <w:t>, poz.</w:t>
      </w:r>
      <w:r w:rsidR="006A15C2">
        <w:rPr>
          <w:rFonts w:ascii="Tahoma" w:hAnsi="Tahoma" w:cs="Tahoma"/>
          <w:sz w:val="20"/>
          <w:szCs w:val="20"/>
        </w:rPr>
        <w:t xml:space="preserve"> 773</w:t>
      </w:r>
      <w:r w:rsidRPr="006A15C2">
        <w:rPr>
          <w:rFonts w:ascii="Tahoma" w:hAnsi="Tahoma" w:cs="Tahoma"/>
          <w:sz w:val="20"/>
          <w:szCs w:val="20"/>
        </w:rPr>
        <w:t>).</w:t>
      </w:r>
      <w:r w:rsidR="00A07667" w:rsidRPr="006A15C2">
        <w:rPr>
          <w:rFonts w:ascii="Tahoma" w:hAnsi="Tahoma" w:cs="Tahoma"/>
          <w:sz w:val="20"/>
          <w:szCs w:val="20"/>
        </w:rPr>
        <w:t xml:space="preserve"> </w:t>
      </w:r>
      <w:r w:rsidRPr="006A15C2">
        <w:rPr>
          <w:rFonts w:ascii="Tahoma" w:hAnsi="Tahoma" w:cs="Tahoma"/>
          <w:sz w:val="20"/>
          <w:szCs w:val="20"/>
        </w:rPr>
        <w:t>Zamawiający rekomenduje wykorzystanie formatów: .pdf .</w:t>
      </w:r>
      <w:proofErr w:type="spellStart"/>
      <w:r w:rsidRPr="006A15C2">
        <w:rPr>
          <w:rFonts w:ascii="Tahoma" w:hAnsi="Tahoma" w:cs="Tahoma"/>
          <w:sz w:val="20"/>
          <w:szCs w:val="20"/>
        </w:rPr>
        <w:t>doc</w:t>
      </w:r>
      <w:proofErr w:type="spellEnd"/>
      <w:r w:rsidRPr="006A15C2">
        <w:rPr>
          <w:rFonts w:ascii="Tahoma" w:hAnsi="Tahoma" w:cs="Tahoma"/>
          <w:sz w:val="20"/>
          <w:szCs w:val="20"/>
        </w:rPr>
        <w:t xml:space="preserve"> .</w:t>
      </w:r>
      <w:proofErr w:type="spellStart"/>
      <w:r w:rsidRPr="006A15C2">
        <w:rPr>
          <w:rFonts w:ascii="Tahoma" w:hAnsi="Tahoma" w:cs="Tahoma"/>
          <w:sz w:val="20"/>
          <w:szCs w:val="20"/>
        </w:rPr>
        <w:t>docx</w:t>
      </w:r>
      <w:proofErr w:type="spellEnd"/>
      <w:r w:rsidRPr="006A15C2">
        <w:rPr>
          <w:rFonts w:ascii="Tahoma" w:hAnsi="Tahoma" w:cs="Tahoma"/>
          <w:sz w:val="20"/>
          <w:szCs w:val="20"/>
        </w:rPr>
        <w:t xml:space="preserve"> .xls .</w:t>
      </w:r>
      <w:proofErr w:type="spellStart"/>
      <w:r w:rsidRPr="006A15C2">
        <w:rPr>
          <w:rFonts w:ascii="Tahoma" w:hAnsi="Tahoma" w:cs="Tahoma"/>
          <w:sz w:val="20"/>
          <w:szCs w:val="20"/>
        </w:rPr>
        <w:t>xlsx</w:t>
      </w:r>
      <w:proofErr w:type="spellEnd"/>
      <w:r w:rsidRPr="006A15C2">
        <w:rPr>
          <w:rFonts w:ascii="Tahoma" w:hAnsi="Tahoma" w:cs="Tahoma"/>
          <w:sz w:val="20"/>
          <w:szCs w:val="20"/>
        </w:rPr>
        <w:t xml:space="preserve"> .jpg (.</w:t>
      </w:r>
      <w:proofErr w:type="spellStart"/>
      <w:r w:rsidRPr="006A15C2">
        <w:rPr>
          <w:rFonts w:ascii="Tahoma" w:hAnsi="Tahoma" w:cs="Tahoma"/>
          <w:sz w:val="20"/>
          <w:szCs w:val="20"/>
        </w:rPr>
        <w:t>jpeg</w:t>
      </w:r>
      <w:proofErr w:type="spellEnd"/>
      <w:r w:rsidRPr="006A15C2">
        <w:rPr>
          <w:rFonts w:ascii="Tahoma" w:hAnsi="Tahoma" w:cs="Tahoma"/>
          <w:sz w:val="20"/>
          <w:szCs w:val="20"/>
        </w:rPr>
        <w:t xml:space="preserve">), </w:t>
      </w:r>
      <w:proofErr w:type="spellStart"/>
      <w:r w:rsidRPr="006A15C2">
        <w:rPr>
          <w:rFonts w:ascii="Tahoma" w:hAnsi="Tahoma" w:cs="Tahoma"/>
          <w:sz w:val="20"/>
          <w:szCs w:val="20"/>
        </w:rPr>
        <w:t>png</w:t>
      </w:r>
      <w:proofErr w:type="spellEnd"/>
      <w:r w:rsidRPr="006A15C2">
        <w:rPr>
          <w:rFonts w:ascii="Tahoma" w:hAnsi="Tahoma" w:cs="Tahoma"/>
          <w:sz w:val="20"/>
          <w:szCs w:val="20"/>
        </w:rPr>
        <w:t xml:space="preserve"> ze szczególnym wskazaniem na .pdf </w:t>
      </w:r>
      <w:r w:rsidR="0021014B" w:rsidRPr="006A15C2">
        <w:rPr>
          <w:rFonts w:ascii="Tahoma" w:hAnsi="Tahoma" w:cs="Tahoma"/>
          <w:sz w:val="20"/>
          <w:szCs w:val="20"/>
        </w:rPr>
        <w:t xml:space="preserve">. </w:t>
      </w:r>
      <w:r w:rsidRPr="006A15C2">
        <w:rPr>
          <w:rFonts w:ascii="Tahoma" w:hAnsi="Tahoma" w:cs="Tahoma"/>
          <w:sz w:val="20"/>
          <w:szCs w:val="20"/>
        </w:rPr>
        <w:t xml:space="preserve">W celu ewentualnej kompresji danych </w:t>
      </w:r>
      <w:r w:rsidR="00175A13">
        <w:rPr>
          <w:rFonts w:ascii="Tahoma" w:hAnsi="Tahoma" w:cs="Tahoma"/>
          <w:sz w:val="20"/>
          <w:szCs w:val="20"/>
        </w:rPr>
        <w:t>z</w:t>
      </w:r>
      <w:r w:rsidRPr="006A15C2">
        <w:rPr>
          <w:rFonts w:ascii="Tahoma" w:hAnsi="Tahoma" w:cs="Tahoma"/>
          <w:sz w:val="20"/>
          <w:szCs w:val="20"/>
        </w:rPr>
        <w:t xml:space="preserve">amawiający rekomenduje wykorzystanie jednego z rozszerzeń: .zip, 7Z. </w:t>
      </w:r>
    </w:p>
    <w:p w14:paraId="58E57472" w14:textId="47C1BF16" w:rsidR="00147569" w:rsidRPr="008141E9" w:rsidRDefault="007124EE" w:rsidP="00094BC5">
      <w:pPr>
        <w:pStyle w:val="Standard"/>
        <w:numPr>
          <w:ilvl w:val="6"/>
          <w:numId w:val="387"/>
        </w:numPr>
        <w:spacing w:line="276" w:lineRule="auto"/>
        <w:ind w:left="284" w:hanging="284"/>
        <w:jc w:val="left"/>
        <w:rPr>
          <w:rFonts w:ascii="Tahoma" w:hAnsi="Tahoma" w:cs="Tahoma"/>
        </w:rPr>
      </w:pPr>
      <w:r w:rsidRPr="008141E9">
        <w:rPr>
          <w:rFonts w:ascii="Tahoma" w:hAnsi="Tahoma" w:cs="Tahoma"/>
        </w:rPr>
        <w:t>Protokół postępowania o udzielenie zamówienia wraz z załącznikami, w tym oferta wykonawcy wraz z</w:t>
      </w:r>
      <w:r w:rsidR="00175A13">
        <w:rPr>
          <w:rFonts w:ascii="Tahoma" w:hAnsi="Tahoma" w:cs="Tahoma"/>
        </w:rPr>
        <w:t xml:space="preserve"> </w:t>
      </w:r>
      <w:r w:rsidRPr="008141E9">
        <w:rPr>
          <w:rFonts w:ascii="Tahoma" w:hAnsi="Tahoma" w:cs="Tahoma"/>
        </w:rPr>
        <w:t xml:space="preserve">załącznikami, są jawne, z wyjątkiem informacji stanowiących tajemnicę przedsiębiorstwa w rozumieniu przepisów o zwalczaniu nieuczciwej konkurencji, jeżeli wykonawca wraz z przekazaniem takich informacji </w:t>
      </w:r>
      <w:r w:rsidRPr="008141E9">
        <w:rPr>
          <w:rFonts w:ascii="Tahoma" w:hAnsi="Tahoma" w:cs="Tahoma"/>
          <w:u w:val="single"/>
        </w:rPr>
        <w:t>zastrzegł, że nie mogą być one udostępniane oraz wykazał</w:t>
      </w:r>
      <w:r w:rsidRPr="008141E9">
        <w:rPr>
          <w:rFonts w:ascii="Tahoma" w:hAnsi="Tahoma" w:cs="Tahoma"/>
        </w:rPr>
        <w:t xml:space="preserve">, że zastrzeżone informacje stanowią tajemnicę przedsiębiorstwa. Wykonawca nie może zastrzec informacji, o których mowa w art. 222 ust. 5 ustawy </w:t>
      </w:r>
      <w:proofErr w:type="spellStart"/>
      <w:r w:rsidRPr="008141E9">
        <w:rPr>
          <w:rFonts w:ascii="Tahoma" w:hAnsi="Tahoma" w:cs="Tahoma"/>
        </w:rPr>
        <w:t>Pzp</w:t>
      </w:r>
      <w:proofErr w:type="spellEnd"/>
      <w:r w:rsidRPr="008141E9">
        <w:rPr>
          <w:rFonts w:ascii="Tahoma" w:hAnsi="Tahoma" w:cs="Tahoma"/>
        </w:rPr>
        <w:t xml:space="preserve">. </w:t>
      </w:r>
    </w:p>
    <w:p w14:paraId="074147C5" w14:textId="44ADF42D" w:rsidR="00147569" w:rsidRPr="008141E9" w:rsidRDefault="00147569" w:rsidP="0021014B">
      <w:pPr>
        <w:spacing w:line="276" w:lineRule="auto"/>
        <w:ind w:left="284"/>
        <w:rPr>
          <w:rFonts w:ascii="Tahoma" w:hAnsi="Tahoma" w:cs="Tahoma"/>
        </w:rPr>
      </w:pPr>
      <w:r w:rsidRPr="008141E9">
        <w:rPr>
          <w:rFonts w:ascii="Tahoma" w:hAnsi="Tahoma" w:cs="Tahoma"/>
          <w:sz w:val="20"/>
          <w:szCs w:val="20"/>
        </w:rPr>
        <w:t xml:space="preserve">W przypadku gdy dokumenty elektroniczne w postępowaniu o udzielenie zamówienia, przekazywane przy użyciu środków komunikacji elektronicznej, zawierają informacje stanowiące </w:t>
      </w:r>
      <w:r w:rsidRPr="008141E9">
        <w:rPr>
          <w:rFonts w:ascii="Tahoma" w:hAnsi="Tahoma" w:cs="Tahoma"/>
          <w:b/>
          <w:bCs/>
          <w:sz w:val="20"/>
          <w:szCs w:val="20"/>
          <w:u w:val="single"/>
        </w:rPr>
        <w:t>tajemnicę przedsiębiorstwa</w:t>
      </w:r>
      <w:r w:rsidRPr="008141E9">
        <w:rPr>
          <w:rFonts w:ascii="Tahoma" w:hAnsi="Tahoma" w:cs="Tahoma"/>
          <w:sz w:val="20"/>
          <w:szCs w:val="20"/>
        </w:rPr>
        <w:t xml:space="preserve"> w</w:t>
      </w:r>
      <w:r w:rsidR="00175A13">
        <w:rPr>
          <w:rFonts w:ascii="Tahoma" w:hAnsi="Tahoma" w:cs="Tahoma"/>
          <w:sz w:val="20"/>
          <w:szCs w:val="20"/>
        </w:rPr>
        <w:t xml:space="preserve"> </w:t>
      </w:r>
      <w:r w:rsidRPr="008141E9">
        <w:rPr>
          <w:rFonts w:ascii="Tahoma" w:hAnsi="Tahoma" w:cs="Tahoma"/>
          <w:sz w:val="20"/>
          <w:szCs w:val="20"/>
        </w:rPr>
        <w:t>rozumieniu przepisów ustawy z dnia 16 kwietnia 1993 r. o zwalczaniu nieuczciwej konkurencji (tekst jednolity: Dz. U. z</w:t>
      </w:r>
      <w:r w:rsidR="00175A13">
        <w:rPr>
          <w:rFonts w:ascii="Tahoma" w:hAnsi="Tahoma" w:cs="Tahoma"/>
          <w:sz w:val="20"/>
          <w:szCs w:val="20"/>
        </w:rPr>
        <w:t xml:space="preserve"> </w:t>
      </w:r>
      <w:r w:rsidRPr="008141E9">
        <w:rPr>
          <w:rFonts w:ascii="Tahoma" w:hAnsi="Tahoma" w:cs="Tahoma"/>
          <w:sz w:val="20"/>
          <w:szCs w:val="20"/>
        </w:rPr>
        <w:t>2022</w:t>
      </w:r>
      <w:r w:rsidR="00175A13">
        <w:rPr>
          <w:rFonts w:ascii="Tahoma" w:hAnsi="Tahoma" w:cs="Tahoma"/>
          <w:sz w:val="20"/>
          <w:szCs w:val="20"/>
        </w:rPr>
        <w:t xml:space="preserve"> </w:t>
      </w:r>
      <w:r w:rsidRPr="008141E9">
        <w:rPr>
          <w:rFonts w:ascii="Tahoma" w:hAnsi="Tahoma" w:cs="Tahoma"/>
          <w:sz w:val="20"/>
          <w:szCs w:val="20"/>
        </w:rPr>
        <w:t>r. poz. 12</w:t>
      </w:r>
      <w:r w:rsidR="00355D5C" w:rsidRPr="008141E9">
        <w:rPr>
          <w:rFonts w:ascii="Tahoma" w:hAnsi="Tahoma" w:cs="Tahoma"/>
          <w:sz w:val="20"/>
          <w:szCs w:val="20"/>
        </w:rPr>
        <w:t>3</w:t>
      </w:r>
      <w:r w:rsidRPr="008141E9">
        <w:rPr>
          <w:rFonts w:ascii="Tahoma" w:hAnsi="Tahoma" w:cs="Tahoma"/>
          <w:sz w:val="20"/>
          <w:szCs w:val="20"/>
        </w:rPr>
        <w:t>3), wykonawca, w celu utrzymania w poufności tych informacji, przekazuje je w</w:t>
      </w:r>
      <w:r w:rsidR="00175A13">
        <w:rPr>
          <w:rFonts w:ascii="Tahoma" w:hAnsi="Tahoma" w:cs="Tahoma"/>
          <w:sz w:val="20"/>
          <w:szCs w:val="20"/>
        </w:rPr>
        <w:t xml:space="preserve"> </w:t>
      </w:r>
      <w:r w:rsidRPr="008141E9">
        <w:rPr>
          <w:rFonts w:ascii="Tahoma" w:hAnsi="Tahoma" w:cs="Tahoma"/>
          <w:sz w:val="20"/>
          <w:szCs w:val="20"/>
        </w:rPr>
        <w:t>wydzielonym i odpowiednio oznaczonym pliku (plikach) np. pn. „Załącznik stanowiący tajemnicę przedsiębiorstwa”.</w:t>
      </w:r>
      <w:r w:rsidR="0021014B">
        <w:rPr>
          <w:rFonts w:ascii="Tahoma" w:hAnsi="Tahoma" w:cs="Tahoma"/>
          <w:sz w:val="20"/>
          <w:szCs w:val="20"/>
        </w:rPr>
        <w:t xml:space="preserve"> </w:t>
      </w:r>
      <w:r w:rsidRPr="0021014B">
        <w:rPr>
          <w:rFonts w:ascii="Tahoma" w:hAnsi="Tahoma" w:cs="Tahoma"/>
          <w:sz w:val="20"/>
          <w:szCs w:val="20"/>
        </w:rPr>
        <w:t>W przypadku, gdy wykonawca nie wykaże, że zastrzeżone informacje stanowią tajemnicę przedsiębiorstwa w rozumieniu art. 11 ust. 2 ustawy z dnia 16 kwietnia 1993r. o zwalczaniu nieuczciwej konkurencji (tekst jednolity Dz. U. z 2022</w:t>
      </w:r>
      <w:r w:rsidR="00355D5C" w:rsidRPr="0021014B">
        <w:rPr>
          <w:rFonts w:ascii="Tahoma" w:hAnsi="Tahoma" w:cs="Tahoma"/>
          <w:sz w:val="20"/>
          <w:szCs w:val="20"/>
        </w:rPr>
        <w:t xml:space="preserve"> </w:t>
      </w:r>
      <w:r w:rsidRPr="0021014B">
        <w:rPr>
          <w:rFonts w:ascii="Tahoma" w:hAnsi="Tahoma" w:cs="Tahoma"/>
          <w:sz w:val="20"/>
          <w:szCs w:val="20"/>
        </w:rPr>
        <w:t>r. poz. 1233) zamawiający uzna zastrzeżenie tajemnicy za bezskuteczne, o czym poinformuje wykonawcę.</w:t>
      </w:r>
      <w:r w:rsidR="00A07667">
        <w:rPr>
          <w:rFonts w:ascii="Tahoma" w:hAnsi="Tahoma" w:cs="Tahoma"/>
          <w:sz w:val="20"/>
          <w:szCs w:val="20"/>
        </w:rPr>
        <w:t xml:space="preserve"> </w:t>
      </w:r>
    </w:p>
    <w:p w14:paraId="6AF66A4B" w14:textId="44FE61CC" w:rsidR="007124EE" w:rsidRPr="008141E9" w:rsidRDefault="007124EE" w:rsidP="009A29A7">
      <w:pPr>
        <w:pStyle w:val="Standard"/>
        <w:spacing w:line="276" w:lineRule="auto"/>
        <w:ind w:left="284"/>
        <w:jc w:val="left"/>
        <w:rPr>
          <w:rFonts w:ascii="Tahoma" w:hAnsi="Tahoma" w:cs="Tahoma"/>
        </w:rPr>
      </w:pPr>
      <w:r w:rsidRPr="008141E9">
        <w:rPr>
          <w:rFonts w:ascii="Tahoma" w:hAnsi="Tahoma" w:cs="Tahoma"/>
        </w:rPr>
        <w:t>Protokół postępowania wraz z załącznikami, w tym oferty wraz z załącznikami, udostępnia się na wniosek.</w:t>
      </w:r>
    </w:p>
    <w:p w14:paraId="7C5B149E" w14:textId="0A9057FC" w:rsidR="001A78BA" w:rsidRPr="00085D87"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Osobami uprawnionymi do kontaktów z wykonawcami są:</w:t>
      </w:r>
    </w:p>
    <w:p w14:paraId="4D32E337" w14:textId="75FA0539" w:rsidR="001A78BA" w:rsidRPr="00E6797B" w:rsidRDefault="001A78BA" w:rsidP="009A29A7">
      <w:pPr>
        <w:pStyle w:val="Standard"/>
        <w:tabs>
          <w:tab w:val="left" w:pos="14177"/>
          <w:tab w:val="left" w:pos="26937"/>
          <w:tab w:val="left" w:pos="29205"/>
        </w:tabs>
        <w:spacing w:line="276" w:lineRule="auto"/>
        <w:ind w:left="3828" w:hanging="3544"/>
        <w:jc w:val="left"/>
        <w:rPr>
          <w:rFonts w:ascii="Tahoma" w:hAnsi="Tahoma" w:cs="Tahoma"/>
        </w:rPr>
      </w:pPr>
      <w:r w:rsidRPr="00B668E4">
        <w:rPr>
          <w:rFonts w:ascii="Tahoma" w:hAnsi="Tahoma" w:cs="Tahoma"/>
        </w:rPr>
        <w:t>w sprawach przedmiotu zamówienia</w:t>
      </w:r>
      <w:r w:rsidR="000942F1" w:rsidRPr="00B668E4">
        <w:rPr>
          <w:rFonts w:ascii="Tahoma" w:hAnsi="Tahoma" w:cs="Tahoma"/>
        </w:rPr>
        <w:t xml:space="preserve"> </w:t>
      </w:r>
      <w:r w:rsidR="0046720D" w:rsidRPr="00DB3D31">
        <w:rPr>
          <w:rFonts w:ascii="Tahoma" w:hAnsi="Tahoma" w:cs="Tahoma"/>
        </w:rPr>
        <w:t>–</w:t>
      </w:r>
      <w:r w:rsidR="00B668E4" w:rsidRPr="00DB3D31">
        <w:rPr>
          <w:rFonts w:ascii="Tahoma" w:hAnsi="Tahoma" w:cs="Tahoma"/>
          <w:kern w:val="0"/>
          <w:lang w:eastAsia="pl-PL"/>
        </w:rPr>
        <w:t xml:space="preserve"> </w:t>
      </w:r>
      <w:r w:rsidR="00963898">
        <w:rPr>
          <w:rFonts w:ascii="Tahoma" w:hAnsi="Tahoma" w:cs="Tahoma"/>
          <w:kern w:val="0"/>
          <w:lang w:eastAsia="pl-PL"/>
        </w:rPr>
        <w:t>Leszek Chlebik</w:t>
      </w:r>
      <w:r w:rsidR="00C015CC" w:rsidRPr="00DB3D31">
        <w:rPr>
          <w:rFonts w:ascii="Tahoma" w:hAnsi="Tahoma" w:cs="Tahoma"/>
          <w:kern w:val="0"/>
          <w:lang w:eastAsia="pl-PL"/>
        </w:rPr>
        <w:t>,</w:t>
      </w:r>
    </w:p>
    <w:p w14:paraId="148DA872" w14:textId="11F5ADEB" w:rsidR="002F08A0" w:rsidRPr="00E6797B" w:rsidRDefault="001A78BA" w:rsidP="00FD55FD">
      <w:pPr>
        <w:pStyle w:val="Standard"/>
        <w:tabs>
          <w:tab w:val="left" w:pos="14177"/>
          <w:tab w:val="left" w:pos="26937"/>
          <w:tab w:val="left" w:pos="29205"/>
        </w:tabs>
        <w:spacing w:after="180" w:line="276" w:lineRule="auto"/>
        <w:ind w:left="3828" w:hanging="3544"/>
        <w:jc w:val="left"/>
        <w:rPr>
          <w:rFonts w:ascii="Tahoma" w:hAnsi="Tahoma" w:cs="Tahoma"/>
        </w:rPr>
      </w:pPr>
      <w:r w:rsidRPr="00E6797B">
        <w:rPr>
          <w:rFonts w:ascii="Tahoma" w:hAnsi="Tahoma" w:cs="Tahoma"/>
        </w:rPr>
        <w:t>w sprawach proceduralnych</w:t>
      </w:r>
      <w:r w:rsidR="000942F1" w:rsidRPr="00E6797B">
        <w:rPr>
          <w:rFonts w:ascii="Tahoma" w:hAnsi="Tahoma" w:cs="Tahoma"/>
        </w:rPr>
        <w:t xml:space="preserve"> </w:t>
      </w:r>
      <w:r w:rsidR="00FD55FD" w:rsidRPr="00E6797B">
        <w:rPr>
          <w:rFonts w:ascii="Tahoma" w:hAnsi="Tahoma" w:cs="Tahoma"/>
        </w:rPr>
        <w:t>–</w:t>
      </w:r>
      <w:r w:rsidRPr="00E6797B">
        <w:rPr>
          <w:rFonts w:ascii="Tahoma" w:hAnsi="Tahoma" w:cs="Tahoma"/>
        </w:rPr>
        <w:t xml:space="preserve"> </w:t>
      </w:r>
      <w:r w:rsidR="00483BE5" w:rsidRPr="00E6797B">
        <w:rPr>
          <w:rFonts w:ascii="Tahoma" w:hAnsi="Tahoma" w:cs="Tahoma"/>
        </w:rPr>
        <w:t xml:space="preserve">Justyna Wuwer, </w:t>
      </w:r>
      <w:r w:rsidR="004A6531" w:rsidRPr="00E6797B">
        <w:rPr>
          <w:rFonts w:ascii="Tahoma" w:hAnsi="Tahoma" w:cs="Tahoma"/>
        </w:rPr>
        <w:t>Sylwia Markowska</w:t>
      </w:r>
      <w:r w:rsidR="006D64D5" w:rsidRPr="00E6797B">
        <w:rPr>
          <w:rFonts w:ascii="Tahoma" w:hAnsi="Tahoma" w:cs="Tahoma"/>
        </w:rPr>
        <w:t>.</w:t>
      </w:r>
    </w:p>
    <w:p w14:paraId="52902476" w14:textId="3008845B" w:rsidR="009E26A6" w:rsidRPr="000942F1" w:rsidRDefault="009E26A6" w:rsidP="00015204">
      <w:pPr>
        <w:pStyle w:val="Nagwek2"/>
        <w:numPr>
          <w:ilvl w:val="0"/>
          <w:numId w:val="393"/>
        </w:numPr>
        <w:spacing w:before="0" w:line="276" w:lineRule="auto"/>
        <w:jc w:val="left"/>
        <w:rPr>
          <w:rFonts w:ascii="Tahoma" w:hAnsi="Tahoma" w:cs="Tahoma"/>
          <w:i/>
          <w:iCs/>
          <w:sz w:val="20"/>
          <w:szCs w:val="20"/>
        </w:rPr>
      </w:pPr>
      <w:bookmarkStart w:id="23" w:name="_Toc214947261"/>
      <w:r w:rsidRPr="000942F1">
        <w:rPr>
          <w:rFonts w:ascii="Tahoma" w:hAnsi="Tahoma" w:cs="Tahoma"/>
          <w:i/>
          <w:iCs/>
          <w:sz w:val="20"/>
          <w:szCs w:val="20"/>
        </w:rPr>
        <w:t>Opis sposobu udzielania wyjaśnień dotyczących specyfikacji warunków zamówienia</w:t>
      </w:r>
      <w:bookmarkEnd w:id="23"/>
    </w:p>
    <w:p w14:paraId="3DC9992D" w14:textId="77777777" w:rsidR="00F552EB" w:rsidRDefault="009E26A6" w:rsidP="00015204">
      <w:pPr>
        <w:pStyle w:val="Standard"/>
        <w:numPr>
          <w:ilvl w:val="0"/>
          <w:numId w:val="394"/>
        </w:numPr>
        <w:spacing w:line="276" w:lineRule="auto"/>
        <w:ind w:left="284" w:hanging="284"/>
        <w:jc w:val="left"/>
        <w:rPr>
          <w:rFonts w:ascii="Tahoma" w:hAnsi="Tahoma" w:cs="Tahoma"/>
        </w:rPr>
      </w:pPr>
      <w:r w:rsidRPr="008141E9">
        <w:rPr>
          <w:rFonts w:ascii="Tahoma" w:hAnsi="Tahoma" w:cs="Tahoma"/>
        </w:rPr>
        <w:t xml:space="preserve">Treść SWZ wraz z załącznikami zamieszczona jest na </w:t>
      </w:r>
      <w:r w:rsidR="002C41B1" w:rsidRPr="008141E9">
        <w:rPr>
          <w:rFonts w:ascii="Tahoma" w:hAnsi="Tahoma" w:cs="Tahoma"/>
        </w:rPr>
        <w:t xml:space="preserve">Platformie </w:t>
      </w:r>
      <w:r w:rsidR="00770FB7" w:rsidRPr="00770FB7">
        <w:rPr>
          <w:rFonts w:ascii="Tahoma" w:hAnsi="Tahoma" w:cs="Tahoma"/>
        </w:rPr>
        <w:t>e-Zamówienia</w:t>
      </w:r>
      <w:r w:rsidRPr="008141E9">
        <w:rPr>
          <w:rFonts w:ascii="Tahoma" w:hAnsi="Tahoma" w:cs="Tahoma"/>
        </w:rPr>
        <w:t>.</w:t>
      </w:r>
    </w:p>
    <w:p w14:paraId="1D60FBD3" w14:textId="53F15EE4" w:rsidR="00DA2099" w:rsidRPr="00B76367" w:rsidRDefault="009E26A6" w:rsidP="002662B3">
      <w:pPr>
        <w:pStyle w:val="Standard"/>
        <w:numPr>
          <w:ilvl w:val="0"/>
          <w:numId w:val="394"/>
        </w:numPr>
        <w:spacing w:line="276" w:lineRule="auto"/>
        <w:ind w:left="284" w:hanging="284"/>
        <w:jc w:val="left"/>
        <w:rPr>
          <w:rFonts w:ascii="Tahoma" w:hAnsi="Tahoma" w:cs="Tahoma"/>
        </w:rPr>
      </w:pPr>
      <w:r w:rsidRPr="00B76367">
        <w:rPr>
          <w:rFonts w:ascii="Tahoma" w:hAnsi="Tahoma" w:cs="Tahoma"/>
        </w:rPr>
        <w:t xml:space="preserve">Wykonawca może zwrócić się do </w:t>
      </w:r>
      <w:r w:rsidR="00AF2262" w:rsidRPr="00B76367">
        <w:rPr>
          <w:rFonts w:ascii="Tahoma" w:hAnsi="Tahoma" w:cs="Tahoma"/>
        </w:rPr>
        <w:t>z</w:t>
      </w:r>
      <w:r w:rsidRPr="00B76367">
        <w:rPr>
          <w:rFonts w:ascii="Tahoma" w:hAnsi="Tahoma" w:cs="Tahoma"/>
        </w:rPr>
        <w:t>amawiającego z wnioskiem o wyjaśnienie treści SWZ</w:t>
      </w:r>
      <w:r w:rsidR="00F552EB" w:rsidRPr="00F552EB">
        <w:t xml:space="preserve"> </w:t>
      </w:r>
      <w:r w:rsidR="00F552EB" w:rsidRPr="00B76367">
        <w:rPr>
          <w:rFonts w:ascii="Tahoma" w:hAnsi="Tahoma" w:cs="Tahoma"/>
        </w:rPr>
        <w:t xml:space="preserve">za pomocą Platformy e-Zamówienia, która jest dostępna pod adresem </w:t>
      </w:r>
      <w:hyperlink r:id="rId13" w:history="1">
        <w:r w:rsidR="00752BEF" w:rsidRPr="00B76367">
          <w:rPr>
            <w:rStyle w:val="Hipercze"/>
            <w:rFonts w:ascii="Tahoma" w:hAnsi="Tahoma" w:cs="Tahoma"/>
          </w:rPr>
          <w:t>https://ezamowienia.gov.pl</w:t>
        </w:r>
      </w:hyperlink>
      <w:r w:rsidR="00752BEF" w:rsidRPr="00B76367">
        <w:rPr>
          <w:rFonts w:ascii="Tahoma" w:hAnsi="Tahoma" w:cs="Tahoma"/>
        </w:rPr>
        <w:t xml:space="preserve"> </w:t>
      </w:r>
      <w:r w:rsidR="00F552EB" w:rsidRPr="00B76367">
        <w:rPr>
          <w:rFonts w:ascii="Tahoma" w:hAnsi="Tahoma" w:cs="Tahoma"/>
        </w:rPr>
        <w:t xml:space="preserve">lub za pomocą poczty elektronicznej na adres e-mail zamawiającego: </w:t>
      </w:r>
      <w:hyperlink r:id="rId14" w:history="1">
        <w:r w:rsidR="00B76367" w:rsidRPr="00B76367">
          <w:rPr>
            <w:rStyle w:val="Hipercze"/>
            <w:rFonts w:ascii="Tahoma" w:hAnsi="Tahoma" w:cs="Tahoma"/>
          </w:rPr>
          <w:t>dps@dpsgorzyce.pl</w:t>
        </w:r>
      </w:hyperlink>
      <w:r w:rsidR="008F4061" w:rsidRPr="00B76367">
        <w:rPr>
          <w:rFonts w:ascii="Tahoma" w:hAnsi="Tahoma" w:cs="Tahoma"/>
        </w:rPr>
        <w:t>,</w:t>
      </w:r>
      <w:r w:rsidR="00F552EB" w:rsidRPr="00B76367">
        <w:rPr>
          <w:rFonts w:ascii="Tahoma" w:hAnsi="Tahoma" w:cs="Tahoma"/>
        </w:rPr>
        <w:t xml:space="preserve"> zgodnie z zasadami określonymi w rozdz. VIII </w:t>
      </w:r>
      <w:r w:rsidR="00C619DF" w:rsidRPr="00B76367">
        <w:rPr>
          <w:rFonts w:ascii="Tahoma" w:hAnsi="Tahoma" w:cs="Tahoma"/>
        </w:rPr>
        <w:t xml:space="preserve">dział I </w:t>
      </w:r>
      <w:r w:rsidR="00F552EB" w:rsidRPr="00B76367">
        <w:rPr>
          <w:rFonts w:ascii="Tahoma" w:hAnsi="Tahoma" w:cs="Tahoma"/>
        </w:rPr>
        <w:t>SWZ</w:t>
      </w:r>
      <w:r w:rsidRPr="00B76367">
        <w:rPr>
          <w:rFonts w:ascii="Tahoma" w:hAnsi="Tahoma" w:cs="Tahoma"/>
        </w:rPr>
        <w:t>.</w:t>
      </w:r>
    </w:p>
    <w:p w14:paraId="13FF1DBD" w14:textId="77777777"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Zamawiający niezwłocznie udzieli wyjaśnień, jednakże nie później niż na 2 dni przed upływem terminu składania ofert, o ile wniosek o wyjaśnienie SWZ wpłynie do </w:t>
      </w:r>
      <w:r w:rsidR="00AF2262" w:rsidRPr="00DA2099">
        <w:rPr>
          <w:rFonts w:ascii="Tahoma" w:hAnsi="Tahoma" w:cs="Tahoma"/>
        </w:rPr>
        <w:t>z</w:t>
      </w:r>
      <w:r w:rsidRPr="00DA2099">
        <w:rPr>
          <w:rFonts w:ascii="Tahoma" w:hAnsi="Tahoma" w:cs="Tahoma"/>
        </w:rPr>
        <w:t xml:space="preserve">amawiającego nie później niż na 4 dni przed </w:t>
      </w:r>
      <w:r w:rsidR="00531B9A" w:rsidRPr="00DA2099">
        <w:rPr>
          <w:rFonts w:ascii="Tahoma" w:hAnsi="Tahoma" w:cs="Tahoma"/>
        </w:rPr>
        <w:t xml:space="preserve">upływem terminu składania ofert. </w:t>
      </w:r>
    </w:p>
    <w:p w14:paraId="53303252" w14:textId="343A0298"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Wszelkie wyjaśnienia, </w:t>
      </w:r>
      <w:r w:rsidRPr="001B1F49">
        <w:rPr>
          <w:rFonts w:ascii="Tahoma" w:hAnsi="Tahoma" w:cs="Tahoma"/>
        </w:rPr>
        <w:t xml:space="preserve">modyfikacje treści SWZ oraz inne informacje związane z niniejszym postępowaniem, </w:t>
      </w:r>
      <w:r w:rsidR="005B201B" w:rsidRPr="001B1F49">
        <w:rPr>
          <w:rFonts w:ascii="Tahoma" w:hAnsi="Tahoma" w:cs="Tahoma"/>
        </w:rPr>
        <w:t>z</w:t>
      </w:r>
      <w:r w:rsidRPr="001B1F49">
        <w:rPr>
          <w:rFonts w:ascii="Tahoma" w:hAnsi="Tahoma" w:cs="Tahoma"/>
        </w:rPr>
        <w:t>amawiający będzie zamieszczał na</w:t>
      </w:r>
      <w:r w:rsidRPr="00DA2099">
        <w:rPr>
          <w:rFonts w:ascii="Tahoma" w:hAnsi="Tahoma" w:cs="Tahoma"/>
        </w:rPr>
        <w:t xml:space="preserve"> </w:t>
      </w:r>
      <w:r w:rsidR="006A04DD" w:rsidRPr="00DA2099">
        <w:rPr>
          <w:rFonts w:ascii="Tahoma" w:hAnsi="Tahoma" w:cs="Tahoma"/>
        </w:rPr>
        <w:t xml:space="preserve">Platformie </w:t>
      </w:r>
      <w:r w:rsidR="00770FB7" w:rsidRPr="00770FB7">
        <w:rPr>
          <w:rFonts w:ascii="Tahoma" w:hAnsi="Tahoma" w:cs="Tahoma"/>
        </w:rPr>
        <w:t>e-Zamówienia</w:t>
      </w:r>
      <w:r w:rsidR="006A04DD" w:rsidRPr="00DA2099">
        <w:rPr>
          <w:rFonts w:ascii="Tahoma" w:hAnsi="Tahoma" w:cs="Tahoma"/>
        </w:rPr>
        <w:t xml:space="preserve"> </w:t>
      </w:r>
      <w:r w:rsidR="00E0177C">
        <w:rPr>
          <w:rFonts w:ascii="Tahoma" w:hAnsi="Tahoma" w:cs="Tahoma"/>
        </w:rPr>
        <w:t>(</w:t>
      </w:r>
      <w:r w:rsidR="00E0177C" w:rsidRPr="00E0177C">
        <w:rPr>
          <w:rFonts w:ascii="Tahoma" w:hAnsi="Tahoma" w:cs="Tahoma"/>
        </w:rPr>
        <w:t>link do postępowania oraz ID postępowania w</w:t>
      </w:r>
      <w:r w:rsidR="00B76367">
        <w:rPr>
          <w:rFonts w:ascii="Tahoma" w:hAnsi="Tahoma" w:cs="Tahoma"/>
        </w:rPr>
        <w:t> </w:t>
      </w:r>
      <w:r w:rsidR="00E0177C" w:rsidRPr="00E0177C">
        <w:rPr>
          <w:rFonts w:ascii="Tahoma" w:hAnsi="Tahoma" w:cs="Tahoma"/>
        </w:rPr>
        <w:t>rozdziale I</w:t>
      </w:r>
      <w:r w:rsidR="00623AC3">
        <w:rPr>
          <w:rFonts w:ascii="Tahoma" w:hAnsi="Tahoma" w:cs="Tahoma"/>
        </w:rPr>
        <w:t>I</w:t>
      </w:r>
      <w:r w:rsidR="00E0177C" w:rsidRPr="00E0177C">
        <w:rPr>
          <w:rFonts w:ascii="Tahoma" w:hAnsi="Tahoma" w:cs="Tahoma"/>
        </w:rPr>
        <w:t xml:space="preserve"> </w:t>
      </w:r>
      <w:r w:rsidR="00C619DF">
        <w:rPr>
          <w:rFonts w:ascii="Tahoma" w:hAnsi="Tahoma" w:cs="Tahoma"/>
        </w:rPr>
        <w:t xml:space="preserve">dział I </w:t>
      </w:r>
      <w:r w:rsidR="00E0177C" w:rsidRPr="00E0177C">
        <w:rPr>
          <w:rFonts w:ascii="Tahoma" w:hAnsi="Tahoma" w:cs="Tahoma"/>
        </w:rPr>
        <w:t>SWZ</w:t>
      </w:r>
      <w:r w:rsidR="00E0177C">
        <w:rPr>
          <w:rFonts w:ascii="Tahoma" w:hAnsi="Tahoma" w:cs="Tahoma"/>
        </w:rPr>
        <w:t>)</w:t>
      </w:r>
      <w:r w:rsidR="00C823F6" w:rsidRPr="00DA2099">
        <w:rPr>
          <w:rFonts w:ascii="Tahoma" w:hAnsi="Tahoma" w:cs="Tahoma"/>
        </w:rPr>
        <w:t>.</w:t>
      </w:r>
    </w:p>
    <w:p w14:paraId="683C9359" w14:textId="57B6DCC2"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W uzasadnionych przypadkach </w:t>
      </w:r>
      <w:r w:rsidR="00AF2262" w:rsidRPr="00DA2099">
        <w:rPr>
          <w:rFonts w:ascii="Tahoma" w:hAnsi="Tahoma" w:cs="Tahoma"/>
        </w:rPr>
        <w:t>z</w:t>
      </w:r>
      <w:r w:rsidRPr="00DA2099">
        <w:rPr>
          <w:rFonts w:ascii="Tahoma" w:hAnsi="Tahoma" w:cs="Tahoma"/>
        </w:rPr>
        <w:t xml:space="preserve">amawiający może przed upływem terminu składania ofert zmienić treść SWZ. Każda wprowadzona przez </w:t>
      </w:r>
      <w:r w:rsidR="00AF2262" w:rsidRPr="00DA2099">
        <w:rPr>
          <w:rFonts w:ascii="Tahoma" w:hAnsi="Tahoma" w:cs="Tahoma"/>
        </w:rPr>
        <w:t>z</w:t>
      </w:r>
      <w:r w:rsidRPr="00DA2099">
        <w:rPr>
          <w:rFonts w:ascii="Tahoma" w:hAnsi="Tahoma" w:cs="Tahoma"/>
        </w:rPr>
        <w:t xml:space="preserve">amawiającego zmiana staje się w takim przypadku częścią SWZ. Dokonaną zmianę treści SWZ </w:t>
      </w:r>
      <w:r w:rsidR="00AF2262" w:rsidRPr="00DA2099">
        <w:rPr>
          <w:rFonts w:ascii="Tahoma" w:hAnsi="Tahoma" w:cs="Tahoma"/>
        </w:rPr>
        <w:t>z</w:t>
      </w:r>
      <w:r w:rsidRPr="00DA2099">
        <w:rPr>
          <w:rFonts w:ascii="Tahoma" w:hAnsi="Tahoma" w:cs="Tahoma"/>
        </w:rPr>
        <w:t xml:space="preserve">amawiający udostępnia na </w:t>
      </w:r>
      <w:r w:rsidR="006A04DD" w:rsidRPr="00DA2099">
        <w:rPr>
          <w:rFonts w:ascii="Tahoma" w:hAnsi="Tahoma" w:cs="Tahoma"/>
        </w:rPr>
        <w:t xml:space="preserve">Platformie </w:t>
      </w:r>
      <w:r w:rsidR="00770FB7" w:rsidRPr="00770FB7">
        <w:rPr>
          <w:rFonts w:ascii="Tahoma" w:hAnsi="Tahoma" w:cs="Tahoma"/>
        </w:rPr>
        <w:t>e-Zamówienia</w:t>
      </w:r>
      <w:r w:rsidRPr="00DA2099">
        <w:rPr>
          <w:rFonts w:ascii="Tahoma" w:hAnsi="Tahoma" w:cs="Tahoma"/>
        </w:rPr>
        <w:t>.</w:t>
      </w:r>
    </w:p>
    <w:p w14:paraId="194AE56B" w14:textId="546FE7E8" w:rsidR="00DA2099" w:rsidRPr="000942F1" w:rsidRDefault="009E26A6" w:rsidP="00015204">
      <w:pPr>
        <w:pStyle w:val="Standard"/>
        <w:numPr>
          <w:ilvl w:val="0"/>
          <w:numId w:val="394"/>
        </w:numPr>
        <w:spacing w:after="180" w:line="276" w:lineRule="auto"/>
        <w:ind w:left="284" w:hanging="284"/>
        <w:jc w:val="left"/>
        <w:rPr>
          <w:rFonts w:ascii="Tahoma" w:hAnsi="Tahoma" w:cs="Tahoma"/>
        </w:rPr>
      </w:pPr>
      <w:r w:rsidRPr="00DA2099">
        <w:rPr>
          <w:rFonts w:ascii="Tahoma" w:hAnsi="Tahoma" w:cs="Tahoma"/>
        </w:rPr>
        <w:t xml:space="preserve">Zamawiający oświadcza, iż nie zamierza zwoływać zebrania </w:t>
      </w:r>
      <w:r w:rsidR="00AF2262" w:rsidRPr="00DA2099">
        <w:rPr>
          <w:rFonts w:ascii="Tahoma" w:hAnsi="Tahoma" w:cs="Tahoma"/>
        </w:rPr>
        <w:t>w</w:t>
      </w:r>
      <w:r w:rsidRPr="00DA2099">
        <w:rPr>
          <w:rFonts w:ascii="Tahoma" w:hAnsi="Tahoma" w:cs="Tahoma"/>
        </w:rPr>
        <w:t>ykonawców w celu wyjaśnienia treści SWZ.</w:t>
      </w:r>
    </w:p>
    <w:p w14:paraId="266C0C6B" w14:textId="04F3AB28" w:rsidR="00A400E4" w:rsidRPr="00A368FF" w:rsidRDefault="00A400E4" w:rsidP="00A368FF">
      <w:pPr>
        <w:pStyle w:val="Nagwek2"/>
        <w:numPr>
          <w:ilvl w:val="0"/>
          <w:numId w:val="393"/>
        </w:numPr>
        <w:spacing w:before="0" w:line="276" w:lineRule="auto"/>
        <w:rPr>
          <w:rFonts w:ascii="Tahoma" w:hAnsi="Tahoma" w:cs="Tahoma"/>
          <w:i/>
          <w:iCs/>
          <w:sz w:val="20"/>
          <w:szCs w:val="20"/>
        </w:rPr>
      </w:pPr>
      <w:bookmarkStart w:id="24" w:name="_Toc214947262"/>
      <w:r w:rsidRPr="00A368FF">
        <w:rPr>
          <w:rFonts w:ascii="Tahoma" w:hAnsi="Tahoma" w:cs="Tahoma"/>
          <w:i/>
          <w:iCs/>
          <w:sz w:val="20"/>
          <w:szCs w:val="20"/>
        </w:rPr>
        <w:t>Termin związania ofertą.</w:t>
      </w:r>
      <w:bookmarkEnd w:id="24"/>
    </w:p>
    <w:p w14:paraId="25156AB5" w14:textId="1E1F0DBB" w:rsidR="00F210F6" w:rsidRPr="00A368FF" w:rsidRDefault="00F210F6" w:rsidP="00A368FF">
      <w:pPr>
        <w:pStyle w:val="Akapitzlist"/>
        <w:numPr>
          <w:ilvl w:val="0"/>
          <w:numId w:val="388"/>
        </w:numPr>
        <w:autoSpaceDE w:val="0"/>
        <w:adjustRightInd w:val="0"/>
        <w:spacing w:after="0" w:line="276" w:lineRule="auto"/>
        <w:ind w:left="284" w:hanging="284"/>
        <w:jc w:val="left"/>
        <w:rPr>
          <w:rFonts w:ascii="Tahoma" w:eastAsiaTheme="minorHAnsi" w:hAnsi="Tahoma" w:cs="Tahoma"/>
          <w:b/>
          <w:bCs/>
          <w:sz w:val="20"/>
          <w:szCs w:val="20"/>
        </w:rPr>
      </w:pPr>
      <w:r w:rsidRPr="00A368FF">
        <w:rPr>
          <w:rFonts w:ascii="Tahoma" w:eastAsiaTheme="minorHAnsi" w:hAnsi="Tahoma" w:cs="Tahoma"/>
          <w:sz w:val="20"/>
          <w:szCs w:val="20"/>
        </w:rPr>
        <w:t>Wykonawca jest związany ofertą do dnia:</w:t>
      </w:r>
      <w:r w:rsidR="00A72176" w:rsidRPr="00A368FF">
        <w:rPr>
          <w:rFonts w:ascii="Tahoma" w:eastAsiaTheme="minorHAnsi" w:hAnsi="Tahoma" w:cs="Tahoma"/>
          <w:sz w:val="20"/>
          <w:szCs w:val="20"/>
        </w:rPr>
        <w:t xml:space="preserve"> </w:t>
      </w:r>
      <w:r w:rsidR="004608B6">
        <w:rPr>
          <w:rFonts w:ascii="Tahoma" w:eastAsiaTheme="minorHAnsi" w:hAnsi="Tahoma" w:cs="Tahoma"/>
          <w:b/>
          <w:bCs/>
          <w:sz w:val="20"/>
          <w:szCs w:val="20"/>
        </w:rPr>
        <w:t>7</w:t>
      </w:r>
      <w:r w:rsidR="00963898">
        <w:rPr>
          <w:rFonts w:ascii="Tahoma" w:eastAsiaTheme="minorHAnsi" w:hAnsi="Tahoma" w:cs="Tahoma"/>
          <w:b/>
          <w:bCs/>
          <w:sz w:val="20"/>
          <w:szCs w:val="20"/>
        </w:rPr>
        <w:t>.01.2026</w:t>
      </w:r>
      <w:r w:rsidR="0051163C" w:rsidRPr="00A368FF">
        <w:rPr>
          <w:rFonts w:ascii="Tahoma" w:eastAsiaTheme="minorHAnsi" w:hAnsi="Tahoma" w:cs="Tahoma"/>
          <w:b/>
          <w:bCs/>
          <w:sz w:val="20"/>
          <w:szCs w:val="20"/>
        </w:rPr>
        <w:t xml:space="preserve"> r.</w:t>
      </w:r>
    </w:p>
    <w:p w14:paraId="41AB62CB" w14:textId="48B053BA" w:rsidR="00F210F6" w:rsidRPr="008141E9" w:rsidRDefault="00F210F6" w:rsidP="00A368FF">
      <w:pPr>
        <w:pStyle w:val="Akapitzlist"/>
        <w:numPr>
          <w:ilvl w:val="0"/>
          <w:numId w:val="388"/>
        </w:numPr>
        <w:autoSpaceDE w:val="0"/>
        <w:adjustRightInd w:val="0"/>
        <w:spacing w:after="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W przypadku gdy wybór najkorzystniejszej oferty nie nastąpi przed upływem terminu zw</w:t>
      </w:r>
      <w:r w:rsidR="00730272" w:rsidRPr="008141E9">
        <w:rPr>
          <w:rFonts w:ascii="Tahoma" w:eastAsiaTheme="minorHAnsi" w:hAnsi="Tahoma" w:cs="Tahoma"/>
          <w:sz w:val="20"/>
          <w:szCs w:val="20"/>
        </w:rPr>
        <w:t>iązania ofertą określonego w pkt</w:t>
      </w:r>
      <w:r w:rsidRPr="008141E9">
        <w:rPr>
          <w:rFonts w:ascii="Tahoma" w:eastAsiaTheme="minorHAnsi" w:hAnsi="Tahoma" w:cs="Tahoma"/>
          <w:sz w:val="20"/>
          <w:szCs w:val="20"/>
        </w:rPr>
        <w:t xml:space="preserve"> 1 powyżej, </w:t>
      </w:r>
      <w:r w:rsidR="00D13A50" w:rsidRPr="008141E9">
        <w:rPr>
          <w:rFonts w:ascii="Tahoma" w:eastAsiaTheme="minorHAnsi" w:hAnsi="Tahoma" w:cs="Tahoma"/>
          <w:sz w:val="20"/>
          <w:szCs w:val="20"/>
        </w:rPr>
        <w:t>z</w:t>
      </w:r>
      <w:r w:rsidRPr="008141E9">
        <w:rPr>
          <w:rFonts w:ascii="Tahoma" w:eastAsiaTheme="minorHAnsi" w:hAnsi="Tahoma" w:cs="Tahoma"/>
          <w:sz w:val="20"/>
          <w:szCs w:val="20"/>
        </w:rPr>
        <w:t xml:space="preserve">amawiający przed upływem terminu związania ofertą zwraca się jednokrotnie do wykonawców o wyrażenie zgody na przedłużenie tego terminu o wskazywany przez niego okres, nie dłuższy niż </w:t>
      </w:r>
      <w:r w:rsidR="007C3E9F" w:rsidRPr="008141E9">
        <w:rPr>
          <w:rFonts w:ascii="Tahoma" w:eastAsiaTheme="minorHAnsi" w:hAnsi="Tahoma" w:cs="Tahoma"/>
          <w:sz w:val="20"/>
          <w:szCs w:val="20"/>
        </w:rPr>
        <w:t>3</w:t>
      </w:r>
      <w:r w:rsidRPr="008141E9">
        <w:rPr>
          <w:rFonts w:ascii="Tahoma" w:eastAsiaTheme="minorHAnsi" w:hAnsi="Tahoma" w:cs="Tahoma"/>
          <w:sz w:val="20"/>
          <w:szCs w:val="20"/>
        </w:rPr>
        <w:t xml:space="preserve">0 dni. </w:t>
      </w:r>
    </w:p>
    <w:p w14:paraId="062182FF" w14:textId="2BB3C0F6" w:rsidR="00FA386B" w:rsidRPr="000942F1" w:rsidRDefault="00F210F6" w:rsidP="00A368FF">
      <w:pPr>
        <w:pStyle w:val="Akapitzlist"/>
        <w:numPr>
          <w:ilvl w:val="0"/>
          <w:numId w:val="388"/>
        </w:numPr>
        <w:autoSpaceDE w:val="0"/>
        <w:adjustRightInd w:val="0"/>
        <w:spacing w:after="18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Przedłużenie terminu związ</w:t>
      </w:r>
      <w:r w:rsidR="00730272" w:rsidRPr="008141E9">
        <w:rPr>
          <w:rFonts w:ascii="Tahoma" w:eastAsiaTheme="minorHAnsi" w:hAnsi="Tahoma" w:cs="Tahoma"/>
          <w:sz w:val="20"/>
          <w:szCs w:val="20"/>
        </w:rPr>
        <w:t xml:space="preserve">ania ofertą, o którym mowa w pkt </w:t>
      </w:r>
      <w:r w:rsidRPr="008141E9">
        <w:rPr>
          <w:rFonts w:ascii="Tahoma" w:eastAsiaTheme="minorHAnsi" w:hAnsi="Tahoma" w:cs="Tahoma"/>
          <w:sz w:val="20"/>
          <w:szCs w:val="20"/>
        </w:rPr>
        <w:t>2 powyżej, wymaga złożenia przez wykonawcę pisemnego oświadczenia o wyrażeniu zgody na przedłużenie terminu związania ofertą.</w:t>
      </w:r>
    </w:p>
    <w:p w14:paraId="031E6EE4" w14:textId="37E84A23" w:rsidR="006C011B" w:rsidRPr="000942F1" w:rsidRDefault="00F25B54" w:rsidP="00015204">
      <w:pPr>
        <w:pStyle w:val="Nagwek2"/>
        <w:numPr>
          <w:ilvl w:val="0"/>
          <w:numId w:val="393"/>
        </w:numPr>
        <w:spacing w:before="0" w:line="276" w:lineRule="auto"/>
        <w:jc w:val="left"/>
        <w:rPr>
          <w:rFonts w:ascii="Tahoma" w:hAnsi="Tahoma" w:cs="Tahoma"/>
          <w:i/>
          <w:iCs/>
          <w:sz w:val="20"/>
          <w:szCs w:val="20"/>
        </w:rPr>
      </w:pPr>
      <w:r w:rsidRPr="000942F1">
        <w:rPr>
          <w:rFonts w:ascii="Tahoma" w:hAnsi="Tahoma" w:cs="Tahoma"/>
          <w:i/>
          <w:iCs/>
          <w:sz w:val="20"/>
          <w:szCs w:val="20"/>
        </w:rPr>
        <w:t xml:space="preserve"> </w:t>
      </w:r>
      <w:bookmarkStart w:id="25" w:name="_Toc214947263"/>
      <w:r w:rsidR="006C011B" w:rsidRPr="000942F1">
        <w:rPr>
          <w:rFonts w:ascii="Tahoma" w:hAnsi="Tahoma" w:cs="Tahoma"/>
          <w:i/>
          <w:iCs/>
          <w:sz w:val="20"/>
          <w:szCs w:val="20"/>
        </w:rPr>
        <w:t>Opis sposobu przygotowania</w:t>
      </w:r>
      <w:r w:rsidR="00431B1E" w:rsidRPr="000942F1">
        <w:rPr>
          <w:rFonts w:ascii="Tahoma" w:hAnsi="Tahoma" w:cs="Tahoma"/>
          <w:i/>
          <w:iCs/>
          <w:sz w:val="20"/>
          <w:szCs w:val="20"/>
        </w:rPr>
        <w:t xml:space="preserve"> i złożenia</w:t>
      </w:r>
      <w:r w:rsidR="006C011B" w:rsidRPr="000942F1">
        <w:rPr>
          <w:rFonts w:ascii="Tahoma" w:hAnsi="Tahoma" w:cs="Tahoma"/>
          <w:i/>
          <w:iCs/>
          <w:sz w:val="20"/>
          <w:szCs w:val="20"/>
        </w:rPr>
        <w:t xml:space="preserve"> oferty.</w:t>
      </w:r>
      <w:bookmarkEnd w:id="25"/>
    </w:p>
    <w:p w14:paraId="4190E1B7" w14:textId="4615CAAA" w:rsidR="006C011B" w:rsidRPr="008141E9" w:rsidRDefault="006C011B"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 xml:space="preserve">Wykonawca ma prawo złożyć </w:t>
      </w:r>
      <w:r w:rsidR="008B53DC" w:rsidRPr="008141E9">
        <w:rPr>
          <w:rFonts w:ascii="Tahoma" w:hAnsi="Tahoma" w:cs="Tahoma"/>
        </w:rPr>
        <w:t xml:space="preserve">tylko jedną </w:t>
      </w:r>
      <w:r w:rsidRPr="008141E9">
        <w:rPr>
          <w:rFonts w:ascii="Tahoma" w:hAnsi="Tahoma" w:cs="Tahoma"/>
        </w:rPr>
        <w:t xml:space="preserve">ofertę wypełniając odpowiednio </w:t>
      </w:r>
      <w:r w:rsidR="0022601F">
        <w:rPr>
          <w:rFonts w:ascii="Tahoma" w:hAnsi="Tahoma" w:cs="Tahoma"/>
          <w:bCs/>
        </w:rPr>
        <w:t>F</w:t>
      </w:r>
      <w:r w:rsidRPr="008141E9">
        <w:rPr>
          <w:rFonts w:ascii="Tahoma" w:hAnsi="Tahoma" w:cs="Tahoma"/>
          <w:bCs/>
        </w:rPr>
        <w:t>ormularz oferty</w:t>
      </w:r>
      <w:r w:rsidR="008B53DC" w:rsidRPr="008141E9">
        <w:rPr>
          <w:rFonts w:ascii="Tahoma" w:hAnsi="Tahoma" w:cs="Tahoma"/>
        </w:rPr>
        <w:t xml:space="preserve"> </w:t>
      </w:r>
      <w:r w:rsidR="0022601F">
        <w:rPr>
          <w:rFonts w:ascii="Tahoma" w:hAnsi="Tahoma" w:cs="Tahoma"/>
        </w:rPr>
        <w:t>(</w:t>
      </w:r>
      <w:r w:rsidR="0022601F" w:rsidRPr="008141E9">
        <w:rPr>
          <w:rFonts w:ascii="Tahoma" w:hAnsi="Tahoma" w:cs="Tahoma"/>
        </w:rPr>
        <w:t>załącznik nr 1 do Działu III SWZ</w:t>
      </w:r>
      <w:r w:rsidR="0022601F">
        <w:rPr>
          <w:rFonts w:ascii="Tahoma" w:hAnsi="Tahoma" w:cs="Tahoma"/>
        </w:rPr>
        <w:t>)</w:t>
      </w:r>
      <w:r w:rsidR="0022601F" w:rsidRPr="008141E9">
        <w:rPr>
          <w:rFonts w:ascii="Tahoma" w:hAnsi="Tahoma" w:cs="Tahoma"/>
        </w:rPr>
        <w:t xml:space="preserve"> </w:t>
      </w:r>
      <w:r w:rsidR="008B53DC" w:rsidRPr="008141E9">
        <w:rPr>
          <w:rFonts w:ascii="Tahoma" w:hAnsi="Tahoma" w:cs="Tahoma"/>
        </w:rPr>
        <w:t>lub według takiego samego schematu</w:t>
      </w:r>
      <w:r w:rsidRPr="008141E9">
        <w:rPr>
          <w:rFonts w:ascii="Tahoma" w:hAnsi="Tahoma" w:cs="Tahoma"/>
        </w:rPr>
        <w:t>. Do oferty należy dołączyć wszystkie dokumenty i oświadczenia wymagane odpowiednimi postanowieniami SWZ.</w:t>
      </w:r>
    </w:p>
    <w:p w14:paraId="6E300EDC" w14:textId="684ACAB1" w:rsidR="006C011B" w:rsidRPr="008141E9" w:rsidRDefault="006C011B"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Oferta wraz ze stanowiącymi jej integralną część wszystkimi załącznikami (dokumentami i oświadczeniami) stanowi jedną całość</w:t>
      </w:r>
      <w:r w:rsidRPr="008141E9">
        <w:rPr>
          <w:rFonts w:ascii="Tahoma" w:hAnsi="Tahoma" w:cs="Tahoma"/>
          <w:bCs/>
          <w:iCs/>
        </w:rPr>
        <w:t xml:space="preserve"> i powinna być przygotowana zgodnie z wymogami </w:t>
      </w:r>
      <w:r w:rsidR="008B53DC" w:rsidRPr="008141E9">
        <w:rPr>
          <w:rFonts w:ascii="Tahoma" w:hAnsi="Tahoma" w:cs="Tahoma"/>
          <w:bCs/>
          <w:iCs/>
        </w:rPr>
        <w:t>S</w:t>
      </w:r>
      <w:r w:rsidRPr="008141E9">
        <w:rPr>
          <w:rFonts w:ascii="Tahoma" w:hAnsi="Tahoma" w:cs="Tahoma"/>
          <w:bCs/>
          <w:iCs/>
        </w:rPr>
        <w:t xml:space="preserve">WZ oraz ustawy </w:t>
      </w:r>
      <w:proofErr w:type="spellStart"/>
      <w:r w:rsidRPr="008141E9">
        <w:rPr>
          <w:rFonts w:ascii="Tahoma" w:hAnsi="Tahoma" w:cs="Tahoma"/>
          <w:bCs/>
          <w:iCs/>
        </w:rPr>
        <w:t>Pzp</w:t>
      </w:r>
      <w:proofErr w:type="spellEnd"/>
      <w:r w:rsidRPr="008141E9">
        <w:rPr>
          <w:rFonts w:ascii="Tahoma" w:hAnsi="Tahoma" w:cs="Tahoma"/>
          <w:bCs/>
          <w:iCs/>
        </w:rPr>
        <w:t>.</w:t>
      </w:r>
    </w:p>
    <w:p w14:paraId="599A47E6" w14:textId="076EA10D" w:rsidR="007124EE" w:rsidRPr="0031782D" w:rsidRDefault="007124EE" w:rsidP="00094BC5">
      <w:pPr>
        <w:pStyle w:val="Standard"/>
        <w:numPr>
          <w:ilvl w:val="0"/>
          <w:numId w:val="355"/>
        </w:numPr>
        <w:spacing w:line="276" w:lineRule="auto"/>
        <w:ind w:left="284" w:hanging="284"/>
        <w:jc w:val="left"/>
        <w:rPr>
          <w:rFonts w:ascii="Tahoma" w:hAnsi="Tahoma" w:cs="Tahoma"/>
        </w:rPr>
      </w:pPr>
      <w:r w:rsidRPr="0031782D">
        <w:rPr>
          <w:rFonts w:ascii="Tahoma" w:hAnsi="Tahoma" w:cs="Tahoma"/>
        </w:rPr>
        <w:t>Podmiotowe środki dowodowe, przedmiotowe środki dowodowe oraz inne dokumenty lub oświadczenia, sporządzone w języku obcym przekazuje się wraz z tłumaczeniem na język polski</w:t>
      </w:r>
      <w:r w:rsidR="00ED2CC1" w:rsidRPr="0031782D">
        <w:rPr>
          <w:rFonts w:ascii="Tahoma" w:hAnsi="Tahoma" w:cs="Tahoma"/>
        </w:rPr>
        <w:t xml:space="preserve"> </w:t>
      </w:r>
      <w:r w:rsidR="00ED2CC1" w:rsidRPr="0031782D">
        <w:rPr>
          <w:rFonts w:ascii="Tahoma" w:hAnsi="Tahoma" w:cs="Tahoma"/>
          <w:b/>
          <w:strike/>
        </w:rPr>
        <w:t xml:space="preserve"> </w:t>
      </w:r>
      <w:r w:rsidR="00ED2CC1" w:rsidRPr="0031782D">
        <w:rPr>
          <w:rFonts w:ascii="Tahoma" w:hAnsi="Tahoma" w:cs="Tahoma"/>
          <w:b/>
        </w:rPr>
        <w:t xml:space="preserve"> nie dotyczy oferty, która musi być sporządzona w języku polskim</w:t>
      </w:r>
      <w:r w:rsidR="00ED2CC1" w:rsidRPr="0031782D">
        <w:rPr>
          <w:rFonts w:ascii="Tahoma" w:hAnsi="Tahoma" w:cs="Tahoma"/>
        </w:rPr>
        <w:t>.</w:t>
      </w:r>
    </w:p>
    <w:p w14:paraId="65F9F46A" w14:textId="57C4E905" w:rsidR="00431B1E" w:rsidRPr="008141E9" w:rsidRDefault="00431B1E"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Oferta musi być podpisana przez osobę/y upoważnioną/e do reprezentowania wykonawcy.</w:t>
      </w:r>
    </w:p>
    <w:p w14:paraId="0E9BCFF6" w14:textId="753E6E1B" w:rsidR="00A63E27" w:rsidRPr="00380568" w:rsidRDefault="00865359" w:rsidP="00094BC5">
      <w:pPr>
        <w:pStyle w:val="Standard"/>
        <w:numPr>
          <w:ilvl w:val="0"/>
          <w:numId w:val="355"/>
        </w:numPr>
        <w:spacing w:line="276" w:lineRule="auto"/>
        <w:ind w:left="284" w:hanging="284"/>
        <w:jc w:val="left"/>
        <w:rPr>
          <w:rFonts w:ascii="Tahoma" w:hAnsi="Tahoma" w:cs="Tahoma"/>
        </w:rPr>
      </w:pPr>
      <w:r w:rsidRPr="00380568">
        <w:rPr>
          <w:rFonts w:ascii="Tahoma" w:hAnsi="Tahoma" w:cs="Tahoma"/>
        </w:rPr>
        <w:t xml:space="preserve">Wykonawca zobowiązany jest złożyć wraz z </w:t>
      </w:r>
      <w:r w:rsidR="00B147D1" w:rsidRPr="00380568">
        <w:rPr>
          <w:rFonts w:ascii="Tahoma" w:hAnsi="Tahoma" w:cs="Tahoma"/>
        </w:rPr>
        <w:t>ofertą</w:t>
      </w:r>
      <w:r w:rsidR="00155C43" w:rsidRPr="00380568">
        <w:rPr>
          <w:rFonts w:ascii="Tahoma" w:hAnsi="Tahoma" w:cs="Tahoma"/>
        </w:rPr>
        <w:t xml:space="preserve"> (</w:t>
      </w:r>
      <w:r w:rsidR="00B147D1" w:rsidRPr="00380568">
        <w:rPr>
          <w:rFonts w:ascii="Tahoma" w:hAnsi="Tahoma" w:cs="Tahoma"/>
        </w:rPr>
        <w:t xml:space="preserve">sporządzoną na </w:t>
      </w:r>
      <w:r w:rsidR="00D14CE1">
        <w:rPr>
          <w:rFonts w:ascii="Tahoma" w:hAnsi="Tahoma" w:cs="Tahoma"/>
        </w:rPr>
        <w:t>F</w:t>
      </w:r>
      <w:r w:rsidR="00B147D1" w:rsidRPr="00380568">
        <w:rPr>
          <w:rFonts w:ascii="Tahoma" w:hAnsi="Tahoma" w:cs="Tahoma"/>
        </w:rPr>
        <w:t xml:space="preserve">ormularzu oferty - </w:t>
      </w:r>
      <w:r w:rsidR="00155C43" w:rsidRPr="00380568">
        <w:rPr>
          <w:rFonts w:ascii="Tahoma" w:hAnsi="Tahoma" w:cs="Tahoma"/>
        </w:rPr>
        <w:t>załącznik nr 1 do Działu II</w:t>
      </w:r>
      <w:r w:rsidR="00C84109" w:rsidRPr="00380568">
        <w:rPr>
          <w:rFonts w:ascii="Tahoma" w:hAnsi="Tahoma" w:cs="Tahoma"/>
        </w:rPr>
        <w:t>I</w:t>
      </w:r>
      <w:r w:rsidR="00155C43" w:rsidRPr="00380568">
        <w:rPr>
          <w:rFonts w:ascii="Tahoma" w:hAnsi="Tahoma" w:cs="Tahoma"/>
        </w:rPr>
        <w:t xml:space="preserve"> SWZ)</w:t>
      </w:r>
      <w:r w:rsidRPr="00380568">
        <w:rPr>
          <w:rFonts w:ascii="Tahoma" w:hAnsi="Tahoma" w:cs="Tahoma"/>
        </w:rPr>
        <w:t>:</w:t>
      </w:r>
    </w:p>
    <w:p w14:paraId="4708538C" w14:textId="1E26071F" w:rsidR="0046720D" w:rsidRPr="0046720D" w:rsidRDefault="0046720D" w:rsidP="00094BC5">
      <w:pPr>
        <w:pStyle w:val="Standard"/>
        <w:numPr>
          <w:ilvl w:val="0"/>
          <w:numId w:val="382"/>
        </w:numPr>
        <w:spacing w:line="276" w:lineRule="auto"/>
        <w:ind w:left="567" w:hanging="283"/>
        <w:jc w:val="left"/>
        <w:rPr>
          <w:rFonts w:ascii="Tahoma" w:hAnsi="Tahoma" w:cs="Tahoma"/>
        </w:rPr>
      </w:pPr>
      <w:r w:rsidRPr="0046720D">
        <w:rPr>
          <w:rFonts w:ascii="Tahoma" w:hAnsi="Tahoma" w:cs="Tahoma"/>
        </w:rPr>
        <w:t xml:space="preserve">Oświadczenie, o którym mowa w art. 125 ust. 1 ustawy </w:t>
      </w:r>
      <w:proofErr w:type="spellStart"/>
      <w:r w:rsidRPr="0046720D">
        <w:rPr>
          <w:rFonts w:ascii="Tahoma" w:hAnsi="Tahoma" w:cs="Tahoma"/>
        </w:rPr>
        <w:t>Pzp</w:t>
      </w:r>
      <w:proofErr w:type="spellEnd"/>
      <w:r w:rsidRPr="0046720D">
        <w:rPr>
          <w:rFonts w:ascii="Tahoma" w:hAnsi="Tahoma" w:cs="Tahoma"/>
        </w:rPr>
        <w:t xml:space="preserve"> o niepodleganiu wykluczeniu z postępowania, w zakresie wskazanym w rozdziale XIII </w:t>
      </w:r>
      <w:r w:rsidR="00C15089">
        <w:rPr>
          <w:rFonts w:ascii="Tahoma" w:hAnsi="Tahoma" w:cs="Tahoma"/>
        </w:rPr>
        <w:t xml:space="preserve">dział I </w:t>
      </w:r>
      <w:r w:rsidRPr="0046720D">
        <w:rPr>
          <w:rFonts w:ascii="Tahoma" w:hAnsi="Tahoma" w:cs="Tahoma"/>
        </w:rPr>
        <w:t>SWZ – zgodnie z załącznikiem nr 2 do Działu III SWZ. Oświadczenie stanowi dowód potwierdzający brak podstaw wykluczenia wykonawcy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p>
    <w:p w14:paraId="406F6F1E" w14:textId="206DB35E" w:rsidR="003F4293" w:rsidRPr="00380568" w:rsidRDefault="00EC381D" w:rsidP="00094BC5">
      <w:pPr>
        <w:pStyle w:val="Standard"/>
        <w:numPr>
          <w:ilvl w:val="0"/>
          <w:numId w:val="382"/>
        </w:numPr>
        <w:spacing w:line="276" w:lineRule="auto"/>
        <w:ind w:left="567" w:hanging="283"/>
        <w:jc w:val="left"/>
        <w:rPr>
          <w:rFonts w:ascii="Tahoma" w:hAnsi="Tahoma" w:cs="Tahoma"/>
        </w:rPr>
      </w:pPr>
      <w:r w:rsidRPr="00380568">
        <w:rPr>
          <w:rFonts w:ascii="Tahoma" w:hAnsi="Tahoma" w:cs="Tahoma"/>
        </w:rPr>
        <w:t>Pełnomocnictwo (jeżeli dotyczy).</w:t>
      </w:r>
    </w:p>
    <w:p w14:paraId="01B70974" w14:textId="2C5201E4" w:rsidR="00155C43" w:rsidRPr="00EB4E96" w:rsidRDefault="0028063E" w:rsidP="00EB4E96">
      <w:pPr>
        <w:pStyle w:val="Standard"/>
        <w:spacing w:line="276" w:lineRule="auto"/>
        <w:ind w:left="567"/>
        <w:jc w:val="left"/>
        <w:rPr>
          <w:rFonts w:ascii="Tahoma" w:hAnsi="Tahoma" w:cs="Tahoma"/>
          <w:color w:val="EE0000"/>
        </w:rPr>
      </w:pPr>
      <w:r w:rsidRPr="00EB4E96">
        <w:rPr>
          <w:rFonts w:ascii="Tahoma" w:hAnsi="Tahoma" w:cs="Tahoma"/>
        </w:rPr>
        <w:t xml:space="preserve">Upoważnienie osób podpisujących ofertę musi bezpośrednio wynikać z dokumentów dołączonych do oferty, </w:t>
      </w:r>
      <w:r w:rsidRPr="006C6269">
        <w:rPr>
          <w:rFonts w:ascii="Tahoma" w:hAnsi="Tahoma" w:cs="Tahoma"/>
        </w:rPr>
        <w:t xml:space="preserve">jeżeli te osoby nie są wskazane jako upoważnione do jego reprezentacji we właściwym rejestrze lub ewidencji działalności gospodarczej. </w:t>
      </w:r>
      <w:r w:rsidR="00EB4E96" w:rsidRPr="00EB4E96">
        <w:rPr>
          <w:rFonts w:ascii="Tahoma" w:hAnsi="Tahoma" w:cs="Tahoma"/>
        </w:rPr>
        <w:t>W taki</w:t>
      </w:r>
      <w:r w:rsidR="00EB4E96">
        <w:rPr>
          <w:rFonts w:ascii="Tahoma" w:hAnsi="Tahoma" w:cs="Tahoma"/>
        </w:rPr>
        <w:t>m przypadku</w:t>
      </w:r>
      <w:r w:rsidR="00EB4E96" w:rsidRPr="00EB4E96">
        <w:rPr>
          <w:rFonts w:ascii="Tahoma" w:hAnsi="Tahoma" w:cs="Tahoma"/>
        </w:rPr>
        <w:t xml:space="preserve"> </w:t>
      </w:r>
      <w:r w:rsidR="00EC381D" w:rsidRPr="00EB4E96">
        <w:rPr>
          <w:rFonts w:ascii="Tahoma" w:hAnsi="Tahoma" w:cs="Tahoma"/>
        </w:rPr>
        <w:t>do oferty należy dołączyć stosowne pełnomocnictwo w formie oryginału lub kopii potwierdzonej notarialnie, ustanowione do reprezentowania wykonawcy/ów ubiegającego/</w:t>
      </w:r>
      <w:proofErr w:type="spellStart"/>
      <w:r w:rsidR="00EC381D" w:rsidRPr="00EB4E96">
        <w:rPr>
          <w:rFonts w:ascii="Tahoma" w:hAnsi="Tahoma" w:cs="Tahoma"/>
        </w:rPr>
        <w:t>ych</w:t>
      </w:r>
      <w:proofErr w:type="spellEnd"/>
      <w:r w:rsidR="00EC381D" w:rsidRPr="00EB4E96">
        <w:rPr>
          <w:rFonts w:ascii="Tahoma" w:hAnsi="Tahoma" w:cs="Tahoma"/>
        </w:rPr>
        <w:t xml:space="preserve"> się o</w:t>
      </w:r>
      <w:r w:rsidR="00182028" w:rsidRPr="00EB4E96">
        <w:rPr>
          <w:rFonts w:ascii="Tahoma" w:hAnsi="Tahoma" w:cs="Tahoma"/>
        </w:rPr>
        <w:t> </w:t>
      </w:r>
      <w:r w:rsidR="00EC381D" w:rsidRPr="00EB4E96">
        <w:rPr>
          <w:rFonts w:ascii="Tahoma" w:hAnsi="Tahoma" w:cs="Tahoma"/>
        </w:rPr>
        <w:t>udzielenie zamówienia publicznego.</w:t>
      </w:r>
      <w:r w:rsidR="00A07667" w:rsidRPr="00EB4E96">
        <w:rPr>
          <w:rFonts w:ascii="Tahoma" w:hAnsi="Tahoma" w:cs="Tahoma"/>
        </w:rPr>
        <w:t xml:space="preserve"> </w:t>
      </w:r>
      <w:r w:rsidR="00EC381D" w:rsidRPr="008141E9">
        <w:rPr>
          <w:rFonts w:ascii="Tahoma" w:hAnsi="Tahoma" w:cs="Tahoma"/>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r w:rsidR="00A07667">
        <w:rPr>
          <w:rFonts w:ascii="Tahoma" w:hAnsi="Tahoma" w:cs="Tahoma"/>
        </w:rPr>
        <w:t xml:space="preserve"> </w:t>
      </w:r>
      <w:r w:rsidR="00AE4975" w:rsidRPr="008141E9">
        <w:rPr>
          <w:rFonts w:ascii="Tahoma" w:hAnsi="Tahoma" w:cs="Tahoma"/>
        </w:rPr>
        <w:t xml:space="preserve">Pełnomocnictwo przekazuje się w postaci elektronicznej i opatruje kwalifikowanym podpisem elektronicznym, podpisem zaufanym lub podpisem osobistym. </w:t>
      </w:r>
      <w:r w:rsidR="00AE4975" w:rsidRPr="00E16337">
        <w:rPr>
          <w:rFonts w:ascii="Tahoma" w:hAnsi="Tahoma" w:cs="Tahoma"/>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w:t>
      </w:r>
      <w:r w:rsidR="0051163C" w:rsidRPr="00E16337">
        <w:rPr>
          <w:rFonts w:ascii="Tahoma" w:hAnsi="Tahoma" w:cs="Tahoma"/>
        </w:rPr>
        <w:t xml:space="preserve"> pełnomocnictwo) lub notariusz</w:t>
      </w:r>
      <w:r w:rsidR="008A4B25" w:rsidRPr="00E16337">
        <w:rPr>
          <w:rFonts w:ascii="Tahoma" w:hAnsi="Tahoma" w:cs="Tahoma"/>
        </w:rPr>
        <w:t xml:space="preserve">. </w:t>
      </w:r>
    </w:p>
    <w:p w14:paraId="7EE1347B" w14:textId="2F2A39EF" w:rsidR="00D64A51" w:rsidRPr="00D14CE1" w:rsidRDefault="00D64A51" w:rsidP="00094BC5">
      <w:pPr>
        <w:pStyle w:val="Akapitzlist"/>
        <w:numPr>
          <w:ilvl w:val="0"/>
          <w:numId w:val="355"/>
        </w:numPr>
        <w:spacing w:after="0" w:line="276" w:lineRule="auto"/>
        <w:ind w:left="284" w:hanging="284"/>
        <w:jc w:val="left"/>
        <w:rPr>
          <w:rFonts w:ascii="Tahoma" w:hAnsi="Tahoma" w:cs="Tahoma"/>
          <w:sz w:val="20"/>
          <w:szCs w:val="20"/>
          <w:u w:val="single"/>
        </w:rPr>
      </w:pPr>
      <w:r w:rsidRPr="00D14CE1">
        <w:rPr>
          <w:rFonts w:ascii="Tahoma" w:hAnsi="Tahoma" w:cs="Tahoma"/>
          <w:sz w:val="20"/>
          <w:szCs w:val="20"/>
        </w:rPr>
        <w:t xml:space="preserve">Ofertę wraz ze stanowiącymi jej integralną cześć załącznikami należy złożyć pod rygorem nieważności w formie elektronicznej (w postaci elektronicznej opatrzonej kwalifikowanym podpisem elektronicznym) lub w postaci elektronicznej opatrzonej </w:t>
      </w:r>
      <w:r w:rsidRPr="00D14CE1">
        <w:rPr>
          <w:rFonts w:ascii="Tahoma" w:hAnsi="Tahoma" w:cs="Tahoma"/>
          <w:sz w:val="20"/>
          <w:szCs w:val="20"/>
          <w:u w:val="single"/>
        </w:rPr>
        <w:t>podpisem zaufanym</w:t>
      </w:r>
      <w:r w:rsidRPr="00D14CE1">
        <w:rPr>
          <w:rFonts w:ascii="Tahoma" w:hAnsi="Tahoma" w:cs="Tahoma"/>
          <w:sz w:val="20"/>
          <w:szCs w:val="20"/>
        </w:rPr>
        <w:t xml:space="preserve"> w rozumieniu ustawy z dnia 17 lutego 2005 r. o informatyzacji działalności podmiotów realizujących zadania publiczne (tekst jednolity: Dz. U. z </w:t>
      </w:r>
      <w:r w:rsidR="006A15C2" w:rsidRPr="006A15C2">
        <w:rPr>
          <w:rFonts w:ascii="Tahoma" w:hAnsi="Tahoma" w:cs="Tahoma"/>
          <w:sz w:val="20"/>
          <w:szCs w:val="20"/>
        </w:rPr>
        <w:t>2024 r. poz. 1557 ze zm.</w:t>
      </w:r>
      <w:r w:rsidRPr="00D14CE1">
        <w:rPr>
          <w:rFonts w:ascii="Tahoma" w:hAnsi="Tahoma" w:cs="Tahoma"/>
          <w:sz w:val="20"/>
          <w:szCs w:val="20"/>
        </w:rPr>
        <w:t xml:space="preserve">) lub </w:t>
      </w:r>
      <w:r w:rsidRPr="00D14CE1">
        <w:rPr>
          <w:rFonts w:ascii="Tahoma" w:hAnsi="Tahoma" w:cs="Tahoma"/>
          <w:sz w:val="20"/>
          <w:szCs w:val="20"/>
          <w:u w:val="single"/>
        </w:rPr>
        <w:t>podpisem osobistym</w:t>
      </w:r>
      <w:r w:rsidRPr="00D14CE1">
        <w:rPr>
          <w:rFonts w:ascii="Tahoma" w:hAnsi="Tahoma" w:cs="Tahoma"/>
          <w:sz w:val="20"/>
          <w:szCs w:val="20"/>
        </w:rPr>
        <w:t xml:space="preserve"> w rozumieniu ustawy z dnia 6 sierpnia 2010 r. o dowodach osobistych (tekst jednolity: Dz. U. z 2022 r., poz. 671 ze zm.).</w:t>
      </w:r>
      <w:r w:rsidRPr="00D14CE1">
        <w:t xml:space="preserve"> </w:t>
      </w:r>
      <w:r w:rsidRPr="00D14CE1">
        <w:rPr>
          <w:rFonts w:ascii="Tahoma" w:hAnsi="Tahoma" w:cs="Tahoma"/>
          <w:sz w:val="20"/>
          <w:szCs w:val="20"/>
        </w:rPr>
        <w:t xml:space="preserve">Podpis elektroniczny musi zostać złożony bezpośrednio na pliku z ofertą </w:t>
      </w:r>
      <w:r>
        <w:rPr>
          <w:rFonts w:ascii="Tahoma" w:hAnsi="Tahoma" w:cs="Tahoma"/>
          <w:sz w:val="20"/>
          <w:szCs w:val="20"/>
        </w:rPr>
        <w:t>w</w:t>
      </w:r>
      <w:r w:rsidRPr="00D14CE1">
        <w:rPr>
          <w:rFonts w:ascii="Tahoma" w:hAnsi="Tahoma" w:cs="Tahoma"/>
          <w:sz w:val="20"/>
          <w:szCs w:val="20"/>
        </w:rPr>
        <w:t xml:space="preserve">ykonawcy lub na „paczce” dokumentów elektronicznych zawierających ofertę </w:t>
      </w:r>
      <w:r>
        <w:rPr>
          <w:rFonts w:ascii="Tahoma" w:hAnsi="Tahoma" w:cs="Tahoma"/>
          <w:sz w:val="20"/>
          <w:szCs w:val="20"/>
        </w:rPr>
        <w:t>w</w:t>
      </w:r>
      <w:r w:rsidRPr="00D14CE1">
        <w:rPr>
          <w:rFonts w:ascii="Tahoma" w:hAnsi="Tahoma" w:cs="Tahoma"/>
          <w:sz w:val="20"/>
          <w:szCs w:val="20"/>
        </w:rPr>
        <w:t xml:space="preserve">ykonawcy. </w:t>
      </w:r>
    </w:p>
    <w:p w14:paraId="2A181A14" w14:textId="20853A3D" w:rsidR="00D14CE1" w:rsidRPr="00D14CE1" w:rsidRDefault="00D14CE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powinien pobrać Formularz ofert</w:t>
      </w:r>
      <w:r>
        <w:rPr>
          <w:rFonts w:ascii="Tahoma" w:hAnsi="Tahoma" w:cs="Tahoma"/>
          <w:kern w:val="0"/>
          <w:lang w:eastAsia="pl-PL"/>
        </w:rPr>
        <w:t>y i Oświadczenia (udostępnione przez zamawiającego)</w:t>
      </w:r>
      <w:r w:rsidRPr="00D14CE1">
        <w:rPr>
          <w:rFonts w:ascii="Tahoma" w:hAnsi="Tahoma" w:cs="Tahoma"/>
          <w:kern w:val="0"/>
          <w:lang w:eastAsia="pl-PL"/>
        </w:rPr>
        <w:t xml:space="preserve">, zapisać </w:t>
      </w:r>
      <w:r>
        <w:rPr>
          <w:rFonts w:ascii="Tahoma" w:hAnsi="Tahoma" w:cs="Tahoma"/>
          <w:kern w:val="0"/>
          <w:lang w:eastAsia="pl-PL"/>
        </w:rPr>
        <w:t>je</w:t>
      </w:r>
      <w:r w:rsidRPr="00D14CE1">
        <w:rPr>
          <w:rFonts w:ascii="Tahoma" w:hAnsi="Tahoma" w:cs="Tahoma"/>
          <w:kern w:val="0"/>
          <w:lang w:eastAsia="pl-PL"/>
        </w:rPr>
        <w:t xml:space="preserve"> na dysku komputera użytkownika, uzupełnić niezbędnymi danymi wymaganymi przez </w:t>
      </w:r>
      <w:r>
        <w:rPr>
          <w:rFonts w:ascii="Tahoma" w:hAnsi="Tahoma" w:cs="Tahoma"/>
          <w:kern w:val="0"/>
          <w:lang w:eastAsia="pl-PL"/>
        </w:rPr>
        <w:t>z</w:t>
      </w:r>
      <w:r w:rsidRPr="00D14CE1">
        <w:rPr>
          <w:rFonts w:ascii="Tahoma" w:hAnsi="Tahoma" w:cs="Tahoma"/>
          <w:kern w:val="0"/>
          <w:lang w:eastAsia="pl-PL"/>
        </w:rPr>
        <w:t xml:space="preserve">amawiającego i ponownie zapisać na dysku komputera użytkownika oraz podpisać odpowiednim rodzajem podpisu elektronicznego, tj. pod rygorem nieważności – kwalifikowanym podpisem elektronicznym lub podpisem zaufanym lub podpisem osobistym. </w:t>
      </w:r>
    </w:p>
    <w:p w14:paraId="69ED5B4B" w14:textId="5A9B402F" w:rsidR="00431B1E" w:rsidRPr="00380D13" w:rsidRDefault="002F7564" w:rsidP="00094BC5">
      <w:pPr>
        <w:pStyle w:val="Standard"/>
        <w:numPr>
          <w:ilvl w:val="0"/>
          <w:numId w:val="355"/>
        </w:numPr>
        <w:spacing w:line="276" w:lineRule="auto"/>
        <w:ind w:left="284" w:hanging="284"/>
        <w:jc w:val="left"/>
        <w:rPr>
          <w:rFonts w:ascii="Tahoma" w:hAnsi="Tahoma" w:cs="Tahoma"/>
          <w:kern w:val="0"/>
          <w:lang w:eastAsia="pl-PL"/>
        </w:rPr>
      </w:pPr>
      <w:r w:rsidRPr="00380D13">
        <w:rPr>
          <w:rFonts w:ascii="Tahoma" w:hAnsi="Tahoma" w:cs="Tahoma"/>
          <w:kern w:val="0"/>
          <w:lang w:eastAsia="pl-PL"/>
        </w:rPr>
        <w:t xml:space="preserve">Zamawiający rekomenduje stosowanie formatu .pdf. Jednak wykonawca może przygotować ofertę w każdym innym formacie zgodnym z przepisami </w:t>
      </w:r>
      <w:r w:rsidR="004F7955">
        <w:rPr>
          <w:rFonts w:ascii="Tahoma" w:hAnsi="Tahoma" w:cs="Tahoma"/>
          <w:kern w:val="0"/>
          <w:lang w:eastAsia="pl-PL"/>
        </w:rPr>
        <w:t>Rozporządzenia</w:t>
      </w:r>
      <w:r w:rsidRPr="00380D13">
        <w:rPr>
          <w:rFonts w:ascii="Tahoma" w:hAnsi="Tahoma" w:cs="Tahoma"/>
          <w:kern w:val="0"/>
          <w:lang w:eastAsia="pl-PL"/>
        </w:rPr>
        <w:t xml:space="preserve"> Rady Ministrów </w:t>
      </w:r>
      <w:r w:rsidR="004F7955" w:rsidRPr="004F7955">
        <w:rPr>
          <w:rFonts w:ascii="Tahoma" w:hAnsi="Tahoma" w:cs="Tahoma"/>
          <w:kern w:val="0"/>
          <w:lang w:eastAsia="pl-PL"/>
        </w:rPr>
        <w:t>z dnia 21 maja 2024 r. w sprawie Krajowych Ram Interoperacyjności, minimalnych wymagań dla rejestrów publicznych i wymiany informacji w postaci elektronicznej oraz minimalnych wymagań dla systemów teleinformatycznych (tekst jednolity: Dz. U. 2024, poz. 773)</w:t>
      </w:r>
      <w:r w:rsidR="00192C11" w:rsidRPr="00380D13">
        <w:rPr>
          <w:rFonts w:ascii="Tahoma" w:hAnsi="Tahoma" w:cs="Tahoma"/>
        </w:rPr>
        <w:t>.</w:t>
      </w:r>
    </w:p>
    <w:p w14:paraId="584DC932" w14:textId="5E131515" w:rsidR="00192C11" w:rsidRPr="00380568" w:rsidRDefault="00192C11" w:rsidP="00094BC5">
      <w:pPr>
        <w:pStyle w:val="Standard"/>
        <w:numPr>
          <w:ilvl w:val="0"/>
          <w:numId w:val="355"/>
        </w:numPr>
        <w:spacing w:line="276" w:lineRule="auto"/>
        <w:ind w:left="283" w:hanging="284"/>
        <w:jc w:val="left"/>
        <w:rPr>
          <w:rFonts w:ascii="Tahoma" w:hAnsi="Tahoma" w:cs="Tahoma"/>
        </w:rPr>
      </w:pPr>
      <w:r w:rsidRPr="00380568">
        <w:rPr>
          <w:rFonts w:ascii="Tahoma" w:hAnsi="Tahoma" w:cs="Tahom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EAE014B" w14:textId="12954A11" w:rsidR="007A682C" w:rsidRPr="008141E9" w:rsidRDefault="007A682C" w:rsidP="00094BC5">
      <w:pPr>
        <w:pStyle w:val="Standard"/>
        <w:numPr>
          <w:ilvl w:val="0"/>
          <w:numId w:val="355"/>
        </w:numPr>
        <w:spacing w:line="276" w:lineRule="auto"/>
        <w:ind w:left="284" w:hanging="284"/>
        <w:jc w:val="left"/>
        <w:rPr>
          <w:rFonts w:ascii="Tahoma" w:hAnsi="Tahoma" w:cs="Tahoma"/>
        </w:rPr>
      </w:pPr>
      <w:r w:rsidRPr="00380568">
        <w:rPr>
          <w:rFonts w:ascii="Tahoma" w:hAnsi="Tahoma" w:cs="Tahoma"/>
        </w:rPr>
        <w:t xml:space="preserve">W przypadku, gdy w opatrzonej kwalifikowanym podpisem elektronicznym, ofercie lub oświadczeniu wykonawcy, zostały naniesione zmiany, oferta/oświadczenie wykonawcy </w:t>
      </w:r>
      <w:r w:rsidRPr="004110C5">
        <w:rPr>
          <w:rFonts w:ascii="Tahoma" w:hAnsi="Tahoma" w:cs="Tahoma"/>
        </w:rPr>
        <w:t>muszą być ponownie podpisane</w:t>
      </w:r>
      <w:r w:rsidRPr="00380568">
        <w:rPr>
          <w:rFonts w:ascii="Tahoma" w:hAnsi="Tahoma" w:cs="Tahoma"/>
        </w:rPr>
        <w:t xml:space="preserve"> kwalifikowanym podpisem elektronicznym, </w:t>
      </w:r>
      <w:r w:rsidR="00F1745B" w:rsidRPr="00380568">
        <w:rPr>
          <w:rFonts w:ascii="Tahoma" w:hAnsi="Tahoma" w:cs="Tahoma"/>
        </w:rPr>
        <w:t xml:space="preserve">podpisem zaufanym lub podpisem osobistym </w:t>
      </w:r>
      <w:r w:rsidRPr="00380568">
        <w:rPr>
          <w:rFonts w:ascii="Tahoma" w:hAnsi="Tahoma" w:cs="Tahoma"/>
        </w:rPr>
        <w:t>przez wykonawcę lub</w:t>
      </w:r>
      <w:r w:rsidRPr="008141E9">
        <w:rPr>
          <w:rFonts w:ascii="Tahoma" w:hAnsi="Tahoma" w:cs="Tahoma"/>
        </w:rPr>
        <w:t xml:space="preserve"> osobę/y upoważnioną/e do reprezentowania wykonawcy/ów wspólnie ubiegających się o udzielenie zamówienia publicznego.</w:t>
      </w:r>
    </w:p>
    <w:p w14:paraId="30C9DDDC" w14:textId="2052FB70" w:rsidR="00147569" w:rsidRPr="008141E9" w:rsidRDefault="00147569"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Informacje stanowiące tajemnicę przedsiębiorstwa (o której mowa w pkt 1</w:t>
      </w:r>
      <w:r w:rsidR="0018187B">
        <w:rPr>
          <w:rFonts w:ascii="Tahoma" w:hAnsi="Tahoma" w:cs="Tahoma"/>
        </w:rPr>
        <w:t>7</w:t>
      </w:r>
      <w:r w:rsidRPr="008141E9">
        <w:rPr>
          <w:rFonts w:ascii="Tahoma" w:hAnsi="Tahoma" w:cs="Tahoma"/>
        </w:rPr>
        <w:t xml:space="preserve"> rozdz. VIII </w:t>
      </w:r>
      <w:r w:rsidR="00C15089">
        <w:rPr>
          <w:rFonts w:ascii="Tahoma" w:hAnsi="Tahoma" w:cs="Tahoma"/>
        </w:rPr>
        <w:t xml:space="preserve">dział I </w:t>
      </w:r>
      <w:r w:rsidRPr="008141E9">
        <w:rPr>
          <w:rFonts w:ascii="Tahoma" w:hAnsi="Tahoma" w:cs="Tahoma"/>
        </w:rPr>
        <w:t>SWZ)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3768A182" w14:textId="77777777" w:rsidR="002D5F20" w:rsidRDefault="00DA0C94" w:rsidP="009A29A7">
      <w:pPr>
        <w:pStyle w:val="Standard"/>
        <w:spacing w:line="276" w:lineRule="auto"/>
        <w:ind w:left="284"/>
        <w:jc w:val="left"/>
        <w:rPr>
          <w:rFonts w:ascii="Tahoma" w:hAnsi="Tahoma" w:cs="Tahoma"/>
          <w:b/>
          <w:bCs/>
        </w:rPr>
      </w:pPr>
      <w:r w:rsidRPr="008141E9">
        <w:rPr>
          <w:rFonts w:ascii="Tahoma" w:hAnsi="Tahoma" w:cs="Tahoma"/>
          <w:b/>
          <w:bCs/>
        </w:rPr>
        <w:t xml:space="preserve">Plik z tajemnicą przedsiębiorstwa nie </w:t>
      </w:r>
      <w:r w:rsidR="002D5F20" w:rsidRPr="008141E9">
        <w:rPr>
          <w:rFonts w:ascii="Tahoma" w:hAnsi="Tahoma" w:cs="Tahoma"/>
          <w:b/>
          <w:bCs/>
        </w:rPr>
        <w:t>powinien</w:t>
      </w:r>
      <w:r w:rsidRPr="008141E9">
        <w:rPr>
          <w:rFonts w:ascii="Tahoma" w:hAnsi="Tahoma" w:cs="Tahoma"/>
          <w:b/>
          <w:bCs/>
        </w:rPr>
        <w:t xml:space="preserve"> być łączony z innymi plikami </w:t>
      </w:r>
      <w:r w:rsidR="00293D54" w:rsidRPr="008141E9">
        <w:rPr>
          <w:rFonts w:ascii="Tahoma" w:hAnsi="Tahoma" w:cs="Tahoma"/>
          <w:b/>
          <w:bCs/>
        </w:rPr>
        <w:t xml:space="preserve">jawnymi </w:t>
      </w:r>
      <w:r w:rsidRPr="008141E9">
        <w:rPr>
          <w:rFonts w:ascii="Tahoma" w:hAnsi="Tahoma" w:cs="Tahoma"/>
          <w:b/>
          <w:bCs/>
        </w:rPr>
        <w:t xml:space="preserve">w jednym archiwum podpisywanym elektronicznie. </w:t>
      </w:r>
    </w:p>
    <w:p w14:paraId="5B34C1A9" w14:textId="6B2687BF"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Wykonawca składa </w:t>
      </w:r>
      <w:r w:rsidRPr="00203A7D">
        <w:rPr>
          <w:rFonts w:ascii="Tahoma" w:hAnsi="Tahoma" w:cs="Tahoma"/>
          <w:kern w:val="0"/>
          <w:lang w:eastAsia="pl-PL"/>
        </w:rPr>
        <w:t>ofertę</w:t>
      </w:r>
      <w:r w:rsidRPr="00203A7D">
        <w:t xml:space="preserve"> </w:t>
      </w:r>
      <w:r w:rsidRPr="00203A7D">
        <w:rPr>
          <w:rFonts w:ascii="Tahoma" w:hAnsi="Tahoma" w:cs="Tahoma"/>
          <w:b/>
          <w:bCs/>
          <w:kern w:val="0"/>
          <w:lang w:eastAsia="pl-PL"/>
        </w:rPr>
        <w:t>wyłącznie poprzez Platformę e-Zamówienia</w:t>
      </w:r>
      <w:r w:rsidRPr="00D14CE1">
        <w:rPr>
          <w:rFonts w:ascii="Tahoma" w:hAnsi="Tahoma" w:cs="Tahoma"/>
          <w:kern w:val="0"/>
          <w:lang w:eastAsia="pl-PL"/>
        </w:rPr>
        <w:t xml:space="preserve"> za pośrednictwem zakładki „Oferty/wnioski”, widocznej w podglądzie postępowania po zalogowaniu się na konto </w:t>
      </w:r>
      <w:r>
        <w:rPr>
          <w:rFonts w:ascii="Tahoma" w:hAnsi="Tahoma" w:cs="Tahoma"/>
          <w:kern w:val="0"/>
          <w:lang w:eastAsia="pl-PL"/>
        </w:rPr>
        <w:t>w</w:t>
      </w:r>
      <w:r w:rsidRPr="00D14CE1">
        <w:rPr>
          <w:rFonts w:ascii="Tahoma" w:hAnsi="Tahoma" w:cs="Tahoma"/>
          <w:kern w:val="0"/>
          <w:lang w:eastAsia="pl-PL"/>
        </w:rPr>
        <w:t xml:space="preserve">ykonawcy. Po wybraniu przycisku „Złóż ofertę” system prezentuje okno składania oferty umożliwiające przekazanie dokumentów elektronicznych, w którym znajdują się dwa pola </w:t>
      </w:r>
      <w:proofErr w:type="spellStart"/>
      <w:r w:rsidRPr="00D14CE1">
        <w:rPr>
          <w:rFonts w:ascii="Tahoma" w:hAnsi="Tahoma" w:cs="Tahoma"/>
          <w:kern w:val="0"/>
          <w:lang w:eastAsia="pl-PL"/>
        </w:rPr>
        <w:t>drag&amp;drop</w:t>
      </w:r>
      <w:proofErr w:type="spellEnd"/>
      <w:r w:rsidRPr="00D14CE1">
        <w:rPr>
          <w:rFonts w:ascii="Tahoma" w:hAnsi="Tahoma" w:cs="Tahoma"/>
          <w:kern w:val="0"/>
          <w:lang w:eastAsia="pl-PL"/>
        </w:rPr>
        <w:t xml:space="preserve"> („przeciągnij” i „upuść”) służące do dodawania plików. </w:t>
      </w:r>
    </w:p>
    <w:p w14:paraId="11F6691B" w14:textId="77777777"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52AFC30" w14:textId="77777777"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D198CF0" w14:textId="320225A5" w:rsidR="00D64A51" w:rsidRPr="00D14CE1" w:rsidRDefault="00D64A51" w:rsidP="00D64A51">
      <w:pPr>
        <w:pStyle w:val="Standard"/>
        <w:spacing w:line="276" w:lineRule="auto"/>
        <w:ind w:left="284" w:hanging="284"/>
        <w:jc w:val="left"/>
        <w:rPr>
          <w:rFonts w:ascii="Tahoma" w:hAnsi="Tahoma" w:cs="Tahoma"/>
          <w:kern w:val="0"/>
          <w:lang w:eastAsia="pl-PL"/>
        </w:rPr>
      </w:pPr>
      <w:r w:rsidRPr="00203A7D">
        <w:rPr>
          <w:rFonts w:ascii="Tahoma" w:hAnsi="Tahoma" w:cs="Tahoma"/>
          <w:kern w:val="0"/>
          <w:lang w:eastAsia="pl-PL"/>
        </w:rPr>
        <w:t>Uwaga nr 1:</w:t>
      </w:r>
      <w:r>
        <w:rPr>
          <w:rFonts w:ascii="Tahoma" w:hAnsi="Tahoma" w:cs="Tahoma"/>
          <w:kern w:val="0"/>
          <w:lang w:eastAsia="pl-PL"/>
        </w:rPr>
        <w:t xml:space="preserve"> </w:t>
      </w:r>
      <w:r w:rsidRPr="00D14CE1">
        <w:rPr>
          <w:rFonts w:ascii="Tahoma" w:hAnsi="Tahoma" w:cs="Tahoma"/>
          <w:kern w:val="0"/>
          <w:lang w:eastAsia="pl-PL"/>
        </w:rPr>
        <w:t xml:space="preserve">Zamawiający nie udostępnia interaktywnego formularza ofertowego na </w:t>
      </w:r>
      <w:bookmarkStart w:id="26" w:name="_Hlk159835876"/>
      <w:r>
        <w:rPr>
          <w:rFonts w:ascii="Tahoma" w:hAnsi="Tahoma" w:cs="Tahoma"/>
          <w:kern w:val="0"/>
          <w:lang w:eastAsia="pl-PL"/>
        </w:rPr>
        <w:t>P</w:t>
      </w:r>
      <w:r w:rsidRPr="00D14CE1">
        <w:rPr>
          <w:rFonts w:ascii="Tahoma" w:hAnsi="Tahoma" w:cs="Tahoma"/>
          <w:kern w:val="0"/>
          <w:lang w:eastAsia="pl-PL"/>
        </w:rPr>
        <w:t xml:space="preserve">latformie e-Zamówienia </w:t>
      </w:r>
      <w:bookmarkEnd w:id="26"/>
      <w:r w:rsidRPr="00D14CE1">
        <w:rPr>
          <w:rFonts w:ascii="Tahoma" w:hAnsi="Tahoma" w:cs="Tahoma"/>
          <w:kern w:val="0"/>
          <w:lang w:eastAsia="pl-PL"/>
        </w:rPr>
        <w:t>i należy zignorować komunikat pojawiający się przy składaniu oferty, iż „Postępowanie nie posiada opublikowanego formularza do tego etapu postępowania. Plik nazwa_pliku.pdf nie jest poprawnym formularzem interaktywnym wygenerowanym na Platformie</w:t>
      </w:r>
      <w:r>
        <w:rPr>
          <w:rFonts w:ascii="Tahoma" w:hAnsi="Tahoma" w:cs="Tahoma"/>
          <w:kern w:val="0"/>
          <w:lang w:eastAsia="pl-PL"/>
        </w:rPr>
        <w:t>”</w:t>
      </w:r>
      <w:r w:rsidRPr="00D14CE1">
        <w:rPr>
          <w:rFonts w:ascii="Tahoma" w:hAnsi="Tahoma" w:cs="Tahoma"/>
          <w:kern w:val="0"/>
          <w:lang w:eastAsia="pl-PL"/>
        </w:rPr>
        <w:t>.</w:t>
      </w:r>
    </w:p>
    <w:p w14:paraId="7E45E08E" w14:textId="3EEC7C18" w:rsidR="00D64A51" w:rsidRPr="007B37CF"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752BEF">
        <w:rPr>
          <w:rFonts w:ascii="Tahoma" w:hAnsi="Tahoma" w:cs="Tahoma"/>
          <w:kern w:val="0"/>
          <w:lang w:eastAsia="pl-PL"/>
        </w:rPr>
        <w:t xml:space="preserve">Wykonawca może przed upływem terminu składania ofert wycofać/zmienić ofertę. Wykonawca wycofuje ofertę w zakładce „Oferty/wnioski” używając przycisku „Wycofaj ofertę”. Sposób zmiany i wycofania oferty został opisany w Instrukcji użytkownika dostępnej na stronie internetowej Platformie e-Zamówienia </w:t>
      </w:r>
      <w:hyperlink r:id="rId15" w:history="1">
        <w:r w:rsidR="00752BEF" w:rsidRPr="00752BEF">
          <w:rPr>
            <w:rStyle w:val="Hipercze"/>
            <w:rFonts w:ascii="Tahoma" w:hAnsi="Tahoma" w:cs="Tahoma"/>
            <w:kern w:val="0"/>
            <w:lang w:eastAsia="pl-PL"/>
          </w:rPr>
          <w:t>https://ezamowienia.gov.pl/pl/instrukcje/</w:t>
        </w:r>
      </w:hyperlink>
      <w:r w:rsidR="00752BEF" w:rsidRPr="00752BEF">
        <w:rPr>
          <w:rFonts w:ascii="Tahoma" w:hAnsi="Tahoma" w:cs="Tahoma"/>
          <w:kern w:val="0"/>
          <w:lang w:eastAsia="pl-PL"/>
        </w:rPr>
        <w:t xml:space="preserve"> </w:t>
      </w:r>
      <w:r w:rsidRPr="00752BEF">
        <w:rPr>
          <w:rFonts w:ascii="Tahoma" w:hAnsi="Tahoma" w:cs="Tahoma"/>
          <w:kern w:val="0"/>
          <w:lang w:eastAsia="pl-PL"/>
        </w:rPr>
        <w:t>w zakładce „</w:t>
      </w:r>
      <w:r w:rsidRPr="007B37CF">
        <w:rPr>
          <w:rFonts w:ascii="Tahoma" w:hAnsi="Tahoma" w:cs="Tahoma"/>
          <w:kern w:val="0"/>
          <w:lang w:eastAsia="pl-PL"/>
        </w:rPr>
        <w:t>składanie ofert”.</w:t>
      </w:r>
    </w:p>
    <w:p w14:paraId="37C4B4AA" w14:textId="4DE44EF3" w:rsidR="00D64A51" w:rsidRPr="00E16337" w:rsidRDefault="00D64A51" w:rsidP="00094BC5">
      <w:pPr>
        <w:pStyle w:val="Standard"/>
        <w:numPr>
          <w:ilvl w:val="0"/>
          <w:numId w:val="355"/>
        </w:numPr>
        <w:spacing w:line="276" w:lineRule="auto"/>
        <w:ind w:left="284" w:hanging="284"/>
        <w:rPr>
          <w:rFonts w:ascii="Tahoma" w:hAnsi="Tahoma" w:cs="Tahoma"/>
          <w:kern w:val="0"/>
          <w:lang w:eastAsia="pl-PL"/>
        </w:rPr>
      </w:pPr>
      <w:bookmarkStart w:id="27" w:name="_Hlk211522734"/>
      <w:r w:rsidRPr="007B37CF">
        <w:rPr>
          <w:rFonts w:ascii="Tahoma" w:hAnsi="Tahoma" w:cs="Tahoma"/>
        </w:rPr>
        <w:t>Termin składania ofert</w:t>
      </w:r>
      <w:r w:rsidR="00231F82" w:rsidRPr="007B37CF">
        <w:rPr>
          <w:rFonts w:ascii="Tahoma" w:hAnsi="Tahoma" w:cs="Tahoma"/>
        </w:rPr>
        <w:t xml:space="preserve"> do dnia</w:t>
      </w:r>
      <w:r w:rsidRPr="007B37CF">
        <w:rPr>
          <w:rFonts w:ascii="Tahoma" w:hAnsi="Tahoma" w:cs="Tahoma"/>
        </w:rPr>
        <w:t xml:space="preserve"> </w:t>
      </w:r>
      <w:r w:rsidR="004608B6">
        <w:rPr>
          <w:rFonts w:ascii="Tahoma" w:hAnsi="Tahoma" w:cs="Tahoma"/>
          <w:b/>
          <w:bCs/>
        </w:rPr>
        <w:t>9</w:t>
      </w:r>
      <w:r w:rsidR="00963898">
        <w:rPr>
          <w:rFonts w:ascii="Tahoma" w:hAnsi="Tahoma" w:cs="Tahoma"/>
          <w:b/>
          <w:bCs/>
        </w:rPr>
        <w:t>.12</w:t>
      </w:r>
      <w:r w:rsidR="00774B83" w:rsidRPr="00A368FF">
        <w:rPr>
          <w:rFonts w:ascii="Tahoma" w:hAnsi="Tahoma" w:cs="Tahoma"/>
          <w:b/>
          <w:bCs/>
        </w:rPr>
        <w:t>.2025</w:t>
      </w:r>
      <w:r w:rsidRPr="00A368FF">
        <w:rPr>
          <w:rFonts w:ascii="Tahoma" w:hAnsi="Tahoma" w:cs="Tahoma"/>
          <w:b/>
          <w:bCs/>
        </w:rPr>
        <w:t xml:space="preserve"> roku, </w:t>
      </w:r>
      <w:r w:rsidR="0024791A" w:rsidRPr="00A368FF">
        <w:rPr>
          <w:rFonts w:ascii="Tahoma" w:hAnsi="Tahoma" w:cs="Tahoma"/>
          <w:b/>
          <w:bCs/>
        </w:rPr>
        <w:t xml:space="preserve">do </w:t>
      </w:r>
      <w:r w:rsidRPr="00A368FF">
        <w:rPr>
          <w:rFonts w:ascii="Tahoma" w:hAnsi="Tahoma" w:cs="Tahoma"/>
          <w:b/>
          <w:bCs/>
        </w:rPr>
        <w:t>godzin</w:t>
      </w:r>
      <w:r w:rsidR="0024791A" w:rsidRPr="00A368FF">
        <w:rPr>
          <w:rFonts w:ascii="Tahoma" w:hAnsi="Tahoma" w:cs="Tahoma"/>
          <w:b/>
          <w:bCs/>
        </w:rPr>
        <w:t>y</w:t>
      </w:r>
      <w:r w:rsidRPr="007B37CF">
        <w:rPr>
          <w:rFonts w:ascii="Tahoma" w:hAnsi="Tahoma" w:cs="Tahoma"/>
          <w:b/>
          <w:bCs/>
        </w:rPr>
        <w:t xml:space="preserve"> </w:t>
      </w:r>
      <w:r w:rsidR="00152037">
        <w:rPr>
          <w:rFonts w:ascii="Tahoma" w:hAnsi="Tahoma" w:cs="Tahoma"/>
          <w:b/>
          <w:bCs/>
        </w:rPr>
        <w:t>9</w:t>
      </w:r>
      <w:r w:rsidRPr="00E16337">
        <w:rPr>
          <w:rFonts w:ascii="Tahoma" w:hAnsi="Tahoma" w:cs="Tahoma"/>
          <w:b/>
          <w:bCs/>
        </w:rPr>
        <w:t>:00:00.</w:t>
      </w:r>
    </w:p>
    <w:p w14:paraId="52FC476E" w14:textId="11E3163B" w:rsidR="00B92503" w:rsidRPr="00294A1A" w:rsidRDefault="00D64A51" w:rsidP="00D64A51">
      <w:pPr>
        <w:pStyle w:val="Tekstpodstawowy"/>
        <w:tabs>
          <w:tab w:val="left" w:pos="284"/>
        </w:tabs>
        <w:spacing w:after="0" w:line="276" w:lineRule="auto"/>
        <w:ind w:left="284" w:right="28" w:hanging="284"/>
        <w:jc w:val="left"/>
        <w:rPr>
          <w:rFonts w:ascii="Tahoma" w:eastAsia="Times New Roman" w:hAnsi="Tahoma" w:cs="Tahoma"/>
          <w:kern w:val="3"/>
          <w:sz w:val="20"/>
          <w:szCs w:val="20"/>
          <w:u w:val="single"/>
          <w:lang w:eastAsia="zh-CN"/>
        </w:rPr>
      </w:pPr>
      <w:r w:rsidRPr="00203A7D">
        <w:rPr>
          <w:rFonts w:ascii="Tahoma" w:eastAsia="Times New Roman" w:hAnsi="Tahoma" w:cs="Tahoma"/>
          <w:kern w:val="3"/>
          <w:sz w:val="20"/>
          <w:szCs w:val="20"/>
          <w:lang w:eastAsia="zh-CN"/>
        </w:rPr>
        <w:t>Uwaga nr 2:</w:t>
      </w:r>
      <w:r w:rsidRPr="00294A1A">
        <w:rPr>
          <w:rFonts w:ascii="Tahoma" w:eastAsia="Times New Roman" w:hAnsi="Tahoma" w:cs="Tahoma"/>
          <w:kern w:val="3"/>
          <w:sz w:val="20"/>
          <w:szCs w:val="20"/>
          <w:lang w:eastAsia="zh-CN"/>
        </w:rPr>
        <w:t xml:space="preserve"> </w:t>
      </w:r>
      <w:r w:rsidRPr="00294A1A">
        <w:rPr>
          <w:rFonts w:ascii="Tahoma" w:eastAsia="Times New Roman" w:hAnsi="Tahoma" w:cs="Tahoma"/>
          <w:kern w:val="3"/>
          <w:sz w:val="20"/>
          <w:szCs w:val="20"/>
          <w:u w:val="single"/>
          <w:lang w:eastAsia="zh-CN"/>
        </w:rPr>
        <w:t xml:space="preserve">Za datę i godzinę złożenia oferty rozumie się datę i godzinę jej wpływu na Platformę </w:t>
      </w:r>
      <w:r w:rsidRPr="00294A1A">
        <w:rPr>
          <w:rFonts w:ascii="Tahoma" w:eastAsia="Times New Roman" w:hAnsi="Tahoma" w:cs="Tahoma"/>
          <w:kern w:val="3"/>
          <w:sz w:val="20"/>
          <w:szCs w:val="20"/>
          <w:u w:val="single"/>
          <w:lang w:eastAsia="zh-CN"/>
        </w:rPr>
        <w:br/>
        <w:t>e-Zamówienia tj. o terminie złożenia oferty decyduje czas ostatecznego wysłania oferty a nie czas rozpoczęcia jej wprowadzania.</w:t>
      </w:r>
    </w:p>
    <w:bookmarkEnd w:id="27"/>
    <w:p w14:paraId="7F9078B7" w14:textId="40953604" w:rsidR="00B92503" w:rsidRPr="00294A1A" w:rsidRDefault="00B92503" w:rsidP="00094BC5">
      <w:pPr>
        <w:pStyle w:val="Tekstpodstawowy"/>
        <w:numPr>
          <w:ilvl w:val="0"/>
          <w:numId w:val="355"/>
        </w:numPr>
        <w:tabs>
          <w:tab w:val="left" w:pos="284"/>
        </w:tabs>
        <w:spacing w:after="0" w:line="276" w:lineRule="auto"/>
        <w:ind w:left="284" w:right="28" w:hanging="284"/>
        <w:jc w:val="left"/>
        <w:rPr>
          <w:rFonts w:ascii="Tahoma" w:hAnsi="Tahoma" w:cs="Tahoma"/>
          <w:sz w:val="20"/>
          <w:szCs w:val="20"/>
        </w:rPr>
      </w:pPr>
      <w:r w:rsidRPr="00294A1A">
        <w:rPr>
          <w:rFonts w:ascii="Tahoma" w:hAnsi="Tahoma" w:cs="Tahoma"/>
          <w:sz w:val="20"/>
          <w:szCs w:val="20"/>
        </w:rPr>
        <w:t>W przypadku otrzymania przez zamawiającego oferty po terminie podanym w pkt 1</w:t>
      </w:r>
      <w:r w:rsidR="0018187B" w:rsidRPr="00294A1A">
        <w:rPr>
          <w:rFonts w:ascii="Tahoma" w:hAnsi="Tahoma" w:cs="Tahoma"/>
          <w:sz w:val="20"/>
          <w:szCs w:val="20"/>
        </w:rPr>
        <w:t>6</w:t>
      </w:r>
      <w:r w:rsidRPr="00294A1A">
        <w:rPr>
          <w:rFonts w:ascii="Tahoma" w:hAnsi="Tahoma" w:cs="Tahoma"/>
          <w:sz w:val="20"/>
          <w:szCs w:val="20"/>
        </w:rPr>
        <w:t xml:space="preserve"> niniejszego rozdziału SWZ, oferta zostanie odrzucona.</w:t>
      </w:r>
    </w:p>
    <w:p w14:paraId="5BD69282" w14:textId="56263D06" w:rsidR="00FA386B" w:rsidRPr="00294A1A" w:rsidRDefault="00D56EE1" w:rsidP="00094BC5">
      <w:pPr>
        <w:pStyle w:val="Standard"/>
        <w:numPr>
          <w:ilvl w:val="0"/>
          <w:numId w:val="355"/>
        </w:numPr>
        <w:spacing w:after="240" w:line="276" w:lineRule="auto"/>
        <w:ind w:left="284" w:hanging="284"/>
        <w:jc w:val="left"/>
        <w:rPr>
          <w:rFonts w:ascii="Tahoma" w:hAnsi="Tahoma" w:cs="Tahoma"/>
        </w:rPr>
      </w:pPr>
      <w:r w:rsidRPr="00294A1A">
        <w:rPr>
          <w:rFonts w:ascii="Tahoma" w:hAnsi="Tahoma" w:cs="Tahoma"/>
        </w:rPr>
        <w:t>Koszty udziału w postępowaniu, a w szczególności koszty sporządzenia oferty, pokrywa wykonawca. Zamawiający nie przewiduje zwrotu kosztów udziału w postępowaniu (za wyjątkiem zaistnienia okoliczności, o</w:t>
      </w:r>
      <w:r w:rsidR="00CE0963" w:rsidRPr="00294A1A">
        <w:rPr>
          <w:rFonts w:ascii="Tahoma" w:hAnsi="Tahoma" w:cs="Tahoma"/>
        </w:rPr>
        <w:t> </w:t>
      </w:r>
      <w:r w:rsidRPr="00294A1A">
        <w:rPr>
          <w:rFonts w:ascii="Tahoma" w:hAnsi="Tahoma" w:cs="Tahoma"/>
        </w:rPr>
        <w:t xml:space="preserve">której mowa w art. 261 ustawy </w:t>
      </w:r>
      <w:proofErr w:type="spellStart"/>
      <w:r w:rsidRPr="00294A1A">
        <w:rPr>
          <w:rFonts w:ascii="Tahoma" w:hAnsi="Tahoma" w:cs="Tahoma"/>
        </w:rPr>
        <w:t>Pzp</w:t>
      </w:r>
      <w:proofErr w:type="spellEnd"/>
      <w:r w:rsidRPr="00294A1A">
        <w:rPr>
          <w:rFonts w:ascii="Tahoma" w:hAnsi="Tahoma" w:cs="Tahoma"/>
        </w:rPr>
        <w:t>).</w:t>
      </w:r>
    </w:p>
    <w:p w14:paraId="5CC11712" w14:textId="5978A6B3" w:rsidR="006C011B" w:rsidRPr="00294A1A" w:rsidRDefault="0025572B" w:rsidP="00015204">
      <w:pPr>
        <w:pStyle w:val="Nagwek2"/>
        <w:numPr>
          <w:ilvl w:val="0"/>
          <w:numId w:val="393"/>
        </w:numPr>
        <w:spacing w:before="0" w:line="276" w:lineRule="auto"/>
        <w:jc w:val="left"/>
        <w:rPr>
          <w:rFonts w:ascii="Tahoma" w:hAnsi="Tahoma" w:cs="Tahoma"/>
          <w:i/>
          <w:iCs/>
          <w:sz w:val="20"/>
          <w:szCs w:val="20"/>
        </w:rPr>
      </w:pPr>
      <w:bookmarkStart w:id="28" w:name="_Toc214947264"/>
      <w:r w:rsidRPr="00294A1A">
        <w:rPr>
          <w:rFonts w:ascii="Tahoma" w:hAnsi="Tahoma" w:cs="Tahoma"/>
          <w:i/>
          <w:iCs/>
          <w:sz w:val="20"/>
          <w:szCs w:val="20"/>
        </w:rPr>
        <w:t>O</w:t>
      </w:r>
      <w:r w:rsidR="006C011B" w:rsidRPr="00294A1A">
        <w:rPr>
          <w:rFonts w:ascii="Tahoma" w:hAnsi="Tahoma" w:cs="Tahoma"/>
          <w:i/>
          <w:iCs/>
          <w:sz w:val="20"/>
          <w:szCs w:val="20"/>
        </w:rPr>
        <w:t>twarci</w:t>
      </w:r>
      <w:r w:rsidR="009F41F9" w:rsidRPr="00294A1A">
        <w:rPr>
          <w:rFonts w:ascii="Tahoma" w:hAnsi="Tahoma" w:cs="Tahoma"/>
          <w:i/>
          <w:iCs/>
          <w:sz w:val="20"/>
          <w:szCs w:val="20"/>
        </w:rPr>
        <w:t>e</w:t>
      </w:r>
      <w:r w:rsidR="006C011B" w:rsidRPr="00294A1A">
        <w:rPr>
          <w:rFonts w:ascii="Tahoma" w:hAnsi="Tahoma" w:cs="Tahoma"/>
          <w:i/>
          <w:iCs/>
          <w:sz w:val="20"/>
          <w:szCs w:val="20"/>
        </w:rPr>
        <w:t xml:space="preserve"> ofert.</w:t>
      </w:r>
      <w:bookmarkEnd w:id="28"/>
    </w:p>
    <w:p w14:paraId="41E819B7" w14:textId="34257FBA" w:rsidR="00D53ED0" w:rsidRPr="00294A1A" w:rsidRDefault="00D74942" w:rsidP="00094BC5">
      <w:pPr>
        <w:pStyle w:val="Standard"/>
        <w:numPr>
          <w:ilvl w:val="0"/>
          <w:numId w:val="383"/>
        </w:numPr>
        <w:spacing w:line="276" w:lineRule="auto"/>
        <w:ind w:left="284" w:hanging="284"/>
        <w:jc w:val="left"/>
        <w:rPr>
          <w:rFonts w:ascii="Tahoma" w:hAnsi="Tahoma" w:cs="Tahoma"/>
        </w:rPr>
      </w:pPr>
      <w:r w:rsidRPr="00E16337">
        <w:rPr>
          <w:rFonts w:ascii="Tahoma" w:hAnsi="Tahoma" w:cs="Tahoma"/>
          <w:b/>
          <w:bCs/>
        </w:rPr>
        <w:t xml:space="preserve">Otwarcie ofert nastąpi w </w:t>
      </w:r>
      <w:r w:rsidRPr="007B37CF">
        <w:rPr>
          <w:rFonts w:ascii="Tahoma" w:hAnsi="Tahoma" w:cs="Tahoma"/>
          <w:b/>
          <w:bCs/>
        </w:rPr>
        <w:t xml:space="preserve">dniu </w:t>
      </w:r>
      <w:r w:rsidR="004608B6">
        <w:rPr>
          <w:rFonts w:ascii="Tahoma" w:hAnsi="Tahoma" w:cs="Tahoma"/>
          <w:b/>
          <w:bCs/>
        </w:rPr>
        <w:t>9</w:t>
      </w:r>
      <w:r w:rsidR="00963898">
        <w:rPr>
          <w:rFonts w:ascii="Tahoma" w:hAnsi="Tahoma" w:cs="Tahoma"/>
          <w:b/>
          <w:bCs/>
        </w:rPr>
        <w:t>.12</w:t>
      </w:r>
      <w:r w:rsidR="00774B83" w:rsidRPr="007B37CF">
        <w:rPr>
          <w:rFonts w:ascii="Tahoma" w:hAnsi="Tahoma" w:cs="Tahoma"/>
          <w:b/>
          <w:bCs/>
        </w:rPr>
        <w:t>.2025</w:t>
      </w:r>
      <w:r w:rsidR="00F7555E" w:rsidRPr="007B37CF">
        <w:rPr>
          <w:rFonts w:ascii="Tahoma" w:hAnsi="Tahoma" w:cs="Tahoma"/>
          <w:b/>
          <w:bCs/>
        </w:rPr>
        <w:t xml:space="preserve"> r. o godzinie </w:t>
      </w:r>
      <w:r w:rsidR="00152037">
        <w:rPr>
          <w:rFonts w:ascii="Tahoma" w:hAnsi="Tahoma" w:cs="Tahoma"/>
          <w:b/>
          <w:bCs/>
        </w:rPr>
        <w:t>9</w:t>
      </w:r>
      <w:r w:rsidR="00F7555E" w:rsidRPr="00E16337">
        <w:rPr>
          <w:rFonts w:ascii="Tahoma" w:hAnsi="Tahoma" w:cs="Tahoma"/>
          <w:b/>
          <w:bCs/>
        </w:rPr>
        <w:t>:</w:t>
      </w:r>
      <w:r w:rsidR="004D048A" w:rsidRPr="00E16337">
        <w:rPr>
          <w:rFonts w:ascii="Tahoma" w:hAnsi="Tahoma" w:cs="Tahoma"/>
          <w:b/>
          <w:bCs/>
        </w:rPr>
        <w:t>3</w:t>
      </w:r>
      <w:r w:rsidRPr="00E16337">
        <w:rPr>
          <w:rFonts w:ascii="Tahoma" w:hAnsi="Tahoma" w:cs="Tahoma"/>
          <w:b/>
          <w:bCs/>
        </w:rPr>
        <w:t>0</w:t>
      </w:r>
      <w:r w:rsidR="00D53ED0" w:rsidRPr="00E16337">
        <w:rPr>
          <w:rFonts w:ascii="Tahoma" w:hAnsi="Tahoma" w:cs="Tahoma"/>
          <w:b/>
          <w:bCs/>
        </w:rPr>
        <w:t>,</w:t>
      </w:r>
      <w:r w:rsidR="00D53ED0" w:rsidRPr="00E16337">
        <w:t xml:space="preserve"> </w:t>
      </w:r>
      <w:r w:rsidR="00D53ED0" w:rsidRPr="00E16337">
        <w:rPr>
          <w:rFonts w:ascii="Tahoma" w:hAnsi="Tahoma" w:cs="Tahoma"/>
        </w:rPr>
        <w:t>po</w:t>
      </w:r>
      <w:r w:rsidR="00D53ED0" w:rsidRPr="00294A1A">
        <w:rPr>
          <w:rFonts w:ascii="Tahoma" w:hAnsi="Tahoma" w:cs="Tahoma"/>
        </w:rPr>
        <w:t xml:space="preserve"> odszyfrowaniu i pobraniu z Platformy e-Zamówienia złożonych ofert</w:t>
      </w:r>
      <w:r w:rsidR="009F41F9" w:rsidRPr="00294A1A">
        <w:rPr>
          <w:rFonts w:ascii="Tahoma" w:hAnsi="Tahoma" w:cs="Tahoma"/>
        </w:rPr>
        <w:t>.</w:t>
      </w:r>
    </w:p>
    <w:p w14:paraId="35EB9226" w14:textId="78258327" w:rsidR="00D53ED0" w:rsidRPr="00D53ED0" w:rsidRDefault="00D53ED0" w:rsidP="00231F82">
      <w:pPr>
        <w:spacing w:line="276" w:lineRule="auto"/>
        <w:ind w:left="284"/>
        <w:rPr>
          <w:rFonts w:ascii="Tahoma" w:hAnsi="Tahoma" w:cs="Tahoma"/>
          <w:b/>
          <w:bCs/>
          <w:kern w:val="3"/>
          <w:sz w:val="20"/>
          <w:szCs w:val="20"/>
          <w:u w:val="single"/>
          <w:lang w:eastAsia="zh-CN"/>
        </w:rPr>
      </w:pPr>
      <w:r w:rsidRPr="00D53ED0">
        <w:rPr>
          <w:rFonts w:ascii="Tahoma" w:hAnsi="Tahoma" w:cs="Tahoma"/>
          <w:b/>
          <w:bCs/>
          <w:kern w:val="3"/>
          <w:sz w:val="20"/>
          <w:szCs w:val="20"/>
          <w:u w:val="single"/>
          <w:lang w:eastAsia="zh-CN"/>
        </w:rPr>
        <w:t xml:space="preserve">Zamawiający nie przewiduje publicznej sesji otwarcia ofert w siedzibie </w:t>
      </w:r>
      <w:r>
        <w:rPr>
          <w:rFonts w:ascii="Tahoma" w:hAnsi="Tahoma" w:cs="Tahoma"/>
          <w:b/>
          <w:bCs/>
          <w:kern w:val="3"/>
          <w:sz w:val="20"/>
          <w:szCs w:val="20"/>
          <w:u w:val="single"/>
          <w:lang w:eastAsia="zh-CN"/>
        </w:rPr>
        <w:t>z</w:t>
      </w:r>
      <w:r w:rsidRPr="00D53ED0">
        <w:rPr>
          <w:rFonts w:ascii="Tahoma" w:hAnsi="Tahoma" w:cs="Tahoma"/>
          <w:b/>
          <w:bCs/>
          <w:kern w:val="3"/>
          <w:sz w:val="20"/>
          <w:szCs w:val="20"/>
          <w:u w:val="single"/>
          <w:lang w:eastAsia="zh-CN"/>
        </w:rPr>
        <w:t>amawiającego.</w:t>
      </w:r>
    </w:p>
    <w:p w14:paraId="25D9BF43" w14:textId="058106A2" w:rsidR="0025572B" w:rsidRPr="00D53ED0" w:rsidRDefault="0025572B" w:rsidP="00094BC5">
      <w:pPr>
        <w:pStyle w:val="Standard"/>
        <w:numPr>
          <w:ilvl w:val="0"/>
          <w:numId w:val="383"/>
        </w:numPr>
        <w:spacing w:line="276" w:lineRule="auto"/>
        <w:ind w:left="284" w:hanging="284"/>
        <w:jc w:val="left"/>
        <w:rPr>
          <w:rFonts w:ascii="Tahoma" w:hAnsi="Tahoma" w:cs="Tahoma"/>
        </w:rPr>
      </w:pPr>
      <w:r w:rsidRPr="00D53ED0">
        <w:rPr>
          <w:rFonts w:ascii="Tahoma" w:hAnsi="Tahoma" w:cs="Tahoma"/>
        </w:rPr>
        <w:t xml:space="preserve">Najpóźniej przed otwarciem ofert zamawiający udostępni na </w:t>
      </w:r>
      <w:r w:rsidR="00EE3EEC" w:rsidRPr="00D53ED0">
        <w:rPr>
          <w:rFonts w:ascii="Tahoma" w:hAnsi="Tahoma" w:cs="Tahoma"/>
        </w:rPr>
        <w:t xml:space="preserve">Platformie </w:t>
      </w:r>
      <w:r w:rsidR="00D53ED0" w:rsidRPr="00D53ED0">
        <w:rPr>
          <w:rFonts w:ascii="Tahoma" w:hAnsi="Tahoma" w:cs="Tahoma"/>
        </w:rPr>
        <w:t>e-Zamówienia</w:t>
      </w:r>
      <w:r w:rsidRPr="00D53ED0">
        <w:rPr>
          <w:rFonts w:ascii="Tahoma" w:hAnsi="Tahoma" w:cs="Tahoma"/>
        </w:rPr>
        <w:t xml:space="preserve"> informację o kwocie, jaką zamawiający zamierza przeznaczyć na sfinansowanie zamówienia.</w:t>
      </w:r>
    </w:p>
    <w:p w14:paraId="439CB7EB" w14:textId="4D8861C7" w:rsidR="00D74942" w:rsidRPr="00D53ED0" w:rsidRDefault="00D53ED0" w:rsidP="00094BC5">
      <w:pPr>
        <w:pStyle w:val="Default"/>
        <w:numPr>
          <w:ilvl w:val="0"/>
          <w:numId w:val="383"/>
        </w:numPr>
        <w:suppressAutoHyphens w:val="0"/>
        <w:autoSpaceDE w:val="0"/>
        <w:adjustRightInd w:val="0"/>
        <w:spacing w:after="17" w:line="276" w:lineRule="auto"/>
        <w:ind w:left="284" w:hanging="284"/>
        <w:jc w:val="left"/>
        <w:textAlignment w:val="auto"/>
        <w:rPr>
          <w:rFonts w:ascii="Tahoma" w:hAnsi="Tahoma" w:cs="Tahoma"/>
          <w:color w:val="auto"/>
          <w:sz w:val="20"/>
          <w:szCs w:val="20"/>
        </w:rPr>
      </w:pPr>
      <w:r w:rsidRPr="00D53ED0">
        <w:rPr>
          <w:rFonts w:ascii="Tahoma" w:hAnsi="Tahoma" w:cs="Tahoma"/>
          <w:color w:val="auto"/>
          <w:sz w:val="20"/>
          <w:szCs w:val="20"/>
        </w:rPr>
        <w:t xml:space="preserve">Ponieważ otwarcie ofert nastąpi przy użyciu systemu teleinformatycznego, w przypadku awarii tego systemu, która spowoduje brak możliwości otwarcia ofert w terminie określonym przez </w:t>
      </w:r>
      <w:r w:rsidR="00772D68">
        <w:rPr>
          <w:rFonts w:ascii="Tahoma" w:hAnsi="Tahoma" w:cs="Tahoma"/>
          <w:color w:val="auto"/>
          <w:sz w:val="20"/>
          <w:szCs w:val="20"/>
        </w:rPr>
        <w:t>z</w:t>
      </w:r>
      <w:r w:rsidRPr="00D53ED0">
        <w:rPr>
          <w:rFonts w:ascii="Tahoma" w:hAnsi="Tahoma" w:cs="Tahoma"/>
          <w:color w:val="auto"/>
          <w:sz w:val="20"/>
          <w:szCs w:val="20"/>
        </w:rPr>
        <w:t>amawiającego, otwarcie ofert nastąpi niezwłocznie po usunięciu awarii.</w:t>
      </w:r>
      <w:r w:rsidR="004D0EA6" w:rsidRPr="00D53ED0">
        <w:rPr>
          <w:rFonts w:ascii="Tahoma" w:hAnsi="Tahoma" w:cs="Tahoma"/>
          <w:sz w:val="20"/>
          <w:szCs w:val="20"/>
        </w:rPr>
        <w:t xml:space="preserve"> </w:t>
      </w:r>
      <w:r w:rsidR="00AF6FC0" w:rsidRPr="00D53ED0">
        <w:rPr>
          <w:rFonts w:ascii="Tahoma" w:hAnsi="Tahoma" w:cs="Tahoma"/>
          <w:sz w:val="20"/>
          <w:szCs w:val="20"/>
        </w:rPr>
        <w:t xml:space="preserve"> </w:t>
      </w:r>
    </w:p>
    <w:p w14:paraId="3C20EDEA" w14:textId="2113FF44" w:rsidR="00D74942" w:rsidRPr="008141E9" w:rsidRDefault="00D74942" w:rsidP="00094BC5">
      <w:pPr>
        <w:pStyle w:val="Standard"/>
        <w:numPr>
          <w:ilvl w:val="0"/>
          <w:numId w:val="383"/>
        </w:numPr>
        <w:spacing w:line="276" w:lineRule="auto"/>
        <w:ind w:left="284" w:hanging="284"/>
        <w:jc w:val="left"/>
        <w:rPr>
          <w:rFonts w:ascii="Tahoma" w:hAnsi="Tahoma" w:cs="Tahoma"/>
        </w:rPr>
      </w:pPr>
      <w:r w:rsidRPr="008141E9">
        <w:rPr>
          <w:rFonts w:ascii="Tahoma" w:hAnsi="Tahoma" w:cs="Tahoma"/>
        </w:rPr>
        <w:t xml:space="preserve">Niezwłocznie po otwarciu złożonych ofert, zamawiający zamieści na </w:t>
      </w:r>
      <w:r w:rsidR="00635621" w:rsidRPr="008141E9">
        <w:rPr>
          <w:rFonts w:ascii="Tahoma" w:hAnsi="Tahoma" w:cs="Tahoma"/>
        </w:rPr>
        <w:t>Platfo</w:t>
      </w:r>
      <w:r w:rsidR="00C0439D" w:rsidRPr="008141E9">
        <w:rPr>
          <w:rFonts w:ascii="Tahoma" w:hAnsi="Tahoma" w:cs="Tahoma"/>
        </w:rPr>
        <w:t>r</w:t>
      </w:r>
      <w:r w:rsidR="00635621" w:rsidRPr="008141E9">
        <w:rPr>
          <w:rFonts w:ascii="Tahoma" w:hAnsi="Tahoma" w:cs="Tahoma"/>
        </w:rPr>
        <w:t xml:space="preserve">mie </w:t>
      </w:r>
      <w:r w:rsidR="003C2551" w:rsidRPr="003C2551">
        <w:rPr>
          <w:rFonts w:ascii="Tahoma" w:hAnsi="Tahoma" w:cs="Tahoma"/>
        </w:rPr>
        <w:t>e-Zamówienia</w:t>
      </w:r>
      <w:r w:rsidRPr="008141E9">
        <w:rPr>
          <w:rFonts w:ascii="Tahoma" w:hAnsi="Tahoma" w:cs="Tahoma"/>
        </w:rPr>
        <w:t xml:space="preserve"> informacje o:</w:t>
      </w:r>
    </w:p>
    <w:p w14:paraId="565404D2" w14:textId="77777777" w:rsidR="00D74942" w:rsidRPr="008141E9" w:rsidRDefault="00D74942" w:rsidP="00231F82">
      <w:pPr>
        <w:pStyle w:val="Standard"/>
        <w:spacing w:line="276" w:lineRule="auto"/>
        <w:ind w:left="567" w:hanging="283"/>
        <w:jc w:val="left"/>
        <w:rPr>
          <w:rFonts w:ascii="Tahoma" w:hAnsi="Tahoma" w:cs="Tahoma"/>
        </w:rPr>
      </w:pPr>
      <w:r w:rsidRPr="008141E9">
        <w:rPr>
          <w:rFonts w:ascii="Tahoma" w:hAnsi="Tahoma" w:cs="Tahoma"/>
        </w:rPr>
        <w:t>1)</w:t>
      </w:r>
      <w:r w:rsidRPr="008141E9">
        <w:rPr>
          <w:rFonts w:ascii="Tahoma" w:hAnsi="Tahoma" w:cs="Tahoma"/>
        </w:rPr>
        <w:tab/>
        <w:t>nazwach albo imionach i nazwiskach oraz siedzibach lub miejscach prowadzonej działalności gospodarczej albo miejscach zamieszkania wykonawców, których oferty zostały otwarte;</w:t>
      </w:r>
    </w:p>
    <w:p w14:paraId="7049CBD2" w14:textId="77777777" w:rsidR="00D74942" w:rsidRPr="008141E9" w:rsidRDefault="00D74942" w:rsidP="00231F82">
      <w:pPr>
        <w:pStyle w:val="Standard"/>
        <w:spacing w:line="276" w:lineRule="auto"/>
        <w:ind w:left="567" w:hanging="283"/>
        <w:jc w:val="left"/>
        <w:rPr>
          <w:rFonts w:ascii="Tahoma" w:hAnsi="Tahoma" w:cs="Tahoma"/>
        </w:rPr>
      </w:pPr>
      <w:r w:rsidRPr="008141E9">
        <w:rPr>
          <w:rFonts w:ascii="Tahoma" w:hAnsi="Tahoma" w:cs="Tahoma"/>
        </w:rPr>
        <w:t>2)</w:t>
      </w:r>
      <w:r w:rsidRPr="008141E9">
        <w:rPr>
          <w:rFonts w:ascii="Tahoma" w:hAnsi="Tahoma" w:cs="Tahoma"/>
        </w:rPr>
        <w:tab/>
        <w:t>cenach zawartych w ofertach.</w:t>
      </w:r>
    </w:p>
    <w:p w14:paraId="3569E3F4" w14:textId="2353B398" w:rsidR="00FA386B" w:rsidRPr="000942F1" w:rsidRDefault="00D74942" w:rsidP="00094BC5">
      <w:pPr>
        <w:pStyle w:val="Standard"/>
        <w:numPr>
          <w:ilvl w:val="0"/>
          <w:numId w:val="383"/>
        </w:numPr>
        <w:spacing w:after="240" w:line="276" w:lineRule="auto"/>
        <w:ind w:left="284" w:hanging="284"/>
        <w:jc w:val="left"/>
        <w:rPr>
          <w:rFonts w:ascii="Tahoma" w:hAnsi="Tahoma" w:cs="Tahoma"/>
        </w:rPr>
      </w:pPr>
      <w:r w:rsidRPr="008141E9">
        <w:rPr>
          <w:rFonts w:ascii="Tahoma" w:hAnsi="Tahoma" w:cs="Tahoma"/>
        </w:rPr>
        <w:t xml:space="preserve">Informację o wyborze oferty najkorzystniejszej bądź o unieważnieniu postępowania zamawiający zamieści na </w:t>
      </w:r>
      <w:r w:rsidR="00635621" w:rsidRPr="008141E9">
        <w:rPr>
          <w:rFonts w:ascii="Tahoma" w:hAnsi="Tahoma" w:cs="Tahoma"/>
        </w:rPr>
        <w:t xml:space="preserve">Platformie </w:t>
      </w:r>
      <w:r w:rsidR="00A26975" w:rsidRPr="00A26975">
        <w:rPr>
          <w:rFonts w:ascii="Tahoma" w:hAnsi="Tahoma" w:cs="Tahoma"/>
        </w:rPr>
        <w:t>e-Zamówienia</w:t>
      </w:r>
      <w:r w:rsidRPr="008141E9">
        <w:rPr>
          <w:rFonts w:ascii="Tahoma" w:hAnsi="Tahoma" w:cs="Tahoma"/>
        </w:rPr>
        <w:t>.</w:t>
      </w:r>
    </w:p>
    <w:p w14:paraId="0CAFF88F" w14:textId="6EC932D1" w:rsidR="00BF33F2" w:rsidRPr="000942F1" w:rsidRDefault="00DB33D1" w:rsidP="00015204">
      <w:pPr>
        <w:pStyle w:val="Nagwek2"/>
        <w:numPr>
          <w:ilvl w:val="0"/>
          <w:numId w:val="393"/>
        </w:numPr>
        <w:spacing w:before="0" w:line="276" w:lineRule="auto"/>
        <w:jc w:val="left"/>
        <w:rPr>
          <w:rFonts w:ascii="Tahoma" w:hAnsi="Tahoma" w:cs="Tahoma"/>
          <w:i/>
          <w:iCs/>
          <w:sz w:val="20"/>
          <w:szCs w:val="20"/>
        </w:rPr>
      </w:pPr>
      <w:bookmarkStart w:id="29" w:name="_Toc214947265"/>
      <w:bookmarkEnd w:id="16"/>
      <w:r w:rsidRPr="000942F1">
        <w:rPr>
          <w:rFonts w:ascii="Tahoma" w:hAnsi="Tahoma" w:cs="Tahoma"/>
          <w:i/>
          <w:iCs/>
          <w:sz w:val="20"/>
          <w:szCs w:val="20"/>
        </w:rPr>
        <w:t>Podstawy wykluczenia z postępowania</w:t>
      </w:r>
      <w:r w:rsidR="0042072A" w:rsidRPr="000942F1">
        <w:rPr>
          <w:rFonts w:ascii="Tahoma" w:hAnsi="Tahoma" w:cs="Tahoma"/>
          <w:i/>
          <w:iCs/>
          <w:sz w:val="20"/>
          <w:szCs w:val="20"/>
        </w:rPr>
        <w:t>. Warunki udziału w postępowaniu.</w:t>
      </w:r>
      <w:bookmarkEnd w:id="29"/>
    </w:p>
    <w:p w14:paraId="1C9531F5" w14:textId="6B375FCB" w:rsidR="0046720D" w:rsidRPr="0046720D" w:rsidRDefault="00DB33D1" w:rsidP="00015204">
      <w:pPr>
        <w:pStyle w:val="Standard"/>
        <w:numPr>
          <w:ilvl w:val="3"/>
          <w:numId w:val="393"/>
        </w:numPr>
        <w:tabs>
          <w:tab w:val="left" w:pos="284"/>
        </w:tabs>
        <w:suppressAutoHyphens w:val="0"/>
        <w:spacing w:line="276" w:lineRule="auto"/>
        <w:ind w:left="284" w:hanging="284"/>
        <w:jc w:val="left"/>
        <w:rPr>
          <w:rFonts w:ascii="Tahoma" w:hAnsi="Tahoma" w:cs="Tahoma"/>
        </w:rPr>
      </w:pPr>
      <w:r w:rsidRPr="00416816">
        <w:rPr>
          <w:rFonts w:ascii="Tahoma" w:hAnsi="Tahoma" w:cs="Tahoma"/>
          <w:bCs/>
        </w:rPr>
        <w:t>O udzielenie zamówienia mogą ubiegać się wykonawcy, którzy</w:t>
      </w:r>
      <w:r w:rsidR="0046720D">
        <w:rPr>
          <w:rFonts w:ascii="Tahoma" w:hAnsi="Tahoma" w:cs="Tahoma"/>
          <w:bCs/>
        </w:rPr>
        <w:t>:</w:t>
      </w:r>
    </w:p>
    <w:p w14:paraId="532FAEED" w14:textId="77777777" w:rsidR="00396742" w:rsidRDefault="0046720D" w:rsidP="00396742">
      <w:pPr>
        <w:pStyle w:val="Standard"/>
        <w:numPr>
          <w:ilvl w:val="0"/>
          <w:numId w:val="423"/>
        </w:numPr>
        <w:tabs>
          <w:tab w:val="left" w:pos="284"/>
        </w:tabs>
        <w:suppressAutoHyphens w:val="0"/>
        <w:spacing w:line="276" w:lineRule="auto"/>
        <w:ind w:left="567"/>
        <w:jc w:val="left"/>
        <w:rPr>
          <w:rFonts w:ascii="Tahoma" w:hAnsi="Tahoma" w:cs="Tahoma"/>
        </w:rPr>
      </w:pPr>
      <w:r w:rsidRPr="0046720D">
        <w:rPr>
          <w:rFonts w:ascii="Tahoma" w:hAnsi="Tahoma" w:cs="Tahoma"/>
        </w:rPr>
        <w:t>nie podlegają wykluczeniu;</w:t>
      </w:r>
    </w:p>
    <w:p w14:paraId="5A0D6E1A" w14:textId="232EBDAF" w:rsidR="0046720D" w:rsidRPr="00396742" w:rsidRDefault="0046720D" w:rsidP="00396742">
      <w:pPr>
        <w:pStyle w:val="Standard"/>
        <w:numPr>
          <w:ilvl w:val="0"/>
          <w:numId w:val="423"/>
        </w:numPr>
        <w:tabs>
          <w:tab w:val="left" w:pos="284"/>
        </w:tabs>
        <w:suppressAutoHyphens w:val="0"/>
        <w:spacing w:line="276" w:lineRule="auto"/>
        <w:ind w:left="567"/>
        <w:jc w:val="left"/>
        <w:rPr>
          <w:rFonts w:ascii="Tahoma" w:hAnsi="Tahoma" w:cs="Tahoma"/>
        </w:rPr>
      </w:pPr>
      <w:r w:rsidRPr="00396742">
        <w:rPr>
          <w:rFonts w:ascii="Tahoma" w:hAnsi="Tahoma" w:cs="Tahoma"/>
        </w:rPr>
        <w:t>spełniają warunki udziału w postępowaniu określone przez zamawiającego w ogłoszeniu o zamówieniu oraz w pkt 3 niniejszego rozdziału SWZ.</w:t>
      </w:r>
    </w:p>
    <w:p w14:paraId="2674ABCF" w14:textId="77777777" w:rsidR="00EC7A7A" w:rsidRPr="008141E9" w:rsidRDefault="00EC7A7A" w:rsidP="00015204">
      <w:pPr>
        <w:numPr>
          <w:ilvl w:val="1"/>
          <w:numId w:val="391"/>
        </w:numPr>
        <w:autoSpaceDN w:val="0"/>
        <w:spacing w:line="276" w:lineRule="auto"/>
        <w:ind w:left="426" w:hanging="426"/>
        <w:textAlignment w:val="baseline"/>
        <w:rPr>
          <w:rFonts w:ascii="Tahoma" w:hAnsi="Tahoma" w:cs="Tahoma"/>
          <w:kern w:val="3"/>
          <w:sz w:val="20"/>
          <w:szCs w:val="20"/>
        </w:rPr>
      </w:pPr>
      <w:r w:rsidRPr="008141E9">
        <w:rPr>
          <w:rFonts w:ascii="Tahoma" w:hAnsi="Tahoma" w:cs="Tahoma"/>
          <w:b/>
          <w:kern w:val="3"/>
          <w:sz w:val="20"/>
          <w:szCs w:val="20"/>
        </w:rPr>
        <w:t xml:space="preserve">Zamawiający wykluczy z postępowania wykonawcę, w stosunku do którego zachodzi którakolwiek z okoliczności wskazanych w art. 108 ust. 1 pkt 1-6 ustawy </w:t>
      </w:r>
      <w:proofErr w:type="spellStart"/>
      <w:r w:rsidRPr="008141E9">
        <w:rPr>
          <w:rFonts w:ascii="Tahoma" w:hAnsi="Tahoma" w:cs="Tahoma"/>
          <w:b/>
          <w:kern w:val="3"/>
          <w:sz w:val="20"/>
          <w:szCs w:val="20"/>
        </w:rPr>
        <w:t>Pzp</w:t>
      </w:r>
      <w:proofErr w:type="spellEnd"/>
      <w:r w:rsidRPr="008141E9">
        <w:rPr>
          <w:rFonts w:ascii="Tahoma" w:hAnsi="Tahoma" w:cs="Tahoma"/>
          <w:b/>
          <w:kern w:val="3"/>
          <w:sz w:val="20"/>
          <w:szCs w:val="20"/>
        </w:rPr>
        <w:t xml:space="preserve"> (przesłanki wykluczenia obligatoryjne):</w:t>
      </w:r>
    </w:p>
    <w:p w14:paraId="7DA1A5B2" w14:textId="01E3BEE9"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bookmarkStart w:id="30" w:name="_Hlk189750484"/>
      <w:bookmarkStart w:id="31" w:name="_Hlk148455499"/>
      <w:r w:rsidRPr="007F5C91">
        <w:rPr>
          <w:rFonts w:ascii="Tahoma" w:eastAsia="Times New Roman" w:hAnsi="Tahoma" w:cs="Tahoma"/>
          <w:sz w:val="20"/>
          <w:szCs w:val="20"/>
          <w:lang w:eastAsia="pl-PL"/>
        </w:rPr>
        <w:t>będącego osobą fizyczną, którego prawomocnie skazano za przestępstwo:</w:t>
      </w:r>
    </w:p>
    <w:p w14:paraId="726DB8DF" w14:textId="49246ADC"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udziału w zorganizowanej grupie przestępczej albo związku mającym na celu popełnienie przestępstwa lub przestępstwa skarbowego, o którym mowa w </w:t>
      </w:r>
      <w:hyperlink r:id="rId16" w:anchor="/document/16798683?unitId=art(258)&amp;cm=DOCUMENT" w:history="1">
        <w:r w:rsidRPr="007F5C91">
          <w:rPr>
            <w:rFonts w:ascii="Tahoma" w:eastAsia="Times New Roman" w:hAnsi="Tahoma" w:cs="Tahoma"/>
            <w:sz w:val="20"/>
            <w:szCs w:val="20"/>
            <w:lang w:eastAsia="pl-PL"/>
          </w:rPr>
          <w:t>art. 258</w:t>
        </w:r>
      </w:hyperlink>
      <w:r w:rsidRPr="007F5C91">
        <w:rPr>
          <w:rFonts w:ascii="Tahoma" w:eastAsia="Times New Roman" w:hAnsi="Tahoma" w:cs="Tahoma"/>
          <w:sz w:val="20"/>
          <w:szCs w:val="20"/>
          <w:lang w:eastAsia="pl-PL"/>
        </w:rPr>
        <w:t xml:space="preserve"> Kodeksu karnego,</w:t>
      </w:r>
    </w:p>
    <w:p w14:paraId="7F168F34" w14:textId="5D8D639E"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handlu ludźmi, o którym mowa w </w:t>
      </w:r>
      <w:hyperlink r:id="rId17" w:anchor="/document/16798683?unitId=art(189(a))&amp;cm=DOCUMENT" w:history="1">
        <w:r w:rsidRPr="007F5C91">
          <w:rPr>
            <w:rFonts w:ascii="Tahoma" w:eastAsia="Times New Roman" w:hAnsi="Tahoma" w:cs="Tahoma"/>
            <w:sz w:val="20"/>
            <w:szCs w:val="20"/>
            <w:lang w:eastAsia="pl-PL"/>
          </w:rPr>
          <w:t>art. 189a</w:t>
        </w:r>
      </w:hyperlink>
      <w:r w:rsidRPr="007F5C91">
        <w:rPr>
          <w:rFonts w:ascii="Tahoma" w:eastAsia="Times New Roman" w:hAnsi="Tahoma" w:cs="Tahoma"/>
          <w:sz w:val="20"/>
          <w:szCs w:val="20"/>
          <w:lang w:eastAsia="pl-PL"/>
        </w:rPr>
        <w:t xml:space="preserve"> Kodeksu karnego,</w:t>
      </w:r>
    </w:p>
    <w:p w14:paraId="2AF7DA39" w14:textId="579187AD"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którym mowa w </w:t>
      </w:r>
      <w:hyperlink r:id="rId18" w:anchor="/document/16798683?unitId=art(228)&amp;cm=DOCUMENT" w:history="1">
        <w:r w:rsidRPr="007F5C91">
          <w:rPr>
            <w:rFonts w:ascii="Tahoma" w:eastAsia="Times New Roman" w:hAnsi="Tahoma" w:cs="Tahoma"/>
            <w:sz w:val="20"/>
            <w:szCs w:val="20"/>
            <w:lang w:eastAsia="pl-PL"/>
          </w:rPr>
          <w:t>art. 228-230a</w:t>
        </w:r>
      </w:hyperlink>
      <w:r w:rsidRPr="007F5C91">
        <w:rPr>
          <w:rFonts w:ascii="Tahoma" w:eastAsia="Times New Roman" w:hAnsi="Tahoma" w:cs="Tahoma"/>
          <w:sz w:val="20"/>
          <w:szCs w:val="20"/>
          <w:lang w:eastAsia="pl-PL"/>
        </w:rPr>
        <w:t xml:space="preserve">, </w:t>
      </w:r>
      <w:hyperlink r:id="rId19" w:anchor="/document/17631344?unitId=art(250(a))&amp;cm=DOCUMENT" w:history="1">
        <w:r w:rsidRPr="007F5C91">
          <w:rPr>
            <w:rFonts w:ascii="Tahoma" w:eastAsia="Times New Roman" w:hAnsi="Tahoma" w:cs="Tahoma"/>
            <w:sz w:val="20"/>
            <w:szCs w:val="20"/>
            <w:lang w:eastAsia="pl-PL"/>
          </w:rPr>
          <w:t>art. 250a</w:t>
        </w:r>
      </w:hyperlink>
      <w:r w:rsidRPr="007F5C91">
        <w:rPr>
          <w:rFonts w:ascii="Tahoma" w:eastAsia="Times New Roman" w:hAnsi="Tahoma" w:cs="Tahoma"/>
          <w:sz w:val="20"/>
          <w:szCs w:val="20"/>
          <w:lang w:eastAsia="pl-PL"/>
        </w:rPr>
        <w:t xml:space="preserve"> Kodeksu karnego, w </w:t>
      </w:r>
      <w:hyperlink r:id="rId20" w:anchor="/document/17631344?unitId=art(46)&amp;cm=DOCUMENT" w:history="1">
        <w:r w:rsidRPr="007F5C91">
          <w:rPr>
            <w:rFonts w:ascii="Tahoma" w:eastAsia="Times New Roman" w:hAnsi="Tahoma" w:cs="Tahoma"/>
            <w:sz w:val="20"/>
            <w:szCs w:val="20"/>
            <w:lang w:eastAsia="pl-PL"/>
          </w:rPr>
          <w:t>art. 46-48</w:t>
        </w:r>
      </w:hyperlink>
      <w:r w:rsidRPr="007F5C91">
        <w:rPr>
          <w:rFonts w:ascii="Tahoma" w:eastAsia="Times New Roman" w:hAnsi="Tahoma" w:cs="Tahoma"/>
          <w:sz w:val="20"/>
          <w:szCs w:val="20"/>
          <w:lang w:eastAsia="pl-PL"/>
        </w:rPr>
        <w:t xml:space="preserve"> ustawy z dnia 25 czerwca 2010 r. o sporcie (</w:t>
      </w:r>
      <w:r w:rsidR="00094A88">
        <w:rPr>
          <w:rFonts w:ascii="Tahoma" w:eastAsia="Times New Roman" w:hAnsi="Tahoma" w:cs="Tahoma"/>
          <w:sz w:val="20"/>
          <w:szCs w:val="20"/>
          <w:lang w:eastAsia="pl-PL"/>
        </w:rPr>
        <w:t xml:space="preserve">tekst jednolity: </w:t>
      </w:r>
      <w:r w:rsidR="00094A88" w:rsidRPr="00094A88">
        <w:rPr>
          <w:rFonts w:ascii="Tahoma" w:eastAsia="Times New Roman" w:hAnsi="Tahoma" w:cs="Tahoma"/>
          <w:sz w:val="20"/>
          <w:szCs w:val="20"/>
          <w:lang w:eastAsia="pl-PL"/>
        </w:rPr>
        <w:t>Dz. U. z 202</w:t>
      </w:r>
      <w:r w:rsidR="00094A88">
        <w:rPr>
          <w:rFonts w:ascii="Tahoma" w:eastAsia="Times New Roman" w:hAnsi="Tahoma" w:cs="Tahoma"/>
          <w:sz w:val="20"/>
          <w:szCs w:val="20"/>
          <w:lang w:eastAsia="pl-PL"/>
        </w:rPr>
        <w:t>4</w:t>
      </w:r>
      <w:r w:rsidR="00094A88" w:rsidRPr="00094A88">
        <w:rPr>
          <w:rFonts w:ascii="Tahoma" w:eastAsia="Times New Roman" w:hAnsi="Tahoma" w:cs="Tahoma"/>
          <w:sz w:val="20"/>
          <w:szCs w:val="20"/>
          <w:lang w:eastAsia="pl-PL"/>
        </w:rPr>
        <w:t xml:space="preserve"> r. poz. </w:t>
      </w:r>
      <w:r w:rsidR="00094A88">
        <w:rPr>
          <w:rFonts w:ascii="Tahoma" w:eastAsia="Times New Roman" w:hAnsi="Tahoma" w:cs="Tahoma"/>
          <w:sz w:val="20"/>
          <w:szCs w:val="20"/>
          <w:lang w:eastAsia="pl-PL"/>
        </w:rPr>
        <w:t>14</w:t>
      </w:r>
      <w:r w:rsidR="00094A88" w:rsidRPr="00094A88">
        <w:rPr>
          <w:rFonts w:ascii="Tahoma" w:eastAsia="Times New Roman" w:hAnsi="Tahoma" w:cs="Tahoma"/>
          <w:sz w:val="20"/>
          <w:szCs w:val="20"/>
          <w:lang w:eastAsia="pl-PL"/>
        </w:rPr>
        <w:t>48</w:t>
      </w:r>
      <w:r w:rsidR="00094A88">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 xml:space="preserve">) lub w </w:t>
      </w:r>
      <w:hyperlink r:id="rId21" w:anchor="/document/17712396?unitId=art(54)ust(1)&amp;cm=DOCUMENT" w:history="1">
        <w:r w:rsidRPr="007F5C91">
          <w:rPr>
            <w:rFonts w:ascii="Tahoma" w:eastAsia="Times New Roman" w:hAnsi="Tahoma" w:cs="Tahoma"/>
            <w:sz w:val="20"/>
            <w:szCs w:val="20"/>
            <w:lang w:eastAsia="pl-PL"/>
          </w:rPr>
          <w:t>art. 54 ust. 1-4</w:t>
        </w:r>
      </w:hyperlink>
      <w:r w:rsidRPr="007F5C91">
        <w:rPr>
          <w:rFonts w:ascii="Tahoma" w:eastAsia="Times New Roman" w:hAnsi="Tahoma" w:cs="Tahoma"/>
          <w:sz w:val="20"/>
          <w:szCs w:val="20"/>
          <w:lang w:eastAsia="pl-PL"/>
        </w:rPr>
        <w:t xml:space="preserve"> ustawy z dnia 12 maja 2011</w:t>
      </w:r>
      <w:r w:rsidR="00363463">
        <w:rPr>
          <w:rFonts w:ascii="Tahoma" w:eastAsia="Times New Roman" w:hAnsi="Tahoma" w:cs="Tahoma"/>
          <w:sz w:val="20"/>
          <w:szCs w:val="20"/>
          <w:lang w:eastAsia="pl-PL"/>
        </w:rPr>
        <w:t> </w:t>
      </w:r>
      <w:r w:rsidRPr="007F5C91">
        <w:rPr>
          <w:rFonts w:ascii="Tahoma" w:eastAsia="Times New Roman" w:hAnsi="Tahoma" w:cs="Tahoma"/>
          <w:sz w:val="20"/>
          <w:szCs w:val="20"/>
          <w:lang w:eastAsia="pl-PL"/>
        </w:rPr>
        <w:t>r. o refundacji leków, środków spożywczych specjalnego przeznaczenia żywieniowego oraz wyrobów medycznych (</w:t>
      </w:r>
      <w:r w:rsidR="00094A88" w:rsidRPr="00094A88">
        <w:rPr>
          <w:rFonts w:ascii="Tahoma" w:eastAsia="Times New Roman" w:hAnsi="Tahoma" w:cs="Tahoma"/>
          <w:sz w:val="20"/>
          <w:szCs w:val="20"/>
          <w:lang w:eastAsia="pl-PL"/>
        </w:rPr>
        <w:t>tekst jednolity:</w:t>
      </w:r>
      <w:r w:rsidR="00094A88">
        <w:rPr>
          <w:rFonts w:ascii="Tahoma" w:eastAsia="Times New Roman" w:hAnsi="Tahoma" w:cs="Tahoma"/>
          <w:sz w:val="20"/>
          <w:szCs w:val="20"/>
          <w:lang w:eastAsia="pl-PL"/>
        </w:rPr>
        <w:t xml:space="preserve"> </w:t>
      </w:r>
      <w:r w:rsidR="00094A88" w:rsidRPr="00094A88">
        <w:rPr>
          <w:rFonts w:ascii="Tahoma" w:eastAsia="Times New Roman" w:hAnsi="Tahoma" w:cs="Tahoma"/>
          <w:sz w:val="20"/>
          <w:szCs w:val="20"/>
          <w:lang w:eastAsia="pl-PL"/>
        </w:rPr>
        <w:t>Dz. U. z 2024 r. poz. 930</w:t>
      </w:r>
      <w:r w:rsidR="00094A88">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w:t>
      </w:r>
    </w:p>
    <w:p w14:paraId="7B87FED5" w14:textId="7B141FBD"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finansowania przestępstwa o charakterze terrorystycznym, o którym mowa w </w:t>
      </w:r>
      <w:hyperlink r:id="rId22" w:anchor="/document/16798683?unitId=art(165(a))&amp;cm=DOCUMENT" w:history="1">
        <w:r w:rsidRPr="007F5C91">
          <w:rPr>
            <w:rFonts w:ascii="Tahoma" w:eastAsia="Times New Roman" w:hAnsi="Tahoma" w:cs="Tahoma"/>
            <w:sz w:val="20"/>
            <w:szCs w:val="20"/>
            <w:lang w:eastAsia="pl-PL"/>
          </w:rPr>
          <w:t>art. 165a</w:t>
        </w:r>
      </w:hyperlink>
      <w:r w:rsidRPr="007F5C91">
        <w:rPr>
          <w:rFonts w:ascii="Tahoma" w:eastAsia="Times New Roman" w:hAnsi="Tahoma" w:cs="Tahoma"/>
          <w:sz w:val="20"/>
          <w:szCs w:val="20"/>
          <w:lang w:eastAsia="pl-PL"/>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7F5C91">
          <w:rPr>
            <w:rFonts w:ascii="Tahoma" w:eastAsia="Times New Roman" w:hAnsi="Tahoma" w:cs="Tahoma"/>
            <w:sz w:val="20"/>
            <w:szCs w:val="20"/>
            <w:lang w:eastAsia="pl-PL"/>
          </w:rPr>
          <w:t>art. 299</w:t>
        </w:r>
      </w:hyperlink>
      <w:r w:rsidRPr="007F5C91">
        <w:rPr>
          <w:rFonts w:ascii="Tahoma" w:eastAsia="Times New Roman" w:hAnsi="Tahoma" w:cs="Tahoma"/>
          <w:sz w:val="20"/>
          <w:szCs w:val="20"/>
          <w:lang w:eastAsia="pl-PL"/>
        </w:rPr>
        <w:t xml:space="preserve"> Kodeksu karnego,</w:t>
      </w:r>
    </w:p>
    <w:p w14:paraId="0ACB680B" w14:textId="175461F3"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charakterze terrorystycznym, o którym mowa w </w:t>
      </w:r>
      <w:hyperlink r:id="rId24" w:anchor="/document/16798683?unitId=art(115)par(20)&amp;cm=DOCUMENT" w:history="1">
        <w:r w:rsidRPr="007F5C91">
          <w:rPr>
            <w:rFonts w:ascii="Tahoma" w:eastAsia="Times New Roman" w:hAnsi="Tahoma" w:cs="Tahoma"/>
            <w:sz w:val="20"/>
            <w:szCs w:val="20"/>
            <w:lang w:eastAsia="pl-PL"/>
          </w:rPr>
          <w:t>art. 115 § 20</w:t>
        </w:r>
      </w:hyperlink>
      <w:r w:rsidRPr="007F5C91">
        <w:rPr>
          <w:rFonts w:ascii="Tahoma" w:eastAsia="Times New Roman" w:hAnsi="Tahoma" w:cs="Tahoma"/>
          <w:sz w:val="20"/>
          <w:szCs w:val="20"/>
          <w:lang w:eastAsia="pl-PL"/>
        </w:rPr>
        <w:t xml:space="preserve"> Kodeksu karnego, lub mające na celu popełnienie tego przestępstwa,</w:t>
      </w:r>
    </w:p>
    <w:p w14:paraId="4E21CF77" w14:textId="65F1F4A9"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powierzenia wykonywania pracy małoletniemu cudzoziemcowi, o którym mowa w </w:t>
      </w:r>
      <w:hyperlink r:id="rId25" w:anchor="/document/17896506?unitId=art(9)ust(2)&amp;cm=DOCUMENT" w:history="1">
        <w:r w:rsidRPr="007F5C91">
          <w:rPr>
            <w:rFonts w:ascii="Tahoma" w:eastAsia="Times New Roman" w:hAnsi="Tahoma" w:cs="Tahoma"/>
            <w:sz w:val="20"/>
            <w:szCs w:val="20"/>
            <w:lang w:eastAsia="pl-PL"/>
          </w:rPr>
          <w:t>art. 9 ust. 2</w:t>
        </w:r>
      </w:hyperlink>
      <w:r w:rsidRPr="007F5C91">
        <w:rPr>
          <w:rFonts w:ascii="Tahoma" w:eastAsia="Times New Roman" w:hAnsi="Tahoma" w:cs="Tahoma"/>
          <w:sz w:val="20"/>
          <w:szCs w:val="20"/>
          <w:lang w:eastAsia="pl-PL"/>
        </w:rPr>
        <w:t xml:space="preserve"> ustawy z dnia 15 czerwca 2012 r. o skutkach powierzania wykonywania pracy cudzoziemcom przebywającym wbrew przepisom na terytorium Rzeczypospolitej Polskiej (</w:t>
      </w:r>
      <w:r w:rsidR="00094A88" w:rsidRPr="00094A88">
        <w:rPr>
          <w:rFonts w:ascii="Tahoma" w:eastAsia="Times New Roman" w:hAnsi="Tahoma" w:cs="Tahoma"/>
          <w:sz w:val="20"/>
          <w:szCs w:val="20"/>
          <w:lang w:eastAsia="pl-PL"/>
        </w:rPr>
        <w:t>tekst jednolity:</w:t>
      </w:r>
      <w:r w:rsidR="00094A88">
        <w:rPr>
          <w:rFonts w:ascii="Tahoma" w:eastAsia="Times New Roman" w:hAnsi="Tahoma" w:cs="Tahoma"/>
          <w:sz w:val="20"/>
          <w:szCs w:val="20"/>
          <w:lang w:eastAsia="pl-PL"/>
        </w:rPr>
        <w:t xml:space="preserve"> </w:t>
      </w:r>
      <w:r w:rsidRPr="007F5C91">
        <w:rPr>
          <w:rFonts w:ascii="Tahoma" w:eastAsia="Times New Roman" w:hAnsi="Tahoma" w:cs="Tahoma"/>
          <w:sz w:val="20"/>
          <w:szCs w:val="20"/>
          <w:lang w:eastAsia="pl-PL"/>
        </w:rPr>
        <w:t>Dz. U. z 2021 r. poz. 1745),</w:t>
      </w:r>
    </w:p>
    <w:p w14:paraId="42AD3CCA" w14:textId="199681DB"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przeciwko obrotowi gospodarczemu, o których mowa w </w:t>
      </w:r>
      <w:hyperlink r:id="rId26" w:anchor="/document/16798683?unitId=art(296)&amp;cm=DOCUMENT" w:history="1">
        <w:r w:rsidRPr="007F5C91">
          <w:rPr>
            <w:rFonts w:ascii="Tahoma" w:eastAsia="Times New Roman" w:hAnsi="Tahoma" w:cs="Tahoma"/>
            <w:sz w:val="20"/>
            <w:szCs w:val="20"/>
            <w:lang w:eastAsia="pl-PL"/>
          </w:rPr>
          <w:t>art. 296-307</w:t>
        </w:r>
      </w:hyperlink>
      <w:r w:rsidRPr="007F5C91">
        <w:rPr>
          <w:rFonts w:ascii="Tahoma" w:eastAsia="Times New Roman" w:hAnsi="Tahoma" w:cs="Tahoma"/>
          <w:sz w:val="20"/>
          <w:szCs w:val="20"/>
          <w:lang w:eastAsia="pl-PL"/>
        </w:rPr>
        <w:t xml:space="preserve"> Kodeksu karnego, przestępstwo oszustwa, o którym mowa w </w:t>
      </w:r>
      <w:hyperlink r:id="rId27" w:anchor="/document/16798683?unitId=art(286)&amp;cm=DOCUMENT" w:history="1">
        <w:r w:rsidRPr="007F5C91">
          <w:rPr>
            <w:rFonts w:ascii="Tahoma" w:eastAsia="Times New Roman" w:hAnsi="Tahoma" w:cs="Tahoma"/>
            <w:sz w:val="20"/>
            <w:szCs w:val="20"/>
            <w:lang w:eastAsia="pl-PL"/>
          </w:rPr>
          <w:t>art. 286</w:t>
        </w:r>
      </w:hyperlink>
      <w:r w:rsidRPr="007F5C91">
        <w:rPr>
          <w:rFonts w:ascii="Tahoma" w:eastAsia="Times New Roman" w:hAnsi="Tahoma" w:cs="Tahoma"/>
          <w:sz w:val="20"/>
          <w:szCs w:val="20"/>
          <w:lang w:eastAsia="pl-PL"/>
        </w:rPr>
        <w:t xml:space="preserve"> Kodeksu karnego, przestępstwo przeciwko wiarygodności dokumentów, o których mowa w </w:t>
      </w:r>
      <w:hyperlink r:id="rId28" w:anchor="/document/16798683?unitId=art(270)&amp;cm=DOCUMENT" w:history="1">
        <w:r w:rsidRPr="007F5C91">
          <w:rPr>
            <w:rFonts w:ascii="Tahoma" w:eastAsia="Times New Roman" w:hAnsi="Tahoma" w:cs="Tahoma"/>
            <w:sz w:val="20"/>
            <w:szCs w:val="20"/>
            <w:lang w:eastAsia="pl-PL"/>
          </w:rPr>
          <w:t>art. 270-277d</w:t>
        </w:r>
      </w:hyperlink>
      <w:r w:rsidRPr="007F5C91">
        <w:rPr>
          <w:rFonts w:ascii="Tahoma" w:eastAsia="Times New Roman" w:hAnsi="Tahoma" w:cs="Tahoma"/>
          <w:sz w:val="20"/>
          <w:szCs w:val="20"/>
          <w:lang w:eastAsia="pl-PL"/>
        </w:rPr>
        <w:t xml:space="preserve"> Kodeksu karnego, lub przestępstwo skarbowe,</w:t>
      </w:r>
    </w:p>
    <w:p w14:paraId="628D3F2F" w14:textId="59FA531A"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o którym mowa w art. 9 ust. 1 i 3 lub art. 10 ustawy z dnia 15 czerwca 2012 r. o skutkach powierzania wykonywania pracy cudzoziemcom przebywającym wbrew przepisom na terytorium Rzeczypospolitej Polskiej</w:t>
      </w:r>
    </w:p>
    <w:p w14:paraId="5FBDD6BF" w14:textId="77777777" w:rsidR="008D2895" w:rsidRPr="008D2895" w:rsidRDefault="008D2895" w:rsidP="001B6295">
      <w:pPr>
        <w:spacing w:line="276" w:lineRule="auto"/>
        <w:ind w:left="567"/>
        <w:rPr>
          <w:rFonts w:ascii="Tahoma" w:hAnsi="Tahoma" w:cs="Tahoma"/>
          <w:sz w:val="20"/>
          <w:szCs w:val="20"/>
        </w:rPr>
      </w:pPr>
      <w:r w:rsidRPr="008D2895">
        <w:rPr>
          <w:rFonts w:ascii="Tahoma" w:hAnsi="Tahoma" w:cs="Tahoma"/>
          <w:sz w:val="20"/>
          <w:szCs w:val="20"/>
        </w:rPr>
        <w:t>- lub za odpowiedni czyn zabroniony określony w przepisach prawa obcego;</w:t>
      </w:r>
    </w:p>
    <w:p w14:paraId="519EBE3A"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4305C0"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B621C"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prawomocnie orzeczono zakaz ubiegania się o zamówienia publiczne;</w:t>
      </w:r>
    </w:p>
    <w:p w14:paraId="027385FF"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0E43F08" w14:textId="2914E283"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w przypadkach, o których mowa w art. 85 ust. 1</w:t>
      </w:r>
      <w:r w:rsidR="00094A88">
        <w:rPr>
          <w:rFonts w:ascii="Tahoma" w:eastAsia="Times New Roman" w:hAnsi="Tahoma" w:cs="Tahoma"/>
          <w:sz w:val="20"/>
          <w:szCs w:val="20"/>
          <w:lang w:eastAsia="pl-PL"/>
        </w:rPr>
        <w:t xml:space="preserve"> ustawy </w:t>
      </w:r>
      <w:proofErr w:type="spellStart"/>
      <w:r w:rsidR="00094A88">
        <w:rPr>
          <w:rFonts w:ascii="Tahoma" w:eastAsia="Times New Roman" w:hAnsi="Tahoma" w:cs="Tahoma"/>
          <w:sz w:val="20"/>
          <w:szCs w:val="20"/>
          <w:lang w:eastAsia="pl-PL"/>
        </w:rPr>
        <w:t>Pzp</w:t>
      </w:r>
      <w:proofErr w:type="spellEnd"/>
      <w:r w:rsidRPr="007F5C91">
        <w:rPr>
          <w:rFonts w:ascii="Tahoma" w:eastAsia="Times New Roman" w:hAnsi="Tahoma" w:cs="Tahoma"/>
          <w:sz w:val="20"/>
          <w:szCs w:val="20"/>
          <w:lang w:eastAsia="pl-PL"/>
        </w:rPr>
        <w:t xml:space="preserve">, doszło do zakłócenia konkurencji wynikającego z wcześniejszego zaangażowania tego wykonawcy lub podmiotu, który należy z wykonawcą do tej samej grupy kapitałowej w rozumieniu </w:t>
      </w:r>
      <w:hyperlink r:id="rId30"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bookmarkEnd w:id="30"/>
      <w:r w:rsidRPr="007F5C91">
        <w:rPr>
          <w:rFonts w:ascii="Tahoma" w:eastAsia="Times New Roman" w:hAnsi="Tahoma" w:cs="Tahoma"/>
          <w:sz w:val="20"/>
          <w:szCs w:val="20"/>
          <w:lang w:eastAsia="pl-PL"/>
        </w:rPr>
        <w:t>.</w:t>
      </w:r>
    </w:p>
    <w:bookmarkEnd w:id="31"/>
    <w:p w14:paraId="7FC63CAA" w14:textId="6AF7DE31" w:rsidR="00EC7A7A" w:rsidRPr="008141E9" w:rsidRDefault="00EC7A7A" w:rsidP="00015204">
      <w:pPr>
        <w:numPr>
          <w:ilvl w:val="1"/>
          <w:numId w:val="391"/>
        </w:numPr>
        <w:autoSpaceDN w:val="0"/>
        <w:spacing w:line="276" w:lineRule="auto"/>
        <w:ind w:left="426" w:hanging="425"/>
        <w:textAlignment w:val="baseline"/>
        <w:rPr>
          <w:rFonts w:ascii="Tahoma" w:hAnsi="Tahoma" w:cs="Tahoma"/>
          <w:b/>
          <w:bCs/>
          <w:kern w:val="3"/>
          <w:sz w:val="20"/>
          <w:szCs w:val="20"/>
        </w:rPr>
      </w:pPr>
      <w:r w:rsidRPr="008141E9">
        <w:rPr>
          <w:rFonts w:ascii="Tahoma" w:hAnsi="Tahoma" w:cs="Tahoma"/>
          <w:b/>
          <w:bCs/>
          <w:kern w:val="3"/>
          <w:sz w:val="20"/>
          <w:szCs w:val="20"/>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bookmarkStart w:id="32" w:name="_Hlk134533157"/>
      <w:bookmarkStart w:id="33" w:name="_Hlk189750629"/>
      <w:r w:rsidR="004B72AF" w:rsidRPr="008141E9">
        <w:rPr>
          <w:rFonts w:ascii="Tahoma" w:hAnsi="Tahoma" w:cs="Tahoma"/>
          <w:b/>
          <w:bCs/>
          <w:kern w:val="3"/>
          <w:sz w:val="20"/>
          <w:szCs w:val="20"/>
        </w:rPr>
        <w:t xml:space="preserve">tekst jednolity: </w:t>
      </w:r>
      <w:r w:rsidRPr="008141E9">
        <w:rPr>
          <w:rFonts w:ascii="Tahoma" w:hAnsi="Tahoma" w:cs="Tahoma"/>
          <w:b/>
          <w:bCs/>
          <w:kern w:val="3"/>
          <w:sz w:val="20"/>
          <w:szCs w:val="20"/>
        </w:rPr>
        <w:t xml:space="preserve">Dz. U. </w:t>
      </w:r>
      <w:r w:rsidR="004B72AF" w:rsidRPr="008141E9">
        <w:rPr>
          <w:rFonts w:ascii="Tahoma" w:hAnsi="Tahoma" w:cs="Tahoma"/>
          <w:b/>
          <w:bCs/>
          <w:kern w:val="3"/>
          <w:sz w:val="20"/>
          <w:szCs w:val="20"/>
        </w:rPr>
        <w:t xml:space="preserve">z </w:t>
      </w:r>
      <w:r w:rsidR="003626E7" w:rsidRPr="003626E7">
        <w:rPr>
          <w:rFonts w:ascii="Tahoma" w:hAnsi="Tahoma" w:cs="Tahoma"/>
          <w:b/>
          <w:bCs/>
          <w:kern w:val="3"/>
          <w:sz w:val="20"/>
          <w:szCs w:val="20"/>
        </w:rPr>
        <w:t>2025</w:t>
      </w:r>
      <w:r w:rsidR="004B72AF" w:rsidRPr="008141E9">
        <w:rPr>
          <w:rFonts w:ascii="Tahoma" w:hAnsi="Tahoma" w:cs="Tahoma"/>
          <w:b/>
          <w:bCs/>
          <w:kern w:val="3"/>
          <w:sz w:val="20"/>
          <w:szCs w:val="20"/>
        </w:rPr>
        <w:t xml:space="preserve"> r. </w:t>
      </w:r>
      <w:r w:rsidRPr="008141E9">
        <w:rPr>
          <w:rFonts w:ascii="Tahoma" w:hAnsi="Tahoma" w:cs="Tahoma"/>
          <w:b/>
          <w:bCs/>
          <w:kern w:val="3"/>
          <w:sz w:val="20"/>
          <w:szCs w:val="20"/>
        </w:rPr>
        <w:t xml:space="preserve">poz. </w:t>
      </w:r>
      <w:bookmarkEnd w:id="32"/>
      <w:bookmarkEnd w:id="33"/>
      <w:r w:rsidR="003626E7" w:rsidRPr="003626E7">
        <w:rPr>
          <w:rFonts w:ascii="Tahoma" w:hAnsi="Tahoma" w:cs="Tahoma"/>
          <w:b/>
          <w:bCs/>
          <w:kern w:val="3"/>
          <w:sz w:val="20"/>
          <w:szCs w:val="20"/>
        </w:rPr>
        <w:t>514</w:t>
      </w:r>
      <w:r w:rsidR="00094A88">
        <w:rPr>
          <w:rFonts w:ascii="Tahoma" w:hAnsi="Tahoma" w:cs="Tahoma"/>
          <w:b/>
          <w:bCs/>
          <w:kern w:val="3"/>
          <w:sz w:val="20"/>
          <w:szCs w:val="20"/>
        </w:rPr>
        <w:t>)</w:t>
      </w:r>
      <w:r w:rsidRPr="008141E9">
        <w:rPr>
          <w:rFonts w:ascii="Tahoma" w:hAnsi="Tahoma" w:cs="Tahoma"/>
          <w:b/>
          <w:bCs/>
          <w:kern w:val="3"/>
          <w:sz w:val="20"/>
          <w:szCs w:val="20"/>
        </w:rPr>
        <w:t>, a mianowicie wyklucza się:</w:t>
      </w:r>
    </w:p>
    <w:p w14:paraId="73123B78" w14:textId="676B8032" w:rsidR="00EC7A7A" w:rsidRPr="008141E9"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w:t>
      </w:r>
      <w:r w:rsidR="007727EB">
        <w:rPr>
          <w:rFonts w:ascii="Tahoma" w:hAnsi="Tahoma" w:cs="Tahoma"/>
          <w:kern w:val="3"/>
          <w:sz w:val="20"/>
          <w:szCs w:val="20"/>
        </w:rPr>
        <w:t>e</w:t>
      </w:r>
      <w:r w:rsidRPr="008141E9">
        <w:rPr>
          <w:rFonts w:ascii="Tahoma" w:hAnsi="Tahoma" w:cs="Tahoma"/>
          <w:kern w:val="3"/>
          <w:sz w:val="20"/>
          <w:szCs w:val="20"/>
        </w:rPr>
        <w:t xml:space="preserve"> zm.) i</w:t>
      </w:r>
      <w:r w:rsidR="00A96EDC" w:rsidRPr="008141E9">
        <w:rPr>
          <w:rFonts w:ascii="Tahoma" w:hAnsi="Tahoma" w:cs="Tahoma"/>
          <w:kern w:val="3"/>
          <w:sz w:val="20"/>
          <w:szCs w:val="20"/>
        </w:rPr>
        <w:t> </w:t>
      </w:r>
      <w:r w:rsidRPr="008141E9">
        <w:rPr>
          <w:rFonts w:ascii="Tahoma" w:hAnsi="Tahoma" w:cs="Tahoma"/>
          <w:kern w:val="3"/>
          <w:sz w:val="20"/>
          <w:szCs w:val="20"/>
        </w:rPr>
        <w:t>rozporządzeniu Rady (UE) nr 269/2014 z dnia 17 marca 2014 r. w sprawie środków ograniczających w</w:t>
      </w:r>
      <w:r w:rsidR="00A96EDC" w:rsidRPr="008141E9">
        <w:rPr>
          <w:rFonts w:ascii="Tahoma" w:hAnsi="Tahoma" w:cs="Tahoma"/>
          <w:kern w:val="3"/>
          <w:sz w:val="20"/>
          <w:szCs w:val="20"/>
        </w:rPr>
        <w:t> </w:t>
      </w:r>
      <w:r w:rsidRPr="008141E9">
        <w:rPr>
          <w:rFonts w:ascii="Tahoma" w:hAnsi="Tahoma" w:cs="Tahoma"/>
          <w:kern w:val="3"/>
          <w:sz w:val="20"/>
          <w:szCs w:val="20"/>
        </w:rPr>
        <w:t>odniesieniu do działań podważających integralność terytorialną, suwerenność i niezależność Ukrainy lub im zagrażających (Dz. Urz. UE L 78 z 17.03.2014, str. 6, z</w:t>
      </w:r>
      <w:r w:rsidR="007727EB">
        <w:rPr>
          <w:rFonts w:ascii="Tahoma" w:hAnsi="Tahoma" w:cs="Tahoma"/>
          <w:kern w:val="3"/>
          <w:sz w:val="20"/>
          <w:szCs w:val="20"/>
        </w:rPr>
        <w:t>e</w:t>
      </w:r>
      <w:r w:rsidRPr="008141E9">
        <w:rPr>
          <w:rFonts w:ascii="Tahoma" w:hAnsi="Tahoma" w:cs="Tahoma"/>
          <w:kern w:val="3"/>
          <w:sz w:val="20"/>
          <w:szCs w:val="20"/>
        </w:rPr>
        <w:t xml:space="preserve"> zm.) albo wpisanego na listę na podstawie decyzji w sprawie wpisu na listę rozstrzygającej o zastosowaniu środka, o którym mowa w art. 1 pkt 3;</w:t>
      </w:r>
    </w:p>
    <w:p w14:paraId="1D805239" w14:textId="15A9B0A2" w:rsidR="00EC7A7A" w:rsidRPr="008141E9"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beneficjentem rzeczywistym w rozumieniu ustawy z dnia 1 marca 2018 r. o przeciwdziałaniu praniu pieniędzy oraz finansowaniu terroryzmu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1124</w:t>
      </w:r>
      <w:r w:rsidRPr="008141E9">
        <w:rPr>
          <w:rFonts w:ascii="Tahoma" w:hAnsi="Tahoma" w:cs="Tahoma"/>
          <w:kern w:val="3"/>
          <w:sz w:val="20"/>
          <w:szCs w:val="20"/>
        </w:rPr>
        <w:t>) jest osoba wymieniona w wykazach określonych w rozporządzeniu 765/2006 i rozporządzeniu 269/2014 albo wpisana na listę lub będąca takim beneficjentem rzeczywistym od dnia 24 lutego 2022 r., o</w:t>
      </w:r>
      <w:r w:rsidR="00A96EDC" w:rsidRPr="008141E9">
        <w:rPr>
          <w:rFonts w:ascii="Tahoma" w:hAnsi="Tahoma" w:cs="Tahoma"/>
          <w:kern w:val="3"/>
          <w:sz w:val="20"/>
          <w:szCs w:val="20"/>
        </w:rPr>
        <w:t> </w:t>
      </w:r>
      <w:r w:rsidRPr="008141E9">
        <w:rPr>
          <w:rFonts w:ascii="Tahoma" w:hAnsi="Tahoma" w:cs="Tahoma"/>
          <w:kern w:val="3"/>
          <w:sz w:val="20"/>
          <w:szCs w:val="20"/>
        </w:rPr>
        <w:t>ile została wpisana na listę na podstawie decyzji w sprawie wpisu na listę rozstrzygającej o zastosowaniu środka, o którym mowa w art. 1 pkt 3;</w:t>
      </w:r>
    </w:p>
    <w:p w14:paraId="44A0AEBE" w14:textId="7B4D4FC2" w:rsidR="007F5C91" w:rsidRPr="007F5C91"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jednostką dominującą w rozumieniu art. 3 ust. 1 pkt 37 ustawy z dnia 29 września 1994 r. o rachunkowości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120 ze zm.</w:t>
      </w:r>
      <w:r w:rsidRPr="008141E9">
        <w:rPr>
          <w:rFonts w:ascii="Tahoma" w:hAnsi="Tahoma" w:cs="Tahoma"/>
          <w:kern w:val="3"/>
          <w:sz w:val="20"/>
          <w:szCs w:val="20"/>
        </w:rPr>
        <w:t>) jest podmiot wymieniony w wykazach określonych w rozporządzeniu 765/2006 i rozporządzeniu 269/2014 albo wpisany na listę lub będący taką jednostką dominującą od dnia 24 lutego 2022 r., o ile został wpisany na listę na</w:t>
      </w:r>
      <w:r w:rsidR="00A96EDC" w:rsidRPr="008141E9">
        <w:rPr>
          <w:rFonts w:ascii="Tahoma" w:hAnsi="Tahoma" w:cs="Tahoma"/>
          <w:kern w:val="3"/>
          <w:sz w:val="20"/>
          <w:szCs w:val="20"/>
        </w:rPr>
        <w:t> </w:t>
      </w:r>
      <w:r w:rsidRPr="008141E9">
        <w:rPr>
          <w:rFonts w:ascii="Tahoma" w:hAnsi="Tahoma" w:cs="Tahoma"/>
          <w:kern w:val="3"/>
          <w:sz w:val="20"/>
          <w:szCs w:val="20"/>
        </w:rPr>
        <w:t>podstawie decyzji w sprawie wpisu na listę rozstrzygającej o zastosowaniu środka, o</w:t>
      </w:r>
      <w:r w:rsidR="00A368FF">
        <w:rPr>
          <w:rFonts w:ascii="Tahoma" w:hAnsi="Tahoma" w:cs="Tahoma"/>
          <w:kern w:val="3"/>
          <w:sz w:val="20"/>
          <w:szCs w:val="20"/>
        </w:rPr>
        <w:t> </w:t>
      </w:r>
      <w:r w:rsidRPr="008141E9">
        <w:rPr>
          <w:rFonts w:ascii="Tahoma" w:hAnsi="Tahoma" w:cs="Tahoma"/>
          <w:kern w:val="3"/>
          <w:sz w:val="20"/>
          <w:szCs w:val="20"/>
        </w:rPr>
        <w:t>którym mowa w</w:t>
      </w:r>
      <w:r w:rsidR="00A96EDC" w:rsidRPr="008141E9">
        <w:rPr>
          <w:rFonts w:ascii="Tahoma" w:hAnsi="Tahoma" w:cs="Tahoma"/>
          <w:kern w:val="3"/>
          <w:sz w:val="20"/>
          <w:szCs w:val="20"/>
        </w:rPr>
        <w:t> </w:t>
      </w:r>
      <w:r w:rsidRPr="008141E9">
        <w:rPr>
          <w:rFonts w:ascii="Tahoma" w:hAnsi="Tahoma" w:cs="Tahoma"/>
          <w:kern w:val="3"/>
          <w:sz w:val="20"/>
          <w:szCs w:val="20"/>
        </w:rPr>
        <w:t>art.</w:t>
      </w:r>
      <w:r w:rsidR="00A96EDC" w:rsidRPr="008141E9">
        <w:rPr>
          <w:rFonts w:ascii="Tahoma" w:hAnsi="Tahoma" w:cs="Tahoma"/>
          <w:kern w:val="3"/>
          <w:sz w:val="20"/>
          <w:szCs w:val="20"/>
        </w:rPr>
        <w:t> </w:t>
      </w:r>
      <w:r w:rsidRPr="008141E9">
        <w:rPr>
          <w:rFonts w:ascii="Tahoma" w:hAnsi="Tahoma" w:cs="Tahoma"/>
          <w:kern w:val="3"/>
          <w:sz w:val="20"/>
          <w:szCs w:val="20"/>
        </w:rPr>
        <w:t>1 pkt 3.</w:t>
      </w:r>
    </w:p>
    <w:p w14:paraId="53CB59F0" w14:textId="5287DE59" w:rsidR="00731E8A" w:rsidRDefault="00EC7A7A" w:rsidP="00BA5529">
      <w:pPr>
        <w:spacing w:after="120" w:line="276" w:lineRule="auto"/>
        <w:ind w:left="284"/>
        <w:rPr>
          <w:rFonts w:ascii="Tahoma" w:hAnsi="Tahoma" w:cs="Tahoma"/>
          <w:b/>
          <w:bCs/>
          <w:sz w:val="20"/>
          <w:szCs w:val="20"/>
        </w:rPr>
      </w:pPr>
      <w:r w:rsidRPr="008141E9">
        <w:rPr>
          <w:rFonts w:ascii="Tahoma" w:hAnsi="Tahoma" w:cs="Tahoma"/>
          <w:b/>
          <w:bCs/>
          <w:sz w:val="20"/>
          <w:szCs w:val="20"/>
        </w:rPr>
        <w:t>Do wykonawcy podlegającego wykluczeniu w tym zakresie, stosuje się art. 7 ust. 3 wspomnianej ustawy.</w:t>
      </w:r>
    </w:p>
    <w:p w14:paraId="4E6CCF07" w14:textId="10C4C09E" w:rsidR="00147872" w:rsidRPr="00A92E69" w:rsidRDefault="00A92E69" w:rsidP="00015204">
      <w:pPr>
        <w:numPr>
          <w:ilvl w:val="0"/>
          <w:numId w:val="391"/>
        </w:numPr>
        <w:autoSpaceDN w:val="0"/>
        <w:spacing w:line="276" w:lineRule="auto"/>
        <w:ind w:left="284" w:hanging="284"/>
        <w:textAlignment w:val="baseline"/>
        <w:rPr>
          <w:rFonts w:ascii="Tahoma" w:hAnsi="Tahoma" w:cs="Tahoma"/>
          <w:kern w:val="3"/>
          <w:sz w:val="20"/>
          <w:szCs w:val="20"/>
          <w:u w:val="single"/>
          <w:lang w:eastAsia="zh-CN"/>
        </w:rPr>
      </w:pPr>
      <w:r w:rsidRPr="00A92E69">
        <w:rPr>
          <w:rFonts w:ascii="Tahoma" w:hAnsi="Tahoma" w:cs="Tahoma"/>
          <w:b/>
          <w:kern w:val="3"/>
          <w:sz w:val="20"/>
          <w:szCs w:val="20"/>
          <w:lang w:eastAsia="en-US"/>
        </w:rPr>
        <w:t xml:space="preserve">Zamawiający nie określa warunków udziału w postępowaniu, o których mowa w art. 112 ust. 2 ustawy </w:t>
      </w:r>
      <w:proofErr w:type="spellStart"/>
      <w:r w:rsidRPr="00A92E69">
        <w:rPr>
          <w:rFonts w:ascii="Tahoma" w:hAnsi="Tahoma" w:cs="Tahoma"/>
          <w:b/>
          <w:kern w:val="3"/>
          <w:sz w:val="20"/>
          <w:szCs w:val="20"/>
          <w:lang w:eastAsia="en-US"/>
        </w:rPr>
        <w:t>Pzp</w:t>
      </w:r>
      <w:proofErr w:type="spellEnd"/>
      <w:r>
        <w:rPr>
          <w:rFonts w:ascii="Tahoma" w:hAnsi="Tahoma" w:cs="Tahoma"/>
          <w:b/>
          <w:kern w:val="3"/>
          <w:sz w:val="20"/>
          <w:szCs w:val="20"/>
          <w:lang w:eastAsia="en-US"/>
        </w:rPr>
        <w:t>.</w:t>
      </w:r>
    </w:p>
    <w:p w14:paraId="4630888E" w14:textId="7E04907C" w:rsidR="00585F3F" w:rsidRPr="00BE0809" w:rsidRDefault="00554D9E" w:rsidP="00015204">
      <w:pPr>
        <w:pStyle w:val="Nagwek2"/>
        <w:numPr>
          <w:ilvl w:val="0"/>
          <w:numId w:val="393"/>
        </w:numPr>
        <w:spacing w:before="240" w:line="276" w:lineRule="auto"/>
        <w:jc w:val="left"/>
        <w:rPr>
          <w:rFonts w:ascii="Tahoma" w:hAnsi="Tahoma" w:cs="Tahoma"/>
          <w:i/>
          <w:iCs/>
          <w:sz w:val="20"/>
          <w:szCs w:val="20"/>
        </w:rPr>
      </w:pPr>
      <w:bookmarkStart w:id="34" w:name="_Toc214947266"/>
      <w:r>
        <w:rPr>
          <w:rFonts w:ascii="Tahoma" w:hAnsi="Tahoma" w:cs="Tahoma"/>
          <w:i/>
          <w:iCs/>
          <w:sz w:val="20"/>
          <w:szCs w:val="20"/>
        </w:rPr>
        <w:t xml:space="preserve">Wykaz </w:t>
      </w:r>
      <w:r w:rsidR="008506FA" w:rsidRPr="00BE0809">
        <w:rPr>
          <w:rFonts w:ascii="Tahoma" w:hAnsi="Tahoma" w:cs="Tahoma"/>
          <w:i/>
          <w:iCs/>
          <w:sz w:val="20"/>
          <w:szCs w:val="20"/>
        </w:rPr>
        <w:t>podmiotowych środków dowodowych</w:t>
      </w:r>
      <w:r w:rsidR="00DD134F" w:rsidRPr="00BE0809">
        <w:rPr>
          <w:rFonts w:ascii="Tahoma" w:hAnsi="Tahoma" w:cs="Tahoma"/>
          <w:i/>
          <w:iCs/>
          <w:sz w:val="20"/>
          <w:szCs w:val="20"/>
        </w:rPr>
        <w:t>.</w:t>
      </w:r>
      <w:bookmarkEnd w:id="34"/>
    </w:p>
    <w:p w14:paraId="6FF40B10" w14:textId="49470FA8" w:rsidR="007D4B33" w:rsidRPr="007727EB" w:rsidRDefault="007D4B33" w:rsidP="00094BC5">
      <w:pPr>
        <w:pStyle w:val="Akapitzlist"/>
        <w:numPr>
          <w:ilvl w:val="6"/>
          <w:numId w:val="383"/>
        </w:numPr>
        <w:tabs>
          <w:tab w:val="left" w:pos="1986"/>
          <w:tab w:val="left" w:pos="2979"/>
        </w:tabs>
        <w:spacing w:after="0" w:line="276" w:lineRule="auto"/>
        <w:ind w:left="284" w:hanging="284"/>
        <w:jc w:val="left"/>
        <w:rPr>
          <w:rFonts w:ascii="Tahoma" w:hAnsi="Tahoma" w:cs="Tahoma"/>
          <w:b/>
          <w:bCs/>
          <w:sz w:val="20"/>
          <w:szCs w:val="20"/>
        </w:rPr>
      </w:pPr>
      <w:r w:rsidRPr="00585F3F">
        <w:rPr>
          <w:rFonts w:ascii="Tahoma" w:hAnsi="Tahoma" w:cs="Tahoma"/>
          <w:b/>
          <w:bCs/>
          <w:sz w:val="20"/>
          <w:szCs w:val="20"/>
          <w:u w:val="single"/>
        </w:rPr>
        <w:t>Brak podstaw wykluczenia</w:t>
      </w:r>
      <w:r w:rsidRPr="007727EB">
        <w:rPr>
          <w:rFonts w:ascii="Tahoma" w:hAnsi="Tahoma" w:cs="Tahoma"/>
          <w:b/>
          <w:bCs/>
          <w:sz w:val="20"/>
          <w:szCs w:val="20"/>
        </w:rPr>
        <w:t>.</w:t>
      </w:r>
    </w:p>
    <w:p w14:paraId="13DFFA3C" w14:textId="1033E38A" w:rsidR="00585F3F" w:rsidRPr="00585F3F" w:rsidRDefault="00A935B1" w:rsidP="00585F3F">
      <w:pPr>
        <w:pStyle w:val="Akapitzlist"/>
        <w:spacing w:after="0" w:line="276" w:lineRule="auto"/>
        <w:ind w:left="284"/>
        <w:jc w:val="left"/>
        <w:rPr>
          <w:rFonts w:ascii="Tahoma" w:hAnsi="Tahoma" w:cs="Tahoma"/>
          <w:sz w:val="20"/>
          <w:szCs w:val="20"/>
        </w:rPr>
      </w:pPr>
      <w:r w:rsidRPr="007727EB">
        <w:rPr>
          <w:rFonts w:ascii="Tahoma" w:hAnsi="Tahoma" w:cs="Tahoma"/>
          <w:sz w:val="20"/>
          <w:szCs w:val="20"/>
        </w:rPr>
        <w:t xml:space="preserve">Zamawiający nie wymaga od wykonawcy składania podmiotowych środków dowodowych na potwierdzenie braku </w:t>
      </w:r>
      <w:r w:rsidR="00A44767">
        <w:rPr>
          <w:rFonts w:ascii="Tahoma" w:hAnsi="Tahoma" w:cs="Tahoma"/>
          <w:sz w:val="20"/>
          <w:szCs w:val="20"/>
        </w:rPr>
        <w:t xml:space="preserve">podstaw </w:t>
      </w:r>
      <w:r w:rsidRPr="007727EB">
        <w:rPr>
          <w:rFonts w:ascii="Tahoma" w:hAnsi="Tahoma" w:cs="Tahoma"/>
          <w:sz w:val="20"/>
          <w:szCs w:val="20"/>
        </w:rPr>
        <w:t xml:space="preserve">wykluczenia z postępowania. Wystarczające będzie złożenie wraz z ofertą oświadczenia, o którym </w:t>
      </w:r>
      <w:r w:rsidRPr="00772D68">
        <w:rPr>
          <w:rFonts w:ascii="Tahoma" w:hAnsi="Tahoma" w:cs="Tahoma"/>
          <w:sz w:val="20"/>
          <w:szCs w:val="20"/>
        </w:rPr>
        <w:t xml:space="preserve">mowa w </w:t>
      </w:r>
      <w:r w:rsidR="00F30373" w:rsidRPr="00772D68">
        <w:rPr>
          <w:rFonts w:ascii="Tahoma" w:hAnsi="Tahoma" w:cs="Tahoma"/>
          <w:sz w:val="20"/>
          <w:szCs w:val="20"/>
        </w:rPr>
        <w:t>niniejszej SWZ - dział I,</w:t>
      </w:r>
      <w:r w:rsidR="005F6A9F" w:rsidRPr="00772D68">
        <w:rPr>
          <w:rFonts w:ascii="Tahoma" w:hAnsi="Tahoma" w:cs="Tahoma"/>
          <w:sz w:val="20"/>
          <w:szCs w:val="20"/>
        </w:rPr>
        <w:t xml:space="preserve"> </w:t>
      </w:r>
      <w:r w:rsidR="00F30373" w:rsidRPr="00772D68">
        <w:rPr>
          <w:rFonts w:ascii="Tahoma" w:hAnsi="Tahoma" w:cs="Tahoma"/>
          <w:sz w:val="20"/>
          <w:szCs w:val="20"/>
        </w:rPr>
        <w:t xml:space="preserve">rozdział XI, pkt 5 </w:t>
      </w:r>
      <w:proofErr w:type="spellStart"/>
      <w:r w:rsidR="00F30373" w:rsidRPr="00772D68">
        <w:rPr>
          <w:rFonts w:ascii="Tahoma" w:hAnsi="Tahoma" w:cs="Tahoma"/>
          <w:sz w:val="20"/>
          <w:szCs w:val="20"/>
        </w:rPr>
        <w:t>ppkt</w:t>
      </w:r>
      <w:proofErr w:type="spellEnd"/>
      <w:r w:rsidR="00F30373" w:rsidRPr="00772D68">
        <w:rPr>
          <w:rFonts w:ascii="Tahoma" w:hAnsi="Tahoma" w:cs="Tahoma"/>
          <w:sz w:val="20"/>
          <w:szCs w:val="20"/>
        </w:rPr>
        <w:t xml:space="preserve"> 1).</w:t>
      </w:r>
    </w:p>
    <w:p w14:paraId="794D3D13" w14:textId="77777777" w:rsidR="00585F3F" w:rsidRPr="00585F3F" w:rsidRDefault="00585F3F" w:rsidP="00094BC5">
      <w:pPr>
        <w:numPr>
          <w:ilvl w:val="6"/>
          <w:numId w:val="383"/>
        </w:numPr>
        <w:spacing w:line="276" w:lineRule="auto"/>
        <w:ind w:left="284" w:right="-114" w:hanging="284"/>
        <w:rPr>
          <w:rFonts w:ascii="Tahoma" w:hAnsi="Tahoma" w:cs="Tahoma"/>
          <w:b/>
          <w:bCs/>
          <w:kern w:val="3"/>
          <w:sz w:val="20"/>
          <w:szCs w:val="20"/>
          <w:u w:val="single"/>
          <w:lang w:eastAsia="zh-CN"/>
        </w:rPr>
      </w:pPr>
      <w:r w:rsidRPr="00585F3F">
        <w:rPr>
          <w:rFonts w:ascii="Tahoma" w:hAnsi="Tahoma" w:cs="Tahoma"/>
          <w:b/>
          <w:bCs/>
          <w:kern w:val="3"/>
          <w:sz w:val="20"/>
          <w:szCs w:val="20"/>
          <w:u w:val="single"/>
          <w:lang w:eastAsia="zh-CN"/>
        </w:rPr>
        <w:t>Procedura sanacyjna - samooczyszczenie:</w:t>
      </w:r>
    </w:p>
    <w:p w14:paraId="232D0242" w14:textId="77777777" w:rsidR="00585F3F" w:rsidRPr="00585F3F" w:rsidRDefault="00585F3F" w:rsidP="00585F3F">
      <w:pPr>
        <w:spacing w:line="276" w:lineRule="auto"/>
        <w:ind w:left="284" w:right="-114"/>
        <w:rPr>
          <w:rFonts w:ascii="Tahoma" w:hAnsi="Tahoma" w:cs="Tahoma"/>
          <w:kern w:val="3"/>
          <w:sz w:val="20"/>
          <w:szCs w:val="20"/>
          <w:lang w:eastAsia="zh-CN"/>
        </w:rPr>
      </w:pPr>
      <w:r w:rsidRPr="00585F3F">
        <w:rPr>
          <w:rFonts w:ascii="Tahoma" w:hAnsi="Tahoma" w:cs="Tahoma"/>
          <w:kern w:val="3"/>
          <w:sz w:val="20"/>
          <w:szCs w:val="20"/>
          <w:lang w:eastAsia="zh-CN"/>
        </w:rPr>
        <w:t xml:space="preserve">Wykonawca nie podlega wykluczeniu w okolicznościach określonych w art. 108 pkt 1, 2 i 5 ustawy </w:t>
      </w:r>
      <w:proofErr w:type="spellStart"/>
      <w:r w:rsidRPr="00585F3F">
        <w:rPr>
          <w:rFonts w:ascii="Tahoma" w:hAnsi="Tahoma" w:cs="Tahoma"/>
          <w:kern w:val="3"/>
          <w:sz w:val="20"/>
          <w:szCs w:val="20"/>
          <w:lang w:eastAsia="zh-CN"/>
        </w:rPr>
        <w:t>Pzp</w:t>
      </w:r>
      <w:proofErr w:type="spellEnd"/>
      <w:r w:rsidRPr="00585F3F">
        <w:rPr>
          <w:rFonts w:ascii="Tahoma" w:hAnsi="Tahoma" w:cs="Tahoma"/>
          <w:kern w:val="3"/>
          <w:sz w:val="20"/>
          <w:szCs w:val="20"/>
          <w:lang w:eastAsia="zh-CN"/>
        </w:rPr>
        <w:t>, jeżeli udowodni zamawiającemu, że spełnił łącznie następujące przesłanki:</w:t>
      </w:r>
    </w:p>
    <w:p w14:paraId="10BC574D"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1)</w:t>
      </w:r>
      <w:r w:rsidRPr="00585F3F">
        <w:rPr>
          <w:rFonts w:ascii="Tahoma" w:hAnsi="Tahoma" w:cs="Tahoma"/>
          <w:sz w:val="20"/>
          <w:szCs w:val="20"/>
        </w:rPr>
        <w:tab/>
        <w:t>naprawił lub zobowiązał się do naprawienia szkody wyrządzonej przestępstwem, wykroczeniem lub swoim nieprawidłowym postępowaniem, w tym poprzez zadośćuczynienie pieniężne;</w:t>
      </w:r>
    </w:p>
    <w:p w14:paraId="246DD6BA"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2)</w:t>
      </w:r>
      <w:r w:rsidRPr="00585F3F">
        <w:rPr>
          <w:rFonts w:ascii="Tahoma" w:hAnsi="Tahoma" w:cs="Tahoma"/>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D3686D"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3)</w:t>
      </w:r>
      <w:r w:rsidRPr="00585F3F">
        <w:rPr>
          <w:rFonts w:ascii="Tahoma" w:hAnsi="Tahoma" w:cs="Tahoma"/>
          <w:sz w:val="20"/>
          <w:szCs w:val="20"/>
        </w:rPr>
        <w:tab/>
        <w:t>podjął konkretne środki techniczne, organizacyjne i kadrowe, odpowiednie dla zapobiegania dalszym przestępstwom, wykroczeniom lub nieprawidłowemu postępowaniu, w szczególności:</w:t>
      </w:r>
    </w:p>
    <w:p w14:paraId="5D59E2AE"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a)</w:t>
      </w:r>
      <w:r w:rsidRPr="00585F3F">
        <w:rPr>
          <w:rFonts w:ascii="Tahoma" w:hAnsi="Tahoma" w:cs="Tahoma"/>
          <w:sz w:val="20"/>
          <w:szCs w:val="20"/>
        </w:rPr>
        <w:tab/>
        <w:t>zerwał wszelkie powiązania z osobami lub podmiotami odpowiedzialnymi za nieprawidłowe postępowanie wykonawcy,</w:t>
      </w:r>
    </w:p>
    <w:p w14:paraId="5C5A192E"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b)</w:t>
      </w:r>
      <w:r w:rsidRPr="00585F3F">
        <w:rPr>
          <w:rFonts w:ascii="Tahoma" w:hAnsi="Tahoma" w:cs="Tahoma"/>
          <w:sz w:val="20"/>
          <w:szCs w:val="20"/>
        </w:rPr>
        <w:tab/>
        <w:t>zreorganizował personel,</w:t>
      </w:r>
    </w:p>
    <w:p w14:paraId="0784F01A"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c)</w:t>
      </w:r>
      <w:r w:rsidRPr="00585F3F">
        <w:rPr>
          <w:rFonts w:ascii="Tahoma" w:hAnsi="Tahoma" w:cs="Tahoma"/>
          <w:sz w:val="20"/>
          <w:szCs w:val="20"/>
        </w:rPr>
        <w:tab/>
        <w:t>wdrożył system sprawozdawczości i kontroli,</w:t>
      </w:r>
    </w:p>
    <w:p w14:paraId="11FBC8A0"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d)</w:t>
      </w:r>
      <w:r w:rsidRPr="00585F3F">
        <w:rPr>
          <w:rFonts w:ascii="Tahoma" w:hAnsi="Tahoma" w:cs="Tahoma"/>
          <w:sz w:val="20"/>
          <w:szCs w:val="20"/>
        </w:rPr>
        <w:tab/>
        <w:t>utworzył struktury audytu wewnętrznego do monitorowania przestrzegania przepisów, wewnętrznych regulacji lub standardów,</w:t>
      </w:r>
    </w:p>
    <w:p w14:paraId="034C57ED"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e)</w:t>
      </w:r>
      <w:r w:rsidRPr="00585F3F">
        <w:rPr>
          <w:rFonts w:ascii="Tahoma" w:hAnsi="Tahoma" w:cs="Tahoma"/>
          <w:sz w:val="20"/>
          <w:szCs w:val="20"/>
        </w:rPr>
        <w:tab/>
        <w:t>wprowadził wewnętrzne regulacje dotyczące odpowiedzialności i odszkodowań za nieprzestrzeganie przepisów, wewnętrznych regulacji lub standardów.</w:t>
      </w:r>
    </w:p>
    <w:p w14:paraId="22D5E29C" w14:textId="77777777" w:rsidR="00585F3F" w:rsidRPr="00585F3F" w:rsidRDefault="00585F3F" w:rsidP="00585F3F">
      <w:pPr>
        <w:spacing w:line="276" w:lineRule="auto"/>
        <w:ind w:left="284" w:right="-1"/>
        <w:rPr>
          <w:rFonts w:ascii="Tahoma" w:hAnsi="Tahoma" w:cs="Tahoma"/>
          <w:kern w:val="3"/>
          <w:sz w:val="20"/>
          <w:szCs w:val="20"/>
          <w:lang w:eastAsia="zh-CN"/>
        </w:rPr>
      </w:pPr>
      <w:r w:rsidRPr="00585F3F">
        <w:rPr>
          <w:rFonts w:ascii="Tahoma" w:hAnsi="Tahoma" w:cs="Tahoma"/>
          <w:kern w:val="3"/>
          <w:sz w:val="20"/>
          <w:szCs w:val="20"/>
          <w:lang w:eastAsia="zh-CN"/>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3A4F2DFD" w14:textId="1BFC4682" w:rsidR="00FA386B" w:rsidRPr="00585F3F" w:rsidRDefault="00585F3F" w:rsidP="00094BC5">
      <w:pPr>
        <w:numPr>
          <w:ilvl w:val="6"/>
          <w:numId w:val="383"/>
        </w:numPr>
        <w:autoSpaceDN w:val="0"/>
        <w:spacing w:after="240" w:line="276" w:lineRule="auto"/>
        <w:ind w:left="284" w:hanging="284"/>
        <w:textAlignment w:val="baseline"/>
        <w:rPr>
          <w:rFonts w:ascii="Tahoma" w:hAnsi="Tahoma" w:cs="Tahoma"/>
          <w:b/>
          <w:bCs/>
          <w:kern w:val="3"/>
          <w:sz w:val="20"/>
          <w:szCs w:val="20"/>
          <w:lang w:eastAsia="zh-CN"/>
        </w:rPr>
      </w:pPr>
      <w:r w:rsidRPr="00585F3F">
        <w:rPr>
          <w:rFonts w:ascii="Tahoma" w:hAnsi="Tahoma" w:cs="Tahoma"/>
          <w:kern w:val="3"/>
          <w:sz w:val="20"/>
          <w:szCs w:val="20"/>
          <w:lang w:eastAsia="zh-CN"/>
        </w:rPr>
        <w:t xml:space="preserve">Sposób sporządzenia dokumentów elektronicznych musi być zgody z wymaganiami określonymi w Rozporządzeniu Prezesa Rady Ministrów z dnia 30 grudnia 2020 r. w sprawie sposobu sporządzania </w:t>
      </w:r>
      <w:r w:rsidRPr="00585F3F">
        <w:rPr>
          <w:rFonts w:ascii="Tahoma" w:hAnsi="Tahoma" w:cs="Tahoma"/>
          <w:kern w:val="3"/>
          <w:sz w:val="20"/>
          <w:szCs w:val="20"/>
          <w:lang w:eastAsia="zh-CN"/>
        </w:rPr>
        <w:br/>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6A15C2">
        <w:rPr>
          <w:rFonts w:ascii="Tahoma" w:hAnsi="Tahoma" w:cs="Tahoma"/>
          <w:kern w:val="3"/>
          <w:sz w:val="20"/>
          <w:szCs w:val="20"/>
          <w:lang w:eastAsia="zh-CN"/>
        </w:rPr>
        <w:t xml:space="preserve"> ze zm.</w:t>
      </w:r>
      <w:r w:rsidRPr="00585F3F">
        <w:rPr>
          <w:rFonts w:ascii="Tahoma" w:hAnsi="Tahoma" w:cs="Tahoma"/>
          <w:kern w:val="3"/>
          <w:sz w:val="20"/>
          <w:szCs w:val="20"/>
          <w:lang w:eastAsia="zh-CN"/>
        </w:rPr>
        <w:t>).</w:t>
      </w:r>
    </w:p>
    <w:p w14:paraId="4E636583" w14:textId="3B8584C2"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5" w:name="_Toc214947267"/>
      <w:r w:rsidRPr="000942F1">
        <w:rPr>
          <w:rFonts w:ascii="Tahoma" w:hAnsi="Tahoma" w:cs="Tahoma"/>
          <w:i/>
          <w:iCs/>
          <w:sz w:val="20"/>
          <w:szCs w:val="20"/>
        </w:rPr>
        <w:t>Wykonawcy wspólnie ubiegający się o udzielenia zamówienia</w:t>
      </w:r>
      <w:r w:rsidR="00E54EE5" w:rsidRPr="000942F1">
        <w:rPr>
          <w:rFonts w:ascii="Tahoma" w:hAnsi="Tahoma" w:cs="Tahoma"/>
          <w:i/>
          <w:iCs/>
          <w:sz w:val="20"/>
          <w:szCs w:val="20"/>
        </w:rPr>
        <w:t xml:space="preserve"> (konsorcjum</w:t>
      </w:r>
      <w:r w:rsidR="002C72D6" w:rsidRPr="00D22F15">
        <w:rPr>
          <w:rFonts w:ascii="Tahoma" w:hAnsi="Tahoma" w:cs="Tahoma"/>
          <w:i/>
          <w:iCs/>
          <w:sz w:val="20"/>
          <w:szCs w:val="20"/>
        </w:rPr>
        <w:t>, spółka cywilna</w:t>
      </w:r>
      <w:r w:rsidR="00E54EE5" w:rsidRPr="000942F1">
        <w:rPr>
          <w:rFonts w:ascii="Tahoma" w:hAnsi="Tahoma" w:cs="Tahoma"/>
          <w:i/>
          <w:iCs/>
          <w:sz w:val="20"/>
          <w:szCs w:val="20"/>
        </w:rPr>
        <w:t>)</w:t>
      </w:r>
      <w:bookmarkEnd w:id="35"/>
    </w:p>
    <w:p w14:paraId="6564F5D4" w14:textId="2E4F06D8"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mogą wspólnie ubiegać się o udzielenie zamówienia.</w:t>
      </w:r>
    </w:p>
    <w:p w14:paraId="0C77A9A7" w14:textId="2D778B59"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Wykonawcy wspólnie ubiegający się o udzielenie zamówienia, ustanawiają pełnomocnika do reprezentowania ich w postępowaniu albo reprezentowania </w:t>
      </w:r>
      <w:r w:rsidR="0035779E" w:rsidRPr="008141E9">
        <w:rPr>
          <w:rFonts w:ascii="Tahoma" w:hAnsi="Tahoma" w:cs="Tahoma"/>
          <w:bCs/>
          <w:iCs/>
          <w:lang w:eastAsia="ar-SA"/>
        </w:rPr>
        <w:t xml:space="preserve">ich </w:t>
      </w:r>
      <w:r w:rsidRPr="008141E9">
        <w:rPr>
          <w:rFonts w:ascii="Tahoma" w:hAnsi="Tahoma" w:cs="Tahoma"/>
          <w:bCs/>
          <w:iCs/>
          <w:lang w:eastAsia="ar-SA"/>
        </w:rPr>
        <w:t xml:space="preserve">w postępowaniu i zawarcia umowy w sprawie </w:t>
      </w:r>
      <w:r w:rsidR="0035779E" w:rsidRPr="008141E9">
        <w:rPr>
          <w:rFonts w:ascii="Tahoma" w:hAnsi="Tahoma" w:cs="Tahoma"/>
          <w:bCs/>
          <w:iCs/>
          <w:lang w:eastAsia="ar-SA"/>
        </w:rPr>
        <w:t xml:space="preserve">przedmiotowego </w:t>
      </w:r>
      <w:r w:rsidRPr="008141E9">
        <w:rPr>
          <w:rFonts w:ascii="Tahoma" w:hAnsi="Tahoma" w:cs="Tahoma"/>
          <w:bCs/>
          <w:iCs/>
          <w:lang w:eastAsia="ar-SA"/>
        </w:rPr>
        <w:t>zamówienia publicznego</w:t>
      </w:r>
      <w:r w:rsidR="0035779E" w:rsidRPr="008141E9">
        <w:rPr>
          <w:rFonts w:ascii="Tahoma" w:hAnsi="Tahoma" w:cs="Tahoma"/>
          <w:bCs/>
          <w:iCs/>
          <w:lang w:eastAsia="ar-SA"/>
        </w:rPr>
        <w:t>.</w:t>
      </w:r>
    </w:p>
    <w:p w14:paraId="65B428BC" w14:textId="3F38020F"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wspólnie ubiegający się o udzielenie zamówienia, zobowiązani s</w:t>
      </w:r>
      <w:r w:rsidR="00FC66B4" w:rsidRPr="008141E9">
        <w:rPr>
          <w:rFonts w:ascii="Tahoma" w:hAnsi="Tahoma" w:cs="Tahoma"/>
          <w:bCs/>
          <w:iCs/>
          <w:lang w:eastAsia="ar-SA"/>
        </w:rPr>
        <w:t>ą</w:t>
      </w:r>
      <w:r w:rsidRPr="008141E9">
        <w:rPr>
          <w:rFonts w:ascii="Tahoma" w:hAnsi="Tahoma" w:cs="Tahoma"/>
          <w:bCs/>
          <w:iCs/>
          <w:lang w:eastAsia="ar-SA"/>
        </w:rPr>
        <w:t xml:space="preserve"> złożyć wraz z ofertą stosowne pełnomocnictwo – zgodnie z pkt </w:t>
      </w:r>
      <w:r w:rsidR="0018187B">
        <w:rPr>
          <w:rFonts w:ascii="Tahoma" w:hAnsi="Tahoma" w:cs="Tahoma"/>
          <w:bCs/>
          <w:iCs/>
          <w:lang w:eastAsia="ar-SA"/>
        </w:rPr>
        <w:t>5</w:t>
      </w:r>
      <w:r w:rsidR="0035779E" w:rsidRPr="008141E9">
        <w:rPr>
          <w:rFonts w:ascii="Tahoma" w:hAnsi="Tahoma" w:cs="Tahoma"/>
          <w:bCs/>
          <w:iCs/>
          <w:lang w:eastAsia="ar-SA"/>
        </w:rPr>
        <w:t xml:space="preserve"> </w:t>
      </w:r>
      <w:proofErr w:type="spellStart"/>
      <w:r w:rsidR="0035779E" w:rsidRPr="008141E9">
        <w:rPr>
          <w:rFonts w:ascii="Tahoma" w:hAnsi="Tahoma" w:cs="Tahoma"/>
          <w:bCs/>
          <w:iCs/>
          <w:lang w:eastAsia="ar-SA"/>
        </w:rPr>
        <w:t>ppkt</w:t>
      </w:r>
      <w:proofErr w:type="spellEnd"/>
      <w:r w:rsidR="0035779E" w:rsidRPr="008141E9">
        <w:rPr>
          <w:rFonts w:ascii="Tahoma" w:hAnsi="Tahoma" w:cs="Tahoma"/>
          <w:bCs/>
          <w:iCs/>
          <w:lang w:eastAsia="ar-SA"/>
        </w:rPr>
        <w:t xml:space="preserve"> </w:t>
      </w:r>
      <w:r w:rsidR="00327FDC">
        <w:rPr>
          <w:rFonts w:ascii="Tahoma" w:hAnsi="Tahoma" w:cs="Tahoma"/>
          <w:bCs/>
          <w:iCs/>
          <w:lang w:eastAsia="ar-SA"/>
        </w:rPr>
        <w:t>2</w:t>
      </w:r>
      <w:r w:rsidRPr="008141E9">
        <w:rPr>
          <w:rFonts w:ascii="Tahoma" w:hAnsi="Tahoma" w:cs="Tahoma"/>
          <w:bCs/>
          <w:iCs/>
          <w:lang w:eastAsia="ar-SA"/>
        </w:rPr>
        <w:t xml:space="preserve">) rozdz. </w:t>
      </w:r>
      <w:r w:rsidR="0035779E" w:rsidRPr="008141E9">
        <w:rPr>
          <w:rFonts w:ascii="Tahoma" w:hAnsi="Tahoma" w:cs="Tahoma"/>
          <w:bCs/>
          <w:iCs/>
          <w:lang w:eastAsia="ar-SA"/>
        </w:rPr>
        <w:t>XI</w:t>
      </w:r>
      <w:r w:rsidRPr="008141E9">
        <w:rPr>
          <w:rFonts w:ascii="Tahoma" w:hAnsi="Tahoma" w:cs="Tahoma"/>
          <w:bCs/>
          <w:iCs/>
          <w:lang w:eastAsia="ar-SA"/>
        </w:rPr>
        <w:t xml:space="preserve"> </w:t>
      </w:r>
      <w:r w:rsidR="00C15089">
        <w:rPr>
          <w:rFonts w:ascii="Tahoma" w:hAnsi="Tahoma" w:cs="Tahoma"/>
          <w:bCs/>
          <w:iCs/>
          <w:lang w:eastAsia="ar-SA"/>
        </w:rPr>
        <w:t>d</w:t>
      </w:r>
      <w:r w:rsidRPr="008141E9">
        <w:rPr>
          <w:rFonts w:ascii="Tahoma" w:hAnsi="Tahoma" w:cs="Tahoma"/>
          <w:bCs/>
          <w:iCs/>
          <w:lang w:eastAsia="ar-SA"/>
        </w:rPr>
        <w:t>ziału I SWZ</w:t>
      </w:r>
      <w:r w:rsidR="009D74BF" w:rsidRPr="008141E9">
        <w:rPr>
          <w:rFonts w:ascii="Tahoma" w:hAnsi="Tahoma" w:cs="Tahoma"/>
          <w:bCs/>
          <w:iCs/>
          <w:lang w:eastAsia="ar-SA"/>
        </w:rPr>
        <w:t xml:space="preserve"> – nie dotyczy spółki cywilnej, o ile upoważnienie/pełnomocnictwo do występowania w imieniu tej spółki wynika z dołączonej do oferty umowy spółki</w:t>
      </w:r>
      <w:r w:rsidRPr="008141E9">
        <w:rPr>
          <w:rFonts w:ascii="Tahoma" w:hAnsi="Tahoma" w:cs="Tahoma"/>
          <w:bCs/>
          <w:iCs/>
          <w:lang w:eastAsia="ar-SA"/>
        </w:rPr>
        <w:t>.</w:t>
      </w:r>
    </w:p>
    <w:p w14:paraId="60754E22" w14:textId="465074F6" w:rsidR="00FC3DB5" w:rsidRPr="008141E9" w:rsidRDefault="00FC3DB5" w:rsidP="00A92E69">
      <w:pPr>
        <w:pStyle w:val="Standard"/>
        <w:suppressAutoHyphens w:val="0"/>
        <w:spacing w:line="276" w:lineRule="auto"/>
        <w:ind w:left="284" w:hanging="284"/>
        <w:jc w:val="left"/>
        <w:rPr>
          <w:rFonts w:ascii="Tahoma" w:hAnsi="Tahoma" w:cs="Tahoma"/>
          <w:bCs/>
          <w:iCs/>
          <w:lang w:eastAsia="ar-SA"/>
        </w:rPr>
      </w:pPr>
      <w:r w:rsidRPr="00203A7D">
        <w:rPr>
          <w:rFonts w:ascii="Tahoma" w:hAnsi="Tahoma" w:cs="Tahoma"/>
          <w:bCs/>
          <w:iCs/>
          <w:lang w:eastAsia="ar-SA"/>
        </w:rPr>
        <w:t xml:space="preserve">Uwaga nr </w:t>
      </w:r>
      <w:r w:rsidR="00F33EA7">
        <w:rPr>
          <w:rFonts w:ascii="Tahoma" w:hAnsi="Tahoma" w:cs="Tahoma"/>
          <w:bCs/>
          <w:iCs/>
          <w:lang w:eastAsia="ar-SA"/>
        </w:rPr>
        <w:t>3</w:t>
      </w:r>
      <w:r w:rsidRPr="00203A7D">
        <w:rPr>
          <w:rFonts w:ascii="Tahoma" w:hAnsi="Tahoma" w:cs="Tahoma"/>
          <w:bCs/>
          <w:iCs/>
          <w:lang w:eastAsia="ar-SA"/>
        </w:rPr>
        <w:t xml:space="preserve">: </w:t>
      </w:r>
      <w:r w:rsidRPr="008141E9">
        <w:rPr>
          <w:rFonts w:ascii="Tahoma" w:hAnsi="Tahoma" w:cs="Tahoma"/>
          <w:bCs/>
          <w:iCs/>
          <w:lang w:eastAsia="ar-SA"/>
        </w:rPr>
        <w:t>Pełnomocnictwo, o którym mowa powyżej może wynikać albo z dokumentu pod taką samą nazwą, albo z umowy wykonawców wspólnie ubiegających się o udzielenie zamówienia.</w:t>
      </w:r>
    </w:p>
    <w:p w14:paraId="285136A2" w14:textId="2006D5FA"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Oferta musi być podpisana w taki sposób, by prawnie zobowiązywała wszystkich wykonawców występujących wspólnie (przez każdego z wykonawców lub upoważnionego pełnomocnika).</w:t>
      </w:r>
    </w:p>
    <w:p w14:paraId="4E09DB96" w14:textId="77777777" w:rsidR="00585F3F" w:rsidRDefault="0035779E"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Wszelka korespondencja prowadzona będzie wyłącznie z podmiotem występującym jako pełnomocnik </w:t>
      </w:r>
      <w:r w:rsidR="00661BC1" w:rsidRPr="008141E9">
        <w:rPr>
          <w:rFonts w:ascii="Tahoma" w:hAnsi="Tahoma" w:cs="Tahoma"/>
          <w:bCs/>
          <w:iCs/>
          <w:lang w:eastAsia="ar-SA"/>
        </w:rPr>
        <w:t>w</w:t>
      </w:r>
      <w:r w:rsidRPr="008141E9">
        <w:rPr>
          <w:rFonts w:ascii="Tahoma" w:hAnsi="Tahoma" w:cs="Tahoma"/>
          <w:bCs/>
          <w:iCs/>
          <w:lang w:eastAsia="ar-SA"/>
        </w:rPr>
        <w:t>ykonawców wspólnie ubiegających się o udzielenie zamówienia.</w:t>
      </w:r>
    </w:p>
    <w:p w14:paraId="416D863F" w14:textId="00C0A954" w:rsidR="0082214B" w:rsidRPr="00A620B9" w:rsidRDefault="00585F3F"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585F3F">
        <w:rPr>
          <w:rFonts w:ascii="Tahoma" w:hAnsi="Tahoma" w:cs="Tahoma"/>
          <w:bCs/>
          <w:iCs/>
          <w:lang w:eastAsia="ar-SA"/>
        </w:rPr>
        <w:t xml:space="preserve">W przypadku wspólnego ubiegania się o udzielenie zamówienie przez wykonawców oświadczenie, o którym mowa w art. 125 ustawy </w:t>
      </w:r>
      <w:proofErr w:type="spellStart"/>
      <w:r w:rsidR="0082214B">
        <w:rPr>
          <w:rFonts w:ascii="Tahoma" w:hAnsi="Tahoma" w:cs="Tahoma"/>
          <w:bCs/>
          <w:iCs/>
          <w:lang w:eastAsia="ar-SA"/>
        </w:rPr>
        <w:t>Pzp</w:t>
      </w:r>
      <w:proofErr w:type="spellEnd"/>
      <w:r w:rsidR="0082214B">
        <w:rPr>
          <w:rFonts w:ascii="Tahoma" w:hAnsi="Tahoma" w:cs="Tahoma"/>
          <w:bCs/>
          <w:iCs/>
          <w:lang w:eastAsia="ar-SA"/>
        </w:rPr>
        <w:t xml:space="preserve"> </w:t>
      </w:r>
      <w:r w:rsidRPr="00585F3F">
        <w:rPr>
          <w:rFonts w:ascii="Tahoma" w:hAnsi="Tahoma" w:cs="Tahoma"/>
          <w:bCs/>
          <w:iCs/>
          <w:lang w:eastAsia="ar-SA"/>
        </w:rPr>
        <w:t xml:space="preserve">- pkt </w:t>
      </w:r>
      <w:r>
        <w:rPr>
          <w:rFonts w:ascii="Tahoma" w:hAnsi="Tahoma" w:cs="Tahoma"/>
          <w:bCs/>
          <w:iCs/>
          <w:lang w:eastAsia="ar-SA"/>
        </w:rPr>
        <w:t>5</w:t>
      </w:r>
      <w:r w:rsidRPr="00585F3F">
        <w:rPr>
          <w:rFonts w:ascii="Tahoma" w:hAnsi="Tahoma" w:cs="Tahoma"/>
          <w:bCs/>
          <w:iCs/>
          <w:lang w:eastAsia="ar-SA"/>
        </w:rPr>
        <w:t xml:space="preserve"> </w:t>
      </w:r>
      <w:proofErr w:type="spellStart"/>
      <w:r w:rsidRPr="00585F3F">
        <w:rPr>
          <w:rFonts w:ascii="Tahoma" w:hAnsi="Tahoma" w:cs="Tahoma"/>
          <w:bCs/>
          <w:iCs/>
          <w:lang w:eastAsia="ar-SA"/>
        </w:rPr>
        <w:t>ppkt</w:t>
      </w:r>
      <w:proofErr w:type="spellEnd"/>
      <w:r w:rsidRPr="00585F3F">
        <w:rPr>
          <w:rFonts w:ascii="Tahoma" w:hAnsi="Tahoma" w:cs="Tahoma"/>
          <w:bCs/>
          <w:iCs/>
          <w:lang w:eastAsia="ar-SA"/>
        </w:rPr>
        <w:t xml:space="preserve"> 1) rozdziału XI </w:t>
      </w:r>
      <w:r w:rsidR="001E5F75">
        <w:rPr>
          <w:rFonts w:ascii="Tahoma" w:hAnsi="Tahoma" w:cs="Tahoma"/>
          <w:bCs/>
          <w:iCs/>
          <w:lang w:eastAsia="ar-SA"/>
        </w:rPr>
        <w:t>d</w:t>
      </w:r>
      <w:r w:rsidRPr="00585F3F">
        <w:rPr>
          <w:rFonts w:ascii="Tahoma" w:hAnsi="Tahoma" w:cs="Tahoma"/>
          <w:bCs/>
          <w:iCs/>
          <w:lang w:eastAsia="ar-SA"/>
        </w:rPr>
        <w:t>ziału I SWZ składa każdy z wykonawców wspólnie ubiegających się o zamówienie. Oświadczenia te potwierdzają brak podstaw wykluczenia - każdy z wykonawców wspólnie ubiegających się o udzielenie zamówienia nie może podlegać wykluczeniu z postępowania w oparciu o wskazane w SWZ podstawy wykluczenia</w:t>
      </w:r>
      <w:r w:rsidR="00664FDA" w:rsidRPr="00A620B9">
        <w:rPr>
          <w:rFonts w:ascii="Tahoma" w:hAnsi="Tahoma" w:cs="Tahoma"/>
          <w:bCs/>
          <w:iCs/>
          <w:lang w:eastAsia="ar-SA"/>
        </w:rPr>
        <w:t>.</w:t>
      </w:r>
    </w:p>
    <w:p w14:paraId="17BA27AA" w14:textId="7C214055" w:rsidR="0082214B" w:rsidRDefault="0082214B" w:rsidP="00015204">
      <w:pPr>
        <w:pStyle w:val="Standard"/>
        <w:numPr>
          <w:ilvl w:val="0"/>
          <w:numId w:val="398"/>
        </w:numPr>
        <w:spacing w:line="276" w:lineRule="auto"/>
        <w:ind w:left="284" w:hanging="284"/>
        <w:jc w:val="left"/>
        <w:rPr>
          <w:rFonts w:ascii="Tahoma" w:hAnsi="Tahoma" w:cs="Tahoma"/>
          <w:bCs/>
          <w:iCs/>
          <w:lang w:eastAsia="ar-SA"/>
        </w:rPr>
      </w:pPr>
      <w:r>
        <w:rPr>
          <w:rFonts w:ascii="Tahoma" w:hAnsi="Tahoma" w:cs="Tahoma"/>
          <w:bCs/>
          <w:iCs/>
          <w:lang w:eastAsia="ar-SA"/>
        </w:rPr>
        <w:t>W</w:t>
      </w:r>
      <w:r w:rsidRPr="0082214B">
        <w:rPr>
          <w:rFonts w:ascii="Tahoma" w:hAnsi="Tahoma" w:cs="Tahoma"/>
          <w:bCs/>
          <w:iCs/>
          <w:lang w:eastAsia="ar-SA"/>
        </w:rPr>
        <w:t xml:space="preserve"> przypadku dokonania wyboru najkorzystniejszej oferty złożonej przez wykonawców wspólnie ubiegających się o udzielenie zamówienia, </w:t>
      </w:r>
      <w:r w:rsidR="001B7F2F">
        <w:rPr>
          <w:rFonts w:ascii="Tahoma" w:hAnsi="Tahoma" w:cs="Tahoma"/>
          <w:bCs/>
          <w:iCs/>
          <w:lang w:eastAsia="ar-SA"/>
        </w:rPr>
        <w:t xml:space="preserve">zamawiający wymaga </w:t>
      </w:r>
      <w:r w:rsidRPr="0082214B">
        <w:rPr>
          <w:rFonts w:ascii="Tahoma" w:hAnsi="Tahoma" w:cs="Tahoma"/>
          <w:bCs/>
          <w:iCs/>
          <w:lang w:eastAsia="ar-SA"/>
        </w:rPr>
        <w:t xml:space="preserve">złożenia </w:t>
      </w:r>
      <w:r w:rsidR="00180298">
        <w:rPr>
          <w:rFonts w:ascii="Tahoma" w:hAnsi="Tahoma" w:cs="Tahoma"/>
          <w:bCs/>
          <w:iCs/>
          <w:lang w:eastAsia="ar-SA"/>
        </w:rPr>
        <w:t xml:space="preserve">kopii </w:t>
      </w:r>
      <w:r w:rsidRPr="0082214B">
        <w:rPr>
          <w:rFonts w:ascii="Tahoma" w:hAnsi="Tahoma" w:cs="Tahoma"/>
          <w:bCs/>
          <w:iCs/>
          <w:lang w:eastAsia="ar-SA"/>
        </w:rPr>
        <w:t>umowy regulującej współpracę tych podmiotów (np. umowa konsorcjum, umowa spółki cywilnej)</w:t>
      </w:r>
      <w:r w:rsidR="001B7F2F">
        <w:rPr>
          <w:rFonts w:ascii="Tahoma" w:hAnsi="Tahoma" w:cs="Tahoma"/>
          <w:bCs/>
          <w:iCs/>
          <w:lang w:eastAsia="ar-SA"/>
        </w:rPr>
        <w:t xml:space="preserve"> przed podpisaniem umowy o udzielenie zamówienia</w:t>
      </w:r>
      <w:r w:rsidRPr="0082214B">
        <w:rPr>
          <w:rFonts w:ascii="Tahoma" w:hAnsi="Tahoma" w:cs="Tahoma"/>
          <w:bCs/>
          <w:iCs/>
          <w:lang w:eastAsia="ar-SA"/>
        </w:rPr>
        <w:t>.</w:t>
      </w:r>
      <w:r w:rsidR="00FB1DD5" w:rsidRPr="00FB1DD5">
        <w:rPr>
          <w:rFonts w:ascii="Tahoma" w:hAnsi="Tahoma" w:cs="Tahoma"/>
          <w:color w:val="FF0000"/>
        </w:rPr>
        <w:t xml:space="preserve"> </w:t>
      </w:r>
      <w:r w:rsidR="00FB1DD5" w:rsidRPr="00FB1DD5">
        <w:rPr>
          <w:rFonts w:ascii="Tahoma" w:hAnsi="Tahoma" w:cs="Tahoma"/>
          <w:bCs/>
          <w:iCs/>
          <w:lang w:eastAsia="ar-SA"/>
        </w:rPr>
        <w:t xml:space="preserve">Z treści przedmiotowej umowy powinny w szczególności wynikać: zasady współdziałania, zakres współuczestnictwa i podział obowiązków wykonawców w wykonaniu przedmiotu zamówienia. </w:t>
      </w:r>
    </w:p>
    <w:p w14:paraId="2F2C2C1E" w14:textId="77777777" w:rsidR="00613F4F" w:rsidRPr="00FB1DD5" w:rsidRDefault="00613F4F" w:rsidP="00613F4F">
      <w:pPr>
        <w:pStyle w:val="Standard"/>
        <w:spacing w:line="276" w:lineRule="auto"/>
        <w:ind w:left="568"/>
        <w:jc w:val="left"/>
        <w:rPr>
          <w:rFonts w:ascii="Tahoma" w:hAnsi="Tahoma" w:cs="Tahoma"/>
          <w:bCs/>
          <w:iCs/>
          <w:lang w:eastAsia="ar-SA"/>
        </w:rPr>
      </w:pPr>
    </w:p>
    <w:p w14:paraId="3D6E1A34" w14:textId="65CC9F0C"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6" w:name="_Toc214947268"/>
      <w:r w:rsidRPr="000942F1">
        <w:rPr>
          <w:rFonts w:ascii="Tahoma" w:hAnsi="Tahoma" w:cs="Tahoma"/>
          <w:i/>
          <w:iCs/>
          <w:sz w:val="20"/>
          <w:szCs w:val="20"/>
        </w:rPr>
        <w:t>Podwykonawcy.</w:t>
      </w:r>
      <w:bookmarkEnd w:id="36"/>
      <w:r w:rsidRPr="000942F1">
        <w:rPr>
          <w:rFonts w:ascii="Tahoma" w:hAnsi="Tahoma" w:cs="Tahoma"/>
          <w:i/>
          <w:iCs/>
          <w:sz w:val="20"/>
          <w:szCs w:val="20"/>
        </w:rPr>
        <w:t xml:space="preserve">  </w:t>
      </w:r>
    </w:p>
    <w:p w14:paraId="7328349E" w14:textId="77777777" w:rsidR="0088210C" w:rsidRDefault="0088210C" w:rsidP="0088210C">
      <w:pPr>
        <w:pStyle w:val="Standard"/>
        <w:numPr>
          <w:ilvl w:val="0"/>
          <w:numId w:val="384"/>
        </w:numPr>
        <w:tabs>
          <w:tab w:val="left" w:pos="852"/>
        </w:tabs>
        <w:suppressAutoHyphens w:val="0"/>
        <w:spacing w:line="276" w:lineRule="auto"/>
        <w:ind w:left="284" w:hanging="284"/>
        <w:jc w:val="left"/>
        <w:rPr>
          <w:rFonts w:ascii="Tahoma" w:hAnsi="Tahoma" w:cs="Tahoma"/>
        </w:rPr>
      </w:pPr>
      <w:r w:rsidRPr="008141E9">
        <w:rPr>
          <w:rFonts w:ascii="Tahoma" w:hAnsi="Tahoma" w:cs="Tahoma"/>
        </w:rPr>
        <w:t>Wykonawca może powierzyć wykonanie części zamówienia podwykonawcy.</w:t>
      </w:r>
    </w:p>
    <w:p w14:paraId="687775BA" w14:textId="77777777" w:rsidR="0088210C" w:rsidRPr="00A032FB" w:rsidRDefault="0088210C" w:rsidP="0088210C">
      <w:pPr>
        <w:pStyle w:val="Standard"/>
        <w:numPr>
          <w:ilvl w:val="0"/>
          <w:numId w:val="384"/>
        </w:numPr>
        <w:tabs>
          <w:tab w:val="left" w:pos="852"/>
        </w:tabs>
        <w:suppressAutoHyphens w:val="0"/>
        <w:spacing w:line="276" w:lineRule="auto"/>
        <w:ind w:left="284" w:hanging="284"/>
        <w:jc w:val="left"/>
        <w:rPr>
          <w:rFonts w:ascii="Tahoma" w:hAnsi="Tahoma" w:cs="Tahoma"/>
        </w:rPr>
      </w:pPr>
      <w:r w:rsidRPr="00A032FB">
        <w:rPr>
          <w:rFonts w:ascii="Tahoma" w:hAnsi="Tahoma" w:cs="Tahoma"/>
        </w:rPr>
        <w:t xml:space="preserve">Zamawiający nie wymaga wskazania części zamówienia, których wykonanie zamierza powierzyć podwykonawcom. </w:t>
      </w:r>
    </w:p>
    <w:p w14:paraId="0943E999" w14:textId="72829AAB" w:rsidR="001467BC" w:rsidRPr="008C77DF" w:rsidRDefault="0088210C" w:rsidP="0088210C">
      <w:pPr>
        <w:pStyle w:val="Standard"/>
        <w:numPr>
          <w:ilvl w:val="0"/>
          <w:numId w:val="384"/>
        </w:numPr>
        <w:spacing w:after="240" w:line="276" w:lineRule="auto"/>
        <w:ind w:left="284" w:hanging="284"/>
        <w:jc w:val="left"/>
        <w:rPr>
          <w:rFonts w:ascii="Tahoma" w:hAnsi="Tahoma" w:cs="Tahoma"/>
        </w:rPr>
      </w:pPr>
      <w:r w:rsidRPr="008141E9">
        <w:rPr>
          <w:rFonts w:ascii="Tahoma" w:hAnsi="Tahoma" w:cs="Tahoma"/>
        </w:rPr>
        <w:t>Powierzenie wykonania części zamówienia podwykonawcom nie zwalnia wykonawcy z odpowiedzialności za należyte wykonanie tego zamówienia</w:t>
      </w:r>
      <w:r w:rsidR="001467BC" w:rsidRPr="008C77DF">
        <w:rPr>
          <w:rFonts w:ascii="Tahoma" w:hAnsi="Tahoma" w:cs="Tahoma"/>
        </w:rPr>
        <w:t>.</w:t>
      </w:r>
    </w:p>
    <w:p w14:paraId="346A9605" w14:textId="02BF9CBC"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7" w:name="_Toc214947269"/>
      <w:r w:rsidRPr="000942F1">
        <w:rPr>
          <w:rFonts w:ascii="Tahoma" w:hAnsi="Tahoma" w:cs="Tahoma"/>
          <w:i/>
          <w:iCs/>
          <w:sz w:val="20"/>
          <w:szCs w:val="20"/>
        </w:rPr>
        <w:t>Wadium.</w:t>
      </w:r>
      <w:bookmarkEnd w:id="37"/>
    </w:p>
    <w:p w14:paraId="41F8F117" w14:textId="488FE936" w:rsidR="00DD134F" w:rsidRDefault="00E54EE5" w:rsidP="000942F1">
      <w:pPr>
        <w:pStyle w:val="Standard"/>
        <w:spacing w:after="240" w:line="276" w:lineRule="auto"/>
        <w:jc w:val="left"/>
        <w:rPr>
          <w:rFonts w:ascii="Tahoma" w:hAnsi="Tahoma" w:cs="Tahoma"/>
        </w:rPr>
      </w:pPr>
      <w:r w:rsidRPr="008141E9">
        <w:rPr>
          <w:rFonts w:ascii="Tahoma" w:hAnsi="Tahoma" w:cs="Tahoma"/>
        </w:rPr>
        <w:t xml:space="preserve">Zamawiający </w:t>
      </w:r>
      <w:r w:rsidR="00017443" w:rsidRPr="008141E9">
        <w:rPr>
          <w:rFonts w:ascii="Tahoma" w:hAnsi="Tahoma" w:cs="Tahoma"/>
        </w:rPr>
        <w:t xml:space="preserve">nie </w:t>
      </w:r>
      <w:r w:rsidRPr="008141E9">
        <w:rPr>
          <w:rFonts w:ascii="Tahoma" w:hAnsi="Tahoma" w:cs="Tahoma"/>
        </w:rPr>
        <w:t xml:space="preserve">wymaga </w:t>
      </w:r>
      <w:r w:rsidR="00017443" w:rsidRPr="008141E9">
        <w:rPr>
          <w:rFonts w:ascii="Tahoma" w:hAnsi="Tahoma" w:cs="Tahoma"/>
        </w:rPr>
        <w:t>wniesienia</w:t>
      </w:r>
      <w:r w:rsidRPr="008141E9">
        <w:rPr>
          <w:rFonts w:ascii="Tahoma" w:hAnsi="Tahoma" w:cs="Tahoma"/>
        </w:rPr>
        <w:t xml:space="preserve"> wadium.</w:t>
      </w:r>
    </w:p>
    <w:p w14:paraId="0645D4C7" w14:textId="1205B447" w:rsidR="00DD134F" w:rsidRPr="000942F1" w:rsidRDefault="00DD134F" w:rsidP="00015204">
      <w:pPr>
        <w:pStyle w:val="Nagwek2"/>
        <w:numPr>
          <w:ilvl w:val="0"/>
          <w:numId w:val="393"/>
        </w:numPr>
        <w:spacing w:before="0" w:line="276" w:lineRule="auto"/>
        <w:jc w:val="left"/>
        <w:rPr>
          <w:rFonts w:ascii="Tahoma" w:hAnsi="Tahoma" w:cs="Tahoma"/>
          <w:i/>
          <w:iCs/>
          <w:sz w:val="20"/>
          <w:szCs w:val="20"/>
        </w:rPr>
      </w:pPr>
      <w:bookmarkStart w:id="38" w:name="_Toc214947270"/>
      <w:r w:rsidRPr="000942F1">
        <w:rPr>
          <w:rFonts w:ascii="Tahoma" w:hAnsi="Tahoma" w:cs="Tahoma"/>
          <w:i/>
          <w:iCs/>
          <w:sz w:val="20"/>
          <w:szCs w:val="20"/>
        </w:rPr>
        <w:t>Opis sposobu obliczania ceny.</w:t>
      </w:r>
      <w:bookmarkEnd w:id="38"/>
    </w:p>
    <w:p w14:paraId="09312EE1" w14:textId="62ED07B1" w:rsidR="001467BC" w:rsidRPr="001467BC" w:rsidRDefault="001467BC" w:rsidP="001467BC">
      <w:pPr>
        <w:spacing w:line="276" w:lineRule="auto"/>
        <w:rPr>
          <w:rFonts w:ascii="Tahoma" w:hAnsi="Tahoma" w:cs="Tahoma"/>
          <w:sz w:val="20"/>
          <w:szCs w:val="20"/>
        </w:rPr>
      </w:pPr>
      <w:r w:rsidRPr="001467BC">
        <w:rPr>
          <w:rFonts w:ascii="Tahoma" w:hAnsi="Tahoma" w:cs="Tahoma"/>
          <w:sz w:val="20"/>
          <w:szCs w:val="20"/>
        </w:rPr>
        <w:t xml:space="preserve">Wykonawca określi cenę wg następujących zasad: </w:t>
      </w:r>
    </w:p>
    <w:p w14:paraId="5595E787" w14:textId="0643C0B1" w:rsid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0649E">
        <w:rPr>
          <w:rFonts w:ascii="Tahoma" w:eastAsia="Times New Roman" w:hAnsi="Tahoma" w:cs="Tahoma"/>
          <w:b/>
          <w:bCs/>
          <w:sz w:val="20"/>
          <w:szCs w:val="20"/>
          <w:lang w:eastAsia="pl-PL"/>
        </w:rPr>
        <w:t>Cena ofertowa (z właściwym podatkiem VAT)</w:t>
      </w:r>
      <w:r w:rsidRPr="00135D6F">
        <w:rPr>
          <w:rFonts w:ascii="Tahoma" w:eastAsia="Times New Roman" w:hAnsi="Tahoma" w:cs="Tahoma"/>
          <w:sz w:val="20"/>
          <w:szCs w:val="20"/>
          <w:lang w:eastAsia="pl-PL"/>
        </w:rPr>
        <w:t xml:space="preserve"> określona na podstawie opisu przedmiotu zamówienia musi uwzględniać wszystkie wymagania zamawiającego określone w niniejszej SWZ oraz obejmować wszelkie koszty, jakie poniesie wykonawca z tytułu należytej, zgodnej z umową i obowiązującymi przepisami realizacji zamówienia, uwzględniającej cały asortyment oraz ewentualne ryzyko wynikające z okoliczności, które można było przewidzieć w terminie opracowywania oferty do czasu jej złożenia.</w:t>
      </w:r>
      <w:r w:rsidR="00D2335D" w:rsidRPr="00D2335D">
        <w:rPr>
          <w:rFonts w:ascii="Times New Roman" w:eastAsia="Times New Roman" w:hAnsi="Times New Roman" w:cs="Times New Roman"/>
          <w:sz w:val="24"/>
          <w:szCs w:val="24"/>
          <w:lang w:eastAsia="pl-PL"/>
        </w:rPr>
        <w:t xml:space="preserve"> </w:t>
      </w:r>
      <w:r w:rsidR="00D2335D" w:rsidRPr="00D2335D">
        <w:rPr>
          <w:rFonts w:ascii="Tahoma" w:eastAsia="Times New Roman" w:hAnsi="Tahoma" w:cs="Tahoma"/>
          <w:sz w:val="20"/>
          <w:szCs w:val="20"/>
          <w:lang w:eastAsia="pl-PL"/>
        </w:rPr>
        <w:t>aktualna i ostateczna na moment złożenia oferty.</w:t>
      </w:r>
    </w:p>
    <w:p w14:paraId="72E00294" w14:textId="3183E7DD"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Wycena poszczególnych produktów powinna być podana z</w:t>
      </w:r>
      <w:r w:rsidR="0080593F">
        <w:rPr>
          <w:rFonts w:ascii="Tahoma" w:eastAsia="Times New Roman" w:hAnsi="Tahoma" w:cs="Tahoma"/>
          <w:sz w:val="20"/>
          <w:szCs w:val="20"/>
          <w:lang w:eastAsia="pl-PL"/>
        </w:rPr>
        <w:t> </w:t>
      </w:r>
      <w:r w:rsidRPr="00135D6F">
        <w:rPr>
          <w:rFonts w:ascii="Tahoma" w:eastAsia="Times New Roman" w:hAnsi="Tahoma" w:cs="Tahoma"/>
          <w:sz w:val="20"/>
          <w:szCs w:val="20"/>
          <w:lang w:eastAsia="pl-PL"/>
        </w:rPr>
        <w:t>dokładnością do dwóch miejsc po przecinku z zachowaniem prawidłowego zaokrąglania zgodnego z</w:t>
      </w:r>
      <w:r w:rsidR="0080593F">
        <w:rPr>
          <w:rFonts w:ascii="Tahoma" w:eastAsia="Times New Roman" w:hAnsi="Tahoma" w:cs="Tahoma"/>
          <w:sz w:val="20"/>
          <w:szCs w:val="20"/>
          <w:lang w:eastAsia="pl-PL"/>
        </w:rPr>
        <w:t> </w:t>
      </w:r>
      <w:r w:rsidRPr="00135D6F">
        <w:rPr>
          <w:rFonts w:ascii="Tahoma" w:eastAsia="Times New Roman" w:hAnsi="Tahoma" w:cs="Tahoma"/>
          <w:sz w:val="20"/>
          <w:szCs w:val="20"/>
          <w:lang w:eastAsia="pl-PL"/>
        </w:rPr>
        <w:t>zasadami matematycznymi.</w:t>
      </w:r>
    </w:p>
    <w:p w14:paraId="16CFCE1F"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 xml:space="preserve">Cenę oferty brutto należy wyliczyć w Formularzu oferty w następujący sposób: </w:t>
      </w:r>
    </w:p>
    <w:p w14:paraId="3D233389"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5 należy podać cenę jednostkową netto dla każdego produktu;</w:t>
      </w:r>
    </w:p>
    <w:p w14:paraId="0A7CD20F"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6 należy podać wartość netto dla każdej produktu, która stanowi iloczyn ceny jednostkowej netto podanej przez wykonawcę (kol. 5) i ilości podanej przez zamawiającego w kol. 4;</w:t>
      </w:r>
    </w:p>
    <w:p w14:paraId="71934145" w14:textId="675A03AF"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7 należy wskazać odpowiednią stawkę podatku VAT zastosowaną przez wykonawcę zgodnie z</w:t>
      </w:r>
      <w:r w:rsidR="007708F6">
        <w:rPr>
          <w:rFonts w:ascii="Tahoma" w:eastAsia="Times New Roman" w:hAnsi="Tahoma" w:cs="Tahoma"/>
          <w:sz w:val="20"/>
          <w:szCs w:val="20"/>
        </w:rPr>
        <w:t> </w:t>
      </w:r>
      <w:r w:rsidRPr="00135D6F">
        <w:rPr>
          <w:rFonts w:ascii="Tahoma" w:eastAsia="Times New Roman" w:hAnsi="Tahoma" w:cs="Tahoma"/>
          <w:sz w:val="20"/>
          <w:szCs w:val="20"/>
        </w:rPr>
        <w:t>obowiązującymi przepisami;</w:t>
      </w:r>
    </w:p>
    <w:p w14:paraId="393BDA45" w14:textId="20736319"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8 należy podać wartość brutto dla każdego produktu, która stanowi sumę wartości netto</w:t>
      </w:r>
      <w:r w:rsidR="00F147D5">
        <w:rPr>
          <w:rFonts w:ascii="Tahoma" w:eastAsia="Times New Roman" w:hAnsi="Tahoma" w:cs="Tahoma"/>
          <w:sz w:val="20"/>
          <w:szCs w:val="20"/>
        </w:rPr>
        <w:t xml:space="preserve"> (kol. 6)</w:t>
      </w:r>
      <w:r w:rsidRPr="00135D6F">
        <w:rPr>
          <w:rFonts w:ascii="Tahoma" w:eastAsia="Times New Roman" w:hAnsi="Tahoma" w:cs="Tahoma"/>
          <w:sz w:val="20"/>
          <w:szCs w:val="20"/>
        </w:rPr>
        <w:t xml:space="preserve"> i</w:t>
      </w:r>
      <w:r w:rsidR="007708F6">
        <w:rPr>
          <w:rFonts w:ascii="Tahoma" w:eastAsia="Times New Roman" w:hAnsi="Tahoma" w:cs="Tahoma"/>
          <w:sz w:val="20"/>
          <w:szCs w:val="20"/>
        </w:rPr>
        <w:t> </w:t>
      </w:r>
      <w:r w:rsidRPr="00135D6F">
        <w:rPr>
          <w:rFonts w:ascii="Tahoma" w:eastAsia="Times New Roman" w:hAnsi="Tahoma" w:cs="Tahoma"/>
          <w:sz w:val="20"/>
          <w:szCs w:val="20"/>
        </w:rPr>
        <w:t>wartości podatku VAT obliczone</w:t>
      </w:r>
      <w:r>
        <w:rPr>
          <w:rFonts w:ascii="Tahoma" w:eastAsia="Times New Roman" w:hAnsi="Tahoma" w:cs="Tahoma"/>
          <w:sz w:val="20"/>
          <w:szCs w:val="20"/>
        </w:rPr>
        <w:t>j</w:t>
      </w:r>
      <w:r w:rsidRPr="00135D6F">
        <w:rPr>
          <w:rFonts w:ascii="Tahoma" w:eastAsia="Times New Roman" w:hAnsi="Tahoma" w:cs="Tahoma"/>
          <w:sz w:val="20"/>
          <w:szCs w:val="20"/>
        </w:rPr>
        <w:t xml:space="preserve"> według stawki wskazanej w kol. 7;</w:t>
      </w:r>
    </w:p>
    <w:p w14:paraId="4831599D"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ostatnim wierszu tabeli należy podać cenę oferty brutto, która stanowi sumę wartości brutto poszczególnych produktów.</w:t>
      </w:r>
    </w:p>
    <w:p w14:paraId="2847BFFE"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Oferowana cena ma formę wynagrodzenia ryczałtowo-ilościowego. Wynagrodzenie rzeczywiste ustalane będzie każdorazowo, w wysokości będącej iloczynem ilości dostarczonych produktów oraz cen jednostkowych za sztukę zawartych w Formularzu oferty – załącznik nr 1 do Działu III SWZ.</w:t>
      </w:r>
    </w:p>
    <w:p w14:paraId="639D3296"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Zamawiający dokona sprawdzenia poprawności wyliczenia ceny oraz dokona poprawy oczywistych omyłek rachunkowych zgodnie ze sposobem obliczania ceny określonym w pkt 3 powyżej, przyjmując, że podane ilości oraz ceny jednostkowe (netto) są prawidłowe.</w:t>
      </w:r>
    </w:p>
    <w:p w14:paraId="4CAF3C5C" w14:textId="77777777" w:rsid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Cena musi być wyrażona w złotych polskich. Zamawiający nie dopuszcza rozliczenia w walutach obcych.</w:t>
      </w:r>
    </w:p>
    <w:p w14:paraId="29EF3AF3" w14:textId="77777777" w:rsidR="00963898" w:rsidRP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Wykonawca może zaproponować tylko jedną cenę i nie może jej zmienić</w:t>
      </w:r>
      <w:r w:rsidR="0088210C" w:rsidRPr="00963898">
        <w:rPr>
          <w:rFonts w:ascii="Tahoma" w:hAnsi="Tahoma" w:cs="Tahoma"/>
          <w:sz w:val="20"/>
          <w:szCs w:val="20"/>
        </w:rPr>
        <w:t>.</w:t>
      </w:r>
    </w:p>
    <w:p w14:paraId="4352BACE" w14:textId="77777777" w:rsidR="00963898" w:rsidRPr="00963898" w:rsidRDefault="0088210C"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Zamawiający nie będzie udzielał zaliczek na realizację zamówienia.</w:t>
      </w:r>
    </w:p>
    <w:p w14:paraId="05B8FD42" w14:textId="77777777" w:rsidR="00963898" w:rsidRPr="00963898" w:rsidRDefault="0088210C"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Nie będą również prowadzone żadne negocjacje z wykonawcami.</w:t>
      </w:r>
    </w:p>
    <w:p w14:paraId="7EDA408B" w14:textId="0103B164" w:rsidR="0088210C" w:rsidRPr="00963898" w:rsidRDefault="0088210C" w:rsidP="00D7423A">
      <w:pPr>
        <w:pStyle w:val="Akapitzlist"/>
        <w:widowControl w:val="0"/>
        <w:numPr>
          <w:ilvl w:val="0"/>
          <w:numId w:val="402"/>
        </w:numPr>
        <w:tabs>
          <w:tab w:val="left" w:pos="284"/>
        </w:tabs>
        <w:autoSpaceDN w:val="0"/>
        <w:spacing w:after="0"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 xml:space="preserve">Zgodnie z art. 225 ustawy </w:t>
      </w:r>
      <w:proofErr w:type="spellStart"/>
      <w:r w:rsidRPr="00963898">
        <w:rPr>
          <w:rFonts w:ascii="Tahoma" w:hAnsi="Tahoma" w:cs="Tahoma"/>
          <w:sz w:val="20"/>
          <w:szCs w:val="20"/>
        </w:rPr>
        <w:t>Pzp</w:t>
      </w:r>
      <w:proofErr w:type="spellEnd"/>
      <w:r w:rsidRPr="00963898">
        <w:rPr>
          <w:rFonts w:ascii="Tahoma" w:hAnsi="Tahoma" w:cs="Tahoma"/>
          <w:sz w:val="20"/>
          <w:szCs w:val="20"/>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w:t>
      </w:r>
    </w:p>
    <w:p w14:paraId="15EB05B7"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poinformować zamawiającego, że wybór jego oferty będzie prowadził do powstania u zamawiającego obowiązku podatkowego;</w:t>
      </w:r>
    </w:p>
    <w:p w14:paraId="744702A3"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nazwę (rodzaj) towaru lub usługi, których dostawa lub świadczenie będą prowadziły do powstania obowiązku podatkowego;</w:t>
      </w:r>
    </w:p>
    <w:p w14:paraId="633D1A27"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wartość towaru lub usługi objętego obowiązkiem podatkowym zamawiającego, bez kwoty podatku;</w:t>
      </w:r>
    </w:p>
    <w:p w14:paraId="295EB986" w14:textId="3A213C96" w:rsidR="001467BC" w:rsidRPr="0088210C" w:rsidRDefault="0088210C" w:rsidP="0088210C">
      <w:pPr>
        <w:numPr>
          <w:ilvl w:val="1"/>
          <w:numId w:val="385"/>
        </w:numPr>
        <w:tabs>
          <w:tab w:val="left" w:pos="284"/>
        </w:tabs>
        <w:autoSpaceDN w:val="0"/>
        <w:spacing w:line="276" w:lineRule="auto"/>
        <w:ind w:left="567" w:hanging="283"/>
        <w:textAlignment w:val="baseline"/>
        <w:rPr>
          <w:rFonts w:ascii="Tahoma" w:hAnsi="Tahoma" w:cs="Tahoma"/>
          <w:kern w:val="3"/>
          <w:sz w:val="20"/>
          <w:szCs w:val="20"/>
          <w:lang w:eastAsia="zh-CN"/>
        </w:rPr>
      </w:pPr>
      <w:r w:rsidRPr="0088210C">
        <w:rPr>
          <w:rFonts w:ascii="Tahoma" w:hAnsi="Tahoma" w:cs="Tahoma"/>
          <w:sz w:val="20"/>
          <w:szCs w:val="20"/>
        </w:rPr>
        <w:t>wskazać stawkę podatku od towarów i usług, która zgodnie z wiedzą wykonawcy, będzie miała zastosowanie</w:t>
      </w:r>
      <w:r w:rsidR="001467BC" w:rsidRPr="0088210C">
        <w:rPr>
          <w:rFonts w:ascii="Tahoma" w:hAnsi="Tahoma" w:cs="Tahoma"/>
          <w:bCs/>
          <w:kern w:val="3"/>
          <w:sz w:val="20"/>
          <w:szCs w:val="20"/>
          <w:lang w:eastAsia="zh-CN"/>
        </w:rPr>
        <w:t>.</w:t>
      </w:r>
    </w:p>
    <w:p w14:paraId="43A2ABA0" w14:textId="4B3CEB0D" w:rsidR="00DD134F" w:rsidRPr="00F82DF3" w:rsidRDefault="00DD134F" w:rsidP="00015204">
      <w:pPr>
        <w:pStyle w:val="Nagwek2"/>
        <w:numPr>
          <w:ilvl w:val="0"/>
          <w:numId w:val="393"/>
        </w:numPr>
        <w:spacing w:before="240" w:line="276" w:lineRule="auto"/>
        <w:ind w:left="142" w:hanging="142"/>
        <w:jc w:val="left"/>
        <w:rPr>
          <w:rFonts w:ascii="Tahoma" w:hAnsi="Tahoma" w:cs="Tahoma"/>
          <w:i/>
          <w:iCs/>
          <w:sz w:val="20"/>
          <w:szCs w:val="20"/>
        </w:rPr>
      </w:pPr>
      <w:bookmarkStart w:id="39" w:name="_Toc214947271"/>
      <w:r w:rsidRPr="00F82DF3">
        <w:rPr>
          <w:rFonts w:ascii="Tahoma" w:hAnsi="Tahoma" w:cs="Tahoma"/>
          <w:i/>
          <w:iCs/>
          <w:sz w:val="20"/>
          <w:szCs w:val="20"/>
        </w:rPr>
        <w:t>Kryteria oraz zasady oceny ofert</w:t>
      </w:r>
      <w:bookmarkEnd w:id="39"/>
    </w:p>
    <w:p w14:paraId="3B56CE88" w14:textId="77777777" w:rsidR="00963898" w:rsidRPr="00EF2B2D" w:rsidRDefault="00963898" w:rsidP="00963898">
      <w:pPr>
        <w:pStyle w:val="Akapitzlist"/>
        <w:spacing w:after="0" w:line="276" w:lineRule="auto"/>
        <w:ind w:left="0"/>
        <w:jc w:val="left"/>
        <w:rPr>
          <w:rFonts w:ascii="Tahoma" w:hAnsi="Tahoma" w:cs="Tahoma"/>
          <w:sz w:val="20"/>
          <w:szCs w:val="20"/>
        </w:rPr>
      </w:pPr>
      <w:r w:rsidRPr="00EF2B2D">
        <w:rPr>
          <w:rFonts w:ascii="Tahoma" w:hAnsi="Tahoma" w:cs="Tahoma"/>
          <w:sz w:val="20"/>
          <w:szCs w:val="20"/>
        </w:rPr>
        <w:t>W celu wyboru najkorzystniejszej oferty zamawiający przyjął następujące kryterium – przypisując mu odpowiednią wagę punktową:</w:t>
      </w:r>
    </w:p>
    <w:p w14:paraId="22A6B45D" w14:textId="77777777" w:rsidR="00963898" w:rsidRDefault="00963898" w:rsidP="00963898">
      <w:pPr>
        <w:pStyle w:val="Akapitzlist"/>
        <w:spacing w:after="0" w:line="276" w:lineRule="auto"/>
        <w:ind w:left="0"/>
        <w:jc w:val="left"/>
        <w:rPr>
          <w:rFonts w:ascii="Tahoma" w:hAnsi="Tahoma" w:cs="Tahoma"/>
          <w:b/>
          <w:sz w:val="20"/>
          <w:szCs w:val="20"/>
          <w:lang w:eastAsia="ar-SA"/>
        </w:rPr>
      </w:pPr>
    </w:p>
    <w:p w14:paraId="0C3E0449" w14:textId="4285D0C4" w:rsidR="00963898" w:rsidRPr="00EF2B2D" w:rsidRDefault="00963898" w:rsidP="00963898">
      <w:pPr>
        <w:pStyle w:val="Akapitzlist"/>
        <w:spacing w:after="0" w:line="276" w:lineRule="auto"/>
        <w:ind w:left="0"/>
        <w:jc w:val="left"/>
        <w:rPr>
          <w:rFonts w:ascii="Tahoma" w:hAnsi="Tahoma" w:cs="Tahoma"/>
          <w:b/>
          <w:sz w:val="20"/>
          <w:szCs w:val="20"/>
          <w:lang w:eastAsia="ar-SA"/>
        </w:rPr>
      </w:pPr>
      <w:r w:rsidRPr="00EF2B2D">
        <w:rPr>
          <w:rFonts w:ascii="Tahoma" w:hAnsi="Tahoma" w:cs="Tahoma"/>
          <w:b/>
          <w:sz w:val="20"/>
          <w:szCs w:val="20"/>
          <w:lang w:eastAsia="ar-SA"/>
        </w:rPr>
        <w:t>Cena oferty</w:t>
      </w:r>
      <w:r>
        <w:rPr>
          <w:rFonts w:ascii="Tahoma" w:hAnsi="Tahoma" w:cs="Tahoma"/>
          <w:b/>
          <w:sz w:val="20"/>
          <w:szCs w:val="20"/>
          <w:lang w:eastAsia="ar-SA"/>
        </w:rPr>
        <w:t xml:space="preserve"> - </w:t>
      </w:r>
      <w:r w:rsidRPr="00EF2B2D">
        <w:rPr>
          <w:rFonts w:ascii="Tahoma" w:hAnsi="Tahoma" w:cs="Tahoma"/>
          <w:b/>
          <w:sz w:val="20"/>
          <w:szCs w:val="20"/>
          <w:lang w:eastAsia="ar-SA"/>
        </w:rPr>
        <w:t xml:space="preserve">100 pkt </w:t>
      </w:r>
    </w:p>
    <w:p w14:paraId="52BBEAE4" w14:textId="77777777" w:rsidR="00F147D5" w:rsidRDefault="00F147D5" w:rsidP="00963898">
      <w:pPr>
        <w:widowControl w:val="0"/>
        <w:autoSpaceDN w:val="0"/>
        <w:spacing w:line="276" w:lineRule="auto"/>
        <w:textAlignment w:val="baseline"/>
        <w:rPr>
          <w:rFonts w:ascii="Tahoma" w:eastAsia="SimSun" w:hAnsi="Tahoma" w:cs="Tahoma"/>
          <w:kern w:val="3"/>
          <w:sz w:val="20"/>
          <w:szCs w:val="20"/>
          <w:lang w:eastAsia="ar-SA" w:bidi="hi-IN"/>
        </w:rPr>
      </w:pPr>
    </w:p>
    <w:p w14:paraId="423725EF" w14:textId="390011E9" w:rsidR="00963898" w:rsidRPr="00963898" w:rsidRDefault="00963898" w:rsidP="00963898">
      <w:pPr>
        <w:widowControl w:val="0"/>
        <w:autoSpaceDN w:val="0"/>
        <w:spacing w:line="276" w:lineRule="auto"/>
        <w:textAlignment w:val="baseline"/>
        <w:rPr>
          <w:rFonts w:ascii="Tahoma" w:eastAsia="SimSun" w:hAnsi="Tahoma" w:cs="Tahoma"/>
          <w:kern w:val="3"/>
          <w:sz w:val="20"/>
          <w:szCs w:val="20"/>
          <w:lang w:eastAsia="ar-SA" w:bidi="hi-IN"/>
        </w:rPr>
      </w:pPr>
      <w:r w:rsidRPr="00963898">
        <w:rPr>
          <w:rFonts w:ascii="Tahoma" w:eastAsia="SimSun" w:hAnsi="Tahoma" w:cs="Tahoma"/>
          <w:kern w:val="3"/>
          <w:sz w:val="20"/>
          <w:szCs w:val="20"/>
          <w:lang w:eastAsia="ar-SA" w:bidi="hi-IN"/>
        </w:rPr>
        <w:t xml:space="preserve">Punkty zostaną przyznane wyłącznie ofertom, które nie podlegają odrzuceniu na tym etapie postępowania. </w:t>
      </w:r>
      <w:r w:rsidRPr="00963898">
        <w:rPr>
          <w:rFonts w:ascii="Tahoma" w:eastAsia="SimSun" w:hAnsi="Tahoma" w:cs="Tahoma"/>
          <w:kern w:val="3"/>
          <w:sz w:val="20"/>
          <w:szCs w:val="20"/>
          <w:lang w:bidi="hi-IN"/>
        </w:rPr>
        <w:t>Każdy z wykonawców w ww. kryterium otrzyma odpowiednią ilość punktów, wyliczoną w następujący sposób:</w:t>
      </w:r>
    </w:p>
    <w:p w14:paraId="58B70B41" w14:textId="77777777" w:rsidR="00963898" w:rsidRPr="00963898" w:rsidRDefault="00963898" w:rsidP="00963898">
      <w:pPr>
        <w:pStyle w:val="Akapitzlist"/>
        <w:spacing w:line="276" w:lineRule="auto"/>
        <w:ind w:left="0"/>
        <w:jc w:val="left"/>
        <w:rPr>
          <w:rFonts w:ascii="Tahoma" w:hAnsi="Tahoma" w:cs="Tahoma"/>
          <w:sz w:val="20"/>
          <w:szCs w:val="20"/>
          <w:lang w:eastAsia="ar-SA"/>
        </w:rPr>
      </w:pPr>
      <w:r w:rsidRPr="00963898">
        <w:rPr>
          <w:rFonts w:ascii="Tahoma" w:hAnsi="Tahoma" w:cs="Tahoma"/>
          <w:b/>
          <w:sz w:val="20"/>
          <w:szCs w:val="20"/>
          <w:lang w:eastAsia="ar-SA"/>
        </w:rPr>
        <w:t>Kryterium cena</w:t>
      </w:r>
      <w:r w:rsidRPr="00963898">
        <w:rPr>
          <w:rFonts w:ascii="Tahoma" w:hAnsi="Tahoma" w:cs="Tahoma"/>
          <w:sz w:val="20"/>
          <w:szCs w:val="20"/>
          <w:lang w:eastAsia="ar-SA"/>
        </w:rPr>
        <w:t xml:space="preserve"> (X</w:t>
      </w:r>
      <w:r w:rsidRPr="00963898">
        <w:rPr>
          <w:rFonts w:ascii="Tahoma" w:hAnsi="Tahoma" w:cs="Tahoma"/>
          <w:sz w:val="20"/>
          <w:szCs w:val="20"/>
          <w:vertAlign w:val="subscript"/>
          <w:lang w:eastAsia="ar-SA"/>
        </w:rPr>
        <w:t>1</w:t>
      </w:r>
      <w:r w:rsidRPr="00963898">
        <w:rPr>
          <w:rFonts w:ascii="Tahoma" w:hAnsi="Tahoma" w:cs="Tahoma"/>
          <w:sz w:val="20"/>
          <w:szCs w:val="20"/>
          <w:lang w:eastAsia="ar-SA"/>
        </w:rPr>
        <w:t>) – należy ustalić cenę oferty dla całego zakresu zamówienia, zgodnie z zasadami określonymi w rozdziale XVIII „Opis sposobu obliczenia ceny”.</w:t>
      </w:r>
    </w:p>
    <w:p w14:paraId="013796C2" w14:textId="77777777" w:rsidR="00963898" w:rsidRPr="00963898" w:rsidRDefault="00963898" w:rsidP="00963898">
      <w:pPr>
        <w:pStyle w:val="Akapitzlist"/>
        <w:widowControl w:val="0"/>
        <w:autoSpaceDE w:val="0"/>
        <w:spacing w:line="276" w:lineRule="auto"/>
        <w:ind w:left="0"/>
        <w:jc w:val="left"/>
        <w:rPr>
          <w:rFonts w:ascii="Tahoma" w:hAnsi="Tahoma" w:cs="Tahoma"/>
          <w:sz w:val="20"/>
          <w:szCs w:val="20"/>
          <w:lang w:eastAsia="ar-SA"/>
        </w:rPr>
      </w:pPr>
      <w:r w:rsidRPr="00963898">
        <w:rPr>
          <w:rFonts w:ascii="Tahoma" w:hAnsi="Tahoma" w:cs="Tahoma"/>
          <w:sz w:val="20"/>
          <w:szCs w:val="20"/>
          <w:lang w:eastAsia="ar-SA"/>
        </w:rPr>
        <w:t xml:space="preserve">Za zaoferowaną </w:t>
      </w:r>
      <w:r w:rsidRPr="00963898">
        <w:rPr>
          <w:rFonts w:ascii="Tahoma" w:hAnsi="Tahoma" w:cs="Tahoma"/>
          <w:b/>
          <w:sz w:val="20"/>
          <w:szCs w:val="20"/>
          <w:lang w:eastAsia="ar-SA"/>
        </w:rPr>
        <w:t xml:space="preserve">cenę </w:t>
      </w:r>
      <w:r w:rsidRPr="00963898">
        <w:rPr>
          <w:rFonts w:ascii="Tahoma" w:hAnsi="Tahoma" w:cs="Tahoma"/>
          <w:sz w:val="20"/>
          <w:szCs w:val="20"/>
          <w:lang w:eastAsia="ar-SA"/>
        </w:rPr>
        <w:t>wynikającą z oferty można otrzymać maksymalnie 100 pkt. Maksymalną ilość punktów otrzyma oferta z najniższą ceną niepodlegająca odrzuceniu. Pozostali wykonawcy uzyskują ilość punktów obliczoną wg poniższego wzoru:</w:t>
      </w:r>
    </w:p>
    <w:p w14:paraId="4C9F314B" w14:textId="44495761" w:rsidR="00963898" w:rsidRDefault="00963898" w:rsidP="00963898">
      <w:pPr>
        <w:pStyle w:val="Akapitzlist"/>
        <w:spacing w:after="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najniższa spośród wszystkich rozpatrywanych</w:t>
      </w:r>
    </w:p>
    <w:p w14:paraId="1232F985" w14:textId="77777777" w:rsidR="00963898" w:rsidRPr="00EF2B2D" w:rsidRDefault="00963898" w:rsidP="00963898">
      <w:pPr>
        <w:pStyle w:val="Akapitzlist"/>
        <w:spacing w:after="0" w:line="276" w:lineRule="auto"/>
        <w:ind w:left="0"/>
        <w:jc w:val="center"/>
        <w:rPr>
          <w:rFonts w:ascii="Tahoma" w:hAnsi="Tahoma" w:cs="Tahoma"/>
          <w:sz w:val="20"/>
          <w:szCs w:val="20"/>
        </w:rPr>
      </w:pPr>
      <w:r w:rsidRPr="00EF2B2D">
        <w:rPr>
          <w:rFonts w:ascii="Tahoma" w:eastAsia="SimSun" w:hAnsi="Tahoma" w:cs="Tahoma"/>
          <w:kern w:val="3"/>
          <w:sz w:val="20"/>
          <w:szCs w:val="20"/>
          <w:lang w:bidi="hi-IN"/>
        </w:rPr>
        <w:t>i nieodrzuconych ofert</w:t>
      </w:r>
    </w:p>
    <w:p w14:paraId="489B1824" w14:textId="77777777" w:rsidR="00963898" w:rsidRPr="00963898" w:rsidRDefault="00963898" w:rsidP="00963898">
      <w:pPr>
        <w:autoSpaceDN w:val="0"/>
        <w:spacing w:line="276" w:lineRule="auto"/>
        <w:jc w:val="center"/>
        <w:rPr>
          <w:rFonts w:ascii="Tahoma" w:hAnsi="Tahoma" w:cs="Tahoma"/>
          <w:sz w:val="20"/>
          <w:szCs w:val="20"/>
        </w:rPr>
      </w:pPr>
      <w:r w:rsidRPr="00963898">
        <w:rPr>
          <w:rFonts w:ascii="Tahoma" w:hAnsi="Tahoma" w:cs="Tahoma"/>
          <w:sz w:val="20"/>
          <w:szCs w:val="20"/>
        </w:rPr>
        <w:t>X</w:t>
      </w:r>
      <w:r w:rsidRPr="00963898">
        <w:rPr>
          <w:rFonts w:ascii="Tahoma" w:hAnsi="Tahoma" w:cs="Tahoma"/>
          <w:sz w:val="20"/>
          <w:szCs w:val="20"/>
          <w:vertAlign w:val="subscript"/>
        </w:rPr>
        <w:t>1</w:t>
      </w:r>
      <w:r w:rsidRPr="00963898">
        <w:rPr>
          <w:rFonts w:ascii="Tahoma" w:hAnsi="Tahoma" w:cs="Tahoma"/>
          <w:sz w:val="20"/>
          <w:szCs w:val="20"/>
        </w:rPr>
        <w:t xml:space="preserve"> = -------------------------------------------------------------------------------------------------------- x 100 pkt</w:t>
      </w:r>
    </w:p>
    <w:p w14:paraId="00F9F918" w14:textId="77777777" w:rsidR="00963898" w:rsidRDefault="00963898" w:rsidP="00963898">
      <w:pPr>
        <w:pStyle w:val="Akapitzlist"/>
        <w:autoSpaceDN w:val="0"/>
        <w:spacing w:after="12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oferty badanej (przeliczanej)</w:t>
      </w:r>
    </w:p>
    <w:p w14:paraId="2F5464A6" w14:textId="77777777" w:rsidR="00963898" w:rsidRDefault="00963898" w:rsidP="00963898">
      <w:pPr>
        <w:pStyle w:val="Akapitzlist"/>
        <w:spacing w:line="276" w:lineRule="auto"/>
        <w:ind w:left="0"/>
        <w:rPr>
          <w:rFonts w:ascii="Tahoma" w:hAnsi="Tahoma" w:cs="Tahoma"/>
          <w:sz w:val="20"/>
          <w:szCs w:val="20"/>
          <w:lang w:eastAsia="ar-SA"/>
        </w:rPr>
      </w:pPr>
    </w:p>
    <w:p w14:paraId="10D5C34C" w14:textId="4CA9F622" w:rsidR="00963898" w:rsidRPr="00963898" w:rsidRDefault="00963898" w:rsidP="007246D0">
      <w:pPr>
        <w:pStyle w:val="Akapitzlist"/>
        <w:spacing w:line="276" w:lineRule="auto"/>
        <w:ind w:left="0"/>
        <w:jc w:val="left"/>
        <w:rPr>
          <w:rFonts w:ascii="Tahoma" w:hAnsi="Tahoma" w:cs="Tahoma"/>
          <w:sz w:val="20"/>
          <w:szCs w:val="20"/>
          <w:lang w:eastAsia="ar-SA"/>
        </w:rPr>
      </w:pPr>
      <w:r w:rsidRPr="00963898">
        <w:rPr>
          <w:rFonts w:ascii="Tahoma" w:hAnsi="Tahoma" w:cs="Tahoma"/>
          <w:sz w:val="20"/>
          <w:szCs w:val="20"/>
          <w:lang w:eastAsia="ar-SA"/>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14:paraId="73B1E937" w14:textId="6C5B37F3" w:rsidR="00963898" w:rsidRPr="007246D0" w:rsidRDefault="00963898" w:rsidP="007246D0">
      <w:pPr>
        <w:pStyle w:val="Akapitzlist"/>
        <w:spacing w:line="276" w:lineRule="auto"/>
        <w:ind w:left="0"/>
        <w:jc w:val="left"/>
        <w:rPr>
          <w:rFonts w:ascii="Tahoma" w:hAnsi="Tahoma" w:cs="Tahoma"/>
          <w:color w:val="FF0000"/>
          <w:sz w:val="20"/>
          <w:szCs w:val="20"/>
          <w:lang w:eastAsia="ar-SA"/>
        </w:rPr>
      </w:pPr>
      <w:r w:rsidRPr="007246D0">
        <w:rPr>
          <w:rFonts w:ascii="Tahoma" w:hAnsi="Tahoma" w:cs="Tahoma"/>
          <w:b/>
          <w:sz w:val="20"/>
          <w:szCs w:val="20"/>
          <w:lang w:eastAsia="ar-SA"/>
        </w:rPr>
        <w:t>Za najkorzystniejszą zostanie uznana oferta nie podlegająca odrzuceniu, która uzyska najwyższą liczbę punktów</w:t>
      </w:r>
      <w:r w:rsidRPr="007246D0">
        <w:rPr>
          <w:rFonts w:ascii="Tahoma" w:hAnsi="Tahoma" w:cs="Tahoma"/>
          <w:sz w:val="20"/>
          <w:szCs w:val="20"/>
          <w:lang w:eastAsia="ar-SA"/>
        </w:rPr>
        <w:t>.</w:t>
      </w:r>
    </w:p>
    <w:p w14:paraId="0B4CC793" w14:textId="156927BE" w:rsidR="00963898" w:rsidRPr="007246D0" w:rsidRDefault="00963898" w:rsidP="007246D0">
      <w:pPr>
        <w:pStyle w:val="Akapitzlist"/>
        <w:spacing w:line="276" w:lineRule="auto"/>
        <w:ind w:left="0"/>
        <w:jc w:val="left"/>
        <w:rPr>
          <w:rFonts w:ascii="Tahoma" w:hAnsi="Tahoma" w:cs="Tahoma"/>
          <w:iCs/>
          <w:sz w:val="20"/>
          <w:szCs w:val="20"/>
          <w:u w:val="single"/>
        </w:rPr>
      </w:pPr>
      <w:r w:rsidRPr="007246D0">
        <w:rPr>
          <w:rFonts w:ascii="Tahoma" w:hAnsi="Tahoma" w:cs="Tahoma"/>
          <w:iCs/>
          <w:sz w:val="20"/>
          <w:szCs w:val="20"/>
          <w:u w:val="single"/>
        </w:rPr>
        <w:t>Uzasadnienie wyboru kryterium:</w:t>
      </w:r>
    </w:p>
    <w:p w14:paraId="613E998D" w14:textId="1B911385" w:rsidR="002A249D" w:rsidRPr="00963898" w:rsidRDefault="00963898" w:rsidP="007246D0">
      <w:pPr>
        <w:pStyle w:val="Akapitzlist"/>
        <w:spacing w:line="276" w:lineRule="auto"/>
        <w:ind w:left="0"/>
        <w:jc w:val="left"/>
        <w:rPr>
          <w:rFonts w:ascii="Tahoma" w:hAnsi="Tahoma" w:cs="Tahoma"/>
          <w:sz w:val="20"/>
          <w:szCs w:val="20"/>
          <w:lang w:eastAsia="ar-SA"/>
        </w:rPr>
      </w:pPr>
      <w:r w:rsidRPr="00963898">
        <w:rPr>
          <w:rFonts w:ascii="Tahoma" w:hAnsi="Tahoma" w:cs="Tahoma"/>
          <w:iCs/>
          <w:sz w:val="20"/>
          <w:szCs w:val="20"/>
        </w:rPr>
        <w:t>Przedmiotem zamówienia jest dostawa artykułów spożywczych, które są wyrobami gotowymi, typowymi, gwarantującymi zamawiającemu porównanie cen takiego samego rodzaju produktów. Zawarty w SWZ opis przedmiotu zamówienia zawiera wymagania jakościowe odnoszące się do głównych elementów nabywanych produktów.</w:t>
      </w:r>
      <w:r w:rsidRPr="00963898">
        <w:rPr>
          <w:rFonts w:ascii="Tahoma" w:hAnsi="Tahoma" w:cs="Tahoma"/>
          <w:iCs/>
          <w:color w:val="FF0000"/>
          <w:sz w:val="20"/>
          <w:szCs w:val="20"/>
        </w:rPr>
        <w:t xml:space="preserve"> </w:t>
      </w:r>
      <w:r w:rsidRPr="00963898">
        <w:rPr>
          <w:rFonts w:ascii="Tahoma" w:hAnsi="Tahoma" w:cs="Tahoma"/>
          <w:iCs/>
          <w:sz w:val="20"/>
          <w:szCs w:val="20"/>
        </w:rPr>
        <w:t>Przedmiot i warunki realizacji zamówienia są na tyle jednoznaczne, że jedynym elementem odpowiedzi wykonawców będzie cena. Koszty cyklu życia produktów (koszt zakupu i dostawy) wykonawcy wliczają w cenę. Zgodnie z przedmiotem zamówienia zamawiający wymaga, aby dostawa artykułów następowała bezpośrednio do użytkowników, a związku z tym nie generowała dodatkowych kosztów magazynowania i składowania. Produkty będące przedmiotem zamówienia zostaną bezpośrednio zużyte do przygotowania posiłków dla mieszkańców, a w konsekwencji nie ma dodatkowych kosztów użytkowania</w:t>
      </w:r>
      <w:r w:rsidR="002A249D" w:rsidRPr="00963898">
        <w:rPr>
          <w:rFonts w:ascii="Tahoma" w:hAnsi="Tahoma" w:cs="Tahoma"/>
          <w:sz w:val="20"/>
          <w:szCs w:val="20"/>
          <w:lang w:eastAsia="ar-SA"/>
        </w:rPr>
        <w:t>.</w:t>
      </w:r>
    </w:p>
    <w:p w14:paraId="17A02D1B" w14:textId="468CD42A" w:rsidR="00DD134F" w:rsidRPr="000942F1" w:rsidRDefault="00DD134F" w:rsidP="00015204">
      <w:pPr>
        <w:pStyle w:val="Nagwek2"/>
        <w:numPr>
          <w:ilvl w:val="0"/>
          <w:numId w:val="393"/>
        </w:numPr>
        <w:spacing w:before="240" w:line="276" w:lineRule="auto"/>
        <w:jc w:val="left"/>
        <w:rPr>
          <w:rFonts w:ascii="Tahoma" w:hAnsi="Tahoma" w:cs="Tahoma"/>
          <w:i/>
          <w:iCs/>
          <w:sz w:val="20"/>
          <w:szCs w:val="20"/>
        </w:rPr>
      </w:pPr>
      <w:bookmarkStart w:id="40" w:name="_Toc214947272"/>
      <w:r w:rsidRPr="000942F1">
        <w:rPr>
          <w:rFonts w:ascii="Tahoma" w:hAnsi="Tahoma" w:cs="Tahoma"/>
          <w:i/>
          <w:iCs/>
          <w:sz w:val="20"/>
          <w:szCs w:val="20"/>
        </w:rPr>
        <w:t>Informacja o formalnościach, jakie powinny zostać dopełnione po wyborze oferty w celu zawarcia umowy w sprawie zamówienia publicznego.</w:t>
      </w:r>
      <w:bookmarkEnd w:id="40"/>
      <w:r w:rsidR="00794761" w:rsidRPr="000942F1">
        <w:rPr>
          <w:rFonts w:ascii="Tahoma" w:hAnsi="Tahoma" w:cs="Tahoma"/>
          <w:i/>
          <w:iCs/>
          <w:sz w:val="20"/>
          <w:szCs w:val="20"/>
        </w:rPr>
        <w:t xml:space="preserve"> </w:t>
      </w:r>
    </w:p>
    <w:p w14:paraId="2F9FC346" w14:textId="36B12648" w:rsidR="00C02623" w:rsidRPr="00F80611" w:rsidRDefault="00794761" w:rsidP="00094BC5">
      <w:pPr>
        <w:pStyle w:val="Akapitzlist"/>
        <w:numPr>
          <w:ilvl w:val="3"/>
          <w:numId w:val="356"/>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Umowa w sprawie zamówienia publicznego może zostać zawarta wyłącznie z wykonawcą, którego oferta zostanie wybrana jako najkorzystniejsza. </w:t>
      </w:r>
      <w:r w:rsidR="009D127E" w:rsidRPr="008141E9">
        <w:rPr>
          <w:rFonts w:ascii="Tahoma" w:hAnsi="Tahoma" w:cs="Tahoma"/>
          <w:sz w:val="20"/>
          <w:szCs w:val="20"/>
        </w:rPr>
        <w:t xml:space="preserve">Projektowane postanowienia umowy w sprawie zamówienia </w:t>
      </w:r>
      <w:r w:rsidR="009D127E" w:rsidRPr="00F80611">
        <w:rPr>
          <w:rFonts w:ascii="Tahoma" w:hAnsi="Tahoma" w:cs="Tahoma"/>
          <w:sz w:val="20"/>
          <w:szCs w:val="20"/>
        </w:rPr>
        <w:t>publicznego</w:t>
      </w:r>
      <w:r w:rsidR="004178A7">
        <w:rPr>
          <w:rFonts w:ascii="Tahoma" w:hAnsi="Tahoma" w:cs="Tahoma"/>
          <w:sz w:val="20"/>
          <w:szCs w:val="20"/>
        </w:rPr>
        <w:t xml:space="preserve"> </w:t>
      </w:r>
      <w:r w:rsidRPr="00F80611">
        <w:rPr>
          <w:rFonts w:ascii="Tahoma" w:hAnsi="Tahoma" w:cs="Tahoma"/>
          <w:bCs/>
          <w:sz w:val="20"/>
          <w:szCs w:val="20"/>
        </w:rPr>
        <w:t>został</w:t>
      </w:r>
      <w:r w:rsidR="009D127E" w:rsidRPr="00F80611">
        <w:rPr>
          <w:rFonts w:ascii="Tahoma" w:hAnsi="Tahoma" w:cs="Tahoma"/>
          <w:bCs/>
          <w:sz w:val="20"/>
          <w:szCs w:val="20"/>
        </w:rPr>
        <w:t>y</w:t>
      </w:r>
      <w:r w:rsidRPr="00F80611">
        <w:rPr>
          <w:rFonts w:ascii="Tahoma" w:hAnsi="Tahoma" w:cs="Tahoma"/>
          <w:bCs/>
          <w:sz w:val="20"/>
          <w:szCs w:val="20"/>
        </w:rPr>
        <w:t xml:space="preserve"> dołączon</w:t>
      </w:r>
      <w:r w:rsidR="009D127E" w:rsidRPr="00F80611">
        <w:rPr>
          <w:rFonts w:ascii="Tahoma" w:hAnsi="Tahoma" w:cs="Tahoma"/>
          <w:bCs/>
          <w:sz w:val="20"/>
          <w:szCs w:val="20"/>
        </w:rPr>
        <w:t>e</w:t>
      </w:r>
      <w:r w:rsidRPr="00F80611">
        <w:rPr>
          <w:rFonts w:ascii="Tahoma" w:hAnsi="Tahoma" w:cs="Tahoma"/>
          <w:bCs/>
          <w:sz w:val="20"/>
          <w:szCs w:val="20"/>
        </w:rPr>
        <w:t xml:space="preserve"> </w:t>
      </w:r>
      <w:r w:rsidRPr="00F80611">
        <w:rPr>
          <w:rFonts w:ascii="Tahoma" w:hAnsi="Tahoma" w:cs="Tahoma"/>
          <w:sz w:val="20"/>
          <w:szCs w:val="20"/>
        </w:rPr>
        <w:t xml:space="preserve">jako </w:t>
      </w:r>
      <w:r w:rsidRPr="00F80611">
        <w:rPr>
          <w:rFonts w:ascii="Tahoma" w:hAnsi="Tahoma" w:cs="Tahoma"/>
          <w:b/>
          <w:sz w:val="20"/>
          <w:szCs w:val="20"/>
        </w:rPr>
        <w:t xml:space="preserve">załącznik nr </w:t>
      </w:r>
      <w:r w:rsidR="007246D0">
        <w:rPr>
          <w:rFonts w:ascii="Tahoma" w:hAnsi="Tahoma" w:cs="Tahoma"/>
          <w:b/>
          <w:sz w:val="20"/>
          <w:szCs w:val="20"/>
        </w:rPr>
        <w:t>1</w:t>
      </w:r>
      <w:r w:rsidR="0087522F" w:rsidRPr="00F80611">
        <w:rPr>
          <w:rFonts w:ascii="Tahoma" w:hAnsi="Tahoma" w:cs="Tahoma"/>
          <w:b/>
          <w:sz w:val="20"/>
          <w:szCs w:val="20"/>
        </w:rPr>
        <w:t xml:space="preserve"> do Działu II </w:t>
      </w:r>
      <w:r w:rsidR="00B05E7E" w:rsidRPr="00F80611">
        <w:rPr>
          <w:rFonts w:ascii="Tahoma" w:hAnsi="Tahoma" w:cs="Tahoma"/>
          <w:b/>
          <w:sz w:val="20"/>
          <w:szCs w:val="20"/>
        </w:rPr>
        <w:t>SWZ</w:t>
      </w:r>
      <w:r w:rsidRPr="00F80611">
        <w:rPr>
          <w:rFonts w:ascii="Tahoma" w:hAnsi="Tahoma" w:cs="Tahoma"/>
          <w:b/>
          <w:sz w:val="20"/>
          <w:szCs w:val="20"/>
        </w:rPr>
        <w:t>.</w:t>
      </w:r>
    </w:p>
    <w:p w14:paraId="1DBDA5C3" w14:textId="14C7FE76" w:rsidR="00C02623" w:rsidRPr="00FA19BD" w:rsidRDefault="00C02623" w:rsidP="00094BC5">
      <w:pPr>
        <w:pStyle w:val="Akapitzlist"/>
        <w:numPr>
          <w:ilvl w:val="3"/>
          <w:numId w:val="356"/>
        </w:numPr>
        <w:spacing w:after="0" w:line="276" w:lineRule="auto"/>
        <w:ind w:left="284" w:hanging="284"/>
        <w:jc w:val="left"/>
        <w:rPr>
          <w:rFonts w:ascii="Tahoma" w:hAnsi="Tahoma" w:cs="Tahoma"/>
          <w:sz w:val="20"/>
          <w:szCs w:val="20"/>
        </w:rPr>
      </w:pPr>
      <w:r w:rsidRPr="00FA19BD">
        <w:rPr>
          <w:rFonts w:ascii="Tahoma" w:hAnsi="Tahoma" w:cs="Tahoma"/>
          <w:sz w:val="20"/>
          <w:szCs w:val="20"/>
        </w:rPr>
        <w:t xml:space="preserve">Przyjęcie warunków postępowania jest jednoznaczne z przyjęciem </w:t>
      </w:r>
      <w:r w:rsidR="009D127E" w:rsidRPr="00FA19BD">
        <w:rPr>
          <w:rFonts w:ascii="Tahoma" w:hAnsi="Tahoma" w:cs="Tahoma"/>
          <w:sz w:val="20"/>
          <w:szCs w:val="20"/>
        </w:rPr>
        <w:t>projektowanych postanowień umowy w</w:t>
      </w:r>
      <w:r w:rsidR="00237517" w:rsidRPr="00FA19BD">
        <w:rPr>
          <w:rFonts w:ascii="Tahoma" w:hAnsi="Tahoma" w:cs="Tahoma"/>
          <w:sz w:val="20"/>
          <w:szCs w:val="20"/>
        </w:rPr>
        <w:t> </w:t>
      </w:r>
      <w:r w:rsidR="009D127E" w:rsidRPr="00FA19BD">
        <w:rPr>
          <w:rFonts w:ascii="Tahoma" w:hAnsi="Tahoma" w:cs="Tahoma"/>
          <w:sz w:val="20"/>
          <w:szCs w:val="20"/>
        </w:rPr>
        <w:t xml:space="preserve">sprawie zamówienia publicznego </w:t>
      </w:r>
      <w:r w:rsidRPr="00FA19BD">
        <w:rPr>
          <w:rFonts w:ascii="Tahoma" w:hAnsi="Tahoma" w:cs="Tahoma"/>
          <w:sz w:val="20"/>
          <w:szCs w:val="20"/>
        </w:rPr>
        <w:t>proponowan</w:t>
      </w:r>
      <w:r w:rsidR="009D127E" w:rsidRPr="00FA19BD">
        <w:rPr>
          <w:rFonts w:ascii="Tahoma" w:hAnsi="Tahoma" w:cs="Tahoma"/>
          <w:sz w:val="20"/>
          <w:szCs w:val="20"/>
        </w:rPr>
        <w:t>ych</w:t>
      </w:r>
      <w:r w:rsidRPr="00FA19BD">
        <w:rPr>
          <w:rFonts w:ascii="Tahoma" w:hAnsi="Tahoma" w:cs="Tahoma"/>
          <w:sz w:val="20"/>
          <w:szCs w:val="20"/>
        </w:rPr>
        <w:t xml:space="preserve"> przez zamawiającego. Ewentualne zmiany dokonane przez wykonawcę w </w:t>
      </w:r>
      <w:r w:rsidR="009D127E" w:rsidRPr="00FA19BD">
        <w:rPr>
          <w:rFonts w:ascii="Tahoma" w:hAnsi="Tahoma" w:cs="Tahoma"/>
          <w:sz w:val="20"/>
          <w:szCs w:val="20"/>
        </w:rPr>
        <w:t xml:space="preserve">projektowanych postanowieniach umowy w sprawie zamówienia publicznego </w:t>
      </w:r>
      <w:r w:rsidRPr="00FA19BD">
        <w:rPr>
          <w:rFonts w:ascii="Tahoma" w:hAnsi="Tahoma" w:cs="Tahoma"/>
          <w:sz w:val="20"/>
          <w:szCs w:val="20"/>
        </w:rPr>
        <w:t>nie będą przez zamawiającego uwzględnione.</w:t>
      </w:r>
    </w:p>
    <w:p w14:paraId="03DF2837" w14:textId="77777777" w:rsidR="00393F79" w:rsidRPr="00FA19BD" w:rsidRDefault="00B05E7E" w:rsidP="00094BC5">
      <w:pPr>
        <w:numPr>
          <w:ilvl w:val="3"/>
          <w:numId w:val="356"/>
        </w:numPr>
        <w:tabs>
          <w:tab w:val="left" w:pos="284"/>
        </w:tabs>
        <w:autoSpaceDN w:val="0"/>
        <w:spacing w:line="276" w:lineRule="auto"/>
        <w:ind w:left="284" w:hanging="284"/>
        <w:textAlignment w:val="baseline"/>
        <w:rPr>
          <w:rFonts w:ascii="Tahoma" w:hAnsi="Tahoma" w:cs="Tahoma"/>
          <w:kern w:val="3"/>
          <w:sz w:val="20"/>
          <w:szCs w:val="20"/>
        </w:rPr>
      </w:pPr>
      <w:r w:rsidRPr="00FA19BD">
        <w:rPr>
          <w:rFonts w:ascii="Tahoma" w:hAnsi="Tahoma" w:cs="Tahoma"/>
          <w:kern w:val="3"/>
          <w:sz w:val="20"/>
          <w:szCs w:val="20"/>
        </w:rPr>
        <w:t>Po wyborze najkorzystniejszej oferty w celu zawarcia umowy, wykonawca dostarczy najpóźniej w dniu podpisania umowy</w:t>
      </w:r>
      <w:r w:rsidR="00393F79" w:rsidRPr="00FA19BD">
        <w:rPr>
          <w:rFonts w:ascii="Tahoma" w:hAnsi="Tahoma" w:cs="Tahoma"/>
          <w:kern w:val="3"/>
          <w:sz w:val="20"/>
          <w:szCs w:val="20"/>
        </w:rPr>
        <w:t>:</w:t>
      </w:r>
    </w:p>
    <w:p w14:paraId="0B66DFBD" w14:textId="6C45506A" w:rsidR="00393F79" w:rsidRDefault="00B05E7E"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kern w:val="3"/>
          <w:sz w:val="20"/>
          <w:szCs w:val="20"/>
        </w:rPr>
      </w:pPr>
      <w:r w:rsidRPr="00FA19BD">
        <w:rPr>
          <w:rFonts w:ascii="Tahoma" w:hAnsi="Tahoma" w:cs="Tahoma"/>
          <w:kern w:val="3"/>
          <w:sz w:val="20"/>
          <w:szCs w:val="20"/>
        </w:rPr>
        <w:t>dokument lub dokumenty potwierdzające prawo osób składających podpisy pod umową do występowania w imieniu wykonawcy i możliwości zawarcia umowy z zamawiającym (np. pełnomocnictwo), jeżeli te osoby nie są wskazane jako upoważnione do jego reprezentacji we właściwym rejestrze lub ewidencji działalności gospodarczej</w:t>
      </w:r>
      <w:r w:rsidR="007B4880">
        <w:rPr>
          <w:rFonts w:ascii="Tahoma" w:hAnsi="Tahoma" w:cs="Tahoma"/>
          <w:kern w:val="3"/>
          <w:sz w:val="20"/>
          <w:szCs w:val="20"/>
        </w:rPr>
        <w:t>,</w:t>
      </w:r>
    </w:p>
    <w:p w14:paraId="519AECF2" w14:textId="365FB8D7" w:rsidR="00CD178A" w:rsidRDefault="00CD178A"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kern w:val="3"/>
          <w:sz w:val="20"/>
          <w:szCs w:val="20"/>
        </w:rPr>
      </w:pPr>
      <w:r>
        <w:rPr>
          <w:rFonts w:ascii="Tahoma" w:hAnsi="Tahoma" w:cs="Tahoma"/>
          <w:kern w:val="3"/>
          <w:sz w:val="20"/>
          <w:szCs w:val="20"/>
        </w:rPr>
        <w:t xml:space="preserve">oświadczenie </w:t>
      </w:r>
      <w:r w:rsidR="00643044">
        <w:rPr>
          <w:rFonts w:ascii="Tahoma" w:hAnsi="Tahoma" w:cs="Tahoma"/>
          <w:kern w:val="3"/>
          <w:sz w:val="20"/>
          <w:szCs w:val="20"/>
        </w:rPr>
        <w:t xml:space="preserve">wykonawcy, o którym mowa </w:t>
      </w:r>
      <w:r>
        <w:rPr>
          <w:rFonts w:ascii="Tahoma" w:hAnsi="Tahoma" w:cs="Tahoma"/>
          <w:kern w:val="3"/>
          <w:sz w:val="20"/>
          <w:szCs w:val="20"/>
        </w:rPr>
        <w:t xml:space="preserve">w § 2 ust. 2 </w:t>
      </w:r>
      <w:r w:rsidRPr="00CD178A">
        <w:rPr>
          <w:rFonts w:ascii="Tahoma" w:hAnsi="Tahoma" w:cs="Tahoma"/>
          <w:kern w:val="3"/>
          <w:sz w:val="20"/>
          <w:szCs w:val="20"/>
        </w:rPr>
        <w:t>Projektowan</w:t>
      </w:r>
      <w:r>
        <w:rPr>
          <w:rFonts w:ascii="Tahoma" w:hAnsi="Tahoma" w:cs="Tahoma"/>
          <w:kern w:val="3"/>
          <w:sz w:val="20"/>
          <w:szCs w:val="20"/>
        </w:rPr>
        <w:t>ych</w:t>
      </w:r>
      <w:r w:rsidRPr="00CD178A">
        <w:rPr>
          <w:rFonts w:ascii="Tahoma" w:hAnsi="Tahoma" w:cs="Tahoma"/>
          <w:kern w:val="3"/>
          <w:sz w:val="20"/>
          <w:szCs w:val="20"/>
        </w:rPr>
        <w:t xml:space="preserve"> postanowie</w:t>
      </w:r>
      <w:r>
        <w:rPr>
          <w:rFonts w:ascii="Tahoma" w:hAnsi="Tahoma" w:cs="Tahoma"/>
          <w:kern w:val="3"/>
          <w:sz w:val="20"/>
          <w:szCs w:val="20"/>
        </w:rPr>
        <w:t>ń</w:t>
      </w:r>
      <w:r w:rsidRPr="00CD178A">
        <w:rPr>
          <w:rFonts w:ascii="Tahoma" w:hAnsi="Tahoma" w:cs="Tahoma"/>
          <w:kern w:val="3"/>
          <w:sz w:val="20"/>
          <w:szCs w:val="20"/>
        </w:rPr>
        <w:t xml:space="preserve"> umowy w sprawie zamówienia publicznego </w:t>
      </w:r>
      <w:r>
        <w:rPr>
          <w:rFonts w:ascii="Tahoma" w:hAnsi="Tahoma" w:cs="Tahoma"/>
          <w:kern w:val="3"/>
          <w:sz w:val="20"/>
          <w:szCs w:val="20"/>
        </w:rPr>
        <w:t xml:space="preserve">- </w:t>
      </w:r>
      <w:r w:rsidRPr="00CD178A">
        <w:rPr>
          <w:rFonts w:ascii="Tahoma" w:hAnsi="Tahoma" w:cs="Tahoma"/>
          <w:kern w:val="3"/>
          <w:sz w:val="20"/>
          <w:szCs w:val="20"/>
        </w:rPr>
        <w:t>załącznik nr 1 do Działu II SWZ</w:t>
      </w:r>
      <w:r>
        <w:rPr>
          <w:rFonts w:ascii="Tahoma" w:hAnsi="Tahoma" w:cs="Tahoma"/>
          <w:kern w:val="3"/>
          <w:sz w:val="20"/>
          <w:szCs w:val="20"/>
        </w:rPr>
        <w:t>,</w:t>
      </w:r>
    </w:p>
    <w:p w14:paraId="3F33DDF5" w14:textId="0F64CEC3" w:rsidR="002F72E3" w:rsidRDefault="0087522F"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sz w:val="20"/>
          <w:szCs w:val="20"/>
        </w:rPr>
      </w:pPr>
      <w:r w:rsidRPr="0087522F">
        <w:rPr>
          <w:rFonts w:ascii="Tahoma" w:hAnsi="Tahoma" w:cs="Tahoma"/>
          <w:sz w:val="20"/>
          <w:szCs w:val="20"/>
        </w:rPr>
        <w:t>wykonawcy wspólnie ubiegający się o udzielenie zamówienia, których oferta zostanie uznana za najkorzystniejszą (konsorcjum, spółka cywilna) są zobowiązani przedstawić zamawiającemu kopię umowy regulującej współpracę tych podmiotów</w:t>
      </w:r>
      <w:r w:rsidR="00FB1DD5" w:rsidRPr="009D53D9">
        <w:rPr>
          <w:rFonts w:ascii="Tahoma" w:hAnsi="Tahoma" w:cs="Tahoma"/>
          <w:sz w:val="20"/>
          <w:szCs w:val="20"/>
        </w:rPr>
        <w:t>.</w:t>
      </w:r>
    </w:p>
    <w:p w14:paraId="34461DE3" w14:textId="0F405B54" w:rsidR="00F17EA6" w:rsidRPr="00FB1DD5" w:rsidRDefault="00B05E7E" w:rsidP="00015204">
      <w:pPr>
        <w:pStyle w:val="Akapitzlist"/>
        <w:numPr>
          <w:ilvl w:val="0"/>
          <w:numId w:val="399"/>
        </w:numPr>
        <w:tabs>
          <w:tab w:val="left" w:pos="284"/>
        </w:tabs>
        <w:autoSpaceDN w:val="0"/>
        <w:spacing w:line="276" w:lineRule="auto"/>
        <w:ind w:left="284" w:hanging="284"/>
        <w:jc w:val="left"/>
        <w:textAlignment w:val="baseline"/>
        <w:rPr>
          <w:rFonts w:ascii="Tahoma" w:hAnsi="Tahoma" w:cs="Tahoma"/>
          <w:sz w:val="20"/>
          <w:szCs w:val="20"/>
        </w:rPr>
      </w:pPr>
      <w:r w:rsidRPr="00FB1DD5">
        <w:rPr>
          <w:rFonts w:ascii="Tahoma" w:hAnsi="Tahoma" w:cs="Tahoma"/>
          <w:sz w:val="20"/>
          <w:szCs w:val="20"/>
        </w:rPr>
        <w:t xml:space="preserve">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 </w:t>
      </w:r>
      <w:proofErr w:type="spellStart"/>
      <w:r w:rsidRPr="00FB1DD5">
        <w:rPr>
          <w:rFonts w:ascii="Tahoma" w:hAnsi="Tahoma" w:cs="Tahoma"/>
          <w:sz w:val="20"/>
          <w:szCs w:val="20"/>
        </w:rPr>
        <w:t>Pzp</w:t>
      </w:r>
      <w:proofErr w:type="spellEnd"/>
      <w:r w:rsidRPr="00FB1DD5">
        <w:rPr>
          <w:rFonts w:ascii="Tahoma" w:hAnsi="Tahoma" w:cs="Tahoma"/>
          <w:sz w:val="20"/>
          <w:szCs w:val="20"/>
        </w:rPr>
        <w:t>.</w:t>
      </w:r>
    </w:p>
    <w:p w14:paraId="1E7A2454" w14:textId="77777777" w:rsidR="00E06A60" w:rsidRDefault="00B05E7E"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2576DB">
        <w:rPr>
          <w:rFonts w:ascii="Tahoma" w:hAnsi="Tahoma" w:cs="Tahoma"/>
          <w:sz w:val="20"/>
          <w:szCs w:val="20"/>
        </w:rPr>
        <w:t xml:space="preserve">W przypadku wniesienia odwołania, z zastrzeżeniem wyjątków przewidzianych w ustawie </w:t>
      </w:r>
      <w:proofErr w:type="spellStart"/>
      <w:r w:rsidRPr="002576DB">
        <w:rPr>
          <w:rFonts w:ascii="Tahoma" w:hAnsi="Tahoma" w:cs="Tahoma"/>
          <w:sz w:val="20"/>
          <w:szCs w:val="20"/>
        </w:rPr>
        <w:t>Pzp</w:t>
      </w:r>
      <w:proofErr w:type="spellEnd"/>
      <w:r w:rsidRPr="002576DB">
        <w:rPr>
          <w:rFonts w:ascii="Tahoma" w:hAnsi="Tahoma" w:cs="Tahoma"/>
          <w:sz w:val="20"/>
          <w:szCs w:val="20"/>
        </w:rPr>
        <w:t>, zamawiający nie może zawrzeć umowy do czasu ogłoszenia przez Krajową Izbę Odwoławczą (zwanej dalej KIO lub Izbą) wyroku lub postanowienia kończącego postępowanie odwoławcze. O nowym terminie zawarcia umowy wykonawca zostanie poinformowany po zakończeniu postępowania odwoławczego.</w:t>
      </w:r>
    </w:p>
    <w:p w14:paraId="2818E1D7" w14:textId="088A9C0A" w:rsidR="00E06A60" w:rsidRPr="00F80611" w:rsidRDefault="0043214F"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E06A60">
        <w:rPr>
          <w:rFonts w:ascii="Tahoma" w:hAnsi="Tahoma" w:cs="Tahoma"/>
          <w:sz w:val="20"/>
          <w:szCs w:val="20"/>
        </w:rPr>
        <w:t xml:space="preserve">Zamawiający przewiduje możliwość zmian postanowień zawartej umowy (tzw. zmiany kontraktowe w oparciu o art. 455 ust. 1 pkt 1 ustawy </w:t>
      </w:r>
      <w:proofErr w:type="spellStart"/>
      <w:r w:rsidRPr="00E06A60">
        <w:rPr>
          <w:rFonts w:ascii="Tahoma" w:hAnsi="Tahoma" w:cs="Tahoma"/>
          <w:sz w:val="20"/>
          <w:szCs w:val="20"/>
        </w:rPr>
        <w:t>Pzp</w:t>
      </w:r>
      <w:proofErr w:type="spellEnd"/>
      <w:r w:rsidRPr="00E06A60">
        <w:rPr>
          <w:rFonts w:ascii="Tahoma" w:hAnsi="Tahoma" w:cs="Tahoma"/>
          <w:sz w:val="20"/>
          <w:szCs w:val="20"/>
        </w:rPr>
        <w:t xml:space="preserve">) w stosunku do treści oferty, na podstawie której dokonano wyboru wykonawcy, zgodnie z warunkami zawartymi w projektowanych postanowieniach umowy w sprawie </w:t>
      </w:r>
      <w:r w:rsidRPr="00F80611">
        <w:rPr>
          <w:rFonts w:ascii="Tahoma" w:hAnsi="Tahoma" w:cs="Tahoma"/>
          <w:sz w:val="20"/>
          <w:szCs w:val="20"/>
        </w:rPr>
        <w:t>zamówienia publicznego - załącznik</w:t>
      </w:r>
      <w:r w:rsidR="00E06A60" w:rsidRPr="00F80611">
        <w:rPr>
          <w:rFonts w:ascii="Tahoma" w:hAnsi="Tahoma" w:cs="Tahoma"/>
          <w:sz w:val="20"/>
          <w:szCs w:val="20"/>
        </w:rPr>
        <w:t xml:space="preserve"> nr </w:t>
      </w:r>
      <w:r w:rsidR="007246D0">
        <w:rPr>
          <w:rFonts w:ascii="Tahoma" w:hAnsi="Tahoma" w:cs="Tahoma"/>
          <w:sz w:val="20"/>
          <w:szCs w:val="20"/>
        </w:rPr>
        <w:t>1</w:t>
      </w:r>
      <w:r w:rsidR="00E06A60" w:rsidRPr="00F80611">
        <w:rPr>
          <w:rFonts w:ascii="Tahoma" w:hAnsi="Tahoma" w:cs="Tahoma"/>
          <w:sz w:val="20"/>
          <w:szCs w:val="20"/>
        </w:rPr>
        <w:t xml:space="preserve"> do Działu II SWZ.</w:t>
      </w:r>
    </w:p>
    <w:p w14:paraId="54CA7AAE" w14:textId="075E263D" w:rsidR="0043214F" w:rsidRPr="00F17EA6" w:rsidRDefault="0043214F"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2576DB">
        <w:rPr>
          <w:rFonts w:ascii="Tahoma" w:hAnsi="Tahoma" w:cs="Tahoma"/>
          <w:sz w:val="20"/>
          <w:szCs w:val="20"/>
        </w:rPr>
        <w:t xml:space="preserve">Zmiana </w:t>
      </w:r>
      <w:r w:rsidRPr="00F17EA6">
        <w:rPr>
          <w:rFonts w:ascii="Tahoma" w:hAnsi="Tahoma" w:cs="Tahoma"/>
          <w:sz w:val="20"/>
          <w:szCs w:val="20"/>
        </w:rPr>
        <w:t xml:space="preserve">umowy może także nastąpić w przypadkach, o których mowa w art. 455 ust. 1 pkt 2-4 oraz ust. 2 ustawy </w:t>
      </w:r>
      <w:proofErr w:type="spellStart"/>
      <w:r w:rsidRPr="00F17EA6">
        <w:rPr>
          <w:rFonts w:ascii="Tahoma" w:hAnsi="Tahoma" w:cs="Tahoma"/>
          <w:sz w:val="20"/>
          <w:szCs w:val="20"/>
        </w:rPr>
        <w:t>Pzp</w:t>
      </w:r>
      <w:proofErr w:type="spellEnd"/>
      <w:r w:rsidRPr="00F17EA6">
        <w:rPr>
          <w:rFonts w:ascii="Tahoma" w:hAnsi="Tahoma" w:cs="Tahoma"/>
          <w:sz w:val="20"/>
          <w:szCs w:val="20"/>
        </w:rPr>
        <w:t>.</w:t>
      </w:r>
    </w:p>
    <w:p w14:paraId="0CA2F1B0" w14:textId="5378052E" w:rsidR="001405E7" w:rsidRPr="000942F1" w:rsidRDefault="00DD134F" w:rsidP="00015204">
      <w:pPr>
        <w:pStyle w:val="Nagwek2"/>
        <w:numPr>
          <w:ilvl w:val="0"/>
          <w:numId w:val="393"/>
        </w:numPr>
        <w:spacing w:before="0" w:line="276" w:lineRule="auto"/>
        <w:jc w:val="left"/>
        <w:rPr>
          <w:rFonts w:ascii="Tahoma" w:hAnsi="Tahoma" w:cs="Tahoma"/>
          <w:i/>
          <w:iCs/>
          <w:sz w:val="20"/>
          <w:szCs w:val="20"/>
        </w:rPr>
      </w:pPr>
      <w:bookmarkStart w:id="41" w:name="_Toc214947273"/>
      <w:r w:rsidRPr="000942F1">
        <w:rPr>
          <w:rFonts w:ascii="Tahoma" w:hAnsi="Tahoma" w:cs="Tahoma"/>
          <w:i/>
          <w:iCs/>
          <w:sz w:val="20"/>
          <w:szCs w:val="20"/>
        </w:rPr>
        <w:t>Zabezpieczenie należytego wykonania umowy.</w:t>
      </w:r>
      <w:bookmarkEnd w:id="41"/>
    </w:p>
    <w:p w14:paraId="338DD48E" w14:textId="1793F6E4" w:rsidR="00AF1370" w:rsidRPr="00AF1370" w:rsidRDefault="00E06A60" w:rsidP="00E06A60">
      <w:pPr>
        <w:suppressAutoHyphens/>
        <w:autoSpaceDN w:val="0"/>
        <w:spacing w:after="240" w:line="276" w:lineRule="auto"/>
        <w:textAlignment w:val="baseline"/>
        <w:rPr>
          <w:rFonts w:ascii="Tahoma" w:hAnsi="Tahoma" w:cs="Tahoma"/>
          <w:kern w:val="3"/>
          <w:sz w:val="20"/>
          <w:szCs w:val="20"/>
          <w:lang w:eastAsia="zh-CN"/>
        </w:rPr>
      </w:pPr>
      <w:r w:rsidRPr="00E06A60">
        <w:rPr>
          <w:rFonts w:ascii="Tahoma" w:hAnsi="Tahoma" w:cs="Tahoma"/>
          <w:kern w:val="3"/>
          <w:sz w:val="20"/>
          <w:szCs w:val="20"/>
          <w:lang w:eastAsia="zh-CN"/>
        </w:rPr>
        <w:t>Zamawiający nie wymaga wniesienia zabezpieczenia należytego wykonania umowy.</w:t>
      </w:r>
    </w:p>
    <w:p w14:paraId="1F2D8795" w14:textId="5A9D457B" w:rsidR="00DD134F" w:rsidRPr="000942F1" w:rsidRDefault="00DD134F" w:rsidP="00015204">
      <w:pPr>
        <w:pStyle w:val="Nagwek2"/>
        <w:numPr>
          <w:ilvl w:val="0"/>
          <w:numId w:val="393"/>
        </w:numPr>
        <w:spacing w:before="0" w:line="276" w:lineRule="auto"/>
        <w:ind w:hanging="142"/>
        <w:jc w:val="left"/>
        <w:rPr>
          <w:rFonts w:ascii="Tahoma" w:hAnsi="Tahoma" w:cs="Tahoma"/>
          <w:i/>
          <w:iCs/>
          <w:sz w:val="20"/>
          <w:szCs w:val="20"/>
        </w:rPr>
      </w:pPr>
      <w:bookmarkStart w:id="42" w:name="_Toc214947274"/>
      <w:r w:rsidRPr="000942F1">
        <w:rPr>
          <w:rFonts w:ascii="Tahoma" w:hAnsi="Tahoma" w:cs="Tahoma"/>
          <w:i/>
          <w:iCs/>
          <w:sz w:val="20"/>
          <w:szCs w:val="20"/>
        </w:rPr>
        <w:t>Pouczenie o środkach ochrony prawnej przysługujących wykonawcy w toku postępowania o udzielenie zamówienia.</w:t>
      </w:r>
      <w:bookmarkEnd w:id="42"/>
    </w:p>
    <w:p w14:paraId="30B7275C" w14:textId="4587A1BD" w:rsidR="00DD134F"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Zasady, terminy oraz sposób korzystania ze środków ochrony prawnej szczegółowo regulują przepisy działu I</w:t>
      </w:r>
      <w:r w:rsidR="006C7962" w:rsidRPr="008141E9">
        <w:rPr>
          <w:rFonts w:ascii="Tahoma" w:hAnsi="Tahoma" w:cs="Tahoma"/>
        </w:rPr>
        <w:t>X</w:t>
      </w:r>
      <w:r w:rsidRPr="008141E9">
        <w:rPr>
          <w:rFonts w:ascii="Tahoma" w:hAnsi="Tahoma" w:cs="Tahoma"/>
        </w:rPr>
        <w:t xml:space="preserve"> ustawy</w:t>
      </w:r>
      <w:r w:rsidR="006C7962" w:rsidRPr="008141E9">
        <w:rPr>
          <w:rFonts w:ascii="Tahoma" w:hAnsi="Tahoma" w:cs="Tahoma"/>
        </w:rPr>
        <w:t xml:space="preserve"> </w:t>
      </w:r>
      <w:proofErr w:type="spellStart"/>
      <w:r w:rsidR="006C7962" w:rsidRPr="008141E9">
        <w:rPr>
          <w:rFonts w:ascii="Tahoma" w:hAnsi="Tahoma" w:cs="Tahoma"/>
        </w:rPr>
        <w:t>Pzp</w:t>
      </w:r>
      <w:proofErr w:type="spellEnd"/>
      <w:r w:rsidRPr="008141E9">
        <w:rPr>
          <w:rFonts w:ascii="Tahoma" w:hAnsi="Tahoma" w:cs="Tahoma"/>
        </w:rPr>
        <w:t xml:space="preserve"> – Środki ochrony prawnej (art. </w:t>
      </w:r>
      <w:r w:rsidR="006C7962" w:rsidRPr="008141E9">
        <w:rPr>
          <w:rFonts w:ascii="Tahoma" w:hAnsi="Tahoma" w:cs="Tahoma"/>
        </w:rPr>
        <w:t>505</w:t>
      </w:r>
      <w:r w:rsidRPr="008141E9">
        <w:rPr>
          <w:rFonts w:ascii="Tahoma" w:hAnsi="Tahoma" w:cs="Tahoma"/>
        </w:rPr>
        <w:t xml:space="preserve"> – </w:t>
      </w:r>
      <w:r w:rsidR="006C7962" w:rsidRPr="008141E9">
        <w:rPr>
          <w:rFonts w:ascii="Tahoma" w:hAnsi="Tahoma" w:cs="Tahoma"/>
        </w:rPr>
        <w:t>590</w:t>
      </w:r>
      <w:r w:rsidRPr="008141E9">
        <w:rPr>
          <w:rFonts w:ascii="Tahoma" w:hAnsi="Tahoma" w:cs="Tahoma"/>
        </w:rPr>
        <w:t>).</w:t>
      </w:r>
    </w:p>
    <w:p w14:paraId="7D6DD227" w14:textId="77777777" w:rsidR="00DD134F"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Środki ochrony prawnej przysługują wykonawcy, a także innemu podmiotowi, jeżeli ma lub miał interes</w:t>
      </w:r>
      <w:r w:rsidRPr="008141E9">
        <w:rPr>
          <w:rFonts w:ascii="Tahoma" w:hAnsi="Tahoma" w:cs="Tahoma"/>
        </w:rPr>
        <w:br/>
        <w:t xml:space="preserve">w uzyskaniu danego zamówienia oraz poniósł lub może ponieść szkodę w wyniku naruszenia przez zamawiającego przepisów ustawy </w:t>
      </w:r>
      <w:proofErr w:type="spellStart"/>
      <w:r w:rsidRPr="008141E9">
        <w:rPr>
          <w:rFonts w:ascii="Tahoma" w:hAnsi="Tahoma" w:cs="Tahoma"/>
        </w:rPr>
        <w:t>Pzp</w:t>
      </w:r>
      <w:proofErr w:type="spellEnd"/>
      <w:r w:rsidRPr="008141E9">
        <w:rPr>
          <w:rFonts w:ascii="Tahoma" w:hAnsi="Tahoma" w:cs="Tahoma"/>
        </w:rPr>
        <w:t>.</w:t>
      </w:r>
    </w:p>
    <w:p w14:paraId="4C8099AB" w14:textId="77777777" w:rsidR="006C7962"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 xml:space="preserve">Środki ochrony prawnej wobec ogłoszenia </w:t>
      </w:r>
      <w:r w:rsidR="006C7962" w:rsidRPr="008141E9">
        <w:rPr>
          <w:rFonts w:ascii="Tahoma" w:hAnsi="Tahoma" w:cs="Tahoma"/>
        </w:rPr>
        <w:t>wszczynającego postępowanie o udzielenie zamówienia oraz dokumentów zamówienia</w:t>
      </w:r>
      <w:r w:rsidRPr="008141E9">
        <w:rPr>
          <w:rFonts w:ascii="Tahoma" w:hAnsi="Tahoma" w:cs="Tahoma"/>
        </w:rPr>
        <w:t xml:space="preserve"> przysługują również organizacjom wpisanym na listę, o której mowa w art. </w:t>
      </w:r>
      <w:r w:rsidR="006C7962" w:rsidRPr="008141E9">
        <w:rPr>
          <w:rFonts w:ascii="Tahoma" w:hAnsi="Tahoma" w:cs="Tahoma"/>
        </w:rPr>
        <w:t xml:space="preserve">469 </w:t>
      </w:r>
      <w:r w:rsidRPr="008141E9">
        <w:rPr>
          <w:rFonts w:ascii="Tahoma" w:hAnsi="Tahoma" w:cs="Tahoma"/>
        </w:rPr>
        <w:t xml:space="preserve">pkt </w:t>
      </w:r>
      <w:r w:rsidR="006C7962" w:rsidRPr="008141E9">
        <w:rPr>
          <w:rFonts w:ascii="Tahoma" w:hAnsi="Tahoma" w:cs="Tahoma"/>
        </w:rPr>
        <w:t>1</w:t>
      </w:r>
      <w:r w:rsidRPr="008141E9">
        <w:rPr>
          <w:rFonts w:ascii="Tahoma" w:hAnsi="Tahoma" w:cs="Tahoma"/>
        </w:rPr>
        <w:t xml:space="preserve">5 ustawy </w:t>
      </w:r>
      <w:proofErr w:type="spellStart"/>
      <w:r w:rsidRPr="008141E9">
        <w:rPr>
          <w:rFonts w:ascii="Tahoma" w:hAnsi="Tahoma" w:cs="Tahoma"/>
        </w:rPr>
        <w:t>Pzp</w:t>
      </w:r>
      <w:proofErr w:type="spellEnd"/>
      <w:r w:rsidR="006C7962" w:rsidRPr="008141E9">
        <w:rPr>
          <w:rFonts w:ascii="Tahoma" w:hAnsi="Tahoma" w:cs="Tahoma"/>
        </w:rPr>
        <w:t xml:space="preserve"> oraz Rzecznikowi Małych i Średnich Przedsiębiorców</w:t>
      </w:r>
      <w:r w:rsidRPr="008141E9">
        <w:rPr>
          <w:rFonts w:ascii="Tahoma" w:hAnsi="Tahoma" w:cs="Tahoma"/>
        </w:rPr>
        <w:t>.</w:t>
      </w:r>
    </w:p>
    <w:p w14:paraId="10D001D0" w14:textId="6EF53D05"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Odwołanie przysługuje na:</w:t>
      </w:r>
    </w:p>
    <w:p w14:paraId="740A5F1B" w14:textId="77777777"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niezgodną z przepisami ustawy </w:t>
      </w:r>
      <w:proofErr w:type="spellStart"/>
      <w:r w:rsidRPr="008141E9">
        <w:rPr>
          <w:rFonts w:ascii="Tahoma" w:hAnsi="Tahoma" w:cs="Tahoma"/>
        </w:rPr>
        <w:t>Pzp</w:t>
      </w:r>
      <w:proofErr w:type="spellEnd"/>
      <w:r w:rsidRPr="008141E9">
        <w:rPr>
          <w:rFonts w:ascii="Tahoma" w:hAnsi="Tahoma" w:cs="Tahoma"/>
        </w:rPr>
        <w:t xml:space="preserve"> czynność zamawiającego, podjętą w postępowaniu o udzielenie zamówienia, o zawarcie umowy ramowej, dynamicznym systemie zakupów, systemie kwalifikowania wykonawców lub konkursie, w tym na projektowane postanowienie umowy;</w:t>
      </w:r>
    </w:p>
    <w:p w14:paraId="3D27C95A" w14:textId="77777777"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zaniechanie czynności w postępowaniu o udzielenie zamówienia, o zawarcie umowy ramowej, dynamicznym systemie zakupów, systemie kwalifikowania wykonawców lub konkursie, do której zamawiający był obowiązany na podstawie ustawy </w:t>
      </w:r>
      <w:proofErr w:type="spellStart"/>
      <w:r w:rsidRPr="008141E9">
        <w:rPr>
          <w:rFonts w:ascii="Tahoma" w:hAnsi="Tahoma" w:cs="Tahoma"/>
        </w:rPr>
        <w:t>Pzp</w:t>
      </w:r>
      <w:proofErr w:type="spellEnd"/>
      <w:r w:rsidRPr="008141E9">
        <w:rPr>
          <w:rFonts w:ascii="Tahoma" w:hAnsi="Tahoma" w:cs="Tahoma"/>
        </w:rPr>
        <w:t>;</w:t>
      </w:r>
    </w:p>
    <w:p w14:paraId="5CA86B1B" w14:textId="252E8BA8"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zaniechanie przeprowadzenia postępowania o udzielenie zamówienia lub zorganizowania konkursu na podstawie ustawy </w:t>
      </w:r>
      <w:proofErr w:type="spellStart"/>
      <w:r w:rsidRPr="008141E9">
        <w:rPr>
          <w:rFonts w:ascii="Tahoma" w:hAnsi="Tahoma" w:cs="Tahoma"/>
        </w:rPr>
        <w:t>Pzp</w:t>
      </w:r>
      <w:proofErr w:type="spellEnd"/>
      <w:r w:rsidRPr="008141E9">
        <w:rPr>
          <w:rFonts w:ascii="Tahoma" w:hAnsi="Tahoma" w:cs="Tahoma"/>
        </w:rPr>
        <w:t>, mimo że zamawiający był do tego obowiązany.</w:t>
      </w:r>
    </w:p>
    <w:p w14:paraId="236BCE5A" w14:textId="48ED8E5D"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Odwołanie wnosi się do Prezesa Izby</w:t>
      </w:r>
      <w:r w:rsidR="00274321" w:rsidRPr="008141E9">
        <w:rPr>
          <w:rFonts w:ascii="Tahoma" w:hAnsi="Tahoma" w:cs="Tahoma"/>
        </w:rPr>
        <w:t xml:space="preserve"> w terminach określonych w art. 515 ustawy </w:t>
      </w:r>
      <w:proofErr w:type="spellStart"/>
      <w:r w:rsidR="00274321" w:rsidRPr="008141E9">
        <w:rPr>
          <w:rFonts w:ascii="Tahoma" w:hAnsi="Tahoma" w:cs="Tahoma"/>
        </w:rPr>
        <w:t>Pzp</w:t>
      </w:r>
      <w:proofErr w:type="spellEnd"/>
      <w:r w:rsidRPr="008141E9">
        <w:rPr>
          <w:rFonts w:ascii="Tahoma" w:hAnsi="Tahoma" w:cs="Tahoma"/>
        </w:rPr>
        <w:t>.</w:t>
      </w:r>
    </w:p>
    <w:p w14:paraId="73C445DD" w14:textId="26154C1A"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DC0B7FE" w14:textId="77777777"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510D7E" w14:textId="77777777"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Na orzeczenie Izby oraz postanowienie Prezesa Izby, o którym mowa w art. 519 ust. 1 ustawy</w:t>
      </w:r>
      <w:r w:rsidR="00274321" w:rsidRPr="008141E9">
        <w:rPr>
          <w:rFonts w:ascii="Tahoma" w:hAnsi="Tahoma" w:cs="Tahoma"/>
        </w:rPr>
        <w:t xml:space="preserve"> </w:t>
      </w:r>
      <w:proofErr w:type="spellStart"/>
      <w:r w:rsidR="00274321" w:rsidRPr="008141E9">
        <w:rPr>
          <w:rFonts w:ascii="Tahoma" w:hAnsi="Tahoma" w:cs="Tahoma"/>
        </w:rPr>
        <w:t>Pzp</w:t>
      </w:r>
      <w:proofErr w:type="spellEnd"/>
      <w:r w:rsidRPr="008141E9">
        <w:rPr>
          <w:rFonts w:ascii="Tahoma" w:hAnsi="Tahoma" w:cs="Tahoma"/>
        </w:rPr>
        <w:t>, stronom oraz uczestnikom postępowania odwoławczego przysługuje skarga do sądu. Skargę wnosi się do Sądu Okręgowego w Warszawie – sądu zamówień publicznych, zwanego „sądem zamówień publicznych”.</w:t>
      </w:r>
    </w:p>
    <w:p w14:paraId="5D2FE391" w14:textId="1590B17D"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Skargę wnosi się za pośrednictwem Prezesa Izby, w terminie 14 dni od dnia doręczenia orzeczenia Izby lub postanowienia Prezesa Izby, o którym mowa w art. 519 ust. 1</w:t>
      </w:r>
      <w:r w:rsidR="00274321" w:rsidRPr="008141E9">
        <w:rPr>
          <w:rFonts w:ascii="Tahoma" w:hAnsi="Tahoma" w:cs="Tahoma"/>
        </w:rPr>
        <w:t xml:space="preserve"> ustawy </w:t>
      </w:r>
      <w:proofErr w:type="spellStart"/>
      <w:r w:rsidR="00274321" w:rsidRPr="008141E9">
        <w:rPr>
          <w:rFonts w:ascii="Tahoma" w:hAnsi="Tahoma" w:cs="Tahoma"/>
        </w:rPr>
        <w:t>Pzp</w:t>
      </w:r>
      <w:proofErr w:type="spellEnd"/>
      <w:r w:rsidRPr="008141E9">
        <w:rPr>
          <w:rFonts w:ascii="Tahoma" w:hAnsi="Tahoma" w:cs="Tahoma"/>
        </w:rPr>
        <w:t>, przesyłając jednocześnie jej odpis przeciwnikowi skargi. Złożenie skargi w placówce pocztowej operatora wyznaczonego w rozumieniu ustawy z</w:t>
      </w:r>
      <w:r w:rsidR="0054603B" w:rsidRPr="008141E9">
        <w:rPr>
          <w:rFonts w:ascii="Tahoma" w:hAnsi="Tahoma" w:cs="Tahoma"/>
        </w:rPr>
        <w:t> </w:t>
      </w:r>
      <w:r w:rsidRPr="008141E9">
        <w:rPr>
          <w:rFonts w:ascii="Tahoma" w:hAnsi="Tahoma" w:cs="Tahoma"/>
        </w:rPr>
        <w:t>dnia 23 listopada 2012 r. – Prawo pocztowe jest równoznaczne z jej wniesieniem.</w:t>
      </w:r>
    </w:p>
    <w:p w14:paraId="09D2CBBC" w14:textId="7A6F647C" w:rsidR="00FA386B" w:rsidRPr="002F12C3" w:rsidRDefault="006C7962" w:rsidP="00094BC5">
      <w:pPr>
        <w:pStyle w:val="Standard"/>
        <w:numPr>
          <w:ilvl w:val="0"/>
          <w:numId w:val="357"/>
        </w:numPr>
        <w:suppressAutoHyphens w:val="0"/>
        <w:spacing w:after="240" w:line="276" w:lineRule="auto"/>
        <w:ind w:left="284" w:hanging="284"/>
        <w:jc w:val="left"/>
        <w:rPr>
          <w:rFonts w:ascii="Tahoma" w:hAnsi="Tahoma" w:cs="Tahoma"/>
        </w:rPr>
      </w:pPr>
      <w:r w:rsidRPr="008141E9">
        <w:rPr>
          <w:rFonts w:ascii="Tahoma" w:hAnsi="Tahoma" w:cs="Tahoma"/>
        </w:rPr>
        <w:t>Od wyroku sądu lub postanowienia kończącego postępowanie w sprawie przysługuje skarga kasacyjna do Sądu Najwyższego.</w:t>
      </w:r>
    </w:p>
    <w:p w14:paraId="2F19AF27" w14:textId="78A9349A" w:rsidR="00DD134F" w:rsidRPr="002F12C3" w:rsidRDefault="00C6274E" w:rsidP="00015204">
      <w:pPr>
        <w:pStyle w:val="Nagwek2"/>
        <w:numPr>
          <w:ilvl w:val="0"/>
          <w:numId w:val="393"/>
        </w:numPr>
        <w:spacing w:before="0" w:line="276" w:lineRule="auto"/>
        <w:jc w:val="left"/>
        <w:rPr>
          <w:rFonts w:ascii="Tahoma" w:hAnsi="Tahoma" w:cs="Tahoma"/>
          <w:i/>
          <w:iCs/>
          <w:sz w:val="20"/>
          <w:szCs w:val="20"/>
        </w:rPr>
      </w:pPr>
      <w:bookmarkStart w:id="43" w:name="_Toc214947275"/>
      <w:r w:rsidRPr="002F12C3">
        <w:rPr>
          <w:rFonts w:ascii="Tahoma" w:hAnsi="Tahoma" w:cs="Tahoma"/>
          <w:i/>
          <w:iCs/>
          <w:sz w:val="20"/>
          <w:szCs w:val="20"/>
        </w:rPr>
        <w:t xml:space="preserve">Informacja </w:t>
      </w:r>
      <w:r w:rsidR="00E06A60" w:rsidRPr="00E06A60">
        <w:rPr>
          <w:rFonts w:ascii="Tahoma" w:hAnsi="Tahoma" w:cs="Tahoma"/>
          <w:i/>
          <w:iCs/>
          <w:sz w:val="20"/>
          <w:szCs w:val="20"/>
        </w:rPr>
        <w:t>na temat przewidywanych dodatkowych dostaw</w:t>
      </w:r>
      <w:r w:rsidR="00DD134F" w:rsidRPr="002F12C3">
        <w:rPr>
          <w:rFonts w:ascii="Tahoma" w:hAnsi="Tahoma" w:cs="Tahoma"/>
          <w:i/>
          <w:iCs/>
          <w:sz w:val="20"/>
          <w:szCs w:val="20"/>
        </w:rPr>
        <w:t>.</w:t>
      </w:r>
      <w:bookmarkEnd w:id="43"/>
    </w:p>
    <w:p w14:paraId="6E5CD00C" w14:textId="47A58D11" w:rsidR="00FA386B" w:rsidRDefault="00DD134F" w:rsidP="009C4014">
      <w:pPr>
        <w:pStyle w:val="Standard"/>
        <w:suppressAutoHyphens w:val="0"/>
        <w:spacing w:line="276" w:lineRule="auto"/>
        <w:jc w:val="left"/>
        <w:rPr>
          <w:rFonts w:ascii="Tahoma" w:hAnsi="Tahoma" w:cs="Tahoma"/>
        </w:rPr>
      </w:pPr>
      <w:r w:rsidRPr="008141E9">
        <w:rPr>
          <w:rFonts w:ascii="Tahoma" w:hAnsi="Tahoma" w:cs="Tahoma"/>
        </w:rPr>
        <w:t xml:space="preserve">Zamawiający nie przewiduje udzielenia zamówień, o których mowa w art. </w:t>
      </w:r>
      <w:r w:rsidR="00675F39" w:rsidRPr="008141E9">
        <w:rPr>
          <w:rFonts w:ascii="Tahoma" w:hAnsi="Tahoma" w:cs="Tahoma"/>
        </w:rPr>
        <w:t xml:space="preserve">214 ust. 1 pkt </w:t>
      </w:r>
      <w:r w:rsidR="00E06A60">
        <w:rPr>
          <w:rFonts w:ascii="Tahoma" w:hAnsi="Tahoma" w:cs="Tahoma"/>
        </w:rPr>
        <w:t>8</w:t>
      </w:r>
      <w:r w:rsidR="00DD0087" w:rsidRPr="008141E9">
        <w:rPr>
          <w:rFonts w:ascii="Tahoma" w:hAnsi="Tahoma" w:cs="Tahoma"/>
        </w:rPr>
        <w:t>)</w:t>
      </w:r>
      <w:r w:rsidR="00675F39" w:rsidRPr="008141E9">
        <w:rPr>
          <w:rFonts w:ascii="Tahoma" w:hAnsi="Tahoma" w:cs="Tahoma"/>
        </w:rPr>
        <w:t xml:space="preserve"> ustawy </w:t>
      </w:r>
      <w:proofErr w:type="spellStart"/>
      <w:r w:rsidR="00675F39" w:rsidRPr="008141E9">
        <w:rPr>
          <w:rFonts w:ascii="Tahoma" w:hAnsi="Tahoma" w:cs="Tahoma"/>
        </w:rPr>
        <w:t>Pzp</w:t>
      </w:r>
      <w:proofErr w:type="spellEnd"/>
      <w:r w:rsidR="00675F39" w:rsidRPr="008141E9">
        <w:rPr>
          <w:rFonts w:ascii="Tahoma" w:hAnsi="Tahoma" w:cs="Tahoma"/>
        </w:rPr>
        <w:t>, czyli tzw.</w:t>
      </w:r>
      <w:r w:rsidR="001008C7" w:rsidRPr="008141E9">
        <w:rPr>
          <w:rFonts w:ascii="Tahoma" w:hAnsi="Tahoma" w:cs="Tahoma"/>
        </w:rPr>
        <w:t> </w:t>
      </w:r>
      <w:r w:rsidR="00675F39" w:rsidRPr="008141E9">
        <w:rPr>
          <w:rFonts w:ascii="Tahoma" w:hAnsi="Tahoma" w:cs="Tahoma"/>
        </w:rPr>
        <w:t>zamówień „uzupełniających”.</w:t>
      </w:r>
    </w:p>
    <w:p w14:paraId="702C21AC" w14:textId="77777777" w:rsidR="00AB3A8E" w:rsidRPr="008141E9" w:rsidRDefault="00AB3A8E" w:rsidP="009C4014">
      <w:pPr>
        <w:pStyle w:val="Standard"/>
        <w:suppressAutoHyphens w:val="0"/>
        <w:spacing w:line="276" w:lineRule="auto"/>
        <w:jc w:val="left"/>
        <w:rPr>
          <w:rFonts w:ascii="Tahoma" w:hAnsi="Tahoma" w:cs="Tahoma"/>
        </w:rPr>
      </w:pPr>
    </w:p>
    <w:p w14:paraId="2A13260F" w14:textId="6A5C4600" w:rsidR="00DD134F" w:rsidRPr="002F12C3" w:rsidRDefault="00DD134F" w:rsidP="00015204">
      <w:pPr>
        <w:pStyle w:val="Nagwek2"/>
        <w:numPr>
          <w:ilvl w:val="0"/>
          <w:numId w:val="393"/>
        </w:numPr>
        <w:spacing w:before="0" w:line="276" w:lineRule="auto"/>
        <w:jc w:val="left"/>
        <w:rPr>
          <w:rFonts w:ascii="Tahoma" w:hAnsi="Tahoma" w:cs="Tahoma"/>
          <w:i/>
          <w:iCs/>
          <w:sz w:val="20"/>
          <w:szCs w:val="20"/>
        </w:rPr>
      </w:pPr>
      <w:bookmarkStart w:id="44" w:name="_Toc214947276"/>
      <w:r w:rsidRPr="002F12C3">
        <w:rPr>
          <w:rFonts w:ascii="Tahoma" w:hAnsi="Tahoma" w:cs="Tahoma"/>
          <w:i/>
          <w:iCs/>
          <w:sz w:val="20"/>
          <w:szCs w:val="20"/>
        </w:rPr>
        <w:t>Oferty wariantowe.</w:t>
      </w:r>
      <w:bookmarkEnd w:id="44"/>
    </w:p>
    <w:p w14:paraId="67577155" w14:textId="7DBB5EAB" w:rsidR="00FA386B" w:rsidRDefault="00DD134F" w:rsidP="009C4014">
      <w:pPr>
        <w:pStyle w:val="Standard"/>
        <w:spacing w:line="276" w:lineRule="auto"/>
        <w:jc w:val="left"/>
        <w:rPr>
          <w:rFonts w:ascii="Tahoma" w:hAnsi="Tahoma" w:cs="Tahoma"/>
        </w:rPr>
      </w:pPr>
      <w:r w:rsidRPr="008141E9">
        <w:rPr>
          <w:rFonts w:ascii="Tahoma" w:hAnsi="Tahoma" w:cs="Tahoma"/>
        </w:rPr>
        <w:t>Zamawiający nie dopuszcza możliwości składania ofert wariantowych.</w:t>
      </w:r>
    </w:p>
    <w:p w14:paraId="5F1FB575" w14:textId="77777777" w:rsidR="00AB3A8E" w:rsidRPr="008141E9" w:rsidRDefault="00AB3A8E" w:rsidP="009C4014">
      <w:pPr>
        <w:pStyle w:val="Standard"/>
        <w:spacing w:line="276" w:lineRule="auto"/>
        <w:jc w:val="left"/>
        <w:rPr>
          <w:rFonts w:ascii="Tahoma" w:hAnsi="Tahoma" w:cs="Tahoma"/>
        </w:rPr>
      </w:pPr>
    </w:p>
    <w:p w14:paraId="399796BB" w14:textId="74FDF091" w:rsidR="00713E16" w:rsidRPr="002F12C3" w:rsidRDefault="00DD134F" w:rsidP="00015204">
      <w:pPr>
        <w:pStyle w:val="Nagwek2"/>
        <w:numPr>
          <w:ilvl w:val="0"/>
          <w:numId w:val="393"/>
        </w:numPr>
        <w:spacing w:before="0" w:line="276" w:lineRule="auto"/>
        <w:jc w:val="left"/>
        <w:rPr>
          <w:rFonts w:ascii="Tahoma" w:hAnsi="Tahoma" w:cs="Tahoma"/>
          <w:i/>
          <w:iCs/>
          <w:sz w:val="20"/>
          <w:szCs w:val="20"/>
        </w:rPr>
      </w:pPr>
      <w:bookmarkStart w:id="45" w:name="_Toc214947277"/>
      <w:r w:rsidRPr="002F12C3">
        <w:rPr>
          <w:rFonts w:ascii="Tahoma" w:hAnsi="Tahoma" w:cs="Tahoma"/>
          <w:i/>
          <w:iCs/>
          <w:sz w:val="20"/>
          <w:szCs w:val="20"/>
        </w:rPr>
        <w:t>Oferty cz</w:t>
      </w:r>
      <w:r w:rsidR="00FC7AD9" w:rsidRPr="002F12C3">
        <w:rPr>
          <w:rFonts w:ascii="Tahoma" w:hAnsi="Tahoma" w:cs="Tahoma"/>
          <w:i/>
          <w:iCs/>
          <w:sz w:val="20"/>
          <w:szCs w:val="20"/>
        </w:rPr>
        <w:t>ęś</w:t>
      </w:r>
      <w:r w:rsidRPr="002F12C3">
        <w:rPr>
          <w:rFonts w:ascii="Tahoma" w:hAnsi="Tahoma" w:cs="Tahoma"/>
          <w:i/>
          <w:iCs/>
          <w:sz w:val="20"/>
          <w:szCs w:val="20"/>
        </w:rPr>
        <w:t>ciowe.</w:t>
      </w:r>
      <w:bookmarkEnd w:id="45"/>
    </w:p>
    <w:p w14:paraId="0BEF0093" w14:textId="77777777" w:rsidR="00152037" w:rsidRDefault="007246D0" w:rsidP="00C536B0">
      <w:pPr>
        <w:pStyle w:val="Akapitzlist"/>
        <w:spacing w:line="276" w:lineRule="auto"/>
        <w:ind w:left="0"/>
        <w:jc w:val="left"/>
        <w:rPr>
          <w:rFonts w:ascii="Tahoma" w:hAnsi="Tahoma" w:cs="Tahoma"/>
          <w:sz w:val="20"/>
          <w:szCs w:val="20"/>
        </w:rPr>
      </w:pPr>
      <w:r w:rsidRPr="007246D0">
        <w:rPr>
          <w:rFonts w:ascii="Tahoma" w:hAnsi="Tahoma" w:cs="Tahoma"/>
          <w:sz w:val="20"/>
          <w:szCs w:val="20"/>
        </w:rPr>
        <w:t>Oferta musi obejmować całość zamówienia, zamawiający nie dopuszcza możliwości składania ofert częściowych.</w:t>
      </w:r>
    </w:p>
    <w:p w14:paraId="26FAA0AB" w14:textId="77777777" w:rsidR="00C536B0" w:rsidRPr="00C536B0" w:rsidRDefault="00C536B0" w:rsidP="00C536B0">
      <w:pPr>
        <w:pStyle w:val="Akapitzlist"/>
        <w:spacing w:line="276" w:lineRule="auto"/>
        <w:ind w:left="0"/>
        <w:jc w:val="left"/>
        <w:rPr>
          <w:rFonts w:ascii="Tahoma" w:hAnsi="Tahoma" w:cs="Tahoma"/>
          <w:sz w:val="20"/>
          <w:szCs w:val="20"/>
        </w:rPr>
      </w:pPr>
      <w:r w:rsidRPr="00C536B0">
        <w:rPr>
          <w:rFonts w:ascii="Tahoma" w:hAnsi="Tahoma" w:cs="Tahoma"/>
          <w:sz w:val="20"/>
          <w:szCs w:val="20"/>
        </w:rPr>
        <w:t>Aktualnie udzielane zamówienie nie zostało podzielone na części, ponieważ taki podział nie zwiększyłby grona wykonawców zainteresowanych zamówieniem, gdyż na rynku sprzedawców artykułów spożywczych sypkich, koncentratów, przypraw, deserów i słodyczy funkcjonują głównie przedsiębiorcy oferujący szeroki asortyment, tym samym nie ogranicza się dostępu ani małym ani średnim przedsiębiorcom. Przedmiotem zamówienia są artykuły spożywcze sypkie, koncentraty, przyprawy, desery i słodycze popularne na rynku, dostępne w stałej ofercie podmiotów zajmujących się sprzedażą. Mając na uwadze przedmiot zamówienia, brak podziału zamówienia na części nie wpłynie na krąg wykonawców zainteresowanych zamówieniem, a może przynieść korzyści ekonomiczne po stronie zamawiającego.</w:t>
      </w:r>
    </w:p>
    <w:p w14:paraId="3713DD6E" w14:textId="77F27E62" w:rsidR="007246D0" w:rsidRPr="007246D0" w:rsidRDefault="00C536B0" w:rsidP="00C536B0">
      <w:pPr>
        <w:pStyle w:val="Akapitzlist"/>
        <w:spacing w:line="276" w:lineRule="auto"/>
        <w:ind w:left="0"/>
        <w:jc w:val="left"/>
        <w:rPr>
          <w:rFonts w:ascii="Tahoma" w:hAnsi="Tahoma" w:cs="Tahoma"/>
          <w:sz w:val="20"/>
          <w:szCs w:val="20"/>
        </w:rPr>
      </w:pPr>
      <w:r w:rsidRPr="00C536B0">
        <w:rPr>
          <w:rFonts w:ascii="Tahoma" w:hAnsi="Tahoma" w:cs="Tahoma"/>
          <w:sz w:val="20"/>
          <w:szCs w:val="20"/>
        </w:rPr>
        <w:t>Podsumowując, brak podziału niniejszego zamówienia na części nie powoduje ograniczenia konkurencji oraz zapewnia równy dostęp podmiotów z sektora małych i średnich przedsiębiorstw</w:t>
      </w:r>
      <w:r w:rsidR="007246D0" w:rsidRPr="007246D0">
        <w:rPr>
          <w:rFonts w:ascii="Tahoma" w:hAnsi="Tahoma" w:cs="Tahoma"/>
          <w:sz w:val="20"/>
          <w:szCs w:val="20"/>
        </w:rPr>
        <w:t>.</w:t>
      </w:r>
    </w:p>
    <w:p w14:paraId="51062C3F" w14:textId="3AFE1A9C" w:rsidR="00DD134F" w:rsidRPr="002F12C3" w:rsidRDefault="00DD134F" w:rsidP="00015204">
      <w:pPr>
        <w:pStyle w:val="Nagwek2"/>
        <w:numPr>
          <w:ilvl w:val="0"/>
          <w:numId w:val="393"/>
        </w:numPr>
        <w:spacing w:before="240" w:line="276" w:lineRule="auto"/>
        <w:jc w:val="left"/>
        <w:rPr>
          <w:rFonts w:ascii="Tahoma" w:hAnsi="Tahoma" w:cs="Tahoma"/>
          <w:i/>
          <w:iCs/>
          <w:sz w:val="20"/>
          <w:szCs w:val="20"/>
        </w:rPr>
      </w:pPr>
      <w:bookmarkStart w:id="46" w:name="_Toc214947278"/>
      <w:r w:rsidRPr="002F12C3">
        <w:rPr>
          <w:rFonts w:ascii="Tahoma" w:hAnsi="Tahoma" w:cs="Tahoma"/>
          <w:i/>
          <w:iCs/>
          <w:sz w:val="20"/>
          <w:szCs w:val="20"/>
        </w:rPr>
        <w:t>Informacje dodatkowe.</w:t>
      </w:r>
      <w:bookmarkEnd w:id="46"/>
    </w:p>
    <w:p w14:paraId="718A9CE4" w14:textId="663B0357" w:rsidR="00FA386B" w:rsidRDefault="00DD134F" w:rsidP="009C4014">
      <w:pPr>
        <w:pStyle w:val="NormalnyWeb"/>
        <w:spacing w:before="0" w:after="0" w:line="276" w:lineRule="auto"/>
        <w:jc w:val="left"/>
        <w:rPr>
          <w:rFonts w:ascii="Tahoma" w:hAnsi="Tahoma" w:cs="Tahoma"/>
          <w:color w:val="auto"/>
        </w:rPr>
      </w:pPr>
      <w:r w:rsidRPr="008141E9">
        <w:rPr>
          <w:rFonts w:ascii="Tahoma" w:hAnsi="Tahoma" w:cs="Tahoma"/>
          <w:color w:val="auto"/>
        </w:rPr>
        <w:t>Przedmiotowe postępowanie nie jest prowadzone w celu zawarcia umowy ramowej. Zamawiający nie ustanawia dynamicznego systemu zakupów, oraz nie przewiduje wyboru oferty najkorzystniejszej z zastosowaniem aukcji elektronicznej.</w:t>
      </w:r>
      <w:r w:rsidR="00675F39" w:rsidRPr="008141E9">
        <w:rPr>
          <w:rFonts w:ascii="Tahoma" w:hAnsi="Tahoma" w:cs="Tahoma"/>
        </w:rPr>
        <w:t xml:space="preserve"> </w:t>
      </w:r>
      <w:r w:rsidR="00675F39" w:rsidRPr="008141E9">
        <w:rPr>
          <w:rFonts w:ascii="Tahoma" w:hAnsi="Tahoma" w:cs="Tahoma"/>
          <w:color w:val="auto"/>
        </w:rPr>
        <w:t>Zamawiający nie przewiduje ani wymogu ani możliwości złożenia ofert w postaci katalogów elektronicznych.</w:t>
      </w:r>
    </w:p>
    <w:p w14:paraId="1CA2C838" w14:textId="77777777" w:rsidR="00AB3A8E" w:rsidRPr="008141E9" w:rsidRDefault="00AB3A8E" w:rsidP="009C4014">
      <w:pPr>
        <w:pStyle w:val="NormalnyWeb"/>
        <w:spacing w:before="0" w:after="0" w:line="276" w:lineRule="auto"/>
        <w:jc w:val="left"/>
        <w:rPr>
          <w:rFonts w:ascii="Tahoma" w:hAnsi="Tahoma" w:cs="Tahoma"/>
          <w:color w:val="auto"/>
        </w:rPr>
      </w:pPr>
    </w:p>
    <w:p w14:paraId="68A0D3C5" w14:textId="722555E4" w:rsidR="00675F39" w:rsidRPr="002F12C3" w:rsidRDefault="00675F39" w:rsidP="00015204">
      <w:pPr>
        <w:pStyle w:val="Nagwek2"/>
        <w:numPr>
          <w:ilvl w:val="0"/>
          <w:numId w:val="393"/>
        </w:numPr>
        <w:spacing w:before="0" w:line="276" w:lineRule="auto"/>
        <w:jc w:val="left"/>
        <w:rPr>
          <w:rFonts w:ascii="Tahoma" w:hAnsi="Tahoma" w:cs="Tahoma"/>
          <w:i/>
          <w:iCs/>
          <w:sz w:val="20"/>
          <w:szCs w:val="20"/>
        </w:rPr>
      </w:pPr>
      <w:bookmarkStart w:id="47" w:name="_Toc214947279"/>
      <w:r w:rsidRPr="002F12C3">
        <w:rPr>
          <w:rFonts w:ascii="Tahoma" w:hAnsi="Tahoma" w:cs="Tahoma"/>
          <w:i/>
          <w:iCs/>
          <w:sz w:val="20"/>
          <w:szCs w:val="20"/>
        </w:rPr>
        <w:t>Informacja RODO.</w:t>
      </w:r>
      <w:bookmarkEnd w:id="47"/>
    </w:p>
    <w:p w14:paraId="3D1CE345" w14:textId="77777777" w:rsidR="00A92E69" w:rsidRPr="007B28BD" w:rsidRDefault="00A92E69" w:rsidP="007B28BD">
      <w:pPr>
        <w:spacing w:line="276" w:lineRule="auto"/>
        <w:rPr>
          <w:rFonts w:ascii="Tahoma" w:hAnsi="Tahoma" w:cs="Tahoma"/>
          <w:sz w:val="20"/>
          <w:szCs w:val="20"/>
        </w:rPr>
      </w:pPr>
      <w:bookmarkStart w:id="48" w:name="_Hlk189738276"/>
      <w:r w:rsidRPr="007B28BD">
        <w:rPr>
          <w:rFonts w:ascii="Tahoma" w:hAnsi="Tahoma" w:cs="Tahoma"/>
          <w:sz w:val="20"/>
          <w:szCs w:val="20"/>
        </w:rPr>
        <w:t xml:space="preserve">Zgodnie z art. 13 ust. 1 i 2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8479015" w14:textId="27B3E995" w:rsidR="00A92E69" w:rsidRPr="00A03770" w:rsidRDefault="00A92E69" w:rsidP="00A03770">
      <w:pPr>
        <w:numPr>
          <w:ilvl w:val="0"/>
          <w:numId w:val="379"/>
        </w:numPr>
        <w:spacing w:line="276" w:lineRule="auto"/>
        <w:rPr>
          <w:rFonts w:ascii="Tahoma" w:hAnsi="Tahoma" w:cs="Tahoma"/>
          <w:b/>
          <w:bCs/>
          <w:sz w:val="20"/>
          <w:szCs w:val="20"/>
        </w:rPr>
      </w:pPr>
      <w:r w:rsidRPr="002B110E">
        <w:rPr>
          <w:rFonts w:ascii="Tahoma" w:hAnsi="Tahoma" w:cs="Tahoma"/>
          <w:sz w:val="20"/>
          <w:szCs w:val="20"/>
        </w:rPr>
        <w:t xml:space="preserve">administratorem Pani/Pana danych osobowych jest </w:t>
      </w:r>
      <w:r w:rsidR="007246D0" w:rsidRPr="007246D0">
        <w:rPr>
          <w:rFonts w:ascii="Tahoma" w:hAnsi="Tahoma" w:cs="Tahoma"/>
          <w:b/>
          <w:bCs/>
          <w:sz w:val="20"/>
          <w:szCs w:val="20"/>
        </w:rPr>
        <w:t>Dyrektor Domu Pomocy Społecznej im. Papieża Jana Pawła II</w:t>
      </w:r>
      <w:r w:rsidRPr="00A03770">
        <w:rPr>
          <w:rFonts w:ascii="Tahoma" w:hAnsi="Tahoma" w:cs="Tahoma"/>
          <w:sz w:val="20"/>
          <w:szCs w:val="20"/>
        </w:rPr>
        <w:t>;</w:t>
      </w:r>
    </w:p>
    <w:p w14:paraId="0C6F2A15"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administrator wyznaczył Inspektora Ochrony Danych, z którym może się Pani/Pan skontaktować w sprawach związanych z ochroną danych osobowych w następujący sposób:</w:t>
      </w:r>
    </w:p>
    <w:p w14:paraId="1FAE20CD" w14:textId="03B21C32" w:rsidR="00A92E69" w:rsidRPr="00294B1E" w:rsidRDefault="00A92E69" w:rsidP="00A92E69">
      <w:pPr>
        <w:spacing w:line="276" w:lineRule="auto"/>
        <w:ind w:left="709"/>
        <w:rPr>
          <w:rFonts w:ascii="Tahoma" w:hAnsi="Tahoma" w:cs="Tahoma"/>
          <w:sz w:val="20"/>
          <w:szCs w:val="20"/>
        </w:rPr>
      </w:pPr>
      <w:r w:rsidRPr="002B110E">
        <w:rPr>
          <w:rFonts w:ascii="Tahoma" w:hAnsi="Tahoma" w:cs="Tahoma"/>
          <w:sz w:val="20"/>
          <w:szCs w:val="20"/>
        </w:rPr>
        <w:t xml:space="preserve">- pod adresem poczty elektronicznej: </w:t>
      </w:r>
      <w:hyperlink r:id="rId31" w:history="1">
        <w:r w:rsidR="00474E4C" w:rsidRPr="00F52536">
          <w:rPr>
            <w:rStyle w:val="Hipercze"/>
            <w:rFonts w:ascii="Tahoma" w:hAnsi="Tahoma" w:cs="Tahoma"/>
            <w:sz w:val="20"/>
            <w:szCs w:val="20"/>
          </w:rPr>
          <w:t>dps@dpsgorzyce.pl</w:t>
        </w:r>
      </w:hyperlink>
      <w:r w:rsidRPr="00294B1E">
        <w:rPr>
          <w:rFonts w:ascii="Tahoma" w:hAnsi="Tahoma" w:cs="Tahoma"/>
          <w:sz w:val="20"/>
          <w:szCs w:val="20"/>
        </w:rPr>
        <w:t>,</w:t>
      </w:r>
    </w:p>
    <w:p w14:paraId="762D22A6" w14:textId="77777777" w:rsidR="00A92E69" w:rsidRPr="002B110E" w:rsidRDefault="00A92E69" w:rsidP="00A92E69">
      <w:pPr>
        <w:spacing w:line="276" w:lineRule="auto"/>
        <w:ind w:left="709"/>
        <w:rPr>
          <w:rFonts w:ascii="Tahoma" w:hAnsi="Tahoma" w:cs="Tahoma"/>
          <w:sz w:val="20"/>
          <w:szCs w:val="20"/>
        </w:rPr>
      </w:pPr>
      <w:r w:rsidRPr="002B110E">
        <w:rPr>
          <w:rFonts w:ascii="Tahoma" w:hAnsi="Tahoma" w:cs="Tahoma"/>
          <w:sz w:val="20"/>
          <w:szCs w:val="20"/>
        </w:rPr>
        <w:t>- pisemnie na adres siedziby administratora;</w:t>
      </w:r>
    </w:p>
    <w:p w14:paraId="3C9733C4" w14:textId="6E61B18D" w:rsidR="00A92E69" w:rsidRPr="00015204" w:rsidRDefault="00A92E69" w:rsidP="00015204">
      <w:pPr>
        <w:numPr>
          <w:ilvl w:val="0"/>
          <w:numId w:val="379"/>
        </w:numPr>
        <w:spacing w:line="276" w:lineRule="auto"/>
        <w:rPr>
          <w:rFonts w:ascii="Tahoma" w:hAnsi="Tahoma" w:cs="Tahoma"/>
          <w:sz w:val="20"/>
          <w:szCs w:val="20"/>
        </w:rPr>
      </w:pPr>
      <w:r w:rsidRPr="002B110E">
        <w:rPr>
          <w:rFonts w:ascii="Tahoma" w:hAnsi="Tahoma" w:cs="Tahoma"/>
          <w:sz w:val="20"/>
          <w:szCs w:val="20"/>
        </w:rPr>
        <w:t>Pani/Pana dane osobowe przetwarzane będą na podstawie art. 6 ust. 1 lit. c</w:t>
      </w:r>
      <w:r w:rsidRPr="002B110E">
        <w:rPr>
          <w:rFonts w:ascii="Tahoma" w:hAnsi="Tahoma" w:cs="Tahoma"/>
          <w:i/>
          <w:sz w:val="20"/>
          <w:szCs w:val="20"/>
        </w:rPr>
        <w:t xml:space="preserve"> </w:t>
      </w:r>
      <w:r w:rsidRPr="002B110E">
        <w:rPr>
          <w:rFonts w:ascii="Tahoma" w:hAnsi="Tahoma" w:cs="Tahoma"/>
          <w:sz w:val="20"/>
          <w:szCs w:val="20"/>
        </w:rPr>
        <w:t>RODO w celu związanym z postępowaniem o udzielenie zamówienia publicznego pn.</w:t>
      </w:r>
      <w:r w:rsidRPr="002B110E">
        <w:rPr>
          <w:rFonts w:ascii="Tahoma" w:hAnsi="Tahoma" w:cs="Tahoma"/>
          <w:b/>
          <w:bCs/>
          <w:sz w:val="20"/>
          <w:szCs w:val="20"/>
        </w:rPr>
        <w:t xml:space="preserve"> </w:t>
      </w:r>
      <w:r w:rsidRPr="002B110E">
        <w:rPr>
          <w:rFonts w:ascii="Tahoma" w:hAnsi="Tahoma" w:cs="Tahoma"/>
          <w:sz w:val="20"/>
          <w:szCs w:val="20"/>
        </w:rPr>
        <w:t>„</w:t>
      </w:r>
      <w:r w:rsidR="004608B6" w:rsidRPr="004608B6">
        <w:rPr>
          <w:rFonts w:ascii="Tahoma" w:hAnsi="Tahoma" w:cs="Tahoma"/>
          <w:sz w:val="20"/>
          <w:szCs w:val="20"/>
        </w:rPr>
        <w:t>Dostawa artykułów spożywczych sypkich, koncentratów, przypraw, deserów i słodyczy w 2026 roku</w:t>
      </w:r>
      <w:r w:rsidRPr="00015204">
        <w:rPr>
          <w:rFonts w:ascii="Tahoma" w:hAnsi="Tahoma" w:cs="Tahoma"/>
          <w:sz w:val="20"/>
          <w:szCs w:val="20"/>
        </w:rPr>
        <w:t xml:space="preserve">” prowadzonym w trybie podstawowym pod nr </w:t>
      </w:r>
      <w:r w:rsidR="0011363E" w:rsidRPr="0011363E">
        <w:rPr>
          <w:rFonts w:ascii="Tahoma" w:hAnsi="Tahoma" w:cs="Tahoma"/>
          <w:sz w:val="20"/>
          <w:szCs w:val="20"/>
        </w:rPr>
        <w:t>DPS/D/</w:t>
      </w:r>
      <w:r w:rsidR="004608B6">
        <w:rPr>
          <w:rFonts w:ascii="Tahoma" w:hAnsi="Tahoma" w:cs="Tahoma"/>
          <w:sz w:val="20"/>
          <w:szCs w:val="20"/>
        </w:rPr>
        <w:t>3</w:t>
      </w:r>
      <w:r w:rsidR="0011363E" w:rsidRPr="0011363E">
        <w:rPr>
          <w:rFonts w:ascii="Tahoma" w:hAnsi="Tahoma" w:cs="Tahoma"/>
          <w:sz w:val="20"/>
          <w:szCs w:val="20"/>
        </w:rPr>
        <w:t>/2026</w:t>
      </w:r>
      <w:r w:rsidRPr="00015204">
        <w:rPr>
          <w:rFonts w:ascii="Tahoma" w:hAnsi="Tahoma" w:cs="Tahoma"/>
          <w:sz w:val="20"/>
          <w:szCs w:val="20"/>
        </w:rPr>
        <w:t>;</w:t>
      </w:r>
    </w:p>
    <w:p w14:paraId="0FA9AA9E"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odbiorcami Pani/Pana danych osobowych będą osoby lub podmioty, którym udostępniona zostanie dokumentacja postępowania w oparciu o art. 18 oraz art. 74 ust. 1 ustawy </w:t>
      </w:r>
      <w:proofErr w:type="spellStart"/>
      <w:r w:rsidRPr="002B110E">
        <w:rPr>
          <w:rFonts w:ascii="Tahoma" w:hAnsi="Tahoma" w:cs="Tahoma"/>
          <w:sz w:val="20"/>
          <w:szCs w:val="20"/>
        </w:rPr>
        <w:t>Pzp</w:t>
      </w:r>
      <w:proofErr w:type="spellEnd"/>
      <w:r w:rsidRPr="002B110E">
        <w:rPr>
          <w:rFonts w:ascii="Tahoma" w:hAnsi="Tahoma" w:cs="Tahoma"/>
          <w:sz w:val="20"/>
          <w:szCs w:val="20"/>
        </w:rPr>
        <w:t>;</w:t>
      </w:r>
    </w:p>
    <w:p w14:paraId="7B031CA7"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416F27C8"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Pani/Pana dane osobowe będą przechowywane, zgodnie z art. 78 ustawy </w:t>
      </w:r>
      <w:proofErr w:type="spellStart"/>
      <w:r w:rsidRPr="002B110E">
        <w:rPr>
          <w:rFonts w:ascii="Tahoma" w:hAnsi="Tahoma" w:cs="Tahoma"/>
          <w:sz w:val="20"/>
          <w:szCs w:val="20"/>
        </w:rPr>
        <w:t>Pzp</w:t>
      </w:r>
      <w:proofErr w:type="spellEnd"/>
      <w:r w:rsidRPr="002B110E">
        <w:rPr>
          <w:rFonts w:ascii="Tahoma" w:hAnsi="Tahoma" w:cs="Tahoma"/>
          <w:sz w:val="20"/>
          <w:szCs w:val="20"/>
        </w:rPr>
        <w:t xml:space="preserve">, przez okres 4 lat od dnia zakończenia postępowania o udzielenie zamówienia, a jeżeli okres obowiązywania umowy przekracza 4 lata, okres przechowywania obejmuje cały okres obowiązywania umowy; </w:t>
      </w:r>
    </w:p>
    <w:p w14:paraId="6055F9E6"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2B110E">
        <w:rPr>
          <w:rFonts w:ascii="Tahoma" w:hAnsi="Tahoma" w:cs="Tahoma"/>
          <w:sz w:val="20"/>
          <w:szCs w:val="20"/>
        </w:rPr>
        <w:t>Pzp</w:t>
      </w:r>
      <w:proofErr w:type="spellEnd"/>
      <w:r w:rsidRPr="002B110E">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2B110E">
        <w:rPr>
          <w:rFonts w:ascii="Tahoma" w:hAnsi="Tahoma" w:cs="Tahoma"/>
          <w:sz w:val="20"/>
          <w:szCs w:val="20"/>
        </w:rPr>
        <w:t>Pzp</w:t>
      </w:r>
      <w:proofErr w:type="spellEnd"/>
      <w:r w:rsidRPr="002B110E">
        <w:rPr>
          <w:rFonts w:ascii="Tahoma" w:hAnsi="Tahoma" w:cs="Tahoma"/>
          <w:sz w:val="20"/>
          <w:szCs w:val="20"/>
        </w:rPr>
        <w:t>;</w:t>
      </w:r>
    </w:p>
    <w:p w14:paraId="5D60C904"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w odniesieniu do Pani/Pana danych osobowych decyzje nie będą podejmowane w sposób zautomatyzowany, stosowanie do art. 22 RODO;</w:t>
      </w:r>
    </w:p>
    <w:p w14:paraId="650C7DD6"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posiada Pani/Pan:</w:t>
      </w:r>
    </w:p>
    <w:p w14:paraId="2B445D59"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na podstawie art. 15 RODO prawo dostępu do danych osobowych Pani/Pana dotyczących;</w:t>
      </w:r>
    </w:p>
    <w:p w14:paraId="78BDFAAB"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na podstawie art. 16 RODO prawo do sprostowania Pani/Pana danych osobowych *;</w:t>
      </w:r>
    </w:p>
    <w:p w14:paraId="2B465C12"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4546F262" w14:textId="77777777" w:rsidR="00A92E69" w:rsidRPr="002B110E" w:rsidRDefault="00A92E69" w:rsidP="00A92E69">
      <w:pPr>
        <w:numPr>
          <w:ilvl w:val="0"/>
          <w:numId w:val="380"/>
        </w:numPr>
        <w:spacing w:line="276" w:lineRule="auto"/>
        <w:rPr>
          <w:rFonts w:ascii="Tahoma" w:hAnsi="Tahoma" w:cs="Tahoma"/>
          <w:i/>
          <w:sz w:val="20"/>
          <w:szCs w:val="20"/>
        </w:rPr>
      </w:pPr>
      <w:r w:rsidRPr="002B110E">
        <w:rPr>
          <w:rFonts w:ascii="Tahoma" w:hAnsi="Tahoma" w:cs="Tahoma"/>
          <w:sz w:val="20"/>
          <w:szCs w:val="20"/>
        </w:rPr>
        <w:t>prawo do wniesienia skargi do Prezesa Urzędu Ochrony Danych Osobowych, gdy uzna Pani/Pan, że przetwarzanie danych osobowych Pani/Pana dotyczących narusza przepisy RODO;</w:t>
      </w:r>
    </w:p>
    <w:p w14:paraId="4DCD7D41" w14:textId="77777777" w:rsidR="00A92E69" w:rsidRPr="002B110E" w:rsidRDefault="00A92E69" w:rsidP="00A92E69">
      <w:pPr>
        <w:numPr>
          <w:ilvl w:val="0"/>
          <w:numId w:val="379"/>
        </w:numPr>
        <w:spacing w:line="276" w:lineRule="auto"/>
        <w:rPr>
          <w:rFonts w:ascii="Tahoma" w:hAnsi="Tahoma" w:cs="Tahoma"/>
          <w:i/>
          <w:sz w:val="20"/>
          <w:szCs w:val="20"/>
        </w:rPr>
      </w:pPr>
      <w:r w:rsidRPr="002B110E">
        <w:rPr>
          <w:rFonts w:ascii="Tahoma" w:hAnsi="Tahoma" w:cs="Tahoma"/>
          <w:sz w:val="20"/>
          <w:szCs w:val="20"/>
        </w:rPr>
        <w:t>nie przysługuje Pani/Panu:</w:t>
      </w:r>
    </w:p>
    <w:p w14:paraId="5F4B16C8" w14:textId="77777777" w:rsidR="00A92E69" w:rsidRPr="002B110E" w:rsidRDefault="00A92E69" w:rsidP="00A92E69">
      <w:pPr>
        <w:numPr>
          <w:ilvl w:val="0"/>
          <w:numId w:val="381"/>
        </w:numPr>
        <w:spacing w:line="276" w:lineRule="auto"/>
        <w:rPr>
          <w:rFonts w:ascii="Tahoma" w:hAnsi="Tahoma" w:cs="Tahoma"/>
          <w:i/>
          <w:sz w:val="20"/>
          <w:szCs w:val="20"/>
        </w:rPr>
      </w:pPr>
      <w:r w:rsidRPr="002B110E">
        <w:rPr>
          <w:rFonts w:ascii="Tahoma" w:hAnsi="Tahoma" w:cs="Tahoma"/>
          <w:sz w:val="20"/>
          <w:szCs w:val="20"/>
        </w:rPr>
        <w:t>w związku z art. 17 ust. 3 lit. b, d lub e RODO prawo do usunięcia danych osobowych;</w:t>
      </w:r>
    </w:p>
    <w:p w14:paraId="5EB5CD46" w14:textId="77777777" w:rsidR="00A92E69" w:rsidRPr="002B110E" w:rsidRDefault="00A92E69" w:rsidP="00A92E69">
      <w:pPr>
        <w:numPr>
          <w:ilvl w:val="0"/>
          <w:numId w:val="381"/>
        </w:numPr>
        <w:spacing w:line="276" w:lineRule="auto"/>
        <w:rPr>
          <w:rFonts w:ascii="Tahoma" w:hAnsi="Tahoma" w:cs="Tahoma"/>
          <w:b/>
          <w:i/>
          <w:sz w:val="20"/>
          <w:szCs w:val="20"/>
        </w:rPr>
      </w:pPr>
      <w:r w:rsidRPr="002B110E">
        <w:rPr>
          <w:rFonts w:ascii="Tahoma" w:hAnsi="Tahoma" w:cs="Tahoma"/>
          <w:sz w:val="20"/>
          <w:szCs w:val="20"/>
        </w:rPr>
        <w:t>prawo do przenoszenia danych osobowych, o którym mowa w art. 20 RODO;</w:t>
      </w:r>
    </w:p>
    <w:p w14:paraId="7F90CF5E" w14:textId="77777777" w:rsidR="00A92E69" w:rsidRPr="002B110E" w:rsidRDefault="00A92E69" w:rsidP="00A92E69">
      <w:pPr>
        <w:numPr>
          <w:ilvl w:val="0"/>
          <w:numId w:val="381"/>
        </w:numPr>
        <w:spacing w:line="276" w:lineRule="auto"/>
        <w:rPr>
          <w:rFonts w:ascii="Tahoma" w:hAnsi="Tahoma" w:cs="Tahoma"/>
          <w:i/>
          <w:sz w:val="20"/>
          <w:szCs w:val="20"/>
        </w:rPr>
      </w:pPr>
      <w:r w:rsidRPr="002B110E">
        <w:rPr>
          <w:rFonts w:ascii="Tahoma" w:hAnsi="Tahoma" w:cs="Tahoma"/>
          <w:sz w:val="20"/>
          <w:szCs w:val="20"/>
        </w:rPr>
        <w:t xml:space="preserve">na podstawie art. 21 RODO prawo sprzeciwu, wobec przetwarzania danych osobowych, gdyż podstawą prawną przetwarzania Pani/Pana danych osobowych jest art. 6 ust. 1 lit. c RODO. </w:t>
      </w:r>
    </w:p>
    <w:bookmarkEnd w:id="48"/>
    <w:p w14:paraId="71703A4A" w14:textId="77777777" w:rsidR="00A92E69" w:rsidRPr="002B110E" w:rsidRDefault="00A92E69" w:rsidP="00A92E69">
      <w:pPr>
        <w:spacing w:line="276" w:lineRule="auto"/>
        <w:rPr>
          <w:rFonts w:ascii="Tahoma" w:hAnsi="Tahoma" w:cs="Tahoma"/>
          <w:sz w:val="20"/>
          <w:szCs w:val="20"/>
        </w:rPr>
      </w:pPr>
      <w:r w:rsidRPr="002B110E">
        <w:rPr>
          <w:rFonts w:ascii="Tahoma" w:hAnsi="Tahoma" w:cs="Tahoma"/>
          <w:sz w:val="20"/>
          <w:szCs w:val="20"/>
        </w:rPr>
        <w:t>_____________________</w:t>
      </w:r>
    </w:p>
    <w:p w14:paraId="79790D82" w14:textId="77777777" w:rsidR="00A92E69" w:rsidRPr="002B110E" w:rsidRDefault="00A92E69" w:rsidP="00A92E69">
      <w:pPr>
        <w:spacing w:line="276" w:lineRule="auto"/>
        <w:contextualSpacing/>
        <w:rPr>
          <w:rFonts w:ascii="Tahoma" w:hAnsi="Tahoma" w:cs="Tahoma"/>
          <w:i/>
          <w:sz w:val="16"/>
          <w:szCs w:val="16"/>
        </w:rPr>
      </w:pPr>
      <w:r w:rsidRPr="002B110E">
        <w:rPr>
          <w:rFonts w:ascii="Tahoma" w:hAnsi="Tahoma" w:cs="Tahoma"/>
          <w:b/>
          <w:i/>
          <w:sz w:val="16"/>
          <w:szCs w:val="16"/>
          <w:vertAlign w:val="superscript"/>
        </w:rPr>
        <w:t xml:space="preserve">* </w:t>
      </w:r>
      <w:r w:rsidRPr="002B110E">
        <w:rPr>
          <w:rFonts w:ascii="Tahoma" w:hAnsi="Tahoma" w:cs="Tahoma"/>
          <w:b/>
          <w:i/>
          <w:sz w:val="16"/>
          <w:szCs w:val="16"/>
        </w:rPr>
        <w:t>Wyjaśnienie:</w:t>
      </w:r>
      <w:r w:rsidRPr="002B110E">
        <w:rPr>
          <w:rFonts w:ascii="Tahoma" w:hAnsi="Tahoma" w:cs="Tahoma"/>
          <w:i/>
          <w:sz w:val="16"/>
          <w:szCs w:val="16"/>
        </w:rPr>
        <w:t xml:space="preserve">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2B110E">
        <w:rPr>
          <w:rFonts w:ascii="Tahoma" w:hAnsi="Tahoma" w:cs="Tahoma"/>
          <w:i/>
          <w:sz w:val="16"/>
          <w:szCs w:val="16"/>
        </w:rPr>
        <w:t>Pzp</w:t>
      </w:r>
      <w:proofErr w:type="spellEnd"/>
      <w:r w:rsidRPr="002B110E">
        <w:rPr>
          <w:rFonts w:ascii="Tahoma" w:hAnsi="Tahoma" w:cs="Tahoma"/>
          <w:i/>
          <w:sz w:val="16"/>
          <w:szCs w:val="16"/>
        </w:rPr>
        <w:t>.</w:t>
      </w:r>
    </w:p>
    <w:p w14:paraId="34083255" w14:textId="77777777" w:rsidR="00A92E69" w:rsidRDefault="00A92E69" w:rsidP="00A92E69">
      <w:pPr>
        <w:spacing w:line="276" w:lineRule="auto"/>
        <w:contextualSpacing/>
        <w:rPr>
          <w:rFonts w:ascii="Tahoma" w:hAnsi="Tahoma" w:cs="Tahoma"/>
          <w:i/>
          <w:sz w:val="16"/>
          <w:szCs w:val="16"/>
        </w:rPr>
      </w:pPr>
      <w:r w:rsidRPr="002B110E">
        <w:rPr>
          <w:rFonts w:ascii="Tahoma" w:hAnsi="Tahoma" w:cs="Tahoma"/>
          <w:b/>
          <w:i/>
          <w:sz w:val="16"/>
          <w:szCs w:val="16"/>
          <w:vertAlign w:val="superscript"/>
        </w:rPr>
        <w:t xml:space="preserve">** </w:t>
      </w:r>
      <w:r w:rsidRPr="002B110E">
        <w:rPr>
          <w:rFonts w:ascii="Tahoma" w:hAnsi="Tahoma" w:cs="Tahoma"/>
          <w:b/>
          <w:i/>
          <w:sz w:val="16"/>
          <w:szCs w:val="16"/>
        </w:rPr>
        <w:t>Wyjaśnienie:</w:t>
      </w:r>
      <w:r w:rsidRPr="002B110E">
        <w:rPr>
          <w:rFonts w:ascii="Tahoma" w:hAnsi="Tahoma" w:cs="Tahoma"/>
          <w:i/>
          <w:sz w:val="16"/>
          <w:szCs w:val="16"/>
        </w:rPr>
        <w:t xml:space="preserve"> zgodnie z art. 19 ust. 3 ustawy </w:t>
      </w:r>
      <w:proofErr w:type="spellStart"/>
      <w:r w:rsidRPr="002B110E">
        <w:rPr>
          <w:rFonts w:ascii="Tahoma" w:hAnsi="Tahoma" w:cs="Tahoma"/>
          <w:i/>
          <w:sz w:val="16"/>
          <w:szCs w:val="16"/>
        </w:rPr>
        <w:t>Pzp</w:t>
      </w:r>
      <w:proofErr w:type="spellEnd"/>
      <w:r w:rsidRPr="002B110E">
        <w:rPr>
          <w:rFonts w:ascii="Tahoma" w:hAnsi="Tahoma" w:cs="Tahoma"/>
          <w:i/>
          <w:sz w:val="16"/>
          <w:szCs w:val="16"/>
        </w:rPr>
        <w:t xml:space="preserve"> wystąpienie z żądaniem, o którym mowa w art. 18 ust. 1 RODO, nie ogranicza przetwarzania danych osobowych do czasu zakończenia postępowania o udzielenie zamówienia publicznego.</w:t>
      </w:r>
    </w:p>
    <w:p w14:paraId="040E8D81" w14:textId="5D4A3628" w:rsidR="00DD134F" w:rsidRPr="002F12C3" w:rsidRDefault="00DD134F" w:rsidP="00015204">
      <w:pPr>
        <w:pStyle w:val="Nagwek2"/>
        <w:numPr>
          <w:ilvl w:val="0"/>
          <w:numId w:val="393"/>
        </w:numPr>
        <w:spacing w:before="240" w:line="276" w:lineRule="auto"/>
        <w:jc w:val="left"/>
        <w:rPr>
          <w:rFonts w:ascii="Tahoma" w:hAnsi="Tahoma" w:cs="Tahoma"/>
          <w:i/>
          <w:iCs/>
          <w:sz w:val="20"/>
          <w:szCs w:val="20"/>
        </w:rPr>
      </w:pPr>
      <w:bookmarkStart w:id="49" w:name="_Toc214947280"/>
      <w:r w:rsidRPr="002F12C3">
        <w:rPr>
          <w:rFonts w:ascii="Tahoma" w:hAnsi="Tahoma" w:cs="Tahoma"/>
          <w:i/>
          <w:iCs/>
          <w:sz w:val="20"/>
          <w:szCs w:val="20"/>
        </w:rPr>
        <w:t>Postanowienia końcowe.</w:t>
      </w:r>
      <w:bookmarkEnd w:id="49"/>
    </w:p>
    <w:p w14:paraId="12E811BA" w14:textId="107B8B30" w:rsidR="00DD134F" w:rsidRPr="008141E9" w:rsidRDefault="00DD134F" w:rsidP="00AB3A8E">
      <w:pPr>
        <w:pStyle w:val="Standard"/>
        <w:spacing w:line="276" w:lineRule="auto"/>
        <w:jc w:val="left"/>
        <w:rPr>
          <w:rFonts w:ascii="Tahoma" w:hAnsi="Tahoma" w:cs="Tahoma"/>
        </w:rPr>
      </w:pPr>
      <w:r w:rsidRPr="008141E9">
        <w:rPr>
          <w:rFonts w:ascii="Tahoma" w:hAnsi="Tahoma" w:cs="Tahoma"/>
        </w:rPr>
        <w:t>W sprawach nieuregulowanych niniejszą specyfikacją mają zastosowanie przepisy ustawy z</w:t>
      </w:r>
      <w:r w:rsidR="00675F39" w:rsidRPr="008141E9">
        <w:rPr>
          <w:rFonts w:ascii="Tahoma" w:hAnsi="Tahoma" w:cs="Tahoma"/>
        </w:rPr>
        <w:t xml:space="preserve"> dnia 11 września</w:t>
      </w:r>
      <w:r w:rsidR="00315B60" w:rsidRPr="008141E9">
        <w:rPr>
          <w:rFonts w:ascii="Tahoma" w:hAnsi="Tahoma" w:cs="Tahoma"/>
        </w:rPr>
        <w:t xml:space="preserve"> </w:t>
      </w:r>
      <w:r w:rsidR="00675F39" w:rsidRPr="008141E9">
        <w:rPr>
          <w:rFonts w:ascii="Tahoma" w:hAnsi="Tahoma" w:cs="Tahoma"/>
        </w:rPr>
        <w:t>2019</w:t>
      </w:r>
      <w:r w:rsidR="00315B60" w:rsidRPr="008141E9">
        <w:rPr>
          <w:rFonts w:ascii="Tahoma" w:hAnsi="Tahoma" w:cs="Tahoma"/>
        </w:rPr>
        <w:t> </w:t>
      </w:r>
      <w:r w:rsidR="00DD0087" w:rsidRPr="008141E9">
        <w:rPr>
          <w:rFonts w:ascii="Tahoma" w:hAnsi="Tahoma" w:cs="Tahoma"/>
        </w:rPr>
        <w:t>r</w:t>
      </w:r>
      <w:r w:rsidR="00675F39" w:rsidRPr="008141E9">
        <w:rPr>
          <w:rFonts w:ascii="Tahoma" w:hAnsi="Tahoma" w:cs="Tahoma"/>
        </w:rPr>
        <w:t>. Prawo zamówień publicznych (</w:t>
      </w:r>
      <w:r w:rsidR="00DD0087" w:rsidRPr="008141E9">
        <w:rPr>
          <w:rFonts w:ascii="Tahoma" w:hAnsi="Tahoma" w:cs="Tahoma"/>
        </w:rPr>
        <w:t xml:space="preserve">tekst jednolity: </w:t>
      </w:r>
      <w:r w:rsidR="00675F39" w:rsidRPr="008141E9">
        <w:rPr>
          <w:rFonts w:ascii="Tahoma" w:hAnsi="Tahoma" w:cs="Tahoma"/>
        </w:rPr>
        <w:t xml:space="preserve">Dz. U. </w:t>
      </w:r>
      <w:r w:rsidR="000524A0" w:rsidRPr="008141E9">
        <w:rPr>
          <w:rFonts w:ascii="Tahoma" w:hAnsi="Tahoma" w:cs="Tahoma"/>
        </w:rPr>
        <w:t>z 20</w:t>
      </w:r>
      <w:r w:rsidR="00DD0087" w:rsidRPr="008141E9">
        <w:rPr>
          <w:rFonts w:ascii="Tahoma" w:hAnsi="Tahoma" w:cs="Tahoma"/>
        </w:rPr>
        <w:t>2</w:t>
      </w:r>
      <w:r w:rsidR="001A64F8">
        <w:rPr>
          <w:rFonts w:ascii="Tahoma" w:hAnsi="Tahoma" w:cs="Tahoma"/>
        </w:rPr>
        <w:t>4</w:t>
      </w:r>
      <w:r w:rsidR="000524A0" w:rsidRPr="008141E9">
        <w:rPr>
          <w:rFonts w:ascii="Tahoma" w:hAnsi="Tahoma" w:cs="Tahoma"/>
        </w:rPr>
        <w:t xml:space="preserve"> r., </w:t>
      </w:r>
      <w:r w:rsidR="00675F39" w:rsidRPr="008141E9">
        <w:rPr>
          <w:rFonts w:ascii="Tahoma" w:hAnsi="Tahoma" w:cs="Tahoma"/>
        </w:rPr>
        <w:t xml:space="preserve">poz. </w:t>
      </w:r>
      <w:r w:rsidR="001A64F8">
        <w:rPr>
          <w:rFonts w:ascii="Tahoma" w:hAnsi="Tahoma" w:cs="Tahoma"/>
        </w:rPr>
        <w:t>1320</w:t>
      </w:r>
      <w:r w:rsidR="00E858B9">
        <w:rPr>
          <w:rFonts w:ascii="Tahoma" w:hAnsi="Tahoma" w:cs="Tahoma"/>
        </w:rPr>
        <w:t xml:space="preserve"> ze zm.</w:t>
      </w:r>
      <w:r w:rsidR="00675F39" w:rsidRPr="008141E9">
        <w:rPr>
          <w:rFonts w:ascii="Tahoma" w:hAnsi="Tahoma" w:cs="Tahoma"/>
        </w:rPr>
        <w:t>)</w:t>
      </w:r>
      <w:r w:rsidRPr="008141E9">
        <w:rPr>
          <w:rFonts w:ascii="Tahoma" w:hAnsi="Tahoma" w:cs="Tahoma"/>
        </w:rPr>
        <w:t xml:space="preserve"> oraz przepisy ustawy - Kodeks cywilny.</w:t>
      </w:r>
    </w:p>
    <w:p w14:paraId="711CCBAB" w14:textId="77777777" w:rsidR="005217E6" w:rsidRDefault="005217E6" w:rsidP="00622201">
      <w:pPr>
        <w:pStyle w:val="Standard"/>
        <w:spacing w:line="276" w:lineRule="auto"/>
        <w:jc w:val="left"/>
        <w:rPr>
          <w:rFonts w:ascii="Tahoma" w:hAnsi="Tahoma" w:cs="Tahoma"/>
          <w:u w:val="single"/>
        </w:rPr>
      </w:pPr>
    </w:p>
    <w:p w14:paraId="5CAAC3A6" w14:textId="2E223375" w:rsidR="00DD134F" w:rsidRDefault="00DD134F" w:rsidP="005217E6">
      <w:pPr>
        <w:pStyle w:val="Standard"/>
        <w:spacing w:after="240" w:line="276" w:lineRule="auto"/>
        <w:jc w:val="left"/>
        <w:rPr>
          <w:rFonts w:ascii="Tahoma" w:hAnsi="Tahoma" w:cs="Tahoma"/>
          <w:u w:val="single"/>
        </w:rPr>
      </w:pPr>
      <w:r w:rsidRPr="00AB3A8E">
        <w:rPr>
          <w:rFonts w:ascii="Tahoma" w:hAnsi="Tahoma" w:cs="Tahoma"/>
          <w:u w:val="single"/>
        </w:rPr>
        <w:t>Podpisy Komisji Przetargowej:</w:t>
      </w:r>
    </w:p>
    <w:p w14:paraId="1175F258" w14:textId="77777777" w:rsidR="005C637F" w:rsidRPr="00EA6A06" w:rsidRDefault="005C637F" w:rsidP="005C637F">
      <w:pPr>
        <w:pStyle w:val="Standard"/>
        <w:numPr>
          <w:ilvl w:val="0"/>
          <w:numId w:val="401"/>
        </w:numPr>
        <w:tabs>
          <w:tab w:val="left" w:pos="2977"/>
          <w:tab w:val="left" w:pos="5040"/>
        </w:tabs>
        <w:spacing w:line="360" w:lineRule="auto"/>
        <w:ind w:left="284" w:hanging="284"/>
        <w:rPr>
          <w:rFonts w:ascii="Tahoma" w:hAnsi="Tahoma" w:cs="Tahoma"/>
        </w:rPr>
      </w:pPr>
      <w:bookmarkStart w:id="50" w:name="_Toc120100218"/>
      <w:bookmarkStart w:id="51" w:name="_Hlk215143746"/>
      <w:r w:rsidRPr="00EA6A06">
        <w:rPr>
          <w:rFonts w:ascii="Tahoma" w:hAnsi="Tahoma" w:cs="Tahoma"/>
        </w:rPr>
        <w:t>Przewodniczący Komisji –</w:t>
      </w:r>
      <w:r>
        <w:rPr>
          <w:rFonts w:ascii="Tahoma" w:hAnsi="Tahoma" w:cs="Tahoma"/>
        </w:rPr>
        <w:t xml:space="preserve"> </w:t>
      </w:r>
      <w:r w:rsidRPr="007B28BD">
        <w:rPr>
          <w:rFonts w:ascii="Tahoma" w:hAnsi="Tahoma" w:cs="Tahoma"/>
        </w:rPr>
        <w:t>Justyna Wuwer</w:t>
      </w:r>
      <w:r>
        <w:rPr>
          <w:rFonts w:ascii="Tahoma" w:hAnsi="Tahoma" w:cs="Tahoma"/>
        </w:rPr>
        <w:tab/>
      </w:r>
      <w:r>
        <w:rPr>
          <w:rFonts w:ascii="Tahoma" w:hAnsi="Tahoma" w:cs="Tahoma"/>
        </w:rPr>
        <w:tab/>
      </w:r>
    </w:p>
    <w:p w14:paraId="74DEC96F" w14:textId="77777777" w:rsidR="005C637F" w:rsidRPr="00EA6A06" w:rsidRDefault="005C637F" w:rsidP="005C637F">
      <w:pPr>
        <w:pStyle w:val="Standard"/>
        <w:numPr>
          <w:ilvl w:val="0"/>
          <w:numId w:val="401"/>
        </w:numPr>
        <w:tabs>
          <w:tab w:val="left" w:pos="2977"/>
          <w:tab w:val="left" w:pos="5040"/>
        </w:tabs>
        <w:spacing w:line="360" w:lineRule="auto"/>
        <w:ind w:left="284" w:hanging="284"/>
        <w:rPr>
          <w:rFonts w:ascii="Tahoma" w:hAnsi="Tahoma" w:cs="Tahoma"/>
        </w:rPr>
      </w:pPr>
      <w:r w:rsidRPr="00EA6A06">
        <w:rPr>
          <w:rFonts w:ascii="Tahoma" w:hAnsi="Tahoma" w:cs="Tahoma"/>
        </w:rPr>
        <w:t>Sekretarz Komisji –</w:t>
      </w:r>
      <w:r w:rsidRPr="007B28BD">
        <w:t xml:space="preserve"> </w:t>
      </w:r>
      <w:r w:rsidRPr="007B28BD">
        <w:rPr>
          <w:rFonts w:ascii="Tahoma" w:hAnsi="Tahoma" w:cs="Tahoma"/>
        </w:rPr>
        <w:t>Sylwia Markowska</w:t>
      </w:r>
      <w:r>
        <w:rPr>
          <w:rFonts w:ascii="Tahoma" w:hAnsi="Tahoma" w:cs="Tahoma"/>
        </w:rPr>
        <w:tab/>
      </w:r>
    </w:p>
    <w:p w14:paraId="21E29702" w14:textId="77777777" w:rsidR="005C637F" w:rsidRPr="00EA6A06" w:rsidRDefault="005C637F" w:rsidP="005C637F">
      <w:pPr>
        <w:pStyle w:val="Standard"/>
        <w:numPr>
          <w:ilvl w:val="0"/>
          <w:numId w:val="401"/>
        </w:numPr>
        <w:tabs>
          <w:tab w:val="left" w:pos="2977"/>
          <w:tab w:val="left" w:pos="5040"/>
        </w:tabs>
        <w:spacing w:line="360" w:lineRule="auto"/>
        <w:ind w:left="284" w:hanging="284"/>
        <w:rPr>
          <w:rFonts w:ascii="Tahoma" w:hAnsi="Tahoma" w:cs="Tahoma"/>
        </w:rPr>
      </w:pPr>
      <w:r w:rsidRPr="00EA6A06">
        <w:rPr>
          <w:rFonts w:ascii="Tahoma" w:hAnsi="Tahoma" w:cs="Tahoma"/>
        </w:rPr>
        <w:t>Członek Komisji –</w:t>
      </w:r>
      <w:r>
        <w:rPr>
          <w:rFonts w:ascii="Tahoma" w:hAnsi="Tahoma" w:cs="Tahoma"/>
        </w:rPr>
        <w:t xml:space="preserve"> Leszek Chlebik</w:t>
      </w:r>
      <w:r>
        <w:rPr>
          <w:rFonts w:ascii="Tahoma" w:hAnsi="Tahoma" w:cs="Tahoma"/>
        </w:rPr>
        <w:tab/>
      </w:r>
    </w:p>
    <w:p w14:paraId="0CC7E459" w14:textId="77777777" w:rsidR="005C637F" w:rsidRDefault="005C637F" w:rsidP="005C637F">
      <w:pPr>
        <w:pStyle w:val="Standard"/>
        <w:numPr>
          <w:ilvl w:val="0"/>
          <w:numId w:val="401"/>
        </w:numPr>
        <w:tabs>
          <w:tab w:val="left" w:pos="2977"/>
          <w:tab w:val="left" w:pos="5040"/>
        </w:tabs>
        <w:spacing w:line="276" w:lineRule="auto"/>
        <w:ind w:left="284" w:hanging="284"/>
        <w:rPr>
          <w:rFonts w:ascii="Tahoma" w:hAnsi="Tahoma" w:cs="Tahoma"/>
        </w:rPr>
      </w:pPr>
      <w:r w:rsidRPr="00D65861">
        <w:rPr>
          <w:rFonts w:ascii="Tahoma" w:hAnsi="Tahoma" w:cs="Tahoma"/>
        </w:rPr>
        <w:t xml:space="preserve">Członek Komisji – Ryszard </w:t>
      </w:r>
      <w:proofErr w:type="spellStart"/>
      <w:r w:rsidRPr="00D65861">
        <w:rPr>
          <w:rFonts w:ascii="Tahoma" w:hAnsi="Tahoma" w:cs="Tahoma"/>
        </w:rPr>
        <w:t>Mozes</w:t>
      </w:r>
      <w:proofErr w:type="spellEnd"/>
      <w:r w:rsidRPr="00D65861">
        <w:rPr>
          <w:rFonts w:ascii="Tahoma" w:hAnsi="Tahoma" w:cs="Tahoma"/>
        </w:rPr>
        <w:tab/>
      </w:r>
    </w:p>
    <w:p w14:paraId="6B8FDBC8" w14:textId="77777777" w:rsidR="005C637F" w:rsidRPr="00D65861" w:rsidRDefault="005C637F" w:rsidP="005C637F">
      <w:pPr>
        <w:pStyle w:val="Standard"/>
        <w:tabs>
          <w:tab w:val="left" w:pos="2977"/>
          <w:tab w:val="left" w:pos="5040"/>
        </w:tabs>
        <w:spacing w:line="276" w:lineRule="auto"/>
        <w:ind w:left="284"/>
        <w:rPr>
          <w:rFonts w:ascii="Tahoma" w:hAnsi="Tahoma" w:cs="Tahoma"/>
        </w:rPr>
      </w:pPr>
    </w:p>
    <w:p w14:paraId="08EF835E" w14:textId="24855BA4" w:rsidR="005C637F" w:rsidRPr="002F12C3" w:rsidRDefault="005C637F" w:rsidP="005C637F">
      <w:pPr>
        <w:pStyle w:val="Standard"/>
        <w:tabs>
          <w:tab w:val="left" w:pos="2977"/>
          <w:tab w:val="left" w:pos="5040"/>
        </w:tabs>
        <w:spacing w:line="276" w:lineRule="auto"/>
        <w:rPr>
          <w:rFonts w:ascii="Tahoma" w:hAnsi="Tahoma" w:cs="Tahoma"/>
        </w:rPr>
      </w:pPr>
      <w:r>
        <w:rPr>
          <w:rFonts w:ascii="Tahoma" w:hAnsi="Tahoma" w:cs="Tahoma"/>
        </w:rPr>
        <w:t>Gorzyce, dn. 2</w:t>
      </w:r>
      <w:r>
        <w:rPr>
          <w:rFonts w:ascii="Tahoma" w:hAnsi="Tahoma" w:cs="Tahoma"/>
        </w:rPr>
        <w:t>8</w:t>
      </w:r>
      <w:r>
        <w:rPr>
          <w:rFonts w:ascii="Tahoma" w:hAnsi="Tahoma" w:cs="Tahoma"/>
        </w:rPr>
        <w:t xml:space="preserve"> listopada 2025</w:t>
      </w:r>
      <w:r w:rsidRPr="002F12C3">
        <w:rPr>
          <w:rFonts w:ascii="Tahoma" w:hAnsi="Tahoma" w:cs="Tahoma"/>
        </w:rPr>
        <w:t xml:space="preserve"> r.</w:t>
      </w:r>
    </w:p>
    <w:p w14:paraId="678F5C6D" w14:textId="77777777" w:rsidR="005C637F" w:rsidRDefault="005C637F" w:rsidP="005C637F">
      <w:pPr>
        <w:pStyle w:val="Standard"/>
        <w:tabs>
          <w:tab w:val="left" w:pos="5387"/>
        </w:tabs>
        <w:spacing w:line="276" w:lineRule="auto"/>
        <w:ind w:left="4820"/>
        <w:jc w:val="center"/>
        <w:rPr>
          <w:rFonts w:ascii="Tahoma" w:hAnsi="Tahoma" w:cs="Tahoma"/>
          <w:b/>
          <w:u w:val="single"/>
        </w:rPr>
      </w:pPr>
    </w:p>
    <w:p w14:paraId="01D9B30B" w14:textId="77777777" w:rsidR="005C637F" w:rsidRDefault="005C637F" w:rsidP="005C637F">
      <w:pPr>
        <w:pStyle w:val="Standard"/>
        <w:spacing w:line="276" w:lineRule="auto"/>
        <w:jc w:val="center"/>
        <w:rPr>
          <w:rFonts w:ascii="Tahoma" w:hAnsi="Tahoma" w:cs="Tahoma"/>
          <w:b/>
          <w:u w:val="single"/>
        </w:rPr>
      </w:pPr>
      <w:r w:rsidRPr="008141E9">
        <w:rPr>
          <w:rFonts w:ascii="Tahoma" w:hAnsi="Tahoma" w:cs="Tahoma"/>
          <w:b/>
          <w:u w:val="single"/>
        </w:rPr>
        <w:t>ZATWIERDZAM:</w:t>
      </w:r>
    </w:p>
    <w:p w14:paraId="17B660A0" w14:textId="77777777" w:rsidR="005C637F" w:rsidRDefault="005C637F" w:rsidP="005C637F">
      <w:pPr>
        <w:pStyle w:val="Standard"/>
        <w:tabs>
          <w:tab w:val="left" w:pos="5529"/>
        </w:tabs>
        <w:spacing w:line="276" w:lineRule="auto"/>
        <w:ind w:left="4820"/>
        <w:jc w:val="center"/>
        <w:rPr>
          <w:rFonts w:ascii="Tahoma" w:hAnsi="Tahoma" w:cs="Tahoma"/>
          <w:b/>
          <w:u w:val="single"/>
        </w:rPr>
      </w:pPr>
    </w:p>
    <w:p w14:paraId="4AA5935F" w14:textId="77777777" w:rsidR="005C637F" w:rsidRDefault="005C637F" w:rsidP="005C637F">
      <w:pPr>
        <w:spacing w:after="160" w:line="252" w:lineRule="auto"/>
        <w:ind w:left="2835"/>
        <w:jc w:val="center"/>
        <w:rPr>
          <w:rFonts w:ascii="Tahoma" w:hAnsi="Tahoma" w:cs="Tahoma"/>
        </w:rPr>
      </w:pPr>
    </w:p>
    <w:p w14:paraId="4D138BA9" w14:textId="77777777" w:rsidR="005C637F" w:rsidRPr="006055C9" w:rsidRDefault="005C637F" w:rsidP="005C637F">
      <w:pPr>
        <w:tabs>
          <w:tab w:val="left" w:pos="6674"/>
        </w:tabs>
        <w:jc w:val="center"/>
        <w:rPr>
          <w:rFonts w:ascii="Tahoma" w:hAnsi="Tahoma" w:cs="Tahoma"/>
          <w:b/>
          <w:bCs/>
          <w:i/>
          <w:iCs/>
          <w:kern w:val="3"/>
          <w:sz w:val="20"/>
          <w:szCs w:val="20"/>
        </w:rPr>
      </w:pPr>
      <w:r w:rsidRPr="006055C9">
        <w:rPr>
          <w:rFonts w:ascii="Tahoma" w:hAnsi="Tahoma" w:cs="Tahoma"/>
          <w:b/>
          <w:bCs/>
          <w:i/>
          <w:iCs/>
          <w:kern w:val="3"/>
          <w:sz w:val="20"/>
          <w:szCs w:val="20"/>
        </w:rPr>
        <w:t>DYREKTOR</w:t>
      </w:r>
    </w:p>
    <w:p w14:paraId="01E1BEAC" w14:textId="77777777" w:rsidR="005C637F" w:rsidRPr="006055C9" w:rsidRDefault="005C637F" w:rsidP="005C637F">
      <w:pPr>
        <w:jc w:val="center"/>
        <w:rPr>
          <w:rFonts w:ascii="Tahoma" w:hAnsi="Tahoma" w:cs="Tahoma"/>
          <w:b/>
          <w:bCs/>
          <w:i/>
          <w:iCs/>
          <w:kern w:val="3"/>
          <w:sz w:val="20"/>
          <w:szCs w:val="20"/>
        </w:rPr>
      </w:pPr>
      <w:r w:rsidRPr="006055C9">
        <w:rPr>
          <w:rFonts w:ascii="Tahoma" w:hAnsi="Tahoma" w:cs="Tahoma"/>
          <w:b/>
          <w:bCs/>
          <w:i/>
          <w:iCs/>
          <w:kern w:val="3"/>
          <w:sz w:val="20"/>
          <w:szCs w:val="20"/>
        </w:rPr>
        <w:t>Domu Pomocy Społecznej</w:t>
      </w:r>
    </w:p>
    <w:p w14:paraId="4C5C6BA7" w14:textId="77777777" w:rsidR="005C637F" w:rsidRDefault="005C637F" w:rsidP="005C637F">
      <w:pPr>
        <w:jc w:val="center"/>
        <w:rPr>
          <w:rFonts w:ascii="Tahoma" w:hAnsi="Tahoma" w:cs="Tahoma"/>
          <w:b/>
          <w:bCs/>
          <w:i/>
          <w:iCs/>
          <w:kern w:val="3"/>
          <w:sz w:val="20"/>
          <w:szCs w:val="20"/>
        </w:rPr>
      </w:pPr>
      <w:r w:rsidRPr="006055C9">
        <w:rPr>
          <w:rFonts w:ascii="Tahoma" w:hAnsi="Tahoma" w:cs="Tahoma"/>
          <w:b/>
          <w:bCs/>
          <w:i/>
          <w:iCs/>
          <w:kern w:val="3"/>
          <w:sz w:val="20"/>
          <w:szCs w:val="20"/>
        </w:rPr>
        <w:t>im. Papieża Jana Pawła II w Gorzycach</w:t>
      </w:r>
    </w:p>
    <w:p w14:paraId="109AD518" w14:textId="77777777" w:rsidR="005C637F" w:rsidRPr="006055C9" w:rsidRDefault="005C637F" w:rsidP="005C637F">
      <w:pPr>
        <w:jc w:val="center"/>
        <w:rPr>
          <w:rFonts w:ascii="Tahoma" w:hAnsi="Tahoma" w:cs="Tahoma"/>
          <w:b/>
          <w:bCs/>
          <w:i/>
          <w:iCs/>
          <w:kern w:val="3"/>
          <w:sz w:val="20"/>
          <w:szCs w:val="20"/>
        </w:rPr>
      </w:pPr>
    </w:p>
    <w:p w14:paraId="358C8F21" w14:textId="1EEDA1A8" w:rsidR="00D66542" w:rsidRPr="00307127" w:rsidRDefault="005C637F" w:rsidP="005C637F">
      <w:pPr>
        <w:spacing w:after="160" w:line="252" w:lineRule="auto"/>
        <w:jc w:val="center"/>
        <w:rPr>
          <w:rFonts w:ascii="Tahoma" w:eastAsiaTheme="majorEastAsia" w:hAnsi="Tahoma" w:cs="Tahoma"/>
          <w:b/>
          <w:bCs/>
          <w:i/>
          <w:iCs/>
          <w:caps/>
          <w:sz w:val="20"/>
          <w:szCs w:val="20"/>
          <w:lang w:eastAsia="en-US"/>
        </w:rPr>
      </w:pPr>
      <w:r w:rsidRPr="006055C9">
        <w:rPr>
          <w:rFonts w:ascii="Tahoma" w:hAnsi="Tahoma" w:cs="Tahoma"/>
          <w:b/>
          <w:bCs/>
          <w:i/>
          <w:iCs/>
          <w:kern w:val="3"/>
          <w:sz w:val="20"/>
          <w:szCs w:val="20"/>
        </w:rPr>
        <w:t>mgr Maria Janeta</w:t>
      </w:r>
      <w:bookmarkEnd w:id="51"/>
      <w:r w:rsidRPr="00307127">
        <w:rPr>
          <w:i/>
          <w:iCs/>
        </w:rPr>
        <w:t xml:space="preserve"> </w:t>
      </w:r>
      <w:r w:rsidR="00D66542" w:rsidRPr="00307127">
        <w:rPr>
          <w:i/>
          <w:iCs/>
        </w:rPr>
        <w:br w:type="page"/>
      </w:r>
    </w:p>
    <w:p w14:paraId="50297B86" w14:textId="62749533" w:rsidR="00760476" w:rsidRDefault="004A13A7" w:rsidP="00760476">
      <w:pPr>
        <w:pStyle w:val="Nagwek1"/>
      </w:pPr>
      <w:bookmarkStart w:id="52" w:name="_Toc214947281"/>
      <w:r w:rsidRPr="00413B40">
        <w:t>Dział II. Opis przedmiotu zamówienia</w:t>
      </w:r>
      <w:bookmarkStart w:id="53" w:name="_Hlk204862916"/>
      <w:bookmarkStart w:id="54" w:name="_Toc123284826"/>
      <w:bookmarkStart w:id="55" w:name="_Toc163720794"/>
      <w:bookmarkStart w:id="56" w:name="_Hlk212747837"/>
      <w:bookmarkStart w:id="57" w:name="_Toc123284829"/>
      <w:bookmarkStart w:id="58" w:name="_Toc214947282"/>
      <w:bookmarkStart w:id="59" w:name="_Toc120100220"/>
      <w:bookmarkStart w:id="60" w:name="_Hlk94683802"/>
      <w:bookmarkEnd w:id="50"/>
      <w:bookmarkEnd w:id="52"/>
    </w:p>
    <w:p w14:paraId="66E3570D"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 xml:space="preserve">Przedmiotem zamówienia są cykliczne dostawy artykułów spożywczych sypkich, koncentratów, przypraw, deserów i słodyczy w 2026 r. wraz z transportem do siedziby Zamawiającego, tj. dla potrzeb 218 mieszkańców Domu Pomocy Społecznej im. Papieża Jana Pawła II w Gorzycach. </w:t>
      </w:r>
    </w:p>
    <w:p w14:paraId="3A8F73DA"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Wykonawca do transportu artykułów żywnościowych zobowiązany jest zapewnić środek transportu zgodny z wymaganiami ustawy z dnia 25 sierpnia 2006r. o bezpieczeństwie żywności i żywienia (tekst jednolity: Dz. U.  2023 r. poz. 1448).</w:t>
      </w:r>
    </w:p>
    <w:p w14:paraId="2C5C3BC7"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Dostarczane produkty muszą być wysokiej jakości, muszą spełniać wymagania jakościowe dotyczące przechowywania, pakowania i transportu zawarte w Polskich Normach oraz posiadać ważne terminy przydatności do spożycia.</w:t>
      </w:r>
    </w:p>
    <w:p w14:paraId="696E0301"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 xml:space="preserve">UWAGA: Podmioty działające na rynku spożywczym, prowadzące zakłady obrotu żywnością lub gastronomii obowiązane są zapewnić bezpieczeństwo żywności zgodnie z zasadami Hazard Analysis and Critical Control </w:t>
      </w:r>
      <w:proofErr w:type="spellStart"/>
      <w:r w:rsidRPr="00B5633F">
        <w:rPr>
          <w:rFonts w:ascii="Tahoma" w:hAnsi="Tahoma" w:cs="Tahoma"/>
          <w:sz w:val="20"/>
          <w:szCs w:val="20"/>
        </w:rPr>
        <w:t>Points</w:t>
      </w:r>
      <w:proofErr w:type="spellEnd"/>
      <w:r w:rsidRPr="00B5633F">
        <w:rPr>
          <w:rFonts w:ascii="Tahoma" w:hAnsi="Tahoma" w:cs="Tahoma"/>
          <w:sz w:val="20"/>
          <w:szCs w:val="20"/>
        </w:rPr>
        <w:t>, zwanym „systemem HACCP” (postępowanie mające na celu zapewnienie bezpieczeństwa żywności przez identyfikację i oszacowanie skali zagrożeń z punktu widzenia wymagań zdrowotnych żywności oraz ryzyka wystąpienia zagrożeń podczas przebiegu wszystkich etapów produkcji i obrotu żywnością; system ten ma również na celu określenie metod eliminacji lub ograniczenia zagrożeń oraz ustalenia działań korygujących).</w:t>
      </w:r>
    </w:p>
    <w:p w14:paraId="3C7622AB"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Zakres zamówienia obejmuje cykliczne dostawy (wraz z rozładunkiem) artykułów spożywczych transportem Wykonawcy i na jego koszt do siedziby Zamawiającego. Każdy z produktów powinien być dostarczony w wymaganych opakowaniach.</w:t>
      </w:r>
    </w:p>
    <w:p w14:paraId="398F71F9" w14:textId="19A84E00"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Cykliczne dostawy będą realizowane do czterech dni od złożenia zamówienia od poniedziałku do piątku w godzinach od 7.30 do 13.00.</w:t>
      </w:r>
    </w:p>
    <w:p w14:paraId="56B3E39B" w14:textId="09E0D431"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Zamawiający przez upoważnionych pracowników będzie składał zamówienia telefonicznie lub 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4E2F9CD5"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Produkty muszą spełniać normy jakościowe oraz muszą być dostarczone w ich początkowym okresie gwarancji. Wykonawca powinien zachować odpowiednie warunki transportu i przechowywania dostarczanego towaru. Każda dostawa towaru wymagającego załączenia handlowego dokumentu identyfikacyjnego musi posiadać taki dokument.</w:t>
      </w:r>
    </w:p>
    <w:p w14:paraId="13A063F5" w14:textId="77777777" w:rsidR="00B5633F" w:rsidRPr="00B5633F" w:rsidRDefault="00B5633F" w:rsidP="00B5633F">
      <w:pPr>
        <w:pStyle w:val="Akapitzlist"/>
        <w:numPr>
          <w:ilvl w:val="0"/>
          <w:numId w:val="404"/>
        </w:numPr>
        <w:spacing w:line="276" w:lineRule="auto"/>
        <w:ind w:left="284" w:hanging="284"/>
        <w:jc w:val="left"/>
        <w:rPr>
          <w:rFonts w:ascii="Tahoma" w:hAnsi="Tahoma" w:cs="Tahoma"/>
          <w:sz w:val="20"/>
          <w:szCs w:val="20"/>
        </w:rPr>
      </w:pPr>
      <w:r w:rsidRPr="00B5633F">
        <w:rPr>
          <w:rFonts w:ascii="Tahoma" w:hAnsi="Tahoma" w:cs="Tahoma"/>
          <w:sz w:val="20"/>
          <w:szCs w:val="20"/>
        </w:rPr>
        <w:t>Wykonawca użyczy nieodpłatnie potrzebnych pojemników przy każdorazowej dostawie towaru do siedziby Zamawiającego na okres do następnej dostawy.</w:t>
      </w:r>
    </w:p>
    <w:p w14:paraId="568C5DD6" w14:textId="0B2779E9" w:rsidR="00760476" w:rsidRPr="008B1FEB" w:rsidRDefault="00B5633F" w:rsidP="00B5633F">
      <w:pPr>
        <w:pStyle w:val="Akapitzlist"/>
        <w:numPr>
          <w:ilvl w:val="0"/>
          <w:numId w:val="404"/>
        </w:numPr>
        <w:spacing w:after="0" w:line="276" w:lineRule="auto"/>
        <w:ind w:left="284" w:hanging="284"/>
        <w:jc w:val="left"/>
        <w:rPr>
          <w:rFonts w:ascii="Tahoma" w:hAnsi="Tahoma" w:cs="Tahoma"/>
          <w:sz w:val="20"/>
          <w:szCs w:val="20"/>
        </w:rPr>
      </w:pPr>
      <w:r w:rsidRPr="00B5633F">
        <w:rPr>
          <w:rFonts w:ascii="Tahoma" w:hAnsi="Tahoma" w:cs="Tahoma"/>
          <w:sz w:val="20"/>
          <w:szCs w:val="20"/>
        </w:rPr>
        <w:t>Zamówienie będzie realizowane od dnia zawarcia umowy do dnia 31 grudnia 2026 roku z zastrzeżeniem, iż realizacja dostaw żywności rozpocznie się nie wcześniej niż 2 stycznia 2026 roku</w:t>
      </w:r>
      <w:r w:rsidR="008B1FEB" w:rsidRPr="008B1FEB">
        <w:rPr>
          <w:rFonts w:ascii="Tahoma" w:hAnsi="Tahoma" w:cs="Tahoma"/>
          <w:sz w:val="20"/>
          <w:szCs w:val="20"/>
        </w:rPr>
        <w:t>.</w:t>
      </w:r>
    </w:p>
    <w:p w14:paraId="53150A7C" w14:textId="77777777" w:rsidR="00E2627A" w:rsidRDefault="00E2627A" w:rsidP="00E2627A">
      <w:pPr>
        <w:pStyle w:val="Akapitzlist"/>
        <w:spacing w:line="276" w:lineRule="auto"/>
        <w:ind w:left="284"/>
        <w:jc w:val="left"/>
        <w:rPr>
          <w:rFonts w:ascii="Tahoma" w:hAnsi="Tahoma" w:cs="Tahoma"/>
          <w:sz w:val="20"/>
          <w:szCs w:val="20"/>
        </w:rPr>
      </w:pPr>
    </w:p>
    <w:p w14:paraId="6E4EF526" w14:textId="77777777" w:rsidR="00E2627A" w:rsidRPr="00E2627A" w:rsidRDefault="00E2627A" w:rsidP="00D7423A">
      <w:pPr>
        <w:pStyle w:val="Akapitzlist"/>
        <w:numPr>
          <w:ilvl w:val="0"/>
          <w:numId w:val="404"/>
        </w:numPr>
        <w:ind w:left="284" w:hanging="284"/>
        <w:rPr>
          <w:rFonts w:ascii="Tahoma" w:hAnsi="Tahoma" w:cs="Tahoma"/>
          <w:b/>
          <w:bCs/>
          <w:sz w:val="20"/>
          <w:szCs w:val="20"/>
        </w:rPr>
      </w:pPr>
      <w:r w:rsidRPr="00E2627A">
        <w:rPr>
          <w:rFonts w:ascii="Tahoma" w:hAnsi="Tahoma" w:cs="Tahoma"/>
          <w:b/>
          <w:bCs/>
          <w:sz w:val="20"/>
          <w:szCs w:val="20"/>
        </w:rPr>
        <w:t>SZCZEGÓŁOWY OPIS PRZEDMIOTU ZAMOWIENIA</w:t>
      </w:r>
    </w:p>
    <w:p w14:paraId="7E05A55D" w14:textId="77777777" w:rsidR="00E2627A" w:rsidRDefault="00E2627A" w:rsidP="00E2627A">
      <w:pPr>
        <w:pStyle w:val="Akapitzlist"/>
        <w:spacing w:line="276" w:lineRule="auto"/>
        <w:ind w:left="284"/>
        <w:jc w:val="left"/>
        <w:rPr>
          <w:rFonts w:ascii="Tahoma" w:hAnsi="Tahoma" w:cs="Tahoma"/>
          <w:sz w:val="20"/>
          <w:szCs w:val="20"/>
        </w:rPr>
      </w:pPr>
    </w:p>
    <w:tbl>
      <w:tblPr>
        <w:tblW w:w="9648" w:type="dxa"/>
        <w:tblInd w:w="-23" w:type="dxa"/>
        <w:tblLayout w:type="fixed"/>
        <w:tblCellMar>
          <w:left w:w="70" w:type="dxa"/>
          <w:right w:w="70" w:type="dxa"/>
        </w:tblCellMar>
        <w:tblLook w:val="04A0" w:firstRow="1" w:lastRow="0" w:firstColumn="1" w:lastColumn="0" w:noHBand="0" w:noVBand="1"/>
      </w:tblPr>
      <w:tblGrid>
        <w:gridCol w:w="901"/>
        <w:gridCol w:w="6630"/>
        <w:gridCol w:w="841"/>
        <w:gridCol w:w="1276"/>
      </w:tblGrid>
      <w:tr w:rsidR="00B5633F" w:rsidRPr="00B5633F" w14:paraId="19E7C4F5"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3F960D3B" w14:textId="2227F53A" w:rsidR="00B5633F" w:rsidRPr="00B5633F" w:rsidRDefault="00B5633F" w:rsidP="00B5633F">
            <w:pPr>
              <w:snapToGrid w:val="0"/>
              <w:spacing w:line="276" w:lineRule="auto"/>
              <w:jc w:val="center"/>
              <w:rPr>
                <w:rFonts w:ascii="Tahoma" w:hAnsi="Tahoma" w:cs="Tahoma"/>
                <w:b/>
                <w:sz w:val="18"/>
                <w:szCs w:val="18"/>
              </w:rPr>
            </w:pPr>
            <w:bookmarkStart w:id="61" w:name="_Hlk215226672"/>
            <w:r w:rsidRPr="00B5633F">
              <w:rPr>
                <w:rFonts w:ascii="Tahoma" w:hAnsi="Tahoma" w:cs="Tahoma"/>
                <w:b/>
                <w:sz w:val="18"/>
                <w:szCs w:val="18"/>
              </w:rPr>
              <w:t>Lp.</w:t>
            </w:r>
          </w:p>
        </w:tc>
        <w:tc>
          <w:tcPr>
            <w:tcW w:w="6630" w:type="dxa"/>
            <w:tcBorders>
              <w:top w:val="single" w:sz="4" w:space="0" w:color="000000"/>
              <w:left w:val="single" w:sz="4" w:space="0" w:color="000000"/>
              <w:bottom w:val="single" w:sz="4" w:space="0" w:color="000000"/>
            </w:tcBorders>
            <w:vAlign w:val="center"/>
          </w:tcPr>
          <w:p w14:paraId="112956CC" w14:textId="77777777" w:rsidR="00B5633F" w:rsidRPr="00B5633F" w:rsidRDefault="00B5633F" w:rsidP="00B5633F">
            <w:pPr>
              <w:pStyle w:val="Indeks"/>
              <w:suppressAutoHyphens w:val="0"/>
              <w:snapToGrid w:val="0"/>
              <w:spacing w:line="276" w:lineRule="auto"/>
              <w:jc w:val="center"/>
              <w:rPr>
                <w:rFonts w:ascii="Tahoma" w:hAnsi="Tahoma" w:cs="Tahoma"/>
                <w:b/>
                <w:sz w:val="18"/>
                <w:szCs w:val="18"/>
              </w:rPr>
            </w:pPr>
            <w:r w:rsidRPr="00B5633F">
              <w:rPr>
                <w:rFonts w:ascii="Tahoma" w:hAnsi="Tahoma" w:cs="Tahoma"/>
                <w:b/>
                <w:sz w:val="18"/>
                <w:szCs w:val="18"/>
              </w:rPr>
              <w:t>Nazwa</w:t>
            </w:r>
          </w:p>
        </w:tc>
        <w:tc>
          <w:tcPr>
            <w:tcW w:w="841" w:type="dxa"/>
            <w:tcBorders>
              <w:top w:val="single" w:sz="4" w:space="0" w:color="000000"/>
              <w:left w:val="single" w:sz="4" w:space="0" w:color="000000"/>
              <w:bottom w:val="single" w:sz="4" w:space="0" w:color="000000"/>
            </w:tcBorders>
            <w:vAlign w:val="center"/>
          </w:tcPr>
          <w:p w14:paraId="0C6DF5CA" w14:textId="77777777" w:rsidR="00B5633F" w:rsidRPr="00B5633F" w:rsidRDefault="00B5633F" w:rsidP="00B5633F">
            <w:pPr>
              <w:pStyle w:val="Indeks"/>
              <w:suppressAutoHyphens w:val="0"/>
              <w:snapToGrid w:val="0"/>
              <w:spacing w:line="276" w:lineRule="auto"/>
              <w:jc w:val="center"/>
              <w:rPr>
                <w:rFonts w:ascii="Tahoma" w:hAnsi="Tahoma" w:cs="Tahoma"/>
                <w:b/>
                <w:sz w:val="18"/>
                <w:szCs w:val="18"/>
              </w:rPr>
            </w:pPr>
            <w:r w:rsidRPr="00B5633F">
              <w:rPr>
                <w:rFonts w:ascii="Tahoma" w:hAnsi="Tahoma" w:cs="Tahoma"/>
                <w:b/>
                <w:sz w:val="18"/>
                <w:szCs w:val="18"/>
              </w:rPr>
              <w:t>J.m.</w:t>
            </w:r>
          </w:p>
        </w:tc>
        <w:tc>
          <w:tcPr>
            <w:tcW w:w="1276" w:type="dxa"/>
            <w:tcBorders>
              <w:top w:val="single" w:sz="4" w:space="0" w:color="000000"/>
              <w:left w:val="single" w:sz="4" w:space="0" w:color="000000"/>
              <w:bottom w:val="single" w:sz="4" w:space="0" w:color="000000"/>
              <w:right w:val="single" w:sz="4" w:space="0" w:color="000000"/>
            </w:tcBorders>
            <w:vAlign w:val="center"/>
          </w:tcPr>
          <w:p w14:paraId="1876A013" w14:textId="77777777" w:rsidR="00B5633F" w:rsidRPr="00B5633F" w:rsidRDefault="00B5633F" w:rsidP="00B5633F">
            <w:pPr>
              <w:pStyle w:val="Nagwek11"/>
              <w:spacing w:line="276" w:lineRule="auto"/>
              <w:rPr>
                <w:rFonts w:ascii="Tahoma" w:hAnsi="Tahoma" w:cs="Tahoma"/>
                <w:b/>
                <w:bCs w:val="0"/>
                <w:sz w:val="18"/>
                <w:szCs w:val="18"/>
              </w:rPr>
            </w:pPr>
            <w:r w:rsidRPr="00B5633F">
              <w:rPr>
                <w:rFonts w:ascii="Tahoma" w:hAnsi="Tahoma" w:cs="Tahoma"/>
                <w:b/>
                <w:bCs w:val="0"/>
                <w:sz w:val="18"/>
                <w:szCs w:val="18"/>
              </w:rPr>
              <w:t>Ilość</w:t>
            </w:r>
          </w:p>
        </w:tc>
      </w:tr>
      <w:tr w:rsidR="00B5633F" w:rsidRPr="00B5633F" w14:paraId="033BA8E2"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6B7BAC7D" w14:textId="77777777" w:rsidR="00B5633F" w:rsidRPr="00B5633F" w:rsidRDefault="00B5633F" w:rsidP="00B5633F">
            <w:pPr>
              <w:widowControl w:val="0"/>
              <w:numPr>
                <w:ilvl w:val="0"/>
                <w:numId w:val="421"/>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2952E2D"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 xml:space="preserve">Mąka pszenna typ 450 i 500- wrocławska, poznańska </w:t>
            </w:r>
          </w:p>
          <w:p w14:paraId="30192414"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1000 g</w:t>
            </w:r>
          </w:p>
        </w:tc>
        <w:tc>
          <w:tcPr>
            <w:tcW w:w="841" w:type="dxa"/>
            <w:tcBorders>
              <w:top w:val="single" w:sz="4" w:space="0" w:color="000000"/>
              <w:left w:val="single" w:sz="4" w:space="0" w:color="000000"/>
              <w:bottom w:val="single" w:sz="4" w:space="0" w:color="000000"/>
            </w:tcBorders>
            <w:vAlign w:val="center"/>
          </w:tcPr>
          <w:p w14:paraId="4F89E1CB" w14:textId="77777777" w:rsidR="00B5633F" w:rsidRPr="00B5633F" w:rsidRDefault="00B5633F" w:rsidP="00B5633F">
            <w:pPr>
              <w:pStyle w:val="Nagwek21"/>
              <w:numPr>
                <w:ilvl w:val="0"/>
                <w:numId w:val="0"/>
              </w:numPr>
              <w:snapToGrid w:val="0"/>
              <w:spacing w:line="276" w:lineRule="auto"/>
              <w:ind w:left="-81"/>
              <w:jc w:val="center"/>
              <w:rPr>
                <w:rFonts w:ascii="Tahoma" w:hAnsi="Tahoma" w:cs="Tahoma"/>
                <w:b w:val="0"/>
                <w:bCs/>
                <w:sz w:val="18"/>
                <w:szCs w:val="18"/>
              </w:rPr>
            </w:pPr>
            <w:r w:rsidRPr="00B5633F">
              <w:rPr>
                <w:rFonts w:ascii="Tahoma" w:hAnsi="Tahoma" w:cs="Tahoma"/>
                <w:b w:val="0"/>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77A8010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2000</w:t>
            </w:r>
          </w:p>
        </w:tc>
      </w:tr>
      <w:tr w:rsidR="00B5633F" w:rsidRPr="00B5633F" w14:paraId="6928CF6D" w14:textId="77777777" w:rsidTr="00B41BAE">
        <w:trPr>
          <w:trHeight w:val="380"/>
        </w:trPr>
        <w:tc>
          <w:tcPr>
            <w:tcW w:w="901" w:type="dxa"/>
            <w:tcBorders>
              <w:left w:val="single" w:sz="4" w:space="0" w:color="000000"/>
              <w:bottom w:val="single" w:sz="4" w:space="0" w:color="000000"/>
            </w:tcBorders>
            <w:vAlign w:val="center"/>
          </w:tcPr>
          <w:p w14:paraId="22CAA30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2DCC425"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Mąka ziemniaczana superior</w:t>
            </w:r>
          </w:p>
          <w:p w14:paraId="7A5D9B4D"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1000 g</w:t>
            </w:r>
          </w:p>
        </w:tc>
        <w:tc>
          <w:tcPr>
            <w:tcW w:w="841" w:type="dxa"/>
            <w:tcBorders>
              <w:left w:val="single" w:sz="4" w:space="0" w:color="000000"/>
              <w:bottom w:val="single" w:sz="4" w:space="0" w:color="000000"/>
            </w:tcBorders>
            <w:vAlign w:val="center"/>
          </w:tcPr>
          <w:p w14:paraId="741BCD5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9A1398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400</w:t>
            </w:r>
          </w:p>
        </w:tc>
      </w:tr>
      <w:tr w:rsidR="00B5633F" w:rsidRPr="00B5633F" w14:paraId="6D33B92A" w14:textId="77777777" w:rsidTr="00B41BAE">
        <w:trPr>
          <w:trHeight w:val="380"/>
        </w:trPr>
        <w:tc>
          <w:tcPr>
            <w:tcW w:w="901" w:type="dxa"/>
            <w:tcBorders>
              <w:left w:val="single" w:sz="4" w:space="0" w:color="000000"/>
              <w:bottom w:val="single" w:sz="4" w:space="0" w:color="000000"/>
            </w:tcBorders>
            <w:vAlign w:val="center"/>
          </w:tcPr>
          <w:p w14:paraId="5DAA6B3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DDF853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Makaron gruby</w:t>
            </w:r>
          </w:p>
          <w:p w14:paraId="3306EC05"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(świderki, rurki cięte, kolanka)</w:t>
            </w:r>
          </w:p>
          <w:p w14:paraId="2B994FA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500 g</w:t>
            </w:r>
          </w:p>
          <w:p w14:paraId="7FCCBE86" w14:textId="2E519918"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Skład: mąka pszenna z pszenicy </w:t>
            </w:r>
            <w:proofErr w:type="spellStart"/>
            <w:r w:rsidRPr="00B5633F">
              <w:rPr>
                <w:rFonts w:ascii="Tahoma" w:hAnsi="Tahoma" w:cs="Tahoma"/>
                <w:bCs/>
                <w:sz w:val="18"/>
                <w:szCs w:val="18"/>
              </w:rPr>
              <w:t>durum</w:t>
            </w:r>
            <w:proofErr w:type="spellEnd"/>
            <w:r w:rsidRPr="00B5633F">
              <w:rPr>
                <w:rFonts w:ascii="Tahoma" w:hAnsi="Tahoma" w:cs="Tahoma"/>
                <w:bCs/>
                <w:sz w:val="18"/>
                <w:szCs w:val="18"/>
              </w:rPr>
              <w:t xml:space="preserve">. </w:t>
            </w:r>
          </w:p>
        </w:tc>
        <w:tc>
          <w:tcPr>
            <w:tcW w:w="841" w:type="dxa"/>
            <w:tcBorders>
              <w:left w:val="single" w:sz="4" w:space="0" w:color="000000"/>
              <w:bottom w:val="single" w:sz="4" w:space="0" w:color="000000"/>
            </w:tcBorders>
            <w:vAlign w:val="center"/>
          </w:tcPr>
          <w:p w14:paraId="6CB617A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1572B919" w14:textId="77C404FE"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700</w:t>
            </w:r>
          </w:p>
        </w:tc>
      </w:tr>
      <w:tr w:rsidR="00B5633F" w:rsidRPr="00B5633F" w14:paraId="6EAF0214"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74536C3A"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3F6BE388"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Makaron Nitki </w:t>
            </w:r>
          </w:p>
          <w:p w14:paraId="2904B8F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4- jajeczny</w:t>
            </w:r>
          </w:p>
          <w:p w14:paraId="3539A0EC"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250 g</w:t>
            </w:r>
          </w:p>
          <w:p w14:paraId="7EDF3D7F"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Skład: mąka pszenna makaronowa, </w:t>
            </w:r>
            <w:proofErr w:type="spellStart"/>
            <w:r w:rsidRPr="00B5633F">
              <w:rPr>
                <w:rFonts w:ascii="Tahoma" w:hAnsi="Tahoma" w:cs="Tahoma"/>
                <w:bCs/>
                <w:sz w:val="18"/>
                <w:szCs w:val="18"/>
              </w:rPr>
              <w:t>semolina</w:t>
            </w:r>
            <w:proofErr w:type="spellEnd"/>
            <w:r w:rsidRPr="00B5633F">
              <w:rPr>
                <w:rFonts w:ascii="Tahoma" w:hAnsi="Tahoma" w:cs="Tahoma"/>
                <w:bCs/>
                <w:sz w:val="18"/>
                <w:szCs w:val="18"/>
              </w:rPr>
              <w:t>, 4 jajka / 1 kg</w:t>
            </w:r>
          </w:p>
        </w:tc>
        <w:tc>
          <w:tcPr>
            <w:tcW w:w="841" w:type="dxa"/>
            <w:tcBorders>
              <w:top w:val="single" w:sz="4" w:space="0" w:color="000000"/>
              <w:left w:val="single" w:sz="4" w:space="0" w:color="000000"/>
              <w:bottom w:val="single" w:sz="4" w:space="0" w:color="000000"/>
            </w:tcBorders>
            <w:vAlign w:val="center"/>
          </w:tcPr>
          <w:p w14:paraId="5547211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682A6" w14:textId="3600812E"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380</w:t>
            </w:r>
          </w:p>
        </w:tc>
      </w:tr>
      <w:tr w:rsidR="00B5633F" w:rsidRPr="00B5633F" w14:paraId="376D7E17"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4AEFA90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7357E96"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Makaron Łazanki</w:t>
            </w:r>
          </w:p>
          <w:p w14:paraId="0A462E0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500 g</w:t>
            </w:r>
          </w:p>
          <w:p w14:paraId="4160FE8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Skład: mąka pszenna z pszenicy 2,97durum. </w:t>
            </w:r>
          </w:p>
        </w:tc>
        <w:tc>
          <w:tcPr>
            <w:tcW w:w="841" w:type="dxa"/>
            <w:tcBorders>
              <w:top w:val="single" w:sz="4" w:space="0" w:color="000000"/>
              <w:left w:val="single" w:sz="4" w:space="0" w:color="000000"/>
              <w:bottom w:val="single" w:sz="4" w:space="0" w:color="000000"/>
            </w:tcBorders>
            <w:vAlign w:val="center"/>
          </w:tcPr>
          <w:p w14:paraId="4111C3D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74854323" w14:textId="4C6893C2"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w:t>
            </w:r>
          </w:p>
        </w:tc>
      </w:tr>
      <w:tr w:rsidR="00B5633F" w:rsidRPr="00B5633F" w14:paraId="2B11EDCD" w14:textId="77777777" w:rsidTr="00B41BAE">
        <w:trPr>
          <w:trHeight w:val="274"/>
        </w:trPr>
        <w:tc>
          <w:tcPr>
            <w:tcW w:w="901" w:type="dxa"/>
            <w:tcBorders>
              <w:top w:val="single" w:sz="4" w:space="0" w:color="000000"/>
              <w:left w:val="single" w:sz="4" w:space="0" w:color="000000"/>
              <w:bottom w:val="single" w:sz="4" w:space="0" w:color="000000"/>
            </w:tcBorders>
            <w:vAlign w:val="center"/>
          </w:tcPr>
          <w:p w14:paraId="7E8B133D"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386E1807"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Płatki owsiane</w:t>
            </w:r>
          </w:p>
        </w:tc>
        <w:tc>
          <w:tcPr>
            <w:tcW w:w="841" w:type="dxa"/>
            <w:tcBorders>
              <w:top w:val="single" w:sz="4" w:space="0" w:color="000000"/>
              <w:left w:val="single" w:sz="4" w:space="0" w:color="000000"/>
              <w:bottom w:val="single" w:sz="4" w:space="0" w:color="000000"/>
            </w:tcBorders>
            <w:vAlign w:val="center"/>
          </w:tcPr>
          <w:p w14:paraId="729C8A9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503C0ED5" w14:textId="62F94F58"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130</w:t>
            </w:r>
          </w:p>
        </w:tc>
      </w:tr>
      <w:tr w:rsidR="00B5633F" w:rsidRPr="00B5633F" w14:paraId="22E11706" w14:textId="77777777" w:rsidTr="00B41BAE">
        <w:trPr>
          <w:trHeight w:val="277"/>
        </w:trPr>
        <w:tc>
          <w:tcPr>
            <w:tcW w:w="901" w:type="dxa"/>
            <w:tcBorders>
              <w:left w:val="single" w:sz="4" w:space="0" w:color="000000"/>
              <w:bottom w:val="single" w:sz="4" w:space="0" w:color="000000"/>
            </w:tcBorders>
            <w:vAlign w:val="center"/>
          </w:tcPr>
          <w:p w14:paraId="69DCA4F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0B098B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Kasza gryczana prażona</w:t>
            </w:r>
          </w:p>
        </w:tc>
        <w:tc>
          <w:tcPr>
            <w:tcW w:w="841" w:type="dxa"/>
            <w:tcBorders>
              <w:left w:val="single" w:sz="4" w:space="0" w:color="000000"/>
              <w:bottom w:val="single" w:sz="4" w:space="0" w:color="000000"/>
            </w:tcBorders>
            <w:vAlign w:val="center"/>
          </w:tcPr>
          <w:p w14:paraId="21DFF5F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501D8A6" w14:textId="1165C2F4"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300</w:t>
            </w:r>
          </w:p>
        </w:tc>
      </w:tr>
      <w:tr w:rsidR="00B5633F" w:rsidRPr="00B5633F" w14:paraId="0A7045F3" w14:textId="77777777" w:rsidTr="00B41BAE">
        <w:trPr>
          <w:trHeight w:val="268"/>
        </w:trPr>
        <w:tc>
          <w:tcPr>
            <w:tcW w:w="901" w:type="dxa"/>
            <w:tcBorders>
              <w:left w:val="single" w:sz="4" w:space="0" w:color="000000"/>
              <w:bottom w:val="single" w:sz="4" w:space="0" w:color="000000"/>
            </w:tcBorders>
            <w:vAlign w:val="center"/>
          </w:tcPr>
          <w:p w14:paraId="303CF5E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2DB38082"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Kasza jęczmienna</w:t>
            </w:r>
          </w:p>
        </w:tc>
        <w:tc>
          <w:tcPr>
            <w:tcW w:w="841" w:type="dxa"/>
            <w:tcBorders>
              <w:left w:val="single" w:sz="4" w:space="0" w:color="000000"/>
              <w:bottom w:val="single" w:sz="4" w:space="0" w:color="000000"/>
            </w:tcBorders>
            <w:vAlign w:val="center"/>
          </w:tcPr>
          <w:p w14:paraId="5A55B4E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235F121" w14:textId="07F4D845"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300</w:t>
            </w:r>
          </w:p>
        </w:tc>
      </w:tr>
      <w:tr w:rsidR="00B5633F" w:rsidRPr="00B5633F" w14:paraId="5B22AA3F" w14:textId="77777777" w:rsidTr="00B41BAE">
        <w:trPr>
          <w:trHeight w:val="380"/>
        </w:trPr>
        <w:tc>
          <w:tcPr>
            <w:tcW w:w="901" w:type="dxa"/>
            <w:tcBorders>
              <w:left w:val="single" w:sz="4" w:space="0" w:color="000000"/>
              <w:bottom w:val="single" w:sz="4" w:space="0" w:color="000000"/>
            </w:tcBorders>
            <w:vAlign w:val="center"/>
          </w:tcPr>
          <w:p w14:paraId="10382F4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67A92E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Kasza manna</w:t>
            </w:r>
          </w:p>
          <w:p w14:paraId="3761A4A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1000 g</w:t>
            </w:r>
          </w:p>
        </w:tc>
        <w:tc>
          <w:tcPr>
            <w:tcW w:w="841" w:type="dxa"/>
            <w:tcBorders>
              <w:left w:val="single" w:sz="4" w:space="0" w:color="000000"/>
              <w:bottom w:val="single" w:sz="4" w:space="0" w:color="000000"/>
            </w:tcBorders>
            <w:vAlign w:val="center"/>
          </w:tcPr>
          <w:p w14:paraId="37F61EC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6AECE06" w14:textId="5719896F"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1000</w:t>
            </w:r>
          </w:p>
        </w:tc>
      </w:tr>
      <w:tr w:rsidR="00B5633F" w:rsidRPr="00B5633F" w14:paraId="6860D1F1" w14:textId="77777777" w:rsidTr="00B41BAE">
        <w:trPr>
          <w:trHeight w:val="380"/>
        </w:trPr>
        <w:tc>
          <w:tcPr>
            <w:tcW w:w="901" w:type="dxa"/>
            <w:tcBorders>
              <w:left w:val="single" w:sz="4" w:space="0" w:color="000000"/>
              <w:bottom w:val="single" w:sz="4" w:space="0" w:color="000000"/>
            </w:tcBorders>
            <w:vAlign w:val="center"/>
          </w:tcPr>
          <w:p w14:paraId="5BEA2C92"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41BCB647"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Ryż</w:t>
            </w:r>
          </w:p>
          <w:p w14:paraId="7FA9A871"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1000 g</w:t>
            </w:r>
          </w:p>
        </w:tc>
        <w:tc>
          <w:tcPr>
            <w:tcW w:w="841" w:type="dxa"/>
            <w:tcBorders>
              <w:left w:val="single" w:sz="4" w:space="0" w:color="000000"/>
              <w:bottom w:val="single" w:sz="4" w:space="0" w:color="000000"/>
            </w:tcBorders>
            <w:vAlign w:val="center"/>
          </w:tcPr>
          <w:p w14:paraId="2AAFF16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896484E" w14:textId="09BA5446"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500</w:t>
            </w:r>
          </w:p>
        </w:tc>
      </w:tr>
      <w:tr w:rsidR="00B5633F" w:rsidRPr="00B5633F" w14:paraId="5E511591" w14:textId="77777777" w:rsidTr="00B41BAE">
        <w:trPr>
          <w:trHeight w:val="430"/>
        </w:trPr>
        <w:tc>
          <w:tcPr>
            <w:tcW w:w="901" w:type="dxa"/>
            <w:tcBorders>
              <w:left w:val="single" w:sz="4" w:space="0" w:color="000000"/>
              <w:bottom w:val="single" w:sz="4" w:space="0" w:color="000000"/>
            </w:tcBorders>
            <w:vAlign w:val="center"/>
          </w:tcPr>
          <w:p w14:paraId="6563032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227E0CD9"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Cukier</w:t>
            </w:r>
          </w:p>
          <w:p w14:paraId="58BFB473"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1000 g</w:t>
            </w:r>
          </w:p>
        </w:tc>
        <w:tc>
          <w:tcPr>
            <w:tcW w:w="841" w:type="dxa"/>
            <w:tcBorders>
              <w:left w:val="single" w:sz="4" w:space="0" w:color="000000"/>
              <w:bottom w:val="single" w:sz="4" w:space="0" w:color="000000"/>
            </w:tcBorders>
            <w:vAlign w:val="center"/>
          </w:tcPr>
          <w:p w14:paraId="4D7A94E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5C84021" w14:textId="6A1B814A"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3500</w:t>
            </w:r>
          </w:p>
        </w:tc>
      </w:tr>
      <w:tr w:rsidR="00B5633F" w:rsidRPr="00B5633F" w14:paraId="153261CE" w14:textId="77777777" w:rsidTr="00B41BAE">
        <w:trPr>
          <w:trHeight w:val="380"/>
        </w:trPr>
        <w:tc>
          <w:tcPr>
            <w:tcW w:w="901" w:type="dxa"/>
            <w:tcBorders>
              <w:left w:val="single" w:sz="4" w:space="0" w:color="000000"/>
              <w:bottom w:val="single" w:sz="4" w:space="0" w:color="000000"/>
            </w:tcBorders>
            <w:vAlign w:val="center"/>
          </w:tcPr>
          <w:p w14:paraId="67B544D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3020201D"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Cukier puder</w:t>
            </w:r>
          </w:p>
          <w:p w14:paraId="5B7CD119" w14:textId="4268CA2B"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400-500 g</w:t>
            </w:r>
          </w:p>
        </w:tc>
        <w:tc>
          <w:tcPr>
            <w:tcW w:w="841" w:type="dxa"/>
            <w:tcBorders>
              <w:left w:val="single" w:sz="4" w:space="0" w:color="000000"/>
              <w:bottom w:val="single" w:sz="4" w:space="0" w:color="000000"/>
            </w:tcBorders>
            <w:vAlign w:val="center"/>
          </w:tcPr>
          <w:p w14:paraId="5E6EA0B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51070407" w14:textId="3C3BEA58"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w:t>
            </w:r>
          </w:p>
        </w:tc>
      </w:tr>
      <w:tr w:rsidR="00B5633F" w:rsidRPr="00B5633F" w14:paraId="4D238AEC" w14:textId="77777777" w:rsidTr="00B41BAE">
        <w:trPr>
          <w:trHeight w:val="450"/>
        </w:trPr>
        <w:tc>
          <w:tcPr>
            <w:tcW w:w="901" w:type="dxa"/>
            <w:tcBorders>
              <w:top w:val="single" w:sz="4" w:space="0" w:color="000000"/>
              <w:left w:val="single" w:sz="4" w:space="0" w:color="000000"/>
              <w:bottom w:val="single" w:sz="4" w:space="0" w:color="000000"/>
            </w:tcBorders>
            <w:vAlign w:val="center"/>
          </w:tcPr>
          <w:p w14:paraId="48DEC67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2570D0FF"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 xml:space="preserve">Herbata </w:t>
            </w:r>
            <w:proofErr w:type="spellStart"/>
            <w:r w:rsidRPr="00B5633F">
              <w:rPr>
                <w:rFonts w:ascii="Tahoma" w:hAnsi="Tahoma" w:cs="Tahoma"/>
                <w:bCs/>
                <w:sz w:val="18"/>
                <w:szCs w:val="18"/>
              </w:rPr>
              <w:t>exspresowa</w:t>
            </w:r>
            <w:proofErr w:type="spellEnd"/>
          </w:p>
          <w:p w14:paraId="740E9396"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Zamawiana jednostka miary 50 szt.  w opakowaniu</w:t>
            </w:r>
          </w:p>
        </w:tc>
        <w:tc>
          <w:tcPr>
            <w:tcW w:w="841" w:type="dxa"/>
            <w:tcBorders>
              <w:top w:val="single" w:sz="4" w:space="0" w:color="000000"/>
              <w:left w:val="single" w:sz="4" w:space="0" w:color="000000"/>
              <w:bottom w:val="single" w:sz="4" w:space="0" w:color="000000"/>
            </w:tcBorders>
            <w:vAlign w:val="center"/>
          </w:tcPr>
          <w:p w14:paraId="6E40D03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op.</w:t>
            </w:r>
          </w:p>
        </w:tc>
        <w:tc>
          <w:tcPr>
            <w:tcW w:w="1276" w:type="dxa"/>
            <w:tcBorders>
              <w:top w:val="single" w:sz="4" w:space="0" w:color="000000"/>
              <w:left w:val="single" w:sz="4" w:space="0" w:color="000000"/>
              <w:bottom w:val="single" w:sz="4" w:space="0" w:color="000000"/>
              <w:right w:val="single" w:sz="4" w:space="0" w:color="000000"/>
            </w:tcBorders>
            <w:vAlign w:val="center"/>
          </w:tcPr>
          <w:p w14:paraId="4781799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w:t>
            </w:r>
          </w:p>
        </w:tc>
      </w:tr>
      <w:tr w:rsidR="00B5633F" w:rsidRPr="00B5633F" w14:paraId="6CCFD879" w14:textId="77777777" w:rsidTr="00B41BAE">
        <w:trPr>
          <w:trHeight w:val="375"/>
        </w:trPr>
        <w:tc>
          <w:tcPr>
            <w:tcW w:w="901" w:type="dxa"/>
            <w:tcBorders>
              <w:top w:val="single" w:sz="4" w:space="0" w:color="000000"/>
              <w:left w:val="single" w:sz="4" w:space="0" w:color="000000"/>
              <w:bottom w:val="single" w:sz="4" w:space="0" w:color="000000"/>
            </w:tcBorders>
            <w:vAlign w:val="center"/>
          </w:tcPr>
          <w:p w14:paraId="6795687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9D63456" w14:textId="77777777" w:rsidR="00B5633F" w:rsidRPr="00B5633F" w:rsidRDefault="00B5633F" w:rsidP="00B5633F">
            <w:pPr>
              <w:pStyle w:val="Indeks"/>
              <w:suppressAutoHyphens w:val="0"/>
              <w:snapToGrid w:val="0"/>
              <w:spacing w:line="276" w:lineRule="auto"/>
              <w:rPr>
                <w:rFonts w:ascii="Tahoma" w:hAnsi="Tahoma" w:cs="Tahoma"/>
                <w:bCs/>
                <w:sz w:val="18"/>
                <w:szCs w:val="18"/>
              </w:rPr>
            </w:pPr>
            <w:r w:rsidRPr="00B5633F">
              <w:rPr>
                <w:rFonts w:ascii="Tahoma" w:hAnsi="Tahoma" w:cs="Tahoma"/>
                <w:bCs/>
                <w:sz w:val="18"/>
                <w:szCs w:val="18"/>
              </w:rPr>
              <w:t xml:space="preserve">Herbata </w:t>
            </w:r>
            <w:proofErr w:type="spellStart"/>
            <w:r w:rsidRPr="00B5633F">
              <w:rPr>
                <w:rFonts w:ascii="Tahoma" w:hAnsi="Tahoma" w:cs="Tahoma"/>
                <w:bCs/>
                <w:sz w:val="18"/>
                <w:szCs w:val="18"/>
              </w:rPr>
              <w:t>exspresowa</w:t>
            </w:r>
            <w:proofErr w:type="spellEnd"/>
            <w:r w:rsidRPr="00B5633F">
              <w:rPr>
                <w:rFonts w:ascii="Tahoma" w:hAnsi="Tahoma" w:cs="Tahoma"/>
                <w:bCs/>
                <w:sz w:val="18"/>
                <w:szCs w:val="18"/>
              </w:rPr>
              <w:t xml:space="preserve"> czarna</w:t>
            </w:r>
          </w:p>
          <w:p w14:paraId="59A2B888"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100 szt. w opakowaniu</w:t>
            </w:r>
          </w:p>
        </w:tc>
        <w:tc>
          <w:tcPr>
            <w:tcW w:w="841" w:type="dxa"/>
            <w:tcBorders>
              <w:top w:val="single" w:sz="4" w:space="0" w:color="000000"/>
              <w:left w:val="single" w:sz="4" w:space="0" w:color="000000"/>
              <w:bottom w:val="single" w:sz="4" w:space="0" w:color="000000"/>
            </w:tcBorders>
            <w:vAlign w:val="center"/>
          </w:tcPr>
          <w:p w14:paraId="528E2BD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op.</w:t>
            </w:r>
          </w:p>
        </w:tc>
        <w:tc>
          <w:tcPr>
            <w:tcW w:w="1276" w:type="dxa"/>
            <w:tcBorders>
              <w:top w:val="single" w:sz="4" w:space="0" w:color="000000"/>
              <w:left w:val="single" w:sz="4" w:space="0" w:color="000000"/>
              <w:bottom w:val="single" w:sz="4" w:space="0" w:color="000000"/>
              <w:right w:val="single" w:sz="4" w:space="0" w:color="000000"/>
            </w:tcBorders>
            <w:vAlign w:val="center"/>
          </w:tcPr>
          <w:p w14:paraId="3333FF2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352</w:t>
            </w:r>
          </w:p>
        </w:tc>
      </w:tr>
      <w:tr w:rsidR="00B5633F" w:rsidRPr="00B5633F" w14:paraId="45E184AD" w14:textId="77777777" w:rsidTr="00B41BAE">
        <w:trPr>
          <w:trHeight w:val="201"/>
        </w:trPr>
        <w:tc>
          <w:tcPr>
            <w:tcW w:w="901" w:type="dxa"/>
            <w:tcBorders>
              <w:top w:val="single" w:sz="4" w:space="0" w:color="000000"/>
              <w:left w:val="single" w:sz="4" w:space="0" w:color="000000"/>
              <w:bottom w:val="single" w:sz="4" w:space="0" w:color="000000"/>
            </w:tcBorders>
            <w:vAlign w:val="center"/>
          </w:tcPr>
          <w:p w14:paraId="7CB09656"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D844F2A"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Sucharki</w:t>
            </w:r>
          </w:p>
        </w:tc>
        <w:tc>
          <w:tcPr>
            <w:tcW w:w="841" w:type="dxa"/>
            <w:tcBorders>
              <w:top w:val="single" w:sz="4" w:space="0" w:color="000000"/>
              <w:left w:val="single" w:sz="4" w:space="0" w:color="000000"/>
              <w:bottom w:val="single" w:sz="4" w:space="0" w:color="000000"/>
            </w:tcBorders>
            <w:vAlign w:val="center"/>
          </w:tcPr>
          <w:p w14:paraId="77DDC3B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48642B64" w14:textId="619A127A"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160</w:t>
            </w:r>
          </w:p>
        </w:tc>
      </w:tr>
      <w:tr w:rsidR="00B5633F" w:rsidRPr="00B5633F" w14:paraId="5728C96B" w14:textId="77777777" w:rsidTr="00B41BAE">
        <w:trPr>
          <w:trHeight w:val="219"/>
        </w:trPr>
        <w:tc>
          <w:tcPr>
            <w:tcW w:w="901" w:type="dxa"/>
            <w:tcBorders>
              <w:left w:val="single" w:sz="4" w:space="0" w:color="000000"/>
              <w:bottom w:val="single" w:sz="4" w:space="0" w:color="000000"/>
            </w:tcBorders>
            <w:vAlign w:val="center"/>
          </w:tcPr>
          <w:p w14:paraId="77ABC98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145EEA0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Kleik ryżowy</w:t>
            </w:r>
          </w:p>
        </w:tc>
        <w:tc>
          <w:tcPr>
            <w:tcW w:w="841" w:type="dxa"/>
            <w:tcBorders>
              <w:left w:val="single" w:sz="4" w:space="0" w:color="000000"/>
              <w:bottom w:val="single" w:sz="4" w:space="0" w:color="000000"/>
            </w:tcBorders>
            <w:vAlign w:val="center"/>
          </w:tcPr>
          <w:p w14:paraId="1843F76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3A0B1B72" w14:textId="6EC3AA5C"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120</w:t>
            </w:r>
          </w:p>
        </w:tc>
      </w:tr>
      <w:tr w:rsidR="00B5633F" w:rsidRPr="00B5633F" w14:paraId="6685AC70" w14:textId="77777777" w:rsidTr="00B41BAE">
        <w:trPr>
          <w:trHeight w:val="492"/>
        </w:trPr>
        <w:tc>
          <w:tcPr>
            <w:tcW w:w="901" w:type="dxa"/>
            <w:tcBorders>
              <w:top w:val="single" w:sz="4" w:space="0" w:color="000000"/>
              <w:left w:val="single" w:sz="4" w:space="0" w:color="000000"/>
              <w:bottom w:val="single" w:sz="4" w:space="0" w:color="000000"/>
            </w:tcBorders>
            <w:vAlign w:val="center"/>
          </w:tcPr>
          <w:p w14:paraId="52C3F90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33504EA"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Budyń </w:t>
            </w:r>
          </w:p>
          <w:p w14:paraId="640A6583"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40 g</w:t>
            </w:r>
          </w:p>
          <w:p w14:paraId="7DE550F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Bez sztucznych barwników</w:t>
            </w:r>
          </w:p>
        </w:tc>
        <w:tc>
          <w:tcPr>
            <w:tcW w:w="841" w:type="dxa"/>
            <w:tcBorders>
              <w:top w:val="single" w:sz="4" w:space="0" w:color="000000"/>
              <w:left w:val="single" w:sz="4" w:space="0" w:color="000000"/>
              <w:bottom w:val="single" w:sz="4" w:space="0" w:color="000000"/>
            </w:tcBorders>
            <w:vAlign w:val="center"/>
          </w:tcPr>
          <w:p w14:paraId="61610A8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2DD800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620</w:t>
            </w:r>
          </w:p>
        </w:tc>
      </w:tr>
      <w:tr w:rsidR="00B5633F" w:rsidRPr="00B5633F" w14:paraId="63BD783B" w14:textId="77777777" w:rsidTr="00B41BAE">
        <w:trPr>
          <w:trHeight w:val="433"/>
        </w:trPr>
        <w:tc>
          <w:tcPr>
            <w:tcW w:w="901" w:type="dxa"/>
            <w:tcBorders>
              <w:top w:val="single" w:sz="4" w:space="0" w:color="000000"/>
              <w:left w:val="single" w:sz="4" w:space="0" w:color="000000"/>
              <w:bottom w:val="single" w:sz="4" w:space="0" w:color="000000"/>
            </w:tcBorders>
            <w:vAlign w:val="center"/>
          </w:tcPr>
          <w:p w14:paraId="3135365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1730996"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Cukier waniliowy </w:t>
            </w:r>
          </w:p>
          <w:p w14:paraId="1543B91B"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32 g</w:t>
            </w:r>
          </w:p>
        </w:tc>
        <w:tc>
          <w:tcPr>
            <w:tcW w:w="841" w:type="dxa"/>
            <w:tcBorders>
              <w:top w:val="single" w:sz="4" w:space="0" w:color="000000"/>
              <w:left w:val="single" w:sz="4" w:space="0" w:color="000000"/>
              <w:bottom w:val="single" w:sz="4" w:space="0" w:color="000000"/>
            </w:tcBorders>
            <w:vAlign w:val="center"/>
          </w:tcPr>
          <w:p w14:paraId="6220ECB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2426134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700</w:t>
            </w:r>
          </w:p>
        </w:tc>
      </w:tr>
      <w:tr w:rsidR="00B5633F" w:rsidRPr="00B5633F" w14:paraId="643ACAD2" w14:textId="77777777" w:rsidTr="00B41BAE">
        <w:trPr>
          <w:trHeight w:val="624"/>
        </w:trPr>
        <w:tc>
          <w:tcPr>
            <w:tcW w:w="901" w:type="dxa"/>
            <w:tcBorders>
              <w:top w:val="single" w:sz="4" w:space="0" w:color="000000"/>
              <w:left w:val="single" w:sz="4" w:space="0" w:color="000000"/>
              <w:bottom w:val="single" w:sz="4" w:space="0" w:color="000000"/>
            </w:tcBorders>
            <w:vAlign w:val="center"/>
          </w:tcPr>
          <w:p w14:paraId="76BA648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7B02506"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Galaretka</w:t>
            </w:r>
          </w:p>
          <w:p w14:paraId="6B89532F"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90 g</w:t>
            </w:r>
          </w:p>
          <w:p w14:paraId="0E492385"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Bez sztucznych barwników</w:t>
            </w:r>
          </w:p>
        </w:tc>
        <w:tc>
          <w:tcPr>
            <w:tcW w:w="841" w:type="dxa"/>
            <w:tcBorders>
              <w:top w:val="single" w:sz="4" w:space="0" w:color="000000"/>
              <w:left w:val="single" w:sz="4" w:space="0" w:color="000000"/>
              <w:bottom w:val="single" w:sz="4" w:space="0" w:color="000000"/>
            </w:tcBorders>
            <w:vAlign w:val="center"/>
          </w:tcPr>
          <w:p w14:paraId="26E4591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213AB4E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1513</w:t>
            </w:r>
          </w:p>
        </w:tc>
      </w:tr>
      <w:tr w:rsidR="00B5633F" w:rsidRPr="00B5633F" w14:paraId="02E9CB20" w14:textId="77777777" w:rsidTr="00B41BAE">
        <w:trPr>
          <w:trHeight w:val="762"/>
        </w:trPr>
        <w:tc>
          <w:tcPr>
            <w:tcW w:w="901" w:type="dxa"/>
            <w:tcBorders>
              <w:left w:val="single" w:sz="4" w:space="0" w:color="000000"/>
              <w:bottom w:val="single" w:sz="4" w:space="0" w:color="000000"/>
            </w:tcBorders>
            <w:vAlign w:val="center"/>
          </w:tcPr>
          <w:p w14:paraId="3E83D06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1DDD6E7"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Kakao</w:t>
            </w:r>
          </w:p>
          <w:p w14:paraId="168A489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200 g</w:t>
            </w:r>
          </w:p>
          <w:p w14:paraId="16D0CEC1" w14:textId="7DF6DD76"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Kakao niskotłuszczowe 10-12%.</w:t>
            </w:r>
          </w:p>
        </w:tc>
        <w:tc>
          <w:tcPr>
            <w:tcW w:w="841" w:type="dxa"/>
            <w:tcBorders>
              <w:left w:val="single" w:sz="4" w:space="0" w:color="000000"/>
              <w:bottom w:val="single" w:sz="4" w:space="0" w:color="000000"/>
            </w:tcBorders>
            <w:vAlign w:val="center"/>
          </w:tcPr>
          <w:p w14:paraId="63987B4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BBE69B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w:t>
            </w:r>
          </w:p>
        </w:tc>
      </w:tr>
      <w:tr w:rsidR="00B5633F" w:rsidRPr="00B5633F" w14:paraId="465621F9" w14:textId="77777777" w:rsidTr="00B41BAE">
        <w:trPr>
          <w:trHeight w:val="380"/>
        </w:trPr>
        <w:tc>
          <w:tcPr>
            <w:tcW w:w="901" w:type="dxa"/>
            <w:tcBorders>
              <w:left w:val="single" w:sz="4" w:space="0" w:color="000000"/>
              <w:bottom w:val="single" w:sz="4" w:space="0" w:color="000000"/>
            </w:tcBorders>
            <w:vAlign w:val="center"/>
          </w:tcPr>
          <w:p w14:paraId="5E224F0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53EDFE4"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Ketchup</w:t>
            </w:r>
          </w:p>
          <w:p w14:paraId="38201395"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500 g, 1000 g</w:t>
            </w:r>
          </w:p>
          <w:p w14:paraId="419C083B"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Skład: koncentrat pomidorowy 37%, woda, cukier, ocet, skrobia modyfikowana, sól, regulator kwasowości, przyprawy</w:t>
            </w:r>
          </w:p>
        </w:tc>
        <w:tc>
          <w:tcPr>
            <w:tcW w:w="841" w:type="dxa"/>
            <w:tcBorders>
              <w:left w:val="single" w:sz="4" w:space="0" w:color="000000"/>
              <w:bottom w:val="single" w:sz="4" w:space="0" w:color="000000"/>
            </w:tcBorders>
            <w:vAlign w:val="center"/>
          </w:tcPr>
          <w:p w14:paraId="19F495C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5721CA2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w:t>
            </w:r>
          </w:p>
        </w:tc>
      </w:tr>
      <w:tr w:rsidR="00B5633F" w:rsidRPr="00B5633F" w14:paraId="20B63183" w14:textId="77777777" w:rsidTr="00B41BAE">
        <w:trPr>
          <w:trHeight w:val="380"/>
        </w:trPr>
        <w:tc>
          <w:tcPr>
            <w:tcW w:w="901" w:type="dxa"/>
            <w:tcBorders>
              <w:left w:val="single" w:sz="4" w:space="0" w:color="000000"/>
              <w:bottom w:val="single" w:sz="4" w:space="0" w:color="000000"/>
            </w:tcBorders>
            <w:vAlign w:val="center"/>
          </w:tcPr>
          <w:p w14:paraId="7162306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EE91080"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Kisiel</w:t>
            </w:r>
          </w:p>
          <w:p w14:paraId="2E2AFA3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40 g</w:t>
            </w:r>
          </w:p>
          <w:p w14:paraId="41CD98D2"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Bez sztucznych barwników</w:t>
            </w:r>
          </w:p>
        </w:tc>
        <w:tc>
          <w:tcPr>
            <w:tcW w:w="841" w:type="dxa"/>
            <w:tcBorders>
              <w:left w:val="single" w:sz="4" w:space="0" w:color="000000"/>
              <w:bottom w:val="single" w:sz="4" w:space="0" w:color="000000"/>
            </w:tcBorders>
            <w:vAlign w:val="center"/>
          </w:tcPr>
          <w:p w14:paraId="076C9AC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C7A08F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5379E166"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08964356"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7A1FE6E"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Majonez</w:t>
            </w:r>
          </w:p>
          <w:p w14:paraId="6CAA80AC"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Zamawiana jednostka miary 400 g, 700 g</w:t>
            </w:r>
          </w:p>
          <w:p w14:paraId="6C307D69" w14:textId="2DD5D930"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Skład: olej roślinny, żółtko jaja 6%, musztarda, przyprawy, przeciw utleniacz E 385, regulator kwasowości-kwas cytrynowy. </w:t>
            </w:r>
          </w:p>
        </w:tc>
        <w:tc>
          <w:tcPr>
            <w:tcW w:w="841" w:type="dxa"/>
            <w:tcBorders>
              <w:top w:val="single" w:sz="4" w:space="0" w:color="000000"/>
              <w:left w:val="single" w:sz="4" w:space="0" w:color="000000"/>
              <w:bottom w:val="single" w:sz="4" w:space="0" w:color="000000"/>
            </w:tcBorders>
            <w:vAlign w:val="center"/>
          </w:tcPr>
          <w:p w14:paraId="1B48053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4FC70A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260</w:t>
            </w:r>
          </w:p>
        </w:tc>
      </w:tr>
      <w:tr w:rsidR="00B5633F" w:rsidRPr="00B5633F" w14:paraId="5E7C8CC7"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05C8EB2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7F15278"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Musztarda</w:t>
            </w:r>
          </w:p>
          <w:p w14:paraId="4FF57446"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190g, 900 g</w:t>
            </w:r>
          </w:p>
          <w:p w14:paraId="167A817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Skład : bez konserwantów, woda, gorczyca, ocet, sól, olej roślinny, cukier, błonnik,  przyprawy, regulator kwasowości-kwas cytrynowy</w:t>
            </w:r>
          </w:p>
        </w:tc>
        <w:tc>
          <w:tcPr>
            <w:tcW w:w="841" w:type="dxa"/>
            <w:tcBorders>
              <w:top w:val="single" w:sz="4" w:space="0" w:color="000000"/>
              <w:left w:val="single" w:sz="4" w:space="0" w:color="000000"/>
              <w:bottom w:val="single" w:sz="4" w:space="0" w:color="000000"/>
            </w:tcBorders>
            <w:vAlign w:val="center"/>
          </w:tcPr>
          <w:p w14:paraId="74C66D0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7B509BF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250</w:t>
            </w:r>
          </w:p>
        </w:tc>
      </w:tr>
      <w:tr w:rsidR="00B5633F" w:rsidRPr="00B5633F" w14:paraId="6D16AC23" w14:textId="77777777" w:rsidTr="00B41BAE">
        <w:trPr>
          <w:trHeight w:val="512"/>
        </w:trPr>
        <w:tc>
          <w:tcPr>
            <w:tcW w:w="901" w:type="dxa"/>
            <w:tcBorders>
              <w:top w:val="single" w:sz="4" w:space="0" w:color="000000"/>
              <w:left w:val="single" w:sz="4" w:space="0" w:color="000000"/>
              <w:bottom w:val="single" w:sz="4" w:space="0" w:color="000000"/>
            </w:tcBorders>
            <w:vAlign w:val="center"/>
          </w:tcPr>
          <w:p w14:paraId="6B3188B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65750FD"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Proszek do pieczenia</w:t>
            </w:r>
          </w:p>
          <w:p w14:paraId="3ECAD8D8"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36 g</w:t>
            </w:r>
          </w:p>
        </w:tc>
        <w:tc>
          <w:tcPr>
            <w:tcW w:w="841" w:type="dxa"/>
            <w:tcBorders>
              <w:top w:val="single" w:sz="4" w:space="0" w:color="000000"/>
              <w:left w:val="single" w:sz="4" w:space="0" w:color="000000"/>
              <w:bottom w:val="single" w:sz="4" w:space="0" w:color="000000"/>
            </w:tcBorders>
            <w:vAlign w:val="center"/>
          </w:tcPr>
          <w:p w14:paraId="06EDB5A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85DAF3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w:t>
            </w:r>
          </w:p>
        </w:tc>
      </w:tr>
      <w:tr w:rsidR="00B5633F" w:rsidRPr="00B5633F" w14:paraId="50DD4BE9" w14:textId="77777777" w:rsidTr="00B41BAE">
        <w:trPr>
          <w:trHeight w:val="1124"/>
        </w:trPr>
        <w:tc>
          <w:tcPr>
            <w:tcW w:w="901" w:type="dxa"/>
            <w:tcBorders>
              <w:top w:val="single" w:sz="4" w:space="0" w:color="000000"/>
              <w:left w:val="single" w:sz="4" w:space="0" w:color="000000"/>
              <w:bottom w:val="single" w:sz="4" w:space="0" w:color="000000"/>
            </w:tcBorders>
            <w:vAlign w:val="center"/>
          </w:tcPr>
          <w:p w14:paraId="19D6A38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5A4CC377"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Dżem owocowy</w:t>
            </w:r>
          </w:p>
          <w:p w14:paraId="4DF3A05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280 g, 300 g, 1000 g</w:t>
            </w:r>
          </w:p>
          <w:p w14:paraId="165C24D2"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Skład: owoce, cukier, substancja żelująca- pektyna, zagęstnik - guma </w:t>
            </w:r>
            <w:proofErr w:type="spellStart"/>
            <w:r w:rsidRPr="00B5633F">
              <w:rPr>
                <w:rFonts w:ascii="Tahoma" w:hAnsi="Tahoma" w:cs="Tahoma"/>
                <w:bCs/>
                <w:sz w:val="18"/>
                <w:szCs w:val="18"/>
              </w:rPr>
              <w:t>guar</w:t>
            </w:r>
            <w:proofErr w:type="spellEnd"/>
            <w:r w:rsidRPr="00B5633F">
              <w:rPr>
                <w:rFonts w:ascii="Tahoma" w:hAnsi="Tahoma" w:cs="Tahoma"/>
                <w:bCs/>
                <w:sz w:val="18"/>
                <w:szCs w:val="18"/>
              </w:rPr>
              <w:t>, regulator kwasowości kwas. cytrynowy i cytrynian sodu</w:t>
            </w:r>
          </w:p>
        </w:tc>
        <w:tc>
          <w:tcPr>
            <w:tcW w:w="841" w:type="dxa"/>
            <w:tcBorders>
              <w:top w:val="single" w:sz="4" w:space="0" w:color="000000"/>
              <w:left w:val="single" w:sz="4" w:space="0" w:color="000000"/>
              <w:bottom w:val="single" w:sz="4" w:space="0" w:color="000000"/>
            </w:tcBorders>
            <w:vAlign w:val="center"/>
          </w:tcPr>
          <w:p w14:paraId="67FD4AA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7B24E11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300</w:t>
            </w:r>
          </w:p>
        </w:tc>
      </w:tr>
      <w:tr w:rsidR="00B5633F" w:rsidRPr="00B5633F" w14:paraId="4CB7289F" w14:textId="77777777" w:rsidTr="00B41BAE">
        <w:trPr>
          <w:trHeight w:val="274"/>
        </w:trPr>
        <w:tc>
          <w:tcPr>
            <w:tcW w:w="901" w:type="dxa"/>
            <w:tcBorders>
              <w:left w:val="single" w:sz="4" w:space="0" w:color="000000"/>
              <w:bottom w:val="single" w:sz="4" w:space="0" w:color="000000"/>
            </w:tcBorders>
            <w:vAlign w:val="center"/>
          </w:tcPr>
          <w:p w14:paraId="54B607FA"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65CF5F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Marmolada</w:t>
            </w:r>
          </w:p>
          <w:p w14:paraId="1754A6AD"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600 g, 1000 g</w:t>
            </w:r>
          </w:p>
          <w:p w14:paraId="258AF93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Skład: sporządzono ze 110 g owoców na 100 g produktu</w:t>
            </w:r>
          </w:p>
        </w:tc>
        <w:tc>
          <w:tcPr>
            <w:tcW w:w="841" w:type="dxa"/>
            <w:tcBorders>
              <w:left w:val="single" w:sz="4" w:space="0" w:color="000000"/>
              <w:bottom w:val="single" w:sz="4" w:space="0" w:color="000000"/>
            </w:tcBorders>
            <w:vAlign w:val="center"/>
          </w:tcPr>
          <w:p w14:paraId="5F86851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46ABED3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400</w:t>
            </w:r>
          </w:p>
        </w:tc>
      </w:tr>
      <w:tr w:rsidR="00B5633F" w:rsidRPr="00B5633F" w14:paraId="2D353DD9" w14:textId="77777777" w:rsidTr="00B41BAE">
        <w:trPr>
          <w:trHeight w:val="586"/>
        </w:trPr>
        <w:tc>
          <w:tcPr>
            <w:tcW w:w="901" w:type="dxa"/>
            <w:tcBorders>
              <w:top w:val="single" w:sz="4" w:space="0" w:color="000000"/>
              <w:left w:val="single" w:sz="4" w:space="0" w:color="000000"/>
              <w:bottom w:val="single" w:sz="4" w:space="0" w:color="000000"/>
            </w:tcBorders>
            <w:vAlign w:val="center"/>
          </w:tcPr>
          <w:p w14:paraId="299E41F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37557147"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Miód naturalny</w:t>
            </w:r>
          </w:p>
          <w:p w14:paraId="63E794BF"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1000 g</w:t>
            </w:r>
          </w:p>
        </w:tc>
        <w:tc>
          <w:tcPr>
            <w:tcW w:w="841" w:type="dxa"/>
            <w:tcBorders>
              <w:top w:val="single" w:sz="4" w:space="0" w:color="000000"/>
              <w:left w:val="single" w:sz="4" w:space="0" w:color="000000"/>
              <w:bottom w:val="single" w:sz="4" w:space="0" w:color="000000"/>
            </w:tcBorders>
            <w:vAlign w:val="center"/>
          </w:tcPr>
          <w:p w14:paraId="4642491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77F9D74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400</w:t>
            </w:r>
          </w:p>
          <w:p w14:paraId="46C5CC23" w14:textId="77777777" w:rsidR="00B5633F" w:rsidRPr="00B5633F" w:rsidRDefault="00B5633F" w:rsidP="00B5633F">
            <w:pPr>
              <w:spacing w:line="276" w:lineRule="auto"/>
              <w:jc w:val="center"/>
              <w:rPr>
                <w:rFonts w:ascii="Tahoma" w:hAnsi="Tahoma" w:cs="Tahoma"/>
                <w:bCs/>
                <w:sz w:val="18"/>
                <w:szCs w:val="18"/>
              </w:rPr>
            </w:pPr>
          </w:p>
        </w:tc>
      </w:tr>
      <w:tr w:rsidR="00B5633F" w:rsidRPr="00B5633F" w14:paraId="202EE553" w14:textId="77777777" w:rsidTr="00B41BAE">
        <w:trPr>
          <w:trHeight w:val="380"/>
        </w:trPr>
        <w:tc>
          <w:tcPr>
            <w:tcW w:w="901" w:type="dxa"/>
            <w:tcBorders>
              <w:left w:val="single" w:sz="4" w:space="0" w:color="000000"/>
              <w:bottom w:val="single" w:sz="4" w:space="0" w:color="000000"/>
            </w:tcBorders>
            <w:vAlign w:val="center"/>
          </w:tcPr>
          <w:p w14:paraId="6E926D3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0274F0D0"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Kawa mielona naturalna</w:t>
            </w:r>
          </w:p>
          <w:p w14:paraId="4F948A41" w14:textId="16A7616F"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250 g</w:t>
            </w:r>
          </w:p>
        </w:tc>
        <w:tc>
          <w:tcPr>
            <w:tcW w:w="841" w:type="dxa"/>
            <w:tcBorders>
              <w:left w:val="single" w:sz="4" w:space="0" w:color="000000"/>
              <w:bottom w:val="single" w:sz="4" w:space="0" w:color="000000"/>
            </w:tcBorders>
            <w:vAlign w:val="center"/>
          </w:tcPr>
          <w:p w14:paraId="1088CDC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B4A65C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6E72F37A" w14:textId="77777777" w:rsidTr="00B41BAE">
        <w:trPr>
          <w:trHeight w:val="355"/>
        </w:trPr>
        <w:tc>
          <w:tcPr>
            <w:tcW w:w="901" w:type="dxa"/>
            <w:tcBorders>
              <w:top w:val="single" w:sz="4" w:space="0" w:color="000000"/>
              <w:left w:val="single" w:sz="4" w:space="0" w:color="000000"/>
              <w:bottom w:val="single" w:sz="4" w:space="0" w:color="000000"/>
            </w:tcBorders>
            <w:vAlign w:val="center"/>
          </w:tcPr>
          <w:p w14:paraId="422061D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F555F6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Kawa rozpuszczalna</w:t>
            </w:r>
          </w:p>
          <w:p w14:paraId="3939A90B"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200 g</w:t>
            </w:r>
          </w:p>
        </w:tc>
        <w:tc>
          <w:tcPr>
            <w:tcW w:w="841" w:type="dxa"/>
            <w:tcBorders>
              <w:top w:val="single" w:sz="4" w:space="0" w:color="000000"/>
              <w:left w:val="single" w:sz="4" w:space="0" w:color="000000"/>
              <w:bottom w:val="single" w:sz="4" w:space="0" w:color="000000"/>
            </w:tcBorders>
            <w:vAlign w:val="center"/>
          </w:tcPr>
          <w:p w14:paraId="7416CE8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9FD1DF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6A6641B6"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4AF3875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B9C8798"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Kawa zbożowa</w:t>
            </w:r>
          </w:p>
          <w:p w14:paraId="3F0AD4BF"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500 g</w:t>
            </w:r>
          </w:p>
          <w:p w14:paraId="1D90670D"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Skład: żyto, jęczmień, cykoria, burak-prażone</w:t>
            </w:r>
          </w:p>
        </w:tc>
        <w:tc>
          <w:tcPr>
            <w:tcW w:w="841" w:type="dxa"/>
            <w:tcBorders>
              <w:top w:val="single" w:sz="4" w:space="0" w:color="000000"/>
              <w:left w:val="single" w:sz="4" w:space="0" w:color="000000"/>
              <w:bottom w:val="single" w:sz="4" w:space="0" w:color="000000"/>
            </w:tcBorders>
            <w:vAlign w:val="center"/>
          </w:tcPr>
          <w:p w14:paraId="47CE120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479641C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1DC16785" w14:textId="77777777" w:rsidTr="00B41BAE">
        <w:trPr>
          <w:trHeight w:val="482"/>
        </w:trPr>
        <w:tc>
          <w:tcPr>
            <w:tcW w:w="901" w:type="dxa"/>
            <w:tcBorders>
              <w:top w:val="single" w:sz="4" w:space="0" w:color="000000"/>
              <w:left w:val="single" w:sz="4" w:space="0" w:color="000000"/>
              <w:bottom w:val="single" w:sz="4" w:space="0" w:color="000000"/>
            </w:tcBorders>
            <w:vAlign w:val="center"/>
          </w:tcPr>
          <w:p w14:paraId="6FF3DBD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9451F64"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Soda oczyszczona</w:t>
            </w:r>
          </w:p>
          <w:p w14:paraId="6BD23556"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35 g</w:t>
            </w:r>
          </w:p>
        </w:tc>
        <w:tc>
          <w:tcPr>
            <w:tcW w:w="841" w:type="dxa"/>
            <w:tcBorders>
              <w:top w:val="single" w:sz="4" w:space="0" w:color="000000"/>
              <w:left w:val="single" w:sz="4" w:space="0" w:color="000000"/>
              <w:bottom w:val="single" w:sz="4" w:space="0" w:color="000000"/>
            </w:tcBorders>
            <w:vAlign w:val="center"/>
          </w:tcPr>
          <w:p w14:paraId="7A5527B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2FE2757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25</w:t>
            </w:r>
          </w:p>
        </w:tc>
      </w:tr>
      <w:tr w:rsidR="00B5633F" w:rsidRPr="00B5633F" w14:paraId="2414CC4E"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1FAD148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DF8AC19"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Żelatyna</w:t>
            </w:r>
          </w:p>
          <w:p w14:paraId="57EF11FF"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50 g</w:t>
            </w:r>
          </w:p>
        </w:tc>
        <w:tc>
          <w:tcPr>
            <w:tcW w:w="841" w:type="dxa"/>
            <w:tcBorders>
              <w:top w:val="single" w:sz="4" w:space="0" w:color="000000"/>
              <w:left w:val="single" w:sz="4" w:space="0" w:color="000000"/>
              <w:bottom w:val="single" w:sz="4" w:space="0" w:color="000000"/>
            </w:tcBorders>
            <w:vAlign w:val="center"/>
          </w:tcPr>
          <w:p w14:paraId="0992587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4E58146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700</w:t>
            </w:r>
          </w:p>
        </w:tc>
      </w:tr>
      <w:tr w:rsidR="00B5633F" w:rsidRPr="00B5633F" w14:paraId="1B7C5927" w14:textId="77777777" w:rsidTr="00B41BAE">
        <w:trPr>
          <w:trHeight w:val="380"/>
        </w:trPr>
        <w:tc>
          <w:tcPr>
            <w:tcW w:w="901" w:type="dxa"/>
            <w:tcBorders>
              <w:left w:val="single" w:sz="4" w:space="0" w:color="000000"/>
              <w:bottom w:val="single" w:sz="4" w:space="0" w:color="000000"/>
            </w:tcBorders>
            <w:vAlign w:val="center"/>
          </w:tcPr>
          <w:p w14:paraId="4CEE87FA"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75E37223"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Pieprz naturalny</w:t>
            </w:r>
          </w:p>
          <w:p w14:paraId="319E8D4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20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2A9E60E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8F8CA7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500</w:t>
            </w:r>
          </w:p>
        </w:tc>
      </w:tr>
      <w:tr w:rsidR="00B5633F" w:rsidRPr="00B5633F" w14:paraId="66E29250"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0C74F4C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DE028D2"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Papryka mielona słodka</w:t>
            </w:r>
          </w:p>
          <w:p w14:paraId="3F25CD84" w14:textId="5CF88E64" w:rsidR="00B5633F" w:rsidRPr="00B5633F" w:rsidRDefault="00B5633F" w:rsidP="00B5633F">
            <w:pPr>
              <w:pStyle w:val="Lista"/>
              <w:suppressAutoHyphens w:val="0"/>
              <w:snapToGrid w:val="0"/>
              <w:spacing w:line="276" w:lineRule="auto"/>
              <w:rPr>
                <w:rFonts w:ascii="Tahoma" w:hAnsi="Tahoma"/>
                <w:b w:val="0"/>
                <w:color w:val="000000"/>
                <w:sz w:val="18"/>
                <w:szCs w:val="18"/>
              </w:rPr>
            </w:pPr>
            <w:r w:rsidRPr="00B5633F">
              <w:rPr>
                <w:rFonts w:ascii="Tahoma" w:hAnsi="Tahoma"/>
                <w:b w:val="0"/>
                <w:sz w:val="18"/>
                <w:szCs w:val="18"/>
              </w:rPr>
              <w:t xml:space="preserve">Zamawiana jednostka miary 20 g </w:t>
            </w:r>
            <w:r w:rsidRPr="00B5633F">
              <w:rPr>
                <w:rFonts w:ascii="Tahoma" w:hAnsi="Tahoma"/>
                <w:b w:val="0"/>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284A266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3FB03B5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1000</w:t>
            </w:r>
          </w:p>
        </w:tc>
      </w:tr>
      <w:tr w:rsidR="00B5633F" w:rsidRPr="00B5633F" w14:paraId="711308C1"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1D13E8F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FDE41A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Bazylia</w:t>
            </w:r>
          </w:p>
          <w:p w14:paraId="2C885970"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8 g </w:t>
            </w:r>
            <w:r w:rsidRPr="00B5633F">
              <w:rPr>
                <w:rFonts w:ascii="Tahoma" w:hAnsi="Tahoma"/>
                <w:b w:val="0"/>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05DBEE0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146B82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115</w:t>
            </w:r>
          </w:p>
        </w:tc>
      </w:tr>
      <w:tr w:rsidR="00B5633F" w:rsidRPr="00B5633F" w14:paraId="3A6F7591" w14:textId="77777777" w:rsidTr="00B41BAE">
        <w:trPr>
          <w:trHeight w:val="122"/>
        </w:trPr>
        <w:tc>
          <w:tcPr>
            <w:tcW w:w="901" w:type="dxa"/>
            <w:tcBorders>
              <w:left w:val="single" w:sz="4" w:space="0" w:color="000000"/>
              <w:bottom w:val="single" w:sz="4" w:space="0" w:color="000000"/>
            </w:tcBorders>
            <w:vAlign w:val="center"/>
          </w:tcPr>
          <w:p w14:paraId="0243BF7D"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7C15DD1F"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Gałka muszkatołowa</w:t>
            </w:r>
          </w:p>
          <w:p w14:paraId="6DD0EFBD"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15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038A11C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2D903B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6E832797" w14:textId="77777777" w:rsidTr="00B41BAE">
        <w:trPr>
          <w:trHeight w:val="380"/>
        </w:trPr>
        <w:tc>
          <w:tcPr>
            <w:tcW w:w="901" w:type="dxa"/>
            <w:tcBorders>
              <w:left w:val="single" w:sz="4" w:space="0" w:color="000000"/>
              <w:bottom w:val="single" w:sz="4" w:space="0" w:color="000000"/>
            </w:tcBorders>
            <w:vAlign w:val="center"/>
          </w:tcPr>
          <w:p w14:paraId="60FE147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0E63FC7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Imbir</w:t>
            </w:r>
          </w:p>
          <w:p w14:paraId="2CD81B0C"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20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7992645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020344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486483A4"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3892BFD9"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0D6B096"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Kminek</w:t>
            </w:r>
          </w:p>
          <w:p w14:paraId="774152A4"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20 g </w:t>
            </w:r>
            <w:r w:rsidRPr="00B5633F">
              <w:rPr>
                <w:rFonts w:ascii="Tahoma" w:hAnsi="Tahoma"/>
                <w:b w:val="0"/>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200C4A0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27FB58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02BD3CF8" w14:textId="77777777" w:rsidTr="00B41BAE">
        <w:trPr>
          <w:trHeight w:val="380"/>
        </w:trPr>
        <w:tc>
          <w:tcPr>
            <w:tcW w:w="901" w:type="dxa"/>
            <w:tcBorders>
              <w:left w:val="single" w:sz="4" w:space="0" w:color="000000"/>
              <w:bottom w:val="single" w:sz="4" w:space="0" w:color="000000"/>
            </w:tcBorders>
            <w:vAlign w:val="center"/>
          </w:tcPr>
          <w:p w14:paraId="531B04D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4E968DC4"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Liść laurowy</w:t>
            </w:r>
          </w:p>
          <w:p w14:paraId="00C97F3C"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5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4D22CAE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4ACF034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w:t>
            </w:r>
          </w:p>
        </w:tc>
      </w:tr>
      <w:tr w:rsidR="00B5633F" w:rsidRPr="00B5633F" w14:paraId="38F225AD" w14:textId="77777777" w:rsidTr="00B41BAE">
        <w:trPr>
          <w:trHeight w:val="380"/>
        </w:trPr>
        <w:tc>
          <w:tcPr>
            <w:tcW w:w="901" w:type="dxa"/>
            <w:tcBorders>
              <w:left w:val="single" w:sz="4" w:space="0" w:color="000000"/>
              <w:bottom w:val="single" w:sz="4" w:space="0" w:color="000000"/>
            </w:tcBorders>
            <w:vAlign w:val="center"/>
          </w:tcPr>
          <w:p w14:paraId="30D8B3D6"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0477E60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Majeranek</w:t>
            </w:r>
          </w:p>
          <w:p w14:paraId="06BF3C89"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10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7181FF8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2334BAE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5A89C606"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3C9C32D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F565504"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Oregano</w:t>
            </w:r>
          </w:p>
          <w:p w14:paraId="3E08532B"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8 g </w:t>
            </w:r>
            <w:r w:rsidRPr="00B5633F">
              <w:rPr>
                <w:rFonts w:ascii="Tahoma" w:hAnsi="Tahoma"/>
                <w:b w:val="0"/>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606B74D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56EE66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5FD82694"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727EAE6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0F526D9"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Ziele angielskie</w:t>
            </w:r>
          </w:p>
          <w:p w14:paraId="57DFF154"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15 g </w:t>
            </w:r>
            <w:r w:rsidRPr="00B5633F">
              <w:rPr>
                <w:rFonts w:ascii="Tahoma" w:hAnsi="Tahoma"/>
                <w:b w:val="0"/>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4539FA9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5C4F0DF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w:t>
            </w:r>
          </w:p>
        </w:tc>
      </w:tr>
      <w:tr w:rsidR="00B5633F" w:rsidRPr="00B5633F" w14:paraId="6E66EFFB"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024CF82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5DD8915C"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Naturalna przyprawa do potraw</w:t>
            </w:r>
          </w:p>
          <w:p w14:paraId="584D622C"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Zamawiana jednostka miary 150 g  </w:t>
            </w:r>
          </w:p>
          <w:p w14:paraId="144D01CE" w14:textId="050362C0" w:rsidR="00B5633F" w:rsidRPr="00B5633F" w:rsidRDefault="00B5633F" w:rsidP="00B5633F">
            <w:pPr>
              <w:snapToGrid w:val="0"/>
              <w:spacing w:line="276" w:lineRule="auto"/>
              <w:rPr>
                <w:rFonts w:ascii="Tahoma" w:hAnsi="Tahoma" w:cs="Tahoma"/>
                <w:bCs/>
                <w:color w:val="000000"/>
                <w:sz w:val="18"/>
                <w:szCs w:val="18"/>
              </w:rPr>
            </w:pPr>
            <w:r w:rsidRPr="00B5633F">
              <w:rPr>
                <w:rFonts w:ascii="Tahoma" w:hAnsi="Tahoma" w:cs="Tahoma"/>
                <w:bCs/>
                <w:sz w:val="18"/>
                <w:szCs w:val="18"/>
              </w:rPr>
              <w:t xml:space="preserve">Skład: </w:t>
            </w:r>
            <w:r w:rsidRPr="00B5633F">
              <w:rPr>
                <w:rFonts w:ascii="Tahoma" w:hAnsi="Tahoma" w:cs="Tahoma"/>
                <w:bCs/>
                <w:color w:val="000000"/>
                <w:sz w:val="18"/>
                <w:szCs w:val="18"/>
              </w:rPr>
              <w:t>sól, suszone warzywa ok.30% (marchew, pasternak, cebula, ziemniaki,</w:t>
            </w:r>
            <w:r>
              <w:rPr>
                <w:rFonts w:ascii="Tahoma" w:hAnsi="Tahoma" w:cs="Tahoma"/>
                <w:bCs/>
                <w:color w:val="000000"/>
                <w:sz w:val="18"/>
                <w:szCs w:val="18"/>
              </w:rPr>
              <w:t xml:space="preserve"> </w:t>
            </w:r>
            <w:r w:rsidRPr="00B5633F">
              <w:rPr>
                <w:rFonts w:ascii="Tahoma" w:hAnsi="Tahoma" w:cs="Tahoma"/>
                <w:bCs/>
                <w:color w:val="000000"/>
                <w:sz w:val="18"/>
                <w:szCs w:val="18"/>
              </w:rPr>
              <w:t>seler, por, papryka, natka pietruszki, czosnek), cukier, ekstrakt drożdżowy, przyprawy (pieprz czarny, kurkuma, koper)bez sztucznych dodatków, bez dodatku wzmacniaczy smaku, bez dodatku aromatów i barwników.</w:t>
            </w:r>
          </w:p>
        </w:tc>
        <w:tc>
          <w:tcPr>
            <w:tcW w:w="841" w:type="dxa"/>
            <w:tcBorders>
              <w:top w:val="single" w:sz="4" w:space="0" w:color="000000"/>
              <w:left w:val="single" w:sz="4" w:space="0" w:color="000000"/>
              <w:bottom w:val="single" w:sz="4" w:space="0" w:color="000000"/>
            </w:tcBorders>
            <w:vAlign w:val="center"/>
          </w:tcPr>
          <w:p w14:paraId="694B09D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7EC533F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150</w:t>
            </w:r>
          </w:p>
        </w:tc>
      </w:tr>
      <w:tr w:rsidR="00B5633F" w:rsidRPr="00B5633F" w14:paraId="0D9599AB"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7E11500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9378F94"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Przyprawa do zup w płynie</w:t>
            </w:r>
          </w:p>
          <w:p w14:paraId="638C10C8"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960g</w:t>
            </w:r>
          </w:p>
          <w:p w14:paraId="0F6CB7C7"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Skład: woda, </w:t>
            </w:r>
            <w:proofErr w:type="spellStart"/>
            <w:r w:rsidRPr="00B5633F">
              <w:rPr>
                <w:rFonts w:ascii="Tahoma" w:hAnsi="Tahoma" w:cs="Tahoma"/>
                <w:bCs/>
                <w:sz w:val="18"/>
                <w:szCs w:val="18"/>
              </w:rPr>
              <w:t>hydrolizatory</w:t>
            </w:r>
            <w:proofErr w:type="spellEnd"/>
            <w:r w:rsidRPr="00B5633F">
              <w:rPr>
                <w:rFonts w:ascii="Tahoma" w:hAnsi="Tahoma" w:cs="Tahoma"/>
                <w:bCs/>
                <w:sz w:val="18"/>
                <w:szCs w:val="18"/>
              </w:rPr>
              <w:t xml:space="preserve"> białkowe, ekstrakty drożdżowe sól, ocet, cukier, karmel, naturalne dodatki smakowe, </w:t>
            </w:r>
            <w:proofErr w:type="spellStart"/>
            <w:r w:rsidRPr="00B5633F">
              <w:rPr>
                <w:rFonts w:ascii="Tahoma" w:hAnsi="Tahoma" w:cs="Tahoma"/>
                <w:bCs/>
                <w:sz w:val="18"/>
                <w:szCs w:val="18"/>
              </w:rPr>
              <w:t>subst</w:t>
            </w:r>
            <w:proofErr w:type="spellEnd"/>
            <w:r w:rsidRPr="00B5633F">
              <w:rPr>
                <w:rFonts w:ascii="Tahoma" w:hAnsi="Tahoma" w:cs="Tahoma"/>
                <w:bCs/>
                <w:sz w:val="18"/>
                <w:szCs w:val="18"/>
              </w:rPr>
              <w:t>. wzmacniająca smak i zapach.</w:t>
            </w:r>
          </w:p>
        </w:tc>
        <w:tc>
          <w:tcPr>
            <w:tcW w:w="841" w:type="dxa"/>
            <w:tcBorders>
              <w:top w:val="single" w:sz="4" w:space="0" w:color="000000"/>
              <w:left w:val="single" w:sz="4" w:space="0" w:color="000000"/>
              <w:bottom w:val="single" w:sz="4" w:space="0" w:color="000000"/>
            </w:tcBorders>
            <w:vAlign w:val="center"/>
          </w:tcPr>
          <w:p w14:paraId="58D30F1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l</w:t>
            </w:r>
          </w:p>
        </w:tc>
        <w:tc>
          <w:tcPr>
            <w:tcW w:w="1276" w:type="dxa"/>
            <w:tcBorders>
              <w:top w:val="single" w:sz="4" w:space="0" w:color="000000"/>
              <w:left w:val="single" w:sz="4" w:space="0" w:color="000000"/>
              <w:bottom w:val="single" w:sz="4" w:space="0" w:color="000000"/>
              <w:right w:val="single" w:sz="4" w:space="0" w:color="000000"/>
            </w:tcBorders>
            <w:vAlign w:val="center"/>
          </w:tcPr>
          <w:p w14:paraId="33F65E8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500</w:t>
            </w:r>
          </w:p>
        </w:tc>
      </w:tr>
      <w:tr w:rsidR="00B5633F" w:rsidRPr="00B5633F" w14:paraId="131B8BE0" w14:textId="77777777" w:rsidTr="00B41BAE">
        <w:trPr>
          <w:trHeight w:val="446"/>
        </w:trPr>
        <w:tc>
          <w:tcPr>
            <w:tcW w:w="901" w:type="dxa"/>
            <w:tcBorders>
              <w:top w:val="single" w:sz="4" w:space="0" w:color="000000"/>
              <w:left w:val="single" w:sz="4" w:space="0" w:color="000000"/>
              <w:bottom w:val="single" w:sz="4" w:space="0" w:color="000000"/>
            </w:tcBorders>
            <w:vAlign w:val="center"/>
          </w:tcPr>
          <w:p w14:paraId="3F34FE2D"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F07E201"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Ocet spirytusowy</w:t>
            </w:r>
          </w:p>
          <w:p w14:paraId="7FE2890E" w14:textId="329E7BE2"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500 ml</w:t>
            </w:r>
          </w:p>
        </w:tc>
        <w:tc>
          <w:tcPr>
            <w:tcW w:w="841" w:type="dxa"/>
            <w:tcBorders>
              <w:left w:val="single" w:sz="4" w:space="0" w:color="000000"/>
              <w:bottom w:val="single" w:sz="4" w:space="0" w:color="000000"/>
            </w:tcBorders>
            <w:vAlign w:val="center"/>
          </w:tcPr>
          <w:p w14:paraId="30B0ECC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l</w:t>
            </w:r>
          </w:p>
        </w:tc>
        <w:tc>
          <w:tcPr>
            <w:tcW w:w="1276" w:type="dxa"/>
            <w:tcBorders>
              <w:top w:val="single" w:sz="4" w:space="0" w:color="000000"/>
              <w:left w:val="single" w:sz="4" w:space="0" w:color="000000"/>
              <w:bottom w:val="single" w:sz="4" w:space="0" w:color="000000"/>
              <w:right w:val="single" w:sz="4" w:space="0" w:color="000000"/>
            </w:tcBorders>
            <w:vAlign w:val="center"/>
          </w:tcPr>
          <w:p w14:paraId="0E77559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64983FF1" w14:textId="77777777" w:rsidTr="00B41BAE">
        <w:trPr>
          <w:trHeight w:val="510"/>
        </w:trPr>
        <w:tc>
          <w:tcPr>
            <w:tcW w:w="901" w:type="dxa"/>
            <w:tcBorders>
              <w:left w:val="single" w:sz="4" w:space="0" w:color="000000"/>
              <w:bottom w:val="single" w:sz="4" w:space="0" w:color="000000"/>
            </w:tcBorders>
            <w:vAlign w:val="center"/>
          </w:tcPr>
          <w:p w14:paraId="22D1DA2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7ABED53"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Ocet jabłkowy 6%</w:t>
            </w:r>
          </w:p>
          <w:p w14:paraId="49BC887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500 ml</w:t>
            </w:r>
          </w:p>
        </w:tc>
        <w:tc>
          <w:tcPr>
            <w:tcW w:w="841" w:type="dxa"/>
            <w:tcBorders>
              <w:left w:val="single" w:sz="4" w:space="0" w:color="000000"/>
              <w:bottom w:val="single" w:sz="4" w:space="0" w:color="000000"/>
            </w:tcBorders>
            <w:vAlign w:val="center"/>
          </w:tcPr>
          <w:p w14:paraId="60CBBB4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l</w:t>
            </w:r>
          </w:p>
        </w:tc>
        <w:tc>
          <w:tcPr>
            <w:tcW w:w="1276" w:type="dxa"/>
            <w:tcBorders>
              <w:top w:val="single" w:sz="4" w:space="0" w:color="000000"/>
              <w:left w:val="single" w:sz="4" w:space="0" w:color="000000"/>
              <w:bottom w:val="single" w:sz="4" w:space="0" w:color="000000"/>
              <w:right w:val="single" w:sz="4" w:space="0" w:color="000000"/>
            </w:tcBorders>
            <w:vAlign w:val="center"/>
          </w:tcPr>
          <w:p w14:paraId="02DC9DA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13791EB0"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3FD9F69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27D4E66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Cynamon</w:t>
            </w:r>
          </w:p>
          <w:p w14:paraId="2D96D894"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20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0EFF683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774E575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80</w:t>
            </w:r>
          </w:p>
        </w:tc>
      </w:tr>
      <w:tr w:rsidR="00B5633F" w:rsidRPr="00B5633F" w14:paraId="2975FEE4"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289B127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01F3DFC"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Kwasek cytrynowy</w:t>
            </w:r>
          </w:p>
          <w:p w14:paraId="2999CA95"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20 g</w:t>
            </w:r>
          </w:p>
        </w:tc>
        <w:tc>
          <w:tcPr>
            <w:tcW w:w="841" w:type="dxa"/>
            <w:tcBorders>
              <w:top w:val="single" w:sz="4" w:space="0" w:color="000000"/>
              <w:left w:val="single" w:sz="4" w:space="0" w:color="000000"/>
              <w:bottom w:val="single" w:sz="4" w:space="0" w:color="000000"/>
            </w:tcBorders>
            <w:vAlign w:val="center"/>
          </w:tcPr>
          <w:p w14:paraId="0BFD8E6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94C917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60</w:t>
            </w:r>
          </w:p>
        </w:tc>
      </w:tr>
      <w:tr w:rsidR="00B5633F" w:rsidRPr="00B5633F" w14:paraId="20E1555E" w14:textId="77777777" w:rsidTr="00B41BAE">
        <w:trPr>
          <w:trHeight w:val="249"/>
        </w:trPr>
        <w:tc>
          <w:tcPr>
            <w:tcW w:w="901" w:type="dxa"/>
            <w:tcBorders>
              <w:left w:val="single" w:sz="4" w:space="0" w:color="000000"/>
              <w:bottom w:val="single" w:sz="4" w:space="0" w:color="000000"/>
            </w:tcBorders>
            <w:vAlign w:val="center"/>
          </w:tcPr>
          <w:p w14:paraId="2EC0373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1F11F56C"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Sól kuchenna</w:t>
            </w:r>
          </w:p>
        </w:tc>
        <w:tc>
          <w:tcPr>
            <w:tcW w:w="841" w:type="dxa"/>
            <w:tcBorders>
              <w:left w:val="single" w:sz="4" w:space="0" w:color="000000"/>
              <w:bottom w:val="single" w:sz="4" w:space="0" w:color="000000"/>
            </w:tcBorders>
            <w:vAlign w:val="center"/>
          </w:tcPr>
          <w:p w14:paraId="0F00E09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FB3D43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800</w:t>
            </w:r>
          </w:p>
        </w:tc>
      </w:tr>
      <w:tr w:rsidR="00B5633F" w:rsidRPr="00B5633F" w14:paraId="44A4EDBB"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7F94B5A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7091ACA"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Koncentrat pomidorowy 30%</w:t>
            </w:r>
          </w:p>
          <w:p w14:paraId="0355728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200 g, 1000 g</w:t>
            </w:r>
          </w:p>
          <w:p w14:paraId="00167E68"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Skład: bez konserwantów, bez tłuszczu, bez laktozy, bez cukru</w:t>
            </w:r>
          </w:p>
        </w:tc>
        <w:tc>
          <w:tcPr>
            <w:tcW w:w="841" w:type="dxa"/>
            <w:tcBorders>
              <w:top w:val="single" w:sz="4" w:space="0" w:color="000000"/>
              <w:left w:val="single" w:sz="4" w:space="0" w:color="000000"/>
              <w:bottom w:val="single" w:sz="4" w:space="0" w:color="000000"/>
            </w:tcBorders>
            <w:vAlign w:val="center"/>
          </w:tcPr>
          <w:p w14:paraId="79FC107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5610269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300</w:t>
            </w:r>
          </w:p>
        </w:tc>
      </w:tr>
      <w:tr w:rsidR="00B5633F" w:rsidRPr="00B5633F" w14:paraId="5DF83E02"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0641035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729E35F" w14:textId="77777777"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Barszcz – koncentrat z buraków ćwikłowych</w:t>
            </w:r>
          </w:p>
          <w:p w14:paraId="6D0460E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300 ml</w:t>
            </w:r>
          </w:p>
          <w:p w14:paraId="11CDB174" w14:textId="53807BE8"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Skład: bez konserwantów, sok z buraków ćwikłowych, sól, kwas cytrynowy, przyprawy</w:t>
            </w:r>
          </w:p>
        </w:tc>
        <w:tc>
          <w:tcPr>
            <w:tcW w:w="841" w:type="dxa"/>
            <w:tcBorders>
              <w:top w:val="single" w:sz="4" w:space="0" w:color="000000"/>
              <w:left w:val="single" w:sz="4" w:space="0" w:color="000000"/>
              <w:bottom w:val="single" w:sz="4" w:space="0" w:color="000000"/>
            </w:tcBorders>
            <w:vAlign w:val="center"/>
          </w:tcPr>
          <w:p w14:paraId="1B1D65F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l</w:t>
            </w:r>
          </w:p>
        </w:tc>
        <w:tc>
          <w:tcPr>
            <w:tcW w:w="1276" w:type="dxa"/>
            <w:tcBorders>
              <w:top w:val="single" w:sz="4" w:space="0" w:color="000000"/>
              <w:left w:val="single" w:sz="4" w:space="0" w:color="000000"/>
              <w:bottom w:val="single" w:sz="4" w:space="0" w:color="000000"/>
              <w:right w:val="single" w:sz="4" w:space="0" w:color="000000"/>
            </w:tcBorders>
            <w:vAlign w:val="center"/>
          </w:tcPr>
          <w:p w14:paraId="51DE734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6981F0F1"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176FB1D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33053F4C" w14:textId="77777777" w:rsidR="00B5633F" w:rsidRPr="00B5633F" w:rsidRDefault="00B5633F" w:rsidP="00B5633F">
            <w:pPr>
              <w:snapToGrid w:val="0"/>
              <w:spacing w:line="276" w:lineRule="auto"/>
              <w:rPr>
                <w:rFonts w:ascii="Tahoma" w:hAnsi="Tahoma" w:cs="Tahoma"/>
                <w:bCs/>
                <w:color w:val="000000"/>
                <w:sz w:val="18"/>
                <w:szCs w:val="18"/>
              </w:rPr>
            </w:pPr>
            <w:r w:rsidRPr="00B5633F">
              <w:rPr>
                <w:rFonts w:ascii="Tahoma" w:hAnsi="Tahoma" w:cs="Tahoma"/>
                <w:bCs/>
                <w:sz w:val="18"/>
                <w:szCs w:val="18"/>
              </w:rPr>
              <w:t>Kostka drobiowa naturalna</w:t>
            </w:r>
          </w:p>
          <w:p w14:paraId="6B5A0C1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sól, cukier trzcinowy, suszone warzywa13,5% (cebula 5%,</w:t>
            </w:r>
            <w:r w:rsidRPr="00B5633F">
              <w:rPr>
                <w:rStyle w:val="Pogrubienie"/>
                <w:rFonts w:ascii="Tahoma" w:hAnsi="Tahoma" w:cs="Tahoma"/>
                <w:b w:val="0"/>
                <w:color w:val="000000"/>
                <w:sz w:val="18"/>
                <w:szCs w:val="18"/>
              </w:rPr>
              <w:t>seler</w:t>
            </w:r>
            <w:r w:rsidRPr="00B5633F">
              <w:rPr>
                <w:rFonts w:ascii="Tahoma" w:hAnsi="Tahoma" w:cs="Tahoma"/>
                <w:bCs/>
                <w:color w:val="000000"/>
                <w:sz w:val="18"/>
                <w:szCs w:val="18"/>
              </w:rPr>
              <w:t xml:space="preserve"> 5%, marchew 3,2%, pietruszka0,3%), skrobia kukurydziana, olej słonecznikowy, ekstrakt z drożdży, przyprawy </w:t>
            </w:r>
          </w:p>
          <w:p w14:paraId="788DD09F" w14:textId="031E4DCD"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10 kostek w opakowaniu</w:t>
            </w:r>
          </w:p>
        </w:tc>
        <w:tc>
          <w:tcPr>
            <w:tcW w:w="841" w:type="dxa"/>
            <w:tcBorders>
              <w:top w:val="single" w:sz="4" w:space="0" w:color="000000"/>
              <w:left w:val="single" w:sz="4" w:space="0" w:color="000000"/>
              <w:bottom w:val="single" w:sz="4" w:space="0" w:color="000000"/>
            </w:tcBorders>
            <w:vAlign w:val="center"/>
          </w:tcPr>
          <w:p w14:paraId="73896C0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op.</w:t>
            </w:r>
          </w:p>
        </w:tc>
        <w:tc>
          <w:tcPr>
            <w:tcW w:w="1276" w:type="dxa"/>
            <w:tcBorders>
              <w:top w:val="single" w:sz="4" w:space="0" w:color="000000"/>
              <w:left w:val="single" w:sz="4" w:space="0" w:color="000000"/>
              <w:bottom w:val="single" w:sz="4" w:space="0" w:color="000000"/>
              <w:right w:val="single" w:sz="4" w:space="0" w:color="000000"/>
            </w:tcBorders>
            <w:vAlign w:val="center"/>
          </w:tcPr>
          <w:p w14:paraId="7A033E8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w:t>
            </w:r>
          </w:p>
        </w:tc>
      </w:tr>
      <w:tr w:rsidR="00B5633F" w:rsidRPr="00B5633F" w14:paraId="6EA76280"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39054729"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A87C22B" w14:textId="77777777" w:rsidR="00B5633F" w:rsidRPr="00B5633F" w:rsidRDefault="00B5633F" w:rsidP="00B5633F">
            <w:pPr>
              <w:snapToGrid w:val="0"/>
              <w:spacing w:line="276" w:lineRule="auto"/>
              <w:rPr>
                <w:rFonts w:ascii="Tahoma" w:hAnsi="Tahoma" w:cs="Tahoma"/>
                <w:bCs/>
                <w:color w:val="000000"/>
                <w:sz w:val="18"/>
                <w:szCs w:val="18"/>
              </w:rPr>
            </w:pPr>
            <w:r w:rsidRPr="00B5633F">
              <w:rPr>
                <w:rFonts w:ascii="Tahoma" w:hAnsi="Tahoma" w:cs="Tahoma"/>
                <w:bCs/>
                <w:sz w:val="18"/>
                <w:szCs w:val="18"/>
              </w:rPr>
              <w:t>Kostka wołowa naturalna</w:t>
            </w:r>
          </w:p>
          <w:p w14:paraId="6530B007"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sól, cukier trzcinowy, suszone warzywa13,5% (cebula 5%,</w:t>
            </w:r>
            <w:r w:rsidRPr="00B5633F">
              <w:rPr>
                <w:rStyle w:val="Pogrubienie"/>
                <w:rFonts w:ascii="Tahoma" w:hAnsi="Tahoma" w:cs="Tahoma"/>
                <w:b w:val="0"/>
                <w:color w:val="000000"/>
                <w:sz w:val="18"/>
                <w:szCs w:val="18"/>
              </w:rPr>
              <w:t>seler</w:t>
            </w:r>
            <w:r w:rsidRPr="00B5633F">
              <w:rPr>
                <w:rFonts w:ascii="Tahoma" w:hAnsi="Tahoma" w:cs="Tahoma"/>
                <w:bCs/>
                <w:color w:val="000000"/>
                <w:sz w:val="18"/>
                <w:szCs w:val="18"/>
              </w:rPr>
              <w:t xml:space="preserve"> 5%, marchew 3,2%, pietruszka0,3%), skrobia kukurydziana, olej słonecznikowy, ekstrakt z drożdży, przyprawy </w:t>
            </w:r>
          </w:p>
          <w:p w14:paraId="17DDF687"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10 kostek w opakowaniu</w:t>
            </w:r>
          </w:p>
        </w:tc>
        <w:tc>
          <w:tcPr>
            <w:tcW w:w="841" w:type="dxa"/>
            <w:tcBorders>
              <w:top w:val="single" w:sz="4" w:space="0" w:color="000000"/>
              <w:left w:val="single" w:sz="4" w:space="0" w:color="000000"/>
              <w:bottom w:val="single" w:sz="4" w:space="0" w:color="000000"/>
            </w:tcBorders>
            <w:vAlign w:val="center"/>
          </w:tcPr>
          <w:p w14:paraId="394767C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op.</w:t>
            </w:r>
          </w:p>
        </w:tc>
        <w:tc>
          <w:tcPr>
            <w:tcW w:w="1276" w:type="dxa"/>
            <w:tcBorders>
              <w:top w:val="single" w:sz="4" w:space="0" w:color="000000"/>
              <w:left w:val="single" w:sz="4" w:space="0" w:color="000000"/>
              <w:bottom w:val="single" w:sz="4" w:space="0" w:color="000000"/>
              <w:right w:val="single" w:sz="4" w:space="0" w:color="000000"/>
            </w:tcBorders>
            <w:vAlign w:val="center"/>
          </w:tcPr>
          <w:p w14:paraId="0365ACE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w:t>
            </w:r>
          </w:p>
        </w:tc>
      </w:tr>
      <w:tr w:rsidR="00B5633F" w:rsidRPr="00B5633F" w14:paraId="30A4B06E" w14:textId="77777777" w:rsidTr="00B41BAE">
        <w:trPr>
          <w:trHeight w:val="380"/>
        </w:trPr>
        <w:tc>
          <w:tcPr>
            <w:tcW w:w="901" w:type="dxa"/>
            <w:tcBorders>
              <w:left w:val="single" w:sz="4" w:space="0" w:color="000000"/>
              <w:bottom w:val="single" w:sz="4" w:space="0" w:color="000000"/>
            </w:tcBorders>
            <w:vAlign w:val="center"/>
          </w:tcPr>
          <w:p w14:paraId="267AAC02"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4B258498"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Woda mineralna 1,5</w:t>
            </w:r>
          </w:p>
          <w:p w14:paraId="795C9A13"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1500 ml</w:t>
            </w:r>
          </w:p>
          <w:p w14:paraId="708FC974"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Gazowana i niegazowana</w:t>
            </w:r>
          </w:p>
        </w:tc>
        <w:tc>
          <w:tcPr>
            <w:tcW w:w="841" w:type="dxa"/>
            <w:tcBorders>
              <w:left w:val="single" w:sz="4" w:space="0" w:color="000000"/>
              <w:bottom w:val="single" w:sz="4" w:space="0" w:color="000000"/>
            </w:tcBorders>
            <w:vAlign w:val="center"/>
          </w:tcPr>
          <w:p w14:paraId="57305F6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75C8BA6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5000</w:t>
            </w:r>
          </w:p>
        </w:tc>
      </w:tr>
      <w:tr w:rsidR="00B5633F" w:rsidRPr="00B5633F" w14:paraId="483F460C" w14:textId="77777777" w:rsidTr="00B41BAE">
        <w:trPr>
          <w:trHeight w:val="380"/>
        </w:trPr>
        <w:tc>
          <w:tcPr>
            <w:tcW w:w="901" w:type="dxa"/>
            <w:tcBorders>
              <w:left w:val="single" w:sz="4" w:space="0" w:color="000000"/>
              <w:bottom w:val="single" w:sz="4" w:space="0" w:color="000000"/>
            </w:tcBorders>
            <w:vAlign w:val="center"/>
          </w:tcPr>
          <w:p w14:paraId="391134B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42038A1"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Sok owocowo- warzywny</w:t>
            </w:r>
          </w:p>
          <w:p w14:paraId="260B5260" w14:textId="3C9B65C6"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300-330 ml</w:t>
            </w:r>
          </w:p>
        </w:tc>
        <w:tc>
          <w:tcPr>
            <w:tcW w:w="841" w:type="dxa"/>
            <w:tcBorders>
              <w:left w:val="single" w:sz="4" w:space="0" w:color="000000"/>
              <w:bottom w:val="single" w:sz="4" w:space="0" w:color="000000"/>
            </w:tcBorders>
            <w:vAlign w:val="center"/>
          </w:tcPr>
          <w:p w14:paraId="1B63F5E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4DE891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700</w:t>
            </w:r>
          </w:p>
        </w:tc>
      </w:tr>
      <w:tr w:rsidR="00B5633F" w:rsidRPr="00B5633F" w14:paraId="0BC6BF65"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3E6F27C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954F872" w14:textId="77777777" w:rsidR="00B5633F" w:rsidRPr="00B5633F" w:rsidRDefault="00B5633F" w:rsidP="00B5633F">
            <w:pPr>
              <w:pStyle w:val="Indeks"/>
              <w:suppressAutoHyphens w:val="0"/>
              <w:snapToGrid w:val="0"/>
              <w:spacing w:line="276" w:lineRule="auto"/>
              <w:rPr>
                <w:rFonts w:ascii="Tahoma" w:hAnsi="Tahoma" w:cs="Tahoma"/>
                <w:bCs/>
                <w:sz w:val="18"/>
                <w:szCs w:val="18"/>
              </w:rPr>
            </w:pPr>
            <w:r w:rsidRPr="00B5633F">
              <w:rPr>
                <w:rFonts w:ascii="Tahoma" w:hAnsi="Tahoma" w:cs="Tahoma"/>
                <w:bCs/>
                <w:sz w:val="18"/>
                <w:szCs w:val="18"/>
              </w:rPr>
              <w:t>Sok owocowy</w:t>
            </w:r>
          </w:p>
          <w:p w14:paraId="5BCC0561" w14:textId="77777777" w:rsidR="00B5633F" w:rsidRPr="00B5633F" w:rsidRDefault="00B5633F" w:rsidP="00B5633F">
            <w:pPr>
              <w:pStyle w:val="Indeks"/>
              <w:suppressAutoHyphens w:val="0"/>
              <w:snapToGrid w:val="0"/>
              <w:spacing w:line="276" w:lineRule="auto"/>
              <w:rPr>
                <w:rFonts w:ascii="Tahoma" w:hAnsi="Tahoma" w:cs="Tahoma"/>
                <w:bCs/>
                <w:sz w:val="18"/>
                <w:szCs w:val="18"/>
              </w:rPr>
            </w:pPr>
            <w:r w:rsidRPr="00B5633F">
              <w:rPr>
                <w:rFonts w:ascii="Tahoma" w:hAnsi="Tahoma" w:cs="Tahoma"/>
                <w:bCs/>
                <w:sz w:val="18"/>
                <w:szCs w:val="18"/>
              </w:rPr>
              <w:t>(Czarna porzeczka, wieloowocowy, pomarańczowy, jabłkowy)</w:t>
            </w:r>
          </w:p>
          <w:p w14:paraId="3CF73D85" w14:textId="77777777" w:rsidR="00B5633F" w:rsidRPr="00B5633F" w:rsidRDefault="00B5633F" w:rsidP="00B5633F">
            <w:pPr>
              <w:pStyle w:val="Indeks"/>
              <w:suppressAutoHyphens w:val="0"/>
              <w:snapToGrid w:val="0"/>
              <w:spacing w:line="276" w:lineRule="auto"/>
              <w:rPr>
                <w:rFonts w:ascii="Tahoma" w:hAnsi="Tahoma" w:cs="Tahoma"/>
                <w:bCs/>
                <w:sz w:val="18"/>
                <w:szCs w:val="18"/>
              </w:rPr>
            </w:pPr>
            <w:r w:rsidRPr="00B5633F">
              <w:rPr>
                <w:rFonts w:ascii="Tahoma" w:hAnsi="Tahoma" w:cs="Tahoma"/>
                <w:bCs/>
                <w:sz w:val="18"/>
                <w:szCs w:val="18"/>
              </w:rPr>
              <w:t>Pasteryzowany, bez dodatku cukrów, zawierający naturalnie występujące cukry, 100 % soku</w:t>
            </w:r>
          </w:p>
          <w:p w14:paraId="73FFE4A4"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1000 ml</w:t>
            </w:r>
          </w:p>
        </w:tc>
        <w:tc>
          <w:tcPr>
            <w:tcW w:w="841" w:type="dxa"/>
            <w:tcBorders>
              <w:top w:val="single" w:sz="4" w:space="0" w:color="000000"/>
              <w:left w:val="single" w:sz="4" w:space="0" w:color="000000"/>
              <w:bottom w:val="single" w:sz="4" w:space="0" w:color="000000"/>
            </w:tcBorders>
            <w:vAlign w:val="center"/>
          </w:tcPr>
          <w:p w14:paraId="3AF352C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l</w:t>
            </w:r>
          </w:p>
        </w:tc>
        <w:tc>
          <w:tcPr>
            <w:tcW w:w="1276" w:type="dxa"/>
            <w:tcBorders>
              <w:top w:val="single" w:sz="4" w:space="0" w:color="000000"/>
              <w:left w:val="single" w:sz="4" w:space="0" w:color="000000"/>
              <w:bottom w:val="single" w:sz="4" w:space="0" w:color="000000"/>
              <w:right w:val="single" w:sz="4" w:space="0" w:color="000000"/>
            </w:tcBorders>
            <w:vAlign w:val="center"/>
          </w:tcPr>
          <w:p w14:paraId="23BC599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900</w:t>
            </w:r>
          </w:p>
        </w:tc>
      </w:tr>
      <w:tr w:rsidR="00B5633F" w:rsidRPr="00B5633F" w14:paraId="30240204"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62A9339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02E41D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Chrzan tarty</w:t>
            </w:r>
          </w:p>
          <w:p w14:paraId="2686C270" w14:textId="309C2E88"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200 g, 1000 g</w:t>
            </w:r>
          </w:p>
        </w:tc>
        <w:tc>
          <w:tcPr>
            <w:tcW w:w="841" w:type="dxa"/>
            <w:tcBorders>
              <w:top w:val="single" w:sz="4" w:space="0" w:color="000000"/>
              <w:left w:val="single" w:sz="4" w:space="0" w:color="000000"/>
              <w:bottom w:val="single" w:sz="4" w:space="0" w:color="000000"/>
            </w:tcBorders>
            <w:vAlign w:val="center"/>
          </w:tcPr>
          <w:p w14:paraId="1ADE068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52AC1EB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120</w:t>
            </w:r>
          </w:p>
        </w:tc>
      </w:tr>
      <w:tr w:rsidR="00B5633F" w:rsidRPr="00B5633F" w14:paraId="33C36E31"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706E269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CCC936D"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Ogórek konserwowy</w:t>
            </w:r>
          </w:p>
          <w:p w14:paraId="4F02B3E4" w14:textId="72B1DA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900 g</w:t>
            </w:r>
          </w:p>
        </w:tc>
        <w:tc>
          <w:tcPr>
            <w:tcW w:w="841" w:type="dxa"/>
            <w:tcBorders>
              <w:top w:val="single" w:sz="4" w:space="0" w:color="000000"/>
              <w:left w:val="single" w:sz="4" w:space="0" w:color="000000"/>
              <w:bottom w:val="single" w:sz="4" w:space="0" w:color="000000"/>
            </w:tcBorders>
            <w:vAlign w:val="center"/>
          </w:tcPr>
          <w:p w14:paraId="35BBFFF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85804F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310</w:t>
            </w:r>
          </w:p>
        </w:tc>
      </w:tr>
      <w:tr w:rsidR="00B5633F" w:rsidRPr="00B5633F" w14:paraId="03B98679"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6B672E4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06864BD"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Groszek konserwowy</w:t>
            </w:r>
          </w:p>
          <w:p w14:paraId="07DFE3CD" w14:textId="2C16F6E0"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400 g</w:t>
            </w:r>
          </w:p>
        </w:tc>
        <w:tc>
          <w:tcPr>
            <w:tcW w:w="841" w:type="dxa"/>
            <w:tcBorders>
              <w:top w:val="single" w:sz="4" w:space="0" w:color="000000"/>
              <w:left w:val="single" w:sz="4" w:space="0" w:color="000000"/>
              <w:bottom w:val="single" w:sz="4" w:space="0" w:color="000000"/>
            </w:tcBorders>
            <w:vAlign w:val="center"/>
          </w:tcPr>
          <w:p w14:paraId="3332D14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F92F47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200</w:t>
            </w:r>
          </w:p>
        </w:tc>
      </w:tr>
      <w:tr w:rsidR="00B5633F" w:rsidRPr="00B5633F" w14:paraId="71ABFF29" w14:textId="77777777" w:rsidTr="00B41BAE">
        <w:trPr>
          <w:trHeight w:val="380"/>
        </w:trPr>
        <w:tc>
          <w:tcPr>
            <w:tcW w:w="901" w:type="dxa"/>
            <w:tcBorders>
              <w:top w:val="single" w:sz="4" w:space="0" w:color="000000"/>
              <w:left w:val="single" w:sz="4" w:space="0" w:color="000000"/>
              <w:bottom w:val="single" w:sz="4" w:space="0" w:color="000000"/>
            </w:tcBorders>
            <w:vAlign w:val="center"/>
          </w:tcPr>
          <w:p w14:paraId="7F68927D"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9C8D10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Kukurydza konserwowa</w:t>
            </w:r>
          </w:p>
          <w:p w14:paraId="5806D62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400 g</w:t>
            </w:r>
          </w:p>
        </w:tc>
        <w:tc>
          <w:tcPr>
            <w:tcW w:w="841" w:type="dxa"/>
            <w:tcBorders>
              <w:top w:val="single" w:sz="4" w:space="0" w:color="000000"/>
              <w:left w:val="single" w:sz="4" w:space="0" w:color="000000"/>
              <w:bottom w:val="single" w:sz="4" w:space="0" w:color="000000"/>
            </w:tcBorders>
            <w:vAlign w:val="center"/>
          </w:tcPr>
          <w:p w14:paraId="19515D6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178C86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70</w:t>
            </w:r>
          </w:p>
        </w:tc>
      </w:tr>
      <w:tr w:rsidR="00B5633F" w:rsidRPr="00B5633F" w14:paraId="5813EBF4" w14:textId="77777777" w:rsidTr="00B41BAE">
        <w:trPr>
          <w:trHeight w:val="165"/>
        </w:trPr>
        <w:tc>
          <w:tcPr>
            <w:tcW w:w="901" w:type="dxa"/>
            <w:tcBorders>
              <w:left w:val="single" w:sz="4" w:space="0" w:color="000000"/>
              <w:bottom w:val="single" w:sz="4" w:space="0" w:color="000000"/>
            </w:tcBorders>
            <w:vAlign w:val="center"/>
          </w:tcPr>
          <w:p w14:paraId="6E68C47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7C4A22B1" w14:textId="0809BBBB" w:rsidR="00B5633F" w:rsidRPr="00B5633F" w:rsidRDefault="00B5633F" w:rsidP="00B5633F">
            <w:pPr>
              <w:snapToGrid w:val="0"/>
              <w:spacing w:line="276" w:lineRule="auto"/>
              <w:rPr>
                <w:rFonts w:ascii="Tahoma" w:hAnsi="Tahoma" w:cs="Tahoma"/>
                <w:bCs/>
                <w:sz w:val="18"/>
                <w:szCs w:val="18"/>
              </w:rPr>
            </w:pPr>
            <w:proofErr w:type="spellStart"/>
            <w:r w:rsidRPr="00B5633F">
              <w:rPr>
                <w:rFonts w:ascii="Tahoma" w:hAnsi="Tahoma" w:cs="Tahoma"/>
                <w:bCs/>
                <w:sz w:val="18"/>
                <w:szCs w:val="18"/>
              </w:rPr>
              <w:t>Musli</w:t>
            </w:r>
            <w:proofErr w:type="spellEnd"/>
            <w:r w:rsidRPr="00B5633F">
              <w:rPr>
                <w:rFonts w:ascii="Tahoma" w:hAnsi="Tahoma" w:cs="Tahoma"/>
                <w:bCs/>
                <w:sz w:val="18"/>
                <w:szCs w:val="18"/>
              </w:rPr>
              <w:t xml:space="preserve"> owocowe</w:t>
            </w:r>
          </w:p>
        </w:tc>
        <w:tc>
          <w:tcPr>
            <w:tcW w:w="841" w:type="dxa"/>
            <w:tcBorders>
              <w:left w:val="single" w:sz="4" w:space="0" w:color="000000"/>
              <w:bottom w:val="single" w:sz="4" w:space="0" w:color="000000"/>
            </w:tcBorders>
            <w:vAlign w:val="center"/>
          </w:tcPr>
          <w:p w14:paraId="4321EC1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076C12A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55</w:t>
            </w:r>
          </w:p>
        </w:tc>
      </w:tr>
      <w:tr w:rsidR="00B5633F" w:rsidRPr="00B5633F" w14:paraId="416FC25C" w14:textId="77777777" w:rsidTr="00B41BAE">
        <w:trPr>
          <w:trHeight w:val="285"/>
        </w:trPr>
        <w:tc>
          <w:tcPr>
            <w:tcW w:w="901" w:type="dxa"/>
            <w:tcBorders>
              <w:top w:val="single" w:sz="4" w:space="0" w:color="000000"/>
              <w:left w:val="single" w:sz="4" w:space="0" w:color="000000"/>
              <w:bottom w:val="single" w:sz="4" w:space="0" w:color="000000"/>
            </w:tcBorders>
            <w:vAlign w:val="center"/>
          </w:tcPr>
          <w:p w14:paraId="0F4FC95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2EB859E" w14:textId="77777777" w:rsidR="00B5633F" w:rsidRPr="00B5633F" w:rsidRDefault="00B5633F" w:rsidP="00B5633F">
            <w:pPr>
              <w:pStyle w:val="Indeks"/>
              <w:suppressAutoHyphens w:val="0"/>
              <w:snapToGrid w:val="0"/>
              <w:spacing w:line="276" w:lineRule="auto"/>
              <w:rPr>
                <w:rFonts w:ascii="Tahoma" w:hAnsi="Tahoma" w:cs="Tahoma"/>
                <w:bCs/>
                <w:sz w:val="18"/>
                <w:szCs w:val="18"/>
              </w:rPr>
            </w:pPr>
            <w:r w:rsidRPr="00B5633F">
              <w:rPr>
                <w:rFonts w:ascii="Tahoma" w:hAnsi="Tahoma" w:cs="Tahoma"/>
                <w:bCs/>
                <w:sz w:val="18"/>
                <w:szCs w:val="18"/>
              </w:rPr>
              <w:t>Dżem dla diabetyków</w:t>
            </w:r>
          </w:p>
          <w:p w14:paraId="2071B9AB" w14:textId="3E3DBD40"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220-300 g</w:t>
            </w:r>
          </w:p>
        </w:tc>
        <w:tc>
          <w:tcPr>
            <w:tcW w:w="841" w:type="dxa"/>
            <w:tcBorders>
              <w:top w:val="single" w:sz="4" w:space="0" w:color="000000"/>
              <w:left w:val="single" w:sz="4" w:space="0" w:color="000000"/>
              <w:bottom w:val="single" w:sz="4" w:space="0" w:color="000000"/>
            </w:tcBorders>
            <w:vAlign w:val="center"/>
          </w:tcPr>
          <w:p w14:paraId="45ECA29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226B16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0C42F018" w14:textId="77777777" w:rsidTr="00B41BAE">
        <w:trPr>
          <w:trHeight w:val="233"/>
        </w:trPr>
        <w:tc>
          <w:tcPr>
            <w:tcW w:w="901" w:type="dxa"/>
            <w:tcBorders>
              <w:top w:val="single" w:sz="4" w:space="0" w:color="000000"/>
              <w:left w:val="single" w:sz="4" w:space="0" w:color="000000"/>
              <w:bottom w:val="single" w:sz="4" w:space="0" w:color="000000"/>
            </w:tcBorders>
            <w:vAlign w:val="center"/>
          </w:tcPr>
          <w:p w14:paraId="7780216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423BD8B"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Rodzynki</w:t>
            </w:r>
          </w:p>
        </w:tc>
        <w:tc>
          <w:tcPr>
            <w:tcW w:w="841" w:type="dxa"/>
            <w:tcBorders>
              <w:top w:val="single" w:sz="4" w:space="0" w:color="000000"/>
              <w:left w:val="single" w:sz="4" w:space="0" w:color="000000"/>
              <w:bottom w:val="single" w:sz="4" w:space="0" w:color="000000"/>
            </w:tcBorders>
            <w:vAlign w:val="center"/>
          </w:tcPr>
          <w:p w14:paraId="3A2B40E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866D69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w:t>
            </w:r>
          </w:p>
        </w:tc>
      </w:tr>
      <w:tr w:rsidR="00B5633F" w:rsidRPr="00B5633F" w14:paraId="55A945D9" w14:textId="77777777" w:rsidTr="00B41BAE">
        <w:trPr>
          <w:trHeight w:val="251"/>
        </w:trPr>
        <w:tc>
          <w:tcPr>
            <w:tcW w:w="901" w:type="dxa"/>
            <w:tcBorders>
              <w:top w:val="single" w:sz="4" w:space="0" w:color="000000"/>
              <w:left w:val="single" w:sz="4" w:space="0" w:color="000000"/>
              <w:bottom w:val="single" w:sz="4" w:space="0" w:color="000000"/>
            </w:tcBorders>
            <w:vAlign w:val="center"/>
          </w:tcPr>
          <w:p w14:paraId="7F0173A6"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5BEAA93"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Kokos (</w:t>
            </w:r>
            <w:proofErr w:type="spellStart"/>
            <w:r w:rsidRPr="00B5633F">
              <w:rPr>
                <w:rFonts w:ascii="Tahoma" w:hAnsi="Tahoma" w:cs="Tahoma"/>
                <w:bCs/>
                <w:sz w:val="18"/>
                <w:szCs w:val="18"/>
              </w:rPr>
              <w:t>grubowiórkowy</w:t>
            </w:r>
            <w:proofErr w:type="spellEnd"/>
            <w:r w:rsidRPr="00B5633F">
              <w:rPr>
                <w:rFonts w:ascii="Tahoma" w:hAnsi="Tahoma" w:cs="Tahoma"/>
                <w:bCs/>
                <w:sz w:val="18"/>
                <w:szCs w:val="18"/>
              </w:rPr>
              <w:t>)</w:t>
            </w:r>
          </w:p>
        </w:tc>
        <w:tc>
          <w:tcPr>
            <w:tcW w:w="841" w:type="dxa"/>
            <w:tcBorders>
              <w:top w:val="single" w:sz="4" w:space="0" w:color="000000"/>
              <w:left w:val="single" w:sz="4" w:space="0" w:color="000000"/>
              <w:bottom w:val="single" w:sz="4" w:space="0" w:color="000000"/>
            </w:tcBorders>
            <w:vAlign w:val="center"/>
          </w:tcPr>
          <w:p w14:paraId="37760189" w14:textId="6C8A1879"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4525C95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40295FFD" w14:textId="77777777" w:rsidTr="00B41BAE">
        <w:trPr>
          <w:trHeight w:val="127"/>
        </w:trPr>
        <w:tc>
          <w:tcPr>
            <w:tcW w:w="901" w:type="dxa"/>
            <w:tcBorders>
              <w:top w:val="single" w:sz="4" w:space="0" w:color="000000"/>
              <w:left w:val="single" w:sz="4" w:space="0" w:color="000000"/>
              <w:bottom w:val="single" w:sz="4" w:space="0" w:color="000000"/>
            </w:tcBorders>
            <w:vAlign w:val="center"/>
          </w:tcPr>
          <w:p w14:paraId="59E987B9"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392DFDD3"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Morele suszone</w:t>
            </w:r>
          </w:p>
        </w:tc>
        <w:tc>
          <w:tcPr>
            <w:tcW w:w="841" w:type="dxa"/>
            <w:tcBorders>
              <w:top w:val="single" w:sz="4" w:space="0" w:color="000000"/>
              <w:left w:val="single" w:sz="4" w:space="0" w:color="000000"/>
              <w:bottom w:val="single" w:sz="4" w:space="0" w:color="000000"/>
            </w:tcBorders>
            <w:vAlign w:val="center"/>
          </w:tcPr>
          <w:p w14:paraId="346F5B3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F0A7B4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w:t>
            </w:r>
          </w:p>
        </w:tc>
      </w:tr>
      <w:tr w:rsidR="00B5633F" w:rsidRPr="00B5633F" w14:paraId="032EA745" w14:textId="77777777" w:rsidTr="00B41BAE">
        <w:trPr>
          <w:trHeight w:val="173"/>
        </w:trPr>
        <w:tc>
          <w:tcPr>
            <w:tcW w:w="901" w:type="dxa"/>
            <w:tcBorders>
              <w:top w:val="single" w:sz="4" w:space="0" w:color="000000"/>
              <w:left w:val="single" w:sz="4" w:space="0" w:color="000000"/>
              <w:bottom w:val="single" w:sz="4" w:space="0" w:color="000000"/>
            </w:tcBorders>
            <w:vAlign w:val="center"/>
          </w:tcPr>
          <w:p w14:paraId="0E54420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590E093" w14:textId="3C77EFFB"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Ananas konserwowy</w:t>
            </w:r>
          </w:p>
        </w:tc>
        <w:tc>
          <w:tcPr>
            <w:tcW w:w="841" w:type="dxa"/>
            <w:tcBorders>
              <w:top w:val="single" w:sz="4" w:space="0" w:color="000000"/>
              <w:left w:val="single" w:sz="4" w:space="0" w:color="000000"/>
              <w:bottom w:val="single" w:sz="4" w:space="0" w:color="000000"/>
            </w:tcBorders>
            <w:vAlign w:val="center"/>
          </w:tcPr>
          <w:p w14:paraId="5204513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AABFDA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w:t>
            </w:r>
          </w:p>
        </w:tc>
      </w:tr>
      <w:tr w:rsidR="00B5633F" w:rsidRPr="00B5633F" w14:paraId="23E7868C" w14:textId="77777777" w:rsidTr="00B41BAE">
        <w:trPr>
          <w:trHeight w:val="191"/>
        </w:trPr>
        <w:tc>
          <w:tcPr>
            <w:tcW w:w="901" w:type="dxa"/>
            <w:tcBorders>
              <w:top w:val="single" w:sz="4" w:space="0" w:color="000000"/>
              <w:left w:val="single" w:sz="4" w:space="0" w:color="000000"/>
              <w:bottom w:val="single" w:sz="4" w:space="0" w:color="000000"/>
            </w:tcBorders>
            <w:vAlign w:val="center"/>
          </w:tcPr>
          <w:p w14:paraId="2FD3AD0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6A0B5E9"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Brzoskwinia konserwowa</w:t>
            </w:r>
          </w:p>
        </w:tc>
        <w:tc>
          <w:tcPr>
            <w:tcW w:w="841" w:type="dxa"/>
            <w:tcBorders>
              <w:top w:val="single" w:sz="4" w:space="0" w:color="000000"/>
              <w:left w:val="single" w:sz="4" w:space="0" w:color="000000"/>
              <w:bottom w:val="single" w:sz="4" w:space="0" w:color="000000"/>
            </w:tcBorders>
            <w:vAlign w:val="center"/>
          </w:tcPr>
          <w:p w14:paraId="3E6FA57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5C2C207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24</w:t>
            </w:r>
          </w:p>
        </w:tc>
      </w:tr>
      <w:tr w:rsidR="00B5633F" w:rsidRPr="00B5633F" w14:paraId="59DDA315" w14:textId="77777777" w:rsidTr="00B41BAE">
        <w:trPr>
          <w:trHeight w:val="209"/>
        </w:trPr>
        <w:tc>
          <w:tcPr>
            <w:tcW w:w="901" w:type="dxa"/>
            <w:tcBorders>
              <w:top w:val="single" w:sz="4" w:space="0" w:color="000000"/>
              <w:left w:val="single" w:sz="4" w:space="0" w:color="000000"/>
              <w:bottom w:val="single" w:sz="4" w:space="0" w:color="000000"/>
            </w:tcBorders>
            <w:vAlign w:val="center"/>
          </w:tcPr>
          <w:p w14:paraId="04217D9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97B31DB" w14:textId="603E4E4B"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Orzechy włoskie łuskane</w:t>
            </w:r>
          </w:p>
        </w:tc>
        <w:tc>
          <w:tcPr>
            <w:tcW w:w="841" w:type="dxa"/>
            <w:tcBorders>
              <w:top w:val="single" w:sz="4" w:space="0" w:color="000000"/>
              <w:left w:val="single" w:sz="4" w:space="0" w:color="000000"/>
              <w:bottom w:val="single" w:sz="4" w:space="0" w:color="000000"/>
            </w:tcBorders>
            <w:vAlign w:val="center"/>
          </w:tcPr>
          <w:p w14:paraId="5634534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06CD2B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w:t>
            </w:r>
          </w:p>
        </w:tc>
      </w:tr>
      <w:tr w:rsidR="00B5633F" w:rsidRPr="00B5633F" w14:paraId="047BF665" w14:textId="77777777" w:rsidTr="00B41BAE">
        <w:trPr>
          <w:trHeight w:val="227"/>
        </w:trPr>
        <w:tc>
          <w:tcPr>
            <w:tcW w:w="901" w:type="dxa"/>
            <w:tcBorders>
              <w:top w:val="single" w:sz="4" w:space="0" w:color="000000"/>
              <w:left w:val="single" w:sz="4" w:space="0" w:color="000000"/>
              <w:bottom w:val="single" w:sz="4" w:space="0" w:color="000000"/>
            </w:tcBorders>
            <w:vAlign w:val="center"/>
          </w:tcPr>
          <w:p w14:paraId="26C6313A"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1F2F4BE" w14:textId="514E727B"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Migdały luz</w:t>
            </w:r>
          </w:p>
        </w:tc>
        <w:tc>
          <w:tcPr>
            <w:tcW w:w="841" w:type="dxa"/>
            <w:tcBorders>
              <w:top w:val="single" w:sz="4" w:space="0" w:color="000000"/>
              <w:left w:val="single" w:sz="4" w:space="0" w:color="000000"/>
              <w:bottom w:val="single" w:sz="4" w:space="0" w:color="000000"/>
            </w:tcBorders>
            <w:vAlign w:val="center"/>
          </w:tcPr>
          <w:p w14:paraId="10A41DC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03162AF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w:t>
            </w:r>
          </w:p>
        </w:tc>
      </w:tr>
      <w:tr w:rsidR="00B5633F" w:rsidRPr="00B5633F" w14:paraId="43E230B3" w14:textId="77777777" w:rsidTr="00B41BAE">
        <w:trPr>
          <w:trHeight w:val="487"/>
        </w:trPr>
        <w:tc>
          <w:tcPr>
            <w:tcW w:w="901" w:type="dxa"/>
            <w:tcBorders>
              <w:top w:val="single" w:sz="4" w:space="0" w:color="000000"/>
              <w:left w:val="single" w:sz="4" w:space="0" w:color="000000"/>
              <w:bottom w:val="single" w:sz="4" w:space="0" w:color="000000"/>
            </w:tcBorders>
            <w:vAlign w:val="center"/>
          </w:tcPr>
          <w:p w14:paraId="22A822F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27511C09"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 xml:space="preserve">Kompot agrestowy </w:t>
            </w:r>
          </w:p>
          <w:p w14:paraId="29C154FD" w14:textId="498AAD5A"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900 g</w:t>
            </w:r>
          </w:p>
        </w:tc>
        <w:tc>
          <w:tcPr>
            <w:tcW w:w="841" w:type="dxa"/>
            <w:tcBorders>
              <w:top w:val="single" w:sz="4" w:space="0" w:color="000000"/>
              <w:left w:val="single" w:sz="4" w:space="0" w:color="000000"/>
              <w:bottom w:val="single" w:sz="4" w:space="0" w:color="000000"/>
            </w:tcBorders>
            <w:vAlign w:val="center"/>
          </w:tcPr>
          <w:p w14:paraId="78E6256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3036DDA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w:t>
            </w:r>
          </w:p>
        </w:tc>
      </w:tr>
      <w:tr w:rsidR="00B5633F" w:rsidRPr="00B5633F" w14:paraId="5EF4C4C4" w14:textId="77777777" w:rsidTr="00B41BAE">
        <w:trPr>
          <w:trHeight w:val="167"/>
        </w:trPr>
        <w:tc>
          <w:tcPr>
            <w:tcW w:w="901" w:type="dxa"/>
            <w:tcBorders>
              <w:top w:val="single" w:sz="4" w:space="0" w:color="000000"/>
              <w:left w:val="single" w:sz="4" w:space="0" w:color="000000"/>
              <w:bottom w:val="single" w:sz="4" w:space="0" w:color="000000"/>
            </w:tcBorders>
            <w:vAlign w:val="center"/>
          </w:tcPr>
          <w:p w14:paraId="5773257B" w14:textId="77777777" w:rsidR="00B5633F" w:rsidRPr="00B5633F" w:rsidRDefault="00B5633F" w:rsidP="00B5633F">
            <w:pPr>
              <w:widowControl w:val="0"/>
              <w:numPr>
                <w:ilvl w:val="0"/>
                <w:numId w:val="420"/>
              </w:numPr>
              <w:suppressAutoHyphens/>
              <w:snapToGrid w:val="0"/>
              <w:spacing w:line="276" w:lineRule="auto"/>
              <w:jc w:val="center"/>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4C9AE9A" w14:textId="68293946"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Mak niebieski</w:t>
            </w:r>
          </w:p>
        </w:tc>
        <w:tc>
          <w:tcPr>
            <w:tcW w:w="841" w:type="dxa"/>
            <w:tcBorders>
              <w:top w:val="single" w:sz="4" w:space="0" w:color="000000"/>
              <w:left w:val="single" w:sz="4" w:space="0" w:color="000000"/>
              <w:bottom w:val="single" w:sz="4" w:space="0" w:color="000000"/>
            </w:tcBorders>
            <w:vAlign w:val="center"/>
          </w:tcPr>
          <w:p w14:paraId="283C434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AECF16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w:t>
            </w:r>
          </w:p>
        </w:tc>
      </w:tr>
      <w:tr w:rsidR="00B5633F" w:rsidRPr="00B5633F" w14:paraId="7A420CC3" w14:textId="77777777" w:rsidTr="00B41BAE">
        <w:trPr>
          <w:trHeight w:val="525"/>
        </w:trPr>
        <w:tc>
          <w:tcPr>
            <w:tcW w:w="901" w:type="dxa"/>
            <w:tcBorders>
              <w:top w:val="single" w:sz="4" w:space="0" w:color="000000"/>
              <w:left w:val="single" w:sz="4" w:space="0" w:color="000000"/>
              <w:bottom w:val="single" w:sz="4" w:space="0" w:color="000000"/>
            </w:tcBorders>
            <w:vAlign w:val="center"/>
          </w:tcPr>
          <w:p w14:paraId="6F2D8BA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154BBC6" w14:textId="77777777" w:rsidR="00B5633F" w:rsidRPr="00B5633F" w:rsidRDefault="00B5633F" w:rsidP="00B5633F">
            <w:pPr>
              <w:spacing w:line="276" w:lineRule="auto"/>
              <w:rPr>
                <w:rFonts w:ascii="Tahoma" w:hAnsi="Tahoma" w:cs="Tahoma"/>
                <w:bCs/>
                <w:sz w:val="18"/>
                <w:szCs w:val="18"/>
              </w:rPr>
            </w:pPr>
            <w:r w:rsidRPr="00B5633F">
              <w:rPr>
                <w:rFonts w:ascii="Tahoma" w:hAnsi="Tahoma" w:cs="Tahoma"/>
                <w:bCs/>
                <w:sz w:val="18"/>
                <w:szCs w:val="18"/>
              </w:rPr>
              <w:t>Sos sałatkowy</w:t>
            </w:r>
          </w:p>
          <w:p w14:paraId="6AB476DD" w14:textId="77777777" w:rsidR="00B5633F" w:rsidRPr="00B5633F" w:rsidRDefault="00B5633F" w:rsidP="00B5633F">
            <w:pPr>
              <w:pStyle w:val="Lista"/>
              <w:spacing w:line="276" w:lineRule="auto"/>
              <w:rPr>
                <w:rFonts w:ascii="Tahoma" w:hAnsi="Tahoma"/>
                <w:b w:val="0"/>
                <w:sz w:val="18"/>
                <w:szCs w:val="18"/>
              </w:rPr>
            </w:pPr>
            <w:r w:rsidRPr="00B5633F">
              <w:rPr>
                <w:rFonts w:ascii="Tahoma" w:hAnsi="Tahoma"/>
                <w:b w:val="0"/>
                <w:sz w:val="18"/>
                <w:szCs w:val="18"/>
              </w:rPr>
              <w:t>Zamawiana jednostka miary  9 g</w:t>
            </w:r>
          </w:p>
        </w:tc>
        <w:tc>
          <w:tcPr>
            <w:tcW w:w="841" w:type="dxa"/>
            <w:tcBorders>
              <w:top w:val="single" w:sz="4" w:space="0" w:color="000000"/>
              <w:left w:val="single" w:sz="4" w:space="0" w:color="000000"/>
              <w:bottom w:val="single" w:sz="4" w:space="0" w:color="000000"/>
            </w:tcBorders>
            <w:vAlign w:val="center"/>
          </w:tcPr>
          <w:p w14:paraId="5F68417D" w14:textId="77777777" w:rsidR="00B5633F" w:rsidRPr="00B5633F" w:rsidRDefault="00B5633F" w:rsidP="00B5633F">
            <w:pPr>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55A74DE" w14:textId="781240F1"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101</w:t>
            </w:r>
          </w:p>
        </w:tc>
      </w:tr>
      <w:tr w:rsidR="00B5633F" w:rsidRPr="00B5633F" w14:paraId="2285FFC4" w14:textId="77777777" w:rsidTr="00B41BAE">
        <w:trPr>
          <w:trHeight w:val="360"/>
        </w:trPr>
        <w:tc>
          <w:tcPr>
            <w:tcW w:w="901" w:type="dxa"/>
            <w:tcBorders>
              <w:top w:val="single" w:sz="4" w:space="0" w:color="000000"/>
              <w:left w:val="single" w:sz="4" w:space="0" w:color="000000"/>
              <w:bottom w:val="single" w:sz="4" w:space="0" w:color="000000"/>
            </w:tcBorders>
            <w:vAlign w:val="center"/>
          </w:tcPr>
          <w:p w14:paraId="52F083C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6FFD767C" w14:textId="77777777" w:rsidR="00B5633F" w:rsidRPr="00B5633F" w:rsidRDefault="00B5633F" w:rsidP="00B5633F">
            <w:pPr>
              <w:pStyle w:val="Lista"/>
              <w:suppressAutoHyphens w:val="0"/>
              <w:spacing w:line="276" w:lineRule="auto"/>
              <w:rPr>
                <w:rFonts w:ascii="Tahoma" w:hAnsi="Tahoma"/>
                <w:b w:val="0"/>
                <w:sz w:val="18"/>
                <w:szCs w:val="18"/>
              </w:rPr>
            </w:pPr>
            <w:r w:rsidRPr="00B5633F">
              <w:rPr>
                <w:rFonts w:ascii="Tahoma" w:hAnsi="Tahoma"/>
                <w:b w:val="0"/>
                <w:sz w:val="18"/>
                <w:szCs w:val="18"/>
              </w:rPr>
              <w:t xml:space="preserve">Pieczarki marynowane </w:t>
            </w:r>
          </w:p>
          <w:p w14:paraId="69B76E87" w14:textId="77777777" w:rsidR="00B5633F" w:rsidRPr="00B5633F" w:rsidRDefault="00B5633F" w:rsidP="00B5633F">
            <w:pPr>
              <w:pStyle w:val="Lista"/>
              <w:suppressAutoHyphens w:val="0"/>
              <w:spacing w:line="276" w:lineRule="auto"/>
              <w:rPr>
                <w:rFonts w:ascii="Tahoma" w:hAnsi="Tahoma"/>
                <w:b w:val="0"/>
                <w:sz w:val="18"/>
                <w:szCs w:val="18"/>
              </w:rPr>
            </w:pPr>
            <w:r w:rsidRPr="00B5633F">
              <w:rPr>
                <w:rFonts w:ascii="Tahoma" w:hAnsi="Tahoma"/>
                <w:b w:val="0"/>
                <w:sz w:val="18"/>
                <w:szCs w:val="18"/>
              </w:rPr>
              <w:t>Zamawiana jednostka miary 900 g</w:t>
            </w:r>
          </w:p>
        </w:tc>
        <w:tc>
          <w:tcPr>
            <w:tcW w:w="841" w:type="dxa"/>
            <w:tcBorders>
              <w:top w:val="single" w:sz="4" w:space="0" w:color="000000"/>
              <w:left w:val="single" w:sz="4" w:space="0" w:color="000000"/>
              <w:bottom w:val="single" w:sz="4" w:space="0" w:color="000000"/>
            </w:tcBorders>
            <w:vAlign w:val="center"/>
          </w:tcPr>
          <w:p w14:paraId="60603B03" w14:textId="77777777" w:rsidR="00B5633F" w:rsidRPr="00B5633F" w:rsidRDefault="00B5633F" w:rsidP="00B5633F">
            <w:pPr>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392A3026" w14:textId="0214EE9A"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63F39E13" w14:textId="77777777" w:rsidTr="00B41BAE">
        <w:trPr>
          <w:trHeight w:val="345"/>
        </w:trPr>
        <w:tc>
          <w:tcPr>
            <w:tcW w:w="901" w:type="dxa"/>
            <w:tcBorders>
              <w:top w:val="single" w:sz="4" w:space="0" w:color="000000"/>
              <w:left w:val="single" w:sz="4" w:space="0" w:color="000000"/>
              <w:bottom w:val="single" w:sz="4" w:space="0" w:color="000000"/>
            </w:tcBorders>
            <w:vAlign w:val="center"/>
          </w:tcPr>
          <w:p w14:paraId="09B1D38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60BB26A" w14:textId="77777777" w:rsidR="00B5633F" w:rsidRPr="00B5633F" w:rsidRDefault="00B5633F" w:rsidP="00B5633F">
            <w:pPr>
              <w:pStyle w:val="Lista"/>
              <w:spacing w:line="276" w:lineRule="auto"/>
              <w:rPr>
                <w:rFonts w:ascii="Tahoma" w:hAnsi="Tahoma"/>
                <w:b w:val="0"/>
                <w:sz w:val="18"/>
                <w:szCs w:val="18"/>
              </w:rPr>
            </w:pPr>
            <w:r w:rsidRPr="00B5633F">
              <w:rPr>
                <w:rFonts w:ascii="Tahoma" w:hAnsi="Tahoma"/>
                <w:b w:val="0"/>
                <w:sz w:val="18"/>
                <w:szCs w:val="18"/>
              </w:rPr>
              <w:t>Papryka konserwowa</w:t>
            </w:r>
          </w:p>
          <w:p w14:paraId="09C848FB" w14:textId="77777777" w:rsidR="00B5633F" w:rsidRPr="00B5633F" w:rsidRDefault="00B5633F" w:rsidP="00B5633F">
            <w:pPr>
              <w:pStyle w:val="Lista"/>
              <w:spacing w:line="276" w:lineRule="auto"/>
              <w:rPr>
                <w:rFonts w:ascii="Tahoma" w:hAnsi="Tahoma"/>
                <w:b w:val="0"/>
                <w:sz w:val="18"/>
                <w:szCs w:val="18"/>
              </w:rPr>
            </w:pPr>
            <w:r w:rsidRPr="00B5633F">
              <w:rPr>
                <w:rFonts w:ascii="Tahoma" w:hAnsi="Tahoma"/>
                <w:b w:val="0"/>
                <w:sz w:val="18"/>
                <w:szCs w:val="18"/>
              </w:rPr>
              <w:t>Zamawiana jednostka miary 900 g</w:t>
            </w:r>
          </w:p>
        </w:tc>
        <w:tc>
          <w:tcPr>
            <w:tcW w:w="841" w:type="dxa"/>
            <w:tcBorders>
              <w:top w:val="single" w:sz="4" w:space="0" w:color="000000"/>
              <w:left w:val="single" w:sz="4" w:space="0" w:color="000000"/>
              <w:bottom w:val="single" w:sz="4" w:space="0" w:color="000000"/>
            </w:tcBorders>
            <w:vAlign w:val="center"/>
          </w:tcPr>
          <w:p w14:paraId="3551789D" w14:textId="77777777" w:rsidR="00B5633F" w:rsidRPr="00B5633F" w:rsidRDefault="00B5633F" w:rsidP="00B5633F">
            <w:pPr>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773E3B6" w14:textId="6F5243D4"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763655CD" w14:textId="77777777" w:rsidTr="00B41BAE">
        <w:trPr>
          <w:trHeight w:val="335"/>
        </w:trPr>
        <w:tc>
          <w:tcPr>
            <w:tcW w:w="901" w:type="dxa"/>
            <w:tcBorders>
              <w:top w:val="single" w:sz="4" w:space="0" w:color="000000"/>
              <w:left w:val="single" w:sz="4" w:space="0" w:color="000000"/>
              <w:bottom w:val="single" w:sz="4" w:space="0" w:color="000000"/>
            </w:tcBorders>
            <w:vAlign w:val="center"/>
          </w:tcPr>
          <w:p w14:paraId="14041A6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C753FD9" w14:textId="3CFE009D" w:rsidR="00B5633F" w:rsidRPr="00B5633F" w:rsidRDefault="00B5633F" w:rsidP="00B5633F">
            <w:pPr>
              <w:pStyle w:val="Lista"/>
              <w:spacing w:line="276" w:lineRule="auto"/>
              <w:rPr>
                <w:rFonts w:ascii="Tahoma" w:hAnsi="Tahoma"/>
                <w:b w:val="0"/>
                <w:sz w:val="18"/>
                <w:szCs w:val="18"/>
              </w:rPr>
            </w:pPr>
            <w:r w:rsidRPr="00B5633F">
              <w:rPr>
                <w:rFonts w:ascii="Tahoma" w:hAnsi="Tahoma"/>
                <w:b w:val="0"/>
                <w:sz w:val="18"/>
                <w:szCs w:val="18"/>
              </w:rPr>
              <w:t>Woda mineralna niegazowana z dziubkiem 500 ml</w:t>
            </w:r>
          </w:p>
        </w:tc>
        <w:tc>
          <w:tcPr>
            <w:tcW w:w="841" w:type="dxa"/>
            <w:tcBorders>
              <w:top w:val="single" w:sz="4" w:space="0" w:color="000000"/>
              <w:left w:val="single" w:sz="4" w:space="0" w:color="000000"/>
              <w:bottom w:val="single" w:sz="4" w:space="0" w:color="000000"/>
            </w:tcBorders>
            <w:vAlign w:val="center"/>
          </w:tcPr>
          <w:p w14:paraId="391F59A6" w14:textId="77777777" w:rsidR="00B5633F" w:rsidRPr="00B5633F" w:rsidRDefault="00B5633F" w:rsidP="00B5633F">
            <w:pPr>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2BF0BD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150</w:t>
            </w:r>
          </w:p>
        </w:tc>
      </w:tr>
      <w:tr w:rsidR="00B5633F" w:rsidRPr="00B5633F" w14:paraId="3E823FDE" w14:textId="77777777" w:rsidTr="00B41BAE">
        <w:trPr>
          <w:trHeight w:val="360"/>
        </w:trPr>
        <w:tc>
          <w:tcPr>
            <w:tcW w:w="901" w:type="dxa"/>
            <w:tcBorders>
              <w:top w:val="single" w:sz="4" w:space="0" w:color="000000"/>
              <w:left w:val="single" w:sz="4" w:space="0" w:color="000000"/>
              <w:bottom w:val="single" w:sz="4" w:space="0" w:color="000000"/>
            </w:tcBorders>
            <w:vAlign w:val="center"/>
          </w:tcPr>
          <w:p w14:paraId="1D868EBD"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E1EBD67"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 xml:space="preserve">Chrupki kukurydziane </w:t>
            </w:r>
          </w:p>
          <w:p w14:paraId="345FA2CF" w14:textId="776A4E84"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50 g</w:t>
            </w:r>
          </w:p>
        </w:tc>
        <w:tc>
          <w:tcPr>
            <w:tcW w:w="841" w:type="dxa"/>
            <w:tcBorders>
              <w:top w:val="single" w:sz="4" w:space="0" w:color="000000"/>
              <w:left w:val="single" w:sz="4" w:space="0" w:color="000000"/>
              <w:bottom w:val="single" w:sz="4" w:space="0" w:color="000000"/>
            </w:tcBorders>
            <w:vAlign w:val="center"/>
          </w:tcPr>
          <w:p w14:paraId="53F5BA5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4F9641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697E32A3" w14:textId="77777777" w:rsidTr="00B41BAE">
        <w:trPr>
          <w:trHeight w:val="419"/>
        </w:trPr>
        <w:tc>
          <w:tcPr>
            <w:tcW w:w="901" w:type="dxa"/>
            <w:tcBorders>
              <w:top w:val="single" w:sz="4" w:space="0" w:color="000000"/>
              <w:left w:val="single" w:sz="4" w:space="0" w:color="000000"/>
              <w:bottom w:val="single" w:sz="4" w:space="0" w:color="000000"/>
            </w:tcBorders>
            <w:vAlign w:val="center"/>
          </w:tcPr>
          <w:p w14:paraId="25D8FC3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051B323"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Biszkopty z cukrem i bez cukru</w:t>
            </w:r>
          </w:p>
          <w:p w14:paraId="4BBCFCD9" w14:textId="3F8B8E70"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120 g</w:t>
            </w:r>
          </w:p>
        </w:tc>
        <w:tc>
          <w:tcPr>
            <w:tcW w:w="841" w:type="dxa"/>
            <w:tcBorders>
              <w:top w:val="single" w:sz="4" w:space="0" w:color="000000"/>
              <w:left w:val="single" w:sz="4" w:space="0" w:color="000000"/>
              <w:bottom w:val="single" w:sz="4" w:space="0" w:color="000000"/>
            </w:tcBorders>
            <w:vAlign w:val="center"/>
          </w:tcPr>
          <w:p w14:paraId="2C3CECE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3859D64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6B0A6887" w14:textId="77777777" w:rsidTr="00B41BAE">
        <w:trPr>
          <w:trHeight w:val="525"/>
        </w:trPr>
        <w:tc>
          <w:tcPr>
            <w:tcW w:w="901" w:type="dxa"/>
            <w:tcBorders>
              <w:top w:val="single" w:sz="4" w:space="0" w:color="000000"/>
              <w:left w:val="single" w:sz="4" w:space="0" w:color="000000"/>
              <w:bottom w:val="single" w:sz="4" w:space="0" w:color="000000"/>
            </w:tcBorders>
            <w:vAlign w:val="center"/>
          </w:tcPr>
          <w:p w14:paraId="2969970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52D4563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Kompot truskawkowy</w:t>
            </w:r>
          </w:p>
          <w:p w14:paraId="36FB5D6F"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900 g</w:t>
            </w:r>
          </w:p>
        </w:tc>
        <w:tc>
          <w:tcPr>
            <w:tcW w:w="841" w:type="dxa"/>
            <w:tcBorders>
              <w:top w:val="single" w:sz="4" w:space="0" w:color="000000"/>
              <w:left w:val="single" w:sz="4" w:space="0" w:color="000000"/>
              <w:bottom w:val="single" w:sz="4" w:space="0" w:color="000000"/>
            </w:tcBorders>
            <w:vAlign w:val="center"/>
          </w:tcPr>
          <w:p w14:paraId="643C37A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7530C53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12</w:t>
            </w:r>
          </w:p>
        </w:tc>
      </w:tr>
      <w:tr w:rsidR="00B5633F" w:rsidRPr="00B5633F" w14:paraId="219D3A82" w14:textId="77777777" w:rsidTr="00B41BAE">
        <w:trPr>
          <w:trHeight w:val="594"/>
        </w:trPr>
        <w:tc>
          <w:tcPr>
            <w:tcW w:w="901" w:type="dxa"/>
            <w:tcBorders>
              <w:top w:val="single" w:sz="4" w:space="0" w:color="000000"/>
              <w:left w:val="single" w:sz="4" w:space="0" w:color="000000"/>
              <w:bottom w:val="single" w:sz="4" w:space="0" w:color="000000"/>
            </w:tcBorders>
            <w:vAlign w:val="center"/>
          </w:tcPr>
          <w:p w14:paraId="0959010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36881D84" w14:textId="77777777" w:rsidR="00B5633F" w:rsidRPr="00B5633F" w:rsidRDefault="00B5633F" w:rsidP="00B5633F">
            <w:pPr>
              <w:pStyle w:val="Tekstpodstawowy21"/>
              <w:spacing w:line="276" w:lineRule="auto"/>
              <w:rPr>
                <w:rFonts w:ascii="Tahoma" w:hAnsi="Tahoma" w:cs="Tahoma"/>
                <w:bCs/>
                <w:sz w:val="18"/>
                <w:szCs w:val="18"/>
              </w:rPr>
            </w:pPr>
            <w:r w:rsidRPr="00B5633F">
              <w:rPr>
                <w:rFonts w:ascii="Tahoma" w:hAnsi="Tahoma" w:cs="Tahoma"/>
                <w:bCs/>
                <w:sz w:val="18"/>
                <w:szCs w:val="18"/>
              </w:rPr>
              <w:t xml:space="preserve">Mąka żytnia na żurek </w:t>
            </w:r>
          </w:p>
          <w:p w14:paraId="1EE1137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1000 g</w:t>
            </w:r>
          </w:p>
        </w:tc>
        <w:tc>
          <w:tcPr>
            <w:tcW w:w="841" w:type="dxa"/>
            <w:tcBorders>
              <w:top w:val="single" w:sz="4" w:space="0" w:color="000000"/>
              <w:left w:val="single" w:sz="4" w:space="0" w:color="000000"/>
              <w:bottom w:val="single" w:sz="4" w:space="0" w:color="000000"/>
            </w:tcBorders>
            <w:vAlign w:val="center"/>
          </w:tcPr>
          <w:p w14:paraId="3BB587A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E21614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w:t>
            </w:r>
          </w:p>
        </w:tc>
      </w:tr>
      <w:tr w:rsidR="00B5633F" w:rsidRPr="00B5633F" w14:paraId="61F92DB9" w14:textId="77777777" w:rsidTr="00B41BAE">
        <w:trPr>
          <w:trHeight w:val="275"/>
        </w:trPr>
        <w:tc>
          <w:tcPr>
            <w:tcW w:w="901" w:type="dxa"/>
            <w:tcBorders>
              <w:top w:val="single" w:sz="4" w:space="0" w:color="000000"/>
              <w:left w:val="single" w:sz="4" w:space="0" w:color="000000"/>
              <w:bottom w:val="single" w:sz="4" w:space="0" w:color="000000"/>
            </w:tcBorders>
            <w:vAlign w:val="center"/>
          </w:tcPr>
          <w:p w14:paraId="27DA47AC"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1BD6B609" w14:textId="1BCD116B"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Otręby zbożowe</w:t>
            </w:r>
          </w:p>
        </w:tc>
        <w:tc>
          <w:tcPr>
            <w:tcW w:w="841" w:type="dxa"/>
            <w:tcBorders>
              <w:top w:val="single" w:sz="4" w:space="0" w:color="000000"/>
              <w:left w:val="single" w:sz="4" w:space="0" w:color="000000"/>
              <w:bottom w:val="single" w:sz="4" w:space="0" w:color="000000"/>
            </w:tcBorders>
            <w:vAlign w:val="center"/>
          </w:tcPr>
          <w:p w14:paraId="1712422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27F8AB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w:t>
            </w:r>
          </w:p>
        </w:tc>
      </w:tr>
      <w:tr w:rsidR="00B5633F" w:rsidRPr="00B5633F" w14:paraId="4FB4B340" w14:textId="77777777" w:rsidTr="00B41BAE">
        <w:trPr>
          <w:trHeight w:val="265"/>
        </w:trPr>
        <w:tc>
          <w:tcPr>
            <w:tcW w:w="901" w:type="dxa"/>
            <w:tcBorders>
              <w:top w:val="single" w:sz="4" w:space="0" w:color="000000"/>
              <w:left w:val="single" w:sz="4" w:space="0" w:color="000000"/>
              <w:bottom w:val="single" w:sz="4" w:space="0" w:color="000000"/>
            </w:tcBorders>
            <w:vAlign w:val="center"/>
          </w:tcPr>
          <w:p w14:paraId="2F5C089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5A0556A3" w14:textId="25220599"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Słonecznik łuskany</w:t>
            </w:r>
          </w:p>
        </w:tc>
        <w:tc>
          <w:tcPr>
            <w:tcW w:w="841" w:type="dxa"/>
            <w:tcBorders>
              <w:top w:val="single" w:sz="4" w:space="0" w:color="000000"/>
              <w:left w:val="single" w:sz="4" w:space="0" w:color="000000"/>
              <w:bottom w:val="single" w:sz="4" w:space="0" w:color="000000"/>
            </w:tcBorders>
            <w:vAlign w:val="center"/>
          </w:tcPr>
          <w:p w14:paraId="19D9953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4B3F1FD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w:t>
            </w:r>
          </w:p>
        </w:tc>
      </w:tr>
      <w:tr w:rsidR="00B5633F" w:rsidRPr="00B5633F" w14:paraId="05CA40E9" w14:textId="77777777" w:rsidTr="00B41BAE">
        <w:trPr>
          <w:trHeight w:val="360"/>
        </w:trPr>
        <w:tc>
          <w:tcPr>
            <w:tcW w:w="901" w:type="dxa"/>
            <w:tcBorders>
              <w:top w:val="single" w:sz="4" w:space="0" w:color="000000"/>
              <w:left w:val="single" w:sz="4" w:space="0" w:color="000000"/>
              <w:bottom w:val="single" w:sz="4" w:space="0" w:color="000000"/>
            </w:tcBorders>
            <w:vAlign w:val="center"/>
          </w:tcPr>
          <w:p w14:paraId="624D70A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FE848D4"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Przyprawa Curry</w:t>
            </w:r>
          </w:p>
          <w:p w14:paraId="1D3EDEC2" w14:textId="77777777" w:rsidR="00B5633F" w:rsidRPr="00B5633F" w:rsidRDefault="00B5633F" w:rsidP="00B5633F">
            <w:pPr>
              <w:snapToGrid w:val="0"/>
              <w:spacing w:line="276" w:lineRule="auto"/>
              <w:rPr>
                <w:rFonts w:ascii="Tahoma" w:hAnsi="Tahoma" w:cs="Tahoma"/>
                <w:bCs/>
                <w:color w:val="000000"/>
                <w:sz w:val="18"/>
                <w:szCs w:val="18"/>
              </w:rPr>
            </w:pPr>
            <w:r w:rsidRPr="00B5633F">
              <w:rPr>
                <w:rFonts w:ascii="Tahoma" w:hAnsi="Tahoma" w:cs="Tahoma"/>
                <w:bCs/>
                <w:sz w:val="18"/>
                <w:szCs w:val="18"/>
              </w:rPr>
              <w:t>Zamawiana jednostka miary 20 g</w:t>
            </w:r>
          </w:p>
          <w:p w14:paraId="331150F2" w14:textId="253D7C40"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3A5B269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55E3233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31</w:t>
            </w:r>
          </w:p>
        </w:tc>
      </w:tr>
      <w:tr w:rsidR="00B5633F" w:rsidRPr="00B5633F" w14:paraId="46CDE168" w14:textId="77777777" w:rsidTr="00B41BAE">
        <w:trPr>
          <w:trHeight w:val="750"/>
        </w:trPr>
        <w:tc>
          <w:tcPr>
            <w:tcW w:w="901" w:type="dxa"/>
            <w:tcBorders>
              <w:top w:val="single" w:sz="4" w:space="0" w:color="000000"/>
              <w:left w:val="single" w:sz="4" w:space="0" w:color="000000"/>
              <w:bottom w:val="single" w:sz="4" w:space="0" w:color="000000"/>
            </w:tcBorders>
            <w:vAlign w:val="center"/>
          </w:tcPr>
          <w:p w14:paraId="3B28D4E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287C8CD8"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Pieprz ziołowy</w:t>
            </w:r>
          </w:p>
          <w:p w14:paraId="4D33F5A9" w14:textId="77777777" w:rsidR="00B5633F" w:rsidRPr="00B5633F" w:rsidRDefault="00B5633F" w:rsidP="00B5633F">
            <w:pPr>
              <w:snapToGrid w:val="0"/>
              <w:spacing w:line="276" w:lineRule="auto"/>
              <w:rPr>
                <w:rFonts w:ascii="Tahoma" w:hAnsi="Tahoma" w:cs="Tahoma"/>
                <w:bCs/>
                <w:color w:val="000000"/>
                <w:sz w:val="18"/>
                <w:szCs w:val="18"/>
              </w:rPr>
            </w:pPr>
            <w:r w:rsidRPr="00B5633F">
              <w:rPr>
                <w:rFonts w:ascii="Tahoma" w:hAnsi="Tahoma" w:cs="Tahoma"/>
                <w:bCs/>
                <w:sz w:val="18"/>
                <w:szCs w:val="18"/>
              </w:rPr>
              <w:t>Zamawiana jednostka miary 20 g</w:t>
            </w:r>
          </w:p>
          <w:p w14:paraId="6A28A49E" w14:textId="42D46988"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3440363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E6C964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7F2F8501" w14:textId="77777777" w:rsidTr="00B41BAE">
        <w:trPr>
          <w:trHeight w:val="279"/>
        </w:trPr>
        <w:tc>
          <w:tcPr>
            <w:tcW w:w="901" w:type="dxa"/>
            <w:tcBorders>
              <w:top w:val="single" w:sz="4" w:space="0" w:color="000000"/>
              <w:left w:val="single" w:sz="4" w:space="0" w:color="000000"/>
              <w:bottom w:val="single" w:sz="4" w:space="0" w:color="000000"/>
            </w:tcBorders>
            <w:vAlign w:val="center"/>
          </w:tcPr>
          <w:p w14:paraId="634D34C9"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20FA0ECC" w14:textId="69E16EC7" w:rsidR="00B5633F" w:rsidRPr="00B5633F" w:rsidRDefault="00B5633F" w:rsidP="004F5EA4">
            <w:pPr>
              <w:pStyle w:val="Lista"/>
              <w:snapToGrid w:val="0"/>
              <w:spacing w:line="276" w:lineRule="auto"/>
              <w:rPr>
                <w:rFonts w:ascii="Tahoma" w:hAnsi="Tahoma"/>
                <w:b w:val="0"/>
                <w:sz w:val="18"/>
                <w:szCs w:val="18"/>
              </w:rPr>
            </w:pPr>
            <w:r w:rsidRPr="00B5633F">
              <w:rPr>
                <w:rFonts w:ascii="Tahoma" w:hAnsi="Tahoma"/>
                <w:b w:val="0"/>
                <w:sz w:val="18"/>
                <w:szCs w:val="18"/>
              </w:rPr>
              <w:t>Kasza jaglana</w:t>
            </w:r>
          </w:p>
        </w:tc>
        <w:tc>
          <w:tcPr>
            <w:tcW w:w="841" w:type="dxa"/>
            <w:tcBorders>
              <w:top w:val="single" w:sz="4" w:space="0" w:color="000000"/>
              <w:left w:val="single" w:sz="4" w:space="0" w:color="000000"/>
              <w:bottom w:val="single" w:sz="4" w:space="0" w:color="000000"/>
            </w:tcBorders>
            <w:vAlign w:val="center"/>
          </w:tcPr>
          <w:p w14:paraId="341678C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5D2568B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0EA885CC" w14:textId="77777777" w:rsidTr="00B41BAE">
        <w:trPr>
          <w:trHeight w:val="690"/>
        </w:trPr>
        <w:tc>
          <w:tcPr>
            <w:tcW w:w="901" w:type="dxa"/>
            <w:tcBorders>
              <w:top w:val="single" w:sz="4" w:space="0" w:color="000000"/>
              <w:left w:val="single" w:sz="4" w:space="0" w:color="000000"/>
              <w:bottom w:val="single" w:sz="4" w:space="0" w:color="000000"/>
            </w:tcBorders>
            <w:vAlign w:val="center"/>
          </w:tcPr>
          <w:p w14:paraId="5D0E649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C368838"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Przyprawa Grill ziołowy</w:t>
            </w:r>
          </w:p>
          <w:p w14:paraId="23149421"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Zamawiana jednostka miary 80 g</w:t>
            </w:r>
          </w:p>
          <w:p w14:paraId="678369E9" w14:textId="77777777" w:rsidR="00B5633F" w:rsidRPr="00B5633F" w:rsidRDefault="00B5633F" w:rsidP="004F5EA4">
            <w:pPr>
              <w:pStyle w:val="Lista"/>
              <w:snapToGrid w:val="0"/>
              <w:spacing w:line="276" w:lineRule="auto"/>
              <w:jc w:val="left"/>
              <w:rPr>
                <w:rFonts w:ascii="Tahoma" w:hAnsi="Tahoma"/>
                <w:b w:val="0"/>
                <w:color w:val="000000"/>
                <w:sz w:val="18"/>
                <w:szCs w:val="18"/>
              </w:rPr>
            </w:pPr>
            <w:r w:rsidRPr="00B5633F">
              <w:rPr>
                <w:rFonts w:ascii="Tahoma" w:hAnsi="Tahoma"/>
                <w:b w:val="0"/>
                <w:color w:val="000000"/>
                <w:sz w:val="18"/>
                <w:szCs w:val="18"/>
              </w:rPr>
              <w:t xml:space="preserve">sól, zioła 24% (oregano, bazylia, majeranek, rozmaryn, tymianek, cząber), czosnek, gorczyca biała, cebula, cukier, kolendra, pieprz czarny, kminek, ziele angielskie, olej rzepakowy </w:t>
            </w:r>
          </w:p>
          <w:p w14:paraId="37830B21" w14:textId="77777777" w:rsidR="00B5633F" w:rsidRPr="00B5633F" w:rsidRDefault="00B5633F" w:rsidP="00B5633F">
            <w:pPr>
              <w:pStyle w:val="Lista"/>
              <w:spacing w:line="276" w:lineRule="auto"/>
              <w:rPr>
                <w:rFonts w:ascii="Tahoma" w:hAnsi="Tahoma"/>
                <w:b w:val="0"/>
                <w:color w:val="000000"/>
                <w:sz w:val="18"/>
                <w:szCs w:val="18"/>
              </w:rPr>
            </w:pPr>
            <w:r w:rsidRPr="00B5633F">
              <w:rPr>
                <w:rFonts w:ascii="Tahoma" w:hAnsi="Tahoma"/>
                <w:b w:val="0"/>
                <w:color w:val="000000"/>
                <w:sz w:val="18"/>
                <w:szCs w:val="18"/>
              </w:rPr>
              <w:t>Bez dodatku glutaminianu sodu, bez konserwantów</w:t>
            </w:r>
            <w:r w:rsidRPr="00B5633F">
              <w:rPr>
                <w:rFonts w:ascii="Tahoma" w:hAnsi="Tahoma"/>
                <w:b w:val="0"/>
                <w:sz w:val="18"/>
                <w:szCs w:val="18"/>
              </w:rPr>
              <w:t xml:space="preserve"> </w:t>
            </w:r>
          </w:p>
          <w:p w14:paraId="1B022425" w14:textId="63947FDB" w:rsidR="00B5633F" w:rsidRPr="00B5633F" w:rsidRDefault="00B5633F" w:rsidP="00B5633F">
            <w:pPr>
              <w:pStyle w:val="Lista"/>
              <w:spacing w:line="276" w:lineRule="auto"/>
              <w:rPr>
                <w:rFonts w:ascii="Tahoma" w:hAnsi="Tahoma"/>
                <w:b w:val="0"/>
                <w:sz w:val="18"/>
                <w:szCs w:val="18"/>
              </w:rPr>
            </w:pPr>
            <w:r w:rsidRPr="00B5633F">
              <w:rPr>
                <w:rFonts w:ascii="Tahoma" w:hAnsi="Tahoma"/>
                <w:b w:val="0"/>
                <w:color w:val="000000"/>
                <w:sz w:val="18"/>
                <w:szCs w:val="18"/>
              </w:rPr>
              <w:t>Tolerancja + 5g</w:t>
            </w:r>
          </w:p>
        </w:tc>
        <w:tc>
          <w:tcPr>
            <w:tcW w:w="841" w:type="dxa"/>
            <w:tcBorders>
              <w:top w:val="single" w:sz="4" w:space="0" w:color="000000"/>
              <w:left w:val="single" w:sz="4" w:space="0" w:color="000000"/>
              <w:bottom w:val="single" w:sz="4" w:space="0" w:color="000000"/>
            </w:tcBorders>
            <w:vAlign w:val="center"/>
          </w:tcPr>
          <w:p w14:paraId="3C31561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4BBF8D9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5778BCC2" w14:textId="77777777" w:rsidTr="00B41BAE">
        <w:trPr>
          <w:trHeight w:val="422"/>
        </w:trPr>
        <w:tc>
          <w:tcPr>
            <w:tcW w:w="901" w:type="dxa"/>
            <w:tcBorders>
              <w:top w:val="single" w:sz="4" w:space="0" w:color="000000"/>
              <w:left w:val="single" w:sz="4" w:space="0" w:color="000000"/>
              <w:bottom w:val="single" w:sz="4" w:space="0" w:color="000000"/>
            </w:tcBorders>
            <w:vAlign w:val="center"/>
          </w:tcPr>
          <w:p w14:paraId="72219AB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E38E30E"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Fasola czerwona konserwowa</w:t>
            </w:r>
          </w:p>
          <w:p w14:paraId="2984778E" w14:textId="52F9DD4F"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sz w:val="18"/>
                <w:szCs w:val="18"/>
              </w:rPr>
              <w:t>Zamawiana jednostka miary 400 g</w:t>
            </w:r>
          </w:p>
        </w:tc>
        <w:tc>
          <w:tcPr>
            <w:tcW w:w="841" w:type="dxa"/>
            <w:tcBorders>
              <w:top w:val="single" w:sz="4" w:space="0" w:color="000000"/>
              <w:left w:val="single" w:sz="4" w:space="0" w:color="000000"/>
              <w:bottom w:val="single" w:sz="4" w:space="0" w:color="000000"/>
            </w:tcBorders>
            <w:vAlign w:val="center"/>
          </w:tcPr>
          <w:p w14:paraId="59EB485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24335E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5A401E90" w14:textId="77777777" w:rsidTr="00B41BAE">
        <w:trPr>
          <w:trHeight w:val="690"/>
        </w:trPr>
        <w:tc>
          <w:tcPr>
            <w:tcW w:w="901" w:type="dxa"/>
            <w:tcBorders>
              <w:left w:val="single" w:sz="4" w:space="0" w:color="000000"/>
              <w:bottom w:val="single" w:sz="4" w:space="0" w:color="000000"/>
            </w:tcBorders>
            <w:vAlign w:val="center"/>
          </w:tcPr>
          <w:p w14:paraId="4DEE3B6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476927CC"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Wiśnie drylowane w kompocie</w:t>
            </w:r>
          </w:p>
          <w:p w14:paraId="282886FE"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Zamawiana jednostka miary 720 ml</w:t>
            </w:r>
          </w:p>
          <w:p w14:paraId="35CF757F"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 xml:space="preserve">Skład: wiśnie drylowane (51%), woda, cukier, regulator kwasowości: kwas cytrynowy. </w:t>
            </w:r>
          </w:p>
        </w:tc>
        <w:tc>
          <w:tcPr>
            <w:tcW w:w="841" w:type="dxa"/>
            <w:tcBorders>
              <w:left w:val="single" w:sz="4" w:space="0" w:color="000000"/>
              <w:bottom w:val="single" w:sz="4" w:space="0" w:color="000000"/>
            </w:tcBorders>
            <w:vAlign w:val="center"/>
          </w:tcPr>
          <w:p w14:paraId="72DB5DF4"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4B04B2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41</w:t>
            </w:r>
          </w:p>
        </w:tc>
      </w:tr>
      <w:tr w:rsidR="00B5633F" w:rsidRPr="00B5633F" w14:paraId="07EECBC4" w14:textId="77777777" w:rsidTr="00B41BAE">
        <w:trPr>
          <w:trHeight w:val="690"/>
        </w:trPr>
        <w:tc>
          <w:tcPr>
            <w:tcW w:w="901" w:type="dxa"/>
            <w:tcBorders>
              <w:left w:val="single" w:sz="4" w:space="0" w:color="000000"/>
              <w:bottom w:val="single" w:sz="4" w:space="0" w:color="000000"/>
            </w:tcBorders>
            <w:vAlign w:val="center"/>
          </w:tcPr>
          <w:p w14:paraId="68E15CC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28B0BEF8"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Olejek migdałowy</w:t>
            </w:r>
          </w:p>
          <w:p w14:paraId="1F9AFBEC"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Zamawiana jednostka miary 10 ml</w:t>
            </w:r>
          </w:p>
          <w:p w14:paraId="23C672F9" w14:textId="3B1583B8"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Skład: olej rzepakowy, aromat </w:t>
            </w:r>
          </w:p>
        </w:tc>
        <w:tc>
          <w:tcPr>
            <w:tcW w:w="841" w:type="dxa"/>
            <w:tcBorders>
              <w:left w:val="single" w:sz="4" w:space="0" w:color="000000"/>
              <w:bottom w:val="single" w:sz="4" w:space="0" w:color="000000"/>
            </w:tcBorders>
            <w:vAlign w:val="center"/>
          </w:tcPr>
          <w:p w14:paraId="0F358F5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4C941D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29</w:t>
            </w:r>
          </w:p>
        </w:tc>
      </w:tr>
      <w:tr w:rsidR="00B5633F" w:rsidRPr="00B5633F" w14:paraId="378EFDC7" w14:textId="77777777" w:rsidTr="00B41BAE">
        <w:trPr>
          <w:trHeight w:val="690"/>
        </w:trPr>
        <w:tc>
          <w:tcPr>
            <w:tcW w:w="901" w:type="dxa"/>
            <w:tcBorders>
              <w:left w:val="single" w:sz="4" w:space="0" w:color="000000"/>
              <w:bottom w:val="single" w:sz="4" w:space="0" w:color="000000"/>
            </w:tcBorders>
            <w:vAlign w:val="center"/>
          </w:tcPr>
          <w:p w14:paraId="6F0BD3B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33C56E64" w14:textId="59383D1E" w:rsidR="00B5633F" w:rsidRPr="00B5633F" w:rsidRDefault="00B5633F" w:rsidP="004F5EA4">
            <w:pPr>
              <w:pStyle w:val="Lista"/>
              <w:snapToGrid w:val="0"/>
              <w:spacing w:line="276" w:lineRule="auto"/>
              <w:jc w:val="left"/>
              <w:rPr>
                <w:rFonts w:ascii="Tahoma" w:hAnsi="Tahoma"/>
                <w:b w:val="0"/>
                <w:color w:val="000000"/>
                <w:sz w:val="18"/>
                <w:szCs w:val="18"/>
              </w:rPr>
            </w:pPr>
            <w:r w:rsidRPr="00B5633F">
              <w:rPr>
                <w:rFonts w:ascii="Tahoma" w:hAnsi="Tahoma"/>
                <w:b w:val="0"/>
                <w:color w:val="000000"/>
                <w:sz w:val="18"/>
                <w:szCs w:val="18"/>
              </w:rPr>
              <w:t>Cukierki MIESZANKA CZEKOLADOWA ( galaretka oblana czekoladą )</w:t>
            </w:r>
          </w:p>
          <w:p w14:paraId="10B19959" w14:textId="5D8D8316" w:rsidR="00B5633F" w:rsidRPr="00B5633F" w:rsidRDefault="00B5633F" w:rsidP="004F5EA4">
            <w:pPr>
              <w:pStyle w:val="Lista"/>
              <w:snapToGrid w:val="0"/>
              <w:spacing w:line="276" w:lineRule="auto"/>
              <w:jc w:val="left"/>
              <w:rPr>
                <w:rFonts w:ascii="Tahoma" w:hAnsi="Tahoma"/>
                <w:b w:val="0"/>
                <w:color w:val="000000"/>
                <w:sz w:val="18"/>
                <w:szCs w:val="18"/>
              </w:rPr>
            </w:pPr>
            <w:r w:rsidRPr="00B5633F">
              <w:rPr>
                <w:rFonts w:ascii="Tahoma" w:hAnsi="Tahoma"/>
                <w:b w:val="0"/>
                <w:color w:val="000000"/>
                <w:sz w:val="18"/>
                <w:szCs w:val="18"/>
              </w:rPr>
              <w:t xml:space="preserve">cukier, syrop glukozowy, czekolada 20% (cukier, miazga kakaowa, tłuszcz kakaowy, tłuszcz roślinny (palmowy, </w:t>
            </w:r>
            <w:proofErr w:type="spellStart"/>
            <w:r w:rsidRPr="00B5633F">
              <w:rPr>
                <w:rFonts w:ascii="Tahoma" w:hAnsi="Tahoma"/>
                <w:b w:val="0"/>
                <w:color w:val="000000"/>
                <w:sz w:val="18"/>
                <w:szCs w:val="18"/>
              </w:rPr>
              <w:t>Shea</w:t>
            </w:r>
            <w:proofErr w:type="spellEnd"/>
            <w:r w:rsidRPr="00B5633F">
              <w:rPr>
                <w:rFonts w:ascii="Tahoma" w:hAnsi="Tahoma"/>
                <w:b w:val="0"/>
                <w:color w:val="000000"/>
                <w:sz w:val="18"/>
                <w:szCs w:val="18"/>
              </w:rPr>
              <w:t xml:space="preserve">), emulgatory: lecytyny (z soi) i E476; aromat), woda, regulator kwasowości: kwas cytrynowy; substancja żelująca: agar; koncentraty owocowe 0,2%: ananasowy, cytrynowy, pomarańczowy i malinowy; aromaty. </w:t>
            </w:r>
          </w:p>
        </w:tc>
        <w:tc>
          <w:tcPr>
            <w:tcW w:w="841" w:type="dxa"/>
            <w:tcBorders>
              <w:left w:val="single" w:sz="4" w:space="0" w:color="000000"/>
              <w:bottom w:val="single" w:sz="4" w:space="0" w:color="000000"/>
            </w:tcBorders>
            <w:vAlign w:val="center"/>
          </w:tcPr>
          <w:p w14:paraId="0854A09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31A239C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44E1C2E8" w14:textId="77777777" w:rsidTr="00B41BAE">
        <w:trPr>
          <w:trHeight w:val="690"/>
        </w:trPr>
        <w:tc>
          <w:tcPr>
            <w:tcW w:w="901" w:type="dxa"/>
            <w:tcBorders>
              <w:left w:val="single" w:sz="4" w:space="0" w:color="000000"/>
              <w:bottom w:val="single" w:sz="4" w:space="0" w:color="000000"/>
            </w:tcBorders>
            <w:vAlign w:val="center"/>
          </w:tcPr>
          <w:p w14:paraId="03AA928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41C36F8D"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Czekolada gorzka</w:t>
            </w:r>
          </w:p>
          <w:p w14:paraId="019B4466"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Zamawiana jednostka miary 100 g</w:t>
            </w:r>
          </w:p>
          <w:p w14:paraId="3C9BBE2B" w14:textId="77777777" w:rsidR="00B5633F" w:rsidRPr="00B5633F" w:rsidRDefault="00B5633F" w:rsidP="00B5633F">
            <w:pPr>
              <w:pStyle w:val="Lista"/>
              <w:snapToGrid w:val="0"/>
              <w:spacing w:line="276" w:lineRule="auto"/>
              <w:rPr>
                <w:rFonts w:ascii="Tahoma" w:hAnsi="Tahoma"/>
                <w:b w:val="0"/>
                <w:color w:val="000000"/>
                <w:sz w:val="18"/>
                <w:szCs w:val="18"/>
              </w:rPr>
            </w:pPr>
            <w:proofErr w:type="spellStart"/>
            <w:r w:rsidRPr="00B5633F">
              <w:rPr>
                <w:rFonts w:ascii="Tahoma" w:hAnsi="Tahoma"/>
                <w:b w:val="0"/>
                <w:color w:val="000000"/>
                <w:sz w:val="18"/>
                <w:szCs w:val="18"/>
              </w:rPr>
              <w:t>Skład:miazga</w:t>
            </w:r>
            <w:proofErr w:type="spellEnd"/>
            <w:r w:rsidRPr="00B5633F">
              <w:rPr>
                <w:rFonts w:ascii="Tahoma" w:hAnsi="Tahoma"/>
                <w:b w:val="0"/>
                <w:color w:val="000000"/>
                <w:sz w:val="18"/>
                <w:szCs w:val="18"/>
              </w:rPr>
              <w:t xml:space="preserve"> kakaowa, cukier, kakao o obniżonej zawartości tłuszczu, tłuszcz kakaowy, emulgatory (lecytyna sojowa  </w:t>
            </w:r>
          </w:p>
          <w:p w14:paraId="20EDE339" w14:textId="18EABF02"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i E476), aromat, Masa kakaowa minimum 64% </w:t>
            </w:r>
          </w:p>
        </w:tc>
        <w:tc>
          <w:tcPr>
            <w:tcW w:w="841" w:type="dxa"/>
            <w:tcBorders>
              <w:left w:val="single" w:sz="4" w:space="0" w:color="000000"/>
              <w:bottom w:val="single" w:sz="4" w:space="0" w:color="000000"/>
            </w:tcBorders>
            <w:vAlign w:val="center"/>
          </w:tcPr>
          <w:p w14:paraId="6132BF5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72E48C2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25</w:t>
            </w:r>
          </w:p>
        </w:tc>
      </w:tr>
      <w:tr w:rsidR="00B5633F" w:rsidRPr="00B5633F" w14:paraId="6A93156F" w14:textId="77777777" w:rsidTr="00B41BAE">
        <w:trPr>
          <w:trHeight w:val="402"/>
        </w:trPr>
        <w:tc>
          <w:tcPr>
            <w:tcW w:w="901" w:type="dxa"/>
            <w:tcBorders>
              <w:top w:val="single" w:sz="4" w:space="0" w:color="000000"/>
              <w:left w:val="single" w:sz="4" w:space="0" w:color="000000"/>
              <w:bottom w:val="single" w:sz="4" w:space="0" w:color="000000"/>
            </w:tcBorders>
            <w:vAlign w:val="center"/>
          </w:tcPr>
          <w:p w14:paraId="23FF192C"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C756D20"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Oliwki zielone bez pestek</w:t>
            </w:r>
          </w:p>
          <w:p w14:paraId="58BA4F0B" w14:textId="00AE654E"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900g</w:t>
            </w:r>
          </w:p>
        </w:tc>
        <w:tc>
          <w:tcPr>
            <w:tcW w:w="841" w:type="dxa"/>
            <w:tcBorders>
              <w:top w:val="single" w:sz="4" w:space="0" w:color="000000"/>
              <w:left w:val="single" w:sz="4" w:space="0" w:color="000000"/>
              <w:bottom w:val="single" w:sz="4" w:space="0" w:color="000000"/>
            </w:tcBorders>
            <w:vAlign w:val="center"/>
          </w:tcPr>
          <w:p w14:paraId="7E77402B" w14:textId="77777777" w:rsidR="00B5633F" w:rsidRPr="00B5633F" w:rsidRDefault="00B5633F" w:rsidP="00B5633F">
            <w:pPr>
              <w:snapToGrid w:val="0"/>
              <w:spacing w:line="276" w:lineRule="auto"/>
              <w:jc w:val="center"/>
              <w:rPr>
                <w:rFonts w:ascii="Tahoma" w:hAnsi="Tahoma" w:cs="Tahoma"/>
                <w:bCs/>
                <w:sz w:val="18"/>
                <w:szCs w:val="18"/>
              </w:rPr>
            </w:pPr>
            <w:proofErr w:type="spellStart"/>
            <w:r w:rsidRPr="00B5633F">
              <w:rPr>
                <w:rFonts w:ascii="Tahoma" w:hAnsi="Tahoma" w:cs="Tahoma"/>
                <w:bCs/>
                <w:sz w:val="18"/>
                <w:szCs w:val="18"/>
              </w:rPr>
              <w:t>szt</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14:paraId="3FE5B66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190763CB" w14:textId="77777777" w:rsidTr="00B41BAE">
        <w:trPr>
          <w:trHeight w:val="466"/>
        </w:trPr>
        <w:tc>
          <w:tcPr>
            <w:tcW w:w="901" w:type="dxa"/>
            <w:tcBorders>
              <w:top w:val="single" w:sz="4" w:space="0" w:color="000000"/>
              <w:left w:val="single" w:sz="4" w:space="0" w:color="000000"/>
              <w:bottom w:val="single" w:sz="4" w:space="0" w:color="000000"/>
            </w:tcBorders>
            <w:vAlign w:val="center"/>
          </w:tcPr>
          <w:p w14:paraId="27AA2DE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46AEA917"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Pomidory suszone w oleju</w:t>
            </w:r>
          </w:p>
          <w:p w14:paraId="64607AA3" w14:textId="3D710FF1"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900g</w:t>
            </w:r>
          </w:p>
        </w:tc>
        <w:tc>
          <w:tcPr>
            <w:tcW w:w="841" w:type="dxa"/>
            <w:tcBorders>
              <w:top w:val="single" w:sz="4" w:space="0" w:color="000000"/>
              <w:left w:val="single" w:sz="4" w:space="0" w:color="000000"/>
              <w:bottom w:val="single" w:sz="4" w:space="0" w:color="000000"/>
            </w:tcBorders>
            <w:vAlign w:val="center"/>
          </w:tcPr>
          <w:p w14:paraId="644D9F45" w14:textId="77777777" w:rsidR="00B5633F" w:rsidRPr="00B5633F" w:rsidRDefault="00B5633F" w:rsidP="00B5633F">
            <w:pPr>
              <w:snapToGrid w:val="0"/>
              <w:spacing w:line="276" w:lineRule="auto"/>
              <w:jc w:val="center"/>
              <w:rPr>
                <w:rFonts w:ascii="Tahoma" w:hAnsi="Tahoma" w:cs="Tahoma"/>
                <w:bCs/>
                <w:sz w:val="18"/>
                <w:szCs w:val="18"/>
              </w:rPr>
            </w:pPr>
            <w:proofErr w:type="spellStart"/>
            <w:r w:rsidRPr="00B5633F">
              <w:rPr>
                <w:rFonts w:ascii="Tahoma" w:hAnsi="Tahoma" w:cs="Tahoma"/>
                <w:bCs/>
                <w:sz w:val="18"/>
                <w:szCs w:val="18"/>
              </w:rPr>
              <w:t>szt</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14:paraId="10E4150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573FABF8" w14:textId="77777777" w:rsidTr="00B41BAE">
        <w:trPr>
          <w:trHeight w:val="388"/>
        </w:trPr>
        <w:tc>
          <w:tcPr>
            <w:tcW w:w="901" w:type="dxa"/>
            <w:tcBorders>
              <w:left w:val="single" w:sz="4" w:space="0" w:color="000000"/>
              <w:bottom w:val="single" w:sz="4" w:space="0" w:color="000000"/>
            </w:tcBorders>
            <w:vAlign w:val="center"/>
          </w:tcPr>
          <w:p w14:paraId="4B8C29B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B28B8C1"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Śliwki suszone</w:t>
            </w:r>
          </w:p>
          <w:p w14:paraId="17C2A76F" w14:textId="357D69A5"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Zamawiana jednostka miary  400g</w:t>
            </w:r>
          </w:p>
        </w:tc>
        <w:tc>
          <w:tcPr>
            <w:tcW w:w="841" w:type="dxa"/>
            <w:tcBorders>
              <w:left w:val="single" w:sz="4" w:space="0" w:color="000000"/>
              <w:bottom w:val="single" w:sz="4" w:space="0" w:color="000000"/>
            </w:tcBorders>
            <w:vAlign w:val="center"/>
          </w:tcPr>
          <w:p w14:paraId="219E1E2D" w14:textId="77777777" w:rsidR="00B5633F" w:rsidRPr="00B5633F" w:rsidRDefault="00B5633F" w:rsidP="00B5633F">
            <w:pPr>
              <w:snapToGrid w:val="0"/>
              <w:spacing w:line="276" w:lineRule="auto"/>
              <w:jc w:val="center"/>
              <w:rPr>
                <w:rFonts w:ascii="Tahoma" w:hAnsi="Tahoma" w:cs="Tahoma"/>
                <w:bCs/>
                <w:sz w:val="18"/>
                <w:szCs w:val="18"/>
              </w:rPr>
            </w:pPr>
            <w:proofErr w:type="spellStart"/>
            <w:r w:rsidRPr="00B5633F">
              <w:rPr>
                <w:rFonts w:ascii="Tahoma" w:hAnsi="Tahoma" w:cs="Tahoma"/>
                <w:bCs/>
                <w:sz w:val="18"/>
                <w:szCs w:val="18"/>
              </w:rPr>
              <w:t>szt</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14:paraId="49F8577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574F8791" w14:textId="77777777" w:rsidTr="00B41BAE">
        <w:trPr>
          <w:trHeight w:val="297"/>
        </w:trPr>
        <w:tc>
          <w:tcPr>
            <w:tcW w:w="901" w:type="dxa"/>
            <w:tcBorders>
              <w:left w:val="single" w:sz="4" w:space="0" w:color="000000"/>
              <w:bottom w:val="single" w:sz="4" w:space="0" w:color="000000"/>
            </w:tcBorders>
            <w:vAlign w:val="center"/>
          </w:tcPr>
          <w:p w14:paraId="40B5371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030F39B6"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Goździki</w:t>
            </w:r>
          </w:p>
          <w:p w14:paraId="132EE8D1" w14:textId="274A9CC2"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10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09A66216" w14:textId="77777777" w:rsidR="00B5633F" w:rsidRPr="00B5633F" w:rsidRDefault="00B5633F" w:rsidP="00B5633F">
            <w:pPr>
              <w:snapToGrid w:val="0"/>
              <w:spacing w:line="276" w:lineRule="auto"/>
              <w:jc w:val="center"/>
              <w:rPr>
                <w:rFonts w:ascii="Tahoma" w:hAnsi="Tahoma" w:cs="Tahoma"/>
                <w:bCs/>
                <w:sz w:val="18"/>
                <w:szCs w:val="18"/>
              </w:rPr>
            </w:pPr>
            <w:proofErr w:type="spellStart"/>
            <w:r w:rsidRPr="00B5633F">
              <w:rPr>
                <w:rFonts w:ascii="Tahoma" w:hAnsi="Tahoma" w:cs="Tahoma"/>
                <w:bCs/>
                <w:sz w:val="18"/>
                <w:szCs w:val="18"/>
              </w:rPr>
              <w:t>szt</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14:paraId="4F0D966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1AECBB2F" w14:textId="77777777" w:rsidTr="00B41BAE">
        <w:trPr>
          <w:trHeight w:val="361"/>
        </w:trPr>
        <w:tc>
          <w:tcPr>
            <w:tcW w:w="901" w:type="dxa"/>
            <w:tcBorders>
              <w:left w:val="single" w:sz="4" w:space="0" w:color="000000"/>
              <w:bottom w:val="single" w:sz="4" w:space="0" w:color="000000"/>
            </w:tcBorders>
            <w:vAlign w:val="center"/>
          </w:tcPr>
          <w:p w14:paraId="2110AE9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180622A2"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Tymianek</w:t>
            </w:r>
          </w:p>
          <w:p w14:paraId="38D671EF" w14:textId="746C92B1"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10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15DDBEA2" w14:textId="77777777" w:rsidR="00B5633F" w:rsidRPr="00B5633F" w:rsidRDefault="00B5633F" w:rsidP="00B5633F">
            <w:pPr>
              <w:snapToGrid w:val="0"/>
              <w:spacing w:line="276" w:lineRule="auto"/>
              <w:jc w:val="center"/>
              <w:rPr>
                <w:rFonts w:ascii="Tahoma" w:hAnsi="Tahoma" w:cs="Tahoma"/>
                <w:bCs/>
                <w:sz w:val="18"/>
                <w:szCs w:val="18"/>
              </w:rPr>
            </w:pPr>
            <w:proofErr w:type="spellStart"/>
            <w:r w:rsidRPr="00B5633F">
              <w:rPr>
                <w:rFonts w:ascii="Tahoma" w:hAnsi="Tahoma" w:cs="Tahoma"/>
                <w:bCs/>
                <w:sz w:val="18"/>
                <w:szCs w:val="18"/>
              </w:rPr>
              <w:t>szt</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14:paraId="76E71A6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7B3EBB5A" w14:textId="77777777" w:rsidTr="00B41BAE">
        <w:trPr>
          <w:trHeight w:val="411"/>
        </w:trPr>
        <w:tc>
          <w:tcPr>
            <w:tcW w:w="901" w:type="dxa"/>
            <w:tcBorders>
              <w:left w:val="single" w:sz="4" w:space="0" w:color="000000"/>
              <w:bottom w:val="single" w:sz="4" w:space="0" w:color="000000"/>
            </w:tcBorders>
            <w:vAlign w:val="center"/>
          </w:tcPr>
          <w:p w14:paraId="06D5C4E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1F0A38B"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Kurkuma</w:t>
            </w:r>
          </w:p>
          <w:p w14:paraId="1428869F" w14:textId="6C5FE1BA" w:rsidR="00B5633F" w:rsidRPr="00B5633F" w:rsidRDefault="00B5633F" w:rsidP="00B5633F">
            <w:pPr>
              <w:pStyle w:val="Lista"/>
              <w:suppressAutoHyphens w:val="0"/>
              <w:snapToGrid w:val="0"/>
              <w:spacing w:line="276" w:lineRule="auto"/>
              <w:rPr>
                <w:rFonts w:ascii="Tahoma" w:hAnsi="Tahoma"/>
                <w:b w:val="0"/>
                <w:sz w:val="18"/>
                <w:szCs w:val="18"/>
              </w:rPr>
            </w:pPr>
            <w:r w:rsidRPr="00B5633F">
              <w:rPr>
                <w:rFonts w:ascii="Tahoma" w:hAnsi="Tahoma"/>
                <w:b w:val="0"/>
                <w:sz w:val="18"/>
                <w:szCs w:val="18"/>
              </w:rPr>
              <w:t xml:space="preserve">Zamawiana jednostka miary  20 g, </w:t>
            </w:r>
            <w:r w:rsidRPr="00B5633F">
              <w:rPr>
                <w:rFonts w:ascii="Tahoma" w:hAnsi="Tahoma"/>
                <w:b w:val="0"/>
                <w:color w:val="000000"/>
                <w:sz w:val="18"/>
                <w:szCs w:val="18"/>
              </w:rPr>
              <w:t>Tolerancja + 5g</w:t>
            </w:r>
          </w:p>
        </w:tc>
        <w:tc>
          <w:tcPr>
            <w:tcW w:w="841" w:type="dxa"/>
            <w:tcBorders>
              <w:left w:val="single" w:sz="4" w:space="0" w:color="000000"/>
              <w:bottom w:val="single" w:sz="4" w:space="0" w:color="000000"/>
            </w:tcBorders>
            <w:vAlign w:val="center"/>
          </w:tcPr>
          <w:p w14:paraId="71C134EF" w14:textId="77777777" w:rsidR="00B5633F" w:rsidRPr="00B5633F" w:rsidRDefault="00B5633F" w:rsidP="00B5633F">
            <w:pPr>
              <w:snapToGrid w:val="0"/>
              <w:spacing w:line="276" w:lineRule="auto"/>
              <w:jc w:val="center"/>
              <w:rPr>
                <w:rFonts w:ascii="Tahoma" w:hAnsi="Tahoma" w:cs="Tahoma"/>
                <w:bCs/>
                <w:sz w:val="18"/>
                <w:szCs w:val="18"/>
              </w:rPr>
            </w:pPr>
            <w:proofErr w:type="spellStart"/>
            <w:r w:rsidRPr="00B5633F">
              <w:rPr>
                <w:rFonts w:ascii="Tahoma" w:hAnsi="Tahoma" w:cs="Tahoma"/>
                <w:bCs/>
                <w:sz w:val="18"/>
                <w:szCs w:val="18"/>
              </w:rPr>
              <w:t>szt</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14:paraId="1C18B75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1CE390AE" w14:textId="77777777" w:rsidTr="00B41BAE">
        <w:trPr>
          <w:trHeight w:val="333"/>
        </w:trPr>
        <w:tc>
          <w:tcPr>
            <w:tcW w:w="901" w:type="dxa"/>
            <w:tcBorders>
              <w:left w:val="single" w:sz="4" w:space="0" w:color="000000"/>
              <w:bottom w:val="single" w:sz="4" w:space="0" w:color="000000"/>
            </w:tcBorders>
            <w:vAlign w:val="center"/>
          </w:tcPr>
          <w:p w14:paraId="30A66CB9"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7BA5C6F3"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color w:val="000000"/>
                <w:sz w:val="18"/>
                <w:szCs w:val="18"/>
              </w:rPr>
              <w:t xml:space="preserve">Kasza pęczak </w:t>
            </w:r>
          </w:p>
        </w:tc>
        <w:tc>
          <w:tcPr>
            <w:tcW w:w="841" w:type="dxa"/>
            <w:tcBorders>
              <w:left w:val="single" w:sz="4" w:space="0" w:color="000000"/>
              <w:bottom w:val="single" w:sz="4" w:space="0" w:color="000000"/>
            </w:tcBorders>
            <w:vAlign w:val="center"/>
          </w:tcPr>
          <w:p w14:paraId="21CE5F0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051F4D4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215DE528" w14:textId="77777777" w:rsidTr="00B41BAE">
        <w:trPr>
          <w:trHeight w:val="690"/>
        </w:trPr>
        <w:tc>
          <w:tcPr>
            <w:tcW w:w="901" w:type="dxa"/>
            <w:tcBorders>
              <w:left w:val="single" w:sz="4" w:space="0" w:color="000000"/>
              <w:bottom w:val="single" w:sz="4" w:space="0" w:color="000000"/>
            </w:tcBorders>
            <w:vAlign w:val="center"/>
          </w:tcPr>
          <w:p w14:paraId="6132236C"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B85D99F"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Przyprawa do ziemniaków </w:t>
            </w:r>
          </w:p>
          <w:p w14:paraId="38FA9E7A" w14:textId="77777777" w:rsidR="00B5633F" w:rsidRPr="00B5633F"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20 g</w:t>
            </w:r>
          </w:p>
          <w:p w14:paraId="019E6F83"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Tolerancja + 5g</w:t>
            </w:r>
          </w:p>
        </w:tc>
        <w:tc>
          <w:tcPr>
            <w:tcW w:w="841" w:type="dxa"/>
            <w:tcBorders>
              <w:left w:val="single" w:sz="4" w:space="0" w:color="000000"/>
              <w:bottom w:val="single" w:sz="4" w:space="0" w:color="000000"/>
            </w:tcBorders>
            <w:vAlign w:val="center"/>
          </w:tcPr>
          <w:p w14:paraId="3628A91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50ECA40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40</w:t>
            </w:r>
          </w:p>
        </w:tc>
      </w:tr>
      <w:tr w:rsidR="00B5633F" w:rsidRPr="00B5633F" w14:paraId="2CCF37EB" w14:textId="77777777" w:rsidTr="00B41BAE">
        <w:trPr>
          <w:trHeight w:val="369"/>
        </w:trPr>
        <w:tc>
          <w:tcPr>
            <w:tcW w:w="901" w:type="dxa"/>
            <w:tcBorders>
              <w:left w:val="single" w:sz="4" w:space="0" w:color="000000"/>
              <w:bottom w:val="single" w:sz="4" w:space="0" w:color="000000"/>
            </w:tcBorders>
            <w:vAlign w:val="center"/>
          </w:tcPr>
          <w:p w14:paraId="2A2CFAFC"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1AA56C04"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Migdały płatki </w:t>
            </w:r>
          </w:p>
          <w:p w14:paraId="572DA075"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Zamawiana jednostka miary 15 g</w:t>
            </w:r>
          </w:p>
        </w:tc>
        <w:tc>
          <w:tcPr>
            <w:tcW w:w="841" w:type="dxa"/>
            <w:tcBorders>
              <w:left w:val="single" w:sz="4" w:space="0" w:color="000000"/>
              <w:bottom w:val="single" w:sz="4" w:space="0" w:color="000000"/>
            </w:tcBorders>
            <w:vAlign w:val="center"/>
          </w:tcPr>
          <w:p w14:paraId="0C717B8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789CA76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67C6D3FA" w14:textId="77777777" w:rsidTr="00B41BAE">
        <w:trPr>
          <w:trHeight w:val="291"/>
        </w:trPr>
        <w:tc>
          <w:tcPr>
            <w:tcW w:w="901" w:type="dxa"/>
            <w:tcBorders>
              <w:left w:val="single" w:sz="4" w:space="0" w:color="000000"/>
              <w:bottom w:val="single" w:sz="4" w:space="0" w:color="000000"/>
            </w:tcBorders>
            <w:vAlign w:val="center"/>
          </w:tcPr>
          <w:p w14:paraId="24A1050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04A51B4"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Mąka kukurydziana </w:t>
            </w:r>
          </w:p>
          <w:p w14:paraId="4E2D4BC5"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Zamawiana jednostka miary 1000 g</w:t>
            </w:r>
          </w:p>
        </w:tc>
        <w:tc>
          <w:tcPr>
            <w:tcW w:w="841" w:type="dxa"/>
            <w:tcBorders>
              <w:left w:val="single" w:sz="4" w:space="0" w:color="000000"/>
              <w:bottom w:val="single" w:sz="4" w:space="0" w:color="000000"/>
            </w:tcBorders>
            <w:vAlign w:val="center"/>
          </w:tcPr>
          <w:p w14:paraId="3AC0953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09283D5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100</w:t>
            </w:r>
          </w:p>
        </w:tc>
      </w:tr>
      <w:tr w:rsidR="00B5633F" w:rsidRPr="00B5633F" w14:paraId="5C617A83" w14:textId="77777777" w:rsidTr="00B41BAE">
        <w:trPr>
          <w:trHeight w:val="341"/>
        </w:trPr>
        <w:tc>
          <w:tcPr>
            <w:tcW w:w="901" w:type="dxa"/>
            <w:tcBorders>
              <w:top w:val="single" w:sz="4" w:space="0" w:color="000000"/>
              <w:left w:val="single" w:sz="4" w:space="0" w:color="000000"/>
              <w:bottom w:val="single" w:sz="4" w:space="0" w:color="000000"/>
            </w:tcBorders>
            <w:vAlign w:val="center"/>
          </w:tcPr>
          <w:p w14:paraId="51BF0AB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2909FF38"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Ciastka przełożone kremem</w:t>
            </w:r>
          </w:p>
          <w:p w14:paraId="7F90D5CA"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Zamawiana jednostka miary 380 g</w:t>
            </w:r>
          </w:p>
        </w:tc>
        <w:tc>
          <w:tcPr>
            <w:tcW w:w="841" w:type="dxa"/>
            <w:tcBorders>
              <w:top w:val="single" w:sz="4" w:space="0" w:color="000000"/>
              <w:left w:val="single" w:sz="4" w:space="0" w:color="000000"/>
              <w:bottom w:val="single" w:sz="4" w:space="0" w:color="000000"/>
            </w:tcBorders>
            <w:vAlign w:val="center"/>
          </w:tcPr>
          <w:p w14:paraId="7266AD6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8172E8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190</w:t>
            </w:r>
          </w:p>
        </w:tc>
      </w:tr>
      <w:tr w:rsidR="00B5633F" w:rsidRPr="00B5633F" w14:paraId="3703E3B3" w14:textId="77777777" w:rsidTr="008547FA">
        <w:trPr>
          <w:trHeight w:val="391"/>
        </w:trPr>
        <w:tc>
          <w:tcPr>
            <w:tcW w:w="901" w:type="dxa"/>
            <w:tcBorders>
              <w:top w:val="single" w:sz="4" w:space="0" w:color="000000"/>
              <w:left w:val="single" w:sz="4" w:space="0" w:color="000000"/>
              <w:bottom w:val="single" w:sz="4" w:space="0" w:color="auto"/>
            </w:tcBorders>
            <w:vAlign w:val="center"/>
          </w:tcPr>
          <w:p w14:paraId="22A5E2A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auto"/>
            </w:tcBorders>
            <w:vAlign w:val="center"/>
          </w:tcPr>
          <w:p w14:paraId="50F44208"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Biszkopty z galaretką pokryte czekoladą </w:t>
            </w:r>
          </w:p>
          <w:p w14:paraId="2AEED822" w14:textId="0DA5AF69"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300 g</w:t>
            </w:r>
          </w:p>
        </w:tc>
        <w:tc>
          <w:tcPr>
            <w:tcW w:w="841" w:type="dxa"/>
            <w:tcBorders>
              <w:top w:val="single" w:sz="4" w:space="0" w:color="000000"/>
              <w:left w:val="single" w:sz="4" w:space="0" w:color="000000"/>
              <w:bottom w:val="single" w:sz="4" w:space="0" w:color="auto"/>
            </w:tcBorders>
            <w:vAlign w:val="center"/>
          </w:tcPr>
          <w:p w14:paraId="27E65CE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auto"/>
              <w:right w:val="single" w:sz="4" w:space="0" w:color="000000"/>
            </w:tcBorders>
            <w:vAlign w:val="center"/>
          </w:tcPr>
          <w:p w14:paraId="4B87E25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190</w:t>
            </w:r>
          </w:p>
        </w:tc>
      </w:tr>
      <w:tr w:rsidR="00B5633F" w:rsidRPr="00B5633F" w14:paraId="4B8FE674" w14:textId="77777777" w:rsidTr="008547FA">
        <w:trPr>
          <w:trHeight w:val="690"/>
        </w:trPr>
        <w:tc>
          <w:tcPr>
            <w:tcW w:w="901" w:type="dxa"/>
            <w:tcBorders>
              <w:top w:val="single" w:sz="4" w:space="0" w:color="auto"/>
              <w:left w:val="single" w:sz="4" w:space="0" w:color="auto"/>
              <w:bottom w:val="single" w:sz="4" w:space="0" w:color="auto"/>
              <w:right w:val="single" w:sz="4" w:space="0" w:color="auto"/>
            </w:tcBorders>
            <w:vAlign w:val="center"/>
          </w:tcPr>
          <w:p w14:paraId="2B4322A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4995CF64"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Wafelki przekładane masą cytrynową ,śmietankową , czekoladową</w:t>
            </w:r>
          </w:p>
          <w:p w14:paraId="65B75BB1" w14:textId="20401419"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700 g</w:t>
            </w:r>
          </w:p>
        </w:tc>
        <w:tc>
          <w:tcPr>
            <w:tcW w:w="841" w:type="dxa"/>
            <w:tcBorders>
              <w:top w:val="single" w:sz="4" w:space="0" w:color="auto"/>
              <w:left w:val="single" w:sz="4" w:space="0" w:color="auto"/>
              <w:bottom w:val="single" w:sz="4" w:space="0" w:color="auto"/>
              <w:right w:val="single" w:sz="4" w:space="0" w:color="auto"/>
            </w:tcBorders>
            <w:vAlign w:val="center"/>
          </w:tcPr>
          <w:p w14:paraId="4645730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715B030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190</w:t>
            </w:r>
          </w:p>
        </w:tc>
      </w:tr>
      <w:tr w:rsidR="00B5633F" w:rsidRPr="00B5633F" w14:paraId="21494222" w14:textId="77777777" w:rsidTr="008547FA">
        <w:trPr>
          <w:trHeight w:val="408"/>
        </w:trPr>
        <w:tc>
          <w:tcPr>
            <w:tcW w:w="901" w:type="dxa"/>
            <w:tcBorders>
              <w:top w:val="single" w:sz="4" w:space="0" w:color="auto"/>
              <w:left w:val="single" w:sz="4" w:space="0" w:color="auto"/>
              <w:bottom w:val="single" w:sz="4" w:space="0" w:color="auto"/>
              <w:right w:val="single" w:sz="4" w:space="0" w:color="auto"/>
            </w:tcBorders>
            <w:vAlign w:val="center"/>
          </w:tcPr>
          <w:p w14:paraId="6A88D1E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1DEA2626"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Herbatniki z kremem czekoladowym w środku</w:t>
            </w:r>
          </w:p>
          <w:p w14:paraId="641F7AFE" w14:textId="554FD115"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220 g</w:t>
            </w:r>
          </w:p>
        </w:tc>
        <w:tc>
          <w:tcPr>
            <w:tcW w:w="841" w:type="dxa"/>
            <w:tcBorders>
              <w:top w:val="single" w:sz="4" w:space="0" w:color="auto"/>
              <w:left w:val="single" w:sz="4" w:space="0" w:color="auto"/>
              <w:bottom w:val="single" w:sz="4" w:space="0" w:color="auto"/>
              <w:right w:val="single" w:sz="4" w:space="0" w:color="auto"/>
            </w:tcBorders>
            <w:vAlign w:val="center"/>
          </w:tcPr>
          <w:p w14:paraId="26BE5EB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7044FA7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190</w:t>
            </w:r>
          </w:p>
        </w:tc>
      </w:tr>
      <w:tr w:rsidR="00B5633F" w:rsidRPr="00B5633F" w14:paraId="5E748A93" w14:textId="77777777" w:rsidTr="008547FA">
        <w:trPr>
          <w:trHeight w:val="317"/>
        </w:trPr>
        <w:tc>
          <w:tcPr>
            <w:tcW w:w="901" w:type="dxa"/>
            <w:tcBorders>
              <w:top w:val="single" w:sz="4" w:space="0" w:color="auto"/>
              <w:left w:val="single" w:sz="4" w:space="0" w:color="auto"/>
              <w:bottom w:val="single" w:sz="4" w:space="0" w:color="auto"/>
              <w:right w:val="single" w:sz="4" w:space="0" w:color="auto"/>
            </w:tcBorders>
            <w:vAlign w:val="center"/>
          </w:tcPr>
          <w:p w14:paraId="127ACDEC"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0C3A99B9"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Pierniki w czekoladzie . </w:t>
            </w:r>
          </w:p>
          <w:p w14:paraId="7F0E8EA3" w14:textId="7214EFD6" w:rsidR="00B5633F" w:rsidRPr="00B5633F" w:rsidRDefault="00B5633F" w:rsidP="004F5EA4">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500 g</w:t>
            </w:r>
          </w:p>
        </w:tc>
        <w:tc>
          <w:tcPr>
            <w:tcW w:w="841" w:type="dxa"/>
            <w:tcBorders>
              <w:top w:val="single" w:sz="4" w:space="0" w:color="auto"/>
              <w:left w:val="single" w:sz="4" w:space="0" w:color="auto"/>
              <w:bottom w:val="single" w:sz="4" w:space="0" w:color="auto"/>
              <w:right w:val="single" w:sz="4" w:space="0" w:color="auto"/>
            </w:tcBorders>
            <w:vAlign w:val="center"/>
          </w:tcPr>
          <w:p w14:paraId="6C82F8A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7789043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190</w:t>
            </w:r>
          </w:p>
        </w:tc>
      </w:tr>
      <w:tr w:rsidR="00B5633F" w:rsidRPr="00B5633F" w14:paraId="398C9109" w14:textId="77777777" w:rsidTr="008547FA">
        <w:trPr>
          <w:trHeight w:val="509"/>
        </w:trPr>
        <w:tc>
          <w:tcPr>
            <w:tcW w:w="901" w:type="dxa"/>
            <w:tcBorders>
              <w:top w:val="single" w:sz="4" w:space="0" w:color="auto"/>
              <w:left w:val="single" w:sz="4" w:space="0" w:color="auto"/>
              <w:bottom w:val="single" w:sz="4" w:space="0" w:color="auto"/>
              <w:right w:val="single" w:sz="4" w:space="0" w:color="auto"/>
            </w:tcBorders>
            <w:vAlign w:val="center"/>
          </w:tcPr>
          <w:p w14:paraId="37F5115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4FA69AE2"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Ciasteczka morelowe b/c</w:t>
            </w:r>
          </w:p>
          <w:p w14:paraId="18880FB0" w14:textId="2841E373"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300 g</w:t>
            </w:r>
          </w:p>
        </w:tc>
        <w:tc>
          <w:tcPr>
            <w:tcW w:w="841" w:type="dxa"/>
            <w:tcBorders>
              <w:top w:val="single" w:sz="4" w:space="0" w:color="auto"/>
              <w:left w:val="single" w:sz="4" w:space="0" w:color="auto"/>
              <w:bottom w:val="single" w:sz="4" w:space="0" w:color="auto"/>
              <w:right w:val="single" w:sz="4" w:space="0" w:color="auto"/>
            </w:tcBorders>
            <w:vAlign w:val="center"/>
          </w:tcPr>
          <w:p w14:paraId="36CE9FD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2FD5D65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5EDDE778" w14:textId="77777777" w:rsidTr="008547FA">
        <w:trPr>
          <w:trHeight w:val="431"/>
        </w:trPr>
        <w:tc>
          <w:tcPr>
            <w:tcW w:w="901" w:type="dxa"/>
            <w:tcBorders>
              <w:top w:val="single" w:sz="4" w:space="0" w:color="auto"/>
              <w:left w:val="single" w:sz="4" w:space="0" w:color="auto"/>
              <w:bottom w:val="single" w:sz="4" w:space="0" w:color="auto"/>
              <w:right w:val="single" w:sz="4" w:space="0" w:color="auto"/>
            </w:tcBorders>
            <w:vAlign w:val="center"/>
          </w:tcPr>
          <w:p w14:paraId="60A4E068"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3041E354"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Ciasteczka żurawinowe b/c</w:t>
            </w:r>
          </w:p>
          <w:p w14:paraId="291DE709" w14:textId="04A892F1"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135 g</w:t>
            </w:r>
          </w:p>
        </w:tc>
        <w:tc>
          <w:tcPr>
            <w:tcW w:w="841" w:type="dxa"/>
            <w:tcBorders>
              <w:top w:val="single" w:sz="4" w:space="0" w:color="auto"/>
              <w:left w:val="single" w:sz="4" w:space="0" w:color="auto"/>
              <w:bottom w:val="single" w:sz="4" w:space="0" w:color="auto"/>
              <w:right w:val="single" w:sz="4" w:space="0" w:color="auto"/>
            </w:tcBorders>
            <w:vAlign w:val="center"/>
          </w:tcPr>
          <w:p w14:paraId="7B350A8D"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3CE2AB99"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4986A5DF" w14:textId="77777777" w:rsidTr="008547FA">
        <w:trPr>
          <w:trHeight w:val="339"/>
        </w:trPr>
        <w:tc>
          <w:tcPr>
            <w:tcW w:w="901" w:type="dxa"/>
            <w:tcBorders>
              <w:top w:val="single" w:sz="4" w:space="0" w:color="auto"/>
              <w:left w:val="single" w:sz="4" w:space="0" w:color="auto"/>
              <w:bottom w:val="single" w:sz="4" w:space="0" w:color="auto"/>
              <w:right w:val="single" w:sz="4" w:space="0" w:color="auto"/>
            </w:tcBorders>
            <w:vAlign w:val="center"/>
          </w:tcPr>
          <w:p w14:paraId="0205CD1A"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3399FE24"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Wafle bez cukru </w:t>
            </w:r>
          </w:p>
          <w:p w14:paraId="2873B7FA" w14:textId="02BF6C40" w:rsidR="00B5633F" w:rsidRPr="004F5EA4" w:rsidRDefault="00B5633F" w:rsidP="00B5633F">
            <w:pPr>
              <w:snapToGrid w:val="0"/>
              <w:spacing w:line="276" w:lineRule="auto"/>
              <w:rPr>
                <w:rFonts w:ascii="Tahoma" w:hAnsi="Tahoma" w:cs="Tahoma"/>
                <w:bCs/>
                <w:color w:val="000000"/>
                <w:sz w:val="18"/>
                <w:szCs w:val="18"/>
              </w:rPr>
            </w:pPr>
            <w:r w:rsidRPr="00B5633F">
              <w:rPr>
                <w:rFonts w:ascii="Tahoma" w:hAnsi="Tahoma" w:cs="Tahoma"/>
                <w:bCs/>
                <w:color w:val="000000"/>
                <w:sz w:val="18"/>
                <w:szCs w:val="18"/>
              </w:rPr>
              <w:t>Zamawiana jednostka miary 160 g</w:t>
            </w:r>
          </w:p>
        </w:tc>
        <w:tc>
          <w:tcPr>
            <w:tcW w:w="841" w:type="dxa"/>
            <w:tcBorders>
              <w:top w:val="single" w:sz="4" w:space="0" w:color="auto"/>
              <w:left w:val="single" w:sz="4" w:space="0" w:color="auto"/>
              <w:bottom w:val="single" w:sz="4" w:space="0" w:color="auto"/>
              <w:right w:val="single" w:sz="4" w:space="0" w:color="auto"/>
            </w:tcBorders>
            <w:vAlign w:val="center"/>
          </w:tcPr>
          <w:p w14:paraId="7A65C76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2D9F0B7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1F0D0764" w14:textId="77777777" w:rsidTr="008547FA">
        <w:trPr>
          <w:trHeight w:val="403"/>
        </w:trPr>
        <w:tc>
          <w:tcPr>
            <w:tcW w:w="901" w:type="dxa"/>
            <w:tcBorders>
              <w:top w:val="single" w:sz="4" w:space="0" w:color="auto"/>
              <w:left w:val="single" w:sz="4" w:space="0" w:color="auto"/>
              <w:bottom w:val="single" w:sz="4" w:space="0" w:color="auto"/>
              <w:right w:val="single" w:sz="4" w:space="0" w:color="auto"/>
            </w:tcBorders>
            <w:vAlign w:val="center"/>
          </w:tcPr>
          <w:p w14:paraId="4D96423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18770888"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Cukierki owocowe b/c</w:t>
            </w:r>
          </w:p>
          <w:p w14:paraId="298F0700"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Zamawiana jednostka miary 60 g</w:t>
            </w:r>
          </w:p>
        </w:tc>
        <w:tc>
          <w:tcPr>
            <w:tcW w:w="841" w:type="dxa"/>
            <w:tcBorders>
              <w:top w:val="single" w:sz="4" w:space="0" w:color="auto"/>
              <w:left w:val="single" w:sz="4" w:space="0" w:color="auto"/>
              <w:bottom w:val="single" w:sz="4" w:space="0" w:color="auto"/>
              <w:right w:val="single" w:sz="4" w:space="0" w:color="auto"/>
            </w:tcBorders>
            <w:vAlign w:val="center"/>
          </w:tcPr>
          <w:p w14:paraId="6F0C4A5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458BCB8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2134D336" w14:textId="77777777" w:rsidTr="008547FA">
        <w:trPr>
          <w:trHeight w:val="452"/>
        </w:trPr>
        <w:tc>
          <w:tcPr>
            <w:tcW w:w="901" w:type="dxa"/>
            <w:tcBorders>
              <w:top w:val="single" w:sz="4" w:space="0" w:color="auto"/>
              <w:left w:val="single" w:sz="4" w:space="0" w:color="auto"/>
              <w:bottom w:val="single" w:sz="4" w:space="0" w:color="auto"/>
              <w:right w:val="single" w:sz="4" w:space="0" w:color="auto"/>
            </w:tcBorders>
            <w:vAlign w:val="center"/>
          </w:tcPr>
          <w:p w14:paraId="51E14405"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auto"/>
              <w:bottom w:val="single" w:sz="4" w:space="0" w:color="auto"/>
              <w:right w:val="single" w:sz="4" w:space="0" w:color="auto"/>
            </w:tcBorders>
            <w:vAlign w:val="center"/>
          </w:tcPr>
          <w:p w14:paraId="49FB529A"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Ciastka owsiane b/c</w:t>
            </w:r>
          </w:p>
          <w:p w14:paraId="499CAF2B"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Zamawiana jednostka miary 150 g</w:t>
            </w:r>
          </w:p>
        </w:tc>
        <w:tc>
          <w:tcPr>
            <w:tcW w:w="841" w:type="dxa"/>
            <w:tcBorders>
              <w:top w:val="single" w:sz="4" w:space="0" w:color="auto"/>
              <w:left w:val="single" w:sz="4" w:space="0" w:color="auto"/>
              <w:bottom w:val="single" w:sz="4" w:space="0" w:color="auto"/>
              <w:right w:val="single" w:sz="4" w:space="0" w:color="auto"/>
            </w:tcBorders>
            <w:vAlign w:val="center"/>
          </w:tcPr>
          <w:p w14:paraId="1AF8DA9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auto"/>
              <w:bottom w:val="single" w:sz="4" w:space="0" w:color="auto"/>
              <w:right w:val="single" w:sz="4" w:space="0" w:color="auto"/>
            </w:tcBorders>
            <w:vAlign w:val="center"/>
          </w:tcPr>
          <w:p w14:paraId="57E5AD4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3F121A54" w14:textId="77777777" w:rsidTr="008547FA">
        <w:trPr>
          <w:trHeight w:val="374"/>
        </w:trPr>
        <w:tc>
          <w:tcPr>
            <w:tcW w:w="901" w:type="dxa"/>
            <w:tcBorders>
              <w:top w:val="single" w:sz="4" w:space="0" w:color="auto"/>
              <w:left w:val="single" w:sz="4" w:space="0" w:color="000000"/>
              <w:bottom w:val="single" w:sz="4" w:space="0" w:color="000000"/>
            </w:tcBorders>
            <w:vAlign w:val="center"/>
          </w:tcPr>
          <w:p w14:paraId="0297795D"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auto"/>
              <w:left w:val="single" w:sz="4" w:space="0" w:color="000000"/>
              <w:bottom w:val="single" w:sz="4" w:space="0" w:color="000000"/>
            </w:tcBorders>
            <w:vAlign w:val="center"/>
          </w:tcPr>
          <w:p w14:paraId="0817A7DA" w14:textId="77777777" w:rsidR="00B5633F" w:rsidRPr="00B5633F" w:rsidRDefault="00B5633F" w:rsidP="00B5633F">
            <w:pPr>
              <w:pStyle w:val="Lista"/>
              <w:snapToGrid w:val="0"/>
              <w:spacing w:line="276" w:lineRule="auto"/>
              <w:rPr>
                <w:rFonts w:ascii="Tahoma" w:hAnsi="Tahoma"/>
                <w:b w:val="0"/>
                <w:color w:val="000000"/>
                <w:sz w:val="18"/>
                <w:szCs w:val="18"/>
              </w:rPr>
            </w:pPr>
            <w:r w:rsidRPr="00B5633F">
              <w:rPr>
                <w:rFonts w:ascii="Tahoma" w:hAnsi="Tahoma"/>
                <w:b w:val="0"/>
                <w:color w:val="000000"/>
                <w:sz w:val="18"/>
                <w:szCs w:val="18"/>
              </w:rPr>
              <w:t xml:space="preserve">Marcepan </w:t>
            </w:r>
          </w:p>
          <w:p w14:paraId="0E8EF91E" w14:textId="77777777" w:rsidR="00B5633F" w:rsidRPr="00B5633F" w:rsidRDefault="00B5633F" w:rsidP="00B5633F">
            <w:pPr>
              <w:snapToGrid w:val="0"/>
              <w:spacing w:line="276" w:lineRule="auto"/>
              <w:rPr>
                <w:rFonts w:ascii="Tahoma" w:hAnsi="Tahoma" w:cs="Tahoma"/>
                <w:bCs/>
                <w:sz w:val="18"/>
                <w:szCs w:val="18"/>
              </w:rPr>
            </w:pPr>
            <w:r w:rsidRPr="00B5633F">
              <w:rPr>
                <w:rFonts w:ascii="Tahoma" w:hAnsi="Tahoma" w:cs="Tahoma"/>
                <w:bCs/>
                <w:color w:val="000000"/>
                <w:sz w:val="18"/>
                <w:szCs w:val="18"/>
              </w:rPr>
              <w:t>Zamawiana jednostka miary 53 g</w:t>
            </w:r>
          </w:p>
        </w:tc>
        <w:tc>
          <w:tcPr>
            <w:tcW w:w="841" w:type="dxa"/>
            <w:tcBorders>
              <w:top w:val="single" w:sz="4" w:space="0" w:color="auto"/>
              <w:left w:val="single" w:sz="4" w:space="0" w:color="000000"/>
              <w:bottom w:val="single" w:sz="4" w:space="0" w:color="000000"/>
            </w:tcBorders>
            <w:vAlign w:val="center"/>
          </w:tcPr>
          <w:p w14:paraId="1DF7B0B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auto"/>
              <w:left w:val="single" w:sz="4" w:space="0" w:color="000000"/>
              <w:bottom w:val="single" w:sz="4" w:space="0" w:color="000000"/>
              <w:right w:val="single" w:sz="4" w:space="0" w:color="000000"/>
            </w:tcBorders>
            <w:vAlign w:val="center"/>
          </w:tcPr>
          <w:p w14:paraId="4243D36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6C49B705" w14:textId="77777777" w:rsidTr="00B41BAE">
        <w:trPr>
          <w:trHeight w:val="690"/>
        </w:trPr>
        <w:tc>
          <w:tcPr>
            <w:tcW w:w="901" w:type="dxa"/>
            <w:tcBorders>
              <w:top w:val="single" w:sz="4" w:space="0" w:color="000000"/>
              <w:left w:val="single" w:sz="4" w:space="0" w:color="000000"/>
              <w:bottom w:val="single" w:sz="4" w:space="0" w:color="000000"/>
            </w:tcBorders>
            <w:vAlign w:val="center"/>
          </w:tcPr>
          <w:p w14:paraId="3488ED12"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03FB9C3E" w14:textId="77777777" w:rsidR="00B5633F" w:rsidRPr="00B5633F" w:rsidRDefault="00B5633F" w:rsidP="004F5EA4">
            <w:pPr>
              <w:pStyle w:val="Lista"/>
              <w:snapToGrid w:val="0"/>
              <w:spacing w:line="276" w:lineRule="auto"/>
              <w:jc w:val="left"/>
              <w:rPr>
                <w:rFonts w:ascii="Tahoma" w:hAnsi="Tahoma"/>
                <w:b w:val="0"/>
                <w:color w:val="000000"/>
                <w:sz w:val="18"/>
                <w:szCs w:val="18"/>
                <w:shd w:val="clear" w:color="auto" w:fill="FFFFFF"/>
              </w:rPr>
            </w:pPr>
            <w:r w:rsidRPr="00B5633F">
              <w:rPr>
                <w:rFonts w:ascii="Tahoma" w:hAnsi="Tahoma"/>
                <w:b w:val="0"/>
                <w:color w:val="000000"/>
                <w:sz w:val="18"/>
                <w:szCs w:val="18"/>
              </w:rPr>
              <w:t xml:space="preserve">Owocowe galaretki z półpłynnym nadzieniem , wypełnione sokiem </w:t>
            </w:r>
          </w:p>
          <w:p w14:paraId="66A59BB0" w14:textId="7D691F05" w:rsidR="00B5633F" w:rsidRPr="00B5633F" w:rsidRDefault="00B5633F" w:rsidP="004F5EA4">
            <w:pPr>
              <w:pStyle w:val="Lista"/>
              <w:snapToGrid w:val="0"/>
              <w:spacing w:line="276" w:lineRule="auto"/>
              <w:jc w:val="left"/>
              <w:rPr>
                <w:rFonts w:ascii="Tahoma" w:hAnsi="Tahoma"/>
                <w:b w:val="0"/>
                <w:sz w:val="18"/>
                <w:szCs w:val="18"/>
              </w:rPr>
            </w:pPr>
            <w:r w:rsidRPr="00B5633F">
              <w:rPr>
                <w:rFonts w:ascii="Tahoma" w:hAnsi="Tahoma"/>
                <w:b w:val="0"/>
                <w:color w:val="000000"/>
                <w:sz w:val="18"/>
                <w:szCs w:val="18"/>
                <w:shd w:val="clear" w:color="auto" w:fill="FFFFFF"/>
              </w:rPr>
              <w:t>Cukier, syrop glukozowy, woda, substancja żelująca: pektyny; regulator kwasowości: kwas cytrynowy; naturalne aromaty, soki owocowe 1,2% z zagęszczonych soków</w:t>
            </w:r>
            <w:r w:rsidR="004F5EA4">
              <w:rPr>
                <w:rFonts w:ascii="Tahoma" w:hAnsi="Tahoma"/>
                <w:b w:val="0"/>
                <w:color w:val="000000"/>
                <w:sz w:val="18"/>
                <w:szCs w:val="18"/>
                <w:shd w:val="clear" w:color="auto" w:fill="FFFFFF"/>
              </w:rPr>
              <w:t xml:space="preserve"> </w:t>
            </w:r>
            <w:r w:rsidRPr="00B5633F">
              <w:rPr>
                <w:rFonts w:ascii="Tahoma" w:hAnsi="Tahoma"/>
                <w:b w:val="0"/>
                <w:color w:val="000000"/>
                <w:sz w:val="18"/>
                <w:szCs w:val="18"/>
                <w:shd w:val="clear" w:color="auto" w:fill="FFFFFF"/>
              </w:rPr>
              <w:t>owocowych</w:t>
            </w:r>
            <w:r w:rsidR="004F5EA4">
              <w:rPr>
                <w:rFonts w:ascii="Tahoma" w:hAnsi="Tahoma"/>
                <w:b w:val="0"/>
                <w:color w:val="000000"/>
                <w:sz w:val="18"/>
                <w:szCs w:val="18"/>
                <w:shd w:val="clear" w:color="auto" w:fill="FFFFFF"/>
              </w:rPr>
              <w:t xml:space="preserve"> </w:t>
            </w:r>
            <w:r w:rsidRPr="00B5633F">
              <w:rPr>
                <w:rFonts w:ascii="Tahoma" w:hAnsi="Tahoma"/>
                <w:b w:val="0"/>
                <w:color w:val="000000"/>
                <w:sz w:val="18"/>
                <w:szCs w:val="18"/>
                <w:shd w:val="clear" w:color="auto" w:fill="FFFFFF"/>
              </w:rPr>
              <w:t xml:space="preserve">(ananas, cytryna, pomarańcza, malina) </w:t>
            </w:r>
          </w:p>
        </w:tc>
        <w:tc>
          <w:tcPr>
            <w:tcW w:w="841" w:type="dxa"/>
            <w:tcBorders>
              <w:top w:val="single" w:sz="4" w:space="0" w:color="000000"/>
              <w:left w:val="single" w:sz="4" w:space="0" w:color="000000"/>
              <w:bottom w:val="single" w:sz="4" w:space="0" w:color="000000"/>
            </w:tcBorders>
            <w:vAlign w:val="center"/>
          </w:tcPr>
          <w:p w14:paraId="7A528C5F"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4BE005C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220</w:t>
            </w:r>
          </w:p>
        </w:tc>
      </w:tr>
      <w:tr w:rsidR="00B5633F" w:rsidRPr="00B5633F" w14:paraId="653FF465" w14:textId="77777777" w:rsidTr="00B41BAE">
        <w:trPr>
          <w:trHeight w:val="690"/>
        </w:trPr>
        <w:tc>
          <w:tcPr>
            <w:tcW w:w="901" w:type="dxa"/>
            <w:tcBorders>
              <w:top w:val="single" w:sz="4" w:space="0" w:color="000000"/>
              <w:left w:val="single" w:sz="4" w:space="0" w:color="000000"/>
              <w:bottom w:val="single" w:sz="4" w:space="0" w:color="000000"/>
            </w:tcBorders>
            <w:vAlign w:val="center"/>
          </w:tcPr>
          <w:p w14:paraId="62FF28F6"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top w:val="single" w:sz="4" w:space="0" w:color="000000"/>
              <w:left w:val="single" w:sz="4" w:space="0" w:color="000000"/>
              <w:bottom w:val="single" w:sz="4" w:space="0" w:color="000000"/>
            </w:tcBorders>
            <w:vAlign w:val="center"/>
          </w:tcPr>
          <w:p w14:paraId="71D33FCE" w14:textId="77777777" w:rsidR="00B5633F" w:rsidRPr="00B5633F" w:rsidRDefault="00B5633F" w:rsidP="004F5EA4">
            <w:pPr>
              <w:pStyle w:val="Lista"/>
              <w:snapToGrid w:val="0"/>
              <w:spacing w:line="276" w:lineRule="auto"/>
              <w:jc w:val="left"/>
              <w:rPr>
                <w:rFonts w:ascii="Tahoma" w:hAnsi="Tahoma"/>
                <w:b w:val="0"/>
                <w:color w:val="000000"/>
                <w:sz w:val="18"/>
                <w:szCs w:val="18"/>
              </w:rPr>
            </w:pPr>
            <w:r w:rsidRPr="00B5633F">
              <w:rPr>
                <w:rFonts w:ascii="Tahoma" w:hAnsi="Tahoma"/>
                <w:b w:val="0"/>
                <w:color w:val="000000"/>
                <w:sz w:val="18"/>
                <w:szCs w:val="18"/>
              </w:rPr>
              <w:t xml:space="preserve">Cukierki czekoladowe, nadzienie śmietankowe z dodatkiem rodzynek , oblane czekoladą </w:t>
            </w:r>
          </w:p>
          <w:p w14:paraId="5043A4E4" w14:textId="77777777" w:rsidR="00B5633F" w:rsidRPr="00B5633F" w:rsidRDefault="00B5633F" w:rsidP="004F5EA4">
            <w:pPr>
              <w:pStyle w:val="Lista"/>
              <w:snapToGrid w:val="0"/>
              <w:spacing w:line="276" w:lineRule="auto"/>
              <w:jc w:val="left"/>
              <w:rPr>
                <w:rFonts w:ascii="Tahoma" w:hAnsi="Tahoma"/>
                <w:b w:val="0"/>
                <w:sz w:val="18"/>
                <w:szCs w:val="18"/>
              </w:rPr>
            </w:pPr>
            <w:r w:rsidRPr="00B5633F">
              <w:rPr>
                <w:rFonts w:ascii="Tahoma" w:hAnsi="Tahoma"/>
                <w:b w:val="0"/>
                <w:color w:val="000000"/>
                <w:sz w:val="18"/>
                <w:szCs w:val="18"/>
              </w:rPr>
              <w:t>czekolada 50% [cukier, miazga kakaowa, tłuszcz kakaowy, tłuszcz roślinny (</w:t>
            </w:r>
            <w:proofErr w:type="spellStart"/>
            <w:r w:rsidRPr="00B5633F">
              <w:rPr>
                <w:rFonts w:ascii="Tahoma" w:hAnsi="Tahoma"/>
                <w:b w:val="0"/>
                <w:color w:val="000000"/>
                <w:sz w:val="18"/>
                <w:szCs w:val="18"/>
              </w:rPr>
              <w:t>shea</w:t>
            </w:r>
            <w:proofErr w:type="spellEnd"/>
            <w:r w:rsidRPr="00B5633F">
              <w:rPr>
                <w:rFonts w:ascii="Tahoma" w:hAnsi="Tahoma"/>
                <w:b w:val="0"/>
                <w:color w:val="000000"/>
                <w:sz w:val="18"/>
                <w:szCs w:val="18"/>
              </w:rPr>
              <w:t xml:space="preserve">), emulgator: lecytyny (z soi)], cukier, rodzynki 7,3%, tłuszcz roślinny (palmowy), syrop glukozowy, śmietanka kremowa (z mleka) 4,6%, mleko zagęszczone słodzone (mleko, cukier), spirytus </w:t>
            </w:r>
          </w:p>
        </w:tc>
        <w:tc>
          <w:tcPr>
            <w:tcW w:w="841" w:type="dxa"/>
            <w:tcBorders>
              <w:top w:val="single" w:sz="4" w:space="0" w:color="000000"/>
              <w:left w:val="single" w:sz="4" w:space="0" w:color="000000"/>
              <w:bottom w:val="single" w:sz="4" w:space="0" w:color="000000"/>
            </w:tcBorders>
            <w:vAlign w:val="center"/>
          </w:tcPr>
          <w:p w14:paraId="4E199DC3" w14:textId="77777777" w:rsidR="00B5633F" w:rsidRPr="00B5633F" w:rsidRDefault="00B5633F" w:rsidP="00B5633F">
            <w:pPr>
              <w:snapToGrid w:val="0"/>
              <w:spacing w:line="276" w:lineRule="auto"/>
              <w:jc w:val="center"/>
              <w:rPr>
                <w:rFonts w:ascii="Tahoma" w:hAnsi="Tahoma" w:cs="Tahoma"/>
                <w:bCs/>
                <w:sz w:val="18"/>
                <w:szCs w:val="18"/>
              </w:rPr>
            </w:pPr>
          </w:p>
          <w:p w14:paraId="47C6210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16ECCAB4" w14:textId="77777777" w:rsidR="00B5633F" w:rsidRPr="00B5633F" w:rsidRDefault="00B5633F" w:rsidP="00B5633F">
            <w:pPr>
              <w:snapToGrid w:val="0"/>
              <w:spacing w:line="276" w:lineRule="auto"/>
              <w:jc w:val="center"/>
              <w:rPr>
                <w:rFonts w:ascii="Tahoma" w:hAnsi="Tahoma" w:cs="Tahoma"/>
                <w:bCs/>
                <w:sz w:val="18"/>
                <w:szCs w:val="18"/>
              </w:rPr>
            </w:pPr>
          </w:p>
          <w:p w14:paraId="15291CB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220</w:t>
            </w:r>
          </w:p>
        </w:tc>
      </w:tr>
      <w:tr w:rsidR="00B5633F" w:rsidRPr="00B5633F" w14:paraId="09B87EA5" w14:textId="77777777" w:rsidTr="00B41BAE">
        <w:trPr>
          <w:trHeight w:val="690"/>
        </w:trPr>
        <w:tc>
          <w:tcPr>
            <w:tcW w:w="901" w:type="dxa"/>
            <w:tcBorders>
              <w:left w:val="single" w:sz="4" w:space="0" w:color="000000"/>
              <w:bottom w:val="single" w:sz="4" w:space="0" w:color="000000"/>
            </w:tcBorders>
            <w:vAlign w:val="center"/>
          </w:tcPr>
          <w:p w14:paraId="618FA4F3"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EB7EB72" w14:textId="77777777" w:rsidR="00B5633F" w:rsidRPr="00B5633F" w:rsidRDefault="00B5633F" w:rsidP="004F5EA4">
            <w:pPr>
              <w:pStyle w:val="Lista"/>
              <w:snapToGrid w:val="0"/>
              <w:spacing w:line="276" w:lineRule="auto"/>
              <w:jc w:val="left"/>
              <w:rPr>
                <w:rFonts w:ascii="Tahoma" w:hAnsi="Tahoma"/>
                <w:b w:val="0"/>
                <w:color w:val="000000"/>
                <w:sz w:val="18"/>
                <w:szCs w:val="18"/>
              </w:rPr>
            </w:pPr>
            <w:r w:rsidRPr="00B5633F">
              <w:rPr>
                <w:rFonts w:ascii="Tahoma" w:hAnsi="Tahoma"/>
                <w:b w:val="0"/>
                <w:color w:val="000000"/>
                <w:sz w:val="18"/>
                <w:szCs w:val="18"/>
              </w:rPr>
              <w:t xml:space="preserve">Czekolada mleczna z nadzieniem </w:t>
            </w:r>
          </w:p>
          <w:p w14:paraId="50D06734" w14:textId="77777777" w:rsidR="00B5633F" w:rsidRPr="00B5633F" w:rsidRDefault="00B5633F" w:rsidP="004F5EA4">
            <w:pPr>
              <w:pStyle w:val="Lista"/>
              <w:snapToGrid w:val="0"/>
              <w:spacing w:line="276" w:lineRule="auto"/>
              <w:jc w:val="left"/>
              <w:rPr>
                <w:rFonts w:ascii="Tahoma" w:hAnsi="Tahoma"/>
                <w:b w:val="0"/>
                <w:color w:val="000000"/>
                <w:sz w:val="18"/>
                <w:szCs w:val="18"/>
              </w:rPr>
            </w:pPr>
            <w:r w:rsidRPr="00B5633F">
              <w:rPr>
                <w:rFonts w:ascii="Tahoma" w:hAnsi="Tahoma"/>
                <w:b w:val="0"/>
                <w:color w:val="000000"/>
                <w:sz w:val="18"/>
                <w:szCs w:val="18"/>
              </w:rPr>
              <w:t xml:space="preserve">Zamawiana jednostka miary 100 g </w:t>
            </w:r>
          </w:p>
          <w:p w14:paraId="66141A38" w14:textId="77777777" w:rsidR="00B5633F" w:rsidRPr="00B5633F" w:rsidRDefault="00B5633F" w:rsidP="004F5EA4">
            <w:pPr>
              <w:pStyle w:val="Lista"/>
              <w:snapToGrid w:val="0"/>
              <w:spacing w:line="276" w:lineRule="auto"/>
              <w:jc w:val="left"/>
              <w:rPr>
                <w:rFonts w:ascii="Tahoma" w:hAnsi="Tahoma"/>
                <w:b w:val="0"/>
                <w:sz w:val="18"/>
                <w:szCs w:val="18"/>
              </w:rPr>
            </w:pPr>
            <w:r w:rsidRPr="00B5633F">
              <w:rPr>
                <w:rFonts w:ascii="Tahoma" w:hAnsi="Tahoma"/>
                <w:b w:val="0"/>
                <w:color w:val="000000"/>
                <w:sz w:val="18"/>
                <w:szCs w:val="18"/>
              </w:rPr>
              <w:t xml:space="preserve">cukier. tłuszcz roślinny (palmowy) zagęszczony przecier jabłkowy. </w:t>
            </w:r>
            <w:r w:rsidRPr="00B5633F">
              <w:rPr>
                <w:rFonts w:ascii="Tahoma" w:hAnsi="Tahoma"/>
                <w:b w:val="0"/>
                <w:color w:val="000000"/>
                <w:sz w:val="18"/>
                <w:szCs w:val="18"/>
                <w:shd w:val="clear" w:color="auto" w:fill="FFFFFF"/>
              </w:rPr>
              <w:t>wsad truskawkowy</w:t>
            </w:r>
            <w:r w:rsidRPr="00B5633F">
              <w:rPr>
                <w:rFonts w:ascii="Tahoma" w:hAnsi="Tahoma"/>
                <w:b w:val="0"/>
                <w:color w:val="000000"/>
                <w:sz w:val="18"/>
                <w:szCs w:val="18"/>
              </w:rPr>
              <w:t> (syrop glukozowo-</w:t>
            </w:r>
            <w:proofErr w:type="spellStart"/>
            <w:r w:rsidRPr="00B5633F">
              <w:rPr>
                <w:rFonts w:ascii="Tahoma" w:hAnsi="Tahoma"/>
                <w:b w:val="0"/>
                <w:color w:val="000000"/>
                <w:sz w:val="18"/>
                <w:szCs w:val="18"/>
              </w:rPr>
              <w:t>fruktozowy</w:t>
            </w:r>
            <w:proofErr w:type="spellEnd"/>
            <w:r w:rsidRPr="00B5633F">
              <w:rPr>
                <w:rFonts w:ascii="Tahoma" w:hAnsi="Tahoma"/>
                <w:b w:val="0"/>
                <w:color w:val="000000"/>
                <w:sz w:val="18"/>
                <w:szCs w:val="18"/>
              </w:rPr>
              <w:t xml:space="preserve">, cukier, skrobia modyfikowana, koncentrat soku truskawkowego, kwas: kwas cytrynowy, stabilizator: pektyny, aromat, barwnik: karmin) </w:t>
            </w:r>
          </w:p>
        </w:tc>
        <w:tc>
          <w:tcPr>
            <w:tcW w:w="841" w:type="dxa"/>
            <w:tcBorders>
              <w:left w:val="single" w:sz="4" w:space="0" w:color="000000"/>
              <w:bottom w:val="single" w:sz="4" w:space="0" w:color="000000"/>
            </w:tcBorders>
            <w:vAlign w:val="center"/>
          </w:tcPr>
          <w:p w14:paraId="2C3EB88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7D38DE6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325</w:t>
            </w:r>
          </w:p>
        </w:tc>
      </w:tr>
      <w:tr w:rsidR="00B5633F" w:rsidRPr="00B5633F" w14:paraId="7DBF1CB9" w14:textId="77777777" w:rsidTr="00B41BAE">
        <w:trPr>
          <w:trHeight w:val="227"/>
        </w:trPr>
        <w:tc>
          <w:tcPr>
            <w:tcW w:w="901" w:type="dxa"/>
            <w:tcBorders>
              <w:left w:val="single" w:sz="4" w:space="0" w:color="000000"/>
              <w:bottom w:val="single" w:sz="4" w:space="0" w:color="000000"/>
            </w:tcBorders>
            <w:vAlign w:val="center"/>
          </w:tcPr>
          <w:p w14:paraId="05DF2B07"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D827007" w14:textId="77777777" w:rsidR="00B5633F" w:rsidRPr="00B5633F" w:rsidRDefault="00B5633F" w:rsidP="00B5633F">
            <w:pPr>
              <w:pStyle w:val="Lista"/>
              <w:snapToGrid w:val="0"/>
              <w:spacing w:line="276" w:lineRule="auto"/>
              <w:rPr>
                <w:rFonts w:ascii="Tahoma" w:hAnsi="Tahoma"/>
                <w:b w:val="0"/>
                <w:color w:val="000000"/>
                <w:sz w:val="18"/>
                <w:szCs w:val="18"/>
              </w:rPr>
            </w:pPr>
            <w:proofErr w:type="spellStart"/>
            <w:r w:rsidRPr="00B5633F">
              <w:rPr>
                <w:rFonts w:ascii="Tahoma" w:hAnsi="Tahoma"/>
                <w:b w:val="0"/>
                <w:color w:val="000000"/>
                <w:sz w:val="18"/>
                <w:szCs w:val="18"/>
              </w:rPr>
              <w:t>Ksylitol</w:t>
            </w:r>
            <w:proofErr w:type="spellEnd"/>
            <w:r w:rsidRPr="00B5633F">
              <w:rPr>
                <w:rFonts w:ascii="Tahoma" w:hAnsi="Tahoma"/>
                <w:b w:val="0"/>
                <w:color w:val="000000"/>
                <w:sz w:val="18"/>
                <w:szCs w:val="18"/>
              </w:rPr>
              <w:t xml:space="preserve">  – (cukier brzozowy) </w:t>
            </w:r>
            <w:r w:rsidRPr="00B5633F">
              <w:rPr>
                <w:rFonts w:ascii="Tahoma" w:hAnsi="Tahoma"/>
                <w:b w:val="0"/>
                <w:color w:val="000000"/>
                <w:sz w:val="18"/>
                <w:szCs w:val="18"/>
                <w:shd w:val="clear" w:color="auto" w:fill="FFFFFF"/>
              </w:rPr>
              <w:t>naturalny słodzik</w:t>
            </w:r>
          </w:p>
        </w:tc>
        <w:tc>
          <w:tcPr>
            <w:tcW w:w="841" w:type="dxa"/>
            <w:tcBorders>
              <w:left w:val="single" w:sz="4" w:space="0" w:color="000000"/>
              <w:bottom w:val="single" w:sz="4" w:space="0" w:color="000000"/>
            </w:tcBorders>
            <w:vAlign w:val="center"/>
          </w:tcPr>
          <w:p w14:paraId="7010972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4782BDF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0E50B0C7" w14:textId="77777777" w:rsidTr="00B41BAE">
        <w:trPr>
          <w:trHeight w:val="387"/>
        </w:trPr>
        <w:tc>
          <w:tcPr>
            <w:tcW w:w="901" w:type="dxa"/>
            <w:tcBorders>
              <w:left w:val="single" w:sz="4" w:space="0" w:color="000000"/>
              <w:bottom w:val="single" w:sz="4" w:space="0" w:color="000000"/>
            </w:tcBorders>
            <w:vAlign w:val="center"/>
          </w:tcPr>
          <w:p w14:paraId="27BDDD8B"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39E8EC8C"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Napój musujący bezalkoholowy</w:t>
            </w:r>
          </w:p>
          <w:p w14:paraId="37C7828A"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750 ml</w:t>
            </w:r>
          </w:p>
        </w:tc>
        <w:tc>
          <w:tcPr>
            <w:tcW w:w="841" w:type="dxa"/>
            <w:tcBorders>
              <w:left w:val="single" w:sz="4" w:space="0" w:color="000000"/>
              <w:bottom w:val="single" w:sz="4" w:space="0" w:color="000000"/>
            </w:tcBorders>
            <w:vAlign w:val="center"/>
          </w:tcPr>
          <w:p w14:paraId="7BE7AD23"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1EA231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7B079481" w14:textId="77777777" w:rsidTr="00B41BAE">
        <w:trPr>
          <w:trHeight w:val="308"/>
        </w:trPr>
        <w:tc>
          <w:tcPr>
            <w:tcW w:w="901" w:type="dxa"/>
            <w:tcBorders>
              <w:left w:val="single" w:sz="4" w:space="0" w:color="000000"/>
              <w:bottom w:val="single" w:sz="4" w:space="0" w:color="000000"/>
            </w:tcBorders>
            <w:vAlign w:val="center"/>
          </w:tcPr>
          <w:p w14:paraId="489A7519"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88B1067"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Paluszki solone</w:t>
            </w:r>
          </w:p>
          <w:p w14:paraId="3A0134D5"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300 g</w:t>
            </w:r>
          </w:p>
        </w:tc>
        <w:tc>
          <w:tcPr>
            <w:tcW w:w="841" w:type="dxa"/>
            <w:tcBorders>
              <w:left w:val="single" w:sz="4" w:space="0" w:color="000000"/>
              <w:bottom w:val="single" w:sz="4" w:space="0" w:color="000000"/>
            </w:tcBorders>
            <w:vAlign w:val="center"/>
          </w:tcPr>
          <w:p w14:paraId="5B549B0E"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57CD537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w:t>
            </w:r>
          </w:p>
        </w:tc>
      </w:tr>
      <w:tr w:rsidR="00B5633F" w:rsidRPr="00B5633F" w14:paraId="76DFF07F" w14:textId="77777777" w:rsidTr="00B41BAE">
        <w:trPr>
          <w:trHeight w:val="358"/>
        </w:trPr>
        <w:tc>
          <w:tcPr>
            <w:tcW w:w="901" w:type="dxa"/>
            <w:tcBorders>
              <w:left w:val="single" w:sz="4" w:space="0" w:color="000000"/>
              <w:bottom w:val="single" w:sz="4" w:space="0" w:color="000000"/>
            </w:tcBorders>
            <w:vAlign w:val="center"/>
          </w:tcPr>
          <w:p w14:paraId="6CD9135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5EC8FCC0"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Prażynki</w:t>
            </w:r>
          </w:p>
          <w:p w14:paraId="5F95387A"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110 g</w:t>
            </w:r>
          </w:p>
        </w:tc>
        <w:tc>
          <w:tcPr>
            <w:tcW w:w="841" w:type="dxa"/>
            <w:tcBorders>
              <w:left w:val="single" w:sz="4" w:space="0" w:color="000000"/>
              <w:bottom w:val="single" w:sz="4" w:space="0" w:color="000000"/>
            </w:tcBorders>
            <w:vAlign w:val="center"/>
          </w:tcPr>
          <w:p w14:paraId="7AA47B4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31A66A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7EF7FE43" w14:textId="77777777" w:rsidTr="00B41BAE">
        <w:trPr>
          <w:trHeight w:val="132"/>
        </w:trPr>
        <w:tc>
          <w:tcPr>
            <w:tcW w:w="901" w:type="dxa"/>
            <w:tcBorders>
              <w:left w:val="single" w:sz="4" w:space="0" w:color="000000"/>
              <w:bottom w:val="single" w:sz="4" w:space="0" w:color="000000"/>
            </w:tcBorders>
            <w:vAlign w:val="center"/>
          </w:tcPr>
          <w:p w14:paraId="081A3951"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71159198"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Cebulka prażona</w:t>
            </w:r>
          </w:p>
        </w:tc>
        <w:tc>
          <w:tcPr>
            <w:tcW w:w="841" w:type="dxa"/>
            <w:tcBorders>
              <w:left w:val="single" w:sz="4" w:space="0" w:color="000000"/>
              <w:bottom w:val="single" w:sz="4" w:space="0" w:color="000000"/>
            </w:tcBorders>
            <w:vAlign w:val="center"/>
          </w:tcPr>
          <w:p w14:paraId="637F64C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9496016"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w:t>
            </w:r>
          </w:p>
        </w:tc>
      </w:tr>
      <w:tr w:rsidR="00B5633F" w:rsidRPr="00B5633F" w14:paraId="51E2B1D1" w14:textId="77777777" w:rsidTr="00B41BAE">
        <w:trPr>
          <w:trHeight w:val="416"/>
        </w:trPr>
        <w:tc>
          <w:tcPr>
            <w:tcW w:w="901" w:type="dxa"/>
            <w:tcBorders>
              <w:left w:val="single" w:sz="4" w:space="0" w:color="000000"/>
              <w:bottom w:val="single" w:sz="4" w:space="0" w:color="000000"/>
            </w:tcBorders>
            <w:vAlign w:val="center"/>
          </w:tcPr>
          <w:p w14:paraId="0AE23B1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24029B3B"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Rurki waflowe puste</w:t>
            </w:r>
          </w:p>
          <w:p w14:paraId="1309FC28"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100 g</w:t>
            </w:r>
          </w:p>
        </w:tc>
        <w:tc>
          <w:tcPr>
            <w:tcW w:w="841" w:type="dxa"/>
            <w:tcBorders>
              <w:left w:val="single" w:sz="4" w:space="0" w:color="000000"/>
              <w:bottom w:val="single" w:sz="4" w:space="0" w:color="000000"/>
            </w:tcBorders>
            <w:vAlign w:val="center"/>
          </w:tcPr>
          <w:p w14:paraId="011B363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0BFBB1DA"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w:t>
            </w:r>
          </w:p>
        </w:tc>
      </w:tr>
      <w:tr w:rsidR="00B5633F" w:rsidRPr="00B5633F" w14:paraId="5189146F" w14:textId="77777777" w:rsidTr="00B41BAE">
        <w:trPr>
          <w:trHeight w:val="338"/>
        </w:trPr>
        <w:tc>
          <w:tcPr>
            <w:tcW w:w="901" w:type="dxa"/>
            <w:tcBorders>
              <w:left w:val="single" w:sz="4" w:space="0" w:color="000000"/>
              <w:bottom w:val="single" w:sz="4" w:space="0" w:color="000000"/>
            </w:tcBorders>
            <w:vAlign w:val="center"/>
          </w:tcPr>
          <w:p w14:paraId="00CC780F"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3F267A11"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Wafel czekoladowy</w:t>
            </w:r>
          </w:p>
          <w:p w14:paraId="4225B4DF"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17,5 g</w:t>
            </w:r>
          </w:p>
        </w:tc>
        <w:tc>
          <w:tcPr>
            <w:tcW w:w="841" w:type="dxa"/>
            <w:tcBorders>
              <w:left w:val="single" w:sz="4" w:space="0" w:color="000000"/>
              <w:bottom w:val="single" w:sz="4" w:space="0" w:color="000000"/>
            </w:tcBorders>
            <w:vAlign w:val="center"/>
          </w:tcPr>
          <w:p w14:paraId="3B989405"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677368D1"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300</w:t>
            </w:r>
          </w:p>
        </w:tc>
      </w:tr>
      <w:tr w:rsidR="00B5633F" w:rsidRPr="00B5633F" w14:paraId="5C6D59BA" w14:textId="77777777" w:rsidTr="00B41BAE">
        <w:trPr>
          <w:trHeight w:val="401"/>
        </w:trPr>
        <w:tc>
          <w:tcPr>
            <w:tcW w:w="901" w:type="dxa"/>
            <w:tcBorders>
              <w:left w:val="single" w:sz="4" w:space="0" w:color="000000"/>
              <w:bottom w:val="single" w:sz="4" w:space="0" w:color="000000"/>
            </w:tcBorders>
            <w:vAlign w:val="center"/>
          </w:tcPr>
          <w:p w14:paraId="12E1BF7E"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797BFE17"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Soczek ze słomką</w:t>
            </w:r>
          </w:p>
          <w:p w14:paraId="24CFB6D6"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200 ml</w:t>
            </w:r>
          </w:p>
        </w:tc>
        <w:tc>
          <w:tcPr>
            <w:tcW w:w="841" w:type="dxa"/>
            <w:tcBorders>
              <w:left w:val="single" w:sz="4" w:space="0" w:color="000000"/>
              <w:bottom w:val="single" w:sz="4" w:space="0" w:color="000000"/>
            </w:tcBorders>
            <w:vAlign w:val="center"/>
          </w:tcPr>
          <w:p w14:paraId="4FA5FA9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2D8B84A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300</w:t>
            </w:r>
          </w:p>
        </w:tc>
      </w:tr>
      <w:tr w:rsidR="00B5633F" w:rsidRPr="00B5633F" w14:paraId="22C4D903" w14:textId="77777777" w:rsidTr="00B41BAE">
        <w:trPr>
          <w:trHeight w:val="167"/>
        </w:trPr>
        <w:tc>
          <w:tcPr>
            <w:tcW w:w="901" w:type="dxa"/>
            <w:tcBorders>
              <w:left w:val="single" w:sz="4" w:space="0" w:color="000000"/>
              <w:bottom w:val="single" w:sz="4" w:space="0" w:color="000000"/>
            </w:tcBorders>
            <w:vAlign w:val="center"/>
          </w:tcPr>
          <w:p w14:paraId="6A182AF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3C34D28B"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Ciasteczka kruche mix</w:t>
            </w:r>
          </w:p>
        </w:tc>
        <w:tc>
          <w:tcPr>
            <w:tcW w:w="841" w:type="dxa"/>
            <w:tcBorders>
              <w:left w:val="single" w:sz="4" w:space="0" w:color="000000"/>
              <w:bottom w:val="single" w:sz="4" w:space="0" w:color="000000"/>
            </w:tcBorders>
            <w:vAlign w:val="center"/>
          </w:tcPr>
          <w:p w14:paraId="517DFAA8"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6905E8E7"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50</w:t>
            </w:r>
          </w:p>
        </w:tc>
      </w:tr>
      <w:tr w:rsidR="00B5633F" w:rsidRPr="00B5633F" w14:paraId="318AF6B9" w14:textId="77777777" w:rsidTr="00B41BAE">
        <w:trPr>
          <w:trHeight w:val="469"/>
        </w:trPr>
        <w:tc>
          <w:tcPr>
            <w:tcW w:w="901" w:type="dxa"/>
            <w:tcBorders>
              <w:left w:val="single" w:sz="4" w:space="0" w:color="000000"/>
              <w:bottom w:val="single" w:sz="4" w:space="0" w:color="000000"/>
            </w:tcBorders>
            <w:vAlign w:val="center"/>
          </w:tcPr>
          <w:p w14:paraId="74C5FB90"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A50BB58"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Waniliowa pianka oblana płynną czekoladą</w:t>
            </w:r>
          </w:p>
          <w:p w14:paraId="36301EDF"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340-360 g</w:t>
            </w:r>
          </w:p>
        </w:tc>
        <w:tc>
          <w:tcPr>
            <w:tcW w:w="841" w:type="dxa"/>
            <w:tcBorders>
              <w:left w:val="single" w:sz="4" w:space="0" w:color="000000"/>
              <w:bottom w:val="single" w:sz="4" w:space="0" w:color="000000"/>
            </w:tcBorders>
            <w:vAlign w:val="center"/>
          </w:tcPr>
          <w:p w14:paraId="6F1D2D2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4D5ADADC"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28</w:t>
            </w:r>
          </w:p>
        </w:tc>
      </w:tr>
      <w:tr w:rsidR="00B5633F" w:rsidRPr="00B5633F" w14:paraId="2DDA2AD0" w14:textId="77777777" w:rsidTr="00B41BAE">
        <w:trPr>
          <w:trHeight w:val="377"/>
        </w:trPr>
        <w:tc>
          <w:tcPr>
            <w:tcW w:w="901" w:type="dxa"/>
            <w:tcBorders>
              <w:left w:val="single" w:sz="4" w:space="0" w:color="000000"/>
              <w:bottom w:val="single" w:sz="4" w:space="0" w:color="000000"/>
            </w:tcBorders>
            <w:vAlign w:val="center"/>
          </w:tcPr>
          <w:p w14:paraId="3B27F804"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07627F02"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Cukierki intensywnie kakaowe o nadzieniu zabarwionym nutą rumowego aromatu</w:t>
            </w:r>
          </w:p>
        </w:tc>
        <w:tc>
          <w:tcPr>
            <w:tcW w:w="841" w:type="dxa"/>
            <w:tcBorders>
              <w:left w:val="single" w:sz="4" w:space="0" w:color="000000"/>
              <w:bottom w:val="single" w:sz="4" w:space="0" w:color="000000"/>
            </w:tcBorders>
            <w:vAlign w:val="center"/>
          </w:tcPr>
          <w:p w14:paraId="68AF232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kg</w:t>
            </w:r>
          </w:p>
        </w:tc>
        <w:tc>
          <w:tcPr>
            <w:tcW w:w="1276" w:type="dxa"/>
            <w:tcBorders>
              <w:top w:val="single" w:sz="4" w:space="0" w:color="000000"/>
              <w:left w:val="single" w:sz="4" w:space="0" w:color="000000"/>
              <w:bottom w:val="single" w:sz="4" w:space="0" w:color="000000"/>
              <w:right w:val="single" w:sz="4" w:space="0" w:color="000000"/>
            </w:tcBorders>
            <w:vAlign w:val="center"/>
          </w:tcPr>
          <w:p w14:paraId="21E373B2"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150</w:t>
            </w:r>
          </w:p>
        </w:tc>
      </w:tr>
      <w:tr w:rsidR="00B5633F" w:rsidRPr="00B5633F" w14:paraId="7A9AE267" w14:textId="77777777" w:rsidTr="00B41BAE">
        <w:trPr>
          <w:trHeight w:val="455"/>
        </w:trPr>
        <w:tc>
          <w:tcPr>
            <w:tcW w:w="901" w:type="dxa"/>
            <w:tcBorders>
              <w:left w:val="single" w:sz="4" w:space="0" w:color="000000"/>
              <w:bottom w:val="single" w:sz="4" w:space="0" w:color="000000"/>
            </w:tcBorders>
            <w:vAlign w:val="center"/>
          </w:tcPr>
          <w:p w14:paraId="25A93B6A" w14:textId="77777777" w:rsidR="00B5633F" w:rsidRPr="00B5633F" w:rsidRDefault="00B5633F" w:rsidP="00B5633F">
            <w:pPr>
              <w:widowControl w:val="0"/>
              <w:numPr>
                <w:ilvl w:val="0"/>
                <w:numId w:val="420"/>
              </w:numPr>
              <w:suppressAutoHyphens/>
              <w:snapToGrid w:val="0"/>
              <w:spacing w:line="276" w:lineRule="auto"/>
              <w:rPr>
                <w:rFonts w:ascii="Tahoma" w:hAnsi="Tahoma" w:cs="Tahoma"/>
                <w:bCs/>
                <w:sz w:val="18"/>
                <w:szCs w:val="18"/>
              </w:rPr>
            </w:pPr>
          </w:p>
        </w:tc>
        <w:tc>
          <w:tcPr>
            <w:tcW w:w="6630" w:type="dxa"/>
            <w:tcBorders>
              <w:left w:val="single" w:sz="4" w:space="0" w:color="000000"/>
              <w:bottom w:val="single" w:sz="4" w:space="0" w:color="000000"/>
            </w:tcBorders>
            <w:vAlign w:val="center"/>
          </w:tcPr>
          <w:p w14:paraId="685920C8"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Deser dla niemowląt i małych dzieci</w:t>
            </w:r>
          </w:p>
          <w:p w14:paraId="3E4B793D" w14:textId="77777777" w:rsidR="00B5633F" w:rsidRPr="00B5633F" w:rsidRDefault="00B5633F" w:rsidP="00B5633F">
            <w:pPr>
              <w:pStyle w:val="Lista"/>
              <w:snapToGrid w:val="0"/>
              <w:spacing w:line="276" w:lineRule="auto"/>
              <w:rPr>
                <w:rFonts w:ascii="Tahoma" w:hAnsi="Tahoma"/>
                <w:b w:val="0"/>
                <w:sz w:val="18"/>
                <w:szCs w:val="18"/>
              </w:rPr>
            </w:pPr>
            <w:r w:rsidRPr="00B5633F">
              <w:rPr>
                <w:rFonts w:ascii="Tahoma" w:hAnsi="Tahoma"/>
                <w:b w:val="0"/>
                <w:sz w:val="18"/>
                <w:szCs w:val="18"/>
              </w:rPr>
              <w:t>Zamawiana jednostka miary: 125 g</w:t>
            </w:r>
          </w:p>
        </w:tc>
        <w:tc>
          <w:tcPr>
            <w:tcW w:w="841" w:type="dxa"/>
            <w:tcBorders>
              <w:left w:val="single" w:sz="4" w:space="0" w:color="000000"/>
              <w:bottom w:val="single" w:sz="4" w:space="0" w:color="000000"/>
            </w:tcBorders>
            <w:vAlign w:val="center"/>
          </w:tcPr>
          <w:p w14:paraId="7076F82B"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szt.</w:t>
            </w:r>
          </w:p>
        </w:tc>
        <w:tc>
          <w:tcPr>
            <w:tcW w:w="1276" w:type="dxa"/>
            <w:tcBorders>
              <w:top w:val="single" w:sz="4" w:space="0" w:color="000000"/>
              <w:left w:val="single" w:sz="4" w:space="0" w:color="000000"/>
              <w:bottom w:val="single" w:sz="4" w:space="0" w:color="000000"/>
              <w:right w:val="single" w:sz="4" w:space="0" w:color="000000"/>
            </w:tcBorders>
            <w:vAlign w:val="center"/>
          </w:tcPr>
          <w:p w14:paraId="1F1B6FC0" w14:textId="77777777" w:rsidR="00B5633F" w:rsidRPr="00B5633F" w:rsidRDefault="00B5633F" w:rsidP="00B5633F">
            <w:pPr>
              <w:snapToGrid w:val="0"/>
              <w:spacing w:line="276" w:lineRule="auto"/>
              <w:jc w:val="center"/>
              <w:rPr>
                <w:rFonts w:ascii="Tahoma" w:hAnsi="Tahoma" w:cs="Tahoma"/>
                <w:bCs/>
                <w:sz w:val="18"/>
                <w:szCs w:val="18"/>
              </w:rPr>
            </w:pPr>
            <w:r w:rsidRPr="00B5633F">
              <w:rPr>
                <w:rFonts w:ascii="Tahoma" w:hAnsi="Tahoma" w:cs="Tahoma"/>
                <w:bCs/>
                <w:sz w:val="18"/>
                <w:szCs w:val="18"/>
              </w:rPr>
              <w:t>2034</w:t>
            </w:r>
          </w:p>
        </w:tc>
      </w:tr>
      <w:bookmarkEnd w:id="61"/>
    </w:tbl>
    <w:p w14:paraId="199C1F6A" w14:textId="77777777" w:rsidR="001F174D" w:rsidRPr="004F5EA4" w:rsidRDefault="001F174D" w:rsidP="004F5EA4">
      <w:pPr>
        <w:spacing w:line="276" w:lineRule="auto"/>
        <w:rPr>
          <w:rFonts w:ascii="Tahoma" w:hAnsi="Tahoma" w:cs="Tahoma"/>
          <w:sz w:val="20"/>
          <w:szCs w:val="20"/>
        </w:rPr>
      </w:pPr>
    </w:p>
    <w:p w14:paraId="69F3E8C8" w14:textId="68EF3ADA" w:rsidR="008C004C" w:rsidRPr="00595BAC" w:rsidRDefault="001B6295" w:rsidP="007B28BD">
      <w:pPr>
        <w:pStyle w:val="Nagwek2"/>
        <w:spacing w:line="276" w:lineRule="auto"/>
        <w:jc w:val="left"/>
        <w:rPr>
          <w:rFonts w:ascii="Tahoma" w:hAnsi="Tahoma" w:cs="Tahoma"/>
          <w:i/>
          <w:iCs/>
          <w:sz w:val="20"/>
          <w:szCs w:val="20"/>
        </w:rPr>
      </w:pPr>
      <w:r w:rsidRPr="00595BAC">
        <w:rPr>
          <w:rFonts w:ascii="Tahoma" w:hAnsi="Tahoma" w:cs="Tahoma"/>
          <w:i/>
          <w:iCs/>
          <w:sz w:val="20"/>
          <w:szCs w:val="20"/>
        </w:rPr>
        <w:t>załącznik nr 1</w:t>
      </w:r>
      <w:bookmarkStart w:id="62" w:name="_Hlk83891470"/>
      <w:r w:rsidRPr="00595BAC">
        <w:rPr>
          <w:rFonts w:ascii="Tahoma" w:hAnsi="Tahoma" w:cs="Tahoma"/>
          <w:i/>
          <w:iCs/>
          <w:sz w:val="20"/>
          <w:szCs w:val="20"/>
        </w:rPr>
        <w:t xml:space="preserve"> </w:t>
      </w:r>
      <w:bookmarkEnd w:id="53"/>
      <w:r w:rsidRPr="00595BAC">
        <w:rPr>
          <w:rFonts w:ascii="Tahoma" w:hAnsi="Tahoma" w:cs="Tahoma"/>
          <w:i/>
          <w:iCs/>
          <w:sz w:val="20"/>
          <w:szCs w:val="20"/>
        </w:rPr>
        <w:t>–</w:t>
      </w:r>
      <w:bookmarkEnd w:id="54"/>
      <w:bookmarkEnd w:id="55"/>
      <w:bookmarkEnd w:id="56"/>
      <w:bookmarkEnd w:id="62"/>
      <w:r w:rsidR="007B28BD" w:rsidRPr="00595BAC">
        <w:rPr>
          <w:rFonts w:ascii="Tahoma" w:hAnsi="Tahoma" w:cs="Tahoma"/>
          <w:i/>
          <w:iCs/>
          <w:sz w:val="20"/>
          <w:szCs w:val="20"/>
        </w:rPr>
        <w:t xml:space="preserve"> </w:t>
      </w:r>
      <w:r w:rsidR="008C004C" w:rsidRPr="00595BAC">
        <w:rPr>
          <w:rFonts w:ascii="Tahoma" w:hAnsi="Tahoma" w:cs="Tahoma"/>
          <w:i/>
          <w:iCs/>
          <w:sz w:val="20"/>
          <w:szCs w:val="20"/>
        </w:rPr>
        <w:t>Projektowane postanowienia umowy w sprawie zamówienia publicznego</w:t>
      </w:r>
      <w:bookmarkEnd w:id="57"/>
      <w:r w:rsidR="008C004C" w:rsidRPr="00595BAC">
        <w:rPr>
          <w:rFonts w:ascii="Tahoma" w:hAnsi="Tahoma" w:cs="Tahoma"/>
          <w:i/>
          <w:iCs/>
          <w:sz w:val="20"/>
          <w:szCs w:val="20"/>
        </w:rPr>
        <w:t xml:space="preserve"> </w:t>
      </w:r>
      <w:bookmarkEnd w:id="58"/>
    </w:p>
    <w:p w14:paraId="2E8574D1" w14:textId="77777777" w:rsidR="00595BAC" w:rsidRPr="00595BAC" w:rsidRDefault="00595BAC" w:rsidP="00595BAC">
      <w:pPr>
        <w:shd w:val="clear" w:color="auto" w:fill="FFFFFF"/>
        <w:spacing w:line="276" w:lineRule="auto"/>
        <w:jc w:val="center"/>
        <w:rPr>
          <w:rFonts w:ascii="Tahoma" w:hAnsi="Tahoma" w:cs="Tahoma"/>
          <w:b/>
          <w:bCs/>
          <w:sz w:val="20"/>
          <w:szCs w:val="20"/>
        </w:rPr>
      </w:pPr>
      <w:bookmarkStart w:id="63" w:name="_Toc123284832"/>
      <w:bookmarkEnd w:id="59"/>
      <w:bookmarkEnd w:id="60"/>
      <w:r w:rsidRPr="00595BAC">
        <w:rPr>
          <w:rFonts w:ascii="Tahoma" w:hAnsi="Tahoma" w:cs="Tahoma"/>
          <w:b/>
          <w:bCs/>
          <w:sz w:val="20"/>
          <w:szCs w:val="20"/>
        </w:rPr>
        <w:t>UMOWA NR DPS/D/ /2026</w:t>
      </w:r>
    </w:p>
    <w:p w14:paraId="50DF4F51" w14:textId="77777777" w:rsidR="00595BAC" w:rsidRPr="00595BAC" w:rsidRDefault="00595BAC" w:rsidP="00595BAC">
      <w:pPr>
        <w:shd w:val="clear" w:color="auto" w:fill="FFFFFF"/>
        <w:spacing w:line="276" w:lineRule="auto"/>
        <w:jc w:val="center"/>
        <w:rPr>
          <w:rFonts w:ascii="Tahoma" w:hAnsi="Tahoma" w:cs="Tahoma"/>
          <w:b/>
          <w:bCs/>
          <w:sz w:val="20"/>
          <w:szCs w:val="20"/>
        </w:rPr>
      </w:pPr>
    </w:p>
    <w:p w14:paraId="21F2A4A7" w14:textId="77777777" w:rsidR="00595BAC" w:rsidRPr="00595BAC" w:rsidRDefault="00595BAC" w:rsidP="00595BAC">
      <w:pPr>
        <w:pStyle w:val="Bezodstpw1"/>
        <w:spacing w:line="276" w:lineRule="auto"/>
        <w:rPr>
          <w:rFonts w:ascii="Tahoma" w:hAnsi="Tahoma" w:cs="Tahoma"/>
          <w:b/>
          <w:sz w:val="20"/>
          <w:szCs w:val="20"/>
        </w:rPr>
      </w:pPr>
      <w:r w:rsidRPr="00595BAC">
        <w:rPr>
          <w:rFonts w:ascii="Tahoma" w:hAnsi="Tahoma" w:cs="Tahoma"/>
          <w:sz w:val="20"/>
          <w:szCs w:val="20"/>
        </w:rPr>
        <w:t xml:space="preserve">zawarta w Gorzycach w dniu……………..………… roku pomiędzy: </w:t>
      </w:r>
    </w:p>
    <w:p w14:paraId="74A3666B"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b/>
          <w:sz w:val="20"/>
          <w:szCs w:val="20"/>
        </w:rPr>
        <w:t xml:space="preserve">Powiatem Wodzisławskim, 44-300 Wodzisław Śl., ul. </w:t>
      </w:r>
      <w:proofErr w:type="spellStart"/>
      <w:r w:rsidRPr="00595BAC">
        <w:rPr>
          <w:rFonts w:ascii="Tahoma" w:hAnsi="Tahoma" w:cs="Tahoma"/>
          <w:b/>
          <w:sz w:val="20"/>
          <w:szCs w:val="20"/>
        </w:rPr>
        <w:t>Boguminska</w:t>
      </w:r>
      <w:proofErr w:type="spellEnd"/>
      <w:r w:rsidRPr="00595BAC">
        <w:rPr>
          <w:rFonts w:ascii="Tahoma" w:hAnsi="Tahoma" w:cs="Tahoma"/>
          <w:b/>
          <w:sz w:val="20"/>
          <w:szCs w:val="20"/>
        </w:rPr>
        <w:t xml:space="preserve"> 2 NIP 6472175218 - Domem Pomocy Społecznej im. Papieża Jana Pawła II, ul. </w:t>
      </w:r>
      <w:proofErr w:type="spellStart"/>
      <w:r w:rsidRPr="00595BAC">
        <w:rPr>
          <w:rFonts w:ascii="Tahoma" w:hAnsi="Tahoma" w:cs="Tahoma"/>
          <w:b/>
          <w:sz w:val="20"/>
          <w:szCs w:val="20"/>
        </w:rPr>
        <w:t>Bogumińska</w:t>
      </w:r>
      <w:proofErr w:type="spellEnd"/>
      <w:r w:rsidRPr="00595BAC">
        <w:rPr>
          <w:rFonts w:ascii="Tahoma" w:hAnsi="Tahoma" w:cs="Tahoma"/>
          <w:b/>
          <w:sz w:val="20"/>
          <w:szCs w:val="20"/>
        </w:rPr>
        <w:t xml:space="preserve"> 22, 44-350 Gorzyce</w:t>
      </w:r>
      <w:r w:rsidRPr="00595BAC">
        <w:rPr>
          <w:rFonts w:ascii="Tahoma" w:hAnsi="Tahoma" w:cs="Tahoma"/>
          <w:sz w:val="20"/>
          <w:szCs w:val="20"/>
        </w:rPr>
        <w:t xml:space="preserve"> </w:t>
      </w:r>
    </w:p>
    <w:p w14:paraId="3B9D0936"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 xml:space="preserve">zwanym w dalszej części umowy </w:t>
      </w:r>
      <w:r w:rsidRPr="00595BAC">
        <w:rPr>
          <w:rFonts w:ascii="Tahoma" w:hAnsi="Tahoma" w:cs="Tahoma"/>
          <w:b/>
          <w:bCs/>
          <w:sz w:val="20"/>
          <w:szCs w:val="20"/>
        </w:rPr>
        <w:t>"Zamawiającym",</w:t>
      </w:r>
      <w:r w:rsidRPr="00595BAC">
        <w:rPr>
          <w:rFonts w:ascii="Tahoma" w:hAnsi="Tahoma" w:cs="Tahoma"/>
          <w:bCs/>
          <w:sz w:val="20"/>
          <w:szCs w:val="20"/>
        </w:rPr>
        <w:t xml:space="preserve"> </w:t>
      </w:r>
      <w:r w:rsidRPr="00595BAC">
        <w:rPr>
          <w:rFonts w:ascii="Tahoma" w:hAnsi="Tahoma" w:cs="Tahoma"/>
          <w:sz w:val="20"/>
          <w:szCs w:val="20"/>
        </w:rPr>
        <w:t>który reprezentuje:</w:t>
      </w:r>
    </w:p>
    <w:p w14:paraId="12773DA7"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0384EBC4"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1D55653E"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a</w:t>
      </w:r>
    </w:p>
    <w:p w14:paraId="7019C759"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28019AA5"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 xml:space="preserve">zwaną w dalszej części umowy </w:t>
      </w:r>
      <w:r w:rsidRPr="00595BAC">
        <w:rPr>
          <w:rFonts w:ascii="Tahoma" w:hAnsi="Tahoma" w:cs="Tahoma"/>
          <w:b/>
          <w:bCs/>
          <w:sz w:val="20"/>
          <w:szCs w:val="20"/>
        </w:rPr>
        <w:t>„Wykonawcą"</w:t>
      </w:r>
      <w:r w:rsidRPr="00595BAC">
        <w:rPr>
          <w:rFonts w:ascii="Tahoma" w:hAnsi="Tahoma" w:cs="Tahoma"/>
          <w:sz w:val="20"/>
          <w:szCs w:val="20"/>
        </w:rPr>
        <w:t>, którą reprezentuje:</w:t>
      </w:r>
    </w:p>
    <w:p w14:paraId="6096626A" w14:textId="77777777"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w:t>
      </w:r>
    </w:p>
    <w:p w14:paraId="044A5860" w14:textId="77777777"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 xml:space="preserve">zwanymi również </w:t>
      </w:r>
      <w:r w:rsidRPr="00595BAC">
        <w:rPr>
          <w:rFonts w:ascii="Tahoma" w:hAnsi="Tahoma" w:cs="Tahoma"/>
          <w:b/>
          <w:sz w:val="20"/>
          <w:szCs w:val="20"/>
        </w:rPr>
        <w:t>„Stroną”</w:t>
      </w:r>
      <w:r w:rsidRPr="00595BAC">
        <w:rPr>
          <w:rFonts w:ascii="Tahoma" w:hAnsi="Tahoma" w:cs="Tahoma"/>
          <w:sz w:val="20"/>
          <w:szCs w:val="20"/>
        </w:rPr>
        <w:t xml:space="preserve"> lub łącznie </w:t>
      </w:r>
      <w:r w:rsidRPr="00595BAC">
        <w:rPr>
          <w:rFonts w:ascii="Tahoma" w:hAnsi="Tahoma" w:cs="Tahoma"/>
          <w:b/>
          <w:sz w:val="20"/>
          <w:szCs w:val="20"/>
        </w:rPr>
        <w:t>„Stronami”</w:t>
      </w:r>
      <w:r w:rsidRPr="00595BAC">
        <w:rPr>
          <w:rFonts w:ascii="Tahoma" w:hAnsi="Tahoma" w:cs="Tahoma"/>
          <w:sz w:val="20"/>
          <w:szCs w:val="20"/>
        </w:rPr>
        <w:t xml:space="preserve">, </w:t>
      </w:r>
    </w:p>
    <w:p w14:paraId="332D0283" w14:textId="47A39633"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po przeprowadzeniu postępowania o udzielenie zamówienia publicznego w trybie podstawowym bez przeprowadzenia negocjacji, zgodnie z przepisami ustawy z dnia 11 września 2019 r. Prawo zamówień publicznych (tekst jednolity Dz. U. z 2024 r. poz. 1320</w:t>
      </w:r>
      <w:r>
        <w:rPr>
          <w:rFonts w:ascii="Tahoma" w:hAnsi="Tahoma" w:cs="Tahoma"/>
          <w:sz w:val="20"/>
          <w:szCs w:val="20"/>
        </w:rPr>
        <w:t xml:space="preserve"> ze zm.</w:t>
      </w:r>
      <w:r w:rsidRPr="00595BAC">
        <w:rPr>
          <w:rFonts w:ascii="Tahoma" w:hAnsi="Tahoma" w:cs="Tahoma"/>
          <w:sz w:val="20"/>
          <w:szCs w:val="20"/>
        </w:rPr>
        <w:t>) i wybraniu oferty Wykonawcy, jako oferty najkorzystniejszej, Strony zawarły umowę następującej treści:</w:t>
      </w:r>
    </w:p>
    <w:p w14:paraId="60C638CD" w14:textId="77777777" w:rsidR="00595BAC" w:rsidRPr="00595BAC" w:rsidRDefault="00595BAC" w:rsidP="00595BAC">
      <w:pPr>
        <w:shd w:val="clear" w:color="auto" w:fill="FFFFFF"/>
        <w:spacing w:line="276" w:lineRule="auto"/>
        <w:ind w:left="5" w:right="19"/>
        <w:jc w:val="both"/>
        <w:rPr>
          <w:rFonts w:ascii="Tahoma" w:hAnsi="Tahoma" w:cs="Tahoma"/>
          <w:b/>
          <w:bCs/>
          <w:sz w:val="20"/>
          <w:szCs w:val="20"/>
        </w:rPr>
      </w:pPr>
    </w:p>
    <w:p w14:paraId="2F7DE8D0" w14:textId="77777777" w:rsidR="00595BAC" w:rsidRPr="00595BAC" w:rsidRDefault="00595BAC" w:rsidP="00595BAC">
      <w:pPr>
        <w:shd w:val="clear" w:color="auto" w:fill="FFFFFF"/>
        <w:spacing w:line="276" w:lineRule="auto"/>
        <w:ind w:left="5"/>
        <w:jc w:val="center"/>
        <w:rPr>
          <w:rFonts w:ascii="Tahoma" w:hAnsi="Tahoma" w:cs="Tahoma"/>
          <w:sz w:val="20"/>
          <w:szCs w:val="20"/>
          <w:lang w:val="en-US"/>
        </w:rPr>
      </w:pPr>
      <w:bookmarkStart w:id="64" w:name="_Hlk57715833"/>
      <w:r w:rsidRPr="00595BAC">
        <w:rPr>
          <w:rFonts w:ascii="Tahoma" w:hAnsi="Tahoma" w:cs="Tahoma"/>
          <w:b/>
          <w:bCs/>
          <w:sz w:val="20"/>
          <w:szCs w:val="20"/>
          <w:lang w:val="en-US"/>
        </w:rPr>
        <w:t>§</w:t>
      </w:r>
      <w:bookmarkEnd w:id="64"/>
      <w:r w:rsidRPr="00595BAC">
        <w:rPr>
          <w:rFonts w:ascii="Tahoma" w:hAnsi="Tahoma" w:cs="Tahoma"/>
          <w:b/>
          <w:bCs/>
          <w:sz w:val="20"/>
          <w:szCs w:val="20"/>
          <w:lang w:val="en-US"/>
        </w:rPr>
        <w:t>1</w:t>
      </w:r>
    </w:p>
    <w:p w14:paraId="0C595353" w14:textId="77777777" w:rsidR="00595BAC" w:rsidRPr="00595BAC" w:rsidRDefault="00595BAC" w:rsidP="00CB360F">
      <w:pPr>
        <w:pStyle w:val="Akapitzlist"/>
        <w:numPr>
          <w:ilvl w:val="0"/>
          <w:numId w:val="406"/>
        </w:numPr>
        <w:shd w:val="clear" w:color="auto" w:fill="FFFFFF"/>
        <w:suppressAutoHyphens/>
        <w:autoSpaceDE w:val="0"/>
        <w:spacing w:after="0" w:line="276" w:lineRule="auto"/>
        <w:ind w:left="284" w:right="24" w:hanging="284"/>
        <w:jc w:val="left"/>
        <w:rPr>
          <w:rFonts w:ascii="Tahoma" w:eastAsia="Calibri" w:hAnsi="Tahoma" w:cs="Tahoma"/>
          <w:color w:val="000000"/>
          <w:sz w:val="20"/>
          <w:szCs w:val="20"/>
          <w:lang w:val="en-US"/>
        </w:rPr>
      </w:pPr>
      <w:r w:rsidRPr="00595BAC">
        <w:rPr>
          <w:rFonts w:ascii="Tahoma" w:hAnsi="Tahoma" w:cs="Tahoma"/>
          <w:sz w:val="20"/>
          <w:szCs w:val="20"/>
        </w:rPr>
        <w:t xml:space="preserve">Zamawiający zamawia, a Wykonawca zobowiązuje się dostarczyć …………………. w ilości, asortymencie i cenie określonej w formularzu ofertowym stanowiącym </w:t>
      </w:r>
      <w:r w:rsidRPr="00595BAC">
        <w:rPr>
          <w:rFonts w:ascii="Tahoma" w:hAnsi="Tahoma" w:cs="Tahoma"/>
          <w:b/>
          <w:bCs/>
          <w:sz w:val="20"/>
          <w:szCs w:val="20"/>
        </w:rPr>
        <w:t>załącznik nr</w:t>
      </w:r>
      <w:r w:rsidRPr="00595BAC">
        <w:rPr>
          <w:rFonts w:ascii="Tahoma" w:hAnsi="Tahoma" w:cs="Tahoma"/>
          <w:sz w:val="20"/>
          <w:szCs w:val="20"/>
        </w:rPr>
        <w:t xml:space="preserve"> </w:t>
      </w:r>
      <w:r w:rsidRPr="00595BAC">
        <w:rPr>
          <w:rFonts w:ascii="Tahoma" w:hAnsi="Tahoma" w:cs="Tahoma"/>
          <w:b/>
          <w:sz w:val="20"/>
          <w:szCs w:val="20"/>
        </w:rPr>
        <w:t>1</w:t>
      </w:r>
      <w:r w:rsidRPr="00595BAC">
        <w:rPr>
          <w:rFonts w:ascii="Tahoma" w:hAnsi="Tahoma" w:cs="Tahoma"/>
          <w:b/>
          <w:bCs/>
          <w:sz w:val="20"/>
          <w:szCs w:val="20"/>
        </w:rPr>
        <w:t xml:space="preserve"> </w:t>
      </w:r>
      <w:r w:rsidRPr="00595BAC">
        <w:rPr>
          <w:rFonts w:ascii="Tahoma" w:hAnsi="Tahoma" w:cs="Tahoma"/>
          <w:sz w:val="20"/>
          <w:szCs w:val="20"/>
        </w:rPr>
        <w:t xml:space="preserve">do niniejszej umowy. SWZ wraz z ofertą stanowią integralną część umowy. </w:t>
      </w:r>
    </w:p>
    <w:p w14:paraId="59DE4FDF" w14:textId="77777777" w:rsidR="00595BAC" w:rsidRPr="00595BAC" w:rsidRDefault="00595BAC" w:rsidP="00CB360F">
      <w:pPr>
        <w:pStyle w:val="Default"/>
        <w:numPr>
          <w:ilvl w:val="0"/>
          <w:numId w:val="406"/>
        </w:numPr>
        <w:suppressAutoHyphens w:val="0"/>
        <w:autoSpaceDE w:val="0"/>
        <w:adjustRightInd w:val="0"/>
        <w:spacing w:line="276" w:lineRule="auto"/>
        <w:ind w:left="284" w:hanging="284"/>
        <w:jc w:val="left"/>
        <w:textAlignment w:val="auto"/>
        <w:rPr>
          <w:rFonts w:ascii="Tahoma" w:hAnsi="Tahoma" w:cs="Tahoma"/>
          <w:sz w:val="20"/>
          <w:szCs w:val="20"/>
        </w:rPr>
      </w:pPr>
      <w:r w:rsidRPr="00595BAC">
        <w:rPr>
          <w:rFonts w:ascii="Tahoma" w:hAnsi="Tahoma" w:cs="Tahoma"/>
          <w:sz w:val="20"/>
          <w:szCs w:val="20"/>
        </w:rPr>
        <w:t>Rzeczywiste ilości dostawy wynikać będą z bieżącego zapotrzebowania składanego przez Zamawiającego. Wskazane w ust. 1 ilości przedmiotu zamówienia są ilościami przewidywanymi (szacunkowymi) i mogą ulec zmianie w czasie obowiązywania umowy. W związku z tym, Zamawiający zastrzega sobie prawo i możliwość zakupu przedmiotu zamówienia w ilości mniejszej – stosownie do własnych potrzeb, przy czym ilość zamówionego przedmiotu zamówienia będzie wynosić nie mniej niż 60% - z zastrzeżeniem nieprzekroczenia wartości umownej, określonej w ofercie Wykonawcy z dnia ………………….roku.</w:t>
      </w:r>
    </w:p>
    <w:p w14:paraId="40AB0B1C" w14:textId="77777777" w:rsidR="00595BAC" w:rsidRPr="00595BAC" w:rsidRDefault="00595BAC" w:rsidP="00CB360F">
      <w:pPr>
        <w:pStyle w:val="Default"/>
        <w:numPr>
          <w:ilvl w:val="0"/>
          <w:numId w:val="406"/>
        </w:numPr>
        <w:shd w:val="clear" w:color="auto" w:fill="FFFFFF"/>
        <w:suppressAutoHyphens w:val="0"/>
        <w:autoSpaceDE w:val="0"/>
        <w:adjustRightInd w:val="0"/>
        <w:spacing w:line="276" w:lineRule="auto"/>
        <w:ind w:left="284" w:right="24" w:hanging="284"/>
        <w:jc w:val="left"/>
        <w:textAlignment w:val="auto"/>
        <w:rPr>
          <w:rFonts w:ascii="Tahoma" w:hAnsi="Tahoma" w:cs="Tahoma"/>
          <w:sz w:val="20"/>
          <w:szCs w:val="20"/>
        </w:rPr>
      </w:pPr>
      <w:r w:rsidRPr="00595BAC">
        <w:rPr>
          <w:rFonts w:ascii="Tahoma" w:hAnsi="Tahoma" w:cs="Tahoma"/>
          <w:sz w:val="20"/>
          <w:szCs w:val="20"/>
        </w:rPr>
        <w:t xml:space="preserve">W stosunku do niewykorzystanej w czasie obowiązywania umowy ilości przedmiotu zamówienia Wykonawca nie może wnosić jakichkolwiek roszczeń odszkodowawczych/finansowych, w szczególności co do zapłaty za niewykorzystaną przez Zamawiającego jego ilość. Wykonawca nie jest uprawniony do żądania wynagrodzenia za różnicę między maksymalną ilością przedmiotu zamówienia, a ilością zagwarantowaną wskazaną w ust. 2. </w:t>
      </w:r>
    </w:p>
    <w:p w14:paraId="7CD5F6A1" w14:textId="77777777" w:rsidR="00595BAC" w:rsidRPr="00595BAC" w:rsidRDefault="00595BAC" w:rsidP="00CB360F">
      <w:pPr>
        <w:pStyle w:val="Tekstkomentarza1"/>
        <w:numPr>
          <w:ilvl w:val="0"/>
          <w:numId w:val="406"/>
        </w:numPr>
        <w:shd w:val="clear" w:color="auto" w:fill="FFFFFF"/>
        <w:spacing w:line="276" w:lineRule="auto"/>
        <w:ind w:left="284" w:right="24" w:hanging="284"/>
        <w:rPr>
          <w:rFonts w:ascii="Tahoma" w:hAnsi="Tahoma" w:cs="Tahoma"/>
        </w:rPr>
      </w:pPr>
      <w:r w:rsidRPr="00595BAC">
        <w:rPr>
          <w:rFonts w:ascii="Tahoma" w:hAnsi="Tahoma" w:cs="Tahoma"/>
        </w:rPr>
        <w:t>Dostarczane produkty muszą spełniać wszelkie wymagane normy jakościowe.</w:t>
      </w:r>
    </w:p>
    <w:p w14:paraId="376366F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 przypadku wątpliwości Zamawiającego, co do jakości dostarczanych produktów Zamawiający może zażądać dokumentów potwierdzających ich jakość (zaświadczeń Państwowego Zakładu Higieny itp.) wraz ze wskazaniem producenta.</w:t>
      </w:r>
    </w:p>
    <w:p w14:paraId="7B70E71E" w14:textId="77777777" w:rsidR="00595BAC" w:rsidRPr="00595BAC" w:rsidRDefault="00595BAC" w:rsidP="00CB360F">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Każdy z produktów powinien być dostarczony w jego początkowym okresie trwałości w wymaganym opakowaniu, nie krótszym niż 1/3 okresu określonego przez producenta.</w:t>
      </w:r>
    </w:p>
    <w:p w14:paraId="355F534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powinien zachować odpowiednie warunki transportu i przechowywania dostarczanego towaru.</w:t>
      </w:r>
    </w:p>
    <w:p w14:paraId="250980B7"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Każda dostawa towaru wymagającego załączenia handlowego dokumentu identyfikacyjnego musi posiadać taki dokument.</w:t>
      </w:r>
    </w:p>
    <w:p w14:paraId="789BA46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użyczy nieodpłatnie ewentualnie potrzebnych pojemników przy każdorazowej dostawie towaru do siedziby Zamawiającego na okres do następnej dostawy.</w:t>
      </w:r>
    </w:p>
    <w:p w14:paraId="05FDE40D"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będzie dostarczał i rozładowywał artykuły żywnościowe świeże w terminach i w miejscach wskazanych w zamówieniach złożonych przez Zamawiającego.</w:t>
      </w:r>
    </w:p>
    <w:p w14:paraId="78226CDC" w14:textId="77777777" w:rsidR="00595BAC" w:rsidRPr="00595BAC" w:rsidRDefault="00595BAC" w:rsidP="00595BAC">
      <w:pPr>
        <w:shd w:val="clear" w:color="auto" w:fill="FFFFFF"/>
        <w:spacing w:line="276" w:lineRule="auto"/>
        <w:ind w:left="19"/>
        <w:jc w:val="both"/>
        <w:rPr>
          <w:rFonts w:ascii="Tahoma" w:hAnsi="Tahoma" w:cs="Tahoma"/>
          <w:sz w:val="20"/>
          <w:szCs w:val="20"/>
        </w:rPr>
      </w:pPr>
    </w:p>
    <w:p w14:paraId="5BB71F38" w14:textId="77777777" w:rsidR="00595BAC" w:rsidRPr="00595BAC" w:rsidRDefault="00595BAC" w:rsidP="00595BAC">
      <w:pPr>
        <w:shd w:val="clear" w:color="auto" w:fill="FFFFFF"/>
        <w:spacing w:line="276" w:lineRule="auto"/>
        <w:ind w:left="19"/>
        <w:jc w:val="center"/>
        <w:rPr>
          <w:rFonts w:ascii="Tahoma" w:hAnsi="Tahoma" w:cs="Tahoma"/>
          <w:sz w:val="20"/>
          <w:szCs w:val="20"/>
          <w:lang w:val="en-US"/>
        </w:rPr>
      </w:pPr>
      <w:r w:rsidRPr="00595BAC">
        <w:rPr>
          <w:rFonts w:ascii="Tahoma" w:hAnsi="Tahoma" w:cs="Tahoma"/>
          <w:b/>
          <w:bCs/>
          <w:sz w:val="20"/>
          <w:szCs w:val="20"/>
          <w:lang w:val="en-US"/>
        </w:rPr>
        <w:t>§2</w:t>
      </w:r>
    </w:p>
    <w:p w14:paraId="1B358562" w14:textId="77777777" w:rsidR="00595BAC" w:rsidRPr="00595BAC" w:rsidRDefault="00595BAC" w:rsidP="00CB360F">
      <w:pPr>
        <w:pStyle w:val="Akapitzlist"/>
        <w:numPr>
          <w:ilvl w:val="0"/>
          <w:numId w:val="407"/>
        </w:numPr>
        <w:shd w:val="clear" w:color="auto" w:fill="FFFFFF"/>
        <w:tabs>
          <w:tab w:val="left" w:pos="11"/>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Dostawy realizowane będą </w:t>
      </w:r>
      <w:r w:rsidRPr="00595BAC">
        <w:rPr>
          <w:rFonts w:ascii="Tahoma" w:hAnsi="Tahoma" w:cs="Tahoma"/>
          <w:b/>
          <w:bCs/>
          <w:sz w:val="20"/>
          <w:szCs w:val="20"/>
        </w:rPr>
        <w:t xml:space="preserve"> od dnia ….. stycznia 2026 r. do 31 grudnia 2026 r.</w:t>
      </w:r>
    </w:p>
    <w:p w14:paraId="6F4AB280" w14:textId="77777777" w:rsidR="00595BAC" w:rsidRPr="00595BAC" w:rsidRDefault="00595BAC" w:rsidP="00CB360F">
      <w:pPr>
        <w:pStyle w:val="Akapitzlist"/>
        <w:numPr>
          <w:ilvl w:val="0"/>
          <w:numId w:val="407"/>
        </w:numPr>
        <w:shd w:val="clear" w:color="auto" w:fill="FFFFFF"/>
        <w:tabs>
          <w:tab w:val="left" w:pos="284"/>
          <w:tab w:val="left" w:pos="426"/>
          <w:tab w:val="left" w:leader="dot" w:pos="5037"/>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Dostawa będzie realizowana transportem Wykonawcy i na jego koszt i ryzyko do siedziby Zamawiającego. Wykonawca wykonując zadanie publiczne gwarantuje, że udział pojazdów elektrycznych lub pojazdów napędzanych gazem ziemnym we flocie pojazdów użytkowanych przy wykonywaniu tego zadania wynosi co najmniej 10 %. </w:t>
      </w:r>
      <w:r w:rsidRPr="00595BAC">
        <w:rPr>
          <w:rFonts w:ascii="Tahoma" w:hAnsi="Tahoma" w:cs="Tahoma"/>
          <w:sz w:val="20"/>
          <w:szCs w:val="20"/>
          <w:shd w:val="clear" w:color="auto" w:fill="FFFFFF"/>
        </w:rPr>
        <w:t xml:space="preserve">Załącznikiem do umowy jest </w:t>
      </w:r>
      <w:bookmarkStart w:id="65" w:name="_Hlk118107542"/>
      <w:r w:rsidRPr="00595BAC">
        <w:rPr>
          <w:rFonts w:ascii="Tahoma" w:hAnsi="Tahoma" w:cs="Tahoma"/>
          <w:sz w:val="20"/>
          <w:szCs w:val="20"/>
          <w:shd w:val="clear" w:color="auto" w:fill="FFFFFF"/>
        </w:rPr>
        <w:t>oświadczenie Wykonawcy, w którym Wykonawca potwierdza, ile pojazdów używa do realizacji zamówienia i w związku z tym iloma pojazdami elektrycznymi lub napędzanymi gazem ziemnym dysponuje, ze wskazaniem, jakim tytułem prawnym do danego pojazdu dysponuje</w:t>
      </w:r>
      <w:bookmarkEnd w:id="65"/>
      <w:r w:rsidRPr="00595BAC">
        <w:rPr>
          <w:rFonts w:ascii="Tahoma" w:hAnsi="Tahoma" w:cs="Tahoma"/>
          <w:sz w:val="20"/>
          <w:szCs w:val="20"/>
          <w:shd w:val="clear" w:color="auto" w:fill="FFFFFF"/>
        </w:rPr>
        <w:t>.</w:t>
      </w:r>
      <w:r w:rsidRPr="00595BAC">
        <w:rPr>
          <w:rFonts w:ascii="Tahoma" w:hAnsi="Tahoma" w:cs="Tahoma"/>
          <w:color w:val="FF0000"/>
          <w:sz w:val="20"/>
          <w:szCs w:val="20"/>
          <w:shd w:val="clear" w:color="auto" w:fill="FFFFFF"/>
        </w:rPr>
        <w:t xml:space="preserve"> </w:t>
      </w:r>
      <w:r w:rsidRPr="00595BAC">
        <w:rPr>
          <w:rFonts w:ascii="Tahoma" w:hAnsi="Tahoma" w:cs="Tahoma"/>
          <w:sz w:val="20"/>
          <w:szCs w:val="20"/>
        </w:rPr>
        <w:t>P</w:t>
      </w:r>
      <w:r w:rsidRPr="00595BAC">
        <w:rPr>
          <w:rFonts w:ascii="Tahoma" w:hAnsi="Tahoma" w:cs="Tahoma"/>
          <w:sz w:val="20"/>
          <w:szCs w:val="20"/>
          <w:shd w:val="clear" w:color="auto" w:fill="FFFFFF"/>
        </w:rPr>
        <w:t>rzedłożenie oświadczenia, o którym mowa powyżej, nie wyłącza uprawnienia Zamawiającego do weryfikacji (kontroli) spełnienia ww. wymogu w sposób wybrany przez Zamawiającego, w szczególności poprzez żądanie okazania pojazdu. W przypadku zmiany stanu faktycznego w zakresie informacji przedstawionych w powyższym oświadczeniu Wykonawca zobowiązany jest w terminie 7 dni złożyć Zamawiającemu zaktualizowane oświadczenie.</w:t>
      </w:r>
      <w:r w:rsidRPr="00595BAC">
        <w:rPr>
          <w:rFonts w:ascii="Tahoma" w:hAnsi="Tahoma" w:cs="Tahoma"/>
          <w:sz w:val="20"/>
          <w:szCs w:val="20"/>
        </w:rPr>
        <w:t xml:space="preserve"> </w:t>
      </w:r>
    </w:p>
    <w:p w14:paraId="1FAED7A8" w14:textId="77777777" w:rsidR="00595BAC" w:rsidRPr="00595BAC" w:rsidRDefault="00595BAC" w:rsidP="00CB360F">
      <w:pPr>
        <w:pStyle w:val="Akapitzlist"/>
        <w:numPr>
          <w:ilvl w:val="0"/>
          <w:numId w:val="407"/>
        </w:numPr>
        <w:shd w:val="clear" w:color="auto" w:fill="FFFFFF"/>
        <w:tabs>
          <w:tab w:val="left" w:pos="426"/>
          <w:tab w:val="left" w:leader="dot" w:pos="5037"/>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Dostawy będą realizowane w dniach i godzinach zgodnie z wymaganiami określonymi w opisie przedmiotu zamówienia zawartym w SWZ.</w:t>
      </w:r>
    </w:p>
    <w:p w14:paraId="119404F3" w14:textId="77777777" w:rsidR="00595BAC" w:rsidRPr="00595BAC" w:rsidRDefault="00595BAC" w:rsidP="00595BAC">
      <w:pPr>
        <w:widowControl w:val="0"/>
        <w:tabs>
          <w:tab w:val="left" w:pos="0"/>
        </w:tabs>
        <w:suppressAutoHyphens/>
        <w:spacing w:line="276" w:lineRule="auto"/>
        <w:ind w:left="567"/>
        <w:jc w:val="both"/>
        <w:rPr>
          <w:rFonts w:ascii="Tahoma" w:hAnsi="Tahoma" w:cs="Tahoma"/>
          <w:sz w:val="20"/>
          <w:szCs w:val="20"/>
        </w:rPr>
      </w:pPr>
    </w:p>
    <w:p w14:paraId="768EAB9A" w14:textId="77777777" w:rsidR="00595BAC" w:rsidRPr="00595BAC" w:rsidRDefault="00595BAC" w:rsidP="00595BAC">
      <w:pPr>
        <w:shd w:val="clear" w:color="auto" w:fill="FFFFFF"/>
        <w:spacing w:line="276" w:lineRule="auto"/>
        <w:ind w:left="19"/>
        <w:jc w:val="center"/>
        <w:rPr>
          <w:rFonts w:ascii="Tahoma" w:hAnsi="Tahoma" w:cs="Tahoma"/>
          <w:sz w:val="20"/>
          <w:szCs w:val="20"/>
          <w:lang w:val="en-US"/>
        </w:rPr>
      </w:pPr>
      <w:r w:rsidRPr="00595BAC">
        <w:rPr>
          <w:rFonts w:ascii="Tahoma" w:hAnsi="Tahoma" w:cs="Tahoma"/>
          <w:b/>
          <w:bCs/>
          <w:sz w:val="20"/>
          <w:szCs w:val="20"/>
          <w:lang w:val="en-US"/>
        </w:rPr>
        <w:t>§3</w:t>
      </w:r>
    </w:p>
    <w:p w14:paraId="5A5A1E2B" w14:textId="77777777" w:rsidR="00595BAC" w:rsidRPr="00595BAC" w:rsidRDefault="00595BAC" w:rsidP="00CB360F">
      <w:pPr>
        <w:pStyle w:val="Akapitzlist"/>
        <w:numPr>
          <w:ilvl w:val="1"/>
          <w:numId w:val="408"/>
        </w:numPr>
        <w:shd w:val="clear" w:color="auto" w:fill="FFFFFF"/>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Zamawiający będzie składał zamówienia telefonicznie lub poprzez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4E442EC3" w14:textId="77777777" w:rsidR="00595BAC" w:rsidRPr="00595BAC" w:rsidRDefault="00595BAC" w:rsidP="00CB360F">
      <w:pPr>
        <w:pStyle w:val="Akapitzlist"/>
        <w:numPr>
          <w:ilvl w:val="0"/>
          <w:numId w:val="408"/>
        </w:numPr>
        <w:shd w:val="clear" w:color="auto" w:fill="FFFFFF"/>
        <w:tabs>
          <w:tab w:val="left" w:pos="284"/>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 składania  zamówień i odbioru dostaw ze strony Zamawiającego upoważnione są następujące osoby: Pan Ryszard </w:t>
      </w:r>
      <w:proofErr w:type="spellStart"/>
      <w:r w:rsidRPr="00595BAC">
        <w:rPr>
          <w:rFonts w:ascii="Tahoma" w:hAnsi="Tahoma" w:cs="Tahoma"/>
          <w:sz w:val="20"/>
          <w:szCs w:val="20"/>
        </w:rPr>
        <w:t>Mozes</w:t>
      </w:r>
      <w:proofErr w:type="spellEnd"/>
      <w:r w:rsidRPr="00595BAC">
        <w:rPr>
          <w:rFonts w:ascii="Tahoma" w:hAnsi="Tahoma" w:cs="Tahoma"/>
          <w:sz w:val="20"/>
          <w:szCs w:val="20"/>
        </w:rPr>
        <w:t>, Pani Grażyna Kokot.</w:t>
      </w:r>
    </w:p>
    <w:p w14:paraId="28C2D232" w14:textId="77777777" w:rsidR="00595BAC" w:rsidRPr="00595BAC" w:rsidRDefault="00595BAC" w:rsidP="00CB360F">
      <w:pPr>
        <w:pStyle w:val="Akapitzlist"/>
        <w:numPr>
          <w:ilvl w:val="0"/>
          <w:numId w:val="408"/>
        </w:numPr>
        <w:shd w:val="clear" w:color="auto" w:fill="FFFFFF"/>
        <w:tabs>
          <w:tab w:val="left" w:pos="-797"/>
        </w:tabs>
        <w:autoSpaceDN w:val="0"/>
        <w:spacing w:after="0" w:line="276" w:lineRule="auto"/>
        <w:ind w:left="284" w:hanging="284"/>
        <w:jc w:val="left"/>
        <w:textAlignment w:val="baseline"/>
        <w:rPr>
          <w:rFonts w:ascii="Tahoma" w:hAnsi="Tahoma" w:cs="Tahoma"/>
          <w:b/>
          <w:bCs/>
          <w:sz w:val="20"/>
          <w:szCs w:val="20"/>
        </w:rPr>
      </w:pPr>
      <w:r w:rsidRPr="00595BAC">
        <w:rPr>
          <w:rFonts w:ascii="Tahoma" w:hAnsi="Tahoma" w:cs="Tahoma"/>
          <w:sz w:val="20"/>
          <w:szCs w:val="20"/>
        </w:rPr>
        <w:t>W przypadku dostawy produktów niespełniających wymagań jakościowych lub w przypadku stwierdzenia wad ilościowych, Zamawiający nie przyjmie dostarczonych produktów lub niezwłocznie zawiadomi o tym Wykonawcę, który ma obowiązek uznania reklamacji jakości i ilości dostarczanego towaru i w tym samym dniu dostarczy produkty o wymaganej jakości i w żądanej ilości.</w:t>
      </w:r>
    </w:p>
    <w:p w14:paraId="55069C75" w14:textId="77777777" w:rsidR="00595BAC" w:rsidRPr="00595BAC" w:rsidRDefault="00595BAC" w:rsidP="00595BAC">
      <w:pPr>
        <w:shd w:val="clear" w:color="auto" w:fill="FFFFFF"/>
        <w:spacing w:line="276" w:lineRule="auto"/>
        <w:ind w:left="34"/>
        <w:jc w:val="center"/>
        <w:rPr>
          <w:rFonts w:ascii="Tahoma" w:hAnsi="Tahoma" w:cs="Tahoma"/>
          <w:b/>
          <w:bCs/>
          <w:sz w:val="20"/>
          <w:szCs w:val="20"/>
        </w:rPr>
      </w:pPr>
    </w:p>
    <w:p w14:paraId="79AD1B9A" w14:textId="77777777" w:rsidR="00595BAC" w:rsidRPr="00595BAC" w:rsidRDefault="00595BAC" w:rsidP="00595BAC">
      <w:pPr>
        <w:shd w:val="clear" w:color="auto" w:fill="FFFFFF"/>
        <w:spacing w:line="276" w:lineRule="auto"/>
        <w:ind w:left="34"/>
        <w:jc w:val="center"/>
        <w:rPr>
          <w:rFonts w:ascii="Tahoma" w:hAnsi="Tahoma" w:cs="Tahoma"/>
          <w:sz w:val="20"/>
          <w:szCs w:val="20"/>
          <w:lang w:val="en-US"/>
        </w:rPr>
      </w:pPr>
      <w:r w:rsidRPr="00595BAC">
        <w:rPr>
          <w:rFonts w:ascii="Tahoma" w:hAnsi="Tahoma" w:cs="Tahoma"/>
          <w:b/>
          <w:bCs/>
          <w:sz w:val="20"/>
          <w:szCs w:val="20"/>
          <w:lang w:val="en-US"/>
        </w:rPr>
        <w:t>§4</w:t>
      </w:r>
    </w:p>
    <w:p w14:paraId="0108E0C1" w14:textId="51ADA9D8" w:rsidR="00595BAC" w:rsidRPr="00595BAC" w:rsidRDefault="00595BAC" w:rsidP="00CB360F">
      <w:pPr>
        <w:widowControl w:val="0"/>
        <w:numPr>
          <w:ilvl w:val="1"/>
          <w:numId w:val="406"/>
        </w:numPr>
        <w:shd w:val="clear" w:color="auto" w:fill="FFFFFF"/>
        <w:tabs>
          <w:tab w:val="num" w:pos="284"/>
        </w:tabs>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Za wykonanie przedmiotu umowy Zamawiający zapłaci Wykonawcy </w:t>
      </w:r>
      <w:r w:rsidRPr="00595BAC">
        <w:rPr>
          <w:rFonts w:ascii="Tahoma" w:hAnsi="Tahoma" w:cs="Tahoma"/>
          <w:b/>
          <w:bCs/>
          <w:sz w:val="20"/>
          <w:szCs w:val="20"/>
        </w:rPr>
        <w:t>cenę brutto</w:t>
      </w:r>
      <w:r w:rsidRPr="00595BAC">
        <w:rPr>
          <w:rFonts w:ascii="Tahoma" w:hAnsi="Tahoma" w:cs="Tahoma"/>
          <w:sz w:val="20"/>
          <w:szCs w:val="20"/>
        </w:rPr>
        <w:t xml:space="preserve">: </w:t>
      </w:r>
      <w:r w:rsidRPr="00595BAC">
        <w:rPr>
          <w:rFonts w:ascii="Tahoma" w:hAnsi="Tahoma" w:cs="Tahoma"/>
          <w:b/>
          <w:bCs/>
          <w:sz w:val="20"/>
          <w:szCs w:val="20"/>
        </w:rPr>
        <w:t>nie większą łącznie niż</w:t>
      </w:r>
      <w:r w:rsidRPr="00595BAC">
        <w:rPr>
          <w:rFonts w:ascii="Tahoma" w:hAnsi="Tahoma" w:cs="Tahoma"/>
          <w:sz w:val="20"/>
          <w:szCs w:val="20"/>
        </w:rPr>
        <w:t xml:space="preserve"> ……………</w:t>
      </w:r>
      <w:r w:rsidRPr="00595BAC">
        <w:rPr>
          <w:rFonts w:ascii="Tahoma" w:hAnsi="Tahoma" w:cs="Tahoma"/>
          <w:b/>
          <w:bCs/>
          <w:sz w:val="20"/>
          <w:szCs w:val="20"/>
        </w:rPr>
        <w:t xml:space="preserve">  zł</w:t>
      </w:r>
      <w:r w:rsidRPr="00595BAC">
        <w:rPr>
          <w:rFonts w:ascii="Tahoma" w:hAnsi="Tahoma" w:cs="Tahoma"/>
          <w:sz w:val="20"/>
          <w:szCs w:val="20"/>
        </w:rPr>
        <w:t xml:space="preserve"> (słownie …………………..), w tym  podatek od towarów i usług (VAT) ……. zł (słownie ……….. zł). Ostateczna cena zależna będzie od wysokości zamówionych i odebranych przez Zamawiającego produktów. </w:t>
      </w:r>
    </w:p>
    <w:p w14:paraId="4CA2FEB0"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0" w:hanging="284"/>
        <w:rPr>
          <w:rFonts w:ascii="Tahoma" w:hAnsi="Tahoma" w:cs="Tahoma"/>
          <w:sz w:val="20"/>
          <w:szCs w:val="20"/>
        </w:rPr>
      </w:pPr>
      <w:r w:rsidRPr="00595BAC">
        <w:rPr>
          <w:rFonts w:ascii="Tahoma" w:hAnsi="Tahoma" w:cs="Tahoma"/>
          <w:sz w:val="20"/>
          <w:szCs w:val="20"/>
        </w:rPr>
        <w:t>Płatność za dostarczone produkty będzie następowała sukcesywnie, w wysokości łącznej ceny produktów dostarczonych w trakcie każdej dostawy. Płatności będą realizowane przez Zamawiającego w terminie do 30 dni, od dnia przedłożenia prawidłowo wystawionej faktury i będą one stanowić iloczyn ilości dostarczonych podczas każdej dostawy produktów oraz ich cen jednostkowych określonych w załączniku 1.</w:t>
      </w:r>
    </w:p>
    <w:p w14:paraId="24119715"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0" w:hanging="284"/>
        <w:rPr>
          <w:rFonts w:ascii="Tahoma" w:hAnsi="Tahoma" w:cs="Tahoma"/>
          <w:sz w:val="20"/>
          <w:szCs w:val="20"/>
        </w:rPr>
      </w:pPr>
      <w:r w:rsidRPr="00595BAC">
        <w:rPr>
          <w:rFonts w:ascii="Tahoma" w:hAnsi="Tahoma" w:cs="Tahoma"/>
          <w:sz w:val="20"/>
          <w:szCs w:val="20"/>
        </w:rPr>
        <w:t>Zamawiający zapłaci faktury, o których mowa w ust. 2 tylko za produkty odebrane przez Zamawiającego,  których jakość nie budziła wątpliwości.</w:t>
      </w:r>
    </w:p>
    <w:p w14:paraId="51DDCA35"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 xml:space="preserve">Strony przewidują waloryzację cen w trakcie realizacji umowy. Cena netto za jednostkę miary przedmiotu zamówienia objętego umową będzie stała przez okres co najmniej pierwszych 6 miesięcy realizacji przedmiotu zamówienia zgodnie z § 2 ust. 1. Po tym terminie waloryzacja może się odbyć, na podstawie pisemnego uzasadnionego wniosku Wykonawcy/Zamawiającego, do wysokości wskaźnika cen towarów i usług konsumpcyjnych ogółem ogłaszanego w komunikacie Prezesa GUS na stronie internetowej </w:t>
      </w:r>
      <w:hyperlink r:id="rId32" w:history="1">
        <w:r w:rsidRPr="00595BAC">
          <w:rPr>
            <w:rStyle w:val="Hipercze"/>
            <w:rFonts w:ascii="Tahoma" w:eastAsiaTheme="majorEastAsia" w:hAnsi="Tahoma" w:cs="Tahoma"/>
            <w:sz w:val="20"/>
            <w:szCs w:val="20"/>
          </w:rPr>
          <w:t>https://stat.gov.pl</w:t>
        </w:r>
      </w:hyperlink>
      <w:r w:rsidRPr="00595BAC">
        <w:rPr>
          <w:rFonts w:ascii="Tahoma" w:hAnsi="Tahoma" w:cs="Tahoma"/>
          <w:sz w:val="20"/>
          <w:szCs w:val="20"/>
        </w:rPr>
        <w:t>, jeśli wskaźnik ten osiągnie poziom powyżej 10 %. Przez zmianę ceny jednostkowej netto rozumie się wzrost ceny jak i jej obniżenie względem ceny zawartej w Formularzu ofertowym. Wykonawca może wystąpić o waloryzację cen wszystkich artykułów wymienionych w formularzu ofertowym lub wybranych artykułów.</w:t>
      </w:r>
    </w:p>
    <w:p w14:paraId="44A33B54"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Maksymalna wartość waloryzacji, wskazanych w ust. 4 powyżej, nie może przekroczyć 18 % wartości zamówienia, które pozostało do realizacji.</w:t>
      </w:r>
      <w:r w:rsidRPr="00595BAC">
        <w:rPr>
          <w:rFonts w:ascii="Tahoma" w:hAnsi="Tahoma" w:cs="Tahoma"/>
          <w:color w:val="FF0000"/>
          <w:sz w:val="20"/>
          <w:szCs w:val="20"/>
        </w:rPr>
        <w:t xml:space="preserve"> </w:t>
      </w:r>
    </w:p>
    <w:p w14:paraId="4527EAD2"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Strony określają zasady wprowadzania odpowiednich zmian wysokości wynagrodzenia Wykonawcy (waloryzację) w wypadku zmiany:</w:t>
      </w:r>
    </w:p>
    <w:p w14:paraId="276843F2"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stawki podatku akcyzowego,</w:t>
      </w:r>
    </w:p>
    <w:p w14:paraId="66036398"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2B109F67"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zasad podlegania ubezpieczeniom społecznym lub ubezpieczeniu zdrowotnemu lub wysokości stawki składki na ubezpieczenia społeczne lub ubezpieczenie zdrowotne,</w:t>
      </w:r>
    </w:p>
    <w:p w14:paraId="37BFFC73"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zasad gromadzenia i wysokości wpłat do pracowniczych planów kapitałowych, o których mowa w </w:t>
      </w:r>
      <w:hyperlink r:id="rId33" w:anchor="/document/18781862?cm=DOCUMENT" w:tgtFrame="_blank" w:history="1">
        <w:r w:rsidRPr="00512E34">
          <w:rPr>
            <w:rStyle w:val="Hipercze"/>
            <w:rFonts w:ascii="Tahoma" w:eastAsiaTheme="majorEastAsia" w:hAnsi="Tahoma" w:cs="Tahoma"/>
            <w:color w:val="auto"/>
            <w:sz w:val="20"/>
            <w:szCs w:val="20"/>
            <w:u w:val="none"/>
          </w:rPr>
          <w:t>ustawie</w:t>
        </w:r>
      </w:hyperlink>
      <w:r w:rsidRPr="00512E34">
        <w:rPr>
          <w:rFonts w:ascii="Tahoma" w:hAnsi="Tahoma" w:cs="Tahoma"/>
          <w:sz w:val="20"/>
          <w:szCs w:val="20"/>
        </w:rPr>
        <w:t xml:space="preserve"> </w:t>
      </w:r>
      <w:r w:rsidRPr="00595BAC">
        <w:rPr>
          <w:rFonts w:ascii="Tahoma" w:hAnsi="Tahoma" w:cs="Tahoma"/>
          <w:sz w:val="20"/>
          <w:szCs w:val="20"/>
        </w:rPr>
        <w:t xml:space="preserve">z dnia 4 października 2018 r. o pracowniczych planach kapitałowych; </w:t>
      </w:r>
    </w:p>
    <w:p w14:paraId="5B448CEF" w14:textId="77777777" w:rsidR="00595BAC" w:rsidRPr="00595BAC" w:rsidRDefault="00595BAC" w:rsidP="00595BAC">
      <w:pPr>
        <w:widowControl w:val="0"/>
        <w:shd w:val="clear" w:color="auto" w:fill="FFFFFF"/>
        <w:suppressAutoHyphens/>
        <w:spacing w:line="276" w:lineRule="auto"/>
        <w:ind w:left="349" w:right="11"/>
        <w:rPr>
          <w:rFonts w:ascii="Tahoma" w:hAnsi="Tahoma" w:cs="Tahoma"/>
          <w:sz w:val="20"/>
          <w:szCs w:val="20"/>
        </w:rPr>
      </w:pPr>
      <w:r w:rsidRPr="00595BAC">
        <w:rPr>
          <w:rFonts w:ascii="Tahoma" w:hAnsi="Tahoma" w:cs="Tahoma"/>
          <w:sz w:val="20"/>
          <w:szCs w:val="20"/>
        </w:rPr>
        <w:t>jeżeli zmiany te będą miały wpływ na koszty wykonania zamówienia przez Wykonawcę.</w:t>
      </w:r>
    </w:p>
    <w:p w14:paraId="6FDF9FC3"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W przypadku zmiany przepisów dotyczących podatku akcyzowego wynagrodzenie ulegnie zmianie zgodnie z zasadami określonymi w przedmiotowych przepisach.</w:t>
      </w:r>
    </w:p>
    <w:p w14:paraId="7100EE1A"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W razie zmiany wskazanej postanowieniem ust. 6 powyżej, każda ze Stron może wystąpić do drugiej Strony z uzasadnionym, pisemnym wnioskiem o waloryzację z którejkolwiek z przyczyn wskazanych postanowieniem ust. 6 powyżej. Wykonawca winien wykazać we wniosku, że zmiany wskazane w ust. 6 powyżej mają wpływ na koszty wykonania zamówienia przez Wykonawcę.</w:t>
      </w:r>
    </w:p>
    <w:p w14:paraId="4BBB5BCC"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 xml:space="preserve">Strony dokonają waloryzacji, jeżeli Strona, do której wniosek jest skierowany uzna go za zasadny. W razie braku zgody Stron odnośnie waloryzacji lub wątpliwości do danych zawartych we wniosku, Strony przeprowadzą negocjacje celem porozumienia się Stron co do waloryzacji. Brak porozumienia Stron w ciągu dwóch tygodni licząc od podjęcia negocjacji jest równoznaczny z brakiem zgody na waloryzację. W takim wypadku każda ze Stron może dochodzić waloryzacji na zasadach ogólnych. </w:t>
      </w:r>
    </w:p>
    <w:p w14:paraId="6DBD80CA" w14:textId="77777777" w:rsidR="00595BAC" w:rsidRPr="00595BAC" w:rsidRDefault="00595BAC" w:rsidP="00CB360F">
      <w:pPr>
        <w:widowControl w:val="0"/>
        <w:numPr>
          <w:ilvl w:val="0"/>
          <w:numId w:val="416"/>
        </w:numPr>
        <w:shd w:val="clear" w:color="auto" w:fill="FFFFFF"/>
        <w:suppressAutoHyphens/>
        <w:spacing w:line="276" w:lineRule="auto"/>
        <w:ind w:left="284" w:right="11" w:hanging="426"/>
        <w:rPr>
          <w:rFonts w:ascii="Tahoma" w:hAnsi="Tahoma" w:cs="Tahoma"/>
          <w:sz w:val="20"/>
          <w:szCs w:val="20"/>
        </w:rPr>
      </w:pPr>
      <w:r w:rsidRPr="00595BAC">
        <w:rPr>
          <w:rFonts w:ascii="Tahoma" w:hAnsi="Tahoma" w:cs="Tahoma"/>
          <w:sz w:val="20"/>
          <w:szCs w:val="20"/>
        </w:rPr>
        <w:t xml:space="preserve">W razie uzgodnienia wysokości oraz warunków waloryzacji Strony dokonają waloryzacji w następujących terminach: </w:t>
      </w:r>
    </w:p>
    <w:p w14:paraId="1A02C3DD" w14:textId="77777777" w:rsidR="00595BAC" w:rsidRPr="00595BAC" w:rsidRDefault="00595BAC" w:rsidP="00CB360F">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od dnia wejścia w życie zmiany przepisów wskazanych w ust. 6 powyżej – jeżeli wniosek o waloryzację został złożony w ciągu 30 dni licząc od dnia wejścia w życie zmiany przepisów wskazanych w ust. 6 powyżej;</w:t>
      </w:r>
    </w:p>
    <w:p w14:paraId="7720C023" w14:textId="77777777" w:rsidR="00595BAC" w:rsidRPr="00595BAC" w:rsidRDefault="00595BAC" w:rsidP="00CB360F">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od dnia doręczenia wniosku o Waloryzację drugiej Stronie - jeżeli wniosek o Waloryzację został złożony po upływie 30 dni licząc od dnia wejścia w życie zmiany przepisów wskazanych w ust. 6 powyżej.</w:t>
      </w:r>
    </w:p>
    <w:p w14:paraId="3E77EA2A" w14:textId="77777777" w:rsidR="00595BAC" w:rsidRPr="00595BAC" w:rsidRDefault="00595BAC" w:rsidP="00CB360F">
      <w:pPr>
        <w:widowControl w:val="0"/>
        <w:numPr>
          <w:ilvl w:val="1"/>
          <w:numId w:val="418"/>
        </w:numPr>
        <w:shd w:val="clear" w:color="auto" w:fill="FFFFFF"/>
        <w:tabs>
          <w:tab w:val="left" w:pos="284"/>
          <w:tab w:val="num" w:pos="1134"/>
        </w:tabs>
        <w:suppressAutoHyphens/>
        <w:spacing w:line="276" w:lineRule="auto"/>
        <w:ind w:left="284" w:right="11" w:hanging="426"/>
        <w:rPr>
          <w:rFonts w:ascii="Tahoma" w:hAnsi="Tahoma" w:cs="Tahoma"/>
          <w:sz w:val="20"/>
          <w:szCs w:val="20"/>
        </w:rPr>
      </w:pPr>
      <w:r w:rsidRPr="00595BAC">
        <w:rPr>
          <w:rFonts w:ascii="Tahoma" w:hAnsi="Tahoma" w:cs="Tahoma"/>
          <w:sz w:val="20"/>
          <w:szCs w:val="20"/>
          <w:lang w:eastAsia="ar-SA"/>
        </w:rPr>
        <w:t>W przypadku zmiany wynagrodzenia zgodnie z ust. 4 powyżej, Wykonawca zobowiązany jest do zmiany wynagrodzenia przysługującego podwykonawcy, z którym zawarł umowę, w zakresie odpowiadającym zmianom cen materiałów lub kosztów dotyczących zobowiązania podwykonawcy, zgodnie z art. 439 ust. 5 Prawa zamówień publicznych. Wykonawca zobowiązany będzie do dokonania powyższej zmiany w terminie 30 dni od dnia dokonania zmiany niniejszej umowy oraz przedłożenia Zamawiającemu oświadczenia podwykonawcy o dokonanej zmianie.</w:t>
      </w:r>
    </w:p>
    <w:p w14:paraId="195F1305" w14:textId="77777777" w:rsidR="00595BAC" w:rsidRPr="00595BAC" w:rsidRDefault="00595BAC" w:rsidP="00CB360F">
      <w:pPr>
        <w:widowControl w:val="0"/>
        <w:numPr>
          <w:ilvl w:val="1"/>
          <w:numId w:val="418"/>
        </w:numPr>
        <w:shd w:val="clear" w:color="auto" w:fill="FFFFFF"/>
        <w:tabs>
          <w:tab w:val="num" w:pos="284"/>
        </w:tabs>
        <w:suppressAutoHyphens/>
        <w:spacing w:line="276" w:lineRule="auto"/>
        <w:ind w:left="284" w:right="11" w:hanging="426"/>
        <w:rPr>
          <w:rFonts w:ascii="Tahoma" w:hAnsi="Tahoma" w:cs="Tahoma"/>
          <w:sz w:val="20"/>
          <w:szCs w:val="20"/>
        </w:rPr>
      </w:pPr>
      <w:r w:rsidRPr="00595BAC">
        <w:rPr>
          <w:rFonts w:ascii="Tahoma" w:hAnsi="Tahoma" w:cs="Tahoma"/>
          <w:sz w:val="20"/>
          <w:szCs w:val="20"/>
        </w:rPr>
        <w:t xml:space="preserve">Strony zobowiązują się do niezwłocznego, wzajemnego, pisemnego powiadamiania przesyłką poleconą, o zmianach określonych w umowie nazw, adresów, osób, bez konieczności sporządzania aneksu do niniejszej umowy. </w:t>
      </w:r>
    </w:p>
    <w:p w14:paraId="6F695E69" w14:textId="77777777" w:rsidR="00595BAC" w:rsidRPr="00595BAC" w:rsidRDefault="00595BAC" w:rsidP="00CB360F">
      <w:pPr>
        <w:widowControl w:val="0"/>
        <w:numPr>
          <w:ilvl w:val="1"/>
          <w:numId w:val="418"/>
        </w:numPr>
        <w:shd w:val="clear" w:color="auto" w:fill="FFFFFF"/>
        <w:tabs>
          <w:tab w:val="num" w:pos="284"/>
        </w:tabs>
        <w:suppressAutoHyphens/>
        <w:spacing w:line="276" w:lineRule="auto"/>
        <w:ind w:left="284" w:right="11" w:hanging="426"/>
        <w:rPr>
          <w:rFonts w:ascii="Tahoma" w:hAnsi="Tahoma" w:cs="Tahoma"/>
          <w:sz w:val="20"/>
          <w:szCs w:val="20"/>
        </w:rPr>
      </w:pPr>
      <w:r w:rsidRPr="00595BAC">
        <w:rPr>
          <w:rFonts w:ascii="Tahoma" w:hAnsi="Tahoma" w:cs="Tahoma"/>
          <w:sz w:val="20"/>
          <w:szCs w:val="20"/>
        </w:rPr>
        <w:t>Za dzień zapłaty uważany będzie dzień obciążenia rachunku bankowego Zamawiającego.</w:t>
      </w:r>
    </w:p>
    <w:p w14:paraId="3857D9CE" w14:textId="77777777" w:rsidR="00595BAC" w:rsidRPr="00595BAC" w:rsidRDefault="00595BAC" w:rsidP="00595BAC">
      <w:pPr>
        <w:shd w:val="clear" w:color="auto" w:fill="FFFFFF"/>
        <w:spacing w:line="276" w:lineRule="auto"/>
        <w:ind w:left="15"/>
        <w:jc w:val="center"/>
        <w:rPr>
          <w:rFonts w:ascii="Tahoma" w:hAnsi="Tahoma" w:cs="Tahoma"/>
          <w:b/>
          <w:bCs/>
          <w:sz w:val="20"/>
          <w:szCs w:val="20"/>
        </w:rPr>
      </w:pPr>
    </w:p>
    <w:p w14:paraId="1D4B90D3" w14:textId="77777777" w:rsidR="00595BAC" w:rsidRPr="00595BAC" w:rsidRDefault="00595BAC" w:rsidP="00595BAC">
      <w:pPr>
        <w:shd w:val="clear" w:color="auto" w:fill="FFFFFF"/>
        <w:spacing w:line="276" w:lineRule="auto"/>
        <w:ind w:left="15"/>
        <w:jc w:val="center"/>
        <w:rPr>
          <w:rFonts w:ascii="Tahoma" w:hAnsi="Tahoma" w:cs="Tahoma"/>
          <w:sz w:val="20"/>
          <w:szCs w:val="20"/>
          <w:lang w:val="en-US"/>
        </w:rPr>
      </w:pPr>
      <w:r w:rsidRPr="00595BAC">
        <w:rPr>
          <w:rFonts w:ascii="Tahoma" w:hAnsi="Tahoma" w:cs="Tahoma"/>
          <w:b/>
          <w:bCs/>
          <w:sz w:val="20"/>
          <w:szCs w:val="20"/>
          <w:lang w:val="en-US"/>
        </w:rPr>
        <w:t>§5</w:t>
      </w:r>
    </w:p>
    <w:p w14:paraId="76FFB216"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Wykonawca ponosi odpowiedzialność za niewykonanie lub nienależyte wykonanie przedmiotu umowy oraz za szkody powstałe podczas wykonywania umowy. </w:t>
      </w:r>
    </w:p>
    <w:p w14:paraId="4A5FE21D"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rozwiązania umowy albo odstąpienia od umowy z przyczyn leżących po stronie Wykonawcy,  Zamawiający może żądać od Wykonawcy kary umownej w wysokości 10 % maksymalnej ceny brutto, o której mowa w § 4 ust. 1 umowy. </w:t>
      </w:r>
    </w:p>
    <w:p w14:paraId="5B725092"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nieprzystąpienia przez Wykonawcę w terminie 7 dni do wykonania umowy, Zamawiający może żądać od Wykonawcy kary umownej w wysokości 10 % maksymalnej ceny brutto, o której mowa w § 4 ust. 1 umowy. </w:t>
      </w:r>
    </w:p>
    <w:p w14:paraId="4B89C94E"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Z tytułu zwłoki w dostawie Zamawiającemu zamówionych produktów w terminie określonym w § 2 ust. 3,  Zamawiający ma prawo żądać kary umownej w wysokości 0,2 % maksymalnej ceny brutto, o której mowa w § 4 ust. 1 umowy za każdy dzień zwłoki. </w:t>
      </w:r>
    </w:p>
    <w:p w14:paraId="7FFC8E1F"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sytuacji stwierdzenia przez Zamawiającego, że Wykonawca dopuszcza się zwłoki w dostawie produktów, które podlegały reklamacji, w terminie, o którym mowa w § 3 ust. 3, Zamawiający ma prawo  żądać kary umownej w wysokości 0,2 % maksymalnej ceny brutto, o której mowa w § 4 ust. 1 umowy za każdy dzień zwłoki. </w:t>
      </w:r>
    </w:p>
    <w:p w14:paraId="16E544D5"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powtarzających się opóźnień w dostawach produktów, Zamawiający wezwie pisemnie Wykonawcę do terminowych dostaw. </w:t>
      </w:r>
    </w:p>
    <w:p w14:paraId="748E65BC"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nie złożenia lub nie zaktualizowania przez Wykonawcę </w:t>
      </w:r>
      <w:r w:rsidRPr="00595BAC">
        <w:rPr>
          <w:rFonts w:ascii="Tahoma" w:hAnsi="Tahoma" w:cs="Tahoma"/>
          <w:sz w:val="20"/>
          <w:szCs w:val="20"/>
          <w:shd w:val="clear" w:color="auto" w:fill="FFFFFF"/>
        </w:rPr>
        <w:t>przy wykonaniu umowy oświadczenia, iż łączny udział pojazdów elektrycznych lub pojazdów napędzanych gazem ziemnym wynosi co najmniej 10%, w wysokości 0,2 % maksymalnej ceny brutto, o której mowa w § 4 ust. 1 umowy za każdy dzień zwłoki.</w:t>
      </w:r>
    </w:p>
    <w:p w14:paraId="15E1CCA5"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lang w:eastAsia="ar-SA"/>
        </w:rPr>
        <w:t>W przypadku braku zapłaty lub nieterminowej zapłaty wynagrodzenia należnego podwykonawcom z tytułu zmiany wysokości wynagrodzenia, o której mowa w art. 439 ust. 5 Prawa zamówień publicznych i w § 4 ust. 11 w wysokości 0,5% wartości wynagrodzenia należnego podwykonawcy za każdy dzień zwłoki.</w:t>
      </w:r>
    </w:p>
    <w:p w14:paraId="1274866C"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Łączna maksymalna wysokość kar umownych, których Zamawiający może dochodzić od Wykonawcy nie może przekroczyć 30 % wartości wynagrodzenia umownego brutto Wykonawcy, określonego w </w:t>
      </w:r>
      <w:r w:rsidRPr="00595BAC">
        <w:rPr>
          <w:rFonts w:ascii="Tahoma" w:hAnsi="Tahoma" w:cs="Tahoma"/>
          <w:bCs/>
          <w:sz w:val="20"/>
          <w:szCs w:val="20"/>
        </w:rPr>
        <w:t>§ 4</w:t>
      </w:r>
      <w:r w:rsidRPr="00595BAC">
        <w:rPr>
          <w:rFonts w:ascii="Tahoma" w:hAnsi="Tahoma" w:cs="Tahoma"/>
          <w:sz w:val="20"/>
          <w:szCs w:val="20"/>
        </w:rPr>
        <w:t xml:space="preserve"> </w:t>
      </w:r>
      <w:r w:rsidRPr="00595BAC">
        <w:rPr>
          <w:rFonts w:ascii="Tahoma" w:hAnsi="Tahoma" w:cs="Tahoma"/>
          <w:bCs/>
          <w:sz w:val="20"/>
          <w:szCs w:val="20"/>
        </w:rPr>
        <w:t>ust. 1 umowy</w:t>
      </w:r>
      <w:r w:rsidRPr="00595BAC">
        <w:rPr>
          <w:rFonts w:ascii="Tahoma" w:hAnsi="Tahoma" w:cs="Tahoma"/>
          <w:sz w:val="20"/>
          <w:szCs w:val="20"/>
        </w:rPr>
        <w:t xml:space="preserve">. </w:t>
      </w:r>
    </w:p>
    <w:p w14:paraId="1B55A4B8"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Zamawiający może żądać odszkodowania przewyższającego wysokość zastrzeżonych kar umownych na zasadach ogólnych. Zamawiający może potrącić przysługujące mu kary umowne z wierzytelnością Wykonawcy, choćby wierzytelności te nie były jeszcze wymagalne.</w:t>
      </w:r>
    </w:p>
    <w:p w14:paraId="3F9CE542" w14:textId="77777777" w:rsidR="00595BAC" w:rsidRPr="00595BAC" w:rsidRDefault="00595BAC" w:rsidP="00595BAC">
      <w:pPr>
        <w:shd w:val="clear" w:color="auto" w:fill="FFFFFF"/>
        <w:spacing w:line="276" w:lineRule="auto"/>
        <w:ind w:left="14"/>
        <w:jc w:val="center"/>
        <w:rPr>
          <w:rFonts w:ascii="Tahoma" w:hAnsi="Tahoma" w:cs="Tahoma"/>
          <w:b/>
          <w:bCs/>
          <w:sz w:val="20"/>
          <w:szCs w:val="20"/>
        </w:rPr>
      </w:pPr>
    </w:p>
    <w:p w14:paraId="0113FA95" w14:textId="77777777" w:rsidR="00595BAC" w:rsidRPr="00595BAC" w:rsidRDefault="00595BAC" w:rsidP="00595BAC">
      <w:pPr>
        <w:shd w:val="clear" w:color="auto" w:fill="FFFFFF"/>
        <w:spacing w:line="276" w:lineRule="auto"/>
        <w:ind w:left="14"/>
        <w:jc w:val="center"/>
        <w:rPr>
          <w:rFonts w:ascii="Tahoma" w:hAnsi="Tahoma" w:cs="Tahoma"/>
          <w:sz w:val="20"/>
          <w:szCs w:val="20"/>
          <w:lang w:val="en-US"/>
        </w:rPr>
      </w:pPr>
      <w:r w:rsidRPr="00595BAC">
        <w:rPr>
          <w:rFonts w:ascii="Tahoma" w:hAnsi="Tahoma" w:cs="Tahoma"/>
          <w:b/>
          <w:bCs/>
          <w:sz w:val="20"/>
          <w:szCs w:val="20"/>
          <w:lang w:val="en-US"/>
        </w:rPr>
        <w:t>§ 6</w:t>
      </w:r>
    </w:p>
    <w:p w14:paraId="7680E54A"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Wszelkie zmiany postanowień niniejszej umowy winny być zawarte na piśmie w formie aneksu pod rygorem nieważności. </w:t>
      </w:r>
    </w:p>
    <w:p w14:paraId="49E94CCE"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Umowa może zostać rozwiązana przez Zamawiającego bez zachowania terminu wypowiedzenia, w przypadku niewykonania lub nienależytego wykonania umowy przez Wykonawcę.</w:t>
      </w:r>
    </w:p>
    <w:p w14:paraId="1634690F"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Stronom przysługuje prawo odstąpienia od umowy w następujących przypadkach: </w:t>
      </w:r>
    </w:p>
    <w:p w14:paraId="73AF1F57" w14:textId="77777777" w:rsidR="00595BAC" w:rsidRPr="00595BAC" w:rsidRDefault="00595BAC" w:rsidP="00CB360F">
      <w:pPr>
        <w:pStyle w:val="Default"/>
        <w:numPr>
          <w:ilvl w:val="0"/>
          <w:numId w:val="411"/>
        </w:numPr>
        <w:spacing w:line="276" w:lineRule="auto"/>
        <w:ind w:left="567" w:hanging="283"/>
        <w:jc w:val="left"/>
        <w:textAlignment w:val="auto"/>
        <w:rPr>
          <w:rFonts w:ascii="Tahoma" w:hAnsi="Tahoma" w:cs="Tahoma"/>
          <w:color w:val="auto"/>
          <w:sz w:val="20"/>
          <w:szCs w:val="20"/>
        </w:rPr>
      </w:pPr>
      <w:r w:rsidRPr="00595BAC">
        <w:rPr>
          <w:rFonts w:ascii="Tahoma" w:hAnsi="Tahoma" w:cs="Tahoma"/>
          <w:sz w:val="20"/>
          <w:szCs w:val="20"/>
        </w:rPr>
        <w:t xml:space="preserve">Zamawiającemu przysługuje prawo odstąpienia od umowy – bez konieczności wyznaczenia </w:t>
      </w:r>
      <w:r w:rsidRPr="00595BAC">
        <w:rPr>
          <w:rFonts w:ascii="Tahoma" w:hAnsi="Tahoma" w:cs="Tahoma"/>
          <w:color w:val="auto"/>
          <w:sz w:val="20"/>
          <w:szCs w:val="20"/>
        </w:rPr>
        <w:t xml:space="preserve">dodatkowego  terminu z zastrzeżeniem lit. c, w przypadku: </w:t>
      </w:r>
    </w:p>
    <w:p w14:paraId="205243F8"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złożenia wniosku o ogłoszenie upadłości Wykonawcy, wszczęcia wobec Wykonawcy postępowania restrukturyzacyjnego, ogłoszenia likwidacji lub rozwiązania firmy Wykonawcy, bądź gdy Wykonawca zaprzestanie prowadzenia działalności gospodarczej, w tym w zakresie przedmiotu zamówienia; </w:t>
      </w:r>
    </w:p>
    <w:p w14:paraId="0F064236"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nie rozpoczął wykonywania umowy bez podania uzasadnionych przyczyn i jest w zwłoce co najmniej 7 dni ponad termin określony w § 2 ust. 1; </w:t>
      </w:r>
    </w:p>
    <w:p w14:paraId="7E26BF2C"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przerwał realizację przedmiotu zamówienia na okres dłuższy niż 7 dni i nie kontynuuje jego realizacji pomimo wezwania Zamawiającego złożonego na piśmie; </w:t>
      </w:r>
    </w:p>
    <w:p w14:paraId="2F80E59C"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zostanie wydany nakaz zajęcia majątku Wykonawcy, uniemożliwiający prawidłowe wykonanie przedmiotu zamówienia; </w:t>
      </w:r>
    </w:p>
    <w:p w14:paraId="7EF5576D"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realizuje przedmiot zamówienia niezgodnie z opisem przedmiotu zamówienia i zapisami niniejszej umowy, jej załącznikami oraz innymi dokumentami,  w tym m.in. dopuści do: </w:t>
      </w:r>
    </w:p>
    <w:p w14:paraId="2527F4EC"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trzykrotnego opóźnienia Wykonawcy w realizacji przedmiotu zamówienia, </w:t>
      </w:r>
    </w:p>
    <w:p w14:paraId="08EBD32F"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trzykrotnej reklamacji dostarczanych artykułów spożywczych, </w:t>
      </w:r>
    </w:p>
    <w:p w14:paraId="5A11768F"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rażącego naruszenia przez Wykonawcę obowiązków wynikających z niniejszej umowy; </w:t>
      </w:r>
    </w:p>
    <w:p w14:paraId="6AFE2689" w14:textId="77777777" w:rsidR="00595BAC" w:rsidRPr="00595BAC" w:rsidRDefault="00595BAC" w:rsidP="00CB360F">
      <w:pPr>
        <w:pStyle w:val="Default"/>
        <w:numPr>
          <w:ilvl w:val="0"/>
          <w:numId w:val="411"/>
        </w:numPr>
        <w:spacing w:line="276" w:lineRule="auto"/>
        <w:ind w:left="567" w:hanging="283"/>
        <w:jc w:val="left"/>
        <w:textAlignment w:val="auto"/>
        <w:rPr>
          <w:rFonts w:ascii="Tahoma" w:hAnsi="Tahoma" w:cs="Tahoma"/>
          <w:color w:val="auto"/>
          <w:sz w:val="20"/>
          <w:szCs w:val="20"/>
        </w:rPr>
      </w:pPr>
      <w:r w:rsidRPr="00595BAC">
        <w:rPr>
          <w:rFonts w:ascii="Tahoma" w:hAnsi="Tahoma" w:cs="Tahoma"/>
          <w:color w:val="auto"/>
          <w:sz w:val="20"/>
          <w:szCs w:val="20"/>
        </w:rPr>
        <w:t xml:space="preserve">Wykonawcy przysługuje prawo odstąpienia od umowy, gdy Zamawiający zawiadomi Wykonawcę, iż wobec zaistnienia uprzednio nieprzewidzianych okoliczności nie będzie mógł spełnić swoich zobowiązań umownych wobec Wykonawcy. </w:t>
      </w:r>
    </w:p>
    <w:p w14:paraId="331946C3"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Strony mogą odstąpić od umowy w terminie </w:t>
      </w:r>
      <w:r w:rsidRPr="00595BAC">
        <w:rPr>
          <w:rFonts w:ascii="Tahoma" w:hAnsi="Tahoma" w:cs="Tahoma"/>
          <w:b/>
          <w:bCs/>
          <w:color w:val="auto"/>
          <w:sz w:val="20"/>
          <w:szCs w:val="20"/>
        </w:rPr>
        <w:t xml:space="preserve">21 dni </w:t>
      </w:r>
      <w:r w:rsidRPr="00595BAC">
        <w:rPr>
          <w:rFonts w:ascii="Tahoma" w:hAnsi="Tahoma" w:cs="Tahoma"/>
          <w:color w:val="auto"/>
          <w:sz w:val="20"/>
          <w:szCs w:val="20"/>
        </w:rPr>
        <w:t>od dnia powzięcia informacji o zaistnieniu okoliczności, o których mowa ust. 3.</w:t>
      </w:r>
    </w:p>
    <w:p w14:paraId="6BBC7D61"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Zamawiający może również odstąpić od umowy w przypadkach określonych w art. 456 Prawa zamówień publicznych. W takich przypadkach Wykonawca może żądać wyłącznie wynagrodzenia należnego z tytułu wykonania części umowy. </w:t>
      </w:r>
    </w:p>
    <w:p w14:paraId="3922EA93"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Odstąpienie od umowy, pod rygorem nieważności, winno nastąpić na piśmie i wymaga uzasadnienia. </w:t>
      </w:r>
    </w:p>
    <w:p w14:paraId="0B8DD875" w14:textId="77777777" w:rsidR="00595BAC" w:rsidRPr="00595BAC" w:rsidRDefault="00595BAC" w:rsidP="00595BAC">
      <w:pPr>
        <w:shd w:val="clear" w:color="auto" w:fill="FFFFFF"/>
        <w:spacing w:line="276" w:lineRule="auto"/>
        <w:ind w:left="10"/>
        <w:jc w:val="center"/>
        <w:rPr>
          <w:rFonts w:ascii="Tahoma" w:hAnsi="Tahoma" w:cs="Tahoma"/>
          <w:b/>
          <w:bCs/>
          <w:sz w:val="20"/>
          <w:szCs w:val="20"/>
        </w:rPr>
      </w:pPr>
    </w:p>
    <w:p w14:paraId="5BB5A5D1" w14:textId="77777777" w:rsidR="00595BAC" w:rsidRPr="00595BAC" w:rsidRDefault="00595BAC" w:rsidP="00595BAC">
      <w:pPr>
        <w:shd w:val="clear" w:color="auto" w:fill="FFFFFF"/>
        <w:spacing w:line="276" w:lineRule="auto"/>
        <w:ind w:left="10"/>
        <w:jc w:val="center"/>
        <w:rPr>
          <w:rFonts w:ascii="Tahoma" w:hAnsi="Tahoma" w:cs="Tahoma"/>
          <w:sz w:val="20"/>
          <w:szCs w:val="20"/>
        </w:rPr>
      </w:pPr>
      <w:r w:rsidRPr="00595BAC">
        <w:rPr>
          <w:rFonts w:ascii="Tahoma" w:hAnsi="Tahoma" w:cs="Tahoma"/>
          <w:b/>
          <w:bCs/>
          <w:sz w:val="20"/>
          <w:szCs w:val="20"/>
        </w:rPr>
        <w:t>§7</w:t>
      </w:r>
    </w:p>
    <w:p w14:paraId="62A72E4C" w14:textId="77777777" w:rsidR="00595BAC" w:rsidRPr="00595BAC" w:rsidRDefault="00595BAC" w:rsidP="00CB360F">
      <w:pPr>
        <w:pStyle w:val="Default"/>
        <w:numPr>
          <w:ilvl w:val="1"/>
          <w:numId w:val="408"/>
        </w:numPr>
        <w:spacing w:line="276" w:lineRule="auto"/>
        <w:ind w:left="284" w:hanging="284"/>
        <w:jc w:val="left"/>
        <w:textAlignment w:val="auto"/>
        <w:rPr>
          <w:rFonts w:ascii="Tahoma" w:hAnsi="Tahoma" w:cs="Tahoma"/>
          <w:sz w:val="20"/>
          <w:szCs w:val="20"/>
        </w:rPr>
      </w:pPr>
      <w:r w:rsidRPr="00595BAC">
        <w:rPr>
          <w:rFonts w:ascii="Tahoma" w:hAnsi="Tahoma" w:cs="Tahoma"/>
          <w:sz w:val="20"/>
          <w:szCs w:val="20"/>
        </w:rPr>
        <w:t xml:space="preserve">Zamawiający dopuszcza zmianę umowy na zasadach określonych w art. 455 </w:t>
      </w:r>
      <w:bookmarkStart w:id="66" w:name="_Hlk181619582"/>
      <w:r w:rsidRPr="00595BAC">
        <w:rPr>
          <w:rFonts w:ascii="Tahoma" w:hAnsi="Tahoma" w:cs="Tahoma"/>
          <w:sz w:val="20"/>
          <w:szCs w:val="20"/>
        </w:rPr>
        <w:t xml:space="preserve">Prawa zamówień publicznych </w:t>
      </w:r>
      <w:bookmarkEnd w:id="66"/>
      <w:r w:rsidRPr="00595BAC">
        <w:rPr>
          <w:rFonts w:ascii="Tahoma" w:hAnsi="Tahoma" w:cs="Tahoma"/>
          <w:sz w:val="20"/>
          <w:szCs w:val="20"/>
        </w:rPr>
        <w:t xml:space="preserve">oraz przewiduje możliwość dokonania w umowie następujących zmian: </w:t>
      </w:r>
    </w:p>
    <w:p w14:paraId="42A7FE9D"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sz w:val="20"/>
          <w:szCs w:val="20"/>
        </w:rPr>
        <w:t xml:space="preserve">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w:t>
      </w:r>
      <w:r w:rsidRPr="00595BAC">
        <w:rPr>
          <w:rFonts w:ascii="Tahoma" w:hAnsi="Tahoma" w:cs="Tahoma"/>
          <w:color w:val="auto"/>
          <w:sz w:val="20"/>
          <w:szCs w:val="20"/>
        </w:rPr>
        <w:t xml:space="preserve">etapie składania ofert, przy zachowaniu należytej staranności. Wykonawca zobowiązany jest do udokumentowania konieczności dokonania takiej zmiany. Zmiana artykułu może nastąpić jedynie po takiej samej lub niższej cenie niż określona w załączniku do oferty Wykonawcy z dnia …………………roku, </w:t>
      </w:r>
    </w:p>
    <w:p w14:paraId="41DFA12E"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cen jednostkowych artykułów spożywczych wskazanych w integralnych częściach niniejszej umowy, określonych w § 1 ust. 1, w przypadku zmiany wielkości opakowania wprowadzonej przez producenta, z zachowaniem zasady proporcjonalności w stosunku do ceny objętej umową, </w:t>
      </w:r>
    </w:p>
    <w:p w14:paraId="3B373AE0"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sposobu wykonania zamówienia przez Wykonawcę w związku ze zmianami stanu prawnego w zakresie dotyczącym realizowanej umowy, </w:t>
      </w:r>
    </w:p>
    <w:p w14:paraId="50DA830F"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zmian wynikających z nowelizacji przepisów prawa, które weszły w życie po zawarciu umowy i które wymagają modyfikacji umowy,</w:t>
      </w:r>
    </w:p>
    <w:p w14:paraId="69E2AE90"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cen artykułów, w następstwie zmiany będącej skutkiem działań organów państwowych - ustawowa zmiana (dotyczy podwyższenia lub obniżenia) obowiązującej stawki podatku od towarów i usług VAT lub wprowadzenie nowego podatku. W takim przypadku wartość cen netto nie ulega zmianie, jedynie wartość ceny brutto zostanie wyliczona na podstawie nowych przepisów. Zmiana wynagrodzenia odnosić się będzie do części przedmiotu umowy niezrealizowanej do dnia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cen – wskaże kwotę, o którą cena Wykonawcy ma ulec zmianie, wraz z uzasadnieniem zawierającym wyliczenie całkowitej kwoty oraz wskaże datę, od której nastąpiła bądź nastąpi zmiana wysokości kosztów wykonania umowy uzasadniająca zmianę wysokości cen należnych Wykonawcy,</w:t>
      </w:r>
    </w:p>
    <w:p w14:paraId="384FBB88"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maksymalnego wynagrodzenia wskazanego w § 4 ust. 1 w przypadku zmiany cen jednostkowych dokonanych na podstawie zapisów niniejszej umowy. Zmiana wynagrodzenia odnosić się będzie do części przedmiotu umowy niezrealizowanej do dnia wystąpienia Wykonawcy z pisemnym wnioskiem o waloryzację wszystkich cen artykułów lub wybranych artykułów do wysokości wskaźnika cen towarów i usług konsumpcyjnych ogółem ogłoszonego w komunikacie Prezesa GUS. Cena netto artykułów objętych wnioskiem zostanie podwyższona o wskaźnik waloryzacji, następnie doliczony zostanie obowiązujący podatek od towarów i usług VAT i pomnożony przez ilość niezrealizowanej części zamówienia do dnia przyjęcia wniosku Wykonawcy o waloryzację zgodnie z § 4 ust. 4 i 5 niniejszej umowy,</w:t>
      </w:r>
    </w:p>
    <w:p w14:paraId="65DA157D"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w zakresie terminu zakończenia realizacji przedmiotu umowy w przypadku zmiany zawartej umowy na podstawie art. 455 ust. 2 Prawa zamówień publicznych. Termin może zostać przesunięty o czas niezbędny do  realizacji dostaw zleconych na podstawie art. 455 ust. 2 Prawa zamówień publicznych.</w:t>
      </w:r>
    </w:p>
    <w:p w14:paraId="7A774861" w14:textId="77777777" w:rsidR="00595BAC" w:rsidRPr="00595BAC" w:rsidRDefault="00595BAC" w:rsidP="00595BAC">
      <w:pPr>
        <w:pStyle w:val="Zwykytekst"/>
        <w:spacing w:line="276" w:lineRule="auto"/>
        <w:rPr>
          <w:rFonts w:ascii="Tahoma" w:hAnsi="Tahoma" w:cs="Tahoma"/>
        </w:rPr>
      </w:pPr>
    </w:p>
    <w:p w14:paraId="4D20A7A0" w14:textId="77777777" w:rsidR="00595BAC" w:rsidRPr="00595BAC" w:rsidRDefault="00595BAC" w:rsidP="00595BAC">
      <w:pPr>
        <w:shd w:val="clear" w:color="auto" w:fill="FFFFFF"/>
        <w:spacing w:line="276" w:lineRule="auto"/>
        <w:ind w:left="14"/>
        <w:jc w:val="center"/>
        <w:rPr>
          <w:rFonts w:ascii="Tahoma" w:hAnsi="Tahoma" w:cs="Tahoma"/>
          <w:sz w:val="20"/>
          <w:szCs w:val="20"/>
        </w:rPr>
      </w:pPr>
      <w:r w:rsidRPr="00595BAC">
        <w:rPr>
          <w:rFonts w:ascii="Tahoma" w:hAnsi="Tahoma" w:cs="Tahoma"/>
          <w:b/>
          <w:bCs/>
          <w:sz w:val="20"/>
          <w:szCs w:val="20"/>
        </w:rPr>
        <w:t>§8</w:t>
      </w:r>
    </w:p>
    <w:p w14:paraId="78CB7EA9" w14:textId="0906F68E" w:rsidR="00595BAC" w:rsidRPr="00595BAC" w:rsidRDefault="00595BAC" w:rsidP="00595BAC">
      <w:pPr>
        <w:shd w:val="clear" w:color="auto" w:fill="FFFFFF"/>
        <w:spacing w:line="276" w:lineRule="auto"/>
        <w:ind w:left="10"/>
        <w:rPr>
          <w:rFonts w:ascii="Tahoma" w:hAnsi="Tahoma" w:cs="Tahoma"/>
          <w:sz w:val="20"/>
          <w:szCs w:val="20"/>
        </w:rPr>
      </w:pPr>
      <w:r w:rsidRPr="00595BAC">
        <w:rPr>
          <w:rFonts w:ascii="Tahoma" w:hAnsi="Tahoma" w:cs="Tahoma"/>
          <w:sz w:val="20"/>
          <w:szCs w:val="20"/>
        </w:rPr>
        <w:t>W sprawach nieuregulowanych umową mają zastosowanie przepisy Kodeksu cywilnego oraz ustawy z dnia 11</w:t>
      </w:r>
      <w:r>
        <w:rPr>
          <w:rFonts w:ascii="Tahoma" w:hAnsi="Tahoma" w:cs="Tahoma"/>
          <w:sz w:val="20"/>
          <w:szCs w:val="20"/>
        </w:rPr>
        <w:t> </w:t>
      </w:r>
      <w:r w:rsidRPr="00595BAC">
        <w:rPr>
          <w:rFonts w:ascii="Tahoma" w:hAnsi="Tahoma" w:cs="Tahoma"/>
          <w:sz w:val="20"/>
          <w:szCs w:val="20"/>
        </w:rPr>
        <w:t>września 2019 r. Prawo zamówień publicznych.</w:t>
      </w:r>
    </w:p>
    <w:p w14:paraId="31C71BEC" w14:textId="77777777" w:rsidR="00595BAC" w:rsidRPr="00595BAC" w:rsidRDefault="00595BAC" w:rsidP="00595BAC">
      <w:pPr>
        <w:shd w:val="clear" w:color="auto" w:fill="FFFFFF"/>
        <w:spacing w:line="276" w:lineRule="auto"/>
        <w:ind w:left="14"/>
        <w:jc w:val="center"/>
        <w:rPr>
          <w:rFonts w:ascii="Tahoma" w:hAnsi="Tahoma" w:cs="Tahoma"/>
          <w:b/>
          <w:bCs/>
          <w:sz w:val="20"/>
          <w:szCs w:val="20"/>
        </w:rPr>
      </w:pPr>
    </w:p>
    <w:p w14:paraId="3E86F065" w14:textId="77777777" w:rsidR="00595BAC" w:rsidRPr="00595BAC" w:rsidRDefault="00595BAC" w:rsidP="00595BAC">
      <w:pPr>
        <w:shd w:val="clear" w:color="auto" w:fill="FFFFFF"/>
        <w:spacing w:line="276" w:lineRule="auto"/>
        <w:ind w:left="14"/>
        <w:jc w:val="center"/>
        <w:rPr>
          <w:rFonts w:ascii="Tahoma" w:hAnsi="Tahoma" w:cs="Tahoma"/>
          <w:sz w:val="20"/>
          <w:szCs w:val="20"/>
        </w:rPr>
      </w:pPr>
      <w:r w:rsidRPr="00595BAC">
        <w:rPr>
          <w:rFonts w:ascii="Tahoma" w:hAnsi="Tahoma" w:cs="Tahoma"/>
          <w:b/>
          <w:bCs/>
          <w:sz w:val="20"/>
          <w:szCs w:val="20"/>
        </w:rPr>
        <w:t>§9</w:t>
      </w:r>
    </w:p>
    <w:p w14:paraId="59C12D5A" w14:textId="77777777" w:rsidR="00595BAC" w:rsidRPr="00595BAC" w:rsidRDefault="00595BAC" w:rsidP="00595BAC">
      <w:pPr>
        <w:shd w:val="clear" w:color="auto" w:fill="FFFFFF"/>
        <w:spacing w:line="276" w:lineRule="auto"/>
        <w:ind w:left="5"/>
        <w:rPr>
          <w:rFonts w:ascii="Tahoma" w:hAnsi="Tahoma" w:cs="Tahoma"/>
          <w:b/>
          <w:bCs/>
          <w:sz w:val="20"/>
          <w:szCs w:val="20"/>
        </w:rPr>
      </w:pPr>
      <w:r w:rsidRPr="00595BAC">
        <w:rPr>
          <w:rFonts w:ascii="Tahoma" w:hAnsi="Tahoma" w:cs="Tahoma"/>
          <w:sz w:val="20"/>
          <w:szCs w:val="20"/>
        </w:rPr>
        <w:t>Ewentualne spory wynikłe przy wykonywaniu umowy strony poddadzą pod rozstrzygnięcie sądu właściwego miejscowo i rzeczowo dla siedziby Zamawiającego.</w:t>
      </w:r>
    </w:p>
    <w:p w14:paraId="62F5CDA7" w14:textId="77777777" w:rsidR="00595BAC" w:rsidRPr="00595BAC" w:rsidRDefault="00595BAC" w:rsidP="00595BAC">
      <w:pPr>
        <w:shd w:val="clear" w:color="auto" w:fill="FFFFFF"/>
        <w:spacing w:line="276" w:lineRule="auto"/>
        <w:ind w:left="10"/>
        <w:jc w:val="both"/>
        <w:rPr>
          <w:rFonts w:ascii="Tahoma" w:hAnsi="Tahoma" w:cs="Tahoma"/>
          <w:b/>
          <w:bCs/>
          <w:sz w:val="20"/>
          <w:szCs w:val="20"/>
        </w:rPr>
      </w:pPr>
    </w:p>
    <w:p w14:paraId="0ADF7875" w14:textId="77777777" w:rsidR="00595BAC" w:rsidRPr="00595BAC" w:rsidRDefault="00595BAC" w:rsidP="00595BAC">
      <w:pPr>
        <w:shd w:val="clear" w:color="auto" w:fill="FFFFFF"/>
        <w:spacing w:line="276" w:lineRule="auto"/>
        <w:ind w:left="10"/>
        <w:jc w:val="center"/>
        <w:rPr>
          <w:rFonts w:ascii="Tahoma" w:hAnsi="Tahoma" w:cs="Tahoma"/>
          <w:sz w:val="20"/>
          <w:szCs w:val="20"/>
        </w:rPr>
      </w:pPr>
      <w:r w:rsidRPr="00595BAC">
        <w:rPr>
          <w:rFonts w:ascii="Tahoma" w:hAnsi="Tahoma" w:cs="Tahoma"/>
          <w:b/>
          <w:bCs/>
          <w:sz w:val="20"/>
          <w:szCs w:val="20"/>
        </w:rPr>
        <w:t>§10</w:t>
      </w:r>
    </w:p>
    <w:p w14:paraId="3A1CCC7D" w14:textId="77777777" w:rsidR="00595BAC" w:rsidRPr="00595BAC" w:rsidRDefault="00595BAC" w:rsidP="00595BAC">
      <w:pPr>
        <w:shd w:val="clear" w:color="auto" w:fill="FFFFFF"/>
        <w:spacing w:line="276" w:lineRule="auto"/>
        <w:ind w:left="10"/>
        <w:rPr>
          <w:rFonts w:ascii="Tahoma" w:hAnsi="Tahoma" w:cs="Tahoma"/>
          <w:b/>
          <w:bCs/>
          <w:sz w:val="20"/>
          <w:szCs w:val="20"/>
        </w:rPr>
      </w:pPr>
      <w:r w:rsidRPr="00595BAC">
        <w:rPr>
          <w:rFonts w:ascii="Tahoma" w:hAnsi="Tahoma" w:cs="Tahoma"/>
          <w:sz w:val="20"/>
          <w:szCs w:val="20"/>
        </w:rPr>
        <w:t>Umowę sporządzono w 2 jednobrzmiących egzemplarzach, po jednym dla każdej ze Stron.</w:t>
      </w:r>
      <w:r w:rsidRPr="00595BAC">
        <w:rPr>
          <w:rFonts w:ascii="Tahoma" w:hAnsi="Tahoma" w:cs="Tahoma"/>
          <w:b/>
          <w:bCs/>
          <w:sz w:val="20"/>
          <w:szCs w:val="20"/>
        </w:rPr>
        <w:t xml:space="preserve"> </w:t>
      </w:r>
    </w:p>
    <w:p w14:paraId="3ABAEEE2" w14:textId="77777777" w:rsidR="00595BAC" w:rsidRPr="00595BAC" w:rsidRDefault="00595BAC" w:rsidP="00595BAC">
      <w:pPr>
        <w:shd w:val="clear" w:color="auto" w:fill="FFFFFF"/>
        <w:spacing w:line="276" w:lineRule="auto"/>
        <w:ind w:left="10"/>
        <w:jc w:val="both"/>
        <w:rPr>
          <w:rFonts w:ascii="Tahoma" w:hAnsi="Tahoma" w:cs="Tahoma"/>
          <w:b/>
          <w:bCs/>
          <w:sz w:val="20"/>
          <w:szCs w:val="20"/>
        </w:rPr>
      </w:pPr>
    </w:p>
    <w:p w14:paraId="306B234D" w14:textId="77777777" w:rsidR="00595BAC" w:rsidRPr="00595BAC" w:rsidRDefault="00595BAC" w:rsidP="00595BAC">
      <w:pPr>
        <w:shd w:val="clear" w:color="auto" w:fill="FFFFFF"/>
        <w:spacing w:line="276" w:lineRule="auto"/>
        <w:ind w:left="10" w:firstLine="698"/>
        <w:jc w:val="both"/>
        <w:rPr>
          <w:rFonts w:ascii="Tahoma" w:hAnsi="Tahoma" w:cs="Tahoma"/>
          <w:b/>
          <w:bCs/>
          <w:sz w:val="20"/>
          <w:szCs w:val="20"/>
          <w:u w:val="single"/>
        </w:rPr>
      </w:pPr>
      <w:r w:rsidRPr="00595BAC">
        <w:rPr>
          <w:rFonts w:ascii="Tahoma" w:hAnsi="Tahoma" w:cs="Tahoma"/>
          <w:b/>
          <w:bCs/>
          <w:sz w:val="20"/>
          <w:szCs w:val="20"/>
        </w:rPr>
        <w:t>Zamawiający:</w:t>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t xml:space="preserve"> Wykonawca:</w:t>
      </w:r>
    </w:p>
    <w:p w14:paraId="19361A97" w14:textId="77777777" w:rsidR="00595BAC" w:rsidRPr="00595BAC" w:rsidRDefault="00595BAC" w:rsidP="00595BAC">
      <w:pPr>
        <w:shd w:val="clear" w:color="auto" w:fill="FFFFFF"/>
        <w:spacing w:line="276" w:lineRule="auto"/>
        <w:jc w:val="both"/>
        <w:rPr>
          <w:rFonts w:ascii="Tahoma" w:hAnsi="Tahoma" w:cs="Tahoma"/>
          <w:sz w:val="20"/>
          <w:szCs w:val="20"/>
          <w:u w:val="single"/>
        </w:rPr>
      </w:pPr>
    </w:p>
    <w:p w14:paraId="352DAF22" w14:textId="77777777" w:rsidR="00595BAC" w:rsidRPr="00595BAC" w:rsidRDefault="00595BAC" w:rsidP="00595BAC">
      <w:pPr>
        <w:shd w:val="clear" w:color="auto" w:fill="FFFFFF"/>
        <w:spacing w:line="276" w:lineRule="auto"/>
        <w:jc w:val="both"/>
        <w:rPr>
          <w:rFonts w:ascii="Tahoma" w:hAnsi="Tahoma" w:cs="Tahoma"/>
          <w:sz w:val="20"/>
          <w:szCs w:val="20"/>
          <w:u w:val="single"/>
        </w:rPr>
      </w:pPr>
    </w:p>
    <w:p w14:paraId="34A46F76" w14:textId="77777777" w:rsidR="00595BAC" w:rsidRPr="00595BAC" w:rsidRDefault="00595BAC" w:rsidP="00595BAC">
      <w:pPr>
        <w:shd w:val="clear" w:color="auto" w:fill="FFFFFF"/>
        <w:spacing w:line="276" w:lineRule="auto"/>
        <w:jc w:val="both"/>
        <w:rPr>
          <w:rFonts w:ascii="Tahoma" w:hAnsi="Tahoma" w:cs="Tahoma"/>
          <w:sz w:val="16"/>
          <w:szCs w:val="16"/>
        </w:rPr>
      </w:pPr>
      <w:r w:rsidRPr="00595BAC">
        <w:rPr>
          <w:rFonts w:ascii="Tahoma" w:hAnsi="Tahoma" w:cs="Tahoma"/>
          <w:sz w:val="16"/>
          <w:szCs w:val="16"/>
          <w:u w:val="single"/>
        </w:rPr>
        <w:t>Wykaz załączników do umowy:</w:t>
      </w:r>
    </w:p>
    <w:p w14:paraId="2354DFFB" w14:textId="77777777" w:rsidR="00595BAC" w:rsidRPr="00595BAC" w:rsidRDefault="00595BAC" w:rsidP="00595BAC">
      <w:pPr>
        <w:shd w:val="clear" w:color="auto" w:fill="FFFFFF"/>
        <w:spacing w:line="276" w:lineRule="auto"/>
        <w:ind w:left="10"/>
        <w:jc w:val="both"/>
        <w:rPr>
          <w:rFonts w:ascii="Tahoma" w:hAnsi="Tahoma" w:cs="Tahoma"/>
          <w:sz w:val="16"/>
          <w:szCs w:val="16"/>
        </w:rPr>
      </w:pPr>
      <w:r w:rsidRPr="00595BAC">
        <w:rPr>
          <w:rFonts w:ascii="Tahoma" w:hAnsi="Tahoma" w:cs="Tahoma"/>
          <w:sz w:val="16"/>
          <w:szCs w:val="16"/>
        </w:rPr>
        <w:t>Załącznik 1 – Formularz ofertowy stanowiący wykaz produktów wraz z cenami jednostkowymi.</w:t>
      </w:r>
    </w:p>
    <w:p w14:paraId="0A21590F" w14:textId="77777777" w:rsidR="00595BAC" w:rsidRPr="00595BAC" w:rsidRDefault="00595BAC" w:rsidP="00595BAC">
      <w:pPr>
        <w:shd w:val="clear" w:color="auto" w:fill="FFFFFF"/>
        <w:spacing w:line="276" w:lineRule="auto"/>
        <w:ind w:left="10"/>
        <w:jc w:val="both"/>
        <w:rPr>
          <w:rFonts w:ascii="Tahoma" w:hAnsi="Tahoma" w:cs="Tahoma"/>
          <w:sz w:val="20"/>
          <w:szCs w:val="20"/>
        </w:rPr>
      </w:pPr>
      <w:r w:rsidRPr="00595BAC">
        <w:rPr>
          <w:rFonts w:ascii="Tahoma" w:hAnsi="Tahoma" w:cs="Tahoma"/>
          <w:sz w:val="16"/>
          <w:szCs w:val="16"/>
        </w:rPr>
        <w:t xml:space="preserve">Załącznik 2 – Oświadczenie </w:t>
      </w:r>
      <w:r w:rsidRPr="00595BAC">
        <w:rPr>
          <w:rFonts w:ascii="Tahoma" w:hAnsi="Tahoma" w:cs="Tahoma"/>
          <w:sz w:val="16"/>
          <w:szCs w:val="16"/>
          <w:shd w:val="clear" w:color="auto" w:fill="FFFFFF"/>
        </w:rPr>
        <w:t>Wykonawcy potwierdzające, ile pojazdów używa do realizacji zamówienia i w związku z tym iloma pojazdami elektrycznymi lub napędzanymi gazem ziemnym dysponuje, ze wskazaniem, jakim tytułem prawnym do danego pojazdu dysponuje</w:t>
      </w:r>
      <w:r w:rsidRPr="00595BAC">
        <w:rPr>
          <w:rFonts w:ascii="Tahoma" w:hAnsi="Tahoma" w:cs="Tahoma"/>
          <w:sz w:val="20"/>
          <w:szCs w:val="20"/>
          <w:shd w:val="clear" w:color="auto" w:fill="FFFFFF"/>
        </w:rPr>
        <w:t>.</w:t>
      </w:r>
    </w:p>
    <w:p w14:paraId="09C13F11" w14:textId="30ADBBFC" w:rsidR="00DB33D1" w:rsidRPr="00465A84" w:rsidRDefault="009752BB" w:rsidP="009752BB">
      <w:pPr>
        <w:pStyle w:val="Nagwek2"/>
        <w:spacing w:line="276" w:lineRule="auto"/>
        <w:rPr>
          <w:rFonts w:ascii="Tahoma" w:hAnsi="Tahoma" w:cs="Tahoma"/>
          <w:sz w:val="20"/>
          <w:szCs w:val="20"/>
        </w:rPr>
      </w:pPr>
      <w:bookmarkStart w:id="67" w:name="_Toc214947283"/>
      <w:bookmarkEnd w:id="63"/>
      <w:r w:rsidRPr="00465A84">
        <w:rPr>
          <w:rFonts w:ascii="Tahoma" w:hAnsi="Tahoma" w:cs="Tahoma"/>
          <w:sz w:val="20"/>
          <w:szCs w:val="20"/>
        </w:rPr>
        <w:t>DZIAŁ III. FORMULARZ OFERTY I FORMULARZE ZAŁĄCZNIKÓW DO OFERTY</w:t>
      </w:r>
      <w:bookmarkEnd w:id="67"/>
    </w:p>
    <w:p w14:paraId="6C5E813C" w14:textId="77777777" w:rsidR="00FD3F7C" w:rsidRPr="00465A84" w:rsidRDefault="00FD3F7C" w:rsidP="009752BB">
      <w:pPr>
        <w:pStyle w:val="Nagwek2"/>
        <w:spacing w:line="276" w:lineRule="auto"/>
        <w:jc w:val="left"/>
        <w:rPr>
          <w:rFonts w:ascii="Tahoma" w:hAnsi="Tahoma" w:cs="Tahoma"/>
          <w:i/>
          <w:iCs/>
          <w:kern w:val="3"/>
          <w:sz w:val="20"/>
          <w:szCs w:val="20"/>
          <w:lang w:eastAsia="zh-CN"/>
        </w:rPr>
      </w:pPr>
      <w:bookmarkStart w:id="68" w:name="_Toc123284834"/>
      <w:bookmarkStart w:id="69" w:name="_Toc214947284"/>
      <w:r w:rsidRPr="00465A84">
        <w:rPr>
          <w:rFonts w:ascii="Tahoma" w:hAnsi="Tahoma" w:cs="Tahoma"/>
          <w:i/>
          <w:iCs/>
          <w:kern w:val="3"/>
          <w:sz w:val="20"/>
          <w:szCs w:val="20"/>
          <w:lang w:eastAsia="zh-CN"/>
        </w:rPr>
        <w:t>załącznik nr 1 - Formularz oferty (dołączony w odrębnym pliku)</w:t>
      </w:r>
      <w:bookmarkEnd w:id="68"/>
      <w:bookmarkEnd w:id="69"/>
    </w:p>
    <w:p w14:paraId="4C69A4E6" w14:textId="21E26DE4" w:rsidR="0068538D" w:rsidRPr="009573DE" w:rsidRDefault="00FD3F7C" w:rsidP="009573DE">
      <w:pPr>
        <w:pStyle w:val="Nagwek2"/>
        <w:spacing w:line="276" w:lineRule="auto"/>
        <w:jc w:val="left"/>
        <w:rPr>
          <w:rFonts w:ascii="Tahoma" w:hAnsi="Tahoma" w:cs="Tahoma"/>
          <w:i/>
          <w:iCs/>
          <w:kern w:val="3"/>
          <w:sz w:val="20"/>
          <w:szCs w:val="20"/>
          <w:lang w:eastAsia="zh-CN"/>
        </w:rPr>
      </w:pPr>
      <w:bookmarkStart w:id="70" w:name="_Toc123284835"/>
      <w:bookmarkStart w:id="71" w:name="_Toc214947285"/>
      <w:r w:rsidRPr="00465A84">
        <w:rPr>
          <w:rFonts w:ascii="Tahoma" w:hAnsi="Tahoma" w:cs="Tahoma"/>
          <w:i/>
          <w:iCs/>
          <w:kern w:val="3"/>
          <w:sz w:val="20"/>
          <w:szCs w:val="20"/>
          <w:lang w:eastAsia="zh-CN"/>
        </w:rPr>
        <w:t>załącznik nr 2</w:t>
      </w:r>
      <w:r w:rsidRPr="00465A84">
        <w:rPr>
          <w:rFonts w:ascii="Tahoma" w:hAnsi="Tahoma" w:cs="Tahoma"/>
          <w:i/>
          <w:iCs/>
          <w:kern w:val="3"/>
          <w:sz w:val="20"/>
          <w:szCs w:val="20"/>
          <w:lang w:eastAsia="zh-CN"/>
        </w:rPr>
        <w:tab/>
        <w:t xml:space="preserve"> - Wzór oświadczenia wykonawcy, </w:t>
      </w:r>
      <w:bookmarkStart w:id="72" w:name="_Hlk98159197"/>
      <w:r w:rsidRPr="00465A84">
        <w:rPr>
          <w:rFonts w:ascii="Tahoma" w:hAnsi="Tahoma" w:cs="Tahoma"/>
          <w:i/>
          <w:iCs/>
          <w:kern w:val="3"/>
          <w:sz w:val="20"/>
          <w:szCs w:val="20"/>
          <w:lang w:eastAsia="zh-CN"/>
        </w:rPr>
        <w:t xml:space="preserve">o którym mowa w art. 125 ust. 1 ustawy </w:t>
      </w:r>
      <w:proofErr w:type="spellStart"/>
      <w:r w:rsidRPr="00465A84">
        <w:rPr>
          <w:rFonts w:ascii="Tahoma" w:hAnsi="Tahoma" w:cs="Tahoma"/>
          <w:i/>
          <w:iCs/>
          <w:kern w:val="3"/>
          <w:sz w:val="20"/>
          <w:szCs w:val="20"/>
          <w:lang w:eastAsia="zh-CN"/>
        </w:rPr>
        <w:t>Pzp</w:t>
      </w:r>
      <w:proofErr w:type="spellEnd"/>
      <w:r w:rsidRPr="00465A84">
        <w:rPr>
          <w:rFonts w:ascii="Tahoma" w:hAnsi="Tahoma" w:cs="Tahoma"/>
          <w:i/>
          <w:iCs/>
          <w:kern w:val="3"/>
          <w:sz w:val="20"/>
          <w:szCs w:val="20"/>
          <w:lang w:eastAsia="zh-CN"/>
        </w:rPr>
        <w:t xml:space="preserve"> </w:t>
      </w:r>
      <w:bookmarkEnd w:id="72"/>
      <w:r w:rsidRPr="00465A84">
        <w:rPr>
          <w:rFonts w:ascii="Tahoma" w:hAnsi="Tahoma" w:cs="Tahoma"/>
          <w:i/>
          <w:iCs/>
          <w:kern w:val="3"/>
          <w:sz w:val="20"/>
          <w:szCs w:val="20"/>
          <w:lang w:eastAsia="zh-CN"/>
        </w:rPr>
        <w:t>(dołączony w odrębnym pliku)</w:t>
      </w:r>
      <w:bookmarkEnd w:id="70"/>
      <w:bookmarkEnd w:id="71"/>
    </w:p>
    <w:sectPr w:rsidR="0068538D" w:rsidRPr="009573DE" w:rsidSect="00413FA9">
      <w:headerReference w:type="default" r:id="rId34"/>
      <w:footerReference w:type="default" r:id="rId35"/>
      <w:pgSz w:w="11906" w:h="16838"/>
      <w:pgMar w:top="993" w:right="991" w:bottom="709" w:left="993" w:header="284"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81034" w14:textId="77777777" w:rsidR="0041451C" w:rsidRDefault="0041451C" w:rsidP="00DB33D1">
      <w:r>
        <w:separator/>
      </w:r>
    </w:p>
  </w:endnote>
  <w:endnote w:type="continuationSeparator" w:id="0">
    <w:p w14:paraId="6BE71EC8" w14:textId="77777777" w:rsidR="0041451C" w:rsidRDefault="0041451C" w:rsidP="00DB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4050822"/>
      <w:docPartObj>
        <w:docPartGallery w:val="Page Numbers (Bottom of Page)"/>
        <w:docPartUnique/>
      </w:docPartObj>
    </w:sdtPr>
    <w:sdtEndPr/>
    <w:sdtContent>
      <w:p w14:paraId="224ACBA8" w14:textId="77777777" w:rsidR="00A368FF" w:rsidRDefault="00A368FF" w:rsidP="002A010A">
        <w:pPr>
          <w:pStyle w:val="Stopka"/>
          <w:jc w:val="right"/>
        </w:pPr>
      </w:p>
      <w:p w14:paraId="00D0CA7D" w14:textId="0DDAE9DF" w:rsidR="00A22298" w:rsidRDefault="00A22298" w:rsidP="002A010A">
        <w:pPr>
          <w:pStyle w:val="Stopka"/>
          <w:jc w:val="right"/>
        </w:pPr>
        <w:r>
          <w:fldChar w:fldCharType="begin"/>
        </w:r>
        <w:r>
          <w:instrText>PAGE   \* MERGEFORMAT</w:instrText>
        </w:r>
        <w:r>
          <w:fldChar w:fldCharType="separate"/>
        </w:r>
        <w:r w:rsidR="0002757F">
          <w:rPr>
            <w:noProof/>
          </w:rPr>
          <w:t>47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72317" w14:textId="77777777" w:rsidR="0041451C" w:rsidRDefault="0041451C" w:rsidP="00DB33D1">
      <w:r>
        <w:separator/>
      </w:r>
    </w:p>
  </w:footnote>
  <w:footnote w:type="continuationSeparator" w:id="0">
    <w:p w14:paraId="4231DCD6" w14:textId="77777777" w:rsidR="0041451C" w:rsidRDefault="0041451C" w:rsidP="00DB3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948F" w14:textId="77777777" w:rsidR="008E035B" w:rsidRDefault="008E035B">
    <w:pPr>
      <w:pStyle w:val="Nagwek"/>
      <w:rPr>
        <w:rFonts w:ascii="Tahoma" w:hAnsi="Tahoma" w:cs="Tahoma"/>
        <w:i/>
        <w:iCs/>
        <w:kern w:val="0"/>
        <w:sz w:val="16"/>
        <w:szCs w:val="16"/>
        <w:lang w:eastAsia="pl-PL"/>
      </w:rPr>
    </w:pPr>
    <w:bookmarkStart w:id="73" w:name="_Hlk214946486"/>
  </w:p>
  <w:p w14:paraId="2356C3AF" w14:textId="2DA3F837" w:rsidR="00A92667" w:rsidRDefault="0011363E">
    <w:pPr>
      <w:pStyle w:val="Nagwek"/>
      <w:rPr>
        <w:rFonts w:ascii="Tahoma" w:hAnsi="Tahoma" w:cs="Tahoma"/>
        <w:i/>
        <w:iCs/>
        <w:kern w:val="0"/>
        <w:sz w:val="16"/>
        <w:szCs w:val="16"/>
        <w:lang w:eastAsia="pl-PL"/>
      </w:rPr>
    </w:pPr>
    <w:bookmarkStart w:id="74" w:name="_Hlk214954068"/>
    <w:r>
      <w:rPr>
        <w:rFonts w:ascii="Tahoma" w:hAnsi="Tahoma" w:cs="Tahoma"/>
        <w:i/>
        <w:iCs/>
        <w:kern w:val="0"/>
        <w:sz w:val="16"/>
        <w:szCs w:val="16"/>
        <w:lang w:eastAsia="pl-PL"/>
      </w:rPr>
      <w:t>DPS/D/</w:t>
    </w:r>
    <w:r w:rsidR="004608B6">
      <w:rPr>
        <w:rFonts w:ascii="Tahoma" w:hAnsi="Tahoma" w:cs="Tahoma"/>
        <w:i/>
        <w:iCs/>
        <w:kern w:val="0"/>
        <w:sz w:val="16"/>
        <w:szCs w:val="16"/>
        <w:lang w:eastAsia="pl-PL"/>
      </w:rPr>
      <w:t>3</w:t>
    </w:r>
    <w:r>
      <w:rPr>
        <w:rFonts w:ascii="Tahoma" w:hAnsi="Tahoma" w:cs="Tahoma"/>
        <w:i/>
        <w:iCs/>
        <w:kern w:val="0"/>
        <w:sz w:val="16"/>
        <w:szCs w:val="16"/>
        <w:lang w:eastAsia="pl-PL"/>
      </w:rPr>
      <w:t>/2026</w:t>
    </w:r>
  </w:p>
  <w:bookmarkEnd w:id="73"/>
  <w:bookmarkEnd w:id="74"/>
  <w:p w14:paraId="652F1B39" w14:textId="77777777" w:rsidR="0011363E" w:rsidRPr="00A368FF" w:rsidRDefault="0011363E">
    <w:pPr>
      <w:pStyle w:val="Nagwek"/>
      <w:rPr>
        <w:i/>
        <w:iC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1"/>
    <w:name w:val="WW8Num147"/>
    <w:lvl w:ilvl="0">
      <w:start w:val="1"/>
      <w:numFmt w:val="decimal"/>
      <w:lvlText w:val="%1)"/>
      <w:lvlJc w:val="left"/>
      <w:pPr>
        <w:ind w:left="720" w:hanging="360"/>
      </w:pPr>
      <w:rPr>
        <w:color w:val="auto"/>
      </w:rPr>
    </w:lvl>
  </w:abstractNum>
  <w:abstractNum w:abstractNumId="1" w15:restartNumberingAfterBreak="0">
    <w:nsid w:val="00000004"/>
    <w:multiLevelType w:val="singleLevel"/>
    <w:tmpl w:val="29EA5A62"/>
    <w:name w:val="WW8Num5652"/>
    <w:lvl w:ilvl="0">
      <w:start w:val="1"/>
      <w:numFmt w:val="decimal"/>
      <w:lvlText w:val="%1."/>
      <w:lvlJc w:val="left"/>
      <w:pPr>
        <w:ind w:left="1778" w:hanging="360"/>
      </w:pPr>
      <w:rPr>
        <w:rFonts w:hint="default"/>
        <w:b w:val="0"/>
        <w:i w:val="0"/>
        <w:color w:val="auto"/>
        <w:sz w:val="20"/>
        <w:szCs w:val="20"/>
      </w:rPr>
    </w:lvl>
  </w:abstractNum>
  <w:abstractNum w:abstractNumId="2" w15:restartNumberingAfterBreak="0">
    <w:nsid w:val="00000005"/>
    <w:multiLevelType w:val="multilevel"/>
    <w:tmpl w:val="D466EF3A"/>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decimal"/>
      <w:lvlText w:val="%3."/>
      <w:lvlJc w:val="left"/>
      <w:pPr>
        <w:ind w:left="1260" w:hanging="360"/>
      </w:pPr>
      <w:rPr>
        <w:rFonts w:cs="Times New Roman"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3" w15:restartNumberingAfterBreak="0">
    <w:nsid w:val="00000006"/>
    <w:multiLevelType w:val="multilevel"/>
    <w:tmpl w:val="200A7508"/>
    <w:name w:val="WW8Num6"/>
    <w:lvl w:ilvl="0">
      <w:start w:val="1"/>
      <w:numFmt w:val="decimal"/>
      <w:lvlText w:val="%1."/>
      <w:lvlJc w:val="left"/>
      <w:pPr>
        <w:tabs>
          <w:tab w:val="num" w:pos="644"/>
        </w:tabs>
        <w:ind w:left="644" w:hanging="360"/>
      </w:pPr>
      <w:rPr>
        <w:rFonts w:hint="default"/>
        <w:b w:val="0"/>
        <w:i w:val="0"/>
        <w:color w:val="auto"/>
        <w:sz w:val="20"/>
        <w:szCs w:val="20"/>
      </w:rPr>
    </w:lvl>
    <w:lvl w:ilvl="1">
      <w:start w:val="12"/>
      <w:numFmt w:val="upperRoman"/>
      <w:lvlText w:val="%2."/>
      <w:lvlJc w:val="right"/>
      <w:pPr>
        <w:tabs>
          <w:tab w:val="num" w:pos="1184"/>
        </w:tabs>
        <w:ind w:left="1184" w:hanging="180"/>
      </w:pPr>
      <w:rPr>
        <w:rFonts w:cs="Times New Roman" w:hint="default"/>
      </w:rPr>
    </w:lvl>
    <w:lvl w:ilvl="2">
      <w:start w:val="1"/>
      <w:numFmt w:val="decimal"/>
      <w:lvlText w:val="%3)"/>
      <w:lvlJc w:val="left"/>
      <w:pPr>
        <w:tabs>
          <w:tab w:val="num" w:pos="2084"/>
        </w:tabs>
        <w:ind w:left="2084" w:hanging="180"/>
      </w:pPr>
      <w:rPr>
        <w:rFonts w:hint="default"/>
        <w:b w:val="0"/>
        <w:kern w:val="20"/>
        <w:vertAlign w:val="baseline"/>
      </w:rPr>
    </w:lvl>
    <w:lvl w:ilvl="3">
      <w:start w:val="1"/>
      <w:numFmt w:val="decimal"/>
      <w:lvlText w:val="%4."/>
      <w:lvlJc w:val="left"/>
      <w:pPr>
        <w:tabs>
          <w:tab w:val="num" w:pos="2804"/>
        </w:tabs>
        <w:ind w:left="2804" w:hanging="360"/>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9"/>
    <w:multiLevelType w:val="multilevel"/>
    <w:tmpl w:val="33F2560A"/>
    <w:name w:val="WW8Num9"/>
    <w:lvl w:ilvl="0">
      <w:start w:val="1"/>
      <w:numFmt w:val="decimal"/>
      <w:lvlText w:val="%1."/>
      <w:lvlJc w:val="left"/>
      <w:pPr>
        <w:tabs>
          <w:tab w:val="num" w:pos="1440"/>
        </w:tabs>
        <w:ind w:left="1440" w:hanging="360"/>
      </w:pPr>
      <w:rPr>
        <w:rFonts w:cs="Times New Roman"/>
      </w:rPr>
    </w:lvl>
    <w:lvl w:ilvl="1">
      <w:start w:val="10"/>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8" w15:restartNumberingAfterBreak="0">
    <w:nsid w:val="00000012"/>
    <w:multiLevelType w:val="singleLevel"/>
    <w:tmpl w:val="1004BA80"/>
    <w:name w:val="WW8Num18"/>
    <w:lvl w:ilvl="0">
      <w:start w:val="1"/>
      <w:numFmt w:val="decimal"/>
      <w:lvlText w:val="%1)"/>
      <w:lvlJc w:val="left"/>
      <w:pPr>
        <w:tabs>
          <w:tab w:val="num" w:pos="720"/>
        </w:tabs>
        <w:ind w:left="720" w:hanging="360"/>
      </w:pPr>
      <w:rPr>
        <w:b w:val="0"/>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color w:val="auto"/>
        <w:lang w:eastAsia="en-US"/>
      </w:rPr>
    </w:lvl>
  </w:abstractNum>
  <w:abstractNum w:abstractNumId="10" w15:restartNumberingAfterBreak="0">
    <w:nsid w:val="00000014"/>
    <w:multiLevelType w:val="singleLevel"/>
    <w:tmpl w:val="00000014"/>
    <w:name w:val="WW8Num20"/>
    <w:lvl w:ilvl="0">
      <w:start w:val="1"/>
      <w:numFmt w:val="decimal"/>
      <w:lvlText w:val="%1."/>
      <w:lvlJc w:val="left"/>
      <w:pPr>
        <w:tabs>
          <w:tab w:val="num" w:pos="2340"/>
        </w:tabs>
        <w:ind w:left="2340" w:hanging="360"/>
      </w:pPr>
      <w:rPr>
        <w:rFonts w:cs="Times New Roman"/>
      </w:rPr>
    </w:lvl>
  </w:abstractNum>
  <w:abstractNum w:abstractNumId="11" w15:restartNumberingAfterBreak="0">
    <w:nsid w:val="00000017"/>
    <w:multiLevelType w:val="singleLevel"/>
    <w:tmpl w:val="00000017"/>
    <w:name w:val="WW8Num24"/>
    <w:lvl w:ilvl="0">
      <w:start w:val="1"/>
      <w:numFmt w:val="bullet"/>
      <w:lvlText w:val="−"/>
      <w:lvlJc w:val="left"/>
      <w:pPr>
        <w:tabs>
          <w:tab w:val="num" w:pos="0"/>
        </w:tabs>
        <w:ind w:left="1146" w:hanging="360"/>
      </w:pPr>
      <w:rPr>
        <w:rFonts w:ascii="Times New Roman" w:hAnsi="Times New Roman" w:cs="Times New Roman" w:hint="default"/>
        <w:color w:val="auto"/>
        <w:lang w:eastAsia="en-US"/>
      </w:rPr>
    </w:lvl>
  </w:abstractNum>
  <w:abstractNum w:abstractNumId="12" w15:restartNumberingAfterBreak="0">
    <w:nsid w:val="0000001E"/>
    <w:multiLevelType w:val="multilevel"/>
    <w:tmpl w:val="2D14D14E"/>
    <w:name w:val="WW8Num30"/>
    <w:lvl w:ilvl="0">
      <w:start w:val="7"/>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32"/>
    <w:multiLevelType w:val="multilevel"/>
    <w:tmpl w:val="2382BDB4"/>
    <w:name w:val="WW8Num50"/>
    <w:lvl w:ilvl="0">
      <w:start w:val="1"/>
      <w:numFmt w:val="decimal"/>
      <w:lvlText w:val="%1."/>
      <w:lvlJc w:val="left"/>
      <w:pPr>
        <w:tabs>
          <w:tab w:val="num" w:pos="2160"/>
        </w:tabs>
        <w:ind w:left="2160" w:hanging="360"/>
      </w:pPr>
    </w:lvl>
    <w:lvl w:ilvl="1">
      <w:start w:val="1"/>
      <w:numFmt w:val="decimal"/>
      <w:lvlText w:val="%2)"/>
      <w:lvlJc w:val="left"/>
      <w:pPr>
        <w:tabs>
          <w:tab w:val="num" w:pos="2520"/>
        </w:tabs>
        <w:ind w:left="2520" w:hanging="360"/>
      </w:pPr>
      <w:rPr>
        <w:rFonts w:hint="default"/>
        <w:b w:val="0"/>
        <w:i w:val="0"/>
        <w:color w:val="auto"/>
        <w:sz w:val="20"/>
        <w:szCs w:val="20"/>
      </w:r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4" w15:restartNumberingAfterBreak="0">
    <w:nsid w:val="00000038"/>
    <w:multiLevelType w:val="multilevel"/>
    <w:tmpl w:val="7A04622C"/>
    <w:name w:val="WW8Num56"/>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ind w:left="1080" w:hanging="360"/>
      </w:pPr>
      <w:rPr>
        <w:rFonts w:cs="Times New Roman" w:hint="default"/>
        <w:b w:val="0"/>
        <w:i w:val="0"/>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01A830FD"/>
    <w:multiLevelType w:val="hybridMultilevel"/>
    <w:tmpl w:val="F63AB434"/>
    <w:lvl w:ilvl="0" w:tplc="DE702DC8">
      <w:start w:val="1"/>
      <w:numFmt w:val="decimal"/>
      <w:lvlText w:val="%1."/>
      <w:lvlJc w:val="left"/>
      <w:pPr>
        <w:ind w:left="720" w:hanging="360"/>
      </w:pPr>
      <w:rPr>
        <w:color w:val="auto"/>
      </w:rPr>
    </w:lvl>
    <w:lvl w:ilvl="1" w:tplc="E11A2F3C">
      <w:start w:val="1"/>
      <w:numFmt w:val="decimal"/>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2" w15:restartNumberingAfterBreak="0">
    <w:nsid w:val="02337FE4"/>
    <w:multiLevelType w:val="hybridMultilevel"/>
    <w:tmpl w:val="A5A8A0E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03A87A62"/>
    <w:multiLevelType w:val="hybridMultilevel"/>
    <w:tmpl w:val="B0343A66"/>
    <w:name w:val="WW8Num1642"/>
    <w:lvl w:ilvl="0" w:tplc="05A6F672">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48E5B7D"/>
    <w:multiLevelType w:val="hybridMultilevel"/>
    <w:tmpl w:val="11F08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060175E5"/>
    <w:multiLevelType w:val="hybridMultilevel"/>
    <w:tmpl w:val="9E34B470"/>
    <w:lvl w:ilvl="0" w:tplc="93DE32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06FE7D28"/>
    <w:multiLevelType w:val="hybridMultilevel"/>
    <w:tmpl w:val="70CE2F4A"/>
    <w:name w:val="WW8Num44223"/>
    <w:lvl w:ilvl="0" w:tplc="AAAE88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002FA"/>
    <w:multiLevelType w:val="multilevel"/>
    <w:tmpl w:val="623AD3E8"/>
    <w:lvl w:ilvl="0">
      <w:start w:val="5"/>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7" w15:restartNumberingAfterBreak="0">
    <w:nsid w:val="074A57FB"/>
    <w:multiLevelType w:val="hybridMultilevel"/>
    <w:tmpl w:val="68B2CFD2"/>
    <w:lvl w:ilvl="0" w:tplc="04150013">
      <w:start w:val="1"/>
      <w:numFmt w:val="upperRoman"/>
      <w:lvlText w:val="%1."/>
      <w:lvlJc w:val="right"/>
    </w:lvl>
    <w:lvl w:ilvl="1" w:tplc="81148282">
      <w:start w:val="1"/>
      <w:numFmt w:val="decimal"/>
      <w:lvlText w:val="%2)"/>
      <w:lvlJc w:val="left"/>
      <w:pPr>
        <w:ind w:left="1548" w:hanging="468"/>
      </w:pPr>
      <w:rPr>
        <w:rFonts w:hint="default"/>
      </w:rPr>
    </w:lvl>
    <w:lvl w:ilvl="2" w:tplc="5E00B56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083A4412"/>
    <w:multiLevelType w:val="hybridMultilevel"/>
    <w:tmpl w:val="3B1AC36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0A3659B2"/>
    <w:multiLevelType w:val="hybridMultilevel"/>
    <w:tmpl w:val="AA3EB352"/>
    <w:name w:val="WW8Num7323"/>
    <w:lvl w:ilvl="0" w:tplc="009C9C78">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8" w15:restartNumberingAfterBreak="0">
    <w:nsid w:val="0C4B4C0C"/>
    <w:multiLevelType w:val="hybridMultilevel"/>
    <w:tmpl w:val="75E66CFC"/>
    <w:name w:val="WW8Num93272223"/>
    <w:lvl w:ilvl="0" w:tplc="D004B8C6">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62"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0E48107A"/>
    <w:multiLevelType w:val="hybridMultilevel"/>
    <w:tmpl w:val="B0C4FA86"/>
    <w:name w:val="WW8Num1474"/>
    <w:lvl w:ilvl="0" w:tplc="8B744F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0F057771"/>
    <w:multiLevelType w:val="multilevel"/>
    <w:tmpl w:val="B4943D32"/>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1201749E"/>
    <w:multiLevelType w:val="hybridMultilevel"/>
    <w:tmpl w:val="BD749612"/>
    <w:lvl w:ilvl="0" w:tplc="CC00D678">
      <w:start w:val="5"/>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23656B8"/>
    <w:multiLevelType w:val="multilevel"/>
    <w:tmpl w:val="2BCEEB6C"/>
    <w:lvl w:ilvl="0">
      <w:start w:val="1"/>
      <w:numFmt w:val="decimal"/>
      <w:lvlText w:val="%1."/>
      <w:lvlJc w:val="left"/>
      <w:pPr>
        <w:tabs>
          <w:tab w:val="num" w:pos="0"/>
        </w:tabs>
        <w:ind w:left="786"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6"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182B556A"/>
    <w:multiLevelType w:val="hybridMultilevel"/>
    <w:tmpl w:val="5DF891AA"/>
    <w:name w:val="WW8Num442"/>
    <w:lvl w:ilvl="0" w:tplc="97D2CE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2"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196C053B"/>
    <w:multiLevelType w:val="hybridMultilevel"/>
    <w:tmpl w:val="C45480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2" w15:restartNumberingAfterBreak="0">
    <w:nsid w:val="1A7A683A"/>
    <w:multiLevelType w:val="multilevel"/>
    <w:tmpl w:val="89EA785E"/>
    <w:styleLink w:val="WWNum111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1BBD618B"/>
    <w:multiLevelType w:val="hybridMultilevel"/>
    <w:tmpl w:val="9B84836E"/>
    <w:name w:val="WW8Num172"/>
    <w:lvl w:ilvl="0" w:tplc="BA303E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7"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1"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4" w15:restartNumberingAfterBreak="0">
    <w:nsid w:val="1F3E404E"/>
    <w:multiLevelType w:val="hybridMultilevel"/>
    <w:tmpl w:val="923EE75A"/>
    <w:lvl w:ilvl="0" w:tplc="C7FCC75A">
      <w:start w:val="6"/>
      <w:numFmt w:val="upperRoman"/>
      <w:lvlText w:val="%1."/>
      <w:lvlJc w:val="right"/>
      <w:pPr>
        <w:ind w:left="0" w:firstLine="0"/>
      </w:pPr>
      <w:rPr>
        <w:rFonts w:hint="default"/>
      </w:rPr>
    </w:lvl>
    <w:lvl w:ilvl="1" w:tplc="F4A2731C">
      <w:start w:val="1"/>
      <w:numFmt w:val="decimal"/>
      <w:lvlText w:val="%2)"/>
      <w:lvlJc w:val="left"/>
      <w:pPr>
        <w:ind w:left="1797" w:hanging="360"/>
      </w:pPr>
      <w:rPr>
        <w:b w:val="0"/>
        <w:bCs/>
        <w:i w:val="0"/>
        <w:iCs/>
        <w:sz w:val="20"/>
        <w:szCs w:val="20"/>
      </w:rPr>
    </w:lvl>
    <w:lvl w:ilvl="2" w:tplc="0415001B" w:tentative="1">
      <w:start w:val="1"/>
      <w:numFmt w:val="lowerRoman"/>
      <w:lvlText w:val="%3."/>
      <w:lvlJc w:val="right"/>
      <w:pPr>
        <w:ind w:left="2160" w:hanging="180"/>
      </w:pPr>
    </w:lvl>
    <w:lvl w:ilvl="3" w:tplc="ACF23F12">
      <w:start w:val="1"/>
      <w:numFmt w:val="decimal"/>
      <w:lvlText w:val="%4."/>
      <w:lvlJc w:val="left"/>
      <w:pPr>
        <w:ind w:left="2880" w:hanging="360"/>
      </w:pPr>
      <w:rPr>
        <w:b w:val="0"/>
        <w:bCs w:val="0"/>
        <w:i w:val="0"/>
        <w:iCs/>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6"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8"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1"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4"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5"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8"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42"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3"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240A4289"/>
    <w:multiLevelType w:val="multilevel"/>
    <w:tmpl w:val="797ADAB8"/>
    <w:name w:val="WW8Num86"/>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6" w15:restartNumberingAfterBreak="0">
    <w:nsid w:val="24AC1537"/>
    <w:multiLevelType w:val="hybridMultilevel"/>
    <w:tmpl w:val="47420ED6"/>
    <w:name w:val="WW8Num182"/>
    <w:lvl w:ilvl="0" w:tplc="FD5A26B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24C420C3"/>
    <w:multiLevelType w:val="multilevel"/>
    <w:tmpl w:val="97C6F58A"/>
    <w:name w:val="WW8Num2023"/>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8"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9"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255B5D1E"/>
    <w:multiLevelType w:val="multilevel"/>
    <w:tmpl w:val="B3E022FA"/>
    <w:lvl w:ilvl="0">
      <w:start w:val="1"/>
      <w:numFmt w:val="decimal"/>
      <w:lvlText w:val="%1."/>
      <w:lvlJc w:val="left"/>
      <w:pPr>
        <w:tabs>
          <w:tab w:val="num" w:pos="720"/>
        </w:tabs>
        <w:ind w:left="720" w:hanging="720"/>
      </w:pPr>
    </w:lvl>
    <w:lvl w:ilvl="1">
      <w:start w:val="1"/>
      <w:numFmt w:val="decimal"/>
      <w:pStyle w:val="Nagwek21"/>
      <w:lvlText w:val="%2."/>
      <w:lvlJc w:val="left"/>
      <w:pPr>
        <w:tabs>
          <w:tab w:val="num" w:pos="1440"/>
        </w:tabs>
        <w:ind w:left="1440" w:hanging="720"/>
      </w:pPr>
    </w:lvl>
    <w:lvl w:ilvl="2">
      <w:start w:val="1"/>
      <w:numFmt w:val="decimal"/>
      <w:pStyle w:val="Nagwek3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2"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3" w15:restartNumberingAfterBreak="0">
    <w:nsid w:val="25AE500E"/>
    <w:multiLevelType w:val="multilevel"/>
    <w:tmpl w:val="F6BAF434"/>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4."/>
      <w:lvlJc w:val="left"/>
      <w:rPr>
        <w:rFonts w:ascii="Tahoma" w:hAnsi="Tahoma" w:cs="Tahoma" w:hint="default"/>
        <w:color w:val="auto"/>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4"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26886BCF"/>
    <w:multiLevelType w:val="hybridMultilevel"/>
    <w:tmpl w:val="635E8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8" w15:restartNumberingAfterBreak="0">
    <w:nsid w:val="26A3679C"/>
    <w:multiLevelType w:val="hybridMultilevel"/>
    <w:tmpl w:val="956001F4"/>
    <w:name w:val="WW8Num9327"/>
    <w:lvl w:ilvl="0" w:tplc="497476F8">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0"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1"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15:restartNumberingAfterBreak="0">
    <w:nsid w:val="27C320D6"/>
    <w:multiLevelType w:val="hybridMultilevel"/>
    <w:tmpl w:val="AD5AE342"/>
    <w:lvl w:ilvl="0" w:tplc="FFFFFFFF">
      <w:start w:val="1"/>
      <w:numFmt w:val="lowerLetter"/>
      <w:lvlText w:val="%1)"/>
      <w:lvlJc w:val="left"/>
      <w:pPr>
        <w:ind w:left="1428" w:hanging="360"/>
      </w:pPr>
    </w:lvl>
    <w:lvl w:ilvl="1" w:tplc="04150017">
      <w:start w:val="1"/>
      <w:numFmt w:val="lowerLetter"/>
      <w:lvlText w:val="%2)"/>
      <w:lvlJc w:val="left"/>
      <w:pPr>
        <w:ind w:left="72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3"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288E06EB"/>
    <w:multiLevelType w:val="hybridMultilevel"/>
    <w:tmpl w:val="F91A0FFC"/>
    <w:lvl w:ilvl="0" w:tplc="5A18BBAA">
      <w:start w:val="1"/>
      <w:numFmt w:val="decimal"/>
      <w:lvlText w:val="%1."/>
      <w:lvlJc w:val="left"/>
      <w:pPr>
        <w:ind w:left="720" w:hanging="360"/>
      </w:pPr>
      <w:rPr>
        <w:rFonts w:ascii="Tahoma" w:hAnsi="Tahoma" w:cs="Tahoma" w:hint="default"/>
      </w:rPr>
    </w:lvl>
    <w:lvl w:ilvl="1" w:tplc="04150017">
      <w:start w:val="1"/>
      <w:numFmt w:val="lowerLetter"/>
      <w:lvlText w:val="%2)"/>
      <w:lvlJc w:val="left"/>
      <w:pPr>
        <w:ind w:left="1440" w:hanging="360"/>
      </w:pPr>
    </w:lvl>
    <w:lvl w:ilvl="2" w:tplc="979CE9D4">
      <w:start w:val="1"/>
      <w:numFmt w:val="decimal"/>
      <w:lvlText w:val="%3)"/>
      <w:lvlJc w:val="left"/>
      <w:pPr>
        <w:ind w:left="2340" w:hanging="360"/>
      </w:pPr>
      <w:rPr>
        <w:rFonts w:hint="default"/>
        <w:b/>
        <w:bCs/>
        <w:i w:val="0"/>
        <w:iCs w:val="0"/>
      </w:rPr>
    </w:lvl>
    <w:lvl w:ilvl="3" w:tplc="A69E9ADC">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7"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9"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0"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1"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3"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4"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5"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6"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7" w15:restartNumberingAfterBreak="0">
    <w:nsid w:val="2C626A41"/>
    <w:multiLevelType w:val="hybridMultilevel"/>
    <w:tmpl w:val="25186FF0"/>
    <w:name w:val="WW8Num1473"/>
    <w:lvl w:ilvl="0" w:tplc="C68EC306">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9"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0"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1" w15:restartNumberingAfterBreak="0">
    <w:nsid w:val="2D7464FC"/>
    <w:multiLevelType w:val="hybridMultilevel"/>
    <w:tmpl w:val="3FDC3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2"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3"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4"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85"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6"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7"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8"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9"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0"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1"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2"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193"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4"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5" w15:restartNumberingAfterBreak="0">
    <w:nsid w:val="30E92478"/>
    <w:multiLevelType w:val="hybridMultilevel"/>
    <w:tmpl w:val="AB3A51DE"/>
    <w:name w:val="WW8Num183"/>
    <w:lvl w:ilvl="0" w:tplc="8AAEC1A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7"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8"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99"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0"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2"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33F458EA"/>
    <w:multiLevelType w:val="hybridMultilevel"/>
    <w:tmpl w:val="9C200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342079FF"/>
    <w:multiLevelType w:val="multilevel"/>
    <w:tmpl w:val="F5A8C89A"/>
    <w:lvl w:ilvl="0">
      <w:start w:val="1"/>
      <w:numFmt w:val="decimal"/>
      <w:lvlText w:val="%1."/>
      <w:lvlJc w:val="center"/>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5"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6"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7" w15:restartNumberingAfterBreak="0">
    <w:nsid w:val="34E021A7"/>
    <w:multiLevelType w:val="hybridMultilevel"/>
    <w:tmpl w:val="6EECB3C0"/>
    <w:lvl w:ilvl="0" w:tplc="0415000F">
      <w:start w:val="1"/>
      <w:numFmt w:val="decimal"/>
      <w:lvlText w:val="%1."/>
      <w:lvlJc w:val="left"/>
      <w:pPr>
        <w:ind w:left="720" w:hanging="360"/>
      </w:pPr>
    </w:lvl>
    <w:lvl w:ilvl="1" w:tplc="363622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9"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0"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1"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2"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3" w15:restartNumberingAfterBreak="0">
    <w:nsid w:val="369A7CE0"/>
    <w:multiLevelType w:val="multilevel"/>
    <w:tmpl w:val="928C96A8"/>
    <w:lvl w:ilvl="0">
      <w:start w:val="10"/>
      <w:numFmt w:val="decimal"/>
      <w:lvlText w:val="%1."/>
      <w:lvlJc w:val="left"/>
      <w:pPr>
        <w:tabs>
          <w:tab w:val="num" w:pos="0"/>
        </w:tabs>
        <w:ind w:left="786" w:hanging="360"/>
      </w:pPr>
      <w:rPr>
        <w:b w:val="0"/>
      </w:rPr>
    </w:lvl>
    <w:lvl w:ilvl="1">
      <w:start w:val="1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4"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5"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6"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7"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8" w15:restartNumberingAfterBreak="0">
    <w:nsid w:val="3753341A"/>
    <w:multiLevelType w:val="multilevel"/>
    <w:tmpl w:val="6734989C"/>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9" w15:restartNumberingAfterBreak="0">
    <w:nsid w:val="37A60A4C"/>
    <w:multiLevelType w:val="hybridMultilevel"/>
    <w:tmpl w:val="73EEE27E"/>
    <w:lvl w:ilvl="0" w:tplc="1E10B1F2">
      <w:start w:val="7"/>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0"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1"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2"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3"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4"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5"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6"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7"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8"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9"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0"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1"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2" w15:restartNumberingAfterBreak="0">
    <w:nsid w:val="3A435DA0"/>
    <w:multiLevelType w:val="hybridMultilevel"/>
    <w:tmpl w:val="3474D214"/>
    <w:name w:val="WW8Num9327222"/>
    <w:lvl w:ilvl="0" w:tplc="588C7CFA">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3"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4" w15:restartNumberingAfterBreak="0">
    <w:nsid w:val="3AA20B0D"/>
    <w:multiLevelType w:val="hybridMultilevel"/>
    <w:tmpl w:val="5BBE0AE0"/>
    <w:name w:val="WW8Num164"/>
    <w:lvl w:ilvl="0" w:tplc="5F4C3D48">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6"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7"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8"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9"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0"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1"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2"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3"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4"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5" w15:restartNumberingAfterBreak="0">
    <w:nsid w:val="3E0578E4"/>
    <w:multiLevelType w:val="hybridMultilevel"/>
    <w:tmpl w:val="CF1CF454"/>
    <w:lvl w:ilvl="0" w:tplc="9D30CE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6"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7"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8"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9"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0"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1" w15:restartNumberingAfterBreak="0">
    <w:nsid w:val="407F7F08"/>
    <w:multiLevelType w:val="multilevel"/>
    <w:tmpl w:val="36666468"/>
    <w:name w:val="WW8Num1563"/>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2"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3"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254"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5" w15:restartNumberingAfterBreak="0">
    <w:nsid w:val="421D13EB"/>
    <w:multiLevelType w:val="multilevel"/>
    <w:tmpl w:val="0CA8EA56"/>
    <w:name w:val="WW8Num863"/>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6" w15:restartNumberingAfterBreak="0">
    <w:nsid w:val="429050FE"/>
    <w:multiLevelType w:val="multilevel"/>
    <w:tmpl w:val="0C36F47E"/>
    <w:lvl w:ilvl="0">
      <w:start w:val="1"/>
      <w:numFmt w:val="lowerLetter"/>
      <w:lvlText w:val="%1)"/>
      <w:lvlJc w:val="left"/>
      <w:pPr>
        <w:ind w:left="1070" w:hanging="360"/>
      </w:pPr>
      <w:rPr>
        <w:rFonts w:cs="Times New Roman"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463"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57"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8"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9"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0" w15:restartNumberingAfterBreak="0">
    <w:nsid w:val="42FB5117"/>
    <w:multiLevelType w:val="hybridMultilevel"/>
    <w:tmpl w:val="40685A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1"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2" w15:restartNumberingAfterBreak="0">
    <w:nsid w:val="437E6EFE"/>
    <w:multiLevelType w:val="hybridMultilevel"/>
    <w:tmpl w:val="C0D42C6A"/>
    <w:name w:val="WW8Num93272"/>
    <w:lvl w:ilvl="0" w:tplc="AE66FA3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4"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5"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6" w15:restartNumberingAfterBreak="0">
    <w:nsid w:val="43F966A0"/>
    <w:multiLevelType w:val="multilevel"/>
    <w:tmpl w:val="DEC26EBC"/>
    <w:name w:val="WW8Num1063"/>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7"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8"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9"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0"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1" w15:restartNumberingAfterBreak="0">
    <w:nsid w:val="45E3540B"/>
    <w:multiLevelType w:val="hybridMultilevel"/>
    <w:tmpl w:val="F4D43198"/>
    <w:name w:val="WW8Num14722"/>
    <w:lvl w:ilvl="0" w:tplc="BFAA90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3"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4"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6"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7" w15:restartNumberingAfterBreak="0">
    <w:nsid w:val="47A5514D"/>
    <w:multiLevelType w:val="hybridMultilevel"/>
    <w:tmpl w:val="6E22AAA8"/>
    <w:name w:val="WW8Num93273"/>
    <w:lvl w:ilvl="0" w:tplc="4A8420C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9"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0"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1"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2"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3"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4" w15:restartNumberingAfterBreak="0">
    <w:nsid w:val="496E3D58"/>
    <w:multiLevelType w:val="multilevel"/>
    <w:tmpl w:val="945CF188"/>
    <w:name w:val="WW8Num2022"/>
    <w:lvl w:ilvl="0">
      <w:start w:val="1"/>
      <w:numFmt w:val="decimal"/>
      <w:lvlText w:val="%1."/>
      <w:lvlJc w:val="left"/>
      <w:pPr>
        <w:tabs>
          <w:tab w:val="num" w:pos="720"/>
        </w:tabs>
        <w:ind w:left="720" w:hanging="360"/>
      </w:pPr>
      <w:rPr>
        <w:rFonts w:ascii="Tahoma" w:eastAsia="Times New Roman" w:hAnsi="Tahoma" w:cs="Tahoma"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5"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6"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7"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8"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9" w15:restartNumberingAfterBreak="0">
    <w:nsid w:val="4A83411E"/>
    <w:multiLevelType w:val="hybridMultilevel"/>
    <w:tmpl w:val="74B0F864"/>
    <w:lvl w:ilvl="0" w:tplc="CA409E1C">
      <w:start w:val="1"/>
      <w:numFmt w:val="upperRoman"/>
      <w:pStyle w:val="Styl4"/>
      <w:lvlText w:val="%1."/>
      <w:lvlJc w:val="left"/>
      <w:pPr>
        <w:ind w:left="1146" w:hanging="720"/>
      </w:pPr>
      <w:rPr>
        <w:rFonts w:ascii="Tahoma" w:hAnsi="Tahoma" w:cs="Tahoma" w:hint="default"/>
        <w:b/>
        <w:i/>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1"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2"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3"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4"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5" w15:restartNumberingAfterBreak="0">
    <w:nsid w:val="4CA063E6"/>
    <w:multiLevelType w:val="hybridMultilevel"/>
    <w:tmpl w:val="69C2A67A"/>
    <w:name w:val="WW8Num56522"/>
    <w:lvl w:ilvl="0" w:tplc="B78E7158">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7" w15:restartNumberingAfterBreak="0">
    <w:nsid w:val="4D1F6F69"/>
    <w:multiLevelType w:val="hybridMultilevel"/>
    <w:tmpl w:val="10D4EBCC"/>
    <w:lvl w:ilvl="0" w:tplc="7346CC1A">
      <w:start w:val="1"/>
      <w:numFmt w:val="decimal"/>
      <w:lvlText w:val="%1."/>
      <w:lvlJc w:val="left"/>
      <w:pPr>
        <w:ind w:left="2771" w:hanging="360"/>
      </w:pPr>
      <w:rPr>
        <w:rFonts w:ascii="Tahoma" w:hAnsi="Tahoma" w:cs="Tahoma"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9"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0"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1"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2"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3"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4" w15:restartNumberingAfterBreak="0">
    <w:nsid w:val="4FBE75CE"/>
    <w:multiLevelType w:val="hybridMultilevel"/>
    <w:tmpl w:val="9E2EE772"/>
    <w:lvl w:ilvl="0" w:tplc="E6B2FF0A">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2201F6">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8"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9" w15:restartNumberingAfterBreak="0">
    <w:nsid w:val="514B7AEB"/>
    <w:multiLevelType w:val="hybridMultilevel"/>
    <w:tmpl w:val="4E7EBE28"/>
    <w:lvl w:ilvl="0" w:tplc="FFFFFFFF">
      <w:start w:val="1"/>
      <w:numFmt w:val="lowerLetter"/>
      <w:lvlText w:val="%1)"/>
      <w:lvlJc w:val="left"/>
      <w:pPr>
        <w:ind w:left="1571" w:hanging="360"/>
      </w:pPr>
    </w:lvl>
    <w:lvl w:ilvl="1" w:tplc="B8505FD0">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10" w15:restartNumberingAfterBreak="0">
    <w:nsid w:val="51805E27"/>
    <w:multiLevelType w:val="hybridMultilevel"/>
    <w:tmpl w:val="8B861DA6"/>
    <w:name w:val="WW8Num4424"/>
    <w:lvl w:ilvl="0" w:tplc="E06C4EAC">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518511EC"/>
    <w:multiLevelType w:val="multilevel"/>
    <w:tmpl w:val="E892B9B4"/>
    <w:name w:val="WW8Num563"/>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2"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3"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4"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5"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6"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7" w15:restartNumberingAfterBreak="0">
    <w:nsid w:val="53E54D46"/>
    <w:multiLevelType w:val="multilevel"/>
    <w:tmpl w:val="23D61B9C"/>
    <w:name w:val="WW8Num156"/>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8" w15:restartNumberingAfterBreak="0">
    <w:nsid w:val="54162244"/>
    <w:multiLevelType w:val="hybridMultilevel"/>
    <w:tmpl w:val="63D8C45C"/>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9" w15:restartNumberingAfterBreak="0">
    <w:nsid w:val="541C071E"/>
    <w:multiLevelType w:val="hybridMultilevel"/>
    <w:tmpl w:val="325EAD14"/>
    <w:name w:val="WW8Num93211"/>
    <w:lvl w:ilvl="0" w:tplc="4C887134">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1"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2" w15:restartNumberingAfterBreak="0">
    <w:nsid w:val="54FF03EB"/>
    <w:multiLevelType w:val="hybridMultilevel"/>
    <w:tmpl w:val="E6E6A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4"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5"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6"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7"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8"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9" w15:restartNumberingAfterBreak="0">
    <w:nsid w:val="56606C42"/>
    <w:multiLevelType w:val="multilevel"/>
    <w:tmpl w:val="E1D674D6"/>
    <w:name w:val="WW8Num272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0"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1"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2"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3"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4"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5"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6"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7"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8"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9" w15:restartNumberingAfterBreak="0">
    <w:nsid w:val="58BF5C77"/>
    <w:multiLevelType w:val="hybridMultilevel"/>
    <w:tmpl w:val="27BCA0D4"/>
    <w:name w:val="WW8Num732"/>
    <w:lvl w:ilvl="0" w:tplc="DDB87792">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1"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2"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3"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4"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5" w15:restartNumberingAfterBreak="0">
    <w:nsid w:val="5ADF708E"/>
    <w:multiLevelType w:val="hybridMultilevel"/>
    <w:tmpl w:val="5C1878F2"/>
    <w:lvl w:ilvl="0" w:tplc="4E86E4D0">
      <w:start w:val="1"/>
      <w:numFmt w:val="decimal"/>
      <w:lvlText w:val="%1."/>
      <w:lvlJc w:val="left"/>
      <w:pPr>
        <w:ind w:left="720" w:hanging="360"/>
      </w:pPr>
      <w:rPr>
        <w:rFonts w:ascii="Tahoma" w:hAnsi="Tahoma" w:cs="Tahoma" w:hint="default"/>
        <w:b w:val="0"/>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15:restartNumberingAfterBreak="0">
    <w:nsid w:val="5B9061E6"/>
    <w:multiLevelType w:val="hybridMultilevel"/>
    <w:tmpl w:val="F6B08440"/>
    <w:lvl w:ilvl="0" w:tplc="17509A38">
      <w:start w:val="1"/>
      <w:numFmt w:val="decimal"/>
      <w:lvlText w:val="%1."/>
      <w:lvlJc w:val="left"/>
      <w:pPr>
        <w:ind w:left="720" w:hanging="360"/>
      </w:pPr>
      <w:rPr>
        <w:rFonts w:ascii="Tahoma" w:hAnsi="Tahoma"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5BD658D1"/>
    <w:multiLevelType w:val="hybridMultilevel"/>
    <w:tmpl w:val="3AB49284"/>
    <w:lvl w:ilvl="0" w:tplc="F4A2731C">
      <w:start w:val="1"/>
      <w:numFmt w:val="decimal"/>
      <w:lvlText w:val="%1)"/>
      <w:lvlJc w:val="left"/>
      <w:pPr>
        <w:ind w:left="1797" w:hanging="360"/>
      </w:pPr>
      <w:rPr>
        <w:b w:val="0"/>
        <w:bCs/>
        <w:i w:val="0"/>
        <w:i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9"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0"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1" w15:restartNumberingAfterBreak="0">
    <w:nsid w:val="5C656223"/>
    <w:multiLevelType w:val="multilevel"/>
    <w:tmpl w:val="C19C2FC4"/>
    <w:name w:val="WW8Num2723"/>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2"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3"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4"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5"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6"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7"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8" w15:restartNumberingAfterBreak="0">
    <w:nsid w:val="5D8E567F"/>
    <w:multiLevelType w:val="multilevel"/>
    <w:tmpl w:val="A120D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59"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0" w15:restartNumberingAfterBreak="0">
    <w:nsid w:val="5E1F0580"/>
    <w:multiLevelType w:val="multilevel"/>
    <w:tmpl w:val="6286250C"/>
    <w:name w:val="WW8Num5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61" w15:restartNumberingAfterBreak="0">
    <w:nsid w:val="5E257B54"/>
    <w:multiLevelType w:val="hybridMultilevel"/>
    <w:tmpl w:val="2638911A"/>
    <w:name w:val="WW8Num173"/>
    <w:lvl w:ilvl="0" w:tplc="4E56CB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3"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4"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5"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6"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7"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368" w15:restartNumberingAfterBreak="0">
    <w:nsid w:val="5F9B77B3"/>
    <w:multiLevelType w:val="multilevel"/>
    <w:tmpl w:val="209676C4"/>
    <w:name w:val="WW8Num106"/>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9" w15:restartNumberingAfterBreak="0">
    <w:nsid w:val="601C551A"/>
    <w:multiLevelType w:val="multilevel"/>
    <w:tmpl w:val="5D1EC798"/>
    <w:name w:val="WW8Num1562"/>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0"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1"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2"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3" w15:restartNumberingAfterBreak="0">
    <w:nsid w:val="61246AC6"/>
    <w:multiLevelType w:val="hybridMultilevel"/>
    <w:tmpl w:val="B4825120"/>
    <w:lvl w:ilvl="0" w:tplc="977E3A0A">
      <w:start w:val="4"/>
      <w:numFmt w:val="decimal"/>
      <w:lvlText w:val="%1."/>
      <w:lvlJc w:val="left"/>
      <w:pPr>
        <w:ind w:left="144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4" w15:restartNumberingAfterBreak="0">
    <w:nsid w:val="61763473"/>
    <w:multiLevelType w:val="multilevel"/>
    <w:tmpl w:val="15F24E4A"/>
    <w:name w:val="WW8Num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75"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6" w15:restartNumberingAfterBreak="0">
    <w:nsid w:val="61FB16C7"/>
    <w:multiLevelType w:val="hybridMultilevel"/>
    <w:tmpl w:val="F7DC3556"/>
    <w:name w:val="WW8Num7322"/>
    <w:lvl w:ilvl="0" w:tplc="9E78101E">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8"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9"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0"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1"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2"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3"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4"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5" w15:restartNumberingAfterBreak="0">
    <w:nsid w:val="63E80756"/>
    <w:multiLevelType w:val="multilevel"/>
    <w:tmpl w:val="7E8ADBE2"/>
    <w:name w:val="WW8Num142"/>
    <w:lvl w:ilvl="0">
      <w:start w:val="3"/>
      <w:numFmt w:val="upperRoman"/>
      <w:lvlText w:val="%1."/>
      <w:lvlJc w:val="right"/>
      <w:pPr>
        <w:tabs>
          <w:tab w:val="num" w:pos="1380"/>
        </w:tabs>
        <w:ind w:left="1380" w:hanging="180"/>
      </w:pPr>
      <w:rPr>
        <w:rFonts w:hint="default"/>
      </w:rPr>
    </w:lvl>
    <w:lvl w:ilvl="1">
      <w:start w:val="2"/>
      <w:numFmt w:val="upperRoman"/>
      <w:lvlText w:val="%2."/>
      <w:lvlJc w:val="right"/>
      <w:pPr>
        <w:tabs>
          <w:tab w:val="num" w:pos="180"/>
        </w:tabs>
        <w:ind w:left="18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6"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7" w15:restartNumberingAfterBreak="0">
    <w:nsid w:val="644B545B"/>
    <w:multiLevelType w:val="hybridMultilevel"/>
    <w:tmpl w:val="3C2CF1C8"/>
    <w:lvl w:ilvl="0" w:tplc="45902F10">
      <w:start w:val="1"/>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8"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9" w15:restartNumberingAfterBreak="0">
    <w:nsid w:val="65292A6C"/>
    <w:multiLevelType w:val="multilevel"/>
    <w:tmpl w:val="198C920E"/>
    <w:name w:val="WW8Num862"/>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0"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1"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2" w15:restartNumberingAfterBreak="0">
    <w:nsid w:val="657E500D"/>
    <w:multiLevelType w:val="hybridMultilevel"/>
    <w:tmpl w:val="ADE227DC"/>
    <w:lvl w:ilvl="0" w:tplc="3E56B7C4">
      <w:start w:val="1"/>
      <w:numFmt w:val="decimal"/>
      <w:lvlText w:val="%1."/>
      <w:lvlJc w:val="left"/>
      <w:pPr>
        <w:ind w:left="720" w:hanging="360"/>
      </w:pPr>
      <w:rPr>
        <w:b w:val="0"/>
        <w:bCs w:val="0"/>
      </w:rPr>
    </w:lvl>
    <w:lvl w:ilvl="1" w:tplc="0415000F">
      <w:start w:val="1"/>
      <w:numFmt w:val="decimal"/>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3" w15:restartNumberingAfterBreak="0">
    <w:nsid w:val="65C052B2"/>
    <w:multiLevelType w:val="hybridMultilevel"/>
    <w:tmpl w:val="8AA8D2B2"/>
    <w:name w:val="WW8Num1472"/>
    <w:lvl w:ilvl="0" w:tplc="A0EAB914">
      <w:start w:val="1"/>
      <w:numFmt w:val="decimal"/>
      <w:lvlText w:val="%1)"/>
      <w:lvlJc w:val="left"/>
      <w:pPr>
        <w:ind w:left="1440" w:hanging="360"/>
      </w:pPr>
      <w:rPr>
        <w:rFonts w:ascii="Tahoma" w:eastAsia="SimSun" w:hAnsi="Tahoma" w:cs="Tahoma"/>
      </w:rPr>
    </w:lvl>
    <w:lvl w:ilvl="1" w:tplc="BFAA908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5"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6"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7" w15:restartNumberingAfterBreak="0">
    <w:nsid w:val="675F628F"/>
    <w:multiLevelType w:val="hybridMultilevel"/>
    <w:tmpl w:val="0A9C81E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04150011">
      <w:start w:val="1"/>
      <w:numFmt w:val="decimal"/>
      <w:lvlText w:val="%3)"/>
      <w:lvlJc w:val="left"/>
      <w:pPr>
        <w:ind w:left="100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9"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0" w15:restartNumberingAfterBreak="0">
    <w:nsid w:val="68293543"/>
    <w:multiLevelType w:val="multilevel"/>
    <w:tmpl w:val="F1782E12"/>
    <w:name w:val="WW8Num202"/>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1"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2" w15:restartNumberingAfterBreak="0">
    <w:nsid w:val="68513D71"/>
    <w:multiLevelType w:val="multilevel"/>
    <w:tmpl w:val="AD145A48"/>
    <w:name w:val="WW8Num30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3"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4" w15:restartNumberingAfterBreak="0">
    <w:nsid w:val="68A25E6B"/>
    <w:multiLevelType w:val="hybridMultilevel"/>
    <w:tmpl w:val="0B76F85E"/>
    <w:name w:val="WW8Num44222"/>
    <w:lvl w:ilvl="0" w:tplc="125255A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6"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7"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8"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9"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0"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1"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412"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3"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4" w15:restartNumberingAfterBreak="0">
    <w:nsid w:val="6C275F19"/>
    <w:multiLevelType w:val="multilevel"/>
    <w:tmpl w:val="AF12D778"/>
    <w:name w:val="WW8Num56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5"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6"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7"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8"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9"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0"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1"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2"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3"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4"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5"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6"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7"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8"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9"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0"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1"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2"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3" w15:restartNumberingAfterBreak="0">
    <w:nsid w:val="70B76A86"/>
    <w:multiLevelType w:val="hybridMultilevel"/>
    <w:tmpl w:val="C5168804"/>
    <w:name w:val="WW8Num93272222"/>
    <w:lvl w:ilvl="0" w:tplc="D30043AE">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5"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6"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7"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8"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0"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1"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2"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3"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4"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5"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6"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7" w15:restartNumberingAfterBreak="0">
    <w:nsid w:val="7538245B"/>
    <w:multiLevelType w:val="multilevel"/>
    <w:tmpl w:val="9D809EBA"/>
    <w:name w:val="WW8Num27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8"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9"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0"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1"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2"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3"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4" w15:restartNumberingAfterBreak="0">
    <w:nsid w:val="77D56D24"/>
    <w:multiLevelType w:val="hybridMultilevel"/>
    <w:tmpl w:val="B9F4428C"/>
    <w:lvl w:ilvl="0" w:tplc="D012E66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6" w15:restartNumberingAfterBreak="0">
    <w:nsid w:val="783B39D4"/>
    <w:multiLevelType w:val="multilevel"/>
    <w:tmpl w:val="9DCC455E"/>
    <w:name w:val="WW8Num96"/>
    <w:lvl w:ilvl="0">
      <w:start w:val="1"/>
      <w:numFmt w:val="decimal"/>
      <w:lvlText w:val="%1."/>
      <w:lvlJc w:val="left"/>
      <w:pPr>
        <w:tabs>
          <w:tab w:val="num" w:pos="1440"/>
        </w:tabs>
        <w:ind w:left="1440" w:hanging="360"/>
      </w:pPr>
      <w:rPr>
        <w:rFonts w:hint="default"/>
        <w:color w:val="auto"/>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7"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8"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9"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0"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1"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2"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3" w15:restartNumberingAfterBreak="0">
    <w:nsid w:val="79D072CB"/>
    <w:multiLevelType w:val="hybridMultilevel"/>
    <w:tmpl w:val="380201E8"/>
    <w:name w:val="WW8Num932722"/>
    <w:lvl w:ilvl="0" w:tplc="588C7CF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5"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6"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7"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68"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9"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0"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1"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2" w15:restartNumberingAfterBreak="0">
    <w:nsid w:val="7C121A72"/>
    <w:multiLevelType w:val="hybridMultilevel"/>
    <w:tmpl w:val="91085EF4"/>
    <w:lvl w:ilvl="0" w:tplc="5D340D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15:restartNumberingAfterBreak="0">
    <w:nsid w:val="7C313967"/>
    <w:multiLevelType w:val="multilevel"/>
    <w:tmpl w:val="F65E2DFE"/>
    <w:name w:val="WW8Num1062"/>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4"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5"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6" w15:restartNumberingAfterBreak="0">
    <w:nsid w:val="7DBF6B47"/>
    <w:multiLevelType w:val="hybridMultilevel"/>
    <w:tmpl w:val="C29C6A8C"/>
    <w:lvl w:ilvl="0" w:tplc="00D690A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15:restartNumberingAfterBreak="0">
    <w:nsid w:val="7DD477BF"/>
    <w:multiLevelType w:val="hybridMultilevel"/>
    <w:tmpl w:val="5388EDAA"/>
    <w:name w:val="WW8Num4422"/>
    <w:lvl w:ilvl="0" w:tplc="039CF1E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9"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0" w15:restartNumberingAfterBreak="0">
    <w:nsid w:val="7E4D31C7"/>
    <w:multiLevelType w:val="multilevel"/>
    <w:tmpl w:val="678258AA"/>
    <w:name w:val="WW8Num962"/>
    <w:lvl w:ilvl="0">
      <w:start w:val="1"/>
      <w:numFmt w:val="decimal"/>
      <w:lvlText w:val="%1."/>
      <w:lvlJc w:val="left"/>
      <w:pPr>
        <w:tabs>
          <w:tab w:val="num" w:pos="1440"/>
        </w:tabs>
        <w:ind w:left="1440" w:hanging="360"/>
      </w:pPr>
      <w:rPr>
        <w:rFonts w:hint="default"/>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1" w15:restartNumberingAfterBreak="0">
    <w:nsid w:val="7EE01A07"/>
    <w:multiLevelType w:val="hybridMultilevel"/>
    <w:tmpl w:val="5BDC716A"/>
    <w:name w:val="WW8Num1643"/>
    <w:lvl w:ilvl="0" w:tplc="3EAC9DFA">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3" w15:restartNumberingAfterBreak="0">
    <w:nsid w:val="7F192B96"/>
    <w:multiLevelType w:val="hybridMultilevel"/>
    <w:tmpl w:val="B2FE3682"/>
    <w:name w:val="WW8Num4423"/>
    <w:lvl w:ilvl="0" w:tplc="7AAEECE0">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5"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6"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7"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23352779">
    <w:abstractNumId w:val="112"/>
  </w:num>
  <w:num w:numId="2" w16cid:durableId="1523350282">
    <w:abstractNumId w:val="143"/>
  </w:num>
  <w:num w:numId="3" w16cid:durableId="48115834">
    <w:abstractNumId w:val="467"/>
  </w:num>
  <w:num w:numId="4" w16cid:durableId="1157302389">
    <w:abstractNumId w:val="42"/>
  </w:num>
  <w:num w:numId="5" w16cid:durableId="1235235767">
    <w:abstractNumId w:val="221"/>
  </w:num>
  <w:num w:numId="6" w16cid:durableId="164907593">
    <w:abstractNumId w:val="386"/>
  </w:num>
  <w:num w:numId="7" w16cid:durableId="1198084904">
    <w:abstractNumId w:val="482"/>
  </w:num>
  <w:num w:numId="8" w16cid:durableId="559899792">
    <w:abstractNumId w:val="131"/>
  </w:num>
  <w:num w:numId="9" w16cid:durableId="1667708758">
    <w:abstractNumId w:val="267"/>
  </w:num>
  <w:num w:numId="10" w16cid:durableId="1082603478">
    <w:abstractNumId w:val="367"/>
  </w:num>
  <w:num w:numId="11" w16cid:durableId="1805808006">
    <w:abstractNumId w:val="306"/>
  </w:num>
  <w:num w:numId="12" w16cid:durableId="284972932">
    <w:abstractNumId w:val="437"/>
  </w:num>
  <w:num w:numId="13" w16cid:durableId="2097700109">
    <w:abstractNumId w:val="379"/>
  </w:num>
  <w:num w:numId="14" w16cid:durableId="1810974874">
    <w:abstractNumId w:val="410"/>
  </w:num>
  <w:num w:numId="15" w16cid:durableId="1988389215">
    <w:abstractNumId w:val="135"/>
  </w:num>
  <w:num w:numId="16" w16cid:durableId="1975211137">
    <w:abstractNumId w:val="238"/>
  </w:num>
  <w:num w:numId="17" w16cid:durableId="288360884">
    <w:abstractNumId w:val="206"/>
  </w:num>
  <w:num w:numId="18" w16cid:durableId="666203795">
    <w:abstractNumId w:val="416"/>
  </w:num>
  <w:num w:numId="19" w16cid:durableId="61564856">
    <w:abstractNumId w:val="61"/>
  </w:num>
  <w:num w:numId="20" w16cid:durableId="1102921721">
    <w:abstractNumId w:val="405"/>
  </w:num>
  <w:num w:numId="21" w16cid:durableId="646399049">
    <w:abstractNumId w:val="321"/>
  </w:num>
  <w:num w:numId="22" w16cid:durableId="1974872498">
    <w:abstractNumId w:val="325"/>
  </w:num>
  <w:num w:numId="23" w16cid:durableId="1923946248">
    <w:abstractNumId w:val="46"/>
  </w:num>
  <w:num w:numId="24" w16cid:durableId="1126192883">
    <w:abstractNumId w:val="272"/>
  </w:num>
  <w:num w:numId="25" w16cid:durableId="1617635100">
    <w:abstractNumId w:val="128"/>
  </w:num>
  <w:num w:numId="26" w16cid:durableId="1393045711">
    <w:abstractNumId w:val="307"/>
  </w:num>
  <w:num w:numId="27" w16cid:durableId="363410763">
    <w:abstractNumId w:val="343"/>
  </w:num>
  <w:num w:numId="28" w16cid:durableId="513499644">
    <w:abstractNumId w:val="240"/>
  </w:num>
  <w:num w:numId="29" w16cid:durableId="1138492102">
    <w:abstractNumId w:val="466"/>
  </w:num>
  <w:num w:numId="30" w16cid:durableId="1037392525">
    <w:abstractNumId w:val="236"/>
  </w:num>
  <w:num w:numId="31" w16cid:durableId="1129669075">
    <w:abstractNumId w:val="191"/>
  </w:num>
  <w:num w:numId="32" w16cid:durableId="113057321">
    <w:abstractNumId w:val="122"/>
  </w:num>
  <w:num w:numId="33" w16cid:durableId="301539333">
    <w:abstractNumId w:val="140"/>
  </w:num>
  <w:num w:numId="34" w16cid:durableId="1434672222">
    <w:abstractNumId w:val="425"/>
  </w:num>
  <w:num w:numId="35" w16cid:durableId="24062345">
    <w:abstractNumId w:val="184"/>
  </w:num>
  <w:num w:numId="36" w16cid:durableId="1004630219">
    <w:abstractNumId w:val="198"/>
  </w:num>
  <w:num w:numId="37" w16cid:durableId="2099206735">
    <w:abstractNumId w:val="431"/>
  </w:num>
  <w:num w:numId="38" w16cid:durableId="1988507429">
    <w:abstractNumId w:val="478"/>
  </w:num>
  <w:num w:numId="39" w16cid:durableId="9377732">
    <w:abstractNumId w:val="303"/>
  </w:num>
  <w:num w:numId="40" w16cid:durableId="678239645">
    <w:abstractNumId w:val="314"/>
  </w:num>
  <w:num w:numId="41" w16cid:durableId="2143958082">
    <w:abstractNumId w:val="380"/>
  </w:num>
  <w:num w:numId="42" w16cid:durableId="79765513">
    <w:abstractNumId w:val="286"/>
  </w:num>
  <w:num w:numId="43" w16cid:durableId="1588728032">
    <w:abstractNumId w:val="333"/>
  </w:num>
  <w:num w:numId="44" w16cid:durableId="574095422">
    <w:abstractNumId w:val="354"/>
  </w:num>
  <w:num w:numId="45" w16cid:durableId="13918612">
    <w:abstractNumId w:val="474"/>
  </w:num>
  <w:num w:numId="46" w16cid:durableId="507908917">
    <w:abstractNumId w:val="156"/>
  </w:num>
  <w:num w:numId="47" w16cid:durableId="1947695297">
    <w:abstractNumId w:val="243"/>
  </w:num>
  <w:num w:numId="48" w16cid:durableId="563490534">
    <w:abstractNumId w:val="406"/>
  </w:num>
  <w:num w:numId="49" w16cid:durableId="881289350">
    <w:abstractNumId w:val="396"/>
  </w:num>
  <w:num w:numId="50" w16cid:durableId="470947767">
    <w:abstractNumId w:val="40"/>
  </w:num>
  <w:num w:numId="51" w16cid:durableId="913271736">
    <w:abstractNumId w:val="391"/>
  </w:num>
  <w:num w:numId="52" w16cid:durableId="2120565384">
    <w:abstractNumId w:val="371"/>
  </w:num>
  <w:num w:numId="53" w16cid:durableId="623582079">
    <w:abstractNumId w:val="471"/>
  </w:num>
  <w:num w:numId="54" w16cid:durableId="1854952867">
    <w:abstractNumId w:val="81"/>
  </w:num>
  <w:num w:numId="55" w16cid:durableId="81341851">
    <w:abstractNumId w:val="475"/>
  </w:num>
  <w:num w:numId="56" w16cid:durableId="1285774229">
    <w:abstractNumId w:val="330"/>
  </w:num>
  <w:num w:numId="57" w16cid:durableId="1796170608">
    <w:abstractNumId w:val="86"/>
  </w:num>
  <w:num w:numId="58" w16cid:durableId="1401173996">
    <w:abstractNumId w:val="484"/>
  </w:num>
  <w:num w:numId="59" w16cid:durableId="1523783186">
    <w:abstractNumId w:val="342"/>
  </w:num>
  <w:num w:numId="60" w16cid:durableId="213275914">
    <w:abstractNumId w:val="261"/>
  </w:num>
  <w:num w:numId="61" w16cid:durableId="1861309345">
    <w:abstractNumId w:val="222"/>
  </w:num>
  <w:num w:numId="62" w16cid:durableId="795607396">
    <w:abstractNumId w:val="443"/>
  </w:num>
  <w:num w:numId="63" w16cid:durableId="593588691">
    <w:abstractNumId w:val="235"/>
  </w:num>
  <w:num w:numId="64" w16cid:durableId="1856849104">
    <w:abstractNumId w:val="355"/>
  </w:num>
  <w:num w:numId="65" w16cid:durableId="974216071">
    <w:abstractNumId w:val="426"/>
  </w:num>
  <w:num w:numId="66" w16cid:durableId="1426999174">
    <w:abstractNumId w:val="85"/>
  </w:num>
  <w:num w:numId="67" w16cid:durableId="1271863427">
    <w:abstractNumId w:val="17"/>
  </w:num>
  <w:num w:numId="68" w16cid:durableId="1241255071">
    <w:abstractNumId w:val="49"/>
  </w:num>
  <w:num w:numId="69" w16cid:durableId="1402023996">
    <w:abstractNumId w:val="280"/>
  </w:num>
  <w:num w:numId="70" w16cid:durableId="832180749">
    <w:abstractNumId w:val="56"/>
  </w:num>
  <w:num w:numId="71" w16cid:durableId="1052923230">
    <w:abstractNumId w:val="59"/>
  </w:num>
  <w:num w:numId="72" w16cid:durableId="1798256649">
    <w:abstractNumId w:val="190"/>
  </w:num>
  <w:num w:numId="73" w16cid:durableId="1996686063">
    <w:abstractNumId w:val="291"/>
  </w:num>
  <w:num w:numId="74" w16cid:durableId="496309135">
    <w:abstractNumId w:val="299"/>
  </w:num>
  <w:num w:numId="75" w16cid:durableId="1562668945">
    <w:abstractNumId w:val="465"/>
  </w:num>
  <w:num w:numId="76" w16cid:durableId="572663504">
    <w:abstractNumId w:val="384"/>
  </w:num>
  <w:num w:numId="77" w16cid:durableId="1431464192">
    <w:abstractNumId w:val="382"/>
  </w:num>
  <w:num w:numId="78" w16cid:durableId="256643195">
    <w:abstractNumId w:val="113"/>
  </w:num>
  <w:num w:numId="79" w16cid:durableId="430391142">
    <w:abstractNumId w:val="233"/>
  </w:num>
  <w:num w:numId="80" w16cid:durableId="1937909283">
    <w:abstractNumId w:val="364"/>
  </w:num>
  <w:num w:numId="81" w16cid:durableId="1904834474">
    <w:abstractNumId w:val="257"/>
  </w:num>
  <w:num w:numId="82" w16cid:durableId="1516844876">
    <w:abstractNumId w:val="130"/>
  </w:num>
  <w:num w:numId="83" w16cid:durableId="1208756041">
    <w:abstractNumId w:val="192"/>
  </w:num>
  <w:num w:numId="84" w16cid:durableId="314263036">
    <w:abstractNumId w:val="445"/>
  </w:num>
  <w:num w:numId="85" w16cid:durableId="1245072724">
    <w:abstractNumId w:val="273"/>
  </w:num>
  <w:num w:numId="86" w16cid:durableId="315035163">
    <w:abstractNumId w:val="223"/>
  </w:num>
  <w:num w:numId="87" w16cid:durableId="1301299842">
    <w:abstractNumId w:val="16"/>
  </w:num>
  <w:num w:numId="88" w16cid:durableId="219292642">
    <w:abstractNumId w:val="469"/>
  </w:num>
  <w:num w:numId="89" w16cid:durableId="1944878923">
    <w:abstractNumId w:val="133"/>
  </w:num>
  <w:num w:numId="90" w16cid:durableId="1920409099">
    <w:abstractNumId w:val="121"/>
  </w:num>
  <w:num w:numId="91" w16cid:durableId="905725348">
    <w:abstractNumId w:val="450"/>
  </w:num>
  <w:num w:numId="92" w16cid:durableId="1389381666">
    <w:abstractNumId w:val="91"/>
  </w:num>
  <w:num w:numId="93" w16cid:durableId="410733379">
    <w:abstractNumId w:val="332"/>
  </w:num>
  <w:num w:numId="94" w16cid:durableId="1184979402">
    <w:abstractNumId w:val="353"/>
  </w:num>
  <w:num w:numId="95" w16cid:durableId="1298531215">
    <w:abstractNumId w:val="100"/>
  </w:num>
  <w:num w:numId="96" w16cid:durableId="321592686">
    <w:abstractNumId w:val="247"/>
  </w:num>
  <w:num w:numId="97" w16cid:durableId="213930349">
    <w:abstractNumId w:val="479"/>
  </w:num>
  <w:num w:numId="98" w16cid:durableId="747070407">
    <w:abstractNumId w:val="412"/>
  </w:num>
  <w:num w:numId="99" w16cid:durableId="756828828">
    <w:abstractNumId w:val="458"/>
  </w:num>
  <w:num w:numId="100" w16cid:durableId="1349986715">
    <w:abstractNumId w:val="183"/>
  </w:num>
  <w:num w:numId="101" w16cid:durableId="1501239796">
    <w:abstractNumId w:val="134"/>
  </w:num>
  <w:num w:numId="102" w16cid:durableId="604849443">
    <w:abstractNumId w:val="378"/>
  </w:num>
  <w:num w:numId="103" w16cid:durableId="1280651069">
    <w:abstractNumId w:val="328"/>
  </w:num>
  <w:num w:numId="104" w16cid:durableId="76758406">
    <w:abstractNumId w:val="115"/>
  </w:num>
  <w:num w:numId="105" w16cid:durableId="693841986">
    <w:abstractNumId w:val="186"/>
  </w:num>
  <w:num w:numId="106" w16cid:durableId="2105955094">
    <w:abstractNumId w:val="375"/>
  </w:num>
  <w:num w:numId="107" w16cid:durableId="89588321">
    <w:abstractNumId w:val="132"/>
  </w:num>
  <w:num w:numId="108" w16cid:durableId="1619532258">
    <w:abstractNumId w:val="312"/>
  </w:num>
  <w:num w:numId="109" w16cid:durableId="1004743592">
    <w:abstractNumId w:val="29"/>
  </w:num>
  <w:num w:numId="110" w16cid:durableId="1982340618">
    <w:abstractNumId w:val="230"/>
  </w:num>
  <w:num w:numId="111" w16cid:durableId="436946521">
    <w:abstractNumId w:val="160"/>
  </w:num>
  <w:num w:numId="112" w16cid:durableId="360135209">
    <w:abstractNumId w:val="70"/>
  </w:num>
  <w:num w:numId="113" w16cid:durableId="1533305428">
    <w:abstractNumId w:val="320"/>
  </w:num>
  <w:num w:numId="114" w16cid:durableId="1571692080">
    <w:abstractNumId w:val="51"/>
  </w:num>
  <w:num w:numId="115" w16cid:durableId="1792936909">
    <w:abstractNumId w:val="363"/>
  </w:num>
  <w:num w:numId="116" w16cid:durableId="55050365">
    <w:abstractNumId w:val="38"/>
  </w:num>
  <w:num w:numId="117" w16cid:durableId="1814105314">
    <w:abstractNumId w:val="244"/>
  </w:num>
  <w:num w:numId="118" w16cid:durableId="320087732">
    <w:abstractNumId w:val="78"/>
  </w:num>
  <w:num w:numId="119" w16cid:durableId="1813208492">
    <w:abstractNumId w:val="165"/>
  </w:num>
  <w:num w:numId="120" w16cid:durableId="1873807502">
    <w:abstractNumId w:val="357"/>
  </w:num>
  <w:num w:numId="121" w16cid:durableId="1225723739">
    <w:abstractNumId w:val="349"/>
  </w:num>
  <w:num w:numId="122" w16cid:durableId="2008556069">
    <w:abstractNumId w:val="69"/>
  </w:num>
  <w:num w:numId="123" w16cid:durableId="858079680">
    <w:abstractNumId w:val="82"/>
  </w:num>
  <w:num w:numId="124" w16cid:durableId="1633706520">
    <w:abstractNumId w:val="436"/>
  </w:num>
  <w:num w:numId="125" w16cid:durableId="1698891775">
    <w:abstractNumId w:val="71"/>
  </w:num>
  <w:num w:numId="126" w16cid:durableId="94643320">
    <w:abstractNumId w:val="237"/>
  </w:num>
  <w:num w:numId="127" w16cid:durableId="1859616166">
    <w:abstractNumId w:val="152"/>
  </w:num>
  <w:num w:numId="128" w16cid:durableId="852645868">
    <w:abstractNumId w:val="274"/>
  </w:num>
  <w:num w:numId="129" w16cid:durableId="1193422423">
    <w:abstractNumId w:val="182"/>
  </w:num>
  <w:num w:numId="130" w16cid:durableId="1548908063">
    <w:abstractNumId w:val="241"/>
  </w:num>
  <w:num w:numId="131" w16cid:durableId="1375498752">
    <w:abstractNumId w:val="263"/>
  </w:num>
  <w:num w:numId="132" w16cid:durableId="1368025154">
    <w:abstractNumId w:val="276"/>
  </w:num>
  <w:num w:numId="133" w16cid:durableId="1994794129">
    <w:abstractNumId w:val="142"/>
  </w:num>
  <w:num w:numId="134" w16cid:durableId="1583832306">
    <w:abstractNumId w:val="41"/>
  </w:num>
  <w:num w:numId="135" w16cid:durableId="678511099">
    <w:abstractNumId w:val="187"/>
  </w:num>
  <w:num w:numId="136" w16cid:durableId="100347489">
    <w:abstractNumId w:val="123"/>
  </w:num>
  <w:num w:numId="137" w16cid:durableId="1569606463">
    <w:abstractNumId w:val="173"/>
  </w:num>
  <w:num w:numId="138" w16cid:durableId="560559879">
    <w:abstractNumId w:val="281"/>
  </w:num>
  <w:num w:numId="139" w16cid:durableId="461584588">
    <w:abstractNumId w:val="418"/>
  </w:num>
  <w:num w:numId="140" w16cid:durableId="1735201521">
    <w:abstractNumId w:val="409"/>
  </w:num>
  <w:num w:numId="141" w16cid:durableId="1234704831">
    <w:abstractNumId w:val="462"/>
  </w:num>
  <w:num w:numId="142" w16cid:durableId="895822684">
    <w:abstractNumId w:val="252"/>
  </w:num>
  <w:num w:numId="143" w16cid:durableId="796726359">
    <w:abstractNumId w:val="323"/>
  </w:num>
  <w:num w:numId="144" w16cid:durableId="984508448">
    <w:abstractNumId w:val="77"/>
  </w:num>
  <w:num w:numId="145" w16cid:durableId="794564560">
    <w:abstractNumId w:val="116"/>
  </w:num>
  <w:num w:numId="146" w16cid:durableId="870145865">
    <w:abstractNumId w:val="407"/>
  </w:num>
  <w:num w:numId="147" w16cid:durableId="1278218162">
    <w:abstractNumId w:val="293"/>
  </w:num>
  <w:num w:numId="148" w16cid:durableId="1938754577">
    <w:abstractNumId w:val="377"/>
  </w:num>
  <w:num w:numId="149" w16cid:durableId="309751984">
    <w:abstractNumId w:val="250"/>
  </w:num>
  <w:num w:numId="150" w16cid:durableId="478376923">
    <w:abstractNumId w:val="366"/>
  </w:num>
  <w:num w:numId="151" w16cid:durableId="647319133">
    <w:abstractNumId w:val="23"/>
  </w:num>
  <w:num w:numId="152" w16cid:durableId="388848967">
    <w:abstractNumId w:val="302"/>
  </w:num>
  <w:num w:numId="153" w16cid:durableId="442460377">
    <w:abstractNumId w:val="89"/>
  </w:num>
  <w:num w:numId="154" w16cid:durableId="1143890109">
    <w:abstractNumId w:val="296"/>
  </w:num>
  <w:num w:numId="155" w16cid:durableId="1846245890">
    <w:abstractNumId w:val="457"/>
  </w:num>
  <w:num w:numId="156" w16cid:durableId="1856770055">
    <w:abstractNumId w:val="154"/>
  </w:num>
  <w:num w:numId="157" w16cid:durableId="43019537">
    <w:abstractNumId w:val="269"/>
  </w:num>
  <w:num w:numId="158" w16cid:durableId="1764761778">
    <w:abstractNumId w:val="422"/>
  </w:num>
  <w:num w:numId="159" w16cid:durableId="1268275101">
    <w:abstractNumId w:val="170"/>
  </w:num>
  <w:num w:numId="160" w16cid:durableId="402526148">
    <w:abstractNumId w:val="62"/>
  </w:num>
  <w:num w:numId="161" w16cid:durableId="681591457">
    <w:abstractNumId w:val="120"/>
  </w:num>
  <w:num w:numId="162" w16cid:durableId="1605575599">
    <w:abstractNumId w:val="225"/>
  </w:num>
  <w:num w:numId="163" w16cid:durableId="1764916370">
    <w:abstractNumId w:val="102"/>
  </w:num>
  <w:num w:numId="164" w16cid:durableId="844856940">
    <w:abstractNumId w:val="432"/>
  </w:num>
  <w:num w:numId="165" w16cid:durableId="683172355">
    <w:abstractNumId w:val="228"/>
  </w:num>
  <w:num w:numId="166" w16cid:durableId="1917133945">
    <w:abstractNumId w:val="220"/>
  </w:num>
  <w:num w:numId="167" w16cid:durableId="337584604">
    <w:abstractNumId w:val="159"/>
  </w:num>
  <w:num w:numId="168" w16cid:durableId="697002773">
    <w:abstractNumId w:val="107"/>
  </w:num>
  <w:num w:numId="169" w16cid:durableId="1359771654">
    <w:abstractNumId w:val="449"/>
  </w:num>
  <w:num w:numId="170" w16cid:durableId="1863667757">
    <w:abstractNumId w:val="254"/>
  </w:num>
  <w:num w:numId="171" w16cid:durableId="248544999">
    <w:abstractNumId w:val="315"/>
  </w:num>
  <w:num w:numId="172" w16cid:durableId="515578108">
    <w:abstractNumId w:val="96"/>
  </w:num>
  <w:num w:numId="173" w16cid:durableId="228807916">
    <w:abstractNumId w:val="430"/>
  </w:num>
  <w:num w:numId="174" w16cid:durableId="507404960">
    <w:abstractNumId w:val="141"/>
  </w:num>
  <w:num w:numId="175" w16cid:durableId="190145880">
    <w:abstractNumId w:val="193"/>
  </w:num>
  <w:num w:numId="176" w16cid:durableId="1150444797">
    <w:abstractNumId w:val="460"/>
  </w:num>
  <w:num w:numId="177" w16cid:durableId="1404371249">
    <w:abstractNumId w:val="15"/>
  </w:num>
  <w:num w:numId="178" w16cid:durableId="1278562710">
    <w:abstractNumId w:val="452"/>
  </w:num>
  <w:num w:numId="179" w16cid:durableId="1424566105">
    <w:abstractNumId w:val="231"/>
  </w:num>
  <w:num w:numId="180" w16cid:durableId="545332976">
    <w:abstractNumId w:val="167"/>
  </w:num>
  <w:num w:numId="181" w16cid:durableId="1081440363">
    <w:abstractNumId w:val="126"/>
  </w:num>
  <w:num w:numId="182" w16cid:durableId="1333947499">
    <w:abstractNumId w:val="485"/>
  </w:num>
  <w:num w:numId="183" w16cid:durableId="1966112467">
    <w:abstractNumId w:val="292"/>
  </w:num>
  <w:num w:numId="184" w16cid:durableId="186523520">
    <w:abstractNumId w:val="327"/>
  </w:num>
  <w:num w:numId="185" w16cid:durableId="53627241">
    <w:abstractNumId w:val="18"/>
  </w:num>
  <w:num w:numId="186" w16cid:durableId="135882508">
    <w:abstractNumId w:val="24"/>
  </w:num>
  <w:num w:numId="187" w16cid:durableId="278341145">
    <w:abstractNumId w:val="401"/>
  </w:num>
  <w:num w:numId="188" w16cid:durableId="1688560101">
    <w:abstractNumId w:val="344"/>
  </w:num>
  <w:num w:numId="189" w16cid:durableId="417136909">
    <w:abstractNumId w:val="197"/>
  </w:num>
  <w:num w:numId="190" w16cid:durableId="2088573244">
    <w:abstractNumId w:val="388"/>
  </w:num>
  <w:num w:numId="191" w16cid:durableId="356124996">
    <w:abstractNumId w:val="194"/>
  </w:num>
  <w:num w:numId="192" w16cid:durableId="2124222719">
    <w:abstractNumId w:val="331"/>
  </w:num>
  <w:num w:numId="193" w16cid:durableId="1113744924">
    <w:abstractNumId w:val="202"/>
  </w:num>
  <w:num w:numId="194" w16cid:durableId="1953902776">
    <w:abstractNumId w:val="60"/>
  </w:num>
  <w:num w:numId="195" w16cid:durableId="1325670355">
    <w:abstractNumId w:val="34"/>
  </w:num>
  <w:num w:numId="196" w16cid:durableId="446779206">
    <w:abstractNumId w:val="242"/>
  </w:num>
  <w:num w:numId="197" w16cid:durableId="1969968289">
    <w:abstractNumId w:val="442"/>
  </w:num>
  <w:num w:numId="198" w16cid:durableId="891576773">
    <w:abstractNumId w:val="226"/>
  </w:num>
  <w:num w:numId="199" w16cid:durableId="1298872720">
    <w:abstractNumId w:val="290"/>
  </w:num>
  <w:num w:numId="200" w16cid:durableId="61636503">
    <w:abstractNumId w:val="109"/>
  </w:num>
  <w:num w:numId="201" w16cid:durableId="1847985620">
    <w:abstractNumId w:val="196"/>
  </w:num>
  <w:num w:numId="202" w16cid:durableId="1709451084">
    <w:abstractNumId w:val="446"/>
  </w:num>
  <w:num w:numId="203" w16cid:durableId="1224178150">
    <w:abstractNumId w:val="93"/>
  </w:num>
  <w:num w:numId="204" w16cid:durableId="725642135">
    <w:abstractNumId w:val="105"/>
  </w:num>
  <w:num w:numId="205" w16cid:durableId="1494685129">
    <w:abstractNumId w:val="265"/>
  </w:num>
  <w:num w:numId="206" w16cid:durableId="1008022597">
    <w:abstractNumId w:val="259"/>
  </w:num>
  <w:num w:numId="207" w16cid:durableId="1578897520">
    <w:abstractNumId w:val="216"/>
  </w:num>
  <w:num w:numId="208" w16cid:durableId="2015912831">
    <w:abstractNumId w:val="210"/>
  </w:num>
  <w:num w:numId="209" w16cid:durableId="305286634">
    <w:abstractNumId w:val="200"/>
  </w:num>
  <w:num w:numId="210" w16cid:durableId="1234314360">
    <w:abstractNumId w:val="79"/>
  </w:num>
  <w:num w:numId="211" w16cid:durableId="637997853">
    <w:abstractNumId w:val="211"/>
  </w:num>
  <w:num w:numId="212" w16cid:durableId="1102602966">
    <w:abstractNumId w:val="324"/>
  </w:num>
  <w:num w:numId="213" w16cid:durableId="1589382236">
    <w:abstractNumId w:val="53"/>
  </w:num>
  <w:num w:numId="214" w16cid:durableId="621766019">
    <w:abstractNumId w:val="205"/>
  </w:num>
  <w:num w:numId="215" w16cid:durableId="439450535">
    <w:abstractNumId w:val="95"/>
  </w:num>
  <w:num w:numId="216" w16cid:durableId="325014222">
    <w:abstractNumId w:val="189"/>
  </w:num>
  <w:num w:numId="217" w16cid:durableId="327443411">
    <w:abstractNumId w:val="348"/>
  </w:num>
  <w:num w:numId="218" w16cid:durableId="975597821">
    <w:abstractNumId w:val="92"/>
  </w:num>
  <w:num w:numId="219" w16cid:durableId="1508010599">
    <w:abstractNumId w:val="316"/>
  </w:num>
  <w:num w:numId="220" w16cid:durableId="1490168183">
    <w:abstractNumId w:val="63"/>
  </w:num>
  <w:num w:numId="221" w16cid:durableId="58408012">
    <w:abstractNumId w:val="453"/>
  </w:num>
  <w:num w:numId="222" w16cid:durableId="263540041">
    <w:abstractNumId w:val="168"/>
  </w:num>
  <w:num w:numId="223" w16cid:durableId="1507281216">
    <w:abstractNumId w:val="48"/>
  </w:num>
  <w:num w:numId="224" w16cid:durableId="967318119">
    <w:abstractNumId w:val="455"/>
  </w:num>
  <w:num w:numId="225" w16cid:durableId="948507211">
    <w:abstractNumId w:val="72"/>
  </w:num>
  <w:num w:numId="226" w16cid:durableId="165559871">
    <w:abstractNumId w:val="390"/>
  </w:num>
  <w:num w:numId="227" w16cid:durableId="1597514348">
    <w:abstractNumId w:val="417"/>
  </w:num>
  <w:num w:numId="228" w16cid:durableId="1699163701">
    <w:abstractNumId w:val="31"/>
  </w:num>
  <w:num w:numId="229" w16cid:durableId="223368535">
    <w:abstractNumId w:val="47"/>
  </w:num>
  <w:num w:numId="230" w16cid:durableId="102118246">
    <w:abstractNumId w:val="282"/>
  </w:num>
  <w:num w:numId="231" w16cid:durableId="2114473676">
    <w:abstractNumId w:val="440"/>
  </w:num>
  <w:num w:numId="232" w16cid:durableId="759715255">
    <w:abstractNumId w:val="420"/>
  </w:num>
  <w:num w:numId="233" w16cid:durableId="622425022">
    <w:abstractNumId w:val="428"/>
  </w:num>
  <w:num w:numId="234" w16cid:durableId="1328287068">
    <w:abstractNumId w:val="294"/>
  </w:num>
  <w:num w:numId="235" w16cid:durableId="1909875912">
    <w:abstractNumId w:val="83"/>
  </w:num>
  <w:num w:numId="236" w16cid:durableId="58676282">
    <w:abstractNumId w:val="337"/>
  </w:num>
  <w:num w:numId="237" w16cid:durableId="685714044">
    <w:abstractNumId w:val="175"/>
  </w:num>
  <w:num w:numId="238" w16cid:durableId="332146021">
    <w:abstractNumId w:val="287"/>
  </w:num>
  <w:num w:numId="239" w16cid:durableId="1690330192">
    <w:abstractNumId w:val="129"/>
  </w:num>
  <w:num w:numId="240" w16cid:durableId="2115780709">
    <w:abstractNumId w:val="415"/>
  </w:num>
  <w:num w:numId="241" w16cid:durableId="72289115">
    <w:abstractNumId w:val="336"/>
  </w:num>
  <w:num w:numId="242" w16cid:durableId="1191186951">
    <w:abstractNumId w:val="174"/>
  </w:num>
  <w:num w:numId="243" w16cid:durableId="969631970">
    <w:abstractNumId w:val="185"/>
  </w:num>
  <w:num w:numId="244" w16cid:durableId="1834754721">
    <w:abstractNumId w:val="110"/>
  </w:num>
  <w:num w:numId="245" w16cid:durableId="595405938">
    <w:abstractNumId w:val="171"/>
  </w:num>
  <w:num w:numId="246" w16cid:durableId="104345923">
    <w:abstractNumId w:val="438"/>
  </w:num>
  <w:num w:numId="247" w16cid:durableId="1409234805">
    <w:abstractNumId w:val="372"/>
  </w:num>
  <w:num w:numId="248" w16cid:durableId="309798384">
    <w:abstractNumId w:val="444"/>
  </w:num>
  <w:num w:numId="249" w16cid:durableId="982807914">
    <w:abstractNumId w:val="30"/>
  </w:num>
  <w:num w:numId="250" w16cid:durableId="863908963">
    <w:abstractNumId w:val="188"/>
  </w:num>
  <w:num w:numId="251" w16cid:durableId="1947035088">
    <w:abstractNumId w:val="73"/>
  </w:num>
  <w:num w:numId="252" w16cid:durableId="92018244">
    <w:abstractNumId w:val="434"/>
  </w:num>
  <w:num w:numId="253" w16cid:durableId="1257054812">
    <w:abstractNumId w:val="249"/>
  </w:num>
  <w:num w:numId="254" w16cid:durableId="740248262">
    <w:abstractNumId w:val="278"/>
  </w:num>
  <w:num w:numId="255" w16cid:durableId="380907859">
    <w:abstractNumId w:val="212"/>
  </w:num>
  <w:num w:numId="256" w16cid:durableId="1494250030">
    <w:abstractNumId w:val="57"/>
  </w:num>
  <w:num w:numId="257" w16cid:durableId="1492059665">
    <w:abstractNumId w:val="65"/>
  </w:num>
  <w:num w:numId="258" w16cid:durableId="311183686">
    <w:abstractNumId w:val="340"/>
  </w:num>
  <w:num w:numId="259" w16cid:durableId="1952277838">
    <w:abstractNumId w:val="117"/>
  </w:num>
  <w:num w:numId="260" w16cid:durableId="176310447">
    <w:abstractNumId w:val="118"/>
  </w:num>
  <w:num w:numId="261" w16cid:durableId="1121151609">
    <w:abstractNumId w:val="45"/>
  </w:num>
  <w:num w:numId="262" w16cid:durableId="674842356">
    <w:abstractNumId w:val="125"/>
  </w:num>
  <w:num w:numId="263" w16cid:durableId="605425060">
    <w:abstractNumId w:val="356"/>
  </w:num>
  <w:num w:numId="264" w16cid:durableId="634139062">
    <w:abstractNumId w:val="398"/>
  </w:num>
  <w:num w:numId="265" w16cid:durableId="1820075815">
    <w:abstractNumId w:val="326"/>
  </w:num>
  <w:num w:numId="266" w16cid:durableId="143013658">
    <w:abstractNumId w:val="169"/>
  </w:num>
  <w:num w:numId="267" w16cid:durableId="797796424">
    <w:abstractNumId w:val="119"/>
  </w:num>
  <w:num w:numId="268" w16cid:durableId="892692654">
    <w:abstractNumId w:val="166"/>
  </w:num>
  <w:num w:numId="269" w16cid:durableId="11415494">
    <w:abstractNumId w:val="441"/>
  </w:num>
  <w:num w:numId="270" w16cid:durableId="1135828655">
    <w:abstractNumId w:val="224"/>
  </w:num>
  <w:num w:numId="271" w16cid:durableId="848175910">
    <w:abstractNumId w:val="76"/>
  </w:num>
  <w:num w:numId="272" w16cid:durableId="1638604026">
    <w:abstractNumId w:val="359"/>
  </w:num>
  <w:num w:numId="273" w16cid:durableId="43142798">
    <w:abstractNumId w:val="87"/>
  </w:num>
  <w:num w:numId="274" w16cid:durableId="1380547028">
    <w:abstractNumId w:val="285"/>
  </w:num>
  <w:num w:numId="275" w16cid:durableId="1966505111">
    <w:abstractNumId w:val="448"/>
  </w:num>
  <w:num w:numId="276" w16cid:durableId="807892122">
    <w:abstractNumId w:val="178"/>
  </w:num>
  <w:num w:numId="277" w16cid:durableId="1141728864">
    <w:abstractNumId w:val="104"/>
  </w:num>
  <w:num w:numId="278" w16cid:durableId="620963783">
    <w:abstractNumId w:val="381"/>
  </w:num>
  <w:num w:numId="279" w16cid:durableId="233398485">
    <w:abstractNumId w:val="176"/>
  </w:num>
  <w:num w:numId="280" w16cid:durableId="1883471106">
    <w:abstractNumId w:val="150"/>
  </w:num>
  <w:num w:numId="281" w16cid:durableId="1330064362">
    <w:abstractNumId w:val="362"/>
  </w:num>
  <w:num w:numId="282" w16cid:durableId="850725353">
    <w:abstractNumId w:val="21"/>
  </w:num>
  <w:num w:numId="283" w16cid:durableId="1706372166">
    <w:abstractNumId w:val="439"/>
  </w:num>
  <w:num w:numId="284" w16cid:durableId="2091269903">
    <w:abstractNumId w:val="486"/>
  </w:num>
  <w:num w:numId="285" w16cid:durableId="2085954295">
    <w:abstractNumId w:val="253"/>
  </w:num>
  <w:num w:numId="286" w16cid:durableId="1170944439">
    <w:abstractNumId w:val="28"/>
  </w:num>
  <w:num w:numId="287" w16cid:durableId="526213631">
    <w:abstractNumId w:val="305"/>
  </w:num>
  <w:num w:numId="288" w16cid:durableId="2129155642">
    <w:abstractNumId w:val="80"/>
  </w:num>
  <w:num w:numId="289" w16cid:durableId="1751653017">
    <w:abstractNumId w:val="258"/>
  </w:num>
  <w:num w:numId="290" w16cid:durableId="1288314668">
    <w:abstractNumId w:val="84"/>
  </w:num>
  <w:num w:numId="291" w16cid:durableId="1671255817">
    <w:abstractNumId w:val="149"/>
  </w:num>
  <w:num w:numId="292" w16cid:durableId="1292251919">
    <w:abstractNumId w:val="435"/>
  </w:num>
  <w:num w:numId="293" w16cid:durableId="254288418">
    <w:abstractNumId w:val="180"/>
  </w:num>
  <w:num w:numId="294" w16cid:durableId="314378920">
    <w:abstractNumId w:val="300"/>
  </w:num>
  <w:num w:numId="295" w16cid:durableId="115297323">
    <w:abstractNumId w:val="215"/>
  </w:num>
  <w:num w:numId="296" w16cid:durableId="1816413750">
    <w:abstractNumId w:val="217"/>
  </w:num>
  <w:num w:numId="297" w16cid:durableId="1673024931">
    <w:abstractNumId w:val="101"/>
  </w:num>
  <w:num w:numId="298" w16cid:durableId="1919746473">
    <w:abstractNumId w:val="229"/>
  </w:num>
  <w:num w:numId="299" w16cid:durableId="1013457519">
    <w:abstractNumId w:val="395"/>
  </w:num>
  <w:num w:numId="300" w16cid:durableId="727650927">
    <w:abstractNumId w:val="394"/>
  </w:num>
  <w:num w:numId="301" w16cid:durableId="2085099260">
    <w:abstractNumId w:val="239"/>
  </w:num>
  <w:num w:numId="302" w16cid:durableId="986859629">
    <w:abstractNumId w:val="429"/>
  </w:num>
  <w:num w:numId="303" w16cid:durableId="1745495707">
    <w:abstractNumId w:val="427"/>
  </w:num>
  <w:num w:numId="304" w16cid:durableId="836113600">
    <w:abstractNumId w:val="350"/>
  </w:num>
  <w:num w:numId="305" w16cid:durableId="1144156527">
    <w:abstractNumId w:val="209"/>
  </w:num>
  <w:num w:numId="306" w16cid:durableId="2031223426">
    <w:abstractNumId w:val="227"/>
  </w:num>
  <w:num w:numId="307" w16cid:durableId="1602302008">
    <w:abstractNumId w:val="470"/>
  </w:num>
  <w:num w:numId="308" w16cid:durableId="1951626408">
    <w:abstractNumId w:val="163"/>
  </w:num>
  <w:num w:numId="309" w16cid:durableId="1486626843">
    <w:abstractNumId w:val="264"/>
  </w:num>
  <w:num w:numId="310" w16cid:durableId="1863011464">
    <w:abstractNumId w:val="468"/>
  </w:num>
  <w:num w:numId="311" w16cid:durableId="1136920405">
    <w:abstractNumId w:val="413"/>
  </w:num>
  <w:num w:numId="312" w16cid:durableId="2103912750">
    <w:abstractNumId w:val="90"/>
  </w:num>
  <w:num w:numId="313" w16cid:durableId="242645915">
    <w:abstractNumId w:val="423"/>
  </w:num>
  <w:num w:numId="314" w16cid:durableId="538595123">
    <w:abstractNumId w:val="136"/>
  </w:num>
  <w:num w:numId="315" w16cid:durableId="1981493237">
    <w:abstractNumId w:val="268"/>
  </w:num>
  <w:num w:numId="316" w16cid:durableId="680395744">
    <w:abstractNumId w:val="94"/>
  </w:num>
  <w:num w:numId="317" w16cid:durableId="933628444">
    <w:abstractNumId w:val="33"/>
  </w:num>
  <w:num w:numId="318" w16cid:durableId="1839617752">
    <w:abstractNumId w:val="139"/>
  </w:num>
  <w:num w:numId="319" w16cid:durableId="262616981">
    <w:abstractNumId w:val="67"/>
  </w:num>
  <w:num w:numId="320" w16cid:durableId="1115827390">
    <w:abstractNumId w:val="27"/>
  </w:num>
  <w:num w:numId="321" w16cid:durableId="664745456">
    <w:abstractNumId w:val="44"/>
  </w:num>
  <w:num w:numId="322" w16cid:durableId="1980457065">
    <w:abstractNumId w:val="97"/>
  </w:num>
  <w:num w:numId="323" w16cid:durableId="1166287537">
    <w:abstractNumId w:val="39"/>
  </w:num>
  <w:num w:numId="324" w16cid:durableId="305282662">
    <w:abstractNumId w:val="137"/>
  </w:num>
  <w:num w:numId="325" w16cid:durableId="1285963469">
    <w:abstractNumId w:val="248"/>
  </w:num>
  <w:num w:numId="326" w16cid:durableId="124275438">
    <w:abstractNumId w:val="68"/>
  </w:num>
  <w:num w:numId="327" w16cid:durableId="817647441">
    <w:abstractNumId w:val="487"/>
  </w:num>
  <w:num w:numId="328" w16cid:durableId="156843980">
    <w:abstractNumId w:val="161"/>
  </w:num>
  <w:num w:numId="329" w16cid:durableId="614365095">
    <w:abstractNumId w:val="144"/>
  </w:num>
  <w:num w:numId="330" w16cid:durableId="759908688">
    <w:abstractNumId w:val="338"/>
  </w:num>
  <w:num w:numId="331" w16cid:durableId="1787234890">
    <w:abstractNumId w:val="352"/>
  </w:num>
  <w:num w:numId="332" w16cid:durableId="2146383938">
    <w:abstractNumId w:val="288"/>
  </w:num>
  <w:num w:numId="333" w16cid:durableId="559246556">
    <w:abstractNumId w:val="424"/>
  </w:num>
  <w:num w:numId="334" w16cid:durableId="2051687271">
    <w:abstractNumId w:val="399"/>
  </w:num>
  <w:num w:numId="335" w16cid:durableId="868102485">
    <w:abstractNumId w:val="408"/>
  </w:num>
  <w:num w:numId="336" w16cid:durableId="895357487">
    <w:abstractNumId w:val="419"/>
  </w:num>
  <w:num w:numId="337" w16cid:durableId="296573921">
    <w:abstractNumId w:val="88"/>
  </w:num>
  <w:num w:numId="338" w16cid:durableId="556556281">
    <w:abstractNumId w:val="301"/>
  </w:num>
  <w:num w:numId="339" w16cid:durableId="387804999">
    <w:abstractNumId w:val="214"/>
  </w:num>
  <w:num w:numId="340" w16cid:durableId="1708598112">
    <w:abstractNumId w:val="370"/>
  </w:num>
  <w:num w:numId="341" w16cid:durableId="1381442766">
    <w:abstractNumId w:val="246"/>
  </w:num>
  <w:num w:numId="342" w16cid:durableId="1522431969">
    <w:abstractNumId w:val="313"/>
  </w:num>
  <w:num w:numId="343" w16cid:durableId="2067297318">
    <w:abstractNumId w:val="148"/>
  </w:num>
  <w:num w:numId="344" w16cid:durableId="1621641713">
    <w:abstractNumId w:val="54"/>
  </w:num>
  <w:num w:numId="345" w16cid:durableId="2029721868">
    <w:abstractNumId w:val="279"/>
  </w:num>
  <w:num w:numId="346" w16cid:durableId="1440250509">
    <w:abstractNumId w:val="199"/>
  </w:num>
  <w:num w:numId="347" w16cid:durableId="161092819">
    <w:abstractNumId w:val="99"/>
  </w:num>
  <w:num w:numId="348" w16cid:durableId="75173194">
    <w:abstractNumId w:val="179"/>
  </w:num>
  <w:num w:numId="349" w16cid:durableId="157812111">
    <w:abstractNumId w:val="335"/>
  </w:num>
  <w:num w:numId="350" w16cid:durableId="41828550">
    <w:abstractNumId w:val="334"/>
  </w:num>
  <w:num w:numId="351" w16cid:durableId="193883848">
    <w:abstractNumId w:val="451"/>
  </w:num>
  <w:num w:numId="352" w16cid:durableId="1567304773">
    <w:abstractNumId w:val="106"/>
  </w:num>
  <w:num w:numId="353" w16cid:durableId="1653094009">
    <w:abstractNumId w:val="421"/>
  </w:num>
  <w:num w:numId="354" w16cid:durableId="1749427390">
    <w:abstractNumId w:val="346"/>
  </w:num>
  <w:num w:numId="355" w16cid:durableId="1607814241">
    <w:abstractNumId w:val="297"/>
  </w:num>
  <w:num w:numId="356" w16cid:durableId="983587625">
    <w:abstractNumId w:val="153"/>
  </w:num>
  <w:num w:numId="357" w16cid:durableId="128014312">
    <w:abstractNumId w:val="164"/>
  </w:num>
  <w:num w:numId="358" w16cid:durableId="750615370">
    <w:abstractNumId w:val="19"/>
  </w:num>
  <w:num w:numId="359" w16cid:durableId="916087468">
    <w:abstractNumId w:val="50"/>
  </w:num>
  <w:num w:numId="360" w16cid:durableId="120999962">
    <w:abstractNumId w:val="55"/>
  </w:num>
  <w:num w:numId="361" w16cid:durableId="1247374313">
    <w:abstractNumId w:val="66"/>
  </w:num>
  <w:num w:numId="362" w16cid:durableId="1065446302">
    <w:abstractNumId w:val="108"/>
  </w:num>
  <w:num w:numId="363" w16cid:durableId="1057246054">
    <w:abstractNumId w:val="127"/>
  </w:num>
  <w:num w:numId="364" w16cid:durableId="1001011178">
    <w:abstractNumId w:val="138"/>
  </w:num>
  <w:num w:numId="365" w16cid:durableId="1449467646">
    <w:abstractNumId w:val="172"/>
  </w:num>
  <w:num w:numId="366" w16cid:durableId="947616326">
    <w:abstractNumId w:val="208"/>
  </w:num>
  <w:num w:numId="367" w16cid:durableId="2048917883">
    <w:abstractNumId w:val="270"/>
  </w:num>
  <w:num w:numId="368" w16cid:durableId="1212575815">
    <w:abstractNumId w:val="275"/>
  </w:num>
  <w:num w:numId="369" w16cid:durableId="1579317988">
    <w:abstractNumId w:val="283"/>
  </w:num>
  <w:num w:numId="370" w16cid:durableId="1952276835">
    <w:abstractNumId w:val="298"/>
  </w:num>
  <w:num w:numId="371" w16cid:durableId="1411654796">
    <w:abstractNumId w:val="308"/>
  </w:num>
  <w:num w:numId="372" w16cid:durableId="60560490">
    <w:abstractNumId w:val="341"/>
  </w:num>
  <w:num w:numId="373" w16cid:durableId="130487986">
    <w:abstractNumId w:val="365"/>
  </w:num>
  <w:num w:numId="374" w16cid:durableId="1762409655">
    <w:abstractNumId w:val="383"/>
  </w:num>
  <w:num w:numId="375" w16cid:durableId="437914224">
    <w:abstractNumId w:val="403"/>
  </w:num>
  <w:num w:numId="376" w16cid:durableId="488135415">
    <w:abstractNumId w:val="459"/>
  </w:num>
  <w:num w:numId="377" w16cid:durableId="2048485536">
    <w:abstractNumId w:val="461"/>
  </w:num>
  <w:num w:numId="378" w16cid:durableId="829560432">
    <w:abstractNumId w:val="464"/>
  </w:num>
  <w:num w:numId="379" w16cid:durableId="1888955327">
    <w:abstractNumId w:val="157"/>
  </w:num>
  <w:num w:numId="380" w16cid:durableId="11273623">
    <w:abstractNumId w:val="111"/>
  </w:num>
  <w:num w:numId="381" w16cid:durableId="1729764187">
    <w:abstractNumId w:val="201"/>
  </w:num>
  <w:num w:numId="382" w16cid:durableId="1780948388">
    <w:abstractNumId w:val="245"/>
  </w:num>
  <w:num w:numId="383" w16cid:durableId="1848205493">
    <w:abstractNumId w:val="304"/>
  </w:num>
  <w:num w:numId="384" w16cid:durableId="359015938">
    <w:abstractNumId w:val="322"/>
  </w:num>
  <w:num w:numId="385" w16cid:durableId="1533573361">
    <w:abstractNumId w:val="20"/>
  </w:num>
  <w:num w:numId="386" w16cid:durableId="881592803">
    <w:abstractNumId w:val="207"/>
  </w:num>
  <w:num w:numId="387" w16cid:durableId="1551652593">
    <w:abstractNumId w:val="256"/>
  </w:num>
  <w:num w:numId="388" w16cid:durableId="410082331">
    <w:abstractNumId w:val="32"/>
  </w:num>
  <w:num w:numId="389" w16cid:durableId="2075468989">
    <w:abstractNumId w:val="37"/>
  </w:num>
  <w:num w:numId="390" w16cid:durableId="1457218972">
    <w:abstractNumId w:val="397"/>
  </w:num>
  <w:num w:numId="391" w16cid:durableId="534539685">
    <w:abstractNumId w:val="411"/>
  </w:num>
  <w:num w:numId="392" w16cid:durableId="908344032">
    <w:abstractNumId w:val="289"/>
  </w:num>
  <w:num w:numId="393" w16cid:durableId="1459647460">
    <w:abstractNumId w:val="124"/>
  </w:num>
  <w:num w:numId="394" w16cid:durableId="832331230">
    <w:abstractNumId w:val="155"/>
  </w:num>
  <w:num w:numId="395" w16cid:durableId="392823348">
    <w:abstractNumId w:val="181"/>
  </w:num>
  <w:num w:numId="396" w16cid:durableId="27338431">
    <w:abstractNumId w:val="309"/>
  </w:num>
  <w:num w:numId="397" w16cid:durableId="598178356">
    <w:abstractNumId w:val="74"/>
  </w:num>
  <w:num w:numId="398" w16cid:durableId="2019691315">
    <w:abstractNumId w:val="26"/>
  </w:num>
  <w:num w:numId="399" w16cid:durableId="1035010757">
    <w:abstractNumId w:val="472"/>
  </w:num>
  <w:num w:numId="400" w16cid:durableId="1027365816">
    <w:abstractNumId w:val="345"/>
  </w:num>
  <w:num w:numId="401" w16cid:durableId="672219760">
    <w:abstractNumId w:val="103"/>
  </w:num>
  <w:num w:numId="402" w16cid:durableId="1095247887">
    <w:abstractNumId w:val="454"/>
  </w:num>
  <w:num w:numId="403" w16cid:durableId="499270788">
    <w:abstractNumId w:val="203"/>
  </w:num>
  <w:num w:numId="404" w16cid:durableId="510677891">
    <w:abstractNumId w:val="476"/>
  </w:num>
  <w:num w:numId="405" w16cid:durableId="1767337990">
    <w:abstractNumId w:val="151"/>
  </w:num>
  <w:num w:numId="406" w16cid:durableId="16361749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012877471">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253204907">
    <w:abstractNumId w:val="3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16cid:durableId="19425655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14493557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2005888371">
    <w:abstractNumId w:val="3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40823155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869954033">
    <w:abstractNumId w:val="3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56698861">
    <w:abstractNumId w:val="3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503595145">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11979484">
    <w:abstractNumId w:val="2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1742946870">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330643525">
    <w:abstractNumId w:val="213"/>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205914544">
    <w:abstractNumId w:val="358"/>
  </w:num>
  <w:num w:numId="420" w16cid:durableId="1587685785">
    <w:abstractNumId w:val="204"/>
  </w:num>
  <w:num w:numId="421" w16cid:durableId="1766464265">
    <w:abstractNumId w:val="204"/>
    <w:lvlOverride w:ilvl="0">
      <w:startOverride w:val="1"/>
    </w:lvlOverride>
  </w:num>
  <w:num w:numId="422" w16cid:durableId="1847743849">
    <w:abstractNumId w:val="162"/>
  </w:num>
  <w:num w:numId="423" w16cid:durableId="1896351192">
    <w:abstractNumId w:val="347"/>
  </w:num>
  <w:numIdMacAtCleanup w:val="4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C87"/>
    <w:rsid w:val="0000119A"/>
    <w:rsid w:val="00002327"/>
    <w:rsid w:val="000028F9"/>
    <w:rsid w:val="00003D8B"/>
    <w:rsid w:val="00003D94"/>
    <w:rsid w:val="00004364"/>
    <w:rsid w:val="00004D93"/>
    <w:rsid w:val="000050BE"/>
    <w:rsid w:val="00005124"/>
    <w:rsid w:val="00006AA2"/>
    <w:rsid w:val="000079C7"/>
    <w:rsid w:val="00010654"/>
    <w:rsid w:val="000108D1"/>
    <w:rsid w:val="00010A72"/>
    <w:rsid w:val="00010EDB"/>
    <w:rsid w:val="000115A7"/>
    <w:rsid w:val="000135FC"/>
    <w:rsid w:val="000149E4"/>
    <w:rsid w:val="00015146"/>
    <w:rsid w:val="00015204"/>
    <w:rsid w:val="0001525F"/>
    <w:rsid w:val="00017443"/>
    <w:rsid w:val="0002050A"/>
    <w:rsid w:val="00021463"/>
    <w:rsid w:val="000216DB"/>
    <w:rsid w:val="00021921"/>
    <w:rsid w:val="00022D60"/>
    <w:rsid w:val="00023C7C"/>
    <w:rsid w:val="000262FC"/>
    <w:rsid w:val="000266AC"/>
    <w:rsid w:val="000270A2"/>
    <w:rsid w:val="0002726E"/>
    <w:rsid w:val="0002757F"/>
    <w:rsid w:val="00027624"/>
    <w:rsid w:val="00032261"/>
    <w:rsid w:val="00032CC3"/>
    <w:rsid w:val="00032D30"/>
    <w:rsid w:val="00034B64"/>
    <w:rsid w:val="0003644D"/>
    <w:rsid w:val="00040B3E"/>
    <w:rsid w:val="0004184F"/>
    <w:rsid w:val="00042DE0"/>
    <w:rsid w:val="00042E49"/>
    <w:rsid w:val="00045ABD"/>
    <w:rsid w:val="00046315"/>
    <w:rsid w:val="00046DA5"/>
    <w:rsid w:val="00047404"/>
    <w:rsid w:val="000501A2"/>
    <w:rsid w:val="000524A0"/>
    <w:rsid w:val="00052F21"/>
    <w:rsid w:val="0005317A"/>
    <w:rsid w:val="00054542"/>
    <w:rsid w:val="00056820"/>
    <w:rsid w:val="00056A6A"/>
    <w:rsid w:val="000604E9"/>
    <w:rsid w:val="000606EF"/>
    <w:rsid w:val="00061178"/>
    <w:rsid w:val="00061BCF"/>
    <w:rsid w:val="00061FD1"/>
    <w:rsid w:val="0006350F"/>
    <w:rsid w:val="00064C0C"/>
    <w:rsid w:val="00071C31"/>
    <w:rsid w:val="0007202C"/>
    <w:rsid w:val="00072F4B"/>
    <w:rsid w:val="0007403C"/>
    <w:rsid w:val="00075012"/>
    <w:rsid w:val="0007560A"/>
    <w:rsid w:val="00075E39"/>
    <w:rsid w:val="0007654F"/>
    <w:rsid w:val="0008086D"/>
    <w:rsid w:val="00080F44"/>
    <w:rsid w:val="00082216"/>
    <w:rsid w:val="00082747"/>
    <w:rsid w:val="00084AFD"/>
    <w:rsid w:val="000857D3"/>
    <w:rsid w:val="00085AA8"/>
    <w:rsid w:val="00085D87"/>
    <w:rsid w:val="00086387"/>
    <w:rsid w:val="00086A75"/>
    <w:rsid w:val="00090C16"/>
    <w:rsid w:val="00090ECB"/>
    <w:rsid w:val="00091EE4"/>
    <w:rsid w:val="0009226B"/>
    <w:rsid w:val="00092948"/>
    <w:rsid w:val="00092E5E"/>
    <w:rsid w:val="00093894"/>
    <w:rsid w:val="000942F1"/>
    <w:rsid w:val="00094A88"/>
    <w:rsid w:val="00094BC5"/>
    <w:rsid w:val="00095122"/>
    <w:rsid w:val="000956F3"/>
    <w:rsid w:val="000959F3"/>
    <w:rsid w:val="00095A33"/>
    <w:rsid w:val="00096942"/>
    <w:rsid w:val="00096CDE"/>
    <w:rsid w:val="00097C1C"/>
    <w:rsid w:val="00097E31"/>
    <w:rsid w:val="000A19F4"/>
    <w:rsid w:val="000A2490"/>
    <w:rsid w:val="000A25F4"/>
    <w:rsid w:val="000A265F"/>
    <w:rsid w:val="000A31EB"/>
    <w:rsid w:val="000A36D9"/>
    <w:rsid w:val="000A4DE3"/>
    <w:rsid w:val="000A524F"/>
    <w:rsid w:val="000A5823"/>
    <w:rsid w:val="000A5AA2"/>
    <w:rsid w:val="000A793C"/>
    <w:rsid w:val="000A7CDA"/>
    <w:rsid w:val="000B0235"/>
    <w:rsid w:val="000B24A8"/>
    <w:rsid w:val="000B315C"/>
    <w:rsid w:val="000B3842"/>
    <w:rsid w:val="000B3ABC"/>
    <w:rsid w:val="000B76FD"/>
    <w:rsid w:val="000B7E5B"/>
    <w:rsid w:val="000C0DB3"/>
    <w:rsid w:val="000C12CB"/>
    <w:rsid w:val="000C1A90"/>
    <w:rsid w:val="000C2B06"/>
    <w:rsid w:val="000C3981"/>
    <w:rsid w:val="000C3ADD"/>
    <w:rsid w:val="000C436A"/>
    <w:rsid w:val="000C49A7"/>
    <w:rsid w:val="000C5DD0"/>
    <w:rsid w:val="000C67D4"/>
    <w:rsid w:val="000C7CE9"/>
    <w:rsid w:val="000D1036"/>
    <w:rsid w:val="000D3135"/>
    <w:rsid w:val="000D394C"/>
    <w:rsid w:val="000D5751"/>
    <w:rsid w:val="000D6C62"/>
    <w:rsid w:val="000D73D3"/>
    <w:rsid w:val="000D7C71"/>
    <w:rsid w:val="000E07E0"/>
    <w:rsid w:val="000E09BF"/>
    <w:rsid w:val="000E1F69"/>
    <w:rsid w:val="000E2B10"/>
    <w:rsid w:val="000E2C82"/>
    <w:rsid w:val="000E31FC"/>
    <w:rsid w:val="000E33D2"/>
    <w:rsid w:val="000E40A2"/>
    <w:rsid w:val="000E6E2E"/>
    <w:rsid w:val="000E70A4"/>
    <w:rsid w:val="000E730E"/>
    <w:rsid w:val="000E7332"/>
    <w:rsid w:val="000F135E"/>
    <w:rsid w:val="000F1462"/>
    <w:rsid w:val="000F1585"/>
    <w:rsid w:val="000F1838"/>
    <w:rsid w:val="000F1896"/>
    <w:rsid w:val="000F31FF"/>
    <w:rsid w:val="000F413E"/>
    <w:rsid w:val="000F537B"/>
    <w:rsid w:val="000F68E8"/>
    <w:rsid w:val="000F7AFF"/>
    <w:rsid w:val="001001E9"/>
    <w:rsid w:val="001008C7"/>
    <w:rsid w:val="00101139"/>
    <w:rsid w:val="00101261"/>
    <w:rsid w:val="00101D88"/>
    <w:rsid w:val="00101FF9"/>
    <w:rsid w:val="0010226B"/>
    <w:rsid w:val="00102B15"/>
    <w:rsid w:val="0010323D"/>
    <w:rsid w:val="00103959"/>
    <w:rsid w:val="001043F6"/>
    <w:rsid w:val="0010522F"/>
    <w:rsid w:val="00105D25"/>
    <w:rsid w:val="00106D80"/>
    <w:rsid w:val="0010755F"/>
    <w:rsid w:val="00107D2B"/>
    <w:rsid w:val="00110392"/>
    <w:rsid w:val="001107A1"/>
    <w:rsid w:val="00110831"/>
    <w:rsid w:val="00110A9B"/>
    <w:rsid w:val="00110F85"/>
    <w:rsid w:val="00111761"/>
    <w:rsid w:val="00111932"/>
    <w:rsid w:val="0011194D"/>
    <w:rsid w:val="0011363E"/>
    <w:rsid w:val="00115930"/>
    <w:rsid w:val="00116546"/>
    <w:rsid w:val="0011748C"/>
    <w:rsid w:val="0011763A"/>
    <w:rsid w:val="00122E8D"/>
    <w:rsid w:val="00123840"/>
    <w:rsid w:val="00123D43"/>
    <w:rsid w:val="001245D9"/>
    <w:rsid w:val="00124600"/>
    <w:rsid w:val="00125DAC"/>
    <w:rsid w:val="001266DC"/>
    <w:rsid w:val="001269AE"/>
    <w:rsid w:val="0012779E"/>
    <w:rsid w:val="00127891"/>
    <w:rsid w:val="00127DDC"/>
    <w:rsid w:val="00127E80"/>
    <w:rsid w:val="001309FB"/>
    <w:rsid w:val="00131788"/>
    <w:rsid w:val="001318F0"/>
    <w:rsid w:val="00132465"/>
    <w:rsid w:val="00132FC9"/>
    <w:rsid w:val="00133A20"/>
    <w:rsid w:val="00133B8F"/>
    <w:rsid w:val="00133C52"/>
    <w:rsid w:val="00133E6A"/>
    <w:rsid w:val="00134284"/>
    <w:rsid w:val="00134B98"/>
    <w:rsid w:val="0013588F"/>
    <w:rsid w:val="00136CB2"/>
    <w:rsid w:val="00137AD7"/>
    <w:rsid w:val="001405E7"/>
    <w:rsid w:val="00142521"/>
    <w:rsid w:val="001431FE"/>
    <w:rsid w:val="001439F6"/>
    <w:rsid w:val="001446EF"/>
    <w:rsid w:val="00144977"/>
    <w:rsid w:val="0014543C"/>
    <w:rsid w:val="00146798"/>
    <w:rsid w:val="001467BC"/>
    <w:rsid w:val="00147569"/>
    <w:rsid w:val="00147872"/>
    <w:rsid w:val="00150C95"/>
    <w:rsid w:val="0015104D"/>
    <w:rsid w:val="001518AE"/>
    <w:rsid w:val="00152037"/>
    <w:rsid w:val="0015273F"/>
    <w:rsid w:val="00155525"/>
    <w:rsid w:val="00155C43"/>
    <w:rsid w:val="0015603B"/>
    <w:rsid w:val="001565D9"/>
    <w:rsid w:val="001572E7"/>
    <w:rsid w:val="00160562"/>
    <w:rsid w:val="00160882"/>
    <w:rsid w:val="00160C74"/>
    <w:rsid w:val="0016231A"/>
    <w:rsid w:val="001624A1"/>
    <w:rsid w:val="00162B8B"/>
    <w:rsid w:val="001638B7"/>
    <w:rsid w:val="0016398E"/>
    <w:rsid w:val="00166D90"/>
    <w:rsid w:val="001676B2"/>
    <w:rsid w:val="0017129E"/>
    <w:rsid w:val="00172D2E"/>
    <w:rsid w:val="00173425"/>
    <w:rsid w:val="00174147"/>
    <w:rsid w:val="00175A13"/>
    <w:rsid w:val="00177E40"/>
    <w:rsid w:val="001801BD"/>
    <w:rsid w:val="00180298"/>
    <w:rsid w:val="001804AB"/>
    <w:rsid w:val="00181332"/>
    <w:rsid w:val="0018187B"/>
    <w:rsid w:val="00182028"/>
    <w:rsid w:val="0018212A"/>
    <w:rsid w:val="0018213F"/>
    <w:rsid w:val="001826FB"/>
    <w:rsid w:val="00182A12"/>
    <w:rsid w:val="00182ADD"/>
    <w:rsid w:val="0018481B"/>
    <w:rsid w:val="00184A01"/>
    <w:rsid w:val="00184F56"/>
    <w:rsid w:val="00185CC6"/>
    <w:rsid w:val="00186828"/>
    <w:rsid w:val="00190193"/>
    <w:rsid w:val="00190688"/>
    <w:rsid w:val="00190BE9"/>
    <w:rsid w:val="00190F98"/>
    <w:rsid w:val="0019131B"/>
    <w:rsid w:val="00191A9E"/>
    <w:rsid w:val="00192C11"/>
    <w:rsid w:val="00194570"/>
    <w:rsid w:val="00194CB0"/>
    <w:rsid w:val="00195ED8"/>
    <w:rsid w:val="00196127"/>
    <w:rsid w:val="001965D3"/>
    <w:rsid w:val="00197183"/>
    <w:rsid w:val="001A05EC"/>
    <w:rsid w:val="001A0963"/>
    <w:rsid w:val="001A1923"/>
    <w:rsid w:val="001A21E8"/>
    <w:rsid w:val="001A299E"/>
    <w:rsid w:val="001A2BAE"/>
    <w:rsid w:val="001A2E53"/>
    <w:rsid w:val="001A40BC"/>
    <w:rsid w:val="001A4292"/>
    <w:rsid w:val="001A5BCC"/>
    <w:rsid w:val="001A64F8"/>
    <w:rsid w:val="001A6584"/>
    <w:rsid w:val="001A78BA"/>
    <w:rsid w:val="001B0FD0"/>
    <w:rsid w:val="001B11F5"/>
    <w:rsid w:val="001B14B5"/>
    <w:rsid w:val="001B1F49"/>
    <w:rsid w:val="001B27A4"/>
    <w:rsid w:val="001B30D8"/>
    <w:rsid w:val="001B44F7"/>
    <w:rsid w:val="001B4938"/>
    <w:rsid w:val="001B4B20"/>
    <w:rsid w:val="001B5609"/>
    <w:rsid w:val="001B5953"/>
    <w:rsid w:val="001B6295"/>
    <w:rsid w:val="001B63E8"/>
    <w:rsid w:val="001B659D"/>
    <w:rsid w:val="001B69A4"/>
    <w:rsid w:val="001B6B78"/>
    <w:rsid w:val="001B7F2F"/>
    <w:rsid w:val="001C13C7"/>
    <w:rsid w:val="001C22C2"/>
    <w:rsid w:val="001C2E60"/>
    <w:rsid w:val="001C2E7F"/>
    <w:rsid w:val="001C2E96"/>
    <w:rsid w:val="001C3618"/>
    <w:rsid w:val="001C3F3E"/>
    <w:rsid w:val="001C4170"/>
    <w:rsid w:val="001C4640"/>
    <w:rsid w:val="001C528F"/>
    <w:rsid w:val="001C63EB"/>
    <w:rsid w:val="001C6655"/>
    <w:rsid w:val="001C791F"/>
    <w:rsid w:val="001D0914"/>
    <w:rsid w:val="001D0C6D"/>
    <w:rsid w:val="001D12A6"/>
    <w:rsid w:val="001D1C2D"/>
    <w:rsid w:val="001D2712"/>
    <w:rsid w:val="001D2C6B"/>
    <w:rsid w:val="001D2E4B"/>
    <w:rsid w:val="001D4655"/>
    <w:rsid w:val="001D4759"/>
    <w:rsid w:val="001D5157"/>
    <w:rsid w:val="001D60E4"/>
    <w:rsid w:val="001E0444"/>
    <w:rsid w:val="001E1254"/>
    <w:rsid w:val="001E1CAB"/>
    <w:rsid w:val="001E2A2D"/>
    <w:rsid w:val="001E2AEA"/>
    <w:rsid w:val="001E4AC7"/>
    <w:rsid w:val="001E58DE"/>
    <w:rsid w:val="001E5F75"/>
    <w:rsid w:val="001E7452"/>
    <w:rsid w:val="001E74B7"/>
    <w:rsid w:val="001E7DD9"/>
    <w:rsid w:val="001F0280"/>
    <w:rsid w:val="001F046A"/>
    <w:rsid w:val="001F0540"/>
    <w:rsid w:val="001F174D"/>
    <w:rsid w:val="001F1AFA"/>
    <w:rsid w:val="001F1E29"/>
    <w:rsid w:val="001F4887"/>
    <w:rsid w:val="001F505C"/>
    <w:rsid w:val="001F5B2C"/>
    <w:rsid w:val="00201662"/>
    <w:rsid w:val="00203A7D"/>
    <w:rsid w:val="00204E00"/>
    <w:rsid w:val="002052E9"/>
    <w:rsid w:val="00205388"/>
    <w:rsid w:val="00206B17"/>
    <w:rsid w:val="00207277"/>
    <w:rsid w:val="0021014B"/>
    <w:rsid w:val="002103CF"/>
    <w:rsid w:val="00212306"/>
    <w:rsid w:val="00212F17"/>
    <w:rsid w:val="00215C53"/>
    <w:rsid w:val="0021693E"/>
    <w:rsid w:val="00216CC0"/>
    <w:rsid w:val="00217A41"/>
    <w:rsid w:val="00220754"/>
    <w:rsid w:val="00222043"/>
    <w:rsid w:val="00222073"/>
    <w:rsid w:val="00222904"/>
    <w:rsid w:val="00222A14"/>
    <w:rsid w:val="00222E87"/>
    <w:rsid w:val="0022407F"/>
    <w:rsid w:val="002241F9"/>
    <w:rsid w:val="00224EDF"/>
    <w:rsid w:val="002254FB"/>
    <w:rsid w:val="002257B0"/>
    <w:rsid w:val="00225D81"/>
    <w:rsid w:val="0022601F"/>
    <w:rsid w:val="002262A6"/>
    <w:rsid w:val="00226A49"/>
    <w:rsid w:val="00226C7B"/>
    <w:rsid w:val="00227661"/>
    <w:rsid w:val="00230C08"/>
    <w:rsid w:val="00231643"/>
    <w:rsid w:val="00231B34"/>
    <w:rsid w:val="00231F82"/>
    <w:rsid w:val="00232637"/>
    <w:rsid w:val="00233742"/>
    <w:rsid w:val="002337C9"/>
    <w:rsid w:val="002338AE"/>
    <w:rsid w:val="00233E2D"/>
    <w:rsid w:val="00233E42"/>
    <w:rsid w:val="002355EF"/>
    <w:rsid w:val="00236C62"/>
    <w:rsid w:val="00236D68"/>
    <w:rsid w:val="00236F2E"/>
    <w:rsid w:val="00237517"/>
    <w:rsid w:val="00241B8B"/>
    <w:rsid w:val="0024356D"/>
    <w:rsid w:val="00244453"/>
    <w:rsid w:val="0024552E"/>
    <w:rsid w:val="002455AD"/>
    <w:rsid w:val="00246CD4"/>
    <w:rsid w:val="00246F3D"/>
    <w:rsid w:val="002476E9"/>
    <w:rsid w:val="0024791A"/>
    <w:rsid w:val="00247D0D"/>
    <w:rsid w:val="00250A3C"/>
    <w:rsid w:val="00253590"/>
    <w:rsid w:val="00253DB4"/>
    <w:rsid w:val="00254C39"/>
    <w:rsid w:val="0025572B"/>
    <w:rsid w:val="0025641D"/>
    <w:rsid w:val="002576DB"/>
    <w:rsid w:val="00257CE6"/>
    <w:rsid w:val="00261081"/>
    <w:rsid w:val="00261601"/>
    <w:rsid w:val="002619C6"/>
    <w:rsid w:val="002620E4"/>
    <w:rsid w:val="002621E5"/>
    <w:rsid w:val="00262267"/>
    <w:rsid w:val="00263884"/>
    <w:rsid w:val="0026407A"/>
    <w:rsid w:val="00264B88"/>
    <w:rsid w:val="00266258"/>
    <w:rsid w:val="00266C26"/>
    <w:rsid w:val="00270193"/>
    <w:rsid w:val="00270362"/>
    <w:rsid w:val="00270D31"/>
    <w:rsid w:val="00273DA1"/>
    <w:rsid w:val="00274321"/>
    <w:rsid w:val="00275F57"/>
    <w:rsid w:val="00275F86"/>
    <w:rsid w:val="0027623F"/>
    <w:rsid w:val="00276FF0"/>
    <w:rsid w:val="00277040"/>
    <w:rsid w:val="00277CD9"/>
    <w:rsid w:val="002801BE"/>
    <w:rsid w:val="0028062D"/>
    <w:rsid w:val="0028063E"/>
    <w:rsid w:val="002825AA"/>
    <w:rsid w:val="00282B28"/>
    <w:rsid w:val="00284413"/>
    <w:rsid w:val="00284543"/>
    <w:rsid w:val="00286D3A"/>
    <w:rsid w:val="00287520"/>
    <w:rsid w:val="00287ECD"/>
    <w:rsid w:val="00291755"/>
    <w:rsid w:val="002917DD"/>
    <w:rsid w:val="002921A0"/>
    <w:rsid w:val="002921CE"/>
    <w:rsid w:val="00292A24"/>
    <w:rsid w:val="002933A1"/>
    <w:rsid w:val="00293D54"/>
    <w:rsid w:val="00294A1A"/>
    <w:rsid w:val="00294B1E"/>
    <w:rsid w:val="00295CF7"/>
    <w:rsid w:val="002963C9"/>
    <w:rsid w:val="00296D6E"/>
    <w:rsid w:val="002971F3"/>
    <w:rsid w:val="0029747E"/>
    <w:rsid w:val="002A010A"/>
    <w:rsid w:val="002A019D"/>
    <w:rsid w:val="002A085E"/>
    <w:rsid w:val="002A0E1B"/>
    <w:rsid w:val="002A1715"/>
    <w:rsid w:val="002A1BAC"/>
    <w:rsid w:val="002A1DB5"/>
    <w:rsid w:val="002A249D"/>
    <w:rsid w:val="002A37C2"/>
    <w:rsid w:val="002A3F08"/>
    <w:rsid w:val="002A4353"/>
    <w:rsid w:val="002A4A76"/>
    <w:rsid w:val="002A52BD"/>
    <w:rsid w:val="002A57FC"/>
    <w:rsid w:val="002A598B"/>
    <w:rsid w:val="002A722A"/>
    <w:rsid w:val="002B13F6"/>
    <w:rsid w:val="002B52B8"/>
    <w:rsid w:val="002B53E3"/>
    <w:rsid w:val="002B5AA2"/>
    <w:rsid w:val="002B6930"/>
    <w:rsid w:val="002C0101"/>
    <w:rsid w:val="002C010F"/>
    <w:rsid w:val="002C15F5"/>
    <w:rsid w:val="002C32A0"/>
    <w:rsid w:val="002C3C09"/>
    <w:rsid w:val="002C41B1"/>
    <w:rsid w:val="002C4256"/>
    <w:rsid w:val="002C49E6"/>
    <w:rsid w:val="002C670B"/>
    <w:rsid w:val="002C6795"/>
    <w:rsid w:val="002C72D6"/>
    <w:rsid w:val="002D04E3"/>
    <w:rsid w:val="002D06B7"/>
    <w:rsid w:val="002D23AB"/>
    <w:rsid w:val="002D2EC9"/>
    <w:rsid w:val="002D4BC2"/>
    <w:rsid w:val="002D5155"/>
    <w:rsid w:val="002D5F20"/>
    <w:rsid w:val="002D6AF6"/>
    <w:rsid w:val="002D6B5B"/>
    <w:rsid w:val="002D73EC"/>
    <w:rsid w:val="002D75D5"/>
    <w:rsid w:val="002E1934"/>
    <w:rsid w:val="002E2788"/>
    <w:rsid w:val="002E3658"/>
    <w:rsid w:val="002E436C"/>
    <w:rsid w:val="002E5FD9"/>
    <w:rsid w:val="002E63F3"/>
    <w:rsid w:val="002E777C"/>
    <w:rsid w:val="002F08A0"/>
    <w:rsid w:val="002F0EC9"/>
    <w:rsid w:val="002F1111"/>
    <w:rsid w:val="002F12C3"/>
    <w:rsid w:val="002F13CC"/>
    <w:rsid w:val="002F1842"/>
    <w:rsid w:val="002F1A70"/>
    <w:rsid w:val="002F1BAC"/>
    <w:rsid w:val="002F1C19"/>
    <w:rsid w:val="002F2F27"/>
    <w:rsid w:val="002F3C60"/>
    <w:rsid w:val="002F3D22"/>
    <w:rsid w:val="002F529B"/>
    <w:rsid w:val="002F57CB"/>
    <w:rsid w:val="002F72E3"/>
    <w:rsid w:val="002F7564"/>
    <w:rsid w:val="0030062A"/>
    <w:rsid w:val="00300BBF"/>
    <w:rsid w:val="003017C8"/>
    <w:rsid w:val="00302A08"/>
    <w:rsid w:val="0030404A"/>
    <w:rsid w:val="0030468A"/>
    <w:rsid w:val="0030511E"/>
    <w:rsid w:val="00305EDF"/>
    <w:rsid w:val="003065EA"/>
    <w:rsid w:val="00307127"/>
    <w:rsid w:val="00307A49"/>
    <w:rsid w:val="00307EB1"/>
    <w:rsid w:val="003110D5"/>
    <w:rsid w:val="003114EA"/>
    <w:rsid w:val="003121C6"/>
    <w:rsid w:val="0031238F"/>
    <w:rsid w:val="00312941"/>
    <w:rsid w:val="003132B6"/>
    <w:rsid w:val="00313312"/>
    <w:rsid w:val="003133AB"/>
    <w:rsid w:val="0031418D"/>
    <w:rsid w:val="00315B60"/>
    <w:rsid w:val="00315CBE"/>
    <w:rsid w:val="003174DA"/>
    <w:rsid w:val="0031782D"/>
    <w:rsid w:val="003200B7"/>
    <w:rsid w:val="0032051A"/>
    <w:rsid w:val="0032135D"/>
    <w:rsid w:val="00321564"/>
    <w:rsid w:val="00323CD8"/>
    <w:rsid w:val="003240BD"/>
    <w:rsid w:val="0032557A"/>
    <w:rsid w:val="00325828"/>
    <w:rsid w:val="00326F41"/>
    <w:rsid w:val="0032705B"/>
    <w:rsid w:val="0032760B"/>
    <w:rsid w:val="00327FDC"/>
    <w:rsid w:val="00330AE5"/>
    <w:rsid w:val="00331AFC"/>
    <w:rsid w:val="003327E7"/>
    <w:rsid w:val="00332AFE"/>
    <w:rsid w:val="0033332F"/>
    <w:rsid w:val="003348CF"/>
    <w:rsid w:val="00334E24"/>
    <w:rsid w:val="00337947"/>
    <w:rsid w:val="00340C40"/>
    <w:rsid w:val="00341094"/>
    <w:rsid w:val="00341248"/>
    <w:rsid w:val="00341702"/>
    <w:rsid w:val="003424D2"/>
    <w:rsid w:val="00342C61"/>
    <w:rsid w:val="00343011"/>
    <w:rsid w:val="003440F0"/>
    <w:rsid w:val="00344190"/>
    <w:rsid w:val="003447C2"/>
    <w:rsid w:val="0034626E"/>
    <w:rsid w:val="003470F8"/>
    <w:rsid w:val="00350653"/>
    <w:rsid w:val="00350666"/>
    <w:rsid w:val="003517FE"/>
    <w:rsid w:val="00351EB4"/>
    <w:rsid w:val="00352078"/>
    <w:rsid w:val="003521B9"/>
    <w:rsid w:val="00352EB3"/>
    <w:rsid w:val="00353473"/>
    <w:rsid w:val="00353658"/>
    <w:rsid w:val="003538D4"/>
    <w:rsid w:val="00353B62"/>
    <w:rsid w:val="003545AF"/>
    <w:rsid w:val="00354871"/>
    <w:rsid w:val="003556C1"/>
    <w:rsid w:val="003559C4"/>
    <w:rsid w:val="00355D5C"/>
    <w:rsid w:val="0035779E"/>
    <w:rsid w:val="00357D16"/>
    <w:rsid w:val="00360627"/>
    <w:rsid w:val="00360EC5"/>
    <w:rsid w:val="0036135C"/>
    <w:rsid w:val="00361977"/>
    <w:rsid w:val="00361B0D"/>
    <w:rsid w:val="0036203D"/>
    <w:rsid w:val="00362113"/>
    <w:rsid w:val="00362235"/>
    <w:rsid w:val="0036235C"/>
    <w:rsid w:val="003626E7"/>
    <w:rsid w:val="00363463"/>
    <w:rsid w:val="00363D40"/>
    <w:rsid w:val="003646E1"/>
    <w:rsid w:val="0036581C"/>
    <w:rsid w:val="00365C90"/>
    <w:rsid w:val="00365FA9"/>
    <w:rsid w:val="00366D9E"/>
    <w:rsid w:val="003675D7"/>
    <w:rsid w:val="0037250D"/>
    <w:rsid w:val="00373B0A"/>
    <w:rsid w:val="00373BEE"/>
    <w:rsid w:val="00374BD4"/>
    <w:rsid w:val="00377908"/>
    <w:rsid w:val="00380568"/>
    <w:rsid w:val="00380D13"/>
    <w:rsid w:val="0038104B"/>
    <w:rsid w:val="003818A2"/>
    <w:rsid w:val="00381B9A"/>
    <w:rsid w:val="00382139"/>
    <w:rsid w:val="003834A9"/>
    <w:rsid w:val="00383B70"/>
    <w:rsid w:val="00383CF8"/>
    <w:rsid w:val="00386559"/>
    <w:rsid w:val="00386774"/>
    <w:rsid w:val="00386E0A"/>
    <w:rsid w:val="0038762B"/>
    <w:rsid w:val="00387B09"/>
    <w:rsid w:val="00390553"/>
    <w:rsid w:val="003909EE"/>
    <w:rsid w:val="00391BD1"/>
    <w:rsid w:val="003924CF"/>
    <w:rsid w:val="003926C2"/>
    <w:rsid w:val="00392E61"/>
    <w:rsid w:val="00393F79"/>
    <w:rsid w:val="00393FB4"/>
    <w:rsid w:val="0039410C"/>
    <w:rsid w:val="00394296"/>
    <w:rsid w:val="0039429F"/>
    <w:rsid w:val="00394657"/>
    <w:rsid w:val="003947DA"/>
    <w:rsid w:val="00394842"/>
    <w:rsid w:val="0039664E"/>
    <w:rsid w:val="00396742"/>
    <w:rsid w:val="00397840"/>
    <w:rsid w:val="00397A78"/>
    <w:rsid w:val="003A06F0"/>
    <w:rsid w:val="003A09B2"/>
    <w:rsid w:val="003A0B88"/>
    <w:rsid w:val="003A1C81"/>
    <w:rsid w:val="003A1EDF"/>
    <w:rsid w:val="003A24EC"/>
    <w:rsid w:val="003A310A"/>
    <w:rsid w:val="003A32D4"/>
    <w:rsid w:val="003A364E"/>
    <w:rsid w:val="003A4829"/>
    <w:rsid w:val="003A629E"/>
    <w:rsid w:val="003A7CAC"/>
    <w:rsid w:val="003B071F"/>
    <w:rsid w:val="003B0914"/>
    <w:rsid w:val="003B1F5C"/>
    <w:rsid w:val="003B2925"/>
    <w:rsid w:val="003B347B"/>
    <w:rsid w:val="003B3670"/>
    <w:rsid w:val="003B3B32"/>
    <w:rsid w:val="003B5BB5"/>
    <w:rsid w:val="003B5D5F"/>
    <w:rsid w:val="003B6F06"/>
    <w:rsid w:val="003C0628"/>
    <w:rsid w:val="003C07E6"/>
    <w:rsid w:val="003C09F4"/>
    <w:rsid w:val="003C0B9F"/>
    <w:rsid w:val="003C0DC3"/>
    <w:rsid w:val="003C2551"/>
    <w:rsid w:val="003C661A"/>
    <w:rsid w:val="003C7FD4"/>
    <w:rsid w:val="003D0224"/>
    <w:rsid w:val="003D090F"/>
    <w:rsid w:val="003D0B46"/>
    <w:rsid w:val="003D24CD"/>
    <w:rsid w:val="003D25B0"/>
    <w:rsid w:val="003D36A1"/>
    <w:rsid w:val="003D3E40"/>
    <w:rsid w:val="003D5A75"/>
    <w:rsid w:val="003D7447"/>
    <w:rsid w:val="003E0F6F"/>
    <w:rsid w:val="003E2274"/>
    <w:rsid w:val="003E26F6"/>
    <w:rsid w:val="003E2887"/>
    <w:rsid w:val="003E2BCA"/>
    <w:rsid w:val="003E2DD0"/>
    <w:rsid w:val="003E3CC0"/>
    <w:rsid w:val="003E4C92"/>
    <w:rsid w:val="003E4F60"/>
    <w:rsid w:val="003E63B3"/>
    <w:rsid w:val="003F047B"/>
    <w:rsid w:val="003F0F27"/>
    <w:rsid w:val="003F32F6"/>
    <w:rsid w:val="003F4232"/>
    <w:rsid w:val="003F4293"/>
    <w:rsid w:val="003F42C4"/>
    <w:rsid w:val="003F4814"/>
    <w:rsid w:val="003F5E30"/>
    <w:rsid w:val="003F6B14"/>
    <w:rsid w:val="003F6F60"/>
    <w:rsid w:val="003F7158"/>
    <w:rsid w:val="003F7D66"/>
    <w:rsid w:val="004001DE"/>
    <w:rsid w:val="0040089B"/>
    <w:rsid w:val="00400AD2"/>
    <w:rsid w:val="00401130"/>
    <w:rsid w:val="0040265E"/>
    <w:rsid w:val="00402A40"/>
    <w:rsid w:val="00402A83"/>
    <w:rsid w:val="00404BB4"/>
    <w:rsid w:val="00405070"/>
    <w:rsid w:val="00405421"/>
    <w:rsid w:val="00405905"/>
    <w:rsid w:val="00405910"/>
    <w:rsid w:val="004061E1"/>
    <w:rsid w:val="00406E59"/>
    <w:rsid w:val="00406F95"/>
    <w:rsid w:val="00407A1D"/>
    <w:rsid w:val="00410087"/>
    <w:rsid w:val="004100E8"/>
    <w:rsid w:val="00410975"/>
    <w:rsid w:val="004109E9"/>
    <w:rsid w:val="004110C5"/>
    <w:rsid w:val="004116A8"/>
    <w:rsid w:val="004127D6"/>
    <w:rsid w:val="00413B40"/>
    <w:rsid w:val="00413FA9"/>
    <w:rsid w:val="0041451C"/>
    <w:rsid w:val="00416816"/>
    <w:rsid w:val="004178A7"/>
    <w:rsid w:val="00417EC2"/>
    <w:rsid w:val="0042072A"/>
    <w:rsid w:val="0042123D"/>
    <w:rsid w:val="00421561"/>
    <w:rsid w:val="00421D82"/>
    <w:rsid w:val="00423771"/>
    <w:rsid w:val="00425470"/>
    <w:rsid w:val="00425B6E"/>
    <w:rsid w:val="00426401"/>
    <w:rsid w:val="00427632"/>
    <w:rsid w:val="0043112B"/>
    <w:rsid w:val="00431B1E"/>
    <w:rsid w:val="0043214F"/>
    <w:rsid w:val="004333CB"/>
    <w:rsid w:val="0043469C"/>
    <w:rsid w:val="00435276"/>
    <w:rsid w:val="004353DF"/>
    <w:rsid w:val="00435800"/>
    <w:rsid w:val="004374A3"/>
    <w:rsid w:val="00437CF9"/>
    <w:rsid w:val="00440ED9"/>
    <w:rsid w:val="004413DF"/>
    <w:rsid w:val="00441CF9"/>
    <w:rsid w:val="00441D44"/>
    <w:rsid w:val="00443360"/>
    <w:rsid w:val="00443E9B"/>
    <w:rsid w:val="00445432"/>
    <w:rsid w:val="00445BA2"/>
    <w:rsid w:val="00447D08"/>
    <w:rsid w:val="004512B2"/>
    <w:rsid w:val="00451797"/>
    <w:rsid w:val="004517AB"/>
    <w:rsid w:val="0045218D"/>
    <w:rsid w:val="00452324"/>
    <w:rsid w:val="004531BF"/>
    <w:rsid w:val="00453364"/>
    <w:rsid w:val="0045495D"/>
    <w:rsid w:val="004550D2"/>
    <w:rsid w:val="00455529"/>
    <w:rsid w:val="00457B0C"/>
    <w:rsid w:val="00457C6F"/>
    <w:rsid w:val="004608B6"/>
    <w:rsid w:val="00460FCA"/>
    <w:rsid w:val="0046221C"/>
    <w:rsid w:val="004639CF"/>
    <w:rsid w:val="00465A84"/>
    <w:rsid w:val="00465E83"/>
    <w:rsid w:val="00465F8B"/>
    <w:rsid w:val="00467022"/>
    <w:rsid w:val="0046720D"/>
    <w:rsid w:val="00467946"/>
    <w:rsid w:val="00467E54"/>
    <w:rsid w:val="00467F21"/>
    <w:rsid w:val="00471991"/>
    <w:rsid w:val="00471BAD"/>
    <w:rsid w:val="00472B6F"/>
    <w:rsid w:val="00474E4C"/>
    <w:rsid w:val="0047558C"/>
    <w:rsid w:val="004759CB"/>
    <w:rsid w:val="00475D4E"/>
    <w:rsid w:val="0047711A"/>
    <w:rsid w:val="00480394"/>
    <w:rsid w:val="00480AC2"/>
    <w:rsid w:val="004816C1"/>
    <w:rsid w:val="00481AC5"/>
    <w:rsid w:val="00483372"/>
    <w:rsid w:val="00483868"/>
    <w:rsid w:val="00483A1D"/>
    <w:rsid w:val="00483BE5"/>
    <w:rsid w:val="00483C2C"/>
    <w:rsid w:val="0048441A"/>
    <w:rsid w:val="0048483B"/>
    <w:rsid w:val="004850C1"/>
    <w:rsid w:val="004852C8"/>
    <w:rsid w:val="004864CA"/>
    <w:rsid w:val="004870B8"/>
    <w:rsid w:val="004870C7"/>
    <w:rsid w:val="0048760C"/>
    <w:rsid w:val="00487AEE"/>
    <w:rsid w:val="00487E0B"/>
    <w:rsid w:val="00491180"/>
    <w:rsid w:val="00491EEA"/>
    <w:rsid w:val="00492348"/>
    <w:rsid w:val="00494A3A"/>
    <w:rsid w:val="0049639C"/>
    <w:rsid w:val="00496838"/>
    <w:rsid w:val="00497656"/>
    <w:rsid w:val="004A0448"/>
    <w:rsid w:val="004A0BDC"/>
    <w:rsid w:val="004A13A7"/>
    <w:rsid w:val="004A1B67"/>
    <w:rsid w:val="004A2A14"/>
    <w:rsid w:val="004A33F7"/>
    <w:rsid w:val="004A353C"/>
    <w:rsid w:val="004A38B7"/>
    <w:rsid w:val="004A4069"/>
    <w:rsid w:val="004A4D1B"/>
    <w:rsid w:val="004A4EF9"/>
    <w:rsid w:val="004A6531"/>
    <w:rsid w:val="004B0CBD"/>
    <w:rsid w:val="004B0E91"/>
    <w:rsid w:val="004B0ED8"/>
    <w:rsid w:val="004B2080"/>
    <w:rsid w:val="004B2BF1"/>
    <w:rsid w:val="004B3526"/>
    <w:rsid w:val="004B5C4E"/>
    <w:rsid w:val="004B6E02"/>
    <w:rsid w:val="004B72AF"/>
    <w:rsid w:val="004B7DAF"/>
    <w:rsid w:val="004C0378"/>
    <w:rsid w:val="004C06E8"/>
    <w:rsid w:val="004C0C7B"/>
    <w:rsid w:val="004C157A"/>
    <w:rsid w:val="004C3CED"/>
    <w:rsid w:val="004C5808"/>
    <w:rsid w:val="004C5A77"/>
    <w:rsid w:val="004C60B2"/>
    <w:rsid w:val="004C6A05"/>
    <w:rsid w:val="004C77AE"/>
    <w:rsid w:val="004C7DC4"/>
    <w:rsid w:val="004D014D"/>
    <w:rsid w:val="004D048A"/>
    <w:rsid w:val="004D0EA6"/>
    <w:rsid w:val="004D1183"/>
    <w:rsid w:val="004D13AC"/>
    <w:rsid w:val="004D32B2"/>
    <w:rsid w:val="004D3EC5"/>
    <w:rsid w:val="004D5735"/>
    <w:rsid w:val="004E0C90"/>
    <w:rsid w:val="004E0FAC"/>
    <w:rsid w:val="004E1280"/>
    <w:rsid w:val="004E1EB0"/>
    <w:rsid w:val="004E35D1"/>
    <w:rsid w:val="004E3776"/>
    <w:rsid w:val="004E42BA"/>
    <w:rsid w:val="004E42F2"/>
    <w:rsid w:val="004E4508"/>
    <w:rsid w:val="004E5659"/>
    <w:rsid w:val="004E5717"/>
    <w:rsid w:val="004E67AD"/>
    <w:rsid w:val="004E6AAC"/>
    <w:rsid w:val="004E7463"/>
    <w:rsid w:val="004F007A"/>
    <w:rsid w:val="004F09D4"/>
    <w:rsid w:val="004F103D"/>
    <w:rsid w:val="004F1B33"/>
    <w:rsid w:val="004F24B6"/>
    <w:rsid w:val="004F2575"/>
    <w:rsid w:val="004F29EE"/>
    <w:rsid w:val="004F2A78"/>
    <w:rsid w:val="004F2AFA"/>
    <w:rsid w:val="004F2EF7"/>
    <w:rsid w:val="004F3649"/>
    <w:rsid w:val="004F42AB"/>
    <w:rsid w:val="004F4402"/>
    <w:rsid w:val="004F58D9"/>
    <w:rsid w:val="004F5EA4"/>
    <w:rsid w:val="004F76F5"/>
    <w:rsid w:val="004F7955"/>
    <w:rsid w:val="004F7D84"/>
    <w:rsid w:val="00502A88"/>
    <w:rsid w:val="00503141"/>
    <w:rsid w:val="00503889"/>
    <w:rsid w:val="00503AF1"/>
    <w:rsid w:val="00505472"/>
    <w:rsid w:val="00505A39"/>
    <w:rsid w:val="00506B97"/>
    <w:rsid w:val="00507155"/>
    <w:rsid w:val="00507CC6"/>
    <w:rsid w:val="00510E78"/>
    <w:rsid w:val="0051163C"/>
    <w:rsid w:val="00511AF9"/>
    <w:rsid w:val="00511F86"/>
    <w:rsid w:val="005122EA"/>
    <w:rsid w:val="00512AF0"/>
    <w:rsid w:val="00512E34"/>
    <w:rsid w:val="00514FEC"/>
    <w:rsid w:val="0051799E"/>
    <w:rsid w:val="00517EE1"/>
    <w:rsid w:val="005217E6"/>
    <w:rsid w:val="00521AA7"/>
    <w:rsid w:val="00522971"/>
    <w:rsid w:val="0052298F"/>
    <w:rsid w:val="00522BD8"/>
    <w:rsid w:val="00522C06"/>
    <w:rsid w:val="0052304C"/>
    <w:rsid w:val="00523992"/>
    <w:rsid w:val="00523B7C"/>
    <w:rsid w:val="00523F3B"/>
    <w:rsid w:val="00524249"/>
    <w:rsid w:val="00524E48"/>
    <w:rsid w:val="005253EC"/>
    <w:rsid w:val="00526980"/>
    <w:rsid w:val="00531B9A"/>
    <w:rsid w:val="00531D69"/>
    <w:rsid w:val="0053276E"/>
    <w:rsid w:val="00532CCE"/>
    <w:rsid w:val="005330C2"/>
    <w:rsid w:val="00533A96"/>
    <w:rsid w:val="0053457B"/>
    <w:rsid w:val="00535AAD"/>
    <w:rsid w:val="00537824"/>
    <w:rsid w:val="005404E7"/>
    <w:rsid w:val="00540B9B"/>
    <w:rsid w:val="00541028"/>
    <w:rsid w:val="00541047"/>
    <w:rsid w:val="00541869"/>
    <w:rsid w:val="005424E2"/>
    <w:rsid w:val="00542E79"/>
    <w:rsid w:val="0054424C"/>
    <w:rsid w:val="005444D7"/>
    <w:rsid w:val="0054508A"/>
    <w:rsid w:val="0054508F"/>
    <w:rsid w:val="0054603B"/>
    <w:rsid w:val="00546332"/>
    <w:rsid w:val="005464A8"/>
    <w:rsid w:val="005469A2"/>
    <w:rsid w:val="005475B5"/>
    <w:rsid w:val="005475EA"/>
    <w:rsid w:val="00547BFD"/>
    <w:rsid w:val="005510A6"/>
    <w:rsid w:val="005523CE"/>
    <w:rsid w:val="0055299C"/>
    <w:rsid w:val="00553BCB"/>
    <w:rsid w:val="00553DDE"/>
    <w:rsid w:val="00554CF5"/>
    <w:rsid w:val="00554D9E"/>
    <w:rsid w:val="00555229"/>
    <w:rsid w:val="00555C70"/>
    <w:rsid w:val="00556BE5"/>
    <w:rsid w:val="00562064"/>
    <w:rsid w:val="00563264"/>
    <w:rsid w:val="00563D9F"/>
    <w:rsid w:val="00563E1E"/>
    <w:rsid w:val="00564A97"/>
    <w:rsid w:val="00564CCA"/>
    <w:rsid w:val="00564F6B"/>
    <w:rsid w:val="005650E0"/>
    <w:rsid w:val="00566441"/>
    <w:rsid w:val="00570B8C"/>
    <w:rsid w:val="00572F77"/>
    <w:rsid w:val="005733DA"/>
    <w:rsid w:val="0057370C"/>
    <w:rsid w:val="00574C67"/>
    <w:rsid w:val="005751CF"/>
    <w:rsid w:val="00577742"/>
    <w:rsid w:val="00577CCE"/>
    <w:rsid w:val="00580244"/>
    <w:rsid w:val="00580C31"/>
    <w:rsid w:val="005816D2"/>
    <w:rsid w:val="0058306E"/>
    <w:rsid w:val="0058434D"/>
    <w:rsid w:val="00584E09"/>
    <w:rsid w:val="00585F3F"/>
    <w:rsid w:val="0058712D"/>
    <w:rsid w:val="0059047C"/>
    <w:rsid w:val="005907FA"/>
    <w:rsid w:val="005915EA"/>
    <w:rsid w:val="00592737"/>
    <w:rsid w:val="00592BFB"/>
    <w:rsid w:val="00592CA6"/>
    <w:rsid w:val="00593EF9"/>
    <w:rsid w:val="0059528B"/>
    <w:rsid w:val="00595BAC"/>
    <w:rsid w:val="00596912"/>
    <w:rsid w:val="00596EB7"/>
    <w:rsid w:val="005971E1"/>
    <w:rsid w:val="00597320"/>
    <w:rsid w:val="00597688"/>
    <w:rsid w:val="00597DF9"/>
    <w:rsid w:val="005A01C1"/>
    <w:rsid w:val="005A0440"/>
    <w:rsid w:val="005A0A47"/>
    <w:rsid w:val="005A0C8B"/>
    <w:rsid w:val="005A1F05"/>
    <w:rsid w:val="005A5094"/>
    <w:rsid w:val="005A5882"/>
    <w:rsid w:val="005A6A35"/>
    <w:rsid w:val="005A6CEB"/>
    <w:rsid w:val="005B0BCF"/>
    <w:rsid w:val="005B11D6"/>
    <w:rsid w:val="005B1F3F"/>
    <w:rsid w:val="005B201B"/>
    <w:rsid w:val="005B223F"/>
    <w:rsid w:val="005B3AC2"/>
    <w:rsid w:val="005B4229"/>
    <w:rsid w:val="005B4425"/>
    <w:rsid w:val="005B65DA"/>
    <w:rsid w:val="005B6C9D"/>
    <w:rsid w:val="005B7D44"/>
    <w:rsid w:val="005C044C"/>
    <w:rsid w:val="005C178B"/>
    <w:rsid w:val="005C1B1A"/>
    <w:rsid w:val="005C3A4A"/>
    <w:rsid w:val="005C441C"/>
    <w:rsid w:val="005C637F"/>
    <w:rsid w:val="005C6603"/>
    <w:rsid w:val="005C6B3B"/>
    <w:rsid w:val="005D0945"/>
    <w:rsid w:val="005D2E6E"/>
    <w:rsid w:val="005D4FC9"/>
    <w:rsid w:val="005D5D26"/>
    <w:rsid w:val="005D6338"/>
    <w:rsid w:val="005D6610"/>
    <w:rsid w:val="005D7719"/>
    <w:rsid w:val="005E0D23"/>
    <w:rsid w:val="005E0E96"/>
    <w:rsid w:val="005E179E"/>
    <w:rsid w:val="005E24C6"/>
    <w:rsid w:val="005E2A23"/>
    <w:rsid w:val="005E3EF9"/>
    <w:rsid w:val="005E465B"/>
    <w:rsid w:val="005E6D79"/>
    <w:rsid w:val="005E7DC6"/>
    <w:rsid w:val="005F11F6"/>
    <w:rsid w:val="005F24DD"/>
    <w:rsid w:val="005F2D0A"/>
    <w:rsid w:val="005F3314"/>
    <w:rsid w:val="005F36C8"/>
    <w:rsid w:val="005F38B7"/>
    <w:rsid w:val="005F3F76"/>
    <w:rsid w:val="005F5E7C"/>
    <w:rsid w:val="005F605B"/>
    <w:rsid w:val="005F6A9F"/>
    <w:rsid w:val="0060119B"/>
    <w:rsid w:val="00601569"/>
    <w:rsid w:val="006028F1"/>
    <w:rsid w:val="00602A88"/>
    <w:rsid w:val="00602A92"/>
    <w:rsid w:val="00602AFF"/>
    <w:rsid w:val="00603624"/>
    <w:rsid w:val="00603B99"/>
    <w:rsid w:val="00603BCB"/>
    <w:rsid w:val="006054C2"/>
    <w:rsid w:val="006055A0"/>
    <w:rsid w:val="006059E6"/>
    <w:rsid w:val="00606DB5"/>
    <w:rsid w:val="00606F7F"/>
    <w:rsid w:val="00607A69"/>
    <w:rsid w:val="006104A4"/>
    <w:rsid w:val="006104F3"/>
    <w:rsid w:val="006121D0"/>
    <w:rsid w:val="00612B3C"/>
    <w:rsid w:val="00612BF8"/>
    <w:rsid w:val="00613249"/>
    <w:rsid w:val="00613723"/>
    <w:rsid w:val="00613BF0"/>
    <w:rsid w:val="00613F4F"/>
    <w:rsid w:val="006149D9"/>
    <w:rsid w:val="006154FA"/>
    <w:rsid w:val="006159EB"/>
    <w:rsid w:val="0061655A"/>
    <w:rsid w:val="0061753E"/>
    <w:rsid w:val="00617EF9"/>
    <w:rsid w:val="0062001E"/>
    <w:rsid w:val="006203E4"/>
    <w:rsid w:val="00622201"/>
    <w:rsid w:val="006225E3"/>
    <w:rsid w:val="0062301B"/>
    <w:rsid w:val="00623AC3"/>
    <w:rsid w:val="00626405"/>
    <w:rsid w:val="0062654D"/>
    <w:rsid w:val="00626EAB"/>
    <w:rsid w:val="006272B2"/>
    <w:rsid w:val="00627376"/>
    <w:rsid w:val="0063003A"/>
    <w:rsid w:val="0063087D"/>
    <w:rsid w:val="00630CD3"/>
    <w:rsid w:val="00630F67"/>
    <w:rsid w:val="00631CB8"/>
    <w:rsid w:val="006320D4"/>
    <w:rsid w:val="006329DF"/>
    <w:rsid w:val="00633173"/>
    <w:rsid w:val="00633F7D"/>
    <w:rsid w:val="00634CCC"/>
    <w:rsid w:val="00634D79"/>
    <w:rsid w:val="00635621"/>
    <w:rsid w:val="00636104"/>
    <w:rsid w:val="00636948"/>
    <w:rsid w:val="006369D6"/>
    <w:rsid w:val="00637687"/>
    <w:rsid w:val="0064010C"/>
    <w:rsid w:val="00640516"/>
    <w:rsid w:val="00640635"/>
    <w:rsid w:val="006416AC"/>
    <w:rsid w:val="006418A4"/>
    <w:rsid w:val="006420C1"/>
    <w:rsid w:val="006423FF"/>
    <w:rsid w:val="00642B13"/>
    <w:rsid w:val="00643044"/>
    <w:rsid w:val="006440DE"/>
    <w:rsid w:val="0064538E"/>
    <w:rsid w:val="00646684"/>
    <w:rsid w:val="00647358"/>
    <w:rsid w:val="006479A2"/>
    <w:rsid w:val="006504CC"/>
    <w:rsid w:val="00650FA4"/>
    <w:rsid w:val="006520A4"/>
    <w:rsid w:val="006529B9"/>
    <w:rsid w:val="00652BA2"/>
    <w:rsid w:val="00653B42"/>
    <w:rsid w:val="00654013"/>
    <w:rsid w:val="00654AA2"/>
    <w:rsid w:val="00655CB3"/>
    <w:rsid w:val="00655E18"/>
    <w:rsid w:val="00656517"/>
    <w:rsid w:val="0065692B"/>
    <w:rsid w:val="00656EA4"/>
    <w:rsid w:val="00657893"/>
    <w:rsid w:val="00657E22"/>
    <w:rsid w:val="00660305"/>
    <w:rsid w:val="00660595"/>
    <w:rsid w:val="00660935"/>
    <w:rsid w:val="006618B8"/>
    <w:rsid w:val="00661BC1"/>
    <w:rsid w:val="00661BD5"/>
    <w:rsid w:val="00662539"/>
    <w:rsid w:val="00664FDA"/>
    <w:rsid w:val="00665DF0"/>
    <w:rsid w:val="00667D13"/>
    <w:rsid w:val="00671003"/>
    <w:rsid w:val="0067157D"/>
    <w:rsid w:val="00671E97"/>
    <w:rsid w:val="006720DF"/>
    <w:rsid w:val="00672B0F"/>
    <w:rsid w:val="00675864"/>
    <w:rsid w:val="00675F39"/>
    <w:rsid w:val="00677D05"/>
    <w:rsid w:val="006801A7"/>
    <w:rsid w:val="00681880"/>
    <w:rsid w:val="00681E88"/>
    <w:rsid w:val="00683728"/>
    <w:rsid w:val="00684F7A"/>
    <w:rsid w:val="0068538D"/>
    <w:rsid w:val="00685B39"/>
    <w:rsid w:val="00690794"/>
    <w:rsid w:val="00690CBB"/>
    <w:rsid w:val="0069148D"/>
    <w:rsid w:val="006919FD"/>
    <w:rsid w:val="006925F1"/>
    <w:rsid w:val="00693472"/>
    <w:rsid w:val="006936E8"/>
    <w:rsid w:val="00693844"/>
    <w:rsid w:val="00693F64"/>
    <w:rsid w:val="00694C24"/>
    <w:rsid w:val="00695536"/>
    <w:rsid w:val="006956DA"/>
    <w:rsid w:val="00695BF1"/>
    <w:rsid w:val="0069642E"/>
    <w:rsid w:val="006970EC"/>
    <w:rsid w:val="00697308"/>
    <w:rsid w:val="00697F0B"/>
    <w:rsid w:val="006A04DD"/>
    <w:rsid w:val="006A0FC0"/>
    <w:rsid w:val="006A15BC"/>
    <w:rsid w:val="006A15C2"/>
    <w:rsid w:val="006A1D65"/>
    <w:rsid w:val="006A1F53"/>
    <w:rsid w:val="006A3E67"/>
    <w:rsid w:val="006A4843"/>
    <w:rsid w:val="006A528B"/>
    <w:rsid w:val="006A55B7"/>
    <w:rsid w:val="006A78B5"/>
    <w:rsid w:val="006B036B"/>
    <w:rsid w:val="006B124C"/>
    <w:rsid w:val="006B42F7"/>
    <w:rsid w:val="006B4472"/>
    <w:rsid w:val="006B46B9"/>
    <w:rsid w:val="006B66CD"/>
    <w:rsid w:val="006B6964"/>
    <w:rsid w:val="006B6DA6"/>
    <w:rsid w:val="006B715D"/>
    <w:rsid w:val="006B77FA"/>
    <w:rsid w:val="006B7E2D"/>
    <w:rsid w:val="006C011B"/>
    <w:rsid w:val="006C03AD"/>
    <w:rsid w:val="006C0928"/>
    <w:rsid w:val="006C1D54"/>
    <w:rsid w:val="006C2118"/>
    <w:rsid w:val="006C4A4D"/>
    <w:rsid w:val="006C4C71"/>
    <w:rsid w:val="006C5191"/>
    <w:rsid w:val="006C5D05"/>
    <w:rsid w:val="006C6269"/>
    <w:rsid w:val="006C64D2"/>
    <w:rsid w:val="006C7138"/>
    <w:rsid w:val="006C7962"/>
    <w:rsid w:val="006C7F41"/>
    <w:rsid w:val="006D01CC"/>
    <w:rsid w:val="006D0397"/>
    <w:rsid w:val="006D20EA"/>
    <w:rsid w:val="006D3962"/>
    <w:rsid w:val="006D3BEC"/>
    <w:rsid w:val="006D3CCB"/>
    <w:rsid w:val="006D428C"/>
    <w:rsid w:val="006D4450"/>
    <w:rsid w:val="006D572F"/>
    <w:rsid w:val="006D64D5"/>
    <w:rsid w:val="006D697D"/>
    <w:rsid w:val="006D762A"/>
    <w:rsid w:val="006E0F99"/>
    <w:rsid w:val="006E13BA"/>
    <w:rsid w:val="006E1C3E"/>
    <w:rsid w:val="006E2CF6"/>
    <w:rsid w:val="006E3496"/>
    <w:rsid w:val="006E3BC8"/>
    <w:rsid w:val="006E3C07"/>
    <w:rsid w:val="006E687B"/>
    <w:rsid w:val="006E6B21"/>
    <w:rsid w:val="006E6C06"/>
    <w:rsid w:val="006E6D07"/>
    <w:rsid w:val="006F39F0"/>
    <w:rsid w:val="006F6D3B"/>
    <w:rsid w:val="006F7522"/>
    <w:rsid w:val="0070063E"/>
    <w:rsid w:val="00700B61"/>
    <w:rsid w:val="0070100C"/>
    <w:rsid w:val="0070160E"/>
    <w:rsid w:val="00702BFA"/>
    <w:rsid w:val="007037D7"/>
    <w:rsid w:val="00703E96"/>
    <w:rsid w:val="00705814"/>
    <w:rsid w:val="0071090A"/>
    <w:rsid w:val="00711754"/>
    <w:rsid w:val="007120D3"/>
    <w:rsid w:val="007124EE"/>
    <w:rsid w:val="00712508"/>
    <w:rsid w:val="007137E5"/>
    <w:rsid w:val="00713E16"/>
    <w:rsid w:val="007142A8"/>
    <w:rsid w:val="007147CB"/>
    <w:rsid w:val="00714A88"/>
    <w:rsid w:val="00716312"/>
    <w:rsid w:val="00716A09"/>
    <w:rsid w:val="00717665"/>
    <w:rsid w:val="00721460"/>
    <w:rsid w:val="00722892"/>
    <w:rsid w:val="007246D0"/>
    <w:rsid w:val="00724E82"/>
    <w:rsid w:val="007266F9"/>
    <w:rsid w:val="00726BCE"/>
    <w:rsid w:val="00726D0E"/>
    <w:rsid w:val="00730272"/>
    <w:rsid w:val="0073174C"/>
    <w:rsid w:val="00731E8A"/>
    <w:rsid w:val="007325A7"/>
    <w:rsid w:val="007330CF"/>
    <w:rsid w:val="00733C84"/>
    <w:rsid w:val="00734619"/>
    <w:rsid w:val="00736164"/>
    <w:rsid w:val="00736BB3"/>
    <w:rsid w:val="00736C1D"/>
    <w:rsid w:val="00736C2F"/>
    <w:rsid w:val="0074069B"/>
    <w:rsid w:val="00740B1E"/>
    <w:rsid w:val="0074299C"/>
    <w:rsid w:val="007435C5"/>
    <w:rsid w:val="00743A0B"/>
    <w:rsid w:val="00745C4F"/>
    <w:rsid w:val="00746EE1"/>
    <w:rsid w:val="00747108"/>
    <w:rsid w:val="00747347"/>
    <w:rsid w:val="007477E5"/>
    <w:rsid w:val="007477FC"/>
    <w:rsid w:val="0074799F"/>
    <w:rsid w:val="00747CCB"/>
    <w:rsid w:val="00750EEE"/>
    <w:rsid w:val="007511F9"/>
    <w:rsid w:val="00752BEF"/>
    <w:rsid w:val="00753571"/>
    <w:rsid w:val="00753900"/>
    <w:rsid w:val="00754009"/>
    <w:rsid w:val="0075417C"/>
    <w:rsid w:val="007559E8"/>
    <w:rsid w:val="00757791"/>
    <w:rsid w:val="00757B8F"/>
    <w:rsid w:val="00757FBD"/>
    <w:rsid w:val="00760476"/>
    <w:rsid w:val="007607FF"/>
    <w:rsid w:val="00760C9E"/>
    <w:rsid w:val="00761A8B"/>
    <w:rsid w:val="00763D88"/>
    <w:rsid w:val="0076405D"/>
    <w:rsid w:val="00764583"/>
    <w:rsid w:val="00764FF5"/>
    <w:rsid w:val="00765A78"/>
    <w:rsid w:val="007669EB"/>
    <w:rsid w:val="00767284"/>
    <w:rsid w:val="00767C68"/>
    <w:rsid w:val="00767E86"/>
    <w:rsid w:val="007708F6"/>
    <w:rsid w:val="00770CCE"/>
    <w:rsid w:val="00770FB7"/>
    <w:rsid w:val="00771BFC"/>
    <w:rsid w:val="00772081"/>
    <w:rsid w:val="007727EB"/>
    <w:rsid w:val="00772D68"/>
    <w:rsid w:val="00773B5F"/>
    <w:rsid w:val="00774B83"/>
    <w:rsid w:val="00777FB8"/>
    <w:rsid w:val="0078136F"/>
    <w:rsid w:val="00783612"/>
    <w:rsid w:val="00783A07"/>
    <w:rsid w:val="00784104"/>
    <w:rsid w:val="007846C7"/>
    <w:rsid w:val="007855DC"/>
    <w:rsid w:val="00785D5F"/>
    <w:rsid w:val="007867A9"/>
    <w:rsid w:val="007869D6"/>
    <w:rsid w:val="0079058A"/>
    <w:rsid w:val="00790852"/>
    <w:rsid w:val="0079445C"/>
    <w:rsid w:val="007946AC"/>
    <w:rsid w:val="00794761"/>
    <w:rsid w:val="0079480F"/>
    <w:rsid w:val="007A1225"/>
    <w:rsid w:val="007A1F8B"/>
    <w:rsid w:val="007A3286"/>
    <w:rsid w:val="007A3480"/>
    <w:rsid w:val="007A352B"/>
    <w:rsid w:val="007A6640"/>
    <w:rsid w:val="007A682C"/>
    <w:rsid w:val="007B14FE"/>
    <w:rsid w:val="007B1974"/>
    <w:rsid w:val="007B1CC8"/>
    <w:rsid w:val="007B28BD"/>
    <w:rsid w:val="007B37CF"/>
    <w:rsid w:val="007B39E6"/>
    <w:rsid w:val="007B408E"/>
    <w:rsid w:val="007B4880"/>
    <w:rsid w:val="007B48B3"/>
    <w:rsid w:val="007B4C49"/>
    <w:rsid w:val="007B4E07"/>
    <w:rsid w:val="007B5404"/>
    <w:rsid w:val="007B6BE6"/>
    <w:rsid w:val="007B7542"/>
    <w:rsid w:val="007C1350"/>
    <w:rsid w:val="007C2199"/>
    <w:rsid w:val="007C2C3B"/>
    <w:rsid w:val="007C3E9F"/>
    <w:rsid w:val="007C475B"/>
    <w:rsid w:val="007C6806"/>
    <w:rsid w:val="007C6E78"/>
    <w:rsid w:val="007C6F8F"/>
    <w:rsid w:val="007C7425"/>
    <w:rsid w:val="007D13E9"/>
    <w:rsid w:val="007D1C9F"/>
    <w:rsid w:val="007D1E96"/>
    <w:rsid w:val="007D29E0"/>
    <w:rsid w:val="007D2B40"/>
    <w:rsid w:val="007D2E6E"/>
    <w:rsid w:val="007D4091"/>
    <w:rsid w:val="007D4B33"/>
    <w:rsid w:val="007D4E4B"/>
    <w:rsid w:val="007D50FD"/>
    <w:rsid w:val="007D55A0"/>
    <w:rsid w:val="007D5702"/>
    <w:rsid w:val="007D5DF0"/>
    <w:rsid w:val="007D632E"/>
    <w:rsid w:val="007D7947"/>
    <w:rsid w:val="007E0455"/>
    <w:rsid w:val="007E1335"/>
    <w:rsid w:val="007E2B6A"/>
    <w:rsid w:val="007E3732"/>
    <w:rsid w:val="007E6655"/>
    <w:rsid w:val="007E71BA"/>
    <w:rsid w:val="007E7224"/>
    <w:rsid w:val="007E7697"/>
    <w:rsid w:val="007F1033"/>
    <w:rsid w:val="007F16B1"/>
    <w:rsid w:val="007F2677"/>
    <w:rsid w:val="007F2B2E"/>
    <w:rsid w:val="007F3798"/>
    <w:rsid w:val="007F3938"/>
    <w:rsid w:val="007F3AB5"/>
    <w:rsid w:val="007F3AF3"/>
    <w:rsid w:val="007F4B96"/>
    <w:rsid w:val="007F5C91"/>
    <w:rsid w:val="007F67BF"/>
    <w:rsid w:val="007F705C"/>
    <w:rsid w:val="007F7272"/>
    <w:rsid w:val="007F7A7C"/>
    <w:rsid w:val="008003BA"/>
    <w:rsid w:val="00801B32"/>
    <w:rsid w:val="00803535"/>
    <w:rsid w:val="008036B3"/>
    <w:rsid w:val="00803BFC"/>
    <w:rsid w:val="00803FD6"/>
    <w:rsid w:val="00804AD7"/>
    <w:rsid w:val="00805156"/>
    <w:rsid w:val="0080555D"/>
    <w:rsid w:val="0080593F"/>
    <w:rsid w:val="0080647E"/>
    <w:rsid w:val="00806C83"/>
    <w:rsid w:val="0080745F"/>
    <w:rsid w:val="00810946"/>
    <w:rsid w:val="00810A48"/>
    <w:rsid w:val="00810B9F"/>
    <w:rsid w:val="00810C09"/>
    <w:rsid w:val="00810DF0"/>
    <w:rsid w:val="00811BA0"/>
    <w:rsid w:val="00812723"/>
    <w:rsid w:val="00813ED5"/>
    <w:rsid w:val="008141E9"/>
    <w:rsid w:val="008144E5"/>
    <w:rsid w:val="008148FB"/>
    <w:rsid w:val="00815B49"/>
    <w:rsid w:val="00816640"/>
    <w:rsid w:val="00821146"/>
    <w:rsid w:val="00821536"/>
    <w:rsid w:val="00821AC3"/>
    <w:rsid w:val="00821BBD"/>
    <w:rsid w:val="0082214B"/>
    <w:rsid w:val="0082385E"/>
    <w:rsid w:val="00823B8E"/>
    <w:rsid w:val="00823E91"/>
    <w:rsid w:val="00824507"/>
    <w:rsid w:val="00825661"/>
    <w:rsid w:val="00825E39"/>
    <w:rsid w:val="00826E49"/>
    <w:rsid w:val="00827EFA"/>
    <w:rsid w:val="00830091"/>
    <w:rsid w:val="0083120E"/>
    <w:rsid w:val="008316AD"/>
    <w:rsid w:val="00833EB3"/>
    <w:rsid w:val="008349CE"/>
    <w:rsid w:val="00837B45"/>
    <w:rsid w:val="008402A6"/>
    <w:rsid w:val="00840452"/>
    <w:rsid w:val="00840634"/>
    <w:rsid w:val="008415ED"/>
    <w:rsid w:val="0084194C"/>
    <w:rsid w:val="00841B75"/>
    <w:rsid w:val="00842070"/>
    <w:rsid w:val="00842A91"/>
    <w:rsid w:val="00843132"/>
    <w:rsid w:val="0084393D"/>
    <w:rsid w:val="00846701"/>
    <w:rsid w:val="00847AAD"/>
    <w:rsid w:val="00847F0E"/>
    <w:rsid w:val="008506FA"/>
    <w:rsid w:val="00850C7D"/>
    <w:rsid w:val="00851255"/>
    <w:rsid w:val="0085139A"/>
    <w:rsid w:val="00851A95"/>
    <w:rsid w:val="008547FA"/>
    <w:rsid w:val="0085481F"/>
    <w:rsid w:val="008560FD"/>
    <w:rsid w:val="008606E4"/>
    <w:rsid w:val="00861FC4"/>
    <w:rsid w:val="00862CB7"/>
    <w:rsid w:val="00863FB2"/>
    <w:rsid w:val="00865359"/>
    <w:rsid w:val="00866012"/>
    <w:rsid w:val="0086712F"/>
    <w:rsid w:val="0087025E"/>
    <w:rsid w:val="008715E6"/>
    <w:rsid w:val="0087221E"/>
    <w:rsid w:val="00872909"/>
    <w:rsid w:val="008734C6"/>
    <w:rsid w:val="00873739"/>
    <w:rsid w:val="00873F08"/>
    <w:rsid w:val="00874F74"/>
    <w:rsid w:val="0087522F"/>
    <w:rsid w:val="008752B7"/>
    <w:rsid w:val="008759CF"/>
    <w:rsid w:val="0087635B"/>
    <w:rsid w:val="0087637F"/>
    <w:rsid w:val="0087661F"/>
    <w:rsid w:val="00876659"/>
    <w:rsid w:val="0087724B"/>
    <w:rsid w:val="00877DD5"/>
    <w:rsid w:val="00880125"/>
    <w:rsid w:val="00880426"/>
    <w:rsid w:val="00881401"/>
    <w:rsid w:val="008819AD"/>
    <w:rsid w:val="0088210C"/>
    <w:rsid w:val="00882B62"/>
    <w:rsid w:val="00885329"/>
    <w:rsid w:val="008862C4"/>
    <w:rsid w:val="00886D4F"/>
    <w:rsid w:val="00886F1B"/>
    <w:rsid w:val="00887D7D"/>
    <w:rsid w:val="00891730"/>
    <w:rsid w:val="00891AFC"/>
    <w:rsid w:val="00891C6E"/>
    <w:rsid w:val="00892212"/>
    <w:rsid w:val="00892BF8"/>
    <w:rsid w:val="0089316A"/>
    <w:rsid w:val="008950B5"/>
    <w:rsid w:val="0089594D"/>
    <w:rsid w:val="00895B6F"/>
    <w:rsid w:val="0089601F"/>
    <w:rsid w:val="0089609F"/>
    <w:rsid w:val="00897332"/>
    <w:rsid w:val="008A1146"/>
    <w:rsid w:val="008A28C9"/>
    <w:rsid w:val="008A2BD7"/>
    <w:rsid w:val="008A4B25"/>
    <w:rsid w:val="008A4D53"/>
    <w:rsid w:val="008A5762"/>
    <w:rsid w:val="008A5D26"/>
    <w:rsid w:val="008A7011"/>
    <w:rsid w:val="008A7797"/>
    <w:rsid w:val="008B093A"/>
    <w:rsid w:val="008B0D06"/>
    <w:rsid w:val="008B1562"/>
    <w:rsid w:val="008B1C9F"/>
    <w:rsid w:val="008B1D83"/>
    <w:rsid w:val="008B1FEB"/>
    <w:rsid w:val="008B2780"/>
    <w:rsid w:val="008B2D3C"/>
    <w:rsid w:val="008B3F82"/>
    <w:rsid w:val="008B4B9D"/>
    <w:rsid w:val="008B51D5"/>
    <w:rsid w:val="008B53C1"/>
    <w:rsid w:val="008B53DC"/>
    <w:rsid w:val="008B55F6"/>
    <w:rsid w:val="008B5B92"/>
    <w:rsid w:val="008B7170"/>
    <w:rsid w:val="008C004C"/>
    <w:rsid w:val="008C0550"/>
    <w:rsid w:val="008C18A5"/>
    <w:rsid w:val="008C1DF0"/>
    <w:rsid w:val="008C2002"/>
    <w:rsid w:val="008C32ED"/>
    <w:rsid w:val="008C361F"/>
    <w:rsid w:val="008C36C5"/>
    <w:rsid w:val="008C3A48"/>
    <w:rsid w:val="008C4AB3"/>
    <w:rsid w:val="008C4E73"/>
    <w:rsid w:val="008C6154"/>
    <w:rsid w:val="008C7420"/>
    <w:rsid w:val="008C793D"/>
    <w:rsid w:val="008D0154"/>
    <w:rsid w:val="008D0722"/>
    <w:rsid w:val="008D13A2"/>
    <w:rsid w:val="008D16C6"/>
    <w:rsid w:val="008D1DB4"/>
    <w:rsid w:val="008D1F09"/>
    <w:rsid w:val="008D2819"/>
    <w:rsid w:val="008D2895"/>
    <w:rsid w:val="008D298B"/>
    <w:rsid w:val="008D2F36"/>
    <w:rsid w:val="008D32B5"/>
    <w:rsid w:val="008D3B38"/>
    <w:rsid w:val="008D3BED"/>
    <w:rsid w:val="008D5A8D"/>
    <w:rsid w:val="008D6846"/>
    <w:rsid w:val="008D6B00"/>
    <w:rsid w:val="008D786E"/>
    <w:rsid w:val="008D7ACA"/>
    <w:rsid w:val="008D7C52"/>
    <w:rsid w:val="008E035B"/>
    <w:rsid w:val="008E0B23"/>
    <w:rsid w:val="008E268C"/>
    <w:rsid w:val="008E355C"/>
    <w:rsid w:val="008E3632"/>
    <w:rsid w:val="008E66C4"/>
    <w:rsid w:val="008E761F"/>
    <w:rsid w:val="008F2043"/>
    <w:rsid w:val="008F2090"/>
    <w:rsid w:val="008F3A77"/>
    <w:rsid w:val="008F3B6D"/>
    <w:rsid w:val="008F3C2C"/>
    <w:rsid w:val="008F3EB5"/>
    <w:rsid w:val="008F4061"/>
    <w:rsid w:val="008F4BC7"/>
    <w:rsid w:val="008F638F"/>
    <w:rsid w:val="008F6C3A"/>
    <w:rsid w:val="008F7951"/>
    <w:rsid w:val="00900E47"/>
    <w:rsid w:val="00901E15"/>
    <w:rsid w:val="009024AA"/>
    <w:rsid w:val="00902746"/>
    <w:rsid w:val="0090289F"/>
    <w:rsid w:val="00902F54"/>
    <w:rsid w:val="0090311D"/>
    <w:rsid w:val="009038D8"/>
    <w:rsid w:val="009041D8"/>
    <w:rsid w:val="00905717"/>
    <w:rsid w:val="00905A09"/>
    <w:rsid w:val="00906E6B"/>
    <w:rsid w:val="0090744F"/>
    <w:rsid w:val="0090754F"/>
    <w:rsid w:val="00914B67"/>
    <w:rsid w:val="0091516D"/>
    <w:rsid w:val="00915E0D"/>
    <w:rsid w:val="00917727"/>
    <w:rsid w:val="00917B1D"/>
    <w:rsid w:val="009202E5"/>
    <w:rsid w:val="00920BAB"/>
    <w:rsid w:val="0092115F"/>
    <w:rsid w:val="00923B1A"/>
    <w:rsid w:val="00923DB4"/>
    <w:rsid w:val="0092455A"/>
    <w:rsid w:val="00924C1F"/>
    <w:rsid w:val="00925581"/>
    <w:rsid w:val="00925597"/>
    <w:rsid w:val="00925893"/>
    <w:rsid w:val="009267E9"/>
    <w:rsid w:val="009272B8"/>
    <w:rsid w:val="00927522"/>
    <w:rsid w:val="009279B9"/>
    <w:rsid w:val="00930C73"/>
    <w:rsid w:val="00931079"/>
    <w:rsid w:val="009314BD"/>
    <w:rsid w:val="009317BD"/>
    <w:rsid w:val="00931DED"/>
    <w:rsid w:val="00931F74"/>
    <w:rsid w:val="0093233E"/>
    <w:rsid w:val="0093307F"/>
    <w:rsid w:val="009337AF"/>
    <w:rsid w:val="00933AE7"/>
    <w:rsid w:val="00933DD9"/>
    <w:rsid w:val="009349E5"/>
    <w:rsid w:val="00936D83"/>
    <w:rsid w:val="00937222"/>
    <w:rsid w:val="00940C12"/>
    <w:rsid w:val="00940D8C"/>
    <w:rsid w:val="0094246D"/>
    <w:rsid w:val="009425E8"/>
    <w:rsid w:val="0094271C"/>
    <w:rsid w:val="0094276A"/>
    <w:rsid w:val="00943D58"/>
    <w:rsid w:val="00943F4F"/>
    <w:rsid w:val="009441E9"/>
    <w:rsid w:val="00944AC1"/>
    <w:rsid w:val="009452A2"/>
    <w:rsid w:val="009459C9"/>
    <w:rsid w:val="00945B7B"/>
    <w:rsid w:val="00946E7D"/>
    <w:rsid w:val="009504E3"/>
    <w:rsid w:val="00950A4D"/>
    <w:rsid w:val="009511E9"/>
    <w:rsid w:val="00952363"/>
    <w:rsid w:val="00953225"/>
    <w:rsid w:val="00954229"/>
    <w:rsid w:val="00955B03"/>
    <w:rsid w:val="00955D0B"/>
    <w:rsid w:val="009573DE"/>
    <w:rsid w:val="00957584"/>
    <w:rsid w:val="00957FC9"/>
    <w:rsid w:val="009609D7"/>
    <w:rsid w:val="009616D4"/>
    <w:rsid w:val="009623B6"/>
    <w:rsid w:val="00963516"/>
    <w:rsid w:val="00963898"/>
    <w:rsid w:val="00963BD9"/>
    <w:rsid w:val="009647D0"/>
    <w:rsid w:val="00965967"/>
    <w:rsid w:val="00971984"/>
    <w:rsid w:val="00971ABE"/>
    <w:rsid w:val="0097220C"/>
    <w:rsid w:val="00973370"/>
    <w:rsid w:val="0097384C"/>
    <w:rsid w:val="00974069"/>
    <w:rsid w:val="00975052"/>
    <w:rsid w:val="00975263"/>
    <w:rsid w:val="009752BB"/>
    <w:rsid w:val="00975F7F"/>
    <w:rsid w:val="00976E06"/>
    <w:rsid w:val="009772A7"/>
    <w:rsid w:val="009804EA"/>
    <w:rsid w:val="0098141C"/>
    <w:rsid w:val="00981EE0"/>
    <w:rsid w:val="0098309A"/>
    <w:rsid w:val="00983D32"/>
    <w:rsid w:val="00984F8C"/>
    <w:rsid w:val="0098502B"/>
    <w:rsid w:val="0098516C"/>
    <w:rsid w:val="00985A21"/>
    <w:rsid w:val="00987B81"/>
    <w:rsid w:val="00990458"/>
    <w:rsid w:val="00991595"/>
    <w:rsid w:val="009915DA"/>
    <w:rsid w:val="00991869"/>
    <w:rsid w:val="0099231F"/>
    <w:rsid w:val="00994378"/>
    <w:rsid w:val="009954E0"/>
    <w:rsid w:val="00997F98"/>
    <w:rsid w:val="009A0449"/>
    <w:rsid w:val="009A1D11"/>
    <w:rsid w:val="009A1D2D"/>
    <w:rsid w:val="009A238E"/>
    <w:rsid w:val="009A29A7"/>
    <w:rsid w:val="009A3D80"/>
    <w:rsid w:val="009A4111"/>
    <w:rsid w:val="009A5608"/>
    <w:rsid w:val="009A60D3"/>
    <w:rsid w:val="009A6995"/>
    <w:rsid w:val="009A6D83"/>
    <w:rsid w:val="009A74BD"/>
    <w:rsid w:val="009B1304"/>
    <w:rsid w:val="009B3950"/>
    <w:rsid w:val="009B469C"/>
    <w:rsid w:val="009B53FF"/>
    <w:rsid w:val="009B6A1D"/>
    <w:rsid w:val="009B72C7"/>
    <w:rsid w:val="009B75DE"/>
    <w:rsid w:val="009B761E"/>
    <w:rsid w:val="009B7BA4"/>
    <w:rsid w:val="009B7BD3"/>
    <w:rsid w:val="009C063B"/>
    <w:rsid w:val="009C1B0D"/>
    <w:rsid w:val="009C208D"/>
    <w:rsid w:val="009C267B"/>
    <w:rsid w:val="009C27D6"/>
    <w:rsid w:val="009C28CB"/>
    <w:rsid w:val="009C2AAE"/>
    <w:rsid w:val="009C33CB"/>
    <w:rsid w:val="009C3A27"/>
    <w:rsid w:val="009C4014"/>
    <w:rsid w:val="009C49C4"/>
    <w:rsid w:val="009C4B27"/>
    <w:rsid w:val="009C4B9C"/>
    <w:rsid w:val="009C53FA"/>
    <w:rsid w:val="009C6330"/>
    <w:rsid w:val="009C6554"/>
    <w:rsid w:val="009D07ED"/>
    <w:rsid w:val="009D127E"/>
    <w:rsid w:val="009D175E"/>
    <w:rsid w:val="009D211C"/>
    <w:rsid w:val="009D4EED"/>
    <w:rsid w:val="009D53D9"/>
    <w:rsid w:val="009D6E2A"/>
    <w:rsid w:val="009D7145"/>
    <w:rsid w:val="009D741A"/>
    <w:rsid w:val="009D74BF"/>
    <w:rsid w:val="009E0749"/>
    <w:rsid w:val="009E07C2"/>
    <w:rsid w:val="009E208B"/>
    <w:rsid w:val="009E26A6"/>
    <w:rsid w:val="009E3003"/>
    <w:rsid w:val="009E3129"/>
    <w:rsid w:val="009E3933"/>
    <w:rsid w:val="009E6083"/>
    <w:rsid w:val="009E6240"/>
    <w:rsid w:val="009E74D1"/>
    <w:rsid w:val="009E7C11"/>
    <w:rsid w:val="009E7F9F"/>
    <w:rsid w:val="009F2708"/>
    <w:rsid w:val="009F2EFD"/>
    <w:rsid w:val="009F38E6"/>
    <w:rsid w:val="009F3A52"/>
    <w:rsid w:val="009F41F9"/>
    <w:rsid w:val="009F4AA1"/>
    <w:rsid w:val="009F57C2"/>
    <w:rsid w:val="009F5942"/>
    <w:rsid w:val="00A00071"/>
    <w:rsid w:val="00A032FB"/>
    <w:rsid w:val="00A03770"/>
    <w:rsid w:val="00A037E6"/>
    <w:rsid w:val="00A038E5"/>
    <w:rsid w:val="00A039CA"/>
    <w:rsid w:val="00A058F7"/>
    <w:rsid w:val="00A0738E"/>
    <w:rsid w:val="00A07667"/>
    <w:rsid w:val="00A078E5"/>
    <w:rsid w:val="00A07E63"/>
    <w:rsid w:val="00A07E80"/>
    <w:rsid w:val="00A07F9E"/>
    <w:rsid w:val="00A11F8C"/>
    <w:rsid w:val="00A12DCC"/>
    <w:rsid w:val="00A1300F"/>
    <w:rsid w:val="00A1374A"/>
    <w:rsid w:val="00A13CAA"/>
    <w:rsid w:val="00A13D7C"/>
    <w:rsid w:val="00A14EC8"/>
    <w:rsid w:val="00A15510"/>
    <w:rsid w:val="00A15C82"/>
    <w:rsid w:val="00A1657A"/>
    <w:rsid w:val="00A16CBA"/>
    <w:rsid w:val="00A17AAF"/>
    <w:rsid w:val="00A2008B"/>
    <w:rsid w:val="00A20A13"/>
    <w:rsid w:val="00A22298"/>
    <w:rsid w:val="00A226C5"/>
    <w:rsid w:val="00A26975"/>
    <w:rsid w:val="00A26F15"/>
    <w:rsid w:val="00A26F88"/>
    <w:rsid w:val="00A30081"/>
    <w:rsid w:val="00A32EB1"/>
    <w:rsid w:val="00A32F62"/>
    <w:rsid w:val="00A33051"/>
    <w:rsid w:val="00A33D2F"/>
    <w:rsid w:val="00A3408D"/>
    <w:rsid w:val="00A353CC"/>
    <w:rsid w:val="00A368FF"/>
    <w:rsid w:val="00A36B96"/>
    <w:rsid w:val="00A400E4"/>
    <w:rsid w:val="00A402C2"/>
    <w:rsid w:val="00A40447"/>
    <w:rsid w:val="00A40F35"/>
    <w:rsid w:val="00A4100C"/>
    <w:rsid w:val="00A423FA"/>
    <w:rsid w:val="00A42CA4"/>
    <w:rsid w:val="00A43855"/>
    <w:rsid w:val="00A43D82"/>
    <w:rsid w:val="00A4433B"/>
    <w:rsid w:val="00A44767"/>
    <w:rsid w:val="00A45EE2"/>
    <w:rsid w:val="00A4626A"/>
    <w:rsid w:val="00A46679"/>
    <w:rsid w:val="00A46A25"/>
    <w:rsid w:val="00A46A36"/>
    <w:rsid w:val="00A4780F"/>
    <w:rsid w:val="00A50C4C"/>
    <w:rsid w:val="00A50DE7"/>
    <w:rsid w:val="00A545F4"/>
    <w:rsid w:val="00A546B7"/>
    <w:rsid w:val="00A55CC4"/>
    <w:rsid w:val="00A56C36"/>
    <w:rsid w:val="00A572D1"/>
    <w:rsid w:val="00A5772E"/>
    <w:rsid w:val="00A601F7"/>
    <w:rsid w:val="00A612C8"/>
    <w:rsid w:val="00A620B9"/>
    <w:rsid w:val="00A6213D"/>
    <w:rsid w:val="00A62540"/>
    <w:rsid w:val="00A63340"/>
    <w:rsid w:val="00A63E27"/>
    <w:rsid w:val="00A64211"/>
    <w:rsid w:val="00A6617A"/>
    <w:rsid w:val="00A66402"/>
    <w:rsid w:val="00A665E7"/>
    <w:rsid w:val="00A70097"/>
    <w:rsid w:val="00A71E2A"/>
    <w:rsid w:val="00A72176"/>
    <w:rsid w:val="00A725D5"/>
    <w:rsid w:val="00A729BE"/>
    <w:rsid w:val="00A743AC"/>
    <w:rsid w:val="00A747A2"/>
    <w:rsid w:val="00A75618"/>
    <w:rsid w:val="00A75BC2"/>
    <w:rsid w:val="00A76019"/>
    <w:rsid w:val="00A768AC"/>
    <w:rsid w:val="00A77A38"/>
    <w:rsid w:val="00A77B98"/>
    <w:rsid w:val="00A80588"/>
    <w:rsid w:val="00A80B26"/>
    <w:rsid w:val="00A83086"/>
    <w:rsid w:val="00A8341D"/>
    <w:rsid w:val="00A83F2F"/>
    <w:rsid w:val="00A8423C"/>
    <w:rsid w:val="00A84730"/>
    <w:rsid w:val="00A859E4"/>
    <w:rsid w:val="00A8685B"/>
    <w:rsid w:val="00A87C0C"/>
    <w:rsid w:val="00A9027F"/>
    <w:rsid w:val="00A9095B"/>
    <w:rsid w:val="00A910AD"/>
    <w:rsid w:val="00A92667"/>
    <w:rsid w:val="00A92740"/>
    <w:rsid w:val="00A92E69"/>
    <w:rsid w:val="00A935B1"/>
    <w:rsid w:val="00A939EE"/>
    <w:rsid w:val="00A95141"/>
    <w:rsid w:val="00A95305"/>
    <w:rsid w:val="00A9585A"/>
    <w:rsid w:val="00A96A42"/>
    <w:rsid w:val="00A96C57"/>
    <w:rsid w:val="00A96EDC"/>
    <w:rsid w:val="00AA07AB"/>
    <w:rsid w:val="00AA0D63"/>
    <w:rsid w:val="00AA0EC9"/>
    <w:rsid w:val="00AA1963"/>
    <w:rsid w:val="00AA19F2"/>
    <w:rsid w:val="00AA21F6"/>
    <w:rsid w:val="00AA2BAC"/>
    <w:rsid w:val="00AA2C57"/>
    <w:rsid w:val="00AA44C0"/>
    <w:rsid w:val="00AA4D27"/>
    <w:rsid w:val="00AA549F"/>
    <w:rsid w:val="00AA5E62"/>
    <w:rsid w:val="00AA60E3"/>
    <w:rsid w:val="00AA6A42"/>
    <w:rsid w:val="00AA7A8B"/>
    <w:rsid w:val="00AB063B"/>
    <w:rsid w:val="00AB0971"/>
    <w:rsid w:val="00AB129F"/>
    <w:rsid w:val="00AB22D4"/>
    <w:rsid w:val="00AB3A8E"/>
    <w:rsid w:val="00AB3BB6"/>
    <w:rsid w:val="00AB42D6"/>
    <w:rsid w:val="00AB4C87"/>
    <w:rsid w:val="00AB5158"/>
    <w:rsid w:val="00AB6076"/>
    <w:rsid w:val="00AB672B"/>
    <w:rsid w:val="00AB75DF"/>
    <w:rsid w:val="00AB7CED"/>
    <w:rsid w:val="00AB7F07"/>
    <w:rsid w:val="00AC0132"/>
    <w:rsid w:val="00AC03EB"/>
    <w:rsid w:val="00AC08C5"/>
    <w:rsid w:val="00AC0BFF"/>
    <w:rsid w:val="00AC3A74"/>
    <w:rsid w:val="00AC3B0E"/>
    <w:rsid w:val="00AC5309"/>
    <w:rsid w:val="00AC6B7B"/>
    <w:rsid w:val="00AC6E55"/>
    <w:rsid w:val="00AD0D21"/>
    <w:rsid w:val="00AD0DEB"/>
    <w:rsid w:val="00AD0E9C"/>
    <w:rsid w:val="00AD19D8"/>
    <w:rsid w:val="00AD1EB1"/>
    <w:rsid w:val="00AD1FC1"/>
    <w:rsid w:val="00AD29F8"/>
    <w:rsid w:val="00AD2AC0"/>
    <w:rsid w:val="00AD2FCC"/>
    <w:rsid w:val="00AD3672"/>
    <w:rsid w:val="00AD3674"/>
    <w:rsid w:val="00AD4909"/>
    <w:rsid w:val="00AD49AA"/>
    <w:rsid w:val="00AD6679"/>
    <w:rsid w:val="00AD702D"/>
    <w:rsid w:val="00AD70DD"/>
    <w:rsid w:val="00AD7963"/>
    <w:rsid w:val="00AD7FB2"/>
    <w:rsid w:val="00AD7FDA"/>
    <w:rsid w:val="00AE4441"/>
    <w:rsid w:val="00AE4975"/>
    <w:rsid w:val="00AE5637"/>
    <w:rsid w:val="00AE67B9"/>
    <w:rsid w:val="00AE7C93"/>
    <w:rsid w:val="00AE7FC0"/>
    <w:rsid w:val="00AF07AD"/>
    <w:rsid w:val="00AF1370"/>
    <w:rsid w:val="00AF157A"/>
    <w:rsid w:val="00AF2262"/>
    <w:rsid w:val="00AF307A"/>
    <w:rsid w:val="00AF378F"/>
    <w:rsid w:val="00AF4F2F"/>
    <w:rsid w:val="00AF51DE"/>
    <w:rsid w:val="00AF639E"/>
    <w:rsid w:val="00AF64B6"/>
    <w:rsid w:val="00AF6FC0"/>
    <w:rsid w:val="00AF757A"/>
    <w:rsid w:val="00AF7F65"/>
    <w:rsid w:val="00B0005B"/>
    <w:rsid w:val="00B0025E"/>
    <w:rsid w:val="00B016AC"/>
    <w:rsid w:val="00B02779"/>
    <w:rsid w:val="00B03780"/>
    <w:rsid w:val="00B04275"/>
    <w:rsid w:val="00B04B6D"/>
    <w:rsid w:val="00B0576D"/>
    <w:rsid w:val="00B05E7E"/>
    <w:rsid w:val="00B06CC1"/>
    <w:rsid w:val="00B120A9"/>
    <w:rsid w:val="00B127D6"/>
    <w:rsid w:val="00B12E0A"/>
    <w:rsid w:val="00B13177"/>
    <w:rsid w:val="00B132DB"/>
    <w:rsid w:val="00B13E47"/>
    <w:rsid w:val="00B147D1"/>
    <w:rsid w:val="00B14EF8"/>
    <w:rsid w:val="00B15096"/>
    <w:rsid w:val="00B15748"/>
    <w:rsid w:val="00B158DD"/>
    <w:rsid w:val="00B15B46"/>
    <w:rsid w:val="00B1630F"/>
    <w:rsid w:val="00B16436"/>
    <w:rsid w:val="00B16AF8"/>
    <w:rsid w:val="00B206EE"/>
    <w:rsid w:val="00B210B7"/>
    <w:rsid w:val="00B21411"/>
    <w:rsid w:val="00B21C44"/>
    <w:rsid w:val="00B223DC"/>
    <w:rsid w:val="00B230E5"/>
    <w:rsid w:val="00B26651"/>
    <w:rsid w:val="00B26DC4"/>
    <w:rsid w:val="00B30A7A"/>
    <w:rsid w:val="00B30F7B"/>
    <w:rsid w:val="00B31164"/>
    <w:rsid w:val="00B31406"/>
    <w:rsid w:val="00B317E9"/>
    <w:rsid w:val="00B3345D"/>
    <w:rsid w:val="00B33B1D"/>
    <w:rsid w:val="00B341FA"/>
    <w:rsid w:val="00B343BF"/>
    <w:rsid w:val="00B3511C"/>
    <w:rsid w:val="00B3587B"/>
    <w:rsid w:val="00B36C8A"/>
    <w:rsid w:val="00B37DE4"/>
    <w:rsid w:val="00B4156E"/>
    <w:rsid w:val="00B41BAE"/>
    <w:rsid w:val="00B4386C"/>
    <w:rsid w:val="00B439EF"/>
    <w:rsid w:val="00B43E13"/>
    <w:rsid w:val="00B459B4"/>
    <w:rsid w:val="00B45D5C"/>
    <w:rsid w:val="00B4697C"/>
    <w:rsid w:val="00B46EC7"/>
    <w:rsid w:val="00B46F0B"/>
    <w:rsid w:val="00B50289"/>
    <w:rsid w:val="00B50FC5"/>
    <w:rsid w:val="00B511C3"/>
    <w:rsid w:val="00B53502"/>
    <w:rsid w:val="00B5385F"/>
    <w:rsid w:val="00B561D3"/>
    <w:rsid w:val="00B5633F"/>
    <w:rsid w:val="00B5698A"/>
    <w:rsid w:val="00B56C95"/>
    <w:rsid w:val="00B5793D"/>
    <w:rsid w:val="00B60570"/>
    <w:rsid w:val="00B60A7B"/>
    <w:rsid w:val="00B61D03"/>
    <w:rsid w:val="00B63402"/>
    <w:rsid w:val="00B63694"/>
    <w:rsid w:val="00B648F2"/>
    <w:rsid w:val="00B64D13"/>
    <w:rsid w:val="00B65A10"/>
    <w:rsid w:val="00B666DE"/>
    <w:rsid w:val="00B668E4"/>
    <w:rsid w:val="00B67BA1"/>
    <w:rsid w:val="00B67C44"/>
    <w:rsid w:val="00B70330"/>
    <w:rsid w:val="00B70576"/>
    <w:rsid w:val="00B70731"/>
    <w:rsid w:val="00B7130D"/>
    <w:rsid w:val="00B71B4E"/>
    <w:rsid w:val="00B71BA8"/>
    <w:rsid w:val="00B72BFB"/>
    <w:rsid w:val="00B734CC"/>
    <w:rsid w:val="00B73A3E"/>
    <w:rsid w:val="00B743ED"/>
    <w:rsid w:val="00B74AA1"/>
    <w:rsid w:val="00B752C7"/>
    <w:rsid w:val="00B76367"/>
    <w:rsid w:val="00B77BEF"/>
    <w:rsid w:val="00B80FD1"/>
    <w:rsid w:val="00B81715"/>
    <w:rsid w:val="00B81A17"/>
    <w:rsid w:val="00B81B15"/>
    <w:rsid w:val="00B83C19"/>
    <w:rsid w:val="00B84105"/>
    <w:rsid w:val="00B85046"/>
    <w:rsid w:val="00B86ECC"/>
    <w:rsid w:val="00B86EE1"/>
    <w:rsid w:val="00B86F86"/>
    <w:rsid w:val="00B87133"/>
    <w:rsid w:val="00B876A5"/>
    <w:rsid w:val="00B87867"/>
    <w:rsid w:val="00B87C6F"/>
    <w:rsid w:val="00B9019B"/>
    <w:rsid w:val="00B90FD6"/>
    <w:rsid w:val="00B92503"/>
    <w:rsid w:val="00B92D9F"/>
    <w:rsid w:val="00B92EA8"/>
    <w:rsid w:val="00B93208"/>
    <w:rsid w:val="00B94316"/>
    <w:rsid w:val="00B94A5C"/>
    <w:rsid w:val="00B95A36"/>
    <w:rsid w:val="00B96042"/>
    <w:rsid w:val="00B963FF"/>
    <w:rsid w:val="00B96A2C"/>
    <w:rsid w:val="00B97609"/>
    <w:rsid w:val="00B9787B"/>
    <w:rsid w:val="00BA05C9"/>
    <w:rsid w:val="00BA0BAE"/>
    <w:rsid w:val="00BA0CB3"/>
    <w:rsid w:val="00BA11AB"/>
    <w:rsid w:val="00BA3239"/>
    <w:rsid w:val="00BA3993"/>
    <w:rsid w:val="00BA3AA2"/>
    <w:rsid w:val="00BA419D"/>
    <w:rsid w:val="00BA4587"/>
    <w:rsid w:val="00BA45A8"/>
    <w:rsid w:val="00BA4986"/>
    <w:rsid w:val="00BA50A3"/>
    <w:rsid w:val="00BA5217"/>
    <w:rsid w:val="00BA5529"/>
    <w:rsid w:val="00BA68D6"/>
    <w:rsid w:val="00BA7635"/>
    <w:rsid w:val="00BA7D24"/>
    <w:rsid w:val="00BB0E50"/>
    <w:rsid w:val="00BB20E6"/>
    <w:rsid w:val="00BB2A3D"/>
    <w:rsid w:val="00BB2A6F"/>
    <w:rsid w:val="00BB36B1"/>
    <w:rsid w:val="00BB47ED"/>
    <w:rsid w:val="00BB5221"/>
    <w:rsid w:val="00BB52E9"/>
    <w:rsid w:val="00BB56A9"/>
    <w:rsid w:val="00BB7014"/>
    <w:rsid w:val="00BB77E8"/>
    <w:rsid w:val="00BB7C0A"/>
    <w:rsid w:val="00BC004B"/>
    <w:rsid w:val="00BC037E"/>
    <w:rsid w:val="00BC27EC"/>
    <w:rsid w:val="00BC30E5"/>
    <w:rsid w:val="00BC514B"/>
    <w:rsid w:val="00BC5537"/>
    <w:rsid w:val="00BC55DF"/>
    <w:rsid w:val="00BC5721"/>
    <w:rsid w:val="00BC5A31"/>
    <w:rsid w:val="00BC6BCC"/>
    <w:rsid w:val="00BC72C8"/>
    <w:rsid w:val="00BC7ADE"/>
    <w:rsid w:val="00BD0980"/>
    <w:rsid w:val="00BD150A"/>
    <w:rsid w:val="00BD15D2"/>
    <w:rsid w:val="00BD1BC9"/>
    <w:rsid w:val="00BD1F5A"/>
    <w:rsid w:val="00BD2550"/>
    <w:rsid w:val="00BD28F0"/>
    <w:rsid w:val="00BD2BA6"/>
    <w:rsid w:val="00BD2EBB"/>
    <w:rsid w:val="00BD336F"/>
    <w:rsid w:val="00BD3945"/>
    <w:rsid w:val="00BD39F4"/>
    <w:rsid w:val="00BD3EF1"/>
    <w:rsid w:val="00BD45EB"/>
    <w:rsid w:val="00BD49DD"/>
    <w:rsid w:val="00BD7A06"/>
    <w:rsid w:val="00BE0107"/>
    <w:rsid w:val="00BE0445"/>
    <w:rsid w:val="00BE069C"/>
    <w:rsid w:val="00BE0809"/>
    <w:rsid w:val="00BE2AD3"/>
    <w:rsid w:val="00BE3846"/>
    <w:rsid w:val="00BE4776"/>
    <w:rsid w:val="00BE6227"/>
    <w:rsid w:val="00BE66B5"/>
    <w:rsid w:val="00BE7477"/>
    <w:rsid w:val="00BE7590"/>
    <w:rsid w:val="00BF0BF5"/>
    <w:rsid w:val="00BF1A38"/>
    <w:rsid w:val="00BF1C5F"/>
    <w:rsid w:val="00BF33F2"/>
    <w:rsid w:val="00BF3890"/>
    <w:rsid w:val="00BF4AD7"/>
    <w:rsid w:val="00BF536A"/>
    <w:rsid w:val="00BF6CFC"/>
    <w:rsid w:val="00BF72A7"/>
    <w:rsid w:val="00C0023A"/>
    <w:rsid w:val="00C01044"/>
    <w:rsid w:val="00C012C1"/>
    <w:rsid w:val="00C015CC"/>
    <w:rsid w:val="00C01A6C"/>
    <w:rsid w:val="00C01AA8"/>
    <w:rsid w:val="00C0249A"/>
    <w:rsid w:val="00C024E3"/>
    <w:rsid w:val="00C02623"/>
    <w:rsid w:val="00C0439D"/>
    <w:rsid w:val="00C06D8C"/>
    <w:rsid w:val="00C07B55"/>
    <w:rsid w:val="00C11304"/>
    <w:rsid w:val="00C11557"/>
    <w:rsid w:val="00C115DF"/>
    <w:rsid w:val="00C126CD"/>
    <w:rsid w:val="00C14201"/>
    <w:rsid w:val="00C14C70"/>
    <w:rsid w:val="00C14FD8"/>
    <w:rsid w:val="00C15089"/>
    <w:rsid w:val="00C154DB"/>
    <w:rsid w:val="00C15BAE"/>
    <w:rsid w:val="00C169EE"/>
    <w:rsid w:val="00C17188"/>
    <w:rsid w:val="00C1784A"/>
    <w:rsid w:val="00C200A3"/>
    <w:rsid w:val="00C20AE1"/>
    <w:rsid w:val="00C213CB"/>
    <w:rsid w:val="00C2172F"/>
    <w:rsid w:val="00C224A7"/>
    <w:rsid w:val="00C2273A"/>
    <w:rsid w:val="00C23A50"/>
    <w:rsid w:val="00C23B40"/>
    <w:rsid w:val="00C23B82"/>
    <w:rsid w:val="00C25007"/>
    <w:rsid w:val="00C26E95"/>
    <w:rsid w:val="00C26EA8"/>
    <w:rsid w:val="00C3002D"/>
    <w:rsid w:val="00C30535"/>
    <w:rsid w:val="00C30B5D"/>
    <w:rsid w:val="00C31BD9"/>
    <w:rsid w:val="00C32AEC"/>
    <w:rsid w:val="00C34D39"/>
    <w:rsid w:val="00C366EB"/>
    <w:rsid w:val="00C378A3"/>
    <w:rsid w:val="00C4042F"/>
    <w:rsid w:val="00C405AC"/>
    <w:rsid w:val="00C40AB6"/>
    <w:rsid w:val="00C40BA5"/>
    <w:rsid w:val="00C40C62"/>
    <w:rsid w:val="00C4117D"/>
    <w:rsid w:val="00C4133C"/>
    <w:rsid w:val="00C42667"/>
    <w:rsid w:val="00C42CB2"/>
    <w:rsid w:val="00C43EA0"/>
    <w:rsid w:val="00C43F87"/>
    <w:rsid w:val="00C4468C"/>
    <w:rsid w:val="00C45A18"/>
    <w:rsid w:val="00C45FA4"/>
    <w:rsid w:val="00C46528"/>
    <w:rsid w:val="00C466E8"/>
    <w:rsid w:val="00C46EB2"/>
    <w:rsid w:val="00C47AE1"/>
    <w:rsid w:val="00C51139"/>
    <w:rsid w:val="00C514A2"/>
    <w:rsid w:val="00C51F57"/>
    <w:rsid w:val="00C520F8"/>
    <w:rsid w:val="00C527BE"/>
    <w:rsid w:val="00C530D0"/>
    <w:rsid w:val="00C536B0"/>
    <w:rsid w:val="00C54371"/>
    <w:rsid w:val="00C54382"/>
    <w:rsid w:val="00C54452"/>
    <w:rsid w:val="00C54E6C"/>
    <w:rsid w:val="00C5588A"/>
    <w:rsid w:val="00C55A39"/>
    <w:rsid w:val="00C55AFC"/>
    <w:rsid w:val="00C566DC"/>
    <w:rsid w:val="00C573D3"/>
    <w:rsid w:val="00C575F0"/>
    <w:rsid w:val="00C60268"/>
    <w:rsid w:val="00C60744"/>
    <w:rsid w:val="00C619DF"/>
    <w:rsid w:val="00C61D3B"/>
    <w:rsid w:val="00C6274E"/>
    <w:rsid w:val="00C62F78"/>
    <w:rsid w:val="00C64FB5"/>
    <w:rsid w:val="00C67EF1"/>
    <w:rsid w:val="00C7070C"/>
    <w:rsid w:val="00C717BA"/>
    <w:rsid w:val="00C7271F"/>
    <w:rsid w:val="00C727F7"/>
    <w:rsid w:val="00C73A94"/>
    <w:rsid w:val="00C74880"/>
    <w:rsid w:val="00C74D3D"/>
    <w:rsid w:val="00C75F75"/>
    <w:rsid w:val="00C7651C"/>
    <w:rsid w:val="00C76D02"/>
    <w:rsid w:val="00C76D3C"/>
    <w:rsid w:val="00C777DE"/>
    <w:rsid w:val="00C80A26"/>
    <w:rsid w:val="00C822F8"/>
    <w:rsid w:val="00C82398"/>
    <w:rsid w:val="00C823F6"/>
    <w:rsid w:val="00C82854"/>
    <w:rsid w:val="00C82CED"/>
    <w:rsid w:val="00C83090"/>
    <w:rsid w:val="00C84109"/>
    <w:rsid w:val="00C8475F"/>
    <w:rsid w:val="00C85834"/>
    <w:rsid w:val="00C87C8C"/>
    <w:rsid w:val="00C9049F"/>
    <w:rsid w:val="00C90951"/>
    <w:rsid w:val="00C91743"/>
    <w:rsid w:val="00C94CBE"/>
    <w:rsid w:val="00C95C49"/>
    <w:rsid w:val="00C970E9"/>
    <w:rsid w:val="00C97207"/>
    <w:rsid w:val="00C9747B"/>
    <w:rsid w:val="00C97F03"/>
    <w:rsid w:val="00CA051C"/>
    <w:rsid w:val="00CA1C98"/>
    <w:rsid w:val="00CA2345"/>
    <w:rsid w:val="00CA2A69"/>
    <w:rsid w:val="00CA396D"/>
    <w:rsid w:val="00CA39CE"/>
    <w:rsid w:val="00CA3D5C"/>
    <w:rsid w:val="00CA4405"/>
    <w:rsid w:val="00CB051B"/>
    <w:rsid w:val="00CB09C7"/>
    <w:rsid w:val="00CB1B79"/>
    <w:rsid w:val="00CB3515"/>
    <w:rsid w:val="00CB360F"/>
    <w:rsid w:val="00CB4999"/>
    <w:rsid w:val="00CB564B"/>
    <w:rsid w:val="00CB5BFF"/>
    <w:rsid w:val="00CB6186"/>
    <w:rsid w:val="00CB73B5"/>
    <w:rsid w:val="00CB7A95"/>
    <w:rsid w:val="00CC0010"/>
    <w:rsid w:val="00CC0A70"/>
    <w:rsid w:val="00CC0B1A"/>
    <w:rsid w:val="00CC1BA3"/>
    <w:rsid w:val="00CC250A"/>
    <w:rsid w:val="00CC2E1E"/>
    <w:rsid w:val="00CC363E"/>
    <w:rsid w:val="00CC38CD"/>
    <w:rsid w:val="00CC3AFC"/>
    <w:rsid w:val="00CC4147"/>
    <w:rsid w:val="00CC50AB"/>
    <w:rsid w:val="00CC54F3"/>
    <w:rsid w:val="00CC5DFC"/>
    <w:rsid w:val="00CC661A"/>
    <w:rsid w:val="00CC66CE"/>
    <w:rsid w:val="00CC6902"/>
    <w:rsid w:val="00CC6CD1"/>
    <w:rsid w:val="00CD14EE"/>
    <w:rsid w:val="00CD178A"/>
    <w:rsid w:val="00CD279B"/>
    <w:rsid w:val="00CD4F4F"/>
    <w:rsid w:val="00CD57F4"/>
    <w:rsid w:val="00CD7829"/>
    <w:rsid w:val="00CE0266"/>
    <w:rsid w:val="00CE0963"/>
    <w:rsid w:val="00CE15D0"/>
    <w:rsid w:val="00CE3671"/>
    <w:rsid w:val="00CE3D1F"/>
    <w:rsid w:val="00CE4342"/>
    <w:rsid w:val="00CE611F"/>
    <w:rsid w:val="00CE66A7"/>
    <w:rsid w:val="00CE6A79"/>
    <w:rsid w:val="00CE6D17"/>
    <w:rsid w:val="00CE74F2"/>
    <w:rsid w:val="00CF0387"/>
    <w:rsid w:val="00CF11E4"/>
    <w:rsid w:val="00CF25FC"/>
    <w:rsid w:val="00CF311F"/>
    <w:rsid w:val="00CF35FD"/>
    <w:rsid w:val="00CF3792"/>
    <w:rsid w:val="00CF3E53"/>
    <w:rsid w:val="00CF6336"/>
    <w:rsid w:val="00CF639E"/>
    <w:rsid w:val="00CF6A06"/>
    <w:rsid w:val="00CF6BA4"/>
    <w:rsid w:val="00CF7012"/>
    <w:rsid w:val="00D01E34"/>
    <w:rsid w:val="00D022B9"/>
    <w:rsid w:val="00D0262F"/>
    <w:rsid w:val="00D0403B"/>
    <w:rsid w:val="00D04510"/>
    <w:rsid w:val="00D04AB1"/>
    <w:rsid w:val="00D06541"/>
    <w:rsid w:val="00D0669D"/>
    <w:rsid w:val="00D078D4"/>
    <w:rsid w:val="00D07C31"/>
    <w:rsid w:val="00D11469"/>
    <w:rsid w:val="00D11EC0"/>
    <w:rsid w:val="00D12F38"/>
    <w:rsid w:val="00D12F9E"/>
    <w:rsid w:val="00D13243"/>
    <w:rsid w:val="00D13A50"/>
    <w:rsid w:val="00D14CE1"/>
    <w:rsid w:val="00D15F7B"/>
    <w:rsid w:val="00D163A4"/>
    <w:rsid w:val="00D20FF1"/>
    <w:rsid w:val="00D22278"/>
    <w:rsid w:val="00D222CC"/>
    <w:rsid w:val="00D22F15"/>
    <w:rsid w:val="00D2335D"/>
    <w:rsid w:val="00D25CAB"/>
    <w:rsid w:val="00D25CEA"/>
    <w:rsid w:val="00D27002"/>
    <w:rsid w:val="00D270A2"/>
    <w:rsid w:val="00D27E04"/>
    <w:rsid w:val="00D30FB5"/>
    <w:rsid w:val="00D31189"/>
    <w:rsid w:val="00D320ED"/>
    <w:rsid w:val="00D33067"/>
    <w:rsid w:val="00D3543E"/>
    <w:rsid w:val="00D40272"/>
    <w:rsid w:val="00D407ED"/>
    <w:rsid w:val="00D40D0C"/>
    <w:rsid w:val="00D414CC"/>
    <w:rsid w:val="00D418C1"/>
    <w:rsid w:val="00D43878"/>
    <w:rsid w:val="00D45BB8"/>
    <w:rsid w:val="00D45FE2"/>
    <w:rsid w:val="00D46C24"/>
    <w:rsid w:val="00D47301"/>
    <w:rsid w:val="00D4750D"/>
    <w:rsid w:val="00D5030B"/>
    <w:rsid w:val="00D50BB1"/>
    <w:rsid w:val="00D51F96"/>
    <w:rsid w:val="00D52D7D"/>
    <w:rsid w:val="00D53775"/>
    <w:rsid w:val="00D53ED0"/>
    <w:rsid w:val="00D54352"/>
    <w:rsid w:val="00D55F9F"/>
    <w:rsid w:val="00D5619C"/>
    <w:rsid w:val="00D56D2C"/>
    <w:rsid w:val="00D56EE1"/>
    <w:rsid w:val="00D60A05"/>
    <w:rsid w:val="00D60E6B"/>
    <w:rsid w:val="00D61B95"/>
    <w:rsid w:val="00D61D40"/>
    <w:rsid w:val="00D61FF8"/>
    <w:rsid w:val="00D62A8F"/>
    <w:rsid w:val="00D637D7"/>
    <w:rsid w:val="00D63D7A"/>
    <w:rsid w:val="00D63F99"/>
    <w:rsid w:val="00D64864"/>
    <w:rsid w:val="00D64894"/>
    <w:rsid w:val="00D64A51"/>
    <w:rsid w:val="00D653DB"/>
    <w:rsid w:val="00D65FDD"/>
    <w:rsid w:val="00D66542"/>
    <w:rsid w:val="00D66D09"/>
    <w:rsid w:val="00D66F75"/>
    <w:rsid w:val="00D70940"/>
    <w:rsid w:val="00D712D8"/>
    <w:rsid w:val="00D71D91"/>
    <w:rsid w:val="00D73863"/>
    <w:rsid w:val="00D73CC3"/>
    <w:rsid w:val="00D74235"/>
    <w:rsid w:val="00D7423A"/>
    <w:rsid w:val="00D746B0"/>
    <w:rsid w:val="00D7481B"/>
    <w:rsid w:val="00D74942"/>
    <w:rsid w:val="00D7535E"/>
    <w:rsid w:val="00D7760D"/>
    <w:rsid w:val="00D8087F"/>
    <w:rsid w:val="00D80A4A"/>
    <w:rsid w:val="00D8343B"/>
    <w:rsid w:val="00D8380A"/>
    <w:rsid w:val="00D8425C"/>
    <w:rsid w:val="00D84CC1"/>
    <w:rsid w:val="00D84E87"/>
    <w:rsid w:val="00D84FC5"/>
    <w:rsid w:val="00D85604"/>
    <w:rsid w:val="00D85608"/>
    <w:rsid w:val="00D857AE"/>
    <w:rsid w:val="00D8730C"/>
    <w:rsid w:val="00D87F1E"/>
    <w:rsid w:val="00D903FD"/>
    <w:rsid w:val="00D9047C"/>
    <w:rsid w:val="00D90F1B"/>
    <w:rsid w:val="00D91423"/>
    <w:rsid w:val="00D92DA8"/>
    <w:rsid w:val="00D9461B"/>
    <w:rsid w:val="00D95287"/>
    <w:rsid w:val="00D96BE7"/>
    <w:rsid w:val="00D97432"/>
    <w:rsid w:val="00D97E8A"/>
    <w:rsid w:val="00DA086E"/>
    <w:rsid w:val="00DA09C8"/>
    <w:rsid w:val="00DA0C94"/>
    <w:rsid w:val="00DA1273"/>
    <w:rsid w:val="00DA2099"/>
    <w:rsid w:val="00DA3308"/>
    <w:rsid w:val="00DA3CEF"/>
    <w:rsid w:val="00DA4A46"/>
    <w:rsid w:val="00DA50F8"/>
    <w:rsid w:val="00DA5797"/>
    <w:rsid w:val="00DA6425"/>
    <w:rsid w:val="00DA6DB7"/>
    <w:rsid w:val="00DA752E"/>
    <w:rsid w:val="00DA7B99"/>
    <w:rsid w:val="00DB016C"/>
    <w:rsid w:val="00DB1E77"/>
    <w:rsid w:val="00DB33D1"/>
    <w:rsid w:val="00DB36E8"/>
    <w:rsid w:val="00DB3D31"/>
    <w:rsid w:val="00DB4020"/>
    <w:rsid w:val="00DB46FC"/>
    <w:rsid w:val="00DB489A"/>
    <w:rsid w:val="00DB5386"/>
    <w:rsid w:val="00DB5783"/>
    <w:rsid w:val="00DB62A7"/>
    <w:rsid w:val="00DC0477"/>
    <w:rsid w:val="00DC0E08"/>
    <w:rsid w:val="00DC1890"/>
    <w:rsid w:val="00DC1B08"/>
    <w:rsid w:val="00DC1BD4"/>
    <w:rsid w:val="00DC20C4"/>
    <w:rsid w:val="00DC256C"/>
    <w:rsid w:val="00DC2DD2"/>
    <w:rsid w:val="00DC3C08"/>
    <w:rsid w:val="00DC4C1C"/>
    <w:rsid w:val="00DC5D53"/>
    <w:rsid w:val="00DC6FBA"/>
    <w:rsid w:val="00DC77D3"/>
    <w:rsid w:val="00DD0087"/>
    <w:rsid w:val="00DD0A63"/>
    <w:rsid w:val="00DD134F"/>
    <w:rsid w:val="00DD1624"/>
    <w:rsid w:val="00DD1EB3"/>
    <w:rsid w:val="00DD482A"/>
    <w:rsid w:val="00DD5B72"/>
    <w:rsid w:val="00DD5FE3"/>
    <w:rsid w:val="00DE10EC"/>
    <w:rsid w:val="00DE189C"/>
    <w:rsid w:val="00DE1A0A"/>
    <w:rsid w:val="00DE1B20"/>
    <w:rsid w:val="00DE2C44"/>
    <w:rsid w:val="00DE3EAE"/>
    <w:rsid w:val="00DE52D3"/>
    <w:rsid w:val="00DE62F7"/>
    <w:rsid w:val="00DE6CB3"/>
    <w:rsid w:val="00DE6D61"/>
    <w:rsid w:val="00DE7EDD"/>
    <w:rsid w:val="00DF0BF1"/>
    <w:rsid w:val="00DF2159"/>
    <w:rsid w:val="00DF3315"/>
    <w:rsid w:val="00DF374C"/>
    <w:rsid w:val="00DF42A7"/>
    <w:rsid w:val="00DF5767"/>
    <w:rsid w:val="00DF582C"/>
    <w:rsid w:val="00E0058F"/>
    <w:rsid w:val="00E0177C"/>
    <w:rsid w:val="00E01A23"/>
    <w:rsid w:val="00E03696"/>
    <w:rsid w:val="00E036AA"/>
    <w:rsid w:val="00E043B3"/>
    <w:rsid w:val="00E04A84"/>
    <w:rsid w:val="00E05B3F"/>
    <w:rsid w:val="00E05FB8"/>
    <w:rsid w:val="00E06A60"/>
    <w:rsid w:val="00E07406"/>
    <w:rsid w:val="00E10309"/>
    <w:rsid w:val="00E10F23"/>
    <w:rsid w:val="00E11564"/>
    <w:rsid w:val="00E115C4"/>
    <w:rsid w:val="00E12335"/>
    <w:rsid w:val="00E12BC8"/>
    <w:rsid w:val="00E13231"/>
    <w:rsid w:val="00E155AF"/>
    <w:rsid w:val="00E15FEE"/>
    <w:rsid w:val="00E16337"/>
    <w:rsid w:val="00E16CFE"/>
    <w:rsid w:val="00E20DBA"/>
    <w:rsid w:val="00E20F41"/>
    <w:rsid w:val="00E2147E"/>
    <w:rsid w:val="00E21B2F"/>
    <w:rsid w:val="00E21C0F"/>
    <w:rsid w:val="00E2225E"/>
    <w:rsid w:val="00E225B9"/>
    <w:rsid w:val="00E25C00"/>
    <w:rsid w:val="00E2627A"/>
    <w:rsid w:val="00E26764"/>
    <w:rsid w:val="00E26BBD"/>
    <w:rsid w:val="00E27499"/>
    <w:rsid w:val="00E27827"/>
    <w:rsid w:val="00E27ADD"/>
    <w:rsid w:val="00E27E1D"/>
    <w:rsid w:val="00E30199"/>
    <w:rsid w:val="00E31EB3"/>
    <w:rsid w:val="00E31F36"/>
    <w:rsid w:val="00E32485"/>
    <w:rsid w:val="00E33443"/>
    <w:rsid w:val="00E34879"/>
    <w:rsid w:val="00E3496F"/>
    <w:rsid w:val="00E3645D"/>
    <w:rsid w:val="00E36659"/>
    <w:rsid w:val="00E379C1"/>
    <w:rsid w:val="00E40828"/>
    <w:rsid w:val="00E40DED"/>
    <w:rsid w:val="00E41140"/>
    <w:rsid w:val="00E42178"/>
    <w:rsid w:val="00E422AB"/>
    <w:rsid w:val="00E424DB"/>
    <w:rsid w:val="00E42D7C"/>
    <w:rsid w:val="00E430FB"/>
    <w:rsid w:val="00E43B2C"/>
    <w:rsid w:val="00E44BD7"/>
    <w:rsid w:val="00E45A9C"/>
    <w:rsid w:val="00E45D2B"/>
    <w:rsid w:val="00E461BC"/>
    <w:rsid w:val="00E46B9E"/>
    <w:rsid w:val="00E470C1"/>
    <w:rsid w:val="00E47543"/>
    <w:rsid w:val="00E47732"/>
    <w:rsid w:val="00E4784E"/>
    <w:rsid w:val="00E50C57"/>
    <w:rsid w:val="00E50DD2"/>
    <w:rsid w:val="00E513F5"/>
    <w:rsid w:val="00E52A93"/>
    <w:rsid w:val="00E53801"/>
    <w:rsid w:val="00E54B62"/>
    <w:rsid w:val="00E54EE5"/>
    <w:rsid w:val="00E55DF3"/>
    <w:rsid w:val="00E55FE4"/>
    <w:rsid w:val="00E55FF0"/>
    <w:rsid w:val="00E56157"/>
    <w:rsid w:val="00E5703F"/>
    <w:rsid w:val="00E575F0"/>
    <w:rsid w:val="00E60097"/>
    <w:rsid w:val="00E6009B"/>
    <w:rsid w:val="00E6010C"/>
    <w:rsid w:val="00E604DC"/>
    <w:rsid w:val="00E6076B"/>
    <w:rsid w:val="00E607C7"/>
    <w:rsid w:val="00E60DB0"/>
    <w:rsid w:val="00E61819"/>
    <w:rsid w:val="00E6324F"/>
    <w:rsid w:val="00E63EED"/>
    <w:rsid w:val="00E65431"/>
    <w:rsid w:val="00E6544E"/>
    <w:rsid w:val="00E65EE9"/>
    <w:rsid w:val="00E6619D"/>
    <w:rsid w:val="00E664AC"/>
    <w:rsid w:val="00E66621"/>
    <w:rsid w:val="00E66793"/>
    <w:rsid w:val="00E6797B"/>
    <w:rsid w:val="00E6798B"/>
    <w:rsid w:val="00E7043C"/>
    <w:rsid w:val="00E71266"/>
    <w:rsid w:val="00E716F3"/>
    <w:rsid w:val="00E71BEE"/>
    <w:rsid w:val="00E760E6"/>
    <w:rsid w:val="00E77484"/>
    <w:rsid w:val="00E80147"/>
    <w:rsid w:val="00E80467"/>
    <w:rsid w:val="00E80F85"/>
    <w:rsid w:val="00E81CB1"/>
    <w:rsid w:val="00E833FF"/>
    <w:rsid w:val="00E83412"/>
    <w:rsid w:val="00E834BB"/>
    <w:rsid w:val="00E8478F"/>
    <w:rsid w:val="00E8579A"/>
    <w:rsid w:val="00E858B9"/>
    <w:rsid w:val="00E867EA"/>
    <w:rsid w:val="00E87583"/>
    <w:rsid w:val="00E90031"/>
    <w:rsid w:val="00E90D15"/>
    <w:rsid w:val="00E91072"/>
    <w:rsid w:val="00E92C1A"/>
    <w:rsid w:val="00E940B1"/>
    <w:rsid w:val="00E9421A"/>
    <w:rsid w:val="00E944F1"/>
    <w:rsid w:val="00E95182"/>
    <w:rsid w:val="00E951AE"/>
    <w:rsid w:val="00E9563A"/>
    <w:rsid w:val="00E9593A"/>
    <w:rsid w:val="00E971AE"/>
    <w:rsid w:val="00EA189A"/>
    <w:rsid w:val="00EA295A"/>
    <w:rsid w:val="00EA2E66"/>
    <w:rsid w:val="00EA4437"/>
    <w:rsid w:val="00EA45B7"/>
    <w:rsid w:val="00EA5913"/>
    <w:rsid w:val="00EA6311"/>
    <w:rsid w:val="00EA6A06"/>
    <w:rsid w:val="00EA6F6F"/>
    <w:rsid w:val="00EB07ED"/>
    <w:rsid w:val="00EB08C5"/>
    <w:rsid w:val="00EB0A71"/>
    <w:rsid w:val="00EB0AD6"/>
    <w:rsid w:val="00EB114A"/>
    <w:rsid w:val="00EB17AF"/>
    <w:rsid w:val="00EB22A9"/>
    <w:rsid w:val="00EB25F1"/>
    <w:rsid w:val="00EB3210"/>
    <w:rsid w:val="00EB3C60"/>
    <w:rsid w:val="00EB3E98"/>
    <w:rsid w:val="00EB3FF9"/>
    <w:rsid w:val="00EB4A03"/>
    <w:rsid w:val="00EB4E96"/>
    <w:rsid w:val="00EB683F"/>
    <w:rsid w:val="00EB6F7B"/>
    <w:rsid w:val="00EC0494"/>
    <w:rsid w:val="00EC230C"/>
    <w:rsid w:val="00EC2D66"/>
    <w:rsid w:val="00EC381D"/>
    <w:rsid w:val="00EC4466"/>
    <w:rsid w:val="00EC4DC8"/>
    <w:rsid w:val="00EC507E"/>
    <w:rsid w:val="00EC63C4"/>
    <w:rsid w:val="00EC6EA0"/>
    <w:rsid w:val="00EC7349"/>
    <w:rsid w:val="00EC7A47"/>
    <w:rsid w:val="00EC7A7A"/>
    <w:rsid w:val="00EC7C5D"/>
    <w:rsid w:val="00ED0067"/>
    <w:rsid w:val="00ED05E0"/>
    <w:rsid w:val="00ED0B06"/>
    <w:rsid w:val="00ED1369"/>
    <w:rsid w:val="00ED1C8A"/>
    <w:rsid w:val="00ED28CB"/>
    <w:rsid w:val="00ED2CC1"/>
    <w:rsid w:val="00ED3E6E"/>
    <w:rsid w:val="00ED67A6"/>
    <w:rsid w:val="00ED70E9"/>
    <w:rsid w:val="00ED720D"/>
    <w:rsid w:val="00ED7775"/>
    <w:rsid w:val="00ED7B81"/>
    <w:rsid w:val="00ED7C29"/>
    <w:rsid w:val="00EE0234"/>
    <w:rsid w:val="00EE0764"/>
    <w:rsid w:val="00EE0E8A"/>
    <w:rsid w:val="00EE0F3E"/>
    <w:rsid w:val="00EE1455"/>
    <w:rsid w:val="00EE1D08"/>
    <w:rsid w:val="00EE277C"/>
    <w:rsid w:val="00EE361B"/>
    <w:rsid w:val="00EE3854"/>
    <w:rsid w:val="00EE3B01"/>
    <w:rsid w:val="00EE3EEC"/>
    <w:rsid w:val="00EE45A5"/>
    <w:rsid w:val="00EE4AB6"/>
    <w:rsid w:val="00EE51A2"/>
    <w:rsid w:val="00EE5826"/>
    <w:rsid w:val="00EE5ACD"/>
    <w:rsid w:val="00EE699E"/>
    <w:rsid w:val="00EE7846"/>
    <w:rsid w:val="00EF1007"/>
    <w:rsid w:val="00EF553D"/>
    <w:rsid w:val="00EF5B82"/>
    <w:rsid w:val="00EF65AC"/>
    <w:rsid w:val="00EF6970"/>
    <w:rsid w:val="00F0003A"/>
    <w:rsid w:val="00F01201"/>
    <w:rsid w:val="00F01286"/>
    <w:rsid w:val="00F0188B"/>
    <w:rsid w:val="00F02812"/>
    <w:rsid w:val="00F047B5"/>
    <w:rsid w:val="00F05363"/>
    <w:rsid w:val="00F05372"/>
    <w:rsid w:val="00F0577A"/>
    <w:rsid w:val="00F05AC9"/>
    <w:rsid w:val="00F06197"/>
    <w:rsid w:val="00F06878"/>
    <w:rsid w:val="00F06904"/>
    <w:rsid w:val="00F06B64"/>
    <w:rsid w:val="00F06D22"/>
    <w:rsid w:val="00F073C0"/>
    <w:rsid w:val="00F12423"/>
    <w:rsid w:val="00F130DC"/>
    <w:rsid w:val="00F13C3F"/>
    <w:rsid w:val="00F147D5"/>
    <w:rsid w:val="00F15E13"/>
    <w:rsid w:val="00F16D94"/>
    <w:rsid w:val="00F17244"/>
    <w:rsid w:val="00F1745B"/>
    <w:rsid w:val="00F17EA6"/>
    <w:rsid w:val="00F20406"/>
    <w:rsid w:val="00F210F6"/>
    <w:rsid w:val="00F2151D"/>
    <w:rsid w:val="00F216F9"/>
    <w:rsid w:val="00F21755"/>
    <w:rsid w:val="00F219A9"/>
    <w:rsid w:val="00F23044"/>
    <w:rsid w:val="00F23E79"/>
    <w:rsid w:val="00F2404C"/>
    <w:rsid w:val="00F24B80"/>
    <w:rsid w:val="00F24B8E"/>
    <w:rsid w:val="00F24C86"/>
    <w:rsid w:val="00F2588C"/>
    <w:rsid w:val="00F25B54"/>
    <w:rsid w:val="00F25F14"/>
    <w:rsid w:val="00F268A4"/>
    <w:rsid w:val="00F26B97"/>
    <w:rsid w:val="00F27736"/>
    <w:rsid w:val="00F30373"/>
    <w:rsid w:val="00F30E6B"/>
    <w:rsid w:val="00F30EEB"/>
    <w:rsid w:val="00F31A0E"/>
    <w:rsid w:val="00F324E4"/>
    <w:rsid w:val="00F32CED"/>
    <w:rsid w:val="00F33CA2"/>
    <w:rsid w:val="00F33EA7"/>
    <w:rsid w:val="00F33F87"/>
    <w:rsid w:val="00F34067"/>
    <w:rsid w:val="00F345B6"/>
    <w:rsid w:val="00F34DC5"/>
    <w:rsid w:val="00F3659D"/>
    <w:rsid w:val="00F370BF"/>
    <w:rsid w:val="00F41A6D"/>
    <w:rsid w:val="00F41E41"/>
    <w:rsid w:val="00F41E7D"/>
    <w:rsid w:val="00F42A77"/>
    <w:rsid w:val="00F42D02"/>
    <w:rsid w:val="00F43127"/>
    <w:rsid w:val="00F4370A"/>
    <w:rsid w:val="00F43D54"/>
    <w:rsid w:val="00F451F2"/>
    <w:rsid w:val="00F45B98"/>
    <w:rsid w:val="00F50515"/>
    <w:rsid w:val="00F50C53"/>
    <w:rsid w:val="00F50CB8"/>
    <w:rsid w:val="00F511F0"/>
    <w:rsid w:val="00F51BB1"/>
    <w:rsid w:val="00F52181"/>
    <w:rsid w:val="00F54904"/>
    <w:rsid w:val="00F552EB"/>
    <w:rsid w:val="00F55812"/>
    <w:rsid w:val="00F55D50"/>
    <w:rsid w:val="00F56A7E"/>
    <w:rsid w:val="00F571B1"/>
    <w:rsid w:val="00F60D04"/>
    <w:rsid w:val="00F61104"/>
    <w:rsid w:val="00F617F3"/>
    <w:rsid w:val="00F623EA"/>
    <w:rsid w:val="00F62937"/>
    <w:rsid w:val="00F62E3A"/>
    <w:rsid w:val="00F63B9C"/>
    <w:rsid w:val="00F6439E"/>
    <w:rsid w:val="00F646DD"/>
    <w:rsid w:val="00F663AE"/>
    <w:rsid w:val="00F664ED"/>
    <w:rsid w:val="00F66892"/>
    <w:rsid w:val="00F66EB9"/>
    <w:rsid w:val="00F66EF6"/>
    <w:rsid w:val="00F66F99"/>
    <w:rsid w:val="00F701B8"/>
    <w:rsid w:val="00F70B8A"/>
    <w:rsid w:val="00F70C6F"/>
    <w:rsid w:val="00F71FB9"/>
    <w:rsid w:val="00F72231"/>
    <w:rsid w:val="00F7426E"/>
    <w:rsid w:val="00F744BA"/>
    <w:rsid w:val="00F748F7"/>
    <w:rsid w:val="00F7555E"/>
    <w:rsid w:val="00F75E77"/>
    <w:rsid w:val="00F75ECD"/>
    <w:rsid w:val="00F75F4B"/>
    <w:rsid w:val="00F764AC"/>
    <w:rsid w:val="00F76C77"/>
    <w:rsid w:val="00F80611"/>
    <w:rsid w:val="00F81AE0"/>
    <w:rsid w:val="00F82DF3"/>
    <w:rsid w:val="00F8571C"/>
    <w:rsid w:val="00F8706F"/>
    <w:rsid w:val="00F87E81"/>
    <w:rsid w:val="00F90242"/>
    <w:rsid w:val="00F90D79"/>
    <w:rsid w:val="00F91328"/>
    <w:rsid w:val="00F93A71"/>
    <w:rsid w:val="00F93B91"/>
    <w:rsid w:val="00F942D3"/>
    <w:rsid w:val="00F9450C"/>
    <w:rsid w:val="00F94C66"/>
    <w:rsid w:val="00F951AB"/>
    <w:rsid w:val="00F95F0E"/>
    <w:rsid w:val="00F966FA"/>
    <w:rsid w:val="00F973E2"/>
    <w:rsid w:val="00FA1197"/>
    <w:rsid w:val="00FA19BD"/>
    <w:rsid w:val="00FA1FEA"/>
    <w:rsid w:val="00FA21AF"/>
    <w:rsid w:val="00FA32A2"/>
    <w:rsid w:val="00FA386B"/>
    <w:rsid w:val="00FA438F"/>
    <w:rsid w:val="00FA5AEC"/>
    <w:rsid w:val="00FA5CF0"/>
    <w:rsid w:val="00FA75A3"/>
    <w:rsid w:val="00FA75E4"/>
    <w:rsid w:val="00FA7719"/>
    <w:rsid w:val="00FA7D6B"/>
    <w:rsid w:val="00FB1C67"/>
    <w:rsid w:val="00FB1DD5"/>
    <w:rsid w:val="00FB2ADF"/>
    <w:rsid w:val="00FB2D5B"/>
    <w:rsid w:val="00FB3431"/>
    <w:rsid w:val="00FB555E"/>
    <w:rsid w:val="00FB5EB5"/>
    <w:rsid w:val="00FB645C"/>
    <w:rsid w:val="00FB75A3"/>
    <w:rsid w:val="00FB78D2"/>
    <w:rsid w:val="00FB7F75"/>
    <w:rsid w:val="00FC011D"/>
    <w:rsid w:val="00FC04B0"/>
    <w:rsid w:val="00FC06C6"/>
    <w:rsid w:val="00FC18FB"/>
    <w:rsid w:val="00FC26A9"/>
    <w:rsid w:val="00FC26B5"/>
    <w:rsid w:val="00FC26CD"/>
    <w:rsid w:val="00FC2E32"/>
    <w:rsid w:val="00FC3BF0"/>
    <w:rsid w:val="00FC3DB5"/>
    <w:rsid w:val="00FC4902"/>
    <w:rsid w:val="00FC5A60"/>
    <w:rsid w:val="00FC66B4"/>
    <w:rsid w:val="00FC6751"/>
    <w:rsid w:val="00FC7AC6"/>
    <w:rsid w:val="00FC7AD9"/>
    <w:rsid w:val="00FD209F"/>
    <w:rsid w:val="00FD2FC7"/>
    <w:rsid w:val="00FD34C3"/>
    <w:rsid w:val="00FD38EA"/>
    <w:rsid w:val="00FD3BEA"/>
    <w:rsid w:val="00FD3EFD"/>
    <w:rsid w:val="00FD3F7C"/>
    <w:rsid w:val="00FD49E9"/>
    <w:rsid w:val="00FD4A11"/>
    <w:rsid w:val="00FD4A22"/>
    <w:rsid w:val="00FD55FD"/>
    <w:rsid w:val="00FD6AE6"/>
    <w:rsid w:val="00FD7B55"/>
    <w:rsid w:val="00FE0B9B"/>
    <w:rsid w:val="00FE0F6E"/>
    <w:rsid w:val="00FE12CA"/>
    <w:rsid w:val="00FE1F1B"/>
    <w:rsid w:val="00FE2D25"/>
    <w:rsid w:val="00FE31EC"/>
    <w:rsid w:val="00FE320B"/>
    <w:rsid w:val="00FE3F1B"/>
    <w:rsid w:val="00FE696D"/>
    <w:rsid w:val="00FE7D3A"/>
    <w:rsid w:val="00FF0465"/>
    <w:rsid w:val="00FF0C1D"/>
    <w:rsid w:val="00FF1BEA"/>
    <w:rsid w:val="00FF2929"/>
    <w:rsid w:val="00FF39B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9B665BF"/>
  <w15:docId w15:val="{BB3B5CD2-C647-4745-B26D-AD0BA674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C91"/>
    <w:pPr>
      <w:spacing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760476"/>
    <w:pPr>
      <w:keepNext/>
      <w:keepLines/>
      <w:spacing w:before="120" w:after="120" w:line="276" w:lineRule="auto"/>
      <w:outlineLvl w:val="0"/>
    </w:pPr>
    <w:rPr>
      <w:rFonts w:ascii="Tahoma" w:eastAsiaTheme="majorEastAsia" w:hAnsi="Tahoma" w:cs="Tahoma"/>
      <w:b/>
      <w:bCs/>
      <w:caps/>
      <w:sz w:val="20"/>
      <w:szCs w:val="20"/>
      <w:lang w:eastAsia="en-US"/>
    </w:rPr>
  </w:style>
  <w:style w:type="paragraph" w:styleId="Nagwek2">
    <w:name w:val="heading 2"/>
    <w:basedOn w:val="Normalny"/>
    <w:next w:val="Normalny"/>
    <w:link w:val="Nagwek2Znak"/>
    <w:uiPriority w:val="9"/>
    <w:unhideWhenUsed/>
    <w:qFormat/>
    <w:rsid w:val="00491180"/>
    <w:pPr>
      <w:keepNext/>
      <w:keepLines/>
      <w:spacing w:before="120" w:line="252" w:lineRule="auto"/>
      <w:jc w:val="both"/>
      <w:outlineLvl w:val="1"/>
    </w:pPr>
    <w:rPr>
      <w:rFonts w:asciiTheme="majorHAnsi" w:eastAsiaTheme="majorEastAsia" w:hAnsiTheme="majorHAnsi" w:cstheme="majorBidi"/>
      <w:b/>
      <w:bCs/>
      <w:sz w:val="28"/>
      <w:szCs w:val="28"/>
      <w:lang w:eastAsia="en-US"/>
    </w:rPr>
  </w:style>
  <w:style w:type="paragraph" w:styleId="Nagwek3">
    <w:name w:val="heading 3"/>
    <w:basedOn w:val="Normalny"/>
    <w:next w:val="Normalny"/>
    <w:link w:val="Nagwek3Znak"/>
    <w:uiPriority w:val="9"/>
    <w:unhideWhenUsed/>
    <w:qFormat/>
    <w:rsid w:val="00491180"/>
    <w:pPr>
      <w:keepNext/>
      <w:keepLines/>
      <w:spacing w:before="120" w:line="252" w:lineRule="auto"/>
      <w:jc w:val="both"/>
      <w:outlineLvl w:val="2"/>
    </w:pPr>
    <w:rPr>
      <w:rFonts w:asciiTheme="majorHAnsi" w:eastAsiaTheme="majorEastAsia" w:hAnsiTheme="majorHAnsi" w:cstheme="majorBidi"/>
      <w:spacing w:val="4"/>
      <w:lang w:eastAsia="en-US"/>
    </w:rPr>
  </w:style>
  <w:style w:type="paragraph" w:styleId="Nagwek4">
    <w:name w:val="heading 4"/>
    <w:basedOn w:val="Normalny"/>
    <w:next w:val="Normalny"/>
    <w:link w:val="Nagwek4Znak"/>
    <w:uiPriority w:val="9"/>
    <w:unhideWhenUsed/>
    <w:qFormat/>
    <w:rsid w:val="00491180"/>
    <w:pPr>
      <w:keepNext/>
      <w:keepLines/>
      <w:spacing w:before="120" w:line="252" w:lineRule="auto"/>
      <w:jc w:val="both"/>
      <w:outlineLvl w:val="3"/>
    </w:pPr>
    <w:rPr>
      <w:rFonts w:asciiTheme="majorHAnsi" w:eastAsiaTheme="majorEastAsia" w:hAnsiTheme="majorHAnsi" w:cstheme="majorBidi"/>
      <w:i/>
      <w:iCs/>
      <w:lang w:eastAsia="en-US"/>
    </w:rPr>
  </w:style>
  <w:style w:type="paragraph" w:styleId="Nagwek5">
    <w:name w:val="heading 5"/>
    <w:basedOn w:val="Normalny"/>
    <w:next w:val="Normalny"/>
    <w:link w:val="Nagwek5Znak"/>
    <w:uiPriority w:val="9"/>
    <w:unhideWhenUsed/>
    <w:qFormat/>
    <w:rsid w:val="00491180"/>
    <w:pPr>
      <w:keepNext/>
      <w:keepLines/>
      <w:spacing w:before="120" w:line="252" w:lineRule="auto"/>
      <w:jc w:val="both"/>
      <w:outlineLvl w:val="4"/>
    </w:pPr>
    <w:rPr>
      <w:rFonts w:asciiTheme="majorHAnsi" w:eastAsiaTheme="majorEastAsia" w:hAnsiTheme="majorHAnsi" w:cstheme="majorBidi"/>
      <w:b/>
      <w:bCs/>
      <w:sz w:val="22"/>
      <w:szCs w:val="22"/>
      <w:lang w:eastAsia="en-US"/>
    </w:rPr>
  </w:style>
  <w:style w:type="paragraph" w:styleId="Nagwek6">
    <w:name w:val="heading 6"/>
    <w:basedOn w:val="Normalny"/>
    <w:next w:val="Normalny"/>
    <w:link w:val="Nagwek6Znak"/>
    <w:uiPriority w:val="9"/>
    <w:unhideWhenUsed/>
    <w:qFormat/>
    <w:rsid w:val="00491180"/>
    <w:pPr>
      <w:keepNext/>
      <w:keepLines/>
      <w:spacing w:before="120" w:line="252" w:lineRule="auto"/>
      <w:jc w:val="both"/>
      <w:outlineLvl w:val="5"/>
    </w:pPr>
    <w:rPr>
      <w:rFonts w:asciiTheme="majorHAnsi" w:eastAsiaTheme="majorEastAsia" w:hAnsiTheme="majorHAnsi" w:cstheme="majorBidi"/>
      <w:b/>
      <w:bCs/>
      <w:i/>
      <w:iCs/>
      <w:sz w:val="22"/>
      <w:szCs w:val="22"/>
      <w:lang w:eastAsia="en-US"/>
    </w:rPr>
  </w:style>
  <w:style w:type="paragraph" w:styleId="Nagwek7">
    <w:name w:val="heading 7"/>
    <w:basedOn w:val="Normalny"/>
    <w:next w:val="Normalny"/>
    <w:link w:val="Nagwek7Znak"/>
    <w:unhideWhenUsed/>
    <w:qFormat/>
    <w:rsid w:val="00491180"/>
    <w:pPr>
      <w:keepNext/>
      <w:keepLines/>
      <w:spacing w:before="120" w:line="252" w:lineRule="auto"/>
      <w:jc w:val="both"/>
      <w:outlineLvl w:val="6"/>
    </w:pPr>
    <w:rPr>
      <w:rFonts w:asciiTheme="minorHAnsi" w:eastAsiaTheme="minorEastAsia" w:hAnsiTheme="minorHAnsi" w:cstheme="minorBidi"/>
      <w:i/>
      <w:iCs/>
      <w:sz w:val="22"/>
      <w:szCs w:val="22"/>
      <w:lang w:eastAsia="en-US"/>
    </w:rPr>
  </w:style>
  <w:style w:type="paragraph" w:styleId="Nagwek8">
    <w:name w:val="heading 8"/>
    <w:basedOn w:val="Normalny"/>
    <w:next w:val="Normalny"/>
    <w:link w:val="Nagwek8Znak"/>
    <w:uiPriority w:val="9"/>
    <w:unhideWhenUsed/>
    <w:qFormat/>
    <w:rsid w:val="00491180"/>
    <w:pPr>
      <w:keepNext/>
      <w:keepLines/>
      <w:spacing w:before="120" w:line="252" w:lineRule="auto"/>
      <w:jc w:val="both"/>
      <w:outlineLvl w:val="7"/>
    </w:pPr>
    <w:rPr>
      <w:rFonts w:asciiTheme="minorHAnsi" w:eastAsiaTheme="minorEastAsia" w:hAnsiTheme="minorHAnsi" w:cstheme="minorBidi"/>
      <w:b/>
      <w:bCs/>
      <w:sz w:val="22"/>
      <w:szCs w:val="22"/>
      <w:lang w:eastAsia="en-US"/>
    </w:rPr>
  </w:style>
  <w:style w:type="paragraph" w:styleId="Nagwek9">
    <w:name w:val="heading 9"/>
    <w:basedOn w:val="Normalny"/>
    <w:next w:val="Normalny"/>
    <w:link w:val="Nagwek9Znak"/>
    <w:uiPriority w:val="9"/>
    <w:unhideWhenUsed/>
    <w:qFormat/>
    <w:rsid w:val="00491180"/>
    <w:pPr>
      <w:keepNext/>
      <w:keepLines/>
      <w:spacing w:before="120" w:line="252" w:lineRule="auto"/>
      <w:jc w:val="both"/>
      <w:outlineLvl w:val="8"/>
    </w:pPr>
    <w:rPr>
      <w:rFonts w:asciiTheme="minorHAnsi" w:eastAsiaTheme="minorEastAsia" w:hAnsiTheme="minorHAnsi" w:cstheme="minorBidi"/>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760476"/>
    <w:rPr>
      <w:rFonts w:ascii="Tahoma" w:eastAsiaTheme="majorEastAsia" w:hAnsi="Tahoma" w:cs="Tahoma"/>
      <w:b/>
      <w:bCs/>
      <w:caps/>
      <w:sz w:val="20"/>
      <w:szCs w:val="20"/>
    </w:rPr>
  </w:style>
  <w:style w:type="character" w:customStyle="1" w:styleId="Nagwek2Znak">
    <w:name w:val="Nagłówek 2 Znak"/>
    <w:basedOn w:val="Domylnaczcionkaakapitu"/>
    <w:link w:val="Nagwek2"/>
    <w:qFormat/>
    <w:rsid w:val="0049118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qFormat/>
    <w:rsid w:val="0049118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rsid w:val="0049118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491180"/>
    <w:rPr>
      <w:rFonts w:asciiTheme="majorHAnsi" w:eastAsiaTheme="majorEastAsia" w:hAnsiTheme="majorHAnsi" w:cstheme="majorBidi"/>
      <w:b/>
      <w:bCs/>
    </w:rPr>
  </w:style>
  <w:style w:type="character" w:customStyle="1" w:styleId="Nagwek7Znak">
    <w:name w:val="Nagłówek 7 Znak"/>
    <w:basedOn w:val="Domylnaczcionkaakapitu"/>
    <w:link w:val="Nagwek7"/>
    <w:rsid w:val="00491180"/>
    <w:rPr>
      <w:i/>
      <w:iCs/>
    </w:rPr>
  </w:style>
  <w:style w:type="numbering" w:customStyle="1" w:styleId="WWOutlineListStyle">
    <w:name w:val="WW_OutlineListStyle"/>
    <w:basedOn w:val="Bezlisty"/>
    <w:rsid w:val="00DB33D1"/>
  </w:style>
  <w:style w:type="paragraph" w:customStyle="1" w:styleId="Standard">
    <w:name w:val="Standard"/>
    <w:rsid w:val="00DB33D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DB33D1"/>
    <w:pPr>
      <w:keepNext/>
      <w:spacing w:before="240" w:after="120"/>
    </w:pPr>
    <w:rPr>
      <w:rFonts w:ascii="Arial" w:eastAsia="Microsoft YaHei" w:hAnsi="Arial" w:cs="Mangal"/>
      <w:sz w:val="28"/>
      <w:szCs w:val="28"/>
    </w:rPr>
  </w:style>
  <w:style w:type="paragraph" w:customStyle="1" w:styleId="Textbody">
    <w:name w:val="Text body"/>
    <w:basedOn w:val="Standard"/>
    <w:rsid w:val="00DB33D1"/>
    <w:rPr>
      <w:b/>
      <w:bCs/>
    </w:rPr>
  </w:style>
  <w:style w:type="paragraph" w:styleId="Lista">
    <w:name w:val="List"/>
    <w:basedOn w:val="Textbody"/>
    <w:rsid w:val="00DB33D1"/>
    <w:rPr>
      <w:rFonts w:cs="Tahoma"/>
    </w:rPr>
  </w:style>
  <w:style w:type="paragraph" w:styleId="Legenda">
    <w:name w:val="caption"/>
    <w:basedOn w:val="Normalny"/>
    <w:next w:val="Normalny"/>
    <w:uiPriority w:val="35"/>
    <w:semiHidden/>
    <w:unhideWhenUsed/>
    <w:qFormat/>
    <w:rsid w:val="00491180"/>
    <w:pPr>
      <w:spacing w:after="160" w:line="252" w:lineRule="auto"/>
      <w:jc w:val="both"/>
    </w:pPr>
    <w:rPr>
      <w:rFonts w:asciiTheme="minorHAnsi" w:eastAsiaTheme="minorEastAsia" w:hAnsiTheme="minorHAnsi" w:cstheme="minorBidi"/>
      <w:b/>
      <w:bCs/>
      <w:sz w:val="18"/>
      <w:szCs w:val="18"/>
      <w:lang w:eastAsia="en-US"/>
    </w:rPr>
  </w:style>
  <w:style w:type="paragraph" w:customStyle="1" w:styleId="Index">
    <w:name w:val="Index"/>
    <w:basedOn w:val="Standard"/>
    <w:rsid w:val="00DB33D1"/>
    <w:pPr>
      <w:suppressLineNumbers/>
    </w:pPr>
    <w:rPr>
      <w:rFonts w:cs="Tahoma"/>
    </w:rPr>
  </w:style>
  <w:style w:type="paragraph" w:customStyle="1" w:styleId="Nagwek10">
    <w:name w:val="Nagłówek1"/>
    <w:basedOn w:val="Standard"/>
    <w:rsid w:val="00DB33D1"/>
    <w:pPr>
      <w:keepNext/>
      <w:spacing w:before="240" w:after="120"/>
    </w:pPr>
    <w:rPr>
      <w:rFonts w:ascii="Arial" w:hAnsi="Arial" w:cs="Tahoma"/>
      <w:sz w:val="28"/>
      <w:szCs w:val="28"/>
    </w:rPr>
  </w:style>
  <w:style w:type="paragraph" w:customStyle="1" w:styleId="Podpis1">
    <w:name w:val="Podpis1"/>
    <w:basedOn w:val="Standard"/>
    <w:rsid w:val="00DB33D1"/>
    <w:pPr>
      <w:suppressLineNumbers/>
      <w:spacing w:before="120" w:after="120"/>
    </w:pPr>
    <w:rPr>
      <w:rFonts w:cs="Tahoma"/>
      <w:i/>
      <w:iCs/>
    </w:rPr>
  </w:style>
  <w:style w:type="paragraph" w:customStyle="1" w:styleId="Tekstpodstawowywcity31">
    <w:name w:val="Tekst podstawowy wcięty 31"/>
    <w:basedOn w:val="Standard"/>
    <w:rsid w:val="00DB33D1"/>
    <w:pPr>
      <w:ind w:left="708"/>
    </w:pPr>
  </w:style>
  <w:style w:type="paragraph" w:styleId="Stopka">
    <w:name w:val="footer"/>
    <w:basedOn w:val="Standard"/>
    <w:link w:val="StopkaZnak"/>
    <w:uiPriority w:val="99"/>
    <w:rsid w:val="00DB33D1"/>
    <w:pPr>
      <w:suppressLineNumbers/>
      <w:tabs>
        <w:tab w:val="center" w:pos="4536"/>
        <w:tab w:val="right" w:pos="9072"/>
      </w:tabs>
    </w:pPr>
  </w:style>
  <w:style w:type="character" w:customStyle="1" w:styleId="StopkaZnak">
    <w:name w:val="Stopka Znak"/>
    <w:basedOn w:val="Domylnaczcionkaakapitu"/>
    <w:link w:val="Stopka"/>
    <w:uiPriority w:val="99"/>
    <w:rsid w:val="00DB33D1"/>
    <w:rPr>
      <w:rFonts w:ascii="Times New Roman" w:eastAsia="Times New Roman" w:hAnsi="Times New Roman" w:cs="Times New Roman"/>
      <w:kern w:val="3"/>
      <w:sz w:val="20"/>
      <w:szCs w:val="20"/>
      <w:lang w:eastAsia="zh-CN"/>
    </w:rPr>
  </w:style>
  <w:style w:type="paragraph" w:customStyle="1" w:styleId="Wysunicieobszarutekstu">
    <w:name w:val="Wysuni?cie obszaru tekstu"/>
    <w:basedOn w:val="Standard"/>
    <w:rsid w:val="00DB33D1"/>
    <w:pPr>
      <w:widowControl w:val="0"/>
      <w:ind w:left="1134" w:firstLine="1"/>
    </w:pPr>
  </w:style>
  <w:style w:type="paragraph" w:styleId="Nagwek">
    <w:name w:val="header"/>
    <w:basedOn w:val="Standard"/>
    <w:link w:val="NagwekZnak"/>
    <w:uiPriority w:val="99"/>
    <w:rsid w:val="00DB33D1"/>
    <w:pPr>
      <w:suppressLineNumbers/>
      <w:tabs>
        <w:tab w:val="center" w:pos="4536"/>
        <w:tab w:val="right" w:pos="9072"/>
      </w:tabs>
    </w:pPr>
  </w:style>
  <w:style w:type="character" w:customStyle="1" w:styleId="NagwekZnak">
    <w:name w:val="Nagłówek Znak"/>
    <w:basedOn w:val="Domylnaczcionkaakapitu"/>
    <w:link w:val="Nagwek"/>
    <w:uiPriority w:val="99"/>
    <w:rsid w:val="00DB33D1"/>
    <w:rPr>
      <w:rFonts w:ascii="Times New Roman" w:eastAsia="Times New Roman" w:hAnsi="Times New Roman" w:cs="Times New Roman"/>
      <w:kern w:val="3"/>
      <w:sz w:val="20"/>
      <w:szCs w:val="20"/>
      <w:lang w:eastAsia="zh-CN"/>
    </w:rPr>
  </w:style>
  <w:style w:type="paragraph" w:styleId="NormalnyWeb">
    <w:name w:val="Normal (Web)"/>
    <w:basedOn w:val="Standard"/>
    <w:rsid w:val="00DB33D1"/>
    <w:pPr>
      <w:spacing w:before="280" w:after="280"/>
    </w:pPr>
    <w:rPr>
      <w:color w:val="000000"/>
    </w:rPr>
  </w:style>
  <w:style w:type="paragraph" w:customStyle="1" w:styleId="glowny">
    <w:name w:val="glowny"/>
    <w:basedOn w:val="Stopka"/>
    <w:rsid w:val="00DB33D1"/>
    <w:pPr>
      <w:spacing w:line="258" w:lineRule="atLeast"/>
    </w:pPr>
    <w:rPr>
      <w:rFonts w:ascii="FrankfurtGothic," w:hAnsi="FrankfurtGothic," w:cs="FrankfurtGothic,"/>
      <w:color w:val="000000"/>
      <w:sz w:val="19"/>
    </w:rPr>
  </w:style>
  <w:style w:type="paragraph" w:customStyle="1" w:styleId="Tekstpodstawowywcity21">
    <w:name w:val="Tekst podstawowy wcięty 21"/>
    <w:basedOn w:val="Standard"/>
    <w:qFormat/>
    <w:rsid w:val="00DB33D1"/>
    <w:pPr>
      <w:spacing w:after="120" w:line="480" w:lineRule="auto"/>
      <w:ind w:left="283"/>
    </w:pPr>
  </w:style>
  <w:style w:type="paragraph" w:customStyle="1" w:styleId="Framecontents">
    <w:name w:val="Frame contents"/>
    <w:basedOn w:val="Textbody"/>
    <w:rsid w:val="00DB33D1"/>
  </w:style>
  <w:style w:type="paragraph" w:styleId="Tekstpodstawowywcity2">
    <w:name w:val="Body Text Indent 2"/>
    <w:basedOn w:val="Standard"/>
    <w:link w:val="Tekstpodstawowywcity2Znak"/>
    <w:uiPriority w:val="99"/>
    <w:rsid w:val="00DB33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B33D1"/>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DB33D1"/>
    <w:pPr>
      <w:suppressAutoHyphens w:val="0"/>
      <w:autoSpaceDN/>
      <w:spacing w:after="160" w:line="252" w:lineRule="auto"/>
      <w:ind w:left="720"/>
      <w:contextualSpacing/>
      <w:textAlignment w:val="auto"/>
    </w:pPr>
    <w:rPr>
      <w:rFonts w:asciiTheme="minorHAnsi" w:eastAsiaTheme="minorEastAsia" w:hAnsiTheme="minorHAnsi" w:cstheme="minorBidi"/>
      <w:kern w:val="0"/>
      <w:sz w:val="22"/>
      <w:szCs w:val="22"/>
      <w:lang w:eastAsia="en-US"/>
    </w:rPr>
  </w:style>
  <w:style w:type="paragraph" w:customStyle="1" w:styleId="txurl">
    <w:name w:val="txurl"/>
    <w:basedOn w:val="Standard"/>
    <w:rsid w:val="00DB33D1"/>
    <w:pPr>
      <w:suppressAutoHyphens w:val="0"/>
      <w:spacing w:before="280" w:after="280"/>
    </w:pPr>
  </w:style>
  <w:style w:type="paragraph" w:customStyle="1" w:styleId="Zwykytekst1">
    <w:name w:val="Zwykły tekst1"/>
    <w:basedOn w:val="Standard"/>
    <w:rsid w:val="00DB33D1"/>
    <w:rPr>
      <w:rFonts w:ascii="Courier New" w:hAnsi="Courier New" w:cs="Courier New"/>
    </w:rPr>
  </w:style>
  <w:style w:type="paragraph" w:styleId="Tekstdymka">
    <w:name w:val="Balloon Text"/>
    <w:basedOn w:val="Standard"/>
    <w:link w:val="TekstdymkaZnak"/>
    <w:uiPriority w:val="99"/>
    <w:rsid w:val="00DB33D1"/>
    <w:rPr>
      <w:rFonts w:ascii="Tahoma" w:hAnsi="Tahoma" w:cs="Tahoma"/>
      <w:sz w:val="16"/>
      <w:szCs w:val="16"/>
    </w:rPr>
  </w:style>
  <w:style w:type="character" w:customStyle="1" w:styleId="TekstdymkaZnak">
    <w:name w:val="Tekst dymka Znak"/>
    <w:basedOn w:val="Domylnaczcionkaakapitu"/>
    <w:link w:val="Tekstdymka"/>
    <w:uiPriority w:val="99"/>
    <w:rsid w:val="00DB33D1"/>
    <w:rPr>
      <w:rFonts w:ascii="Tahoma" w:eastAsia="Times New Roman" w:hAnsi="Tahoma" w:cs="Tahoma"/>
      <w:kern w:val="3"/>
      <w:sz w:val="16"/>
      <w:szCs w:val="16"/>
      <w:lang w:eastAsia="zh-CN"/>
    </w:rPr>
  </w:style>
  <w:style w:type="paragraph" w:customStyle="1" w:styleId="Textbodyindent">
    <w:name w:val="Text body indent"/>
    <w:basedOn w:val="Standard"/>
    <w:rsid w:val="00DB33D1"/>
    <w:pPr>
      <w:spacing w:after="120"/>
      <w:ind w:left="283"/>
    </w:pPr>
  </w:style>
  <w:style w:type="paragraph" w:styleId="Zwykytekst">
    <w:name w:val="Plain Text"/>
    <w:basedOn w:val="Standard"/>
    <w:link w:val="ZwykytekstZnak"/>
    <w:uiPriority w:val="99"/>
    <w:rsid w:val="00DB33D1"/>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B33D1"/>
    <w:rPr>
      <w:rFonts w:ascii="Courier New" w:eastAsia="Times New Roman" w:hAnsi="Courier New" w:cs="Courier New"/>
      <w:kern w:val="3"/>
      <w:sz w:val="20"/>
      <w:szCs w:val="20"/>
      <w:lang w:eastAsia="zh-CN"/>
    </w:rPr>
  </w:style>
  <w:style w:type="paragraph" w:customStyle="1" w:styleId="Tekstpodstawowy21">
    <w:name w:val="Tekst podstawowy 21"/>
    <w:basedOn w:val="Standard"/>
    <w:qFormat/>
    <w:rsid w:val="00DB33D1"/>
    <w:pPr>
      <w:spacing w:line="360" w:lineRule="auto"/>
    </w:pPr>
    <w:rPr>
      <w:rFonts w:ascii="Arial Narrow" w:hAnsi="Arial Narrow" w:cs="Arial Narrow"/>
    </w:rPr>
  </w:style>
  <w:style w:type="paragraph" w:styleId="Tekstpodstawowywcity3">
    <w:name w:val="Body Text Indent 3"/>
    <w:basedOn w:val="Standard"/>
    <w:link w:val="Tekstpodstawowywcity3Znak"/>
    <w:uiPriority w:val="99"/>
    <w:rsid w:val="00DB3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B33D1"/>
    <w:rPr>
      <w:rFonts w:ascii="Times New Roman" w:eastAsia="Times New Roman" w:hAnsi="Times New Roman" w:cs="Times New Roman"/>
      <w:kern w:val="3"/>
      <w:sz w:val="16"/>
      <w:szCs w:val="16"/>
      <w:lang w:eastAsia="zh-CN"/>
    </w:rPr>
  </w:style>
  <w:style w:type="paragraph" w:customStyle="1" w:styleId="Default">
    <w:name w:val="Default"/>
    <w:qFormat/>
    <w:rsid w:val="00DB33D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DB33D1"/>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uiPriority w:val="99"/>
    <w:rsid w:val="00DB33D1"/>
  </w:style>
  <w:style w:type="character" w:customStyle="1" w:styleId="TekstkomentarzaZnak">
    <w:name w:val="Tekst komentarza Znak"/>
    <w:basedOn w:val="Domylnaczcionkaakapitu"/>
    <w:link w:val="Tekstkomentarza"/>
    <w:uiPriority w:val="99"/>
    <w:rsid w:val="00DB33D1"/>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DB33D1"/>
    <w:pPr>
      <w:suppressLineNumbers/>
      <w:spacing w:line="240" w:lineRule="atLeast"/>
    </w:pPr>
    <w:rPr>
      <w:rFonts w:ascii="Calibri" w:eastAsia="Calibri" w:hAnsi="Calibri" w:cs="Calibri"/>
      <w:sz w:val="22"/>
      <w:szCs w:val="22"/>
    </w:rPr>
  </w:style>
  <w:style w:type="paragraph" w:styleId="Tekstpodstawowy2">
    <w:name w:val="Body Text 2"/>
    <w:basedOn w:val="Standard"/>
    <w:link w:val="Tekstpodstawowy2Znak"/>
    <w:rsid w:val="00DB33D1"/>
    <w:pPr>
      <w:spacing w:after="120" w:line="480" w:lineRule="auto"/>
    </w:pPr>
  </w:style>
  <w:style w:type="character" w:customStyle="1" w:styleId="Tekstpodstawowy2Znak">
    <w:name w:val="Tekst podstawowy 2 Znak"/>
    <w:basedOn w:val="Domylnaczcionkaakapitu"/>
    <w:link w:val="Tekstpodstawowy2"/>
    <w:rsid w:val="00DB33D1"/>
    <w:rPr>
      <w:rFonts w:ascii="Times New Roman" w:eastAsia="Times New Roman" w:hAnsi="Times New Roman" w:cs="Times New Roman"/>
      <w:kern w:val="3"/>
      <w:sz w:val="20"/>
      <w:szCs w:val="20"/>
      <w:lang w:eastAsia="zh-CN"/>
    </w:rPr>
  </w:style>
  <w:style w:type="paragraph" w:customStyle="1" w:styleId="Lista21">
    <w:name w:val="Lista 21"/>
    <w:basedOn w:val="Standard"/>
    <w:rsid w:val="00DB33D1"/>
    <w:pPr>
      <w:ind w:left="566" w:hanging="283"/>
    </w:pPr>
  </w:style>
  <w:style w:type="paragraph" w:styleId="Bezodstpw">
    <w:name w:val="No Spacing"/>
    <w:qFormat/>
    <w:rsid w:val="00491180"/>
    <w:pPr>
      <w:spacing w:after="0" w:line="240" w:lineRule="auto"/>
    </w:pPr>
  </w:style>
  <w:style w:type="paragraph" w:styleId="Tematkomentarza">
    <w:name w:val="annotation subject"/>
    <w:basedOn w:val="Tekstkomentarza"/>
    <w:link w:val="TematkomentarzaZnak"/>
    <w:uiPriority w:val="99"/>
    <w:rsid w:val="00DB33D1"/>
    <w:rPr>
      <w:b/>
      <w:bCs/>
    </w:rPr>
  </w:style>
  <w:style w:type="character" w:customStyle="1" w:styleId="TematkomentarzaZnak">
    <w:name w:val="Temat komentarza Znak"/>
    <w:basedOn w:val="TekstkomentarzaZnak"/>
    <w:link w:val="Tematkomentarza"/>
    <w:uiPriority w:val="99"/>
    <w:rsid w:val="00DB33D1"/>
    <w:rPr>
      <w:rFonts w:ascii="Times New Roman" w:eastAsia="Times New Roman" w:hAnsi="Times New Roman" w:cs="Times New Roman"/>
      <w:b/>
      <w:bCs/>
      <w:kern w:val="3"/>
      <w:sz w:val="20"/>
      <w:szCs w:val="20"/>
      <w:lang w:eastAsia="zh-CN"/>
    </w:rPr>
  </w:style>
  <w:style w:type="paragraph" w:styleId="Tytu">
    <w:name w:val="Title"/>
    <w:basedOn w:val="Normalny"/>
    <w:next w:val="Normalny"/>
    <w:link w:val="TytuZnak"/>
    <w:qFormat/>
    <w:rsid w:val="00491180"/>
    <w:pPr>
      <w:contextualSpacing/>
      <w:jc w:val="center"/>
    </w:pPr>
    <w:rPr>
      <w:rFonts w:asciiTheme="majorHAnsi" w:eastAsiaTheme="majorEastAsia" w:hAnsiTheme="majorHAnsi" w:cstheme="majorBidi"/>
      <w:b/>
      <w:bCs/>
      <w:spacing w:val="-7"/>
      <w:sz w:val="48"/>
      <w:szCs w:val="48"/>
      <w:lang w:eastAsia="en-US"/>
    </w:rPr>
  </w:style>
  <w:style w:type="character" w:customStyle="1" w:styleId="TytuZnak">
    <w:name w:val="Tytuł Znak"/>
    <w:basedOn w:val="Domylnaczcionkaakapitu"/>
    <w:link w:val="Tytu"/>
    <w:rsid w:val="0049118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491180"/>
    <w:pPr>
      <w:numPr>
        <w:ilvl w:val="1"/>
      </w:numPr>
      <w:spacing w:after="240" w:line="252" w:lineRule="auto"/>
      <w:jc w:val="center"/>
    </w:pPr>
    <w:rPr>
      <w:rFonts w:asciiTheme="majorHAnsi" w:eastAsiaTheme="majorEastAsia" w:hAnsiTheme="majorHAnsi" w:cstheme="majorBidi"/>
      <w:lang w:eastAsia="en-US"/>
    </w:rPr>
  </w:style>
  <w:style w:type="character" w:customStyle="1" w:styleId="PodtytuZnak">
    <w:name w:val="Podtytuł Znak"/>
    <w:basedOn w:val="Domylnaczcionkaakapitu"/>
    <w:link w:val="Podtytu"/>
    <w:uiPriority w:val="11"/>
    <w:qFormat/>
    <w:rsid w:val="00491180"/>
    <w:rPr>
      <w:rFonts w:asciiTheme="majorHAnsi" w:eastAsiaTheme="majorEastAsia" w:hAnsiTheme="majorHAnsi" w:cstheme="majorBidi"/>
      <w:sz w:val="24"/>
      <w:szCs w:val="24"/>
    </w:rPr>
  </w:style>
  <w:style w:type="paragraph" w:customStyle="1" w:styleId="Blockquote">
    <w:name w:val="Blockquote"/>
    <w:basedOn w:val="Standard"/>
    <w:rsid w:val="00DB33D1"/>
    <w:pPr>
      <w:spacing w:before="100" w:after="100"/>
      <w:ind w:left="360" w:right="360"/>
    </w:pPr>
    <w:rPr>
      <w:rFonts w:cs="Lucida Sans Unicode"/>
      <w:sz w:val="24"/>
    </w:rPr>
  </w:style>
  <w:style w:type="paragraph" w:customStyle="1" w:styleId="Podpis2">
    <w:name w:val="Podpis2"/>
    <w:basedOn w:val="Standard"/>
    <w:rsid w:val="00DB33D1"/>
    <w:pPr>
      <w:suppressLineNumbers/>
      <w:spacing w:before="120" w:after="120"/>
    </w:pPr>
    <w:rPr>
      <w:rFonts w:cs="Tahoma"/>
      <w:i/>
      <w:iCs/>
      <w:sz w:val="24"/>
      <w:szCs w:val="24"/>
    </w:rPr>
  </w:style>
  <w:style w:type="paragraph" w:customStyle="1" w:styleId="1TableText">
    <w:name w:val="1Table_Text"/>
    <w:rsid w:val="00DB33D1"/>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DB33D1"/>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DB33D1"/>
    <w:rPr>
      <w:sz w:val="24"/>
    </w:rPr>
  </w:style>
  <w:style w:type="paragraph" w:customStyle="1" w:styleId="TableHeading">
    <w:name w:val="Table Heading"/>
    <w:basedOn w:val="TableContents"/>
    <w:rsid w:val="00DB33D1"/>
    <w:pPr>
      <w:jc w:val="center"/>
    </w:pPr>
    <w:rPr>
      <w:b/>
      <w:bCs/>
    </w:rPr>
  </w:style>
  <w:style w:type="character" w:customStyle="1" w:styleId="WW8Num1z0">
    <w:name w:val="WW8Num1z0"/>
    <w:rsid w:val="00DB33D1"/>
  </w:style>
  <w:style w:type="character" w:customStyle="1" w:styleId="WW8Num1z1">
    <w:name w:val="WW8Num1z1"/>
    <w:rsid w:val="00DB33D1"/>
    <w:rPr>
      <w:rFonts w:cs="Times New Roman"/>
    </w:rPr>
  </w:style>
  <w:style w:type="character" w:customStyle="1" w:styleId="WW8Num2z0">
    <w:name w:val="WW8Num2z0"/>
    <w:rsid w:val="00DB33D1"/>
  </w:style>
  <w:style w:type="character" w:customStyle="1" w:styleId="WW8Num3z0">
    <w:name w:val="WW8Num3z0"/>
    <w:rsid w:val="00DB33D1"/>
    <w:rPr>
      <w:color w:val="000000"/>
    </w:rPr>
  </w:style>
  <w:style w:type="character" w:customStyle="1" w:styleId="WW8Num3z1">
    <w:name w:val="WW8Num3z1"/>
    <w:rsid w:val="00DB33D1"/>
  </w:style>
  <w:style w:type="character" w:customStyle="1" w:styleId="WW8Num3z2">
    <w:name w:val="WW8Num3z2"/>
    <w:rsid w:val="00DB33D1"/>
  </w:style>
  <w:style w:type="character" w:customStyle="1" w:styleId="WW8Num3z3">
    <w:name w:val="WW8Num3z3"/>
    <w:rsid w:val="00DB33D1"/>
  </w:style>
  <w:style w:type="character" w:customStyle="1" w:styleId="WW8Num3z4">
    <w:name w:val="WW8Num3z4"/>
    <w:rsid w:val="00DB33D1"/>
  </w:style>
  <w:style w:type="character" w:customStyle="1" w:styleId="WW8Num3z5">
    <w:name w:val="WW8Num3z5"/>
    <w:rsid w:val="00DB33D1"/>
  </w:style>
  <w:style w:type="character" w:customStyle="1" w:styleId="WW8Num3z6">
    <w:name w:val="WW8Num3z6"/>
    <w:rsid w:val="00DB33D1"/>
  </w:style>
  <w:style w:type="character" w:customStyle="1" w:styleId="WW8Num3z7">
    <w:name w:val="WW8Num3z7"/>
    <w:rsid w:val="00DB33D1"/>
  </w:style>
  <w:style w:type="character" w:customStyle="1" w:styleId="WW8Num3z8">
    <w:name w:val="WW8Num3z8"/>
    <w:rsid w:val="00DB33D1"/>
  </w:style>
  <w:style w:type="character" w:customStyle="1" w:styleId="WW8Num4z0">
    <w:name w:val="WW8Num4z0"/>
    <w:rsid w:val="00DB33D1"/>
    <w:rPr>
      <w:rFonts w:ascii="Tahoma" w:hAnsi="Tahoma" w:cs="Tahoma"/>
      <w:b/>
      <w:bCs/>
      <w:sz w:val="20"/>
      <w:szCs w:val="24"/>
      <w:lang w:eastAsia="ar-SA"/>
    </w:rPr>
  </w:style>
  <w:style w:type="character" w:customStyle="1" w:styleId="WW8Num5z0">
    <w:name w:val="WW8Num5z0"/>
    <w:rsid w:val="00DB33D1"/>
  </w:style>
  <w:style w:type="character" w:customStyle="1" w:styleId="WW8Num5z1">
    <w:name w:val="WW8Num5z1"/>
    <w:rsid w:val="00DB33D1"/>
    <w:rPr>
      <w:rFonts w:ascii="Tahoma" w:hAnsi="Tahoma" w:cs="Tahoma"/>
      <w:sz w:val="20"/>
    </w:rPr>
  </w:style>
  <w:style w:type="character" w:customStyle="1" w:styleId="WW8Num5z2">
    <w:name w:val="WW8Num5z2"/>
    <w:rsid w:val="00DB33D1"/>
    <w:rPr>
      <w:rFonts w:cs="Times New Roman"/>
    </w:rPr>
  </w:style>
  <w:style w:type="character" w:customStyle="1" w:styleId="WW8Num5z3">
    <w:name w:val="WW8Num5z3"/>
    <w:rsid w:val="00DB33D1"/>
  </w:style>
  <w:style w:type="character" w:customStyle="1" w:styleId="WW8Num6z0">
    <w:name w:val="WW8Num6z0"/>
    <w:rsid w:val="00DB33D1"/>
    <w:rPr>
      <w:rFonts w:ascii="Tahoma" w:hAnsi="Tahoma" w:cs="Times New Roman"/>
      <w:b w:val="0"/>
      <w:color w:val="000000"/>
    </w:rPr>
  </w:style>
  <w:style w:type="character" w:customStyle="1" w:styleId="WW8Num7z0">
    <w:name w:val="WW8Num7z0"/>
    <w:rsid w:val="00DB33D1"/>
    <w:rPr>
      <w:color w:val="000000"/>
    </w:rPr>
  </w:style>
  <w:style w:type="character" w:customStyle="1" w:styleId="WW8Num7z1">
    <w:name w:val="WW8Num7z1"/>
    <w:rsid w:val="00DB33D1"/>
    <w:rPr>
      <w:rFonts w:cs="Times New Roman"/>
      <w:color w:val="000000"/>
    </w:rPr>
  </w:style>
  <w:style w:type="character" w:customStyle="1" w:styleId="WW8Num7z2">
    <w:name w:val="WW8Num7z2"/>
    <w:rsid w:val="00DB33D1"/>
    <w:rPr>
      <w:rFonts w:cs="Times New Roman"/>
    </w:rPr>
  </w:style>
  <w:style w:type="character" w:customStyle="1" w:styleId="WW8Num7z3">
    <w:name w:val="WW8Num7z3"/>
    <w:rsid w:val="00DB33D1"/>
  </w:style>
  <w:style w:type="character" w:customStyle="1" w:styleId="WW8Num8z0">
    <w:name w:val="WW8Num8z0"/>
    <w:rsid w:val="00DB33D1"/>
    <w:rPr>
      <w:color w:val="000000"/>
    </w:rPr>
  </w:style>
  <w:style w:type="character" w:customStyle="1" w:styleId="WW8Num8z1">
    <w:name w:val="WW8Num8z1"/>
    <w:rsid w:val="00DB33D1"/>
    <w:rPr>
      <w:rFonts w:ascii="Tahoma" w:hAnsi="Tahoma" w:cs="Tahoma"/>
      <w:sz w:val="20"/>
    </w:rPr>
  </w:style>
  <w:style w:type="character" w:customStyle="1" w:styleId="WW8Num9z0">
    <w:name w:val="WW8Num9z0"/>
    <w:rsid w:val="00DB33D1"/>
    <w:rPr>
      <w:rFonts w:cs="Times New Roman"/>
    </w:rPr>
  </w:style>
  <w:style w:type="character" w:customStyle="1" w:styleId="WW8Num9z1">
    <w:name w:val="WW8Num9z1"/>
    <w:rsid w:val="00DB33D1"/>
    <w:rPr>
      <w:rFonts w:ascii="Tahoma" w:hAnsi="Tahoma" w:cs="Times New Roman"/>
      <w:b/>
      <w:bCs w:val="0"/>
      <w:i/>
      <w:iCs w:val="0"/>
      <w:color w:val="000000"/>
    </w:rPr>
  </w:style>
  <w:style w:type="character" w:customStyle="1" w:styleId="WW8Num9z2">
    <w:name w:val="WW8Num9z2"/>
    <w:rsid w:val="00DB33D1"/>
    <w:rPr>
      <w:rFonts w:ascii="Tahoma" w:hAnsi="Tahoma" w:cs="Tahoma"/>
      <w:color w:val="000000"/>
    </w:rPr>
  </w:style>
  <w:style w:type="character" w:customStyle="1" w:styleId="WW8Num10z0">
    <w:name w:val="WW8Num10z0"/>
    <w:rsid w:val="00DB33D1"/>
    <w:rPr>
      <w:rFonts w:ascii="Tahoma" w:hAnsi="Tahoma" w:cs="Tahoma"/>
      <w:b w:val="0"/>
      <w:i w:val="0"/>
      <w:color w:val="000000"/>
      <w:sz w:val="20"/>
      <w:szCs w:val="20"/>
    </w:rPr>
  </w:style>
  <w:style w:type="character" w:customStyle="1" w:styleId="WW8Num11z0">
    <w:name w:val="WW8Num11z0"/>
    <w:rsid w:val="00DB33D1"/>
    <w:rPr>
      <w:color w:val="000000"/>
    </w:rPr>
  </w:style>
  <w:style w:type="character" w:customStyle="1" w:styleId="WW8Num12z0">
    <w:name w:val="WW8Num12z0"/>
    <w:rsid w:val="00DB33D1"/>
  </w:style>
  <w:style w:type="character" w:customStyle="1" w:styleId="WW8Num12z1">
    <w:name w:val="WW8Num12z1"/>
    <w:rsid w:val="00DB33D1"/>
    <w:rPr>
      <w:rFonts w:cs="Times New Roman"/>
    </w:rPr>
  </w:style>
  <w:style w:type="character" w:customStyle="1" w:styleId="WW8Num13z0">
    <w:name w:val="WW8Num13z0"/>
    <w:rsid w:val="00DB33D1"/>
  </w:style>
  <w:style w:type="character" w:customStyle="1" w:styleId="WW8Num13z1">
    <w:name w:val="WW8Num13z1"/>
    <w:rsid w:val="00DB33D1"/>
    <w:rPr>
      <w:rFonts w:cs="Times New Roman"/>
    </w:rPr>
  </w:style>
  <w:style w:type="character" w:customStyle="1" w:styleId="WW8Num13z2">
    <w:name w:val="WW8Num13z2"/>
    <w:rsid w:val="00DB33D1"/>
  </w:style>
  <w:style w:type="character" w:customStyle="1" w:styleId="WW8Num13z3">
    <w:name w:val="WW8Num13z3"/>
    <w:rsid w:val="00DB33D1"/>
    <w:rPr>
      <w:rFonts w:ascii="Tahoma" w:hAnsi="Tahoma" w:cs="Times New Roman"/>
      <w:b w:val="0"/>
      <w:i w:val="0"/>
    </w:rPr>
  </w:style>
  <w:style w:type="character" w:customStyle="1" w:styleId="WW8Num14z0">
    <w:name w:val="WW8Num14z0"/>
    <w:rsid w:val="00DB33D1"/>
    <w:rPr>
      <w:rFonts w:ascii="Tahoma" w:hAnsi="Tahoma" w:cs="Times New Roman"/>
    </w:rPr>
  </w:style>
  <w:style w:type="character" w:customStyle="1" w:styleId="WW8Num15z0">
    <w:name w:val="WW8Num15z0"/>
    <w:rsid w:val="00DB33D1"/>
  </w:style>
  <w:style w:type="character" w:customStyle="1" w:styleId="WW8Num16z0">
    <w:name w:val="WW8Num16z0"/>
    <w:rsid w:val="00DB33D1"/>
  </w:style>
  <w:style w:type="character" w:customStyle="1" w:styleId="WW8Num17z0">
    <w:name w:val="WW8Num17z0"/>
    <w:rsid w:val="00DB33D1"/>
    <w:rPr>
      <w:color w:val="000000"/>
    </w:rPr>
  </w:style>
  <w:style w:type="character" w:customStyle="1" w:styleId="WW8Num17z1">
    <w:name w:val="WW8Num17z1"/>
    <w:rsid w:val="00DB33D1"/>
    <w:rPr>
      <w:rFonts w:cs="Times New Roman"/>
      <w:color w:val="000000"/>
    </w:rPr>
  </w:style>
  <w:style w:type="character" w:customStyle="1" w:styleId="WW8Num17z2">
    <w:name w:val="WW8Num17z2"/>
    <w:rsid w:val="00DB33D1"/>
    <w:rPr>
      <w:rFonts w:cs="Times New Roman"/>
    </w:rPr>
  </w:style>
  <w:style w:type="character" w:customStyle="1" w:styleId="WW8Num17z4">
    <w:name w:val="WW8Num17z4"/>
    <w:rsid w:val="00DB33D1"/>
  </w:style>
  <w:style w:type="character" w:customStyle="1" w:styleId="WW8Num18z0">
    <w:name w:val="WW8Num18z0"/>
    <w:rsid w:val="00DB33D1"/>
    <w:rPr>
      <w:color w:val="000000"/>
    </w:rPr>
  </w:style>
  <w:style w:type="character" w:customStyle="1" w:styleId="WW8Num18z1">
    <w:name w:val="WW8Num18z1"/>
    <w:rsid w:val="00DB33D1"/>
  </w:style>
  <w:style w:type="character" w:customStyle="1" w:styleId="WW8Num18z2">
    <w:name w:val="WW8Num18z2"/>
    <w:rsid w:val="00DB33D1"/>
    <w:rPr>
      <w:color w:val="000000"/>
    </w:rPr>
  </w:style>
  <w:style w:type="character" w:customStyle="1" w:styleId="WW8Num18z3">
    <w:name w:val="WW8Num18z3"/>
    <w:rsid w:val="00DB33D1"/>
  </w:style>
  <w:style w:type="character" w:customStyle="1" w:styleId="WW8Num18z4">
    <w:name w:val="WW8Num18z4"/>
    <w:rsid w:val="00DB33D1"/>
  </w:style>
  <w:style w:type="character" w:customStyle="1" w:styleId="WW8Num18z5">
    <w:name w:val="WW8Num18z5"/>
    <w:rsid w:val="00DB33D1"/>
  </w:style>
  <w:style w:type="character" w:customStyle="1" w:styleId="WW8Num18z6">
    <w:name w:val="WW8Num18z6"/>
    <w:rsid w:val="00DB33D1"/>
  </w:style>
  <w:style w:type="character" w:customStyle="1" w:styleId="WW8Num18z7">
    <w:name w:val="WW8Num18z7"/>
    <w:rsid w:val="00DB33D1"/>
  </w:style>
  <w:style w:type="character" w:customStyle="1" w:styleId="WW8Num18z8">
    <w:name w:val="WW8Num18z8"/>
    <w:rsid w:val="00DB33D1"/>
  </w:style>
  <w:style w:type="character" w:customStyle="1" w:styleId="WW8Num19z0">
    <w:name w:val="WW8Num19z0"/>
    <w:rsid w:val="00DB33D1"/>
  </w:style>
  <w:style w:type="character" w:customStyle="1" w:styleId="WW8Num19z1">
    <w:name w:val="WW8Num19z1"/>
    <w:rsid w:val="00DB33D1"/>
  </w:style>
  <w:style w:type="character" w:customStyle="1" w:styleId="WW8Num19z2">
    <w:name w:val="WW8Num19z2"/>
    <w:rsid w:val="00DB33D1"/>
  </w:style>
  <w:style w:type="character" w:customStyle="1" w:styleId="WW8Num19z3">
    <w:name w:val="WW8Num19z3"/>
    <w:rsid w:val="00DB33D1"/>
  </w:style>
  <w:style w:type="character" w:customStyle="1" w:styleId="WW8Num19z4">
    <w:name w:val="WW8Num19z4"/>
    <w:rsid w:val="00DB33D1"/>
  </w:style>
  <w:style w:type="character" w:customStyle="1" w:styleId="WW8Num19z5">
    <w:name w:val="WW8Num19z5"/>
    <w:rsid w:val="00DB33D1"/>
  </w:style>
  <w:style w:type="character" w:customStyle="1" w:styleId="WW8Num19z6">
    <w:name w:val="WW8Num19z6"/>
    <w:rsid w:val="00DB33D1"/>
  </w:style>
  <w:style w:type="character" w:customStyle="1" w:styleId="WW8Num19z7">
    <w:name w:val="WW8Num19z7"/>
    <w:rsid w:val="00DB33D1"/>
  </w:style>
  <w:style w:type="character" w:customStyle="1" w:styleId="WW8Num19z8">
    <w:name w:val="WW8Num19z8"/>
    <w:rsid w:val="00DB33D1"/>
  </w:style>
  <w:style w:type="character" w:customStyle="1" w:styleId="WW8Num20z0">
    <w:name w:val="WW8Num20z0"/>
    <w:rsid w:val="00DB33D1"/>
    <w:rPr>
      <w:color w:val="000000"/>
    </w:rPr>
  </w:style>
  <w:style w:type="character" w:customStyle="1" w:styleId="WW8Num20z1">
    <w:name w:val="WW8Num20z1"/>
    <w:rsid w:val="00DB33D1"/>
    <w:rPr>
      <w:rFonts w:ascii="Times New Roman" w:hAnsi="Times New Roman" w:cs="Times New Roman"/>
      <w:b w:val="0"/>
      <w:color w:val="000000"/>
      <w:sz w:val="22"/>
      <w:szCs w:val="22"/>
    </w:rPr>
  </w:style>
  <w:style w:type="character" w:customStyle="1" w:styleId="WW8Num21z0">
    <w:name w:val="WW8Num21z0"/>
    <w:rsid w:val="00DB33D1"/>
    <w:rPr>
      <w:color w:val="000000"/>
    </w:rPr>
  </w:style>
  <w:style w:type="character" w:customStyle="1" w:styleId="WW8Num21z1">
    <w:name w:val="WW8Num21z1"/>
    <w:rsid w:val="00DB33D1"/>
    <w:rPr>
      <w:rFonts w:cs="Times New Roman"/>
    </w:rPr>
  </w:style>
  <w:style w:type="character" w:customStyle="1" w:styleId="WW8Num22z0">
    <w:name w:val="WW8Num22z0"/>
    <w:rsid w:val="00DB33D1"/>
  </w:style>
  <w:style w:type="character" w:customStyle="1" w:styleId="WW8Num22z1">
    <w:name w:val="WW8Num22z1"/>
    <w:rsid w:val="00DB33D1"/>
  </w:style>
  <w:style w:type="character" w:customStyle="1" w:styleId="WW8Num22z2">
    <w:name w:val="WW8Num22z2"/>
    <w:rsid w:val="00DB33D1"/>
  </w:style>
  <w:style w:type="character" w:customStyle="1" w:styleId="WW8Num22z3">
    <w:name w:val="WW8Num22z3"/>
    <w:rsid w:val="00DB33D1"/>
  </w:style>
  <w:style w:type="character" w:customStyle="1" w:styleId="WW8Num22z4">
    <w:name w:val="WW8Num22z4"/>
    <w:rsid w:val="00DB33D1"/>
  </w:style>
  <w:style w:type="character" w:customStyle="1" w:styleId="WW8Num22z5">
    <w:name w:val="WW8Num22z5"/>
    <w:rsid w:val="00DB33D1"/>
  </w:style>
  <w:style w:type="character" w:customStyle="1" w:styleId="WW8Num22z6">
    <w:name w:val="WW8Num22z6"/>
    <w:rsid w:val="00DB33D1"/>
  </w:style>
  <w:style w:type="character" w:customStyle="1" w:styleId="WW8Num22z7">
    <w:name w:val="WW8Num22z7"/>
    <w:rsid w:val="00DB33D1"/>
  </w:style>
  <w:style w:type="character" w:customStyle="1" w:styleId="WW8Num22z8">
    <w:name w:val="WW8Num22z8"/>
    <w:rsid w:val="00DB33D1"/>
  </w:style>
  <w:style w:type="character" w:customStyle="1" w:styleId="WW8Num23z0">
    <w:name w:val="WW8Num23z0"/>
    <w:rsid w:val="00DB33D1"/>
    <w:rPr>
      <w:rFonts w:ascii="Times New Roman" w:hAnsi="Times New Roman" w:cs="Times New Roman"/>
      <w:sz w:val="22"/>
      <w:szCs w:val="22"/>
    </w:rPr>
  </w:style>
  <w:style w:type="character" w:customStyle="1" w:styleId="WW8Num23z1">
    <w:name w:val="WW8Num23z1"/>
    <w:rsid w:val="00DB33D1"/>
  </w:style>
  <w:style w:type="character" w:customStyle="1" w:styleId="WW8Num23z2">
    <w:name w:val="WW8Num23z2"/>
    <w:rsid w:val="00DB33D1"/>
  </w:style>
  <w:style w:type="character" w:customStyle="1" w:styleId="WW8Num23z3">
    <w:name w:val="WW8Num23z3"/>
    <w:rsid w:val="00DB33D1"/>
  </w:style>
  <w:style w:type="character" w:customStyle="1" w:styleId="WW8Num23z4">
    <w:name w:val="WW8Num23z4"/>
    <w:rsid w:val="00DB33D1"/>
  </w:style>
  <w:style w:type="character" w:customStyle="1" w:styleId="WW8Num23z5">
    <w:name w:val="WW8Num23z5"/>
    <w:rsid w:val="00DB33D1"/>
  </w:style>
  <w:style w:type="character" w:customStyle="1" w:styleId="WW8Num23z6">
    <w:name w:val="WW8Num23z6"/>
    <w:rsid w:val="00DB33D1"/>
  </w:style>
  <w:style w:type="character" w:customStyle="1" w:styleId="WW8Num23z7">
    <w:name w:val="WW8Num23z7"/>
    <w:rsid w:val="00DB33D1"/>
  </w:style>
  <w:style w:type="character" w:customStyle="1" w:styleId="WW8Num23z8">
    <w:name w:val="WW8Num23z8"/>
    <w:rsid w:val="00DB33D1"/>
  </w:style>
  <w:style w:type="character" w:customStyle="1" w:styleId="WW8Num24z0">
    <w:name w:val="WW8Num24z0"/>
    <w:rsid w:val="00DB33D1"/>
    <w:rPr>
      <w:rFonts w:ascii="Times New Roman" w:hAnsi="Times New Roman" w:cs="Times New Roman"/>
      <w:b w:val="0"/>
      <w:i w:val="0"/>
      <w:strike w:val="0"/>
      <w:dstrike w:val="0"/>
      <w:sz w:val="22"/>
      <w:szCs w:val="22"/>
      <w:u w:val="none"/>
    </w:rPr>
  </w:style>
  <w:style w:type="character" w:customStyle="1" w:styleId="WW8Num24z1">
    <w:name w:val="WW8Num24z1"/>
    <w:rsid w:val="00DB33D1"/>
  </w:style>
  <w:style w:type="character" w:customStyle="1" w:styleId="WW8Num24z2">
    <w:name w:val="WW8Num24z2"/>
    <w:rsid w:val="00DB33D1"/>
  </w:style>
  <w:style w:type="character" w:customStyle="1" w:styleId="WW8Num24z3">
    <w:name w:val="WW8Num24z3"/>
    <w:rsid w:val="00DB33D1"/>
  </w:style>
  <w:style w:type="character" w:customStyle="1" w:styleId="WW8Num24z4">
    <w:name w:val="WW8Num24z4"/>
    <w:rsid w:val="00DB33D1"/>
  </w:style>
  <w:style w:type="character" w:customStyle="1" w:styleId="WW8Num24z5">
    <w:name w:val="WW8Num24z5"/>
    <w:rsid w:val="00DB33D1"/>
  </w:style>
  <w:style w:type="character" w:customStyle="1" w:styleId="WW8Num24z6">
    <w:name w:val="WW8Num24z6"/>
    <w:rsid w:val="00DB33D1"/>
  </w:style>
  <w:style w:type="character" w:customStyle="1" w:styleId="WW8Num24z7">
    <w:name w:val="WW8Num24z7"/>
    <w:rsid w:val="00DB33D1"/>
  </w:style>
  <w:style w:type="character" w:customStyle="1" w:styleId="WW8Num24z8">
    <w:name w:val="WW8Num24z8"/>
    <w:rsid w:val="00DB33D1"/>
  </w:style>
  <w:style w:type="character" w:customStyle="1" w:styleId="WW8Num25z0">
    <w:name w:val="WW8Num25z0"/>
    <w:rsid w:val="00DB33D1"/>
    <w:rPr>
      <w:rFonts w:ascii="Tahoma" w:hAnsi="Tahoma" w:cs="Tahoma"/>
      <w:bCs/>
      <w:iCs/>
    </w:rPr>
  </w:style>
  <w:style w:type="character" w:customStyle="1" w:styleId="WW8Num25z1">
    <w:name w:val="WW8Num25z1"/>
    <w:rsid w:val="00DB33D1"/>
    <w:rPr>
      <w:strike w:val="0"/>
      <w:dstrike w:val="0"/>
    </w:rPr>
  </w:style>
  <w:style w:type="character" w:customStyle="1" w:styleId="WW8Num25z2">
    <w:name w:val="WW8Num25z2"/>
    <w:rsid w:val="00DB33D1"/>
  </w:style>
  <w:style w:type="character" w:customStyle="1" w:styleId="WW8Num25z3">
    <w:name w:val="WW8Num25z3"/>
    <w:rsid w:val="00DB33D1"/>
  </w:style>
  <w:style w:type="character" w:customStyle="1" w:styleId="WW8Num25z4">
    <w:name w:val="WW8Num25z4"/>
    <w:rsid w:val="00DB33D1"/>
  </w:style>
  <w:style w:type="character" w:customStyle="1" w:styleId="WW8Num25z5">
    <w:name w:val="WW8Num25z5"/>
    <w:rsid w:val="00DB33D1"/>
  </w:style>
  <w:style w:type="character" w:customStyle="1" w:styleId="WW8Num25z6">
    <w:name w:val="WW8Num25z6"/>
    <w:rsid w:val="00DB33D1"/>
  </w:style>
  <w:style w:type="character" w:customStyle="1" w:styleId="WW8Num25z7">
    <w:name w:val="WW8Num25z7"/>
    <w:rsid w:val="00DB33D1"/>
  </w:style>
  <w:style w:type="character" w:customStyle="1" w:styleId="WW8Num25z8">
    <w:name w:val="WW8Num25z8"/>
    <w:rsid w:val="00DB33D1"/>
  </w:style>
  <w:style w:type="character" w:customStyle="1" w:styleId="WW8Num26z0">
    <w:name w:val="WW8Num26z0"/>
    <w:rsid w:val="00DB33D1"/>
    <w:rPr>
      <w:rFonts w:ascii="Times New Roman" w:hAnsi="Times New Roman" w:cs="Tahoma"/>
      <w:b w:val="0"/>
      <w:i w:val="0"/>
      <w:strike w:val="0"/>
      <w:dstrike w:val="0"/>
      <w:sz w:val="22"/>
      <w:szCs w:val="20"/>
      <w:u w:val="none"/>
    </w:rPr>
  </w:style>
  <w:style w:type="character" w:customStyle="1" w:styleId="WW8Num26z1">
    <w:name w:val="WW8Num26z1"/>
    <w:rsid w:val="00DB33D1"/>
  </w:style>
  <w:style w:type="character" w:customStyle="1" w:styleId="WW8Num26z2">
    <w:name w:val="WW8Num26z2"/>
    <w:rsid w:val="00DB33D1"/>
  </w:style>
  <w:style w:type="character" w:customStyle="1" w:styleId="WW8Num26z3">
    <w:name w:val="WW8Num26z3"/>
    <w:rsid w:val="00DB33D1"/>
  </w:style>
  <w:style w:type="character" w:customStyle="1" w:styleId="WW8Num26z4">
    <w:name w:val="WW8Num26z4"/>
    <w:rsid w:val="00DB33D1"/>
  </w:style>
  <w:style w:type="character" w:customStyle="1" w:styleId="WW8Num26z5">
    <w:name w:val="WW8Num26z5"/>
    <w:rsid w:val="00DB33D1"/>
  </w:style>
  <w:style w:type="character" w:customStyle="1" w:styleId="WW8Num26z6">
    <w:name w:val="WW8Num26z6"/>
    <w:rsid w:val="00DB33D1"/>
  </w:style>
  <w:style w:type="character" w:customStyle="1" w:styleId="WW8Num26z7">
    <w:name w:val="WW8Num26z7"/>
    <w:rsid w:val="00DB33D1"/>
  </w:style>
  <w:style w:type="character" w:customStyle="1" w:styleId="WW8Num26z8">
    <w:name w:val="WW8Num26z8"/>
    <w:rsid w:val="00DB33D1"/>
  </w:style>
  <w:style w:type="character" w:customStyle="1" w:styleId="WW8Num27z0">
    <w:name w:val="WW8Num27z0"/>
    <w:rsid w:val="00DB33D1"/>
    <w:rPr>
      <w:rFonts w:ascii="Tahoma" w:hAnsi="Tahoma" w:cs="Tahoma"/>
      <w:b w:val="0"/>
      <w:sz w:val="22"/>
      <w:szCs w:val="20"/>
    </w:rPr>
  </w:style>
  <w:style w:type="character" w:customStyle="1" w:styleId="WW8Num27z1">
    <w:name w:val="WW8Num27z1"/>
    <w:rsid w:val="00DB33D1"/>
  </w:style>
  <w:style w:type="character" w:customStyle="1" w:styleId="WW8Num27z2">
    <w:name w:val="WW8Num27z2"/>
    <w:rsid w:val="00DB33D1"/>
  </w:style>
  <w:style w:type="character" w:customStyle="1" w:styleId="WW8Num27z3">
    <w:name w:val="WW8Num27z3"/>
    <w:rsid w:val="00DB33D1"/>
  </w:style>
  <w:style w:type="character" w:customStyle="1" w:styleId="WW8Num27z4">
    <w:name w:val="WW8Num27z4"/>
    <w:rsid w:val="00DB33D1"/>
  </w:style>
  <w:style w:type="character" w:customStyle="1" w:styleId="WW8Num27z5">
    <w:name w:val="WW8Num27z5"/>
    <w:rsid w:val="00DB33D1"/>
  </w:style>
  <w:style w:type="character" w:customStyle="1" w:styleId="WW8Num27z6">
    <w:name w:val="WW8Num27z6"/>
    <w:rsid w:val="00DB33D1"/>
  </w:style>
  <w:style w:type="character" w:customStyle="1" w:styleId="WW8Num27z7">
    <w:name w:val="WW8Num27z7"/>
    <w:rsid w:val="00DB33D1"/>
  </w:style>
  <w:style w:type="character" w:customStyle="1" w:styleId="WW8Num27z8">
    <w:name w:val="WW8Num27z8"/>
    <w:rsid w:val="00DB33D1"/>
  </w:style>
  <w:style w:type="character" w:customStyle="1" w:styleId="WW8Num28z0">
    <w:name w:val="WW8Num28z0"/>
    <w:rsid w:val="00DB33D1"/>
    <w:rPr>
      <w:rFonts w:ascii="Tahoma" w:hAnsi="Tahoma" w:cs="Tahoma"/>
      <w:sz w:val="20"/>
      <w:szCs w:val="20"/>
    </w:rPr>
  </w:style>
  <w:style w:type="character" w:customStyle="1" w:styleId="WW8Num28z1">
    <w:name w:val="WW8Num28z1"/>
    <w:rsid w:val="00DB33D1"/>
    <w:rPr>
      <w:b w:val="0"/>
    </w:rPr>
  </w:style>
  <w:style w:type="character" w:customStyle="1" w:styleId="WW8Num28z2">
    <w:name w:val="WW8Num28z2"/>
    <w:rsid w:val="00DB33D1"/>
  </w:style>
  <w:style w:type="character" w:customStyle="1" w:styleId="WW8Num29z0">
    <w:name w:val="WW8Num29z0"/>
    <w:rsid w:val="00DB33D1"/>
  </w:style>
  <w:style w:type="character" w:customStyle="1" w:styleId="WW8Num29z1">
    <w:name w:val="WW8Num29z1"/>
    <w:rsid w:val="00DB33D1"/>
  </w:style>
  <w:style w:type="character" w:customStyle="1" w:styleId="WW8Num29z2">
    <w:name w:val="WW8Num29z2"/>
    <w:rsid w:val="00DB33D1"/>
  </w:style>
  <w:style w:type="character" w:customStyle="1" w:styleId="WW8Num29z3">
    <w:name w:val="WW8Num29z3"/>
    <w:rsid w:val="00DB33D1"/>
  </w:style>
  <w:style w:type="character" w:customStyle="1" w:styleId="WW8Num29z4">
    <w:name w:val="WW8Num29z4"/>
    <w:rsid w:val="00DB33D1"/>
  </w:style>
  <w:style w:type="character" w:customStyle="1" w:styleId="WW8Num29z5">
    <w:name w:val="WW8Num29z5"/>
    <w:rsid w:val="00DB33D1"/>
  </w:style>
  <w:style w:type="character" w:customStyle="1" w:styleId="WW8Num29z6">
    <w:name w:val="WW8Num29z6"/>
    <w:rsid w:val="00DB33D1"/>
  </w:style>
  <w:style w:type="character" w:customStyle="1" w:styleId="WW8Num29z7">
    <w:name w:val="WW8Num29z7"/>
    <w:rsid w:val="00DB33D1"/>
  </w:style>
  <w:style w:type="character" w:customStyle="1" w:styleId="WW8Num29z8">
    <w:name w:val="WW8Num29z8"/>
    <w:rsid w:val="00DB33D1"/>
  </w:style>
  <w:style w:type="character" w:customStyle="1" w:styleId="WW8Num30z0">
    <w:name w:val="WW8Num30z0"/>
    <w:rsid w:val="00DB33D1"/>
    <w:rPr>
      <w:rFonts w:ascii="Times New Roman" w:eastAsia="Times New Roman" w:hAnsi="Times New Roman" w:cs="Times New Roman"/>
    </w:rPr>
  </w:style>
  <w:style w:type="character" w:customStyle="1" w:styleId="WW8Num30z1">
    <w:name w:val="WW8Num30z1"/>
    <w:rsid w:val="00DB33D1"/>
  </w:style>
  <w:style w:type="character" w:customStyle="1" w:styleId="WW8Num30z2">
    <w:name w:val="WW8Num30z2"/>
    <w:rsid w:val="00DB33D1"/>
  </w:style>
  <w:style w:type="character" w:customStyle="1" w:styleId="WW8Num30z3">
    <w:name w:val="WW8Num30z3"/>
    <w:rsid w:val="00DB33D1"/>
  </w:style>
  <w:style w:type="character" w:customStyle="1" w:styleId="WW8Num30z4">
    <w:name w:val="WW8Num30z4"/>
    <w:rsid w:val="00DB33D1"/>
  </w:style>
  <w:style w:type="character" w:customStyle="1" w:styleId="WW8Num30z5">
    <w:name w:val="WW8Num30z5"/>
    <w:rsid w:val="00DB33D1"/>
  </w:style>
  <w:style w:type="character" w:customStyle="1" w:styleId="WW8Num30z6">
    <w:name w:val="WW8Num30z6"/>
    <w:rsid w:val="00DB33D1"/>
  </w:style>
  <w:style w:type="character" w:customStyle="1" w:styleId="WW8Num30z7">
    <w:name w:val="WW8Num30z7"/>
    <w:rsid w:val="00DB33D1"/>
  </w:style>
  <w:style w:type="character" w:customStyle="1" w:styleId="WW8Num30z8">
    <w:name w:val="WW8Num30z8"/>
    <w:rsid w:val="00DB33D1"/>
  </w:style>
  <w:style w:type="character" w:customStyle="1" w:styleId="WW8Num31z0">
    <w:name w:val="WW8Num31z0"/>
    <w:rsid w:val="00DB33D1"/>
    <w:rPr>
      <w:rFonts w:ascii="Times New Roman" w:hAnsi="Times New Roman" w:cs="Times New Roman"/>
      <w:sz w:val="22"/>
      <w:szCs w:val="22"/>
    </w:rPr>
  </w:style>
  <w:style w:type="character" w:customStyle="1" w:styleId="WW8Num31z1">
    <w:name w:val="WW8Num31z1"/>
    <w:rsid w:val="00DB33D1"/>
    <w:rPr>
      <w:color w:val="000000"/>
    </w:rPr>
  </w:style>
  <w:style w:type="character" w:customStyle="1" w:styleId="WW8Num31z2">
    <w:name w:val="WW8Num31z2"/>
    <w:rsid w:val="00DB33D1"/>
  </w:style>
  <w:style w:type="character" w:customStyle="1" w:styleId="WW8Num31z3">
    <w:name w:val="WW8Num31z3"/>
    <w:rsid w:val="00DB33D1"/>
  </w:style>
  <w:style w:type="character" w:customStyle="1" w:styleId="WW8Num31z4">
    <w:name w:val="WW8Num31z4"/>
    <w:rsid w:val="00DB33D1"/>
  </w:style>
  <w:style w:type="character" w:customStyle="1" w:styleId="WW8Num31z5">
    <w:name w:val="WW8Num31z5"/>
    <w:rsid w:val="00DB33D1"/>
  </w:style>
  <w:style w:type="character" w:customStyle="1" w:styleId="WW8Num31z6">
    <w:name w:val="WW8Num31z6"/>
    <w:rsid w:val="00DB33D1"/>
  </w:style>
  <w:style w:type="character" w:customStyle="1" w:styleId="WW8Num31z7">
    <w:name w:val="WW8Num31z7"/>
    <w:rsid w:val="00DB33D1"/>
  </w:style>
  <w:style w:type="character" w:customStyle="1" w:styleId="WW8Num31z8">
    <w:name w:val="WW8Num31z8"/>
    <w:rsid w:val="00DB33D1"/>
  </w:style>
  <w:style w:type="character" w:customStyle="1" w:styleId="WW8Num32z0">
    <w:name w:val="WW8Num32z0"/>
    <w:rsid w:val="00DB33D1"/>
    <w:rPr>
      <w:rFonts w:ascii="Tahoma" w:eastAsia="Times New Roman" w:hAnsi="Tahoma" w:cs="Tahoma"/>
    </w:rPr>
  </w:style>
  <w:style w:type="character" w:customStyle="1" w:styleId="WW8Num32z1">
    <w:name w:val="WW8Num32z1"/>
    <w:rsid w:val="00DB33D1"/>
  </w:style>
  <w:style w:type="character" w:customStyle="1" w:styleId="WW8Num32z2">
    <w:name w:val="WW8Num32z2"/>
    <w:rsid w:val="00DB33D1"/>
  </w:style>
  <w:style w:type="character" w:customStyle="1" w:styleId="WW8Num32z3">
    <w:name w:val="WW8Num32z3"/>
    <w:rsid w:val="00DB33D1"/>
  </w:style>
  <w:style w:type="character" w:customStyle="1" w:styleId="WW8Num32z4">
    <w:name w:val="WW8Num32z4"/>
    <w:rsid w:val="00DB33D1"/>
  </w:style>
  <w:style w:type="character" w:customStyle="1" w:styleId="WW8Num32z5">
    <w:name w:val="WW8Num32z5"/>
    <w:rsid w:val="00DB33D1"/>
  </w:style>
  <w:style w:type="character" w:customStyle="1" w:styleId="WW8Num32z6">
    <w:name w:val="WW8Num32z6"/>
    <w:rsid w:val="00DB33D1"/>
  </w:style>
  <w:style w:type="character" w:customStyle="1" w:styleId="WW8Num32z7">
    <w:name w:val="WW8Num32z7"/>
    <w:rsid w:val="00DB33D1"/>
  </w:style>
  <w:style w:type="character" w:customStyle="1" w:styleId="WW8Num32z8">
    <w:name w:val="WW8Num32z8"/>
    <w:rsid w:val="00DB33D1"/>
  </w:style>
  <w:style w:type="character" w:customStyle="1" w:styleId="WW8Num33z0">
    <w:name w:val="WW8Num33z0"/>
    <w:rsid w:val="00DB33D1"/>
  </w:style>
  <w:style w:type="character" w:customStyle="1" w:styleId="WW8Num33z1">
    <w:name w:val="WW8Num33z1"/>
    <w:rsid w:val="00DB33D1"/>
  </w:style>
  <w:style w:type="character" w:customStyle="1" w:styleId="WW8Num33z2">
    <w:name w:val="WW8Num33z2"/>
    <w:rsid w:val="00DB33D1"/>
  </w:style>
  <w:style w:type="character" w:customStyle="1" w:styleId="WW8Num33z3">
    <w:name w:val="WW8Num33z3"/>
    <w:rsid w:val="00DB33D1"/>
  </w:style>
  <w:style w:type="character" w:customStyle="1" w:styleId="WW8Num33z4">
    <w:name w:val="WW8Num33z4"/>
    <w:rsid w:val="00DB33D1"/>
  </w:style>
  <w:style w:type="character" w:customStyle="1" w:styleId="WW8Num33z5">
    <w:name w:val="WW8Num33z5"/>
    <w:rsid w:val="00DB33D1"/>
  </w:style>
  <w:style w:type="character" w:customStyle="1" w:styleId="WW8Num33z6">
    <w:name w:val="WW8Num33z6"/>
    <w:rsid w:val="00DB33D1"/>
  </w:style>
  <w:style w:type="character" w:customStyle="1" w:styleId="WW8Num33z7">
    <w:name w:val="WW8Num33z7"/>
    <w:rsid w:val="00DB33D1"/>
  </w:style>
  <w:style w:type="character" w:customStyle="1" w:styleId="WW8Num33z8">
    <w:name w:val="WW8Num33z8"/>
    <w:rsid w:val="00DB33D1"/>
  </w:style>
  <w:style w:type="character" w:customStyle="1" w:styleId="WW8Num34z0">
    <w:name w:val="WW8Num34z0"/>
    <w:rsid w:val="00DB33D1"/>
    <w:rPr>
      <w:rFonts w:ascii="Tahoma" w:hAnsi="Tahoma" w:cs="Tahoma"/>
      <w:kern w:val="3"/>
      <w:sz w:val="22"/>
      <w:szCs w:val="20"/>
    </w:rPr>
  </w:style>
  <w:style w:type="character" w:customStyle="1" w:styleId="WW8Num34z1">
    <w:name w:val="WW8Num34z1"/>
    <w:rsid w:val="00DB33D1"/>
  </w:style>
  <w:style w:type="character" w:customStyle="1" w:styleId="WW8Num34z2">
    <w:name w:val="WW8Num34z2"/>
    <w:rsid w:val="00DB33D1"/>
  </w:style>
  <w:style w:type="character" w:customStyle="1" w:styleId="WW8Num34z3">
    <w:name w:val="WW8Num34z3"/>
    <w:rsid w:val="00DB33D1"/>
  </w:style>
  <w:style w:type="character" w:customStyle="1" w:styleId="WW8Num34z4">
    <w:name w:val="WW8Num34z4"/>
    <w:rsid w:val="00DB33D1"/>
  </w:style>
  <w:style w:type="character" w:customStyle="1" w:styleId="WW8Num34z5">
    <w:name w:val="WW8Num34z5"/>
    <w:rsid w:val="00DB33D1"/>
  </w:style>
  <w:style w:type="character" w:customStyle="1" w:styleId="WW8Num34z6">
    <w:name w:val="WW8Num34z6"/>
    <w:rsid w:val="00DB33D1"/>
  </w:style>
  <w:style w:type="character" w:customStyle="1" w:styleId="WW8Num34z7">
    <w:name w:val="WW8Num34z7"/>
    <w:rsid w:val="00DB33D1"/>
  </w:style>
  <w:style w:type="character" w:customStyle="1" w:styleId="WW8Num34z8">
    <w:name w:val="WW8Num34z8"/>
    <w:rsid w:val="00DB33D1"/>
  </w:style>
  <w:style w:type="character" w:customStyle="1" w:styleId="WW8Num35z0">
    <w:name w:val="WW8Num35z0"/>
    <w:rsid w:val="00DB33D1"/>
  </w:style>
  <w:style w:type="character" w:customStyle="1" w:styleId="WW8Num35z1">
    <w:name w:val="WW8Num35z1"/>
    <w:rsid w:val="00DB33D1"/>
  </w:style>
  <w:style w:type="character" w:customStyle="1" w:styleId="WW8Num35z2">
    <w:name w:val="WW8Num35z2"/>
    <w:rsid w:val="00DB33D1"/>
  </w:style>
  <w:style w:type="character" w:customStyle="1" w:styleId="WW8Num35z3">
    <w:name w:val="WW8Num35z3"/>
    <w:rsid w:val="00DB33D1"/>
  </w:style>
  <w:style w:type="character" w:customStyle="1" w:styleId="WW8Num35z4">
    <w:name w:val="WW8Num35z4"/>
    <w:rsid w:val="00DB33D1"/>
  </w:style>
  <w:style w:type="character" w:customStyle="1" w:styleId="WW8Num35z5">
    <w:name w:val="WW8Num35z5"/>
    <w:rsid w:val="00DB33D1"/>
  </w:style>
  <w:style w:type="character" w:customStyle="1" w:styleId="WW8Num35z6">
    <w:name w:val="WW8Num35z6"/>
    <w:rsid w:val="00DB33D1"/>
  </w:style>
  <w:style w:type="character" w:customStyle="1" w:styleId="WW8Num35z7">
    <w:name w:val="WW8Num35z7"/>
    <w:rsid w:val="00DB33D1"/>
  </w:style>
  <w:style w:type="character" w:customStyle="1" w:styleId="WW8Num35z8">
    <w:name w:val="WW8Num35z8"/>
    <w:rsid w:val="00DB33D1"/>
  </w:style>
  <w:style w:type="character" w:customStyle="1" w:styleId="WW8Num36z0">
    <w:name w:val="WW8Num36z0"/>
    <w:rsid w:val="00DB33D1"/>
  </w:style>
  <w:style w:type="character" w:customStyle="1" w:styleId="WW8Num36z1">
    <w:name w:val="WW8Num36z1"/>
    <w:rsid w:val="00DB33D1"/>
    <w:rPr>
      <w:rFonts w:ascii="OpenSymbol" w:hAnsi="OpenSymbol" w:cs="OpenSymbol"/>
    </w:rPr>
  </w:style>
  <w:style w:type="character" w:customStyle="1" w:styleId="WW8Num36z3">
    <w:name w:val="WW8Num36z3"/>
    <w:rsid w:val="00DB33D1"/>
    <w:rPr>
      <w:rFonts w:ascii="Symbol" w:hAnsi="Symbol" w:cs="OpenSymbol"/>
    </w:rPr>
  </w:style>
  <w:style w:type="character" w:customStyle="1" w:styleId="WW8Num37z0">
    <w:name w:val="WW8Num37z0"/>
    <w:rsid w:val="00DB33D1"/>
    <w:rPr>
      <w:sz w:val="22"/>
    </w:rPr>
  </w:style>
  <w:style w:type="character" w:customStyle="1" w:styleId="WW8Num37z1">
    <w:name w:val="WW8Num37z1"/>
    <w:rsid w:val="00DB33D1"/>
    <w:rPr>
      <w:rFonts w:ascii="OpenSymbol" w:hAnsi="OpenSymbol" w:cs="OpenSymbol"/>
    </w:rPr>
  </w:style>
  <w:style w:type="character" w:customStyle="1" w:styleId="WW8Num37z3">
    <w:name w:val="WW8Num37z3"/>
    <w:rsid w:val="00DB33D1"/>
    <w:rPr>
      <w:rFonts w:ascii="Symbol" w:hAnsi="Symbol" w:cs="OpenSymbol"/>
    </w:rPr>
  </w:style>
  <w:style w:type="character" w:customStyle="1" w:styleId="WW8Num38z0">
    <w:name w:val="WW8Num38z0"/>
    <w:rsid w:val="00DB33D1"/>
    <w:rPr>
      <w:kern w:val="3"/>
      <w:sz w:val="22"/>
      <w:szCs w:val="20"/>
    </w:rPr>
  </w:style>
  <w:style w:type="character" w:customStyle="1" w:styleId="WW8Num38z1">
    <w:name w:val="WW8Num38z1"/>
    <w:rsid w:val="00DB33D1"/>
  </w:style>
  <w:style w:type="character" w:customStyle="1" w:styleId="WW8Num38z2">
    <w:name w:val="WW8Num38z2"/>
    <w:rsid w:val="00DB33D1"/>
  </w:style>
  <w:style w:type="character" w:customStyle="1" w:styleId="WW8Num38z3">
    <w:name w:val="WW8Num38z3"/>
    <w:rsid w:val="00DB33D1"/>
  </w:style>
  <w:style w:type="character" w:customStyle="1" w:styleId="WW8Num38z4">
    <w:name w:val="WW8Num38z4"/>
    <w:rsid w:val="00DB33D1"/>
  </w:style>
  <w:style w:type="character" w:customStyle="1" w:styleId="WW8Num38z5">
    <w:name w:val="WW8Num38z5"/>
    <w:rsid w:val="00DB33D1"/>
  </w:style>
  <w:style w:type="character" w:customStyle="1" w:styleId="WW8Num38z6">
    <w:name w:val="WW8Num38z6"/>
    <w:rsid w:val="00DB33D1"/>
  </w:style>
  <w:style w:type="character" w:customStyle="1" w:styleId="WW8Num38z7">
    <w:name w:val="WW8Num38z7"/>
    <w:rsid w:val="00DB33D1"/>
  </w:style>
  <w:style w:type="character" w:customStyle="1" w:styleId="WW8Num38z8">
    <w:name w:val="WW8Num38z8"/>
    <w:rsid w:val="00DB33D1"/>
  </w:style>
  <w:style w:type="character" w:customStyle="1" w:styleId="WW8Num39z0">
    <w:name w:val="WW8Num39z0"/>
    <w:rsid w:val="00DB33D1"/>
    <w:rPr>
      <w:sz w:val="22"/>
      <w:szCs w:val="20"/>
    </w:rPr>
  </w:style>
  <w:style w:type="character" w:customStyle="1" w:styleId="WW8Num39z1">
    <w:name w:val="WW8Num39z1"/>
    <w:rsid w:val="00DB33D1"/>
    <w:rPr>
      <w:color w:val="000000"/>
    </w:rPr>
  </w:style>
  <w:style w:type="character" w:customStyle="1" w:styleId="WW8Num39z2">
    <w:name w:val="WW8Num39z2"/>
    <w:rsid w:val="00DB33D1"/>
  </w:style>
  <w:style w:type="character" w:customStyle="1" w:styleId="WW8Num39z3">
    <w:name w:val="WW8Num39z3"/>
    <w:rsid w:val="00DB33D1"/>
  </w:style>
  <w:style w:type="character" w:customStyle="1" w:styleId="WW8Num39z4">
    <w:name w:val="WW8Num39z4"/>
    <w:rsid w:val="00DB33D1"/>
  </w:style>
  <w:style w:type="character" w:customStyle="1" w:styleId="WW8Num39z5">
    <w:name w:val="WW8Num39z5"/>
    <w:rsid w:val="00DB33D1"/>
  </w:style>
  <w:style w:type="character" w:customStyle="1" w:styleId="WW8Num39z6">
    <w:name w:val="WW8Num39z6"/>
    <w:rsid w:val="00DB33D1"/>
  </w:style>
  <w:style w:type="character" w:customStyle="1" w:styleId="WW8Num39z7">
    <w:name w:val="WW8Num39z7"/>
    <w:rsid w:val="00DB33D1"/>
  </w:style>
  <w:style w:type="character" w:customStyle="1" w:styleId="WW8Num39z8">
    <w:name w:val="WW8Num39z8"/>
    <w:rsid w:val="00DB33D1"/>
  </w:style>
  <w:style w:type="character" w:customStyle="1" w:styleId="WW8Num40z0">
    <w:name w:val="WW8Num40z0"/>
    <w:rsid w:val="00DB33D1"/>
    <w:rPr>
      <w:rFonts w:ascii="Tahoma" w:eastAsia="Times New Roman" w:hAnsi="Tahoma" w:cs="Tahoma"/>
    </w:rPr>
  </w:style>
  <w:style w:type="character" w:customStyle="1" w:styleId="WW8Num40z1">
    <w:name w:val="WW8Num40z1"/>
    <w:rsid w:val="00DB33D1"/>
  </w:style>
  <w:style w:type="character" w:customStyle="1" w:styleId="WW8Num41z0">
    <w:name w:val="WW8Num41z0"/>
    <w:rsid w:val="00DB33D1"/>
    <w:rPr>
      <w:rFonts w:ascii="Tahoma" w:hAnsi="Tahoma" w:cs="Tahoma"/>
      <w:sz w:val="22"/>
      <w:szCs w:val="20"/>
    </w:rPr>
  </w:style>
  <w:style w:type="character" w:customStyle="1" w:styleId="WW8Num41z1">
    <w:name w:val="WW8Num41z1"/>
    <w:rsid w:val="00DB33D1"/>
  </w:style>
  <w:style w:type="character" w:customStyle="1" w:styleId="WW8Num41z2">
    <w:name w:val="WW8Num41z2"/>
    <w:rsid w:val="00DB33D1"/>
  </w:style>
  <w:style w:type="character" w:customStyle="1" w:styleId="WW8Num41z3">
    <w:name w:val="WW8Num41z3"/>
    <w:rsid w:val="00DB33D1"/>
  </w:style>
  <w:style w:type="character" w:customStyle="1" w:styleId="WW8Num41z4">
    <w:name w:val="WW8Num41z4"/>
    <w:rsid w:val="00DB33D1"/>
  </w:style>
  <w:style w:type="character" w:customStyle="1" w:styleId="WW8Num41z5">
    <w:name w:val="WW8Num41z5"/>
    <w:rsid w:val="00DB33D1"/>
  </w:style>
  <w:style w:type="character" w:customStyle="1" w:styleId="WW8Num41z6">
    <w:name w:val="WW8Num41z6"/>
    <w:rsid w:val="00DB33D1"/>
  </w:style>
  <w:style w:type="character" w:customStyle="1" w:styleId="WW8Num41z7">
    <w:name w:val="WW8Num41z7"/>
    <w:rsid w:val="00DB33D1"/>
  </w:style>
  <w:style w:type="character" w:customStyle="1" w:styleId="WW8Num41z8">
    <w:name w:val="WW8Num41z8"/>
    <w:rsid w:val="00DB33D1"/>
  </w:style>
  <w:style w:type="character" w:customStyle="1" w:styleId="WW8Num42z0">
    <w:name w:val="WW8Num42z0"/>
    <w:rsid w:val="00DB33D1"/>
    <w:rPr>
      <w:rFonts w:ascii="Tahoma" w:hAnsi="Tahoma" w:cs="Tahoma"/>
      <w:sz w:val="22"/>
      <w:szCs w:val="20"/>
    </w:rPr>
  </w:style>
  <w:style w:type="character" w:customStyle="1" w:styleId="WW8Num42z1">
    <w:name w:val="WW8Num42z1"/>
    <w:rsid w:val="00DB33D1"/>
  </w:style>
  <w:style w:type="character" w:customStyle="1" w:styleId="WW8Num42z2">
    <w:name w:val="WW8Num42z2"/>
    <w:rsid w:val="00DB33D1"/>
  </w:style>
  <w:style w:type="character" w:customStyle="1" w:styleId="WW8Num42z3">
    <w:name w:val="WW8Num42z3"/>
    <w:rsid w:val="00DB33D1"/>
  </w:style>
  <w:style w:type="character" w:customStyle="1" w:styleId="WW8Num42z4">
    <w:name w:val="WW8Num42z4"/>
    <w:rsid w:val="00DB33D1"/>
  </w:style>
  <w:style w:type="character" w:customStyle="1" w:styleId="WW8Num42z5">
    <w:name w:val="WW8Num42z5"/>
    <w:rsid w:val="00DB33D1"/>
  </w:style>
  <w:style w:type="character" w:customStyle="1" w:styleId="WW8Num42z6">
    <w:name w:val="WW8Num42z6"/>
    <w:rsid w:val="00DB33D1"/>
  </w:style>
  <w:style w:type="character" w:customStyle="1" w:styleId="WW8Num42z7">
    <w:name w:val="WW8Num42z7"/>
    <w:rsid w:val="00DB33D1"/>
  </w:style>
  <w:style w:type="character" w:customStyle="1" w:styleId="WW8Num42z8">
    <w:name w:val="WW8Num42z8"/>
    <w:rsid w:val="00DB33D1"/>
  </w:style>
  <w:style w:type="character" w:customStyle="1" w:styleId="WW8Num43z0">
    <w:name w:val="WW8Num43z0"/>
    <w:rsid w:val="00DB33D1"/>
    <w:rPr>
      <w:rFonts w:ascii="Times New Roman" w:hAnsi="Times New Roman" w:cs="Times New Roman"/>
      <w:sz w:val="22"/>
      <w:szCs w:val="22"/>
    </w:rPr>
  </w:style>
  <w:style w:type="character" w:customStyle="1" w:styleId="WW8Num43z1">
    <w:name w:val="WW8Num43z1"/>
    <w:rsid w:val="00DB33D1"/>
  </w:style>
  <w:style w:type="character" w:customStyle="1" w:styleId="WW8Num44z0">
    <w:name w:val="WW8Num44z0"/>
    <w:rsid w:val="00DB33D1"/>
    <w:rPr>
      <w:rFonts w:ascii="Times New Roman" w:hAnsi="Times New Roman" w:cs="Times New Roman"/>
      <w:sz w:val="22"/>
      <w:szCs w:val="22"/>
    </w:rPr>
  </w:style>
  <w:style w:type="character" w:customStyle="1" w:styleId="WW8Num44z1">
    <w:name w:val="WW8Num44z1"/>
    <w:rsid w:val="00DB33D1"/>
  </w:style>
  <w:style w:type="character" w:customStyle="1" w:styleId="WW8Num45z0">
    <w:name w:val="WW8Num45z0"/>
    <w:rsid w:val="00DB33D1"/>
  </w:style>
  <w:style w:type="character" w:customStyle="1" w:styleId="WW8Num45z1">
    <w:name w:val="WW8Num45z1"/>
    <w:rsid w:val="00DB33D1"/>
    <w:rPr>
      <w:b w:val="0"/>
      <w:i w:val="0"/>
      <w:color w:val="000000"/>
      <w:sz w:val="20"/>
      <w:szCs w:val="20"/>
    </w:rPr>
  </w:style>
  <w:style w:type="character" w:customStyle="1" w:styleId="WW8Num45z2">
    <w:name w:val="WW8Num45z2"/>
    <w:rsid w:val="00DB33D1"/>
  </w:style>
  <w:style w:type="character" w:customStyle="1" w:styleId="WW8Num45z3">
    <w:name w:val="WW8Num45z3"/>
    <w:rsid w:val="00DB33D1"/>
  </w:style>
  <w:style w:type="character" w:customStyle="1" w:styleId="WW8Num45z4">
    <w:name w:val="WW8Num45z4"/>
    <w:rsid w:val="00DB33D1"/>
  </w:style>
  <w:style w:type="character" w:customStyle="1" w:styleId="WW8Num45z5">
    <w:name w:val="WW8Num45z5"/>
    <w:rsid w:val="00DB33D1"/>
  </w:style>
  <w:style w:type="character" w:customStyle="1" w:styleId="WW8Num45z6">
    <w:name w:val="WW8Num45z6"/>
    <w:rsid w:val="00DB33D1"/>
  </w:style>
  <w:style w:type="character" w:customStyle="1" w:styleId="WW8Num45z7">
    <w:name w:val="WW8Num45z7"/>
    <w:rsid w:val="00DB33D1"/>
  </w:style>
  <w:style w:type="character" w:customStyle="1" w:styleId="WW8Num45z8">
    <w:name w:val="WW8Num45z8"/>
    <w:rsid w:val="00DB33D1"/>
  </w:style>
  <w:style w:type="character" w:customStyle="1" w:styleId="WW8Num46z0">
    <w:name w:val="WW8Num46z0"/>
    <w:rsid w:val="00DB33D1"/>
    <w:rPr>
      <w:rFonts w:ascii="Times New Roman" w:hAnsi="Times New Roman" w:cs="Times New Roman"/>
      <w:sz w:val="22"/>
      <w:szCs w:val="22"/>
    </w:rPr>
  </w:style>
  <w:style w:type="character" w:customStyle="1" w:styleId="WW8Num46z1">
    <w:name w:val="WW8Num46z1"/>
    <w:rsid w:val="00DB33D1"/>
  </w:style>
  <w:style w:type="character" w:customStyle="1" w:styleId="WW8Num47z0">
    <w:name w:val="WW8Num47z0"/>
    <w:rsid w:val="00DB33D1"/>
    <w:rPr>
      <w:sz w:val="22"/>
      <w:szCs w:val="20"/>
    </w:rPr>
  </w:style>
  <w:style w:type="character" w:customStyle="1" w:styleId="WW8Num47z1">
    <w:name w:val="WW8Num47z1"/>
    <w:rsid w:val="00DB33D1"/>
  </w:style>
  <w:style w:type="character" w:customStyle="1" w:styleId="WW8Num48z0">
    <w:name w:val="WW8Num48z0"/>
    <w:rsid w:val="00DB33D1"/>
    <w:rPr>
      <w:rFonts w:ascii="Times New Roman" w:hAnsi="Times New Roman" w:cs="Times New Roman"/>
      <w:sz w:val="22"/>
      <w:szCs w:val="22"/>
    </w:rPr>
  </w:style>
  <w:style w:type="character" w:customStyle="1" w:styleId="WW8Num48z1">
    <w:name w:val="WW8Num48z1"/>
    <w:rsid w:val="00DB33D1"/>
  </w:style>
  <w:style w:type="character" w:customStyle="1" w:styleId="WW8Num48z2">
    <w:name w:val="WW8Num48z2"/>
    <w:rsid w:val="00DB33D1"/>
  </w:style>
  <w:style w:type="character" w:customStyle="1" w:styleId="WW8Num48z3">
    <w:name w:val="WW8Num48z3"/>
    <w:rsid w:val="00DB33D1"/>
  </w:style>
  <w:style w:type="character" w:customStyle="1" w:styleId="WW8Num48z4">
    <w:name w:val="WW8Num48z4"/>
    <w:rsid w:val="00DB33D1"/>
  </w:style>
  <w:style w:type="character" w:customStyle="1" w:styleId="WW8Num48z5">
    <w:name w:val="WW8Num48z5"/>
    <w:rsid w:val="00DB33D1"/>
  </w:style>
  <w:style w:type="character" w:customStyle="1" w:styleId="WW8Num48z6">
    <w:name w:val="WW8Num48z6"/>
    <w:rsid w:val="00DB33D1"/>
  </w:style>
  <w:style w:type="character" w:customStyle="1" w:styleId="WW8Num48z7">
    <w:name w:val="WW8Num48z7"/>
    <w:rsid w:val="00DB33D1"/>
  </w:style>
  <w:style w:type="character" w:customStyle="1" w:styleId="WW8Num48z8">
    <w:name w:val="WW8Num48z8"/>
    <w:rsid w:val="00DB33D1"/>
  </w:style>
  <w:style w:type="character" w:customStyle="1" w:styleId="WW8Num49z0">
    <w:name w:val="WW8Num49z0"/>
    <w:rsid w:val="00DB33D1"/>
    <w:rPr>
      <w:rFonts w:ascii="Tahoma" w:hAnsi="Tahoma" w:cs="Tahoma"/>
      <w:bCs/>
      <w:position w:val="0"/>
      <w:sz w:val="20"/>
      <w:szCs w:val="20"/>
      <w:vertAlign w:val="superscript"/>
    </w:rPr>
  </w:style>
  <w:style w:type="character" w:customStyle="1" w:styleId="WW8Num49z1">
    <w:name w:val="WW8Num49z1"/>
    <w:rsid w:val="00DB33D1"/>
  </w:style>
  <w:style w:type="character" w:customStyle="1" w:styleId="WW8Num50z0">
    <w:name w:val="WW8Num50z0"/>
    <w:rsid w:val="00DB33D1"/>
    <w:rPr>
      <w:rFonts w:ascii="Tahoma" w:hAnsi="Tahoma" w:cs="Tahoma"/>
      <w:sz w:val="22"/>
      <w:szCs w:val="20"/>
    </w:rPr>
  </w:style>
  <w:style w:type="character" w:customStyle="1" w:styleId="WW8Num50z1">
    <w:name w:val="WW8Num50z1"/>
    <w:rsid w:val="00DB33D1"/>
  </w:style>
  <w:style w:type="character" w:customStyle="1" w:styleId="WW8Num50z2">
    <w:name w:val="WW8Num50z2"/>
    <w:rsid w:val="00DB33D1"/>
  </w:style>
  <w:style w:type="character" w:customStyle="1" w:styleId="WW8Num50z3">
    <w:name w:val="WW8Num50z3"/>
    <w:rsid w:val="00DB33D1"/>
  </w:style>
  <w:style w:type="character" w:customStyle="1" w:styleId="WW8Num50z4">
    <w:name w:val="WW8Num50z4"/>
    <w:rsid w:val="00DB33D1"/>
  </w:style>
  <w:style w:type="character" w:customStyle="1" w:styleId="WW8Num50z5">
    <w:name w:val="WW8Num50z5"/>
    <w:rsid w:val="00DB33D1"/>
  </w:style>
  <w:style w:type="character" w:customStyle="1" w:styleId="WW8Num50z6">
    <w:name w:val="WW8Num50z6"/>
    <w:rsid w:val="00DB33D1"/>
  </w:style>
  <w:style w:type="character" w:customStyle="1" w:styleId="WW8Num50z7">
    <w:name w:val="WW8Num50z7"/>
    <w:rsid w:val="00DB33D1"/>
  </w:style>
  <w:style w:type="character" w:customStyle="1" w:styleId="WW8Num50z8">
    <w:name w:val="WW8Num50z8"/>
    <w:rsid w:val="00DB33D1"/>
  </w:style>
  <w:style w:type="character" w:customStyle="1" w:styleId="WW8Num51z0">
    <w:name w:val="WW8Num51z0"/>
    <w:rsid w:val="00DB33D1"/>
    <w:rPr>
      <w:rFonts w:ascii="Tahoma" w:hAnsi="Tahoma" w:cs="Tahoma"/>
      <w:sz w:val="22"/>
      <w:szCs w:val="20"/>
    </w:rPr>
  </w:style>
  <w:style w:type="character" w:customStyle="1" w:styleId="WW8Num51z1">
    <w:name w:val="WW8Num51z1"/>
    <w:rsid w:val="00DB33D1"/>
  </w:style>
  <w:style w:type="character" w:customStyle="1" w:styleId="WW8Num51z2">
    <w:name w:val="WW8Num51z2"/>
    <w:rsid w:val="00DB33D1"/>
  </w:style>
  <w:style w:type="character" w:customStyle="1" w:styleId="WW8Num51z3">
    <w:name w:val="WW8Num51z3"/>
    <w:rsid w:val="00DB33D1"/>
  </w:style>
  <w:style w:type="character" w:customStyle="1" w:styleId="WW8Num51z4">
    <w:name w:val="WW8Num51z4"/>
    <w:rsid w:val="00DB33D1"/>
  </w:style>
  <w:style w:type="character" w:customStyle="1" w:styleId="WW8Num51z5">
    <w:name w:val="WW8Num51z5"/>
    <w:rsid w:val="00DB33D1"/>
  </w:style>
  <w:style w:type="character" w:customStyle="1" w:styleId="WW8Num51z6">
    <w:name w:val="WW8Num51z6"/>
    <w:rsid w:val="00DB33D1"/>
  </w:style>
  <w:style w:type="character" w:customStyle="1" w:styleId="WW8Num51z7">
    <w:name w:val="WW8Num51z7"/>
    <w:rsid w:val="00DB33D1"/>
  </w:style>
  <w:style w:type="character" w:customStyle="1" w:styleId="WW8Num51z8">
    <w:name w:val="WW8Num51z8"/>
    <w:rsid w:val="00DB33D1"/>
  </w:style>
  <w:style w:type="character" w:customStyle="1" w:styleId="WW8Num52z0">
    <w:name w:val="WW8Num52z0"/>
    <w:rsid w:val="00DB33D1"/>
  </w:style>
  <w:style w:type="character" w:customStyle="1" w:styleId="WW8Num52z1">
    <w:name w:val="WW8Num52z1"/>
    <w:rsid w:val="00DB33D1"/>
  </w:style>
  <w:style w:type="character" w:customStyle="1" w:styleId="WW8Num52z2">
    <w:name w:val="WW8Num52z2"/>
    <w:rsid w:val="00DB33D1"/>
  </w:style>
  <w:style w:type="character" w:customStyle="1" w:styleId="WW8Num52z3">
    <w:name w:val="WW8Num52z3"/>
    <w:rsid w:val="00DB33D1"/>
  </w:style>
  <w:style w:type="character" w:customStyle="1" w:styleId="WW8Num52z4">
    <w:name w:val="WW8Num52z4"/>
    <w:rsid w:val="00DB33D1"/>
  </w:style>
  <w:style w:type="character" w:customStyle="1" w:styleId="WW8Num52z5">
    <w:name w:val="WW8Num52z5"/>
    <w:rsid w:val="00DB33D1"/>
  </w:style>
  <w:style w:type="character" w:customStyle="1" w:styleId="WW8Num52z6">
    <w:name w:val="WW8Num52z6"/>
    <w:rsid w:val="00DB33D1"/>
  </w:style>
  <w:style w:type="character" w:customStyle="1" w:styleId="WW8Num52z7">
    <w:name w:val="WW8Num52z7"/>
    <w:rsid w:val="00DB33D1"/>
  </w:style>
  <w:style w:type="character" w:customStyle="1" w:styleId="WW8Num52z8">
    <w:name w:val="WW8Num52z8"/>
    <w:rsid w:val="00DB33D1"/>
  </w:style>
  <w:style w:type="character" w:customStyle="1" w:styleId="WW8Num53z0">
    <w:name w:val="WW8Num53z0"/>
    <w:rsid w:val="00DB33D1"/>
    <w:rPr>
      <w:rFonts w:cs="Times New Roman"/>
    </w:rPr>
  </w:style>
  <w:style w:type="character" w:customStyle="1" w:styleId="WW8Num53z1">
    <w:name w:val="WW8Num53z1"/>
    <w:rsid w:val="00DB33D1"/>
  </w:style>
  <w:style w:type="character" w:customStyle="1" w:styleId="WW8Num53z2">
    <w:name w:val="WW8Num53z2"/>
    <w:rsid w:val="00DB33D1"/>
  </w:style>
  <w:style w:type="character" w:customStyle="1" w:styleId="WW8Num53z3">
    <w:name w:val="WW8Num53z3"/>
    <w:rsid w:val="00DB33D1"/>
  </w:style>
  <w:style w:type="character" w:customStyle="1" w:styleId="WW8Num53z4">
    <w:name w:val="WW8Num53z4"/>
    <w:rsid w:val="00DB33D1"/>
  </w:style>
  <w:style w:type="character" w:customStyle="1" w:styleId="WW8Num53z5">
    <w:name w:val="WW8Num53z5"/>
    <w:rsid w:val="00DB33D1"/>
  </w:style>
  <w:style w:type="character" w:customStyle="1" w:styleId="WW8Num53z6">
    <w:name w:val="WW8Num53z6"/>
    <w:rsid w:val="00DB33D1"/>
  </w:style>
  <w:style w:type="character" w:customStyle="1" w:styleId="WW8Num53z7">
    <w:name w:val="WW8Num53z7"/>
    <w:rsid w:val="00DB33D1"/>
  </w:style>
  <w:style w:type="character" w:customStyle="1" w:styleId="WW8Num53z8">
    <w:name w:val="WW8Num53z8"/>
    <w:rsid w:val="00DB33D1"/>
  </w:style>
  <w:style w:type="character" w:customStyle="1" w:styleId="WW8Num54z0">
    <w:name w:val="WW8Num54z0"/>
    <w:rsid w:val="00DB33D1"/>
    <w:rPr>
      <w:rFonts w:cs="Times New Roman"/>
    </w:rPr>
  </w:style>
  <w:style w:type="character" w:customStyle="1" w:styleId="WW8Num54z1">
    <w:name w:val="WW8Num54z1"/>
    <w:rsid w:val="00DB33D1"/>
  </w:style>
  <w:style w:type="character" w:customStyle="1" w:styleId="WW8Num54z2">
    <w:name w:val="WW8Num54z2"/>
    <w:rsid w:val="00DB33D1"/>
  </w:style>
  <w:style w:type="character" w:customStyle="1" w:styleId="WW8Num54z3">
    <w:name w:val="WW8Num54z3"/>
    <w:rsid w:val="00DB33D1"/>
  </w:style>
  <w:style w:type="character" w:customStyle="1" w:styleId="WW8Num54z4">
    <w:name w:val="WW8Num54z4"/>
    <w:rsid w:val="00DB33D1"/>
  </w:style>
  <w:style w:type="character" w:customStyle="1" w:styleId="WW8Num54z5">
    <w:name w:val="WW8Num54z5"/>
    <w:rsid w:val="00DB33D1"/>
  </w:style>
  <w:style w:type="character" w:customStyle="1" w:styleId="WW8Num54z6">
    <w:name w:val="WW8Num54z6"/>
    <w:rsid w:val="00DB33D1"/>
  </w:style>
  <w:style w:type="character" w:customStyle="1" w:styleId="WW8Num54z7">
    <w:name w:val="WW8Num54z7"/>
    <w:rsid w:val="00DB33D1"/>
  </w:style>
  <w:style w:type="character" w:customStyle="1" w:styleId="WW8Num54z8">
    <w:name w:val="WW8Num54z8"/>
    <w:rsid w:val="00DB33D1"/>
  </w:style>
  <w:style w:type="character" w:customStyle="1" w:styleId="WW8Num55z0">
    <w:name w:val="WW8Num55z0"/>
    <w:rsid w:val="00DB33D1"/>
  </w:style>
  <w:style w:type="character" w:customStyle="1" w:styleId="WW8Num55z1">
    <w:name w:val="WW8Num55z1"/>
    <w:rsid w:val="00DB33D1"/>
  </w:style>
  <w:style w:type="character" w:customStyle="1" w:styleId="WW8Num55z2">
    <w:name w:val="WW8Num55z2"/>
    <w:rsid w:val="00DB33D1"/>
  </w:style>
  <w:style w:type="character" w:customStyle="1" w:styleId="WW8Num55z3">
    <w:name w:val="WW8Num55z3"/>
    <w:rsid w:val="00DB33D1"/>
  </w:style>
  <w:style w:type="character" w:customStyle="1" w:styleId="WW8Num55z4">
    <w:name w:val="WW8Num55z4"/>
    <w:rsid w:val="00DB33D1"/>
  </w:style>
  <w:style w:type="character" w:customStyle="1" w:styleId="WW8Num55z5">
    <w:name w:val="WW8Num55z5"/>
    <w:rsid w:val="00DB33D1"/>
  </w:style>
  <w:style w:type="character" w:customStyle="1" w:styleId="WW8Num55z6">
    <w:name w:val="WW8Num55z6"/>
    <w:rsid w:val="00DB33D1"/>
  </w:style>
  <w:style w:type="character" w:customStyle="1" w:styleId="WW8Num55z7">
    <w:name w:val="WW8Num55z7"/>
    <w:rsid w:val="00DB33D1"/>
  </w:style>
  <w:style w:type="character" w:customStyle="1" w:styleId="WW8Num55z8">
    <w:name w:val="WW8Num55z8"/>
    <w:rsid w:val="00DB33D1"/>
  </w:style>
  <w:style w:type="character" w:customStyle="1" w:styleId="WW8Num56z0">
    <w:name w:val="WW8Num56z0"/>
    <w:rsid w:val="00DB33D1"/>
    <w:rPr>
      <w:b w:val="0"/>
    </w:rPr>
  </w:style>
  <w:style w:type="character" w:customStyle="1" w:styleId="WW8Num56z1">
    <w:name w:val="WW8Num56z1"/>
    <w:rsid w:val="00DB33D1"/>
    <w:rPr>
      <w:rFonts w:cs="Times New Roman"/>
    </w:rPr>
  </w:style>
  <w:style w:type="character" w:customStyle="1" w:styleId="WW8Num57z0">
    <w:name w:val="WW8Num57z0"/>
    <w:rsid w:val="00DB33D1"/>
  </w:style>
  <w:style w:type="character" w:customStyle="1" w:styleId="WW8Num57z1">
    <w:name w:val="WW8Num57z1"/>
    <w:rsid w:val="00DB33D1"/>
  </w:style>
  <w:style w:type="character" w:customStyle="1" w:styleId="WW8Num57z2">
    <w:name w:val="WW8Num57z2"/>
    <w:rsid w:val="00DB33D1"/>
  </w:style>
  <w:style w:type="character" w:customStyle="1" w:styleId="WW8Num57z3">
    <w:name w:val="WW8Num57z3"/>
    <w:rsid w:val="00DB33D1"/>
  </w:style>
  <w:style w:type="character" w:customStyle="1" w:styleId="WW8Num57z4">
    <w:name w:val="WW8Num57z4"/>
    <w:rsid w:val="00DB33D1"/>
  </w:style>
  <w:style w:type="character" w:customStyle="1" w:styleId="WW8Num57z5">
    <w:name w:val="WW8Num57z5"/>
    <w:rsid w:val="00DB33D1"/>
  </w:style>
  <w:style w:type="character" w:customStyle="1" w:styleId="WW8Num57z6">
    <w:name w:val="WW8Num57z6"/>
    <w:rsid w:val="00DB33D1"/>
  </w:style>
  <w:style w:type="character" w:customStyle="1" w:styleId="WW8Num57z7">
    <w:name w:val="WW8Num57z7"/>
    <w:rsid w:val="00DB33D1"/>
  </w:style>
  <w:style w:type="character" w:customStyle="1" w:styleId="WW8Num57z8">
    <w:name w:val="WW8Num57z8"/>
    <w:rsid w:val="00DB33D1"/>
  </w:style>
  <w:style w:type="character" w:customStyle="1" w:styleId="WW8Num58z0">
    <w:name w:val="WW8Num58z0"/>
    <w:rsid w:val="00DB33D1"/>
    <w:rPr>
      <w:rFonts w:ascii="Tahoma" w:hAnsi="Tahoma" w:cs="Tahoma"/>
      <w:b/>
      <w:color w:val="000000"/>
    </w:rPr>
  </w:style>
  <w:style w:type="character" w:customStyle="1" w:styleId="WW8Num58z1">
    <w:name w:val="WW8Num58z1"/>
    <w:rsid w:val="00DB33D1"/>
  </w:style>
  <w:style w:type="character" w:customStyle="1" w:styleId="WW8Num58z2">
    <w:name w:val="WW8Num58z2"/>
    <w:rsid w:val="00DB33D1"/>
  </w:style>
  <w:style w:type="character" w:customStyle="1" w:styleId="WW8Num58z3">
    <w:name w:val="WW8Num58z3"/>
    <w:rsid w:val="00DB33D1"/>
  </w:style>
  <w:style w:type="character" w:customStyle="1" w:styleId="WW8Num58z4">
    <w:name w:val="WW8Num58z4"/>
    <w:rsid w:val="00DB33D1"/>
  </w:style>
  <w:style w:type="character" w:customStyle="1" w:styleId="WW8Num58z5">
    <w:name w:val="WW8Num58z5"/>
    <w:rsid w:val="00DB33D1"/>
  </w:style>
  <w:style w:type="character" w:customStyle="1" w:styleId="WW8Num58z6">
    <w:name w:val="WW8Num58z6"/>
    <w:rsid w:val="00DB33D1"/>
  </w:style>
  <w:style w:type="character" w:customStyle="1" w:styleId="WW8Num58z7">
    <w:name w:val="WW8Num58z7"/>
    <w:rsid w:val="00DB33D1"/>
  </w:style>
  <w:style w:type="character" w:customStyle="1" w:styleId="WW8Num58z8">
    <w:name w:val="WW8Num58z8"/>
    <w:rsid w:val="00DB33D1"/>
  </w:style>
  <w:style w:type="character" w:customStyle="1" w:styleId="WW8Num59z0">
    <w:name w:val="WW8Num59z0"/>
    <w:rsid w:val="00DB33D1"/>
    <w:rPr>
      <w:b/>
    </w:rPr>
  </w:style>
  <w:style w:type="character" w:customStyle="1" w:styleId="WW8Num59z1">
    <w:name w:val="WW8Num59z1"/>
    <w:rsid w:val="00DB33D1"/>
  </w:style>
  <w:style w:type="character" w:customStyle="1" w:styleId="WW8Num60z0">
    <w:name w:val="WW8Num60z0"/>
    <w:rsid w:val="00DB33D1"/>
    <w:rPr>
      <w:color w:val="000000"/>
    </w:rPr>
  </w:style>
  <w:style w:type="character" w:customStyle="1" w:styleId="WW8Num60z1">
    <w:name w:val="WW8Num60z1"/>
    <w:rsid w:val="00DB33D1"/>
  </w:style>
  <w:style w:type="character" w:customStyle="1" w:styleId="WW8Num60z2">
    <w:name w:val="WW8Num60z2"/>
    <w:rsid w:val="00DB33D1"/>
  </w:style>
  <w:style w:type="character" w:customStyle="1" w:styleId="WW8Num60z3">
    <w:name w:val="WW8Num60z3"/>
    <w:rsid w:val="00DB33D1"/>
  </w:style>
  <w:style w:type="character" w:customStyle="1" w:styleId="WW8Num60z4">
    <w:name w:val="WW8Num60z4"/>
    <w:rsid w:val="00DB33D1"/>
  </w:style>
  <w:style w:type="character" w:customStyle="1" w:styleId="WW8Num60z5">
    <w:name w:val="WW8Num60z5"/>
    <w:rsid w:val="00DB33D1"/>
  </w:style>
  <w:style w:type="character" w:customStyle="1" w:styleId="WW8Num60z6">
    <w:name w:val="WW8Num60z6"/>
    <w:rsid w:val="00DB33D1"/>
  </w:style>
  <w:style w:type="character" w:customStyle="1" w:styleId="WW8Num60z7">
    <w:name w:val="WW8Num60z7"/>
    <w:rsid w:val="00DB33D1"/>
  </w:style>
  <w:style w:type="character" w:customStyle="1" w:styleId="WW8Num60z8">
    <w:name w:val="WW8Num60z8"/>
    <w:rsid w:val="00DB33D1"/>
  </w:style>
  <w:style w:type="character" w:customStyle="1" w:styleId="WW8Num61z0">
    <w:name w:val="WW8Num61z0"/>
    <w:rsid w:val="00DB33D1"/>
    <w:rPr>
      <w:rFonts w:ascii="Tahoma" w:hAnsi="Tahoma" w:cs="Tahoma"/>
    </w:rPr>
  </w:style>
  <w:style w:type="character" w:customStyle="1" w:styleId="WW8Num61z1">
    <w:name w:val="WW8Num61z1"/>
    <w:rsid w:val="00DB33D1"/>
  </w:style>
  <w:style w:type="character" w:customStyle="1" w:styleId="WW8Num61z2">
    <w:name w:val="WW8Num61z2"/>
    <w:rsid w:val="00DB33D1"/>
  </w:style>
  <w:style w:type="character" w:customStyle="1" w:styleId="WW8Num61z3">
    <w:name w:val="WW8Num61z3"/>
    <w:rsid w:val="00DB33D1"/>
  </w:style>
  <w:style w:type="character" w:customStyle="1" w:styleId="WW8Num61z4">
    <w:name w:val="WW8Num61z4"/>
    <w:rsid w:val="00DB33D1"/>
  </w:style>
  <w:style w:type="character" w:customStyle="1" w:styleId="WW8Num61z5">
    <w:name w:val="WW8Num61z5"/>
    <w:rsid w:val="00DB33D1"/>
  </w:style>
  <w:style w:type="character" w:customStyle="1" w:styleId="WW8Num61z6">
    <w:name w:val="WW8Num61z6"/>
    <w:rsid w:val="00DB33D1"/>
  </w:style>
  <w:style w:type="character" w:customStyle="1" w:styleId="WW8Num61z7">
    <w:name w:val="WW8Num61z7"/>
    <w:rsid w:val="00DB33D1"/>
  </w:style>
  <w:style w:type="character" w:customStyle="1" w:styleId="WW8Num61z8">
    <w:name w:val="WW8Num61z8"/>
    <w:rsid w:val="00DB33D1"/>
  </w:style>
  <w:style w:type="character" w:customStyle="1" w:styleId="WW8Num62z0">
    <w:name w:val="WW8Num62z0"/>
    <w:rsid w:val="00DB33D1"/>
    <w:rPr>
      <w:rFonts w:cs="Times New Roman"/>
    </w:rPr>
  </w:style>
  <w:style w:type="character" w:customStyle="1" w:styleId="WW8Num63z0">
    <w:name w:val="WW8Num63z0"/>
    <w:rsid w:val="00DB33D1"/>
  </w:style>
  <w:style w:type="character" w:customStyle="1" w:styleId="WW8Num63z1">
    <w:name w:val="WW8Num63z1"/>
    <w:rsid w:val="00DB33D1"/>
  </w:style>
  <w:style w:type="character" w:customStyle="1" w:styleId="WW8Num63z2">
    <w:name w:val="WW8Num63z2"/>
    <w:rsid w:val="00DB33D1"/>
  </w:style>
  <w:style w:type="character" w:customStyle="1" w:styleId="WW8Num63z3">
    <w:name w:val="WW8Num63z3"/>
    <w:rsid w:val="00DB33D1"/>
  </w:style>
  <w:style w:type="character" w:customStyle="1" w:styleId="WW8Num63z4">
    <w:name w:val="WW8Num63z4"/>
    <w:rsid w:val="00DB33D1"/>
  </w:style>
  <w:style w:type="character" w:customStyle="1" w:styleId="WW8Num63z5">
    <w:name w:val="WW8Num63z5"/>
    <w:rsid w:val="00DB33D1"/>
  </w:style>
  <w:style w:type="character" w:customStyle="1" w:styleId="WW8Num63z6">
    <w:name w:val="WW8Num63z6"/>
    <w:rsid w:val="00DB33D1"/>
  </w:style>
  <w:style w:type="character" w:customStyle="1" w:styleId="WW8Num63z7">
    <w:name w:val="WW8Num63z7"/>
    <w:rsid w:val="00DB33D1"/>
  </w:style>
  <w:style w:type="character" w:customStyle="1" w:styleId="WW8Num63z8">
    <w:name w:val="WW8Num63z8"/>
    <w:rsid w:val="00DB33D1"/>
  </w:style>
  <w:style w:type="character" w:customStyle="1" w:styleId="WW8Num64z0">
    <w:name w:val="WW8Num64z0"/>
    <w:rsid w:val="00DB33D1"/>
  </w:style>
  <w:style w:type="character" w:customStyle="1" w:styleId="WW8Num64z1">
    <w:name w:val="WW8Num64z1"/>
    <w:rsid w:val="00DB33D1"/>
  </w:style>
  <w:style w:type="character" w:customStyle="1" w:styleId="WW8Num64z2">
    <w:name w:val="WW8Num64z2"/>
    <w:rsid w:val="00DB33D1"/>
  </w:style>
  <w:style w:type="character" w:customStyle="1" w:styleId="WW8Num64z3">
    <w:name w:val="WW8Num64z3"/>
    <w:rsid w:val="00DB33D1"/>
  </w:style>
  <w:style w:type="character" w:customStyle="1" w:styleId="WW8Num64z4">
    <w:name w:val="WW8Num64z4"/>
    <w:rsid w:val="00DB33D1"/>
  </w:style>
  <w:style w:type="character" w:customStyle="1" w:styleId="WW8Num64z5">
    <w:name w:val="WW8Num64z5"/>
    <w:rsid w:val="00DB33D1"/>
  </w:style>
  <w:style w:type="character" w:customStyle="1" w:styleId="WW8Num64z6">
    <w:name w:val="WW8Num64z6"/>
    <w:rsid w:val="00DB33D1"/>
  </w:style>
  <w:style w:type="character" w:customStyle="1" w:styleId="WW8Num64z7">
    <w:name w:val="WW8Num64z7"/>
    <w:rsid w:val="00DB33D1"/>
  </w:style>
  <w:style w:type="character" w:customStyle="1" w:styleId="WW8Num64z8">
    <w:name w:val="WW8Num64z8"/>
    <w:rsid w:val="00DB33D1"/>
  </w:style>
  <w:style w:type="character" w:customStyle="1" w:styleId="WW8Num65z0">
    <w:name w:val="WW8Num65z0"/>
    <w:rsid w:val="00DB33D1"/>
    <w:rPr>
      <w:rFonts w:ascii="Tahoma" w:hAnsi="Tahoma" w:cs="Tahoma"/>
    </w:rPr>
  </w:style>
  <w:style w:type="character" w:customStyle="1" w:styleId="WW8Num65z1">
    <w:name w:val="WW8Num65z1"/>
    <w:rsid w:val="00DB33D1"/>
  </w:style>
  <w:style w:type="character" w:customStyle="1" w:styleId="WW8Num65z2">
    <w:name w:val="WW8Num65z2"/>
    <w:rsid w:val="00DB33D1"/>
    <w:rPr>
      <w:b w:val="0"/>
      <w:i w:val="0"/>
    </w:rPr>
  </w:style>
  <w:style w:type="character" w:customStyle="1" w:styleId="WW8Num65z4">
    <w:name w:val="WW8Num65z4"/>
    <w:rsid w:val="00DB33D1"/>
    <w:rPr>
      <w:b/>
    </w:rPr>
  </w:style>
  <w:style w:type="character" w:customStyle="1" w:styleId="WW8Num65z5">
    <w:name w:val="WW8Num65z5"/>
    <w:rsid w:val="00DB33D1"/>
  </w:style>
  <w:style w:type="character" w:customStyle="1" w:styleId="WW8Num65z6">
    <w:name w:val="WW8Num65z6"/>
    <w:rsid w:val="00DB33D1"/>
  </w:style>
  <w:style w:type="character" w:customStyle="1" w:styleId="WW8Num65z7">
    <w:name w:val="WW8Num65z7"/>
    <w:rsid w:val="00DB33D1"/>
  </w:style>
  <w:style w:type="character" w:customStyle="1" w:styleId="WW8Num65z8">
    <w:name w:val="WW8Num65z8"/>
    <w:rsid w:val="00DB33D1"/>
  </w:style>
  <w:style w:type="character" w:customStyle="1" w:styleId="WW8Num66z0">
    <w:name w:val="WW8Num66z0"/>
    <w:rsid w:val="00DB33D1"/>
    <w:rPr>
      <w:rFonts w:ascii="Tahoma" w:hAnsi="Tahoma" w:cs="Tahoma"/>
      <w:sz w:val="20"/>
      <w:szCs w:val="20"/>
    </w:rPr>
  </w:style>
  <w:style w:type="character" w:customStyle="1" w:styleId="WW8Num66z1">
    <w:name w:val="WW8Num66z1"/>
    <w:rsid w:val="00DB33D1"/>
  </w:style>
  <w:style w:type="character" w:customStyle="1" w:styleId="WW8Num66z2">
    <w:name w:val="WW8Num66z2"/>
    <w:rsid w:val="00DB33D1"/>
  </w:style>
  <w:style w:type="character" w:customStyle="1" w:styleId="WW8Num66z3">
    <w:name w:val="WW8Num66z3"/>
    <w:rsid w:val="00DB33D1"/>
  </w:style>
  <w:style w:type="character" w:customStyle="1" w:styleId="WW8Num66z4">
    <w:name w:val="WW8Num66z4"/>
    <w:rsid w:val="00DB33D1"/>
  </w:style>
  <w:style w:type="character" w:customStyle="1" w:styleId="WW8Num66z5">
    <w:name w:val="WW8Num66z5"/>
    <w:rsid w:val="00DB33D1"/>
  </w:style>
  <w:style w:type="character" w:customStyle="1" w:styleId="WW8Num66z6">
    <w:name w:val="WW8Num66z6"/>
    <w:rsid w:val="00DB33D1"/>
  </w:style>
  <w:style w:type="character" w:customStyle="1" w:styleId="WW8Num66z7">
    <w:name w:val="WW8Num66z7"/>
    <w:rsid w:val="00DB33D1"/>
  </w:style>
  <w:style w:type="character" w:customStyle="1" w:styleId="WW8Num66z8">
    <w:name w:val="WW8Num66z8"/>
    <w:rsid w:val="00DB33D1"/>
  </w:style>
  <w:style w:type="character" w:customStyle="1" w:styleId="WW8Num67z0">
    <w:name w:val="WW8Num67z0"/>
    <w:rsid w:val="00DB33D1"/>
  </w:style>
  <w:style w:type="character" w:customStyle="1" w:styleId="WW8Num67z1">
    <w:name w:val="WW8Num67z1"/>
    <w:rsid w:val="00DB33D1"/>
  </w:style>
  <w:style w:type="character" w:customStyle="1" w:styleId="WW8Num67z2">
    <w:name w:val="WW8Num67z2"/>
    <w:rsid w:val="00DB33D1"/>
  </w:style>
  <w:style w:type="character" w:customStyle="1" w:styleId="WW8Num67z3">
    <w:name w:val="WW8Num67z3"/>
    <w:rsid w:val="00DB33D1"/>
  </w:style>
  <w:style w:type="character" w:customStyle="1" w:styleId="WW8Num67z4">
    <w:name w:val="WW8Num67z4"/>
    <w:rsid w:val="00DB33D1"/>
  </w:style>
  <w:style w:type="character" w:customStyle="1" w:styleId="WW8Num67z5">
    <w:name w:val="WW8Num67z5"/>
    <w:rsid w:val="00DB33D1"/>
  </w:style>
  <w:style w:type="character" w:customStyle="1" w:styleId="WW8Num67z6">
    <w:name w:val="WW8Num67z6"/>
    <w:rsid w:val="00DB33D1"/>
  </w:style>
  <w:style w:type="character" w:customStyle="1" w:styleId="WW8Num67z7">
    <w:name w:val="WW8Num67z7"/>
    <w:rsid w:val="00DB33D1"/>
  </w:style>
  <w:style w:type="character" w:customStyle="1" w:styleId="WW8Num67z8">
    <w:name w:val="WW8Num67z8"/>
    <w:rsid w:val="00DB33D1"/>
  </w:style>
  <w:style w:type="character" w:customStyle="1" w:styleId="WW8Num68z0">
    <w:name w:val="WW8Num68z0"/>
    <w:rsid w:val="00DB33D1"/>
    <w:rPr>
      <w:rFonts w:cs="Times New Roman"/>
    </w:rPr>
  </w:style>
  <w:style w:type="character" w:customStyle="1" w:styleId="WW8Num68z1">
    <w:name w:val="WW8Num68z1"/>
    <w:rsid w:val="00DB33D1"/>
    <w:rPr>
      <w:rFonts w:ascii="Tahoma" w:hAnsi="Tahoma" w:cs="Tahoma"/>
      <w:b w:val="0"/>
      <w:i w:val="0"/>
      <w:sz w:val="20"/>
      <w:szCs w:val="20"/>
    </w:rPr>
  </w:style>
  <w:style w:type="character" w:customStyle="1" w:styleId="WW8Num69z0">
    <w:name w:val="WW8Num69z0"/>
    <w:rsid w:val="00DB33D1"/>
    <w:rPr>
      <w:b w:val="0"/>
      <w:i w:val="0"/>
      <w:sz w:val="20"/>
      <w:szCs w:val="20"/>
    </w:rPr>
  </w:style>
  <w:style w:type="character" w:customStyle="1" w:styleId="WW8Num69z1">
    <w:name w:val="WW8Num69z1"/>
    <w:rsid w:val="00DB33D1"/>
  </w:style>
  <w:style w:type="character" w:customStyle="1" w:styleId="WW8Num69z2">
    <w:name w:val="WW8Num69z2"/>
    <w:rsid w:val="00DB33D1"/>
  </w:style>
  <w:style w:type="character" w:customStyle="1" w:styleId="WW8Num69z3">
    <w:name w:val="WW8Num69z3"/>
    <w:rsid w:val="00DB33D1"/>
  </w:style>
  <w:style w:type="character" w:customStyle="1" w:styleId="WW8Num69z4">
    <w:name w:val="WW8Num69z4"/>
    <w:rsid w:val="00DB33D1"/>
  </w:style>
  <w:style w:type="character" w:customStyle="1" w:styleId="WW8Num69z5">
    <w:name w:val="WW8Num69z5"/>
    <w:rsid w:val="00DB33D1"/>
  </w:style>
  <w:style w:type="character" w:customStyle="1" w:styleId="WW8Num69z6">
    <w:name w:val="WW8Num69z6"/>
    <w:rsid w:val="00DB33D1"/>
  </w:style>
  <w:style w:type="character" w:customStyle="1" w:styleId="WW8Num69z7">
    <w:name w:val="WW8Num69z7"/>
    <w:rsid w:val="00DB33D1"/>
  </w:style>
  <w:style w:type="character" w:customStyle="1" w:styleId="WW8Num69z8">
    <w:name w:val="WW8Num69z8"/>
    <w:rsid w:val="00DB33D1"/>
  </w:style>
  <w:style w:type="character" w:customStyle="1" w:styleId="WW8Num70z0">
    <w:name w:val="WW8Num70z0"/>
    <w:rsid w:val="00DB33D1"/>
    <w:rPr>
      <w:i w:val="0"/>
    </w:rPr>
  </w:style>
  <w:style w:type="character" w:customStyle="1" w:styleId="WW8Num70z1">
    <w:name w:val="WW8Num70z1"/>
    <w:rsid w:val="00DB33D1"/>
  </w:style>
  <w:style w:type="character" w:customStyle="1" w:styleId="WW8Num70z2">
    <w:name w:val="WW8Num70z2"/>
    <w:rsid w:val="00DB33D1"/>
  </w:style>
  <w:style w:type="character" w:customStyle="1" w:styleId="WW8Num70z3">
    <w:name w:val="WW8Num70z3"/>
    <w:rsid w:val="00DB33D1"/>
  </w:style>
  <w:style w:type="character" w:customStyle="1" w:styleId="WW8Num70z4">
    <w:name w:val="WW8Num70z4"/>
    <w:rsid w:val="00DB33D1"/>
  </w:style>
  <w:style w:type="character" w:customStyle="1" w:styleId="WW8Num70z5">
    <w:name w:val="WW8Num70z5"/>
    <w:rsid w:val="00DB33D1"/>
  </w:style>
  <w:style w:type="character" w:customStyle="1" w:styleId="WW8Num70z6">
    <w:name w:val="WW8Num70z6"/>
    <w:rsid w:val="00DB33D1"/>
  </w:style>
  <w:style w:type="character" w:customStyle="1" w:styleId="WW8Num70z7">
    <w:name w:val="WW8Num70z7"/>
    <w:rsid w:val="00DB33D1"/>
  </w:style>
  <w:style w:type="character" w:customStyle="1" w:styleId="WW8Num70z8">
    <w:name w:val="WW8Num70z8"/>
    <w:rsid w:val="00DB33D1"/>
  </w:style>
  <w:style w:type="character" w:customStyle="1" w:styleId="WW8Num71z0">
    <w:name w:val="WW8Num71z0"/>
    <w:rsid w:val="00DB33D1"/>
  </w:style>
  <w:style w:type="character" w:customStyle="1" w:styleId="WW8Num71z1">
    <w:name w:val="WW8Num71z1"/>
    <w:rsid w:val="00DB33D1"/>
  </w:style>
  <w:style w:type="character" w:customStyle="1" w:styleId="WW8Num71z2">
    <w:name w:val="WW8Num71z2"/>
    <w:rsid w:val="00DB33D1"/>
  </w:style>
  <w:style w:type="character" w:customStyle="1" w:styleId="WW8Num71z3">
    <w:name w:val="WW8Num71z3"/>
    <w:rsid w:val="00DB33D1"/>
  </w:style>
  <w:style w:type="character" w:customStyle="1" w:styleId="WW8Num71z4">
    <w:name w:val="WW8Num71z4"/>
    <w:rsid w:val="00DB33D1"/>
  </w:style>
  <w:style w:type="character" w:customStyle="1" w:styleId="WW8Num71z5">
    <w:name w:val="WW8Num71z5"/>
    <w:rsid w:val="00DB33D1"/>
  </w:style>
  <w:style w:type="character" w:customStyle="1" w:styleId="WW8Num71z6">
    <w:name w:val="WW8Num71z6"/>
    <w:rsid w:val="00DB33D1"/>
  </w:style>
  <w:style w:type="character" w:customStyle="1" w:styleId="WW8Num71z7">
    <w:name w:val="WW8Num71z7"/>
    <w:rsid w:val="00DB33D1"/>
  </w:style>
  <w:style w:type="character" w:customStyle="1" w:styleId="WW8Num71z8">
    <w:name w:val="WW8Num71z8"/>
    <w:rsid w:val="00DB33D1"/>
  </w:style>
  <w:style w:type="character" w:customStyle="1" w:styleId="WW8Num72z0">
    <w:name w:val="WW8Num72z0"/>
    <w:rsid w:val="00DB33D1"/>
  </w:style>
  <w:style w:type="character" w:customStyle="1" w:styleId="WW8Num72z1">
    <w:name w:val="WW8Num72z1"/>
    <w:rsid w:val="00DB33D1"/>
  </w:style>
  <w:style w:type="character" w:customStyle="1" w:styleId="WW8Num72z2">
    <w:name w:val="WW8Num72z2"/>
    <w:rsid w:val="00DB33D1"/>
  </w:style>
  <w:style w:type="character" w:customStyle="1" w:styleId="WW8Num72z3">
    <w:name w:val="WW8Num72z3"/>
    <w:rsid w:val="00DB33D1"/>
  </w:style>
  <w:style w:type="character" w:customStyle="1" w:styleId="WW8Num72z4">
    <w:name w:val="WW8Num72z4"/>
    <w:rsid w:val="00DB33D1"/>
  </w:style>
  <w:style w:type="character" w:customStyle="1" w:styleId="WW8Num72z5">
    <w:name w:val="WW8Num72z5"/>
    <w:rsid w:val="00DB33D1"/>
  </w:style>
  <w:style w:type="character" w:customStyle="1" w:styleId="WW8Num72z6">
    <w:name w:val="WW8Num72z6"/>
    <w:rsid w:val="00DB33D1"/>
  </w:style>
  <w:style w:type="character" w:customStyle="1" w:styleId="WW8Num72z7">
    <w:name w:val="WW8Num72z7"/>
    <w:rsid w:val="00DB33D1"/>
  </w:style>
  <w:style w:type="character" w:customStyle="1" w:styleId="WW8Num72z8">
    <w:name w:val="WW8Num72z8"/>
    <w:rsid w:val="00DB33D1"/>
  </w:style>
  <w:style w:type="character" w:customStyle="1" w:styleId="WW8Num73z0">
    <w:name w:val="WW8Num73z0"/>
    <w:rsid w:val="00DB33D1"/>
  </w:style>
  <w:style w:type="character" w:customStyle="1" w:styleId="WW8Num73z1">
    <w:name w:val="WW8Num73z1"/>
    <w:rsid w:val="00DB33D1"/>
    <w:rPr>
      <w:rFonts w:ascii="Tahoma" w:hAnsi="Tahoma" w:cs="Tahoma"/>
      <w:b w:val="0"/>
      <w:i w:val="0"/>
      <w:sz w:val="20"/>
      <w:szCs w:val="20"/>
    </w:rPr>
  </w:style>
  <w:style w:type="character" w:customStyle="1" w:styleId="WW8Num73z2">
    <w:name w:val="WW8Num73z2"/>
    <w:rsid w:val="00DB33D1"/>
    <w:rPr>
      <w:rFonts w:cs="Times New Roman"/>
    </w:rPr>
  </w:style>
  <w:style w:type="character" w:customStyle="1" w:styleId="WW8Num74z0">
    <w:name w:val="WW8Num74z0"/>
    <w:rsid w:val="00DB33D1"/>
    <w:rPr>
      <w:b w:val="0"/>
      <w:strike w:val="0"/>
      <w:dstrike w:val="0"/>
      <w:color w:val="000000"/>
    </w:rPr>
  </w:style>
  <w:style w:type="character" w:customStyle="1" w:styleId="WW8Num74z1">
    <w:name w:val="WW8Num74z1"/>
    <w:rsid w:val="00DB33D1"/>
  </w:style>
  <w:style w:type="character" w:customStyle="1" w:styleId="WW8Num74z2">
    <w:name w:val="WW8Num74z2"/>
    <w:rsid w:val="00DB33D1"/>
  </w:style>
  <w:style w:type="character" w:customStyle="1" w:styleId="WW8Num74z3">
    <w:name w:val="WW8Num74z3"/>
    <w:rsid w:val="00DB33D1"/>
  </w:style>
  <w:style w:type="character" w:customStyle="1" w:styleId="WW8Num74z4">
    <w:name w:val="WW8Num74z4"/>
    <w:rsid w:val="00DB33D1"/>
  </w:style>
  <w:style w:type="character" w:customStyle="1" w:styleId="WW8Num74z5">
    <w:name w:val="WW8Num74z5"/>
    <w:rsid w:val="00DB33D1"/>
  </w:style>
  <w:style w:type="character" w:customStyle="1" w:styleId="WW8Num74z6">
    <w:name w:val="WW8Num74z6"/>
    <w:rsid w:val="00DB33D1"/>
  </w:style>
  <w:style w:type="character" w:customStyle="1" w:styleId="WW8Num74z7">
    <w:name w:val="WW8Num74z7"/>
    <w:rsid w:val="00DB33D1"/>
  </w:style>
  <w:style w:type="character" w:customStyle="1" w:styleId="WW8Num74z8">
    <w:name w:val="WW8Num74z8"/>
    <w:rsid w:val="00DB33D1"/>
  </w:style>
  <w:style w:type="character" w:customStyle="1" w:styleId="WW8Num75z0">
    <w:name w:val="WW8Num75z0"/>
    <w:rsid w:val="00DB33D1"/>
    <w:rPr>
      <w:rFonts w:cs="Times New Roman"/>
    </w:rPr>
  </w:style>
  <w:style w:type="character" w:customStyle="1" w:styleId="WW8Num75z1">
    <w:name w:val="WW8Num75z1"/>
    <w:rsid w:val="00DB33D1"/>
    <w:rPr>
      <w:rFonts w:ascii="Tahoma" w:hAnsi="Tahoma" w:cs="Times New Roman"/>
      <w:b w:val="0"/>
      <w:bCs w:val="0"/>
      <w:color w:val="000000"/>
    </w:rPr>
  </w:style>
  <w:style w:type="character" w:customStyle="1" w:styleId="WW8Num75z2">
    <w:name w:val="WW8Num75z2"/>
    <w:rsid w:val="00DB33D1"/>
    <w:rPr>
      <w:rFonts w:cs="Times New Roman"/>
    </w:rPr>
  </w:style>
  <w:style w:type="character" w:customStyle="1" w:styleId="WW8Num76z0">
    <w:name w:val="WW8Num76z0"/>
    <w:rsid w:val="00DB33D1"/>
    <w:rPr>
      <w:b w:val="0"/>
      <w:i w:val="0"/>
      <w:color w:val="000000"/>
      <w:sz w:val="20"/>
      <w:szCs w:val="20"/>
    </w:rPr>
  </w:style>
  <w:style w:type="character" w:customStyle="1" w:styleId="WW8Num76z1">
    <w:name w:val="WW8Num76z1"/>
    <w:rsid w:val="00DB33D1"/>
  </w:style>
  <w:style w:type="character" w:customStyle="1" w:styleId="WW8Num76z2">
    <w:name w:val="WW8Num76z2"/>
    <w:rsid w:val="00DB33D1"/>
  </w:style>
  <w:style w:type="character" w:customStyle="1" w:styleId="WW8Num76z3">
    <w:name w:val="WW8Num76z3"/>
    <w:rsid w:val="00DB33D1"/>
  </w:style>
  <w:style w:type="character" w:customStyle="1" w:styleId="WW8Num76z4">
    <w:name w:val="WW8Num76z4"/>
    <w:rsid w:val="00DB33D1"/>
  </w:style>
  <w:style w:type="character" w:customStyle="1" w:styleId="WW8Num76z5">
    <w:name w:val="WW8Num76z5"/>
    <w:rsid w:val="00DB33D1"/>
  </w:style>
  <w:style w:type="character" w:customStyle="1" w:styleId="WW8Num76z6">
    <w:name w:val="WW8Num76z6"/>
    <w:rsid w:val="00DB33D1"/>
  </w:style>
  <w:style w:type="character" w:customStyle="1" w:styleId="WW8Num76z7">
    <w:name w:val="WW8Num76z7"/>
    <w:rsid w:val="00DB33D1"/>
  </w:style>
  <w:style w:type="character" w:customStyle="1" w:styleId="WW8Num76z8">
    <w:name w:val="WW8Num76z8"/>
    <w:rsid w:val="00DB33D1"/>
  </w:style>
  <w:style w:type="character" w:customStyle="1" w:styleId="WW8Num77z0">
    <w:name w:val="WW8Num77z0"/>
    <w:rsid w:val="00DB33D1"/>
    <w:rPr>
      <w:b w:val="0"/>
    </w:rPr>
  </w:style>
  <w:style w:type="character" w:customStyle="1" w:styleId="WW8Num77z1">
    <w:name w:val="WW8Num77z1"/>
    <w:rsid w:val="00DB33D1"/>
  </w:style>
  <w:style w:type="character" w:customStyle="1" w:styleId="WW8Num78z0">
    <w:name w:val="WW8Num78z0"/>
    <w:rsid w:val="00DB33D1"/>
    <w:rPr>
      <w:rFonts w:cs="Times New Roman"/>
    </w:rPr>
  </w:style>
  <w:style w:type="character" w:customStyle="1" w:styleId="WW8Num78z1">
    <w:name w:val="WW8Num78z1"/>
    <w:rsid w:val="00DB33D1"/>
    <w:rPr>
      <w:rFonts w:cs="Times New Roman"/>
      <w:sz w:val="20"/>
      <w:szCs w:val="20"/>
    </w:rPr>
  </w:style>
  <w:style w:type="character" w:customStyle="1" w:styleId="WW8Num78z2">
    <w:name w:val="WW8Num78z2"/>
    <w:rsid w:val="00DB33D1"/>
    <w:rPr>
      <w:position w:val="0"/>
      <w:sz w:val="22"/>
      <w:szCs w:val="22"/>
      <w:vertAlign w:val="baseline"/>
    </w:rPr>
  </w:style>
  <w:style w:type="character" w:customStyle="1" w:styleId="WW8Num79z0">
    <w:name w:val="WW8Num79z0"/>
    <w:rsid w:val="00DB33D1"/>
  </w:style>
  <w:style w:type="character" w:customStyle="1" w:styleId="WW8Num79z1">
    <w:name w:val="WW8Num79z1"/>
    <w:rsid w:val="00DB33D1"/>
  </w:style>
  <w:style w:type="character" w:customStyle="1" w:styleId="WW8Num79z2">
    <w:name w:val="WW8Num79z2"/>
    <w:rsid w:val="00DB33D1"/>
  </w:style>
  <w:style w:type="character" w:customStyle="1" w:styleId="WW8Num79z3">
    <w:name w:val="WW8Num79z3"/>
    <w:rsid w:val="00DB33D1"/>
  </w:style>
  <w:style w:type="character" w:customStyle="1" w:styleId="WW8Num79z4">
    <w:name w:val="WW8Num79z4"/>
    <w:rsid w:val="00DB33D1"/>
  </w:style>
  <w:style w:type="character" w:customStyle="1" w:styleId="WW8Num79z5">
    <w:name w:val="WW8Num79z5"/>
    <w:rsid w:val="00DB33D1"/>
  </w:style>
  <w:style w:type="character" w:customStyle="1" w:styleId="WW8Num79z6">
    <w:name w:val="WW8Num79z6"/>
    <w:rsid w:val="00DB33D1"/>
  </w:style>
  <w:style w:type="character" w:customStyle="1" w:styleId="WW8Num79z7">
    <w:name w:val="WW8Num79z7"/>
    <w:rsid w:val="00DB33D1"/>
  </w:style>
  <w:style w:type="character" w:customStyle="1" w:styleId="WW8Num79z8">
    <w:name w:val="WW8Num79z8"/>
    <w:rsid w:val="00DB33D1"/>
  </w:style>
  <w:style w:type="character" w:customStyle="1" w:styleId="WW8Num80z0">
    <w:name w:val="WW8Num80z0"/>
    <w:rsid w:val="00DB33D1"/>
    <w:rPr>
      <w:rFonts w:ascii="Tahoma" w:hAnsi="Tahoma" w:cs="Times New Roman"/>
      <w:b w:val="0"/>
      <w:i w:val="0"/>
      <w:color w:val="000000"/>
    </w:rPr>
  </w:style>
  <w:style w:type="character" w:customStyle="1" w:styleId="WW8Num80z1">
    <w:name w:val="WW8Num80z1"/>
    <w:rsid w:val="00DB33D1"/>
    <w:rPr>
      <w:rFonts w:cs="Times New Roman"/>
    </w:rPr>
  </w:style>
  <w:style w:type="character" w:customStyle="1" w:styleId="WW8Num80z2">
    <w:name w:val="WW8Num80z2"/>
    <w:rsid w:val="00DB33D1"/>
    <w:rPr>
      <w:rFonts w:cs="Times New Roman"/>
    </w:rPr>
  </w:style>
  <w:style w:type="character" w:customStyle="1" w:styleId="WW8Num81z0">
    <w:name w:val="WW8Num81z0"/>
    <w:rsid w:val="00DB33D1"/>
  </w:style>
  <w:style w:type="character" w:customStyle="1" w:styleId="WW8Num81z1">
    <w:name w:val="WW8Num81z1"/>
    <w:rsid w:val="00DB33D1"/>
    <w:rPr>
      <w:rFonts w:cs="Times New Roman"/>
    </w:rPr>
  </w:style>
  <w:style w:type="character" w:customStyle="1" w:styleId="WW8Num81z2">
    <w:name w:val="WW8Num81z2"/>
    <w:rsid w:val="00DB33D1"/>
    <w:rPr>
      <w:rFonts w:cs="Times New Roman"/>
      <w:b w:val="0"/>
      <w:i w:val="0"/>
      <w:strike w:val="0"/>
      <w:dstrike w:val="0"/>
    </w:rPr>
  </w:style>
  <w:style w:type="character" w:customStyle="1" w:styleId="WW8Num82z0">
    <w:name w:val="WW8Num82z0"/>
    <w:rsid w:val="00DB33D1"/>
  </w:style>
  <w:style w:type="character" w:customStyle="1" w:styleId="WW8Num82z1">
    <w:name w:val="WW8Num82z1"/>
    <w:rsid w:val="00DB33D1"/>
  </w:style>
  <w:style w:type="character" w:customStyle="1" w:styleId="WW8Num82z2">
    <w:name w:val="WW8Num82z2"/>
    <w:rsid w:val="00DB33D1"/>
  </w:style>
  <w:style w:type="character" w:customStyle="1" w:styleId="WW8Num82z3">
    <w:name w:val="WW8Num82z3"/>
    <w:rsid w:val="00DB33D1"/>
  </w:style>
  <w:style w:type="character" w:customStyle="1" w:styleId="WW8Num82z4">
    <w:name w:val="WW8Num82z4"/>
    <w:rsid w:val="00DB33D1"/>
  </w:style>
  <w:style w:type="character" w:customStyle="1" w:styleId="WW8Num82z5">
    <w:name w:val="WW8Num82z5"/>
    <w:rsid w:val="00DB33D1"/>
  </w:style>
  <w:style w:type="character" w:customStyle="1" w:styleId="WW8Num82z6">
    <w:name w:val="WW8Num82z6"/>
    <w:rsid w:val="00DB33D1"/>
  </w:style>
  <w:style w:type="character" w:customStyle="1" w:styleId="WW8Num82z7">
    <w:name w:val="WW8Num82z7"/>
    <w:rsid w:val="00DB33D1"/>
  </w:style>
  <w:style w:type="character" w:customStyle="1" w:styleId="WW8Num82z8">
    <w:name w:val="WW8Num82z8"/>
    <w:rsid w:val="00DB33D1"/>
  </w:style>
  <w:style w:type="character" w:customStyle="1" w:styleId="WW8Num83z0">
    <w:name w:val="WW8Num83z0"/>
    <w:rsid w:val="00DB33D1"/>
    <w:rPr>
      <w:rFonts w:cs="Times New Roman"/>
    </w:rPr>
  </w:style>
  <w:style w:type="character" w:customStyle="1" w:styleId="WW8Num83z2">
    <w:name w:val="WW8Num83z2"/>
    <w:rsid w:val="00DB33D1"/>
    <w:rPr>
      <w:rFonts w:cs="Times New Roman"/>
    </w:rPr>
  </w:style>
  <w:style w:type="character" w:customStyle="1" w:styleId="WW8Num84z0">
    <w:name w:val="WW8Num84z0"/>
    <w:rsid w:val="00DB33D1"/>
  </w:style>
  <w:style w:type="character" w:customStyle="1" w:styleId="WW8Num84z1">
    <w:name w:val="WW8Num84z1"/>
    <w:rsid w:val="00DB33D1"/>
  </w:style>
  <w:style w:type="character" w:customStyle="1" w:styleId="WW8Num84z2">
    <w:name w:val="WW8Num84z2"/>
    <w:rsid w:val="00DB33D1"/>
  </w:style>
  <w:style w:type="character" w:customStyle="1" w:styleId="WW8Num84z3">
    <w:name w:val="WW8Num84z3"/>
    <w:rsid w:val="00DB33D1"/>
  </w:style>
  <w:style w:type="character" w:customStyle="1" w:styleId="WW8Num84z4">
    <w:name w:val="WW8Num84z4"/>
    <w:rsid w:val="00DB33D1"/>
  </w:style>
  <w:style w:type="character" w:customStyle="1" w:styleId="WW8Num84z5">
    <w:name w:val="WW8Num84z5"/>
    <w:rsid w:val="00DB33D1"/>
  </w:style>
  <w:style w:type="character" w:customStyle="1" w:styleId="WW8Num84z6">
    <w:name w:val="WW8Num84z6"/>
    <w:rsid w:val="00DB33D1"/>
  </w:style>
  <w:style w:type="character" w:customStyle="1" w:styleId="WW8Num84z7">
    <w:name w:val="WW8Num84z7"/>
    <w:rsid w:val="00DB33D1"/>
  </w:style>
  <w:style w:type="character" w:customStyle="1" w:styleId="WW8Num84z8">
    <w:name w:val="WW8Num84z8"/>
    <w:rsid w:val="00DB33D1"/>
  </w:style>
  <w:style w:type="character" w:customStyle="1" w:styleId="WW8Num85z0">
    <w:name w:val="WW8Num85z0"/>
    <w:rsid w:val="00DB33D1"/>
    <w:rPr>
      <w:rFonts w:ascii="Tahoma" w:eastAsia="Calibri" w:hAnsi="Tahoma" w:cs="Times New Roman"/>
      <w:lang w:eastAsia="zh-CN"/>
    </w:rPr>
  </w:style>
  <w:style w:type="character" w:customStyle="1" w:styleId="WW8Num85z1">
    <w:name w:val="WW8Num85z1"/>
    <w:rsid w:val="00DB33D1"/>
    <w:rPr>
      <w:rFonts w:cs="Times New Roman"/>
      <w:color w:val="000000"/>
    </w:rPr>
  </w:style>
  <w:style w:type="character" w:customStyle="1" w:styleId="WW8Num85z6">
    <w:name w:val="WW8Num85z6"/>
    <w:rsid w:val="00DB33D1"/>
    <w:rPr>
      <w:rFonts w:ascii="Tahoma" w:eastAsia="Times New Roman" w:hAnsi="Tahoma" w:cs="Tahoma"/>
      <w:b w:val="0"/>
    </w:rPr>
  </w:style>
  <w:style w:type="character" w:customStyle="1" w:styleId="WW8Num86z0">
    <w:name w:val="WW8Num86z0"/>
    <w:rsid w:val="00DB33D1"/>
  </w:style>
  <w:style w:type="character" w:customStyle="1" w:styleId="WW8Num86z1">
    <w:name w:val="WW8Num86z1"/>
    <w:rsid w:val="00DB33D1"/>
  </w:style>
  <w:style w:type="character" w:customStyle="1" w:styleId="WW8Num86z2">
    <w:name w:val="WW8Num86z2"/>
    <w:rsid w:val="00DB33D1"/>
  </w:style>
  <w:style w:type="character" w:customStyle="1" w:styleId="WW8Num86z3">
    <w:name w:val="WW8Num86z3"/>
    <w:rsid w:val="00DB33D1"/>
  </w:style>
  <w:style w:type="character" w:customStyle="1" w:styleId="WW8Num86z4">
    <w:name w:val="WW8Num86z4"/>
    <w:rsid w:val="00DB33D1"/>
  </w:style>
  <w:style w:type="character" w:customStyle="1" w:styleId="WW8Num86z5">
    <w:name w:val="WW8Num86z5"/>
    <w:rsid w:val="00DB33D1"/>
  </w:style>
  <w:style w:type="character" w:customStyle="1" w:styleId="WW8Num86z6">
    <w:name w:val="WW8Num86z6"/>
    <w:rsid w:val="00DB33D1"/>
  </w:style>
  <w:style w:type="character" w:customStyle="1" w:styleId="WW8Num86z7">
    <w:name w:val="WW8Num86z7"/>
    <w:rsid w:val="00DB33D1"/>
  </w:style>
  <w:style w:type="character" w:customStyle="1" w:styleId="WW8Num86z8">
    <w:name w:val="WW8Num86z8"/>
    <w:rsid w:val="00DB33D1"/>
  </w:style>
  <w:style w:type="character" w:customStyle="1" w:styleId="WW8Num87z0">
    <w:name w:val="WW8Num87z0"/>
    <w:rsid w:val="00DB33D1"/>
  </w:style>
  <w:style w:type="character" w:customStyle="1" w:styleId="WW8Num87z1">
    <w:name w:val="WW8Num87z1"/>
    <w:rsid w:val="00DB33D1"/>
  </w:style>
  <w:style w:type="character" w:customStyle="1" w:styleId="WW8Num87z2">
    <w:name w:val="WW8Num87z2"/>
    <w:rsid w:val="00DB33D1"/>
  </w:style>
  <w:style w:type="character" w:customStyle="1" w:styleId="WW8Num87z3">
    <w:name w:val="WW8Num87z3"/>
    <w:rsid w:val="00DB33D1"/>
  </w:style>
  <w:style w:type="character" w:customStyle="1" w:styleId="WW8Num87z4">
    <w:name w:val="WW8Num87z4"/>
    <w:rsid w:val="00DB33D1"/>
  </w:style>
  <w:style w:type="character" w:customStyle="1" w:styleId="WW8Num87z5">
    <w:name w:val="WW8Num87z5"/>
    <w:rsid w:val="00DB33D1"/>
  </w:style>
  <w:style w:type="character" w:customStyle="1" w:styleId="WW8Num87z6">
    <w:name w:val="WW8Num87z6"/>
    <w:rsid w:val="00DB33D1"/>
  </w:style>
  <w:style w:type="character" w:customStyle="1" w:styleId="WW8Num87z7">
    <w:name w:val="WW8Num87z7"/>
    <w:rsid w:val="00DB33D1"/>
  </w:style>
  <w:style w:type="character" w:customStyle="1" w:styleId="WW8Num87z8">
    <w:name w:val="WW8Num87z8"/>
    <w:rsid w:val="00DB33D1"/>
  </w:style>
  <w:style w:type="character" w:customStyle="1" w:styleId="WW8Num88z0">
    <w:name w:val="WW8Num88z0"/>
    <w:rsid w:val="00DB33D1"/>
    <w:rPr>
      <w:rFonts w:ascii="Tahoma" w:hAnsi="Tahoma" w:cs="Times New Roman"/>
      <w:b/>
      <w:i w:val="0"/>
      <w:color w:val="000000"/>
      <w:sz w:val="20"/>
      <w:szCs w:val="20"/>
    </w:rPr>
  </w:style>
  <w:style w:type="character" w:customStyle="1" w:styleId="WW8Num88z1">
    <w:name w:val="WW8Num88z1"/>
    <w:rsid w:val="00DB33D1"/>
  </w:style>
  <w:style w:type="character" w:customStyle="1" w:styleId="WW8Num88z2">
    <w:name w:val="WW8Num88z2"/>
    <w:rsid w:val="00DB33D1"/>
  </w:style>
  <w:style w:type="character" w:customStyle="1" w:styleId="WW8Num88z3">
    <w:name w:val="WW8Num88z3"/>
    <w:rsid w:val="00DB33D1"/>
  </w:style>
  <w:style w:type="character" w:customStyle="1" w:styleId="WW8Num88z4">
    <w:name w:val="WW8Num88z4"/>
    <w:rsid w:val="00DB33D1"/>
  </w:style>
  <w:style w:type="character" w:customStyle="1" w:styleId="WW8Num88z5">
    <w:name w:val="WW8Num88z5"/>
    <w:rsid w:val="00DB33D1"/>
  </w:style>
  <w:style w:type="character" w:customStyle="1" w:styleId="WW8Num88z6">
    <w:name w:val="WW8Num88z6"/>
    <w:rsid w:val="00DB33D1"/>
  </w:style>
  <w:style w:type="character" w:customStyle="1" w:styleId="WW8Num88z7">
    <w:name w:val="WW8Num88z7"/>
    <w:rsid w:val="00DB33D1"/>
  </w:style>
  <w:style w:type="character" w:customStyle="1" w:styleId="WW8Num88z8">
    <w:name w:val="WW8Num88z8"/>
    <w:rsid w:val="00DB33D1"/>
  </w:style>
  <w:style w:type="character" w:customStyle="1" w:styleId="WW8Num89z0">
    <w:name w:val="WW8Num89z0"/>
    <w:rsid w:val="00DB33D1"/>
  </w:style>
  <w:style w:type="character" w:customStyle="1" w:styleId="WW8Num89z1">
    <w:name w:val="WW8Num89z1"/>
    <w:rsid w:val="00DB33D1"/>
  </w:style>
  <w:style w:type="character" w:customStyle="1" w:styleId="WW8Num89z2">
    <w:name w:val="WW8Num89z2"/>
    <w:rsid w:val="00DB33D1"/>
  </w:style>
  <w:style w:type="character" w:customStyle="1" w:styleId="WW8Num89z3">
    <w:name w:val="WW8Num89z3"/>
    <w:rsid w:val="00DB33D1"/>
  </w:style>
  <w:style w:type="character" w:customStyle="1" w:styleId="WW8Num89z4">
    <w:name w:val="WW8Num89z4"/>
    <w:rsid w:val="00DB33D1"/>
  </w:style>
  <w:style w:type="character" w:customStyle="1" w:styleId="WW8Num89z5">
    <w:name w:val="WW8Num89z5"/>
    <w:rsid w:val="00DB33D1"/>
  </w:style>
  <w:style w:type="character" w:customStyle="1" w:styleId="WW8Num89z6">
    <w:name w:val="WW8Num89z6"/>
    <w:rsid w:val="00DB33D1"/>
  </w:style>
  <w:style w:type="character" w:customStyle="1" w:styleId="WW8Num89z7">
    <w:name w:val="WW8Num89z7"/>
    <w:rsid w:val="00DB33D1"/>
  </w:style>
  <w:style w:type="character" w:customStyle="1" w:styleId="WW8Num89z8">
    <w:name w:val="WW8Num89z8"/>
    <w:rsid w:val="00DB33D1"/>
  </w:style>
  <w:style w:type="character" w:customStyle="1" w:styleId="WW8Num90z0">
    <w:name w:val="WW8Num90z0"/>
    <w:rsid w:val="00DB33D1"/>
    <w:rPr>
      <w:b w:val="0"/>
      <w:strike w:val="0"/>
      <w:dstrike w:val="0"/>
      <w:color w:val="000000"/>
    </w:rPr>
  </w:style>
  <w:style w:type="character" w:customStyle="1" w:styleId="WW8Num90z1">
    <w:name w:val="WW8Num90z1"/>
    <w:rsid w:val="00DB33D1"/>
  </w:style>
  <w:style w:type="character" w:customStyle="1" w:styleId="WW8Num90z2">
    <w:name w:val="WW8Num90z2"/>
    <w:rsid w:val="00DB33D1"/>
  </w:style>
  <w:style w:type="character" w:customStyle="1" w:styleId="WW8Num90z3">
    <w:name w:val="WW8Num90z3"/>
    <w:rsid w:val="00DB33D1"/>
  </w:style>
  <w:style w:type="character" w:customStyle="1" w:styleId="WW8Num90z4">
    <w:name w:val="WW8Num90z4"/>
    <w:rsid w:val="00DB33D1"/>
  </w:style>
  <w:style w:type="character" w:customStyle="1" w:styleId="WW8Num90z5">
    <w:name w:val="WW8Num90z5"/>
    <w:rsid w:val="00DB33D1"/>
  </w:style>
  <w:style w:type="character" w:customStyle="1" w:styleId="WW8Num90z6">
    <w:name w:val="WW8Num90z6"/>
    <w:rsid w:val="00DB33D1"/>
  </w:style>
  <w:style w:type="character" w:customStyle="1" w:styleId="WW8Num90z7">
    <w:name w:val="WW8Num90z7"/>
    <w:rsid w:val="00DB33D1"/>
  </w:style>
  <w:style w:type="character" w:customStyle="1" w:styleId="WW8Num90z8">
    <w:name w:val="WW8Num90z8"/>
    <w:rsid w:val="00DB33D1"/>
  </w:style>
  <w:style w:type="character" w:customStyle="1" w:styleId="WW8Num91z0">
    <w:name w:val="WW8Num91z0"/>
    <w:rsid w:val="00DB33D1"/>
    <w:rPr>
      <w:b w:val="0"/>
    </w:rPr>
  </w:style>
  <w:style w:type="character" w:customStyle="1" w:styleId="WW8Num91z1">
    <w:name w:val="WW8Num91z1"/>
    <w:rsid w:val="00DB33D1"/>
  </w:style>
  <w:style w:type="character" w:customStyle="1" w:styleId="WW8Num91z2">
    <w:name w:val="WW8Num91z2"/>
    <w:rsid w:val="00DB33D1"/>
  </w:style>
  <w:style w:type="character" w:customStyle="1" w:styleId="WW8Num91z3">
    <w:name w:val="WW8Num91z3"/>
    <w:rsid w:val="00DB33D1"/>
  </w:style>
  <w:style w:type="character" w:customStyle="1" w:styleId="WW8Num91z4">
    <w:name w:val="WW8Num91z4"/>
    <w:rsid w:val="00DB33D1"/>
  </w:style>
  <w:style w:type="character" w:customStyle="1" w:styleId="WW8Num91z5">
    <w:name w:val="WW8Num91z5"/>
    <w:rsid w:val="00DB33D1"/>
  </w:style>
  <w:style w:type="character" w:customStyle="1" w:styleId="WW8Num91z6">
    <w:name w:val="WW8Num91z6"/>
    <w:rsid w:val="00DB33D1"/>
  </w:style>
  <w:style w:type="character" w:customStyle="1" w:styleId="WW8Num91z7">
    <w:name w:val="WW8Num91z7"/>
    <w:rsid w:val="00DB33D1"/>
  </w:style>
  <w:style w:type="character" w:customStyle="1" w:styleId="WW8Num91z8">
    <w:name w:val="WW8Num91z8"/>
    <w:rsid w:val="00DB33D1"/>
  </w:style>
  <w:style w:type="character" w:customStyle="1" w:styleId="WW8Num92z0">
    <w:name w:val="WW8Num92z0"/>
    <w:rsid w:val="00DB33D1"/>
  </w:style>
  <w:style w:type="character" w:customStyle="1" w:styleId="WW8Num92z1">
    <w:name w:val="WW8Num92z1"/>
    <w:rsid w:val="00DB33D1"/>
  </w:style>
  <w:style w:type="character" w:customStyle="1" w:styleId="WW8Num92z2">
    <w:name w:val="WW8Num92z2"/>
    <w:rsid w:val="00DB33D1"/>
  </w:style>
  <w:style w:type="character" w:customStyle="1" w:styleId="WW8Num92z3">
    <w:name w:val="WW8Num92z3"/>
    <w:rsid w:val="00DB33D1"/>
  </w:style>
  <w:style w:type="character" w:customStyle="1" w:styleId="WW8Num92z4">
    <w:name w:val="WW8Num92z4"/>
    <w:rsid w:val="00DB33D1"/>
  </w:style>
  <w:style w:type="character" w:customStyle="1" w:styleId="WW8Num92z5">
    <w:name w:val="WW8Num92z5"/>
    <w:rsid w:val="00DB33D1"/>
  </w:style>
  <w:style w:type="character" w:customStyle="1" w:styleId="WW8Num92z6">
    <w:name w:val="WW8Num92z6"/>
    <w:rsid w:val="00DB33D1"/>
  </w:style>
  <w:style w:type="character" w:customStyle="1" w:styleId="WW8Num92z7">
    <w:name w:val="WW8Num92z7"/>
    <w:rsid w:val="00DB33D1"/>
  </w:style>
  <w:style w:type="character" w:customStyle="1" w:styleId="WW8Num92z8">
    <w:name w:val="WW8Num92z8"/>
    <w:rsid w:val="00DB33D1"/>
  </w:style>
  <w:style w:type="character" w:customStyle="1" w:styleId="WW8Num93z0">
    <w:name w:val="WW8Num93z0"/>
    <w:rsid w:val="00DB33D1"/>
    <w:rPr>
      <w:rFonts w:ascii="Tahoma" w:hAnsi="Tahoma" w:cs="Tahoma"/>
      <w:bCs/>
    </w:rPr>
  </w:style>
  <w:style w:type="character" w:customStyle="1" w:styleId="WW8Num93z1">
    <w:name w:val="WW8Num93z1"/>
    <w:rsid w:val="00DB33D1"/>
  </w:style>
  <w:style w:type="character" w:customStyle="1" w:styleId="WW8Num93z2">
    <w:name w:val="WW8Num93z2"/>
    <w:rsid w:val="00DB33D1"/>
  </w:style>
  <w:style w:type="character" w:customStyle="1" w:styleId="WW8Num93z3">
    <w:name w:val="WW8Num93z3"/>
    <w:rsid w:val="00DB33D1"/>
  </w:style>
  <w:style w:type="character" w:customStyle="1" w:styleId="WW8Num93z4">
    <w:name w:val="WW8Num93z4"/>
    <w:rsid w:val="00DB33D1"/>
  </w:style>
  <w:style w:type="character" w:customStyle="1" w:styleId="WW8Num93z5">
    <w:name w:val="WW8Num93z5"/>
    <w:rsid w:val="00DB33D1"/>
  </w:style>
  <w:style w:type="character" w:customStyle="1" w:styleId="WW8Num93z6">
    <w:name w:val="WW8Num93z6"/>
    <w:rsid w:val="00DB33D1"/>
  </w:style>
  <w:style w:type="character" w:customStyle="1" w:styleId="WW8Num93z7">
    <w:name w:val="WW8Num93z7"/>
    <w:rsid w:val="00DB33D1"/>
  </w:style>
  <w:style w:type="character" w:customStyle="1" w:styleId="WW8Num93z8">
    <w:name w:val="WW8Num93z8"/>
    <w:rsid w:val="00DB33D1"/>
  </w:style>
  <w:style w:type="character" w:customStyle="1" w:styleId="WW8Num94z0">
    <w:name w:val="WW8Num94z0"/>
    <w:rsid w:val="00DB33D1"/>
    <w:rPr>
      <w:b w:val="0"/>
    </w:rPr>
  </w:style>
  <w:style w:type="character" w:customStyle="1" w:styleId="WW8Num94z1">
    <w:name w:val="WW8Num94z1"/>
    <w:rsid w:val="00DB33D1"/>
  </w:style>
  <w:style w:type="character" w:customStyle="1" w:styleId="WW8Num94z2">
    <w:name w:val="WW8Num94z2"/>
    <w:rsid w:val="00DB33D1"/>
  </w:style>
  <w:style w:type="character" w:customStyle="1" w:styleId="WW8Num94z3">
    <w:name w:val="WW8Num94z3"/>
    <w:rsid w:val="00DB33D1"/>
  </w:style>
  <w:style w:type="character" w:customStyle="1" w:styleId="WW8Num94z4">
    <w:name w:val="WW8Num94z4"/>
    <w:rsid w:val="00DB33D1"/>
  </w:style>
  <w:style w:type="character" w:customStyle="1" w:styleId="WW8Num94z5">
    <w:name w:val="WW8Num94z5"/>
    <w:rsid w:val="00DB33D1"/>
  </w:style>
  <w:style w:type="character" w:customStyle="1" w:styleId="WW8Num94z6">
    <w:name w:val="WW8Num94z6"/>
    <w:rsid w:val="00DB33D1"/>
  </w:style>
  <w:style w:type="character" w:customStyle="1" w:styleId="WW8Num94z7">
    <w:name w:val="WW8Num94z7"/>
    <w:rsid w:val="00DB33D1"/>
  </w:style>
  <w:style w:type="character" w:customStyle="1" w:styleId="WW8Num94z8">
    <w:name w:val="WW8Num94z8"/>
    <w:rsid w:val="00DB33D1"/>
  </w:style>
  <w:style w:type="character" w:customStyle="1" w:styleId="WW8Num95z0">
    <w:name w:val="WW8Num95z0"/>
    <w:rsid w:val="00DB33D1"/>
    <w:rPr>
      <w:rFonts w:cs="Times New Roman"/>
    </w:rPr>
  </w:style>
  <w:style w:type="character" w:customStyle="1" w:styleId="WW8Num95z2">
    <w:name w:val="WW8Num95z2"/>
    <w:rsid w:val="00DB33D1"/>
  </w:style>
  <w:style w:type="character" w:customStyle="1" w:styleId="WW8Num95z3">
    <w:name w:val="WW8Num95z3"/>
    <w:rsid w:val="00DB33D1"/>
  </w:style>
  <w:style w:type="character" w:customStyle="1" w:styleId="WW8Num95z4">
    <w:name w:val="WW8Num95z4"/>
    <w:rsid w:val="00DB33D1"/>
  </w:style>
  <w:style w:type="character" w:customStyle="1" w:styleId="WW8Num95z5">
    <w:name w:val="WW8Num95z5"/>
    <w:rsid w:val="00DB33D1"/>
  </w:style>
  <w:style w:type="character" w:customStyle="1" w:styleId="WW8Num95z6">
    <w:name w:val="WW8Num95z6"/>
    <w:rsid w:val="00DB33D1"/>
  </w:style>
  <w:style w:type="character" w:customStyle="1" w:styleId="WW8Num95z7">
    <w:name w:val="WW8Num95z7"/>
    <w:rsid w:val="00DB33D1"/>
  </w:style>
  <w:style w:type="character" w:customStyle="1" w:styleId="WW8Num95z8">
    <w:name w:val="WW8Num95z8"/>
    <w:rsid w:val="00DB33D1"/>
  </w:style>
  <w:style w:type="character" w:customStyle="1" w:styleId="WW8Num96z0">
    <w:name w:val="WW8Num96z0"/>
    <w:rsid w:val="00DB33D1"/>
    <w:rPr>
      <w:strike w:val="0"/>
      <w:dstrike w:val="0"/>
    </w:rPr>
  </w:style>
  <w:style w:type="character" w:customStyle="1" w:styleId="WW8Num96z1">
    <w:name w:val="WW8Num96z1"/>
    <w:rsid w:val="00DB33D1"/>
  </w:style>
  <w:style w:type="character" w:customStyle="1" w:styleId="WW8Num96z2">
    <w:name w:val="WW8Num96z2"/>
    <w:rsid w:val="00DB33D1"/>
  </w:style>
  <w:style w:type="character" w:customStyle="1" w:styleId="WW8Num96z3">
    <w:name w:val="WW8Num96z3"/>
    <w:rsid w:val="00DB33D1"/>
  </w:style>
  <w:style w:type="character" w:customStyle="1" w:styleId="WW8Num96z4">
    <w:name w:val="WW8Num96z4"/>
    <w:rsid w:val="00DB33D1"/>
  </w:style>
  <w:style w:type="character" w:customStyle="1" w:styleId="WW8Num96z5">
    <w:name w:val="WW8Num96z5"/>
    <w:rsid w:val="00DB33D1"/>
  </w:style>
  <w:style w:type="character" w:customStyle="1" w:styleId="WW8Num96z6">
    <w:name w:val="WW8Num96z6"/>
    <w:rsid w:val="00DB33D1"/>
  </w:style>
  <w:style w:type="character" w:customStyle="1" w:styleId="WW8Num96z7">
    <w:name w:val="WW8Num96z7"/>
    <w:rsid w:val="00DB33D1"/>
  </w:style>
  <w:style w:type="character" w:customStyle="1" w:styleId="WW8Num96z8">
    <w:name w:val="WW8Num96z8"/>
    <w:rsid w:val="00DB33D1"/>
  </w:style>
  <w:style w:type="character" w:customStyle="1" w:styleId="WW8Num97z0">
    <w:name w:val="WW8Num97z0"/>
    <w:rsid w:val="00DB33D1"/>
  </w:style>
  <w:style w:type="character" w:customStyle="1" w:styleId="WW8Num97z1">
    <w:name w:val="WW8Num97z1"/>
    <w:rsid w:val="00DB33D1"/>
  </w:style>
  <w:style w:type="character" w:customStyle="1" w:styleId="WW8Num97z2">
    <w:name w:val="WW8Num97z2"/>
    <w:rsid w:val="00DB33D1"/>
  </w:style>
  <w:style w:type="character" w:customStyle="1" w:styleId="WW8Num97z3">
    <w:name w:val="WW8Num97z3"/>
    <w:rsid w:val="00DB33D1"/>
  </w:style>
  <w:style w:type="character" w:customStyle="1" w:styleId="WW8Num97z4">
    <w:name w:val="WW8Num97z4"/>
    <w:rsid w:val="00DB33D1"/>
  </w:style>
  <w:style w:type="character" w:customStyle="1" w:styleId="WW8Num97z5">
    <w:name w:val="WW8Num97z5"/>
    <w:rsid w:val="00DB33D1"/>
  </w:style>
  <w:style w:type="character" w:customStyle="1" w:styleId="WW8Num97z6">
    <w:name w:val="WW8Num97z6"/>
    <w:rsid w:val="00DB33D1"/>
  </w:style>
  <w:style w:type="character" w:customStyle="1" w:styleId="WW8Num97z7">
    <w:name w:val="WW8Num97z7"/>
    <w:rsid w:val="00DB33D1"/>
  </w:style>
  <w:style w:type="character" w:customStyle="1" w:styleId="WW8Num97z8">
    <w:name w:val="WW8Num97z8"/>
    <w:rsid w:val="00DB33D1"/>
  </w:style>
  <w:style w:type="character" w:customStyle="1" w:styleId="WW8Num98z0">
    <w:name w:val="WW8Num98z0"/>
    <w:rsid w:val="00DB33D1"/>
  </w:style>
  <w:style w:type="character" w:customStyle="1" w:styleId="WW8Num98z1">
    <w:name w:val="WW8Num98z1"/>
    <w:rsid w:val="00DB33D1"/>
  </w:style>
  <w:style w:type="character" w:customStyle="1" w:styleId="WW8Num98z2">
    <w:name w:val="WW8Num98z2"/>
    <w:rsid w:val="00DB33D1"/>
  </w:style>
  <w:style w:type="character" w:customStyle="1" w:styleId="WW8Num98z3">
    <w:name w:val="WW8Num98z3"/>
    <w:rsid w:val="00DB33D1"/>
  </w:style>
  <w:style w:type="character" w:customStyle="1" w:styleId="WW8Num98z4">
    <w:name w:val="WW8Num98z4"/>
    <w:rsid w:val="00DB33D1"/>
  </w:style>
  <w:style w:type="character" w:customStyle="1" w:styleId="WW8Num98z5">
    <w:name w:val="WW8Num98z5"/>
    <w:rsid w:val="00DB33D1"/>
  </w:style>
  <w:style w:type="character" w:customStyle="1" w:styleId="WW8Num98z6">
    <w:name w:val="WW8Num98z6"/>
    <w:rsid w:val="00DB33D1"/>
  </w:style>
  <w:style w:type="character" w:customStyle="1" w:styleId="WW8Num98z7">
    <w:name w:val="WW8Num98z7"/>
    <w:rsid w:val="00DB33D1"/>
  </w:style>
  <w:style w:type="character" w:customStyle="1" w:styleId="WW8Num98z8">
    <w:name w:val="WW8Num98z8"/>
    <w:rsid w:val="00DB33D1"/>
  </w:style>
  <w:style w:type="character" w:customStyle="1" w:styleId="WW8Num99z0">
    <w:name w:val="WW8Num99z0"/>
    <w:rsid w:val="00DB33D1"/>
    <w:rPr>
      <w:rFonts w:ascii="Tahoma" w:hAnsi="Tahoma" w:cs="Tahoma"/>
    </w:rPr>
  </w:style>
  <w:style w:type="character" w:customStyle="1" w:styleId="WW8Num99z1">
    <w:name w:val="WW8Num99z1"/>
    <w:rsid w:val="00DB33D1"/>
  </w:style>
  <w:style w:type="character" w:customStyle="1" w:styleId="WW8Num99z2">
    <w:name w:val="WW8Num99z2"/>
    <w:rsid w:val="00DB33D1"/>
  </w:style>
  <w:style w:type="character" w:customStyle="1" w:styleId="WW8Num99z3">
    <w:name w:val="WW8Num99z3"/>
    <w:rsid w:val="00DB33D1"/>
  </w:style>
  <w:style w:type="character" w:customStyle="1" w:styleId="WW8Num99z4">
    <w:name w:val="WW8Num99z4"/>
    <w:rsid w:val="00DB33D1"/>
  </w:style>
  <w:style w:type="character" w:customStyle="1" w:styleId="WW8Num99z5">
    <w:name w:val="WW8Num99z5"/>
    <w:rsid w:val="00DB33D1"/>
  </w:style>
  <w:style w:type="character" w:customStyle="1" w:styleId="WW8Num99z6">
    <w:name w:val="WW8Num99z6"/>
    <w:rsid w:val="00DB33D1"/>
  </w:style>
  <w:style w:type="character" w:customStyle="1" w:styleId="WW8Num99z7">
    <w:name w:val="WW8Num99z7"/>
    <w:rsid w:val="00DB33D1"/>
  </w:style>
  <w:style w:type="character" w:customStyle="1" w:styleId="WW8Num99z8">
    <w:name w:val="WW8Num99z8"/>
    <w:rsid w:val="00DB33D1"/>
  </w:style>
  <w:style w:type="character" w:customStyle="1" w:styleId="WW8Num100z0">
    <w:name w:val="WW8Num100z0"/>
    <w:rsid w:val="00DB33D1"/>
  </w:style>
  <w:style w:type="character" w:customStyle="1" w:styleId="WW8Num100z1">
    <w:name w:val="WW8Num100z1"/>
    <w:rsid w:val="00DB33D1"/>
    <w:rPr>
      <w:rFonts w:cs="Times New Roman"/>
    </w:rPr>
  </w:style>
  <w:style w:type="character" w:customStyle="1" w:styleId="WW8Num100z2">
    <w:name w:val="WW8Num100z2"/>
    <w:rsid w:val="00DB33D1"/>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DB33D1"/>
  </w:style>
  <w:style w:type="character" w:customStyle="1" w:styleId="WW8Num101z1">
    <w:name w:val="WW8Num101z1"/>
    <w:rsid w:val="00DB33D1"/>
  </w:style>
  <w:style w:type="character" w:customStyle="1" w:styleId="WW8Num101z2">
    <w:name w:val="WW8Num101z2"/>
    <w:rsid w:val="00DB33D1"/>
  </w:style>
  <w:style w:type="character" w:customStyle="1" w:styleId="WW8Num101z3">
    <w:name w:val="WW8Num101z3"/>
    <w:rsid w:val="00DB33D1"/>
  </w:style>
  <w:style w:type="character" w:customStyle="1" w:styleId="WW8Num101z4">
    <w:name w:val="WW8Num101z4"/>
    <w:rsid w:val="00DB33D1"/>
  </w:style>
  <w:style w:type="character" w:customStyle="1" w:styleId="WW8Num101z5">
    <w:name w:val="WW8Num101z5"/>
    <w:rsid w:val="00DB33D1"/>
  </w:style>
  <w:style w:type="character" w:customStyle="1" w:styleId="WW8Num101z6">
    <w:name w:val="WW8Num101z6"/>
    <w:rsid w:val="00DB33D1"/>
  </w:style>
  <w:style w:type="character" w:customStyle="1" w:styleId="WW8Num101z7">
    <w:name w:val="WW8Num101z7"/>
    <w:rsid w:val="00DB33D1"/>
  </w:style>
  <w:style w:type="character" w:customStyle="1" w:styleId="WW8Num101z8">
    <w:name w:val="WW8Num101z8"/>
    <w:rsid w:val="00DB33D1"/>
  </w:style>
  <w:style w:type="character" w:customStyle="1" w:styleId="WW8Num102z0">
    <w:name w:val="WW8Num102z0"/>
    <w:rsid w:val="00DB33D1"/>
  </w:style>
  <w:style w:type="character" w:customStyle="1" w:styleId="WW8Num102z1">
    <w:name w:val="WW8Num102z1"/>
    <w:rsid w:val="00DB33D1"/>
  </w:style>
  <w:style w:type="character" w:customStyle="1" w:styleId="WW8Num102z2">
    <w:name w:val="WW8Num102z2"/>
    <w:rsid w:val="00DB33D1"/>
  </w:style>
  <w:style w:type="character" w:customStyle="1" w:styleId="WW8Num102z3">
    <w:name w:val="WW8Num102z3"/>
    <w:rsid w:val="00DB33D1"/>
  </w:style>
  <w:style w:type="character" w:customStyle="1" w:styleId="WW8Num102z4">
    <w:name w:val="WW8Num102z4"/>
    <w:rsid w:val="00DB33D1"/>
  </w:style>
  <w:style w:type="character" w:customStyle="1" w:styleId="WW8Num102z5">
    <w:name w:val="WW8Num102z5"/>
    <w:rsid w:val="00DB33D1"/>
  </w:style>
  <w:style w:type="character" w:customStyle="1" w:styleId="WW8Num102z6">
    <w:name w:val="WW8Num102z6"/>
    <w:rsid w:val="00DB33D1"/>
  </w:style>
  <w:style w:type="character" w:customStyle="1" w:styleId="WW8Num102z7">
    <w:name w:val="WW8Num102z7"/>
    <w:rsid w:val="00DB33D1"/>
  </w:style>
  <w:style w:type="character" w:customStyle="1" w:styleId="WW8Num102z8">
    <w:name w:val="WW8Num102z8"/>
    <w:rsid w:val="00DB33D1"/>
  </w:style>
  <w:style w:type="character" w:customStyle="1" w:styleId="WW8Num103z0">
    <w:name w:val="WW8Num103z0"/>
    <w:rsid w:val="00DB33D1"/>
  </w:style>
  <w:style w:type="character" w:customStyle="1" w:styleId="WW8Num103z1">
    <w:name w:val="WW8Num103z1"/>
    <w:rsid w:val="00DB33D1"/>
    <w:rPr>
      <w:rFonts w:cs="Times New Roman"/>
    </w:rPr>
  </w:style>
  <w:style w:type="character" w:customStyle="1" w:styleId="WW8Num103z2">
    <w:name w:val="WW8Num103z2"/>
    <w:rsid w:val="00DB33D1"/>
    <w:rPr>
      <w:rFonts w:cs="Times New Roman"/>
      <w:b w:val="0"/>
      <w:i w:val="0"/>
    </w:rPr>
  </w:style>
  <w:style w:type="character" w:customStyle="1" w:styleId="WW8Num104z0">
    <w:name w:val="WW8Num104z0"/>
    <w:rsid w:val="00DB33D1"/>
  </w:style>
  <w:style w:type="character" w:customStyle="1" w:styleId="WW8Num104z1">
    <w:name w:val="WW8Num104z1"/>
    <w:rsid w:val="00DB33D1"/>
    <w:rPr>
      <w:rFonts w:cs="Times New Roman"/>
    </w:rPr>
  </w:style>
  <w:style w:type="character" w:customStyle="1" w:styleId="WW8Num104z2">
    <w:name w:val="WW8Num104z2"/>
    <w:rsid w:val="00DB33D1"/>
    <w:rPr>
      <w:rFonts w:cs="Times New Roman"/>
      <w:b w:val="0"/>
      <w:i w:val="0"/>
    </w:rPr>
  </w:style>
  <w:style w:type="character" w:customStyle="1" w:styleId="WW8Num105z0">
    <w:name w:val="WW8Num105z0"/>
    <w:rsid w:val="00DB33D1"/>
    <w:rPr>
      <w:b w:val="0"/>
    </w:rPr>
  </w:style>
  <w:style w:type="character" w:customStyle="1" w:styleId="WW8Num105z1">
    <w:name w:val="WW8Num105z1"/>
    <w:rsid w:val="00DB33D1"/>
    <w:rPr>
      <w:rFonts w:cs="Times New Roman"/>
    </w:rPr>
  </w:style>
  <w:style w:type="character" w:customStyle="1" w:styleId="WW8Num106z0">
    <w:name w:val="WW8Num106z0"/>
    <w:rsid w:val="00DB33D1"/>
  </w:style>
  <w:style w:type="character" w:customStyle="1" w:styleId="WW8Num106z1">
    <w:name w:val="WW8Num106z1"/>
    <w:rsid w:val="00DB33D1"/>
  </w:style>
  <w:style w:type="character" w:customStyle="1" w:styleId="WW8Num106z2">
    <w:name w:val="WW8Num106z2"/>
    <w:rsid w:val="00DB33D1"/>
  </w:style>
  <w:style w:type="character" w:customStyle="1" w:styleId="WW8Num106z3">
    <w:name w:val="WW8Num106z3"/>
    <w:rsid w:val="00DB33D1"/>
  </w:style>
  <w:style w:type="character" w:customStyle="1" w:styleId="WW8Num106z4">
    <w:name w:val="WW8Num106z4"/>
    <w:rsid w:val="00DB33D1"/>
  </w:style>
  <w:style w:type="character" w:customStyle="1" w:styleId="WW8Num106z5">
    <w:name w:val="WW8Num106z5"/>
    <w:rsid w:val="00DB33D1"/>
  </w:style>
  <w:style w:type="character" w:customStyle="1" w:styleId="WW8Num106z6">
    <w:name w:val="WW8Num106z6"/>
    <w:rsid w:val="00DB33D1"/>
  </w:style>
  <w:style w:type="character" w:customStyle="1" w:styleId="WW8Num106z7">
    <w:name w:val="WW8Num106z7"/>
    <w:rsid w:val="00DB33D1"/>
  </w:style>
  <w:style w:type="character" w:customStyle="1" w:styleId="WW8Num106z8">
    <w:name w:val="WW8Num106z8"/>
    <w:rsid w:val="00DB33D1"/>
  </w:style>
  <w:style w:type="character" w:customStyle="1" w:styleId="WW8Num107z0">
    <w:name w:val="WW8Num107z0"/>
    <w:rsid w:val="00DB33D1"/>
    <w:rPr>
      <w:b w:val="0"/>
    </w:rPr>
  </w:style>
  <w:style w:type="character" w:customStyle="1" w:styleId="WW8Num107z1">
    <w:name w:val="WW8Num107z1"/>
    <w:rsid w:val="00DB33D1"/>
    <w:rPr>
      <w:rFonts w:cs="Times New Roman"/>
    </w:rPr>
  </w:style>
  <w:style w:type="character" w:customStyle="1" w:styleId="WW8Num108z0">
    <w:name w:val="WW8Num108z0"/>
    <w:rsid w:val="00DB33D1"/>
  </w:style>
  <w:style w:type="character" w:customStyle="1" w:styleId="WW8Num108z1">
    <w:name w:val="WW8Num108z1"/>
    <w:rsid w:val="00DB33D1"/>
    <w:rPr>
      <w:rFonts w:cs="Times New Roman"/>
    </w:rPr>
  </w:style>
  <w:style w:type="character" w:customStyle="1" w:styleId="WW8Num109z0">
    <w:name w:val="WW8Num109z0"/>
    <w:rsid w:val="00DB33D1"/>
    <w:rPr>
      <w:b w:val="0"/>
      <w:sz w:val="20"/>
      <w:szCs w:val="20"/>
    </w:rPr>
  </w:style>
  <w:style w:type="character" w:customStyle="1" w:styleId="WW8Num109z1">
    <w:name w:val="WW8Num109z1"/>
    <w:rsid w:val="00DB33D1"/>
  </w:style>
  <w:style w:type="character" w:customStyle="1" w:styleId="WW8Num109z2">
    <w:name w:val="WW8Num109z2"/>
    <w:rsid w:val="00DB33D1"/>
  </w:style>
  <w:style w:type="character" w:customStyle="1" w:styleId="WW8Num109z3">
    <w:name w:val="WW8Num109z3"/>
    <w:rsid w:val="00DB33D1"/>
  </w:style>
  <w:style w:type="character" w:customStyle="1" w:styleId="WW8Num109z4">
    <w:name w:val="WW8Num109z4"/>
    <w:rsid w:val="00DB33D1"/>
  </w:style>
  <w:style w:type="character" w:customStyle="1" w:styleId="WW8Num109z5">
    <w:name w:val="WW8Num109z5"/>
    <w:rsid w:val="00DB33D1"/>
  </w:style>
  <w:style w:type="character" w:customStyle="1" w:styleId="WW8Num109z6">
    <w:name w:val="WW8Num109z6"/>
    <w:rsid w:val="00DB33D1"/>
  </w:style>
  <w:style w:type="character" w:customStyle="1" w:styleId="WW8Num109z7">
    <w:name w:val="WW8Num109z7"/>
    <w:rsid w:val="00DB33D1"/>
  </w:style>
  <w:style w:type="character" w:customStyle="1" w:styleId="WW8Num109z8">
    <w:name w:val="WW8Num109z8"/>
    <w:rsid w:val="00DB33D1"/>
  </w:style>
  <w:style w:type="character" w:customStyle="1" w:styleId="WW8Num110z0">
    <w:name w:val="WW8Num110z0"/>
    <w:rsid w:val="00DB33D1"/>
    <w:rPr>
      <w:rFonts w:cs="Times New Roman"/>
    </w:rPr>
  </w:style>
  <w:style w:type="character" w:customStyle="1" w:styleId="WW8Num110z1">
    <w:name w:val="WW8Num110z1"/>
    <w:rsid w:val="00DB33D1"/>
    <w:rPr>
      <w:rFonts w:ascii="Tahoma" w:hAnsi="Tahoma" w:cs="Tahoma"/>
    </w:rPr>
  </w:style>
  <w:style w:type="character" w:customStyle="1" w:styleId="WW8Num110z2">
    <w:name w:val="WW8Num110z2"/>
    <w:rsid w:val="00DB33D1"/>
  </w:style>
  <w:style w:type="character" w:customStyle="1" w:styleId="WW8Num110z3">
    <w:name w:val="WW8Num110z3"/>
    <w:rsid w:val="00DB33D1"/>
  </w:style>
  <w:style w:type="character" w:customStyle="1" w:styleId="WW8Num110z4">
    <w:name w:val="WW8Num110z4"/>
    <w:rsid w:val="00DB33D1"/>
  </w:style>
  <w:style w:type="character" w:customStyle="1" w:styleId="WW8Num110z5">
    <w:name w:val="WW8Num110z5"/>
    <w:rsid w:val="00DB33D1"/>
  </w:style>
  <w:style w:type="character" w:customStyle="1" w:styleId="WW8Num110z6">
    <w:name w:val="WW8Num110z6"/>
    <w:rsid w:val="00DB33D1"/>
  </w:style>
  <w:style w:type="character" w:customStyle="1" w:styleId="WW8Num110z7">
    <w:name w:val="WW8Num110z7"/>
    <w:rsid w:val="00DB33D1"/>
  </w:style>
  <w:style w:type="character" w:customStyle="1" w:styleId="WW8Num110z8">
    <w:name w:val="WW8Num110z8"/>
    <w:rsid w:val="00DB33D1"/>
  </w:style>
  <w:style w:type="character" w:customStyle="1" w:styleId="WW8Num111z0">
    <w:name w:val="WW8Num111z0"/>
    <w:rsid w:val="00DB33D1"/>
    <w:rPr>
      <w:b w:val="0"/>
    </w:rPr>
  </w:style>
  <w:style w:type="character" w:customStyle="1" w:styleId="WW8Num111z1">
    <w:name w:val="WW8Num111z1"/>
    <w:rsid w:val="00DB33D1"/>
  </w:style>
  <w:style w:type="character" w:customStyle="1" w:styleId="WW8Num111z2">
    <w:name w:val="WW8Num111z2"/>
    <w:rsid w:val="00DB33D1"/>
  </w:style>
  <w:style w:type="character" w:customStyle="1" w:styleId="WW8Num111z3">
    <w:name w:val="WW8Num111z3"/>
    <w:rsid w:val="00DB33D1"/>
  </w:style>
  <w:style w:type="character" w:customStyle="1" w:styleId="WW8Num111z4">
    <w:name w:val="WW8Num111z4"/>
    <w:rsid w:val="00DB33D1"/>
  </w:style>
  <w:style w:type="character" w:customStyle="1" w:styleId="WW8Num111z5">
    <w:name w:val="WW8Num111z5"/>
    <w:rsid w:val="00DB33D1"/>
  </w:style>
  <w:style w:type="character" w:customStyle="1" w:styleId="WW8Num111z6">
    <w:name w:val="WW8Num111z6"/>
    <w:rsid w:val="00DB33D1"/>
  </w:style>
  <w:style w:type="character" w:customStyle="1" w:styleId="WW8Num111z7">
    <w:name w:val="WW8Num111z7"/>
    <w:rsid w:val="00DB33D1"/>
  </w:style>
  <w:style w:type="character" w:customStyle="1" w:styleId="WW8Num111z8">
    <w:name w:val="WW8Num111z8"/>
    <w:rsid w:val="00DB33D1"/>
  </w:style>
  <w:style w:type="character" w:customStyle="1" w:styleId="WW8Num112z0">
    <w:name w:val="WW8Num112z0"/>
    <w:rsid w:val="00DB33D1"/>
  </w:style>
  <w:style w:type="character" w:customStyle="1" w:styleId="WW8Num112z1">
    <w:name w:val="WW8Num112z1"/>
    <w:rsid w:val="00DB33D1"/>
  </w:style>
  <w:style w:type="character" w:customStyle="1" w:styleId="WW8Num112z2">
    <w:name w:val="WW8Num112z2"/>
    <w:rsid w:val="00DB33D1"/>
  </w:style>
  <w:style w:type="character" w:customStyle="1" w:styleId="WW8Num112z3">
    <w:name w:val="WW8Num112z3"/>
    <w:rsid w:val="00DB33D1"/>
  </w:style>
  <w:style w:type="character" w:customStyle="1" w:styleId="WW8Num112z4">
    <w:name w:val="WW8Num112z4"/>
    <w:rsid w:val="00DB33D1"/>
  </w:style>
  <w:style w:type="character" w:customStyle="1" w:styleId="WW8Num112z5">
    <w:name w:val="WW8Num112z5"/>
    <w:rsid w:val="00DB33D1"/>
  </w:style>
  <w:style w:type="character" w:customStyle="1" w:styleId="WW8Num112z6">
    <w:name w:val="WW8Num112z6"/>
    <w:rsid w:val="00DB33D1"/>
  </w:style>
  <w:style w:type="character" w:customStyle="1" w:styleId="WW8Num112z7">
    <w:name w:val="WW8Num112z7"/>
    <w:rsid w:val="00DB33D1"/>
  </w:style>
  <w:style w:type="character" w:customStyle="1" w:styleId="WW8Num112z8">
    <w:name w:val="WW8Num112z8"/>
    <w:rsid w:val="00DB33D1"/>
  </w:style>
  <w:style w:type="character" w:customStyle="1" w:styleId="WW8Num113z0">
    <w:name w:val="WW8Num113z0"/>
    <w:rsid w:val="00DB33D1"/>
  </w:style>
  <w:style w:type="character" w:customStyle="1" w:styleId="WW8Num113z1">
    <w:name w:val="WW8Num113z1"/>
    <w:rsid w:val="00DB33D1"/>
  </w:style>
  <w:style w:type="character" w:customStyle="1" w:styleId="WW8Num113z2">
    <w:name w:val="WW8Num113z2"/>
    <w:rsid w:val="00DB33D1"/>
  </w:style>
  <w:style w:type="character" w:customStyle="1" w:styleId="WW8Num113z3">
    <w:name w:val="WW8Num113z3"/>
    <w:rsid w:val="00DB33D1"/>
  </w:style>
  <w:style w:type="character" w:customStyle="1" w:styleId="WW8Num113z4">
    <w:name w:val="WW8Num113z4"/>
    <w:rsid w:val="00DB33D1"/>
  </w:style>
  <w:style w:type="character" w:customStyle="1" w:styleId="WW8Num113z5">
    <w:name w:val="WW8Num113z5"/>
    <w:rsid w:val="00DB33D1"/>
  </w:style>
  <w:style w:type="character" w:customStyle="1" w:styleId="WW8Num113z6">
    <w:name w:val="WW8Num113z6"/>
    <w:rsid w:val="00DB33D1"/>
  </w:style>
  <w:style w:type="character" w:customStyle="1" w:styleId="WW8Num113z7">
    <w:name w:val="WW8Num113z7"/>
    <w:rsid w:val="00DB33D1"/>
  </w:style>
  <w:style w:type="character" w:customStyle="1" w:styleId="WW8Num113z8">
    <w:name w:val="WW8Num113z8"/>
    <w:rsid w:val="00DB33D1"/>
  </w:style>
  <w:style w:type="character" w:customStyle="1" w:styleId="WW8Num114z0">
    <w:name w:val="WW8Num114z0"/>
    <w:rsid w:val="00DB33D1"/>
    <w:rPr>
      <w:rFonts w:cs="Times New Roman"/>
      <w:b w:val="0"/>
    </w:rPr>
  </w:style>
  <w:style w:type="character" w:customStyle="1" w:styleId="WW8Num114z1">
    <w:name w:val="WW8Num114z1"/>
    <w:rsid w:val="00DB33D1"/>
  </w:style>
  <w:style w:type="character" w:customStyle="1" w:styleId="WW8Num114z2">
    <w:name w:val="WW8Num114z2"/>
    <w:rsid w:val="00DB33D1"/>
  </w:style>
  <w:style w:type="character" w:customStyle="1" w:styleId="WW8Num114z3">
    <w:name w:val="WW8Num114z3"/>
    <w:rsid w:val="00DB33D1"/>
  </w:style>
  <w:style w:type="character" w:customStyle="1" w:styleId="WW8Num114z4">
    <w:name w:val="WW8Num114z4"/>
    <w:rsid w:val="00DB33D1"/>
  </w:style>
  <w:style w:type="character" w:customStyle="1" w:styleId="WW8Num114z5">
    <w:name w:val="WW8Num114z5"/>
    <w:rsid w:val="00DB33D1"/>
  </w:style>
  <w:style w:type="character" w:customStyle="1" w:styleId="WW8Num114z6">
    <w:name w:val="WW8Num114z6"/>
    <w:rsid w:val="00DB33D1"/>
  </w:style>
  <w:style w:type="character" w:customStyle="1" w:styleId="WW8Num114z7">
    <w:name w:val="WW8Num114z7"/>
    <w:rsid w:val="00DB33D1"/>
  </w:style>
  <w:style w:type="character" w:customStyle="1" w:styleId="WW8Num114z8">
    <w:name w:val="WW8Num114z8"/>
    <w:rsid w:val="00DB33D1"/>
  </w:style>
  <w:style w:type="character" w:customStyle="1" w:styleId="WW8Num115z0">
    <w:name w:val="WW8Num115z0"/>
    <w:rsid w:val="00DB33D1"/>
    <w:rPr>
      <w:rFonts w:ascii="Tahoma" w:hAnsi="Tahoma" w:cs="Tahoma"/>
      <w:b w:val="0"/>
      <w:bCs/>
      <w:color w:val="000000"/>
    </w:rPr>
  </w:style>
  <w:style w:type="character" w:customStyle="1" w:styleId="WW8Num115z1">
    <w:name w:val="WW8Num115z1"/>
    <w:rsid w:val="00DB33D1"/>
    <w:rPr>
      <w:rFonts w:cs="Times New Roman"/>
      <w:color w:val="000000"/>
    </w:rPr>
  </w:style>
  <w:style w:type="character" w:customStyle="1" w:styleId="WW8Num115z2">
    <w:name w:val="WW8Num115z2"/>
    <w:rsid w:val="00DB33D1"/>
    <w:rPr>
      <w:rFonts w:cs="Times New Roman"/>
    </w:rPr>
  </w:style>
  <w:style w:type="character" w:customStyle="1" w:styleId="WW8Num116z0">
    <w:name w:val="WW8Num116z0"/>
    <w:rsid w:val="00DB33D1"/>
  </w:style>
  <w:style w:type="character" w:customStyle="1" w:styleId="WW8Num117z0">
    <w:name w:val="WW8Num117z0"/>
    <w:rsid w:val="00DB33D1"/>
  </w:style>
  <w:style w:type="character" w:customStyle="1" w:styleId="WW8Num117z1">
    <w:name w:val="WW8Num117z1"/>
    <w:rsid w:val="00DB33D1"/>
  </w:style>
  <w:style w:type="character" w:customStyle="1" w:styleId="WW8Num117z2">
    <w:name w:val="WW8Num117z2"/>
    <w:rsid w:val="00DB33D1"/>
  </w:style>
  <w:style w:type="character" w:customStyle="1" w:styleId="WW8Num117z3">
    <w:name w:val="WW8Num117z3"/>
    <w:rsid w:val="00DB33D1"/>
  </w:style>
  <w:style w:type="character" w:customStyle="1" w:styleId="WW8Num117z4">
    <w:name w:val="WW8Num117z4"/>
    <w:rsid w:val="00DB33D1"/>
  </w:style>
  <w:style w:type="character" w:customStyle="1" w:styleId="WW8Num117z5">
    <w:name w:val="WW8Num117z5"/>
    <w:rsid w:val="00DB33D1"/>
  </w:style>
  <w:style w:type="character" w:customStyle="1" w:styleId="WW8Num117z6">
    <w:name w:val="WW8Num117z6"/>
    <w:rsid w:val="00DB33D1"/>
  </w:style>
  <w:style w:type="character" w:customStyle="1" w:styleId="WW8Num117z7">
    <w:name w:val="WW8Num117z7"/>
    <w:rsid w:val="00DB33D1"/>
  </w:style>
  <w:style w:type="character" w:customStyle="1" w:styleId="WW8Num117z8">
    <w:name w:val="WW8Num117z8"/>
    <w:rsid w:val="00DB33D1"/>
  </w:style>
  <w:style w:type="character" w:customStyle="1" w:styleId="WW8Num118z0">
    <w:name w:val="WW8Num118z0"/>
    <w:rsid w:val="00DB33D1"/>
    <w:rPr>
      <w:rFonts w:cs="Times New Roman"/>
    </w:rPr>
  </w:style>
  <w:style w:type="character" w:customStyle="1" w:styleId="WW8Num118z1">
    <w:name w:val="WW8Num118z1"/>
    <w:rsid w:val="00DB33D1"/>
  </w:style>
  <w:style w:type="character" w:customStyle="1" w:styleId="WW8Num118z2">
    <w:name w:val="WW8Num118z2"/>
    <w:rsid w:val="00DB33D1"/>
  </w:style>
  <w:style w:type="character" w:customStyle="1" w:styleId="WW8Num118z3">
    <w:name w:val="WW8Num118z3"/>
    <w:rsid w:val="00DB33D1"/>
  </w:style>
  <w:style w:type="character" w:customStyle="1" w:styleId="WW8Num118z4">
    <w:name w:val="WW8Num118z4"/>
    <w:rsid w:val="00DB33D1"/>
  </w:style>
  <w:style w:type="character" w:customStyle="1" w:styleId="WW8Num118z5">
    <w:name w:val="WW8Num118z5"/>
    <w:rsid w:val="00DB33D1"/>
  </w:style>
  <w:style w:type="character" w:customStyle="1" w:styleId="WW8Num118z6">
    <w:name w:val="WW8Num118z6"/>
    <w:rsid w:val="00DB33D1"/>
  </w:style>
  <w:style w:type="character" w:customStyle="1" w:styleId="WW8Num118z7">
    <w:name w:val="WW8Num118z7"/>
    <w:rsid w:val="00DB33D1"/>
  </w:style>
  <w:style w:type="character" w:customStyle="1" w:styleId="WW8Num118z8">
    <w:name w:val="WW8Num118z8"/>
    <w:rsid w:val="00DB33D1"/>
  </w:style>
  <w:style w:type="character" w:customStyle="1" w:styleId="WW8Num119z0">
    <w:name w:val="WW8Num119z0"/>
    <w:rsid w:val="00DB33D1"/>
  </w:style>
  <w:style w:type="character" w:customStyle="1" w:styleId="WW8Num119z1">
    <w:name w:val="WW8Num119z1"/>
    <w:rsid w:val="00DB33D1"/>
  </w:style>
  <w:style w:type="character" w:customStyle="1" w:styleId="WW8Num119z2">
    <w:name w:val="WW8Num119z2"/>
    <w:rsid w:val="00DB33D1"/>
  </w:style>
  <w:style w:type="character" w:customStyle="1" w:styleId="WW8Num119z3">
    <w:name w:val="WW8Num119z3"/>
    <w:rsid w:val="00DB33D1"/>
  </w:style>
  <w:style w:type="character" w:customStyle="1" w:styleId="WW8Num119z4">
    <w:name w:val="WW8Num119z4"/>
    <w:rsid w:val="00DB33D1"/>
  </w:style>
  <w:style w:type="character" w:customStyle="1" w:styleId="WW8Num119z5">
    <w:name w:val="WW8Num119z5"/>
    <w:rsid w:val="00DB33D1"/>
  </w:style>
  <w:style w:type="character" w:customStyle="1" w:styleId="WW8Num119z6">
    <w:name w:val="WW8Num119z6"/>
    <w:rsid w:val="00DB33D1"/>
  </w:style>
  <w:style w:type="character" w:customStyle="1" w:styleId="WW8Num119z7">
    <w:name w:val="WW8Num119z7"/>
    <w:rsid w:val="00DB33D1"/>
  </w:style>
  <w:style w:type="character" w:customStyle="1" w:styleId="WW8Num119z8">
    <w:name w:val="WW8Num119z8"/>
    <w:rsid w:val="00DB33D1"/>
  </w:style>
  <w:style w:type="character" w:customStyle="1" w:styleId="WW8Num120z0">
    <w:name w:val="WW8Num120z0"/>
    <w:rsid w:val="00DB33D1"/>
    <w:rPr>
      <w:b w:val="0"/>
      <w:position w:val="0"/>
      <w:vertAlign w:val="baseline"/>
    </w:rPr>
  </w:style>
  <w:style w:type="character" w:customStyle="1" w:styleId="WW8Num120z1">
    <w:name w:val="WW8Num120z1"/>
    <w:rsid w:val="00DB33D1"/>
  </w:style>
  <w:style w:type="character" w:customStyle="1" w:styleId="WW8Num120z2">
    <w:name w:val="WW8Num120z2"/>
    <w:rsid w:val="00DB33D1"/>
  </w:style>
  <w:style w:type="character" w:customStyle="1" w:styleId="WW8Num120z3">
    <w:name w:val="WW8Num120z3"/>
    <w:rsid w:val="00DB33D1"/>
  </w:style>
  <w:style w:type="character" w:customStyle="1" w:styleId="WW8Num120z4">
    <w:name w:val="WW8Num120z4"/>
    <w:rsid w:val="00DB33D1"/>
  </w:style>
  <w:style w:type="character" w:customStyle="1" w:styleId="WW8Num120z5">
    <w:name w:val="WW8Num120z5"/>
    <w:rsid w:val="00DB33D1"/>
  </w:style>
  <w:style w:type="character" w:customStyle="1" w:styleId="WW8Num120z6">
    <w:name w:val="WW8Num120z6"/>
    <w:rsid w:val="00DB33D1"/>
  </w:style>
  <w:style w:type="character" w:customStyle="1" w:styleId="WW8Num120z7">
    <w:name w:val="WW8Num120z7"/>
    <w:rsid w:val="00DB33D1"/>
  </w:style>
  <w:style w:type="character" w:customStyle="1" w:styleId="WW8Num120z8">
    <w:name w:val="WW8Num120z8"/>
    <w:rsid w:val="00DB33D1"/>
  </w:style>
  <w:style w:type="character" w:customStyle="1" w:styleId="WW8Num121z0">
    <w:name w:val="WW8Num121z0"/>
    <w:rsid w:val="00DB33D1"/>
    <w:rPr>
      <w:sz w:val="20"/>
      <w:szCs w:val="20"/>
    </w:rPr>
  </w:style>
  <w:style w:type="character" w:customStyle="1" w:styleId="WW8Num121z1">
    <w:name w:val="WW8Num121z1"/>
    <w:rsid w:val="00DB33D1"/>
  </w:style>
  <w:style w:type="character" w:customStyle="1" w:styleId="WW8Num121z2">
    <w:name w:val="WW8Num121z2"/>
    <w:rsid w:val="00DB33D1"/>
  </w:style>
  <w:style w:type="character" w:customStyle="1" w:styleId="WW8Num121z3">
    <w:name w:val="WW8Num121z3"/>
    <w:rsid w:val="00DB33D1"/>
  </w:style>
  <w:style w:type="character" w:customStyle="1" w:styleId="WW8Num121z4">
    <w:name w:val="WW8Num121z4"/>
    <w:rsid w:val="00DB33D1"/>
  </w:style>
  <w:style w:type="character" w:customStyle="1" w:styleId="WW8Num121z5">
    <w:name w:val="WW8Num121z5"/>
    <w:rsid w:val="00DB33D1"/>
  </w:style>
  <w:style w:type="character" w:customStyle="1" w:styleId="WW8Num121z6">
    <w:name w:val="WW8Num121z6"/>
    <w:rsid w:val="00DB33D1"/>
  </w:style>
  <w:style w:type="character" w:customStyle="1" w:styleId="WW8Num121z7">
    <w:name w:val="WW8Num121z7"/>
    <w:rsid w:val="00DB33D1"/>
  </w:style>
  <w:style w:type="character" w:customStyle="1" w:styleId="WW8Num121z8">
    <w:name w:val="WW8Num121z8"/>
    <w:rsid w:val="00DB33D1"/>
  </w:style>
  <w:style w:type="character" w:customStyle="1" w:styleId="WW8Num122z0">
    <w:name w:val="WW8Num122z0"/>
    <w:rsid w:val="00DB33D1"/>
    <w:rPr>
      <w:b w:val="0"/>
      <w:strike w:val="0"/>
      <w:dstrike w:val="0"/>
      <w:color w:val="000000"/>
    </w:rPr>
  </w:style>
  <w:style w:type="character" w:customStyle="1" w:styleId="WW8Num122z1">
    <w:name w:val="WW8Num122z1"/>
    <w:rsid w:val="00DB33D1"/>
  </w:style>
  <w:style w:type="character" w:customStyle="1" w:styleId="WW8Num122z2">
    <w:name w:val="WW8Num122z2"/>
    <w:rsid w:val="00DB33D1"/>
  </w:style>
  <w:style w:type="character" w:customStyle="1" w:styleId="WW8Num122z3">
    <w:name w:val="WW8Num122z3"/>
    <w:rsid w:val="00DB33D1"/>
  </w:style>
  <w:style w:type="character" w:customStyle="1" w:styleId="WW8Num122z4">
    <w:name w:val="WW8Num122z4"/>
    <w:rsid w:val="00DB33D1"/>
  </w:style>
  <w:style w:type="character" w:customStyle="1" w:styleId="WW8Num122z5">
    <w:name w:val="WW8Num122z5"/>
    <w:rsid w:val="00DB33D1"/>
  </w:style>
  <w:style w:type="character" w:customStyle="1" w:styleId="WW8Num122z6">
    <w:name w:val="WW8Num122z6"/>
    <w:rsid w:val="00DB33D1"/>
  </w:style>
  <w:style w:type="character" w:customStyle="1" w:styleId="WW8Num122z7">
    <w:name w:val="WW8Num122z7"/>
    <w:rsid w:val="00DB33D1"/>
  </w:style>
  <w:style w:type="character" w:customStyle="1" w:styleId="WW8Num122z8">
    <w:name w:val="WW8Num122z8"/>
    <w:rsid w:val="00DB33D1"/>
  </w:style>
  <w:style w:type="character" w:customStyle="1" w:styleId="WW8Num123z0">
    <w:name w:val="WW8Num123z0"/>
    <w:rsid w:val="00DB33D1"/>
    <w:rPr>
      <w:rFonts w:ascii="Tahoma" w:hAnsi="Tahoma" w:cs="Tahoma"/>
      <w:b w:val="0"/>
      <w:sz w:val="20"/>
      <w:szCs w:val="20"/>
    </w:rPr>
  </w:style>
  <w:style w:type="character" w:customStyle="1" w:styleId="WW8Num123z1">
    <w:name w:val="WW8Num123z1"/>
    <w:rsid w:val="00DB33D1"/>
  </w:style>
  <w:style w:type="character" w:customStyle="1" w:styleId="WW8Num123z2">
    <w:name w:val="WW8Num123z2"/>
    <w:rsid w:val="00DB33D1"/>
  </w:style>
  <w:style w:type="character" w:customStyle="1" w:styleId="WW8Num123z3">
    <w:name w:val="WW8Num123z3"/>
    <w:rsid w:val="00DB33D1"/>
  </w:style>
  <w:style w:type="character" w:customStyle="1" w:styleId="WW8Num123z4">
    <w:name w:val="WW8Num123z4"/>
    <w:rsid w:val="00DB33D1"/>
  </w:style>
  <w:style w:type="character" w:customStyle="1" w:styleId="WW8Num123z5">
    <w:name w:val="WW8Num123z5"/>
    <w:rsid w:val="00DB33D1"/>
  </w:style>
  <w:style w:type="character" w:customStyle="1" w:styleId="WW8Num123z6">
    <w:name w:val="WW8Num123z6"/>
    <w:rsid w:val="00DB33D1"/>
  </w:style>
  <w:style w:type="character" w:customStyle="1" w:styleId="WW8Num123z7">
    <w:name w:val="WW8Num123z7"/>
    <w:rsid w:val="00DB33D1"/>
  </w:style>
  <w:style w:type="character" w:customStyle="1" w:styleId="WW8Num123z8">
    <w:name w:val="WW8Num123z8"/>
    <w:rsid w:val="00DB33D1"/>
  </w:style>
  <w:style w:type="character" w:customStyle="1" w:styleId="WW8Num124z0">
    <w:name w:val="WW8Num124z0"/>
    <w:rsid w:val="00DB33D1"/>
  </w:style>
  <w:style w:type="character" w:customStyle="1" w:styleId="WW8Num124z1">
    <w:name w:val="WW8Num124z1"/>
    <w:rsid w:val="00DB33D1"/>
  </w:style>
  <w:style w:type="character" w:customStyle="1" w:styleId="WW8Num124z2">
    <w:name w:val="WW8Num124z2"/>
    <w:rsid w:val="00DB33D1"/>
  </w:style>
  <w:style w:type="character" w:customStyle="1" w:styleId="WW8Num124z3">
    <w:name w:val="WW8Num124z3"/>
    <w:rsid w:val="00DB33D1"/>
  </w:style>
  <w:style w:type="character" w:customStyle="1" w:styleId="WW8Num124z4">
    <w:name w:val="WW8Num124z4"/>
    <w:rsid w:val="00DB33D1"/>
  </w:style>
  <w:style w:type="character" w:customStyle="1" w:styleId="WW8Num124z5">
    <w:name w:val="WW8Num124z5"/>
    <w:rsid w:val="00DB33D1"/>
  </w:style>
  <w:style w:type="character" w:customStyle="1" w:styleId="WW8Num124z6">
    <w:name w:val="WW8Num124z6"/>
    <w:rsid w:val="00DB33D1"/>
  </w:style>
  <w:style w:type="character" w:customStyle="1" w:styleId="WW8Num124z7">
    <w:name w:val="WW8Num124z7"/>
    <w:rsid w:val="00DB33D1"/>
  </w:style>
  <w:style w:type="character" w:customStyle="1" w:styleId="WW8Num124z8">
    <w:name w:val="WW8Num124z8"/>
    <w:rsid w:val="00DB33D1"/>
  </w:style>
  <w:style w:type="character" w:customStyle="1" w:styleId="WW8Num125z0">
    <w:name w:val="WW8Num125z0"/>
    <w:rsid w:val="00DB33D1"/>
    <w:rPr>
      <w:color w:val="000000"/>
    </w:rPr>
  </w:style>
  <w:style w:type="character" w:customStyle="1" w:styleId="WW8Num125z1">
    <w:name w:val="WW8Num125z1"/>
    <w:rsid w:val="00DB33D1"/>
  </w:style>
  <w:style w:type="character" w:customStyle="1" w:styleId="WW8Num125z2">
    <w:name w:val="WW8Num125z2"/>
    <w:rsid w:val="00DB33D1"/>
  </w:style>
  <w:style w:type="character" w:customStyle="1" w:styleId="WW8Num125z3">
    <w:name w:val="WW8Num125z3"/>
    <w:rsid w:val="00DB33D1"/>
  </w:style>
  <w:style w:type="character" w:customStyle="1" w:styleId="WW8Num125z4">
    <w:name w:val="WW8Num125z4"/>
    <w:rsid w:val="00DB33D1"/>
  </w:style>
  <w:style w:type="character" w:customStyle="1" w:styleId="WW8Num125z5">
    <w:name w:val="WW8Num125z5"/>
    <w:rsid w:val="00DB33D1"/>
  </w:style>
  <w:style w:type="character" w:customStyle="1" w:styleId="WW8Num125z6">
    <w:name w:val="WW8Num125z6"/>
    <w:rsid w:val="00DB33D1"/>
  </w:style>
  <w:style w:type="character" w:customStyle="1" w:styleId="WW8Num125z7">
    <w:name w:val="WW8Num125z7"/>
    <w:rsid w:val="00DB33D1"/>
  </w:style>
  <w:style w:type="character" w:customStyle="1" w:styleId="WW8Num125z8">
    <w:name w:val="WW8Num125z8"/>
    <w:rsid w:val="00DB33D1"/>
  </w:style>
  <w:style w:type="character" w:customStyle="1" w:styleId="WW8Num126z0">
    <w:name w:val="WW8Num126z0"/>
    <w:rsid w:val="00DB33D1"/>
    <w:rPr>
      <w:b w:val="0"/>
    </w:rPr>
  </w:style>
  <w:style w:type="character" w:customStyle="1" w:styleId="WW8Num126z1">
    <w:name w:val="WW8Num126z1"/>
    <w:rsid w:val="00DB33D1"/>
  </w:style>
  <w:style w:type="character" w:customStyle="1" w:styleId="WW8Num126z2">
    <w:name w:val="WW8Num126z2"/>
    <w:rsid w:val="00DB33D1"/>
  </w:style>
  <w:style w:type="character" w:customStyle="1" w:styleId="WW8Num126z3">
    <w:name w:val="WW8Num126z3"/>
    <w:rsid w:val="00DB33D1"/>
  </w:style>
  <w:style w:type="character" w:customStyle="1" w:styleId="WW8Num126z4">
    <w:name w:val="WW8Num126z4"/>
    <w:rsid w:val="00DB33D1"/>
  </w:style>
  <w:style w:type="character" w:customStyle="1" w:styleId="WW8Num126z5">
    <w:name w:val="WW8Num126z5"/>
    <w:rsid w:val="00DB33D1"/>
  </w:style>
  <w:style w:type="character" w:customStyle="1" w:styleId="WW8Num126z6">
    <w:name w:val="WW8Num126z6"/>
    <w:rsid w:val="00DB33D1"/>
  </w:style>
  <w:style w:type="character" w:customStyle="1" w:styleId="WW8Num126z7">
    <w:name w:val="WW8Num126z7"/>
    <w:rsid w:val="00DB33D1"/>
  </w:style>
  <w:style w:type="character" w:customStyle="1" w:styleId="WW8Num126z8">
    <w:name w:val="WW8Num126z8"/>
    <w:rsid w:val="00DB33D1"/>
  </w:style>
  <w:style w:type="character" w:customStyle="1" w:styleId="WW8Num127z0">
    <w:name w:val="WW8Num127z0"/>
    <w:rsid w:val="00DB33D1"/>
    <w:rPr>
      <w:sz w:val="20"/>
      <w:szCs w:val="20"/>
    </w:rPr>
  </w:style>
  <w:style w:type="character" w:customStyle="1" w:styleId="WW8Num127z1">
    <w:name w:val="WW8Num127z1"/>
    <w:rsid w:val="00DB33D1"/>
  </w:style>
  <w:style w:type="character" w:customStyle="1" w:styleId="WW8Num127z2">
    <w:name w:val="WW8Num127z2"/>
    <w:rsid w:val="00DB33D1"/>
  </w:style>
  <w:style w:type="character" w:customStyle="1" w:styleId="WW8Num127z3">
    <w:name w:val="WW8Num127z3"/>
    <w:rsid w:val="00DB33D1"/>
  </w:style>
  <w:style w:type="character" w:customStyle="1" w:styleId="WW8Num127z4">
    <w:name w:val="WW8Num127z4"/>
    <w:rsid w:val="00DB33D1"/>
  </w:style>
  <w:style w:type="character" w:customStyle="1" w:styleId="WW8Num127z5">
    <w:name w:val="WW8Num127z5"/>
    <w:rsid w:val="00DB33D1"/>
  </w:style>
  <w:style w:type="character" w:customStyle="1" w:styleId="WW8Num127z6">
    <w:name w:val="WW8Num127z6"/>
    <w:rsid w:val="00DB33D1"/>
  </w:style>
  <w:style w:type="character" w:customStyle="1" w:styleId="WW8Num127z7">
    <w:name w:val="WW8Num127z7"/>
    <w:rsid w:val="00DB33D1"/>
  </w:style>
  <w:style w:type="character" w:customStyle="1" w:styleId="WW8Num127z8">
    <w:name w:val="WW8Num127z8"/>
    <w:rsid w:val="00DB33D1"/>
  </w:style>
  <w:style w:type="character" w:customStyle="1" w:styleId="WW8Num128z0">
    <w:name w:val="WW8Num128z0"/>
    <w:rsid w:val="00DB33D1"/>
  </w:style>
  <w:style w:type="character" w:customStyle="1" w:styleId="WW8Num128z1">
    <w:name w:val="WW8Num128z1"/>
    <w:rsid w:val="00DB33D1"/>
  </w:style>
  <w:style w:type="character" w:customStyle="1" w:styleId="WW8Num128z2">
    <w:name w:val="WW8Num128z2"/>
    <w:rsid w:val="00DB33D1"/>
  </w:style>
  <w:style w:type="character" w:customStyle="1" w:styleId="WW8Num128z3">
    <w:name w:val="WW8Num128z3"/>
    <w:rsid w:val="00DB33D1"/>
  </w:style>
  <w:style w:type="character" w:customStyle="1" w:styleId="WW8Num128z4">
    <w:name w:val="WW8Num128z4"/>
    <w:rsid w:val="00DB33D1"/>
  </w:style>
  <w:style w:type="character" w:customStyle="1" w:styleId="WW8Num128z5">
    <w:name w:val="WW8Num128z5"/>
    <w:rsid w:val="00DB33D1"/>
  </w:style>
  <w:style w:type="character" w:customStyle="1" w:styleId="WW8Num128z6">
    <w:name w:val="WW8Num128z6"/>
    <w:rsid w:val="00DB33D1"/>
  </w:style>
  <w:style w:type="character" w:customStyle="1" w:styleId="WW8Num128z7">
    <w:name w:val="WW8Num128z7"/>
    <w:rsid w:val="00DB33D1"/>
  </w:style>
  <w:style w:type="character" w:customStyle="1" w:styleId="WW8Num128z8">
    <w:name w:val="WW8Num128z8"/>
    <w:rsid w:val="00DB33D1"/>
  </w:style>
  <w:style w:type="character" w:customStyle="1" w:styleId="WW8Num129z0">
    <w:name w:val="WW8Num129z0"/>
    <w:rsid w:val="00DB33D1"/>
    <w:rPr>
      <w:rFonts w:cs="Times New Roman"/>
    </w:rPr>
  </w:style>
  <w:style w:type="character" w:customStyle="1" w:styleId="WW8Num129z1">
    <w:name w:val="WW8Num129z1"/>
    <w:rsid w:val="00DB33D1"/>
  </w:style>
  <w:style w:type="character" w:customStyle="1" w:styleId="WW8Num129z2">
    <w:name w:val="WW8Num129z2"/>
    <w:rsid w:val="00DB33D1"/>
  </w:style>
  <w:style w:type="character" w:customStyle="1" w:styleId="WW8Num129z3">
    <w:name w:val="WW8Num129z3"/>
    <w:rsid w:val="00DB33D1"/>
  </w:style>
  <w:style w:type="character" w:customStyle="1" w:styleId="WW8Num129z4">
    <w:name w:val="WW8Num129z4"/>
    <w:rsid w:val="00DB33D1"/>
  </w:style>
  <w:style w:type="character" w:customStyle="1" w:styleId="WW8Num129z5">
    <w:name w:val="WW8Num129z5"/>
    <w:rsid w:val="00DB33D1"/>
  </w:style>
  <w:style w:type="character" w:customStyle="1" w:styleId="WW8Num129z6">
    <w:name w:val="WW8Num129z6"/>
    <w:rsid w:val="00DB33D1"/>
  </w:style>
  <w:style w:type="character" w:customStyle="1" w:styleId="WW8Num129z7">
    <w:name w:val="WW8Num129z7"/>
    <w:rsid w:val="00DB33D1"/>
  </w:style>
  <w:style w:type="character" w:customStyle="1" w:styleId="WW8Num129z8">
    <w:name w:val="WW8Num129z8"/>
    <w:rsid w:val="00DB33D1"/>
  </w:style>
  <w:style w:type="character" w:customStyle="1" w:styleId="WW8Num130z0">
    <w:name w:val="WW8Num130z0"/>
    <w:rsid w:val="00DB33D1"/>
    <w:rPr>
      <w:rFonts w:ascii="Tahoma" w:hAnsi="Tahoma" w:cs="Tahoma"/>
      <w:b/>
      <w:sz w:val="20"/>
      <w:szCs w:val="20"/>
    </w:rPr>
  </w:style>
  <w:style w:type="character" w:customStyle="1" w:styleId="WW8Num130z1">
    <w:name w:val="WW8Num130z1"/>
    <w:rsid w:val="00DB33D1"/>
  </w:style>
  <w:style w:type="character" w:customStyle="1" w:styleId="WW8Num130z2">
    <w:name w:val="WW8Num130z2"/>
    <w:rsid w:val="00DB33D1"/>
  </w:style>
  <w:style w:type="character" w:customStyle="1" w:styleId="WW8Num130z3">
    <w:name w:val="WW8Num130z3"/>
    <w:rsid w:val="00DB33D1"/>
  </w:style>
  <w:style w:type="character" w:customStyle="1" w:styleId="WW8Num130z4">
    <w:name w:val="WW8Num130z4"/>
    <w:rsid w:val="00DB33D1"/>
  </w:style>
  <w:style w:type="character" w:customStyle="1" w:styleId="WW8Num130z5">
    <w:name w:val="WW8Num130z5"/>
    <w:rsid w:val="00DB33D1"/>
  </w:style>
  <w:style w:type="character" w:customStyle="1" w:styleId="WW8Num130z6">
    <w:name w:val="WW8Num130z6"/>
    <w:rsid w:val="00DB33D1"/>
  </w:style>
  <w:style w:type="character" w:customStyle="1" w:styleId="WW8Num130z7">
    <w:name w:val="WW8Num130z7"/>
    <w:rsid w:val="00DB33D1"/>
  </w:style>
  <w:style w:type="character" w:customStyle="1" w:styleId="WW8Num130z8">
    <w:name w:val="WW8Num130z8"/>
    <w:rsid w:val="00DB33D1"/>
  </w:style>
  <w:style w:type="character" w:customStyle="1" w:styleId="WW8Num131z0">
    <w:name w:val="WW8Num131z0"/>
    <w:rsid w:val="00DB33D1"/>
    <w:rPr>
      <w:rFonts w:cs="Times New Roman"/>
    </w:rPr>
  </w:style>
  <w:style w:type="character" w:customStyle="1" w:styleId="WW8Num131z4">
    <w:name w:val="WW8Num131z4"/>
    <w:rsid w:val="00DB33D1"/>
    <w:rPr>
      <w:rFonts w:cs="Times New Roman"/>
    </w:rPr>
  </w:style>
  <w:style w:type="character" w:customStyle="1" w:styleId="WW8Num132z0">
    <w:name w:val="WW8Num132z0"/>
    <w:rsid w:val="00DB33D1"/>
    <w:rPr>
      <w:b w:val="0"/>
    </w:rPr>
  </w:style>
  <w:style w:type="character" w:customStyle="1" w:styleId="WW8Num132z1">
    <w:name w:val="WW8Num132z1"/>
    <w:rsid w:val="00DB33D1"/>
  </w:style>
  <w:style w:type="character" w:customStyle="1" w:styleId="WW8Num132z2">
    <w:name w:val="WW8Num132z2"/>
    <w:rsid w:val="00DB33D1"/>
  </w:style>
  <w:style w:type="character" w:customStyle="1" w:styleId="WW8Num132z3">
    <w:name w:val="WW8Num132z3"/>
    <w:rsid w:val="00DB33D1"/>
  </w:style>
  <w:style w:type="character" w:customStyle="1" w:styleId="WW8Num132z4">
    <w:name w:val="WW8Num132z4"/>
    <w:rsid w:val="00DB33D1"/>
  </w:style>
  <w:style w:type="character" w:customStyle="1" w:styleId="WW8Num132z5">
    <w:name w:val="WW8Num132z5"/>
    <w:rsid w:val="00DB33D1"/>
  </w:style>
  <w:style w:type="character" w:customStyle="1" w:styleId="WW8Num132z6">
    <w:name w:val="WW8Num132z6"/>
    <w:rsid w:val="00DB33D1"/>
  </w:style>
  <w:style w:type="character" w:customStyle="1" w:styleId="WW8Num132z7">
    <w:name w:val="WW8Num132z7"/>
    <w:rsid w:val="00DB33D1"/>
  </w:style>
  <w:style w:type="character" w:customStyle="1" w:styleId="WW8Num132z8">
    <w:name w:val="WW8Num132z8"/>
    <w:rsid w:val="00DB33D1"/>
  </w:style>
  <w:style w:type="character" w:customStyle="1" w:styleId="WW8Num133z0">
    <w:name w:val="WW8Num133z0"/>
    <w:rsid w:val="00DB33D1"/>
    <w:rPr>
      <w:rFonts w:ascii="Tahoma" w:hAnsi="Tahoma" w:cs="Tahoma"/>
      <w:b w:val="0"/>
      <w:sz w:val="20"/>
      <w:szCs w:val="20"/>
    </w:rPr>
  </w:style>
  <w:style w:type="character" w:customStyle="1" w:styleId="WW8Num133z1">
    <w:name w:val="WW8Num133z1"/>
    <w:rsid w:val="00DB33D1"/>
  </w:style>
  <w:style w:type="character" w:customStyle="1" w:styleId="WW8Num133z2">
    <w:name w:val="WW8Num133z2"/>
    <w:rsid w:val="00DB33D1"/>
  </w:style>
  <w:style w:type="character" w:customStyle="1" w:styleId="WW8Num133z3">
    <w:name w:val="WW8Num133z3"/>
    <w:rsid w:val="00DB33D1"/>
  </w:style>
  <w:style w:type="character" w:customStyle="1" w:styleId="WW8Num133z4">
    <w:name w:val="WW8Num133z4"/>
    <w:rsid w:val="00DB33D1"/>
  </w:style>
  <w:style w:type="character" w:customStyle="1" w:styleId="WW8Num133z5">
    <w:name w:val="WW8Num133z5"/>
    <w:rsid w:val="00DB33D1"/>
  </w:style>
  <w:style w:type="character" w:customStyle="1" w:styleId="WW8Num133z6">
    <w:name w:val="WW8Num133z6"/>
    <w:rsid w:val="00DB33D1"/>
  </w:style>
  <w:style w:type="character" w:customStyle="1" w:styleId="WW8Num133z7">
    <w:name w:val="WW8Num133z7"/>
    <w:rsid w:val="00DB33D1"/>
  </w:style>
  <w:style w:type="character" w:customStyle="1" w:styleId="WW8Num133z8">
    <w:name w:val="WW8Num133z8"/>
    <w:rsid w:val="00DB33D1"/>
  </w:style>
  <w:style w:type="character" w:customStyle="1" w:styleId="WW8Num134z0">
    <w:name w:val="WW8Num134z0"/>
    <w:rsid w:val="00DB33D1"/>
    <w:rPr>
      <w:rFonts w:cs="Times New Roman"/>
    </w:rPr>
  </w:style>
  <w:style w:type="character" w:customStyle="1" w:styleId="WW8Num134z2">
    <w:name w:val="WW8Num134z2"/>
    <w:rsid w:val="00DB33D1"/>
    <w:rPr>
      <w:rFonts w:ascii="Tahoma" w:hAnsi="Tahoma" w:cs="Tahoma"/>
      <w:i w:val="0"/>
      <w:sz w:val="20"/>
      <w:szCs w:val="20"/>
    </w:rPr>
  </w:style>
  <w:style w:type="character" w:customStyle="1" w:styleId="WW8Num134z4">
    <w:name w:val="WW8Num134z4"/>
    <w:rsid w:val="00DB33D1"/>
    <w:rPr>
      <w:rFonts w:cs="Times New Roman"/>
    </w:rPr>
  </w:style>
  <w:style w:type="character" w:customStyle="1" w:styleId="WW8Num135z0">
    <w:name w:val="WW8Num135z0"/>
    <w:rsid w:val="00DB33D1"/>
    <w:rPr>
      <w:rFonts w:ascii="Tahoma" w:hAnsi="Tahoma" w:cs="Tahoma"/>
      <w:b w:val="0"/>
    </w:rPr>
  </w:style>
  <w:style w:type="character" w:customStyle="1" w:styleId="WW8Num135z1">
    <w:name w:val="WW8Num135z1"/>
    <w:rsid w:val="00DB33D1"/>
    <w:rPr>
      <w:rFonts w:cs="Times New Roman"/>
    </w:rPr>
  </w:style>
  <w:style w:type="character" w:customStyle="1" w:styleId="WW8Num135z2">
    <w:name w:val="WW8Num135z2"/>
    <w:rsid w:val="00DB33D1"/>
    <w:rPr>
      <w:rFonts w:cs="Times New Roman"/>
      <w:b w:val="0"/>
      <w:i w:val="0"/>
    </w:rPr>
  </w:style>
  <w:style w:type="character" w:customStyle="1" w:styleId="WW8Num136z0">
    <w:name w:val="WW8Num136z0"/>
    <w:rsid w:val="00DB33D1"/>
    <w:rPr>
      <w:b w:val="0"/>
    </w:rPr>
  </w:style>
  <w:style w:type="character" w:customStyle="1" w:styleId="WW8Num136z1">
    <w:name w:val="WW8Num136z1"/>
    <w:rsid w:val="00DB33D1"/>
  </w:style>
  <w:style w:type="character" w:customStyle="1" w:styleId="WW8Num136z2">
    <w:name w:val="WW8Num136z2"/>
    <w:rsid w:val="00DB33D1"/>
  </w:style>
  <w:style w:type="character" w:customStyle="1" w:styleId="WW8Num136z3">
    <w:name w:val="WW8Num136z3"/>
    <w:rsid w:val="00DB33D1"/>
  </w:style>
  <w:style w:type="character" w:customStyle="1" w:styleId="WW8Num136z4">
    <w:name w:val="WW8Num136z4"/>
    <w:rsid w:val="00DB33D1"/>
  </w:style>
  <w:style w:type="character" w:customStyle="1" w:styleId="WW8Num136z5">
    <w:name w:val="WW8Num136z5"/>
    <w:rsid w:val="00DB33D1"/>
  </w:style>
  <w:style w:type="character" w:customStyle="1" w:styleId="WW8Num136z6">
    <w:name w:val="WW8Num136z6"/>
    <w:rsid w:val="00DB33D1"/>
  </w:style>
  <w:style w:type="character" w:customStyle="1" w:styleId="WW8Num136z7">
    <w:name w:val="WW8Num136z7"/>
    <w:rsid w:val="00DB33D1"/>
  </w:style>
  <w:style w:type="character" w:customStyle="1" w:styleId="WW8Num136z8">
    <w:name w:val="WW8Num136z8"/>
    <w:rsid w:val="00DB33D1"/>
  </w:style>
  <w:style w:type="character" w:customStyle="1" w:styleId="WW8Num137z0">
    <w:name w:val="WW8Num137z0"/>
    <w:rsid w:val="00DB33D1"/>
  </w:style>
  <w:style w:type="character" w:customStyle="1" w:styleId="WW8Num137z1">
    <w:name w:val="WW8Num137z1"/>
    <w:rsid w:val="00DB33D1"/>
  </w:style>
  <w:style w:type="character" w:customStyle="1" w:styleId="WW8Num137z2">
    <w:name w:val="WW8Num137z2"/>
    <w:rsid w:val="00DB33D1"/>
  </w:style>
  <w:style w:type="character" w:customStyle="1" w:styleId="WW8Num137z3">
    <w:name w:val="WW8Num137z3"/>
    <w:rsid w:val="00DB33D1"/>
  </w:style>
  <w:style w:type="character" w:customStyle="1" w:styleId="WW8Num137z4">
    <w:name w:val="WW8Num137z4"/>
    <w:rsid w:val="00DB33D1"/>
  </w:style>
  <w:style w:type="character" w:customStyle="1" w:styleId="WW8Num137z5">
    <w:name w:val="WW8Num137z5"/>
    <w:rsid w:val="00DB33D1"/>
  </w:style>
  <w:style w:type="character" w:customStyle="1" w:styleId="WW8Num137z6">
    <w:name w:val="WW8Num137z6"/>
    <w:rsid w:val="00DB33D1"/>
  </w:style>
  <w:style w:type="character" w:customStyle="1" w:styleId="WW8Num137z7">
    <w:name w:val="WW8Num137z7"/>
    <w:rsid w:val="00DB33D1"/>
  </w:style>
  <w:style w:type="character" w:customStyle="1" w:styleId="WW8Num137z8">
    <w:name w:val="WW8Num137z8"/>
    <w:rsid w:val="00DB33D1"/>
  </w:style>
  <w:style w:type="character" w:customStyle="1" w:styleId="WW8Num138z0">
    <w:name w:val="WW8Num138z0"/>
    <w:rsid w:val="00DB33D1"/>
    <w:rPr>
      <w:rFonts w:cs="Times New Roman"/>
      <w:b w:val="0"/>
    </w:rPr>
  </w:style>
  <w:style w:type="character" w:customStyle="1" w:styleId="WW8Num138z1">
    <w:name w:val="WW8Num138z1"/>
    <w:rsid w:val="00DB33D1"/>
  </w:style>
  <w:style w:type="character" w:customStyle="1" w:styleId="WW8Num138z2">
    <w:name w:val="WW8Num138z2"/>
    <w:rsid w:val="00DB33D1"/>
  </w:style>
  <w:style w:type="character" w:customStyle="1" w:styleId="WW8Num138z3">
    <w:name w:val="WW8Num138z3"/>
    <w:rsid w:val="00DB33D1"/>
  </w:style>
  <w:style w:type="character" w:customStyle="1" w:styleId="WW8Num138z4">
    <w:name w:val="WW8Num138z4"/>
    <w:rsid w:val="00DB33D1"/>
  </w:style>
  <w:style w:type="character" w:customStyle="1" w:styleId="WW8Num138z5">
    <w:name w:val="WW8Num138z5"/>
    <w:rsid w:val="00DB33D1"/>
  </w:style>
  <w:style w:type="character" w:customStyle="1" w:styleId="WW8Num138z6">
    <w:name w:val="WW8Num138z6"/>
    <w:rsid w:val="00DB33D1"/>
  </w:style>
  <w:style w:type="character" w:customStyle="1" w:styleId="WW8Num138z7">
    <w:name w:val="WW8Num138z7"/>
    <w:rsid w:val="00DB33D1"/>
  </w:style>
  <w:style w:type="character" w:customStyle="1" w:styleId="WW8Num138z8">
    <w:name w:val="WW8Num138z8"/>
    <w:rsid w:val="00DB33D1"/>
  </w:style>
  <w:style w:type="character" w:customStyle="1" w:styleId="WW8Num139z0">
    <w:name w:val="WW8Num139z0"/>
    <w:rsid w:val="00DB33D1"/>
    <w:rPr>
      <w:rFonts w:ascii="Tahoma" w:hAnsi="Tahoma" w:cs="Tahoma"/>
      <w:b w:val="0"/>
    </w:rPr>
  </w:style>
  <w:style w:type="character" w:customStyle="1" w:styleId="WW8Num139z1">
    <w:name w:val="WW8Num139z1"/>
    <w:rsid w:val="00DB33D1"/>
  </w:style>
  <w:style w:type="character" w:customStyle="1" w:styleId="WW8Num139z2">
    <w:name w:val="WW8Num139z2"/>
    <w:rsid w:val="00DB33D1"/>
  </w:style>
  <w:style w:type="character" w:customStyle="1" w:styleId="WW8Num139z3">
    <w:name w:val="WW8Num139z3"/>
    <w:rsid w:val="00DB33D1"/>
  </w:style>
  <w:style w:type="character" w:customStyle="1" w:styleId="WW8Num139z4">
    <w:name w:val="WW8Num139z4"/>
    <w:rsid w:val="00DB33D1"/>
  </w:style>
  <w:style w:type="character" w:customStyle="1" w:styleId="WW8Num139z5">
    <w:name w:val="WW8Num139z5"/>
    <w:rsid w:val="00DB33D1"/>
  </w:style>
  <w:style w:type="character" w:customStyle="1" w:styleId="WW8Num139z6">
    <w:name w:val="WW8Num139z6"/>
    <w:rsid w:val="00DB33D1"/>
  </w:style>
  <w:style w:type="character" w:customStyle="1" w:styleId="WW8Num139z7">
    <w:name w:val="WW8Num139z7"/>
    <w:rsid w:val="00DB33D1"/>
  </w:style>
  <w:style w:type="character" w:customStyle="1" w:styleId="WW8Num139z8">
    <w:name w:val="WW8Num139z8"/>
    <w:rsid w:val="00DB33D1"/>
  </w:style>
  <w:style w:type="character" w:customStyle="1" w:styleId="WW8Num140z0">
    <w:name w:val="WW8Num140z0"/>
    <w:rsid w:val="00DB33D1"/>
    <w:rPr>
      <w:rFonts w:ascii="Tahoma" w:hAnsi="Tahoma" w:cs="Tahoma"/>
      <w:sz w:val="20"/>
      <w:szCs w:val="20"/>
    </w:rPr>
  </w:style>
  <w:style w:type="character" w:customStyle="1" w:styleId="WW8Num140z1">
    <w:name w:val="WW8Num140z1"/>
    <w:rsid w:val="00DB33D1"/>
    <w:rPr>
      <w:rFonts w:cs="Times New Roman"/>
      <w:b w:val="0"/>
      <w:i w:val="0"/>
      <w:sz w:val="20"/>
      <w:szCs w:val="20"/>
    </w:rPr>
  </w:style>
  <w:style w:type="character" w:customStyle="1" w:styleId="WW8Num140z3">
    <w:name w:val="WW8Num140z3"/>
    <w:rsid w:val="00DB33D1"/>
    <w:rPr>
      <w:rFonts w:cs="Times New Roman"/>
    </w:rPr>
  </w:style>
  <w:style w:type="character" w:customStyle="1" w:styleId="WW8Num141z0">
    <w:name w:val="WW8Num141z0"/>
    <w:rsid w:val="00DB33D1"/>
  </w:style>
  <w:style w:type="character" w:customStyle="1" w:styleId="WW8Num141z1">
    <w:name w:val="WW8Num141z1"/>
    <w:rsid w:val="00DB33D1"/>
  </w:style>
  <w:style w:type="character" w:customStyle="1" w:styleId="WW8Num141z2">
    <w:name w:val="WW8Num141z2"/>
    <w:rsid w:val="00DB33D1"/>
  </w:style>
  <w:style w:type="character" w:customStyle="1" w:styleId="WW8Num141z3">
    <w:name w:val="WW8Num141z3"/>
    <w:rsid w:val="00DB33D1"/>
  </w:style>
  <w:style w:type="character" w:customStyle="1" w:styleId="WW8Num141z4">
    <w:name w:val="WW8Num141z4"/>
    <w:rsid w:val="00DB33D1"/>
  </w:style>
  <w:style w:type="character" w:customStyle="1" w:styleId="WW8Num141z5">
    <w:name w:val="WW8Num141z5"/>
    <w:rsid w:val="00DB33D1"/>
  </w:style>
  <w:style w:type="character" w:customStyle="1" w:styleId="WW8Num141z6">
    <w:name w:val="WW8Num141z6"/>
    <w:rsid w:val="00DB33D1"/>
  </w:style>
  <w:style w:type="character" w:customStyle="1" w:styleId="WW8Num141z7">
    <w:name w:val="WW8Num141z7"/>
    <w:rsid w:val="00DB33D1"/>
  </w:style>
  <w:style w:type="character" w:customStyle="1" w:styleId="WW8Num141z8">
    <w:name w:val="WW8Num141z8"/>
    <w:rsid w:val="00DB33D1"/>
  </w:style>
  <w:style w:type="character" w:customStyle="1" w:styleId="WW8Num142z0">
    <w:name w:val="WW8Num142z0"/>
    <w:rsid w:val="00DB33D1"/>
    <w:rPr>
      <w:rFonts w:ascii="Symbol" w:hAnsi="Symbol" w:cs="Symbol"/>
    </w:rPr>
  </w:style>
  <w:style w:type="character" w:customStyle="1" w:styleId="WW8Num142z1">
    <w:name w:val="WW8Num142z1"/>
    <w:rsid w:val="00DB33D1"/>
    <w:rPr>
      <w:rFonts w:ascii="Courier New" w:hAnsi="Courier New" w:cs="Courier New"/>
    </w:rPr>
  </w:style>
  <w:style w:type="character" w:customStyle="1" w:styleId="WW8Num142z2">
    <w:name w:val="WW8Num142z2"/>
    <w:rsid w:val="00DB33D1"/>
    <w:rPr>
      <w:rFonts w:ascii="Wingdings" w:hAnsi="Wingdings" w:cs="Wingdings"/>
    </w:rPr>
  </w:style>
  <w:style w:type="character" w:customStyle="1" w:styleId="WW8Num143z0">
    <w:name w:val="WW8Num143z0"/>
    <w:rsid w:val="00DB33D1"/>
  </w:style>
  <w:style w:type="character" w:customStyle="1" w:styleId="WW8Num143z1">
    <w:name w:val="WW8Num143z1"/>
    <w:rsid w:val="00DB33D1"/>
    <w:rPr>
      <w:rFonts w:cs="Times New Roman"/>
    </w:rPr>
  </w:style>
  <w:style w:type="character" w:customStyle="1" w:styleId="WW8Num143z2">
    <w:name w:val="WW8Num143z2"/>
    <w:rsid w:val="00DB33D1"/>
    <w:rPr>
      <w:rFonts w:cs="Times New Roman"/>
      <w:b w:val="0"/>
      <w:i w:val="0"/>
    </w:rPr>
  </w:style>
  <w:style w:type="character" w:customStyle="1" w:styleId="WW8Num144z0">
    <w:name w:val="WW8Num144z0"/>
    <w:rsid w:val="00DB33D1"/>
    <w:rPr>
      <w:rFonts w:ascii="Tahoma" w:hAnsi="Tahoma" w:cs="Tahoma"/>
    </w:rPr>
  </w:style>
  <w:style w:type="character" w:customStyle="1" w:styleId="WW8Num144z1">
    <w:name w:val="WW8Num144z1"/>
    <w:rsid w:val="00DB33D1"/>
  </w:style>
  <w:style w:type="character" w:customStyle="1" w:styleId="WW8Num144z2">
    <w:name w:val="WW8Num144z2"/>
    <w:rsid w:val="00DB33D1"/>
  </w:style>
  <w:style w:type="character" w:customStyle="1" w:styleId="WW8Num144z3">
    <w:name w:val="WW8Num144z3"/>
    <w:rsid w:val="00DB33D1"/>
  </w:style>
  <w:style w:type="character" w:customStyle="1" w:styleId="WW8Num144z4">
    <w:name w:val="WW8Num144z4"/>
    <w:rsid w:val="00DB33D1"/>
  </w:style>
  <w:style w:type="character" w:customStyle="1" w:styleId="WW8Num144z5">
    <w:name w:val="WW8Num144z5"/>
    <w:rsid w:val="00DB33D1"/>
  </w:style>
  <w:style w:type="character" w:customStyle="1" w:styleId="WW8Num144z6">
    <w:name w:val="WW8Num144z6"/>
    <w:rsid w:val="00DB33D1"/>
  </w:style>
  <w:style w:type="character" w:customStyle="1" w:styleId="WW8Num144z7">
    <w:name w:val="WW8Num144z7"/>
    <w:rsid w:val="00DB33D1"/>
  </w:style>
  <w:style w:type="character" w:customStyle="1" w:styleId="WW8Num144z8">
    <w:name w:val="WW8Num144z8"/>
    <w:rsid w:val="00DB33D1"/>
  </w:style>
  <w:style w:type="character" w:customStyle="1" w:styleId="WW8Num145z0">
    <w:name w:val="WW8Num145z0"/>
    <w:rsid w:val="00DB33D1"/>
    <w:rPr>
      <w:b w:val="0"/>
      <w:i w:val="0"/>
      <w:color w:val="000000"/>
      <w:sz w:val="20"/>
      <w:szCs w:val="20"/>
    </w:rPr>
  </w:style>
  <w:style w:type="character" w:customStyle="1" w:styleId="WW8Num145z1">
    <w:name w:val="WW8Num145z1"/>
    <w:rsid w:val="00DB33D1"/>
  </w:style>
  <w:style w:type="character" w:customStyle="1" w:styleId="WW8Num145z2">
    <w:name w:val="WW8Num145z2"/>
    <w:rsid w:val="00DB33D1"/>
  </w:style>
  <w:style w:type="character" w:customStyle="1" w:styleId="WW8Num145z3">
    <w:name w:val="WW8Num145z3"/>
    <w:rsid w:val="00DB33D1"/>
  </w:style>
  <w:style w:type="character" w:customStyle="1" w:styleId="WW8Num145z4">
    <w:name w:val="WW8Num145z4"/>
    <w:rsid w:val="00DB33D1"/>
  </w:style>
  <w:style w:type="character" w:customStyle="1" w:styleId="WW8Num145z5">
    <w:name w:val="WW8Num145z5"/>
    <w:rsid w:val="00DB33D1"/>
  </w:style>
  <w:style w:type="character" w:customStyle="1" w:styleId="WW8Num145z6">
    <w:name w:val="WW8Num145z6"/>
    <w:rsid w:val="00DB33D1"/>
  </w:style>
  <w:style w:type="character" w:customStyle="1" w:styleId="WW8Num145z7">
    <w:name w:val="WW8Num145z7"/>
    <w:rsid w:val="00DB33D1"/>
  </w:style>
  <w:style w:type="character" w:customStyle="1" w:styleId="WW8Num145z8">
    <w:name w:val="WW8Num145z8"/>
    <w:rsid w:val="00DB33D1"/>
  </w:style>
  <w:style w:type="character" w:customStyle="1" w:styleId="WW8Num146z0">
    <w:name w:val="WW8Num146z0"/>
    <w:rsid w:val="00DB33D1"/>
    <w:rPr>
      <w:rFonts w:ascii="Tahoma" w:hAnsi="Tahoma" w:cs="Tahoma"/>
      <w:color w:val="000000"/>
      <w:sz w:val="20"/>
      <w:szCs w:val="20"/>
    </w:rPr>
  </w:style>
  <w:style w:type="character" w:customStyle="1" w:styleId="WW8Num146z1">
    <w:name w:val="WW8Num146z1"/>
    <w:rsid w:val="00DB33D1"/>
  </w:style>
  <w:style w:type="character" w:customStyle="1" w:styleId="WW8Num146z2">
    <w:name w:val="WW8Num146z2"/>
    <w:rsid w:val="00DB33D1"/>
  </w:style>
  <w:style w:type="character" w:customStyle="1" w:styleId="WW8Num146z3">
    <w:name w:val="WW8Num146z3"/>
    <w:rsid w:val="00DB33D1"/>
  </w:style>
  <w:style w:type="character" w:customStyle="1" w:styleId="WW8Num146z4">
    <w:name w:val="WW8Num146z4"/>
    <w:rsid w:val="00DB33D1"/>
  </w:style>
  <w:style w:type="character" w:customStyle="1" w:styleId="WW8Num146z5">
    <w:name w:val="WW8Num146z5"/>
    <w:rsid w:val="00DB33D1"/>
  </w:style>
  <w:style w:type="character" w:customStyle="1" w:styleId="WW8Num146z6">
    <w:name w:val="WW8Num146z6"/>
    <w:rsid w:val="00DB33D1"/>
  </w:style>
  <w:style w:type="character" w:customStyle="1" w:styleId="WW8Num146z7">
    <w:name w:val="WW8Num146z7"/>
    <w:rsid w:val="00DB33D1"/>
  </w:style>
  <w:style w:type="character" w:customStyle="1" w:styleId="WW8Num146z8">
    <w:name w:val="WW8Num146z8"/>
    <w:rsid w:val="00DB33D1"/>
  </w:style>
  <w:style w:type="character" w:customStyle="1" w:styleId="WW8Num147z0">
    <w:name w:val="WW8Num147z0"/>
    <w:rsid w:val="00DB33D1"/>
  </w:style>
  <w:style w:type="character" w:customStyle="1" w:styleId="WW8Num147z1">
    <w:name w:val="WW8Num147z1"/>
    <w:rsid w:val="00DB33D1"/>
  </w:style>
  <w:style w:type="character" w:customStyle="1" w:styleId="WW8Num147z2">
    <w:name w:val="WW8Num147z2"/>
    <w:rsid w:val="00DB33D1"/>
  </w:style>
  <w:style w:type="character" w:customStyle="1" w:styleId="WW8Num147z3">
    <w:name w:val="WW8Num147z3"/>
    <w:rsid w:val="00DB33D1"/>
  </w:style>
  <w:style w:type="character" w:customStyle="1" w:styleId="WW8Num147z4">
    <w:name w:val="WW8Num147z4"/>
    <w:rsid w:val="00DB33D1"/>
  </w:style>
  <w:style w:type="character" w:customStyle="1" w:styleId="WW8Num147z5">
    <w:name w:val="WW8Num147z5"/>
    <w:rsid w:val="00DB33D1"/>
  </w:style>
  <w:style w:type="character" w:customStyle="1" w:styleId="WW8Num147z6">
    <w:name w:val="WW8Num147z6"/>
    <w:rsid w:val="00DB33D1"/>
  </w:style>
  <w:style w:type="character" w:customStyle="1" w:styleId="WW8Num147z7">
    <w:name w:val="WW8Num147z7"/>
    <w:rsid w:val="00DB33D1"/>
  </w:style>
  <w:style w:type="character" w:customStyle="1" w:styleId="WW8Num147z8">
    <w:name w:val="WW8Num147z8"/>
    <w:rsid w:val="00DB33D1"/>
  </w:style>
  <w:style w:type="character" w:customStyle="1" w:styleId="WW8Num148z0">
    <w:name w:val="WW8Num148z0"/>
    <w:rsid w:val="00DB33D1"/>
  </w:style>
  <w:style w:type="character" w:customStyle="1" w:styleId="WW8Num148z1">
    <w:name w:val="WW8Num148z1"/>
    <w:rsid w:val="00DB33D1"/>
  </w:style>
  <w:style w:type="character" w:customStyle="1" w:styleId="WW8Num148z2">
    <w:name w:val="WW8Num148z2"/>
    <w:rsid w:val="00DB33D1"/>
  </w:style>
  <w:style w:type="character" w:customStyle="1" w:styleId="WW8Num148z3">
    <w:name w:val="WW8Num148z3"/>
    <w:rsid w:val="00DB33D1"/>
  </w:style>
  <w:style w:type="character" w:customStyle="1" w:styleId="WW8Num148z4">
    <w:name w:val="WW8Num148z4"/>
    <w:rsid w:val="00DB33D1"/>
  </w:style>
  <w:style w:type="character" w:customStyle="1" w:styleId="WW8Num148z5">
    <w:name w:val="WW8Num148z5"/>
    <w:rsid w:val="00DB33D1"/>
  </w:style>
  <w:style w:type="character" w:customStyle="1" w:styleId="WW8Num148z6">
    <w:name w:val="WW8Num148z6"/>
    <w:rsid w:val="00DB33D1"/>
  </w:style>
  <w:style w:type="character" w:customStyle="1" w:styleId="WW8Num148z7">
    <w:name w:val="WW8Num148z7"/>
    <w:rsid w:val="00DB33D1"/>
  </w:style>
  <w:style w:type="character" w:customStyle="1" w:styleId="WW8Num148z8">
    <w:name w:val="WW8Num148z8"/>
    <w:rsid w:val="00DB33D1"/>
  </w:style>
  <w:style w:type="character" w:customStyle="1" w:styleId="WW8Num149z0">
    <w:name w:val="WW8Num149z0"/>
    <w:rsid w:val="00DB33D1"/>
    <w:rPr>
      <w:rFonts w:ascii="Tahoma" w:hAnsi="Tahoma" w:cs="Times New Roman"/>
      <w:b w:val="0"/>
      <w:sz w:val="20"/>
      <w:szCs w:val="20"/>
    </w:rPr>
  </w:style>
  <w:style w:type="character" w:customStyle="1" w:styleId="WW8Num149z1">
    <w:name w:val="WW8Num149z1"/>
    <w:rsid w:val="00DB33D1"/>
  </w:style>
  <w:style w:type="character" w:customStyle="1" w:styleId="WW8Num149z2">
    <w:name w:val="WW8Num149z2"/>
    <w:rsid w:val="00DB33D1"/>
  </w:style>
  <w:style w:type="character" w:customStyle="1" w:styleId="WW8Num149z3">
    <w:name w:val="WW8Num149z3"/>
    <w:rsid w:val="00DB33D1"/>
  </w:style>
  <w:style w:type="character" w:customStyle="1" w:styleId="WW8Num149z4">
    <w:name w:val="WW8Num149z4"/>
    <w:rsid w:val="00DB33D1"/>
  </w:style>
  <w:style w:type="character" w:customStyle="1" w:styleId="WW8Num149z5">
    <w:name w:val="WW8Num149z5"/>
    <w:rsid w:val="00DB33D1"/>
  </w:style>
  <w:style w:type="character" w:customStyle="1" w:styleId="WW8Num149z6">
    <w:name w:val="WW8Num149z6"/>
    <w:rsid w:val="00DB33D1"/>
  </w:style>
  <w:style w:type="character" w:customStyle="1" w:styleId="WW8Num149z7">
    <w:name w:val="WW8Num149z7"/>
    <w:rsid w:val="00DB33D1"/>
  </w:style>
  <w:style w:type="character" w:customStyle="1" w:styleId="WW8Num149z8">
    <w:name w:val="WW8Num149z8"/>
    <w:rsid w:val="00DB33D1"/>
  </w:style>
  <w:style w:type="character" w:customStyle="1" w:styleId="WW8Num150z0">
    <w:name w:val="WW8Num150z0"/>
    <w:rsid w:val="00DB33D1"/>
    <w:rPr>
      <w:rFonts w:cs="Times New Roman"/>
    </w:rPr>
  </w:style>
  <w:style w:type="character" w:customStyle="1" w:styleId="WW8Num151z0">
    <w:name w:val="WW8Num151z0"/>
    <w:rsid w:val="00DB33D1"/>
    <w:rPr>
      <w:b w:val="0"/>
      <w:color w:val="000000"/>
    </w:rPr>
  </w:style>
  <w:style w:type="character" w:customStyle="1" w:styleId="WW8Num151z1">
    <w:name w:val="WW8Num151z1"/>
    <w:rsid w:val="00DB33D1"/>
    <w:rPr>
      <w:rFonts w:cs="Times New Roman"/>
      <w:color w:val="000000"/>
    </w:rPr>
  </w:style>
  <w:style w:type="character" w:customStyle="1" w:styleId="WW8Num151z2">
    <w:name w:val="WW8Num151z2"/>
    <w:rsid w:val="00DB33D1"/>
    <w:rPr>
      <w:rFonts w:cs="Times New Roman"/>
    </w:rPr>
  </w:style>
  <w:style w:type="character" w:customStyle="1" w:styleId="WW8Num152z0">
    <w:name w:val="WW8Num152z0"/>
    <w:rsid w:val="00DB33D1"/>
  </w:style>
  <w:style w:type="character" w:customStyle="1" w:styleId="WW8Num152z1">
    <w:name w:val="WW8Num152z1"/>
    <w:rsid w:val="00DB33D1"/>
    <w:rPr>
      <w:rFonts w:cs="Times New Roman"/>
    </w:rPr>
  </w:style>
  <w:style w:type="character" w:customStyle="1" w:styleId="WW8Num152z2">
    <w:name w:val="WW8Num152z2"/>
    <w:rsid w:val="00DB33D1"/>
    <w:rPr>
      <w:rFonts w:cs="Times New Roman"/>
      <w:b w:val="0"/>
      <w:color w:val="000000"/>
    </w:rPr>
  </w:style>
  <w:style w:type="character" w:customStyle="1" w:styleId="WW8Num152z3">
    <w:name w:val="WW8Num152z3"/>
    <w:rsid w:val="00DB33D1"/>
    <w:rPr>
      <w:rFonts w:cs="Times New Roman"/>
      <w:b w:val="0"/>
      <w:i w:val="0"/>
    </w:rPr>
  </w:style>
  <w:style w:type="character" w:customStyle="1" w:styleId="WW8Num153z0">
    <w:name w:val="WW8Num153z0"/>
    <w:rsid w:val="00DB33D1"/>
    <w:rPr>
      <w:b w:val="0"/>
      <w:color w:val="000000"/>
    </w:rPr>
  </w:style>
  <w:style w:type="character" w:customStyle="1" w:styleId="WW8Num153z1">
    <w:name w:val="WW8Num153z1"/>
    <w:rsid w:val="00DB33D1"/>
  </w:style>
  <w:style w:type="character" w:customStyle="1" w:styleId="WW8Num153z2">
    <w:name w:val="WW8Num153z2"/>
    <w:rsid w:val="00DB33D1"/>
  </w:style>
  <w:style w:type="character" w:customStyle="1" w:styleId="WW8Num153z3">
    <w:name w:val="WW8Num153z3"/>
    <w:rsid w:val="00DB33D1"/>
  </w:style>
  <w:style w:type="character" w:customStyle="1" w:styleId="WW8Num153z4">
    <w:name w:val="WW8Num153z4"/>
    <w:rsid w:val="00DB33D1"/>
  </w:style>
  <w:style w:type="character" w:customStyle="1" w:styleId="WW8Num153z5">
    <w:name w:val="WW8Num153z5"/>
    <w:rsid w:val="00DB33D1"/>
  </w:style>
  <w:style w:type="character" w:customStyle="1" w:styleId="WW8Num153z6">
    <w:name w:val="WW8Num153z6"/>
    <w:rsid w:val="00DB33D1"/>
  </w:style>
  <w:style w:type="character" w:customStyle="1" w:styleId="WW8Num153z7">
    <w:name w:val="WW8Num153z7"/>
    <w:rsid w:val="00DB33D1"/>
  </w:style>
  <w:style w:type="character" w:customStyle="1" w:styleId="WW8Num153z8">
    <w:name w:val="WW8Num153z8"/>
    <w:rsid w:val="00DB33D1"/>
  </w:style>
  <w:style w:type="character" w:customStyle="1" w:styleId="WW8Num154z0">
    <w:name w:val="WW8Num154z0"/>
    <w:rsid w:val="00DB33D1"/>
    <w:rPr>
      <w:b w:val="0"/>
      <w:color w:val="000000"/>
    </w:rPr>
  </w:style>
  <w:style w:type="character" w:customStyle="1" w:styleId="WW8Num154z1">
    <w:name w:val="WW8Num154z1"/>
    <w:rsid w:val="00DB33D1"/>
    <w:rPr>
      <w:rFonts w:cs="Times New Roman"/>
      <w:color w:val="000000"/>
    </w:rPr>
  </w:style>
  <w:style w:type="character" w:customStyle="1" w:styleId="WW8Num154z2">
    <w:name w:val="WW8Num154z2"/>
    <w:rsid w:val="00DB33D1"/>
    <w:rPr>
      <w:rFonts w:cs="Times New Roman"/>
    </w:rPr>
  </w:style>
  <w:style w:type="character" w:customStyle="1" w:styleId="WW8Num155z0">
    <w:name w:val="WW8Num155z0"/>
    <w:rsid w:val="00DB33D1"/>
  </w:style>
  <w:style w:type="character" w:customStyle="1" w:styleId="WW8Num155z1">
    <w:name w:val="WW8Num155z1"/>
    <w:rsid w:val="00DB33D1"/>
    <w:rPr>
      <w:rFonts w:cs="Times New Roman"/>
    </w:rPr>
  </w:style>
  <w:style w:type="character" w:customStyle="1" w:styleId="WW8Num156z0">
    <w:name w:val="WW8Num156z0"/>
    <w:rsid w:val="00DB33D1"/>
    <w:rPr>
      <w:b w:val="0"/>
    </w:rPr>
  </w:style>
  <w:style w:type="character" w:customStyle="1" w:styleId="WW8Num156z1">
    <w:name w:val="WW8Num156z1"/>
    <w:rsid w:val="00DB33D1"/>
  </w:style>
  <w:style w:type="character" w:customStyle="1" w:styleId="WW8Num156z2">
    <w:name w:val="WW8Num156z2"/>
    <w:rsid w:val="00DB33D1"/>
  </w:style>
  <w:style w:type="character" w:customStyle="1" w:styleId="WW8Num156z3">
    <w:name w:val="WW8Num156z3"/>
    <w:rsid w:val="00DB33D1"/>
  </w:style>
  <w:style w:type="character" w:customStyle="1" w:styleId="WW8Num156z4">
    <w:name w:val="WW8Num156z4"/>
    <w:rsid w:val="00DB33D1"/>
  </w:style>
  <w:style w:type="character" w:customStyle="1" w:styleId="WW8Num156z5">
    <w:name w:val="WW8Num156z5"/>
    <w:rsid w:val="00DB33D1"/>
  </w:style>
  <w:style w:type="character" w:customStyle="1" w:styleId="WW8Num156z6">
    <w:name w:val="WW8Num156z6"/>
    <w:rsid w:val="00DB33D1"/>
  </w:style>
  <w:style w:type="character" w:customStyle="1" w:styleId="WW8Num156z7">
    <w:name w:val="WW8Num156z7"/>
    <w:rsid w:val="00DB33D1"/>
  </w:style>
  <w:style w:type="character" w:customStyle="1" w:styleId="WW8Num156z8">
    <w:name w:val="WW8Num156z8"/>
    <w:rsid w:val="00DB33D1"/>
  </w:style>
  <w:style w:type="character" w:customStyle="1" w:styleId="WW8Num157z0">
    <w:name w:val="WW8Num157z0"/>
    <w:rsid w:val="00DB33D1"/>
    <w:rPr>
      <w:rFonts w:ascii="Tahoma" w:hAnsi="Tahoma" w:cs="Tahoma"/>
    </w:rPr>
  </w:style>
  <w:style w:type="character" w:customStyle="1" w:styleId="WW8Num157z1">
    <w:name w:val="WW8Num157z1"/>
    <w:rsid w:val="00DB33D1"/>
  </w:style>
  <w:style w:type="character" w:customStyle="1" w:styleId="WW8Num157z2">
    <w:name w:val="WW8Num157z2"/>
    <w:rsid w:val="00DB33D1"/>
  </w:style>
  <w:style w:type="character" w:customStyle="1" w:styleId="WW8Num157z3">
    <w:name w:val="WW8Num157z3"/>
    <w:rsid w:val="00DB33D1"/>
  </w:style>
  <w:style w:type="character" w:customStyle="1" w:styleId="WW8Num157z4">
    <w:name w:val="WW8Num157z4"/>
    <w:rsid w:val="00DB33D1"/>
  </w:style>
  <w:style w:type="character" w:customStyle="1" w:styleId="WW8Num157z5">
    <w:name w:val="WW8Num157z5"/>
    <w:rsid w:val="00DB33D1"/>
  </w:style>
  <w:style w:type="character" w:customStyle="1" w:styleId="WW8Num157z6">
    <w:name w:val="WW8Num157z6"/>
    <w:rsid w:val="00DB33D1"/>
  </w:style>
  <w:style w:type="character" w:customStyle="1" w:styleId="WW8Num157z7">
    <w:name w:val="WW8Num157z7"/>
    <w:rsid w:val="00DB33D1"/>
  </w:style>
  <w:style w:type="character" w:customStyle="1" w:styleId="WW8Num157z8">
    <w:name w:val="WW8Num157z8"/>
    <w:rsid w:val="00DB33D1"/>
  </w:style>
  <w:style w:type="character" w:customStyle="1" w:styleId="WW8Num158z0">
    <w:name w:val="WW8Num158z0"/>
    <w:rsid w:val="00DB33D1"/>
    <w:rPr>
      <w:b w:val="0"/>
      <w:i w:val="0"/>
      <w:color w:val="000000"/>
      <w:sz w:val="20"/>
      <w:szCs w:val="20"/>
    </w:rPr>
  </w:style>
  <w:style w:type="character" w:customStyle="1" w:styleId="WW8Num158z1">
    <w:name w:val="WW8Num158z1"/>
    <w:rsid w:val="00DB33D1"/>
  </w:style>
  <w:style w:type="character" w:customStyle="1" w:styleId="WW8Num158z2">
    <w:name w:val="WW8Num158z2"/>
    <w:rsid w:val="00DB33D1"/>
  </w:style>
  <w:style w:type="character" w:customStyle="1" w:styleId="WW8Num158z3">
    <w:name w:val="WW8Num158z3"/>
    <w:rsid w:val="00DB33D1"/>
  </w:style>
  <w:style w:type="character" w:customStyle="1" w:styleId="WW8Num158z4">
    <w:name w:val="WW8Num158z4"/>
    <w:rsid w:val="00DB33D1"/>
  </w:style>
  <w:style w:type="character" w:customStyle="1" w:styleId="WW8Num158z5">
    <w:name w:val="WW8Num158z5"/>
    <w:rsid w:val="00DB33D1"/>
  </w:style>
  <w:style w:type="character" w:customStyle="1" w:styleId="WW8Num158z6">
    <w:name w:val="WW8Num158z6"/>
    <w:rsid w:val="00DB33D1"/>
  </w:style>
  <w:style w:type="character" w:customStyle="1" w:styleId="WW8Num158z7">
    <w:name w:val="WW8Num158z7"/>
    <w:rsid w:val="00DB33D1"/>
  </w:style>
  <w:style w:type="character" w:customStyle="1" w:styleId="WW8Num158z8">
    <w:name w:val="WW8Num158z8"/>
    <w:rsid w:val="00DB33D1"/>
  </w:style>
  <w:style w:type="character" w:customStyle="1" w:styleId="WW8Num159z0">
    <w:name w:val="WW8Num159z0"/>
    <w:rsid w:val="00DB33D1"/>
    <w:rPr>
      <w:rFonts w:cs="Times New Roman"/>
    </w:rPr>
  </w:style>
  <w:style w:type="character" w:customStyle="1" w:styleId="WW8Num159z1">
    <w:name w:val="WW8Num159z1"/>
    <w:rsid w:val="00DB33D1"/>
  </w:style>
  <w:style w:type="character" w:customStyle="1" w:styleId="WW8Num159z2">
    <w:name w:val="WW8Num159z2"/>
    <w:rsid w:val="00DB33D1"/>
  </w:style>
  <w:style w:type="character" w:customStyle="1" w:styleId="WW8Num159z3">
    <w:name w:val="WW8Num159z3"/>
    <w:rsid w:val="00DB33D1"/>
  </w:style>
  <w:style w:type="character" w:customStyle="1" w:styleId="WW8Num159z4">
    <w:name w:val="WW8Num159z4"/>
    <w:rsid w:val="00DB33D1"/>
  </w:style>
  <w:style w:type="character" w:customStyle="1" w:styleId="WW8Num159z5">
    <w:name w:val="WW8Num159z5"/>
    <w:rsid w:val="00DB33D1"/>
  </w:style>
  <w:style w:type="character" w:customStyle="1" w:styleId="WW8Num159z6">
    <w:name w:val="WW8Num159z6"/>
    <w:rsid w:val="00DB33D1"/>
  </w:style>
  <w:style w:type="character" w:customStyle="1" w:styleId="WW8Num159z7">
    <w:name w:val="WW8Num159z7"/>
    <w:rsid w:val="00DB33D1"/>
  </w:style>
  <w:style w:type="character" w:customStyle="1" w:styleId="WW8Num159z8">
    <w:name w:val="WW8Num159z8"/>
    <w:rsid w:val="00DB33D1"/>
  </w:style>
  <w:style w:type="character" w:customStyle="1" w:styleId="WW8Num160z0">
    <w:name w:val="WW8Num160z0"/>
    <w:rsid w:val="00DB33D1"/>
  </w:style>
  <w:style w:type="character" w:customStyle="1" w:styleId="WW8Num160z1">
    <w:name w:val="WW8Num160z1"/>
    <w:rsid w:val="00DB33D1"/>
  </w:style>
  <w:style w:type="character" w:customStyle="1" w:styleId="WW8Num160z2">
    <w:name w:val="WW8Num160z2"/>
    <w:rsid w:val="00DB33D1"/>
  </w:style>
  <w:style w:type="character" w:customStyle="1" w:styleId="WW8Num160z3">
    <w:name w:val="WW8Num160z3"/>
    <w:rsid w:val="00DB33D1"/>
  </w:style>
  <w:style w:type="character" w:customStyle="1" w:styleId="WW8Num160z4">
    <w:name w:val="WW8Num160z4"/>
    <w:rsid w:val="00DB33D1"/>
  </w:style>
  <w:style w:type="character" w:customStyle="1" w:styleId="WW8Num160z5">
    <w:name w:val="WW8Num160z5"/>
    <w:rsid w:val="00DB33D1"/>
  </w:style>
  <w:style w:type="character" w:customStyle="1" w:styleId="WW8Num160z6">
    <w:name w:val="WW8Num160z6"/>
    <w:rsid w:val="00DB33D1"/>
  </w:style>
  <w:style w:type="character" w:customStyle="1" w:styleId="WW8Num160z7">
    <w:name w:val="WW8Num160z7"/>
    <w:rsid w:val="00DB33D1"/>
  </w:style>
  <w:style w:type="character" w:customStyle="1" w:styleId="WW8Num160z8">
    <w:name w:val="WW8Num160z8"/>
    <w:rsid w:val="00DB33D1"/>
  </w:style>
  <w:style w:type="character" w:customStyle="1" w:styleId="WW8Num161z0">
    <w:name w:val="WW8Num161z0"/>
    <w:rsid w:val="00DB33D1"/>
  </w:style>
  <w:style w:type="character" w:customStyle="1" w:styleId="WW8Num161z1">
    <w:name w:val="WW8Num161z1"/>
    <w:rsid w:val="00DB33D1"/>
    <w:rPr>
      <w:rFonts w:cs="Times New Roman"/>
    </w:rPr>
  </w:style>
  <w:style w:type="character" w:customStyle="1" w:styleId="WW8Num162z0">
    <w:name w:val="WW8Num162z0"/>
    <w:rsid w:val="00DB33D1"/>
  </w:style>
  <w:style w:type="character" w:customStyle="1" w:styleId="WW8Num162z2">
    <w:name w:val="WW8Num162z2"/>
    <w:rsid w:val="00DB33D1"/>
  </w:style>
  <w:style w:type="character" w:customStyle="1" w:styleId="WW8Num162z3">
    <w:name w:val="WW8Num162z3"/>
    <w:rsid w:val="00DB33D1"/>
  </w:style>
  <w:style w:type="character" w:customStyle="1" w:styleId="WW8Num162z4">
    <w:name w:val="WW8Num162z4"/>
    <w:rsid w:val="00DB33D1"/>
  </w:style>
  <w:style w:type="character" w:customStyle="1" w:styleId="WW8Num162z5">
    <w:name w:val="WW8Num162z5"/>
    <w:rsid w:val="00DB33D1"/>
  </w:style>
  <w:style w:type="character" w:customStyle="1" w:styleId="WW8Num162z6">
    <w:name w:val="WW8Num162z6"/>
    <w:rsid w:val="00DB33D1"/>
  </w:style>
  <w:style w:type="character" w:customStyle="1" w:styleId="WW8Num162z7">
    <w:name w:val="WW8Num162z7"/>
    <w:rsid w:val="00DB33D1"/>
  </w:style>
  <w:style w:type="character" w:customStyle="1" w:styleId="WW8Num162z8">
    <w:name w:val="WW8Num162z8"/>
    <w:rsid w:val="00DB33D1"/>
  </w:style>
  <w:style w:type="character" w:customStyle="1" w:styleId="WW8Num163z0">
    <w:name w:val="WW8Num163z0"/>
    <w:rsid w:val="00DB33D1"/>
  </w:style>
  <w:style w:type="character" w:customStyle="1" w:styleId="WW8Num163z1">
    <w:name w:val="WW8Num163z1"/>
    <w:rsid w:val="00DB33D1"/>
  </w:style>
  <w:style w:type="character" w:customStyle="1" w:styleId="WW8Num163z2">
    <w:name w:val="WW8Num163z2"/>
    <w:rsid w:val="00DB33D1"/>
  </w:style>
  <w:style w:type="character" w:customStyle="1" w:styleId="WW8Num163z3">
    <w:name w:val="WW8Num163z3"/>
    <w:rsid w:val="00DB33D1"/>
  </w:style>
  <w:style w:type="character" w:customStyle="1" w:styleId="WW8Num163z4">
    <w:name w:val="WW8Num163z4"/>
    <w:rsid w:val="00DB33D1"/>
  </w:style>
  <w:style w:type="character" w:customStyle="1" w:styleId="WW8Num163z5">
    <w:name w:val="WW8Num163z5"/>
    <w:rsid w:val="00DB33D1"/>
  </w:style>
  <w:style w:type="character" w:customStyle="1" w:styleId="WW8Num163z6">
    <w:name w:val="WW8Num163z6"/>
    <w:rsid w:val="00DB33D1"/>
  </w:style>
  <w:style w:type="character" w:customStyle="1" w:styleId="WW8Num163z7">
    <w:name w:val="WW8Num163z7"/>
    <w:rsid w:val="00DB33D1"/>
  </w:style>
  <w:style w:type="character" w:customStyle="1" w:styleId="WW8Num163z8">
    <w:name w:val="WW8Num163z8"/>
    <w:rsid w:val="00DB33D1"/>
  </w:style>
  <w:style w:type="character" w:customStyle="1" w:styleId="WW8Num164z0">
    <w:name w:val="WW8Num164z0"/>
    <w:rsid w:val="00DB33D1"/>
  </w:style>
  <w:style w:type="character" w:customStyle="1" w:styleId="WW8Num164z1">
    <w:name w:val="WW8Num164z1"/>
    <w:rsid w:val="00DB33D1"/>
    <w:rPr>
      <w:rFonts w:cs="Times New Roman"/>
    </w:rPr>
  </w:style>
  <w:style w:type="character" w:customStyle="1" w:styleId="WW8Num165z0">
    <w:name w:val="WW8Num165z0"/>
    <w:rsid w:val="00DB33D1"/>
    <w:rPr>
      <w:b w:val="0"/>
    </w:rPr>
  </w:style>
  <w:style w:type="character" w:customStyle="1" w:styleId="WW8Num165z1">
    <w:name w:val="WW8Num165z1"/>
    <w:rsid w:val="00DB33D1"/>
  </w:style>
  <w:style w:type="character" w:customStyle="1" w:styleId="WW8Num165z2">
    <w:name w:val="WW8Num165z2"/>
    <w:rsid w:val="00DB33D1"/>
  </w:style>
  <w:style w:type="character" w:customStyle="1" w:styleId="WW8Num165z3">
    <w:name w:val="WW8Num165z3"/>
    <w:rsid w:val="00DB33D1"/>
  </w:style>
  <w:style w:type="character" w:customStyle="1" w:styleId="WW8Num165z4">
    <w:name w:val="WW8Num165z4"/>
    <w:rsid w:val="00DB33D1"/>
  </w:style>
  <w:style w:type="character" w:customStyle="1" w:styleId="WW8Num165z5">
    <w:name w:val="WW8Num165z5"/>
    <w:rsid w:val="00DB33D1"/>
  </w:style>
  <w:style w:type="character" w:customStyle="1" w:styleId="WW8Num165z6">
    <w:name w:val="WW8Num165z6"/>
    <w:rsid w:val="00DB33D1"/>
  </w:style>
  <w:style w:type="character" w:customStyle="1" w:styleId="WW8Num165z7">
    <w:name w:val="WW8Num165z7"/>
    <w:rsid w:val="00DB33D1"/>
  </w:style>
  <w:style w:type="character" w:customStyle="1" w:styleId="WW8Num165z8">
    <w:name w:val="WW8Num165z8"/>
    <w:rsid w:val="00DB33D1"/>
  </w:style>
  <w:style w:type="character" w:customStyle="1" w:styleId="WW8Num166z0">
    <w:name w:val="WW8Num166z0"/>
    <w:rsid w:val="00DB33D1"/>
  </w:style>
  <w:style w:type="character" w:customStyle="1" w:styleId="WW8Num166z1">
    <w:name w:val="WW8Num166z1"/>
    <w:rsid w:val="00DB33D1"/>
  </w:style>
  <w:style w:type="character" w:customStyle="1" w:styleId="WW8Num166z2">
    <w:name w:val="WW8Num166z2"/>
    <w:rsid w:val="00DB33D1"/>
  </w:style>
  <w:style w:type="character" w:customStyle="1" w:styleId="WW8Num166z3">
    <w:name w:val="WW8Num166z3"/>
    <w:rsid w:val="00DB33D1"/>
  </w:style>
  <w:style w:type="character" w:customStyle="1" w:styleId="WW8Num166z4">
    <w:name w:val="WW8Num166z4"/>
    <w:rsid w:val="00DB33D1"/>
  </w:style>
  <w:style w:type="character" w:customStyle="1" w:styleId="WW8Num166z5">
    <w:name w:val="WW8Num166z5"/>
    <w:rsid w:val="00DB33D1"/>
  </w:style>
  <w:style w:type="character" w:customStyle="1" w:styleId="WW8Num166z6">
    <w:name w:val="WW8Num166z6"/>
    <w:rsid w:val="00DB33D1"/>
  </w:style>
  <w:style w:type="character" w:customStyle="1" w:styleId="WW8Num166z7">
    <w:name w:val="WW8Num166z7"/>
    <w:rsid w:val="00DB33D1"/>
  </w:style>
  <w:style w:type="character" w:customStyle="1" w:styleId="WW8Num166z8">
    <w:name w:val="WW8Num166z8"/>
    <w:rsid w:val="00DB33D1"/>
  </w:style>
  <w:style w:type="character" w:customStyle="1" w:styleId="WW8Num167z0">
    <w:name w:val="WW8Num167z0"/>
    <w:rsid w:val="00DB33D1"/>
    <w:rPr>
      <w:rFonts w:cs="Times New Roman"/>
      <w:b w:val="0"/>
      <w:color w:val="000000"/>
    </w:rPr>
  </w:style>
  <w:style w:type="character" w:customStyle="1" w:styleId="WW8Num167z1">
    <w:name w:val="WW8Num167z1"/>
    <w:rsid w:val="00DB33D1"/>
    <w:rPr>
      <w:rFonts w:cs="Times New Roman"/>
      <w:color w:val="000000"/>
    </w:rPr>
  </w:style>
  <w:style w:type="character" w:customStyle="1" w:styleId="WW8Num167z2">
    <w:name w:val="WW8Num167z2"/>
    <w:rsid w:val="00DB33D1"/>
    <w:rPr>
      <w:rFonts w:cs="Times New Roman"/>
    </w:rPr>
  </w:style>
  <w:style w:type="character" w:customStyle="1" w:styleId="WW8Num168z0">
    <w:name w:val="WW8Num168z0"/>
    <w:rsid w:val="00DB33D1"/>
  </w:style>
  <w:style w:type="character" w:customStyle="1" w:styleId="WW8Num168z1">
    <w:name w:val="WW8Num168z1"/>
    <w:rsid w:val="00DB33D1"/>
  </w:style>
  <w:style w:type="character" w:customStyle="1" w:styleId="WW8Num168z2">
    <w:name w:val="WW8Num168z2"/>
    <w:rsid w:val="00DB33D1"/>
  </w:style>
  <w:style w:type="character" w:customStyle="1" w:styleId="WW8Num168z3">
    <w:name w:val="WW8Num168z3"/>
    <w:rsid w:val="00DB33D1"/>
  </w:style>
  <w:style w:type="character" w:customStyle="1" w:styleId="WW8Num168z4">
    <w:name w:val="WW8Num168z4"/>
    <w:rsid w:val="00DB33D1"/>
  </w:style>
  <w:style w:type="character" w:customStyle="1" w:styleId="WW8Num168z5">
    <w:name w:val="WW8Num168z5"/>
    <w:rsid w:val="00DB33D1"/>
  </w:style>
  <w:style w:type="character" w:customStyle="1" w:styleId="WW8Num168z6">
    <w:name w:val="WW8Num168z6"/>
    <w:rsid w:val="00DB33D1"/>
  </w:style>
  <w:style w:type="character" w:customStyle="1" w:styleId="WW8Num168z7">
    <w:name w:val="WW8Num168z7"/>
    <w:rsid w:val="00DB33D1"/>
  </w:style>
  <w:style w:type="character" w:customStyle="1" w:styleId="WW8Num168z8">
    <w:name w:val="WW8Num168z8"/>
    <w:rsid w:val="00DB33D1"/>
  </w:style>
  <w:style w:type="character" w:customStyle="1" w:styleId="WW8Num169z0">
    <w:name w:val="WW8Num169z0"/>
    <w:rsid w:val="00DB33D1"/>
    <w:rPr>
      <w:rFonts w:ascii="Tahoma" w:hAnsi="Tahoma" w:cs="Tahoma"/>
      <w:color w:val="000000"/>
      <w:sz w:val="20"/>
      <w:szCs w:val="20"/>
    </w:rPr>
  </w:style>
  <w:style w:type="character" w:customStyle="1" w:styleId="WW8Num169z1">
    <w:name w:val="WW8Num169z1"/>
    <w:rsid w:val="00DB33D1"/>
  </w:style>
  <w:style w:type="character" w:customStyle="1" w:styleId="WW8Num169z2">
    <w:name w:val="WW8Num169z2"/>
    <w:rsid w:val="00DB33D1"/>
  </w:style>
  <w:style w:type="character" w:customStyle="1" w:styleId="WW8Num169z3">
    <w:name w:val="WW8Num169z3"/>
    <w:rsid w:val="00DB33D1"/>
  </w:style>
  <w:style w:type="character" w:customStyle="1" w:styleId="WW8Num169z4">
    <w:name w:val="WW8Num169z4"/>
    <w:rsid w:val="00DB33D1"/>
  </w:style>
  <w:style w:type="character" w:customStyle="1" w:styleId="WW8Num169z5">
    <w:name w:val="WW8Num169z5"/>
    <w:rsid w:val="00DB33D1"/>
  </w:style>
  <w:style w:type="character" w:customStyle="1" w:styleId="WW8Num169z6">
    <w:name w:val="WW8Num169z6"/>
    <w:rsid w:val="00DB33D1"/>
  </w:style>
  <w:style w:type="character" w:customStyle="1" w:styleId="WW8Num169z7">
    <w:name w:val="WW8Num169z7"/>
    <w:rsid w:val="00DB33D1"/>
  </w:style>
  <w:style w:type="character" w:customStyle="1" w:styleId="WW8Num169z8">
    <w:name w:val="WW8Num169z8"/>
    <w:rsid w:val="00DB33D1"/>
  </w:style>
  <w:style w:type="character" w:customStyle="1" w:styleId="WW8Num170z0">
    <w:name w:val="WW8Num170z0"/>
    <w:rsid w:val="00DB33D1"/>
    <w:rPr>
      <w:b/>
    </w:rPr>
  </w:style>
  <w:style w:type="character" w:customStyle="1" w:styleId="WW8Num170z1">
    <w:name w:val="WW8Num170z1"/>
    <w:rsid w:val="00DB33D1"/>
  </w:style>
  <w:style w:type="character" w:customStyle="1" w:styleId="WW8Num170z2">
    <w:name w:val="WW8Num170z2"/>
    <w:rsid w:val="00DB33D1"/>
  </w:style>
  <w:style w:type="character" w:customStyle="1" w:styleId="WW8Num170z3">
    <w:name w:val="WW8Num170z3"/>
    <w:rsid w:val="00DB33D1"/>
  </w:style>
  <w:style w:type="character" w:customStyle="1" w:styleId="WW8Num170z4">
    <w:name w:val="WW8Num170z4"/>
    <w:rsid w:val="00DB33D1"/>
  </w:style>
  <w:style w:type="character" w:customStyle="1" w:styleId="WW8Num170z5">
    <w:name w:val="WW8Num170z5"/>
    <w:rsid w:val="00DB33D1"/>
  </w:style>
  <w:style w:type="character" w:customStyle="1" w:styleId="WW8Num170z6">
    <w:name w:val="WW8Num170z6"/>
    <w:rsid w:val="00DB33D1"/>
  </w:style>
  <w:style w:type="character" w:customStyle="1" w:styleId="WW8Num170z7">
    <w:name w:val="WW8Num170z7"/>
    <w:rsid w:val="00DB33D1"/>
  </w:style>
  <w:style w:type="character" w:customStyle="1" w:styleId="WW8Num170z8">
    <w:name w:val="WW8Num170z8"/>
    <w:rsid w:val="00DB33D1"/>
  </w:style>
  <w:style w:type="character" w:customStyle="1" w:styleId="WW8Num171z0">
    <w:name w:val="WW8Num171z0"/>
    <w:rsid w:val="00DB33D1"/>
    <w:rPr>
      <w:b w:val="0"/>
      <w:i w:val="0"/>
      <w:color w:val="000000"/>
      <w:sz w:val="20"/>
      <w:szCs w:val="20"/>
    </w:rPr>
  </w:style>
  <w:style w:type="character" w:customStyle="1" w:styleId="WW8Num171z1">
    <w:name w:val="WW8Num171z1"/>
    <w:rsid w:val="00DB33D1"/>
    <w:rPr>
      <w:rFonts w:cs="Times New Roman"/>
    </w:rPr>
  </w:style>
  <w:style w:type="character" w:customStyle="1" w:styleId="WW8Num171z2">
    <w:name w:val="WW8Num171z2"/>
    <w:rsid w:val="00DB33D1"/>
    <w:rPr>
      <w:b w:val="0"/>
      <w:kern w:val="3"/>
      <w:position w:val="0"/>
      <w:vertAlign w:val="baseline"/>
    </w:rPr>
  </w:style>
  <w:style w:type="character" w:customStyle="1" w:styleId="WW8Num172z0">
    <w:name w:val="WW8Num172z0"/>
    <w:rsid w:val="00DB33D1"/>
    <w:rPr>
      <w:rFonts w:cs="Times New Roman"/>
    </w:rPr>
  </w:style>
  <w:style w:type="character" w:customStyle="1" w:styleId="WW8Num173z0">
    <w:name w:val="WW8Num173z0"/>
    <w:rsid w:val="00DB33D1"/>
  </w:style>
  <w:style w:type="character" w:customStyle="1" w:styleId="WW8Num173z1">
    <w:name w:val="WW8Num173z1"/>
    <w:rsid w:val="00DB33D1"/>
  </w:style>
  <w:style w:type="character" w:customStyle="1" w:styleId="WW8Num173z2">
    <w:name w:val="WW8Num173z2"/>
    <w:rsid w:val="00DB33D1"/>
  </w:style>
  <w:style w:type="character" w:customStyle="1" w:styleId="WW8Num173z3">
    <w:name w:val="WW8Num173z3"/>
    <w:rsid w:val="00DB33D1"/>
  </w:style>
  <w:style w:type="character" w:customStyle="1" w:styleId="WW8Num173z4">
    <w:name w:val="WW8Num173z4"/>
    <w:rsid w:val="00DB33D1"/>
  </w:style>
  <w:style w:type="character" w:customStyle="1" w:styleId="WW8Num173z5">
    <w:name w:val="WW8Num173z5"/>
    <w:rsid w:val="00DB33D1"/>
  </w:style>
  <w:style w:type="character" w:customStyle="1" w:styleId="WW8Num173z6">
    <w:name w:val="WW8Num173z6"/>
    <w:rsid w:val="00DB33D1"/>
  </w:style>
  <w:style w:type="character" w:customStyle="1" w:styleId="WW8Num173z7">
    <w:name w:val="WW8Num173z7"/>
    <w:rsid w:val="00DB33D1"/>
  </w:style>
  <w:style w:type="character" w:customStyle="1" w:styleId="WW8Num173z8">
    <w:name w:val="WW8Num173z8"/>
    <w:rsid w:val="00DB33D1"/>
  </w:style>
  <w:style w:type="character" w:customStyle="1" w:styleId="WW8Num174z0">
    <w:name w:val="WW8Num174z0"/>
    <w:rsid w:val="00DB33D1"/>
    <w:rPr>
      <w:rFonts w:ascii="Tahoma" w:hAnsi="Tahoma" w:cs="Tahoma"/>
      <w:color w:val="000000"/>
    </w:rPr>
  </w:style>
  <w:style w:type="character" w:customStyle="1" w:styleId="WW8Num174z1">
    <w:name w:val="WW8Num174z1"/>
    <w:rsid w:val="00DB33D1"/>
  </w:style>
  <w:style w:type="character" w:customStyle="1" w:styleId="WW8Num174z2">
    <w:name w:val="WW8Num174z2"/>
    <w:rsid w:val="00DB33D1"/>
  </w:style>
  <w:style w:type="character" w:customStyle="1" w:styleId="WW8Num174z3">
    <w:name w:val="WW8Num174z3"/>
    <w:rsid w:val="00DB33D1"/>
  </w:style>
  <w:style w:type="character" w:customStyle="1" w:styleId="WW8Num174z4">
    <w:name w:val="WW8Num174z4"/>
    <w:rsid w:val="00DB33D1"/>
  </w:style>
  <w:style w:type="character" w:customStyle="1" w:styleId="WW8Num174z5">
    <w:name w:val="WW8Num174z5"/>
    <w:rsid w:val="00DB33D1"/>
  </w:style>
  <w:style w:type="character" w:customStyle="1" w:styleId="WW8Num174z6">
    <w:name w:val="WW8Num174z6"/>
    <w:rsid w:val="00DB33D1"/>
  </w:style>
  <w:style w:type="character" w:customStyle="1" w:styleId="WW8Num174z7">
    <w:name w:val="WW8Num174z7"/>
    <w:rsid w:val="00DB33D1"/>
  </w:style>
  <w:style w:type="character" w:customStyle="1" w:styleId="WW8Num174z8">
    <w:name w:val="WW8Num174z8"/>
    <w:rsid w:val="00DB33D1"/>
  </w:style>
  <w:style w:type="character" w:customStyle="1" w:styleId="WW8Num175z0">
    <w:name w:val="WW8Num175z0"/>
    <w:rsid w:val="00DB33D1"/>
    <w:rPr>
      <w:b w:val="0"/>
      <w:color w:val="000000"/>
    </w:rPr>
  </w:style>
  <w:style w:type="character" w:customStyle="1" w:styleId="WW8Num175z1">
    <w:name w:val="WW8Num175z1"/>
    <w:rsid w:val="00DB33D1"/>
    <w:rPr>
      <w:rFonts w:cs="Times New Roman"/>
      <w:color w:val="000000"/>
    </w:rPr>
  </w:style>
  <w:style w:type="character" w:customStyle="1" w:styleId="WW8Num175z2">
    <w:name w:val="WW8Num175z2"/>
    <w:rsid w:val="00DB33D1"/>
    <w:rPr>
      <w:rFonts w:cs="Times New Roman"/>
    </w:rPr>
  </w:style>
  <w:style w:type="character" w:customStyle="1" w:styleId="WW8Num176z0">
    <w:name w:val="WW8Num176z0"/>
    <w:rsid w:val="00DB33D1"/>
  </w:style>
  <w:style w:type="character" w:customStyle="1" w:styleId="WW8Num176z1">
    <w:name w:val="WW8Num176z1"/>
    <w:rsid w:val="00DB33D1"/>
  </w:style>
  <w:style w:type="character" w:customStyle="1" w:styleId="WW8Num176z2">
    <w:name w:val="WW8Num176z2"/>
    <w:rsid w:val="00DB33D1"/>
  </w:style>
  <w:style w:type="character" w:customStyle="1" w:styleId="WW8Num176z3">
    <w:name w:val="WW8Num176z3"/>
    <w:rsid w:val="00DB33D1"/>
  </w:style>
  <w:style w:type="character" w:customStyle="1" w:styleId="WW8Num176z4">
    <w:name w:val="WW8Num176z4"/>
    <w:rsid w:val="00DB33D1"/>
  </w:style>
  <w:style w:type="character" w:customStyle="1" w:styleId="WW8Num176z5">
    <w:name w:val="WW8Num176z5"/>
    <w:rsid w:val="00DB33D1"/>
  </w:style>
  <w:style w:type="character" w:customStyle="1" w:styleId="WW8Num176z6">
    <w:name w:val="WW8Num176z6"/>
    <w:rsid w:val="00DB33D1"/>
  </w:style>
  <w:style w:type="character" w:customStyle="1" w:styleId="WW8Num176z7">
    <w:name w:val="WW8Num176z7"/>
    <w:rsid w:val="00DB33D1"/>
  </w:style>
  <w:style w:type="character" w:customStyle="1" w:styleId="WW8Num176z8">
    <w:name w:val="WW8Num176z8"/>
    <w:rsid w:val="00DB33D1"/>
  </w:style>
  <w:style w:type="character" w:customStyle="1" w:styleId="WW8Num177z0">
    <w:name w:val="WW8Num177z0"/>
    <w:rsid w:val="00DB33D1"/>
  </w:style>
  <w:style w:type="character" w:customStyle="1" w:styleId="WW8Num178z0">
    <w:name w:val="WW8Num178z0"/>
    <w:rsid w:val="00DB33D1"/>
    <w:rPr>
      <w:rFonts w:ascii="Tahoma" w:hAnsi="Tahoma" w:cs="Times New Roman"/>
      <w:b/>
    </w:rPr>
  </w:style>
  <w:style w:type="character" w:customStyle="1" w:styleId="WW8Num178z1">
    <w:name w:val="WW8Num178z1"/>
    <w:rsid w:val="00DB33D1"/>
    <w:rPr>
      <w:rFonts w:cs="Times New Roman"/>
      <w:color w:val="000000"/>
    </w:rPr>
  </w:style>
  <w:style w:type="character" w:customStyle="1" w:styleId="WW8Num178z3">
    <w:name w:val="WW8Num178z3"/>
    <w:rsid w:val="00DB33D1"/>
    <w:rPr>
      <w:rFonts w:cs="Times New Roman"/>
      <w:color w:val="000000"/>
    </w:rPr>
  </w:style>
  <w:style w:type="character" w:customStyle="1" w:styleId="WW8Num178z6">
    <w:name w:val="WW8Num178z6"/>
    <w:rsid w:val="00DB33D1"/>
    <w:rPr>
      <w:rFonts w:ascii="Tahoma" w:eastAsia="Times New Roman" w:hAnsi="Tahoma" w:cs="Tahoma"/>
      <w:b w:val="0"/>
    </w:rPr>
  </w:style>
  <w:style w:type="character" w:customStyle="1" w:styleId="WW8Num179z0">
    <w:name w:val="WW8Num179z0"/>
    <w:rsid w:val="00DB33D1"/>
    <w:rPr>
      <w:rFonts w:ascii="Tahoma" w:eastAsia="Times New Roman" w:hAnsi="Tahoma" w:cs="Tahoma"/>
      <w:b w:val="0"/>
      <w:color w:val="000000"/>
    </w:rPr>
  </w:style>
  <w:style w:type="character" w:customStyle="1" w:styleId="WW8Num179z1">
    <w:name w:val="WW8Num179z1"/>
    <w:rsid w:val="00DB33D1"/>
    <w:rPr>
      <w:rFonts w:cs="Times New Roman"/>
    </w:rPr>
  </w:style>
  <w:style w:type="character" w:customStyle="1" w:styleId="WW8Num179z2">
    <w:name w:val="WW8Num179z2"/>
    <w:rsid w:val="00DB33D1"/>
    <w:rPr>
      <w:color w:val="000000"/>
    </w:rPr>
  </w:style>
  <w:style w:type="character" w:customStyle="1" w:styleId="WW8Num179z4">
    <w:name w:val="WW8Num179z4"/>
    <w:rsid w:val="00DB33D1"/>
    <w:rPr>
      <w:rFonts w:ascii="Tahoma" w:hAnsi="Tahoma" w:cs="Times New Roman"/>
      <w:b w:val="0"/>
      <w:sz w:val="20"/>
      <w:szCs w:val="20"/>
    </w:rPr>
  </w:style>
  <w:style w:type="character" w:customStyle="1" w:styleId="WW8Num179z5">
    <w:name w:val="WW8Num179z5"/>
    <w:rsid w:val="00DB33D1"/>
    <w:rPr>
      <w:rFonts w:cs="Times New Roman"/>
      <w:b/>
    </w:rPr>
  </w:style>
  <w:style w:type="character" w:customStyle="1" w:styleId="WW8Num180z0">
    <w:name w:val="WW8Num180z0"/>
    <w:rsid w:val="00DB33D1"/>
    <w:rPr>
      <w:rFonts w:cs="Times New Roman"/>
    </w:rPr>
  </w:style>
  <w:style w:type="character" w:customStyle="1" w:styleId="WW8Num180z1">
    <w:name w:val="WW8Num180z1"/>
    <w:rsid w:val="00DB33D1"/>
  </w:style>
  <w:style w:type="character" w:customStyle="1" w:styleId="WW8Num180z2">
    <w:name w:val="WW8Num180z2"/>
    <w:rsid w:val="00DB33D1"/>
  </w:style>
  <w:style w:type="character" w:customStyle="1" w:styleId="WW8Num180z3">
    <w:name w:val="WW8Num180z3"/>
    <w:rsid w:val="00DB33D1"/>
  </w:style>
  <w:style w:type="character" w:customStyle="1" w:styleId="WW8Num180z4">
    <w:name w:val="WW8Num180z4"/>
    <w:rsid w:val="00DB33D1"/>
  </w:style>
  <w:style w:type="character" w:customStyle="1" w:styleId="WW8Num180z5">
    <w:name w:val="WW8Num180z5"/>
    <w:rsid w:val="00DB33D1"/>
  </w:style>
  <w:style w:type="character" w:customStyle="1" w:styleId="WW8Num180z6">
    <w:name w:val="WW8Num180z6"/>
    <w:rsid w:val="00DB33D1"/>
  </w:style>
  <w:style w:type="character" w:customStyle="1" w:styleId="WW8Num180z7">
    <w:name w:val="WW8Num180z7"/>
    <w:rsid w:val="00DB33D1"/>
  </w:style>
  <w:style w:type="character" w:customStyle="1" w:styleId="WW8Num180z8">
    <w:name w:val="WW8Num180z8"/>
    <w:rsid w:val="00DB33D1"/>
  </w:style>
  <w:style w:type="character" w:customStyle="1" w:styleId="WW8Num181z0">
    <w:name w:val="WW8Num181z0"/>
    <w:rsid w:val="00DB33D1"/>
  </w:style>
  <w:style w:type="character" w:customStyle="1" w:styleId="WW8Num181z1">
    <w:name w:val="WW8Num181z1"/>
    <w:rsid w:val="00DB33D1"/>
  </w:style>
  <w:style w:type="character" w:customStyle="1" w:styleId="WW8Num181z2">
    <w:name w:val="WW8Num181z2"/>
    <w:rsid w:val="00DB33D1"/>
  </w:style>
  <w:style w:type="character" w:customStyle="1" w:styleId="WW8Num181z3">
    <w:name w:val="WW8Num181z3"/>
    <w:rsid w:val="00DB33D1"/>
  </w:style>
  <w:style w:type="character" w:customStyle="1" w:styleId="WW8Num181z4">
    <w:name w:val="WW8Num181z4"/>
    <w:rsid w:val="00DB33D1"/>
  </w:style>
  <w:style w:type="character" w:customStyle="1" w:styleId="WW8Num181z5">
    <w:name w:val="WW8Num181z5"/>
    <w:rsid w:val="00DB33D1"/>
  </w:style>
  <w:style w:type="character" w:customStyle="1" w:styleId="WW8Num181z6">
    <w:name w:val="WW8Num181z6"/>
    <w:rsid w:val="00DB33D1"/>
  </w:style>
  <w:style w:type="character" w:customStyle="1" w:styleId="WW8Num181z7">
    <w:name w:val="WW8Num181z7"/>
    <w:rsid w:val="00DB33D1"/>
  </w:style>
  <w:style w:type="character" w:customStyle="1" w:styleId="WW8Num181z8">
    <w:name w:val="WW8Num181z8"/>
    <w:rsid w:val="00DB33D1"/>
  </w:style>
  <w:style w:type="character" w:customStyle="1" w:styleId="WW8Num182z0">
    <w:name w:val="WW8Num182z0"/>
    <w:rsid w:val="00DB33D1"/>
    <w:rPr>
      <w:rFonts w:ascii="Tahoma" w:hAnsi="Tahoma" w:cs="Tahoma"/>
      <w:b/>
      <w:sz w:val="20"/>
      <w:szCs w:val="20"/>
    </w:rPr>
  </w:style>
  <w:style w:type="character" w:customStyle="1" w:styleId="WW8Num182z1">
    <w:name w:val="WW8Num182z1"/>
    <w:rsid w:val="00DB33D1"/>
  </w:style>
  <w:style w:type="character" w:customStyle="1" w:styleId="WW8Num182z2">
    <w:name w:val="WW8Num182z2"/>
    <w:rsid w:val="00DB33D1"/>
  </w:style>
  <w:style w:type="character" w:customStyle="1" w:styleId="WW8Num182z3">
    <w:name w:val="WW8Num182z3"/>
    <w:rsid w:val="00DB33D1"/>
  </w:style>
  <w:style w:type="character" w:customStyle="1" w:styleId="WW8Num182z4">
    <w:name w:val="WW8Num182z4"/>
    <w:rsid w:val="00DB33D1"/>
  </w:style>
  <w:style w:type="character" w:customStyle="1" w:styleId="WW8Num182z5">
    <w:name w:val="WW8Num182z5"/>
    <w:rsid w:val="00DB33D1"/>
  </w:style>
  <w:style w:type="character" w:customStyle="1" w:styleId="WW8Num182z6">
    <w:name w:val="WW8Num182z6"/>
    <w:rsid w:val="00DB33D1"/>
  </w:style>
  <w:style w:type="character" w:customStyle="1" w:styleId="WW8Num182z7">
    <w:name w:val="WW8Num182z7"/>
    <w:rsid w:val="00DB33D1"/>
  </w:style>
  <w:style w:type="character" w:customStyle="1" w:styleId="WW8Num182z8">
    <w:name w:val="WW8Num182z8"/>
    <w:rsid w:val="00DB33D1"/>
  </w:style>
  <w:style w:type="character" w:customStyle="1" w:styleId="WW8Num183z0">
    <w:name w:val="WW8Num183z0"/>
    <w:rsid w:val="00DB33D1"/>
    <w:rPr>
      <w:rFonts w:ascii="Tahoma" w:hAnsi="Tahoma" w:cs="Tahoma"/>
    </w:rPr>
  </w:style>
  <w:style w:type="character" w:customStyle="1" w:styleId="WW8Num183z1">
    <w:name w:val="WW8Num183z1"/>
    <w:rsid w:val="00DB33D1"/>
  </w:style>
  <w:style w:type="character" w:customStyle="1" w:styleId="WW8Num183z2">
    <w:name w:val="WW8Num183z2"/>
    <w:rsid w:val="00DB33D1"/>
  </w:style>
  <w:style w:type="character" w:customStyle="1" w:styleId="WW8Num183z3">
    <w:name w:val="WW8Num183z3"/>
    <w:rsid w:val="00DB33D1"/>
  </w:style>
  <w:style w:type="character" w:customStyle="1" w:styleId="WW8Num183z4">
    <w:name w:val="WW8Num183z4"/>
    <w:rsid w:val="00DB33D1"/>
  </w:style>
  <w:style w:type="character" w:customStyle="1" w:styleId="WW8Num183z5">
    <w:name w:val="WW8Num183z5"/>
    <w:rsid w:val="00DB33D1"/>
  </w:style>
  <w:style w:type="character" w:customStyle="1" w:styleId="WW8Num183z6">
    <w:name w:val="WW8Num183z6"/>
    <w:rsid w:val="00DB33D1"/>
  </w:style>
  <w:style w:type="character" w:customStyle="1" w:styleId="WW8Num183z7">
    <w:name w:val="WW8Num183z7"/>
    <w:rsid w:val="00DB33D1"/>
  </w:style>
  <w:style w:type="character" w:customStyle="1" w:styleId="WW8Num183z8">
    <w:name w:val="WW8Num183z8"/>
    <w:rsid w:val="00DB33D1"/>
  </w:style>
  <w:style w:type="character" w:customStyle="1" w:styleId="WW8Num184z0">
    <w:name w:val="WW8Num184z0"/>
    <w:rsid w:val="00DB33D1"/>
    <w:rPr>
      <w:rFonts w:ascii="Tahoma" w:hAnsi="Tahoma" w:cs="Tahoma"/>
      <w:sz w:val="20"/>
      <w:szCs w:val="20"/>
    </w:rPr>
  </w:style>
  <w:style w:type="character" w:customStyle="1" w:styleId="WW8Num184z1">
    <w:name w:val="WW8Num184z1"/>
    <w:rsid w:val="00DB33D1"/>
  </w:style>
  <w:style w:type="character" w:customStyle="1" w:styleId="WW8Num184z2">
    <w:name w:val="WW8Num184z2"/>
    <w:rsid w:val="00DB33D1"/>
  </w:style>
  <w:style w:type="character" w:customStyle="1" w:styleId="WW8Num184z3">
    <w:name w:val="WW8Num184z3"/>
    <w:rsid w:val="00DB33D1"/>
  </w:style>
  <w:style w:type="character" w:customStyle="1" w:styleId="WW8Num184z4">
    <w:name w:val="WW8Num184z4"/>
    <w:rsid w:val="00DB33D1"/>
  </w:style>
  <w:style w:type="character" w:customStyle="1" w:styleId="WW8Num184z5">
    <w:name w:val="WW8Num184z5"/>
    <w:rsid w:val="00DB33D1"/>
  </w:style>
  <w:style w:type="character" w:customStyle="1" w:styleId="WW8Num184z6">
    <w:name w:val="WW8Num184z6"/>
    <w:rsid w:val="00DB33D1"/>
  </w:style>
  <w:style w:type="character" w:customStyle="1" w:styleId="WW8Num184z7">
    <w:name w:val="WW8Num184z7"/>
    <w:rsid w:val="00DB33D1"/>
  </w:style>
  <w:style w:type="character" w:customStyle="1" w:styleId="WW8Num184z8">
    <w:name w:val="WW8Num184z8"/>
    <w:rsid w:val="00DB33D1"/>
  </w:style>
  <w:style w:type="character" w:customStyle="1" w:styleId="WW8Num185z0">
    <w:name w:val="WW8Num185z0"/>
    <w:rsid w:val="00DB33D1"/>
  </w:style>
  <w:style w:type="character" w:customStyle="1" w:styleId="WW8Num185z1">
    <w:name w:val="WW8Num185z1"/>
    <w:rsid w:val="00DB33D1"/>
  </w:style>
  <w:style w:type="character" w:customStyle="1" w:styleId="WW8Num185z2">
    <w:name w:val="WW8Num185z2"/>
    <w:rsid w:val="00DB33D1"/>
  </w:style>
  <w:style w:type="character" w:customStyle="1" w:styleId="WW8Num185z3">
    <w:name w:val="WW8Num185z3"/>
    <w:rsid w:val="00DB33D1"/>
  </w:style>
  <w:style w:type="character" w:customStyle="1" w:styleId="WW8Num185z4">
    <w:name w:val="WW8Num185z4"/>
    <w:rsid w:val="00DB33D1"/>
  </w:style>
  <w:style w:type="character" w:customStyle="1" w:styleId="WW8Num185z5">
    <w:name w:val="WW8Num185z5"/>
    <w:rsid w:val="00DB33D1"/>
  </w:style>
  <w:style w:type="character" w:customStyle="1" w:styleId="WW8Num185z6">
    <w:name w:val="WW8Num185z6"/>
    <w:rsid w:val="00DB33D1"/>
  </w:style>
  <w:style w:type="character" w:customStyle="1" w:styleId="WW8Num185z7">
    <w:name w:val="WW8Num185z7"/>
    <w:rsid w:val="00DB33D1"/>
  </w:style>
  <w:style w:type="character" w:customStyle="1" w:styleId="WW8Num185z8">
    <w:name w:val="WW8Num185z8"/>
    <w:rsid w:val="00DB33D1"/>
  </w:style>
  <w:style w:type="character" w:customStyle="1" w:styleId="WW8Num186z0">
    <w:name w:val="WW8Num186z0"/>
    <w:rsid w:val="00DB33D1"/>
  </w:style>
  <w:style w:type="character" w:customStyle="1" w:styleId="WW8Num186z1">
    <w:name w:val="WW8Num186z1"/>
    <w:rsid w:val="00DB33D1"/>
  </w:style>
  <w:style w:type="character" w:customStyle="1" w:styleId="WW8Num186z2">
    <w:name w:val="WW8Num186z2"/>
    <w:rsid w:val="00DB33D1"/>
  </w:style>
  <w:style w:type="character" w:customStyle="1" w:styleId="WW8Num186z3">
    <w:name w:val="WW8Num186z3"/>
    <w:rsid w:val="00DB33D1"/>
  </w:style>
  <w:style w:type="character" w:customStyle="1" w:styleId="WW8Num186z4">
    <w:name w:val="WW8Num186z4"/>
    <w:rsid w:val="00DB33D1"/>
  </w:style>
  <w:style w:type="character" w:customStyle="1" w:styleId="WW8Num186z5">
    <w:name w:val="WW8Num186z5"/>
    <w:rsid w:val="00DB33D1"/>
  </w:style>
  <w:style w:type="character" w:customStyle="1" w:styleId="WW8Num186z6">
    <w:name w:val="WW8Num186z6"/>
    <w:rsid w:val="00DB33D1"/>
  </w:style>
  <w:style w:type="character" w:customStyle="1" w:styleId="WW8Num186z7">
    <w:name w:val="WW8Num186z7"/>
    <w:rsid w:val="00DB33D1"/>
  </w:style>
  <w:style w:type="character" w:customStyle="1" w:styleId="WW8Num186z8">
    <w:name w:val="WW8Num186z8"/>
    <w:rsid w:val="00DB33D1"/>
  </w:style>
  <w:style w:type="character" w:customStyle="1" w:styleId="WW8Num187z0">
    <w:name w:val="WW8Num187z0"/>
    <w:rsid w:val="00DB33D1"/>
    <w:rPr>
      <w:rFonts w:ascii="Tahoma" w:hAnsi="Tahoma" w:cs="Tahoma"/>
      <w:b/>
      <w:bCs/>
      <w:sz w:val="20"/>
      <w:szCs w:val="20"/>
    </w:rPr>
  </w:style>
  <w:style w:type="character" w:customStyle="1" w:styleId="WW8Num187z1">
    <w:name w:val="WW8Num187z1"/>
    <w:rsid w:val="00DB33D1"/>
    <w:rPr>
      <w:rFonts w:ascii="Trebuchet MS" w:eastAsia="Times New Roman" w:hAnsi="Trebuchet MS" w:cs="Arial"/>
      <w:b w:val="0"/>
    </w:rPr>
  </w:style>
  <w:style w:type="character" w:customStyle="1" w:styleId="WW8Num187z2">
    <w:name w:val="WW8Num187z2"/>
    <w:rsid w:val="00DB33D1"/>
  </w:style>
  <w:style w:type="character" w:customStyle="1" w:styleId="WW8Num187z4">
    <w:name w:val="WW8Num187z4"/>
    <w:rsid w:val="00DB33D1"/>
  </w:style>
  <w:style w:type="character" w:customStyle="1" w:styleId="WW8Num187z5">
    <w:name w:val="WW8Num187z5"/>
    <w:rsid w:val="00DB33D1"/>
  </w:style>
  <w:style w:type="character" w:customStyle="1" w:styleId="WW8Num187z6">
    <w:name w:val="WW8Num187z6"/>
    <w:rsid w:val="00DB33D1"/>
  </w:style>
  <w:style w:type="character" w:customStyle="1" w:styleId="WW8Num187z7">
    <w:name w:val="WW8Num187z7"/>
    <w:rsid w:val="00DB33D1"/>
  </w:style>
  <w:style w:type="character" w:customStyle="1" w:styleId="WW8Num187z8">
    <w:name w:val="WW8Num187z8"/>
    <w:rsid w:val="00DB33D1"/>
  </w:style>
  <w:style w:type="character" w:customStyle="1" w:styleId="WW8Num188z0">
    <w:name w:val="WW8Num188z0"/>
    <w:rsid w:val="00DB33D1"/>
    <w:rPr>
      <w:b w:val="0"/>
      <w:i w:val="0"/>
      <w:color w:val="000000"/>
      <w:sz w:val="20"/>
      <w:szCs w:val="20"/>
    </w:rPr>
  </w:style>
  <w:style w:type="character" w:customStyle="1" w:styleId="WW8Num188z1">
    <w:name w:val="WW8Num188z1"/>
    <w:rsid w:val="00DB33D1"/>
  </w:style>
  <w:style w:type="character" w:customStyle="1" w:styleId="WW8Num188z2">
    <w:name w:val="WW8Num188z2"/>
    <w:rsid w:val="00DB33D1"/>
  </w:style>
  <w:style w:type="character" w:customStyle="1" w:styleId="WW8Num188z3">
    <w:name w:val="WW8Num188z3"/>
    <w:rsid w:val="00DB33D1"/>
  </w:style>
  <w:style w:type="character" w:customStyle="1" w:styleId="WW8Num188z4">
    <w:name w:val="WW8Num188z4"/>
    <w:rsid w:val="00DB33D1"/>
  </w:style>
  <w:style w:type="character" w:customStyle="1" w:styleId="WW8Num188z5">
    <w:name w:val="WW8Num188z5"/>
    <w:rsid w:val="00DB33D1"/>
  </w:style>
  <w:style w:type="character" w:customStyle="1" w:styleId="WW8Num188z6">
    <w:name w:val="WW8Num188z6"/>
    <w:rsid w:val="00DB33D1"/>
  </w:style>
  <w:style w:type="character" w:customStyle="1" w:styleId="WW8Num188z7">
    <w:name w:val="WW8Num188z7"/>
    <w:rsid w:val="00DB33D1"/>
  </w:style>
  <w:style w:type="character" w:customStyle="1" w:styleId="WW8Num188z8">
    <w:name w:val="WW8Num188z8"/>
    <w:rsid w:val="00DB33D1"/>
  </w:style>
  <w:style w:type="character" w:customStyle="1" w:styleId="WW8Num189z0">
    <w:name w:val="WW8Num189z0"/>
    <w:rsid w:val="00DB33D1"/>
    <w:rPr>
      <w:rFonts w:ascii="Tahoma" w:hAnsi="Tahoma" w:cs="Times New Roman"/>
      <w:color w:val="000000"/>
    </w:rPr>
  </w:style>
  <w:style w:type="character" w:customStyle="1" w:styleId="WW8Num189z1">
    <w:name w:val="WW8Num189z1"/>
    <w:rsid w:val="00DB33D1"/>
    <w:rPr>
      <w:rFonts w:cs="Times New Roman"/>
    </w:rPr>
  </w:style>
  <w:style w:type="character" w:customStyle="1" w:styleId="WW8Num190z0">
    <w:name w:val="WW8Num190z0"/>
    <w:rsid w:val="00DB33D1"/>
    <w:rPr>
      <w:strike w:val="0"/>
      <w:dstrike w:val="0"/>
      <w:sz w:val="20"/>
      <w:szCs w:val="20"/>
    </w:rPr>
  </w:style>
  <w:style w:type="character" w:customStyle="1" w:styleId="WW8Num190z1">
    <w:name w:val="WW8Num190z1"/>
    <w:rsid w:val="00DB33D1"/>
  </w:style>
  <w:style w:type="character" w:customStyle="1" w:styleId="WW8Num190z2">
    <w:name w:val="WW8Num190z2"/>
    <w:rsid w:val="00DB33D1"/>
  </w:style>
  <w:style w:type="character" w:customStyle="1" w:styleId="WW8Num190z3">
    <w:name w:val="WW8Num190z3"/>
    <w:rsid w:val="00DB33D1"/>
  </w:style>
  <w:style w:type="character" w:customStyle="1" w:styleId="WW8Num190z4">
    <w:name w:val="WW8Num190z4"/>
    <w:rsid w:val="00DB33D1"/>
  </w:style>
  <w:style w:type="character" w:customStyle="1" w:styleId="WW8Num190z5">
    <w:name w:val="WW8Num190z5"/>
    <w:rsid w:val="00DB33D1"/>
  </w:style>
  <w:style w:type="character" w:customStyle="1" w:styleId="WW8Num190z6">
    <w:name w:val="WW8Num190z6"/>
    <w:rsid w:val="00DB33D1"/>
  </w:style>
  <w:style w:type="character" w:customStyle="1" w:styleId="WW8Num190z7">
    <w:name w:val="WW8Num190z7"/>
    <w:rsid w:val="00DB33D1"/>
  </w:style>
  <w:style w:type="character" w:customStyle="1" w:styleId="WW8Num190z8">
    <w:name w:val="WW8Num190z8"/>
    <w:rsid w:val="00DB33D1"/>
  </w:style>
  <w:style w:type="character" w:customStyle="1" w:styleId="WW8Num191z0">
    <w:name w:val="WW8Num191z0"/>
    <w:rsid w:val="00DB33D1"/>
    <w:rPr>
      <w:rFonts w:ascii="Tahoma" w:hAnsi="Tahoma" w:cs="Tahoma"/>
    </w:rPr>
  </w:style>
  <w:style w:type="character" w:customStyle="1" w:styleId="WW8Num191z1">
    <w:name w:val="WW8Num191z1"/>
    <w:rsid w:val="00DB33D1"/>
    <w:rPr>
      <w:b w:val="0"/>
      <w:i w:val="0"/>
    </w:rPr>
  </w:style>
  <w:style w:type="character" w:customStyle="1" w:styleId="WW8Num191z2">
    <w:name w:val="WW8Num191z2"/>
    <w:rsid w:val="00DB33D1"/>
  </w:style>
  <w:style w:type="character" w:customStyle="1" w:styleId="WW8Num191z3">
    <w:name w:val="WW8Num191z3"/>
    <w:rsid w:val="00DB33D1"/>
  </w:style>
  <w:style w:type="character" w:customStyle="1" w:styleId="WW8Num191z4">
    <w:name w:val="WW8Num191z4"/>
    <w:rsid w:val="00DB33D1"/>
  </w:style>
  <w:style w:type="character" w:customStyle="1" w:styleId="WW8Num191z5">
    <w:name w:val="WW8Num191z5"/>
    <w:rsid w:val="00DB33D1"/>
  </w:style>
  <w:style w:type="character" w:customStyle="1" w:styleId="WW8Num191z6">
    <w:name w:val="WW8Num191z6"/>
    <w:rsid w:val="00DB33D1"/>
  </w:style>
  <w:style w:type="character" w:customStyle="1" w:styleId="WW8Num191z7">
    <w:name w:val="WW8Num191z7"/>
    <w:rsid w:val="00DB33D1"/>
  </w:style>
  <w:style w:type="character" w:customStyle="1" w:styleId="WW8Num191z8">
    <w:name w:val="WW8Num191z8"/>
    <w:rsid w:val="00DB33D1"/>
  </w:style>
  <w:style w:type="character" w:customStyle="1" w:styleId="WW8Num192z0">
    <w:name w:val="WW8Num192z0"/>
    <w:rsid w:val="00DB33D1"/>
    <w:rPr>
      <w:sz w:val="22"/>
    </w:rPr>
  </w:style>
  <w:style w:type="character" w:customStyle="1" w:styleId="WW8Num192z1">
    <w:name w:val="WW8Num192z1"/>
    <w:rsid w:val="00DB33D1"/>
  </w:style>
  <w:style w:type="character" w:customStyle="1" w:styleId="WW8Num192z2">
    <w:name w:val="WW8Num192z2"/>
    <w:rsid w:val="00DB33D1"/>
  </w:style>
  <w:style w:type="character" w:customStyle="1" w:styleId="WW8Num192z3">
    <w:name w:val="WW8Num192z3"/>
    <w:rsid w:val="00DB33D1"/>
  </w:style>
  <w:style w:type="character" w:customStyle="1" w:styleId="WW8Num192z4">
    <w:name w:val="WW8Num192z4"/>
    <w:rsid w:val="00DB33D1"/>
  </w:style>
  <w:style w:type="character" w:customStyle="1" w:styleId="WW8Num192z5">
    <w:name w:val="WW8Num192z5"/>
    <w:rsid w:val="00DB33D1"/>
  </w:style>
  <w:style w:type="character" w:customStyle="1" w:styleId="WW8Num192z6">
    <w:name w:val="WW8Num192z6"/>
    <w:rsid w:val="00DB33D1"/>
  </w:style>
  <w:style w:type="character" w:customStyle="1" w:styleId="WW8Num192z7">
    <w:name w:val="WW8Num192z7"/>
    <w:rsid w:val="00DB33D1"/>
  </w:style>
  <w:style w:type="character" w:customStyle="1" w:styleId="WW8Num192z8">
    <w:name w:val="WW8Num192z8"/>
    <w:rsid w:val="00DB33D1"/>
  </w:style>
  <w:style w:type="character" w:customStyle="1" w:styleId="WW8Num193z0">
    <w:name w:val="WW8Num193z0"/>
    <w:rsid w:val="00DB33D1"/>
    <w:rPr>
      <w:rFonts w:cs="Times New Roman"/>
      <w:b w:val="0"/>
      <w:i w:val="0"/>
      <w:color w:val="000000"/>
      <w:sz w:val="20"/>
      <w:szCs w:val="20"/>
    </w:rPr>
  </w:style>
  <w:style w:type="character" w:customStyle="1" w:styleId="WW8Num193z1">
    <w:name w:val="WW8Num193z1"/>
    <w:rsid w:val="00DB33D1"/>
  </w:style>
  <w:style w:type="character" w:customStyle="1" w:styleId="WW8Num193z2">
    <w:name w:val="WW8Num193z2"/>
    <w:rsid w:val="00DB33D1"/>
  </w:style>
  <w:style w:type="character" w:customStyle="1" w:styleId="WW8Num193z3">
    <w:name w:val="WW8Num193z3"/>
    <w:rsid w:val="00DB33D1"/>
  </w:style>
  <w:style w:type="character" w:customStyle="1" w:styleId="WW8Num193z4">
    <w:name w:val="WW8Num193z4"/>
    <w:rsid w:val="00DB33D1"/>
  </w:style>
  <w:style w:type="character" w:customStyle="1" w:styleId="WW8Num193z5">
    <w:name w:val="WW8Num193z5"/>
    <w:rsid w:val="00DB33D1"/>
  </w:style>
  <w:style w:type="character" w:customStyle="1" w:styleId="WW8Num193z6">
    <w:name w:val="WW8Num193z6"/>
    <w:rsid w:val="00DB33D1"/>
  </w:style>
  <w:style w:type="character" w:customStyle="1" w:styleId="WW8Num193z7">
    <w:name w:val="WW8Num193z7"/>
    <w:rsid w:val="00DB33D1"/>
  </w:style>
  <w:style w:type="character" w:customStyle="1" w:styleId="WW8Num193z8">
    <w:name w:val="WW8Num193z8"/>
    <w:rsid w:val="00DB33D1"/>
  </w:style>
  <w:style w:type="character" w:customStyle="1" w:styleId="WW8Num194z0">
    <w:name w:val="WW8Num194z0"/>
    <w:rsid w:val="00DB33D1"/>
  </w:style>
  <w:style w:type="character" w:customStyle="1" w:styleId="WW8Num194z1">
    <w:name w:val="WW8Num194z1"/>
    <w:rsid w:val="00DB33D1"/>
  </w:style>
  <w:style w:type="character" w:customStyle="1" w:styleId="WW8Num194z2">
    <w:name w:val="WW8Num194z2"/>
    <w:rsid w:val="00DB33D1"/>
  </w:style>
  <w:style w:type="character" w:customStyle="1" w:styleId="WW8Num194z3">
    <w:name w:val="WW8Num194z3"/>
    <w:rsid w:val="00DB33D1"/>
  </w:style>
  <w:style w:type="character" w:customStyle="1" w:styleId="WW8Num194z4">
    <w:name w:val="WW8Num194z4"/>
    <w:rsid w:val="00DB33D1"/>
  </w:style>
  <w:style w:type="character" w:customStyle="1" w:styleId="WW8Num194z5">
    <w:name w:val="WW8Num194z5"/>
    <w:rsid w:val="00DB33D1"/>
  </w:style>
  <w:style w:type="character" w:customStyle="1" w:styleId="WW8Num194z6">
    <w:name w:val="WW8Num194z6"/>
    <w:rsid w:val="00DB33D1"/>
  </w:style>
  <w:style w:type="character" w:customStyle="1" w:styleId="WW8Num194z7">
    <w:name w:val="WW8Num194z7"/>
    <w:rsid w:val="00DB33D1"/>
  </w:style>
  <w:style w:type="character" w:customStyle="1" w:styleId="WW8Num194z8">
    <w:name w:val="WW8Num194z8"/>
    <w:rsid w:val="00DB33D1"/>
  </w:style>
  <w:style w:type="character" w:customStyle="1" w:styleId="WW8Num195z0">
    <w:name w:val="WW8Num195z0"/>
    <w:rsid w:val="00DB33D1"/>
    <w:rPr>
      <w:b w:val="0"/>
      <w:color w:val="000000"/>
      <w:sz w:val="20"/>
      <w:szCs w:val="20"/>
    </w:rPr>
  </w:style>
  <w:style w:type="character" w:customStyle="1" w:styleId="WW8Num195z1">
    <w:name w:val="WW8Num195z1"/>
    <w:rsid w:val="00DB33D1"/>
  </w:style>
  <w:style w:type="character" w:customStyle="1" w:styleId="WW8Num195z2">
    <w:name w:val="WW8Num195z2"/>
    <w:rsid w:val="00DB33D1"/>
  </w:style>
  <w:style w:type="character" w:customStyle="1" w:styleId="WW8Num195z3">
    <w:name w:val="WW8Num195z3"/>
    <w:rsid w:val="00DB33D1"/>
  </w:style>
  <w:style w:type="character" w:customStyle="1" w:styleId="WW8Num195z4">
    <w:name w:val="WW8Num195z4"/>
    <w:rsid w:val="00DB33D1"/>
  </w:style>
  <w:style w:type="character" w:customStyle="1" w:styleId="WW8Num195z5">
    <w:name w:val="WW8Num195z5"/>
    <w:rsid w:val="00DB33D1"/>
  </w:style>
  <w:style w:type="character" w:customStyle="1" w:styleId="WW8Num195z6">
    <w:name w:val="WW8Num195z6"/>
    <w:rsid w:val="00DB33D1"/>
  </w:style>
  <w:style w:type="character" w:customStyle="1" w:styleId="WW8Num195z7">
    <w:name w:val="WW8Num195z7"/>
    <w:rsid w:val="00DB33D1"/>
  </w:style>
  <w:style w:type="character" w:customStyle="1" w:styleId="WW8Num195z8">
    <w:name w:val="WW8Num195z8"/>
    <w:rsid w:val="00DB33D1"/>
  </w:style>
  <w:style w:type="character" w:customStyle="1" w:styleId="WW8Num196z0">
    <w:name w:val="WW8Num196z0"/>
    <w:rsid w:val="00DB33D1"/>
  </w:style>
  <w:style w:type="character" w:customStyle="1" w:styleId="WW8Num196z1">
    <w:name w:val="WW8Num196z1"/>
    <w:rsid w:val="00DB33D1"/>
    <w:rPr>
      <w:rFonts w:cs="Times New Roman"/>
    </w:rPr>
  </w:style>
  <w:style w:type="character" w:customStyle="1" w:styleId="WW8Num196z2">
    <w:name w:val="WW8Num196z2"/>
    <w:rsid w:val="00DB33D1"/>
    <w:rPr>
      <w:rFonts w:cs="Times New Roman"/>
      <w:b w:val="0"/>
      <w:color w:val="000000"/>
    </w:rPr>
  </w:style>
  <w:style w:type="character" w:customStyle="1" w:styleId="WW8Num196z3">
    <w:name w:val="WW8Num196z3"/>
    <w:rsid w:val="00DB33D1"/>
    <w:rPr>
      <w:rFonts w:cs="Times New Roman"/>
      <w:b w:val="0"/>
      <w:i w:val="0"/>
    </w:rPr>
  </w:style>
  <w:style w:type="character" w:customStyle="1" w:styleId="WW8Num197z0">
    <w:name w:val="WW8Num197z0"/>
    <w:rsid w:val="00DB33D1"/>
    <w:rPr>
      <w:rFonts w:ascii="Tahoma" w:hAnsi="Tahoma" w:cs="Tahoma"/>
    </w:rPr>
  </w:style>
  <w:style w:type="character" w:customStyle="1" w:styleId="WW8Num197z1">
    <w:name w:val="WW8Num197z1"/>
    <w:rsid w:val="00DB33D1"/>
  </w:style>
  <w:style w:type="character" w:customStyle="1" w:styleId="WW8Num198z0">
    <w:name w:val="WW8Num198z0"/>
    <w:rsid w:val="00DB33D1"/>
  </w:style>
  <w:style w:type="character" w:customStyle="1" w:styleId="WW8Num198z1">
    <w:name w:val="WW8Num198z1"/>
    <w:rsid w:val="00DB33D1"/>
  </w:style>
  <w:style w:type="character" w:customStyle="1" w:styleId="WW8Num198z2">
    <w:name w:val="WW8Num198z2"/>
    <w:rsid w:val="00DB33D1"/>
  </w:style>
  <w:style w:type="character" w:customStyle="1" w:styleId="WW8Num198z3">
    <w:name w:val="WW8Num198z3"/>
    <w:rsid w:val="00DB33D1"/>
  </w:style>
  <w:style w:type="character" w:customStyle="1" w:styleId="WW8Num198z4">
    <w:name w:val="WW8Num198z4"/>
    <w:rsid w:val="00DB33D1"/>
  </w:style>
  <w:style w:type="character" w:customStyle="1" w:styleId="WW8Num198z5">
    <w:name w:val="WW8Num198z5"/>
    <w:rsid w:val="00DB33D1"/>
  </w:style>
  <w:style w:type="character" w:customStyle="1" w:styleId="WW8Num198z6">
    <w:name w:val="WW8Num198z6"/>
    <w:rsid w:val="00DB33D1"/>
  </w:style>
  <w:style w:type="character" w:customStyle="1" w:styleId="WW8Num198z7">
    <w:name w:val="WW8Num198z7"/>
    <w:rsid w:val="00DB33D1"/>
  </w:style>
  <w:style w:type="character" w:customStyle="1" w:styleId="WW8Num198z8">
    <w:name w:val="WW8Num198z8"/>
    <w:rsid w:val="00DB33D1"/>
  </w:style>
  <w:style w:type="character" w:customStyle="1" w:styleId="WW8Num199z0">
    <w:name w:val="WW8Num199z0"/>
    <w:rsid w:val="00DB33D1"/>
    <w:rPr>
      <w:rFonts w:cs="Times New Roman"/>
    </w:rPr>
  </w:style>
  <w:style w:type="character" w:customStyle="1" w:styleId="WW8Num199z1">
    <w:name w:val="WW8Num199z1"/>
    <w:rsid w:val="00DB33D1"/>
  </w:style>
  <w:style w:type="character" w:customStyle="1" w:styleId="WW8Num199z2">
    <w:name w:val="WW8Num199z2"/>
    <w:rsid w:val="00DB33D1"/>
  </w:style>
  <w:style w:type="character" w:customStyle="1" w:styleId="WW8Num199z3">
    <w:name w:val="WW8Num199z3"/>
    <w:rsid w:val="00DB33D1"/>
  </w:style>
  <w:style w:type="character" w:customStyle="1" w:styleId="WW8Num199z4">
    <w:name w:val="WW8Num199z4"/>
    <w:rsid w:val="00DB33D1"/>
  </w:style>
  <w:style w:type="character" w:customStyle="1" w:styleId="WW8Num199z5">
    <w:name w:val="WW8Num199z5"/>
    <w:rsid w:val="00DB33D1"/>
  </w:style>
  <w:style w:type="character" w:customStyle="1" w:styleId="WW8Num199z6">
    <w:name w:val="WW8Num199z6"/>
    <w:rsid w:val="00DB33D1"/>
  </w:style>
  <w:style w:type="character" w:customStyle="1" w:styleId="WW8Num199z7">
    <w:name w:val="WW8Num199z7"/>
    <w:rsid w:val="00DB33D1"/>
  </w:style>
  <w:style w:type="character" w:customStyle="1" w:styleId="WW8Num199z8">
    <w:name w:val="WW8Num199z8"/>
    <w:rsid w:val="00DB33D1"/>
  </w:style>
  <w:style w:type="character" w:customStyle="1" w:styleId="WW8Num200z0">
    <w:name w:val="WW8Num200z0"/>
    <w:rsid w:val="00DB33D1"/>
    <w:rPr>
      <w:color w:val="000000"/>
    </w:rPr>
  </w:style>
  <w:style w:type="character" w:customStyle="1" w:styleId="WW8Num200z1">
    <w:name w:val="WW8Num200z1"/>
    <w:rsid w:val="00DB33D1"/>
  </w:style>
  <w:style w:type="character" w:customStyle="1" w:styleId="WW8Num200z2">
    <w:name w:val="WW8Num200z2"/>
    <w:rsid w:val="00DB33D1"/>
  </w:style>
  <w:style w:type="character" w:customStyle="1" w:styleId="WW8Num200z3">
    <w:name w:val="WW8Num200z3"/>
    <w:rsid w:val="00DB33D1"/>
  </w:style>
  <w:style w:type="character" w:customStyle="1" w:styleId="WW8Num200z4">
    <w:name w:val="WW8Num200z4"/>
    <w:rsid w:val="00DB33D1"/>
  </w:style>
  <w:style w:type="character" w:customStyle="1" w:styleId="WW8Num200z5">
    <w:name w:val="WW8Num200z5"/>
    <w:rsid w:val="00DB33D1"/>
  </w:style>
  <w:style w:type="character" w:customStyle="1" w:styleId="WW8Num200z6">
    <w:name w:val="WW8Num200z6"/>
    <w:rsid w:val="00DB33D1"/>
  </w:style>
  <w:style w:type="character" w:customStyle="1" w:styleId="WW8Num200z7">
    <w:name w:val="WW8Num200z7"/>
    <w:rsid w:val="00DB33D1"/>
  </w:style>
  <w:style w:type="character" w:customStyle="1" w:styleId="WW8Num200z8">
    <w:name w:val="WW8Num200z8"/>
    <w:rsid w:val="00DB33D1"/>
  </w:style>
  <w:style w:type="character" w:customStyle="1" w:styleId="WW8Num201z0">
    <w:name w:val="WW8Num201z0"/>
    <w:rsid w:val="00DB33D1"/>
    <w:rPr>
      <w:rFonts w:cs="Times New Roman"/>
      <w:b w:val="0"/>
      <w:color w:val="000000"/>
    </w:rPr>
  </w:style>
  <w:style w:type="character" w:customStyle="1" w:styleId="WW8Num201z1">
    <w:name w:val="WW8Num201z1"/>
    <w:rsid w:val="00DB33D1"/>
    <w:rPr>
      <w:rFonts w:cs="Times New Roman"/>
      <w:color w:val="000000"/>
    </w:rPr>
  </w:style>
  <w:style w:type="character" w:customStyle="1" w:styleId="WW8Num201z2">
    <w:name w:val="WW8Num201z2"/>
    <w:rsid w:val="00DB33D1"/>
    <w:rPr>
      <w:rFonts w:cs="Times New Roman"/>
    </w:rPr>
  </w:style>
  <w:style w:type="character" w:customStyle="1" w:styleId="WW8Num202z0">
    <w:name w:val="WW8Num202z0"/>
    <w:rsid w:val="00DB33D1"/>
    <w:rPr>
      <w:rFonts w:cs="Times New Roman"/>
    </w:rPr>
  </w:style>
  <w:style w:type="character" w:customStyle="1" w:styleId="WW8Num203z0">
    <w:name w:val="WW8Num203z0"/>
    <w:rsid w:val="00DB33D1"/>
    <w:rPr>
      <w:rFonts w:ascii="Tahoma" w:hAnsi="Tahoma" w:cs="Tahoma"/>
      <w:b/>
      <w:i/>
    </w:rPr>
  </w:style>
  <w:style w:type="character" w:customStyle="1" w:styleId="WW8Num203z1">
    <w:name w:val="WW8Num203z1"/>
    <w:rsid w:val="00DB33D1"/>
  </w:style>
  <w:style w:type="character" w:customStyle="1" w:styleId="WW8Num203z2">
    <w:name w:val="WW8Num203z2"/>
    <w:rsid w:val="00DB33D1"/>
  </w:style>
  <w:style w:type="character" w:customStyle="1" w:styleId="WW8Num203z3">
    <w:name w:val="WW8Num203z3"/>
    <w:rsid w:val="00DB33D1"/>
  </w:style>
  <w:style w:type="character" w:customStyle="1" w:styleId="WW8Num203z4">
    <w:name w:val="WW8Num203z4"/>
    <w:rsid w:val="00DB33D1"/>
  </w:style>
  <w:style w:type="character" w:customStyle="1" w:styleId="WW8Num203z5">
    <w:name w:val="WW8Num203z5"/>
    <w:rsid w:val="00DB33D1"/>
  </w:style>
  <w:style w:type="character" w:customStyle="1" w:styleId="WW8Num203z6">
    <w:name w:val="WW8Num203z6"/>
    <w:rsid w:val="00DB33D1"/>
  </w:style>
  <w:style w:type="character" w:customStyle="1" w:styleId="WW8Num203z7">
    <w:name w:val="WW8Num203z7"/>
    <w:rsid w:val="00DB33D1"/>
  </w:style>
  <w:style w:type="character" w:customStyle="1" w:styleId="WW8Num203z8">
    <w:name w:val="WW8Num203z8"/>
    <w:rsid w:val="00DB33D1"/>
  </w:style>
  <w:style w:type="character" w:customStyle="1" w:styleId="WW8Num204z0">
    <w:name w:val="WW8Num204z0"/>
    <w:rsid w:val="00DB33D1"/>
    <w:rPr>
      <w:color w:val="000000"/>
    </w:rPr>
  </w:style>
  <w:style w:type="character" w:customStyle="1" w:styleId="WW8Num204z1">
    <w:name w:val="WW8Num204z1"/>
    <w:rsid w:val="00DB33D1"/>
  </w:style>
  <w:style w:type="character" w:customStyle="1" w:styleId="WW8Num205z0">
    <w:name w:val="WW8Num205z0"/>
    <w:rsid w:val="00DB33D1"/>
    <w:rPr>
      <w:b w:val="0"/>
      <w:i w:val="0"/>
      <w:sz w:val="20"/>
      <w:szCs w:val="20"/>
    </w:rPr>
  </w:style>
  <w:style w:type="character" w:customStyle="1" w:styleId="WW8Num205z1">
    <w:name w:val="WW8Num205z1"/>
    <w:rsid w:val="00DB33D1"/>
  </w:style>
  <w:style w:type="character" w:customStyle="1" w:styleId="WW8Num205z2">
    <w:name w:val="WW8Num205z2"/>
    <w:rsid w:val="00DB33D1"/>
  </w:style>
  <w:style w:type="character" w:customStyle="1" w:styleId="WW8Num205z3">
    <w:name w:val="WW8Num205z3"/>
    <w:rsid w:val="00DB33D1"/>
  </w:style>
  <w:style w:type="character" w:customStyle="1" w:styleId="WW8Num205z4">
    <w:name w:val="WW8Num205z4"/>
    <w:rsid w:val="00DB33D1"/>
  </w:style>
  <w:style w:type="character" w:customStyle="1" w:styleId="WW8Num205z5">
    <w:name w:val="WW8Num205z5"/>
    <w:rsid w:val="00DB33D1"/>
  </w:style>
  <w:style w:type="character" w:customStyle="1" w:styleId="WW8Num205z6">
    <w:name w:val="WW8Num205z6"/>
    <w:rsid w:val="00DB33D1"/>
  </w:style>
  <w:style w:type="character" w:customStyle="1" w:styleId="WW8Num205z7">
    <w:name w:val="WW8Num205z7"/>
    <w:rsid w:val="00DB33D1"/>
  </w:style>
  <w:style w:type="character" w:customStyle="1" w:styleId="WW8Num205z8">
    <w:name w:val="WW8Num205z8"/>
    <w:rsid w:val="00DB33D1"/>
  </w:style>
  <w:style w:type="character" w:customStyle="1" w:styleId="WW8Num206z0">
    <w:name w:val="WW8Num206z0"/>
    <w:rsid w:val="00DB33D1"/>
    <w:rPr>
      <w:rFonts w:ascii="Tahoma" w:hAnsi="Tahoma" w:cs="Times New Roman"/>
      <w:b/>
      <w:i w:val="0"/>
      <w:color w:val="000000"/>
      <w:sz w:val="20"/>
      <w:szCs w:val="20"/>
    </w:rPr>
  </w:style>
  <w:style w:type="character" w:customStyle="1" w:styleId="WW8Num206z1">
    <w:name w:val="WW8Num206z1"/>
    <w:rsid w:val="00DB33D1"/>
  </w:style>
  <w:style w:type="character" w:customStyle="1" w:styleId="WW8Num207z0">
    <w:name w:val="WW8Num207z0"/>
    <w:rsid w:val="00DB33D1"/>
  </w:style>
  <w:style w:type="character" w:customStyle="1" w:styleId="WW8Num207z1">
    <w:name w:val="WW8Num207z1"/>
    <w:rsid w:val="00DB33D1"/>
  </w:style>
  <w:style w:type="character" w:customStyle="1" w:styleId="WW8Num207z2">
    <w:name w:val="WW8Num207z2"/>
    <w:rsid w:val="00DB33D1"/>
  </w:style>
  <w:style w:type="character" w:customStyle="1" w:styleId="WW8Num207z3">
    <w:name w:val="WW8Num207z3"/>
    <w:rsid w:val="00DB33D1"/>
  </w:style>
  <w:style w:type="character" w:customStyle="1" w:styleId="WW8Num207z4">
    <w:name w:val="WW8Num207z4"/>
    <w:rsid w:val="00DB33D1"/>
  </w:style>
  <w:style w:type="character" w:customStyle="1" w:styleId="WW8Num207z5">
    <w:name w:val="WW8Num207z5"/>
    <w:rsid w:val="00DB33D1"/>
  </w:style>
  <w:style w:type="character" w:customStyle="1" w:styleId="WW8Num207z6">
    <w:name w:val="WW8Num207z6"/>
    <w:rsid w:val="00DB33D1"/>
  </w:style>
  <w:style w:type="character" w:customStyle="1" w:styleId="WW8Num207z7">
    <w:name w:val="WW8Num207z7"/>
    <w:rsid w:val="00DB33D1"/>
  </w:style>
  <w:style w:type="character" w:customStyle="1" w:styleId="WW8Num207z8">
    <w:name w:val="WW8Num207z8"/>
    <w:rsid w:val="00DB33D1"/>
  </w:style>
  <w:style w:type="character" w:customStyle="1" w:styleId="WW8Num208z0">
    <w:name w:val="WW8Num208z0"/>
    <w:rsid w:val="00DB33D1"/>
    <w:rPr>
      <w:rFonts w:ascii="Tahoma" w:hAnsi="Tahoma" w:cs="Times New Roman"/>
      <w:b w:val="0"/>
      <w:i w:val="0"/>
      <w:color w:val="000000"/>
      <w:sz w:val="20"/>
      <w:szCs w:val="20"/>
    </w:rPr>
  </w:style>
  <w:style w:type="character" w:customStyle="1" w:styleId="WW8Num208z1">
    <w:name w:val="WW8Num208z1"/>
    <w:rsid w:val="00DB33D1"/>
  </w:style>
  <w:style w:type="character" w:customStyle="1" w:styleId="WW8Num208z2">
    <w:name w:val="WW8Num208z2"/>
    <w:rsid w:val="00DB33D1"/>
  </w:style>
  <w:style w:type="character" w:customStyle="1" w:styleId="WW8Num208z3">
    <w:name w:val="WW8Num208z3"/>
    <w:rsid w:val="00DB33D1"/>
  </w:style>
  <w:style w:type="character" w:customStyle="1" w:styleId="WW8Num208z4">
    <w:name w:val="WW8Num208z4"/>
    <w:rsid w:val="00DB33D1"/>
  </w:style>
  <w:style w:type="character" w:customStyle="1" w:styleId="WW8Num208z5">
    <w:name w:val="WW8Num208z5"/>
    <w:rsid w:val="00DB33D1"/>
  </w:style>
  <w:style w:type="character" w:customStyle="1" w:styleId="WW8Num208z6">
    <w:name w:val="WW8Num208z6"/>
    <w:rsid w:val="00DB33D1"/>
  </w:style>
  <w:style w:type="character" w:customStyle="1" w:styleId="WW8Num208z7">
    <w:name w:val="WW8Num208z7"/>
    <w:rsid w:val="00DB33D1"/>
  </w:style>
  <w:style w:type="character" w:customStyle="1" w:styleId="WW8Num208z8">
    <w:name w:val="WW8Num208z8"/>
    <w:rsid w:val="00DB33D1"/>
  </w:style>
  <w:style w:type="character" w:customStyle="1" w:styleId="WW8Num209z0">
    <w:name w:val="WW8Num209z0"/>
    <w:rsid w:val="00DB33D1"/>
  </w:style>
  <w:style w:type="character" w:customStyle="1" w:styleId="WW8Num209z1">
    <w:name w:val="WW8Num209z1"/>
    <w:rsid w:val="00DB33D1"/>
  </w:style>
  <w:style w:type="character" w:customStyle="1" w:styleId="WW8Num209z2">
    <w:name w:val="WW8Num209z2"/>
    <w:rsid w:val="00DB33D1"/>
  </w:style>
  <w:style w:type="character" w:customStyle="1" w:styleId="WW8Num209z3">
    <w:name w:val="WW8Num209z3"/>
    <w:rsid w:val="00DB33D1"/>
  </w:style>
  <w:style w:type="character" w:customStyle="1" w:styleId="WW8Num209z4">
    <w:name w:val="WW8Num209z4"/>
    <w:rsid w:val="00DB33D1"/>
  </w:style>
  <w:style w:type="character" w:customStyle="1" w:styleId="WW8Num209z5">
    <w:name w:val="WW8Num209z5"/>
    <w:rsid w:val="00DB33D1"/>
  </w:style>
  <w:style w:type="character" w:customStyle="1" w:styleId="WW8Num209z6">
    <w:name w:val="WW8Num209z6"/>
    <w:rsid w:val="00DB33D1"/>
  </w:style>
  <w:style w:type="character" w:customStyle="1" w:styleId="WW8Num209z7">
    <w:name w:val="WW8Num209z7"/>
    <w:rsid w:val="00DB33D1"/>
  </w:style>
  <w:style w:type="character" w:customStyle="1" w:styleId="WW8Num209z8">
    <w:name w:val="WW8Num209z8"/>
    <w:rsid w:val="00DB33D1"/>
  </w:style>
  <w:style w:type="character" w:customStyle="1" w:styleId="WW8Num210z0">
    <w:name w:val="WW8Num210z0"/>
    <w:rsid w:val="00DB33D1"/>
  </w:style>
  <w:style w:type="character" w:customStyle="1" w:styleId="WW8Num210z1">
    <w:name w:val="WW8Num210z1"/>
    <w:rsid w:val="00DB33D1"/>
  </w:style>
  <w:style w:type="character" w:customStyle="1" w:styleId="WW8Num210z2">
    <w:name w:val="WW8Num210z2"/>
    <w:rsid w:val="00DB33D1"/>
  </w:style>
  <w:style w:type="character" w:customStyle="1" w:styleId="WW8Num210z3">
    <w:name w:val="WW8Num210z3"/>
    <w:rsid w:val="00DB33D1"/>
  </w:style>
  <w:style w:type="character" w:customStyle="1" w:styleId="WW8Num210z4">
    <w:name w:val="WW8Num210z4"/>
    <w:rsid w:val="00DB33D1"/>
  </w:style>
  <w:style w:type="character" w:customStyle="1" w:styleId="WW8Num210z5">
    <w:name w:val="WW8Num210z5"/>
    <w:rsid w:val="00DB33D1"/>
  </w:style>
  <w:style w:type="character" w:customStyle="1" w:styleId="WW8Num210z6">
    <w:name w:val="WW8Num210z6"/>
    <w:rsid w:val="00DB33D1"/>
  </w:style>
  <w:style w:type="character" w:customStyle="1" w:styleId="WW8Num210z7">
    <w:name w:val="WW8Num210z7"/>
    <w:rsid w:val="00DB33D1"/>
  </w:style>
  <w:style w:type="character" w:customStyle="1" w:styleId="WW8Num210z8">
    <w:name w:val="WW8Num210z8"/>
    <w:rsid w:val="00DB33D1"/>
  </w:style>
  <w:style w:type="character" w:customStyle="1" w:styleId="WW8Num211z0">
    <w:name w:val="WW8Num211z0"/>
    <w:rsid w:val="00DB33D1"/>
    <w:rPr>
      <w:b w:val="0"/>
      <w:strike w:val="0"/>
      <w:dstrike w:val="0"/>
      <w:color w:val="000000"/>
    </w:rPr>
  </w:style>
  <w:style w:type="character" w:customStyle="1" w:styleId="WW8Num211z1">
    <w:name w:val="WW8Num211z1"/>
    <w:rsid w:val="00DB33D1"/>
  </w:style>
  <w:style w:type="character" w:customStyle="1" w:styleId="WW8Num211z2">
    <w:name w:val="WW8Num211z2"/>
    <w:rsid w:val="00DB33D1"/>
  </w:style>
  <w:style w:type="character" w:customStyle="1" w:styleId="WW8Num211z3">
    <w:name w:val="WW8Num211z3"/>
    <w:rsid w:val="00DB33D1"/>
  </w:style>
  <w:style w:type="character" w:customStyle="1" w:styleId="WW8Num211z4">
    <w:name w:val="WW8Num211z4"/>
    <w:rsid w:val="00DB33D1"/>
  </w:style>
  <w:style w:type="character" w:customStyle="1" w:styleId="WW8Num211z5">
    <w:name w:val="WW8Num211z5"/>
    <w:rsid w:val="00DB33D1"/>
  </w:style>
  <w:style w:type="character" w:customStyle="1" w:styleId="WW8Num211z6">
    <w:name w:val="WW8Num211z6"/>
    <w:rsid w:val="00DB33D1"/>
  </w:style>
  <w:style w:type="character" w:customStyle="1" w:styleId="WW8Num211z7">
    <w:name w:val="WW8Num211z7"/>
    <w:rsid w:val="00DB33D1"/>
  </w:style>
  <w:style w:type="character" w:customStyle="1" w:styleId="WW8Num211z8">
    <w:name w:val="WW8Num211z8"/>
    <w:rsid w:val="00DB33D1"/>
  </w:style>
  <w:style w:type="character" w:customStyle="1" w:styleId="WW8Num212z0">
    <w:name w:val="WW8Num212z0"/>
    <w:rsid w:val="00DB33D1"/>
  </w:style>
  <w:style w:type="character" w:customStyle="1" w:styleId="WW8Num212z1">
    <w:name w:val="WW8Num212z1"/>
    <w:rsid w:val="00DB33D1"/>
  </w:style>
  <w:style w:type="character" w:customStyle="1" w:styleId="WW8Num212z2">
    <w:name w:val="WW8Num212z2"/>
    <w:rsid w:val="00DB33D1"/>
  </w:style>
  <w:style w:type="character" w:customStyle="1" w:styleId="WW8Num212z3">
    <w:name w:val="WW8Num212z3"/>
    <w:rsid w:val="00DB33D1"/>
  </w:style>
  <w:style w:type="character" w:customStyle="1" w:styleId="WW8Num212z4">
    <w:name w:val="WW8Num212z4"/>
    <w:rsid w:val="00DB33D1"/>
  </w:style>
  <w:style w:type="character" w:customStyle="1" w:styleId="WW8Num212z5">
    <w:name w:val="WW8Num212z5"/>
    <w:rsid w:val="00DB33D1"/>
  </w:style>
  <w:style w:type="character" w:customStyle="1" w:styleId="WW8Num212z6">
    <w:name w:val="WW8Num212z6"/>
    <w:rsid w:val="00DB33D1"/>
  </w:style>
  <w:style w:type="character" w:customStyle="1" w:styleId="WW8Num212z7">
    <w:name w:val="WW8Num212z7"/>
    <w:rsid w:val="00DB33D1"/>
  </w:style>
  <w:style w:type="character" w:customStyle="1" w:styleId="WW8Num212z8">
    <w:name w:val="WW8Num212z8"/>
    <w:rsid w:val="00DB33D1"/>
  </w:style>
  <w:style w:type="character" w:customStyle="1" w:styleId="WW8Num213z0">
    <w:name w:val="WW8Num213z0"/>
    <w:rsid w:val="00DB33D1"/>
  </w:style>
  <w:style w:type="character" w:customStyle="1" w:styleId="WW8Num213z1">
    <w:name w:val="WW8Num213z1"/>
    <w:rsid w:val="00DB33D1"/>
  </w:style>
  <w:style w:type="character" w:customStyle="1" w:styleId="WW8Num213z2">
    <w:name w:val="WW8Num213z2"/>
    <w:rsid w:val="00DB33D1"/>
  </w:style>
  <w:style w:type="character" w:customStyle="1" w:styleId="WW8Num213z3">
    <w:name w:val="WW8Num213z3"/>
    <w:rsid w:val="00DB33D1"/>
  </w:style>
  <w:style w:type="character" w:customStyle="1" w:styleId="WW8Num213z4">
    <w:name w:val="WW8Num213z4"/>
    <w:rsid w:val="00DB33D1"/>
  </w:style>
  <w:style w:type="character" w:customStyle="1" w:styleId="WW8Num213z5">
    <w:name w:val="WW8Num213z5"/>
    <w:rsid w:val="00DB33D1"/>
  </w:style>
  <w:style w:type="character" w:customStyle="1" w:styleId="WW8Num213z6">
    <w:name w:val="WW8Num213z6"/>
    <w:rsid w:val="00DB33D1"/>
  </w:style>
  <w:style w:type="character" w:customStyle="1" w:styleId="WW8Num213z7">
    <w:name w:val="WW8Num213z7"/>
    <w:rsid w:val="00DB33D1"/>
  </w:style>
  <w:style w:type="character" w:customStyle="1" w:styleId="WW8Num213z8">
    <w:name w:val="WW8Num213z8"/>
    <w:rsid w:val="00DB33D1"/>
  </w:style>
  <w:style w:type="character" w:customStyle="1" w:styleId="WW8Num214z0">
    <w:name w:val="WW8Num214z0"/>
    <w:rsid w:val="00DB33D1"/>
    <w:rPr>
      <w:rFonts w:ascii="Tahoma" w:hAnsi="Tahoma" w:cs="Times New Roman"/>
      <w:b/>
      <w:i w:val="0"/>
      <w:color w:val="000000"/>
      <w:sz w:val="20"/>
      <w:szCs w:val="20"/>
    </w:rPr>
  </w:style>
  <w:style w:type="character" w:customStyle="1" w:styleId="WW8Num214z1">
    <w:name w:val="WW8Num214z1"/>
    <w:rsid w:val="00DB33D1"/>
  </w:style>
  <w:style w:type="character" w:customStyle="1" w:styleId="WW8Num214z2">
    <w:name w:val="WW8Num214z2"/>
    <w:rsid w:val="00DB33D1"/>
  </w:style>
  <w:style w:type="character" w:customStyle="1" w:styleId="WW8Num214z3">
    <w:name w:val="WW8Num214z3"/>
    <w:rsid w:val="00DB33D1"/>
  </w:style>
  <w:style w:type="character" w:customStyle="1" w:styleId="WW8Num214z4">
    <w:name w:val="WW8Num214z4"/>
    <w:rsid w:val="00DB33D1"/>
  </w:style>
  <w:style w:type="character" w:customStyle="1" w:styleId="WW8Num214z5">
    <w:name w:val="WW8Num214z5"/>
    <w:rsid w:val="00DB33D1"/>
  </w:style>
  <w:style w:type="character" w:customStyle="1" w:styleId="WW8Num214z6">
    <w:name w:val="WW8Num214z6"/>
    <w:rsid w:val="00DB33D1"/>
  </w:style>
  <w:style w:type="character" w:customStyle="1" w:styleId="WW8Num214z7">
    <w:name w:val="WW8Num214z7"/>
    <w:rsid w:val="00DB33D1"/>
  </w:style>
  <w:style w:type="character" w:customStyle="1" w:styleId="WW8Num214z8">
    <w:name w:val="WW8Num214z8"/>
    <w:rsid w:val="00DB33D1"/>
  </w:style>
  <w:style w:type="character" w:customStyle="1" w:styleId="WW8Num215z0">
    <w:name w:val="WW8Num215z0"/>
    <w:rsid w:val="00DB33D1"/>
    <w:rPr>
      <w:rFonts w:ascii="Tahoma" w:hAnsi="Tahoma" w:cs="Tahoma"/>
      <w:sz w:val="22"/>
      <w:szCs w:val="20"/>
    </w:rPr>
  </w:style>
  <w:style w:type="character" w:customStyle="1" w:styleId="WW8Num215z1">
    <w:name w:val="WW8Num215z1"/>
    <w:rsid w:val="00DB33D1"/>
  </w:style>
  <w:style w:type="character" w:customStyle="1" w:styleId="WW8Num216z0">
    <w:name w:val="WW8Num216z0"/>
    <w:rsid w:val="00DB33D1"/>
    <w:rPr>
      <w:rFonts w:ascii="Tahoma" w:eastAsia="Times New Roman" w:hAnsi="Tahoma" w:cs="Tahoma"/>
      <w:b w:val="0"/>
      <w:color w:val="000000"/>
    </w:rPr>
  </w:style>
  <w:style w:type="character" w:customStyle="1" w:styleId="WW8Num216z1">
    <w:name w:val="WW8Num216z1"/>
    <w:rsid w:val="00DB33D1"/>
  </w:style>
  <w:style w:type="character" w:customStyle="1" w:styleId="WW8Num216z2">
    <w:name w:val="WW8Num216z2"/>
    <w:rsid w:val="00DB33D1"/>
  </w:style>
  <w:style w:type="character" w:customStyle="1" w:styleId="WW8Num216z3">
    <w:name w:val="WW8Num216z3"/>
    <w:rsid w:val="00DB33D1"/>
  </w:style>
  <w:style w:type="character" w:customStyle="1" w:styleId="WW8Num216z4">
    <w:name w:val="WW8Num216z4"/>
    <w:rsid w:val="00DB33D1"/>
  </w:style>
  <w:style w:type="character" w:customStyle="1" w:styleId="WW8Num216z5">
    <w:name w:val="WW8Num216z5"/>
    <w:rsid w:val="00DB33D1"/>
  </w:style>
  <w:style w:type="character" w:customStyle="1" w:styleId="WW8Num216z6">
    <w:name w:val="WW8Num216z6"/>
    <w:rsid w:val="00DB33D1"/>
  </w:style>
  <w:style w:type="character" w:customStyle="1" w:styleId="WW8Num216z7">
    <w:name w:val="WW8Num216z7"/>
    <w:rsid w:val="00DB33D1"/>
  </w:style>
  <w:style w:type="character" w:customStyle="1" w:styleId="WW8Num216z8">
    <w:name w:val="WW8Num216z8"/>
    <w:rsid w:val="00DB33D1"/>
  </w:style>
  <w:style w:type="character" w:customStyle="1" w:styleId="WW8Num217z0">
    <w:name w:val="WW8Num217z0"/>
    <w:rsid w:val="00DB33D1"/>
  </w:style>
  <w:style w:type="character" w:customStyle="1" w:styleId="WW8Num217z1">
    <w:name w:val="WW8Num217z1"/>
    <w:rsid w:val="00DB33D1"/>
  </w:style>
  <w:style w:type="character" w:customStyle="1" w:styleId="WW8Num217z2">
    <w:name w:val="WW8Num217z2"/>
    <w:rsid w:val="00DB33D1"/>
  </w:style>
  <w:style w:type="character" w:customStyle="1" w:styleId="WW8Num217z3">
    <w:name w:val="WW8Num217z3"/>
    <w:rsid w:val="00DB33D1"/>
  </w:style>
  <w:style w:type="character" w:customStyle="1" w:styleId="WW8Num217z4">
    <w:name w:val="WW8Num217z4"/>
    <w:rsid w:val="00DB33D1"/>
  </w:style>
  <w:style w:type="character" w:customStyle="1" w:styleId="WW8Num217z5">
    <w:name w:val="WW8Num217z5"/>
    <w:rsid w:val="00DB33D1"/>
  </w:style>
  <w:style w:type="character" w:customStyle="1" w:styleId="WW8Num217z6">
    <w:name w:val="WW8Num217z6"/>
    <w:rsid w:val="00DB33D1"/>
  </w:style>
  <w:style w:type="character" w:customStyle="1" w:styleId="WW8Num217z7">
    <w:name w:val="WW8Num217z7"/>
    <w:rsid w:val="00DB33D1"/>
  </w:style>
  <w:style w:type="character" w:customStyle="1" w:styleId="WW8Num217z8">
    <w:name w:val="WW8Num217z8"/>
    <w:rsid w:val="00DB33D1"/>
  </w:style>
  <w:style w:type="character" w:customStyle="1" w:styleId="WW8Num218z0">
    <w:name w:val="WW8Num218z0"/>
    <w:rsid w:val="00DB33D1"/>
    <w:rPr>
      <w:rFonts w:ascii="Tahoma" w:hAnsi="Tahoma" w:cs="Tahoma"/>
      <w:b w:val="0"/>
      <w:i w:val="0"/>
      <w:color w:val="000000"/>
      <w:sz w:val="20"/>
      <w:szCs w:val="20"/>
    </w:rPr>
  </w:style>
  <w:style w:type="character" w:customStyle="1" w:styleId="WW8Num218z1">
    <w:name w:val="WW8Num218z1"/>
    <w:rsid w:val="00DB33D1"/>
    <w:rPr>
      <w:rFonts w:ascii="Arial" w:hAnsi="Arial" w:cs="Times New Roman"/>
      <w:b w:val="0"/>
      <w:i w:val="0"/>
      <w:sz w:val="24"/>
    </w:rPr>
  </w:style>
  <w:style w:type="character" w:customStyle="1" w:styleId="WW8Num218z2">
    <w:name w:val="WW8Num218z2"/>
    <w:rsid w:val="00DB33D1"/>
  </w:style>
  <w:style w:type="character" w:customStyle="1" w:styleId="WW8Num218z3">
    <w:name w:val="WW8Num218z3"/>
    <w:rsid w:val="00DB33D1"/>
  </w:style>
  <w:style w:type="character" w:customStyle="1" w:styleId="WW8Num218z4">
    <w:name w:val="WW8Num218z4"/>
    <w:rsid w:val="00DB33D1"/>
  </w:style>
  <w:style w:type="character" w:customStyle="1" w:styleId="WW8Num218z5">
    <w:name w:val="WW8Num218z5"/>
    <w:rsid w:val="00DB33D1"/>
  </w:style>
  <w:style w:type="character" w:customStyle="1" w:styleId="WW8Num218z6">
    <w:name w:val="WW8Num218z6"/>
    <w:rsid w:val="00DB33D1"/>
  </w:style>
  <w:style w:type="character" w:customStyle="1" w:styleId="WW8Num218z7">
    <w:name w:val="WW8Num218z7"/>
    <w:rsid w:val="00DB33D1"/>
  </w:style>
  <w:style w:type="character" w:customStyle="1" w:styleId="WW8Num218z8">
    <w:name w:val="WW8Num218z8"/>
    <w:rsid w:val="00DB33D1"/>
  </w:style>
  <w:style w:type="character" w:customStyle="1" w:styleId="WW8Num219z0">
    <w:name w:val="WW8Num219z0"/>
    <w:rsid w:val="00DB33D1"/>
    <w:rPr>
      <w:b w:val="0"/>
      <w:i w:val="0"/>
      <w:color w:val="000000"/>
      <w:sz w:val="20"/>
      <w:szCs w:val="20"/>
    </w:rPr>
  </w:style>
  <w:style w:type="character" w:customStyle="1" w:styleId="WW8Num219z1">
    <w:name w:val="WW8Num219z1"/>
    <w:rsid w:val="00DB33D1"/>
    <w:rPr>
      <w:rFonts w:cs="Times New Roman"/>
      <w:color w:val="000000"/>
    </w:rPr>
  </w:style>
  <w:style w:type="character" w:customStyle="1" w:styleId="WW8Num219z2">
    <w:name w:val="WW8Num219z2"/>
    <w:rsid w:val="00DB33D1"/>
    <w:rPr>
      <w:rFonts w:cs="Times New Roman"/>
    </w:rPr>
  </w:style>
  <w:style w:type="character" w:customStyle="1" w:styleId="WW8Num219z3">
    <w:name w:val="WW8Num219z3"/>
    <w:rsid w:val="00DB33D1"/>
  </w:style>
  <w:style w:type="character" w:customStyle="1" w:styleId="WW8Num220z0">
    <w:name w:val="WW8Num220z0"/>
    <w:rsid w:val="00DB33D1"/>
    <w:rPr>
      <w:rFonts w:ascii="Tahoma" w:hAnsi="Tahoma" w:cs="Tahoma"/>
    </w:rPr>
  </w:style>
  <w:style w:type="character" w:customStyle="1" w:styleId="WW8Num220z1">
    <w:name w:val="WW8Num220z1"/>
    <w:rsid w:val="00DB33D1"/>
  </w:style>
  <w:style w:type="character" w:customStyle="1" w:styleId="WW8Num220z2">
    <w:name w:val="WW8Num220z2"/>
    <w:rsid w:val="00DB33D1"/>
  </w:style>
  <w:style w:type="character" w:customStyle="1" w:styleId="WW8Num220z3">
    <w:name w:val="WW8Num220z3"/>
    <w:rsid w:val="00DB33D1"/>
  </w:style>
  <w:style w:type="character" w:customStyle="1" w:styleId="WW8Num220z4">
    <w:name w:val="WW8Num220z4"/>
    <w:rsid w:val="00DB33D1"/>
  </w:style>
  <w:style w:type="character" w:customStyle="1" w:styleId="WW8Num220z5">
    <w:name w:val="WW8Num220z5"/>
    <w:rsid w:val="00DB33D1"/>
  </w:style>
  <w:style w:type="character" w:customStyle="1" w:styleId="WW8Num220z6">
    <w:name w:val="WW8Num220z6"/>
    <w:rsid w:val="00DB33D1"/>
  </w:style>
  <w:style w:type="character" w:customStyle="1" w:styleId="WW8Num220z7">
    <w:name w:val="WW8Num220z7"/>
    <w:rsid w:val="00DB33D1"/>
  </w:style>
  <w:style w:type="character" w:customStyle="1" w:styleId="WW8Num220z8">
    <w:name w:val="WW8Num220z8"/>
    <w:rsid w:val="00DB33D1"/>
  </w:style>
  <w:style w:type="character" w:customStyle="1" w:styleId="WW8Num221z0">
    <w:name w:val="WW8Num221z0"/>
    <w:rsid w:val="00DB33D1"/>
    <w:rPr>
      <w:b w:val="0"/>
      <w:i w:val="0"/>
      <w:color w:val="000000"/>
      <w:sz w:val="20"/>
      <w:szCs w:val="20"/>
    </w:rPr>
  </w:style>
  <w:style w:type="character" w:customStyle="1" w:styleId="WW8Num221z1">
    <w:name w:val="WW8Num221z1"/>
    <w:rsid w:val="00DB33D1"/>
  </w:style>
  <w:style w:type="character" w:customStyle="1" w:styleId="WW8Num221z2">
    <w:name w:val="WW8Num221z2"/>
    <w:rsid w:val="00DB33D1"/>
  </w:style>
  <w:style w:type="character" w:customStyle="1" w:styleId="WW8Num221z3">
    <w:name w:val="WW8Num221z3"/>
    <w:rsid w:val="00DB33D1"/>
  </w:style>
  <w:style w:type="character" w:customStyle="1" w:styleId="WW8Num221z4">
    <w:name w:val="WW8Num221z4"/>
    <w:rsid w:val="00DB33D1"/>
  </w:style>
  <w:style w:type="character" w:customStyle="1" w:styleId="WW8Num221z5">
    <w:name w:val="WW8Num221z5"/>
    <w:rsid w:val="00DB33D1"/>
  </w:style>
  <w:style w:type="character" w:customStyle="1" w:styleId="WW8Num221z6">
    <w:name w:val="WW8Num221z6"/>
    <w:rsid w:val="00DB33D1"/>
  </w:style>
  <w:style w:type="character" w:customStyle="1" w:styleId="WW8Num221z7">
    <w:name w:val="WW8Num221z7"/>
    <w:rsid w:val="00DB33D1"/>
  </w:style>
  <w:style w:type="character" w:customStyle="1" w:styleId="WW8Num221z8">
    <w:name w:val="WW8Num221z8"/>
    <w:rsid w:val="00DB33D1"/>
  </w:style>
  <w:style w:type="character" w:customStyle="1" w:styleId="WW8Num222z0">
    <w:name w:val="WW8Num222z0"/>
    <w:rsid w:val="00DB33D1"/>
    <w:rPr>
      <w:rFonts w:ascii="Tahoma" w:hAnsi="Tahoma" w:cs="Tahoma"/>
      <w:bCs/>
      <w:iCs/>
      <w:lang w:eastAsia="ar-SA"/>
    </w:rPr>
  </w:style>
  <w:style w:type="character" w:customStyle="1" w:styleId="WW8Num222z1">
    <w:name w:val="WW8Num222z1"/>
    <w:rsid w:val="00DB33D1"/>
  </w:style>
  <w:style w:type="character" w:customStyle="1" w:styleId="WW8Num222z2">
    <w:name w:val="WW8Num222z2"/>
    <w:rsid w:val="00DB33D1"/>
  </w:style>
  <w:style w:type="character" w:customStyle="1" w:styleId="WW8Num222z3">
    <w:name w:val="WW8Num222z3"/>
    <w:rsid w:val="00DB33D1"/>
  </w:style>
  <w:style w:type="character" w:customStyle="1" w:styleId="WW8Num222z4">
    <w:name w:val="WW8Num222z4"/>
    <w:rsid w:val="00DB33D1"/>
  </w:style>
  <w:style w:type="character" w:customStyle="1" w:styleId="WW8Num222z5">
    <w:name w:val="WW8Num222z5"/>
    <w:rsid w:val="00DB33D1"/>
  </w:style>
  <w:style w:type="character" w:customStyle="1" w:styleId="WW8Num222z6">
    <w:name w:val="WW8Num222z6"/>
    <w:rsid w:val="00DB33D1"/>
  </w:style>
  <w:style w:type="character" w:customStyle="1" w:styleId="WW8Num222z7">
    <w:name w:val="WW8Num222z7"/>
    <w:rsid w:val="00DB33D1"/>
  </w:style>
  <w:style w:type="character" w:customStyle="1" w:styleId="WW8Num222z8">
    <w:name w:val="WW8Num222z8"/>
    <w:rsid w:val="00DB33D1"/>
  </w:style>
  <w:style w:type="character" w:customStyle="1" w:styleId="WW8Num223z0">
    <w:name w:val="WW8Num223z0"/>
    <w:rsid w:val="00DB33D1"/>
    <w:rPr>
      <w:b w:val="0"/>
    </w:rPr>
  </w:style>
  <w:style w:type="character" w:customStyle="1" w:styleId="WW8Num223z1">
    <w:name w:val="WW8Num223z1"/>
    <w:rsid w:val="00DB33D1"/>
  </w:style>
  <w:style w:type="character" w:customStyle="1" w:styleId="WW8Num223z2">
    <w:name w:val="WW8Num223z2"/>
    <w:rsid w:val="00DB33D1"/>
  </w:style>
  <w:style w:type="character" w:customStyle="1" w:styleId="WW8Num223z3">
    <w:name w:val="WW8Num223z3"/>
    <w:rsid w:val="00DB33D1"/>
  </w:style>
  <w:style w:type="character" w:customStyle="1" w:styleId="WW8Num223z4">
    <w:name w:val="WW8Num223z4"/>
    <w:rsid w:val="00DB33D1"/>
  </w:style>
  <w:style w:type="character" w:customStyle="1" w:styleId="WW8Num223z5">
    <w:name w:val="WW8Num223z5"/>
    <w:rsid w:val="00DB33D1"/>
  </w:style>
  <w:style w:type="character" w:customStyle="1" w:styleId="WW8Num223z6">
    <w:name w:val="WW8Num223z6"/>
    <w:rsid w:val="00DB33D1"/>
  </w:style>
  <w:style w:type="character" w:customStyle="1" w:styleId="WW8Num223z7">
    <w:name w:val="WW8Num223z7"/>
    <w:rsid w:val="00DB33D1"/>
  </w:style>
  <w:style w:type="character" w:customStyle="1" w:styleId="WW8Num223z8">
    <w:name w:val="WW8Num223z8"/>
    <w:rsid w:val="00DB33D1"/>
  </w:style>
  <w:style w:type="character" w:customStyle="1" w:styleId="WW8Num224z0">
    <w:name w:val="WW8Num224z0"/>
    <w:rsid w:val="00DB33D1"/>
    <w:rPr>
      <w:b w:val="0"/>
    </w:rPr>
  </w:style>
  <w:style w:type="character" w:customStyle="1" w:styleId="WW8Num224z1">
    <w:name w:val="WW8Num224z1"/>
    <w:rsid w:val="00DB33D1"/>
  </w:style>
  <w:style w:type="character" w:customStyle="1" w:styleId="WW8Num224z2">
    <w:name w:val="WW8Num224z2"/>
    <w:rsid w:val="00DB33D1"/>
  </w:style>
  <w:style w:type="character" w:customStyle="1" w:styleId="WW8Num224z3">
    <w:name w:val="WW8Num224z3"/>
    <w:rsid w:val="00DB33D1"/>
  </w:style>
  <w:style w:type="character" w:customStyle="1" w:styleId="WW8Num224z4">
    <w:name w:val="WW8Num224z4"/>
    <w:rsid w:val="00DB33D1"/>
  </w:style>
  <w:style w:type="character" w:customStyle="1" w:styleId="WW8Num224z5">
    <w:name w:val="WW8Num224z5"/>
    <w:rsid w:val="00DB33D1"/>
  </w:style>
  <w:style w:type="character" w:customStyle="1" w:styleId="WW8Num224z6">
    <w:name w:val="WW8Num224z6"/>
    <w:rsid w:val="00DB33D1"/>
  </w:style>
  <w:style w:type="character" w:customStyle="1" w:styleId="WW8Num224z7">
    <w:name w:val="WW8Num224z7"/>
    <w:rsid w:val="00DB33D1"/>
  </w:style>
  <w:style w:type="character" w:customStyle="1" w:styleId="WW8Num224z8">
    <w:name w:val="WW8Num224z8"/>
    <w:rsid w:val="00DB33D1"/>
  </w:style>
  <w:style w:type="character" w:customStyle="1" w:styleId="WW8Num225z0">
    <w:name w:val="WW8Num225z0"/>
    <w:rsid w:val="00DB33D1"/>
  </w:style>
  <w:style w:type="character" w:customStyle="1" w:styleId="WW8Num225z1">
    <w:name w:val="WW8Num225z1"/>
    <w:rsid w:val="00DB33D1"/>
    <w:rPr>
      <w:rFonts w:cs="Times New Roman"/>
    </w:rPr>
  </w:style>
  <w:style w:type="character" w:customStyle="1" w:styleId="WW8Num225z2">
    <w:name w:val="WW8Num225z2"/>
    <w:rsid w:val="00DB33D1"/>
    <w:rPr>
      <w:rFonts w:cs="Times New Roman"/>
      <w:b w:val="0"/>
      <w:i w:val="0"/>
      <w:strike w:val="0"/>
      <w:dstrike w:val="0"/>
    </w:rPr>
  </w:style>
  <w:style w:type="character" w:customStyle="1" w:styleId="WW8Num226z0">
    <w:name w:val="WW8Num226z0"/>
    <w:rsid w:val="00DB33D1"/>
    <w:rPr>
      <w:rFonts w:ascii="Tahoma" w:hAnsi="Tahoma" w:cs="Tahoma"/>
      <w:bCs/>
    </w:rPr>
  </w:style>
  <w:style w:type="character" w:customStyle="1" w:styleId="WW8Num226z1">
    <w:name w:val="WW8Num226z1"/>
    <w:rsid w:val="00DB33D1"/>
  </w:style>
  <w:style w:type="character" w:customStyle="1" w:styleId="WW8Num226z2">
    <w:name w:val="WW8Num226z2"/>
    <w:rsid w:val="00DB33D1"/>
  </w:style>
  <w:style w:type="character" w:customStyle="1" w:styleId="WW8Num226z3">
    <w:name w:val="WW8Num226z3"/>
    <w:rsid w:val="00DB33D1"/>
  </w:style>
  <w:style w:type="character" w:customStyle="1" w:styleId="WW8Num226z4">
    <w:name w:val="WW8Num226z4"/>
    <w:rsid w:val="00DB33D1"/>
  </w:style>
  <w:style w:type="character" w:customStyle="1" w:styleId="WW8Num226z5">
    <w:name w:val="WW8Num226z5"/>
    <w:rsid w:val="00DB33D1"/>
  </w:style>
  <w:style w:type="character" w:customStyle="1" w:styleId="WW8Num226z6">
    <w:name w:val="WW8Num226z6"/>
    <w:rsid w:val="00DB33D1"/>
  </w:style>
  <w:style w:type="character" w:customStyle="1" w:styleId="WW8Num226z7">
    <w:name w:val="WW8Num226z7"/>
    <w:rsid w:val="00DB33D1"/>
  </w:style>
  <w:style w:type="character" w:customStyle="1" w:styleId="WW8Num226z8">
    <w:name w:val="WW8Num226z8"/>
    <w:rsid w:val="00DB33D1"/>
  </w:style>
  <w:style w:type="character" w:customStyle="1" w:styleId="WW8Num227z0">
    <w:name w:val="WW8Num227z0"/>
    <w:rsid w:val="00DB33D1"/>
    <w:rPr>
      <w:rFonts w:ascii="Tahoma" w:hAnsi="Tahoma" w:cs="Times New Roman"/>
      <w:b/>
      <w:i w:val="0"/>
      <w:color w:val="000000"/>
      <w:sz w:val="20"/>
      <w:szCs w:val="20"/>
    </w:rPr>
  </w:style>
  <w:style w:type="character" w:customStyle="1" w:styleId="WW8Num227z1">
    <w:name w:val="WW8Num227z1"/>
    <w:rsid w:val="00DB33D1"/>
  </w:style>
  <w:style w:type="character" w:customStyle="1" w:styleId="WW8Num227z2">
    <w:name w:val="WW8Num227z2"/>
    <w:rsid w:val="00DB33D1"/>
  </w:style>
  <w:style w:type="character" w:customStyle="1" w:styleId="WW8Num227z3">
    <w:name w:val="WW8Num227z3"/>
    <w:rsid w:val="00DB33D1"/>
  </w:style>
  <w:style w:type="character" w:customStyle="1" w:styleId="WW8Num227z4">
    <w:name w:val="WW8Num227z4"/>
    <w:rsid w:val="00DB33D1"/>
  </w:style>
  <w:style w:type="character" w:customStyle="1" w:styleId="WW8Num227z5">
    <w:name w:val="WW8Num227z5"/>
    <w:rsid w:val="00DB33D1"/>
  </w:style>
  <w:style w:type="character" w:customStyle="1" w:styleId="WW8Num227z6">
    <w:name w:val="WW8Num227z6"/>
    <w:rsid w:val="00DB33D1"/>
  </w:style>
  <w:style w:type="character" w:customStyle="1" w:styleId="WW8Num227z7">
    <w:name w:val="WW8Num227z7"/>
    <w:rsid w:val="00DB33D1"/>
  </w:style>
  <w:style w:type="character" w:customStyle="1" w:styleId="WW8Num227z8">
    <w:name w:val="WW8Num227z8"/>
    <w:rsid w:val="00DB33D1"/>
  </w:style>
  <w:style w:type="character" w:customStyle="1" w:styleId="WW8Num228z0">
    <w:name w:val="WW8Num228z0"/>
    <w:rsid w:val="00DB33D1"/>
  </w:style>
  <w:style w:type="character" w:customStyle="1" w:styleId="WW8Num228z1">
    <w:name w:val="WW8Num228z1"/>
    <w:rsid w:val="00DB33D1"/>
  </w:style>
  <w:style w:type="character" w:customStyle="1" w:styleId="WW8Num228z2">
    <w:name w:val="WW8Num228z2"/>
    <w:rsid w:val="00DB33D1"/>
  </w:style>
  <w:style w:type="character" w:customStyle="1" w:styleId="WW8Num228z3">
    <w:name w:val="WW8Num228z3"/>
    <w:rsid w:val="00DB33D1"/>
  </w:style>
  <w:style w:type="character" w:customStyle="1" w:styleId="WW8Num228z4">
    <w:name w:val="WW8Num228z4"/>
    <w:rsid w:val="00DB33D1"/>
  </w:style>
  <w:style w:type="character" w:customStyle="1" w:styleId="WW8Num228z5">
    <w:name w:val="WW8Num228z5"/>
    <w:rsid w:val="00DB33D1"/>
  </w:style>
  <w:style w:type="character" w:customStyle="1" w:styleId="WW8Num228z6">
    <w:name w:val="WW8Num228z6"/>
    <w:rsid w:val="00DB33D1"/>
  </w:style>
  <w:style w:type="character" w:customStyle="1" w:styleId="WW8Num228z7">
    <w:name w:val="WW8Num228z7"/>
    <w:rsid w:val="00DB33D1"/>
  </w:style>
  <w:style w:type="character" w:customStyle="1" w:styleId="WW8Num228z8">
    <w:name w:val="WW8Num228z8"/>
    <w:rsid w:val="00DB33D1"/>
  </w:style>
  <w:style w:type="character" w:customStyle="1" w:styleId="WW8Num229z0">
    <w:name w:val="WW8Num229z0"/>
    <w:rsid w:val="00DB33D1"/>
    <w:rPr>
      <w:b w:val="0"/>
      <w:i w:val="0"/>
      <w:color w:val="000000"/>
      <w:sz w:val="20"/>
      <w:szCs w:val="20"/>
    </w:rPr>
  </w:style>
  <w:style w:type="character" w:customStyle="1" w:styleId="WW8Num229z1">
    <w:name w:val="WW8Num229z1"/>
    <w:rsid w:val="00DB33D1"/>
  </w:style>
  <w:style w:type="character" w:customStyle="1" w:styleId="WW8Num229z2">
    <w:name w:val="WW8Num229z2"/>
    <w:rsid w:val="00DB33D1"/>
  </w:style>
  <w:style w:type="character" w:customStyle="1" w:styleId="WW8Num229z3">
    <w:name w:val="WW8Num229z3"/>
    <w:rsid w:val="00DB33D1"/>
  </w:style>
  <w:style w:type="character" w:customStyle="1" w:styleId="WW8Num229z4">
    <w:name w:val="WW8Num229z4"/>
    <w:rsid w:val="00DB33D1"/>
  </w:style>
  <w:style w:type="character" w:customStyle="1" w:styleId="WW8Num229z5">
    <w:name w:val="WW8Num229z5"/>
    <w:rsid w:val="00DB33D1"/>
  </w:style>
  <w:style w:type="character" w:customStyle="1" w:styleId="WW8Num229z6">
    <w:name w:val="WW8Num229z6"/>
    <w:rsid w:val="00DB33D1"/>
  </w:style>
  <w:style w:type="character" w:customStyle="1" w:styleId="WW8Num229z7">
    <w:name w:val="WW8Num229z7"/>
    <w:rsid w:val="00DB33D1"/>
  </w:style>
  <w:style w:type="character" w:customStyle="1" w:styleId="WW8Num229z8">
    <w:name w:val="WW8Num229z8"/>
    <w:rsid w:val="00DB33D1"/>
  </w:style>
  <w:style w:type="character" w:customStyle="1" w:styleId="WW8Num230z0">
    <w:name w:val="WW8Num230z0"/>
    <w:rsid w:val="00DB33D1"/>
  </w:style>
  <w:style w:type="character" w:customStyle="1" w:styleId="WW8Num230z1">
    <w:name w:val="WW8Num230z1"/>
    <w:rsid w:val="00DB33D1"/>
    <w:rPr>
      <w:rFonts w:cs="Times New Roman"/>
    </w:rPr>
  </w:style>
  <w:style w:type="character" w:customStyle="1" w:styleId="WW8Num230z3">
    <w:name w:val="WW8Num230z3"/>
    <w:rsid w:val="00DB33D1"/>
    <w:rPr>
      <w:rFonts w:ascii="Tahoma" w:eastAsia="Andale Sans UI" w:hAnsi="Tahoma" w:cs="Times New Roman"/>
      <w:b w:val="0"/>
      <w:kern w:val="3"/>
      <w:lang w:eastAsia="ja-JP" w:bidi="fa-IR"/>
    </w:rPr>
  </w:style>
  <w:style w:type="character" w:customStyle="1" w:styleId="WW8Num231z0">
    <w:name w:val="WW8Num231z0"/>
    <w:rsid w:val="00DB33D1"/>
    <w:rPr>
      <w:rFonts w:cs="Times New Roman"/>
      <w:b w:val="0"/>
    </w:rPr>
  </w:style>
  <w:style w:type="character" w:customStyle="1" w:styleId="WW8Num231z1">
    <w:name w:val="WW8Num231z1"/>
    <w:rsid w:val="00DB33D1"/>
  </w:style>
  <w:style w:type="character" w:customStyle="1" w:styleId="WW8Num231z2">
    <w:name w:val="WW8Num231z2"/>
    <w:rsid w:val="00DB33D1"/>
  </w:style>
  <w:style w:type="character" w:customStyle="1" w:styleId="WW8Num231z3">
    <w:name w:val="WW8Num231z3"/>
    <w:rsid w:val="00DB33D1"/>
  </w:style>
  <w:style w:type="character" w:customStyle="1" w:styleId="WW8Num231z4">
    <w:name w:val="WW8Num231z4"/>
    <w:rsid w:val="00DB33D1"/>
  </w:style>
  <w:style w:type="character" w:customStyle="1" w:styleId="WW8Num231z5">
    <w:name w:val="WW8Num231z5"/>
    <w:rsid w:val="00DB33D1"/>
  </w:style>
  <w:style w:type="character" w:customStyle="1" w:styleId="WW8Num231z6">
    <w:name w:val="WW8Num231z6"/>
    <w:rsid w:val="00DB33D1"/>
  </w:style>
  <w:style w:type="character" w:customStyle="1" w:styleId="WW8Num231z7">
    <w:name w:val="WW8Num231z7"/>
    <w:rsid w:val="00DB33D1"/>
  </w:style>
  <w:style w:type="character" w:customStyle="1" w:styleId="WW8Num231z8">
    <w:name w:val="WW8Num231z8"/>
    <w:rsid w:val="00DB33D1"/>
  </w:style>
  <w:style w:type="character" w:customStyle="1" w:styleId="WW8Num232z0">
    <w:name w:val="WW8Num232z0"/>
    <w:rsid w:val="00DB33D1"/>
    <w:rPr>
      <w:b/>
      <w:color w:val="000000"/>
    </w:rPr>
  </w:style>
  <w:style w:type="character" w:customStyle="1" w:styleId="WW8Num232z1">
    <w:name w:val="WW8Num232z1"/>
    <w:rsid w:val="00DB33D1"/>
  </w:style>
  <w:style w:type="character" w:customStyle="1" w:styleId="WW8Num232z2">
    <w:name w:val="WW8Num232z2"/>
    <w:rsid w:val="00DB33D1"/>
  </w:style>
  <w:style w:type="character" w:customStyle="1" w:styleId="WW8Num232z3">
    <w:name w:val="WW8Num232z3"/>
    <w:rsid w:val="00DB33D1"/>
  </w:style>
  <w:style w:type="character" w:customStyle="1" w:styleId="WW8Num232z4">
    <w:name w:val="WW8Num232z4"/>
    <w:rsid w:val="00DB33D1"/>
  </w:style>
  <w:style w:type="character" w:customStyle="1" w:styleId="WW8Num232z5">
    <w:name w:val="WW8Num232z5"/>
    <w:rsid w:val="00DB33D1"/>
  </w:style>
  <w:style w:type="character" w:customStyle="1" w:styleId="WW8Num232z6">
    <w:name w:val="WW8Num232z6"/>
    <w:rsid w:val="00DB33D1"/>
  </w:style>
  <w:style w:type="character" w:customStyle="1" w:styleId="WW8Num232z7">
    <w:name w:val="WW8Num232z7"/>
    <w:rsid w:val="00DB33D1"/>
  </w:style>
  <w:style w:type="character" w:customStyle="1" w:styleId="WW8Num232z8">
    <w:name w:val="WW8Num232z8"/>
    <w:rsid w:val="00DB33D1"/>
  </w:style>
  <w:style w:type="character" w:customStyle="1" w:styleId="WW8Num233z0">
    <w:name w:val="WW8Num233z0"/>
    <w:rsid w:val="00DB33D1"/>
    <w:rPr>
      <w:rFonts w:cs="Times New Roman"/>
      <w:b/>
      <w:i w:val="0"/>
      <w:color w:val="000000"/>
      <w:sz w:val="20"/>
      <w:szCs w:val="20"/>
    </w:rPr>
  </w:style>
  <w:style w:type="character" w:customStyle="1" w:styleId="WW8Num233z1">
    <w:name w:val="WW8Num233z1"/>
    <w:rsid w:val="00DB33D1"/>
  </w:style>
  <w:style w:type="character" w:customStyle="1" w:styleId="WW8Num233z2">
    <w:name w:val="WW8Num233z2"/>
    <w:rsid w:val="00DB33D1"/>
  </w:style>
  <w:style w:type="character" w:customStyle="1" w:styleId="WW8Num233z3">
    <w:name w:val="WW8Num233z3"/>
    <w:rsid w:val="00DB33D1"/>
  </w:style>
  <w:style w:type="character" w:customStyle="1" w:styleId="WW8Num233z4">
    <w:name w:val="WW8Num233z4"/>
    <w:rsid w:val="00DB33D1"/>
  </w:style>
  <w:style w:type="character" w:customStyle="1" w:styleId="WW8Num233z5">
    <w:name w:val="WW8Num233z5"/>
    <w:rsid w:val="00DB33D1"/>
  </w:style>
  <w:style w:type="character" w:customStyle="1" w:styleId="WW8Num233z6">
    <w:name w:val="WW8Num233z6"/>
    <w:rsid w:val="00DB33D1"/>
  </w:style>
  <w:style w:type="character" w:customStyle="1" w:styleId="WW8Num233z7">
    <w:name w:val="WW8Num233z7"/>
    <w:rsid w:val="00DB33D1"/>
  </w:style>
  <w:style w:type="character" w:customStyle="1" w:styleId="WW8Num233z8">
    <w:name w:val="WW8Num233z8"/>
    <w:rsid w:val="00DB33D1"/>
  </w:style>
  <w:style w:type="character" w:customStyle="1" w:styleId="WW8Num234z0">
    <w:name w:val="WW8Num234z0"/>
    <w:rsid w:val="00DB33D1"/>
  </w:style>
  <w:style w:type="character" w:customStyle="1" w:styleId="WW8Num234z1">
    <w:name w:val="WW8Num234z1"/>
    <w:rsid w:val="00DB33D1"/>
  </w:style>
  <w:style w:type="character" w:customStyle="1" w:styleId="WW8Num234z2">
    <w:name w:val="WW8Num234z2"/>
    <w:rsid w:val="00DB33D1"/>
  </w:style>
  <w:style w:type="character" w:customStyle="1" w:styleId="WW8Num234z3">
    <w:name w:val="WW8Num234z3"/>
    <w:rsid w:val="00DB33D1"/>
  </w:style>
  <w:style w:type="character" w:customStyle="1" w:styleId="WW8Num234z4">
    <w:name w:val="WW8Num234z4"/>
    <w:rsid w:val="00DB33D1"/>
  </w:style>
  <w:style w:type="character" w:customStyle="1" w:styleId="WW8Num234z5">
    <w:name w:val="WW8Num234z5"/>
    <w:rsid w:val="00DB33D1"/>
  </w:style>
  <w:style w:type="character" w:customStyle="1" w:styleId="WW8Num234z6">
    <w:name w:val="WW8Num234z6"/>
    <w:rsid w:val="00DB33D1"/>
  </w:style>
  <w:style w:type="character" w:customStyle="1" w:styleId="WW8Num234z7">
    <w:name w:val="WW8Num234z7"/>
    <w:rsid w:val="00DB33D1"/>
  </w:style>
  <w:style w:type="character" w:customStyle="1" w:styleId="WW8Num234z8">
    <w:name w:val="WW8Num234z8"/>
    <w:rsid w:val="00DB33D1"/>
  </w:style>
  <w:style w:type="character" w:customStyle="1" w:styleId="WW8Num235z0">
    <w:name w:val="WW8Num235z0"/>
    <w:rsid w:val="00DB33D1"/>
    <w:rPr>
      <w:rFonts w:ascii="Tahoma" w:hAnsi="Tahoma" w:cs="Tahoma"/>
      <w:b w:val="0"/>
      <w:color w:val="000000"/>
    </w:rPr>
  </w:style>
  <w:style w:type="character" w:customStyle="1" w:styleId="WW8Num235z1">
    <w:name w:val="WW8Num235z1"/>
    <w:rsid w:val="00DB33D1"/>
  </w:style>
  <w:style w:type="character" w:customStyle="1" w:styleId="WW8Num235z2">
    <w:name w:val="WW8Num235z2"/>
    <w:rsid w:val="00DB33D1"/>
  </w:style>
  <w:style w:type="character" w:customStyle="1" w:styleId="WW8Num235z3">
    <w:name w:val="WW8Num235z3"/>
    <w:rsid w:val="00DB33D1"/>
  </w:style>
  <w:style w:type="character" w:customStyle="1" w:styleId="WW8Num235z4">
    <w:name w:val="WW8Num235z4"/>
    <w:rsid w:val="00DB33D1"/>
  </w:style>
  <w:style w:type="character" w:customStyle="1" w:styleId="WW8Num235z5">
    <w:name w:val="WW8Num235z5"/>
    <w:rsid w:val="00DB33D1"/>
  </w:style>
  <w:style w:type="character" w:customStyle="1" w:styleId="WW8Num235z6">
    <w:name w:val="WW8Num235z6"/>
    <w:rsid w:val="00DB33D1"/>
  </w:style>
  <w:style w:type="character" w:customStyle="1" w:styleId="WW8Num235z7">
    <w:name w:val="WW8Num235z7"/>
    <w:rsid w:val="00DB33D1"/>
  </w:style>
  <w:style w:type="character" w:customStyle="1" w:styleId="WW8Num235z8">
    <w:name w:val="WW8Num235z8"/>
    <w:rsid w:val="00DB33D1"/>
  </w:style>
  <w:style w:type="character" w:customStyle="1" w:styleId="WW8Num236z0">
    <w:name w:val="WW8Num236z0"/>
    <w:rsid w:val="00DB33D1"/>
  </w:style>
  <w:style w:type="character" w:customStyle="1" w:styleId="WW8Num236z1">
    <w:name w:val="WW8Num236z1"/>
    <w:rsid w:val="00DB33D1"/>
  </w:style>
  <w:style w:type="character" w:customStyle="1" w:styleId="WW8Num236z2">
    <w:name w:val="WW8Num236z2"/>
    <w:rsid w:val="00DB33D1"/>
  </w:style>
  <w:style w:type="character" w:customStyle="1" w:styleId="WW8Num236z3">
    <w:name w:val="WW8Num236z3"/>
    <w:rsid w:val="00DB33D1"/>
  </w:style>
  <w:style w:type="character" w:customStyle="1" w:styleId="WW8Num236z4">
    <w:name w:val="WW8Num236z4"/>
    <w:rsid w:val="00DB33D1"/>
  </w:style>
  <w:style w:type="character" w:customStyle="1" w:styleId="WW8Num236z5">
    <w:name w:val="WW8Num236z5"/>
    <w:rsid w:val="00DB33D1"/>
  </w:style>
  <w:style w:type="character" w:customStyle="1" w:styleId="WW8Num236z6">
    <w:name w:val="WW8Num236z6"/>
    <w:rsid w:val="00DB33D1"/>
  </w:style>
  <w:style w:type="character" w:customStyle="1" w:styleId="WW8Num236z7">
    <w:name w:val="WW8Num236z7"/>
    <w:rsid w:val="00DB33D1"/>
  </w:style>
  <w:style w:type="character" w:customStyle="1" w:styleId="WW8Num236z8">
    <w:name w:val="WW8Num236z8"/>
    <w:rsid w:val="00DB33D1"/>
  </w:style>
  <w:style w:type="character" w:customStyle="1" w:styleId="WW8Num237z0">
    <w:name w:val="WW8Num237z0"/>
    <w:rsid w:val="00DB33D1"/>
  </w:style>
  <w:style w:type="character" w:customStyle="1" w:styleId="WW8Num237z1">
    <w:name w:val="WW8Num237z1"/>
    <w:rsid w:val="00DB33D1"/>
  </w:style>
  <w:style w:type="character" w:customStyle="1" w:styleId="WW8Num237z2">
    <w:name w:val="WW8Num237z2"/>
    <w:rsid w:val="00DB33D1"/>
  </w:style>
  <w:style w:type="character" w:customStyle="1" w:styleId="WW8Num237z3">
    <w:name w:val="WW8Num237z3"/>
    <w:rsid w:val="00DB33D1"/>
  </w:style>
  <w:style w:type="character" w:customStyle="1" w:styleId="WW8Num237z4">
    <w:name w:val="WW8Num237z4"/>
    <w:rsid w:val="00DB33D1"/>
  </w:style>
  <w:style w:type="character" w:customStyle="1" w:styleId="WW8Num237z5">
    <w:name w:val="WW8Num237z5"/>
    <w:rsid w:val="00DB33D1"/>
  </w:style>
  <w:style w:type="character" w:customStyle="1" w:styleId="WW8Num237z6">
    <w:name w:val="WW8Num237z6"/>
    <w:rsid w:val="00DB33D1"/>
  </w:style>
  <w:style w:type="character" w:customStyle="1" w:styleId="WW8Num237z7">
    <w:name w:val="WW8Num237z7"/>
    <w:rsid w:val="00DB33D1"/>
  </w:style>
  <w:style w:type="character" w:customStyle="1" w:styleId="WW8Num237z8">
    <w:name w:val="WW8Num237z8"/>
    <w:rsid w:val="00DB33D1"/>
  </w:style>
  <w:style w:type="character" w:customStyle="1" w:styleId="WW8Num238z0">
    <w:name w:val="WW8Num238z0"/>
    <w:rsid w:val="00DB33D1"/>
    <w:rPr>
      <w:rFonts w:ascii="Tahoma" w:hAnsi="Tahoma" w:cs="Times New Roman"/>
      <w:b w:val="0"/>
      <w:bCs/>
      <w:i w:val="0"/>
      <w:sz w:val="20"/>
      <w:szCs w:val="20"/>
    </w:rPr>
  </w:style>
  <w:style w:type="character" w:customStyle="1" w:styleId="WW8Num238z1">
    <w:name w:val="WW8Num238z1"/>
    <w:rsid w:val="00DB33D1"/>
  </w:style>
  <w:style w:type="character" w:customStyle="1" w:styleId="WW8Num238z2">
    <w:name w:val="WW8Num238z2"/>
    <w:rsid w:val="00DB33D1"/>
  </w:style>
  <w:style w:type="character" w:customStyle="1" w:styleId="WW8Num238z3">
    <w:name w:val="WW8Num238z3"/>
    <w:rsid w:val="00DB33D1"/>
  </w:style>
  <w:style w:type="character" w:customStyle="1" w:styleId="WW8Num238z4">
    <w:name w:val="WW8Num238z4"/>
    <w:rsid w:val="00DB33D1"/>
  </w:style>
  <w:style w:type="character" w:customStyle="1" w:styleId="WW8Num238z5">
    <w:name w:val="WW8Num238z5"/>
    <w:rsid w:val="00DB33D1"/>
  </w:style>
  <w:style w:type="character" w:customStyle="1" w:styleId="WW8Num238z6">
    <w:name w:val="WW8Num238z6"/>
    <w:rsid w:val="00DB33D1"/>
  </w:style>
  <w:style w:type="character" w:customStyle="1" w:styleId="WW8Num238z7">
    <w:name w:val="WW8Num238z7"/>
    <w:rsid w:val="00DB33D1"/>
  </w:style>
  <w:style w:type="character" w:customStyle="1" w:styleId="WW8Num238z8">
    <w:name w:val="WW8Num238z8"/>
    <w:rsid w:val="00DB33D1"/>
  </w:style>
  <w:style w:type="character" w:customStyle="1" w:styleId="WW8Num239z0">
    <w:name w:val="WW8Num239z0"/>
    <w:rsid w:val="00DB33D1"/>
  </w:style>
  <w:style w:type="character" w:customStyle="1" w:styleId="WW8Num239z1">
    <w:name w:val="WW8Num239z1"/>
    <w:rsid w:val="00DB33D1"/>
  </w:style>
  <w:style w:type="character" w:customStyle="1" w:styleId="WW8Num239z2">
    <w:name w:val="WW8Num239z2"/>
    <w:rsid w:val="00DB33D1"/>
  </w:style>
  <w:style w:type="character" w:customStyle="1" w:styleId="WW8Num239z3">
    <w:name w:val="WW8Num239z3"/>
    <w:rsid w:val="00DB33D1"/>
  </w:style>
  <w:style w:type="character" w:customStyle="1" w:styleId="WW8Num239z4">
    <w:name w:val="WW8Num239z4"/>
    <w:rsid w:val="00DB33D1"/>
  </w:style>
  <w:style w:type="character" w:customStyle="1" w:styleId="WW8Num239z5">
    <w:name w:val="WW8Num239z5"/>
    <w:rsid w:val="00DB33D1"/>
  </w:style>
  <w:style w:type="character" w:customStyle="1" w:styleId="WW8Num239z6">
    <w:name w:val="WW8Num239z6"/>
    <w:rsid w:val="00DB33D1"/>
  </w:style>
  <w:style w:type="character" w:customStyle="1" w:styleId="WW8Num239z7">
    <w:name w:val="WW8Num239z7"/>
    <w:rsid w:val="00DB33D1"/>
  </w:style>
  <w:style w:type="character" w:customStyle="1" w:styleId="WW8Num239z8">
    <w:name w:val="WW8Num239z8"/>
    <w:rsid w:val="00DB33D1"/>
  </w:style>
  <w:style w:type="character" w:customStyle="1" w:styleId="WW8Num240z0">
    <w:name w:val="WW8Num240z0"/>
    <w:rsid w:val="00DB33D1"/>
    <w:rPr>
      <w:rFonts w:ascii="Tahoma" w:eastAsia="Times New Roman" w:hAnsi="Tahoma" w:cs="Tahoma"/>
      <w:b w:val="0"/>
      <w:i w:val="0"/>
      <w:color w:val="000000"/>
      <w:sz w:val="20"/>
      <w:szCs w:val="20"/>
    </w:rPr>
  </w:style>
  <w:style w:type="character" w:customStyle="1" w:styleId="WW8Num240z1">
    <w:name w:val="WW8Num240z1"/>
    <w:rsid w:val="00DB33D1"/>
  </w:style>
  <w:style w:type="character" w:customStyle="1" w:styleId="WW8Num241z0">
    <w:name w:val="WW8Num241z0"/>
    <w:rsid w:val="00DB33D1"/>
  </w:style>
  <w:style w:type="character" w:customStyle="1" w:styleId="WW8Num241z1">
    <w:name w:val="WW8Num241z1"/>
    <w:rsid w:val="00DB33D1"/>
    <w:rPr>
      <w:rFonts w:cs="Times New Roman"/>
    </w:rPr>
  </w:style>
  <w:style w:type="character" w:customStyle="1" w:styleId="WW8Num242z0">
    <w:name w:val="WW8Num242z0"/>
    <w:rsid w:val="00DB33D1"/>
    <w:rPr>
      <w:rFonts w:ascii="Tahoma" w:hAnsi="Tahoma" w:cs="Times New Roman"/>
      <w:b w:val="0"/>
      <w:color w:val="000000"/>
    </w:rPr>
  </w:style>
  <w:style w:type="character" w:customStyle="1" w:styleId="WW8Num242z1">
    <w:name w:val="WW8Num242z1"/>
    <w:rsid w:val="00DB33D1"/>
    <w:rPr>
      <w:rFonts w:cs="Times New Roman"/>
      <w:color w:val="000000"/>
    </w:rPr>
  </w:style>
  <w:style w:type="character" w:customStyle="1" w:styleId="WW8Num242z2">
    <w:name w:val="WW8Num242z2"/>
    <w:rsid w:val="00DB33D1"/>
    <w:rPr>
      <w:rFonts w:cs="Times New Roman"/>
    </w:rPr>
  </w:style>
  <w:style w:type="character" w:customStyle="1" w:styleId="WW8Num243z0">
    <w:name w:val="WW8Num243z0"/>
    <w:rsid w:val="00DB33D1"/>
    <w:rPr>
      <w:rFonts w:ascii="Tahoma" w:hAnsi="Tahoma" w:cs="Times New Roman"/>
      <w:b w:val="0"/>
      <w:color w:val="000000"/>
      <w:sz w:val="20"/>
      <w:szCs w:val="20"/>
    </w:rPr>
  </w:style>
  <w:style w:type="character" w:customStyle="1" w:styleId="WW8Num243z1">
    <w:name w:val="WW8Num243z1"/>
    <w:rsid w:val="00DB33D1"/>
  </w:style>
  <w:style w:type="character" w:customStyle="1" w:styleId="WW8Num243z2">
    <w:name w:val="WW8Num243z2"/>
    <w:rsid w:val="00DB33D1"/>
  </w:style>
  <w:style w:type="character" w:customStyle="1" w:styleId="WW8Num243z3">
    <w:name w:val="WW8Num243z3"/>
    <w:rsid w:val="00DB33D1"/>
  </w:style>
  <w:style w:type="character" w:customStyle="1" w:styleId="WW8Num243z4">
    <w:name w:val="WW8Num243z4"/>
    <w:rsid w:val="00DB33D1"/>
  </w:style>
  <w:style w:type="character" w:customStyle="1" w:styleId="WW8Num243z5">
    <w:name w:val="WW8Num243z5"/>
    <w:rsid w:val="00DB33D1"/>
  </w:style>
  <w:style w:type="character" w:customStyle="1" w:styleId="WW8Num243z6">
    <w:name w:val="WW8Num243z6"/>
    <w:rsid w:val="00DB33D1"/>
  </w:style>
  <w:style w:type="character" w:customStyle="1" w:styleId="WW8Num243z7">
    <w:name w:val="WW8Num243z7"/>
    <w:rsid w:val="00DB33D1"/>
  </w:style>
  <w:style w:type="character" w:customStyle="1" w:styleId="WW8Num243z8">
    <w:name w:val="WW8Num243z8"/>
    <w:rsid w:val="00DB33D1"/>
  </w:style>
  <w:style w:type="character" w:customStyle="1" w:styleId="WW8Num244z0">
    <w:name w:val="WW8Num244z0"/>
    <w:rsid w:val="00DB33D1"/>
  </w:style>
  <w:style w:type="character" w:customStyle="1" w:styleId="WW8Num244z1">
    <w:name w:val="WW8Num244z1"/>
    <w:rsid w:val="00DB33D1"/>
  </w:style>
  <w:style w:type="character" w:customStyle="1" w:styleId="WW8Num244z2">
    <w:name w:val="WW8Num244z2"/>
    <w:rsid w:val="00DB33D1"/>
  </w:style>
  <w:style w:type="character" w:customStyle="1" w:styleId="WW8Num244z3">
    <w:name w:val="WW8Num244z3"/>
    <w:rsid w:val="00DB33D1"/>
  </w:style>
  <w:style w:type="character" w:customStyle="1" w:styleId="WW8Num244z4">
    <w:name w:val="WW8Num244z4"/>
    <w:rsid w:val="00DB33D1"/>
  </w:style>
  <w:style w:type="character" w:customStyle="1" w:styleId="WW8Num244z5">
    <w:name w:val="WW8Num244z5"/>
    <w:rsid w:val="00DB33D1"/>
  </w:style>
  <w:style w:type="character" w:customStyle="1" w:styleId="WW8Num244z6">
    <w:name w:val="WW8Num244z6"/>
    <w:rsid w:val="00DB33D1"/>
  </w:style>
  <w:style w:type="character" w:customStyle="1" w:styleId="WW8Num244z7">
    <w:name w:val="WW8Num244z7"/>
    <w:rsid w:val="00DB33D1"/>
  </w:style>
  <w:style w:type="character" w:customStyle="1" w:styleId="WW8Num244z8">
    <w:name w:val="WW8Num244z8"/>
    <w:rsid w:val="00DB33D1"/>
  </w:style>
  <w:style w:type="character" w:customStyle="1" w:styleId="WW8Num245z0">
    <w:name w:val="WW8Num245z0"/>
    <w:rsid w:val="00DB33D1"/>
    <w:rPr>
      <w:b w:val="0"/>
    </w:rPr>
  </w:style>
  <w:style w:type="character" w:customStyle="1" w:styleId="WW8Num245z1">
    <w:name w:val="WW8Num245z1"/>
    <w:rsid w:val="00DB33D1"/>
  </w:style>
  <w:style w:type="character" w:customStyle="1" w:styleId="WW8Num245z2">
    <w:name w:val="WW8Num245z2"/>
    <w:rsid w:val="00DB33D1"/>
  </w:style>
  <w:style w:type="character" w:customStyle="1" w:styleId="WW8Num245z3">
    <w:name w:val="WW8Num245z3"/>
    <w:rsid w:val="00DB33D1"/>
  </w:style>
  <w:style w:type="character" w:customStyle="1" w:styleId="WW8Num245z4">
    <w:name w:val="WW8Num245z4"/>
    <w:rsid w:val="00DB33D1"/>
  </w:style>
  <w:style w:type="character" w:customStyle="1" w:styleId="WW8Num245z5">
    <w:name w:val="WW8Num245z5"/>
    <w:rsid w:val="00DB33D1"/>
  </w:style>
  <w:style w:type="character" w:customStyle="1" w:styleId="WW8Num245z6">
    <w:name w:val="WW8Num245z6"/>
    <w:rsid w:val="00DB33D1"/>
  </w:style>
  <w:style w:type="character" w:customStyle="1" w:styleId="WW8Num245z7">
    <w:name w:val="WW8Num245z7"/>
    <w:rsid w:val="00DB33D1"/>
  </w:style>
  <w:style w:type="character" w:customStyle="1" w:styleId="WW8Num245z8">
    <w:name w:val="WW8Num245z8"/>
    <w:rsid w:val="00DB33D1"/>
  </w:style>
  <w:style w:type="character" w:customStyle="1" w:styleId="WW8Num246z0">
    <w:name w:val="WW8Num246z0"/>
    <w:rsid w:val="00DB33D1"/>
    <w:rPr>
      <w:rFonts w:cs="Times New Roman"/>
    </w:rPr>
  </w:style>
  <w:style w:type="character" w:customStyle="1" w:styleId="WW8Num246z1">
    <w:name w:val="WW8Num246z1"/>
    <w:rsid w:val="00DB33D1"/>
    <w:rPr>
      <w:rFonts w:ascii="Tahoma" w:eastAsia="Andale Sans UI" w:hAnsi="Tahoma" w:cs="Tahoma"/>
      <w:kern w:val="3"/>
      <w:lang w:eastAsia="ja-JP" w:bidi="fa-IR"/>
    </w:rPr>
  </w:style>
  <w:style w:type="character" w:customStyle="1" w:styleId="WW8Num246z2">
    <w:name w:val="WW8Num246z2"/>
    <w:rsid w:val="00DB33D1"/>
    <w:rPr>
      <w:rFonts w:ascii="Symbol" w:hAnsi="Symbol" w:cs="Symbol"/>
    </w:rPr>
  </w:style>
  <w:style w:type="character" w:customStyle="1" w:styleId="WW8Num247z0">
    <w:name w:val="WW8Num247z0"/>
    <w:rsid w:val="00DB33D1"/>
    <w:rPr>
      <w:rFonts w:cs="Times New Roman"/>
      <w:color w:val="000000"/>
    </w:rPr>
  </w:style>
  <w:style w:type="character" w:customStyle="1" w:styleId="WW8Num247z1">
    <w:name w:val="WW8Num247z1"/>
    <w:rsid w:val="00DB33D1"/>
    <w:rPr>
      <w:rFonts w:cs="Times New Roman"/>
    </w:rPr>
  </w:style>
  <w:style w:type="character" w:customStyle="1" w:styleId="WW8Num248z0">
    <w:name w:val="WW8Num248z0"/>
    <w:rsid w:val="00DB33D1"/>
    <w:rPr>
      <w:b w:val="0"/>
      <w:strike w:val="0"/>
      <w:dstrike w:val="0"/>
      <w:color w:val="000000"/>
    </w:rPr>
  </w:style>
  <w:style w:type="character" w:customStyle="1" w:styleId="WW8Num248z1">
    <w:name w:val="WW8Num248z1"/>
    <w:rsid w:val="00DB33D1"/>
  </w:style>
  <w:style w:type="character" w:customStyle="1" w:styleId="WW8Num248z2">
    <w:name w:val="WW8Num248z2"/>
    <w:rsid w:val="00DB33D1"/>
  </w:style>
  <w:style w:type="character" w:customStyle="1" w:styleId="WW8Num248z3">
    <w:name w:val="WW8Num248z3"/>
    <w:rsid w:val="00DB33D1"/>
  </w:style>
  <w:style w:type="character" w:customStyle="1" w:styleId="WW8Num248z4">
    <w:name w:val="WW8Num248z4"/>
    <w:rsid w:val="00DB33D1"/>
  </w:style>
  <w:style w:type="character" w:customStyle="1" w:styleId="WW8Num248z5">
    <w:name w:val="WW8Num248z5"/>
    <w:rsid w:val="00DB33D1"/>
  </w:style>
  <w:style w:type="character" w:customStyle="1" w:styleId="WW8Num248z6">
    <w:name w:val="WW8Num248z6"/>
    <w:rsid w:val="00DB33D1"/>
  </w:style>
  <w:style w:type="character" w:customStyle="1" w:styleId="WW8Num248z7">
    <w:name w:val="WW8Num248z7"/>
    <w:rsid w:val="00DB33D1"/>
  </w:style>
  <w:style w:type="character" w:customStyle="1" w:styleId="WW8Num248z8">
    <w:name w:val="WW8Num248z8"/>
    <w:rsid w:val="00DB33D1"/>
  </w:style>
  <w:style w:type="character" w:customStyle="1" w:styleId="WW8Num249z0">
    <w:name w:val="WW8Num249z0"/>
    <w:rsid w:val="00DB33D1"/>
  </w:style>
  <w:style w:type="character" w:customStyle="1" w:styleId="WW8Num249z1">
    <w:name w:val="WW8Num249z1"/>
    <w:rsid w:val="00DB33D1"/>
    <w:rPr>
      <w:rFonts w:cs="Times New Roman"/>
      <w:b/>
    </w:rPr>
  </w:style>
  <w:style w:type="character" w:customStyle="1" w:styleId="WW8Num249z2">
    <w:name w:val="WW8Num249z2"/>
    <w:rsid w:val="00DB33D1"/>
    <w:rPr>
      <w:rFonts w:cs="Times New Roman"/>
    </w:rPr>
  </w:style>
  <w:style w:type="character" w:customStyle="1" w:styleId="WW8Num250z0">
    <w:name w:val="WW8Num250z0"/>
    <w:rsid w:val="00DB33D1"/>
  </w:style>
  <w:style w:type="character" w:customStyle="1" w:styleId="WW8Num250z1">
    <w:name w:val="WW8Num250z1"/>
    <w:rsid w:val="00DB33D1"/>
  </w:style>
  <w:style w:type="character" w:customStyle="1" w:styleId="WW8Num250z2">
    <w:name w:val="WW8Num250z2"/>
    <w:rsid w:val="00DB33D1"/>
  </w:style>
  <w:style w:type="character" w:customStyle="1" w:styleId="WW8Num250z3">
    <w:name w:val="WW8Num250z3"/>
    <w:rsid w:val="00DB33D1"/>
  </w:style>
  <w:style w:type="character" w:customStyle="1" w:styleId="WW8Num250z4">
    <w:name w:val="WW8Num250z4"/>
    <w:rsid w:val="00DB33D1"/>
  </w:style>
  <w:style w:type="character" w:customStyle="1" w:styleId="WW8Num250z5">
    <w:name w:val="WW8Num250z5"/>
    <w:rsid w:val="00DB33D1"/>
  </w:style>
  <w:style w:type="character" w:customStyle="1" w:styleId="WW8Num250z6">
    <w:name w:val="WW8Num250z6"/>
    <w:rsid w:val="00DB33D1"/>
  </w:style>
  <w:style w:type="character" w:customStyle="1" w:styleId="WW8Num250z7">
    <w:name w:val="WW8Num250z7"/>
    <w:rsid w:val="00DB33D1"/>
  </w:style>
  <w:style w:type="character" w:customStyle="1" w:styleId="WW8Num250z8">
    <w:name w:val="WW8Num250z8"/>
    <w:rsid w:val="00DB33D1"/>
  </w:style>
  <w:style w:type="character" w:customStyle="1" w:styleId="WW8Num251z0">
    <w:name w:val="WW8Num251z0"/>
    <w:rsid w:val="00DB33D1"/>
    <w:rPr>
      <w:sz w:val="20"/>
      <w:szCs w:val="20"/>
    </w:rPr>
  </w:style>
  <w:style w:type="character" w:customStyle="1" w:styleId="WW8Num251z1">
    <w:name w:val="WW8Num251z1"/>
    <w:rsid w:val="00DB33D1"/>
  </w:style>
  <w:style w:type="character" w:customStyle="1" w:styleId="WW8Num251z2">
    <w:name w:val="WW8Num251z2"/>
    <w:rsid w:val="00DB33D1"/>
  </w:style>
  <w:style w:type="character" w:customStyle="1" w:styleId="WW8Num251z3">
    <w:name w:val="WW8Num251z3"/>
    <w:rsid w:val="00DB33D1"/>
  </w:style>
  <w:style w:type="character" w:customStyle="1" w:styleId="WW8Num251z4">
    <w:name w:val="WW8Num251z4"/>
    <w:rsid w:val="00DB33D1"/>
  </w:style>
  <w:style w:type="character" w:customStyle="1" w:styleId="WW8Num251z5">
    <w:name w:val="WW8Num251z5"/>
    <w:rsid w:val="00DB33D1"/>
  </w:style>
  <w:style w:type="character" w:customStyle="1" w:styleId="WW8Num251z6">
    <w:name w:val="WW8Num251z6"/>
    <w:rsid w:val="00DB33D1"/>
  </w:style>
  <w:style w:type="character" w:customStyle="1" w:styleId="WW8Num251z7">
    <w:name w:val="WW8Num251z7"/>
    <w:rsid w:val="00DB33D1"/>
  </w:style>
  <w:style w:type="character" w:customStyle="1" w:styleId="WW8Num251z8">
    <w:name w:val="WW8Num251z8"/>
    <w:rsid w:val="00DB33D1"/>
  </w:style>
  <w:style w:type="character" w:customStyle="1" w:styleId="WW8Num252z0">
    <w:name w:val="WW8Num252z0"/>
    <w:rsid w:val="00DB33D1"/>
    <w:rPr>
      <w:rFonts w:ascii="Tahoma" w:hAnsi="Tahoma" w:cs="Tahoma"/>
    </w:rPr>
  </w:style>
  <w:style w:type="character" w:customStyle="1" w:styleId="WW8Num252z1">
    <w:name w:val="WW8Num252z1"/>
    <w:rsid w:val="00DB33D1"/>
    <w:rPr>
      <w:rFonts w:cs="Times New Roman"/>
    </w:rPr>
  </w:style>
  <w:style w:type="character" w:customStyle="1" w:styleId="WW8Num253z0">
    <w:name w:val="WW8Num253z0"/>
    <w:rsid w:val="00DB33D1"/>
  </w:style>
  <w:style w:type="character" w:customStyle="1" w:styleId="WW8Num253z1">
    <w:name w:val="WW8Num253z1"/>
    <w:rsid w:val="00DB33D1"/>
  </w:style>
  <w:style w:type="character" w:customStyle="1" w:styleId="WW8Num253z2">
    <w:name w:val="WW8Num253z2"/>
    <w:rsid w:val="00DB33D1"/>
  </w:style>
  <w:style w:type="character" w:customStyle="1" w:styleId="WW8Num253z3">
    <w:name w:val="WW8Num253z3"/>
    <w:rsid w:val="00DB33D1"/>
  </w:style>
  <w:style w:type="character" w:customStyle="1" w:styleId="WW8Num253z4">
    <w:name w:val="WW8Num253z4"/>
    <w:rsid w:val="00DB33D1"/>
  </w:style>
  <w:style w:type="character" w:customStyle="1" w:styleId="WW8Num253z5">
    <w:name w:val="WW8Num253z5"/>
    <w:rsid w:val="00DB33D1"/>
  </w:style>
  <w:style w:type="character" w:customStyle="1" w:styleId="WW8Num253z6">
    <w:name w:val="WW8Num253z6"/>
    <w:rsid w:val="00DB33D1"/>
  </w:style>
  <w:style w:type="character" w:customStyle="1" w:styleId="WW8Num253z7">
    <w:name w:val="WW8Num253z7"/>
    <w:rsid w:val="00DB33D1"/>
  </w:style>
  <w:style w:type="character" w:customStyle="1" w:styleId="WW8Num253z8">
    <w:name w:val="WW8Num253z8"/>
    <w:rsid w:val="00DB33D1"/>
  </w:style>
  <w:style w:type="character" w:customStyle="1" w:styleId="WW8Num254z0">
    <w:name w:val="WW8Num254z0"/>
    <w:rsid w:val="00DB33D1"/>
    <w:rPr>
      <w:b w:val="0"/>
    </w:rPr>
  </w:style>
  <w:style w:type="character" w:customStyle="1" w:styleId="WW8Num254z1">
    <w:name w:val="WW8Num254z1"/>
    <w:rsid w:val="00DB33D1"/>
    <w:rPr>
      <w:rFonts w:cs="Times New Roman"/>
    </w:rPr>
  </w:style>
  <w:style w:type="character" w:customStyle="1" w:styleId="WW8Num255z0">
    <w:name w:val="WW8Num255z0"/>
    <w:rsid w:val="00DB33D1"/>
    <w:rPr>
      <w:rFonts w:ascii="Tahoma" w:hAnsi="Tahoma" w:cs="Tahoma"/>
      <w:b w:val="0"/>
      <w:i w:val="0"/>
      <w:color w:val="000000"/>
      <w:sz w:val="20"/>
      <w:szCs w:val="20"/>
      <w:lang w:val="de-DE"/>
    </w:rPr>
  </w:style>
  <w:style w:type="character" w:customStyle="1" w:styleId="WW8Num255z1">
    <w:name w:val="WW8Num255z1"/>
    <w:rsid w:val="00DB33D1"/>
    <w:rPr>
      <w:rFonts w:cs="Times New Roman"/>
      <w:color w:val="000000"/>
    </w:rPr>
  </w:style>
  <w:style w:type="character" w:customStyle="1" w:styleId="WW8Num255z2">
    <w:name w:val="WW8Num255z2"/>
    <w:rsid w:val="00DB33D1"/>
    <w:rPr>
      <w:rFonts w:cs="Times New Roman"/>
    </w:rPr>
  </w:style>
  <w:style w:type="character" w:customStyle="1" w:styleId="WW8Num256z0">
    <w:name w:val="WW8Num256z0"/>
    <w:rsid w:val="00DB33D1"/>
  </w:style>
  <w:style w:type="character" w:customStyle="1" w:styleId="WW8Num256z1">
    <w:name w:val="WW8Num256z1"/>
    <w:rsid w:val="00DB33D1"/>
  </w:style>
  <w:style w:type="character" w:customStyle="1" w:styleId="WW8Num256z2">
    <w:name w:val="WW8Num256z2"/>
    <w:rsid w:val="00DB33D1"/>
  </w:style>
  <w:style w:type="character" w:customStyle="1" w:styleId="WW8Num256z3">
    <w:name w:val="WW8Num256z3"/>
    <w:rsid w:val="00DB33D1"/>
  </w:style>
  <w:style w:type="character" w:customStyle="1" w:styleId="WW8Num256z4">
    <w:name w:val="WW8Num256z4"/>
    <w:rsid w:val="00DB33D1"/>
  </w:style>
  <w:style w:type="character" w:customStyle="1" w:styleId="WW8Num256z5">
    <w:name w:val="WW8Num256z5"/>
    <w:rsid w:val="00DB33D1"/>
  </w:style>
  <w:style w:type="character" w:customStyle="1" w:styleId="WW8Num256z6">
    <w:name w:val="WW8Num256z6"/>
    <w:rsid w:val="00DB33D1"/>
  </w:style>
  <w:style w:type="character" w:customStyle="1" w:styleId="WW8Num256z7">
    <w:name w:val="WW8Num256z7"/>
    <w:rsid w:val="00DB33D1"/>
  </w:style>
  <w:style w:type="character" w:customStyle="1" w:styleId="WW8Num256z8">
    <w:name w:val="WW8Num256z8"/>
    <w:rsid w:val="00DB33D1"/>
  </w:style>
  <w:style w:type="character" w:customStyle="1" w:styleId="WW8Num257z0">
    <w:name w:val="WW8Num257z0"/>
    <w:rsid w:val="00DB33D1"/>
  </w:style>
  <w:style w:type="character" w:customStyle="1" w:styleId="WW8Num257z1">
    <w:name w:val="WW8Num257z1"/>
    <w:rsid w:val="00DB33D1"/>
  </w:style>
  <w:style w:type="character" w:customStyle="1" w:styleId="WW8Num257z2">
    <w:name w:val="WW8Num257z2"/>
    <w:rsid w:val="00DB33D1"/>
  </w:style>
  <w:style w:type="character" w:customStyle="1" w:styleId="WW8Num257z3">
    <w:name w:val="WW8Num257z3"/>
    <w:rsid w:val="00DB33D1"/>
  </w:style>
  <w:style w:type="character" w:customStyle="1" w:styleId="WW8Num257z4">
    <w:name w:val="WW8Num257z4"/>
    <w:rsid w:val="00DB33D1"/>
  </w:style>
  <w:style w:type="character" w:customStyle="1" w:styleId="WW8Num257z5">
    <w:name w:val="WW8Num257z5"/>
    <w:rsid w:val="00DB33D1"/>
  </w:style>
  <w:style w:type="character" w:customStyle="1" w:styleId="WW8Num257z6">
    <w:name w:val="WW8Num257z6"/>
    <w:rsid w:val="00DB33D1"/>
  </w:style>
  <w:style w:type="character" w:customStyle="1" w:styleId="WW8Num257z7">
    <w:name w:val="WW8Num257z7"/>
    <w:rsid w:val="00DB33D1"/>
  </w:style>
  <w:style w:type="character" w:customStyle="1" w:styleId="WW8Num257z8">
    <w:name w:val="WW8Num257z8"/>
    <w:rsid w:val="00DB33D1"/>
  </w:style>
  <w:style w:type="character" w:customStyle="1" w:styleId="WW8Num258z0">
    <w:name w:val="WW8Num258z0"/>
    <w:rsid w:val="00DB33D1"/>
    <w:rPr>
      <w:rFonts w:ascii="Tahoma" w:hAnsi="Tahoma" w:cs="Tahoma"/>
      <w:sz w:val="20"/>
      <w:szCs w:val="20"/>
    </w:rPr>
  </w:style>
  <w:style w:type="character" w:customStyle="1" w:styleId="WW8Num258z1">
    <w:name w:val="WW8Num258z1"/>
    <w:rsid w:val="00DB33D1"/>
  </w:style>
  <w:style w:type="character" w:customStyle="1" w:styleId="WW8Num258z2">
    <w:name w:val="WW8Num258z2"/>
    <w:rsid w:val="00DB33D1"/>
  </w:style>
  <w:style w:type="character" w:customStyle="1" w:styleId="WW8Num258z3">
    <w:name w:val="WW8Num258z3"/>
    <w:rsid w:val="00DB33D1"/>
  </w:style>
  <w:style w:type="character" w:customStyle="1" w:styleId="WW8Num258z4">
    <w:name w:val="WW8Num258z4"/>
    <w:rsid w:val="00DB33D1"/>
  </w:style>
  <w:style w:type="character" w:customStyle="1" w:styleId="WW8Num258z5">
    <w:name w:val="WW8Num258z5"/>
    <w:rsid w:val="00DB33D1"/>
  </w:style>
  <w:style w:type="character" w:customStyle="1" w:styleId="WW8Num258z6">
    <w:name w:val="WW8Num258z6"/>
    <w:rsid w:val="00DB33D1"/>
  </w:style>
  <w:style w:type="character" w:customStyle="1" w:styleId="WW8Num258z7">
    <w:name w:val="WW8Num258z7"/>
    <w:rsid w:val="00DB33D1"/>
  </w:style>
  <w:style w:type="character" w:customStyle="1" w:styleId="WW8Num258z8">
    <w:name w:val="WW8Num258z8"/>
    <w:rsid w:val="00DB33D1"/>
  </w:style>
  <w:style w:type="character" w:customStyle="1" w:styleId="WW8Num259z0">
    <w:name w:val="WW8Num259z0"/>
    <w:rsid w:val="00DB33D1"/>
    <w:rPr>
      <w:b w:val="0"/>
      <w:color w:val="000000"/>
      <w:sz w:val="20"/>
      <w:szCs w:val="20"/>
    </w:rPr>
  </w:style>
  <w:style w:type="character" w:customStyle="1" w:styleId="WW8Num259z1">
    <w:name w:val="WW8Num259z1"/>
    <w:rsid w:val="00DB33D1"/>
  </w:style>
  <w:style w:type="character" w:customStyle="1" w:styleId="WW8Num259z2">
    <w:name w:val="WW8Num259z2"/>
    <w:rsid w:val="00DB33D1"/>
  </w:style>
  <w:style w:type="character" w:customStyle="1" w:styleId="WW8Num259z3">
    <w:name w:val="WW8Num259z3"/>
    <w:rsid w:val="00DB33D1"/>
  </w:style>
  <w:style w:type="character" w:customStyle="1" w:styleId="WW8Num259z4">
    <w:name w:val="WW8Num259z4"/>
    <w:rsid w:val="00DB33D1"/>
  </w:style>
  <w:style w:type="character" w:customStyle="1" w:styleId="WW8Num259z5">
    <w:name w:val="WW8Num259z5"/>
    <w:rsid w:val="00DB33D1"/>
  </w:style>
  <w:style w:type="character" w:customStyle="1" w:styleId="WW8Num259z6">
    <w:name w:val="WW8Num259z6"/>
    <w:rsid w:val="00DB33D1"/>
  </w:style>
  <w:style w:type="character" w:customStyle="1" w:styleId="WW8Num259z7">
    <w:name w:val="WW8Num259z7"/>
    <w:rsid w:val="00DB33D1"/>
  </w:style>
  <w:style w:type="character" w:customStyle="1" w:styleId="WW8Num259z8">
    <w:name w:val="WW8Num259z8"/>
    <w:rsid w:val="00DB33D1"/>
  </w:style>
  <w:style w:type="character" w:customStyle="1" w:styleId="WW8Num260z0">
    <w:name w:val="WW8Num260z0"/>
    <w:rsid w:val="00DB33D1"/>
    <w:rPr>
      <w:rFonts w:ascii="Symbol" w:hAnsi="Symbol" w:cs="Symbol"/>
    </w:rPr>
  </w:style>
  <w:style w:type="character" w:customStyle="1" w:styleId="WW8Num260z1">
    <w:name w:val="WW8Num260z1"/>
    <w:rsid w:val="00DB33D1"/>
    <w:rPr>
      <w:rFonts w:ascii="Courier New" w:hAnsi="Courier New" w:cs="Courier New"/>
    </w:rPr>
  </w:style>
  <w:style w:type="character" w:customStyle="1" w:styleId="WW8Num260z2">
    <w:name w:val="WW8Num260z2"/>
    <w:rsid w:val="00DB33D1"/>
    <w:rPr>
      <w:rFonts w:ascii="Wingdings" w:hAnsi="Wingdings" w:cs="Wingdings"/>
    </w:rPr>
  </w:style>
  <w:style w:type="character" w:customStyle="1" w:styleId="WW8Num261z0">
    <w:name w:val="WW8Num261z0"/>
    <w:rsid w:val="00DB33D1"/>
  </w:style>
  <w:style w:type="character" w:customStyle="1" w:styleId="WW8Num261z1">
    <w:name w:val="WW8Num261z1"/>
    <w:rsid w:val="00DB33D1"/>
  </w:style>
  <w:style w:type="character" w:customStyle="1" w:styleId="WW8Num261z2">
    <w:name w:val="WW8Num261z2"/>
    <w:rsid w:val="00DB33D1"/>
  </w:style>
  <w:style w:type="character" w:customStyle="1" w:styleId="WW8Num261z3">
    <w:name w:val="WW8Num261z3"/>
    <w:rsid w:val="00DB33D1"/>
  </w:style>
  <w:style w:type="character" w:customStyle="1" w:styleId="WW8Num261z4">
    <w:name w:val="WW8Num261z4"/>
    <w:rsid w:val="00DB33D1"/>
  </w:style>
  <w:style w:type="character" w:customStyle="1" w:styleId="WW8Num261z5">
    <w:name w:val="WW8Num261z5"/>
    <w:rsid w:val="00DB33D1"/>
  </w:style>
  <w:style w:type="character" w:customStyle="1" w:styleId="WW8Num261z6">
    <w:name w:val="WW8Num261z6"/>
    <w:rsid w:val="00DB33D1"/>
  </w:style>
  <w:style w:type="character" w:customStyle="1" w:styleId="WW8Num261z7">
    <w:name w:val="WW8Num261z7"/>
    <w:rsid w:val="00DB33D1"/>
  </w:style>
  <w:style w:type="character" w:customStyle="1" w:styleId="WW8Num261z8">
    <w:name w:val="WW8Num261z8"/>
    <w:rsid w:val="00DB33D1"/>
  </w:style>
  <w:style w:type="character" w:customStyle="1" w:styleId="WW8Num262z0">
    <w:name w:val="WW8Num262z0"/>
    <w:rsid w:val="00DB33D1"/>
    <w:rPr>
      <w:rFonts w:cs="Times New Roman"/>
      <w:b w:val="0"/>
      <w:color w:val="000000"/>
    </w:rPr>
  </w:style>
  <w:style w:type="character" w:customStyle="1" w:styleId="WW8Num262z1">
    <w:name w:val="WW8Num262z1"/>
    <w:rsid w:val="00DB33D1"/>
    <w:rPr>
      <w:rFonts w:cs="Times New Roman"/>
      <w:color w:val="000000"/>
    </w:rPr>
  </w:style>
  <w:style w:type="character" w:customStyle="1" w:styleId="WW8Num262z2">
    <w:name w:val="WW8Num262z2"/>
    <w:rsid w:val="00DB33D1"/>
    <w:rPr>
      <w:rFonts w:cs="Times New Roman"/>
    </w:rPr>
  </w:style>
  <w:style w:type="character" w:customStyle="1" w:styleId="WW8Num263z0">
    <w:name w:val="WW8Num263z0"/>
    <w:rsid w:val="00DB33D1"/>
    <w:rPr>
      <w:rFonts w:ascii="Tahoma" w:hAnsi="Tahoma" w:cs="Tahoma"/>
      <w:strike w:val="0"/>
      <w:dstrike w:val="0"/>
      <w:color w:val="000000"/>
      <w:sz w:val="20"/>
      <w:szCs w:val="20"/>
    </w:rPr>
  </w:style>
  <w:style w:type="character" w:customStyle="1" w:styleId="WW8Num263z1">
    <w:name w:val="WW8Num263z1"/>
    <w:rsid w:val="00DB33D1"/>
    <w:rPr>
      <w:rFonts w:ascii="Tahoma" w:hAnsi="Tahoma" w:cs="Tahoma"/>
      <w:b w:val="0"/>
      <w:i w:val="0"/>
      <w:strike w:val="0"/>
      <w:dstrike w:val="0"/>
      <w:color w:val="000000"/>
      <w:sz w:val="20"/>
      <w:szCs w:val="20"/>
    </w:rPr>
  </w:style>
  <w:style w:type="character" w:customStyle="1" w:styleId="WW8Num263z2">
    <w:name w:val="WW8Num263z2"/>
    <w:rsid w:val="00DB33D1"/>
  </w:style>
  <w:style w:type="character" w:customStyle="1" w:styleId="WW8Num264z0">
    <w:name w:val="WW8Num264z0"/>
    <w:rsid w:val="00DB33D1"/>
  </w:style>
  <w:style w:type="character" w:customStyle="1" w:styleId="WW8Num264z1">
    <w:name w:val="WW8Num264z1"/>
    <w:rsid w:val="00DB33D1"/>
    <w:rPr>
      <w:rFonts w:cs="Times New Roman"/>
    </w:rPr>
  </w:style>
  <w:style w:type="character" w:customStyle="1" w:styleId="WW8Num264z2">
    <w:name w:val="WW8Num264z2"/>
    <w:rsid w:val="00DB33D1"/>
    <w:rPr>
      <w:rFonts w:cs="Times New Roman"/>
      <w:b w:val="0"/>
      <w:color w:val="000000"/>
    </w:rPr>
  </w:style>
  <w:style w:type="character" w:customStyle="1" w:styleId="WW8Num264z3">
    <w:name w:val="WW8Num264z3"/>
    <w:rsid w:val="00DB33D1"/>
    <w:rPr>
      <w:rFonts w:cs="Times New Roman"/>
      <w:b w:val="0"/>
      <w:i w:val="0"/>
    </w:rPr>
  </w:style>
  <w:style w:type="character" w:customStyle="1" w:styleId="WW8Num265z0">
    <w:name w:val="WW8Num265z0"/>
    <w:rsid w:val="00DB33D1"/>
    <w:rPr>
      <w:b w:val="0"/>
    </w:rPr>
  </w:style>
  <w:style w:type="character" w:customStyle="1" w:styleId="WW8Num265z1">
    <w:name w:val="WW8Num265z1"/>
    <w:rsid w:val="00DB33D1"/>
  </w:style>
  <w:style w:type="character" w:customStyle="1" w:styleId="WW8Num265z2">
    <w:name w:val="WW8Num265z2"/>
    <w:rsid w:val="00DB33D1"/>
  </w:style>
  <w:style w:type="character" w:customStyle="1" w:styleId="WW8Num265z3">
    <w:name w:val="WW8Num265z3"/>
    <w:rsid w:val="00DB33D1"/>
  </w:style>
  <w:style w:type="character" w:customStyle="1" w:styleId="WW8Num265z4">
    <w:name w:val="WW8Num265z4"/>
    <w:rsid w:val="00DB33D1"/>
  </w:style>
  <w:style w:type="character" w:customStyle="1" w:styleId="WW8Num265z5">
    <w:name w:val="WW8Num265z5"/>
    <w:rsid w:val="00DB33D1"/>
  </w:style>
  <w:style w:type="character" w:customStyle="1" w:styleId="WW8Num265z6">
    <w:name w:val="WW8Num265z6"/>
    <w:rsid w:val="00DB33D1"/>
  </w:style>
  <w:style w:type="character" w:customStyle="1" w:styleId="WW8Num265z7">
    <w:name w:val="WW8Num265z7"/>
    <w:rsid w:val="00DB33D1"/>
  </w:style>
  <w:style w:type="character" w:customStyle="1" w:styleId="WW8Num265z8">
    <w:name w:val="WW8Num265z8"/>
    <w:rsid w:val="00DB33D1"/>
  </w:style>
  <w:style w:type="character" w:customStyle="1" w:styleId="WW8Num266z0">
    <w:name w:val="WW8Num266z0"/>
    <w:rsid w:val="00DB33D1"/>
    <w:rPr>
      <w:b w:val="0"/>
      <w:i w:val="0"/>
      <w:color w:val="000000"/>
      <w:sz w:val="20"/>
      <w:szCs w:val="20"/>
    </w:rPr>
  </w:style>
  <w:style w:type="character" w:customStyle="1" w:styleId="WW8Num266z1">
    <w:name w:val="WW8Num266z1"/>
    <w:rsid w:val="00DB33D1"/>
  </w:style>
  <w:style w:type="character" w:customStyle="1" w:styleId="WW8Num266z2">
    <w:name w:val="WW8Num266z2"/>
    <w:rsid w:val="00DB33D1"/>
  </w:style>
  <w:style w:type="character" w:customStyle="1" w:styleId="WW8Num266z3">
    <w:name w:val="WW8Num266z3"/>
    <w:rsid w:val="00DB33D1"/>
  </w:style>
  <w:style w:type="character" w:customStyle="1" w:styleId="WW8Num266z4">
    <w:name w:val="WW8Num266z4"/>
    <w:rsid w:val="00DB33D1"/>
  </w:style>
  <w:style w:type="character" w:customStyle="1" w:styleId="WW8Num266z5">
    <w:name w:val="WW8Num266z5"/>
    <w:rsid w:val="00DB33D1"/>
  </w:style>
  <w:style w:type="character" w:customStyle="1" w:styleId="WW8Num266z6">
    <w:name w:val="WW8Num266z6"/>
    <w:rsid w:val="00DB33D1"/>
  </w:style>
  <w:style w:type="character" w:customStyle="1" w:styleId="WW8Num266z7">
    <w:name w:val="WW8Num266z7"/>
    <w:rsid w:val="00DB33D1"/>
  </w:style>
  <w:style w:type="character" w:customStyle="1" w:styleId="WW8Num266z8">
    <w:name w:val="WW8Num266z8"/>
    <w:rsid w:val="00DB33D1"/>
  </w:style>
  <w:style w:type="character" w:customStyle="1" w:styleId="WW8Num267z0">
    <w:name w:val="WW8Num267z0"/>
    <w:rsid w:val="00DB33D1"/>
    <w:rPr>
      <w:b w:val="0"/>
    </w:rPr>
  </w:style>
  <w:style w:type="character" w:customStyle="1" w:styleId="WW8Num267z1">
    <w:name w:val="WW8Num267z1"/>
    <w:rsid w:val="00DB33D1"/>
    <w:rPr>
      <w:rFonts w:cs="Times New Roman"/>
    </w:rPr>
  </w:style>
  <w:style w:type="character" w:customStyle="1" w:styleId="WW8Num268z0">
    <w:name w:val="WW8Num268z0"/>
    <w:rsid w:val="00DB33D1"/>
    <w:rPr>
      <w:rFonts w:ascii="Tahoma" w:hAnsi="Tahoma" w:cs="Tahoma"/>
      <w:bCs/>
      <w:sz w:val="20"/>
      <w:szCs w:val="20"/>
    </w:rPr>
  </w:style>
  <w:style w:type="character" w:customStyle="1" w:styleId="WW8Num268z1">
    <w:name w:val="WW8Num268z1"/>
    <w:rsid w:val="00DB33D1"/>
  </w:style>
  <w:style w:type="character" w:customStyle="1" w:styleId="WW8Num268z2">
    <w:name w:val="WW8Num268z2"/>
    <w:rsid w:val="00DB33D1"/>
  </w:style>
  <w:style w:type="character" w:customStyle="1" w:styleId="WW8Num268z3">
    <w:name w:val="WW8Num268z3"/>
    <w:rsid w:val="00DB33D1"/>
  </w:style>
  <w:style w:type="character" w:customStyle="1" w:styleId="WW8Num268z4">
    <w:name w:val="WW8Num268z4"/>
    <w:rsid w:val="00DB33D1"/>
  </w:style>
  <w:style w:type="character" w:customStyle="1" w:styleId="WW8Num268z5">
    <w:name w:val="WW8Num268z5"/>
    <w:rsid w:val="00DB33D1"/>
  </w:style>
  <w:style w:type="character" w:customStyle="1" w:styleId="WW8Num268z6">
    <w:name w:val="WW8Num268z6"/>
    <w:rsid w:val="00DB33D1"/>
  </w:style>
  <w:style w:type="character" w:customStyle="1" w:styleId="WW8Num268z7">
    <w:name w:val="WW8Num268z7"/>
    <w:rsid w:val="00DB33D1"/>
  </w:style>
  <w:style w:type="character" w:customStyle="1" w:styleId="WW8Num268z8">
    <w:name w:val="WW8Num268z8"/>
    <w:rsid w:val="00DB33D1"/>
  </w:style>
  <w:style w:type="character" w:customStyle="1" w:styleId="WW8Num269z0">
    <w:name w:val="WW8Num269z0"/>
    <w:rsid w:val="00DB33D1"/>
    <w:rPr>
      <w:sz w:val="20"/>
      <w:szCs w:val="20"/>
    </w:rPr>
  </w:style>
  <w:style w:type="character" w:customStyle="1" w:styleId="WW8Num269z1">
    <w:name w:val="WW8Num269z1"/>
    <w:rsid w:val="00DB33D1"/>
  </w:style>
  <w:style w:type="character" w:customStyle="1" w:styleId="WW8Num269z2">
    <w:name w:val="WW8Num269z2"/>
    <w:rsid w:val="00DB33D1"/>
  </w:style>
  <w:style w:type="character" w:customStyle="1" w:styleId="WW8Num269z3">
    <w:name w:val="WW8Num269z3"/>
    <w:rsid w:val="00DB33D1"/>
  </w:style>
  <w:style w:type="character" w:customStyle="1" w:styleId="WW8Num269z4">
    <w:name w:val="WW8Num269z4"/>
    <w:rsid w:val="00DB33D1"/>
  </w:style>
  <w:style w:type="character" w:customStyle="1" w:styleId="WW8Num269z5">
    <w:name w:val="WW8Num269z5"/>
    <w:rsid w:val="00DB33D1"/>
  </w:style>
  <w:style w:type="character" w:customStyle="1" w:styleId="WW8Num269z6">
    <w:name w:val="WW8Num269z6"/>
    <w:rsid w:val="00DB33D1"/>
  </w:style>
  <w:style w:type="character" w:customStyle="1" w:styleId="WW8Num269z7">
    <w:name w:val="WW8Num269z7"/>
    <w:rsid w:val="00DB33D1"/>
  </w:style>
  <w:style w:type="character" w:customStyle="1" w:styleId="WW8Num269z8">
    <w:name w:val="WW8Num269z8"/>
    <w:rsid w:val="00DB33D1"/>
  </w:style>
  <w:style w:type="character" w:customStyle="1" w:styleId="WW8Num270z0">
    <w:name w:val="WW8Num270z0"/>
    <w:rsid w:val="00DB33D1"/>
  </w:style>
  <w:style w:type="character" w:customStyle="1" w:styleId="WW8Num270z1">
    <w:name w:val="WW8Num270z1"/>
    <w:rsid w:val="00DB33D1"/>
  </w:style>
  <w:style w:type="character" w:customStyle="1" w:styleId="WW8Num270z2">
    <w:name w:val="WW8Num270z2"/>
    <w:rsid w:val="00DB33D1"/>
  </w:style>
  <w:style w:type="character" w:customStyle="1" w:styleId="WW8Num270z3">
    <w:name w:val="WW8Num270z3"/>
    <w:rsid w:val="00DB33D1"/>
  </w:style>
  <w:style w:type="character" w:customStyle="1" w:styleId="WW8Num270z4">
    <w:name w:val="WW8Num270z4"/>
    <w:rsid w:val="00DB33D1"/>
  </w:style>
  <w:style w:type="character" w:customStyle="1" w:styleId="WW8Num270z5">
    <w:name w:val="WW8Num270z5"/>
    <w:rsid w:val="00DB33D1"/>
  </w:style>
  <w:style w:type="character" w:customStyle="1" w:styleId="WW8Num270z6">
    <w:name w:val="WW8Num270z6"/>
    <w:rsid w:val="00DB33D1"/>
  </w:style>
  <w:style w:type="character" w:customStyle="1" w:styleId="WW8Num270z7">
    <w:name w:val="WW8Num270z7"/>
    <w:rsid w:val="00DB33D1"/>
  </w:style>
  <w:style w:type="character" w:customStyle="1" w:styleId="WW8Num270z8">
    <w:name w:val="WW8Num270z8"/>
    <w:rsid w:val="00DB33D1"/>
  </w:style>
  <w:style w:type="character" w:customStyle="1" w:styleId="WW8Num271z0">
    <w:name w:val="WW8Num271z0"/>
    <w:rsid w:val="00DB33D1"/>
  </w:style>
  <w:style w:type="character" w:customStyle="1" w:styleId="WW8Num271z1">
    <w:name w:val="WW8Num271z1"/>
    <w:rsid w:val="00DB33D1"/>
    <w:rPr>
      <w:rFonts w:cs="Times New Roman"/>
    </w:rPr>
  </w:style>
  <w:style w:type="character" w:customStyle="1" w:styleId="WW8Num271z2">
    <w:name w:val="WW8Num271z2"/>
    <w:rsid w:val="00DB33D1"/>
    <w:rPr>
      <w:rFonts w:cs="Times New Roman"/>
      <w:b w:val="0"/>
      <w:color w:val="000000"/>
    </w:rPr>
  </w:style>
  <w:style w:type="character" w:customStyle="1" w:styleId="WW8Num271z3">
    <w:name w:val="WW8Num271z3"/>
    <w:rsid w:val="00DB33D1"/>
    <w:rPr>
      <w:rFonts w:cs="Times New Roman"/>
      <w:b w:val="0"/>
      <w:i w:val="0"/>
    </w:rPr>
  </w:style>
  <w:style w:type="character" w:customStyle="1" w:styleId="WW8Num272z0">
    <w:name w:val="WW8Num272z0"/>
    <w:rsid w:val="00DB33D1"/>
  </w:style>
  <w:style w:type="character" w:customStyle="1" w:styleId="WW8Num272z1">
    <w:name w:val="WW8Num272z1"/>
    <w:rsid w:val="00DB33D1"/>
    <w:rPr>
      <w:rFonts w:cs="Times New Roman"/>
    </w:rPr>
  </w:style>
  <w:style w:type="character" w:customStyle="1" w:styleId="WW8Num273z0">
    <w:name w:val="WW8Num273z0"/>
    <w:rsid w:val="00DB33D1"/>
    <w:rPr>
      <w:u w:val="none"/>
    </w:rPr>
  </w:style>
  <w:style w:type="character" w:customStyle="1" w:styleId="WW8Num273z1">
    <w:name w:val="WW8Num273z1"/>
    <w:rsid w:val="00DB33D1"/>
  </w:style>
  <w:style w:type="character" w:customStyle="1" w:styleId="WW8Num273z2">
    <w:name w:val="WW8Num273z2"/>
    <w:rsid w:val="00DB33D1"/>
  </w:style>
  <w:style w:type="character" w:customStyle="1" w:styleId="WW8Num273z3">
    <w:name w:val="WW8Num273z3"/>
    <w:rsid w:val="00DB33D1"/>
  </w:style>
  <w:style w:type="character" w:customStyle="1" w:styleId="WW8Num273z4">
    <w:name w:val="WW8Num273z4"/>
    <w:rsid w:val="00DB33D1"/>
  </w:style>
  <w:style w:type="character" w:customStyle="1" w:styleId="WW8Num273z5">
    <w:name w:val="WW8Num273z5"/>
    <w:rsid w:val="00DB33D1"/>
  </w:style>
  <w:style w:type="character" w:customStyle="1" w:styleId="WW8Num273z6">
    <w:name w:val="WW8Num273z6"/>
    <w:rsid w:val="00DB33D1"/>
  </w:style>
  <w:style w:type="character" w:customStyle="1" w:styleId="WW8Num273z7">
    <w:name w:val="WW8Num273z7"/>
    <w:rsid w:val="00DB33D1"/>
  </w:style>
  <w:style w:type="character" w:customStyle="1" w:styleId="WW8Num273z8">
    <w:name w:val="WW8Num273z8"/>
    <w:rsid w:val="00DB33D1"/>
  </w:style>
  <w:style w:type="character" w:customStyle="1" w:styleId="WW8Num274z0">
    <w:name w:val="WW8Num274z0"/>
    <w:rsid w:val="00DB33D1"/>
    <w:rPr>
      <w:b w:val="0"/>
      <w:i w:val="0"/>
      <w:color w:val="000000"/>
      <w:sz w:val="20"/>
      <w:szCs w:val="20"/>
    </w:rPr>
  </w:style>
  <w:style w:type="character" w:customStyle="1" w:styleId="WW8Num274z1">
    <w:name w:val="WW8Num274z1"/>
    <w:rsid w:val="00DB33D1"/>
  </w:style>
  <w:style w:type="character" w:customStyle="1" w:styleId="WW8Num274z2">
    <w:name w:val="WW8Num274z2"/>
    <w:rsid w:val="00DB33D1"/>
  </w:style>
  <w:style w:type="character" w:customStyle="1" w:styleId="WW8Num274z3">
    <w:name w:val="WW8Num274z3"/>
    <w:rsid w:val="00DB33D1"/>
  </w:style>
  <w:style w:type="character" w:customStyle="1" w:styleId="WW8Num274z4">
    <w:name w:val="WW8Num274z4"/>
    <w:rsid w:val="00DB33D1"/>
  </w:style>
  <w:style w:type="character" w:customStyle="1" w:styleId="WW8Num274z5">
    <w:name w:val="WW8Num274z5"/>
    <w:rsid w:val="00DB33D1"/>
  </w:style>
  <w:style w:type="character" w:customStyle="1" w:styleId="WW8Num274z6">
    <w:name w:val="WW8Num274z6"/>
    <w:rsid w:val="00DB33D1"/>
  </w:style>
  <w:style w:type="character" w:customStyle="1" w:styleId="WW8Num274z7">
    <w:name w:val="WW8Num274z7"/>
    <w:rsid w:val="00DB33D1"/>
  </w:style>
  <w:style w:type="character" w:customStyle="1" w:styleId="WW8Num274z8">
    <w:name w:val="WW8Num274z8"/>
    <w:rsid w:val="00DB33D1"/>
  </w:style>
  <w:style w:type="character" w:customStyle="1" w:styleId="WW8Num275z0">
    <w:name w:val="WW8Num275z0"/>
    <w:rsid w:val="00DB33D1"/>
  </w:style>
  <w:style w:type="character" w:customStyle="1" w:styleId="WW8Num275z1">
    <w:name w:val="WW8Num275z1"/>
    <w:rsid w:val="00DB33D1"/>
  </w:style>
  <w:style w:type="character" w:customStyle="1" w:styleId="WW8Num275z2">
    <w:name w:val="WW8Num275z2"/>
    <w:rsid w:val="00DB33D1"/>
  </w:style>
  <w:style w:type="character" w:customStyle="1" w:styleId="WW8Num275z3">
    <w:name w:val="WW8Num275z3"/>
    <w:rsid w:val="00DB33D1"/>
  </w:style>
  <w:style w:type="character" w:customStyle="1" w:styleId="WW8Num275z4">
    <w:name w:val="WW8Num275z4"/>
    <w:rsid w:val="00DB33D1"/>
  </w:style>
  <w:style w:type="character" w:customStyle="1" w:styleId="WW8Num275z5">
    <w:name w:val="WW8Num275z5"/>
    <w:rsid w:val="00DB33D1"/>
  </w:style>
  <w:style w:type="character" w:customStyle="1" w:styleId="WW8Num275z6">
    <w:name w:val="WW8Num275z6"/>
    <w:rsid w:val="00DB33D1"/>
  </w:style>
  <w:style w:type="character" w:customStyle="1" w:styleId="WW8Num275z7">
    <w:name w:val="WW8Num275z7"/>
    <w:rsid w:val="00DB33D1"/>
  </w:style>
  <w:style w:type="character" w:customStyle="1" w:styleId="WW8Num275z8">
    <w:name w:val="WW8Num275z8"/>
    <w:rsid w:val="00DB33D1"/>
  </w:style>
  <w:style w:type="character" w:customStyle="1" w:styleId="WW8Num276z0">
    <w:name w:val="WW8Num276z0"/>
    <w:rsid w:val="00DB33D1"/>
    <w:rPr>
      <w:b w:val="0"/>
      <w:i w:val="0"/>
      <w:color w:val="000000"/>
      <w:sz w:val="20"/>
      <w:szCs w:val="20"/>
    </w:rPr>
  </w:style>
  <w:style w:type="character" w:customStyle="1" w:styleId="WW8Num276z1">
    <w:name w:val="WW8Num276z1"/>
    <w:rsid w:val="00DB33D1"/>
  </w:style>
  <w:style w:type="character" w:customStyle="1" w:styleId="WW8Num276z2">
    <w:name w:val="WW8Num276z2"/>
    <w:rsid w:val="00DB33D1"/>
  </w:style>
  <w:style w:type="character" w:customStyle="1" w:styleId="WW8Num276z3">
    <w:name w:val="WW8Num276z3"/>
    <w:rsid w:val="00DB33D1"/>
  </w:style>
  <w:style w:type="character" w:customStyle="1" w:styleId="WW8Num276z4">
    <w:name w:val="WW8Num276z4"/>
    <w:rsid w:val="00DB33D1"/>
  </w:style>
  <w:style w:type="character" w:customStyle="1" w:styleId="WW8Num276z5">
    <w:name w:val="WW8Num276z5"/>
    <w:rsid w:val="00DB33D1"/>
  </w:style>
  <w:style w:type="character" w:customStyle="1" w:styleId="WW8Num276z6">
    <w:name w:val="WW8Num276z6"/>
    <w:rsid w:val="00DB33D1"/>
  </w:style>
  <w:style w:type="character" w:customStyle="1" w:styleId="WW8Num276z7">
    <w:name w:val="WW8Num276z7"/>
    <w:rsid w:val="00DB33D1"/>
  </w:style>
  <w:style w:type="character" w:customStyle="1" w:styleId="WW8Num276z8">
    <w:name w:val="WW8Num276z8"/>
    <w:rsid w:val="00DB33D1"/>
  </w:style>
  <w:style w:type="character" w:customStyle="1" w:styleId="WW8Num277z0">
    <w:name w:val="WW8Num277z0"/>
    <w:rsid w:val="00DB33D1"/>
    <w:rPr>
      <w:rFonts w:ascii="Tahoma" w:hAnsi="Tahoma" w:cs="Tahoma"/>
      <w:bCs/>
      <w:color w:val="000000"/>
    </w:rPr>
  </w:style>
  <w:style w:type="character" w:customStyle="1" w:styleId="WW8Num277z1">
    <w:name w:val="WW8Num277z1"/>
    <w:rsid w:val="00DB33D1"/>
  </w:style>
  <w:style w:type="character" w:customStyle="1" w:styleId="WW8Num277z2">
    <w:name w:val="WW8Num277z2"/>
    <w:rsid w:val="00DB33D1"/>
  </w:style>
  <w:style w:type="character" w:customStyle="1" w:styleId="WW8Num277z3">
    <w:name w:val="WW8Num277z3"/>
    <w:rsid w:val="00DB33D1"/>
  </w:style>
  <w:style w:type="character" w:customStyle="1" w:styleId="WW8Num277z4">
    <w:name w:val="WW8Num277z4"/>
    <w:rsid w:val="00DB33D1"/>
  </w:style>
  <w:style w:type="character" w:customStyle="1" w:styleId="WW8Num277z5">
    <w:name w:val="WW8Num277z5"/>
    <w:rsid w:val="00DB33D1"/>
  </w:style>
  <w:style w:type="character" w:customStyle="1" w:styleId="WW8Num277z6">
    <w:name w:val="WW8Num277z6"/>
    <w:rsid w:val="00DB33D1"/>
  </w:style>
  <w:style w:type="character" w:customStyle="1" w:styleId="WW8Num277z7">
    <w:name w:val="WW8Num277z7"/>
    <w:rsid w:val="00DB33D1"/>
  </w:style>
  <w:style w:type="character" w:customStyle="1" w:styleId="WW8Num277z8">
    <w:name w:val="WW8Num277z8"/>
    <w:rsid w:val="00DB33D1"/>
  </w:style>
  <w:style w:type="character" w:customStyle="1" w:styleId="WW8Num278z0">
    <w:name w:val="WW8Num278z0"/>
    <w:rsid w:val="00DB33D1"/>
    <w:rPr>
      <w:rFonts w:cs="Times New Roman"/>
      <w:b w:val="0"/>
      <w:i w:val="0"/>
      <w:color w:val="000000"/>
      <w:sz w:val="20"/>
      <w:szCs w:val="20"/>
    </w:rPr>
  </w:style>
  <w:style w:type="character" w:customStyle="1" w:styleId="WW8Num278z1">
    <w:name w:val="WW8Num278z1"/>
    <w:rsid w:val="00DB33D1"/>
    <w:rPr>
      <w:rFonts w:cs="Times New Roman"/>
    </w:rPr>
  </w:style>
  <w:style w:type="character" w:customStyle="1" w:styleId="WW8Num279z0">
    <w:name w:val="WW8Num279z0"/>
    <w:rsid w:val="00DB33D1"/>
    <w:rPr>
      <w:b w:val="0"/>
      <w:i w:val="0"/>
      <w:sz w:val="20"/>
      <w:szCs w:val="20"/>
    </w:rPr>
  </w:style>
  <w:style w:type="character" w:customStyle="1" w:styleId="WW8Num279z1">
    <w:name w:val="WW8Num279z1"/>
    <w:rsid w:val="00DB33D1"/>
  </w:style>
  <w:style w:type="character" w:customStyle="1" w:styleId="WW8Num279z2">
    <w:name w:val="WW8Num279z2"/>
    <w:rsid w:val="00DB33D1"/>
  </w:style>
  <w:style w:type="character" w:customStyle="1" w:styleId="WW8Num279z3">
    <w:name w:val="WW8Num279z3"/>
    <w:rsid w:val="00DB33D1"/>
  </w:style>
  <w:style w:type="character" w:customStyle="1" w:styleId="WW8Num279z4">
    <w:name w:val="WW8Num279z4"/>
    <w:rsid w:val="00DB33D1"/>
  </w:style>
  <w:style w:type="character" w:customStyle="1" w:styleId="WW8Num279z5">
    <w:name w:val="WW8Num279z5"/>
    <w:rsid w:val="00DB33D1"/>
  </w:style>
  <w:style w:type="character" w:customStyle="1" w:styleId="WW8Num279z6">
    <w:name w:val="WW8Num279z6"/>
    <w:rsid w:val="00DB33D1"/>
  </w:style>
  <w:style w:type="character" w:customStyle="1" w:styleId="WW8Num279z7">
    <w:name w:val="WW8Num279z7"/>
    <w:rsid w:val="00DB33D1"/>
  </w:style>
  <w:style w:type="character" w:customStyle="1" w:styleId="WW8Num279z8">
    <w:name w:val="WW8Num279z8"/>
    <w:rsid w:val="00DB33D1"/>
  </w:style>
  <w:style w:type="character" w:customStyle="1" w:styleId="WW8Num280z0">
    <w:name w:val="WW8Num280z0"/>
    <w:rsid w:val="00DB33D1"/>
  </w:style>
  <w:style w:type="character" w:customStyle="1" w:styleId="WW8Num280z1">
    <w:name w:val="WW8Num280z1"/>
    <w:rsid w:val="00DB33D1"/>
  </w:style>
  <w:style w:type="character" w:customStyle="1" w:styleId="WW8Num280z2">
    <w:name w:val="WW8Num280z2"/>
    <w:rsid w:val="00DB33D1"/>
  </w:style>
  <w:style w:type="character" w:customStyle="1" w:styleId="WW8Num280z3">
    <w:name w:val="WW8Num280z3"/>
    <w:rsid w:val="00DB33D1"/>
  </w:style>
  <w:style w:type="character" w:customStyle="1" w:styleId="WW8Num280z4">
    <w:name w:val="WW8Num280z4"/>
    <w:rsid w:val="00DB33D1"/>
  </w:style>
  <w:style w:type="character" w:customStyle="1" w:styleId="WW8Num280z5">
    <w:name w:val="WW8Num280z5"/>
    <w:rsid w:val="00DB33D1"/>
  </w:style>
  <w:style w:type="character" w:customStyle="1" w:styleId="WW8Num280z6">
    <w:name w:val="WW8Num280z6"/>
    <w:rsid w:val="00DB33D1"/>
  </w:style>
  <w:style w:type="character" w:customStyle="1" w:styleId="WW8Num280z7">
    <w:name w:val="WW8Num280z7"/>
    <w:rsid w:val="00DB33D1"/>
  </w:style>
  <w:style w:type="character" w:customStyle="1" w:styleId="WW8Num280z8">
    <w:name w:val="WW8Num280z8"/>
    <w:rsid w:val="00DB33D1"/>
  </w:style>
  <w:style w:type="character" w:customStyle="1" w:styleId="WW8Num281z0">
    <w:name w:val="WW8Num281z0"/>
    <w:rsid w:val="00DB33D1"/>
    <w:rPr>
      <w:rFonts w:cs="Times New Roman"/>
    </w:rPr>
  </w:style>
  <w:style w:type="character" w:customStyle="1" w:styleId="WW8Num281z6">
    <w:name w:val="WW8Num281z6"/>
    <w:rsid w:val="00DB33D1"/>
    <w:rPr>
      <w:rFonts w:cs="Times New Roman"/>
    </w:rPr>
  </w:style>
  <w:style w:type="character" w:customStyle="1" w:styleId="WW8Num282z0">
    <w:name w:val="WW8Num282z0"/>
    <w:rsid w:val="00DB33D1"/>
  </w:style>
  <w:style w:type="character" w:customStyle="1" w:styleId="WW8Num282z1">
    <w:name w:val="WW8Num282z1"/>
    <w:rsid w:val="00DB33D1"/>
  </w:style>
  <w:style w:type="character" w:customStyle="1" w:styleId="WW8Num282z2">
    <w:name w:val="WW8Num282z2"/>
    <w:rsid w:val="00DB33D1"/>
  </w:style>
  <w:style w:type="character" w:customStyle="1" w:styleId="WW8Num282z3">
    <w:name w:val="WW8Num282z3"/>
    <w:rsid w:val="00DB33D1"/>
  </w:style>
  <w:style w:type="character" w:customStyle="1" w:styleId="WW8Num282z4">
    <w:name w:val="WW8Num282z4"/>
    <w:rsid w:val="00DB33D1"/>
  </w:style>
  <w:style w:type="character" w:customStyle="1" w:styleId="WW8Num282z5">
    <w:name w:val="WW8Num282z5"/>
    <w:rsid w:val="00DB33D1"/>
  </w:style>
  <w:style w:type="character" w:customStyle="1" w:styleId="WW8Num282z6">
    <w:name w:val="WW8Num282z6"/>
    <w:rsid w:val="00DB33D1"/>
  </w:style>
  <w:style w:type="character" w:customStyle="1" w:styleId="WW8Num282z7">
    <w:name w:val="WW8Num282z7"/>
    <w:rsid w:val="00DB33D1"/>
  </w:style>
  <w:style w:type="character" w:customStyle="1" w:styleId="WW8Num282z8">
    <w:name w:val="WW8Num282z8"/>
    <w:rsid w:val="00DB33D1"/>
  </w:style>
  <w:style w:type="character" w:customStyle="1" w:styleId="WW8Num283z0">
    <w:name w:val="WW8Num283z0"/>
    <w:rsid w:val="00DB33D1"/>
    <w:rPr>
      <w:sz w:val="20"/>
      <w:szCs w:val="20"/>
    </w:rPr>
  </w:style>
  <w:style w:type="character" w:customStyle="1" w:styleId="WW8Num283z1">
    <w:name w:val="WW8Num283z1"/>
    <w:rsid w:val="00DB33D1"/>
  </w:style>
  <w:style w:type="character" w:customStyle="1" w:styleId="WW8Num283z2">
    <w:name w:val="WW8Num283z2"/>
    <w:rsid w:val="00DB33D1"/>
  </w:style>
  <w:style w:type="character" w:customStyle="1" w:styleId="WW8Num283z3">
    <w:name w:val="WW8Num283z3"/>
    <w:rsid w:val="00DB33D1"/>
  </w:style>
  <w:style w:type="character" w:customStyle="1" w:styleId="WW8Num283z4">
    <w:name w:val="WW8Num283z4"/>
    <w:rsid w:val="00DB33D1"/>
  </w:style>
  <w:style w:type="character" w:customStyle="1" w:styleId="WW8Num283z5">
    <w:name w:val="WW8Num283z5"/>
    <w:rsid w:val="00DB33D1"/>
  </w:style>
  <w:style w:type="character" w:customStyle="1" w:styleId="WW8Num283z6">
    <w:name w:val="WW8Num283z6"/>
    <w:rsid w:val="00DB33D1"/>
  </w:style>
  <w:style w:type="character" w:customStyle="1" w:styleId="WW8Num283z7">
    <w:name w:val="WW8Num283z7"/>
    <w:rsid w:val="00DB33D1"/>
  </w:style>
  <w:style w:type="character" w:customStyle="1" w:styleId="WW8Num283z8">
    <w:name w:val="WW8Num283z8"/>
    <w:rsid w:val="00DB33D1"/>
  </w:style>
  <w:style w:type="character" w:customStyle="1" w:styleId="WW8Num10z2">
    <w:name w:val="WW8Num10z2"/>
    <w:rsid w:val="00DB33D1"/>
  </w:style>
  <w:style w:type="character" w:customStyle="1" w:styleId="WW8Num15z2">
    <w:name w:val="WW8Num15z2"/>
    <w:rsid w:val="00DB33D1"/>
    <w:rPr>
      <w:color w:val="000000"/>
    </w:rPr>
  </w:style>
  <w:style w:type="character" w:customStyle="1" w:styleId="WW8Num15z3">
    <w:name w:val="WW8Num15z3"/>
    <w:rsid w:val="00DB33D1"/>
  </w:style>
  <w:style w:type="character" w:customStyle="1" w:styleId="Absatz-Standardschriftart">
    <w:name w:val="Absatz-Standardschriftart"/>
    <w:rsid w:val="00DB33D1"/>
  </w:style>
  <w:style w:type="character" w:customStyle="1" w:styleId="WW-Absatz-Standardschriftart">
    <w:name w:val="WW-Absatz-Standardschriftart"/>
    <w:rsid w:val="00DB33D1"/>
  </w:style>
  <w:style w:type="character" w:customStyle="1" w:styleId="WW-Absatz-Standardschriftart1">
    <w:name w:val="WW-Absatz-Standardschriftart1"/>
    <w:rsid w:val="00DB33D1"/>
  </w:style>
  <w:style w:type="character" w:customStyle="1" w:styleId="Domylnaczcionkaakapitu1">
    <w:name w:val="Domyślna czcionka akapitu1"/>
    <w:rsid w:val="00DB33D1"/>
  </w:style>
  <w:style w:type="character" w:styleId="Numerstrony">
    <w:name w:val="page number"/>
    <w:rsid w:val="00DB33D1"/>
    <w:rPr>
      <w:rFonts w:cs="Times New Roman"/>
    </w:rPr>
  </w:style>
  <w:style w:type="character" w:customStyle="1" w:styleId="Internetlink">
    <w:name w:val="Internet link"/>
    <w:rsid w:val="00DB33D1"/>
    <w:rPr>
      <w:rFonts w:cs="Times New Roman"/>
      <w:color w:val="0000FF"/>
      <w:u w:val="single"/>
    </w:rPr>
  </w:style>
  <w:style w:type="character" w:customStyle="1" w:styleId="StrongEmphasis">
    <w:name w:val="Strong Emphasis"/>
    <w:rsid w:val="00DB33D1"/>
    <w:rPr>
      <w:rFonts w:cs="Times New Roman"/>
      <w:b/>
      <w:bCs/>
    </w:rPr>
  </w:style>
  <w:style w:type="character" w:customStyle="1" w:styleId="VisitedInternetLink">
    <w:name w:val="Visited Internet Link"/>
    <w:rsid w:val="00DB33D1"/>
    <w:rPr>
      <w:color w:val="800080"/>
      <w:u w:val="single"/>
    </w:rPr>
  </w:style>
  <w:style w:type="character" w:customStyle="1" w:styleId="prawonorm">
    <w:name w:val="prawonorm"/>
    <w:basedOn w:val="Domylnaczcionkaakapitu"/>
    <w:rsid w:val="00DB33D1"/>
  </w:style>
  <w:style w:type="character" w:customStyle="1" w:styleId="TekstpodstawowyZnak">
    <w:name w:val="Tekst podstawowy Znak"/>
    <w:uiPriority w:val="99"/>
    <w:rsid w:val="00DB33D1"/>
    <w:rPr>
      <w:b/>
      <w:bCs/>
      <w:sz w:val="24"/>
      <w:szCs w:val="24"/>
    </w:rPr>
  </w:style>
  <w:style w:type="character" w:customStyle="1" w:styleId="TekstpodstawowywcityZnak">
    <w:name w:val="Tekst podstawowy wcięty Znak"/>
    <w:rsid w:val="00DB33D1"/>
    <w:rPr>
      <w:sz w:val="24"/>
      <w:szCs w:val="24"/>
    </w:rPr>
  </w:style>
  <w:style w:type="character" w:styleId="Odwoaniedokomentarza">
    <w:name w:val="annotation reference"/>
    <w:uiPriority w:val="99"/>
    <w:rsid w:val="00DB33D1"/>
    <w:rPr>
      <w:sz w:val="16"/>
      <w:szCs w:val="16"/>
    </w:rPr>
  </w:style>
  <w:style w:type="character" w:customStyle="1" w:styleId="Odwoaniedokomentarza1">
    <w:name w:val="Odwołanie do komentarza1"/>
    <w:rsid w:val="00DB33D1"/>
    <w:rPr>
      <w:rFonts w:cs="Times New Roman"/>
      <w:sz w:val="16"/>
      <w:szCs w:val="16"/>
    </w:rPr>
  </w:style>
  <w:style w:type="character" w:customStyle="1" w:styleId="1TableTextZnak">
    <w:name w:val="1Table_Text Znak"/>
    <w:rsid w:val="00DB33D1"/>
    <w:rPr>
      <w:rFonts w:ascii="Cambria" w:eastAsia="Calibri" w:hAnsi="Cambria" w:cs="Cambria"/>
      <w:sz w:val="22"/>
    </w:rPr>
  </w:style>
  <w:style w:type="character" w:customStyle="1" w:styleId="NormalnyWebZnak">
    <w:name w:val="Normalny (Web) Znak"/>
    <w:rsid w:val="00DB33D1"/>
    <w:rPr>
      <w:color w:val="000000"/>
    </w:rPr>
  </w:style>
  <w:style w:type="character" w:customStyle="1" w:styleId="BulletSymbols">
    <w:name w:val="Bullet Symbols"/>
    <w:rsid w:val="00DB33D1"/>
    <w:rPr>
      <w:rFonts w:ascii="OpenSymbol" w:eastAsia="OpenSymbol" w:hAnsi="OpenSymbol" w:cs="OpenSymbol"/>
    </w:rPr>
  </w:style>
  <w:style w:type="character" w:customStyle="1" w:styleId="ListLabel1">
    <w:name w:val="ListLabel 1"/>
    <w:rsid w:val="00DB33D1"/>
    <w:rPr>
      <w:rFonts w:cs="Times New Roman"/>
    </w:rPr>
  </w:style>
  <w:style w:type="character" w:customStyle="1" w:styleId="ListLabel2">
    <w:name w:val="ListLabel 2"/>
    <w:rsid w:val="00DB33D1"/>
    <w:rPr>
      <w:color w:val="000000"/>
    </w:rPr>
  </w:style>
  <w:style w:type="character" w:customStyle="1" w:styleId="ListLabel3">
    <w:name w:val="ListLabel 3"/>
    <w:rsid w:val="00DB33D1"/>
    <w:rPr>
      <w:rFonts w:cs="Tahoma"/>
      <w:b/>
      <w:bCs/>
      <w:sz w:val="20"/>
      <w:szCs w:val="24"/>
      <w:lang w:eastAsia="ar-SA"/>
    </w:rPr>
  </w:style>
  <w:style w:type="character" w:customStyle="1" w:styleId="ListLabel4">
    <w:name w:val="ListLabel 4"/>
    <w:rsid w:val="00DB33D1"/>
    <w:rPr>
      <w:rFonts w:cs="Tahoma"/>
      <w:sz w:val="20"/>
    </w:rPr>
  </w:style>
  <w:style w:type="character" w:customStyle="1" w:styleId="ListLabel5">
    <w:name w:val="ListLabel 5"/>
    <w:rsid w:val="00DB33D1"/>
    <w:rPr>
      <w:rFonts w:cs="Times New Roman"/>
      <w:b w:val="0"/>
      <w:color w:val="000000"/>
    </w:rPr>
  </w:style>
  <w:style w:type="character" w:customStyle="1" w:styleId="ListLabel6">
    <w:name w:val="ListLabel 6"/>
    <w:rsid w:val="00DB33D1"/>
    <w:rPr>
      <w:rFonts w:cs="Times New Roman"/>
      <w:color w:val="000000"/>
    </w:rPr>
  </w:style>
  <w:style w:type="character" w:customStyle="1" w:styleId="ListLabel7">
    <w:name w:val="ListLabel 7"/>
    <w:rsid w:val="00DB33D1"/>
    <w:rPr>
      <w:rFonts w:cs="Times New Roman"/>
      <w:b/>
      <w:bCs w:val="0"/>
      <w:i/>
      <w:iCs w:val="0"/>
      <w:color w:val="000000"/>
    </w:rPr>
  </w:style>
  <w:style w:type="character" w:customStyle="1" w:styleId="ListLabel8">
    <w:name w:val="ListLabel 8"/>
    <w:rsid w:val="00DB33D1"/>
    <w:rPr>
      <w:rFonts w:cs="Tahoma"/>
      <w:color w:val="000000"/>
    </w:rPr>
  </w:style>
  <w:style w:type="character" w:customStyle="1" w:styleId="ListLabel9">
    <w:name w:val="ListLabel 9"/>
    <w:rsid w:val="00DB33D1"/>
    <w:rPr>
      <w:rFonts w:cs="Tahoma"/>
      <w:b w:val="0"/>
      <w:i w:val="0"/>
      <w:color w:val="000000"/>
      <w:sz w:val="20"/>
      <w:szCs w:val="20"/>
    </w:rPr>
  </w:style>
  <w:style w:type="character" w:customStyle="1" w:styleId="ListLabel10">
    <w:name w:val="ListLabel 10"/>
    <w:rsid w:val="00DB33D1"/>
    <w:rPr>
      <w:rFonts w:cs="Times New Roman"/>
      <w:b w:val="0"/>
      <w:i w:val="0"/>
    </w:rPr>
  </w:style>
  <w:style w:type="character" w:customStyle="1" w:styleId="ListLabel11">
    <w:name w:val="ListLabel 11"/>
    <w:rsid w:val="00DB33D1"/>
    <w:rPr>
      <w:rFonts w:cs="Times New Roman"/>
      <w:b w:val="0"/>
      <w:color w:val="000000"/>
      <w:sz w:val="22"/>
      <w:szCs w:val="22"/>
    </w:rPr>
  </w:style>
  <w:style w:type="character" w:customStyle="1" w:styleId="ListLabel12">
    <w:name w:val="ListLabel 12"/>
    <w:rsid w:val="00DB33D1"/>
    <w:rPr>
      <w:rFonts w:cs="Times New Roman"/>
      <w:sz w:val="22"/>
      <w:szCs w:val="22"/>
    </w:rPr>
  </w:style>
  <w:style w:type="character" w:customStyle="1" w:styleId="ListLabel13">
    <w:name w:val="ListLabel 13"/>
    <w:rsid w:val="00DB33D1"/>
    <w:rPr>
      <w:rFonts w:cs="Times New Roman"/>
      <w:b w:val="0"/>
      <w:i w:val="0"/>
      <w:strike w:val="0"/>
      <w:dstrike w:val="0"/>
      <w:sz w:val="22"/>
      <w:szCs w:val="22"/>
      <w:u w:val="none"/>
    </w:rPr>
  </w:style>
  <w:style w:type="character" w:customStyle="1" w:styleId="ListLabel14">
    <w:name w:val="ListLabel 14"/>
    <w:rsid w:val="00DB33D1"/>
    <w:rPr>
      <w:rFonts w:cs="Tahoma"/>
      <w:bCs/>
      <w:iCs/>
    </w:rPr>
  </w:style>
  <w:style w:type="character" w:customStyle="1" w:styleId="ListLabel15">
    <w:name w:val="ListLabel 15"/>
    <w:rsid w:val="00DB33D1"/>
    <w:rPr>
      <w:strike w:val="0"/>
      <w:dstrike w:val="0"/>
    </w:rPr>
  </w:style>
  <w:style w:type="character" w:customStyle="1" w:styleId="ListLabel16">
    <w:name w:val="ListLabel 16"/>
    <w:rsid w:val="00DB33D1"/>
    <w:rPr>
      <w:rFonts w:cs="Tahoma"/>
      <w:b w:val="0"/>
      <w:i w:val="0"/>
      <w:strike w:val="0"/>
      <w:dstrike w:val="0"/>
      <w:sz w:val="22"/>
      <w:szCs w:val="20"/>
      <w:u w:val="none"/>
    </w:rPr>
  </w:style>
  <w:style w:type="character" w:customStyle="1" w:styleId="ListLabel17">
    <w:name w:val="ListLabel 17"/>
    <w:rsid w:val="00DB33D1"/>
    <w:rPr>
      <w:rFonts w:cs="Tahoma"/>
      <w:b w:val="0"/>
      <w:sz w:val="22"/>
      <w:szCs w:val="20"/>
    </w:rPr>
  </w:style>
  <w:style w:type="character" w:customStyle="1" w:styleId="ListLabel18">
    <w:name w:val="ListLabel 18"/>
    <w:rsid w:val="00DB33D1"/>
    <w:rPr>
      <w:rFonts w:cs="Tahoma"/>
      <w:sz w:val="20"/>
      <w:szCs w:val="20"/>
    </w:rPr>
  </w:style>
  <w:style w:type="character" w:customStyle="1" w:styleId="ListLabel19">
    <w:name w:val="ListLabel 19"/>
    <w:rsid w:val="00DB33D1"/>
    <w:rPr>
      <w:b w:val="0"/>
    </w:rPr>
  </w:style>
  <w:style w:type="character" w:customStyle="1" w:styleId="ListLabel20">
    <w:name w:val="ListLabel 20"/>
    <w:rsid w:val="00DB33D1"/>
    <w:rPr>
      <w:rFonts w:eastAsia="Times New Roman" w:cs="Times New Roman"/>
    </w:rPr>
  </w:style>
  <w:style w:type="character" w:customStyle="1" w:styleId="ListLabel21">
    <w:name w:val="ListLabel 21"/>
    <w:rsid w:val="00DB33D1"/>
    <w:rPr>
      <w:rFonts w:eastAsia="Times New Roman" w:cs="Tahoma"/>
    </w:rPr>
  </w:style>
  <w:style w:type="character" w:customStyle="1" w:styleId="ListLabel22">
    <w:name w:val="ListLabel 22"/>
    <w:rsid w:val="00DB33D1"/>
    <w:rPr>
      <w:rFonts w:cs="Tahoma"/>
      <w:kern w:val="3"/>
      <w:sz w:val="22"/>
      <w:szCs w:val="20"/>
    </w:rPr>
  </w:style>
  <w:style w:type="character" w:customStyle="1" w:styleId="ListLabel23">
    <w:name w:val="ListLabel 23"/>
    <w:rsid w:val="00DB33D1"/>
    <w:rPr>
      <w:rFonts w:cs="OpenSymbol"/>
    </w:rPr>
  </w:style>
  <w:style w:type="character" w:customStyle="1" w:styleId="ListLabel24">
    <w:name w:val="ListLabel 24"/>
    <w:rsid w:val="00DB33D1"/>
    <w:rPr>
      <w:sz w:val="22"/>
    </w:rPr>
  </w:style>
  <w:style w:type="character" w:customStyle="1" w:styleId="ListLabel25">
    <w:name w:val="ListLabel 25"/>
    <w:rsid w:val="00DB33D1"/>
    <w:rPr>
      <w:kern w:val="3"/>
      <w:sz w:val="22"/>
      <w:szCs w:val="20"/>
    </w:rPr>
  </w:style>
  <w:style w:type="character" w:customStyle="1" w:styleId="ListLabel26">
    <w:name w:val="ListLabel 26"/>
    <w:rsid w:val="00DB33D1"/>
    <w:rPr>
      <w:sz w:val="22"/>
      <w:szCs w:val="20"/>
    </w:rPr>
  </w:style>
  <w:style w:type="character" w:customStyle="1" w:styleId="ListLabel27">
    <w:name w:val="ListLabel 27"/>
    <w:rsid w:val="00DB33D1"/>
    <w:rPr>
      <w:rFonts w:cs="Tahoma"/>
      <w:sz w:val="22"/>
      <w:szCs w:val="20"/>
    </w:rPr>
  </w:style>
  <w:style w:type="character" w:customStyle="1" w:styleId="ListLabel28">
    <w:name w:val="ListLabel 28"/>
    <w:rsid w:val="00DB33D1"/>
    <w:rPr>
      <w:b w:val="0"/>
      <w:i w:val="0"/>
      <w:color w:val="000000"/>
      <w:sz w:val="20"/>
      <w:szCs w:val="20"/>
    </w:rPr>
  </w:style>
  <w:style w:type="character" w:customStyle="1" w:styleId="ListLabel29">
    <w:name w:val="ListLabel 29"/>
    <w:rsid w:val="00DB33D1"/>
    <w:rPr>
      <w:rFonts w:cs="Tahoma"/>
      <w:bCs/>
      <w:position w:val="0"/>
      <w:sz w:val="20"/>
      <w:szCs w:val="20"/>
      <w:vertAlign w:val="superscript"/>
    </w:rPr>
  </w:style>
  <w:style w:type="character" w:customStyle="1" w:styleId="ListLabel30">
    <w:name w:val="ListLabel 30"/>
    <w:rsid w:val="00DB33D1"/>
    <w:rPr>
      <w:rFonts w:cs="Tahoma"/>
      <w:b/>
      <w:color w:val="000000"/>
    </w:rPr>
  </w:style>
  <w:style w:type="character" w:customStyle="1" w:styleId="ListLabel31">
    <w:name w:val="ListLabel 31"/>
    <w:rsid w:val="00DB33D1"/>
    <w:rPr>
      <w:b/>
    </w:rPr>
  </w:style>
  <w:style w:type="character" w:customStyle="1" w:styleId="ListLabel32">
    <w:name w:val="ListLabel 32"/>
    <w:rsid w:val="00DB33D1"/>
    <w:rPr>
      <w:rFonts w:cs="Tahoma"/>
    </w:rPr>
  </w:style>
  <w:style w:type="character" w:customStyle="1" w:styleId="ListLabel33">
    <w:name w:val="ListLabel 33"/>
    <w:rsid w:val="00DB33D1"/>
    <w:rPr>
      <w:b w:val="0"/>
      <w:i w:val="0"/>
    </w:rPr>
  </w:style>
  <w:style w:type="character" w:customStyle="1" w:styleId="ListLabel34">
    <w:name w:val="ListLabel 34"/>
    <w:rsid w:val="00DB33D1"/>
    <w:rPr>
      <w:rFonts w:cs="Tahoma"/>
      <w:b w:val="0"/>
      <w:i w:val="0"/>
      <w:sz w:val="20"/>
      <w:szCs w:val="20"/>
    </w:rPr>
  </w:style>
  <w:style w:type="character" w:customStyle="1" w:styleId="ListLabel35">
    <w:name w:val="ListLabel 35"/>
    <w:rsid w:val="00DB33D1"/>
    <w:rPr>
      <w:b w:val="0"/>
      <w:i w:val="0"/>
      <w:sz w:val="20"/>
      <w:szCs w:val="20"/>
    </w:rPr>
  </w:style>
  <w:style w:type="character" w:customStyle="1" w:styleId="ListLabel36">
    <w:name w:val="ListLabel 36"/>
    <w:rsid w:val="00DB33D1"/>
    <w:rPr>
      <w:i w:val="0"/>
    </w:rPr>
  </w:style>
  <w:style w:type="character" w:customStyle="1" w:styleId="ListLabel37">
    <w:name w:val="ListLabel 37"/>
    <w:rsid w:val="00DB33D1"/>
    <w:rPr>
      <w:b w:val="0"/>
      <w:strike w:val="0"/>
      <w:dstrike w:val="0"/>
      <w:color w:val="000000"/>
    </w:rPr>
  </w:style>
  <w:style w:type="character" w:customStyle="1" w:styleId="ListLabel38">
    <w:name w:val="ListLabel 38"/>
    <w:rsid w:val="00DB33D1"/>
    <w:rPr>
      <w:rFonts w:cs="Times New Roman"/>
      <w:b w:val="0"/>
      <w:bCs w:val="0"/>
      <w:color w:val="000000"/>
    </w:rPr>
  </w:style>
  <w:style w:type="character" w:customStyle="1" w:styleId="ListLabel39">
    <w:name w:val="ListLabel 39"/>
    <w:rsid w:val="00DB33D1"/>
    <w:rPr>
      <w:rFonts w:cs="Times New Roman"/>
      <w:sz w:val="20"/>
      <w:szCs w:val="20"/>
    </w:rPr>
  </w:style>
  <w:style w:type="character" w:customStyle="1" w:styleId="ListLabel40">
    <w:name w:val="ListLabel 40"/>
    <w:rsid w:val="00DB33D1"/>
    <w:rPr>
      <w:position w:val="0"/>
      <w:sz w:val="22"/>
      <w:szCs w:val="22"/>
      <w:vertAlign w:val="baseline"/>
    </w:rPr>
  </w:style>
  <w:style w:type="character" w:customStyle="1" w:styleId="ListLabel41">
    <w:name w:val="ListLabel 41"/>
    <w:rsid w:val="00DB33D1"/>
    <w:rPr>
      <w:rFonts w:cs="Times New Roman"/>
      <w:b w:val="0"/>
      <w:i w:val="0"/>
      <w:color w:val="000000"/>
    </w:rPr>
  </w:style>
  <w:style w:type="character" w:customStyle="1" w:styleId="ListLabel42">
    <w:name w:val="ListLabel 42"/>
    <w:rsid w:val="00DB33D1"/>
    <w:rPr>
      <w:rFonts w:cs="Times New Roman"/>
      <w:b w:val="0"/>
      <w:i w:val="0"/>
      <w:strike w:val="0"/>
      <w:dstrike w:val="0"/>
    </w:rPr>
  </w:style>
  <w:style w:type="character" w:customStyle="1" w:styleId="ListLabel43">
    <w:name w:val="ListLabel 43"/>
    <w:rsid w:val="00DB33D1"/>
    <w:rPr>
      <w:rFonts w:eastAsia="Calibri" w:cs="Times New Roman"/>
      <w:lang w:eastAsia="zh-CN"/>
    </w:rPr>
  </w:style>
  <w:style w:type="character" w:customStyle="1" w:styleId="ListLabel44">
    <w:name w:val="ListLabel 44"/>
    <w:rsid w:val="00DB33D1"/>
    <w:rPr>
      <w:rFonts w:eastAsia="Times New Roman" w:cs="Tahoma"/>
      <w:b w:val="0"/>
    </w:rPr>
  </w:style>
  <w:style w:type="character" w:customStyle="1" w:styleId="ListLabel45">
    <w:name w:val="ListLabel 45"/>
    <w:rsid w:val="00DB33D1"/>
    <w:rPr>
      <w:rFonts w:cs="Times New Roman"/>
      <w:b/>
      <w:i w:val="0"/>
      <w:color w:val="000000"/>
      <w:sz w:val="20"/>
      <w:szCs w:val="20"/>
    </w:rPr>
  </w:style>
  <w:style w:type="character" w:customStyle="1" w:styleId="ListLabel46">
    <w:name w:val="ListLabel 46"/>
    <w:rsid w:val="00DB33D1"/>
    <w:rPr>
      <w:rFonts w:cs="Tahoma"/>
      <w:bCs/>
    </w:rPr>
  </w:style>
  <w:style w:type="character" w:customStyle="1" w:styleId="ListLabel47">
    <w:name w:val="ListLabel 47"/>
    <w:rsid w:val="00DB33D1"/>
    <w:rPr>
      <w:rFonts w:eastAsia="Andale Sans UI" w:cs="Tahoma"/>
      <w:b w:val="0"/>
      <w:i w:val="0"/>
      <w:color w:val="000000"/>
      <w:kern w:val="3"/>
      <w:sz w:val="20"/>
      <w:szCs w:val="20"/>
      <w:lang w:val="de-DE" w:eastAsia="ja-JP" w:bidi="fa-IR"/>
    </w:rPr>
  </w:style>
  <w:style w:type="character" w:customStyle="1" w:styleId="ListLabel48">
    <w:name w:val="ListLabel 48"/>
    <w:rsid w:val="00DB33D1"/>
    <w:rPr>
      <w:b w:val="0"/>
      <w:sz w:val="20"/>
      <w:szCs w:val="20"/>
    </w:rPr>
  </w:style>
  <w:style w:type="character" w:customStyle="1" w:styleId="ListLabel49">
    <w:name w:val="ListLabel 49"/>
    <w:rsid w:val="00DB33D1"/>
    <w:rPr>
      <w:rFonts w:cs="Times New Roman"/>
      <w:b w:val="0"/>
    </w:rPr>
  </w:style>
  <w:style w:type="character" w:customStyle="1" w:styleId="ListLabel50">
    <w:name w:val="ListLabel 50"/>
    <w:rsid w:val="00DB33D1"/>
    <w:rPr>
      <w:rFonts w:cs="Tahoma"/>
      <w:b w:val="0"/>
      <w:bCs/>
      <w:color w:val="000000"/>
    </w:rPr>
  </w:style>
  <w:style w:type="character" w:customStyle="1" w:styleId="ListLabel51">
    <w:name w:val="ListLabel 51"/>
    <w:rsid w:val="00DB33D1"/>
    <w:rPr>
      <w:b w:val="0"/>
      <w:position w:val="0"/>
      <w:vertAlign w:val="baseline"/>
    </w:rPr>
  </w:style>
  <w:style w:type="character" w:customStyle="1" w:styleId="ListLabel52">
    <w:name w:val="ListLabel 52"/>
    <w:rsid w:val="00DB33D1"/>
    <w:rPr>
      <w:sz w:val="20"/>
      <w:szCs w:val="20"/>
    </w:rPr>
  </w:style>
  <w:style w:type="character" w:customStyle="1" w:styleId="ListLabel53">
    <w:name w:val="ListLabel 53"/>
    <w:rsid w:val="00DB33D1"/>
    <w:rPr>
      <w:rFonts w:cs="Tahoma"/>
      <w:b w:val="0"/>
      <w:sz w:val="20"/>
      <w:szCs w:val="20"/>
    </w:rPr>
  </w:style>
  <w:style w:type="character" w:customStyle="1" w:styleId="ListLabel54">
    <w:name w:val="ListLabel 54"/>
    <w:rsid w:val="00DB33D1"/>
    <w:rPr>
      <w:rFonts w:cs="Tahoma"/>
      <w:b/>
      <w:sz w:val="20"/>
      <w:szCs w:val="20"/>
    </w:rPr>
  </w:style>
  <w:style w:type="character" w:customStyle="1" w:styleId="ListLabel55">
    <w:name w:val="ListLabel 55"/>
    <w:rsid w:val="00DB33D1"/>
    <w:rPr>
      <w:rFonts w:cs="Tahoma"/>
      <w:i w:val="0"/>
      <w:sz w:val="20"/>
      <w:szCs w:val="20"/>
    </w:rPr>
  </w:style>
  <w:style w:type="character" w:customStyle="1" w:styleId="ListLabel56">
    <w:name w:val="ListLabel 56"/>
    <w:rsid w:val="00DB33D1"/>
    <w:rPr>
      <w:rFonts w:cs="Tahoma"/>
      <w:b w:val="0"/>
    </w:rPr>
  </w:style>
  <w:style w:type="character" w:customStyle="1" w:styleId="ListLabel57">
    <w:name w:val="ListLabel 57"/>
    <w:rsid w:val="00DB33D1"/>
    <w:rPr>
      <w:rFonts w:cs="Times New Roman"/>
      <w:b w:val="0"/>
      <w:i w:val="0"/>
      <w:sz w:val="20"/>
      <w:szCs w:val="20"/>
    </w:rPr>
  </w:style>
  <w:style w:type="character" w:customStyle="1" w:styleId="ListLabel58">
    <w:name w:val="ListLabel 58"/>
    <w:rsid w:val="00DB33D1"/>
    <w:rPr>
      <w:rFonts w:cs="Symbol"/>
    </w:rPr>
  </w:style>
  <w:style w:type="character" w:customStyle="1" w:styleId="ListLabel59">
    <w:name w:val="ListLabel 59"/>
    <w:rsid w:val="00DB33D1"/>
    <w:rPr>
      <w:rFonts w:cs="Courier New"/>
    </w:rPr>
  </w:style>
  <w:style w:type="character" w:customStyle="1" w:styleId="ListLabel60">
    <w:name w:val="ListLabel 60"/>
    <w:rsid w:val="00DB33D1"/>
    <w:rPr>
      <w:rFonts w:cs="Wingdings"/>
    </w:rPr>
  </w:style>
  <w:style w:type="character" w:customStyle="1" w:styleId="ListLabel61">
    <w:name w:val="ListLabel 61"/>
    <w:rsid w:val="00DB33D1"/>
    <w:rPr>
      <w:rFonts w:cs="Tahoma"/>
      <w:color w:val="000000"/>
      <w:sz w:val="20"/>
      <w:szCs w:val="20"/>
    </w:rPr>
  </w:style>
  <w:style w:type="character" w:customStyle="1" w:styleId="ListLabel62">
    <w:name w:val="ListLabel 62"/>
    <w:rsid w:val="00DB33D1"/>
    <w:rPr>
      <w:rFonts w:cs="Times New Roman"/>
      <w:b w:val="0"/>
      <w:sz w:val="20"/>
      <w:szCs w:val="20"/>
    </w:rPr>
  </w:style>
  <w:style w:type="character" w:customStyle="1" w:styleId="ListLabel63">
    <w:name w:val="ListLabel 63"/>
    <w:rsid w:val="00DB33D1"/>
    <w:rPr>
      <w:b w:val="0"/>
      <w:color w:val="000000"/>
    </w:rPr>
  </w:style>
  <w:style w:type="character" w:customStyle="1" w:styleId="ListLabel64">
    <w:name w:val="ListLabel 64"/>
    <w:rsid w:val="00DB33D1"/>
    <w:rPr>
      <w:b w:val="0"/>
      <w:kern w:val="3"/>
      <w:position w:val="0"/>
      <w:vertAlign w:val="baseline"/>
    </w:rPr>
  </w:style>
  <w:style w:type="character" w:customStyle="1" w:styleId="ListLabel65">
    <w:name w:val="ListLabel 65"/>
    <w:rsid w:val="00DB33D1"/>
    <w:rPr>
      <w:rFonts w:cs="Times New Roman"/>
      <w:b/>
    </w:rPr>
  </w:style>
  <w:style w:type="character" w:customStyle="1" w:styleId="ListLabel66">
    <w:name w:val="ListLabel 66"/>
    <w:rsid w:val="00DB33D1"/>
    <w:rPr>
      <w:rFonts w:eastAsia="Times New Roman" w:cs="Tahoma"/>
      <w:b w:val="0"/>
      <w:color w:val="000000"/>
    </w:rPr>
  </w:style>
  <w:style w:type="character" w:customStyle="1" w:styleId="ListLabel67">
    <w:name w:val="ListLabel 67"/>
    <w:rsid w:val="00DB33D1"/>
    <w:rPr>
      <w:rFonts w:cs="Tahoma"/>
      <w:b/>
      <w:bCs/>
      <w:sz w:val="20"/>
      <w:szCs w:val="20"/>
    </w:rPr>
  </w:style>
  <w:style w:type="character" w:customStyle="1" w:styleId="ListLabel68">
    <w:name w:val="ListLabel 68"/>
    <w:rsid w:val="00DB33D1"/>
    <w:rPr>
      <w:rFonts w:eastAsia="Times New Roman" w:cs="Arial"/>
      <w:b w:val="0"/>
    </w:rPr>
  </w:style>
  <w:style w:type="character" w:customStyle="1" w:styleId="ListLabel69">
    <w:name w:val="ListLabel 69"/>
    <w:rsid w:val="00DB33D1"/>
    <w:rPr>
      <w:strike w:val="0"/>
      <w:dstrike w:val="0"/>
      <w:sz w:val="20"/>
      <w:szCs w:val="20"/>
    </w:rPr>
  </w:style>
  <w:style w:type="character" w:customStyle="1" w:styleId="ListLabel70">
    <w:name w:val="ListLabel 70"/>
    <w:rsid w:val="00DB33D1"/>
    <w:rPr>
      <w:rFonts w:cs="Times New Roman"/>
      <w:b w:val="0"/>
      <w:i w:val="0"/>
      <w:color w:val="000000"/>
      <w:sz w:val="20"/>
      <w:szCs w:val="20"/>
    </w:rPr>
  </w:style>
  <w:style w:type="character" w:customStyle="1" w:styleId="ListLabel71">
    <w:name w:val="ListLabel 71"/>
    <w:rsid w:val="00DB33D1"/>
    <w:rPr>
      <w:b w:val="0"/>
      <w:color w:val="000000"/>
      <w:sz w:val="20"/>
      <w:szCs w:val="20"/>
    </w:rPr>
  </w:style>
  <w:style w:type="character" w:customStyle="1" w:styleId="ListLabel72">
    <w:name w:val="ListLabel 72"/>
    <w:rsid w:val="00DB33D1"/>
    <w:rPr>
      <w:rFonts w:cs="Tahoma"/>
      <w:b/>
      <w:i/>
    </w:rPr>
  </w:style>
  <w:style w:type="character" w:customStyle="1" w:styleId="ListLabel73">
    <w:name w:val="ListLabel 73"/>
    <w:rsid w:val="00DB33D1"/>
    <w:rPr>
      <w:rFonts w:cs="Times New Roman"/>
      <w:b w:val="0"/>
      <w:i w:val="0"/>
      <w:sz w:val="24"/>
    </w:rPr>
  </w:style>
  <w:style w:type="character" w:customStyle="1" w:styleId="ListLabel74">
    <w:name w:val="ListLabel 74"/>
    <w:rsid w:val="00DB33D1"/>
    <w:rPr>
      <w:rFonts w:cs="Tahoma"/>
      <w:bCs/>
      <w:iCs/>
      <w:lang w:eastAsia="ar-SA"/>
    </w:rPr>
  </w:style>
  <w:style w:type="character" w:customStyle="1" w:styleId="ListLabel75">
    <w:name w:val="ListLabel 75"/>
    <w:rsid w:val="00DB33D1"/>
    <w:rPr>
      <w:rFonts w:eastAsia="Andale Sans UI" w:cs="Times New Roman"/>
      <w:b w:val="0"/>
      <w:kern w:val="3"/>
      <w:lang w:eastAsia="ja-JP" w:bidi="fa-IR"/>
    </w:rPr>
  </w:style>
  <w:style w:type="character" w:customStyle="1" w:styleId="ListLabel76">
    <w:name w:val="ListLabel 76"/>
    <w:rsid w:val="00DB33D1"/>
    <w:rPr>
      <w:b/>
      <w:color w:val="000000"/>
    </w:rPr>
  </w:style>
  <w:style w:type="character" w:customStyle="1" w:styleId="ListLabel77">
    <w:name w:val="ListLabel 77"/>
    <w:rsid w:val="00DB33D1"/>
    <w:rPr>
      <w:rFonts w:cs="Tahoma"/>
      <w:b w:val="0"/>
      <w:color w:val="000000"/>
    </w:rPr>
  </w:style>
  <w:style w:type="character" w:customStyle="1" w:styleId="ListLabel78">
    <w:name w:val="ListLabel 78"/>
    <w:rsid w:val="00DB33D1"/>
    <w:rPr>
      <w:rFonts w:cs="Times New Roman"/>
      <w:b w:val="0"/>
      <w:bCs/>
      <w:i w:val="0"/>
      <w:sz w:val="20"/>
      <w:szCs w:val="20"/>
    </w:rPr>
  </w:style>
  <w:style w:type="character" w:customStyle="1" w:styleId="ListLabel79">
    <w:name w:val="ListLabel 79"/>
    <w:rsid w:val="00DB33D1"/>
    <w:rPr>
      <w:rFonts w:eastAsia="Times New Roman" w:cs="Tahoma"/>
      <w:b w:val="0"/>
      <w:i w:val="0"/>
      <w:color w:val="000000"/>
      <w:sz w:val="20"/>
      <w:szCs w:val="20"/>
    </w:rPr>
  </w:style>
  <w:style w:type="character" w:customStyle="1" w:styleId="ListLabel80">
    <w:name w:val="ListLabel 80"/>
    <w:rsid w:val="00DB33D1"/>
    <w:rPr>
      <w:rFonts w:cs="Times New Roman"/>
      <w:b w:val="0"/>
      <w:color w:val="000000"/>
      <w:sz w:val="20"/>
      <w:szCs w:val="20"/>
    </w:rPr>
  </w:style>
  <w:style w:type="character" w:customStyle="1" w:styleId="ListLabel81">
    <w:name w:val="ListLabel 81"/>
    <w:rsid w:val="00DB33D1"/>
    <w:rPr>
      <w:rFonts w:eastAsia="Andale Sans UI" w:cs="Tahoma"/>
      <w:kern w:val="3"/>
      <w:lang w:eastAsia="ja-JP" w:bidi="fa-IR"/>
    </w:rPr>
  </w:style>
  <w:style w:type="character" w:customStyle="1" w:styleId="ListLabel82">
    <w:name w:val="ListLabel 82"/>
    <w:rsid w:val="00DB33D1"/>
    <w:rPr>
      <w:rFonts w:cs="Tahoma"/>
      <w:b w:val="0"/>
      <w:i w:val="0"/>
      <w:color w:val="000000"/>
      <w:sz w:val="20"/>
      <w:szCs w:val="20"/>
      <w:lang w:val="de-DE"/>
    </w:rPr>
  </w:style>
  <w:style w:type="character" w:customStyle="1" w:styleId="ListLabel83">
    <w:name w:val="ListLabel 83"/>
    <w:rsid w:val="00DB33D1"/>
    <w:rPr>
      <w:rFonts w:cs="Tahoma"/>
      <w:strike w:val="0"/>
      <w:dstrike w:val="0"/>
      <w:color w:val="000000"/>
      <w:sz w:val="20"/>
      <w:szCs w:val="20"/>
    </w:rPr>
  </w:style>
  <w:style w:type="character" w:customStyle="1" w:styleId="ListLabel84">
    <w:name w:val="ListLabel 84"/>
    <w:rsid w:val="00DB33D1"/>
    <w:rPr>
      <w:rFonts w:cs="Tahoma"/>
      <w:b w:val="0"/>
      <w:i w:val="0"/>
      <w:strike w:val="0"/>
      <w:dstrike w:val="0"/>
      <w:color w:val="000000"/>
      <w:sz w:val="20"/>
      <w:szCs w:val="20"/>
    </w:rPr>
  </w:style>
  <w:style w:type="character" w:customStyle="1" w:styleId="ListLabel85">
    <w:name w:val="ListLabel 85"/>
    <w:rsid w:val="00DB33D1"/>
    <w:rPr>
      <w:rFonts w:cs="Tahoma"/>
      <w:bCs/>
      <w:sz w:val="20"/>
      <w:szCs w:val="20"/>
    </w:rPr>
  </w:style>
  <w:style w:type="character" w:customStyle="1" w:styleId="ListLabel86">
    <w:name w:val="ListLabel 86"/>
    <w:rsid w:val="00DB33D1"/>
    <w:rPr>
      <w:u w:val="none"/>
    </w:rPr>
  </w:style>
  <w:style w:type="character" w:customStyle="1" w:styleId="ListLabel87">
    <w:name w:val="ListLabel 87"/>
    <w:rsid w:val="00DB33D1"/>
    <w:rPr>
      <w:rFonts w:cs="Tahoma"/>
      <w:bCs/>
      <w:color w:val="000000"/>
    </w:rPr>
  </w:style>
  <w:style w:type="character" w:customStyle="1" w:styleId="ListLabel88">
    <w:name w:val="ListLabel 88"/>
    <w:rsid w:val="00DB33D1"/>
    <w:rPr>
      <w:rFonts w:eastAsia="OpenSymbol" w:cs="OpenSymbol"/>
    </w:rPr>
  </w:style>
  <w:style w:type="character" w:customStyle="1" w:styleId="ListLabel89">
    <w:name w:val="ListLabel 89"/>
    <w:rsid w:val="00DB33D1"/>
    <w:rPr>
      <w:color w:val="00000A"/>
    </w:rPr>
  </w:style>
  <w:style w:type="character" w:customStyle="1" w:styleId="ListLabel90">
    <w:name w:val="ListLabel 90"/>
    <w:rsid w:val="00DB33D1"/>
    <w:rPr>
      <w:rFonts w:cs="Tahoma"/>
      <w:b w:val="0"/>
      <w:i w:val="0"/>
      <w:color w:val="00000A"/>
      <w:sz w:val="22"/>
      <w:szCs w:val="20"/>
    </w:rPr>
  </w:style>
  <w:style w:type="character" w:customStyle="1" w:styleId="ListLabel91">
    <w:name w:val="ListLabel 91"/>
    <w:rsid w:val="00DB33D1"/>
    <w:rPr>
      <w:b w:val="0"/>
      <w:i w:val="0"/>
      <w:color w:val="00000A"/>
      <w:sz w:val="20"/>
      <w:szCs w:val="20"/>
    </w:rPr>
  </w:style>
  <w:style w:type="character" w:customStyle="1" w:styleId="ListLabel92">
    <w:name w:val="ListLabel 92"/>
    <w:rsid w:val="00DB33D1"/>
    <w:rPr>
      <w:sz w:val="22"/>
      <w:szCs w:val="22"/>
    </w:rPr>
  </w:style>
  <w:style w:type="character" w:customStyle="1" w:styleId="ListLabel93">
    <w:name w:val="ListLabel 93"/>
    <w:rsid w:val="00DB33D1"/>
    <w:rPr>
      <w:b w:val="0"/>
      <w:color w:val="00000A"/>
    </w:rPr>
  </w:style>
  <w:style w:type="character" w:customStyle="1" w:styleId="ListLabel94">
    <w:name w:val="ListLabel 94"/>
    <w:rsid w:val="00DB33D1"/>
    <w:rPr>
      <w:rFonts w:cs="Times New Roman"/>
      <w:color w:val="00000A"/>
    </w:rPr>
  </w:style>
  <w:style w:type="character" w:customStyle="1" w:styleId="ListLabel95">
    <w:name w:val="ListLabel 95"/>
    <w:rsid w:val="00DB33D1"/>
    <w:rPr>
      <w:rFonts w:cs="Times New Roman"/>
      <w:b w:val="0"/>
      <w:i w:val="0"/>
      <w:color w:val="00000A"/>
      <w:sz w:val="20"/>
      <w:szCs w:val="20"/>
    </w:rPr>
  </w:style>
  <w:style w:type="character" w:customStyle="1" w:styleId="ListLabel96">
    <w:name w:val="ListLabel 96"/>
    <w:rsid w:val="00DB33D1"/>
    <w:rPr>
      <w:rFonts w:cs="Times New Roman"/>
      <w:b w:val="0"/>
      <w:color w:val="00000A"/>
    </w:rPr>
  </w:style>
  <w:style w:type="character" w:customStyle="1" w:styleId="ListLabel97">
    <w:name w:val="ListLabel 97"/>
    <w:rsid w:val="00DB33D1"/>
    <w:rPr>
      <w:b w:val="0"/>
      <w:strike w:val="0"/>
      <w:dstrike w:val="0"/>
      <w:color w:val="00000A"/>
    </w:rPr>
  </w:style>
  <w:style w:type="character" w:customStyle="1" w:styleId="ListLabel98">
    <w:name w:val="ListLabel 98"/>
    <w:rsid w:val="00DB33D1"/>
    <w:rPr>
      <w:rFonts w:eastAsia="Times New Roman" w:cs="Times New Roman"/>
      <w:b w:val="0"/>
      <w:i w:val="0"/>
      <w:color w:val="00000A"/>
      <w:sz w:val="22"/>
      <w:szCs w:val="22"/>
    </w:rPr>
  </w:style>
  <w:style w:type="character" w:customStyle="1" w:styleId="ListLabel99">
    <w:name w:val="ListLabel 99"/>
    <w:rsid w:val="00DB33D1"/>
    <w:rPr>
      <w:rFonts w:cs="Tahoma"/>
      <w:strike w:val="0"/>
      <w:dstrike w:val="0"/>
      <w:color w:val="00000A"/>
      <w:sz w:val="20"/>
      <w:szCs w:val="20"/>
    </w:rPr>
  </w:style>
  <w:style w:type="character" w:customStyle="1" w:styleId="ListLabel100">
    <w:name w:val="ListLabel 100"/>
    <w:rsid w:val="00DB33D1"/>
    <w:rPr>
      <w:b w:val="0"/>
      <w:i w:val="0"/>
      <w:strike w:val="0"/>
      <w:dstrike w:val="0"/>
      <w:color w:val="00000A"/>
      <w:sz w:val="20"/>
      <w:szCs w:val="20"/>
    </w:rPr>
  </w:style>
  <w:style w:type="character" w:customStyle="1" w:styleId="WW8Num162z1">
    <w:name w:val="WW8Num162z1"/>
    <w:rsid w:val="00DB33D1"/>
  </w:style>
  <w:style w:type="numbering" w:customStyle="1" w:styleId="WWNum1">
    <w:name w:val="WWNum1"/>
    <w:basedOn w:val="Bezlisty"/>
    <w:rsid w:val="00DB33D1"/>
    <w:pPr>
      <w:numPr>
        <w:numId w:val="2"/>
      </w:numPr>
    </w:pPr>
  </w:style>
  <w:style w:type="numbering" w:customStyle="1" w:styleId="WWNum2">
    <w:name w:val="WWNum2"/>
    <w:basedOn w:val="Bezlisty"/>
    <w:rsid w:val="00DB33D1"/>
    <w:pPr>
      <w:numPr>
        <w:numId w:val="3"/>
      </w:numPr>
    </w:pPr>
  </w:style>
  <w:style w:type="numbering" w:customStyle="1" w:styleId="WWNum3">
    <w:name w:val="WWNum3"/>
    <w:basedOn w:val="Bezlisty"/>
    <w:rsid w:val="00DB33D1"/>
    <w:pPr>
      <w:numPr>
        <w:numId w:val="4"/>
      </w:numPr>
    </w:pPr>
  </w:style>
  <w:style w:type="numbering" w:customStyle="1" w:styleId="WWNum4">
    <w:name w:val="WWNum4"/>
    <w:basedOn w:val="Bezlisty"/>
    <w:rsid w:val="00DB33D1"/>
    <w:pPr>
      <w:numPr>
        <w:numId w:val="5"/>
      </w:numPr>
    </w:pPr>
  </w:style>
  <w:style w:type="numbering" w:customStyle="1" w:styleId="WWNum5">
    <w:name w:val="WWNum5"/>
    <w:basedOn w:val="Bezlisty"/>
    <w:rsid w:val="00DB33D1"/>
    <w:pPr>
      <w:numPr>
        <w:numId w:val="6"/>
      </w:numPr>
    </w:pPr>
  </w:style>
  <w:style w:type="numbering" w:customStyle="1" w:styleId="WWNum6">
    <w:name w:val="WWNum6"/>
    <w:basedOn w:val="Bezlisty"/>
    <w:rsid w:val="00DB33D1"/>
    <w:pPr>
      <w:numPr>
        <w:numId w:val="7"/>
      </w:numPr>
    </w:pPr>
  </w:style>
  <w:style w:type="numbering" w:customStyle="1" w:styleId="WWNum7">
    <w:name w:val="WWNum7"/>
    <w:basedOn w:val="Bezlisty"/>
    <w:rsid w:val="00DB33D1"/>
    <w:pPr>
      <w:numPr>
        <w:numId w:val="8"/>
      </w:numPr>
    </w:pPr>
  </w:style>
  <w:style w:type="numbering" w:customStyle="1" w:styleId="WWNum8">
    <w:name w:val="WWNum8"/>
    <w:basedOn w:val="Bezlisty"/>
    <w:rsid w:val="00DB33D1"/>
    <w:pPr>
      <w:numPr>
        <w:numId w:val="9"/>
      </w:numPr>
    </w:pPr>
  </w:style>
  <w:style w:type="numbering" w:customStyle="1" w:styleId="WWNum9">
    <w:name w:val="WWNum9"/>
    <w:basedOn w:val="Bezlisty"/>
    <w:rsid w:val="00DB33D1"/>
    <w:pPr>
      <w:numPr>
        <w:numId w:val="10"/>
      </w:numPr>
    </w:pPr>
  </w:style>
  <w:style w:type="numbering" w:customStyle="1" w:styleId="WWNum10">
    <w:name w:val="WWNum10"/>
    <w:basedOn w:val="Bezlisty"/>
    <w:rsid w:val="00DB33D1"/>
    <w:pPr>
      <w:numPr>
        <w:numId w:val="367"/>
      </w:numPr>
    </w:pPr>
  </w:style>
  <w:style w:type="numbering" w:customStyle="1" w:styleId="WWNum11">
    <w:name w:val="WWNum11"/>
    <w:basedOn w:val="Bezlisty"/>
    <w:rsid w:val="00DB33D1"/>
    <w:pPr>
      <w:numPr>
        <w:numId w:val="11"/>
      </w:numPr>
    </w:pPr>
  </w:style>
  <w:style w:type="numbering" w:customStyle="1" w:styleId="WWNum12">
    <w:name w:val="WWNum12"/>
    <w:basedOn w:val="Bezlisty"/>
    <w:rsid w:val="00DB33D1"/>
    <w:pPr>
      <w:numPr>
        <w:numId w:val="12"/>
      </w:numPr>
    </w:pPr>
  </w:style>
  <w:style w:type="numbering" w:customStyle="1" w:styleId="WWNum13">
    <w:name w:val="WWNum13"/>
    <w:basedOn w:val="Bezlisty"/>
    <w:rsid w:val="00DB33D1"/>
    <w:pPr>
      <w:numPr>
        <w:numId w:val="366"/>
      </w:numPr>
    </w:pPr>
  </w:style>
  <w:style w:type="numbering" w:customStyle="1" w:styleId="WWNum14">
    <w:name w:val="WWNum14"/>
    <w:basedOn w:val="Bezlisty"/>
    <w:rsid w:val="00DB33D1"/>
    <w:pPr>
      <w:numPr>
        <w:numId w:val="375"/>
      </w:numPr>
    </w:pPr>
  </w:style>
  <w:style w:type="numbering" w:customStyle="1" w:styleId="WWNum15">
    <w:name w:val="WWNum15"/>
    <w:basedOn w:val="Bezlisty"/>
    <w:rsid w:val="00DB33D1"/>
    <w:pPr>
      <w:numPr>
        <w:numId w:val="13"/>
      </w:numPr>
    </w:pPr>
  </w:style>
  <w:style w:type="numbering" w:customStyle="1" w:styleId="WWNum16">
    <w:name w:val="WWNum16"/>
    <w:basedOn w:val="Bezlisty"/>
    <w:rsid w:val="00DB33D1"/>
    <w:pPr>
      <w:numPr>
        <w:numId w:val="14"/>
      </w:numPr>
    </w:pPr>
  </w:style>
  <w:style w:type="numbering" w:customStyle="1" w:styleId="WWNum17">
    <w:name w:val="WWNum17"/>
    <w:basedOn w:val="Bezlisty"/>
    <w:rsid w:val="00DB33D1"/>
    <w:pPr>
      <w:numPr>
        <w:numId w:val="15"/>
      </w:numPr>
    </w:pPr>
  </w:style>
  <w:style w:type="numbering" w:customStyle="1" w:styleId="WWNum18">
    <w:name w:val="WWNum18"/>
    <w:basedOn w:val="Bezlisty"/>
    <w:rsid w:val="00DB33D1"/>
    <w:pPr>
      <w:numPr>
        <w:numId w:val="16"/>
      </w:numPr>
    </w:pPr>
  </w:style>
  <w:style w:type="numbering" w:customStyle="1" w:styleId="WWNum19">
    <w:name w:val="WWNum19"/>
    <w:basedOn w:val="Bezlisty"/>
    <w:rsid w:val="00DB33D1"/>
    <w:pPr>
      <w:numPr>
        <w:numId w:val="17"/>
      </w:numPr>
    </w:pPr>
  </w:style>
  <w:style w:type="numbering" w:customStyle="1" w:styleId="WWNum20">
    <w:name w:val="WWNum20"/>
    <w:basedOn w:val="Bezlisty"/>
    <w:rsid w:val="00DB33D1"/>
    <w:pPr>
      <w:numPr>
        <w:numId w:val="18"/>
      </w:numPr>
    </w:pPr>
  </w:style>
  <w:style w:type="numbering" w:customStyle="1" w:styleId="WWNum21">
    <w:name w:val="WWNum21"/>
    <w:basedOn w:val="Bezlisty"/>
    <w:rsid w:val="00DB33D1"/>
    <w:pPr>
      <w:numPr>
        <w:numId w:val="19"/>
      </w:numPr>
    </w:pPr>
  </w:style>
  <w:style w:type="numbering" w:customStyle="1" w:styleId="WWNum22">
    <w:name w:val="WWNum22"/>
    <w:basedOn w:val="Bezlisty"/>
    <w:rsid w:val="00DB33D1"/>
    <w:pPr>
      <w:numPr>
        <w:numId w:val="20"/>
      </w:numPr>
    </w:pPr>
  </w:style>
  <w:style w:type="numbering" w:customStyle="1" w:styleId="WWNum23">
    <w:name w:val="WWNum23"/>
    <w:basedOn w:val="Bezlisty"/>
    <w:rsid w:val="00DB33D1"/>
    <w:pPr>
      <w:numPr>
        <w:numId w:val="21"/>
      </w:numPr>
    </w:pPr>
  </w:style>
  <w:style w:type="numbering" w:customStyle="1" w:styleId="WWNum24">
    <w:name w:val="WWNum24"/>
    <w:basedOn w:val="Bezlisty"/>
    <w:rsid w:val="00DB33D1"/>
    <w:pPr>
      <w:numPr>
        <w:numId w:val="22"/>
      </w:numPr>
    </w:pPr>
  </w:style>
  <w:style w:type="numbering" w:customStyle="1" w:styleId="WWNum25">
    <w:name w:val="WWNum25"/>
    <w:basedOn w:val="Bezlisty"/>
    <w:rsid w:val="00DB33D1"/>
    <w:pPr>
      <w:numPr>
        <w:numId w:val="23"/>
      </w:numPr>
    </w:pPr>
  </w:style>
  <w:style w:type="numbering" w:customStyle="1" w:styleId="WWNum26">
    <w:name w:val="WWNum26"/>
    <w:basedOn w:val="Bezlisty"/>
    <w:rsid w:val="00DB33D1"/>
    <w:pPr>
      <w:numPr>
        <w:numId w:val="24"/>
      </w:numPr>
    </w:pPr>
  </w:style>
  <w:style w:type="numbering" w:customStyle="1" w:styleId="WWNum27">
    <w:name w:val="WWNum27"/>
    <w:basedOn w:val="Bezlisty"/>
    <w:rsid w:val="00DB33D1"/>
    <w:pPr>
      <w:numPr>
        <w:numId w:val="25"/>
      </w:numPr>
    </w:pPr>
  </w:style>
  <w:style w:type="numbering" w:customStyle="1" w:styleId="WWNum28">
    <w:name w:val="WWNum28"/>
    <w:basedOn w:val="Bezlisty"/>
    <w:rsid w:val="00DB33D1"/>
    <w:pPr>
      <w:numPr>
        <w:numId w:val="26"/>
      </w:numPr>
    </w:pPr>
  </w:style>
  <w:style w:type="numbering" w:customStyle="1" w:styleId="WWNum29">
    <w:name w:val="WWNum29"/>
    <w:basedOn w:val="Bezlisty"/>
    <w:rsid w:val="00DB33D1"/>
    <w:pPr>
      <w:numPr>
        <w:numId w:val="27"/>
      </w:numPr>
    </w:pPr>
  </w:style>
  <w:style w:type="numbering" w:customStyle="1" w:styleId="WWNum30">
    <w:name w:val="WWNum30"/>
    <w:basedOn w:val="Bezlisty"/>
    <w:rsid w:val="00DB33D1"/>
    <w:pPr>
      <w:numPr>
        <w:numId w:val="28"/>
      </w:numPr>
    </w:pPr>
  </w:style>
  <w:style w:type="numbering" w:customStyle="1" w:styleId="WWNum31">
    <w:name w:val="WWNum31"/>
    <w:basedOn w:val="Bezlisty"/>
    <w:rsid w:val="00DB33D1"/>
    <w:pPr>
      <w:numPr>
        <w:numId w:val="29"/>
      </w:numPr>
    </w:pPr>
  </w:style>
  <w:style w:type="numbering" w:customStyle="1" w:styleId="WWNum32">
    <w:name w:val="WWNum32"/>
    <w:basedOn w:val="Bezlisty"/>
    <w:rsid w:val="00DB33D1"/>
    <w:pPr>
      <w:numPr>
        <w:numId w:val="30"/>
      </w:numPr>
    </w:pPr>
  </w:style>
  <w:style w:type="numbering" w:customStyle="1" w:styleId="WWNum33">
    <w:name w:val="WWNum33"/>
    <w:basedOn w:val="Bezlisty"/>
    <w:rsid w:val="00DB33D1"/>
    <w:pPr>
      <w:numPr>
        <w:numId w:val="31"/>
      </w:numPr>
    </w:pPr>
  </w:style>
  <w:style w:type="numbering" w:customStyle="1" w:styleId="WWNum34">
    <w:name w:val="WWNum34"/>
    <w:basedOn w:val="Bezlisty"/>
    <w:rsid w:val="00DB33D1"/>
    <w:pPr>
      <w:numPr>
        <w:numId w:val="32"/>
      </w:numPr>
    </w:pPr>
  </w:style>
  <w:style w:type="numbering" w:customStyle="1" w:styleId="WWNum35">
    <w:name w:val="WWNum35"/>
    <w:basedOn w:val="Bezlisty"/>
    <w:rsid w:val="00DB33D1"/>
    <w:pPr>
      <w:numPr>
        <w:numId w:val="33"/>
      </w:numPr>
    </w:pPr>
  </w:style>
  <w:style w:type="numbering" w:customStyle="1" w:styleId="WWNum36">
    <w:name w:val="WWNum36"/>
    <w:basedOn w:val="Bezlisty"/>
    <w:rsid w:val="00DB33D1"/>
    <w:pPr>
      <w:numPr>
        <w:numId w:val="34"/>
      </w:numPr>
    </w:pPr>
  </w:style>
  <w:style w:type="numbering" w:customStyle="1" w:styleId="WWNum37">
    <w:name w:val="WWNum37"/>
    <w:basedOn w:val="Bezlisty"/>
    <w:rsid w:val="00DB33D1"/>
    <w:pPr>
      <w:numPr>
        <w:numId w:val="35"/>
      </w:numPr>
    </w:pPr>
  </w:style>
  <w:style w:type="numbering" w:customStyle="1" w:styleId="WWNum38">
    <w:name w:val="WWNum38"/>
    <w:basedOn w:val="Bezlisty"/>
    <w:rsid w:val="00DB33D1"/>
    <w:pPr>
      <w:numPr>
        <w:numId w:val="36"/>
      </w:numPr>
    </w:pPr>
  </w:style>
  <w:style w:type="numbering" w:customStyle="1" w:styleId="WWNum39">
    <w:name w:val="WWNum39"/>
    <w:basedOn w:val="Bezlisty"/>
    <w:rsid w:val="00DB33D1"/>
    <w:pPr>
      <w:numPr>
        <w:numId w:val="37"/>
      </w:numPr>
    </w:pPr>
  </w:style>
  <w:style w:type="numbering" w:customStyle="1" w:styleId="WWNum40">
    <w:name w:val="WWNum40"/>
    <w:basedOn w:val="Bezlisty"/>
    <w:rsid w:val="00DB33D1"/>
    <w:pPr>
      <w:numPr>
        <w:numId w:val="38"/>
      </w:numPr>
    </w:pPr>
  </w:style>
  <w:style w:type="numbering" w:customStyle="1" w:styleId="WWNum41">
    <w:name w:val="WWNum41"/>
    <w:basedOn w:val="Bezlisty"/>
    <w:rsid w:val="00DB33D1"/>
    <w:pPr>
      <w:numPr>
        <w:numId w:val="39"/>
      </w:numPr>
    </w:pPr>
  </w:style>
  <w:style w:type="numbering" w:customStyle="1" w:styleId="WWNum42">
    <w:name w:val="WWNum42"/>
    <w:basedOn w:val="Bezlisty"/>
    <w:rsid w:val="00DB33D1"/>
    <w:pPr>
      <w:numPr>
        <w:numId w:val="40"/>
      </w:numPr>
    </w:pPr>
  </w:style>
  <w:style w:type="numbering" w:customStyle="1" w:styleId="WWNum43">
    <w:name w:val="WWNum43"/>
    <w:basedOn w:val="Bezlisty"/>
    <w:rsid w:val="00DB33D1"/>
    <w:pPr>
      <w:numPr>
        <w:numId w:val="41"/>
      </w:numPr>
    </w:pPr>
  </w:style>
  <w:style w:type="numbering" w:customStyle="1" w:styleId="WWNum44">
    <w:name w:val="WWNum44"/>
    <w:basedOn w:val="Bezlisty"/>
    <w:rsid w:val="00DB33D1"/>
    <w:pPr>
      <w:numPr>
        <w:numId w:val="42"/>
      </w:numPr>
    </w:pPr>
  </w:style>
  <w:style w:type="numbering" w:customStyle="1" w:styleId="WWNum45">
    <w:name w:val="WWNum45"/>
    <w:basedOn w:val="Bezlisty"/>
    <w:rsid w:val="00DB33D1"/>
    <w:pPr>
      <w:numPr>
        <w:numId w:val="43"/>
      </w:numPr>
    </w:pPr>
  </w:style>
  <w:style w:type="numbering" w:customStyle="1" w:styleId="WWNum46">
    <w:name w:val="WWNum46"/>
    <w:basedOn w:val="Bezlisty"/>
    <w:rsid w:val="00DB33D1"/>
    <w:pPr>
      <w:numPr>
        <w:numId w:val="44"/>
      </w:numPr>
    </w:pPr>
  </w:style>
  <w:style w:type="numbering" w:customStyle="1" w:styleId="WWNum47">
    <w:name w:val="WWNum47"/>
    <w:basedOn w:val="Bezlisty"/>
    <w:rsid w:val="00DB33D1"/>
    <w:pPr>
      <w:numPr>
        <w:numId w:val="45"/>
      </w:numPr>
    </w:pPr>
  </w:style>
  <w:style w:type="numbering" w:customStyle="1" w:styleId="WWNum48">
    <w:name w:val="WWNum48"/>
    <w:basedOn w:val="Bezlisty"/>
    <w:rsid w:val="00DB33D1"/>
    <w:pPr>
      <w:numPr>
        <w:numId w:val="46"/>
      </w:numPr>
    </w:pPr>
  </w:style>
  <w:style w:type="numbering" w:customStyle="1" w:styleId="WWNum49">
    <w:name w:val="WWNum49"/>
    <w:basedOn w:val="Bezlisty"/>
    <w:rsid w:val="00DB33D1"/>
    <w:pPr>
      <w:numPr>
        <w:numId w:val="47"/>
      </w:numPr>
    </w:pPr>
  </w:style>
  <w:style w:type="numbering" w:customStyle="1" w:styleId="WWNum50">
    <w:name w:val="WWNum50"/>
    <w:basedOn w:val="Bezlisty"/>
    <w:rsid w:val="00DB33D1"/>
    <w:pPr>
      <w:numPr>
        <w:numId w:val="48"/>
      </w:numPr>
    </w:pPr>
  </w:style>
  <w:style w:type="numbering" w:customStyle="1" w:styleId="WWNum51">
    <w:name w:val="WWNum51"/>
    <w:basedOn w:val="Bezlisty"/>
    <w:rsid w:val="00DB33D1"/>
    <w:pPr>
      <w:numPr>
        <w:numId w:val="49"/>
      </w:numPr>
    </w:pPr>
  </w:style>
  <w:style w:type="numbering" w:customStyle="1" w:styleId="WWNum52">
    <w:name w:val="WWNum52"/>
    <w:basedOn w:val="Bezlisty"/>
    <w:rsid w:val="00DB33D1"/>
    <w:pPr>
      <w:numPr>
        <w:numId w:val="50"/>
      </w:numPr>
    </w:pPr>
  </w:style>
  <w:style w:type="numbering" w:customStyle="1" w:styleId="WWNum53">
    <w:name w:val="WWNum53"/>
    <w:basedOn w:val="Bezlisty"/>
    <w:rsid w:val="00DB33D1"/>
    <w:pPr>
      <w:numPr>
        <w:numId w:val="51"/>
      </w:numPr>
    </w:pPr>
  </w:style>
  <w:style w:type="numbering" w:customStyle="1" w:styleId="WWNum54">
    <w:name w:val="WWNum54"/>
    <w:basedOn w:val="Bezlisty"/>
    <w:rsid w:val="00DB33D1"/>
    <w:pPr>
      <w:numPr>
        <w:numId w:val="52"/>
      </w:numPr>
    </w:pPr>
  </w:style>
  <w:style w:type="numbering" w:customStyle="1" w:styleId="WWNum55">
    <w:name w:val="WWNum55"/>
    <w:basedOn w:val="Bezlisty"/>
    <w:rsid w:val="00DB33D1"/>
    <w:pPr>
      <w:numPr>
        <w:numId w:val="53"/>
      </w:numPr>
    </w:pPr>
  </w:style>
  <w:style w:type="numbering" w:customStyle="1" w:styleId="WWNum56">
    <w:name w:val="WWNum56"/>
    <w:basedOn w:val="Bezlisty"/>
    <w:rsid w:val="00DB33D1"/>
    <w:pPr>
      <w:numPr>
        <w:numId w:val="54"/>
      </w:numPr>
    </w:pPr>
  </w:style>
  <w:style w:type="numbering" w:customStyle="1" w:styleId="WWNum57">
    <w:name w:val="WWNum57"/>
    <w:basedOn w:val="Bezlisty"/>
    <w:rsid w:val="00DB33D1"/>
    <w:pPr>
      <w:numPr>
        <w:numId w:val="55"/>
      </w:numPr>
    </w:pPr>
  </w:style>
  <w:style w:type="numbering" w:customStyle="1" w:styleId="WWNum58">
    <w:name w:val="WWNum58"/>
    <w:basedOn w:val="Bezlisty"/>
    <w:rsid w:val="00DB33D1"/>
    <w:pPr>
      <w:numPr>
        <w:numId w:val="56"/>
      </w:numPr>
    </w:pPr>
  </w:style>
  <w:style w:type="numbering" w:customStyle="1" w:styleId="WWNum59">
    <w:name w:val="WWNum59"/>
    <w:basedOn w:val="Bezlisty"/>
    <w:rsid w:val="00DB33D1"/>
    <w:pPr>
      <w:numPr>
        <w:numId w:val="57"/>
      </w:numPr>
    </w:pPr>
  </w:style>
  <w:style w:type="numbering" w:customStyle="1" w:styleId="WWNum60">
    <w:name w:val="WWNum60"/>
    <w:basedOn w:val="Bezlisty"/>
    <w:rsid w:val="00DB33D1"/>
    <w:pPr>
      <w:numPr>
        <w:numId w:val="58"/>
      </w:numPr>
    </w:pPr>
  </w:style>
  <w:style w:type="numbering" w:customStyle="1" w:styleId="WWNum61">
    <w:name w:val="WWNum61"/>
    <w:basedOn w:val="Bezlisty"/>
    <w:rsid w:val="00DB33D1"/>
    <w:pPr>
      <w:numPr>
        <w:numId w:val="59"/>
      </w:numPr>
    </w:pPr>
  </w:style>
  <w:style w:type="numbering" w:customStyle="1" w:styleId="WWNum62">
    <w:name w:val="WWNum62"/>
    <w:basedOn w:val="Bezlisty"/>
    <w:rsid w:val="00DB33D1"/>
    <w:pPr>
      <w:numPr>
        <w:numId w:val="60"/>
      </w:numPr>
    </w:pPr>
  </w:style>
  <w:style w:type="numbering" w:customStyle="1" w:styleId="WWNum63">
    <w:name w:val="WWNum63"/>
    <w:basedOn w:val="Bezlisty"/>
    <w:rsid w:val="00DB33D1"/>
    <w:pPr>
      <w:numPr>
        <w:numId w:val="61"/>
      </w:numPr>
    </w:pPr>
  </w:style>
  <w:style w:type="numbering" w:customStyle="1" w:styleId="WWNum64">
    <w:name w:val="WWNum64"/>
    <w:basedOn w:val="Bezlisty"/>
    <w:rsid w:val="00DB33D1"/>
    <w:pPr>
      <w:numPr>
        <w:numId w:val="62"/>
      </w:numPr>
    </w:pPr>
  </w:style>
  <w:style w:type="numbering" w:customStyle="1" w:styleId="WWNum65">
    <w:name w:val="WWNum65"/>
    <w:basedOn w:val="Bezlisty"/>
    <w:rsid w:val="00DB33D1"/>
    <w:pPr>
      <w:numPr>
        <w:numId w:val="63"/>
      </w:numPr>
    </w:pPr>
  </w:style>
  <w:style w:type="numbering" w:customStyle="1" w:styleId="WWNum66">
    <w:name w:val="WWNum66"/>
    <w:basedOn w:val="Bezlisty"/>
    <w:rsid w:val="00DB33D1"/>
    <w:pPr>
      <w:numPr>
        <w:numId w:val="64"/>
      </w:numPr>
    </w:pPr>
  </w:style>
  <w:style w:type="numbering" w:customStyle="1" w:styleId="WWNum67">
    <w:name w:val="WWNum67"/>
    <w:basedOn w:val="Bezlisty"/>
    <w:rsid w:val="00DB33D1"/>
    <w:pPr>
      <w:numPr>
        <w:numId w:val="65"/>
      </w:numPr>
    </w:pPr>
  </w:style>
  <w:style w:type="numbering" w:customStyle="1" w:styleId="WWNum68">
    <w:name w:val="WWNum68"/>
    <w:basedOn w:val="Bezlisty"/>
    <w:rsid w:val="00DB33D1"/>
    <w:pPr>
      <w:numPr>
        <w:numId w:val="66"/>
      </w:numPr>
    </w:pPr>
  </w:style>
  <w:style w:type="numbering" w:customStyle="1" w:styleId="WWNum69">
    <w:name w:val="WWNum69"/>
    <w:basedOn w:val="Bezlisty"/>
    <w:rsid w:val="00DB33D1"/>
    <w:pPr>
      <w:numPr>
        <w:numId w:val="67"/>
      </w:numPr>
    </w:pPr>
  </w:style>
  <w:style w:type="numbering" w:customStyle="1" w:styleId="WWNum70">
    <w:name w:val="WWNum70"/>
    <w:basedOn w:val="Bezlisty"/>
    <w:rsid w:val="00DB33D1"/>
    <w:pPr>
      <w:numPr>
        <w:numId w:val="68"/>
      </w:numPr>
    </w:pPr>
  </w:style>
  <w:style w:type="numbering" w:customStyle="1" w:styleId="WWNum71">
    <w:name w:val="WWNum71"/>
    <w:basedOn w:val="Bezlisty"/>
    <w:rsid w:val="00DB33D1"/>
    <w:pPr>
      <w:numPr>
        <w:numId w:val="69"/>
      </w:numPr>
    </w:pPr>
  </w:style>
  <w:style w:type="numbering" w:customStyle="1" w:styleId="WWNum72">
    <w:name w:val="WWNum72"/>
    <w:basedOn w:val="Bezlisty"/>
    <w:rsid w:val="00DB33D1"/>
    <w:pPr>
      <w:numPr>
        <w:numId w:val="70"/>
      </w:numPr>
    </w:pPr>
  </w:style>
  <w:style w:type="numbering" w:customStyle="1" w:styleId="WWNum73">
    <w:name w:val="WWNum73"/>
    <w:basedOn w:val="Bezlisty"/>
    <w:rsid w:val="00DB33D1"/>
    <w:pPr>
      <w:numPr>
        <w:numId w:val="71"/>
      </w:numPr>
    </w:pPr>
  </w:style>
  <w:style w:type="numbering" w:customStyle="1" w:styleId="WWNum74">
    <w:name w:val="WWNum74"/>
    <w:basedOn w:val="Bezlisty"/>
    <w:rsid w:val="00DB33D1"/>
    <w:pPr>
      <w:numPr>
        <w:numId w:val="72"/>
      </w:numPr>
    </w:pPr>
  </w:style>
  <w:style w:type="numbering" w:customStyle="1" w:styleId="WWNum75">
    <w:name w:val="WWNum75"/>
    <w:basedOn w:val="Bezlisty"/>
    <w:rsid w:val="00DB33D1"/>
    <w:pPr>
      <w:numPr>
        <w:numId w:val="73"/>
      </w:numPr>
    </w:pPr>
  </w:style>
  <w:style w:type="numbering" w:customStyle="1" w:styleId="WWNum76">
    <w:name w:val="WWNum76"/>
    <w:basedOn w:val="Bezlisty"/>
    <w:rsid w:val="00DB33D1"/>
    <w:pPr>
      <w:numPr>
        <w:numId w:val="361"/>
      </w:numPr>
    </w:pPr>
  </w:style>
  <w:style w:type="numbering" w:customStyle="1" w:styleId="WWNum77">
    <w:name w:val="WWNum77"/>
    <w:basedOn w:val="Bezlisty"/>
    <w:rsid w:val="00DB33D1"/>
    <w:pPr>
      <w:numPr>
        <w:numId w:val="74"/>
      </w:numPr>
    </w:pPr>
  </w:style>
  <w:style w:type="numbering" w:customStyle="1" w:styleId="WWNum78">
    <w:name w:val="WWNum78"/>
    <w:basedOn w:val="Bezlisty"/>
    <w:rsid w:val="00DB33D1"/>
    <w:pPr>
      <w:numPr>
        <w:numId w:val="75"/>
      </w:numPr>
    </w:pPr>
  </w:style>
  <w:style w:type="numbering" w:customStyle="1" w:styleId="WWNum79">
    <w:name w:val="WWNum79"/>
    <w:basedOn w:val="Bezlisty"/>
    <w:rsid w:val="00DB33D1"/>
    <w:pPr>
      <w:numPr>
        <w:numId w:val="76"/>
      </w:numPr>
    </w:pPr>
  </w:style>
  <w:style w:type="numbering" w:customStyle="1" w:styleId="WWNum80">
    <w:name w:val="WWNum80"/>
    <w:basedOn w:val="Bezlisty"/>
    <w:rsid w:val="00DB33D1"/>
    <w:pPr>
      <w:numPr>
        <w:numId w:val="77"/>
      </w:numPr>
    </w:pPr>
  </w:style>
  <w:style w:type="numbering" w:customStyle="1" w:styleId="WWNum81">
    <w:name w:val="WWNum81"/>
    <w:basedOn w:val="Bezlisty"/>
    <w:rsid w:val="00DB33D1"/>
    <w:pPr>
      <w:numPr>
        <w:numId w:val="78"/>
      </w:numPr>
    </w:pPr>
  </w:style>
  <w:style w:type="numbering" w:customStyle="1" w:styleId="WWNum82">
    <w:name w:val="WWNum82"/>
    <w:basedOn w:val="Bezlisty"/>
    <w:rsid w:val="00DB33D1"/>
    <w:pPr>
      <w:numPr>
        <w:numId w:val="79"/>
      </w:numPr>
    </w:pPr>
  </w:style>
  <w:style w:type="numbering" w:customStyle="1" w:styleId="WWNum83">
    <w:name w:val="WWNum83"/>
    <w:basedOn w:val="Bezlisty"/>
    <w:rsid w:val="00DB33D1"/>
    <w:pPr>
      <w:numPr>
        <w:numId w:val="80"/>
      </w:numPr>
    </w:pPr>
  </w:style>
  <w:style w:type="numbering" w:customStyle="1" w:styleId="WWNum84">
    <w:name w:val="WWNum84"/>
    <w:basedOn w:val="Bezlisty"/>
    <w:rsid w:val="00DB33D1"/>
    <w:pPr>
      <w:numPr>
        <w:numId w:val="81"/>
      </w:numPr>
    </w:pPr>
  </w:style>
  <w:style w:type="numbering" w:customStyle="1" w:styleId="WWNum85">
    <w:name w:val="WWNum85"/>
    <w:basedOn w:val="Bezlisty"/>
    <w:rsid w:val="00DB33D1"/>
    <w:pPr>
      <w:numPr>
        <w:numId w:val="82"/>
      </w:numPr>
    </w:pPr>
  </w:style>
  <w:style w:type="numbering" w:customStyle="1" w:styleId="WWNum86">
    <w:name w:val="WWNum86"/>
    <w:basedOn w:val="Bezlisty"/>
    <w:rsid w:val="00DB33D1"/>
    <w:pPr>
      <w:numPr>
        <w:numId w:val="83"/>
      </w:numPr>
    </w:pPr>
  </w:style>
  <w:style w:type="numbering" w:customStyle="1" w:styleId="WWNum87">
    <w:name w:val="WWNum87"/>
    <w:basedOn w:val="Bezlisty"/>
    <w:rsid w:val="00DB33D1"/>
    <w:pPr>
      <w:numPr>
        <w:numId w:val="84"/>
      </w:numPr>
    </w:pPr>
  </w:style>
  <w:style w:type="numbering" w:customStyle="1" w:styleId="WWNum88">
    <w:name w:val="WWNum88"/>
    <w:basedOn w:val="Bezlisty"/>
    <w:rsid w:val="00DB33D1"/>
    <w:pPr>
      <w:numPr>
        <w:numId w:val="85"/>
      </w:numPr>
    </w:pPr>
  </w:style>
  <w:style w:type="numbering" w:customStyle="1" w:styleId="WWNum89">
    <w:name w:val="WWNum89"/>
    <w:basedOn w:val="Bezlisty"/>
    <w:rsid w:val="00DB33D1"/>
    <w:pPr>
      <w:numPr>
        <w:numId w:val="86"/>
      </w:numPr>
    </w:pPr>
  </w:style>
  <w:style w:type="numbering" w:customStyle="1" w:styleId="WWNum90">
    <w:name w:val="WWNum90"/>
    <w:basedOn w:val="Bezlisty"/>
    <w:rsid w:val="00DB33D1"/>
    <w:pPr>
      <w:numPr>
        <w:numId w:val="87"/>
      </w:numPr>
    </w:pPr>
  </w:style>
  <w:style w:type="numbering" w:customStyle="1" w:styleId="WWNum91">
    <w:name w:val="WWNum91"/>
    <w:basedOn w:val="Bezlisty"/>
    <w:rsid w:val="00DB33D1"/>
    <w:pPr>
      <w:numPr>
        <w:numId w:val="88"/>
      </w:numPr>
    </w:pPr>
  </w:style>
  <w:style w:type="numbering" w:customStyle="1" w:styleId="WWNum92">
    <w:name w:val="WWNum92"/>
    <w:basedOn w:val="Bezlisty"/>
    <w:rsid w:val="00DB33D1"/>
    <w:pPr>
      <w:numPr>
        <w:numId w:val="89"/>
      </w:numPr>
    </w:pPr>
  </w:style>
  <w:style w:type="numbering" w:customStyle="1" w:styleId="WWNum93">
    <w:name w:val="WWNum93"/>
    <w:basedOn w:val="Bezlisty"/>
    <w:rsid w:val="00DB33D1"/>
    <w:pPr>
      <w:numPr>
        <w:numId w:val="90"/>
      </w:numPr>
    </w:pPr>
  </w:style>
  <w:style w:type="numbering" w:customStyle="1" w:styleId="WWNum94">
    <w:name w:val="WWNum94"/>
    <w:basedOn w:val="Bezlisty"/>
    <w:rsid w:val="00DB33D1"/>
    <w:pPr>
      <w:numPr>
        <w:numId w:val="91"/>
      </w:numPr>
    </w:pPr>
  </w:style>
  <w:style w:type="numbering" w:customStyle="1" w:styleId="WWNum95">
    <w:name w:val="WWNum95"/>
    <w:basedOn w:val="Bezlisty"/>
    <w:rsid w:val="00DB33D1"/>
    <w:pPr>
      <w:numPr>
        <w:numId w:val="92"/>
      </w:numPr>
    </w:pPr>
  </w:style>
  <w:style w:type="numbering" w:customStyle="1" w:styleId="WWNum96">
    <w:name w:val="WWNum96"/>
    <w:basedOn w:val="Bezlisty"/>
    <w:rsid w:val="00DB33D1"/>
    <w:pPr>
      <w:numPr>
        <w:numId w:val="93"/>
      </w:numPr>
    </w:pPr>
  </w:style>
  <w:style w:type="numbering" w:customStyle="1" w:styleId="WWNum97">
    <w:name w:val="WWNum97"/>
    <w:basedOn w:val="Bezlisty"/>
    <w:rsid w:val="00DB33D1"/>
    <w:pPr>
      <w:numPr>
        <w:numId w:val="94"/>
      </w:numPr>
    </w:pPr>
  </w:style>
  <w:style w:type="numbering" w:customStyle="1" w:styleId="WWNum98">
    <w:name w:val="WWNum98"/>
    <w:basedOn w:val="Bezlisty"/>
    <w:rsid w:val="00DB33D1"/>
    <w:pPr>
      <w:numPr>
        <w:numId w:val="95"/>
      </w:numPr>
    </w:pPr>
  </w:style>
  <w:style w:type="numbering" w:customStyle="1" w:styleId="WWNum99">
    <w:name w:val="WWNum99"/>
    <w:basedOn w:val="Bezlisty"/>
    <w:rsid w:val="00DB33D1"/>
    <w:pPr>
      <w:numPr>
        <w:numId w:val="96"/>
      </w:numPr>
    </w:pPr>
  </w:style>
  <w:style w:type="numbering" w:customStyle="1" w:styleId="WWNum100">
    <w:name w:val="WWNum100"/>
    <w:basedOn w:val="Bezlisty"/>
    <w:rsid w:val="00DB33D1"/>
    <w:pPr>
      <w:numPr>
        <w:numId w:val="97"/>
      </w:numPr>
    </w:pPr>
  </w:style>
  <w:style w:type="numbering" w:customStyle="1" w:styleId="WWNum101">
    <w:name w:val="WWNum101"/>
    <w:basedOn w:val="Bezlisty"/>
    <w:rsid w:val="00DB33D1"/>
    <w:pPr>
      <w:numPr>
        <w:numId w:val="365"/>
      </w:numPr>
    </w:pPr>
  </w:style>
  <w:style w:type="numbering" w:customStyle="1" w:styleId="WWNum102">
    <w:name w:val="WWNum102"/>
    <w:basedOn w:val="Bezlisty"/>
    <w:rsid w:val="00DB33D1"/>
    <w:pPr>
      <w:numPr>
        <w:numId w:val="98"/>
      </w:numPr>
    </w:pPr>
  </w:style>
  <w:style w:type="numbering" w:customStyle="1" w:styleId="WWNum103">
    <w:name w:val="WWNum103"/>
    <w:basedOn w:val="Bezlisty"/>
    <w:rsid w:val="00DB33D1"/>
    <w:pPr>
      <w:numPr>
        <w:numId w:val="99"/>
      </w:numPr>
    </w:pPr>
  </w:style>
  <w:style w:type="numbering" w:customStyle="1" w:styleId="WWNum104">
    <w:name w:val="WWNum104"/>
    <w:basedOn w:val="Bezlisty"/>
    <w:rsid w:val="00DB33D1"/>
    <w:pPr>
      <w:numPr>
        <w:numId w:val="100"/>
      </w:numPr>
    </w:pPr>
  </w:style>
  <w:style w:type="numbering" w:customStyle="1" w:styleId="WWNum105">
    <w:name w:val="WWNum105"/>
    <w:basedOn w:val="Bezlisty"/>
    <w:rsid w:val="00DB33D1"/>
    <w:pPr>
      <w:numPr>
        <w:numId w:val="101"/>
      </w:numPr>
    </w:pPr>
  </w:style>
  <w:style w:type="numbering" w:customStyle="1" w:styleId="WWNum106">
    <w:name w:val="WWNum106"/>
    <w:basedOn w:val="Bezlisty"/>
    <w:rsid w:val="00DB33D1"/>
    <w:pPr>
      <w:numPr>
        <w:numId w:val="102"/>
      </w:numPr>
    </w:pPr>
  </w:style>
  <w:style w:type="numbering" w:customStyle="1" w:styleId="WWNum107">
    <w:name w:val="WWNum107"/>
    <w:basedOn w:val="Bezlisty"/>
    <w:rsid w:val="00DB33D1"/>
    <w:pPr>
      <w:numPr>
        <w:numId w:val="103"/>
      </w:numPr>
    </w:pPr>
  </w:style>
  <w:style w:type="numbering" w:customStyle="1" w:styleId="WWNum108">
    <w:name w:val="WWNum108"/>
    <w:basedOn w:val="Bezlisty"/>
    <w:rsid w:val="00DB33D1"/>
    <w:pPr>
      <w:numPr>
        <w:numId w:val="104"/>
      </w:numPr>
    </w:pPr>
  </w:style>
  <w:style w:type="numbering" w:customStyle="1" w:styleId="WWNum109">
    <w:name w:val="WWNum109"/>
    <w:basedOn w:val="Bezlisty"/>
    <w:rsid w:val="00DB33D1"/>
    <w:pPr>
      <w:numPr>
        <w:numId w:val="105"/>
      </w:numPr>
    </w:pPr>
  </w:style>
  <w:style w:type="numbering" w:customStyle="1" w:styleId="WWNum110">
    <w:name w:val="WWNum110"/>
    <w:basedOn w:val="Bezlisty"/>
    <w:rsid w:val="00DB33D1"/>
    <w:pPr>
      <w:numPr>
        <w:numId w:val="106"/>
      </w:numPr>
    </w:pPr>
  </w:style>
  <w:style w:type="numbering" w:customStyle="1" w:styleId="WWNum111">
    <w:name w:val="WWNum111"/>
    <w:basedOn w:val="Bezlisty"/>
    <w:rsid w:val="00DB33D1"/>
    <w:pPr>
      <w:numPr>
        <w:numId w:val="373"/>
      </w:numPr>
    </w:pPr>
  </w:style>
  <w:style w:type="numbering" w:customStyle="1" w:styleId="WWNum112">
    <w:name w:val="WWNum112"/>
    <w:basedOn w:val="Bezlisty"/>
    <w:rsid w:val="00DB33D1"/>
    <w:pPr>
      <w:numPr>
        <w:numId w:val="107"/>
      </w:numPr>
    </w:pPr>
  </w:style>
  <w:style w:type="numbering" w:customStyle="1" w:styleId="WWNum113">
    <w:name w:val="WWNum113"/>
    <w:basedOn w:val="Bezlisty"/>
    <w:rsid w:val="00DB33D1"/>
    <w:pPr>
      <w:numPr>
        <w:numId w:val="108"/>
      </w:numPr>
    </w:pPr>
  </w:style>
  <w:style w:type="numbering" w:customStyle="1" w:styleId="WWNum114">
    <w:name w:val="WWNum114"/>
    <w:basedOn w:val="Bezlisty"/>
    <w:rsid w:val="00DB33D1"/>
    <w:pPr>
      <w:numPr>
        <w:numId w:val="109"/>
      </w:numPr>
    </w:pPr>
  </w:style>
  <w:style w:type="numbering" w:customStyle="1" w:styleId="WWNum115">
    <w:name w:val="WWNum115"/>
    <w:basedOn w:val="Bezlisty"/>
    <w:rsid w:val="00DB33D1"/>
    <w:pPr>
      <w:numPr>
        <w:numId w:val="110"/>
      </w:numPr>
    </w:pPr>
  </w:style>
  <w:style w:type="numbering" w:customStyle="1" w:styleId="WWNum116">
    <w:name w:val="WWNum116"/>
    <w:basedOn w:val="Bezlisty"/>
    <w:rsid w:val="00DB33D1"/>
    <w:pPr>
      <w:numPr>
        <w:numId w:val="111"/>
      </w:numPr>
    </w:pPr>
  </w:style>
  <w:style w:type="numbering" w:customStyle="1" w:styleId="WWNum117">
    <w:name w:val="WWNum117"/>
    <w:basedOn w:val="Bezlisty"/>
    <w:rsid w:val="00DB33D1"/>
    <w:pPr>
      <w:numPr>
        <w:numId w:val="112"/>
      </w:numPr>
    </w:pPr>
  </w:style>
  <w:style w:type="numbering" w:customStyle="1" w:styleId="WWNum118">
    <w:name w:val="WWNum118"/>
    <w:basedOn w:val="Bezlisty"/>
    <w:rsid w:val="00DB33D1"/>
    <w:pPr>
      <w:numPr>
        <w:numId w:val="113"/>
      </w:numPr>
    </w:pPr>
  </w:style>
  <w:style w:type="numbering" w:customStyle="1" w:styleId="WWNum119">
    <w:name w:val="WWNum119"/>
    <w:basedOn w:val="Bezlisty"/>
    <w:rsid w:val="00DB33D1"/>
    <w:pPr>
      <w:numPr>
        <w:numId w:val="114"/>
      </w:numPr>
    </w:pPr>
  </w:style>
  <w:style w:type="numbering" w:customStyle="1" w:styleId="WWNum120">
    <w:name w:val="WWNum120"/>
    <w:basedOn w:val="Bezlisty"/>
    <w:rsid w:val="00DB33D1"/>
    <w:pPr>
      <w:numPr>
        <w:numId w:val="115"/>
      </w:numPr>
    </w:pPr>
  </w:style>
  <w:style w:type="numbering" w:customStyle="1" w:styleId="WWNum121">
    <w:name w:val="WWNum121"/>
    <w:basedOn w:val="Bezlisty"/>
    <w:rsid w:val="00DB33D1"/>
    <w:pPr>
      <w:numPr>
        <w:numId w:val="116"/>
      </w:numPr>
    </w:pPr>
  </w:style>
  <w:style w:type="numbering" w:customStyle="1" w:styleId="WWNum122">
    <w:name w:val="WWNum122"/>
    <w:basedOn w:val="Bezlisty"/>
    <w:rsid w:val="00DB33D1"/>
    <w:pPr>
      <w:numPr>
        <w:numId w:val="117"/>
      </w:numPr>
    </w:pPr>
  </w:style>
  <w:style w:type="numbering" w:customStyle="1" w:styleId="WWNum123">
    <w:name w:val="WWNum123"/>
    <w:basedOn w:val="Bezlisty"/>
    <w:rsid w:val="00DB33D1"/>
    <w:pPr>
      <w:numPr>
        <w:numId w:val="118"/>
      </w:numPr>
    </w:pPr>
  </w:style>
  <w:style w:type="numbering" w:customStyle="1" w:styleId="WWNum124">
    <w:name w:val="WWNum124"/>
    <w:basedOn w:val="Bezlisty"/>
    <w:rsid w:val="00DB33D1"/>
    <w:pPr>
      <w:numPr>
        <w:numId w:val="119"/>
      </w:numPr>
    </w:pPr>
  </w:style>
  <w:style w:type="numbering" w:customStyle="1" w:styleId="WWNum125">
    <w:name w:val="WWNum125"/>
    <w:basedOn w:val="Bezlisty"/>
    <w:rsid w:val="00DB33D1"/>
    <w:pPr>
      <w:numPr>
        <w:numId w:val="120"/>
      </w:numPr>
    </w:pPr>
  </w:style>
  <w:style w:type="numbering" w:customStyle="1" w:styleId="WWNum126">
    <w:name w:val="WWNum126"/>
    <w:basedOn w:val="Bezlisty"/>
    <w:rsid w:val="00DB33D1"/>
    <w:pPr>
      <w:numPr>
        <w:numId w:val="121"/>
      </w:numPr>
    </w:pPr>
  </w:style>
  <w:style w:type="numbering" w:customStyle="1" w:styleId="WWNum127">
    <w:name w:val="WWNum127"/>
    <w:basedOn w:val="Bezlisty"/>
    <w:rsid w:val="00DB33D1"/>
    <w:pPr>
      <w:numPr>
        <w:numId w:val="122"/>
      </w:numPr>
    </w:pPr>
  </w:style>
  <w:style w:type="numbering" w:customStyle="1" w:styleId="WWNum128">
    <w:name w:val="WWNum128"/>
    <w:basedOn w:val="Bezlisty"/>
    <w:rsid w:val="00DB33D1"/>
    <w:pPr>
      <w:numPr>
        <w:numId w:val="123"/>
      </w:numPr>
    </w:pPr>
  </w:style>
  <w:style w:type="numbering" w:customStyle="1" w:styleId="WWNum129">
    <w:name w:val="WWNum129"/>
    <w:basedOn w:val="Bezlisty"/>
    <w:rsid w:val="00DB33D1"/>
    <w:pPr>
      <w:numPr>
        <w:numId w:val="124"/>
      </w:numPr>
    </w:pPr>
  </w:style>
  <w:style w:type="numbering" w:customStyle="1" w:styleId="WWNum130">
    <w:name w:val="WWNum130"/>
    <w:basedOn w:val="Bezlisty"/>
    <w:rsid w:val="00DB33D1"/>
    <w:pPr>
      <w:numPr>
        <w:numId w:val="125"/>
      </w:numPr>
    </w:pPr>
  </w:style>
  <w:style w:type="numbering" w:customStyle="1" w:styleId="WWNum131">
    <w:name w:val="WWNum131"/>
    <w:basedOn w:val="Bezlisty"/>
    <w:rsid w:val="00DB33D1"/>
    <w:pPr>
      <w:numPr>
        <w:numId w:val="126"/>
      </w:numPr>
    </w:pPr>
  </w:style>
  <w:style w:type="numbering" w:customStyle="1" w:styleId="WWNum132">
    <w:name w:val="WWNum132"/>
    <w:basedOn w:val="Bezlisty"/>
    <w:rsid w:val="00DB33D1"/>
    <w:pPr>
      <w:numPr>
        <w:numId w:val="127"/>
      </w:numPr>
    </w:pPr>
  </w:style>
  <w:style w:type="numbering" w:customStyle="1" w:styleId="WWNum133">
    <w:name w:val="WWNum133"/>
    <w:basedOn w:val="Bezlisty"/>
    <w:rsid w:val="00DB33D1"/>
    <w:pPr>
      <w:numPr>
        <w:numId w:val="128"/>
      </w:numPr>
    </w:pPr>
  </w:style>
  <w:style w:type="numbering" w:customStyle="1" w:styleId="WWNum134">
    <w:name w:val="WWNum134"/>
    <w:basedOn w:val="Bezlisty"/>
    <w:rsid w:val="00DB33D1"/>
    <w:pPr>
      <w:numPr>
        <w:numId w:val="129"/>
      </w:numPr>
    </w:pPr>
  </w:style>
  <w:style w:type="numbering" w:customStyle="1" w:styleId="WWNum135">
    <w:name w:val="WWNum135"/>
    <w:basedOn w:val="Bezlisty"/>
    <w:rsid w:val="00DB33D1"/>
    <w:pPr>
      <w:numPr>
        <w:numId w:val="130"/>
      </w:numPr>
    </w:pPr>
  </w:style>
  <w:style w:type="numbering" w:customStyle="1" w:styleId="WWNum136">
    <w:name w:val="WWNum136"/>
    <w:basedOn w:val="Bezlisty"/>
    <w:rsid w:val="00DB33D1"/>
    <w:pPr>
      <w:numPr>
        <w:numId w:val="131"/>
      </w:numPr>
    </w:pPr>
  </w:style>
  <w:style w:type="numbering" w:customStyle="1" w:styleId="WWNum137">
    <w:name w:val="WWNum137"/>
    <w:basedOn w:val="Bezlisty"/>
    <w:rsid w:val="00DB33D1"/>
    <w:pPr>
      <w:numPr>
        <w:numId w:val="132"/>
      </w:numPr>
    </w:pPr>
  </w:style>
  <w:style w:type="numbering" w:customStyle="1" w:styleId="WWNum138">
    <w:name w:val="WWNum138"/>
    <w:basedOn w:val="Bezlisty"/>
    <w:rsid w:val="00DB33D1"/>
    <w:pPr>
      <w:numPr>
        <w:numId w:val="133"/>
      </w:numPr>
    </w:pPr>
  </w:style>
  <w:style w:type="numbering" w:customStyle="1" w:styleId="WWNum139">
    <w:name w:val="WWNum139"/>
    <w:basedOn w:val="Bezlisty"/>
    <w:rsid w:val="00DB33D1"/>
    <w:pPr>
      <w:numPr>
        <w:numId w:val="134"/>
      </w:numPr>
    </w:pPr>
  </w:style>
  <w:style w:type="numbering" w:customStyle="1" w:styleId="WWNum140">
    <w:name w:val="WWNum140"/>
    <w:basedOn w:val="Bezlisty"/>
    <w:rsid w:val="00DB33D1"/>
    <w:pPr>
      <w:numPr>
        <w:numId w:val="135"/>
      </w:numPr>
    </w:pPr>
  </w:style>
  <w:style w:type="numbering" w:customStyle="1" w:styleId="WWNum141">
    <w:name w:val="WWNum141"/>
    <w:basedOn w:val="Bezlisty"/>
    <w:rsid w:val="00DB33D1"/>
    <w:pPr>
      <w:numPr>
        <w:numId w:val="136"/>
      </w:numPr>
    </w:pPr>
  </w:style>
  <w:style w:type="numbering" w:customStyle="1" w:styleId="WWNum142">
    <w:name w:val="WWNum142"/>
    <w:basedOn w:val="Bezlisty"/>
    <w:rsid w:val="00DB33D1"/>
    <w:pPr>
      <w:numPr>
        <w:numId w:val="137"/>
      </w:numPr>
    </w:pPr>
  </w:style>
  <w:style w:type="numbering" w:customStyle="1" w:styleId="WWNum143">
    <w:name w:val="WWNum143"/>
    <w:basedOn w:val="Bezlisty"/>
    <w:rsid w:val="00DB33D1"/>
    <w:pPr>
      <w:numPr>
        <w:numId w:val="138"/>
      </w:numPr>
    </w:pPr>
  </w:style>
  <w:style w:type="numbering" w:customStyle="1" w:styleId="WWNum144">
    <w:name w:val="WWNum144"/>
    <w:basedOn w:val="Bezlisty"/>
    <w:rsid w:val="00DB33D1"/>
    <w:pPr>
      <w:numPr>
        <w:numId w:val="139"/>
      </w:numPr>
    </w:pPr>
  </w:style>
  <w:style w:type="numbering" w:customStyle="1" w:styleId="WWNum145">
    <w:name w:val="WWNum145"/>
    <w:basedOn w:val="Bezlisty"/>
    <w:rsid w:val="00DB33D1"/>
    <w:pPr>
      <w:numPr>
        <w:numId w:val="140"/>
      </w:numPr>
    </w:pPr>
  </w:style>
  <w:style w:type="numbering" w:customStyle="1" w:styleId="WWNum146">
    <w:name w:val="WWNum146"/>
    <w:basedOn w:val="Bezlisty"/>
    <w:rsid w:val="00DB33D1"/>
    <w:pPr>
      <w:numPr>
        <w:numId w:val="141"/>
      </w:numPr>
    </w:pPr>
  </w:style>
  <w:style w:type="numbering" w:customStyle="1" w:styleId="WWNum147">
    <w:name w:val="WWNum147"/>
    <w:basedOn w:val="Bezlisty"/>
    <w:rsid w:val="00DB33D1"/>
    <w:pPr>
      <w:numPr>
        <w:numId w:val="142"/>
      </w:numPr>
    </w:pPr>
  </w:style>
  <w:style w:type="numbering" w:customStyle="1" w:styleId="WWNum148">
    <w:name w:val="WWNum148"/>
    <w:basedOn w:val="Bezlisty"/>
    <w:rsid w:val="00DB33D1"/>
    <w:pPr>
      <w:numPr>
        <w:numId w:val="143"/>
      </w:numPr>
    </w:pPr>
  </w:style>
  <w:style w:type="numbering" w:customStyle="1" w:styleId="WWNum149">
    <w:name w:val="WWNum149"/>
    <w:basedOn w:val="Bezlisty"/>
    <w:rsid w:val="00DB33D1"/>
    <w:pPr>
      <w:numPr>
        <w:numId w:val="144"/>
      </w:numPr>
    </w:pPr>
  </w:style>
  <w:style w:type="numbering" w:customStyle="1" w:styleId="WWNum150">
    <w:name w:val="WWNum150"/>
    <w:basedOn w:val="Bezlisty"/>
    <w:rsid w:val="00DB33D1"/>
    <w:pPr>
      <w:numPr>
        <w:numId w:val="145"/>
      </w:numPr>
    </w:pPr>
  </w:style>
  <w:style w:type="numbering" w:customStyle="1" w:styleId="WWNum151">
    <w:name w:val="WWNum151"/>
    <w:basedOn w:val="Bezlisty"/>
    <w:rsid w:val="00DB33D1"/>
    <w:pPr>
      <w:numPr>
        <w:numId w:val="146"/>
      </w:numPr>
    </w:pPr>
  </w:style>
  <w:style w:type="numbering" w:customStyle="1" w:styleId="WWNum152">
    <w:name w:val="WWNum152"/>
    <w:basedOn w:val="Bezlisty"/>
    <w:rsid w:val="00DB33D1"/>
    <w:pPr>
      <w:numPr>
        <w:numId w:val="147"/>
      </w:numPr>
    </w:pPr>
  </w:style>
  <w:style w:type="numbering" w:customStyle="1" w:styleId="WWNum153">
    <w:name w:val="WWNum153"/>
    <w:basedOn w:val="Bezlisty"/>
    <w:rsid w:val="00DB33D1"/>
    <w:pPr>
      <w:numPr>
        <w:numId w:val="148"/>
      </w:numPr>
    </w:pPr>
  </w:style>
  <w:style w:type="numbering" w:customStyle="1" w:styleId="WWNum154">
    <w:name w:val="WWNum154"/>
    <w:basedOn w:val="Bezlisty"/>
    <w:rsid w:val="00DB33D1"/>
    <w:pPr>
      <w:numPr>
        <w:numId w:val="149"/>
      </w:numPr>
    </w:pPr>
  </w:style>
  <w:style w:type="numbering" w:customStyle="1" w:styleId="WWNum155">
    <w:name w:val="WWNum155"/>
    <w:basedOn w:val="Bezlisty"/>
    <w:rsid w:val="00DB33D1"/>
    <w:pPr>
      <w:numPr>
        <w:numId w:val="150"/>
      </w:numPr>
    </w:pPr>
  </w:style>
  <w:style w:type="numbering" w:customStyle="1" w:styleId="WWNum156">
    <w:name w:val="WWNum156"/>
    <w:basedOn w:val="Bezlisty"/>
    <w:rsid w:val="00DB33D1"/>
    <w:pPr>
      <w:numPr>
        <w:numId w:val="151"/>
      </w:numPr>
    </w:pPr>
  </w:style>
  <w:style w:type="numbering" w:customStyle="1" w:styleId="WWNum157">
    <w:name w:val="WWNum157"/>
    <w:basedOn w:val="Bezlisty"/>
    <w:rsid w:val="00DB33D1"/>
    <w:pPr>
      <w:numPr>
        <w:numId w:val="152"/>
      </w:numPr>
    </w:pPr>
  </w:style>
  <w:style w:type="numbering" w:customStyle="1" w:styleId="WWNum158">
    <w:name w:val="WWNum158"/>
    <w:basedOn w:val="Bezlisty"/>
    <w:rsid w:val="00DB33D1"/>
    <w:pPr>
      <w:numPr>
        <w:numId w:val="153"/>
      </w:numPr>
    </w:pPr>
  </w:style>
  <w:style w:type="numbering" w:customStyle="1" w:styleId="WWNum159">
    <w:name w:val="WWNum159"/>
    <w:basedOn w:val="Bezlisty"/>
    <w:rsid w:val="00DB33D1"/>
    <w:pPr>
      <w:numPr>
        <w:numId w:val="154"/>
      </w:numPr>
    </w:pPr>
  </w:style>
  <w:style w:type="numbering" w:customStyle="1" w:styleId="WWNum160">
    <w:name w:val="WWNum160"/>
    <w:basedOn w:val="Bezlisty"/>
    <w:rsid w:val="00DB33D1"/>
    <w:pPr>
      <w:numPr>
        <w:numId w:val="155"/>
      </w:numPr>
    </w:pPr>
  </w:style>
  <w:style w:type="numbering" w:customStyle="1" w:styleId="WWNum161">
    <w:name w:val="WWNum161"/>
    <w:basedOn w:val="Bezlisty"/>
    <w:rsid w:val="00DB33D1"/>
    <w:pPr>
      <w:numPr>
        <w:numId w:val="156"/>
      </w:numPr>
    </w:pPr>
  </w:style>
  <w:style w:type="numbering" w:customStyle="1" w:styleId="WWNum162">
    <w:name w:val="WWNum162"/>
    <w:basedOn w:val="Bezlisty"/>
    <w:rsid w:val="00DB33D1"/>
    <w:pPr>
      <w:numPr>
        <w:numId w:val="157"/>
      </w:numPr>
    </w:pPr>
  </w:style>
  <w:style w:type="numbering" w:customStyle="1" w:styleId="WWNum163">
    <w:name w:val="WWNum163"/>
    <w:basedOn w:val="Bezlisty"/>
    <w:rsid w:val="00DB33D1"/>
    <w:pPr>
      <w:numPr>
        <w:numId w:val="158"/>
      </w:numPr>
    </w:pPr>
  </w:style>
  <w:style w:type="numbering" w:customStyle="1" w:styleId="WWNum164">
    <w:name w:val="WWNum164"/>
    <w:basedOn w:val="Bezlisty"/>
    <w:rsid w:val="00DB33D1"/>
    <w:pPr>
      <w:numPr>
        <w:numId w:val="159"/>
      </w:numPr>
    </w:pPr>
  </w:style>
  <w:style w:type="numbering" w:customStyle="1" w:styleId="WWNum165">
    <w:name w:val="WWNum165"/>
    <w:basedOn w:val="Bezlisty"/>
    <w:rsid w:val="00DB33D1"/>
    <w:pPr>
      <w:numPr>
        <w:numId w:val="160"/>
      </w:numPr>
    </w:pPr>
  </w:style>
  <w:style w:type="numbering" w:customStyle="1" w:styleId="WWNum166">
    <w:name w:val="WWNum166"/>
    <w:basedOn w:val="Bezlisty"/>
    <w:rsid w:val="00DB33D1"/>
    <w:pPr>
      <w:numPr>
        <w:numId w:val="161"/>
      </w:numPr>
    </w:pPr>
  </w:style>
  <w:style w:type="numbering" w:customStyle="1" w:styleId="WWNum167">
    <w:name w:val="WWNum167"/>
    <w:basedOn w:val="Bezlisty"/>
    <w:rsid w:val="00DB33D1"/>
    <w:pPr>
      <w:numPr>
        <w:numId w:val="162"/>
      </w:numPr>
    </w:pPr>
  </w:style>
  <w:style w:type="numbering" w:customStyle="1" w:styleId="WWNum168">
    <w:name w:val="WWNum168"/>
    <w:basedOn w:val="Bezlisty"/>
    <w:rsid w:val="00DB33D1"/>
    <w:pPr>
      <w:numPr>
        <w:numId w:val="163"/>
      </w:numPr>
    </w:pPr>
  </w:style>
  <w:style w:type="numbering" w:customStyle="1" w:styleId="WWNum169">
    <w:name w:val="WWNum169"/>
    <w:basedOn w:val="Bezlisty"/>
    <w:rsid w:val="00DB33D1"/>
    <w:pPr>
      <w:numPr>
        <w:numId w:val="164"/>
      </w:numPr>
    </w:pPr>
  </w:style>
  <w:style w:type="numbering" w:customStyle="1" w:styleId="WWNum170">
    <w:name w:val="WWNum170"/>
    <w:basedOn w:val="Bezlisty"/>
    <w:rsid w:val="00DB33D1"/>
    <w:pPr>
      <w:numPr>
        <w:numId w:val="165"/>
      </w:numPr>
    </w:pPr>
  </w:style>
  <w:style w:type="numbering" w:customStyle="1" w:styleId="WWNum171">
    <w:name w:val="WWNum171"/>
    <w:basedOn w:val="Bezlisty"/>
    <w:rsid w:val="00DB33D1"/>
    <w:pPr>
      <w:numPr>
        <w:numId w:val="166"/>
      </w:numPr>
    </w:pPr>
  </w:style>
  <w:style w:type="numbering" w:customStyle="1" w:styleId="WWNum172">
    <w:name w:val="WWNum172"/>
    <w:basedOn w:val="Bezlisty"/>
    <w:rsid w:val="00DB33D1"/>
    <w:pPr>
      <w:numPr>
        <w:numId w:val="167"/>
      </w:numPr>
    </w:pPr>
  </w:style>
  <w:style w:type="numbering" w:customStyle="1" w:styleId="WWNum173">
    <w:name w:val="WWNum173"/>
    <w:basedOn w:val="Bezlisty"/>
    <w:rsid w:val="00DB33D1"/>
    <w:pPr>
      <w:numPr>
        <w:numId w:val="168"/>
      </w:numPr>
    </w:pPr>
  </w:style>
  <w:style w:type="numbering" w:customStyle="1" w:styleId="WWNum174">
    <w:name w:val="WWNum174"/>
    <w:basedOn w:val="Bezlisty"/>
    <w:rsid w:val="00DB33D1"/>
    <w:pPr>
      <w:numPr>
        <w:numId w:val="169"/>
      </w:numPr>
    </w:pPr>
  </w:style>
  <w:style w:type="numbering" w:customStyle="1" w:styleId="WWNum175">
    <w:name w:val="WWNum175"/>
    <w:basedOn w:val="Bezlisty"/>
    <w:rsid w:val="00DB33D1"/>
    <w:pPr>
      <w:numPr>
        <w:numId w:val="170"/>
      </w:numPr>
    </w:pPr>
  </w:style>
  <w:style w:type="numbering" w:customStyle="1" w:styleId="WWNum176">
    <w:name w:val="WWNum176"/>
    <w:basedOn w:val="Bezlisty"/>
    <w:rsid w:val="00DB33D1"/>
    <w:pPr>
      <w:numPr>
        <w:numId w:val="171"/>
      </w:numPr>
    </w:pPr>
  </w:style>
  <w:style w:type="numbering" w:customStyle="1" w:styleId="WWNum177">
    <w:name w:val="WWNum177"/>
    <w:basedOn w:val="Bezlisty"/>
    <w:rsid w:val="00DB33D1"/>
    <w:pPr>
      <w:numPr>
        <w:numId w:val="172"/>
      </w:numPr>
    </w:pPr>
  </w:style>
  <w:style w:type="numbering" w:customStyle="1" w:styleId="WWNum178">
    <w:name w:val="WWNum178"/>
    <w:basedOn w:val="Bezlisty"/>
    <w:rsid w:val="00DB33D1"/>
    <w:pPr>
      <w:numPr>
        <w:numId w:val="173"/>
      </w:numPr>
    </w:pPr>
  </w:style>
  <w:style w:type="numbering" w:customStyle="1" w:styleId="WWNum179">
    <w:name w:val="WWNum179"/>
    <w:basedOn w:val="Bezlisty"/>
    <w:rsid w:val="00DB33D1"/>
    <w:pPr>
      <w:numPr>
        <w:numId w:val="174"/>
      </w:numPr>
    </w:pPr>
  </w:style>
  <w:style w:type="numbering" w:customStyle="1" w:styleId="WWNum180">
    <w:name w:val="WWNum180"/>
    <w:basedOn w:val="Bezlisty"/>
    <w:rsid w:val="00DB33D1"/>
    <w:pPr>
      <w:numPr>
        <w:numId w:val="175"/>
      </w:numPr>
    </w:pPr>
  </w:style>
  <w:style w:type="numbering" w:customStyle="1" w:styleId="WWNum181">
    <w:name w:val="WWNum181"/>
    <w:basedOn w:val="Bezlisty"/>
    <w:rsid w:val="00DB33D1"/>
    <w:pPr>
      <w:numPr>
        <w:numId w:val="176"/>
      </w:numPr>
    </w:pPr>
  </w:style>
  <w:style w:type="numbering" w:customStyle="1" w:styleId="WWNum182">
    <w:name w:val="WWNum182"/>
    <w:basedOn w:val="Bezlisty"/>
    <w:rsid w:val="00DB33D1"/>
    <w:pPr>
      <w:numPr>
        <w:numId w:val="177"/>
      </w:numPr>
    </w:pPr>
  </w:style>
  <w:style w:type="numbering" w:customStyle="1" w:styleId="WWNum183">
    <w:name w:val="WWNum183"/>
    <w:basedOn w:val="Bezlisty"/>
    <w:rsid w:val="00DB33D1"/>
    <w:pPr>
      <w:numPr>
        <w:numId w:val="178"/>
      </w:numPr>
    </w:pPr>
  </w:style>
  <w:style w:type="numbering" w:customStyle="1" w:styleId="WWNum184">
    <w:name w:val="WWNum184"/>
    <w:basedOn w:val="Bezlisty"/>
    <w:rsid w:val="00DB33D1"/>
    <w:pPr>
      <w:numPr>
        <w:numId w:val="179"/>
      </w:numPr>
    </w:pPr>
  </w:style>
  <w:style w:type="numbering" w:customStyle="1" w:styleId="WWNum185">
    <w:name w:val="WWNum185"/>
    <w:basedOn w:val="Bezlisty"/>
    <w:rsid w:val="00DB33D1"/>
    <w:pPr>
      <w:numPr>
        <w:numId w:val="180"/>
      </w:numPr>
    </w:pPr>
  </w:style>
  <w:style w:type="numbering" w:customStyle="1" w:styleId="WWNum186">
    <w:name w:val="WWNum186"/>
    <w:basedOn w:val="Bezlisty"/>
    <w:rsid w:val="00DB33D1"/>
    <w:pPr>
      <w:numPr>
        <w:numId w:val="181"/>
      </w:numPr>
    </w:pPr>
  </w:style>
  <w:style w:type="numbering" w:customStyle="1" w:styleId="WWNum187">
    <w:name w:val="WWNum187"/>
    <w:basedOn w:val="Bezlisty"/>
    <w:rsid w:val="00DB33D1"/>
    <w:pPr>
      <w:numPr>
        <w:numId w:val="182"/>
      </w:numPr>
    </w:pPr>
  </w:style>
  <w:style w:type="numbering" w:customStyle="1" w:styleId="WWNum188">
    <w:name w:val="WWNum188"/>
    <w:basedOn w:val="Bezlisty"/>
    <w:rsid w:val="00DB33D1"/>
    <w:pPr>
      <w:numPr>
        <w:numId w:val="183"/>
      </w:numPr>
    </w:pPr>
  </w:style>
  <w:style w:type="numbering" w:customStyle="1" w:styleId="WWNum189">
    <w:name w:val="WWNum189"/>
    <w:basedOn w:val="Bezlisty"/>
    <w:rsid w:val="00DB33D1"/>
    <w:pPr>
      <w:numPr>
        <w:numId w:val="184"/>
      </w:numPr>
    </w:pPr>
  </w:style>
  <w:style w:type="numbering" w:customStyle="1" w:styleId="WWNum190">
    <w:name w:val="WWNum190"/>
    <w:basedOn w:val="Bezlisty"/>
    <w:rsid w:val="00DB33D1"/>
    <w:pPr>
      <w:numPr>
        <w:numId w:val="185"/>
      </w:numPr>
    </w:pPr>
  </w:style>
  <w:style w:type="numbering" w:customStyle="1" w:styleId="WWNum191">
    <w:name w:val="WWNum191"/>
    <w:basedOn w:val="Bezlisty"/>
    <w:rsid w:val="00DB33D1"/>
    <w:pPr>
      <w:numPr>
        <w:numId w:val="186"/>
      </w:numPr>
    </w:pPr>
  </w:style>
  <w:style w:type="numbering" w:customStyle="1" w:styleId="WWNum192">
    <w:name w:val="WWNum192"/>
    <w:basedOn w:val="Bezlisty"/>
    <w:rsid w:val="00DB33D1"/>
    <w:pPr>
      <w:numPr>
        <w:numId w:val="187"/>
      </w:numPr>
    </w:pPr>
  </w:style>
  <w:style w:type="numbering" w:customStyle="1" w:styleId="WWNum193">
    <w:name w:val="WWNum193"/>
    <w:basedOn w:val="Bezlisty"/>
    <w:rsid w:val="00DB33D1"/>
    <w:pPr>
      <w:numPr>
        <w:numId w:val="188"/>
      </w:numPr>
    </w:pPr>
  </w:style>
  <w:style w:type="numbering" w:customStyle="1" w:styleId="WWNum194">
    <w:name w:val="WWNum194"/>
    <w:basedOn w:val="Bezlisty"/>
    <w:rsid w:val="00DB33D1"/>
    <w:pPr>
      <w:numPr>
        <w:numId w:val="189"/>
      </w:numPr>
    </w:pPr>
  </w:style>
  <w:style w:type="numbering" w:customStyle="1" w:styleId="WWNum195">
    <w:name w:val="WWNum195"/>
    <w:basedOn w:val="Bezlisty"/>
    <w:rsid w:val="00DB33D1"/>
    <w:pPr>
      <w:numPr>
        <w:numId w:val="190"/>
      </w:numPr>
    </w:pPr>
  </w:style>
  <w:style w:type="numbering" w:customStyle="1" w:styleId="WWNum196">
    <w:name w:val="WWNum196"/>
    <w:basedOn w:val="Bezlisty"/>
    <w:rsid w:val="00DB33D1"/>
    <w:pPr>
      <w:numPr>
        <w:numId w:val="191"/>
      </w:numPr>
    </w:pPr>
  </w:style>
  <w:style w:type="numbering" w:customStyle="1" w:styleId="WWNum197">
    <w:name w:val="WWNum197"/>
    <w:basedOn w:val="Bezlisty"/>
    <w:rsid w:val="00DB33D1"/>
    <w:pPr>
      <w:numPr>
        <w:numId w:val="192"/>
      </w:numPr>
    </w:pPr>
  </w:style>
  <w:style w:type="numbering" w:customStyle="1" w:styleId="WWNum198">
    <w:name w:val="WWNum198"/>
    <w:basedOn w:val="Bezlisty"/>
    <w:rsid w:val="00DB33D1"/>
    <w:pPr>
      <w:numPr>
        <w:numId w:val="193"/>
      </w:numPr>
    </w:pPr>
  </w:style>
  <w:style w:type="numbering" w:customStyle="1" w:styleId="WWNum199">
    <w:name w:val="WWNum199"/>
    <w:basedOn w:val="Bezlisty"/>
    <w:rsid w:val="00DB33D1"/>
    <w:pPr>
      <w:numPr>
        <w:numId w:val="194"/>
      </w:numPr>
    </w:pPr>
  </w:style>
  <w:style w:type="numbering" w:customStyle="1" w:styleId="WWNum200">
    <w:name w:val="WWNum200"/>
    <w:basedOn w:val="Bezlisty"/>
    <w:rsid w:val="00DB33D1"/>
    <w:pPr>
      <w:numPr>
        <w:numId w:val="195"/>
      </w:numPr>
    </w:pPr>
  </w:style>
  <w:style w:type="numbering" w:customStyle="1" w:styleId="WWNum201">
    <w:name w:val="WWNum201"/>
    <w:basedOn w:val="Bezlisty"/>
    <w:rsid w:val="00DB33D1"/>
    <w:pPr>
      <w:numPr>
        <w:numId w:val="196"/>
      </w:numPr>
    </w:pPr>
  </w:style>
  <w:style w:type="numbering" w:customStyle="1" w:styleId="WWNum202">
    <w:name w:val="WWNum202"/>
    <w:basedOn w:val="Bezlisty"/>
    <w:rsid w:val="00DB33D1"/>
    <w:pPr>
      <w:numPr>
        <w:numId w:val="197"/>
      </w:numPr>
    </w:pPr>
  </w:style>
  <w:style w:type="numbering" w:customStyle="1" w:styleId="WWNum203">
    <w:name w:val="WWNum203"/>
    <w:basedOn w:val="Bezlisty"/>
    <w:rsid w:val="00DB33D1"/>
    <w:pPr>
      <w:numPr>
        <w:numId w:val="198"/>
      </w:numPr>
    </w:pPr>
  </w:style>
  <w:style w:type="numbering" w:customStyle="1" w:styleId="WWNum204">
    <w:name w:val="WWNum204"/>
    <w:basedOn w:val="Bezlisty"/>
    <w:rsid w:val="00DB33D1"/>
    <w:pPr>
      <w:numPr>
        <w:numId w:val="199"/>
      </w:numPr>
    </w:pPr>
  </w:style>
  <w:style w:type="numbering" w:customStyle="1" w:styleId="WWNum205">
    <w:name w:val="WWNum205"/>
    <w:basedOn w:val="Bezlisty"/>
    <w:rsid w:val="00DB33D1"/>
    <w:pPr>
      <w:numPr>
        <w:numId w:val="200"/>
      </w:numPr>
    </w:pPr>
  </w:style>
  <w:style w:type="numbering" w:customStyle="1" w:styleId="WWNum206">
    <w:name w:val="WWNum206"/>
    <w:basedOn w:val="Bezlisty"/>
    <w:rsid w:val="00DB33D1"/>
    <w:pPr>
      <w:numPr>
        <w:numId w:val="201"/>
      </w:numPr>
    </w:pPr>
  </w:style>
  <w:style w:type="numbering" w:customStyle="1" w:styleId="WWNum207">
    <w:name w:val="WWNum207"/>
    <w:basedOn w:val="Bezlisty"/>
    <w:rsid w:val="00DB33D1"/>
    <w:pPr>
      <w:numPr>
        <w:numId w:val="202"/>
      </w:numPr>
    </w:pPr>
  </w:style>
  <w:style w:type="numbering" w:customStyle="1" w:styleId="WWNum208">
    <w:name w:val="WWNum208"/>
    <w:basedOn w:val="Bezlisty"/>
    <w:rsid w:val="00DB33D1"/>
    <w:pPr>
      <w:numPr>
        <w:numId w:val="203"/>
      </w:numPr>
    </w:pPr>
  </w:style>
  <w:style w:type="numbering" w:customStyle="1" w:styleId="WWNum209">
    <w:name w:val="WWNum209"/>
    <w:basedOn w:val="Bezlisty"/>
    <w:rsid w:val="00DB33D1"/>
    <w:pPr>
      <w:numPr>
        <w:numId w:val="204"/>
      </w:numPr>
    </w:pPr>
  </w:style>
  <w:style w:type="numbering" w:customStyle="1" w:styleId="WWNum210">
    <w:name w:val="WWNum210"/>
    <w:basedOn w:val="Bezlisty"/>
    <w:rsid w:val="00DB33D1"/>
    <w:pPr>
      <w:numPr>
        <w:numId w:val="205"/>
      </w:numPr>
    </w:pPr>
  </w:style>
  <w:style w:type="numbering" w:customStyle="1" w:styleId="WWNum211">
    <w:name w:val="WWNum211"/>
    <w:basedOn w:val="Bezlisty"/>
    <w:rsid w:val="00DB33D1"/>
    <w:pPr>
      <w:numPr>
        <w:numId w:val="206"/>
      </w:numPr>
    </w:pPr>
  </w:style>
  <w:style w:type="numbering" w:customStyle="1" w:styleId="WWNum212">
    <w:name w:val="WWNum212"/>
    <w:basedOn w:val="Bezlisty"/>
    <w:rsid w:val="00DB33D1"/>
    <w:pPr>
      <w:numPr>
        <w:numId w:val="207"/>
      </w:numPr>
    </w:pPr>
  </w:style>
  <w:style w:type="numbering" w:customStyle="1" w:styleId="WWNum213">
    <w:name w:val="WWNum213"/>
    <w:basedOn w:val="Bezlisty"/>
    <w:rsid w:val="00DB33D1"/>
    <w:pPr>
      <w:numPr>
        <w:numId w:val="208"/>
      </w:numPr>
    </w:pPr>
  </w:style>
  <w:style w:type="numbering" w:customStyle="1" w:styleId="WWNum214">
    <w:name w:val="WWNum214"/>
    <w:basedOn w:val="Bezlisty"/>
    <w:rsid w:val="00DB33D1"/>
    <w:pPr>
      <w:numPr>
        <w:numId w:val="209"/>
      </w:numPr>
    </w:pPr>
  </w:style>
  <w:style w:type="numbering" w:customStyle="1" w:styleId="WWNum215">
    <w:name w:val="WWNum215"/>
    <w:basedOn w:val="Bezlisty"/>
    <w:rsid w:val="00DB33D1"/>
    <w:pPr>
      <w:numPr>
        <w:numId w:val="210"/>
      </w:numPr>
    </w:pPr>
  </w:style>
  <w:style w:type="numbering" w:customStyle="1" w:styleId="WWNum216">
    <w:name w:val="WWNum216"/>
    <w:basedOn w:val="Bezlisty"/>
    <w:rsid w:val="00DB33D1"/>
    <w:pPr>
      <w:numPr>
        <w:numId w:val="211"/>
      </w:numPr>
    </w:pPr>
  </w:style>
  <w:style w:type="numbering" w:customStyle="1" w:styleId="WWNum217">
    <w:name w:val="WWNum217"/>
    <w:basedOn w:val="Bezlisty"/>
    <w:rsid w:val="00DB33D1"/>
    <w:pPr>
      <w:numPr>
        <w:numId w:val="212"/>
      </w:numPr>
    </w:pPr>
  </w:style>
  <w:style w:type="numbering" w:customStyle="1" w:styleId="WWNum218">
    <w:name w:val="WWNum218"/>
    <w:basedOn w:val="Bezlisty"/>
    <w:rsid w:val="00DB33D1"/>
    <w:pPr>
      <w:numPr>
        <w:numId w:val="213"/>
      </w:numPr>
    </w:pPr>
  </w:style>
  <w:style w:type="numbering" w:customStyle="1" w:styleId="WWNum219">
    <w:name w:val="WWNum219"/>
    <w:basedOn w:val="Bezlisty"/>
    <w:rsid w:val="00DB33D1"/>
    <w:pPr>
      <w:numPr>
        <w:numId w:val="214"/>
      </w:numPr>
    </w:pPr>
  </w:style>
  <w:style w:type="numbering" w:customStyle="1" w:styleId="WWNum220">
    <w:name w:val="WWNum220"/>
    <w:basedOn w:val="Bezlisty"/>
    <w:rsid w:val="00DB33D1"/>
    <w:pPr>
      <w:numPr>
        <w:numId w:val="215"/>
      </w:numPr>
    </w:pPr>
  </w:style>
  <w:style w:type="numbering" w:customStyle="1" w:styleId="WWNum221">
    <w:name w:val="WWNum221"/>
    <w:basedOn w:val="Bezlisty"/>
    <w:rsid w:val="00DB33D1"/>
    <w:pPr>
      <w:numPr>
        <w:numId w:val="216"/>
      </w:numPr>
    </w:pPr>
  </w:style>
  <w:style w:type="numbering" w:customStyle="1" w:styleId="WWNum222">
    <w:name w:val="WWNum222"/>
    <w:basedOn w:val="Bezlisty"/>
    <w:rsid w:val="00DB33D1"/>
    <w:pPr>
      <w:numPr>
        <w:numId w:val="217"/>
      </w:numPr>
    </w:pPr>
  </w:style>
  <w:style w:type="numbering" w:customStyle="1" w:styleId="WWNum223">
    <w:name w:val="WWNum223"/>
    <w:basedOn w:val="Bezlisty"/>
    <w:rsid w:val="00DB33D1"/>
    <w:pPr>
      <w:numPr>
        <w:numId w:val="218"/>
      </w:numPr>
    </w:pPr>
  </w:style>
  <w:style w:type="numbering" w:customStyle="1" w:styleId="WWNum224">
    <w:name w:val="WWNum224"/>
    <w:basedOn w:val="Bezlisty"/>
    <w:rsid w:val="00DB33D1"/>
    <w:pPr>
      <w:numPr>
        <w:numId w:val="219"/>
      </w:numPr>
    </w:pPr>
  </w:style>
  <w:style w:type="numbering" w:customStyle="1" w:styleId="WWNum225">
    <w:name w:val="WWNum225"/>
    <w:basedOn w:val="Bezlisty"/>
    <w:rsid w:val="00DB33D1"/>
    <w:pPr>
      <w:numPr>
        <w:numId w:val="220"/>
      </w:numPr>
    </w:pPr>
  </w:style>
  <w:style w:type="numbering" w:customStyle="1" w:styleId="WWNum226">
    <w:name w:val="WWNum226"/>
    <w:basedOn w:val="Bezlisty"/>
    <w:rsid w:val="00DB33D1"/>
    <w:pPr>
      <w:numPr>
        <w:numId w:val="221"/>
      </w:numPr>
    </w:pPr>
  </w:style>
  <w:style w:type="numbering" w:customStyle="1" w:styleId="WWNum227">
    <w:name w:val="WWNum227"/>
    <w:basedOn w:val="Bezlisty"/>
    <w:rsid w:val="00DB33D1"/>
    <w:pPr>
      <w:numPr>
        <w:numId w:val="222"/>
      </w:numPr>
    </w:pPr>
  </w:style>
  <w:style w:type="numbering" w:customStyle="1" w:styleId="WWNum228">
    <w:name w:val="WWNum228"/>
    <w:basedOn w:val="Bezlisty"/>
    <w:rsid w:val="00DB33D1"/>
    <w:pPr>
      <w:numPr>
        <w:numId w:val="223"/>
      </w:numPr>
    </w:pPr>
  </w:style>
  <w:style w:type="numbering" w:customStyle="1" w:styleId="WWNum229">
    <w:name w:val="WWNum229"/>
    <w:basedOn w:val="Bezlisty"/>
    <w:rsid w:val="00DB33D1"/>
    <w:pPr>
      <w:numPr>
        <w:numId w:val="224"/>
      </w:numPr>
    </w:pPr>
  </w:style>
  <w:style w:type="numbering" w:customStyle="1" w:styleId="WWNum230">
    <w:name w:val="WWNum230"/>
    <w:basedOn w:val="Bezlisty"/>
    <w:rsid w:val="00DB33D1"/>
    <w:pPr>
      <w:numPr>
        <w:numId w:val="225"/>
      </w:numPr>
    </w:pPr>
  </w:style>
  <w:style w:type="numbering" w:customStyle="1" w:styleId="WWNum231">
    <w:name w:val="WWNum231"/>
    <w:basedOn w:val="Bezlisty"/>
    <w:rsid w:val="00DB33D1"/>
    <w:pPr>
      <w:numPr>
        <w:numId w:val="226"/>
      </w:numPr>
    </w:pPr>
  </w:style>
  <w:style w:type="numbering" w:customStyle="1" w:styleId="WWNum232">
    <w:name w:val="WWNum232"/>
    <w:basedOn w:val="Bezlisty"/>
    <w:rsid w:val="00DB33D1"/>
    <w:pPr>
      <w:numPr>
        <w:numId w:val="227"/>
      </w:numPr>
    </w:pPr>
  </w:style>
  <w:style w:type="numbering" w:customStyle="1" w:styleId="WWNum233">
    <w:name w:val="WWNum233"/>
    <w:basedOn w:val="Bezlisty"/>
    <w:rsid w:val="00DB33D1"/>
    <w:pPr>
      <w:numPr>
        <w:numId w:val="228"/>
      </w:numPr>
    </w:pPr>
  </w:style>
  <w:style w:type="numbering" w:customStyle="1" w:styleId="WWNum234">
    <w:name w:val="WWNum234"/>
    <w:basedOn w:val="Bezlisty"/>
    <w:rsid w:val="00DB33D1"/>
    <w:pPr>
      <w:numPr>
        <w:numId w:val="229"/>
      </w:numPr>
    </w:pPr>
  </w:style>
  <w:style w:type="numbering" w:customStyle="1" w:styleId="WWNum235">
    <w:name w:val="WWNum235"/>
    <w:basedOn w:val="Bezlisty"/>
    <w:rsid w:val="00DB33D1"/>
    <w:pPr>
      <w:numPr>
        <w:numId w:val="230"/>
      </w:numPr>
    </w:pPr>
  </w:style>
  <w:style w:type="numbering" w:customStyle="1" w:styleId="WWNum236">
    <w:name w:val="WWNum236"/>
    <w:basedOn w:val="Bezlisty"/>
    <w:rsid w:val="00DB33D1"/>
    <w:pPr>
      <w:numPr>
        <w:numId w:val="231"/>
      </w:numPr>
    </w:pPr>
  </w:style>
  <w:style w:type="numbering" w:customStyle="1" w:styleId="WWNum237">
    <w:name w:val="WWNum237"/>
    <w:basedOn w:val="Bezlisty"/>
    <w:rsid w:val="00DB33D1"/>
    <w:pPr>
      <w:numPr>
        <w:numId w:val="232"/>
      </w:numPr>
    </w:pPr>
  </w:style>
  <w:style w:type="numbering" w:customStyle="1" w:styleId="WWNum238">
    <w:name w:val="WWNum238"/>
    <w:basedOn w:val="Bezlisty"/>
    <w:rsid w:val="00DB33D1"/>
    <w:pPr>
      <w:numPr>
        <w:numId w:val="233"/>
      </w:numPr>
    </w:pPr>
  </w:style>
  <w:style w:type="numbering" w:customStyle="1" w:styleId="WWNum239">
    <w:name w:val="WWNum239"/>
    <w:basedOn w:val="Bezlisty"/>
    <w:rsid w:val="00DB33D1"/>
    <w:pPr>
      <w:numPr>
        <w:numId w:val="234"/>
      </w:numPr>
    </w:pPr>
  </w:style>
  <w:style w:type="numbering" w:customStyle="1" w:styleId="WWNum240">
    <w:name w:val="WWNum240"/>
    <w:basedOn w:val="Bezlisty"/>
    <w:rsid w:val="00DB33D1"/>
    <w:pPr>
      <w:numPr>
        <w:numId w:val="235"/>
      </w:numPr>
    </w:pPr>
  </w:style>
  <w:style w:type="numbering" w:customStyle="1" w:styleId="WWNum241">
    <w:name w:val="WWNum241"/>
    <w:basedOn w:val="Bezlisty"/>
    <w:rsid w:val="00DB33D1"/>
    <w:pPr>
      <w:numPr>
        <w:numId w:val="236"/>
      </w:numPr>
    </w:pPr>
  </w:style>
  <w:style w:type="numbering" w:customStyle="1" w:styleId="WWNum242">
    <w:name w:val="WWNum242"/>
    <w:basedOn w:val="Bezlisty"/>
    <w:rsid w:val="00DB33D1"/>
    <w:pPr>
      <w:numPr>
        <w:numId w:val="237"/>
      </w:numPr>
    </w:pPr>
  </w:style>
  <w:style w:type="numbering" w:customStyle="1" w:styleId="WWNum243">
    <w:name w:val="WWNum243"/>
    <w:basedOn w:val="Bezlisty"/>
    <w:rsid w:val="00DB33D1"/>
    <w:pPr>
      <w:numPr>
        <w:numId w:val="238"/>
      </w:numPr>
    </w:pPr>
  </w:style>
  <w:style w:type="numbering" w:customStyle="1" w:styleId="WWNum244">
    <w:name w:val="WWNum244"/>
    <w:basedOn w:val="Bezlisty"/>
    <w:rsid w:val="00DB33D1"/>
    <w:pPr>
      <w:numPr>
        <w:numId w:val="239"/>
      </w:numPr>
    </w:pPr>
  </w:style>
  <w:style w:type="numbering" w:customStyle="1" w:styleId="WWNum245">
    <w:name w:val="WWNum245"/>
    <w:basedOn w:val="Bezlisty"/>
    <w:rsid w:val="00DB33D1"/>
    <w:pPr>
      <w:numPr>
        <w:numId w:val="240"/>
      </w:numPr>
    </w:pPr>
  </w:style>
  <w:style w:type="numbering" w:customStyle="1" w:styleId="WWNum246">
    <w:name w:val="WWNum246"/>
    <w:basedOn w:val="Bezlisty"/>
    <w:rsid w:val="00DB33D1"/>
    <w:pPr>
      <w:numPr>
        <w:numId w:val="241"/>
      </w:numPr>
    </w:pPr>
  </w:style>
  <w:style w:type="numbering" w:customStyle="1" w:styleId="WWNum247">
    <w:name w:val="WWNum247"/>
    <w:basedOn w:val="Bezlisty"/>
    <w:rsid w:val="00DB33D1"/>
    <w:pPr>
      <w:numPr>
        <w:numId w:val="242"/>
      </w:numPr>
    </w:pPr>
  </w:style>
  <w:style w:type="numbering" w:customStyle="1" w:styleId="WWNum248">
    <w:name w:val="WWNum248"/>
    <w:basedOn w:val="Bezlisty"/>
    <w:rsid w:val="00DB33D1"/>
    <w:pPr>
      <w:numPr>
        <w:numId w:val="243"/>
      </w:numPr>
    </w:pPr>
  </w:style>
  <w:style w:type="numbering" w:customStyle="1" w:styleId="WWNum249">
    <w:name w:val="WWNum249"/>
    <w:basedOn w:val="Bezlisty"/>
    <w:rsid w:val="00DB33D1"/>
    <w:pPr>
      <w:numPr>
        <w:numId w:val="244"/>
      </w:numPr>
    </w:pPr>
  </w:style>
  <w:style w:type="numbering" w:customStyle="1" w:styleId="WWNum250">
    <w:name w:val="WWNum250"/>
    <w:basedOn w:val="Bezlisty"/>
    <w:rsid w:val="00DB33D1"/>
    <w:pPr>
      <w:numPr>
        <w:numId w:val="245"/>
      </w:numPr>
    </w:pPr>
  </w:style>
  <w:style w:type="numbering" w:customStyle="1" w:styleId="WWNum251">
    <w:name w:val="WWNum251"/>
    <w:basedOn w:val="Bezlisty"/>
    <w:rsid w:val="00DB33D1"/>
    <w:pPr>
      <w:numPr>
        <w:numId w:val="246"/>
      </w:numPr>
    </w:pPr>
  </w:style>
  <w:style w:type="numbering" w:customStyle="1" w:styleId="WWNum252">
    <w:name w:val="WWNum252"/>
    <w:basedOn w:val="Bezlisty"/>
    <w:rsid w:val="00DB33D1"/>
    <w:pPr>
      <w:numPr>
        <w:numId w:val="247"/>
      </w:numPr>
    </w:pPr>
  </w:style>
  <w:style w:type="numbering" w:customStyle="1" w:styleId="WWNum253">
    <w:name w:val="WWNum253"/>
    <w:basedOn w:val="Bezlisty"/>
    <w:rsid w:val="00DB33D1"/>
    <w:pPr>
      <w:numPr>
        <w:numId w:val="248"/>
      </w:numPr>
    </w:pPr>
  </w:style>
  <w:style w:type="numbering" w:customStyle="1" w:styleId="WWNum254">
    <w:name w:val="WWNum254"/>
    <w:basedOn w:val="Bezlisty"/>
    <w:rsid w:val="00DB33D1"/>
    <w:pPr>
      <w:numPr>
        <w:numId w:val="249"/>
      </w:numPr>
    </w:pPr>
  </w:style>
  <w:style w:type="numbering" w:customStyle="1" w:styleId="WWNum255">
    <w:name w:val="WWNum255"/>
    <w:basedOn w:val="Bezlisty"/>
    <w:rsid w:val="00DB33D1"/>
    <w:pPr>
      <w:numPr>
        <w:numId w:val="250"/>
      </w:numPr>
    </w:pPr>
  </w:style>
  <w:style w:type="numbering" w:customStyle="1" w:styleId="WWNum256">
    <w:name w:val="WWNum256"/>
    <w:basedOn w:val="Bezlisty"/>
    <w:rsid w:val="00DB33D1"/>
    <w:pPr>
      <w:numPr>
        <w:numId w:val="251"/>
      </w:numPr>
    </w:pPr>
  </w:style>
  <w:style w:type="numbering" w:customStyle="1" w:styleId="WWNum257">
    <w:name w:val="WWNum257"/>
    <w:basedOn w:val="Bezlisty"/>
    <w:rsid w:val="00DB33D1"/>
    <w:pPr>
      <w:numPr>
        <w:numId w:val="252"/>
      </w:numPr>
    </w:pPr>
  </w:style>
  <w:style w:type="numbering" w:customStyle="1" w:styleId="WWNum258">
    <w:name w:val="WWNum258"/>
    <w:basedOn w:val="Bezlisty"/>
    <w:rsid w:val="00DB33D1"/>
    <w:pPr>
      <w:numPr>
        <w:numId w:val="253"/>
      </w:numPr>
    </w:pPr>
  </w:style>
  <w:style w:type="numbering" w:customStyle="1" w:styleId="WWNum259">
    <w:name w:val="WWNum259"/>
    <w:basedOn w:val="Bezlisty"/>
    <w:rsid w:val="00DB33D1"/>
    <w:pPr>
      <w:numPr>
        <w:numId w:val="254"/>
      </w:numPr>
    </w:pPr>
  </w:style>
  <w:style w:type="numbering" w:customStyle="1" w:styleId="WWNum260">
    <w:name w:val="WWNum260"/>
    <w:basedOn w:val="Bezlisty"/>
    <w:rsid w:val="00DB33D1"/>
    <w:pPr>
      <w:numPr>
        <w:numId w:val="255"/>
      </w:numPr>
    </w:pPr>
  </w:style>
  <w:style w:type="numbering" w:customStyle="1" w:styleId="WWNum261">
    <w:name w:val="WWNum261"/>
    <w:basedOn w:val="Bezlisty"/>
    <w:rsid w:val="00DB33D1"/>
    <w:pPr>
      <w:numPr>
        <w:numId w:val="256"/>
      </w:numPr>
    </w:pPr>
  </w:style>
  <w:style w:type="numbering" w:customStyle="1" w:styleId="WWNum262">
    <w:name w:val="WWNum262"/>
    <w:basedOn w:val="Bezlisty"/>
    <w:rsid w:val="00DB33D1"/>
    <w:pPr>
      <w:numPr>
        <w:numId w:val="257"/>
      </w:numPr>
    </w:pPr>
  </w:style>
  <w:style w:type="numbering" w:customStyle="1" w:styleId="WWNum263">
    <w:name w:val="WWNum263"/>
    <w:basedOn w:val="Bezlisty"/>
    <w:rsid w:val="00DB33D1"/>
    <w:pPr>
      <w:numPr>
        <w:numId w:val="258"/>
      </w:numPr>
    </w:pPr>
  </w:style>
  <w:style w:type="numbering" w:customStyle="1" w:styleId="WWNum264">
    <w:name w:val="WWNum264"/>
    <w:basedOn w:val="Bezlisty"/>
    <w:rsid w:val="00DB33D1"/>
    <w:pPr>
      <w:numPr>
        <w:numId w:val="259"/>
      </w:numPr>
    </w:pPr>
  </w:style>
  <w:style w:type="numbering" w:customStyle="1" w:styleId="WWNum265">
    <w:name w:val="WWNum265"/>
    <w:basedOn w:val="Bezlisty"/>
    <w:rsid w:val="00DB33D1"/>
    <w:pPr>
      <w:numPr>
        <w:numId w:val="260"/>
      </w:numPr>
    </w:pPr>
  </w:style>
  <w:style w:type="numbering" w:customStyle="1" w:styleId="WWNum266">
    <w:name w:val="WWNum266"/>
    <w:basedOn w:val="Bezlisty"/>
    <w:rsid w:val="00DB33D1"/>
    <w:pPr>
      <w:numPr>
        <w:numId w:val="261"/>
      </w:numPr>
    </w:pPr>
  </w:style>
  <w:style w:type="numbering" w:customStyle="1" w:styleId="WWNum267">
    <w:name w:val="WWNum267"/>
    <w:basedOn w:val="Bezlisty"/>
    <w:rsid w:val="00DB33D1"/>
    <w:pPr>
      <w:numPr>
        <w:numId w:val="262"/>
      </w:numPr>
    </w:pPr>
  </w:style>
  <w:style w:type="numbering" w:customStyle="1" w:styleId="WWNum268">
    <w:name w:val="WWNum268"/>
    <w:basedOn w:val="Bezlisty"/>
    <w:rsid w:val="00DB33D1"/>
    <w:pPr>
      <w:numPr>
        <w:numId w:val="263"/>
      </w:numPr>
    </w:pPr>
  </w:style>
  <w:style w:type="numbering" w:customStyle="1" w:styleId="WWNum269">
    <w:name w:val="WWNum269"/>
    <w:basedOn w:val="Bezlisty"/>
    <w:rsid w:val="00DB33D1"/>
    <w:pPr>
      <w:numPr>
        <w:numId w:val="264"/>
      </w:numPr>
    </w:pPr>
  </w:style>
  <w:style w:type="numbering" w:customStyle="1" w:styleId="WWNum270">
    <w:name w:val="WWNum270"/>
    <w:basedOn w:val="Bezlisty"/>
    <w:rsid w:val="00DB33D1"/>
    <w:pPr>
      <w:numPr>
        <w:numId w:val="265"/>
      </w:numPr>
    </w:pPr>
  </w:style>
  <w:style w:type="numbering" w:customStyle="1" w:styleId="WWNum271">
    <w:name w:val="WWNum271"/>
    <w:basedOn w:val="Bezlisty"/>
    <w:rsid w:val="00DB33D1"/>
    <w:pPr>
      <w:numPr>
        <w:numId w:val="266"/>
      </w:numPr>
    </w:pPr>
  </w:style>
  <w:style w:type="numbering" w:customStyle="1" w:styleId="WWNum272">
    <w:name w:val="WWNum272"/>
    <w:basedOn w:val="Bezlisty"/>
    <w:rsid w:val="00DB33D1"/>
    <w:pPr>
      <w:numPr>
        <w:numId w:val="267"/>
      </w:numPr>
    </w:pPr>
  </w:style>
  <w:style w:type="numbering" w:customStyle="1" w:styleId="WWNum273">
    <w:name w:val="WWNum273"/>
    <w:basedOn w:val="Bezlisty"/>
    <w:rsid w:val="00DB33D1"/>
    <w:pPr>
      <w:numPr>
        <w:numId w:val="268"/>
      </w:numPr>
    </w:pPr>
  </w:style>
  <w:style w:type="numbering" w:customStyle="1" w:styleId="WWNum274">
    <w:name w:val="WWNum274"/>
    <w:basedOn w:val="Bezlisty"/>
    <w:rsid w:val="00DB33D1"/>
    <w:pPr>
      <w:numPr>
        <w:numId w:val="269"/>
      </w:numPr>
    </w:pPr>
  </w:style>
  <w:style w:type="numbering" w:customStyle="1" w:styleId="WWNum275">
    <w:name w:val="WWNum275"/>
    <w:basedOn w:val="Bezlisty"/>
    <w:rsid w:val="00DB33D1"/>
    <w:pPr>
      <w:numPr>
        <w:numId w:val="270"/>
      </w:numPr>
    </w:pPr>
  </w:style>
  <w:style w:type="numbering" w:customStyle="1" w:styleId="WWNum276">
    <w:name w:val="WWNum276"/>
    <w:basedOn w:val="Bezlisty"/>
    <w:rsid w:val="00DB33D1"/>
    <w:pPr>
      <w:numPr>
        <w:numId w:val="271"/>
      </w:numPr>
    </w:pPr>
  </w:style>
  <w:style w:type="numbering" w:customStyle="1" w:styleId="WWNum277">
    <w:name w:val="WWNum277"/>
    <w:basedOn w:val="Bezlisty"/>
    <w:rsid w:val="00DB33D1"/>
    <w:pPr>
      <w:numPr>
        <w:numId w:val="272"/>
      </w:numPr>
    </w:pPr>
  </w:style>
  <w:style w:type="numbering" w:customStyle="1" w:styleId="WWNum278">
    <w:name w:val="WWNum278"/>
    <w:basedOn w:val="Bezlisty"/>
    <w:rsid w:val="00DB33D1"/>
    <w:pPr>
      <w:numPr>
        <w:numId w:val="273"/>
      </w:numPr>
    </w:pPr>
  </w:style>
  <w:style w:type="numbering" w:customStyle="1" w:styleId="WWNum279">
    <w:name w:val="WWNum279"/>
    <w:basedOn w:val="Bezlisty"/>
    <w:rsid w:val="00DB33D1"/>
    <w:pPr>
      <w:numPr>
        <w:numId w:val="274"/>
      </w:numPr>
    </w:pPr>
  </w:style>
  <w:style w:type="numbering" w:customStyle="1" w:styleId="WWNum280">
    <w:name w:val="WWNum280"/>
    <w:basedOn w:val="Bezlisty"/>
    <w:rsid w:val="00DB33D1"/>
    <w:pPr>
      <w:numPr>
        <w:numId w:val="275"/>
      </w:numPr>
    </w:pPr>
  </w:style>
  <w:style w:type="numbering" w:customStyle="1" w:styleId="WWNum281">
    <w:name w:val="WWNum281"/>
    <w:basedOn w:val="Bezlisty"/>
    <w:rsid w:val="00DB33D1"/>
    <w:pPr>
      <w:numPr>
        <w:numId w:val="276"/>
      </w:numPr>
    </w:pPr>
  </w:style>
  <w:style w:type="numbering" w:customStyle="1" w:styleId="WWNum282">
    <w:name w:val="WWNum282"/>
    <w:basedOn w:val="Bezlisty"/>
    <w:rsid w:val="00DB33D1"/>
    <w:pPr>
      <w:numPr>
        <w:numId w:val="277"/>
      </w:numPr>
    </w:pPr>
  </w:style>
  <w:style w:type="numbering" w:customStyle="1" w:styleId="WWNum283">
    <w:name w:val="WWNum283"/>
    <w:basedOn w:val="Bezlisty"/>
    <w:rsid w:val="00DB33D1"/>
    <w:pPr>
      <w:numPr>
        <w:numId w:val="278"/>
      </w:numPr>
    </w:pPr>
  </w:style>
  <w:style w:type="numbering" w:customStyle="1" w:styleId="WWNum284">
    <w:name w:val="WWNum284"/>
    <w:basedOn w:val="Bezlisty"/>
    <w:rsid w:val="00DB33D1"/>
    <w:pPr>
      <w:numPr>
        <w:numId w:val="279"/>
      </w:numPr>
    </w:pPr>
  </w:style>
  <w:style w:type="numbering" w:customStyle="1" w:styleId="WWNum285">
    <w:name w:val="WWNum285"/>
    <w:basedOn w:val="Bezlisty"/>
    <w:rsid w:val="00DB33D1"/>
    <w:pPr>
      <w:numPr>
        <w:numId w:val="280"/>
      </w:numPr>
    </w:pPr>
  </w:style>
  <w:style w:type="numbering" w:customStyle="1" w:styleId="WWNum286">
    <w:name w:val="WWNum286"/>
    <w:basedOn w:val="Bezlisty"/>
    <w:rsid w:val="00DB33D1"/>
    <w:pPr>
      <w:numPr>
        <w:numId w:val="281"/>
      </w:numPr>
    </w:pPr>
  </w:style>
  <w:style w:type="numbering" w:customStyle="1" w:styleId="WWNum287">
    <w:name w:val="WWNum287"/>
    <w:basedOn w:val="Bezlisty"/>
    <w:rsid w:val="00DB33D1"/>
    <w:pPr>
      <w:numPr>
        <w:numId w:val="282"/>
      </w:numPr>
    </w:pPr>
  </w:style>
  <w:style w:type="numbering" w:customStyle="1" w:styleId="WWNum288">
    <w:name w:val="WWNum288"/>
    <w:basedOn w:val="Bezlisty"/>
    <w:rsid w:val="00DB33D1"/>
    <w:pPr>
      <w:numPr>
        <w:numId w:val="283"/>
      </w:numPr>
    </w:pPr>
  </w:style>
  <w:style w:type="numbering" w:customStyle="1" w:styleId="WWNum289">
    <w:name w:val="WWNum289"/>
    <w:basedOn w:val="Bezlisty"/>
    <w:rsid w:val="00DB33D1"/>
    <w:pPr>
      <w:numPr>
        <w:numId w:val="284"/>
      </w:numPr>
    </w:pPr>
  </w:style>
  <w:style w:type="numbering" w:customStyle="1" w:styleId="WWNum290">
    <w:name w:val="WWNum290"/>
    <w:basedOn w:val="Bezlisty"/>
    <w:rsid w:val="00DB33D1"/>
    <w:pPr>
      <w:numPr>
        <w:numId w:val="285"/>
      </w:numPr>
    </w:pPr>
  </w:style>
  <w:style w:type="numbering" w:customStyle="1" w:styleId="WWNum291">
    <w:name w:val="WWNum291"/>
    <w:basedOn w:val="Bezlisty"/>
    <w:rsid w:val="00DB33D1"/>
    <w:pPr>
      <w:numPr>
        <w:numId w:val="286"/>
      </w:numPr>
    </w:pPr>
  </w:style>
  <w:style w:type="numbering" w:customStyle="1" w:styleId="WWNum292">
    <w:name w:val="WWNum292"/>
    <w:basedOn w:val="Bezlisty"/>
    <w:rsid w:val="00DB33D1"/>
    <w:pPr>
      <w:numPr>
        <w:numId w:val="287"/>
      </w:numPr>
    </w:pPr>
  </w:style>
  <w:style w:type="numbering" w:customStyle="1" w:styleId="WWNum293">
    <w:name w:val="WWNum293"/>
    <w:basedOn w:val="Bezlisty"/>
    <w:rsid w:val="00DB33D1"/>
    <w:pPr>
      <w:numPr>
        <w:numId w:val="288"/>
      </w:numPr>
    </w:pPr>
  </w:style>
  <w:style w:type="numbering" w:customStyle="1" w:styleId="WWNum294">
    <w:name w:val="WWNum294"/>
    <w:basedOn w:val="Bezlisty"/>
    <w:rsid w:val="00DB33D1"/>
    <w:pPr>
      <w:numPr>
        <w:numId w:val="289"/>
      </w:numPr>
    </w:pPr>
  </w:style>
  <w:style w:type="numbering" w:customStyle="1" w:styleId="WWNum295">
    <w:name w:val="WWNum295"/>
    <w:basedOn w:val="Bezlisty"/>
    <w:rsid w:val="00DB33D1"/>
    <w:pPr>
      <w:numPr>
        <w:numId w:val="290"/>
      </w:numPr>
    </w:pPr>
  </w:style>
  <w:style w:type="numbering" w:customStyle="1" w:styleId="WWNum296">
    <w:name w:val="WWNum296"/>
    <w:basedOn w:val="Bezlisty"/>
    <w:rsid w:val="00DB33D1"/>
    <w:pPr>
      <w:numPr>
        <w:numId w:val="291"/>
      </w:numPr>
    </w:pPr>
  </w:style>
  <w:style w:type="numbering" w:customStyle="1" w:styleId="WWNum297">
    <w:name w:val="WWNum297"/>
    <w:basedOn w:val="Bezlisty"/>
    <w:rsid w:val="00DB33D1"/>
    <w:pPr>
      <w:numPr>
        <w:numId w:val="292"/>
      </w:numPr>
    </w:pPr>
  </w:style>
  <w:style w:type="numbering" w:customStyle="1" w:styleId="WWNum298">
    <w:name w:val="WWNum298"/>
    <w:basedOn w:val="Bezlisty"/>
    <w:rsid w:val="00DB33D1"/>
    <w:pPr>
      <w:numPr>
        <w:numId w:val="293"/>
      </w:numPr>
    </w:pPr>
  </w:style>
  <w:style w:type="numbering" w:customStyle="1" w:styleId="WWNum299">
    <w:name w:val="WWNum299"/>
    <w:basedOn w:val="Bezlisty"/>
    <w:rsid w:val="00DB33D1"/>
    <w:pPr>
      <w:numPr>
        <w:numId w:val="294"/>
      </w:numPr>
    </w:pPr>
  </w:style>
  <w:style w:type="numbering" w:customStyle="1" w:styleId="WWNum300">
    <w:name w:val="WWNum300"/>
    <w:basedOn w:val="Bezlisty"/>
    <w:rsid w:val="00DB33D1"/>
    <w:pPr>
      <w:numPr>
        <w:numId w:val="295"/>
      </w:numPr>
    </w:pPr>
  </w:style>
  <w:style w:type="numbering" w:customStyle="1" w:styleId="WWNum301">
    <w:name w:val="WWNum301"/>
    <w:basedOn w:val="Bezlisty"/>
    <w:rsid w:val="00DB33D1"/>
    <w:pPr>
      <w:numPr>
        <w:numId w:val="296"/>
      </w:numPr>
    </w:pPr>
  </w:style>
  <w:style w:type="numbering" w:customStyle="1" w:styleId="WWNum302">
    <w:name w:val="WWNum302"/>
    <w:basedOn w:val="Bezlisty"/>
    <w:rsid w:val="00DB33D1"/>
    <w:pPr>
      <w:numPr>
        <w:numId w:val="297"/>
      </w:numPr>
    </w:pPr>
  </w:style>
  <w:style w:type="numbering" w:customStyle="1" w:styleId="WWNum303">
    <w:name w:val="WWNum303"/>
    <w:basedOn w:val="Bezlisty"/>
    <w:rsid w:val="00DB33D1"/>
    <w:pPr>
      <w:numPr>
        <w:numId w:val="298"/>
      </w:numPr>
    </w:pPr>
  </w:style>
  <w:style w:type="numbering" w:customStyle="1" w:styleId="WWNum304">
    <w:name w:val="WWNum304"/>
    <w:basedOn w:val="Bezlisty"/>
    <w:rsid w:val="00DB33D1"/>
    <w:pPr>
      <w:numPr>
        <w:numId w:val="299"/>
      </w:numPr>
    </w:pPr>
  </w:style>
  <w:style w:type="numbering" w:customStyle="1" w:styleId="WWNum305">
    <w:name w:val="WWNum305"/>
    <w:basedOn w:val="Bezlisty"/>
    <w:rsid w:val="00DB33D1"/>
    <w:pPr>
      <w:numPr>
        <w:numId w:val="300"/>
      </w:numPr>
    </w:pPr>
  </w:style>
  <w:style w:type="numbering" w:customStyle="1" w:styleId="WWNum306">
    <w:name w:val="WWNum306"/>
    <w:basedOn w:val="Bezlisty"/>
    <w:rsid w:val="00DB33D1"/>
    <w:pPr>
      <w:numPr>
        <w:numId w:val="301"/>
      </w:numPr>
    </w:pPr>
  </w:style>
  <w:style w:type="numbering" w:customStyle="1" w:styleId="WWNum307">
    <w:name w:val="WWNum307"/>
    <w:basedOn w:val="Bezlisty"/>
    <w:rsid w:val="00DB33D1"/>
    <w:pPr>
      <w:numPr>
        <w:numId w:val="302"/>
      </w:numPr>
    </w:pPr>
  </w:style>
  <w:style w:type="numbering" w:customStyle="1" w:styleId="WWNum308">
    <w:name w:val="WWNum308"/>
    <w:basedOn w:val="Bezlisty"/>
    <w:rsid w:val="00DB33D1"/>
    <w:pPr>
      <w:numPr>
        <w:numId w:val="303"/>
      </w:numPr>
    </w:pPr>
  </w:style>
  <w:style w:type="numbering" w:customStyle="1" w:styleId="WWNum309">
    <w:name w:val="WWNum309"/>
    <w:basedOn w:val="Bezlisty"/>
    <w:rsid w:val="00DB33D1"/>
    <w:pPr>
      <w:numPr>
        <w:numId w:val="304"/>
      </w:numPr>
    </w:pPr>
  </w:style>
  <w:style w:type="numbering" w:customStyle="1" w:styleId="WWNum310">
    <w:name w:val="WWNum310"/>
    <w:basedOn w:val="Bezlisty"/>
    <w:rsid w:val="00DB33D1"/>
    <w:pPr>
      <w:numPr>
        <w:numId w:val="305"/>
      </w:numPr>
    </w:pPr>
  </w:style>
  <w:style w:type="numbering" w:customStyle="1" w:styleId="WWNum311">
    <w:name w:val="WWNum311"/>
    <w:basedOn w:val="Bezlisty"/>
    <w:rsid w:val="00DB33D1"/>
    <w:pPr>
      <w:numPr>
        <w:numId w:val="306"/>
      </w:numPr>
    </w:pPr>
  </w:style>
  <w:style w:type="numbering" w:customStyle="1" w:styleId="WWNum312">
    <w:name w:val="WWNum312"/>
    <w:basedOn w:val="Bezlisty"/>
    <w:rsid w:val="00DB33D1"/>
    <w:pPr>
      <w:numPr>
        <w:numId w:val="307"/>
      </w:numPr>
    </w:pPr>
  </w:style>
  <w:style w:type="numbering" w:customStyle="1" w:styleId="WWNum313">
    <w:name w:val="WWNum313"/>
    <w:basedOn w:val="Bezlisty"/>
    <w:rsid w:val="00DB33D1"/>
    <w:pPr>
      <w:numPr>
        <w:numId w:val="308"/>
      </w:numPr>
    </w:pPr>
  </w:style>
  <w:style w:type="numbering" w:customStyle="1" w:styleId="WWNum314">
    <w:name w:val="WWNum314"/>
    <w:basedOn w:val="Bezlisty"/>
    <w:rsid w:val="00DB33D1"/>
    <w:pPr>
      <w:numPr>
        <w:numId w:val="309"/>
      </w:numPr>
    </w:pPr>
  </w:style>
  <w:style w:type="numbering" w:customStyle="1" w:styleId="WWNum315">
    <w:name w:val="WWNum315"/>
    <w:basedOn w:val="Bezlisty"/>
    <w:rsid w:val="00DB33D1"/>
    <w:pPr>
      <w:numPr>
        <w:numId w:val="310"/>
      </w:numPr>
    </w:pPr>
  </w:style>
  <w:style w:type="numbering" w:customStyle="1" w:styleId="WWNum316">
    <w:name w:val="WWNum316"/>
    <w:basedOn w:val="Bezlisty"/>
    <w:rsid w:val="00DB33D1"/>
    <w:pPr>
      <w:numPr>
        <w:numId w:val="311"/>
      </w:numPr>
    </w:pPr>
  </w:style>
  <w:style w:type="numbering" w:customStyle="1" w:styleId="WWNum317">
    <w:name w:val="WWNum317"/>
    <w:basedOn w:val="Bezlisty"/>
    <w:rsid w:val="00DB33D1"/>
    <w:pPr>
      <w:numPr>
        <w:numId w:val="312"/>
      </w:numPr>
    </w:pPr>
  </w:style>
  <w:style w:type="numbering" w:customStyle="1" w:styleId="WWNum318">
    <w:name w:val="WWNum318"/>
    <w:basedOn w:val="Bezlisty"/>
    <w:rsid w:val="00DB33D1"/>
    <w:pPr>
      <w:numPr>
        <w:numId w:val="313"/>
      </w:numPr>
    </w:pPr>
  </w:style>
  <w:style w:type="numbering" w:customStyle="1" w:styleId="WWNum319">
    <w:name w:val="WWNum319"/>
    <w:basedOn w:val="Bezlisty"/>
    <w:rsid w:val="00DB33D1"/>
    <w:pPr>
      <w:numPr>
        <w:numId w:val="314"/>
      </w:numPr>
    </w:pPr>
  </w:style>
  <w:style w:type="numbering" w:customStyle="1" w:styleId="WWNum320">
    <w:name w:val="WWNum320"/>
    <w:basedOn w:val="Bezlisty"/>
    <w:rsid w:val="00DB33D1"/>
    <w:pPr>
      <w:numPr>
        <w:numId w:val="315"/>
      </w:numPr>
    </w:pPr>
  </w:style>
  <w:style w:type="numbering" w:customStyle="1" w:styleId="WWNum321">
    <w:name w:val="WWNum321"/>
    <w:basedOn w:val="Bezlisty"/>
    <w:rsid w:val="00DB33D1"/>
    <w:pPr>
      <w:numPr>
        <w:numId w:val="316"/>
      </w:numPr>
    </w:pPr>
  </w:style>
  <w:style w:type="numbering" w:customStyle="1" w:styleId="WWNum322">
    <w:name w:val="WWNum322"/>
    <w:basedOn w:val="Bezlisty"/>
    <w:rsid w:val="00DB33D1"/>
    <w:pPr>
      <w:numPr>
        <w:numId w:val="317"/>
      </w:numPr>
    </w:pPr>
  </w:style>
  <w:style w:type="numbering" w:customStyle="1" w:styleId="WWNum323">
    <w:name w:val="WWNum323"/>
    <w:basedOn w:val="Bezlisty"/>
    <w:rsid w:val="00DB33D1"/>
    <w:pPr>
      <w:numPr>
        <w:numId w:val="318"/>
      </w:numPr>
    </w:pPr>
  </w:style>
  <w:style w:type="numbering" w:customStyle="1" w:styleId="WWNum324">
    <w:name w:val="WWNum324"/>
    <w:basedOn w:val="Bezlisty"/>
    <w:rsid w:val="00DB33D1"/>
    <w:pPr>
      <w:numPr>
        <w:numId w:val="319"/>
      </w:numPr>
    </w:pPr>
  </w:style>
  <w:style w:type="numbering" w:customStyle="1" w:styleId="WWNum325">
    <w:name w:val="WWNum325"/>
    <w:basedOn w:val="Bezlisty"/>
    <w:rsid w:val="00DB33D1"/>
    <w:pPr>
      <w:numPr>
        <w:numId w:val="320"/>
      </w:numPr>
    </w:pPr>
  </w:style>
  <w:style w:type="numbering" w:customStyle="1" w:styleId="WWNum326">
    <w:name w:val="WWNum326"/>
    <w:basedOn w:val="Bezlisty"/>
    <w:rsid w:val="00DB33D1"/>
    <w:pPr>
      <w:numPr>
        <w:numId w:val="321"/>
      </w:numPr>
    </w:pPr>
  </w:style>
  <w:style w:type="numbering" w:customStyle="1" w:styleId="WWNum327">
    <w:name w:val="WWNum327"/>
    <w:basedOn w:val="Bezlisty"/>
    <w:rsid w:val="00DB33D1"/>
    <w:pPr>
      <w:numPr>
        <w:numId w:val="322"/>
      </w:numPr>
    </w:pPr>
  </w:style>
  <w:style w:type="numbering" w:customStyle="1" w:styleId="WWNum328">
    <w:name w:val="WWNum328"/>
    <w:basedOn w:val="Bezlisty"/>
    <w:rsid w:val="00DB33D1"/>
    <w:pPr>
      <w:numPr>
        <w:numId w:val="323"/>
      </w:numPr>
    </w:pPr>
  </w:style>
  <w:style w:type="numbering" w:customStyle="1" w:styleId="WWNum329">
    <w:name w:val="WWNum329"/>
    <w:basedOn w:val="Bezlisty"/>
    <w:rsid w:val="00DB33D1"/>
    <w:pPr>
      <w:numPr>
        <w:numId w:val="324"/>
      </w:numPr>
    </w:pPr>
  </w:style>
  <w:style w:type="numbering" w:customStyle="1" w:styleId="WWNum330">
    <w:name w:val="WWNum330"/>
    <w:basedOn w:val="Bezlisty"/>
    <w:rsid w:val="00DB33D1"/>
    <w:pPr>
      <w:numPr>
        <w:numId w:val="325"/>
      </w:numPr>
    </w:pPr>
  </w:style>
  <w:style w:type="numbering" w:customStyle="1" w:styleId="WWNum331">
    <w:name w:val="WWNum331"/>
    <w:basedOn w:val="Bezlisty"/>
    <w:rsid w:val="00DB33D1"/>
    <w:pPr>
      <w:numPr>
        <w:numId w:val="326"/>
      </w:numPr>
    </w:pPr>
  </w:style>
  <w:style w:type="numbering" w:customStyle="1" w:styleId="WWNum332">
    <w:name w:val="WWNum332"/>
    <w:basedOn w:val="Bezlisty"/>
    <w:rsid w:val="00DB33D1"/>
    <w:pPr>
      <w:numPr>
        <w:numId w:val="327"/>
      </w:numPr>
    </w:pPr>
  </w:style>
  <w:style w:type="numbering" w:customStyle="1" w:styleId="WWNum333">
    <w:name w:val="WWNum333"/>
    <w:basedOn w:val="Bezlisty"/>
    <w:rsid w:val="00DB33D1"/>
    <w:pPr>
      <w:numPr>
        <w:numId w:val="370"/>
      </w:numPr>
    </w:pPr>
  </w:style>
  <w:style w:type="numbering" w:customStyle="1" w:styleId="WWNum334">
    <w:name w:val="WWNum334"/>
    <w:basedOn w:val="Bezlisty"/>
    <w:rsid w:val="00DB33D1"/>
    <w:pPr>
      <w:numPr>
        <w:numId w:val="328"/>
      </w:numPr>
    </w:pPr>
  </w:style>
  <w:style w:type="numbering" w:customStyle="1" w:styleId="WWNum335">
    <w:name w:val="WWNum335"/>
    <w:basedOn w:val="Bezlisty"/>
    <w:rsid w:val="00DB33D1"/>
    <w:pPr>
      <w:numPr>
        <w:numId w:val="329"/>
      </w:numPr>
    </w:pPr>
  </w:style>
  <w:style w:type="numbering" w:customStyle="1" w:styleId="WWNum336">
    <w:name w:val="WWNum336"/>
    <w:basedOn w:val="Bezlisty"/>
    <w:rsid w:val="00DB33D1"/>
    <w:pPr>
      <w:numPr>
        <w:numId w:val="330"/>
      </w:numPr>
    </w:pPr>
  </w:style>
  <w:style w:type="numbering" w:customStyle="1" w:styleId="WWNum337">
    <w:name w:val="WWNum337"/>
    <w:basedOn w:val="Bezlisty"/>
    <w:rsid w:val="00DB33D1"/>
    <w:pPr>
      <w:numPr>
        <w:numId w:val="331"/>
      </w:numPr>
    </w:pPr>
  </w:style>
  <w:style w:type="numbering" w:customStyle="1" w:styleId="WWNum338">
    <w:name w:val="WWNum338"/>
    <w:basedOn w:val="Bezlisty"/>
    <w:rsid w:val="00DB33D1"/>
    <w:pPr>
      <w:numPr>
        <w:numId w:val="359"/>
      </w:numPr>
    </w:pPr>
  </w:style>
  <w:style w:type="numbering" w:customStyle="1" w:styleId="WWNum339">
    <w:name w:val="WWNum339"/>
    <w:basedOn w:val="Bezlisty"/>
    <w:rsid w:val="00DB33D1"/>
    <w:pPr>
      <w:numPr>
        <w:numId w:val="377"/>
      </w:numPr>
    </w:pPr>
  </w:style>
  <w:style w:type="numbering" w:customStyle="1" w:styleId="WWNum340">
    <w:name w:val="WWNum340"/>
    <w:basedOn w:val="Bezlisty"/>
    <w:rsid w:val="00DB33D1"/>
    <w:pPr>
      <w:numPr>
        <w:numId w:val="358"/>
      </w:numPr>
    </w:pPr>
  </w:style>
  <w:style w:type="numbering" w:customStyle="1" w:styleId="WWNum341">
    <w:name w:val="WWNum341"/>
    <w:basedOn w:val="Bezlisty"/>
    <w:rsid w:val="00DB33D1"/>
    <w:pPr>
      <w:numPr>
        <w:numId w:val="332"/>
      </w:numPr>
    </w:pPr>
  </w:style>
  <w:style w:type="numbering" w:customStyle="1" w:styleId="WWNum342">
    <w:name w:val="WWNum342"/>
    <w:basedOn w:val="Bezlisty"/>
    <w:rsid w:val="00DB33D1"/>
    <w:pPr>
      <w:numPr>
        <w:numId w:val="333"/>
      </w:numPr>
    </w:pPr>
  </w:style>
  <w:style w:type="numbering" w:customStyle="1" w:styleId="WWNum343">
    <w:name w:val="WWNum343"/>
    <w:basedOn w:val="Bezlisty"/>
    <w:rsid w:val="00DB33D1"/>
    <w:pPr>
      <w:numPr>
        <w:numId w:val="334"/>
      </w:numPr>
    </w:pPr>
  </w:style>
  <w:style w:type="numbering" w:customStyle="1" w:styleId="WWNum344">
    <w:name w:val="WWNum344"/>
    <w:basedOn w:val="Bezlisty"/>
    <w:rsid w:val="00DB33D1"/>
    <w:pPr>
      <w:numPr>
        <w:numId w:val="371"/>
      </w:numPr>
    </w:pPr>
  </w:style>
  <w:style w:type="numbering" w:customStyle="1" w:styleId="WWNum345">
    <w:name w:val="WWNum345"/>
    <w:basedOn w:val="Bezlisty"/>
    <w:rsid w:val="00DB33D1"/>
    <w:pPr>
      <w:numPr>
        <w:numId w:val="335"/>
      </w:numPr>
    </w:pPr>
  </w:style>
  <w:style w:type="numbering" w:customStyle="1" w:styleId="WWNum346">
    <w:name w:val="WWNum346"/>
    <w:basedOn w:val="Bezlisty"/>
    <w:rsid w:val="00DB33D1"/>
    <w:pPr>
      <w:numPr>
        <w:numId w:val="336"/>
      </w:numPr>
    </w:pPr>
  </w:style>
  <w:style w:type="numbering" w:customStyle="1" w:styleId="WWNum347">
    <w:name w:val="WWNum347"/>
    <w:basedOn w:val="Bezlisty"/>
    <w:rsid w:val="00DB33D1"/>
    <w:pPr>
      <w:numPr>
        <w:numId w:val="363"/>
      </w:numPr>
    </w:pPr>
  </w:style>
  <w:style w:type="numbering" w:customStyle="1" w:styleId="WWNum348">
    <w:name w:val="WWNum348"/>
    <w:basedOn w:val="Bezlisty"/>
    <w:rsid w:val="00DB33D1"/>
    <w:pPr>
      <w:numPr>
        <w:numId w:val="337"/>
      </w:numPr>
    </w:pPr>
  </w:style>
  <w:style w:type="numbering" w:customStyle="1" w:styleId="WWNum349">
    <w:name w:val="WWNum349"/>
    <w:basedOn w:val="Bezlisty"/>
    <w:rsid w:val="00DB33D1"/>
    <w:pPr>
      <w:numPr>
        <w:numId w:val="338"/>
      </w:numPr>
    </w:pPr>
  </w:style>
  <w:style w:type="numbering" w:customStyle="1" w:styleId="WWNum350">
    <w:name w:val="WWNum350"/>
    <w:basedOn w:val="Bezlisty"/>
    <w:rsid w:val="00DB33D1"/>
    <w:pPr>
      <w:numPr>
        <w:numId w:val="339"/>
      </w:numPr>
    </w:pPr>
  </w:style>
  <w:style w:type="numbering" w:customStyle="1" w:styleId="WWNum351">
    <w:name w:val="WWNum351"/>
    <w:basedOn w:val="Bezlisty"/>
    <w:rsid w:val="00DB33D1"/>
    <w:pPr>
      <w:numPr>
        <w:numId w:val="340"/>
      </w:numPr>
    </w:pPr>
  </w:style>
  <w:style w:type="numbering" w:customStyle="1" w:styleId="WWNum352">
    <w:name w:val="WWNum352"/>
    <w:basedOn w:val="Bezlisty"/>
    <w:rsid w:val="00DB33D1"/>
    <w:pPr>
      <w:numPr>
        <w:numId w:val="368"/>
      </w:numPr>
    </w:pPr>
  </w:style>
  <w:style w:type="numbering" w:customStyle="1" w:styleId="WWNum353">
    <w:name w:val="WWNum353"/>
    <w:basedOn w:val="Bezlisty"/>
    <w:rsid w:val="00DB33D1"/>
    <w:pPr>
      <w:numPr>
        <w:numId w:val="360"/>
      </w:numPr>
    </w:pPr>
  </w:style>
  <w:style w:type="numbering" w:customStyle="1" w:styleId="WWNum354">
    <w:name w:val="WWNum354"/>
    <w:basedOn w:val="Bezlisty"/>
    <w:rsid w:val="00DB33D1"/>
    <w:pPr>
      <w:numPr>
        <w:numId w:val="341"/>
      </w:numPr>
    </w:pPr>
  </w:style>
  <w:style w:type="numbering" w:customStyle="1" w:styleId="WWNum355">
    <w:name w:val="WWNum355"/>
    <w:basedOn w:val="Bezlisty"/>
    <w:rsid w:val="00DB33D1"/>
    <w:pPr>
      <w:numPr>
        <w:numId w:val="378"/>
      </w:numPr>
    </w:pPr>
  </w:style>
  <w:style w:type="numbering" w:customStyle="1" w:styleId="WWNum356">
    <w:name w:val="WWNum356"/>
    <w:basedOn w:val="Bezlisty"/>
    <w:rsid w:val="00DB33D1"/>
    <w:pPr>
      <w:numPr>
        <w:numId w:val="342"/>
      </w:numPr>
    </w:pPr>
  </w:style>
  <w:style w:type="numbering" w:customStyle="1" w:styleId="WWNum357">
    <w:name w:val="WWNum357"/>
    <w:basedOn w:val="Bezlisty"/>
    <w:rsid w:val="00DB33D1"/>
    <w:pPr>
      <w:numPr>
        <w:numId w:val="343"/>
      </w:numPr>
    </w:pPr>
  </w:style>
  <w:style w:type="numbering" w:customStyle="1" w:styleId="WWNum358">
    <w:name w:val="WWNum358"/>
    <w:basedOn w:val="Bezlisty"/>
    <w:rsid w:val="00DB33D1"/>
    <w:pPr>
      <w:numPr>
        <w:numId w:val="344"/>
      </w:numPr>
    </w:pPr>
  </w:style>
  <w:style w:type="numbering" w:customStyle="1" w:styleId="WWNum359">
    <w:name w:val="WWNum359"/>
    <w:basedOn w:val="Bezlisty"/>
    <w:rsid w:val="00DB33D1"/>
    <w:pPr>
      <w:numPr>
        <w:numId w:val="345"/>
      </w:numPr>
    </w:pPr>
  </w:style>
  <w:style w:type="numbering" w:customStyle="1" w:styleId="WWNum360">
    <w:name w:val="WWNum360"/>
    <w:basedOn w:val="Bezlisty"/>
    <w:rsid w:val="00DB33D1"/>
    <w:pPr>
      <w:numPr>
        <w:numId w:val="374"/>
      </w:numPr>
    </w:pPr>
  </w:style>
  <w:style w:type="numbering" w:customStyle="1" w:styleId="WWNum361">
    <w:name w:val="WWNum361"/>
    <w:basedOn w:val="Bezlisty"/>
    <w:rsid w:val="00DB33D1"/>
    <w:pPr>
      <w:numPr>
        <w:numId w:val="376"/>
      </w:numPr>
    </w:pPr>
  </w:style>
  <w:style w:type="numbering" w:customStyle="1" w:styleId="WWNum362">
    <w:name w:val="WWNum362"/>
    <w:basedOn w:val="Bezlisty"/>
    <w:rsid w:val="00DB33D1"/>
    <w:pPr>
      <w:numPr>
        <w:numId w:val="346"/>
      </w:numPr>
    </w:pPr>
  </w:style>
  <w:style w:type="numbering" w:customStyle="1" w:styleId="WWNum363">
    <w:name w:val="WWNum363"/>
    <w:basedOn w:val="Bezlisty"/>
    <w:rsid w:val="00DB33D1"/>
    <w:pPr>
      <w:numPr>
        <w:numId w:val="347"/>
      </w:numPr>
    </w:pPr>
  </w:style>
  <w:style w:type="numbering" w:customStyle="1" w:styleId="WWNum364">
    <w:name w:val="WWNum364"/>
    <w:basedOn w:val="Bezlisty"/>
    <w:rsid w:val="00DB33D1"/>
    <w:pPr>
      <w:numPr>
        <w:numId w:val="348"/>
      </w:numPr>
    </w:pPr>
  </w:style>
  <w:style w:type="numbering" w:customStyle="1" w:styleId="WWNum365">
    <w:name w:val="WWNum365"/>
    <w:basedOn w:val="Bezlisty"/>
    <w:rsid w:val="00DB33D1"/>
    <w:pPr>
      <w:numPr>
        <w:numId w:val="372"/>
      </w:numPr>
    </w:pPr>
  </w:style>
  <w:style w:type="numbering" w:customStyle="1" w:styleId="WWNum366">
    <w:name w:val="WWNum366"/>
    <w:basedOn w:val="Bezlisty"/>
    <w:rsid w:val="00DB33D1"/>
    <w:pPr>
      <w:numPr>
        <w:numId w:val="364"/>
      </w:numPr>
    </w:pPr>
  </w:style>
  <w:style w:type="numbering" w:customStyle="1" w:styleId="WWNum367">
    <w:name w:val="WWNum367"/>
    <w:basedOn w:val="Bezlisty"/>
    <w:rsid w:val="00DB33D1"/>
    <w:pPr>
      <w:numPr>
        <w:numId w:val="349"/>
      </w:numPr>
    </w:pPr>
  </w:style>
  <w:style w:type="numbering" w:customStyle="1" w:styleId="WWNum368">
    <w:name w:val="WWNum368"/>
    <w:basedOn w:val="Bezlisty"/>
    <w:rsid w:val="00DB33D1"/>
    <w:pPr>
      <w:numPr>
        <w:numId w:val="362"/>
      </w:numPr>
    </w:pPr>
  </w:style>
  <w:style w:type="numbering" w:customStyle="1" w:styleId="WWNum369">
    <w:name w:val="WWNum369"/>
    <w:basedOn w:val="Bezlisty"/>
    <w:rsid w:val="00DB33D1"/>
    <w:pPr>
      <w:numPr>
        <w:numId w:val="369"/>
      </w:numPr>
    </w:pPr>
  </w:style>
  <w:style w:type="numbering" w:customStyle="1" w:styleId="WWNum370">
    <w:name w:val="WWNum370"/>
    <w:basedOn w:val="Bezlisty"/>
    <w:rsid w:val="00DB33D1"/>
    <w:pPr>
      <w:numPr>
        <w:numId w:val="350"/>
      </w:numPr>
    </w:pPr>
  </w:style>
  <w:style w:type="numbering" w:customStyle="1" w:styleId="WWNum371">
    <w:name w:val="WWNum371"/>
    <w:basedOn w:val="Bezlisty"/>
    <w:rsid w:val="00DB33D1"/>
    <w:pPr>
      <w:numPr>
        <w:numId w:val="351"/>
      </w:numPr>
    </w:pPr>
  </w:style>
  <w:style w:type="numbering" w:customStyle="1" w:styleId="WW8Num67">
    <w:name w:val="WW8Num67"/>
    <w:basedOn w:val="Bezlisty"/>
    <w:rsid w:val="00DB33D1"/>
    <w:pPr>
      <w:numPr>
        <w:numId w:val="352"/>
      </w:numPr>
    </w:pPr>
  </w:style>
  <w:style w:type="numbering" w:customStyle="1" w:styleId="WW8Num162">
    <w:name w:val="WW8Num162"/>
    <w:basedOn w:val="Bezlisty"/>
    <w:rsid w:val="00DB33D1"/>
    <w:pPr>
      <w:numPr>
        <w:numId w:val="353"/>
      </w:numPr>
    </w:pPr>
  </w:style>
  <w:style w:type="paragraph" w:styleId="Tekstpodstawowy">
    <w:name w:val="Body Text"/>
    <w:basedOn w:val="Normalny"/>
    <w:link w:val="TekstpodstawowyZnak1"/>
    <w:uiPriority w:val="99"/>
    <w:unhideWhenUsed/>
    <w:rsid w:val="00DB33D1"/>
    <w:pPr>
      <w:spacing w:after="120" w:line="252" w:lineRule="auto"/>
      <w:jc w:val="both"/>
    </w:pPr>
    <w:rPr>
      <w:rFonts w:asciiTheme="minorHAnsi" w:eastAsiaTheme="minorEastAsia" w:hAnsiTheme="minorHAnsi" w:cstheme="minorBidi"/>
      <w:sz w:val="22"/>
      <w:szCs w:val="21"/>
      <w:lang w:eastAsia="en-US"/>
    </w:rPr>
  </w:style>
  <w:style w:type="character" w:customStyle="1" w:styleId="TekstpodstawowyZnak1">
    <w:name w:val="Tekst podstawowy Znak1"/>
    <w:basedOn w:val="Domylnaczcionkaakapitu"/>
    <w:link w:val="Tekstpodstawowy"/>
    <w:uiPriority w:val="99"/>
    <w:rsid w:val="00DB33D1"/>
    <w:rPr>
      <w:rFonts w:ascii="Times New Roman" w:eastAsia="SimSun" w:hAnsi="Times New Roman" w:cs="Mangal"/>
      <w:kern w:val="3"/>
      <w:sz w:val="24"/>
      <w:szCs w:val="21"/>
      <w:lang w:eastAsia="zh-CN" w:bidi="hi-IN"/>
    </w:rPr>
  </w:style>
  <w:style w:type="paragraph" w:styleId="Tekstpodstawowywcity">
    <w:name w:val="Body Text Indent"/>
    <w:basedOn w:val="Normalny"/>
    <w:link w:val="TekstpodstawowywcityZnak1"/>
    <w:unhideWhenUsed/>
    <w:rsid w:val="00DB33D1"/>
    <w:pPr>
      <w:spacing w:after="120" w:line="252" w:lineRule="auto"/>
      <w:ind w:left="283"/>
      <w:jc w:val="both"/>
    </w:pPr>
    <w:rPr>
      <w:rFonts w:asciiTheme="minorHAnsi" w:eastAsiaTheme="minorEastAsia" w:hAnsiTheme="minorHAnsi" w:cstheme="minorBidi"/>
      <w:sz w:val="22"/>
      <w:szCs w:val="21"/>
      <w:lang w:eastAsia="en-US"/>
    </w:rPr>
  </w:style>
  <w:style w:type="character" w:customStyle="1" w:styleId="TekstpodstawowywcityZnak1">
    <w:name w:val="Tekst podstawowy wcięty Znak1"/>
    <w:basedOn w:val="Domylnaczcionkaakapitu"/>
    <w:link w:val="Tekstpodstawowywcity"/>
    <w:uiPriority w:val="99"/>
    <w:rsid w:val="00DB33D1"/>
    <w:rPr>
      <w:rFonts w:ascii="Times New Roman" w:eastAsia="SimSun" w:hAnsi="Times New Roman" w:cs="Mangal"/>
      <w:kern w:val="3"/>
      <w:sz w:val="24"/>
      <w:szCs w:val="21"/>
      <w:lang w:eastAsia="zh-CN" w:bidi="hi-IN"/>
    </w:rPr>
  </w:style>
  <w:style w:type="paragraph" w:customStyle="1" w:styleId="Styl7">
    <w:name w:val="Styl7"/>
    <w:basedOn w:val="Akapitzlist"/>
    <w:rsid w:val="00DB33D1"/>
    <w:pPr>
      <w:spacing w:after="240" w:line="360" w:lineRule="auto"/>
      <w:ind w:left="360"/>
    </w:pPr>
    <w:rPr>
      <w:rFonts w:ascii="Times New Roman" w:eastAsia="Calibri" w:hAnsi="Times New Roman" w:cs="Times New Roman"/>
      <w:sz w:val="24"/>
      <w:szCs w:val="24"/>
    </w:rPr>
  </w:style>
  <w:style w:type="paragraph" w:customStyle="1" w:styleId="Styl1">
    <w:name w:val="Styl1"/>
    <w:basedOn w:val="Normalny"/>
    <w:rsid w:val="00DB33D1"/>
    <w:pPr>
      <w:spacing w:after="160" w:line="252" w:lineRule="auto"/>
      <w:jc w:val="both"/>
    </w:pPr>
    <w:rPr>
      <w:rFonts w:asciiTheme="minorHAnsi" w:eastAsia="Andale Sans UI" w:hAnsiTheme="minorHAnsi" w:cs="Tahoma"/>
      <w:sz w:val="22"/>
      <w:szCs w:val="22"/>
      <w:lang w:eastAsia="ja-JP" w:bidi="fa-IR"/>
    </w:rPr>
  </w:style>
  <w:style w:type="paragraph" w:customStyle="1" w:styleId="Styl2">
    <w:name w:val="Styl2"/>
    <w:basedOn w:val="Styl1"/>
    <w:next w:val="Nagwek7"/>
    <w:rsid w:val="00DB33D1"/>
  </w:style>
  <w:style w:type="character" w:styleId="Hipercze">
    <w:name w:val="Hyperlink"/>
    <w:uiPriority w:val="99"/>
    <w:unhideWhenUsed/>
    <w:rsid w:val="00DB33D1"/>
    <w:rPr>
      <w:color w:val="0000FF"/>
      <w:u w:val="single"/>
    </w:rPr>
  </w:style>
  <w:style w:type="paragraph" w:customStyle="1" w:styleId="Styl3">
    <w:name w:val="Styl3"/>
    <w:basedOn w:val="Normalny"/>
    <w:rsid w:val="00B963FF"/>
    <w:pPr>
      <w:spacing w:after="160" w:line="252" w:lineRule="auto"/>
      <w:jc w:val="both"/>
    </w:pPr>
    <w:rPr>
      <w:rFonts w:asciiTheme="minorHAnsi" w:eastAsiaTheme="minorEastAsia" w:hAnsiTheme="minorHAnsi" w:cs="Lucida Sans"/>
      <w:sz w:val="22"/>
      <w:szCs w:val="22"/>
      <w:lang w:eastAsia="en-US"/>
    </w:rPr>
  </w:style>
  <w:style w:type="numbering" w:customStyle="1" w:styleId="Bezlisty1">
    <w:name w:val="Bez listy1"/>
    <w:next w:val="Bezlisty"/>
    <w:uiPriority w:val="99"/>
    <w:semiHidden/>
    <w:unhideWhenUsed/>
    <w:rsid w:val="00842A91"/>
  </w:style>
  <w:style w:type="character" w:customStyle="1" w:styleId="c9">
    <w:name w:val="c9"/>
    <w:basedOn w:val="Domylnaczcionkaakapitu"/>
    <w:rsid w:val="00842A91"/>
  </w:style>
  <w:style w:type="character" w:customStyle="1" w:styleId="attributenametext">
    <w:name w:val="attribute_name_text"/>
    <w:basedOn w:val="Domylnaczcionkaakapitu"/>
    <w:rsid w:val="00842A91"/>
  </w:style>
  <w:style w:type="paragraph" w:customStyle="1" w:styleId="Akapitzlist4">
    <w:name w:val="Akapit z listą4"/>
    <w:basedOn w:val="Normalny"/>
    <w:uiPriority w:val="99"/>
    <w:rsid w:val="00A11F8C"/>
    <w:pPr>
      <w:spacing w:after="200" w:line="276" w:lineRule="auto"/>
      <w:ind w:left="720"/>
      <w:contextualSpacing/>
      <w:jc w:val="both"/>
    </w:pPr>
    <w:rPr>
      <w:rFonts w:ascii="Calibri" w:eastAsiaTheme="minorEastAsia" w:hAnsi="Calibri" w:cstheme="minorBidi"/>
      <w:sz w:val="22"/>
      <w:szCs w:val="22"/>
      <w:lang w:eastAsia="en-US"/>
    </w:rPr>
  </w:style>
  <w:style w:type="table" w:styleId="Tabela-Siatka">
    <w:name w:val="Table Grid"/>
    <w:basedOn w:val="Standardowy"/>
    <w:uiPriority w:val="39"/>
    <w:rsid w:val="00BA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2779E"/>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B459B4"/>
  </w:style>
  <w:style w:type="character" w:customStyle="1" w:styleId="Nagwek6Znak">
    <w:name w:val="Nagłówek 6 Znak"/>
    <w:basedOn w:val="Domylnaczcionkaakapitu"/>
    <w:link w:val="Nagwek6"/>
    <w:uiPriority w:val="9"/>
    <w:rsid w:val="00491180"/>
    <w:rPr>
      <w:rFonts w:asciiTheme="majorHAnsi" w:eastAsiaTheme="majorEastAsia" w:hAnsiTheme="majorHAnsi" w:cstheme="majorBidi"/>
      <w:b/>
      <w:bCs/>
      <w:i/>
      <w:iCs/>
    </w:rPr>
  </w:style>
  <w:style w:type="character" w:customStyle="1" w:styleId="Nierozpoznanawzmianka2">
    <w:name w:val="Nierozpoznana wzmianka2"/>
    <w:basedOn w:val="Domylnaczcionkaakapitu"/>
    <w:uiPriority w:val="99"/>
    <w:semiHidden/>
    <w:unhideWhenUsed/>
    <w:rsid w:val="009B761E"/>
    <w:rPr>
      <w:color w:val="605E5C"/>
      <w:shd w:val="clear" w:color="auto" w:fill="E1DFDD"/>
    </w:rPr>
  </w:style>
  <w:style w:type="character" w:customStyle="1" w:styleId="Nierozpoznanawzmianka3">
    <w:name w:val="Nierozpoznana wzmianka3"/>
    <w:basedOn w:val="Domylnaczcionkaakapitu"/>
    <w:uiPriority w:val="99"/>
    <w:semiHidden/>
    <w:unhideWhenUsed/>
    <w:rsid w:val="00246F3D"/>
    <w:rPr>
      <w:color w:val="605E5C"/>
      <w:shd w:val="clear" w:color="auto" w:fill="E1DFDD"/>
    </w:rPr>
  </w:style>
  <w:style w:type="character" w:customStyle="1" w:styleId="Nierozpoznanawzmianka4">
    <w:name w:val="Nierozpoznana wzmianka4"/>
    <w:basedOn w:val="Domylnaczcionkaakapitu"/>
    <w:uiPriority w:val="99"/>
    <w:semiHidden/>
    <w:unhideWhenUsed/>
    <w:rsid w:val="00606DB5"/>
    <w:rPr>
      <w:color w:val="605E5C"/>
      <w:shd w:val="clear" w:color="auto" w:fill="E1DFDD"/>
    </w:rPr>
  </w:style>
  <w:style w:type="character" w:customStyle="1" w:styleId="Nierozpoznanawzmianka5">
    <w:name w:val="Nierozpoznana wzmianka5"/>
    <w:basedOn w:val="Domylnaczcionkaakapitu"/>
    <w:uiPriority w:val="99"/>
    <w:semiHidden/>
    <w:unhideWhenUsed/>
    <w:rsid w:val="002F1111"/>
    <w:rPr>
      <w:color w:val="605E5C"/>
      <w:shd w:val="clear" w:color="auto" w:fill="E1DFDD"/>
    </w:rPr>
  </w:style>
  <w:style w:type="paragraph" w:customStyle="1" w:styleId="Default1">
    <w:name w:val="Default1"/>
    <w:basedOn w:val="Normalny"/>
    <w:rsid w:val="001C791F"/>
    <w:pPr>
      <w:widowControl w:val="0"/>
      <w:spacing w:after="160" w:line="252" w:lineRule="auto"/>
      <w:jc w:val="both"/>
    </w:pPr>
    <w:rPr>
      <w:rFonts w:asciiTheme="minorHAnsi" w:eastAsiaTheme="minorEastAsia" w:hAnsiTheme="minorHAnsi" w:cstheme="minorBidi"/>
      <w:color w:val="000000"/>
      <w:kern w:val="1"/>
      <w:sz w:val="22"/>
      <w:lang w:eastAsia="hi-IN" w:bidi="hi-IN"/>
    </w:rPr>
  </w:style>
  <w:style w:type="table" w:customStyle="1" w:styleId="Tabela-Siatka1">
    <w:name w:val="Tabela - Siatka1"/>
    <w:basedOn w:val="Standardowy"/>
    <w:next w:val="Tabela-Siatka"/>
    <w:uiPriority w:val="59"/>
    <w:rsid w:val="001F02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5B1F3F"/>
    <w:pPr>
      <w:spacing w:after="160" w:line="252" w:lineRule="auto"/>
      <w:jc w:val="both"/>
    </w:pPr>
    <w:rPr>
      <w:rFonts w:asciiTheme="minorHAnsi" w:eastAsiaTheme="minorEastAsia" w:hAnsiTheme="minorHAnsi" w:cstheme="minorBidi"/>
      <w:sz w:val="22"/>
      <w:szCs w:val="22"/>
      <w:lang w:eastAsia="en-US"/>
    </w:rPr>
  </w:style>
  <w:style w:type="character" w:customStyle="1" w:styleId="TekstprzypisudolnegoZnak">
    <w:name w:val="Tekst przypisu dolnego Znak"/>
    <w:basedOn w:val="Domylnaczcionkaakapitu"/>
    <w:link w:val="Tekstprzypisudolnego"/>
    <w:semiHidden/>
    <w:rsid w:val="005B1F3F"/>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5B1F3F"/>
    <w:rPr>
      <w:vertAlign w:val="superscript"/>
    </w:rPr>
  </w:style>
  <w:style w:type="character" w:customStyle="1" w:styleId="Nierozpoznanawzmianka6">
    <w:name w:val="Nierozpoznana wzmianka6"/>
    <w:basedOn w:val="Domylnaczcionkaakapitu"/>
    <w:uiPriority w:val="99"/>
    <w:semiHidden/>
    <w:unhideWhenUsed/>
    <w:rsid w:val="003646E1"/>
    <w:rPr>
      <w:color w:val="605E5C"/>
      <w:shd w:val="clear" w:color="auto" w:fill="E1DFDD"/>
    </w:rPr>
  </w:style>
  <w:style w:type="character" w:customStyle="1" w:styleId="Nierozpoznanawzmianka7">
    <w:name w:val="Nierozpoznana wzmianka7"/>
    <w:basedOn w:val="Domylnaczcionkaakapitu"/>
    <w:uiPriority w:val="99"/>
    <w:semiHidden/>
    <w:unhideWhenUsed/>
    <w:rsid w:val="006440DE"/>
    <w:rPr>
      <w:color w:val="605E5C"/>
      <w:shd w:val="clear" w:color="auto" w:fill="E1DFDD"/>
    </w:rPr>
  </w:style>
  <w:style w:type="character" w:customStyle="1" w:styleId="Nierozpoznanawzmianka8">
    <w:name w:val="Nierozpoznana wzmianka8"/>
    <w:basedOn w:val="Domylnaczcionkaakapitu"/>
    <w:uiPriority w:val="99"/>
    <w:semiHidden/>
    <w:unhideWhenUsed/>
    <w:rsid w:val="001E2AEA"/>
    <w:rPr>
      <w:color w:val="605E5C"/>
      <w:shd w:val="clear" w:color="auto" w:fill="E1DFDD"/>
    </w:rPr>
  </w:style>
  <w:style w:type="character" w:customStyle="1" w:styleId="alb">
    <w:name w:val="a_lb"/>
    <w:rsid w:val="00EC6EA0"/>
  </w:style>
  <w:style w:type="character" w:customStyle="1" w:styleId="FontStyle38">
    <w:name w:val="Font Style38"/>
    <w:rsid w:val="00EC4DC8"/>
    <w:rPr>
      <w:rFonts w:ascii="Times New Roman" w:hAnsi="Times New Roman" w:cs="Times New Roman"/>
      <w:sz w:val="20"/>
      <w:szCs w:val="20"/>
    </w:rPr>
  </w:style>
  <w:style w:type="character" w:customStyle="1" w:styleId="ng-star-inserted">
    <w:name w:val="ng-star-inserted"/>
    <w:rsid w:val="00EC4DC8"/>
  </w:style>
  <w:style w:type="character" w:customStyle="1" w:styleId="Nierozpoznanawzmianka9">
    <w:name w:val="Nierozpoznana wzmianka9"/>
    <w:basedOn w:val="Domylnaczcionkaakapitu"/>
    <w:uiPriority w:val="99"/>
    <w:semiHidden/>
    <w:unhideWhenUsed/>
    <w:rsid w:val="005A01C1"/>
    <w:rPr>
      <w:color w:val="605E5C"/>
      <w:shd w:val="clear" w:color="auto" w:fill="E1DFDD"/>
    </w:rPr>
  </w:style>
  <w:style w:type="character" w:styleId="Pogrubienie">
    <w:name w:val="Strong"/>
    <w:basedOn w:val="Domylnaczcionkaakapitu"/>
    <w:qFormat/>
    <w:rsid w:val="00491180"/>
    <w:rPr>
      <w:b/>
      <w:bCs/>
      <w:color w:val="auto"/>
    </w:rPr>
  </w:style>
  <w:style w:type="paragraph" w:styleId="Nagwekspisutreci">
    <w:name w:val="TOC Heading"/>
    <w:basedOn w:val="Nagwek1"/>
    <w:next w:val="Normalny"/>
    <w:uiPriority w:val="39"/>
    <w:unhideWhenUsed/>
    <w:qFormat/>
    <w:rsid w:val="00491180"/>
    <w:pPr>
      <w:outlineLvl w:val="9"/>
    </w:pPr>
  </w:style>
  <w:style w:type="paragraph" w:styleId="Spistreci2">
    <w:name w:val="toc 2"/>
    <w:basedOn w:val="Normalny"/>
    <w:next w:val="Normalny"/>
    <w:autoRedefine/>
    <w:uiPriority w:val="39"/>
    <w:unhideWhenUsed/>
    <w:rsid w:val="003909EE"/>
    <w:pPr>
      <w:tabs>
        <w:tab w:val="left" w:pos="567"/>
        <w:tab w:val="right" w:leader="dot" w:pos="10054"/>
      </w:tabs>
      <w:spacing w:line="276" w:lineRule="auto"/>
      <w:ind w:left="240"/>
      <w:jc w:val="both"/>
    </w:pPr>
    <w:rPr>
      <w:rFonts w:asciiTheme="minorHAnsi" w:eastAsiaTheme="minorEastAsia" w:hAnsiTheme="minorHAnsi" w:cstheme="minorBidi"/>
      <w:sz w:val="22"/>
      <w:szCs w:val="22"/>
      <w:lang w:eastAsia="en-US"/>
    </w:rPr>
  </w:style>
  <w:style w:type="paragraph" w:styleId="Spistreci3">
    <w:name w:val="toc 3"/>
    <w:basedOn w:val="Normalny"/>
    <w:next w:val="Normalny"/>
    <w:autoRedefine/>
    <w:uiPriority w:val="39"/>
    <w:unhideWhenUsed/>
    <w:rsid w:val="00FD38EA"/>
    <w:pPr>
      <w:tabs>
        <w:tab w:val="left" w:pos="993"/>
        <w:tab w:val="right" w:leader="dot" w:pos="10054"/>
      </w:tabs>
      <w:spacing w:line="276" w:lineRule="auto"/>
      <w:jc w:val="both"/>
    </w:pPr>
    <w:rPr>
      <w:rFonts w:asciiTheme="minorHAnsi" w:eastAsiaTheme="minorEastAsia" w:hAnsiTheme="minorHAnsi" w:cstheme="minorBidi"/>
      <w:sz w:val="22"/>
      <w:szCs w:val="22"/>
      <w:lang w:eastAsia="en-US"/>
    </w:rPr>
  </w:style>
  <w:style w:type="paragraph" w:styleId="Spistreci1">
    <w:name w:val="toc 1"/>
    <w:basedOn w:val="Normalny"/>
    <w:next w:val="Normalny"/>
    <w:autoRedefine/>
    <w:uiPriority w:val="39"/>
    <w:unhideWhenUsed/>
    <w:rsid w:val="00FD38EA"/>
    <w:pPr>
      <w:tabs>
        <w:tab w:val="right" w:leader="dot" w:pos="10054"/>
      </w:tabs>
      <w:spacing w:line="276" w:lineRule="auto"/>
    </w:pPr>
    <w:rPr>
      <w:rFonts w:ascii="Tahoma" w:eastAsiaTheme="minorEastAsia" w:hAnsi="Tahoma" w:cs="Tahoma"/>
      <w:noProof/>
      <w:sz w:val="20"/>
      <w:szCs w:val="20"/>
      <w:lang w:eastAsia="en-US"/>
    </w:rPr>
  </w:style>
  <w:style w:type="character" w:customStyle="1" w:styleId="Nagwek6Znak1">
    <w:name w:val="Nagłówek 6 Znak1"/>
    <w:basedOn w:val="Domylnaczcionkaakapitu"/>
    <w:uiPriority w:val="9"/>
    <w:semiHidden/>
    <w:rsid w:val="00B36C8A"/>
    <w:rPr>
      <w:rFonts w:asciiTheme="majorHAnsi" w:eastAsiaTheme="majorEastAsia" w:hAnsiTheme="majorHAnsi" w:cstheme="majorBidi"/>
      <w:color w:val="243F60" w:themeColor="accent1" w:themeShade="7F"/>
    </w:rPr>
  </w:style>
  <w:style w:type="character" w:customStyle="1" w:styleId="Nagwek8Znak">
    <w:name w:val="Nagłówek 8 Znak"/>
    <w:basedOn w:val="Domylnaczcionkaakapitu"/>
    <w:link w:val="Nagwek8"/>
    <w:uiPriority w:val="9"/>
    <w:rsid w:val="00491180"/>
    <w:rPr>
      <w:b/>
      <w:bCs/>
    </w:rPr>
  </w:style>
  <w:style w:type="character" w:customStyle="1" w:styleId="Nagwek9Znak">
    <w:name w:val="Nagłówek 9 Znak"/>
    <w:basedOn w:val="Domylnaczcionkaakapitu"/>
    <w:link w:val="Nagwek9"/>
    <w:uiPriority w:val="9"/>
    <w:rsid w:val="00491180"/>
    <w:rPr>
      <w:i/>
      <w:iCs/>
    </w:rPr>
  </w:style>
  <w:style w:type="character" w:styleId="Uwydatnienie">
    <w:name w:val="Emphasis"/>
    <w:basedOn w:val="Domylnaczcionkaakapitu"/>
    <w:uiPriority w:val="20"/>
    <w:qFormat/>
    <w:rsid w:val="00491180"/>
    <w:rPr>
      <w:i/>
      <w:iCs/>
      <w:color w:val="auto"/>
    </w:rPr>
  </w:style>
  <w:style w:type="paragraph" w:styleId="Cytat">
    <w:name w:val="Quote"/>
    <w:basedOn w:val="Normalny"/>
    <w:next w:val="Normalny"/>
    <w:link w:val="CytatZnak"/>
    <w:uiPriority w:val="29"/>
    <w:qFormat/>
    <w:rsid w:val="00491180"/>
    <w:pPr>
      <w:spacing w:before="200" w:after="160" w:line="264" w:lineRule="auto"/>
      <w:ind w:left="864" w:right="864"/>
      <w:jc w:val="center"/>
    </w:pPr>
    <w:rPr>
      <w:rFonts w:asciiTheme="majorHAnsi" w:eastAsiaTheme="majorEastAsia" w:hAnsiTheme="majorHAnsi" w:cstheme="majorBidi"/>
      <w:i/>
      <w:iCs/>
      <w:lang w:eastAsia="en-US"/>
    </w:rPr>
  </w:style>
  <w:style w:type="character" w:customStyle="1" w:styleId="CytatZnak">
    <w:name w:val="Cytat Znak"/>
    <w:basedOn w:val="Domylnaczcionkaakapitu"/>
    <w:link w:val="Cytat"/>
    <w:uiPriority w:val="29"/>
    <w:rsid w:val="0049118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491180"/>
    <w:pPr>
      <w:spacing w:before="100" w:beforeAutospacing="1" w:after="240" w:line="252" w:lineRule="auto"/>
      <w:ind w:left="936" w:right="936"/>
      <w:jc w:val="center"/>
    </w:pPr>
    <w:rPr>
      <w:rFonts w:asciiTheme="majorHAnsi" w:eastAsiaTheme="majorEastAsia" w:hAnsiTheme="majorHAnsi" w:cstheme="majorBidi"/>
      <w:sz w:val="26"/>
      <w:szCs w:val="26"/>
      <w:lang w:eastAsia="en-US"/>
    </w:rPr>
  </w:style>
  <w:style w:type="character" w:customStyle="1" w:styleId="CytatintensywnyZnak">
    <w:name w:val="Cytat intensywny Znak"/>
    <w:basedOn w:val="Domylnaczcionkaakapitu"/>
    <w:link w:val="Cytatintensywny"/>
    <w:uiPriority w:val="30"/>
    <w:rsid w:val="0049118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491180"/>
    <w:rPr>
      <w:i/>
      <w:iCs/>
      <w:color w:val="auto"/>
    </w:rPr>
  </w:style>
  <w:style w:type="character" w:styleId="Wyrnienieintensywne">
    <w:name w:val="Intense Emphasis"/>
    <w:basedOn w:val="Domylnaczcionkaakapitu"/>
    <w:uiPriority w:val="21"/>
    <w:qFormat/>
    <w:rsid w:val="00491180"/>
    <w:rPr>
      <w:b/>
      <w:bCs/>
      <w:i/>
      <w:iCs/>
      <w:color w:val="auto"/>
    </w:rPr>
  </w:style>
  <w:style w:type="character" w:styleId="Odwoaniedelikatne">
    <w:name w:val="Subtle Reference"/>
    <w:basedOn w:val="Domylnaczcionkaakapitu"/>
    <w:uiPriority w:val="31"/>
    <w:qFormat/>
    <w:rsid w:val="00491180"/>
    <w:rPr>
      <w:smallCaps/>
      <w:color w:val="auto"/>
      <w:u w:val="single" w:color="7F7F7F" w:themeColor="text1" w:themeTint="80"/>
    </w:rPr>
  </w:style>
  <w:style w:type="character" w:styleId="Odwoanieintensywne">
    <w:name w:val="Intense Reference"/>
    <w:basedOn w:val="Domylnaczcionkaakapitu"/>
    <w:uiPriority w:val="32"/>
    <w:qFormat/>
    <w:rsid w:val="00491180"/>
    <w:rPr>
      <w:b/>
      <w:bCs/>
      <w:smallCaps/>
      <w:color w:val="auto"/>
      <w:u w:val="single"/>
    </w:rPr>
  </w:style>
  <w:style w:type="character" w:styleId="Tytuksiki">
    <w:name w:val="Book Title"/>
    <w:basedOn w:val="Domylnaczcionkaakapitu"/>
    <w:uiPriority w:val="33"/>
    <w:qFormat/>
    <w:rsid w:val="00491180"/>
    <w:rPr>
      <w:b/>
      <w:bCs/>
      <w:smallCaps/>
      <w:color w:val="auto"/>
    </w:rPr>
  </w:style>
  <w:style w:type="character" w:customStyle="1" w:styleId="Tytu1">
    <w:name w:val="Tytuł1"/>
    <w:basedOn w:val="Domylnaczcionkaakapitu"/>
    <w:rsid w:val="00842A91"/>
  </w:style>
  <w:style w:type="character" w:customStyle="1" w:styleId="descr">
    <w:name w:val="descr"/>
    <w:basedOn w:val="Domylnaczcionkaakapitu"/>
    <w:rsid w:val="00842A91"/>
  </w:style>
  <w:style w:type="paragraph" w:styleId="Tekstprzypisukocowego">
    <w:name w:val="endnote text"/>
    <w:basedOn w:val="Normalny"/>
    <w:link w:val="TekstprzypisukocowegoZnak"/>
    <w:uiPriority w:val="99"/>
    <w:semiHidden/>
    <w:unhideWhenUsed/>
    <w:rsid w:val="00842A91"/>
    <w:pPr>
      <w:spacing w:after="160" w:line="252" w:lineRule="auto"/>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842A91"/>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42A91"/>
    <w:rPr>
      <w:vertAlign w:val="superscript"/>
    </w:rPr>
  </w:style>
  <w:style w:type="paragraph" w:customStyle="1" w:styleId="Obszartekstu">
    <w:name w:val="Obszar tekstu"/>
    <w:basedOn w:val="Normalny"/>
    <w:uiPriority w:val="99"/>
    <w:rsid w:val="002A598B"/>
    <w:pPr>
      <w:widowControl w:val="0"/>
      <w:autoSpaceDE w:val="0"/>
      <w:spacing w:after="120" w:line="252" w:lineRule="auto"/>
      <w:jc w:val="both"/>
    </w:pPr>
    <w:rPr>
      <w:lang w:eastAsia="ar-SA"/>
    </w:rPr>
  </w:style>
  <w:style w:type="character" w:customStyle="1" w:styleId="Znak">
    <w:name w:val="Znak"/>
    <w:uiPriority w:val="99"/>
    <w:rsid w:val="002A598B"/>
    <w:rPr>
      <w:rFonts w:ascii="Times" w:hAnsi="Times" w:cs="Times"/>
      <w:sz w:val="26"/>
      <w:lang w:val="pl-PL" w:eastAsia="ar-SA" w:bidi="ar-SA"/>
    </w:rPr>
  </w:style>
  <w:style w:type="paragraph" w:customStyle="1" w:styleId="Styl4">
    <w:name w:val="Styl4"/>
    <w:basedOn w:val="Nagwek3"/>
    <w:link w:val="Styl4Znak"/>
    <w:qFormat/>
    <w:rsid w:val="004A13A7"/>
    <w:pPr>
      <w:keepLines w:val="0"/>
      <w:numPr>
        <w:numId w:val="392"/>
      </w:numPr>
      <w:suppressAutoHyphens/>
      <w:autoSpaceDN w:val="0"/>
      <w:spacing w:before="0"/>
      <w:ind w:left="0" w:hanging="426"/>
      <w:textAlignment w:val="baseline"/>
    </w:pPr>
    <w:rPr>
      <w:rFonts w:ascii="Tahoma" w:eastAsia="Times New Roman" w:hAnsi="Tahoma" w:cs="Tahoma"/>
      <w:b/>
      <w:bCs/>
      <w:i/>
      <w:iCs/>
      <w:kern w:val="3"/>
      <w:sz w:val="20"/>
      <w:szCs w:val="20"/>
      <w:u w:val="single"/>
    </w:rPr>
  </w:style>
  <w:style w:type="character" w:customStyle="1" w:styleId="Styl4Znak">
    <w:name w:val="Styl4 Znak"/>
    <w:basedOn w:val="Nagwek3Znak"/>
    <w:link w:val="Styl4"/>
    <w:rsid w:val="004A13A7"/>
    <w:rPr>
      <w:rFonts w:ascii="Tahoma" w:eastAsia="Times New Roman" w:hAnsi="Tahoma" w:cs="Tahoma"/>
      <w:b/>
      <w:bCs/>
      <w:i/>
      <w:iCs/>
      <w:spacing w:val="4"/>
      <w:kern w:val="3"/>
      <w:sz w:val="20"/>
      <w:szCs w:val="20"/>
      <w:u w:val="single"/>
    </w:rPr>
  </w:style>
  <w:style w:type="character" w:styleId="UyteHipercze">
    <w:name w:val="FollowedHyperlink"/>
    <w:semiHidden/>
    <w:rsid w:val="005D4FC9"/>
    <w:rPr>
      <w:color w:val="800080"/>
      <w:u w:val="single"/>
    </w:rPr>
  </w:style>
  <w:style w:type="character" w:customStyle="1" w:styleId="apple-converted-space">
    <w:name w:val="apple-converted-space"/>
    <w:basedOn w:val="Domylnaczcionkaakapitu"/>
    <w:rsid w:val="005D4FC9"/>
  </w:style>
  <w:style w:type="paragraph" w:customStyle="1" w:styleId="Akapitzlist1">
    <w:name w:val="Akapit z listą1"/>
    <w:basedOn w:val="Normalny"/>
    <w:link w:val="ListParagraphChar1"/>
    <w:rsid w:val="005D4FC9"/>
    <w:pPr>
      <w:spacing w:after="200" w:line="276" w:lineRule="auto"/>
      <w:ind w:left="720"/>
      <w:jc w:val="both"/>
    </w:pPr>
    <w:rPr>
      <w:rFonts w:ascii="Calibri" w:hAnsi="Calibri"/>
      <w:sz w:val="22"/>
      <w:szCs w:val="22"/>
      <w:lang w:eastAsia="en-US"/>
    </w:rPr>
  </w:style>
  <w:style w:type="paragraph" w:customStyle="1" w:styleId="StandardowyStandardowy1">
    <w:name w:val="Standardowy.Standardowy1"/>
    <w:rsid w:val="005D4FC9"/>
    <w:pPr>
      <w:spacing w:before="120" w:after="0" w:line="240" w:lineRule="auto"/>
    </w:pPr>
    <w:rPr>
      <w:rFonts w:ascii="Times New Roman" w:eastAsia="Times New Roman" w:hAnsi="Times New Roman" w:cs="Times New Roman"/>
      <w:sz w:val="24"/>
      <w:szCs w:val="20"/>
      <w:lang w:eastAsia="pl-PL"/>
    </w:rPr>
  </w:style>
  <w:style w:type="paragraph" w:styleId="Poprawka">
    <w:name w:val="Revision"/>
    <w:hidden/>
    <w:uiPriority w:val="99"/>
    <w:semiHidden/>
    <w:rsid w:val="005D4FC9"/>
    <w:pPr>
      <w:spacing w:after="0" w:line="240" w:lineRule="auto"/>
      <w:jc w:val="left"/>
    </w:pPr>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D4FC9"/>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link w:val="Akapitzlist1"/>
    <w:locked/>
    <w:rsid w:val="00B05E7E"/>
    <w:rPr>
      <w:rFonts w:ascii="Calibri" w:eastAsia="Times New Roman" w:hAnsi="Calibri" w:cs="Times New Roman"/>
    </w:rPr>
  </w:style>
  <w:style w:type="numbering" w:customStyle="1" w:styleId="WWNum1111">
    <w:name w:val="WWNum1111"/>
    <w:basedOn w:val="Bezlisty"/>
    <w:rsid w:val="00B05E7E"/>
    <w:pPr>
      <w:numPr>
        <w:numId w:val="1"/>
      </w:numPr>
    </w:pPr>
  </w:style>
  <w:style w:type="character" w:customStyle="1" w:styleId="Tytu2">
    <w:name w:val="Tytuł2"/>
    <w:basedOn w:val="Domylnaczcionkaakapitu"/>
    <w:rsid w:val="00325828"/>
  </w:style>
  <w:style w:type="character" w:customStyle="1" w:styleId="Tytu3">
    <w:name w:val="Tytuł3"/>
    <w:basedOn w:val="Domylnaczcionkaakapitu"/>
    <w:rsid w:val="00CC0B1A"/>
  </w:style>
  <w:style w:type="character" w:customStyle="1" w:styleId="Tytu4">
    <w:name w:val="Tytuł4"/>
    <w:basedOn w:val="Domylnaczcionkaakapitu"/>
    <w:rsid w:val="00C42667"/>
  </w:style>
  <w:style w:type="character" w:customStyle="1" w:styleId="fn-ref">
    <w:name w:val="fn-ref"/>
    <w:basedOn w:val="Domylnaczcionkaakapitu"/>
    <w:rsid w:val="007F5C91"/>
  </w:style>
  <w:style w:type="numbering" w:customStyle="1" w:styleId="Bezlisty2">
    <w:name w:val="Bez listy2"/>
    <w:next w:val="Bezlisty"/>
    <w:uiPriority w:val="99"/>
    <w:semiHidden/>
    <w:unhideWhenUsed/>
    <w:rsid w:val="000A524F"/>
  </w:style>
  <w:style w:type="character" w:customStyle="1" w:styleId="x4k7w5x">
    <w:name w:val="x4k7w5x"/>
    <w:qFormat/>
    <w:rsid w:val="00220754"/>
  </w:style>
  <w:style w:type="character" w:customStyle="1" w:styleId="Normalny1">
    <w:name w:val="Normalny1"/>
    <w:basedOn w:val="Domylnaczcionkaakapitu"/>
    <w:rsid w:val="00266258"/>
  </w:style>
  <w:style w:type="numbering" w:customStyle="1" w:styleId="Bezlisty3">
    <w:name w:val="Bez listy3"/>
    <w:next w:val="Bezlisty"/>
    <w:uiPriority w:val="99"/>
    <w:semiHidden/>
    <w:unhideWhenUsed/>
    <w:rsid w:val="00F81AE0"/>
  </w:style>
  <w:style w:type="character" w:styleId="Nierozpoznanawzmianka">
    <w:name w:val="Unresolved Mention"/>
    <w:basedOn w:val="Domylnaczcionkaakapitu"/>
    <w:uiPriority w:val="99"/>
    <w:semiHidden/>
    <w:unhideWhenUsed/>
    <w:rsid w:val="00767C68"/>
    <w:rPr>
      <w:color w:val="605E5C"/>
      <w:shd w:val="clear" w:color="auto" w:fill="E1DFDD"/>
    </w:rPr>
  </w:style>
  <w:style w:type="paragraph" w:customStyle="1" w:styleId="Nagwek21">
    <w:name w:val="Nagłówek 21"/>
    <w:basedOn w:val="Normalny"/>
    <w:next w:val="Normalny"/>
    <w:unhideWhenUsed/>
    <w:qFormat/>
    <w:rsid w:val="00E2627A"/>
    <w:pPr>
      <w:keepNext/>
      <w:widowControl w:val="0"/>
      <w:numPr>
        <w:ilvl w:val="1"/>
        <w:numId w:val="405"/>
      </w:numPr>
      <w:suppressAutoHyphens/>
      <w:outlineLvl w:val="1"/>
    </w:pPr>
    <w:rPr>
      <w:rFonts w:ascii="Bookman Old Style" w:eastAsia="SimSun" w:hAnsi="Bookman Old Style" w:cs="Bookman Old Style"/>
      <w:b/>
      <w:kern w:val="2"/>
      <w:lang w:eastAsia="zh-CN" w:bidi="hi-IN"/>
    </w:rPr>
  </w:style>
  <w:style w:type="paragraph" w:customStyle="1" w:styleId="Nagwek31">
    <w:name w:val="Nagłówek 31"/>
    <w:basedOn w:val="Normalny"/>
    <w:next w:val="Normalny"/>
    <w:unhideWhenUsed/>
    <w:qFormat/>
    <w:rsid w:val="00E2627A"/>
    <w:pPr>
      <w:keepNext/>
      <w:widowControl w:val="0"/>
      <w:numPr>
        <w:ilvl w:val="2"/>
        <w:numId w:val="405"/>
      </w:numPr>
      <w:suppressAutoHyphens/>
      <w:jc w:val="center"/>
      <w:outlineLvl w:val="2"/>
    </w:pPr>
    <w:rPr>
      <w:rFonts w:ascii="Arial" w:eastAsia="SimSun" w:hAnsi="Arial" w:cs="Arial"/>
      <w:kern w:val="2"/>
      <w:szCs w:val="20"/>
      <w:lang w:eastAsia="zh-CN" w:bidi="hi-IN"/>
    </w:rPr>
  </w:style>
  <w:style w:type="paragraph" w:customStyle="1" w:styleId="Nagwektabeli">
    <w:name w:val="Nagłówek tabeli"/>
    <w:basedOn w:val="Normalny"/>
    <w:qFormat/>
    <w:rsid w:val="00E2627A"/>
    <w:pPr>
      <w:widowControl w:val="0"/>
      <w:suppressLineNumbers/>
      <w:suppressAutoHyphens/>
      <w:jc w:val="center"/>
    </w:pPr>
    <w:rPr>
      <w:rFonts w:eastAsia="SimSun" w:cs="Arial"/>
      <w:b/>
      <w:bCs/>
      <w:kern w:val="2"/>
      <w:sz w:val="20"/>
      <w:szCs w:val="20"/>
      <w:lang w:eastAsia="zh-CN" w:bidi="hi-IN"/>
    </w:rPr>
  </w:style>
  <w:style w:type="paragraph" w:customStyle="1" w:styleId="Tekstkomentarza1">
    <w:name w:val="Tekst komentarza1"/>
    <w:basedOn w:val="Normalny"/>
    <w:rsid w:val="00595BAC"/>
    <w:pPr>
      <w:widowControl w:val="0"/>
      <w:suppressAutoHyphens/>
      <w:spacing w:line="100" w:lineRule="atLeast"/>
    </w:pPr>
    <w:rPr>
      <w:rFonts w:eastAsia="Arial Unicode MS"/>
      <w:kern w:val="2"/>
      <w:sz w:val="20"/>
      <w:szCs w:val="20"/>
      <w:lang w:eastAsia="ar-SA"/>
    </w:rPr>
  </w:style>
  <w:style w:type="paragraph" w:customStyle="1" w:styleId="Bezodstpw1">
    <w:name w:val="Bez odstępów1"/>
    <w:rsid w:val="00595BAC"/>
    <w:pPr>
      <w:widowControl w:val="0"/>
      <w:suppressAutoHyphens/>
      <w:spacing w:after="0" w:line="100" w:lineRule="atLeast"/>
      <w:jc w:val="left"/>
    </w:pPr>
    <w:rPr>
      <w:rFonts w:ascii="Times New Roman" w:eastAsia="Arial Unicode MS" w:hAnsi="Times New Roman" w:cs="Times New Roman"/>
      <w:kern w:val="2"/>
      <w:sz w:val="24"/>
      <w:szCs w:val="24"/>
      <w:lang w:eastAsia="ar-SA"/>
    </w:rPr>
  </w:style>
  <w:style w:type="paragraph" w:customStyle="1" w:styleId="Indeks">
    <w:name w:val="Indeks"/>
    <w:basedOn w:val="Normalny"/>
    <w:qFormat/>
    <w:rsid w:val="00FD34C3"/>
    <w:pPr>
      <w:widowControl w:val="0"/>
      <w:suppressLineNumbers/>
      <w:suppressAutoHyphens/>
    </w:pPr>
    <w:rPr>
      <w:rFonts w:eastAsia="SimSun" w:cs="Arial"/>
      <w:kern w:val="2"/>
      <w:lang w:eastAsia="zh-CN" w:bidi="hi-IN"/>
    </w:rPr>
  </w:style>
  <w:style w:type="paragraph" w:customStyle="1" w:styleId="Nagwek11">
    <w:name w:val="Nagłówek 11"/>
    <w:basedOn w:val="Normalny"/>
    <w:next w:val="Normalny"/>
    <w:qFormat/>
    <w:rsid w:val="00B5633F"/>
    <w:pPr>
      <w:keepNext/>
      <w:widowControl w:val="0"/>
      <w:suppressAutoHyphens/>
      <w:snapToGrid w:val="0"/>
      <w:jc w:val="center"/>
      <w:outlineLvl w:val="0"/>
    </w:pPr>
    <w:rPr>
      <w:rFonts w:ascii="Bookman Old Style" w:eastAsia="SimSun" w:hAnsi="Bookman Old Style" w:cs="Bookman Old Style"/>
      <w:bCs/>
      <w:kern w:val="2"/>
      <w:sz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7651">
      <w:bodyDiv w:val="1"/>
      <w:marLeft w:val="0"/>
      <w:marRight w:val="0"/>
      <w:marTop w:val="0"/>
      <w:marBottom w:val="0"/>
      <w:divBdr>
        <w:top w:val="none" w:sz="0" w:space="0" w:color="auto"/>
        <w:left w:val="none" w:sz="0" w:space="0" w:color="auto"/>
        <w:bottom w:val="none" w:sz="0" w:space="0" w:color="auto"/>
        <w:right w:val="none" w:sz="0" w:space="0" w:color="auto"/>
      </w:divBdr>
    </w:div>
    <w:div w:id="42677331">
      <w:bodyDiv w:val="1"/>
      <w:marLeft w:val="0"/>
      <w:marRight w:val="0"/>
      <w:marTop w:val="0"/>
      <w:marBottom w:val="0"/>
      <w:divBdr>
        <w:top w:val="none" w:sz="0" w:space="0" w:color="auto"/>
        <w:left w:val="none" w:sz="0" w:space="0" w:color="auto"/>
        <w:bottom w:val="none" w:sz="0" w:space="0" w:color="auto"/>
        <w:right w:val="none" w:sz="0" w:space="0" w:color="auto"/>
      </w:divBdr>
    </w:div>
    <w:div w:id="95908988">
      <w:bodyDiv w:val="1"/>
      <w:marLeft w:val="0"/>
      <w:marRight w:val="0"/>
      <w:marTop w:val="0"/>
      <w:marBottom w:val="0"/>
      <w:divBdr>
        <w:top w:val="none" w:sz="0" w:space="0" w:color="auto"/>
        <w:left w:val="none" w:sz="0" w:space="0" w:color="auto"/>
        <w:bottom w:val="none" w:sz="0" w:space="0" w:color="auto"/>
        <w:right w:val="none" w:sz="0" w:space="0" w:color="auto"/>
      </w:divBdr>
    </w:div>
    <w:div w:id="115175698">
      <w:bodyDiv w:val="1"/>
      <w:marLeft w:val="0"/>
      <w:marRight w:val="0"/>
      <w:marTop w:val="0"/>
      <w:marBottom w:val="0"/>
      <w:divBdr>
        <w:top w:val="none" w:sz="0" w:space="0" w:color="auto"/>
        <w:left w:val="none" w:sz="0" w:space="0" w:color="auto"/>
        <w:bottom w:val="none" w:sz="0" w:space="0" w:color="auto"/>
        <w:right w:val="none" w:sz="0" w:space="0" w:color="auto"/>
      </w:divBdr>
    </w:div>
    <w:div w:id="120417462">
      <w:bodyDiv w:val="1"/>
      <w:marLeft w:val="0"/>
      <w:marRight w:val="0"/>
      <w:marTop w:val="0"/>
      <w:marBottom w:val="0"/>
      <w:divBdr>
        <w:top w:val="none" w:sz="0" w:space="0" w:color="auto"/>
        <w:left w:val="none" w:sz="0" w:space="0" w:color="auto"/>
        <w:bottom w:val="none" w:sz="0" w:space="0" w:color="auto"/>
        <w:right w:val="none" w:sz="0" w:space="0" w:color="auto"/>
      </w:divBdr>
    </w:div>
    <w:div w:id="128133616">
      <w:bodyDiv w:val="1"/>
      <w:marLeft w:val="0"/>
      <w:marRight w:val="0"/>
      <w:marTop w:val="0"/>
      <w:marBottom w:val="0"/>
      <w:divBdr>
        <w:top w:val="none" w:sz="0" w:space="0" w:color="auto"/>
        <w:left w:val="none" w:sz="0" w:space="0" w:color="auto"/>
        <w:bottom w:val="none" w:sz="0" w:space="0" w:color="auto"/>
        <w:right w:val="none" w:sz="0" w:space="0" w:color="auto"/>
      </w:divBdr>
    </w:div>
    <w:div w:id="155073222">
      <w:bodyDiv w:val="1"/>
      <w:marLeft w:val="0"/>
      <w:marRight w:val="0"/>
      <w:marTop w:val="0"/>
      <w:marBottom w:val="0"/>
      <w:divBdr>
        <w:top w:val="none" w:sz="0" w:space="0" w:color="auto"/>
        <w:left w:val="none" w:sz="0" w:space="0" w:color="auto"/>
        <w:bottom w:val="none" w:sz="0" w:space="0" w:color="auto"/>
        <w:right w:val="none" w:sz="0" w:space="0" w:color="auto"/>
      </w:divBdr>
    </w:div>
    <w:div w:id="156580660">
      <w:bodyDiv w:val="1"/>
      <w:marLeft w:val="0"/>
      <w:marRight w:val="0"/>
      <w:marTop w:val="0"/>
      <w:marBottom w:val="0"/>
      <w:divBdr>
        <w:top w:val="none" w:sz="0" w:space="0" w:color="auto"/>
        <w:left w:val="none" w:sz="0" w:space="0" w:color="auto"/>
        <w:bottom w:val="none" w:sz="0" w:space="0" w:color="auto"/>
        <w:right w:val="none" w:sz="0" w:space="0" w:color="auto"/>
      </w:divBdr>
    </w:div>
    <w:div w:id="160632356">
      <w:bodyDiv w:val="1"/>
      <w:marLeft w:val="0"/>
      <w:marRight w:val="0"/>
      <w:marTop w:val="0"/>
      <w:marBottom w:val="0"/>
      <w:divBdr>
        <w:top w:val="none" w:sz="0" w:space="0" w:color="auto"/>
        <w:left w:val="none" w:sz="0" w:space="0" w:color="auto"/>
        <w:bottom w:val="none" w:sz="0" w:space="0" w:color="auto"/>
        <w:right w:val="none" w:sz="0" w:space="0" w:color="auto"/>
      </w:divBdr>
    </w:div>
    <w:div w:id="191190100">
      <w:bodyDiv w:val="1"/>
      <w:marLeft w:val="0"/>
      <w:marRight w:val="0"/>
      <w:marTop w:val="0"/>
      <w:marBottom w:val="0"/>
      <w:divBdr>
        <w:top w:val="none" w:sz="0" w:space="0" w:color="auto"/>
        <w:left w:val="none" w:sz="0" w:space="0" w:color="auto"/>
        <w:bottom w:val="none" w:sz="0" w:space="0" w:color="auto"/>
        <w:right w:val="none" w:sz="0" w:space="0" w:color="auto"/>
      </w:divBdr>
    </w:div>
    <w:div w:id="196936918">
      <w:bodyDiv w:val="1"/>
      <w:marLeft w:val="0"/>
      <w:marRight w:val="0"/>
      <w:marTop w:val="0"/>
      <w:marBottom w:val="0"/>
      <w:divBdr>
        <w:top w:val="none" w:sz="0" w:space="0" w:color="auto"/>
        <w:left w:val="none" w:sz="0" w:space="0" w:color="auto"/>
        <w:bottom w:val="none" w:sz="0" w:space="0" w:color="auto"/>
        <w:right w:val="none" w:sz="0" w:space="0" w:color="auto"/>
      </w:divBdr>
    </w:div>
    <w:div w:id="202640991">
      <w:bodyDiv w:val="1"/>
      <w:marLeft w:val="0"/>
      <w:marRight w:val="0"/>
      <w:marTop w:val="0"/>
      <w:marBottom w:val="0"/>
      <w:divBdr>
        <w:top w:val="none" w:sz="0" w:space="0" w:color="auto"/>
        <w:left w:val="none" w:sz="0" w:space="0" w:color="auto"/>
        <w:bottom w:val="none" w:sz="0" w:space="0" w:color="auto"/>
        <w:right w:val="none" w:sz="0" w:space="0" w:color="auto"/>
      </w:divBdr>
    </w:div>
    <w:div w:id="246891217">
      <w:bodyDiv w:val="1"/>
      <w:marLeft w:val="0"/>
      <w:marRight w:val="0"/>
      <w:marTop w:val="0"/>
      <w:marBottom w:val="0"/>
      <w:divBdr>
        <w:top w:val="none" w:sz="0" w:space="0" w:color="auto"/>
        <w:left w:val="none" w:sz="0" w:space="0" w:color="auto"/>
        <w:bottom w:val="none" w:sz="0" w:space="0" w:color="auto"/>
        <w:right w:val="none" w:sz="0" w:space="0" w:color="auto"/>
      </w:divBdr>
    </w:div>
    <w:div w:id="267978849">
      <w:bodyDiv w:val="1"/>
      <w:marLeft w:val="0"/>
      <w:marRight w:val="0"/>
      <w:marTop w:val="0"/>
      <w:marBottom w:val="0"/>
      <w:divBdr>
        <w:top w:val="none" w:sz="0" w:space="0" w:color="auto"/>
        <w:left w:val="none" w:sz="0" w:space="0" w:color="auto"/>
        <w:bottom w:val="none" w:sz="0" w:space="0" w:color="auto"/>
        <w:right w:val="none" w:sz="0" w:space="0" w:color="auto"/>
      </w:divBdr>
    </w:div>
    <w:div w:id="282425048">
      <w:bodyDiv w:val="1"/>
      <w:marLeft w:val="0"/>
      <w:marRight w:val="0"/>
      <w:marTop w:val="0"/>
      <w:marBottom w:val="0"/>
      <w:divBdr>
        <w:top w:val="none" w:sz="0" w:space="0" w:color="auto"/>
        <w:left w:val="none" w:sz="0" w:space="0" w:color="auto"/>
        <w:bottom w:val="none" w:sz="0" w:space="0" w:color="auto"/>
        <w:right w:val="none" w:sz="0" w:space="0" w:color="auto"/>
      </w:divBdr>
    </w:div>
    <w:div w:id="293097938">
      <w:bodyDiv w:val="1"/>
      <w:marLeft w:val="0"/>
      <w:marRight w:val="0"/>
      <w:marTop w:val="0"/>
      <w:marBottom w:val="0"/>
      <w:divBdr>
        <w:top w:val="none" w:sz="0" w:space="0" w:color="auto"/>
        <w:left w:val="none" w:sz="0" w:space="0" w:color="auto"/>
        <w:bottom w:val="none" w:sz="0" w:space="0" w:color="auto"/>
        <w:right w:val="none" w:sz="0" w:space="0" w:color="auto"/>
      </w:divBdr>
    </w:div>
    <w:div w:id="315840516">
      <w:bodyDiv w:val="1"/>
      <w:marLeft w:val="0"/>
      <w:marRight w:val="0"/>
      <w:marTop w:val="0"/>
      <w:marBottom w:val="0"/>
      <w:divBdr>
        <w:top w:val="none" w:sz="0" w:space="0" w:color="auto"/>
        <w:left w:val="none" w:sz="0" w:space="0" w:color="auto"/>
        <w:bottom w:val="none" w:sz="0" w:space="0" w:color="auto"/>
        <w:right w:val="none" w:sz="0" w:space="0" w:color="auto"/>
      </w:divBdr>
    </w:div>
    <w:div w:id="358361102">
      <w:bodyDiv w:val="1"/>
      <w:marLeft w:val="0"/>
      <w:marRight w:val="0"/>
      <w:marTop w:val="0"/>
      <w:marBottom w:val="0"/>
      <w:divBdr>
        <w:top w:val="none" w:sz="0" w:space="0" w:color="auto"/>
        <w:left w:val="none" w:sz="0" w:space="0" w:color="auto"/>
        <w:bottom w:val="none" w:sz="0" w:space="0" w:color="auto"/>
        <w:right w:val="none" w:sz="0" w:space="0" w:color="auto"/>
      </w:divBdr>
    </w:div>
    <w:div w:id="432748054">
      <w:bodyDiv w:val="1"/>
      <w:marLeft w:val="0"/>
      <w:marRight w:val="0"/>
      <w:marTop w:val="0"/>
      <w:marBottom w:val="0"/>
      <w:divBdr>
        <w:top w:val="none" w:sz="0" w:space="0" w:color="auto"/>
        <w:left w:val="none" w:sz="0" w:space="0" w:color="auto"/>
        <w:bottom w:val="none" w:sz="0" w:space="0" w:color="auto"/>
        <w:right w:val="none" w:sz="0" w:space="0" w:color="auto"/>
      </w:divBdr>
    </w:div>
    <w:div w:id="437875523">
      <w:bodyDiv w:val="1"/>
      <w:marLeft w:val="0"/>
      <w:marRight w:val="0"/>
      <w:marTop w:val="0"/>
      <w:marBottom w:val="0"/>
      <w:divBdr>
        <w:top w:val="none" w:sz="0" w:space="0" w:color="auto"/>
        <w:left w:val="none" w:sz="0" w:space="0" w:color="auto"/>
        <w:bottom w:val="none" w:sz="0" w:space="0" w:color="auto"/>
        <w:right w:val="none" w:sz="0" w:space="0" w:color="auto"/>
      </w:divBdr>
    </w:div>
    <w:div w:id="443965067">
      <w:bodyDiv w:val="1"/>
      <w:marLeft w:val="0"/>
      <w:marRight w:val="0"/>
      <w:marTop w:val="0"/>
      <w:marBottom w:val="0"/>
      <w:divBdr>
        <w:top w:val="none" w:sz="0" w:space="0" w:color="auto"/>
        <w:left w:val="none" w:sz="0" w:space="0" w:color="auto"/>
        <w:bottom w:val="none" w:sz="0" w:space="0" w:color="auto"/>
        <w:right w:val="none" w:sz="0" w:space="0" w:color="auto"/>
      </w:divBdr>
    </w:div>
    <w:div w:id="473914274">
      <w:bodyDiv w:val="1"/>
      <w:marLeft w:val="0"/>
      <w:marRight w:val="0"/>
      <w:marTop w:val="0"/>
      <w:marBottom w:val="0"/>
      <w:divBdr>
        <w:top w:val="none" w:sz="0" w:space="0" w:color="auto"/>
        <w:left w:val="none" w:sz="0" w:space="0" w:color="auto"/>
        <w:bottom w:val="none" w:sz="0" w:space="0" w:color="auto"/>
        <w:right w:val="none" w:sz="0" w:space="0" w:color="auto"/>
      </w:divBdr>
    </w:div>
    <w:div w:id="477771102">
      <w:bodyDiv w:val="1"/>
      <w:marLeft w:val="0"/>
      <w:marRight w:val="0"/>
      <w:marTop w:val="0"/>
      <w:marBottom w:val="0"/>
      <w:divBdr>
        <w:top w:val="none" w:sz="0" w:space="0" w:color="auto"/>
        <w:left w:val="none" w:sz="0" w:space="0" w:color="auto"/>
        <w:bottom w:val="none" w:sz="0" w:space="0" w:color="auto"/>
        <w:right w:val="none" w:sz="0" w:space="0" w:color="auto"/>
      </w:divBdr>
    </w:div>
    <w:div w:id="501547995">
      <w:bodyDiv w:val="1"/>
      <w:marLeft w:val="0"/>
      <w:marRight w:val="0"/>
      <w:marTop w:val="0"/>
      <w:marBottom w:val="0"/>
      <w:divBdr>
        <w:top w:val="none" w:sz="0" w:space="0" w:color="auto"/>
        <w:left w:val="none" w:sz="0" w:space="0" w:color="auto"/>
        <w:bottom w:val="none" w:sz="0" w:space="0" w:color="auto"/>
        <w:right w:val="none" w:sz="0" w:space="0" w:color="auto"/>
      </w:divBdr>
    </w:div>
    <w:div w:id="542400063">
      <w:bodyDiv w:val="1"/>
      <w:marLeft w:val="0"/>
      <w:marRight w:val="0"/>
      <w:marTop w:val="0"/>
      <w:marBottom w:val="0"/>
      <w:divBdr>
        <w:top w:val="none" w:sz="0" w:space="0" w:color="auto"/>
        <w:left w:val="none" w:sz="0" w:space="0" w:color="auto"/>
        <w:bottom w:val="none" w:sz="0" w:space="0" w:color="auto"/>
        <w:right w:val="none" w:sz="0" w:space="0" w:color="auto"/>
      </w:divBdr>
    </w:div>
    <w:div w:id="556628043">
      <w:bodyDiv w:val="1"/>
      <w:marLeft w:val="0"/>
      <w:marRight w:val="0"/>
      <w:marTop w:val="0"/>
      <w:marBottom w:val="0"/>
      <w:divBdr>
        <w:top w:val="none" w:sz="0" w:space="0" w:color="auto"/>
        <w:left w:val="none" w:sz="0" w:space="0" w:color="auto"/>
        <w:bottom w:val="none" w:sz="0" w:space="0" w:color="auto"/>
        <w:right w:val="none" w:sz="0" w:space="0" w:color="auto"/>
      </w:divBdr>
    </w:div>
    <w:div w:id="560796288">
      <w:bodyDiv w:val="1"/>
      <w:marLeft w:val="0"/>
      <w:marRight w:val="0"/>
      <w:marTop w:val="0"/>
      <w:marBottom w:val="0"/>
      <w:divBdr>
        <w:top w:val="none" w:sz="0" w:space="0" w:color="auto"/>
        <w:left w:val="none" w:sz="0" w:space="0" w:color="auto"/>
        <w:bottom w:val="none" w:sz="0" w:space="0" w:color="auto"/>
        <w:right w:val="none" w:sz="0" w:space="0" w:color="auto"/>
      </w:divBdr>
    </w:div>
    <w:div w:id="564343958">
      <w:bodyDiv w:val="1"/>
      <w:marLeft w:val="0"/>
      <w:marRight w:val="0"/>
      <w:marTop w:val="0"/>
      <w:marBottom w:val="0"/>
      <w:divBdr>
        <w:top w:val="none" w:sz="0" w:space="0" w:color="auto"/>
        <w:left w:val="none" w:sz="0" w:space="0" w:color="auto"/>
        <w:bottom w:val="none" w:sz="0" w:space="0" w:color="auto"/>
        <w:right w:val="none" w:sz="0" w:space="0" w:color="auto"/>
      </w:divBdr>
    </w:div>
    <w:div w:id="580989117">
      <w:bodyDiv w:val="1"/>
      <w:marLeft w:val="0"/>
      <w:marRight w:val="0"/>
      <w:marTop w:val="0"/>
      <w:marBottom w:val="0"/>
      <w:divBdr>
        <w:top w:val="none" w:sz="0" w:space="0" w:color="auto"/>
        <w:left w:val="none" w:sz="0" w:space="0" w:color="auto"/>
        <w:bottom w:val="none" w:sz="0" w:space="0" w:color="auto"/>
        <w:right w:val="none" w:sz="0" w:space="0" w:color="auto"/>
      </w:divBdr>
    </w:div>
    <w:div w:id="636303083">
      <w:bodyDiv w:val="1"/>
      <w:marLeft w:val="0"/>
      <w:marRight w:val="0"/>
      <w:marTop w:val="0"/>
      <w:marBottom w:val="0"/>
      <w:divBdr>
        <w:top w:val="none" w:sz="0" w:space="0" w:color="auto"/>
        <w:left w:val="none" w:sz="0" w:space="0" w:color="auto"/>
        <w:bottom w:val="none" w:sz="0" w:space="0" w:color="auto"/>
        <w:right w:val="none" w:sz="0" w:space="0" w:color="auto"/>
      </w:divBdr>
    </w:div>
    <w:div w:id="641887045">
      <w:bodyDiv w:val="1"/>
      <w:marLeft w:val="0"/>
      <w:marRight w:val="0"/>
      <w:marTop w:val="0"/>
      <w:marBottom w:val="0"/>
      <w:divBdr>
        <w:top w:val="none" w:sz="0" w:space="0" w:color="auto"/>
        <w:left w:val="none" w:sz="0" w:space="0" w:color="auto"/>
        <w:bottom w:val="none" w:sz="0" w:space="0" w:color="auto"/>
        <w:right w:val="none" w:sz="0" w:space="0" w:color="auto"/>
      </w:divBdr>
    </w:div>
    <w:div w:id="659428062">
      <w:bodyDiv w:val="1"/>
      <w:marLeft w:val="0"/>
      <w:marRight w:val="0"/>
      <w:marTop w:val="0"/>
      <w:marBottom w:val="0"/>
      <w:divBdr>
        <w:top w:val="none" w:sz="0" w:space="0" w:color="auto"/>
        <w:left w:val="none" w:sz="0" w:space="0" w:color="auto"/>
        <w:bottom w:val="none" w:sz="0" w:space="0" w:color="auto"/>
        <w:right w:val="none" w:sz="0" w:space="0" w:color="auto"/>
      </w:divBdr>
    </w:div>
    <w:div w:id="664625622">
      <w:bodyDiv w:val="1"/>
      <w:marLeft w:val="0"/>
      <w:marRight w:val="0"/>
      <w:marTop w:val="0"/>
      <w:marBottom w:val="0"/>
      <w:divBdr>
        <w:top w:val="none" w:sz="0" w:space="0" w:color="auto"/>
        <w:left w:val="none" w:sz="0" w:space="0" w:color="auto"/>
        <w:bottom w:val="none" w:sz="0" w:space="0" w:color="auto"/>
        <w:right w:val="none" w:sz="0" w:space="0" w:color="auto"/>
      </w:divBdr>
    </w:div>
    <w:div w:id="718558183">
      <w:bodyDiv w:val="1"/>
      <w:marLeft w:val="0"/>
      <w:marRight w:val="0"/>
      <w:marTop w:val="0"/>
      <w:marBottom w:val="0"/>
      <w:divBdr>
        <w:top w:val="none" w:sz="0" w:space="0" w:color="auto"/>
        <w:left w:val="none" w:sz="0" w:space="0" w:color="auto"/>
        <w:bottom w:val="none" w:sz="0" w:space="0" w:color="auto"/>
        <w:right w:val="none" w:sz="0" w:space="0" w:color="auto"/>
      </w:divBdr>
    </w:div>
    <w:div w:id="724719158">
      <w:bodyDiv w:val="1"/>
      <w:marLeft w:val="0"/>
      <w:marRight w:val="0"/>
      <w:marTop w:val="0"/>
      <w:marBottom w:val="0"/>
      <w:divBdr>
        <w:top w:val="none" w:sz="0" w:space="0" w:color="auto"/>
        <w:left w:val="none" w:sz="0" w:space="0" w:color="auto"/>
        <w:bottom w:val="none" w:sz="0" w:space="0" w:color="auto"/>
        <w:right w:val="none" w:sz="0" w:space="0" w:color="auto"/>
      </w:divBdr>
    </w:div>
    <w:div w:id="760565188">
      <w:bodyDiv w:val="1"/>
      <w:marLeft w:val="0"/>
      <w:marRight w:val="0"/>
      <w:marTop w:val="0"/>
      <w:marBottom w:val="0"/>
      <w:divBdr>
        <w:top w:val="none" w:sz="0" w:space="0" w:color="auto"/>
        <w:left w:val="none" w:sz="0" w:space="0" w:color="auto"/>
        <w:bottom w:val="none" w:sz="0" w:space="0" w:color="auto"/>
        <w:right w:val="none" w:sz="0" w:space="0" w:color="auto"/>
      </w:divBdr>
    </w:div>
    <w:div w:id="783228560">
      <w:bodyDiv w:val="1"/>
      <w:marLeft w:val="0"/>
      <w:marRight w:val="0"/>
      <w:marTop w:val="0"/>
      <w:marBottom w:val="0"/>
      <w:divBdr>
        <w:top w:val="none" w:sz="0" w:space="0" w:color="auto"/>
        <w:left w:val="none" w:sz="0" w:space="0" w:color="auto"/>
        <w:bottom w:val="none" w:sz="0" w:space="0" w:color="auto"/>
        <w:right w:val="none" w:sz="0" w:space="0" w:color="auto"/>
      </w:divBdr>
    </w:div>
    <w:div w:id="786506383">
      <w:bodyDiv w:val="1"/>
      <w:marLeft w:val="0"/>
      <w:marRight w:val="0"/>
      <w:marTop w:val="0"/>
      <w:marBottom w:val="0"/>
      <w:divBdr>
        <w:top w:val="none" w:sz="0" w:space="0" w:color="auto"/>
        <w:left w:val="none" w:sz="0" w:space="0" w:color="auto"/>
        <w:bottom w:val="none" w:sz="0" w:space="0" w:color="auto"/>
        <w:right w:val="none" w:sz="0" w:space="0" w:color="auto"/>
      </w:divBdr>
    </w:div>
    <w:div w:id="788547341">
      <w:bodyDiv w:val="1"/>
      <w:marLeft w:val="0"/>
      <w:marRight w:val="0"/>
      <w:marTop w:val="0"/>
      <w:marBottom w:val="0"/>
      <w:divBdr>
        <w:top w:val="none" w:sz="0" w:space="0" w:color="auto"/>
        <w:left w:val="none" w:sz="0" w:space="0" w:color="auto"/>
        <w:bottom w:val="none" w:sz="0" w:space="0" w:color="auto"/>
        <w:right w:val="none" w:sz="0" w:space="0" w:color="auto"/>
      </w:divBdr>
    </w:div>
    <w:div w:id="808281187">
      <w:bodyDiv w:val="1"/>
      <w:marLeft w:val="0"/>
      <w:marRight w:val="0"/>
      <w:marTop w:val="0"/>
      <w:marBottom w:val="0"/>
      <w:divBdr>
        <w:top w:val="none" w:sz="0" w:space="0" w:color="auto"/>
        <w:left w:val="none" w:sz="0" w:space="0" w:color="auto"/>
        <w:bottom w:val="none" w:sz="0" w:space="0" w:color="auto"/>
        <w:right w:val="none" w:sz="0" w:space="0" w:color="auto"/>
      </w:divBdr>
    </w:div>
    <w:div w:id="813958435">
      <w:bodyDiv w:val="1"/>
      <w:marLeft w:val="0"/>
      <w:marRight w:val="0"/>
      <w:marTop w:val="0"/>
      <w:marBottom w:val="0"/>
      <w:divBdr>
        <w:top w:val="none" w:sz="0" w:space="0" w:color="auto"/>
        <w:left w:val="none" w:sz="0" w:space="0" w:color="auto"/>
        <w:bottom w:val="none" w:sz="0" w:space="0" w:color="auto"/>
        <w:right w:val="none" w:sz="0" w:space="0" w:color="auto"/>
      </w:divBdr>
    </w:div>
    <w:div w:id="824510125">
      <w:bodyDiv w:val="1"/>
      <w:marLeft w:val="0"/>
      <w:marRight w:val="0"/>
      <w:marTop w:val="0"/>
      <w:marBottom w:val="0"/>
      <w:divBdr>
        <w:top w:val="none" w:sz="0" w:space="0" w:color="auto"/>
        <w:left w:val="none" w:sz="0" w:space="0" w:color="auto"/>
        <w:bottom w:val="none" w:sz="0" w:space="0" w:color="auto"/>
        <w:right w:val="none" w:sz="0" w:space="0" w:color="auto"/>
      </w:divBdr>
    </w:div>
    <w:div w:id="833835172">
      <w:bodyDiv w:val="1"/>
      <w:marLeft w:val="0"/>
      <w:marRight w:val="0"/>
      <w:marTop w:val="0"/>
      <w:marBottom w:val="0"/>
      <w:divBdr>
        <w:top w:val="none" w:sz="0" w:space="0" w:color="auto"/>
        <w:left w:val="none" w:sz="0" w:space="0" w:color="auto"/>
        <w:bottom w:val="none" w:sz="0" w:space="0" w:color="auto"/>
        <w:right w:val="none" w:sz="0" w:space="0" w:color="auto"/>
      </w:divBdr>
      <w:divsChild>
        <w:div w:id="66420500">
          <w:marLeft w:val="0"/>
          <w:marRight w:val="0"/>
          <w:marTop w:val="0"/>
          <w:marBottom w:val="0"/>
          <w:divBdr>
            <w:top w:val="none" w:sz="0" w:space="0" w:color="auto"/>
            <w:left w:val="none" w:sz="0" w:space="0" w:color="auto"/>
            <w:bottom w:val="none" w:sz="0" w:space="0" w:color="auto"/>
            <w:right w:val="none" w:sz="0" w:space="0" w:color="auto"/>
          </w:divBdr>
          <w:divsChild>
            <w:div w:id="330985260">
              <w:marLeft w:val="0"/>
              <w:marRight w:val="0"/>
              <w:marTop w:val="0"/>
              <w:marBottom w:val="0"/>
              <w:divBdr>
                <w:top w:val="none" w:sz="0" w:space="0" w:color="auto"/>
                <w:left w:val="none" w:sz="0" w:space="0" w:color="auto"/>
                <w:bottom w:val="none" w:sz="0" w:space="0" w:color="auto"/>
                <w:right w:val="none" w:sz="0" w:space="0" w:color="auto"/>
              </w:divBdr>
              <w:divsChild>
                <w:div w:id="701246918">
                  <w:marLeft w:val="0"/>
                  <w:marRight w:val="0"/>
                  <w:marTop w:val="0"/>
                  <w:marBottom w:val="0"/>
                  <w:divBdr>
                    <w:top w:val="none" w:sz="0" w:space="0" w:color="auto"/>
                    <w:left w:val="none" w:sz="0" w:space="0" w:color="auto"/>
                    <w:bottom w:val="none" w:sz="0" w:space="0" w:color="auto"/>
                    <w:right w:val="none" w:sz="0" w:space="0" w:color="auto"/>
                  </w:divBdr>
                </w:div>
              </w:divsChild>
            </w:div>
            <w:div w:id="448013255">
              <w:marLeft w:val="0"/>
              <w:marRight w:val="0"/>
              <w:marTop w:val="0"/>
              <w:marBottom w:val="0"/>
              <w:divBdr>
                <w:top w:val="none" w:sz="0" w:space="0" w:color="auto"/>
                <w:left w:val="none" w:sz="0" w:space="0" w:color="auto"/>
                <w:bottom w:val="none" w:sz="0" w:space="0" w:color="auto"/>
                <w:right w:val="none" w:sz="0" w:space="0" w:color="auto"/>
              </w:divBdr>
              <w:divsChild>
                <w:div w:id="1040400673">
                  <w:marLeft w:val="0"/>
                  <w:marRight w:val="0"/>
                  <w:marTop w:val="0"/>
                  <w:marBottom w:val="0"/>
                  <w:divBdr>
                    <w:top w:val="none" w:sz="0" w:space="0" w:color="auto"/>
                    <w:left w:val="none" w:sz="0" w:space="0" w:color="auto"/>
                    <w:bottom w:val="none" w:sz="0" w:space="0" w:color="auto"/>
                    <w:right w:val="none" w:sz="0" w:space="0" w:color="auto"/>
                  </w:divBdr>
                </w:div>
              </w:divsChild>
            </w:div>
            <w:div w:id="1126587939">
              <w:marLeft w:val="0"/>
              <w:marRight w:val="0"/>
              <w:marTop w:val="0"/>
              <w:marBottom w:val="0"/>
              <w:divBdr>
                <w:top w:val="none" w:sz="0" w:space="0" w:color="auto"/>
                <w:left w:val="none" w:sz="0" w:space="0" w:color="auto"/>
                <w:bottom w:val="none" w:sz="0" w:space="0" w:color="auto"/>
                <w:right w:val="none" w:sz="0" w:space="0" w:color="auto"/>
              </w:divBdr>
              <w:divsChild>
                <w:div w:id="561871475">
                  <w:marLeft w:val="0"/>
                  <w:marRight w:val="0"/>
                  <w:marTop w:val="0"/>
                  <w:marBottom w:val="0"/>
                  <w:divBdr>
                    <w:top w:val="none" w:sz="0" w:space="0" w:color="auto"/>
                    <w:left w:val="none" w:sz="0" w:space="0" w:color="auto"/>
                    <w:bottom w:val="none" w:sz="0" w:space="0" w:color="auto"/>
                    <w:right w:val="none" w:sz="0" w:space="0" w:color="auto"/>
                  </w:divBdr>
                </w:div>
              </w:divsChild>
            </w:div>
            <w:div w:id="1463840724">
              <w:marLeft w:val="0"/>
              <w:marRight w:val="0"/>
              <w:marTop w:val="0"/>
              <w:marBottom w:val="0"/>
              <w:divBdr>
                <w:top w:val="none" w:sz="0" w:space="0" w:color="auto"/>
                <w:left w:val="none" w:sz="0" w:space="0" w:color="auto"/>
                <w:bottom w:val="none" w:sz="0" w:space="0" w:color="auto"/>
                <w:right w:val="none" w:sz="0" w:space="0" w:color="auto"/>
              </w:divBdr>
              <w:divsChild>
                <w:div w:id="309290480">
                  <w:marLeft w:val="0"/>
                  <w:marRight w:val="0"/>
                  <w:marTop w:val="0"/>
                  <w:marBottom w:val="0"/>
                  <w:divBdr>
                    <w:top w:val="none" w:sz="0" w:space="0" w:color="auto"/>
                    <w:left w:val="none" w:sz="0" w:space="0" w:color="auto"/>
                    <w:bottom w:val="none" w:sz="0" w:space="0" w:color="auto"/>
                    <w:right w:val="none" w:sz="0" w:space="0" w:color="auto"/>
                  </w:divBdr>
                </w:div>
              </w:divsChild>
            </w:div>
            <w:div w:id="1632251378">
              <w:marLeft w:val="0"/>
              <w:marRight w:val="0"/>
              <w:marTop w:val="0"/>
              <w:marBottom w:val="0"/>
              <w:divBdr>
                <w:top w:val="none" w:sz="0" w:space="0" w:color="auto"/>
                <w:left w:val="none" w:sz="0" w:space="0" w:color="auto"/>
                <w:bottom w:val="none" w:sz="0" w:space="0" w:color="auto"/>
                <w:right w:val="none" w:sz="0" w:space="0" w:color="auto"/>
              </w:divBdr>
              <w:divsChild>
                <w:div w:id="1235316973">
                  <w:marLeft w:val="0"/>
                  <w:marRight w:val="0"/>
                  <w:marTop w:val="0"/>
                  <w:marBottom w:val="0"/>
                  <w:divBdr>
                    <w:top w:val="none" w:sz="0" w:space="0" w:color="auto"/>
                    <w:left w:val="none" w:sz="0" w:space="0" w:color="auto"/>
                    <w:bottom w:val="none" w:sz="0" w:space="0" w:color="auto"/>
                    <w:right w:val="none" w:sz="0" w:space="0" w:color="auto"/>
                  </w:divBdr>
                </w:div>
              </w:divsChild>
            </w:div>
            <w:div w:id="1746994859">
              <w:marLeft w:val="0"/>
              <w:marRight w:val="0"/>
              <w:marTop w:val="0"/>
              <w:marBottom w:val="0"/>
              <w:divBdr>
                <w:top w:val="none" w:sz="0" w:space="0" w:color="auto"/>
                <w:left w:val="none" w:sz="0" w:space="0" w:color="auto"/>
                <w:bottom w:val="none" w:sz="0" w:space="0" w:color="auto"/>
                <w:right w:val="none" w:sz="0" w:space="0" w:color="auto"/>
              </w:divBdr>
              <w:divsChild>
                <w:div w:id="349914339">
                  <w:marLeft w:val="0"/>
                  <w:marRight w:val="0"/>
                  <w:marTop w:val="0"/>
                  <w:marBottom w:val="0"/>
                  <w:divBdr>
                    <w:top w:val="none" w:sz="0" w:space="0" w:color="auto"/>
                    <w:left w:val="none" w:sz="0" w:space="0" w:color="auto"/>
                    <w:bottom w:val="none" w:sz="0" w:space="0" w:color="auto"/>
                    <w:right w:val="none" w:sz="0" w:space="0" w:color="auto"/>
                  </w:divBdr>
                </w:div>
              </w:divsChild>
            </w:div>
            <w:div w:id="1855531111">
              <w:marLeft w:val="0"/>
              <w:marRight w:val="0"/>
              <w:marTop w:val="0"/>
              <w:marBottom w:val="0"/>
              <w:divBdr>
                <w:top w:val="none" w:sz="0" w:space="0" w:color="auto"/>
                <w:left w:val="none" w:sz="0" w:space="0" w:color="auto"/>
                <w:bottom w:val="none" w:sz="0" w:space="0" w:color="auto"/>
                <w:right w:val="none" w:sz="0" w:space="0" w:color="auto"/>
              </w:divBdr>
              <w:divsChild>
                <w:div w:id="310716765">
                  <w:marLeft w:val="0"/>
                  <w:marRight w:val="0"/>
                  <w:marTop w:val="0"/>
                  <w:marBottom w:val="0"/>
                  <w:divBdr>
                    <w:top w:val="none" w:sz="0" w:space="0" w:color="auto"/>
                    <w:left w:val="none" w:sz="0" w:space="0" w:color="auto"/>
                    <w:bottom w:val="none" w:sz="0" w:space="0" w:color="auto"/>
                    <w:right w:val="none" w:sz="0" w:space="0" w:color="auto"/>
                  </w:divBdr>
                </w:div>
              </w:divsChild>
            </w:div>
            <w:div w:id="2006085440">
              <w:marLeft w:val="0"/>
              <w:marRight w:val="0"/>
              <w:marTop w:val="0"/>
              <w:marBottom w:val="0"/>
              <w:divBdr>
                <w:top w:val="none" w:sz="0" w:space="0" w:color="auto"/>
                <w:left w:val="none" w:sz="0" w:space="0" w:color="auto"/>
                <w:bottom w:val="none" w:sz="0" w:space="0" w:color="auto"/>
                <w:right w:val="none" w:sz="0" w:space="0" w:color="auto"/>
              </w:divBdr>
              <w:divsChild>
                <w:div w:id="13271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2839">
          <w:marLeft w:val="0"/>
          <w:marRight w:val="0"/>
          <w:marTop w:val="0"/>
          <w:marBottom w:val="0"/>
          <w:divBdr>
            <w:top w:val="none" w:sz="0" w:space="0" w:color="auto"/>
            <w:left w:val="none" w:sz="0" w:space="0" w:color="auto"/>
            <w:bottom w:val="none" w:sz="0" w:space="0" w:color="auto"/>
            <w:right w:val="none" w:sz="0" w:space="0" w:color="auto"/>
          </w:divBdr>
          <w:divsChild>
            <w:div w:id="142283427">
              <w:marLeft w:val="0"/>
              <w:marRight w:val="0"/>
              <w:marTop w:val="0"/>
              <w:marBottom w:val="0"/>
              <w:divBdr>
                <w:top w:val="none" w:sz="0" w:space="0" w:color="auto"/>
                <w:left w:val="none" w:sz="0" w:space="0" w:color="auto"/>
                <w:bottom w:val="none" w:sz="0" w:space="0" w:color="auto"/>
                <w:right w:val="none" w:sz="0" w:space="0" w:color="auto"/>
              </w:divBdr>
            </w:div>
          </w:divsChild>
        </w:div>
        <w:div w:id="459962696">
          <w:marLeft w:val="0"/>
          <w:marRight w:val="0"/>
          <w:marTop w:val="0"/>
          <w:marBottom w:val="0"/>
          <w:divBdr>
            <w:top w:val="none" w:sz="0" w:space="0" w:color="auto"/>
            <w:left w:val="none" w:sz="0" w:space="0" w:color="auto"/>
            <w:bottom w:val="none" w:sz="0" w:space="0" w:color="auto"/>
            <w:right w:val="none" w:sz="0" w:space="0" w:color="auto"/>
          </w:divBdr>
          <w:divsChild>
            <w:div w:id="1158182544">
              <w:marLeft w:val="0"/>
              <w:marRight w:val="0"/>
              <w:marTop w:val="0"/>
              <w:marBottom w:val="0"/>
              <w:divBdr>
                <w:top w:val="none" w:sz="0" w:space="0" w:color="auto"/>
                <w:left w:val="none" w:sz="0" w:space="0" w:color="auto"/>
                <w:bottom w:val="none" w:sz="0" w:space="0" w:color="auto"/>
                <w:right w:val="none" w:sz="0" w:space="0" w:color="auto"/>
              </w:divBdr>
            </w:div>
          </w:divsChild>
        </w:div>
        <w:div w:id="500701203">
          <w:marLeft w:val="0"/>
          <w:marRight w:val="0"/>
          <w:marTop w:val="0"/>
          <w:marBottom w:val="0"/>
          <w:divBdr>
            <w:top w:val="none" w:sz="0" w:space="0" w:color="auto"/>
            <w:left w:val="none" w:sz="0" w:space="0" w:color="auto"/>
            <w:bottom w:val="none" w:sz="0" w:space="0" w:color="auto"/>
            <w:right w:val="none" w:sz="0" w:space="0" w:color="auto"/>
          </w:divBdr>
          <w:divsChild>
            <w:div w:id="1282226945">
              <w:marLeft w:val="0"/>
              <w:marRight w:val="0"/>
              <w:marTop w:val="0"/>
              <w:marBottom w:val="0"/>
              <w:divBdr>
                <w:top w:val="none" w:sz="0" w:space="0" w:color="auto"/>
                <w:left w:val="none" w:sz="0" w:space="0" w:color="auto"/>
                <w:bottom w:val="none" w:sz="0" w:space="0" w:color="auto"/>
                <w:right w:val="none" w:sz="0" w:space="0" w:color="auto"/>
              </w:divBdr>
            </w:div>
          </w:divsChild>
        </w:div>
        <w:div w:id="1751348716">
          <w:marLeft w:val="0"/>
          <w:marRight w:val="0"/>
          <w:marTop w:val="0"/>
          <w:marBottom w:val="0"/>
          <w:divBdr>
            <w:top w:val="none" w:sz="0" w:space="0" w:color="auto"/>
            <w:left w:val="none" w:sz="0" w:space="0" w:color="auto"/>
            <w:bottom w:val="none" w:sz="0" w:space="0" w:color="auto"/>
            <w:right w:val="none" w:sz="0" w:space="0" w:color="auto"/>
          </w:divBdr>
          <w:divsChild>
            <w:div w:id="1961183607">
              <w:marLeft w:val="0"/>
              <w:marRight w:val="0"/>
              <w:marTop w:val="0"/>
              <w:marBottom w:val="0"/>
              <w:divBdr>
                <w:top w:val="none" w:sz="0" w:space="0" w:color="auto"/>
                <w:left w:val="none" w:sz="0" w:space="0" w:color="auto"/>
                <w:bottom w:val="none" w:sz="0" w:space="0" w:color="auto"/>
                <w:right w:val="none" w:sz="0" w:space="0" w:color="auto"/>
              </w:divBdr>
            </w:div>
          </w:divsChild>
        </w:div>
        <w:div w:id="1975334701">
          <w:marLeft w:val="0"/>
          <w:marRight w:val="0"/>
          <w:marTop w:val="0"/>
          <w:marBottom w:val="0"/>
          <w:divBdr>
            <w:top w:val="none" w:sz="0" w:space="0" w:color="auto"/>
            <w:left w:val="none" w:sz="0" w:space="0" w:color="auto"/>
            <w:bottom w:val="none" w:sz="0" w:space="0" w:color="auto"/>
            <w:right w:val="none" w:sz="0" w:space="0" w:color="auto"/>
          </w:divBdr>
          <w:divsChild>
            <w:div w:id="11921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54950">
      <w:bodyDiv w:val="1"/>
      <w:marLeft w:val="0"/>
      <w:marRight w:val="0"/>
      <w:marTop w:val="0"/>
      <w:marBottom w:val="0"/>
      <w:divBdr>
        <w:top w:val="none" w:sz="0" w:space="0" w:color="auto"/>
        <w:left w:val="none" w:sz="0" w:space="0" w:color="auto"/>
        <w:bottom w:val="none" w:sz="0" w:space="0" w:color="auto"/>
        <w:right w:val="none" w:sz="0" w:space="0" w:color="auto"/>
      </w:divBdr>
    </w:div>
    <w:div w:id="878393778">
      <w:bodyDiv w:val="1"/>
      <w:marLeft w:val="0"/>
      <w:marRight w:val="0"/>
      <w:marTop w:val="0"/>
      <w:marBottom w:val="0"/>
      <w:divBdr>
        <w:top w:val="none" w:sz="0" w:space="0" w:color="auto"/>
        <w:left w:val="none" w:sz="0" w:space="0" w:color="auto"/>
        <w:bottom w:val="none" w:sz="0" w:space="0" w:color="auto"/>
        <w:right w:val="none" w:sz="0" w:space="0" w:color="auto"/>
      </w:divBdr>
    </w:div>
    <w:div w:id="883442128">
      <w:bodyDiv w:val="1"/>
      <w:marLeft w:val="0"/>
      <w:marRight w:val="0"/>
      <w:marTop w:val="0"/>
      <w:marBottom w:val="0"/>
      <w:divBdr>
        <w:top w:val="none" w:sz="0" w:space="0" w:color="auto"/>
        <w:left w:val="none" w:sz="0" w:space="0" w:color="auto"/>
        <w:bottom w:val="none" w:sz="0" w:space="0" w:color="auto"/>
        <w:right w:val="none" w:sz="0" w:space="0" w:color="auto"/>
      </w:divBdr>
    </w:div>
    <w:div w:id="914584192">
      <w:bodyDiv w:val="1"/>
      <w:marLeft w:val="0"/>
      <w:marRight w:val="0"/>
      <w:marTop w:val="0"/>
      <w:marBottom w:val="0"/>
      <w:divBdr>
        <w:top w:val="none" w:sz="0" w:space="0" w:color="auto"/>
        <w:left w:val="none" w:sz="0" w:space="0" w:color="auto"/>
        <w:bottom w:val="none" w:sz="0" w:space="0" w:color="auto"/>
        <w:right w:val="none" w:sz="0" w:space="0" w:color="auto"/>
      </w:divBdr>
    </w:div>
    <w:div w:id="927035052">
      <w:bodyDiv w:val="1"/>
      <w:marLeft w:val="0"/>
      <w:marRight w:val="0"/>
      <w:marTop w:val="0"/>
      <w:marBottom w:val="0"/>
      <w:divBdr>
        <w:top w:val="none" w:sz="0" w:space="0" w:color="auto"/>
        <w:left w:val="none" w:sz="0" w:space="0" w:color="auto"/>
        <w:bottom w:val="none" w:sz="0" w:space="0" w:color="auto"/>
        <w:right w:val="none" w:sz="0" w:space="0" w:color="auto"/>
      </w:divBdr>
    </w:div>
    <w:div w:id="929780905">
      <w:bodyDiv w:val="1"/>
      <w:marLeft w:val="0"/>
      <w:marRight w:val="0"/>
      <w:marTop w:val="0"/>
      <w:marBottom w:val="0"/>
      <w:divBdr>
        <w:top w:val="none" w:sz="0" w:space="0" w:color="auto"/>
        <w:left w:val="none" w:sz="0" w:space="0" w:color="auto"/>
        <w:bottom w:val="none" w:sz="0" w:space="0" w:color="auto"/>
        <w:right w:val="none" w:sz="0" w:space="0" w:color="auto"/>
      </w:divBdr>
    </w:div>
    <w:div w:id="934745542">
      <w:bodyDiv w:val="1"/>
      <w:marLeft w:val="0"/>
      <w:marRight w:val="0"/>
      <w:marTop w:val="0"/>
      <w:marBottom w:val="0"/>
      <w:divBdr>
        <w:top w:val="none" w:sz="0" w:space="0" w:color="auto"/>
        <w:left w:val="none" w:sz="0" w:space="0" w:color="auto"/>
        <w:bottom w:val="none" w:sz="0" w:space="0" w:color="auto"/>
        <w:right w:val="none" w:sz="0" w:space="0" w:color="auto"/>
      </w:divBdr>
    </w:div>
    <w:div w:id="957612294">
      <w:bodyDiv w:val="1"/>
      <w:marLeft w:val="0"/>
      <w:marRight w:val="0"/>
      <w:marTop w:val="0"/>
      <w:marBottom w:val="0"/>
      <w:divBdr>
        <w:top w:val="none" w:sz="0" w:space="0" w:color="auto"/>
        <w:left w:val="none" w:sz="0" w:space="0" w:color="auto"/>
        <w:bottom w:val="none" w:sz="0" w:space="0" w:color="auto"/>
        <w:right w:val="none" w:sz="0" w:space="0" w:color="auto"/>
      </w:divBdr>
    </w:div>
    <w:div w:id="958100970">
      <w:bodyDiv w:val="1"/>
      <w:marLeft w:val="0"/>
      <w:marRight w:val="0"/>
      <w:marTop w:val="0"/>
      <w:marBottom w:val="0"/>
      <w:divBdr>
        <w:top w:val="none" w:sz="0" w:space="0" w:color="auto"/>
        <w:left w:val="none" w:sz="0" w:space="0" w:color="auto"/>
        <w:bottom w:val="none" w:sz="0" w:space="0" w:color="auto"/>
        <w:right w:val="none" w:sz="0" w:space="0" w:color="auto"/>
      </w:divBdr>
    </w:div>
    <w:div w:id="968828630">
      <w:bodyDiv w:val="1"/>
      <w:marLeft w:val="0"/>
      <w:marRight w:val="0"/>
      <w:marTop w:val="0"/>
      <w:marBottom w:val="0"/>
      <w:divBdr>
        <w:top w:val="none" w:sz="0" w:space="0" w:color="auto"/>
        <w:left w:val="none" w:sz="0" w:space="0" w:color="auto"/>
        <w:bottom w:val="none" w:sz="0" w:space="0" w:color="auto"/>
        <w:right w:val="none" w:sz="0" w:space="0" w:color="auto"/>
      </w:divBdr>
    </w:div>
    <w:div w:id="1004087774">
      <w:bodyDiv w:val="1"/>
      <w:marLeft w:val="0"/>
      <w:marRight w:val="0"/>
      <w:marTop w:val="0"/>
      <w:marBottom w:val="0"/>
      <w:divBdr>
        <w:top w:val="none" w:sz="0" w:space="0" w:color="auto"/>
        <w:left w:val="none" w:sz="0" w:space="0" w:color="auto"/>
        <w:bottom w:val="none" w:sz="0" w:space="0" w:color="auto"/>
        <w:right w:val="none" w:sz="0" w:space="0" w:color="auto"/>
      </w:divBdr>
    </w:div>
    <w:div w:id="1062286459">
      <w:bodyDiv w:val="1"/>
      <w:marLeft w:val="0"/>
      <w:marRight w:val="0"/>
      <w:marTop w:val="0"/>
      <w:marBottom w:val="0"/>
      <w:divBdr>
        <w:top w:val="none" w:sz="0" w:space="0" w:color="auto"/>
        <w:left w:val="none" w:sz="0" w:space="0" w:color="auto"/>
        <w:bottom w:val="none" w:sz="0" w:space="0" w:color="auto"/>
        <w:right w:val="none" w:sz="0" w:space="0" w:color="auto"/>
      </w:divBdr>
    </w:div>
    <w:div w:id="1103914596">
      <w:bodyDiv w:val="1"/>
      <w:marLeft w:val="0"/>
      <w:marRight w:val="0"/>
      <w:marTop w:val="0"/>
      <w:marBottom w:val="0"/>
      <w:divBdr>
        <w:top w:val="none" w:sz="0" w:space="0" w:color="auto"/>
        <w:left w:val="none" w:sz="0" w:space="0" w:color="auto"/>
        <w:bottom w:val="none" w:sz="0" w:space="0" w:color="auto"/>
        <w:right w:val="none" w:sz="0" w:space="0" w:color="auto"/>
      </w:divBdr>
    </w:div>
    <w:div w:id="1128399072">
      <w:bodyDiv w:val="1"/>
      <w:marLeft w:val="0"/>
      <w:marRight w:val="0"/>
      <w:marTop w:val="0"/>
      <w:marBottom w:val="0"/>
      <w:divBdr>
        <w:top w:val="none" w:sz="0" w:space="0" w:color="auto"/>
        <w:left w:val="none" w:sz="0" w:space="0" w:color="auto"/>
        <w:bottom w:val="none" w:sz="0" w:space="0" w:color="auto"/>
        <w:right w:val="none" w:sz="0" w:space="0" w:color="auto"/>
      </w:divBdr>
    </w:div>
    <w:div w:id="1197497996">
      <w:bodyDiv w:val="1"/>
      <w:marLeft w:val="0"/>
      <w:marRight w:val="0"/>
      <w:marTop w:val="0"/>
      <w:marBottom w:val="0"/>
      <w:divBdr>
        <w:top w:val="none" w:sz="0" w:space="0" w:color="auto"/>
        <w:left w:val="none" w:sz="0" w:space="0" w:color="auto"/>
        <w:bottom w:val="none" w:sz="0" w:space="0" w:color="auto"/>
        <w:right w:val="none" w:sz="0" w:space="0" w:color="auto"/>
      </w:divBdr>
    </w:div>
    <w:div w:id="1204709519">
      <w:bodyDiv w:val="1"/>
      <w:marLeft w:val="0"/>
      <w:marRight w:val="0"/>
      <w:marTop w:val="0"/>
      <w:marBottom w:val="0"/>
      <w:divBdr>
        <w:top w:val="none" w:sz="0" w:space="0" w:color="auto"/>
        <w:left w:val="none" w:sz="0" w:space="0" w:color="auto"/>
        <w:bottom w:val="none" w:sz="0" w:space="0" w:color="auto"/>
        <w:right w:val="none" w:sz="0" w:space="0" w:color="auto"/>
      </w:divBdr>
    </w:div>
    <w:div w:id="1233005638">
      <w:bodyDiv w:val="1"/>
      <w:marLeft w:val="0"/>
      <w:marRight w:val="0"/>
      <w:marTop w:val="0"/>
      <w:marBottom w:val="0"/>
      <w:divBdr>
        <w:top w:val="none" w:sz="0" w:space="0" w:color="auto"/>
        <w:left w:val="none" w:sz="0" w:space="0" w:color="auto"/>
        <w:bottom w:val="none" w:sz="0" w:space="0" w:color="auto"/>
        <w:right w:val="none" w:sz="0" w:space="0" w:color="auto"/>
      </w:divBdr>
    </w:div>
    <w:div w:id="1238126098">
      <w:bodyDiv w:val="1"/>
      <w:marLeft w:val="0"/>
      <w:marRight w:val="0"/>
      <w:marTop w:val="0"/>
      <w:marBottom w:val="0"/>
      <w:divBdr>
        <w:top w:val="none" w:sz="0" w:space="0" w:color="auto"/>
        <w:left w:val="none" w:sz="0" w:space="0" w:color="auto"/>
        <w:bottom w:val="none" w:sz="0" w:space="0" w:color="auto"/>
        <w:right w:val="none" w:sz="0" w:space="0" w:color="auto"/>
      </w:divBdr>
    </w:div>
    <w:div w:id="1239706852">
      <w:bodyDiv w:val="1"/>
      <w:marLeft w:val="0"/>
      <w:marRight w:val="0"/>
      <w:marTop w:val="0"/>
      <w:marBottom w:val="0"/>
      <w:divBdr>
        <w:top w:val="none" w:sz="0" w:space="0" w:color="auto"/>
        <w:left w:val="none" w:sz="0" w:space="0" w:color="auto"/>
        <w:bottom w:val="none" w:sz="0" w:space="0" w:color="auto"/>
        <w:right w:val="none" w:sz="0" w:space="0" w:color="auto"/>
      </w:divBdr>
    </w:div>
    <w:div w:id="1254969222">
      <w:bodyDiv w:val="1"/>
      <w:marLeft w:val="0"/>
      <w:marRight w:val="0"/>
      <w:marTop w:val="0"/>
      <w:marBottom w:val="0"/>
      <w:divBdr>
        <w:top w:val="none" w:sz="0" w:space="0" w:color="auto"/>
        <w:left w:val="none" w:sz="0" w:space="0" w:color="auto"/>
        <w:bottom w:val="none" w:sz="0" w:space="0" w:color="auto"/>
        <w:right w:val="none" w:sz="0" w:space="0" w:color="auto"/>
      </w:divBdr>
    </w:div>
    <w:div w:id="1257978578">
      <w:bodyDiv w:val="1"/>
      <w:marLeft w:val="0"/>
      <w:marRight w:val="0"/>
      <w:marTop w:val="0"/>
      <w:marBottom w:val="0"/>
      <w:divBdr>
        <w:top w:val="none" w:sz="0" w:space="0" w:color="auto"/>
        <w:left w:val="none" w:sz="0" w:space="0" w:color="auto"/>
        <w:bottom w:val="none" w:sz="0" w:space="0" w:color="auto"/>
        <w:right w:val="none" w:sz="0" w:space="0" w:color="auto"/>
      </w:divBdr>
    </w:div>
    <w:div w:id="1259096277">
      <w:bodyDiv w:val="1"/>
      <w:marLeft w:val="0"/>
      <w:marRight w:val="0"/>
      <w:marTop w:val="0"/>
      <w:marBottom w:val="0"/>
      <w:divBdr>
        <w:top w:val="none" w:sz="0" w:space="0" w:color="auto"/>
        <w:left w:val="none" w:sz="0" w:space="0" w:color="auto"/>
        <w:bottom w:val="none" w:sz="0" w:space="0" w:color="auto"/>
        <w:right w:val="none" w:sz="0" w:space="0" w:color="auto"/>
      </w:divBdr>
    </w:div>
    <w:div w:id="1284114233">
      <w:bodyDiv w:val="1"/>
      <w:marLeft w:val="0"/>
      <w:marRight w:val="0"/>
      <w:marTop w:val="0"/>
      <w:marBottom w:val="0"/>
      <w:divBdr>
        <w:top w:val="none" w:sz="0" w:space="0" w:color="auto"/>
        <w:left w:val="none" w:sz="0" w:space="0" w:color="auto"/>
        <w:bottom w:val="none" w:sz="0" w:space="0" w:color="auto"/>
        <w:right w:val="none" w:sz="0" w:space="0" w:color="auto"/>
      </w:divBdr>
    </w:div>
    <w:div w:id="1311136978">
      <w:bodyDiv w:val="1"/>
      <w:marLeft w:val="0"/>
      <w:marRight w:val="0"/>
      <w:marTop w:val="0"/>
      <w:marBottom w:val="0"/>
      <w:divBdr>
        <w:top w:val="none" w:sz="0" w:space="0" w:color="auto"/>
        <w:left w:val="none" w:sz="0" w:space="0" w:color="auto"/>
        <w:bottom w:val="none" w:sz="0" w:space="0" w:color="auto"/>
        <w:right w:val="none" w:sz="0" w:space="0" w:color="auto"/>
      </w:divBdr>
    </w:div>
    <w:div w:id="1330793094">
      <w:bodyDiv w:val="1"/>
      <w:marLeft w:val="0"/>
      <w:marRight w:val="0"/>
      <w:marTop w:val="0"/>
      <w:marBottom w:val="0"/>
      <w:divBdr>
        <w:top w:val="none" w:sz="0" w:space="0" w:color="auto"/>
        <w:left w:val="none" w:sz="0" w:space="0" w:color="auto"/>
        <w:bottom w:val="none" w:sz="0" w:space="0" w:color="auto"/>
        <w:right w:val="none" w:sz="0" w:space="0" w:color="auto"/>
      </w:divBdr>
    </w:div>
    <w:div w:id="1338117019">
      <w:bodyDiv w:val="1"/>
      <w:marLeft w:val="0"/>
      <w:marRight w:val="0"/>
      <w:marTop w:val="0"/>
      <w:marBottom w:val="0"/>
      <w:divBdr>
        <w:top w:val="none" w:sz="0" w:space="0" w:color="auto"/>
        <w:left w:val="none" w:sz="0" w:space="0" w:color="auto"/>
        <w:bottom w:val="none" w:sz="0" w:space="0" w:color="auto"/>
        <w:right w:val="none" w:sz="0" w:space="0" w:color="auto"/>
      </w:divBdr>
    </w:div>
    <w:div w:id="1350719778">
      <w:bodyDiv w:val="1"/>
      <w:marLeft w:val="0"/>
      <w:marRight w:val="0"/>
      <w:marTop w:val="0"/>
      <w:marBottom w:val="0"/>
      <w:divBdr>
        <w:top w:val="none" w:sz="0" w:space="0" w:color="auto"/>
        <w:left w:val="none" w:sz="0" w:space="0" w:color="auto"/>
        <w:bottom w:val="none" w:sz="0" w:space="0" w:color="auto"/>
        <w:right w:val="none" w:sz="0" w:space="0" w:color="auto"/>
      </w:divBdr>
    </w:div>
    <w:div w:id="1367635696">
      <w:bodyDiv w:val="1"/>
      <w:marLeft w:val="0"/>
      <w:marRight w:val="0"/>
      <w:marTop w:val="0"/>
      <w:marBottom w:val="0"/>
      <w:divBdr>
        <w:top w:val="none" w:sz="0" w:space="0" w:color="auto"/>
        <w:left w:val="none" w:sz="0" w:space="0" w:color="auto"/>
        <w:bottom w:val="none" w:sz="0" w:space="0" w:color="auto"/>
        <w:right w:val="none" w:sz="0" w:space="0" w:color="auto"/>
      </w:divBdr>
    </w:div>
    <w:div w:id="1394112607">
      <w:bodyDiv w:val="1"/>
      <w:marLeft w:val="0"/>
      <w:marRight w:val="0"/>
      <w:marTop w:val="0"/>
      <w:marBottom w:val="0"/>
      <w:divBdr>
        <w:top w:val="none" w:sz="0" w:space="0" w:color="auto"/>
        <w:left w:val="none" w:sz="0" w:space="0" w:color="auto"/>
        <w:bottom w:val="none" w:sz="0" w:space="0" w:color="auto"/>
        <w:right w:val="none" w:sz="0" w:space="0" w:color="auto"/>
      </w:divBdr>
    </w:div>
    <w:div w:id="1412118066">
      <w:bodyDiv w:val="1"/>
      <w:marLeft w:val="0"/>
      <w:marRight w:val="0"/>
      <w:marTop w:val="0"/>
      <w:marBottom w:val="0"/>
      <w:divBdr>
        <w:top w:val="none" w:sz="0" w:space="0" w:color="auto"/>
        <w:left w:val="none" w:sz="0" w:space="0" w:color="auto"/>
        <w:bottom w:val="none" w:sz="0" w:space="0" w:color="auto"/>
        <w:right w:val="none" w:sz="0" w:space="0" w:color="auto"/>
      </w:divBdr>
    </w:div>
    <w:div w:id="1445268098">
      <w:bodyDiv w:val="1"/>
      <w:marLeft w:val="0"/>
      <w:marRight w:val="0"/>
      <w:marTop w:val="0"/>
      <w:marBottom w:val="0"/>
      <w:divBdr>
        <w:top w:val="none" w:sz="0" w:space="0" w:color="auto"/>
        <w:left w:val="none" w:sz="0" w:space="0" w:color="auto"/>
        <w:bottom w:val="none" w:sz="0" w:space="0" w:color="auto"/>
        <w:right w:val="none" w:sz="0" w:space="0" w:color="auto"/>
      </w:divBdr>
    </w:div>
    <w:div w:id="1481074662">
      <w:bodyDiv w:val="1"/>
      <w:marLeft w:val="0"/>
      <w:marRight w:val="0"/>
      <w:marTop w:val="0"/>
      <w:marBottom w:val="0"/>
      <w:divBdr>
        <w:top w:val="none" w:sz="0" w:space="0" w:color="auto"/>
        <w:left w:val="none" w:sz="0" w:space="0" w:color="auto"/>
        <w:bottom w:val="none" w:sz="0" w:space="0" w:color="auto"/>
        <w:right w:val="none" w:sz="0" w:space="0" w:color="auto"/>
      </w:divBdr>
    </w:div>
    <w:div w:id="1492136989">
      <w:bodyDiv w:val="1"/>
      <w:marLeft w:val="0"/>
      <w:marRight w:val="0"/>
      <w:marTop w:val="0"/>
      <w:marBottom w:val="0"/>
      <w:divBdr>
        <w:top w:val="none" w:sz="0" w:space="0" w:color="auto"/>
        <w:left w:val="none" w:sz="0" w:space="0" w:color="auto"/>
        <w:bottom w:val="none" w:sz="0" w:space="0" w:color="auto"/>
        <w:right w:val="none" w:sz="0" w:space="0" w:color="auto"/>
      </w:divBdr>
    </w:div>
    <w:div w:id="1492522488">
      <w:bodyDiv w:val="1"/>
      <w:marLeft w:val="0"/>
      <w:marRight w:val="0"/>
      <w:marTop w:val="0"/>
      <w:marBottom w:val="0"/>
      <w:divBdr>
        <w:top w:val="none" w:sz="0" w:space="0" w:color="auto"/>
        <w:left w:val="none" w:sz="0" w:space="0" w:color="auto"/>
        <w:bottom w:val="none" w:sz="0" w:space="0" w:color="auto"/>
        <w:right w:val="none" w:sz="0" w:space="0" w:color="auto"/>
      </w:divBdr>
    </w:div>
    <w:div w:id="1495488000">
      <w:bodyDiv w:val="1"/>
      <w:marLeft w:val="0"/>
      <w:marRight w:val="0"/>
      <w:marTop w:val="0"/>
      <w:marBottom w:val="0"/>
      <w:divBdr>
        <w:top w:val="none" w:sz="0" w:space="0" w:color="auto"/>
        <w:left w:val="none" w:sz="0" w:space="0" w:color="auto"/>
        <w:bottom w:val="none" w:sz="0" w:space="0" w:color="auto"/>
        <w:right w:val="none" w:sz="0" w:space="0" w:color="auto"/>
      </w:divBdr>
    </w:div>
    <w:div w:id="1518082601">
      <w:bodyDiv w:val="1"/>
      <w:marLeft w:val="0"/>
      <w:marRight w:val="0"/>
      <w:marTop w:val="0"/>
      <w:marBottom w:val="0"/>
      <w:divBdr>
        <w:top w:val="none" w:sz="0" w:space="0" w:color="auto"/>
        <w:left w:val="none" w:sz="0" w:space="0" w:color="auto"/>
        <w:bottom w:val="none" w:sz="0" w:space="0" w:color="auto"/>
        <w:right w:val="none" w:sz="0" w:space="0" w:color="auto"/>
      </w:divBdr>
      <w:divsChild>
        <w:div w:id="686715322">
          <w:marLeft w:val="0"/>
          <w:marRight w:val="0"/>
          <w:marTop w:val="0"/>
          <w:marBottom w:val="0"/>
          <w:divBdr>
            <w:top w:val="none" w:sz="0" w:space="0" w:color="auto"/>
            <w:left w:val="none" w:sz="0" w:space="0" w:color="auto"/>
            <w:bottom w:val="none" w:sz="0" w:space="0" w:color="auto"/>
            <w:right w:val="none" w:sz="0" w:space="0" w:color="auto"/>
          </w:divBdr>
        </w:div>
        <w:div w:id="1245535144">
          <w:marLeft w:val="0"/>
          <w:marRight w:val="0"/>
          <w:marTop w:val="0"/>
          <w:marBottom w:val="0"/>
          <w:divBdr>
            <w:top w:val="none" w:sz="0" w:space="0" w:color="auto"/>
            <w:left w:val="none" w:sz="0" w:space="0" w:color="auto"/>
            <w:bottom w:val="none" w:sz="0" w:space="0" w:color="auto"/>
            <w:right w:val="none" w:sz="0" w:space="0" w:color="auto"/>
          </w:divBdr>
          <w:divsChild>
            <w:div w:id="1511851">
              <w:marLeft w:val="0"/>
              <w:marRight w:val="0"/>
              <w:marTop w:val="0"/>
              <w:marBottom w:val="0"/>
              <w:divBdr>
                <w:top w:val="none" w:sz="0" w:space="0" w:color="auto"/>
                <w:left w:val="none" w:sz="0" w:space="0" w:color="auto"/>
                <w:bottom w:val="none" w:sz="0" w:space="0" w:color="auto"/>
                <w:right w:val="none" w:sz="0" w:space="0" w:color="auto"/>
              </w:divBdr>
            </w:div>
          </w:divsChild>
        </w:div>
        <w:div w:id="2010596136">
          <w:marLeft w:val="0"/>
          <w:marRight w:val="0"/>
          <w:marTop w:val="0"/>
          <w:marBottom w:val="0"/>
          <w:divBdr>
            <w:top w:val="none" w:sz="0" w:space="0" w:color="auto"/>
            <w:left w:val="none" w:sz="0" w:space="0" w:color="auto"/>
            <w:bottom w:val="none" w:sz="0" w:space="0" w:color="auto"/>
            <w:right w:val="none" w:sz="0" w:space="0" w:color="auto"/>
          </w:divBdr>
          <w:divsChild>
            <w:div w:id="22298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860">
      <w:bodyDiv w:val="1"/>
      <w:marLeft w:val="0"/>
      <w:marRight w:val="0"/>
      <w:marTop w:val="0"/>
      <w:marBottom w:val="0"/>
      <w:divBdr>
        <w:top w:val="none" w:sz="0" w:space="0" w:color="auto"/>
        <w:left w:val="none" w:sz="0" w:space="0" w:color="auto"/>
        <w:bottom w:val="none" w:sz="0" w:space="0" w:color="auto"/>
        <w:right w:val="none" w:sz="0" w:space="0" w:color="auto"/>
      </w:divBdr>
    </w:div>
    <w:div w:id="1527521847">
      <w:bodyDiv w:val="1"/>
      <w:marLeft w:val="0"/>
      <w:marRight w:val="0"/>
      <w:marTop w:val="0"/>
      <w:marBottom w:val="0"/>
      <w:divBdr>
        <w:top w:val="none" w:sz="0" w:space="0" w:color="auto"/>
        <w:left w:val="none" w:sz="0" w:space="0" w:color="auto"/>
        <w:bottom w:val="none" w:sz="0" w:space="0" w:color="auto"/>
        <w:right w:val="none" w:sz="0" w:space="0" w:color="auto"/>
      </w:divBdr>
    </w:div>
    <w:div w:id="1558084365">
      <w:bodyDiv w:val="1"/>
      <w:marLeft w:val="0"/>
      <w:marRight w:val="0"/>
      <w:marTop w:val="0"/>
      <w:marBottom w:val="0"/>
      <w:divBdr>
        <w:top w:val="none" w:sz="0" w:space="0" w:color="auto"/>
        <w:left w:val="none" w:sz="0" w:space="0" w:color="auto"/>
        <w:bottom w:val="none" w:sz="0" w:space="0" w:color="auto"/>
        <w:right w:val="none" w:sz="0" w:space="0" w:color="auto"/>
      </w:divBdr>
    </w:div>
    <w:div w:id="1596547517">
      <w:bodyDiv w:val="1"/>
      <w:marLeft w:val="0"/>
      <w:marRight w:val="0"/>
      <w:marTop w:val="0"/>
      <w:marBottom w:val="0"/>
      <w:divBdr>
        <w:top w:val="none" w:sz="0" w:space="0" w:color="auto"/>
        <w:left w:val="none" w:sz="0" w:space="0" w:color="auto"/>
        <w:bottom w:val="none" w:sz="0" w:space="0" w:color="auto"/>
        <w:right w:val="none" w:sz="0" w:space="0" w:color="auto"/>
      </w:divBdr>
    </w:div>
    <w:div w:id="1691293173">
      <w:bodyDiv w:val="1"/>
      <w:marLeft w:val="0"/>
      <w:marRight w:val="0"/>
      <w:marTop w:val="0"/>
      <w:marBottom w:val="0"/>
      <w:divBdr>
        <w:top w:val="none" w:sz="0" w:space="0" w:color="auto"/>
        <w:left w:val="none" w:sz="0" w:space="0" w:color="auto"/>
        <w:bottom w:val="none" w:sz="0" w:space="0" w:color="auto"/>
        <w:right w:val="none" w:sz="0" w:space="0" w:color="auto"/>
      </w:divBdr>
    </w:div>
    <w:div w:id="1707024256">
      <w:bodyDiv w:val="1"/>
      <w:marLeft w:val="0"/>
      <w:marRight w:val="0"/>
      <w:marTop w:val="0"/>
      <w:marBottom w:val="0"/>
      <w:divBdr>
        <w:top w:val="none" w:sz="0" w:space="0" w:color="auto"/>
        <w:left w:val="none" w:sz="0" w:space="0" w:color="auto"/>
        <w:bottom w:val="none" w:sz="0" w:space="0" w:color="auto"/>
        <w:right w:val="none" w:sz="0" w:space="0" w:color="auto"/>
      </w:divBdr>
    </w:div>
    <w:div w:id="1762950542">
      <w:bodyDiv w:val="1"/>
      <w:marLeft w:val="0"/>
      <w:marRight w:val="0"/>
      <w:marTop w:val="0"/>
      <w:marBottom w:val="0"/>
      <w:divBdr>
        <w:top w:val="none" w:sz="0" w:space="0" w:color="auto"/>
        <w:left w:val="none" w:sz="0" w:space="0" w:color="auto"/>
        <w:bottom w:val="none" w:sz="0" w:space="0" w:color="auto"/>
        <w:right w:val="none" w:sz="0" w:space="0" w:color="auto"/>
      </w:divBdr>
    </w:div>
    <w:div w:id="1812552283">
      <w:bodyDiv w:val="1"/>
      <w:marLeft w:val="0"/>
      <w:marRight w:val="0"/>
      <w:marTop w:val="0"/>
      <w:marBottom w:val="0"/>
      <w:divBdr>
        <w:top w:val="none" w:sz="0" w:space="0" w:color="auto"/>
        <w:left w:val="none" w:sz="0" w:space="0" w:color="auto"/>
        <w:bottom w:val="none" w:sz="0" w:space="0" w:color="auto"/>
        <w:right w:val="none" w:sz="0" w:space="0" w:color="auto"/>
      </w:divBdr>
    </w:div>
    <w:div w:id="1829059063">
      <w:bodyDiv w:val="1"/>
      <w:marLeft w:val="0"/>
      <w:marRight w:val="0"/>
      <w:marTop w:val="0"/>
      <w:marBottom w:val="0"/>
      <w:divBdr>
        <w:top w:val="none" w:sz="0" w:space="0" w:color="auto"/>
        <w:left w:val="none" w:sz="0" w:space="0" w:color="auto"/>
        <w:bottom w:val="none" w:sz="0" w:space="0" w:color="auto"/>
        <w:right w:val="none" w:sz="0" w:space="0" w:color="auto"/>
      </w:divBdr>
    </w:div>
    <w:div w:id="1851214845">
      <w:bodyDiv w:val="1"/>
      <w:marLeft w:val="0"/>
      <w:marRight w:val="0"/>
      <w:marTop w:val="0"/>
      <w:marBottom w:val="0"/>
      <w:divBdr>
        <w:top w:val="none" w:sz="0" w:space="0" w:color="auto"/>
        <w:left w:val="none" w:sz="0" w:space="0" w:color="auto"/>
        <w:bottom w:val="none" w:sz="0" w:space="0" w:color="auto"/>
        <w:right w:val="none" w:sz="0" w:space="0" w:color="auto"/>
      </w:divBdr>
    </w:div>
    <w:div w:id="1949119990">
      <w:bodyDiv w:val="1"/>
      <w:marLeft w:val="0"/>
      <w:marRight w:val="0"/>
      <w:marTop w:val="0"/>
      <w:marBottom w:val="0"/>
      <w:divBdr>
        <w:top w:val="none" w:sz="0" w:space="0" w:color="auto"/>
        <w:left w:val="none" w:sz="0" w:space="0" w:color="auto"/>
        <w:bottom w:val="none" w:sz="0" w:space="0" w:color="auto"/>
        <w:right w:val="none" w:sz="0" w:space="0" w:color="auto"/>
      </w:divBdr>
    </w:div>
    <w:div w:id="1962566566">
      <w:bodyDiv w:val="1"/>
      <w:marLeft w:val="0"/>
      <w:marRight w:val="0"/>
      <w:marTop w:val="0"/>
      <w:marBottom w:val="0"/>
      <w:divBdr>
        <w:top w:val="none" w:sz="0" w:space="0" w:color="auto"/>
        <w:left w:val="none" w:sz="0" w:space="0" w:color="auto"/>
        <w:bottom w:val="none" w:sz="0" w:space="0" w:color="auto"/>
        <w:right w:val="none" w:sz="0" w:space="0" w:color="auto"/>
      </w:divBdr>
    </w:div>
    <w:div w:id="1971931487">
      <w:bodyDiv w:val="1"/>
      <w:marLeft w:val="0"/>
      <w:marRight w:val="0"/>
      <w:marTop w:val="0"/>
      <w:marBottom w:val="0"/>
      <w:divBdr>
        <w:top w:val="none" w:sz="0" w:space="0" w:color="auto"/>
        <w:left w:val="none" w:sz="0" w:space="0" w:color="auto"/>
        <w:bottom w:val="none" w:sz="0" w:space="0" w:color="auto"/>
        <w:right w:val="none" w:sz="0" w:space="0" w:color="auto"/>
      </w:divBdr>
    </w:div>
    <w:div w:id="1974632025">
      <w:bodyDiv w:val="1"/>
      <w:marLeft w:val="0"/>
      <w:marRight w:val="0"/>
      <w:marTop w:val="0"/>
      <w:marBottom w:val="0"/>
      <w:divBdr>
        <w:top w:val="none" w:sz="0" w:space="0" w:color="auto"/>
        <w:left w:val="none" w:sz="0" w:space="0" w:color="auto"/>
        <w:bottom w:val="none" w:sz="0" w:space="0" w:color="auto"/>
        <w:right w:val="none" w:sz="0" w:space="0" w:color="auto"/>
      </w:divBdr>
    </w:div>
    <w:div w:id="2045012785">
      <w:bodyDiv w:val="1"/>
      <w:marLeft w:val="0"/>
      <w:marRight w:val="0"/>
      <w:marTop w:val="0"/>
      <w:marBottom w:val="0"/>
      <w:divBdr>
        <w:top w:val="none" w:sz="0" w:space="0" w:color="auto"/>
        <w:left w:val="none" w:sz="0" w:space="0" w:color="auto"/>
        <w:bottom w:val="none" w:sz="0" w:space="0" w:color="auto"/>
        <w:right w:val="none" w:sz="0" w:space="0" w:color="auto"/>
      </w:divBdr>
    </w:div>
    <w:div w:id="2059040530">
      <w:bodyDiv w:val="1"/>
      <w:marLeft w:val="0"/>
      <w:marRight w:val="0"/>
      <w:marTop w:val="0"/>
      <w:marBottom w:val="0"/>
      <w:divBdr>
        <w:top w:val="none" w:sz="0" w:space="0" w:color="auto"/>
        <w:left w:val="none" w:sz="0" w:space="0" w:color="auto"/>
        <w:bottom w:val="none" w:sz="0" w:space="0" w:color="auto"/>
        <w:right w:val="none" w:sz="0" w:space="0" w:color="auto"/>
      </w:divBdr>
    </w:div>
    <w:div w:id="2115707119">
      <w:bodyDiv w:val="1"/>
      <w:marLeft w:val="0"/>
      <w:marRight w:val="0"/>
      <w:marTop w:val="0"/>
      <w:marBottom w:val="0"/>
      <w:divBdr>
        <w:top w:val="none" w:sz="0" w:space="0" w:color="auto"/>
        <w:left w:val="none" w:sz="0" w:space="0" w:color="auto"/>
        <w:bottom w:val="none" w:sz="0" w:space="0" w:color="auto"/>
        <w:right w:val="none" w:sz="0" w:space="0" w:color="auto"/>
      </w:divBdr>
    </w:div>
    <w:div w:id="2118206983">
      <w:bodyDiv w:val="1"/>
      <w:marLeft w:val="0"/>
      <w:marRight w:val="0"/>
      <w:marTop w:val="0"/>
      <w:marBottom w:val="0"/>
      <w:divBdr>
        <w:top w:val="none" w:sz="0" w:space="0" w:color="auto"/>
        <w:left w:val="none" w:sz="0" w:space="0" w:color="auto"/>
        <w:bottom w:val="none" w:sz="0" w:space="0" w:color="auto"/>
        <w:right w:val="none" w:sz="0" w:space="0" w:color="auto"/>
      </w:divBdr>
    </w:div>
    <w:div w:id="2118282809">
      <w:bodyDiv w:val="1"/>
      <w:marLeft w:val="0"/>
      <w:marRight w:val="0"/>
      <w:marTop w:val="0"/>
      <w:marBottom w:val="0"/>
      <w:divBdr>
        <w:top w:val="none" w:sz="0" w:space="0" w:color="auto"/>
        <w:left w:val="none" w:sz="0" w:space="0" w:color="auto"/>
        <w:bottom w:val="none" w:sz="0" w:space="0" w:color="auto"/>
        <w:right w:val="none" w:sz="0" w:space="0" w:color="auto"/>
      </w:divBdr>
    </w:div>
    <w:div w:id="2123722160">
      <w:bodyDiv w:val="1"/>
      <w:marLeft w:val="0"/>
      <w:marRight w:val="0"/>
      <w:marTop w:val="0"/>
      <w:marBottom w:val="0"/>
      <w:divBdr>
        <w:top w:val="none" w:sz="0" w:space="0" w:color="auto"/>
        <w:left w:val="none" w:sz="0" w:space="0" w:color="auto"/>
        <w:bottom w:val="none" w:sz="0" w:space="0" w:color="auto"/>
        <w:right w:val="none" w:sz="0" w:space="0" w:color="auto"/>
      </w:divBdr>
    </w:div>
    <w:div w:id="2130928171">
      <w:bodyDiv w:val="1"/>
      <w:marLeft w:val="0"/>
      <w:marRight w:val="0"/>
      <w:marTop w:val="0"/>
      <w:marBottom w:val="0"/>
      <w:divBdr>
        <w:top w:val="none" w:sz="0" w:space="0" w:color="auto"/>
        <w:left w:val="none" w:sz="0" w:space="0" w:color="auto"/>
        <w:bottom w:val="none" w:sz="0" w:space="0" w:color="auto"/>
        <w:right w:val="none" w:sz="0" w:space="0" w:color="auto"/>
      </w:divBdr>
    </w:div>
    <w:div w:id="21453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dpsgorzyce.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https://stat.gov.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pl/instrukcje/"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mailto:dps@dpsgorzyce.pl" TargetMode="External"/><Relationship Id="rId4" Type="http://schemas.openxmlformats.org/officeDocument/2006/relationships/settings" Target="settings.xml"/><Relationship Id="rId9" Type="http://schemas.openxmlformats.org/officeDocument/2006/relationships/hyperlink" Target="https://ezamowienia.gov.pl/mp-client/search/list/ocds-148610-a4313dfd-cde4-40e6-a1c6-64e8d43ae3fc%20" TargetMode="External"/><Relationship Id="rId14" Type="http://schemas.openxmlformats.org/officeDocument/2006/relationships/hyperlink" Target="mailto:dps@dpsgorzyce.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B11F9-DF0A-4ECA-89EF-90FA6AB9D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14772</TotalTime>
  <Pages>27</Pages>
  <Words>13463</Words>
  <Characters>80783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94058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Justyna Wuwer</dc:creator>
  <cp:keywords/>
  <dc:description/>
  <cp:lastModifiedBy>Justyna Wuwer</cp:lastModifiedBy>
  <cp:revision>57</cp:revision>
  <cp:lastPrinted>2025-10-31T12:44:00Z</cp:lastPrinted>
  <dcterms:created xsi:type="dcterms:W3CDTF">2023-03-29T10:48:00Z</dcterms:created>
  <dcterms:modified xsi:type="dcterms:W3CDTF">2025-11-28T13:16:00Z</dcterms:modified>
</cp:coreProperties>
</file>