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16CC8" w14:textId="3438A691" w:rsidR="00BE0B16" w:rsidRDefault="00940C71" w:rsidP="00BE0B16">
      <w:pPr>
        <w:pStyle w:val="ust"/>
        <w:spacing w:before="120" w:after="120"/>
        <w:ind w:left="0" w:firstLine="13182"/>
        <w:rPr>
          <w:rFonts w:ascii="Cambria" w:hAnsi="Cambria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="00C920BE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="00BE0B16">
        <w:rPr>
          <w:rFonts w:ascii="Arial" w:hAnsi="Arial" w:cs="Arial"/>
          <w:sz w:val="20"/>
          <w:szCs w:val="20"/>
        </w:rPr>
        <w:t xml:space="preserve">      </w:t>
      </w:r>
      <w:r w:rsidR="0056694D" w:rsidRPr="0021284A">
        <w:rPr>
          <w:rFonts w:ascii="Cambria" w:hAnsi="Cambria" w:cs="Arial"/>
          <w:sz w:val="20"/>
          <w:szCs w:val="20"/>
        </w:rPr>
        <w:t xml:space="preserve">Załącznik nr </w:t>
      </w:r>
      <w:r w:rsidR="00092D2E">
        <w:rPr>
          <w:rFonts w:ascii="Cambria" w:hAnsi="Cambria" w:cs="Arial"/>
          <w:sz w:val="20"/>
          <w:szCs w:val="20"/>
        </w:rPr>
        <w:t>9</w:t>
      </w:r>
      <w:r w:rsidR="00612F9F" w:rsidRPr="0021284A">
        <w:rPr>
          <w:rFonts w:ascii="Cambria" w:hAnsi="Cambria" w:cs="Arial"/>
          <w:sz w:val="20"/>
          <w:szCs w:val="20"/>
        </w:rPr>
        <w:t xml:space="preserve"> do SWZ</w:t>
      </w:r>
      <w:r w:rsidR="00BE0B16">
        <w:rPr>
          <w:rFonts w:ascii="Cambria" w:hAnsi="Cambria" w:cs="Arial"/>
          <w:sz w:val="20"/>
          <w:szCs w:val="20"/>
        </w:rPr>
        <w:t xml:space="preserve"> </w:t>
      </w:r>
    </w:p>
    <w:p w14:paraId="65EB84D7" w14:textId="77777777" w:rsidR="00FF6326" w:rsidRDefault="00FF6326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bookmarkStart w:id="0" w:name="_GoBack"/>
      <w:bookmarkEnd w:id="0"/>
    </w:p>
    <w:p w14:paraId="17540AF8" w14:textId="1BC9C26D" w:rsidR="00D22BE4" w:rsidRPr="0021284A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21284A">
        <w:rPr>
          <w:rFonts w:ascii="Cambria" w:hAnsi="Cambria" w:cs="Arial"/>
          <w:sz w:val="20"/>
          <w:szCs w:val="20"/>
        </w:rPr>
        <w:t>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D22BE4"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 w:rsidR="00F102C3">
        <w:rPr>
          <w:rFonts w:ascii="Cambria" w:hAnsi="Cambria" w:cs="Arial"/>
          <w:sz w:val="20"/>
          <w:szCs w:val="20"/>
        </w:rPr>
        <w:t>.</w:t>
      </w:r>
      <w:r w:rsidR="005C1DCB">
        <w:rPr>
          <w:rFonts w:ascii="Cambria" w:hAnsi="Cambria" w:cs="Arial"/>
          <w:sz w:val="20"/>
          <w:szCs w:val="20"/>
        </w:rPr>
        <w:t>.................. 202</w:t>
      </w:r>
      <w:r w:rsidR="00092D2E">
        <w:rPr>
          <w:rFonts w:ascii="Cambria" w:hAnsi="Cambria" w:cs="Arial"/>
          <w:sz w:val="20"/>
          <w:szCs w:val="20"/>
        </w:rPr>
        <w:t>5</w:t>
      </w:r>
      <w:r w:rsidR="0068726E">
        <w:rPr>
          <w:rFonts w:ascii="Cambria" w:hAnsi="Cambria" w:cs="Arial"/>
          <w:sz w:val="20"/>
          <w:szCs w:val="20"/>
        </w:rPr>
        <w:t xml:space="preserve"> </w:t>
      </w:r>
      <w:r w:rsidR="00D22BE4" w:rsidRPr="0021284A">
        <w:rPr>
          <w:rFonts w:ascii="Cambria" w:hAnsi="Cambria" w:cs="Arial"/>
          <w:sz w:val="20"/>
          <w:szCs w:val="20"/>
        </w:rPr>
        <w:t>r.</w:t>
      </w:r>
    </w:p>
    <w:p w14:paraId="0E357DED" w14:textId="77777777" w:rsidR="00DA509A" w:rsidRPr="0021284A" w:rsidRDefault="00905E0F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="00910410" w:rsidRPr="0021284A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21284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52C988F" w14:textId="77777777" w:rsidR="00DA509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E566EA" w14:textId="77777777"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1DA43FBE" w14:textId="77777777" w:rsidR="005C1DCB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DA9E4FE" w14:textId="412E1BB6" w:rsidR="0032655D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 xml:space="preserve">WYKAZ OSÓB, </w:t>
      </w:r>
      <w:r w:rsidRPr="00091FCF">
        <w:rPr>
          <w:rFonts w:ascii="Cambria" w:hAnsi="Cambria"/>
          <w:b/>
          <w:color w:val="auto"/>
          <w:sz w:val="20"/>
          <w:szCs w:val="20"/>
        </w:rPr>
        <w:t>KTÓRE BĘDĄ UCZESTNICZYĆ W WYKONYWANIU ZAMÓWIENIA</w:t>
      </w:r>
    </w:p>
    <w:p w14:paraId="20E9FE18" w14:textId="77777777" w:rsidR="005C1DCB" w:rsidRPr="00091FCF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9C2B0C7" w14:textId="31C3A16B" w:rsidR="00F141E3" w:rsidRPr="0017113D" w:rsidRDefault="0032655D" w:rsidP="0017113D">
      <w:pPr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  <w:r w:rsidRPr="00091FCF">
        <w:rPr>
          <w:rFonts w:ascii="Cambria" w:hAnsi="Cambria" w:cs="Arial"/>
          <w:sz w:val="20"/>
          <w:szCs w:val="20"/>
        </w:rPr>
        <w:t xml:space="preserve">Składany do </w:t>
      </w:r>
      <w:r w:rsidR="00C920BE" w:rsidRPr="00091FCF">
        <w:rPr>
          <w:rFonts w:ascii="Cambria" w:hAnsi="Cambria" w:cs="Arial"/>
          <w:sz w:val="20"/>
          <w:szCs w:val="20"/>
        </w:rPr>
        <w:t>postępowania pn.</w:t>
      </w:r>
      <w:r w:rsidR="009A135D" w:rsidRPr="00AF78DE">
        <w:rPr>
          <w:rFonts w:ascii="Cambria" w:hAnsi="Cambria" w:cs="Arial"/>
          <w:sz w:val="20"/>
          <w:szCs w:val="20"/>
        </w:rPr>
        <w:t xml:space="preserve"> </w:t>
      </w:r>
      <w:r w:rsidR="001565A1" w:rsidRPr="001565A1">
        <w:rPr>
          <w:rFonts w:ascii="Cambria" w:hAnsi="Cambria" w:cs="Arial"/>
          <w:b/>
          <w:bCs/>
          <w:sz w:val="20"/>
          <w:szCs w:val="20"/>
        </w:rPr>
        <w:t>Budowa budynków mieszkalnych wielorodzinnych wraz z infrastrukturą techniczną przy ul. Bursztynowej w miejscowości</w:t>
      </w:r>
      <w:r w:rsidR="0061235F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1565A1" w:rsidRPr="001565A1">
        <w:rPr>
          <w:rFonts w:ascii="Cambria" w:hAnsi="Cambria" w:cs="Arial"/>
          <w:b/>
          <w:bCs/>
          <w:sz w:val="20"/>
          <w:szCs w:val="20"/>
        </w:rPr>
        <w:t>Korczew</w:t>
      </w:r>
      <w:r w:rsidR="0061235F">
        <w:rPr>
          <w:rFonts w:ascii="Cambria" w:hAnsi="Cambria" w:cs="Arial"/>
          <w:b/>
          <w:bCs/>
          <w:sz w:val="20"/>
          <w:szCs w:val="20"/>
        </w:rPr>
        <w:t xml:space="preserve"> – </w:t>
      </w:r>
      <w:proofErr w:type="spellStart"/>
      <w:r w:rsidR="0061235F">
        <w:rPr>
          <w:rFonts w:ascii="Cambria" w:hAnsi="Cambria" w:cs="Arial"/>
          <w:b/>
          <w:bCs/>
          <w:sz w:val="20"/>
          <w:szCs w:val="20"/>
        </w:rPr>
        <w:t>powt</w:t>
      </w:r>
      <w:proofErr w:type="spellEnd"/>
      <w:r w:rsidR="0061235F">
        <w:rPr>
          <w:rFonts w:ascii="Cambria" w:hAnsi="Cambria" w:cs="Arial"/>
          <w:b/>
          <w:bCs/>
          <w:sz w:val="20"/>
          <w:szCs w:val="20"/>
        </w:rPr>
        <w:t xml:space="preserve">. </w:t>
      </w: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32655D" w:rsidRPr="00940ADF" w14:paraId="1C6CE486" w14:textId="77777777" w:rsidTr="00A66B1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73A" w14:textId="77777777" w:rsidR="0032655D" w:rsidRPr="00940ADF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A1C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D613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FB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7DEBC8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14:paraId="36F28D96" w14:textId="77777777" w:rsidR="0032655D" w:rsidRPr="00A66B1C" w:rsidRDefault="0032655D" w:rsidP="00A66B1C">
            <w:pPr>
              <w:pStyle w:val="Default"/>
              <w:ind w:left="-425" w:firstLine="425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7C8D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CD1626" w:rsidRPr="00940ADF" w14:paraId="626D1053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8879E1B" w14:textId="77777777" w:rsidR="00CD1626" w:rsidRPr="00940ADF" w:rsidRDefault="00CD1626" w:rsidP="00CD162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C938D8" w14:textId="23DB3272" w:rsidR="00CD1626" w:rsidRPr="00940ADF" w:rsidRDefault="00CD1626" w:rsidP="00CD162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3967170" w14:textId="77777777" w:rsidR="00CD1626" w:rsidRPr="00091FCF" w:rsidRDefault="00CD1626" w:rsidP="00CD162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7A55D4F" w14:textId="65452CD0" w:rsidR="00CD1626" w:rsidRPr="00091FCF" w:rsidRDefault="00CD1626" w:rsidP="00B47CAB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E86BED">
              <w:rPr>
                <w:rFonts w:ascii="Cambria" w:hAnsi="Cambria" w:cs="Arial"/>
                <w:b/>
                <w:sz w:val="18"/>
                <w:szCs w:val="18"/>
              </w:rPr>
              <w:t xml:space="preserve">Osoba posiadająca </w:t>
            </w:r>
            <w:r w:rsidR="00B47CAB" w:rsidRPr="00B47CAB">
              <w:rPr>
                <w:rFonts w:ascii="Cambria" w:hAnsi="Cambria" w:cs="Arial"/>
                <w:b/>
                <w:sz w:val="18"/>
                <w:szCs w:val="18"/>
              </w:rPr>
              <w:t>uprawnienia</w:t>
            </w:r>
            <w:r w:rsidR="001565A1">
              <w:t xml:space="preserve"> </w:t>
            </w:r>
            <w:r w:rsidR="001565A1" w:rsidRPr="001565A1">
              <w:rPr>
                <w:rFonts w:ascii="Cambria" w:hAnsi="Cambria" w:cs="Arial"/>
                <w:b/>
                <w:sz w:val="18"/>
                <w:szCs w:val="18"/>
              </w:rPr>
              <w:t>do kierowania robotami budowlanymi w specjalności konstrukcyjno-budowlanej</w:t>
            </w:r>
            <w:r w:rsidR="001565A1">
              <w:rPr>
                <w:rFonts w:ascii="Cambria" w:hAnsi="Cambria" w:cs="Arial"/>
                <w:b/>
                <w:sz w:val="18"/>
                <w:szCs w:val="18"/>
              </w:rPr>
              <w:t xml:space="preserve"> oraz </w:t>
            </w:r>
            <w:r w:rsidR="001565A1" w:rsidRPr="001565A1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="002A6F44" w:rsidRPr="002A6F44">
              <w:rPr>
                <w:rFonts w:ascii="Cambria" w:hAnsi="Cambria" w:cs="Arial"/>
                <w:b/>
                <w:sz w:val="18"/>
                <w:szCs w:val="18"/>
              </w:rPr>
              <w:t>posiadającym doświadczenie w pełnieniu funkcji kierownika budowy lub kierownika robót, na co najmniej 1 inwestycji zrealizowanej w ramach jednej umowy/</w:t>
            </w:r>
            <w:r w:rsidR="002A6F44" w:rsidRPr="0061235F">
              <w:rPr>
                <w:rFonts w:ascii="Cambria" w:hAnsi="Cambria" w:cs="Arial"/>
                <w:b/>
                <w:sz w:val="18"/>
                <w:szCs w:val="18"/>
              </w:rPr>
              <w:t>kontraktu  polegającej na budowie w rozumieniu art. 3 pkt 6 Prawa budowlanego budynku/ów</w:t>
            </w:r>
            <w:r w:rsidR="00280E94" w:rsidRPr="0061235F">
              <w:rPr>
                <w:rFonts w:ascii="Cambria" w:hAnsi="Cambria" w:cs="Arial"/>
                <w:b/>
                <w:sz w:val="18"/>
                <w:szCs w:val="18"/>
              </w:rPr>
              <w:t xml:space="preserve"> o kubaturze nie mniejszej niż 4000 m3</w:t>
            </w:r>
            <w:r w:rsidR="002A6F44" w:rsidRPr="0061235F">
              <w:rPr>
                <w:rFonts w:ascii="Cambria" w:hAnsi="Cambria" w:cs="Arial"/>
                <w:b/>
                <w:sz w:val="18"/>
                <w:szCs w:val="18"/>
              </w:rPr>
              <w:t>. Wymagana wartość wykonanych robót budowlanych wynosi minimum 4 000 000,00 zł</w:t>
            </w:r>
            <w:r w:rsidR="00954E89" w:rsidRPr="0061235F">
              <w:rPr>
                <w:rFonts w:ascii="Cambria" w:hAnsi="Cambria" w:cs="Arial"/>
                <w:b/>
                <w:sz w:val="18"/>
                <w:szCs w:val="18"/>
              </w:rPr>
              <w:t xml:space="preserve"> brutto.</w:t>
            </w:r>
          </w:p>
          <w:p w14:paraId="7DF99050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6A224D7D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41039B23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426368AE" w14:textId="77777777" w:rsidR="00CD1626" w:rsidRPr="00572AEA" w:rsidRDefault="00CD1626" w:rsidP="00CD1626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7AB3A251" w14:textId="476A8936" w:rsidR="00CD1626" w:rsidRPr="00572AEA" w:rsidRDefault="00CD1626" w:rsidP="00CD1626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5866E5BA" w14:textId="77777777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7E87E469" w14:textId="03C00F1F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Data zakończenia inwestycji:……………………………………………………………..</w:t>
            </w:r>
          </w:p>
          <w:p w14:paraId="3E529A2A" w14:textId="444CEEFE" w:rsidR="00CD1626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01F10737" w14:textId="77777777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inwestycji: …………………… zł</w:t>
            </w:r>
          </w:p>
          <w:p w14:paraId="40D54C2B" w14:textId="77777777" w:rsidR="00CD1626" w:rsidRPr="000179C9" w:rsidRDefault="00CD1626" w:rsidP="0024032C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1D7E4B0" w14:textId="77777777" w:rsidR="00CD1626" w:rsidRPr="00940ADF" w:rsidRDefault="00CD1626" w:rsidP="00CD1626">
            <w:pPr>
              <w:pStyle w:val="Default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</w:tbl>
    <w:p w14:paraId="7464589E" w14:textId="77777777" w:rsidR="006A6A96" w:rsidRPr="00940ADF" w:rsidRDefault="006A6A96" w:rsidP="006A6A96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 w:rsidRPr="001B3B08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1B3B08">
        <w:rPr>
          <w:rFonts w:ascii="Cambria" w:hAnsi="Cambria" w:cs="Arial"/>
          <w:sz w:val="18"/>
          <w:szCs w:val="18"/>
        </w:rPr>
        <w:t xml:space="preserve">oświadczam(my), </w:t>
      </w:r>
      <w:r w:rsidRPr="001B3B08">
        <w:rPr>
          <w:rFonts w:ascii="Cambria" w:hAnsi="Cambria" w:cs="Arial"/>
          <w:b/>
          <w:bCs/>
          <w:sz w:val="18"/>
          <w:szCs w:val="18"/>
        </w:rPr>
        <w:t>że osoba wskazana</w:t>
      </w:r>
      <w:r w:rsidRPr="001B3B08">
        <w:rPr>
          <w:rFonts w:ascii="Cambria" w:hAnsi="Cambria" w:cs="Arial"/>
          <w:sz w:val="18"/>
          <w:szCs w:val="18"/>
        </w:rPr>
        <w:t>, będzie uczestniczyć w wykonywaniu zamówienia i posiada  niezbędne wykształcenie oraz uprawnienia do wykonania przedmiotu zamówienia, wymagane w postawionym warunku w SWZ i może sprawować wymienioną funkcję zgodnie z Prawem Budowlanym.</w:t>
      </w:r>
      <w:r w:rsidRPr="00940ADF">
        <w:rPr>
          <w:rFonts w:ascii="Cambria" w:hAnsi="Cambria" w:cs="Arial"/>
          <w:sz w:val="18"/>
          <w:szCs w:val="18"/>
        </w:rPr>
        <w:t xml:space="preserve"> </w:t>
      </w:r>
    </w:p>
    <w:p w14:paraId="3CB53299" w14:textId="77777777" w:rsidR="0021284A" w:rsidRPr="00905E0F" w:rsidRDefault="0032655D" w:rsidP="00905E0F">
      <w:pPr>
        <w:pStyle w:val="Default"/>
        <w:rPr>
          <w:rFonts w:ascii="Cambria" w:hAnsi="Cambria"/>
          <w:color w:val="auto"/>
          <w:sz w:val="16"/>
          <w:szCs w:val="16"/>
        </w:rPr>
      </w:pPr>
      <w:r w:rsidRPr="00905E0F">
        <w:rPr>
          <w:rFonts w:ascii="Cambria" w:hAnsi="Cambria"/>
          <w:sz w:val="16"/>
          <w:szCs w:val="16"/>
        </w:rPr>
        <w:lastRenderedPageBreak/>
        <w:t xml:space="preserve">* niepotrzebne skreślić ( jeżeli wykonawca pozostaje w stosunku umowy </w:t>
      </w:r>
      <w:proofErr w:type="spellStart"/>
      <w:r w:rsidRPr="00905E0F">
        <w:rPr>
          <w:rFonts w:ascii="Cambria" w:hAnsi="Cambria"/>
          <w:sz w:val="16"/>
          <w:szCs w:val="16"/>
        </w:rPr>
        <w:t>cywilno</w:t>
      </w:r>
      <w:proofErr w:type="spellEnd"/>
      <w:r w:rsidRPr="00905E0F">
        <w:rPr>
          <w:rFonts w:ascii="Cambria" w:hAnsi="Cambria"/>
          <w:sz w:val="16"/>
          <w:szCs w:val="16"/>
        </w:rPr>
        <w:t xml:space="preserve"> prawnej pozostawiamy własne)</w:t>
      </w:r>
    </w:p>
    <w:sectPr w:rsidR="0021284A" w:rsidRPr="00905E0F" w:rsidSect="00643464">
      <w:headerReference w:type="default" r:id="rId7"/>
      <w:footerReference w:type="even" r:id="rId8"/>
      <w:footerReference w:type="default" r:id="rId9"/>
      <w:pgSz w:w="16838" w:h="11906" w:orient="landscape"/>
      <w:pgMar w:top="567" w:right="1418" w:bottom="1135" w:left="1418" w:header="597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02DF7" w14:textId="77777777" w:rsidR="00084DB6" w:rsidRDefault="00084DB6">
      <w:r>
        <w:separator/>
      </w:r>
    </w:p>
  </w:endnote>
  <w:endnote w:type="continuationSeparator" w:id="0">
    <w:p w14:paraId="5BCE9990" w14:textId="77777777" w:rsidR="00084DB6" w:rsidRDefault="00084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3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F8F0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EE10B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87720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5FAED393" w14:textId="77777777" w:rsidR="00A66B1C" w:rsidRDefault="00872E3B" w:rsidP="00872E3B">
    <w:pPr>
      <w:spacing w:line="360" w:lineRule="auto"/>
      <w:ind w:left="1049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0F79D25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9D265" w14:textId="77777777" w:rsidR="00084DB6" w:rsidRDefault="00084DB6">
      <w:r>
        <w:separator/>
      </w:r>
    </w:p>
  </w:footnote>
  <w:footnote w:type="continuationSeparator" w:id="0">
    <w:p w14:paraId="6B0AFD36" w14:textId="77777777" w:rsidR="00084DB6" w:rsidRDefault="00084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36022" w14:textId="77777777" w:rsidR="008B583B" w:rsidRDefault="008B583B" w:rsidP="008B583B">
    <w:pPr>
      <w:pStyle w:val="Nagwek"/>
      <w:rPr>
        <w:rFonts w:ascii="Cambria" w:hAnsi="Cambria" w:cs="Calibri"/>
        <w:b/>
        <w:sz w:val="18"/>
        <w:szCs w:val="18"/>
        <w:lang w:val="pl-PL"/>
      </w:rPr>
    </w:pPr>
    <w:bookmarkStart w:id="1" w:name="_Hlk146030844"/>
    <w:r>
      <w:rPr>
        <w:rFonts w:ascii="Cambria" w:hAnsi="Cambria" w:cs="Calibri"/>
        <w:b/>
        <w:sz w:val="18"/>
        <w:szCs w:val="18"/>
        <w:lang w:val="pl-PL"/>
      </w:rPr>
      <w:t>Numer referencyjny:</w:t>
    </w:r>
    <w:r>
      <w:rPr>
        <w:rFonts w:ascii="Cambria" w:hAnsi="Cambria" w:cs="Calibri"/>
        <w:b/>
        <w:sz w:val="18"/>
        <w:szCs w:val="18"/>
      </w:rPr>
      <w:t xml:space="preserve"> PFZ.271.1.25.2025.PF</w:t>
    </w:r>
    <w:bookmarkEnd w:id="1"/>
  </w:p>
  <w:p w14:paraId="00106A14" w14:textId="77777777" w:rsidR="00192A16" w:rsidRPr="002A77AE" w:rsidRDefault="00192A16" w:rsidP="00053AC2">
    <w:pPr>
      <w:pStyle w:val="Nagwek"/>
      <w:tabs>
        <w:tab w:val="clear" w:pos="4536"/>
        <w:tab w:val="clear" w:pos="9072"/>
        <w:tab w:val="left" w:pos="14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2070D64"/>
    <w:multiLevelType w:val="hybridMultilevel"/>
    <w:tmpl w:val="915CE1CA"/>
    <w:lvl w:ilvl="0" w:tplc="C9845E78">
      <w:start w:val="1"/>
      <w:numFmt w:val="decimal"/>
      <w:lvlText w:val="%1)"/>
      <w:lvlJc w:val="left"/>
      <w:pPr>
        <w:ind w:left="16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3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4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8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1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8"/>
  </w:num>
  <w:num w:numId="2">
    <w:abstractNumId w:val="45"/>
  </w:num>
  <w:num w:numId="3">
    <w:abstractNumId w:val="31"/>
  </w:num>
  <w:num w:numId="4">
    <w:abstractNumId w:val="26"/>
  </w:num>
  <w:num w:numId="5">
    <w:abstractNumId w:val="19"/>
  </w:num>
  <w:num w:numId="6">
    <w:abstractNumId w:val="35"/>
  </w:num>
  <w:num w:numId="7">
    <w:abstractNumId w:val="39"/>
  </w:num>
  <w:num w:numId="8">
    <w:abstractNumId w:val="23"/>
  </w:num>
  <w:num w:numId="9">
    <w:abstractNumId w:val="52"/>
  </w:num>
  <w:num w:numId="10">
    <w:abstractNumId w:val="57"/>
  </w:num>
  <w:num w:numId="11">
    <w:abstractNumId w:val="20"/>
  </w:num>
  <w:num w:numId="12">
    <w:abstractNumId w:val="55"/>
  </w:num>
  <w:num w:numId="13">
    <w:abstractNumId w:val="56"/>
  </w:num>
  <w:num w:numId="14">
    <w:abstractNumId w:val="12"/>
  </w:num>
  <w:num w:numId="15">
    <w:abstractNumId w:val="27"/>
  </w:num>
  <w:num w:numId="16">
    <w:abstractNumId w:val="34"/>
  </w:num>
  <w:num w:numId="17">
    <w:abstractNumId w:val="51"/>
  </w:num>
  <w:num w:numId="18">
    <w:abstractNumId w:val="22"/>
  </w:num>
  <w:num w:numId="19">
    <w:abstractNumId w:val="14"/>
  </w:num>
  <w:num w:numId="20">
    <w:abstractNumId w:val="17"/>
  </w:num>
  <w:num w:numId="21">
    <w:abstractNumId w:val="46"/>
  </w:num>
  <w:num w:numId="22">
    <w:abstractNumId w:val="18"/>
  </w:num>
  <w:num w:numId="23">
    <w:abstractNumId w:val="50"/>
  </w:num>
  <w:num w:numId="24">
    <w:abstractNumId w:val="48"/>
  </w:num>
  <w:num w:numId="25">
    <w:abstractNumId w:val="21"/>
  </w:num>
  <w:num w:numId="26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4"/>
  </w:num>
  <w:num w:numId="32">
    <w:abstractNumId w:val="10"/>
  </w:num>
  <w:num w:numId="33">
    <w:abstractNumId w:val="29"/>
  </w:num>
  <w:num w:numId="34">
    <w:abstractNumId w:val="47"/>
  </w:num>
  <w:num w:numId="35">
    <w:abstractNumId w:val="16"/>
  </w:num>
  <w:num w:numId="36">
    <w:abstractNumId w:val="54"/>
  </w:num>
  <w:num w:numId="37">
    <w:abstractNumId w:val="15"/>
  </w:num>
  <w:num w:numId="38">
    <w:abstractNumId w:val="9"/>
  </w:num>
  <w:num w:numId="39">
    <w:abstractNumId w:val="24"/>
  </w:num>
  <w:num w:numId="40">
    <w:abstractNumId w:val="41"/>
  </w:num>
  <w:num w:numId="41">
    <w:abstractNumId w:val="36"/>
  </w:num>
  <w:num w:numId="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25"/>
  </w:num>
  <w:num w:numId="45">
    <w:abstractNumId w:val="13"/>
  </w:num>
  <w:num w:numId="46">
    <w:abstractNumId w:val="30"/>
  </w:num>
  <w:num w:numId="47">
    <w:abstractNumId w:val="42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>
    <w:abstractNumId w:val="33"/>
  </w:num>
  <w:num w:numId="49">
    <w:abstractNumId w:val="11"/>
  </w:num>
  <w:num w:numId="50">
    <w:abstractNumId w:val="42"/>
  </w:num>
  <w:num w:numId="51">
    <w:abstractNumId w:val="4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951"/>
    <w:rsid w:val="000179C9"/>
    <w:rsid w:val="00020A3B"/>
    <w:rsid w:val="00022964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4DB6"/>
    <w:rsid w:val="000858B3"/>
    <w:rsid w:val="00090A82"/>
    <w:rsid w:val="00091FCF"/>
    <w:rsid w:val="00092D2E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3D99"/>
    <w:rsid w:val="001565A1"/>
    <w:rsid w:val="001568FB"/>
    <w:rsid w:val="00157704"/>
    <w:rsid w:val="0016212F"/>
    <w:rsid w:val="00162505"/>
    <w:rsid w:val="00162560"/>
    <w:rsid w:val="00163252"/>
    <w:rsid w:val="00164F38"/>
    <w:rsid w:val="00165D29"/>
    <w:rsid w:val="0017113D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3135"/>
    <w:rsid w:val="001B3D41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5F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14FD3"/>
    <w:rsid w:val="00222F60"/>
    <w:rsid w:val="002232E2"/>
    <w:rsid w:val="00223750"/>
    <w:rsid w:val="002248A3"/>
    <w:rsid w:val="002249B7"/>
    <w:rsid w:val="00224C77"/>
    <w:rsid w:val="00225324"/>
    <w:rsid w:val="00227300"/>
    <w:rsid w:val="00227E39"/>
    <w:rsid w:val="00233770"/>
    <w:rsid w:val="002365B7"/>
    <w:rsid w:val="0024032C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0E94"/>
    <w:rsid w:val="002814D4"/>
    <w:rsid w:val="002837ED"/>
    <w:rsid w:val="002876E2"/>
    <w:rsid w:val="00287A2A"/>
    <w:rsid w:val="00290EB4"/>
    <w:rsid w:val="002932F3"/>
    <w:rsid w:val="002953C0"/>
    <w:rsid w:val="002A2237"/>
    <w:rsid w:val="002A2640"/>
    <w:rsid w:val="002A4CEF"/>
    <w:rsid w:val="002A5876"/>
    <w:rsid w:val="002A6F44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F0291"/>
    <w:rsid w:val="002F0588"/>
    <w:rsid w:val="002F16D6"/>
    <w:rsid w:val="002F26C4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48F1"/>
    <w:rsid w:val="003C4B19"/>
    <w:rsid w:val="003C659A"/>
    <w:rsid w:val="003C7514"/>
    <w:rsid w:val="003D1DF3"/>
    <w:rsid w:val="003D1ED1"/>
    <w:rsid w:val="003D2B1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4B24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7BC4"/>
    <w:rsid w:val="00460E98"/>
    <w:rsid w:val="00460EBC"/>
    <w:rsid w:val="004617BB"/>
    <w:rsid w:val="00462A4F"/>
    <w:rsid w:val="004639B5"/>
    <w:rsid w:val="0047062C"/>
    <w:rsid w:val="00472F97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3B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47634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77E3B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19D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1DCB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33F1"/>
    <w:rsid w:val="006042A2"/>
    <w:rsid w:val="00606915"/>
    <w:rsid w:val="00607529"/>
    <w:rsid w:val="00607E94"/>
    <w:rsid w:val="0061235F"/>
    <w:rsid w:val="00612F9F"/>
    <w:rsid w:val="006230E3"/>
    <w:rsid w:val="00631F41"/>
    <w:rsid w:val="00633F9C"/>
    <w:rsid w:val="00635E34"/>
    <w:rsid w:val="00642664"/>
    <w:rsid w:val="00642E83"/>
    <w:rsid w:val="006434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5C92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A6A96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3700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37E11"/>
    <w:rsid w:val="00840988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B583B"/>
    <w:rsid w:val="008C5A0B"/>
    <w:rsid w:val="008C5EBB"/>
    <w:rsid w:val="008C6142"/>
    <w:rsid w:val="008C7516"/>
    <w:rsid w:val="008D1ABD"/>
    <w:rsid w:val="008D38B4"/>
    <w:rsid w:val="008D4C88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ADF"/>
    <w:rsid w:val="00940C71"/>
    <w:rsid w:val="009427CB"/>
    <w:rsid w:val="00942A7E"/>
    <w:rsid w:val="009433BE"/>
    <w:rsid w:val="009510D6"/>
    <w:rsid w:val="009516CD"/>
    <w:rsid w:val="00952F96"/>
    <w:rsid w:val="0095353E"/>
    <w:rsid w:val="00953976"/>
    <w:rsid w:val="00954AF0"/>
    <w:rsid w:val="00954E89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135D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161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1CB4"/>
    <w:rsid w:val="00A74200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2834"/>
    <w:rsid w:val="00A97F70"/>
    <w:rsid w:val="00AA4266"/>
    <w:rsid w:val="00AB2527"/>
    <w:rsid w:val="00AB3F60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47CAB"/>
    <w:rsid w:val="00B52161"/>
    <w:rsid w:val="00B5465B"/>
    <w:rsid w:val="00B554C4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FB6"/>
    <w:rsid w:val="00B7769F"/>
    <w:rsid w:val="00B80B1E"/>
    <w:rsid w:val="00B828B4"/>
    <w:rsid w:val="00B82FE3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6296"/>
    <w:rsid w:val="00BA7B2C"/>
    <w:rsid w:val="00BA7C69"/>
    <w:rsid w:val="00BB19B8"/>
    <w:rsid w:val="00BB7015"/>
    <w:rsid w:val="00BC0322"/>
    <w:rsid w:val="00BC077D"/>
    <w:rsid w:val="00BC2239"/>
    <w:rsid w:val="00BC4A55"/>
    <w:rsid w:val="00BC54A6"/>
    <w:rsid w:val="00BC5A91"/>
    <w:rsid w:val="00BD1112"/>
    <w:rsid w:val="00BD2D8F"/>
    <w:rsid w:val="00BD58A4"/>
    <w:rsid w:val="00BD6049"/>
    <w:rsid w:val="00BD7949"/>
    <w:rsid w:val="00BE087A"/>
    <w:rsid w:val="00BE0A7B"/>
    <w:rsid w:val="00BE0B16"/>
    <w:rsid w:val="00BE1E43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10C91"/>
    <w:rsid w:val="00C1125B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05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6FBB"/>
    <w:rsid w:val="00C97C1D"/>
    <w:rsid w:val="00CA152F"/>
    <w:rsid w:val="00CA4619"/>
    <w:rsid w:val="00CB49E0"/>
    <w:rsid w:val="00CB6C60"/>
    <w:rsid w:val="00CC2473"/>
    <w:rsid w:val="00CC2C7F"/>
    <w:rsid w:val="00CC3229"/>
    <w:rsid w:val="00CC41E1"/>
    <w:rsid w:val="00CC43FF"/>
    <w:rsid w:val="00CC63D6"/>
    <w:rsid w:val="00CD162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AC8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4FC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2AA3"/>
    <w:rsid w:val="00E55C88"/>
    <w:rsid w:val="00E5600C"/>
    <w:rsid w:val="00E602D0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D54EC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141E3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6788D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A62AD"/>
    <w:rsid w:val="00FB1331"/>
    <w:rsid w:val="00FB2E1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32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463345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qFormat="1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0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FF63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211</Words>
  <Characters>1770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User</cp:lastModifiedBy>
  <cp:revision>13</cp:revision>
  <cp:lastPrinted>2013-04-03T06:33:00Z</cp:lastPrinted>
  <dcterms:created xsi:type="dcterms:W3CDTF">2025-04-11T09:24:00Z</dcterms:created>
  <dcterms:modified xsi:type="dcterms:W3CDTF">2025-11-28T09:49:00Z</dcterms:modified>
</cp:coreProperties>
</file>