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6E87A6" w14:textId="4D13D37F" w:rsidR="00DA509A" w:rsidRPr="00930632" w:rsidRDefault="00023442" w:rsidP="00E82F5A">
      <w:pPr>
        <w:pStyle w:val="ust"/>
        <w:tabs>
          <w:tab w:val="left" w:pos="1848"/>
          <w:tab w:val="right" w:pos="14002"/>
        </w:tabs>
        <w:spacing w:before="120" w:after="120"/>
        <w:ind w:left="0" w:firstLine="0"/>
        <w:jc w:val="right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="00940C71" w:rsidRPr="00930632">
        <w:rPr>
          <w:rFonts w:ascii="Calibri" w:hAnsi="Calibri" w:cs="Calibri"/>
          <w:sz w:val="20"/>
          <w:szCs w:val="20"/>
        </w:rPr>
        <w:tab/>
        <w:t xml:space="preserve">         </w:t>
      </w:r>
      <w:r w:rsidR="007F1E54" w:rsidRPr="00930632">
        <w:rPr>
          <w:rFonts w:ascii="Calibri" w:hAnsi="Calibri" w:cs="Calibri"/>
          <w:sz w:val="20"/>
          <w:szCs w:val="20"/>
        </w:rPr>
        <w:t xml:space="preserve">                     </w:t>
      </w:r>
      <w:r w:rsidR="0056694D" w:rsidRPr="00930632">
        <w:rPr>
          <w:rFonts w:ascii="Calibri" w:hAnsi="Calibri" w:cs="Calibri"/>
          <w:sz w:val="20"/>
          <w:szCs w:val="20"/>
        </w:rPr>
        <w:t xml:space="preserve">Załącznik nr </w:t>
      </w:r>
      <w:r w:rsidR="00EA0AC9" w:rsidRPr="00930632">
        <w:rPr>
          <w:rFonts w:ascii="Calibri" w:hAnsi="Calibri" w:cs="Calibri"/>
          <w:sz w:val="20"/>
          <w:szCs w:val="20"/>
        </w:rPr>
        <w:t>7</w:t>
      </w:r>
      <w:r w:rsidR="003E08F8" w:rsidRPr="00930632">
        <w:rPr>
          <w:rFonts w:ascii="Calibri" w:hAnsi="Calibri" w:cs="Calibri"/>
          <w:sz w:val="20"/>
          <w:szCs w:val="20"/>
        </w:rPr>
        <w:t xml:space="preserve"> do SWZ</w:t>
      </w:r>
    </w:p>
    <w:p w14:paraId="4D569304" w14:textId="77777777" w:rsidR="00DA509A" w:rsidRPr="00930632" w:rsidRDefault="00DA509A" w:rsidP="00D26572">
      <w:pPr>
        <w:ind w:right="39"/>
        <w:rPr>
          <w:rFonts w:ascii="Calibri" w:hAnsi="Calibri" w:cs="Calibri"/>
          <w:sz w:val="20"/>
          <w:szCs w:val="20"/>
        </w:rPr>
      </w:pPr>
    </w:p>
    <w:p w14:paraId="61AD1964" w14:textId="12CBEF5C" w:rsidR="000C6E88" w:rsidRPr="00930632" w:rsidRDefault="00DA509A" w:rsidP="00845A7B">
      <w:pPr>
        <w:rPr>
          <w:rFonts w:ascii="Calibri" w:hAnsi="Calibri" w:cs="Calibri"/>
          <w:sz w:val="20"/>
          <w:szCs w:val="20"/>
        </w:rPr>
      </w:pPr>
      <w:r w:rsidRPr="00930632">
        <w:rPr>
          <w:rFonts w:ascii="Calibri" w:hAnsi="Calibri" w:cs="Calibri"/>
          <w:sz w:val="20"/>
          <w:szCs w:val="20"/>
        </w:rPr>
        <w:t>................................................................</w:t>
      </w:r>
      <w:r w:rsidR="00D22BE4" w:rsidRPr="00930632">
        <w:rPr>
          <w:rFonts w:ascii="Calibri" w:hAnsi="Calibri" w:cs="Calibri"/>
          <w:sz w:val="20"/>
          <w:szCs w:val="20"/>
        </w:rPr>
        <w:t>...................</w:t>
      </w:r>
      <w:r w:rsidRPr="00930632">
        <w:rPr>
          <w:rFonts w:ascii="Calibri" w:hAnsi="Calibri" w:cs="Calibri"/>
          <w:sz w:val="20"/>
          <w:szCs w:val="20"/>
        </w:rPr>
        <w:tab/>
      </w:r>
      <w:r w:rsidR="0032655D" w:rsidRPr="00930632">
        <w:rPr>
          <w:rFonts w:ascii="Calibri" w:hAnsi="Calibri" w:cs="Calibri"/>
          <w:sz w:val="20"/>
          <w:szCs w:val="20"/>
        </w:rPr>
        <w:tab/>
      </w:r>
      <w:r w:rsidR="0032655D" w:rsidRPr="00930632">
        <w:rPr>
          <w:rFonts w:ascii="Calibri" w:hAnsi="Calibri" w:cs="Calibri"/>
          <w:sz w:val="20"/>
          <w:szCs w:val="20"/>
        </w:rPr>
        <w:tab/>
      </w:r>
      <w:r w:rsidR="0032655D" w:rsidRPr="00930632">
        <w:rPr>
          <w:rFonts w:ascii="Calibri" w:hAnsi="Calibri" w:cs="Calibri"/>
          <w:sz w:val="20"/>
          <w:szCs w:val="20"/>
        </w:rPr>
        <w:tab/>
      </w:r>
      <w:r w:rsidR="0032655D" w:rsidRPr="00930632">
        <w:rPr>
          <w:rFonts w:ascii="Calibri" w:hAnsi="Calibri" w:cs="Calibri"/>
          <w:sz w:val="20"/>
          <w:szCs w:val="20"/>
        </w:rPr>
        <w:tab/>
      </w:r>
      <w:r w:rsidR="0032655D" w:rsidRPr="00930632">
        <w:rPr>
          <w:rFonts w:ascii="Calibri" w:hAnsi="Calibri" w:cs="Calibri"/>
          <w:sz w:val="20"/>
          <w:szCs w:val="20"/>
        </w:rPr>
        <w:tab/>
      </w:r>
      <w:r w:rsidR="0032655D" w:rsidRPr="00930632">
        <w:rPr>
          <w:rFonts w:ascii="Calibri" w:hAnsi="Calibri" w:cs="Calibri"/>
          <w:sz w:val="20"/>
          <w:szCs w:val="20"/>
        </w:rPr>
        <w:tab/>
      </w:r>
      <w:r w:rsidR="00845A7B">
        <w:rPr>
          <w:rFonts w:ascii="Calibri" w:hAnsi="Calibri" w:cs="Calibri"/>
          <w:sz w:val="20"/>
          <w:szCs w:val="20"/>
        </w:rPr>
        <w:t xml:space="preserve">                           </w:t>
      </w:r>
      <w:r w:rsidR="00D22BE4" w:rsidRPr="00930632">
        <w:rPr>
          <w:rFonts w:ascii="Calibri" w:hAnsi="Calibri" w:cs="Calibri"/>
          <w:sz w:val="20"/>
          <w:szCs w:val="20"/>
        </w:rPr>
        <w:t xml:space="preserve">    </w:t>
      </w:r>
      <w:r w:rsidR="00845A7B">
        <w:rPr>
          <w:rFonts w:ascii="Calibri" w:hAnsi="Calibri" w:cs="Calibri"/>
          <w:sz w:val="20"/>
          <w:szCs w:val="20"/>
        </w:rPr>
        <w:t>…</w:t>
      </w:r>
      <w:r w:rsidR="00D22BE4" w:rsidRPr="00930632">
        <w:rPr>
          <w:rFonts w:ascii="Calibri" w:hAnsi="Calibri" w:cs="Calibri"/>
          <w:sz w:val="20"/>
          <w:szCs w:val="20"/>
        </w:rPr>
        <w:t xml:space="preserve">................................., dnia </w:t>
      </w:r>
      <w:r w:rsidR="00845A7B">
        <w:rPr>
          <w:rFonts w:ascii="Calibri" w:hAnsi="Calibri" w:cs="Calibri"/>
          <w:sz w:val="20"/>
          <w:szCs w:val="20"/>
        </w:rPr>
        <w:t>…</w:t>
      </w:r>
      <w:r w:rsidR="00D22BE4" w:rsidRPr="00930632">
        <w:rPr>
          <w:rFonts w:ascii="Calibri" w:hAnsi="Calibri" w:cs="Calibri"/>
          <w:sz w:val="20"/>
          <w:szCs w:val="20"/>
        </w:rPr>
        <w:t>.................... 20</w:t>
      </w:r>
      <w:r w:rsidR="000A40F9" w:rsidRPr="00930632">
        <w:rPr>
          <w:rFonts w:ascii="Calibri" w:hAnsi="Calibri" w:cs="Calibri"/>
          <w:sz w:val="20"/>
          <w:szCs w:val="20"/>
        </w:rPr>
        <w:t>2</w:t>
      </w:r>
      <w:r w:rsidR="009D4B64">
        <w:rPr>
          <w:rFonts w:ascii="Calibri" w:hAnsi="Calibri" w:cs="Calibri"/>
          <w:sz w:val="20"/>
          <w:szCs w:val="20"/>
        </w:rPr>
        <w:t>5</w:t>
      </w:r>
      <w:r w:rsidR="00D22BE4" w:rsidRPr="00930632">
        <w:rPr>
          <w:rFonts w:ascii="Calibri" w:hAnsi="Calibri" w:cs="Calibri"/>
          <w:sz w:val="20"/>
          <w:szCs w:val="20"/>
        </w:rPr>
        <w:t xml:space="preserve"> r.</w:t>
      </w:r>
    </w:p>
    <w:p w14:paraId="4019EF12" w14:textId="24898846" w:rsidR="00DA509A" w:rsidRPr="00930632" w:rsidRDefault="00DA509A" w:rsidP="00D22BE4">
      <w:pPr>
        <w:ind w:right="39"/>
        <w:rPr>
          <w:rFonts w:ascii="Calibri" w:eastAsia="Batang" w:hAnsi="Calibri" w:cs="Calibri"/>
          <w:i/>
          <w:sz w:val="20"/>
          <w:szCs w:val="20"/>
        </w:rPr>
      </w:pPr>
      <w:r w:rsidRPr="00930632">
        <w:rPr>
          <w:rFonts w:ascii="Calibri" w:hAnsi="Calibri" w:cs="Calibri"/>
          <w:sz w:val="20"/>
          <w:szCs w:val="20"/>
        </w:rPr>
        <w:tab/>
      </w:r>
      <w:r w:rsidR="00910410" w:rsidRPr="00930632">
        <w:rPr>
          <w:rFonts w:ascii="Calibri" w:eastAsia="Batang" w:hAnsi="Calibri" w:cs="Calibri"/>
          <w:i/>
          <w:sz w:val="20"/>
          <w:szCs w:val="20"/>
        </w:rPr>
        <w:t>(N</w:t>
      </w:r>
      <w:r w:rsidR="00D22BE4" w:rsidRPr="00930632">
        <w:rPr>
          <w:rFonts w:ascii="Calibri" w:eastAsia="Batang" w:hAnsi="Calibri" w:cs="Calibri"/>
          <w:i/>
          <w:sz w:val="20"/>
          <w:szCs w:val="20"/>
        </w:rPr>
        <w:t>azwa i adres Wykonawcy)</w:t>
      </w:r>
      <w:r w:rsidR="0046364F">
        <w:rPr>
          <w:rFonts w:ascii="Calibri" w:eastAsia="Batang" w:hAnsi="Calibri" w:cs="Calibri"/>
          <w:i/>
          <w:sz w:val="20"/>
          <w:szCs w:val="20"/>
        </w:rPr>
        <w:t xml:space="preserve"> </w:t>
      </w:r>
    </w:p>
    <w:p w14:paraId="3DF565AC" w14:textId="77777777" w:rsidR="00DA509A" w:rsidRPr="00930632" w:rsidRDefault="00DA509A" w:rsidP="00DA509A">
      <w:pPr>
        <w:ind w:right="39"/>
        <w:rPr>
          <w:rFonts w:ascii="Calibri" w:eastAsia="Batang" w:hAnsi="Calibri" w:cs="Calibri"/>
          <w:i/>
          <w:sz w:val="20"/>
          <w:szCs w:val="20"/>
        </w:rPr>
      </w:pPr>
    </w:p>
    <w:p w14:paraId="62A6DEB4" w14:textId="1E5796B0" w:rsidR="009176B3" w:rsidRPr="009176B3" w:rsidRDefault="002947F3" w:rsidP="002947F3">
      <w:pPr>
        <w:pStyle w:val="Default"/>
        <w:tabs>
          <w:tab w:val="left" w:pos="3030"/>
          <w:tab w:val="center" w:pos="7001"/>
        </w:tabs>
        <w:spacing w:line="276" w:lineRule="auto"/>
        <w:contextualSpacing/>
        <w:rPr>
          <w:rFonts w:ascii="Calibri" w:hAnsi="Calibri" w:cs="Calibri"/>
          <w:b/>
          <w:color w:val="FF0000"/>
          <w:sz w:val="20"/>
          <w:szCs w:val="20"/>
        </w:rPr>
      </w:pPr>
      <w:r w:rsidRPr="00930632">
        <w:rPr>
          <w:rFonts w:ascii="Calibri" w:hAnsi="Calibri" w:cs="Calibri"/>
          <w:b/>
          <w:color w:val="auto"/>
          <w:sz w:val="20"/>
          <w:szCs w:val="20"/>
        </w:rPr>
        <w:tab/>
      </w:r>
      <w:r w:rsidRPr="00930632">
        <w:rPr>
          <w:rFonts w:ascii="Calibri" w:hAnsi="Calibri" w:cs="Calibri"/>
          <w:b/>
          <w:color w:val="auto"/>
          <w:sz w:val="20"/>
          <w:szCs w:val="20"/>
        </w:rPr>
        <w:tab/>
      </w:r>
    </w:p>
    <w:p w14:paraId="791937B9" w14:textId="77777777" w:rsidR="009176B3" w:rsidRDefault="009176B3" w:rsidP="002947F3">
      <w:pPr>
        <w:pStyle w:val="Default"/>
        <w:tabs>
          <w:tab w:val="left" w:pos="3030"/>
          <w:tab w:val="center" w:pos="7001"/>
        </w:tabs>
        <w:spacing w:line="276" w:lineRule="auto"/>
        <w:contextualSpacing/>
        <w:rPr>
          <w:rFonts w:ascii="Calibri" w:hAnsi="Calibri" w:cs="Calibri"/>
          <w:b/>
          <w:color w:val="auto"/>
          <w:sz w:val="20"/>
          <w:szCs w:val="20"/>
        </w:rPr>
      </w:pPr>
    </w:p>
    <w:p w14:paraId="0A4A530D" w14:textId="7A77D803" w:rsidR="0032655D" w:rsidRPr="00930632" w:rsidRDefault="0032655D" w:rsidP="009176B3">
      <w:pPr>
        <w:pStyle w:val="Default"/>
        <w:tabs>
          <w:tab w:val="left" w:pos="3030"/>
          <w:tab w:val="center" w:pos="7001"/>
        </w:tabs>
        <w:spacing w:line="276" w:lineRule="auto"/>
        <w:contextualSpacing/>
        <w:jc w:val="center"/>
        <w:rPr>
          <w:rFonts w:ascii="Calibri" w:hAnsi="Calibri" w:cs="Calibri"/>
          <w:b/>
          <w:color w:val="auto"/>
          <w:sz w:val="20"/>
          <w:szCs w:val="20"/>
        </w:rPr>
      </w:pPr>
      <w:r w:rsidRPr="00930632">
        <w:rPr>
          <w:rFonts w:ascii="Calibri" w:hAnsi="Calibri" w:cs="Calibri"/>
          <w:b/>
          <w:color w:val="auto"/>
          <w:sz w:val="20"/>
          <w:szCs w:val="20"/>
        </w:rPr>
        <w:t>WYKAZ OSÓB</w:t>
      </w:r>
      <w:r w:rsidR="00160789" w:rsidRPr="00930632">
        <w:rPr>
          <w:rFonts w:ascii="Calibri" w:hAnsi="Calibri" w:cs="Calibri"/>
          <w:b/>
          <w:color w:val="auto"/>
          <w:sz w:val="20"/>
          <w:szCs w:val="20"/>
        </w:rPr>
        <w:t xml:space="preserve"> DO PUNKTACJI</w:t>
      </w:r>
    </w:p>
    <w:p w14:paraId="6060CBD9" w14:textId="77777777" w:rsidR="002A5798" w:rsidRPr="00930632" w:rsidRDefault="0032655D" w:rsidP="0032655D">
      <w:pPr>
        <w:jc w:val="center"/>
        <w:rPr>
          <w:rFonts w:ascii="Calibri" w:hAnsi="Calibri" w:cs="Calibri"/>
          <w:b/>
          <w:bCs/>
          <w:sz w:val="20"/>
          <w:szCs w:val="20"/>
          <w:lang w:eastAsia="x-none"/>
        </w:rPr>
      </w:pPr>
      <w:r w:rsidRPr="00930632">
        <w:rPr>
          <w:rFonts w:ascii="Calibri" w:hAnsi="Calibri" w:cs="Calibri"/>
          <w:sz w:val="20"/>
          <w:szCs w:val="20"/>
        </w:rPr>
        <w:t>Składany do zadania</w:t>
      </w:r>
      <w:r w:rsidRPr="00930632">
        <w:rPr>
          <w:rFonts w:ascii="Calibri" w:hAnsi="Calibri" w:cs="Calibri"/>
          <w:b/>
          <w:bCs/>
          <w:sz w:val="20"/>
          <w:szCs w:val="20"/>
          <w:lang w:val="x-none" w:eastAsia="x-none"/>
        </w:rPr>
        <w:t xml:space="preserve"> </w:t>
      </w:r>
    </w:p>
    <w:p w14:paraId="7C793186" w14:textId="77777777" w:rsidR="007B2867" w:rsidRPr="00930632" w:rsidRDefault="007B2867" w:rsidP="00DD6A7C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bCs/>
          <w:iCs/>
          <w:sz w:val="20"/>
          <w:szCs w:val="20"/>
        </w:rPr>
      </w:pPr>
    </w:p>
    <w:p w14:paraId="527F1590" w14:textId="1800A8A0" w:rsidR="00CA23A0" w:rsidRPr="00930632" w:rsidRDefault="00414036" w:rsidP="003F43E1">
      <w:pPr>
        <w:shd w:val="clear" w:color="auto" w:fill="D9E2F3" w:themeFill="accent1" w:themeFillTint="33"/>
        <w:jc w:val="center"/>
        <w:rPr>
          <w:rFonts w:ascii="Calibri" w:hAnsi="Calibri" w:cs="Calibri"/>
          <w:b/>
          <w:sz w:val="20"/>
          <w:szCs w:val="20"/>
        </w:rPr>
      </w:pPr>
      <w:r w:rsidRPr="00414036">
        <w:rPr>
          <w:rFonts w:ascii="Calibri" w:hAnsi="Calibri" w:cs="Calibri"/>
          <w:b/>
          <w:bCs/>
          <w:sz w:val="20"/>
          <w:szCs w:val="20"/>
        </w:rPr>
        <w:t>O</w:t>
      </w:r>
      <w:r w:rsidR="0059414C" w:rsidRPr="0059414C">
        <w:t xml:space="preserve"> </w:t>
      </w:r>
      <w:r w:rsidR="0059414C" w:rsidRPr="0059414C">
        <w:rPr>
          <w:rFonts w:ascii="Calibri" w:hAnsi="Calibri" w:cs="Calibri"/>
          <w:b/>
          <w:bCs/>
          <w:sz w:val="20"/>
          <w:szCs w:val="20"/>
        </w:rPr>
        <w:t>Organizacja kursów i szkoleń dla Zespołu Szkół Zawodowych nr 1 w Kielcach w ramach projektu pn. „Nowe kwalifikacje szansą na lepszą pracę</w:t>
      </w:r>
      <w:r w:rsidR="0059414C">
        <w:rPr>
          <w:rFonts w:ascii="Calibri" w:hAnsi="Calibri" w:cs="Calibri"/>
          <w:b/>
          <w:bCs/>
          <w:sz w:val="20"/>
          <w:szCs w:val="20"/>
        </w:rPr>
        <w:t>”</w:t>
      </w:r>
    </w:p>
    <w:tbl>
      <w:tblPr>
        <w:tblW w:w="14031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21"/>
        <w:gridCol w:w="1994"/>
        <w:gridCol w:w="6652"/>
        <w:gridCol w:w="2697"/>
      </w:tblGrid>
      <w:tr w:rsidR="00532237" w:rsidRPr="00930632" w14:paraId="57245AC3" w14:textId="77777777" w:rsidTr="000369E2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B16CB" w14:textId="77777777" w:rsidR="00532237" w:rsidRPr="00845A7B" w:rsidRDefault="00532237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45A7B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64FA6" w14:textId="5F8EA954" w:rsidR="00532237" w:rsidRPr="00845A7B" w:rsidRDefault="00596A06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A6E58" w14:textId="77777777" w:rsidR="00532237" w:rsidRPr="00845A7B" w:rsidRDefault="00532237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45A7B">
              <w:rPr>
                <w:rFonts w:ascii="Calibri" w:hAnsi="Calibri" w:cs="Calibri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7F40B" w14:textId="77777777" w:rsidR="00532237" w:rsidRPr="00845A7B" w:rsidRDefault="00532237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3F4A2E2D" w14:textId="00302C3E" w:rsidR="0022074F" w:rsidRPr="00845A7B" w:rsidRDefault="009C142F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Doświadczenie</w:t>
            </w:r>
            <w:r w:rsidR="00532237" w:rsidRPr="00845A7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zawodowe</w:t>
            </w:r>
          </w:p>
          <w:p w14:paraId="1BDA4892" w14:textId="0E0A61C5" w:rsidR="00532237" w:rsidRPr="00845A7B" w:rsidRDefault="00532237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EC2D0" w14:textId="77777777" w:rsidR="00532237" w:rsidRPr="00845A7B" w:rsidRDefault="00532237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45A7B">
              <w:rPr>
                <w:rFonts w:ascii="Calibri" w:hAnsi="Calibri" w:cs="Calibri"/>
                <w:b/>
                <w:bCs/>
                <w:sz w:val="20"/>
                <w:szCs w:val="20"/>
              </w:rPr>
              <w:t>Osoby będące w dyspozycji wykonawcy/oddane do dyspozycji przez inny podmiot</w:t>
            </w:r>
          </w:p>
        </w:tc>
      </w:tr>
      <w:tr w:rsidR="0022074F" w:rsidRPr="00845A7B" w14:paraId="73E676D1" w14:textId="77777777" w:rsidTr="00845A7B">
        <w:trPr>
          <w:trHeight w:val="454"/>
        </w:trPr>
        <w:tc>
          <w:tcPr>
            <w:tcW w:w="14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871E6" w14:textId="73C1E632" w:rsidR="0022074F" w:rsidRPr="00845A7B" w:rsidRDefault="0022074F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45A7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CZĘŚĆ </w:t>
            </w:r>
            <w:r w:rsidR="003F43E1"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</w:p>
        </w:tc>
      </w:tr>
      <w:tr w:rsidR="00E24791" w:rsidRPr="00930632" w14:paraId="71B0EEDB" w14:textId="77777777" w:rsidTr="000369E2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1E61F4F" w14:textId="77777777" w:rsidR="00E24791" w:rsidRPr="00930632" w:rsidRDefault="00E24791" w:rsidP="00845A7B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930632">
              <w:rPr>
                <w:rFonts w:ascii="Calibri" w:hAnsi="Calibri" w:cs="Calibri"/>
                <w:spacing w:val="4"/>
                <w:sz w:val="20"/>
                <w:szCs w:val="20"/>
              </w:rPr>
              <w:t>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44BFE68" w14:textId="78CD4D94" w:rsidR="00E24791" w:rsidRPr="00930632" w:rsidRDefault="00596A06" w:rsidP="00845A7B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………….. …………..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26B940D" w14:textId="7071057A" w:rsidR="00E24791" w:rsidRPr="000B0715" w:rsidRDefault="003F43E1" w:rsidP="00845A7B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Trener 1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FDDD667" w14:textId="44FEB00F" w:rsidR="001C7E49" w:rsidRPr="003F43E1" w:rsidRDefault="003F43E1" w:rsidP="003F43E1">
            <w:pPr>
              <w:spacing w:line="276" w:lineRule="auto"/>
              <w:ind w:left="131" w:right="148"/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121E99">
              <w:rPr>
                <w:rFonts w:ascii="Calibri" w:hAnsi="Calibri" w:cs="Calibri"/>
                <w:sz w:val="20"/>
                <w:szCs w:val="20"/>
              </w:rPr>
              <w:t xml:space="preserve">Osoba z doświadczeniem wskazanym w opisie przedmiotu, która posiada </w:t>
            </w:r>
            <w:r w:rsidRPr="00FD5C77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(należy wskazać ilość)</w:t>
            </w:r>
            <w:r w:rsidRPr="00121E9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E5508">
              <w:rPr>
                <w:rFonts w:asciiTheme="minorHAnsi" w:hAnsiTheme="minorHAnsi" w:cstheme="minorHAnsi"/>
                <w:bCs/>
                <w:sz w:val="20"/>
                <w:szCs w:val="20"/>
              </w:rPr>
              <w:t>-letni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</w:t>
            </w:r>
            <w:r w:rsidRPr="00FE5508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 </w:t>
            </w:r>
            <w:r w:rsidRPr="003F43E1">
              <w:rPr>
                <w:rFonts w:asciiTheme="minorHAnsi" w:hAnsiTheme="minorHAnsi" w:cstheme="minorHAnsi"/>
                <w:bCs/>
                <w:sz w:val="20"/>
                <w:szCs w:val="20"/>
              </w:rPr>
              <w:t>doświadc</w:t>
            </w:r>
            <w:r w:rsidRPr="00C12D11">
              <w:rPr>
                <w:rFonts w:asciiTheme="minorHAnsi" w:hAnsiTheme="minorHAnsi" w:cstheme="minorHAnsi"/>
                <w:bCs/>
                <w:sz w:val="20"/>
                <w:szCs w:val="20"/>
              </w:rPr>
              <w:t>zenie w pracy z młodzieżą</w:t>
            </w:r>
            <w:r w:rsidR="00C12D11" w:rsidRPr="00C12D11">
              <w:rPr>
                <w:rFonts w:ascii="Calibri" w:hAnsi="Calibri" w:cs="Calibri"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/ nauczycielami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2C77241B" w14:textId="77777777" w:rsidR="00E24791" w:rsidRPr="00930632" w:rsidRDefault="00E24791" w:rsidP="00845A7B">
            <w:pPr>
              <w:pStyle w:val="Default"/>
              <w:ind w:left="14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3F43E1" w:rsidRPr="00930632" w14:paraId="20D4D800" w14:textId="77777777" w:rsidTr="000369E2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A9628DE" w14:textId="097D8A16" w:rsidR="003F43E1" w:rsidRPr="00930632" w:rsidRDefault="003F43E1" w:rsidP="003F43E1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>
              <w:rPr>
                <w:rFonts w:ascii="Calibri" w:hAnsi="Calibri" w:cs="Calibri"/>
                <w:spacing w:val="4"/>
                <w:sz w:val="20"/>
                <w:szCs w:val="20"/>
              </w:rPr>
              <w:t>2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DAAB937" w14:textId="38297B11" w:rsidR="003F43E1" w:rsidRDefault="003F43E1" w:rsidP="003F43E1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………….. …………..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9907AC1" w14:textId="15BB8BF4" w:rsidR="003F43E1" w:rsidRDefault="003F43E1" w:rsidP="003F43E1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Trener 2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6C1F6AF" w14:textId="030E4CB8" w:rsidR="003F43E1" w:rsidRPr="00121E99" w:rsidRDefault="00C12D11" w:rsidP="003F43E1">
            <w:pPr>
              <w:spacing w:line="276" w:lineRule="auto"/>
              <w:ind w:left="131" w:right="148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21E99">
              <w:rPr>
                <w:rFonts w:ascii="Calibri" w:hAnsi="Calibri" w:cs="Calibri"/>
                <w:sz w:val="20"/>
                <w:szCs w:val="20"/>
              </w:rPr>
              <w:t xml:space="preserve">Osoba z doświadczeniem wskazanym w opisie przedmiotu, która posiada </w:t>
            </w:r>
            <w:r w:rsidRPr="00FD5C77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(należy wskazać ilość)</w:t>
            </w:r>
            <w:r w:rsidRPr="00121E9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E5508">
              <w:rPr>
                <w:rFonts w:asciiTheme="minorHAnsi" w:hAnsiTheme="minorHAnsi" w:cstheme="minorHAnsi"/>
                <w:bCs/>
                <w:sz w:val="20"/>
                <w:szCs w:val="20"/>
              </w:rPr>
              <w:t>-letni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</w:t>
            </w:r>
            <w:r w:rsidRPr="00FE5508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 </w:t>
            </w:r>
            <w:r w:rsidRPr="003F43E1">
              <w:rPr>
                <w:rFonts w:asciiTheme="minorHAnsi" w:hAnsiTheme="minorHAnsi" w:cstheme="minorHAnsi"/>
                <w:bCs/>
                <w:sz w:val="20"/>
                <w:szCs w:val="20"/>
              </w:rPr>
              <w:t>doświadc</w:t>
            </w:r>
            <w:r w:rsidRPr="00C12D11">
              <w:rPr>
                <w:rFonts w:asciiTheme="minorHAnsi" w:hAnsiTheme="minorHAnsi" w:cstheme="minorHAnsi"/>
                <w:bCs/>
                <w:sz w:val="20"/>
                <w:szCs w:val="20"/>
              </w:rPr>
              <w:t>zenie w pracy z młodzieżą</w:t>
            </w:r>
            <w:r w:rsidRPr="00C12D11">
              <w:rPr>
                <w:rFonts w:ascii="Calibri" w:hAnsi="Calibri" w:cs="Calibri"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/ nauczycielami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6A2176BB" w14:textId="3F77E2CB" w:rsidR="003F43E1" w:rsidRPr="00930632" w:rsidRDefault="003F43E1" w:rsidP="003F43E1">
            <w:pPr>
              <w:pStyle w:val="Default"/>
              <w:ind w:left="142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3F43E1" w:rsidRPr="00845A7B" w14:paraId="63D2E4E9" w14:textId="77777777" w:rsidTr="009E2930">
        <w:trPr>
          <w:trHeight w:val="454"/>
        </w:trPr>
        <w:tc>
          <w:tcPr>
            <w:tcW w:w="14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60FA4" w14:textId="50B25D72" w:rsidR="003F43E1" w:rsidRPr="00845A7B" w:rsidRDefault="003F43E1" w:rsidP="003F43E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45A7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CZĘŚĆ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</w:p>
        </w:tc>
      </w:tr>
      <w:tr w:rsidR="003F43E1" w:rsidRPr="00930632" w14:paraId="0DAA2293" w14:textId="77777777" w:rsidTr="009E2930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CA4B2C9" w14:textId="77777777" w:rsidR="003F43E1" w:rsidRPr="00930632" w:rsidRDefault="003F43E1" w:rsidP="003F43E1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930632">
              <w:rPr>
                <w:rFonts w:ascii="Calibri" w:hAnsi="Calibri" w:cs="Calibri"/>
                <w:spacing w:val="4"/>
                <w:sz w:val="20"/>
                <w:szCs w:val="20"/>
              </w:rPr>
              <w:t>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56B9153" w14:textId="77777777" w:rsidR="003F43E1" w:rsidRPr="00930632" w:rsidRDefault="003F43E1" w:rsidP="003F43E1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………….. …………..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AB301DB" w14:textId="2A467915" w:rsidR="003F43E1" w:rsidRPr="000B0715" w:rsidRDefault="003F43E1" w:rsidP="003F43E1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Trener 1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015FA73" w14:textId="574E7C19" w:rsidR="003F43E1" w:rsidRPr="00B45E56" w:rsidRDefault="003F43E1" w:rsidP="003F43E1">
            <w:pPr>
              <w:spacing w:line="276" w:lineRule="auto"/>
              <w:ind w:left="131" w:right="148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121E99">
              <w:rPr>
                <w:rFonts w:ascii="Calibri" w:hAnsi="Calibri" w:cs="Calibri"/>
                <w:sz w:val="20"/>
                <w:szCs w:val="20"/>
              </w:rPr>
              <w:t xml:space="preserve">Osoba z doświadczeniem wskazanym w opisie przedmiotu, która posiada </w:t>
            </w:r>
            <w:r w:rsidRPr="00FD5C77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(należy wskazać ilość)</w:t>
            </w:r>
            <w:r w:rsidRPr="00121E9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E5508">
              <w:rPr>
                <w:rFonts w:asciiTheme="minorHAnsi" w:hAnsiTheme="minorHAnsi" w:cstheme="minorHAnsi"/>
                <w:bCs/>
                <w:sz w:val="20"/>
                <w:szCs w:val="20"/>
              </w:rPr>
              <w:t>-letni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</w:t>
            </w:r>
            <w:r w:rsidRPr="00FE5508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 </w:t>
            </w:r>
            <w:r w:rsidRPr="003F43E1">
              <w:rPr>
                <w:rFonts w:asciiTheme="minorHAnsi" w:hAnsiTheme="minorHAnsi" w:cstheme="minorHAnsi"/>
                <w:bCs/>
                <w:sz w:val="20"/>
                <w:szCs w:val="20"/>
              </w:rPr>
              <w:t>doświadczenie w pracy z młodzieżą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7635EBF6" w14:textId="77777777" w:rsidR="003F43E1" w:rsidRPr="00930632" w:rsidRDefault="003F43E1" w:rsidP="003F43E1">
            <w:pPr>
              <w:pStyle w:val="Default"/>
              <w:ind w:left="14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3F43E1" w:rsidRPr="00930632" w14:paraId="0E9BE404" w14:textId="77777777" w:rsidTr="009E2930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61FC123" w14:textId="0CB7AAF4" w:rsidR="003F43E1" w:rsidRPr="00930632" w:rsidRDefault="003F43E1" w:rsidP="003F43E1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>
              <w:rPr>
                <w:rFonts w:ascii="Calibri" w:hAnsi="Calibri" w:cs="Calibri"/>
                <w:spacing w:val="4"/>
                <w:sz w:val="20"/>
                <w:szCs w:val="20"/>
              </w:rPr>
              <w:lastRenderedPageBreak/>
              <w:t>2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B413FBF" w14:textId="7D26198F" w:rsidR="003F43E1" w:rsidRDefault="003F43E1" w:rsidP="003F43E1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………….. …………..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13748BE" w14:textId="39AF6D03" w:rsidR="003F43E1" w:rsidRPr="000B0715" w:rsidRDefault="003F43E1" w:rsidP="003F43E1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Trener 2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0EE905E" w14:textId="19F5D719" w:rsidR="003F43E1" w:rsidRPr="00B45E56" w:rsidRDefault="003F43E1" w:rsidP="003F43E1">
            <w:pPr>
              <w:spacing w:line="276" w:lineRule="auto"/>
              <w:ind w:left="131" w:right="148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121E99">
              <w:rPr>
                <w:rFonts w:ascii="Calibri" w:hAnsi="Calibri" w:cs="Calibri"/>
                <w:sz w:val="20"/>
                <w:szCs w:val="20"/>
              </w:rPr>
              <w:t xml:space="preserve">Osoba z doświadczeniem wskazanym w opisie przedmiotu, która posiada </w:t>
            </w:r>
            <w:r w:rsidRPr="00FD5C77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(należy wskazać ilość)</w:t>
            </w:r>
            <w:r w:rsidRPr="00121E9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E5508">
              <w:rPr>
                <w:rFonts w:asciiTheme="minorHAnsi" w:hAnsiTheme="minorHAnsi" w:cstheme="minorHAnsi"/>
                <w:bCs/>
                <w:sz w:val="20"/>
                <w:szCs w:val="20"/>
              </w:rPr>
              <w:t>-letni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</w:t>
            </w:r>
            <w:r w:rsidRPr="00FE5508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 </w:t>
            </w:r>
            <w:r w:rsidRPr="003F43E1">
              <w:rPr>
                <w:rFonts w:asciiTheme="minorHAnsi" w:hAnsiTheme="minorHAnsi" w:cstheme="minorHAnsi"/>
                <w:bCs/>
                <w:sz w:val="20"/>
                <w:szCs w:val="20"/>
              </w:rPr>
              <w:t>doświadczenie w pracy z młodzieżą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6B253CD7" w14:textId="074986BE" w:rsidR="003F43E1" w:rsidRPr="00930632" w:rsidRDefault="003F43E1" w:rsidP="003F43E1">
            <w:pPr>
              <w:pStyle w:val="Default"/>
              <w:ind w:left="142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C12D11" w:rsidRPr="00845A7B" w14:paraId="7B2EB976" w14:textId="77777777" w:rsidTr="006248C6">
        <w:trPr>
          <w:trHeight w:val="454"/>
        </w:trPr>
        <w:tc>
          <w:tcPr>
            <w:tcW w:w="14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9527F" w14:textId="20E589D4" w:rsidR="00C12D11" w:rsidRPr="00845A7B" w:rsidRDefault="00C12D11" w:rsidP="006248C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45A7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CZĘŚĆ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3</w:t>
            </w:r>
          </w:p>
        </w:tc>
      </w:tr>
      <w:tr w:rsidR="00C12D11" w:rsidRPr="00930632" w14:paraId="47DA9E12" w14:textId="77777777" w:rsidTr="006248C6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A8DD037" w14:textId="77777777" w:rsidR="00C12D11" w:rsidRPr="00930632" w:rsidRDefault="00C12D11" w:rsidP="006248C6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930632">
              <w:rPr>
                <w:rFonts w:ascii="Calibri" w:hAnsi="Calibri" w:cs="Calibri"/>
                <w:spacing w:val="4"/>
                <w:sz w:val="20"/>
                <w:szCs w:val="20"/>
              </w:rPr>
              <w:t>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D799AA2" w14:textId="77777777" w:rsidR="00C12D11" w:rsidRPr="00930632" w:rsidRDefault="00C12D11" w:rsidP="006248C6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………….. …………..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D2E0BB8" w14:textId="77777777" w:rsidR="00C12D11" w:rsidRPr="000B0715" w:rsidRDefault="00C12D11" w:rsidP="006248C6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Trener 1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A848DFF" w14:textId="77777777" w:rsidR="00C12D11" w:rsidRPr="003F43E1" w:rsidRDefault="00C12D11" w:rsidP="006248C6">
            <w:pPr>
              <w:spacing w:line="276" w:lineRule="auto"/>
              <w:ind w:left="131" w:right="148"/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121E99">
              <w:rPr>
                <w:rFonts w:ascii="Calibri" w:hAnsi="Calibri" w:cs="Calibri"/>
                <w:sz w:val="20"/>
                <w:szCs w:val="20"/>
              </w:rPr>
              <w:t xml:space="preserve">Osoba z doświadczeniem wskazanym w opisie przedmiotu, która posiada </w:t>
            </w:r>
            <w:r w:rsidRPr="00FD5C77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(należy wskazać ilość)</w:t>
            </w:r>
            <w:r w:rsidRPr="00121E9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E5508">
              <w:rPr>
                <w:rFonts w:asciiTheme="minorHAnsi" w:hAnsiTheme="minorHAnsi" w:cstheme="minorHAnsi"/>
                <w:bCs/>
                <w:sz w:val="20"/>
                <w:szCs w:val="20"/>
              </w:rPr>
              <w:t>-letni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</w:t>
            </w:r>
            <w:r w:rsidRPr="00FE5508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 </w:t>
            </w:r>
            <w:r w:rsidRPr="003F43E1">
              <w:rPr>
                <w:rFonts w:asciiTheme="minorHAnsi" w:hAnsiTheme="minorHAnsi" w:cstheme="minorHAnsi"/>
                <w:bCs/>
                <w:sz w:val="20"/>
                <w:szCs w:val="20"/>
              </w:rPr>
              <w:t>doświadc</w:t>
            </w:r>
            <w:r w:rsidRPr="00C12D11">
              <w:rPr>
                <w:rFonts w:asciiTheme="minorHAnsi" w:hAnsiTheme="minorHAnsi" w:cstheme="minorHAnsi"/>
                <w:bCs/>
                <w:sz w:val="20"/>
                <w:szCs w:val="20"/>
              </w:rPr>
              <w:t>zenie w pracy z młodzieżą</w:t>
            </w:r>
            <w:r w:rsidRPr="00C12D11">
              <w:rPr>
                <w:rFonts w:ascii="Calibri" w:hAnsi="Calibri" w:cs="Calibri"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/ nauczycielami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7A486F16" w14:textId="77777777" w:rsidR="00C12D11" w:rsidRPr="00930632" w:rsidRDefault="00C12D11" w:rsidP="006248C6">
            <w:pPr>
              <w:pStyle w:val="Default"/>
              <w:ind w:left="14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C12D11" w:rsidRPr="00930632" w14:paraId="168E5BB4" w14:textId="77777777" w:rsidTr="006248C6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8EEF4C7" w14:textId="77777777" w:rsidR="00C12D11" w:rsidRPr="00930632" w:rsidRDefault="00C12D11" w:rsidP="006248C6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>
              <w:rPr>
                <w:rFonts w:ascii="Calibri" w:hAnsi="Calibri" w:cs="Calibri"/>
                <w:spacing w:val="4"/>
                <w:sz w:val="20"/>
                <w:szCs w:val="20"/>
              </w:rPr>
              <w:t>2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23140C5" w14:textId="77777777" w:rsidR="00C12D11" w:rsidRDefault="00C12D11" w:rsidP="006248C6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………….. …………..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68EB488" w14:textId="77777777" w:rsidR="00C12D11" w:rsidRDefault="00C12D11" w:rsidP="006248C6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Trener 2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BB0C610" w14:textId="77777777" w:rsidR="00C12D11" w:rsidRPr="00121E99" w:rsidRDefault="00C12D11" w:rsidP="006248C6">
            <w:pPr>
              <w:spacing w:line="276" w:lineRule="auto"/>
              <w:ind w:left="131" w:right="148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21E99">
              <w:rPr>
                <w:rFonts w:ascii="Calibri" w:hAnsi="Calibri" w:cs="Calibri"/>
                <w:sz w:val="20"/>
                <w:szCs w:val="20"/>
              </w:rPr>
              <w:t xml:space="preserve">Osoba z doświadczeniem wskazanym w opisie przedmiotu, która posiada </w:t>
            </w:r>
            <w:r w:rsidRPr="00FD5C77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(należy wskazać ilość)</w:t>
            </w:r>
            <w:r w:rsidRPr="00121E9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E5508">
              <w:rPr>
                <w:rFonts w:asciiTheme="minorHAnsi" w:hAnsiTheme="minorHAnsi" w:cstheme="minorHAnsi"/>
                <w:bCs/>
                <w:sz w:val="20"/>
                <w:szCs w:val="20"/>
              </w:rPr>
              <w:t>-letni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</w:t>
            </w:r>
            <w:r w:rsidRPr="00FE5508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 </w:t>
            </w:r>
            <w:r w:rsidRPr="003F43E1">
              <w:rPr>
                <w:rFonts w:asciiTheme="minorHAnsi" w:hAnsiTheme="minorHAnsi" w:cstheme="minorHAnsi"/>
                <w:bCs/>
                <w:sz w:val="20"/>
                <w:szCs w:val="20"/>
              </w:rPr>
              <w:t>doświadc</w:t>
            </w:r>
            <w:r w:rsidRPr="00C12D11">
              <w:rPr>
                <w:rFonts w:asciiTheme="minorHAnsi" w:hAnsiTheme="minorHAnsi" w:cstheme="minorHAnsi"/>
                <w:bCs/>
                <w:sz w:val="20"/>
                <w:szCs w:val="20"/>
              </w:rPr>
              <w:t>zenie w pracy z młodzieżą</w:t>
            </w:r>
            <w:r w:rsidRPr="00C12D11">
              <w:rPr>
                <w:rFonts w:ascii="Calibri" w:hAnsi="Calibri" w:cs="Calibri"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/ nauczycielami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17AB0292" w14:textId="77777777" w:rsidR="00C12D11" w:rsidRPr="00930632" w:rsidRDefault="00C12D11" w:rsidP="006248C6">
            <w:pPr>
              <w:pStyle w:val="Default"/>
              <w:ind w:left="142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C12D11" w:rsidRPr="00845A7B" w14:paraId="146C7346" w14:textId="77777777" w:rsidTr="006248C6">
        <w:trPr>
          <w:trHeight w:val="454"/>
        </w:trPr>
        <w:tc>
          <w:tcPr>
            <w:tcW w:w="14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0D8DC" w14:textId="178B8465" w:rsidR="00C12D11" w:rsidRPr="00845A7B" w:rsidRDefault="00C12D11" w:rsidP="006248C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45A7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CZĘŚĆ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4</w:t>
            </w:r>
          </w:p>
        </w:tc>
      </w:tr>
      <w:tr w:rsidR="00C12D11" w:rsidRPr="00930632" w14:paraId="7FF1C4C3" w14:textId="77777777" w:rsidTr="006248C6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F8F07F1" w14:textId="77777777" w:rsidR="00C12D11" w:rsidRPr="00930632" w:rsidRDefault="00C12D11" w:rsidP="006248C6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930632">
              <w:rPr>
                <w:rFonts w:ascii="Calibri" w:hAnsi="Calibri" w:cs="Calibri"/>
                <w:spacing w:val="4"/>
                <w:sz w:val="20"/>
                <w:szCs w:val="20"/>
              </w:rPr>
              <w:t>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D307547" w14:textId="77777777" w:rsidR="00C12D11" w:rsidRPr="00930632" w:rsidRDefault="00C12D11" w:rsidP="006248C6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………….. …………..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70FFEA2" w14:textId="77777777" w:rsidR="00C12D11" w:rsidRPr="000B0715" w:rsidRDefault="00C12D11" w:rsidP="006248C6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Trener 1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BA85E87" w14:textId="77777777" w:rsidR="00C12D11" w:rsidRPr="00B45E56" w:rsidRDefault="00C12D11" w:rsidP="006248C6">
            <w:pPr>
              <w:spacing w:line="276" w:lineRule="auto"/>
              <w:ind w:left="131" w:right="148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121E99">
              <w:rPr>
                <w:rFonts w:ascii="Calibri" w:hAnsi="Calibri" w:cs="Calibri"/>
                <w:sz w:val="20"/>
                <w:szCs w:val="20"/>
              </w:rPr>
              <w:t xml:space="preserve">Osoba z doświadczeniem wskazanym w opisie przedmiotu, która posiada </w:t>
            </w:r>
            <w:r w:rsidRPr="00FD5C77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(należy wskazać ilość)</w:t>
            </w:r>
            <w:r w:rsidRPr="00121E9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E5508">
              <w:rPr>
                <w:rFonts w:asciiTheme="minorHAnsi" w:hAnsiTheme="minorHAnsi" w:cstheme="minorHAnsi"/>
                <w:bCs/>
                <w:sz w:val="20"/>
                <w:szCs w:val="20"/>
              </w:rPr>
              <w:t>-letni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</w:t>
            </w:r>
            <w:r w:rsidRPr="00FE5508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 </w:t>
            </w:r>
            <w:r w:rsidRPr="003F43E1">
              <w:rPr>
                <w:rFonts w:asciiTheme="minorHAnsi" w:hAnsiTheme="minorHAnsi" w:cstheme="minorHAnsi"/>
                <w:bCs/>
                <w:sz w:val="20"/>
                <w:szCs w:val="20"/>
              </w:rPr>
              <w:t>doświadczenie w pracy z młodzieżą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253F1412" w14:textId="77777777" w:rsidR="00C12D11" w:rsidRPr="00930632" w:rsidRDefault="00C12D11" w:rsidP="006248C6">
            <w:pPr>
              <w:pStyle w:val="Default"/>
              <w:ind w:left="14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C12D11" w:rsidRPr="00930632" w14:paraId="3681015A" w14:textId="77777777" w:rsidTr="006248C6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9165EF4" w14:textId="77777777" w:rsidR="00C12D11" w:rsidRPr="00930632" w:rsidRDefault="00C12D11" w:rsidP="006248C6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>
              <w:rPr>
                <w:rFonts w:ascii="Calibri" w:hAnsi="Calibri" w:cs="Calibri"/>
                <w:spacing w:val="4"/>
                <w:sz w:val="20"/>
                <w:szCs w:val="20"/>
              </w:rPr>
              <w:t>2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A45A90E" w14:textId="77777777" w:rsidR="00C12D11" w:rsidRDefault="00C12D11" w:rsidP="006248C6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………….. …………..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D736604" w14:textId="77777777" w:rsidR="00C12D11" w:rsidRPr="000B0715" w:rsidRDefault="00C12D11" w:rsidP="006248C6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Trener 2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F1D5875" w14:textId="77777777" w:rsidR="00C12D11" w:rsidRPr="00B45E56" w:rsidRDefault="00C12D11" w:rsidP="006248C6">
            <w:pPr>
              <w:spacing w:line="276" w:lineRule="auto"/>
              <w:ind w:left="131" w:right="148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121E99">
              <w:rPr>
                <w:rFonts w:ascii="Calibri" w:hAnsi="Calibri" w:cs="Calibri"/>
                <w:sz w:val="20"/>
                <w:szCs w:val="20"/>
              </w:rPr>
              <w:t xml:space="preserve">Osoba z doświadczeniem wskazanym w opisie przedmiotu, która posiada </w:t>
            </w:r>
            <w:r w:rsidRPr="00FD5C77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(należy wskazać ilość)</w:t>
            </w:r>
            <w:r w:rsidRPr="00121E9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E5508">
              <w:rPr>
                <w:rFonts w:asciiTheme="minorHAnsi" w:hAnsiTheme="minorHAnsi" w:cstheme="minorHAnsi"/>
                <w:bCs/>
                <w:sz w:val="20"/>
                <w:szCs w:val="20"/>
              </w:rPr>
              <w:t>-letni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</w:t>
            </w:r>
            <w:r w:rsidRPr="00FE5508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 </w:t>
            </w:r>
            <w:r w:rsidRPr="003F43E1">
              <w:rPr>
                <w:rFonts w:asciiTheme="minorHAnsi" w:hAnsiTheme="minorHAnsi" w:cstheme="minorHAnsi"/>
                <w:bCs/>
                <w:sz w:val="20"/>
                <w:szCs w:val="20"/>
              </w:rPr>
              <w:t>doświadczenie w pracy z młodzieżą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3D75267" w14:textId="77777777" w:rsidR="00C12D11" w:rsidRPr="00930632" w:rsidRDefault="00C12D11" w:rsidP="006248C6">
            <w:pPr>
              <w:pStyle w:val="Default"/>
              <w:ind w:left="142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C12D11" w:rsidRPr="00845A7B" w14:paraId="0EFE24C7" w14:textId="77777777" w:rsidTr="006248C6">
        <w:trPr>
          <w:trHeight w:val="454"/>
        </w:trPr>
        <w:tc>
          <w:tcPr>
            <w:tcW w:w="14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2CA77" w14:textId="1DC1E2A5" w:rsidR="00C12D11" w:rsidRPr="00845A7B" w:rsidRDefault="00C12D11" w:rsidP="006248C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45A7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CZĘŚĆ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5</w:t>
            </w:r>
          </w:p>
        </w:tc>
      </w:tr>
      <w:tr w:rsidR="00C12D11" w:rsidRPr="00930632" w14:paraId="39327B5E" w14:textId="77777777" w:rsidTr="006248C6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6D5AF33" w14:textId="77777777" w:rsidR="00C12D11" w:rsidRPr="00930632" w:rsidRDefault="00C12D11" w:rsidP="006248C6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930632">
              <w:rPr>
                <w:rFonts w:ascii="Calibri" w:hAnsi="Calibri" w:cs="Calibri"/>
                <w:spacing w:val="4"/>
                <w:sz w:val="20"/>
                <w:szCs w:val="20"/>
              </w:rPr>
              <w:t>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EAF0741" w14:textId="77777777" w:rsidR="00C12D11" w:rsidRPr="00930632" w:rsidRDefault="00C12D11" w:rsidP="006248C6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………….. …………..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BB60647" w14:textId="77777777" w:rsidR="00C12D11" w:rsidRPr="000B0715" w:rsidRDefault="00C12D11" w:rsidP="006248C6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Trener 1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11BBE70" w14:textId="77777777" w:rsidR="00C12D11" w:rsidRPr="003F43E1" w:rsidRDefault="00C12D11" w:rsidP="006248C6">
            <w:pPr>
              <w:spacing w:line="276" w:lineRule="auto"/>
              <w:ind w:left="131" w:right="148"/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121E99">
              <w:rPr>
                <w:rFonts w:ascii="Calibri" w:hAnsi="Calibri" w:cs="Calibri"/>
                <w:sz w:val="20"/>
                <w:szCs w:val="20"/>
              </w:rPr>
              <w:t xml:space="preserve">Osoba z doświadczeniem wskazanym w opisie przedmiotu, która posiada </w:t>
            </w:r>
            <w:r w:rsidRPr="00FD5C77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(należy wskazać ilość)</w:t>
            </w:r>
            <w:r w:rsidRPr="00121E9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E5508">
              <w:rPr>
                <w:rFonts w:asciiTheme="minorHAnsi" w:hAnsiTheme="minorHAnsi" w:cstheme="minorHAnsi"/>
                <w:bCs/>
                <w:sz w:val="20"/>
                <w:szCs w:val="20"/>
              </w:rPr>
              <w:t>-letni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</w:t>
            </w:r>
            <w:r w:rsidRPr="00FE5508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 </w:t>
            </w:r>
            <w:r w:rsidRPr="003F43E1">
              <w:rPr>
                <w:rFonts w:asciiTheme="minorHAnsi" w:hAnsiTheme="minorHAnsi" w:cstheme="minorHAnsi"/>
                <w:bCs/>
                <w:sz w:val="20"/>
                <w:szCs w:val="20"/>
              </w:rPr>
              <w:t>doświadc</w:t>
            </w:r>
            <w:r w:rsidRPr="00C12D11">
              <w:rPr>
                <w:rFonts w:asciiTheme="minorHAnsi" w:hAnsiTheme="minorHAnsi" w:cstheme="minorHAnsi"/>
                <w:bCs/>
                <w:sz w:val="20"/>
                <w:szCs w:val="20"/>
              </w:rPr>
              <w:t>zenie w pracy z młodzieżą</w:t>
            </w:r>
            <w:r w:rsidRPr="00C12D11">
              <w:rPr>
                <w:rFonts w:ascii="Calibri" w:hAnsi="Calibri" w:cs="Calibri"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/ nauczycielami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6065B736" w14:textId="77777777" w:rsidR="00C12D11" w:rsidRPr="00930632" w:rsidRDefault="00C12D11" w:rsidP="006248C6">
            <w:pPr>
              <w:pStyle w:val="Default"/>
              <w:ind w:left="14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C12D11" w:rsidRPr="00930632" w14:paraId="7BC90E68" w14:textId="77777777" w:rsidTr="006248C6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0B39C70" w14:textId="77777777" w:rsidR="00C12D11" w:rsidRPr="00930632" w:rsidRDefault="00C12D11" w:rsidP="006248C6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>
              <w:rPr>
                <w:rFonts w:ascii="Calibri" w:hAnsi="Calibri" w:cs="Calibri"/>
                <w:spacing w:val="4"/>
                <w:sz w:val="20"/>
                <w:szCs w:val="20"/>
              </w:rPr>
              <w:t>2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58565FA" w14:textId="77777777" w:rsidR="00C12D11" w:rsidRDefault="00C12D11" w:rsidP="006248C6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………….. …………..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9A61A3C" w14:textId="77777777" w:rsidR="00C12D11" w:rsidRDefault="00C12D11" w:rsidP="006248C6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Trener 2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44957A7" w14:textId="77777777" w:rsidR="00C12D11" w:rsidRPr="00121E99" w:rsidRDefault="00C12D11" w:rsidP="006248C6">
            <w:pPr>
              <w:spacing w:line="276" w:lineRule="auto"/>
              <w:ind w:left="131" w:right="148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21E99">
              <w:rPr>
                <w:rFonts w:ascii="Calibri" w:hAnsi="Calibri" w:cs="Calibri"/>
                <w:sz w:val="20"/>
                <w:szCs w:val="20"/>
              </w:rPr>
              <w:t xml:space="preserve">Osoba z doświadczeniem wskazanym w opisie przedmiotu, która posiada </w:t>
            </w:r>
            <w:r w:rsidRPr="00FD5C77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(należy wskazać ilość)</w:t>
            </w:r>
            <w:r w:rsidRPr="00121E9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E5508">
              <w:rPr>
                <w:rFonts w:asciiTheme="minorHAnsi" w:hAnsiTheme="minorHAnsi" w:cstheme="minorHAnsi"/>
                <w:bCs/>
                <w:sz w:val="20"/>
                <w:szCs w:val="20"/>
              </w:rPr>
              <w:t>-letni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</w:t>
            </w:r>
            <w:r w:rsidRPr="00FE5508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 </w:t>
            </w:r>
            <w:r w:rsidRPr="003F43E1">
              <w:rPr>
                <w:rFonts w:asciiTheme="minorHAnsi" w:hAnsiTheme="minorHAnsi" w:cstheme="minorHAnsi"/>
                <w:bCs/>
                <w:sz w:val="20"/>
                <w:szCs w:val="20"/>
              </w:rPr>
              <w:t>doświadc</w:t>
            </w:r>
            <w:r w:rsidRPr="00C12D11">
              <w:rPr>
                <w:rFonts w:asciiTheme="minorHAnsi" w:hAnsiTheme="minorHAnsi" w:cstheme="minorHAnsi"/>
                <w:bCs/>
                <w:sz w:val="20"/>
                <w:szCs w:val="20"/>
              </w:rPr>
              <w:t>zenie w pracy z młodzieżą</w:t>
            </w:r>
            <w:r w:rsidRPr="00C12D11">
              <w:rPr>
                <w:rFonts w:ascii="Calibri" w:hAnsi="Calibri" w:cs="Calibri"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/ nauczycielami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0CB44BB5" w14:textId="77777777" w:rsidR="00C12D11" w:rsidRPr="00930632" w:rsidRDefault="00C12D11" w:rsidP="006248C6">
            <w:pPr>
              <w:pStyle w:val="Default"/>
              <w:ind w:left="142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C12D11" w:rsidRPr="00845A7B" w14:paraId="422753D9" w14:textId="77777777" w:rsidTr="006248C6">
        <w:trPr>
          <w:trHeight w:val="454"/>
        </w:trPr>
        <w:tc>
          <w:tcPr>
            <w:tcW w:w="14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A99B3" w14:textId="290E3678" w:rsidR="00C12D11" w:rsidRPr="00845A7B" w:rsidRDefault="00C12D11" w:rsidP="006248C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45A7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CZĘŚĆ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6</w:t>
            </w:r>
          </w:p>
        </w:tc>
      </w:tr>
      <w:tr w:rsidR="00C12D11" w:rsidRPr="00930632" w14:paraId="59F5DF4E" w14:textId="77777777" w:rsidTr="006248C6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9C8945B" w14:textId="77777777" w:rsidR="00C12D11" w:rsidRPr="00930632" w:rsidRDefault="00C12D11" w:rsidP="006248C6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930632">
              <w:rPr>
                <w:rFonts w:ascii="Calibri" w:hAnsi="Calibri" w:cs="Calibri"/>
                <w:spacing w:val="4"/>
                <w:sz w:val="20"/>
                <w:szCs w:val="20"/>
              </w:rPr>
              <w:lastRenderedPageBreak/>
              <w:t>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EF04FD0" w14:textId="77777777" w:rsidR="00C12D11" w:rsidRPr="00930632" w:rsidRDefault="00C12D11" w:rsidP="006248C6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………….. …………..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4328FA5" w14:textId="77777777" w:rsidR="00C12D11" w:rsidRPr="000B0715" w:rsidRDefault="00C12D11" w:rsidP="006248C6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Trener 1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2BD5F72" w14:textId="77777777" w:rsidR="00C12D11" w:rsidRPr="00B45E56" w:rsidRDefault="00C12D11" w:rsidP="006248C6">
            <w:pPr>
              <w:spacing w:line="276" w:lineRule="auto"/>
              <w:ind w:left="131" w:right="148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121E99">
              <w:rPr>
                <w:rFonts w:ascii="Calibri" w:hAnsi="Calibri" w:cs="Calibri"/>
                <w:sz w:val="20"/>
                <w:szCs w:val="20"/>
              </w:rPr>
              <w:t xml:space="preserve">Osoba z doświadczeniem wskazanym w opisie przedmiotu, która posiada </w:t>
            </w:r>
            <w:r w:rsidRPr="00FD5C77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(należy wskazać ilość)</w:t>
            </w:r>
            <w:r w:rsidRPr="00121E9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E5508">
              <w:rPr>
                <w:rFonts w:asciiTheme="minorHAnsi" w:hAnsiTheme="minorHAnsi" w:cstheme="minorHAnsi"/>
                <w:bCs/>
                <w:sz w:val="20"/>
                <w:szCs w:val="20"/>
              </w:rPr>
              <w:t>-letni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</w:t>
            </w:r>
            <w:r w:rsidRPr="00FE5508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 </w:t>
            </w:r>
            <w:r w:rsidRPr="003F43E1">
              <w:rPr>
                <w:rFonts w:asciiTheme="minorHAnsi" w:hAnsiTheme="minorHAnsi" w:cstheme="minorHAnsi"/>
                <w:bCs/>
                <w:sz w:val="20"/>
                <w:szCs w:val="20"/>
              </w:rPr>
              <w:t>doświadczenie w pracy z młodzieżą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56035C39" w14:textId="77777777" w:rsidR="00C12D11" w:rsidRPr="00930632" w:rsidRDefault="00C12D11" w:rsidP="006248C6">
            <w:pPr>
              <w:pStyle w:val="Default"/>
              <w:ind w:left="14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C12D11" w:rsidRPr="00930632" w14:paraId="4DFA0458" w14:textId="77777777" w:rsidTr="006248C6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884A30E" w14:textId="77777777" w:rsidR="00C12D11" w:rsidRPr="00930632" w:rsidRDefault="00C12D11" w:rsidP="006248C6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>
              <w:rPr>
                <w:rFonts w:ascii="Calibri" w:hAnsi="Calibri" w:cs="Calibri"/>
                <w:spacing w:val="4"/>
                <w:sz w:val="20"/>
                <w:szCs w:val="20"/>
              </w:rPr>
              <w:t>2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3702342" w14:textId="77777777" w:rsidR="00C12D11" w:rsidRDefault="00C12D11" w:rsidP="006248C6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………….. …………..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0056648" w14:textId="77777777" w:rsidR="00C12D11" w:rsidRPr="000B0715" w:rsidRDefault="00C12D11" w:rsidP="006248C6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Trener 2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A31A0B1" w14:textId="77777777" w:rsidR="00C12D11" w:rsidRPr="00B45E56" w:rsidRDefault="00C12D11" w:rsidP="006248C6">
            <w:pPr>
              <w:spacing w:line="276" w:lineRule="auto"/>
              <w:ind w:left="131" w:right="148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121E99">
              <w:rPr>
                <w:rFonts w:ascii="Calibri" w:hAnsi="Calibri" w:cs="Calibri"/>
                <w:sz w:val="20"/>
                <w:szCs w:val="20"/>
              </w:rPr>
              <w:t xml:space="preserve">Osoba z doświadczeniem wskazanym w opisie przedmiotu, która posiada </w:t>
            </w:r>
            <w:r w:rsidRPr="00FD5C77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(należy wskazać ilość)</w:t>
            </w:r>
            <w:r w:rsidRPr="00121E9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E5508">
              <w:rPr>
                <w:rFonts w:asciiTheme="minorHAnsi" w:hAnsiTheme="minorHAnsi" w:cstheme="minorHAnsi"/>
                <w:bCs/>
                <w:sz w:val="20"/>
                <w:szCs w:val="20"/>
              </w:rPr>
              <w:t>-letni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</w:t>
            </w:r>
            <w:r w:rsidRPr="00FE5508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 </w:t>
            </w:r>
            <w:r w:rsidRPr="003F43E1">
              <w:rPr>
                <w:rFonts w:asciiTheme="minorHAnsi" w:hAnsiTheme="minorHAnsi" w:cstheme="minorHAnsi"/>
                <w:bCs/>
                <w:sz w:val="20"/>
                <w:szCs w:val="20"/>
              </w:rPr>
              <w:t>doświadczenie w pracy z młodzieżą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2CEE532F" w14:textId="77777777" w:rsidR="00C12D11" w:rsidRPr="00930632" w:rsidRDefault="00C12D11" w:rsidP="006248C6">
            <w:pPr>
              <w:pStyle w:val="Default"/>
              <w:ind w:left="142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C12D11" w:rsidRPr="00845A7B" w14:paraId="0C4E8280" w14:textId="77777777" w:rsidTr="006248C6">
        <w:trPr>
          <w:trHeight w:val="454"/>
        </w:trPr>
        <w:tc>
          <w:tcPr>
            <w:tcW w:w="14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C6F17" w14:textId="76175C6F" w:rsidR="00C12D11" w:rsidRPr="00845A7B" w:rsidRDefault="00C12D11" w:rsidP="006248C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45A7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CZĘŚĆ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7</w:t>
            </w:r>
          </w:p>
        </w:tc>
      </w:tr>
      <w:tr w:rsidR="00C12D11" w:rsidRPr="00930632" w14:paraId="29C7B8F9" w14:textId="77777777" w:rsidTr="006248C6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AF1245E" w14:textId="77777777" w:rsidR="00C12D11" w:rsidRPr="00930632" w:rsidRDefault="00C12D11" w:rsidP="006248C6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930632">
              <w:rPr>
                <w:rFonts w:ascii="Calibri" w:hAnsi="Calibri" w:cs="Calibri"/>
                <w:spacing w:val="4"/>
                <w:sz w:val="20"/>
                <w:szCs w:val="20"/>
              </w:rPr>
              <w:t>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00D0902" w14:textId="77777777" w:rsidR="00C12D11" w:rsidRPr="00930632" w:rsidRDefault="00C12D11" w:rsidP="006248C6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………….. …………..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F1F69EB" w14:textId="77777777" w:rsidR="00C12D11" w:rsidRPr="000B0715" w:rsidRDefault="00C12D11" w:rsidP="006248C6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Trener 1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32F2E32" w14:textId="77777777" w:rsidR="00C12D11" w:rsidRPr="003F43E1" w:rsidRDefault="00C12D11" w:rsidP="006248C6">
            <w:pPr>
              <w:spacing w:line="276" w:lineRule="auto"/>
              <w:ind w:left="131" w:right="148"/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121E99">
              <w:rPr>
                <w:rFonts w:ascii="Calibri" w:hAnsi="Calibri" w:cs="Calibri"/>
                <w:sz w:val="20"/>
                <w:szCs w:val="20"/>
              </w:rPr>
              <w:t xml:space="preserve">Osoba z doświadczeniem wskazanym w opisie przedmiotu, która posiada </w:t>
            </w:r>
            <w:r w:rsidRPr="00FD5C77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(należy wskazać ilość)</w:t>
            </w:r>
            <w:r w:rsidRPr="00121E9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E5508">
              <w:rPr>
                <w:rFonts w:asciiTheme="minorHAnsi" w:hAnsiTheme="minorHAnsi" w:cstheme="minorHAnsi"/>
                <w:bCs/>
                <w:sz w:val="20"/>
                <w:szCs w:val="20"/>
              </w:rPr>
              <w:t>-letni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</w:t>
            </w:r>
            <w:r w:rsidRPr="00FE5508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 </w:t>
            </w:r>
            <w:r w:rsidRPr="003F43E1">
              <w:rPr>
                <w:rFonts w:asciiTheme="minorHAnsi" w:hAnsiTheme="minorHAnsi" w:cstheme="minorHAnsi"/>
                <w:bCs/>
                <w:sz w:val="20"/>
                <w:szCs w:val="20"/>
              </w:rPr>
              <w:t>doświadc</w:t>
            </w:r>
            <w:r w:rsidRPr="00C12D11">
              <w:rPr>
                <w:rFonts w:asciiTheme="minorHAnsi" w:hAnsiTheme="minorHAnsi" w:cstheme="minorHAnsi"/>
                <w:bCs/>
                <w:sz w:val="20"/>
                <w:szCs w:val="20"/>
              </w:rPr>
              <w:t>zenie w pracy z młodzieżą</w:t>
            </w:r>
            <w:r w:rsidRPr="00C12D11">
              <w:rPr>
                <w:rFonts w:ascii="Calibri" w:hAnsi="Calibri" w:cs="Calibri"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/ nauczycielami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140BF521" w14:textId="77777777" w:rsidR="00C12D11" w:rsidRPr="00930632" w:rsidRDefault="00C12D11" w:rsidP="006248C6">
            <w:pPr>
              <w:pStyle w:val="Default"/>
              <w:ind w:left="14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C12D11" w:rsidRPr="00930632" w14:paraId="76B1C9E8" w14:textId="77777777" w:rsidTr="006248C6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E0FF4F5" w14:textId="77777777" w:rsidR="00C12D11" w:rsidRPr="00930632" w:rsidRDefault="00C12D11" w:rsidP="006248C6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>
              <w:rPr>
                <w:rFonts w:ascii="Calibri" w:hAnsi="Calibri" w:cs="Calibri"/>
                <w:spacing w:val="4"/>
                <w:sz w:val="20"/>
                <w:szCs w:val="20"/>
              </w:rPr>
              <w:t>2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535464C" w14:textId="77777777" w:rsidR="00C12D11" w:rsidRDefault="00C12D11" w:rsidP="006248C6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………….. …………..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7D6D603" w14:textId="77777777" w:rsidR="00C12D11" w:rsidRDefault="00C12D11" w:rsidP="006248C6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Trener 2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7DCE312" w14:textId="77777777" w:rsidR="00C12D11" w:rsidRPr="00121E99" w:rsidRDefault="00C12D11" w:rsidP="006248C6">
            <w:pPr>
              <w:spacing w:line="276" w:lineRule="auto"/>
              <w:ind w:left="131" w:right="148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21E99">
              <w:rPr>
                <w:rFonts w:ascii="Calibri" w:hAnsi="Calibri" w:cs="Calibri"/>
                <w:sz w:val="20"/>
                <w:szCs w:val="20"/>
              </w:rPr>
              <w:t xml:space="preserve">Osoba z doświadczeniem wskazanym w opisie przedmiotu, która posiada </w:t>
            </w:r>
            <w:r w:rsidRPr="00FD5C77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(należy wskazać ilość)</w:t>
            </w:r>
            <w:r w:rsidRPr="00121E9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E5508">
              <w:rPr>
                <w:rFonts w:asciiTheme="minorHAnsi" w:hAnsiTheme="minorHAnsi" w:cstheme="minorHAnsi"/>
                <w:bCs/>
                <w:sz w:val="20"/>
                <w:szCs w:val="20"/>
              </w:rPr>
              <w:t>-letni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</w:t>
            </w:r>
            <w:r w:rsidRPr="00FE5508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 </w:t>
            </w:r>
            <w:r w:rsidRPr="003F43E1">
              <w:rPr>
                <w:rFonts w:asciiTheme="minorHAnsi" w:hAnsiTheme="minorHAnsi" w:cstheme="minorHAnsi"/>
                <w:bCs/>
                <w:sz w:val="20"/>
                <w:szCs w:val="20"/>
              </w:rPr>
              <w:t>doświadc</w:t>
            </w:r>
            <w:r w:rsidRPr="00C12D11">
              <w:rPr>
                <w:rFonts w:asciiTheme="minorHAnsi" w:hAnsiTheme="minorHAnsi" w:cstheme="minorHAnsi"/>
                <w:bCs/>
                <w:sz w:val="20"/>
                <w:szCs w:val="20"/>
              </w:rPr>
              <w:t>zenie w pracy z młodzieżą</w:t>
            </w:r>
            <w:r w:rsidRPr="00C12D11">
              <w:rPr>
                <w:rFonts w:ascii="Calibri" w:hAnsi="Calibri" w:cs="Calibri"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/ nauczycielami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5FFFE2EF" w14:textId="77777777" w:rsidR="00C12D11" w:rsidRPr="00930632" w:rsidRDefault="00C12D11" w:rsidP="006248C6">
            <w:pPr>
              <w:pStyle w:val="Default"/>
              <w:ind w:left="142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C12D11" w:rsidRPr="00845A7B" w14:paraId="79B06CB2" w14:textId="77777777" w:rsidTr="006248C6">
        <w:trPr>
          <w:trHeight w:val="454"/>
        </w:trPr>
        <w:tc>
          <w:tcPr>
            <w:tcW w:w="14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BB661" w14:textId="73CA1E84" w:rsidR="00C12D11" w:rsidRPr="00845A7B" w:rsidRDefault="00C12D11" w:rsidP="006248C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45A7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CZĘŚĆ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8</w:t>
            </w:r>
          </w:p>
        </w:tc>
      </w:tr>
      <w:tr w:rsidR="00C12D11" w:rsidRPr="00930632" w14:paraId="725BB2CD" w14:textId="77777777" w:rsidTr="006248C6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046D11E" w14:textId="77777777" w:rsidR="00C12D11" w:rsidRPr="00930632" w:rsidRDefault="00C12D11" w:rsidP="006248C6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930632">
              <w:rPr>
                <w:rFonts w:ascii="Calibri" w:hAnsi="Calibri" w:cs="Calibri"/>
                <w:spacing w:val="4"/>
                <w:sz w:val="20"/>
                <w:szCs w:val="20"/>
              </w:rPr>
              <w:t>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7D12778" w14:textId="77777777" w:rsidR="00C12D11" w:rsidRPr="00930632" w:rsidRDefault="00C12D11" w:rsidP="006248C6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………….. …………..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DE3E994" w14:textId="77777777" w:rsidR="00C12D11" w:rsidRPr="000B0715" w:rsidRDefault="00C12D11" w:rsidP="006248C6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Trener 1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B84C9D3" w14:textId="77777777" w:rsidR="00C12D11" w:rsidRPr="00B45E56" w:rsidRDefault="00C12D11" w:rsidP="006248C6">
            <w:pPr>
              <w:spacing w:line="276" w:lineRule="auto"/>
              <w:ind w:left="131" w:right="148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121E99">
              <w:rPr>
                <w:rFonts w:ascii="Calibri" w:hAnsi="Calibri" w:cs="Calibri"/>
                <w:sz w:val="20"/>
                <w:szCs w:val="20"/>
              </w:rPr>
              <w:t xml:space="preserve">Osoba z doświadczeniem wskazanym w opisie przedmiotu, która posiada </w:t>
            </w:r>
            <w:r w:rsidRPr="00FD5C77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(należy wskazać ilość)</w:t>
            </w:r>
            <w:r w:rsidRPr="00121E9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E5508">
              <w:rPr>
                <w:rFonts w:asciiTheme="minorHAnsi" w:hAnsiTheme="minorHAnsi" w:cstheme="minorHAnsi"/>
                <w:bCs/>
                <w:sz w:val="20"/>
                <w:szCs w:val="20"/>
              </w:rPr>
              <w:t>-letni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</w:t>
            </w:r>
            <w:r w:rsidRPr="00FE5508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 </w:t>
            </w:r>
            <w:r w:rsidRPr="003F43E1">
              <w:rPr>
                <w:rFonts w:asciiTheme="minorHAnsi" w:hAnsiTheme="minorHAnsi" w:cstheme="minorHAnsi"/>
                <w:bCs/>
                <w:sz w:val="20"/>
                <w:szCs w:val="20"/>
              </w:rPr>
              <w:t>doświadczenie w pracy z młodzieżą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103F959F" w14:textId="77777777" w:rsidR="00C12D11" w:rsidRPr="00930632" w:rsidRDefault="00C12D11" w:rsidP="006248C6">
            <w:pPr>
              <w:pStyle w:val="Default"/>
              <w:ind w:left="14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C12D11" w:rsidRPr="00930632" w14:paraId="2437B35A" w14:textId="77777777" w:rsidTr="006248C6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2E74B99" w14:textId="77777777" w:rsidR="00C12D11" w:rsidRPr="00930632" w:rsidRDefault="00C12D11" w:rsidP="006248C6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>
              <w:rPr>
                <w:rFonts w:ascii="Calibri" w:hAnsi="Calibri" w:cs="Calibri"/>
                <w:spacing w:val="4"/>
                <w:sz w:val="20"/>
                <w:szCs w:val="20"/>
              </w:rPr>
              <w:t>2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E4C006D" w14:textId="77777777" w:rsidR="00C12D11" w:rsidRDefault="00C12D11" w:rsidP="006248C6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………….. …………..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4B93942" w14:textId="77777777" w:rsidR="00C12D11" w:rsidRPr="000B0715" w:rsidRDefault="00C12D11" w:rsidP="006248C6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Trener 2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0D63C6B" w14:textId="77777777" w:rsidR="00C12D11" w:rsidRPr="00B45E56" w:rsidRDefault="00C12D11" w:rsidP="006248C6">
            <w:pPr>
              <w:spacing w:line="276" w:lineRule="auto"/>
              <w:ind w:left="131" w:right="148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121E99">
              <w:rPr>
                <w:rFonts w:ascii="Calibri" w:hAnsi="Calibri" w:cs="Calibri"/>
                <w:sz w:val="20"/>
                <w:szCs w:val="20"/>
              </w:rPr>
              <w:t xml:space="preserve">Osoba z doświadczeniem wskazanym w opisie przedmiotu, która posiada </w:t>
            </w:r>
            <w:r w:rsidRPr="00FD5C77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(należy wskazać ilość)</w:t>
            </w:r>
            <w:r w:rsidRPr="00121E9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E5508">
              <w:rPr>
                <w:rFonts w:asciiTheme="minorHAnsi" w:hAnsiTheme="minorHAnsi" w:cstheme="minorHAnsi"/>
                <w:bCs/>
                <w:sz w:val="20"/>
                <w:szCs w:val="20"/>
              </w:rPr>
              <w:t>-letni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</w:t>
            </w:r>
            <w:r w:rsidRPr="00FE5508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 </w:t>
            </w:r>
            <w:r w:rsidRPr="003F43E1">
              <w:rPr>
                <w:rFonts w:asciiTheme="minorHAnsi" w:hAnsiTheme="minorHAnsi" w:cstheme="minorHAnsi"/>
                <w:bCs/>
                <w:sz w:val="20"/>
                <w:szCs w:val="20"/>
              </w:rPr>
              <w:t>doświadczenie w pracy z młodzieżą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5D8AB7D" w14:textId="77777777" w:rsidR="00C12D11" w:rsidRPr="00930632" w:rsidRDefault="00C12D11" w:rsidP="006248C6">
            <w:pPr>
              <w:pStyle w:val="Default"/>
              <w:ind w:left="142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C12D11" w:rsidRPr="00845A7B" w14:paraId="58018096" w14:textId="77777777" w:rsidTr="006248C6">
        <w:trPr>
          <w:trHeight w:val="454"/>
        </w:trPr>
        <w:tc>
          <w:tcPr>
            <w:tcW w:w="14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1B174" w14:textId="67CBC8AC" w:rsidR="00C12D11" w:rsidRPr="00845A7B" w:rsidRDefault="00C12D11" w:rsidP="006248C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45A7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CZĘŚĆ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9</w:t>
            </w:r>
          </w:p>
        </w:tc>
      </w:tr>
      <w:tr w:rsidR="00C12D11" w:rsidRPr="00930632" w14:paraId="589B2754" w14:textId="77777777" w:rsidTr="006248C6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CAEE557" w14:textId="77777777" w:rsidR="00C12D11" w:rsidRPr="00930632" w:rsidRDefault="00C12D11" w:rsidP="006248C6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930632">
              <w:rPr>
                <w:rFonts w:ascii="Calibri" w:hAnsi="Calibri" w:cs="Calibri"/>
                <w:spacing w:val="4"/>
                <w:sz w:val="20"/>
                <w:szCs w:val="20"/>
              </w:rPr>
              <w:t>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CA11531" w14:textId="77777777" w:rsidR="00C12D11" w:rsidRPr="00930632" w:rsidRDefault="00C12D11" w:rsidP="006248C6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………….. …………..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AB6E9CA" w14:textId="77777777" w:rsidR="00C12D11" w:rsidRPr="000B0715" w:rsidRDefault="00C12D11" w:rsidP="006248C6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Trener 1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633E74A" w14:textId="77777777" w:rsidR="00C12D11" w:rsidRPr="003F43E1" w:rsidRDefault="00C12D11" w:rsidP="006248C6">
            <w:pPr>
              <w:spacing w:line="276" w:lineRule="auto"/>
              <w:ind w:left="131" w:right="148"/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121E99">
              <w:rPr>
                <w:rFonts w:ascii="Calibri" w:hAnsi="Calibri" w:cs="Calibri"/>
                <w:sz w:val="20"/>
                <w:szCs w:val="20"/>
              </w:rPr>
              <w:t xml:space="preserve">Osoba z doświadczeniem wskazanym w opisie przedmiotu, która posiada </w:t>
            </w:r>
            <w:r w:rsidRPr="00FD5C77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(należy wskazać ilość)</w:t>
            </w:r>
            <w:r w:rsidRPr="00121E9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E5508">
              <w:rPr>
                <w:rFonts w:asciiTheme="minorHAnsi" w:hAnsiTheme="minorHAnsi" w:cstheme="minorHAnsi"/>
                <w:bCs/>
                <w:sz w:val="20"/>
                <w:szCs w:val="20"/>
              </w:rPr>
              <w:t>-letni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</w:t>
            </w:r>
            <w:r w:rsidRPr="00FE5508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 </w:t>
            </w:r>
            <w:r w:rsidRPr="003F43E1">
              <w:rPr>
                <w:rFonts w:asciiTheme="minorHAnsi" w:hAnsiTheme="minorHAnsi" w:cstheme="minorHAnsi"/>
                <w:bCs/>
                <w:sz w:val="20"/>
                <w:szCs w:val="20"/>
              </w:rPr>
              <w:t>doświadc</w:t>
            </w:r>
            <w:r w:rsidRPr="00C12D11">
              <w:rPr>
                <w:rFonts w:asciiTheme="minorHAnsi" w:hAnsiTheme="minorHAnsi" w:cstheme="minorHAnsi"/>
                <w:bCs/>
                <w:sz w:val="20"/>
                <w:szCs w:val="20"/>
              </w:rPr>
              <w:t>zenie w pracy z młodzieżą</w:t>
            </w:r>
            <w:r w:rsidRPr="00C12D11">
              <w:rPr>
                <w:rFonts w:ascii="Calibri" w:hAnsi="Calibri" w:cs="Calibri"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/ nauczycielami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203CD3EE" w14:textId="77777777" w:rsidR="00C12D11" w:rsidRPr="00930632" w:rsidRDefault="00C12D11" w:rsidP="006248C6">
            <w:pPr>
              <w:pStyle w:val="Default"/>
              <w:ind w:left="14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C12D11" w:rsidRPr="00930632" w14:paraId="34247478" w14:textId="77777777" w:rsidTr="006248C6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340A17F" w14:textId="77777777" w:rsidR="00C12D11" w:rsidRPr="00930632" w:rsidRDefault="00C12D11" w:rsidP="006248C6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>
              <w:rPr>
                <w:rFonts w:ascii="Calibri" w:hAnsi="Calibri" w:cs="Calibri"/>
                <w:spacing w:val="4"/>
                <w:sz w:val="20"/>
                <w:szCs w:val="20"/>
              </w:rPr>
              <w:lastRenderedPageBreak/>
              <w:t>2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180791F" w14:textId="77777777" w:rsidR="00C12D11" w:rsidRDefault="00C12D11" w:rsidP="006248C6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………….. …………..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8B3A15B" w14:textId="77777777" w:rsidR="00C12D11" w:rsidRDefault="00C12D11" w:rsidP="006248C6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Trener 2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E420D14" w14:textId="77777777" w:rsidR="00C12D11" w:rsidRPr="00121E99" w:rsidRDefault="00C12D11" w:rsidP="006248C6">
            <w:pPr>
              <w:spacing w:line="276" w:lineRule="auto"/>
              <w:ind w:left="131" w:right="148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21E99">
              <w:rPr>
                <w:rFonts w:ascii="Calibri" w:hAnsi="Calibri" w:cs="Calibri"/>
                <w:sz w:val="20"/>
                <w:szCs w:val="20"/>
              </w:rPr>
              <w:t xml:space="preserve">Osoba z doświadczeniem wskazanym w opisie przedmiotu, która posiada </w:t>
            </w:r>
            <w:r w:rsidRPr="00FD5C77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(należy wskazać ilość)</w:t>
            </w:r>
            <w:r w:rsidRPr="00121E9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E5508">
              <w:rPr>
                <w:rFonts w:asciiTheme="minorHAnsi" w:hAnsiTheme="minorHAnsi" w:cstheme="minorHAnsi"/>
                <w:bCs/>
                <w:sz w:val="20"/>
                <w:szCs w:val="20"/>
              </w:rPr>
              <w:t>-letni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</w:t>
            </w:r>
            <w:r w:rsidRPr="00FE5508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 </w:t>
            </w:r>
            <w:r w:rsidRPr="003F43E1">
              <w:rPr>
                <w:rFonts w:asciiTheme="minorHAnsi" w:hAnsiTheme="minorHAnsi" w:cstheme="minorHAnsi"/>
                <w:bCs/>
                <w:sz w:val="20"/>
                <w:szCs w:val="20"/>
              </w:rPr>
              <w:t>doświadc</w:t>
            </w:r>
            <w:r w:rsidRPr="00C12D11">
              <w:rPr>
                <w:rFonts w:asciiTheme="minorHAnsi" w:hAnsiTheme="minorHAnsi" w:cstheme="minorHAnsi"/>
                <w:bCs/>
                <w:sz w:val="20"/>
                <w:szCs w:val="20"/>
              </w:rPr>
              <w:t>zenie w pracy z młodzieżą</w:t>
            </w:r>
            <w:r w:rsidRPr="00C12D11">
              <w:rPr>
                <w:rFonts w:ascii="Calibri" w:hAnsi="Calibri" w:cs="Calibri"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/ nauczycielami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56FC9D1E" w14:textId="77777777" w:rsidR="00C12D11" w:rsidRPr="00930632" w:rsidRDefault="00C12D11" w:rsidP="006248C6">
            <w:pPr>
              <w:pStyle w:val="Default"/>
              <w:ind w:left="142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C12D11" w:rsidRPr="00845A7B" w14:paraId="70543BEE" w14:textId="77777777" w:rsidTr="006248C6">
        <w:trPr>
          <w:trHeight w:val="454"/>
        </w:trPr>
        <w:tc>
          <w:tcPr>
            <w:tcW w:w="14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00FF" w14:textId="3000939F" w:rsidR="00C12D11" w:rsidRPr="00845A7B" w:rsidRDefault="00C12D11" w:rsidP="006248C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45A7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CZĘŚĆ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10</w:t>
            </w:r>
          </w:p>
        </w:tc>
      </w:tr>
      <w:tr w:rsidR="00C12D11" w:rsidRPr="00930632" w14:paraId="62D83805" w14:textId="77777777" w:rsidTr="006248C6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A8C1F0E" w14:textId="77777777" w:rsidR="00C12D11" w:rsidRPr="00930632" w:rsidRDefault="00C12D11" w:rsidP="006248C6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930632">
              <w:rPr>
                <w:rFonts w:ascii="Calibri" w:hAnsi="Calibri" w:cs="Calibri"/>
                <w:spacing w:val="4"/>
                <w:sz w:val="20"/>
                <w:szCs w:val="20"/>
              </w:rPr>
              <w:t>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C905732" w14:textId="77777777" w:rsidR="00C12D11" w:rsidRPr="00930632" w:rsidRDefault="00C12D11" w:rsidP="006248C6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………….. …………..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86DDD59" w14:textId="77777777" w:rsidR="00C12D11" w:rsidRPr="000B0715" w:rsidRDefault="00C12D11" w:rsidP="006248C6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Trener 1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9D18469" w14:textId="77777777" w:rsidR="00C12D11" w:rsidRPr="00B45E56" w:rsidRDefault="00C12D11" w:rsidP="006248C6">
            <w:pPr>
              <w:spacing w:line="276" w:lineRule="auto"/>
              <w:ind w:left="131" w:right="148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121E99">
              <w:rPr>
                <w:rFonts w:ascii="Calibri" w:hAnsi="Calibri" w:cs="Calibri"/>
                <w:sz w:val="20"/>
                <w:szCs w:val="20"/>
              </w:rPr>
              <w:t xml:space="preserve">Osoba z doświadczeniem wskazanym w opisie przedmiotu, która posiada </w:t>
            </w:r>
            <w:r w:rsidRPr="00FD5C77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(należy wskazać ilość)</w:t>
            </w:r>
            <w:r w:rsidRPr="00121E9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E5508">
              <w:rPr>
                <w:rFonts w:asciiTheme="minorHAnsi" w:hAnsiTheme="minorHAnsi" w:cstheme="minorHAnsi"/>
                <w:bCs/>
                <w:sz w:val="20"/>
                <w:szCs w:val="20"/>
              </w:rPr>
              <w:t>-letni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</w:t>
            </w:r>
            <w:r w:rsidRPr="00FE5508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 </w:t>
            </w:r>
            <w:r w:rsidRPr="003F43E1">
              <w:rPr>
                <w:rFonts w:asciiTheme="minorHAnsi" w:hAnsiTheme="minorHAnsi" w:cstheme="minorHAnsi"/>
                <w:bCs/>
                <w:sz w:val="20"/>
                <w:szCs w:val="20"/>
              </w:rPr>
              <w:t>doświadczenie w pracy z młodzieżą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55D18B42" w14:textId="77777777" w:rsidR="00C12D11" w:rsidRPr="00930632" w:rsidRDefault="00C12D11" w:rsidP="006248C6">
            <w:pPr>
              <w:pStyle w:val="Default"/>
              <w:ind w:left="14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C12D11" w:rsidRPr="00930632" w14:paraId="63BFBEC5" w14:textId="77777777" w:rsidTr="006248C6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BE9F7E1" w14:textId="77777777" w:rsidR="00C12D11" w:rsidRPr="00930632" w:rsidRDefault="00C12D11" w:rsidP="006248C6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>
              <w:rPr>
                <w:rFonts w:ascii="Calibri" w:hAnsi="Calibri" w:cs="Calibri"/>
                <w:spacing w:val="4"/>
                <w:sz w:val="20"/>
                <w:szCs w:val="20"/>
              </w:rPr>
              <w:t>2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9D720F7" w14:textId="77777777" w:rsidR="00C12D11" w:rsidRDefault="00C12D11" w:rsidP="006248C6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………….. …………..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D18A6B4" w14:textId="77777777" w:rsidR="00C12D11" w:rsidRPr="000B0715" w:rsidRDefault="00C12D11" w:rsidP="006248C6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Trener 2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5C034B6" w14:textId="77777777" w:rsidR="00C12D11" w:rsidRPr="00B45E56" w:rsidRDefault="00C12D11" w:rsidP="006248C6">
            <w:pPr>
              <w:spacing w:line="276" w:lineRule="auto"/>
              <w:ind w:left="131" w:right="148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121E99">
              <w:rPr>
                <w:rFonts w:ascii="Calibri" w:hAnsi="Calibri" w:cs="Calibri"/>
                <w:sz w:val="20"/>
                <w:szCs w:val="20"/>
              </w:rPr>
              <w:t xml:space="preserve">Osoba z doświadczeniem wskazanym w opisie przedmiotu, która posiada </w:t>
            </w:r>
            <w:r w:rsidRPr="00FD5C77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(należy wskazać ilość)</w:t>
            </w:r>
            <w:r w:rsidRPr="00121E9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E5508">
              <w:rPr>
                <w:rFonts w:asciiTheme="minorHAnsi" w:hAnsiTheme="minorHAnsi" w:cstheme="minorHAnsi"/>
                <w:bCs/>
                <w:sz w:val="20"/>
                <w:szCs w:val="20"/>
              </w:rPr>
              <w:t>-letni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</w:t>
            </w:r>
            <w:r w:rsidRPr="00FE5508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 </w:t>
            </w:r>
            <w:r w:rsidRPr="003F43E1">
              <w:rPr>
                <w:rFonts w:asciiTheme="minorHAnsi" w:hAnsiTheme="minorHAnsi" w:cstheme="minorHAnsi"/>
                <w:bCs/>
                <w:sz w:val="20"/>
                <w:szCs w:val="20"/>
              </w:rPr>
              <w:t>doświadczenie w pracy z młodzieżą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79B3047A" w14:textId="77777777" w:rsidR="00C12D11" w:rsidRPr="00930632" w:rsidRDefault="00C12D11" w:rsidP="006248C6">
            <w:pPr>
              <w:pStyle w:val="Default"/>
              <w:ind w:left="142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C12D11" w:rsidRPr="00845A7B" w14:paraId="33C3023F" w14:textId="77777777" w:rsidTr="006248C6">
        <w:trPr>
          <w:trHeight w:val="454"/>
        </w:trPr>
        <w:tc>
          <w:tcPr>
            <w:tcW w:w="14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C18E0" w14:textId="32D15433" w:rsidR="00C12D11" w:rsidRPr="00845A7B" w:rsidRDefault="00C12D11" w:rsidP="006248C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45A7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CZĘŚĆ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11</w:t>
            </w:r>
          </w:p>
        </w:tc>
      </w:tr>
      <w:tr w:rsidR="00C12D11" w:rsidRPr="00930632" w14:paraId="5A66E4A7" w14:textId="77777777" w:rsidTr="006248C6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B39FF8E" w14:textId="77777777" w:rsidR="00C12D11" w:rsidRPr="00930632" w:rsidRDefault="00C12D11" w:rsidP="006248C6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930632">
              <w:rPr>
                <w:rFonts w:ascii="Calibri" w:hAnsi="Calibri" w:cs="Calibri"/>
                <w:spacing w:val="4"/>
                <w:sz w:val="20"/>
                <w:szCs w:val="20"/>
              </w:rPr>
              <w:t>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B0DCE2A" w14:textId="77777777" w:rsidR="00C12D11" w:rsidRPr="00930632" w:rsidRDefault="00C12D11" w:rsidP="006248C6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………….. …………..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BAB0A75" w14:textId="77777777" w:rsidR="00C12D11" w:rsidRPr="000B0715" w:rsidRDefault="00C12D11" w:rsidP="006248C6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Trener 1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BBD053E" w14:textId="77777777" w:rsidR="00C12D11" w:rsidRPr="003F43E1" w:rsidRDefault="00C12D11" w:rsidP="006248C6">
            <w:pPr>
              <w:spacing w:line="276" w:lineRule="auto"/>
              <w:ind w:left="131" w:right="148"/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121E99">
              <w:rPr>
                <w:rFonts w:ascii="Calibri" w:hAnsi="Calibri" w:cs="Calibri"/>
                <w:sz w:val="20"/>
                <w:szCs w:val="20"/>
              </w:rPr>
              <w:t xml:space="preserve">Osoba z doświadczeniem wskazanym w opisie przedmiotu, która posiada </w:t>
            </w:r>
            <w:r w:rsidRPr="00FD5C77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(należy wskazać ilość)</w:t>
            </w:r>
            <w:r w:rsidRPr="00121E9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E5508">
              <w:rPr>
                <w:rFonts w:asciiTheme="minorHAnsi" w:hAnsiTheme="minorHAnsi" w:cstheme="minorHAnsi"/>
                <w:bCs/>
                <w:sz w:val="20"/>
                <w:szCs w:val="20"/>
              </w:rPr>
              <w:t>-letni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</w:t>
            </w:r>
            <w:r w:rsidRPr="00FE5508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 </w:t>
            </w:r>
            <w:r w:rsidRPr="003F43E1">
              <w:rPr>
                <w:rFonts w:asciiTheme="minorHAnsi" w:hAnsiTheme="minorHAnsi" w:cstheme="minorHAnsi"/>
                <w:bCs/>
                <w:sz w:val="20"/>
                <w:szCs w:val="20"/>
              </w:rPr>
              <w:t>doświadc</w:t>
            </w:r>
            <w:r w:rsidRPr="00C12D11">
              <w:rPr>
                <w:rFonts w:asciiTheme="minorHAnsi" w:hAnsiTheme="minorHAnsi" w:cstheme="minorHAnsi"/>
                <w:bCs/>
                <w:sz w:val="20"/>
                <w:szCs w:val="20"/>
              </w:rPr>
              <w:t>zenie w pracy z młodzieżą</w:t>
            </w:r>
            <w:r w:rsidRPr="00C12D11">
              <w:rPr>
                <w:rFonts w:ascii="Calibri" w:hAnsi="Calibri" w:cs="Calibri"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/ nauczycielami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0D7EF418" w14:textId="77777777" w:rsidR="00C12D11" w:rsidRPr="00930632" w:rsidRDefault="00C12D11" w:rsidP="006248C6">
            <w:pPr>
              <w:pStyle w:val="Default"/>
              <w:ind w:left="14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C12D11" w:rsidRPr="00930632" w14:paraId="3A878558" w14:textId="77777777" w:rsidTr="006248C6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85ED3C1" w14:textId="77777777" w:rsidR="00C12D11" w:rsidRPr="00930632" w:rsidRDefault="00C12D11" w:rsidP="006248C6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>
              <w:rPr>
                <w:rFonts w:ascii="Calibri" w:hAnsi="Calibri" w:cs="Calibri"/>
                <w:spacing w:val="4"/>
                <w:sz w:val="20"/>
                <w:szCs w:val="20"/>
              </w:rPr>
              <w:t>2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8EE5AF9" w14:textId="77777777" w:rsidR="00C12D11" w:rsidRDefault="00C12D11" w:rsidP="006248C6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………….. …………..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B24BD59" w14:textId="77777777" w:rsidR="00C12D11" w:rsidRDefault="00C12D11" w:rsidP="006248C6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Trener 2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B80F6B2" w14:textId="77777777" w:rsidR="00C12D11" w:rsidRPr="00121E99" w:rsidRDefault="00C12D11" w:rsidP="006248C6">
            <w:pPr>
              <w:spacing w:line="276" w:lineRule="auto"/>
              <w:ind w:left="131" w:right="148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21E99">
              <w:rPr>
                <w:rFonts w:ascii="Calibri" w:hAnsi="Calibri" w:cs="Calibri"/>
                <w:sz w:val="20"/>
                <w:szCs w:val="20"/>
              </w:rPr>
              <w:t xml:space="preserve">Osoba z doświadczeniem wskazanym w opisie przedmiotu, która posiada </w:t>
            </w:r>
            <w:r w:rsidRPr="00FD5C77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(należy wskazać ilość)</w:t>
            </w:r>
            <w:r w:rsidRPr="00121E9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E5508">
              <w:rPr>
                <w:rFonts w:asciiTheme="minorHAnsi" w:hAnsiTheme="minorHAnsi" w:cstheme="minorHAnsi"/>
                <w:bCs/>
                <w:sz w:val="20"/>
                <w:szCs w:val="20"/>
              </w:rPr>
              <w:t>-letni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</w:t>
            </w:r>
            <w:r w:rsidRPr="00FE5508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 </w:t>
            </w:r>
            <w:r w:rsidRPr="003F43E1">
              <w:rPr>
                <w:rFonts w:asciiTheme="minorHAnsi" w:hAnsiTheme="minorHAnsi" w:cstheme="minorHAnsi"/>
                <w:bCs/>
                <w:sz w:val="20"/>
                <w:szCs w:val="20"/>
              </w:rPr>
              <w:t>doświadc</w:t>
            </w:r>
            <w:r w:rsidRPr="00C12D11">
              <w:rPr>
                <w:rFonts w:asciiTheme="minorHAnsi" w:hAnsiTheme="minorHAnsi" w:cstheme="minorHAnsi"/>
                <w:bCs/>
                <w:sz w:val="20"/>
                <w:szCs w:val="20"/>
              </w:rPr>
              <w:t>zenie w pracy z młodzieżą</w:t>
            </w:r>
            <w:r w:rsidRPr="00C12D11">
              <w:rPr>
                <w:rFonts w:ascii="Calibri" w:hAnsi="Calibri" w:cs="Calibri"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/ nauczycielami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0D84CBB5" w14:textId="77777777" w:rsidR="00C12D11" w:rsidRPr="00930632" w:rsidRDefault="00C12D11" w:rsidP="006248C6">
            <w:pPr>
              <w:pStyle w:val="Default"/>
              <w:ind w:left="142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C12D11" w:rsidRPr="00845A7B" w14:paraId="0AF1C702" w14:textId="77777777" w:rsidTr="006248C6">
        <w:trPr>
          <w:trHeight w:val="454"/>
        </w:trPr>
        <w:tc>
          <w:tcPr>
            <w:tcW w:w="14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34959" w14:textId="1A6724D5" w:rsidR="00C12D11" w:rsidRPr="00845A7B" w:rsidRDefault="00C12D11" w:rsidP="006248C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45A7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CZĘŚĆ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12</w:t>
            </w:r>
          </w:p>
        </w:tc>
      </w:tr>
      <w:tr w:rsidR="00C12D11" w:rsidRPr="00930632" w14:paraId="7474CB19" w14:textId="77777777" w:rsidTr="006248C6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86C4BF3" w14:textId="77777777" w:rsidR="00C12D11" w:rsidRPr="00930632" w:rsidRDefault="00C12D11" w:rsidP="006248C6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930632">
              <w:rPr>
                <w:rFonts w:ascii="Calibri" w:hAnsi="Calibri" w:cs="Calibri"/>
                <w:spacing w:val="4"/>
                <w:sz w:val="20"/>
                <w:szCs w:val="20"/>
              </w:rPr>
              <w:t>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DAA9A44" w14:textId="77777777" w:rsidR="00C12D11" w:rsidRPr="00930632" w:rsidRDefault="00C12D11" w:rsidP="006248C6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………….. …………..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4ED1F9C" w14:textId="77777777" w:rsidR="00C12D11" w:rsidRPr="000B0715" w:rsidRDefault="00C12D11" w:rsidP="006248C6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Trener 1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7E275B8" w14:textId="77777777" w:rsidR="00C12D11" w:rsidRPr="00B45E56" w:rsidRDefault="00C12D11" w:rsidP="006248C6">
            <w:pPr>
              <w:spacing w:line="276" w:lineRule="auto"/>
              <w:ind w:left="131" w:right="148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121E99">
              <w:rPr>
                <w:rFonts w:ascii="Calibri" w:hAnsi="Calibri" w:cs="Calibri"/>
                <w:sz w:val="20"/>
                <w:szCs w:val="20"/>
              </w:rPr>
              <w:t xml:space="preserve">Osoba z doświadczeniem wskazanym w opisie przedmiotu, która posiada </w:t>
            </w:r>
            <w:r w:rsidRPr="00FD5C77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(należy wskazać ilość)</w:t>
            </w:r>
            <w:r w:rsidRPr="00121E9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E5508">
              <w:rPr>
                <w:rFonts w:asciiTheme="minorHAnsi" w:hAnsiTheme="minorHAnsi" w:cstheme="minorHAnsi"/>
                <w:bCs/>
                <w:sz w:val="20"/>
                <w:szCs w:val="20"/>
              </w:rPr>
              <w:t>-letni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</w:t>
            </w:r>
            <w:r w:rsidRPr="00FE5508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 </w:t>
            </w:r>
            <w:r w:rsidRPr="003F43E1">
              <w:rPr>
                <w:rFonts w:asciiTheme="minorHAnsi" w:hAnsiTheme="minorHAnsi" w:cstheme="minorHAnsi"/>
                <w:bCs/>
                <w:sz w:val="20"/>
                <w:szCs w:val="20"/>
              </w:rPr>
              <w:t>doświadczenie w pracy z młodzieżą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25CAE9B7" w14:textId="77777777" w:rsidR="00C12D11" w:rsidRPr="00930632" w:rsidRDefault="00C12D11" w:rsidP="006248C6">
            <w:pPr>
              <w:pStyle w:val="Default"/>
              <w:ind w:left="14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C12D11" w:rsidRPr="00930632" w14:paraId="672FE0D6" w14:textId="77777777" w:rsidTr="006248C6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FA07212" w14:textId="77777777" w:rsidR="00C12D11" w:rsidRPr="00930632" w:rsidRDefault="00C12D11" w:rsidP="006248C6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>
              <w:rPr>
                <w:rFonts w:ascii="Calibri" w:hAnsi="Calibri" w:cs="Calibri"/>
                <w:spacing w:val="4"/>
                <w:sz w:val="20"/>
                <w:szCs w:val="20"/>
              </w:rPr>
              <w:t>2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944FD46" w14:textId="77777777" w:rsidR="00C12D11" w:rsidRDefault="00C12D11" w:rsidP="006248C6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………….. …………..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6B52D03" w14:textId="77777777" w:rsidR="00C12D11" w:rsidRPr="000B0715" w:rsidRDefault="00C12D11" w:rsidP="006248C6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Trener 2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F8CA9F9" w14:textId="77777777" w:rsidR="00C12D11" w:rsidRPr="00B45E56" w:rsidRDefault="00C12D11" w:rsidP="006248C6">
            <w:pPr>
              <w:spacing w:line="276" w:lineRule="auto"/>
              <w:ind w:left="131" w:right="148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121E99">
              <w:rPr>
                <w:rFonts w:ascii="Calibri" w:hAnsi="Calibri" w:cs="Calibri"/>
                <w:sz w:val="20"/>
                <w:szCs w:val="20"/>
              </w:rPr>
              <w:t xml:space="preserve">Osoba z doświadczeniem wskazanym w opisie przedmiotu, która posiada </w:t>
            </w:r>
            <w:r w:rsidRPr="00FD5C77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(należy wskazać ilość)</w:t>
            </w:r>
            <w:r w:rsidRPr="00121E9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E5508">
              <w:rPr>
                <w:rFonts w:asciiTheme="minorHAnsi" w:hAnsiTheme="minorHAnsi" w:cstheme="minorHAnsi"/>
                <w:bCs/>
                <w:sz w:val="20"/>
                <w:szCs w:val="20"/>
              </w:rPr>
              <w:t>-letni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</w:t>
            </w:r>
            <w:r w:rsidRPr="00FE5508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 </w:t>
            </w:r>
            <w:r w:rsidRPr="003F43E1">
              <w:rPr>
                <w:rFonts w:asciiTheme="minorHAnsi" w:hAnsiTheme="minorHAnsi" w:cstheme="minorHAnsi"/>
                <w:bCs/>
                <w:sz w:val="20"/>
                <w:szCs w:val="20"/>
              </w:rPr>
              <w:t>doświadczenie w pracy z młodzieżą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3261A626" w14:textId="77777777" w:rsidR="00C12D11" w:rsidRPr="00930632" w:rsidRDefault="00C12D11" w:rsidP="006248C6">
            <w:pPr>
              <w:pStyle w:val="Default"/>
              <w:ind w:left="142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C12D11" w:rsidRPr="00845A7B" w14:paraId="56D66830" w14:textId="77777777" w:rsidTr="006248C6">
        <w:trPr>
          <w:trHeight w:val="454"/>
        </w:trPr>
        <w:tc>
          <w:tcPr>
            <w:tcW w:w="14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CB5C8" w14:textId="2B69E83F" w:rsidR="00C12D11" w:rsidRPr="00845A7B" w:rsidRDefault="00C12D11" w:rsidP="006248C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45A7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CZĘŚĆ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13</w:t>
            </w:r>
          </w:p>
        </w:tc>
      </w:tr>
      <w:tr w:rsidR="00C12D11" w:rsidRPr="00930632" w14:paraId="568116F3" w14:textId="77777777" w:rsidTr="006248C6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A67CB8F" w14:textId="77777777" w:rsidR="00C12D11" w:rsidRPr="00930632" w:rsidRDefault="00C12D11" w:rsidP="006248C6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930632">
              <w:rPr>
                <w:rFonts w:ascii="Calibri" w:hAnsi="Calibri" w:cs="Calibri"/>
                <w:spacing w:val="4"/>
                <w:sz w:val="20"/>
                <w:szCs w:val="20"/>
              </w:rPr>
              <w:lastRenderedPageBreak/>
              <w:t>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AF920C9" w14:textId="77777777" w:rsidR="00C12D11" w:rsidRPr="00930632" w:rsidRDefault="00C12D11" w:rsidP="006248C6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………….. …………..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26BB854" w14:textId="77777777" w:rsidR="00C12D11" w:rsidRPr="000B0715" w:rsidRDefault="00C12D11" w:rsidP="006248C6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Trener 1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98B4B5A" w14:textId="77777777" w:rsidR="00C12D11" w:rsidRPr="003F43E1" w:rsidRDefault="00C12D11" w:rsidP="006248C6">
            <w:pPr>
              <w:spacing w:line="276" w:lineRule="auto"/>
              <w:ind w:left="131" w:right="148"/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121E99">
              <w:rPr>
                <w:rFonts w:ascii="Calibri" w:hAnsi="Calibri" w:cs="Calibri"/>
                <w:sz w:val="20"/>
                <w:szCs w:val="20"/>
              </w:rPr>
              <w:t xml:space="preserve">Osoba z doświadczeniem wskazanym w opisie przedmiotu, która posiada </w:t>
            </w:r>
            <w:r w:rsidRPr="00FD5C77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(należy wskazać ilość)</w:t>
            </w:r>
            <w:r w:rsidRPr="00121E9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E5508">
              <w:rPr>
                <w:rFonts w:asciiTheme="minorHAnsi" w:hAnsiTheme="minorHAnsi" w:cstheme="minorHAnsi"/>
                <w:bCs/>
                <w:sz w:val="20"/>
                <w:szCs w:val="20"/>
              </w:rPr>
              <w:t>-letni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</w:t>
            </w:r>
            <w:r w:rsidRPr="00FE5508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 </w:t>
            </w:r>
            <w:r w:rsidRPr="003F43E1">
              <w:rPr>
                <w:rFonts w:asciiTheme="minorHAnsi" w:hAnsiTheme="minorHAnsi" w:cstheme="minorHAnsi"/>
                <w:bCs/>
                <w:sz w:val="20"/>
                <w:szCs w:val="20"/>
              </w:rPr>
              <w:t>doświadc</w:t>
            </w:r>
            <w:r w:rsidRPr="00C12D11">
              <w:rPr>
                <w:rFonts w:asciiTheme="minorHAnsi" w:hAnsiTheme="minorHAnsi" w:cstheme="minorHAnsi"/>
                <w:bCs/>
                <w:sz w:val="20"/>
                <w:szCs w:val="20"/>
              </w:rPr>
              <w:t>zenie w pracy z młodzieżą</w:t>
            </w:r>
            <w:r w:rsidRPr="00C12D11">
              <w:rPr>
                <w:rFonts w:ascii="Calibri" w:hAnsi="Calibri" w:cs="Calibri"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/ nauczycielami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2FD6978F" w14:textId="77777777" w:rsidR="00C12D11" w:rsidRPr="00930632" w:rsidRDefault="00C12D11" w:rsidP="006248C6">
            <w:pPr>
              <w:pStyle w:val="Default"/>
              <w:ind w:left="14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C12D11" w:rsidRPr="00930632" w14:paraId="7B63C959" w14:textId="77777777" w:rsidTr="006248C6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15A457D" w14:textId="77777777" w:rsidR="00C12D11" w:rsidRPr="00930632" w:rsidRDefault="00C12D11" w:rsidP="006248C6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>
              <w:rPr>
                <w:rFonts w:ascii="Calibri" w:hAnsi="Calibri" w:cs="Calibri"/>
                <w:spacing w:val="4"/>
                <w:sz w:val="20"/>
                <w:szCs w:val="20"/>
              </w:rPr>
              <w:t>2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F28A4C0" w14:textId="77777777" w:rsidR="00C12D11" w:rsidRDefault="00C12D11" w:rsidP="006248C6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………….. …………..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5453983" w14:textId="77777777" w:rsidR="00C12D11" w:rsidRDefault="00C12D11" w:rsidP="006248C6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Trener 2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BBC0F76" w14:textId="77777777" w:rsidR="00C12D11" w:rsidRPr="00121E99" w:rsidRDefault="00C12D11" w:rsidP="006248C6">
            <w:pPr>
              <w:spacing w:line="276" w:lineRule="auto"/>
              <w:ind w:left="131" w:right="148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21E99">
              <w:rPr>
                <w:rFonts w:ascii="Calibri" w:hAnsi="Calibri" w:cs="Calibri"/>
                <w:sz w:val="20"/>
                <w:szCs w:val="20"/>
              </w:rPr>
              <w:t xml:space="preserve">Osoba z doświadczeniem wskazanym w opisie przedmiotu, która posiada </w:t>
            </w:r>
            <w:r w:rsidRPr="00FD5C77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(należy wskazać ilość)</w:t>
            </w:r>
            <w:r w:rsidRPr="00121E9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E5508">
              <w:rPr>
                <w:rFonts w:asciiTheme="minorHAnsi" w:hAnsiTheme="minorHAnsi" w:cstheme="minorHAnsi"/>
                <w:bCs/>
                <w:sz w:val="20"/>
                <w:szCs w:val="20"/>
              </w:rPr>
              <w:t>-letni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</w:t>
            </w:r>
            <w:r w:rsidRPr="00FE5508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 </w:t>
            </w:r>
            <w:r w:rsidRPr="003F43E1">
              <w:rPr>
                <w:rFonts w:asciiTheme="minorHAnsi" w:hAnsiTheme="minorHAnsi" w:cstheme="minorHAnsi"/>
                <w:bCs/>
                <w:sz w:val="20"/>
                <w:szCs w:val="20"/>
              </w:rPr>
              <w:t>doświadc</w:t>
            </w:r>
            <w:r w:rsidRPr="00C12D11">
              <w:rPr>
                <w:rFonts w:asciiTheme="minorHAnsi" w:hAnsiTheme="minorHAnsi" w:cstheme="minorHAnsi"/>
                <w:bCs/>
                <w:sz w:val="20"/>
                <w:szCs w:val="20"/>
              </w:rPr>
              <w:t>zenie w pracy z młodzieżą</w:t>
            </w:r>
            <w:r w:rsidRPr="00C12D11">
              <w:rPr>
                <w:rFonts w:ascii="Calibri" w:hAnsi="Calibri" w:cs="Calibri"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/ nauczycielami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08A9F68A" w14:textId="77777777" w:rsidR="00C12D11" w:rsidRPr="00930632" w:rsidRDefault="00C12D11" w:rsidP="006248C6">
            <w:pPr>
              <w:pStyle w:val="Default"/>
              <w:ind w:left="142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C12D11" w:rsidRPr="00845A7B" w14:paraId="5CC1F025" w14:textId="77777777" w:rsidTr="006248C6">
        <w:trPr>
          <w:trHeight w:val="454"/>
        </w:trPr>
        <w:tc>
          <w:tcPr>
            <w:tcW w:w="14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04488" w14:textId="7623AC97" w:rsidR="00C12D11" w:rsidRPr="00845A7B" w:rsidRDefault="00C12D11" w:rsidP="006248C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45A7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CZĘŚĆ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14</w:t>
            </w:r>
          </w:p>
        </w:tc>
      </w:tr>
      <w:tr w:rsidR="00C12D11" w:rsidRPr="00930632" w14:paraId="11DD7720" w14:textId="77777777" w:rsidTr="006248C6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7269402" w14:textId="77777777" w:rsidR="00C12D11" w:rsidRPr="00930632" w:rsidRDefault="00C12D11" w:rsidP="006248C6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930632">
              <w:rPr>
                <w:rFonts w:ascii="Calibri" w:hAnsi="Calibri" w:cs="Calibri"/>
                <w:spacing w:val="4"/>
                <w:sz w:val="20"/>
                <w:szCs w:val="20"/>
              </w:rPr>
              <w:t>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E08DF07" w14:textId="77777777" w:rsidR="00C12D11" w:rsidRPr="00930632" w:rsidRDefault="00C12D11" w:rsidP="006248C6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………….. …………..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560E243" w14:textId="77777777" w:rsidR="00C12D11" w:rsidRPr="000B0715" w:rsidRDefault="00C12D11" w:rsidP="006248C6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Trener 1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0D51290" w14:textId="77777777" w:rsidR="00C12D11" w:rsidRPr="00B45E56" w:rsidRDefault="00C12D11" w:rsidP="006248C6">
            <w:pPr>
              <w:spacing w:line="276" w:lineRule="auto"/>
              <w:ind w:left="131" w:right="148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121E99">
              <w:rPr>
                <w:rFonts w:ascii="Calibri" w:hAnsi="Calibri" w:cs="Calibri"/>
                <w:sz w:val="20"/>
                <w:szCs w:val="20"/>
              </w:rPr>
              <w:t xml:space="preserve">Osoba z doświadczeniem wskazanym w opisie przedmiotu, która posiada </w:t>
            </w:r>
            <w:r w:rsidRPr="00FD5C77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(należy wskazać ilość)</w:t>
            </w:r>
            <w:r w:rsidRPr="00121E9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E5508">
              <w:rPr>
                <w:rFonts w:asciiTheme="minorHAnsi" w:hAnsiTheme="minorHAnsi" w:cstheme="minorHAnsi"/>
                <w:bCs/>
                <w:sz w:val="20"/>
                <w:szCs w:val="20"/>
              </w:rPr>
              <w:t>-letni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</w:t>
            </w:r>
            <w:r w:rsidRPr="00FE5508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 </w:t>
            </w:r>
            <w:r w:rsidRPr="003F43E1">
              <w:rPr>
                <w:rFonts w:asciiTheme="minorHAnsi" w:hAnsiTheme="minorHAnsi" w:cstheme="minorHAnsi"/>
                <w:bCs/>
                <w:sz w:val="20"/>
                <w:szCs w:val="20"/>
              </w:rPr>
              <w:t>doświadczenie w pracy z młodzieżą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2935D948" w14:textId="77777777" w:rsidR="00C12D11" w:rsidRPr="00930632" w:rsidRDefault="00C12D11" w:rsidP="006248C6">
            <w:pPr>
              <w:pStyle w:val="Default"/>
              <w:ind w:left="14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C12D11" w:rsidRPr="00930632" w14:paraId="68374549" w14:textId="77777777" w:rsidTr="006248C6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82FC38A" w14:textId="77777777" w:rsidR="00C12D11" w:rsidRPr="00930632" w:rsidRDefault="00C12D11" w:rsidP="006248C6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>
              <w:rPr>
                <w:rFonts w:ascii="Calibri" w:hAnsi="Calibri" w:cs="Calibri"/>
                <w:spacing w:val="4"/>
                <w:sz w:val="20"/>
                <w:szCs w:val="20"/>
              </w:rPr>
              <w:t>2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B6D78D2" w14:textId="77777777" w:rsidR="00C12D11" w:rsidRDefault="00C12D11" w:rsidP="006248C6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………….. …………..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1C0FB84" w14:textId="77777777" w:rsidR="00C12D11" w:rsidRPr="000B0715" w:rsidRDefault="00C12D11" w:rsidP="006248C6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Trener 2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37DA7A8" w14:textId="77777777" w:rsidR="00C12D11" w:rsidRPr="00B45E56" w:rsidRDefault="00C12D11" w:rsidP="006248C6">
            <w:pPr>
              <w:spacing w:line="276" w:lineRule="auto"/>
              <w:ind w:left="131" w:right="148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121E99">
              <w:rPr>
                <w:rFonts w:ascii="Calibri" w:hAnsi="Calibri" w:cs="Calibri"/>
                <w:sz w:val="20"/>
                <w:szCs w:val="20"/>
              </w:rPr>
              <w:t xml:space="preserve">Osoba z doświadczeniem wskazanym w opisie przedmiotu, która posiada </w:t>
            </w:r>
            <w:r w:rsidRPr="00FD5C77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(należy wskazać ilość)</w:t>
            </w:r>
            <w:r w:rsidRPr="00121E9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E5508">
              <w:rPr>
                <w:rFonts w:asciiTheme="minorHAnsi" w:hAnsiTheme="minorHAnsi" w:cstheme="minorHAnsi"/>
                <w:bCs/>
                <w:sz w:val="20"/>
                <w:szCs w:val="20"/>
              </w:rPr>
              <w:t>-letni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</w:t>
            </w:r>
            <w:r w:rsidRPr="00FE5508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 </w:t>
            </w:r>
            <w:r w:rsidRPr="003F43E1">
              <w:rPr>
                <w:rFonts w:asciiTheme="minorHAnsi" w:hAnsiTheme="minorHAnsi" w:cstheme="minorHAnsi"/>
                <w:bCs/>
                <w:sz w:val="20"/>
                <w:szCs w:val="20"/>
              </w:rPr>
              <w:t>doświadczenie w pracy z młodzieżą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7695B46A" w14:textId="77777777" w:rsidR="00C12D11" w:rsidRPr="00930632" w:rsidRDefault="00C12D11" w:rsidP="006248C6">
            <w:pPr>
              <w:pStyle w:val="Default"/>
              <w:ind w:left="142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C12D11" w:rsidRPr="00845A7B" w14:paraId="64B08D15" w14:textId="77777777" w:rsidTr="006248C6">
        <w:trPr>
          <w:trHeight w:val="454"/>
        </w:trPr>
        <w:tc>
          <w:tcPr>
            <w:tcW w:w="14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31C46" w14:textId="2E983BED" w:rsidR="00C12D11" w:rsidRPr="00845A7B" w:rsidRDefault="00C12D11" w:rsidP="006248C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45A7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CZĘŚĆ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15</w:t>
            </w:r>
          </w:p>
        </w:tc>
      </w:tr>
      <w:tr w:rsidR="00C12D11" w:rsidRPr="00930632" w14:paraId="0475A81D" w14:textId="77777777" w:rsidTr="006248C6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4214ECB" w14:textId="77777777" w:rsidR="00C12D11" w:rsidRPr="00930632" w:rsidRDefault="00C12D11" w:rsidP="006248C6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930632">
              <w:rPr>
                <w:rFonts w:ascii="Calibri" w:hAnsi="Calibri" w:cs="Calibri"/>
                <w:spacing w:val="4"/>
                <w:sz w:val="20"/>
                <w:szCs w:val="20"/>
              </w:rPr>
              <w:t>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CD8BEB9" w14:textId="77777777" w:rsidR="00C12D11" w:rsidRPr="00930632" w:rsidRDefault="00C12D11" w:rsidP="006248C6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………….. …………..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219BE82" w14:textId="77777777" w:rsidR="00C12D11" w:rsidRPr="000B0715" w:rsidRDefault="00C12D11" w:rsidP="006248C6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Trener 1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0AE7272" w14:textId="77777777" w:rsidR="00C12D11" w:rsidRPr="003F43E1" w:rsidRDefault="00C12D11" w:rsidP="006248C6">
            <w:pPr>
              <w:spacing w:line="276" w:lineRule="auto"/>
              <w:ind w:left="131" w:right="148"/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121E99">
              <w:rPr>
                <w:rFonts w:ascii="Calibri" w:hAnsi="Calibri" w:cs="Calibri"/>
                <w:sz w:val="20"/>
                <w:szCs w:val="20"/>
              </w:rPr>
              <w:t xml:space="preserve">Osoba z doświadczeniem wskazanym w opisie przedmiotu, która posiada </w:t>
            </w:r>
            <w:r w:rsidRPr="00FD5C77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(należy wskazać ilość)</w:t>
            </w:r>
            <w:r w:rsidRPr="00121E9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E5508">
              <w:rPr>
                <w:rFonts w:asciiTheme="minorHAnsi" w:hAnsiTheme="minorHAnsi" w:cstheme="minorHAnsi"/>
                <w:bCs/>
                <w:sz w:val="20"/>
                <w:szCs w:val="20"/>
              </w:rPr>
              <w:t>-letni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</w:t>
            </w:r>
            <w:r w:rsidRPr="00FE5508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 </w:t>
            </w:r>
            <w:r w:rsidRPr="003F43E1">
              <w:rPr>
                <w:rFonts w:asciiTheme="minorHAnsi" w:hAnsiTheme="minorHAnsi" w:cstheme="minorHAnsi"/>
                <w:bCs/>
                <w:sz w:val="20"/>
                <w:szCs w:val="20"/>
              </w:rPr>
              <w:t>doświadc</w:t>
            </w:r>
            <w:r w:rsidRPr="00C12D11">
              <w:rPr>
                <w:rFonts w:asciiTheme="minorHAnsi" w:hAnsiTheme="minorHAnsi" w:cstheme="minorHAnsi"/>
                <w:bCs/>
                <w:sz w:val="20"/>
                <w:szCs w:val="20"/>
              </w:rPr>
              <w:t>zenie w pracy z młodzieżą</w:t>
            </w:r>
            <w:r w:rsidRPr="00C12D11">
              <w:rPr>
                <w:rFonts w:ascii="Calibri" w:hAnsi="Calibri" w:cs="Calibri"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/ nauczycielami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7F69447F" w14:textId="77777777" w:rsidR="00C12D11" w:rsidRPr="00930632" w:rsidRDefault="00C12D11" w:rsidP="006248C6">
            <w:pPr>
              <w:pStyle w:val="Default"/>
              <w:ind w:left="14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C12D11" w:rsidRPr="00930632" w14:paraId="6A0FB5F1" w14:textId="77777777" w:rsidTr="006248C6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0BF0A45" w14:textId="77777777" w:rsidR="00C12D11" w:rsidRPr="00930632" w:rsidRDefault="00C12D11" w:rsidP="006248C6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>
              <w:rPr>
                <w:rFonts w:ascii="Calibri" w:hAnsi="Calibri" w:cs="Calibri"/>
                <w:spacing w:val="4"/>
                <w:sz w:val="20"/>
                <w:szCs w:val="20"/>
              </w:rPr>
              <w:t>2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BF9D993" w14:textId="77777777" w:rsidR="00C12D11" w:rsidRDefault="00C12D11" w:rsidP="006248C6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………….. …………..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B1CB472" w14:textId="77777777" w:rsidR="00C12D11" w:rsidRDefault="00C12D11" w:rsidP="006248C6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Trener 2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7433D4E" w14:textId="77777777" w:rsidR="00C12D11" w:rsidRPr="00121E99" w:rsidRDefault="00C12D11" w:rsidP="006248C6">
            <w:pPr>
              <w:spacing w:line="276" w:lineRule="auto"/>
              <w:ind w:left="131" w:right="148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21E99">
              <w:rPr>
                <w:rFonts w:ascii="Calibri" w:hAnsi="Calibri" w:cs="Calibri"/>
                <w:sz w:val="20"/>
                <w:szCs w:val="20"/>
              </w:rPr>
              <w:t xml:space="preserve">Osoba z doświadczeniem wskazanym w opisie przedmiotu, która posiada </w:t>
            </w:r>
            <w:r w:rsidRPr="00FD5C77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(należy wskazać ilość)</w:t>
            </w:r>
            <w:r w:rsidRPr="00121E9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E5508">
              <w:rPr>
                <w:rFonts w:asciiTheme="minorHAnsi" w:hAnsiTheme="minorHAnsi" w:cstheme="minorHAnsi"/>
                <w:bCs/>
                <w:sz w:val="20"/>
                <w:szCs w:val="20"/>
              </w:rPr>
              <w:t>-letni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</w:t>
            </w:r>
            <w:r w:rsidRPr="00FE5508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 </w:t>
            </w:r>
            <w:r w:rsidRPr="003F43E1">
              <w:rPr>
                <w:rFonts w:asciiTheme="minorHAnsi" w:hAnsiTheme="minorHAnsi" w:cstheme="minorHAnsi"/>
                <w:bCs/>
                <w:sz w:val="20"/>
                <w:szCs w:val="20"/>
              </w:rPr>
              <w:t>doświadc</w:t>
            </w:r>
            <w:r w:rsidRPr="00C12D11">
              <w:rPr>
                <w:rFonts w:asciiTheme="minorHAnsi" w:hAnsiTheme="minorHAnsi" w:cstheme="minorHAnsi"/>
                <w:bCs/>
                <w:sz w:val="20"/>
                <w:szCs w:val="20"/>
              </w:rPr>
              <w:t>zenie w pracy z młodzieżą</w:t>
            </w:r>
            <w:r w:rsidRPr="00C12D11">
              <w:rPr>
                <w:rFonts w:ascii="Calibri" w:hAnsi="Calibri" w:cs="Calibri"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/ nauczycielami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39937C2E" w14:textId="77777777" w:rsidR="00C12D11" w:rsidRPr="00930632" w:rsidRDefault="00C12D11" w:rsidP="006248C6">
            <w:pPr>
              <w:pStyle w:val="Default"/>
              <w:ind w:left="142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C12D11" w:rsidRPr="00845A7B" w14:paraId="2F53EEA6" w14:textId="77777777" w:rsidTr="006248C6">
        <w:trPr>
          <w:trHeight w:val="454"/>
        </w:trPr>
        <w:tc>
          <w:tcPr>
            <w:tcW w:w="14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3D875" w14:textId="1ED93482" w:rsidR="00C12D11" w:rsidRPr="00845A7B" w:rsidRDefault="00C12D11" w:rsidP="006248C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45A7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CZĘŚĆ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16</w:t>
            </w:r>
          </w:p>
        </w:tc>
      </w:tr>
      <w:tr w:rsidR="00C12D11" w:rsidRPr="00930632" w14:paraId="57E6CA82" w14:textId="77777777" w:rsidTr="006248C6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1F730BE" w14:textId="77777777" w:rsidR="00C12D11" w:rsidRPr="00930632" w:rsidRDefault="00C12D11" w:rsidP="006248C6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930632">
              <w:rPr>
                <w:rFonts w:ascii="Calibri" w:hAnsi="Calibri" w:cs="Calibri"/>
                <w:spacing w:val="4"/>
                <w:sz w:val="20"/>
                <w:szCs w:val="20"/>
              </w:rPr>
              <w:t>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315CC14" w14:textId="77777777" w:rsidR="00C12D11" w:rsidRPr="00930632" w:rsidRDefault="00C12D11" w:rsidP="006248C6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………….. …………..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642FA0D" w14:textId="77777777" w:rsidR="00C12D11" w:rsidRPr="000B0715" w:rsidRDefault="00C12D11" w:rsidP="006248C6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Trener 1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27F95F2" w14:textId="77777777" w:rsidR="00C12D11" w:rsidRPr="00B45E56" w:rsidRDefault="00C12D11" w:rsidP="006248C6">
            <w:pPr>
              <w:spacing w:line="276" w:lineRule="auto"/>
              <w:ind w:left="131" w:right="148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121E99">
              <w:rPr>
                <w:rFonts w:ascii="Calibri" w:hAnsi="Calibri" w:cs="Calibri"/>
                <w:sz w:val="20"/>
                <w:szCs w:val="20"/>
              </w:rPr>
              <w:t xml:space="preserve">Osoba z doświadczeniem wskazanym w opisie przedmiotu, która posiada </w:t>
            </w:r>
            <w:r w:rsidRPr="00FD5C77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(należy wskazać ilość)</w:t>
            </w:r>
            <w:r w:rsidRPr="00121E9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E5508">
              <w:rPr>
                <w:rFonts w:asciiTheme="minorHAnsi" w:hAnsiTheme="minorHAnsi" w:cstheme="minorHAnsi"/>
                <w:bCs/>
                <w:sz w:val="20"/>
                <w:szCs w:val="20"/>
              </w:rPr>
              <w:t>-letni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</w:t>
            </w:r>
            <w:r w:rsidRPr="00FE5508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 </w:t>
            </w:r>
            <w:r w:rsidRPr="003F43E1">
              <w:rPr>
                <w:rFonts w:asciiTheme="minorHAnsi" w:hAnsiTheme="minorHAnsi" w:cstheme="minorHAnsi"/>
                <w:bCs/>
                <w:sz w:val="20"/>
                <w:szCs w:val="20"/>
              </w:rPr>
              <w:t>doświadczenie w pracy z młodzieżą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33A83ADC" w14:textId="77777777" w:rsidR="00C12D11" w:rsidRPr="00930632" w:rsidRDefault="00C12D11" w:rsidP="006248C6">
            <w:pPr>
              <w:pStyle w:val="Default"/>
              <w:ind w:left="14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C12D11" w:rsidRPr="00930632" w14:paraId="0C7181FB" w14:textId="77777777" w:rsidTr="006248C6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BF3CD18" w14:textId="77777777" w:rsidR="00C12D11" w:rsidRPr="00930632" w:rsidRDefault="00C12D11" w:rsidP="006248C6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>
              <w:rPr>
                <w:rFonts w:ascii="Calibri" w:hAnsi="Calibri" w:cs="Calibri"/>
                <w:spacing w:val="4"/>
                <w:sz w:val="20"/>
                <w:szCs w:val="20"/>
              </w:rPr>
              <w:lastRenderedPageBreak/>
              <w:t>2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30FF2D3" w14:textId="77777777" w:rsidR="00C12D11" w:rsidRDefault="00C12D11" w:rsidP="006248C6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………….. …………..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5E37213" w14:textId="77777777" w:rsidR="00C12D11" w:rsidRPr="000B0715" w:rsidRDefault="00C12D11" w:rsidP="006248C6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Trener 2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19C328C" w14:textId="77777777" w:rsidR="00C12D11" w:rsidRPr="00B45E56" w:rsidRDefault="00C12D11" w:rsidP="006248C6">
            <w:pPr>
              <w:spacing w:line="276" w:lineRule="auto"/>
              <w:ind w:left="131" w:right="148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121E99">
              <w:rPr>
                <w:rFonts w:ascii="Calibri" w:hAnsi="Calibri" w:cs="Calibri"/>
                <w:sz w:val="20"/>
                <w:szCs w:val="20"/>
              </w:rPr>
              <w:t xml:space="preserve">Osoba z doświadczeniem wskazanym w opisie przedmiotu, która posiada </w:t>
            </w:r>
            <w:r w:rsidRPr="00FD5C77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(należy wskazać ilość)</w:t>
            </w:r>
            <w:r w:rsidRPr="00121E9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E5508">
              <w:rPr>
                <w:rFonts w:asciiTheme="minorHAnsi" w:hAnsiTheme="minorHAnsi" w:cstheme="minorHAnsi"/>
                <w:bCs/>
                <w:sz w:val="20"/>
                <w:szCs w:val="20"/>
              </w:rPr>
              <w:t>-letni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</w:t>
            </w:r>
            <w:r w:rsidRPr="00FE5508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 </w:t>
            </w:r>
            <w:r w:rsidRPr="003F43E1">
              <w:rPr>
                <w:rFonts w:asciiTheme="minorHAnsi" w:hAnsiTheme="minorHAnsi" w:cstheme="minorHAnsi"/>
                <w:bCs/>
                <w:sz w:val="20"/>
                <w:szCs w:val="20"/>
              </w:rPr>
              <w:t>doświadczenie w pracy z młodzieżą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504BF136" w14:textId="77777777" w:rsidR="00C12D11" w:rsidRPr="00930632" w:rsidRDefault="00C12D11" w:rsidP="006248C6">
            <w:pPr>
              <w:pStyle w:val="Default"/>
              <w:ind w:left="142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C12D11" w:rsidRPr="00845A7B" w14:paraId="1D1E8F1E" w14:textId="77777777" w:rsidTr="006248C6">
        <w:trPr>
          <w:trHeight w:val="454"/>
        </w:trPr>
        <w:tc>
          <w:tcPr>
            <w:tcW w:w="14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01627" w14:textId="4BCCF6E6" w:rsidR="00C12D11" w:rsidRPr="00845A7B" w:rsidRDefault="00C12D11" w:rsidP="006248C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45A7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CZĘŚĆ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17</w:t>
            </w:r>
          </w:p>
        </w:tc>
      </w:tr>
      <w:tr w:rsidR="00C12D11" w:rsidRPr="00930632" w14:paraId="6B4854A2" w14:textId="77777777" w:rsidTr="006248C6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865272C" w14:textId="77777777" w:rsidR="00C12D11" w:rsidRPr="00930632" w:rsidRDefault="00C12D11" w:rsidP="006248C6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930632">
              <w:rPr>
                <w:rFonts w:ascii="Calibri" w:hAnsi="Calibri" w:cs="Calibri"/>
                <w:spacing w:val="4"/>
                <w:sz w:val="20"/>
                <w:szCs w:val="20"/>
              </w:rPr>
              <w:t>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B9CA272" w14:textId="77777777" w:rsidR="00C12D11" w:rsidRPr="00930632" w:rsidRDefault="00C12D11" w:rsidP="006248C6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………….. …………..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310B29F" w14:textId="77777777" w:rsidR="00C12D11" w:rsidRPr="000B0715" w:rsidRDefault="00C12D11" w:rsidP="006248C6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Trener 1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2A17B58" w14:textId="77777777" w:rsidR="00C12D11" w:rsidRPr="003F43E1" w:rsidRDefault="00C12D11" w:rsidP="006248C6">
            <w:pPr>
              <w:spacing w:line="276" w:lineRule="auto"/>
              <w:ind w:left="131" w:right="148"/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121E99">
              <w:rPr>
                <w:rFonts w:ascii="Calibri" w:hAnsi="Calibri" w:cs="Calibri"/>
                <w:sz w:val="20"/>
                <w:szCs w:val="20"/>
              </w:rPr>
              <w:t xml:space="preserve">Osoba z doświadczeniem wskazanym w opisie przedmiotu, która posiada </w:t>
            </w:r>
            <w:r w:rsidRPr="00FD5C77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(należy wskazać ilość)</w:t>
            </w:r>
            <w:r w:rsidRPr="00121E9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E5508">
              <w:rPr>
                <w:rFonts w:asciiTheme="minorHAnsi" w:hAnsiTheme="minorHAnsi" w:cstheme="minorHAnsi"/>
                <w:bCs/>
                <w:sz w:val="20"/>
                <w:szCs w:val="20"/>
              </w:rPr>
              <w:t>-letni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</w:t>
            </w:r>
            <w:r w:rsidRPr="00FE5508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 </w:t>
            </w:r>
            <w:r w:rsidRPr="003F43E1">
              <w:rPr>
                <w:rFonts w:asciiTheme="minorHAnsi" w:hAnsiTheme="minorHAnsi" w:cstheme="minorHAnsi"/>
                <w:bCs/>
                <w:sz w:val="20"/>
                <w:szCs w:val="20"/>
              </w:rPr>
              <w:t>doświadc</w:t>
            </w:r>
            <w:r w:rsidRPr="00C12D11">
              <w:rPr>
                <w:rFonts w:asciiTheme="minorHAnsi" w:hAnsiTheme="minorHAnsi" w:cstheme="minorHAnsi"/>
                <w:bCs/>
                <w:sz w:val="20"/>
                <w:szCs w:val="20"/>
              </w:rPr>
              <w:t>zenie w pracy z młodzieżą</w:t>
            </w:r>
            <w:r w:rsidRPr="00C12D11">
              <w:rPr>
                <w:rFonts w:ascii="Calibri" w:hAnsi="Calibri" w:cs="Calibri"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/ nauczycielami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5805A2ED" w14:textId="77777777" w:rsidR="00C12D11" w:rsidRPr="00930632" w:rsidRDefault="00C12D11" w:rsidP="006248C6">
            <w:pPr>
              <w:pStyle w:val="Default"/>
              <w:ind w:left="14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C12D11" w:rsidRPr="00930632" w14:paraId="4DAFD135" w14:textId="77777777" w:rsidTr="006248C6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0E3B254" w14:textId="77777777" w:rsidR="00C12D11" w:rsidRPr="00930632" w:rsidRDefault="00C12D11" w:rsidP="006248C6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>
              <w:rPr>
                <w:rFonts w:ascii="Calibri" w:hAnsi="Calibri" w:cs="Calibri"/>
                <w:spacing w:val="4"/>
                <w:sz w:val="20"/>
                <w:szCs w:val="20"/>
              </w:rPr>
              <w:t>2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A3D1483" w14:textId="77777777" w:rsidR="00C12D11" w:rsidRDefault="00C12D11" w:rsidP="006248C6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………….. …………..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448B0D2" w14:textId="77777777" w:rsidR="00C12D11" w:rsidRDefault="00C12D11" w:rsidP="006248C6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Trener 2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3B429DB" w14:textId="77777777" w:rsidR="00C12D11" w:rsidRPr="00121E99" w:rsidRDefault="00C12D11" w:rsidP="006248C6">
            <w:pPr>
              <w:spacing w:line="276" w:lineRule="auto"/>
              <w:ind w:left="131" w:right="148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21E99">
              <w:rPr>
                <w:rFonts w:ascii="Calibri" w:hAnsi="Calibri" w:cs="Calibri"/>
                <w:sz w:val="20"/>
                <w:szCs w:val="20"/>
              </w:rPr>
              <w:t xml:space="preserve">Osoba z doświadczeniem wskazanym w opisie przedmiotu, która posiada </w:t>
            </w:r>
            <w:r w:rsidRPr="00FD5C77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(należy wskazać ilość)</w:t>
            </w:r>
            <w:r w:rsidRPr="00121E9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E5508">
              <w:rPr>
                <w:rFonts w:asciiTheme="minorHAnsi" w:hAnsiTheme="minorHAnsi" w:cstheme="minorHAnsi"/>
                <w:bCs/>
                <w:sz w:val="20"/>
                <w:szCs w:val="20"/>
              </w:rPr>
              <w:t>-letni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</w:t>
            </w:r>
            <w:r w:rsidRPr="00FE5508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 </w:t>
            </w:r>
            <w:r w:rsidRPr="003F43E1">
              <w:rPr>
                <w:rFonts w:asciiTheme="minorHAnsi" w:hAnsiTheme="minorHAnsi" w:cstheme="minorHAnsi"/>
                <w:bCs/>
                <w:sz w:val="20"/>
                <w:szCs w:val="20"/>
              </w:rPr>
              <w:t>doświadc</w:t>
            </w:r>
            <w:r w:rsidRPr="00C12D11">
              <w:rPr>
                <w:rFonts w:asciiTheme="minorHAnsi" w:hAnsiTheme="minorHAnsi" w:cstheme="minorHAnsi"/>
                <w:bCs/>
                <w:sz w:val="20"/>
                <w:szCs w:val="20"/>
              </w:rPr>
              <w:t>zenie w pracy z młodzieżą</w:t>
            </w:r>
            <w:r w:rsidRPr="00C12D11">
              <w:rPr>
                <w:rFonts w:ascii="Calibri" w:hAnsi="Calibri" w:cs="Calibri"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/ nauczycielami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01B66791" w14:textId="77777777" w:rsidR="00C12D11" w:rsidRPr="00930632" w:rsidRDefault="00C12D11" w:rsidP="006248C6">
            <w:pPr>
              <w:pStyle w:val="Default"/>
              <w:ind w:left="142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C12D11" w:rsidRPr="00845A7B" w14:paraId="46291616" w14:textId="77777777" w:rsidTr="006248C6">
        <w:trPr>
          <w:trHeight w:val="454"/>
        </w:trPr>
        <w:tc>
          <w:tcPr>
            <w:tcW w:w="14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9CC8C" w14:textId="316C9C4E" w:rsidR="00C12D11" w:rsidRPr="00845A7B" w:rsidRDefault="00C12D11" w:rsidP="006248C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45A7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CZĘŚĆ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18</w:t>
            </w:r>
          </w:p>
        </w:tc>
      </w:tr>
      <w:tr w:rsidR="00C12D11" w:rsidRPr="00930632" w14:paraId="74A20C9C" w14:textId="77777777" w:rsidTr="006248C6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1413451" w14:textId="77777777" w:rsidR="00C12D11" w:rsidRPr="00930632" w:rsidRDefault="00C12D11" w:rsidP="006248C6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930632">
              <w:rPr>
                <w:rFonts w:ascii="Calibri" w:hAnsi="Calibri" w:cs="Calibri"/>
                <w:spacing w:val="4"/>
                <w:sz w:val="20"/>
                <w:szCs w:val="20"/>
              </w:rPr>
              <w:t>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D80D79A" w14:textId="77777777" w:rsidR="00C12D11" w:rsidRPr="00930632" w:rsidRDefault="00C12D11" w:rsidP="006248C6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………….. …………..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2DBF00F" w14:textId="77777777" w:rsidR="00C12D11" w:rsidRPr="000B0715" w:rsidRDefault="00C12D11" w:rsidP="006248C6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Trener 1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A95435F" w14:textId="77777777" w:rsidR="00C12D11" w:rsidRPr="00B45E56" w:rsidRDefault="00C12D11" w:rsidP="006248C6">
            <w:pPr>
              <w:spacing w:line="276" w:lineRule="auto"/>
              <w:ind w:left="131" w:right="148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121E99">
              <w:rPr>
                <w:rFonts w:ascii="Calibri" w:hAnsi="Calibri" w:cs="Calibri"/>
                <w:sz w:val="20"/>
                <w:szCs w:val="20"/>
              </w:rPr>
              <w:t xml:space="preserve">Osoba z doświadczeniem wskazanym w opisie przedmiotu, która posiada </w:t>
            </w:r>
            <w:r w:rsidRPr="00FD5C77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(należy wskazać ilość)</w:t>
            </w:r>
            <w:r w:rsidRPr="00121E9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E5508">
              <w:rPr>
                <w:rFonts w:asciiTheme="minorHAnsi" w:hAnsiTheme="minorHAnsi" w:cstheme="minorHAnsi"/>
                <w:bCs/>
                <w:sz w:val="20"/>
                <w:szCs w:val="20"/>
              </w:rPr>
              <w:t>-letni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</w:t>
            </w:r>
            <w:r w:rsidRPr="00FE5508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 </w:t>
            </w:r>
            <w:r w:rsidRPr="003F43E1">
              <w:rPr>
                <w:rFonts w:asciiTheme="minorHAnsi" w:hAnsiTheme="minorHAnsi" w:cstheme="minorHAnsi"/>
                <w:bCs/>
                <w:sz w:val="20"/>
                <w:szCs w:val="20"/>
              </w:rPr>
              <w:t>doświadczenie w pracy z młodzieżą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1B4657C6" w14:textId="77777777" w:rsidR="00C12D11" w:rsidRPr="00930632" w:rsidRDefault="00C12D11" w:rsidP="006248C6">
            <w:pPr>
              <w:pStyle w:val="Default"/>
              <w:ind w:left="14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C12D11" w:rsidRPr="00930632" w14:paraId="7E743973" w14:textId="77777777" w:rsidTr="006248C6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7CABA08" w14:textId="77777777" w:rsidR="00C12D11" w:rsidRPr="00930632" w:rsidRDefault="00C12D11" w:rsidP="006248C6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>
              <w:rPr>
                <w:rFonts w:ascii="Calibri" w:hAnsi="Calibri" w:cs="Calibri"/>
                <w:spacing w:val="4"/>
                <w:sz w:val="20"/>
                <w:szCs w:val="20"/>
              </w:rPr>
              <w:t>2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74F740A" w14:textId="77777777" w:rsidR="00C12D11" w:rsidRDefault="00C12D11" w:rsidP="006248C6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………….. …………..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E2360C7" w14:textId="77777777" w:rsidR="00C12D11" w:rsidRPr="000B0715" w:rsidRDefault="00C12D11" w:rsidP="006248C6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Trener 2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E446E28" w14:textId="77777777" w:rsidR="00C12D11" w:rsidRPr="00B45E56" w:rsidRDefault="00C12D11" w:rsidP="006248C6">
            <w:pPr>
              <w:spacing w:line="276" w:lineRule="auto"/>
              <w:ind w:left="131" w:right="148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121E99">
              <w:rPr>
                <w:rFonts w:ascii="Calibri" w:hAnsi="Calibri" w:cs="Calibri"/>
                <w:sz w:val="20"/>
                <w:szCs w:val="20"/>
              </w:rPr>
              <w:t xml:space="preserve">Osoba z doświadczeniem wskazanym w opisie przedmiotu, która posiada </w:t>
            </w:r>
            <w:r w:rsidRPr="00FD5C77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(należy wskazać ilość)</w:t>
            </w:r>
            <w:r w:rsidRPr="00121E9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E5508">
              <w:rPr>
                <w:rFonts w:asciiTheme="minorHAnsi" w:hAnsiTheme="minorHAnsi" w:cstheme="minorHAnsi"/>
                <w:bCs/>
                <w:sz w:val="20"/>
                <w:szCs w:val="20"/>
              </w:rPr>
              <w:t>-letni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</w:t>
            </w:r>
            <w:r w:rsidRPr="00FE5508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 </w:t>
            </w:r>
            <w:r w:rsidRPr="003F43E1">
              <w:rPr>
                <w:rFonts w:asciiTheme="minorHAnsi" w:hAnsiTheme="minorHAnsi" w:cstheme="minorHAnsi"/>
                <w:bCs/>
                <w:sz w:val="20"/>
                <w:szCs w:val="20"/>
              </w:rPr>
              <w:t>doświadczenie w pracy z młodzieżą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2242F9C2" w14:textId="77777777" w:rsidR="00C12D11" w:rsidRPr="00930632" w:rsidRDefault="00C12D11" w:rsidP="006248C6">
            <w:pPr>
              <w:pStyle w:val="Default"/>
              <w:ind w:left="142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</w:tbl>
    <w:p w14:paraId="788F8212" w14:textId="77777777" w:rsidR="00EF4847" w:rsidRDefault="00EF4847" w:rsidP="0032655D">
      <w:pPr>
        <w:pStyle w:val="Default"/>
        <w:rPr>
          <w:rFonts w:ascii="Calibri" w:hAnsi="Calibri" w:cs="Calibri"/>
          <w:sz w:val="20"/>
          <w:szCs w:val="20"/>
        </w:rPr>
      </w:pPr>
    </w:p>
    <w:p w14:paraId="356FE75F" w14:textId="467DDB58" w:rsidR="00461FBB" w:rsidRPr="00930632" w:rsidRDefault="0032655D" w:rsidP="0032655D">
      <w:pPr>
        <w:pStyle w:val="Default"/>
        <w:rPr>
          <w:rFonts w:ascii="Calibri" w:hAnsi="Calibri" w:cs="Calibri"/>
          <w:color w:val="auto"/>
          <w:sz w:val="20"/>
          <w:szCs w:val="20"/>
        </w:rPr>
      </w:pPr>
      <w:r w:rsidRPr="00930632">
        <w:rPr>
          <w:rFonts w:ascii="Calibri" w:hAnsi="Calibri" w:cs="Calibri"/>
          <w:sz w:val="20"/>
          <w:szCs w:val="20"/>
        </w:rPr>
        <w:t>* niepotrzebne skreślić (jeżeli wykonawca pozostaje w stosunku umowy cywilno</w:t>
      </w:r>
      <w:r w:rsidR="00EF4847">
        <w:rPr>
          <w:rFonts w:ascii="Calibri" w:hAnsi="Calibri" w:cs="Calibri"/>
          <w:sz w:val="20"/>
          <w:szCs w:val="20"/>
        </w:rPr>
        <w:t>-</w:t>
      </w:r>
      <w:r w:rsidRPr="00930632">
        <w:rPr>
          <w:rFonts w:ascii="Calibri" w:hAnsi="Calibri" w:cs="Calibri"/>
          <w:sz w:val="20"/>
          <w:szCs w:val="20"/>
        </w:rPr>
        <w:t xml:space="preserve">prawnej pozostawiamy </w:t>
      </w:r>
      <w:r w:rsidRPr="00EF4847">
        <w:rPr>
          <w:rFonts w:ascii="Calibri" w:hAnsi="Calibri" w:cs="Calibri"/>
          <w:b/>
          <w:bCs/>
          <w:sz w:val="20"/>
          <w:szCs w:val="20"/>
        </w:rPr>
        <w:t>własne</w:t>
      </w:r>
      <w:r w:rsidRPr="00930632">
        <w:rPr>
          <w:rFonts w:ascii="Calibri" w:hAnsi="Calibri" w:cs="Calibri"/>
          <w:sz w:val="20"/>
          <w:szCs w:val="20"/>
        </w:rPr>
        <w:t>)</w:t>
      </w:r>
    </w:p>
    <w:sectPr w:rsidR="00461FBB" w:rsidRPr="00930632" w:rsidSect="00C12D11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8" w:right="1418" w:bottom="993" w:left="1418" w:header="426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6745E" w14:textId="77777777" w:rsidR="0026645A" w:rsidRDefault="0026645A">
      <w:r>
        <w:separator/>
      </w:r>
    </w:p>
  </w:endnote>
  <w:endnote w:type="continuationSeparator" w:id="0">
    <w:p w14:paraId="2F280D95" w14:textId="77777777" w:rsidR="0026645A" w:rsidRDefault="00266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9AF45" w14:textId="0B7FD0D4" w:rsidR="003F0785" w:rsidRDefault="003F078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D79A1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E5595C0" w14:textId="77777777" w:rsidR="003F0785" w:rsidRDefault="003F078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7D049" w14:textId="77777777" w:rsidR="00FF4FFE" w:rsidRPr="00F720C8" w:rsidRDefault="00FF4FFE" w:rsidP="00FF4FFE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bookmarkStart w:id="0" w:name="_Hlk67762522"/>
    <w:r w:rsidRPr="00F720C8">
      <w:rPr>
        <w:rFonts w:ascii="Calibri" w:hAnsi="Calibri" w:cs="Calibri"/>
        <w:b/>
        <w:sz w:val="18"/>
        <w:szCs w:val="18"/>
        <w:highlight w:val="yellow"/>
      </w:rPr>
      <w:t xml:space="preserve">Dokument musi być </w:t>
    </w:r>
    <w:bookmarkStart w:id="1" w:name="_Hlk67762173"/>
    <w:r w:rsidRPr="00F720C8">
      <w:rPr>
        <w:rFonts w:ascii="Calibri" w:hAnsi="Calibri" w:cs="Calibri"/>
        <w:b/>
        <w:sz w:val="18"/>
        <w:szCs w:val="18"/>
        <w:highlight w:val="yellow"/>
      </w:rPr>
      <w:t xml:space="preserve">podpisany </w:t>
    </w:r>
    <w:bookmarkStart w:id="2" w:name="_Hlk67762143"/>
    <w:r w:rsidRPr="00F720C8">
      <w:rPr>
        <w:rFonts w:ascii="Calibri" w:hAnsi="Calibri" w:cs="Calibri"/>
        <w:b/>
        <w:sz w:val="18"/>
        <w:szCs w:val="18"/>
        <w:highlight w:val="yellow"/>
      </w:rPr>
      <w:t>kwalifikowanym podpisem elektronicznym lub podpisem zaufanym lub podpisem osobistym</w:t>
    </w:r>
    <w:r w:rsidRPr="00F720C8">
      <w:rPr>
        <w:rFonts w:ascii="Calibri" w:hAnsi="Calibri" w:cs="Calibri"/>
        <w:sz w:val="18"/>
        <w:szCs w:val="18"/>
        <w:highlight w:val="yellow"/>
      </w:rPr>
      <w:t>.</w:t>
    </w:r>
    <w:bookmarkEnd w:id="1"/>
    <w:bookmarkEnd w:id="2"/>
  </w:p>
  <w:p w14:paraId="033FA04A" w14:textId="77777777" w:rsidR="00F720C8" w:rsidRPr="00F720C8" w:rsidRDefault="00F720C8" w:rsidP="00F720C8">
    <w:pPr>
      <w:ind w:right="-250"/>
      <w:jc w:val="center"/>
      <w:rPr>
        <w:rFonts w:ascii="Calibri" w:hAnsi="Calibri" w:cs="Calibri"/>
        <w:b/>
        <w:sz w:val="20"/>
        <w:szCs w:val="20"/>
      </w:rPr>
    </w:pPr>
  </w:p>
  <w:bookmarkEnd w:id="0"/>
  <w:p w14:paraId="177E523B" w14:textId="77777777" w:rsidR="003F0785" w:rsidRPr="00F720C8" w:rsidRDefault="003F0785" w:rsidP="009C142F">
    <w:pPr>
      <w:pStyle w:val="Nagwek"/>
      <w:rPr>
        <w:rFonts w:ascii="Calibri" w:hAnsi="Calibri" w:cs="Calibri"/>
        <w:b/>
        <w:caps/>
        <w:w w:val="90"/>
        <w:sz w:val="20"/>
        <w:szCs w:val="20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70335" w14:textId="77777777" w:rsidR="00711915" w:rsidRDefault="00711915" w:rsidP="00FF4FFE">
    <w:pPr>
      <w:tabs>
        <w:tab w:val="left" w:pos="540"/>
        <w:tab w:val="left" w:pos="780"/>
      </w:tabs>
      <w:jc w:val="center"/>
      <w:rPr>
        <w:rFonts w:ascii="Calibri" w:hAnsi="Calibri" w:cs="Calibri"/>
        <w:b/>
        <w:sz w:val="18"/>
        <w:szCs w:val="18"/>
        <w:highlight w:val="yellow"/>
        <w:lang w:val="x-none"/>
      </w:rPr>
    </w:pPr>
  </w:p>
  <w:p w14:paraId="306A2FD5" w14:textId="4772669A" w:rsidR="00FF4FFE" w:rsidRPr="00F720C8" w:rsidRDefault="00FF4FFE" w:rsidP="00FF4FFE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r w:rsidRPr="00F720C8">
      <w:rPr>
        <w:rFonts w:ascii="Calibri" w:hAnsi="Calibri" w:cs="Calibri"/>
        <w:b/>
        <w:sz w:val="18"/>
        <w:szCs w:val="18"/>
        <w:highlight w:val="yellow"/>
      </w:rPr>
      <w:t>Dokument musi być podpisany kwalifikowanym podpisem elektronicznym lub podpisem zaufanym lub podpisem osobistym</w:t>
    </w:r>
    <w:r w:rsidRPr="00F720C8">
      <w:rPr>
        <w:rFonts w:ascii="Calibri" w:hAnsi="Calibri" w:cs="Calibri"/>
        <w:sz w:val="18"/>
        <w:szCs w:val="18"/>
        <w:highlight w:val="yellow"/>
      </w:rPr>
      <w:t>.</w:t>
    </w:r>
  </w:p>
  <w:p w14:paraId="54E35614" w14:textId="77777777" w:rsidR="00FF4FFE" w:rsidRPr="00F720C8" w:rsidRDefault="00FF4FFE">
    <w:pPr>
      <w:pStyle w:val="Stopka"/>
      <w:rPr>
        <w:rFonts w:ascii="Calibri" w:hAnsi="Calibri" w:cs="Calibri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932D3E" w14:textId="77777777" w:rsidR="0026645A" w:rsidRDefault="0026645A">
      <w:r>
        <w:separator/>
      </w:r>
    </w:p>
  </w:footnote>
  <w:footnote w:type="continuationSeparator" w:id="0">
    <w:p w14:paraId="084555F9" w14:textId="77777777" w:rsidR="0026645A" w:rsidRDefault="00266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15103" w14:textId="4CBED686" w:rsidR="009C142F" w:rsidRDefault="00C12D11" w:rsidP="00C12D11">
    <w:pPr>
      <w:pStyle w:val="Nagwek"/>
      <w:jc w:val="center"/>
    </w:pPr>
    <w:r>
      <w:rPr>
        <w:noProof/>
      </w:rPr>
      <w:drawing>
        <wp:inline distT="0" distB="0" distL="0" distR="0" wp14:anchorId="5038A2A1" wp14:editId="27C3CD10">
          <wp:extent cx="5904230" cy="752716"/>
          <wp:effectExtent l="0" t="0" r="1270" b="9525"/>
          <wp:docPr id="215726453" name="Obraz 1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" descr="Obraz zawierający tekst, zrzut ekranu, Czcionka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230" cy="7527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BBBB47" w14:textId="77777777" w:rsidR="00E82F5A" w:rsidRPr="00E82F5A" w:rsidRDefault="00E82F5A" w:rsidP="00E82F5A">
    <w:pPr>
      <w:tabs>
        <w:tab w:val="center" w:pos="4536"/>
        <w:tab w:val="right" w:pos="9072"/>
      </w:tabs>
      <w:rPr>
        <w:rFonts w:asciiTheme="minorHAnsi" w:hAnsiTheme="minorHAnsi" w:cstheme="minorHAnsi"/>
        <w:sz w:val="20"/>
        <w:szCs w:val="20"/>
        <w:lang w:val="x-none"/>
      </w:rPr>
    </w:pPr>
    <w:r w:rsidRPr="00E82F5A">
      <w:rPr>
        <w:rFonts w:asciiTheme="minorHAnsi" w:hAnsiTheme="minorHAnsi" w:cstheme="minorHAnsi"/>
        <w:sz w:val="20"/>
        <w:szCs w:val="20"/>
        <w:lang w:val="x-none"/>
      </w:rPr>
      <w:t>Nr referencyjny: PZP/ZSZ1/02/FESW</w:t>
    </w:r>
  </w:p>
  <w:p w14:paraId="71197C20" w14:textId="77777777" w:rsidR="00E82F5A" w:rsidRPr="00C12D11" w:rsidRDefault="00E82F5A" w:rsidP="00C12D11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537E9" w14:textId="134F9093" w:rsidR="003F43E1" w:rsidRDefault="003F43E1" w:rsidP="003F43E1">
    <w:pPr>
      <w:pStyle w:val="Nagwek"/>
      <w:jc w:val="center"/>
    </w:pPr>
    <w:bookmarkStart w:id="3" w:name="_Hlk199846301"/>
    <w:bookmarkStart w:id="4" w:name="_Hlk196476193"/>
    <w:bookmarkStart w:id="5" w:name="_Hlk196476194"/>
    <w:bookmarkStart w:id="6" w:name="_Hlk196476487"/>
    <w:bookmarkStart w:id="7" w:name="_Hlk196476488"/>
    <w:r>
      <w:rPr>
        <w:noProof/>
      </w:rPr>
      <w:drawing>
        <wp:inline distT="0" distB="0" distL="0" distR="0" wp14:anchorId="3D1B8C0E" wp14:editId="64D8BAFE">
          <wp:extent cx="5904230" cy="752716"/>
          <wp:effectExtent l="0" t="0" r="1270" b="9525"/>
          <wp:docPr id="3" name="Obraz 1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" descr="Obraz zawierający tekst, zrzut ekranu, Czcionka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230" cy="7527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3"/>
  <w:p w14:paraId="5D4EAE79" w14:textId="7A686DF7" w:rsidR="003F43E1" w:rsidRPr="00E8665F" w:rsidRDefault="003F43E1" w:rsidP="003F43E1">
    <w:pPr>
      <w:pStyle w:val="Nagwek"/>
    </w:pPr>
  </w:p>
  <w:p w14:paraId="2E884714" w14:textId="77777777" w:rsidR="003F43E1" w:rsidRPr="006302FC" w:rsidRDefault="003F43E1" w:rsidP="003F43E1">
    <w:pPr>
      <w:pStyle w:val="Tekstpodstawowy"/>
      <w:spacing w:line="14" w:lineRule="auto"/>
      <w:jc w:val="left"/>
    </w:pPr>
    <w:r>
      <w:rPr>
        <w:noProof/>
      </w:rPr>
      <mc:AlternateContent>
        <mc:Choice Requires="wps">
          <w:drawing>
            <wp:anchor distT="0" distB="0" distL="0" distR="0" simplePos="0" relativeHeight="251665408" behindDoc="1" locked="0" layoutInCell="1" allowOverlap="1" wp14:anchorId="698A8E2B" wp14:editId="037CF70B">
              <wp:simplePos x="0" y="0"/>
              <wp:positionH relativeFrom="page">
                <wp:posOffset>680719</wp:posOffset>
              </wp:positionH>
              <wp:positionV relativeFrom="page">
                <wp:posOffset>755226</wp:posOffset>
              </wp:positionV>
              <wp:extent cx="6388735" cy="180340"/>
              <wp:effectExtent l="0" t="0" r="0" b="0"/>
              <wp:wrapNone/>
              <wp:docPr id="2022402423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88735" cy="1803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F675A00" w14:textId="77777777" w:rsidR="003F43E1" w:rsidRDefault="003F43E1" w:rsidP="003F43E1">
                          <w:pPr>
                            <w:spacing w:before="19"/>
                            <w:ind w:left="20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8A8E2B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.6pt;margin-top:59.45pt;width:503.05pt;height:14.2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" filled="f" stroked="f">
              <v:textbox inset="0,0,0,0">
                <w:txbxContent>
                  <w:p w14:paraId="4F675A00" w14:textId="77777777" w:rsidR="003F43E1" w:rsidRDefault="003F43E1" w:rsidP="003F43E1">
                    <w:pPr>
                      <w:spacing w:before="19"/>
                      <w:ind w:left="20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bookmarkEnd w:id="4"/>
    <w:bookmarkEnd w:id="5"/>
    <w:bookmarkEnd w:id="6"/>
    <w:bookmarkEnd w:id="7"/>
  </w:p>
  <w:p w14:paraId="03AF9E78" w14:textId="5844A87D" w:rsidR="00711915" w:rsidRPr="006302FC" w:rsidRDefault="00711915" w:rsidP="00711915">
    <w:pPr>
      <w:pStyle w:val="Tekstpodstawowy"/>
      <w:spacing w:line="14" w:lineRule="auto"/>
      <w:jc w:val="left"/>
    </w:pPr>
    <w:r>
      <w:rPr>
        <w:noProof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700F953F" wp14:editId="20DD9158">
              <wp:simplePos x="0" y="0"/>
              <wp:positionH relativeFrom="page">
                <wp:posOffset>680719</wp:posOffset>
              </wp:positionH>
              <wp:positionV relativeFrom="page">
                <wp:posOffset>755226</wp:posOffset>
              </wp:positionV>
              <wp:extent cx="6388735" cy="18034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88735" cy="1803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C269900" w14:textId="77777777" w:rsidR="00711915" w:rsidRDefault="00711915" w:rsidP="00711915">
                          <w:pPr>
                            <w:spacing w:before="19"/>
                            <w:ind w:left="20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00F953F" id="_x0000_s1027" type="#_x0000_t202" style="position:absolute;margin-left:53.6pt;margin-top:59.45pt;width:503.05pt;height:14.2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" filled="f" stroked="f">
              <v:textbox inset="0,0,0,0">
                <w:txbxContent>
                  <w:p w14:paraId="0C269900" w14:textId="77777777" w:rsidR="00711915" w:rsidRDefault="00711915" w:rsidP="00711915">
                    <w:pPr>
                      <w:spacing w:before="19"/>
                      <w:ind w:left="20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3365C5DF" w14:textId="111A1F29" w:rsidR="00127B5D" w:rsidRPr="00653BA1" w:rsidRDefault="00653BA1" w:rsidP="00653BA1">
    <w:pPr>
      <w:tabs>
        <w:tab w:val="center" w:pos="4536"/>
        <w:tab w:val="right" w:pos="9072"/>
      </w:tabs>
      <w:rPr>
        <w:rFonts w:ascii="Calibri" w:hAnsi="Calibri" w:cs="Calibri"/>
        <w:sz w:val="18"/>
        <w:szCs w:val="18"/>
        <w:lang w:val="x-none" w:eastAsia="en-US"/>
      </w:rPr>
    </w:pPr>
    <w:r w:rsidRPr="00653BA1">
      <w:rPr>
        <w:rFonts w:ascii="Calibri" w:hAnsi="Calibri" w:cs="Calibri"/>
        <w:sz w:val="18"/>
        <w:szCs w:val="18"/>
        <w:lang w:val="x-none" w:eastAsia="en-US"/>
      </w:rPr>
      <w:t xml:space="preserve">Nr referencyjny: </w:t>
    </w:r>
    <w:r w:rsidR="00C12D11" w:rsidRPr="00C12D11">
      <w:rPr>
        <w:rFonts w:ascii="Calibri" w:hAnsi="Calibri" w:cs="Calibri"/>
        <w:sz w:val="18"/>
        <w:szCs w:val="18"/>
        <w:lang w:val="x-none" w:eastAsia="en-US"/>
      </w:rPr>
      <w:t>PZP/ZSZ1/02/FESW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84D3267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2382198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DCF14C0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85135B8"/>
    <w:multiLevelType w:val="multilevel"/>
    <w:tmpl w:val="AC34D4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15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16" w15:restartNumberingAfterBreak="0">
    <w:nsid w:val="4FBF298F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509C295D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6EC6513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num w:numId="1" w16cid:durableId="1765111160">
    <w:abstractNumId w:val="14"/>
  </w:num>
  <w:num w:numId="2" w16cid:durableId="1233470150">
    <w:abstractNumId w:val="10"/>
  </w:num>
  <w:num w:numId="3" w16cid:durableId="656768072">
    <w:abstractNumId w:val="17"/>
  </w:num>
  <w:num w:numId="4" w16cid:durableId="1524200188">
    <w:abstractNumId w:val="18"/>
  </w:num>
  <w:num w:numId="5" w16cid:durableId="33115759">
    <w:abstractNumId w:val="11"/>
  </w:num>
  <w:num w:numId="6" w16cid:durableId="790396060">
    <w:abstractNumId w:val="12"/>
  </w:num>
  <w:num w:numId="7" w16cid:durableId="1970430468">
    <w:abstractNumId w:val="13"/>
  </w:num>
  <w:num w:numId="8" w16cid:durableId="322200724">
    <w:abstractNumId w:val="16"/>
  </w:num>
  <w:num w:numId="9" w16cid:durableId="1970282223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932"/>
    <w:rsid w:val="0000212B"/>
    <w:rsid w:val="0000347E"/>
    <w:rsid w:val="00005154"/>
    <w:rsid w:val="00005603"/>
    <w:rsid w:val="000065EB"/>
    <w:rsid w:val="000066DD"/>
    <w:rsid w:val="00006898"/>
    <w:rsid w:val="00006D71"/>
    <w:rsid w:val="00007E0C"/>
    <w:rsid w:val="00012004"/>
    <w:rsid w:val="00020983"/>
    <w:rsid w:val="000231AC"/>
    <w:rsid w:val="00023442"/>
    <w:rsid w:val="000239D4"/>
    <w:rsid w:val="00023F47"/>
    <w:rsid w:val="00025659"/>
    <w:rsid w:val="00026E3B"/>
    <w:rsid w:val="00027CE9"/>
    <w:rsid w:val="00033DF6"/>
    <w:rsid w:val="00033E37"/>
    <w:rsid w:val="000369E2"/>
    <w:rsid w:val="0003703F"/>
    <w:rsid w:val="000379F7"/>
    <w:rsid w:val="00041617"/>
    <w:rsid w:val="00041E37"/>
    <w:rsid w:val="00042263"/>
    <w:rsid w:val="00042314"/>
    <w:rsid w:val="00042B17"/>
    <w:rsid w:val="000433F8"/>
    <w:rsid w:val="00044B6B"/>
    <w:rsid w:val="00047EF2"/>
    <w:rsid w:val="0005033E"/>
    <w:rsid w:val="000529C8"/>
    <w:rsid w:val="00054BF5"/>
    <w:rsid w:val="00055851"/>
    <w:rsid w:val="00057602"/>
    <w:rsid w:val="00061F88"/>
    <w:rsid w:val="00063849"/>
    <w:rsid w:val="000675E7"/>
    <w:rsid w:val="00070743"/>
    <w:rsid w:val="00070AE1"/>
    <w:rsid w:val="000726CE"/>
    <w:rsid w:val="00072CDB"/>
    <w:rsid w:val="00075847"/>
    <w:rsid w:val="00080D85"/>
    <w:rsid w:val="000811E5"/>
    <w:rsid w:val="00083030"/>
    <w:rsid w:val="00084151"/>
    <w:rsid w:val="00084BF3"/>
    <w:rsid w:val="000858B3"/>
    <w:rsid w:val="00090A82"/>
    <w:rsid w:val="00094945"/>
    <w:rsid w:val="00095478"/>
    <w:rsid w:val="000970DD"/>
    <w:rsid w:val="000A0528"/>
    <w:rsid w:val="000A1940"/>
    <w:rsid w:val="000A1981"/>
    <w:rsid w:val="000A27ED"/>
    <w:rsid w:val="000A3BB7"/>
    <w:rsid w:val="000A40F9"/>
    <w:rsid w:val="000A660B"/>
    <w:rsid w:val="000B0715"/>
    <w:rsid w:val="000B0B94"/>
    <w:rsid w:val="000B0FF6"/>
    <w:rsid w:val="000B275C"/>
    <w:rsid w:val="000B2EE7"/>
    <w:rsid w:val="000B37AC"/>
    <w:rsid w:val="000B59DA"/>
    <w:rsid w:val="000C0237"/>
    <w:rsid w:val="000C152C"/>
    <w:rsid w:val="000C1FE3"/>
    <w:rsid w:val="000C3646"/>
    <w:rsid w:val="000C5FAE"/>
    <w:rsid w:val="000C6826"/>
    <w:rsid w:val="000C6E74"/>
    <w:rsid w:val="000C6E88"/>
    <w:rsid w:val="000D2A17"/>
    <w:rsid w:val="000D40FD"/>
    <w:rsid w:val="000E05B9"/>
    <w:rsid w:val="000E4E2A"/>
    <w:rsid w:val="000E7F53"/>
    <w:rsid w:val="0010294D"/>
    <w:rsid w:val="00102A85"/>
    <w:rsid w:val="00102C0C"/>
    <w:rsid w:val="00103155"/>
    <w:rsid w:val="00103B6A"/>
    <w:rsid w:val="001054D9"/>
    <w:rsid w:val="00107FB9"/>
    <w:rsid w:val="00111ECF"/>
    <w:rsid w:val="00114AAA"/>
    <w:rsid w:val="00114EE9"/>
    <w:rsid w:val="0011507F"/>
    <w:rsid w:val="001201D6"/>
    <w:rsid w:val="001218E1"/>
    <w:rsid w:val="00121E99"/>
    <w:rsid w:val="00122276"/>
    <w:rsid w:val="00126E65"/>
    <w:rsid w:val="00127B5D"/>
    <w:rsid w:val="001308CE"/>
    <w:rsid w:val="00131262"/>
    <w:rsid w:val="00134702"/>
    <w:rsid w:val="001357B0"/>
    <w:rsid w:val="00135BB5"/>
    <w:rsid w:val="00136D09"/>
    <w:rsid w:val="00137870"/>
    <w:rsid w:val="001405D1"/>
    <w:rsid w:val="00140DF0"/>
    <w:rsid w:val="00141330"/>
    <w:rsid w:val="0014185A"/>
    <w:rsid w:val="0014290E"/>
    <w:rsid w:val="00143610"/>
    <w:rsid w:val="0014366A"/>
    <w:rsid w:val="00143B62"/>
    <w:rsid w:val="00145F79"/>
    <w:rsid w:val="0014707D"/>
    <w:rsid w:val="00150B72"/>
    <w:rsid w:val="00153332"/>
    <w:rsid w:val="00156724"/>
    <w:rsid w:val="001568FB"/>
    <w:rsid w:val="00157704"/>
    <w:rsid w:val="00160789"/>
    <w:rsid w:val="0016212F"/>
    <w:rsid w:val="00162505"/>
    <w:rsid w:val="00162560"/>
    <w:rsid w:val="00164F38"/>
    <w:rsid w:val="00165648"/>
    <w:rsid w:val="00165D29"/>
    <w:rsid w:val="001720B9"/>
    <w:rsid w:val="00173138"/>
    <w:rsid w:val="0017416A"/>
    <w:rsid w:val="00174344"/>
    <w:rsid w:val="00176E50"/>
    <w:rsid w:val="001816EE"/>
    <w:rsid w:val="00183D35"/>
    <w:rsid w:val="001866AD"/>
    <w:rsid w:val="00187823"/>
    <w:rsid w:val="00191FF7"/>
    <w:rsid w:val="00192C7B"/>
    <w:rsid w:val="00194CF3"/>
    <w:rsid w:val="00197122"/>
    <w:rsid w:val="001979DB"/>
    <w:rsid w:val="001A4C70"/>
    <w:rsid w:val="001A5524"/>
    <w:rsid w:val="001A5611"/>
    <w:rsid w:val="001A61CA"/>
    <w:rsid w:val="001A7799"/>
    <w:rsid w:val="001B000A"/>
    <w:rsid w:val="001B10C5"/>
    <w:rsid w:val="001B3135"/>
    <w:rsid w:val="001B59ED"/>
    <w:rsid w:val="001B65FF"/>
    <w:rsid w:val="001C12C8"/>
    <w:rsid w:val="001C1F98"/>
    <w:rsid w:val="001C256F"/>
    <w:rsid w:val="001C3109"/>
    <w:rsid w:val="001C33AC"/>
    <w:rsid w:val="001C3C1E"/>
    <w:rsid w:val="001C4E52"/>
    <w:rsid w:val="001C67DA"/>
    <w:rsid w:val="001C7926"/>
    <w:rsid w:val="001C7C3F"/>
    <w:rsid w:val="001C7E49"/>
    <w:rsid w:val="001D6CF9"/>
    <w:rsid w:val="001D79A1"/>
    <w:rsid w:val="001D7D70"/>
    <w:rsid w:val="001E319E"/>
    <w:rsid w:val="001E6C02"/>
    <w:rsid w:val="001E6F19"/>
    <w:rsid w:val="001F1C7C"/>
    <w:rsid w:val="001F29C0"/>
    <w:rsid w:val="001F3802"/>
    <w:rsid w:val="001F49EB"/>
    <w:rsid w:val="001F4FD3"/>
    <w:rsid w:val="001F516F"/>
    <w:rsid w:val="001F60E2"/>
    <w:rsid w:val="001F6B2B"/>
    <w:rsid w:val="001F6ECF"/>
    <w:rsid w:val="002013CA"/>
    <w:rsid w:val="0020146F"/>
    <w:rsid w:val="0020315B"/>
    <w:rsid w:val="00204600"/>
    <w:rsid w:val="00205194"/>
    <w:rsid w:val="00210DCE"/>
    <w:rsid w:val="00211D44"/>
    <w:rsid w:val="0021284A"/>
    <w:rsid w:val="00213968"/>
    <w:rsid w:val="00214586"/>
    <w:rsid w:val="0022074F"/>
    <w:rsid w:val="00222F5A"/>
    <w:rsid w:val="00222F60"/>
    <w:rsid w:val="002232E2"/>
    <w:rsid w:val="00223335"/>
    <w:rsid w:val="00223750"/>
    <w:rsid w:val="002248A3"/>
    <w:rsid w:val="00224C77"/>
    <w:rsid w:val="00225324"/>
    <w:rsid w:val="00227E39"/>
    <w:rsid w:val="00233770"/>
    <w:rsid w:val="002340E3"/>
    <w:rsid w:val="00236234"/>
    <w:rsid w:val="00240772"/>
    <w:rsid w:val="00241840"/>
    <w:rsid w:val="00241C6C"/>
    <w:rsid w:val="002447F6"/>
    <w:rsid w:val="00244BB6"/>
    <w:rsid w:val="00246434"/>
    <w:rsid w:val="00246A11"/>
    <w:rsid w:val="00252051"/>
    <w:rsid w:val="00255734"/>
    <w:rsid w:val="00256EDD"/>
    <w:rsid w:val="00257369"/>
    <w:rsid w:val="00261B89"/>
    <w:rsid w:val="00264077"/>
    <w:rsid w:val="0026568F"/>
    <w:rsid w:val="0026645A"/>
    <w:rsid w:val="0026706B"/>
    <w:rsid w:val="002671D6"/>
    <w:rsid w:val="002678AB"/>
    <w:rsid w:val="00271D38"/>
    <w:rsid w:val="00272E2B"/>
    <w:rsid w:val="002752EB"/>
    <w:rsid w:val="002814D4"/>
    <w:rsid w:val="002837ED"/>
    <w:rsid w:val="0028785C"/>
    <w:rsid w:val="00291C06"/>
    <w:rsid w:val="002947F3"/>
    <w:rsid w:val="002953C0"/>
    <w:rsid w:val="002A2237"/>
    <w:rsid w:val="002A2640"/>
    <w:rsid w:val="002A4CEF"/>
    <w:rsid w:val="002A5798"/>
    <w:rsid w:val="002A5876"/>
    <w:rsid w:val="002A5C1A"/>
    <w:rsid w:val="002A7F4E"/>
    <w:rsid w:val="002B14BE"/>
    <w:rsid w:val="002B17BD"/>
    <w:rsid w:val="002B6740"/>
    <w:rsid w:val="002C317E"/>
    <w:rsid w:val="002C49D9"/>
    <w:rsid w:val="002C6B65"/>
    <w:rsid w:val="002C75A5"/>
    <w:rsid w:val="002D645D"/>
    <w:rsid w:val="002D67E0"/>
    <w:rsid w:val="002D6BEA"/>
    <w:rsid w:val="002D711A"/>
    <w:rsid w:val="002D7208"/>
    <w:rsid w:val="002D74BE"/>
    <w:rsid w:val="002D7AED"/>
    <w:rsid w:val="002E0A89"/>
    <w:rsid w:val="002E0EC7"/>
    <w:rsid w:val="002E5422"/>
    <w:rsid w:val="002F0291"/>
    <w:rsid w:val="002F16D6"/>
    <w:rsid w:val="002F26C4"/>
    <w:rsid w:val="002F79CA"/>
    <w:rsid w:val="003008FD"/>
    <w:rsid w:val="00301638"/>
    <w:rsid w:val="003018C8"/>
    <w:rsid w:val="00302515"/>
    <w:rsid w:val="00302B07"/>
    <w:rsid w:val="00302C90"/>
    <w:rsid w:val="00302FBE"/>
    <w:rsid w:val="003059C3"/>
    <w:rsid w:val="003062AC"/>
    <w:rsid w:val="00310A34"/>
    <w:rsid w:val="0031370D"/>
    <w:rsid w:val="00313888"/>
    <w:rsid w:val="00315240"/>
    <w:rsid w:val="00315A87"/>
    <w:rsid w:val="00316939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462FB"/>
    <w:rsid w:val="00347858"/>
    <w:rsid w:val="00350282"/>
    <w:rsid w:val="00351E47"/>
    <w:rsid w:val="00353E34"/>
    <w:rsid w:val="00354735"/>
    <w:rsid w:val="00356E54"/>
    <w:rsid w:val="003600E2"/>
    <w:rsid w:val="00362231"/>
    <w:rsid w:val="0036264B"/>
    <w:rsid w:val="00362C90"/>
    <w:rsid w:val="00364AEE"/>
    <w:rsid w:val="00365834"/>
    <w:rsid w:val="00366630"/>
    <w:rsid w:val="00367880"/>
    <w:rsid w:val="00367A44"/>
    <w:rsid w:val="00373893"/>
    <w:rsid w:val="003743D2"/>
    <w:rsid w:val="003809D8"/>
    <w:rsid w:val="00382285"/>
    <w:rsid w:val="00382504"/>
    <w:rsid w:val="00383D3C"/>
    <w:rsid w:val="00386C8E"/>
    <w:rsid w:val="00387243"/>
    <w:rsid w:val="00390F39"/>
    <w:rsid w:val="00392B0F"/>
    <w:rsid w:val="00392B43"/>
    <w:rsid w:val="00392F4F"/>
    <w:rsid w:val="00394CB7"/>
    <w:rsid w:val="00395E8C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A7227"/>
    <w:rsid w:val="003B114B"/>
    <w:rsid w:val="003B13A9"/>
    <w:rsid w:val="003B23CA"/>
    <w:rsid w:val="003B45DB"/>
    <w:rsid w:val="003B4FBC"/>
    <w:rsid w:val="003B58BF"/>
    <w:rsid w:val="003B6F73"/>
    <w:rsid w:val="003C48F1"/>
    <w:rsid w:val="003C4B19"/>
    <w:rsid w:val="003C659A"/>
    <w:rsid w:val="003C6B42"/>
    <w:rsid w:val="003C7514"/>
    <w:rsid w:val="003D1E5F"/>
    <w:rsid w:val="003D1ED1"/>
    <w:rsid w:val="003D4FCB"/>
    <w:rsid w:val="003E08F8"/>
    <w:rsid w:val="003E22B8"/>
    <w:rsid w:val="003E2FE9"/>
    <w:rsid w:val="003E4162"/>
    <w:rsid w:val="003E464A"/>
    <w:rsid w:val="003E719D"/>
    <w:rsid w:val="003F0669"/>
    <w:rsid w:val="003F0785"/>
    <w:rsid w:val="003F2C77"/>
    <w:rsid w:val="003F3E9E"/>
    <w:rsid w:val="003F43E1"/>
    <w:rsid w:val="003F49E2"/>
    <w:rsid w:val="003F503B"/>
    <w:rsid w:val="003F5826"/>
    <w:rsid w:val="003F5882"/>
    <w:rsid w:val="003F60D2"/>
    <w:rsid w:val="00400735"/>
    <w:rsid w:val="00404595"/>
    <w:rsid w:val="00405505"/>
    <w:rsid w:val="00410D38"/>
    <w:rsid w:val="0041331B"/>
    <w:rsid w:val="00414036"/>
    <w:rsid w:val="00414CF9"/>
    <w:rsid w:val="00420580"/>
    <w:rsid w:val="00420642"/>
    <w:rsid w:val="00422FC5"/>
    <w:rsid w:val="00423457"/>
    <w:rsid w:val="004245B7"/>
    <w:rsid w:val="0042629C"/>
    <w:rsid w:val="00427A12"/>
    <w:rsid w:val="00431A7F"/>
    <w:rsid w:val="00431AC7"/>
    <w:rsid w:val="00436078"/>
    <w:rsid w:val="00436F25"/>
    <w:rsid w:val="004409ED"/>
    <w:rsid w:val="004420E4"/>
    <w:rsid w:val="0044299C"/>
    <w:rsid w:val="0044374E"/>
    <w:rsid w:val="0044434A"/>
    <w:rsid w:val="00445639"/>
    <w:rsid w:val="0044653D"/>
    <w:rsid w:val="00446E5C"/>
    <w:rsid w:val="004501D1"/>
    <w:rsid w:val="0045165D"/>
    <w:rsid w:val="004519E7"/>
    <w:rsid w:val="00451F84"/>
    <w:rsid w:val="004538F2"/>
    <w:rsid w:val="00460E98"/>
    <w:rsid w:val="00460EBC"/>
    <w:rsid w:val="004617BB"/>
    <w:rsid w:val="00461FBB"/>
    <w:rsid w:val="00462A4F"/>
    <w:rsid w:val="0046364F"/>
    <w:rsid w:val="004639B5"/>
    <w:rsid w:val="0047062C"/>
    <w:rsid w:val="004723FE"/>
    <w:rsid w:val="00472923"/>
    <w:rsid w:val="004748C0"/>
    <w:rsid w:val="00476528"/>
    <w:rsid w:val="00477ADD"/>
    <w:rsid w:val="00480774"/>
    <w:rsid w:val="004825FF"/>
    <w:rsid w:val="00483B12"/>
    <w:rsid w:val="00485B52"/>
    <w:rsid w:val="00485F70"/>
    <w:rsid w:val="004877B4"/>
    <w:rsid w:val="00490F36"/>
    <w:rsid w:val="004934C5"/>
    <w:rsid w:val="00494A82"/>
    <w:rsid w:val="00494BF8"/>
    <w:rsid w:val="0049543B"/>
    <w:rsid w:val="004A1963"/>
    <w:rsid w:val="004A1FD9"/>
    <w:rsid w:val="004A50BC"/>
    <w:rsid w:val="004A57A5"/>
    <w:rsid w:val="004A6B8B"/>
    <w:rsid w:val="004A731F"/>
    <w:rsid w:val="004A76EB"/>
    <w:rsid w:val="004A7E36"/>
    <w:rsid w:val="004B2FE9"/>
    <w:rsid w:val="004B50F0"/>
    <w:rsid w:val="004B5569"/>
    <w:rsid w:val="004C0C45"/>
    <w:rsid w:val="004C1036"/>
    <w:rsid w:val="004C10D6"/>
    <w:rsid w:val="004C1B80"/>
    <w:rsid w:val="004C2620"/>
    <w:rsid w:val="004C2704"/>
    <w:rsid w:val="004C4725"/>
    <w:rsid w:val="004C52C0"/>
    <w:rsid w:val="004C6EE4"/>
    <w:rsid w:val="004D1405"/>
    <w:rsid w:val="004D4CCE"/>
    <w:rsid w:val="004D63E9"/>
    <w:rsid w:val="004E179B"/>
    <w:rsid w:val="004E3410"/>
    <w:rsid w:val="004E4827"/>
    <w:rsid w:val="004E484D"/>
    <w:rsid w:val="004E5DD6"/>
    <w:rsid w:val="004E6D1D"/>
    <w:rsid w:val="004E7F7A"/>
    <w:rsid w:val="004F1DB6"/>
    <w:rsid w:val="004F31B5"/>
    <w:rsid w:val="004F4549"/>
    <w:rsid w:val="004F4AC8"/>
    <w:rsid w:val="004F73BB"/>
    <w:rsid w:val="00500D3B"/>
    <w:rsid w:val="005038D7"/>
    <w:rsid w:val="00506BA7"/>
    <w:rsid w:val="00506F83"/>
    <w:rsid w:val="00510327"/>
    <w:rsid w:val="00511D6F"/>
    <w:rsid w:val="00512290"/>
    <w:rsid w:val="005127C5"/>
    <w:rsid w:val="005128AA"/>
    <w:rsid w:val="005131C0"/>
    <w:rsid w:val="005140D4"/>
    <w:rsid w:val="00515E60"/>
    <w:rsid w:val="00516445"/>
    <w:rsid w:val="0051755C"/>
    <w:rsid w:val="00522BE4"/>
    <w:rsid w:val="00523BF0"/>
    <w:rsid w:val="00530E75"/>
    <w:rsid w:val="00532237"/>
    <w:rsid w:val="005327E3"/>
    <w:rsid w:val="00532D41"/>
    <w:rsid w:val="00532DC9"/>
    <w:rsid w:val="00534E6E"/>
    <w:rsid w:val="00535B3B"/>
    <w:rsid w:val="005401F3"/>
    <w:rsid w:val="0054161F"/>
    <w:rsid w:val="00541932"/>
    <w:rsid w:val="00544239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3C92"/>
    <w:rsid w:val="00564049"/>
    <w:rsid w:val="00564ED6"/>
    <w:rsid w:val="00566333"/>
    <w:rsid w:val="0056694D"/>
    <w:rsid w:val="005724C6"/>
    <w:rsid w:val="0057348E"/>
    <w:rsid w:val="005748ED"/>
    <w:rsid w:val="00580351"/>
    <w:rsid w:val="00580642"/>
    <w:rsid w:val="00581CA3"/>
    <w:rsid w:val="00582873"/>
    <w:rsid w:val="00582D56"/>
    <w:rsid w:val="00585EB9"/>
    <w:rsid w:val="00586183"/>
    <w:rsid w:val="00586F80"/>
    <w:rsid w:val="00590EC3"/>
    <w:rsid w:val="005916C5"/>
    <w:rsid w:val="005921A0"/>
    <w:rsid w:val="00592FE4"/>
    <w:rsid w:val="00593ACF"/>
    <w:rsid w:val="0059414C"/>
    <w:rsid w:val="0059590C"/>
    <w:rsid w:val="00595F14"/>
    <w:rsid w:val="00596A06"/>
    <w:rsid w:val="00596C55"/>
    <w:rsid w:val="005A1915"/>
    <w:rsid w:val="005A2D0E"/>
    <w:rsid w:val="005A3AF6"/>
    <w:rsid w:val="005A4EF6"/>
    <w:rsid w:val="005A7D9C"/>
    <w:rsid w:val="005B07E1"/>
    <w:rsid w:val="005B1E12"/>
    <w:rsid w:val="005B588A"/>
    <w:rsid w:val="005C02F8"/>
    <w:rsid w:val="005C13F5"/>
    <w:rsid w:val="005C1C2E"/>
    <w:rsid w:val="005C2B74"/>
    <w:rsid w:val="005C3968"/>
    <w:rsid w:val="005C52B4"/>
    <w:rsid w:val="005C74D9"/>
    <w:rsid w:val="005D2FD5"/>
    <w:rsid w:val="005D3855"/>
    <w:rsid w:val="005D3E53"/>
    <w:rsid w:val="005D49B2"/>
    <w:rsid w:val="005E109B"/>
    <w:rsid w:val="005E23B8"/>
    <w:rsid w:val="005E25BB"/>
    <w:rsid w:val="005E342A"/>
    <w:rsid w:val="005E7368"/>
    <w:rsid w:val="005F248D"/>
    <w:rsid w:val="005F3C52"/>
    <w:rsid w:val="005F51FC"/>
    <w:rsid w:val="005F53FF"/>
    <w:rsid w:val="00600645"/>
    <w:rsid w:val="00601FA4"/>
    <w:rsid w:val="0060340D"/>
    <w:rsid w:val="0060403A"/>
    <w:rsid w:val="006042A2"/>
    <w:rsid w:val="00606915"/>
    <w:rsid w:val="006071DE"/>
    <w:rsid w:val="00607529"/>
    <w:rsid w:val="00607E94"/>
    <w:rsid w:val="00610DAB"/>
    <w:rsid w:val="00612A2E"/>
    <w:rsid w:val="00612F9F"/>
    <w:rsid w:val="00622E12"/>
    <w:rsid w:val="006230E3"/>
    <w:rsid w:val="00631F41"/>
    <w:rsid w:val="00632820"/>
    <w:rsid w:val="00633F9C"/>
    <w:rsid w:val="00635E34"/>
    <w:rsid w:val="00640A98"/>
    <w:rsid w:val="00642664"/>
    <w:rsid w:val="00644615"/>
    <w:rsid w:val="00644938"/>
    <w:rsid w:val="00645158"/>
    <w:rsid w:val="0064532E"/>
    <w:rsid w:val="006524E0"/>
    <w:rsid w:val="00652ADE"/>
    <w:rsid w:val="0065381F"/>
    <w:rsid w:val="00653BA1"/>
    <w:rsid w:val="006542AE"/>
    <w:rsid w:val="00657045"/>
    <w:rsid w:val="006575DF"/>
    <w:rsid w:val="0066140B"/>
    <w:rsid w:val="006615B0"/>
    <w:rsid w:val="0066323E"/>
    <w:rsid w:val="00664AC0"/>
    <w:rsid w:val="006658B2"/>
    <w:rsid w:val="00667F63"/>
    <w:rsid w:val="00670104"/>
    <w:rsid w:val="006701F1"/>
    <w:rsid w:val="00670DEA"/>
    <w:rsid w:val="00671493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980"/>
    <w:rsid w:val="00685B3C"/>
    <w:rsid w:val="00685B8D"/>
    <w:rsid w:val="0068677E"/>
    <w:rsid w:val="00694955"/>
    <w:rsid w:val="006952AC"/>
    <w:rsid w:val="00696298"/>
    <w:rsid w:val="006963C8"/>
    <w:rsid w:val="00697CEE"/>
    <w:rsid w:val="006A1BF6"/>
    <w:rsid w:val="006A3208"/>
    <w:rsid w:val="006A78D2"/>
    <w:rsid w:val="006B004E"/>
    <w:rsid w:val="006B4024"/>
    <w:rsid w:val="006B48EB"/>
    <w:rsid w:val="006B653A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C80"/>
    <w:rsid w:val="006D5226"/>
    <w:rsid w:val="006E04F8"/>
    <w:rsid w:val="006E259A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E01"/>
    <w:rsid w:val="006F4070"/>
    <w:rsid w:val="006F4D47"/>
    <w:rsid w:val="006F5C85"/>
    <w:rsid w:val="006F7A42"/>
    <w:rsid w:val="007002D1"/>
    <w:rsid w:val="007003FF"/>
    <w:rsid w:val="00702B45"/>
    <w:rsid w:val="00703B58"/>
    <w:rsid w:val="00703CB8"/>
    <w:rsid w:val="0070555D"/>
    <w:rsid w:val="00706AFC"/>
    <w:rsid w:val="00706ED2"/>
    <w:rsid w:val="007105BD"/>
    <w:rsid w:val="00711915"/>
    <w:rsid w:val="00711A5E"/>
    <w:rsid w:val="007125C8"/>
    <w:rsid w:val="007165C0"/>
    <w:rsid w:val="00720FCE"/>
    <w:rsid w:val="00722E1D"/>
    <w:rsid w:val="00725372"/>
    <w:rsid w:val="00727132"/>
    <w:rsid w:val="007308DE"/>
    <w:rsid w:val="00730CDE"/>
    <w:rsid w:val="0073327C"/>
    <w:rsid w:val="00733CAF"/>
    <w:rsid w:val="00734D6E"/>
    <w:rsid w:val="007358E6"/>
    <w:rsid w:val="007362F9"/>
    <w:rsid w:val="00737587"/>
    <w:rsid w:val="00747E30"/>
    <w:rsid w:val="00750A35"/>
    <w:rsid w:val="0075289B"/>
    <w:rsid w:val="007533C7"/>
    <w:rsid w:val="00753B3D"/>
    <w:rsid w:val="007548DB"/>
    <w:rsid w:val="00754904"/>
    <w:rsid w:val="0075499B"/>
    <w:rsid w:val="00755404"/>
    <w:rsid w:val="007572CC"/>
    <w:rsid w:val="0076070C"/>
    <w:rsid w:val="00760F63"/>
    <w:rsid w:val="00762138"/>
    <w:rsid w:val="007646D7"/>
    <w:rsid w:val="0076615D"/>
    <w:rsid w:val="00767954"/>
    <w:rsid w:val="00767A53"/>
    <w:rsid w:val="00770C2E"/>
    <w:rsid w:val="00771D75"/>
    <w:rsid w:val="007763E7"/>
    <w:rsid w:val="00777472"/>
    <w:rsid w:val="00780A2C"/>
    <w:rsid w:val="00780D53"/>
    <w:rsid w:val="007815A6"/>
    <w:rsid w:val="00784738"/>
    <w:rsid w:val="00785B48"/>
    <w:rsid w:val="00785B61"/>
    <w:rsid w:val="007877E3"/>
    <w:rsid w:val="00787E16"/>
    <w:rsid w:val="00792EE6"/>
    <w:rsid w:val="00793775"/>
    <w:rsid w:val="0079444B"/>
    <w:rsid w:val="007A0335"/>
    <w:rsid w:val="007A5E15"/>
    <w:rsid w:val="007A6188"/>
    <w:rsid w:val="007A62A2"/>
    <w:rsid w:val="007A7C26"/>
    <w:rsid w:val="007B21B2"/>
    <w:rsid w:val="007B2867"/>
    <w:rsid w:val="007C0CCF"/>
    <w:rsid w:val="007C47FF"/>
    <w:rsid w:val="007C4815"/>
    <w:rsid w:val="007C73C6"/>
    <w:rsid w:val="007D16D9"/>
    <w:rsid w:val="007D29F5"/>
    <w:rsid w:val="007D2D31"/>
    <w:rsid w:val="007D2EDC"/>
    <w:rsid w:val="007D3348"/>
    <w:rsid w:val="007D430B"/>
    <w:rsid w:val="007D4592"/>
    <w:rsid w:val="007D59BA"/>
    <w:rsid w:val="007D5C18"/>
    <w:rsid w:val="007D5D10"/>
    <w:rsid w:val="007E08D6"/>
    <w:rsid w:val="007E30C2"/>
    <w:rsid w:val="007E6310"/>
    <w:rsid w:val="007F0EBC"/>
    <w:rsid w:val="007F1066"/>
    <w:rsid w:val="007F1E54"/>
    <w:rsid w:val="007F34EC"/>
    <w:rsid w:val="007F3FE7"/>
    <w:rsid w:val="007F4967"/>
    <w:rsid w:val="007F4FAE"/>
    <w:rsid w:val="007F76A1"/>
    <w:rsid w:val="007F7A95"/>
    <w:rsid w:val="00801011"/>
    <w:rsid w:val="00802C0B"/>
    <w:rsid w:val="00803828"/>
    <w:rsid w:val="008079C8"/>
    <w:rsid w:val="00807F68"/>
    <w:rsid w:val="008102A6"/>
    <w:rsid w:val="008102DB"/>
    <w:rsid w:val="00810A21"/>
    <w:rsid w:val="008115F9"/>
    <w:rsid w:val="00812831"/>
    <w:rsid w:val="008215CC"/>
    <w:rsid w:val="00822E62"/>
    <w:rsid w:val="00823981"/>
    <w:rsid w:val="00824F4A"/>
    <w:rsid w:val="00825EA0"/>
    <w:rsid w:val="008261D4"/>
    <w:rsid w:val="0082698F"/>
    <w:rsid w:val="00826C7F"/>
    <w:rsid w:val="00832CA3"/>
    <w:rsid w:val="008344A7"/>
    <w:rsid w:val="008375EC"/>
    <w:rsid w:val="008406C1"/>
    <w:rsid w:val="008409B8"/>
    <w:rsid w:val="00840E8D"/>
    <w:rsid w:val="008454AD"/>
    <w:rsid w:val="00845544"/>
    <w:rsid w:val="00845A7B"/>
    <w:rsid w:val="00851265"/>
    <w:rsid w:val="008513C9"/>
    <w:rsid w:val="00851F42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3D24"/>
    <w:rsid w:val="008674E4"/>
    <w:rsid w:val="00870445"/>
    <w:rsid w:val="00872C40"/>
    <w:rsid w:val="00872D84"/>
    <w:rsid w:val="0087454E"/>
    <w:rsid w:val="00876906"/>
    <w:rsid w:val="008875A2"/>
    <w:rsid w:val="00892186"/>
    <w:rsid w:val="00896895"/>
    <w:rsid w:val="00896C0F"/>
    <w:rsid w:val="008A024D"/>
    <w:rsid w:val="008A02C0"/>
    <w:rsid w:val="008A0763"/>
    <w:rsid w:val="008A10C0"/>
    <w:rsid w:val="008A1345"/>
    <w:rsid w:val="008A27B1"/>
    <w:rsid w:val="008A2D53"/>
    <w:rsid w:val="008A41DF"/>
    <w:rsid w:val="008B11F9"/>
    <w:rsid w:val="008B3B91"/>
    <w:rsid w:val="008B504A"/>
    <w:rsid w:val="008C5A0B"/>
    <w:rsid w:val="008C5EBB"/>
    <w:rsid w:val="008C6142"/>
    <w:rsid w:val="008C7216"/>
    <w:rsid w:val="008C7516"/>
    <w:rsid w:val="008D116C"/>
    <w:rsid w:val="008D1ABD"/>
    <w:rsid w:val="008D38B4"/>
    <w:rsid w:val="008D5AC9"/>
    <w:rsid w:val="008D5EBB"/>
    <w:rsid w:val="008D7041"/>
    <w:rsid w:val="008E5B27"/>
    <w:rsid w:val="008F0BFB"/>
    <w:rsid w:val="008F21F2"/>
    <w:rsid w:val="008F2E6F"/>
    <w:rsid w:val="008F65CC"/>
    <w:rsid w:val="009007BF"/>
    <w:rsid w:val="00901EC6"/>
    <w:rsid w:val="009023E2"/>
    <w:rsid w:val="00902957"/>
    <w:rsid w:val="0090440F"/>
    <w:rsid w:val="009062BC"/>
    <w:rsid w:val="00910410"/>
    <w:rsid w:val="00910F57"/>
    <w:rsid w:val="0091104C"/>
    <w:rsid w:val="009137CE"/>
    <w:rsid w:val="0091407B"/>
    <w:rsid w:val="009176B3"/>
    <w:rsid w:val="00917F68"/>
    <w:rsid w:val="0092033A"/>
    <w:rsid w:val="0092052A"/>
    <w:rsid w:val="009207CE"/>
    <w:rsid w:val="009218A5"/>
    <w:rsid w:val="00921AA6"/>
    <w:rsid w:val="00921B5B"/>
    <w:rsid w:val="00922357"/>
    <w:rsid w:val="00925FAA"/>
    <w:rsid w:val="00926A77"/>
    <w:rsid w:val="00930632"/>
    <w:rsid w:val="00930CC4"/>
    <w:rsid w:val="00931125"/>
    <w:rsid w:val="00932570"/>
    <w:rsid w:val="00936437"/>
    <w:rsid w:val="00937018"/>
    <w:rsid w:val="009370DA"/>
    <w:rsid w:val="00937E37"/>
    <w:rsid w:val="00940C71"/>
    <w:rsid w:val="009427CB"/>
    <w:rsid w:val="009433BE"/>
    <w:rsid w:val="00946989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4CE"/>
    <w:rsid w:val="00983D87"/>
    <w:rsid w:val="0098603A"/>
    <w:rsid w:val="009860A0"/>
    <w:rsid w:val="009952C7"/>
    <w:rsid w:val="0099600D"/>
    <w:rsid w:val="009970AA"/>
    <w:rsid w:val="009A0530"/>
    <w:rsid w:val="009A32D4"/>
    <w:rsid w:val="009A410D"/>
    <w:rsid w:val="009A4C9A"/>
    <w:rsid w:val="009A5616"/>
    <w:rsid w:val="009A63E0"/>
    <w:rsid w:val="009A681C"/>
    <w:rsid w:val="009B4E9E"/>
    <w:rsid w:val="009C0A20"/>
    <w:rsid w:val="009C100E"/>
    <w:rsid w:val="009C142F"/>
    <w:rsid w:val="009C390D"/>
    <w:rsid w:val="009C5089"/>
    <w:rsid w:val="009C58F9"/>
    <w:rsid w:val="009C6657"/>
    <w:rsid w:val="009C7250"/>
    <w:rsid w:val="009C7EB8"/>
    <w:rsid w:val="009D0427"/>
    <w:rsid w:val="009D0A67"/>
    <w:rsid w:val="009D4B64"/>
    <w:rsid w:val="009D4D28"/>
    <w:rsid w:val="009D5F18"/>
    <w:rsid w:val="009D64A0"/>
    <w:rsid w:val="009D6C0A"/>
    <w:rsid w:val="009E13F4"/>
    <w:rsid w:val="009E3072"/>
    <w:rsid w:val="009E3077"/>
    <w:rsid w:val="009E3C0C"/>
    <w:rsid w:val="009E6B1D"/>
    <w:rsid w:val="009F246A"/>
    <w:rsid w:val="009F3788"/>
    <w:rsid w:val="009F41F4"/>
    <w:rsid w:val="009F7330"/>
    <w:rsid w:val="00A01323"/>
    <w:rsid w:val="00A01864"/>
    <w:rsid w:val="00A0223C"/>
    <w:rsid w:val="00A05061"/>
    <w:rsid w:val="00A05C0F"/>
    <w:rsid w:val="00A066C1"/>
    <w:rsid w:val="00A06B79"/>
    <w:rsid w:val="00A06C60"/>
    <w:rsid w:val="00A10FFA"/>
    <w:rsid w:val="00A1134B"/>
    <w:rsid w:val="00A1288A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30E35"/>
    <w:rsid w:val="00A3160B"/>
    <w:rsid w:val="00A330D6"/>
    <w:rsid w:val="00A3513D"/>
    <w:rsid w:val="00A36B36"/>
    <w:rsid w:val="00A3787E"/>
    <w:rsid w:val="00A37B61"/>
    <w:rsid w:val="00A40A01"/>
    <w:rsid w:val="00A4101C"/>
    <w:rsid w:val="00A431D6"/>
    <w:rsid w:val="00A45ED0"/>
    <w:rsid w:val="00A461B5"/>
    <w:rsid w:val="00A46A06"/>
    <w:rsid w:val="00A560DD"/>
    <w:rsid w:val="00A578F5"/>
    <w:rsid w:val="00A6013A"/>
    <w:rsid w:val="00A60544"/>
    <w:rsid w:val="00A62E79"/>
    <w:rsid w:val="00A63956"/>
    <w:rsid w:val="00A66F9F"/>
    <w:rsid w:val="00A71927"/>
    <w:rsid w:val="00A71CB4"/>
    <w:rsid w:val="00A748FF"/>
    <w:rsid w:val="00A74A76"/>
    <w:rsid w:val="00A74B97"/>
    <w:rsid w:val="00A75172"/>
    <w:rsid w:val="00A7645F"/>
    <w:rsid w:val="00A76911"/>
    <w:rsid w:val="00A8102D"/>
    <w:rsid w:val="00A81BE2"/>
    <w:rsid w:val="00A826FD"/>
    <w:rsid w:val="00A85586"/>
    <w:rsid w:val="00A86C15"/>
    <w:rsid w:val="00A9175F"/>
    <w:rsid w:val="00A91DA3"/>
    <w:rsid w:val="00A91FE0"/>
    <w:rsid w:val="00A96600"/>
    <w:rsid w:val="00A97F70"/>
    <w:rsid w:val="00AA4266"/>
    <w:rsid w:val="00AA435C"/>
    <w:rsid w:val="00AB2527"/>
    <w:rsid w:val="00AC2D83"/>
    <w:rsid w:val="00AC4555"/>
    <w:rsid w:val="00AC4C9D"/>
    <w:rsid w:val="00AC5669"/>
    <w:rsid w:val="00AC754C"/>
    <w:rsid w:val="00AC780F"/>
    <w:rsid w:val="00AD2A34"/>
    <w:rsid w:val="00AD34D0"/>
    <w:rsid w:val="00AD3D26"/>
    <w:rsid w:val="00AD55FC"/>
    <w:rsid w:val="00AE02C5"/>
    <w:rsid w:val="00AE125E"/>
    <w:rsid w:val="00AE1DEB"/>
    <w:rsid w:val="00AE25F5"/>
    <w:rsid w:val="00AE267D"/>
    <w:rsid w:val="00AE2A48"/>
    <w:rsid w:val="00AE3179"/>
    <w:rsid w:val="00AE5948"/>
    <w:rsid w:val="00AE5AB8"/>
    <w:rsid w:val="00AE6EDA"/>
    <w:rsid w:val="00AE6FEB"/>
    <w:rsid w:val="00AF03FD"/>
    <w:rsid w:val="00AF0521"/>
    <w:rsid w:val="00AF0D14"/>
    <w:rsid w:val="00AF2E5E"/>
    <w:rsid w:val="00AF4F4E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45EA"/>
    <w:rsid w:val="00B1499E"/>
    <w:rsid w:val="00B153AF"/>
    <w:rsid w:val="00B15EF9"/>
    <w:rsid w:val="00B20941"/>
    <w:rsid w:val="00B20BCF"/>
    <w:rsid w:val="00B21D2F"/>
    <w:rsid w:val="00B21E12"/>
    <w:rsid w:val="00B23988"/>
    <w:rsid w:val="00B24B09"/>
    <w:rsid w:val="00B2594C"/>
    <w:rsid w:val="00B266ED"/>
    <w:rsid w:val="00B2696B"/>
    <w:rsid w:val="00B26FE4"/>
    <w:rsid w:val="00B3115C"/>
    <w:rsid w:val="00B325D8"/>
    <w:rsid w:val="00B333E3"/>
    <w:rsid w:val="00B3383A"/>
    <w:rsid w:val="00B36246"/>
    <w:rsid w:val="00B40125"/>
    <w:rsid w:val="00B4095C"/>
    <w:rsid w:val="00B42989"/>
    <w:rsid w:val="00B45139"/>
    <w:rsid w:val="00B4584B"/>
    <w:rsid w:val="00B45E56"/>
    <w:rsid w:val="00B47146"/>
    <w:rsid w:val="00B51C14"/>
    <w:rsid w:val="00B52161"/>
    <w:rsid w:val="00B5465B"/>
    <w:rsid w:val="00B55B34"/>
    <w:rsid w:val="00B57C21"/>
    <w:rsid w:val="00B604FC"/>
    <w:rsid w:val="00B61394"/>
    <w:rsid w:val="00B6181B"/>
    <w:rsid w:val="00B64E61"/>
    <w:rsid w:val="00B659EA"/>
    <w:rsid w:val="00B66F2C"/>
    <w:rsid w:val="00B7099A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6061"/>
    <w:rsid w:val="00B87C19"/>
    <w:rsid w:val="00B906F6"/>
    <w:rsid w:val="00B9124A"/>
    <w:rsid w:val="00B914B6"/>
    <w:rsid w:val="00B9651A"/>
    <w:rsid w:val="00B969EC"/>
    <w:rsid w:val="00BA130E"/>
    <w:rsid w:val="00BA1A68"/>
    <w:rsid w:val="00BA1A8D"/>
    <w:rsid w:val="00BA2601"/>
    <w:rsid w:val="00BA3337"/>
    <w:rsid w:val="00BA4BBD"/>
    <w:rsid w:val="00BA5C7E"/>
    <w:rsid w:val="00BA79D6"/>
    <w:rsid w:val="00BA7C69"/>
    <w:rsid w:val="00BB09E4"/>
    <w:rsid w:val="00BB19B8"/>
    <w:rsid w:val="00BB6D55"/>
    <w:rsid w:val="00BB7015"/>
    <w:rsid w:val="00BC0322"/>
    <w:rsid w:val="00BC077D"/>
    <w:rsid w:val="00BC0838"/>
    <w:rsid w:val="00BC4A55"/>
    <w:rsid w:val="00BD1112"/>
    <w:rsid w:val="00BD2D8F"/>
    <w:rsid w:val="00BD58A4"/>
    <w:rsid w:val="00BD6239"/>
    <w:rsid w:val="00BD7949"/>
    <w:rsid w:val="00BD7E21"/>
    <w:rsid w:val="00BE087A"/>
    <w:rsid w:val="00BE0A7B"/>
    <w:rsid w:val="00BE28EE"/>
    <w:rsid w:val="00BE2BB7"/>
    <w:rsid w:val="00BE3276"/>
    <w:rsid w:val="00BE38A8"/>
    <w:rsid w:val="00BE51EC"/>
    <w:rsid w:val="00BE7AE1"/>
    <w:rsid w:val="00BF023B"/>
    <w:rsid w:val="00BF0427"/>
    <w:rsid w:val="00BF15F1"/>
    <w:rsid w:val="00BF1BAE"/>
    <w:rsid w:val="00BF3244"/>
    <w:rsid w:val="00BF353D"/>
    <w:rsid w:val="00BF69FF"/>
    <w:rsid w:val="00BF6EFD"/>
    <w:rsid w:val="00BF78FD"/>
    <w:rsid w:val="00C015A6"/>
    <w:rsid w:val="00C0164D"/>
    <w:rsid w:val="00C02FE9"/>
    <w:rsid w:val="00C05CC4"/>
    <w:rsid w:val="00C0613F"/>
    <w:rsid w:val="00C10C91"/>
    <w:rsid w:val="00C12D11"/>
    <w:rsid w:val="00C12D87"/>
    <w:rsid w:val="00C13452"/>
    <w:rsid w:val="00C13E05"/>
    <w:rsid w:val="00C14458"/>
    <w:rsid w:val="00C14580"/>
    <w:rsid w:val="00C153BB"/>
    <w:rsid w:val="00C15862"/>
    <w:rsid w:val="00C179E7"/>
    <w:rsid w:val="00C22F62"/>
    <w:rsid w:val="00C24130"/>
    <w:rsid w:val="00C244CC"/>
    <w:rsid w:val="00C244E8"/>
    <w:rsid w:val="00C24B37"/>
    <w:rsid w:val="00C25922"/>
    <w:rsid w:val="00C27669"/>
    <w:rsid w:val="00C27BFA"/>
    <w:rsid w:val="00C300AC"/>
    <w:rsid w:val="00C3103E"/>
    <w:rsid w:val="00C31DF3"/>
    <w:rsid w:val="00C31EC8"/>
    <w:rsid w:val="00C34684"/>
    <w:rsid w:val="00C34DE1"/>
    <w:rsid w:val="00C353CF"/>
    <w:rsid w:val="00C359DA"/>
    <w:rsid w:val="00C4348A"/>
    <w:rsid w:val="00C451BB"/>
    <w:rsid w:val="00C45996"/>
    <w:rsid w:val="00C45F4A"/>
    <w:rsid w:val="00C50D8B"/>
    <w:rsid w:val="00C51398"/>
    <w:rsid w:val="00C51F8C"/>
    <w:rsid w:val="00C523AC"/>
    <w:rsid w:val="00C5533B"/>
    <w:rsid w:val="00C57F0E"/>
    <w:rsid w:val="00C63010"/>
    <w:rsid w:val="00C6357F"/>
    <w:rsid w:val="00C64003"/>
    <w:rsid w:val="00C640EF"/>
    <w:rsid w:val="00C652B5"/>
    <w:rsid w:val="00C6624F"/>
    <w:rsid w:val="00C66E9C"/>
    <w:rsid w:val="00C6776E"/>
    <w:rsid w:val="00C67F59"/>
    <w:rsid w:val="00C70026"/>
    <w:rsid w:val="00C7042E"/>
    <w:rsid w:val="00C71407"/>
    <w:rsid w:val="00C71DB7"/>
    <w:rsid w:val="00C734AB"/>
    <w:rsid w:val="00C74421"/>
    <w:rsid w:val="00C7601A"/>
    <w:rsid w:val="00C77301"/>
    <w:rsid w:val="00C7771A"/>
    <w:rsid w:val="00C810D6"/>
    <w:rsid w:val="00C82F0B"/>
    <w:rsid w:val="00C87777"/>
    <w:rsid w:val="00C9266C"/>
    <w:rsid w:val="00C92982"/>
    <w:rsid w:val="00C97C1D"/>
    <w:rsid w:val="00CA152F"/>
    <w:rsid w:val="00CA23A0"/>
    <w:rsid w:val="00CA4619"/>
    <w:rsid w:val="00CB0684"/>
    <w:rsid w:val="00CB1C76"/>
    <w:rsid w:val="00CB49E0"/>
    <w:rsid w:val="00CB6C60"/>
    <w:rsid w:val="00CC1E7F"/>
    <w:rsid w:val="00CC2C7F"/>
    <w:rsid w:val="00CC41E1"/>
    <w:rsid w:val="00CC43FF"/>
    <w:rsid w:val="00CC63D6"/>
    <w:rsid w:val="00CC798D"/>
    <w:rsid w:val="00CC7ED5"/>
    <w:rsid w:val="00CD1B83"/>
    <w:rsid w:val="00CD267E"/>
    <w:rsid w:val="00CD3240"/>
    <w:rsid w:val="00CD3717"/>
    <w:rsid w:val="00CD4E49"/>
    <w:rsid w:val="00CD6773"/>
    <w:rsid w:val="00CE014C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7768"/>
    <w:rsid w:val="00D04517"/>
    <w:rsid w:val="00D04D15"/>
    <w:rsid w:val="00D0511E"/>
    <w:rsid w:val="00D064C5"/>
    <w:rsid w:val="00D1025F"/>
    <w:rsid w:val="00D12DCC"/>
    <w:rsid w:val="00D14073"/>
    <w:rsid w:val="00D1415B"/>
    <w:rsid w:val="00D14DCB"/>
    <w:rsid w:val="00D16266"/>
    <w:rsid w:val="00D16E6D"/>
    <w:rsid w:val="00D21929"/>
    <w:rsid w:val="00D22BE4"/>
    <w:rsid w:val="00D24228"/>
    <w:rsid w:val="00D25F02"/>
    <w:rsid w:val="00D26572"/>
    <w:rsid w:val="00D26C21"/>
    <w:rsid w:val="00D271C0"/>
    <w:rsid w:val="00D31538"/>
    <w:rsid w:val="00D323C0"/>
    <w:rsid w:val="00D32776"/>
    <w:rsid w:val="00D32BB1"/>
    <w:rsid w:val="00D336DB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0826"/>
    <w:rsid w:val="00D52D85"/>
    <w:rsid w:val="00D53879"/>
    <w:rsid w:val="00D55CC8"/>
    <w:rsid w:val="00D56446"/>
    <w:rsid w:val="00D6108E"/>
    <w:rsid w:val="00D61235"/>
    <w:rsid w:val="00D61E9D"/>
    <w:rsid w:val="00D62675"/>
    <w:rsid w:val="00D62C30"/>
    <w:rsid w:val="00D62FF6"/>
    <w:rsid w:val="00D64008"/>
    <w:rsid w:val="00D653D3"/>
    <w:rsid w:val="00D66C5E"/>
    <w:rsid w:val="00D67073"/>
    <w:rsid w:val="00D74199"/>
    <w:rsid w:val="00D744B1"/>
    <w:rsid w:val="00D7550E"/>
    <w:rsid w:val="00D75890"/>
    <w:rsid w:val="00D75939"/>
    <w:rsid w:val="00D763BF"/>
    <w:rsid w:val="00D76B99"/>
    <w:rsid w:val="00D7723B"/>
    <w:rsid w:val="00D77B5D"/>
    <w:rsid w:val="00D77E3D"/>
    <w:rsid w:val="00D80548"/>
    <w:rsid w:val="00D823C9"/>
    <w:rsid w:val="00D824C8"/>
    <w:rsid w:val="00D83216"/>
    <w:rsid w:val="00D838D5"/>
    <w:rsid w:val="00D841C8"/>
    <w:rsid w:val="00D84681"/>
    <w:rsid w:val="00D8552D"/>
    <w:rsid w:val="00D87117"/>
    <w:rsid w:val="00D871CB"/>
    <w:rsid w:val="00D90AAB"/>
    <w:rsid w:val="00D91670"/>
    <w:rsid w:val="00D93276"/>
    <w:rsid w:val="00D93CF7"/>
    <w:rsid w:val="00D96540"/>
    <w:rsid w:val="00DA24CB"/>
    <w:rsid w:val="00DA3046"/>
    <w:rsid w:val="00DA509A"/>
    <w:rsid w:val="00DA7DDD"/>
    <w:rsid w:val="00DB1405"/>
    <w:rsid w:val="00DB17AA"/>
    <w:rsid w:val="00DB1FC3"/>
    <w:rsid w:val="00DB2AC9"/>
    <w:rsid w:val="00DB394F"/>
    <w:rsid w:val="00DB3C30"/>
    <w:rsid w:val="00DB430D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0E2B"/>
    <w:rsid w:val="00DD2EAB"/>
    <w:rsid w:val="00DD3005"/>
    <w:rsid w:val="00DD3AAC"/>
    <w:rsid w:val="00DD5113"/>
    <w:rsid w:val="00DD6A7C"/>
    <w:rsid w:val="00DE0673"/>
    <w:rsid w:val="00DE5733"/>
    <w:rsid w:val="00DE67E4"/>
    <w:rsid w:val="00DE6A89"/>
    <w:rsid w:val="00DE75D3"/>
    <w:rsid w:val="00DE7EFD"/>
    <w:rsid w:val="00DF01CD"/>
    <w:rsid w:val="00DF1AE3"/>
    <w:rsid w:val="00DF2B18"/>
    <w:rsid w:val="00DF31CA"/>
    <w:rsid w:val="00DF50FE"/>
    <w:rsid w:val="00DF5D0D"/>
    <w:rsid w:val="00DF68C8"/>
    <w:rsid w:val="00DF733B"/>
    <w:rsid w:val="00E00090"/>
    <w:rsid w:val="00E01CAB"/>
    <w:rsid w:val="00E061EE"/>
    <w:rsid w:val="00E110B9"/>
    <w:rsid w:val="00E11444"/>
    <w:rsid w:val="00E16B67"/>
    <w:rsid w:val="00E176CD"/>
    <w:rsid w:val="00E21C70"/>
    <w:rsid w:val="00E2384B"/>
    <w:rsid w:val="00E23DFE"/>
    <w:rsid w:val="00E24791"/>
    <w:rsid w:val="00E249A0"/>
    <w:rsid w:val="00E2619A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4763"/>
    <w:rsid w:val="00E54FB9"/>
    <w:rsid w:val="00E55C88"/>
    <w:rsid w:val="00E5600C"/>
    <w:rsid w:val="00E5685D"/>
    <w:rsid w:val="00E60528"/>
    <w:rsid w:val="00E6178E"/>
    <w:rsid w:val="00E61DB6"/>
    <w:rsid w:val="00E6447A"/>
    <w:rsid w:val="00E661AD"/>
    <w:rsid w:val="00E70BF5"/>
    <w:rsid w:val="00E71246"/>
    <w:rsid w:val="00E73219"/>
    <w:rsid w:val="00E73A59"/>
    <w:rsid w:val="00E73DDD"/>
    <w:rsid w:val="00E74F5C"/>
    <w:rsid w:val="00E76BC2"/>
    <w:rsid w:val="00E80EE3"/>
    <w:rsid w:val="00E81CE2"/>
    <w:rsid w:val="00E82F5A"/>
    <w:rsid w:val="00E83045"/>
    <w:rsid w:val="00E83F5C"/>
    <w:rsid w:val="00E84110"/>
    <w:rsid w:val="00E85655"/>
    <w:rsid w:val="00E8697B"/>
    <w:rsid w:val="00E86DEB"/>
    <w:rsid w:val="00E8726F"/>
    <w:rsid w:val="00E87B49"/>
    <w:rsid w:val="00E87C3A"/>
    <w:rsid w:val="00E90116"/>
    <w:rsid w:val="00E925D1"/>
    <w:rsid w:val="00E928B8"/>
    <w:rsid w:val="00E96613"/>
    <w:rsid w:val="00E97562"/>
    <w:rsid w:val="00E97F36"/>
    <w:rsid w:val="00EA065A"/>
    <w:rsid w:val="00EA0715"/>
    <w:rsid w:val="00EA0AC9"/>
    <w:rsid w:val="00EA2330"/>
    <w:rsid w:val="00EA2BDF"/>
    <w:rsid w:val="00EA3B83"/>
    <w:rsid w:val="00EA4C1A"/>
    <w:rsid w:val="00EA608B"/>
    <w:rsid w:val="00EB1584"/>
    <w:rsid w:val="00EB26BF"/>
    <w:rsid w:val="00EB3406"/>
    <w:rsid w:val="00EB5407"/>
    <w:rsid w:val="00EB567B"/>
    <w:rsid w:val="00EB5DC0"/>
    <w:rsid w:val="00EB6A66"/>
    <w:rsid w:val="00EB6F6F"/>
    <w:rsid w:val="00EC1621"/>
    <w:rsid w:val="00EC3BD8"/>
    <w:rsid w:val="00EC4352"/>
    <w:rsid w:val="00EC49D8"/>
    <w:rsid w:val="00EC538A"/>
    <w:rsid w:val="00EC665B"/>
    <w:rsid w:val="00EC6973"/>
    <w:rsid w:val="00ED4C88"/>
    <w:rsid w:val="00ED567F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EF4847"/>
    <w:rsid w:val="00EF6C4F"/>
    <w:rsid w:val="00F0084C"/>
    <w:rsid w:val="00F042DF"/>
    <w:rsid w:val="00F05931"/>
    <w:rsid w:val="00F05BE3"/>
    <w:rsid w:val="00F05C67"/>
    <w:rsid w:val="00F06144"/>
    <w:rsid w:val="00F11020"/>
    <w:rsid w:val="00F1323B"/>
    <w:rsid w:val="00F13549"/>
    <w:rsid w:val="00F14DB7"/>
    <w:rsid w:val="00F21C6C"/>
    <w:rsid w:val="00F21EE8"/>
    <w:rsid w:val="00F226D3"/>
    <w:rsid w:val="00F237E1"/>
    <w:rsid w:val="00F26F8C"/>
    <w:rsid w:val="00F2791D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1E5"/>
    <w:rsid w:val="00F455E4"/>
    <w:rsid w:val="00F45687"/>
    <w:rsid w:val="00F46869"/>
    <w:rsid w:val="00F53E1F"/>
    <w:rsid w:val="00F54288"/>
    <w:rsid w:val="00F55344"/>
    <w:rsid w:val="00F55409"/>
    <w:rsid w:val="00F60FDC"/>
    <w:rsid w:val="00F6150A"/>
    <w:rsid w:val="00F642A5"/>
    <w:rsid w:val="00F6566D"/>
    <w:rsid w:val="00F66BC0"/>
    <w:rsid w:val="00F713BE"/>
    <w:rsid w:val="00F720C8"/>
    <w:rsid w:val="00F722E1"/>
    <w:rsid w:val="00F72305"/>
    <w:rsid w:val="00F72671"/>
    <w:rsid w:val="00F728E0"/>
    <w:rsid w:val="00F72DD0"/>
    <w:rsid w:val="00F75A5F"/>
    <w:rsid w:val="00F7713A"/>
    <w:rsid w:val="00F80B9A"/>
    <w:rsid w:val="00F81D19"/>
    <w:rsid w:val="00F84122"/>
    <w:rsid w:val="00F85A46"/>
    <w:rsid w:val="00F920EB"/>
    <w:rsid w:val="00F92B36"/>
    <w:rsid w:val="00F92BD6"/>
    <w:rsid w:val="00F93F5F"/>
    <w:rsid w:val="00F957FE"/>
    <w:rsid w:val="00FA12D9"/>
    <w:rsid w:val="00FA1C7E"/>
    <w:rsid w:val="00FA49A1"/>
    <w:rsid w:val="00FA6062"/>
    <w:rsid w:val="00FB074D"/>
    <w:rsid w:val="00FB1331"/>
    <w:rsid w:val="00FB2E1F"/>
    <w:rsid w:val="00FB75A2"/>
    <w:rsid w:val="00FC51CC"/>
    <w:rsid w:val="00FC6A5D"/>
    <w:rsid w:val="00FD0F46"/>
    <w:rsid w:val="00FD1674"/>
    <w:rsid w:val="00FD24DC"/>
    <w:rsid w:val="00FD2552"/>
    <w:rsid w:val="00FD27EC"/>
    <w:rsid w:val="00FD5C77"/>
    <w:rsid w:val="00FD5CB9"/>
    <w:rsid w:val="00FD6B97"/>
    <w:rsid w:val="00FD77B3"/>
    <w:rsid w:val="00FE370A"/>
    <w:rsid w:val="00FE39AD"/>
    <w:rsid w:val="00FE3D47"/>
    <w:rsid w:val="00FE4CFE"/>
    <w:rsid w:val="00FF1B19"/>
    <w:rsid w:val="00FF27A4"/>
    <w:rsid w:val="00FF4295"/>
    <w:rsid w:val="00FF4FFE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68D585C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1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qFormat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paragraph" w:customStyle="1" w:styleId="LPNaglowek">
    <w:name w:val="LP_Naglowek"/>
    <w:rsid w:val="00302C90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221e5-76b2-4806-a46b-4cccc38c7e2f" xsi:nil="true"/>
    <lcf76f155ced4ddcb4097134ff3c332f xmlns="bd155054-772e-4cf4-9f0e-8a32a9d0e2a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7B4EB62-CAFF-41E5-944A-981F6E4ACF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8A782C-95E0-437F-857D-47F0FA88AF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9DC18C-F2CD-4FDA-9718-B8CBAFE20A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E7B00C-B626-4ACD-A8B6-1388B56230DF}">
  <ds:schemaRefs>
    <ds:schemaRef ds:uri="http://schemas.microsoft.com/office/2006/metadata/properties"/>
    <ds:schemaRef ds:uri="http://schemas.microsoft.com/office/infopath/2007/PartnerControls"/>
    <ds:schemaRef ds:uri="147221e5-76b2-4806-a46b-4cccc38c7e2f"/>
    <ds:schemaRef ds:uri="bd155054-772e-4cf4-9f0e-8a32a9d0e2a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6</Pages>
  <Words>1228</Words>
  <Characters>7140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Tomasz </cp:lastModifiedBy>
  <cp:revision>6</cp:revision>
  <cp:lastPrinted>2020-12-21T07:11:00Z</cp:lastPrinted>
  <dcterms:created xsi:type="dcterms:W3CDTF">2022-04-28T11:52:00Z</dcterms:created>
  <dcterms:modified xsi:type="dcterms:W3CDTF">2025-11-27T08:30:00Z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