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A28BD" w14:textId="77777777" w:rsidR="00C82DC7" w:rsidRDefault="00940C71" w:rsidP="00940C71">
      <w:pPr>
        <w:pStyle w:val="ust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88E4B4C" w14:textId="50433D0E" w:rsidR="00DA509A" w:rsidRPr="00940C71" w:rsidRDefault="00940C71" w:rsidP="00940C71">
      <w:pPr>
        <w:pStyle w:val="ust"/>
        <w:spacing w:before="120" w:after="120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</w:t>
      </w:r>
      <w:r w:rsidR="00C920BE"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="0056694D" w:rsidRPr="0021284A">
        <w:rPr>
          <w:rFonts w:ascii="Cambria" w:hAnsi="Cambria" w:cs="Arial"/>
          <w:sz w:val="20"/>
          <w:szCs w:val="20"/>
        </w:rPr>
        <w:t xml:space="preserve">Załącznik nr </w:t>
      </w:r>
      <w:r w:rsidR="00092D2E">
        <w:rPr>
          <w:rFonts w:ascii="Cambria" w:hAnsi="Cambria" w:cs="Arial"/>
          <w:sz w:val="20"/>
          <w:szCs w:val="20"/>
        </w:rPr>
        <w:t>9</w:t>
      </w:r>
      <w:r w:rsidR="00612F9F" w:rsidRPr="0021284A">
        <w:rPr>
          <w:rFonts w:ascii="Cambria" w:hAnsi="Cambria" w:cs="Arial"/>
          <w:sz w:val="20"/>
          <w:szCs w:val="20"/>
        </w:rPr>
        <w:t xml:space="preserve"> do SWZ</w:t>
      </w:r>
    </w:p>
    <w:p w14:paraId="65EB84D7" w14:textId="77777777" w:rsidR="00FF6326" w:rsidRDefault="00FF6326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</w:p>
    <w:p w14:paraId="17540AF8" w14:textId="1BC9C26D" w:rsidR="00D22BE4" w:rsidRPr="0021284A" w:rsidRDefault="00DA509A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21284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21284A">
        <w:rPr>
          <w:rFonts w:ascii="Cambria" w:hAnsi="Cambria" w:cs="Arial"/>
          <w:sz w:val="20"/>
          <w:szCs w:val="20"/>
        </w:rPr>
        <w:t>...................</w:t>
      </w:r>
      <w:r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D22BE4" w:rsidRPr="0021284A">
        <w:rPr>
          <w:rFonts w:ascii="Cambria" w:hAnsi="Cambria" w:cs="Arial"/>
          <w:sz w:val="20"/>
          <w:szCs w:val="20"/>
        </w:rPr>
        <w:t xml:space="preserve">      ...................................., dnia ....</w:t>
      </w:r>
      <w:r w:rsidR="00F102C3">
        <w:rPr>
          <w:rFonts w:ascii="Cambria" w:hAnsi="Cambria" w:cs="Arial"/>
          <w:sz w:val="20"/>
          <w:szCs w:val="20"/>
        </w:rPr>
        <w:t>.</w:t>
      </w:r>
      <w:r w:rsidR="005C1DCB">
        <w:rPr>
          <w:rFonts w:ascii="Cambria" w:hAnsi="Cambria" w:cs="Arial"/>
          <w:sz w:val="20"/>
          <w:szCs w:val="20"/>
        </w:rPr>
        <w:t>.................. 202</w:t>
      </w:r>
      <w:r w:rsidR="00092D2E">
        <w:rPr>
          <w:rFonts w:ascii="Cambria" w:hAnsi="Cambria" w:cs="Arial"/>
          <w:sz w:val="20"/>
          <w:szCs w:val="20"/>
        </w:rPr>
        <w:t>5</w:t>
      </w:r>
      <w:r w:rsidR="0068726E">
        <w:rPr>
          <w:rFonts w:ascii="Cambria" w:hAnsi="Cambria" w:cs="Arial"/>
          <w:sz w:val="20"/>
          <w:szCs w:val="20"/>
        </w:rPr>
        <w:t xml:space="preserve"> </w:t>
      </w:r>
      <w:r w:rsidR="00D22BE4" w:rsidRPr="0021284A">
        <w:rPr>
          <w:rFonts w:ascii="Cambria" w:hAnsi="Cambria" w:cs="Arial"/>
          <w:sz w:val="20"/>
          <w:szCs w:val="20"/>
        </w:rPr>
        <w:t>r.</w:t>
      </w:r>
    </w:p>
    <w:p w14:paraId="0E357DED" w14:textId="77777777" w:rsidR="00DA509A" w:rsidRPr="0021284A" w:rsidRDefault="00905E0F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</w:t>
      </w:r>
      <w:r w:rsidR="00910410" w:rsidRPr="0021284A">
        <w:rPr>
          <w:rFonts w:ascii="Cambria" w:eastAsia="Batang" w:hAnsi="Cambria" w:cs="Arial"/>
          <w:i/>
          <w:sz w:val="20"/>
          <w:szCs w:val="20"/>
        </w:rPr>
        <w:t xml:space="preserve">  (N</w:t>
      </w:r>
      <w:r w:rsidR="00D22BE4" w:rsidRPr="0021284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352C988F" w14:textId="77777777" w:rsidR="00DA509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0AE566EA" w14:textId="77777777" w:rsidR="00905E0F" w:rsidRPr="0021284A" w:rsidRDefault="00905E0F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1DA43FBE" w14:textId="77777777" w:rsidR="005C1DCB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1DA9E4FE" w14:textId="412E1BB6" w:rsidR="0032655D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21284A">
        <w:rPr>
          <w:rFonts w:ascii="Cambria" w:hAnsi="Cambria"/>
          <w:b/>
          <w:color w:val="auto"/>
          <w:sz w:val="20"/>
          <w:szCs w:val="20"/>
        </w:rPr>
        <w:t xml:space="preserve">WYKAZ OSÓB, </w:t>
      </w:r>
      <w:r w:rsidRPr="00091FCF">
        <w:rPr>
          <w:rFonts w:ascii="Cambria" w:hAnsi="Cambria"/>
          <w:b/>
          <w:color w:val="auto"/>
          <w:sz w:val="20"/>
          <w:szCs w:val="20"/>
        </w:rPr>
        <w:t>KTÓRE BĘDĄ UCZESTNICZYĆ W WYKONYWANIU ZAMÓWIENIA</w:t>
      </w:r>
    </w:p>
    <w:p w14:paraId="20E9FE18" w14:textId="77777777" w:rsidR="005C1DCB" w:rsidRPr="00091FCF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19C2B0C7" w14:textId="2292FAF4" w:rsidR="00F141E3" w:rsidRDefault="0032655D" w:rsidP="003C38A0">
      <w:pPr>
        <w:spacing w:line="259" w:lineRule="auto"/>
        <w:jc w:val="center"/>
        <w:rPr>
          <w:rFonts w:ascii="Cambria" w:hAnsi="Cambria" w:cs="Arial"/>
          <w:b/>
          <w:sz w:val="20"/>
          <w:szCs w:val="20"/>
        </w:rPr>
      </w:pPr>
      <w:r w:rsidRPr="00091FCF">
        <w:rPr>
          <w:rFonts w:ascii="Cambria" w:hAnsi="Cambria" w:cs="Arial"/>
          <w:sz w:val="20"/>
          <w:szCs w:val="20"/>
        </w:rPr>
        <w:t xml:space="preserve">Składany do </w:t>
      </w:r>
      <w:r w:rsidR="00C920BE" w:rsidRPr="00091FCF">
        <w:rPr>
          <w:rFonts w:ascii="Cambria" w:hAnsi="Cambria" w:cs="Arial"/>
          <w:sz w:val="20"/>
          <w:szCs w:val="20"/>
        </w:rPr>
        <w:t>postępowania pn</w:t>
      </w:r>
      <w:r w:rsidR="00C920BE" w:rsidRPr="00622F48">
        <w:rPr>
          <w:rFonts w:ascii="Cambria" w:hAnsi="Cambria" w:cs="Arial"/>
          <w:b/>
          <w:sz w:val="20"/>
          <w:szCs w:val="20"/>
        </w:rPr>
        <w:t>.</w:t>
      </w:r>
      <w:r w:rsidR="009A135D" w:rsidRPr="00622F48">
        <w:rPr>
          <w:rFonts w:ascii="Cambria" w:hAnsi="Cambria" w:cs="Arial"/>
          <w:b/>
          <w:sz w:val="20"/>
          <w:szCs w:val="20"/>
        </w:rPr>
        <w:t xml:space="preserve"> </w:t>
      </w:r>
      <w:r w:rsidR="00E400F6" w:rsidRPr="00E400F6">
        <w:rPr>
          <w:rFonts w:ascii="Cambria" w:hAnsi="Cambria" w:cs="Arial"/>
          <w:b/>
          <w:sz w:val="20"/>
          <w:szCs w:val="20"/>
        </w:rPr>
        <w:t>„</w:t>
      </w:r>
      <w:r w:rsidR="00027458" w:rsidRPr="00027458">
        <w:rPr>
          <w:rFonts w:ascii="Cambria" w:hAnsi="Cambria" w:cs="Arial"/>
          <w:b/>
          <w:sz w:val="20"/>
          <w:szCs w:val="20"/>
        </w:rPr>
        <w:t>Remont drogi gminnej nr 319013T w msc. Brzechów w km. 0+000 do km. 0+403</w:t>
      </w:r>
      <w:r w:rsidR="00E400F6" w:rsidRPr="00E400F6">
        <w:rPr>
          <w:rFonts w:ascii="Cambria" w:hAnsi="Cambria" w:cs="Arial"/>
          <w:b/>
          <w:sz w:val="20"/>
          <w:szCs w:val="20"/>
        </w:rPr>
        <w:t>”</w:t>
      </w:r>
    </w:p>
    <w:p w14:paraId="4D4DABA7" w14:textId="77777777" w:rsidR="008F24C5" w:rsidRPr="0017113D" w:rsidRDefault="008F24C5" w:rsidP="0017113D">
      <w:pPr>
        <w:spacing w:line="259" w:lineRule="auto"/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693"/>
        <w:gridCol w:w="6237"/>
        <w:gridCol w:w="2976"/>
      </w:tblGrid>
      <w:tr w:rsidR="0032655D" w:rsidRPr="00940ADF" w14:paraId="1C6CE486" w14:textId="77777777" w:rsidTr="00A66B1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873A" w14:textId="77777777" w:rsidR="0032655D" w:rsidRPr="00940ADF" w:rsidRDefault="0032655D" w:rsidP="00D55CC8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9A1C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D613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6FB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7DEBC8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Kwalifikacje zawodowe tj.</w:t>
            </w:r>
          </w:p>
          <w:p w14:paraId="36F28D96" w14:textId="77777777" w:rsidR="0032655D" w:rsidRPr="00A66B1C" w:rsidRDefault="0032655D" w:rsidP="00A66B1C">
            <w:pPr>
              <w:pStyle w:val="Default"/>
              <w:ind w:left="-425" w:firstLine="425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rodzaj i numer uprawnień budowlanych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7C8D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CD1626" w:rsidRPr="00940ADF" w14:paraId="626D1053" w14:textId="77777777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8879E1B" w14:textId="77777777" w:rsidR="00CD1626" w:rsidRPr="00940ADF" w:rsidRDefault="00CD1626" w:rsidP="00CD1626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5C938D8" w14:textId="23DB3272" w:rsidR="00CD1626" w:rsidRPr="00940ADF" w:rsidRDefault="00CD1626" w:rsidP="00CD1626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3967170" w14:textId="77777777" w:rsidR="00CD1626" w:rsidRPr="00091FCF" w:rsidRDefault="00CD1626" w:rsidP="00CD1626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Kierownik budowy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7A55D4F" w14:textId="7B3DC09A" w:rsidR="00CD1626" w:rsidRPr="00091FCF" w:rsidRDefault="00CD1626" w:rsidP="00B47CAB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E86BED">
              <w:rPr>
                <w:rFonts w:ascii="Cambria" w:hAnsi="Cambria" w:cs="Arial"/>
                <w:b/>
                <w:sz w:val="18"/>
                <w:szCs w:val="18"/>
              </w:rPr>
              <w:t xml:space="preserve">Osoba posiadająca </w:t>
            </w:r>
            <w:r w:rsidR="00B47CAB" w:rsidRPr="00B47CAB">
              <w:rPr>
                <w:rFonts w:ascii="Cambria" w:hAnsi="Cambria" w:cs="Arial"/>
                <w:b/>
                <w:sz w:val="18"/>
                <w:szCs w:val="18"/>
              </w:rPr>
              <w:t xml:space="preserve">uprawnienia do kierowania robotami budowlanymi w specjalności drogowej oraz doświadczenie w pełnieniu funkcji kierownika budowy lub kierownika robót (od rozpoczęcia do zakończenia inwestycji) przy co najmniej jednej zakończonej inwestycji związanej z budową lub rozbudową lub przebudową lub remontem drogi/dróg o wartości nie mniejszej niż </w:t>
            </w:r>
            <w:r w:rsidR="00027458">
              <w:rPr>
                <w:rFonts w:ascii="Cambria" w:hAnsi="Cambria" w:cs="Arial"/>
                <w:b/>
                <w:sz w:val="18"/>
                <w:szCs w:val="18"/>
              </w:rPr>
              <w:t>3</w:t>
            </w:r>
            <w:r w:rsidR="004F0517">
              <w:rPr>
                <w:rFonts w:ascii="Cambria" w:hAnsi="Cambria" w:cs="Arial"/>
                <w:b/>
                <w:sz w:val="18"/>
                <w:szCs w:val="18"/>
              </w:rPr>
              <w:t>0</w:t>
            </w:r>
            <w:r w:rsidR="008A088D">
              <w:rPr>
                <w:rFonts w:ascii="Cambria" w:hAnsi="Cambria" w:cs="Arial"/>
                <w:b/>
                <w:sz w:val="18"/>
                <w:szCs w:val="18"/>
              </w:rPr>
              <w:t>0</w:t>
            </w:r>
            <w:r w:rsidR="00B47CAB" w:rsidRPr="00B47CAB">
              <w:rPr>
                <w:rFonts w:ascii="Cambria" w:hAnsi="Cambria" w:cs="Arial"/>
                <w:b/>
                <w:sz w:val="18"/>
                <w:szCs w:val="18"/>
              </w:rPr>
              <w:t xml:space="preserve"> 000,00 zł brutto.</w:t>
            </w:r>
          </w:p>
          <w:p w14:paraId="7DF99050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6A224D7D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41039B23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426368AE" w14:textId="77777777" w:rsidR="00CD1626" w:rsidRPr="00572AEA" w:rsidRDefault="00CD1626" w:rsidP="00CD1626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7AB3A251" w14:textId="476A8936" w:rsidR="00CD1626" w:rsidRPr="00572AEA" w:rsidRDefault="00CD1626" w:rsidP="00CD1626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Nazwa inwestycji</w:t>
            </w: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:………………………………………………………………………………</w:t>
            </w:r>
          </w:p>
          <w:p w14:paraId="5866E5BA" w14:textId="77777777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</w:t>
            </w:r>
          </w:p>
          <w:p w14:paraId="7E87E469" w14:textId="03C00F1F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Data zakończenia inwestycji:……………………………………………………………..</w:t>
            </w:r>
          </w:p>
          <w:p w14:paraId="3E529A2A" w14:textId="444CEEFE" w:rsidR="00CD1626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Zamawiający: ….…………………………………………………………………………………</w:t>
            </w:r>
          </w:p>
          <w:p w14:paraId="01F10737" w14:textId="77777777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Wartość inwestycji: …………………… zł</w:t>
            </w:r>
          </w:p>
          <w:p w14:paraId="40D54C2B" w14:textId="77777777" w:rsidR="00CD1626" w:rsidRPr="000179C9" w:rsidRDefault="00CD1626" w:rsidP="0024032C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1D7E4B0" w14:textId="77777777" w:rsidR="00CD1626" w:rsidRPr="00940ADF" w:rsidRDefault="00CD1626" w:rsidP="00CD1626">
            <w:pPr>
              <w:pStyle w:val="Default"/>
              <w:ind w:left="142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Własne / oddane do dyspozycji*</w:t>
            </w:r>
          </w:p>
        </w:tc>
      </w:tr>
    </w:tbl>
    <w:p w14:paraId="7464589E" w14:textId="77777777" w:rsidR="006A6A96" w:rsidRPr="00940ADF" w:rsidRDefault="006A6A96" w:rsidP="006A6A96">
      <w:pPr>
        <w:pStyle w:val="default0"/>
        <w:spacing w:before="120" w:beforeAutospacing="0" w:after="120" w:afterAutospacing="0"/>
        <w:ind w:right="-32"/>
        <w:jc w:val="both"/>
        <w:rPr>
          <w:rFonts w:ascii="Cambria" w:hAnsi="Cambria" w:cs="Arial"/>
          <w:sz w:val="18"/>
          <w:szCs w:val="18"/>
        </w:rPr>
      </w:pPr>
      <w:r w:rsidRPr="001B3B08">
        <w:rPr>
          <w:rFonts w:ascii="Cambria" w:hAnsi="Cambria" w:cs="Arial"/>
          <w:b/>
          <w:bCs/>
          <w:sz w:val="18"/>
          <w:szCs w:val="18"/>
        </w:rPr>
        <w:t xml:space="preserve">Uwaga! </w:t>
      </w:r>
      <w:r w:rsidRPr="001B3B08">
        <w:rPr>
          <w:rFonts w:ascii="Cambria" w:hAnsi="Cambria" w:cs="Arial"/>
          <w:sz w:val="18"/>
          <w:szCs w:val="18"/>
        </w:rPr>
        <w:t xml:space="preserve">oświadczam(my), </w:t>
      </w:r>
      <w:r w:rsidRPr="001B3B08">
        <w:rPr>
          <w:rFonts w:ascii="Cambria" w:hAnsi="Cambria" w:cs="Arial"/>
          <w:b/>
          <w:bCs/>
          <w:sz w:val="18"/>
          <w:szCs w:val="18"/>
        </w:rPr>
        <w:t>że osoba wskazana</w:t>
      </w:r>
      <w:r w:rsidRPr="001B3B08">
        <w:rPr>
          <w:rFonts w:ascii="Cambria" w:hAnsi="Cambria" w:cs="Arial"/>
          <w:sz w:val="18"/>
          <w:szCs w:val="18"/>
        </w:rPr>
        <w:t>, będzie uczestniczyć w wykonywaniu zamówienia i posiada  niezbędne wykształcenie oraz uprawnienia do wykonania przedmiotu zamówienia, wymagane w postawionym warunku w SWZ i może sprawować wymienioną funkcję zgodnie z Prawem Budowlanym.</w:t>
      </w:r>
      <w:r w:rsidRPr="00940ADF">
        <w:rPr>
          <w:rFonts w:ascii="Cambria" w:hAnsi="Cambria" w:cs="Arial"/>
          <w:sz w:val="18"/>
          <w:szCs w:val="18"/>
        </w:rPr>
        <w:t xml:space="preserve"> </w:t>
      </w:r>
    </w:p>
    <w:p w14:paraId="3CB53299" w14:textId="77777777" w:rsidR="0021284A" w:rsidRPr="00905E0F" w:rsidRDefault="0032655D" w:rsidP="00905E0F">
      <w:pPr>
        <w:pStyle w:val="Default"/>
        <w:rPr>
          <w:rFonts w:ascii="Cambria" w:hAnsi="Cambria"/>
          <w:color w:val="auto"/>
          <w:sz w:val="16"/>
          <w:szCs w:val="16"/>
        </w:rPr>
      </w:pPr>
      <w:r w:rsidRPr="00905E0F">
        <w:rPr>
          <w:rFonts w:ascii="Cambria" w:hAnsi="Cambria"/>
          <w:sz w:val="16"/>
          <w:szCs w:val="16"/>
        </w:rPr>
        <w:t>* niepotrzebne skreślić ( jeżeli wykonawca pozostaje w stosunku umowy cywilno prawnej pozostawiamy własne)</w:t>
      </w:r>
    </w:p>
    <w:sectPr w:rsidR="0021284A" w:rsidRPr="00905E0F" w:rsidSect="00643464">
      <w:headerReference w:type="default" r:id="rId7"/>
      <w:footerReference w:type="even" r:id="rId8"/>
      <w:footerReference w:type="default" r:id="rId9"/>
      <w:pgSz w:w="16838" w:h="11906" w:orient="landscape"/>
      <w:pgMar w:top="567" w:right="1418" w:bottom="1135" w:left="1418" w:header="597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02DF7" w14:textId="77777777" w:rsidR="00084DB6" w:rsidRDefault="00084DB6">
      <w:r>
        <w:separator/>
      </w:r>
    </w:p>
  </w:endnote>
  <w:endnote w:type="continuationSeparator" w:id="0">
    <w:p w14:paraId="5BCE9990" w14:textId="77777777" w:rsidR="00084DB6" w:rsidRDefault="00084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3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F8F08" w14:textId="77777777"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EE10B" w14:textId="77777777"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87720" w14:textId="77777777" w:rsidR="00FA5362" w:rsidRDefault="00FA5362" w:rsidP="00D33FBF">
    <w:pPr>
      <w:tabs>
        <w:tab w:val="left" w:pos="8647"/>
      </w:tabs>
      <w:spacing w:before="120"/>
      <w:ind w:left="8647"/>
      <w:jc w:val="center"/>
      <w:rPr>
        <w:rFonts w:ascii="Cambria" w:hAnsi="Cambria" w:cs="Arial"/>
        <w:sz w:val="20"/>
        <w:szCs w:val="20"/>
      </w:rPr>
    </w:pPr>
  </w:p>
  <w:p w14:paraId="5FAED393" w14:textId="77777777" w:rsidR="00A66B1C" w:rsidRDefault="00872E3B" w:rsidP="00872E3B">
    <w:pPr>
      <w:spacing w:line="360" w:lineRule="auto"/>
      <w:ind w:left="1049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0F79D25" w14:textId="77777777"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9D265" w14:textId="77777777" w:rsidR="00084DB6" w:rsidRDefault="00084DB6">
      <w:r>
        <w:separator/>
      </w:r>
    </w:p>
  </w:footnote>
  <w:footnote w:type="continuationSeparator" w:id="0">
    <w:p w14:paraId="6B0AFD36" w14:textId="77777777" w:rsidR="00084DB6" w:rsidRDefault="00084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9F405" w14:textId="77777777" w:rsidR="00C82DC7" w:rsidRDefault="00C82DC7" w:rsidP="00A76E6C">
    <w:pPr>
      <w:pStyle w:val="Nagwek"/>
      <w:rPr>
        <w:rFonts w:ascii="Cambria" w:hAnsi="Cambria" w:cs="Cambria"/>
        <w:b/>
        <w:sz w:val="20"/>
        <w:lang w:val="pl-PL"/>
      </w:rPr>
    </w:pPr>
  </w:p>
  <w:p w14:paraId="5249428B" w14:textId="7176FDB7" w:rsidR="00A76E6C" w:rsidRDefault="00A76E6C" w:rsidP="00A76E6C">
    <w:pPr>
      <w:pStyle w:val="Nagwek"/>
      <w:rPr>
        <w:rFonts w:ascii="Cambria" w:hAnsi="Cambria" w:cs="Cambria"/>
        <w:b/>
        <w:color w:val="FF0000"/>
        <w:sz w:val="20"/>
        <w:lang w:val="pl-PL"/>
      </w:rPr>
    </w:pPr>
    <w:r>
      <w:rPr>
        <w:rFonts w:ascii="Cambria" w:hAnsi="Cambria" w:cs="Cambria"/>
        <w:b/>
        <w:sz w:val="20"/>
        <w:lang w:val="pl-PL"/>
      </w:rPr>
      <w:t>Numer referencyjny:</w:t>
    </w:r>
    <w:bookmarkStart w:id="0" w:name="_Hlk209600494"/>
    <w:r w:rsidR="00734CE3" w:rsidRPr="00734CE3">
      <w:rPr>
        <w:rFonts w:ascii="Cambria" w:hAnsi="Cambria"/>
        <w:sz w:val="20"/>
        <w:lang w:val="pl-PL" w:eastAsia="pl-PL"/>
      </w:rPr>
      <w:t xml:space="preserve"> </w:t>
    </w:r>
    <w:r w:rsidR="00734CE3" w:rsidRPr="00734CE3">
      <w:rPr>
        <w:rFonts w:ascii="Cambria" w:hAnsi="Cambria" w:cs="Cambria"/>
        <w:b/>
        <w:sz w:val="20"/>
        <w:lang w:val="pl-PL"/>
      </w:rPr>
      <w:t>WIN.ZP.271.1.</w:t>
    </w:r>
    <w:r w:rsidR="00027458">
      <w:rPr>
        <w:rFonts w:ascii="Cambria" w:hAnsi="Cambria" w:cs="Cambria"/>
        <w:b/>
        <w:sz w:val="20"/>
        <w:lang w:val="pl-PL"/>
      </w:rPr>
      <w:t>22</w:t>
    </w:r>
    <w:r w:rsidR="00734CE3" w:rsidRPr="00734CE3">
      <w:rPr>
        <w:rFonts w:ascii="Cambria" w:hAnsi="Cambria" w:cs="Cambria"/>
        <w:b/>
        <w:sz w:val="20"/>
        <w:lang w:val="pl-PL"/>
      </w:rPr>
      <w:t>.2025.UL</w:t>
    </w:r>
    <w:bookmarkEnd w:id="0"/>
  </w:p>
  <w:p w14:paraId="00106A14" w14:textId="77777777" w:rsidR="00192A16" w:rsidRPr="002A77AE" w:rsidRDefault="00192A16" w:rsidP="00053AC2">
    <w:pPr>
      <w:pStyle w:val="Nagwek"/>
      <w:tabs>
        <w:tab w:val="clear" w:pos="4536"/>
        <w:tab w:val="clear" w:pos="9072"/>
        <w:tab w:val="left" w:pos="14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4FF1D27"/>
    <w:multiLevelType w:val="hybridMultilevel"/>
    <w:tmpl w:val="1AD26A36"/>
    <w:lvl w:ilvl="0" w:tplc="F856985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 w15:restartNumberingAfterBreak="0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6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8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2070D64"/>
    <w:multiLevelType w:val="hybridMultilevel"/>
    <w:tmpl w:val="915CE1CA"/>
    <w:lvl w:ilvl="0" w:tplc="C9845E78">
      <w:start w:val="1"/>
      <w:numFmt w:val="decimal"/>
      <w:lvlText w:val="%1)"/>
      <w:lvlJc w:val="left"/>
      <w:pPr>
        <w:ind w:left="16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3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4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6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8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1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4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7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543010454">
    <w:abstractNumId w:val="38"/>
  </w:num>
  <w:num w:numId="2" w16cid:durableId="1238175228">
    <w:abstractNumId w:val="45"/>
  </w:num>
  <w:num w:numId="3" w16cid:durableId="1482187978">
    <w:abstractNumId w:val="31"/>
  </w:num>
  <w:num w:numId="4" w16cid:durableId="1740983084">
    <w:abstractNumId w:val="26"/>
  </w:num>
  <w:num w:numId="5" w16cid:durableId="823353327">
    <w:abstractNumId w:val="19"/>
  </w:num>
  <w:num w:numId="6" w16cid:durableId="1621836378">
    <w:abstractNumId w:val="35"/>
  </w:num>
  <w:num w:numId="7" w16cid:durableId="1844928560">
    <w:abstractNumId w:val="39"/>
  </w:num>
  <w:num w:numId="8" w16cid:durableId="706419228">
    <w:abstractNumId w:val="23"/>
  </w:num>
  <w:num w:numId="9" w16cid:durableId="92826749">
    <w:abstractNumId w:val="52"/>
  </w:num>
  <w:num w:numId="10" w16cid:durableId="528953659">
    <w:abstractNumId w:val="57"/>
  </w:num>
  <w:num w:numId="11" w16cid:durableId="627199676">
    <w:abstractNumId w:val="20"/>
  </w:num>
  <w:num w:numId="12" w16cid:durableId="692267572">
    <w:abstractNumId w:val="55"/>
  </w:num>
  <w:num w:numId="13" w16cid:durableId="1373111601">
    <w:abstractNumId w:val="56"/>
  </w:num>
  <w:num w:numId="14" w16cid:durableId="1687901184">
    <w:abstractNumId w:val="12"/>
  </w:num>
  <w:num w:numId="15" w16cid:durableId="879590325">
    <w:abstractNumId w:val="27"/>
  </w:num>
  <w:num w:numId="16" w16cid:durableId="1135635702">
    <w:abstractNumId w:val="34"/>
  </w:num>
  <w:num w:numId="17" w16cid:durableId="77600086">
    <w:abstractNumId w:val="51"/>
  </w:num>
  <w:num w:numId="18" w16cid:durableId="784930024">
    <w:abstractNumId w:val="22"/>
  </w:num>
  <w:num w:numId="19" w16cid:durableId="1472559244">
    <w:abstractNumId w:val="14"/>
  </w:num>
  <w:num w:numId="20" w16cid:durableId="486482548">
    <w:abstractNumId w:val="17"/>
  </w:num>
  <w:num w:numId="21" w16cid:durableId="947857148">
    <w:abstractNumId w:val="46"/>
  </w:num>
  <w:num w:numId="22" w16cid:durableId="483359306">
    <w:abstractNumId w:val="18"/>
  </w:num>
  <w:num w:numId="23" w16cid:durableId="1517424198">
    <w:abstractNumId w:val="50"/>
  </w:num>
  <w:num w:numId="24" w16cid:durableId="174151023">
    <w:abstractNumId w:val="48"/>
  </w:num>
  <w:num w:numId="25" w16cid:durableId="1800299705">
    <w:abstractNumId w:val="21"/>
  </w:num>
  <w:num w:numId="26" w16cid:durableId="1859394527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56520965">
    <w:abstractNumId w:val="53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31040436">
    <w:abstractNumId w:val="3"/>
  </w:num>
  <w:num w:numId="29" w16cid:durableId="1065951557">
    <w:abstractNumId w:val="8"/>
  </w:num>
  <w:num w:numId="30" w16cid:durableId="239566047">
    <w:abstractNumId w:val="2"/>
  </w:num>
  <w:num w:numId="31" w16cid:durableId="1152528772">
    <w:abstractNumId w:val="44"/>
  </w:num>
  <w:num w:numId="32" w16cid:durableId="1776052503">
    <w:abstractNumId w:val="10"/>
  </w:num>
  <w:num w:numId="33" w16cid:durableId="1175995738">
    <w:abstractNumId w:val="29"/>
  </w:num>
  <w:num w:numId="34" w16cid:durableId="1110784640">
    <w:abstractNumId w:val="47"/>
  </w:num>
  <w:num w:numId="35" w16cid:durableId="2063481628">
    <w:abstractNumId w:val="16"/>
  </w:num>
  <w:num w:numId="36" w16cid:durableId="989747348">
    <w:abstractNumId w:val="54"/>
  </w:num>
  <w:num w:numId="37" w16cid:durableId="343438714">
    <w:abstractNumId w:val="15"/>
  </w:num>
  <w:num w:numId="38" w16cid:durableId="480536666">
    <w:abstractNumId w:val="9"/>
  </w:num>
  <w:num w:numId="39" w16cid:durableId="2072804734">
    <w:abstractNumId w:val="24"/>
  </w:num>
  <w:num w:numId="40" w16cid:durableId="1330909146">
    <w:abstractNumId w:val="41"/>
  </w:num>
  <w:num w:numId="41" w16cid:durableId="1665934164">
    <w:abstractNumId w:val="36"/>
  </w:num>
  <w:num w:numId="42" w16cid:durableId="61717611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78975685">
    <w:abstractNumId w:val="28"/>
  </w:num>
  <w:num w:numId="44" w16cid:durableId="1629437159">
    <w:abstractNumId w:val="25"/>
  </w:num>
  <w:num w:numId="45" w16cid:durableId="1058557763">
    <w:abstractNumId w:val="13"/>
  </w:num>
  <w:num w:numId="46" w16cid:durableId="1916473030">
    <w:abstractNumId w:val="30"/>
  </w:num>
  <w:num w:numId="47" w16cid:durableId="1465778918">
    <w:abstractNumId w:val="42"/>
    <w:lvlOverride w:ilvl="0">
      <w:lvl w:ilvl="0">
        <w:start w:val="1"/>
        <w:numFmt w:val="decimal"/>
        <w:lvlText w:val="%1)"/>
        <w:lvlJc w:val="left"/>
        <w:rPr>
          <w:rFonts w:ascii="Cambria Math" w:eastAsia="Times New Roman" w:hAnsi="Cambria Math" w:cs="Arial"/>
          <w:b w:val="0"/>
          <w:i w:val="0"/>
          <w:color w:val="000000"/>
          <w:sz w:val="20"/>
          <w:szCs w:val="20"/>
        </w:rPr>
      </w:lvl>
    </w:lvlOverride>
  </w:num>
  <w:num w:numId="48" w16cid:durableId="1357121472">
    <w:abstractNumId w:val="33"/>
  </w:num>
  <w:num w:numId="49" w16cid:durableId="384067278">
    <w:abstractNumId w:val="11"/>
  </w:num>
  <w:num w:numId="50" w16cid:durableId="565534727">
    <w:abstractNumId w:val="42"/>
  </w:num>
  <w:num w:numId="51" w16cid:durableId="1187208268">
    <w:abstractNumId w:val="4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3951"/>
    <w:rsid w:val="000179C9"/>
    <w:rsid w:val="00020A3B"/>
    <w:rsid w:val="00022964"/>
    <w:rsid w:val="000231AC"/>
    <w:rsid w:val="000239D4"/>
    <w:rsid w:val="00023F47"/>
    <w:rsid w:val="00025659"/>
    <w:rsid w:val="00026E3B"/>
    <w:rsid w:val="00027458"/>
    <w:rsid w:val="00027CE9"/>
    <w:rsid w:val="00033E37"/>
    <w:rsid w:val="0003703F"/>
    <w:rsid w:val="000379F7"/>
    <w:rsid w:val="00037B65"/>
    <w:rsid w:val="00041617"/>
    <w:rsid w:val="00042263"/>
    <w:rsid w:val="00042B17"/>
    <w:rsid w:val="0004338D"/>
    <w:rsid w:val="00044B6B"/>
    <w:rsid w:val="00047EF2"/>
    <w:rsid w:val="00053AC2"/>
    <w:rsid w:val="00054BF5"/>
    <w:rsid w:val="00055851"/>
    <w:rsid w:val="00061F88"/>
    <w:rsid w:val="00063849"/>
    <w:rsid w:val="00066926"/>
    <w:rsid w:val="000675E7"/>
    <w:rsid w:val="00070743"/>
    <w:rsid w:val="000726CE"/>
    <w:rsid w:val="00075847"/>
    <w:rsid w:val="00080D85"/>
    <w:rsid w:val="00081A64"/>
    <w:rsid w:val="00084151"/>
    <w:rsid w:val="00084DB6"/>
    <w:rsid w:val="000858B3"/>
    <w:rsid w:val="00090A82"/>
    <w:rsid w:val="00091FCF"/>
    <w:rsid w:val="00092D2E"/>
    <w:rsid w:val="000970DD"/>
    <w:rsid w:val="000A0528"/>
    <w:rsid w:val="000A1940"/>
    <w:rsid w:val="000A1981"/>
    <w:rsid w:val="000A27ED"/>
    <w:rsid w:val="000A3BB7"/>
    <w:rsid w:val="000A660B"/>
    <w:rsid w:val="000A72B3"/>
    <w:rsid w:val="000B0B94"/>
    <w:rsid w:val="000B0FF6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3D99"/>
    <w:rsid w:val="001568FB"/>
    <w:rsid w:val="00157704"/>
    <w:rsid w:val="0016212F"/>
    <w:rsid w:val="00162505"/>
    <w:rsid w:val="00162560"/>
    <w:rsid w:val="00163252"/>
    <w:rsid w:val="00164F38"/>
    <w:rsid w:val="00165D29"/>
    <w:rsid w:val="0017113D"/>
    <w:rsid w:val="001720B9"/>
    <w:rsid w:val="0017416A"/>
    <w:rsid w:val="00174344"/>
    <w:rsid w:val="00176E50"/>
    <w:rsid w:val="001816EE"/>
    <w:rsid w:val="001866AD"/>
    <w:rsid w:val="00191FF7"/>
    <w:rsid w:val="00192A16"/>
    <w:rsid w:val="00192C7B"/>
    <w:rsid w:val="00194CF3"/>
    <w:rsid w:val="00195856"/>
    <w:rsid w:val="00197122"/>
    <w:rsid w:val="001979DB"/>
    <w:rsid w:val="001A4C70"/>
    <w:rsid w:val="001A5611"/>
    <w:rsid w:val="001A7799"/>
    <w:rsid w:val="001B000A"/>
    <w:rsid w:val="001B3135"/>
    <w:rsid w:val="001B3D41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696E"/>
    <w:rsid w:val="001C7926"/>
    <w:rsid w:val="001C7C3F"/>
    <w:rsid w:val="001D6C5F"/>
    <w:rsid w:val="001D6CF9"/>
    <w:rsid w:val="001E319E"/>
    <w:rsid w:val="001E6C02"/>
    <w:rsid w:val="001E6F19"/>
    <w:rsid w:val="001F1C7C"/>
    <w:rsid w:val="001F1F9E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14FD3"/>
    <w:rsid w:val="00222F60"/>
    <w:rsid w:val="002232E2"/>
    <w:rsid w:val="00223750"/>
    <w:rsid w:val="002248A3"/>
    <w:rsid w:val="002249B7"/>
    <w:rsid w:val="00224C77"/>
    <w:rsid w:val="00225324"/>
    <w:rsid w:val="00227300"/>
    <w:rsid w:val="00227E39"/>
    <w:rsid w:val="00233770"/>
    <w:rsid w:val="002365B7"/>
    <w:rsid w:val="0024032C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4BA"/>
    <w:rsid w:val="0026568F"/>
    <w:rsid w:val="0026706B"/>
    <w:rsid w:val="002678AB"/>
    <w:rsid w:val="00271D38"/>
    <w:rsid w:val="00272E2B"/>
    <w:rsid w:val="002814D4"/>
    <w:rsid w:val="002837ED"/>
    <w:rsid w:val="002876E2"/>
    <w:rsid w:val="00287A2A"/>
    <w:rsid w:val="00290EB4"/>
    <w:rsid w:val="002932F3"/>
    <w:rsid w:val="002953C0"/>
    <w:rsid w:val="002A2237"/>
    <w:rsid w:val="002A2640"/>
    <w:rsid w:val="002A4CEF"/>
    <w:rsid w:val="002A5876"/>
    <w:rsid w:val="002A73B3"/>
    <w:rsid w:val="002A77AE"/>
    <w:rsid w:val="002A7F4E"/>
    <w:rsid w:val="002B6740"/>
    <w:rsid w:val="002C317E"/>
    <w:rsid w:val="002C49D9"/>
    <w:rsid w:val="002C6B65"/>
    <w:rsid w:val="002C75A5"/>
    <w:rsid w:val="002D0A1C"/>
    <w:rsid w:val="002D4C9D"/>
    <w:rsid w:val="002D645D"/>
    <w:rsid w:val="002D67E0"/>
    <w:rsid w:val="002D6BEA"/>
    <w:rsid w:val="002D74BE"/>
    <w:rsid w:val="002D7AED"/>
    <w:rsid w:val="002E0A89"/>
    <w:rsid w:val="002F0291"/>
    <w:rsid w:val="002F0588"/>
    <w:rsid w:val="002F16D6"/>
    <w:rsid w:val="002F26C4"/>
    <w:rsid w:val="002F79CA"/>
    <w:rsid w:val="00302515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6D7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78EF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F73"/>
    <w:rsid w:val="003C38A0"/>
    <w:rsid w:val="003C48F1"/>
    <w:rsid w:val="003C4B19"/>
    <w:rsid w:val="003C659A"/>
    <w:rsid w:val="003C7514"/>
    <w:rsid w:val="003D1DF3"/>
    <w:rsid w:val="003D1ED1"/>
    <w:rsid w:val="003D2B11"/>
    <w:rsid w:val="003D4FCB"/>
    <w:rsid w:val="003D61B3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3028"/>
    <w:rsid w:val="00434B24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57BC4"/>
    <w:rsid w:val="00460E98"/>
    <w:rsid w:val="00460EBC"/>
    <w:rsid w:val="004617BB"/>
    <w:rsid w:val="00462A4F"/>
    <w:rsid w:val="004639B5"/>
    <w:rsid w:val="0047062C"/>
    <w:rsid w:val="00472F97"/>
    <w:rsid w:val="004748C0"/>
    <w:rsid w:val="00477ADD"/>
    <w:rsid w:val="00480774"/>
    <w:rsid w:val="004825FF"/>
    <w:rsid w:val="00483B12"/>
    <w:rsid w:val="00484A69"/>
    <w:rsid w:val="00485B52"/>
    <w:rsid w:val="00490F36"/>
    <w:rsid w:val="004934C5"/>
    <w:rsid w:val="0049371B"/>
    <w:rsid w:val="00494A82"/>
    <w:rsid w:val="00494BF8"/>
    <w:rsid w:val="0049543B"/>
    <w:rsid w:val="004A1963"/>
    <w:rsid w:val="004A50BC"/>
    <w:rsid w:val="004A573B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0EAB"/>
    <w:rsid w:val="004E3410"/>
    <w:rsid w:val="004E4827"/>
    <w:rsid w:val="004E5DD6"/>
    <w:rsid w:val="004E6870"/>
    <w:rsid w:val="004E6D1D"/>
    <w:rsid w:val="004E7F7A"/>
    <w:rsid w:val="004F0517"/>
    <w:rsid w:val="004F0FA6"/>
    <w:rsid w:val="004F1DB6"/>
    <w:rsid w:val="004F31B5"/>
    <w:rsid w:val="004F4AC8"/>
    <w:rsid w:val="00500D3B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259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47634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77E3B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19D"/>
    <w:rsid w:val="00593ACF"/>
    <w:rsid w:val="00595F14"/>
    <w:rsid w:val="00596C55"/>
    <w:rsid w:val="005A1915"/>
    <w:rsid w:val="005A3AF6"/>
    <w:rsid w:val="005A4665"/>
    <w:rsid w:val="005A4EF6"/>
    <w:rsid w:val="005A7D9C"/>
    <w:rsid w:val="005B588A"/>
    <w:rsid w:val="005C02F8"/>
    <w:rsid w:val="005C13F5"/>
    <w:rsid w:val="005C1C2E"/>
    <w:rsid w:val="005C1DCB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05C6"/>
    <w:rsid w:val="005F248D"/>
    <w:rsid w:val="005F3C52"/>
    <w:rsid w:val="005F51FC"/>
    <w:rsid w:val="005F53FF"/>
    <w:rsid w:val="00601FA4"/>
    <w:rsid w:val="006033F1"/>
    <w:rsid w:val="006042A2"/>
    <w:rsid w:val="00606915"/>
    <w:rsid w:val="00607529"/>
    <w:rsid w:val="00607E94"/>
    <w:rsid w:val="00612F9F"/>
    <w:rsid w:val="00622F48"/>
    <w:rsid w:val="006230E3"/>
    <w:rsid w:val="00631F41"/>
    <w:rsid w:val="00633F9C"/>
    <w:rsid w:val="00635E34"/>
    <w:rsid w:val="00642664"/>
    <w:rsid w:val="00642E83"/>
    <w:rsid w:val="006434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5C92"/>
    <w:rsid w:val="00666177"/>
    <w:rsid w:val="00667F63"/>
    <w:rsid w:val="00670104"/>
    <w:rsid w:val="006701F1"/>
    <w:rsid w:val="00672FAA"/>
    <w:rsid w:val="0067317B"/>
    <w:rsid w:val="00673FFB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4955"/>
    <w:rsid w:val="006952AC"/>
    <w:rsid w:val="00696298"/>
    <w:rsid w:val="00697CEE"/>
    <w:rsid w:val="006A6A96"/>
    <w:rsid w:val="006B004E"/>
    <w:rsid w:val="006B2435"/>
    <w:rsid w:val="006B3219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584"/>
    <w:rsid w:val="006D4C80"/>
    <w:rsid w:val="006E278E"/>
    <w:rsid w:val="006E2914"/>
    <w:rsid w:val="006E3411"/>
    <w:rsid w:val="006E500A"/>
    <w:rsid w:val="006E52B0"/>
    <w:rsid w:val="006E6C17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CE3"/>
    <w:rsid w:val="00734D6E"/>
    <w:rsid w:val="007358E6"/>
    <w:rsid w:val="00737587"/>
    <w:rsid w:val="00737E26"/>
    <w:rsid w:val="00747E30"/>
    <w:rsid w:val="00750A35"/>
    <w:rsid w:val="00752879"/>
    <w:rsid w:val="0075289B"/>
    <w:rsid w:val="007548DB"/>
    <w:rsid w:val="0075499B"/>
    <w:rsid w:val="00755404"/>
    <w:rsid w:val="007572CC"/>
    <w:rsid w:val="00757D73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3700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107B"/>
    <w:rsid w:val="007C4815"/>
    <w:rsid w:val="007C73C6"/>
    <w:rsid w:val="007D29F5"/>
    <w:rsid w:val="007D2EDC"/>
    <w:rsid w:val="007D3559"/>
    <w:rsid w:val="007D5D10"/>
    <w:rsid w:val="007E08D6"/>
    <w:rsid w:val="007E23AC"/>
    <w:rsid w:val="007E6310"/>
    <w:rsid w:val="007F0EBC"/>
    <w:rsid w:val="007F1066"/>
    <w:rsid w:val="007F34EC"/>
    <w:rsid w:val="007F3FE7"/>
    <w:rsid w:val="007F4967"/>
    <w:rsid w:val="007F4FAE"/>
    <w:rsid w:val="007F76A1"/>
    <w:rsid w:val="007F7A34"/>
    <w:rsid w:val="007F7A95"/>
    <w:rsid w:val="00802C0B"/>
    <w:rsid w:val="00803828"/>
    <w:rsid w:val="00805BCD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37E11"/>
    <w:rsid w:val="00840988"/>
    <w:rsid w:val="008409B8"/>
    <w:rsid w:val="00840E8D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72E3B"/>
    <w:rsid w:val="00892186"/>
    <w:rsid w:val="00896C0F"/>
    <w:rsid w:val="00896F46"/>
    <w:rsid w:val="008A0763"/>
    <w:rsid w:val="008A088D"/>
    <w:rsid w:val="008A0B7A"/>
    <w:rsid w:val="008A0BF5"/>
    <w:rsid w:val="008A10C0"/>
    <w:rsid w:val="008A1345"/>
    <w:rsid w:val="008A27B1"/>
    <w:rsid w:val="008A41DF"/>
    <w:rsid w:val="008A5160"/>
    <w:rsid w:val="008B11F9"/>
    <w:rsid w:val="008B15C2"/>
    <w:rsid w:val="008B3B91"/>
    <w:rsid w:val="008B504A"/>
    <w:rsid w:val="008C5A0B"/>
    <w:rsid w:val="008C5EBB"/>
    <w:rsid w:val="008C6142"/>
    <w:rsid w:val="008C7516"/>
    <w:rsid w:val="008D1ABD"/>
    <w:rsid w:val="008D38B4"/>
    <w:rsid w:val="008D4C88"/>
    <w:rsid w:val="008D5AC9"/>
    <w:rsid w:val="008D7041"/>
    <w:rsid w:val="008E1988"/>
    <w:rsid w:val="008E5B27"/>
    <w:rsid w:val="008F0BFB"/>
    <w:rsid w:val="008F21F2"/>
    <w:rsid w:val="008F24C5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ADF"/>
    <w:rsid w:val="00940C4D"/>
    <w:rsid w:val="00940C71"/>
    <w:rsid w:val="009427CB"/>
    <w:rsid w:val="00942A7E"/>
    <w:rsid w:val="009433BE"/>
    <w:rsid w:val="009510D6"/>
    <w:rsid w:val="009516CD"/>
    <w:rsid w:val="00952F96"/>
    <w:rsid w:val="0095353E"/>
    <w:rsid w:val="00953976"/>
    <w:rsid w:val="00954AF0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53F"/>
    <w:rsid w:val="009952C7"/>
    <w:rsid w:val="009966DD"/>
    <w:rsid w:val="009970AA"/>
    <w:rsid w:val="009A0530"/>
    <w:rsid w:val="009A135D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01A0"/>
    <w:rsid w:val="00A01864"/>
    <w:rsid w:val="00A0223C"/>
    <w:rsid w:val="00A04DF0"/>
    <w:rsid w:val="00A05061"/>
    <w:rsid w:val="00A05C0F"/>
    <w:rsid w:val="00A06B79"/>
    <w:rsid w:val="00A06C60"/>
    <w:rsid w:val="00A10FFA"/>
    <w:rsid w:val="00A1134B"/>
    <w:rsid w:val="00A13279"/>
    <w:rsid w:val="00A14EE6"/>
    <w:rsid w:val="00A17D18"/>
    <w:rsid w:val="00A20B08"/>
    <w:rsid w:val="00A20E8F"/>
    <w:rsid w:val="00A2116D"/>
    <w:rsid w:val="00A25019"/>
    <w:rsid w:val="00A266B8"/>
    <w:rsid w:val="00A30E35"/>
    <w:rsid w:val="00A31161"/>
    <w:rsid w:val="00A3160B"/>
    <w:rsid w:val="00A330D6"/>
    <w:rsid w:val="00A342D8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66B1C"/>
    <w:rsid w:val="00A71CB4"/>
    <w:rsid w:val="00A74200"/>
    <w:rsid w:val="00A74A76"/>
    <w:rsid w:val="00A74B97"/>
    <w:rsid w:val="00A7645F"/>
    <w:rsid w:val="00A76E6C"/>
    <w:rsid w:val="00A8102D"/>
    <w:rsid w:val="00A81BE2"/>
    <w:rsid w:val="00A85586"/>
    <w:rsid w:val="00A9175F"/>
    <w:rsid w:val="00A91DA3"/>
    <w:rsid w:val="00A91FE0"/>
    <w:rsid w:val="00A92834"/>
    <w:rsid w:val="00A97F70"/>
    <w:rsid w:val="00AA4266"/>
    <w:rsid w:val="00AB2527"/>
    <w:rsid w:val="00AB3F60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7146"/>
    <w:rsid w:val="00B47CAB"/>
    <w:rsid w:val="00B52161"/>
    <w:rsid w:val="00B5465B"/>
    <w:rsid w:val="00B554C4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FB6"/>
    <w:rsid w:val="00B7769F"/>
    <w:rsid w:val="00B80B1E"/>
    <w:rsid w:val="00B828B4"/>
    <w:rsid w:val="00B82FE3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6296"/>
    <w:rsid w:val="00BA7B2C"/>
    <w:rsid w:val="00BA7C69"/>
    <w:rsid w:val="00BB19B8"/>
    <w:rsid w:val="00BB7015"/>
    <w:rsid w:val="00BC0322"/>
    <w:rsid w:val="00BC077D"/>
    <w:rsid w:val="00BC2239"/>
    <w:rsid w:val="00BC4A55"/>
    <w:rsid w:val="00BC54A6"/>
    <w:rsid w:val="00BC5A91"/>
    <w:rsid w:val="00BD1112"/>
    <w:rsid w:val="00BD2D8F"/>
    <w:rsid w:val="00BD58A4"/>
    <w:rsid w:val="00BD6049"/>
    <w:rsid w:val="00BD7949"/>
    <w:rsid w:val="00BE087A"/>
    <w:rsid w:val="00BE0A7B"/>
    <w:rsid w:val="00BE1E43"/>
    <w:rsid w:val="00BE28EE"/>
    <w:rsid w:val="00BE38A8"/>
    <w:rsid w:val="00BE4947"/>
    <w:rsid w:val="00BF15F1"/>
    <w:rsid w:val="00BF1BAE"/>
    <w:rsid w:val="00BF3244"/>
    <w:rsid w:val="00BF353D"/>
    <w:rsid w:val="00BF6EFD"/>
    <w:rsid w:val="00BF78FD"/>
    <w:rsid w:val="00C015A6"/>
    <w:rsid w:val="00C0164D"/>
    <w:rsid w:val="00C01CDD"/>
    <w:rsid w:val="00C02FE9"/>
    <w:rsid w:val="00C10C91"/>
    <w:rsid w:val="00C1125B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4BE"/>
    <w:rsid w:val="00C57F0E"/>
    <w:rsid w:val="00C6357F"/>
    <w:rsid w:val="00C64003"/>
    <w:rsid w:val="00C640EF"/>
    <w:rsid w:val="00C652B5"/>
    <w:rsid w:val="00C67F59"/>
    <w:rsid w:val="00C70005"/>
    <w:rsid w:val="00C70026"/>
    <w:rsid w:val="00C7042E"/>
    <w:rsid w:val="00C71407"/>
    <w:rsid w:val="00C71DB7"/>
    <w:rsid w:val="00C734AB"/>
    <w:rsid w:val="00C73A41"/>
    <w:rsid w:val="00C74421"/>
    <w:rsid w:val="00C7601A"/>
    <w:rsid w:val="00C810D6"/>
    <w:rsid w:val="00C8153D"/>
    <w:rsid w:val="00C82DC7"/>
    <w:rsid w:val="00C82F0B"/>
    <w:rsid w:val="00C900DF"/>
    <w:rsid w:val="00C920BE"/>
    <w:rsid w:val="00C9266C"/>
    <w:rsid w:val="00C94883"/>
    <w:rsid w:val="00C96FBB"/>
    <w:rsid w:val="00C97C1D"/>
    <w:rsid w:val="00CA152F"/>
    <w:rsid w:val="00CA4619"/>
    <w:rsid w:val="00CA7475"/>
    <w:rsid w:val="00CB49E0"/>
    <w:rsid w:val="00CB6C60"/>
    <w:rsid w:val="00CC2473"/>
    <w:rsid w:val="00CC2C7F"/>
    <w:rsid w:val="00CC3229"/>
    <w:rsid w:val="00CC41E1"/>
    <w:rsid w:val="00CC43FF"/>
    <w:rsid w:val="00CC63D6"/>
    <w:rsid w:val="00CC7174"/>
    <w:rsid w:val="00CD162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6AC8"/>
    <w:rsid w:val="00D04517"/>
    <w:rsid w:val="00D0511E"/>
    <w:rsid w:val="00D1025F"/>
    <w:rsid w:val="00D10717"/>
    <w:rsid w:val="00D12DCC"/>
    <w:rsid w:val="00D14073"/>
    <w:rsid w:val="00D1415B"/>
    <w:rsid w:val="00D14DCB"/>
    <w:rsid w:val="00D16E6D"/>
    <w:rsid w:val="00D22BE4"/>
    <w:rsid w:val="00D24228"/>
    <w:rsid w:val="00D25F02"/>
    <w:rsid w:val="00D26C21"/>
    <w:rsid w:val="00D323C0"/>
    <w:rsid w:val="00D32776"/>
    <w:rsid w:val="00D32BB1"/>
    <w:rsid w:val="00D33FBF"/>
    <w:rsid w:val="00D34237"/>
    <w:rsid w:val="00D3459A"/>
    <w:rsid w:val="00D35DF6"/>
    <w:rsid w:val="00D37E9A"/>
    <w:rsid w:val="00D40B46"/>
    <w:rsid w:val="00D4235E"/>
    <w:rsid w:val="00D43B7C"/>
    <w:rsid w:val="00D43EE9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17CF"/>
    <w:rsid w:val="00D93276"/>
    <w:rsid w:val="00D93CF7"/>
    <w:rsid w:val="00D96540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4"/>
    <w:rsid w:val="00DC3754"/>
    <w:rsid w:val="00DC6FCE"/>
    <w:rsid w:val="00DD0167"/>
    <w:rsid w:val="00DD2EAB"/>
    <w:rsid w:val="00DD3005"/>
    <w:rsid w:val="00DD3AAC"/>
    <w:rsid w:val="00DE0673"/>
    <w:rsid w:val="00DE4DBD"/>
    <w:rsid w:val="00DE5733"/>
    <w:rsid w:val="00DE67E4"/>
    <w:rsid w:val="00DE68FF"/>
    <w:rsid w:val="00DE75D3"/>
    <w:rsid w:val="00DE7EFD"/>
    <w:rsid w:val="00DF01CD"/>
    <w:rsid w:val="00DF1AE3"/>
    <w:rsid w:val="00DF4AC2"/>
    <w:rsid w:val="00DF5D0D"/>
    <w:rsid w:val="00DF68C8"/>
    <w:rsid w:val="00E00090"/>
    <w:rsid w:val="00E03CB5"/>
    <w:rsid w:val="00E110B9"/>
    <w:rsid w:val="00E11444"/>
    <w:rsid w:val="00E16EEB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3778A"/>
    <w:rsid w:val="00E400F6"/>
    <w:rsid w:val="00E40BB6"/>
    <w:rsid w:val="00E449A6"/>
    <w:rsid w:val="00E44E6C"/>
    <w:rsid w:val="00E45537"/>
    <w:rsid w:val="00E46093"/>
    <w:rsid w:val="00E46519"/>
    <w:rsid w:val="00E5088C"/>
    <w:rsid w:val="00E51A55"/>
    <w:rsid w:val="00E52AA3"/>
    <w:rsid w:val="00E55C88"/>
    <w:rsid w:val="00E5600C"/>
    <w:rsid w:val="00E602D0"/>
    <w:rsid w:val="00E6178E"/>
    <w:rsid w:val="00E61DB6"/>
    <w:rsid w:val="00E6447A"/>
    <w:rsid w:val="00E64E65"/>
    <w:rsid w:val="00E700AC"/>
    <w:rsid w:val="00E70BF5"/>
    <w:rsid w:val="00E73219"/>
    <w:rsid w:val="00E73A59"/>
    <w:rsid w:val="00E73DDD"/>
    <w:rsid w:val="00E759D6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7562"/>
    <w:rsid w:val="00EA0402"/>
    <w:rsid w:val="00EA065A"/>
    <w:rsid w:val="00EA0715"/>
    <w:rsid w:val="00EA2BDF"/>
    <w:rsid w:val="00EA4C1A"/>
    <w:rsid w:val="00EB1584"/>
    <w:rsid w:val="00EB26BF"/>
    <w:rsid w:val="00EB5530"/>
    <w:rsid w:val="00EB567B"/>
    <w:rsid w:val="00EB5DC0"/>
    <w:rsid w:val="00EB6A66"/>
    <w:rsid w:val="00EB6F6F"/>
    <w:rsid w:val="00EC1621"/>
    <w:rsid w:val="00EC4352"/>
    <w:rsid w:val="00EC538A"/>
    <w:rsid w:val="00ED4336"/>
    <w:rsid w:val="00ED4C88"/>
    <w:rsid w:val="00ED54EC"/>
    <w:rsid w:val="00ED56CC"/>
    <w:rsid w:val="00EE318B"/>
    <w:rsid w:val="00EE3C74"/>
    <w:rsid w:val="00EE42B7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F0084C"/>
    <w:rsid w:val="00F042DF"/>
    <w:rsid w:val="00F05931"/>
    <w:rsid w:val="00F05BE3"/>
    <w:rsid w:val="00F05C67"/>
    <w:rsid w:val="00F102C3"/>
    <w:rsid w:val="00F11020"/>
    <w:rsid w:val="00F1323B"/>
    <w:rsid w:val="00F141E3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8B1"/>
    <w:rsid w:val="00F66BC0"/>
    <w:rsid w:val="00F6788D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A12D9"/>
    <w:rsid w:val="00FA1C7E"/>
    <w:rsid w:val="00FA5362"/>
    <w:rsid w:val="00FA62AD"/>
    <w:rsid w:val="00FB1331"/>
    <w:rsid w:val="00FB2E1F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E7A98"/>
    <w:rsid w:val="00FF1B19"/>
    <w:rsid w:val="00FF27A4"/>
    <w:rsid w:val="00FF4295"/>
    <w:rsid w:val="00FF6326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463345"/>
  <w15:chartTrackingRefBased/>
  <w15:docId w15:val="{FD62C9B1-20A6-4CF2-B56E-B6357755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50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F63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198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Urszula Lejawka</cp:lastModifiedBy>
  <cp:revision>39</cp:revision>
  <cp:lastPrinted>2013-04-03T06:33:00Z</cp:lastPrinted>
  <dcterms:created xsi:type="dcterms:W3CDTF">2025-04-11T09:24:00Z</dcterms:created>
  <dcterms:modified xsi:type="dcterms:W3CDTF">2025-11-25T11:37:00Z</dcterms:modified>
</cp:coreProperties>
</file>