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48B2" w14:textId="77777777" w:rsidR="00D6185C" w:rsidRDefault="00897C4B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>.</w:t>
      </w:r>
      <w:r w:rsidR="003F2469" w:rsidRPr="003F2469">
        <w:rPr>
          <w:rFonts w:ascii="Arial" w:hAnsi="Arial" w:cs="Arial"/>
          <w:b/>
          <w:sz w:val="20"/>
          <w:szCs w:val="20"/>
        </w:rPr>
        <w:t xml:space="preserve"> </w:t>
      </w:r>
    </w:p>
    <w:p w14:paraId="50BD80F2" w14:textId="77777777"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108AB2B" w14:textId="77777777"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49B4FA4" w14:textId="77777777"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254AF0D7" w14:textId="34C40DD5" w:rsidR="003F2469" w:rsidRDefault="001313FB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Zał. Nr 3 do SWZ  </w:t>
      </w:r>
      <w:r w:rsidR="001A54BF">
        <w:rPr>
          <w:rFonts w:ascii="Arial" w:hAnsi="Arial" w:cs="Arial"/>
          <w:b/>
          <w:sz w:val="20"/>
          <w:szCs w:val="20"/>
        </w:rPr>
        <w:t>98</w:t>
      </w:r>
      <w:r>
        <w:rPr>
          <w:rFonts w:ascii="Arial" w:hAnsi="Arial" w:cs="Arial"/>
          <w:b/>
          <w:sz w:val="20"/>
          <w:szCs w:val="20"/>
        </w:rPr>
        <w:t xml:space="preserve"> /202</w:t>
      </w:r>
      <w:r w:rsidR="001A54BF">
        <w:rPr>
          <w:rFonts w:ascii="Arial" w:hAnsi="Arial" w:cs="Arial"/>
          <w:b/>
          <w:sz w:val="20"/>
          <w:szCs w:val="20"/>
        </w:rPr>
        <w:t>5</w:t>
      </w:r>
    </w:p>
    <w:p w14:paraId="47062CAA" w14:textId="77777777" w:rsidR="003F2469" w:rsidRDefault="003F2469" w:rsidP="003F2469">
      <w:pPr>
        <w:ind w:left="5246" w:firstLine="708"/>
        <w:rPr>
          <w:rFonts w:ascii="Arial" w:hAnsi="Arial" w:cs="Arial"/>
          <w:sz w:val="18"/>
          <w:szCs w:val="18"/>
        </w:rPr>
      </w:pPr>
    </w:p>
    <w:p w14:paraId="52EC5750" w14:textId="77777777" w:rsidR="003F2469" w:rsidRDefault="003F2469" w:rsidP="003F2469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4FDE84EF" w14:textId="77777777"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Szpital Specjalistyczny im. Henryka Klimontowicza</w:t>
      </w:r>
    </w:p>
    <w:p w14:paraId="269E9BBE" w14:textId="77777777"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14:paraId="2DC9967A" w14:textId="77777777" w:rsidR="003F2469" w:rsidRDefault="003F2469" w:rsidP="003F2469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299E809E" w14:textId="77777777"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0B8ED03" w14:textId="77777777" w:rsidR="003F2469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1696E19" w14:textId="77777777" w:rsidR="003F2469" w:rsidRDefault="003F2469" w:rsidP="003F246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4B17F0A" w14:textId="77777777"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86360D2" w14:textId="77777777" w:rsidR="003F2469" w:rsidRPr="00970931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864F5A" w14:textId="77777777"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69EFB4D" w14:textId="77777777"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C1B7703" w14:textId="77777777" w:rsidR="003F2469" w:rsidRPr="00970931" w:rsidRDefault="003F2469" w:rsidP="003F2469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74B19736" w14:textId="77777777" w:rsidR="003F2469" w:rsidRPr="00970931" w:rsidRDefault="003F2469" w:rsidP="003F2469">
      <w:pPr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b/>
          <w:sz w:val="21"/>
          <w:szCs w:val="21"/>
        </w:rPr>
        <w:t>oświadczam, co następuje:</w:t>
      </w:r>
    </w:p>
    <w:p w14:paraId="5C02ECD3" w14:textId="77777777" w:rsidR="003F2469" w:rsidRPr="00970931" w:rsidRDefault="003F2469" w:rsidP="003F246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77443E61" w14:textId="77777777"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101A0661" w14:textId="77777777" w:rsidR="003F2469" w:rsidRPr="001A54BF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0" w:name="_Hlk99016800"/>
      <w:r w:rsidRPr="001A54BF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1A54BF">
        <w:rPr>
          <w:rFonts w:ascii="Arial" w:hAnsi="Arial" w:cs="Arial"/>
          <w:i/>
          <w:strike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1A54BF">
        <w:rPr>
          <w:rFonts w:ascii="Arial" w:hAnsi="Arial" w:cs="Arial"/>
          <w:i/>
          <w:strike/>
          <w:color w:val="0070C0"/>
          <w:sz w:val="16"/>
          <w:szCs w:val="16"/>
        </w:rPr>
        <w:t>Pzp</w:t>
      </w:r>
      <w:proofErr w:type="spellEnd"/>
      <w:r w:rsidRPr="001A54BF">
        <w:rPr>
          <w:rFonts w:ascii="Arial" w:hAnsi="Arial" w:cs="Arial"/>
          <w:strike/>
          <w:color w:val="0070C0"/>
          <w:sz w:val="16"/>
          <w:szCs w:val="16"/>
        </w:rPr>
        <w:t>]</w:t>
      </w:r>
    </w:p>
    <w:bookmarkEnd w:id="0"/>
    <w:p w14:paraId="51736385" w14:textId="77777777" w:rsidR="003F2469" w:rsidRPr="001A54BF" w:rsidRDefault="003F2469" w:rsidP="003F2469">
      <w:pPr>
        <w:pStyle w:val="Akapitzlist"/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  <w:r w:rsidRPr="001A54BF">
        <w:rPr>
          <w:rFonts w:ascii="Arial" w:hAnsi="Arial" w:cs="Arial"/>
          <w:strike/>
          <w:sz w:val="21"/>
          <w:szCs w:val="21"/>
        </w:rPr>
        <w:t xml:space="preserve">Oświadczam, że nie podlegam wykluczeniu z postępowania na podstawie </w:t>
      </w:r>
      <w:r w:rsidRPr="001A54BF">
        <w:rPr>
          <w:rFonts w:ascii="Arial" w:hAnsi="Arial" w:cs="Arial"/>
          <w:strike/>
          <w:sz w:val="21"/>
          <w:szCs w:val="21"/>
        </w:rPr>
        <w:br/>
        <w:t xml:space="preserve">art. 109 ust. 1 pkt. 4 ustawy </w:t>
      </w:r>
      <w:proofErr w:type="spellStart"/>
      <w:r w:rsidRPr="001A54BF">
        <w:rPr>
          <w:rFonts w:ascii="Arial" w:hAnsi="Arial" w:cs="Arial"/>
          <w:strike/>
          <w:sz w:val="21"/>
          <w:szCs w:val="21"/>
        </w:rPr>
        <w:t>Pzp</w:t>
      </w:r>
      <w:proofErr w:type="spellEnd"/>
      <w:r w:rsidRPr="001A54BF">
        <w:rPr>
          <w:rFonts w:ascii="Arial" w:hAnsi="Arial" w:cs="Arial"/>
          <w:strike/>
          <w:sz w:val="16"/>
          <w:szCs w:val="16"/>
        </w:rPr>
        <w:t>.</w:t>
      </w:r>
    </w:p>
    <w:p w14:paraId="52BDCC91" w14:textId="77777777"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5DBC0D" w14:textId="77777777" w:rsidR="003F2469" w:rsidRDefault="003F2469" w:rsidP="003F2469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50435B5" w14:textId="77777777" w:rsidR="003F2469" w:rsidRPr="00970931" w:rsidRDefault="003F2469" w:rsidP="003F246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6D8D4BAD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09D0D67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1"/>
    </w:p>
    <w:p w14:paraId="04181571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AFB4E8B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0600F0B5" w14:textId="77777777" w:rsidR="003F2469" w:rsidRPr="00D6185C" w:rsidRDefault="003F2469" w:rsidP="00D618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D1F0ACC" w14:textId="77777777"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AEE130B" w14:textId="77777777" w:rsidR="003F2469" w:rsidRDefault="003F2469" w:rsidP="003F246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sz w:val="21"/>
          <w:szCs w:val="21"/>
        </w:rPr>
        <w:t xml:space="preserve">………………… ………………………..……………………………………………… </w:t>
      </w:r>
      <w:r>
        <w:rPr>
          <w:rFonts w:ascii="Arial" w:hAnsi="Arial" w:cs="Arial"/>
          <w:sz w:val="21"/>
          <w:szCs w:val="21"/>
        </w:rPr>
        <w:br/>
        <w:t>w następującym zakresie: …………………………………………………………………….</w:t>
      </w:r>
    </w:p>
    <w:p w14:paraId="7A5D6C3A" w14:textId="77777777" w:rsidR="003F2469" w:rsidRPr="00970931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6D0DE81A" w14:textId="77777777"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498E112D" w14:textId="77777777" w:rsidR="003F2469" w:rsidRDefault="003F2469" w:rsidP="003F246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6A35BC31" w14:textId="77777777"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A81A3A1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4A6F2CAE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611FD35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B2BA69C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4A365AB" w14:textId="77777777" w:rsidR="003F2469" w:rsidRPr="00970931" w:rsidRDefault="003F2469" w:rsidP="003F246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803766" w14:textId="77777777"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Data……………………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0DA1BA5" w14:textId="77777777" w:rsidR="00A523A5" w:rsidRPr="003F2469" w:rsidRDefault="003F2469" w:rsidP="003F246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14:paraId="0A636FBF" w14:textId="77777777" w:rsidR="00A523A5" w:rsidRPr="00387FB7" w:rsidRDefault="00A523A5" w:rsidP="00A523A5">
      <w:pPr>
        <w:pStyle w:val="Tekstpodstawowy"/>
        <w:jc w:val="right"/>
        <w:rPr>
          <w:b/>
          <w:bCs/>
          <w:sz w:val="22"/>
          <w:szCs w:val="22"/>
        </w:rPr>
      </w:pPr>
    </w:p>
    <w:p w14:paraId="23C2ADF5" w14:textId="77777777" w:rsidR="00D6185C" w:rsidRDefault="00D6185C" w:rsidP="00A523A5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i/>
          <w:sz w:val="22"/>
          <w:szCs w:val="22"/>
        </w:rPr>
      </w:pPr>
    </w:p>
    <w:p w14:paraId="7E9852FC" w14:textId="77777777" w:rsidR="00A22BE3" w:rsidRPr="007216A1" w:rsidRDefault="00A22BE3" w:rsidP="00543072">
      <w:pPr>
        <w:pStyle w:val="Tekstpodstawowy"/>
        <w:rPr>
          <w:b/>
          <w:bCs/>
          <w:sz w:val="22"/>
          <w:szCs w:val="22"/>
        </w:rPr>
      </w:pPr>
    </w:p>
    <w:sectPr w:rsidR="00A22BE3" w:rsidRPr="007216A1" w:rsidSect="00D6185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-5" w:right="992" w:bottom="567" w:left="1418" w:header="90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4C699" w14:textId="77777777" w:rsidR="00C70B25" w:rsidRDefault="00C70B25">
      <w:r>
        <w:separator/>
      </w:r>
    </w:p>
  </w:endnote>
  <w:endnote w:type="continuationSeparator" w:id="0">
    <w:p w14:paraId="0DB28D17" w14:textId="77777777" w:rsidR="00C70B25" w:rsidRDefault="00C7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E4DED" w14:textId="77777777" w:rsidR="00C70B25" w:rsidRDefault="00AF5DBB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0B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0B25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81058A8" w14:textId="77777777" w:rsidR="00C70B25" w:rsidRDefault="00C70B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B82CD" w14:textId="77777777" w:rsidR="00C70B25" w:rsidRPr="00263B9B" w:rsidRDefault="00C70B25" w:rsidP="00946241">
    <w:pPr>
      <w:pBdr>
        <w:top w:val="single" w:sz="4" w:space="1" w:color="auto"/>
      </w:pBdr>
      <w:tabs>
        <w:tab w:val="right" w:pos="9498"/>
      </w:tabs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3220" w14:textId="77777777" w:rsidR="00C70B25" w:rsidRPr="000D6983" w:rsidRDefault="00C70B25" w:rsidP="000D6983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6"/>
      </w:rPr>
    </w:pPr>
    <w:r>
      <w:rPr>
        <w:rFonts w:ascii="Arial" w:hAnsi="Arial" w:cs="Arial"/>
        <w:b/>
        <w:sz w:val="16"/>
        <w:szCs w:val="16"/>
      </w:rPr>
      <w:tab/>
    </w:r>
    <w:r w:rsidR="00AF5DBB" w:rsidRPr="000D6983">
      <w:rPr>
        <w:rFonts w:ascii="Arial" w:hAnsi="Arial" w:cs="Arial"/>
        <w:sz w:val="16"/>
      </w:rPr>
      <w:fldChar w:fldCharType="begin"/>
    </w:r>
    <w:r w:rsidRPr="000D6983">
      <w:rPr>
        <w:rFonts w:ascii="Arial" w:hAnsi="Arial" w:cs="Arial"/>
        <w:sz w:val="16"/>
      </w:rPr>
      <w:instrText>PAGE   \* MERGEFORMAT</w:instrText>
    </w:r>
    <w:r w:rsidR="00AF5DBB" w:rsidRPr="000D6983">
      <w:rPr>
        <w:rFonts w:ascii="Arial" w:hAnsi="Arial" w:cs="Arial"/>
        <w:sz w:val="16"/>
      </w:rPr>
      <w:fldChar w:fldCharType="separate"/>
    </w:r>
    <w:r w:rsidR="001313FB">
      <w:rPr>
        <w:rFonts w:ascii="Arial" w:hAnsi="Arial" w:cs="Arial"/>
        <w:noProof/>
        <w:sz w:val="16"/>
      </w:rPr>
      <w:t>1</w:t>
    </w:r>
    <w:r w:rsidR="00AF5DBB" w:rsidRPr="000D6983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7F6E5" w14:textId="77777777" w:rsidR="00C70B25" w:rsidRDefault="00C70B25">
      <w:r>
        <w:separator/>
      </w:r>
    </w:p>
  </w:footnote>
  <w:footnote w:type="continuationSeparator" w:id="0">
    <w:p w14:paraId="3CFE7264" w14:textId="77777777" w:rsidR="00C70B25" w:rsidRDefault="00C70B25">
      <w:r>
        <w:continuationSeparator/>
      </w:r>
    </w:p>
  </w:footnote>
  <w:footnote w:id="1">
    <w:p w14:paraId="1483E854" w14:textId="77777777"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37496B7" w14:textId="77777777"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C6A6CC" w14:textId="77777777"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9C26A" w14:textId="77777777"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975C" w14:textId="77777777" w:rsidR="00C70B25" w:rsidRPr="002542D9" w:rsidRDefault="00C70B2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3" w15:restartNumberingAfterBreak="0">
    <w:nsid w:val="007D5B8E"/>
    <w:multiLevelType w:val="hybridMultilevel"/>
    <w:tmpl w:val="4E2E8F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E06AD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ED0A0A"/>
    <w:multiLevelType w:val="hybridMultilevel"/>
    <w:tmpl w:val="9B940F3A"/>
    <w:name w:val="WW8Num37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EF64CB"/>
    <w:multiLevelType w:val="hybridMultilevel"/>
    <w:tmpl w:val="330CCDB4"/>
    <w:lvl w:ilvl="0" w:tplc="293AEA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343F96"/>
    <w:multiLevelType w:val="hybridMultilevel"/>
    <w:tmpl w:val="351AAF68"/>
    <w:lvl w:ilvl="0" w:tplc="00000005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002A44"/>
    <w:multiLevelType w:val="hybridMultilevel"/>
    <w:tmpl w:val="5C661BF4"/>
    <w:lvl w:ilvl="0" w:tplc="8A205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32747D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DD0E15"/>
    <w:multiLevelType w:val="multilevel"/>
    <w:tmpl w:val="E1868AB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9F6A75"/>
    <w:multiLevelType w:val="hybridMultilevel"/>
    <w:tmpl w:val="C1E05D62"/>
    <w:name w:val="WW8Num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DF1E7D"/>
    <w:multiLevelType w:val="hybridMultilevel"/>
    <w:tmpl w:val="BFD288AA"/>
    <w:lvl w:ilvl="0" w:tplc="37D06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A0179F"/>
    <w:multiLevelType w:val="hybridMultilevel"/>
    <w:tmpl w:val="D3AC1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41F3B"/>
    <w:multiLevelType w:val="multilevel"/>
    <w:tmpl w:val="A8684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65B7201"/>
    <w:multiLevelType w:val="hybridMultilevel"/>
    <w:tmpl w:val="E0F23450"/>
    <w:lvl w:ilvl="0" w:tplc="0D54C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CC51AD0"/>
    <w:multiLevelType w:val="multilevel"/>
    <w:tmpl w:val="CA30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F3A56AE"/>
    <w:multiLevelType w:val="hybridMultilevel"/>
    <w:tmpl w:val="30B4EA4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2" w15:restartNumberingAfterBreak="0">
    <w:nsid w:val="41FA52FE"/>
    <w:multiLevelType w:val="hybridMultilevel"/>
    <w:tmpl w:val="5A828E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476645C3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70537"/>
    <w:multiLevelType w:val="singleLevel"/>
    <w:tmpl w:val="56BCFE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A3A39BC"/>
    <w:multiLevelType w:val="hybridMultilevel"/>
    <w:tmpl w:val="5632298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21D3C92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9C6930"/>
    <w:multiLevelType w:val="multilevel"/>
    <w:tmpl w:val="0415001D"/>
    <w:styleLink w:val="Styl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2" w15:restartNumberingAfterBreak="0">
    <w:nsid w:val="7B931C6C"/>
    <w:multiLevelType w:val="hybridMultilevel"/>
    <w:tmpl w:val="3438C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9426C7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4702375">
    <w:abstractNumId w:val="21"/>
  </w:num>
  <w:num w:numId="2" w16cid:durableId="565727739">
    <w:abstractNumId w:val="31"/>
  </w:num>
  <w:num w:numId="3" w16cid:durableId="39288637">
    <w:abstractNumId w:val="25"/>
  </w:num>
  <w:num w:numId="4" w16cid:durableId="1077215850">
    <w:abstractNumId w:val="18"/>
  </w:num>
  <w:num w:numId="5" w16cid:durableId="384960060">
    <w:abstractNumId w:val="23"/>
  </w:num>
  <w:num w:numId="6" w16cid:durableId="1340698814">
    <w:abstractNumId w:val="9"/>
  </w:num>
  <w:num w:numId="7" w16cid:durableId="11421459">
    <w:abstractNumId w:val="29"/>
  </w:num>
  <w:num w:numId="8" w16cid:durableId="1201288626">
    <w:abstractNumId w:val="30"/>
  </w:num>
  <w:num w:numId="9" w16cid:durableId="1786579743">
    <w:abstractNumId w:val="15"/>
  </w:num>
  <w:num w:numId="10" w16cid:durableId="608044885">
    <w:abstractNumId w:val="10"/>
  </w:num>
  <w:num w:numId="11" w16cid:durableId="1457288429">
    <w:abstractNumId w:val="20"/>
  </w:num>
  <w:num w:numId="12" w16cid:durableId="1572159436">
    <w:abstractNumId w:val="19"/>
  </w:num>
  <w:num w:numId="13" w16cid:durableId="66878468">
    <w:abstractNumId w:val="32"/>
  </w:num>
  <w:num w:numId="14" w16cid:durableId="672300563">
    <w:abstractNumId w:val="7"/>
  </w:num>
  <w:num w:numId="15" w16cid:durableId="1807892347">
    <w:abstractNumId w:val="12"/>
  </w:num>
  <w:num w:numId="16" w16cid:durableId="867643074">
    <w:abstractNumId w:val="4"/>
  </w:num>
  <w:num w:numId="17" w16cid:durableId="2092198436">
    <w:abstractNumId w:val="28"/>
  </w:num>
  <w:num w:numId="18" w16cid:durableId="1544707356">
    <w:abstractNumId w:val="8"/>
  </w:num>
  <w:num w:numId="19" w16cid:durableId="1567033547">
    <w:abstractNumId w:val="5"/>
  </w:num>
  <w:num w:numId="20" w16cid:durableId="1226138571">
    <w:abstractNumId w:val="24"/>
  </w:num>
  <w:num w:numId="21" w16cid:durableId="746731467">
    <w:abstractNumId w:val="2"/>
  </w:num>
  <w:num w:numId="22" w16cid:durableId="1879707365">
    <w:abstractNumId w:val="11"/>
  </w:num>
  <w:num w:numId="23" w16cid:durableId="147478980">
    <w:abstractNumId w:val="16"/>
  </w:num>
  <w:num w:numId="24" w16cid:durableId="649091450">
    <w:abstractNumId w:val="14"/>
  </w:num>
  <w:num w:numId="25" w16cid:durableId="2032220085">
    <w:abstractNumId w:val="22"/>
  </w:num>
  <w:num w:numId="26" w16cid:durableId="1035083438">
    <w:abstractNumId w:val="13"/>
  </w:num>
  <w:num w:numId="27" w16cid:durableId="1279682644">
    <w:abstractNumId w:val="17"/>
  </w:num>
  <w:num w:numId="28" w16cid:durableId="93207323">
    <w:abstractNumId w:val="26"/>
  </w:num>
  <w:num w:numId="29" w16cid:durableId="1840925440">
    <w:abstractNumId w:val="3"/>
  </w:num>
  <w:num w:numId="30" w16cid:durableId="473447864">
    <w:abstractNumId w:val="27"/>
  </w:num>
  <w:num w:numId="31" w16cid:durableId="562915388">
    <w:abstractNumId w:val="33"/>
  </w:num>
  <w:num w:numId="32" w16cid:durableId="1377004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DA4"/>
    <w:rsid w:val="000001A8"/>
    <w:rsid w:val="000028A0"/>
    <w:rsid w:val="00004775"/>
    <w:rsid w:val="00006BA2"/>
    <w:rsid w:val="0001003D"/>
    <w:rsid w:val="00010924"/>
    <w:rsid w:val="000119F1"/>
    <w:rsid w:val="00011C61"/>
    <w:rsid w:val="00011C69"/>
    <w:rsid w:val="00012912"/>
    <w:rsid w:val="00012E46"/>
    <w:rsid w:val="00013BB6"/>
    <w:rsid w:val="000161D6"/>
    <w:rsid w:val="00020176"/>
    <w:rsid w:val="000203FD"/>
    <w:rsid w:val="00021712"/>
    <w:rsid w:val="000217CF"/>
    <w:rsid w:val="000227D2"/>
    <w:rsid w:val="00024CF8"/>
    <w:rsid w:val="00026876"/>
    <w:rsid w:val="0002785A"/>
    <w:rsid w:val="000316AD"/>
    <w:rsid w:val="00032916"/>
    <w:rsid w:val="000379B1"/>
    <w:rsid w:val="00040733"/>
    <w:rsid w:val="00040C98"/>
    <w:rsid w:val="00043E08"/>
    <w:rsid w:val="00044015"/>
    <w:rsid w:val="00044C27"/>
    <w:rsid w:val="00046100"/>
    <w:rsid w:val="000470E3"/>
    <w:rsid w:val="0005048F"/>
    <w:rsid w:val="00050B83"/>
    <w:rsid w:val="000510EB"/>
    <w:rsid w:val="00052657"/>
    <w:rsid w:val="000532E6"/>
    <w:rsid w:val="00053D36"/>
    <w:rsid w:val="0006137C"/>
    <w:rsid w:val="000639D7"/>
    <w:rsid w:val="00063BCC"/>
    <w:rsid w:val="00064038"/>
    <w:rsid w:val="00066922"/>
    <w:rsid w:val="00067903"/>
    <w:rsid w:val="00074C86"/>
    <w:rsid w:val="000767CC"/>
    <w:rsid w:val="00076869"/>
    <w:rsid w:val="00076DC3"/>
    <w:rsid w:val="00077D47"/>
    <w:rsid w:val="00080B53"/>
    <w:rsid w:val="0008115C"/>
    <w:rsid w:val="000854F2"/>
    <w:rsid w:val="0008675E"/>
    <w:rsid w:val="00086CC0"/>
    <w:rsid w:val="00087628"/>
    <w:rsid w:val="0009473E"/>
    <w:rsid w:val="000954BF"/>
    <w:rsid w:val="00095EE4"/>
    <w:rsid w:val="000A3EFD"/>
    <w:rsid w:val="000A4E66"/>
    <w:rsid w:val="000A5DD1"/>
    <w:rsid w:val="000A6881"/>
    <w:rsid w:val="000A73F4"/>
    <w:rsid w:val="000A763A"/>
    <w:rsid w:val="000A7D13"/>
    <w:rsid w:val="000B1289"/>
    <w:rsid w:val="000B1F7F"/>
    <w:rsid w:val="000B27E0"/>
    <w:rsid w:val="000B3BCB"/>
    <w:rsid w:val="000B3F3E"/>
    <w:rsid w:val="000B403C"/>
    <w:rsid w:val="000B4300"/>
    <w:rsid w:val="000B4AB9"/>
    <w:rsid w:val="000B4E23"/>
    <w:rsid w:val="000B53B1"/>
    <w:rsid w:val="000B64CB"/>
    <w:rsid w:val="000B66F3"/>
    <w:rsid w:val="000B6D77"/>
    <w:rsid w:val="000B7513"/>
    <w:rsid w:val="000B768C"/>
    <w:rsid w:val="000C013B"/>
    <w:rsid w:val="000C107A"/>
    <w:rsid w:val="000C133A"/>
    <w:rsid w:val="000C2509"/>
    <w:rsid w:val="000C79AC"/>
    <w:rsid w:val="000D6983"/>
    <w:rsid w:val="000D7586"/>
    <w:rsid w:val="000E3D2D"/>
    <w:rsid w:val="000E4965"/>
    <w:rsid w:val="000E5C07"/>
    <w:rsid w:val="000E6A4F"/>
    <w:rsid w:val="000F16E2"/>
    <w:rsid w:val="000F2017"/>
    <w:rsid w:val="000F3A3D"/>
    <w:rsid w:val="000F47FC"/>
    <w:rsid w:val="000F4E9C"/>
    <w:rsid w:val="000F659C"/>
    <w:rsid w:val="00101486"/>
    <w:rsid w:val="00104B5F"/>
    <w:rsid w:val="001051D5"/>
    <w:rsid w:val="00105CB5"/>
    <w:rsid w:val="00106A43"/>
    <w:rsid w:val="00107D11"/>
    <w:rsid w:val="00110412"/>
    <w:rsid w:val="00111F19"/>
    <w:rsid w:val="0011206D"/>
    <w:rsid w:val="00120C65"/>
    <w:rsid w:val="0012140D"/>
    <w:rsid w:val="00124087"/>
    <w:rsid w:val="0012447E"/>
    <w:rsid w:val="001267F5"/>
    <w:rsid w:val="00126FB1"/>
    <w:rsid w:val="0012726C"/>
    <w:rsid w:val="00127B9D"/>
    <w:rsid w:val="00127EE2"/>
    <w:rsid w:val="001313FB"/>
    <w:rsid w:val="00132DCB"/>
    <w:rsid w:val="00140B76"/>
    <w:rsid w:val="00141342"/>
    <w:rsid w:val="00143C2D"/>
    <w:rsid w:val="00144E5E"/>
    <w:rsid w:val="00145F07"/>
    <w:rsid w:val="001516E2"/>
    <w:rsid w:val="00152DF1"/>
    <w:rsid w:val="00153DEE"/>
    <w:rsid w:val="001541A8"/>
    <w:rsid w:val="00154526"/>
    <w:rsid w:val="001556C4"/>
    <w:rsid w:val="001560FA"/>
    <w:rsid w:val="00162019"/>
    <w:rsid w:val="00162C13"/>
    <w:rsid w:val="00164406"/>
    <w:rsid w:val="001650CC"/>
    <w:rsid w:val="001661EA"/>
    <w:rsid w:val="00167FA4"/>
    <w:rsid w:val="001719B8"/>
    <w:rsid w:val="00173798"/>
    <w:rsid w:val="00174FEE"/>
    <w:rsid w:val="00177797"/>
    <w:rsid w:val="00181808"/>
    <w:rsid w:val="00181B34"/>
    <w:rsid w:val="00181B66"/>
    <w:rsid w:val="001820A1"/>
    <w:rsid w:val="00183F79"/>
    <w:rsid w:val="001868A2"/>
    <w:rsid w:val="001907C3"/>
    <w:rsid w:val="0019314F"/>
    <w:rsid w:val="0019584E"/>
    <w:rsid w:val="00195993"/>
    <w:rsid w:val="00195ABC"/>
    <w:rsid w:val="001964B2"/>
    <w:rsid w:val="00196FA8"/>
    <w:rsid w:val="001A0232"/>
    <w:rsid w:val="001A18DB"/>
    <w:rsid w:val="001A54BF"/>
    <w:rsid w:val="001B123F"/>
    <w:rsid w:val="001B324D"/>
    <w:rsid w:val="001B4964"/>
    <w:rsid w:val="001C00C2"/>
    <w:rsid w:val="001C3210"/>
    <w:rsid w:val="001C4E5C"/>
    <w:rsid w:val="001C5A0E"/>
    <w:rsid w:val="001C68D7"/>
    <w:rsid w:val="001D142F"/>
    <w:rsid w:val="001D4C5B"/>
    <w:rsid w:val="001D57B9"/>
    <w:rsid w:val="001D6C33"/>
    <w:rsid w:val="001E0753"/>
    <w:rsid w:val="001E2126"/>
    <w:rsid w:val="001E735E"/>
    <w:rsid w:val="001F1040"/>
    <w:rsid w:val="001F1B96"/>
    <w:rsid w:val="001F37BB"/>
    <w:rsid w:val="001F4C13"/>
    <w:rsid w:val="00200A03"/>
    <w:rsid w:val="00210E12"/>
    <w:rsid w:val="002112F6"/>
    <w:rsid w:val="00214F3C"/>
    <w:rsid w:val="00215C54"/>
    <w:rsid w:val="00216314"/>
    <w:rsid w:val="002201BE"/>
    <w:rsid w:val="00221623"/>
    <w:rsid w:val="0022190F"/>
    <w:rsid w:val="00222BD1"/>
    <w:rsid w:val="002242D4"/>
    <w:rsid w:val="002244AF"/>
    <w:rsid w:val="00225B0F"/>
    <w:rsid w:val="00227933"/>
    <w:rsid w:val="00234234"/>
    <w:rsid w:val="0023474B"/>
    <w:rsid w:val="002405E7"/>
    <w:rsid w:val="00240FDE"/>
    <w:rsid w:val="002417FB"/>
    <w:rsid w:val="00242B3A"/>
    <w:rsid w:val="00243464"/>
    <w:rsid w:val="00244796"/>
    <w:rsid w:val="00246FCD"/>
    <w:rsid w:val="00251511"/>
    <w:rsid w:val="00252F94"/>
    <w:rsid w:val="00252FE9"/>
    <w:rsid w:val="0025302C"/>
    <w:rsid w:val="002531A5"/>
    <w:rsid w:val="002534C0"/>
    <w:rsid w:val="00254441"/>
    <w:rsid w:val="00255503"/>
    <w:rsid w:val="002559BC"/>
    <w:rsid w:val="0025660D"/>
    <w:rsid w:val="00261401"/>
    <w:rsid w:val="00263B60"/>
    <w:rsid w:val="00263B9B"/>
    <w:rsid w:val="00264ADD"/>
    <w:rsid w:val="00266620"/>
    <w:rsid w:val="002670B1"/>
    <w:rsid w:val="002726DC"/>
    <w:rsid w:val="002735D9"/>
    <w:rsid w:val="002757A9"/>
    <w:rsid w:val="00277AC8"/>
    <w:rsid w:val="00283895"/>
    <w:rsid w:val="00284BB7"/>
    <w:rsid w:val="00293A9A"/>
    <w:rsid w:val="00296693"/>
    <w:rsid w:val="00297584"/>
    <w:rsid w:val="002A3390"/>
    <w:rsid w:val="002A35E2"/>
    <w:rsid w:val="002A48B6"/>
    <w:rsid w:val="002A51FE"/>
    <w:rsid w:val="002A7F58"/>
    <w:rsid w:val="002B0B37"/>
    <w:rsid w:val="002B22D3"/>
    <w:rsid w:val="002B2B6B"/>
    <w:rsid w:val="002B2E90"/>
    <w:rsid w:val="002B34B3"/>
    <w:rsid w:val="002C0AA6"/>
    <w:rsid w:val="002C1AA0"/>
    <w:rsid w:val="002C1AE4"/>
    <w:rsid w:val="002C21C5"/>
    <w:rsid w:val="002C755B"/>
    <w:rsid w:val="002D02F0"/>
    <w:rsid w:val="002D0E35"/>
    <w:rsid w:val="002D10EA"/>
    <w:rsid w:val="002D1BE0"/>
    <w:rsid w:val="002D77CF"/>
    <w:rsid w:val="002D7BE8"/>
    <w:rsid w:val="002E0B34"/>
    <w:rsid w:val="002E1B39"/>
    <w:rsid w:val="002E6224"/>
    <w:rsid w:val="002E6288"/>
    <w:rsid w:val="002E6A21"/>
    <w:rsid w:val="002E75B7"/>
    <w:rsid w:val="002F0BD2"/>
    <w:rsid w:val="002F22E5"/>
    <w:rsid w:val="002F51D3"/>
    <w:rsid w:val="002F531B"/>
    <w:rsid w:val="00300108"/>
    <w:rsid w:val="00301BA2"/>
    <w:rsid w:val="00303469"/>
    <w:rsid w:val="00304436"/>
    <w:rsid w:val="00305F27"/>
    <w:rsid w:val="00305FAE"/>
    <w:rsid w:val="00307C13"/>
    <w:rsid w:val="00310F7F"/>
    <w:rsid w:val="00312FC6"/>
    <w:rsid w:val="00316772"/>
    <w:rsid w:val="00316F77"/>
    <w:rsid w:val="003172A2"/>
    <w:rsid w:val="003176C1"/>
    <w:rsid w:val="003206ED"/>
    <w:rsid w:val="00326335"/>
    <w:rsid w:val="00326394"/>
    <w:rsid w:val="0033092E"/>
    <w:rsid w:val="00334957"/>
    <w:rsid w:val="00335D04"/>
    <w:rsid w:val="00341F7E"/>
    <w:rsid w:val="00343CC3"/>
    <w:rsid w:val="00344D43"/>
    <w:rsid w:val="00345B53"/>
    <w:rsid w:val="003501AB"/>
    <w:rsid w:val="00352F02"/>
    <w:rsid w:val="00352FDE"/>
    <w:rsid w:val="0035565F"/>
    <w:rsid w:val="00355981"/>
    <w:rsid w:val="00355F4D"/>
    <w:rsid w:val="0035721F"/>
    <w:rsid w:val="003601A2"/>
    <w:rsid w:val="003610D8"/>
    <w:rsid w:val="00361137"/>
    <w:rsid w:val="00361E52"/>
    <w:rsid w:val="00362A71"/>
    <w:rsid w:val="00363CB4"/>
    <w:rsid w:val="003642F3"/>
    <w:rsid w:val="00370061"/>
    <w:rsid w:val="00371103"/>
    <w:rsid w:val="0037405D"/>
    <w:rsid w:val="00374916"/>
    <w:rsid w:val="00374A23"/>
    <w:rsid w:val="00375C13"/>
    <w:rsid w:val="003770D8"/>
    <w:rsid w:val="00377C82"/>
    <w:rsid w:val="0038446D"/>
    <w:rsid w:val="00387FB7"/>
    <w:rsid w:val="0039131A"/>
    <w:rsid w:val="00392122"/>
    <w:rsid w:val="0039438D"/>
    <w:rsid w:val="003977F8"/>
    <w:rsid w:val="003A0104"/>
    <w:rsid w:val="003A1AB7"/>
    <w:rsid w:val="003A2201"/>
    <w:rsid w:val="003A34BB"/>
    <w:rsid w:val="003A4A1B"/>
    <w:rsid w:val="003A67A0"/>
    <w:rsid w:val="003B1DBE"/>
    <w:rsid w:val="003B34CB"/>
    <w:rsid w:val="003B356A"/>
    <w:rsid w:val="003B61CA"/>
    <w:rsid w:val="003B66B4"/>
    <w:rsid w:val="003B6D5F"/>
    <w:rsid w:val="003D0191"/>
    <w:rsid w:val="003D4433"/>
    <w:rsid w:val="003E0BC8"/>
    <w:rsid w:val="003E175A"/>
    <w:rsid w:val="003E4618"/>
    <w:rsid w:val="003E5466"/>
    <w:rsid w:val="003E6476"/>
    <w:rsid w:val="003F0062"/>
    <w:rsid w:val="003F1E54"/>
    <w:rsid w:val="003F2469"/>
    <w:rsid w:val="003F4B0B"/>
    <w:rsid w:val="003F55AE"/>
    <w:rsid w:val="003F58BE"/>
    <w:rsid w:val="003F5EDD"/>
    <w:rsid w:val="00401A6A"/>
    <w:rsid w:val="00402415"/>
    <w:rsid w:val="004044EE"/>
    <w:rsid w:val="004128D8"/>
    <w:rsid w:val="0041722E"/>
    <w:rsid w:val="00417EE5"/>
    <w:rsid w:val="004201D5"/>
    <w:rsid w:val="00421938"/>
    <w:rsid w:val="00422500"/>
    <w:rsid w:val="00426F9B"/>
    <w:rsid w:val="0042704E"/>
    <w:rsid w:val="0043298F"/>
    <w:rsid w:val="004376D1"/>
    <w:rsid w:val="00441342"/>
    <w:rsid w:val="004430CC"/>
    <w:rsid w:val="00443464"/>
    <w:rsid w:val="00445876"/>
    <w:rsid w:val="00446EAC"/>
    <w:rsid w:val="0045042A"/>
    <w:rsid w:val="00453230"/>
    <w:rsid w:val="00455796"/>
    <w:rsid w:val="00455FC3"/>
    <w:rsid w:val="0045677C"/>
    <w:rsid w:val="00460D92"/>
    <w:rsid w:val="00463B08"/>
    <w:rsid w:val="00470BA1"/>
    <w:rsid w:val="004819CE"/>
    <w:rsid w:val="00481A16"/>
    <w:rsid w:val="004845B7"/>
    <w:rsid w:val="004866C7"/>
    <w:rsid w:val="00486A45"/>
    <w:rsid w:val="004907D8"/>
    <w:rsid w:val="004918CC"/>
    <w:rsid w:val="00492185"/>
    <w:rsid w:val="00492C3C"/>
    <w:rsid w:val="004937E8"/>
    <w:rsid w:val="004965D9"/>
    <w:rsid w:val="00496A68"/>
    <w:rsid w:val="004979B4"/>
    <w:rsid w:val="00497C07"/>
    <w:rsid w:val="004A06D0"/>
    <w:rsid w:val="004A0C76"/>
    <w:rsid w:val="004A17DF"/>
    <w:rsid w:val="004A1A63"/>
    <w:rsid w:val="004A201C"/>
    <w:rsid w:val="004A3858"/>
    <w:rsid w:val="004A4685"/>
    <w:rsid w:val="004B36B6"/>
    <w:rsid w:val="004B485F"/>
    <w:rsid w:val="004B6C99"/>
    <w:rsid w:val="004B6FF3"/>
    <w:rsid w:val="004C07F9"/>
    <w:rsid w:val="004C1444"/>
    <w:rsid w:val="004C16F3"/>
    <w:rsid w:val="004C17C9"/>
    <w:rsid w:val="004C3647"/>
    <w:rsid w:val="004C3A2D"/>
    <w:rsid w:val="004C3BCA"/>
    <w:rsid w:val="004C5BDA"/>
    <w:rsid w:val="004D13AD"/>
    <w:rsid w:val="004D55D5"/>
    <w:rsid w:val="004D5E65"/>
    <w:rsid w:val="004D6D46"/>
    <w:rsid w:val="004D7BB5"/>
    <w:rsid w:val="004E03FA"/>
    <w:rsid w:val="004E483F"/>
    <w:rsid w:val="004E4C62"/>
    <w:rsid w:val="004E769B"/>
    <w:rsid w:val="004F086F"/>
    <w:rsid w:val="004F54D7"/>
    <w:rsid w:val="004F58ED"/>
    <w:rsid w:val="004F5A39"/>
    <w:rsid w:val="0050254B"/>
    <w:rsid w:val="00502649"/>
    <w:rsid w:val="005105EF"/>
    <w:rsid w:val="00510D68"/>
    <w:rsid w:val="0051595E"/>
    <w:rsid w:val="0051611E"/>
    <w:rsid w:val="00516370"/>
    <w:rsid w:val="00516F42"/>
    <w:rsid w:val="005205F3"/>
    <w:rsid w:val="005214D7"/>
    <w:rsid w:val="005250B7"/>
    <w:rsid w:val="0052762A"/>
    <w:rsid w:val="0052782A"/>
    <w:rsid w:val="00527F21"/>
    <w:rsid w:val="00530F2B"/>
    <w:rsid w:val="00531DD2"/>
    <w:rsid w:val="005324E3"/>
    <w:rsid w:val="005343D2"/>
    <w:rsid w:val="00542602"/>
    <w:rsid w:val="00542A53"/>
    <w:rsid w:val="00543072"/>
    <w:rsid w:val="005442F9"/>
    <w:rsid w:val="0055237A"/>
    <w:rsid w:val="0055370E"/>
    <w:rsid w:val="005559F9"/>
    <w:rsid w:val="00556E29"/>
    <w:rsid w:val="005571EB"/>
    <w:rsid w:val="00557E14"/>
    <w:rsid w:val="00560C8A"/>
    <w:rsid w:val="005618F3"/>
    <w:rsid w:val="005620D7"/>
    <w:rsid w:val="00564C4F"/>
    <w:rsid w:val="005670CC"/>
    <w:rsid w:val="00567AC9"/>
    <w:rsid w:val="00570142"/>
    <w:rsid w:val="00572A45"/>
    <w:rsid w:val="00576014"/>
    <w:rsid w:val="00576775"/>
    <w:rsid w:val="00577377"/>
    <w:rsid w:val="0058152D"/>
    <w:rsid w:val="00586C0E"/>
    <w:rsid w:val="00587064"/>
    <w:rsid w:val="005903EB"/>
    <w:rsid w:val="00590A09"/>
    <w:rsid w:val="00595777"/>
    <w:rsid w:val="00595EA8"/>
    <w:rsid w:val="00597919"/>
    <w:rsid w:val="005A0225"/>
    <w:rsid w:val="005A127B"/>
    <w:rsid w:val="005B34FA"/>
    <w:rsid w:val="005B583B"/>
    <w:rsid w:val="005B73EE"/>
    <w:rsid w:val="005C319A"/>
    <w:rsid w:val="005C3EF1"/>
    <w:rsid w:val="005C4283"/>
    <w:rsid w:val="005D01FB"/>
    <w:rsid w:val="005D02C8"/>
    <w:rsid w:val="005D2BBB"/>
    <w:rsid w:val="005D52C0"/>
    <w:rsid w:val="005D7B0B"/>
    <w:rsid w:val="005E046D"/>
    <w:rsid w:val="005E0AF0"/>
    <w:rsid w:val="005E0F31"/>
    <w:rsid w:val="005E4D03"/>
    <w:rsid w:val="005E7F72"/>
    <w:rsid w:val="005F0760"/>
    <w:rsid w:val="005F09DA"/>
    <w:rsid w:val="005F0FC4"/>
    <w:rsid w:val="005F321D"/>
    <w:rsid w:val="005F3287"/>
    <w:rsid w:val="005F33C7"/>
    <w:rsid w:val="005F5942"/>
    <w:rsid w:val="00603021"/>
    <w:rsid w:val="00605F27"/>
    <w:rsid w:val="006078E7"/>
    <w:rsid w:val="00607F75"/>
    <w:rsid w:val="00612866"/>
    <w:rsid w:val="006129D5"/>
    <w:rsid w:val="0061333A"/>
    <w:rsid w:val="00613F48"/>
    <w:rsid w:val="00617A69"/>
    <w:rsid w:val="00617E4B"/>
    <w:rsid w:val="0062111F"/>
    <w:rsid w:val="00621833"/>
    <w:rsid w:val="00621EFE"/>
    <w:rsid w:val="00622B1E"/>
    <w:rsid w:val="00623541"/>
    <w:rsid w:val="00625B1C"/>
    <w:rsid w:val="006269E8"/>
    <w:rsid w:val="006354EB"/>
    <w:rsid w:val="006400FF"/>
    <w:rsid w:val="006403DC"/>
    <w:rsid w:val="00640A36"/>
    <w:rsid w:val="00643540"/>
    <w:rsid w:val="00644959"/>
    <w:rsid w:val="00646FA3"/>
    <w:rsid w:val="006474A4"/>
    <w:rsid w:val="00652603"/>
    <w:rsid w:val="00652918"/>
    <w:rsid w:val="006552D2"/>
    <w:rsid w:val="00655426"/>
    <w:rsid w:val="00655B97"/>
    <w:rsid w:val="00656B4B"/>
    <w:rsid w:val="00657090"/>
    <w:rsid w:val="00661F83"/>
    <w:rsid w:val="0066232C"/>
    <w:rsid w:val="00665A41"/>
    <w:rsid w:val="00666BF4"/>
    <w:rsid w:val="00666BF6"/>
    <w:rsid w:val="00667095"/>
    <w:rsid w:val="00675B95"/>
    <w:rsid w:val="00680398"/>
    <w:rsid w:val="0068060E"/>
    <w:rsid w:val="00681FF8"/>
    <w:rsid w:val="00683FC8"/>
    <w:rsid w:val="00684B36"/>
    <w:rsid w:val="0068545C"/>
    <w:rsid w:val="00686E26"/>
    <w:rsid w:val="006937DA"/>
    <w:rsid w:val="00694F37"/>
    <w:rsid w:val="00695768"/>
    <w:rsid w:val="0069699D"/>
    <w:rsid w:val="00696E9A"/>
    <w:rsid w:val="006A0D11"/>
    <w:rsid w:val="006A52E6"/>
    <w:rsid w:val="006A6562"/>
    <w:rsid w:val="006B036D"/>
    <w:rsid w:val="006B1E14"/>
    <w:rsid w:val="006B3DF7"/>
    <w:rsid w:val="006C43AB"/>
    <w:rsid w:val="006C55D4"/>
    <w:rsid w:val="006D0B2F"/>
    <w:rsid w:val="006D0DBC"/>
    <w:rsid w:val="006D2550"/>
    <w:rsid w:val="006D33A3"/>
    <w:rsid w:val="006D33B0"/>
    <w:rsid w:val="006D6BD8"/>
    <w:rsid w:val="006E4912"/>
    <w:rsid w:val="006E7CE4"/>
    <w:rsid w:val="006F559D"/>
    <w:rsid w:val="006F764A"/>
    <w:rsid w:val="00701750"/>
    <w:rsid w:val="00701F1A"/>
    <w:rsid w:val="00702711"/>
    <w:rsid w:val="00702892"/>
    <w:rsid w:val="00703D36"/>
    <w:rsid w:val="0070623A"/>
    <w:rsid w:val="007067F0"/>
    <w:rsid w:val="0071218F"/>
    <w:rsid w:val="00713060"/>
    <w:rsid w:val="00715819"/>
    <w:rsid w:val="00717DA4"/>
    <w:rsid w:val="007216A1"/>
    <w:rsid w:val="00721EFC"/>
    <w:rsid w:val="00723E98"/>
    <w:rsid w:val="007252C6"/>
    <w:rsid w:val="00727028"/>
    <w:rsid w:val="007330D3"/>
    <w:rsid w:val="00734AE0"/>
    <w:rsid w:val="007351A0"/>
    <w:rsid w:val="0073577C"/>
    <w:rsid w:val="007358C5"/>
    <w:rsid w:val="0074084A"/>
    <w:rsid w:val="00740E57"/>
    <w:rsid w:val="00743D2B"/>
    <w:rsid w:val="007440E9"/>
    <w:rsid w:val="00745ED4"/>
    <w:rsid w:val="007511C5"/>
    <w:rsid w:val="00752966"/>
    <w:rsid w:val="00754691"/>
    <w:rsid w:val="00755B77"/>
    <w:rsid w:val="00756C6F"/>
    <w:rsid w:val="00757401"/>
    <w:rsid w:val="007575F8"/>
    <w:rsid w:val="00762740"/>
    <w:rsid w:val="00763CE0"/>
    <w:rsid w:val="0076459C"/>
    <w:rsid w:val="0076686C"/>
    <w:rsid w:val="00766CE5"/>
    <w:rsid w:val="00766D63"/>
    <w:rsid w:val="00766DDA"/>
    <w:rsid w:val="00770C71"/>
    <w:rsid w:val="00770C7D"/>
    <w:rsid w:val="00770E5C"/>
    <w:rsid w:val="00771D5B"/>
    <w:rsid w:val="007733F8"/>
    <w:rsid w:val="00773E36"/>
    <w:rsid w:val="007818CF"/>
    <w:rsid w:val="00785E3E"/>
    <w:rsid w:val="00787027"/>
    <w:rsid w:val="00787ADE"/>
    <w:rsid w:val="00792B08"/>
    <w:rsid w:val="00795880"/>
    <w:rsid w:val="00795BCF"/>
    <w:rsid w:val="007A0CD5"/>
    <w:rsid w:val="007A132D"/>
    <w:rsid w:val="007A18D4"/>
    <w:rsid w:val="007A4D9A"/>
    <w:rsid w:val="007B0037"/>
    <w:rsid w:val="007B0BA0"/>
    <w:rsid w:val="007B1624"/>
    <w:rsid w:val="007B3295"/>
    <w:rsid w:val="007B4856"/>
    <w:rsid w:val="007C117A"/>
    <w:rsid w:val="007C1288"/>
    <w:rsid w:val="007C1C56"/>
    <w:rsid w:val="007D1CE7"/>
    <w:rsid w:val="007D427B"/>
    <w:rsid w:val="007D43EB"/>
    <w:rsid w:val="007E069A"/>
    <w:rsid w:val="007E311F"/>
    <w:rsid w:val="007F2CB6"/>
    <w:rsid w:val="007F4801"/>
    <w:rsid w:val="007F5BE7"/>
    <w:rsid w:val="007F6926"/>
    <w:rsid w:val="007F74CB"/>
    <w:rsid w:val="007F78B6"/>
    <w:rsid w:val="0080085B"/>
    <w:rsid w:val="00801330"/>
    <w:rsid w:val="0080460E"/>
    <w:rsid w:val="00804975"/>
    <w:rsid w:val="00806F70"/>
    <w:rsid w:val="00811127"/>
    <w:rsid w:val="00811CC4"/>
    <w:rsid w:val="00812708"/>
    <w:rsid w:val="008127D9"/>
    <w:rsid w:val="0081421E"/>
    <w:rsid w:val="00814CA0"/>
    <w:rsid w:val="00815A79"/>
    <w:rsid w:val="00817BE2"/>
    <w:rsid w:val="00817FCA"/>
    <w:rsid w:val="00821B7C"/>
    <w:rsid w:val="00821C98"/>
    <w:rsid w:val="00822A3C"/>
    <w:rsid w:val="008236F7"/>
    <w:rsid w:val="0082464F"/>
    <w:rsid w:val="00824802"/>
    <w:rsid w:val="0082522D"/>
    <w:rsid w:val="0082543C"/>
    <w:rsid w:val="008263F1"/>
    <w:rsid w:val="00826EF9"/>
    <w:rsid w:val="00827118"/>
    <w:rsid w:val="00834D25"/>
    <w:rsid w:val="00835AC7"/>
    <w:rsid w:val="00840A42"/>
    <w:rsid w:val="008420DD"/>
    <w:rsid w:val="008427E0"/>
    <w:rsid w:val="00846393"/>
    <w:rsid w:val="00847396"/>
    <w:rsid w:val="00857D43"/>
    <w:rsid w:val="00860607"/>
    <w:rsid w:val="00861B05"/>
    <w:rsid w:val="00862B18"/>
    <w:rsid w:val="00862E2B"/>
    <w:rsid w:val="008634F0"/>
    <w:rsid w:val="00863840"/>
    <w:rsid w:val="00865383"/>
    <w:rsid w:val="0086641C"/>
    <w:rsid w:val="0086782E"/>
    <w:rsid w:val="00870797"/>
    <w:rsid w:val="0087211D"/>
    <w:rsid w:val="008733E6"/>
    <w:rsid w:val="008744A0"/>
    <w:rsid w:val="00876632"/>
    <w:rsid w:val="0088107C"/>
    <w:rsid w:val="008819C9"/>
    <w:rsid w:val="00882CE0"/>
    <w:rsid w:val="0088319E"/>
    <w:rsid w:val="00883385"/>
    <w:rsid w:val="008838D1"/>
    <w:rsid w:val="008851A9"/>
    <w:rsid w:val="00890FC4"/>
    <w:rsid w:val="008919AD"/>
    <w:rsid w:val="00891C17"/>
    <w:rsid w:val="00893141"/>
    <w:rsid w:val="0089396C"/>
    <w:rsid w:val="008955C0"/>
    <w:rsid w:val="00897C4B"/>
    <w:rsid w:val="00897EB4"/>
    <w:rsid w:val="008A079D"/>
    <w:rsid w:val="008A10DC"/>
    <w:rsid w:val="008A19D2"/>
    <w:rsid w:val="008A27B9"/>
    <w:rsid w:val="008A39BE"/>
    <w:rsid w:val="008B221E"/>
    <w:rsid w:val="008B2A0A"/>
    <w:rsid w:val="008B347C"/>
    <w:rsid w:val="008B3BE1"/>
    <w:rsid w:val="008B4F02"/>
    <w:rsid w:val="008B4F19"/>
    <w:rsid w:val="008C1BE9"/>
    <w:rsid w:val="008C3A37"/>
    <w:rsid w:val="008C602B"/>
    <w:rsid w:val="008C752D"/>
    <w:rsid w:val="008D0D6C"/>
    <w:rsid w:val="008D1728"/>
    <w:rsid w:val="008D2BF9"/>
    <w:rsid w:val="008D35A0"/>
    <w:rsid w:val="008D489F"/>
    <w:rsid w:val="008D5D81"/>
    <w:rsid w:val="008D6193"/>
    <w:rsid w:val="008E0110"/>
    <w:rsid w:val="008E0495"/>
    <w:rsid w:val="008E0E96"/>
    <w:rsid w:val="008E4ABD"/>
    <w:rsid w:val="008E4E39"/>
    <w:rsid w:val="008E5DCB"/>
    <w:rsid w:val="008F0F09"/>
    <w:rsid w:val="008F4520"/>
    <w:rsid w:val="008F6B9E"/>
    <w:rsid w:val="00902D4F"/>
    <w:rsid w:val="00905C7E"/>
    <w:rsid w:val="00912290"/>
    <w:rsid w:val="00913419"/>
    <w:rsid w:val="00915E91"/>
    <w:rsid w:val="00920135"/>
    <w:rsid w:val="009223C7"/>
    <w:rsid w:val="0092458A"/>
    <w:rsid w:val="00925930"/>
    <w:rsid w:val="009264E9"/>
    <w:rsid w:val="0092770F"/>
    <w:rsid w:val="00930F23"/>
    <w:rsid w:val="00931779"/>
    <w:rsid w:val="0093254B"/>
    <w:rsid w:val="00932718"/>
    <w:rsid w:val="009333FB"/>
    <w:rsid w:val="00935188"/>
    <w:rsid w:val="009367DB"/>
    <w:rsid w:val="00937F0E"/>
    <w:rsid w:val="009419D3"/>
    <w:rsid w:val="00943B15"/>
    <w:rsid w:val="00946241"/>
    <w:rsid w:val="00946954"/>
    <w:rsid w:val="009471D5"/>
    <w:rsid w:val="009507FD"/>
    <w:rsid w:val="009560A2"/>
    <w:rsid w:val="009567D7"/>
    <w:rsid w:val="00960E5C"/>
    <w:rsid w:val="0096262E"/>
    <w:rsid w:val="00964AA9"/>
    <w:rsid w:val="00965EE1"/>
    <w:rsid w:val="00966D7F"/>
    <w:rsid w:val="00970120"/>
    <w:rsid w:val="009706E8"/>
    <w:rsid w:val="00970975"/>
    <w:rsid w:val="00970FC4"/>
    <w:rsid w:val="0097310A"/>
    <w:rsid w:val="00973671"/>
    <w:rsid w:val="009752B7"/>
    <w:rsid w:val="009774B2"/>
    <w:rsid w:val="009777C5"/>
    <w:rsid w:val="00992B51"/>
    <w:rsid w:val="0099460D"/>
    <w:rsid w:val="00996248"/>
    <w:rsid w:val="0099767D"/>
    <w:rsid w:val="009A129B"/>
    <w:rsid w:val="009A51C4"/>
    <w:rsid w:val="009A588B"/>
    <w:rsid w:val="009A6925"/>
    <w:rsid w:val="009B4E1C"/>
    <w:rsid w:val="009B6FBC"/>
    <w:rsid w:val="009B70E3"/>
    <w:rsid w:val="009B71FA"/>
    <w:rsid w:val="009C5FB6"/>
    <w:rsid w:val="009C793F"/>
    <w:rsid w:val="009D1C14"/>
    <w:rsid w:val="009D3F65"/>
    <w:rsid w:val="009D7561"/>
    <w:rsid w:val="009E1489"/>
    <w:rsid w:val="009E314F"/>
    <w:rsid w:val="009E35C7"/>
    <w:rsid w:val="009E5276"/>
    <w:rsid w:val="009F1544"/>
    <w:rsid w:val="009F24EB"/>
    <w:rsid w:val="009F4644"/>
    <w:rsid w:val="009F5615"/>
    <w:rsid w:val="009F6FBD"/>
    <w:rsid w:val="00A01D3C"/>
    <w:rsid w:val="00A023AA"/>
    <w:rsid w:val="00A024FC"/>
    <w:rsid w:val="00A05260"/>
    <w:rsid w:val="00A06E39"/>
    <w:rsid w:val="00A07F71"/>
    <w:rsid w:val="00A165BA"/>
    <w:rsid w:val="00A20235"/>
    <w:rsid w:val="00A216D8"/>
    <w:rsid w:val="00A21F18"/>
    <w:rsid w:val="00A22BE3"/>
    <w:rsid w:val="00A22D55"/>
    <w:rsid w:val="00A23F19"/>
    <w:rsid w:val="00A2595D"/>
    <w:rsid w:val="00A259BD"/>
    <w:rsid w:val="00A27A66"/>
    <w:rsid w:val="00A33287"/>
    <w:rsid w:val="00A334C9"/>
    <w:rsid w:val="00A348A6"/>
    <w:rsid w:val="00A35125"/>
    <w:rsid w:val="00A352FE"/>
    <w:rsid w:val="00A3771D"/>
    <w:rsid w:val="00A405F7"/>
    <w:rsid w:val="00A4265D"/>
    <w:rsid w:val="00A441D9"/>
    <w:rsid w:val="00A45F3F"/>
    <w:rsid w:val="00A465B6"/>
    <w:rsid w:val="00A47CAA"/>
    <w:rsid w:val="00A50F96"/>
    <w:rsid w:val="00A513AA"/>
    <w:rsid w:val="00A51886"/>
    <w:rsid w:val="00A523A5"/>
    <w:rsid w:val="00A54442"/>
    <w:rsid w:val="00A5453B"/>
    <w:rsid w:val="00A548D4"/>
    <w:rsid w:val="00A54CC3"/>
    <w:rsid w:val="00A628B1"/>
    <w:rsid w:val="00A63430"/>
    <w:rsid w:val="00A63984"/>
    <w:rsid w:val="00A64FBA"/>
    <w:rsid w:val="00A7155B"/>
    <w:rsid w:val="00A720E5"/>
    <w:rsid w:val="00A72330"/>
    <w:rsid w:val="00A745A5"/>
    <w:rsid w:val="00A749B8"/>
    <w:rsid w:val="00A77813"/>
    <w:rsid w:val="00A77EC1"/>
    <w:rsid w:val="00A80105"/>
    <w:rsid w:val="00A80301"/>
    <w:rsid w:val="00A8071C"/>
    <w:rsid w:val="00A80B63"/>
    <w:rsid w:val="00A83CD2"/>
    <w:rsid w:val="00A8510B"/>
    <w:rsid w:val="00A8660E"/>
    <w:rsid w:val="00A87716"/>
    <w:rsid w:val="00A9154A"/>
    <w:rsid w:val="00A92D64"/>
    <w:rsid w:val="00A93854"/>
    <w:rsid w:val="00A964C0"/>
    <w:rsid w:val="00A96C40"/>
    <w:rsid w:val="00A97899"/>
    <w:rsid w:val="00AA1A3E"/>
    <w:rsid w:val="00AA1BAB"/>
    <w:rsid w:val="00AB06CF"/>
    <w:rsid w:val="00AB10BF"/>
    <w:rsid w:val="00AC05E7"/>
    <w:rsid w:val="00AC5FA2"/>
    <w:rsid w:val="00AD3E51"/>
    <w:rsid w:val="00AD45F1"/>
    <w:rsid w:val="00AD4D72"/>
    <w:rsid w:val="00AD4D92"/>
    <w:rsid w:val="00AE10C6"/>
    <w:rsid w:val="00AE6EAC"/>
    <w:rsid w:val="00AF5DBB"/>
    <w:rsid w:val="00AF7E73"/>
    <w:rsid w:val="00B00CE8"/>
    <w:rsid w:val="00B01AA9"/>
    <w:rsid w:val="00B01E06"/>
    <w:rsid w:val="00B03049"/>
    <w:rsid w:val="00B038F0"/>
    <w:rsid w:val="00B03C67"/>
    <w:rsid w:val="00B04AD6"/>
    <w:rsid w:val="00B13BAD"/>
    <w:rsid w:val="00B14E5D"/>
    <w:rsid w:val="00B15863"/>
    <w:rsid w:val="00B17B25"/>
    <w:rsid w:val="00B17E49"/>
    <w:rsid w:val="00B22B81"/>
    <w:rsid w:val="00B26F6D"/>
    <w:rsid w:val="00B27ACC"/>
    <w:rsid w:val="00B30D04"/>
    <w:rsid w:val="00B30EF2"/>
    <w:rsid w:val="00B310C9"/>
    <w:rsid w:val="00B33924"/>
    <w:rsid w:val="00B33DC0"/>
    <w:rsid w:val="00B372AE"/>
    <w:rsid w:val="00B409A3"/>
    <w:rsid w:val="00B44042"/>
    <w:rsid w:val="00B447BD"/>
    <w:rsid w:val="00B451CA"/>
    <w:rsid w:val="00B45DD2"/>
    <w:rsid w:val="00B46513"/>
    <w:rsid w:val="00B47920"/>
    <w:rsid w:val="00B52790"/>
    <w:rsid w:val="00B53D0D"/>
    <w:rsid w:val="00B57D2C"/>
    <w:rsid w:val="00B57DD4"/>
    <w:rsid w:val="00B60F0D"/>
    <w:rsid w:val="00B616EF"/>
    <w:rsid w:val="00B62F6C"/>
    <w:rsid w:val="00B639E4"/>
    <w:rsid w:val="00B643F5"/>
    <w:rsid w:val="00B64DDD"/>
    <w:rsid w:val="00B654F8"/>
    <w:rsid w:val="00B66FCE"/>
    <w:rsid w:val="00B7015E"/>
    <w:rsid w:val="00B712DE"/>
    <w:rsid w:val="00B73269"/>
    <w:rsid w:val="00B741AB"/>
    <w:rsid w:val="00B75713"/>
    <w:rsid w:val="00B77CB5"/>
    <w:rsid w:val="00B80E8F"/>
    <w:rsid w:val="00B82A8C"/>
    <w:rsid w:val="00B866FC"/>
    <w:rsid w:val="00B86C54"/>
    <w:rsid w:val="00B87DD9"/>
    <w:rsid w:val="00B904B6"/>
    <w:rsid w:val="00B92F8F"/>
    <w:rsid w:val="00B9418E"/>
    <w:rsid w:val="00B9467F"/>
    <w:rsid w:val="00B95184"/>
    <w:rsid w:val="00B97CBC"/>
    <w:rsid w:val="00B97F84"/>
    <w:rsid w:val="00BA008F"/>
    <w:rsid w:val="00BA535A"/>
    <w:rsid w:val="00BA6833"/>
    <w:rsid w:val="00BA7393"/>
    <w:rsid w:val="00BA7514"/>
    <w:rsid w:val="00BB0D01"/>
    <w:rsid w:val="00BB2F11"/>
    <w:rsid w:val="00BB686A"/>
    <w:rsid w:val="00BB7077"/>
    <w:rsid w:val="00BC137D"/>
    <w:rsid w:val="00BC2580"/>
    <w:rsid w:val="00BC3155"/>
    <w:rsid w:val="00BC3F43"/>
    <w:rsid w:val="00BC455E"/>
    <w:rsid w:val="00BD2B53"/>
    <w:rsid w:val="00BD5108"/>
    <w:rsid w:val="00BD761D"/>
    <w:rsid w:val="00BE2D7B"/>
    <w:rsid w:val="00BE5560"/>
    <w:rsid w:val="00BF5991"/>
    <w:rsid w:val="00BF5BA4"/>
    <w:rsid w:val="00C002E2"/>
    <w:rsid w:val="00C0057E"/>
    <w:rsid w:val="00C01B8B"/>
    <w:rsid w:val="00C02760"/>
    <w:rsid w:val="00C03C2A"/>
    <w:rsid w:val="00C04882"/>
    <w:rsid w:val="00C048A0"/>
    <w:rsid w:val="00C0547A"/>
    <w:rsid w:val="00C05D8A"/>
    <w:rsid w:val="00C13F0A"/>
    <w:rsid w:val="00C15285"/>
    <w:rsid w:val="00C16C08"/>
    <w:rsid w:val="00C211CC"/>
    <w:rsid w:val="00C23BFC"/>
    <w:rsid w:val="00C258E3"/>
    <w:rsid w:val="00C314D9"/>
    <w:rsid w:val="00C31FA2"/>
    <w:rsid w:val="00C322A1"/>
    <w:rsid w:val="00C32535"/>
    <w:rsid w:val="00C33D8C"/>
    <w:rsid w:val="00C34AF1"/>
    <w:rsid w:val="00C36EC5"/>
    <w:rsid w:val="00C47C4B"/>
    <w:rsid w:val="00C5248B"/>
    <w:rsid w:val="00C53AC5"/>
    <w:rsid w:val="00C54747"/>
    <w:rsid w:val="00C55632"/>
    <w:rsid w:val="00C61A0F"/>
    <w:rsid w:val="00C631AC"/>
    <w:rsid w:val="00C6690C"/>
    <w:rsid w:val="00C704C9"/>
    <w:rsid w:val="00C7065A"/>
    <w:rsid w:val="00C70B25"/>
    <w:rsid w:val="00C70D95"/>
    <w:rsid w:val="00C7135A"/>
    <w:rsid w:val="00C74FD6"/>
    <w:rsid w:val="00C773AF"/>
    <w:rsid w:val="00C77A9F"/>
    <w:rsid w:val="00C80BC1"/>
    <w:rsid w:val="00C817D2"/>
    <w:rsid w:val="00C84721"/>
    <w:rsid w:val="00C91D42"/>
    <w:rsid w:val="00C935D4"/>
    <w:rsid w:val="00C94607"/>
    <w:rsid w:val="00CA07DE"/>
    <w:rsid w:val="00CA0A17"/>
    <w:rsid w:val="00CA3AD6"/>
    <w:rsid w:val="00CA4AA4"/>
    <w:rsid w:val="00CA7BE8"/>
    <w:rsid w:val="00CB0AA9"/>
    <w:rsid w:val="00CB2807"/>
    <w:rsid w:val="00CB3455"/>
    <w:rsid w:val="00CB3C8C"/>
    <w:rsid w:val="00CB4CE3"/>
    <w:rsid w:val="00CB69C7"/>
    <w:rsid w:val="00CB727D"/>
    <w:rsid w:val="00CB7BF8"/>
    <w:rsid w:val="00CC1A70"/>
    <w:rsid w:val="00CC3BB2"/>
    <w:rsid w:val="00CC4425"/>
    <w:rsid w:val="00CC629A"/>
    <w:rsid w:val="00CD01BA"/>
    <w:rsid w:val="00CD0A0C"/>
    <w:rsid w:val="00CD185E"/>
    <w:rsid w:val="00CE0D87"/>
    <w:rsid w:val="00CE284C"/>
    <w:rsid w:val="00CE296B"/>
    <w:rsid w:val="00CE4D8A"/>
    <w:rsid w:val="00CE5A9A"/>
    <w:rsid w:val="00CE79F6"/>
    <w:rsid w:val="00CF0D10"/>
    <w:rsid w:val="00CF0EF0"/>
    <w:rsid w:val="00CF239A"/>
    <w:rsid w:val="00CF3907"/>
    <w:rsid w:val="00CF7C4A"/>
    <w:rsid w:val="00D059B3"/>
    <w:rsid w:val="00D1101F"/>
    <w:rsid w:val="00D123E8"/>
    <w:rsid w:val="00D126E6"/>
    <w:rsid w:val="00D1363B"/>
    <w:rsid w:val="00D15670"/>
    <w:rsid w:val="00D15AC0"/>
    <w:rsid w:val="00D16DE1"/>
    <w:rsid w:val="00D20F6C"/>
    <w:rsid w:val="00D21914"/>
    <w:rsid w:val="00D22DE9"/>
    <w:rsid w:val="00D2723A"/>
    <w:rsid w:val="00D2783F"/>
    <w:rsid w:val="00D34794"/>
    <w:rsid w:val="00D35968"/>
    <w:rsid w:val="00D36A87"/>
    <w:rsid w:val="00D36E2D"/>
    <w:rsid w:val="00D41C93"/>
    <w:rsid w:val="00D423F8"/>
    <w:rsid w:val="00D439E7"/>
    <w:rsid w:val="00D47188"/>
    <w:rsid w:val="00D47670"/>
    <w:rsid w:val="00D47932"/>
    <w:rsid w:val="00D47F96"/>
    <w:rsid w:val="00D50BDD"/>
    <w:rsid w:val="00D50FE3"/>
    <w:rsid w:val="00D56E8E"/>
    <w:rsid w:val="00D57E5B"/>
    <w:rsid w:val="00D6185C"/>
    <w:rsid w:val="00D62A3F"/>
    <w:rsid w:val="00D727B9"/>
    <w:rsid w:val="00D73EB2"/>
    <w:rsid w:val="00D75F0F"/>
    <w:rsid w:val="00D767A8"/>
    <w:rsid w:val="00D76E3C"/>
    <w:rsid w:val="00D77064"/>
    <w:rsid w:val="00D77F1D"/>
    <w:rsid w:val="00D80059"/>
    <w:rsid w:val="00D82094"/>
    <w:rsid w:val="00D83227"/>
    <w:rsid w:val="00D856DB"/>
    <w:rsid w:val="00D85AE6"/>
    <w:rsid w:val="00D87B24"/>
    <w:rsid w:val="00DA2B6D"/>
    <w:rsid w:val="00DA3643"/>
    <w:rsid w:val="00DA4E0E"/>
    <w:rsid w:val="00DA6BA4"/>
    <w:rsid w:val="00DB172E"/>
    <w:rsid w:val="00DB3666"/>
    <w:rsid w:val="00DC0556"/>
    <w:rsid w:val="00DC0717"/>
    <w:rsid w:val="00DC2142"/>
    <w:rsid w:val="00DC5732"/>
    <w:rsid w:val="00DC7169"/>
    <w:rsid w:val="00DC7222"/>
    <w:rsid w:val="00DD1E58"/>
    <w:rsid w:val="00DD5E9E"/>
    <w:rsid w:val="00DE0FFE"/>
    <w:rsid w:val="00DE1601"/>
    <w:rsid w:val="00DE3167"/>
    <w:rsid w:val="00DE39CC"/>
    <w:rsid w:val="00DE67CD"/>
    <w:rsid w:val="00DE6EF2"/>
    <w:rsid w:val="00DF001B"/>
    <w:rsid w:val="00DF00AB"/>
    <w:rsid w:val="00DF4498"/>
    <w:rsid w:val="00DF7E7C"/>
    <w:rsid w:val="00E01A2B"/>
    <w:rsid w:val="00E029CB"/>
    <w:rsid w:val="00E02AFE"/>
    <w:rsid w:val="00E03FF4"/>
    <w:rsid w:val="00E10048"/>
    <w:rsid w:val="00E1273F"/>
    <w:rsid w:val="00E13840"/>
    <w:rsid w:val="00E2220B"/>
    <w:rsid w:val="00E23B6A"/>
    <w:rsid w:val="00E2724C"/>
    <w:rsid w:val="00E343DA"/>
    <w:rsid w:val="00E3795C"/>
    <w:rsid w:val="00E37E62"/>
    <w:rsid w:val="00E411A3"/>
    <w:rsid w:val="00E45630"/>
    <w:rsid w:val="00E45FBA"/>
    <w:rsid w:val="00E5183C"/>
    <w:rsid w:val="00E53CF1"/>
    <w:rsid w:val="00E54B45"/>
    <w:rsid w:val="00E579EA"/>
    <w:rsid w:val="00E57A93"/>
    <w:rsid w:val="00E60845"/>
    <w:rsid w:val="00E638A5"/>
    <w:rsid w:val="00E64311"/>
    <w:rsid w:val="00E65208"/>
    <w:rsid w:val="00E6533E"/>
    <w:rsid w:val="00E70A6C"/>
    <w:rsid w:val="00E75F19"/>
    <w:rsid w:val="00E77F10"/>
    <w:rsid w:val="00E80926"/>
    <w:rsid w:val="00E836CF"/>
    <w:rsid w:val="00E85E76"/>
    <w:rsid w:val="00E85FB5"/>
    <w:rsid w:val="00E8659D"/>
    <w:rsid w:val="00E91EDE"/>
    <w:rsid w:val="00E93F70"/>
    <w:rsid w:val="00E9670C"/>
    <w:rsid w:val="00EA457E"/>
    <w:rsid w:val="00EA49B9"/>
    <w:rsid w:val="00EA49EA"/>
    <w:rsid w:val="00EA4FF0"/>
    <w:rsid w:val="00EA620D"/>
    <w:rsid w:val="00EB2CD7"/>
    <w:rsid w:val="00EB46F0"/>
    <w:rsid w:val="00EB48AC"/>
    <w:rsid w:val="00EB655B"/>
    <w:rsid w:val="00EB6680"/>
    <w:rsid w:val="00EC0574"/>
    <w:rsid w:val="00EC0791"/>
    <w:rsid w:val="00EC1196"/>
    <w:rsid w:val="00EC1980"/>
    <w:rsid w:val="00EC46F2"/>
    <w:rsid w:val="00EC5270"/>
    <w:rsid w:val="00EC5278"/>
    <w:rsid w:val="00EC73A9"/>
    <w:rsid w:val="00EC7A7D"/>
    <w:rsid w:val="00ED17CF"/>
    <w:rsid w:val="00ED1A5D"/>
    <w:rsid w:val="00ED278A"/>
    <w:rsid w:val="00ED364B"/>
    <w:rsid w:val="00ED3D61"/>
    <w:rsid w:val="00ED3F44"/>
    <w:rsid w:val="00ED5627"/>
    <w:rsid w:val="00EE58E2"/>
    <w:rsid w:val="00EF0973"/>
    <w:rsid w:val="00EF20AC"/>
    <w:rsid w:val="00EF3661"/>
    <w:rsid w:val="00EF4785"/>
    <w:rsid w:val="00EF702A"/>
    <w:rsid w:val="00EF7673"/>
    <w:rsid w:val="00F00A5D"/>
    <w:rsid w:val="00F1022D"/>
    <w:rsid w:val="00F10488"/>
    <w:rsid w:val="00F10E4E"/>
    <w:rsid w:val="00F118D0"/>
    <w:rsid w:val="00F11D8B"/>
    <w:rsid w:val="00F13263"/>
    <w:rsid w:val="00F14D26"/>
    <w:rsid w:val="00F1548E"/>
    <w:rsid w:val="00F17C45"/>
    <w:rsid w:val="00F208DE"/>
    <w:rsid w:val="00F22513"/>
    <w:rsid w:val="00F26512"/>
    <w:rsid w:val="00F2736E"/>
    <w:rsid w:val="00F3239E"/>
    <w:rsid w:val="00F3596B"/>
    <w:rsid w:val="00F37388"/>
    <w:rsid w:val="00F4057F"/>
    <w:rsid w:val="00F423E7"/>
    <w:rsid w:val="00F426CF"/>
    <w:rsid w:val="00F42FE4"/>
    <w:rsid w:val="00F44684"/>
    <w:rsid w:val="00F44CD7"/>
    <w:rsid w:val="00F45ABA"/>
    <w:rsid w:val="00F45DC3"/>
    <w:rsid w:val="00F469EF"/>
    <w:rsid w:val="00F51333"/>
    <w:rsid w:val="00F533A9"/>
    <w:rsid w:val="00F555EC"/>
    <w:rsid w:val="00F56979"/>
    <w:rsid w:val="00F6050F"/>
    <w:rsid w:val="00F6356E"/>
    <w:rsid w:val="00F66667"/>
    <w:rsid w:val="00F6712B"/>
    <w:rsid w:val="00F67C04"/>
    <w:rsid w:val="00F736DD"/>
    <w:rsid w:val="00F80890"/>
    <w:rsid w:val="00F816B2"/>
    <w:rsid w:val="00F86467"/>
    <w:rsid w:val="00F90467"/>
    <w:rsid w:val="00F907E5"/>
    <w:rsid w:val="00F92C2D"/>
    <w:rsid w:val="00F93CAE"/>
    <w:rsid w:val="00F96F60"/>
    <w:rsid w:val="00FA0A02"/>
    <w:rsid w:val="00FA2F41"/>
    <w:rsid w:val="00FA3EBD"/>
    <w:rsid w:val="00FB1C0C"/>
    <w:rsid w:val="00FB288C"/>
    <w:rsid w:val="00FB2CF6"/>
    <w:rsid w:val="00FB3436"/>
    <w:rsid w:val="00FC6A82"/>
    <w:rsid w:val="00FC791F"/>
    <w:rsid w:val="00FC7B55"/>
    <w:rsid w:val="00FC7FC3"/>
    <w:rsid w:val="00FD0D74"/>
    <w:rsid w:val="00FD1A88"/>
    <w:rsid w:val="00FD3530"/>
    <w:rsid w:val="00FD37A8"/>
    <w:rsid w:val="00FD5330"/>
    <w:rsid w:val="00FD53ED"/>
    <w:rsid w:val="00FD6530"/>
    <w:rsid w:val="00FD7488"/>
    <w:rsid w:val="00FD77AE"/>
    <w:rsid w:val="00FE35B5"/>
    <w:rsid w:val="00FE3A9D"/>
    <w:rsid w:val="00FE4715"/>
    <w:rsid w:val="00FE5358"/>
    <w:rsid w:val="00FE53D7"/>
    <w:rsid w:val="00FF033D"/>
    <w:rsid w:val="00FF1619"/>
    <w:rsid w:val="00FF3772"/>
    <w:rsid w:val="00FF47F8"/>
    <w:rsid w:val="00FF4A8E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554C1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16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uiPriority w:val="9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"/>
    <w:basedOn w:val="Normalny"/>
    <w:link w:val="AkapitzlistZnak"/>
    <w:uiPriority w:val="1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"/>
    <w:link w:val="Akapitzlist"/>
    <w:uiPriority w:val="1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CE0D87"/>
    <w:pPr>
      <w:suppressAutoHyphens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3A4A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4A1B"/>
    <w:rPr>
      <w:sz w:val="24"/>
      <w:szCs w:val="24"/>
    </w:rPr>
  </w:style>
  <w:style w:type="paragraph" w:customStyle="1" w:styleId="Tytu">
    <w:name w:val="Tytu?"/>
    <w:basedOn w:val="Normalny"/>
    <w:rsid w:val="008C752D"/>
    <w:pPr>
      <w:suppressAutoHyphens/>
      <w:jc w:val="center"/>
    </w:pPr>
    <w:rPr>
      <w:b/>
      <w:color w:val="000000"/>
      <w:sz w:val="28"/>
      <w:szCs w:val="20"/>
    </w:rPr>
  </w:style>
  <w:style w:type="paragraph" w:customStyle="1" w:styleId="Tekstpodstawowy31">
    <w:name w:val="Tekst podstawowy 31"/>
    <w:basedOn w:val="Normalny"/>
    <w:rsid w:val="00A35125"/>
    <w:pPr>
      <w:suppressAutoHyphens/>
    </w:pPr>
    <w:rPr>
      <w:b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A35125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rsid w:val="00A35125"/>
    <w:rPr>
      <w:i/>
      <w:iCs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A1AB7"/>
    <w:pPr>
      <w:numPr>
        <w:numId w:val="7"/>
      </w:numPr>
    </w:pPr>
  </w:style>
  <w:style w:type="numbering" w:customStyle="1" w:styleId="Styl2">
    <w:name w:val="Styl2"/>
    <w:uiPriority w:val="99"/>
    <w:rsid w:val="003A1AB7"/>
    <w:pPr>
      <w:numPr>
        <w:numId w:val="8"/>
      </w:numPr>
    </w:pPr>
  </w:style>
  <w:style w:type="paragraph" w:customStyle="1" w:styleId="Tekstpodstawowy21">
    <w:name w:val="Tekst podstawowy 21"/>
    <w:basedOn w:val="Normalny"/>
    <w:rsid w:val="00A22BE3"/>
    <w:pPr>
      <w:suppressAutoHyphens/>
    </w:pPr>
    <w:rPr>
      <w:sz w:val="44"/>
      <w:szCs w:val="20"/>
      <w:lang w:eastAsia="ar-SA"/>
    </w:rPr>
  </w:style>
  <w:style w:type="paragraph" w:styleId="Tytu0">
    <w:name w:val="Title"/>
    <w:basedOn w:val="Normalny"/>
    <w:link w:val="TytuZnak"/>
    <w:qFormat/>
    <w:rsid w:val="00A22BE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0"/>
    <w:rsid w:val="00A22BE3"/>
    <w:rPr>
      <w:b/>
      <w:sz w:val="24"/>
    </w:rPr>
  </w:style>
  <w:style w:type="paragraph" w:customStyle="1" w:styleId="WW-Domylnie">
    <w:name w:val="WW-Domy?lnie"/>
    <w:uiPriority w:val="99"/>
    <w:rsid w:val="00CF239A"/>
    <w:pPr>
      <w:widowControl w:val="0"/>
      <w:autoSpaceDN w:val="0"/>
      <w:adjustRightInd w:val="0"/>
    </w:pPr>
    <w:rPr>
      <w:sz w:val="24"/>
      <w:szCs w:val="24"/>
      <w:lang w:bidi="hi-IN"/>
    </w:rPr>
  </w:style>
  <w:style w:type="paragraph" w:styleId="Podtytu">
    <w:name w:val="Subtitle"/>
    <w:basedOn w:val="Normalny"/>
    <w:next w:val="Normalny"/>
    <w:link w:val="PodtytuZnak"/>
    <w:qFormat/>
    <w:rsid w:val="00A4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A426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2">
    <w:name w:val="Bez odstępów2"/>
    <w:rsid w:val="004F5A39"/>
    <w:rPr>
      <w:rFonts w:ascii="Calibri" w:hAnsi="Calibri"/>
      <w:sz w:val="22"/>
      <w:szCs w:val="22"/>
      <w:lang w:eastAsia="en-US"/>
    </w:rPr>
  </w:style>
  <w:style w:type="paragraph" w:styleId="Lista">
    <w:name w:val="List"/>
    <w:basedOn w:val="Tekstpodstawowy"/>
    <w:semiHidden/>
    <w:rsid w:val="002D0E35"/>
    <w:pPr>
      <w:suppressAutoHyphens/>
    </w:pPr>
    <w:rPr>
      <w:rFonts w:cs="Verdana"/>
      <w:sz w:val="20"/>
      <w:szCs w:val="20"/>
    </w:rPr>
  </w:style>
  <w:style w:type="paragraph" w:customStyle="1" w:styleId="Normalny1">
    <w:name w:val="Normalny1"/>
    <w:basedOn w:val="Normalny"/>
    <w:rsid w:val="002405E7"/>
    <w:pPr>
      <w:widowControl w:val="0"/>
      <w:suppressAutoHyphens/>
    </w:pPr>
    <w:rPr>
      <w:sz w:val="22"/>
      <w:szCs w:val="20"/>
      <w:lang w:eastAsia="zh-CN"/>
    </w:rPr>
  </w:style>
  <w:style w:type="paragraph" w:customStyle="1" w:styleId="WW-Domylnie0">
    <w:name w:val="WW-Domyślnie"/>
    <w:rsid w:val="002405E7"/>
    <w:pPr>
      <w:suppressAutoHyphens/>
    </w:pPr>
    <w:rPr>
      <w:sz w:val="24"/>
    </w:rPr>
  </w:style>
  <w:style w:type="paragraph" w:customStyle="1" w:styleId="Tekstpodstawowywcity">
    <w:name w:val="Tekst podstawowy wci?ty"/>
    <w:basedOn w:val="Normalny"/>
    <w:rsid w:val="002405E7"/>
    <w:pPr>
      <w:suppressAutoHyphens/>
      <w:ind w:right="51"/>
      <w:jc w:val="both"/>
    </w:pPr>
    <w:rPr>
      <w:color w:val="000000"/>
      <w:sz w:val="22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nhideWhenUsed/>
    <w:rsid w:val="000B40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rsid w:val="000B403C"/>
    <w:rPr>
      <w:sz w:val="24"/>
      <w:szCs w:val="24"/>
    </w:rPr>
  </w:style>
  <w:style w:type="character" w:customStyle="1" w:styleId="hgkelc">
    <w:name w:val="hgkelc"/>
    <w:basedOn w:val="Domylnaczcionkaakapitu"/>
    <w:rsid w:val="00B372AE"/>
  </w:style>
  <w:style w:type="paragraph" w:styleId="Tekstpodstawowy3">
    <w:name w:val="Body Text 3"/>
    <w:basedOn w:val="Normalny"/>
    <w:link w:val="Tekstpodstawowy3Znak"/>
    <w:uiPriority w:val="99"/>
    <w:unhideWhenUsed/>
    <w:rsid w:val="00AA1B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BAB"/>
    <w:rPr>
      <w:sz w:val="16"/>
      <w:szCs w:val="16"/>
    </w:rPr>
  </w:style>
  <w:style w:type="paragraph" w:customStyle="1" w:styleId="BodyText21">
    <w:name w:val="Body Text 21"/>
    <w:basedOn w:val="Normalny"/>
    <w:rsid w:val="00A523A5"/>
    <w:pPr>
      <w:tabs>
        <w:tab w:val="left" w:pos="0"/>
      </w:tabs>
      <w:jc w:val="both"/>
    </w:pPr>
    <w:rPr>
      <w:szCs w:val="20"/>
    </w:rPr>
  </w:style>
  <w:style w:type="paragraph" w:customStyle="1" w:styleId="Zawartotabeli">
    <w:name w:val="Zawartość tabeli"/>
    <w:basedOn w:val="Normalny"/>
    <w:rsid w:val="004C07F9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styleId="Bezodstpw">
    <w:name w:val="No Spacing"/>
    <w:uiPriority w:val="1"/>
    <w:qFormat/>
    <w:rsid w:val="003F2469"/>
    <w:pPr>
      <w:suppressAutoHyphens/>
    </w:pPr>
    <w:rPr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6C09-73E4-486C-9EBE-F9D882D2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EIB SA Postępowanie krajowe - tryb podstawowy bez negocjacji. Pakiet dokumentów zamówienia - ver. 1.00 z dnia 2021.01.04</vt:lpstr>
    </vt:vector>
  </TitlesOfParts>
  <LinksUpToDate>false</LinksUpToDate>
  <CharactersWithSpaces>5011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creator/>
  <cp:keywords>SWZ tryb podstawowy model I bez negocjacji</cp:keywords>
  <cp:lastModifiedBy/>
  <cp:revision>1</cp:revision>
  <cp:lastPrinted>2010-11-19T10:32:00Z</cp:lastPrinted>
  <dcterms:created xsi:type="dcterms:W3CDTF">2024-10-10T08:31:00Z</dcterms:created>
  <dcterms:modified xsi:type="dcterms:W3CDTF">2025-11-17T10:25:00Z</dcterms:modified>
</cp:coreProperties>
</file>