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CB83B" w14:textId="05931B6F" w:rsidR="009B349F" w:rsidRPr="00524486" w:rsidRDefault="008B4EF6" w:rsidP="009B349F">
      <w:pPr>
        <w:keepNext/>
        <w:keepLines/>
        <w:widowControl w:val="0"/>
        <w:spacing w:after="0" w:line="360" w:lineRule="auto"/>
        <w:ind w:right="70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524486">
        <w:rPr>
          <w:rFonts w:ascii="Arial" w:eastAsia="Times New Roman" w:hAnsi="Arial" w:cs="Arial"/>
          <w:b/>
          <w:sz w:val="24"/>
          <w:szCs w:val="24"/>
          <w:lang w:eastAsia="pl-PL"/>
        </w:rPr>
        <w:t>Załącznik 1</w:t>
      </w:r>
      <w:r w:rsidR="009B349F" w:rsidRPr="0052448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do SWZ: Formularz ofertowy</w:t>
      </w:r>
      <w:r w:rsidR="009B349F" w:rsidRPr="00524486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       </w:t>
      </w:r>
    </w:p>
    <w:p w14:paraId="4D245FE9" w14:textId="77777777" w:rsidR="009B349F" w:rsidRPr="00524486" w:rsidRDefault="009B349F" w:rsidP="009B349F">
      <w:pPr>
        <w:keepNext/>
        <w:keepLines/>
        <w:widowControl w:val="0"/>
        <w:spacing w:after="0" w:line="360" w:lineRule="auto"/>
        <w:ind w:left="2124" w:right="70" w:firstLine="708"/>
        <w:contextualSpacing/>
        <w:jc w:val="right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524486">
        <w:rPr>
          <w:rFonts w:ascii="Arial" w:eastAsia="Times New Roman" w:hAnsi="Arial" w:cs="Arial"/>
          <w:b/>
          <w:sz w:val="24"/>
          <w:szCs w:val="24"/>
          <w:lang w:eastAsia="ar-SA"/>
        </w:rPr>
        <w:t>Zamawiający:</w:t>
      </w:r>
    </w:p>
    <w:p w14:paraId="3347AA0B" w14:textId="14CE21AB" w:rsidR="009B349F" w:rsidRPr="00524486" w:rsidRDefault="009B349F" w:rsidP="009B349F">
      <w:pPr>
        <w:keepNext/>
        <w:keepLines/>
        <w:widowControl w:val="0"/>
        <w:tabs>
          <w:tab w:val="left" w:pos="0"/>
          <w:tab w:val="left" w:pos="426"/>
        </w:tabs>
        <w:autoSpaceDE w:val="0"/>
        <w:autoSpaceDN w:val="0"/>
        <w:spacing w:before="120" w:after="0" w:line="360" w:lineRule="auto"/>
        <w:contextualSpacing/>
        <w:jc w:val="right"/>
        <w:rPr>
          <w:rFonts w:ascii="Arial" w:eastAsia="Times New Roman" w:hAnsi="Arial" w:cs="Arial"/>
          <w:b/>
          <w:bCs/>
          <w:sz w:val="24"/>
          <w:szCs w:val="24"/>
          <w:lang w:eastAsia="en-US"/>
        </w:rPr>
      </w:pPr>
      <w:r w:rsidRPr="00524486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Zespół Szkół Przemysłu Mody w Łodzi, ul. Naruszewicza 35, 93-161 Łódź</w:t>
      </w:r>
    </w:p>
    <w:p w14:paraId="5F532729" w14:textId="77777777" w:rsidR="009B349F" w:rsidRPr="00524486" w:rsidRDefault="009B349F" w:rsidP="009B349F">
      <w:pPr>
        <w:keepNext/>
        <w:keepLines/>
        <w:widowControl w:val="0"/>
        <w:spacing w:after="0" w:line="360" w:lineRule="auto"/>
        <w:ind w:right="70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14:paraId="14122E75" w14:textId="77777777" w:rsidR="009B349F" w:rsidRPr="00524486" w:rsidRDefault="009B349F" w:rsidP="009B349F">
      <w:pPr>
        <w:keepNext/>
        <w:keepLines/>
        <w:widowControl w:val="0"/>
        <w:spacing w:after="0" w:line="360" w:lineRule="auto"/>
        <w:ind w:right="70"/>
        <w:contextualSpacing/>
        <w:jc w:val="both"/>
        <w:rPr>
          <w:rFonts w:ascii="Arial" w:eastAsia="Times New Roman" w:hAnsi="Arial" w:cs="Arial"/>
          <w:i/>
          <w:sz w:val="24"/>
          <w:szCs w:val="24"/>
          <w:lang w:eastAsia="ar-SA"/>
        </w:rPr>
      </w:pPr>
      <w:r w:rsidRPr="00524486">
        <w:rPr>
          <w:rFonts w:ascii="Arial" w:eastAsia="Times New Roman" w:hAnsi="Arial" w:cs="Arial"/>
          <w:b/>
          <w:sz w:val="24"/>
          <w:szCs w:val="24"/>
          <w:lang w:eastAsia="ar-SA"/>
        </w:rPr>
        <w:t>Wykonawca:</w:t>
      </w:r>
    </w:p>
    <w:p w14:paraId="188CFAD3" w14:textId="77777777" w:rsidR="009B349F" w:rsidRPr="00524486" w:rsidRDefault="009B349F" w:rsidP="009B349F">
      <w:pPr>
        <w:keepNext/>
        <w:keepLines/>
        <w:widowControl w:val="0"/>
        <w:spacing w:after="0" w:line="360" w:lineRule="auto"/>
        <w:ind w:right="70"/>
        <w:contextualSpacing/>
        <w:rPr>
          <w:rFonts w:ascii="Arial" w:eastAsia="Times New Roman" w:hAnsi="Arial" w:cs="Arial"/>
          <w:i/>
          <w:sz w:val="24"/>
          <w:szCs w:val="24"/>
          <w:lang w:eastAsia="ar-SA"/>
        </w:rPr>
      </w:pPr>
      <w:r w:rsidRPr="00524486">
        <w:rPr>
          <w:rFonts w:ascii="Arial" w:eastAsia="Times New Roman" w:hAnsi="Arial" w:cs="Arial"/>
          <w:i/>
          <w:sz w:val="24"/>
          <w:szCs w:val="24"/>
          <w:lang w:eastAsia="ar-SA"/>
        </w:rPr>
        <w:t>(w przypadku Wykonawców wspólnie ubiegających się</w:t>
      </w:r>
    </w:p>
    <w:p w14:paraId="737F2C98" w14:textId="77777777" w:rsidR="009B349F" w:rsidRPr="00524486" w:rsidRDefault="009B349F" w:rsidP="009B349F">
      <w:pPr>
        <w:keepNext/>
        <w:keepLines/>
        <w:widowControl w:val="0"/>
        <w:spacing w:after="0" w:line="360" w:lineRule="auto"/>
        <w:ind w:right="70"/>
        <w:contextualSpacing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524486">
        <w:rPr>
          <w:rFonts w:ascii="Arial" w:eastAsia="Times New Roman" w:hAnsi="Arial" w:cs="Arial"/>
          <w:i/>
          <w:sz w:val="24"/>
          <w:szCs w:val="24"/>
          <w:lang w:eastAsia="ar-SA"/>
        </w:rPr>
        <w:t xml:space="preserve"> o udzielenie zamówienia, należy podać dane dotyczące wszystkich Wykonawców):</w:t>
      </w:r>
    </w:p>
    <w:p w14:paraId="70DEA90B" w14:textId="77777777" w:rsidR="009B349F" w:rsidRPr="00524486" w:rsidRDefault="009B349F" w:rsidP="009B349F">
      <w:pPr>
        <w:keepNext/>
        <w:keepLines/>
        <w:widowControl w:val="0"/>
        <w:spacing w:after="0" w:line="360" w:lineRule="auto"/>
        <w:ind w:right="70"/>
        <w:contextualSpacing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524486">
        <w:rPr>
          <w:rFonts w:ascii="Arial" w:eastAsia="Times New Roman" w:hAnsi="Arial" w:cs="Arial"/>
          <w:sz w:val="24"/>
          <w:szCs w:val="24"/>
          <w:lang w:eastAsia="ar-SA"/>
        </w:rPr>
        <w:t>………………………………………………………………………</w:t>
      </w:r>
    </w:p>
    <w:p w14:paraId="29080581" w14:textId="77777777" w:rsidR="009B349F" w:rsidRPr="00524486" w:rsidRDefault="009B349F" w:rsidP="009B349F">
      <w:pPr>
        <w:keepNext/>
        <w:keepLines/>
        <w:widowControl w:val="0"/>
        <w:spacing w:after="0" w:line="360" w:lineRule="auto"/>
        <w:ind w:right="70"/>
        <w:contextualSpacing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14:paraId="33C7FF1B" w14:textId="77777777" w:rsidR="009B349F" w:rsidRPr="00524486" w:rsidRDefault="009B349F" w:rsidP="009B349F">
      <w:pPr>
        <w:keepNext/>
        <w:keepLines/>
        <w:widowControl w:val="0"/>
        <w:spacing w:after="0" w:line="360" w:lineRule="auto"/>
        <w:ind w:right="70"/>
        <w:contextualSpacing/>
        <w:jc w:val="both"/>
        <w:rPr>
          <w:rFonts w:ascii="Arial" w:eastAsia="Times New Roman" w:hAnsi="Arial" w:cs="Arial"/>
          <w:i/>
          <w:sz w:val="24"/>
          <w:szCs w:val="24"/>
          <w:lang w:eastAsia="ar-SA"/>
        </w:rPr>
      </w:pPr>
      <w:r w:rsidRPr="00524486">
        <w:rPr>
          <w:rFonts w:ascii="Arial" w:eastAsia="Times New Roman" w:hAnsi="Arial" w:cs="Arial"/>
          <w:i/>
          <w:sz w:val="24"/>
          <w:szCs w:val="24"/>
          <w:lang w:eastAsia="ar-SA"/>
        </w:rPr>
        <w:t>(pełna nazwa/firma, adres, w zależności od podmiotu: NIP/REGON/PESEL, KRS/CEIDG)</w:t>
      </w:r>
    </w:p>
    <w:p w14:paraId="1A926F1A" w14:textId="77777777" w:rsidR="009B349F" w:rsidRPr="00524486" w:rsidRDefault="009B349F" w:rsidP="009B349F">
      <w:pPr>
        <w:keepNext/>
        <w:keepLines/>
        <w:widowControl w:val="0"/>
        <w:spacing w:after="0" w:line="360" w:lineRule="auto"/>
        <w:ind w:right="70"/>
        <w:contextualSpacing/>
        <w:jc w:val="both"/>
        <w:rPr>
          <w:rFonts w:ascii="Arial" w:eastAsia="Times New Roman" w:hAnsi="Arial" w:cs="Arial"/>
          <w:i/>
          <w:sz w:val="24"/>
          <w:szCs w:val="24"/>
          <w:lang w:eastAsia="ar-SA"/>
        </w:rPr>
      </w:pPr>
    </w:p>
    <w:p w14:paraId="7EBCE613" w14:textId="77777777" w:rsidR="009B349F" w:rsidRPr="00524486" w:rsidRDefault="009B349F" w:rsidP="009B349F">
      <w:pPr>
        <w:keepNext/>
        <w:keepLines/>
        <w:widowControl w:val="0"/>
        <w:spacing w:after="0" w:line="360" w:lineRule="auto"/>
        <w:ind w:right="70"/>
        <w:contextualSpacing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524486">
        <w:rPr>
          <w:rFonts w:ascii="Arial" w:eastAsia="Times New Roman" w:hAnsi="Arial" w:cs="Arial"/>
          <w:sz w:val="24"/>
          <w:szCs w:val="24"/>
          <w:u w:val="single"/>
          <w:lang w:eastAsia="ar-SA"/>
        </w:rPr>
        <w:t>reprezentowany przez:</w:t>
      </w:r>
    </w:p>
    <w:p w14:paraId="2FD3587F" w14:textId="77777777" w:rsidR="009B349F" w:rsidRPr="00524486" w:rsidRDefault="009B349F" w:rsidP="009B349F">
      <w:pPr>
        <w:keepNext/>
        <w:keepLines/>
        <w:widowControl w:val="0"/>
        <w:spacing w:after="0" w:line="360" w:lineRule="auto"/>
        <w:ind w:right="70"/>
        <w:contextualSpacing/>
        <w:jc w:val="both"/>
        <w:rPr>
          <w:rFonts w:ascii="Arial" w:eastAsia="Times New Roman" w:hAnsi="Arial" w:cs="Arial"/>
          <w:i/>
          <w:sz w:val="24"/>
          <w:szCs w:val="24"/>
          <w:lang w:eastAsia="ar-SA"/>
        </w:rPr>
      </w:pPr>
      <w:r w:rsidRPr="00524486">
        <w:rPr>
          <w:rFonts w:ascii="Arial" w:eastAsia="Times New Roman" w:hAnsi="Arial" w:cs="Arial"/>
          <w:sz w:val="24"/>
          <w:szCs w:val="24"/>
          <w:lang w:eastAsia="ar-SA"/>
        </w:rPr>
        <w:t>……………………………………………………………………..</w:t>
      </w:r>
    </w:p>
    <w:p w14:paraId="59F6C1B3" w14:textId="77777777" w:rsidR="009B349F" w:rsidRPr="00524486" w:rsidRDefault="009B349F" w:rsidP="009B349F">
      <w:pPr>
        <w:keepNext/>
        <w:keepLines/>
        <w:widowControl w:val="0"/>
        <w:spacing w:after="0" w:line="360" w:lineRule="auto"/>
        <w:ind w:right="70"/>
        <w:contextualSpacing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524486">
        <w:rPr>
          <w:rFonts w:ascii="Arial" w:eastAsia="Times New Roman" w:hAnsi="Arial" w:cs="Arial"/>
          <w:i/>
          <w:sz w:val="24"/>
          <w:szCs w:val="24"/>
          <w:lang w:eastAsia="ar-SA"/>
        </w:rPr>
        <w:t>(imię, nazwisko, stanowisko/podstawa do reprezentacji)</w:t>
      </w:r>
    </w:p>
    <w:p w14:paraId="6A71C764" w14:textId="77777777" w:rsidR="009B349F" w:rsidRPr="00524486" w:rsidRDefault="009B349F" w:rsidP="009B349F">
      <w:pPr>
        <w:keepNext/>
        <w:keepLines/>
        <w:widowControl w:val="0"/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</w:p>
    <w:p w14:paraId="29FB3F97" w14:textId="77777777" w:rsidR="009B349F" w:rsidRPr="00524486" w:rsidRDefault="009B349F" w:rsidP="009B349F">
      <w:pPr>
        <w:keepNext/>
        <w:keepLines/>
        <w:widowControl w:val="0"/>
        <w:tabs>
          <w:tab w:val="num" w:pos="432"/>
        </w:tabs>
        <w:spacing w:after="0" w:line="360" w:lineRule="auto"/>
        <w:ind w:right="70"/>
        <w:contextualSpacing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524486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F O R M U L A R Z   O F E R T Y </w:t>
      </w:r>
    </w:p>
    <w:p w14:paraId="26C34BCA" w14:textId="77777777" w:rsidR="009B349F" w:rsidRPr="00524486" w:rsidRDefault="009B349F" w:rsidP="009B349F">
      <w:pPr>
        <w:keepNext/>
        <w:keepLines/>
        <w:widowControl w:val="0"/>
        <w:tabs>
          <w:tab w:val="left" w:pos="709"/>
        </w:tabs>
        <w:spacing w:after="0" w:line="360" w:lineRule="auto"/>
        <w:ind w:right="70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524486">
        <w:rPr>
          <w:rFonts w:ascii="Arial" w:eastAsia="Times New Roman" w:hAnsi="Arial" w:cs="Arial"/>
          <w:sz w:val="24"/>
          <w:szCs w:val="24"/>
          <w:lang w:eastAsia="ar-SA"/>
        </w:rPr>
        <w:t>Przystępując do postępowania prowadzonego w trybie podstawowym pn.:</w:t>
      </w:r>
    </w:p>
    <w:p w14:paraId="2D3F463F" w14:textId="77777777" w:rsidR="009B349F" w:rsidRPr="00524486" w:rsidRDefault="009B349F" w:rsidP="009B349F">
      <w:pPr>
        <w:keepNext/>
        <w:keepLines/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bookmarkStart w:id="0" w:name="_Hlk71491663"/>
    </w:p>
    <w:p w14:paraId="52FD4AFA" w14:textId="24E5FA68" w:rsidR="007B10A7" w:rsidRPr="00524486" w:rsidRDefault="00FC5640" w:rsidP="007B10A7">
      <w:pPr>
        <w:keepNext/>
        <w:keepLines/>
        <w:widowControl w:val="0"/>
        <w:suppressAutoHyphens w:val="0"/>
        <w:autoSpaceDE w:val="0"/>
        <w:autoSpaceDN w:val="0"/>
        <w:spacing w:after="0" w:line="360" w:lineRule="auto"/>
        <w:rPr>
          <w:rFonts w:ascii="Arial" w:eastAsia="Times New Roman" w:hAnsi="Arial" w:cs="Arial"/>
          <w:sz w:val="24"/>
          <w:szCs w:val="24"/>
          <w:lang w:eastAsia="en-US"/>
        </w:rPr>
      </w:pPr>
      <w:bookmarkStart w:id="1" w:name="_Hlk126176477"/>
      <w:bookmarkEnd w:id="0"/>
      <w:r w:rsidRPr="00FC5640">
        <w:rPr>
          <w:rFonts w:ascii="Arial" w:eastAsia="Arial" w:hAnsi="Arial" w:cs="Arial"/>
          <w:b/>
          <w:bCs/>
          <w:sz w:val="24"/>
          <w:szCs w:val="24"/>
          <w:lang w:eastAsia="ar-SA"/>
        </w:rPr>
        <w:t>Adaptacja pomieszczeń w ZSPM w Łodzi w ramach projektu nr FELD.08.08-IZ.00-0029/23 pn. ”Stopklatka”.</w:t>
      </w:r>
    </w:p>
    <w:bookmarkEnd w:id="1"/>
    <w:p w14:paraId="5A3245B1" w14:textId="2DE5D7F3" w:rsidR="007B10A7" w:rsidRPr="00524486" w:rsidRDefault="007B10A7" w:rsidP="007B10A7">
      <w:pPr>
        <w:keepNext/>
        <w:keepLines/>
        <w:suppressAutoHyphens w:val="0"/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sz w:val="24"/>
          <w:szCs w:val="24"/>
          <w:lang w:eastAsia="en-US"/>
        </w:rPr>
      </w:pPr>
      <w:r w:rsidRPr="00524486">
        <w:rPr>
          <w:rFonts w:ascii="Arial" w:eastAsiaTheme="majorEastAsia" w:hAnsi="Arial" w:cs="Arial"/>
          <w:sz w:val="24"/>
          <w:szCs w:val="24"/>
          <w:lang w:eastAsia="en-US"/>
        </w:rPr>
        <w:t xml:space="preserve">Oznaczenie sprawy: </w:t>
      </w:r>
      <w:r w:rsidRPr="00524486">
        <w:rPr>
          <w:rFonts w:ascii="Arial" w:eastAsiaTheme="minorHAnsi" w:hAnsi="Arial" w:cs="Arial"/>
          <w:sz w:val="24"/>
          <w:szCs w:val="24"/>
          <w:lang w:eastAsia="en-US"/>
        </w:rPr>
        <w:t>ZSPM/</w:t>
      </w:r>
      <w:r w:rsidR="000B441C">
        <w:rPr>
          <w:rFonts w:ascii="Arial" w:eastAsiaTheme="minorHAnsi" w:hAnsi="Arial" w:cs="Arial"/>
          <w:sz w:val="24"/>
          <w:szCs w:val="24"/>
          <w:lang w:eastAsia="en-US"/>
        </w:rPr>
        <w:t>6</w:t>
      </w:r>
      <w:r w:rsidRPr="00524486">
        <w:rPr>
          <w:rFonts w:ascii="Arial" w:eastAsiaTheme="minorHAnsi" w:hAnsi="Arial" w:cs="Arial"/>
          <w:sz w:val="24"/>
          <w:szCs w:val="24"/>
          <w:lang w:eastAsia="en-US"/>
        </w:rPr>
        <w:t>/U/202</w:t>
      </w:r>
      <w:r w:rsidR="00FC5640">
        <w:rPr>
          <w:rFonts w:ascii="Arial" w:eastAsiaTheme="minorHAnsi" w:hAnsi="Arial" w:cs="Arial"/>
          <w:sz w:val="24"/>
          <w:szCs w:val="24"/>
          <w:lang w:eastAsia="en-US"/>
        </w:rPr>
        <w:t>5</w:t>
      </w:r>
    </w:p>
    <w:p w14:paraId="44374EDB" w14:textId="18D91329" w:rsidR="00094A52" w:rsidRPr="00524486" w:rsidRDefault="00094A52" w:rsidP="00094A52">
      <w:pPr>
        <w:keepNext/>
        <w:keepLines/>
        <w:widowControl w:val="0"/>
        <w:tabs>
          <w:tab w:val="left" w:pos="709"/>
        </w:tabs>
        <w:spacing w:after="0" w:line="360" w:lineRule="auto"/>
        <w:ind w:right="70"/>
        <w:contextualSpacing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5AC0B913" w14:textId="2E88FC0C" w:rsidR="00094A52" w:rsidRPr="00524486" w:rsidRDefault="00094A52" w:rsidP="00094A52">
      <w:pPr>
        <w:keepNext/>
        <w:keepLines/>
        <w:widowControl w:val="0"/>
        <w:tabs>
          <w:tab w:val="left" w:pos="709"/>
        </w:tabs>
        <w:spacing w:after="0" w:line="360" w:lineRule="auto"/>
        <w:ind w:right="70"/>
        <w:contextualSpacing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583A32A6" w14:textId="4BB5DF6C" w:rsidR="00094A52" w:rsidRPr="00524486" w:rsidRDefault="00094A52" w:rsidP="00094A52">
      <w:pPr>
        <w:keepNext/>
        <w:keepLines/>
        <w:widowControl w:val="0"/>
        <w:tabs>
          <w:tab w:val="left" w:pos="709"/>
        </w:tabs>
        <w:spacing w:after="0" w:line="360" w:lineRule="auto"/>
        <w:ind w:right="70"/>
        <w:contextualSpacing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1B491943" w14:textId="5E5AEFD0" w:rsidR="00094A52" w:rsidRPr="00524486" w:rsidRDefault="00094A52" w:rsidP="00094A52">
      <w:pPr>
        <w:keepNext/>
        <w:keepLines/>
        <w:widowControl w:val="0"/>
        <w:tabs>
          <w:tab w:val="left" w:pos="709"/>
        </w:tabs>
        <w:spacing w:after="0" w:line="360" w:lineRule="auto"/>
        <w:ind w:right="70"/>
        <w:contextualSpacing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61AEDB8C" w14:textId="77777777" w:rsidR="00094A52" w:rsidRPr="00524486" w:rsidRDefault="00094A52" w:rsidP="00094A52">
      <w:pPr>
        <w:keepNext/>
        <w:keepLines/>
        <w:widowControl w:val="0"/>
        <w:tabs>
          <w:tab w:val="left" w:pos="709"/>
        </w:tabs>
        <w:spacing w:after="0" w:line="360" w:lineRule="auto"/>
        <w:ind w:right="70"/>
        <w:contextualSpacing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14:paraId="1F416322" w14:textId="2A84C1DB" w:rsidR="00FC5640" w:rsidRDefault="00FC5640" w:rsidP="00FC5640">
      <w:pPr>
        <w:keepNext/>
        <w:keepLines/>
        <w:widowControl w:val="0"/>
        <w:tabs>
          <w:tab w:val="left" w:pos="360"/>
          <w:tab w:val="left" w:pos="567"/>
        </w:tabs>
        <w:spacing w:after="0" w:line="360" w:lineRule="auto"/>
        <w:ind w:left="295" w:right="70"/>
        <w:contextualSpacing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14:paraId="2192AEBB" w14:textId="77777777" w:rsidR="00FC5640" w:rsidRDefault="00FC5640" w:rsidP="009B349F">
      <w:pPr>
        <w:keepNext/>
        <w:keepLines/>
        <w:widowControl w:val="0"/>
        <w:numPr>
          <w:ilvl w:val="0"/>
          <w:numId w:val="33"/>
        </w:numPr>
        <w:tabs>
          <w:tab w:val="clear" w:pos="720"/>
          <w:tab w:val="num" w:pos="295"/>
          <w:tab w:val="left" w:pos="360"/>
          <w:tab w:val="left" w:pos="567"/>
        </w:tabs>
        <w:spacing w:after="0" w:line="360" w:lineRule="auto"/>
        <w:ind w:left="295" w:right="70"/>
        <w:contextualSpacing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FC5640">
        <w:rPr>
          <w:rFonts w:ascii="Arial" w:eastAsia="Times New Roman" w:hAnsi="Arial" w:cs="Arial"/>
          <w:sz w:val="24"/>
          <w:szCs w:val="24"/>
          <w:lang w:eastAsia="ar-SA"/>
        </w:rPr>
        <w:t xml:space="preserve">Kryterium </w:t>
      </w:r>
      <w:r>
        <w:rPr>
          <w:rFonts w:ascii="Arial" w:eastAsia="Times New Roman" w:hAnsi="Arial" w:cs="Arial"/>
          <w:sz w:val="24"/>
          <w:szCs w:val="24"/>
          <w:lang w:eastAsia="ar-SA"/>
        </w:rPr>
        <w:t>–</w:t>
      </w:r>
      <w:r w:rsidRPr="00FC5640">
        <w:rPr>
          <w:rFonts w:ascii="Arial" w:eastAsia="Times New Roman" w:hAnsi="Arial" w:cs="Arial"/>
          <w:sz w:val="24"/>
          <w:szCs w:val="24"/>
          <w:lang w:eastAsia="ar-SA"/>
        </w:rPr>
        <w:t xml:space="preserve"> cena</w:t>
      </w:r>
      <w:r>
        <w:rPr>
          <w:rFonts w:ascii="Arial" w:eastAsia="Times New Roman" w:hAnsi="Arial" w:cs="Arial"/>
          <w:sz w:val="24"/>
          <w:szCs w:val="24"/>
          <w:lang w:eastAsia="ar-SA"/>
        </w:rPr>
        <w:t>:</w:t>
      </w:r>
    </w:p>
    <w:p w14:paraId="028ED407" w14:textId="7C45EC99" w:rsidR="009B349F" w:rsidRPr="00524486" w:rsidRDefault="009B349F" w:rsidP="00FC5640">
      <w:pPr>
        <w:keepNext/>
        <w:keepLines/>
        <w:widowControl w:val="0"/>
        <w:tabs>
          <w:tab w:val="left" w:pos="360"/>
          <w:tab w:val="left" w:pos="567"/>
        </w:tabs>
        <w:spacing w:after="0" w:line="360" w:lineRule="auto"/>
        <w:ind w:left="295" w:right="70"/>
        <w:contextualSpacing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524486">
        <w:rPr>
          <w:rFonts w:ascii="Arial" w:eastAsia="Times New Roman" w:hAnsi="Arial" w:cs="Arial"/>
          <w:sz w:val="24"/>
          <w:szCs w:val="24"/>
          <w:lang w:eastAsia="ar-SA"/>
        </w:rPr>
        <w:t>Oferujemy wykonanie zadania objętego postępowaniem - zgodnie z warunkami określonymi w Specyfikacji Warunków Zamówienia za cenę:</w:t>
      </w:r>
    </w:p>
    <w:p w14:paraId="30C76BFD" w14:textId="6F95E5A2" w:rsidR="00973AA2" w:rsidRPr="00524486" w:rsidRDefault="00973AA2" w:rsidP="00973AA2">
      <w:pPr>
        <w:keepNext/>
        <w:keepLines/>
        <w:widowControl w:val="0"/>
        <w:tabs>
          <w:tab w:val="left" w:pos="360"/>
          <w:tab w:val="left" w:pos="567"/>
        </w:tabs>
        <w:spacing w:after="0" w:line="360" w:lineRule="auto"/>
        <w:ind w:left="295" w:right="70"/>
        <w:contextualSpacing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524486">
        <w:rPr>
          <w:rFonts w:ascii="Arial" w:eastAsia="Times New Roman" w:hAnsi="Arial" w:cs="Arial"/>
          <w:sz w:val="24"/>
          <w:szCs w:val="24"/>
          <w:lang w:eastAsia="ar-SA"/>
        </w:rPr>
        <w:t>_____________________________________________ złotych netto,</w:t>
      </w:r>
    </w:p>
    <w:p w14:paraId="61B10AD3" w14:textId="77777777" w:rsidR="00973AA2" w:rsidRPr="00524486" w:rsidRDefault="00973AA2" w:rsidP="00973AA2">
      <w:pPr>
        <w:keepNext/>
        <w:keepLines/>
        <w:widowControl w:val="0"/>
        <w:tabs>
          <w:tab w:val="left" w:pos="360"/>
          <w:tab w:val="left" w:pos="567"/>
        </w:tabs>
        <w:spacing w:after="0" w:line="360" w:lineRule="auto"/>
        <w:ind w:left="295" w:right="70"/>
        <w:contextualSpacing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14:paraId="18C4D3C9" w14:textId="33598DA2" w:rsidR="007B10A7" w:rsidRPr="00524486" w:rsidRDefault="009B349F" w:rsidP="007B10A7">
      <w:pPr>
        <w:keepNext/>
        <w:keepLines/>
        <w:widowControl w:val="0"/>
        <w:tabs>
          <w:tab w:val="left" w:pos="360"/>
          <w:tab w:val="left" w:pos="567"/>
        </w:tabs>
        <w:spacing w:after="0" w:line="360" w:lineRule="auto"/>
        <w:ind w:left="284" w:right="70"/>
        <w:contextualSpacing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bookmarkStart w:id="2" w:name="_Hlk72143822"/>
      <w:bookmarkStart w:id="3" w:name="_Hlk129122092"/>
      <w:r w:rsidRPr="00524486">
        <w:rPr>
          <w:rFonts w:ascii="Arial" w:eastAsia="Times New Roman" w:hAnsi="Arial" w:cs="Arial"/>
          <w:sz w:val="24"/>
          <w:szCs w:val="24"/>
          <w:lang w:eastAsia="ar-SA"/>
        </w:rPr>
        <w:t>____________________</w:t>
      </w:r>
      <w:r w:rsidR="007B10A7" w:rsidRPr="00524486">
        <w:rPr>
          <w:rFonts w:ascii="Arial" w:eastAsia="Times New Roman" w:hAnsi="Arial" w:cs="Arial"/>
          <w:sz w:val="24"/>
          <w:szCs w:val="24"/>
          <w:lang w:eastAsia="ar-SA"/>
        </w:rPr>
        <w:t>_______________________</w:t>
      </w:r>
      <w:r w:rsidR="00973AA2" w:rsidRPr="00524486">
        <w:rPr>
          <w:rFonts w:ascii="Arial" w:eastAsia="Times New Roman" w:hAnsi="Arial" w:cs="Arial"/>
          <w:sz w:val="24"/>
          <w:szCs w:val="24"/>
          <w:lang w:eastAsia="ar-SA"/>
        </w:rPr>
        <w:t xml:space="preserve">___złotych </w:t>
      </w:r>
      <w:r w:rsidRPr="00524486">
        <w:rPr>
          <w:rFonts w:ascii="Arial" w:eastAsia="Times New Roman" w:hAnsi="Arial" w:cs="Arial"/>
          <w:sz w:val="24"/>
          <w:szCs w:val="24"/>
          <w:lang w:eastAsia="ar-SA"/>
        </w:rPr>
        <w:t xml:space="preserve">brutto, </w:t>
      </w:r>
      <w:r w:rsidR="00973AA2" w:rsidRPr="00524486">
        <w:rPr>
          <w:rFonts w:ascii="Arial" w:eastAsia="Times New Roman" w:hAnsi="Arial" w:cs="Arial"/>
          <w:sz w:val="24"/>
          <w:szCs w:val="24"/>
          <w:lang w:eastAsia="ar-SA"/>
        </w:rPr>
        <w:t>uwzględniając w tym podatek VAT</w:t>
      </w:r>
      <w:r w:rsidRPr="00524486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bookmarkEnd w:id="2"/>
      <w:r w:rsidR="00973AA2" w:rsidRPr="00524486">
        <w:rPr>
          <w:rFonts w:ascii="Arial" w:eastAsia="Times New Roman" w:hAnsi="Arial" w:cs="Arial"/>
          <w:sz w:val="24"/>
          <w:szCs w:val="24"/>
          <w:lang w:eastAsia="ar-SA"/>
        </w:rPr>
        <w:t>23%</w:t>
      </w:r>
    </w:p>
    <w:bookmarkEnd w:id="3"/>
    <w:p w14:paraId="1C8AAA98" w14:textId="77777777" w:rsidR="009B349F" w:rsidRPr="00524486" w:rsidRDefault="009B349F" w:rsidP="009A73F7">
      <w:pPr>
        <w:keepNext/>
        <w:keepLines/>
        <w:widowControl w:val="0"/>
        <w:tabs>
          <w:tab w:val="left" w:pos="360"/>
          <w:tab w:val="left" w:pos="567"/>
        </w:tabs>
        <w:spacing w:after="0" w:line="360" w:lineRule="auto"/>
        <w:ind w:right="70"/>
        <w:contextualSpacing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14:paraId="0EBF4610" w14:textId="243CEE09" w:rsidR="009B349F" w:rsidRPr="00524486" w:rsidRDefault="00FC5640" w:rsidP="007B10A7">
      <w:pPr>
        <w:keepNext/>
        <w:keepLines/>
        <w:widowControl w:val="0"/>
        <w:numPr>
          <w:ilvl w:val="0"/>
          <w:numId w:val="33"/>
        </w:numPr>
        <w:tabs>
          <w:tab w:val="left" w:pos="360"/>
        </w:tabs>
        <w:spacing w:after="0" w:line="360" w:lineRule="auto"/>
        <w:ind w:left="295" w:right="70"/>
        <w:contextualSpacing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Kryterium - </w:t>
      </w:r>
      <w:r w:rsidR="009B349F" w:rsidRPr="00524486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Termin realizacji zamówienia: </w:t>
      </w:r>
    </w:p>
    <w:p w14:paraId="34FA52F7" w14:textId="10FBA6DD" w:rsidR="009B349F" w:rsidRPr="00524486" w:rsidRDefault="009B349F" w:rsidP="009B349F">
      <w:pPr>
        <w:keepNext/>
        <w:keepLines/>
        <w:widowControl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524486">
        <w:rPr>
          <w:rFonts w:ascii="Arial" w:eastAsia="Times New Roman" w:hAnsi="Arial" w:cs="Arial"/>
          <w:sz w:val="24"/>
          <w:szCs w:val="24"/>
          <w:lang w:eastAsia="ar-SA"/>
        </w:rPr>
        <w:t>Deklarujemy realizację zamówienia:</w:t>
      </w:r>
    </w:p>
    <w:p w14:paraId="4CA9642B" w14:textId="79F2AD46" w:rsidR="009B349F" w:rsidRPr="00524486" w:rsidRDefault="009B349F" w:rsidP="009B349F">
      <w:pPr>
        <w:keepNext/>
        <w:keepLines/>
        <w:widowControl w:val="0"/>
        <w:numPr>
          <w:ilvl w:val="0"/>
          <w:numId w:val="35"/>
        </w:numPr>
        <w:spacing w:before="72" w:after="0" w:line="36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524486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do </w:t>
      </w:r>
      <w:r w:rsidR="00FC5640">
        <w:rPr>
          <w:rFonts w:ascii="Arial" w:eastAsia="Times New Roman" w:hAnsi="Arial" w:cs="Arial"/>
          <w:b/>
          <w:sz w:val="24"/>
          <w:szCs w:val="24"/>
          <w:lang w:eastAsia="ar-SA"/>
        </w:rPr>
        <w:t>40</w:t>
      </w:r>
      <w:r w:rsidRPr="00524486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dni kalendarzowych od podpisania umowy- 40 pkt</w:t>
      </w:r>
    </w:p>
    <w:p w14:paraId="1974A143" w14:textId="08F22CA5" w:rsidR="009B349F" w:rsidRPr="00524486" w:rsidRDefault="009B349F" w:rsidP="009B349F">
      <w:pPr>
        <w:keepNext/>
        <w:keepLines/>
        <w:widowControl w:val="0"/>
        <w:numPr>
          <w:ilvl w:val="0"/>
          <w:numId w:val="35"/>
        </w:numPr>
        <w:spacing w:before="72" w:after="0" w:line="36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524486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od </w:t>
      </w:r>
      <w:r w:rsidR="00FC5640">
        <w:rPr>
          <w:rFonts w:ascii="Arial" w:eastAsia="Times New Roman" w:hAnsi="Arial" w:cs="Arial"/>
          <w:b/>
          <w:sz w:val="24"/>
          <w:szCs w:val="24"/>
          <w:lang w:eastAsia="ar-SA"/>
        </w:rPr>
        <w:t>41</w:t>
      </w:r>
      <w:r w:rsidRPr="00524486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do </w:t>
      </w:r>
      <w:r w:rsidR="00FC5640">
        <w:rPr>
          <w:rFonts w:ascii="Arial" w:eastAsia="Times New Roman" w:hAnsi="Arial" w:cs="Arial"/>
          <w:b/>
          <w:sz w:val="24"/>
          <w:szCs w:val="24"/>
          <w:lang w:eastAsia="ar-SA"/>
        </w:rPr>
        <w:t>5</w:t>
      </w:r>
      <w:r w:rsidRPr="00524486">
        <w:rPr>
          <w:rFonts w:ascii="Arial" w:eastAsia="Times New Roman" w:hAnsi="Arial" w:cs="Arial"/>
          <w:b/>
          <w:sz w:val="24"/>
          <w:szCs w:val="24"/>
          <w:lang w:eastAsia="ar-SA"/>
        </w:rPr>
        <w:t>0 dni kalendarzowych od podpisania umowy  - 20 pkt</w:t>
      </w:r>
    </w:p>
    <w:p w14:paraId="2A5B4070" w14:textId="334773B7" w:rsidR="009B349F" w:rsidRPr="00524486" w:rsidRDefault="009B349F" w:rsidP="009B349F">
      <w:pPr>
        <w:keepNext/>
        <w:keepLines/>
        <w:widowControl w:val="0"/>
        <w:numPr>
          <w:ilvl w:val="0"/>
          <w:numId w:val="35"/>
        </w:numPr>
        <w:spacing w:before="72" w:after="0" w:line="36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524486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od </w:t>
      </w:r>
      <w:r w:rsidR="00FC5640">
        <w:rPr>
          <w:rFonts w:ascii="Arial" w:eastAsia="Times New Roman" w:hAnsi="Arial" w:cs="Arial"/>
          <w:b/>
          <w:sz w:val="24"/>
          <w:szCs w:val="24"/>
          <w:lang w:eastAsia="ar-SA"/>
        </w:rPr>
        <w:t>5</w:t>
      </w:r>
      <w:r w:rsidRPr="00524486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1 do </w:t>
      </w:r>
      <w:r w:rsidR="00FC5640">
        <w:rPr>
          <w:rFonts w:ascii="Arial" w:eastAsia="Times New Roman" w:hAnsi="Arial" w:cs="Arial"/>
          <w:b/>
          <w:sz w:val="24"/>
          <w:szCs w:val="24"/>
          <w:lang w:eastAsia="ar-SA"/>
        </w:rPr>
        <w:t>60</w:t>
      </w:r>
      <w:r w:rsidRPr="00524486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dni kalendarzowych od podpisania umowy - 0 pkt</w:t>
      </w:r>
    </w:p>
    <w:p w14:paraId="09C3CBE7" w14:textId="59AA28C8" w:rsidR="009B349F" w:rsidRPr="00524486" w:rsidRDefault="009B349F" w:rsidP="009B349F">
      <w:pPr>
        <w:keepNext/>
        <w:keepLines/>
        <w:widowControl w:val="0"/>
        <w:spacing w:before="72" w:after="0" w:line="360" w:lineRule="auto"/>
        <w:jc w:val="both"/>
        <w:rPr>
          <w:rFonts w:ascii="Arial" w:eastAsia="Times New Roman" w:hAnsi="Arial" w:cs="Arial"/>
          <w:i/>
          <w:sz w:val="24"/>
          <w:szCs w:val="24"/>
          <w:lang w:eastAsia="ar-SA"/>
        </w:rPr>
      </w:pPr>
      <w:r w:rsidRPr="00524486">
        <w:rPr>
          <w:rFonts w:ascii="Arial" w:eastAsia="Times New Roman" w:hAnsi="Arial" w:cs="Arial"/>
          <w:i/>
          <w:sz w:val="24"/>
          <w:szCs w:val="24"/>
          <w:lang w:eastAsia="ar-SA"/>
        </w:rPr>
        <w:t>*(właściwe podkreślić)</w:t>
      </w:r>
    </w:p>
    <w:p w14:paraId="6FEB6CB3" w14:textId="0E7CBCBD" w:rsidR="009B349F" w:rsidRPr="00524486" w:rsidRDefault="005630ED" w:rsidP="009B349F">
      <w:pPr>
        <w:keepNext/>
        <w:keepLines/>
        <w:widowControl w:val="0"/>
        <w:spacing w:before="72" w:after="0" w:line="360" w:lineRule="auto"/>
        <w:jc w:val="both"/>
        <w:rPr>
          <w:rFonts w:ascii="Arial" w:eastAsia="Times New Roman" w:hAnsi="Arial" w:cs="Arial"/>
          <w:i/>
          <w:sz w:val="24"/>
          <w:szCs w:val="24"/>
          <w:lang w:eastAsia="ar-SA"/>
        </w:rPr>
      </w:pPr>
      <w:r w:rsidRPr="00524486">
        <w:rPr>
          <w:rFonts w:ascii="Arial" w:eastAsia="Times New Roman" w:hAnsi="Arial" w:cs="Arial"/>
          <w:i/>
          <w:sz w:val="24"/>
          <w:szCs w:val="24"/>
          <w:lang w:eastAsia="ar-SA"/>
        </w:rPr>
        <w:t>UWAGA:</w:t>
      </w:r>
    </w:p>
    <w:p w14:paraId="296AE004" w14:textId="3855E940" w:rsidR="009B349F" w:rsidRPr="00524486" w:rsidRDefault="009B349F" w:rsidP="009B349F">
      <w:pPr>
        <w:keepNext/>
        <w:keepLines/>
        <w:widowControl w:val="0"/>
        <w:spacing w:before="72" w:after="0" w:line="360" w:lineRule="auto"/>
        <w:jc w:val="both"/>
        <w:rPr>
          <w:rFonts w:ascii="Arial" w:eastAsia="Times New Roman" w:hAnsi="Arial" w:cs="Arial"/>
          <w:i/>
          <w:iCs/>
          <w:sz w:val="24"/>
          <w:szCs w:val="24"/>
          <w:lang w:eastAsia="ar-SA"/>
        </w:rPr>
      </w:pPr>
      <w:r w:rsidRPr="00524486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W przypadku braku zaznaczenia konkretnego  wariantu terminu realizacji zamówienia  w Formularzu oferty lub zaznaczeniu więcej niż jednego  – wówczas Zamawiający przyjmie, że wykonawca  deklaruje </w:t>
      </w:r>
      <w:r w:rsidR="009A73F7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maksymalny </w:t>
      </w:r>
      <w:r w:rsidRPr="00524486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czas realizacji określony w SWZ i tym samym w  tym  kryterium otrzyma 0 punktów. </w:t>
      </w:r>
    </w:p>
    <w:p w14:paraId="0420BA6C" w14:textId="77777777" w:rsidR="009B349F" w:rsidRPr="00524486" w:rsidRDefault="009B349F" w:rsidP="009B349F">
      <w:pPr>
        <w:keepNext/>
        <w:keepLines/>
        <w:widowControl w:val="0"/>
        <w:tabs>
          <w:tab w:val="left" w:pos="360"/>
        </w:tabs>
        <w:spacing w:after="0" w:line="360" w:lineRule="auto"/>
        <w:ind w:right="70"/>
        <w:contextualSpacing/>
        <w:jc w:val="both"/>
        <w:rPr>
          <w:rFonts w:ascii="Arial" w:eastAsia="Times New Roman" w:hAnsi="Arial" w:cs="Arial"/>
          <w:i/>
          <w:sz w:val="24"/>
          <w:szCs w:val="24"/>
          <w:lang w:eastAsia="ar-SA"/>
        </w:rPr>
      </w:pPr>
    </w:p>
    <w:p w14:paraId="769C60DA" w14:textId="1DBF22BA" w:rsidR="009B349F" w:rsidRPr="00524486" w:rsidRDefault="009B349F" w:rsidP="007B10A7">
      <w:pPr>
        <w:keepNext/>
        <w:keepLines/>
        <w:widowControl w:val="0"/>
        <w:numPr>
          <w:ilvl w:val="0"/>
          <w:numId w:val="33"/>
        </w:numPr>
        <w:autoSpaceDE w:val="0"/>
        <w:spacing w:after="0" w:line="360" w:lineRule="auto"/>
        <w:ind w:left="295"/>
        <w:contextualSpacing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524486">
        <w:rPr>
          <w:rFonts w:ascii="Arial" w:eastAsia="Times New Roman" w:hAnsi="Arial" w:cs="Arial"/>
          <w:sz w:val="24"/>
          <w:szCs w:val="24"/>
          <w:lang w:eastAsia="ar-SA"/>
        </w:rPr>
        <w:t xml:space="preserve">Maksymalny termin wykonania zamówienia: </w:t>
      </w:r>
      <w:r w:rsidR="00FC5640">
        <w:rPr>
          <w:rFonts w:ascii="Arial" w:eastAsia="Times New Roman" w:hAnsi="Arial" w:cs="Arial"/>
          <w:sz w:val="24"/>
          <w:szCs w:val="24"/>
          <w:lang w:eastAsia="ar-SA"/>
        </w:rPr>
        <w:t>60</w:t>
      </w:r>
      <w:r w:rsidRPr="00524486">
        <w:rPr>
          <w:rFonts w:ascii="Arial" w:eastAsia="Times New Roman" w:hAnsi="Arial" w:cs="Arial"/>
          <w:sz w:val="24"/>
          <w:szCs w:val="24"/>
          <w:lang w:eastAsia="ar-SA"/>
        </w:rPr>
        <w:t xml:space="preserve"> dni kalendarzowych licząc od  dnia zawarcia umowy – zgodny z zadeklarowanym w formularzu ofertowym.</w:t>
      </w:r>
    </w:p>
    <w:p w14:paraId="73BCF0D2" w14:textId="70C774EB" w:rsidR="009B349F" w:rsidRPr="00524486" w:rsidRDefault="009B349F" w:rsidP="007B10A7">
      <w:pPr>
        <w:keepNext/>
        <w:keepLines/>
        <w:widowControl w:val="0"/>
        <w:numPr>
          <w:ilvl w:val="0"/>
          <w:numId w:val="33"/>
        </w:numPr>
        <w:autoSpaceDE w:val="0"/>
        <w:spacing w:after="0" w:line="360" w:lineRule="auto"/>
        <w:ind w:left="295"/>
        <w:contextualSpacing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524486">
        <w:rPr>
          <w:rFonts w:ascii="Arial" w:eastAsia="Times New Roman" w:hAnsi="Arial" w:cs="Arial"/>
          <w:sz w:val="24"/>
          <w:szCs w:val="24"/>
          <w:lang w:eastAsia="ar-SA"/>
        </w:rPr>
        <w:t xml:space="preserve">Warunki płatności: zgodnie z postanowieniami zawartymi w załączniku nr  </w:t>
      </w:r>
      <w:r w:rsidR="000B441C">
        <w:rPr>
          <w:rFonts w:ascii="Arial" w:eastAsia="Times New Roman" w:hAnsi="Arial" w:cs="Arial"/>
          <w:sz w:val="24"/>
          <w:szCs w:val="24"/>
          <w:lang w:eastAsia="ar-SA"/>
        </w:rPr>
        <w:t xml:space="preserve">9 </w:t>
      </w:r>
      <w:bookmarkStart w:id="4" w:name="_GoBack"/>
      <w:bookmarkEnd w:id="4"/>
      <w:r w:rsidRPr="00524486">
        <w:rPr>
          <w:rFonts w:ascii="Arial" w:eastAsia="Times New Roman" w:hAnsi="Arial" w:cs="Arial"/>
          <w:sz w:val="24"/>
          <w:szCs w:val="24"/>
          <w:lang w:eastAsia="ar-SA"/>
        </w:rPr>
        <w:t>do SWZ.</w:t>
      </w:r>
    </w:p>
    <w:p w14:paraId="7C8C4A63" w14:textId="77777777" w:rsidR="009B349F" w:rsidRPr="00524486" w:rsidRDefault="009B349F" w:rsidP="007B10A7">
      <w:pPr>
        <w:keepNext/>
        <w:keepLines/>
        <w:widowControl w:val="0"/>
        <w:numPr>
          <w:ilvl w:val="0"/>
          <w:numId w:val="33"/>
        </w:numPr>
        <w:autoSpaceDE w:val="0"/>
        <w:spacing w:after="0" w:line="360" w:lineRule="auto"/>
        <w:ind w:left="295"/>
        <w:contextualSpacing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524486">
        <w:rPr>
          <w:rFonts w:ascii="Arial" w:eastAsia="Times New Roman" w:hAnsi="Arial" w:cs="Arial"/>
          <w:sz w:val="24"/>
          <w:szCs w:val="24"/>
          <w:lang w:eastAsia="ar-SA"/>
        </w:rPr>
        <w:t>Oświadczamy, że pozostajemy związani ofertą do upływu terminu określonego datą w Specyfikacji Warunków Zamówienia.</w:t>
      </w:r>
    </w:p>
    <w:p w14:paraId="28A23C9C" w14:textId="4D248C95" w:rsidR="009B349F" w:rsidRPr="00524486" w:rsidRDefault="009B349F" w:rsidP="007B10A7">
      <w:pPr>
        <w:keepNext/>
        <w:keepLines/>
        <w:widowControl w:val="0"/>
        <w:numPr>
          <w:ilvl w:val="0"/>
          <w:numId w:val="33"/>
        </w:numPr>
        <w:autoSpaceDE w:val="0"/>
        <w:spacing w:after="0" w:line="360" w:lineRule="auto"/>
        <w:ind w:left="295"/>
        <w:contextualSpacing/>
        <w:jc w:val="both"/>
        <w:rPr>
          <w:rFonts w:ascii="Arial" w:eastAsia="Times New Roman" w:hAnsi="Arial" w:cs="Arial"/>
          <w:sz w:val="24"/>
          <w:szCs w:val="24"/>
          <w:u w:val="single"/>
          <w:lang w:eastAsia="ar-SA"/>
        </w:rPr>
      </w:pPr>
      <w:bookmarkStart w:id="5" w:name="_Hlk193888262"/>
      <w:r w:rsidRPr="00524486">
        <w:rPr>
          <w:rFonts w:ascii="Arial" w:eastAsia="Times New Roman" w:hAnsi="Arial" w:cs="Arial"/>
          <w:sz w:val="24"/>
          <w:szCs w:val="24"/>
          <w:lang w:eastAsia="ar-SA"/>
        </w:rPr>
        <w:lastRenderedPageBreak/>
        <w:t xml:space="preserve">Oświadczamy, że zapoznaliśmy się ze Specyfikacją Warunków Zamówienia wraz z załącznikami i nie wnosimy do nich zastrzeżeń oraz uzyskaliśmy informacje konieczne do przygotowania oferty. Oświadczamy, że oferowana </w:t>
      </w:r>
      <w:r w:rsidR="00967133">
        <w:rPr>
          <w:rFonts w:ascii="Arial" w:eastAsia="Times New Roman" w:hAnsi="Arial" w:cs="Arial"/>
          <w:sz w:val="24"/>
          <w:szCs w:val="24"/>
          <w:lang w:eastAsia="ar-SA"/>
        </w:rPr>
        <w:t>usługa</w:t>
      </w:r>
      <w:r w:rsidRPr="00524486">
        <w:rPr>
          <w:rFonts w:ascii="Arial" w:eastAsia="Times New Roman" w:hAnsi="Arial" w:cs="Arial"/>
          <w:sz w:val="24"/>
          <w:szCs w:val="24"/>
          <w:lang w:eastAsia="ar-SA"/>
        </w:rPr>
        <w:t xml:space="preserve"> spełnia wymagania Zamawiającego określone w SWZ</w:t>
      </w:r>
      <w:r w:rsidR="00967133">
        <w:rPr>
          <w:rFonts w:ascii="Arial" w:eastAsia="Times New Roman" w:hAnsi="Arial" w:cs="Arial"/>
          <w:sz w:val="24"/>
          <w:szCs w:val="24"/>
          <w:lang w:eastAsia="ar-SA"/>
        </w:rPr>
        <w:t xml:space="preserve">. </w:t>
      </w:r>
    </w:p>
    <w:bookmarkEnd w:id="5"/>
    <w:p w14:paraId="72FBEC5C" w14:textId="77777777" w:rsidR="009B349F" w:rsidRPr="00524486" w:rsidRDefault="009B349F" w:rsidP="009B349F">
      <w:pPr>
        <w:keepNext/>
        <w:keepLines/>
        <w:widowControl w:val="0"/>
        <w:spacing w:after="0" w:line="360" w:lineRule="auto"/>
        <w:ind w:left="708"/>
        <w:contextualSpacing/>
        <w:rPr>
          <w:rFonts w:ascii="Arial" w:eastAsia="Times New Roman" w:hAnsi="Arial" w:cs="Arial"/>
          <w:sz w:val="24"/>
          <w:szCs w:val="24"/>
          <w:lang w:val="x-none" w:eastAsia="ar-SA"/>
        </w:rPr>
      </w:pPr>
    </w:p>
    <w:p w14:paraId="45A76E65" w14:textId="15798660" w:rsidR="009B349F" w:rsidRPr="00524486" w:rsidRDefault="009B349F" w:rsidP="007B10A7">
      <w:pPr>
        <w:keepNext/>
        <w:keepLines/>
        <w:widowControl w:val="0"/>
        <w:numPr>
          <w:ilvl w:val="0"/>
          <w:numId w:val="33"/>
        </w:numPr>
        <w:autoSpaceDE w:val="0"/>
        <w:spacing w:after="0" w:line="360" w:lineRule="auto"/>
        <w:ind w:left="295"/>
        <w:contextualSpacing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524486">
        <w:rPr>
          <w:rFonts w:ascii="Arial" w:eastAsia="Times New Roman" w:hAnsi="Arial" w:cs="Arial"/>
          <w:sz w:val="24"/>
          <w:szCs w:val="24"/>
          <w:lang w:eastAsia="ar-SA"/>
        </w:rPr>
        <w:t xml:space="preserve">Oświadczamy, że zapoznaliśmy się ze wzorem umowy, określonym w załączniku nr </w:t>
      </w:r>
      <w:r w:rsidR="00163B80">
        <w:rPr>
          <w:rFonts w:ascii="Arial" w:eastAsia="Times New Roman" w:hAnsi="Arial" w:cs="Arial"/>
          <w:sz w:val="24"/>
          <w:szCs w:val="24"/>
          <w:lang w:eastAsia="ar-SA"/>
        </w:rPr>
        <w:t>9</w:t>
      </w:r>
      <w:r w:rsidRPr="00524486">
        <w:rPr>
          <w:rFonts w:ascii="Arial" w:eastAsia="Times New Roman" w:hAnsi="Arial" w:cs="Arial"/>
          <w:sz w:val="24"/>
          <w:szCs w:val="24"/>
          <w:lang w:eastAsia="ar-SA"/>
        </w:rPr>
        <w:t xml:space="preserve"> do Specyfikacji Warunków Zamówienia i zobowiązujemy się, w przypadku wyboru naszej oferty, do zawarcia umowy na określonych we wzorze umowy warunkach, w miejscu i terminie wyznaczonym przez Zamawiającego.</w:t>
      </w:r>
    </w:p>
    <w:p w14:paraId="434304F7" w14:textId="77777777" w:rsidR="009B349F" w:rsidRPr="00524486" w:rsidRDefault="009B349F" w:rsidP="009B349F">
      <w:pPr>
        <w:keepNext/>
        <w:keepLines/>
        <w:widowControl w:val="0"/>
        <w:autoSpaceDE w:val="0"/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14:paraId="7D223D43" w14:textId="00951A2C" w:rsidR="009B349F" w:rsidRPr="00524486" w:rsidRDefault="009B349F" w:rsidP="007B10A7">
      <w:pPr>
        <w:keepNext/>
        <w:keepLines/>
        <w:widowControl w:val="0"/>
        <w:numPr>
          <w:ilvl w:val="0"/>
          <w:numId w:val="33"/>
        </w:numPr>
        <w:autoSpaceDE w:val="0"/>
        <w:spacing w:after="0" w:line="360" w:lineRule="auto"/>
        <w:ind w:left="295"/>
        <w:contextualSpacing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524486">
        <w:rPr>
          <w:rFonts w:ascii="Arial" w:eastAsia="Times New Roman" w:hAnsi="Arial" w:cs="Arial"/>
          <w:sz w:val="24"/>
          <w:szCs w:val="24"/>
          <w:lang w:eastAsia="ar-SA"/>
        </w:rPr>
        <w:t xml:space="preserve">Następujące </w:t>
      </w:r>
      <w:r w:rsidR="00FC5640">
        <w:rPr>
          <w:rFonts w:ascii="Arial" w:eastAsia="Times New Roman" w:hAnsi="Arial" w:cs="Arial"/>
          <w:sz w:val="24"/>
          <w:szCs w:val="24"/>
          <w:lang w:eastAsia="ar-SA"/>
        </w:rPr>
        <w:t>elementy</w:t>
      </w:r>
      <w:r w:rsidRPr="00524486">
        <w:rPr>
          <w:rFonts w:ascii="Arial" w:eastAsia="Times New Roman" w:hAnsi="Arial" w:cs="Arial"/>
          <w:sz w:val="24"/>
          <w:szCs w:val="24"/>
          <w:lang w:eastAsia="ar-SA"/>
        </w:rPr>
        <w:t xml:space="preserve"> zamówienia zamierzamy powierzyć podwykonawcy*:</w:t>
      </w:r>
    </w:p>
    <w:p w14:paraId="259522C3" w14:textId="0791D44B" w:rsidR="009B349F" w:rsidRPr="00524486" w:rsidRDefault="009B349F" w:rsidP="009B349F">
      <w:pPr>
        <w:keepNext/>
        <w:keepLines/>
        <w:widowControl w:val="0"/>
        <w:tabs>
          <w:tab w:val="left" w:pos="360"/>
        </w:tabs>
        <w:spacing w:after="0" w:line="360" w:lineRule="auto"/>
        <w:ind w:right="70"/>
        <w:contextualSpacing/>
        <w:jc w:val="both"/>
        <w:rPr>
          <w:rFonts w:ascii="Arial" w:eastAsia="Times New Roman" w:hAnsi="Arial" w:cs="Arial"/>
          <w:i/>
          <w:sz w:val="24"/>
          <w:szCs w:val="24"/>
          <w:lang w:eastAsia="ar-SA"/>
        </w:rPr>
      </w:pPr>
      <w:r w:rsidRPr="00524486">
        <w:rPr>
          <w:rFonts w:ascii="Arial" w:eastAsia="Times New Roman" w:hAnsi="Arial" w:cs="Arial"/>
          <w:sz w:val="24"/>
          <w:szCs w:val="24"/>
          <w:lang w:eastAsia="ar-SA"/>
        </w:rPr>
        <w:t xml:space="preserve"> (</w:t>
      </w:r>
      <w:r w:rsidRPr="00524486">
        <w:rPr>
          <w:rFonts w:ascii="Arial" w:eastAsia="Times New Roman" w:hAnsi="Arial" w:cs="Arial"/>
          <w:i/>
          <w:sz w:val="24"/>
          <w:szCs w:val="24"/>
          <w:lang w:eastAsia="ar-SA"/>
        </w:rPr>
        <w:t>uzupełnić</w:t>
      </w:r>
      <w:r w:rsidR="00FC5640">
        <w:rPr>
          <w:rFonts w:ascii="Arial" w:eastAsia="Times New Roman" w:hAnsi="Arial" w:cs="Arial"/>
          <w:i/>
          <w:sz w:val="24"/>
          <w:szCs w:val="24"/>
          <w:lang w:eastAsia="ar-SA"/>
        </w:rPr>
        <w:t xml:space="preserve"> dane dotyczące zakresu powierzenia - p</w:t>
      </w:r>
      <w:r w:rsidRPr="00524486">
        <w:rPr>
          <w:rFonts w:ascii="Arial" w:eastAsia="Times New Roman" w:hAnsi="Arial" w:cs="Arial"/>
          <w:i/>
          <w:sz w:val="24"/>
          <w:szCs w:val="24"/>
          <w:lang w:eastAsia="ar-SA"/>
        </w:rPr>
        <w:t xml:space="preserve">owielić pole w  przypadku składania oferty na  kilka części i powierzania różnym podwykonawcom). </w:t>
      </w:r>
    </w:p>
    <w:p w14:paraId="65634A36" w14:textId="3C1282EF" w:rsidR="009B349F" w:rsidRPr="00524486" w:rsidRDefault="009B349F" w:rsidP="009B349F">
      <w:pPr>
        <w:keepNext/>
        <w:keepLines/>
        <w:widowControl w:val="0"/>
        <w:tabs>
          <w:tab w:val="left" w:pos="360"/>
        </w:tabs>
        <w:spacing w:after="0" w:line="360" w:lineRule="auto"/>
        <w:ind w:left="720" w:right="70" w:hanging="360"/>
        <w:contextualSpacing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524486">
        <w:rPr>
          <w:rFonts w:ascii="Arial" w:eastAsia="Times New Roman" w:hAnsi="Arial" w:cs="Arial"/>
          <w:sz w:val="24"/>
          <w:szCs w:val="24"/>
          <w:lang w:eastAsia="ar-SA"/>
        </w:rPr>
        <w:t>1. ________________________________________</w:t>
      </w:r>
      <w:r w:rsidR="0032140A" w:rsidRPr="00524486">
        <w:rPr>
          <w:rFonts w:ascii="Arial" w:eastAsia="Times New Roman" w:hAnsi="Arial" w:cs="Arial"/>
          <w:sz w:val="24"/>
          <w:szCs w:val="24"/>
          <w:lang w:eastAsia="ar-SA"/>
        </w:rPr>
        <w:t>__________________</w:t>
      </w:r>
    </w:p>
    <w:p w14:paraId="2D22DC60" w14:textId="77777777" w:rsidR="009B349F" w:rsidRPr="00524486" w:rsidRDefault="009B349F" w:rsidP="009B349F">
      <w:pPr>
        <w:keepNext/>
        <w:keepLines/>
        <w:widowControl w:val="0"/>
        <w:tabs>
          <w:tab w:val="left" w:pos="360"/>
        </w:tabs>
        <w:spacing w:after="0" w:line="360" w:lineRule="auto"/>
        <w:ind w:left="720" w:right="70" w:hanging="360"/>
        <w:contextualSpacing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14:paraId="2D6D11CA" w14:textId="77777777" w:rsidR="009B349F" w:rsidRPr="00524486" w:rsidRDefault="009B349F" w:rsidP="009B349F">
      <w:pPr>
        <w:keepNext/>
        <w:keepLines/>
        <w:widowControl w:val="0"/>
        <w:tabs>
          <w:tab w:val="left" w:pos="360"/>
        </w:tabs>
        <w:spacing w:after="0" w:line="360" w:lineRule="auto"/>
        <w:ind w:left="720" w:right="70" w:hanging="360"/>
        <w:contextualSpacing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14:paraId="4C502DBA" w14:textId="3DE6069C" w:rsidR="009B349F" w:rsidRPr="00524486" w:rsidRDefault="009B349F" w:rsidP="007B10A7">
      <w:pPr>
        <w:keepNext/>
        <w:keepLines/>
        <w:widowControl w:val="0"/>
        <w:numPr>
          <w:ilvl w:val="0"/>
          <w:numId w:val="33"/>
        </w:numPr>
        <w:spacing w:after="0" w:line="360" w:lineRule="auto"/>
        <w:ind w:left="295" w:right="70"/>
        <w:contextualSpacing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524486">
        <w:rPr>
          <w:rFonts w:ascii="Arial" w:eastAsia="Times New Roman" w:hAnsi="Arial" w:cs="Arial"/>
          <w:sz w:val="24"/>
          <w:szCs w:val="24"/>
          <w:lang w:eastAsia="ar-SA"/>
        </w:rPr>
        <w:t xml:space="preserve">Nazwy Firm, które będą realizowały </w:t>
      </w:r>
      <w:r w:rsidR="00FC5640">
        <w:rPr>
          <w:rFonts w:ascii="Arial" w:eastAsia="Times New Roman" w:hAnsi="Arial" w:cs="Arial"/>
          <w:sz w:val="24"/>
          <w:szCs w:val="24"/>
          <w:lang w:eastAsia="ar-SA"/>
        </w:rPr>
        <w:t xml:space="preserve">elementy zamówienia </w:t>
      </w:r>
      <w:r w:rsidRPr="00524486">
        <w:rPr>
          <w:rFonts w:ascii="Arial" w:eastAsia="Times New Roman" w:hAnsi="Arial" w:cs="Arial"/>
          <w:sz w:val="24"/>
          <w:szCs w:val="24"/>
          <w:lang w:eastAsia="ar-SA"/>
        </w:rPr>
        <w:t>wyszczególnione w pkt. 8* (o ile są znane Wykonawcy):</w:t>
      </w:r>
    </w:p>
    <w:p w14:paraId="3AF70D04" w14:textId="77777777" w:rsidR="009B349F" w:rsidRPr="00524486" w:rsidRDefault="009B349F" w:rsidP="009B349F">
      <w:pPr>
        <w:keepNext/>
        <w:keepLines/>
        <w:widowControl w:val="0"/>
        <w:tabs>
          <w:tab w:val="left" w:pos="360"/>
        </w:tabs>
        <w:spacing w:after="0" w:line="360" w:lineRule="auto"/>
        <w:ind w:right="70"/>
        <w:contextualSpacing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14:paraId="32BB2121" w14:textId="7CE71B4C" w:rsidR="009B349F" w:rsidRPr="00524486" w:rsidRDefault="009C29AB" w:rsidP="009B349F">
      <w:pPr>
        <w:keepNext/>
        <w:keepLines/>
        <w:widowControl w:val="0"/>
        <w:tabs>
          <w:tab w:val="left" w:pos="360"/>
        </w:tabs>
        <w:spacing w:after="0" w:line="360" w:lineRule="auto"/>
        <w:ind w:left="567" w:right="70" w:hanging="425"/>
        <w:contextualSpacing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524486">
        <w:rPr>
          <w:rFonts w:ascii="Arial" w:eastAsia="Times New Roman" w:hAnsi="Arial" w:cs="Arial"/>
          <w:sz w:val="24"/>
          <w:szCs w:val="24"/>
          <w:lang w:eastAsia="ar-SA"/>
        </w:rPr>
        <w:t xml:space="preserve">  1.</w:t>
      </w:r>
      <w:r w:rsidR="0032140A" w:rsidRPr="00524486">
        <w:rPr>
          <w:rFonts w:ascii="Arial" w:eastAsia="Times New Roman" w:hAnsi="Arial" w:cs="Arial"/>
          <w:sz w:val="24"/>
          <w:szCs w:val="24"/>
          <w:lang w:eastAsia="ar-SA"/>
        </w:rPr>
        <w:t>____________________</w:t>
      </w:r>
      <w:r w:rsidR="009B349F" w:rsidRPr="00524486">
        <w:rPr>
          <w:rFonts w:ascii="Arial" w:eastAsia="Times New Roman" w:hAnsi="Arial" w:cs="Arial"/>
          <w:sz w:val="24"/>
          <w:szCs w:val="24"/>
          <w:lang w:eastAsia="ar-SA"/>
        </w:rPr>
        <w:t xml:space="preserve">_____________NIP </w:t>
      </w:r>
      <w:r w:rsidRPr="00524486">
        <w:rPr>
          <w:rFonts w:ascii="Arial" w:eastAsia="Times New Roman" w:hAnsi="Arial" w:cs="Arial"/>
          <w:sz w:val="24"/>
          <w:szCs w:val="24"/>
          <w:lang w:eastAsia="ar-SA"/>
        </w:rPr>
        <w:t>_______________REGON</w:t>
      </w:r>
    </w:p>
    <w:p w14:paraId="4FF2BE30" w14:textId="77777777" w:rsidR="009B349F" w:rsidRPr="00524486" w:rsidRDefault="009B349F" w:rsidP="009B349F">
      <w:pPr>
        <w:keepNext/>
        <w:keepLines/>
        <w:widowControl w:val="0"/>
        <w:tabs>
          <w:tab w:val="left" w:pos="360"/>
        </w:tabs>
        <w:spacing w:after="0" w:line="360" w:lineRule="auto"/>
        <w:ind w:left="720" w:right="70" w:hanging="360"/>
        <w:contextualSpacing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14:paraId="2E77110E" w14:textId="77777777" w:rsidR="009B349F" w:rsidRPr="00524486" w:rsidRDefault="009B349F" w:rsidP="009B349F">
      <w:pPr>
        <w:keepNext/>
        <w:keepLines/>
        <w:widowControl w:val="0"/>
        <w:tabs>
          <w:tab w:val="left" w:pos="360"/>
        </w:tabs>
        <w:spacing w:after="0" w:line="360" w:lineRule="auto"/>
        <w:ind w:left="284" w:right="70" w:firstLine="142"/>
        <w:contextualSpacing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14:paraId="28D602DB" w14:textId="77777777" w:rsidR="009B349F" w:rsidRPr="00524486" w:rsidRDefault="009B349F" w:rsidP="007B10A7">
      <w:pPr>
        <w:keepNext/>
        <w:keepLines/>
        <w:widowControl w:val="0"/>
        <w:numPr>
          <w:ilvl w:val="0"/>
          <w:numId w:val="33"/>
        </w:numPr>
        <w:autoSpaceDE w:val="0"/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524486">
        <w:rPr>
          <w:rFonts w:ascii="Arial" w:eastAsia="Times New Roman" w:hAnsi="Arial" w:cs="Arial"/>
          <w:sz w:val="24"/>
          <w:szCs w:val="24"/>
          <w:lang w:eastAsia="ar-SA"/>
        </w:rPr>
        <w:t>Nazwy Firm podwykonawców, na zasobach których Wykonawca polega w celu wykazania spełniania warunków udziału w postępowaniu*:</w:t>
      </w:r>
    </w:p>
    <w:p w14:paraId="35384AF3" w14:textId="77777777" w:rsidR="009B349F" w:rsidRPr="00524486" w:rsidRDefault="009B349F" w:rsidP="009B349F">
      <w:pPr>
        <w:keepNext/>
        <w:keepLines/>
        <w:widowControl w:val="0"/>
        <w:tabs>
          <w:tab w:val="left" w:pos="360"/>
        </w:tabs>
        <w:spacing w:after="0" w:line="360" w:lineRule="auto"/>
        <w:ind w:right="70"/>
        <w:contextualSpacing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14:paraId="4BA01961" w14:textId="2DCD503B" w:rsidR="009B349F" w:rsidRPr="00524486" w:rsidRDefault="009C29AB" w:rsidP="009B349F">
      <w:pPr>
        <w:keepNext/>
        <w:keepLines/>
        <w:widowControl w:val="0"/>
        <w:tabs>
          <w:tab w:val="left" w:pos="360"/>
        </w:tabs>
        <w:spacing w:after="0" w:line="360" w:lineRule="auto"/>
        <w:ind w:left="720" w:right="70" w:hanging="360"/>
        <w:contextualSpacing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524486">
        <w:rPr>
          <w:rFonts w:ascii="Arial" w:eastAsia="Times New Roman" w:hAnsi="Arial" w:cs="Arial"/>
          <w:sz w:val="24"/>
          <w:szCs w:val="24"/>
          <w:lang w:eastAsia="ar-SA"/>
        </w:rPr>
        <w:t>1.</w:t>
      </w:r>
      <w:r w:rsidR="0032140A" w:rsidRPr="00524486">
        <w:rPr>
          <w:rFonts w:ascii="Arial" w:eastAsia="Times New Roman" w:hAnsi="Arial" w:cs="Arial"/>
          <w:sz w:val="24"/>
          <w:szCs w:val="24"/>
          <w:lang w:eastAsia="ar-SA"/>
        </w:rPr>
        <w:t>_____________________</w:t>
      </w:r>
      <w:r w:rsidR="009B349F" w:rsidRPr="00524486">
        <w:rPr>
          <w:rFonts w:ascii="Arial" w:eastAsia="Times New Roman" w:hAnsi="Arial" w:cs="Arial"/>
          <w:sz w:val="24"/>
          <w:szCs w:val="24"/>
          <w:lang w:eastAsia="ar-SA"/>
        </w:rPr>
        <w:t>__________</w:t>
      </w:r>
      <w:r w:rsidRPr="00524486">
        <w:rPr>
          <w:rFonts w:ascii="Arial" w:eastAsia="Times New Roman" w:hAnsi="Arial" w:cs="Arial"/>
          <w:sz w:val="24"/>
          <w:szCs w:val="24"/>
          <w:lang w:eastAsia="ar-SA"/>
        </w:rPr>
        <w:t>___NIP ______________REGON</w:t>
      </w:r>
    </w:p>
    <w:p w14:paraId="57FA748E" w14:textId="77777777" w:rsidR="009B349F" w:rsidRPr="00524486" w:rsidRDefault="009B349F" w:rsidP="009B349F">
      <w:pPr>
        <w:keepNext/>
        <w:keepLines/>
        <w:widowControl w:val="0"/>
        <w:spacing w:after="0" w:line="360" w:lineRule="auto"/>
        <w:ind w:right="70"/>
        <w:contextualSpacing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14:paraId="3E564F04" w14:textId="77777777" w:rsidR="009B349F" w:rsidRPr="00524486" w:rsidRDefault="009B349F" w:rsidP="007B10A7">
      <w:pPr>
        <w:keepNext/>
        <w:keepLines/>
        <w:widowControl w:val="0"/>
        <w:numPr>
          <w:ilvl w:val="0"/>
          <w:numId w:val="33"/>
        </w:numPr>
        <w:spacing w:after="0" w:line="360" w:lineRule="auto"/>
        <w:ind w:left="295" w:right="70"/>
        <w:contextualSpacing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524486">
        <w:rPr>
          <w:rFonts w:ascii="Arial" w:eastAsia="Times New Roman" w:hAnsi="Arial" w:cs="Arial"/>
          <w:sz w:val="24"/>
          <w:szCs w:val="24"/>
          <w:lang w:eastAsia="ar-SA"/>
        </w:rPr>
        <w:lastRenderedPageBreak/>
        <w:t>Oświadczamy, że cena obejmuje cały zakres przedmiotu zamówienia.</w:t>
      </w:r>
    </w:p>
    <w:p w14:paraId="095A7A77" w14:textId="77777777" w:rsidR="009B349F" w:rsidRPr="00524486" w:rsidRDefault="009B349F" w:rsidP="007B10A7">
      <w:pPr>
        <w:keepNext/>
        <w:keepLines/>
        <w:widowControl w:val="0"/>
        <w:numPr>
          <w:ilvl w:val="0"/>
          <w:numId w:val="33"/>
        </w:numPr>
        <w:spacing w:after="0" w:line="360" w:lineRule="auto"/>
        <w:ind w:left="295"/>
        <w:contextualSpacing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524486">
        <w:rPr>
          <w:rFonts w:ascii="Arial" w:eastAsia="Times New Roman" w:hAnsi="Arial" w:cs="Arial"/>
          <w:sz w:val="24"/>
          <w:szCs w:val="24"/>
          <w:lang w:eastAsia="ar-SA"/>
        </w:rPr>
        <w:t>Do oferty dołączamy dokumenty wymagane w Specyfikacji Warunków Zamówienia.</w:t>
      </w:r>
    </w:p>
    <w:p w14:paraId="6F18D8AE" w14:textId="77777777" w:rsidR="009B349F" w:rsidRPr="00524486" w:rsidRDefault="009B349F" w:rsidP="009B349F">
      <w:pPr>
        <w:keepNext/>
        <w:keepLines/>
        <w:widowControl w:val="0"/>
        <w:spacing w:after="0" w:line="360" w:lineRule="auto"/>
        <w:ind w:left="708"/>
        <w:contextualSpacing/>
        <w:rPr>
          <w:rFonts w:ascii="Arial" w:eastAsia="Times New Roman" w:hAnsi="Arial" w:cs="Arial"/>
          <w:sz w:val="24"/>
          <w:szCs w:val="24"/>
          <w:lang w:val="x-none" w:eastAsia="ar-SA"/>
        </w:rPr>
      </w:pPr>
    </w:p>
    <w:p w14:paraId="273D86EB" w14:textId="77777777" w:rsidR="009B349F" w:rsidRPr="00524486" w:rsidRDefault="009B349F" w:rsidP="007B10A7">
      <w:pPr>
        <w:keepNext/>
        <w:keepLines/>
        <w:widowControl w:val="0"/>
        <w:numPr>
          <w:ilvl w:val="0"/>
          <w:numId w:val="33"/>
        </w:numPr>
        <w:spacing w:after="0" w:line="360" w:lineRule="auto"/>
        <w:ind w:left="295"/>
        <w:contextualSpacing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524486">
        <w:rPr>
          <w:rFonts w:ascii="Arial" w:eastAsia="Times New Roman" w:hAnsi="Arial" w:cs="Arial"/>
          <w:sz w:val="24"/>
          <w:szCs w:val="24"/>
          <w:lang w:eastAsia="ar-SA"/>
        </w:rPr>
        <w:t>Informujemy, że jesteśmy (</w:t>
      </w:r>
      <w:r w:rsidRPr="00524486">
        <w:rPr>
          <w:rFonts w:ascii="Arial" w:eastAsia="Times New Roman" w:hAnsi="Arial" w:cs="Arial"/>
          <w:i/>
          <w:sz w:val="24"/>
          <w:szCs w:val="24"/>
          <w:lang w:eastAsia="ar-SA"/>
        </w:rPr>
        <w:t>zaznaczyć właściwe jeżeli dotyczy</w:t>
      </w:r>
      <w:r w:rsidRPr="00524486">
        <w:rPr>
          <w:rFonts w:ascii="Arial" w:eastAsia="Times New Roman" w:hAnsi="Arial" w:cs="Arial"/>
          <w:sz w:val="24"/>
          <w:szCs w:val="24"/>
          <w:lang w:eastAsia="ar-SA"/>
        </w:rPr>
        <w:t>)</w:t>
      </w:r>
    </w:p>
    <w:p w14:paraId="7E6DBB03" w14:textId="77777777" w:rsidR="009B349F" w:rsidRPr="00524486" w:rsidRDefault="009B349F" w:rsidP="009B349F">
      <w:pPr>
        <w:keepNext/>
        <w:keepLines/>
        <w:widowControl w:val="0"/>
        <w:spacing w:after="0" w:line="360" w:lineRule="auto"/>
        <w:ind w:firstLine="284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24486">
        <w:rPr>
          <w:rFonts w:ascii="Arial" w:eastAsia="Times New Roman" w:hAnsi="Arial" w:cs="Arial"/>
          <w:bCs/>
          <w:sz w:val="24"/>
          <w:szCs w:val="24"/>
          <w:lang w:eastAsia="ar-SA"/>
        </w:rPr>
        <w:t>mikro przedsiębiorstwem</w:t>
      </w:r>
      <w:r w:rsidRPr="00524486">
        <w:rPr>
          <w:rFonts w:ascii="Arial" w:eastAsia="Times New Roman" w:hAnsi="Arial" w:cs="Arial"/>
          <w:sz w:val="24"/>
          <w:szCs w:val="24"/>
          <w:lang w:eastAsia="ar-SA"/>
        </w:rPr>
        <w:t>***</w:t>
      </w:r>
    </w:p>
    <w:p w14:paraId="52AC5388" w14:textId="77777777" w:rsidR="009B349F" w:rsidRPr="00524486" w:rsidRDefault="009B349F" w:rsidP="009B349F">
      <w:pPr>
        <w:keepNext/>
        <w:keepLines/>
        <w:widowControl w:val="0"/>
        <w:spacing w:after="0" w:line="360" w:lineRule="auto"/>
        <w:ind w:firstLine="284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24486">
        <w:rPr>
          <w:rFonts w:ascii="Arial" w:eastAsia="Times New Roman" w:hAnsi="Arial" w:cs="Arial"/>
          <w:bCs/>
          <w:sz w:val="24"/>
          <w:szCs w:val="24"/>
          <w:lang w:eastAsia="ar-SA"/>
        </w:rPr>
        <w:t>małym przedsiębiorstwem</w:t>
      </w:r>
      <w:r w:rsidRPr="00524486">
        <w:rPr>
          <w:rFonts w:ascii="Arial" w:eastAsia="Times New Roman" w:hAnsi="Arial" w:cs="Arial"/>
          <w:sz w:val="24"/>
          <w:szCs w:val="24"/>
          <w:lang w:eastAsia="ar-SA"/>
        </w:rPr>
        <w:t>***</w:t>
      </w:r>
    </w:p>
    <w:p w14:paraId="380D628C" w14:textId="77777777" w:rsidR="009B349F" w:rsidRPr="00524486" w:rsidRDefault="009B349F" w:rsidP="009B349F">
      <w:pPr>
        <w:keepNext/>
        <w:keepLines/>
        <w:widowControl w:val="0"/>
        <w:spacing w:after="0" w:line="360" w:lineRule="auto"/>
        <w:ind w:firstLine="284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24486">
        <w:rPr>
          <w:rFonts w:ascii="Arial" w:eastAsia="Times New Roman" w:hAnsi="Arial" w:cs="Arial"/>
          <w:bCs/>
          <w:sz w:val="24"/>
          <w:szCs w:val="24"/>
          <w:lang w:eastAsia="ar-SA"/>
        </w:rPr>
        <w:t>średnim przedsiębiorstwem</w:t>
      </w:r>
      <w:r w:rsidRPr="00524486">
        <w:rPr>
          <w:rFonts w:ascii="Arial" w:eastAsia="Times New Roman" w:hAnsi="Arial" w:cs="Arial"/>
          <w:sz w:val="24"/>
          <w:szCs w:val="24"/>
          <w:lang w:eastAsia="ar-SA"/>
        </w:rPr>
        <w:t>***</w:t>
      </w:r>
    </w:p>
    <w:p w14:paraId="748A5C0A" w14:textId="77777777" w:rsidR="009B349F" w:rsidRPr="00524486" w:rsidRDefault="009B349F" w:rsidP="009B349F">
      <w:pPr>
        <w:keepNext/>
        <w:keepLines/>
        <w:widowControl w:val="0"/>
        <w:spacing w:after="0" w:line="360" w:lineRule="auto"/>
        <w:ind w:firstLine="284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24486">
        <w:rPr>
          <w:rFonts w:ascii="Arial" w:eastAsia="Times New Roman" w:hAnsi="Arial" w:cs="Arial"/>
          <w:bCs/>
          <w:sz w:val="24"/>
          <w:szCs w:val="24"/>
          <w:lang w:eastAsia="ar-SA"/>
        </w:rPr>
        <w:t>osobą fizyczną nieprowadzącą działalności gospodarczej</w:t>
      </w:r>
    </w:p>
    <w:p w14:paraId="7AF9DAE6" w14:textId="77777777" w:rsidR="009B349F" w:rsidRPr="00524486" w:rsidRDefault="009B349F" w:rsidP="009B349F">
      <w:pPr>
        <w:keepNext/>
        <w:keepLines/>
        <w:widowControl w:val="0"/>
        <w:spacing w:after="0" w:line="360" w:lineRule="auto"/>
        <w:ind w:firstLine="284"/>
        <w:contextualSpacing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524486">
        <w:rPr>
          <w:rFonts w:ascii="Arial" w:eastAsia="Times New Roman" w:hAnsi="Arial" w:cs="Arial"/>
          <w:bCs/>
          <w:sz w:val="24"/>
          <w:szCs w:val="24"/>
          <w:lang w:eastAsia="ar-SA"/>
        </w:rPr>
        <w:t>inny rodzaj</w:t>
      </w:r>
    </w:p>
    <w:p w14:paraId="5E4F9FB7" w14:textId="77777777" w:rsidR="009B349F" w:rsidRPr="00524486" w:rsidRDefault="009B349F" w:rsidP="009B349F">
      <w:pPr>
        <w:keepNext/>
        <w:keepLines/>
        <w:widowControl w:val="0"/>
        <w:spacing w:after="0" w:line="360" w:lineRule="auto"/>
        <w:ind w:right="70" w:firstLine="284"/>
        <w:contextualSpacing/>
        <w:jc w:val="both"/>
        <w:rPr>
          <w:rFonts w:ascii="Arial" w:eastAsia="Times New Roman" w:hAnsi="Arial" w:cs="Arial"/>
          <w:i/>
          <w:sz w:val="24"/>
          <w:szCs w:val="24"/>
          <w:lang w:eastAsia="ar-SA"/>
        </w:rPr>
      </w:pPr>
      <w:r w:rsidRPr="00524486">
        <w:rPr>
          <w:rFonts w:ascii="Arial" w:eastAsia="Times New Roman" w:hAnsi="Arial" w:cs="Arial"/>
          <w:sz w:val="24"/>
          <w:szCs w:val="24"/>
          <w:lang w:eastAsia="ar-SA"/>
        </w:rPr>
        <w:t>***</w:t>
      </w:r>
      <w:r w:rsidRPr="00524486">
        <w:rPr>
          <w:rFonts w:ascii="Arial" w:eastAsia="Times New Roman" w:hAnsi="Arial" w:cs="Arial"/>
          <w:i/>
          <w:sz w:val="24"/>
          <w:szCs w:val="24"/>
          <w:lang w:eastAsia="ar-SA"/>
        </w:rPr>
        <w:t>W rozumieniu ustawy z dnia 6 marca 2018r. Prawo przedsiębiorców.</w:t>
      </w:r>
    </w:p>
    <w:p w14:paraId="6B9A82B7" w14:textId="77777777" w:rsidR="009B349F" w:rsidRPr="00524486" w:rsidRDefault="009B349F" w:rsidP="007B10A7">
      <w:pPr>
        <w:keepNext/>
        <w:keepLines/>
        <w:widowControl w:val="0"/>
        <w:numPr>
          <w:ilvl w:val="0"/>
          <w:numId w:val="33"/>
        </w:numPr>
        <w:spacing w:after="0" w:line="360" w:lineRule="auto"/>
        <w:ind w:left="295"/>
        <w:contextualSpacing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524486">
        <w:rPr>
          <w:rFonts w:ascii="Arial" w:eastAsia="Times New Roman" w:hAnsi="Arial" w:cs="Arial"/>
          <w:b/>
          <w:sz w:val="24"/>
          <w:szCs w:val="24"/>
          <w:lang w:eastAsia="ar-SA"/>
        </w:rPr>
        <w:t>Oświadczam, że wypełniłem obowiązki informacyjne przewidziane w art. 13 lub art. 14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</w:r>
      <w:r w:rsidRPr="00524486">
        <w:rPr>
          <w:rFonts w:ascii="Arial" w:eastAsia="Times New Roman" w:hAnsi="Arial" w:cs="Arial"/>
          <w:sz w:val="24"/>
          <w:szCs w:val="24"/>
          <w:lang w:eastAsia="ar-SA"/>
        </w:rPr>
        <w:t>.**</w:t>
      </w:r>
    </w:p>
    <w:p w14:paraId="010688EB" w14:textId="77777777" w:rsidR="009B349F" w:rsidRPr="00524486" w:rsidRDefault="009B349F" w:rsidP="009B349F">
      <w:pPr>
        <w:keepNext/>
        <w:keepLines/>
        <w:widowControl w:val="0"/>
        <w:spacing w:after="0" w:line="360" w:lineRule="auto"/>
        <w:ind w:left="142" w:hanging="142"/>
        <w:contextualSpacing/>
        <w:jc w:val="both"/>
        <w:rPr>
          <w:rFonts w:ascii="Arial" w:hAnsi="Arial" w:cs="Arial"/>
          <w:b/>
          <w:sz w:val="24"/>
          <w:szCs w:val="24"/>
          <w:lang w:eastAsia="ar-SA"/>
        </w:rPr>
      </w:pPr>
      <w:r w:rsidRPr="00524486">
        <w:rPr>
          <w:rFonts w:ascii="Arial" w:hAnsi="Arial" w:cs="Arial"/>
          <w:sz w:val="24"/>
          <w:szCs w:val="24"/>
          <w:lang w:eastAsia="ar-SA"/>
        </w:rPr>
        <w:t xml:space="preserve">   ** W przypadku gdy wykonawca nie przekazuje danych osobowych innych niż bezpośrednio jego dotyczących lub zachodzi wyłączenie stosowania obowiązku informacyjnego, stosownie do art. 13 ust. 4 lub art. 14 ust. 5 RODO </w:t>
      </w:r>
      <w:r w:rsidRPr="00524486">
        <w:rPr>
          <w:rFonts w:ascii="Arial" w:hAnsi="Arial" w:cs="Arial"/>
          <w:bCs/>
          <w:sz w:val="24"/>
          <w:szCs w:val="24"/>
          <w:u w:val="single"/>
          <w:lang w:eastAsia="ar-SA"/>
        </w:rPr>
        <w:t>treści oświadczenia wykonawca nie składa</w:t>
      </w:r>
      <w:r w:rsidRPr="00524486">
        <w:rPr>
          <w:rFonts w:ascii="Arial" w:hAnsi="Arial" w:cs="Arial"/>
          <w:bCs/>
          <w:sz w:val="24"/>
          <w:szCs w:val="24"/>
          <w:lang w:eastAsia="ar-SA"/>
        </w:rPr>
        <w:t xml:space="preserve">  - treść powyższego zapisu proszę wykreślić.</w:t>
      </w:r>
    </w:p>
    <w:p w14:paraId="2F22544B" w14:textId="77777777" w:rsidR="009B349F" w:rsidRPr="00524486" w:rsidRDefault="009B349F" w:rsidP="007B10A7">
      <w:pPr>
        <w:keepNext/>
        <w:keepLines/>
        <w:widowControl w:val="0"/>
        <w:numPr>
          <w:ilvl w:val="0"/>
          <w:numId w:val="33"/>
        </w:numPr>
        <w:spacing w:after="0" w:line="360" w:lineRule="auto"/>
        <w:ind w:left="295"/>
        <w:contextualSpacing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524486">
        <w:rPr>
          <w:rFonts w:ascii="Arial" w:eastAsia="Times New Roman" w:hAnsi="Arial" w:cs="Arial"/>
          <w:sz w:val="24"/>
          <w:szCs w:val="24"/>
          <w:lang w:eastAsia="ar-SA"/>
        </w:rPr>
        <w:t xml:space="preserve">W przypadku wyboru naszej oferty zobowiązujemy się do wniesienia zabezpieczenia  należytego wykonania umowy w wysokości  określonej w SWZ. </w:t>
      </w:r>
      <w:r w:rsidRPr="00524486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NIE DOTYCZY.</w:t>
      </w:r>
    </w:p>
    <w:p w14:paraId="0A9FFEC6" w14:textId="77777777" w:rsidR="009B349F" w:rsidRPr="00524486" w:rsidRDefault="009B349F" w:rsidP="007B10A7">
      <w:pPr>
        <w:keepNext/>
        <w:keepLines/>
        <w:widowControl w:val="0"/>
        <w:numPr>
          <w:ilvl w:val="0"/>
          <w:numId w:val="33"/>
        </w:numPr>
        <w:spacing w:after="0" w:line="360" w:lineRule="auto"/>
        <w:ind w:left="295"/>
        <w:contextualSpacing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524486">
        <w:rPr>
          <w:rFonts w:ascii="Arial" w:eastAsia="Times New Roman" w:hAnsi="Arial" w:cs="Arial"/>
          <w:sz w:val="24"/>
          <w:szCs w:val="24"/>
          <w:lang w:eastAsia="ar-SA"/>
        </w:rPr>
        <w:lastRenderedPageBreak/>
        <w:t xml:space="preserve">Wadium w kwocie  </w:t>
      </w:r>
      <w:r w:rsidRPr="00524486">
        <w:rPr>
          <w:rFonts w:ascii="Arial" w:eastAsia="Times New Roman" w:hAnsi="Arial" w:cs="Arial"/>
          <w:bCs/>
          <w:sz w:val="24"/>
          <w:szCs w:val="24"/>
          <w:lang w:eastAsia="ar-SA"/>
        </w:rPr>
        <w:t>określonej w SWZ</w:t>
      </w:r>
      <w:r w:rsidRPr="00524486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, </w:t>
      </w:r>
      <w:r w:rsidRPr="00524486">
        <w:rPr>
          <w:rFonts w:ascii="Arial" w:eastAsia="Times New Roman" w:hAnsi="Arial" w:cs="Arial"/>
          <w:sz w:val="24"/>
          <w:szCs w:val="24"/>
          <w:lang w:eastAsia="ar-SA"/>
        </w:rPr>
        <w:t xml:space="preserve"> wniesiono w formie: </w:t>
      </w:r>
      <w:r w:rsidRPr="00524486">
        <w:rPr>
          <w:rFonts w:ascii="Arial" w:eastAsia="Times New Roman" w:hAnsi="Arial" w:cs="Arial"/>
          <w:b/>
          <w:sz w:val="24"/>
          <w:szCs w:val="24"/>
          <w:lang w:eastAsia="ar-SA"/>
        </w:rPr>
        <w:t>NIE DOTYCZY.</w:t>
      </w:r>
    </w:p>
    <w:p w14:paraId="3BE796A5" w14:textId="77777777" w:rsidR="009B349F" w:rsidRPr="00524486" w:rsidRDefault="009B349F" w:rsidP="007B10A7">
      <w:pPr>
        <w:keepNext/>
        <w:keepLines/>
        <w:widowControl w:val="0"/>
        <w:numPr>
          <w:ilvl w:val="0"/>
          <w:numId w:val="33"/>
        </w:numPr>
        <w:spacing w:after="0" w:line="360" w:lineRule="auto"/>
        <w:ind w:left="295"/>
        <w:contextualSpacing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524486">
        <w:rPr>
          <w:rFonts w:ascii="Arial" w:eastAsia="Times New Roman" w:hAnsi="Arial" w:cs="Arial"/>
          <w:sz w:val="24"/>
          <w:szCs w:val="24"/>
          <w:lang w:eastAsia="ar-SA"/>
        </w:rPr>
        <w:t>Oświadczamy, że wybór naszej oferty:</w:t>
      </w:r>
    </w:p>
    <w:p w14:paraId="26AD17DB" w14:textId="77777777" w:rsidR="009B349F" w:rsidRPr="00524486" w:rsidRDefault="009B349F" w:rsidP="009B349F">
      <w:pPr>
        <w:keepNext/>
        <w:keepLines/>
        <w:widowControl w:val="0"/>
        <w:spacing w:after="0" w:line="360" w:lineRule="auto"/>
        <w:ind w:left="295"/>
        <w:contextualSpacing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524486">
        <w:rPr>
          <w:rFonts w:ascii="Arial" w:eastAsia="Times New Roman" w:hAnsi="Arial" w:cs="Arial"/>
          <w:sz w:val="24"/>
          <w:szCs w:val="24"/>
          <w:lang w:eastAsia="ar-SA"/>
        </w:rPr>
        <w:t xml:space="preserve">- nie będzie prowadził do powstania u Zamawiającego obowiązku podatkowego zgodnie z przepisami o podatku od towarów i usług.* </w:t>
      </w:r>
    </w:p>
    <w:p w14:paraId="10C0F7C6" w14:textId="04680C50" w:rsidR="009B349F" w:rsidRPr="00524486" w:rsidRDefault="009B349F" w:rsidP="009B349F">
      <w:pPr>
        <w:keepNext/>
        <w:keepLines/>
        <w:widowControl w:val="0"/>
        <w:spacing w:after="0" w:line="360" w:lineRule="auto"/>
        <w:ind w:left="295"/>
        <w:contextualSpacing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524486">
        <w:rPr>
          <w:rFonts w:ascii="Arial" w:eastAsia="Times New Roman" w:hAnsi="Arial" w:cs="Arial"/>
          <w:sz w:val="24"/>
          <w:szCs w:val="24"/>
          <w:lang w:eastAsia="ar-SA"/>
        </w:rPr>
        <w:t>- będzie prowadził do powstania u Zamawiającego obowiązku podatkowego zgodnie z przepisami o podatku od towarów i usług. Powyższy obowiązek podatkowy będzie dotyczył ………………………………………………………………………………………</w:t>
      </w:r>
    </w:p>
    <w:p w14:paraId="2B2A1170" w14:textId="3F7903FA" w:rsidR="009B349F" w:rsidRPr="00524486" w:rsidRDefault="009B349F" w:rsidP="009B349F">
      <w:pPr>
        <w:keepNext/>
        <w:keepLines/>
        <w:widowControl w:val="0"/>
        <w:spacing w:after="0" w:line="360" w:lineRule="auto"/>
        <w:ind w:left="295"/>
        <w:contextualSpacing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524486">
        <w:rPr>
          <w:rFonts w:ascii="Arial" w:eastAsia="Times New Roman" w:hAnsi="Arial" w:cs="Arial"/>
          <w:sz w:val="24"/>
          <w:szCs w:val="24"/>
          <w:lang w:eastAsia="ar-SA"/>
        </w:rPr>
        <w:t>(</w:t>
      </w:r>
      <w:r w:rsidRPr="00524486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wpisać nazwę /rodzaj towaru lub usługi, które będą prowadziły do powstania u Zamawiającego obowiązku podatkowego zgodnie z przepisami o podatku od towarów i usług oraz wartość netto towaru lub usługi objętych obowiązkiem podatkowym Zamawiającego) </w:t>
      </w:r>
      <w:r w:rsidRPr="00524486">
        <w:rPr>
          <w:rFonts w:ascii="Arial" w:eastAsia="Times New Roman" w:hAnsi="Arial" w:cs="Arial"/>
          <w:sz w:val="24"/>
          <w:szCs w:val="24"/>
          <w:lang w:eastAsia="ar-SA"/>
        </w:rPr>
        <w:t>objętych przedmiotem zamówienia.*</w:t>
      </w:r>
    </w:p>
    <w:p w14:paraId="07EBB5C1" w14:textId="77777777" w:rsidR="009B349F" w:rsidRPr="00524486" w:rsidRDefault="009B349F" w:rsidP="009B349F">
      <w:pPr>
        <w:keepNext/>
        <w:keepLines/>
        <w:widowControl w:val="0"/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14:paraId="78A86C33" w14:textId="77777777" w:rsidR="009B349F" w:rsidRPr="00524486" w:rsidRDefault="009B349F" w:rsidP="007B10A7">
      <w:pPr>
        <w:keepNext/>
        <w:keepLines/>
        <w:widowControl w:val="0"/>
        <w:numPr>
          <w:ilvl w:val="0"/>
          <w:numId w:val="33"/>
        </w:numPr>
        <w:spacing w:after="0" w:line="360" w:lineRule="auto"/>
        <w:ind w:left="295" w:right="70"/>
        <w:contextualSpacing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524486">
        <w:rPr>
          <w:rFonts w:ascii="Arial" w:eastAsia="Times New Roman" w:hAnsi="Arial" w:cs="Arial"/>
          <w:sz w:val="24"/>
          <w:szCs w:val="24"/>
          <w:lang w:eastAsia="ar-SA"/>
        </w:rPr>
        <w:t>Dane kontaktowe:</w:t>
      </w:r>
    </w:p>
    <w:p w14:paraId="29A2FB90" w14:textId="77777777" w:rsidR="009B349F" w:rsidRPr="00524486" w:rsidRDefault="009B349F" w:rsidP="009B349F">
      <w:pPr>
        <w:keepNext/>
        <w:keepLines/>
        <w:widowControl w:val="0"/>
        <w:spacing w:after="0" w:line="360" w:lineRule="auto"/>
        <w:ind w:right="70" w:firstLine="360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524486">
        <w:rPr>
          <w:rFonts w:ascii="Arial" w:eastAsia="Times New Roman" w:hAnsi="Arial" w:cs="Arial"/>
          <w:sz w:val="24"/>
          <w:szCs w:val="24"/>
          <w:lang w:eastAsia="ar-SA"/>
        </w:rPr>
        <w:t xml:space="preserve"> telefon stacjonarny nr </w:t>
      </w:r>
      <w:r w:rsidRPr="00524486">
        <w:rPr>
          <w:rFonts w:ascii="Arial" w:eastAsia="Times New Roman" w:hAnsi="Arial" w:cs="Arial"/>
          <w:b/>
          <w:sz w:val="24"/>
          <w:szCs w:val="24"/>
          <w:lang w:eastAsia="ar-SA"/>
        </w:rPr>
        <w:t>____________________</w:t>
      </w:r>
    </w:p>
    <w:p w14:paraId="6C9985EC" w14:textId="77777777" w:rsidR="009B349F" w:rsidRPr="00524486" w:rsidRDefault="009B349F" w:rsidP="009B349F">
      <w:pPr>
        <w:keepNext/>
        <w:keepLines/>
        <w:widowControl w:val="0"/>
        <w:spacing w:after="0" w:line="360" w:lineRule="auto"/>
        <w:ind w:left="360" w:right="70"/>
        <w:contextualSpacing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524486">
        <w:rPr>
          <w:rFonts w:ascii="Arial" w:eastAsia="Times New Roman" w:hAnsi="Arial" w:cs="Arial"/>
          <w:sz w:val="24"/>
          <w:szCs w:val="24"/>
          <w:lang w:eastAsia="ar-SA"/>
        </w:rPr>
        <w:t xml:space="preserve"> telefon komórkowy nr ____________________</w:t>
      </w:r>
    </w:p>
    <w:p w14:paraId="58B39AEE" w14:textId="77777777" w:rsidR="009B349F" w:rsidRPr="00524486" w:rsidRDefault="009B349F" w:rsidP="009B349F">
      <w:pPr>
        <w:keepNext/>
        <w:keepLines/>
        <w:widowControl w:val="0"/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524486">
        <w:rPr>
          <w:rFonts w:ascii="Arial" w:eastAsia="Times New Roman" w:hAnsi="Arial" w:cs="Arial"/>
          <w:sz w:val="24"/>
          <w:szCs w:val="24"/>
          <w:lang w:eastAsia="ar-SA"/>
        </w:rPr>
        <w:t xml:space="preserve">       adres e-mail ____________________________</w:t>
      </w:r>
    </w:p>
    <w:p w14:paraId="7D4B8163" w14:textId="77777777" w:rsidR="009B349F" w:rsidRPr="00524486" w:rsidRDefault="009B349F" w:rsidP="009B349F">
      <w:pPr>
        <w:keepNext/>
        <w:keepLines/>
        <w:widowControl w:val="0"/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524486">
        <w:rPr>
          <w:rFonts w:ascii="Arial" w:eastAsia="Times New Roman" w:hAnsi="Arial" w:cs="Arial"/>
          <w:sz w:val="24"/>
          <w:szCs w:val="24"/>
          <w:lang w:eastAsia="ar-SA"/>
        </w:rPr>
        <w:t xml:space="preserve">       adres skrzynki </w:t>
      </w:r>
      <w:proofErr w:type="spellStart"/>
      <w:r w:rsidRPr="00524486">
        <w:rPr>
          <w:rFonts w:ascii="Arial" w:eastAsia="Times New Roman" w:hAnsi="Arial" w:cs="Arial"/>
          <w:sz w:val="24"/>
          <w:szCs w:val="24"/>
          <w:lang w:eastAsia="ar-SA"/>
        </w:rPr>
        <w:t>ePUAP</w:t>
      </w:r>
      <w:proofErr w:type="spellEnd"/>
      <w:r w:rsidRPr="00524486">
        <w:rPr>
          <w:rFonts w:ascii="Arial" w:eastAsia="Times New Roman" w:hAnsi="Arial" w:cs="Arial"/>
          <w:sz w:val="24"/>
          <w:szCs w:val="24"/>
          <w:lang w:eastAsia="ar-SA"/>
        </w:rPr>
        <w:t xml:space="preserve"> ___________________ </w:t>
      </w:r>
    </w:p>
    <w:p w14:paraId="54AFA681" w14:textId="77777777" w:rsidR="009B349F" w:rsidRPr="00524486" w:rsidRDefault="009B349F" w:rsidP="009B349F">
      <w:pPr>
        <w:keepNext/>
        <w:keepLines/>
        <w:widowControl w:val="0"/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14:paraId="7193804C" w14:textId="77777777" w:rsidR="009B349F" w:rsidRPr="00524486" w:rsidRDefault="009B349F" w:rsidP="009B349F">
      <w:pPr>
        <w:keepNext/>
        <w:keepLines/>
        <w:widowControl w:val="0"/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14:paraId="42ADD0DB" w14:textId="77777777" w:rsidR="009B349F" w:rsidRPr="00524486" w:rsidRDefault="009B349F" w:rsidP="009B349F">
      <w:pPr>
        <w:keepNext/>
        <w:keepLines/>
        <w:widowControl w:val="0"/>
        <w:spacing w:after="0" w:line="360" w:lineRule="auto"/>
        <w:ind w:firstLine="426"/>
        <w:contextualSpacing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524486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524486">
        <w:rPr>
          <w:rFonts w:ascii="Arial" w:eastAsia="Times New Roman" w:hAnsi="Arial" w:cs="Arial"/>
          <w:sz w:val="24"/>
          <w:szCs w:val="24"/>
          <w:lang w:eastAsia="ar-SA"/>
        </w:rPr>
        <w:tab/>
        <w:t xml:space="preserve">          </w:t>
      </w:r>
    </w:p>
    <w:p w14:paraId="2132351B" w14:textId="77FCE2A8" w:rsidR="009B349F" w:rsidRPr="00524486" w:rsidRDefault="009B349F" w:rsidP="009B349F">
      <w:pPr>
        <w:keepNext/>
        <w:keepLines/>
        <w:widowControl w:val="0"/>
        <w:spacing w:after="0" w:line="360" w:lineRule="auto"/>
        <w:ind w:firstLine="426"/>
        <w:contextualSpacing/>
        <w:jc w:val="both"/>
        <w:rPr>
          <w:rFonts w:ascii="Arial" w:eastAsia="Times New Roman" w:hAnsi="Arial" w:cs="Arial"/>
          <w:i/>
          <w:sz w:val="24"/>
          <w:szCs w:val="24"/>
          <w:lang w:eastAsia="ar-SA"/>
        </w:rPr>
      </w:pPr>
      <w:r w:rsidRPr="00524486">
        <w:rPr>
          <w:rFonts w:ascii="Arial" w:eastAsia="Times New Roman" w:hAnsi="Arial" w:cs="Arial"/>
          <w:sz w:val="24"/>
          <w:szCs w:val="24"/>
          <w:lang w:eastAsia="ar-SA"/>
        </w:rPr>
        <w:t xml:space="preserve">    </w:t>
      </w:r>
      <w:r w:rsidRPr="00524486">
        <w:rPr>
          <w:rFonts w:ascii="Arial" w:eastAsia="Times New Roman" w:hAnsi="Arial" w:cs="Arial"/>
          <w:i/>
          <w:sz w:val="24"/>
          <w:szCs w:val="24"/>
          <w:lang w:eastAsia="ar-SA"/>
        </w:rPr>
        <w:t>miejscowość, data</w:t>
      </w:r>
      <w:r w:rsidR="0032140A" w:rsidRPr="00524486">
        <w:rPr>
          <w:rFonts w:ascii="Arial" w:eastAsia="Times New Roman" w:hAnsi="Arial" w:cs="Arial"/>
          <w:i/>
          <w:sz w:val="24"/>
          <w:szCs w:val="24"/>
          <w:lang w:eastAsia="ar-SA"/>
        </w:rPr>
        <w:t xml:space="preserve"> ………………</w:t>
      </w:r>
      <w:r w:rsidRPr="00524486">
        <w:rPr>
          <w:rFonts w:ascii="Arial" w:eastAsia="Times New Roman" w:hAnsi="Arial" w:cs="Arial"/>
          <w:i/>
          <w:sz w:val="24"/>
          <w:szCs w:val="24"/>
          <w:lang w:eastAsia="ar-SA"/>
        </w:rPr>
        <w:t>………………………………………………</w:t>
      </w:r>
    </w:p>
    <w:p w14:paraId="27B0AA11" w14:textId="77777777" w:rsidR="0032140A" w:rsidRPr="00524486" w:rsidRDefault="0032140A" w:rsidP="009B349F">
      <w:pPr>
        <w:keepNext/>
        <w:keepLines/>
        <w:widowControl w:val="0"/>
        <w:spacing w:after="0" w:line="360" w:lineRule="auto"/>
        <w:ind w:left="360" w:right="70"/>
        <w:contextualSpacing/>
        <w:jc w:val="both"/>
        <w:rPr>
          <w:rFonts w:ascii="Arial" w:eastAsia="Times New Roman" w:hAnsi="Arial" w:cs="Arial"/>
          <w:i/>
          <w:sz w:val="24"/>
          <w:szCs w:val="24"/>
          <w:lang w:eastAsia="ar-SA"/>
        </w:rPr>
      </w:pPr>
    </w:p>
    <w:p w14:paraId="73362BF9" w14:textId="3B903E3E" w:rsidR="009B349F" w:rsidRPr="00524486" w:rsidRDefault="009B349F" w:rsidP="009B349F">
      <w:pPr>
        <w:keepNext/>
        <w:keepLines/>
        <w:widowControl w:val="0"/>
        <w:spacing w:after="0" w:line="360" w:lineRule="auto"/>
        <w:ind w:left="360" w:right="70"/>
        <w:contextualSpacing/>
        <w:jc w:val="both"/>
        <w:rPr>
          <w:rFonts w:ascii="Arial" w:eastAsia="Times New Roman" w:hAnsi="Arial" w:cs="Arial"/>
          <w:i/>
          <w:sz w:val="24"/>
          <w:szCs w:val="24"/>
          <w:lang w:eastAsia="ar-SA"/>
        </w:rPr>
      </w:pPr>
      <w:r w:rsidRPr="00524486">
        <w:rPr>
          <w:rFonts w:ascii="Arial" w:eastAsia="Times New Roman" w:hAnsi="Arial" w:cs="Arial"/>
          <w:i/>
          <w:sz w:val="24"/>
          <w:szCs w:val="24"/>
          <w:lang w:eastAsia="ar-SA"/>
        </w:rPr>
        <w:t>* niepotrzebne skreślić</w:t>
      </w:r>
    </w:p>
    <w:p w14:paraId="7B2CA861" w14:textId="73D363C8" w:rsidR="009B349F" w:rsidRPr="00524486" w:rsidRDefault="009B349F" w:rsidP="0032140A">
      <w:pPr>
        <w:keepNext/>
        <w:keepLines/>
        <w:widowControl w:val="0"/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14:paraId="7B4488F9" w14:textId="77777777" w:rsidR="009B349F" w:rsidRPr="00524486" w:rsidRDefault="009B349F" w:rsidP="0032140A">
      <w:pPr>
        <w:keepNext/>
        <w:keepLines/>
        <w:widowControl w:val="0"/>
        <w:spacing w:after="0" w:line="240" w:lineRule="auto"/>
        <w:ind w:left="360" w:right="70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524486">
        <w:rPr>
          <w:rFonts w:ascii="Arial" w:eastAsia="Times New Roman" w:hAnsi="Arial" w:cs="Arial"/>
          <w:b/>
          <w:i/>
          <w:iCs/>
          <w:sz w:val="20"/>
          <w:szCs w:val="20"/>
          <w:lang w:eastAsia="ar-SA"/>
        </w:rPr>
        <w:t>Informacja dla wykonawcy:</w:t>
      </w:r>
    </w:p>
    <w:p w14:paraId="0F47AABA" w14:textId="77777777" w:rsidR="009B349F" w:rsidRPr="00524486" w:rsidRDefault="009B349F" w:rsidP="0032140A">
      <w:pPr>
        <w:keepNext/>
        <w:keepLines/>
        <w:widowControl w:val="0"/>
        <w:spacing w:after="0" w:line="240" w:lineRule="auto"/>
        <w:ind w:left="360" w:right="70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524486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Formularz (plik) musi być opatrzony przez osobę lub osoby uprawnione do reprezentowania Wykonawcy </w:t>
      </w:r>
      <w:r w:rsidRPr="00524486">
        <w:rPr>
          <w:rFonts w:ascii="Arial" w:eastAsia="Times New Roman" w:hAnsi="Arial" w:cs="Arial"/>
          <w:b/>
          <w:i/>
          <w:sz w:val="20"/>
          <w:szCs w:val="20"/>
          <w:u w:val="single"/>
          <w:lang w:eastAsia="ar-SA"/>
        </w:rPr>
        <w:t>jednym z nw. podpisów elektronicznych</w:t>
      </w:r>
      <w:r w:rsidRPr="00524486">
        <w:rPr>
          <w:rFonts w:ascii="Arial" w:eastAsia="Times New Roman" w:hAnsi="Arial" w:cs="Arial"/>
          <w:i/>
          <w:sz w:val="20"/>
          <w:szCs w:val="20"/>
          <w:lang w:eastAsia="ar-SA"/>
        </w:rPr>
        <w:t>:</w:t>
      </w:r>
    </w:p>
    <w:p w14:paraId="4B6D5532" w14:textId="77777777" w:rsidR="009B349F" w:rsidRPr="00524486" w:rsidRDefault="009B349F" w:rsidP="0032140A">
      <w:pPr>
        <w:keepNext/>
        <w:keepLines/>
        <w:widowControl w:val="0"/>
        <w:spacing w:after="0" w:line="240" w:lineRule="auto"/>
        <w:ind w:left="360" w:right="70"/>
        <w:contextualSpacing/>
        <w:jc w:val="both"/>
        <w:rPr>
          <w:rFonts w:ascii="Arial" w:eastAsia="Times New Roman" w:hAnsi="Arial" w:cs="Arial"/>
          <w:b/>
          <w:bCs/>
          <w:i/>
          <w:sz w:val="20"/>
          <w:szCs w:val="20"/>
          <w:lang w:eastAsia="ar-SA"/>
        </w:rPr>
      </w:pPr>
      <w:r w:rsidRPr="00524486">
        <w:rPr>
          <w:rFonts w:ascii="Arial" w:eastAsia="Times New Roman" w:hAnsi="Arial" w:cs="Arial"/>
          <w:b/>
          <w:bCs/>
          <w:i/>
          <w:sz w:val="20"/>
          <w:szCs w:val="20"/>
          <w:lang w:eastAsia="ar-SA"/>
        </w:rPr>
        <w:t>- kwalifikowanym podpisem elektronicznym lub</w:t>
      </w:r>
    </w:p>
    <w:p w14:paraId="3C6A3EC6" w14:textId="77777777" w:rsidR="009B349F" w:rsidRPr="00524486" w:rsidRDefault="009B349F" w:rsidP="0032140A">
      <w:pPr>
        <w:keepNext/>
        <w:keepLines/>
        <w:widowControl w:val="0"/>
        <w:spacing w:after="0" w:line="240" w:lineRule="auto"/>
        <w:ind w:left="360" w:right="70"/>
        <w:contextualSpacing/>
        <w:jc w:val="both"/>
        <w:rPr>
          <w:rFonts w:ascii="Arial" w:eastAsia="Times New Roman" w:hAnsi="Arial" w:cs="Arial"/>
          <w:b/>
          <w:bCs/>
          <w:i/>
          <w:sz w:val="20"/>
          <w:szCs w:val="20"/>
          <w:lang w:eastAsia="ar-SA"/>
        </w:rPr>
      </w:pPr>
      <w:r w:rsidRPr="00524486">
        <w:rPr>
          <w:rFonts w:ascii="Arial" w:eastAsia="Times New Roman" w:hAnsi="Arial" w:cs="Arial"/>
          <w:b/>
          <w:bCs/>
          <w:i/>
          <w:sz w:val="20"/>
          <w:szCs w:val="20"/>
          <w:lang w:eastAsia="ar-SA"/>
        </w:rPr>
        <w:t xml:space="preserve">- podpisem zaufanym (e-PUAP) lub </w:t>
      </w:r>
    </w:p>
    <w:p w14:paraId="474DB29D" w14:textId="741EB7FE" w:rsidR="00B32A6A" w:rsidRPr="00524486" w:rsidRDefault="009B349F" w:rsidP="0032140A">
      <w:pPr>
        <w:keepNext/>
        <w:keepLines/>
        <w:widowControl w:val="0"/>
        <w:spacing w:after="0" w:line="240" w:lineRule="auto"/>
        <w:ind w:left="360" w:right="70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524486">
        <w:rPr>
          <w:rFonts w:ascii="Arial" w:eastAsia="Times New Roman" w:hAnsi="Arial" w:cs="Arial"/>
          <w:b/>
          <w:bCs/>
          <w:i/>
          <w:sz w:val="20"/>
          <w:szCs w:val="20"/>
          <w:lang w:eastAsia="ar-SA"/>
        </w:rPr>
        <w:t>- podpisem osobistym (e-dowód z warstwą cyfrową)</w:t>
      </w:r>
      <w:bookmarkStart w:id="6" w:name="_PictureBullets"/>
      <w:bookmarkEnd w:id="6"/>
    </w:p>
    <w:sectPr w:rsidR="00B32A6A" w:rsidRPr="00524486" w:rsidSect="00F05432">
      <w:headerReference w:type="default" r:id="rId8"/>
      <w:pgSz w:w="11906" w:h="16838"/>
      <w:pgMar w:top="1134" w:right="2268" w:bottom="22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66B7A8" w14:textId="77777777" w:rsidR="00B72058" w:rsidRDefault="00B72058" w:rsidP="00AC0705">
      <w:pPr>
        <w:spacing w:after="0" w:line="240" w:lineRule="auto"/>
      </w:pPr>
      <w:r>
        <w:separator/>
      </w:r>
    </w:p>
  </w:endnote>
  <w:endnote w:type="continuationSeparator" w:id="0">
    <w:p w14:paraId="520DF76D" w14:textId="77777777" w:rsidR="00B72058" w:rsidRDefault="00B72058" w:rsidP="00AC07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3CB656" w14:textId="77777777" w:rsidR="00B72058" w:rsidRDefault="00B72058" w:rsidP="00AC0705">
      <w:pPr>
        <w:spacing w:after="0" w:line="240" w:lineRule="auto"/>
      </w:pPr>
      <w:r>
        <w:separator/>
      </w:r>
    </w:p>
  </w:footnote>
  <w:footnote w:type="continuationSeparator" w:id="0">
    <w:p w14:paraId="42AC26E4" w14:textId="77777777" w:rsidR="00B72058" w:rsidRDefault="00B72058" w:rsidP="00AC07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57DBEE" w14:textId="2029671B" w:rsidR="00A9770D" w:rsidRPr="0048232F" w:rsidRDefault="00FC5640" w:rsidP="00F46DFE">
    <w:pPr>
      <w:tabs>
        <w:tab w:val="left" w:pos="900"/>
      </w:tabs>
      <w:spacing w:after="0" w:line="240" w:lineRule="auto"/>
      <w:jc w:val="both"/>
      <w:rPr>
        <w:rFonts w:eastAsia="Times New Roman"/>
        <w:sz w:val="20"/>
        <w:szCs w:val="20"/>
        <w:lang w:eastAsia="pl-PL"/>
      </w:rPr>
    </w:pPr>
    <w:bookmarkStart w:id="7" w:name="_Hlk519336074"/>
    <w:bookmarkStart w:id="8" w:name="_Hlk516422820"/>
    <w:bookmarkStart w:id="9" w:name="_Hlk524295387"/>
    <w:bookmarkStart w:id="10" w:name="_Hlk524295388"/>
    <w:r w:rsidRPr="0048232F">
      <w:rPr>
        <w:rFonts w:eastAsia="Times New Roman"/>
        <w:noProof/>
        <w:sz w:val="20"/>
        <w:szCs w:val="20"/>
        <w:lang w:eastAsia="pl-PL"/>
      </w:rPr>
      <w:drawing>
        <wp:inline distT="0" distB="0" distL="0" distR="0" wp14:anchorId="4D5036D3" wp14:editId="399EE7A5">
          <wp:extent cx="5401310" cy="5422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131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bookmarkEnd w:id="7"/>
  <w:bookmarkEnd w:id="8"/>
  <w:bookmarkEnd w:id="9"/>
  <w:bookmarkEnd w:id="10"/>
  <w:p w14:paraId="5745F3E4" w14:textId="1FE632C5" w:rsidR="0037462B" w:rsidRPr="0048232F" w:rsidRDefault="0037462B" w:rsidP="0037462B">
    <w:pPr>
      <w:pStyle w:val="Nagwek"/>
      <w:jc w:val="center"/>
      <w:rPr>
        <w:rFonts w:ascii="Arial" w:hAnsi="Arial" w:cs="Arial"/>
        <w:sz w:val="20"/>
        <w:szCs w:val="20"/>
      </w:rPr>
    </w:pPr>
    <w:r w:rsidRPr="0048232F">
      <w:rPr>
        <w:rFonts w:ascii="Arial" w:hAnsi="Arial" w:cs="Arial"/>
        <w:sz w:val="20"/>
        <w:szCs w:val="20"/>
        <w:lang w:val="de-DE"/>
      </w:rPr>
      <w:t xml:space="preserve">Projekt </w:t>
    </w:r>
    <w:proofErr w:type="spellStart"/>
    <w:r w:rsidRPr="0048232F">
      <w:rPr>
        <w:rFonts w:ascii="Arial" w:hAnsi="Arial" w:cs="Arial"/>
        <w:sz w:val="20"/>
        <w:szCs w:val="20"/>
        <w:lang w:val="de-DE"/>
      </w:rPr>
      <w:t>nr</w:t>
    </w:r>
    <w:proofErr w:type="spellEnd"/>
    <w:r w:rsidRPr="0048232F">
      <w:rPr>
        <w:rFonts w:ascii="Arial" w:hAnsi="Arial" w:cs="Arial"/>
        <w:sz w:val="20"/>
        <w:szCs w:val="20"/>
        <w:lang w:val="de-DE"/>
      </w:rPr>
      <w:t xml:space="preserve"> FELD.08.08-IZ.00-0029/23 </w:t>
    </w:r>
    <w:proofErr w:type="spellStart"/>
    <w:r w:rsidRPr="0048232F">
      <w:rPr>
        <w:rFonts w:ascii="Arial" w:hAnsi="Arial" w:cs="Arial"/>
        <w:sz w:val="20"/>
        <w:szCs w:val="20"/>
        <w:lang w:val="de-DE"/>
      </w:rPr>
      <w:t>pn</w:t>
    </w:r>
    <w:proofErr w:type="spellEnd"/>
    <w:r w:rsidRPr="0048232F">
      <w:rPr>
        <w:rFonts w:ascii="Arial" w:hAnsi="Arial" w:cs="Arial"/>
        <w:sz w:val="20"/>
        <w:szCs w:val="20"/>
        <w:lang w:val="de-DE"/>
      </w:rPr>
      <w:t>. ”</w:t>
    </w:r>
    <w:proofErr w:type="spellStart"/>
    <w:r w:rsidRPr="0048232F">
      <w:rPr>
        <w:rFonts w:ascii="Arial" w:hAnsi="Arial" w:cs="Arial"/>
        <w:sz w:val="20"/>
        <w:szCs w:val="20"/>
        <w:lang w:val="de-DE"/>
      </w:rPr>
      <w:t>Stopklatka</w:t>
    </w:r>
    <w:proofErr w:type="spellEnd"/>
    <w:r w:rsidRPr="0048232F">
      <w:rPr>
        <w:rFonts w:ascii="Arial" w:hAnsi="Arial" w:cs="Arial"/>
        <w:sz w:val="20"/>
        <w:szCs w:val="20"/>
        <w:lang w:val="de-DE"/>
      </w:rPr>
      <w:t xml:space="preserve">” </w:t>
    </w:r>
    <w:r w:rsidRPr="0048232F">
      <w:rPr>
        <w:rFonts w:ascii="Arial" w:hAnsi="Arial" w:cs="Arial"/>
        <w:sz w:val="20"/>
        <w:szCs w:val="20"/>
      </w:rPr>
      <w:t>współfinansowany ze środków Europejskiego Funduszu Społecznego Plus w ramach Programu Regionalnego</w:t>
    </w:r>
  </w:p>
  <w:p w14:paraId="31AA4407" w14:textId="40324224" w:rsidR="0037462B" w:rsidRPr="0048232F" w:rsidRDefault="0037462B" w:rsidP="0037462B">
    <w:pPr>
      <w:pStyle w:val="Nagwek"/>
      <w:jc w:val="center"/>
      <w:rPr>
        <w:rFonts w:ascii="Arial" w:hAnsi="Arial" w:cs="Arial"/>
        <w:sz w:val="20"/>
        <w:szCs w:val="20"/>
      </w:rPr>
    </w:pPr>
    <w:r w:rsidRPr="0048232F">
      <w:rPr>
        <w:rFonts w:ascii="Arial" w:hAnsi="Arial" w:cs="Arial"/>
        <w:sz w:val="20"/>
        <w:szCs w:val="20"/>
      </w:rPr>
      <w:t>Fundusze Europejskie dla Łódzkiego 2021-2027</w:t>
    </w:r>
  </w:p>
  <w:p w14:paraId="632034F2" w14:textId="07507B29" w:rsidR="0048232F" w:rsidRPr="0048232F" w:rsidRDefault="0048232F" w:rsidP="0048232F">
    <w:pPr>
      <w:pStyle w:val="Nagwek"/>
      <w:rPr>
        <w:rFonts w:ascii="Arial" w:hAnsi="Arial" w:cs="Arial"/>
        <w:sz w:val="20"/>
        <w:szCs w:val="20"/>
      </w:rPr>
    </w:pPr>
    <w:r w:rsidRPr="0048232F">
      <w:rPr>
        <w:rFonts w:ascii="Arial" w:hAnsi="Arial" w:cs="Arial"/>
        <w:sz w:val="20"/>
        <w:szCs w:val="20"/>
      </w:rPr>
      <w:t>ZSPM/</w:t>
    </w:r>
    <w:r w:rsidR="000B441C">
      <w:rPr>
        <w:rFonts w:ascii="Arial" w:hAnsi="Arial" w:cs="Arial"/>
        <w:sz w:val="20"/>
        <w:szCs w:val="20"/>
      </w:rPr>
      <w:t>6</w:t>
    </w:r>
    <w:r w:rsidRPr="0048232F">
      <w:rPr>
        <w:rFonts w:ascii="Arial" w:hAnsi="Arial" w:cs="Arial"/>
        <w:sz w:val="20"/>
        <w:szCs w:val="20"/>
      </w:rPr>
      <w:t>/U/2025</w:t>
    </w:r>
  </w:p>
  <w:p w14:paraId="04CD5C7D" w14:textId="77777777" w:rsidR="00A9770D" w:rsidRPr="00F46DFE" w:rsidRDefault="00A9770D" w:rsidP="00F46DFE">
    <w:pPr>
      <w:pStyle w:val="Nagwek"/>
      <w:jc w:val="center"/>
      <w:rPr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2832717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Calibri"/>
        <w:b w:val="0"/>
        <w:bCs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0000003"/>
    <w:multiLevelType w:val="multilevel"/>
    <w:tmpl w:val="6C265A98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0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eastAsia="Times New Roman" w:hAnsi="Arial"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0000006"/>
    <w:multiLevelType w:val="singleLevel"/>
    <w:tmpl w:val="35D6D92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Calibri" w:hint="default"/>
        <w:bCs/>
        <w:color w:val="auto"/>
        <w:spacing w:val="-2"/>
        <w:sz w:val="24"/>
        <w:szCs w:val="24"/>
      </w:rPr>
    </w:lvl>
  </w:abstractNum>
  <w:abstractNum w:abstractNumId="3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Calibri" w:hint="default"/>
        <w:sz w:val="24"/>
        <w:szCs w:val="24"/>
      </w:rPr>
    </w:lvl>
  </w:abstractNum>
  <w:abstractNum w:abstractNumId="4" w15:restartNumberingAfterBreak="0">
    <w:nsid w:val="00000009"/>
    <w:multiLevelType w:val="single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A"/>
    <w:multiLevelType w:val="singleLevel"/>
    <w:tmpl w:val="34B09456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732" w:hanging="360"/>
      </w:pPr>
      <w:rPr>
        <w:rFonts w:ascii="Times New Roman" w:hAnsi="Times New Roman" w:cs="Calibri"/>
        <w:color w:val="auto"/>
        <w:sz w:val="24"/>
        <w:szCs w:val="24"/>
      </w:rPr>
    </w:lvl>
  </w:abstractNum>
  <w:abstractNum w:abstractNumId="6" w15:restartNumberingAfterBreak="0">
    <w:nsid w:val="0000000B"/>
    <w:multiLevelType w:val="singleLevel"/>
    <w:tmpl w:val="0122C88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4"/>
      </w:rPr>
    </w:lvl>
  </w:abstractNum>
  <w:abstractNum w:abstractNumId="7" w15:restartNumberingAfterBreak="0">
    <w:nsid w:val="0000000C"/>
    <w:multiLevelType w:val="multilevel"/>
    <w:tmpl w:val="0000000C"/>
    <w:name w:val="WW8Num13"/>
    <w:lvl w:ilvl="0">
      <w:start w:val="1"/>
      <w:numFmt w:val="decimal"/>
      <w:suff w:val="nothing"/>
      <w:lvlText w:val="§ %1"/>
      <w:lvlJc w:val="left"/>
      <w:pPr>
        <w:tabs>
          <w:tab w:val="num" w:pos="0"/>
        </w:tabs>
        <w:ind w:left="4962" w:firstLine="0"/>
      </w:pPr>
    </w:lvl>
    <w:lvl w:ilvl="1">
      <w:start w:val="1"/>
      <w:numFmt w:val="decimal"/>
      <w:lvlText w:val="%1.%2."/>
      <w:lvlJc w:val="left"/>
      <w:pPr>
        <w:tabs>
          <w:tab w:val="num" w:pos="534"/>
        </w:tabs>
        <w:ind w:left="534" w:hanging="432"/>
      </w:pPr>
    </w:lvl>
    <w:lvl w:ilvl="2">
      <w:start w:val="1"/>
      <w:numFmt w:val="decimal"/>
      <w:lvlText w:val="%1.%2.%3."/>
      <w:lvlJc w:val="left"/>
      <w:pPr>
        <w:tabs>
          <w:tab w:val="num" w:pos="966"/>
        </w:tabs>
        <w:ind w:left="966" w:hanging="504"/>
      </w:pPr>
    </w:lvl>
    <w:lvl w:ilvl="3">
      <w:start w:val="1"/>
      <w:numFmt w:val="decimal"/>
      <w:lvlText w:val="%1.%2.%3.%4."/>
      <w:lvlJc w:val="left"/>
      <w:pPr>
        <w:tabs>
          <w:tab w:val="num" w:pos="1542"/>
        </w:tabs>
        <w:ind w:left="1470" w:hanging="648"/>
      </w:pPr>
    </w:lvl>
    <w:lvl w:ilvl="4">
      <w:start w:val="1"/>
      <w:numFmt w:val="decimal"/>
      <w:lvlText w:val="%1.%2.%3.%4.%5."/>
      <w:lvlJc w:val="left"/>
      <w:pPr>
        <w:tabs>
          <w:tab w:val="num" w:pos="2262"/>
        </w:tabs>
        <w:ind w:left="1974" w:hanging="792"/>
      </w:pPr>
    </w:lvl>
    <w:lvl w:ilvl="5">
      <w:start w:val="1"/>
      <w:numFmt w:val="decimal"/>
      <w:lvlText w:val="%1.%2.%3.%4.%5.%6."/>
      <w:lvlJc w:val="left"/>
      <w:pPr>
        <w:tabs>
          <w:tab w:val="num" w:pos="2622"/>
        </w:tabs>
        <w:ind w:left="2478" w:hanging="936"/>
      </w:pPr>
    </w:lvl>
    <w:lvl w:ilvl="6">
      <w:start w:val="1"/>
      <w:numFmt w:val="decimal"/>
      <w:lvlText w:val="%1.%2.%3.%4.%5.%6.%7."/>
      <w:lvlJc w:val="left"/>
      <w:pPr>
        <w:tabs>
          <w:tab w:val="num" w:pos="3342"/>
        </w:tabs>
        <w:ind w:left="298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02"/>
        </w:tabs>
        <w:ind w:left="348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422"/>
        </w:tabs>
        <w:ind w:left="4062" w:hanging="1440"/>
      </w:pPr>
    </w:lvl>
  </w:abstractNum>
  <w:abstractNum w:abstractNumId="8" w15:restartNumberingAfterBreak="0">
    <w:nsid w:val="00000010"/>
    <w:multiLevelType w:val="singleLevel"/>
    <w:tmpl w:val="00000010"/>
    <w:name w:val="WW8Num17"/>
    <w:lvl w:ilvl="0">
      <w:start w:val="1"/>
      <w:numFmt w:val="lowerLetter"/>
      <w:lvlText w:val="%1)"/>
      <w:lvlJc w:val="left"/>
      <w:pPr>
        <w:tabs>
          <w:tab w:val="num" w:pos="1"/>
        </w:tabs>
        <w:ind w:left="1069" w:hanging="360"/>
      </w:pPr>
    </w:lvl>
  </w:abstractNum>
  <w:abstractNum w:abstractNumId="9" w15:restartNumberingAfterBreak="0">
    <w:nsid w:val="02203066"/>
    <w:multiLevelType w:val="singleLevel"/>
    <w:tmpl w:val="0000000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0C7756D2"/>
    <w:multiLevelType w:val="multilevel"/>
    <w:tmpl w:val="28327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Calibri"/>
        <w:b w:val="0"/>
        <w:bCs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11896B79"/>
    <w:multiLevelType w:val="hybridMultilevel"/>
    <w:tmpl w:val="2DE2AC6C"/>
    <w:lvl w:ilvl="0" w:tplc="322056AC">
      <w:start w:val="1"/>
      <w:numFmt w:val="lowerLetter"/>
      <w:lvlText w:val="%1."/>
      <w:lvlJc w:val="left"/>
      <w:pPr>
        <w:ind w:left="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2" w15:restartNumberingAfterBreak="0">
    <w:nsid w:val="1345764C"/>
    <w:multiLevelType w:val="hybridMultilevel"/>
    <w:tmpl w:val="2DE2AC6C"/>
    <w:lvl w:ilvl="0" w:tplc="322056AC">
      <w:start w:val="1"/>
      <w:numFmt w:val="lowerLetter"/>
      <w:lvlText w:val="%1."/>
      <w:lvlJc w:val="left"/>
      <w:pPr>
        <w:ind w:left="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3" w15:restartNumberingAfterBreak="0">
    <w:nsid w:val="16A862DF"/>
    <w:multiLevelType w:val="hybridMultilevel"/>
    <w:tmpl w:val="2DE2AC6C"/>
    <w:lvl w:ilvl="0" w:tplc="322056AC">
      <w:start w:val="1"/>
      <w:numFmt w:val="lowerLetter"/>
      <w:lvlText w:val="%1."/>
      <w:lvlJc w:val="left"/>
      <w:pPr>
        <w:ind w:left="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4" w15:restartNumberingAfterBreak="0">
    <w:nsid w:val="16AF6F68"/>
    <w:multiLevelType w:val="hybridMultilevel"/>
    <w:tmpl w:val="F6E8C958"/>
    <w:lvl w:ilvl="0" w:tplc="8FCCF1BA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5" w15:restartNumberingAfterBreak="0">
    <w:nsid w:val="186165A4"/>
    <w:multiLevelType w:val="hybridMultilevel"/>
    <w:tmpl w:val="035A1772"/>
    <w:lvl w:ilvl="0" w:tplc="E34A46A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8F2002"/>
    <w:multiLevelType w:val="hybridMultilevel"/>
    <w:tmpl w:val="EF9261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1231BB"/>
    <w:multiLevelType w:val="hybridMultilevel"/>
    <w:tmpl w:val="2DE2AC6C"/>
    <w:lvl w:ilvl="0" w:tplc="322056AC">
      <w:start w:val="1"/>
      <w:numFmt w:val="lowerLetter"/>
      <w:lvlText w:val="%1."/>
      <w:lvlJc w:val="left"/>
      <w:pPr>
        <w:ind w:left="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8" w15:restartNumberingAfterBreak="0">
    <w:nsid w:val="1F2759F7"/>
    <w:multiLevelType w:val="hybridMultilevel"/>
    <w:tmpl w:val="92126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9728CF"/>
    <w:multiLevelType w:val="hybridMultilevel"/>
    <w:tmpl w:val="2DE2AC6C"/>
    <w:lvl w:ilvl="0" w:tplc="322056AC">
      <w:start w:val="1"/>
      <w:numFmt w:val="lowerLetter"/>
      <w:lvlText w:val="%1."/>
      <w:lvlJc w:val="left"/>
      <w:pPr>
        <w:ind w:left="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0" w15:restartNumberingAfterBreak="0">
    <w:nsid w:val="23FA69DC"/>
    <w:multiLevelType w:val="hybridMultilevel"/>
    <w:tmpl w:val="87C2A20E"/>
    <w:lvl w:ilvl="0" w:tplc="759A0D1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9922F8"/>
    <w:multiLevelType w:val="hybridMultilevel"/>
    <w:tmpl w:val="9CFC11E2"/>
    <w:lvl w:ilvl="0" w:tplc="FFC4C650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2" w15:restartNumberingAfterBreak="0">
    <w:nsid w:val="29450548"/>
    <w:multiLevelType w:val="hybridMultilevel"/>
    <w:tmpl w:val="AD74D0C4"/>
    <w:lvl w:ilvl="0" w:tplc="8A06761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3962FC5"/>
    <w:multiLevelType w:val="hybridMultilevel"/>
    <w:tmpl w:val="8DF0AACE"/>
    <w:lvl w:ilvl="0" w:tplc="424843C4">
      <w:start w:val="1"/>
      <w:numFmt w:val="bullet"/>
      <w:lvlText w:val=""/>
      <w:lvlJc w:val="left"/>
      <w:pPr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4" w15:restartNumberingAfterBreak="0">
    <w:nsid w:val="347C3B7A"/>
    <w:multiLevelType w:val="hybridMultilevel"/>
    <w:tmpl w:val="BA90B92E"/>
    <w:lvl w:ilvl="0" w:tplc="4086DE4C">
      <w:start w:val="2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5" w15:restartNumberingAfterBreak="0">
    <w:nsid w:val="37DE77ED"/>
    <w:multiLevelType w:val="hybridMultilevel"/>
    <w:tmpl w:val="2DE2AC6C"/>
    <w:lvl w:ilvl="0" w:tplc="322056AC">
      <w:start w:val="1"/>
      <w:numFmt w:val="lowerLetter"/>
      <w:lvlText w:val="%1."/>
      <w:lvlJc w:val="left"/>
      <w:pPr>
        <w:ind w:left="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6" w15:restartNumberingAfterBreak="0">
    <w:nsid w:val="3BFA2278"/>
    <w:multiLevelType w:val="hybridMultilevel"/>
    <w:tmpl w:val="7B421066"/>
    <w:lvl w:ilvl="0" w:tplc="6C38F75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17627F"/>
    <w:multiLevelType w:val="hybridMultilevel"/>
    <w:tmpl w:val="0D8ADCC6"/>
    <w:lvl w:ilvl="0" w:tplc="5F2EC960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8" w15:restartNumberingAfterBreak="0">
    <w:nsid w:val="42130FE0"/>
    <w:multiLevelType w:val="hybridMultilevel"/>
    <w:tmpl w:val="2DE2AC6C"/>
    <w:lvl w:ilvl="0" w:tplc="322056AC">
      <w:start w:val="1"/>
      <w:numFmt w:val="lowerLetter"/>
      <w:lvlText w:val="%1."/>
      <w:lvlJc w:val="left"/>
      <w:pPr>
        <w:ind w:left="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9" w15:restartNumberingAfterBreak="0">
    <w:nsid w:val="46A1494B"/>
    <w:multiLevelType w:val="hybridMultilevel"/>
    <w:tmpl w:val="9F46EDC6"/>
    <w:lvl w:ilvl="0" w:tplc="53A666CA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0" w15:restartNumberingAfterBreak="0">
    <w:nsid w:val="4A817640"/>
    <w:multiLevelType w:val="hybridMultilevel"/>
    <w:tmpl w:val="6A908A08"/>
    <w:lvl w:ilvl="0" w:tplc="04150001">
      <w:start w:val="1"/>
      <w:numFmt w:val="bullet"/>
      <w:lvlText w:val=""/>
      <w:lvlJc w:val="left"/>
      <w:pPr>
        <w:ind w:left="14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31" w15:restartNumberingAfterBreak="0">
    <w:nsid w:val="50D40A1A"/>
    <w:multiLevelType w:val="hybridMultilevel"/>
    <w:tmpl w:val="8CE00260"/>
    <w:lvl w:ilvl="0" w:tplc="63DC8A20">
      <w:start w:val="1"/>
      <w:numFmt w:val="bullet"/>
      <w:lvlText w:val="*"/>
      <w:lvlJc w:val="left"/>
      <w:pPr>
        <w:ind w:left="162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3FC1F34">
      <w:start w:val="1"/>
      <w:numFmt w:val="bullet"/>
      <w:lvlText w:val="o"/>
      <w:lvlJc w:val="left"/>
      <w:pPr>
        <w:ind w:left="1386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908B184">
      <w:start w:val="1"/>
      <w:numFmt w:val="bullet"/>
      <w:lvlText w:val="▪"/>
      <w:lvlJc w:val="left"/>
      <w:pPr>
        <w:ind w:left="2106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416B3DE">
      <w:start w:val="1"/>
      <w:numFmt w:val="bullet"/>
      <w:lvlText w:val="•"/>
      <w:lvlJc w:val="left"/>
      <w:pPr>
        <w:ind w:left="2826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4A42800">
      <w:start w:val="1"/>
      <w:numFmt w:val="bullet"/>
      <w:lvlText w:val="o"/>
      <w:lvlJc w:val="left"/>
      <w:pPr>
        <w:ind w:left="3546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924DA46">
      <w:start w:val="1"/>
      <w:numFmt w:val="bullet"/>
      <w:lvlText w:val="▪"/>
      <w:lvlJc w:val="left"/>
      <w:pPr>
        <w:ind w:left="4266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CEE75B0">
      <w:start w:val="1"/>
      <w:numFmt w:val="bullet"/>
      <w:lvlText w:val="•"/>
      <w:lvlJc w:val="left"/>
      <w:pPr>
        <w:ind w:left="4986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48848C8">
      <w:start w:val="1"/>
      <w:numFmt w:val="bullet"/>
      <w:lvlText w:val="o"/>
      <w:lvlJc w:val="left"/>
      <w:pPr>
        <w:ind w:left="5706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C968E64">
      <w:start w:val="1"/>
      <w:numFmt w:val="bullet"/>
      <w:lvlText w:val="▪"/>
      <w:lvlJc w:val="left"/>
      <w:pPr>
        <w:ind w:left="6426"/>
      </w:pPr>
      <w:rPr>
        <w:rFonts w:ascii="Trebuchet MS" w:eastAsia="Trebuchet MS" w:hAnsi="Trebuchet MS" w:cs="Trebuchet MS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41E562A"/>
    <w:multiLevelType w:val="hybridMultilevel"/>
    <w:tmpl w:val="FABA36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37786B"/>
    <w:multiLevelType w:val="hybridMultilevel"/>
    <w:tmpl w:val="0896C76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67F0773"/>
    <w:multiLevelType w:val="hybridMultilevel"/>
    <w:tmpl w:val="1546A55E"/>
    <w:lvl w:ilvl="0" w:tplc="B1A21FF8">
      <w:start w:val="1"/>
      <w:numFmt w:val="decimal"/>
      <w:lvlText w:val="%1."/>
      <w:lvlJc w:val="left"/>
      <w:pPr>
        <w:ind w:left="7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5" w15:restartNumberingAfterBreak="0">
    <w:nsid w:val="5D195FD0"/>
    <w:multiLevelType w:val="hybridMultilevel"/>
    <w:tmpl w:val="3C8E650C"/>
    <w:lvl w:ilvl="0" w:tplc="EC609DB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6" w15:restartNumberingAfterBreak="0">
    <w:nsid w:val="60124CDC"/>
    <w:multiLevelType w:val="hybridMultilevel"/>
    <w:tmpl w:val="04023DE8"/>
    <w:lvl w:ilvl="0" w:tplc="7CAE9FBA">
      <w:start w:val="5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8D1314"/>
    <w:multiLevelType w:val="hybridMultilevel"/>
    <w:tmpl w:val="B15C9DC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F922D9"/>
    <w:multiLevelType w:val="hybridMultilevel"/>
    <w:tmpl w:val="2DE2AC6C"/>
    <w:lvl w:ilvl="0" w:tplc="322056AC">
      <w:start w:val="1"/>
      <w:numFmt w:val="lowerLetter"/>
      <w:lvlText w:val="%1."/>
      <w:lvlJc w:val="left"/>
      <w:pPr>
        <w:ind w:left="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9" w15:restartNumberingAfterBreak="0">
    <w:nsid w:val="77890DD2"/>
    <w:multiLevelType w:val="hybridMultilevel"/>
    <w:tmpl w:val="1196E3E8"/>
    <w:lvl w:ilvl="0" w:tplc="3CAC1CC4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0" w15:restartNumberingAfterBreak="0">
    <w:nsid w:val="78983702"/>
    <w:multiLevelType w:val="hybridMultilevel"/>
    <w:tmpl w:val="6E845D54"/>
    <w:lvl w:ilvl="0" w:tplc="2D3467C2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1" w15:restartNumberingAfterBreak="0">
    <w:nsid w:val="7EF14049"/>
    <w:multiLevelType w:val="hybridMultilevel"/>
    <w:tmpl w:val="F3ACA6EE"/>
    <w:lvl w:ilvl="0" w:tplc="0415000F">
      <w:start w:val="1"/>
      <w:numFmt w:val="decimal"/>
      <w:lvlText w:val="%1."/>
      <w:lvlJc w:val="left"/>
      <w:pPr>
        <w:ind w:left="712" w:hanging="360"/>
      </w:pPr>
    </w:lvl>
    <w:lvl w:ilvl="1" w:tplc="04150019" w:tentative="1">
      <w:start w:val="1"/>
      <w:numFmt w:val="lowerLetter"/>
      <w:lvlText w:val="%2."/>
      <w:lvlJc w:val="left"/>
      <w:pPr>
        <w:ind w:left="1432" w:hanging="360"/>
      </w:pPr>
    </w:lvl>
    <w:lvl w:ilvl="2" w:tplc="0415001B" w:tentative="1">
      <w:start w:val="1"/>
      <w:numFmt w:val="lowerRoman"/>
      <w:lvlText w:val="%3."/>
      <w:lvlJc w:val="right"/>
      <w:pPr>
        <w:ind w:left="2152" w:hanging="180"/>
      </w:pPr>
    </w:lvl>
    <w:lvl w:ilvl="3" w:tplc="0415000F" w:tentative="1">
      <w:start w:val="1"/>
      <w:numFmt w:val="decimal"/>
      <w:lvlText w:val="%4."/>
      <w:lvlJc w:val="left"/>
      <w:pPr>
        <w:ind w:left="2872" w:hanging="360"/>
      </w:pPr>
    </w:lvl>
    <w:lvl w:ilvl="4" w:tplc="04150019" w:tentative="1">
      <w:start w:val="1"/>
      <w:numFmt w:val="lowerLetter"/>
      <w:lvlText w:val="%5."/>
      <w:lvlJc w:val="left"/>
      <w:pPr>
        <w:ind w:left="3592" w:hanging="360"/>
      </w:pPr>
    </w:lvl>
    <w:lvl w:ilvl="5" w:tplc="0415001B" w:tentative="1">
      <w:start w:val="1"/>
      <w:numFmt w:val="lowerRoman"/>
      <w:lvlText w:val="%6."/>
      <w:lvlJc w:val="right"/>
      <w:pPr>
        <w:ind w:left="4312" w:hanging="180"/>
      </w:pPr>
    </w:lvl>
    <w:lvl w:ilvl="6" w:tplc="0415000F" w:tentative="1">
      <w:start w:val="1"/>
      <w:numFmt w:val="decimal"/>
      <w:lvlText w:val="%7."/>
      <w:lvlJc w:val="left"/>
      <w:pPr>
        <w:ind w:left="5032" w:hanging="360"/>
      </w:pPr>
    </w:lvl>
    <w:lvl w:ilvl="7" w:tplc="04150019" w:tentative="1">
      <w:start w:val="1"/>
      <w:numFmt w:val="lowerLetter"/>
      <w:lvlText w:val="%8."/>
      <w:lvlJc w:val="left"/>
      <w:pPr>
        <w:ind w:left="5752" w:hanging="360"/>
      </w:pPr>
    </w:lvl>
    <w:lvl w:ilvl="8" w:tplc="0415001B" w:tentative="1">
      <w:start w:val="1"/>
      <w:numFmt w:val="lowerRoman"/>
      <w:lvlText w:val="%9."/>
      <w:lvlJc w:val="right"/>
      <w:pPr>
        <w:ind w:left="6472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</w:num>
  <w:num w:numId="4">
    <w:abstractNumId w:val="32"/>
  </w:num>
  <w:num w:numId="5">
    <w:abstractNumId w:val="41"/>
  </w:num>
  <w:num w:numId="6">
    <w:abstractNumId w:val="27"/>
  </w:num>
  <w:num w:numId="7">
    <w:abstractNumId w:val="14"/>
  </w:num>
  <w:num w:numId="8">
    <w:abstractNumId w:val="21"/>
  </w:num>
  <w:num w:numId="9">
    <w:abstractNumId w:val="34"/>
  </w:num>
  <w:num w:numId="10">
    <w:abstractNumId w:val="12"/>
  </w:num>
  <w:num w:numId="11">
    <w:abstractNumId w:val="29"/>
  </w:num>
  <w:num w:numId="12">
    <w:abstractNumId w:val="39"/>
  </w:num>
  <w:num w:numId="13">
    <w:abstractNumId w:val="18"/>
  </w:num>
  <w:num w:numId="14">
    <w:abstractNumId w:val="17"/>
  </w:num>
  <w:num w:numId="15">
    <w:abstractNumId w:val="13"/>
  </w:num>
  <w:num w:numId="16">
    <w:abstractNumId w:val="19"/>
  </w:num>
  <w:num w:numId="17">
    <w:abstractNumId w:val="38"/>
  </w:num>
  <w:num w:numId="18">
    <w:abstractNumId w:val="11"/>
  </w:num>
  <w:num w:numId="19">
    <w:abstractNumId w:val="28"/>
  </w:num>
  <w:num w:numId="20">
    <w:abstractNumId w:val="25"/>
  </w:num>
  <w:num w:numId="21">
    <w:abstractNumId w:val="26"/>
  </w:num>
  <w:num w:numId="22">
    <w:abstractNumId w:val="35"/>
  </w:num>
  <w:num w:numId="23">
    <w:abstractNumId w:val="37"/>
  </w:num>
  <w:num w:numId="24">
    <w:abstractNumId w:val="24"/>
  </w:num>
  <w:num w:numId="25">
    <w:abstractNumId w:val="22"/>
  </w:num>
  <w:num w:numId="26">
    <w:abstractNumId w:val="20"/>
  </w:num>
  <w:num w:numId="27">
    <w:abstractNumId w:val="40"/>
  </w:num>
  <w:num w:numId="28">
    <w:abstractNumId w:val="15"/>
  </w:num>
  <w:num w:numId="29">
    <w:abstractNumId w:val="33"/>
  </w:num>
  <w:num w:numId="30">
    <w:abstractNumId w:val="16"/>
  </w:num>
  <w:num w:numId="31">
    <w:abstractNumId w:val="36"/>
  </w:num>
  <w:num w:numId="32">
    <w:abstractNumId w:val="30"/>
  </w:num>
  <w:num w:numId="33">
    <w:abstractNumId w:val="0"/>
  </w:num>
  <w:num w:numId="34">
    <w:abstractNumId w:val="23"/>
  </w:num>
  <w:num w:numId="35">
    <w:abstractNumId w:val="31"/>
  </w:num>
  <w:num w:numId="36">
    <w:abstractNumId w:val="3"/>
  </w:num>
  <w:num w:numId="37">
    <w:abstractNumId w:val="1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1A94"/>
    <w:rsid w:val="00094A52"/>
    <w:rsid w:val="000B441C"/>
    <w:rsid w:val="000E504F"/>
    <w:rsid w:val="000F5964"/>
    <w:rsid w:val="00120430"/>
    <w:rsid w:val="00136B1F"/>
    <w:rsid w:val="00163B80"/>
    <w:rsid w:val="00171120"/>
    <w:rsid w:val="00173CCB"/>
    <w:rsid w:val="00192DAC"/>
    <w:rsid w:val="001E14E0"/>
    <w:rsid w:val="001F137B"/>
    <w:rsid w:val="001F1D00"/>
    <w:rsid w:val="001F36FF"/>
    <w:rsid w:val="00213494"/>
    <w:rsid w:val="0021712D"/>
    <w:rsid w:val="00223C6E"/>
    <w:rsid w:val="00225E59"/>
    <w:rsid w:val="00252B8A"/>
    <w:rsid w:val="0025707F"/>
    <w:rsid w:val="00282FBA"/>
    <w:rsid w:val="002C377D"/>
    <w:rsid w:val="0031351F"/>
    <w:rsid w:val="0032140A"/>
    <w:rsid w:val="00323632"/>
    <w:rsid w:val="003363D6"/>
    <w:rsid w:val="00361D5E"/>
    <w:rsid w:val="0037462B"/>
    <w:rsid w:val="00381F57"/>
    <w:rsid w:val="003959C1"/>
    <w:rsid w:val="003E3B82"/>
    <w:rsid w:val="003F2296"/>
    <w:rsid w:val="00405223"/>
    <w:rsid w:val="00416A57"/>
    <w:rsid w:val="00450F65"/>
    <w:rsid w:val="0048232F"/>
    <w:rsid w:val="00494BA9"/>
    <w:rsid w:val="004A3A20"/>
    <w:rsid w:val="004B10D6"/>
    <w:rsid w:val="00524486"/>
    <w:rsid w:val="0054494B"/>
    <w:rsid w:val="00544F21"/>
    <w:rsid w:val="00547B2B"/>
    <w:rsid w:val="00561137"/>
    <w:rsid w:val="005630ED"/>
    <w:rsid w:val="00575A5C"/>
    <w:rsid w:val="005769ED"/>
    <w:rsid w:val="00587A5E"/>
    <w:rsid w:val="00590E72"/>
    <w:rsid w:val="00591089"/>
    <w:rsid w:val="005B6C1F"/>
    <w:rsid w:val="005E3BD5"/>
    <w:rsid w:val="00654C20"/>
    <w:rsid w:val="006C48B6"/>
    <w:rsid w:val="006C4DB7"/>
    <w:rsid w:val="006F7E86"/>
    <w:rsid w:val="00721384"/>
    <w:rsid w:val="007831C5"/>
    <w:rsid w:val="007A78BC"/>
    <w:rsid w:val="007B10A7"/>
    <w:rsid w:val="007B4752"/>
    <w:rsid w:val="007C0742"/>
    <w:rsid w:val="007C6140"/>
    <w:rsid w:val="00835A36"/>
    <w:rsid w:val="008466A7"/>
    <w:rsid w:val="00846A62"/>
    <w:rsid w:val="00867B0F"/>
    <w:rsid w:val="00891BB4"/>
    <w:rsid w:val="008B4EF6"/>
    <w:rsid w:val="008B5BE7"/>
    <w:rsid w:val="008B5E8D"/>
    <w:rsid w:val="008C5D5E"/>
    <w:rsid w:val="008D3328"/>
    <w:rsid w:val="00956F44"/>
    <w:rsid w:val="00967133"/>
    <w:rsid w:val="00973AA2"/>
    <w:rsid w:val="009A4441"/>
    <w:rsid w:val="009A73F7"/>
    <w:rsid w:val="009B349F"/>
    <w:rsid w:val="009C29AB"/>
    <w:rsid w:val="009F2113"/>
    <w:rsid w:val="00A71119"/>
    <w:rsid w:val="00A9770D"/>
    <w:rsid w:val="00AA3F3D"/>
    <w:rsid w:val="00AB15DA"/>
    <w:rsid w:val="00AC0705"/>
    <w:rsid w:val="00AE7461"/>
    <w:rsid w:val="00B14456"/>
    <w:rsid w:val="00B32A6A"/>
    <w:rsid w:val="00B35B2F"/>
    <w:rsid w:val="00B370E8"/>
    <w:rsid w:val="00B72058"/>
    <w:rsid w:val="00B867B5"/>
    <w:rsid w:val="00BA046F"/>
    <w:rsid w:val="00BE0250"/>
    <w:rsid w:val="00C30BF7"/>
    <w:rsid w:val="00C52CE0"/>
    <w:rsid w:val="00CA0047"/>
    <w:rsid w:val="00CB11C3"/>
    <w:rsid w:val="00CD43CE"/>
    <w:rsid w:val="00CE2F40"/>
    <w:rsid w:val="00D001F3"/>
    <w:rsid w:val="00D555CA"/>
    <w:rsid w:val="00D92088"/>
    <w:rsid w:val="00DB1A94"/>
    <w:rsid w:val="00DB4D26"/>
    <w:rsid w:val="00DC324E"/>
    <w:rsid w:val="00DF7B7C"/>
    <w:rsid w:val="00E0686A"/>
    <w:rsid w:val="00E076EC"/>
    <w:rsid w:val="00E214BE"/>
    <w:rsid w:val="00E321D8"/>
    <w:rsid w:val="00EA3B68"/>
    <w:rsid w:val="00EB46DD"/>
    <w:rsid w:val="00EE78A3"/>
    <w:rsid w:val="00F05432"/>
    <w:rsid w:val="00F41257"/>
    <w:rsid w:val="00F46DFE"/>
    <w:rsid w:val="00F73BF8"/>
    <w:rsid w:val="00FB073E"/>
    <w:rsid w:val="00FB27B6"/>
    <w:rsid w:val="00FC0D24"/>
    <w:rsid w:val="00FC5640"/>
    <w:rsid w:val="00FD4681"/>
    <w:rsid w:val="00FE3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E13057"/>
  <w15:docId w15:val="{D9232089-1063-45A7-8778-ED5AFB4A4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B1A94"/>
    <w:pPr>
      <w:suppressAutoHyphens/>
    </w:pPr>
    <w:rPr>
      <w:rFonts w:ascii="Calibri" w:eastAsia="Calibri" w:hAnsi="Calibri" w:cs="Times New Roman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DB1A94"/>
    <w:rPr>
      <w:color w:val="0000FF"/>
      <w:u w:val="single"/>
    </w:rPr>
  </w:style>
  <w:style w:type="character" w:customStyle="1" w:styleId="AkapitzlistZnak">
    <w:name w:val="Akapit z listą Znak"/>
    <w:aliases w:val="Numerowanie Znak,List Paragraph Znak,Akapit z listą BS Znak,sw tekst Znak,Kolorowa lista — akcent 11 Znak,lp1 Znak,Preambuła Znak,CW_Lista Znak"/>
    <w:link w:val="Akapitzlist"/>
    <w:uiPriority w:val="34"/>
    <w:qFormat/>
    <w:locked/>
    <w:rsid w:val="00DB1A94"/>
    <w:rPr>
      <w:rFonts w:ascii="Calibri" w:eastAsia="Calibri" w:hAnsi="Calibri"/>
      <w:sz w:val="22"/>
      <w:szCs w:val="22"/>
    </w:rPr>
  </w:style>
  <w:style w:type="paragraph" w:styleId="Akapitzlist">
    <w:name w:val="List Paragraph"/>
    <w:aliases w:val="Numerowanie,List Paragraph,Akapit z listą BS,sw tekst,Kolorowa lista — akcent 11,lp1,Preambuła,CW_Lista"/>
    <w:basedOn w:val="Normalny"/>
    <w:link w:val="AkapitzlistZnak"/>
    <w:uiPriority w:val="34"/>
    <w:qFormat/>
    <w:rsid w:val="00DB1A94"/>
    <w:pPr>
      <w:suppressAutoHyphens w:val="0"/>
      <w:ind w:left="720"/>
      <w:contextualSpacing/>
    </w:pPr>
    <w:rPr>
      <w:rFonts w:cs="Arial"/>
      <w:lang w:eastAsia="en-US"/>
    </w:rPr>
  </w:style>
  <w:style w:type="paragraph" w:customStyle="1" w:styleId="Akapitzlist1">
    <w:name w:val="Akapit z listą1"/>
    <w:basedOn w:val="Normalny"/>
    <w:rsid w:val="00DB1A94"/>
    <w:pPr>
      <w:spacing w:before="60" w:after="60"/>
      <w:ind w:left="720"/>
      <w:contextualSpacing/>
    </w:pPr>
    <w:rPr>
      <w:sz w:val="24"/>
    </w:rPr>
  </w:style>
  <w:style w:type="paragraph" w:customStyle="1" w:styleId="Standard">
    <w:name w:val="Standard"/>
    <w:qFormat/>
    <w:rsid w:val="00DB1A94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lang w:eastAsia="zh-CN"/>
    </w:rPr>
  </w:style>
  <w:style w:type="paragraph" w:customStyle="1" w:styleId="Ustp">
    <w:name w:val="Ustęp"/>
    <w:basedOn w:val="Standard"/>
    <w:rsid w:val="00DB1A94"/>
    <w:pPr>
      <w:spacing w:after="120" w:line="264" w:lineRule="auto"/>
    </w:pPr>
    <w:rPr>
      <w:sz w:val="22"/>
      <w:szCs w:val="22"/>
    </w:rPr>
  </w:style>
  <w:style w:type="paragraph" w:customStyle="1" w:styleId="Tekstpodstawowy1">
    <w:name w:val="Tekst podstawowy1"/>
    <w:basedOn w:val="Normalny"/>
    <w:rsid w:val="00DB1A94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Paragraf">
    <w:name w:val="Paragraf"/>
    <w:basedOn w:val="Standard"/>
    <w:next w:val="Ustp"/>
    <w:rsid w:val="00DB1A94"/>
    <w:pPr>
      <w:keepNext/>
      <w:tabs>
        <w:tab w:val="num" w:pos="0"/>
      </w:tabs>
      <w:spacing w:before="360" w:after="120"/>
      <w:jc w:val="center"/>
    </w:pPr>
    <w:rPr>
      <w:rFonts w:ascii="Arial" w:hAnsi="Arial" w:cs="Arial"/>
      <w:b/>
      <w:bCs/>
      <w:sz w:val="30"/>
      <w:szCs w:val="30"/>
    </w:rPr>
  </w:style>
  <w:style w:type="paragraph" w:styleId="Nagwek">
    <w:name w:val="header"/>
    <w:basedOn w:val="Normalny"/>
    <w:link w:val="NagwekZnak"/>
    <w:unhideWhenUsed/>
    <w:rsid w:val="00AC07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C0705"/>
    <w:rPr>
      <w:rFonts w:ascii="Calibri" w:eastAsia="Calibri" w:hAnsi="Calibri" w:cs="Times New Roman"/>
      <w:sz w:val="22"/>
      <w:szCs w:val="22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C07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0705"/>
    <w:rPr>
      <w:rFonts w:ascii="Calibri" w:eastAsia="Calibri" w:hAnsi="Calibri" w:cs="Times New Roman"/>
      <w:sz w:val="22"/>
      <w:szCs w:val="22"/>
      <w:lang w:eastAsia="zh-CN"/>
    </w:rPr>
  </w:style>
  <w:style w:type="paragraph" w:customStyle="1" w:styleId="Gwka">
    <w:name w:val="Główka"/>
    <w:basedOn w:val="Normalny"/>
    <w:rsid w:val="00AC0705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eastAsia="Times New Roman" w:hAnsi="Times New Roman"/>
      <w:color w:val="00000A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0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0705"/>
    <w:rPr>
      <w:rFonts w:ascii="Tahoma" w:eastAsia="Calibri" w:hAnsi="Tahoma" w:cs="Tahoma"/>
      <w:sz w:val="16"/>
      <w:szCs w:val="16"/>
      <w:lang w:eastAsia="zh-CN"/>
    </w:rPr>
  </w:style>
  <w:style w:type="character" w:styleId="Pogrubienie">
    <w:name w:val="Strong"/>
    <w:uiPriority w:val="22"/>
    <w:qFormat/>
    <w:rsid w:val="00AC0705"/>
    <w:rPr>
      <w:b/>
      <w:bCs/>
    </w:rPr>
  </w:style>
  <w:style w:type="paragraph" w:customStyle="1" w:styleId="Default">
    <w:name w:val="Default"/>
    <w:rsid w:val="00450F65"/>
    <w:pPr>
      <w:autoSpaceDE w:val="0"/>
      <w:autoSpaceDN w:val="0"/>
      <w:adjustRightInd w:val="0"/>
      <w:spacing w:after="0" w:line="240" w:lineRule="auto"/>
    </w:pPr>
    <w:rPr>
      <w:color w:val="000000"/>
    </w:rPr>
  </w:style>
  <w:style w:type="paragraph" w:styleId="Bezodstpw">
    <w:name w:val="No Spacing"/>
    <w:qFormat/>
    <w:rsid w:val="007B10A7"/>
    <w:pPr>
      <w:suppressAutoHyphens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28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B4DEE2-4FE5-466B-952E-D333EA5D6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843</Words>
  <Characters>5064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Marlena Grzelewska</cp:lastModifiedBy>
  <cp:revision>2</cp:revision>
  <cp:lastPrinted>2023-01-16T10:06:00Z</cp:lastPrinted>
  <dcterms:created xsi:type="dcterms:W3CDTF">2025-06-26T11:37:00Z</dcterms:created>
  <dcterms:modified xsi:type="dcterms:W3CDTF">2025-06-26T11:37:00Z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29406462</vt:i4>
  </property>
  <property fmtid="{D5CDD505-2E9C-101B-9397-08002B2CF9AE}" pid="3" name="_NewReviewCycle">
    <vt:lpwstr/>
  </property>
  <property fmtid="{D5CDD505-2E9C-101B-9397-08002B2CF9AE}" pid="4" name="_EmailSubject">
    <vt:lpwstr>Dokumentacja postepowania - dostawa sprzętu komputerowego</vt:lpwstr>
  </property>
  <property fmtid="{D5CDD505-2E9C-101B-9397-08002B2CF9AE}" pid="5" name="_AuthorEmail">
    <vt:lpwstr>radek@kombitplus.pl</vt:lpwstr>
  </property>
  <property fmtid="{D5CDD505-2E9C-101B-9397-08002B2CF9AE}" pid="6" name="_AuthorEmailDisplayName">
    <vt:lpwstr>Radosław Kasiński</vt:lpwstr>
  </property>
  <property fmtid="{D5CDD505-2E9C-101B-9397-08002B2CF9AE}" pid="7" name="_ReviewingToolsShownOnce">
    <vt:lpwstr/>
  </property>
</Properties>
</file>