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8CD710" w14:textId="550CFF14" w:rsidR="00AA7E0B" w:rsidRPr="005373D0" w:rsidRDefault="00AA7E0B" w:rsidP="00AA7E0B">
      <w:pPr>
        <w:widowControl/>
        <w:overflowPunct/>
        <w:autoSpaceDE/>
        <w:autoSpaceDN/>
        <w:adjustRightInd/>
        <w:jc w:val="right"/>
        <w:textAlignment w:val="auto"/>
        <w:rPr>
          <w:rFonts w:ascii="Arial" w:hAnsi="Arial" w:cs="Arial"/>
          <w:i/>
          <w:sz w:val="16"/>
          <w:szCs w:val="16"/>
          <w:u w:val="single"/>
        </w:rPr>
      </w:pPr>
    </w:p>
    <w:p w14:paraId="78233BDA" w14:textId="77777777" w:rsidR="00F707A1" w:rsidRPr="005373D0" w:rsidRDefault="00305319" w:rsidP="00623CD9">
      <w:pPr>
        <w:jc w:val="right"/>
        <w:rPr>
          <w:rFonts w:ascii="Arial" w:hAnsi="Arial" w:cs="Arial"/>
          <w:bCs/>
          <w:i/>
          <w:sz w:val="16"/>
          <w:szCs w:val="16"/>
          <w:u w:val="single"/>
        </w:rPr>
      </w:pPr>
      <w:r w:rsidRPr="005373D0">
        <w:rPr>
          <w:rFonts w:ascii="Arial" w:hAnsi="Arial" w:cs="Arial"/>
          <w:i/>
          <w:szCs w:val="16"/>
          <w:u w:val="single"/>
        </w:rPr>
        <w:t>Załącznik n</w:t>
      </w:r>
      <w:r w:rsidR="00F707A1" w:rsidRPr="005373D0">
        <w:rPr>
          <w:rFonts w:ascii="Arial" w:hAnsi="Arial" w:cs="Arial"/>
          <w:i/>
          <w:szCs w:val="16"/>
          <w:u w:val="single"/>
        </w:rPr>
        <w:t xml:space="preserve">r 3 do </w:t>
      </w:r>
      <w:r w:rsidRPr="005373D0">
        <w:rPr>
          <w:rFonts w:ascii="Arial" w:hAnsi="Arial" w:cs="Arial"/>
          <w:bCs/>
          <w:i/>
          <w:szCs w:val="16"/>
          <w:u w:val="single"/>
        </w:rPr>
        <w:t>SWZ/n</w:t>
      </w:r>
      <w:r w:rsidR="00F707A1" w:rsidRPr="005373D0">
        <w:rPr>
          <w:rFonts w:ascii="Arial" w:hAnsi="Arial" w:cs="Arial"/>
          <w:bCs/>
          <w:i/>
          <w:szCs w:val="16"/>
          <w:u w:val="single"/>
        </w:rPr>
        <w:t>r 2 do umowy</w:t>
      </w:r>
    </w:p>
    <w:p w14:paraId="7ABC1F7D" w14:textId="77777777" w:rsidR="00F707A1" w:rsidRPr="005373D0" w:rsidRDefault="00F707A1" w:rsidP="00F707A1">
      <w:pPr>
        <w:rPr>
          <w:rFonts w:ascii="Arial" w:eastAsia="Calibri" w:hAnsi="Arial" w:cs="Arial"/>
          <w:lang w:eastAsia="en-US"/>
        </w:rPr>
      </w:pPr>
    </w:p>
    <w:p w14:paraId="1E110402" w14:textId="77777777" w:rsidR="00F707A1" w:rsidRPr="005373D0" w:rsidRDefault="00F707A1" w:rsidP="00F01DCC">
      <w:pPr>
        <w:pStyle w:val="Nagwek1"/>
        <w:numPr>
          <w:ilvl w:val="0"/>
          <w:numId w:val="0"/>
        </w:numPr>
        <w:rPr>
          <w:rFonts w:ascii="Arial" w:hAnsi="Arial" w:cs="Arial"/>
        </w:rPr>
      </w:pPr>
      <w:r w:rsidRPr="005373D0">
        <w:rPr>
          <w:rFonts w:ascii="Arial" w:hAnsi="Arial" w:cs="Arial"/>
        </w:rPr>
        <w:t>Oferta przetargowa</w:t>
      </w:r>
    </w:p>
    <w:p w14:paraId="0DD39579" w14:textId="77777777" w:rsidR="00F707A1" w:rsidRPr="005373D0" w:rsidRDefault="00F707A1" w:rsidP="00F707A1">
      <w:pPr>
        <w:ind w:right="23"/>
        <w:jc w:val="center"/>
        <w:rPr>
          <w:rFonts w:ascii="Arial" w:hAnsi="Arial" w:cs="Arial"/>
          <w:bCs/>
        </w:rPr>
      </w:pPr>
      <w:bookmarkStart w:id="0" w:name="_GoBack"/>
      <w:bookmarkEnd w:id="0"/>
      <w:r w:rsidRPr="005373D0">
        <w:rPr>
          <w:rFonts w:ascii="Arial" w:hAnsi="Arial" w:cs="Arial"/>
          <w:bCs/>
        </w:rPr>
        <w:t>dla Zamawiającego:</w:t>
      </w:r>
    </w:p>
    <w:p w14:paraId="091A0725" w14:textId="77777777" w:rsidR="00F707A1" w:rsidRPr="005373D0" w:rsidRDefault="00F707A1" w:rsidP="00F707A1">
      <w:pPr>
        <w:ind w:right="23"/>
        <w:jc w:val="center"/>
        <w:rPr>
          <w:rFonts w:ascii="Arial" w:hAnsi="Arial" w:cs="Arial"/>
          <w:bCs/>
        </w:rPr>
      </w:pPr>
      <w:r w:rsidRPr="005373D0">
        <w:rPr>
          <w:rFonts w:ascii="Arial" w:hAnsi="Arial" w:cs="Arial"/>
          <w:bCs/>
        </w:rPr>
        <w:t>Sąd Okręgowy w Warszawie</w:t>
      </w:r>
    </w:p>
    <w:p w14:paraId="4690D528" w14:textId="77777777" w:rsidR="00F707A1" w:rsidRPr="005373D0" w:rsidRDefault="00F707A1" w:rsidP="00F707A1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</w:rPr>
      </w:pPr>
      <w:r w:rsidRPr="005373D0">
        <w:rPr>
          <w:rFonts w:ascii="Arial" w:hAnsi="Arial" w:cs="Arial"/>
          <w:bCs/>
        </w:rPr>
        <w:t>00-898 Warszawa, al. „Solidarności” 127</w:t>
      </w:r>
    </w:p>
    <w:p w14:paraId="7D2CA0FB" w14:textId="77777777" w:rsidR="00F707A1" w:rsidRPr="005373D0" w:rsidRDefault="00F707A1" w:rsidP="007C60E6">
      <w:pPr>
        <w:tabs>
          <w:tab w:val="left" w:pos="284"/>
        </w:tabs>
        <w:ind w:right="23"/>
        <w:rPr>
          <w:rFonts w:ascii="Arial" w:hAnsi="Arial" w:cs="Arial"/>
          <w:b/>
          <w:bCs/>
        </w:rPr>
      </w:pPr>
    </w:p>
    <w:p w14:paraId="3428C39B" w14:textId="77777777" w:rsidR="00F707A1" w:rsidRPr="005373D0" w:rsidRDefault="00F707A1" w:rsidP="00F707A1">
      <w:pPr>
        <w:tabs>
          <w:tab w:val="left" w:pos="284"/>
        </w:tabs>
        <w:ind w:left="284" w:right="23" w:hanging="284"/>
        <w:jc w:val="center"/>
        <w:rPr>
          <w:rFonts w:ascii="Arial" w:hAnsi="Arial" w:cs="Arial"/>
          <w:bCs/>
        </w:rPr>
      </w:pPr>
      <w:r w:rsidRPr="005373D0">
        <w:rPr>
          <w:rFonts w:ascii="Arial" w:hAnsi="Arial" w:cs="Arial"/>
          <w:bCs/>
        </w:rPr>
        <w:t xml:space="preserve">                                                                    </w:t>
      </w:r>
    </w:p>
    <w:p w14:paraId="1AE4E60E" w14:textId="77777777" w:rsidR="00F707A1" w:rsidRPr="005373D0" w:rsidRDefault="00F707A1" w:rsidP="00F707A1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5373D0">
        <w:rPr>
          <w:rFonts w:ascii="Arial" w:hAnsi="Arial" w:cs="Arial"/>
          <w:bCs/>
          <w:kern w:val="0"/>
          <w:lang w:val="x-none"/>
        </w:rPr>
        <w:t>Niżej podpisani ..............................................................................</w:t>
      </w:r>
      <w:r w:rsidRPr="005373D0">
        <w:rPr>
          <w:rFonts w:ascii="Arial" w:hAnsi="Arial" w:cs="Arial"/>
          <w:bCs/>
          <w:kern w:val="0"/>
        </w:rPr>
        <w:t>......</w:t>
      </w:r>
      <w:r w:rsidRPr="005373D0">
        <w:rPr>
          <w:rFonts w:ascii="Arial" w:hAnsi="Arial" w:cs="Arial"/>
          <w:bCs/>
          <w:kern w:val="0"/>
          <w:lang w:val="x-none"/>
        </w:rPr>
        <w:t>................</w:t>
      </w:r>
      <w:r w:rsidRPr="005373D0">
        <w:rPr>
          <w:rFonts w:ascii="Arial" w:hAnsi="Arial" w:cs="Arial"/>
          <w:bCs/>
          <w:kern w:val="0"/>
        </w:rPr>
        <w:t>.....................................</w:t>
      </w:r>
    </w:p>
    <w:p w14:paraId="5A5A6B45" w14:textId="77777777" w:rsidR="00F707A1" w:rsidRPr="005373D0" w:rsidRDefault="00F707A1" w:rsidP="00F707A1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5373D0">
        <w:rPr>
          <w:rFonts w:ascii="Arial" w:hAnsi="Arial" w:cs="Arial"/>
          <w:bCs/>
          <w:kern w:val="0"/>
          <w:lang w:val="x-none"/>
        </w:rPr>
        <w:t>działając w imieniu i na rzec</w:t>
      </w:r>
      <w:r w:rsidRPr="005373D0">
        <w:rPr>
          <w:rFonts w:ascii="Arial" w:hAnsi="Arial" w:cs="Arial"/>
          <w:bCs/>
          <w:kern w:val="0"/>
        </w:rPr>
        <w:t>z</w:t>
      </w:r>
      <w:r w:rsidRPr="005373D0">
        <w:rPr>
          <w:rFonts w:ascii="Arial" w:hAnsi="Arial" w:cs="Arial"/>
          <w:bCs/>
          <w:kern w:val="0"/>
          <w:lang w:val="x-none"/>
        </w:rPr>
        <w:t>.........................................................................</w:t>
      </w:r>
      <w:r w:rsidRPr="005373D0">
        <w:rPr>
          <w:rFonts w:ascii="Arial" w:hAnsi="Arial" w:cs="Arial"/>
          <w:bCs/>
          <w:kern w:val="0"/>
        </w:rPr>
        <w:t>.....</w:t>
      </w:r>
      <w:r w:rsidRPr="005373D0">
        <w:rPr>
          <w:rFonts w:ascii="Arial" w:hAnsi="Arial" w:cs="Arial"/>
          <w:bCs/>
          <w:kern w:val="0"/>
          <w:lang w:val="x-none"/>
        </w:rPr>
        <w:t>............................</w:t>
      </w:r>
      <w:r w:rsidRPr="005373D0">
        <w:rPr>
          <w:rFonts w:ascii="Arial" w:hAnsi="Arial" w:cs="Arial"/>
          <w:bCs/>
          <w:kern w:val="0"/>
        </w:rPr>
        <w:t>..........</w:t>
      </w:r>
    </w:p>
    <w:p w14:paraId="59D21B25" w14:textId="77777777" w:rsidR="00F707A1" w:rsidRPr="005373D0" w:rsidRDefault="00F707A1" w:rsidP="00F707A1">
      <w:pPr>
        <w:ind w:right="45"/>
        <w:rPr>
          <w:rFonts w:ascii="Arial" w:hAnsi="Arial" w:cs="Arial"/>
          <w:bCs/>
          <w:kern w:val="0"/>
        </w:rPr>
      </w:pPr>
      <w:r w:rsidRPr="005373D0">
        <w:rPr>
          <w:rFonts w:ascii="Arial" w:hAnsi="Arial" w:cs="Arial"/>
          <w:bCs/>
          <w:kern w:val="0"/>
          <w:lang w:val="x-none"/>
        </w:rPr>
        <w:t>.........................................................................................................................................</w:t>
      </w:r>
      <w:r w:rsidRPr="005373D0">
        <w:rPr>
          <w:rFonts w:ascii="Arial" w:hAnsi="Arial" w:cs="Arial"/>
          <w:bCs/>
          <w:kern w:val="0"/>
        </w:rPr>
        <w:t>......</w:t>
      </w:r>
      <w:r w:rsidRPr="005373D0">
        <w:rPr>
          <w:rFonts w:ascii="Arial" w:hAnsi="Arial" w:cs="Arial"/>
          <w:bCs/>
          <w:kern w:val="0"/>
          <w:lang w:val="x-none"/>
        </w:rPr>
        <w:t>........</w:t>
      </w:r>
      <w:r w:rsidRPr="005373D0">
        <w:rPr>
          <w:rFonts w:ascii="Arial" w:hAnsi="Arial" w:cs="Arial"/>
          <w:bCs/>
          <w:kern w:val="0"/>
        </w:rPr>
        <w:t>...........</w:t>
      </w:r>
    </w:p>
    <w:p w14:paraId="6C68358D" w14:textId="77777777" w:rsidR="00F707A1" w:rsidRPr="005373D0" w:rsidRDefault="00F707A1" w:rsidP="00F707A1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  <w:r w:rsidRPr="005373D0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</w:r>
      <w:r w:rsidRPr="005373D0">
        <w:rPr>
          <w:rFonts w:ascii="Arial" w:hAnsi="Arial" w:cs="Arial"/>
          <w:bCs/>
          <w:i/>
          <w:kern w:val="0"/>
          <w:sz w:val="14"/>
          <w:szCs w:val="14"/>
          <w:lang w:val="x-none"/>
        </w:rPr>
        <w:tab/>
        <w:t xml:space="preserve">(nazwa i siedziba Wykonawcy) </w:t>
      </w:r>
    </w:p>
    <w:p w14:paraId="74DB5DA0" w14:textId="77777777" w:rsidR="00F707A1" w:rsidRPr="005373D0" w:rsidRDefault="00F707A1" w:rsidP="00F707A1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</w:p>
    <w:p w14:paraId="1EA3C9A0" w14:textId="77777777" w:rsidR="00F707A1" w:rsidRPr="005373D0" w:rsidRDefault="00F707A1" w:rsidP="00F707A1">
      <w:pPr>
        <w:tabs>
          <w:tab w:val="left" w:pos="2667"/>
          <w:tab w:val="center" w:pos="4582"/>
        </w:tabs>
        <w:ind w:right="45"/>
        <w:rPr>
          <w:rFonts w:ascii="Arial" w:hAnsi="Arial" w:cs="Arial"/>
          <w:bCs/>
          <w:i/>
          <w:kern w:val="0"/>
          <w:sz w:val="14"/>
          <w:szCs w:val="14"/>
        </w:rPr>
      </w:pPr>
    </w:p>
    <w:p w14:paraId="0C7AB467" w14:textId="77777777" w:rsidR="00F707A1" w:rsidRPr="005373D0" w:rsidRDefault="00F707A1" w:rsidP="00F707A1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5373D0">
        <w:rPr>
          <w:rFonts w:ascii="Arial" w:hAnsi="Arial" w:cs="Arial"/>
          <w:bCs/>
          <w:kern w:val="0"/>
          <w:lang w:val="x-none"/>
        </w:rPr>
        <w:t xml:space="preserve">działającego w oparciu o wpis do </w:t>
      </w:r>
      <w:r w:rsidRPr="005373D0">
        <w:rPr>
          <w:rFonts w:ascii="Arial" w:hAnsi="Arial" w:cs="Arial"/>
          <w:bCs/>
          <w:kern w:val="0"/>
        </w:rPr>
        <w:t>……………………………..…….</w:t>
      </w:r>
      <w:r w:rsidRPr="005373D0">
        <w:rPr>
          <w:rFonts w:ascii="Arial" w:hAnsi="Arial" w:cs="Arial"/>
          <w:bCs/>
          <w:kern w:val="0"/>
          <w:lang w:val="x-none"/>
        </w:rPr>
        <w:t>…, pod nr…………………………</w:t>
      </w:r>
      <w:r w:rsidRPr="005373D0">
        <w:rPr>
          <w:rFonts w:ascii="Arial" w:hAnsi="Arial" w:cs="Arial"/>
          <w:bCs/>
          <w:kern w:val="0"/>
        </w:rPr>
        <w:t>….</w:t>
      </w:r>
    </w:p>
    <w:p w14:paraId="5A678C83" w14:textId="77777777" w:rsidR="00F707A1" w:rsidRPr="005373D0" w:rsidRDefault="00F707A1" w:rsidP="00F707A1">
      <w:pPr>
        <w:spacing w:line="480" w:lineRule="auto"/>
        <w:ind w:right="45"/>
        <w:rPr>
          <w:rFonts w:ascii="Arial" w:hAnsi="Arial" w:cs="Arial"/>
          <w:bCs/>
          <w:kern w:val="0"/>
        </w:rPr>
      </w:pPr>
      <w:r w:rsidRPr="005373D0">
        <w:rPr>
          <w:rFonts w:ascii="Arial" w:hAnsi="Arial" w:cs="Arial"/>
          <w:bCs/>
          <w:kern w:val="0"/>
          <w:lang w:val="x-none"/>
        </w:rPr>
        <w:t>REGON:.....</w:t>
      </w:r>
      <w:r w:rsidRPr="005373D0">
        <w:rPr>
          <w:rFonts w:ascii="Arial" w:hAnsi="Arial" w:cs="Arial"/>
          <w:bCs/>
          <w:kern w:val="0"/>
        </w:rPr>
        <w:t>......</w:t>
      </w:r>
      <w:r w:rsidRPr="005373D0">
        <w:rPr>
          <w:rFonts w:ascii="Arial" w:hAnsi="Arial" w:cs="Arial"/>
          <w:bCs/>
          <w:kern w:val="0"/>
          <w:lang w:val="x-none"/>
        </w:rPr>
        <w:t>............................................</w:t>
      </w:r>
      <w:r w:rsidRPr="005373D0">
        <w:rPr>
          <w:rFonts w:ascii="Arial" w:hAnsi="Arial" w:cs="Arial"/>
          <w:bCs/>
          <w:kern w:val="0"/>
        </w:rPr>
        <w:t xml:space="preserve">, </w:t>
      </w:r>
      <w:r w:rsidRPr="005373D0">
        <w:rPr>
          <w:rFonts w:ascii="Arial" w:hAnsi="Arial" w:cs="Arial"/>
          <w:bCs/>
          <w:kern w:val="0"/>
          <w:lang w:val="x-none"/>
        </w:rPr>
        <w:t>NIP:...................................................................................</w:t>
      </w:r>
      <w:r w:rsidRPr="005373D0">
        <w:rPr>
          <w:rFonts w:ascii="Arial" w:hAnsi="Arial" w:cs="Arial"/>
          <w:bCs/>
          <w:kern w:val="0"/>
        </w:rPr>
        <w:t>.</w:t>
      </w:r>
      <w:r w:rsidRPr="005373D0">
        <w:rPr>
          <w:rFonts w:ascii="Arial" w:hAnsi="Arial" w:cs="Arial"/>
          <w:bCs/>
          <w:kern w:val="0"/>
          <w:lang w:val="x-none"/>
        </w:rPr>
        <w:t xml:space="preserve">  </w:t>
      </w:r>
    </w:p>
    <w:p w14:paraId="5186672A" w14:textId="77777777" w:rsidR="00F707A1" w:rsidRPr="005373D0" w:rsidRDefault="00F707A1" w:rsidP="00F707A1">
      <w:pPr>
        <w:widowControl/>
        <w:spacing w:line="480" w:lineRule="auto"/>
        <w:ind w:right="45"/>
        <w:rPr>
          <w:rFonts w:ascii="Arial" w:hAnsi="Arial" w:cs="Arial"/>
          <w:bCs/>
          <w:kern w:val="0"/>
          <w:lang w:val="es-ES"/>
        </w:rPr>
      </w:pPr>
      <w:r w:rsidRPr="005373D0">
        <w:rPr>
          <w:rFonts w:ascii="Arial" w:hAnsi="Arial" w:cs="Arial"/>
          <w:bCs/>
          <w:kern w:val="0"/>
          <w:lang w:val="es-ES"/>
        </w:rPr>
        <w:t xml:space="preserve">tel. .................................................................   </w:t>
      </w:r>
    </w:p>
    <w:p w14:paraId="2C308D7A" w14:textId="77777777" w:rsidR="00F707A1" w:rsidRPr="005373D0" w:rsidRDefault="00F707A1" w:rsidP="00F707A1">
      <w:pPr>
        <w:spacing w:line="480" w:lineRule="auto"/>
        <w:ind w:right="45"/>
        <w:rPr>
          <w:rFonts w:ascii="Arial" w:hAnsi="Arial" w:cs="Arial"/>
          <w:bCs/>
          <w:lang w:val="es-ES"/>
        </w:rPr>
      </w:pPr>
      <w:r w:rsidRPr="005373D0">
        <w:rPr>
          <w:rFonts w:ascii="Arial" w:hAnsi="Arial" w:cs="Arial"/>
          <w:bCs/>
          <w:lang w:val="es-ES"/>
        </w:rPr>
        <w:t>strona internetowa .......................................................... e-mail ..............................................................</w:t>
      </w:r>
    </w:p>
    <w:p w14:paraId="5DB04547" w14:textId="444523DC" w:rsidR="00F707A1" w:rsidRPr="005373D0" w:rsidRDefault="00F707A1" w:rsidP="00F707A1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  <w:bCs/>
        </w:rPr>
      </w:pPr>
      <w:r w:rsidRPr="005373D0">
        <w:rPr>
          <w:rFonts w:ascii="Arial" w:hAnsi="Arial" w:cs="Arial"/>
        </w:rPr>
        <w:t xml:space="preserve">przystępując do uczestnictwa w postępowaniu o udzielenie zamówienia publicznego </w:t>
      </w:r>
      <w:r w:rsidRPr="005373D0">
        <w:rPr>
          <w:rFonts w:ascii="Arial" w:hAnsi="Arial" w:cs="Arial"/>
        </w:rPr>
        <w:br/>
        <w:t xml:space="preserve">nr </w:t>
      </w:r>
      <w:r w:rsidR="00173CCF" w:rsidRPr="005373D0">
        <w:rPr>
          <w:rFonts w:ascii="Arial" w:hAnsi="Arial" w:cs="Arial"/>
          <w:b/>
          <w:bCs/>
        </w:rPr>
        <w:t>ZP/SUN/</w:t>
      </w:r>
      <w:r w:rsidR="007C60E6">
        <w:rPr>
          <w:rFonts w:ascii="Arial" w:hAnsi="Arial" w:cs="Arial"/>
          <w:b/>
          <w:bCs/>
        </w:rPr>
        <w:t>12</w:t>
      </w:r>
      <w:r w:rsidR="005C0547" w:rsidRPr="005373D0">
        <w:rPr>
          <w:rFonts w:ascii="Arial" w:hAnsi="Arial" w:cs="Arial"/>
          <w:b/>
          <w:bCs/>
        </w:rPr>
        <w:t>/25</w:t>
      </w:r>
      <w:r w:rsidRPr="005373D0">
        <w:rPr>
          <w:rFonts w:ascii="Arial" w:hAnsi="Arial" w:cs="Arial"/>
          <w:b/>
          <w:bCs/>
        </w:rPr>
        <w:t xml:space="preserve"> w</w:t>
      </w:r>
      <w:r w:rsidRPr="005373D0">
        <w:rPr>
          <w:rFonts w:ascii="Arial" w:hAnsi="Arial" w:cs="Arial"/>
        </w:rPr>
        <w:t xml:space="preserve"> trybie podstawowym na podstawie art. 275 pkt 1 ustawy z dnia 11 września 2019 r. Prawo zamówień publicznych </w:t>
      </w:r>
      <w:r w:rsidR="00B9038D" w:rsidRPr="005373D0">
        <w:rPr>
          <w:rFonts w:ascii="Arial" w:hAnsi="Arial" w:cs="Arial"/>
        </w:rPr>
        <w:t>(</w:t>
      </w:r>
      <w:proofErr w:type="spellStart"/>
      <w:r w:rsidR="00B9038D" w:rsidRPr="005373D0">
        <w:rPr>
          <w:rFonts w:ascii="Arial" w:hAnsi="Arial" w:cs="Arial"/>
        </w:rPr>
        <w:t>t.j</w:t>
      </w:r>
      <w:proofErr w:type="spellEnd"/>
      <w:r w:rsidR="00B9038D" w:rsidRPr="005373D0">
        <w:rPr>
          <w:rFonts w:ascii="Arial" w:hAnsi="Arial" w:cs="Arial"/>
        </w:rPr>
        <w:t>. Dz.U. z 2024 r. poz.</w:t>
      </w:r>
      <w:r w:rsidR="001E4855" w:rsidRPr="005373D0">
        <w:rPr>
          <w:rFonts w:ascii="Arial" w:hAnsi="Arial" w:cs="Arial"/>
        </w:rPr>
        <w:t xml:space="preserve"> 1320)</w:t>
      </w:r>
      <w:r w:rsidRPr="005373D0">
        <w:rPr>
          <w:rFonts w:ascii="Arial" w:hAnsi="Arial" w:cs="Arial"/>
        </w:rPr>
        <w:t xml:space="preserve">, </w:t>
      </w:r>
      <w:r w:rsidR="00C96E36" w:rsidRPr="005373D0">
        <w:rPr>
          <w:rFonts w:ascii="Arial" w:hAnsi="Arial" w:cs="Arial"/>
          <w:b/>
          <w:kern w:val="1"/>
          <w:lang w:eastAsia="ar-SA"/>
        </w:rPr>
        <w:t>na</w:t>
      </w:r>
      <w:r w:rsidR="00C96E36" w:rsidRPr="005373D0">
        <w:rPr>
          <w:rFonts w:ascii="Arial" w:hAnsi="Arial" w:cs="Arial"/>
          <w:kern w:val="1"/>
          <w:lang w:eastAsia="ar-SA"/>
        </w:rPr>
        <w:t xml:space="preserve"> </w:t>
      </w:r>
      <w:r w:rsidR="00AB6CF8">
        <w:rPr>
          <w:rFonts w:ascii="Arial" w:eastAsia="Calibri" w:hAnsi="Arial" w:cs="Arial"/>
          <w:b/>
          <w:bCs/>
          <w:kern w:val="0"/>
          <w:lang w:eastAsia="en-US"/>
        </w:rPr>
        <w:t>usługę techniczną</w:t>
      </w:r>
      <w:r w:rsidR="00AB6CF8" w:rsidRPr="00AB6CF8">
        <w:rPr>
          <w:rFonts w:ascii="Arial" w:eastAsia="Calibri" w:hAnsi="Arial" w:cs="Arial"/>
          <w:b/>
          <w:bCs/>
          <w:kern w:val="0"/>
          <w:lang w:eastAsia="en-US"/>
        </w:rPr>
        <w:t xml:space="preserve"> systemów przeciwpożarowych i SUG w obiekcie Sądu Okręgowego w Warszawie przy ul. Czerniakowskiej 100 w Warszawie</w:t>
      </w:r>
      <w:r w:rsidR="00173CCF" w:rsidRPr="005373D0">
        <w:rPr>
          <w:rFonts w:ascii="Arial" w:eastAsia="Calibri" w:hAnsi="Arial" w:cs="Arial"/>
          <w:b/>
          <w:bCs/>
          <w:kern w:val="0"/>
          <w:lang w:eastAsia="en-US"/>
        </w:rPr>
        <w:t xml:space="preserve"> </w:t>
      </w:r>
      <w:r w:rsidR="000C2E3D" w:rsidRPr="005373D0">
        <w:rPr>
          <w:rFonts w:ascii="Arial" w:hAnsi="Arial" w:cs="Arial"/>
        </w:rPr>
        <w:t>składamy niniejszą ofertę:</w:t>
      </w:r>
    </w:p>
    <w:p w14:paraId="4E5EAB54" w14:textId="77777777" w:rsidR="00F707A1" w:rsidRPr="005373D0" w:rsidRDefault="00F707A1" w:rsidP="00F707A1">
      <w:pPr>
        <w:tabs>
          <w:tab w:val="center" w:pos="4536"/>
          <w:tab w:val="right" w:pos="9072"/>
        </w:tabs>
        <w:spacing w:line="276" w:lineRule="auto"/>
        <w:jc w:val="both"/>
        <w:rPr>
          <w:rFonts w:ascii="Arial" w:hAnsi="Arial" w:cs="Arial"/>
        </w:rPr>
      </w:pPr>
    </w:p>
    <w:p w14:paraId="7B1ED683" w14:textId="77777777" w:rsidR="00D601B1" w:rsidRPr="00B5790B" w:rsidRDefault="00D601B1" w:rsidP="00CE209A">
      <w:pPr>
        <w:widowControl/>
        <w:numPr>
          <w:ilvl w:val="6"/>
          <w:numId w:val="128"/>
        </w:numPr>
        <w:tabs>
          <w:tab w:val="num" w:pos="284"/>
          <w:tab w:val="center" w:pos="4536"/>
          <w:tab w:val="right" w:pos="9072"/>
        </w:tabs>
        <w:overflowPunct/>
        <w:autoSpaceDE/>
        <w:autoSpaceDN/>
        <w:adjustRightInd/>
        <w:ind w:left="284" w:hanging="284"/>
        <w:jc w:val="both"/>
        <w:textAlignment w:val="auto"/>
        <w:rPr>
          <w:rFonts w:ascii="Arial" w:hAnsi="Arial" w:cs="Arial"/>
        </w:rPr>
      </w:pPr>
      <w:r w:rsidRPr="003C190C">
        <w:rPr>
          <w:rFonts w:ascii="Arial" w:hAnsi="Arial" w:cs="Arial"/>
          <w:lang w:val="x-none"/>
        </w:rPr>
        <w:t>Oferujemy wykonanie całego przedmiotu zamówienia</w:t>
      </w:r>
      <w:r>
        <w:rPr>
          <w:rFonts w:ascii="Arial" w:hAnsi="Arial" w:cs="Arial"/>
        </w:rPr>
        <w:t xml:space="preserve"> </w:t>
      </w:r>
      <w:r w:rsidRPr="003C190C">
        <w:rPr>
          <w:rFonts w:ascii="Arial" w:hAnsi="Arial" w:cs="Arial"/>
        </w:rPr>
        <w:t xml:space="preserve">tj. </w:t>
      </w:r>
      <w:r w:rsidRPr="00B5790B">
        <w:rPr>
          <w:rFonts w:ascii="Arial" w:hAnsi="Arial" w:cs="Arial"/>
          <w:b/>
        </w:rPr>
        <w:t>obsługę techniczną systemów przeciwpożarowych i S</w:t>
      </w:r>
      <w:r>
        <w:rPr>
          <w:rFonts w:ascii="Arial" w:hAnsi="Arial" w:cs="Arial"/>
          <w:b/>
        </w:rPr>
        <w:t>UG</w:t>
      </w:r>
      <w:r w:rsidRPr="00B5790B">
        <w:rPr>
          <w:rFonts w:ascii="Arial" w:hAnsi="Arial" w:cs="Arial"/>
          <w:b/>
        </w:rPr>
        <w:t xml:space="preserve"> w obiekcie Sądu </w:t>
      </w:r>
      <w:r>
        <w:rPr>
          <w:rFonts w:ascii="Arial" w:hAnsi="Arial" w:cs="Arial"/>
          <w:b/>
        </w:rPr>
        <w:t xml:space="preserve">Okręgowego w Warszawie przy ul. Czerniakowskiej 100 </w:t>
      </w:r>
      <w:r w:rsidRPr="00B5790B">
        <w:rPr>
          <w:rFonts w:ascii="Arial" w:hAnsi="Arial" w:cs="Arial"/>
          <w:b/>
        </w:rPr>
        <w:t>w Warszawie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Pr="00B5790B">
        <w:rPr>
          <w:rFonts w:ascii="Arial" w:hAnsi="Arial" w:cs="Arial"/>
          <w:lang w:val="x-none"/>
        </w:rPr>
        <w:t>zgodnie z wymagani</w:t>
      </w:r>
      <w:r>
        <w:rPr>
          <w:rFonts w:ascii="Arial" w:hAnsi="Arial" w:cs="Arial"/>
          <w:lang w:val="x-none"/>
        </w:rPr>
        <w:t>ami Zamawiającego określonymi w</w:t>
      </w:r>
      <w:r>
        <w:rPr>
          <w:rFonts w:ascii="Arial" w:hAnsi="Arial" w:cs="Arial"/>
        </w:rPr>
        <w:t> SWZ</w:t>
      </w:r>
      <w:r w:rsidRPr="00B5790B">
        <w:rPr>
          <w:rFonts w:ascii="Arial" w:eastAsia="Calibri" w:hAnsi="Arial" w:cs="Arial"/>
          <w:color w:val="000000"/>
          <w:lang w:val="x-none"/>
        </w:rPr>
        <w:t xml:space="preserve">, </w:t>
      </w:r>
      <w:r w:rsidRPr="00B5790B">
        <w:rPr>
          <w:rFonts w:ascii="Arial" w:eastAsia="Calibri" w:hAnsi="Arial" w:cs="Arial"/>
          <w:color w:val="000000"/>
        </w:rPr>
        <w:t>za całkowitą cenę ryczałtową:</w:t>
      </w:r>
    </w:p>
    <w:p w14:paraId="69186722" w14:textId="77777777" w:rsidR="00D601B1" w:rsidRPr="00D032F9" w:rsidRDefault="00D601B1" w:rsidP="00D601B1">
      <w:pPr>
        <w:widowControl/>
        <w:overflowPunct/>
        <w:ind w:left="284"/>
        <w:jc w:val="both"/>
        <w:rPr>
          <w:rFonts w:ascii="Arial" w:hAnsi="Arial" w:cs="Arial"/>
          <w:bCs/>
          <w:color w:val="000000"/>
        </w:rPr>
      </w:pPr>
      <w:r w:rsidRPr="003C190C">
        <w:rPr>
          <w:rFonts w:ascii="Arial" w:eastAsia="Calibri" w:hAnsi="Arial" w:cs="Arial"/>
          <w:color w:val="000000"/>
        </w:rPr>
        <w:t>bez podatku VAT: …………………………… zł</w:t>
      </w:r>
      <w:r w:rsidRPr="003C190C">
        <w:rPr>
          <w:rFonts w:ascii="Arial" w:hAnsi="Arial" w:cs="Arial"/>
          <w:bCs/>
          <w:color w:val="000000"/>
        </w:rPr>
        <w:t xml:space="preserve"> </w:t>
      </w:r>
    </w:p>
    <w:p w14:paraId="683973D1" w14:textId="77777777" w:rsidR="00D601B1" w:rsidRPr="003C190C" w:rsidRDefault="00D601B1" w:rsidP="00D601B1">
      <w:pPr>
        <w:widowControl/>
        <w:overflowPunct/>
        <w:ind w:left="284" w:hanging="283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     </w:t>
      </w:r>
      <w:r w:rsidRPr="003C190C">
        <w:rPr>
          <w:rFonts w:ascii="Arial" w:eastAsia="Calibri" w:hAnsi="Arial" w:cs="Arial"/>
          <w:color w:val="000000"/>
        </w:rPr>
        <w:t>(słownie: …………………………………………………………………………………....)</w:t>
      </w:r>
    </w:p>
    <w:p w14:paraId="7F1D0B6A" w14:textId="77777777" w:rsidR="00D601B1" w:rsidRPr="003C190C" w:rsidRDefault="00D601B1" w:rsidP="00D601B1">
      <w:pPr>
        <w:widowControl/>
        <w:overflowPunct/>
        <w:ind w:left="284"/>
        <w:jc w:val="both"/>
        <w:rPr>
          <w:rFonts w:ascii="Arial" w:eastAsia="Calibri" w:hAnsi="Arial" w:cs="Arial"/>
          <w:color w:val="000000"/>
        </w:rPr>
      </w:pPr>
      <w:r w:rsidRPr="003C190C">
        <w:rPr>
          <w:rFonts w:ascii="Arial" w:eastAsia="Calibri" w:hAnsi="Arial" w:cs="Arial"/>
          <w:color w:val="000000"/>
        </w:rPr>
        <w:t>z podatkiem VAT: ………………………….. zł</w:t>
      </w:r>
    </w:p>
    <w:p w14:paraId="184BD054" w14:textId="77777777" w:rsidR="00D601B1" w:rsidRPr="003C190C" w:rsidRDefault="00D601B1" w:rsidP="00D601B1">
      <w:pPr>
        <w:widowControl/>
        <w:overflowPunct/>
        <w:ind w:left="284"/>
        <w:jc w:val="both"/>
        <w:rPr>
          <w:rFonts w:ascii="Arial" w:eastAsia="Calibri" w:hAnsi="Arial" w:cs="Arial"/>
          <w:color w:val="000000"/>
        </w:rPr>
      </w:pPr>
      <w:r w:rsidRPr="003C190C">
        <w:rPr>
          <w:rFonts w:ascii="Arial" w:eastAsia="Calibri" w:hAnsi="Arial" w:cs="Arial"/>
          <w:color w:val="000000"/>
        </w:rPr>
        <w:t>(słownie: ………………………………………………………………………………………),</w:t>
      </w:r>
    </w:p>
    <w:p w14:paraId="2F83F2DE" w14:textId="77777777" w:rsidR="00D601B1" w:rsidRPr="003C190C" w:rsidRDefault="00D601B1" w:rsidP="00D601B1">
      <w:pPr>
        <w:widowControl/>
        <w:overflowPunct/>
        <w:autoSpaceDE/>
        <w:spacing w:after="13"/>
        <w:ind w:left="284" w:right="-426" w:hanging="426"/>
        <w:jc w:val="center"/>
        <w:textAlignment w:val="auto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   (</w:t>
      </w:r>
      <w:r w:rsidRPr="003C190C">
        <w:rPr>
          <w:rFonts w:ascii="Arial" w:eastAsia="Calibri" w:hAnsi="Arial" w:cs="Arial"/>
          <w:i/>
          <w:sz w:val="18"/>
          <w:szCs w:val="18"/>
        </w:rPr>
        <w:t xml:space="preserve">całkowitą cenę oferty należy wyliczyć zgodnie z zapisami Rozdziału </w:t>
      </w:r>
      <w:r>
        <w:rPr>
          <w:rFonts w:ascii="Arial" w:eastAsia="Calibri" w:hAnsi="Arial" w:cs="Arial"/>
          <w:i/>
          <w:sz w:val="18"/>
          <w:szCs w:val="18"/>
        </w:rPr>
        <w:t xml:space="preserve">VII </w:t>
      </w:r>
      <w:r w:rsidRPr="003C190C">
        <w:rPr>
          <w:rFonts w:ascii="Arial" w:eastAsia="Calibri" w:hAnsi="Arial" w:cs="Arial"/>
          <w:i/>
          <w:sz w:val="18"/>
          <w:szCs w:val="18"/>
        </w:rPr>
        <w:t xml:space="preserve">ust. 6 </w:t>
      </w:r>
      <w:r>
        <w:rPr>
          <w:rFonts w:ascii="Arial" w:eastAsia="Calibri" w:hAnsi="Arial" w:cs="Arial"/>
          <w:i/>
          <w:sz w:val="18"/>
          <w:szCs w:val="18"/>
        </w:rPr>
        <w:t xml:space="preserve">specyfikacji warunków </w:t>
      </w:r>
      <w:r w:rsidRPr="003C190C">
        <w:rPr>
          <w:rFonts w:ascii="Arial" w:eastAsia="Calibri" w:hAnsi="Arial" w:cs="Arial"/>
          <w:i/>
          <w:sz w:val="18"/>
          <w:szCs w:val="18"/>
        </w:rPr>
        <w:t>zamówienia)</w:t>
      </w:r>
    </w:p>
    <w:p w14:paraId="74090C02" w14:textId="77777777" w:rsidR="00D601B1" w:rsidRDefault="00D601B1" w:rsidP="00D601B1">
      <w:pPr>
        <w:widowControl/>
        <w:overflowPunct/>
        <w:ind w:left="284"/>
        <w:jc w:val="both"/>
        <w:rPr>
          <w:rFonts w:ascii="Arial" w:hAnsi="Arial" w:cs="Arial"/>
        </w:rPr>
      </w:pPr>
      <w:r w:rsidRPr="003C190C">
        <w:rPr>
          <w:rFonts w:ascii="Arial" w:hAnsi="Arial" w:cs="Arial"/>
        </w:rPr>
        <w:t xml:space="preserve">w tym podatek VAT wg stawki: …………..%, </w:t>
      </w:r>
    </w:p>
    <w:p w14:paraId="1A1E8F02" w14:textId="77777777" w:rsidR="00D601B1" w:rsidRPr="00514AC2" w:rsidRDefault="00D601B1" w:rsidP="00D601B1">
      <w:pPr>
        <w:widowControl/>
        <w:tabs>
          <w:tab w:val="num" w:pos="1424"/>
        </w:tabs>
        <w:suppressAutoHyphens/>
        <w:overflowPunct/>
        <w:autoSpaceDN/>
        <w:adjustRightInd/>
        <w:ind w:left="284" w:right="48"/>
        <w:jc w:val="both"/>
        <w:textAlignment w:val="auto"/>
        <w:rPr>
          <w:rFonts w:ascii="Arial" w:eastAsia="Arial" w:hAnsi="Arial" w:cs="Arial"/>
          <w:color w:val="000000"/>
          <w:kern w:val="0"/>
          <w:lang w:val="x-none" w:eastAsia="ar-SA"/>
        </w:rPr>
      </w:pPr>
      <w:r w:rsidRPr="00514AC2">
        <w:rPr>
          <w:rFonts w:ascii="Arial" w:eastAsia="Arial" w:hAnsi="Arial" w:cs="Arial"/>
          <w:color w:val="000000"/>
          <w:kern w:val="0"/>
          <w:lang w:eastAsia="ar-SA"/>
        </w:rPr>
        <w:t xml:space="preserve">w oparciu o miesięczne wynagrodzenie za </w:t>
      </w:r>
      <w:r w:rsidRPr="007E2D28">
        <w:rPr>
          <w:rFonts w:ascii="Arial" w:eastAsia="Arial" w:hAnsi="Arial" w:cs="Arial"/>
          <w:color w:val="000000"/>
          <w:kern w:val="0"/>
          <w:lang w:eastAsia="ar-SA"/>
        </w:rPr>
        <w:t>obsługę techniczną systemów przeciwpożarowych i SUG  w obiekcie Sądu Okręgowego w Warszawie przy ul. Czerniakowskiej 100  w Warszawie</w:t>
      </w:r>
      <w:r>
        <w:rPr>
          <w:rFonts w:ascii="Arial" w:eastAsia="Arial" w:hAnsi="Arial" w:cs="Arial"/>
          <w:color w:val="000000"/>
          <w:kern w:val="0"/>
          <w:lang w:eastAsia="ar-SA"/>
        </w:rPr>
        <w:t>,</w:t>
      </w:r>
      <w:r w:rsidRPr="007E2D28">
        <w:rPr>
          <w:rFonts w:ascii="Arial" w:eastAsia="Arial" w:hAnsi="Arial" w:cs="Arial"/>
          <w:color w:val="000000"/>
          <w:kern w:val="0"/>
          <w:lang w:eastAsia="ar-SA"/>
        </w:rPr>
        <w:t xml:space="preserve"> </w:t>
      </w:r>
      <w:r w:rsidRPr="00514AC2">
        <w:rPr>
          <w:rFonts w:ascii="Arial" w:eastAsia="Arial" w:hAnsi="Arial" w:cs="Arial"/>
          <w:b/>
          <w:color w:val="000000"/>
          <w:kern w:val="0"/>
          <w:lang w:eastAsia="ar-SA"/>
        </w:rPr>
        <w:t>za cenę</w:t>
      </w:r>
      <w:r w:rsidRPr="00514AC2">
        <w:rPr>
          <w:rFonts w:ascii="Arial" w:eastAsia="Arial" w:hAnsi="Arial" w:cs="Arial"/>
          <w:color w:val="000000"/>
          <w:kern w:val="0"/>
          <w:lang w:eastAsia="ar-SA"/>
        </w:rPr>
        <w:t>:</w:t>
      </w:r>
    </w:p>
    <w:p w14:paraId="2160F0F5" w14:textId="77777777" w:rsidR="00D601B1" w:rsidRDefault="00D601B1" w:rsidP="00D601B1">
      <w:pPr>
        <w:widowControl/>
        <w:suppressAutoHyphens/>
        <w:overflowPunct/>
        <w:autoSpaceDN/>
        <w:adjustRightInd/>
        <w:ind w:left="567" w:right="48" w:hanging="283"/>
        <w:jc w:val="both"/>
        <w:textAlignment w:val="auto"/>
        <w:rPr>
          <w:rFonts w:ascii="Arial" w:eastAsia="Arial" w:hAnsi="Arial" w:cs="Arial"/>
          <w:color w:val="000000"/>
          <w:kern w:val="0"/>
          <w:lang w:eastAsia="ar-SA"/>
        </w:rPr>
      </w:pPr>
      <w:r>
        <w:rPr>
          <w:rFonts w:ascii="Arial" w:eastAsia="Arial" w:hAnsi="Arial" w:cs="Arial"/>
          <w:color w:val="000000"/>
          <w:kern w:val="0"/>
          <w:lang w:eastAsia="ar-SA"/>
        </w:rPr>
        <w:t>bez podatku VAT: ………………….zł</w:t>
      </w:r>
    </w:p>
    <w:p w14:paraId="1F08A772" w14:textId="77777777" w:rsidR="00D601B1" w:rsidRDefault="00D601B1" w:rsidP="00D601B1">
      <w:pPr>
        <w:widowControl/>
        <w:suppressAutoHyphens/>
        <w:overflowPunct/>
        <w:autoSpaceDN/>
        <w:adjustRightInd/>
        <w:ind w:left="567" w:right="48" w:hanging="283"/>
        <w:jc w:val="both"/>
        <w:textAlignment w:val="auto"/>
        <w:rPr>
          <w:rFonts w:ascii="Arial" w:eastAsia="Arial" w:hAnsi="Arial" w:cs="Arial"/>
          <w:color w:val="000000"/>
          <w:kern w:val="0"/>
          <w:lang w:eastAsia="ar-SA"/>
        </w:rPr>
      </w:pPr>
      <w:r>
        <w:rPr>
          <w:rFonts w:ascii="Arial" w:eastAsia="Arial" w:hAnsi="Arial" w:cs="Arial"/>
          <w:color w:val="000000"/>
          <w:kern w:val="0"/>
          <w:lang w:eastAsia="ar-SA"/>
        </w:rPr>
        <w:t>(słownie:……………………………………………………………………………………………..)</w:t>
      </w:r>
    </w:p>
    <w:p w14:paraId="2A0C7BFC" w14:textId="77777777" w:rsidR="00D601B1" w:rsidRPr="00514AC2" w:rsidRDefault="00D601B1" w:rsidP="00D601B1">
      <w:pPr>
        <w:widowControl/>
        <w:suppressAutoHyphens/>
        <w:overflowPunct/>
        <w:autoSpaceDN/>
        <w:adjustRightInd/>
        <w:ind w:left="567" w:right="48" w:hanging="283"/>
        <w:jc w:val="both"/>
        <w:textAlignment w:val="auto"/>
        <w:rPr>
          <w:rFonts w:ascii="Arial" w:eastAsia="Arial" w:hAnsi="Arial" w:cs="Arial"/>
          <w:bCs/>
          <w:color w:val="000000"/>
          <w:kern w:val="0"/>
          <w:u w:val="single"/>
          <w:lang w:eastAsia="ar-SA"/>
        </w:rPr>
      </w:pPr>
      <w:r w:rsidRPr="00514AC2">
        <w:rPr>
          <w:rFonts w:ascii="Arial" w:eastAsia="Arial" w:hAnsi="Arial" w:cs="Arial"/>
          <w:color w:val="000000"/>
          <w:kern w:val="0"/>
          <w:lang w:eastAsia="ar-SA"/>
        </w:rPr>
        <w:t>z podatkiem VAT: ......................... zł</w:t>
      </w:r>
    </w:p>
    <w:p w14:paraId="3BFD3589" w14:textId="77777777" w:rsidR="00D601B1" w:rsidRPr="00514AC2" w:rsidRDefault="00D601B1" w:rsidP="00D601B1">
      <w:pPr>
        <w:widowControl/>
        <w:suppressAutoHyphens/>
        <w:overflowPunct/>
        <w:autoSpaceDN/>
        <w:adjustRightInd/>
        <w:ind w:left="567" w:right="48" w:hanging="283"/>
        <w:jc w:val="both"/>
        <w:textAlignment w:val="auto"/>
        <w:rPr>
          <w:rFonts w:ascii="Arial" w:eastAsia="Arial" w:hAnsi="Arial" w:cs="Arial"/>
          <w:color w:val="000000"/>
          <w:kern w:val="0"/>
          <w:lang w:eastAsia="ar-SA"/>
        </w:rPr>
      </w:pPr>
      <w:r w:rsidRPr="00514AC2">
        <w:rPr>
          <w:rFonts w:ascii="Arial" w:eastAsia="Arial" w:hAnsi="Arial" w:cs="Arial"/>
          <w:color w:val="000000"/>
          <w:kern w:val="0"/>
          <w:lang w:eastAsia="ar-SA"/>
        </w:rPr>
        <w:t xml:space="preserve">(słownie: ..............................................................................................................................), </w:t>
      </w:r>
    </w:p>
    <w:p w14:paraId="7BFB8B14" w14:textId="77777777" w:rsidR="00D601B1" w:rsidRPr="00514AC2" w:rsidRDefault="00D601B1" w:rsidP="00D601B1">
      <w:pPr>
        <w:widowControl/>
        <w:suppressAutoHyphens/>
        <w:overflowPunct/>
        <w:autoSpaceDN/>
        <w:adjustRightInd/>
        <w:ind w:left="567" w:right="48" w:hanging="283"/>
        <w:jc w:val="both"/>
        <w:textAlignment w:val="auto"/>
        <w:rPr>
          <w:rFonts w:ascii="Arial" w:eastAsia="Arial" w:hAnsi="Arial" w:cs="Arial"/>
          <w:color w:val="000000"/>
          <w:kern w:val="0"/>
          <w:lang w:eastAsia="ar-SA"/>
        </w:rPr>
      </w:pPr>
      <w:r w:rsidRPr="00514AC2">
        <w:rPr>
          <w:rFonts w:ascii="Arial" w:eastAsia="Arial" w:hAnsi="Arial" w:cs="Arial"/>
          <w:color w:val="000000"/>
          <w:kern w:val="0"/>
          <w:lang w:eastAsia="ar-SA"/>
        </w:rPr>
        <w:t xml:space="preserve">w tym należny podatek VAT ……..%. </w:t>
      </w:r>
    </w:p>
    <w:p w14:paraId="111FBDC5" w14:textId="77777777" w:rsidR="00D601B1" w:rsidRDefault="00D601B1" w:rsidP="00CE209A">
      <w:pPr>
        <w:widowControl/>
        <w:numPr>
          <w:ilvl w:val="0"/>
          <w:numId w:val="127"/>
        </w:numPr>
        <w:suppressAutoHyphens/>
        <w:overflowPunct/>
        <w:autoSpaceDE/>
        <w:autoSpaceDN/>
        <w:adjustRightInd/>
        <w:contextualSpacing/>
        <w:jc w:val="both"/>
        <w:textAlignment w:val="auto"/>
        <w:rPr>
          <w:rFonts w:ascii="Arial" w:eastAsia="Calibri" w:hAnsi="Arial" w:cs="Arial"/>
          <w:bCs/>
          <w:kern w:val="0"/>
          <w:lang w:eastAsia="en-US"/>
        </w:rPr>
      </w:pPr>
      <w:r w:rsidRPr="000E6D72">
        <w:rPr>
          <w:rFonts w:ascii="Arial" w:eastAsia="Calibri" w:hAnsi="Arial" w:cs="Arial"/>
          <w:kern w:val="0"/>
          <w:lang w:eastAsia="en-US"/>
        </w:rPr>
        <w:t xml:space="preserve">Oświadczamy, że cena oferty uwzględnia </w:t>
      </w:r>
      <w:r w:rsidRPr="000E6D72">
        <w:rPr>
          <w:rFonts w:ascii="Arial" w:eastAsia="Calibri" w:hAnsi="Arial" w:cs="Arial"/>
          <w:kern w:val="0"/>
          <w:lang w:val="x-none" w:eastAsia="x-none"/>
        </w:rPr>
        <w:t>wszystkie koszty</w:t>
      </w:r>
      <w:r>
        <w:rPr>
          <w:rFonts w:ascii="Arial" w:eastAsia="Calibri" w:hAnsi="Arial" w:cs="Arial"/>
          <w:kern w:val="0"/>
          <w:lang w:val="x-none" w:eastAsia="en-US"/>
        </w:rPr>
        <w:t xml:space="preserve"> </w:t>
      </w:r>
      <w:r w:rsidRPr="00241608">
        <w:rPr>
          <w:rFonts w:ascii="Arial" w:hAnsi="Arial" w:cs="Arial"/>
          <w:kern w:val="0"/>
        </w:rPr>
        <w:t>niezbędne do zrealizowania przedmiotu zamówienia wynikające z opisu przedmiotu zamó</w:t>
      </w:r>
      <w:r>
        <w:rPr>
          <w:rFonts w:ascii="Arial" w:hAnsi="Arial" w:cs="Arial"/>
          <w:kern w:val="0"/>
        </w:rPr>
        <w:t>wienia,</w:t>
      </w:r>
      <w:r w:rsidRPr="00241608">
        <w:rPr>
          <w:rFonts w:ascii="Arial" w:hAnsi="Arial" w:cs="Arial"/>
          <w:kern w:val="0"/>
        </w:rPr>
        <w:t xml:space="preserve"> bez których nie można wykonać przedmiotu zamówienia oraz uwzględnia warunki realizacji </w:t>
      </w:r>
      <w:r>
        <w:rPr>
          <w:rFonts w:ascii="Arial" w:hAnsi="Arial" w:cs="Arial"/>
          <w:kern w:val="0"/>
        </w:rPr>
        <w:t>przedmiotu zamówienia opisane w </w:t>
      </w:r>
      <w:r w:rsidRPr="00241608">
        <w:rPr>
          <w:rFonts w:ascii="Arial" w:hAnsi="Arial" w:cs="Arial"/>
          <w:kern w:val="0"/>
        </w:rPr>
        <w:t>projekcie umowy</w:t>
      </w:r>
      <w:r>
        <w:rPr>
          <w:rFonts w:ascii="Arial" w:eastAsia="Calibri" w:hAnsi="Arial" w:cs="Arial"/>
          <w:kern w:val="0"/>
          <w:lang w:val="x-none" w:eastAsia="en-US"/>
        </w:rPr>
        <w:t>.</w:t>
      </w:r>
    </w:p>
    <w:p w14:paraId="5C1B7666" w14:textId="77777777" w:rsidR="00D601B1" w:rsidRDefault="00D601B1" w:rsidP="00CE209A">
      <w:pPr>
        <w:widowControl/>
        <w:numPr>
          <w:ilvl w:val="0"/>
          <w:numId w:val="127"/>
        </w:numPr>
        <w:suppressAutoHyphens/>
        <w:overflowPunct/>
        <w:autoSpaceDE/>
        <w:autoSpaceDN/>
        <w:adjustRightInd/>
        <w:contextualSpacing/>
        <w:jc w:val="both"/>
        <w:textAlignment w:val="auto"/>
        <w:rPr>
          <w:rFonts w:ascii="Arial" w:eastAsia="Calibri" w:hAnsi="Arial" w:cs="Arial"/>
          <w:bCs/>
          <w:kern w:val="0"/>
          <w:lang w:eastAsia="en-US"/>
        </w:rPr>
      </w:pPr>
      <w:r w:rsidRPr="00D601B1">
        <w:rPr>
          <w:rFonts w:ascii="Arial" w:eastAsia="Calibri" w:hAnsi="Arial" w:cs="Arial"/>
          <w:bCs/>
          <w:kern w:val="0"/>
          <w:lang w:eastAsia="en-US"/>
        </w:rPr>
        <w:t>Oświadczamy, że przedmiot zamówienia zrealizujemy, zgodnie z wymaganiami Zamawiającego określonymi w SWZ, w terminie 24 miesięcy od daty podpisania umowy, z tym, że nie wcześniej niż od dnia 23.06.2025 r.</w:t>
      </w:r>
    </w:p>
    <w:p w14:paraId="70E946E3" w14:textId="2A382EE6" w:rsidR="00D601B1" w:rsidRPr="00D601B1" w:rsidRDefault="00D601B1" w:rsidP="00CE209A">
      <w:pPr>
        <w:widowControl/>
        <w:numPr>
          <w:ilvl w:val="0"/>
          <w:numId w:val="127"/>
        </w:numPr>
        <w:suppressAutoHyphens/>
        <w:overflowPunct/>
        <w:autoSpaceDE/>
        <w:autoSpaceDN/>
        <w:adjustRightInd/>
        <w:contextualSpacing/>
        <w:jc w:val="both"/>
        <w:textAlignment w:val="auto"/>
        <w:rPr>
          <w:rFonts w:ascii="Arial" w:eastAsia="Calibri" w:hAnsi="Arial" w:cs="Arial"/>
          <w:bCs/>
          <w:kern w:val="0"/>
          <w:lang w:eastAsia="en-US"/>
        </w:rPr>
      </w:pPr>
      <w:r w:rsidRPr="00D601B1">
        <w:rPr>
          <w:rFonts w:ascii="Arial" w:eastAsia="Calibri" w:hAnsi="Arial" w:cs="Arial"/>
          <w:bCs/>
          <w:kern w:val="0"/>
          <w:lang w:eastAsia="en-US"/>
        </w:rPr>
        <w:t xml:space="preserve">Oświadczamy, że akceptujemy projekt umowy, stanowiący </w:t>
      </w:r>
      <w:r w:rsidR="00E707CE">
        <w:rPr>
          <w:rFonts w:ascii="Arial" w:eastAsia="Calibri" w:hAnsi="Arial" w:cs="Arial"/>
          <w:bCs/>
          <w:kern w:val="0"/>
          <w:lang w:eastAsia="en-US"/>
        </w:rPr>
        <w:t>z</w:t>
      </w:r>
      <w:r w:rsidRPr="00D601B1">
        <w:rPr>
          <w:rFonts w:ascii="Arial" w:eastAsia="Calibri" w:hAnsi="Arial" w:cs="Arial"/>
          <w:bCs/>
          <w:kern w:val="0"/>
          <w:lang w:eastAsia="en-US"/>
        </w:rPr>
        <w:t xml:space="preserve">ałącznik nr 2 do specyfikacji warunków zamówienia i zobowiązujemy się w przypadku wyboru naszej oferty do zawarcia umowy na podanych warunkach w miejscu i terminie wyznaczonym przez Zamawiającego. </w:t>
      </w:r>
    </w:p>
    <w:p w14:paraId="3BA0361F" w14:textId="77777777" w:rsidR="00D601B1" w:rsidRDefault="00D601B1" w:rsidP="00CE209A">
      <w:pPr>
        <w:widowControl/>
        <w:numPr>
          <w:ilvl w:val="0"/>
          <w:numId w:val="127"/>
        </w:numPr>
        <w:overflowPunct/>
        <w:ind w:right="48"/>
        <w:jc w:val="both"/>
        <w:rPr>
          <w:rFonts w:ascii="Arial" w:hAnsi="Arial" w:cs="Arial"/>
          <w:bCs/>
        </w:rPr>
      </w:pPr>
      <w:r w:rsidRPr="00D601B1">
        <w:rPr>
          <w:rFonts w:ascii="Arial" w:eastAsia="Calibri" w:hAnsi="Arial" w:cs="Arial"/>
          <w:kern w:val="0"/>
          <w:lang w:eastAsia="en-US"/>
        </w:rPr>
        <w:t xml:space="preserve">Oświadczamy, że uważamy się za związanych niniejszą ofertą na czas wskazany w SWZ, </w:t>
      </w:r>
      <w:r w:rsidRPr="00D601B1">
        <w:rPr>
          <w:rFonts w:ascii="Arial" w:hAnsi="Arial" w:cs="Arial"/>
        </w:rPr>
        <w:t>tj. 30 dni liczonych od upływu terminu składania ofert określonego w SWZ.</w:t>
      </w:r>
    </w:p>
    <w:p w14:paraId="59913C12" w14:textId="637DD3C9" w:rsidR="00D601B1" w:rsidRDefault="00D601B1" w:rsidP="00CE209A">
      <w:pPr>
        <w:widowControl/>
        <w:numPr>
          <w:ilvl w:val="0"/>
          <w:numId w:val="127"/>
        </w:numPr>
        <w:overflowPunct/>
        <w:ind w:right="48"/>
        <w:jc w:val="both"/>
        <w:rPr>
          <w:rFonts w:ascii="Arial" w:hAnsi="Arial" w:cs="Arial"/>
          <w:bCs/>
        </w:rPr>
      </w:pPr>
      <w:r w:rsidRPr="00D601B1">
        <w:rPr>
          <w:rFonts w:ascii="Arial" w:eastAsia="Calibri" w:hAnsi="Arial" w:cs="Arial"/>
          <w:kern w:val="0"/>
          <w:lang w:eastAsia="en-US"/>
        </w:rPr>
        <w:t xml:space="preserve">Oświadczamy, że osoby, które będą uczestniczyć w wykonywaniu zamówienia, posiadają wymagane kwalifikacje i uprawnienia niezbędne do realizacji przedmiotu zamówienia, zgodnie z Rozdziałem IV ust. 1 pkt </w:t>
      </w:r>
      <w:r w:rsidR="00C93B51">
        <w:rPr>
          <w:rFonts w:ascii="Arial" w:eastAsia="Calibri" w:hAnsi="Arial" w:cs="Arial"/>
          <w:kern w:val="0"/>
          <w:lang w:eastAsia="en-US"/>
        </w:rPr>
        <w:t>2</w:t>
      </w:r>
      <w:r w:rsidRPr="00D601B1">
        <w:rPr>
          <w:rFonts w:ascii="Arial" w:eastAsia="Calibri" w:hAnsi="Arial" w:cs="Arial"/>
          <w:kern w:val="0"/>
          <w:lang w:eastAsia="en-US"/>
        </w:rPr>
        <w:t xml:space="preserve"> SWZ.</w:t>
      </w:r>
    </w:p>
    <w:p w14:paraId="0FDAB80F" w14:textId="26A35843" w:rsidR="00D601B1" w:rsidRDefault="00D601B1" w:rsidP="00CE209A">
      <w:pPr>
        <w:widowControl/>
        <w:numPr>
          <w:ilvl w:val="0"/>
          <w:numId w:val="127"/>
        </w:numPr>
        <w:overflowPunct/>
        <w:ind w:right="48"/>
        <w:jc w:val="both"/>
        <w:rPr>
          <w:rFonts w:ascii="Arial" w:hAnsi="Arial" w:cs="Arial"/>
          <w:bCs/>
        </w:rPr>
      </w:pPr>
      <w:r w:rsidRPr="00D601B1">
        <w:rPr>
          <w:rFonts w:ascii="Arial" w:eastAsia="Calibri" w:hAnsi="Arial" w:cs="Arial"/>
          <w:kern w:val="0"/>
          <w:lang w:eastAsia="en-US"/>
        </w:rPr>
        <w:t>Oświadczamy, że w przypadku wyboru naszej oferty,</w:t>
      </w:r>
      <w:r w:rsidR="008E3ECB">
        <w:rPr>
          <w:rFonts w:ascii="Arial" w:eastAsia="Calibri" w:hAnsi="Arial" w:cs="Arial"/>
          <w:kern w:val="0"/>
          <w:lang w:eastAsia="en-US"/>
        </w:rPr>
        <w:t xml:space="preserve"> zobowiązujemy się</w:t>
      </w:r>
      <w:r w:rsidRPr="00D601B1">
        <w:rPr>
          <w:rFonts w:ascii="Arial" w:eastAsia="Calibri" w:hAnsi="Arial" w:cs="Arial"/>
          <w:kern w:val="0"/>
          <w:lang w:eastAsia="en-US"/>
        </w:rPr>
        <w:t xml:space="preserve"> do posiadania ubezpieczenia odpowiedzialności cywilnej w zakresie prowadzonej działalności związanej </w:t>
      </w:r>
      <w:r w:rsidRPr="00D601B1">
        <w:rPr>
          <w:rFonts w:ascii="Arial" w:eastAsia="Calibri" w:hAnsi="Arial" w:cs="Arial"/>
          <w:kern w:val="0"/>
          <w:lang w:eastAsia="en-US"/>
        </w:rPr>
        <w:lastRenderedPageBreak/>
        <w:t>z przedmiotem zamówienia na kwotę co najmniej 100.000,00 zł (słownie: sto tysięcy złotych 00/100) i do systematycznego przedłużania ubezpieczenia przez okres realizacji przedmiotu zamówienia.</w:t>
      </w:r>
    </w:p>
    <w:p w14:paraId="6C2965B7" w14:textId="54D3C681" w:rsidR="00D601B1" w:rsidRPr="00D601B1" w:rsidRDefault="00D601B1" w:rsidP="00CE209A">
      <w:pPr>
        <w:widowControl/>
        <w:numPr>
          <w:ilvl w:val="0"/>
          <w:numId w:val="127"/>
        </w:numPr>
        <w:overflowPunct/>
        <w:ind w:right="48"/>
        <w:jc w:val="both"/>
        <w:rPr>
          <w:rFonts w:ascii="Arial" w:hAnsi="Arial" w:cs="Arial"/>
          <w:bCs/>
        </w:rPr>
      </w:pPr>
      <w:r w:rsidRPr="00D601B1">
        <w:rPr>
          <w:rFonts w:ascii="Arial" w:eastAsia="Calibri" w:hAnsi="Arial" w:cs="Arial"/>
          <w:bCs/>
          <w:kern w:val="0"/>
          <w:lang w:eastAsia="en-US"/>
        </w:rPr>
        <w:t>Oświadczam, że przez cały okres realizacji umowy zobowiązujemy się do posiadania:</w:t>
      </w:r>
    </w:p>
    <w:p w14:paraId="0B300EED" w14:textId="701A4541" w:rsidR="00D601B1" w:rsidRPr="00A63DAB" w:rsidRDefault="00D601B1" w:rsidP="00D601B1">
      <w:pPr>
        <w:widowControl/>
        <w:suppressAutoHyphens/>
        <w:overflowPunct/>
        <w:autoSpaceDE/>
        <w:autoSpaceDN/>
        <w:adjustRightInd/>
        <w:spacing w:after="200"/>
        <w:ind w:left="709" w:hanging="369"/>
        <w:contextualSpacing/>
        <w:jc w:val="both"/>
        <w:textAlignment w:val="auto"/>
        <w:rPr>
          <w:rFonts w:ascii="Arial" w:eastAsia="Calibri" w:hAnsi="Arial" w:cs="Arial"/>
          <w:bCs/>
          <w:kern w:val="0"/>
          <w:lang w:eastAsia="en-US"/>
        </w:rPr>
      </w:pPr>
      <w:r w:rsidRPr="00A63DAB">
        <w:rPr>
          <w:rFonts w:ascii="Arial" w:eastAsia="Calibri" w:hAnsi="Arial" w:cs="Arial"/>
          <w:bCs/>
          <w:kern w:val="0"/>
          <w:lang w:eastAsia="en-US"/>
        </w:rPr>
        <w:t xml:space="preserve">1) </w:t>
      </w:r>
      <w:r w:rsidRPr="00A63DAB">
        <w:rPr>
          <w:rFonts w:ascii="Arial" w:eastAsia="Calibri" w:hAnsi="Arial" w:cs="Arial"/>
          <w:bCs/>
          <w:kern w:val="0"/>
          <w:lang w:eastAsia="en-US"/>
        </w:rPr>
        <w:tab/>
        <w:t>aktualnych uprawnień w zakresie wykonywania czynności przeglądu, konserwacji, naprawy SUG- gazowych, o których mowa w ustawie z dnia 15 maja 2015 r. o substancjach zubożających warstwę ozonową oraz o niektórych fluorowanych gazach cieplarnianych (</w:t>
      </w:r>
      <w:proofErr w:type="spellStart"/>
      <w:r w:rsidRPr="00A63DAB">
        <w:rPr>
          <w:rFonts w:ascii="Arial" w:eastAsia="Calibri" w:hAnsi="Arial" w:cs="Arial"/>
          <w:bCs/>
          <w:kern w:val="0"/>
          <w:lang w:eastAsia="en-US"/>
        </w:rPr>
        <w:t>t.j</w:t>
      </w:r>
      <w:proofErr w:type="spellEnd"/>
      <w:r w:rsidRPr="00A63DAB">
        <w:rPr>
          <w:rFonts w:ascii="Arial" w:eastAsia="Calibri" w:hAnsi="Arial" w:cs="Arial"/>
          <w:bCs/>
          <w:kern w:val="0"/>
          <w:lang w:eastAsia="en-US"/>
        </w:rPr>
        <w:t>. Dz. U. z 2020 r. poz. 2065) oraz</w:t>
      </w:r>
      <w:r w:rsidR="00E707CE">
        <w:rPr>
          <w:rFonts w:ascii="Arial" w:eastAsia="Calibri" w:hAnsi="Arial" w:cs="Arial"/>
          <w:bCs/>
          <w:kern w:val="0"/>
          <w:lang w:eastAsia="en-US"/>
        </w:rPr>
        <w:t xml:space="preserve"> w rozporządzeniu Komisji (WE) n</w:t>
      </w:r>
      <w:r w:rsidRPr="00A63DAB">
        <w:rPr>
          <w:rFonts w:ascii="Arial" w:eastAsia="Calibri" w:hAnsi="Arial" w:cs="Arial"/>
          <w:bCs/>
          <w:kern w:val="0"/>
          <w:lang w:eastAsia="en-US"/>
        </w:rPr>
        <w:t>r 304/2008 z dnia 2 kwietnia 2008 r. (stacjonarne systemy ochrony przeciwpożarowej i gaśnice),</w:t>
      </w:r>
    </w:p>
    <w:p w14:paraId="4DB94DDF" w14:textId="77777777" w:rsidR="00D601B1" w:rsidRPr="000D1385" w:rsidRDefault="00D601B1" w:rsidP="00D601B1">
      <w:pPr>
        <w:widowControl/>
        <w:suppressAutoHyphens/>
        <w:overflowPunct/>
        <w:autoSpaceDE/>
        <w:autoSpaceDN/>
        <w:adjustRightInd/>
        <w:spacing w:after="200"/>
        <w:ind w:left="709" w:hanging="369"/>
        <w:contextualSpacing/>
        <w:jc w:val="both"/>
        <w:textAlignment w:val="auto"/>
        <w:rPr>
          <w:rFonts w:ascii="Arial" w:eastAsia="Calibri" w:hAnsi="Arial" w:cs="Arial"/>
          <w:bCs/>
          <w:kern w:val="0"/>
          <w:lang w:eastAsia="en-US"/>
        </w:rPr>
      </w:pPr>
      <w:r w:rsidRPr="00A63DAB">
        <w:rPr>
          <w:rFonts w:ascii="Arial" w:eastAsia="Calibri" w:hAnsi="Arial" w:cs="Arial"/>
          <w:bCs/>
          <w:kern w:val="0"/>
          <w:lang w:eastAsia="en-US"/>
        </w:rPr>
        <w:t>2)</w:t>
      </w:r>
      <w:r w:rsidRPr="00A63DAB">
        <w:rPr>
          <w:rFonts w:ascii="Arial" w:eastAsia="Calibri" w:hAnsi="Arial" w:cs="Arial"/>
          <w:bCs/>
          <w:kern w:val="0"/>
          <w:lang w:eastAsia="en-US"/>
        </w:rPr>
        <w:tab/>
        <w:t>certyfikatu serwisowego lub zaświadczenia, wystawionego przez producenta lub jego upoważnionego przedstawiciela, w zakresie serwisowania i napraw systemów i urządzeń SUG Gazowe.</w:t>
      </w:r>
    </w:p>
    <w:p w14:paraId="58ED518E" w14:textId="77777777" w:rsidR="00D601B1" w:rsidRPr="00724486" w:rsidRDefault="00D601B1" w:rsidP="00CE209A">
      <w:pPr>
        <w:widowControl/>
        <w:numPr>
          <w:ilvl w:val="0"/>
          <w:numId w:val="127"/>
        </w:numPr>
        <w:suppressAutoHyphens/>
        <w:overflowPunct/>
        <w:autoSpaceDE/>
        <w:autoSpaceDN/>
        <w:adjustRightInd/>
        <w:spacing w:after="200"/>
        <w:ind w:hanging="482"/>
        <w:contextualSpacing/>
        <w:jc w:val="both"/>
        <w:textAlignment w:val="auto"/>
        <w:rPr>
          <w:rFonts w:ascii="Arial" w:eastAsia="Calibri" w:hAnsi="Arial" w:cs="Arial"/>
          <w:lang w:eastAsia="en-US"/>
        </w:rPr>
      </w:pPr>
      <w:r w:rsidRPr="00891034">
        <w:rPr>
          <w:rFonts w:ascii="Arial" w:eastAsia="Calibri" w:hAnsi="Arial" w:cs="Arial"/>
          <w:lang w:eastAsia="en-US"/>
        </w:rPr>
        <w:t>Oś</w:t>
      </w:r>
      <w:r w:rsidRPr="00326E1B">
        <w:rPr>
          <w:rFonts w:ascii="Arial" w:eastAsia="Calibri" w:hAnsi="Arial" w:cs="Arial"/>
          <w:lang w:eastAsia="en-US"/>
        </w:rPr>
        <w:t xml:space="preserve">wiadczamy, że przystąpimy </w:t>
      </w:r>
      <w:r w:rsidRPr="00A842B0">
        <w:rPr>
          <w:rFonts w:ascii="Arial" w:eastAsia="Calibri" w:hAnsi="Arial" w:cs="Arial"/>
          <w:lang w:eastAsia="en-US"/>
        </w:rPr>
        <w:t xml:space="preserve">do usunięcia awarii/usterki (maksymalnie </w:t>
      </w:r>
      <w:r>
        <w:rPr>
          <w:rFonts w:ascii="Arial" w:eastAsia="Calibri" w:hAnsi="Arial" w:cs="Arial"/>
          <w:lang w:eastAsia="en-US"/>
        </w:rPr>
        <w:t>do</w:t>
      </w:r>
      <w:r w:rsidRPr="00A842B0">
        <w:rPr>
          <w:rFonts w:ascii="Arial" w:eastAsia="Calibri" w:hAnsi="Arial" w:cs="Arial"/>
          <w:lang w:eastAsia="en-US"/>
        </w:rPr>
        <w:t xml:space="preserve"> 2 godzin)* od momentu jej zgłoszenia, tj. od godziny przekazan</w:t>
      </w:r>
      <w:r>
        <w:rPr>
          <w:rFonts w:ascii="Arial" w:eastAsia="Calibri" w:hAnsi="Arial" w:cs="Arial"/>
          <w:lang w:eastAsia="en-US"/>
        </w:rPr>
        <w:t>ia przez Z</w:t>
      </w:r>
      <w:r w:rsidRPr="00A842B0">
        <w:rPr>
          <w:rFonts w:ascii="Arial" w:eastAsia="Calibri" w:hAnsi="Arial" w:cs="Arial"/>
          <w:lang w:eastAsia="en-US"/>
        </w:rPr>
        <w:t>amawiającego zgłoszenia telefoniczneg</w:t>
      </w:r>
      <w:r>
        <w:rPr>
          <w:rFonts w:ascii="Arial" w:eastAsia="Calibri" w:hAnsi="Arial" w:cs="Arial"/>
          <w:lang w:eastAsia="en-US"/>
        </w:rPr>
        <w:t xml:space="preserve">o lub e-mailem awarii/usterki, na </w:t>
      </w:r>
      <w:r w:rsidRPr="00A842B0">
        <w:rPr>
          <w:rFonts w:ascii="Arial" w:eastAsia="Calibri" w:hAnsi="Arial" w:cs="Arial"/>
          <w:lang w:eastAsia="en-US"/>
        </w:rPr>
        <w:t xml:space="preserve">numer telefonu/adres e-mail </w:t>
      </w:r>
      <w:r>
        <w:rPr>
          <w:rFonts w:ascii="Arial" w:eastAsia="Calibri" w:hAnsi="Arial" w:cs="Arial"/>
          <w:lang w:eastAsia="en-US"/>
        </w:rPr>
        <w:t>W</w:t>
      </w:r>
      <w:r w:rsidRPr="00A842B0">
        <w:rPr>
          <w:rFonts w:ascii="Arial" w:eastAsia="Calibri" w:hAnsi="Arial" w:cs="Arial"/>
          <w:lang w:eastAsia="en-US"/>
        </w:rPr>
        <w:t xml:space="preserve">ykonawcy wskazany w umowie, </w:t>
      </w:r>
      <w:r>
        <w:rPr>
          <w:rFonts w:ascii="Arial" w:eastAsia="Calibri" w:hAnsi="Arial" w:cs="Arial"/>
          <w:lang w:eastAsia="en-US"/>
        </w:rPr>
        <w:t>w </w:t>
      </w:r>
      <w:r w:rsidRPr="00291184">
        <w:rPr>
          <w:rFonts w:ascii="Arial" w:eastAsia="Calibri" w:hAnsi="Arial" w:cs="Arial"/>
          <w:lang w:eastAsia="en-US"/>
        </w:rPr>
        <w:t>czasie</w:t>
      </w:r>
      <w:r w:rsidRPr="00724486">
        <w:rPr>
          <w:rFonts w:ascii="Arial" w:eastAsia="Calibri" w:hAnsi="Arial" w:cs="Arial"/>
          <w:lang w:eastAsia="en-US"/>
        </w:rPr>
        <w:t>:</w:t>
      </w:r>
    </w:p>
    <w:p w14:paraId="235EA3DB" w14:textId="5C157DF0" w:rsidR="00D601B1" w:rsidRPr="004250B0" w:rsidRDefault="00D601B1" w:rsidP="00CE209A">
      <w:pPr>
        <w:widowControl/>
        <w:numPr>
          <w:ilvl w:val="0"/>
          <w:numId w:val="126"/>
        </w:numPr>
        <w:suppressAutoHyphens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do </w:t>
      </w:r>
      <w:r w:rsidRPr="004250B0">
        <w:rPr>
          <w:rFonts w:ascii="Arial" w:eastAsia="Calibri" w:hAnsi="Arial" w:cs="Arial"/>
          <w:lang w:eastAsia="en-US"/>
        </w:rPr>
        <w:t>2 godzin,</w:t>
      </w:r>
    </w:p>
    <w:p w14:paraId="00C0D849" w14:textId="3F8D5A9F" w:rsidR="00D601B1" w:rsidRPr="004250B0" w:rsidRDefault="00D601B1" w:rsidP="00CE209A">
      <w:pPr>
        <w:widowControl/>
        <w:numPr>
          <w:ilvl w:val="0"/>
          <w:numId w:val="126"/>
        </w:numPr>
        <w:suppressAutoHyphens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do </w:t>
      </w:r>
      <w:r w:rsidRPr="004250B0">
        <w:rPr>
          <w:rFonts w:ascii="Arial" w:eastAsia="Calibri" w:hAnsi="Arial" w:cs="Arial"/>
          <w:lang w:eastAsia="en-US"/>
        </w:rPr>
        <w:t>1 godziny,</w:t>
      </w:r>
    </w:p>
    <w:p w14:paraId="01362631" w14:textId="77777777" w:rsidR="00D601B1" w:rsidRPr="004250B0" w:rsidRDefault="00D601B1" w:rsidP="00CE209A">
      <w:pPr>
        <w:widowControl/>
        <w:numPr>
          <w:ilvl w:val="0"/>
          <w:numId w:val="126"/>
        </w:numPr>
        <w:suppressAutoHyphens/>
        <w:overflowPunct/>
        <w:autoSpaceDE/>
        <w:autoSpaceDN/>
        <w:adjustRightInd/>
        <w:spacing w:after="200"/>
        <w:contextualSpacing/>
        <w:jc w:val="both"/>
        <w:textAlignment w:val="auto"/>
        <w:rPr>
          <w:rFonts w:ascii="Arial" w:eastAsia="Calibri" w:hAnsi="Arial" w:cs="Arial"/>
          <w:lang w:eastAsia="en-US"/>
        </w:rPr>
      </w:pPr>
      <w:r w:rsidRPr="004250B0">
        <w:rPr>
          <w:rFonts w:ascii="Arial" w:eastAsia="Calibri" w:hAnsi="Arial" w:cs="Arial"/>
          <w:lang w:eastAsia="en-US"/>
        </w:rPr>
        <w:t>do 0,5 godziny.</w:t>
      </w:r>
    </w:p>
    <w:p w14:paraId="1563C5B9" w14:textId="77777777" w:rsidR="00D601B1" w:rsidRPr="004250B0" w:rsidRDefault="00D601B1" w:rsidP="00D601B1">
      <w:pPr>
        <w:widowControl/>
        <w:suppressAutoHyphens/>
        <w:overflowPunct/>
        <w:autoSpaceDE/>
        <w:autoSpaceDN/>
        <w:adjustRightInd/>
        <w:spacing w:after="200"/>
        <w:ind w:left="284"/>
        <w:contextualSpacing/>
        <w:jc w:val="both"/>
        <w:textAlignment w:val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* w przypadku 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ykonawcy, który nie zaznaczy czasu przystąpienia do usunięcia awarii/usterki nie zostaną przyznane punkty w kryterium czas przystąpienia do usunięcia awarii/usterki. Zamawiając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y w takiej sytuacji przyjmie, że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ykonawca oferuje przystąpienie do usunięcia awarii/usterki w najdłuższym dopuszczalnym czasie, tj. 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do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2 godzin od 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momentu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zgłosze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nia przez Z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amawiającego awarii/usterki 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wówczas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ykonawca w niniejszym kryterium otrzyma 0 pkt</w:t>
      </w:r>
      <w:r w:rsidRPr="004250B0">
        <w:rPr>
          <w:rFonts w:ascii="Arial" w:eastAsia="Calibri" w:hAnsi="Arial" w:cs="Arial"/>
          <w:b/>
          <w:i/>
          <w:sz w:val="16"/>
          <w:szCs w:val="16"/>
          <w:lang w:val="x-none" w:eastAsia="en-US"/>
        </w:rPr>
        <w:t>.</w:t>
      </w:r>
    </w:p>
    <w:p w14:paraId="2FA517B8" w14:textId="77777777" w:rsidR="00D601B1" w:rsidRPr="004250B0" w:rsidRDefault="00D601B1" w:rsidP="00D601B1">
      <w:pPr>
        <w:widowControl/>
        <w:suppressAutoHyphens/>
        <w:overflowPunct/>
        <w:autoSpaceDE/>
        <w:autoSpaceDN/>
        <w:adjustRightInd/>
        <w:spacing w:after="200"/>
        <w:ind w:left="284"/>
        <w:contextualSpacing/>
        <w:jc w:val="both"/>
        <w:textAlignment w:val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W sytuacji, w której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ykonawca zaznaczy więcej niż jedną o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pcję, zamawiający przyjmie, że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ykonawca oferuje wariant z dłuższym terminem realizacji i przyzna punkty stosownie do zaoferowanego terminu.</w:t>
      </w:r>
    </w:p>
    <w:p w14:paraId="6B8BC04D" w14:textId="08B78730" w:rsidR="00D601B1" w:rsidRPr="004250B0" w:rsidRDefault="00D601B1" w:rsidP="00CE209A">
      <w:pPr>
        <w:widowControl/>
        <w:numPr>
          <w:ilvl w:val="0"/>
          <w:numId w:val="127"/>
        </w:numPr>
        <w:tabs>
          <w:tab w:val="clear" w:pos="340"/>
        </w:tabs>
        <w:suppressAutoHyphens/>
        <w:overflowPunct/>
        <w:autoSpaceDE/>
        <w:autoSpaceDN/>
        <w:adjustRightInd/>
        <w:ind w:hanging="482"/>
        <w:jc w:val="both"/>
        <w:textAlignment w:val="auto"/>
        <w:rPr>
          <w:rFonts w:ascii="Arial" w:hAnsi="Arial" w:cs="Arial"/>
          <w:bCs/>
          <w:color w:val="000000"/>
          <w:kern w:val="0"/>
          <w:szCs w:val="24"/>
          <w:lang w:val="x-none"/>
        </w:rPr>
      </w:pPr>
      <w:r>
        <w:rPr>
          <w:rFonts w:ascii="Arial" w:hAnsi="Arial" w:cs="Arial"/>
          <w:color w:val="000000"/>
          <w:kern w:val="0"/>
          <w:szCs w:val="24"/>
        </w:rPr>
        <w:t>Oświadczamy, że</w:t>
      </w:r>
      <w:r w:rsidRPr="004250B0">
        <w:rPr>
          <w:rFonts w:ascii="Arial" w:hAnsi="Arial" w:cs="Arial"/>
          <w:color w:val="000000"/>
          <w:kern w:val="0"/>
          <w:szCs w:val="24"/>
        </w:rPr>
        <w:t xml:space="preserve"> udzielamy gwarancji jakości na wykonane naprawy wynikające </w:t>
      </w:r>
      <w:r w:rsidRPr="004250B0">
        <w:rPr>
          <w:rFonts w:ascii="Arial" w:hAnsi="Arial" w:cs="Arial"/>
          <w:color w:val="000000"/>
          <w:kern w:val="0"/>
          <w:szCs w:val="24"/>
        </w:rPr>
        <w:br/>
        <w:t>z umowy oraz naprawy na odrębne zlecenie na okres ………**(min. 6 miesięcy) miesięcy od daty wykonania usługi, potwierdzonej przez przedstawiciela Zamawiającego, a w przypadku dostarczenia i uruchomienia koniecznych do wykonania naprawy części zamiennych (podzespołów, itp.), gwarancji jakości na okres …….*** miesięcy (min</w:t>
      </w:r>
      <w:r>
        <w:rPr>
          <w:rFonts w:ascii="Arial" w:hAnsi="Arial" w:cs="Arial"/>
          <w:color w:val="000000"/>
          <w:kern w:val="0"/>
          <w:szCs w:val="24"/>
        </w:rPr>
        <w:t>.</w:t>
      </w:r>
      <w:r w:rsidRPr="004250B0">
        <w:rPr>
          <w:rFonts w:ascii="Arial" w:hAnsi="Arial" w:cs="Arial"/>
          <w:color w:val="000000"/>
          <w:kern w:val="0"/>
          <w:szCs w:val="24"/>
        </w:rPr>
        <w:t xml:space="preserve"> 12 miesięcy), </w:t>
      </w:r>
      <w:r w:rsidRPr="004250B0">
        <w:rPr>
          <w:rFonts w:ascii="Arial" w:hAnsi="Arial" w:cs="Arial"/>
          <w:bCs/>
          <w:color w:val="000000"/>
          <w:kern w:val="0"/>
          <w:szCs w:val="24"/>
          <w:lang w:val="x-none"/>
        </w:rPr>
        <w:t>liczonej od daty wykonania naprawy, potwierdzonej przez przedstawiciela Zamawiającego w „Protokole konieczności wykonania naprawy/prac dodatkowych”.</w:t>
      </w:r>
    </w:p>
    <w:p w14:paraId="6B5D32FB" w14:textId="77777777" w:rsidR="00D601B1" w:rsidRPr="004250B0" w:rsidRDefault="00D601B1" w:rsidP="00D601B1">
      <w:pPr>
        <w:widowControl/>
        <w:suppressAutoHyphens/>
        <w:overflowPunct/>
        <w:autoSpaceDE/>
        <w:autoSpaceDN/>
        <w:adjustRightInd/>
        <w:ind w:left="284"/>
        <w:jc w:val="both"/>
        <w:textAlignment w:val="auto"/>
        <w:rPr>
          <w:rFonts w:ascii="Arial" w:hAnsi="Arial" w:cs="Arial"/>
          <w:b/>
          <w:i/>
          <w:color w:val="000000"/>
          <w:kern w:val="0"/>
          <w:sz w:val="16"/>
          <w:szCs w:val="16"/>
        </w:rPr>
      </w:pPr>
      <w:r w:rsidRPr="004250B0">
        <w:rPr>
          <w:rFonts w:ascii="Arial" w:hAnsi="Arial" w:cs="Arial"/>
          <w:b/>
          <w:color w:val="000000"/>
          <w:kern w:val="0"/>
          <w:sz w:val="16"/>
          <w:szCs w:val="16"/>
        </w:rPr>
        <w:t>**</w:t>
      </w:r>
      <w:r w:rsidRPr="004250B0">
        <w:t xml:space="preserve"> 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w przypadku, gdy W</w:t>
      </w: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ykonawca w ofercie zaoferuje minimalny ustalony przez 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Z</w:t>
      </w: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>amawiającego okres gwarancji jakości na wykonane naprawy, tj. 6 miesięcy otrzyma w kryterium udzielony okres gwaranc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ji jakości na wykonane naprawy </w:t>
      </w: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0 pkt. </w:t>
      </w:r>
    </w:p>
    <w:p w14:paraId="7179CA15" w14:textId="77777777" w:rsidR="00D601B1" w:rsidRPr="004250B0" w:rsidRDefault="00D601B1" w:rsidP="00D601B1">
      <w:pPr>
        <w:widowControl/>
        <w:suppressAutoHyphens/>
        <w:overflowPunct/>
        <w:autoSpaceDE/>
        <w:autoSpaceDN/>
        <w:adjustRightInd/>
        <w:ind w:left="284"/>
        <w:jc w:val="both"/>
        <w:textAlignment w:val="auto"/>
        <w:rPr>
          <w:rFonts w:ascii="Arial" w:hAnsi="Arial" w:cs="Arial"/>
          <w:b/>
          <w:i/>
          <w:color w:val="000000"/>
          <w:kern w:val="0"/>
          <w:sz w:val="16"/>
          <w:szCs w:val="16"/>
        </w:rPr>
      </w:pP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>W przypadku niewskazania przez Wykonawcę okresu udzielonej gwarancji jakości na wykonane n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aprawy, Zamawiający przyjmie, że</w:t>
      </w: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 oferowany przez Wykonawcę okres udzielonej gwarancji wynosi 6 miesięcy, a w takim przypadku Wykonawca otrzyma 0 punktów w niniejszym kryterium.</w:t>
      </w:r>
    </w:p>
    <w:p w14:paraId="684A6E0E" w14:textId="6D32B0DD" w:rsidR="00D601B1" w:rsidRPr="000947B8" w:rsidRDefault="00D601B1" w:rsidP="00D601B1">
      <w:pPr>
        <w:widowControl/>
        <w:suppressAutoHyphens/>
        <w:overflowPunct/>
        <w:autoSpaceDE/>
        <w:autoSpaceDN/>
        <w:adjustRightInd/>
        <w:ind w:left="284"/>
        <w:jc w:val="both"/>
        <w:textAlignment w:val="auto"/>
        <w:rPr>
          <w:rFonts w:ascii="Arial" w:hAnsi="Arial" w:cs="Arial"/>
          <w:b/>
          <w:i/>
          <w:color w:val="000000"/>
          <w:kern w:val="0"/>
          <w:sz w:val="16"/>
          <w:szCs w:val="16"/>
        </w:rPr>
      </w:pPr>
      <w:r w:rsidRPr="000947B8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Zamawiający nie wyraża zgody na wskazanie terminu w tym kryterium, inaczej niż w miesiącach. W przypadku, gdy </w:t>
      </w:r>
      <w:r w:rsidR="00C01C3A">
        <w:rPr>
          <w:rFonts w:ascii="Arial" w:hAnsi="Arial" w:cs="Arial"/>
          <w:b/>
          <w:i/>
          <w:color w:val="000000"/>
          <w:kern w:val="0"/>
          <w:sz w:val="16"/>
          <w:szCs w:val="16"/>
        </w:rPr>
        <w:t>W</w:t>
      </w:r>
      <w:r w:rsidRPr="000947B8">
        <w:rPr>
          <w:rFonts w:ascii="Arial" w:hAnsi="Arial" w:cs="Arial"/>
          <w:b/>
          <w:i/>
          <w:color w:val="000000"/>
          <w:kern w:val="0"/>
          <w:sz w:val="16"/>
          <w:szCs w:val="16"/>
        </w:rPr>
        <w:t>ykonawca zaoferuje termin wyrażony inaczej niż wymaga Zamawiający, jeśli będz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ie możliwe wyliczenie terminu w </w:t>
      </w:r>
      <w:r w:rsidRPr="000947B8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miesiącach, zamawiający przyjmie zaoferowaną pełną liczbę miesięcy, zaokrąglając do dołu okres gwarancji do pełnych miesięcy, 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w innym przypadku przyjmie, że W</w:t>
      </w:r>
      <w:r w:rsidRPr="000947B8">
        <w:rPr>
          <w:rFonts w:ascii="Arial" w:hAnsi="Arial" w:cs="Arial"/>
          <w:b/>
          <w:i/>
          <w:color w:val="000000"/>
          <w:kern w:val="0"/>
          <w:sz w:val="16"/>
          <w:szCs w:val="16"/>
        </w:rPr>
        <w:t>ykonawca zaoferował minimalny wymagany przez zamawiające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go termin, (tj. 6 miesięcy), a W</w:t>
      </w:r>
      <w:r w:rsidRPr="000947B8">
        <w:rPr>
          <w:rFonts w:ascii="Arial" w:hAnsi="Arial" w:cs="Arial"/>
          <w:b/>
          <w:i/>
          <w:color w:val="000000"/>
          <w:kern w:val="0"/>
          <w:sz w:val="16"/>
          <w:szCs w:val="16"/>
        </w:rPr>
        <w:t>ykonawca w niniejszym kryterium otrzyma 0 pkt.</w:t>
      </w:r>
    </w:p>
    <w:p w14:paraId="0A6CF49E" w14:textId="77777777" w:rsidR="00D601B1" w:rsidRPr="004250B0" w:rsidRDefault="00D601B1" w:rsidP="00D601B1">
      <w:pPr>
        <w:widowControl/>
        <w:overflowPunct/>
        <w:ind w:left="284"/>
        <w:jc w:val="both"/>
        <w:textAlignment w:val="auto"/>
        <w:rPr>
          <w:rFonts w:ascii="Arial" w:hAnsi="Arial" w:cs="Arial"/>
          <w:b/>
          <w:i/>
          <w:color w:val="000000"/>
          <w:kern w:val="0"/>
          <w:sz w:val="16"/>
          <w:szCs w:val="16"/>
        </w:rPr>
      </w:pP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>*** w przypadku niewpisania przez Wykonawcę okresu gw</w:t>
      </w:r>
      <w:r>
        <w:rPr>
          <w:rFonts w:ascii="Arial" w:hAnsi="Arial" w:cs="Arial"/>
          <w:b/>
          <w:i/>
          <w:color w:val="000000"/>
          <w:kern w:val="0"/>
          <w:sz w:val="16"/>
          <w:szCs w:val="16"/>
        </w:rPr>
        <w:t>arancji Zamawiający przyjmie, że</w:t>
      </w:r>
      <w:r w:rsidRPr="004250B0">
        <w:rPr>
          <w:rFonts w:ascii="Arial" w:hAnsi="Arial" w:cs="Arial"/>
          <w:b/>
          <w:i/>
          <w:color w:val="000000"/>
          <w:kern w:val="0"/>
          <w:sz w:val="16"/>
          <w:szCs w:val="16"/>
        </w:rPr>
        <w:t xml:space="preserve"> Wykonawca proponuje wymagany minimalny okres gwarancji, tj. 12 miesięcy </w:t>
      </w:r>
    </w:p>
    <w:p w14:paraId="10F10999" w14:textId="77777777" w:rsidR="00D601B1" w:rsidRPr="004250B0" w:rsidRDefault="00D601B1" w:rsidP="00CE209A">
      <w:pPr>
        <w:widowControl/>
        <w:numPr>
          <w:ilvl w:val="0"/>
          <w:numId w:val="127"/>
        </w:numPr>
        <w:tabs>
          <w:tab w:val="clear" w:pos="340"/>
        </w:tabs>
        <w:suppressAutoHyphens/>
        <w:overflowPunct/>
        <w:autoSpaceDE/>
        <w:autoSpaceDN/>
        <w:adjustRightInd/>
        <w:spacing w:after="200"/>
        <w:ind w:hanging="482"/>
        <w:contextualSpacing/>
        <w:jc w:val="both"/>
        <w:textAlignment w:val="auto"/>
        <w:rPr>
          <w:rFonts w:ascii="Arial" w:eastAsia="Calibri" w:hAnsi="Arial" w:cs="Arial"/>
          <w:lang w:eastAsia="en-US"/>
        </w:rPr>
      </w:pPr>
      <w:r w:rsidRPr="004250B0">
        <w:rPr>
          <w:rFonts w:ascii="Arial" w:eastAsia="Calibri" w:hAnsi="Arial" w:cs="Arial"/>
          <w:lang w:eastAsia="en-US"/>
        </w:rPr>
        <w:t xml:space="preserve">Oświadczamy, że dostarczymy urządzenie zastępcze (maksymalnie w ciągu 48 godzin)**** </w:t>
      </w:r>
      <w:r>
        <w:rPr>
          <w:rFonts w:ascii="Arial" w:eastAsia="Calibri" w:hAnsi="Arial" w:cs="Arial"/>
          <w:lang w:eastAsia="en-US"/>
        </w:rPr>
        <w:t>w </w:t>
      </w:r>
      <w:r w:rsidRPr="004250B0">
        <w:rPr>
          <w:rFonts w:ascii="Arial" w:eastAsia="Calibri" w:hAnsi="Arial" w:cs="Arial"/>
          <w:lang w:eastAsia="en-US"/>
        </w:rPr>
        <w:t>przypadku br</w:t>
      </w:r>
      <w:r>
        <w:rPr>
          <w:rFonts w:ascii="Arial" w:eastAsia="Calibri" w:hAnsi="Arial" w:cs="Arial"/>
          <w:lang w:eastAsia="en-US"/>
        </w:rPr>
        <w:t>aku możliwości usunięcia awarii/usterki w wymaganym terminie</w:t>
      </w:r>
      <w:r w:rsidRPr="004250B0">
        <w:rPr>
          <w:rFonts w:ascii="Arial" w:eastAsia="Calibri" w:hAnsi="Arial" w:cs="Arial"/>
          <w:lang w:eastAsia="en-US"/>
        </w:rPr>
        <w:t>, w czasie:</w:t>
      </w:r>
    </w:p>
    <w:p w14:paraId="0A09EEE7" w14:textId="6638CE58" w:rsidR="00D601B1" w:rsidRPr="004250B0" w:rsidRDefault="00D601B1" w:rsidP="00CE209A">
      <w:pPr>
        <w:numPr>
          <w:ilvl w:val="0"/>
          <w:numId w:val="131"/>
        </w:numPr>
        <w:suppressAutoHyphens/>
        <w:autoSpaceDN/>
        <w:adjustRightInd/>
        <w:ind w:left="851" w:right="50" w:hanging="425"/>
        <w:jc w:val="both"/>
        <w:textAlignment w:val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do </w:t>
      </w:r>
      <w:r>
        <w:rPr>
          <w:rFonts w:ascii="Arial" w:hAnsi="Arial" w:cs="Arial"/>
          <w:lang w:val="x-none" w:eastAsia="en-US"/>
        </w:rPr>
        <w:t>48 godzin</w:t>
      </w:r>
      <w:r w:rsidRPr="004250B0">
        <w:rPr>
          <w:rFonts w:ascii="Arial" w:hAnsi="Arial" w:cs="Arial"/>
          <w:lang w:val="x-none" w:eastAsia="en-US"/>
        </w:rPr>
        <w:t>,</w:t>
      </w:r>
    </w:p>
    <w:p w14:paraId="3A1ECFDC" w14:textId="2C50E714" w:rsidR="00D601B1" w:rsidRPr="004250B0" w:rsidRDefault="00D601B1" w:rsidP="00CE209A">
      <w:pPr>
        <w:numPr>
          <w:ilvl w:val="0"/>
          <w:numId w:val="131"/>
        </w:numPr>
        <w:suppressAutoHyphens/>
        <w:autoSpaceDN/>
        <w:adjustRightInd/>
        <w:ind w:left="851" w:right="50" w:hanging="425"/>
        <w:jc w:val="both"/>
        <w:textAlignment w:val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do 47 godzin</w:t>
      </w:r>
      <w:r w:rsidRPr="004250B0">
        <w:rPr>
          <w:rFonts w:ascii="Arial" w:hAnsi="Arial" w:cs="Arial"/>
          <w:lang w:eastAsia="en-US"/>
        </w:rPr>
        <w:t>,</w:t>
      </w:r>
    </w:p>
    <w:p w14:paraId="4B1910C0" w14:textId="36BDAD54" w:rsidR="00D601B1" w:rsidRPr="004250B0" w:rsidRDefault="00D601B1" w:rsidP="00CE209A">
      <w:pPr>
        <w:numPr>
          <w:ilvl w:val="0"/>
          <w:numId w:val="131"/>
        </w:numPr>
        <w:suppressAutoHyphens/>
        <w:autoSpaceDN/>
        <w:adjustRightInd/>
        <w:ind w:left="851" w:right="50" w:hanging="425"/>
        <w:jc w:val="both"/>
        <w:textAlignment w:val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do 25 godzin</w:t>
      </w:r>
      <w:r w:rsidRPr="004250B0">
        <w:rPr>
          <w:rFonts w:ascii="Arial" w:hAnsi="Arial" w:cs="Arial"/>
          <w:lang w:eastAsia="en-US"/>
        </w:rPr>
        <w:t>,</w:t>
      </w:r>
    </w:p>
    <w:p w14:paraId="1BA469D2" w14:textId="25AF38CC" w:rsidR="00D601B1" w:rsidRPr="004250B0" w:rsidRDefault="00D601B1" w:rsidP="00CE209A">
      <w:pPr>
        <w:numPr>
          <w:ilvl w:val="0"/>
          <w:numId w:val="131"/>
        </w:numPr>
        <w:suppressAutoHyphens/>
        <w:autoSpaceDN/>
        <w:adjustRightInd/>
        <w:ind w:left="851" w:right="50" w:hanging="425"/>
        <w:jc w:val="both"/>
        <w:textAlignment w:val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do 15 godzin</w:t>
      </w:r>
      <w:r w:rsidRPr="004250B0">
        <w:rPr>
          <w:rFonts w:ascii="Arial" w:hAnsi="Arial" w:cs="Arial"/>
          <w:lang w:val="x-none" w:eastAsia="en-US"/>
        </w:rPr>
        <w:t xml:space="preserve">, </w:t>
      </w:r>
    </w:p>
    <w:p w14:paraId="0D7C6F7D" w14:textId="77777777" w:rsidR="00D601B1" w:rsidRPr="004250B0" w:rsidRDefault="00D601B1" w:rsidP="00CE209A">
      <w:pPr>
        <w:numPr>
          <w:ilvl w:val="0"/>
          <w:numId w:val="131"/>
        </w:numPr>
        <w:suppressAutoHyphens/>
        <w:autoSpaceDN/>
        <w:adjustRightInd/>
        <w:ind w:left="851" w:right="50" w:hanging="425"/>
        <w:jc w:val="both"/>
        <w:textAlignment w:val="auto"/>
        <w:rPr>
          <w:rFonts w:ascii="Arial" w:hAnsi="Arial" w:cs="Arial"/>
          <w:lang w:eastAsia="en-US"/>
        </w:rPr>
      </w:pPr>
      <w:r w:rsidRPr="004250B0">
        <w:rPr>
          <w:rFonts w:ascii="Arial" w:hAnsi="Arial" w:cs="Arial"/>
          <w:lang w:eastAsia="en-US"/>
        </w:rPr>
        <w:t>do 5 godzin</w:t>
      </w:r>
      <w:r>
        <w:rPr>
          <w:rFonts w:ascii="Arial" w:hAnsi="Arial" w:cs="Arial"/>
          <w:lang w:eastAsia="en-US"/>
        </w:rPr>
        <w:t>.</w:t>
      </w:r>
    </w:p>
    <w:p w14:paraId="79CDCBD9" w14:textId="4C2D61DD" w:rsidR="00D601B1" w:rsidRPr="004250B0" w:rsidRDefault="00D601B1" w:rsidP="00D601B1">
      <w:pPr>
        <w:widowControl/>
        <w:suppressAutoHyphens/>
        <w:overflowPunct/>
        <w:autoSpaceDE/>
        <w:autoSpaceDN/>
        <w:adjustRightInd/>
        <w:spacing w:after="200"/>
        <w:ind w:left="284"/>
        <w:contextualSpacing/>
        <w:jc w:val="both"/>
        <w:textAlignment w:val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**** w przypadku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ykonawcy, który nie zaznaczy czasu dostarczenia urządzenia zastępczego, nie zostaną przyznane punkty w kryterium czas dostarczenia urządzenia zastępczego. Zamawiający w takiej sytuacji przyjmie,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że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ykonawca oferuje czas dostarczenia urządzenia zastępczego w najdłuższym dopuszczalnym czasie, tj. 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do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48 godzin wówczas </w:t>
      </w:r>
      <w:r w:rsidR="00C01C3A">
        <w:rPr>
          <w:rFonts w:ascii="Arial" w:eastAsia="Calibri" w:hAnsi="Arial" w:cs="Arial"/>
          <w:b/>
          <w:i/>
          <w:sz w:val="16"/>
          <w:szCs w:val="16"/>
          <w:lang w:eastAsia="en-US"/>
        </w:rPr>
        <w:t>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ykonawca otrzyma 0 pkt</w:t>
      </w:r>
      <w:r w:rsidRPr="004250B0">
        <w:rPr>
          <w:rFonts w:ascii="Arial" w:eastAsia="Calibri" w:hAnsi="Arial" w:cs="Arial"/>
          <w:b/>
          <w:i/>
          <w:sz w:val="16"/>
          <w:szCs w:val="16"/>
          <w:lang w:val="x-none" w:eastAsia="en-US"/>
        </w:rPr>
        <w:t>.</w:t>
      </w:r>
    </w:p>
    <w:p w14:paraId="671241EF" w14:textId="77777777" w:rsidR="00D601B1" w:rsidRPr="004250B0" w:rsidRDefault="00D601B1" w:rsidP="00D601B1">
      <w:pPr>
        <w:widowControl/>
        <w:suppressAutoHyphens/>
        <w:overflowPunct/>
        <w:autoSpaceDE/>
        <w:autoSpaceDN/>
        <w:adjustRightInd/>
        <w:spacing w:after="200"/>
        <w:ind w:left="284"/>
        <w:contextualSpacing/>
        <w:jc w:val="both"/>
        <w:textAlignment w:val="auto"/>
        <w:rPr>
          <w:rFonts w:ascii="Arial" w:eastAsia="Calibri" w:hAnsi="Arial" w:cs="Arial"/>
          <w:b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>W sytuacji, w której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ykonawca zaznaczy więcej niż jedną</w:t>
      </w:r>
      <w:r>
        <w:rPr>
          <w:rFonts w:ascii="Arial" w:eastAsia="Calibri" w:hAnsi="Arial" w:cs="Arial"/>
          <w:b/>
          <w:i/>
          <w:sz w:val="16"/>
          <w:szCs w:val="16"/>
          <w:lang w:eastAsia="en-US"/>
        </w:rPr>
        <w:t xml:space="preserve"> opcję, Zamawiający przyjmie, że W</w:t>
      </w:r>
      <w:r w:rsidRPr="004250B0">
        <w:rPr>
          <w:rFonts w:ascii="Arial" w:eastAsia="Calibri" w:hAnsi="Arial" w:cs="Arial"/>
          <w:b/>
          <w:i/>
          <w:sz w:val="16"/>
          <w:szCs w:val="16"/>
          <w:lang w:eastAsia="en-US"/>
        </w:rPr>
        <w:t>ykonawca oferuje wariant z dłuższym terminem realizacji i przyzna punkty stosownie do zaoferowanego terminu.</w:t>
      </w:r>
    </w:p>
    <w:p w14:paraId="427862A3" w14:textId="7D5FB7F5" w:rsidR="00D601B1" w:rsidRPr="00086AAC" w:rsidRDefault="00D601B1" w:rsidP="00CE209A">
      <w:pPr>
        <w:numPr>
          <w:ilvl w:val="0"/>
          <w:numId w:val="127"/>
        </w:numPr>
        <w:ind w:hanging="482"/>
        <w:jc w:val="both"/>
        <w:rPr>
          <w:rFonts w:ascii="Arial" w:eastAsia="Calibri" w:hAnsi="Arial" w:cs="Arial"/>
          <w:bCs/>
          <w:color w:val="000000"/>
        </w:rPr>
      </w:pPr>
      <w:r>
        <w:rPr>
          <w:rFonts w:ascii="Arial" w:eastAsia="Calibri" w:hAnsi="Arial" w:cs="Arial"/>
          <w:kern w:val="0"/>
          <w:lang w:eastAsia="en-US"/>
        </w:rPr>
        <w:t xml:space="preserve">Oświadczamy, że dostarczymy i wymienimy </w:t>
      </w:r>
      <w:r w:rsidR="00F23D8E">
        <w:rPr>
          <w:rFonts w:ascii="Arial" w:hAnsi="Arial" w:cs="Arial"/>
          <w:kern w:val="0"/>
          <w:lang w:eastAsia="x-none"/>
        </w:rPr>
        <w:t>7</w:t>
      </w:r>
      <w:r>
        <w:rPr>
          <w:rFonts w:ascii="Arial" w:hAnsi="Arial" w:cs="Arial"/>
          <w:kern w:val="0"/>
          <w:lang w:eastAsia="x-none"/>
        </w:rPr>
        <w:t xml:space="preserve"> klap pożarow</w:t>
      </w:r>
      <w:r w:rsidR="00C01C3A">
        <w:rPr>
          <w:rFonts w:ascii="Arial" w:hAnsi="Arial" w:cs="Arial"/>
          <w:kern w:val="0"/>
          <w:lang w:eastAsia="x-none"/>
        </w:rPr>
        <w:t>ych</w:t>
      </w:r>
      <w:r>
        <w:rPr>
          <w:rFonts w:ascii="Arial" w:hAnsi="Arial" w:cs="Arial"/>
          <w:kern w:val="0"/>
          <w:lang w:eastAsia="x-none"/>
        </w:rPr>
        <w:t xml:space="preserve"> o</w:t>
      </w:r>
      <w:r w:rsidRPr="00905520">
        <w:rPr>
          <w:rFonts w:ascii="Arial" w:hAnsi="Arial" w:cs="Arial"/>
          <w:kern w:val="0"/>
          <w:lang w:eastAsia="x-none"/>
        </w:rPr>
        <w:t xml:space="preserve"> parametrach</w:t>
      </w:r>
      <w:r>
        <w:rPr>
          <w:rFonts w:ascii="Arial" w:hAnsi="Arial" w:cs="Arial"/>
          <w:kern w:val="0"/>
          <w:lang w:eastAsia="x-none"/>
        </w:rPr>
        <w:t xml:space="preserve"> wskazanych w opisie przedmiotu zamówienia w terminie do </w:t>
      </w:r>
      <w:r w:rsidR="00F23D8E">
        <w:rPr>
          <w:rFonts w:ascii="Arial" w:hAnsi="Arial" w:cs="Arial"/>
          <w:kern w:val="0"/>
          <w:lang w:eastAsia="x-none"/>
        </w:rPr>
        <w:t xml:space="preserve">3 </w:t>
      </w:r>
      <w:r>
        <w:rPr>
          <w:rFonts w:ascii="Arial" w:hAnsi="Arial" w:cs="Arial"/>
          <w:kern w:val="0"/>
          <w:lang w:eastAsia="x-none"/>
        </w:rPr>
        <w:t xml:space="preserve">miesięcy od dnia podpisania umowy i </w:t>
      </w:r>
      <w:r w:rsidRPr="00F85783">
        <w:rPr>
          <w:rFonts w:ascii="Arial" w:eastAsia="Calibri" w:hAnsi="Arial" w:cs="Arial"/>
          <w:color w:val="000000"/>
        </w:rPr>
        <w:t>udziela</w:t>
      </w:r>
      <w:r>
        <w:rPr>
          <w:rFonts w:ascii="Arial" w:eastAsia="Calibri" w:hAnsi="Arial" w:cs="Arial"/>
          <w:color w:val="000000"/>
        </w:rPr>
        <w:t>my</w:t>
      </w:r>
      <w:r w:rsidRPr="00F85783">
        <w:rPr>
          <w:rFonts w:ascii="Arial" w:eastAsia="Calibri" w:hAnsi="Arial" w:cs="Arial"/>
          <w:color w:val="000000"/>
        </w:rPr>
        <w:t xml:space="preserve"> gwarancji jakości na</w:t>
      </w:r>
      <w:r>
        <w:rPr>
          <w:rFonts w:ascii="Arial" w:eastAsia="Calibri" w:hAnsi="Arial" w:cs="Arial"/>
          <w:color w:val="000000"/>
        </w:rPr>
        <w:t xml:space="preserve"> dostarczone klapy oraz na ich wymianę </w:t>
      </w:r>
      <w:r>
        <w:rPr>
          <w:rFonts w:ascii="Arial" w:hAnsi="Arial" w:cs="Arial"/>
          <w:kern w:val="0"/>
          <w:lang w:eastAsia="x-none"/>
        </w:rPr>
        <w:t xml:space="preserve">na </w:t>
      </w:r>
      <w:r w:rsidRPr="00A537A1">
        <w:rPr>
          <w:rFonts w:ascii="Arial" w:hAnsi="Arial" w:cs="Arial"/>
          <w:color w:val="000000"/>
          <w:kern w:val="0"/>
        </w:rPr>
        <w:t>okres równy okresowi gwarancji udzielonej przez pro</w:t>
      </w:r>
      <w:r>
        <w:rPr>
          <w:rFonts w:ascii="Arial" w:hAnsi="Arial" w:cs="Arial"/>
          <w:color w:val="000000"/>
          <w:kern w:val="0"/>
        </w:rPr>
        <w:t>ducenta, lecz nie krótszy niż 24 miesiące,</w:t>
      </w:r>
      <w:r w:rsidRPr="00A537A1">
        <w:rPr>
          <w:rFonts w:ascii="Arial" w:hAnsi="Arial" w:cs="Arial"/>
          <w:color w:val="000000"/>
          <w:kern w:val="0"/>
        </w:rPr>
        <w:t xml:space="preserve"> liczonej od daty wykonania </w:t>
      </w:r>
      <w:r>
        <w:rPr>
          <w:rFonts w:ascii="Arial" w:hAnsi="Arial" w:cs="Arial"/>
          <w:color w:val="000000"/>
          <w:kern w:val="0"/>
        </w:rPr>
        <w:t>wymiany</w:t>
      </w:r>
      <w:r w:rsidRPr="00A537A1">
        <w:rPr>
          <w:rFonts w:ascii="Arial" w:hAnsi="Arial" w:cs="Arial"/>
          <w:color w:val="000000"/>
          <w:kern w:val="0"/>
        </w:rPr>
        <w:t>, potwierdzonej przez przedstawiciela Zamawiającego</w:t>
      </w:r>
      <w:r>
        <w:rPr>
          <w:rFonts w:ascii="Arial" w:eastAsia="Calibri" w:hAnsi="Arial" w:cs="Arial"/>
          <w:bCs/>
          <w:color w:val="000000"/>
          <w:lang w:val="x-none"/>
        </w:rPr>
        <w:t>.</w:t>
      </w:r>
    </w:p>
    <w:p w14:paraId="30083BFE" w14:textId="0F3E569D" w:rsidR="00D601B1" w:rsidRPr="00D601B1" w:rsidRDefault="00D601B1" w:rsidP="00CE209A">
      <w:pPr>
        <w:widowControl/>
        <w:numPr>
          <w:ilvl w:val="0"/>
          <w:numId w:val="127"/>
        </w:numPr>
        <w:overflowPunct/>
        <w:ind w:hanging="482"/>
        <w:contextualSpacing/>
        <w:jc w:val="both"/>
        <w:textAlignment w:val="auto"/>
        <w:rPr>
          <w:rFonts w:ascii="Arial" w:hAnsi="Arial" w:cs="Arial"/>
          <w:color w:val="000000"/>
          <w:kern w:val="0"/>
          <w:lang w:val="x-none"/>
        </w:rPr>
      </w:pPr>
      <w:r w:rsidRPr="00A3732E">
        <w:rPr>
          <w:rFonts w:ascii="Arial" w:hAnsi="Arial" w:cs="Arial"/>
          <w:color w:val="000000"/>
          <w:kern w:val="0"/>
        </w:rPr>
        <w:t>Oświadczamy, że w przypadku wyboru naszej oferty zobowiązujemy się wnieść zabezpieczenie należytego wykonania umowy w wysokości:</w:t>
      </w:r>
    </w:p>
    <w:p w14:paraId="46F23AEB" w14:textId="77777777" w:rsidR="00D601B1" w:rsidRDefault="00D601B1" w:rsidP="00D601B1">
      <w:pPr>
        <w:ind w:left="340"/>
        <w:jc w:val="both"/>
        <w:rPr>
          <w:rFonts w:ascii="Arial" w:hAnsi="Arial" w:cs="Arial"/>
          <w:color w:val="000000"/>
          <w:kern w:val="0"/>
        </w:rPr>
      </w:pPr>
      <w:r w:rsidRPr="00A3732E">
        <w:rPr>
          <w:rFonts w:ascii="Arial" w:hAnsi="Arial" w:cs="Arial"/>
          <w:color w:val="000000"/>
          <w:kern w:val="0"/>
        </w:rPr>
        <w:t>………………………………….. zł (słownie:………………</w:t>
      </w:r>
      <w:r>
        <w:rPr>
          <w:rFonts w:ascii="Arial" w:hAnsi="Arial" w:cs="Arial"/>
          <w:color w:val="000000"/>
          <w:kern w:val="0"/>
        </w:rPr>
        <w:t>……………….………………………………).</w:t>
      </w:r>
    </w:p>
    <w:p w14:paraId="4C55407E" w14:textId="77777777" w:rsidR="00D601B1" w:rsidRDefault="00D601B1" w:rsidP="00CE209A">
      <w:pPr>
        <w:numPr>
          <w:ilvl w:val="0"/>
          <w:numId w:val="127"/>
        </w:numPr>
        <w:ind w:hanging="482"/>
        <w:jc w:val="both"/>
        <w:rPr>
          <w:rFonts w:ascii="Arial" w:hAnsi="Arial" w:cs="Arial"/>
        </w:rPr>
      </w:pPr>
      <w:r w:rsidRPr="009B4D43">
        <w:rPr>
          <w:rFonts w:ascii="Arial" w:hAnsi="Arial" w:cs="Arial"/>
          <w:kern w:val="0"/>
        </w:rPr>
        <w:t>Wpłacone wadium prosimy zwrócić na nasz rachunek bankowy:</w:t>
      </w:r>
    </w:p>
    <w:p w14:paraId="2C4C5F74" w14:textId="7D97F4A4" w:rsidR="00D601B1" w:rsidRPr="00D601B1" w:rsidRDefault="00D601B1" w:rsidP="00D601B1">
      <w:pPr>
        <w:tabs>
          <w:tab w:val="left" w:pos="360"/>
        </w:tabs>
        <w:ind w:left="340"/>
        <w:jc w:val="both"/>
        <w:rPr>
          <w:rFonts w:ascii="Arial" w:hAnsi="Arial" w:cs="Arial"/>
        </w:rPr>
      </w:pPr>
      <w:r w:rsidRPr="00D601B1">
        <w:rPr>
          <w:rFonts w:ascii="Arial" w:hAnsi="Arial" w:cs="Arial"/>
        </w:rPr>
        <w:t>……………………………………………………………………………………………</w:t>
      </w:r>
      <w:r w:rsidRPr="00D601B1">
        <w:rPr>
          <w:rFonts w:ascii="Arial" w:hAnsi="Arial" w:cs="Arial"/>
          <w:i/>
        </w:rPr>
        <w:t>…………………….</w:t>
      </w:r>
    </w:p>
    <w:p w14:paraId="7AE46D8E" w14:textId="499133BC" w:rsidR="00D601B1" w:rsidRPr="00D601B1" w:rsidRDefault="00D601B1" w:rsidP="00D601B1">
      <w:pPr>
        <w:pStyle w:val="Akapitzlist"/>
        <w:tabs>
          <w:tab w:val="left" w:pos="360"/>
        </w:tabs>
        <w:autoSpaceDN w:val="0"/>
        <w:adjustRightInd w:val="0"/>
        <w:ind w:left="502"/>
        <w:jc w:val="center"/>
        <w:textAlignment w:val="baseline"/>
        <w:rPr>
          <w:rFonts w:ascii="Arial" w:hAnsi="Arial" w:cs="Arial"/>
          <w:i/>
          <w:sz w:val="16"/>
          <w:szCs w:val="20"/>
          <w:lang w:eastAsia="pl-PL"/>
        </w:rPr>
      </w:pPr>
      <w:r w:rsidRPr="00D601B1">
        <w:rPr>
          <w:rFonts w:ascii="Arial" w:hAnsi="Arial" w:cs="Arial"/>
          <w:i/>
          <w:sz w:val="16"/>
          <w:szCs w:val="20"/>
          <w:lang w:eastAsia="pl-PL"/>
        </w:rPr>
        <w:t>podać nazwę banku oraz nr konta – dla wnoszących wadium w pieniądzu.</w:t>
      </w:r>
    </w:p>
    <w:p w14:paraId="44D6BF1E" w14:textId="77777777" w:rsidR="00D601B1" w:rsidRDefault="00D601B1" w:rsidP="00D601B1">
      <w:pPr>
        <w:widowControl/>
        <w:tabs>
          <w:tab w:val="left" w:pos="360"/>
        </w:tabs>
        <w:ind w:left="284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 w przypadku w</w:t>
      </w:r>
      <w:r w:rsidRPr="002E24EC">
        <w:rPr>
          <w:rFonts w:ascii="Arial" w:hAnsi="Arial" w:cs="Arial"/>
          <w:kern w:val="0"/>
        </w:rPr>
        <w:t>adium wn</w:t>
      </w:r>
      <w:r>
        <w:rPr>
          <w:rFonts w:ascii="Arial" w:hAnsi="Arial" w:cs="Arial"/>
          <w:kern w:val="0"/>
        </w:rPr>
        <w:t>iesionego</w:t>
      </w:r>
      <w:r w:rsidRPr="002E24EC">
        <w:rPr>
          <w:rFonts w:ascii="Arial" w:hAnsi="Arial" w:cs="Arial"/>
          <w:kern w:val="0"/>
        </w:rPr>
        <w:t xml:space="preserve"> w formie innej niż w pieniądzu </w:t>
      </w:r>
      <w:r>
        <w:rPr>
          <w:rFonts w:ascii="Arial" w:hAnsi="Arial" w:cs="Arial"/>
          <w:kern w:val="0"/>
        </w:rPr>
        <w:t>oświadczenie o zwolnieniu wadium proszę przesłać na adres e-mailowy gwaranta:</w:t>
      </w:r>
    </w:p>
    <w:p w14:paraId="2B8246E1" w14:textId="7D6ECD0B" w:rsidR="00D601B1" w:rsidRPr="00D601B1" w:rsidRDefault="00D601B1" w:rsidP="00D601B1">
      <w:pPr>
        <w:widowControl/>
        <w:tabs>
          <w:tab w:val="left" w:pos="360"/>
        </w:tabs>
        <w:ind w:left="284"/>
        <w:jc w:val="both"/>
        <w:rPr>
          <w:rFonts w:ascii="Arial" w:hAnsi="Arial" w:cs="Arial"/>
          <w:kern w:val="0"/>
        </w:rPr>
      </w:pPr>
      <w:r w:rsidRPr="002E24EC">
        <w:rPr>
          <w:rFonts w:ascii="Arial" w:hAnsi="Arial" w:cs="Arial"/>
          <w:kern w:val="0"/>
          <w:lang w:val="x-none"/>
        </w:rPr>
        <w:lastRenderedPageBreak/>
        <w:t>………………………………………………………………………………………</w:t>
      </w:r>
      <w:r>
        <w:rPr>
          <w:rFonts w:ascii="Arial" w:hAnsi="Arial" w:cs="Arial"/>
          <w:kern w:val="0"/>
        </w:rPr>
        <w:t>……………….</w:t>
      </w:r>
      <w:r w:rsidRPr="002E24EC">
        <w:rPr>
          <w:rFonts w:ascii="Arial" w:hAnsi="Arial" w:cs="Arial"/>
          <w:kern w:val="0"/>
          <w:lang w:val="x-none"/>
        </w:rPr>
        <w:t>……</w:t>
      </w:r>
      <w:r w:rsidRPr="002E24EC">
        <w:rPr>
          <w:rFonts w:ascii="Arial" w:hAnsi="Arial" w:cs="Arial"/>
          <w:i/>
          <w:kern w:val="0"/>
          <w:lang w:val="x-none"/>
        </w:rPr>
        <w:t xml:space="preserve"> </w:t>
      </w:r>
    </w:p>
    <w:p w14:paraId="3FE6002D" w14:textId="77777777" w:rsidR="00D601B1" w:rsidRPr="00086AAC" w:rsidRDefault="00D601B1" w:rsidP="00D601B1">
      <w:pPr>
        <w:widowControl/>
        <w:tabs>
          <w:tab w:val="left" w:pos="360"/>
        </w:tabs>
        <w:ind w:left="284"/>
        <w:jc w:val="center"/>
        <w:rPr>
          <w:rFonts w:ascii="Arial" w:hAnsi="Arial" w:cs="Arial"/>
          <w:i/>
          <w:kern w:val="0"/>
          <w:sz w:val="16"/>
          <w:szCs w:val="16"/>
        </w:rPr>
      </w:pPr>
      <w:r w:rsidRPr="006F4C6A">
        <w:rPr>
          <w:rFonts w:ascii="Arial" w:hAnsi="Arial" w:cs="Arial"/>
          <w:i/>
          <w:kern w:val="0"/>
          <w:sz w:val="16"/>
          <w:szCs w:val="16"/>
          <w:lang w:val="x-none"/>
        </w:rPr>
        <w:t xml:space="preserve">podać </w:t>
      </w:r>
      <w:r>
        <w:rPr>
          <w:rFonts w:ascii="Arial" w:hAnsi="Arial" w:cs="Arial"/>
          <w:i/>
          <w:kern w:val="0"/>
          <w:sz w:val="16"/>
          <w:szCs w:val="16"/>
        </w:rPr>
        <w:t>adres email gwaranta</w:t>
      </w:r>
    </w:p>
    <w:p w14:paraId="54B9CB34" w14:textId="77777777" w:rsidR="00D601B1" w:rsidRDefault="00D601B1" w:rsidP="00CE209A">
      <w:pPr>
        <w:widowControl/>
        <w:numPr>
          <w:ilvl w:val="0"/>
          <w:numId w:val="127"/>
        </w:numPr>
        <w:tabs>
          <w:tab w:val="clear" w:pos="340"/>
        </w:tabs>
        <w:suppressAutoHyphens/>
        <w:overflowPunct/>
        <w:autoSpaceDE/>
        <w:autoSpaceDN/>
        <w:adjustRightInd/>
        <w:ind w:right="48" w:hanging="482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891034">
        <w:rPr>
          <w:rFonts w:ascii="Arial" w:eastAsia="Calibri" w:hAnsi="Arial" w:cs="Arial"/>
          <w:kern w:val="0"/>
          <w:lang w:eastAsia="en-US"/>
        </w:rPr>
        <w:t>Oświadczamy, że jeżeli w okresie związania ofert</w:t>
      </w:r>
      <w:r w:rsidRPr="00326E1B">
        <w:rPr>
          <w:rFonts w:ascii="Arial" w:eastAsia="Calibri" w:hAnsi="Arial" w:cs="Arial"/>
          <w:kern w:val="0"/>
          <w:lang w:eastAsia="en-US"/>
        </w:rPr>
        <w:t>ą nastąpią jakiekolwiek znaczące zmiany sytuacji przedstawionej w naszych dokumentach załączonych do oferty, natychmiast poinformujemy o nich Zamawiającego.</w:t>
      </w:r>
    </w:p>
    <w:p w14:paraId="76B55B2F" w14:textId="77777777" w:rsidR="00D601B1" w:rsidRPr="001E7F2F" w:rsidRDefault="00D601B1" w:rsidP="00CE209A">
      <w:pPr>
        <w:widowControl/>
        <w:numPr>
          <w:ilvl w:val="0"/>
          <w:numId w:val="127"/>
        </w:numPr>
        <w:tabs>
          <w:tab w:val="clear" w:pos="340"/>
        </w:tabs>
        <w:suppressAutoHyphens/>
        <w:overflowPunct/>
        <w:autoSpaceDE/>
        <w:autoSpaceDN/>
        <w:adjustRightInd/>
        <w:ind w:right="48" w:hanging="482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326E1B">
        <w:rPr>
          <w:rFonts w:ascii="Arial" w:hAnsi="Arial" w:cs="Arial"/>
          <w:kern w:val="0"/>
          <w:lang w:val="x-none" w:eastAsia="x-none"/>
        </w:rPr>
        <w:t>Oświadczam</w:t>
      </w:r>
      <w:r w:rsidRPr="00A842B0">
        <w:rPr>
          <w:rFonts w:ascii="Arial" w:hAnsi="Arial" w:cs="Arial"/>
          <w:kern w:val="0"/>
          <w:lang w:eastAsia="x-none"/>
        </w:rPr>
        <w:t>y</w:t>
      </w:r>
      <w:r>
        <w:rPr>
          <w:rFonts w:ascii="Arial" w:hAnsi="Arial" w:cs="Arial"/>
          <w:kern w:val="0"/>
          <w:lang w:val="x-none" w:eastAsia="x-none"/>
        </w:rPr>
        <w:t xml:space="preserve">, </w:t>
      </w:r>
      <w:r>
        <w:rPr>
          <w:rFonts w:ascii="Arial" w:hAnsi="Arial" w:cs="Arial"/>
          <w:kern w:val="0"/>
          <w:lang w:eastAsia="x-none"/>
        </w:rPr>
        <w:t>że</w:t>
      </w:r>
      <w:r w:rsidRPr="00A842B0">
        <w:rPr>
          <w:rFonts w:ascii="Arial" w:hAnsi="Arial" w:cs="Arial"/>
          <w:kern w:val="0"/>
          <w:lang w:eastAsia="x-none"/>
        </w:rPr>
        <w:t xml:space="preserve"> zgodnie z art. 7 ust. 1 pkt 1-3 ustawy</w:t>
      </w:r>
      <w:r w:rsidRPr="00A842B0">
        <w:rPr>
          <w:rFonts w:ascii="Arial" w:hAnsi="Arial" w:cs="Arial"/>
          <w:kern w:val="0"/>
          <w:lang w:val="x-none" w:eastAsia="x-none"/>
        </w:rPr>
        <w:t xml:space="preserve"> </w:t>
      </w:r>
      <w:r w:rsidRPr="00A842B0">
        <w:rPr>
          <w:rFonts w:ascii="Arial" w:hAnsi="Arial" w:cs="Arial"/>
          <w:kern w:val="0"/>
          <w:lang w:eastAsia="x-none"/>
        </w:rPr>
        <w:t>z dnia 6 marca 2018 r. Prawo przedsiębiorcó</w:t>
      </w:r>
      <w:r>
        <w:rPr>
          <w:rFonts w:ascii="Arial" w:hAnsi="Arial" w:cs="Arial"/>
          <w:kern w:val="0"/>
          <w:lang w:eastAsia="x-none"/>
        </w:rPr>
        <w:t>w (</w:t>
      </w:r>
      <w:proofErr w:type="spellStart"/>
      <w:r>
        <w:rPr>
          <w:rFonts w:ascii="Arial" w:hAnsi="Arial" w:cs="Arial"/>
          <w:kern w:val="0"/>
          <w:lang w:eastAsia="x-none"/>
        </w:rPr>
        <w:t>t.j</w:t>
      </w:r>
      <w:proofErr w:type="spellEnd"/>
      <w:r>
        <w:rPr>
          <w:rFonts w:ascii="Arial" w:hAnsi="Arial" w:cs="Arial"/>
          <w:kern w:val="0"/>
          <w:lang w:eastAsia="x-none"/>
        </w:rPr>
        <w:t xml:space="preserve">. </w:t>
      </w:r>
      <w:r w:rsidRPr="003A2E6C">
        <w:rPr>
          <w:rFonts w:ascii="Arial" w:hAnsi="Arial" w:cs="Arial"/>
          <w:kern w:val="0"/>
          <w:lang w:eastAsia="x-none"/>
        </w:rPr>
        <w:t>Dz. U. z 2023 r. poz. 221</w:t>
      </w:r>
      <w:r w:rsidRPr="00724486">
        <w:rPr>
          <w:rFonts w:ascii="Arial" w:hAnsi="Arial" w:cs="Arial"/>
          <w:kern w:val="0"/>
          <w:lang w:eastAsia="x-none"/>
        </w:rPr>
        <w:t xml:space="preserve">) </w:t>
      </w:r>
      <w:r w:rsidRPr="000A564A">
        <w:rPr>
          <w:rFonts w:ascii="Arial" w:hAnsi="Arial" w:cs="Arial"/>
          <w:kern w:val="0"/>
          <w:lang w:val="x-none" w:eastAsia="x-none"/>
        </w:rPr>
        <w:t>jeste</w:t>
      </w:r>
      <w:r w:rsidRPr="000A564A">
        <w:rPr>
          <w:rFonts w:ascii="Arial" w:hAnsi="Arial" w:cs="Arial"/>
          <w:kern w:val="0"/>
          <w:lang w:eastAsia="x-none"/>
        </w:rPr>
        <w:t>śmy</w:t>
      </w:r>
      <w:r w:rsidRPr="000A564A">
        <w:rPr>
          <w:rFonts w:ascii="Arial" w:hAnsi="Arial" w:cs="Arial"/>
          <w:b/>
          <w:kern w:val="0"/>
          <w:lang w:val="x-none" w:eastAsia="x-none"/>
        </w:rPr>
        <w:t>****</w:t>
      </w:r>
      <w:r w:rsidRPr="009C3F42">
        <w:rPr>
          <w:rFonts w:ascii="Arial" w:hAnsi="Arial" w:cs="Arial"/>
          <w:b/>
          <w:kern w:val="0"/>
          <w:lang w:eastAsia="x-none"/>
        </w:rPr>
        <w:t>*</w:t>
      </w:r>
      <w:r w:rsidRPr="009C3F42">
        <w:rPr>
          <w:rFonts w:ascii="Arial" w:hAnsi="Arial" w:cs="Arial"/>
          <w:kern w:val="0"/>
          <w:lang w:val="x-none" w:eastAsia="x-none"/>
        </w:rPr>
        <w:t>:</w:t>
      </w:r>
    </w:p>
    <w:p w14:paraId="26781D5A" w14:textId="77777777" w:rsidR="00D601B1" w:rsidRPr="00420E3A" w:rsidRDefault="00D601B1" w:rsidP="00D601B1">
      <w:pPr>
        <w:widowControl/>
        <w:numPr>
          <w:ilvl w:val="0"/>
          <w:numId w:val="30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420E3A">
        <w:rPr>
          <w:rFonts w:ascii="Arial" w:hAnsi="Arial" w:cs="Arial"/>
        </w:rPr>
        <w:t>mikro</w:t>
      </w:r>
      <w:r w:rsidRPr="00420E3A">
        <w:rPr>
          <w:rFonts w:ascii="Arial" w:hAnsi="Arial" w:cs="Arial"/>
          <w:lang w:val="x-none"/>
        </w:rPr>
        <w:t>przedsiębiorcą</w:t>
      </w:r>
    </w:p>
    <w:p w14:paraId="690AC229" w14:textId="77777777" w:rsidR="00D601B1" w:rsidRPr="00420E3A" w:rsidRDefault="00D601B1" w:rsidP="00D601B1">
      <w:pPr>
        <w:widowControl/>
        <w:numPr>
          <w:ilvl w:val="0"/>
          <w:numId w:val="30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420E3A">
        <w:rPr>
          <w:rFonts w:ascii="Arial" w:hAnsi="Arial" w:cs="Arial"/>
        </w:rPr>
        <w:t>małym przedsiębiorcą</w:t>
      </w:r>
    </w:p>
    <w:p w14:paraId="5CC78F23" w14:textId="77777777" w:rsidR="00D601B1" w:rsidRPr="00420E3A" w:rsidRDefault="00D601B1" w:rsidP="00D601B1">
      <w:pPr>
        <w:widowControl/>
        <w:numPr>
          <w:ilvl w:val="0"/>
          <w:numId w:val="30"/>
        </w:numPr>
        <w:overflowPunct/>
        <w:autoSpaceDE/>
        <w:ind w:left="851"/>
        <w:jc w:val="both"/>
        <w:textAlignment w:val="auto"/>
        <w:rPr>
          <w:rFonts w:ascii="Arial" w:hAnsi="Arial" w:cs="Arial"/>
          <w:lang w:val="x-none"/>
        </w:rPr>
      </w:pPr>
      <w:r w:rsidRPr="00420E3A">
        <w:rPr>
          <w:rFonts w:ascii="Arial" w:hAnsi="Arial" w:cs="Arial"/>
        </w:rPr>
        <w:t>średnim przedsiębiorcą.</w:t>
      </w:r>
    </w:p>
    <w:p w14:paraId="6ECB0F4C" w14:textId="77777777" w:rsidR="00D601B1" w:rsidRPr="00420E3A" w:rsidRDefault="00D601B1" w:rsidP="00D601B1">
      <w:pPr>
        <w:widowControl/>
        <w:overflowPunct/>
        <w:autoSpaceDE/>
        <w:ind w:left="426"/>
        <w:jc w:val="both"/>
        <w:rPr>
          <w:rFonts w:ascii="Arial" w:hAnsi="Arial" w:cs="Arial"/>
          <w:b/>
          <w:i/>
          <w:sz w:val="16"/>
          <w:szCs w:val="16"/>
        </w:rPr>
      </w:pPr>
      <w:r w:rsidRPr="00420E3A">
        <w:rPr>
          <w:rFonts w:ascii="Arial" w:hAnsi="Arial" w:cs="Arial"/>
          <w:b/>
          <w:i/>
          <w:sz w:val="16"/>
          <w:szCs w:val="16"/>
        </w:rPr>
        <w:t>****</w:t>
      </w:r>
      <w:r>
        <w:rPr>
          <w:rFonts w:ascii="Arial" w:hAnsi="Arial" w:cs="Arial"/>
          <w:b/>
          <w:i/>
          <w:sz w:val="16"/>
          <w:szCs w:val="16"/>
        </w:rPr>
        <w:t>*</w:t>
      </w:r>
      <w:r w:rsidRPr="00420E3A">
        <w:rPr>
          <w:rFonts w:ascii="Arial" w:hAnsi="Arial" w:cs="Arial"/>
          <w:b/>
          <w:i/>
          <w:sz w:val="16"/>
          <w:szCs w:val="16"/>
        </w:rPr>
        <w:t xml:space="preserve"> właściwe zaznaczyć</w:t>
      </w:r>
    </w:p>
    <w:p w14:paraId="7F16D1CA" w14:textId="77777777" w:rsidR="00D601B1" w:rsidRPr="008E61A4" w:rsidRDefault="00D601B1" w:rsidP="00CE209A">
      <w:pPr>
        <w:numPr>
          <w:ilvl w:val="0"/>
          <w:numId w:val="127"/>
        </w:numPr>
        <w:tabs>
          <w:tab w:val="clear" w:pos="340"/>
        </w:tabs>
        <w:ind w:hanging="482"/>
        <w:jc w:val="both"/>
        <w:rPr>
          <w:rFonts w:ascii="Arial" w:hAnsi="Arial" w:cs="Arial"/>
        </w:rPr>
      </w:pPr>
      <w:r w:rsidRPr="00305475">
        <w:rPr>
          <w:rFonts w:ascii="Arial" w:hAnsi="Arial" w:cs="Arial"/>
        </w:rPr>
        <w:t>Oświadczamy, że wypełniliśmy obowiązki informacyjne przewidziane w art. 13 lub art. 14 Rozporządze</w:t>
      </w:r>
      <w:r w:rsidRPr="00DA119A">
        <w:rPr>
          <w:rFonts w:ascii="Arial" w:hAnsi="Arial" w:cs="Arial"/>
        </w:rPr>
        <w:t>nia Parlamentu Europejskiego i Rady (UE) 2016/6</w:t>
      </w:r>
      <w:r>
        <w:rPr>
          <w:rFonts w:ascii="Arial" w:hAnsi="Arial" w:cs="Arial"/>
        </w:rPr>
        <w:t>79 z dnia 27 kwietnia 2016 r. w </w:t>
      </w:r>
      <w:r w:rsidRPr="00DA119A">
        <w:rPr>
          <w:rFonts w:ascii="Arial" w:hAnsi="Arial" w:cs="Arial"/>
        </w:rPr>
        <w:t>sprawie ochrony osób fizycznych w związku z przetwarzaniem danych osobowych i w sprawie swobodnego przepływu takich danych oraz uchylenia dyrektywy 95/46/WE (ogólne rozporządzen</w:t>
      </w:r>
      <w:r>
        <w:rPr>
          <w:rFonts w:ascii="Arial" w:hAnsi="Arial" w:cs="Arial"/>
        </w:rPr>
        <w:t>ie o </w:t>
      </w:r>
      <w:r w:rsidRPr="008E61A4">
        <w:rPr>
          <w:rFonts w:ascii="Arial" w:hAnsi="Arial" w:cs="Arial"/>
        </w:rPr>
        <w:t>ochronie danych) (Dz. Urz. UE L 119 z 04.05.2016 r., str. 1) wobec osób fizycznych, od których dane osobowe bezpośrednio lub pośrednio pozyskaliśmy w celu ubiegania się o udzielenie zamówienia publicznego w niniejszym postępowaniu.*****</w:t>
      </w:r>
      <w:r>
        <w:rPr>
          <w:rFonts w:ascii="Arial" w:hAnsi="Arial" w:cs="Arial"/>
        </w:rPr>
        <w:t>*</w:t>
      </w:r>
    </w:p>
    <w:p w14:paraId="297B23E7" w14:textId="77777777" w:rsidR="00D601B1" w:rsidRPr="0020599F" w:rsidRDefault="00D601B1" w:rsidP="00D601B1">
      <w:pPr>
        <w:pStyle w:val="Akapitzlist"/>
        <w:autoSpaceDN w:val="0"/>
        <w:adjustRightInd w:val="0"/>
        <w:ind w:left="360" w:right="-2"/>
        <w:jc w:val="both"/>
        <w:rPr>
          <w:rFonts w:ascii="Arial" w:hAnsi="Arial" w:cs="Arial"/>
          <w:b/>
          <w:i/>
          <w:sz w:val="16"/>
          <w:szCs w:val="16"/>
          <w:lang w:val="pl-PL" w:eastAsia="pl-PL"/>
        </w:rPr>
      </w:pPr>
      <w:r w:rsidRPr="0020599F">
        <w:rPr>
          <w:rFonts w:ascii="Arial" w:hAnsi="Arial" w:cs="Arial"/>
          <w:b/>
          <w:sz w:val="16"/>
          <w:szCs w:val="16"/>
          <w:lang w:val="pl-PL" w:eastAsia="pl-PL"/>
        </w:rPr>
        <w:t>*****</w:t>
      </w:r>
      <w:r>
        <w:rPr>
          <w:rFonts w:ascii="Arial" w:hAnsi="Arial" w:cs="Arial"/>
          <w:b/>
          <w:sz w:val="16"/>
          <w:szCs w:val="16"/>
          <w:lang w:val="pl-PL" w:eastAsia="pl-PL"/>
        </w:rPr>
        <w:t>*</w:t>
      </w:r>
      <w:r w:rsidRPr="00F3519F">
        <w:rPr>
          <w:rFonts w:ascii="Arial" w:hAnsi="Arial" w:cs="Arial"/>
          <w:b/>
          <w:i/>
          <w:sz w:val="16"/>
          <w:szCs w:val="16"/>
          <w:lang w:val="pl-PL" w:eastAsia="pl-PL"/>
        </w:rPr>
        <w:t>W</w:t>
      </w:r>
      <w:r w:rsidRPr="00F3519F">
        <w:rPr>
          <w:rFonts w:ascii="Arial" w:hAnsi="Arial" w:cs="Arial"/>
          <w:b/>
          <w:i/>
          <w:sz w:val="16"/>
          <w:szCs w:val="16"/>
          <w:lang w:eastAsia="pl-PL"/>
        </w:rPr>
        <w:t xml:space="preserve"> przypadku, gdy Wykonawca nie przekazuje danych osobowych innych niż bezpośrednio jego dotyczących lub zachodzi wyłączenie stosowania obowiązku informacyjnego stosownie do art. 13 ust. 4 lub a</w:t>
      </w:r>
      <w:r w:rsidRPr="000A0C26">
        <w:rPr>
          <w:rFonts w:ascii="Arial" w:hAnsi="Arial" w:cs="Arial"/>
          <w:b/>
          <w:i/>
          <w:sz w:val="16"/>
          <w:szCs w:val="16"/>
          <w:lang w:eastAsia="pl-PL"/>
        </w:rPr>
        <w:t>rt. 14 ust. 5 RODO, treści oświadczenia Wykonawca nie składa (usunięcie treści oświadczenia np. przez jego wykreślenie).</w:t>
      </w:r>
      <w:r w:rsidRPr="0020599F">
        <w:rPr>
          <w:rFonts w:ascii="Arial" w:hAnsi="Arial" w:cs="Arial"/>
          <w:b/>
          <w:i/>
          <w:sz w:val="16"/>
          <w:szCs w:val="16"/>
          <w:lang w:eastAsia="pl-PL"/>
        </w:rPr>
        <w:t xml:space="preserve"> </w:t>
      </w:r>
    </w:p>
    <w:p w14:paraId="741D0F95" w14:textId="77777777" w:rsidR="00D601B1" w:rsidRPr="003C190C" w:rsidRDefault="00D601B1" w:rsidP="00CE209A">
      <w:pPr>
        <w:widowControl/>
        <w:numPr>
          <w:ilvl w:val="0"/>
          <w:numId w:val="127"/>
        </w:numPr>
        <w:tabs>
          <w:tab w:val="clear" w:pos="340"/>
          <w:tab w:val="left" w:pos="-142"/>
        </w:tabs>
        <w:overflowPunct/>
        <w:autoSpaceDE/>
        <w:autoSpaceDN/>
        <w:adjustRightInd/>
        <w:ind w:right="-2" w:hanging="482"/>
        <w:contextualSpacing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Oświadczamy, że wykonanie części zamówienia powierzymy</w:t>
      </w:r>
      <w:r w:rsidRPr="003C190C">
        <w:rPr>
          <w:rFonts w:ascii="Arial" w:hAnsi="Arial" w:cs="Arial"/>
          <w:b/>
          <w:kern w:val="1"/>
          <w:lang w:eastAsia="ar-SA"/>
        </w:rPr>
        <w:t xml:space="preserve"> Podwykonawcom </w:t>
      </w:r>
      <w:r w:rsidRPr="003C190C">
        <w:rPr>
          <w:rFonts w:ascii="Arial" w:hAnsi="Arial" w:cs="Arial"/>
          <w:i/>
          <w:kern w:val="1"/>
          <w:lang w:eastAsia="ar-SA"/>
        </w:rPr>
        <w:t>(należy podać nazwy (firm) Podwykonawców)</w:t>
      </w:r>
      <w:r w:rsidRPr="003C190C">
        <w:rPr>
          <w:rFonts w:ascii="Arial" w:eastAsia="Calibri" w:hAnsi="Arial" w:cs="Arial"/>
          <w:color w:val="FF0000"/>
          <w:kern w:val="0"/>
          <w:lang w:eastAsia="en-GB"/>
        </w:rPr>
        <w:t xml:space="preserve"> </w:t>
      </w:r>
      <w:r w:rsidRPr="003C190C">
        <w:rPr>
          <w:rFonts w:ascii="Arial" w:hAnsi="Arial" w:cs="Arial"/>
          <w:kern w:val="1"/>
          <w:u w:val="single"/>
          <w:lang w:eastAsia="ar-SA"/>
        </w:rPr>
        <w:t>z zastrzeżeniem z</w:t>
      </w:r>
      <w:r>
        <w:rPr>
          <w:rFonts w:ascii="Arial" w:hAnsi="Arial" w:cs="Arial"/>
          <w:kern w:val="1"/>
          <w:u w:val="single"/>
          <w:lang w:eastAsia="ar-SA"/>
        </w:rPr>
        <w:t>apisów Rozdziału II ust. 1 pkt 8</w:t>
      </w:r>
      <w:r w:rsidRPr="003C190C">
        <w:rPr>
          <w:rFonts w:ascii="Arial" w:hAnsi="Arial" w:cs="Arial"/>
          <w:kern w:val="1"/>
          <w:u w:val="single"/>
          <w:lang w:eastAsia="ar-SA"/>
        </w:rPr>
        <w:t xml:space="preserve"> </w:t>
      </w:r>
      <w:r>
        <w:rPr>
          <w:rFonts w:ascii="Arial" w:hAnsi="Arial" w:cs="Arial"/>
          <w:kern w:val="1"/>
          <w:u w:val="single"/>
          <w:lang w:eastAsia="ar-SA"/>
        </w:rPr>
        <w:t>SWZ</w:t>
      </w:r>
    </w:p>
    <w:p w14:paraId="19EBCFF3" w14:textId="77777777" w:rsidR="00D601B1" w:rsidRPr="003C190C" w:rsidRDefault="00D601B1" w:rsidP="00D601B1">
      <w:pPr>
        <w:tabs>
          <w:tab w:val="left" w:pos="-142"/>
        </w:tabs>
        <w:ind w:left="502" w:right="-2"/>
        <w:jc w:val="both"/>
        <w:textAlignment w:val="auto"/>
        <w:rPr>
          <w:rFonts w:ascii="Arial" w:hAnsi="Arial" w:cs="Arial"/>
          <w:i/>
          <w:kern w:val="1"/>
          <w:lang w:eastAsia="ar-SA"/>
        </w:rPr>
      </w:pPr>
    </w:p>
    <w:p w14:paraId="06956AD5" w14:textId="77777777" w:rsidR="00D601B1" w:rsidRPr="003C190C" w:rsidRDefault="00D601B1" w:rsidP="00D601B1">
      <w:pPr>
        <w:widowControl/>
        <w:numPr>
          <w:ilvl w:val="0"/>
          <w:numId w:val="31"/>
        </w:numPr>
        <w:suppressAutoHyphens/>
        <w:overflowPunct/>
        <w:autoSpaceDE/>
        <w:autoSpaceDN/>
        <w:adjustRightInd/>
        <w:ind w:left="142" w:right="-2" w:firstLine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…………………………………………………………………………………………………………,</w:t>
      </w:r>
    </w:p>
    <w:p w14:paraId="2D3020C8" w14:textId="77777777" w:rsidR="00D601B1" w:rsidRPr="003C190C" w:rsidRDefault="00D601B1" w:rsidP="00D601B1">
      <w:pPr>
        <w:widowControl/>
        <w:suppressAutoHyphens/>
        <w:autoSpaceDN/>
        <w:adjustRightInd/>
        <w:ind w:left="426" w:right="-2"/>
        <w:jc w:val="both"/>
        <w:rPr>
          <w:rFonts w:ascii="Arial" w:hAnsi="Arial" w:cs="Arial"/>
          <w:kern w:val="1"/>
          <w:lang w:eastAsia="ar-SA"/>
        </w:rPr>
      </w:pPr>
    </w:p>
    <w:p w14:paraId="2A66635D" w14:textId="77777777" w:rsidR="00D601B1" w:rsidRPr="003C190C" w:rsidRDefault="00D601B1" w:rsidP="00D601B1">
      <w:pPr>
        <w:widowControl/>
        <w:numPr>
          <w:ilvl w:val="0"/>
          <w:numId w:val="31"/>
        </w:numPr>
        <w:suppressAutoHyphens/>
        <w:overflowPunct/>
        <w:autoSpaceDE/>
        <w:autoSpaceDN/>
        <w:adjustRightInd/>
        <w:ind w:left="142" w:right="-2" w:firstLine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…………………………………………………………………………………………………………,</w:t>
      </w:r>
    </w:p>
    <w:p w14:paraId="34FE9DEF" w14:textId="77777777" w:rsidR="00D601B1" w:rsidRPr="003C190C" w:rsidRDefault="00D601B1" w:rsidP="00D601B1">
      <w:pPr>
        <w:suppressAutoHyphens/>
        <w:autoSpaceDN/>
        <w:adjustRightInd/>
        <w:ind w:left="720" w:right="-2"/>
        <w:contextualSpacing/>
        <w:textAlignment w:val="auto"/>
        <w:rPr>
          <w:rFonts w:ascii="Arial" w:hAnsi="Arial" w:cs="Arial"/>
          <w:kern w:val="1"/>
          <w:lang w:val="x-none" w:eastAsia="ar-SA"/>
        </w:rPr>
      </w:pPr>
    </w:p>
    <w:p w14:paraId="26FDA7AD" w14:textId="77777777" w:rsidR="00D601B1" w:rsidRPr="003C190C" w:rsidRDefault="00D601B1" w:rsidP="00D601B1">
      <w:pPr>
        <w:widowControl/>
        <w:numPr>
          <w:ilvl w:val="0"/>
          <w:numId w:val="31"/>
        </w:numPr>
        <w:suppressAutoHyphens/>
        <w:overflowPunct/>
        <w:autoSpaceDE/>
        <w:autoSpaceDN/>
        <w:adjustRightInd/>
        <w:ind w:left="142" w:right="-2" w:firstLine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</w:t>
      </w:r>
    </w:p>
    <w:p w14:paraId="6C16671F" w14:textId="77777777" w:rsidR="00D601B1" w:rsidRPr="003C190C" w:rsidRDefault="00D601B1" w:rsidP="00D601B1">
      <w:pPr>
        <w:widowControl/>
        <w:suppressAutoHyphens/>
        <w:autoSpaceDN/>
        <w:adjustRightInd/>
        <w:ind w:left="426" w:right="-2"/>
        <w:jc w:val="both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w następującym zakresie:</w:t>
      </w:r>
    </w:p>
    <w:p w14:paraId="327EF0D8" w14:textId="77777777" w:rsidR="00D601B1" w:rsidRPr="003C190C" w:rsidRDefault="00D601B1" w:rsidP="00CE209A">
      <w:pPr>
        <w:widowControl/>
        <w:numPr>
          <w:ilvl w:val="0"/>
          <w:numId w:val="56"/>
        </w:numPr>
        <w:suppressAutoHyphens/>
        <w:overflowPunct/>
        <w:autoSpaceDE/>
        <w:autoSpaceDN/>
        <w:adjustRightInd/>
        <w:ind w:left="709" w:right="-2" w:hanging="283"/>
        <w:contextualSpacing/>
        <w:jc w:val="both"/>
        <w:textAlignment w:val="auto"/>
        <w:rPr>
          <w:rFonts w:ascii="Arial" w:hAnsi="Arial" w:cs="Arial"/>
          <w:kern w:val="1"/>
          <w:lang w:val="x-none" w:eastAsia="ar-SA"/>
        </w:rPr>
      </w:pPr>
      <w:r w:rsidRPr="003C190C">
        <w:rPr>
          <w:rFonts w:ascii="Arial" w:hAnsi="Arial" w:cs="Arial"/>
          <w:kern w:val="1"/>
          <w:lang w:val="x-none" w:eastAsia="ar-SA"/>
        </w:rPr>
        <w:t>…………………………………………………………………………………………………………</w:t>
      </w:r>
    </w:p>
    <w:p w14:paraId="4AEA6D8D" w14:textId="77777777" w:rsidR="00D601B1" w:rsidRPr="003C190C" w:rsidRDefault="00D601B1" w:rsidP="00D601B1">
      <w:pPr>
        <w:widowControl/>
        <w:suppressAutoHyphens/>
        <w:autoSpaceDN/>
        <w:adjustRightInd/>
        <w:ind w:left="709" w:right="-2" w:hanging="283"/>
        <w:jc w:val="both"/>
        <w:rPr>
          <w:rFonts w:ascii="Arial" w:hAnsi="Arial" w:cs="Arial"/>
          <w:kern w:val="1"/>
          <w:lang w:eastAsia="ar-SA"/>
        </w:rPr>
      </w:pPr>
    </w:p>
    <w:p w14:paraId="1E79A752" w14:textId="77777777" w:rsidR="00D601B1" w:rsidRPr="003C190C" w:rsidRDefault="00D601B1" w:rsidP="00CE209A">
      <w:pPr>
        <w:widowControl/>
        <w:numPr>
          <w:ilvl w:val="0"/>
          <w:numId w:val="130"/>
        </w:numPr>
        <w:suppressAutoHyphens/>
        <w:overflowPunct/>
        <w:autoSpaceDE/>
        <w:autoSpaceDN/>
        <w:adjustRightInd/>
        <w:ind w:left="709" w:right="-2" w:hanging="283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</w:t>
      </w:r>
    </w:p>
    <w:p w14:paraId="3C14BA40" w14:textId="77777777" w:rsidR="00D601B1" w:rsidRPr="003C190C" w:rsidRDefault="00D601B1" w:rsidP="00D601B1">
      <w:pPr>
        <w:suppressAutoHyphens/>
        <w:autoSpaceDN/>
        <w:adjustRightInd/>
        <w:ind w:left="709" w:right="-2" w:hanging="283"/>
        <w:contextualSpacing/>
        <w:textAlignment w:val="auto"/>
        <w:rPr>
          <w:rFonts w:ascii="Arial" w:hAnsi="Arial" w:cs="Arial"/>
          <w:kern w:val="1"/>
          <w:lang w:val="x-none" w:eastAsia="ar-SA"/>
        </w:rPr>
      </w:pPr>
    </w:p>
    <w:p w14:paraId="0239EB57" w14:textId="77777777" w:rsidR="00D601B1" w:rsidRPr="003C190C" w:rsidRDefault="00D601B1" w:rsidP="00CE209A">
      <w:pPr>
        <w:widowControl/>
        <w:numPr>
          <w:ilvl w:val="0"/>
          <w:numId w:val="130"/>
        </w:numPr>
        <w:suppressAutoHyphens/>
        <w:overflowPunct/>
        <w:autoSpaceDE/>
        <w:autoSpaceDN/>
        <w:adjustRightInd/>
        <w:ind w:left="709" w:right="-2" w:hanging="283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…………………………………………………………………………………………………………</w:t>
      </w:r>
    </w:p>
    <w:p w14:paraId="03062407" w14:textId="7EFA9F4F" w:rsidR="00D601B1" w:rsidRPr="003C190C" w:rsidRDefault="00D601B1" w:rsidP="00CE209A">
      <w:pPr>
        <w:widowControl/>
        <w:numPr>
          <w:ilvl w:val="0"/>
          <w:numId w:val="127"/>
        </w:numPr>
        <w:tabs>
          <w:tab w:val="clear" w:pos="340"/>
        </w:tabs>
        <w:suppressAutoHyphens/>
        <w:overflowPunct/>
        <w:autoSpaceDE/>
        <w:autoSpaceDN/>
        <w:adjustRightInd/>
        <w:spacing w:after="200" w:line="276" w:lineRule="auto"/>
        <w:ind w:right="-2" w:hanging="482"/>
        <w:contextualSpacing/>
        <w:jc w:val="both"/>
        <w:textAlignment w:val="auto"/>
        <w:rPr>
          <w:rFonts w:ascii="Arial" w:hAnsi="Arial" w:cs="Arial"/>
          <w:kern w:val="1"/>
        </w:rPr>
      </w:pPr>
      <w:r w:rsidRPr="003C190C">
        <w:rPr>
          <w:rFonts w:ascii="Arial" w:eastAsia="Calibri" w:hAnsi="Arial" w:cs="Arial"/>
          <w:kern w:val="0"/>
          <w:lang w:eastAsia="en-US"/>
        </w:rPr>
        <w:t xml:space="preserve">Osobą upoważnioną </w:t>
      </w:r>
      <w:r>
        <w:rPr>
          <w:rFonts w:ascii="Arial" w:eastAsia="Calibri" w:hAnsi="Arial" w:cs="Arial"/>
          <w:kern w:val="0"/>
          <w:lang w:eastAsia="en-US"/>
        </w:rPr>
        <w:t>do kontaktu z Zamawiającym</w:t>
      </w:r>
      <w:r w:rsidRPr="003C190C">
        <w:rPr>
          <w:rFonts w:ascii="Arial" w:eastAsia="Calibri" w:hAnsi="Arial" w:cs="Arial"/>
          <w:kern w:val="0"/>
          <w:lang w:eastAsia="en-US"/>
        </w:rPr>
        <w:t>, jest:</w:t>
      </w:r>
    </w:p>
    <w:p w14:paraId="1DA0D599" w14:textId="77777777" w:rsidR="00D601B1" w:rsidRPr="003C190C" w:rsidRDefault="00D601B1" w:rsidP="00D601B1">
      <w:pPr>
        <w:suppressAutoHyphens/>
        <w:autoSpaceDN/>
        <w:adjustRightInd/>
        <w:ind w:left="284" w:right="-2"/>
        <w:contextualSpacing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3C190C">
        <w:rPr>
          <w:rFonts w:ascii="Arial" w:eastAsia="Calibri" w:hAnsi="Arial" w:cs="Arial"/>
          <w:kern w:val="0"/>
          <w:lang w:eastAsia="en-US"/>
        </w:rPr>
        <w:t xml:space="preserve"> </w:t>
      </w:r>
    </w:p>
    <w:p w14:paraId="3E2F09C5" w14:textId="77777777" w:rsidR="00D601B1" w:rsidRPr="003C190C" w:rsidRDefault="00D601B1" w:rsidP="00D601B1">
      <w:pPr>
        <w:widowControl/>
        <w:overflowPunct/>
        <w:ind w:left="284" w:right="-2" w:hanging="284"/>
        <w:contextualSpacing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val="x-none" w:eastAsia="ar-SA"/>
        </w:rPr>
        <w:t xml:space="preserve">  </w:t>
      </w:r>
      <w:r w:rsidRPr="003C190C">
        <w:rPr>
          <w:rFonts w:ascii="Arial" w:hAnsi="Arial" w:cs="Arial"/>
          <w:kern w:val="1"/>
          <w:lang w:eastAsia="ar-SA"/>
        </w:rPr>
        <w:t xml:space="preserve">  </w:t>
      </w:r>
      <w:r w:rsidRPr="003C190C">
        <w:rPr>
          <w:rFonts w:ascii="Arial" w:hAnsi="Arial" w:cs="Arial"/>
          <w:kern w:val="1"/>
          <w:lang w:val="x-none" w:eastAsia="ar-SA"/>
        </w:rPr>
        <w:t xml:space="preserve">  ........................................................, tel.: ...................................................................... </w:t>
      </w:r>
    </w:p>
    <w:p w14:paraId="2D96AFCC" w14:textId="77777777" w:rsidR="00D601B1" w:rsidRPr="003C190C" w:rsidRDefault="00D601B1" w:rsidP="00D601B1">
      <w:pPr>
        <w:suppressAutoHyphens/>
        <w:autoSpaceDN/>
        <w:adjustRightInd/>
        <w:ind w:left="426" w:right="-2" w:hanging="426"/>
        <w:jc w:val="both"/>
        <w:textAlignment w:val="auto"/>
        <w:rPr>
          <w:rFonts w:ascii="Arial" w:hAnsi="Arial" w:cs="Arial"/>
          <w:kern w:val="1"/>
        </w:rPr>
      </w:pPr>
    </w:p>
    <w:p w14:paraId="08E2E7CD" w14:textId="77777777" w:rsidR="00D601B1" w:rsidRPr="003C190C" w:rsidRDefault="00D601B1" w:rsidP="00CE209A">
      <w:pPr>
        <w:widowControl/>
        <w:numPr>
          <w:ilvl w:val="0"/>
          <w:numId w:val="127"/>
        </w:numPr>
        <w:tabs>
          <w:tab w:val="clear" w:pos="340"/>
        </w:tabs>
        <w:overflowPunct/>
        <w:autoSpaceDE/>
        <w:autoSpaceDN/>
        <w:adjustRightInd/>
        <w:spacing w:after="200" w:line="276" w:lineRule="auto"/>
        <w:ind w:right="-2" w:hanging="482"/>
        <w:contextualSpacing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Załącznikami do niniejszej oferty są:</w:t>
      </w:r>
    </w:p>
    <w:p w14:paraId="03E349EA" w14:textId="77777777" w:rsidR="00D601B1" w:rsidRPr="003C190C" w:rsidRDefault="00D601B1" w:rsidP="00D601B1">
      <w:pPr>
        <w:tabs>
          <w:tab w:val="left" w:pos="-1080"/>
        </w:tabs>
        <w:suppressAutoHyphens/>
        <w:autoSpaceDN/>
        <w:adjustRightInd/>
        <w:ind w:left="36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41975074" w14:textId="77777777" w:rsidR="00D601B1" w:rsidRPr="003C190C" w:rsidRDefault="00D601B1" w:rsidP="00D601B1">
      <w:pPr>
        <w:tabs>
          <w:tab w:val="left" w:pos="-1080"/>
        </w:tabs>
        <w:suppressAutoHyphens/>
        <w:autoSpaceDN/>
        <w:adjustRightInd/>
        <w:ind w:left="284" w:right="-2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1)  ..................................................................................................................................................</w:t>
      </w:r>
    </w:p>
    <w:p w14:paraId="64F63FB1" w14:textId="77777777" w:rsidR="00D601B1" w:rsidRPr="003C190C" w:rsidRDefault="00D601B1" w:rsidP="00D601B1">
      <w:pPr>
        <w:tabs>
          <w:tab w:val="left" w:pos="-1080"/>
        </w:tabs>
        <w:suppressAutoHyphens/>
        <w:autoSpaceDN/>
        <w:adjustRightInd/>
        <w:ind w:left="36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55F64310" w14:textId="77777777" w:rsidR="00D601B1" w:rsidRPr="003C190C" w:rsidRDefault="00D601B1" w:rsidP="00CE209A">
      <w:pPr>
        <w:widowControl/>
        <w:numPr>
          <w:ilvl w:val="0"/>
          <w:numId w:val="129"/>
        </w:numPr>
        <w:tabs>
          <w:tab w:val="left" w:pos="-1080"/>
        </w:tabs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</w:t>
      </w:r>
    </w:p>
    <w:p w14:paraId="6377ADE1" w14:textId="77777777" w:rsidR="00D601B1" w:rsidRPr="003C190C" w:rsidRDefault="00D601B1" w:rsidP="00D601B1">
      <w:pPr>
        <w:tabs>
          <w:tab w:val="left" w:pos="-1080"/>
        </w:tabs>
        <w:suppressAutoHyphens/>
        <w:autoSpaceDN/>
        <w:adjustRightInd/>
        <w:ind w:left="720"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01566E41" w14:textId="77777777" w:rsidR="00D601B1" w:rsidRPr="00AA1EF0" w:rsidRDefault="00D601B1" w:rsidP="00CE209A">
      <w:pPr>
        <w:widowControl/>
        <w:numPr>
          <w:ilvl w:val="0"/>
          <w:numId w:val="129"/>
        </w:numPr>
        <w:tabs>
          <w:tab w:val="left" w:pos="-1080"/>
        </w:tabs>
        <w:suppressAutoHyphens/>
        <w:overflowPunct/>
        <w:autoSpaceDE/>
        <w:autoSpaceDN/>
        <w:adjustRightInd/>
        <w:ind w:right="-2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</w:t>
      </w:r>
    </w:p>
    <w:p w14:paraId="6BD05B19" w14:textId="77777777" w:rsidR="00D601B1" w:rsidRPr="003C190C" w:rsidRDefault="00D601B1" w:rsidP="00D601B1">
      <w:pPr>
        <w:suppressAutoHyphens/>
        <w:autoSpaceDN/>
        <w:adjustRightInd/>
        <w:ind w:right="-2"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3343C3B9" w14:textId="77777777" w:rsidR="00D601B1" w:rsidRPr="003C190C" w:rsidRDefault="00D601B1" w:rsidP="00D601B1">
      <w:pPr>
        <w:widowControl/>
        <w:suppressAutoHyphens/>
        <w:autoSpaceDN/>
        <w:adjustRightInd/>
        <w:ind w:right="-2"/>
        <w:jc w:val="both"/>
        <w:textAlignment w:val="auto"/>
        <w:rPr>
          <w:rFonts w:ascii="Arial" w:eastAsia="Arial" w:hAnsi="Arial" w:cs="Arial"/>
          <w:kern w:val="0"/>
          <w:lang w:eastAsia="ar-SA"/>
        </w:rPr>
      </w:pPr>
    </w:p>
    <w:p w14:paraId="49B855F7" w14:textId="77777777" w:rsidR="00D601B1" w:rsidRPr="003C190C" w:rsidRDefault="00D601B1" w:rsidP="00D601B1">
      <w:pPr>
        <w:suppressAutoHyphens/>
        <w:autoSpaceDN/>
        <w:adjustRightInd/>
        <w:ind w:right="-2"/>
        <w:textAlignment w:val="auto"/>
        <w:rPr>
          <w:rFonts w:ascii="Arial" w:hAnsi="Arial" w:cs="Arial"/>
          <w:kern w:val="1"/>
          <w:lang w:eastAsia="ar-SA"/>
        </w:rPr>
      </w:pPr>
      <w:r w:rsidRPr="003C190C">
        <w:rPr>
          <w:rFonts w:ascii="Arial" w:hAnsi="Arial" w:cs="Arial"/>
          <w:kern w:val="1"/>
          <w:lang w:eastAsia="ar-SA"/>
        </w:rPr>
        <w:t xml:space="preserve"> ......................................dnia ...................                                   ……………………………………………..</w:t>
      </w:r>
    </w:p>
    <w:p w14:paraId="3FC6C2B1" w14:textId="77777777" w:rsidR="00D601B1" w:rsidRPr="000540CB" w:rsidRDefault="00D601B1" w:rsidP="00D601B1">
      <w:pPr>
        <w:jc w:val="both"/>
        <w:rPr>
          <w:rFonts w:ascii="Arial" w:hAnsi="Arial" w:cs="Arial"/>
          <w:i/>
          <w:kern w:val="0"/>
          <w:sz w:val="16"/>
          <w:szCs w:val="16"/>
        </w:rPr>
      </w:pP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(miejscowość, data)</w:t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  <w:t xml:space="preserve">   </w:t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3C190C">
        <w:rPr>
          <w:rFonts w:ascii="Arial" w:hAnsi="Arial" w:cs="Arial"/>
          <w:i/>
          <w:kern w:val="1"/>
          <w:sz w:val="16"/>
          <w:szCs w:val="16"/>
          <w:lang w:eastAsia="ar-SA"/>
        </w:rPr>
        <w:tab/>
      </w:r>
      <w:r w:rsidRPr="000540CB">
        <w:rPr>
          <w:rFonts w:ascii="Arial" w:hAnsi="Arial" w:cs="Arial"/>
          <w:i/>
          <w:kern w:val="0"/>
          <w:sz w:val="16"/>
          <w:szCs w:val="16"/>
        </w:rPr>
        <w:t>(podpis i pieczątka imienna przedstawiciela</w:t>
      </w:r>
    </w:p>
    <w:p w14:paraId="4727D199" w14:textId="77777777" w:rsidR="00D601B1" w:rsidRDefault="00D601B1" w:rsidP="00D601B1">
      <w:pPr>
        <w:ind w:left="5664" w:firstLine="708"/>
        <w:jc w:val="both"/>
        <w:rPr>
          <w:rFonts w:ascii="Arial" w:hAnsi="Arial" w:cs="Arial"/>
          <w:i/>
          <w:kern w:val="0"/>
          <w:sz w:val="16"/>
          <w:szCs w:val="16"/>
        </w:rPr>
      </w:pPr>
      <w:r w:rsidRPr="000540CB">
        <w:rPr>
          <w:rFonts w:ascii="Arial" w:hAnsi="Arial" w:cs="Arial"/>
          <w:i/>
          <w:kern w:val="0"/>
          <w:sz w:val="16"/>
          <w:szCs w:val="16"/>
        </w:rPr>
        <w:t>Wykonawcy/Pełnomocnika)</w:t>
      </w:r>
    </w:p>
    <w:p w14:paraId="5DA0B77E" w14:textId="77777777" w:rsidR="00D601B1" w:rsidRDefault="00D601B1" w:rsidP="00D601B1">
      <w:pPr>
        <w:widowControl/>
        <w:overflowPunct/>
        <w:autoSpaceDE/>
        <w:autoSpaceDN/>
        <w:adjustRightInd/>
        <w:textAlignment w:val="auto"/>
        <w:rPr>
          <w:rFonts w:ascii="Arial" w:hAnsi="Arial" w:cs="Arial"/>
        </w:rPr>
        <w:sectPr w:rsidR="00D601B1" w:rsidSect="00D106DA">
          <w:footerReference w:type="default" r:id="rId12"/>
          <w:footerReference w:type="first" r:id="rId13"/>
          <w:pgSz w:w="11906" w:h="16838"/>
          <w:pgMar w:top="851" w:right="1417" w:bottom="1135" w:left="1276" w:header="708" w:footer="293" w:gutter="0"/>
          <w:cols w:space="708"/>
          <w:docGrid w:linePitch="360"/>
        </w:sectPr>
      </w:pPr>
    </w:p>
    <w:p w14:paraId="49952484" w14:textId="77777777" w:rsidR="0060791B" w:rsidRPr="00E707CE" w:rsidRDefault="0060791B" w:rsidP="0060791B">
      <w:pPr>
        <w:suppressAutoHyphens/>
        <w:autoSpaceDN/>
        <w:adjustRightInd/>
        <w:ind w:left="6804"/>
        <w:textAlignment w:val="auto"/>
        <w:rPr>
          <w:rFonts w:ascii="Arial" w:hAnsi="Arial" w:cs="Arial"/>
          <w:kern w:val="1"/>
          <w:szCs w:val="16"/>
          <w:u w:val="single"/>
          <w:lang w:eastAsia="ar-SA"/>
        </w:rPr>
      </w:pPr>
      <w:r w:rsidRPr="00E707CE">
        <w:rPr>
          <w:rFonts w:ascii="Arial" w:hAnsi="Arial" w:cs="Arial"/>
          <w:i/>
          <w:szCs w:val="16"/>
          <w:u w:val="single"/>
        </w:rPr>
        <w:lastRenderedPageBreak/>
        <w:t xml:space="preserve">Załącznik nr </w:t>
      </w:r>
      <w:r w:rsidR="001E6C29" w:rsidRPr="00E707CE">
        <w:rPr>
          <w:rFonts w:ascii="Arial" w:hAnsi="Arial" w:cs="Arial"/>
          <w:i/>
          <w:szCs w:val="16"/>
          <w:u w:val="single"/>
        </w:rPr>
        <w:t>4</w:t>
      </w:r>
      <w:r w:rsidRPr="00E707CE">
        <w:rPr>
          <w:rFonts w:ascii="Arial" w:hAnsi="Arial" w:cs="Arial"/>
          <w:i/>
          <w:szCs w:val="16"/>
          <w:u w:val="single"/>
        </w:rPr>
        <w:t xml:space="preserve"> do </w:t>
      </w:r>
      <w:r w:rsidRPr="00E707CE">
        <w:rPr>
          <w:rFonts w:ascii="Arial" w:hAnsi="Arial" w:cs="Arial"/>
          <w:bCs/>
          <w:i/>
          <w:szCs w:val="16"/>
          <w:u w:val="single"/>
        </w:rPr>
        <w:t>SWZ</w:t>
      </w:r>
    </w:p>
    <w:p w14:paraId="79A6B869" w14:textId="77777777" w:rsidR="0060791B" w:rsidRPr="005373D0" w:rsidRDefault="0060791B" w:rsidP="0060791B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0BFD99E5" w14:textId="77777777" w:rsidR="0060791B" w:rsidRPr="005373D0" w:rsidRDefault="0060791B" w:rsidP="0060791B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14:paraId="1B05A283" w14:textId="77777777" w:rsidR="005122C5" w:rsidRPr="005373D0" w:rsidRDefault="0060791B" w:rsidP="005122C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5373D0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  <w:r w:rsidR="005122C5" w:rsidRPr="005373D0">
        <w:rPr>
          <w:rFonts w:ascii="Arial" w:hAnsi="Arial" w:cs="Arial"/>
          <w:b/>
          <w:kern w:val="1"/>
          <w:u w:val="single"/>
          <w:lang w:eastAsia="ar-SA"/>
        </w:rPr>
        <w:t xml:space="preserve"> </w:t>
      </w:r>
      <w:r w:rsidR="005122C5" w:rsidRPr="005373D0">
        <w:rPr>
          <w:rFonts w:ascii="Arial" w:hAnsi="Arial" w:cs="Arial"/>
          <w:b/>
          <w:kern w:val="1"/>
          <w:u w:val="single"/>
          <w:lang w:eastAsia="ar-SA"/>
        </w:rPr>
        <w:br/>
        <w:t xml:space="preserve">O </w:t>
      </w:r>
      <w:r w:rsidR="005122C5" w:rsidRPr="005373D0">
        <w:rPr>
          <w:rFonts w:ascii="Arial" w:hAnsi="Arial" w:cs="Arial"/>
          <w:b/>
          <w:bCs/>
          <w:kern w:val="1"/>
          <w:u w:val="single"/>
          <w:lang w:eastAsia="ar-SA"/>
        </w:rPr>
        <w:t xml:space="preserve"> S P E Ł N I A N I U   W A R U N K Ó W   U D Z I A Ł U   W   P O S T Ę P O W A N I U</w:t>
      </w:r>
    </w:p>
    <w:p w14:paraId="42383788" w14:textId="77777777" w:rsidR="0060791B" w:rsidRPr="005373D0" w:rsidRDefault="0060791B" w:rsidP="0060791B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5373D0">
        <w:rPr>
          <w:rFonts w:ascii="Arial" w:hAnsi="Arial" w:cs="Arial"/>
          <w:kern w:val="1"/>
          <w:u w:val="single"/>
          <w:lang w:eastAsia="ar-SA"/>
        </w:rPr>
        <w:t>zgodnie z art. 125 ust. 1</w:t>
      </w:r>
      <w:r w:rsidRPr="005373D0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5373D0">
        <w:rPr>
          <w:rFonts w:ascii="Arial" w:hAnsi="Arial" w:cs="Arial"/>
          <w:kern w:val="1"/>
          <w:u w:val="single"/>
          <w:lang w:eastAsia="ar-SA"/>
        </w:rPr>
        <w:t xml:space="preserve">ustawy z dnia 11 września 2019 r. Prawo zamówień publicznych </w:t>
      </w:r>
      <w:r w:rsidRPr="005373D0">
        <w:rPr>
          <w:rFonts w:ascii="Arial" w:hAnsi="Arial" w:cs="Arial"/>
          <w:kern w:val="1"/>
          <w:u w:val="single"/>
          <w:lang w:eastAsia="ar-SA"/>
        </w:rPr>
        <w:br/>
      </w:r>
      <w:r w:rsidR="00565387" w:rsidRPr="005373D0">
        <w:rPr>
          <w:rFonts w:ascii="Arial" w:hAnsi="Arial" w:cs="Arial"/>
        </w:rPr>
        <w:t>(</w:t>
      </w:r>
      <w:proofErr w:type="spellStart"/>
      <w:r w:rsidR="00565387" w:rsidRPr="005373D0">
        <w:rPr>
          <w:rFonts w:ascii="Arial" w:hAnsi="Arial" w:cs="Arial"/>
        </w:rPr>
        <w:t>t.j</w:t>
      </w:r>
      <w:proofErr w:type="spellEnd"/>
      <w:r w:rsidR="00565387" w:rsidRPr="005373D0">
        <w:rPr>
          <w:rFonts w:ascii="Arial" w:hAnsi="Arial" w:cs="Arial"/>
        </w:rPr>
        <w:t xml:space="preserve">. Dz.U. z 2024 r. poz. 1320) </w:t>
      </w:r>
    </w:p>
    <w:p w14:paraId="01B7423D" w14:textId="77777777" w:rsidR="0060791B" w:rsidRPr="005373D0" w:rsidRDefault="0060791B" w:rsidP="0060791B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14:paraId="6E74CBDD" w14:textId="77777777" w:rsidR="0060791B" w:rsidRPr="005373D0" w:rsidRDefault="0060791B" w:rsidP="0060791B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b/>
          <w:color w:val="FF0000"/>
          <w:kern w:val="1"/>
        </w:rPr>
      </w:pPr>
      <w:r w:rsidRPr="005373D0">
        <w:rPr>
          <w:rFonts w:ascii="Arial" w:hAnsi="Arial"/>
          <w:b/>
          <w:color w:val="FF0000"/>
          <w:kern w:val="1"/>
        </w:rPr>
        <w:t>(</w:t>
      </w:r>
      <w:r w:rsidRPr="005373D0">
        <w:rPr>
          <w:rFonts w:ascii="Arial" w:hAnsi="Arial"/>
          <w:b/>
          <w:color w:val="FF0000"/>
          <w:kern w:val="0"/>
        </w:rPr>
        <w:t>dokument składany wraz z ofertą odrębnie przez Wykonawcę i podmiot udostępniający zasoby</w:t>
      </w:r>
      <w:r w:rsidRPr="005373D0">
        <w:rPr>
          <w:rFonts w:ascii="Arial" w:hAnsi="Arial"/>
          <w:b/>
          <w:color w:val="FF0000"/>
          <w:kern w:val="1"/>
        </w:rPr>
        <w:t>)</w:t>
      </w:r>
    </w:p>
    <w:p w14:paraId="11BDD5DA" w14:textId="77777777" w:rsidR="0060791B" w:rsidRPr="005373D0" w:rsidRDefault="0060791B" w:rsidP="0060791B">
      <w:pPr>
        <w:suppressAutoHyphens/>
        <w:autoSpaceDN/>
        <w:adjustRightInd/>
        <w:spacing w:line="360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14:paraId="3AC1BA47" w14:textId="76B788C5" w:rsidR="0060791B" w:rsidRPr="005373D0" w:rsidRDefault="0060791B" w:rsidP="0060791B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0"/>
          <w:lang w:val="x-none"/>
        </w:rPr>
      </w:pPr>
      <w:r w:rsidRPr="005373D0">
        <w:rPr>
          <w:rFonts w:ascii="Arial" w:hAnsi="Arial" w:cs="Arial"/>
          <w:kern w:val="1"/>
          <w:lang w:eastAsia="ar-SA"/>
        </w:rPr>
        <w:t xml:space="preserve">Przystępując do udziału w postępowaniu o zamówienie publiczne </w:t>
      </w:r>
      <w:r w:rsidR="00BC35F7" w:rsidRPr="005373D0">
        <w:rPr>
          <w:rFonts w:ascii="Arial" w:hAnsi="Arial" w:cs="Arial"/>
          <w:b/>
          <w:bCs/>
          <w:kern w:val="0"/>
        </w:rPr>
        <w:t>ZP/SU</w:t>
      </w:r>
      <w:r w:rsidR="007C60E6">
        <w:rPr>
          <w:rFonts w:ascii="Arial" w:hAnsi="Arial" w:cs="Arial"/>
          <w:b/>
          <w:bCs/>
          <w:kern w:val="0"/>
        </w:rPr>
        <w:t>N/12</w:t>
      </w:r>
      <w:r w:rsidR="005C0547" w:rsidRPr="005373D0">
        <w:rPr>
          <w:rFonts w:ascii="Arial" w:hAnsi="Arial" w:cs="Arial"/>
          <w:b/>
          <w:bCs/>
          <w:kern w:val="0"/>
        </w:rPr>
        <w:t>/25</w:t>
      </w:r>
      <w:r w:rsidRPr="005373D0">
        <w:rPr>
          <w:rFonts w:ascii="Arial" w:hAnsi="Arial" w:cs="Arial"/>
          <w:b/>
          <w:bCs/>
          <w:kern w:val="0"/>
        </w:rPr>
        <w:t xml:space="preserve"> </w:t>
      </w:r>
      <w:r w:rsidR="007C60E6" w:rsidRPr="005373D0">
        <w:rPr>
          <w:rFonts w:ascii="Arial" w:hAnsi="Arial" w:cs="Arial"/>
          <w:b/>
          <w:kern w:val="1"/>
          <w:lang w:eastAsia="ar-SA"/>
        </w:rPr>
        <w:t>na</w:t>
      </w:r>
      <w:r w:rsidR="007C60E6" w:rsidRPr="005373D0">
        <w:rPr>
          <w:rFonts w:ascii="Arial" w:hAnsi="Arial" w:cs="Arial"/>
          <w:kern w:val="1"/>
          <w:lang w:eastAsia="ar-SA"/>
        </w:rPr>
        <w:t xml:space="preserve"> </w:t>
      </w:r>
      <w:r w:rsidR="007C60E6">
        <w:rPr>
          <w:rFonts w:ascii="Arial" w:eastAsia="Calibri" w:hAnsi="Arial" w:cs="Arial"/>
          <w:b/>
          <w:bCs/>
          <w:kern w:val="0"/>
          <w:lang w:eastAsia="en-US"/>
        </w:rPr>
        <w:t>usługę techniczną</w:t>
      </w:r>
      <w:r w:rsidR="007C60E6" w:rsidRPr="00AB6CF8">
        <w:rPr>
          <w:rFonts w:ascii="Arial" w:eastAsia="Calibri" w:hAnsi="Arial" w:cs="Arial"/>
          <w:b/>
          <w:bCs/>
          <w:kern w:val="0"/>
          <w:lang w:eastAsia="en-US"/>
        </w:rPr>
        <w:t xml:space="preserve"> systemów przeciwpożarowych i SUG w obiekcie Sądu Okręgowego w Warszawie przy </w:t>
      </w:r>
      <w:r w:rsidR="00CE209A">
        <w:rPr>
          <w:rFonts w:ascii="Arial" w:eastAsia="Calibri" w:hAnsi="Arial" w:cs="Arial"/>
          <w:b/>
          <w:bCs/>
          <w:kern w:val="0"/>
          <w:lang w:eastAsia="en-US"/>
        </w:rPr>
        <w:br/>
      </w:r>
      <w:r w:rsidR="007C60E6" w:rsidRPr="00AB6CF8">
        <w:rPr>
          <w:rFonts w:ascii="Arial" w:eastAsia="Calibri" w:hAnsi="Arial" w:cs="Arial"/>
          <w:b/>
          <w:bCs/>
          <w:kern w:val="0"/>
          <w:lang w:eastAsia="en-US"/>
        </w:rPr>
        <w:t>ul. Czerniakowskiej 100 w Warszawie</w:t>
      </w:r>
      <w:r w:rsidR="003351FA" w:rsidRPr="005373D0">
        <w:rPr>
          <w:rFonts w:ascii="Arial" w:eastAsia="Calibri" w:hAnsi="Arial" w:cs="Arial"/>
          <w:b/>
          <w:bCs/>
          <w:kern w:val="0"/>
          <w:lang w:eastAsia="en-US"/>
        </w:rPr>
        <w:t xml:space="preserve"> </w:t>
      </w:r>
      <w:r w:rsidR="00496436" w:rsidRPr="005373D0">
        <w:rPr>
          <w:rFonts w:ascii="Arial" w:hAnsi="Arial" w:cs="Arial"/>
          <w:kern w:val="1"/>
          <w:lang w:eastAsia="ar-SA"/>
        </w:rPr>
        <w:t>w </w:t>
      </w:r>
      <w:r w:rsidRPr="005373D0">
        <w:rPr>
          <w:rFonts w:ascii="Arial" w:hAnsi="Arial" w:cs="Arial"/>
          <w:kern w:val="1"/>
          <w:lang w:eastAsia="ar-SA"/>
        </w:rPr>
        <w:t>imieniu reprezentowanego przeze mnie Wykonawcy (firmy/konsorcjum)</w:t>
      </w:r>
      <w:bookmarkStart w:id="1" w:name="_Hlk62478225"/>
      <w:r w:rsidRPr="005373D0">
        <w:rPr>
          <w:rFonts w:ascii="Arial" w:hAnsi="Arial" w:cs="Arial"/>
          <w:kern w:val="1"/>
          <w:lang w:eastAsia="ar-SA"/>
        </w:rPr>
        <w:t>/podmiotu udostępniającego zasoby</w:t>
      </w:r>
      <w:bookmarkEnd w:id="1"/>
      <w:r w:rsidRPr="005373D0">
        <w:rPr>
          <w:rFonts w:ascii="Arial" w:hAnsi="Arial" w:cs="Arial"/>
          <w:kern w:val="1"/>
          <w:lang w:eastAsia="ar-SA"/>
        </w:rPr>
        <w:t xml:space="preserve">*: </w:t>
      </w:r>
    </w:p>
    <w:p w14:paraId="35140478" w14:textId="77777777" w:rsidR="0060791B" w:rsidRPr="005373D0" w:rsidRDefault="0060791B" w:rsidP="0060791B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5BFC3ECB" w14:textId="77777777" w:rsidR="0060791B" w:rsidRPr="005373D0" w:rsidRDefault="0060791B" w:rsidP="0060791B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5373D0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7701CB5B" w14:textId="77777777" w:rsidR="0060791B" w:rsidRPr="005373D0" w:rsidRDefault="0060791B" w:rsidP="0060791B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14:paraId="1AE36B8E" w14:textId="77777777" w:rsidR="0060791B" w:rsidRPr="005373D0" w:rsidRDefault="0060791B" w:rsidP="0060791B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5373D0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21A1E60D" w14:textId="77777777" w:rsidR="0060791B" w:rsidRPr="005373D0" w:rsidRDefault="0060791B" w:rsidP="00BE6EE5">
      <w:pPr>
        <w:suppressAutoHyphens/>
        <w:autoSpaceDN/>
        <w:adjustRightInd/>
        <w:ind w:firstLine="142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(pełna nazwa i siedziba Wykonawcy / podmiotu udostępniającego*, w zależności od podmiotu: NIP/PESEL, </w:t>
      </w:r>
      <w:r w:rsidR="00BE6EE5"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K</w:t>
      </w:r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RS/</w:t>
      </w:r>
      <w:proofErr w:type="spellStart"/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5B0354CA" w14:textId="77777777" w:rsidR="00BE6EE5" w:rsidRPr="005373D0" w:rsidRDefault="00BE6EE5" w:rsidP="0060791B">
      <w:pPr>
        <w:suppressAutoHyphens/>
        <w:autoSpaceDN/>
        <w:adjustRightInd/>
        <w:textAlignment w:val="auto"/>
        <w:rPr>
          <w:rFonts w:ascii="Arial" w:hAnsi="Arial" w:cs="Arial"/>
          <w:b/>
          <w:iCs/>
          <w:kern w:val="1"/>
          <w:sz w:val="16"/>
          <w:szCs w:val="16"/>
          <w:lang w:eastAsia="ar-SA"/>
        </w:rPr>
      </w:pPr>
    </w:p>
    <w:p w14:paraId="29D8C1F2" w14:textId="77777777" w:rsidR="0060791B" w:rsidRPr="005373D0" w:rsidRDefault="00BE6EE5" w:rsidP="0060791B">
      <w:pPr>
        <w:suppressAutoHyphens/>
        <w:autoSpaceDN/>
        <w:adjustRightInd/>
        <w:textAlignment w:val="auto"/>
        <w:rPr>
          <w:rFonts w:ascii="Arial" w:hAnsi="Arial" w:cs="Arial"/>
          <w:b/>
          <w:iCs/>
          <w:kern w:val="1"/>
          <w:sz w:val="16"/>
          <w:szCs w:val="16"/>
          <w:lang w:eastAsia="ar-SA"/>
        </w:rPr>
      </w:pPr>
      <w:r w:rsidRPr="005373D0">
        <w:rPr>
          <w:rFonts w:ascii="Arial" w:hAnsi="Arial" w:cs="Arial"/>
          <w:b/>
          <w:iCs/>
          <w:kern w:val="1"/>
          <w:sz w:val="16"/>
          <w:szCs w:val="16"/>
          <w:lang w:eastAsia="ar-SA"/>
        </w:rPr>
        <w:t xml:space="preserve">    </w:t>
      </w:r>
      <w:r w:rsidR="0060791B" w:rsidRPr="005373D0">
        <w:rPr>
          <w:rFonts w:ascii="Arial" w:hAnsi="Arial" w:cs="Arial"/>
          <w:b/>
          <w:iCs/>
          <w:kern w:val="1"/>
          <w:sz w:val="16"/>
          <w:szCs w:val="16"/>
          <w:lang w:eastAsia="ar-SA"/>
        </w:rPr>
        <w:t>*</w:t>
      </w:r>
      <w:r w:rsidR="0060791B" w:rsidRPr="005373D0">
        <w:rPr>
          <w:rFonts w:ascii="Arial" w:hAnsi="Arial" w:cs="Arial"/>
          <w:b/>
          <w:i/>
          <w:kern w:val="1"/>
          <w:sz w:val="16"/>
          <w:szCs w:val="16"/>
          <w:lang w:eastAsia="ar-SA"/>
        </w:rPr>
        <w:t>niepotrzebne skreślić</w:t>
      </w:r>
    </w:p>
    <w:p w14:paraId="7B951E5A" w14:textId="77777777" w:rsidR="0060791B" w:rsidRPr="005373D0" w:rsidRDefault="0060791B" w:rsidP="0060791B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14:paraId="22BA60CD" w14:textId="77777777" w:rsidR="0060791B" w:rsidRPr="005373D0" w:rsidRDefault="0060791B" w:rsidP="00CE209A">
      <w:pPr>
        <w:widowControl/>
        <w:numPr>
          <w:ilvl w:val="1"/>
          <w:numId w:val="44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373D0">
        <w:rPr>
          <w:rFonts w:ascii="Arial" w:hAnsi="Arial" w:cs="Arial"/>
          <w:kern w:val="1"/>
          <w:lang w:eastAsia="ar-SA"/>
        </w:rPr>
        <w:t xml:space="preserve">oświadczam, że </w:t>
      </w:r>
      <w:r w:rsidRPr="005373D0">
        <w:rPr>
          <w:rFonts w:ascii="Arial" w:eastAsia="Calibri" w:hAnsi="Arial" w:cs="Arial"/>
          <w:kern w:val="0"/>
          <w:lang w:eastAsia="en-US"/>
        </w:rPr>
        <w:t>spełniam warunki udziału w postępowaniu określone przez Zamawiającego w Rozdziale IV ust. 1 SWZ,</w:t>
      </w:r>
    </w:p>
    <w:p w14:paraId="632066EC" w14:textId="77777777" w:rsidR="0060791B" w:rsidRPr="005373D0" w:rsidRDefault="0060791B" w:rsidP="00CE209A">
      <w:pPr>
        <w:widowControl/>
        <w:numPr>
          <w:ilvl w:val="1"/>
          <w:numId w:val="44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oświadczam, że w celu wykazania spełniania warunków udziału w postępowaniu, określonych przez Zamawiającego w Rozdziale IV ust. 1 SWZ, polegam na zasobach następującego/</w:t>
      </w:r>
      <w:proofErr w:type="spellStart"/>
      <w:r w:rsidRPr="005373D0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5373D0">
        <w:rPr>
          <w:rFonts w:ascii="Arial" w:eastAsia="Calibri" w:hAnsi="Arial" w:cs="Arial"/>
          <w:kern w:val="0"/>
          <w:lang w:eastAsia="en-US"/>
        </w:rPr>
        <w:t xml:space="preserve"> podmiotu/ów:** </w:t>
      </w:r>
    </w:p>
    <w:p w14:paraId="6D194C64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14:paraId="7E947E4D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21BE586B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14:paraId="1E52D1DF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A4A190C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37AFD4AD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5373D0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14:paraId="6F7EB93A" w14:textId="77777777" w:rsidR="0060791B" w:rsidRPr="005373D0" w:rsidRDefault="0060791B" w:rsidP="0060791B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5373D0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5373D0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6B94D1BD" w14:textId="77777777" w:rsidR="0060791B" w:rsidRPr="005373D0" w:rsidRDefault="0060791B" w:rsidP="0060791B">
      <w:pPr>
        <w:suppressAutoHyphens/>
        <w:autoSpaceDN/>
        <w:adjustRightInd/>
        <w:jc w:val="both"/>
        <w:textAlignment w:val="auto"/>
        <w:rPr>
          <w:rFonts w:ascii="Arial" w:hAnsi="Arial" w:cs="Arial"/>
          <w:b/>
          <w:i/>
          <w:kern w:val="1"/>
          <w:sz w:val="16"/>
          <w:szCs w:val="16"/>
          <w:lang w:eastAsia="ar-SA"/>
        </w:rPr>
      </w:pPr>
      <w:r w:rsidRPr="005373D0">
        <w:rPr>
          <w:rFonts w:ascii="Arial" w:hAnsi="Arial" w:cs="Arial"/>
          <w:b/>
          <w:i/>
          <w:kern w:val="1"/>
          <w:sz w:val="16"/>
          <w:szCs w:val="16"/>
          <w:lang w:eastAsia="ar-SA"/>
        </w:rPr>
        <w:t>** punkt 2 wypełniają Wykonawcy, którzy polegają na zasobach innych podmiotów.</w:t>
      </w:r>
    </w:p>
    <w:p w14:paraId="473F409D" w14:textId="77777777" w:rsidR="0060791B" w:rsidRPr="005373D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609E91BD" w14:textId="77777777" w:rsidR="0060791B" w:rsidRPr="005373D0" w:rsidRDefault="0060791B" w:rsidP="00CE209A">
      <w:pPr>
        <w:widowControl/>
        <w:numPr>
          <w:ilvl w:val="1"/>
          <w:numId w:val="44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373D0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5373D0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3E49DD2C" w14:textId="77777777" w:rsidR="0060791B" w:rsidRPr="005373D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32B6AED6" w14:textId="77777777" w:rsidR="0060791B" w:rsidRPr="005373D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255E1705" w14:textId="77777777" w:rsidR="0060791B" w:rsidRPr="005373D0" w:rsidRDefault="0060791B" w:rsidP="0060791B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14:paraId="25A5D50A" w14:textId="77777777" w:rsidR="0060791B" w:rsidRPr="005373D0" w:rsidRDefault="0060791B" w:rsidP="0060791B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5373D0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14:paraId="65EA9947" w14:textId="77777777" w:rsidR="0060791B" w:rsidRPr="005373D0" w:rsidRDefault="0060791B" w:rsidP="0060791B">
      <w:pPr>
        <w:widowControl/>
        <w:overflowPunct/>
        <w:autoSpaceDE/>
        <w:autoSpaceDN/>
        <w:adjustRightInd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  <w:sectPr w:rsidR="0060791B" w:rsidRPr="005373D0" w:rsidSect="00FD677B">
          <w:pgSz w:w="11906" w:h="16838"/>
          <w:pgMar w:top="851" w:right="1417" w:bottom="1135" w:left="1276" w:header="708" w:footer="293" w:gutter="0"/>
          <w:cols w:space="708"/>
          <w:docGrid w:linePitch="360"/>
        </w:sectPr>
      </w:pPr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(miejscowość)                                                                               (podpis Wykonawcy lub osoby upoważnionej)</w:t>
      </w:r>
    </w:p>
    <w:p w14:paraId="74071EEB" w14:textId="77777777" w:rsidR="003E0613" w:rsidRPr="00E707CE" w:rsidRDefault="003B16BE" w:rsidP="00530F98">
      <w:pPr>
        <w:suppressAutoHyphens/>
        <w:autoSpaceDN/>
        <w:adjustRightInd/>
        <w:jc w:val="right"/>
        <w:textAlignment w:val="auto"/>
        <w:rPr>
          <w:rFonts w:ascii="Arial" w:hAnsi="Arial" w:cs="Arial"/>
          <w:bCs/>
          <w:i/>
          <w:kern w:val="1"/>
          <w:szCs w:val="16"/>
          <w:u w:val="single"/>
          <w:lang w:eastAsia="ar-SA"/>
        </w:rPr>
      </w:pPr>
      <w:r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lastRenderedPageBreak/>
        <w:t>Załącznik n</w:t>
      </w:r>
      <w:r w:rsidR="008A1E4E"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r </w:t>
      </w:r>
      <w:r w:rsidR="00A72AB6"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t>5</w:t>
      </w:r>
      <w:r w:rsidR="00F707A1"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 do </w:t>
      </w:r>
      <w:r w:rsidR="003E0613" w:rsidRPr="00E707CE">
        <w:rPr>
          <w:rFonts w:ascii="Arial" w:hAnsi="Arial" w:cs="Arial"/>
          <w:bCs/>
          <w:i/>
          <w:kern w:val="1"/>
          <w:szCs w:val="16"/>
          <w:u w:val="single"/>
          <w:lang w:eastAsia="ar-SA"/>
        </w:rPr>
        <w:t>SWZ</w:t>
      </w:r>
    </w:p>
    <w:p w14:paraId="503A0D50" w14:textId="77777777" w:rsidR="003E0613" w:rsidRPr="005373D0" w:rsidRDefault="00061A4C" w:rsidP="00061A4C">
      <w:pPr>
        <w:pStyle w:val="Nagwek2"/>
        <w:jc w:val="center"/>
        <w:rPr>
          <w:i w:val="0"/>
          <w:sz w:val="20"/>
          <w:szCs w:val="20"/>
        </w:rPr>
      </w:pPr>
      <w:r w:rsidRPr="005373D0">
        <w:rPr>
          <w:i w:val="0"/>
          <w:sz w:val="20"/>
          <w:szCs w:val="20"/>
          <w:lang w:val="pl-PL"/>
        </w:rPr>
        <w:t>O</w:t>
      </w:r>
      <w:r w:rsidR="00C708F4" w:rsidRPr="005373D0">
        <w:rPr>
          <w:i w:val="0"/>
          <w:sz w:val="20"/>
          <w:szCs w:val="20"/>
          <w:lang w:val="pl-PL"/>
        </w:rPr>
        <w:t xml:space="preserve"> </w:t>
      </w:r>
      <w:r w:rsidR="00F707A1" w:rsidRPr="005373D0">
        <w:rPr>
          <w:i w:val="0"/>
          <w:sz w:val="20"/>
          <w:szCs w:val="20"/>
        </w:rPr>
        <w:t>Ś W I A D C Z E N I E</w:t>
      </w:r>
    </w:p>
    <w:p w14:paraId="5E1D9E49" w14:textId="77777777" w:rsidR="00F707A1" w:rsidRPr="005373D0" w:rsidRDefault="00F707A1" w:rsidP="003E0613">
      <w:pPr>
        <w:suppressAutoHyphens/>
        <w:autoSpaceDN/>
        <w:adjustRightInd/>
        <w:jc w:val="center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5373D0">
        <w:rPr>
          <w:rFonts w:ascii="Arial" w:hAnsi="Arial" w:cs="Arial"/>
          <w:b/>
          <w:bCs/>
          <w:u w:val="single"/>
        </w:rPr>
        <w:t>O  BRAKU PODSTAW DO WYKLUCZENIA Z POSTĘPOWANIA</w:t>
      </w:r>
    </w:p>
    <w:p w14:paraId="314E49C3" w14:textId="573007E7" w:rsidR="00F707A1" w:rsidRPr="005373D0" w:rsidRDefault="00F707A1" w:rsidP="00F707A1">
      <w:pPr>
        <w:jc w:val="center"/>
        <w:rPr>
          <w:rFonts w:ascii="Arial" w:hAnsi="Arial" w:cs="Arial"/>
          <w:bCs/>
          <w:u w:val="single"/>
        </w:rPr>
      </w:pPr>
      <w:r w:rsidRPr="005373D0">
        <w:rPr>
          <w:rFonts w:ascii="Arial" w:hAnsi="Arial" w:cs="Arial"/>
          <w:u w:val="single"/>
        </w:rPr>
        <w:t>zgodnie z art. 125 ust. 1</w:t>
      </w:r>
      <w:r w:rsidRPr="005373D0">
        <w:rPr>
          <w:rFonts w:ascii="Arial" w:hAnsi="Arial" w:cs="Arial"/>
          <w:b/>
          <w:u w:val="single"/>
        </w:rPr>
        <w:t xml:space="preserve"> </w:t>
      </w:r>
      <w:r w:rsidRPr="005373D0">
        <w:rPr>
          <w:rFonts w:ascii="Arial" w:hAnsi="Arial" w:cs="Arial"/>
          <w:u w:val="single"/>
        </w:rPr>
        <w:t xml:space="preserve">ustawy z dnia 11 września 2019 r. Prawo zamówień publicznych </w:t>
      </w:r>
      <w:r w:rsidRPr="005373D0">
        <w:rPr>
          <w:rFonts w:ascii="Arial" w:hAnsi="Arial" w:cs="Arial"/>
          <w:u w:val="single"/>
        </w:rPr>
        <w:br/>
      </w:r>
      <w:r w:rsidR="00565387" w:rsidRPr="005373D0">
        <w:rPr>
          <w:rFonts w:ascii="Arial" w:hAnsi="Arial" w:cs="Arial"/>
          <w:u w:val="single"/>
        </w:rPr>
        <w:t>(</w:t>
      </w:r>
      <w:proofErr w:type="spellStart"/>
      <w:r w:rsidR="00565387" w:rsidRPr="005373D0">
        <w:rPr>
          <w:rFonts w:ascii="Arial" w:hAnsi="Arial" w:cs="Arial"/>
          <w:u w:val="single"/>
        </w:rPr>
        <w:t>t.j</w:t>
      </w:r>
      <w:proofErr w:type="spellEnd"/>
      <w:r w:rsidR="00565387" w:rsidRPr="005373D0">
        <w:rPr>
          <w:rFonts w:ascii="Arial" w:hAnsi="Arial" w:cs="Arial"/>
          <w:u w:val="single"/>
        </w:rPr>
        <w:t>. Dz.U. z 2024 r. poz. 1320</w:t>
      </w:r>
      <w:r w:rsidR="00565387" w:rsidRPr="005373D0">
        <w:rPr>
          <w:rFonts w:ascii="Arial" w:hAnsi="Arial" w:cs="Arial"/>
        </w:rPr>
        <w:t>)</w:t>
      </w:r>
      <w:r w:rsidR="00090741" w:rsidRPr="005373D0">
        <w:rPr>
          <w:rFonts w:ascii="Arial" w:hAnsi="Arial" w:cs="Arial"/>
          <w:bCs/>
          <w:u w:val="single"/>
        </w:rPr>
        <w:t xml:space="preserve"> u</w:t>
      </w:r>
      <w:r w:rsidRPr="005373D0">
        <w:rPr>
          <w:rFonts w:ascii="Arial" w:hAnsi="Arial" w:cs="Arial"/>
          <w:bCs/>
          <w:u w:val="single"/>
        </w:rPr>
        <w:t>względniające przesłanki wykluczenia, określone w art. 7 ust. 1 ustawy z dnia 13 kwietnia 2022 r. o szczególnych rozwiązaniach w zakresie przeciwdziałania wspieraniu agresji na Ukrainę oraz służących ochronie bezpiec</w:t>
      </w:r>
      <w:r w:rsidR="00C54CC4" w:rsidRPr="005373D0">
        <w:rPr>
          <w:rFonts w:ascii="Arial" w:hAnsi="Arial" w:cs="Arial"/>
          <w:bCs/>
          <w:u w:val="single"/>
        </w:rPr>
        <w:t>zeństwa narodowego (</w:t>
      </w:r>
      <w:proofErr w:type="spellStart"/>
      <w:r w:rsidR="003B0D11" w:rsidRPr="005373D0">
        <w:rPr>
          <w:rFonts w:ascii="Arial" w:hAnsi="Arial" w:cs="Arial"/>
          <w:bCs/>
          <w:u w:val="single"/>
        </w:rPr>
        <w:t>t.j</w:t>
      </w:r>
      <w:proofErr w:type="spellEnd"/>
      <w:r w:rsidR="003B0D11" w:rsidRPr="005373D0">
        <w:rPr>
          <w:rFonts w:ascii="Arial" w:hAnsi="Arial" w:cs="Arial"/>
          <w:bCs/>
          <w:u w:val="single"/>
        </w:rPr>
        <w:t xml:space="preserve">. </w:t>
      </w:r>
      <w:r w:rsidR="00C54CC4" w:rsidRPr="005373D0">
        <w:rPr>
          <w:rFonts w:ascii="Arial" w:hAnsi="Arial" w:cs="Arial"/>
          <w:bCs/>
          <w:u w:val="single"/>
        </w:rPr>
        <w:t>Dz.U. z 202</w:t>
      </w:r>
      <w:r w:rsidR="00304282">
        <w:rPr>
          <w:rFonts w:ascii="Arial" w:hAnsi="Arial" w:cs="Arial"/>
          <w:bCs/>
          <w:u w:val="single"/>
        </w:rPr>
        <w:t>5 r. poz. 514</w:t>
      </w:r>
      <w:r w:rsidR="002A184C" w:rsidRPr="005373D0">
        <w:rPr>
          <w:rFonts w:ascii="Arial" w:hAnsi="Arial" w:cs="Arial"/>
          <w:bCs/>
          <w:u w:val="single"/>
        </w:rPr>
        <w:t>)</w:t>
      </w:r>
    </w:p>
    <w:p w14:paraId="23707F41" w14:textId="77777777" w:rsidR="00F707A1" w:rsidRPr="005373D0" w:rsidRDefault="00F707A1" w:rsidP="00F707A1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kern w:val="0"/>
          <w:u w:val="single"/>
        </w:rPr>
      </w:pPr>
    </w:p>
    <w:p w14:paraId="2DCEAA0B" w14:textId="77777777" w:rsidR="00F707A1" w:rsidRPr="005373D0" w:rsidRDefault="00F707A1" w:rsidP="00F707A1">
      <w:pPr>
        <w:widowControl/>
        <w:overflowPunct/>
        <w:autoSpaceDE/>
        <w:ind w:left="-142" w:right="-2"/>
        <w:jc w:val="center"/>
        <w:rPr>
          <w:rFonts w:ascii="Arial" w:hAnsi="Arial" w:cs="Arial"/>
          <w:b/>
          <w:color w:val="FF0000"/>
          <w:kern w:val="0"/>
        </w:rPr>
      </w:pPr>
      <w:r w:rsidRPr="005373D0">
        <w:rPr>
          <w:rFonts w:ascii="Arial" w:hAnsi="Arial" w:cs="Arial"/>
          <w:b/>
          <w:color w:val="FF0000"/>
          <w:kern w:val="0"/>
        </w:rPr>
        <w:t>(</w:t>
      </w:r>
      <w:r w:rsidR="00741A38" w:rsidRPr="005373D0">
        <w:rPr>
          <w:rFonts w:ascii="Arial" w:hAnsi="Arial" w:cs="Arial"/>
          <w:b/>
          <w:color w:val="FF0000"/>
          <w:kern w:val="0"/>
        </w:rPr>
        <w:t xml:space="preserve">dokument składany wraz z ofertą </w:t>
      </w:r>
      <w:r w:rsidR="00741A38" w:rsidRPr="005373D0">
        <w:rPr>
          <w:rFonts w:ascii="Arial" w:hAnsi="Arial"/>
          <w:b/>
          <w:color w:val="FF0000"/>
          <w:kern w:val="0"/>
        </w:rPr>
        <w:t>odrębnie przez Wykonawcę i podmiot udostępniający zasoby</w:t>
      </w:r>
      <w:r w:rsidRPr="005373D0">
        <w:rPr>
          <w:rFonts w:ascii="Arial" w:hAnsi="Arial" w:cs="Arial"/>
          <w:b/>
          <w:color w:val="FF0000"/>
          <w:kern w:val="0"/>
        </w:rPr>
        <w:t>)</w:t>
      </w:r>
    </w:p>
    <w:p w14:paraId="6C5E4222" w14:textId="77777777" w:rsidR="00F707A1" w:rsidRPr="005373D0" w:rsidRDefault="00F707A1" w:rsidP="00F707A1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hAnsi="Arial" w:cs="Arial"/>
          <w:kern w:val="0"/>
        </w:rPr>
      </w:pPr>
    </w:p>
    <w:p w14:paraId="771BFFE5" w14:textId="7A06E539" w:rsidR="00F707A1" w:rsidRPr="005373D0" w:rsidRDefault="00F707A1" w:rsidP="00BE6EE5">
      <w:pPr>
        <w:widowControl/>
        <w:overflowPunct/>
        <w:autoSpaceDE/>
        <w:autoSpaceDN/>
        <w:adjustRightInd/>
        <w:spacing w:line="276" w:lineRule="auto"/>
        <w:ind w:right="48"/>
        <w:jc w:val="both"/>
        <w:textAlignment w:val="auto"/>
        <w:rPr>
          <w:rFonts w:ascii="Arial" w:hAnsi="Arial" w:cs="Arial"/>
          <w:b/>
          <w:bCs/>
          <w:kern w:val="0"/>
          <w:lang w:val="x-none"/>
        </w:rPr>
      </w:pPr>
      <w:r w:rsidRPr="005373D0">
        <w:rPr>
          <w:rFonts w:ascii="Arial" w:eastAsia="Calibri" w:hAnsi="Arial" w:cs="Arial"/>
          <w:kern w:val="0"/>
          <w:lang w:eastAsia="en-US"/>
        </w:rPr>
        <w:t xml:space="preserve">Przystępując do udziału w postępowaniu o zamówienie publiczne </w:t>
      </w:r>
      <w:r w:rsidR="007C60E6">
        <w:rPr>
          <w:rFonts w:ascii="Arial" w:hAnsi="Arial" w:cs="Arial"/>
          <w:b/>
          <w:bCs/>
          <w:kern w:val="0"/>
        </w:rPr>
        <w:t>ZP/SUN/12</w:t>
      </w:r>
      <w:r w:rsidR="003351FA" w:rsidRPr="005373D0">
        <w:rPr>
          <w:rFonts w:ascii="Arial" w:hAnsi="Arial" w:cs="Arial"/>
          <w:b/>
          <w:bCs/>
          <w:kern w:val="0"/>
        </w:rPr>
        <w:t xml:space="preserve">/25 </w:t>
      </w:r>
      <w:r w:rsidR="007C60E6" w:rsidRPr="005373D0">
        <w:rPr>
          <w:rFonts w:ascii="Arial" w:hAnsi="Arial" w:cs="Arial"/>
          <w:b/>
          <w:kern w:val="1"/>
          <w:lang w:eastAsia="ar-SA"/>
        </w:rPr>
        <w:t>na</w:t>
      </w:r>
      <w:r w:rsidR="007C60E6" w:rsidRPr="005373D0">
        <w:rPr>
          <w:rFonts w:ascii="Arial" w:hAnsi="Arial" w:cs="Arial"/>
          <w:kern w:val="1"/>
          <w:lang w:eastAsia="ar-SA"/>
        </w:rPr>
        <w:t xml:space="preserve"> </w:t>
      </w:r>
      <w:r w:rsidR="007C60E6">
        <w:rPr>
          <w:rFonts w:ascii="Arial" w:eastAsia="Calibri" w:hAnsi="Arial" w:cs="Arial"/>
          <w:b/>
          <w:bCs/>
          <w:kern w:val="0"/>
          <w:lang w:eastAsia="en-US"/>
        </w:rPr>
        <w:t>usługę techniczną</w:t>
      </w:r>
      <w:r w:rsidR="007C60E6" w:rsidRPr="00AB6CF8">
        <w:rPr>
          <w:rFonts w:ascii="Arial" w:eastAsia="Calibri" w:hAnsi="Arial" w:cs="Arial"/>
          <w:b/>
          <w:bCs/>
          <w:kern w:val="0"/>
          <w:lang w:eastAsia="en-US"/>
        </w:rPr>
        <w:t xml:space="preserve"> systemów przeciwpożarowych i SUG w obiekcie Sądu Okręgowego w Warszawie przy </w:t>
      </w:r>
      <w:r w:rsidR="00CE209A">
        <w:rPr>
          <w:rFonts w:ascii="Arial" w:eastAsia="Calibri" w:hAnsi="Arial" w:cs="Arial"/>
          <w:b/>
          <w:bCs/>
          <w:kern w:val="0"/>
          <w:lang w:eastAsia="en-US"/>
        </w:rPr>
        <w:br/>
      </w:r>
      <w:r w:rsidR="007C60E6" w:rsidRPr="00AB6CF8">
        <w:rPr>
          <w:rFonts w:ascii="Arial" w:eastAsia="Calibri" w:hAnsi="Arial" w:cs="Arial"/>
          <w:b/>
          <w:bCs/>
          <w:kern w:val="0"/>
          <w:lang w:eastAsia="en-US"/>
        </w:rPr>
        <w:t>ul. Czerniakowskiej 100 w Warszawie</w:t>
      </w:r>
      <w:r w:rsidRPr="005373D0">
        <w:rPr>
          <w:rFonts w:ascii="Arial" w:hAnsi="Arial" w:cs="Arial"/>
          <w:b/>
          <w:kern w:val="0"/>
        </w:rPr>
        <w:t xml:space="preserve">, </w:t>
      </w:r>
      <w:r w:rsidRPr="005373D0">
        <w:rPr>
          <w:rFonts w:ascii="Arial" w:hAnsi="Arial" w:cs="Arial"/>
          <w:kern w:val="0"/>
        </w:rPr>
        <w:t>w imieniu reprezentowanego przeze mnie Wykonawcy (firmy/konsorcjum)</w:t>
      </w:r>
      <w:r w:rsidR="004835AB" w:rsidRPr="005373D0">
        <w:rPr>
          <w:rFonts w:ascii="Arial" w:hAnsi="Arial" w:cs="Arial"/>
          <w:kern w:val="0"/>
        </w:rPr>
        <w:t xml:space="preserve">/podmiotu udostępniającego zasoby*: </w:t>
      </w:r>
    </w:p>
    <w:p w14:paraId="0834E39D" w14:textId="77777777" w:rsidR="00F707A1" w:rsidRPr="005373D0" w:rsidRDefault="00F707A1" w:rsidP="00F707A1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700CB568" w14:textId="77777777" w:rsidR="00F707A1" w:rsidRPr="005373D0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5373D0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3298398A" w14:textId="77777777" w:rsidR="00F707A1" w:rsidRPr="005373D0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</w:p>
    <w:p w14:paraId="14E42632" w14:textId="77777777" w:rsidR="00F707A1" w:rsidRPr="005373D0" w:rsidRDefault="00F707A1" w:rsidP="00F707A1">
      <w:pPr>
        <w:widowControl/>
        <w:overflowPunct/>
        <w:autoSpaceDE/>
        <w:autoSpaceDN/>
        <w:adjustRightInd/>
        <w:ind w:right="48"/>
        <w:jc w:val="center"/>
        <w:textAlignment w:val="auto"/>
        <w:rPr>
          <w:rFonts w:ascii="Arial" w:hAnsi="Arial" w:cs="Arial"/>
          <w:kern w:val="0"/>
        </w:rPr>
      </w:pPr>
      <w:r w:rsidRPr="005373D0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</w:t>
      </w:r>
    </w:p>
    <w:p w14:paraId="0F9A1572" w14:textId="77777777" w:rsidR="00F707A1" w:rsidRPr="005373D0" w:rsidRDefault="00F707A1" w:rsidP="00F707A1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wraz z NIP/PESEL, KRS/</w:t>
      </w:r>
      <w:proofErr w:type="spellStart"/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14:paraId="2535829E" w14:textId="77777777" w:rsidR="00F707A1" w:rsidRPr="005373D0" w:rsidRDefault="00F707A1" w:rsidP="00F707A1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10E0B6D3" w14:textId="77777777" w:rsidR="00F707A1" w:rsidRPr="005373D0" w:rsidRDefault="00F707A1" w:rsidP="00F707A1">
      <w:pPr>
        <w:widowControl/>
        <w:overflowPunct/>
        <w:autoSpaceDE/>
        <w:autoSpaceDN/>
        <w:adjustRightInd/>
        <w:ind w:right="48" w:firstLine="708"/>
        <w:jc w:val="center"/>
        <w:textAlignment w:val="auto"/>
        <w:rPr>
          <w:rFonts w:ascii="Arial" w:hAnsi="Arial" w:cs="Arial"/>
          <w:b/>
          <w:i/>
          <w:kern w:val="0"/>
        </w:rPr>
      </w:pPr>
      <w:r w:rsidRPr="005373D0" w:rsidDel="001469A6">
        <w:rPr>
          <w:rFonts w:ascii="Arial" w:hAnsi="Arial" w:cs="Arial"/>
          <w:i/>
          <w:kern w:val="0"/>
          <w:sz w:val="16"/>
          <w:szCs w:val="16"/>
        </w:rPr>
        <w:t xml:space="preserve"> </w:t>
      </w:r>
      <w:r w:rsidRPr="005373D0">
        <w:rPr>
          <w:rFonts w:ascii="Arial" w:hAnsi="Arial" w:cs="Arial"/>
          <w:b/>
          <w:i/>
          <w:kern w:val="0"/>
        </w:rPr>
        <w:t xml:space="preserve"> </w:t>
      </w:r>
    </w:p>
    <w:p w14:paraId="17D284D0" w14:textId="6CBBFCEE" w:rsidR="00F707A1" w:rsidRPr="005373D0" w:rsidRDefault="00F707A1" w:rsidP="005C3089">
      <w:pPr>
        <w:widowControl/>
        <w:numPr>
          <w:ilvl w:val="0"/>
          <w:numId w:val="29"/>
        </w:numPr>
        <w:suppressAutoHyphens/>
        <w:overflowPunct/>
        <w:autoSpaceDE/>
        <w:autoSpaceDN/>
        <w:adjustRightInd/>
        <w:spacing w:after="160" w:line="360" w:lineRule="auto"/>
        <w:ind w:left="284"/>
        <w:contextualSpacing/>
        <w:jc w:val="both"/>
        <w:textAlignment w:val="auto"/>
        <w:rPr>
          <w:rFonts w:ascii="Arial" w:eastAsia="Calibri" w:hAnsi="Arial" w:cs="Arial"/>
          <w:color w:val="000000"/>
          <w:kern w:val="0"/>
          <w:lang w:eastAsia="en-US"/>
        </w:rPr>
      </w:pPr>
      <w:r w:rsidRPr="005373D0">
        <w:rPr>
          <w:rFonts w:ascii="Arial" w:hAnsi="Arial" w:cs="Arial"/>
        </w:rPr>
        <w:t xml:space="preserve">oświadczam, że nie podlegam wykluczeniu z postępowania na podstawie art. 108 ust. 1 </w:t>
      </w:r>
      <w:r w:rsidRPr="005373D0">
        <w:rPr>
          <w:rFonts w:ascii="Arial" w:eastAsia="Calibri" w:hAnsi="Arial" w:cs="Arial"/>
          <w:color w:val="000000"/>
          <w:kern w:val="0"/>
          <w:lang w:eastAsia="en-US"/>
        </w:rPr>
        <w:t xml:space="preserve">ustawy </w:t>
      </w:r>
      <w:r w:rsidRPr="005373D0">
        <w:rPr>
          <w:rFonts w:ascii="Arial" w:hAnsi="Arial" w:cs="Arial"/>
          <w:color w:val="000000"/>
        </w:rPr>
        <w:t xml:space="preserve">oraz art. 7 ust. 1 ustawy z dnia 13 kwietnia 2022 r. </w:t>
      </w:r>
      <w:r w:rsidRPr="005373D0">
        <w:rPr>
          <w:rFonts w:ascii="Arial" w:hAnsi="Arial" w:cs="Arial"/>
          <w:i/>
          <w:color w:val="000000"/>
        </w:rPr>
        <w:t>o szczególnych rozwiązan</w:t>
      </w:r>
      <w:r w:rsidR="00E03ACB" w:rsidRPr="005373D0">
        <w:rPr>
          <w:rFonts w:ascii="Arial" w:hAnsi="Arial" w:cs="Arial"/>
          <w:i/>
          <w:color w:val="000000"/>
        </w:rPr>
        <w:t>iach w </w:t>
      </w:r>
      <w:r w:rsidRPr="005373D0">
        <w:rPr>
          <w:rFonts w:ascii="Arial" w:hAnsi="Arial" w:cs="Arial"/>
          <w:i/>
          <w:color w:val="000000"/>
        </w:rPr>
        <w:t>zakresie przeciwdziałania wspieraniu agresji na Ukrainę oraz służących ochronie bezpie</w:t>
      </w:r>
      <w:r w:rsidR="003B0D11" w:rsidRPr="005373D0">
        <w:rPr>
          <w:rFonts w:ascii="Arial" w:hAnsi="Arial" w:cs="Arial"/>
          <w:i/>
          <w:color w:val="000000"/>
        </w:rPr>
        <w:t>czeńs</w:t>
      </w:r>
      <w:r w:rsidR="00EB4B7B" w:rsidRPr="005373D0">
        <w:rPr>
          <w:rFonts w:ascii="Arial" w:hAnsi="Arial" w:cs="Arial"/>
          <w:i/>
          <w:color w:val="000000"/>
        </w:rPr>
        <w:t>twa narodowego (</w:t>
      </w:r>
      <w:proofErr w:type="spellStart"/>
      <w:r w:rsidR="00EB4B7B" w:rsidRPr="005373D0">
        <w:rPr>
          <w:rFonts w:ascii="Arial" w:hAnsi="Arial" w:cs="Arial"/>
          <w:i/>
          <w:color w:val="000000"/>
        </w:rPr>
        <w:t>t.j</w:t>
      </w:r>
      <w:proofErr w:type="spellEnd"/>
      <w:r w:rsidR="00EB4B7B" w:rsidRPr="005373D0">
        <w:rPr>
          <w:rFonts w:ascii="Arial" w:hAnsi="Arial" w:cs="Arial"/>
          <w:i/>
          <w:color w:val="000000"/>
        </w:rPr>
        <w:t>. Dz.U z 202</w:t>
      </w:r>
      <w:r w:rsidR="00304282">
        <w:rPr>
          <w:rFonts w:ascii="Arial" w:hAnsi="Arial" w:cs="Arial"/>
          <w:i/>
          <w:color w:val="000000"/>
        </w:rPr>
        <w:t>5</w:t>
      </w:r>
      <w:r w:rsidRPr="005373D0">
        <w:rPr>
          <w:rFonts w:ascii="Arial" w:hAnsi="Arial" w:cs="Arial"/>
          <w:i/>
          <w:color w:val="000000"/>
        </w:rPr>
        <w:t xml:space="preserve"> r. poz. </w:t>
      </w:r>
      <w:r w:rsidR="00304282">
        <w:rPr>
          <w:rFonts w:ascii="Arial" w:hAnsi="Arial" w:cs="Arial"/>
          <w:i/>
          <w:color w:val="000000"/>
        </w:rPr>
        <w:t>514</w:t>
      </w:r>
      <w:r w:rsidRPr="005373D0">
        <w:rPr>
          <w:rFonts w:ascii="Arial" w:hAnsi="Arial" w:cs="Arial"/>
          <w:i/>
          <w:color w:val="000000"/>
        </w:rPr>
        <w:t>)*,</w:t>
      </w:r>
    </w:p>
    <w:p w14:paraId="023DCFF8" w14:textId="33E2A40E" w:rsidR="00F707A1" w:rsidRPr="005373D0" w:rsidRDefault="00F707A1" w:rsidP="005C3089">
      <w:pPr>
        <w:widowControl/>
        <w:numPr>
          <w:ilvl w:val="0"/>
          <w:numId w:val="29"/>
        </w:numPr>
        <w:suppressAutoHyphens/>
        <w:overflowPunct/>
        <w:autoSpaceDE/>
        <w:autoSpaceDN/>
        <w:adjustRightInd/>
        <w:spacing w:after="160" w:line="360" w:lineRule="auto"/>
        <w:ind w:left="284" w:hanging="284"/>
        <w:contextualSpacing/>
        <w:jc w:val="both"/>
        <w:textAlignment w:val="auto"/>
        <w:rPr>
          <w:rFonts w:ascii="Arial" w:hAnsi="Arial" w:cs="Arial"/>
          <w:color w:val="000000"/>
        </w:rPr>
      </w:pPr>
      <w:r w:rsidRPr="005373D0">
        <w:rPr>
          <w:rFonts w:ascii="Arial" w:hAnsi="Arial" w:cs="Arial"/>
          <w:color w:val="000000"/>
        </w:rPr>
        <w:t xml:space="preserve">oświadczam, że zachodzą w stosunku do mnie podstawy wykluczenia z postępowania na podstawie art. ……………………………… ustawy </w:t>
      </w:r>
      <w:r w:rsidRPr="005373D0">
        <w:rPr>
          <w:rFonts w:ascii="Arial" w:hAnsi="Arial" w:cs="Arial"/>
          <w:i/>
          <w:color w:val="000000"/>
          <w:sz w:val="16"/>
          <w:szCs w:val="16"/>
        </w:rPr>
        <w:t xml:space="preserve">(podać mającą zastosowanie podstawę wykluczenia spośród wymienionych w art. 108 ust. 1 </w:t>
      </w:r>
      <w:r w:rsidRPr="005373D0">
        <w:rPr>
          <w:rFonts w:ascii="Arial" w:eastAsia="Calibri" w:hAnsi="Arial" w:cs="Arial"/>
          <w:i/>
          <w:color w:val="000000"/>
          <w:kern w:val="0"/>
          <w:sz w:val="16"/>
          <w:szCs w:val="16"/>
          <w:lang w:eastAsia="en-US"/>
        </w:rPr>
        <w:t>ustawy</w:t>
      </w:r>
      <w:r w:rsidRPr="005373D0">
        <w:rPr>
          <w:rFonts w:ascii="Arial" w:hAnsi="Arial" w:cs="Arial"/>
          <w:i/>
          <w:color w:val="000000"/>
          <w:sz w:val="16"/>
          <w:szCs w:val="16"/>
        </w:rPr>
        <w:t>).</w:t>
      </w:r>
    </w:p>
    <w:p w14:paraId="18601D9C" w14:textId="77777777" w:rsidR="00F707A1" w:rsidRPr="005373D0" w:rsidRDefault="00F707A1" w:rsidP="00F707A1">
      <w:pPr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5373D0">
        <w:rPr>
          <w:rFonts w:ascii="Arial" w:hAnsi="Arial" w:cs="Arial"/>
          <w:color w:val="000000"/>
        </w:rPr>
        <w:t xml:space="preserve">Jednocześnie oświadczam, że w związku z ww. okolicznością, na podstawie art. 110 ust. 2 ustawy </w:t>
      </w:r>
      <w:r w:rsidRPr="005373D0">
        <w:rPr>
          <w:rFonts w:ascii="Arial" w:hAnsi="Arial" w:cs="Arial"/>
        </w:rPr>
        <w:t>podjąłem następujące środki naprawcze</w:t>
      </w:r>
      <w:r w:rsidRPr="005373D0">
        <w:rPr>
          <w:rFonts w:ascii="Arial" w:hAnsi="Arial" w:cs="Arial"/>
          <w:b/>
          <w:sz w:val="16"/>
          <w:szCs w:val="16"/>
        </w:rPr>
        <w:t>*</w:t>
      </w:r>
      <w:r w:rsidRPr="005373D0">
        <w:rPr>
          <w:rFonts w:ascii="Arial" w:hAnsi="Arial" w:cs="Arial"/>
        </w:rPr>
        <w:t xml:space="preserve">: </w:t>
      </w:r>
    </w:p>
    <w:p w14:paraId="3A5CAC36" w14:textId="77777777" w:rsidR="00F707A1" w:rsidRPr="005373D0" w:rsidRDefault="00F707A1" w:rsidP="00F707A1">
      <w:pPr>
        <w:spacing w:line="360" w:lineRule="auto"/>
        <w:ind w:left="284"/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………………………………………………….………………………………………..…………………......,</w:t>
      </w:r>
    </w:p>
    <w:p w14:paraId="1047697D" w14:textId="481FF1A3" w:rsidR="00F707A1" w:rsidRPr="005373D0" w:rsidRDefault="00F707A1" w:rsidP="005C3089">
      <w:pPr>
        <w:widowControl/>
        <w:numPr>
          <w:ilvl w:val="0"/>
          <w:numId w:val="29"/>
        </w:numPr>
        <w:overflowPunct/>
        <w:autoSpaceDE/>
        <w:autoSpaceDN/>
        <w:adjustRightInd/>
        <w:spacing w:line="360" w:lineRule="auto"/>
        <w:ind w:left="284" w:hanging="284"/>
        <w:contextualSpacing/>
        <w:jc w:val="both"/>
        <w:textAlignment w:val="auto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oświadczam, że zachodzą w stosunku do mnie podstawy wykluczenia z postępowania na podstawie art. ………………………….…… ustawy </w:t>
      </w:r>
      <w:r w:rsidRPr="005373D0">
        <w:rPr>
          <w:rFonts w:ascii="Arial" w:hAnsi="Arial" w:cs="Arial"/>
          <w:i/>
          <w:sz w:val="16"/>
          <w:szCs w:val="16"/>
        </w:rPr>
        <w:t>(podać mającą zastosowanie podstawę wykluczenia spośród wymienionych w art. 7 ust. 1 ustawy z dnia 13 kwietnia 2022 r. o szczególnych rozwiązaniach w zakresie przeciwdziałania wspieraniu agresji na Ukrainę oraz służących ochronie bezpiec</w:t>
      </w:r>
      <w:r w:rsidR="003B0D11" w:rsidRPr="005373D0">
        <w:rPr>
          <w:rFonts w:ascii="Arial" w:hAnsi="Arial" w:cs="Arial"/>
          <w:i/>
          <w:sz w:val="16"/>
          <w:szCs w:val="16"/>
        </w:rPr>
        <w:t>zeńst</w:t>
      </w:r>
      <w:r w:rsidR="00304282">
        <w:rPr>
          <w:rFonts w:ascii="Arial" w:hAnsi="Arial" w:cs="Arial"/>
          <w:i/>
          <w:sz w:val="16"/>
          <w:szCs w:val="16"/>
        </w:rPr>
        <w:t>wa narodowego (</w:t>
      </w:r>
      <w:proofErr w:type="spellStart"/>
      <w:r w:rsidR="00304282">
        <w:rPr>
          <w:rFonts w:ascii="Arial" w:hAnsi="Arial" w:cs="Arial"/>
          <w:i/>
          <w:sz w:val="16"/>
          <w:szCs w:val="16"/>
        </w:rPr>
        <w:t>t.j</w:t>
      </w:r>
      <w:proofErr w:type="spellEnd"/>
      <w:r w:rsidR="00304282">
        <w:rPr>
          <w:rFonts w:ascii="Arial" w:hAnsi="Arial" w:cs="Arial"/>
          <w:i/>
          <w:sz w:val="16"/>
          <w:szCs w:val="16"/>
        </w:rPr>
        <w:t>. Dz.U. z 2025</w:t>
      </w:r>
      <w:r w:rsidRPr="005373D0">
        <w:rPr>
          <w:rFonts w:ascii="Arial" w:hAnsi="Arial" w:cs="Arial"/>
          <w:i/>
          <w:sz w:val="16"/>
          <w:szCs w:val="16"/>
        </w:rPr>
        <w:t xml:space="preserve"> r. poz. </w:t>
      </w:r>
      <w:r w:rsidR="00304282">
        <w:rPr>
          <w:rFonts w:ascii="Arial" w:hAnsi="Arial" w:cs="Arial"/>
          <w:i/>
          <w:sz w:val="16"/>
          <w:szCs w:val="16"/>
        </w:rPr>
        <w:t>514</w:t>
      </w:r>
      <w:r w:rsidRPr="005373D0">
        <w:rPr>
          <w:rFonts w:ascii="Arial" w:hAnsi="Arial" w:cs="Arial"/>
          <w:i/>
          <w:sz w:val="16"/>
          <w:szCs w:val="16"/>
        </w:rPr>
        <w:t>)</w:t>
      </w:r>
      <w:r w:rsidRPr="005373D0">
        <w:rPr>
          <w:rFonts w:ascii="Arial" w:hAnsi="Arial" w:cs="Arial"/>
          <w:b/>
          <w:i/>
          <w:sz w:val="16"/>
          <w:szCs w:val="16"/>
        </w:rPr>
        <w:t>*</w:t>
      </w:r>
      <w:r w:rsidRPr="005373D0">
        <w:rPr>
          <w:rFonts w:ascii="Arial" w:hAnsi="Arial" w:cs="Arial"/>
          <w:i/>
          <w:sz w:val="16"/>
          <w:szCs w:val="16"/>
        </w:rPr>
        <w:t>,</w:t>
      </w:r>
    </w:p>
    <w:p w14:paraId="1EA69A08" w14:textId="77777777" w:rsidR="00F707A1" w:rsidRPr="005373D0" w:rsidRDefault="00F707A1" w:rsidP="005C3089">
      <w:pPr>
        <w:pStyle w:val="Akapitzlist"/>
        <w:numPr>
          <w:ilvl w:val="0"/>
          <w:numId w:val="29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5373D0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86FF287" w14:textId="77777777" w:rsidR="00F707A1" w:rsidRPr="005373D0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b/>
          <w:i/>
          <w:iCs/>
          <w:kern w:val="0"/>
          <w:sz w:val="16"/>
          <w:szCs w:val="16"/>
        </w:rPr>
      </w:pPr>
      <w:r w:rsidRPr="005373D0">
        <w:rPr>
          <w:rFonts w:ascii="Arial" w:hAnsi="Arial" w:cs="Arial"/>
          <w:b/>
          <w:i/>
          <w:iCs/>
          <w:kern w:val="0"/>
          <w:sz w:val="16"/>
          <w:szCs w:val="16"/>
        </w:rPr>
        <w:t>*niepotrzebne skreślić</w:t>
      </w:r>
    </w:p>
    <w:p w14:paraId="79B82C23" w14:textId="77777777" w:rsidR="00F707A1" w:rsidRPr="005373D0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298227BD" w14:textId="77777777" w:rsidR="00F707A1" w:rsidRPr="005373D0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013B3C3B" w14:textId="77777777" w:rsidR="00F707A1" w:rsidRPr="005373D0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58824A3F" w14:textId="77777777" w:rsidR="00F707A1" w:rsidRPr="005373D0" w:rsidRDefault="00F707A1" w:rsidP="00F707A1">
      <w:pPr>
        <w:widowControl/>
        <w:tabs>
          <w:tab w:val="num" w:pos="720"/>
          <w:tab w:val="left" w:pos="900"/>
          <w:tab w:val="left" w:pos="1300"/>
        </w:tabs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</w:p>
    <w:p w14:paraId="1967302D" w14:textId="77777777" w:rsidR="00F707A1" w:rsidRPr="005373D0" w:rsidRDefault="00F707A1" w:rsidP="00F707A1">
      <w:pPr>
        <w:widowControl/>
        <w:overflowPunct/>
        <w:autoSpaceDE/>
        <w:autoSpaceDN/>
        <w:adjustRightInd/>
        <w:ind w:right="48"/>
        <w:jc w:val="both"/>
        <w:textAlignment w:val="auto"/>
        <w:rPr>
          <w:rFonts w:ascii="Arial" w:hAnsi="Arial" w:cs="Arial"/>
          <w:kern w:val="0"/>
        </w:rPr>
      </w:pPr>
      <w:r w:rsidRPr="005373D0">
        <w:rPr>
          <w:rFonts w:ascii="Arial" w:hAnsi="Arial" w:cs="Arial"/>
          <w:kern w:val="0"/>
        </w:rPr>
        <w:t>.................................................. dnia ……..……                                 ...........................................</w:t>
      </w:r>
    </w:p>
    <w:p w14:paraId="26AFF2C2" w14:textId="77777777" w:rsidR="001E1BBC" w:rsidRPr="005373D0" w:rsidRDefault="00F707A1" w:rsidP="00F707A1">
      <w:pPr>
        <w:ind w:firstLine="1"/>
        <w:jc w:val="right"/>
        <w:rPr>
          <w:rFonts w:ascii="Arial" w:hAnsi="Arial" w:cs="Arial"/>
          <w:i/>
          <w:kern w:val="1"/>
          <w:sz w:val="16"/>
          <w:szCs w:val="16"/>
          <w:lang w:eastAsia="ar-SA"/>
        </w:rPr>
        <w:sectPr w:rsidR="001E1BBC" w:rsidRPr="005373D0" w:rsidSect="00061A4C">
          <w:headerReference w:type="default" r:id="rId14"/>
          <w:pgSz w:w="11906" w:h="16838"/>
          <w:pgMar w:top="709" w:right="1418" w:bottom="993" w:left="1276" w:header="709" w:footer="330" w:gutter="0"/>
          <w:cols w:space="708"/>
          <w:docGrid w:linePitch="360"/>
        </w:sectPr>
      </w:pPr>
      <w:r w:rsidRPr="005373D0">
        <w:rPr>
          <w:rFonts w:ascii="Arial" w:hAnsi="Arial" w:cs="Arial"/>
          <w:i/>
          <w:kern w:val="0"/>
          <w:sz w:val="16"/>
          <w:szCs w:val="16"/>
        </w:rPr>
        <w:t>(miejscowość)                                                                                   (podpis Wykonawcy lub osoby upoważnionej)</w:t>
      </w:r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</w:t>
      </w:r>
    </w:p>
    <w:p w14:paraId="4700D019" w14:textId="77777777" w:rsidR="008A58F4" w:rsidRPr="00E707CE" w:rsidRDefault="008A58F4" w:rsidP="008A58F4">
      <w:pPr>
        <w:tabs>
          <w:tab w:val="left" w:pos="7055"/>
        </w:tabs>
        <w:jc w:val="right"/>
        <w:rPr>
          <w:rFonts w:ascii="Arial" w:hAnsi="Arial" w:cs="Arial"/>
          <w:bCs/>
          <w:i/>
          <w:kern w:val="1"/>
          <w:szCs w:val="16"/>
          <w:u w:val="single"/>
          <w:lang w:eastAsia="ar-SA"/>
        </w:rPr>
      </w:pPr>
      <w:r w:rsidRPr="00E707CE">
        <w:rPr>
          <w:rFonts w:ascii="Arial" w:hAnsi="Arial" w:cs="Arial"/>
          <w:i/>
          <w:kern w:val="1"/>
          <w:szCs w:val="16"/>
          <w:lang w:eastAsia="ar-SA"/>
        </w:rPr>
        <w:lastRenderedPageBreak/>
        <w:t xml:space="preserve">  </w:t>
      </w:r>
      <w:r w:rsidRPr="00E707CE">
        <w:rPr>
          <w:rFonts w:ascii="Arial" w:hAnsi="Arial" w:cs="Arial"/>
          <w:i/>
          <w:szCs w:val="16"/>
          <w:u w:val="single"/>
        </w:rPr>
        <w:t>Z</w:t>
      </w:r>
      <w:r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ałącznik nr </w:t>
      </w:r>
      <w:r w:rsidR="00B10B65"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t>6</w:t>
      </w:r>
      <w:r w:rsidRPr="00E707CE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 do </w:t>
      </w:r>
      <w:r w:rsidRPr="00E707CE">
        <w:rPr>
          <w:rFonts w:ascii="Arial" w:hAnsi="Arial" w:cs="Arial"/>
          <w:bCs/>
          <w:i/>
          <w:kern w:val="1"/>
          <w:szCs w:val="16"/>
          <w:u w:val="single"/>
          <w:lang w:eastAsia="ar-SA"/>
        </w:rPr>
        <w:t>SWZ</w:t>
      </w:r>
    </w:p>
    <w:p w14:paraId="053C1DD6" w14:textId="77777777" w:rsidR="008A58F4" w:rsidRPr="005373D0" w:rsidRDefault="008A58F4" w:rsidP="008A58F4">
      <w:pPr>
        <w:tabs>
          <w:tab w:val="left" w:pos="7055"/>
        </w:tabs>
        <w:rPr>
          <w:rFonts w:ascii="Arial" w:hAnsi="Arial" w:cs="Arial"/>
          <w:bCs/>
          <w:kern w:val="1"/>
          <w:lang w:eastAsia="ar-SA"/>
        </w:rPr>
      </w:pPr>
    </w:p>
    <w:p w14:paraId="6E514A8B" w14:textId="77777777" w:rsidR="008A58F4" w:rsidRPr="005373D0" w:rsidRDefault="008A58F4" w:rsidP="008A58F4">
      <w:pPr>
        <w:tabs>
          <w:tab w:val="left" w:pos="7055"/>
        </w:tabs>
        <w:rPr>
          <w:rFonts w:ascii="Arial" w:hAnsi="Arial" w:cs="Arial"/>
          <w:bCs/>
          <w:kern w:val="1"/>
          <w:lang w:eastAsia="ar-SA"/>
        </w:rPr>
      </w:pPr>
    </w:p>
    <w:p w14:paraId="3FA5B25A" w14:textId="77777777" w:rsidR="008A58F4" w:rsidRPr="005373D0" w:rsidRDefault="008A58F4" w:rsidP="008A58F4">
      <w:pPr>
        <w:pStyle w:val="Nagwek1"/>
        <w:numPr>
          <w:ilvl w:val="0"/>
          <w:numId w:val="0"/>
        </w:numPr>
        <w:rPr>
          <w:rFonts w:ascii="Arial" w:hAnsi="Arial" w:cs="Arial"/>
          <w:lang w:val="pl-PL"/>
        </w:rPr>
      </w:pPr>
      <w:r w:rsidRPr="005373D0">
        <w:rPr>
          <w:rFonts w:ascii="Arial" w:hAnsi="Arial" w:cs="Arial"/>
        </w:rPr>
        <w:t xml:space="preserve">WYKAZ </w:t>
      </w:r>
      <w:r w:rsidR="00DA7A49" w:rsidRPr="005373D0">
        <w:rPr>
          <w:rFonts w:ascii="Arial" w:hAnsi="Arial" w:cs="Arial"/>
          <w:lang w:val="pl-PL"/>
        </w:rPr>
        <w:t>USŁUG</w:t>
      </w:r>
    </w:p>
    <w:p w14:paraId="52B80A46" w14:textId="77777777" w:rsidR="008A58F4" w:rsidRPr="005373D0" w:rsidRDefault="008A58F4" w:rsidP="008A58F4">
      <w:pPr>
        <w:shd w:val="clear" w:color="auto" w:fill="FFFFFF"/>
        <w:tabs>
          <w:tab w:val="left" w:pos="7055"/>
        </w:tabs>
        <w:ind w:firstLine="1"/>
        <w:rPr>
          <w:rFonts w:ascii="Arial" w:hAnsi="Arial" w:cs="Arial"/>
          <w:sz w:val="22"/>
        </w:rPr>
      </w:pPr>
    </w:p>
    <w:p w14:paraId="796F08A0" w14:textId="77777777" w:rsidR="008A58F4" w:rsidRPr="005373D0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  <w:color w:val="FF0000"/>
        </w:rPr>
      </w:pPr>
      <w:r w:rsidRPr="005373D0">
        <w:rPr>
          <w:rFonts w:ascii="Arial" w:hAnsi="Arial" w:cs="Arial"/>
          <w:color w:val="FF0000"/>
        </w:rPr>
        <w:t xml:space="preserve">(składany na wezwanie Zamawiającego) </w:t>
      </w:r>
    </w:p>
    <w:p w14:paraId="33AAE33A" w14:textId="77777777" w:rsidR="008A58F4" w:rsidRPr="005373D0" w:rsidRDefault="008A58F4" w:rsidP="008A58F4">
      <w:pPr>
        <w:tabs>
          <w:tab w:val="left" w:pos="7055"/>
        </w:tabs>
        <w:ind w:firstLine="1"/>
        <w:jc w:val="both"/>
        <w:rPr>
          <w:rFonts w:ascii="Times New Roman" w:hAnsi="Times New Roman" w:cs="Times New Roman"/>
          <w:b/>
          <w:sz w:val="22"/>
        </w:rPr>
      </w:pPr>
    </w:p>
    <w:p w14:paraId="3DDC00B6" w14:textId="77777777" w:rsidR="008A58F4" w:rsidRPr="005373D0" w:rsidRDefault="008A58F4" w:rsidP="008A58F4">
      <w:pPr>
        <w:tabs>
          <w:tab w:val="left" w:pos="7055"/>
        </w:tabs>
        <w:ind w:firstLine="1"/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Wykaz </w:t>
      </w:r>
      <w:r w:rsidR="00A93F18" w:rsidRPr="005373D0">
        <w:rPr>
          <w:rFonts w:ascii="Arial" w:hAnsi="Arial" w:cs="Arial"/>
        </w:rPr>
        <w:t xml:space="preserve">usług </w:t>
      </w:r>
      <w:r w:rsidRPr="005373D0">
        <w:rPr>
          <w:rFonts w:ascii="Arial" w:hAnsi="Arial" w:cs="Arial"/>
        </w:rPr>
        <w:t xml:space="preserve">należy wypełnić zgodnie z wymaganiami </w:t>
      </w:r>
      <w:r w:rsidR="00AC3DC0" w:rsidRPr="005373D0">
        <w:rPr>
          <w:rFonts w:ascii="Arial" w:hAnsi="Arial" w:cs="Arial"/>
          <w:b/>
        </w:rPr>
        <w:t>Rozdziału IV ust. 1 pkt 1</w:t>
      </w:r>
      <w:r w:rsidRPr="005373D0">
        <w:rPr>
          <w:rFonts w:ascii="Arial" w:hAnsi="Arial" w:cs="Arial"/>
          <w:b/>
        </w:rPr>
        <w:t xml:space="preserve"> SWZ.</w:t>
      </w:r>
    </w:p>
    <w:tbl>
      <w:tblPr>
        <w:tblpPr w:leftFromText="141" w:rightFromText="141" w:vertAnchor="text" w:horzAnchor="margin" w:tblpX="140" w:tblpY="40"/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8"/>
        <w:gridCol w:w="4747"/>
        <w:gridCol w:w="2551"/>
      </w:tblGrid>
      <w:tr w:rsidR="00B10B65" w:rsidRPr="005373D0" w14:paraId="2AB3D3D7" w14:textId="77777777" w:rsidTr="00B914C8">
        <w:trPr>
          <w:cantSplit/>
          <w:trHeight w:val="548"/>
        </w:trPr>
        <w:tc>
          <w:tcPr>
            <w:tcW w:w="637" w:type="dxa"/>
            <w:shd w:val="clear" w:color="auto" w:fill="DEEAF6"/>
            <w:vAlign w:val="center"/>
          </w:tcPr>
          <w:p w14:paraId="3C141B63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  <w:p w14:paraId="6A6B7390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  <w:b/>
              </w:rPr>
            </w:pPr>
            <w:r w:rsidRPr="005373D0">
              <w:rPr>
                <w:rFonts w:ascii="Times New Roman" w:hAnsi="Times New Roman" w:cs="Times New Roman"/>
                <w:b/>
                <w:sz w:val="22"/>
              </w:rPr>
              <w:t>L.p.</w:t>
            </w:r>
          </w:p>
        </w:tc>
        <w:tc>
          <w:tcPr>
            <w:tcW w:w="2908" w:type="dxa"/>
            <w:shd w:val="clear" w:color="auto" w:fill="DEEAF6"/>
            <w:vAlign w:val="center"/>
          </w:tcPr>
          <w:p w14:paraId="373D49E8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5373D0">
              <w:rPr>
                <w:rFonts w:ascii="Arial" w:hAnsi="Arial" w:cs="Arial"/>
                <w:b/>
              </w:rPr>
              <w:t>Odbiorca zamówienia</w:t>
            </w:r>
          </w:p>
          <w:p w14:paraId="45492704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5373D0">
              <w:rPr>
                <w:rFonts w:ascii="Arial" w:hAnsi="Arial" w:cs="Arial"/>
                <w:sz w:val="18"/>
                <w:szCs w:val="16"/>
              </w:rPr>
              <w:t xml:space="preserve">(nazwa podmiotu, </w:t>
            </w:r>
          </w:p>
          <w:p w14:paraId="226AA736" w14:textId="77777777" w:rsidR="00B10B65" w:rsidRPr="005373D0" w:rsidRDefault="00B10B65" w:rsidP="00DA7A49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73D0">
              <w:rPr>
                <w:rFonts w:ascii="Arial" w:hAnsi="Arial" w:cs="Arial"/>
                <w:sz w:val="18"/>
                <w:szCs w:val="16"/>
              </w:rPr>
              <w:t xml:space="preserve">na rzecz którego </w:t>
            </w:r>
            <w:r w:rsidR="00DA7A49" w:rsidRPr="005373D0">
              <w:rPr>
                <w:rFonts w:ascii="Arial" w:hAnsi="Arial" w:cs="Arial"/>
                <w:sz w:val="18"/>
                <w:szCs w:val="16"/>
              </w:rPr>
              <w:t>usługa</w:t>
            </w:r>
            <w:r w:rsidRPr="005373D0">
              <w:rPr>
                <w:rFonts w:ascii="Arial" w:hAnsi="Arial" w:cs="Arial"/>
                <w:sz w:val="18"/>
                <w:szCs w:val="16"/>
              </w:rPr>
              <w:t xml:space="preserve"> została wykonana)</w:t>
            </w:r>
          </w:p>
        </w:tc>
        <w:tc>
          <w:tcPr>
            <w:tcW w:w="4747" w:type="dxa"/>
            <w:shd w:val="clear" w:color="auto" w:fill="DEEAF6"/>
            <w:vAlign w:val="center"/>
          </w:tcPr>
          <w:p w14:paraId="709D8587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5373D0">
              <w:rPr>
                <w:rFonts w:ascii="Arial" w:hAnsi="Arial" w:cs="Arial"/>
                <w:b/>
              </w:rPr>
              <w:t>Przedmiot zamówienia</w:t>
            </w:r>
          </w:p>
          <w:p w14:paraId="66186DBF" w14:textId="77777777" w:rsidR="00B10B65" w:rsidRPr="005373D0" w:rsidRDefault="00B10B65" w:rsidP="007E417B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shd w:val="clear" w:color="auto" w:fill="DEEAF6"/>
            <w:vAlign w:val="center"/>
          </w:tcPr>
          <w:p w14:paraId="52373332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  <w:r w:rsidRPr="005373D0">
              <w:rPr>
                <w:rFonts w:ascii="Arial" w:hAnsi="Arial" w:cs="Arial"/>
                <w:b/>
              </w:rPr>
              <w:t>Daty rozpoczęcia</w:t>
            </w:r>
            <w:r w:rsidRPr="005373D0">
              <w:rPr>
                <w:rFonts w:ascii="Arial" w:hAnsi="Arial" w:cs="Arial"/>
                <w:b/>
              </w:rPr>
              <w:br/>
              <w:t xml:space="preserve"> i zakończenia wykonywania zamówienia</w:t>
            </w:r>
          </w:p>
        </w:tc>
      </w:tr>
      <w:tr w:rsidR="00B10B65" w:rsidRPr="005373D0" w14:paraId="016E9F1A" w14:textId="77777777" w:rsidTr="00B914C8">
        <w:trPr>
          <w:cantSplit/>
          <w:trHeight w:val="858"/>
        </w:trPr>
        <w:tc>
          <w:tcPr>
            <w:tcW w:w="637" w:type="dxa"/>
            <w:vAlign w:val="center"/>
          </w:tcPr>
          <w:p w14:paraId="4FD2AE4E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</w:rPr>
            </w:pPr>
            <w:r w:rsidRPr="005373D0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2908" w:type="dxa"/>
            <w:vAlign w:val="center"/>
          </w:tcPr>
          <w:p w14:paraId="6075BFF3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7" w:type="dxa"/>
            <w:vAlign w:val="center"/>
          </w:tcPr>
          <w:p w14:paraId="2051B069" w14:textId="77777777" w:rsidR="00266FFD" w:rsidRPr="005373D0" w:rsidRDefault="00266FFD" w:rsidP="00266FFD">
            <w:pPr>
              <w:widowControl/>
              <w:rPr>
                <w:rFonts w:ascii="Arial" w:hAnsi="Arial" w:cs="Arial"/>
                <w:sz w:val="18"/>
                <w:szCs w:val="18"/>
              </w:rPr>
            </w:pPr>
          </w:p>
          <w:p w14:paraId="07842900" w14:textId="7D52BB1A" w:rsidR="00E154B6" w:rsidRPr="005373D0" w:rsidRDefault="003351FA" w:rsidP="003351FA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5373D0">
              <w:rPr>
                <w:rFonts w:ascii="Arial" w:hAnsi="Arial" w:cs="Arial"/>
                <w:sz w:val="18"/>
                <w:szCs w:val="18"/>
              </w:rPr>
              <w:t xml:space="preserve">Usługa w zakresie </w:t>
            </w:r>
            <w:r w:rsidR="007C60E6">
              <w:t xml:space="preserve"> </w:t>
            </w:r>
            <w:r w:rsidR="007C60E6" w:rsidRPr="007C60E6">
              <w:rPr>
                <w:rFonts w:ascii="Arial" w:hAnsi="Arial" w:cs="Arial"/>
                <w:sz w:val="18"/>
                <w:szCs w:val="18"/>
              </w:rPr>
              <w:t xml:space="preserve">w zakresie obsługi technicznej systemów przeciwpożarowych i SUG </w:t>
            </w:r>
          </w:p>
          <w:p w14:paraId="74258AFC" w14:textId="77777777" w:rsidR="003351FA" w:rsidRPr="005373D0" w:rsidRDefault="003351FA" w:rsidP="00B914C8">
            <w:pPr>
              <w:widowControl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51E945" w14:textId="77777777" w:rsidR="00B914C8" w:rsidRPr="005373D0" w:rsidRDefault="00B914C8" w:rsidP="00E154B6">
            <w:pPr>
              <w:widowControl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73D0">
              <w:rPr>
                <w:rFonts w:ascii="Arial" w:hAnsi="Arial" w:cs="Arial"/>
                <w:bCs/>
                <w:sz w:val="18"/>
                <w:szCs w:val="18"/>
              </w:rPr>
              <w:t>Przedmiot zamówienia realizowany jest/był w budynku użyteczności publiczne</w:t>
            </w:r>
            <w:r w:rsidR="00E154B6" w:rsidRPr="005373D0">
              <w:rPr>
                <w:rFonts w:ascii="Arial" w:hAnsi="Arial" w:cs="Arial"/>
                <w:bCs/>
                <w:sz w:val="18"/>
                <w:szCs w:val="18"/>
              </w:rPr>
              <w:t xml:space="preserve">j – </w:t>
            </w:r>
            <w:r w:rsidRPr="005373D0">
              <w:rPr>
                <w:rFonts w:ascii="Arial" w:hAnsi="Arial" w:cs="Arial"/>
                <w:b/>
                <w:bCs/>
                <w:sz w:val="18"/>
                <w:szCs w:val="18"/>
              </w:rPr>
              <w:t>TAK / NIE *</w:t>
            </w:r>
          </w:p>
          <w:p w14:paraId="646EE27E" w14:textId="77777777" w:rsidR="00B914C8" w:rsidRPr="005373D0" w:rsidRDefault="00B914C8" w:rsidP="00B914C8">
            <w:pPr>
              <w:widowControl/>
              <w:ind w:left="14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F3E13B" w14:textId="71A19E3C" w:rsidR="00B914C8" w:rsidRPr="005373D0" w:rsidRDefault="00B914C8" w:rsidP="00B914C8">
            <w:pPr>
              <w:widowControl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5373D0">
              <w:rPr>
                <w:rFonts w:ascii="Arial" w:hAnsi="Arial" w:cs="Arial"/>
                <w:bCs/>
                <w:sz w:val="18"/>
                <w:szCs w:val="18"/>
              </w:rPr>
              <w:t xml:space="preserve">Powierzchnia budynku: </w:t>
            </w:r>
            <w:r w:rsidR="00F23D8E">
              <w:rPr>
                <w:rFonts w:ascii="Arial" w:hAnsi="Arial" w:cs="Arial"/>
                <w:bCs/>
                <w:sz w:val="18"/>
                <w:szCs w:val="18"/>
              </w:rPr>
              <w:t xml:space="preserve">min. 10.000 </w:t>
            </w:r>
            <w:r w:rsidRPr="005373D0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5373D0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  <w:r w:rsidR="00F23D8E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 xml:space="preserve"> </w:t>
            </w:r>
            <w:r w:rsidR="00F23D8E" w:rsidRPr="005373D0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 w:rsidR="00F23D8E" w:rsidRPr="005373D0">
              <w:rPr>
                <w:rFonts w:ascii="Arial" w:hAnsi="Arial" w:cs="Arial"/>
                <w:b/>
                <w:bCs/>
                <w:sz w:val="18"/>
                <w:szCs w:val="18"/>
              </w:rPr>
              <w:t>TAK / NIE *</w:t>
            </w:r>
          </w:p>
          <w:p w14:paraId="031445AA" w14:textId="77777777" w:rsidR="00DF352F" w:rsidRPr="005373D0" w:rsidRDefault="00DF352F" w:rsidP="002D2255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3BC14B32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  <w:tr w:rsidR="00B10B65" w:rsidRPr="005373D0" w14:paraId="48A739B7" w14:textId="77777777" w:rsidTr="00B914C8">
        <w:trPr>
          <w:cantSplit/>
          <w:trHeight w:val="865"/>
        </w:trPr>
        <w:tc>
          <w:tcPr>
            <w:tcW w:w="637" w:type="dxa"/>
            <w:vAlign w:val="center"/>
          </w:tcPr>
          <w:p w14:paraId="0BDA5C13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Times New Roman" w:hAnsi="Times New Roman" w:cs="Times New Roman"/>
              </w:rPr>
            </w:pPr>
            <w:r w:rsidRPr="005373D0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2908" w:type="dxa"/>
            <w:vAlign w:val="center"/>
          </w:tcPr>
          <w:p w14:paraId="530AFE26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7" w:type="dxa"/>
          </w:tcPr>
          <w:p w14:paraId="67C4D474" w14:textId="77777777" w:rsidR="00266FFD" w:rsidRPr="005373D0" w:rsidRDefault="00266FFD" w:rsidP="007E417B">
            <w:pPr>
              <w:widowControl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1A7EECC" w14:textId="77777777" w:rsidR="007C60E6" w:rsidRPr="005373D0" w:rsidRDefault="007C60E6" w:rsidP="007C60E6">
            <w:pPr>
              <w:widowControl/>
              <w:rPr>
                <w:rFonts w:ascii="Arial" w:hAnsi="Arial" w:cs="Arial"/>
                <w:sz w:val="18"/>
                <w:szCs w:val="18"/>
              </w:rPr>
            </w:pPr>
            <w:r w:rsidRPr="005373D0">
              <w:rPr>
                <w:rFonts w:ascii="Arial" w:hAnsi="Arial" w:cs="Arial"/>
                <w:sz w:val="18"/>
                <w:szCs w:val="18"/>
              </w:rPr>
              <w:t xml:space="preserve">Usługa w zakresie </w:t>
            </w:r>
            <w:r>
              <w:t xml:space="preserve"> </w:t>
            </w:r>
            <w:r w:rsidRPr="007C60E6">
              <w:rPr>
                <w:rFonts w:ascii="Arial" w:hAnsi="Arial" w:cs="Arial"/>
                <w:sz w:val="18"/>
                <w:szCs w:val="18"/>
              </w:rPr>
              <w:t xml:space="preserve">w zakresie obsługi technicznej systemów przeciwpożarowych i SUG </w:t>
            </w:r>
          </w:p>
          <w:p w14:paraId="4AD7D89B" w14:textId="77777777" w:rsidR="00266FFD" w:rsidRPr="005373D0" w:rsidRDefault="00266FFD" w:rsidP="007E417B">
            <w:pPr>
              <w:widowControl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59D7FB5" w14:textId="77777777" w:rsidR="007E417B" w:rsidRPr="005373D0" w:rsidRDefault="007E417B" w:rsidP="00E154B6">
            <w:pPr>
              <w:widowControl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373D0">
              <w:rPr>
                <w:rFonts w:ascii="Arial" w:hAnsi="Arial" w:cs="Arial"/>
                <w:bCs/>
                <w:sz w:val="18"/>
                <w:szCs w:val="18"/>
              </w:rPr>
              <w:t>Przedmiot zamówienia realizowany jest/był w budy</w:t>
            </w:r>
            <w:r w:rsidR="00E154B6" w:rsidRPr="005373D0">
              <w:rPr>
                <w:rFonts w:ascii="Arial" w:hAnsi="Arial" w:cs="Arial"/>
                <w:bCs/>
                <w:sz w:val="18"/>
                <w:szCs w:val="18"/>
              </w:rPr>
              <w:t xml:space="preserve">nku użyteczności publicznej – </w:t>
            </w:r>
            <w:r w:rsidRPr="005373D0">
              <w:rPr>
                <w:rFonts w:ascii="Arial" w:hAnsi="Arial" w:cs="Arial"/>
                <w:b/>
                <w:bCs/>
                <w:sz w:val="18"/>
                <w:szCs w:val="18"/>
              </w:rPr>
              <w:t>TAK / NIE *</w:t>
            </w:r>
          </w:p>
          <w:p w14:paraId="163934F3" w14:textId="77777777" w:rsidR="007E417B" w:rsidRPr="005373D0" w:rsidRDefault="007E417B" w:rsidP="007E417B">
            <w:pPr>
              <w:widowControl/>
              <w:ind w:left="14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AFF1B7" w14:textId="77777777" w:rsidR="003F214E" w:rsidRPr="005373D0" w:rsidRDefault="003F214E" w:rsidP="003F214E">
            <w:pPr>
              <w:widowControl/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</w:pPr>
            <w:r w:rsidRPr="005373D0">
              <w:rPr>
                <w:rFonts w:ascii="Arial" w:hAnsi="Arial" w:cs="Arial"/>
                <w:bCs/>
                <w:sz w:val="18"/>
                <w:szCs w:val="18"/>
              </w:rPr>
              <w:t xml:space="preserve">Powierzchnia budynku: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min. 10.000 </w:t>
            </w:r>
            <w:r w:rsidRPr="005373D0">
              <w:rPr>
                <w:rFonts w:ascii="Arial" w:hAnsi="Arial" w:cs="Arial"/>
                <w:bCs/>
                <w:sz w:val="18"/>
                <w:szCs w:val="18"/>
              </w:rPr>
              <w:t>m</w:t>
            </w:r>
            <w:r w:rsidRPr="005373D0"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vertAlign w:val="superscript"/>
              </w:rPr>
              <w:t xml:space="preserve"> </w:t>
            </w:r>
            <w:r w:rsidRPr="005373D0">
              <w:rPr>
                <w:rFonts w:ascii="Arial" w:hAnsi="Arial" w:cs="Arial"/>
                <w:bCs/>
                <w:sz w:val="18"/>
                <w:szCs w:val="18"/>
              </w:rPr>
              <w:t xml:space="preserve">– </w:t>
            </w:r>
            <w:r w:rsidRPr="005373D0">
              <w:rPr>
                <w:rFonts w:ascii="Arial" w:hAnsi="Arial" w:cs="Arial"/>
                <w:b/>
                <w:bCs/>
                <w:sz w:val="18"/>
                <w:szCs w:val="18"/>
              </w:rPr>
              <w:t>TAK / NIE *</w:t>
            </w:r>
          </w:p>
          <w:p w14:paraId="3F94A6AF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vAlign w:val="center"/>
          </w:tcPr>
          <w:p w14:paraId="44CB5C78" w14:textId="77777777" w:rsidR="00B10B65" w:rsidRPr="005373D0" w:rsidRDefault="00B10B65" w:rsidP="00B10B65">
            <w:pPr>
              <w:tabs>
                <w:tab w:val="left" w:pos="7055"/>
              </w:tabs>
              <w:ind w:firstLine="1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25DFE51" w14:textId="77777777" w:rsidR="008A58F4" w:rsidRPr="005373D0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7AF24549" w14:textId="77777777" w:rsidR="002D2255" w:rsidRPr="005373D0" w:rsidRDefault="002D2255" w:rsidP="002D2255">
      <w:pPr>
        <w:ind w:firstLine="1"/>
        <w:jc w:val="right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5373D0">
        <w:rPr>
          <w:rFonts w:ascii="Arial" w:hAnsi="Arial" w:cs="Arial"/>
        </w:rPr>
        <w:tab/>
      </w:r>
    </w:p>
    <w:p w14:paraId="3B58F5E2" w14:textId="77777777" w:rsidR="002D2255" w:rsidRPr="005373D0" w:rsidRDefault="002D2255" w:rsidP="00B914C8">
      <w:pPr>
        <w:ind w:left="284" w:firstLine="425"/>
        <w:rPr>
          <w:rFonts w:ascii="Arial" w:hAnsi="Arial" w:cs="Arial"/>
          <w:i/>
          <w:sz w:val="16"/>
        </w:rPr>
      </w:pPr>
      <w:r w:rsidRPr="005373D0">
        <w:rPr>
          <w:rFonts w:ascii="Arial" w:hAnsi="Arial" w:cs="Arial"/>
          <w:i/>
          <w:sz w:val="16"/>
        </w:rPr>
        <w:t>*niepotrzebne skreślić</w:t>
      </w:r>
    </w:p>
    <w:p w14:paraId="5EDDBC63" w14:textId="77777777" w:rsidR="00B914C8" w:rsidRPr="005373D0" w:rsidRDefault="00B914C8" w:rsidP="00B914C8">
      <w:pPr>
        <w:ind w:left="284" w:firstLine="425"/>
        <w:rPr>
          <w:rFonts w:ascii="Arial" w:hAnsi="Arial" w:cs="Arial"/>
          <w:i/>
          <w:sz w:val="16"/>
        </w:rPr>
      </w:pPr>
      <w:r w:rsidRPr="005373D0">
        <w:rPr>
          <w:rFonts w:ascii="Arial" w:hAnsi="Arial" w:cs="Arial"/>
          <w:i/>
          <w:sz w:val="16"/>
        </w:rPr>
        <w:t>**należy uzupełnić</w:t>
      </w:r>
    </w:p>
    <w:p w14:paraId="7B910145" w14:textId="77777777" w:rsidR="008A58F4" w:rsidRPr="005373D0" w:rsidRDefault="008A58F4" w:rsidP="002D2255">
      <w:pPr>
        <w:ind w:firstLine="284"/>
        <w:rPr>
          <w:rFonts w:ascii="Arial" w:hAnsi="Arial" w:cs="Arial"/>
        </w:rPr>
      </w:pPr>
    </w:p>
    <w:p w14:paraId="04EAB612" w14:textId="77777777" w:rsidR="008A58F4" w:rsidRPr="005373D0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3B5789B6" w14:textId="77777777" w:rsidR="008A58F4" w:rsidRPr="005373D0" w:rsidRDefault="008A58F4" w:rsidP="008A58F4">
      <w:pPr>
        <w:tabs>
          <w:tab w:val="left" w:pos="7055"/>
        </w:tabs>
        <w:ind w:firstLine="1"/>
        <w:jc w:val="center"/>
        <w:rPr>
          <w:rFonts w:ascii="Arial" w:hAnsi="Arial" w:cs="Arial"/>
        </w:rPr>
      </w:pPr>
    </w:p>
    <w:p w14:paraId="284AD54C" w14:textId="77777777" w:rsidR="008A58F4" w:rsidRPr="005373D0" w:rsidRDefault="008A58F4" w:rsidP="00233ACF">
      <w:pPr>
        <w:ind w:left="567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……………………………….</w:t>
      </w:r>
      <w:r w:rsidRPr="005373D0">
        <w:rPr>
          <w:rFonts w:ascii="Arial" w:hAnsi="Arial" w:cs="Arial"/>
        </w:rPr>
        <w:tab/>
      </w:r>
      <w:r w:rsidRPr="005373D0">
        <w:rPr>
          <w:rFonts w:ascii="Arial" w:hAnsi="Arial" w:cs="Arial"/>
        </w:rPr>
        <w:tab/>
        <w:t xml:space="preserve">                        ..............……………………………………………</w:t>
      </w:r>
    </w:p>
    <w:p w14:paraId="59E597B4" w14:textId="77777777" w:rsidR="008A58F4" w:rsidRPr="005373D0" w:rsidRDefault="00233ACF" w:rsidP="00233ACF">
      <w:pPr>
        <w:ind w:left="2552" w:hanging="2126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      </w:t>
      </w:r>
      <w:r w:rsidR="008A58F4" w:rsidRPr="005373D0">
        <w:rPr>
          <w:rFonts w:ascii="Arial" w:hAnsi="Arial" w:cs="Arial"/>
        </w:rPr>
        <w:t xml:space="preserve"> Miejscowość, data</w:t>
      </w:r>
      <w:r w:rsidR="008A58F4" w:rsidRPr="005373D0">
        <w:rPr>
          <w:rFonts w:ascii="Arial" w:hAnsi="Arial" w:cs="Arial"/>
          <w:i/>
        </w:rPr>
        <w:tab/>
        <w:t xml:space="preserve">                                 </w:t>
      </w:r>
      <w:r w:rsidRPr="005373D0">
        <w:rPr>
          <w:rFonts w:ascii="Arial" w:hAnsi="Arial" w:cs="Arial"/>
          <w:i/>
        </w:rPr>
        <w:tab/>
      </w:r>
      <w:r w:rsidRPr="005373D0">
        <w:rPr>
          <w:rFonts w:ascii="Arial" w:hAnsi="Arial" w:cs="Arial"/>
          <w:i/>
        </w:rPr>
        <w:tab/>
      </w:r>
      <w:r w:rsidR="008A58F4" w:rsidRPr="005373D0">
        <w:rPr>
          <w:rFonts w:ascii="Arial" w:hAnsi="Arial" w:cs="Arial"/>
          <w:i/>
        </w:rPr>
        <w:t xml:space="preserve">(podpis Wykonawcy lub osoby upoważnionej) </w:t>
      </w:r>
    </w:p>
    <w:p w14:paraId="57F9BF16" w14:textId="77777777" w:rsidR="008A58F4" w:rsidRPr="005373D0" w:rsidRDefault="008A58F4" w:rsidP="008A58F4">
      <w:pPr>
        <w:widowControl/>
        <w:tabs>
          <w:tab w:val="left" w:pos="7055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bCs/>
          <w:kern w:val="0"/>
        </w:rPr>
        <w:sectPr w:rsidR="008A58F4" w:rsidRPr="005373D0" w:rsidSect="00B10B65">
          <w:footerReference w:type="default" r:id="rId15"/>
          <w:pgSz w:w="11906" w:h="16838"/>
          <w:pgMar w:top="709" w:right="1418" w:bottom="1134" w:left="426" w:header="709" w:footer="227" w:gutter="0"/>
          <w:cols w:space="708"/>
          <w:docGrid w:linePitch="360"/>
        </w:sectPr>
      </w:pPr>
    </w:p>
    <w:p w14:paraId="2324A202" w14:textId="3A80DE3E" w:rsidR="00125E04" w:rsidRPr="00AB2957" w:rsidRDefault="00125E04" w:rsidP="00125E04">
      <w:pPr>
        <w:ind w:firstLine="1"/>
        <w:jc w:val="right"/>
        <w:rPr>
          <w:rFonts w:ascii="Arial" w:hAnsi="Arial" w:cs="Arial"/>
          <w:bCs/>
          <w:i/>
          <w:kern w:val="1"/>
          <w:szCs w:val="16"/>
          <w:u w:val="single"/>
          <w:lang w:eastAsia="ar-SA"/>
        </w:rPr>
      </w:pPr>
      <w:r w:rsidRPr="00AB2957">
        <w:rPr>
          <w:rFonts w:ascii="Arial" w:hAnsi="Arial" w:cs="Arial"/>
          <w:i/>
          <w:szCs w:val="16"/>
          <w:u w:val="single"/>
        </w:rPr>
        <w:lastRenderedPageBreak/>
        <w:t>Z</w:t>
      </w:r>
      <w:r w:rsidRPr="00AB2957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ałącznik nr </w:t>
      </w:r>
      <w:r w:rsidR="006234F7" w:rsidRPr="00AB2957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7 </w:t>
      </w:r>
      <w:r w:rsidRPr="00AB2957">
        <w:rPr>
          <w:rFonts w:ascii="Arial" w:hAnsi="Arial" w:cs="Arial"/>
          <w:i/>
          <w:kern w:val="1"/>
          <w:szCs w:val="16"/>
          <w:u w:val="single"/>
          <w:lang w:eastAsia="ar-SA"/>
        </w:rPr>
        <w:t xml:space="preserve">do </w:t>
      </w:r>
      <w:r w:rsidRPr="00AB2957">
        <w:rPr>
          <w:rFonts w:ascii="Arial" w:hAnsi="Arial" w:cs="Arial"/>
          <w:bCs/>
          <w:i/>
          <w:kern w:val="1"/>
          <w:szCs w:val="16"/>
          <w:u w:val="single"/>
          <w:lang w:eastAsia="ar-SA"/>
        </w:rPr>
        <w:t xml:space="preserve">SWZ/nr </w:t>
      </w:r>
      <w:r w:rsidR="003F01D0">
        <w:rPr>
          <w:rFonts w:ascii="Arial" w:hAnsi="Arial" w:cs="Arial"/>
          <w:bCs/>
          <w:i/>
          <w:kern w:val="1"/>
          <w:szCs w:val="16"/>
          <w:u w:val="single"/>
          <w:lang w:eastAsia="ar-SA"/>
        </w:rPr>
        <w:t>3</w:t>
      </w:r>
      <w:r w:rsidR="00023412" w:rsidRPr="00AB2957">
        <w:rPr>
          <w:rFonts w:ascii="Arial" w:hAnsi="Arial" w:cs="Arial"/>
          <w:bCs/>
          <w:i/>
          <w:kern w:val="1"/>
          <w:szCs w:val="16"/>
          <w:u w:val="single"/>
          <w:lang w:eastAsia="ar-SA"/>
        </w:rPr>
        <w:t xml:space="preserve"> </w:t>
      </w:r>
      <w:r w:rsidRPr="00AB2957">
        <w:rPr>
          <w:rFonts w:ascii="Arial" w:hAnsi="Arial" w:cs="Arial"/>
          <w:bCs/>
          <w:i/>
          <w:kern w:val="1"/>
          <w:szCs w:val="16"/>
          <w:u w:val="single"/>
          <w:lang w:eastAsia="ar-SA"/>
        </w:rPr>
        <w:t>do umowy</w:t>
      </w:r>
    </w:p>
    <w:p w14:paraId="62DF3860" w14:textId="77777777" w:rsidR="00BE4D2B" w:rsidRPr="005373D0" w:rsidRDefault="00BE4D2B" w:rsidP="007C60E6">
      <w:pPr>
        <w:rPr>
          <w:rFonts w:ascii="Arial" w:hAnsi="Arial" w:cs="Arial"/>
          <w:kern w:val="1"/>
          <w:lang w:eastAsia="ar-SA"/>
        </w:rPr>
      </w:pPr>
    </w:p>
    <w:p w14:paraId="288293E4" w14:textId="77777777" w:rsidR="00125E04" w:rsidRPr="005373D0" w:rsidRDefault="00125E04" w:rsidP="00125E04">
      <w:pPr>
        <w:keepNext/>
        <w:widowControl/>
        <w:jc w:val="center"/>
        <w:outlineLvl w:val="0"/>
        <w:rPr>
          <w:rFonts w:ascii="Arial" w:hAnsi="Arial" w:cs="Arial"/>
          <w:b/>
          <w:kern w:val="0"/>
          <w:lang w:val="x-none"/>
        </w:rPr>
      </w:pPr>
      <w:r w:rsidRPr="005373D0">
        <w:rPr>
          <w:rFonts w:ascii="Arial" w:hAnsi="Arial" w:cs="Arial"/>
          <w:b/>
          <w:kern w:val="0"/>
          <w:lang w:val="x-none"/>
        </w:rPr>
        <w:t>WYKAZ OSÓB</w:t>
      </w:r>
    </w:p>
    <w:p w14:paraId="34706393" w14:textId="77777777" w:rsidR="00AF2632" w:rsidRPr="005373D0" w:rsidRDefault="00AF2632" w:rsidP="00125E04">
      <w:pPr>
        <w:keepNext/>
        <w:widowControl/>
        <w:jc w:val="center"/>
        <w:outlineLvl w:val="0"/>
        <w:rPr>
          <w:rFonts w:ascii="Arial" w:hAnsi="Arial" w:cs="Arial"/>
          <w:b/>
          <w:kern w:val="0"/>
          <w:lang w:val="x-none"/>
        </w:rPr>
      </w:pPr>
    </w:p>
    <w:p w14:paraId="56A8DEC2" w14:textId="77777777" w:rsidR="00A93BD7" w:rsidRPr="005373D0" w:rsidRDefault="00A93BD7" w:rsidP="00A93BD7">
      <w:pPr>
        <w:ind w:firstLine="1"/>
        <w:jc w:val="center"/>
        <w:rPr>
          <w:rFonts w:ascii="Arial" w:hAnsi="Arial" w:cs="Arial"/>
          <w:color w:val="FF0000"/>
        </w:rPr>
      </w:pPr>
      <w:r w:rsidRPr="005373D0">
        <w:rPr>
          <w:rFonts w:ascii="Arial" w:hAnsi="Arial" w:cs="Arial"/>
          <w:color w:val="FF0000"/>
        </w:rPr>
        <w:t xml:space="preserve">(składany na wezwanie Zamawiającego) </w:t>
      </w:r>
    </w:p>
    <w:p w14:paraId="2776A8F2" w14:textId="77777777" w:rsidR="00A93BD7" w:rsidRPr="005373D0" w:rsidRDefault="00A93BD7" w:rsidP="00A93BD7">
      <w:pPr>
        <w:ind w:firstLine="1"/>
        <w:jc w:val="center"/>
        <w:rPr>
          <w:rFonts w:ascii="Arial" w:hAnsi="Arial" w:cs="Arial"/>
          <w:b/>
        </w:rPr>
      </w:pPr>
    </w:p>
    <w:p w14:paraId="0E3C180B" w14:textId="77777777" w:rsidR="00A93BD7" w:rsidRPr="005373D0" w:rsidRDefault="00A93BD7" w:rsidP="00A93BD7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Wykaz osób należy wypełnić zgodnie z wymaganiami </w:t>
      </w:r>
      <w:r w:rsidRPr="005373D0">
        <w:rPr>
          <w:rFonts w:ascii="Arial" w:hAnsi="Arial" w:cs="Arial"/>
          <w:b/>
        </w:rPr>
        <w:t>Rozdziału IV ust. 1 pkt 2 SWZ.</w:t>
      </w:r>
    </w:p>
    <w:tbl>
      <w:tblPr>
        <w:tblpPr w:leftFromText="141" w:rightFromText="141" w:vertAnchor="text" w:horzAnchor="margin" w:tblpX="-214" w:tblpY="49"/>
        <w:tblW w:w="11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98"/>
        <w:gridCol w:w="1842"/>
        <w:gridCol w:w="5387"/>
        <w:gridCol w:w="1701"/>
      </w:tblGrid>
      <w:tr w:rsidR="00A93BD7" w:rsidRPr="005373D0" w14:paraId="5BCF2BD4" w14:textId="77777777" w:rsidTr="00A93BD7">
        <w:trPr>
          <w:trHeight w:val="841"/>
        </w:trPr>
        <w:tc>
          <w:tcPr>
            <w:tcW w:w="496" w:type="dxa"/>
            <w:shd w:val="clear" w:color="auto" w:fill="DEEAF6"/>
            <w:vAlign w:val="center"/>
          </w:tcPr>
          <w:p w14:paraId="32732674" w14:textId="77777777" w:rsidR="00A93BD7" w:rsidRPr="005373D0" w:rsidRDefault="00A93BD7" w:rsidP="00A93BD7">
            <w:pPr>
              <w:ind w:left="-40" w:firstLine="1"/>
              <w:jc w:val="center"/>
              <w:rPr>
                <w:rFonts w:ascii="Arial" w:hAnsi="Arial" w:cs="Arial"/>
                <w:sz w:val="16"/>
              </w:rPr>
            </w:pPr>
            <w:r w:rsidRPr="005373D0">
              <w:rPr>
                <w:rFonts w:ascii="Arial" w:hAnsi="Arial" w:cs="Arial"/>
                <w:sz w:val="16"/>
              </w:rPr>
              <w:t>L.p.</w:t>
            </w:r>
          </w:p>
        </w:tc>
        <w:tc>
          <w:tcPr>
            <w:tcW w:w="2198" w:type="dxa"/>
            <w:shd w:val="clear" w:color="auto" w:fill="DEEAF6"/>
            <w:vAlign w:val="center"/>
          </w:tcPr>
          <w:p w14:paraId="0696FC6C" w14:textId="77777777" w:rsidR="00A93BD7" w:rsidRPr="005373D0" w:rsidRDefault="00A93BD7" w:rsidP="00A93BD7">
            <w:pPr>
              <w:widowControl/>
              <w:suppressAutoHyphens/>
              <w:autoSpaceDN/>
              <w:adjustRightInd/>
              <w:ind w:left="71"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5373D0">
              <w:rPr>
                <w:rFonts w:ascii="Arial" w:hAnsi="Arial" w:cs="Arial"/>
                <w:kern w:val="1"/>
                <w:sz w:val="16"/>
                <w:lang w:eastAsia="ar-SA"/>
              </w:rPr>
              <w:t>Osoby uczestniczące w wykonywaniu zamówienia</w:t>
            </w:r>
          </w:p>
        </w:tc>
        <w:tc>
          <w:tcPr>
            <w:tcW w:w="1842" w:type="dxa"/>
            <w:shd w:val="clear" w:color="auto" w:fill="DEEAF6"/>
            <w:vAlign w:val="center"/>
          </w:tcPr>
          <w:p w14:paraId="695E6B43" w14:textId="77777777" w:rsidR="00A93BD7" w:rsidRPr="005373D0" w:rsidRDefault="00A93BD7" w:rsidP="00A93BD7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5373D0">
              <w:rPr>
                <w:rFonts w:ascii="Arial" w:hAnsi="Arial" w:cs="Arial"/>
                <w:kern w:val="1"/>
                <w:sz w:val="16"/>
                <w:lang w:eastAsia="ar-SA"/>
              </w:rPr>
              <w:t>Zakres wykonywanych czynności</w:t>
            </w:r>
          </w:p>
        </w:tc>
        <w:tc>
          <w:tcPr>
            <w:tcW w:w="5387" w:type="dxa"/>
            <w:shd w:val="clear" w:color="auto" w:fill="DEEAF6"/>
            <w:vAlign w:val="center"/>
          </w:tcPr>
          <w:p w14:paraId="6645D3BC" w14:textId="77777777" w:rsidR="00A93BD7" w:rsidRPr="005373D0" w:rsidRDefault="00A93BD7" w:rsidP="00A93BD7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5373D0">
              <w:rPr>
                <w:rFonts w:ascii="Arial" w:hAnsi="Arial" w:cs="Arial"/>
                <w:kern w:val="1"/>
                <w:sz w:val="16"/>
                <w:lang w:eastAsia="ar-SA"/>
              </w:rPr>
              <w:t>Posiadane kwalifikacje, uprawnienia, doświadczenie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1FD8D0CE" w14:textId="77777777" w:rsidR="00A93BD7" w:rsidRPr="005373D0" w:rsidRDefault="00A93BD7" w:rsidP="00A93BD7">
            <w:pPr>
              <w:widowControl/>
              <w:suppressAutoHyphens/>
              <w:autoSpaceDN/>
              <w:adjustRightInd/>
              <w:ind w:right="48"/>
              <w:jc w:val="center"/>
              <w:textAlignment w:val="auto"/>
              <w:rPr>
                <w:rFonts w:ascii="Arial" w:hAnsi="Arial" w:cs="Arial"/>
                <w:kern w:val="1"/>
                <w:sz w:val="16"/>
                <w:lang w:eastAsia="ar-SA"/>
              </w:rPr>
            </w:pPr>
            <w:r w:rsidRPr="005373D0">
              <w:rPr>
                <w:rFonts w:ascii="Arial" w:hAnsi="Arial" w:cs="Arial"/>
                <w:kern w:val="1"/>
                <w:sz w:val="16"/>
                <w:lang w:eastAsia="ar-SA"/>
              </w:rPr>
              <w:t xml:space="preserve">Podstawa do dysponowania daną osobą </w:t>
            </w:r>
          </w:p>
        </w:tc>
      </w:tr>
      <w:tr w:rsidR="00A93BD7" w:rsidRPr="005373D0" w14:paraId="22733F53" w14:textId="77777777" w:rsidTr="007C60E6">
        <w:trPr>
          <w:trHeight w:val="699"/>
        </w:trPr>
        <w:tc>
          <w:tcPr>
            <w:tcW w:w="496" w:type="dxa"/>
            <w:vAlign w:val="center"/>
          </w:tcPr>
          <w:p w14:paraId="35D13850" w14:textId="77777777" w:rsidR="00A93BD7" w:rsidRPr="005373D0" w:rsidRDefault="00A93BD7" w:rsidP="00A93BD7">
            <w:pPr>
              <w:ind w:left="-142" w:right="-70" w:firstLine="1"/>
              <w:jc w:val="center"/>
              <w:rPr>
                <w:rFonts w:ascii="Arial" w:hAnsi="Arial" w:cs="Arial"/>
              </w:rPr>
            </w:pPr>
            <w:r w:rsidRPr="005373D0">
              <w:rPr>
                <w:rFonts w:ascii="Arial" w:hAnsi="Arial" w:cs="Arial"/>
              </w:rPr>
              <w:t>1.</w:t>
            </w:r>
          </w:p>
        </w:tc>
        <w:tc>
          <w:tcPr>
            <w:tcW w:w="2198" w:type="dxa"/>
            <w:vAlign w:val="center"/>
          </w:tcPr>
          <w:p w14:paraId="366A15CD" w14:textId="77777777" w:rsidR="00A93BD7" w:rsidRPr="005373D0" w:rsidRDefault="00A93BD7" w:rsidP="00A93BD7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1ED330EB" w14:textId="77777777" w:rsidR="00A93BD7" w:rsidRPr="005373D0" w:rsidRDefault="00A93BD7" w:rsidP="00A93BD7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</w:rPr>
            </w:pPr>
          </w:p>
        </w:tc>
        <w:tc>
          <w:tcPr>
            <w:tcW w:w="5387" w:type="dxa"/>
            <w:vAlign w:val="center"/>
          </w:tcPr>
          <w:p w14:paraId="4632C462" w14:textId="7B04ACBD" w:rsidR="007C60E6" w:rsidRPr="005373D0" w:rsidRDefault="00A93BD7" w:rsidP="00A93BD7">
            <w:pPr>
              <w:pStyle w:val="Default"/>
              <w:rPr>
                <w:sz w:val="16"/>
                <w:szCs w:val="20"/>
              </w:rPr>
            </w:pPr>
            <w:r w:rsidRPr="005373D0">
              <w:rPr>
                <w:sz w:val="16"/>
                <w:szCs w:val="20"/>
              </w:rPr>
              <w:t>Posiada:</w:t>
            </w:r>
          </w:p>
          <w:p w14:paraId="066CAA30" w14:textId="2D59D901" w:rsidR="00A93BD7" w:rsidRPr="005373D0" w:rsidRDefault="00A93BD7" w:rsidP="00CE209A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>stanowisku eksploatacji</w:t>
            </w:r>
            <w:r w:rsidRPr="00232A5B">
              <w:rPr>
                <w:b/>
                <w:bCs/>
                <w:sz w:val="16"/>
              </w:rPr>
              <w:t xml:space="preserve"> </w:t>
            </w:r>
            <w:r w:rsidRPr="005373D0">
              <w:rPr>
                <w:bCs/>
                <w:sz w:val="16"/>
              </w:rPr>
              <w:t>w zakresie obsługi, konserwacji, remontu, naprawy, montażu lub demontażu i czynności kontrolno-pomiarowych:</w:t>
            </w:r>
          </w:p>
          <w:p w14:paraId="11C9B5AD" w14:textId="77777777" w:rsidR="00A93BD7" w:rsidRPr="005373D0" w:rsidRDefault="00A93BD7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3AA58E0E" w14:textId="77777777" w:rsidR="00232A5B" w:rsidRDefault="00A93BD7" w:rsidP="00232A5B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="00323072" w:rsidRPr="005373D0">
              <w:rPr>
                <w:bCs/>
                <w:sz w:val="16"/>
              </w:rPr>
              <w:br/>
            </w:r>
            <w:r w:rsidRPr="005373D0">
              <w:rPr>
                <w:bCs/>
                <w:sz w:val="16"/>
              </w:rPr>
              <w:t>i instalacji elektroenergetycznych o napięciu z</w:t>
            </w:r>
            <w:r w:rsidR="00323072" w:rsidRPr="005373D0">
              <w:rPr>
                <w:bCs/>
                <w:sz w:val="16"/>
              </w:rPr>
              <w:t xml:space="preserve">namionowym nie wyższym niż 1 </w:t>
            </w:r>
            <w:proofErr w:type="spellStart"/>
            <w:r w:rsidR="00323072"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3F2D4AEE" w14:textId="36D56942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0D76BE26" w14:textId="77777777" w:rsidR="00232A5B" w:rsidRPr="007C60E6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758FC8DF" w14:textId="77777777" w:rsidR="00A93BD7" w:rsidRDefault="00A93BD7" w:rsidP="00A93BD7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5C48E0A2" w14:textId="77777777" w:rsidR="007C60E6" w:rsidRPr="005373D0" w:rsidRDefault="007C60E6" w:rsidP="00A93BD7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574759D6" w14:textId="77777777" w:rsidR="007C60E6" w:rsidRPr="005373D0" w:rsidRDefault="007C60E6" w:rsidP="00CE209A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dozoru </w:t>
            </w:r>
            <w:r w:rsidRPr="005373D0">
              <w:rPr>
                <w:bCs/>
                <w:sz w:val="16"/>
              </w:rPr>
              <w:t>w zakresie obsługi, konserwacji, remontu, naprawy, montażu lub demontażu i czynności kontrolno-pomiarowych:</w:t>
            </w:r>
          </w:p>
          <w:p w14:paraId="674E587B" w14:textId="77777777" w:rsidR="007C60E6" w:rsidRPr="005373D0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43A55C8C" w14:textId="77777777" w:rsidR="007C60E6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>i instalacji elektroenergetycznych o napięciu znamionowym</w:t>
            </w:r>
            <w:r>
              <w:rPr>
                <w:bCs/>
                <w:sz w:val="16"/>
              </w:rPr>
              <w:t xml:space="preserve"> nie wyższym niż 1 </w:t>
            </w:r>
            <w:proofErr w:type="spellStart"/>
            <w:r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5ED30BA9" w14:textId="3F78C0CF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60AA2EC4" w14:textId="77777777" w:rsidR="00232A5B" w:rsidRPr="005373D0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0534F934" w14:textId="77777777" w:rsidR="007C60E6" w:rsidRPr="005373D0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281A1251" w14:textId="77777777" w:rsidR="00A93BD7" w:rsidRPr="005373D0" w:rsidRDefault="00A93BD7" w:rsidP="00A93BD7">
            <w:pPr>
              <w:pStyle w:val="Default"/>
              <w:rPr>
                <w:sz w:val="16"/>
              </w:rPr>
            </w:pPr>
          </w:p>
          <w:p w14:paraId="7F34D811" w14:textId="6F924EF7" w:rsidR="007C60E6" w:rsidRPr="001B7A83" w:rsidRDefault="007C60E6" w:rsidP="00CE209A">
            <w:pPr>
              <w:widowControl/>
              <w:numPr>
                <w:ilvl w:val="3"/>
                <w:numId w:val="132"/>
              </w:numPr>
              <w:tabs>
                <w:tab w:val="clear" w:pos="2880"/>
              </w:tabs>
              <w:overflowPunct/>
              <w:autoSpaceDE/>
              <w:ind w:left="318" w:hanging="284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>potwierdzoną (</w:t>
            </w:r>
            <w:r w:rsidR="003F01D0">
              <w:rPr>
                <w:rFonts w:ascii="Arial" w:eastAsia="Calibri" w:hAnsi="Arial" w:cs="Arial"/>
                <w:kern w:val="0"/>
                <w:sz w:val="16"/>
                <w:szCs w:val="16"/>
              </w:rPr>
              <w:t>oświadczeniem</w:t>
            </w: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) znajomość obsługi i konserwacji systemów sygnalizacji ppoż. dźwiękowego systemu ostrzegawczego (DSO), instalacji oddymiania grawitacyjnego; </w:t>
            </w:r>
          </w:p>
          <w:p w14:paraId="5A9D8D92" w14:textId="77777777" w:rsidR="00973EDC" w:rsidRPr="00F23D8E" w:rsidRDefault="007C60E6" w:rsidP="00973EDC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potwierdzone certyfikatem producenta przeszkolenie w zakresie obsługi systemu BMS Hon</w:t>
            </w:r>
            <w:r w:rsidR="00973EDC">
              <w:rPr>
                <w:rFonts w:ascii="Arial" w:eastAsia="Calibri" w:hAnsi="Arial" w:cs="Arial"/>
                <w:color w:val="000000"/>
                <w:sz w:val="16"/>
                <w:szCs w:val="16"/>
              </w:rPr>
              <w:t>e</w:t>
            </w: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ywell oraz co najmniej 2 letnie doświadczenie w obsłudze systemu BMS; </w:t>
            </w:r>
            <w:r w:rsidR="00973EDC" w:rsidRPr="007C60E6">
              <w:rPr>
                <w:rFonts w:ascii="Arial" w:hAnsi="Arial" w:cs="Arial"/>
                <w:bCs/>
                <w:sz w:val="16"/>
              </w:rPr>
              <w:t xml:space="preserve"> </w:t>
            </w:r>
          </w:p>
          <w:p w14:paraId="4A6384CF" w14:textId="694CF6A6" w:rsidR="00973EDC" w:rsidRPr="007C60E6" w:rsidRDefault="00973EDC" w:rsidP="00973EDC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certyfikat lub zaświadczenie z obsługi centrali SSP 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Hon</w:t>
            </w:r>
            <w:r>
              <w:rPr>
                <w:rFonts w:ascii="Arial" w:hAnsi="Arial" w:cs="Arial"/>
                <w:bCs/>
                <w:sz w:val="16"/>
                <w:lang w:val="pl-PL"/>
              </w:rPr>
              <w:t>e</w:t>
            </w:r>
            <w:r w:rsidRPr="007C60E6">
              <w:rPr>
                <w:rFonts w:ascii="Arial" w:hAnsi="Arial" w:cs="Arial"/>
                <w:bCs/>
                <w:sz w:val="16"/>
              </w:rPr>
              <w:t>ywell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 serii XLS wystawioną przez producenta bądź dystrybutora.</w:t>
            </w:r>
          </w:p>
          <w:p w14:paraId="397B5760" w14:textId="55EF6F4B" w:rsidR="00A93BD7" w:rsidRPr="007C60E6" w:rsidRDefault="00A93BD7" w:rsidP="003F214E">
            <w:pPr>
              <w:widowControl/>
              <w:overflowPunct/>
              <w:autoSpaceDE/>
              <w:ind w:left="318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</w:p>
          <w:p w14:paraId="5DE4F6A7" w14:textId="77777777" w:rsidR="00A93BD7" w:rsidRDefault="00933BE6" w:rsidP="00933B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33D75A88" w14:textId="77777777" w:rsidR="007C60E6" w:rsidRDefault="007C60E6" w:rsidP="00933B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02FC3C8B" w14:textId="2ED30C80" w:rsidR="007C60E6" w:rsidRPr="007C60E6" w:rsidRDefault="007C60E6" w:rsidP="00CE209A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dokument stwierdzający wymagane uprawnienia, tj. certyfikat serwisowy lub zaświadczenie, wystawione przez producenta lub jego upoważnionego przedstawiciela, w zakresie serwisowania i napraw systemów i urządzeń – aktualne świadectwo (certyfikat) odbytego szkolenia w zakresie uprawniającym do przeglądów, konserwacji i napraw systemów SUG gazowe na dowolne urządzenia SUG; </w:t>
            </w:r>
          </w:p>
          <w:p w14:paraId="667FCC82" w14:textId="71584134" w:rsidR="007C60E6" w:rsidRPr="007C60E6" w:rsidRDefault="007C60E6" w:rsidP="00CE209A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>uprawnienia potwierdzone certyfikatem w zakresie wykonywania czynności przeglądu,  konserwacji, naprawy SUG - gazowych, o których mowa w ustawie z dnia 15 maja 2015 r. o substancjach zubożających warstwę ozonową oraz o niektórych fluorowanych gazach cieplarnianych (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t.j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. Dz. U. z 2020 r. poz. 2065) oraz w rozporządzeniu Komisji (WE) nr 304/2008 z dnia 2 kwietnia 2008 r. (stacjonarne systemy ochrony przeciwpożarowej i gaśnice); </w:t>
            </w:r>
          </w:p>
          <w:p w14:paraId="689BE93B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7F8691FF" w14:textId="77777777" w:rsidR="007C60E6" w:rsidRPr="007C60E6" w:rsidRDefault="007C60E6" w:rsidP="007C60E6">
            <w:pPr>
              <w:rPr>
                <w:rFonts w:ascii="Arial" w:hAnsi="Arial" w:cs="Arial"/>
                <w:bCs/>
                <w:sz w:val="16"/>
              </w:rPr>
            </w:pPr>
          </w:p>
          <w:p w14:paraId="07856FAF" w14:textId="2308C707" w:rsidR="007C60E6" w:rsidRPr="007C60E6" w:rsidRDefault="007C60E6" w:rsidP="00CE209A">
            <w:pPr>
              <w:numPr>
                <w:ilvl w:val="0"/>
                <w:numId w:val="133"/>
              </w:numPr>
              <w:tabs>
                <w:tab w:val="left" w:pos="-3119"/>
                <w:tab w:val="left" w:pos="-2977"/>
              </w:tabs>
              <w:overflowPunct/>
              <w:ind w:left="351" w:right="-2"/>
              <w:jc w:val="both"/>
              <w:textAlignment w:val="auto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>posi</w:t>
            </w:r>
            <w:r>
              <w:rPr>
                <w:rFonts w:ascii="Arial" w:eastAsia="Calibri" w:hAnsi="Arial" w:cs="Arial"/>
                <w:kern w:val="0"/>
                <w:sz w:val="16"/>
                <w:szCs w:val="16"/>
              </w:rPr>
              <w:t>ada</w:t>
            </w: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świadectwo (certyfikat) odbytego szkolenia w zakresie uprawniającym do przeglądów i konserwacji urządzeń i sprzętu </w:t>
            </w: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lastRenderedPageBreak/>
              <w:t>przeciwpożarowego - hydrantów wewnętrznych.</w:t>
            </w:r>
          </w:p>
          <w:p w14:paraId="303BFD67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22C815CF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2C87C880" w14:textId="1B7135F8" w:rsidR="007C60E6" w:rsidRP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701" w:type="dxa"/>
          </w:tcPr>
          <w:p w14:paraId="7023A4B9" w14:textId="77777777" w:rsidR="00A93BD7" w:rsidRPr="005373D0" w:rsidRDefault="00A93BD7" w:rsidP="00A93BD7">
            <w:pPr>
              <w:widowControl/>
              <w:overflowPunct/>
              <w:textAlignment w:val="auto"/>
              <w:rPr>
                <w:rFonts w:ascii="Arial" w:hAnsi="Arial" w:cs="Arial"/>
                <w:color w:val="000000"/>
                <w:kern w:val="0"/>
                <w:sz w:val="16"/>
              </w:rPr>
            </w:pPr>
          </w:p>
        </w:tc>
      </w:tr>
      <w:tr w:rsidR="00A93BD7" w:rsidRPr="005373D0" w14:paraId="115A4A9B" w14:textId="77777777" w:rsidTr="00A93BD7">
        <w:trPr>
          <w:trHeight w:val="865"/>
        </w:trPr>
        <w:tc>
          <w:tcPr>
            <w:tcW w:w="496" w:type="dxa"/>
            <w:vAlign w:val="center"/>
          </w:tcPr>
          <w:p w14:paraId="3A511F35" w14:textId="77777777" w:rsidR="00A93BD7" w:rsidRPr="005373D0" w:rsidRDefault="00A93BD7" w:rsidP="00A93BD7">
            <w:pPr>
              <w:ind w:firstLine="1"/>
              <w:jc w:val="center"/>
              <w:rPr>
                <w:rFonts w:ascii="Arial" w:hAnsi="Arial" w:cs="Arial"/>
              </w:rPr>
            </w:pPr>
            <w:r w:rsidRPr="005373D0">
              <w:rPr>
                <w:rFonts w:ascii="Arial" w:hAnsi="Arial" w:cs="Arial"/>
              </w:rPr>
              <w:t>2.</w:t>
            </w:r>
          </w:p>
        </w:tc>
        <w:tc>
          <w:tcPr>
            <w:tcW w:w="2198" w:type="dxa"/>
            <w:vAlign w:val="center"/>
          </w:tcPr>
          <w:p w14:paraId="5526F5BE" w14:textId="77777777" w:rsidR="00A93BD7" w:rsidRPr="005373D0" w:rsidRDefault="00A93BD7" w:rsidP="00A93BD7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52AE4A6C" w14:textId="77777777" w:rsidR="00A93BD7" w:rsidRPr="005373D0" w:rsidRDefault="00A93BD7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7E571F90" w14:textId="77777777" w:rsidR="007C60E6" w:rsidRPr="005373D0" w:rsidRDefault="007C60E6" w:rsidP="007C60E6">
            <w:pPr>
              <w:pStyle w:val="Default"/>
              <w:rPr>
                <w:sz w:val="16"/>
                <w:szCs w:val="20"/>
              </w:rPr>
            </w:pPr>
            <w:r w:rsidRPr="005373D0">
              <w:rPr>
                <w:sz w:val="16"/>
                <w:szCs w:val="20"/>
              </w:rPr>
              <w:t>Posiada:</w:t>
            </w:r>
          </w:p>
          <w:p w14:paraId="6F62CC20" w14:textId="77777777" w:rsidR="007C60E6" w:rsidRPr="005373D0" w:rsidRDefault="007C60E6" w:rsidP="00CE209A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eksploatacji </w:t>
            </w:r>
            <w:r w:rsidRPr="005373D0">
              <w:rPr>
                <w:bCs/>
                <w:sz w:val="16"/>
              </w:rPr>
              <w:t xml:space="preserve">w zakresie obsługi, konserwacji, remontu, naprawy, montażu lub demontażu </w:t>
            </w:r>
            <w:r w:rsidRPr="005373D0">
              <w:rPr>
                <w:bCs/>
                <w:sz w:val="16"/>
              </w:rPr>
              <w:br/>
              <w:t>i czynności kontrolno-pomiarowych:</w:t>
            </w:r>
          </w:p>
          <w:p w14:paraId="3C3DC85C" w14:textId="77777777" w:rsidR="007C60E6" w:rsidRPr="005373D0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293C3815" w14:textId="77777777" w:rsidR="007C60E6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 xml:space="preserve">i instalacji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421065F3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61733034" w14:textId="77777777" w:rsidR="00232A5B" w:rsidRPr="007C60E6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06403C1F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694F3778" w14:textId="77777777" w:rsidR="007C60E6" w:rsidRPr="005373D0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1F0FD801" w14:textId="77777777" w:rsidR="007C60E6" w:rsidRPr="005373D0" w:rsidRDefault="007C60E6" w:rsidP="00CE209A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dozoru </w:t>
            </w:r>
            <w:r w:rsidRPr="005373D0">
              <w:rPr>
                <w:bCs/>
                <w:sz w:val="16"/>
              </w:rPr>
              <w:t>w zakresie obsługi, konserwacji, remontu, naprawy, montażu lub demontażu i czynności kontrolno-pomiarowych:</w:t>
            </w:r>
          </w:p>
          <w:p w14:paraId="3DDE56EF" w14:textId="77777777" w:rsidR="007C60E6" w:rsidRPr="005373D0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15B9EDFC" w14:textId="77777777" w:rsidR="007C60E6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>i instalacji elektroenergetycznych o napięciu znamionowym</w:t>
            </w:r>
            <w:r>
              <w:rPr>
                <w:bCs/>
                <w:sz w:val="16"/>
              </w:rPr>
              <w:t xml:space="preserve"> nie wyższym niż 1 </w:t>
            </w:r>
            <w:proofErr w:type="spellStart"/>
            <w:r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0A23E217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62428030" w14:textId="77777777" w:rsidR="00232A5B" w:rsidRPr="005373D0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18EBAA40" w14:textId="77777777" w:rsidR="007C60E6" w:rsidRPr="005373D0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23EF1A97" w14:textId="77777777" w:rsidR="007C60E6" w:rsidRPr="005373D0" w:rsidRDefault="007C60E6" w:rsidP="007C60E6">
            <w:pPr>
              <w:pStyle w:val="Default"/>
              <w:rPr>
                <w:sz w:val="16"/>
              </w:rPr>
            </w:pPr>
          </w:p>
          <w:p w14:paraId="26DBD552" w14:textId="77777777" w:rsidR="007C60E6" w:rsidRPr="001B7A83" w:rsidRDefault="007C60E6" w:rsidP="00CE209A">
            <w:pPr>
              <w:widowControl/>
              <w:numPr>
                <w:ilvl w:val="3"/>
                <w:numId w:val="132"/>
              </w:numPr>
              <w:tabs>
                <w:tab w:val="clear" w:pos="2880"/>
              </w:tabs>
              <w:overflowPunct/>
              <w:autoSpaceDE/>
              <w:ind w:left="318" w:hanging="284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potwierdzoną (zaświadczeniem) znajomość obsługi i konserwacji systemów sygnalizacji ppoż. dźwiękowego systemu ostrzegawczego (DSO), instalacji oddymiania grawitacyjnego; </w:t>
            </w:r>
          </w:p>
          <w:p w14:paraId="19ABAE53" w14:textId="1576B155" w:rsidR="00973EDC" w:rsidRPr="003F214E" w:rsidRDefault="007C60E6" w:rsidP="00973EDC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potwierdzone certyfikatem producenta przeszkolenie w zakresie obsługi systemu BMS </w:t>
            </w:r>
            <w:proofErr w:type="spellStart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Hon</w:t>
            </w:r>
            <w:r w:rsidR="00973EDC">
              <w:rPr>
                <w:rFonts w:ascii="Arial" w:eastAsia="Calibri" w:hAnsi="Arial" w:cs="Arial"/>
                <w:color w:val="000000"/>
                <w:sz w:val="16"/>
                <w:szCs w:val="16"/>
                <w:lang w:val="pl-PL"/>
              </w:rPr>
              <w:t>e</w:t>
            </w: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ywell</w:t>
            </w:r>
            <w:proofErr w:type="spellEnd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oraz co najmniej 2 letnie doświadczenie w obsłudze systemu BMS;</w:t>
            </w:r>
          </w:p>
          <w:p w14:paraId="584146CA" w14:textId="61301F04" w:rsidR="00973EDC" w:rsidRPr="007C60E6" w:rsidRDefault="00973EDC" w:rsidP="00973EDC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 certyfikat lub zaświadczenie z obsługi centrali SSP 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Hon</w:t>
            </w:r>
            <w:r>
              <w:rPr>
                <w:rFonts w:ascii="Arial" w:hAnsi="Arial" w:cs="Arial"/>
                <w:bCs/>
                <w:sz w:val="16"/>
                <w:lang w:val="pl-PL"/>
              </w:rPr>
              <w:t>e</w:t>
            </w:r>
            <w:r w:rsidRPr="007C60E6">
              <w:rPr>
                <w:rFonts w:ascii="Arial" w:hAnsi="Arial" w:cs="Arial"/>
                <w:bCs/>
                <w:sz w:val="16"/>
              </w:rPr>
              <w:t>ywell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 serii XLS wystawioną przez producenta bądź dystrybutora.</w:t>
            </w:r>
          </w:p>
          <w:p w14:paraId="5A9362AF" w14:textId="77777777" w:rsidR="007C60E6" w:rsidRPr="007C60E6" w:rsidRDefault="007C60E6" w:rsidP="00F23D8E">
            <w:pPr>
              <w:widowControl/>
              <w:overflowPunct/>
              <w:autoSpaceDE/>
              <w:ind w:left="318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</w:p>
          <w:p w14:paraId="633DC0BE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53182BD0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6155AEE4" w14:textId="77777777" w:rsidR="007C60E6" w:rsidRPr="007C60E6" w:rsidRDefault="007C60E6" w:rsidP="00CE209A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dokument stwierdzający wymagane uprawnienia, tj. certyfikat serwisowy lub zaświadczenie, wystawione przez producenta lub jego upoważnionego przedstawiciela, w zakresie serwisowania i napraw systemów i urządzeń – aktualne świadectwo (certyfikat) odbytego szkolenia w zakresie uprawniającym do przeglądów, konserwacji i napraw systemów SUG gazowe na dowolne urządzenia SUG; </w:t>
            </w:r>
          </w:p>
          <w:p w14:paraId="2F2342FC" w14:textId="77777777" w:rsidR="007C60E6" w:rsidRPr="007C60E6" w:rsidRDefault="007C60E6" w:rsidP="00CE209A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>uprawnienia potwierdzone certyfikatem w zakresie wykonywania czynności przeglądu,  konserwacji, naprawy SUG - gazowych, o których mowa w ustawie z dnia 15 maja 2015 r. o substancjach zubożających warstwę ozonową oraz o niektórych fluorowanych gazach cieplarnianych (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t.j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. Dz. U. z 2020 r. poz. 2065) oraz w rozporządzeniu Komisji (WE) nr 304/2008 z dnia 2 kwietnia 2008 r. (stacjonarne systemy ochrony przeciwpożarowej i gaśnice); </w:t>
            </w:r>
          </w:p>
          <w:p w14:paraId="76CD956F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47EAC600" w14:textId="77777777" w:rsidR="007C60E6" w:rsidRPr="007C60E6" w:rsidRDefault="007C60E6" w:rsidP="007C60E6">
            <w:pPr>
              <w:rPr>
                <w:rFonts w:ascii="Arial" w:hAnsi="Arial" w:cs="Arial"/>
                <w:bCs/>
                <w:sz w:val="16"/>
              </w:rPr>
            </w:pPr>
          </w:p>
          <w:p w14:paraId="14BABF73" w14:textId="77777777" w:rsidR="007C60E6" w:rsidRPr="007C60E6" w:rsidRDefault="007C60E6" w:rsidP="00CE209A">
            <w:pPr>
              <w:numPr>
                <w:ilvl w:val="0"/>
                <w:numId w:val="133"/>
              </w:numPr>
              <w:tabs>
                <w:tab w:val="left" w:pos="-3119"/>
                <w:tab w:val="left" w:pos="-2977"/>
              </w:tabs>
              <w:overflowPunct/>
              <w:ind w:left="351" w:right="-2"/>
              <w:jc w:val="both"/>
              <w:textAlignment w:val="auto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>posi</w:t>
            </w:r>
            <w:r>
              <w:rPr>
                <w:rFonts w:ascii="Arial" w:eastAsia="Calibri" w:hAnsi="Arial" w:cs="Arial"/>
                <w:kern w:val="0"/>
                <w:sz w:val="16"/>
                <w:szCs w:val="16"/>
              </w:rPr>
              <w:t>ada</w:t>
            </w: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świadectwo (certyfikat) odbytego szkolenia w zakresie uprawniającym do przeglądów i konserwacji urządzeń i sprzętu przeciwpożarowego - hydrantów wewnętrznych.</w:t>
            </w:r>
          </w:p>
          <w:p w14:paraId="5B4F6343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0F9FDBEE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6065B260" w14:textId="47EF0E1B" w:rsidR="00A93BD7" w:rsidRPr="005373D0" w:rsidRDefault="00A93BD7" w:rsidP="00933B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701" w:type="dxa"/>
          </w:tcPr>
          <w:p w14:paraId="3878E79D" w14:textId="77777777" w:rsidR="00A93BD7" w:rsidRPr="005373D0" w:rsidRDefault="00A93BD7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A93BD7" w:rsidRPr="005373D0" w14:paraId="1DF27F3E" w14:textId="77777777" w:rsidTr="00A93BD7">
        <w:trPr>
          <w:trHeight w:val="865"/>
        </w:trPr>
        <w:tc>
          <w:tcPr>
            <w:tcW w:w="496" w:type="dxa"/>
            <w:vAlign w:val="center"/>
          </w:tcPr>
          <w:p w14:paraId="4FECC43F" w14:textId="77777777" w:rsidR="00A93BD7" w:rsidRPr="005373D0" w:rsidRDefault="00A93BD7" w:rsidP="00A93BD7">
            <w:pPr>
              <w:ind w:firstLine="1"/>
              <w:jc w:val="center"/>
              <w:rPr>
                <w:rFonts w:ascii="Arial" w:hAnsi="Arial" w:cs="Arial"/>
              </w:rPr>
            </w:pPr>
            <w:r w:rsidRPr="005373D0">
              <w:rPr>
                <w:rFonts w:ascii="Arial" w:hAnsi="Arial" w:cs="Arial"/>
              </w:rPr>
              <w:t>3.</w:t>
            </w:r>
          </w:p>
        </w:tc>
        <w:tc>
          <w:tcPr>
            <w:tcW w:w="2198" w:type="dxa"/>
            <w:vAlign w:val="center"/>
          </w:tcPr>
          <w:p w14:paraId="4931779B" w14:textId="77777777" w:rsidR="00A93BD7" w:rsidRPr="005373D0" w:rsidRDefault="00A93BD7" w:rsidP="00A93BD7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09C66388" w14:textId="77777777" w:rsidR="00A93BD7" w:rsidRPr="005373D0" w:rsidRDefault="00A93BD7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420E41F2" w14:textId="77777777" w:rsidR="007C60E6" w:rsidRPr="005373D0" w:rsidRDefault="007C60E6" w:rsidP="007C60E6">
            <w:pPr>
              <w:pStyle w:val="Default"/>
              <w:rPr>
                <w:sz w:val="16"/>
                <w:szCs w:val="20"/>
              </w:rPr>
            </w:pPr>
            <w:r w:rsidRPr="005373D0">
              <w:rPr>
                <w:sz w:val="16"/>
                <w:szCs w:val="20"/>
              </w:rPr>
              <w:t>Posiada:</w:t>
            </w:r>
          </w:p>
          <w:p w14:paraId="3804BBF4" w14:textId="77777777" w:rsidR="007C60E6" w:rsidRPr="005373D0" w:rsidRDefault="007C60E6" w:rsidP="00CE209A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</w:t>
            </w:r>
            <w:r w:rsidRPr="005373D0">
              <w:rPr>
                <w:bCs/>
                <w:sz w:val="16"/>
              </w:rPr>
              <w:lastRenderedPageBreak/>
              <w:t xml:space="preserve">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eksploatacji </w:t>
            </w:r>
            <w:r w:rsidRPr="005373D0">
              <w:rPr>
                <w:bCs/>
                <w:sz w:val="16"/>
              </w:rPr>
              <w:t xml:space="preserve">w zakresie obsługi, konserwacji, remontu, naprawy, montażu lub demontażu </w:t>
            </w:r>
            <w:r w:rsidRPr="005373D0">
              <w:rPr>
                <w:bCs/>
                <w:sz w:val="16"/>
              </w:rPr>
              <w:br/>
              <w:t>i czynności kontrolno-pomiarowych:</w:t>
            </w:r>
          </w:p>
          <w:p w14:paraId="28AB4DB8" w14:textId="77777777" w:rsidR="007C60E6" w:rsidRPr="005373D0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4ED149A9" w14:textId="77777777" w:rsidR="007C60E6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 xml:space="preserve">i instalacji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1DA5326C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2AF4263E" w14:textId="77777777" w:rsidR="00232A5B" w:rsidRPr="007C60E6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4E03AC9D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7E01E32A" w14:textId="77777777" w:rsidR="007C60E6" w:rsidRPr="005373D0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2974C42F" w14:textId="77777777" w:rsidR="007C60E6" w:rsidRPr="005373D0" w:rsidRDefault="007C60E6" w:rsidP="00CE209A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dozoru </w:t>
            </w:r>
            <w:r w:rsidRPr="005373D0">
              <w:rPr>
                <w:bCs/>
                <w:sz w:val="16"/>
              </w:rPr>
              <w:t>w zakresie obsługi, konserwacji, remontu, naprawy, montażu lub demontażu i czynności kontrolno-pomiarowych:</w:t>
            </w:r>
          </w:p>
          <w:p w14:paraId="7F9717B6" w14:textId="77777777" w:rsidR="007C60E6" w:rsidRPr="005373D0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62759CBF" w14:textId="77777777" w:rsidR="007C60E6" w:rsidRDefault="007C60E6" w:rsidP="00CE209A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>i instalacji elektroenergetycznych o napięciu znamionowym</w:t>
            </w:r>
            <w:r>
              <w:rPr>
                <w:bCs/>
                <w:sz w:val="16"/>
              </w:rPr>
              <w:t xml:space="preserve"> nie wyższym niż 1 </w:t>
            </w:r>
            <w:proofErr w:type="spellStart"/>
            <w:r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658C1733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0A7AE24B" w14:textId="77777777" w:rsidR="00232A5B" w:rsidRPr="005373D0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550B4080" w14:textId="77777777" w:rsidR="007C60E6" w:rsidRPr="005373D0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2BB644AB" w14:textId="77777777" w:rsidR="007C60E6" w:rsidRPr="005373D0" w:rsidRDefault="007C60E6" w:rsidP="007C60E6">
            <w:pPr>
              <w:pStyle w:val="Default"/>
              <w:rPr>
                <w:sz w:val="16"/>
              </w:rPr>
            </w:pPr>
          </w:p>
          <w:p w14:paraId="0A75299E" w14:textId="68DD598B" w:rsidR="007C60E6" w:rsidRPr="001B7A83" w:rsidRDefault="007C60E6" w:rsidP="00CE209A">
            <w:pPr>
              <w:widowControl/>
              <w:numPr>
                <w:ilvl w:val="3"/>
                <w:numId w:val="132"/>
              </w:numPr>
              <w:tabs>
                <w:tab w:val="clear" w:pos="2880"/>
              </w:tabs>
              <w:overflowPunct/>
              <w:autoSpaceDE/>
              <w:ind w:left="318" w:hanging="284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>potwierdzoną (</w:t>
            </w:r>
            <w:r w:rsidR="00130C94">
              <w:rPr>
                <w:rFonts w:ascii="Arial" w:eastAsia="Calibri" w:hAnsi="Arial" w:cs="Arial"/>
                <w:kern w:val="0"/>
                <w:sz w:val="16"/>
                <w:szCs w:val="16"/>
              </w:rPr>
              <w:t>oświadczeniem</w:t>
            </w: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) znajomość obsługi i konserwacji systemów sygnalizacji ppoż. dźwiękowego systemu ostrzegawczego (DSO), instalacji oddymiania grawitacyjnego; </w:t>
            </w:r>
          </w:p>
          <w:p w14:paraId="1E0BE6F4" w14:textId="4DC0B358" w:rsidR="00973EDC" w:rsidRPr="00F23D8E" w:rsidRDefault="007C60E6" w:rsidP="00973EDC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potwierdzone certyfikatem producenta przeszkolenie w zakresie obsługi systemu BMS </w:t>
            </w:r>
            <w:proofErr w:type="spellStart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Hon</w:t>
            </w:r>
            <w:r w:rsidR="00973EDC">
              <w:rPr>
                <w:rFonts w:ascii="Arial" w:eastAsia="Calibri" w:hAnsi="Arial" w:cs="Arial"/>
                <w:color w:val="000000"/>
                <w:sz w:val="16"/>
                <w:szCs w:val="16"/>
                <w:lang w:val="pl-PL"/>
              </w:rPr>
              <w:t>e</w:t>
            </w: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ywell</w:t>
            </w:r>
            <w:proofErr w:type="spellEnd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oraz co najmniej 2 letnie doświadczenie w obsłudze systemu BMS; </w:t>
            </w:r>
            <w:r w:rsidR="00973EDC" w:rsidRPr="007C60E6">
              <w:rPr>
                <w:rFonts w:ascii="Arial" w:hAnsi="Arial" w:cs="Arial"/>
                <w:bCs/>
                <w:sz w:val="16"/>
              </w:rPr>
              <w:t xml:space="preserve"> </w:t>
            </w:r>
          </w:p>
          <w:p w14:paraId="2FD8BA6D" w14:textId="66A11C1F" w:rsidR="00973EDC" w:rsidRPr="007C60E6" w:rsidRDefault="00973EDC" w:rsidP="00973EDC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certyfikat lub zaświadczenie z obsługi centrali SSP 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Hon</w:t>
            </w:r>
            <w:r>
              <w:rPr>
                <w:rFonts w:ascii="Arial" w:hAnsi="Arial" w:cs="Arial"/>
                <w:bCs/>
                <w:sz w:val="16"/>
                <w:lang w:val="pl-PL"/>
              </w:rPr>
              <w:t>e</w:t>
            </w:r>
            <w:r w:rsidRPr="007C60E6">
              <w:rPr>
                <w:rFonts w:ascii="Arial" w:hAnsi="Arial" w:cs="Arial"/>
                <w:bCs/>
                <w:sz w:val="16"/>
              </w:rPr>
              <w:t>ywell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 serii XLS wystawioną przez producenta bądź dystrybutora.</w:t>
            </w:r>
          </w:p>
          <w:p w14:paraId="4BCA4F8A" w14:textId="77777777" w:rsidR="007C60E6" w:rsidRPr="007C60E6" w:rsidRDefault="007C60E6" w:rsidP="003F214E">
            <w:pPr>
              <w:widowControl/>
              <w:overflowPunct/>
              <w:autoSpaceDE/>
              <w:ind w:left="318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</w:p>
          <w:p w14:paraId="2B5A435E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40D725A5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18CC0322" w14:textId="77777777" w:rsidR="007C60E6" w:rsidRPr="007C60E6" w:rsidRDefault="007C60E6" w:rsidP="00CE209A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dokument stwierdzający wymagane uprawnienia, tj. certyfikat serwisowy lub zaświadczenie, wystawione przez producenta lub jego upoważnionego przedstawiciela, w zakresie serwisowania i napraw systemów i urządzeń – aktualne świadectwo (certyfikat) odbytego szkolenia w zakresie uprawniającym do przeglądów, konserwacji i napraw systemów SUG gazowe na dowolne urządzenia SUG; </w:t>
            </w:r>
          </w:p>
          <w:p w14:paraId="65A1012C" w14:textId="77777777" w:rsidR="007C60E6" w:rsidRPr="007C60E6" w:rsidRDefault="007C60E6" w:rsidP="00CE209A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>uprawnienia potwierdzone certyfikatem w zakresie wykonywania czynności przeglądu,  konserwacji, naprawy SUG - gazowych, o których mowa w ustawie z dnia 15 maja 2015 r. o substancjach zubożających warstwę ozonową oraz o niektórych fluorowanych gazach cieplarnianych (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t.j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. Dz. U. z 2020 r. poz. 2065) oraz w rozporządzeniu Komisji (WE) nr 304/2008 z dnia 2 kwietnia 2008 r. (stacjonarne systemy ochrony przeciwpożarowej i gaśnice); </w:t>
            </w:r>
          </w:p>
          <w:p w14:paraId="6CB6DC4F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3E2EAF0C" w14:textId="77777777" w:rsidR="007C60E6" w:rsidRPr="007C60E6" w:rsidRDefault="007C60E6" w:rsidP="007C60E6">
            <w:pPr>
              <w:rPr>
                <w:rFonts w:ascii="Arial" w:hAnsi="Arial" w:cs="Arial"/>
                <w:bCs/>
                <w:sz w:val="16"/>
              </w:rPr>
            </w:pPr>
          </w:p>
          <w:p w14:paraId="1FFE2C03" w14:textId="77777777" w:rsidR="007C60E6" w:rsidRPr="007C60E6" w:rsidRDefault="007C60E6" w:rsidP="00CE209A">
            <w:pPr>
              <w:numPr>
                <w:ilvl w:val="0"/>
                <w:numId w:val="133"/>
              </w:numPr>
              <w:tabs>
                <w:tab w:val="left" w:pos="-3119"/>
                <w:tab w:val="left" w:pos="-2977"/>
              </w:tabs>
              <w:overflowPunct/>
              <w:ind w:left="351" w:right="-2"/>
              <w:jc w:val="both"/>
              <w:textAlignment w:val="auto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>posi</w:t>
            </w:r>
            <w:r>
              <w:rPr>
                <w:rFonts w:ascii="Arial" w:eastAsia="Calibri" w:hAnsi="Arial" w:cs="Arial"/>
                <w:kern w:val="0"/>
                <w:sz w:val="16"/>
                <w:szCs w:val="16"/>
              </w:rPr>
              <w:t>ada</w:t>
            </w: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świadectwo (certyfikat) odbytego szkolenia w zakresie uprawniającym do przeglądów i konserwacji urządzeń i sprzętu przeciwpożarowego - hydrantów wewnętrznych.</w:t>
            </w:r>
          </w:p>
          <w:p w14:paraId="74EB41F5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004E502A" w14:textId="77777777" w:rsidR="007C60E6" w:rsidRDefault="007C60E6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16CD5327" w14:textId="0B54E13D" w:rsidR="005373D0" w:rsidRPr="005373D0" w:rsidRDefault="005373D0" w:rsidP="007C60E6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1701" w:type="dxa"/>
          </w:tcPr>
          <w:p w14:paraId="5DFBBF9B" w14:textId="77777777" w:rsidR="00A93BD7" w:rsidRPr="005373D0" w:rsidRDefault="00A93BD7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7C60E6" w:rsidRPr="005373D0" w14:paraId="1FE23C42" w14:textId="77777777" w:rsidTr="00A93BD7">
        <w:trPr>
          <w:trHeight w:val="865"/>
        </w:trPr>
        <w:tc>
          <w:tcPr>
            <w:tcW w:w="496" w:type="dxa"/>
            <w:vAlign w:val="center"/>
          </w:tcPr>
          <w:p w14:paraId="16317AD3" w14:textId="32F39125" w:rsidR="007C60E6" w:rsidRPr="005373D0" w:rsidRDefault="007C60E6" w:rsidP="00A93BD7">
            <w:pPr>
              <w:ind w:firstLine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98" w:type="dxa"/>
            <w:vAlign w:val="center"/>
          </w:tcPr>
          <w:p w14:paraId="0341BA89" w14:textId="77777777" w:rsidR="007C60E6" w:rsidRPr="005373D0" w:rsidRDefault="007C60E6" w:rsidP="00A93BD7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0B9DD0FF" w14:textId="77777777" w:rsidR="007C60E6" w:rsidRPr="005373D0" w:rsidRDefault="007C60E6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58B27958" w14:textId="77777777" w:rsidR="003F214E" w:rsidRPr="005373D0" w:rsidRDefault="003F214E" w:rsidP="003F214E">
            <w:pPr>
              <w:pStyle w:val="Default"/>
              <w:rPr>
                <w:sz w:val="16"/>
                <w:szCs w:val="20"/>
              </w:rPr>
            </w:pPr>
            <w:r w:rsidRPr="005373D0">
              <w:rPr>
                <w:sz w:val="16"/>
                <w:szCs w:val="20"/>
              </w:rPr>
              <w:t>Posiada:</w:t>
            </w:r>
          </w:p>
          <w:p w14:paraId="51E60F97" w14:textId="77777777" w:rsidR="003F214E" w:rsidRPr="005373D0" w:rsidRDefault="003F214E" w:rsidP="003F214E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eksploatacji </w:t>
            </w:r>
            <w:r w:rsidRPr="005373D0">
              <w:rPr>
                <w:bCs/>
                <w:sz w:val="16"/>
              </w:rPr>
              <w:t xml:space="preserve">w zakresie obsługi, konserwacji, remontu, naprawy, montażu lub demontażu </w:t>
            </w:r>
            <w:r w:rsidRPr="005373D0">
              <w:rPr>
                <w:bCs/>
                <w:sz w:val="16"/>
              </w:rPr>
              <w:br/>
              <w:t>i czynności kontrolno-pomiarowych:</w:t>
            </w:r>
          </w:p>
          <w:p w14:paraId="01F0FFE8" w14:textId="77777777" w:rsidR="003F214E" w:rsidRPr="005373D0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159617EA" w14:textId="77777777" w:rsidR="003F214E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</w:r>
            <w:r w:rsidRPr="005373D0">
              <w:rPr>
                <w:bCs/>
                <w:sz w:val="16"/>
              </w:rPr>
              <w:lastRenderedPageBreak/>
              <w:t xml:space="preserve">i instalacji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4A62E1AF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14E98930" w14:textId="77777777" w:rsidR="00232A5B" w:rsidRPr="007C60E6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3A201B11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7CBB2859" w14:textId="77777777" w:rsidR="003F214E" w:rsidRPr="005373D0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3307E1FB" w14:textId="77777777" w:rsidR="003F214E" w:rsidRPr="005373D0" w:rsidRDefault="003F214E" w:rsidP="003F214E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dozoru </w:t>
            </w:r>
            <w:r w:rsidRPr="005373D0">
              <w:rPr>
                <w:bCs/>
                <w:sz w:val="16"/>
              </w:rPr>
              <w:t>w zakresie obsługi, konserwacji, remontu, naprawy, montażu lub demontażu i czynności kontrolno-pomiarowych:</w:t>
            </w:r>
          </w:p>
          <w:p w14:paraId="50753991" w14:textId="77777777" w:rsidR="003F214E" w:rsidRPr="005373D0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3C2E5248" w14:textId="77777777" w:rsidR="003F214E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>i instalacji elektroenergetycznych o napięciu znamionowym</w:t>
            </w:r>
            <w:r>
              <w:rPr>
                <w:bCs/>
                <w:sz w:val="16"/>
              </w:rPr>
              <w:t xml:space="preserve"> nie wyższym niż 1 </w:t>
            </w:r>
            <w:proofErr w:type="spellStart"/>
            <w:r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4E78CE77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73B7712D" w14:textId="77777777" w:rsidR="00232A5B" w:rsidRPr="005373D0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58176F7E" w14:textId="77777777" w:rsidR="003F214E" w:rsidRPr="005373D0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161D1EBA" w14:textId="77777777" w:rsidR="003F214E" w:rsidRPr="005373D0" w:rsidRDefault="003F214E" w:rsidP="003F214E">
            <w:pPr>
              <w:pStyle w:val="Default"/>
              <w:rPr>
                <w:sz w:val="16"/>
              </w:rPr>
            </w:pPr>
          </w:p>
          <w:p w14:paraId="763072E6" w14:textId="0EC11087" w:rsidR="003F214E" w:rsidRPr="001B7A83" w:rsidRDefault="003F214E" w:rsidP="003F214E">
            <w:pPr>
              <w:widowControl/>
              <w:numPr>
                <w:ilvl w:val="3"/>
                <w:numId w:val="132"/>
              </w:numPr>
              <w:tabs>
                <w:tab w:val="clear" w:pos="2880"/>
              </w:tabs>
              <w:overflowPunct/>
              <w:autoSpaceDE/>
              <w:ind w:left="318" w:hanging="284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>potwierdzoną (</w:t>
            </w:r>
            <w:proofErr w:type="spellStart"/>
            <w:r w:rsidR="000660A1">
              <w:rPr>
                <w:rFonts w:ascii="Arial" w:eastAsia="Calibri" w:hAnsi="Arial" w:cs="Arial"/>
                <w:kern w:val="0"/>
                <w:sz w:val="16"/>
                <w:szCs w:val="16"/>
              </w:rPr>
              <w:t>oswiadczeniem</w:t>
            </w:r>
            <w:proofErr w:type="spellEnd"/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) znajomość obsługi i konserwacji systemów sygnalizacji ppoż. dźwiękowego systemu ostrzegawczego (DSO), instalacji oddymiania grawitacyjnego; </w:t>
            </w:r>
          </w:p>
          <w:p w14:paraId="3BB4DDA3" w14:textId="77777777" w:rsidR="003F214E" w:rsidRPr="00F23D8E" w:rsidRDefault="003F214E" w:rsidP="003F214E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potwierdzone certyfikatem producenta przeszkolenie w zakresie obsługi systemu BMS </w:t>
            </w:r>
            <w:proofErr w:type="spellStart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Hon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val="pl-PL"/>
              </w:rPr>
              <w:t>e</w:t>
            </w: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ywell</w:t>
            </w:r>
            <w:proofErr w:type="spellEnd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oraz co najmniej 2 letnie doświadczenie w obsłudze systemu BMS; </w:t>
            </w:r>
            <w:r w:rsidRPr="007C60E6">
              <w:rPr>
                <w:rFonts w:ascii="Arial" w:hAnsi="Arial" w:cs="Arial"/>
                <w:bCs/>
                <w:sz w:val="16"/>
              </w:rPr>
              <w:t xml:space="preserve"> </w:t>
            </w:r>
          </w:p>
          <w:p w14:paraId="24A78843" w14:textId="77777777" w:rsidR="003F214E" w:rsidRPr="007C60E6" w:rsidRDefault="003F214E" w:rsidP="003F214E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certyfikat lub zaświadczenie z obsługi centrali SSP 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Hon</w:t>
            </w:r>
            <w:r>
              <w:rPr>
                <w:rFonts w:ascii="Arial" w:hAnsi="Arial" w:cs="Arial"/>
                <w:bCs/>
                <w:sz w:val="16"/>
                <w:lang w:val="pl-PL"/>
              </w:rPr>
              <w:t>e</w:t>
            </w:r>
            <w:r w:rsidRPr="007C60E6">
              <w:rPr>
                <w:rFonts w:ascii="Arial" w:hAnsi="Arial" w:cs="Arial"/>
                <w:bCs/>
                <w:sz w:val="16"/>
              </w:rPr>
              <w:t>ywell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 serii XLS wystawioną przez producenta bądź dystrybutora.</w:t>
            </w:r>
          </w:p>
          <w:p w14:paraId="4A234835" w14:textId="77777777" w:rsidR="003F214E" w:rsidRPr="007C60E6" w:rsidRDefault="003F214E" w:rsidP="003F214E">
            <w:pPr>
              <w:widowControl/>
              <w:overflowPunct/>
              <w:autoSpaceDE/>
              <w:ind w:left="318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</w:p>
          <w:p w14:paraId="4695F93D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028766CA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1F7F0DC1" w14:textId="77777777" w:rsidR="003F214E" w:rsidRPr="007C60E6" w:rsidRDefault="003F214E" w:rsidP="003F214E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dokument stwierdzający wymagane uprawnienia, tj. certyfikat serwisowy lub zaświadczenie, wystawione przez producenta lub jego upoważnionego przedstawiciela, w zakresie serwisowania i napraw systemów i urządzeń – aktualne świadectwo (certyfikat) odbytego szkolenia w zakresie uprawniającym do przeglądów, konserwacji i napraw systemów SUG gazowe na dowolne urządzenia SUG; </w:t>
            </w:r>
          </w:p>
          <w:p w14:paraId="683F6BB2" w14:textId="77777777" w:rsidR="003F214E" w:rsidRPr="007C60E6" w:rsidRDefault="003F214E" w:rsidP="003F214E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>uprawnienia potwierdzone certyfikatem w zakresie wykonywania czynności przeglądu,  konserwacji, naprawy SUG - gazowych, o których mowa w ustawie z dnia 15 maja 2015 r. o substancjach zubożających warstwę ozonową oraz o niektórych fluorowanych gazach cieplarnianych (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t.j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. Dz. U. z 2020 r. poz. 2065) oraz w rozporządzeniu Komisji (WE) nr 304/2008 z dnia 2 kwietnia 2008 r. (stacjonarne systemy ochrony przeciwpożarowej i gaśnice); </w:t>
            </w:r>
          </w:p>
          <w:p w14:paraId="6413808D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5B3788D9" w14:textId="77777777" w:rsidR="003F214E" w:rsidRPr="007C60E6" w:rsidRDefault="003F214E" w:rsidP="003F214E">
            <w:pPr>
              <w:rPr>
                <w:rFonts w:ascii="Arial" w:hAnsi="Arial" w:cs="Arial"/>
                <w:bCs/>
                <w:sz w:val="16"/>
              </w:rPr>
            </w:pPr>
          </w:p>
          <w:p w14:paraId="7C89CEAF" w14:textId="77777777" w:rsidR="003F214E" w:rsidRPr="007C60E6" w:rsidRDefault="003F214E" w:rsidP="003F214E">
            <w:pPr>
              <w:numPr>
                <w:ilvl w:val="0"/>
                <w:numId w:val="133"/>
              </w:numPr>
              <w:tabs>
                <w:tab w:val="left" w:pos="-3119"/>
                <w:tab w:val="left" w:pos="-2977"/>
              </w:tabs>
              <w:overflowPunct/>
              <w:ind w:left="351" w:right="-2"/>
              <w:jc w:val="both"/>
              <w:textAlignment w:val="auto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>posi</w:t>
            </w:r>
            <w:r>
              <w:rPr>
                <w:rFonts w:ascii="Arial" w:eastAsia="Calibri" w:hAnsi="Arial" w:cs="Arial"/>
                <w:kern w:val="0"/>
                <w:sz w:val="16"/>
                <w:szCs w:val="16"/>
              </w:rPr>
              <w:t>ada</w:t>
            </w: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świadectwo (certyfikat) odbytego szkolenia w zakresie uprawniającym do przeglądów i konserwacji urządzeń i sprzętu przeciwpożarowego - hydrantów wewnętrznych.</w:t>
            </w:r>
          </w:p>
          <w:p w14:paraId="4DCB1851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40677518" w14:textId="74CF8872" w:rsidR="007C60E6" w:rsidRPr="005373D0" w:rsidRDefault="007C60E6" w:rsidP="007C60E6">
            <w:pPr>
              <w:pStyle w:val="Default"/>
              <w:rPr>
                <w:sz w:val="16"/>
                <w:szCs w:val="20"/>
              </w:rPr>
            </w:pPr>
          </w:p>
        </w:tc>
        <w:tc>
          <w:tcPr>
            <w:tcW w:w="1701" w:type="dxa"/>
          </w:tcPr>
          <w:p w14:paraId="5C03FBDD" w14:textId="77777777" w:rsidR="007C60E6" w:rsidRPr="005373D0" w:rsidRDefault="007C60E6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  <w:tr w:rsidR="007C60E6" w:rsidRPr="005373D0" w14:paraId="0B8819EE" w14:textId="77777777" w:rsidTr="00A93BD7">
        <w:trPr>
          <w:trHeight w:val="865"/>
        </w:trPr>
        <w:tc>
          <w:tcPr>
            <w:tcW w:w="496" w:type="dxa"/>
            <w:vAlign w:val="center"/>
          </w:tcPr>
          <w:p w14:paraId="668AF065" w14:textId="7F5770E9" w:rsidR="007C60E6" w:rsidRDefault="007C60E6" w:rsidP="00A93BD7">
            <w:pPr>
              <w:ind w:firstLine="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98" w:type="dxa"/>
            <w:vAlign w:val="center"/>
          </w:tcPr>
          <w:p w14:paraId="7B354627" w14:textId="77777777" w:rsidR="007C60E6" w:rsidRPr="005373D0" w:rsidRDefault="007C60E6" w:rsidP="00A93BD7">
            <w:pPr>
              <w:ind w:firstLine="1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</w:tcPr>
          <w:p w14:paraId="45D142D9" w14:textId="77777777" w:rsidR="007C60E6" w:rsidRPr="005373D0" w:rsidRDefault="007C60E6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  <w:tc>
          <w:tcPr>
            <w:tcW w:w="5387" w:type="dxa"/>
          </w:tcPr>
          <w:p w14:paraId="18C0E287" w14:textId="77777777" w:rsidR="003F214E" w:rsidRPr="005373D0" w:rsidRDefault="003F214E" w:rsidP="003F214E">
            <w:pPr>
              <w:pStyle w:val="Default"/>
              <w:rPr>
                <w:sz w:val="16"/>
                <w:szCs w:val="20"/>
              </w:rPr>
            </w:pPr>
            <w:r w:rsidRPr="005373D0">
              <w:rPr>
                <w:sz w:val="16"/>
                <w:szCs w:val="20"/>
              </w:rPr>
              <w:t>Posiada:</w:t>
            </w:r>
          </w:p>
          <w:p w14:paraId="3ABF237E" w14:textId="77777777" w:rsidR="003F214E" w:rsidRPr="005373D0" w:rsidRDefault="003F214E" w:rsidP="003F214E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eksploatacji </w:t>
            </w:r>
            <w:r w:rsidRPr="005373D0">
              <w:rPr>
                <w:bCs/>
                <w:sz w:val="16"/>
              </w:rPr>
              <w:t xml:space="preserve">w zakresie obsługi, konserwacji, remontu, naprawy, montażu lub demontażu </w:t>
            </w:r>
            <w:r w:rsidRPr="005373D0">
              <w:rPr>
                <w:bCs/>
                <w:sz w:val="16"/>
              </w:rPr>
              <w:br/>
              <w:t>i czynności kontrolno-pomiarowych:</w:t>
            </w:r>
          </w:p>
          <w:p w14:paraId="51C1796E" w14:textId="77777777" w:rsidR="003F214E" w:rsidRPr="005373D0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065C56F1" w14:textId="77777777" w:rsidR="003F214E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 xml:space="preserve">i instalacji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0B95878C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73EBE086" w14:textId="77777777" w:rsidR="00232A5B" w:rsidRPr="007C60E6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1F801732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1006A31F" w14:textId="77777777" w:rsidR="003F214E" w:rsidRPr="005373D0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69AC9A73" w14:textId="77777777" w:rsidR="003F214E" w:rsidRPr="005373D0" w:rsidRDefault="003F214E" w:rsidP="003F214E">
            <w:pPr>
              <w:pStyle w:val="Default"/>
              <w:numPr>
                <w:ilvl w:val="0"/>
                <w:numId w:val="66"/>
              </w:numPr>
              <w:ind w:left="214" w:hanging="214"/>
              <w:jc w:val="both"/>
              <w:rPr>
                <w:sz w:val="16"/>
              </w:rPr>
            </w:pPr>
            <w:r w:rsidRPr="005373D0">
              <w:rPr>
                <w:bCs/>
                <w:sz w:val="16"/>
              </w:rPr>
              <w:t xml:space="preserve">zgodnie z Rozporządzeniem Ministra Klimatu i Środowiska z dnia 1 lipca 2022 r. w sprawie szczegółowych zasad stwierdzania posiadania kwalifikacji przez osoby zajmujące się eksploatacją urządzeń, instalacji i sieci (Dz.U. 2022 poz. 1392), potwierdzone świadectwem </w:t>
            </w:r>
            <w:r w:rsidRPr="005373D0">
              <w:rPr>
                <w:bCs/>
                <w:sz w:val="16"/>
              </w:rPr>
              <w:lastRenderedPageBreak/>
              <w:t xml:space="preserve">kwalifikacyjnym uprawnienia do zajmowania się eksploatacją urządzeń, instalacji i sieci </w:t>
            </w:r>
            <w:r w:rsidRPr="005373D0">
              <w:rPr>
                <w:bCs/>
                <w:sz w:val="16"/>
                <w:u w:val="single"/>
              </w:rPr>
              <w:t xml:space="preserve">na </w:t>
            </w:r>
            <w:r w:rsidRPr="005373D0">
              <w:rPr>
                <w:b/>
                <w:bCs/>
                <w:sz w:val="16"/>
                <w:u w:val="single"/>
              </w:rPr>
              <w:t xml:space="preserve">stanowisku dozoru </w:t>
            </w:r>
            <w:r w:rsidRPr="005373D0">
              <w:rPr>
                <w:bCs/>
                <w:sz w:val="16"/>
              </w:rPr>
              <w:t>w zakresie obsługi, konserwacji, remontu, naprawy, montażu lub demontażu i czynności kontrolno-pomiarowych:</w:t>
            </w:r>
          </w:p>
          <w:p w14:paraId="1DAE24D7" w14:textId="77777777" w:rsidR="003F214E" w:rsidRPr="005373D0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urządzeń, instalacji i sieci elektroenergetycznych o napięciu znamionowym nie wyższym niż 1 </w:t>
            </w:r>
            <w:proofErr w:type="spellStart"/>
            <w:r w:rsidRPr="005373D0"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 xml:space="preserve">, </w:t>
            </w:r>
          </w:p>
          <w:p w14:paraId="3CC817A2" w14:textId="77777777" w:rsidR="003F214E" w:rsidRDefault="003F214E" w:rsidP="003F214E">
            <w:pPr>
              <w:pStyle w:val="Default"/>
              <w:numPr>
                <w:ilvl w:val="0"/>
                <w:numId w:val="57"/>
              </w:numPr>
              <w:ind w:left="639" w:hanging="284"/>
              <w:rPr>
                <w:bCs/>
                <w:sz w:val="16"/>
              </w:rPr>
            </w:pPr>
            <w:r w:rsidRPr="005373D0">
              <w:rPr>
                <w:bCs/>
                <w:sz w:val="16"/>
              </w:rPr>
              <w:t xml:space="preserve">aparatury kontrolno-pomiarowej oraz urządzeń i instalacji automatycznej regulacji, sterowania i zabezpieczeń urządzeń </w:t>
            </w:r>
            <w:r w:rsidRPr="005373D0">
              <w:rPr>
                <w:bCs/>
                <w:sz w:val="16"/>
              </w:rPr>
              <w:br/>
              <w:t>i instalacji elektroenergetycznych o napięciu znamionowym</w:t>
            </w:r>
            <w:r>
              <w:rPr>
                <w:bCs/>
                <w:sz w:val="16"/>
              </w:rPr>
              <w:t xml:space="preserve"> nie wyższym niż 1 </w:t>
            </w:r>
            <w:proofErr w:type="spellStart"/>
            <w:r>
              <w:rPr>
                <w:bCs/>
                <w:sz w:val="16"/>
              </w:rPr>
              <w:t>kV</w:t>
            </w:r>
            <w:proofErr w:type="spellEnd"/>
            <w:r w:rsidRPr="005373D0">
              <w:rPr>
                <w:bCs/>
                <w:sz w:val="16"/>
              </w:rPr>
              <w:t>,</w:t>
            </w:r>
          </w:p>
          <w:p w14:paraId="027DB0F2" w14:textId="77777777" w:rsidR="00232A5B" w:rsidRPr="00232A5B" w:rsidRDefault="00232A5B" w:rsidP="00232A5B">
            <w:pPr>
              <w:pStyle w:val="Default"/>
              <w:ind w:left="209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oraz </w:t>
            </w:r>
            <w:r w:rsidRPr="00232A5B">
              <w:rPr>
                <w:bCs/>
                <w:sz w:val="16"/>
              </w:rPr>
              <w:t>min. 2-letnie doświadczenie zawodowe</w:t>
            </w:r>
            <w:r>
              <w:rPr>
                <w:bCs/>
                <w:sz w:val="16"/>
              </w:rPr>
              <w:t xml:space="preserve"> w ww. zakresie</w:t>
            </w:r>
            <w:r w:rsidRPr="00232A5B">
              <w:rPr>
                <w:bCs/>
                <w:sz w:val="16"/>
              </w:rPr>
              <w:t>,</w:t>
            </w:r>
          </w:p>
          <w:p w14:paraId="3C6EB01E" w14:textId="77777777" w:rsidR="00232A5B" w:rsidRPr="00232A5B" w:rsidRDefault="00232A5B" w:rsidP="00232A5B">
            <w:pPr>
              <w:pStyle w:val="Default"/>
              <w:ind w:left="639"/>
              <w:rPr>
                <w:bCs/>
                <w:sz w:val="16"/>
              </w:rPr>
            </w:pPr>
          </w:p>
          <w:p w14:paraId="633F7F49" w14:textId="77777777" w:rsidR="003F214E" w:rsidRPr="005373D0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5373D0"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160300C5" w14:textId="77777777" w:rsidR="003F214E" w:rsidRPr="005373D0" w:rsidRDefault="003F214E" w:rsidP="003F214E">
            <w:pPr>
              <w:pStyle w:val="Default"/>
              <w:rPr>
                <w:sz w:val="16"/>
              </w:rPr>
            </w:pPr>
          </w:p>
          <w:p w14:paraId="0C41329A" w14:textId="66697627" w:rsidR="003F214E" w:rsidRPr="001B7A83" w:rsidRDefault="003F214E" w:rsidP="003F214E">
            <w:pPr>
              <w:widowControl/>
              <w:numPr>
                <w:ilvl w:val="3"/>
                <w:numId w:val="132"/>
              </w:numPr>
              <w:tabs>
                <w:tab w:val="clear" w:pos="2880"/>
              </w:tabs>
              <w:overflowPunct/>
              <w:autoSpaceDE/>
              <w:ind w:left="318" w:hanging="284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>potwierdzoną (</w:t>
            </w:r>
            <w:r w:rsidR="000660A1">
              <w:rPr>
                <w:rFonts w:ascii="Arial" w:eastAsia="Calibri" w:hAnsi="Arial" w:cs="Arial"/>
                <w:kern w:val="0"/>
                <w:sz w:val="16"/>
                <w:szCs w:val="16"/>
              </w:rPr>
              <w:t>oświadczeniem</w:t>
            </w:r>
            <w:r w:rsidRPr="001B7A83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) znajomość obsługi i konserwacji systemów sygnalizacji ppoż. dźwiękowego systemu ostrzegawczego (DSO), instalacji oddymiania grawitacyjnego; </w:t>
            </w:r>
          </w:p>
          <w:p w14:paraId="3C3EF7CA" w14:textId="77777777" w:rsidR="003F214E" w:rsidRPr="00F23D8E" w:rsidRDefault="003F214E" w:rsidP="003F214E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potwierdzone certyfikatem producenta przeszkolenie w zakresie obsługi systemu BMS </w:t>
            </w:r>
            <w:proofErr w:type="spellStart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Hon</w:t>
            </w:r>
            <w:r>
              <w:rPr>
                <w:rFonts w:ascii="Arial" w:eastAsia="Calibri" w:hAnsi="Arial" w:cs="Arial"/>
                <w:color w:val="000000"/>
                <w:sz w:val="16"/>
                <w:szCs w:val="16"/>
                <w:lang w:val="pl-PL"/>
              </w:rPr>
              <w:t>e</w:t>
            </w:r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>ywell</w:t>
            </w:r>
            <w:proofErr w:type="spellEnd"/>
            <w:r w:rsidRPr="001B7A83">
              <w:rPr>
                <w:rFonts w:ascii="Arial" w:eastAsia="Calibri" w:hAnsi="Arial" w:cs="Arial"/>
                <w:color w:val="000000"/>
                <w:sz w:val="16"/>
                <w:szCs w:val="16"/>
              </w:rPr>
              <w:t xml:space="preserve"> oraz co najmniej 2 letnie doświadczenie w obsłudze systemu BMS; </w:t>
            </w:r>
            <w:r w:rsidRPr="007C60E6">
              <w:rPr>
                <w:rFonts w:ascii="Arial" w:hAnsi="Arial" w:cs="Arial"/>
                <w:bCs/>
                <w:sz w:val="16"/>
              </w:rPr>
              <w:t xml:space="preserve"> </w:t>
            </w:r>
          </w:p>
          <w:p w14:paraId="56B4E2EA" w14:textId="77777777" w:rsidR="003F214E" w:rsidRPr="007C60E6" w:rsidRDefault="003F214E" w:rsidP="003F214E">
            <w:pPr>
              <w:pStyle w:val="Akapitzlist"/>
              <w:numPr>
                <w:ilvl w:val="0"/>
                <w:numId w:val="66"/>
              </w:numPr>
              <w:ind w:left="351"/>
              <w:rPr>
                <w:rFonts w:ascii="Arial" w:hAnsi="Arial" w:cs="Arial"/>
                <w:b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certyfikat lub zaświadczenie z obsługi centrali SSP 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Hon</w:t>
            </w:r>
            <w:r>
              <w:rPr>
                <w:rFonts w:ascii="Arial" w:hAnsi="Arial" w:cs="Arial"/>
                <w:bCs/>
                <w:sz w:val="16"/>
                <w:lang w:val="pl-PL"/>
              </w:rPr>
              <w:t>e</w:t>
            </w:r>
            <w:r w:rsidRPr="007C60E6">
              <w:rPr>
                <w:rFonts w:ascii="Arial" w:hAnsi="Arial" w:cs="Arial"/>
                <w:bCs/>
                <w:sz w:val="16"/>
              </w:rPr>
              <w:t>ywell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 serii XLS wystawioną przez producenta bądź dystrybutora.</w:t>
            </w:r>
          </w:p>
          <w:p w14:paraId="7471FF60" w14:textId="77777777" w:rsidR="003F214E" w:rsidRPr="007C60E6" w:rsidRDefault="003F214E" w:rsidP="003F214E">
            <w:pPr>
              <w:widowControl/>
              <w:overflowPunct/>
              <w:autoSpaceDE/>
              <w:ind w:left="318"/>
              <w:jc w:val="both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</w:p>
          <w:p w14:paraId="545EF3F2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59C15E4F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14:paraId="6A4BDCE8" w14:textId="77777777" w:rsidR="003F214E" w:rsidRPr="007C60E6" w:rsidRDefault="003F214E" w:rsidP="003F214E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 xml:space="preserve">dokument stwierdzający wymagane uprawnienia, tj. certyfikat serwisowy lub zaświadczenie, wystawione przez producenta lub jego upoważnionego przedstawiciela, w zakresie serwisowania i napraw systemów i urządzeń – aktualne świadectwo (certyfikat) odbytego szkolenia w zakresie uprawniającym do przeglądów, konserwacji i napraw systemów SUG gazowe na dowolne urządzenia SUG; </w:t>
            </w:r>
          </w:p>
          <w:p w14:paraId="7B6692CF" w14:textId="77777777" w:rsidR="003F214E" w:rsidRPr="007C60E6" w:rsidRDefault="003F214E" w:rsidP="003F214E">
            <w:pPr>
              <w:pStyle w:val="Akapitzlist"/>
              <w:numPr>
                <w:ilvl w:val="0"/>
                <w:numId w:val="66"/>
              </w:numPr>
              <w:ind w:left="351" w:hanging="351"/>
              <w:rPr>
                <w:rFonts w:ascii="Arial" w:hAnsi="Arial" w:cs="Arial"/>
                <w:bCs/>
                <w:sz w:val="16"/>
              </w:rPr>
            </w:pPr>
            <w:r w:rsidRPr="007C60E6">
              <w:rPr>
                <w:rFonts w:ascii="Arial" w:hAnsi="Arial" w:cs="Arial"/>
                <w:bCs/>
                <w:sz w:val="16"/>
              </w:rPr>
              <w:t>uprawnienia potwierdzone certyfikatem w zakresie wykonywania czynności przeglądu,  konserwacji, naprawy SUG - gazowych, o których mowa w ustawie z dnia 15 maja 2015 r. o substancjach zubożających warstwę ozonową oraz o niektórych fluorowanych gazach cieplarnianych (</w:t>
            </w:r>
            <w:proofErr w:type="spellStart"/>
            <w:r w:rsidRPr="007C60E6">
              <w:rPr>
                <w:rFonts w:ascii="Arial" w:hAnsi="Arial" w:cs="Arial"/>
                <w:bCs/>
                <w:sz w:val="16"/>
              </w:rPr>
              <w:t>t.j</w:t>
            </w:r>
            <w:proofErr w:type="spellEnd"/>
            <w:r w:rsidRPr="007C60E6">
              <w:rPr>
                <w:rFonts w:ascii="Arial" w:hAnsi="Arial" w:cs="Arial"/>
                <w:bCs/>
                <w:sz w:val="16"/>
              </w:rPr>
              <w:t xml:space="preserve">. Dz. U. z 2020 r. poz. 2065) oraz w rozporządzeniu Komisji (WE) nr 304/2008 z dnia 2 kwietnia 2008 r. (stacjonarne systemy ochrony przeciwpożarowej i gaśnice); </w:t>
            </w:r>
          </w:p>
          <w:p w14:paraId="291B09EF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0D58DDAF" w14:textId="77777777" w:rsidR="003F214E" w:rsidRPr="007C60E6" w:rsidRDefault="003F214E" w:rsidP="003F214E">
            <w:pPr>
              <w:rPr>
                <w:rFonts w:ascii="Arial" w:hAnsi="Arial" w:cs="Arial"/>
                <w:bCs/>
                <w:sz w:val="16"/>
              </w:rPr>
            </w:pPr>
          </w:p>
          <w:p w14:paraId="253D3D78" w14:textId="77777777" w:rsidR="003F214E" w:rsidRPr="007C60E6" w:rsidRDefault="003F214E" w:rsidP="003F214E">
            <w:pPr>
              <w:numPr>
                <w:ilvl w:val="0"/>
                <w:numId w:val="133"/>
              </w:numPr>
              <w:tabs>
                <w:tab w:val="left" w:pos="-3119"/>
                <w:tab w:val="left" w:pos="-2977"/>
              </w:tabs>
              <w:overflowPunct/>
              <w:ind w:left="351" w:right="-2"/>
              <w:jc w:val="both"/>
              <w:textAlignment w:val="auto"/>
              <w:rPr>
                <w:rFonts w:ascii="Arial" w:eastAsia="Calibri" w:hAnsi="Arial" w:cs="Arial"/>
                <w:kern w:val="0"/>
                <w:sz w:val="16"/>
                <w:szCs w:val="16"/>
              </w:rPr>
            </w:pP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>posi</w:t>
            </w:r>
            <w:r>
              <w:rPr>
                <w:rFonts w:ascii="Arial" w:eastAsia="Calibri" w:hAnsi="Arial" w:cs="Arial"/>
                <w:kern w:val="0"/>
                <w:sz w:val="16"/>
                <w:szCs w:val="16"/>
              </w:rPr>
              <w:t>ada</w:t>
            </w:r>
            <w:r w:rsidRPr="00814B90">
              <w:rPr>
                <w:rFonts w:ascii="Arial" w:eastAsia="Calibri" w:hAnsi="Arial" w:cs="Arial"/>
                <w:kern w:val="0"/>
                <w:sz w:val="16"/>
                <w:szCs w:val="16"/>
              </w:rPr>
              <w:t xml:space="preserve"> świadectwo (certyfikat) odbytego szkolenia w zakresie uprawniającym do przeglądów i konserwacji urządzeń i sprzętu przeciwpożarowego - hydrantów wewnętrznych.</w:t>
            </w:r>
          </w:p>
          <w:p w14:paraId="396BF598" w14:textId="77777777" w:rsidR="003F214E" w:rsidRDefault="003F214E" w:rsidP="003F214E">
            <w:pPr>
              <w:ind w:firstLine="1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TAK/NIE*</w:t>
            </w:r>
          </w:p>
          <w:p w14:paraId="07FE6244" w14:textId="0370C84D" w:rsidR="007C60E6" w:rsidRPr="005373D0" w:rsidRDefault="007C60E6" w:rsidP="007C60E6">
            <w:pPr>
              <w:pStyle w:val="Default"/>
              <w:rPr>
                <w:sz w:val="16"/>
                <w:szCs w:val="20"/>
              </w:rPr>
            </w:pPr>
          </w:p>
        </w:tc>
        <w:tc>
          <w:tcPr>
            <w:tcW w:w="1701" w:type="dxa"/>
          </w:tcPr>
          <w:p w14:paraId="450C7F9A" w14:textId="77777777" w:rsidR="007C60E6" w:rsidRPr="005373D0" w:rsidRDefault="007C60E6" w:rsidP="00A93BD7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kern w:val="0"/>
                <w:lang w:eastAsia="x-none"/>
              </w:rPr>
            </w:pPr>
          </w:p>
        </w:tc>
      </w:tr>
    </w:tbl>
    <w:p w14:paraId="101C2C40" w14:textId="77777777" w:rsidR="00125E04" w:rsidRPr="005373D0" w:rsidRDefault="00125E04" w:rsidP="00125E04">
      <w:pPr>
        <w:ind w:firstLine="1"/>
        <w:jc w:val="center"/>
        <w:rPr>
          <w:rFonts w:ascii="Arial" w:hAnsi="Arial" w:cs="Arial"/>
        </w:rPr>
      </w:pPr>
    </w:p>
    <w:p w14:paraId="23DA5EB4" w14:textId="77777777" w:rsidR="00C927C2" w:rsidRPr="005373D0" w:rsidRDefault="00A93BD7" w:rsidP="00A93BD7">
      <w:pPr>
        <w:ind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5373D0">
        <w:rPr>
          <w:rFonts w:ascii="Arial" w:hAnsi="Arial" w:cs="Arial"/>
          <w:i/>
          <w:kern w:val="1"/>
          <w:sz w:val="16"/>
          <w:szCs w:val="16"/>
          <w:lang w:eastAsia="ar-SA"/>
        </w:rPr>
        <w:t>*niepotrzebne skreślić</w:t>
      </w:r>
    </w:p>
    <w:p w14:paraId="0B6FF5DD" w14:textId="77777777" w:rsidR="00A93BD7" w:rsidRPr="005373D0" w:rsidRDefault="00A93BD7" w:rsidP="00A93BD7">
      <w:pPr>
        <w:ind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6137C3EC" w14:textId="77777777" w:rsidR="00A93BD7" w:rsidRPr="005373D0" w:rsidRDefault="00A93BD7" w:rsidP="00A93BD7">
      <w:pPr>
        <w:ind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33642E1F" w14:textId="77777777" w:rsidR="00A93BD7" w:rsidRPr="005373D0" w:rsidRDefault="00A93BD7" w:rsidP="00A93BD7">
      <w:pPr>
        <w:ind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254A18A1" w14:textId="77777777" w:rsidR="00A93BD7" w:rsidRPr="005373D0" w:rsidRDefault="00A93BD7" w:rsidP="00A93BD7">
      <w:pPr>
        <w:ind w:firstLine="1"/>
        <w:rPr>
          <w:rFonts w:ascii="Arial" w:hAnsi="Arial" w:cs="Arial"/>
          <w:i/>
          <w:kern w:val="1"/>
          <w:sz w:val="16"/>
          <w:szCs w:val="16"/>
          <w:lang w:eastAsia="ar-SA"/>
        </w:rPr>
      </w:pPr>
    </w:p>
    <w:p w14:paraId="562D41D6" w14:textId="1C3FAFD8" w:rsidR="00C927C2" w:rsidRDefault="00933BE6" w:rsidP="00933BE6">
      <w:pPr>
        <w:ind w:firstLine="1"/>
        <w:jc w:val="center"/>
        <w:rPr>
          <w:rFonts w:ascii="Arial" w:hAnsi="Arial" w:cs="Arial"/>
        </w:rPr>
      </w:pPr>
      <w:r w:rsidRPr="005373D0">
        <w:rPr>
          <w:rFonts w:ascii="Arial" w:hAnsi="Arial" w:cs="Arial"/>
        </w:rPr>
        <w:t>.......................………………..</w:t>
      </w:r>
      <w:r w:rsidRPr="005373D0">
        <w:rPr>
          <w:rFonts w:ascii="Arial" w:hAnsi="Arial" w:cs="Arial"/>
        </w:rPr>
        <w:tab/>
      </w:r>
      <w:r w:rsidRPr="005373D0">
        <w:rPr>
          <w:rFonts w:ascii="Arial" w:hAnsi="Arial" w:cs="Arial"/>
        </w:rPr>
        <w:tab/>
        <w:t xml:space="preserve">                        </w:t>
      </w:r>
      <w:r>
        <w:rPr>
          <w:rFonts w:ascii="Arial" w:hAnsi="Arial" w:cs="Arial"/>
        </w:rPr>
        <w:t>..............……………………………………………</w:t>
      </w:r>
    </w:p>
    <w:p w14:paraId="06B52ED8" w14:textId="7FDB5A05" w:rsidR="00933BE6" w:rsidRPr="00933BE6" w:rsidRDefault="00933BE6" w:rsidP="00933BE6">
      <w:pPr>
        <w:suppressAutoHyphens/>
        <w:autoSpaceDN/>
        <w:adjustRightInd/>
        <w:ind w:right="48"/>
        <w:textAlignment w:val="auto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CE209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5373D0">
        <w:rPr>
          <w:rFonts w:ascii="Arial" w:hAnsi="Arial" w:cs="Arial"/>
          <w:sz w:val="18"/>
          <w:szCs w:val="18"/>
        </w:rPr>
        <w:t>Miejscowość, data</w:t>
      </w:r>
      <w:r w:rsidRPr="005373D0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5373D0">
        <w:rPr>
          <w:rFonts w:ascii="Arial" w:hAnsi="Arial" w:cs="Arial"/>
          <w:i/>
          <w:sz w:val="18"/>
          <w:szCs w:val="18"/>
        </w:rPr>
        <w:t xml:space="preserve">(podpis Wykonawcy lub osoby upoważnionej) </w:t>
      </w:r>
    </w:p>
    <w:p w14:paraId="34A43EAC" w14:textId="24136420" w:rsidR="00933BE6" w:rsidRPr="005373D0" w:rsidRDefault="00933BE6" w:rsidP="00933BE6">
      <w:pPr>
        <w:framePr w:w="10907" w:wrap="auto" w:vAnchor="text" w:hAnchor="page" w:x="586" w:y="426"/>
        <w:suppressAutoHyphens/>
        <w:autoSpaceDN/>
        <w:adjustRightInd/>
        <w:ind w:right="48"/>
        <w:textAlignment w:val="auto"/>
        <w:rPr>
          <w:rFonts w:ascii="Arial" w:hAnsi="Arial" w:cs="Arial"/>
          <w:i/>
          <w:sz w:val="18"/>
          <w:szCs w:val="18"/>
        </w:rPr>
        <w:sectPr w:rsidR="00933BE6" w:rsidRPr="005373D0" w:rsidSect="00AF2632">
          <w:headerReference w:type="default" r:id="rId16"/>
          <w:footerReference w:type="default" r:id="rId17"/>
          <w:pgSz w:w="11906" w:h="16838"/>
          <w:pgMar w:top="709" w:right="1418" w:bottom="993" w:left="426" w:header="709" w:footer="0" w:gutter="0"/>
          <w:cols w:space="708"/>
          <w:docGrid w:linePitch="360"/>
        </w:sectPr>
      </w:pPr>
      <w:r w:rsidRPr="005373D0">
        <w:rPr>
          <w:rFonts w:ascii="Arial" w:hAnsi="Arial" w:cs="Arial"/>
          <w:sz w:val="18"/>
          <w:szCs w:val="18"/>
        </w:rPr>
        <w:t xml:space="preserve">             </w:t>
      </w:r>
      <w:r w:rsidRPr="005373D0"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</w:t>
      </w:r>
    </w:p>
    <w:p w14:paraId="1BEEE5A1" w14:textId="77777777" w:rsidR="00BE4D2B" w:rsidRPr="003F01D0" w:rsidRDefault="00270221" w:rsidP="003F01D0">
      <w:pPr>
        <w:suppressAutoHyphens/>
        <w:autoSpaceDN/>
        <w:adjustRightInd/>
        <w:ind w:left="6663" w:right="48"/>
        <w:textAlignment w:val="auto"/>
        <w:rPr>
          <w:rFonts w:ascii="Arial" w:hAnsi="Arial" w:cs="Arial"/>
          <w:i/>
          <w:szCs w:val="16"/>
        </w:rPr>
      </w:pPr>
      <w:r w:rsidRPr="003F01D0">
        <w:rPr>
          <w:rFonts w:ascii="Arial" w:hAnsi="Arial" w:cs="Arial"/>
          <w:i/>
          <w:szCs w:val="16"/>
          <w:u w:val="single"/>
        </w:rPr>
        <w:lastRenderedPageBreak/>
        <w:t>Załącznik nr 8</w:t>
      </w:r>
      <w:r w:rsidR="00BE4D2B" w:rsidRPr="003F01D0">
        <w:rPr>
          <w:rFonts w:ascii="Arial" w:hAnsi="Arial" w:cs="Arial"/>
          <w:i/>
          <w:szCs w:val="16"/>
          <w:u w:val="single"/>
        </w:rPr>
        <w:t xml:space="preserve"> do SWZ</w:t>
      </w:r>
    </w:p>
    <w:p w14:paraId="36EC1D18" w14:textId="77777777" w:rsidR="00BE4D2B" w:rsidRPr="005373D0" w:rsidRDefault="00BE4D2B" w:rsidP="00BE4D2B">
      <w:pPr>
        <w:jc w:val="right"/>
        <w:rPr>
          <w:rFonts w:ascii="Arial" w:hAnsi="Arial" w:cs="Arial"/>
          <w:u w:val="single"/>
        </w:rPr>
      </w:pPr>
    </w:p>
    <w:p w14:paraId="1B24DFC3" w14:textId="77777777" w:rsidR="00E513DA" w:rsidRPr="005373D0" w:rsidRDefault="00E513DA" w:rsidP="00E513DA">
      <w:pPr>
        <w:ind w:left="2836" w:right="706" w:firstLine="709"/>
        <w:rPr>
          <w:rFonts w:ascii="Arial" w:hAnsi="Arial" w:cs="Arial"/>
          <w:u w:val="single"/>
        </w:rPr>
      </w:pPr>
    </w:p>
    <w:p w14:paraId="70A8FE99" w14:textId="77777777" w:rsidR="00BE4D2B" w:rsidRPr="005373D0" w:rsidRDefault="00BE4D2B" w:rsidP="00E513DA">
      <w:pPr>
        <w:ind w:left="2836" w:firstLine="709"/>
        <w:jc w:val="both"/>
        <w:rPr>
          <w:rFonts w:ascii="Arial" w:hAnsi="Arial" w:cs="Arial"/>
          <w:b/>
        </w:rPr>
      </w:pPr>
      <w:r w:rsidRPr="005373D0">
        <w:rPr>
          <w:rFonts w:ascii="Arial" w:hAnsi="Arial" w:cs="Arial"/>
          <w:b/>
        </w:rPr>
        <w:t>Z O B O W I Ą Z A N I E</w:t>
      </w:r>
    </w:p>
    <w:p w14:paraId="1E3C2DB8" w14:textId="77777777" w:rsidR="00BE4D2B" w:rsidRPr="005373D0" w:rsidRDefault="00BE4D2B" w:rsidP="00E513DA">
      <w:pPr>
        <w:jc w:val="both"/>
        <w:rPr>
          <w:rFonts w:ascii="Arial" w:hAnsi="Arial" w:cs="Arial"/>
          <w:b/>
        </w:rPr>
      </w:pPr>
    </w:p>
    <w:p w14:paraId="05B2A252" w14:textId="77777777" w:rsidR="00BE4D2B" w:rsidRPr="005373D0" w:rsidRDefault="00BE4D2B" w:rsidP="00E513DA">
      <w:pPr>
        <w:jc w:val="both"/>
        <w:rPr>
          <w:rFonts w:ascii="Arial" w:hAnsi="Arial" w:cs="Arial"/>
          <w:b/>
        </w:rPr>
      </w:pPr>
      <w:r w:rsidRPr="005373D0">
        <w:rPr>
          <w:rFonts w:ascii="Arial" w:hAnsi="Arial" w:cs="Arial"/>
          <w:b/>
        </w:rPr>
        <w:t>do oddania do dyspozycji niezbędnych zasobów na potrzeby realizacji zamówienia</w:t>
      </w:r>
    </w:p>
    <w:p w14:paraId="3109D94A" w14:textId="77777777" w:rsidR="00BE4D2B" w:rsidRPr="005373D0" w:rsidRDefault="00BE4D2B" w:rsidP="00E513DA">
      <w:pPr>
        <w:jc w:val="both"/>
        <w:rPr>
          <w:rFonts w:ascii="Arial" w:hAnsi="Arial" w:cs="Arial"/>
          <w:b/>
        </w:rPr>
      </w:pPr>
    </w:p>
    <w:p w14:paraId="61E1B9E2" w14:textId="77777777" w:rsidR="00BE4D2B" w:rsidRPr="005373D0" w:rsidRDefault="00BE4D2B" w:rsidP="00E513DA">
      <w:pPr>
        <w:jc w:val="both"/>
        <w:rPr>
          <w:rFonts w:ascii="Arial" w:hAnsi="Arial" w:cs="Arial"/>
          <w:b/>
        </w:rPr>
      </w:pPr>
    </w:p>
    <w:p w14:paraId="2BA4F050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Ja niżej podpisany ………………………….…………………. będąc upoważnionym do reprezentowania: </w:t>
      </w:r>
    </w:p>
    <w:p w14:paraId="71A40566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5373D0">
        <w:rPr>
          <w:rFonts w:ascii="Arial" w:hAnsi="Arial" w:cs="Arial"/>
          <w:sz w:val="16"/>
          <w:szCs w:val="16"/>
        </w:rPr>
        <w:t xml:space="preserve">                                               (imię i nazwisko składającego oświadczenie)</w:t>
      </w:r>
    </w:p>
    <w:p w14:paraId="3C70202D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</w:p>
    <w:p w14:paraId="348F3D95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</w:p>
    <w:p w14:paraId="763A51CB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660E2B1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5373D0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3DE56336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241BF053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oświadczam(y),</w:t>
      </w:r>
    </w:p>
    <w:p w14:paraId="5EDF7498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że wyżej wymieniony podmiot, stosownie do art. 118 ustawy z dnia 11 września 2019 r. – </w:t>
      </w:r>
      <w:r w:rsidRPr="005373D0">
        <w:rPr>
          <w:rFonts w:ascii="Arial" w:hAnsi="Arial" w:cs="Arial"/>
          <w:i/>
        </w:rPr>
        <w:t>Prawo zamówień publicznych</w:t>
      </w:r>
      <w:r w:rsidRPr="005373D0">
        <w:rPr>
          <w:rFonts w:ascii="Arial" w:hAnsi="Arial" w:cs="Arial"/>
        </w:rPr>
        <w:t xml:space="preserve"> </w:t>
      </w:r>
      <w:r w:rsidR="00565387" w:rsidRPr="005373D0">
        <w:rPr>
          <w:rFonts w:ascii="Arial" w:hAnsi="Arial" w:cs="Arial"/>
        </w:rPr>
        <w:t>(</w:t>
      </w:r>
      <w:proofErr w:type="spellStart"/>
      <w:r w:rsidR="00565387" w:rsidRPr="005373D0">
        <w:rPr>
          <w:rFonts w:ascii="Arial" w:hAnsi="Arial" w:cs="Arial"/>
        </w:rPr>
        <w:t>t.j</w:t>
      </w:r>
      <w:proofErr w:type="spellEnd"/>
      <w:r w:rsidR="00565387" w:rsidRPr="005373D0">
        <w:rPr>
          <w:rFonts w:ascii="Arial" w:hAnsi="Arial" w:cs="Arial"/>
        </w:rPr>
        <w:t xml:space="preserve">. Dz.U. z 2024 r. poz. 1320) </w:t>
      </w:r>
      <w:r w:rsidRPr="005373D0">
        <w:rPr>
          <w:rFonts w:ascii="Arial" w:hAnsi="Arial" w:cs="Arial"/>
        </w:rPr>
        <w:t xml:space="preserve">odda Wykonawcy  </w:t>
      </w:r>
    </w:p>
    <w:p w14:paraId="3D88E042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4710132D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4EBC7EF6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305F8680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5373D0">
        <w:rPr>
          <w:rFonts w:ascii="Arial" w:hAnsi="Arial" w:cs="Arial"/>
          <w:sz w:val="16"/>
          <w:szCs w:val="16"/>
        </w:rPr>
        <w:t>(nazwa i adres Wykonawcy składającego ofertę)</w:t>
      </w:r>
    </w:p>
    <w:p w14:paraId="5BB79BE3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2DE446EE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2981EEC8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do dyspozycji niezbędne zasoby</w:t>
      </w:r>
      <w:r w:rsidRPr="005373D0">
        <w:rPr>
          <w:rFonts w:ascii="Arial" w:hAnsi="Arial" w:cs="Arial"/>
          <w:vertAlign w:val="superscript"/>
        </w:rPr>
        <w:t xml:space="preserve"> </w:t>
      </w:r>
      <w:r w:rsidRPr="005373D0">
        <w:rPr>
          <w:rFonts w:ascii="Arial" w:hAnsi="Arial" w:cs="Arial"/>
        </w:rPr>
        <w:t>………………………………………………………………………………</w:t>
      </w:r>
    </w:p>
    <w:p w14:paraId="78B22BB8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5373D0">
        <w:rPr>
          <w:rFonts w:ascii="Arial" w:hAnsi="Arial" w:cs="Arial"/>
          <w:sz w:val="16"/>
          <w:szCs w:val="16"/>
        </w:rPr>
        <w:t>(zakres dostępnych Wykonawcy zasobów podmiotu udostępniającego zasoby)</w:t>
      </w:r>
    </w:p>
    <w:p w14:paraId="66443378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617765B9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na okres korzystania z nich przy wykonywaniu zamówienia pn. </w:t>
      </w:r>
    </w:p>
    <w:p w14:paraId="3C864FF6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07B65D79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A2C9AE8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5373D0">
        <w:rPr>
          <w:rFonts w:ascii="Arial" w:hAnsi="Arial" w:cs="Arial"/>
          <w:sz w:val="16"/>
          <w:szCs w:val="16"/>
        </w:rPr>
        <w:t>(nazwa zamówienia publicznego)</w:t>
      </w:r>
    </w:p>
    <w:p w14:paraId="1C3FC014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54B8743D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4350321C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na potrzeby realizacji ww. zamówienia. </w:t>
      </w:r>
    </w:p>
    <w:p w14:paraId="769F2FDD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53FC2D5E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Sposób udostępnienia Wykonawcy i wykorzystania przez niego ww. zasobów podmiotu udostępniającego te zasoby przy wykonywaniu zamówienia to</w:t>
      </w:r>
      <w:r w:rsidRPr="005373D0">
        <w:rPr>
          <w:rFonts w:ascii="Arial" w:hAnsi="Arial" w:cs="Arial"/>
          <w:vertAlign w:val="superscript"/>
        </w:rPr>
        <w:t xml:space="preserve"> </w:t>
      </w:r>
      <w:r w:rsidRPr="005373D0">
        <w:rPr>
          <w:rFonts w:ascii="Arial" w:hAnsi="Arial" w:cs="Arial"/>
        </w:rPr>
        <w:t xml:space="preserve">: </w:t>
      </w:r>
    </w:p>
    <w:p w14:paraId="0C654133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2382F109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71659FE3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62B3BB74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Zakres zamówienia, który zamierzam zrealizować w odniesieniu do warunków udziału </w:t>
      </w:r>
      <w:r w:rsidR="00323072" w:rsidRPr="005373D0">
        <w:rPr>
          <w:rFonts w:ascii="Arial" w:hAnsi="Arial" w:cs="Arial"/>
        </w:rPr>
        <w:br/>
      </w:r>
      <w:r w:rsidRPr="005373D0">
        <w:rPr>
          <w:rFonts w:ascii="Arial" w:hAnsi="Arial" w:cs="Arial"/>
        </w:rPr>
        <w:t>w postępowaniu dotyczących doświadczenia: ………………………………………………………………</w:t>
      </w:r>
      <w:r w:rsidR="00323072" w:rsidRPr="005373D0">
        <w:rPr>
          <w:rFonts w:ascii="Arial" w:hAnsi="Arial" w:cs="Arial"/>
        </w:rPr>
        <w:t>…</w:t>
      </w:r>
    </w:p>
    <w:p w14:paraId="242B31E0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282524F6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3407A8E4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24E6FD29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 xml:space="preserve">Charakter stosunku, jaki będzie łączył nas z Wykonawcą: </w:t>
      </w:r>
    </w:p>
    <w:p w14:paraId="4C8AC890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033D1EC6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……………………………………………...………………………………………………………………………</w:t>
      </w:r>
    </w:p>
    <w:p w14:paraId="5AD238F7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4DE04DEC" w14:textId="77777777" w:rsidR="00BE4D2B" w:rsidRPr="005373D0" w:rsidRDefault="00BE4D2B" w:rsidP="00E513DA">
      <w:pPr>
        <w:jc w:val="both"/>
        <w:rPr>
          <w:rFonts w:ascii="Arial" w:hAnsi="Arial" w:cs="Arial"/>
        </w:rPr>
      </w:pPr>
    </w:p>
    <w:p w14:paraId="311A40AF" w14:textId="77777777" w:rsidR="00BE4D2B" w:rsidRPr="005373D0" w:rsidRDefault="00BE4D2B" w:rsidP="00E513DA">
      <w:pPr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…………………………………………….</w:t>
      </w:r>
    </w:p>
    <w:p w14:paraId="57304D45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  <w:r w:rsidRPr="005373D0">
        <w:rPr>
          <w:rFonts w:ascii="Arial" w:hAnsi="Arial" w:cs="Arial"/>
          <w:sz w:val="16"/>
          <w:szCs w:val="16"/>
        </w:rPr>
        <w:t xml:space="preserve">         (miejsce i data złożenia oświadczenia) </w:t>
      </w:r>
    </w:p>
    <w:p w14:paraId="731125C8" w14:textId="77777777" w:rsidR="00BE4D2B" w:rsidRPr="005373D0" w:rsidRDefault="00BE4D2B" w:rsidP="00E513DA">
      <w:pPr>
        <w:jc w:val="both"/>
        <w:rPr>
          <w:rFonts w:ascii="Arial" w:hAnsi="Arial" w:cs="Arial"/>
          <w:sz w:val="16"/>
          <w:szCs w:val="16"/>
        </w:rPr>
      </w:pPr>
    </w:p>
    <w:p w14:paraId="73E36210" w14:textId="77777777" w:rsidR="00BE4D2B" w:rsidRPr="005373D0" w:rsidRDefault="00BE4D2B" w:rsidP="00E513DA">
      <w:pPr>
        <w:ind w:left="4254" w:firstLine="709"/>
        <w:jc w:val="both"/>
        <w:rPr>
          <w:rFonts w:ascii="Arial" w:hAnsi="Arial" w:cs="Arial"/>
        </w:rPr>
      </w:pPr>
      <w:r w:rsidRPr="005373D0">
        <w:rPr>
          <w:rFonts w:ascii="Arial" w:hAnsi="Arial" w:cs="Arial"/>
        </w:rPr>
        <w:t>…………………………………………………</w:t>
      </w:r>
      <w:r w:rsidR="00E513DA" w:rsidRPr="005373D0">
        <w:rPr>
          <w:rFonts w:ascii="Arial" w:hAnsi="Arial" w:cs="Arial"/>
        </w:rPr>
        <w:t>….</w:t>
      </w:r>
    </w:p>
    <w:p w14:paraId="7535FC1E" w14:textId="77777777" w:rsidR="00BE4D2B" w:rsidRDefault="00BE4D2B" w:rsidP="00E513DA">
      <w:pPr>
        <w:ind w:left="4962" w:firstLine="1"/>
        <w:jc w:val="both"/>
        <w:rPr>
          <w:rFonts w:ascii="Arial" w:hAnsi="Arial" w:cs="Arial"/>
          <w:i/>
        </w:rPr>
      </w:pPr>
      <w:r w:rsidRPr="005373D0">
        <w:rPr>
          <w:rFonts w:ascii="Arial" w:hAnsi="Arial" w:cs="Arial"/>
          <w:sz w:val="16"/>
          <w:szCs w:val="16"/>
        </w:rPr>
        <w:t xml:space="preserve">(podpis osoby uprawnionej do składania oświadczeń woli </w:t>
      </w:r>
      <w:r w:rsidRPr="005373D0">
        <w:rPr>
          <w:rFonts w:ascii="Arial" w:hAnsi="Arial" w:cs="Arial"/>
          <w:sz w:val="16"/>
          <w:szCs w:val="16"/>
        </w:rPr>
        <w:br/>
        <w:t>w imieniu podmiotu o</w:t>
      </w:r>
      <w:r w:rsidR="003234DE" w:rsidRPr="005373D0">
        <w:rPr>
          <w:rFonts w:ascii="Arial" w:hAnsi="Arial" w:cs="Arial"/>
          <w:sz w:val="16"/>
          <w:szCs w:val="16"/>
        </w:rPr>
        <w:t>ddającego do dyspozycji zasoby</w:t>
      </w:r>
      <w:r w:rsidR="005E306E" w:rsidRPr="005373D0">
        <w:rPr>
          <w:rFonts w:ascii="Arial" w:hAnsi="Arial" w:cs="Arial"/>
          <w:sz w:val="16"/>
          <w:szCs w:val="16"/>
        </w:rPr>
        <w:t>)</w:t>
      </w:r>
    </w:p>
    <w:p w14:paraId="3315F1ED" w14:textId="77777777" w:rsidR="0097010D" w:rsidRPr="003234DE" w:rsidRDefault="00F11790" w:rsidP="003234DE">
      <w:pPr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6E6D">
        <w:rPr>
          <w:rFonts w:ascii="Times New Roman" w:hAnsi="Times New Roman"/>
          <w:kern w:val="1"/>
          <w:sz w:val="16"/>
          <w:szCs w:val="16"/>
          <w:lang w:eastAsia="ar-SA"/>
        </w:rPr>
        <w:t xml:space="preserve">                       </w:t>
      </w:r>
    </w:p>
    <w:sectPr w:rsidR="0097010D" w:rsidRPr="003234DE" w:rsidSect="00E513DA">
      <w:footerReference w:type="default" r:id="rId18"/>
      <w:pgSz w:w="11906" w:h="16838"/>
      <w:pgMar w:top="709" w:right="1417" w:bottom="1417" w:left="1417" w:header="709" w:footer="33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7E7B233" w16cex:dateUtc="2025-05-19T21:27:00Z"/>
  <w16cex:commentExtensible w16cex:durableId="46DE5501" w16cex:dateUtc="2025-05-19T2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1D946B7" w16cid:durableId="11D946B7"/>
  <w16cid:commentId w16cid:paraId="5EB11F66" w16cid:durableId="5EB11F66"/>
  <w16cid:commentId w16cid:paraId="304B834C" w16cid:durableId="304B834C"/>
  <w16cid:commentId w16cid:paraId="095DD960" w16cid:durableId="095DD960"/>
  <w16cid:commentId w16cid:paraId="6439B0DA" w16cid:durableId="67E7B233"/>
  <w16cid:commentId w16cid:paraId="01EB8A1D" w16cid:durableId="01EB8A1D"/>
  <w16cid:commentId w16cid:paraId="1F13F8DB" w16cid:durableId="46DE5501"/>
  <w16cid:commentId w16cid:paraId="75E7FD6A" w16cid:durableId="75E7FD6A"/>
  <w16cid:commentId w16cid:paraId="56749C04" w16cid:durableId="56749C04"/>
  <w16cid:commentId w16cid:paraId="123F690C" w16cid:durableId="123F690C"/>
  <w16cid:commentId w16cid:paraId="13262592" w16cid:durableId="13262592"/>
  <w16cid:commentId w16cid:paraId="4F5C3937" w16cid:durableId="4F5C3937"/>
  <w16cid:commentId w16cid:paraId="68DE1454" w16cid:durableId="68DE1454"/>
  <w16cid:commentId w16cid:paraId="2E7FF45A" w16cid:durableId="2E7FF45A"/>
  <w16cid:commentId w16cid:paraId="5DFADA84" w16cid:durableId="5DFADA84"/>
  <w16cid:commentId w16cid:paraId="12C5912A" w16cid:durableId="12C5912A"/>
  <w16cid:commentId w16cid:paraId="0DFCF9CC" w16cid:durableId="0DFCF9CC"/>
  <w16cid:commentId w16cid:paraId="6B3AAD6C" w16cid:durableId="6B3AAD6C"/>
  <w16cid:commentId w16cid:paraId="3EBAF824" w16cid:durableId="3EBAF824"/>
  <w16cid:commentId w16cid:paraId="3F16D017" w16cid:durableId="3F16D017"/>
  <w16cid:commentId w16cid:paraId="1CCF77B7" w16cid:durableId="1CCF77B7"/>
  <w16cid:commentId w16cid:paraId="22BAAD15" w16cid:durableId="22BAAD15"/>
  <w16cid:commentId w16cid:paraId="14AD255B" w16cid:durableId="14AD25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AC9F5" w14:textId="77777777" w:rsidR="008E6B98" w:rsidRDefault="008E6B98" w:rsidP="00983EA7">
      <w:r>
        <w:separator/>
      </w:r>
    </w:p>
  </w:endnote>
  <w:endnote w:type="continuationSeparator" w:id="0">
    <w:p w14:paraId="1C647163" w14:textId="77777777" w:rsidR="008E6B98" w:rsidRDefault="008E6B98" w:rsidP="00983EA7">
      <w:r>
        <w:continuationSeparator/>
      </w:r>
    </w:p>
  </w:endnote>
  <w:endnote w:type="continuationNotice" w:id="1">
    <w:p w14:paraId="4BE95CC8" w14:textId="77777777" w:rsidR="008E6B98" w:rsidRDefault="008E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charset w:val="EE"/>
    <w:family w:val="swiss"/>
    <w:pitch w:val="variable"/>
    <w:sig w:usb0="8100AAF7" w:usb1="0000807B" w:usb2="00000008" w:usb3="00000000" w:csb0="0000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MS Mincho"/>
    <w:charset w:val="00"/>
    <w:family w:val="swiss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F7422" w14:textId="77777777" w:rsidR="00E93E98" w:rsidRPr="00844A93" w:rsidRDefault="00E93E98" w:rsidP="00E93E98">
    <w:pPr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Sąd Okręgowy w Warszawie</w:t>
    </w:r>
  </w:p>
  <w:p w14:paraId="1D470E40" w14:textId="77777777" w:rsidR="00E93E98" w:rsidRPr="00844A93" w:rsidRDefault="00E93E98" w:rsidP="00E93E98">
    <w:pPr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Postępowanie prowadzone w trybie podstawowym poniżej 143.000 euro.</w:t>
    </w:r>
  </w:p>
  <w:p w14:paraId="49FA752E" w14:textId="77777777" w:rsidR="00E93E98" w:rsidRDefault="00E93E98" w:rsidP="00E93E98">
    <w:pPr>
      <w:pStyle w:val="Stopka"/>
      <w:tabs>
        <w:tab w:val="clear" w:pos="4536"/>
        <w:tab w:val="clear" w:pos="9072"/>
      </w:tabs>
      <w:rPr>
        <w:rFonts w:ascii="Arial" w:eastAsia="Calibri" w:hAnsi="Arial" w:cs="Arial"/>
        <w:b/>
        <w:bCs/>
        <w:sz w:val="16"/>
        <w:szCs w:val="16"/>
        <w:lang w:val="pl-PL" w:eastAsia="en-US"/>
      </w:rPr>
    </w:pPr>
    <w:r>
      <w:rPr>
        <w:rFonts w:ascii="Arial" w:eastAsia="Calibri" w:hAnsi="Arial" w:cs="Arial"/>
        <w:b/>
        <w:bCs/>
        <w:sz w:val="16"/>
        <w:szCs w:val="16"/>
        <w:lang w:val="pl-PL" w:eastAsia="en-US"/>
      </w:rPr>
      <w:t>Usługa techniczna</w:t>
    </w: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 xml:space="preserve"> systemów przeciwpożarowych i SUG w obiekcie Sądu Okręgowego w Warszawie przy 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br/>
    </w: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>ul. Czerniakowskiej 100 w Warszawie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>.</w:t>
    </w:r>
  </w:p>
  <w:p w14:paraId="219DED6D" w14:textId="2AB0BD11" w:rsidR="00E93E98" w:rsidRPr="00E93E98" w:rsidRDefault="00E93E98" w:rsidP="00E93E98">
    <w:pPr>
      <w:pStyle w:val="Stopka"/>
      <w:tabs>
        <w:tab w:val="clear" w:pos="4536"/>
        <w:tab w:val="clear" w:pos="9072"/>
      </w:tabs>
      <w:rPr>
        <w:rFonts w:ascii="Arial" w:hAnsi="Arial" w:cs="Arial"/>
        <w:sz w:val="16"/>
        <w:szCs w:val="16"/>
        <w:lang w:val="pl-PL"/>
      </w:rPr>
    </w:pPr>
    <w:r w:rsidRPr="00844A93"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</w:rPr>
      <w:t>SUN/12/</w:t>
    </w:r>
    <w:r w:rsidRPr="00844A93">
      <w:rPr>
        <w:rFonts w:ascii="Arial" w:hAnsi="Arial" w:cs="Arial"/>
        <w:sz w:val="16"/>
        <w:szCs w:val="16"/>
      </w:rPr>
      <w:t xml:space="preserve">25                </w:t>
    </w:r>
    <w:r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73CEB" w14:textId="77777777" w:rsidR="008E6B98" w:rsidRPr="00CA6F0C" w:rsidRDefault="008E6B98" w:rsidP="00B00A10">
    <w:pPr>
      <w:jc w:val="both"/>
      <w:rPr>
        <w:rFonts w:ascii="Arial" w:hAnsi="Arial" w:cs="Arial"/>
        <w:sz w:val="16"/>
        <w:szCs w:val="16"/>
      </w:rPr>
    </w:pPr>
    <w:r w:rsidRPr="00CA6F0C">
      <w:rPr>
        <w:rFonts w:ascii="Arial" w:hAnsi="Arial" w:cs="Arial"/>
        <w:sz w:val="16"/>
        <w:szCs w:val="16"/>
      </w:rPr>
      <w:t>Sąd Okręgowy w Warszawie</w:t>
    </w:r>
  </w:p>
  <w:p w14:paraId="5C08BE1D" w14:textId="77777777" w:rsidR="008E6B98" w:rsidRPr="00472900" w:rsidRDefault="008E6B98" w:rsidP="00B00A10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Postępowanie prowadzone w trybie podstawowym</w:t>
    </w:r>
    <w:r w:rsidRPr="00CA6F0C">
      <w:rPr>
        <w:rFonts w:ascii="Arial" w:hAnsi="Arial" w:cs="Arial"/>
        <w:sz w:val="16"/>
        <w:szCs w:val="16"/>
      </w:rPr>
      <w:t xml:space="preserve"> po</w:t>
    </w:r>
    <w:r>
      <w:rPr>
        <w:rFonts w:ascii="Arial" w:hAnsi="Arial" w:cs="Arial"/>
        <w:sz w:val="16"/>
        <w:szCs w:val="16"/>
      </w:rPr>
      <w:t>niż</w:t>
    </w:r>
    <w:r w:rsidRPr="00CA6F0C">
      <w:rPr>
        <w:rFonts w:ascii="Arial" w:hAnsi="Arial" w:cs="Arial"/>
        <w:sz w:val="16"/>
        <w:szCs w:val="16"/>
      </w:rPr>
      <w:t xml:space="preserve">ej </w:t>
    </w:r>
    <w:r>
      <w:rPr>
        <w:rFonts w:ascii="Arial" w:hAnsi="Arial" w:cs="Arial"/>
        <w:sz w:val="16"/>
        <w:szCs w:val="16"/>
      </w:rPr>
      <w:t>139.000,00 euro.</w:t>
    </w:r>
  </w:p>
  <w:p w14:paraId="567247F5" w14:textId="77777777" w:rsidR="008E6B98" w:rsidRPr="00B00A10" w:rsidRDefault="008E6B98" w:rsidP="00B00A10">
    <w:pPr>
      <w:pStyle w:val="Stopka"/>
      <w:jc w:val="both"/>
      <w:rPr>
        <w:rFonts w:ascii="Arial" w:hAnsi="Arial" w:cs="Arial"/>
        <w:bCs/>
        <w:sz w:val="16"/>
        <w:szCs w:val="16"/>
        <w:lang w:val="pl-PL"/>
      </w:rPr>
    </w:pPr>
    <w:r w:rsidRPr="00B00A10">
      <w:rPr>
        <w:rFonts w:ascii="Arial" w:eastAsia="Calibri" w:hAnsi="Arial" w:cs="Arial"/>
        <w:b/>
        <w:sz w:val="16"/>
        <w:szCs w:val="16"/>
        <w:lang w:val="pl-PL" w:eastAsia="en-US"/>
      </w:rPr>
      <w:t>Ś</w:t>
    </w:r>
    <w:proofErr w:type="spellStart"/>
    <w:r w:rsidRPr="00B00A10">
      <w:rPr>
        <w:rFonts w:ascii="Arial" w:eastAsia="Calibri" w:hAnsi="Arial" w:cs="Arial"/>
        <w:b/>
        <w:sz w:val="16"/>
        <w:szCs w:val="16"/>
        <w:lang w:eastAsia="en-US"/>
      </w:rPr>
      <w:t>wiadczenie</w:t>
    </w:r>
    <w:proofErr w:type="spellEnd"/>
    <w:r w:rsidRPr="00B00A10">
      <w:rPr>
        <w:rFonts w:ascii="Arial" w:eastAsia="Calibri" w:hAnsi="Arial" w:cs="Arial"/>
        <w:b/>
        <w:sz w:val="16"/>
        <w:szCs w:val="16"/>
        <w:lang w:eastAsia="en-US"/>
      </w:rPr>
      <w:t xml:space="preserve"> usługi wsparcia technicznego i serwisu sprzętu dla systemu cyfrowej rejestracji przebiegu rozpraw sądowych </w:t>
    </w:r>
    <w:proofErr w:type="spellStart"/>
    <w:r w:rsidRPr="00B00A10">
      <w:rPr>
        <w:rFonts w:ascii="Arial" w:eastAsia="Calibri" w:hAnsi="Arial" w:cs="Arial"/>
        <w:b/>
        <w:sz w:val="16"/>
        <w:szCs w:val="16"/>
        <w:lang w:eastAsia="en-US"/>
      </w:rPr>
      <w:t>ReCourt</w:t>
    </w:r>
    <w:proofErr w:type="spellEnd"/>
    <w:r w:rsidRPr="00B00A10">
      <w:rPr>
        <w:rFonts w:ascii="Arial" w:eastAsia="Calibri" w:hAnsi="Arial" w:cs="Arial"/>
        <w:b/>
        <w:sz w:val="16"/>
        <w:szCs w:val="16"/>
        <w:lang w:eastAsia="en-US"/>
      </w:rPr>
      <w:t xml:space="preserve"> w 72 salach rozpraw Sądu Okręgowego w Warszawie</w:t>
    </w:r>
    <w:r w:rsidRPr="00B00A10">
      <w:rPr>
        <w:rFonts w:ascii="Arial" w:hAnsi="Arial" w:cs="Arial"/>
        <w:bCs/>
        <w:sz w:val="16"/>
        <w:szCs w:val="16"/>
        <w:lang w:val="pl-PL"/>
      </w:rPr>
      <w:t>.</w:t>
    </w:r>
  </w:p>
  <w:p w14:paraId="793F71A5" w14:textId="77777777" w:rsidR="008E6B98" w:rsidRPr="006C07DE" w:rsidRDefault="008E6B98" w:rsidP="00B00A10">
    <w:pPr>
      <w:pStyle w:val="Stopka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  <w:lang w:val="pl-PL"/>
      </w:rPr>
      <w:t>OI/1/21</w:t>
    </w:r>
    <w:r w:rsidRPr="006C07DE">
      <w:rPr>
        <w:rFonts w:ascii="Arial" w:hAnsi="Arial" w:cs="Arial"/>
        <w:sz w:val="16"/>
        <w:szCs w:val="16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 w:rsidRPr="006C07DE">
      <w:rPr>
        <w:rFonts w:ascii="Arial" w:hAnsi="Arial" w:cs="Arial"/>
        <w:sz w:val="16"/>
        <w:szCs w:val="16"/>
        <w:lang w:val="pl-PL"/>
      </w:rPr>
      <w:tab/>
    </w:r>
    <w:r>
      <w:rPr>
        <w:rFonts w:ascii="Arial" w:hAnsi="Arial" w:cs="Arial"/>
        <w:sz w:val="16"/>
        <w:szCs w:val="16"/>
        <w:lang w:val="pl-PL"/>
      </w:rPr>
      <w:t xml:space="preserve">                       </w:t>
    </w:r>
    <w:r w:rsidRPr="006C07DE">
      <w:rPr>
        <w:rFonts w:ascii="Arial" w:hAnsi="Arial" w:cs="Arial"/>
        <w:sz w:val="16"/>
        <w:szCs w:val="16"/>
        <w:lang w:val="pl-PL"/>
      </w:rPr>
      <w:t xml:space="preserve">Strona </w:t>
    </w:r>
    <w:r w:rsidRPr="006C07DE">
      <w:rPr>
        <w:rFonts w:ascii="Arial" w:hAnsi="Arial" w:cs="Arial"/>
        <w:bCs/>
        <w:sz w:val="16"/>
        <w:szCs w:val="16"/>
      </w:rPr>
      <w:fldChar w:fldCharType="begin"/>
    </w:r>
    <w:r w:rsidRPr="006C07DE">
      <w:rPr>
        <w:rFonts w:ascii="Arial" w:hAnsi="Arial" w:cs="Arial"/>
        <w:bCs/>
        <w:sz w:val="16"/>
        <w:szCs w:val="16"/>
      </w:rPr>
      <w:instrText>PAGE</w:instrText>
    </w:r>
    <w:r w:rsidRPr="006C07DE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1</w:t>
    </w:r>
    <w:r w:rsidRPr="006C07DE">
      <w:rPr>
        <w:rFonts w:ascii="Arial" w:hAnsi="Arial" w:cs="Arial"/>
        <w:bCs/>
        <w:sz w:val="16"/>
        <w:szCs w:val="16"/>
      </w:rPr>
      <w:fldChar w:fldCharType="end"/>
    </w:r>
    <w:r w:rsidRPr="006C07DE">
      <w:rPr>
        <w:rFonts w:ascii="Arial" w:hAnsi="Arial" w:cs="Arial"/>
        <w:sz w:val="16"/>
        <w:szCs w:val="16"/>
        <w:lang w:val="pl-PL"/>
      </w:rPr>
      <w:t xml:space="preserve"> z </w:t>
    </w:r>
    <w:r>
      <w:rPr>
        <w:rFonts w:ascii="Arial" w:hAnsi="Arial" w:cs="Arial"/>
        <w:sz w:val="16"/>
        <w:szCs w:val="16"/>
        <w:lang w:val="pl-PL"/>
      </w:rPr>
      <w:t>111</w:t>
    </w:r>
  </w:p>
  <w:p w14:paraId="11F7B983" w14:textId="77777777" w:rsidR="008E6B98" w:rsidRDefault="008E6B98" w:rsidP="000C5653">
    <w:pPr>
      <w:pStyle w:val="Stopka"/>
    </w:pPr>
  </w:p>
  <w:p w14:paraId="67947FB9" w14:textId="77777777" w:rsidR="008E6B98" w:rsidRDefault="008E6B98"/>
  <w:p w14:paraId="46F4D1B2" w14:textId="77777777" w:rsidR="008E6B98" w:rsidRDefault="008E6B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0216F" w14:textId="77777777" w:rsidR="008E6B98" w:rsidRPr="00844A93" w:rsidRDefault="008E6B98" w:rsidP="00323072">
    <w:pPr>
      <w:ind w:left="567"/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Sąd Okręgowy w Warszawie</w:t>
    </w:r>
  </w:p>
  <w:p w14:paraId="15AF5C9E" w14:textId="77777777" w:rsidR="008E6B98" w:rsidRPr="00844A93" w:rsidRDefault="008E6B98" w:rsidP="00323072">
    <w:pPr>
      <w:ind w:left="567"/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Postępowanie prowadzone w trybie podstawowym poniżej 143.000 euro.</w:t>
    </w:r>
  </w:p>
  <w:p w14:paraId="19910707" w14:textId="15CBAAB4" w:rsidR="008E6B98" w:rsidRDefault="008E6B98" w:rsidP="00323072">
    <w:pPr>
      <w:pStyle w:val="Stopka"/>
      <w:tabs>
        <w:tab w:val="clear" w:pos="4536"/>
        <w:tab w:val="clear" w:pos="9072"/>
      </w:tabs>
      <w:ind w:left="567"/>
      <w:rPr>
        <w:rFonts w:ascii="Arial" w:eastAsia="Calibri" w:hAnsi="Arial" w:cs="Arial"/>
        <w:b/>
        <w:bCs/>
        <w:sz w:val="16"/>
        <w:szCs w:val="16"/>
        <w:lang w:val="pl-PL" w:eastAsia="en-US"/>
      </w:rPr>
    </w:pPr>
    <w:r>
      <w:rPr>
        <w:rFonts w:ascii="Arial" w:eastAsia="Calibri" w:hAnsi="Arial" w:cs="Arial"/>
        <w:b/>
        <w:bCs/>
        <w:sz w:val="16"/>
        <w:szCs w:val="16"/>
        <w:lang w:val="pl-PL" w:eastAsia="en-US"/>
      </w:rPr>
      <w:t>Usługa techniczna</w:t>
    </w: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 xml:space="preserve"> systemów przeciwpożarowych i SUG w obiekcie Sądu Okręgowego w Warszawie przy ul. Czerniakowskiej 100 w Warszawie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>.</w:t>
    </w:r>
  </w:p>
  <w:p w14:paraId="464E0C2B" w14:textId="2EA088C2" w:rsidR="008E6B98" w:rsidRDefault="008E6B98" w:rsidP="00323072">
    <w:pPr>
      <w:pStyle w:val="Stopka"/>
      <w:tabs>
        <w:tab w:val="clear" w:pos="4536"/>
        <w:tab w:val="clear" w:pos="9072"/>
      </w:tabs>
      <w:ind w:left="567"/>
      <w:rPr>
        <w:rFonts w:ascii="Arial" w:hAnsi="Arial" w:cs="Arial"/>
        <w:sz w:val="16"/>
        <w:szCs w:val="16"/>
        <w:lang w:val="pl-PL"/>
      </w:rPr>
    </w:pPr>
    <w:r w:rsidRPr="00844A93"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</w:rPr>
      <w:t>SUN/12/</w:t>
    </w:r>
    <w:r w:rsidRPr="00844A93">
      <w:rPr>
        <w:rFonts w:ascii="Arial" w:hAnsi="Arial" w:cs="Arial"/>
        <w:sz w:val="16"/>
        <w:szCs w:val="16"/>
      </w:rPr>
      <w:t xml:space="preserve">25                </w:t>
    </w:r>
    <w:r>
      <w:rPr>
        <w:rFonts w:ascii="Arial" w:hAnsi="Arial" w:cs="Arial"/>
        <w:sz w:val="16"/>
        <w:szCs w:val="16"/>
      </w:rPr>
      <w:t xml:space="preserve"> </w:t>
    </w:r>
  </w:p>
  <w:p w14:paraId="3B359867" w14:textId="77777777" w:rsidR="008E6B98" w:rsidRPr="003C4C35" w:rsidRDefault="008E6B98" w:rsidP="006D5611">
    <w:pPr>
      <w:pStyle w:val="Stopka"/>
      <w:jc w:val="right"/>
      <w:rPr>
        <w:rFonts w:ascii="Arial" w:hAnsi="Arial" w:cs="Arial"/>
        <w:sz w:val="16"/>
        <w:szCs w:val="16"/>
      </w:rPr>
    </w:pPr>
    <w:r w:rsidRPr="003C4C35">
      <w:rPr>
        <w:rFonts w:ascii="Arial" w:hAnsi="Arial" w:cs="Arial"/>
        <w:sz w:val="16"/>
        <w:szCs w:val="16"/>
      </w:rPr>
      <w:t xml:space="preserve">Strona </w:t>
    </w:r>
    <w:r w:rsidRPr="003C4C35">
      <w:rPr>
        <w:rFonts w:ascii="Arial" w:hAnsi="Arial" w:cs="Arial"/>
        <w:bCs/>
        <w:sz w:val="16"/>
        <w:szCs w:val="16"/>
      </w:rPr>
      <w:fldChar w:fldCharType="begin"/>
    </w:r>
    <w:r w:rsidRPr="003C4C35">
      <w:rPr>
        <w:rFonts w:ascii="Arial" w:hAnsi="Arial" w:cs="Arial"/>
        <w:bCs/>
        <w:sz w:val="16"/>
        <w:szCs w:val="16"/>
      </w:rPr>
      <w:instrText>PAGE</w:instrText>
    </w:r>
    <w:r w:rsidRPr="003C4C35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6</w:t>
    </w:r>
    <w:r w:rsidRPr="003C4C35">
      <w:rPr>
        <w:rFonts w:ascii="Arial" w:hAnsi="Arial" w:cs="Arial"/>
        <w:sz w:val="16"/>
        <w:szCs w:val="16"/>
      </w:rPr>
      <w:fldChar w:fldCharType="end"/>
    </w:r>
    <w:r w:rsidRPr="003C4C35">
      <w:rPr>
        <w:rFonts w:ascii="Arial" w:hAnsi="Arial" w:cs="Arial"/>
        <w:sz w:val="16"/>
        <w:szCs w:val="16"/>
      </w:rPr>
      <w:t xml:space="preserve"> z </w:t>
    </w:r>
    <w:r w:rsidRPr="003C4C35">
      <w:rPr>
        <w:rFonts w:ascii="Arial" w:hAnsi="Arial" w:cs="Arial"/>
        <w:bCs/>
        <w:sz w:val="16"/>
        <w:szCs w:val="16"/>
      </w:rPr>
      <w:fldChar w:fldCharType="begin"/>
    </w:r>
    <w:r w:rsidRPr="003C4C35">
      <w:rPr>
        <w:rFonts w:ascii="Arial" w:hAnsi="Arial" w:cs="Arial"/>
        <w:bCs/>
        <w:sz w:val="16"/>
        <w:szCs w:val="16"/>
      </w:rPr>
      <w:instrText>NUMPAGES</w:instrText>
    </w:r>
    <w:r w:rsidRPr="003C4C35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12</w:t>
    </w:r>
    <w:r w:rsidRPr="003C4C35">
      <w:rPr>
        <w:rFonts w:ascii="Arial" w:hAnsi="Arial" w:cs="Arial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E4CD9" w14:textId="77777777" w:rsidR="008E6B98" w:rsidRPr="00844A93" w:rsidRDefault="008E6B98" w:rsidP="00323072">
    <w:pPr>
      <w:ind w:left="567"/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Sąd Okręgowy w Warszawie</w:t>
    </w:r>
  </w:p>
  <w:p w14:paraId="5846E35E" w14:textId="77777777" w:rsidR="008E6B98" w:rsidRPr="00844A93" w:rsidRDefault="008E6B98" w:rsidP="00323072">
    <w:pPr>
      <w:ind w:left="567"/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Postępowanie prowadzone w trybie podstawowym poniżej 143.000 euro.</w:t>
    </w:r>
  </w:p>
  <w:p w14:paraId="63C4CF8B" w14:textId="77777777" w:rsidR="008E6B98" w:rsidRDefault="008E6B98" w:rsidP="00E26934">
    <w:pPr>
      <w:pStyle w:val="Stopka"/>
      <w:tabs>
        <w:tab w:val="clear" w:pos="4536"/>
        <w:tab w:val="clear" w:pos="9072"/>
      </w:tabs>
      <w:ind w:left="567"/>
      <w:rPr>
        <w:rFonts w:ascii="Arial" w:eastAsia="Calibri" w:hAnsi="Arial" w:cs="Arial"/>
        <w:b/>
        <w:bCs/>
        <w:sz w:val="16"/>
        <w:szCs w:val="16"/>
        <w:lang w:val="pl-PL" w:eastAsia="en-US"/>
      </w:rPr>
    </w:pPr>
    <w:r>
      <w:rPr>
        <w:rFonts w:ascii="Arial" w:eastAsia="Calibri" w:hAnsi="Arial" w:cs="Arial"/>
        <w:b/>
        <w:bCs/>
        <w:sz w:val="16"/>
        <w:szCs w:val="16"/>
        <w:lang w:val="pl-PL" w:eastAsia="en-US"/>
      </w:rPr>
      <w:t>Usługa techniczna</w:t>
    </w: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 xml:space="preserve"> systemów przeciwpożarowych i SUG w obiekcie Sądu Okręgowego w Warszawie </w:t>
    </w:r>
  </w:p>
  <w:p w14:paraId="24C560AD" w14:textId="105AEC5A" w:rsidR="008E6B98" w:rsidRDefault="008E6B98" w:rsidP="00E26934">
    <w:pPr>
      <w:pStyle w:val="Stopka"/>
      <w:tabs>
        <w:tab w:val="clear" w:pos="4536"/>
        <w:tab w:val="clear" w:pos="9072"/>
      </w:tabs>
      <w:ind w:left="567"/>
      <w:rPr>
        <w:rFonts w:ascii="Arial" w:eastAsia="Calibri" w:hAnsi="Arial" w:cs="Arial"/>
        <w:b/>
        <w:bCs/>
        <w:sz w:val="16"/>
        <w:szCs w:val="16"/>
        <w:lang w:val="pl-PL" w:eastAsia="en-US"/>
      </w:rPr>
    </w:pP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>przy ul. Czerniakowskiej 100 w Warszawie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>.</w:t>
    </w:r>
  </w:p>
  <w:p w14:paraId="431A851E" w14:textId="77777777" w:rsidR="008E6B98" w:rsidRDefault="008E6B98" w:rsidP="00E26934">
    <w:pPr>
      <w:pStyle w:val="Stopka"/>
      <w:tabs>
        <w:tab w:val="clear" w:pos="4536"/>
        <w:tab w:val="clear" w:pos="9072"/>
      </w:tabs>
      <w:ind w:left="567"/>
      <w:rPr>
        <w:rFonts w:ascii="Arial" w:hAnsi="Arial" w:cs="Arial"/>
        <w:sz w:val="16"/>
        <w:szCs w:val="16"/>
        <w:lang w:val="pl-PL"/>
      </w:rPr>
    </w:pPr>
    <w:r w:rsidRPr="00844A93"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</w:rPr>
      <w:t>SUN/12/</w:t>
    </w:r>
    <w:r w:rsidRPr="00844A93">
      <w:rPr>
        <w:rFonts w:ascii="Arial" w:hAnsi="Arial" w:cs="Arial"/>
        <w:sz w:val="16"/>
        <w:szCs w:val="16"/>
      </w:rPr>
      <w:t xml:space="preserve">25                </w:t>
    </w:r>
    <w:r>
      <w:rPr>
        <w:rFonts w:ascii="Arial" w:hAnsi="Arial" w:cs="Arial"/>
        <w:sz w:val="16"/>
        <w:szCs w:val="16"/>
      </w:rPr>
      <w:t xml:space="preserve"> </w:t>
    </w:r>
  </w:p>
  <w:p w14:paraId="7F3C856F" w14:textId="77777777" w:rsidR="008E6B98" w:rsidRPr="005E306E" w:rsidRDefault="008E6B98" w:rsidP="00F563BB">
    <w:pPr>
      <w:pStyle w:val="Stopka"/>
      <w:jc w:val="right"/>
      <w:rPr>
        <w:rFonts w:ascii="Arial" w:hAnsi="Arial" w:cs="Arial"/>
        <w:sz w:val="16"/>
        <w:szCs w:val="16"/>
      </w:rPr>
    </w:pPr>
    <w:r w:rsidRPr="005E306E">
      <w:rPr>
        <w:rFonts w:ascii="Arial" w:hAnsi="Arial" w:cs="Arial"/>
        <w:sz w:val="16"/>
        <w:szCs w:val="16"/>
      </w:rPr>
      <w:t xml:space="preserve">Strona </w:t>
    </w:r>
    <w:r w:rsidRPr="005E306E">
      <w:rPr>
        <w:rFonts w:ascii="Arial" w:hAnsi="Arial" w:cs="Arial"/>
        <w:bCs/>
        <w:sz w:val="16"/>
        <w:szCs w:val="16"/>
      </w:rPr>
      <w:fldChar w:fldCharType="begin"/>
    </w:r>
    <w:r w:rsidRPr="005E306E">
      <w:rPr>
        <w:rFonts w:ascii="Arial" w:hAnsi="Arial" w:cs="Arial"/>
        <w:bCs/>
        <w:sz w:val="16"/>
        <w:szCs w:val="16"/>
      </w:rPr>
      <w:instrText>PAGE</w:instrText>
    </w:r>
    <w:r w:rsidRPr="005E306E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11</w:t>
    </w:r>
    <w:r w:rsidRPr="005E306E">
      <w:rPr>
        <w:rFonts w:ascii="Arial" w:hAnsi="Arial" w:cs="Arial"/>
        <w:sz w:val="16"/>
        <w:szCs w:val="16"/>
      </w:rPr>
      <w:fldChar w:fldCharType="end"/>
    </w:r>
    <w:r w:rsidRPr="005E306E">
      <w:rPr>
        <w:rFonts w:ascii="Arial" w:hAnsi="Arial" w:cs="Arial"/>
        <w:sz w:val="16"/>
        <w:szCs w:val="16"/>
      </w:rPr>
      <w:t xml:space="preserve"> z </w:t>
    </w:r>
    <w:r w:rsidRPr="005E306E">
      <w:rPr>
        <w:rFonts w:ascii="Arial" w:hAnsi="Arial" w:cs="Arial"/>
        <w:bCs/>
        <w:sz w:val="16"/>
        <w:szCs w:val="16"/>
      </w:rPr>
      <w:fldChar w:fldCharType="begin"/>
    </w:r>
    <w:r w:rsidRPr="005E306E">
      <w:rPr>
        <w:rFonts w:ascii="Arial" w:hAnsi="Arial" w:cs="Arial"/>
        <w:bCs/>
        <w:sz w:val="16"/>
        <w:szCs w:val="16"/>
      </w:rPr>
      <w:instrText>NUMPAGES</w:instrText>
    </w:r>
    <w:r w:rsidRPr="005E306E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12</w:t>
    </w:r>
    <w:r w:rsidRPr="005E306E">
      <w:rPr>
        <w:rFonts w:ascii="Arial" w:hAnsi="Arial" w:cs="Arial"/>
        <w:sz w:val="16"/>
        <w:szCs w:val="16"/>
      </w:rPr>
      <w:fldChar w:fldCharType="end"/>
    </w:r>
  </w:p>
  <w:p w14:paraId="4FD7EE35" w14:textId="77777777" w:rsidR="008E6B98" w:rsidRPr="00094EF1" w:rsidRDefault="008E6B98" w:rsidP="00094EF1">
    <w:pPr>
      <w:pStyle w:val="Stopka"/>
      <w:tabs>
        <w:tab w:val="clear" w:pos="4536"/>
        <w:tab w:val="clear" w:pos="9072"/>
      </w:tabs>
      <w:jc w:val="right"/>
      <w:rPr>
        <w:rFonts w:ascii="Arial" w:hAnsi="Arial" w:cs="Arial"/>
        <w:sz w:val="16"/>
        <w:szCs w:val="16"/>
        <w:lang w:val="pl-PL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8D350" w14:textId="77777777" w:rsidR="008E6B98" w:rsidRPr="00844A93" w:rsidRDefault="008E6B98" w:rsidP="00323072">
    <w:pPr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Sąd Okręgowy w Warszawie</w:t>
    </w:r>
  </w:p>
  <w:p w14:paraId="3B9F6301" w14:textId="77777777" w:rsidR="008E6B98" w:rsidRPr="00844A93" w:rsidRDefault="008E6B98" w:rsidP="00323072">
    <w:pPr>
      <w:jc w:val="both"/>
      <w:rPr>
        <w:rFonts w:ascii="Arial" w:hAnsi="Arial" w:cs="Arial"/>
        <w:sz w:val="16"/>
        <w:szCs w:val="16"/>
      </w:rPr>
    </w:pPr>
    <w:r w:rsidRPr="00844A93">
      <w:rPr>
        <w:rFonts w:ascii="Arial" w:hAnsi="Arial" w:cs="Arial"/>
        <w:sz w:val="16"/>
        <w:szCs w:val="16"/>
      </w:rPr>
      <w:t>Postępowanie prowadzone w trybie podstawowym poniżej 143.000 euro.</w:t>
    </w:r>
  </w:p>
  <w:p w14:paraId="6B71B98C" w14:textId="43E7560B" w:rsidR="008E6B98" w:rsidRDefault="008E6B98" w:rsidP="00130C94">
    <w:pPr>
      <w:pStyle w:val="Stopka"/>
      <w:tabs>
        <w:tab w:val="clear" w:pos="4536"/>
        <w:tab w:val="clear" w:pos="9072"/>
      </w:tabs>
      <w:rPr>
        <w:rFonts w:ascii="Arial" w:eastAsia="Calibri" w:hAnsi="Arial" w:cs="Arial"/>
        <w:b/>
        <w:bCs/>
        <w:sz w:val="16"/>
        <w:szCs w:val="16"/>
        <w:lang w:val="pl-PL" w:eastAsia="en-US"/>
      </w:rPr>
    </w:pPr>
    <w:r>
      <w:rPr>
        <w:rFonts w:ascii="Arial" w:eastAsia="Calibri" w:hAnsi="Arial" w:cs="Arial"/>
        <w:b/>
        <w:bCs/>
        <w:sz w:val="16"/>
        <w:szCs w:val="16"/>
        <w:lang w:val="pl-PL" w:eastAsia="en-US"/>
      </w:rPr>
      <w:t>Usługa techniczna</w:t>
    </w: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 xml:space="preserve"> systemów przeciwpożarowych i SUG w obiekcie Sądu Okręgowego w Warszawie przy 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br/>
    </w:r>
    <w:r w:rsidRPr="007C60E6">
      <w:rPr>
        <w:rFonts w:ascii="Arial" w:eastAsia="Calibri" w:hAnsi="Arial" w:cs="Arial"/>
        <w:b/>
        <w:bCs/>
        <w:sz w:val="16"/>
        <w:szCs w:val="16"/>
        <w:lang w:val="pl-PL" w:eastAsia="en-US"/>
      </w:rPr>
      <w:t>ul. Czerniakowskiej 100 w Warszawie</w:t>
    </w:r>
    <w:r>
      <w:rPr>
        <w:rFonts w:ascii="Arial" w:eastAsia="Calibri" w:hAnsi="Arial" w:cs="Arial"/>
        <w:b/>
        <w:bCs/>
        <w:sz w:val="16"/>
        <w:szCs w:val="16"/>
        <w:lang w:val="pl-PL" w:eastAsia="en-US"/>
      </w:rPr>
      <w:t>.</w:t>
    </w:r>
  </w:p>
  <w:p w14:paraId="04E80E0C" w14:textId="77777777" w:rsidR="008E6B98" w:rsidRDefault="008E6B98" w:rsidP="00130C94">
    <w:pPr>
      <w:pStyle w:val="Stopka"/>
      <w:tabs>
        <w:tab w:val="clear" w:pos="4536"/>
        <w:tab w:val="clear" w:pos="9072"/>
      </w:tabs>
      <w:rPr>
        <w:rFonts w:ascii="Arial" w:hAnsi="Arial" w:cs="Arial"/>
        <w:sz w:val="16"/>
        <w:szCs w:val="16"/>
        <w:lang w:val="pl-PL"/>
      </w:rPr>
    </w:pPr>
    <w:r w:rsidRPr="00844A93">
      <w:rPr>
        <w:rFonts w:ascii="Arial" w:hAnsi="Arial" w:cs="Arial"/>
        <w:sz w:val="16"/>
        <w:szCs w:val="16"/>
      </w:rPr>
      <w:t>Zamówienie numer ZP/</w:t>
    </w:r>
    <w:r>
      <w:rPr>
        <w:rFonts w:ascii="Arial" w:hAnsi="Arial" w:cs="Arial"/>
        <w:sz w:val="16"/>
        <w:szCs w:val="16"/>
      </w:rPr>
      <w:t>SUN/12/</w:t>
    </w:r>
    <w:r w:rsidRPr="00844A93">
      <w:rPr>
        <w:rFonts w:ascii="Arial" w:hAnsi="Arial" w:cs="Arial"/>
        <w:sz w:val="16"/>
        <w:szCs w:val="16"/>
      </w:rPr>
      <w:t xml:space="preserve">25                </w:t>
    </w:r>
    <w:r>
      <w:rPr>
        <w:rFonts w:ascii="Arial" w:hAnsi="Arial" w:cs="Arial"/>
        <w:sz w:val="16"/>
        <w:szCs w:val="16"/>
      </w:rPr>
      <w:t xml:space="preserve"> </w:t>
    </w:r>
  </w:p>
  <w:p w14:paraId="3FA0283B" w14:textId="556FA246" w:rsidR="008E6B98" w:rsidRPr="00E26934" w:rsidRDefault="008E6B98" w:rsidP="00E26934">
    <w:pPr>
      <w:pStyle w:val="Stopka"/>
      <w:jc w:val="right"/>
      <w:rPr>
        <w:rFonts w:ascii="Arial" w:hAnsi="Arial" w:cs="Arial"/>
        <w:sz w:val="16"/>
        <w:szCs w:val="16"/>
      </w:rPr>
    </w:pPr>
    <w:r w:rsidRPr="005E306E">
      <w:rPr>
        <w:rFonts w:ascii="Arial" w:hAnsi="Arial" w:cs="Arial"/>
        <w:sz w:val="16"/>
        <w:szCs w:val="16"/>
      </w:rPr>
      <w:t xml:space="preserve">Strona </w:t>
    </w:r>
    <w:r w:rsidRPr="005E306E">
      <w:rPr>
        <w:rFonts w:ascii="Arial" w:hAnsi="Arial" w:cs="Arial"/>
        <w:bCs/>
        <w:sz w:val="16"/>
        <w:szCs w:val="16"/>
      </w:rPr>
      <w:fldChar w:fldCharType="begin"/>
    </w:r>
    <w:r w:rsidRPr="005E306E">
      <w:rPr>
        <w:rFonts w:ascii="Arial" w:hAnsi="Arial" w:cs="Arial"/>
        <w:bCs/>
        <w:sz w:val="16"/>
        <w:szCs w:val="16"/>
      </w:rPr>
      <w:instrText>PAGE</w:instrText>
    </w:r>
    <w:r w:rsidRPr="005E306E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12</w:t>
    </w:r>
    <w:r w:rsidRPr="005E306E">
      <w:rPr>
        <w:rFonts w:ascii="Arial" w:hAnsi="Arial" w:cs="Arial"/>
        <w:sz w:val="16"/>
        <w:szCs w:val="16"/>
      </w:rPr>
      <w:fldChar w:fldCharType="end"/>
    </w:r>
    <w:r w:rsidRPr="005E306E">
      <w:rPr>
        <w:rFonts w:ascii="Arial" w:hAnsi="Arial" w:cs="Arial"/>
        <w:sz w:val="16"/>
        <w:szCs w:val="16"/>
      </w:rPr>
      <w:t xml:space="preserve"> z </w:t>
    </w:r>
    <w:r w:rsidRPr="005E306E">
      <w:rPr>
        <w:rFonts w:ascii="Arial" w:hAnsi="Arial" w:cs="Arial"/>
        <w:bCs/>
        <w:sz w:val="16"/>
        <w:szCs w:val="16"/>
      </w:rPr>
      <w:fldChar w:fldCharType="begin"/>
    </w:r>
    <w:r w:rsidRPr="005E306E">
      <w:rPr>
        <w:rFonts w:ascii="Arial" w:hAnsi="Arial" w:cs="Arial"/>
        <w:bCs/>
        <w:sz w:val="16"/>
        <w:szCs w:val="16"/>
      </w:rPr>
      <w:instrText>NUMPAGES</w:instrText>
    </w:r>
    <w:r w:rsidRPr="005E306E">
      <w:rPr>
        <w:rFonts w:ascii="Arial" w:hAnsi="Arial" w:cs="Arial"/>
        <w:bCs/>
        <w:sz w:val="16"/>
        <w:szCs w:val="16"/>
      </w:rPr>
      <w:fldChar w:fldCharType="separate"/>
    </w:r>
    <w:r w:rsidR="00E93E98">
      <w:rPr>
        <w:rFonts w:ascii="Arial" w:hAnsi="Arial" w:cs="Arial"/>
        <w:bCs/>
        <w:noProof/>
        <w:sz w:val="16"/>
        <w:szCs w:val="16"/>
      </w:rPr>
      <w:t>12</w:t>
    </w:r>
    <w:r w:rsidRPr="005E306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C2FA8" w14:textId="77777777" w:rsidR="008E6B98" w:rsidRDefault="008E6B98" w:rsidP="00983EA7">
      <w:r>
        <w:separator/>
      </w:r>
    </w:p>
  </w:footnote>
  <w:footnote w:type="continuationSeparator" w:id="0">
    <w:p w14:paraId="7ED0ED36" w14:textId="77777777" w:rsidR="008E6B98" w:rsidRDefault="008E6B98" w:rsidP="00983EA7">
      <w:r>
        <w:continuationSeparator/>
      </w:r>
    </w:p>
  </w:footnote>
  <w:footnote w:type="continuationNotice" w:id="1">
    <w:p w14:paraId="35824E36" w14:textId="77777777" w:rsidR="008E6B98" w:rsidRDefault="008E6B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02936" w14:textId="77777777" w:rsidR="008E6B98" w:rsidRDefault="008E6B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514A5" w14:textId="77777777" w:rsidR="008E6B98" w:rsidRPr="00AF2632" w:rsidRDefault="008E6B98" w:rsidP="00AF26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4C3025AE"/>
    <w:lvl w:ilvl="0">
      <w:start w:val="1"/>
      <w:numFmt w:val="decimal"/>
      <w:pStyle w:val="Naglowekstrony-podtytuldokumentu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FFFFFF83"/>
    <w:multiLevelType w:val="singleLevel"/>
    <w:tmpl w:val="AEB2935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91DC406A"/>
    <w:name w:val="WW8Num11"/>
    <w:lvl w:ilvl="0">
      <w:start w:val="1"/>
      <w:numFmt w:val="decimal"/>
      <w:suff w:val="nothing"/>
      <w:lvlText w:val="%1."/>
      <w:lvlJc w:val="left"/>
      <w:pPr>
        <w:ind w:left="540" w:hanging="36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  <w:rPr>
        <w:sz w:val="20"/>
        <w:szCs w:val="20"/>
      </w:r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szCs w:val="20"/>
        <w:u w:val="none"/>
      </w:rPr>
    </w:lvl>
  </w:abstractNum>
  <w:abstractNum w:abstractNumId="4" w15:restartNumberingAfterBreak="0">
    <w:nsid w:val="00000007"/>
    <w:multiLevelType w:val="multilevel"/>
    <w:tmpl w:val="59FEFE98"/>
    <w:styleLink w:val="Styl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13"/>
    <w:multiLevelType w:val="multilevel"/>
    <w:tmpl w:val="6DE689D4"/>
    <w:name w:val="WW8Num19"/>
    <w:lvl w:ilvl="0">
      <w:start w:val="1"/>
      <w:numFmt w:val="decimal"/>
      <w:lvlText w:val="%1)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</w:rPr>
    </w:lvl>
  </w:abstractNum>
  <w:abstractNum w:abstractNumId="10" w15:restartNumberingAfterBreak="0">
    <w:nsid w:val="0000001D"/>
    <w:multiLevelType w:val="multilevel"/>
    <w:tmpl w:val="B6C8BA80"/>
    <w:name w:val="WW8Num29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26390E"/>
    <w:multiLevelType w:val="multilevel"/>
    <w:tmpl w:val="1968FD60"/>
    <w:lvl w:ilvl="0">
      <w:start w:val="1"/>
      <w:numFmt w:val="decimal"/>
      <w:lvlText w:val="%1.1).a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16B1F46"/>
    <w:multiLevelType w:val="hybridMultilevel"/>
    <w:tmpl w:val="6D1C603C"/>
    <w:lvl w:ilvl="0" w:tplc="3E361214">
      <w:start w:val="5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834745"/>
    <w:multiLevelType w:val="hybridMultilevel"/>
    <w:tmpl w:val="AFCE242E"/>
    <w:lvl w:ilvl="0" w:tplc="72243C6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4FE32E2"/>
    <w:multiLevelType w:val="hybridMultilevel"/>
    <w:tmpl w:val="ACA00C50"/>
    <w:lvl w:ilvl="0" w:tplc="EADEF2B0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1508CA"/>
    <w:multiLevelType w:val="hybridMultilevel"/>
    <w:tmpl w:val="DB30610A"/>
    <w:lvl w:ilvl="0" w:tplc="DA58F178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C610C6"/>
    <w:multiLevelType w:val="hybridMultilevel"/>
    <w:tmpl w:val="7764C410"/>
    <w:name w:val="WW8Num2822"/>
    <w:lvl w:ilvl="0" w:tplc="65002044">
      <w:start w:val="1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D60253"/>
    <w:multiLevelType w:val="hybridMultilevel"/>
    <w:tmpl w:val="852ED8D2"/>
    <w:lvl w:ilvl="0" w:tplc="B608FE40">
      <w:start w:val="1"/>
      <w:numFmt w:val="bullet"/>
      <w:lvlText w:val=""/>
      <w:lvlJc w:val="left"/>
      <w:pPr>
        <w:ind w:left="1146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082064B0"/>
    <w:multiLevelType w:val="hybridMultilevel"/>
    <w:tmpl w:val="AEE891E2"/>
    <w:lvl w:ilvl="0" w:tplc="89642C30">
      <w:start w:val="1"/>
      <w:numFmt w:val="decimal"/>
      <w:lvlText w:val="%1)"/>
      <w:lvlJc w:val="left"/>
      <w:pPr>
        <w:tabs>
          <w:tab w:val="num" w:pos="2835"/>
        </w:tabs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0" w15:restartNumberingAfterBreak="0">
    <w:nsid w:val="09372E37"/>
    <w:multiLevelType w:val="hybridMultilevel"/>
    <w:tmpl w:val="DA9A0852"/>
    <w:lvl w:ilvl="0" w:tplc="4C8CEA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B585322"/>
    <w:multiLevelType w:val="hybridMultilevel"/>
    <w:tmpl w:val="57F82F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0C53072C"/>
    <w:multiLevelType w:val="hybridMultilevel"/>
    <w:tmpl w:val="03320158"/>
    <w:lvl w:ilvl="0" w:tplc="02C2131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C4D600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ED41FFC"/>
    <w:multiLevelType w:val="hybridMultilevel"/>
    <w:tmpl w:val="792E6F24"/>
    <w:lvl w:ilvl="0" w:tplc="C584F770">
      <w:start w:val="2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09A1707"/>
    <w:multiLevelType w:val="multilevel"/>
    <w:tmpl w:val="EB2A6318"/>
    <w:name w:val="WW8Num16232222222222222222233332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5" w15:restartNumberingAfterBreak="0">
    <w:nsid w:val="10E85970"/>
    <w:multiLevelType w:val="multilevel"/>
    <w:tmpl w:val="1A1E6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1441564"/>
    <w:multiLevelType w:val="multilevel"/>
    <w:tmpl w:val="F92A8454"/>
    <w:lvl w:ilvl="0">
      <w:start w:val="2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1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27" w15:restartNumberingAfterBreak="0">
    <w:nsid w:val="117C7623"/>
    <w:multiLevelType w:val="hybridMultilevel"/>
    <w:tmpl w:val="FE72F826"/>
    <w:lvl w:ilvl="0" w:tplc="A61617B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8A1A57"/>
    <w:multiLevelType w:val="hybridMultilevel"/>
    <w:tmpl w:val="51BACDEC"/>
    <w:name w:val="WW8Num282"/>
    <w:lvl w:ilvl="0" w:tplc="CA14DB56">
      <w:start w:val="2"/>
      <w:numFmt w:val="decimal"/>
      <w:lvlText w:val="%1. 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1B37F4"/>
    <w:multiLevelType w:val="hybridMultilevel"/>
    <w:tmpl w:val="A9A6CBC2"/>
    <w:lvl w:ilvl="0" w:tplc="4A7A7C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48A24C2"/>
    <w:multiLevelType w:val="multilevel"/>
    <w:tmpl w:val="E6DE57FA"/>
    <w:lvl w:ilvl="0">
      <w:start w:val="1"/>
      <w:numFmt w:val="decimal"/>
      <w:lvlText w:val="%1. "/>
      <w:legacy w:legacy="1" w:legacySpace="0" w:legacyIndent="283"/>
      <w:lvlJc w:val="left"/>
      <w:pPr>
        <w:ind w:left="568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32" w15:restartNumberingAfterBreak="0">
    <w:nsid w:val="15660E13"/>
    <w:multiLevelType w:val="hybridMultilevel"/>
    <w:tmpl w:val="900829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156B712A"/>
    <w:multiLevelType w:val="multilevel"/>
    <w:tmpl w:val="AFB42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lowerLetter"/>
      <w:lvlText w:val="%5)"/>
      <w:lvlJc w:val="left"/>
      <w:pPr>
        <w:ind w:left="3600" w:hanging="360"/>
      </w:pPr>
      <w:rPr>
        <w:rFonts w:ascii="Arial" w:eastAsia="Times New Roman" w:hAnsi="Arial" w:cs="Aria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15F75B49"/>
    <w:multiLevelType w:val="hybridMultilevel"/>
    <w:tmpl w:val="7850342A"/>
    <w:name w:val="WW8Num1623222222222222222223333222222222222222222222222224"/>
    <w:lvl w:ilvl="0" w:tplc="0D5CEB4A">
      <w:start w:val="1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54AF4"/>
    <w:multiLevelType w:val="multilevel"/>
    <w:tmpl w:val="B47A213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17F30030"/>
    <w:multiLevelType w:val="hybridMultilevel"/>
    <w:tmpl w:val="298ADC96"/>
    <w:lvl w:ilvl="0" w:tplc="12802B98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185B02BD"/>
    <w:multiLevelType w:val="hybridMultilevel"/>
    <w:tmpl w:val="03146918"/>
    <w:lvl w:ilvl="0" w:tplc="190E840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9C84CCE"/>
    <w:multiLevelType w:val="hybridMultilevel"/>
    <w:tmpl w:val="A432B9E2"/>
    <w:lvl w:ilvl="0" w:tplc="2BFEFD3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1BD74AE2"/>
    <w:multiLevelType w:val="hybridMultilevel"/>
    <w:tmpl w:val="7F6261A6"/>
    <w:lvl w:ilvl="0" w:tplc="94E6C2C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1CE95F40"/>
    <w:multiLevelType w:val="hybridMultilevel"/>
    <w:tmpl w:val="9C504A78"/>
    <w:lvl w:ilvl="0" w:tplc="CE5C426E">
      <w:start w:val="1"/>
      <w:numFmt w:val="lowerLetter"/>
      <w:lvlText w:val="%1)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2" w15:restartNumberingAfterBreak="0">
    <w:nsid w:val="1E3F0D99"/>
    <w:multiLevelType w:val="hybridMultilevel"/>
    <w:tmpl w:val="04B4B2E0"/>
    <w:lvl w:ilvl="0" w:tplc="E9D4F05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20580759"/>
    <w:multiLevelType w:val="multilevel"/>
    <w:tmpl w:val="42EA9AE4"/>
    <w:lvl w:ilvl="0">
      <w:start w:val="1"/>
      <w:numFmt w:val="decimal"/>
      <w:lvlText w:val="%1)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i w:val="0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0B62073"/>
    <w:multiLevelType w:val="hybridMultilevel"/>
    <w:tmpl w:val="137E37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21660134"/>
    <w:multiLevelType w:val="hybridMultilevel"/>
    <w:tmpl w:val="F67A3774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" w15:restartNumberingAfterBreak="0">
    <w:nsid w:val="21BF608C"/>
    <w:multiLevelType w:val="hybridMultilevel"/>
    <w:tmpl w:val="01BAA814"/>
    <w:lvl w:ilvl="0" w:tplc="AE183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23BA49EE"/>
    <w:multiLevelType w:val="hybridMultilevel"/>
    <w:tmpl w:val="FE826A18"/>
    <w:lvl w:ilvl="0" w:tplc="D8A6D8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1FAD4C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B1DCD61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100740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F48708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7362F76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950A2F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956120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657C9CD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24004B74"/>
    <w:multiLevelType w:val="hybridMultilevel"/>
    <w:tmpl w:val="A8228C48"/>
    <w:name w:val="WW8Num1023"/>
    <w:lvl w:ilvl="0" w:tplc="C03426F8">
      <w:start w:val="4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hAnsi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40C25D3"/>
    <w:multiLevelType w:val="multilevel"/>
    <w:tmpl w:val="9FCE4FF8"/>
    <w:name w:val="WW8Num2925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0" w15:restartNumberingAfterBreak="0">
    <w:nsid w:val="24B02EFF"/>
    <w:multiLevelType w:val="hybridMultilevel"/>
    <w:tmpl w:val="7B1085E0"/>
    <w:lvl w:ilvl="0" w:tplc="56F2D476">
      <w:start w:val="9"/>
      <w:numFmt w:val="decimal"/>
      <w:lvlText w:val="%1."/>
      <w:lvlJc w:val="left"/>
      <w:pPr>
        <w:ind w:left="10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0E4F3F"/>
    <w:multiLevelType w:val="hybridMultilevel"/>
    <w:tmpl w:val="EC3C81B6"/>
    <w:name w:val="WW8Num282222"/>
    <w:lvl w:ilvl="0" w:tplc="72C08924">
      <w:start w:val="1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264B43DC"/>
    <w:multiLevelType w:val="multilevel"/>
    <w:tmpl w:val="2F505FF8"/>
    <w:lvl w:ilvl="0">
      <w:start w:val="1"/>
      <w:numFmt w:val="decimal"/>
      <w:lvlText w:val="%1)"/>
      <w:lvlJc w:val="left"/>
      <w:pPr>
        <w:ind w:left="502" w:hanging="360"/>
      </w:pPr>
      <w:rPr>
        <w:b w:val="0"/>
        <w:i w:val="0"/>
        <w:color w:val="000000"/>
      </w:rPr>
    </w:lvl>
    <w:lvl w:ilvl="1">
      <w:start w:val="1"/>
      <w:numFmt w:val="lowerLetter"/>
      <w:lvlText w:val="%2)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3" w15:restartNumberingAfterBreak="0">
    <w:nsid w:val="26B65877"/>
    <w:multiLevelType w:val="hybridMultilevel"/>
    <w:tmpl w:val="5192A002"/>
    <w:lvl w:ilvl="0" w:tplc="B43E35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932AC6"/>
    <w:multiLevelType w:val="hybridMultilevel"/>
    <w:tmpl w:val="6E7C00F6"/>
    <w:lvl w:ilvl="0" w:tplc="AE183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6767F3"/>
    <w:multiLevelType w:val="multilevel"/>
    <w:tmpl w:val="A420081A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7" w15:restartNumberingAfterBreak="0">
    <w:nsid w:val="2B9B144C"/>
    <w:multiLevelType w:val="singleLevel"/>
    <w:tmpl w:val="498A965C"/>
    <w:lvl w:ilvl="0">
      <w:start w:val="1"/>
      <w:numFmt w:val="decimal"/>
      <w:pStyle w:val="FR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58" w15:restartNumberingAfterBreak="0">
    <w:nsid w:val="2DE90721"/>
    <w:multiLevelType w:val="hybridMultilevel"/>
    <w:tmpl w:val="F9E0BAB4"/>
    <w:lvl w:ilvl="0" w:tplc="CA9EA8DA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E291541"/>
    <w:multiLevelType w:val="hybridMultilevel"/>
    <w:tmpl w:val="47C24C0C"/>
    <w:lvl w:ilvl="0" w:tplc="EA0C6A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2E373F60"/>
    <w:multiLevelType w:val="hybridMultilevel"/>
    <w:tmpl w:val="5D8424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2EE70BAE"/>
    <w:multiLevelType w:val="hybridMultilevel"/>
    <w:tmpl w:val="1256E730"/>
    <w:lvl w:ilvl="0" w:tplc="E2E28F48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0D33D17"/>
    <w:multiLevelType w:val="hybridMultilevel"/>
    <w:tmpl w:val="D2A6BD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31356E41"/>
    <w:multiLevelType w:val="hybridMultilevel"/>
    <w:tmpl w:val="05A29AF0"/>
    <w:lvl w:ilvl="0" w:tplc="9788D164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147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35C05A1"/>
    <w:multiLevelType w:val="hybridMultilevel"/>
    <w:tmpl w:val="57F82F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33917549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3C55405"/>
    <w:multiLevelType w:val="hybridMultilevel"/>
    <w:tmpl w:val="1254A84E"/>
    <w:lvl w:ilvl="0" w:tplc="3E6C24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>
      <w:start w:val="4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34C06413"/>
    <w:multiLevelType w:val="multilevel"/>
    <w:tmpl w:val="77B4B73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8" w15:restartNumberingAfterBreak="0">
    <w:nsid w:val="36B20DE5"/>
    <w:multiLevelType w:val="hybridMultilevel"/>
    <w:tmpl w:val="47283EC4"/>
    <w:lvl w:ilvl="0" w:tplc="2F844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3918C1EA">
      <w:start w:val="1"/>
      <w:numFmt w:val="decimal"/>
      <w:lvlText w:val="%2)"/>
      <w:lvlJc w:val="left"/>
      <w:pPr>
        <w:tabs>
          <w:tab w:val="num" w:pos="709"/>
        </w:tabs>
        <w:ind w:left="709" w:hanging="312"/>
      </w:pPr>
      <w:rPr>
        <w:rFonts w:hint="default"/>
        <w:lang w:val="pl-PL"/>
      </w:rPr>
    </w:lvl>
    <w:lvl w:ilvl="2" w:tplc="B34C15F2">
      <w:start w:val="3"/>
      <w:numFmt w:val="decimal"/>
      <w:lvlText w:val="%3) "/>
      <w:lvlJc w:val="left"/>
      <w:pPr>
        <w:tabs>
          <w:tab w:val="num" w:pos="709"/>
        </w:tabs>
        <w:ind w:left="709" w:hanging="312"/>
      </w:pPr>
      <w:rPr>
        <w:rFonts w:ascii="Arial" w:hAnsi="Arial" w:cs="Arial" w:hint="default"/>
        <w:b w:val="0"/>
        <w:sz w:val="20"/>
        <w:szCs w:val="20"/>
      </w:rPr>
    </w:lvl>
    <w:lvl w:ilvl="3" w:tplc="0344885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8AA446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7A25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lang w:val="x-none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6B625DE"/>
    <w:multiLevelType w:val="multilevel"/>
    <w:tmpl w:val="15AE0D6E"/>
    <w:lvl w:ilvl="0">
      <w:start w:val="1"/>
      <w:numFmt w:val="bullet"/>
      <w:pStyle w:val="Styl4"/>
      <w:lvlText w:val=""/>
      <w:lvlJc w:val="left"/>
      <w:pPr>
        <w:tabs>
          <w:tab w:val="num" w:pos="1416"/>
        </w:tabs>
        <w:ind w:left="1416" w:firstLine="0"/>
      </w:pPr>
      <w:rPr>
        <w:rFonts w:ascii="Symbol" w:hAnsi="Symbol" w:hint="default"/>
        <w:color w:val="4F81BD"/>
        <w:sz w:val="24"/>
      </w:rPr>
    </w:lvl>
    <w:lvl w:ilvl="1">
      <w:start w:val="1"/>
      <w:numFmt w:val="bullet"/>
      <w:lvlText w:val=""/>
      <w:lvlJc w:val="left"/>
      <w:pPr>
        <w:tabs>
          <w:tab w:val="num" w:pos="2065"/>
        </w:tabs>
        <w:ind w:left="1983" w:firstLine="0"/>
      </w:pPr>
      <w:rPr>
        <w:rFonts w:ascii="Wingdings" w:hAnsi="Wingdings" w:hint="default"/>
        <w:color w:val="4F81BD"/>
        <w:sz w:val="24"/>
      </w:rPr>
    </w:lvl>
    <w:lvl w:ilvl="2">
      <w:start w:val="1"/>
      <w:numFmt w:val="bullet"/>
      <w:lvlText w:val=""/>
      <w:lvlJc w:val="left"/>
      <w:pPr>
        <w:tabs>
          <w:tab w:val="num" w:pos="2785"/>
        </w:tabs>
        <w:ind w:left="2785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505"/>
        </w:tabs>
        <w:ind w:left="3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25"/>
        </w:tabs>
        <w:ind w:left="4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45"/>
        </w:tabs>
        <w:ind w:left="4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65"/>
        </w:tabs>
        <w:ind w:left="5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85"/>
        </w:tabs>
        <w:ind w:left="6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05"/>
        </w:tabs>
        <w:ind w:left="7105" w:hanging="360"/>
      </w:pPr>
      <w:rPr>
        <w:rFonts w:ascii="Wingdings" w:hAnsi="Wingdings" w:hint="default"/>
      </w:rPr>
    </w:lvl>
  </w:abstractNum>
  <w:abstractNum w:abstractNumId="70" w15:restartNumberingAfterBreak="0">
    <w:nsid w:val="36C14833"/>
    <w:multiLevelType w:val="hybridMultilevel"/>
    <w:tmpl w:val="D1DC845A"/>
    <w:lvl w:ilvl="0" w:tplc="3BCA083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7207E53"/>
    <w:multiLevelType w:val="hybridMultilevel"/>
    <w:tmpl w:val="9C504A78"/>
    <w:lvl w:ilvl="0" w:tplc="CE5C426E">
      <w:start w:val="1"/>
      <w:numFmt w:val="lowerLetter"/>
      <w:lvlText w:val="%1)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72" w15:restartNumberingAfterBreak="0">
    <w:nsid w:val="372A725C"/>
    <w:multiLevelType w:val="hybridMultilevel"/>
    <w:tmpl w:val="EC82B740"/>
    <w:lvl w:ilvl="0" w:tplc="B90EFDC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81944B8"/>
    <w:multiLevelType w:val="hybridMultilevel"/>
    <w:tmpl w:val="09288C5E"/>
    <w:lvl w:ilvl="0" w:tplc="A1ACE3F0">
      <w:start w:val="1"/>
      <w:numFmt w:val="decimal"/>
      <w:lvlText w:val="%1) "/>
      <w:lvlJc w:val="left"/>
      <w:pPr>
        <w:tabs>
          <w:tab w:val="num" w:pos="709"/>
        </w:tabs>
        <w:ind w:left="709" w:hanging="312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38FA0EE4"/>
    <w:multiLevelType w:val="multilevel"/>
    <w:tmpl w:val="73889B1E"/>
    <w:lvl w:ilvl="0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2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76" w15:restartNumberingAfterBreak="0">
    <w:nsid w:val="39BF1269"/>
    <w:multiLevelType w:val="multilevel"/>
    <w:tmpl w:val="F45637F2"/>
    <w:lvl w:ilvl="0">
      <w:start w:val="5"/>
      <w:numFmt w:val="decimal"/>
      <w:lvlText w:val="%1"/>
      <w:lvlJc w:val="left"/>
      <w:pPr>
        <w:ind w:left="36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ahoma" w:hAnsi="Tahoma" w:cs="Tahoma" w:hint="default"/>
        <w:b w:val="0"/>
      </w:rPr>
    </w:lvl>
    <w:lvl w:ilvl="4">
      <w:start w:val="1"/>
      <w:numFmt w:val="decimal"/>
      <w:lvlText w:val="%5)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ahoma" w:hAnsi="Tahoma" w:cs="Tahoma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ahoma" w:hAnsi="Tahoma" w:cs="Tahoma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ahoma" w:hAnsi="Tahoma" w:cs="Tahoma" w:hint="default"/>
        <w:b w:val="0"/>
      </w:rPr>
    </w:lvl>
  </w:abstractNum>
  <w:abstractNum w:abstractNumId="77" w15:restartNumberingAfterBreak="0">
    <w:nsid w:val="3A615B9A"/>
    <w:multiLevelType w:val="hybridMultilevel"/>
    <w:tmpl w:val="65BA2724"/>
    <w:lvl w:ilvl="0" w:tplc="383A9708">
      <w:start w:val="6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6E43F0"/>
    <w:multiLevelType w:val="hybridMultilevel"/>
    <w:tmpl w:val="1E9EF21A"/>
    <w:lvl w:ilvl="0" w:tplc="8E746A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B474B2A"/>
    <w:multiLevelType w:val="multilevel"/>
    <w:tmpl w:val="03C297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0" w15:restartNumberingAfterBreak="0">
    <w:nsid w:val="3BB42F89"/>
    <w:multiLevelType w:val="hybridMultilevel"/>
    <w:tmpl w:val="D2F0C274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1" w15:restartNumberingAfterBreak="0">
    <w:nsid w:val="3D01094A"/>
    <w:multiLevelType w:val="multilevel"/>
    <w:tmpl w:val="FDD0C7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 w15:restartNumberingAfterBreak="0">
    <w:nsid w:val="3D135158"/>
    <w:multiLevelType w:val="singleLevel"/>
    <w:tmpl w:val="B40CC8F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u w:val="none"/>
      </w:rPr>
    </w:lvl>
  </w:abstractNum>
  <w:abstractNum w:abstractNumId="83" w15:restartNumberingAfterBreak="0">
    <w:nsid w:val="3D9375B2"/>
    <w:multiLevelType w:val="hybridMultilevel"/>
    <w:tmpl w:val="F8C689D8"/>
    <w:lvl w:ilvl="0" w:tplc="55AADDE0">
      <w:start w:val="8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DB4713C"/>
    <w:multiLevelType w:val="multilevel"/>
    <w:tmpl w:val="7436D2A2"/>
    <w:lvl w:ilvl="0">
      <w:start w:val="2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5" w15:restartNumberingAfterBreak="0">
    <w:nsid w:val="3EF921FE"/>
    <w:multiLevelType w:val="hybridMultilevel"/>
    <w:tmpl w:val="067AE33A"/>
    <w:lvl w:ilvl="0" w:tplc="E72E4CAA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3F22342B"/>
    <w:multiLevelType w:val="hybridMultilevel"/>
    <w:tmpl w:val="27623D0A"/>
    <w:lvl w:ilvl="0" w:tplc="97C4BD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FB66B1C"/>
    <w:multiLevelType w:val="hybridMultilevel"/>
    <w:tmpl w:val="B7DAB414"/>
    <w:lvl w:ilvl="0" w:tplc="C8F87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07458D7"/>
    <w:multiLevelType w:val="hybridMultilevel"/>
    <w:tmpl w:val="37D675EC"/>
    <w:styleLink w:val="1ai1"/>
    <w:lvl w:ilvl="0" w:tplc="5FD29216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color w:val="auto"/>
        <w:sz w:val="20"/>
        <w:szCs w:val="20"/>
      </w:rPr>
    </w:lvl>
    <w:lvl w:ilvl="1" w:tplc="B302F588">
      <w:start w:val="1"/>
      <w:numFmt w:val="lowerLetter"/>
      <w:lvlText w:val="%2."/>
      <w:lvlJc w:val="left"/>
      <w:pPr>
        <w:ind w:left="1440" w:hanging="360"/>
      </w:pPr>
    </w:lvl>
    <w:lvl w:ilvl="2" w:tplc="CE820D2E">
      <w:start w:val="1"/>
      <w:numFmt w:val="lowerRoman"/>
      <w:lvlText w:val="%3."/>
      <w:lvlJc w:val="right"/>
      <w:pPr>
        <w:ind w:left="2160" w:hanging="180"/>
      </w:pPr>
    </w:lvl>
    <w:lvl w:ilvl="3" w:tplc="FA38D700">
      <w:start w:val="1"/>
      <w:numFmt w:val="lowerLetter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0997E8E"/>
    <w:multiLevelType w:val="multilevel"/>
    <w:tmpl w:val="F472512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90" w15:restartNumberingAfterBreak="0">
    <w:nsid w:val="41615C74"/>
    <w:multiLevelType w:val="multilevel"/>
    <w:tmpl w:val="51FA5EA0"/>
    <w:lvl w:ilvl="0">
      <w:start w:val="1"/>
      <w:numFmt w:val="decimal"/>
      <w:pStyle w:val="Listanumerowana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firstLine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1" w15:restartNumberingAfterBreak="0">
    <w:nsid w:val="42F15B7C"/>
    <w:multiLevelType w:val="multilevel"/>
    <w:tmpl w:val="4C6AE1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2" w15:restartNumberingAfterBreak="0">
    <w:nsid w:val="44C04D95"/>
    <w:multiLevelType w:val="hybridMultilevel"/>
    <w:tmpl w:val="77D0EC78"/>
    <w:lvl w:ilvl="0" w:tplc="6D12A490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  <w:rPr>
        <w:rFonts w:ascii="Arial" w:eastAsia="Times New Roman" w:hAnsi="Arial" w:cs="Arial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922"/>
        </w:tabs>
        <w:ind w:left="192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642"/>
        </w:tabs>
        <w:ind w:left="264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362"/>
        </w:tabs>
        <w:ind w:left="336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082"/>
        </w:tabs>
        <w:ind w:left="408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802"/>
        </w:tabs>
        <w:ind w:left="480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522"/>
        </w:tabs>
        <w:ind w:left="552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242"/>
        </w:tabs>
        <w:ind w:left="624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962"/>
        </w:tabs>
        <w:ind w:left="6962" w:hanging="180"/>
      </w:pPr>
    </w:lvl>
  </w:abstractNum>
  <w:abstractNum w:abstractNumId="93" w15:restartNumberingAfterBreak="0">
    <w:nsid w:val="489A0A74"/>
    <w:multiLevelType w:val="hybridMultilevel"/>
    <w:tmpl w:val="802CB9DC"/>
    <w:lvl w:ilvl="0" w:tplc="DD186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8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AFB4704"/>
    <w:multiLevelType w:val="hybridMultilevel"/>
    <w:tmpl w:val="37B6B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BD90BE9"/>
    <w:multiLevelType w:val="multilevel"/>
    <w:tmpl w:val="CBCAB746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96" w15:restartNumberingAfterBreak="0">
    <w:nsid w:val="4D7A1589"/>
    <w:multiLevelType w:val="multilevel"/>
    <w:tmpl w:val="6C06C20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97" w15:restartNumberingAfterBreak="0">
    <w:nsid w:val="4E5607BE"/>
    <w:multiLevelType w:val="hybridMultilevel"/>
    <w:tmpl w:val="6F2C8E74"/>
    <w:lvl w:ilvl="0" w:tplc="B608FE40">
      <w:start w:val="1"/>
      <w:numFmt w:val="bullet"/>
      <w:lvlText w:val=""/>
      <w:lvlJc w:val="left"/>
      <w:pPr>
        <w:ind w:left="1060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8" w15:restartNumberingAfterBreak="0">
    <w:nsid w:val="4EEC0646"/>
    <w:multiLevelType w:val="multilevel"/>
    <w:tmpl w:val="FE0E1BE8"/>
    <w:name w:val="WW8Num292722"/>
    <w:lvl w:ilvl="0">
      <w:start w:val="1"/>
      <w:numFmt w:val="upperRoman"/>
      <w:lvlText w:val="%1"/>
      <w:lvlJc w:val="left"/>
      <w:pPr>
        <w:tabs>
          <w:tab w:val="num" w:pos="907"/>
        </w:tabs>
        <w:ind w:left="907" w:hanging="340"/>
      </w:pPr>
      <w:rPr>
        <w:rFonts w:eastAsia="MS Mincho" w:hint="eastAsia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>
      <w:start w:val="18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9" w15:restartNumberingAfterBreak="0">
    <w:nsid w:val="4EFC5D32"/>
    <w:multiLevelType w:val="hybridMultilevel"/>
    <w:tmpl w:val="418AA9D2"/>
    <w:lvl w:ilvl="0" w:tplc="EA2ADC0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CB51C1"/>
    <w:multiLevelType w:val="multilevel"/>
    <w:tmpl w:val="C9EA97D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66"/>
        </w:tabs>
        <w:ind w:left="786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01" w15:restartNumberingAfterBreak="0">
    <w:nsid w:val="50D67705"/>
    <w:multiLevelType w:val="hybridMultilevel"/>
    <w:tmpl w:val="3474D2D4"/>
    <w:styleLink w:val="1111111"/>
    <w:lvl w:ilvl="0" w:tplc="7338A380">
      <w:start w:val="2"/>
      <w:numFmt w:val="decimal"/>
      <w:pStyle w:val="Tabela"/>
      <w:lvlText w:val="%1. "/>
      <w:lvlJc w:val="left"/>
      <w:pPr>
        <w:tabs>
          <w:tab w:val="num" w:pos="757"/>
        </w:tabs>
        <w:ind w:left="757" w:hanging="397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4026" w:hanging="360"/>
      </w:pPr>
    </w:lvl>
    <w:lvl w:ilvl="7" w:tplc="04150019" w:tentative="1">
      <w:start w:val="1"/>
      <w:numFmt w:val="lowerLetter"/>
      <w:lvlText w:val="%8."/>
      <w:lvlJc w:val="left"/>
      <w:pPr>
        <w:ind w:left="4746" w:hanging="180"/>
      </w:pPr>
    </w:lvl>
    <w:lvl w:ilvl="8" w:tplc="0415001B" w:tentative="1">
      <w:start w:val="1"/>
      <w:numFmt w:val="lowerRoman"/>
      <w:lvlText w:val="%9."/>
      <w:lvlJc w:val="right"/>
      <w:pPr>
        <w:ind w:left="5466" w:hanging="360"/>
      </w:pPr>
    </w:lvl>
  </w:abstractNum>
  <w:abstractNum w:abstractNumId="102" w15:restartNumberingAfterBreak="0">
    <w:nsid w:val="54465328"/>
    <w:multiLevelType w:val="multilevel"/>
    <w:tmpl w:val="B8E2635A"/>
    <w:styleLink w:val="Styl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54946F97"/>
    <w:multiLevelType w:val="singleLevel"/>
    <w:tmpl w:val="17BABD9E"/>
    <w:lvl w:ilvl="0">
      <w:start w:val="1"/>
      <w:numFmt w:val="bullet"/>
      <w:pStyle w:val="Podpunktnumerowan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4" w15:restartNumberingAfterBreak="0">
    <w:nsid w:val="54EF1454"/>
    <w:multiLevelType w:val="hybridMultilevel"/>
    <w:tmpl w:val="FDCACA80"/>
    <w:lvl w:ilvl="0" w:tplc="F5009DAE">
      <w:start w:val="8"/>
      <w:numFmt w:val="decimal"/>
      <w:lvlText w:val="%1."/>
      <w:lvlJc w:val="left"/>
      <w:pPr>
        <w:ind w:left="10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57E045A"/>
    <w:multiLevelType w:val="hybridMultilevel"/>
    <w:tmpl w:val="559212F4"/>
    <w:lvl w:ilvl="0" w:tplc="16401DE8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65C6196"/>
    <w:multiLevelType w:val="hybridMultilevel"/>
    <w:tmpl w:val="539CDFD6"/>
    <w:lvl w:ilvl="0" w:tplc="BD420BEA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2"/>
        </w:tabs>
        <w:ind w:left="19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2"/>
        </w:tabs>
        <w:ind w:left="26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2"/>
        </w:tabs>
        <w:ind w:left="33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2"/>
        </w:tabs>
        <w:ind w:left="40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2"/>
        </w:tabs>
        <w:ind w:left="48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2"/>
        </w:tabs>
        <w:ind w:left="55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2"/>
        </w:tabs>
        <w:ind w:left="62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2"/>
        </w:tabs>
        <w:ind w:left="6962" w:hanging="180"/>
      </w:pPr>
    </w:lvl>
  </w:abstractNum>
  <w:abstractNum w:abstractNumId="107" w15:restartNumberingAfterBreak="0">
    <w:nsid w:val="566404B2"/>
    <w:multiLevelType w:val="hybridMultilevel"/>
    <w:tmpl w:val="434C1A02"/>
    <w:lvl w:ilvl="0" w:tplc="F4EA56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E37894"/>
    <w:multiLevelType w:val="hybridMultilevel"/>
    <w:tmpl w:val="9B40862A"/>
    <w:lvl w:ilvl="0" w:tplc="0415000F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74F2D7A"/>
    <w:multiLevelType w:val="hybridMultilevel"/>
    <w:tmpl w:val="CCDA803E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pStyle w:val="StylNagwek4Interlinia15wiersza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7ED5533"/>
    <w:multiLevelType w:val="hybridMultilevel"/>
    <w:tmpl w:val="84B0E544"/>
    <w:lvl w:ilvl="0" w:tplc="DE2A70D4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59D80D30"/>
    <w:multiLevelType w:val="multilevel"/>
    <w:tmpl w:val="0A3630E4"/>
    <w:name w:val="WW8Num16232222222222222222233332222222222222222222222222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98"/>
        </w:tabs>
        <w:ind w:left="2198" w:hanging="360"/>
      </w:pPr>
      <w:rPr>
        <w:rFonts w:hint="default"/>
        <w:lang w:val="pl-PL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12" w15:restartNumberingAfterBreak="0">
    <w:nsid w:val="5A7E66C9"/>
    <w:multiLevelType w:val="multilevel"/>
    <w:tmpl w:val="CA0E31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3" w15:restartNumberingAfterBreak="0">
    <w:nsid w:val="5CBF5395"/>
    <w:multiLevelType w:val="hybridMultilevel"/>
    <w:tmpl w:val="B61AB6E6"/>
    <w:lvl w:ilvl="0" w:tplc="D9C6F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66CC6B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0D687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FE80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5E60462C"/>
    <w:multiLevelType w:val="hybridMultilevel"/>
    <w:tmpl w:val="975A0666"/>
    <w:lvl w:ilvl="0" w:tplc="510A75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8237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EBAAA000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5EB922F3"/>
    <w:multiLevelType w:val="hybridMultilevel"/>
    <w:tmpl w:val="D520A8DA"/>
    <w:lvl w:ilvl="0" w:tplc="6F96668E">
      <w:start w:val="2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F021459"/>
    <w:multiLevelType w:val="hybridMultilevel"/>
    <w:tmpl w:val="88AEE31C"/>
    <w:lvl w:ilvl="0" w:tplc="5DC4B662">
      <w:start w:val="1"/>
      <w:numFmt w:val="decimal"/>
      <w:lvlText w:val="%1)"/>
      <w:lvlJc w:val="left"/>
      <w:pPr>
        <w:tabs>
          <w:tab w:val="num" w:pos="1485"/>
        </w:tabs>
        <w:ind w:left="1485" w:hanging="360"/>
      </w:pPr>
      <w:rPr>
        <w:rFonts w:ascii="Arial" w:eastAsia="Times New Roman" w:hAnsi="Arial" w:cs="Arial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922"/>
        </w:tabs>
        <w:ind w:left="192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642"/>
        </w:tabs>
        <w:ind w:left="264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362"/>
        </w:tabs>
        <w:ind w:left="336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082"/>
        </w:tabs>
        <w:ind w:left="408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802"/>
        </w:tabs>
        <w:ind w:left="480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522"/>
        </w:tabs>
        <w:ind w:left="552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242"/>
        </w:tabs>
        <w:ind w:left="624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962"/>
        </w:tabs>
        <w:ind w:left="6962" w:hanging="180"/>
      </w:pPr>
    </w:lvl>
  </w:abstractNum>
  <w:abstractNum w:abstractNumId="117" w15:restartNumberingAfterBreak="0">
    <w:nsid w:val="5FB97935"/>
    <w:multiLevelType w:val="multilevel"/>
    <w:tmpl w:val="04150029"/>
    <w:lvl w:ilvl="0">
      <w:start w:val="1"/>
      <w:numFmt w:val="decimal"/>
      <w:pStyle w:val="Nagwek1"/>
      <w:suff w:val="space"/>
      <w:lvlText w:val="Rozdział %1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18" w15:restartNumberingAfterBreak="0">
    <w:nsid w:val="5FEB0F82"/>
    <w:multiLevelType w:val="hybridMultilevel"/>
    <w:tmpl w:val="D68E8F54"/>
    <w:lvl w:ilvl="0" w:tplc="ABD212AE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321418D"/>
    <w:multiLevelType w:val="hybridMultilevel"/>
    <w:tmpl w:val="B9602390"/>
    <w:lvl w:ilvl="0" w:tplc="D6E4A7F6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481B28"/>
    <w:multiLevelType w:val="hybridMultilevel"/>
    <w:tmpl w:val="2B92FC4C"/>
    <w:lvl w:ilvl="0" w:tplc="F5D6C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48C24D0"/>
    <w:multiLevelType w:val="hybridMultilevel"/>
    <w:tmpl w:val="E9ECAD5C"/>
    <w:lvl w:ilvl="0" w:tplc="BF4E8376">
      <w:start w:val="2"/>
      <w:numFmt w:val="decimal"/>
      <w:lvlText w:val="%1)"/>
      <w:lvlJc w:val="left"/>
      <w:pPr>
        <w:ind w:left="18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D8493B"/>
    <w:multiLevelType w:val="multilevel"/>
    <w:tmpl w:val="FD7ACCB4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3" w15:restartNumberingAfterBreak="0">
    <w:nsid w:val="65EB33A6"/>
    <w:multiLevelType w:val="hybridMultilevel"/>
    <w:tmpl w:val="864464B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4" w15:restartNumberingAfterBreak="0">
    <w:nsid w:val="669A6367"/>
    <w:multiLevelType w:val="hybridMultilevel"/>
    <w:tmpl w:val="5FC2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FC6A6C"/>
    <w:multiLevelType w:val="hybridMultilevel"/>
    <w:tmpl w:val="BD807732"/>
    <w:lvl w:ilvl="0" w:tplc="2EEEDF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9566272"/>
    <w:multiLevelType w:val="hybridMultilevel"/>
    <w:tmpl w:val="A83ED410"/>
    <w:lvl w:ilvl="0" w:tplc="EE40A4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D83018"/>
    <w:multiLevelType w:val="hybridMultilevel"/>
    <w:tmpl w:val="0B4EFE4E"/>
    <w:lvl w:ilvl="0" w:tplc="FB4C20DA">
      <w:start w:val="1"/>
      <w:numFmt w:val="decimal"/>
      <w:lvlText w:val="%1)"/>
      <w:lvlJc w:val="left"/>
      <w:pPr>
        <w:ind w:left="28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BC6020F4">
      <w:start w:val="1"/>
      <w:numFmt w:val="lowerLetter"/>
      <w:lvlText w:val="%5."/>
      <w:lvlJc w:val="left"/>
      <w:pPr>
        <w:ind w:left="5760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8" w15:restartNumberingAfterBreak="0">
    <w:nsid w:val="6B172263"/>
    <w:multiLevelType w:val="hybridMultilevel"/>
    <w:tmpl w:val="D86EA2D6"/>
    <w:lvl w:ilvl="0" w:tplc="99EA0C12">
      <w:start w:val="1"/>
      <w:numFmt w:val="decimal"/>
      <w:lvlText w:val="%1. "/>
      <w:lvlJc w:val="left"/>
      <w:pPr>
        <w:tabs>
          <w:tab w:val="num" w:pos="780"/>
        </w:tabs>
        <w:ind w:left="780" w:hanging="420"/>
      </w:pPr>
      <w:rPr>
        <w:rFonts w:ascii="Arial" w:hAnsi="Arial" w:cs="Arial" w:hint="default"/>
        <w:b/>
        <w:i w:val="0"/>
        <w:sz w:val="20"/>
        <w:szCs w:val="20"/>
        <w:u w:val="none"/>
      </w:rPr>
    </w:lvl>
    <w:lvl w:ilvl="1" w:tplc="0DF83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1400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 w15:restartNumberingAfterBreak="0">
    <w:nsid w:val="6BED2518"/>
    <w:multiLevelType w:val="hybridMultilevel"/>
    <w:tmpl w:val="6C9E47CE"/>
    <w:lvl w:ilvl="0" w:tplc="EA0C6A4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 w15:restartNumberingAfterBreak="0">
    <w:nsid w:val="6D1E6913"/>
    <w:multiLevelType w:val="hybridMultilevel"/>
    <w:tmpl w:val="0F4402C8"/>
    <w:lvl w:ilvl="0" w:tplc="0570E656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1" w15:restartNumberingAfterBreak="0">
    <w:nsid w:val="6D4F3172"/>
    <w:multiLevelType w:val="hybridMultilevel"/>
    <w:tmpl w:val="72FA4070"/>
    <w:lvl w:ilvl="0" w:tplc="82B49B0A">
      <w:start w:val="1"/>
      <w:numFmt w:val="decimal"/>
      <w:lvlText w:val="%1."/>
      <w:lvlJc w:val="left"/>
      <w:pPr>
        <w:ind w:left="49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700" w:hanging="360"/>
      </w:pPr>
    </w:lvl>
    <w:lvl w:ilvl="2" w:tplc="0415001B" w:tentative="1">
      <w:start w:val="1"/>
      <w:numFmt w:val="lowerRoman"/>
      <w:lvlText w:val="%3."/>
      <w:lvlJc w:val="right"/>
      <w:pPr>
        <w:ind w:left="6420" w:hanging="180"/>
      </w:pPr>
    </w:lvl>
    <w:lvl w:ilvl="3" w:tplc="0415000F" w:tentative="1">
      <w:start w:val="1"/>
      <w:numFmt w:val="decimal"/>
      <w:lvlText w:val="%4."/>
      <w:lvlJc w:val="left"/>
      <w:pPr>
        <w:ind w:left="7140" w:hanging="360"/>
      </w:pPr>
    </w:lvl>
    <w:lvl w:ilvl="4" w:tplc="04150019" w:tentative="1">
      <w:start w:val="1"/>
      <w:numFmt w:val="lowerLetter"/>
      <w:lvlText w:val="%5."/>
      <w:lvlJc w:val="left"/>
      <w:pPr>
        <w:ind w:left="7860" w:hanging="360"/>
      </w:pPr>
    </w:lvl>
    <w:lvl w:ilvl="5" w:tplc="0415001B" w:tentative="1">
      <w:start w:val="1"/>
      <w:numFmt w:val="lowerRoman"/>
      <w:lvlText w:val="%6."/>
      <w:lvlJc w:val="right"/>
      <w:pPr>
        <w:ind w:left="8580" w:hanging="180"/>
      </w:pPr>
    </w:lvl>
    <w:lvl w:ilvl="6" w:tplc="0415000F" w:tentative="1">
      <w:start w:val="1"/>
      <w:numFmt w:val="decimal"/>
      <w:lvlText w:val="%7."/>
      <w:lvlJc w:val="left"/>
      <w:pPr>
        <w:ind w:left="9300" w:hanging="360"/>
      </w:pPr>
    </w:lvl>
    <w:lvl w:ilvl="7" w:tplc="04150019" w:tentative="1">
      <w:start w:val="1"/>
      <w:numFmt w:val="lowerLetter"/>
      <w:lvlText w:val="%8."/>
      <w:lvlJc w:val="left"/>
      <w:pPr>
        <w:ind w:left="10020" w:hanging="360"/>
      </w:pPr>
    </w:lvl>
    <w:lvl w:ilvl="8" w:tplc="0415001B" w:tentative="1">
      <w:start w:val="1"/>
      <w:numFmt w:val="lowerRoman"/>
      <w:lvlText w:val="%9."/>
      <w:lvlJc w:val="right"/>
      <w:pPr>
        <w:ind w:left="10740" w:hanging="180"/>
      </w:pPr>
    </w:lvl>
  </w:abstractNum>
  <w:abstractNum w:abstractNumId="132" w15:restartNumberingAfterBreak="0">
    <w:nsid w:val="6E7B3DF2"/>
    <w:multiLevelType w:val="hybridMultilevel"/>
    <w:tmpl w:val="B56EE1C4"/>
    <w:lvl w:ilvl="0" w:tplc="FB4C20DA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0415001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  <w:u w:val="none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 w15:restartNumberingAfterBreak="0">
    <w:nsid w:val="6F736467"/>
    <w:multiLevelType w:val="hybridMultilevel"/>
    <w:tmpl w:val="024440FC"/>
    <w:lvl w:ilvl="0" w:tplc="8E584F24">
      <w:start w:val="1"/>
      <w:numFmt w:val="decimal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4" w15:restartNumberingAfterBreak="0">
    <w:nsid w:val="70011F99"/>
    <w:multiLevelType w:val="hybridMultilevel"/>
    <w:tmpl w:val="BA20F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0F82CA0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6" w15:restartNumberingAfterBreak="0">
    <w:nsid w:val="7141170A"/>
    <w:multiLevelType w:val="hybridMultilevel"/>
    <w:tmpl w:val="142C4AD4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7" w15:restartNumberingAfterBreak="0">
    <w:nsid w:val="72102418"/>
    <w:multiLevelType w:val="hybridMultilevel"/>
    <w:tmpl w:val="C86A0F58"/>
    <w:name w:val="WW8Num28222"/>
    <w:lvl w:ilvl="0" w:tplc="65002044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3C34587"/>
    <w:multiLevelType w:val="multilevel"/>
    <w:tmpl w:val="3D266B14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113"/>
      </w:pPr>
      <w:rPr>
        <w:rFonts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9" w15:restartNumberingAfterBreak="0">
    <w:nsid w:val="73E73AB8"/>
    <w:multiLevelType w:val="hybridMultilevel"/>
    <w:tmpl w:val="AACCD14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0" w15:restartNumberingAfterBreak="0">
    <w:nsid w:val="74617047"/>
    <w:multiLevelType w:val="hybridMultilevel"/>
    <w:tmpl w:val="F9D2A87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1">
      <w:start w:val="1"/>
      <w:numFmt w:val="decimal"/>
      <w:lvlText w:val="%5)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754E777D"/>
    <w:multiLevelType w:val="hybridMultilevel"/>
    <w:tmpl w:val="3F168D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75616355"/>
    <w:multiLevelType w:val="hybridMultilevel"/>
    <w:tmpl w:val="4D3C7038"/>
    <w:lvl w:ilvl="0" w:tplc="B6FEDAA8">
      <w:start w:val="2"/>
      <w:numFmt w:val="decimal"/>
      <w:lvlText w:val="%1)"/>
      <w:lvlJc w:val="left"/>
      <w:pPr>
        <w:tabs>
          <w:tab w:val="num" w:pos="777"/>
        </w:tabs>
        <w:ind w:left="777" w:hanging="360"/>
      </w:pPr>
      <w:rPr>
        <w:rFonts w:ascii="Arial" w:hAnsi="Arial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D12DE5"/>
    <w:multiLevelType w:val="hybridMultilevel"/>
    <w:tmpl w:val="C3622F8C"/>
    <w:lvl w:ilvl="0" w:tplc="632C2438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64219A4"/>
    <w:multiLevelType w:val="hybridMultilevel"/>
    <w:tmpl w:val="B5C26D22"/>
    <w:lvl w:ilvl="0" w:tplc="35DC82DE">
      <w:start w:val="23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6DA5B3D"/>
    <w:multiLevelType w:val="hybridMultilevel"/>
    <w:tmpl w:val="0B4EFE4E"/>
    <w:lvl w:ilvl="0" w:tplc="FB4C20DA">
      <w:start w:val="1"/>
      <w:numFmt w:val="decimal"/>
      <w:lvlText w:val="%1)"/>
      <w:lvlJc w:val="left"/>
      <w:pPr>
        <w:ind w:left="28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BC6020F4">
      <w:start w:val="1"/>
      <w:numFmt w:val="lowerLetter"/>
      <w:lvlText w:val="%5."/>
      <w:lvlJc w:val="left"/>
      <w:pPr>
        <w:ind w:left="5760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6" w15:restartNumberingAfterBreak="0">
    <w:nsid w:val="771C2CA6"/>
    <w:multiLevelType w:val="hybridMultilevel"/>
    <w:tmpl w:val="CB16AFE4"/>
    <w:lvl w:ilvl="0" w:tplc="1E6A367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77C1160"/>
    <w:multiLevelType w:val="hybridMultilevel"/>
    <w:tmpl w:val="7C321E0C"/>
    <w:lvl w:ilvl="0" w:tplc="CB46F556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8" w15:restartNumberingAfterBreak="0">
    <w:nsid w:val="781C1D58"/>
    <w:multiLevelType w:val="hybridMultilevel"/>
    <w:tmpl w:val="F1FE2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8EE1971"/>
    <w:multiLevelType w:val="hybridMultilevel"/>
    <w:tmpl w:val="1DFCBBD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/>
        <w:color w:val="auto"/>
      </w:rPr>
    </w:lvl>
    <w:lvl w:ilvl="2" w:tplc="F5704E64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0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7ACD5BCF"/>
    <w:multiLevelType w:val="hybridMultilevel"/>
    <w:tmpl w:val="399A42B8"/>
    <w:lvl w:ilvl="0" w:tplc="DD824FDE">
      <w:start w:val="1"/>
      <w:numFmt w:val="decimal"/>
      <w:lvlText w:val="%1)"/>
      <w:lvlJc w:val="left"/>
      <w:pPr>
        <w:ind w:left="705" w:hanging="405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2" w15:restartNumberingAfterBreak="0">
    <w:nsid w:val="7BAB1DA5"/>
    <w:multiLevelType w:val="singleLevel"/>
    <w:tmpl w:val="9630367A"/>
    <w:lvl w:ilvl="0">
      <w:start w:val="1"/>
      <w:numFmt w:val="decimal"/>
      <w:pStyle w:val="Punktnumerowany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3" w15:restartNumberingAfterBreak="0">
    <w:nsid w:val="7BED0CB0"/>
    <w:multiLevelType w:val="multilevel"/>
    <w:tmpl w:val="3A94A964"/>
    <w:name w:val="WW8Num2923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Arial" w:eastAsia="Times New Roman" w:hAnsi="Arial" w:cs="Arial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eastAsia="MS Mincho" w:hint="default"/>
        <w:b w:val="0"/>
        <w:i w:val="0"/>
        <w:color w:val="auto"/>
        <w:sz w:val="2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4" w15:restartNumberingAfterBreak="0">
    <w:nsid w:val="7D225EEF"/>
    <w:multiLevelType w:val="hybridMultilevel"/>
    <w:tmpl w:val="93300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DBE3051"/>
    <w:multiLevelType w:val="hybridMultilevel"/>
    <w:tmpl w:val="9364CBCC"/>
    <w:lvl w:ilvl="0" w:tplc="156044E8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DDA70D7"/>
    <w:multiLevelType w:val="hybridMultilevel"/>
    <w:tmpl w:val="F974931A"/>
    <w:lvl w:ilvl="0" w:tplc="B608FE40">
      <w:start w:val="1"/>
      <w:numFmt w:val="bullet"/>
      <w:lvlText w:val=""/>
      <w:lvlJc w:val="left"/>
      <w:pPr>
        <w:ind w:left="1222" w:hanging="360"/>
      </w:pPr>
      <w:rPr>
        <w:rFonts w:ascii="Arial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7" w15:restartNumberingAfterBreak="0">
    <w:nsid w:val="7E210A9A"/>
    <w:multiLevelType w:val="hybridMultilevel"/>
    <w:tmpl w:val="F0407ACE"/>
    <w:lvl w:ilvl="0" w:tplc="B6F216FE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 w15:restartNumberingAfterBreak="0">
    <w:nsid w:val="7E89232F"/>
    <w:multiLevelType w:val="hybridMultilevel"/>
    <w:tmpl w:val="E5A8EF80"/>
    <w:lvl w:ilvl="0" w:tplc="94725356">
      <w:start w:val="1"/>
      <w:numFmt w:val="decimal"/>
      <w:lvlText w:val="%1."/>
      <w:lvlJc w:val="left"/>
      <w:pPr>
        <w:tabs>
          <w:tab w:val="num" w:pos="1648"/>
        </w:tabs>
        <w:ind w:left="164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7EB24C1A"/>
    <w:multiLevelType w:val="multilevel"/>
    <w:tmpl w:val="631ECA62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i w:val="0"/>
        <w:sz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198"/>
        </w:tabs>
        <w:ind w:left="219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018"/>
        </w:tabs>
        <w:ind w:left="2738" w:hanging="360"/>
      </w:pPr>
      <w:rPr>
        <w:rFonts w:hint="default"/>
        <w:b w:val="0"/>
        <w:i w:val="0"/>
        <w:sz w:val="20"/>
        <w:u w:val="none"/>
      </w:rPr>
    </w:lvl>
    <w:lvl w:ilvl="4">
      <w:start w:val="2"/>
      <w:numFmt w:val="decimal"/>
      <w:lvlText w:val="%5"/>
      <w:lvlJc w:val="left"/>
      <w:pPr>
        <w:tabs>
          <w:tab w:val="num" w:pos="3458"/>
        </w:tabs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hint="default"/>
      </w:rPr>
    </w:lvl>
  </w:abstractNum>
  <w:abstractNum w:abstractNumId="160" w15:restartNumberingAfterBreak="0">
    <w:nsid w:val="7F414542"/>
    <w:multiLevelType w:val="multilevel"/>
    <w:tmpl w:val="E06881D6"/>
    <w:lvl w:ilvl="0">
      <w:start w:val="1"/>
      <w:numFmt w:val="decimal"/>
      <w:lvlText w:val="%1."/>
      <w:lvlJc w:val="left"/>
      <w:pPr>
        <w:ind w:left="425" w:hanging="283"/>
      </w:pPr>
      <w:rPr>
        <w:rFonts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16"/>
        <w:szCs w:val="16"/>
      </w:rPr>
    </w:lvl>
    <w:lvl w:ilvl="4">
      <w:start w:val="2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2"/>
      <w:numFmt w:val="decimal"/>
      <w:lvlText w:val="%6)"/>
      <w:lvlJc w:val="left"/>
      <w:pPr>
        <w:ind w:left="4500" w:hanging="360"/>
      </w:pPr>
      <w:rPr>
        <w:rFonts w:hint="default"/>
        <w:b w:val="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28"/>
  </w:num>
  <w:num w:numId="2">
    <w:abstractNumId w:val="43"/>
    <w:lvlOverride w:ilvl="0">
      <w:lvl w:ilvl="0">
        <w:start w:val="2"/>
        <w:numFmt w:val="decimal"/>
        <w:lvlText w:val="%1) "/>
        <w:legacy w:legacy="1" w:legacySpace="0" w:legacyIndent="283"/>
        <w:lvlJc w:val="left"/>
        <w:pPr>
          <w:ind w:left="425" w:hanging="283"/>
        </w:pPr>
        <w:rPr>
          <w:rFonts w:ascii="Arial" w:hAnsi="Arial" w:cs="Arial" w:hint="default"/>
          <w:b w:val="0"/>
          <w:i w:val="0"/>
          <w:sz w:val="20"/>
          <w:u w:val="none"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132"/>
  </w:num>
  <w:num w:numId="4">
    <w:abstractNumId w:val="152"/>
  </w:num>
  <w:num w:numId="5">
    <w:abstractNumId w:val="103"/>
  </w:num>
  <w:num w:numId="6">
    <w:abstractNumId w:val="88"/>
    <w:lvlOverride w:ilvl="0">
      <w:lvl w:ilvl="0" w:tplc="5FD29216">
        <w:start w:val="1"/>
        <w:numFmt w:val="decimal"/>
        <w:lvlText w:val="%1)"/>
        <w:lvlJc w:val="left"/>
        <w:pPr>
          <w:ind w:left="786" w:hanging="360"/>
        </w:pPr>
        <w:rPr>
          <w:rFonts w:ascii="Arial" w:hAnsi="Arial" w:cs="Arial" w:hint="default"/>
          <w:color w:val="auto"/>
          <w:sz w:val="20"/>
          <w:szCs w:val="20"/>
        </w:rPr>
      </w:lvl>
    </w:lvlOverride>
  </w:num>
  <w:num w:numId="7">
    <w:abstractNumId w:val="101"/>
  </w:num>
  <w:num w:numId="8">
    <w:abstractNumId w:val="57"/>
  </w:num>
  <w:num w:numId="9">
    <w:abstractNumId w:val="4"/>
  </w:num>
  <w:num w:numId="10">
    <w:abstractNumId w:val="72"/>
  </w:num>
  <w:num w:numId="11">
    <w:abstractNumId w:val="25"/>
  </w:num>
  <w:num w:numId="12">
    <w:abstractNumId w:val="44"/>
  </w:num>
  <w:num w:numId="13">
    <w:abstractNumId w:val="96"/>
  </w:num>
  <w:num w:numId="14">
    <w:abstractNumId w:val="138"/>
  </w:num>
  <w:num w:numId="15">
    <w:abstractNumId w:val="127"/>
  </w:num>
  <w:num w:numId="16">
    <w:abstractNumId w:val="69"/>
  </w:num>
  <w:num w:numId="17">
    <w:abstractNumId w:val="65"/>
  </w:num>
  <w:num w:numId="18">
    <w:abstractNumId w:val="135"/>
  </w:num>
  <w:num w:numId="19">
    <w:abstractNumId w:val="109"/>
  </w:num>
  <w:num w:numId="20">
    <w:abstractNumId w:val="102"/>
  </w:num>
  <w:num w:numId="21">
    <w:abstractNumId w:val="90"/>
  </w:num>
  <w:num w:numId="22">
    <w:abstractNumId w:val="1"/>
  </w:num>
  <w:num w:numId="23">
    <w:abstractNumId w:val="0"/>
  </w:num>
  <w:num w:numId="24">
    <w:abstractNumId w:val="93"/>
  </w:num>
  <w:num w:numId="25">
    <w:abstractNumId w:val="107"/>
  </w:num>
  <w:num w:numId="26">
    <w:abstractNumId w:val="112"/>
  </w:num>
  <w:num w:numId="27">
    <w:abstractNumId w:val="52"/>
  </w:num>
  <w:num w:numId="28">
    <w:abstractNumId w:val="148"/>
  </w:num>
  <w:num w:numId="29">
    <w:abstractNumId w:val="150"/>
  </w:num>
  <w:num w:numId="30">
    <w:abstractNumId w:val="156"/>
  </w:num>
  <w:num w:numId="31">
    <w:abstractNumId w:val="74"/>
  </w:num>
  <w:num w:numId="32">
    <w:abstractNumId w:val="151"/>
  </w:num>
  <w:num w:numId="33">
    <w:abstractNumId w:val="20"/>
  </w:num>
  <w:num w:numId="34">
    <w:abstractNumId w:val="99"/>
  </w:num>
  <w:num w:numId="35">
    <w:abstractNumId w:val="117"/>
  </w:num>
  <w:num w:numId="36">
    <w:abstractNumId w:val="79"/>
  </w:num>
  <w:num w:numId="37">
    <w:abstractNumId w:val="85"/>
  </w:num>
  <w:num w:numId="38">
    <w:abstractNumId w:val="29"/>
  </w:num>
  <w:num w:numId="39">
    <w:abstractNumId w:val="126"/>
  </w:num>
  <w:num w:numId="40">
    <w:abstractNumId w:val="59"/>
  </w:num>
  <w:num w:numId="41">
    <w:abstractNumId w:val="81"/>
  </w:num>
  <w:num w:numId="42">
    <w:abstractNumId w:val="76"/>
  </w:num>
  <w:num w:numId="43">
    <w:abstractNumId w:val="19"/>
  </w:num>
  <w:num w:numId="44">
    <w:abstractNumId w:val="38"/>
  </w:num>
  <w:num w:numId="45">
    <w:abstractNumId w:val="27"/>
  </w:num>
  <w:num w:numId="46">
    <w:abstractNumId w:val="12"/>
  </w:num>
  <w:num w:numId="47">
    <w:abstractNumId w:val="149"/>
  </w:num>
  <w:num w:numId="48">
    <w:abstractNumId w:val="121"/>
  </w:num>
  <w:num w:numId="49">
    <w:abstractNumId w:val="125"/>
  </w:num>
  <w:num w:numId="50">
    <w:abstractNumId w:val="133"/>
  </w:num>
  <w:num w:numId="51">
    <w:abstractNumId w:val="36"/>
  </w:num>
  <w:num w:numId="52">
    <w:abstractNumId w:val="140"/>
  </w:num>
  <w:num w:numId="53">
    <w:abstractNumId w:val="141"/>
  </w:num>
  <w:num w:numId="54">
    <w:abstractNumId w:val="94"/>
  </w:num>
  <w:num w:numId="55">
    <w:abstractNumId w:val="124"/>
  </w:num>
  <w:num w:numId="56">
    <w:abstractNumId w:val="30"/>
  </w:num>
  <w:num w:numId="57">
    <w:abstractNumId w:val="129"/>
  </w:num>
  <w:num w:numId="58">
    <w:abstractNumId w:val="131"/>
  </w:num>
  <w:num w:numId="59">
    <w:abstractNumId w:val="33"/>
  </w:num>
  <w:num w:numId="60">
    <w:abstractNumId w:val="68"/>
  </w:num>
  <w:num w:numId="61">
    <w:abstractNumId w:val="15"/>
  </w:num>
  <w:num w:numId="62">
    <w:abstractNumId w:val="67"/>
  </w:num>
  <w:num w:numId="63">
    <w:abstractNumId w:val="62"/>
  </w:num>
  <w:num w:numId="64">
    <w:abstractNumId w:val="56"/>
  </w:num>
  <w:num w:numId="65">
    <w:abstractNumId w:val="80"/>
  </w:num>
  <w:num w:numId="66">
    <w:abstractNumId w:val="45"/>
  </w:num>
  <w:num w:numId="67">
    <w:abstractNumId w:val="83"/>
  </w:num>
  <w:num w:numId="68">
    <w:abstractNumId w:val="88"/>
  </w:num>
  <w:num w:numId="69">
    <w:abstractNumId w:val="147"/>
  </w:num>
  <w:num w:numId="70">
    <w:abstractNumId w:val="145"/>
  </w:num>
  <w:num w:numId="71">
    <w:abstractNumId w:val="146"/>
  </w:num>
  <w:num w:numId="72">
    <w:abstractNumId w:val="114"/>
  </w:num>
  <w:num w:numId="73">
    <w:abstractNumId w:val="32"/>
  </w:num>
  <w:num w:numId="74">
    <w:abstractNumId w:val="108"/>
  </w:num>
  <w:num w:numId="75">
    <w:abstractNumId w:val="40"/>
  </w:num>
  <w:num w:numId="76">
    <w:abstractNumId w:val="157"/>
  </w:num>
  <w:num w:numId="77">
    <w:abstractNumId w:val="110"/>
  </w:num>
  <w:num w:numId="78">
    <w:abstractNumId w:val="37"/>
  </w:num>
  <w:num w:numId="79">
    <w:abstractNumId w:val="116"/>
  </w:num>
  <w:num w:numId="80">
    <w:abstractNumId w:val="106"/>
  </w:num>
  <w:num w:numId="81">
    <w:abstractNumId w:val="119"/>
  </w:num>
  <w:num w:numId="82">
    <w:abstractNumId w:val="39"/>
  </w:num>
  <w:num w:numId="83">
    <w:abstractNumId w:val="42"/>
  </w:num>
  <w:num w:numId="84">
    <w:abstractNumId w:val="47"/>
  </w:num>
  <w:num w:numId="85">
    <w:abstractNumId w:val="14"/>
  </w:num>
  <w:num w:numId="86">
    <w:abstractNumId w:val="92"/>
  </w:num>
  <w:num w:numId="87">
    <w:abstractNumId w:val="63"/>
  </w:num>
  <w:num w:numId="88">
    <w:abstractNumId w:val="22"/>
  </w:num>
  <w:num w:numId="89">
    <w:abstractNumId w:val="66"/>
  </w:num>
  <w:num w:numId="90">
    <w:abstractNumId w:val="154"/>
  </w:num>
  <w:num w:numId="91">
    <w:abstractNumId w:val="54"/>
  </w:num>
  <w:num w:numId="92">
    <w:abstractNumId w:val="46"/>
  </w:num>
  <w:num w:numId="93">
    <w:abstractNumId w:val="82"/>
  </w:num>
  <w:num w:numId="94">
    <w:abstractNumId w:val="142"/>
  </w:num>
  <w:num w:numId="95">
    <w:abstractNumId w:val="31"/>
  </w:num>
  <w:num w:numId="96">
    <w:abstractNumId w:val="86"/>
  </w:num>
  <w:num w:numId="97">
    <w:abstractNumId w:val="60"/>
  </w:num>
  <w:num w:numId="98">
    <w:abstractNumId w:val="64"/>
  </w:num>
  <w:num w:numId="99">
    <w:abstractNumId w:val="21"/>
  </w:num>
  <w:num w:numId="100">
    <w:abstractNumId w:val="123"/>
  </w:num>
  <w:num w:numId="101">
    <w:abstractNumId w:val="84"/>
  </w:num>
  <w:num w:numId="102">
    <w:abstractNumId w:val="100"/>
  </w:num>
  <w:num w:numId="103">
    <w:abstractNumId w:val="53"/>
  </w:num>
  <w:num w:numId="104">
    <w:abstractNumId w:val="58"/>
  </w:num>
  <w:num w:numId="105">
    <w:abstractNumId w:val="91"/>
  </w:num>
  <w:num w:numId="106">
    <w:abstractNumId w:val="158"/>
  </w:num>
  <w:num w:numId="107">
    <w:abstractNumId w:val="3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568" w:hanging="283"/>
        </w:pPr>
        <w:rPr>
          <w:rFonts w:ascii="Arial" w:hAnsi="Arial" w:cs="Arial" w:hint="default"/>
          <w:b w:val="0"/>
          <w:i w:val="0"/>
          <w:sz w:val="20"/>
          <w:szCs w:val="20"/>
        </w:rPr>
      </w:lvl>
    </w:lvlOverride>
  </w:num>
  <w:num w:numId="108">
    <w:abstractNumId w:val="113"/>
  </w:num>
  <w:num w:numId="109">
    <w:abstractNumId w:val="78"/>
  </w:num>
  <w:num w:numId="110">
    <w:abstractNumId w:val="13"/>
  </w:num>
  <w:num w:numId="111">
    <w:abstractNumId w:val="159"/>
  </w:num>
  <w:num w:numId="112">
    <w:abstractNumId w:val="120"/>
  </w:num>
  <w:num w:numId="113">
    <w:abstractNumId w:val="118"/>
  </w:num>
  <w:num w:numId="114">
    <w:abstractNumId w:val="87"/>
  </w:num>
  <w:num w:numId="115">
    <w:abstractNumId w:val="16"/>
  </w:num>
  <w:num w:numId="116">
    <w:abstractNumId w:val="139"/>
  </w:num>
  <w:num w:numId="117">
    <w:abstractNumId w:val="35"/>
  </w:num>
  <w:num w:numId="118">
    <w:abstractNumId w:val="75"/>
  </w:num>
  <w:num w:numId="119">
    <w:abstractNumId w:val="77"/>
  </w:num>
  <w:num w:numId="120">
    <w:abstractNumId w:val="143"/>
  </w:num>
  <w:num w:numId="121">
    <w:abstractNumId w:val="144"/>
  </w:num>
  <w:num w:numId="122">
    <w:abstractNumId w:val="71"/>
  </w:num>
  <w:num w:numId="123">
    <w:abstractNumId w:val="130"/>
  </w:num>
  <w:num w:numId="124">
    <w:abstractNumId w:val="41"/>
  </w:num>
  <w:num w:numId="125">
    <w:abstractNumId w:val="134"/>
  </w:num>
  <w:num w:numId="126">
    <w:abstractNumId w:val="97"/>
  </w:num>
  <w:num w:numId="127">
    <w:abstractNumId w:val="70"/>
  </w:num>
  <w:num w:numId="128">
    <w:abstractNumId w:val="26"/>
  </w:num>
  <w:num w:numId="129">
    <w:abstractNumId w:val="61"/>
  </w:num>
  <w:num w:numId="130">
    <w:abstractNumId w:val="55"/>
  </w:num>
  <w:num w:numId="131">
    <w:abstractNumId w:val="18"/>
  </w:num>
  <w:num w:numId="132">
    <w:abstractNumId w:val="160"/>
  </w:num>
  <w:num w:numId="133">
    <w:abstractNumId w:val="136"/>
  </w:num>
  <w:num w:numId="134">
    <w:abstractNumId w:val="122"/>
  </w:num>
  <w:num w:numId="135">
    <w:abstractNumId w:val="105"/>
  </w:num>
  <w:num w:numId="136">
    <w:abstractNumId w:val="89"/>
  </w:num>
  <w:num w:numId="137">
    <w:abstractNumId w:val="73"/>
  </w:num>
  <w:num w:numId="138">
    <w:abstractNumId w:val="155"/>
  </w:num>
  <w:num w:numId="139">
    <w:abstractNumId w:val="23"/>
  </w:num>
  <w:num w:numId="140">
    <w:abstractNumId w:val="95"/>
  </w:num>
  <w:num w:numId="141">
    <w:abstractNumId w:val="50"/>
  </w:num>
  <w:num w:numId="142">
    <w:abstractNumId w:val="104"/>
  </w:num>
  <w:num w:numId="143">
    <w:abstractNumId w:val="115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5E0282D-90D4-449A-9205-CB91483A68A3}"/>
  </w:docVars>
  <w:rsids>
    <w:rsidRoot w:val="006611B1"/>
    <w:rsid w:val="0000039B"/>
    <w:rsid w:val="000008DB"/>
    <w:rsid w:val="00000A19"/>
    <w:rsid w:val="00000A54"/>
    <w:rsid w:val="00000B65"/>
    <w:rsid w:val="00000C91"/>
    <w:rsid w:val="00000D5E"/>
    <w:rsid w:val="00000DDA"/>
    <w:rsid w:val="00000E5C"/>
    <w:rsid w:val="000014B3"/>
    <w:rsid w:val="0000204E"/>
    <w:rsid w:val="000022C1"/>
    <w:rsid w:val="00002510"/>
    <w:rsid w:val="00002542"/>
    <w:rsid w:val="0000277D"/>
    <w:rsid w:val="000028ED"/>
    <w:rsid w:val="00002F56"/>
    <w:rsid w:val="00003700"/>
    <w:rsid w:val="0000404C"/>
    <w:rsid w:val="0000468B"/>
    <w:rsid w:val="00004E7F"/>
    <w:rsid w:val="0000500C"/>
    <w:rsid w:val="00005126"/>
    <w:rsid w:val="00005981"/>
    <w:rsid w:val="00005DBC"/>
    <w:rsid w:val="000063B2"/>
    <w:rsid w:val="000065FC"/>
    <w:rsid w:val="00006A7A"/>
    <w:rsid w:val="00006FB9"/>
    <w:rsid w:val="000073ED"/>
    <w:rsid w:val="000076A6"/>
    <w:rsid w:val="000077F1"/>
    <w:rsid w:val="00007C4E"/>
    <w:rsid w:val="0001056F"/>
    <w:rsid w:val="00010B87"/>
    <w:rsid w:val="00010DE8"/>
    <w:rsid w:val="000114D7"/>
    <w:rsid w:val="00011A31"/>
    <w:rsid w:val="00011C87"/>
    <w:rsid w:val="00011FDE"/>
    <w:rsid w:val="000129A3"/>
    <w:rsid w:val="00012E9D"/>
    <w:rsid w:val="000131A3"/>
    <w:rsid w:val="00013459"/>
    <w:rsid w:val="00013A83"/>
    <w:rsid w:val="00013F48"/>
    <w:rsid w:val="000140F0"/>
    <w:rsid w:val="0001460C"/>
    <w:rsid w:val="00014A15"/>
    <w:rsid w:val="00014F14"/>
    <w:rsid w:val="000159A5"/>
    <w:rsid w:val="00015B2A"/>
    <w:rsid w:val="000160E3"/>
    <w:rsid w:val="000161E2"/>
    <w:rsid w:val="0001660B"/>
    <w:rsid w:val="000167E5"/>
    <w:rsid w:val="00016CF7"/>
    <w:rsid w:val="00016E70"/>
    <w:rsid w:val="00016FCE"/>
    <w:rsid w:val="000175D5"/>
    <w:rsid w:val="000178B0"/>
    <w:rsid w:val="00017BFC"/>
    <w:rsid w:val="00017E23"/>
    <w:rsid w:val="000213DF"/>
    <w:rsid w:val="00021488"/>
    <w:rsid w:val="00021516"/>
    <w:rsid w:val="000216C6"/>
    <w:rsid w:val="00021946"/>
    <w:rsid w:val="00022C00"/>
    <w:rsid w:val="00022EF5"/>
    <w:rsid w:val="00023412"/>
    <w:rsid w:val="00023677"/>
    <w:rsid w:val="00023DD4"/>
    <w:rsid w:val="000240DD"/>
    <w:rsid w:val="00024807"/>
    <w:rsid w:val="0002480A"/>
    <w:rsid w:val="00024AC5"/>
    <w:rsid w:val="00024C8B"/>
    <w:rsid w:val="0002526E"/>
    <w:rsid w:val="00025551"/>
    <w:rsid w:val="00025AFF"/>
    <w:rsid w:val="00025EC2"/>
    <w:rsid w:val="000265C8"/>
    <w:rsid w:val="0002707C"/>
    <w:rsid w:val="000278D8"/>
    <w:rsid w:val="00027ACD"/>
    <w:rsid w:val="00027BC0"/>
    <w:rsid w:val="00030058"/>
    <w:rsid w:val="00030470"/>
    <w:rsid w:val="000305EF"/>
    <w:rsid w:val="000308AB"/>
    <w:rsid w:val="00030A8D"/>
    <w:rsid w:val="00031027"/>
    <w:rsid w:val="00031207"/>
    <w:rsid w:val="0003129D"/>
    <w:rsid w:val="000313A6"/>
    <w:rsid w:val="0003152A"/>
    <w:rsid w:val="0003165E"/>
    <w:rsid w:val="00031BF9"/>
    <w:rsid w:val="000321DD"/>
    <w:rsid w:val="00032405"/>
    <w:rsid w:val="0003273A"/>
    <w:rsid w:val="0003280F"/>
    <w:rsid w:val="00033AEF"/>
    <w:rsid w:val="00033DDB"/>
    <w:rsid w:val="0003459F"/>
    <w:rsid w:val="000345FA"/>
    <w:rsid w:val="00034753"/>
    <w:rsid w:val="000347F7"/>
    <w:rsid w:val="0003493B"/>
    <w:rsid w:val="00034AA6"/>
    <w:rsid w:val="00035898"/>
    <w:rsid w:val="00035D6C"/>
    <w:rsid w:val="00035F86"/>
    <w:rsid w:val="0003605F"/>
    <w:rsid w:val="000363BD"/>
    <w:rsid w:val="000363E6"/>
    <w:rsid w:val="000369E0"/>
    <w:rsid w:val="00036C48"/>
    <w:rsid w:val="00036E22"/>
    <w:rsid w:val="000370B5"/>
    <w:rsid w:val="00037250"/>
    <w:rsid w:val="000375AD"/>
    <w:rsid w:val="00037C07"/>
    <w:rsid w:val="0004015E"/>
    <w:rsid w:val="00040721"/>
    <w:rsid w:val="000408EE"/>
    <w:rsid w:val="00040E09"/>
    <w:rsid w:val="000411BE"/>
    <w:rsid w:val="00041FFF"/>
    <w:rsid w:val="00042EEC"/>
    <w:rsid w:val="0004378C"/>
    <w:rsid w:val="00043B70"/>
    <w:rsid w:val="00043D31"/>
    <w:rsid w:val="00043F30"/>
    <w:rsid w:val="000443E8"/>
    <w:rsid w:val="00044541"/>
    <w:rsid w:val="000445D1"/>
    <w:rsid w:val="0004549C"/>
    <w:rsid w:val="000462DF"/>
    <w:rsid w:val="00046A12"/>
    <w:rsid w:val="00046E0A"/>
    <w:rsid w:val="00046E62"/>
    <w:rsid w:val="0004761C"/>
    <w:rsid w:val="00047707"/>
    <w:rsid w:val="00050116"/>
    <w:rsid w:val="0005022E"/>
    <w:rsid w:val="00050737"/>
    <w:rsid w:val="000509BE"/>
    <w:rsid w:val="000509F4"/>
    <w:rsid w:val="00050D9C"/>
    <w:rsid w:val="00051358"/>
    <w:rsid w:val="00051450"/>
    <w:rsid w:val="000514AA"/>
    <w:rsid w:val="00051547"/>
    <w:rsid w:val="00051958"/>
    <w:rsid w:val="00051B01"/>
    <w:rsid w:val="00051EE3"/>
    <w:rsid w:val="00052665"/>
    <w:rsid w:val="000526DE"/>
    <w:rsid w:val="00052792"/>
    <w:rsid w:val="00052A5E"/>
    <w:rsid w:val="00052B07"/>
    <w:rsid w:val="00052DC7"/>
    <w:rsid w:val="00053B10"/>
    <w:rsid w:val="00053BEA"/>
    <w:rsid w:val="00054055"/>
    <w:rsid w:val="0005427E"/>
    <w:rsid w:val="0005488D"/>
    <w:rsid w:val="00054D46"/>
    <w:rsid w:val="00055063"/>
    <w:rsid w:val="00056417"/>
    <w:rsid w:val="00056950"/>
    <w:rsid w:val="00056A26"/>
    <w:rsid w:val="00057493"/>
    <w:rsid w:val="000576F7"/>
    <w:rsid w:val="000579BE"/>
    <w:rsid w:val="00057D15"/>
    <w:rsid w:val="00057EB0"/>
    <w:rsid w:val="00060022"/>
    <w:rsid w:val="000601A9"/>
    <w:rsid w:val="000601C8"/>
    <w:rsid w:val="000606A2"/>
    <w:rsid w:val="0006081D"/>
    <w:rsid w:val="00060898"/>
    <w:rsid w:val="00060C6B"/>
    <w:rsid w:val="000611EB"/>
    <w:rsid w:val="0006157E"/>
    <w:rsid w:val="00061990"/>
    <w:rsid w:val="00061A4C"/>
    <w:rsid w:val="00061A70"/>
    <w:rsid w:val="00061BC7"/>
    <w:rsid w:val="00062C69"/>
    <w:rsid w:val="0006302A"/>
    <w:rsid w:val="000631F2"/>
    <w:rsid w:val="00063566"/>
    <w:rsid w:val="0006374F"/>
    <w:rsid w:val="0006387D"/>
    <w:rsid w:val="000643C0"/>
    <w:rsid w:val="00064437"/>
    <w:rsid w:val="00064517"/>
    <w:rsid w:val="00064F03"/>
    <w:rsid w:val="000650B1"/>
    <w:rsid w:val="0006510B"/>
    <w:rsid w:val="00065DDB"/>
    <w:rsid w:val="00065F0E"/>
    <w:rsid w:val="000660A1"/>
    <w:rsid w:val="0006679B"/>
    <w:rsid w:val="000669EF"/>
    <w:rsid w:val="00066E36"/>
    <w:rsid w:val="00067127"/>
    <w:rsid w:val="000678E4"/>
    <w:rsid w:val="00067DF2"/>
    <w:rsid w:val="00070005"/>
    <w:rsid w:val="00070024"/>
    <w:rsid w:val="0007012F"/>
    <w:rsid w:val="00070AC3"/>
    <w:rsid w:val="00071A7D"/>
    <w:rsid w:val="00071BD7"/>
    <w:rsid w:val="00071EE6"/>
    <w:rsid w:val="000720D2"/>
    <w:rsid w:val="0007217F"/>
    <w:rsid w:val="000728D6"/>
    <w:rsid w:val="00072D9B"/>
    <w:rsid w:val="000733F5"/>
    <w:rsid w:val="0007383F"/>
    <w:rsid w:val="000739F5"/>
    <w:rsid w:val="00073C91"/>
    <w:rsid w:val="000742B4"/>
    <w:rsid w:val="000744F6"/>
    <w:rsid w:val="000750FE"/>
    <w:rsid w:val="00075716"/>
    <w:rsid w:val="00075DC7"/>
    <w:rsid w:val="00075F11"/>
    <w:rsid w:val="00075F4D"/>
    <w:rsid w:val="00076590"/>
    <w:rsid w:val="000767DC"/>
    <w:rsid w:val="000769D7"/>
    <w:rsid w:val="000769F0"/>
    <w:rsid w:val="00076D17"/>
    <w:rsid w:val="00076D3A"/>
    <w:rsid w:val="00076E86"/>
    <w:rsid w:val="0007712F"/>
    <w:rsid w:val="00077AC9"/>
    <w:rsid w:val="00077B51"/>
    <w:rsid w:val="00080073"/>
    <w:rsid w:val="00080F37"/>
    <w:rsid w:val="00081AB8"/>
    <w:rsid w:val="00082046"/>
    <w:rsid w:val="000822B3"/>
    <w:rsid w:val="00082B29"/>
    <w:rsid w:val="00082BD1"/>
    <w:rsid w:val="00082E31"/>
    <w:rsid w:val="00083090"/>
    <w:rsid w:val="00083989"/>
    <w:rsid w:val="000845C3"/>
    <w:rsid w:val="00084835"/>
    <w:rsid w:val="000848D6"/>
    <w:rsid w:val="00084B99"/>
    <w:rsid w:val="00084D35"/>
    <w:rsid w:val="000852FC"/>
    <w:rsid w:val="0008543B"/>
    <w:rsid w:val="0008568A"/>
    <w:rsid w:val="00085B68"/>
    <w:rsid w:val="00085C22"/>
    <w:rsid w:val="00085C81"/>
    <w:rsid w:val="00085DEA"/>
    <w:rsid w:val="0008640B"/>
    <w:rsid w:val="000866ED"/>
    <w:rsid w:val="00086A8C"/>
    <w:rsid w:val="00086BD7"/>
    <w:rsid w:val="00086C8E"/>
    <w:rsid w:val="00086E2E"/>
    <w:rsid w:val="00086EA2"/>
    <w:rsid w:val="0008715B"/>
    <w:rsid w:val="000871DE"/>
    <w:rsid w:val="000873CD"/>
    <w:rsid w:val="000875F1"/>
    <w:rsid w:val="000878BB"/>
    <w:rsid w:val="00087B92"/>
    <w:rsid w:val="00090269"/>
    <w:rsid w:val="000903AF"/>
    <w:rsid w:val="00090707"/>
    <w:rsid w:val="00090741"/>
    <w:rsid w:val="00090CE1"/>
    <w:rsid w:val="00091198"/>
    <w:rsid w:val="0009133A"/>
    <w:rsid w:val="000915F2"/>
    <w:rsid w:val="00091782"/>
    <w:rsid w:val="00092AC6"/>
    <w:rsid w:val="0009329B"/>
    <w:rsid w:val="000934D9"/>
    <w:rsid w:val="00093730"/>
    <w:rsid w:val="00093F37"/>
    <w:rsid w:val="0009433B"/>
    <w:rsid w:val="00094C7D"/>
    <w:rsid w:val="00094EF1"/>
    <w:rsid w:val="00095A39"/>
    <w:rsid w:val="00095C48"/>
    <w:rsid w:val="00095DA4"/>
    <w:rsid w:val="000964BB"/>
    <w:rsid w:val="00097083"/>
    <w:rsid w:val="000970D1"/>
    <w:rsid w:val="000972D7"/>
    <w:rsid w:val="000978C0"/>
    <w:rsid w:val="00097942"/>
    <w:rsid w:val="00097F77"/>
    <w:rsid w:val="000A01E3"/>
    <w:rsid w:val="000A0AE5"/>
    <w:rsid w:val="000A0DAC"/>
    <w:rsid w:val="000A131E"/>
    <w:rsid w:val="000A14A8"/>
    <w:rsid w:val="000A14F8"/>
    <w:rsid w:val="000A182C"/>
    <w:rsid w:val="000A1BD4"/>
    <w:rsid w:val="000A1C61"/>
    <w:rsid w:val="000A1CB2"/>
    <w:rsid w:val="000A1EC3"/>
    <w:rsid w:val="000A2716"/>
    <w:rsid w:val="000A285D"/>
    <w:rsid w:val="000A28EF"/>
    <w:rsid w:val="000A2FDE"/>
    <w:rsid w:val="000A34C8"/>
    <w:rsid w:val="000A367C"/>
    <w:rsid w:val="000A3AD2"/>
    <w:rsid w:val="000A4775"/>
    <w:rsid w:val="000A4796"/>
    <w:rsid w:val="000A4BAD"/>
    <w:rsid w:val="000A4C02"/>
    <w:rsid w:val="000A4CC3"/>
    <w:rsid w:val="000A5222"/>
    <w:rsid w:val="000A5624"/>
    <w:rsid w:val="000A58CC"/>
    <w:rsid w:val="000A5F3A"/>
    <w:rsid w:val="000A6034"/>
    <w:rsid w:val="000A6233"/>
    <w:rsid w:val="000A627E"/>
    <w:rsid w:val="000A6406"/>
    <w:rsid w:val="000A6646"/>
    <w:rsid w:val="000A6806"/>
    <w:rsid w:val="000A6830"/>
    <w:rsid w:val="000A6C32"/>
    <w:rsid w:val="000A708F"/>
    <w:rsid w:val="000A710E"/>
    <w:rsid w:val="000A727B"/>
    <w:rsid w:val="000A72B9"/>
    <w:rsid w:val="000A72E7"/>
    <w:rsid w:val="000A76C6"/>
    <w:rsid w:val="000A7735"/>
    <w:rsid w:val="000A785D"/>
    <w:rsid w:val="000A7CAC"/>
    <w:rsid w:val="000B08DA"/>
    <w:rsid w:val="000B0B3F"/>
    <w:rsid w:val="000B181A"/>
    <w:rsid w:val="000B1996"/>
    <w:rsid w:val="000B22A4"/>
    <w:rsid w:val="000B29D9"/>
    <w:rsid w:val="000B2E48"/>
    <w:rsid w:val="000B2E86"/>
    <w:rsid w:val="000B359E"/>
    <w:rsid w:val="000B4332"/>
    <w:rsid w:val="000B4BC5"/>
    <w:rsid w:val="000B4D5D"/>
    <w:rsid w:val="000B50ED"/>
    <w:rsid w:val="000B53CA"/>
    <w:rsid w:val="000B5566"/>
    <w:rsid w:val="000B571D"/>
    <w:rsid w:val="000B5845"/>
    <w:rsid w:val="000B5FBB"/>
    <w:rsid w:val="000B6141"/>
    <w:rsid w:val="000B6491"/>
    <w:rsid w:val="000B6FCE"/>
    <w:rsid w:val="000B6FF1"/>
    <w:rsid w:val="000B7054"/>
    <w:rsid w:val="000B7996"/>
    <w:rsid w:val="000B7A77"/>
    <w:rsid w:val="000B7E47"/>
    <w:rsid w:val="000C00C9"/>
    <w:rsid w:val="000C0AF0"/>
    <w:rsid w:val="000C17D1"/>
    <w:rsid w:val="000C1A10"/>
    <w:rsid w:val="000C25F9"/>
    <w:rsid w:val="000C287C"/>
    <w:rsid w:val="000C2E3D"/>
    <w:rsid w:val="000C2EE8"/>
    <w:rsid w:val="000C309D"/>
    <w:rsid w:val="000C3460"/>
    <w:rsid w:val="000C37C8"/>
    <w:rsid w:val="000C3D79"/>
    <w:rsid w:val="000C46F1"/>
    <w:rsid w:val="000C4D00"/>
    <w:rsid w:val="000C4ED3"/>
    <w:rsid w:val="000C551E"/>
    <w:rsid w:val="000C553F"/>
    <w:rsid w:val="000C5653"/>
    <w:rsid w:val="000C5A1E"/>
    <w:rsid w:val="000C5A99"/>
    <w:rsid w:val="000C5AD7"/>
    <w:rsid w:val="000C5EAA"/>
    <w:rsid w:val="000C6142"/>
    <w:rsid w:val="000C7128"/>
    <w:rsid w:val="000C726E"/>
    <w:rsid w:val="000C7AB5"/>
    <w:rsid w:val="000C7F7A"/>
    <w:rsid w:val="000D0700"/>
    <w:rsid w:val="000D0C53"/>
    <w:rsid w:val="000D0E70"/>
    <w:rsid w:val="000D1A04"/>
    <w:rsid w:val="000D1CD8"/>
    <w:rsid w:val="000D1FA7"/>
    <w:rsid w:val="000D2169"/>
    <w:rsid w:val="000D2939"/>
    <w:rsid w:val="000D2E3E"/>
    <w:rsid w:val="000D3182"/>
    <w:rsid w:val="000D3297"/>
    <w:rsid w:val="000D38BA"/>
    <w:rsid w:val="000D47F5"/>
    <w:rsid w:val="000D492D"/>
    <w:rsid w:val="000D4B75"/>
    <w:rsid w:val="000D52A8"/>
    <w:rsid w:val="000D54F1"/>
    <w:rsid w:val="000D5ABD"/>
    <w:rsid w:val="000D5CDD"/>
    <w:rsid w:val="000D5D1F"/>
    <w:rsid w:val="000D672C"/>
    <w:rsid w:val="000D69F8"/>
    <w:rsid w:val="000D6B1B"/>
    <w:rsid w:val="000D783C"/>
    <w:rsid w:val="000E0390"/>
    <w:rsid w:val="000E07CF"/>
    <w:rsid w:val="000E0D8B"/>
    <w:rsid w:val="000E1F0B"/>
    <w:rsid w:val="000E26DD"/>
    <w:rsid w:val="000E2C4D"/>
    <w:rsid w:val="000E2E5A"/>
    <w:rsid w:val="000E2E88"/>
    <w:rsid w:val="000E35DD"/>
    <w:rsid w:val="000E36A3"/>
    <w:rsid w:val="000E39AF"/>
    <w:rsid w:val="000E3C21"/>
    <w:rsid w:val="000E40E3"/>
    <w:rsid w:val="000E4362"/>
    <w:rsid w:val="000E485C"/>
    <w:rsid w:val="000E605A"/>
    <w:rsid w:val="000E6316"/>
    <w:rsid w:val="000E65E5"/>
    <w:rsid w:val="000E68AF"/>
    <w:rsid w:val="000E6D0A"/>
    <w:rsid w:val="000E6D72"/>
    <w:rsid w:val="000E6DA9"/>
    <w:rsid w:val="000E6E50"/>
    <w:rsid w:val="000E7982"/>
    <w:rsid w:val="000F0311"/>
    <w:rsid w:val="000F0ADC"/>
    <w:rsid w:val="000F0F24"/>
    <w:rsid w:val="000F1768"/>
    <w:rsid w:val="000F1DC5"/>
    <w:rsid w:val="000F24C8"/>
    <w:rsid w:val="000F24D3"/>
    <w:rsid w:val="000F24DA"/>
    <w:rsid w:val="000F262B"/>
    <w:rsid w:val="000F42AA"/>
    <w:rsid w:val="000F461B"/>
    <w:rsid w:val="000F4683"/>
    <w:rsid w:val="000F4A71"/>
    <w:rsid w:val="000F4B01"/>
    <w:rsid w:val="000F5937"/>
    <w:rsid w:val="000F59DE"/>
    <w:rsid w:val="000F5BB8"/>
    <w:rsid w:val="000F5C37"/>
    <w:rsid w:val="000F6730"/>
    <w:rsid w:val="000F6F5C"/>
    <w:rsid w:val="000F74F3"/>
    <w:rsid w:val="000F7757"/>
    <w:rsid w:val="000F7C4B"/>
    <w:rsid w:val="000F7F42"/>
    <w:rsid w:val="00100068"/>
    <w:rsid w:val="0010014C"/>
    <w:rsid w:val="001002BF"/>
    <w:rsid w:val="0010066F"/>
    <w:rsid w:val="00100823"/>
    <w:rsid w:val="00100A10"/>
    <w:rsid w:val="00101DF3"/>
    <w:rsid w:val="00102173"/>
    <w:rsid w:val="00102254"/>
    <w:rsid w:val="00102931"/>
    <w:rsid w:val="00103531"/>
    <w:rsid w:val="00103788"/>
    <w:rsid w:val="001040D8"/>
    <w:rsid w:val="00104526"/>
    <w:rsid w:val="00105A3E"/>
    <w:rsid w:val="00105C2F"/>
    <w:rsid w:val="001060A7"/>
    <w:rsid w:val="001060FB"/>
    <w:rsid w:val="00106B03"/>
    <w:rsid w:val="0010796F"/>
    <w:rsid w:val="00107A11"/>
    <w:rsid w:val="00107A50"/>
    <w:rsid w:val="001102FF"/>
    <w:rsid w:val="001107F0"/>
    <w:rsid w:val="00110C49"/>
    <w:rsid w:val="00110C4A"/>
    <w:rsid w:val="00111922"/>
    <w:rsid w:val="00111B35"/>
    <w:rsid w:val="00111F10"/>
    <w:rsid w:val="00112426"/>
    <w:rsid w:val="00112527"/>
    <w:rsid w:val="00113795"/>
    <w:rsid w:val="00114206"/>
    <w:rsid w:val="0011425D"/>
    <w:rsid w:val="0011468D"/>
    <w:rsid w:val="0011486A"/>
    <w:rsid w:val="001151D7"/>
    <w:rsid w:val="00115378"/>
    <w:rsid w:val="0011579F"/>
    <w:rsid w:val="00115857"/>
    <w:rsid w:val="001158D4"/>
    <w:rsid w:val="0011595E"/>
    <w:rsid w:val="00115D41"/>
    <w:rsid w:val="00116006"/>
    <w:rsid w:val="001161E8"/>
    <w:rsid w:val="001165AE"/>
    <w:rsid w:val="001167D9"/>
    <w:rsid w:val="00116A36"/>
    <w:rsid w:val="00116C14"/>
    <w:rsid w:val="001173B8"/>
    <w:rsid w:val="00117D41"/>
    <w:rsid w:val="00117EF3"/>
    <w:rsid w:val="00120509"/>
    <w:rsid w:val="0012167A"/>
    <w:rsid w:val="001217F7"/>
    <w:rsid w:val="00121E44"/>
    <w:rsid w:val="00123210"/>
    <w:rsid w:val="00124744"/>
    <w:rsid w:val="001249A0"/>
    <w:rsid w:val="00124A96"/>
    <w:rsid w:val="00124DDF"/>
    <w:rsid w:val="00125762"/>
    <w:rsid w:val="00125936"/>
    <w:rsid w:val="00125E04"/>
    <w:rsid w:val="00126467"/>
    <w:rsid w:val="00126C4A"/>
    <w:rsid w:val="00126F22"/>
    <w:rsid w:val="0012727D"/>
    <w:rsid w:val="00127795"/>
    <w:rsid w:val="00127AF3"/>
    <w:rsid w:val="00127F77"/>
    <w:rsid w:val="001300E5"/>
    <w:rsid w:val="00130272"/>
    <w:rsid w:val="001305DA"/>
    <w:rsid w:val="00130669"/>
    <w:rsid w:val="001309AE"/>
    <w:rsid w:val="00130C94"/>
    <w:rsid w:val="00131C0C"/>
    <w:rsid w:val="00132489"/>
    <w:rsid w:val="001324A4"/>
    <w:rsid w:val="001324F5"/>
    <w:rsid w:val="00132563"/>
    <w:rsid w:val="00132C05"/>
    <w:rsid w:val="0013368D"/>
    <w:rsid w:val="001336DE"/>
    <w:rsid w:val="0013388A"/>
    <w:rsid w:val="00133A8C"/>
    <w:rsid w:val="00133F77"/>
    <w:rsid w:val="0013423C"/>
    <w:rsid w:val="00134269"/>
    <w:rsid w:val="001342B7"/>
    <w:rsid w:val="00134793"/>
    <w:rsid w:val="00134AF1"/>
    <w:rsid w:val="00134EA6"/>
    <w:rsid w:val="0013572D"/>
    <w:rsid w:val="001357B4"/>
    <w:rsid w:val="0013583E"/>
    <w:rsid w:val="00135858"/>
    <w:rsid w:val="00135DD0"/>
    <w:rsid w:val="00136933"/>
    <w:rsid w:val="00136E52"/>
    <w:rsid w:val="00136F07"/>
    <w:rsid w:val="00137129"/>
    <w:rsid w:val="0014037D"/>
    <w:rsid w:val="00140D40"/>
    <w:rsid w:val="00140ED8"/>
    <w:rsid w:val="00141759"/>
    <w:rsid w:val="001417A2"/>
    <w:rsid w:val="00141DA9"/>
    <w:rsid w:val="00141E6F"/>
    <w:rsid w:val="00142367"/>
    <w:rsid w:val="00142461"/>
    <w:rsid w:val="00142CC9"/>
    <w:rsid w:val="0014351F"/>
    <w:rsid w:val="001435DB"/>
    <w:rsid w:val="00143891"/>
    <w:rsid w:val="00144116"/>
    <w:rsid w:val="00144224"/>
    <w:rsid w:val="001442BC"/>
    <w:rsid w:val="00144612"/>
    <w:rsid w:val="00144655"/>
    <w:rsid w:val="00144B23"/>
    <w:rsid w:val="00144CD8"/>
    <w:rsid w:val="001451BD"/>
    <w:rsid w:val="00145ABB"/>
    <w:rsid w:val="00145B41"/>
    <w:rsid w:val="00145D63"/>
    <w:rsid w:val="00145E5B"/>
    <w:rsid w:val="00145F05"/>
    <w:rsid w:val="00145F06"/>
    <w:rsid w:val="00146176"/>
    <w:rsid w:val="0014693C"/>
    <w:rsid w:val="001469A6"/>
    <w:rsid w:val="00146D38"/>
    <w:rsid w:val="00147135"/>
    <w:rsid w:val="001476EE"/>
    <w:rsid w:val="00147E8B"/>
    <w:rsid w:val="00147F86"/>
    <w:rsid w:val="00150532"/>
    <w:rsid w:val="0015101F"/>
    <w:rsid w:val="001512A9"/>
    <w:rsid w:val="001512DE"/>
    <w:rsid w:val="00151466"/>
    <w:rsid w:val="0015158C"/>
    <w:rsid w:val="001515E6"/>
    <w:rsid w:val="0015172D"/>
    <w:rsid w:val="00151BBF"/>
    <w:rsid w:val="00152991"/>
    <w:rsid w:val="00152ABA"/>
    <w:rsid w:val="00152B44"/>
    <w:rsid w:val="00152B86"/>
    <w:rsid w:val="00152DC7"/>
    <w:rsid w:val="00152ED8"/>
    <w:rsid w:val="00152EF6"/>
    <w:rsid w:val="0015310F"/>
    <w:rsid w:val="001533F6"/>
    <w:rsid w:val="001543FC"/>
    <w:rsid w:val="00154A9C"/>
    <w:rsid w:val="00154E39"/>
    <w:rsid w:val="00155434"/>
    <w:rsid w:val="001554A0"/>
    <w:rsid w:val="00155F23"/>
    <w:rsid w:val="00156467"/>
    <w:rsid w:val="00156CBF"/>
    <w:rsid w:val="00156DDF"/>
    <w:rsid w:val="00156F14"/>
    <w:rsid w:val="00157250"/>
    <w:rsid w:val="00157BD2"/>
    <w:rsid w:val="00157F95"/>
    <w:rsid w:val="00160828"/>
    <w:rsid w:val="00160E32"/>
    <w:rsid w:val="00161882"/>
    <w:rsid w:val="00161938"/>
    <w:rsid w:val="00162386"/>
    <w:rsid w:val="0016260A"/>
    <w:rsid w:val="00162A28"/>
    <w:rsid w:val="00163072"/>
    <w:rsid w:val="001632BC"/>
    <w:rsid w:val="0016354B"/>
    <w:rsid w:val="0016378A"/>
    <w:rsid w:val="00163839"/>
    <w:rsid w:val="0016386E"/>
    <w:rsid w:val="00164186"/>
    <w:rsid w:val="001642FF"/>
    <w:rsid w:val="001648CA"/>
    <w:rsid w:val="00164DD6"/>
    <w:rsid w:val="00164E40"/>
    <w:rsid w:val="00164E89"/>
    <w:rsid w:val="00165009"/>
    <w:rsid w:val="00165074"/>
    <w:rsid w:val="001650B7"/>
    <w:rsid w:val="0016514A"/>
    <w:rsid w:val="001658F5"/>
    <w:rsid w:val="00165DC5"/>
    <w:rsid w:val="001663EE"/>
    <w:rsid w:val="00166DF8"/>
    <w:rsid w:val="00167013"/>
    <w:rsid w:val="00167618"/>
    <w:rsid w:val="00167C15"/>
    <w:rsid w:val="00167EC8"/>
    <w:rsid w:val="00171819"/>
    <w:rsid w:val="00171FCC"/>
    <w:rsid w:val="00171FEA"/>
    <w:rsid w:val="001721DC"/>
    <w:rsid w:val="001723AC"/>
    <w:rsid w:val="001727AE"/>
    <w:rsid w:val="00173C5B"/>
    <w:rsid w:val="00173CCF"/>
    <w:rsid w:val="00174137"/>
    <w:rsid w:val="001742F2"/>
    <w:rsid w:val="001743F2"/>
    <w:rsid w:val="0017481C"/>
    <w:rsid w:val="00174A75"/>
    <w:rsid w:val="001755E9"/>
    <w:rsid w:val="00175AEE"/>
    <w:rsid w:val="00175E00"/>
    <w:rsid w:val="00176B08"/>
    <w:rsid w:val="00176D38"/>
    <w:rsid w:val="001774C2"/>
    <w:rsid w:val="00177DC2"/>
    <w:rsid w:val="00177ED1"/>
    <w:rsid w:val="00181391"/>
    <w:rsid w:val="00181667"/>
    <w:rsid w:val="001818D5"/>
    <w:rsid w:val="00181B0D"/>
    <w:rsid w:val="00181CC5"/>
    <w:rsid w:val="001821B5"/>
    <w:rsid w:val="001822B4"/>
    <w:rsid w:val="001825CD"/>
    <w:rsid w:val="001827F6"/>
    <w:rsid w:val="00182B97"/>
    <w:rsid w:val="00182E0B"/>
    <w:rsid w:val="00182F66"/>
    <w:rsid w:val="001838B4"/>
    <w:rsid w:val="00183E27"/>
    <w:rsid w:val="00183FE9"/>
    <w:rsid w:val="001848AA"/>
    <w:rsid w:val="00184B8B"/>
    <w:rsid w:val="001856F6"/>
    <w:rsid w:val="00185A1F"/>
    <w:rsid w:val="00185E87"/>
    <w:rsid w:val="0018603B"/>
    <w:rsid w:val="001860C3"/>
    <w:rsid w:val="0018639E"/>
    <w:rsid w:val="001865B7"/>
    <w:rsid w:val="00186836"/>
    <w:rsid w:val="00186A88"/>
    <w:rsid w:val="00186B5F"/>
    <w:rsid w:val="00186E68"/>
    <w:rsid w:val="0018749D"/>
    <w:rsid w:val="001875B7"/>
    <w:rsid w:val="00187607"/>
    <w:rsid w:val="0019022B"/>
    <w:rsid w:val="001908E6"/>
    <w:rsid w:val="001910DC"/>
    <w:rsid w:val="0019164B"/>
    <w:rsid w:val="00191DFB"/>
    <w:rsid w:val="001920BD"/>
    <w:rsid w:val="00192783"/>
    <w:rsid w:val="0019296F"/>
    <w:rsid w:val="00193F27"/>
    <w:rsid w:val="00194054"/>
    <w:rsid w:val="0019409C"/>
    <w:rsid w:val="001949BE"/>
    <w:rsid w:val="00194EE8"/>
    <w:rsid w:val="001957A5"/>
    <w:rsid w:val="00195895"/>
    <w:rsid w:val="001959FF"/>
    <w:rsid w:val="0019623A"/>
    <w:rsid w:val="00196259"/>
    <w:rsid w:val="00196467"/>
    <w:rsid w:val="001966D1"/>
    <w:rsid w:val="00196BC1"/>
    <w:rsid w:val="00196D22"/>
    <w:rsid w:val="00197B85"/>
    <w:rsid w:val="001A05FA"/>
    <w:rsid w:val="001A0A7B"/>
    <w:rsid w:val="001A0CDD"/>
    <w:rsid w:val="001A0D1E"/>
    <w:rsid w:val="001A1221"/>
    <w:rsid w:val="001A142C"/>
    <w:rsid w:val="001A14BF"/>
    <w:rsid w:val="001A14E7"/>
    <w:rsid w:val="001A168F"/>
    <w:rsid w:val="001A1F23"/>
    <w:rsid w:val="001A24DF"/>
    <w:rsid w:val="001A2824"/>
    <w:rsid w:val="001A2A52"/>
    <w:rsid w:val="001A2ABB"/>
    <w:rsid w:val="001A3112"/>
    <w:rsid w:val="001A353A"/>
    <w:rsid w:val="001A3A6D"/>
    <w:rsid w:val="001A3DF2"/>
    <w:rsid w:val="001A4661"/>
    <w:rsid w:val="001A4720"/>
    <w:rsid w:val="001A47D3"/>
    <w:rsid w:val="001A4C1F"/>
    <w:rsid w:val="001A544C"/>
    <w:rsid w:val="001A5463"/>
    <w:rsid w:val="001A559E"/>
    <w:rsid w:val="001A57A4"/>
    <w:rsid w:val="001A5ADA"/>
    <w:rsid w:val="001A5D4C"/>
    <w:rsid w:val="001A629A"/>
    <w:rsid w:val="001A65C0"/>
    <w:rsid w:val="001A6EAD"/>
    <w:rsid w:val="001A70FE"/>
    <w:rsid w:val="001A7343"/>
    <w:rsid w:val="001B0012"/>
    <w:rsid w:val="001B0605"/>
    <w:rsid w:val="001B06A9"/>
    <w:rsid w:val="001B08A3"/>
    <w:rsid w:val="001B0D53"/>
    <w:rsid w:val="001B0D88"/>
    <w:rsid w:val="001B0D91"/>
    <w:rsid w:val="001B13B9"/>
    <w:rsid w:val="001B164A"/>
    <w:rsid w:val="001B1F37"/>
    <w:rsid w:val="001B2D94"/>
    <w:rsid w:val="001B2F8A"/>
    <w:rsid w:val="001B3371"/>
    <w:rsid w:val="001B33FE"/>
    <w:rsid w:val="001B36D2"/>
    <w:rsid w:val="001B3825"/>
    <w:rsid w:val="001B3BD8"/>
    <w:rsid w:val="001B3EF1"/>
    <w:rsid w:val="001B44A0"/>
    <w:rsid w:val="001B480E"/>
    <w:rsid w:val="001B4F18"/>
    <w:rsid w:val="001B5605"/>
    <w:rsid w:val="001B60DA"/>
    <w:rsid w:val="001B61D8"/>
    <w:rsid w:val="001B62C0"/>
    <w:rsid w:val="001B633A"/>
    <w:rsid w:val="001B65D8"/>
    <w:rsid w:val="001B75D4"/>
    <w:rsid w:val="001B7713"/>
    <w:rsid w:val="001B79F7"/>
    <w:rsid w:val="001B7E2F"/>
    <w:rsid w:val="001C0044"/>
    <w:rsid w:val="001C0472"/>
    <w:rsid w:val="001C04F2"/>
    <w:rsid w:val="001C0656"/>
    <w:rsid w:val="001C0A1D"/>
    <w:rsid w:val="001C130F"/>
    <w:rsid w:val="001C1395"/>
    <w:rsid w:val="001C17BC"/>
    <w:rsid w:val="001C1B9A"/>
    <w:rsid w:val="001C1C81"/>
    <w:rsid w:val="001C1DAD"/>
    <w:rsid w:val="001C21B2"/>
    <w:rsid w:val="001C227A"/>
    <w:rsid w:val="001C29BD"/>
    <w:rsid w:val="001C2D84"/>
    <w:rsid w:val="001C33B4"/>
    <w:rsid w:val="001C341A"/>
    <w:rsid w:val="001C360E"/>
    <w:rsid w:val="001C39DC"/>
    <w:rsid w:val="001C3C94"/>
    <w:rsid w:val="001C41DD"/>
    <w:rsid w:val="001C4783"/>
    <w:rsid w:val="001C4D29"/>
    <w:rsid w:val="001C4E92"/>
    <w:rsid w:val="001C5139"/>
    <w:rsid w:val="001C609D"/>
    <w:rsid w:val="001C63F0"/>
    <w:rsid w:val="001C652E"/>
    <w:rsid w:val="001C6833"/>
    <w:rsid w:val="001C6FCB"/>
    <w:rsid w:val="001C7130"/>
    <w:rsid w:val="001C779E"/>
    <w:rsid w:val="001C7BFE"/>
    <w:rsid w:val="001D0594"/>
    <w:rsid w:val="001D076D"/>
    <w:rsid w:val="001D096F"/>
    <w:rsid w:val="001D0D77"/>
    <w:rsid w:val="001D1002"/>
    <w:rsid w:val="001D160E"/>
    <w:rsid w:val="001D1AFD"/>
    <w:rsid w:val="001D1BF2"/>
    <w:rsid w:val="001D1E88"/>
    <w:rsid w:val="001D21BC"/>
    <w:rsid w:val="001D281A"/>
    <w:rsid w:val="001D2BEF"/>
    <w:rsid w:val="001D2D1C"/>
    <w:rsid w:val="001D2D39"/>
    <w:rsid w:val="001D2E2E"/>
    <w:rsid w:val="001D2EB0"/>
    <w:rsid w:val="001D31DB"/>
    <w:rsid w:val="001D35AC"/>
    <w:rsid w:val="001D3B66"/>
    <w:rsid w:val="001D3F61"/>
    <w:rsid w:val="001D42CC"/>
    <w:rsid w:val="001D45B2"/>
    <w:rsid w:val="001D486C"/>
    <w:rsid w:val="001D4AD3"/>
    <w:rsid w:val="001D501B"/>
    <w:rsid w:val="001D5202"/>
    <w:rsid w:val="001D56A1"/>
    <w:rsid w:val="001D595F"/>
    <w:rsid w:val="001D60D4"/>
    <w:rsid w:val="001D6669"/>
    <w:rsid w:val="001D677E"/>
    <w:rsid w:val="001D6873"/>
    <w:rsid w:val="001D6AEC"/>
    <w:rsid w:val="001D70DA"/>
    <w:rsid w:val="001D70EF"/>
    <w:rsid w:val="001D771B"/>
    <w:rsid w:val="001D7915"/>
    <w:rsid w:val="001E0D00"/>
    <w:rsid w:val="001E1033"/>
    <w:rsid w:val="001E1204"/>
    <w:rsid w:val="001E1B89"/>
    <w:rsid w:val="001E1BBC"/>
    <w:rsid w:val="001E1CE3"/>
    <w:rsid w:val="001E1D07"/>
    <w:rsid w:val="001E247A"/>
    <w:rsid w:val="001E266A"/>
    <w:rsid w:val="001E3109"/>
    <w:rsid w:val="001E330D"/>
    <w:rsid w:val="001E3683"/>
    <w:rsid w:val="001E3872"/>
    <w:rsid w:val="001E3B18"/>
    <w:rsid w:val="001E3CF3"/>
    <w:rsid w:val="001E3DF2"/>
    <w:rsid w:val="001E3EA6"/>
    <w:rsid w:val="001E4855"/>
    <w:rsid w:val="001E4AB7"/>
    <w:rsid w:val="001E4E45"/>
    <w:rsid w:val="001E5DCB"/>
    <w:rsid w:val="001E6737"/>
    <w:rsid w:val="001E6C07"/>
    <w:rsid w:val="001E6C29"/>
    <w:rsid w:val="001E6C62"/>
    <w:rsid w:val="001E71DF"/>
    <w:rsid w:val="001E77C5"/>
    <w:rsid w:val="001E7BC9"/>
    <w:rsid w:val="001E7F92"/>
    <w:rsid w:val="001F0268"/>
    <w:rsid w:val="001F0B3E"/>
    <w:rsid w:val="001F0B93"/>
    <w:rsid w:val="001F1381"/>
    <w:rsid w:val="001F16D7"/>
    <w:rsid w:val="001F17B3"/>
    <w:rsid w:val="001F24BD"/>
    <w:rsid w:val="001F2878"/>
    <w:rsid w:val="001F2B21"/>
    <w:rsid w:val="001F2CCF"/>
    <w:rsid w:val="001F2F3A"/>
    <w:rsid w:val="001F373D"/>
    <w:rsid w:val="001F429D"/>
    <w:rsid w:val="001F42B5"/>
    <w:rsid w:val="001F43EC"/>
    <w:rsid w:val="001F46C6"/>
    <w:rsid w:val="001F52C6"/>
    <w:rsid w:val="001F548C"/>
    <w:rsid w:val="001F5D84"/>
    <w:rsid w:val="001F673B"/>
    <w:rsid w:val="001F6B08"/>
    <w:rsid w:val="001F6C1D"/>
    <w:rsid w:val="001F6E74"/>
    <w:rsid w:val="001F7187"/>
    <w:rsid w:val="001F7209"/>
    <w:rsid w:val="001F7DCA"/>
    <w:rsid w:val="001F7F00"/>
    <w:rsid w:val="00200CD5"/>
    <w:rsid w:val="00200DDD"/>
    <w:rsid w:val="002013D0"/>
    <w:rsid w:val="0020199F"/>
    <w:rsid w:val="002027DB"/>
    <w:rsid w:val="00202958"/>
    <w:rsid w:val="00202984"/>
    <w:rsid w:val="00202C80"/>
    <w:rsid w:val="0020309F"/>
    <w:rsid w:val="002030B1"/>
    <w:rsid w:val="002035BA"/>
    <w:rsid w:val="002036CF"/>
    <w:rsid w:val="0020417E"/>
    <w:rsid w:val="00204472"/>
    <w:rsid w:val="00204661"/>
    <w:rsid w:val="00204942"/>
    <w:rsid w:val="00204E4A"/>
    <w:rsid w:val="002064B2"/>
    <w:rsid w:val="002064F8"/>
    <w:rsid w:val="00206564"/>
    <w:rsid w:val="00206638"/>
    <w:rsid w:val="00206936"/>
    <w:rsid w:val="002070B2"/>
    <w:rsid w:val="0020776E"/>
    <w:rsid w:val="00207F9B"/>
    <w:rsid w:val="00210178"/>
    <w:rsid w:val="00210FB0"/>
    <w:rsid w:val="00211FEA"/>
    <w:rsid w:val="002120F8"/>
    <w:rsid w:val="002121B5"/>
    <w:rsid w:val="0021231C"/>
    <w:rsid w:val="0021249B"/>
    <w:rsid w:val="002126EF"/>
    <w:rsid w:val="00212874"/>
    <w:rsid w:val="002128F5"/>
    <w:rsid w:val="00212A9D"/>
    <w:rsid w:val="00212DC0"/>
    <w:rsid w:val="00212E45"/>
    <w:rsid w:val="00213376"/>
    <w:rsid w:val="00214236"/>
    <w:rsid w:val="002143B2"/>
    <w:rsid w:val="0021457B"/>
    <w:rsid w:val="002147CC"/>
    <w:rsid w:val="00214AA0"/>
    <w:rsid w:val="0021549D"/>
    <w:rsid w:val="00215600"/>
    <w:rsid w:val="0021630B"/>
    <w:rsid w:val="0021647D"/>
    <w:rsid w:val="00216BE1"/>
    <w:rsid w:val="00216DBD"/>
    <w:rsid w:val="002172FB"/>
    <w:rsid w:val="0021736E"/>
    <w:rsid w:val="00217562"/>
    <w:rsid w:val="002175B8"/>
    <w:rsid w:val="002179CC"/>
    <w:rsid w:val="00217C50"/>
    <w:rsid w:val="00217C68"/>
    <w:rsid w:val="00220083"/>
    <w:rsid w:val="002201FB"/>
    <w:rsid w:val="0022020B"/>
    <w:rsid w:val="0022082A"/>
    <w:rsid w:val="00220A0F"/>
    <w:rsid w:val="00220E0E"/>
    <w:rsid w:val="00221641"/>
    <w:rsid w:val="00222C51"/>
    <w:rsid w:val="00222F7D"/>
    <w:rsid w:val="00223006"/>
    <w:rsid w:val="00223176"/>
    <w:rsid w:val="00223267"/>
    <w:rsid w:val="00223377"/>
    <w:rsid w:val="00223539"/>
    <w:rsid w:val="00223855"/>
    <w:rsid w:val="00223C94"/>
    <w:rsid w:val="00223D54"/>
    <w:rsid w:val="00223EA2"/>
    <w:rsid w:val="00224151"/>
    <w:rsid w:val="002243AE"/>
    <w:rsid w:val="00224882"/>
    <w:rsid w:val="00224945"/>
    <w:rsid w:val="00224D07"/>
    <w:rsid w:val="00224D91"/>
    <w:rsid w:val="00224FBC"/>
    <w:rsid w:val="00225060"/>
    <w:rsid w:val="002250DF"/>
    <w:rsid w:val="002255DA"/>
    <w:rsid w:val="002257BD"/>
    <w:rsid w:val="002258ED"/>
    <w:rsid w:val="00226387"/>
    <w:rsid w:val="002265B5"/>
    <w:rsid w:val="00226C52"/>
    <w:rsid w:val="00226F85"/>
    <w:rsid w:val="00227224"/>
    <w:rsid w:val="002275A7"/>
    <w:rsid w:val="00227826"/>
    <w:rsid w:val="00230221"/>
    <w:rsid w:val="0023050D"/>
    <w:rsid w:val="00230721"/>
    <w:rsid w:val="00230ADD"/>
    <w:rsid w:val="0023133E"/>
    <w:rsid w:val="00231503"/>
    <w:rsid w:val="00231D35"/>
    <w:rsid w:val="002321E9"/>
    <w:rsid w:val="00232333"/>
    <w:rsid w:val="00232334"/>
    <w:rsid w:val="00232977"/>
    <w:rsid w:val="00232A5B"/>
    <w:rsid w:val="00233ACF"/>
    <w:rsid w:val="00233C60"/>
    <w:rsid w:val="00233DDB"/>
    <w:rsid w:val="002340A1"/>
    <w:rsid w:val="00234206"/>
    <w:rsid w:val="00234461"/>
    <w:rsid w:val="002344FF"/>
    <w:rsid w:val="00234622"/>
    <w:rsid w:val="002347A0"/>
    <w:rsid w:val="00234E04"/>
    <w:rsid w:val="00234EDD"/>
    <w:rsid w:val="00235135"/>
    <w:rsid w:val="002355D7"/>
    <w:rsid w:val="002355FC"/>
    <w:rsid w:val="00235630"/>
    <w:rsid w:val="00235A6B"/>
    <w:rsid w:val="00236660"/>
    <w:rsid w:val="00236E05"/>
    <w:rsid w:val="00237670"/>
    <w:rsid w:val="00237791"/>
    <w:rsid w:val="002378E5"/>
    <w:rsid w:val="00237A4D"/>
    <w:rsid w:val="00237F4D"/>
    <w:rsid w:val="00240C02"/>
    <w:rsid w:val="00240DDD"/>
    <w:rsid w:val="00240E68"/>
    <w:rsid w:val="00241B88"/>
    <w:rsid w:val="00242AAC"/>
    <w:rsid w:val="00242BD3"/>
    <w:rsid w:val="00243424"/>
    <w:rsid w:val="00243D21"/>
    <w:rsid w:val="002442C0"/>
    <w:rsid w:val="002448FF"/>
    <w:rsid w:val="00244ABC"/>
    <w:rsid w:val="00244BD7"/>
    <w:rsid w:val="00244BE4"/>
    <w:rsid w:val="002451B8"/>
    <w:rsid w:val="002452AD"/>
    <w:rsid w:val="00245446"/>
    <w:rsid w:val="00245776"/>
    <w:rsid w:val="00245A92"/>
    <w:rsid w:val="00245B38"/>
    <w:rsid w:val="00245C9F"/>
    <w:rsid w:val="00245EE2"/>
    <w:rsid w:val="002461BB"/>
    <w:rsid w:val="0024641F"/>
    <w:rsid w:val="00246EC8"/>
    <w:rsid w:val="00246FB3"/>
    <w:rsid w:val="0024724B"/>
    <w:rsid w:val="002476CD"/>
    <w:rsid w:val="00247793"/>
    <w:rsid w:val="00247D40"/>
    <w:rsid w:val="00250284"/>
    <w:rsid w:val="002504CC"/>
    <w:rsid w:val="002505B3"/>
    <w:rsid w:val="00250AEE"/>
    <w:rsid w:val="00251363"/>
    <w:rsid w:val="002514BF"/>
    <w:rsid w:val="00251897"/>
    <w:rsid w:val="00251F61"/>
    <w:rsid w:val="00252F83"/>
    <w:rsid w:val="00253277"/>
    <w:rsid w:val="00253292"/>
    <w:rsid w:val="0025352D"/>
    <w:rsid w:val="002539B8"/>
    <w:rsid w:val="00253A83"/>
    <w:rsid w:val="00253BCB"/>
    <w:rsid w:val="00253CBA"/>
    <w:rsid w:val="00253E5D"/>
    <w:rsid w:val="002541F2"/>
    <w:rsid w:val="00254319"/>
    <w:rsid w:val="00254BA4"/>
    <w:rsid w:val="00254CBB"/>
    <w:rsid w:val="00255761"/>
    <w:rsid w:val="0025667C"/>
    <w:rsid w:val="00257C7E"/>
    <w:rsid w:val="00257CEA"/>
    <w:rsid w:val="00260193"/>
    <w:rsid w:val="0026073D"/>
    <w:rsid w:val="002607EF"/>
    <w:rsid w:val="00260A30"/>
    <w:rsid w:val="00261533"/>
    <w:rsid w:val="00261C27"/>
    <w:rsid w:val="0026275C"/>
    <w:rsid w:val="00262A78"/>
    <w:rsid w:val="00262ED0"/>
    <w:rsid w:val="00262EFA"/>
    <w:rsid w:val="0026346B"/>
    <w:rsid w:val="002634FF"/>
    <w:rsid w:val="002635D9"/>
    <w:rsid w:val="00263709"/>
    <w:rsid w:val="00263F36"/>
    <w:rsid w:val="00264404"/>
    <w:rsid w:val="00264950"/>
    <w:rsid w:val="00264BA4"/>
    <w:rsid w:val="00264E62"/>
    <w:rsid w:val="00264EEE"/>
    <w:rsid w:val="002656E6"/>
    <w:rsid w:val="00265AC1"/>
    <w:rsid w:val="00265D99"/>
    <w:rsid w:val="00265EEA"/>
    <w:rsid w:val="00266242"/>
    <w:rsid w:val="002662AB"/>
    <w:rsid w:val="002663A3"/>
    <w:rsid w:val="00266F75"/>
    <w:rsid w:val="00266FFD"/>
    <w:rsid w:val="002671D9"/>
    <w:rsid w:val="00267411"/>
    <w:rsid w:val="00267687"/>
    <w:rsid w:val="00270131"/>
    <w:rsid w:val="00270221"/>
    <w:rsid w:val="00270300"/>
    <w:rsid w:val="002709A6"/>
    <w:rsid w:val="00270A23"/>
    <w:rsid w:val="00270AD4"/>
    <w:rsid w:val="00271FD7"/>
    <w:rsid w:val="002722AF"/>
    <w:rsid w:val="0027246F"/>
    <w:rsid w:val="00272935"/>
    <w:rsid w:val="00272E43"/>
    <w:rsid w:val="00272F0A"/>
    <w:rsid w:val="002731A0"/>
    <w:rsid w:val="00273212"/>
    <w:rsid w:val="00273765"/>
    <w:rsid w:val="0027382A"/>
    <w:rsid w:val="0027417B"/>
    <w:rsid w:val="00274258"/>
    <w:rsid w:val="00274371"/>
    <w:rsid w:val="00274A7A"/>
    <w:rsid w:val="00274B9B"/>
    <w:rsid w:val="00275AFE"/>
    <w:rsid w:val="002764DA"/>
    <w:rsid w:val="00276B63"/>
    <w:rsid w:val="002779C2"/>
    <w:rsid w:val="00277A37"/>
    <w:rsid w:val="00277E9C"/>
    <w:rsid w:val="00280BD5"/>
    <w:rsid w:val="002814BE"/>
    <w:rsid w:val="00281570"/>
    <w:rsid w:val="00281613"/>
    <w:rsid w:val="002816E7"/>
    <w:rsid w:val="00281A23"/>
    <w:rsid w:val="00281E17"/>
    <w:rsid w:val="00282159"/>
    <w:rsid w:val="002825EA"/>
    <w:rsid w:val="00282AB0"/>
    <w:rsid w:val="0028308C"/>
    <w:rsid w:val="002836EF"/>
    <w:rsid w:val="00284002"/>
    <w:rsid w:val="0028415B"/>
    <w:rsid w:val="00284442"/>
    <w:rsid w:val="002846BD"/>
    <w:rsid w:val="002846DA"/>
    <w:rsid w:val="002847CC"/>
    <w:rsid w:val="00284C8A"/>
    <w:rsid w:val="002853C6"/>
    <w:rsid w:val="002855C7"/>
    <w:rsid w:val="00285D8F"/>
    <w:rsid w:val="002862ED"/>
    <w:rsid w:val="00286935"/>
    <w:rsid w:val="00287D5B"/>
    <w:rsid w:val="00287DCF"/>
    <w:rsid w:val="0029002D"/>
    <w:rsid w:val="00290083"/>
    <w:rsid w:val="002900F9"/>
    <w:rsid w:val="002903A4"/>
    <w:rsid w:val="00290F5B"/>
    <w:rsid w:val="00292431"/>
    <w:rsid w:val="00292443"/>
    <w:rsid w:val="002924BB"/>
    <w:rsid w:val="002926A7"/>
    <w:rsid w:val="002937CB"/>
    <w:rsid w:val="0029440D"/>
    <w:rsid w:val="002944A3"/>
    <w:rsid w:val="002952FE"/>
    <w:rsid w:val="00295CC9"/>
    <w:rsid w:val="00295E57"/>
    <w:rsid w:val="00295E90"/>
    <w:rsid w:val="00296071"/>
    <w:rsid w:val="00296500"/>
    <w:rsid w:val="00296BCB"/>
    <w:rsid w:val="00296BD9"/>
    <w:rsid w:val="00296E22"/>
    <w:rsid w:val="002978B2"/>
    <w:rsid w:val="00297EA7"/>
    <w:rsid w:val="00297EAA"/>
    <w:rsid w:val="002A000F"/>
    <w:rsid w:val="002A0109"/>
    <w:rsid w:val="002A01B8"/>
    <w:rsid w:val="002A04B9"/>
    <w:rsid w:val="002A0AB4"/>
    <w:rsid w:val="002A0CE0"/>
    <w:rsid w:val="002A0CF1"/>
    <w:rsid w:val="002A0E72"/>
    <w:rsid w:val="002A184C"/>
    <w:rsid w:val="002A1A0A"/>
    <w:rsid w:val="002A1E6A"/>
    <w:rsid w:val="002A2034"/>
    <w:rsid w:val="002A220C"/>
    <w:rsid w:val="002A313F"/>
    <w:rsid w:val="002A358C"/>
    <w:rsid w:val="002A35B7"/>
    <w:rsid w:val="002A3703"/>
    <w:rsid w:val="002A3BEB"/>
    <w:rsid w:val="002A4A1E"/>
    <w:rsid w:val="002A4B22"/>
    <w:rsid w:val="002A4E43"/>
    <w:rsid w:val="002A5046"/>
    <w:rsid w:val="002A5573"/>
    <w:rsid w:val="002A60A3"/>
    <w:rsid w:val="002A6584"/>
    <w:rsid w:val="002A6678"/>
    <w:rsid w:val="002A6945"/>
    <w:rsid w:val="002A704E"/>
    <w:rsid w:val="002A749B"/>
    <w:rsid w:val="002A7C69"/>
    <w:rsid w:val="002B0668"/>
    <w:rsid w:val="002B0E33"/>
    <w:rsid w:val="002B151A"/>
    <w:rsid w:val="002B176F"/>
    <w:rsid w:val="002B1795"/>
    <w:rsid w:val="002B1869"/>
    <w:rsid w:val="002B2589"/>
    <w:rsid w:val="002B27C6"/>
    <w:rsid w:val="002B2C2F"/>
    <w:rsid w:val="002B383E"/>
    <w:rsid w:val="002B3DA0"/>
    <w:rsid w:val="002B3EA9"/>
    <w:rsid w:val="002B40C8"/>
    <w:rsid w:val="002B44C0"/>
    <w:rsid w:val="002B4A0C"/>
    <w:rsid w:val="002B5B56"/>
    <w:rsid w:val="002B5F2A"/>
    <w:rsid w:val="002B643C"/>
    <w:rsid w:val="002B644F"/>
    <w:rsid w:val="002B6DB4"/>
    <w:rsid w:val="002B70A8"/>
    <w:rsid w:val="002B7357"/>
    <w:rsid w:val="002B777C"/>
    <w:rsid w:val="002B79CF"/>
    <w:rsid w:val="002B7BC2"/>
    <w:rsid w:val="002B7FF2"/>
    <w:rsid w:val="002C0096"/>
    <w:rsid w:val="002C030E"/>
    <w:rsid w:val="002C0582"/>
    <w:rsid w:val="002C11F3"/>
    <w:rsid w:val="002C1429"/>
    <w:rsid w:val="002C1803"/>
    <w:rsid w:val="002C1B05"/>
    <w:rsid w:val="002C24DF"/>
    <w:rsid w:val="002C329E"/>
    <w:rsid w:val="002C3365"/>
    <w:rsid w:val="002C34B8"/>
    <w:rsid w:val="002C3659"/>
    <w:rsid w:val="002C3711"/>
    <w:rsid w:val="002C3A34"/>
    <w:rsid w:val="002C3D40"/>
    <w:rsid w:val="002C3E4B"/>
    <w:rsid w:val="002C4152"/>
    <w:rsid w:val="002C4362"/>
    <w:rsid w:val="002C44CD"/>
    <w:rsid w:val="002C4DFB"/>
    <w:rsid w:val="002C603C"/>
    <w:rsid w:val="002C61C5"/>
    <w:rsid w:val="002C636B"/>
    <w:rsid w:val="002C68C2"/>
    <w:rsid w:val="002C6C1E"/>
    <w:rsid w:val="002C78E5"/>
    <w:rsid w:val="002C7ACB"/>
    <w:rsid w:val="002C7C8E"/>
    <w:rsid w:val="002D09BD"/>
    <w:rsid w:val="002D2255"/>
    <w:rsid w:val="002D22CE"/>
    <w:rsid w:val="002D2478"/>
    <w:rsid w:val="002D24DA"/>
    <w:rsid w:val="002D26D7"/>
    <w:rsid w:val="002D3CDE"/>
    <w:rsid w:val="002D3F2D"/>
    <w:rsid w:val="002D4128"/>
    <w:rsid w:val="002D4235"/>
    <w:rsid w:val="002D5049"/>
    <w:rsid w:val="002D52A4"/>
    <w:rsid w:val="002D54B8"/>
    <w:rsid w:val="002D60A1"/>
    <w:rsid w:val="002D79C8"/>
    <w:rsid w:val="002D7CBB"/>
    <w:rsid w:val="002E00A5"/>
    <w:rsid w:val="002E0550"/>
    <w:rsid w:val="002E056D"/>
    <w:rsid w:val="002E0C47"/>
    <w:rsid w:val="002E10E0"/>
    <w:rsid w:val="002E2E32"/>
    <w:rsid w:val="002E304B"/>
    <w:rsid w:val="002E341C"/>
    <w:rsid w:val="002E366F"/>
    <w:rsid w:val="002E389B"/>
    <w:rsid w:val="002E4F0F"/>
    <w:rsid w:val="002E4F98"/>
    <w:rsid w:val="002E53CA"/>
    <w:rsid w:val="002E561A"/>
    <w:rsid w:val="002E5742"/>
    <w:rsid w:val="002E57B1"/>
    <w:rsid w:val="002E5A1D"/>
    <w:rsid w:val="002E621C"/>
    <w:rsid w:val="002E68CD"/>
    <w:rsid w:val="002E6B6C"/>
    <w:rsid w:val="002E72DB"/>
    <w:rsid w:val="002E752F"/>
    <w:rsid w:val="002E77F1"/>
    <w:rsid w:val="002E7910"/>
    <w:rsid w:val="002E7C00"/>
    <w:rsid w:val="002F007F"/>
    <w:rsid w:val="002F0280"/>
    <w:rsid w:val="002F03C0"/>
    <w:rsid w:val="002F0B8C"/>
    <w:rsid w:val="002F103F"/>
    <w:rsid w:val="002F19BC"/>
    <w:rsid w:val="002F2F03"/>
    <w:rsid w:val="002F2F28"/>
    <w:rsid w:val="002F3596"/>
    <w:rsid w:val="002F3AC4"/>
    <w:rsid w:val="002F40C7"/>
    <w:rsid w:val="002F45E5"/>
    <w:rsid w:val="002F4847"/>
    <w:rsid w:val="002F4B5B"/>
    <w:rsid w:val="002F4FAE"/>
    <w:rsid w:val="002F4FE6"/>
    <w:rsid w:val="002F5B07"/>
    <w:rsid w:val="002F5CDF"/>
    <w:rsid w:val="002F5F6A"/>
    <w:rsid w:val="002F690B"/>
    <w:rsid w:val="002F6CEA"/>
    <w:rsid w:val="002F6E10"/>
    <w:rsid w:val="002F7487"/>
    <w:rsid w:val="002F757C"/>
    <w:rsid w:val="002F7C22"/>
    <w:rsid w:val="00300361"/>
    <w:rsid w:val="00300496"/>
    <w:rsid w:val="0030095C"/>
    <w:rsid w:val="00300ED7"/>
    <w:rsid w:val="003013BC"/>
    <w:rsid w:val="003017FA"/>
    <w:rsid w:val="00301999"/>
    <w:rsid w:val="00301ABC"/>
    <w:rsid w:val="00301F50"/>
    <w:rsid w:val="00302090"/>
    <w:rsid w:val="00302ABA"/>
    <w:rsid w:val="003030B7"/>
    <w:rsid w:val="003032E3"/>
    <w:rsid w:val="003034F3"/>
    <w:rsid w:val="00303B98"/>
    <w:rsid w:val="00303DC4"/>
    <w:rsid w:val="0030426B"/>
    <w:rsid w:val="00304282"/>
    <w:rsid w:val="00304A18"/>
    <w:rsid w:val="00305298"/>
    <w:rsid w:val="00305319"/>
    <w:rsid w:val="00305345"/>
    <w:rsid w:val="00305390"/>
    <w:rsid w:val="00305475"/>
    <w:rsid w:val="00305818"/>
    <w:rsid w:val="00305B9C"/>
    <w:rsid w:val="003062FC"/>
    <w:rsid w:val="0030665D"/>
    <w:rsid w:val="0030683C"/>
    <w:rsid w:val="00306E6B"/>
    <w:rsid w:val="0030740D"/>
    <w:rsid w:val="0030779A"/>
    <w:rsid w:val="003079AB"/>
    <w:rsid w:val="00307EB4"/>
    <w:rsid w:val="0031009D"/>
    <w:rsid w:val="00310436"/>
    <w:rsid w:val="00310740"/>
    <w:rsid w:val="00311366"/>
    <w:rsid w:val="00312132"/>
    <w:rsid w:val="00312657"/>
    <w:rsid w:val="00312662"/>
    <w:rsid w:val="003126DC"/>
    <w:rsid w:val="003126E7"/>
    <w:rsid w:val="003131C0"/>
    <w:rsid w:val="003138C4"/>
    <w:rsid w:val="003139CF"/>
    <w:rsid w:val="00314601"/>
    <w:rsid w:val="0031471C"/>
    <w:rsid w:val="00314B69"/>
    <w:rsid w:val="00314D31"/>
    <w:rsid w:val="00314E25"/>
    <w:rsid w:val="00315344"/>
    <w:rsid w:val="0031559D"/>
    <w:rsid w:val="00315C00"/>
    <w:rsid w:val="00316734"/>
    <w:rsid w:val="00316B89"/>
    <w:rsid w:val="00316C98"/>
    <w:rsid w:val="003173C2"/>
    <w:rsid w:val="00317811"/>
    <w:rsid w:val="00317D6E"/>
    <w:rsid w:val="0032007E"/>
    <w:rsid w:val="003208F2"/>
    <w:rsid w:val="00320A35"/>
    <w:rsid w:val="0032156A"/>
    <w:rsid w:val="00321AB9"/>
    <w:rsid w:val="003223A8"/>
    <w:rsid w:val="00323072"/>
    <w:rsid w:val="003234DE"/>
    <w:rsid w:val="00323D56"/>
    <w:rsid w:val="00323E20"/>
    <w:rsid w:val="003244B3"/>
    <w:rsid w:val="0032451C"/>
    <w:rsid w:val="0032466B"/>
    <w:rsid w:val="00324799"/>
    <w:rsid w:val="00324B69"/>
    <w:rsid w:val="00325333"/>
    <w:rsid w:val="0032537A"/>
    <w:rsid w:val="003253F7"/>
    <w:rsid w:val="0032596A"/>
    <w:rsid w:val="00325AFA"/>
    <w:rsid w:val="00325C54"/>
    <w:rsid w:val="003263E7"/>
    <w:rsid w:val="00326428"/>
    <w:rsid w:val="00326604"/>
    <w:rsid w:val="003279AC"/>
    <w:rsid w:val="00327A80"/>
    <w:rsid w:val="00327BC7"/>
    <w:rsid w:val="00327CCF"/>
    <w:rsid w:val="00327D10"/>
    <w:rsid w:val="00330124"/>
    <w:rsid w:val="0033056E"/>
    <w:rsid w:val="0033060D"/>
    <w:rsid w:val="00330719"/>
    <w:rsid w:val="00330B41"/>
    <w:rsid w:val="00330D2B"/>
    <w:rsid w:val="0033109A"/>
    <w:rsid w:val="003312B5"/>
    <w:rsid w:val="00331B51"/>
    <w:rsid w:val="00331B5F"/>
    <w:rsid w:val="00331BB5"/>
    <w:rsid w:val="003325D6"/>
    <w:rsid w:val="00332E28"/>
    <w:rsid w:val="0033308C"/>
    <w:rsid w:val="003331AE"/>
    <w:rsid w:val="00333810"/>
    <w:rsid w:val="00333AC0"/>
    <w:rsid w:val="00333CBC"/>
    <w:rsid w:val="00334212"/>
    <w:rsid w:val="003347B4"/>
    <w:rsid w:val="00334EA8"/>
    <w:rsid w:val="00334FB1"/>
    <w:rsid w:val="003351FA"/>
    <w:rsid w:val="0033584B"/>
    <w:rsid w:val="00335C23"/>
    <w:rsid w:val="00335FD7"/>
    <w:rsid w:val="00336DB6"/>
    <w:rsid w:val="00337663"/>
    <w:rsid w:val="00340930"/>
    <w:rsid w:val="00340938"/>
    <w:rsid w:val="00340A0F"/>
    <w:rsid w:val="0034102E"/>
    <w:rsid w:val="003411D1"/>
    <w:rsid w:val="003413B9"/>
    <w:rsid w:val="003413E9"/>
    <w:rsid w:val="00341E59"/>
    <w:rsid w:val="00342042"/>
    <w:rsid w:val="00342449"/>
    <w:rsid w:val="00342AE9"/>
    <w:rsid w:val="00342D07"/>
    <w:rsid w:val="00343312"/>
    <w:rsid w:val="0034389E"/>
    <w:rsid w:val="00343F77"/>
    <w:rsid w:val="0034401D"/>
    <w:rsid w:val="00344824"/>
    <w:rsid w:val="003449A4"/>
    <w:rsid w:val="00345702"/>
    <w:rsid w:val="00345E47"/>
    <w:rsid w:val="0034660F"/>
    <w:rsid w:val="00346994"/>
    <w:rsid w:val="00346AD0"/>
    <w:rsid w:val="00346AF6"/>
    <w:rsid w:val="003506CF"/>
    <w:rsid w:val="003507A6"/>
    <w:rsid w:val="00350E7D"/>
    <w:rsid w:val="0035193C"/>
    <w:rsid w:val="00351AA9"/>
    <w:rsid w:val="00351C2B"/>
    <w:rsid w:val="00351C3D"/>
    <w:rsid w:val="00352A57"/>
    <w:rsid w:val="00352AFD"/>
    <w:rsid w:val="00352B0D"/>
    <w:rsid w:val="003530EE"/>
    <w:rsid w:val="00353573"/>
    <w:rsid w:val="00353BAA"/>
    <w:rsid w:val="00353D34"/>
    <w:rsid w:val="00354341"/>
    <w:rsid w:val="003547E1"/>
    <w:rsid w:val="00355292"/>
    <w:rsid w:val="00355A42"/>
    <w:rsid w:val="00356356"/>
    <w:rsid w:val="003564BC"/>
    <w:rsid w:val="0035738B"/>
    <w:rsid w:val="00357842"/>
    <w:rsid w:val="0036030D"/>
    <w:rsid w:val="00360B42"/>
    <w:rsid w:val="00360BAC"/>
    <w:rsid w:val="00360BC8"/>
    <w:rsid w:val="00360E3B"/>
    <w:rsid w:val="00360E94"/>
    <w:rsid w:val="00360FB8"/>
    <w:rsid w:val="0036114E"/>
    <w:rsid w:val="0036118C"/>
    <w:rsid w:val="0036143D"/>
    <w:rsid w:val="003617E5"/>
    <w:rsid w:val="00361CD3"/>
    <w:rsid w:val="00362569"/>
    <w:rsid w:val="0036290D"/>
    <w:rsid w:val="00362D60"/>
    <w:rsid w:val="00362DEE"/>
    <w:rsid w:val="00362F24"/>
    <w:rsid w:val="00363775"/>
    <w:rsid w:val="003637CC"/>
    <w:rsid w:val="00363890"/>
    <w:rsid w:val="00363A0D"/>
    <w:rsid w:val="00363C18"/>
    <w:rsid w:val="00363CE0"/>
    <w:rsid w:val="003640C6"/>
    <w:rsid w:val="00364A17"/>
    <w:rsid w:val="00364B13"/>
    <w:rsid w:val="00364EBA"/>
    <w:rsid w:val="00364F73"/>
    <w:rsid w:val="00364FF5"/>
    <w:rsid w:val="0036552B"/>
    <w:rsid w:val="003655E9"/>
    <w:rsid w:val="003657E9"/>
    <w:rsid w:val="0036594F"/>
    <w:rsid w:val="00365D29"/>
    <w:rsid w:val="00365EA9"/>
    <w:rsid w:val="00365F50"/>
    <w:rsid w:val="00366A21"/>
    <w:rsid w:val="00366F93"/>
    <w:rsid w:val="00367057"/>
    <w:rsid w:val="003677D7"/>
    <w:rsid w:val="003700C9"/>
    <w:rsid w:val="00370385"/>
    <w:rsid w:val="00370A50"/>
    <w:rsid w:val="00371F03"/>
    <w:rsid w:val="00371F24"/>
    <w:rsid w:val="0037232D"/>
    <w:rsid w:val="003735AA"/>
    <w:rsid w:val="0037390D"/>
    <w:rsid w:val="00373D34"/>
    <w:rsid w:val="00373E83"/>
    <w:rsid w:val="0037412E"/>
    <w:rsid w:val="0037444D"/>
    <w:rsid w:val="003749B2"/>
    <w:rsid w:val="003750D9"/>
    <w:rsid w:val="00375D26"/>
    <w:rsid w:val="00375F6E"/>
    <w:rsid w:val="00376A02"/>
    <w:rsid w:val="00376A75"/>
    <w:rsid w:val="00376D9E"/>
    <w:rsid w:val="00377423"/>
    <w:rsid w:val="003777A9"/>
    <w:rsid w:val="00380002"/>
    <w:rsid w:val="003801D8"/>
    <w:rsid w:val="00381175"/>
    <w:rsid w:val="0038174F"/>
    <w:rsid w:val="00381A01"/>
    <w:rsid w:val="0038213D"/>
    <w:rsid w:val="00382309"/>
    <w:rsid w:val="003823CB"/>
    <w:rsid w:val="00382820"/>
    <w:rsid w:val="00382924"/>
    <w:rsid w:val="00382C69"/>
    <w:rsid w:val="0038305D"/>
    <w:rsid w:val="0038429E"/>
    <w:rsid w:val="003847D7"/>
    <w:rsid w:val="003851F3"/>
    <w:rsid w:val="00385299"/>
    <w:rsid w:val="003855DC"/>
    <w:rsid w:val="003855EC"/>
    <w:rsid w:val="00385DCF"/>
    <w:rsid w:val="0038653D"/>
    <w:rsid w:val="0038729E"/>
    <w:rsid w:val="00387B2D"/>
    <w:rsid w:val="00387E25"/>
    <w:rsid w:val="00390016"/>
    <w:rsid w:val="0039090B"/>
    <w:rsid w:val="00390B21"/>
    <w:rsid w:val="00390E50"/>
    <w:rsid w:val="003911F0"/>
    <w:rsid w:val="003913CE"/>
    <w:rsid w:val="0039196B"/>
    <w:rsid w:val="00391B97"/>
    <w:rsid w:val="00391D0E"/>
    <w:rsid w:val="00391D38"/>
    <w:rsid w:val="00391D79"/>
    <w:rsid w:val="003920E3"/>
    <w:rsid w:val="00392534"/>
    <w:rsid w:val="00392675"/>
    <w:rsid w:val="00392853"/>
    <w:rsid w:val="00392CEB"/>
    <w:rsid w:val="00392F21"/>
    <w:rsid w:val="003931BB"/>
    <w:rsid w:val="00393C10"/>
    <w:rsid w:val="0039427F"/>
    <w:rsid w:val="003942AE"/>
    <w:rsid w:val="00394610"/>
    <w:rsid w:val="00394763"/>
    <w:rsid w:val="00394E74"/>
    <w:rsid w:val="003950B2"/>
    <w:rsid w:val="00395456"/>
    <w:rsid w:val="003957EC"/>
    <w:rsid w:val="003958AE"/>
    <w:rsid w:val="00395C3F"/>
    <w:rsid w:val="00395FB8"/>
    <w:rsid w:val="003966E0"/>
    <w:rsid w:val="00396AA4"/>
    <w:rsid w:val="00397154"/>
    <w:rsid w:val="00397B78"/>
    <w:rsid w:val="00397ED8"/>
    <w:rsid w:val="003A0348"/>
    <w:rsid w:val="003A0F7F"/>
    <w:rsid w:val="003A1A5B"/>
    <w:rsid w:val="003A1D3A"/>
    <w:rsid w:val="003A1E54"/>
    <w:rsid w:val="003A226B"/>
    <w:rsid w:val="003A2F1C"/>
    <w:rsid w:val="003A2FC5"/>
    <w:rsid w:val="003A32F5"/>
    <w:rsid w:val="003A3596"/>
    <w:rsid w:val="003A36C4"/>
    <w:rsid w:val="003A3BD6"/>
    <w:rsid w:val="003A3FA1"/>
    <w:rsid w:val="003A4A75"/>
    <w:rsid w:val="003A4B6D"/>
    <w:rsid w:val="003A5AC0"/>
    <w:rsid w:val="003A6333"/>
    <w:rsid w:val="003A68CC"/>
    <w:rsid w:val="003A6A5C"/>
    <w:rsid w:val="003A6B4D"/>
    <w:rsid w:val="003A703A"/>
    <w:rsid w:val="003A774D"/>
    <w:rsid w:val="003A77BF"/>
    <w:rsid w:val="003A7A46"/>
    <w:rsid w:val="003A7A6F"/>
    <w:rsid w:val="003B008A"/>
    <w:rsid w:val="003B02E2"/>
    <w:rsid w:val="003B03E4"/>
    <w:rsid w:val="003B092B"/>
    <w:rsid w:val="003B0D11"/>
    <w:rsid w:val="003B0D39"/>
    <w:rsid w:val="003B0D4E"/>
    <w:rsid w:val="003B0E89"/>
    <w:rsid w:val="003B12D0"/>
    <w:rsid w:val="003B1540"/>
    <w:rsid w:val="003B1599"/>
    <w:rsid w:val="003B16BE"/>
    <w:rsid w:val="003B1F05"/>
    <w:rsid w:val="003B200B"/>
    <w:rsid w:val="003B2272"/>
    <w:rsid w:val="003B2288"/>
    <w:rsid w:val="003B236A"/>
    <w:rsid w:val="003B276C"/>
    <w:rsid w:val="003B2F05"/>
    <w:rsid w:val="003B36F1"/>
    <w:rsid w:val="003B39B0"/>
    <w:rsid w:val="003B44DF"/>
    <w:rsid w:val="003B473E"/>
    <w:rsid w:val="003B4D0A"/>
    <w:rsid w:val="003B4DCB"/>
    <w:rsid w:val="003B4EB2"/>
    <w:rsid w:val="003B5BE6"/>
    <w:rsid w:val="003B5C86"/>
    <w:rsid w:val="003B6182"/>
    <w:rsid w:val="003B784F"/>
    <w:rsid w:val="003B7FBC"/>
    <w:rsid w:val="003C0157"/>
    <w:rsid w:val="003C0442"/>
    <w:rsid w:val="003C0806"/>
    <w:rsid w:val="003C0900"/>
    <w:rsid w:val="003C0B6F"/>
    <w:rsid w:val="003C1567"/>
    <w:rsid w:val="003C15DC"/>
    <w:rsid w:val="003C190C"/>
    <w:rsid w:val="003C1A82"/>
    <w:rsid w:val="003C1BC0"/>
    <w:rsid w:val="003C1D37"/>
    <w:rsid w:val="003C33AB"/>
    <w:rsid w:val="003C3510"/>
    <w:rsid w:val="003C3586"/>
    <w:rsid w:val="003C3871"/>
    <w:rsid w:val="003C4096"/>
    <w:rsid w:val="003C4282"/>
    <w:rsid w:val="003C4306"/>
    <w:rsid w:val="003C4BA9"/>
    <w:rsid w:val="003C4C35"/>
    <w:rsid w:val="003C4E3A"/>
    <w:rsid w:val="003C515C"/>
    <w:rsid w:val="003C5420"/>
    <w:rsid w:val="003C5774"/>
    <w:rsid w:val="003C5F8B"/>
    <w:rsid w:val="003C6090"/>
    <w:rsid w:val="003C6222"/>
    <w:rsid w:val="003C658F"/>
    <w:rsid w:val="003C65F1"/>
    <w:rsid w:val="003C6A93"/>
    <w:rsid w:val="003C6EDA"/>
    <w:rsid w:val="003C7046"/>
    <w:rsid w:val="003C7158"/>
    <w:rsid w:val="003C7AD7"/>
    <w:rsid w:val="003C7C06"/>
    <w:rsid w:val="003D036C"/>
    <w:rsid w:val="003D07E2"/>
    <w:rsid w:val="003D0982"/>
    <w:rsid w:val="003D0B63"/>
    <w:rsid w:val="003D0CA0"/>
    <w:rsid w:val="003D0CB8"/>
    <w:rsid w:val="003D122E"/>
    <w:rsid w:val="003D139F"/>
    <w:rsid w:val="003D1417"/>
    <w:rsid w:val="003D1822"/>
    <w:rsid w:val="003D19EF"/>
    <w:rsid w:val="003D1A93"/>
    <w:rsid w:val="003D1CD4"/>
    <w:rsid w:val="003D23BA"/>
    <w:rsid w:val="003D29EC"/>
    <w:rsid w:val="003D2AFF"/>
    <w:rsid w:val="003D2D43"/>
    <w:rsid w:val="003D3DD1"/>
    <w:rsid w:val="003D3E53"/>
    <w:rsid w:val="003D481B"/>
    <w:rsid w:val="003D4A26"/>
    <w:rsid w:val="003D4BDE"/>
    <w:rsid w:val="003D50AE"/>
    <w:rsid w:val="003D57CA"/>
    <w:rsid w:val="003D583A"/>
    <w:rsid w:val="003D59C6"/>
    <w:rsid w:val="003D6337"/>
    <w:rsid w:val="003D6651"/>
    <w:rsid w:val="003D6970"/>
    <w:rsid w:val="003D6FA2"/>
    <w:rsid w:val="003D70AE"/>
    <w:rsid w:val="003D72A9"/>
    <w:rsid w:val="003D7560"/>
    <w:rsid w:val="003D7592"/>
    <w:rsid w:val="003D7B5F"/>
    <w:rsid w:val="003D7CED"/>
    <w:rsid w:val="003E010A"/>
    <w:rsid w:val="003E0613"/>
    <w:rsid w:val="003E0E5B"/>
    <w:rsid w:val="003E11EC"/>
    <w:rsid w:val="003E121F"/>
    <w:rsid w:val="003E1BBD"/>
    <w:rsid w:val="003E1D15"/>
    <w:rsid w:val="003E1D42"/>
    <w:rsid w:val="003E207C"/>
    <w:rsid w:val="003E29BE"/>
    <w:rsid w:val="003E3A04"/>
    <w:rsid w:val="003E3BCE"/>
    <w:rsid w:val="003E3C54"/>
    <w:rsid w:val="003E3EAF"/>
    <w:rsid w:val="003E402F"/>
    <w:rsid w:val="003E40A2"/>
    <w:rsid w:val="003E4B42"/>
    <w:rsid w:val="003E5066"/>
    <w:rsid w:val="003E5D8E"/>
    <w:rsid w:val="003E6336"/>
    <w:rsid w:val="003E666C"/>
    <w:rsid w:val="003E757F"/>
    <w:rsid w:val="003E7C58"/>
    <w:rsid w:val="003E7D71"/>
    <w:rsid w:val="003F01D0"/>
    <w:rsid w:val="003F0579"/>
    <w:rsid w:val="003F0C51"/>
    <w:rsid w:val="003F0EFC"/>
    <w:rsid w:val="003F10FF"/>
    <w:rsid w:val="003F121C"/>
    <w:rsid w:val="003F1C30"/>
    <w:rsid w:val="003F2100"/>
    <w:rsid w:val="003F214E"/>
    <w:rsid w:val="003F2444"/>
    <w:rsid w:val="003F260C"/>
    <w:rsid w:val="003F26E3"/>
    <w:rsid w:val="003F2880"/>
    <w:rsid w:val="003F35C6"/>
    <w:rsid w:val="003F391A"/>
    <w:rsid w:val="003F3B17"/>
    <w:rsid w:val="003F3C84"/>
    <w:rsid w:val="003F41E5"/>
    <w:rsid w:val="003F46C5"/>
    <w:rsid w:val="003F4C9F"/>
    <w:rsid w:val="003F4CE1"/>
    <w:rsid w:val="003F53D9"/>
    <w:rsid w:val="003F56D1"/>
    <w:rsid w:val="003F5737"/>
    <w:rsid w:val="003F5FA0"/>
    <w:rsid w:val="003F65DD"/>
    <w:rsid w:val="003F6F34"/>
    <w:rsid w:val="003F711B"/>
    <w:rsid w:val="003F7424"/>
    <w:rsid w:val="003F7636"/>
    <w:rsid w:val="003F7A1B"/>
    <w:rsid w:val="003F7ACF"/>
    <w:rsid w:val="0040071D"/>
    <w:rsid w:val="00400C9B"/>
    <w:rsid w:val="00400CDF"/>
    <w:rsid w:val="00401480"/>
    <w:rsid w:val="004019EF"/>
    <w:rsid w:val="00401E6F"/>
    <w:rsid w:val="004025A8"/>
    <w:rsid w:val="00402660"/>
    <w:rsid w:val="004032DA"/>
    <w:rsid w:val="004036FB"/>
    <w:rsid w:val="00403A24"/>
    <w:rsid w:val="004041F7"/>
    <w:rsid w:val="0040464E"/>
    <w:rsid w:val="0040499F"/>
    <w:rsid w:val="00405019"/>
    <w:rsid w:val="00405071"/>
    <w:rsid w:val="00405327"/>
    <w:rsid w:val="004056BB"/>
    <w:rsid w:val="00405AAB"/>
    <w:rsid w:val="00405E5E"/>
    <w:rsid w:val="00405F69"/>
    <w:rsid w:val="00406110"/>
    <w:rsid w:val="004066C7"/>
    <w:rsid w:val="00406D05"/>
    <w:rsid w:val="00406F7E"/>
    <w:rsid w:val="00407B56"/>
    <w:rsid w:val="00407C9F"/>
    <w:rsid w:val="00407FF1"/>
    <w:rsid w:val="004104DA"/>
    <w:rsid w:val="00410DBE"/>
    <w:rsid w:val="0041129D"/>
    <w:rsid w:val="004113D7"/>
    <w:rsid w:val="0041176F"/>
    <w:rsid w:val="00411916"/>
    <w:rsid w:val="00411A88"/>
    <w:rsid w:val="00411D07"/>
    <w:rsid w:val="00411F78"/>
    <w:rsid w:val="004123C4"/>
    <w:rsid w:val="004125D1"/>
    <w:rsid w:val="00412EC7"/>
    <w:rsid w:val="004132A7"/>
    <w:rsid w:val="004133C3"/>
    <w:rsid w:val="0041388D"/>
    <w:rsid w:val="00413A0F"/>
    <w:rsid w:val="0041410D"/>
    <w:rsid w:val="004146CA"/>
    <w:rsid w:val="00414708"/>
    <w:rsid w:val="00414A10"/>
    <w:rsid w:val="00415790"/>
    <w:rsid w:val="00415CDC"/>
    <w:rsid w:val="00416839"/>
    <w:rsid w:val="004175DB"/>
    <w:rsid w:val="00417973"/>
    <w:rsid w:val="00417B95"/>
    <w:rsid w:val="0042071B"/>
    <w:rsid w:val="004208D0"/>
    <w:rsid w:val="00420B0D"/>
    <w:rsid w:val="00420DC8"/>
    <w:rsid w:val="00420E3A"/>
    <w:rsid w:val="00420FC1"/>
    <w:rsid w:val="00420FE0"/>
    <w:rsid w:val="00421292"/>
    <w:rsid w:val="00421DD8"/>
    <w:rsid w:val="00421E96"/>
    <w:rsid w:val="0042208E"/>
    <w:rsid w:val="00422350"/>
    <w:rsid w:val="00422AFB"/>
    <w:rsid w:val="0042303F"/>
    <w:rsid w:val="004233D6"/>
    <w:rsid w:val="00423638"/>
    <w:rsid w:val="00423D93"/>
    <w:rsid w:val="00424523"/>
    <w:rsid w:val="00424988"/>
    <w:rsid w:val="00424B8F"/>
    <w:rsid w:val="00424BEF"/>
    <w:rsid w:val="00424C8E"/>
    <w:rsid w:val="00424F7A"/>
    <w:rsid w:val="004250B0"/>
    <w:rsid w:val="004254C9"/>
    <w:rsid w:val="00425641"/>
    <w:rsid w:val="004259A0"/>
    <w:rsid w:val="00425BEF"/>
    <w:rsid w:val="004260D7"/>
    <w:rsid w:val="004261B8"/>
    <w:rsid w:val="00426701"/>
    <w:rsid w:val="004271C8"/>
    <w:rsid w:val="00427749"/>
    <w:rsid w:val="0043011B"/>
    <w:rsid w:val="004301E0"/>
    <w:rsid w:val="00430898"/>
    <w:rsid w:val="0043111B"/>
    <w:rsid w:val="00431205"/>
    <w:rsid w:val="0043134D"/>
    <w:rsid w:val="004318EC"/>
    <w:rsid w:val="00431B7F"/>
    <w:rsid w:val="00432831"/>
    <w:rsid w:val="00432834"/>
    <w:rsid w:val="00432C2F"/>
    <w:rsid w:val="00433ACF"/>
    <w:rsid w:val="00433C03"/>
    <w:rsid w:val="00433CDA"/>
    <w:rsid w:val="00433EA1"/>
    <w:rsid w:val="00433F64"/>
    <w:rsid w:val="004341E2"/>
    <w:rsid w:val="004347C8"/>
    <w:rsid w:val="00434ACE"/>
    <w:rsid w:val="00434CFD"/>
    <w:rsid w:val="00435A8F"/>
    <w:rsid w:val="00435C19"/>
    <w:rsid w:val="00436544"/>
    <w:rsid w:val="00436611"/>
    <w:rsid w:val="00436715"/>
    <w:rsid w:val="00436F1D"/>
    <w:rsid w:val="004374CA"/>
    <w:rsid w:val="004374EE"/>
    <w:rsid w:val="0043758F"/>
    <w:rsid w:val="004375BF"/>
    <w:rsid w:val="00437D89"/>
    <w:rsid w:val="00440E90"/>
    <w:rsid w:val="00441634"/>
    <w:rsid w:val="00441799"/>
    <w:rsid w:val="00441AC7"/>
    <w:rsid w:val="00442138"/>
    <w:rsid w:val="004422CD"/>
    <w:rsid w:val="0044332C"/>
    <w:rsid w:val="004435B0"/>
    <w:rsid w:val="004438A5"/>
    <w:rsid w:val="00443C4F"/>
    <w:rsid w:val="00444023"/>
    <w:rsid w:val="004440F0"/>
    <w:rsid w:val="00444DD4"/>
    <w:rsid w:val="00444E50"/>
    <w:rsid w:val="00444FCD"/>
    <w:rsid w:val="004451FA"/>
    <w:rsid w:val="004452A8"/>
    <w:rsid w:val="00445B86"/>
    <w:rsid w:val="00445C3D"/>
    <w:rsid w:val="00445C47"/>
    <w:rsid w:val="00446579"/>
    <w:rsid w:val="00446EC0"/>
    <w:rsid w:val="0044703A"/>
    <w:rsid w:val="0044737B"/>
    <w:rsid w:val="00447CB7"/>
    <w:rsid w:val="00447D85"/>
    <w:rsid w:val="00447EAA"/>
    <w:rsid w:val="004505C2"/>
    <w:rsid w:val="0045071F"/>
    <w:rsid w:val="004509E4"/>
    <w:rsid w:val="00450E41"/>
    <w:rsid w:val="004531B6"/>
    <w:rsid w:val="00453734"/>
    <w:rsid w:val="00454100"/>
    <w:rsid w:val="0045447B"/>
    <w:rsid w:val="00454591"/>
    <w:rsid w:val="00454707"/>
    <w:rsid w:val="004548B2"/>
    <w:rsid w:val="00454B23"/>
    <w:rsid w:val="00455408"/>
    <w:rsid w:val="00455469"/>
    <w:rsid w:val="0045577F"/>
    <w:rsid w:val="00455A05"/>
    <w:rsid w:val="00455D05"/>
    <w:rsid w:val="0045602F"/>
    <w:rsid w:val="00456FB1"/>
    <w:rsid w:val="00457998"/>
    <w:rsid w:val="00457CF4"/>
    <w:rsid w:val="00457DAE"/>
    <w:rsid w:val="004600AB"/>
    <w:rsid w:val="004603E3"/>
    <w:rsid w:val="00460AF2"/>
    <w:rsid w:val="00460D63"/>
    <w:rsid w:val="00461379"/>
    <w:rsid w:val="00461448"/>
    <w:rsid w:val="004614CC"/>
    <w:rsid w:val="00461720"/>
    <w:rsid w:val="00461758"/>
    <w:rsid w:val="004619B5"/>
    <w:rsid w:val="00461BE3"/>
    <w:rsid w:val="00461D89"/>
    <w:rsid w:val="00461EFB"/>
    <w:rsid w:val="004621DF"/>
    <w:rsid w:val="00462713"/>
    <w:rsid w:val="004627C8"/>
    <w:rsid w:val="00462A58"/>
    <w:rsid w:val="00462F2A"/>
    <w:rsid w:val="00463768"/>
    <w:rsid w:val="00463B6B"/>
    <w:rsid w:val="00463C8D"/>
    <w:rsid w:val="00463DE7"/>
    <w:rsid w:val="00464041"/>
    <w:rsid w:val="0046409A"/>
    <w:rsid w:val="00464225"/>
    <w:rsid w:val="004642CC"/>
    <w:rsid w:val="00464569"/>
    <w:rsid w:val="00464A88"/>
    <w:rsid w:val="00465980"/>
    <w:rsid w:val="00465C24"/>
    <w:rsid w:val="004660D7"/>
    <w:rsid w:val="004661A2"/>
    <w:rsid w:val="00466679"/>
    <w:rsid w:val="00466EED"/>
    <w:rsid w:val="0046799E"/>
    <w:rsid w:val="00467C8E"/>
    <w:rsid w:val="00467E23"/>
    <w:rsid w:val="0047010D"/>
    <w:rsid w:val="00470C09"/>
    <w:rsid w:val="00471168"/>
    <w:rsid w:val="00471378"/>
    <w:rsid w:val="00471E96"/>
    <w:rsid w:val="00471F4F"/>
    <w:rsid w:val="00472900"/>
    <w:rsid w:val="00472BFF"/>
    <w:rsid w:val="004731D7"/>
    <w:rsid w:val="0047328B"/>
    <w:rsid w:val="00473366"/>
    <w:rsid w:val="00473C06"/>
    <w:rsid w:val="00473E14"/>
    <w:rsid w:val="00474011"/>
    <w:rsid w:val="004743C9"/>
    <w:rsid w:val="004747D3"/>
    <w:rsid w:val="004749EE"/>
    <w:rsid w:val="00474F15"/>
    <w:rsid w:val="00475148"/>
    <w:rsid w:val="004761A3"/>
    <w:rsid w:val="004768D8"/>
    <w:rsid w:val="00476940"/>
    <w:rsid w:val="004769EB"/>
    <w:rsid w:val="00476AEE"/>
    <w:rsid w:val="00476DE6"/>
    <w:rsid w:val="00477329"/>
    <w:rsid w:val="0047754D"/>
    <w:rsid w:val="0047784A"/>
    <w:rsid w:val="004779E3"/>
    <w:rsid w:val="00480016"/>
    <w:rsid w:val="0048076A"/>
    <w:rsid w:val="00480A31"/>
    <w:rsid w:val="0048101D"/>
    <w:rsid w:val="0048196B"/>
    <w:rsid w:val="00481A9C"/>
    <w:rsid w:val="00482D6A"/>
    <w:rsid w:val="00482E90"/>
    <w:rsid w:val="0048300C"/>
    <w:rsid w:val="004831BA"/>
    <w:rsid w:val="004835AB"/>
    <w:rsid w:val="004835E6"/>
    <w:rsid w:val="00483ACD"/>
    <w:rsid w:val="00483C58"/>
    <w:rsid w:val="00483FF9"/>
    <w:rsid w:val="00484266"/>
    <w:rsid w:val="00484556"/>
    <w:rsid w:val="00484931"/>
    <w:rsid w:val="00484FB7"/>
    <w:rsid w:val="004851BF"/>
    <w:rsid w:val="004852A6"/>
    <w:rsid w:val="00485842"/>
    <w:rsid w:val="00486084"/>
    <w:rsid w:val="0048632E"/>
    <w:rsid w:val="00486E8A"/>
    <w:rsid w:val="004871EE"/>
    <w:rsid w:val="00487CAE"/>
    <w:rsid w:val="0049026E"/>
    <w:rsid w:val="00490C0D"/>
    <w:rsid w:val="00490ED6"/>
    <w:rsid w:val="00491047"/>
    <w:rsid w:val="0049166D"/>
    <w:rsid w:val="0049171A"/>
    <w:rsid w:val="00491967"/>
    <w:rsid w:val="00491A32"/>
    <w:rsid w:val="00491C81"/>
    <w:rsid w:val="00491D1D"/>
    <w:rsid w:val="00491DCF"/>
    <w:rsid w:val="00492238"/>
    <w:rsid w:val="004922AF"/>
    <w:rsid w:val="0049236D"/>
    <w:rsid w:val="004926B4"/>
    <w:rsid w:val="0049272E"/>
    <w:rsid w:val="0049276B"/>
    <w:rsid w:val="00492B03"/>
    <w:rsid w:val="00493C1E"/>
    <w:rsid w:val="00493F61"/>
    <w:rsid w:val="004941C6"/>
    <w:rsid w:val="004941E7"/>
    <w:rsid w:val="004949ED"/>
    <w:rsid w:val="00495539"/>
    <w:rsid w:val="00495BF2"/>
    <w:rsid w:val="00495EFD"/>
    <w:rsid w:val="00496436"/>
    <w:rsid w:val="00496729"/>
    <w:rsid w:val="00496AD6"/>
    <w:rsid w:val="00496BC6"/>
    <w:rsid w:val="00497298"/>
    <w:rsid w:val="004973D9"/>
    <w:rsid w:val="004974D0"/>
    <w:rsid w:val="0049790F"/>
    <w:rsid w:val="00497B8B"/>
    <w:rsid w:val="00497BC6"/>
    <w:rsid w:val="004A02A8"/>
    <w:rsid w:val="004A02CC"/>
    <w:rsid w:val="004A03D4"/>
    <w:rsid w:val="004A0547"/>
    <w:rsid w:val="004A07A0"/>
    <w:rsid w:val="004A0F03"/>
    <w:rsid w:val="004A1725"/>
    <w:rsid w:val="004A17AF"/>
    <w:rsid w:val="004A1ADE"/>
    <w:rsid w:val="004A240F"/>
    <w:rsid w:val="004A2A6E"/>
    <w:rsid w:val="004A2CA3"/>
    <w:rsid w:val="004A2D2E"/>
    <w:rsid w:val="004A331F"/>
    <w:rsid w:val="004A3336"/>
    <w:rsid w:val="004A34A1"/>
    <w:rsid w:val="004A3E23"/>
    <w:rsid w:val="004A3E76"/>
    <w:rsid w:val="004A40E4"/>
    <w:rsid w:val="004A42C4"/>
    <w:rsid w:val="004A45B8"/>
    <w:rsid w:val="004A4721"/>
    <w:rsid w:val="004A493A"/>
    <w:rsid w:val="004A4C39"/>
    <w:rsid w:val="004A53FE"/>
    <w:rsid w:val="004A6EB4"/>
    <w:rsid w:val="004A73C1"/>
    <w:rsid w:val="004A7872"/>
    <w:rsid w:val="004A7D57"/>
    <w:rsid w:val="004B05AA"/>
    <w:rsid w:val="004B09BE"/>
    <w:rsid w:val="004B0E7B"/>
    <w:rsid w:val="004B0EA6"/>
    <w:rsid w:val="004B1322"/>
    <w:rsid w:val="004B1482"/>
    <w:rsid w:val="004B189F"/>
    <w:rsid w:val="004B2123"/>
    <w:rsid w:val="004B2220"/>
    <w:rsid w:val="004B2290"/>
    <w:rsid w:val="004B2611"/>
    <w:rsid w:val="004B263F"/>
    <w:rsid w:val="004B2861"/>
    <w:rsid w:val="004B2A79"/>
    <w:rsid w:val="004B2AF1"/>
    <w:rsid w:val="004B2CD5"/>
    <w:rsid w:val="004B2E1F"/>
    <w:rsid w:val="004B33F3"/>
    <w:rsid w:val="004B4185"/>
    <w:rsid w:val="004B4662"/>
    <w:rsid w:val="004B467E"/>
    <w:rsid w:val="004B47E1"/>
    <w:rsid w:val="004B4967"/>
    <w:rsid w:val="004B4B2B"/>
    <w:rsid w:val="004B4B86"/>
    <w:rsid w:val="004B4F65"/>
    <w:rsid w:val="004B4FDB"/>
    <w:rsid w:val="004B513D"/>
    <w:rsid w:val="004B5566"/>
    <w:rsid w:val="004B5644"/>
    <w:rsid w:val="004B5927"/>
    <w:rsid w:val="004B5D60"/>
    <w:rsid w:val="004B5D9F"/>
    <w:rsid w:val="004B6168"/>
    <w:rsid w:val="004B6407"/>
    <w:rsid w:val="004B6423"/>
    <w:rsid w:val="004B6554"/>
    <w:rsid w:val="004B655E"/>
    <w:rsid w:val="004B6D20"/>
    <w:rsid w:val="004B72CE"/>
    <w:rsid w:val="004B7DF5"/>
    <w:rsid w:val="004B7F09"/>
    <w:rsid w:val="004B7F0A"/>
    <w:rsid w:val="004C024E"/>
    <w:rsid w:val="004C0A7F"/>
    <w:rsid w:val="004C0B6B"/>
    <w:rsid w:val="004C0CDD"/>
    <w:rsid w:val="004C0CF5"/>
    <w:rsid w:val="004C0DE3"/>
    <w:rsid w:val="004C1615"/>
    <w:rsid w:val="004C1693"/>
    <w:rsid w:val="004C1AAB"/>
    <w:rsid w:val="004C201F"/>
    <w:rsid w:val="004C2168"/>
    <w:rsid w:val="004C345D"/>
    <w:rsid w:val="004C3E0A"/>
    <w:rsid w:val="004C4439"/>
    <w:rsid w:val="004C466B"/>
    <w:rsid w:val="004C4FC2"/>
    <w:rsid w:val="004C5589"/>
    <w:rsid w:val="004C55BD"/>
    <w:rsid w:val="004C5D77"/>
    <w:rsid w:val="004C5EE8"/>
    <w:rsid w:val="004C7155"/>
    <w:rsid w:val="004C71D7"/>
    <w:rsid w:val="004C7248"/>
    <w:rsid w:val="004C7403"/>
    <w:rsid w:val="004C7591"/>
    <w:rsid w:val="004C76B6"/>
    <w:rsid w:val="004C775C"/>
    <w:rsid w:val="004C7A15"/>
    <w:rsid w:val="004C7AB6"/>
    <w:rsid w:val="004C7BB0"/>
    <w:rsid w:val="004C7ECD"/>
    <w:rsid w:val="004D080A"/>
    <w:rsid w:val="004D0A35"/>
    <w:rsid w:val="004D0CC1"/>
    <w:rsid w:val="004D0DA3"/>
    <w:rsid w:val="004D1157"/>
    <w:rsid w:val="004D1BDF"/>
    <w:rsid w:val="004D1EFD"/>
    <w:rsid w:val="004D1F1D"/>
    <w:rsid w:val="004D2238"/>
    <w:rsid w:val="004D262F"/>
    <w:rsid w:val="004D276C"/>
    <w:rsid w:val="004D2D53"/>
    <w:rsid w:val="004D2D66"/>
    <w:rsid w:val="004D2F6B"/>
    <w:rsid w:val="004D3729"/>
    <w:rsid w:val="004D4078"/>
    <w:rsid w:val="004D413E"/>
    <w:rsid w:val="004D454C"/>
    <w:rsid w:val="004D4FAA"/>
    <w:rsid w:val="004D57ED"/>
    <w:rsid w:val="004D59E1"/>
    <w:rsid w:val="004D5A87"/>
    <w:rsid w:val="004D5C80"/>
    <w:rsid w:val="004D5F2F"/>
    <w:rsid w:val="004D61BE"/>
    <w:rsid w:val="004D61D7"/>
    <w:rsid w:val="004D6317"/>
    <w:rsid w:val="004D67B2"/>
    <w:rsid w:val="004D6846"/>
    <w:rsid w:val="004D6F2C"/>
    <w:rsid w:val="004D7EAC"/>
    <w:rsid w:val="004E045E"/>
    <w:rsid w:val="004E066D"/>
    <w:rsid w:val="004E073B"/>
    <w:rsid w:val="004E0C52"/>
    <w:rsid w:val="004E1913"/>
    <w:rsid w:val="004E2009"/>
    <w:rsid w:val="004E2BF8"/>
    <w:rsid w:val="004E2DB2"/>
    <w:rsid w:val="004E3642"/>
    <w:rsid w:val="004E46B6"/>
    <w:rsid w:val="004E499D"/>
    <w:rsid w:val="004E515F"/>
    <w:rsid w:val="004E53D7"/>
    <w:rsid w:val="004E545B"/>
    <w:rsid w:val="004E54D0"/>
    <w:rsid w:val="004E5A6B"/>
    <w:rsid w:val="004E5DA9"/>
    <w:rsid w:val="004E5E97"/>
    <w:rsid w:val="004E6324"/>
    <w:rsid w:val="004E66B3"/>
    <w:rsid w:val="004E6ABA"/>
    <w:rsid w:val="004E70BA"/>
    <w:rsid w:val="004E7598"/>
    <w:rsid w:val="004E7BDA"/>
    <w:rsid w:val="004E7C57"/>
    <w:rsid w:val="004F0270"/>
    <w:rsid w:val="004F06A1"/>
    <w:rsid w:val="004F0F2B"/>
    <w:rsid w:val="004F141F"/>
    <w:rsid w:val="004F15F7"/>
    <w:rsid w:val="004F1B26"/>
    <w:rsid w:val="004F1F9B"/>
    <w:rsid w:val="004F21E2"/>
    <w:rsid w:val="004F21E6"/>
    <w:rsid w:val="004F23BE"/>
    <w:rsid w:val="004F2C30"/>
    <w:rsid w:val="004F3E6D"/>
    <w:rsid w:val="004F3FF4"/>
    <w:rsid w:val="004F413E"/>
    <w:rsid w:val="004F4408"/>
    <w:rsid w:val="004F4413"/>
    <w:rsid w:val="004F456F"/>
    <w:rsid w:val="004F4EF5"/>
    <w:rsid w:val="004F5070"/>
    <w:rsid w:val="004F5670"/>
    <w:rsid w:val="004F5E71"/>
    <w:rsid w:val="004F61C7"/>
    <w:rsid w:val="004F66E8"/>
    <w:rsid w:val="004F68E9"/>
    <w:rsid w:val="004F6E68"/>
    <w:rsid w:val="004F6EDD"/>
    <w:rsid w:val="004F72DC"/>
    <w:rsid w:val="004F7888"/>
    <w:rsid w:val="004F7B28"/>
    <w:rsid w:val="004F7F9F"/>
    <w:rsid w:val="0050110A"/>
    <w:rsid w:val="00501255"/>
    <w:rsid w:val="005016ED"/>
    <w:rsid w:val="0050175E"/>
    <w:rsid w:val="0050242B"/>
    <w:rsid w:val="00502498"/>
    <w:rsid w:val="00502511"/>
    <w:rsid w:val="005027A4"/>
    <w:rsid w:val="00502FA5"/>
    <w:rsid w:val="00503195"/>
    <w:rsid w:val="00503C00"/>
    <w:rsid w:val="00503EBD"/>
    <w:rsid w:val="005041EB"/>
    <w:rsid w:val="00504212"/>
    <w:rsid w:val="00504278"/>
    <w:rsid w:val="0050436E"/>
    <w:rsid w:val="00504773"/>
    <w:rsid w:val="00504777"/>
    <w:rsid w:val="00504B18"/>
    <w:rsid w:val="00504C9A"/>
    <w:rsid w:val="00504D5F"/>
    <w:rsid w:val="005050AE"/>
    <w:rsid w:val="005053AF"/>
    <w:rsid w:val="00505AE8"/>
    <w:rsid w:val="00505B0C"/>
    <w:rsid w:val="00505B5D"/>
    <w:rsid w:val="0050608D"/>
    <w:rsid w:val="0050666B"/>
    <w:rsid w:val="00506BA0"/>
    <w:rsid w:val="00507116"/>
    <w:rsid w:val="005071C5"/>
    <w:rsid w:val="00507B68"/>
    <w:rsid w:val="00510485"/>
    <w:rsid w:val="0051051B"/>
    <w:rsid w:val="00510A89"/>
    <w:rsid w:val="0051120A"/>
    <w:rsid w:val="0051178F"/>
    <w:rsid w:val="00511B4C"/>
    <w:rsid w:val="005122C5"/>
    <w:rsid w:val="005126AC"/>
    <w:rsid w:val="00512736"/>
    <w:rsid w:val="00512F5A"/>
    <w:rsid w:val="0051304B"/>
    <w:rsid w:val="0051322F"/>
    <w:rsid w:val="0051353D"/>
    <w:rsid w:val="00513692"/>
    <w:rsid w:val="00513786"/>
    <w:rsid w:val="005137EC"/>
    <w:rsid w:val="00514907"/>
    <w:rsid w:val="00514AC2"/>
    <w:rsid w:val="00514B92"/>
    <w:rsid w:val="00514EC3"/>
    <w:rsid w:val="005151C8"/>
    <w:rsid w:val="00515BC0"/>
    <w:rsid w:val="00515CB3"/>
    <w:rsid w:val="005161CC"/>
    <w:rsid w:val="0051658D"/>
    <w:rsid w:val="00516673"/>
    <w:rsid w:val="005166E4"/>
    <w:rsid w:val="00516898"/>
    <w:rsid w:val="00517198"/>
    <w:rsid w:val="00517B20"/>
    <w:rsid w:val="00517EC1"/>
    <w:rsid w:val="00520352"/>
    <w:rsid w:val="00520FA5"/>
    <w:rsid w:val="00522108"/>
    <w:rsid w:val="00522510"/>
    <w:rsid w:val="005227A9"/>
    <w:rsid w:val="00522B32"/>
    <w:rsid w:val="00522C05"/>
    <w:rsid w:val="00523028"/>
    <w:rsid w:val="005231AF"/>
    <w:rsid w:val="005235B8"/>
    <w:rsid w:val="00523671"/>
    <w:rsid w:val="005241D9"/>
    <w:rsid w:val="005242C7"/>
    <w:rsid w:val="00524871"/>
    <w:rsid w:val="00524A92"/>
    <w:rsid w:val="0052506E"/>
    <w:rsid w:val="00525168"/>
    <w:rsid w:val="00525671"/>
    <w:rsid w:val="005256C0"/>
    <w:rsid w:val="005257B1"/>
    <w:rsid w:val="00526201"/>
    <w:rsid w:val="00526742"/>
    <w:rsid w:val="0052713D"/>
    <w:rsid w:val="00527460"/>
    <w:rsid w:val="00527722"/>
    <w:rsid w:val="0052789B"/>
    <w:rsid w:val="00527962"/>
    <w:rsid w:val="00527EFF"/>
    <w:rsid w:val="00527F6B"/>
    <w:rsid w:val="00530409"/>
    <w:rsid w:val="00530543"/>
    <w:rsid w:val="00530545"/>
    <w:rsid w:val="0053097D"/>
    <w:rsid w:val="00530B8F"/>
    <w:rsid w:val="00530F98"/>
    <w:rsid w:val="00531375"/>
    <w:rsid w:val="005314AB"/>
    <w:rsid w:val="005318C0"/>
    <w:rsid w:val="005326DF"/>
    <w:rsid w:val="005331F6"/>
    <w:rsid w:val="0053367D"/>
    <w:rsid w:val="00533807"/>
    <w:rsid w:val="0053449F"/>
    <w:rsid w:val="00534591"/>
    <w:rsid w:val="00534965"/>
    <w:rsid w:val="00534A0D"/>
    <w:rsid w:val="00534DA4"/>
    <w:rsid w:val="00534DF5"/>
    <w:rsid w:val="00535837"/>
    <w:rsid w:val="00535CBD"/>
    <w:rsid w:val="005362A2"/>
    <w:rsid w:val="005363CD"/>
    <w:rsid w:val="00536706"/>
    <w:rsid w:val="00536881"/>
    <w:rsid w:val="00536F86"/>
    <w:rsid w:val="005373D0"/>
    <w:rsid w:val="00537F24"/>
    <w:rsid w:val="005402BB"/>
    <w:rsid w:val="0054077C"/>
    <w:rsid w:val="00540B2A"/>
    <w:rsid w:val="00540DD0"/>
    <w:rsid w:val="00541796"/>
    <w:rsid w:val="005417AA"/>
    <w:rsid w:val="00541D5B"/>
    <w:rsid w:val="00542333"/>
    <w:rsid w:val="00542561"/>
    <w:rsid w:val="005427DE"/>
    <w:rsid w:val="005432CE"/>
    <w:rsid w:val="00543351"/>
    <w:rsid w:val="00543A74"/>
    <w:rsid w:val="00543FD1"/>
    <w:rsid w:val="005442F5"/>
    <w:rsid w:val="00544553"/>
    <w:rsid w:val="0054535A"/>
    <w:rsid w:val="00545D52"/>
    <w:rsid w:val="0054603C"/>
    <w:rsid w:val="0054633D"/>
    <w:rsid w:val="00546946"/>
    <w:rsid w:val="00546B44"/>
    <w:rsid w:val="00547AB8"/>
    <w:rsid w:val="00550B8B"/>
    <w:rsid w:val="00550C22"/>
    <w:rsid w:val="00551066"/>
    <w:rsid w:val="00551554"/>
    <w:rsid w:val="00551617"/>
    <w:rsid w:val="00551ACC"/>
    <w:rsid w:val="0055246A"/>
    <w:rsid w:val="00552A6B"/>
    <w:rsid w:val="00552F1B"/>
    <w:rsid w:val="005536BE"/>
    <w:rsid w:val="00553C4E"/>
    <w:rsid w:val="00553EBB"/>
    <w:rsid w:val="0055431C"/>
    <w:rsid w:val="0055505F"/>
    <w:rsid w:val="00555805"/>
    <w:rsid w:val="005559D1"/>
    <w:rsid w:val="00555EA8"/>
    <w:rsid w:val="00556D2F"/>
    <w:rsid w:val="00557436"/>
    <w:rsid w:val="005576DF"/>
    <w:rsid w:val="00557C26"/>
    <w:rsid w:val="00557F7D"/>
    <w:rsid w:val="00557FDE"/>
    <w:rsid w:val="005601CE"/>
    <w:rsid w:val="005604F5"/>
    <w:rsid w:val="00560868"/>
    <w:rsid w:val="00560943"/>
    <w:rsid w:val="00561D3C"/>
    <w:rsid w:val="00561D7B"/>
    <w:rsid w:val="0056203C"/>
    <w:rsid w:val="005620E4"/>
    <w:rsid w:val="005621C0"/>
    <w:rsid w:val="00562CCC"/>
    <w:rsid w:val="00562E24"/>
    <w:rsid w:val="00563574"/>
    <w:rsid w:val="00563987"/>
    <w:rsid w:val="00563B60"/>
    <w:rsid w:val="00563B94"/>
    <w:rsid w:val="00563BB4"/>
    <w:rsid w:val="00563EFE"/>
    <w:rsid w:val="00563FED"/>
    <w:rsid w:val="00564237"/>
    <w:rsid w:val="00565387"/>
    <w:rsid w:val="005656FF"/>
    <w:rsid w:val="0056578E"/>
    <w:rsid w:val="00565B53"/>
    <w:rsid w:val="00565B77"/>
    <w:rsid w:val="00565C42"/>
    <w:rsid w:val="0056626F"/>
    <w:rsid w:val="00566FD2"/>
    <w:rsid w:val="00567376"/>
    <w:rsid w:val="00567385"/>
    <w:rsid w:val="005678C5"/>
    <w:rsid w:val="00567C84"/>
    <w:rsid w:val="00567D22"/>
    <w:rsid w:val="00570390"/>
    <w:rsid w:val="005707EE"/>
    <w:rsid w:val="00571349"/>
    <w:rsid w:val="005719AB"/>
    <w:rsid w:val="00571B21"/>
    <w:rsid w:val="00571E0D"/>
    <w:rsid w:val="00572064"/>
    <w:rsid w:val="005723F7"/>
    <w:rsid w:val="00572AED"/>
    <w:rsid w:val="00572CD6"/>
    <w:rsid w:val="00572E3F"/>
    <w:rsid w:val="0057478E"/>
    <w:rsid w:val="00574A31"/>
    <w:rsid w:val="00576040"/>
    <w:rsid w:val="005762B5"/>
    <w:rsid w:val="00576822"/>
    <w:rsid w:val="0057767C"/>
    <w:rsid w:val="00577E17"/>
    <w:rsid w:val="00577F4E"/>
    <w:rsid w:val="00577FDE"/>
    <w:rsid w:val="00580648"/>
    <w:rsid w:val="00580FB7"/>
    <w:rsid w:val="00581012"/>
    <w:rsid w:val="0058108C"/>
    <w:rsid w:val="00581291"/>
    <w:rsid w:val="00581382"/>
    <w:rsid w:val="0058181C"/>
    <w:rsid w:val="005819C2"/>
    <w:rsid w:val="005821E2"/>
    <w:rsid w:val="00582251"/>
    <w:rsid w:val="005823E7"/>
    <w:rsid w:val="00582499"/>
    <w:rsid w:val="0058323E"/>
    <w:rsid w:val="00583340"/>
    <w:rsid w:val="00584748"/>
    <w:rsid w:val="00584C6E"/>
    <w:rsid w:val="0058537F"/>
    <w:rsid w:val="00585831"/>
    <w:rsid w:val="00585917"/>
    <w:rsid w:val="00585A18"/>
    <w:rsid w:val="00585C82"/>
    <w:rsid w:val="005866BF"/>
    <w:rsid w:val="00586973"/>
    <w:rsid w:val="00586F89"/>
    <w:rsid w:val="0058746D"/>
    <w:rsid w:val="0058753F"/>
    <w:rsid w:val="00587B6B"/>
    <w:rsid w:val="00587DAF"/>
    <w:rsid w:val="005909B4"/>
    <w:rsid w:val="00590F42"/>
    <w:rsid w:val="0059137D"/>
    <w:rsid w:val="0059161B"/>
    <w:rsid w:val="00591654"/>
    <w:rsid w:val="00591D7B"/>
    <w:rsid w:val="00591EA5"/>
    <w:rsid w:val="00591EC2"/>
    <w:rsid w:val="00591FD7"/>
    <w:rsid w:val="00592046"/>
    <w:rsid w:val="0059214B"/>
    <w:rsid w:val="00592376"/>
    <w:rsid w:val="0059242E"/>
    <w:rsid w:val="00592771"/>
    <w:rsid w:val="00592B7F"/>
    <w:rsid w:val="00592E09"/>
    <w:rsid w:val="00592EE5"/>
    <w:rsid w:val="00593535"/>
    <w:rsid w:val="0059383F"/>
    <w:rsid w:val="005938C6"/>
    <w:rsid w:val="00593E6B"/>
    <w:rsid w:val="005943F1"/>
    <w:rsid w:val="0059441B"/>
    <w:rsid w:val="005947B0"/>
    <w:rsid w:val="005947CF"/>
    <w:rsid w:val="00594A96"/>
    <w:rsid w:val="00594DE1"/>
    <w:rsid w:val="00594ED7"/>
    <w:rsid w:val="00595390"/>
    <w:rsid w:val="00595B89"/>
    <w:rsid w:val="00595EFF"/>
    <w:rsid w:val="00595FC9"/>
    <w:rsid w:val="00595FD1"/>
    <w:rsid w:val="005960C6"/>
    <w:rsid w:val="005965B6"/>
    <w:rsid w:val="0059671E"/>
    <w:rsid w:val="005967EF"/>
    <w:rsid w:val="00596DBC"/>
    <w:rsid w:val="00596EC0"/>
    <w:rsid w:val="00597547"/>
    <w:rsid w:val="00597717"/>
    <w:rsid w:val="005979F8"/>
    <w:rsid w:val="00597DE2"/>
    <w:rsid w:val="005A0104"/>
    <w:rsid w:val="005A047A"/>
    <w:rsid w:val="005A096B"/>
    <w:rsid w:val="005A0EC9"/>
    <w:rsid w:val="005A142A"/>
    <w:rsid w:val="005A1458"/>
    <w:rsid w:val="005A198E"/>
    <w:rsid w:val="005A1C13"/>
    <w:rsid w:val="005A1CF7"/>
    <w:rsid w:val="005A2011"/>
    <w:rsid w:val="005A24F7"/>
    <w:rsid w:val="005A307B"/>
    <w:rsid w:val="005A32C5"/>
    <w:rsid w:val="005A33B4"/>
    <w:rsid w:val="005A3CB4"/>
    <w:rsid w:val="005A3FDC"/>
    <w:rsid w:val="005A4ADB"/>
    <w:rsid w:val="005A4D55"/>
    <w:rsid w:val="005A52F6"/>
    <w:rsid w:val="005A56D7"/>
    <w:rsid w:val="005A5B7F"/>
    <w:rsid w:val="005A6D95"/>
    <w:rsid w:val="005A6DAB"/>
    <w:rsid w:val="005A70A7"/>
    <w:rsid w:val="005A769E"/>
    <w:rsid w:val="005A784B"/>
    <w:rsid w:val="005A7A1A"/>
    <w:rsid w:val="005B014D"/>
    <w:rsid w:val="005B0429"/>
    <w:rsid w:val="005B08BF"/>
    <w:rsid w:val="005B0B5B"/>
    <w:rsid w:val="005B0C71"/>
    <w:rsid w:val="005B0D07"/>
    <w:rsid w:val="005B0F38"/>
    <w:rsid w:val="005B17AB"/>
    <w:rsid w:val="005B1A20"/>
    <w:rsid w:val="005B2054"/>
    <w:rsid w:val="005B21E9"/>
    <w:rsid w:val="005B2520"/>
    <w:rsid w:val="005B2DD9"/>
    <w:rsid w:val="005B335A"/>
    <w:rsid w:val="005B3754"/>
    <w:rsid w:val="005B4133"/>
    <w:rsid w:val="005B448C"/>
    <w:rsid w:val="005B44E6"/>
    <w:rsid w:val="005B57CE"/>
    <w:rsid w:val="005B5B17"/>
    <w:rsid w:val="005B6E48"/>
    <w:rsid w:val="005B7943"/>
    <w:rsid w:val="005B7A92"/>
    <w:rsid w:val="005B7C23"/>
    <w:rsid w:val="005C04ED"/>
    <w:rsid w:val="005C0547"/>
    <w:rsid w:val="005C0A2E"/>
    <w:rsid w:val="005C0A77"/>
    <w:rsid w:val="005C0BF5"/>
    <w:rsid w:val="005C0D85"/>
    <w:rsid w:val="005C1DB3"/>
    <w:rsid w:val="005C2294"/>
    <w:rsid w:val="005C2568"/>
    <w:rsid w:val="005C2AB1"/>
    <w:rsid w:val="005C2FAE"/>
    <w:rsid w:val="005C3089"/>
    <w:rsid w:val="005C362C"/>
    <w:rsid w:val="005C377F"/>
    <w:rsid w:val="005C3C14"/>
    <w:rsid w:val="005C45B0"/>
    <w:rsid w:val="005C4A17"/>
    <w:rsid w:val="005C4F04"/>
    <w:rsid w:val="005C5ADB"/>
    <w:rsid w:val="005C5E9E"/>
    <w:rsid w:val="005C60C0"/>
    <w:rsid w:val="005C6DC0"/>
    <w:rsid w:val="005C6DFE"/>
    <w:rsid w:val="005C7008"/>
    <w:rsid w:val="005C726A"/>
    <w:rsid w:val="005C7950"/>
    <w:rsid w:val="005D0456"/>
    <w:rsid w:val="005D0617"/>
    <w:rsid w:val="005D0739"/>
    <w:rsid w:val="005D0E01"/>
    <w:rsid w:val="005D1A78"/>
    <w:rsid w:val="005D1D18"/>
    <w:rsid w:val="005D211F"/>
    <w:rsid w:val="005D2D0F"/>
    <w:rsid w:val="005D2D7C"/>
    <w:rsid w:val="005D2F05"/>
    <w:rsid w:val="005D33B0"/>
    <w:rsid w:val="005D3747"/>
    <w:rsid w:val="005D3A93"/>
    <w:rsid w:val="005D3C6C"/>
    <w:rsid w:val="005D3F6A"/>
    <w:rsid w:val="005D4299"/>
    <w:rsid w:val="005D439F"/>
    <w:rsid w:val="005D46B5"/>
    <w:rsid w:val="005D52B2"/>
    <w:rsid w:val="005D5449"/>
    <w:rsid w:val="005D5826"/>
    <w:rsid w:val="005D6171"/>
    <w:rsid w:val="005D61CF"/>
    <w:rsid w:val="005D65E7"/>
    <w:rsid w:val="005D7010"/>
    <w:rsid w:val="005D7645"/>
    <w:rsid w:val="005D7C9A"/>
    <w:rsid w:val="005D7CDA"/>
    <w:rsid w:val="005E037C"/>
    <w:rsid w:val="005E0497"/>
    <w:rsid w:val="005E0A66"/>
    <w:rsid w:val="005E0D7E"/>
    <w:rsid w:val="005E0E8B"/>
    <w:rsid w:val="005E113F"/>
    <w:rsid w:val="005E15F1"/>
    <w:rsid w:val="005E16C4"/>
    <w:rsid w:val="005E1B77"/>
    <w:rsid w:val="005E1BF8"/>
    <w:rsid w:val="005E1EEA"/>
    <w:rsid w:val="005E202A"/>
    <w:rsid w:val="005E20E1"/>
    <w:rsid w:val="005E2212"/>
    <w:rsid w:val="005E2552"/>
    <w:rsid w:val="005E2758"/>
    <w:rsid w:val="005E2A3E"/>
    <w:rsid w:val="005E2C19"/>
    <w:rsid w:val="005E306E"/>
    <w:rsid w:val="005E364C"/>
    <w:rsid w:val="005E3E6D"/>
    <w:rsid w:val="005E3F55"/>
    <w:rsid w:val="005E409A"/>
    <w:rsid w:val="005E437B"/>
    <w:rsid w:val="005E4F5A"/>
    <w:rsid w:val="005E50D9"/>
    <w:rsid w:val="005E513F"/>
    <w:rsid w:val="005E5450"/>
    <w:rsid w:val="005E567A"/>
    <w:rsid w:val="005E69D9"/>
    <w:rsid w:val="005E71FD"/>
    <w:rsid w:val="005F03AD"/>
    <w:rsid w:val="005F06E2"/>
    <w:rsid w:val="005F08AE"/>
    <w:rsid w:val="005F2675"/>
    <w:rsid w:val="005F2875"/>
    <w:rsid w:val="005F29EC"/>
    <w:rsid w:val="005F2F46"/>
    <w:rsid w:val="005F2FB0"/>
    <w:rsid w:val="005F3164"/>
    <w:rsid w:val="005F31BD"/>
    <w:rsid w:val="005F35D2"/>
    <w:rsid w:val="005F36C2"/>
    <w:rsid w:val="005F3719"/>
    <w:rsid w:val="005F429C"/>
    <w:rsid w:val="005F4561"/>
    <w:rsid w:val="005F4AA7"/>
    <w:rsid w:val="005F4D93"/>
    <w:rsid w:val="005F51FD"/>
    <w:rsid w:val="005F5795"/>
    <w:rsid w:val="005F5C4D"/>
    <w:rsid w:val="005F6317"/>
    <w:rsid w:val="005F633F"/>
    <w:rsid w:val="005F6439"/>
    <w:rsid w:val="005F6C39"/>
    <w:rsid w:val="005F6CFD"/>
    <w:rsid w:val="005F72E7"/>
    <w:rsid w:val="005F7316"/>
    <w:rsid w:val="005F7B38"/>
    <w:rsid w:val="006002D3"/>
    <w:rsid w:val="0060043C"/>
    <w:rsid w:val="0060078C"/>
    <w:rsid w:val="0060112F"/>
    <w:rsid w:val="0060162D"/>
    <w:rsid w:val="00601F4E"/>
    <w:rsid w:val="00602337"/>
    <w:rsid w:val="0060246B"/>
    <w:rsid w:val="00602DC0"/>
    <w:rsid w:val="00602E2E"/>
    <w:rsid w:val="006034A6"/>
    <w:rsid w:val="006036C8"/>
    <w:rsid w:val="0060398C"/>
    <w:rsid w:val="0060409E"/>
    <w:rsid w:val="006041B5"/>
    <w:rsid w:val="006041CD"/>
    <w:rsid w:val="00604BC6"/>
    <w:rsid w:val="00605283"/>
    <w:rsid w:val="006055CB"/>
    <w:rsid w:val="00605686"/>
    <w:rsid w:val="00605710"/>
    <w:rsid w:val="00605B3E"/>
    <w:rsid w:val="00605DA2"/>
    <w:rsid w:val="00605F83"/>
    <w:rsid w:val="0060604F"/>
    <w:rsid w:val="00606448"/>
    <w:rsid w:val="0060645B"/>
    <w:rsid w:val="00607017"/>
    <w:rsid w:val="006073EA"/>
    <w:rsid w:val="00607631"/>
    <w:rsid w:val="0060791B"/>
    <w:rsid w:val="00607CBF"/>
    <w:rsid w:val="00607D10"/>
    <w:rsid w:val="00607FEC"/>
    <w:rsid w:val="006100DD"/>
    <w:rsid w:val="0061019B"/>
    <w:rsid w:val="006101C1"/>
    <w:rsid w:val="0061073B"/>
    <w:rsid w:val="00610EAC"/>
    <w:rsid w:val="006117E5"/>
    <w:rsid w:val="006126DE"/>
    <w:rsid w:val="006127D7"/>
    <w:rsid w:val="00612A2A"/>
    <w:rsid w:val="00612BF1"/>
    <w:rsid w:val="00612C1A"/>
    <w:rsid w:val="00612DF1"/>
    <w:rsid w:val="00613007"/>
    <w:rsid w:val="006132D5"/>
    <w:rsid w:val="00613787"/>
    <w:rsid w:val="0061394C"/>
    <w:rsid w:val="00613C58"/>
    <w:rsid w:val="00613F6E"/>
    <w:rsid w:val="00614089"/>
    <w:rsid w:val="00614884"/>
    <w:rsid w:val="006148E5"/>
    <w:rsid w:val="0061492F"/>
    <w:rsid w:val="00614C21"/>
    <w:rsid w:val="00614E88"/>
    <w:rsid w:val="006164D0"/>
    <w:rsid w:val="00616805"/>
    <w:rsid w:val="00616869"/>
    <w:rsid w:val="00616B27"/>
    <w:rsid w:val="00616E2A"/>
    <w:rsid w:val="00616E82"/>
    <w:rsid w:val="00616EEC"/>
    <w:rsid w:val="0061733A"/>
    <w:rsid w:val="006175F2"/>
    <w:rsid w:val="00617956"/>
    <w:rsid w:val="00617CF0"/>
    <w:rsid w:val="006201CD"/>
    <w:rsid w:val="00620C37"/>
    <w:rsid w:val="0062116D"/>
    <w:rsid w:val="00621B33"/>
    <w:rsid w:val="00621BDD"/>
    <w:rsid w:val="00621C61"/>
    <w:rsid w:val="00621C72"/>
    <w:rsid w:val="00621C98"/>
    <w:rsid w:val="00621F77"/>
    <w:rsid w:val="006221FE"/>
    <w:rsid w:val="006223B4"/>
    <w:rsid w:val="0062299C"/>
    <w:rsid w:val="00622A11"/>
    <w:rsid w:val="00622A21"/>
    <w:rsid w:val="00622C59"/>
    <w:rsid w:val="00622DDA"/>
    <w:rsid w:val="00623050"/>
    <w:rsid w:val="006230FD"/>
    <w:rsid w:val="006234F7"/>
    <w:rsid w:val="00623CD9"/>
    <w:rsid w:val="00623D70"/>
    <w:rsid w:val="00624516"/>
    <w:rsid w:val="00624FDF"/>
    <w:rsid w:val="0062577D"/>
    <w:rsid w:val="00625857"/>
    <w:rsid w:val="00625AA8"/>
    <w:rsid w:val="00625F38"/>
    <w:rsid w:val="006269BD"/>
    <w:rsid w:val="006269FD"/>
    <w:rsid w:val="006300F7"/>
    <w:rsid w:val="00630174"/>
    <w:rsid w:val="00630599"/>
    <w:rsid w:val="006306D2"/>
    <w:rsid w:val="00630AF9"/>
    <w:rsid w:val="00630CC6"/>
    <w:rsid w:val="00630CFF"/>
    <w:rsid w:val="00630DE8"/>
    <w:rsid w:val="00630EE2"/>
    <w:rsid w:val="006315B5"/>
    <w:rsid w:val="0063194D"/>
    <w:rsid w:val="00631FDE"/>
    <w:rsid w:val="00632655"/>
    <w:rsid w:val="00632848"/>
    <w:rsid w:val="00632C44"/>
    <w:rsid w:val="00632C4F"/>
    <w:rsid w:val="00633288"/>
    <w:rsid w:val="00633CDA"/>
    <w:rsid w:val="00633FBC"/>
    <w:rsid w:val="00633FEB"/>
    <w:rsid w:val="00634809"/>
    <w:rsid w:val="00634B1A"/>
    <w:rsid w:val="00634DCC"/>
    <w:rsid w:val="00635061"/>
    <w:rsid w:val="0063524B"/>
    <w:rsid w:val="006352CA"/>
    <w:rsid w:val="006355AD"/>
    <w:rsid w:val="00635737"/>
    <w:rsid w:val="0063602A"/>
    <w:rsid w:val="006360DB"/>
    <w:rsid w:val="006367EE"/>
    <w:rsid w:val="00636A46"/>
    <w:rsid w:val="00637252"/>
    <w:rsid w:val="0063737C"/>
    <w:rsid w:val="006376D2"/>
    <w:rsid w:val="00637715"/>
    <w:rsid w:val="006377A0"/>
    <w:rsid w:val="0063792C"/>
    <w:rsid w:val="00637DD8"/>
    <w:rsid w:val="00637ED7"/>
    <w:rsid w:val="006405ED"/>
    <w:rsid w:val="00640862"/>
    <w:rsid w:val="006412C4"/>
    <w:rsid w:val="00641381"/>
    <w:rsid w:val="00641795"/>
    <w:rsid w:val="00642236"/>
    <w:rsid w:val="00642301"/>
    <w:rsid w:val="0064253C"/>
    <w:rsid w:val="00642B22"/>
    <w:rsid w:val="00642C00"/>
    <w:rsid w:val="00642CB6"/>
    <w:rsid w:val="00642D5C"/>
    <w:rsid w:val="00642F7E"/>
    <w:rsid w:val="0064308D"/>
    <w:rsid w:val="0064349D"/>
    <w:rsid w:val="00643555"/>
    <w:rsid w:val="00643BD1"/>
    <w:rsid w:val="00643BFC"/>
    <w:rsid w:val="00644578"/>
    <w:rsid w:val="006445D8"/>
    <w:rsid w:val="00644729"/>
    <w:rsid w:val="0064505A"/>
    <w:rsid w:val="0064505E"/>
    <w:rsid w:val="00645A7A"/>
    <w:rsid w:val="00645BBC"/>
    <w:rsid w:val="00645C15"/>
    <w:rsid w:val="00645C60"/>
    <w:rsid w:val="00646779"/>
    <w:rsid w:val="00646AA1"/>
    <w:rsid w:val="00646BE7"/>
    <w:rsid w:val="0064768C"/>
    <w:rsid w:val="00650266"/>
    <w:rsid w:val="0065028A"/>
    <w:rsid w:val="0065042B"/>
    <w:rsid w:val="00650AFD"/>
    <w:rsid w:val="00650B1C"/>
    <w:rsid w:val="00650F29"/>
    <w:rsid w:val="006511FE"/>
    <w:rsid w:val="00651403"/>
    <w:rsid w:val="006519D3"/>
    <w:rsid w:val="00651D41"/>
    <w:rsid w:val="00652021"/>
    <w:rsid w:val="006521AA"/>
    <w:rsid w:val="0065247E"/>
    <w:rsid w:val="006525CA"/>
    <w:rsid w:val="006526F9"/>
    <w:rsid w:val="00652D78"/>
    <w:rsid w:val="00652EC1"/>
    <w:rsid w:val="00653683"/>
    <w:rsid w:val="0065374C"/>
    <w:rsid w:val="00653C78"/>
    <w:rsid w:val="0065428A"/>
    <w:rsid w:val="00654D08"/>
    <w:rsid w:val="006554FE"/>
    <w:rsid w:val="006555D4"/>
    <w:rsid w:val="006558E6"/>
    <w:rsid w:val="00655DDD"/>
    <w:rsid w:val="006565D8"/>
    <w:rsid w:val="00656B01"/>
    <w:rsid w:val="00656CB1"/>
    <w:rsid w:val="00656E5B"/>
    <w:rsid w:val="00657183"/>
    <w:rsid w:val="00657417"/>
    <w:rsid w:val="00657A15"/>
    <w:rsid w:val="00657BE6"/>
    <w:rsid w:val="0066055F"/>
    <w:rsid w:val="006605D7"/>
    <w:rsid w:val="006607CF"/>
    <w:rsid w:val="00660B25"/>
    <w:rsid w:val="00660B51"/>
    <w:rsid w:val="006611B1"/>
    <w:rsid w:val="00661597"/>
    <w:rsid w:val="006618E5"/>
    <w:rsid w:val="006619CC"/>
    <w:rsid w:val="0066216E"/>
    <w:rsid w:val="006621D5"/>
    <w:rsid w:val="006622E7"/>
    <w:rsid w:val="00662BC4"/>
    <w:rsid w:val="00662C25"/>
    <w:rsid w:val="006633F5"/>
    <w:rsid w:val="00663C8E"/>
    <w:rsid w:val="00663D25"/>
    <w:rsid w:val="00663EDA"/>
    <w:rsid w:val="00663F0C"/>
    <w:rsid w:val="00663FC5"/>
    <w:rsid w:val="00664228"/>
    <w:rsid w:val="00664508"/>
    <w:rsid w:val="00664540"/>
    <w:rsid w:val="00664AF0"/>
    <w:rsid w:val="00664EFD"/>
    <w:rsid w:val="0066526D"/>
    <w:rsid w:val="0066546B"/>
    <w:rsid w:val="0066559C"/>
    <w:rsid w:val="00665A5F"/>
    <w:rsid w:val="00665CE5"/>
    <w:rsid w:val="00665F13"/>
    <w:rsid w:val="006667D4"/>
    <w:rsid w:val="0066687B"/>
    <w:rsid w:val="00666D0F"/>
    <w:rsid w:val="006673B1"/>
    <w:rsid w:val="006674EF"/>
    <w:rsid w:val="0066751B"/>
    <w:rsid w:val="00667646"/>
    <w:rsid w:val="00667787"/>
    <w:rsid w:val="00667A3F"/>
    <w:rsid w:val="006706F1"/>
    <w:rsid w:val="00670D33"/>
    <w:rsid w:val="00670E37"/>
    <w:rsid w:val="00670EB7"/>
    <w:rsid w:val="00671516"/>
    <w:rsid w:val="00671CFF"/>
    <w:rsid w:val="00672172"/>
    <w:rsid w:val="00672691"/>
    <w:rsid w:val="00673256"/>
    <w:rsid w:val="00673380"/>
    <w:rsid w:val="00673A12"/>
    <w:rsid w:val="00674CDE"/>
    <w:rsid w:val="00674CEF"/>
    <w:rsid w:val="00674E8A"/>
    <w:rsid w:val="006751C3"/>
    <w:rsid w:val="006751C5"/>
    <w:rsid w:val="00675601"/>
    <w:rsid w:val="006759BD"/>
    <w:rsid w:val="00675E1D"/>
    <w:rsid w:val="0067630B"/>
    <w:rsid w:val="00676813"/>
    <w:rsid w:val="00676F8B"/>
    <w:rsid w:val="00676FAA"/>
    <w:rsid w:val="00677203"/>
    <w:rsid w:val="00677332"/>
    <w:rsid w:val="0067763D"/>
    <w:rsid w:val="00677CBD"/>
    <w:rsid w:val="00677CCE"/>
    <w:rsid w:val="006807B8"/>
    <w:rsid w:val="0068095E"/>
    <w:rsid w:val="00681586"/>
    <w:rsid w:val="00681C2E"/>
    <w:rsid w:val="00681F16"/>
    <w:rsid w:val="0068205B"/>
    <w:rsid w:val="006822E4"/>
    <w:rsid w:val="00682E79"/>
    <w:rsid w:val="006830CE"/>
    <w:rsid w:val="00683571"/>
    <w:rsid w:val="00683BB0"/>
    <w:rsid w:val="00683E19"/>
    <w:rsid w:val="00683F93"/>
    <w:rsid w:val="006845CF"/>
    <w:rsid w:val="0068460D"/>
    <w:rsid w:val="0068474C"/>
    <w:rsid w:val="00684B4D"/>
    <w:rsid w:val="00684D9D"/>
    <w:rsid w:val="0068514B"/>
    <w:rsid w:val="0068524C"/>
    <w:rsid w:val="006852CB"/>
    <w:rsid w:val="00685BC8"/>
    <w:rsid w:val="00685F31"/>
    <w:rsid w:val="006862DD"/>
    <w:rsid w:val="006865B3"/>
    <w:rsid w:val="0068666B"/>
    <w:rsid w:val="00686735"/>
    <w:rsid w:val="006871E0"/>
    <w:rsid w:val="00687688"/>
    <w:rsid w:val="0068772C"/>
    <w:rsid w:val="00687D07"/>
    <w:rsid w:val="006907AF"/>
    <w:rsid w:val="0069092C"/>
    <w:rsid w:val="006913E3"/>
    <w:rsid w:val="006915BE"/>
    <w:rsid w:val="006919F3"/>
    <w:rsid w:val="00691AB4"/>
    <w:rsid w:val="00691B92"/>
    <w:rsid w:val="00691C06"/>
    <w:rsid w:val="0069216D"/>
    <w:rsid w:val="006925D9"/>
    <w:rsid w:val="00692F3A"/>
    <w:rsid w:val="00693191"/>
    <w:rsid w:val="00693289"/>
    <w:rsid w:val="00693D76"/>
    <w:rsid w:val="00693F1B"/>
    <w:rsid w:val="0069461D"/>
    <w:rsid w:val="006946B6"/>
    <w:rsid w:val="0069565F"/>
    <w:rsid w:val="00695905"/>
    <w:rsid w:val="00696445"/>
    <w:rsid w:val="006966EB"/>
    <w:rsid w:val="00697103"/>
    <w:rsid w:val="0069779B"/>
    <w:rsid w:val="006977BF"/>
    <w:rsid w:val="0069799F"/>
    <w:rsid w:val="006A0149"/>
    <w:rsid w:val="006A01AE"/>
    <w:rsid w:val="006A021F"/>
    <w:rsid w:val="006A0530"/>
    <w:rsid w:val="006A0E91"/>
    <w:rsid w:val="006A1AE4"/>
    <w:rsid w:val="006A1B12"/>
    <w:rsid w:val="006A1D33"/>
    <w:rsid w:val="006A27FE"/>
    <w:rsid w:val="006A2984"/>
    <w:rsid w:val="006A2985"/>
    <w:rsid w:val="006A2CAA"/>
    <w:rsid w:val="006A2ED4"/>
    <w:rsid w:val="006A31EB"/>
    <w:rsid w:val="006A3243"/>
    <w:rsid w:val="006A3817"/>
    <w:rsid w:val="006A3C21"/>
    <w:rsid w:val="006A3D38"/>
    <w:rsid w:val="006A3FD6"/>
    <w:rsid w:val="006A466C"/>
    <w:rsid w:val="006A4986"/>
    <w:rsid w:val="006A4ADD"/>
    <w:rsid w:val="006A51FC"/>
    <w:rsid w:val="006A5B11"/>
    <w:rsid w:val="006A5B54"/>
    <w:rsid w:val="006A5C69"/>
    <w:rsid w:val="006A5D8B"/>
    <w:rsid w:val="006A63DE"/>
    <w:rsid w:val="006A64F2"/>
    <w:rsid w:val="006A6A0D"/>
    <w:rsid w:val="006A6B49"/>
    <w:rsid w:val="006A74B2"/>
    <w:rsid w:val="006B007F"/>
    <w:rsid w:val="006B0301"/>
    <w:rsid w:val="006B0B95"/>
    <w:rsid w:val="006B0EE3"/>
    <w:rsid w:val="006B1CDF"/>
    <w:rsid w:val="006B1D1E"/>
    <w:rsid w:val="006B20C5"/>
    <w:rsid w:val="006B2584"/>
    <w:rsid w:val="006B26DB"/>
    <w:rsid w:val="006B30EB"/>
    <w:rsid w:val="006B37F2"/>
    <w:rsid w:val="006B3821"/>
    <w:rsid w:val="006B3910"/>
    <w:rsid w:val="006B3B41"/>
    <w:rsid w:val="006B3C52"/>
    <w:rsid w:val="006B42AC"/>
    <w:rsid w:val="006B46F3"/>
    <w:rsid w:val="006B5302"/>
    <w:rsid w:val="006B5402"/>
    <w:rsid w:val="006B5537"/>
    <w:rsid w:val="006B5577"/>
    <w:rsid w:val="006B5CBB"/>
    <w:rsid w:val="006B6367"/>
    <w:rsid w:val="006B7314"/>
    <w:rsid w:val="006B74FB"/>
    <w:rsid w:val="006B7841"/>
    <w:rsid w:val="006B7D9F"/>
    <w:rsid w:val="006B7DCC"/>
    <w:rsid w:val="006C0082"/>
    <w:rsid w:val="006C07DE"/>
    <w:rsid w:val="006C09B9"/>
    <w:rsid w:val="006C0B0A"/>
    <w:rsid w:val="006C1231"/>
    <w:rsid w:val="006C1648"/>
    <w:rsid w:val="006C16F9"/>
    <w:rsid w:val="006C1E2E"/>
    <w:rsid w:val="006C22C3"/>
    <w:rsid w:val="006C294C"/>
    <w:rsid w:val="006C2D30"/>
    <w:rsid w:val="006C3038"/>
    <w:rsid w:val="006C3587"/>
    <w:rsid w:val="006C3756"/>
    <w:rsid w:val="006C4931"/>
    <w:rsid w:val="006C49E9"/>
    <w:rsid w:val="006C4F06"/>
    <w:rsid w:val="006C5617"/>
    <w:rsid w:val="006C5642"/>
    <w:rsid w:val="006C595D"/>
    <w:rsid w:val="006C5B95"/>
    <w:rsid w:val="006C5D21"/>
    <w:rsid w:val="006C5F30"/>
    <w:rsid w:val="006C600E"/>
    <w:rsid w:val="006C6975"/>
    <w:rsid w:val="006C6B31"/>
    <w:rsid w:val="006C6D5B"/>
    <w:rsid w:val="006C6E1D"/>
    <w:rsid w:val="006C731A"/>
    <w:rsid w:val="006C78E3"/>
    <w:rsid w:val="006C7A17"/>
    <w:rsid w:val="006C7F91"/>
    <w:rsid w:val="006D022C"/>
    <w:rsid w:val="006D03C8"/>
    <w:rsid w:val="006D0A20"/>
    <w:rsid w:val="006D10AC"/>
    <w:rsid w:val="006D180C"/>
    <w:rsid w:val="006D1C44"/>
    <w:rsid w:val="006D1E3A"/>
    <w:rsid w:val="006D1F33"/>
    <w:rsid w:val="006D2131"/>
    <w:rsid w:val="006D249B"/>
    <w:rsid w:val="006D25EB"/>
    <w:rsid w:val="006D26BC"/>
    <w:rsid w:val="006D2764"/>
    <w:rsid w:val="006D27CD"/>
    <w:rsid w:val="006D29A9"/>
    <w:rsid w:val="006D2FB2"/>
    <w:rsid w:val="006D36F9"/>
    <w:rsid w:val="006D396A"/>
    <w:rsid w:val="006D3FF1"/>
    <w:rsid w:val="006D4016"/>
    <w:rsid w:val="006D4A22"/>
    <w:rsid w:val="006D4D67"/>
    <w:rsid w:val="006D4F89"/>
    <w:rsid w:val="006D5611"/>
    <w:rsid w:val="006D564B"/>
    <w:rsid w:val="006D59D5"/>
    <w:rsid w:val="006D5AD2"/>
    <w:rsid w:val="006D5BFD"/>
    <w:rsid w:val="006D5C7A"/>
    <w:rsid w:val="006D5CEF"/>
    <w:rsid w:val="006D5D24"/>
    <w:rsid w:val="006D636E"/>
    <w:rsid w:val="006D692C"/>
    <w:rsid w:val="006D6E96"/>
    <w:rsid w:val="006D7BD0"/>
    <w:rsid w:val="006E024E"/>
    <w:rsid w:val="006E08DF"/>
    <w:rsid w:val="006E0C86"/>
    <w:rsid w:val="006E1158"/>
    <w:rsid w:val="006E14FC"/>
    <w:rsid w:val="006E1506"/>
    <w:rsid w:val="006E1B60"/>
    <w:rsid w:val="006E1E15"/>
    <w:rsid w:val="006E2634"/>
    <w:rsid w:val="006E293C"/>
    <w:rsid w:val="006E2C80"/>
    <w:rsid w:val="006E2D45"/>
    <w:rsid w:val="006E3B02"/>
    <w:rsid w:val="006E3E05"/>
    <w:rsid w:val="006E408C"/>
    <w:rsid w:val="006E41D1"/>
    <w:rsid w:val="006E4272"/>
    <w:rsid w:val="006E4417"/>
    <w:rsid w:val="006E4870"/>
    <w:rsid w:val="006E4ADC"/>
    <w:rsid w:val="006E4BF3"/>
    <w:rsid w:val="006E5454"/>
    <w:rsid w:val="006E55DB"/>
    <w:rsid w:val="006E5DCA"/>
    <w:rsid w:val="006E5FFF"/>
    <w:rsid w:val="006E602D"/>
    <w:rsid w:val="006E6080"/>
    <w:rsid w:val="006E6625"/>
    <w:rsid w:val="006E69FA"/>
    <w:rsid w:val="006E6A66"/>
    <w:rsid w:val="006E6AE1"/>
    <w:rsid w:val="006E6BAA"/>
    <w:rsid w:val="006E6EDB"/>
    <w:rsid w:val="006E73AD"/>
    <w:rsid w:val="006E750B"/>
    <w:rsid w:val="006E7DB9"/>
    <w:rsid w:val="006E7E56"/>
    <w:rsid w:val="006F013F"/>
    <w:rsid w:val="006F0529"/>
    <w:rsid w:val="006F0756"/>
    <w:rsid w:val="006F1AFD"/>
    <w:rsid w:val="006F1C51"/>
    <w:rsid w:val="006F1D03"/>
    <w:rsid w:val="006F1F22"/>
    <w:rsid w:val="006F22B6"/>
    <w:rsid w:val="006F2457"/>
    <w:rsid w:val="006F281F"/>
    <w:rsid w:val="006F3264"/>
    <w:rsid w:val="006F376A"/>
    <w:rsid w:val="006F4B0C"/>
    <w:rsid w:val="006F4E1B"/>
    <w:rsid w:val="006F4E64"/>
    <w:rsid w:val="006F507C"/>
    <w:rsid w:val="006F5278"/>
    <w:rsid w:val="006F58A2"/>
    <w:rsid w:val="006F5BB7"/>
    <w:rsid w:val="006F5C52"/>
    <w:rsid w:val="006F65BF"/>
    <w:rsid w:val="006F661F"/>
    <w:rsid w:val="006F677E"/>
    <w:rsid w:val="006F6A3C"/>
    <w:rsid w:val="006F76C3"/>
    <w:rsid w:val="006F79D0"/>
    <w:rsid w:val="006F7B55"/>
    <w:rsid w:val="00700151"/>
    <w:rsid w:val="007001AA"/>
    <w:rsid w:val="00700542"/>
    <w:rsid w:val="007006D0"/>
    <w:rsid w:val="00701133"/>
    <w:rsid w:val="00701181"/>
    <w:rsid w:val="0070162D"/>
    <w:rsid w:val="00701724"/>
    <w:rsid w:val="00701816"/>
    <w:rsid w:val="007018C7"/>
    <w:rsid w:val="00701B9D"/>
    <w:rsid w:val="007028C2"/>
    <w:rsid w:val="00702B2B"/>
    <w:rsid w:val="00702EC0"/>
    <w:rsid w:val="0070307D"/>
    <w:rsid w:val="00703588"/>
    <w:rsid w:val="00703628"/>
    <w:rsid w:val="00704251"/>
    <w:rsid w:val="00704CF3"/>
    <w:rsid w:val="00704D13"/>
    <w:rsid w:val="007054D3"/>
    <w:rsid w:val="00705AA1"/>
    <w:rsid w:val="007061B5"/>
    <w:rsid w:val="00706530"/>
    <w:rsid w:val="00706C6A"/>
    <w:rsid w:val="00706E74"/>
    <w:rsid w:val="00707559"/>
    <w:rsid w:val="00707CB8"/>
    <w:rsid w:val="0071033F"/>
    <w:rsid w:val="007107F9"/>
    <w:rsid w:val="00710CA2"/>
    <w:rsid w:val="007115B2"/>
    <w:rsid w:val="00711611"/>
    <w:rsid w:val="00711A30"/>
    <w:rsid w:val="00711BB2"/>
    <w:rsid w:val="00712802"/>
    <w:rsid w:val="00712AE6"/>
    <w:rsid w:val="0071314C"/>
    <w:rsid w:val="00713243"/>
    <w:rsid w:val="0071344B"/>
    <w:rsid w:val="007136FB"/>
    <w:rsid w:val="00713F05"/>
    <w:rsid w:val="00714234"/>
    <w:rsid w:val="007145E5"/>
    <w:rsid w:val="00714792"/>
    <w:rsid w:val="00714C3B"/>
    <w:rsid w:val="00715272"/>
    <w:rsid w:val="007152B9"/>
    <w:rsid w:val="0071606D"/>
    <w:rsid w:val="0071630E"/>
    <w:rsid w:val="007166F1"/>
    <w:rsid w:val="00716E69"/>
    <w:rsid w:val="00717335"/>
    <w:rsid w:val="00717353"/>
    <w:rsid w:val="0071786C"/>
    <w:rsid w:val="00717C84"/>
    <w:rsid w:val="00717F16"/>
    <w:rsid w:val="007203F5"/>
    <w:rsid w:val="00720ECB"/>
    <w:rsid w:val="007210AF"/>
    <w:rsid w:val="00721381"/>
    <w:rsid w:val="00721957"/>
    <w:rsid w:val="0072210D"/>
    <w:rsid w:val="0072242C"/>
    <w:rsid w:val="00722903"/>
    <w:rsid w:val="00722B8E"/>
    <w:rsid w:val="00722C0D"/>
    <w:rsid w:val="00723254"/>
    <w:rsid w:val="007232D1"/>
    <w:rsid w:val="00723516"/>
    <w:rsid w:val="00723A9D"/>
    <w:rsid w:val="00723C0E"/>
    <w:rsid w:val="00723D3F"/>
    <w:rsid w:val="00723E0A"/>
    <w:rsid w:val="00723F20"/>
    <w:rsid w:val="007240A6"/>
    <w:rsid w:val="00724ED0"/>
    <w:rsid w:val="007250EB"/>
    <w:rsid w:val="00725645"/>
    <w:rsid w:val="00725DBF"/>
    <w:rsid w:val="00725E37"/>
    <w:rsid w:val="007260A0"/>
    <w:rsid w:val="007260F4"/>
    <w:rsid w:val="007263E1"/>
    <w:rsid w:val="00726A9B"/>
    <w:rsid w:val="00726EB0"/>
    <w:rsid w:val="007277FA"/>
    <w:rsid w:val="00727830"/>
    <w:rsid w:val="00730AF2"/>
    <w:rsid w:val="007313C8"/>
    <w:rsid w:val="007318E8"/>
    <w:rsid w:val="00731AB2"/>
    <w:rsid w:val="00731EAC"/>
    <w:rsid w:val="00731F51"/>
    <w:rsid w:val="007323B8"/>
    <w:rsid w:val="00732581"/>
    <w:rsid w:val="007326F4"/>
    <w:rsid w:val="00733310"/>
    <w:rsid w:val="00733445"/>
    <w:rsid w:val="00733718"/>
    <w:rsid w:val="0073412A"/>
    <w:rsid w:val="007345A8"/>
    <w:rsid w:val="007351BB"/>
    <w:rsid w:val="007354CE"/>
    <w:rsid w:val="00735A60"/>
    <w:rsid w:val="00735B3E"/>
    <w:rsid w:val="007364E2"/>
    <w:rsid w:val="00736504"/>
    <w:rsid w:val="007365A6"/>
    <w:rsid w:val="00736AF8"/>
    <w:rsid w:val="00737235"/>
    <w:rsid w:val="0073728E"/>
    <w:rsid w:val="007374ED"/>
    <w:rsid w:val="0073772A"/>
    <w:rsid w:val="0073779B"/>
    <w:rsid w:val="00737F28"/>
    <w:rsid w:val="00737FBF"/>
    <w:rsid w:val="00737FE9"/>
    <w:rsid w:val="00740139"/>
    <w:rsid w:val="0074082A"/>
    <w:rsid w:val="00740862"/>
    <w:rsid w:val="007409A8"/>
    <w:rsid w:val="007409BE"/>
    <w:rsid w:val="007413D9"/>
    <w:rsid w:val="007417A4"/>
    <w:rsid w:val="00741A38"/>
    <w:rsid w:val="00741E0C"/>
    <w:rsid w:val="007420AD"/>
    <w:rsid w:val="007423C3"/>
    <w:rsid w:val="00742861"/>
    <w:rsid w:val="00742A36"/>
    <w:rsid w:val="00742D5D"/>
    <w:rsid w:val="00743378"/>
    <w:rsid w:val="00743598"/>
    <w:rsid w:val="00743DB7"/>
    <w:rsid w:val="007446D7"/>
    <w:rsid w:val="00744941"/>
    <w:rsid w:val="00744EDC"/>
    <w:rsid w:val="00745379"/>
    <w:rsid w:val="007455D7"/>
    <w:rsid w:val="00745C03"/>
    <w:rsid w:val="00745CAB"/>
    <w:rsid w:val="007460B9"/>
    <w:rsid w:val="007462A5"/>
    <w:rsid w:val="007462A8"/>
    <w:rsid w:val="0074680F"/>
    <w:rsid w:val="00746825"/>
    <w:rsid w:val="0074744A"/>
    <w:rsid w:val="00747AB7"/>
    <w:rsid w:val="00747B0E"/>
    <w:rsid w:val="00747C96"/>
    <w:rsid w:val="00750400"/>
    <w:rsid w:val="00750C36"/>
    <w:rsid w:val="00751060"/>
    <w:rsid w:val="007516E1"/>
    <w:rsid w:val="00752372"/>
    <w:rsid w:val="00752F50"/>
    <w:rsid w:val="007534B4"/>
    <w:rsid w:val="0075352B"/>
    <w:rsid w:val="00753660"/>
    <w:rsid w:val="00753975"/>
    <w:rsid w:val="0075411F"/>
    <w:rsid w:val="00754316"/>
    <w:rsid w:val="00754974"/>
    <w:rsid w:val="00754A51"/>
    <w:rsid w:val="007551FB"/>
    <w:rsid w:val="007554D7"/>
    <w:rsid w:val="00755567"/>
    <w:rsid w:val="00755684"/>
    <w:rsid w:val="0075581A"/>
    <w:rsid w:val="00756478"/>
    <w:rsid w:val="0075652F"/>
    <w:rsid w:val="007565EB"/>
    <w:rsid w:val="00756830"/>
    <w:rsid w:val="00756924"/>
    <w:rsid w:val="0075794A"/>
    <w:rsid w:val="00757974"/>
    <w:rsid w:val="00757D7C"/>
    <w:rsid w:val="007602DA"/>
    <w:rsid w:val="00760553"/>
    <w:rsid w:val="007609DB"/>
    <w:rsid w:val="00760AA9"/>
    <w:rsid w:val="00760E81"/>
    <w:rsid w:val="007625D4"/>
    <w:rsid w:val="0076298D"/>
    <w:rsid w:val="00762F8D"/>
    <w:rsid w:val="00763C3D"/>
    <w:rsid w:val="00763DCB"/>
    <w:rsid w:val="007640A7"/>
    <w:rsid w:val="007641A1"/>
    <w:rsid w:val="0076486B"/>
    <w:rsid w:val="00764E14"/>
    <w:rsid w:val="00765353"/>
    <w:rsid w:val="00765FBC"/>
    <w:rsid w:val="00765FF8"/>
    <w:rsid w:val="007660DE"/>
    <w:rsid w:val="00766553"/>
    <w:rsid w:val="00766905"/>
    <w:rsid w:val="00766B8E"/>
    <w:rsid w:val="007674F1"/>
    <w:rsid w:val="007676F1"/>
    <w:rsid w:val="00767726"/>
    <w:rsid w:val="00767A42"/>
    <w:rsid w:val="00770266"/>
    <w:rsid w:val="00770960"/>
    <w:rsid w:val="00770B30"/>
    <w:rsid w:val="00770C82"/>
    <w:rsid w:val="00770E53"/>
    <w:rsid w:val="00770FA4"/>
    <w:rsid w:val="00771386"/>
    <w:rsid w:val="0077150D"/>
    <w:rsid w:val="007717EC"/>
    <w:rsid w:val="00771E56"/>
    <w:rsid w:val="007723D7"/>
    <w:rsid w:val="00772975"/>
    <w:rsid w:val="007729B2"/>
    <w:rsid w:val="00772F7A"/>
    <w:rsid w:val="00773365"/>
    <w:rsid w:val="007735E0"/>
    <w:rsid w:val="00773AB3"/>
    <w:rsid w:val="00774A50"/>
    <w:rsid w:val="00774AF7"/>
    <w:rsid w:val="00774E0F"/>
    <w:rsid w:val="00775004"/>
    <w:rsid w:val="0077512B"/>
    <w:rsid w:val="007755DF"/>
    <w:rsid w:val="007759B4"/>
    <w:rsid w:val="00775AFC"/>
    <w:rsid w:val="00775D4A"/>
    <w:rsid w:val="00775DD6"/>
    <w:rsid w:val="00776171"/>
    <w:rsid w:val="0077634E"/>
    <w:rsid w:val="0077654D"/>
    <w:rsid w:val="00776F1B"/>
    <w:rsid w:val="0077763A"/>
    <w:rsid w:val="0077775F"/>
    <w:rsid w:val="0078061A"/>
    <w:rsid w:val="0078090F"/>
    <w:rsid w:val="00780F1C"/>
    <w:rsid w:val="00781050"/>
    <w:rsid w:val="0078110C"/>
    <w:rsid w:val="0078117E"/>
    <w:rsid w:val="007818A0"/>
    <w:rsid w:val="00781F31"/>
    <w:rsid w:val="00782169"/>
    <w:rsid w:val="007821C5"/>
    <w:rsid w:val="00782891"/>
    <w:rsid w:val="00782E3D"/>
    <w:rsid w:val="00783139"/>
    <w:rsid w:val="0078329A"/>
    <w:rsid w:val="00783464"/>
    <w:rsid w:val="0078349D"/>
    <w:rsid w:val="007839AE"/>
    <w:rsid w:val="00783EF0"/>
    <w:rsid w:val="0078401A"/>
    <w:rsid w:val="007841F9"/>
    <w:rsid w:val="00784370"/>
    <w:rsid w:val="007844ED"/>
    <w:rsid w:val="0078464A"/>
    <w:rsid w:val="00784775"/>
    <w:rsid w:val="00784F84"/>
    <w:rsid w:val="0078559A"/>
    <w:rsid w:val="00786DFB"/>
    <w:rsid w:val="00787315"/>
    <w:rsid w:val="007873A8"/>
    <w:rsid w:val="00787466"/>
    <w:rsid w:val="00787477"/>
    <w:rsid w:val="00787671"/>
    <w:rsid w:val="00787795"/>
    <w:rsid w:val="00787ABB"/>
    <w:rsid w:val="00790175"/>
    <w:rsid w:val="0079037D"/>
    <w:rsid w:val="0079040C"/>
    <w:rsid w:val="00790A15"/>
    <w:rsid w:val="0079104E"/>
    <w:rsid w:val="00791265"/>
    <w:rsid w:val="0079178E"/>
    <w:rsid w:val="00791971"/>
    <w:rsid w:val="00791BBB"/>
    <w:rsid w:val="00791D78"/>
    <w:rsid w:val="00792720"/>
    <w:rsid w:val="00792EDC"/>
    <w:rsid w:val="00793288"/>
    <w:rsid w:val="007935C5"/>
    <w:rsid w:val="007935CA"/>
    <w:rsid w:val="00793E56"/>
    <w:rsid w:val="007940D2"/>
    <w:rsid w:val="0079414E"/>
    <w:rsid w:val="00794191"/>
    <w:rsid w:val="0079421C"/>
    <w:rsid w:val="0079451B"/>
    <w:rsid w:val="007945CC"/>
    <w:rsid w:val="007947A3"/>
    <w:rsid w:val="00794A5C"/>
    <w:rsid w:val="00794C14"/>
    <w:rsid w:val="00794C76"/>
    <w:rsid w:val="00794E4D"/>
    <w:rsid w:val="00794E68"/>
    <w:rsid w:val="00794EB9"/>
    <w:rsid w:val="00795AB4"/>
    <w:rsid w:val="00795D91"/>
    <w:rsid w:val="00795E25"/>
    <w:rsid w:val="00795F40"/>
    <w:rsid w:val="007960A4"/>
    <w:rsid w:val="007962DC"/>
    <w:rsid w:val="007963D4"/>
    <w:rsid w:val="007969B4"/>
    <w:rsid w:val="00796AD2"/>
    <w:rsid w:val="00797816"/>
    <w:rsid w:val="00797BFE"/>
    <w:rsid w:val="00797ED4"/>
    <w:rsid w:val="007A062F"/>
    <w:rsid w:val="007A0806"/>
    <w:rsid w:val="007A0EA0"/>
    <w:rsid w:val="007A0FEC"/>
    <w:rsid w:val="007A1160"/>
    <w:rsid w:val="007A1639"/>
    <w:rsid w:val="007A1C65"/>
    <w:rsid w:val="007A2908"/>
    <w:rsid w:val="007A313A"/>
    <w:rsid w:val="007A3646"/>
    <w:rsid w:val="007A3A5D"/>
    <w:rsid w:val="007A3EEC"/>
    <w:rsid w:val="007A3FFC"/>
    <w:rsid w:val="007A41C1"/>
    <w:rsid w:val="007A4CC7"/>
    <w:rsid w:val="007A4FA9"/>
    <w:rsid w:val="007A57DA"/>
    <w:rsid w:val="007A5D0E"/>
    <w:rsid w:val="007A5D16"/>
    <w:rsid w:val="007A5E66"/>
    <w:rsid w:val="007A6106"/>
    <w:rsid w:val="007A64CD"/>
    <w:rsid w:val="007A6A55"/>
    <w:rsid w:val="007A6AC7"/>
    <w:rsid w:val="007A6EB1"/>
    <w:rsid w:val="007A6F9F"/>
    <w:rsid w:val="007A7024"/>
    <w:rsid w:val="007A78FF"/>
    <w:rsid w:val="007A7AE3"/>
    <w:rsid w:val="007A7BEB"/>
    <w:rsid w:val="007A7C6A"/>
    <w:rsid w:val="007A7EDF"/>
    <w:rsid w:val="007B00B8"/>
    <w:rsid w:val="007B0163"/>
    <w:rsid w:val="007B03BE"/>
    <w:rsid w:val="007B03C6"/>
    <w:rsid w:val="007B05F1"/>
    <w:rsid w:val="007B0B27"/>
    <w:rsid w:val="007B0F99"/>
    <w:rsid w:val="007B1D95"/>
    <w:rsid w:val="007B203A"/>
    <w:rsid w:val="007B20D0"/>
    <w:rsid w:val="007B2F8D"/>
    <w:rsid w:val="007B308F"/>
    <w:rsid w:val="007B463C"/>
    <w:rsid w:val="007B4948"/>
    <w:rsid w:val="007B4E24"/>
    <w:rsid w:val="007B4FAA"/>
    <w:rsid w:val="007B5086"/>
    <w:rsid w:val="007B578E"/>
    <w:rsid w:val="007B5F19"/>
    <w:rsid w:val="007B6834"/>
    <w:rsid w:val="007B6D99"/>
    <w:rsid w:val="007B6DE6"/>
    <w:rsid w:val="007B6EFB"/>
    <w:rsid w:val="007B7134"/>
    <w:rsid w:val="007B7598"/>
    <w:rsid w:val="007B79FE"/>
    <w:rsid w:val="007C0C7F"/>
    <w:rsid w:val="007C1775"/>
    <w:rsid w:val="007C19E0"/>
    <w:rsid w:val="007C211A"/>
    <w:rsid w:val="007C21AB"/>
    <w:rsid w:val="007C21DB"/>
    <w:rsid w:val="007C2666"/>
    <w:rsid w:val="007C26C7"/>
    <w:rsid w:val="007C275B"/>
    <w:rsid w:val="007C312C"/>
    <w:rsid w:val="007C330F"/>
    <w:rsid w:val="007C35AD"/>
    <w:rsid w:val="007C394B"/>
    <w:rsid w:val="007C3A66"/>
    <w:rsid w:val="007C3FF2"/>
    <w:rsid w:val="007C49C6"/>
    <w:rsid w:val="007C51E2"/>
    <w:rsid w:val="007C60E6"/>
    <w:rsid w:val="007C68B9"/>
    <w:rsid w:val="007C6B29"/>
    <w:rsid w:val="007C6D15"/>
    <w:rsid w:val="007C6D58"/>
    <w:rsid w:val="007C6FA0"/>
    <w:rsid w:val="007C74FC"/>
    <w:rsid w:val="007C7F2B"/>
    <w:rsid w:val="007D06CD"/>
    <w:rsid w:val="007D07DB"/>
    <w:rsid w:val="007D0EA0"/>
    <w:rsid w:val="007D0EF5"/>
    <w:rsid w:val="007D1966"/>
    <w:rsid w:val="007D2702"/>
    <w:rsid w:val="007D275A"/>
    <w:rsid w:val="007D28AB"/>
    <w:rsid w:val="007D2948"/>
    <w:rsid w:val="007D294A"/>
    <w:rsid w:val="007D2E74"/>
    <w:rsid w:val="007D31D5"/>
    <w:rsid w:val="007D31F6"/>
    <w:rsid w:val="007D3273"/>
    <w:rsid w:val="007D329D"/>
    <w:rsid w:val="007D36B7"/>
    <w:rsid w:val="007D399C"/>
    <w:rsid w:val="007D3DA9"/>
    <w:rsid w:val="007D432F"/>
    <w:rsid w:val="007D440A"/>
    <w:rsid w:val="007D4D6A"/>
    <w:rsid w:val="007D5432"/>
    <w:rsid w:val="007D551C"/>
    <w:rsid w:val="007D5942"/>
    <w:rsid w:val="007D6396"/>
    <w:rsid w:val="007D66A6"/>
    <w:rsid w:val="007D6760"/>
    <w:rsid w:val="007D7089"/>
    <w:rsid w:val="007D7344"/>
    <w:rsid w:val="007D77C4"/>
    <w:rsid w:val="007E02A7"/>
    <w:rsid w:val="007E130D"/>
    <w:rsid w:val="007E1592"/>
    <w:rsid w:val="007E16B0"/>
    <w:rsid w:val="007E1A73"/>
    <w:rsid w:val="007E1B90"/>
    <w:rsid w:val="007E2421"/>
    <w:rsid w:val="007E249B"/>
    <w:rsid w:val="007E2C2A"/>
    <w:rsid w:val="007E2D28"/>
    <w:rsid w:val="007E3272"/>
    <w:rsid w:val="007E38E3"/>
    <w:rsid w:val="007E3E25"/>
    <w:rsid w:val="007E417B"/>
    <w:rsid w:val="007E442D"/>
    <w:rsid w:val="007E44B6"/>
    <w:rsid w:val="007E4C6E"/>
    <w:rsid w:val="007E4F4E"/>
    <w:rsid w:val="007E505A"/>
    <w:rsid w:val="007E5521"/>
    <w:rsid w:val="007E5E7D"/>
    <w:rsid w:val="007E5FB6"/>
    <w:rsid w:val="007E7460"/>
    <w:rsid w:val="007E7C5C"/>
    <w:rsid w:val="007F0980"/>
    <w:rsid w:val="007F0C9B"/>
    <w:rsid w:val="007F1255"/>
    <w:rsid w:val="007F2071"/>
    <w:rsid w:val="007F2274"/>
    <w:rsid w:val="007F22A3"/>
    <w:rsid w:val="007F246C"/>
    <w:rsid w:val="007F2B3D"/>
    <w:rsid w:val="007F2E3A"/>
    <w:rsid w:val="007F332F"/>
    <w:rsid w:val="007F353D"/>
    <w:rsid w:val="007F38D7"/>
    <w:rsid w:val="007F4033"/>
    <w:rsid w:val="007F41C5"/>
    <w:rsid w:val="007F41FA"/>
    <w:rsid w:val="007F436E"/>
    <w:rsid w:val="007F48D7"/>
    <w:rsid w:val="007F498D"/>
    <w:rsid w:val="007F4E57"/>
    <w:rsid w:val="007F51E6"/>
    <w:rsid w:val="007F59E0"/>
    <w:rsid w:val="007F5B86"/>
    <w:rsid w:val="007F5EB8"/>
    <w:rsid w:val="007F7507"/>
    <w:rsid w:val="007F7995"/>
    <w:rsid w:val="007F7C21"/>
    <w:rsid w:val="008007C2"/>
    <w:rsid w:val="00800938"/>
    <w:rsid w:val="00800D69"/>
    <w:rsid w:val="00801519"/>
    <w:rsid w:val="008018D9"/>
    <w:rsid w:val="00801CCA"/>
    <w:rsid w:val="00802225"/>
    <w:rsid w:val="008026B7"/>
    <w:rsid w:val="00803068"/>
    <w:rsid w:val="0080347E"/>
    <w:rsid w:val="00803664"/>
    <w:rsid w:val="0080373B"/>
    <w:rsid w:val="00803CF3"/>
    <w:rsid w:val="00804252"/>
    <w:rsid w:val="00804F97"/>
    <w:rsid w:val="0080514F"/>
    <w:rsid w:val="008051A8"/>
    <w:rsid w:val="00805BD3"/>
    <w:rsid w:val="00806A64"/>
    <w:rsid w:val="008073C0"/>
    <w:rsid w:val="00807606"/>
    <w:rsid w:val="008076FD"/>
    <w:rsid w:val="008079E8"/>
    <w:rsid w:val="00807A77"/>
    <w:rsid w:val="00807EC0"/>
    <w:rsid w:val="00807F7F"/>
    <w:rsid w:val="008107EE"/>
    <w:rsid w:val="008116FA"/>
    <w:rsid w:val="00811879"/>
    <w:rsid w:val="0081277D"/>
    <w:rsid w:val="00812F7C"/>
    <w:rsid w:val="0081374A"/>
    <w:rsid w:val="00813C17"/>
    <w:rsid w:val="00813F6A"/>
    <w:rsid w:val="00813FEA"/>
    <w:rsid w:val="008141FD"/>
    <w:rsid w:val="00814D7E"/>
    <w:rsid w:val="00815270"/>
    <w:rsid w:val="00815A07"/>
    <w:rsid w:val="00815ABB"/>
    <w:rsid w:val="00815B68"/>
    <w:rsid w:val="00816728"/>
    <w:rsid w:val="0081692A"/>
    <w:rsid w:val="008172F8"/>
    <w:rsid w:val="00817495"/>
    <w:rsid w:val="00817969"/>
    <w:rsid w:val="00817A2A"/>
    <w:rsid w:val="00817A62"/>
    <w:rsid w:val="00817EE0"/>
    <w:rsid w:val="00817FCF"/>
    <w:rsid w:val="00820352"/>
    <w:rsid w:val="00820A65"/>
    <w:rsid w:val="00820FA8"/>
    <w:rsid w:val="00821305"/>
    <w:rsid w:val="00821763"/>
    <w:rsid w:val="00822A6F"/>
    <w:rsid w:val="00822AEE"/>
    <w:rsid w:val="00823183"/>
    <w:rsid w:val="008231CE"/>
    <w:rsid w:val="008236DB"/>
    <w:rsid w:val="00823E9E"/>
    <w:rsid w:val="00824006"/>
    <w:rsid w:val="00824414"/>
    <w:rsid w:val="00824E6F"/>
    <w:rsid w:val="0082529D"/>
    <w:rsid w:val="008253CD"/>
    <w:rsid w:val="008258A8"/>
    <w:rsid w:val="00825A83"/>
    <w:rsid w:val="00825AEA"/>
    <w:rsid w:val="008265D9"/>
    <w:rsid w:val="00826FCB"/>
    <w:rsid w:val="00827245"/>
    <w:rsid w:val="00827F5A"/>
    <w:rsid w:val="00830144"/>
    <w:rsid w:val="0083060A"/>
    <w:rsid w:val="0083086D"/>
    <w:rsid w:val="00830C43"/>
    <w:rsid w:val="00830D86"/>
    <w:rsid w:val="00831C74"/>
    <w:rsid w:val="00832192"/>
    <w:rsid w:val="008321E4"/>
    <w:rsid w:val="0083253A"/>
    <w:rsid w:val="0083268C"/>
    <w:rsid w:val="008326CE"/>
    <w:rsid w:val="00832B1E"/>
    <w:rsid w:val="00832D18"/>
    <w:rsid w:val="00832DEA"/>
    <w:rsid w:val="00832E84"/>
    <w:rsid w:val="008332F9"/>
    <w:rsid w:val="00833697"/>
    <w:rsid w:val="008336FB"/>
    <w:rsid w:val="00833BB3"/>
    <w:rsid w:val="00833F41"/>
    <w:rsid w:val="0083468E"/>
    <w:rsid w:val="008348BC"/>
    <w:rsid w:val="0083491D"/>
    <w:rsid w:val="00834F5A"/>
    <w:rsid w:val="0083501E"/>
    <w:rsid w:val="008350EC"/>
    <w:rsid w:val="008358BE"/>
    <w:rsid w:val="00835A48"/>
    <w:rsid w:val="00835EE9"/>
    <w:rsid w:val="008365DE"/>
    <w:rsid w:val="00836BC5"/>
    <w:rsid w:val="00840130"/>
    <w:rsid w:val="0084047C"/>
    <w:rsid w:val="00840D0B"/>
    <w:rsid w:val="008413DC"/>
    <w:rsid w:val="008418CA"/>
    <w:rsid w:val="008418D3"/>
    <w:rsid w:val="008428D3"/>
    <w:rsid w:val="00842ED8"/>
    <w:rsid w:val="0084309B"/>
    <w:rsid w:val="0084348C"/>
    <w:rsid w:val="00843525"/>
    <w:rsid w:val="0084396B"/>
    <w:rsid w:val="00843F5E"/>
    <w:rsid w:val="00844A93"/>
    <w:rsid w:val="00844B97"/>
    <w:rsid w:val="00844E5E"/>
    <w:rsid w:val="00844F37"/>
    <w:rsid w:val="0084595D"/>
    <w:rsid w:val="008459FE"/>
    <w:rsid w:val="00845B82"/>
    <w:rsid w:val="00845C5B"/>
    <w:rsid w:val="00846B93"/>
    <w:rsid w:val="00847034"/>
    <w:rsid w:val="00847461"/>
    <w:rsid w:val="00850835"/>
    <w:rsid w:val="00850880"/>
    <w:rsid w:val="008511E7"/>
    <w:rsid w:val="00851507"/>
    <w:rsid w:val="00851C32"/>
    <w:rsid w:val="0085211D"/>
    <w:rsid w:val="008524AE"/>
    <w:rsid w:val="008535A3"/>
    <w:rsid w:val="00853FB3"/>
    <w:rsid w:val="0085465F"/>
    <w:rsid w:val="008547C5"/>
    <w:rsid w:val="00854B6E"/>
    <w:rsid w:val="00855701"/>
    <w:rsid w:val="0085591E"/>
    <w:rsid w:val="00855AB2"/>
    <w:rsid w:val="0085609F"/>
    <w:rsid w:val="00856436"/>
    <w:rsid w:val="008569B1"/>
    <w:rsid w:val="00856CEB"/>
    <w:rsid w:val="008573B8"/>
    <w:rsid w:val="008575DC"/>
    <w:rsid w:val="008575DF"/>
    <w:rsid w:val="008576A7"/>
    <w:rsid w:val="00857740"/>
    <w:rsid w:val="00857C63"/>
    <w:rsid w:val="00857D26"/>
    <w:rsid w:val="00857D84"/>
    <w:rsid w:val="008605B7"/>
    <w:rsid w:val="008609D8"/>
    <w:rsid w:val="00860FC0"/>
    <w:rsid w:val="00861042"/>
    <w:rsid w:val="008610B7"/>
    <w:rsid w:val="00861A1C"/>
    <w:rsid w:val="00861E1B"/>
    <w:rsid w:val="008621EE"/>
    <w:rsid w:val="0086240C"/>
    <w:rsid w:val="0086242F"/>
    <w:rsid w:val="00863A97"/>
    <w:rsid w:val="00863B28"/>
    <w:rsid w:val="00863C52"/>
    <w:rsid w:val="00864057"/>
    <w:rsid w:val="00864118"/>
    <w:rsid w:val="008648A1"/>
    <w:rsid w:val="00864A25"/>
    <w:rsid w:val="00864FF1"/>
    <w:rsid w:val="00865EEA"/>
    <w:rsid w:val="00865F67"/>
    <w:rsid w:val="00866395"/>
    <w:rsid w:val="0086687C"/>
    <w:rsid w:val="00867568"/>
    <w:rsid w:val="00867A24"/>
    <w:rsid w:val="00867C60"/>
    <w:rsid w:val="00867CF3"/>
    <w:rsid w:val="00870095"/>
    <w:rsid w:val="008703C9"/>
    <w:rsid w:val="00870ADD"/>
    <w:rsid w:val="00870AF0"/>
    <w:rsid w:val="00870C86"/>
    <w:rsid w:val="008710A4"/>
    <w:rsid w:val="00871255"/>
    <w:rsid w:val="008712B1"/>
    <w:rsid w:val="00871879"/>
    <w:rsid w:val="00871AD5"/>
    <w:rsid w:val="00871B35"/>
    <w:rsid w:val="0087255D"/>
    <w:rsid w:val="00872D38"/>
    <w:rsid w:val="00872E94"/>
    <w:rsid w:val="00873206"/>
    <w:rsid w:val="00873262"/>
    <w:rsid w:val="008735D2"/>
    <w:rsid w:val="008737B2"/>
    <w:rsid w:val="008738FD"/>
    <w:rsid w:val="00874720"/>
    <w:rsid w:val="00874D85"/>
    <w:rsid w:val="00875289"/>
    <w:rsid w:val="00875503"/>
    <w:rsid w:val="0087581F"/>
    <w:rsid w:val="00875CB2"/>
    <w:rsid w:val="00876D15"/>
    <w:rsid w:val="00876FB0"/>
    <w:rsid w:val="00877016"/>
    <w:rsid w:val="0087701E"/>
    <w:rsid w:val="00877900"/>
    <w:rsid w:val="00877FFB"/>
    <w:rsid w:val="008800B9"/>
    <w:rsid w:val="00881035"/>
    <w:rsid w:val="00881250"/>
    <w:rsid w:val="00882540"/>
    <w:rsid w:val="008825C8"/>
    <w:rsid w:val="008827CE"/>
    <w:rsid w:val="008831D8"/>
    <w:rsid w:val="00883BD2"/>
    <w:rsid w:val="00883EB6"/>
    <w:rsid w:val="00883ECD"/>
    <w:rsid w:val="00884108"/>
    <w:rsid w:val="00884347"/>
    <w:rsid w:val="008847C1"/>
    <w:rsid w:val="008848E9"/>
    <w:rsid w:val="00884DE7"/>
    <w:rsid w:val="00884EE4"/>
    <w:rsid w:val="00885008"/>
    <w:rsid w:val="0088548D"/>
    <w:rsid w:val="00886628"/>
    <w:rsid w:val="008867CB"/>
    <w:rsid w:val="008869BE"/>
    <w:rsid w:val="00886CF5"/>
    <w:rsid w:val="00886D9C"/>
    <w:rsid w:val="008878B7"/>
    <w:rsid w:val="0089094B"/>
    <w:rsid w:val="00890B97"/>
    <w:rsid w:val="00890CC5"/>
    <w:rsid w:val="00890D06"/>
    <w:rsid w:val="00890FE4"/>
    <w:rsid w:val="00891484"/>
    <w:rsid w:val="00891582"/>
    <w:rsid w:val="008917A5"/>
    <w:rsid w:val="00891B5A"/>
    <w:rsid w:val="00891E59"/>
    <w:rsid w:val="00892062"/>
    <w:rsid w:val="00892CF8"/>
    <w:rsid w:val="008934C1"/>
    <w:rsid w:val="00893508"/>
    <w:rsid w:val="00893775"/>
    <w:rsid w:val="008945FA"/>
    <w:rsid w:val="008947E5"/>
    <w:rsid w:val="0089526D"/>
    <w:rsid w:val="00895430"/>
    <w:rsid w:val="00895554"/>
    <w:rsid w:val="00895D8A"/>
    <w:rsid w:val="00895F5C"/>
    <w:rsid w:val="00896024"/>
    <w:rsid w:val="00896129"/>
    <w:rsid w:val="0089624B"/>
    <w:rsid w:val="0089646C"/>
    <w:rsid w:val="00896947"/>
    <w:rsid w:val="00897120"/>
    <w:rsid w:val="0089791F"/>
    <w:rsid w:val="00897B36"/>
    <w:rsid w:val="00897BD1"/>
    <w:rsid w:val="008A0859"/>
    <w:rsid w:val="008A0FBD"/>
    <w:rsid w:val="008A0FF3"/>
    <w:rsid w:val="008A1224"/>
    <w:rsid w:val="008A18B6"/>
    <w:rsid w:val="008A1BBC"/>
    <w:rsid w:val="008A1E4E"/>
    <w:rsid w:val="008A23CF"/>
    <w:rsid w:val="008A29FB"/>
    <w:rsid w:val="008A2FFE"/>
    <w:rsid w:val="008A3630"/>
    <w:rsid w:val="008A3791"/>
    <w:rsid w:val="008A3BBE"/>
    <w:rsid w:val="008A4864"/>
    <w:rsid w:val="008A48F2"/>
    <w:rsid w:val="008A4BE2"/>
    <w:rsid w:val="008A4D31"/>
    <w:rsid w:val="008A4F34"/>
    <w:rsid w:val="008A518F"/>
    <w:rsid w:val="008A58F4"/>
    <w:rsid w:val="008A5EAB"/>
    <w:rsid w:val="008A5F83"/>
    <w:rsid w:val="008A6362"/>
    <w:rsid w:val="008A692C"/>
    <w:rsid w:val="008A6DC6"/>
    <w:rsid w:val="008A6EBE"/>
    <w:rsid w:val="008A73A7"/>
    <w:rsid w:val="008A74F0"/>
    <w:rsid w:val="008A7994"/>
    <w:rsid w:val="008A7D7F"/>
    <w:rsid w:val="008A7DA8"/>
    <w:rsid w:val="008A7E50"/>
    <w:rsid w:val="008B00D8"/>
    <w:rsid w:val="008B0211"/>
    <w:rsid w:val="008B06C7"/>
    <w:rsid w:val="008B0A7F"/>
    <w:rsid w:val="008B113D"/>
    <w:rsid w:val="008B1FEE"/>
    <w:rsid w:val="008B2727"/>
    <w:rsid w:val="008B2AA4"/>
    <w:rsid w:val="008B2D39"/>
    <w:rsid w:val="008B3079"/>
    <w:rsid w:val="008B34E9"/>
    <w:rsid w:val="008B3A3B"/>
    <w:rsid w:val="008B456C"/>
    <w:rsid w:val="008B4711"/>
    <w:rsid w:val="008B4B65"/>
    <w:rsid w:val="008B4E14"/>
    <w:rsid w:val="008B4EC3"/>
    <w:rsid w:val="008B56BF"/>
    <w:rsid w:val="008B5CD7"/>
    <w:rsid w:val="008B658A"/>
    <w:rsid w:val="008B66D6"/>
    <w:rsid w:val="008B6AE4"/>
    <w:rsid w:val="008B6DCB"/>
    <w:rsid w:val="008B7607"/>
    <w:rsid w:val="008B77D0"/>
    <w:rsid w:val="008C01D7"/>
    <w:rsid w:val="008C0262"/>
    <w:rsid w:val="008C0E4D"/>
    <w:rsid w:val="008C120A"/>
    <w:rsid w:val="008C1358"/>
    <w:rsid w:val="008C1C18"/>
    <w:rsid w:val="008C1EE0"/>
    <w:rsid w:val="008C1F25"/>
    <w:rsid w:val="008C2F5A"/>
    <w:rsid w:val="008C2F74"/>
    <w:rsid w:val="008C2FAF"/>
    <w:rsid w:val="008C3AD4"/>
    <w:rsid w:val="008C3D83"/>
    <w:rsid w:val="008C3F9F"/>
    <w:rsid w:val="008C3FF1"/>
    <w:rsid w:val="008C4000"/>
    <w:rsid w:val="008C4851"/>
    <w:rsid w:val="008C50F9"/>
    <w:rsid w:val="008C562B"/>
    <w:rsid w:val="008C63B4"/>
    <w:rsid w:val="008C6A98"/>
    <w:rsid w:val="008C6EDB"/>
    <w:rsid w:val="008C7102"/>
    <w:rsid w:val="008C71BE"/>
    <w:rsid w:val="008C71C0"/>
    <w:rsid w:val="008C73F8"/>
    <w:rsid w:val="008C759E"/>
    <w:rsid w:val="008C78F6"/>
    <w:rsid w:val="008C79E8"/>
    <w:rsid w:val="008C7E30"/>
    <w:rsid w:val="008D053C"/>
    <w:rsid w:val="008D085D"/>
    <w:rsid w:val="008D0C84"/>
    <w:rsid w:val="008D0F35"/>
    <w:rsid w:val="008D0F65"/>
    <w:rsid w:val="008D16B2"/>
    <w:rsid w:val="008D1B09"/>
    <w:rsid w:val="008D1B7B"/>
    <w:rsid w:val="008D2B4D"/>
    <w:rsid w:val="008D3278"/>
    <w:rsid w:val="008D34AD"/>
    <w:rsid w:val="008D3C01"/>
    <w:rsid w:val="008D3C45"/>
    <w:rsid w:val="008D3E0E"/>
    <w:rsid w:val="008D3E19"/>
    <w:rsid w:val="008D3FB1"/>
    <w:rsid w:val="008D3FE7"/>
    <w:rsid w:val="008D4C22"/>
    <w:rsid w:val="008D4CC1"/>
    <w:rsid w:val="008D4E39"/>
    <w:rsid w:val="008D5649"/>
    <w:rsid w:val="008D580C"/>
    <w:rsid w:val="008D5F3B"/>
    <w:rsid w:val="008D6407"/>
    <w:rsid w:val="008D6741"/>
    <w:rsid w:val="008D68AF"/>
    <w:rsid w:val="008D790F"/>
    <w:rsid w:val="008D7980"/>
    <w:rsid w:val="008D7D0B"/>
    <w:rsid w:val="008E002F"/>
    <w:rsid w:val="008E0172"/>
    <w:rsid w:val="008E08A4"/>
    <w:rsid w:val="008E0958"/>
    <w:rsid w:val="008E1BC7"/>
    <w:rsid w:val="008E1CD6"/>
    <w:rsid w:val="008E2539"/>
    <w:rsid w:val="008E25FF"/>
    <w:rsid w:val="008E2746"/>
    <w:rsid w:val="008E348A"/>
    <w:rsid w:val="008E351C"/>
    <w:rsid w:val="008E3ECB"/>
    <w:rsid w:val="008E4471"/>
    <w:rsid w:val="008E47D3"/>
    <w:rsid w:val="008E48F4"/>
    <w:rsid w:val="008E5567"/>
    <w:rsid w:val="008E5ED3"/>
    <w:rsid w:val="008E600E"/>
    <w:rsid w:val="008E6056"/>
    <w:rsid w:val="008E61A4"/>
    <w:rsid w:val="008E64B6"/>
    <w:rsid w:val="008E6B98"/>
    <w:rsid w:val="008E6FD7"/>
    <w:rsid w:val="008E74C6"/>
    <w:rsid w:val="008E7546"/>
    <w:rsid w:val="008E7A6F"/>
    <w:rsid w:val="008E7C51"/>
    <w:rsid w:val="008E7EB6"/>
    <w:rsid w:val="008F0398"/>
    <w:rsid w:val="008F05AD"/>
    <w:rsid w:val="008F071D"/>
    <w:rsid w:val="008F0B0A"/>
    <w:rsid w:val="008F0D5F"/>
    <w:rsid w:val="008F17F8"/>
    <w:rsid w:val="008F1A61"/>
    <w:rsid w:val="008F29BB"/>
    <w:rsid w:val="008F2E4E"/>
    <w:rsid w:val="008F3C76"/>
    <w:rsid w:val="008F3E16"/>
    <w:rsid w:val="008F4284"/>
    <w:rsid w:val="008F45CA"/>
    <w:rsid w:val="008F46A1"/>
    <w:rsid w:val="008F4783"/>
    <w:rsid w:val="008F4B36"/>
    <w:rsid w:val="008F4C7C"/>
    <w:rsid w:val="008F5286"/>
    <w:rsid w:val="008F536A"/>
    <w:rsid w:val="008F5460"/>
    <w:rsid w:val="008F6228"/>
    <w:rsid w:val="008F728C"/>
    <w:rsid w:val="008F72A3"/>
    <w:rsid w:val="008F7407"/>
    <w:rsid w:val="008F7682"/>
    <w:rsid w:val="009000FF"/>
    <w:rsid w:val="00900159"/>
    <w:rsid w:val="009002CB"/>
    <w:rsid w:val="00900D69"/>
    <w:rsid w:val="0090174A"/>
    <w:rsid w:val="00901E18"/>
    <w:rsid w:val="00902130"/>
    <w:rsid w:val="00902434"/>
    <w:rsid w:val="00902673"/>
    <w:rsid w:val="009029E2"/>
    <w:rsid w:val="009037A1"/>
    <w:rsid w:val="00903B87"/>
    <w:rsid w:val="00903C0B"/>
    <w:rsid w:val="00903C1E"/>
    <w:rsid w:val="00903FC1"/>
    <w:rsid w:val="0090430D"/>
    <w:rsid w:val="0090471C"/>
    <w:rsid w:val="00904BA1"/>
    <w:rsid w:val="00905CFF"/>
    <w:rsid w:val="0090608F"/>
    <w:rsid w:val="00906160"/>
    <w:rsid w:val="009062BC"/>
    <w:rsid w:val="0090745E"/>
    <w:rsid w:val="00907EC1"/>
    <w:rsid w:val="009104AC"/>
    <w:rsid w:val="00910DF3"/>
    <w:rsid w:val="0091149F"/>
    <w:rsid w:val="00911786"/>
    <w:rsid w:val="00911A88"/>
    <w:rsid w:val="00911E30"/>
    <w:rsid w:val="00911FFF"/>
    <w:rsid w:val="009124F4"/>
    <w:rsid w:val="0091276A"/>
    <w:rsid w:val="00912B0A"/>
    <w:rsid w:val="00913AAC"/>
    <w:rsid w:val="00913F90"/>
    <w:rsid w:val="0091400D"/>
    <w:rsid w:val="009140F8"/>
    <w:rsid w:val="0091447D"/>
    <w:rsid w:val="009144FE"/>
    <w:rsid w:val="0091451B"/>
    <w:rsid w:val="00914636"/>
    <w:rsid w:val="009159D7"/>
    <w:rsid w:val="00915DEC"/>
    <w:rsid w:val="00916158"/>
    <w:rsid w:val="0091633E"/>
    <w:rsid w:val="0091689C"/>
    <w:rsid w:val="009169B4"/>
    <w:rsid w:val="00916B49"/>
    <w:rsid w:val="00916CAE"/>
    <w:rsid w:val="0091754D"/>
    <w:rsid w:val="00917E72"/>
    <w:rsid w:val="009202A4"/>
    <w:rsid w:val="009206E0"/>
    <w:rsid w:val="00920EA0"/>
    <w:rsid w:val="00921212"/>
    <w:rsid w:val="00921642"/>
    <w:rsid w:val="009219EA"/>
    <w:rsid w:val="009220D7"/>
    <w:rsid w:val="00922168"/>
    <w:rsid w:val="00922514"/>
    <w:rsid w:val="0092272F"/>
    <w:rsid w:val="00922BBA"/>
    <w:rsid w:val="00922D18"/>
    <w:rsid w:val="00922F5F"/>
    <w:rsid w:val="009231EF"/>
    <w:rsid w:val="00924116"/>
    <w:rsid w:val="00924DB1"/>
    <w:rsid w:val="00924F7A"/>
    <w:rsid w:val="009251ED"/>
    <w:rsid w:val="00925AD9"/>
    <w:rsid w:val="00926368"/>
    <w:rsid w:val="009265E2"/>
    <w:rsid w:val="0092661A"/>
    <w:rsid w:val="00926808"/>
    <w:rsid w:val="009268EB"/>
    <w:rsid w:val="00926EA3"/>
    <w:rsid w:val="00927102"/>
    <w:rsid w:val="00927C14"/>
    <w:rsid w:val="0093056F"/>
    <w:rsid w:val="00930792"/>
    <w:rsid w:val="00930986"/>
    <w:rsid w:val="009309F1"/>
    <w:rsid w:val="009311E3"/>
    <w:rsid w:val="009312A6"/>
    <w:rsid w:val="009312DB"/>
    <w:rsid w:val="00931778"/>
    <w:rsid w:val="00931B43"/>
    <w:rsid w:val="00931E11"/>
    <w:rsid w:val="00931EA1"/>
    <w:rsid w:val="00931F4B"/>
    <w:rsid w:val="0093249E"/>
    <w:rsid w:val="00932731"/>
    <w:rsid w:val="009336CF"/>
    <w:rsid w:val="00933A38"/>
    <w:rsid w:val="00933BE6"/>
    <w:rsid w:val="00933D0C"/>
    <w:rsid w:val="00933E61"/>
    <w:rsid w:val="0093401B"/>
    <w:rsid w:val="0093521B"/>
    <w:rsid w:val="009355C7"/>
    <w:rsid w:val="009360F8"/>
    <w:rsid w:val="00936522"/>
    <w:rsid w:val="00936A90"/>
    <w:rsid w:val="00936CCF"/>
    <w:rsid w:val="00937305"/>
    <w:rsid w:val="00937688"/>
    <w:rsid w:val="00937E0F"/>
    <w:rsid w:val="00940394"/>
    <w:rsid w:val="00940465"/>
    <w:rsid w:val="00940538"/>
    <w:rsid w:val="00941034"/>
    <w:rsid w:val="00941038"/>
    <w:rsid w:val="009413B1"/>
    <w:rsid w:val="00941891"/>
    <w:rsid w:val="00941ADD"/>
    <w:rsid w:val="00941CAC"/>
    <w:rsid w:val="0094212F"/>
    <w:rsid w:val="00942BC4"/>
    <w:rsid w:val="00942F09"/>
    <w:rsid w:val="00943397"/>
    <w:rsid w:val="009433CF"/>
    <w:rsid w:val="0094345B"/>
    <w:rsid w:val="009435A8"/>
    <w:rsid w:val="00943CE9"/>
    <w:rsid w:val="0094443D"/>
    <w:rsid w:val="0094479E"/>
    <w:rsid w:val="009449B5"/>
    <w:rsid w:val="00945069"/>
    <w:rsid w:val="009450B2"/>
    <w:rsid w:val="00945154"/>
    <w:rsid w:val="009451BE"/>
    <w:rsid w:val="00945551"/>
    <w:rsid w:val="00945F4D"/>
    <w:rsid w:val="00946448"/>
    <w:rsid w:val="0094681D"/>
    <w:rsid w:val="009468D8"/>
    <w:rsid w:val="00946B15"/>
    <w:rsid w:val="00946B7B"/>
    <w:rsid w:val="00946C98"/>
    <w:rsid w:val="00946E05"/>
    <w:rsid w:val="0094700D"/>
    <w:rsid w:val="009500A1"/>
    <w:rsid w:val="00950494"/>
    <w:rsid w:val="009507C3"/>
    <w:rsid w:val="009508DE"/>
    <w:rsid w:val="009515A2"/>
    <w:rsid w:val="00952355"/>
    <w:rsid w:val="009523FE"/>
    <w:rsid w:val="00952A5E"/>
    <w:rsid w:val="00952E2B"/>
    <w:rsid w:val="00953406"/>
    <w:rsid w:val="00953666"/>
    <w:rsid w:val="00953896"/>
    <w:rsid w:val="00953A4A"/>
    <w:rsid w:val="00953BDB"/>
    <w:rsid w:val="00954D7B"/>
    <w:rsid w:val="00955580"/>
    <w:rsid w:val="00955AEE"/>
    <w:rsid w:val="00955EF9"/>
    <w:rsid w:val="00955F23"/>
    <w:rsid w:val="00956B40"/>
    <w:rsid w:val="00957087"/>
    <w:rsid w:val="009570EC"/>
    <w:rsid w:val="00957376"/>
    <w:rsid w:val="00957896"/>
    <w:rsid w:val="00957979"/>
    <w:rsid w:val="00957C85"/>
    <w:rsid w:val="00957D67"/>
    <w:rsid w:val="00957D9A"/>
    <w:rsid w:val="009603A1"/>
    <w:rsid w:val="009605DF"/>
    <w:rsid w:val="00960761"/>
    <w:rsid w:val="00960C09"/>
    <w:rsid w:val="00961333"/>
    <w:rsid w:val="00961D8A"/>
    <w:rsid w:val="00961E5A"/>
    <w:rsid w:val="00961EDA"/>
    <w:rsid w:val="009620B2"/>
    <w:rsid w:val="009624BA"/>
    <w:rsid w:val="0096295A"/>
    <w:rsid w:val="009629F7"/>
    <w:rsid w:val="00962B22"/>
    <w:rsid w:val="0096309C"/>
    <w:rsid w:val="009634C6"/>
    <w:rsid w:val="009638B0"/>
    <w:rsid w:val="00963C21"/>
    <w:rsid w:val="0096445B"/>
    <w:rsid w:val="009645C6"/>
    <w:rsid w:val="00964778"/>
    <w:rsid w:val="00964BBF"/>
    <w:rsid w:val="00964EEB"/>
    <w:rsid w:val="00964F3A"/>
    <w:rsid w:val="009655C5"/>
    <w:rsid w:val="0096582D"/>
    <w:rsid w:val="0096639A"/>
    <w:rsid w:val="009665C4"/>
    <w:rsid w:val="009668CF"/>
    <w:rsid w:val="00966A81"/>
    <w:rsid w:val="00967740"/>
    <w:rsid w:val="00967AB7"/>
    <w:rsid w:val="00967CDF"/>
    <w:rsid w:val="00967E31"/>
    <w:rsid w:val="0097010D"/>
    <w:rsid w:val="00970246"/>
    <w:rsid w:val="0097064B"/>
    <w:rsid w:val="00970877"/>
    <w:rsid w:val="009713B8"/>
    <w:rsid w:val="0097147B"/>
    <w:rsid w:val="00971784"/>
    <w:rsid w:val="009719B3"/>
    <w:rsid w:val="00971DE7"/>
    <w:rsid w:val="00971F0C"/>
    <w:rsid w:val="00971F96"/>
    <w:rsid w:val="00972061"/>
    <w:rsid w:val="009721E0"/>
    <w:rsid w:val="00972673"/>
    <w:rsid w:val="00972B48"/>
    <w:rsid w:val="00972EBF"/>
    <w:rsid w:val="00973393"/>
    <w:rsid w:val="00973EDC"/>
    <w:rsid w:val="009750A3"/>
    <w:rsid w:val="009756CB"/>
    <w:rsid w:val="009757D7"/>
    <w:rsid w:val="00975BE6"/>
    <w:rsid w:val="00975C8C"/>
    <w:rsid w:val="00976D18"/>
    <w:rsid w:val="009777C3"/>
    <w:rsid w:val="00977948"/>
    <w:rsid w:val="00977A07"/>
    <w:rsid w:val="00980382"/>
    <w:rsid w:val="009805A7"/>
    <w:rsid w:val="009808F0"/>
    <w:rsid w:val="00980A77"/>
    <w:rsid w:val="00981A4B"/>
    <w:rsid w:val="0098215F"/>
    <w:rsid w:val="009822E1"/>
    <w:rsid w:val="00982792"/>
    <w:rsid w:val="009829AF"/>
    <w:rsid w:val="00982EE3"/>
    <w:rsid w:val="00983C49"/>
    <w:rsid w:val="00983D64"/>
    <w:rsid w:val="00983D94"/>
    <w:rsid w:val="00983EA7"/>
    <w:rsid w:val="00983ECC"/>
    <w:rsid w:val="00984065"/>
    <w:rsid w:val="00984300"/>
    <w:rsid w:val="00984338"/>
    <w:rsid w:val="00984CD9"/>
    <w:rsid w:val="00984D34"/>
    <w:rsid w:val="00984D49"/>
    <w:rsid w:val="00985057"/>
    <w:rsid w:val="00985802"/>
    <w:rsid w:val="00985864"/>
    <w:rsid w:val="009863BF"/>
    <w:rsid w:val="009863E7"/>
    <w:rsid w:val="009863F5"/>
    <w:rsid w:val="009868CD"/>
    <w:rsid w:val="00986986"/>
    <w:rsid w:val="009869B2"/>
    <w:rsid w:val="009869F2"/>
    <w:rsid w:val="00986AF4"/>
    <w:rsid w:val="00986C21"/>
    <w:rsid w:val="009871C6"/>
    <w:rsid w:val="009873A9"/>
    <w:rsid w:val="0098775D"/>
    <w:rsid w:val="00987EA3"/>
    <w:rsid w:val="00990262"/>
    <w:rsid w:val="00991553"/>
    <w:rsid w:val="00991924"/>
    <w:rsid w:val="00991E88"/>
    <w:rsid w:val="0099212E"/>
    <w:rsid w:val="00992C03"/>
    <w:rsid w:val="009930D4"/>
    <w:rsid w:val="00993392"/>
    <w:rsid w:val="009936EB"/>
    <w:rsid w:val="00993872"/>
    <w:rsid w:val="00993AEE"/>
    <w:rsid w:val="00993E46"/>
    <w:rsid w:val="00994375"/>
    <w:rsid w:val="0099440C"/>
    <w:rsid w:val="009944A3"/>
    <w:rsid w:val="009944A8"/>
    <w:rsid w:val="009949A9"/>
    <w:rsid w:val="00994A2A"/>
    <w:rsid w:val="00994A48"/>
    <w:rsid w:val="00994AEC"/>
    <w:rsid w:val="0099501F"/>
    <w:rsid w:val="00995574"/>
    <w:rsid w:val="00995881"/>
    <w:rsid w:val="00995F1D"/>
    <w:rsid w:val="00996818"/>
    <w:rsid w:val="00996F1B"/>
    <w:rsid w:val="00997850"/>
    <w:rsid w:val="00997D68"/>
    <w:rsid w:val="00997DF8"/>
    <w:rsid w:val="00997E8C"/>
    <w:rsid w:val="00997EDB"/>
    <w:rsid w:val="009A00E7"/>
    <w:rsid w:val="009A059C"/>
    <w:rsid w:val="009A0E1D"/>
    <w:rsid w:val="009A1234"/>
    <w:rsid w:val="009A14C0"/>
    <w:rsid w:val="009A17C1"/>
    <w:rsid w:val="009A185C"/>
    <w:rsid w:val="009A19E4"/>
    <w:rsid w:val="009A238A"/>
    <w:rsid w:val="009A2674"/>
    <w:rsid w:val="009A2EB6"/>
    <w:rsid w:val="009A32E7"/>
    <w:rsid w:val="009A35E7"/>
    <w:rsid w:val="009A36FE"/>
    <w:rsid w:val="009A370C"/>
    <w:rsid w:val="009A3810"/>
    <w:rsid w:val="009A3EC4"/>
    <w:rsid w:val="009A48DA"/>
    <w:rsid w:val="009A4B20"/>
    <w:rsid w:val="009A4D73"/>
    <w:rsid w:val="009A524E"/>
    <w:rsid w:val="009A56CE"/>
    <w:rsid w:val="009A5721"/>
    <w:rsid w:val="009A57A1"/>
    <w:rsid w:val="009A6027"/>
    <w:rsid w:val="009A6CEA"/>
    <w:rsid w:val="009A7229"/>
    <w:rsid w:val="009A7C5D"/>
    <w:rsid w:val="009A7DE6"/>
    <w:rsid w:val="009B0698"/>
    <w:rsid w:val="009B07F5"/>
    <w:rsid w:val="009B0B19"/>
    <w:rsid w:val="009B12D5"/>
    <w:rsid w:val="009B13F2"/>
    <w:rsid w:val="009B19EC"/>
    <w:rsid w:val="009B1F67"/>
    <w:rsid w:val="009B20F5"/>
    <w:rsid w:val="009B2587"/>
    <w:rsid w:val="009B2AFF"/>
    <w:rsid w:val="009B344E"/>
    <w:rsid w:val="009B366C"/>
    <w:rsid w:val="009B3C91"/>
    <w:rsid w:val="009B40B0"/>
    <w:rsid w:val="009B41AF"/>
    <w:rsid w:val="009B428D"/>
    <w:rsid w:val="009B43C3"/>
    <w:rsid w:val="009B4437"/>
    <w:rsid w:val="009B46C5"/>
    <w:rsid w:val="009B4761"/>
    <w:rsid w:val="009B47BC"/>
    <w:rsid w:val="009B4F01"/>
    <w:rsid w:val="009B55D9"/>
    <w:rsid w:val="009B5CA1"/>
    <w:rsid w:val="009B5D2D"/>
    <w:rsid w:val="009B5D51"/>
    <w:rsid w:val="009B6328"/>
    <w:rsid w:val="009B6344"/>
    <w:rsid w:val="009B6418"/>
    <w:rsid w:val="009B66CF"/>
    <w:rsid w:val="009B672B"/>
    <w:rsid w:val="009B69B6"/>
    <w:rsid w:val="009B6A2E"/>
    <w:rsid w:val="009B6AF6"/>
    <w:rsid w:val="009B6B88"/>
    <w:rsid w:val="009B6BFC"/>
    <w:rsid w:val="009B6DE8"/>
    <w:rsid w:val="009C057C"/>
    <w:rsid w:val="009C07AE"/>
    <w:rsid w:val="009C1069"/>
    <w:rsid w:val="009C11EC"/>
    <w:rsid w:val="009C14BF"/>
    <w:rsid w:val="009C14E7"/>
    <w:rsid w:val="009C14FC"/>
    <w:rsid w:val="009C1FD9"/>
    <w:rsid w:val="009C206A"/>
    <w:rsid w:val="009C207A"/>
    <w:rsid w:val="009C23AF"/>
    <w:rsid w:val="009C2693"/>
    <w:rsid w:val="009C2E04"/>
    <w:rsid w:val="009C39A0"/>
    <w:rsid w:val="009C3A56"/>
    <w:rsid w:val="009C3AE9"/>
    <w:rsid w:val="009C3CD8"/>
    <w:rsid w:val="009C4546"/>
    <w:rsid w:val="009C46F3"/>
    <w:rsid w:val="009C4ECA"/>
    <w:rsid w:val="009C560A"/>
    <w:rsid w:val="009C5C1A"/>
    <w:rsid w:val="009C5E87"/>
    <w:rsid w:val="009C5F54"/>
    <w:rsid w:val="009C6590"/>
    <w:rsid w:val="009C6743"/>
    <w:rsid w:val="009C6F0B"/>
    <w:rsid w:val="009C733F"/>
    <w:rsid w:val="009C765B"/>
    <w:rsid w:val="009C7C6A"/>
    <w:rsid w:val="009C7FE3"/>
    <w:rsid w:val="009D01A4"/>
    <w:rsid w:val="009D063C"/>
    <w:rsid w:val="009D0877"/>
    <w:rsid w:val="009D0C6B"/>
    <w:rsid w:val="009D1107"/>
    <w:rsid w:val="009D1366"/>
    <w:rsid w:val="009D158B"/>
    <w:rsid w:val="009D18D3"/>
    <w:rsid w:val="009D2136"/>
    <w:rsid w:val="009D228D"/>
    <w:rsid w:val="009D2FD0"/>
    <w:rsid w:val="009D332A"/>
    <w:rsid w:val="009D3DBA"/>
    <w:rsid w:val="009D3FB1"/>
    <w:rsid w:val="009D411F"/>
    <w:rsid w:val="009D4319"/>
    <w:rsid w:val="009D44EB"/>
    <w:rsid w:val="009D488B"/>
    <w:rsid w:val="009D4C2F"/>
    <w:rsid w:val="009D55E4"/>
    <w:rsid w:val="009D59ED"/>
    <w:rsid w:val="009D5E32"/>
    <w:rsid w:val="009D5E65"/>
    <w:rsid w:val="009D639D"/>
    <w:rsid w:val="009D6426"/>
    <w:rsid w:val="009D67DC"/>
    <w:rsid w:val="009D68AE"/>
    <w:rsid w:val="009D6A2F"/>
    <w:rsid w:val="009D6F82"/>
    <w:rsid w:val="009D728C"/>
    <w:rsid w:val="009D75A8"/>
    <w:rsid w:val="009E01E4"/>
    <w:rsid w:val="009E02DC"/>
    <w:rsid w:val="009E045D"/>
    <w:rsid w:val="009E0BE3"/>
    <w:rsid w:val="009E124A"/>
    <w:rsid w:val="009E1447"/>
    <w:rsid w:val="009E1493"/>
    <w:rsid w:val="009E150D"/>
    <w:rsid w:val="009E1590"/>
    <w:rsid w:val="009E17BB"/>
    <w:rsid w:val="009E184C"/>
    <w:rsid w:val="009E1CFD"/>
    <w:rsid w:val="009E1E60"/>
    <w:rsid w:val="009E1EAD"/>
    <w:rsid w:val="009E23FD"/>
    <w:rsid w:val="009E2439"/>
    <w:rsid w:val="009E3379"/>
    <w:rsid w:val="009E34DD"/>
    <w:rsid w:val="009E36C2"/>
    <w:rsid w:val="009E4CC1"/>
    <w:rsid w:val="009E50A9"/>
    <w:rsid w:val="009E5332"/>
    <w:rsid w:val="009E60D0"/>
    <w:rsid w:val="009E61F5"/>
    <w:rsid w:val="009E645F"/>
    <w:rsid w:val="009E6CEE"/>
    <w:rsid w:val="009E704B"/>
    <w:rsid w:val="009E774E"/>
    <w:rsid w:val="009E79AA"/>
    <w:rsid w:val="009E7B79"/>
    <w:rsid w:val="009E7C14"/>
    <w:rsid w:val="009F013A"/>
    <w:rsid w:val="009F02B9"/>
    <w:rsid w:val="009F0521"/>
    <w:rsid w:val="009F1B6E"/>
    <w:rsid w:val="009F1BC9"/>
    <w:rsid w:val="009F216C"/>
    <w:rsid w:val="009F21DC"/>
    <w:rsid w:val="009F2398"/>
    <w:rsid w:val="009F23D9"/>
    <w:rsid w:val="009F2897"/>
    <w:rsid w:val="009F2C7E"/>
    <w:rsid w:val="009F37D2"/>
    <w:rsid w:val="009F3EE9"/>
    <w:rsid w:val="009F445C"/>
    <w:rsid w:val="009F4BD1"/>
    <w:rsid w:val="009F6117"/>
    <w:rsid w:val="009F6CB2"/>
    <w:rsid w:val="009F6EEA"/>
    <w:rsid w:val="009F70DA"/>
    <w:rsid w:val="009F738E"/>
    <w:rsid w:val="009F7486"/>
    <w:rsid w:val="009F749D"/>
    <w:rsid w:val="009F7877"/>
    <w:rsid w:val="009F7C85"/>
    <w:rsid w:val="00A001F8"/>
    <w:rsid w:val="00A00567"/>
    <w:rsid w:val="00A00777"/>
    <w:rsid w:val="00A00E8D"/>
    <w:rsid w:val="00A016C2"/>
    <w:rsid w:val="00A02863"/>
    <w:rsid w:val="00A0325E"/>
    <w:rsid w:val="00A034D5"/>
    <w:rsid w:val="00A03758"/>
    <w:rsid w:val="00A03E1F"/>
    <w:rsid w:val="00A04075"/>
    <w:rsid w:val="00A04B2C"/>
    <w:rsid w:val="00A050F5"/>
    <w:rsid w:val="00A055DE"/>
    <w:rsid w:val="00A06633"/>
    <w:rsid w:val="00A06934"/>
    <w:rsid w:val="00A0694A"/>
    <w:rsid w:val="00A07015"/>
    <w:rsid w:val="00A0718B"/>
    <w:rsid w:val="00A07198"/>
    <w:rsid w:val="00A07250"/>
    <w:rsid w:val="00A074DD"/>
    <w:rsid w:val="00A07603"/>
    <w:rsid w:val="00A0768F"/>
    <w:rsid w:val="00A1046E"/>
    <w:rsid w:val="00A1053C"/>
    <w:rsid w:val="00A10A87"/>
    <w:rsid w:val="00A10D0A"/>
    <w:rsid w:val="00A10D71"/>
    <w:rsid w:val="00A10F46"/>
    <w:rsid w:val="00A1117E"/>
    <w:rsid w:val="00A1137F"/>
    <w:rsid w:val="00A11790"/>
    <w:rsid w:val="00A12062"/>
    <w:rsid w:val="00A122C7"/>
    <w:rsid w:val="00A12F10"/>
    <w:rsid w:val="00A130AD"/>
    <w:rsid w:val="00A13B8C"/>
    <w:rsid w:val="00A141A6"/>
    <w:rsid w:val="00A14349"/>
    <w:rsid w:val="00A1454C"/>
    <w:rsid w:val="00A14912"/>
    <w:rsid w:val="00A14D06"/>
    <w:rsid w:val="00A150DF"/>
    <w:rsid w:val="00A15A96"/>
    <w:rsid w:val="00A15AB7"/>
    <w:rsid w:val="00A15B01"/>
    <w:rsid w:val="00A15F62"/>
    <w:rsid w:val="00A16185"/>
    <w:rsid w:val="00A16AA0"/>
    <w:rsid w:val="00A175A1"/>
    <w:rsid w:val="00A1772A"/>
    <w:rsid w:val="00A17E1C"/>
    <w:rsid w:val="00A20203"/>
    <w:rsid w:val="00A20251"/>
    <w:rsid w:val="00A20F2E"/>
    <w:rsid w:val="00A21303"/>
    <w:rsid w:val="00A214F1"/>
    <w:rsid w:val="00A2195C"/>
    <w:rsid w:val="00A21F4E"/>
    <w:rsid w:val="00A223CE"/>
    <w:rsid w:val="00A223DE"/>
    <w:rsid w:val="00A227B7"/>
    <w:rsid w:val="00A22E78"/>
    <w:rsid w:val="00A238B4"/>
    <w:rsid w:val="00A23A3B"/>
    <w:rsid w:val="00A23EDF"/>
    <w:rsid w:val="00A23F06"/>
    <w:rsid w:val="00A2473B"/>
    <w:rsid w:val="00A24856"/>
    <w:rsid w:val="00A24B23"/>
    <w:rsid w:val="00A24D9E"/>
    <w:rsid w:val="00A250E4"/>
    <w:rsid w:val="00A255D1"/>
    <w:rsid w:val="00A258AA"/>
    <w:rsid w:val="00A258E9"/>
    <w:rsid w:val="00A25954"/>
    <w:rsid w:val="00A25A0C"/>
    <w:rsid w:val="00A25A11"/>
    <w:rsid w:val="00A25ABC"/>
    <w:rsid w:val="00A25C66"/>
    <w:rsid w:val="00A25EA5"/>
    <w:rsid w:val="00A26570"/>
    <w:rsid w:val="00A26B64"/>
    <w:rsid w:val="00A27188"/>
    <w:rsid w:val="00A27565"/>
    <w:rsid w:val="00A277F4"/>
    <w:rsid w:val="00A30004"/>
    <w:rsid w:val="00A30FC1"/>
    <w:rsid w:val="00A31239"/>
    <w:rsid w:val="00A3158C"/>
    <w:rsid w:val="00A31EA2"/>
    <w:rsid w:val="00A323FE"/>
    <w:rsid w:val="00A32495"/>
    <w:rsid w:val="00A32619"/>
    <w:rsid w:val="00A32AB4"/>
    <w:rsid w:val="00A330D6"/>
    <w:rsid w:val="00A333EF"/>
    <w:rsid w:val="00A33567"/>
    <w:rsid w:val="00A33B1D"/>
    <w:rsid w:val="00A33D56"/>
    <w:rsid w:val="00A34FEF"/>
    <w:rsid w:val="00A3532B"/>
    <w:rsid w:val="00A35FFA"/>
    <w:rsid w:val="00A3673B"/>
    <w:rsid w:val="00A36A52"/>
    <w:rsid w:val="00A36AE3"/>
    <w:rsid w:val="00A36CA5"/>
    <w:rsid w:val="00A36F64"/>
    <w:rsid w:val="00A37271"/>
    <w:rsid w:val="00A37731"/>
    <w:rsid w:val="00A37B5D"/>
    <w:rsid w:val="00A37D8A"/>
    <w:rsid w:val="00A40598"/>
    <w:rsid w:val="00A40B35"/>
    <w:rsid w:val="00A4122B"/>
    <w:rsid w:val="00A413C6"/>
    <w:rsid w:val="00A41491"/>
    <w:rsid w:val="00A41BEC"/>
    <w:rsid w:val="00A41DB9"/>
    <w:rsid w:val="00A41E02"/>
    <w:rsid w:val="00A41E69"/>
    <w:rsid w:val="00A42B66"/>
    <w:rsid w:val="00A42D5F"/>
    <w:rsid w:val="00A42DF5"/>
    <w:rsid w:val="00A43243"/>
    <w:rsid w:val="00A438E9"/>
    <w:rsid w:val="00A43A2F"/>
    <w:rsid w:val="00A43A4B"/>
    <w:rsid w:val="00A43FC8"/>
    <w:rsid w:val="00A4442D"/>
    <w:rsid w:val="00A44976"/>
    <w:rsid w:val="00A453BF"/>
    <w:rsid w:val="00A45E0F"/>
    <w:rsid w:val="00A460A4"/>
    <w:rsid w:val="00A46304"/>
    <w:rsid w:val="00A468C8"/>
    <w:rsid w:val="00A46C73"/>
    <w:rsid w:val="00A47236"/>
    <w:rsid w:val="00A47392"/>
    <w:rsid w:val="00A473E6"/>
    <w:rsid w:val="00A474BE"/>
    <w:rsid w:val="00A4754D"/>
    <w:rsid w:val="00A478C6"/>
    <w:rsid w:val="00A479B6"/>
    <w:rsid w:val="00A47EE3"/>
    <w:rsid w:val="00A5012E"/>
    <w:rsid w:val="00A502D5"/>
    <w:rsid w:val="00A50AAD"/>
    <w:rsid w:val="00A50B09"/>
    <w:rsid w:val="00A50F79"/>
    <w:rsid w:val="00A5119E"/>
    <w:rsid w:val="00A51219"/>
    <w:rsid w:val="00A518DF"/>
    <w:rsid w:val="00A521DF"/>
    <w:rsid w:val="00A52336"/>
    <w:rsid w:val="00A523FA"/>
    <w:rsid w:val="00A52563"/>
    <w:rsid w:val="00A52C22"/>
    <w:rsid w:val="00A52EF1"/>
    <w:rsid w:val="00A5334D"/>
    <w:rsid w:val="00A5376E"/>
    <w:rsid w:val="00A5396D"/>
    <w:rsid w:val="00A546B0"/>
    <w:rsid w:val="00A54801"/>
    <w:rsid w:val="00A54B05"/>
    <w:rsid w:val="00A54C7C"/>
    <w:rsid w:val="00A5515E"/>
    <w:rsid w:val="00A558FF"/>
    <w:rsid w:val="00A55DA1"/>
    <w:rsid w:val="00A565A3"/>
    <w:rsid w:val="00A56E8D"/>
    <w:rsid w:val="00A56F0A"/>
    <w:rsid w:val="00A56F87"/>
    <w:rsid w:val="00A57746"/>
    <w:rsid w:val="00A6035D"/>
    <w:rsid w:val="00A6059D"/>
    <w:rsid w:val="00A613A1"/>
    <w:rsid w:val="00A614ED"/>
    <w:rsid w:val="00A61CF0"/>
    <w:rsid w:val="00A61F2C"/>
    <w:rsid w:val="00A62130"/>
    <w:rsid w:val="00A62397"/>
    <w:rsid w:val="00A62482"/>
    <w:rsid w:val="00A62EE5"/>
    <w:rsid w:val="00A62F7E"/>
    <w:rsid w:val="00A62F92"/>
    <w:rsid w:val="00A630F9"/>
    <w:rsid w:val="00A63430"/>
    <w:rsid w:val="00A6362E"/>
    <w:rsid w:val="00A638FB"/>
    <w:rsid w:val="00A63EB5"/>
    <w:rsid w:val="00A64351"/>
    <w:rsid w:val="00A64DAD"/>
    <w:rsid w:val="00A64F6F"/>
    <w:rsid w:val="00A65692"/>
    <w:rsid w:val="00A65F99"/>
    <w:rsid w:val="00A66E2B"/>
    <w:rsid w:val="00A6731E"/>
    <w:rsid w:val="00A673C5"/>
    <w:rsid w:val="00A6796A"/>
    <w:rsid w:val="00A67A5D"/>
    <w:rsid w:val="00A67DEF"/>
    <w:rsid w:val="00A70406"/>
    <w:rsid w:val="00A70673"/>
    <w:rsid w:val="00A7139C"/>
    <w:rsid w:val="00A71CAA"/>
    <w:rsid w:val="00A71ED1"/>
    <w:rsid w:val="00A71EEA"/>
    <w:rsid w:val="00A72AB6"/>
    <w:rsid w:val="00A72B57"/>
    <w:rsid w:val="00A73FD8"/>
    <w:rsid w:val="00A7404B"/>
    <w:rsid w:val="00A7414F"/>
    <w:rsid w:val="00A742E9"/>
    <w:rsid w:val="00A75818"/>
    <w:rsid w:val="00A758D0"/>
    <w:rsid w:val="00A75D02"/>
    <w:rsid w:val="00A7637C"/>
    <w:rsid w:val="00A7659C"/>
    <w:rsid w:val="00A769A2"/>
    <w:rsid w:val="00A773BC"/>
    <w:rsid w:val="00A77898"/>
    <w:rsid w:val="00A77904"/>
    <w:rsid w:val="00A77C09"/>
    <w:rsid w:val="00A801DF"/>
    <w:rsid w:val="00A80385"/>
    <w:rsid w:val="00A8094F"/>
    <w:rsid w:val="00A8163F"/>
    <w:rsid w:val="00A819CB"/>
    <w:rsid w:val="00A81D8B"/>
    <w:rsid w:val="00A8201E"/>
    <w:rsid w:val="00A821FC"/>
    <w:rsid w:val="00A82409"/>
    <w:rsid w:val="00A8248E"/>
    <w:rsid w:val="00A826A6"/>
    <w:rsid w:val="00A82CD1"/>
    <w:rsid w:val="00A82D90"/>
    <w:rsid w:val="00A837D4"/>
    <w:rsid w:val="00A83850"/>
    <w:rsid w:val="00A83B4B"/>
    <w:rsid w:val="00A840D1"/>
    <w:rsid w:val="00A8416B"/>
    <w:rsid w:val="00A84636"/>
    <w:rsid w:val="00A84707"/>
    <w:rsid w:val="00A849CD"/>
    <w:rsid w:val="00A84B57"/>
    <w:rsid w:val="00A84C4D"/>
    <w:rsid w:val="00A84D32"/>
    <w:rsid w:val="00A84E95"/>
    <w:rsid w:val="00A85128"/>
    <w:rsid w:val="00A851A3"/>
    <w:rsid w:val="00A85A20"/>
    <w:rsid w:val="00A85B09"/>
    <w:rsid w:val="00A85BC7"/>
    <w:rsid w:val="00A85D61"/>
    <w:rsid w:val="00A85D8E"/>
    <w:rsid w:val="00A865B3"/>
    <w:rsid w:val="00A8670B"/>
    <w:rsid w:val="00A86710"/>
    <w:rsid w:val="00A86F0F"/>
    <w:rsid w:val="00A873A2"/>
    <w:rsid w:val="00A8754F"/>
    <w:rsid w:val="00A90218"/>
    <w:rsid w:val="00A904AC"/>
    <w:rsid w:val="00A905F6"/>
    <w:rsid w:val="00A90638"/>
    <w:rsid w:val="00A90BE8"/>
    <w:rsid w:val="00A90DFE"/>
    <w:rsid w:val="00A90E13"/>
    <w:rsid w:val="00A91125"/>
    <w:rsid w:val="00A91490"/>
    <w:rsid w:val="00A919D8"/>
    <w:rsid w:val="00A91BA2"/>
    <w:rsid w:val="00A91D23"/>
    <w:rsid w:val="00A91F57"/>
    <w:rsid w:val="00A92BE9"/>
    <w:rsid w:val="00A92D91"/>
    <w:rsid w:val="00A932EB"/>
    <w:rsid w:val="00A93304"/>
    <w:rsid w:val="00A9335E"/>
    <w:rsid w:val="00A934D9"/>
    <w:rsid w:val="00A93523"/>
    <w:rsid w:val="00A93BD7"/>
    <w:rsid w:val="00A93F18"/>
    <w:rsid w:val="00A94268"/>
    <w:rsid w:val="00A94487"/>
    <w:rsid w:val="00A9470B"/>
    <w:rsid w:val="00A947E4"/>
    <w:rsid w:val="00A95A70"/>
    <w:rsid w:val="00A9641C"/>
    <w:rsid w:val="00A96753"/>
    <w:rsid w:val="00A9725F"/>
    <w:rsid w:val="00A972DD"/>
    <w:rsid w:val="00A97436"/>
    <w:rsid w:val="00A97F8D"/>
    <w:rsid w:val="00AA04AA"/>
    <w:rsid w:val="00AA04D7"/>
    <w:rsid w:val="00AA0685"/>
    <w:rsid w:val="00AA07EA"/>
    <w:rsid w:val="00AA0E89"/>
    <w:rsid w:val="00AA1218"/>
    <w:rsid w:val="00AA22DC"/>
    <w:rsid w:val="00AA23B6"/>
    <w:rsid w:val="00AA2592"/>
    <w:rsid w:val="00AA25C6"/>
    <w:rsid w:val="00AA27B2"/>
    <w:rsid w:val="00AA2B7F"/>
    <w:rsid w:val="00AA3110"/>
    <w:rsid w:val="00AA33AA"/>
    <w:rsid w:val="00AA33F2"/>
    <w:rsid w:val="00AA3AD0"/>
    <w:rsid w:val="00AA3ECB"/>
    <w:rsid w:val="00AA4363"/>
    <w:rsid w:val="00AA49E5"/>
    <w:rsid w:val="00AA4DD6"/>
    <w:rsid w:val="00AA5268"/>
    <w:rsid w:val="00AA52B9"/>
    <w:rsid w:val="00AA560E"/>
    <w:rsid w:val="00AA57A7"/>
    <w:rsid w:val="00AA5970"/>
    <w:rsid w:val="00AA5F54"/>
    <w:rsid w:val="00AA629D"/>
    <w:rsid w:val="00AA6BCC"/>
    <w:rsid w:val="00AA6C92"/>
    <w:rsid w:val="00AA6CEA"/>
    <w:rsid w:val="00AA6DD4"/>
    <w:rsid w:val="00AA7030"/>
    <w:rsid w:val="00AA77F9"/>
    <w:rsid w:val="00AA7873"/>
    <w:rsid w:val="00AA7B08"/>
    <w:rsid w:val="00AA7E0B"/>
    <w:rsid w:val="00AB035F"/>
    <w:rsid w:val="00AB04A8"/>
    <w:rsid w:val="00AB0B13"/>
    <w:rsid w:val="00AB15D9"/>
    <w:rsid w:val="00AB1BEF"/>
    <w:rsid w:val="00AB22CC"/>
    <w:rsid w:val="00AB2386"/>
    <w:rsid w:val="00AB2522"/>
    <w:rsid w:val="00AB2957"/>
    <w:rsid w:val="00AB2FC7"/>
    <w:rsid w:val="00AB34D1"/>
    <w:rsid w:val="00AB49EF"/>
    <w:rsid w:val="00AB4B85"/>
    <w:rsid w:val="00AB5677"/>
    <w:rsid w:val="00AB5A7B"/>
    <w:rsid w:val="00AB5B05"/>
    <w:rsid w:val="00AB5E05"/>
    <w:rsid w:val="00AB5EF7"/>
    <w:rsid w:val="00AB6054"/>
    <w:rsid w:val="00AB61FB"/>
    <w:rsid w:val="00AB63D1"/>
    <w:rsid w:val="00AB6CF8"/>
    <w:rsid w:val="00AB6EFC"/>
    <w:rsid w:val="00AB74C0"/>
    <w:rsid w:val="00AC0B84"/>
    <w:rsid w:val="00AC0CBB"/>
    <w:rsid w:val="00AC0FB3"/>
    <w:rsid w:val="00AC1584"/>
    <w:rsid w:val="00AC2738"/>
    <w:rsid w:val="00AC2BB4"/>
    <w:rsid w:val="00AC2F11"/>
    <w:rsid w:val="00AC2F84"/>
    <w:rsid w:val="00AC3CA3"/>
    <w:rsid w:val="00AC3DC0"/>
    <w:rsid w:val="00AC3FB0"/>
    <w:rsid w:val="00AC4201"/>
    <w:rsid w:val="00AC4360"/>
    <w:rsid w:val="00AC4818"/>
    <w:rsid w:val="00AC49DD"/>
    <w:rsid w:val="00AC504D"/>
    <w:rsid w:val="00AC53EE"/>
    <w:rsid w:val="00AC55C6"/>
    <w:rsid w:val="00AC5A38"/>
    <w:rsid w:val="00AC5AC4"/>
    <w:rsid w:val="00AC6002"/>
    <w:rsid w:val="00AC6403"/>
    <w:rsid w:val="00AC68DA"/>
    <w:rsid w:val="00AC6959"/>
    <w:rsid w:val="00AC6A88"/>
    <w:rsid w:val="00AC7186"/>
    <w:rsid w:val="00AC7BFA"/>
    <w:rsid w:val="00AD05B8"/>
    <w:rsid w:val="00AD0971"/>
    <w:rsid w:val="00AD0AB7"/>
    <w:rsid w:val="00AD126F"/>
    <w:rsid w:val="00AD12C4"/>
    <w:rsid w:val="00AD13AF"/>
    <w:rsid w:val="00AD1933"/>
    <w:rsid w:val="00AD2D5A"/>
    <w:rsid w:val="00AD2F79"/>
    <w:rsid w:val="00AD33DC"/>
    <w:rsid w:val="00AD396A"/>
    <w:rsid w:val="00AD4095"/>
    <w:rsid w:val="00AD432F"/>
    <w:rsid w:val="00AD4352"/>
    <w:rsid w:val="00AD4411"/>
    <w:rsid w:val="00AD44EF"/>
    <w:rsid w:val="00AD4C2D"/>
    <w:rsid w:val="00AD4E76"/>
    <w:rsid w:val="00AD504A"/>
    <w:rsid w:val="00AD5090"/>
    <w:rsid w:val="00AD53BB"/>
    <w:rsid w:val="00AD5C11"/>
    <w:rsid w:val="00AD5E30"/>
    <w:rsid w:val="00AD6245"/>
    <w:rsid w:val="00AD62A0"/>
    <w:rsid w:val="00AD6BBD"/>
    <w:rsid w:val="00AD6C83"/>
    <w:rsid w:val="00AD70ED"/>
    <w:rsid w:val="00AD719C"/>
    <w:rsid w:val="00AD792A"/>
    <w:rsid w:val="00AD7EE3"/>
    <w:rsid w:val="00AE0139"/>
    <w:rsid w:val="00AE02E1"/>
    <w:rsid w:val="00AE0395"/>
    <w:rsid w:val="00AE1850"/>
    <w:rsid w:val="00AE2064"/>
    <w:rsid w:val="00AE2A69"/>
    <w:rsid w:val="00AE2FBB"/>
    <w:rsid w:val="00AE37F6"/>
    <w:rsid w:val="00AE3A5E"/>
    <w:rsid w:val="00AE43CF"/>
    <w:rsid w:val="00AE4A84"/>
    <w:rsid w:val="00AE500F"/>
    <w:rsid w:val="00AE5102"/>
    <w:rsid w:val="00AE5213"/>
    <w:rsid w:val="00AE59FD"/>
    <w:rsid w:val="00AE67E5"/>
    <w:rsid w:val="00AE702A"/>
    <w:rsid w:val="00AE718A"/>
    <w:rsid w:val="00AE76AC"/>
    <w:rsid w:val="00AF039A"/>
    <w:rsid w:val="00AF07ED"/>
    <w:rsid w:val="00AF0A0B"/>
    <w:rsid w:val="00AF12DB"/>
    <w:rsid w:val="00AF176A"/>
    <w:rsid w:val="00AF1842"/>
    <w:rsid w:val="00AF1C97"/>
    <w:rsid w:val="00AF1E91"/>
    <w:rsid w:val="00AF1EF8"/>
    <w:rsid w:val="00AF1F17"/>
    <w:rsid w:val="00AF223D"/>
    <w:rsid w:val="00AF22B5"/>
    <w:rsid w:val="00AF2586"/>
    <w:rsid w:val="00AF2632"/>
    <w:rsid w:val="00AF2653"/>
    <w:rsid w:val="00AF28CE"/>
    <w:rsid w:val="00AF2BCC"/>
    <w:rsid w:val="00AF2CF7"/>
    <w:rsid w:val="00AF2F18"/>
    <w:rsid w:val="00AF34DF"/>
    <w:rsid w:val="00AF34FC"/>
    <w:rsid w:val="00AF363E"/>
    <w:rsid w:val="00AF3A16"/>
    <w:rsid w:val="00AF3D6E"/>
    <w:rsid w:val="00AF4AE3"/>
    <w:rsid w:val="00AF4FFB"/>
    <w:rsid w:val="00AF538A"/>
    <w:rsid w:val="00AF5757"/>
    <w:rsid w:val="00AF57E3"/>
    <w:rsid w:val="00AF5C38"/>
    <w:rsid w:val="00AF742D"/>
    <w:rsid w:val="00AF7632"/>
    <w:rsid w:val="00AF7C5E"/>
    <w:rsid w:val="00AF7F26"/>
    <w:rsid w:val="00B00461"/>
    <w:rsid w:val="00B00A10"/>
    <w:rsid w:val="00B01731"/>
    <w:rsid w:val="00B01B75"/>
    <w:rsid w:val="00B021A2"/>
    <w:rsid w:val="00B02C27"/>
    <w:rsid w:val="00B03098"/>
    <w:rsid w:val="00B03A24"/>
    <w:rsid w:val="00B03DFF"/>
    <w:rsid w:val="00B0429C"/>
    <w:rsid w:val="00B0482F"/>
    <w:rsid w:val="00B04B42"/>
    <w:rsid w:val="00B04E6C"/>
    <w:rsid w:val="00B058D2"/>
    <w:rsid w:val="00B05AC3"/>
    <w:rsid w:val="00B06068"/>
    <w:rsid w:val="00B0607F"/>
    <w:rsid w:val="00B06F92"/>
    <w:rsid w:val="00B06FAB"/>
    <w:rsid w:val="00B0716B"/>
    <w:rsid w:val="00B07389"/>
    <w:rsid w:val="00B0766F"/>
    <w:rsid w:val="00B077AF"/>
    <w:rsid w:val="00B10734"/>
    <w:rsid w:val="00B10901"/>
    <w:rsid w:val="00B10B65"/>
    <w:rsid w:val="00B11352"/>
    <w:rsid w:val="00B11E25"/>
    <w:rsid w:val="00B11E73"/>
    <w:rsid w:val="00B121AB"/>
    <w:rsid w:val="00B12537"/>
    <w:rsid w:val="00B125BB"/>
    <w:rsid w:val="00B12D24"/>
    <w:rsid w:val="00B1307C"/>
    <w:rsid w:val="00B13383"/>
    <w:rsid w:val="00B13847"/>
    <w:rsid w:val="00B15245"/>
    <w:rsid w:val="00B15670"/>
    <w:rsid w:val="00B15721"/>
    <w:rsid w:val="00B1587F"/>
    <w:rsid w:val="00B175F1"/>
    <w:rsid w:val="00B17F81"/>
    <w:rsid w:val="00B20691"/>
    <w:rsid w:val="00B207A7"/>
    <w:rsid w:val="00B20A80"/>
    <w:rsid w:val="00B20F6C"/>
    <w:rsid w:val="00B20FAA"/>
    <w:rsid w:val="00B21537"/>
    <w:rsid w:val="00B21DB9"/>
    <w:rsid w:val="00B21E4C"/>
    <w:rsid w:val="00B21EBC"/>
    <w:rsid w:val="00B21F47"/>
    <w:rsid w:val="00B22097"/>
    <w:rsid w:val="00B223F4"/>
    <w:rsid w:val="00B2262D"/>
    <w:rsid w:val="00B227C2"/>
    <w:rsid w:val="00B22C9D"/>
    <w:rsid w:val="00B2328C"/>
    <w:rsid w:val="00B234AC"/>
    <w:rsid w:val="00B2363B"/>
    <w:rsid w:val="00B2368E"/>
    <w:rsid w:val="00B2389C"/>
    <w:rsid w:val="00B23CF9"/>
    <w:rsid w:val="00B23E83"/>
    <w:rsid w:val="00B240FC"/>
    <w:rsid w:val="00B2425B"/>
    <w:rsid w:val="00B2441E"/>
    <w:rsid w:val="00B2480D"/>
    <w:rsid w:val="00B24F9E"/>
    <w:rsid w:val="00B25BE1"/>
    <w:rsid w:val="00B25CE1"/>
    <w:rsid w:val="00B25E77"/>
    <w:rsid w:val="00B276C4"/>
    <w:rsid w:val="00B2791E"/>
    <w:rsid w:val="00B27A43"/>
    <w:rsid w:val="00B3021E"/>
    <w:rsid w:val="00B30747"/>
    <w:rsid w:val="00B312AB"/>
    <w:rsid w:val="00B31555"/>
    <w:rsid w:val="00B319D6"/>
    <w:rsid w:val="00B31BCA"/>
    <w:rsid w:val="00B31C18"/>
    <w:rsid w:val="00B32367"/>
    <w:rsid w:val="00B32677"/>
    <w:rsid w:val="00B326F1"/>
    <w:rsid w:val="00B327FC"/>
    <w:rsid w:val="00B32A22"/>
    <w:rsid w:val="00B32F0E"/>
    <w:rsid w:val="00B33082"/>
    <w:rsid w:val="00B33731"/>
    <w:rsid w:val="00B33F6F"/>
    <w:rsid w:val="00B342FE"/>
    <w:rsid w:val="00B34FDA"/>
    <w:rsid w:val="00B353C8"/>
    <w:rsid w:val="00B35404"/>
    <w:rsid w:val="00B357D0"/>
    <w:rsid w:val="00B35E3D"/>
    <w:rsid w:val="00B36073"/>
    <w:rsid w:val="00B36217"/>
    <w:rsid w:val="00B364D4"/>
    <w:rsid w:val="00B366D3"/>
    <w:rsid w:val="00B36724"/>
    <w:rsid w:val="00B3692E"/>
    <w:rsid w:val="00B37F2E"/>
    <w:rsid w:val="00B37FB5"/>
    <w:rsid w:val="00B40006"/>
    <w:rsid w:val="00B40588"/>
    <w:rsid w:val="00B40A09"/>
    <w:rsid w:val="00B40D03"/>
    <w:rsid w:val="00B40E44"/>
    <w:rsid w:val="00B412A6"/>
    <w:rsid w:val="00B4138C"/>
    <w:rsid w:val="00B4217A"/>
    <w:rsid w:val="00B427C5"/>
    <w:rsid w:val="00B4294A"/>
    <w:rsid w:val="00B42979"/>
    <w:rsid w:val="00B42F26"/>
    <w:rsid w:val="00B438E0"/>
    <w:rsid w:val="00B4417B"/>
    <w:rsid w:val="00B44570"/>
    <w:rsid w:val="00B44632"/>
    <w:rsid w:val="00B44AC7"/>
    <w:rsid w:val="00B45537"/>
    <w:rsid w:val="00B45ACD"/>
    <w:rsid w:val="00B461BC"/>
    <w:rsid w:val="00B47566"/>
    <w:rsid w:val="00B47838"/>
    <w:rsid w:val="00B478EC"/>
    <w:rsid w:val="00B479B1"/>
    <w:rsid w:val="00B47C8D"/>
    <w:rsid w:val="00B502A1"/>
    <w:rsid w:val="00B50B24"/>
    <w:rsid w:val="00B50DB0"/>
    <w:rsid w:val="00B50EBD"/>
    <w:rsid w:val="00B510E8"/>
    <w:rsid w:val="00B513DB"/>
    <w:rsid w:val="00B51795"/>
    <w:rsid w:val="00B52816"/>
    <w:rsid w:val="00B528DA"/>
    <w:rsid w:val="00B52911"/>
    <w:rsid w:val="00B53437"/>
    <w:rsid w:val="00B5369A"/>
    <w:rsid w:val="00B536D5"/>
    <w:rsid w:val="00B537CC"/>
    <w:rsid w:val="00B53961"/>
    <w:rsid w:val="00B53D05"/>
    <w:rsid w:val="00B5442F"/>
    <w:rsid w:val="00B54569"/>
    <w:rsid w:val="00B54796"/>
    <w:rsid w:val="00B54E47"/>
    <w:rsid w:val="00B5509F"/>
    <w:rsid w:val="00B55231"/>
    <w:rsid w:val="00B5562F"/>
    <w:rsid w:val="00B557F4"/>
    <w:rsid w:val="00B55AF6"/>
    <w:rsid w:val="00B55E5E"/>
    <w:rsid w:val="00B5606F"/>
    <w:rsid w:val="00B56558"/>
    <w:rsid w:val="00B56761"/>
    <w:rsid w:val="00B576E1"/>
    <w:rsid w:val="00B5790B"/>
    <w:rsid w:val="00B57DBB"/>
    <w:rsid w:val="00B606C9"/>
    <w:rsid w:val="00B607AC"/>
    <w:rsid w:val="00B60BC2"/>
    <w:rsid w:val="00B60DEC"/>
    <w:rsid w:val="00B6103F"/>
    <w:rsid w:val="00B610BC"/>
    <w:rsid w:val="00B611A0"/>
    <w:rsid w:val="00B61CB1"/>
    <w:rsid w:val="00B625A3"/>
    <w:rsid w:val="00B6285C"/>
    <w:rsid w:val="00B62887"/>
    <w:rsid w:val="00B628EF"/>
    <w:rsid w:val="00B629B4"/>
    <w:rsid w:val="00B62A5B"/>
    <w:rsid w:val="00B62D28"/>
    <w:rsid w:val="00B62FCF"/>
    <w:rsid w:val="00B634F7"/>
    <w:rsid w:val="00B63740"/>
    <w:rsid w:val="00B63CA4"/>
    <w:rsid w:val="00B64131"/>
    <w:rsid w:val="00B6416F"/>
    <w:rsid w:val="00B64198"/>
    <w:rsid w:val="00B643B5"/>
    <w:rsid w:val="00B6505D"/>
    <w:rsid w:val="00B650A5"/>
    <w:rsid w:val="00B6539C"/>
    <w:rsid w:val="00B656DC"/>
    <w:rsid w:val="00B6596D"/>
    <w:rsid w:val="00B65B8E"/>
    <w:rsid w:val="00B6644D"/>
    <w:rsid w:val="00B668AE"/>
    <w:rsid w:val="00B66C51"/>
    <w:rsid w:val="00B66C7C"/>
    <w:rsid w:val="00B67112"/>
    <w:rsid w:val="00B67D3F"/>
    <w:rsid w:val="00B67DE3"/>
    <w:rsid w:val="00B67E1D"/>
    <w:rsid w:val="00B702FA"/>
    <w:rsid w:val="00B705D8"/>
    <w:rsid w:val="00B70ADF"/>
    <w:rsid w:val="00B7140B"/>
    <w:rsid w:val="00B7140D"/>
    <w:rsid w:val="00B721CF"/>
    <w:rsid w:val="00B724BE"/>
    <w:rsid w:val="00B736AB"/>
    <w:rsid w:val="00B73D9F"/>
    <w:rsid w:val="00B73EE8"/>
    <w:rsid w:val="00B75563"/>
    <w:rsid w:val="00B755CD"/>
    <w:rsid w:val="00B757CC"/>
    <w:rsid w:val="00B75A10"/>
    <w:rsid w:val="00B75A13"/>
    <w:rsid w:val="00B75BE2"/>
    <w:rsid w:val="00B75E3D"/>
    <w:rsid w:val="00B76C8F"/>
    <w:rsid w:val="00B76F70"/>
    <w:rsid w:val="00B77523"/>
    <w:rsid w:val="00B77940"/>
    <w:rsid w:val="00B77A45"/>
    <w:rsid w:val="00B77C2E"/>
    <w:rsid w:val="00B81155"/>
    <w:rsid w:val="00B81BA4"/>
    <w:rsid w:val="00B81F00"/>
    <w:rsid w:val="00B81FEA"/>
    <w:rsid w:val="00B8280E"/>
    <w:rsid w:val="00B82AC3"/>
    <w:rsid w:val="00B83106"/>
    <w:rsid w:val="00B8393D"/>
    <w:rsid w:val="00B83B1A"/>
    <w:rsid w:val="00B840B5"/>
    <w:rsid w:val="00B8419C"/>
    <w:rsid w:val="00B848F6"/>
    <w:rsid w:val="00B84DB2"/>
    <w:rsid w:val="00B85059"/>
    <w:rsid w:val="00B855BB"/>
    <w:rsid w:val="00B859C5"/>
    <w:rsid w:val="00B85D1F"/>
    <w:rsid w:val="00B85D4A"/>
    <w:rsid w:val="00B86180"/>
    <w:rsid w:val="00B8619E"/>
    <w:rsid w:val="00B868E9"/>
    <w:rsid w:val="00B86B56"/>
    <w:rsid w:val="00B870BE"/>
    <w:rsid w:val="00B872DA"/>
    <w:rsid w:val="00B87618"/>
    <w:rsid w:val="00B87999"/>
    <w:rsid w:val="00B87B80"/>
    <w:rsid w:val="00B87F41"/>
    <w:rsid w:val="00B90012"/>
    <w:rsid w:val="00B9001D"/>
    <w:rsid w:val="00B9038D"/>
    <w:rsid w:val="00B903DB"/>
    <w:rsid w:val="00B9073A"/>
    <w:rsid w:val="00B9103C"/>
    <w:rsid w:val="00B91264"/>
    <w:rsid w:val="00B914C8"/>
    <w:rsid w:val="00B91E28"/>
    <w:rsid w:val="00B91E5B"/>
    <w:rsid w:val="00B91EA2"/>
    <w:rsid w:val="00B91EFC"/>
    <w:rsid w:val="00B92420"/>
    <w:rsid w:val="00B9256B"/>
    <w:rsid w:val="00B92AC9"/>
    <w:rsid w:val="00B92B00"/>
    <w:rsid w:val="00B932B1"/>
    <w:rsid w:val="00B93421"/>
    <w:rsid w:val="00B94060"/>
    <w:rsid w:val="00B94270"/>
    <w:rsid w:val="00B94730"/>
    <w:rsid w:val="00B94B5B"/>
    <w:rsid w:val="00B94D02"/>
    <w:rsid w:val="00B951E2"/>
    <w:rsid w:val="00B95423"/>
    <w:rsid w:val="00B95599"/>
    <w:rsid w:val="00B95964"/>
    <w:rsid w:val="00B96B72"/>
    <w:rsid w:val="00B970F7"/>
    <w:rsid w:val="00BA008A"/>
    <w:rsid w:val="00BA02A5"/>
    <w:rsid w:val="00BA0DF3"/>
    <w:rsid w:val="00BA15E1"/>
    <w:rsid w:val="00BA15E6"/>
    <w:rsid w:val="00BA1CAE"/>
    <w:rsid w:val="00BA1FFE"/>
    <w:rsid w:val="00BA2578"/>
    <w:rsid w:val="00BA2799"/>
    <w:rsid w:val="00BA2E45"/>
    <w:rsid w:val="00BA2F38"/>
    <w:rsid w:val="00BA37D4"/>
    <w:rsid w:val="00BA482E"/>
    <w:rsid w:val="00BA4B5D"/>
    <w:rsid w:val="00BA4B5F"/>
    <w:rsid w:val="00BA59A5"/>
    <w:rsid w:val="00BA6A0D"/>
    <w:rsid w:val="00BA6B57"/>
    <w:rsid w:val="00BA7053"/>
    <w:rsid w:val="00BA70D9"/>
    <w:rsid w:val="00BA7554"/>
    <w:rsid w:val="00BA7649"/>
    <w:rsid w:val="00BA78CF"/>
    <w:rsid w:val="00BB0405"/>
    <w:rsid w:val="00BB057A"/>
    <w:rsid w:val="00BB05F2"/>
    <w:rsid w:val="00BB0791"/>
    <w:rsid w:val="00BB07B1"/>
    <w:rsid w:val="00BB0A15"/>
    <w:rsid w:val="00BB111C"/>
    <w:rsid w:val="00BB11D9"/>
    <w:rsid w:val="00BB128C"/>
    <w:rsid w:val="00BB17B6"/>
    <w:rsid w:val="00BB18B1"/>
    <w:rsid w:val="00BB1DD8"/>
    <w:rsid w:val="00BB1FDC"/>
    <w:rsid w:val="00BB205E"/>
    <w:rsid w:val="00BB208E"/>
    <w:rsid w:val="00BB20A4"/>
    <w:rsid w:val="00BB22A1"/>
    <w:rsid w:val="00BB2884"/>
    <w:rsid w:val="00BB2CD9"/>
    <w:rsid w:val="00BB3108"/>
    <w:rsid w:val="00BB326E"/>
    <w:rsid w:val="00BB3574"/>
    <w:rsid w:val="00BB36B0"/>
    <w:rsid w:val="00BB3A50"/>
    <w:rsid w:val="00BB3AF1"/>
    <w:rsid w:val="00BB40E3"/>
    <w:rsid w:val="00BB43C9"/>
    <w:rsid w:val="00BB4637"/>
    <w:rsid w:val="00BB4A91"/>
    <w:rsid w:val="00BB4C8A"/>
    <w:rsid w:val="00BB5E26"/>
    <w:rsid w:val="00BB635A"/>
    <w:rsid w:val="00BB6382"/>
    <w:rsid w:val="00BB64A2"/>
    <w:rsid w:val="00BB6566"/>
    <w:rsid w:val="00BB6930"/>
    <w:rsid w:val="00BB708F"/>
    <w:rsid w:val="00BB724B"/>
    <w:rsid w:val="00BB74F2"/>
    <w:rsid w:val="00BB7746"/>
    <w:rsid w:val="00BB77DF"/>
    <w:rsid w:val="00BB7A3C"/>
    <w:rsid w:val="00BB7B18"/>
    <w:rsid w:val="00BB7BE6"/>
    <w:rsid w:val="00BC03AD"/>
    <w:rsid w:val="00BC0668"/>
    <w:rsid w:val="00BC07D4"/>
    <w:rsid w:val="00BC09AB"/>
    <w:rsid w:val="00BC0AFD"/>
    <w:rsid w:val="00BC0E8A"/>
    <w:rsid w:val="00BC159E"/>
    <w:rsid w:val="00BC17CD"/>
    <w:rsid w:val="00BC1ACC"/>
    <w:rsid w:val="00BC1C1B"/>
    <w:rsid w:val="00BC1EB8"/>
    <w:rsid w:val="00BC2221"/>
    <w:rsid w:val="00BC231A"/>
    <w:rsid w:val="00BC24FA"/>
    <w:rsid w:val="00BC26E5"/>
    <w:rsid w:val="00BC2C7B"/>
    <w:rsid w:val="00BC312B"/>
    <w:rsid w:val="00BC33D9"/>
    <w:rsid w:val="00BC35CF"/>
    <w:rsid w:val="00BC35F7"/>
    <w:rsid w:val="00BC379C"/>
    <w:rsid w:val="00BC3ACE"/>
    <w:rsid w:val="00BC3CD5"/>
    <w:rsid w:val="00BC3E9E"/>
    <w:rsid w:val="00BC411F"/>
    <w:rsid w:val="00BC418E"/>
    <w:rsid w:val="00BC41E0"/>
    <w:rsid w:val="00BC4293"/>
    <w:rsid w:val="00BC49CE"/>
    <w:rsid w:val="00BC4DDA"/>
    <w:rsid w:val="00BC505E"/>
    <w:rsid w:val="00BC5103"/>
    <w:rsid w:val="00BC5442"/>
    <w:rsid w:val="00BC54B7"/>
    <w:rsid w:val="00BC58CA"/>
    <w:rsid w:val="00BC5D4D"/>
    <w:rsid w:val="00BC5E33"/>
    <w:rsid w:val="00BC6542"/>
    <w:rsid w:val="00BC6746"/>
    <w:rsid w:val="00BC6930"/>
    <w:rsid w:val="00BC7050"/>
    <w:rsid w:val="00BC74A2"/>
    <w:rsid w:val="00BC756C"/>
    <w:rsid w:val="00BC7659"/>
    <w:rsid w:val="00BC7788"/>
    <w:rsid w:val="00BC77A8"/>
    <w:rsid w:val="00BD0060"/>
    <w:rsid w:val="00BD027F"/>
    <w:rsid w:val="00BD029F"/>
    <w:rsid w:val="00BD0606"/>
    <w:rsid w:val="00BD0636"/>
    <w:rsid w:val="00BD0B87"/>
    <w:rsid w:val="00BD0D1A"/>
    <w:rsid w:val="00BD0DCC"/>
    <w:rsid w:val="00BD12D8"/>
    <w:rsid w:val="00BD1352"/>
    <w:rsid w:val="00BD15E8"/>
    <w:rsid w:val="00BD1E48"/>
    <w:rsid w:val="00BD30FA"/>
    <w:rsid w:val="00BD319F"/>
    <w:rsid w:val="00BD4044"/>
    <w:rsid w:val="00BD4D18"/>
    <w:rsid w:val="00BD4F43"/>
    <w:rsid w:val="00BD4FFD"/>
    <w:rsid w:val="00BD5485"/>
    <w:rsid w:val="00BD54F0"/>
    <w:rsid w:val="00BD5526"/>
    <w:rsid w:val="00BD57E9"/>
    <w:rsid w:val="00BD6193"/>
    <w:rsid w:val="00BD6513"/>
    <w:rsid w:val="00BD66A7"/>
    <w:rsid w:val="00BD7139"/>
    <w:rsid w:val="00BD7292"/>
    <w:rsid w:val="00BD74B0"/>
    <w:rsid w:val="00BD79CB"/>
    <w:rsid w:val="00BD7D47"/>
    <w:rsid w:val="00BE0A29"/>
    <w:rsid w:val="00BE0D09"/>
    <w:rsid w:val="00BE11CA"/>
    <w:rsid w:val="00BE13B1"/>
    <w:rsid w:val="00BE13BA"/>
    <w:rsid w:val="00BE17B0"/>
    <w:rsid w:val="00BE1E31"/>
    <w:rsid w:val="00BE26CB"/>
    <w:rsid w:val="00BE291B"/>
    <w:rsid w:val="00BE2936"/>
    <w:rsid w:val="00BE29BF"/>
    <w:rsid w:val="00BE2CCC"/>
    <w:rsid w:val="00BE2E27"/>
    <w:rsid w:val="00BE30CB"/>
    <w:rsid w:val="00BE31D9"/>
    <w:rsid w:val="00BE32BE"/>
    <w:rsid w:val="00BE3952"/>
    <w:rsid w:val="00BE447B"/>
    <w:rsid w:val="00BE4800"/>
    <w:rsid w:val="00BE4D2B"/>
    <w:rsid w:val="00BE528F"/>
    <w:rsid w:val="00BE558C"/>
    <w:rsid w:val="00BE5722"/>
    <w:rsid w:val="00BE5765"/>
    <w:rsid w:val="00BE6178"/>
    <w:rsid w:val="00BE65B5"/>
    <w:rsid w:val="00BE6635"/>
    <w:rsid w:val="00BE6664"/>
    <w:rsid w:val="00BE6E91"/>
    <w:rsid w:val="00BE6EE5"/>
    <w:rsid w:val="00BE6F77"/>
    <w:rsid w:val="00BE7348"/>
    <w:rsid w:val="00BE73FC"/>
    <w:rsid w:val="00BE7908"/>
    <w:rsid w:val="00BE7CEB"/>
    <w:rsid w:val="00BF04BD"/>
    <w:rsid w:val="00BF0664"/>
    <w:rsid w:val="00BF06C5"/>
    <w:rsid w:val="00BF095E"/>
    <w:rsid w:val="00BF0CFE"/>
    <w:rsid w:val="00BF1346"/>
    <w:rsid w:val="00BF183C"/>
    <w:rsid w:val="00BF22E7"/>
    <w:rsid w:val="00BF2441"/>
    <w:rsid w:val="00BF2480"/>
    <w:rsid w:val="00BF329F"/>
    <w:rsid w:val="00BF3514"/>
    <w:rsid w:val="00BF37B5"/>
    <w:rsid w:val="00BF3C45"/>
    <w:rsid w:val="00BF3E6B"/>
    <w:rsid w:val="00BF43B5"/>
    <w:rsid w:val="00BF452D"/>
    <w:rsid w:val="00BF48FB"/>
    <w:rsid w:val="00BF4B09"/>
    <w:rsid w:val="00BF4B46"/>
    <w:rsid w:val="00BF4CB7"/>
    <w:rsid w:val="00BF505B"/>
    <w:rsid w:val="00BF55DE"/>
    <w:rsid w:val="00BF575C"/>
    <w:rsid w:val="00BF5946"/>
    <w:rsid w:val="00BF64C3"/>
    <w:rsid w:val="00BF7E1F"/>
    <w:rsid w:val="00C005A2"/>
    <w:rsid w:val="00C00A7E"/>
    <w:rsid w:val="00C011C3"/>
    <w:rsid w:val="00C0121A"/>
    <w:rsid w:val="00C0193B"/>
    <w:rsid w:val="00C01C04"/>
    <w:rsid w:val="00C01C3A"/>
    <w:rsid w:val="00C01DA4"/>
    <w:rsid w:val="00C01E36"/>
    <w:rsid w:val="00C02391"/>
    <w:rsid w:val="00C03452"/>
    <w:rsid w:val="00C03772"/>
    <w:rsid w:val="00C03878"/>
    <w:rsid w:val="00C03889"/>
    <w:rsid w:val="00C03DDE"/>
    <w:rsid w:val="00C040AB"/>
    <w:rsid w:val="00C041CC"/>
    <w:rsid w:val="00C0477D"/>
    <w:rsid w:val="00C0479D"/>
    <w:rsid w:val="00C04807"/>
    <w:rsid w:val="00C0486F"/>
    <w:rsid w:val="00C04A6D"/>
    <w:rsid w:val="00C04CC8"/>
    <w:rsid w:val="00C05482"/>
    <w:rsid w:val="00C05924"/>
    <w:rsid w:val="00C05A2F"/>
    <w:rsid w:val="00C065F8"/>
    <w:rsid w:val="00C06BC4"/>
    <w:rsid w:val="00C06CCC"/>
    <w:rsid w:val="00C06DCE"/>
    <w:rsid w:val="00C073DD"/>
    <w:rsid w:val="00C074A3"/>
    <w:rsid w:val="00C07694"/>
    <w:rsid w:val="00C07EC2"/>
    <w:rsid w:val="00C1035C"/>
    <w:rsid w:val="00C1066B"/>
    <w:rsid w:val="00C10B59"/>
    <w:rsid w:val="00C10F8D"/>
    <w:rsid w:val="00C11706"/>
    <w:rsid w:val="00C1199E"/>
    <w:rsid w:val="00C11CE2"/>
    <w:rsid w:val="00C1275A"/>
    <w:rsid w:val="00C12C83"/>
    <w:rsid w:val="00C12EAB"/>
    <w:rsid w:val="00C13327"/>
    <w:rsid w:val="00C13C2F"/>
    <w:rsid w:val="00C13E58"/>
    <w:rsid w:val="00C13F33"/>
    <w:rsid w:val="00C14144"/>
    <w:rsid w:val="00C141E6"/>
    <w:rsid w:val="00C1548C"/>
    <w:rsid w:val="00C155AC"/>
    <w:rsid w:val="00C15CAB"/>
    <w:rsid w:val="00C16D29"/>
    <w:rsid w:val="00C17972"/>
    <w:rsid w:val="00C17A36"/>
    <w:rsid w:val="00C204AA"/>
    <w:rsid w:val="00C20C90"/>
    <w:rsid w:val="00C210E7"/>
    <w:rsid w:val="00C2126D"/>
    <w:rsid w:val="00C21511"/>
    <w:rsid w:val="00C21713"/>
    <w:rsid w:val="00C218A0"/>
    <w:rsid w:val="00C21954"/>
    <w:rsid w:val="00C21E64"/>
    <w:rsid w:val="00C2275C"/>
    <w:rsid w:val="00C22A50"/>
    <w:rsid w:val="00C22BD8"/>
    <w:rsid w:val="00C2376C"/>
    <w:rsid w:val="00C2564A"/>
    <w:rsid w:val="00C25B17"/>
    <w:rsid w:val="00C25C2F"/>
    <w:rsid w:val="00C25DEB"/>
    <w:rsid w:val="00C263EF"/>
    <w:rsid w:val="00C26422"/>
    <w:rsid w:val="00C268BA"/>
    <w:rsid w:val="00C2711B"/>
    <w:rsid w:val="00C27533"/>
    <w:rsid w:val="00C30636"/>
    <w:rsid w:val="00C30E65"/>
    <w:rsid w:val="00C30EFE"/>
    <w:rsid w:val="00C313D1"/>
    <w:rsid w:val="00C32177"/>
    <w:rsid w:val="00C32198"/>
    <w:rsid w:val="00C324A7"/>
    <w:rsid w:val="00C324CB"/>
    <w:rsid w:val="00C3291E"/>
    <w:rsid w:val="00C32CC9"/>
    <w:rsid w:val="00C32F38"/>
    <w:rsid w:val="00C32FEC"/>
    <w:rsid w:val="00C33966"/>
    <w:rsid w:val="00C33AF9"/>
    <w:rsid w:val="00C33C68"/>
    <w:rsid w:val="00C33DA1"/>
    <w:rsid w:val="00C3400F"/>
    <w:rsid w:val="00C34716"/>
    <w:rsid w:val="00C34B41"/>
    <w:rsid w:val="00C34BFA"/>
    <w:rsid w:val="00C34D2D"/>
    <w:rsid w:val="00C34DEB"/>
    <w:rsid w:val="00C3589B"/>
    <w:rsid w:val="00C35FB2"/>
    <w:rsid w:val="00C3603F"/>
    <w:rsid w:val="00C367FC"/>
    <w:rsid w:val="00C36916"/>
    <w:rsid w:val="00C3697A"/>
    <w:rsid w:val="00C36980"/>
    <w:rsid w:val="00C36EF9"/>
    <w:rsid w:val="00C3763D"/>
    <w:rsid w:val="00C377A0"/>
    <w:rsid w:val="00C37AF0"/>
    <w:rsid w:val="00C401B4"/>
    <w:rsid w:val="00C4031A"/>
    <w:rsid w:val="00C406B9"/>
    <w:rsid w:val="00C40DB8"/>
    <w:rsid w:val="00C40DC9"/>
    <w:rsid w:val="00C40F8B"/>
    <w:rsid w:val="00C41489"/>
    <w:rsid w:val="00C4180B"/>
    <w:rsid w:val="00C41993"/>
    <w:rsid w:val="00C41FB5"/>
    <w:rsid w:val="00C429DE"/>
    <w:rsid w:val="00C42C85"/>
    <w:rsid w:val="00C4379F"/>
    <w:rsid w:val="00C4392B"/>
    <w:rsid w:val="00C43A00"/>
    <w:rsid w:val="00C441B7"/>
    <w:rsid w:val="00C452C7"/>
    <w:rsid w:val="00C462B7"/>
    <w:rsid w:val="00C464A9"/>
    <w:rsid w:val="00C464EA"/>
    <w:rsid w:val="00C46613"/>
    <w:rsid w:val="00C46A61"/>
    <w:rsid w:val="00C46C5B"/>
    <w:rsid w:val="00C47452"/>
    <w:rsid w:val="00C47B5A"/>
    <w:rsid w:val="00C47EF9"/>
    <w:rsid w:val="00C50B9C"/>
    <w:rsid w:val="00C51609"/>
    <w:rsid w:val="00C5178A"/>
    <w:rsid w:val="00C51A35"/>
    <w:rsid w:val="00C51B68"/>
    <w:rsid w:val="00C51E50"/>
    <w:rsid w:val="00C51F61"/>
    <w:rsid w:val="00C5204F"/>
    <w:rsid w:val="00C521F8"/>
    <w:rsid w:val="00C52A93"/>
    <w:rsid w:val="00C52FDB"/>
    <w:rsid w:val="00C53050"/>
    <w:rsid w:val="00C53474"/>
    <w:rsid w:val="00C535F5"/>
    <w:rsid w:val="00C53789"/>
    <w:rsid w:val="00C5383C"/>
    <w:rsid w:val="00C53940"/>
    <w:rsid w:val="00C53947"/>
    <w:rsid w:val="00C539AC"/>
    <w:rsid w:val="00C53B7D"/>
    <w:rsid w:val="00C53BC6"/>
    <w:rsid w:val="00C542ED"/>
    <w:rsid w:val="00C5452A"/>
    <w:rsid w:val="00C545E0"/>
    <w:rsid w:val="00C54858"/>
    <w:rsid w:val="00C548B8"/>
    <w:rsid w:val="00C54A15"/>
    <w:rsid w:val="00C54CC4"/>
    <w:rsid w:val="00C551BA"/>
    <w:rsid w:val="00C55267"/>
    <w:rsid w:val="00C56A86"/>
    <w:rsid w:val="00C56F0E"/>
    <w:rsid w:val="00C57A62"/>
    <w:rsid w:val="00C57B0A"/>
    <w:rsid w:val="00C6033F"/>
    <w:rsid w:val="00C608DA"/>
    <w:rsid w:val="00C6093F"/>
    <w:rsid w:val="00C60E44"/>
    <w:rsid w:val="00C614A5"/>
    <w:rsid w:val="00C61602"/>
    <w:rsid w:val="00C6162F"/>
    <w:rsid w:val="00C61D0D"/>
    <w:rsid w:val="00C62656"/>
    <w:rsid w:val="00C62B86"/>
    <w:rsid w:val="00C63160"/>
    <w:rsid w:val="00C634CE"/>
    <w:rsid w:val="00C634F8"/>
    <w:rsid w:val="00C64288"/>
    <w:rsid w:val="00C64D4E"/>
    <w:rsid w:val="00C654DF"/>
    <w:rsid w:val="00C65795"/>
    <w:rsid w:val="00C65F04"/>
    <w:rsid w:val="00C65F57"/>
    <w:rsid w:val="00C665FC"/>
    <w:rsid w:val="00C667F4"/>
    <w:rsid w:val="00C668BE"/>
    <w:rsid w:val="00C668EB"/>
    <w:rsid w:val="00C67C55"/>
    <w:rsid w:val="00C70155"/>
    <w:rsid w:val="00C70193"/>
    <w:rsid w:val="00C70660"/>
    <w:rsid w:val="00C708F4"/>
    <w:rsid w:val="00C70A52"/>
    <w:rsid w:val="00C70CD3"/>
    <w:rsid w:val="00C70D72"/>
    <w:rsid w:val="00C70E3F"/>
    <w:rsid w:val="00C70F41"/>
    <w:rsid w:val="00C71F72"/>
    <w:rsid w:val="00C72925"/>
    <w:rsid w:val="00C72C92"/>
    <w:rsid w:val="00C72DF4"/>
    <w:rsid w:val="00C73021"/>
    <w:rsid w:val="00C732DA"/>
    <w:rsid w:val="00C73424"/>
    <w:rsid w:val="00C73843"/>
    <w:rsid w:val="00C73934"/>
    <w:rsid w:val="00C741AB"/>
    <w:rsid w:val="00C74516"/>
    <w:rsid w:val="00C74C32"/>
    <w:rsid w:val="00C75047"/>
    <w:rsid w:val="00C755A2"/>
    <w:rsid w:val="00C756A1"/>
    <w:rsid w:val="00C756DC"/>
    <w:rsid w:val="00C75809"/>
    <w:rsid w:val="00C75F2D"/>
    <w:rsid w:val="00C75FC1"/>
    <w:rsid w:val="00C761BB"/>
    <w:rsid w:val="00C761DC"/>
    <w:rsid w:val="00C7635F"/>
    <w:rsid w:val="00C768A1"/>
    <w:rsid w:val="00C772D0"/>
    <w:rsid w:val="00C77BF1"/>
    <w:rsid w:val="00C77D12"/>
    <w:rsid w:val="00C801AA"/>
    <w:rsid w:val="00C804E7"/>
    <w:rsid w:val="00C80645"/>
    <w:rsid w:val="00C810BE"/>
    <w:rsid w:val="00C813B0"/>
    <w:rsid w:val="00C813B4"/>
    <w:rsid w:val="00C81D65"/>
    <w:rsid w:val="00C81E9A"/>
    <w:rsid w:val="00C8209F"/>
    <w:rsid w:val="00C8223E"/>
    <w:rsid w:val="00C8277A"/>
    <w:rsid w:val="00C828A8"/>
    <w:rsid w:val="00C828DB"/>
    <w:rsid w:val="00C82B8C"/>
    <w:rsid w:val="00C82C36"/>
    <w:rsid w:val="00C82DB6"/>
    <w:rsid w:val="00C831BF"/>
    <w:rsid w:val="00C83407"/>
    <w:rsid w:val="00C8392D"/>
    <w:rsid w:val="00C83BFC"/>
    <w:rsid w:val="00C83CE2"/>
    <w:rsid w:val="00C84045"/>
    <w:rsid w:val="00C84146"/>
    <w:rsid w:val="00C847E8"/>
    <w:rsid w:val="00C85038"/>
    <w:rsid w:val="00C8530C"/>
    <w:rsid w:val="00C860BE"/>
    <w:rsid w:val="00C86131"/>
    <w:rsid w:val="00C86DE6"/>
    <w:rsid w:val="00C86F3F"/>
    <w:rsid w:val="00C87C2B"/>
    <w:rsid w:val="00C917BD"/>
    <w:rsid w:val="00C9228C"/>
    <w:rsid w:val="00C923E2"/>
    <w:rsid w:val="00C927C2"/>
    <w:rsid w:val="00C92D33"/>
    <w:rsid w:val="00C92E21"/>
    <w:rsid w:val="00C93019"/>
    <w:rsid w:val="00C93119"/>
    <w:rsid w:val="00C931B9"/>
    <w:rsid w:val="00C939C2"/>
    <w:rsid w:val="00C93A80"/>
    <w:rsid w:val="00C93B51"/>
    <w:rsid w:val="00C93BB1"/>
    <w:rsid w:val="00C94179"/>
    <w:rsid w:val="00C942D8"/>
    <w:rsid w:val="00C94A99"/>
    <w:rsid w:val="00C953C4"/>
    <w:rsid w:val="00C95421"/>
    <w:rsid w:val="00C954E1"/>
    <w:rsid w:val="00C95C9F"/>
    <w:rsid w:val="00C9603F"/>
    <w:rsid w:val="00C9609A"/>
    <w:rsid w:val="00C96904"/>
    <w:rsid w:val="00C96E36"/>
    <w:rsid w:val="00C97167"/>
    <w:rsid w:val="00C97CAD"/>
    <w:rsid w:val="00C97F4B"/>
    <w:rsid w:val="00CA0596"/>
    <w:rsid w:val="00CA0627"/>
    <w:rsid w:val="00CA0A7E"/>
    <w:rsid w:val="00CA18BB"/>
    <w:rsid w:val="00CA198D"/>
    <w:rsid w:val="00CA1A17"/>
    <w:rsid w:val="00CA1F6E"/>
    <w:rsid w:val="00CA2BF8"/>
    <w:rsid w:val="00CA2E61"/>
    <w:rsid w:val="00CA2F55"/>
    <w:rsid w:val="00CA3682"/>
    <w:rsid w:val="00CA37CC"/>
    <w:rsid w:val="00CA3A7E"/>
    <w:rsid w:val="00CA3B25"/>
    <w:rsid w:val="00CA3C9B"/>
    <w:rsid w:val="00CA413A"/>
    <w:rsid w:val="00CA461C"/>
    <w:rsid w:val="00CA4BE4"/>
    <w:rsid w:val="00CA57B1"/>
    <w:rsid w:val="00CA5FB5"/>
    <w:rsid w:val="00CA61EC"/>
    <w:rsid w:val="00CA62B4"/>
    <w:rsid w:val="00CA68B2"/>
    <w:rsid w:val="00CA6AA3"/>
    <w:rsid w:val="00CA6C54"/>
    <w:rsid w:val="00CA6EEB"/>
    <w:rsid w:val="00CA71CF"/>
    <w:rsid w:val="00CA7606"/>
    <w:rsid w:val="00CA7975"/>
    <w:rsid w:val="00CB0325"/>
    <w:rsid w:val="00CB0398"/>
    <w:rsid w:val="00CB03CF"/>
    <w:rsid w:val="00CB0412"/>
    <w:rsid w:val="00CB070B"/>
    <w:rsid w:val="00CB085D"/>
    <w:rsid w:val="00CB0D2A"/>
    <w:rsid w:val="00CB1DC9"/>
    <w:rsid w:val="00CB2284"/>
    <w:rsid w:val="00CB2B38"/>
    <w:rsid w:val="00CB3120"/>
    <w:rsid w:val="00CB34C8"/>
    <w:rsid w:val="00CB3D89"/>
    <w:rsid w:val="00CB3F0A"/>
    <w:rsid w:val="00CB3F89"/>
    <w:rsid w:val="00CB438B"/>
    <w:rsid w:val="00CB4CAD"/>
    <w:rsid w:val="00CB4CD7"/>
    <w:rsid w:val="00CB64E4"/>
    <w:rsid w:val="00CB6572"/>
    <w:rsid w:val="00CB6AEE"/>
    <w:rsid w:val="00CB6E53"/>
    <w:rsid w:val="00CB76B6"/>
    <w:rsid w:val="00CB7728"/>
    <w:rsid w:val="00CB7C6A"/>
    <w:rsid w:val="00CB7D38"/>
    <w:rsid w:val="00CC0ADC"/>
    <w:rsid w:val="00CC0B09"/>
    <w:rsid w:val="00CC0BF7"/>
    <w:rsid w:val="00CC0DAE"/>
    <w:rsid w:val="00CC1268"/>
    <w:rsid w:val="00CC13D9"/>
    <w:rsid w:val="00CC1930"/>
    <w:rsid w:val="00CC21CA"/>
    <w:rsid w:val="00CC25B1"/>
    <w:rsid w:val="00CC272E"/>
    <w:rsid w:val="00CC2C62"/>
    <w:rsid w:val="00CC2E1A"/>
    <w:rsid w:val="00CC3057"/>
    <w:rsid w:val="00CC3810"/>
    <w:rsid w:val="00CC38BB"/>
    <w:rsid w:val="00CC3A75"/>
    <w:rsid w:val="00CC4068"/>
    <w:rsid w:val="00CC46B9"/>
    <w:rsid w:val="00CC4953"/>
    <w:rsid w:val="00CC4D39"/>
    <w:rsid w:val="00CC4F60"/>
    <w:rsid w:val="00CC53D1"/>
    <w:rsid w:val="00CC56BE"/>
    <w:rsid w:val="00CC5885"/>
    <w:rsid w:val="00CC5F17"/>
    <w:rsid w:val="00CC64F9"/>
    <w:rsid w:val="00CC6B9D"/>
    <w:rsid w:val="00CC7130"/>
    <w:rsid w:val="00CC7199"/>
    <w:rsid w:val="00CC782C"/>
    <w:rsid w:val="00CC79A0"/>
    <w:rsid w:val="00CC7ED4"/>
    <w:rsid w:val="00CD02B1"/>
    <w:rsid w:val="00CD0495"/>
    <w:rsid w:val="00CD0FC1"/>
    <w:rsid w:val="00CD15C7"/>
    <w:rsid w:val="00CD1A2B"/>
    <w:rsid w:val="00CD1F20"/>
    <w:rsid w:val="00CD2747"/>
    <w:rsid w:val="00CD2B13"/>
    <w:rsid w:val="00CD2C8B"/>
    <w:rsid w:val="00CD3491"/>
    <w:rsid w:val="00CD3514"/>
    <w:rsid w:val="00CD36CE"/>
    <w:rsid w:val="00CD3F25"/>
    <w:rsid w:val="00CD41D0"/>
    <w:rsid w:val="00CD4280"/>
    <w:rsid w:val="00CD458C"/>
    <w:rsid w:val="00CD4B1E"/>
    <w:rsid w:val="00CD4C42"/>
    <w:rsid w:val="00CD4C9F"/>
    <w:rsid w:val="00CD4D58"/>
    <w:rsid w:val="00CD4D5E"/>
    <w:rsid w:val="00CD52D7"/>
    <w:rsid w:val="00CD5353"/>
    <w:rsid w:val="00CD6017"/>
    <w:rsid w:val="00CD62BE"/>
    <w:rsid w:val="00CD67EB"/>
    <w:rsid w:val="00CD6A11"/>
    <w:rsid w:val="00CD6B8C"/>
    <w:rsid w:val="00CD6BE0"/>
    <w:rsid w:val="00CD7011"/>
    <w:rsid w:val="00CD7388"/>
    <w:rsid w:val="00CD73D9"/>
    <w:rsid w:val="00CD76DF"/>
    <w:rsid w:val="00CD7C87"/>
    <w:rsid w:val="00CD7E9B"/>
    <w:rsid w:val="00CD7F1E"/>
    <w:rsid w:val="00CE01EE"/>
    <w:rsid w:val="00CE03A0"/>
    <w:rsid w:val="00CE04FE"/>
    <w:rsid w:val="00CE07EB"/>
    <w:rsid w:val="00CE113D"/>
    <w:rsid w:val="00CE13DB"/>
    <w:rsid w:val="00CE1A37"/>
    <w:rsid w:val="00CE209A"/>
    <w:rsid w:val="00CE2386"/>
    <w:rsid w:val="00CE2630"/>
    <w:rsid w:val="00CE2741"/>
    <w:rsid w:val="00CE2BC7"/>
    <w:rsid w:val="00CE2C81"/>
    <w:rsid w:val="00CE2DD7"/>
    <w:rsid w:val="00CE376A"/>
    <w:rsid w:val="00CE3AC7"/>
    <w:rsid w:val="00CE3C15"/>
    <w:rsid w:val="00CE3CDC"/>
    <w:rsid w:val="00CE3EAD"/>
    <w:rsid w:val="00CE51CE"/>
    <w:rsid w:val="00CE539C"/>
    <w:rsid w:val="00CE5A26"/>
    <w:rsid w:val="00CE5BF6"/>
    <w:rsid w:val="00CE60D8"/>
    <w:rsid w:val="00CE620C"/>
    <w:rsid w:val="00CE6323"/>
    <w:rsid w:val="00CE6A4B"/>
    <w:rsid w:val="00CE6AC4"/>
    <w:rsid w:val="00CE787F"/>
    <w:rsid w:val="00CE791B"/>
    <w:rsid w:val="00CE798C"/>
    <w:rsid w:val="00CE7E6D"/>
    <w:rsid w:val="00CF01D8"/>
    <w:rsid w:val="00CF03D7"/>
    <w:rsid w:val="00CF0467"/>
    <w:rsid w:val="00CF0A1F"/>
    <w:rsid w:val="00CF1B74"/>
    <w:rsid w:val="00CF1C23"/>
    <w:rsid w:val="00CF22C8"/>
    <w:rsid w:val="00CF23D4"/>
    <w:rsid w:val="00CF2C33"/>
    <w:rsid w:val="00CF2D89"/>
    <w:rsid w:val="00CF2FC1"/>
    <w:rsid w:val="00CF31E9"/>
    <w:rsid w:val="00CF34F9"/>
    <w:rsid w:val="00CF3D62"/>
    <w:rsid w:val="00CF3DB5"/>
    <w:rsid w:val="00CF3DE0"/>
    <w:rsid w:val="00CF3FF6"/>
    <w:rsid w:val="00CF419F"/>
    <w:rsid w:val="00CF45B1"/>
    <w:rsid w:val="00CF470E"/>
    <w:rsid w:val="00CF48A0"/>
    <w:rsid w:val="00CF4F9B"/>
    <w:rsid w:val="00CF4FF7"/>
    <w:rsid w:val="00CF514C"/>
    <w:rsid w:val="00CF529A"/>
    <w:rsid w:val="00CF5C9B"/>
    <w:rsid w:val="00CF5CAF"/>
    <w:rsid w:val="00CF7753"/>
    <w:rsid w:val="00CF78F3"/>
    <w:rsid w:val="00CF7B7B"/>
    <w:rsid w:val="00CF7D4F"/>
    <w:rsid w:val="00D00021"/>
    <w:rsid w:val="00D000F7"/>
    <w:rsid w:val="00D00157"/>
    <w:rsid w:val="00D0063C"/>
    <w:rsid w:val="00D00C64"/>
    <w:rsid w:val="00D01034"/>
    <w:rsid w:val="00D011BD"/>
    <w:rsid w:val="00D014AE"/>
    <w:rsid w:val="00D01561"/>
    <w:rsid w:val="00D01A84"/>
    <w:rsid w:val="00D01F96"/>
    <w:rsid w:val="00D023D8"/>
    <w:rsid w:val="00D027C8"/>
    <w:rsid w:val="00D0282E"/>
    <w:rsid w:val="00D02AC4"/>
    <w:rsid w:val="00D02F1F"/>
    <w:rsid w:val="00D03029"/>
    <w:rsid w:val="00D032F9"/>
    <w:rsid w:val="00D035BF"/>
    <w:rsid w:val="00D0427C"/>
    <w:rsid w:val="00D044AB"/>
    <w:rsid w:val="00D05203"/>
    <w:rsid w:val="00D05426"/>
    <w:rsid w:val="00D0590C"/>
    <w:rsid w:val="00D05E0D"/>
    <w:rsid w:val="00D0641B"/>
    <w:rsid w:val="00D066DE"/>
    <w:rsid w:val="00D0693F"/>
    <w:rsid w:val="00D06AD9"/>
    <w:rsid w:val="00D06BD0"/>
    <w:rsid w:val="00D070BC"/>
    <w:rsid w:val="00D077DA"/>
    <w:rsid w:val="00D0791D"/>
    <w:rsid w:val="00D07C34"/>
    <w:rsid w:val="00D100E1"/>
    <w:rsid w:val="00D10107"/>
    <w:rsid w:val="00D1033F"/>
    <w:rsid w:val="00D106DA"/>
    <w:rsid w:val="00D10A48"/>
    <w:rsid w:val="00D10AF6"/>
    <w:rsid w:val="00D112F8"/>
    <w:rsid w:val="00D113A0"/>
    <w:rsid w:val="00D11703"/>
    <w:rsid w:val="00D11B86"/>
    <w:rsid w:val="00D11F60"/>
    <w:rsid w:val="00D1213C"/>
    <w:rsid w:val="00D122C2"/>
    <w:rsid w:val="00D12348"/>
    <w:rsid w:val="00D125D3"/>
    <w:rsid w:val="00D128EC"/>
    <w:rsid w:val="00D12E46"/>
    <w:rsid w:val="00D133C0"/>
    <w:rsid w:val="00D13704"/>
    <w:rsid w:val="00D138C6"/>
    <w:rsid w:val="00D13CE1"/>
    <w:rsid w:val="00D13D15"/>
    <w:rsid w:val="00D13EB1"/>
    <w:rsid w:val="00D13F8D"/>
    <w:rsid w:val="00D1488A"/>
    <w:rsid w:val="00D14A96"/>
    <w:rsid w:val="00D14BC5"/>
    <w:rsid w:val="00D14C64"/>
    <w:rsid w:val="00D14CC3"/>
    <w:rsid w:val="00D15008"/>
    <w:rsid w:val="00D151DF"/>
    <w:rsid w:val="00D16615"/>
    <w:rsid w:val="00D168A5"/>
    <w:rsid w:val="00D16D59"/>
    <w:rsid w:val="00D1712E"/>
    <w:rsid w:val="00D17656"/>
    <w:rsid w:val="00D201B9"/>
    <w:rsid w:val="00D202E7"/>
    <w:rsid w:val="00D2041B"/>
    <w:rsid w:val="00D2071C"/>
    <w:rsid w:val="00D2078F"/>
    <w:rsid w:val="00D20855"/>
    <w:rsid w:val="00D20C95"/>
    <w:rsid w:val="00D21910"/>
    <w:rsid w:val="00D21A76"/>
    <w:rsid w:val="00D21CCF"/>
    <w:rsid w:val="00D21E38"/>
    <w:rsid w:val="00D23022"/>
    <w:rsid w:val="00D23585"/>
    <w:rsid w:val="00D23F56"/>
    <w:rsid w:val="00D24148"/>
    <w:rsid w:val="00D242A1"/>
    <w:rsid w:val="00D24557"/>
    <w:rsid w:val="00D25314"/>
    <w:rsid w:val="00D25319"/>
    <w:rsid w:val="00D25548"/>
    <w:rsid w:val="00D25DC6"/>
    <w:rsid w:val="00D25DE9"/>
    <w:rsid w:val="00D26748"/>
    <w:rsid w:val="00D2697A"/>
    <w:rsid w:val="00D26ED6"/>
    <w:rsid w:val="00D2712D"/>
    <w:rsid w:val="00D2723E"/>
    <w:rsid w:val="00D27952"/>
    <w:rsid w:val="00D27FDC"/>
    <w:rsid w:val="00D305C9"/>
    <w:rsid w:val="00D30854"/>
    <w:rsid w:val="00D308B2"/>
    <w:rsid w:val="00D316AA"/>
    <w:rsid w:val="00D32111"/>
    <w:rsid w:val="00D327B0"/>
    <w:rsid w:val="00D32913"/>
    <w:rsid w:val="00D32E2D"/>
    <w:rsid w:val="00D3352E"/>
    <w:rsid w:val="00D335E0"/>
    <w:rsid w:val="00D33A2B"/>
    <w:rsid w:val="00D33AE1"/>
    <w:rsid w:val="00D33C80"/>
    <w:rsid w:val="00D33CEF"/>
    <w:rsid w:val="00D34434"/>
    <w:rsid w:val="00D34BC9"/>
    <w:rsid w:val="00D3586C"/>
    <w:rsid w:val="00D35C1E"/>
    <w:rsid w:val="00D36282"/>
    <w:rsid w:val="00D36785"/>
    <w:rsid w:val="00D36808"/>
    <w:rsid w:val="00D370BD"/>
    <w:rsid w:val="00D3754B"/>
    <w:rsid w:val="00D37567"/>
    <w:rsid w:val="00D37720"/>
    <w:rsid w:val="00D4048F"/>
    <w:rsid w:val="00D40626"/>
    <w:rsid w:val="00D4096F"/>
    <w:rsid w:val="00D40EE1"/>
    <w:rsid w:val="00D41F6A"/>
    <w:rsid w:val="00D42661"/>
    <w:rsid w:val="00D4276B"/>
    <w:rsid w:val="00D43341"/>
    <w:rsid w:val="00D434CC"/>
    <w:rsid w:val="00D43867"/>
    <w:rsid w:val="00D43F16"/>
    <w:rsid w:val="00D44029"/>
    <w:rsid w:val="00D44726"/>
    <w:rsid w:val="00D448B3"/>
    <w:rsid w:val="00D44926"/>
    <w:rsid w:val="00D45BE1"/>
    <w:rsid w:val="00D45C20"/>
    <w:rsid w:val="00D45D37"/>
    <w:rsid w:val="00D461F9"/>
    <w:rsid w:val="00D46527"/>
    <w:rsid w:val="00D466AC"/>
    <w:rsid w:val="00D46AD2"/>
    <w:rsid w:val="00D47050"/>
    <w:rsid w:val="00D471F0"/>
    <w:rsid w:val="00D47428"/>
    <w:rsid w:val="00D476BA"/>
    <w:rsid w:val="00D47986"/>
    <w:rsid w:val="00D47B0D"/>
    <w:rsid w:val="00D47D10"/>
    <w:rsid w:val="00D47D22"/>
    <w:rsid w:val="00D50A3B"/>
    <w:rsid w:val="00D50FB0"/>
    <w:rsid w:val="00D50FD8"/>
    <w:rsid w:val="00D51442"/>
    <w:rsid w:val="00D517B5"/>
    <w:rsid w:val="00D52356"/>
    <w:rsid w:val="00D523D0"/>
    <w:rsid w:val="00D52476"/>
    <w:rsid w:val="00D52715"/>
    <w:rsid w:val="00D52AB2"/>
    <w:rsid w:val="00D53199"/>
    <w:rsid w:val="00D532AE"/>
    <w:rsid w:val="00D5387D"/>
    <w:rsid w:val="00D53BC8"/>
    <w:rsid w:val="00D53DA6"/>
    <w:rsid w:val="00D540E0"/>
    <w:rsid w:val="00D54144"/>
    <w:rsid w:val="00D54483"/>
    <w:rsid w:val="00D54588"/>
    <w:rsid w:val="00D547CF"/>
    <w:rsid w:val="00D5540D"/>
    <w:rsid w:val="00D55881"/>
    <w:rsid w:val="00D56357"/>
    <w:rsid w:val="00D56957"/>
    <w:rsid w:val="00D56A4A"/>
    <w:rsid w:val="00D56A9B"/>
    <w:rsid w:val="00D56F14"/>
    <w:rsid w:val="00D56F15"/>
    <w:rsid w:val="00D601B1"/>
    <w:rsid w:val="00D603DF"/>
    <w:rsid w:val="00D60704"/>
    <w:rsid w:val="00D60843"/>
    <w:rsid w:val="00D60D63"/>
    <w:rsid w:val="00D60EF0"/>
    <w:rsid w:val="00D610F6"/>
    <w:rsid w:val="00D614AD"/>
    <w:rsid w:val="00D616E9"/>
    <w:rsid w:val="00D61794"/>
    <w:rsid w:val="00D6185B"/>
    <w:rsid w:val="00D61A6F"/>
    <w:rsid w:val="00D61C1A"/>
    <w:rsid w:val="00D62261"/>
    <w:rsid w:val="00D6301B"/>
    <w:rsid w:val="00D63577"/>
    <w:rsid w:val="00D63591"/>
    <w:rsid w:val="00D64829"/>
    <w:rsid w:val="00D6497F"/>
    <w:rsid w:val="00D655A3"/>
    <w:rsid w:val="00D65C29"/>
    <w:rsid w:val="00D66095"/>
    <w:rsid w:val="00D664D1"/>
    <w:rsid w:val="00D667B8"/>
    <w:rsid w:val="00D66879"/>
    <w:rsid w:val="00D66D57"/>
    <w:rsid w:val="00D66E14"/>
    <w:rsid w:val="00D67192"/>
    <w:rsid w:val="00D6737C"/>
    <w:rsid w:val="00D67D28"/>
    <w:rsid w:val="00D67D2D"/>
    <w:rsid w:val="00D67D45"/>
    <w:rsid w:val="00D67FE8"/>
    <w:rsid w:val="00D67FEF"/>
    <w:rsid w:val="00D707ED"/>
    <w:rsid w:val="00D70849"/>
    <w:rsid w:val="00D70A89"/>
    <w:rsid w:val="00D70F03"/>
    <w:rsid w:val="00D713F6"/>
    <w:rsid w:val="00D7237C"/>
    <w:rsid w:val="00D72A48"/>
    <w:rsid w:val="00D72B3E"/>
    <w:rsid w:val="00D731B8"/>
    <w:rsid w:val="00D74183"/>
    <w:rsid w:val="00D745A3"/>
    <w:rsid w:val="00D747E0"/>
    <w:rsid w:val="00D74BD7"/>
    <w:rsid w:val="00D74C3B"/>
    <w:rsid w:val="00D75416"/>
    <w:rsid w:val="00D75857"/>
    <w:rsid w:val="00D75F06"/>
    <w:rsid w:val="00D76A96"/>
    <w:rsid w:val="00D76D1E"/>
    <w:rsid w:val="00D776A4"/>
    <w:rsid w:val="00D77795"/>
    <w:rsid w:val="00D77891"/>
    <w:rsid w:val="00D8024D"/>
    <w:rsid w:val="00D8073E"/>
    <w:rsid w:val="00D80970"/>
    <w:rsid w:val="00D80EA0"/>
    <w:rsid w:val="00D81178"/>
    <w:rsid w:val="00D8125D"/>
    <w:rsid w:val="00D81C2F"/>
    <w:rsid w:val="00D81FE1"/>
    <w:rsid w:val="00D82518"/>
    <w:rsid w:val="00D82D0D"/>
    <w:rsid w:val="00D83C50"/>
    <w:rsid w:val="00D83CE7"/>
    <w:rsid w:val="00D8409E"/>
    <w:rsid w:val="00D8438A"/>
    <w:rsid w:val="00D84D3C"/>
    <w:rsid w:val="00D84ECD"/>
    <w:rsid w:val="00D851BA"/>
    <w:rsid w:val="00D853CB"/>
    <w:rsid w:val="00D854ED"/>
    <w:rsid w:val="00D85509"/>
    <w:rsid w:val="00D85556"/>
    <w:rsid w:val="00D85A76"/>
    <w:rsid w:val="00D8611E"/>
    <w:rsid w:val="00D866A9"/>
    <w:rsid w:val="00D86CB8"/>
    <w:rsid w:val="00D86E3D"/>
    <w:rsid w:val="00D86E6A"/>
    <w:rsid w:val="00D872C4"/>
    <w:rsid w:val="00D87458"/>
    <w:rsid w:val="00D9028F"/>
    <w:rsid w:val="00D908CF"/>
    <w:rsid w:val="00D90973"/>
    <w:rsid w:val="00D909DD"/>
    <w:rsid w:val="00D90B19"/>
    <w:rsid w:val="00D91121"/>
    <w:rsid w:val="00D9117F"/>
    <w:rsid w:val="00D915F7"/>
    <w:rsid w:val="00D91857"/>
    <w:rsid w:val="00D91876"/>
    <w:rsid w:val="00D91E97"/>
    <w:rsid w:val="00D92225"/>
    <w:rsid w:val="00D92A00"/>
    <w:rsid w:val="00D92B9C"/>
    <w:rsid w:val="00D92FF2"/>
    <w:rsid w:val="00D93127"/>
    <w:rsid w:val="00D932F0"/>
    <w:rsid w:val="00D93B7D"/>
    <w:rsid w:val="00D93FFE"/>
    <w:rsid w:val="00D94FC9"/>
    <w:rsid w:val="00D952EC"/>
    <w:rsid w:val="00D952ED"/>
    <w:rsid w:val="00D95560"/>
    <w:rsid w:val="00D9574C"/>
    <w:rsid w:val="00D95830"/>
    <w:rsid w:val="00D95AF0"/>
    <w:rsid w:val="00D95D1A"/>
    <w:rsid w:val="00D95F51"/>
    <w:rsid w:val="00D96292"/>
    <w:rsid w:val="00D962D8"/>
    <w:rsid w:val="00D9684D"/>
    <w:rsid w:val="00D96A2F"/>
    <w:rsid w:val="00D96CCC"/>
    <w:rsid w:val="00D97098"/>
    <w:rsid w:val="00D970FA"/>
    <w:rsid w:val="00D9790A"/>
    <w:rsid w:val="00D979A4"/>
    <w:rsid w:val="00D97DC9"/>
    <w:rsid w:val="00D97DF4"/>
    <w:rsid w:val="00D97F10"/>
    <w:rsid w:val="00DA0764"/>
    <w:rsid w:val="00DA0848"/>
    <w:rsid w:val="00DA0DAE"/>
    <w:rsid w:val="00DA0E41"/>
    <w:rsid w:val="00DA0F1A"/>
    <w:rsid w:val="00DA119A"/>
    <w:rsid w:val="00DA15BE"/>
    <w:rsid w:val="00DA1648"/>
    <w:rsid w:val="00DA1F8D"/>
    <w:rsid w:val="00DA2127"/>
    <w:rsid w:val="00DA21BA"/>
    <w:rsid w:val="00DA22E1"/>
    <w:rsid w:val="00DA27B0"/>
    <w:rsid w:val="00DA2C0C"/>
    <w:rsid w:val="00DA2F12"/>
    <w:rsid w:val="00DA2F44"/>
    <w:rsid w:val="00DA2FE9"/>
    <w:rsid w:val="00DA3201"/>
    <w:rsid w:val="00DA37DB"/>
    <w:rsid w:val="00DA3A72"/>
    <w:rsid w:val="00DA3A91"/>
    <w:rsid w:val="00DA46C5"/>
    <w:rsid w:val="00DA470D"/>
    <w:rsid w:val="00DA493B"/>
    <w:rsid w:val="00DA49C4"/>
    <w:rsid w:val="00DA4B84"/>
    <w:rsid w:val="00DA4DCA"/>
    <w:rsid w:val="00DA553A"/>
    <w:rsid w:val="00DA56D2"/>
    <w:rsid w:val="00DA5702"/>
    <w:rsid w:val="00DA5967"/>
    <w:rsid w:val="00DA5A54"/>
    <w:rsid w:val="00DA5BE8"/>
    <w:rsid w:val="00DA668B"/>
    <w:rsid w:val="00DA6EE1"/>
    <w:rsid w:val="00DA749C"/>
    <w:rsid w:val="00DA79E2"/>
    <w:rsid w:val="00DA7A49"/>
    <w:rsid w:val="00DB01B0"/>
    <w:rsid w:val="00DB03FC"/>
    <w:rsid w:val="00DB0C0D"/>
    <w:rsid w:val="00DB111B"/>
    <w:rsid w:val="00DB1872"/>
    <w:rsid w:val="00DB1963"/>
    <w:rsid w:val="00DB1BE7"/>
    <w:rsid w:val="00DB2386"/>
    <w:rsid w:val="00DB2532"/>
    <w:rsid w:val="00DB2731"/>
    <w:rsid w:val="00DB352C"/>
    <w:rsid w:val="00DB3A77"/>
    <w:rsid w:val="00DB4A51"/>
    <w:rsid w:val="00DB4DC8"/>
    <w:rsid w:val="00DB4DDE"/>
    <w:rsid w:val="00DB4E64"/>
    <w:rsid w:val="00DB5491"/>
    <w:rsid w:val="00DB5674"/>
    <w:rsid w:val="00DB5A5B"/>
    <w:rsid w:val="00DB5EBF"/>
    <w:rsid w:val="00DB6058"/>
    <w:rsid w:val="00DB6190"/>
    <w:rsid w:val="00DB6194"/>
    <w:rsid w:val="00DB68A0"/>
    <w:rsid w:val="00DB6AF8"/>
    <w:rsid w:val="00DB6C62"/>
    <w:rsid w:val="00DB77EA"/>
    <w:rsid w:val="00DB787E"/>
    <w:rsid w:val="00DB7924"/>
    <w:rsid w:val="00DB7C25"/>
    <w:rsid w:val="00DB7E76"/>
    <w:rsid w:val="00DC0656"/>
    <w:rsid w:val="00DC103E"/>
    <w:rsid w:val="00DC1535"/>
    <w:rsid w:val="00DC15F1"/>
    <w:rsid w:val="00DC1648"/>
    <w:rsid w:val="00DC28E1"/>
    <w:rsid w:val="00DC2DBA"/>
    <w:rsid w:val="00DC2F87"/>
    <w:rsid w:val="00DC2FF9"/>
    <w:rsid w:val="00DC3E9C"/>
    <w:rsid w:val="00DC4462"/>
    <w:rsid w:val="00DC45F6"/>
    <w:rsid w:val="00DC493D"/>
    <w:rsid w:val="00DC499A"/>
    <w:rsid w:val="00DC5675"/>
    <w:rsid w:val="00DC5D8D"/>
    <w:rsid w:val="00DC6B03"/>
    <w:rsid w:val="00DC74DA"/>
    <w:rsid w:val="00DD0265"/>
    <w:rsid w:val="00DD0458"/>
    <w:rsid w:val="00DD0568"/>
    <w:rsid w:val="00DD0BC7"/>
    <w:rsid w:val="00DD18AD"/>
    <w:rsid w:val="00DD24C5"/>
    <w:rsid w:val="00DD24E8"/>
    <w:rsid w:val="00DD2967"/>
    <w:rsid w:val="00DD297E"/>
    <w:rsid w:val="00DD2BB2"/>
    <w:rsid w:val="00DD3191"/>
    <w:rsid w:val="00DD3641"/>
    <w:rsid w:val="00DD4E9A"/>
    <w:rsid w:val="00DD513A"/>
    <w:rsid w:val="00DD51B4"/>
    <w:rsid w:val="00DD524F"/>
    <w:rsid w:val="00DD5518"/>
    <w:rsid w:val="00DD5DA6"/>
    <w:rsid w:val="00DD6216"/>
    <w:rsid w:val="00DD65FA"/>
    <w:rsid w:val="00DD6F3D"/>
    <w:rsid w:val="00DD6F4F"/>
    <w:rsid w:val="00DD700F"/>
    <w:rsid w:val="00DD7624"/>
    <w:rsid w:val="00DD7771"/>
    <w:rsid w:val="00DD7B23"/>
    <w:rsid w:val="00DD7D98"/>
    <w:rsid w:val="00DD7E88"/>
    <w:rsid w:val="00DE0334"/>
    <w:rsid w:val="00DE0899"/>
    <w:rsid w:val="00DE13BE"/>
    <w:rsid w:val="00DE14CF"/>
    <w:rsid w:val="00DE1CBF"/>
    <w:rsid w:val="00DE200A"/>
    <w:rsid w:val="00DE20DD"/>
    <w:rsid w:val="00DE272C"/>
    <w:rsid w:val="00DE2B61"/>
    <w:rsid w:val="00DE2D71"/>
    <w:rsid w:val="00DE2E06"/>
    <w:rsid w:val="00DE2E70"/>
    <w:rsid w:val="00DE3332"/>
    <w:rsid w:val="00DE3A37"/>
    <w:rsid w:val="00DE40E6"/>
    <w:rsid w:val="00DE475F"/>
    <w:rsid w:val="00DE4908"/>
    <w:rsid w:val="00DE5B3D"/>
    <w:rsid w:val="00DE62B2"/>
    <w:rsid w:val="00DE6920"/>
    <w:rsid w:val="00DE6F2F"/>
    <w:rsid w:val="00DE730F"/>
    <w:rsid w:val="00DE7391"/>
    <w:rsid w:val="00DE7A98"/>
    <w:rsid w:val="00DE7F8E"/>
    <w:rsid w:val="00DF08B7"/>
    <w:rsid w:val="00DF0BA7"/>
    <w:rsid w:val="00DF19FD"/>
    <w:rsid w:val="00DF2214"/>
    <w:rsid w:val="00DF23FC"/>
    <w:rsid w:val="00DF2402"/>
    <w:rsid w:val="00DF252F"/>
    <w:rsid w:val="00DF2653"/>
    <w:rsid w:val="00DF2D79"/>
    <w:rsid w:val="00DF2EF5"/>
    <w:rsid w:val="00DF3297"/>
    <w:rsid w:val="00DF352F"/>
    <w:rsid w:val="00DF39C6"/>
    <w:rsid w:val="00DF3DED"/>
    <w:rsid w:val="00DF42BD"/>
    <w:rsid w:val="00DF4EF6"/>
    <w:rsid w:val="00DF500F"/>
    <w:rsid w:val="00DF5449"/>
    <w:rsid w:val="00DF5B51"/>
    <w:rsid w:val="00DF5CEB"/>
    <w:rsid w:val="00DF6523"/>
    <w:rsid w:val="00DF660E"/>
    <w:rsid w:val="00DF6816"/>
    <w:rsid w:val="00DF6A95"/>
    <w:rsid w:val="00DF6D84"/>
    <w:rsid w:val="00DF75C1"/>
    <w:rsid w:val="00DF75D4"/>
    <w:rsid w:val="00DF79D5"/>
    <w:rsid w:val="00E00979"/>
    <w:rsid w:val="00E00D21"/>
    <w:rsid w:val="00E00FDE"/>
    <w:rsid w:val="00E01098"/>
    <w:rsid w:val="00E01460"/>
    <w:rsid w:val="00E01504"/>
    <w:rsid w:val="00E0173A"/>
    <w:rsid w:val="00E019E3"/>
    <w:rsid w:val="00E01B1B"/>
    <w:rsid w:val="00E0349A"/>
    <w:rsid w:val="00E034ED"/>
    <w:rsid w:val="00E03ACB"/>
    <w:rsid w:val="00E03ADD"/>
    <w:rsid w:val="00E0425C"/>
    <w:rsid w:val="00E0444A"/>
    <w:rsid w:val="00E048F2"/>
    <w:rsid w:val="00E04BD6"/>
    <w:rsid w:val="00E04EB3"/>
    <w:rsid w:val="00E052D1"/>
    <w:rsid w:val="00E058C7"/>
    <w:rsid w:val="00E05D20"/>
    <w:rsid w:val="00E075AC"/>
    <w:rsid w:val="00E07E6A"/>
    <w:rsid w:val="00E1067B"/>
    <w:rsid w:val="00E10918"/>
    <w:rsid w:val="00E10E15"/>
    <w:rsid w:val="00E11B1A"/>
    <w:rsid w:val="00E11E26"/>
    <w:rsid w:val="00E12901"/>
    <w:rsid w:val="00E13042"/>
    <w:rsid w:val="00E13760"/>
    <w:rsid w:val="00E13B1D"/>
    <w:rsid w:val="00E13F15"/>
    <w:rsid w:val="00E140FC"/>
    <w:rsid w:val="00E14283"/>
    <w:rsid w:val="00E1498F"/>
    <w:rsid w:val="00E14D5E"/>
    <w:rsid w:val="00E153C1"/>
    <w:rsid w:val="00E154B6"/>
    <w:rsid w:val="00E156B2"/>
    <w:rsid w:val="00E157A6"/>
    <w:rsid w:val="00E15ECF"/>
    <w:rsid w:val="00E15EF0"/>
    <w:rsid w:val="00E164CA"/>
    <w:rsid w:val="00E164E5"/>
    <w:rsid w:val="00E16DCF"/>
    <w:rsid w:val="00E17CFA"/>
    <w:rsid w:val="00E203B7"/>
    <w:rsid w:val="00E20711"/>
    <w:rsid w:val="00E20A1D"/>
    <w:rsid w:val="00E20F50"/>
    <w:rsid w:val="00E21374"/>
    <w:rsid w:val="00E216C6"/>
    <w:rsid w:val="00E2202C"/>
    <w:rsid w:val="00E22D8F"/>
    <w:rsid w:val="00E22E0D"/>
    <w:rsid w:val="00E236E3"/>
    <w:rsid w:val="00E242CC"/>
    <w:rsid w:val="00E244D3"/>
    <w:rsid w:val="00E246CD"/>
    <w:rsid w:val="00E24A34"/>
    <w:rsid w:val="00E24B74"/>
    <w:rsid w:val="00E24CE2"/>
    <w:rsid w:val="00E25038"/>
    <w:rsid w:val="00E25CBE"/>
    <w:rsid w:val="00E26221"/>
    <w:rsid w:val="00E262BA"/>
    <w:rsid w:val="00E262C0"/>
    <w:rsid w:val="00E26388"/>
    <w:rsid w:val="00E2665B"/>
    <w:rsid w:val="00E26934"/>
    <w:rsid w:val="00E26CC2"/>
    <w:rsid w:val="00E27234"/>
    <w:rsid w:val="00E27327"/>
    <w:rsid w:val="00E2766B"/>
    <w:rsid w:val="00E2795E"/>
    <w:rsid w:val="00E27ACC"/>
    <w:rsid w:val="00E27D1A"/>
    <w:rsid w:val="00E27FF0"/>
    <w:rsid w:val="00E3133C"/>
    <w:rsid w:val="00E313FA"/>
    <w:rsid w:val="00E315BC"/>
    <w:rsid w:val="00E3172F"/>
    <w:rsid w:val="00E31D49"/>
    <w:rsid w:val="00E31F9B"/>
    <w:rsid w:val="00E32117"/>
    <w:rsid w:val="00E32C72"/>
    <w:rsid w:val="00E32F6B"/>
    <w:rsid w:val="00E33D6B"/>
    <w:rsid w:val="00E3441E"/>
    <w:rsid w:val="00E34441"/>
    <w:rsid w:val="00E3462E"/>
    <w:rsid w:val="00E34724"/>
    <w:rsid w:val="00E348AA"/>
    <w:rsid w:val="00E34FBB"/>
    <w:rsid w:val="00E35068"/>
    <w:rsid w:val="00E3518B"/>
    <w:rsid w:val="00E3533A"/>
    <w:rsid w:val="00E35547"/>
    <w:rsid w:val="00E36157"/>
    <w:rsid w:val="00E36916"/>
    <w:rsid w:val="00E3702D"/>
    <w:rsid w:val="00E372B9"/>
    <w:rsid w:val="00E40B48"/>
    <w:rsid w:val="00E418E8"/>
    <w:rsid w:val="00E41942"/>
    <w:rsid w:val="00E41FCB"/>
    <w:rsid w:val="00E4221E"/>
    <w:rsid w:val="00E42883"/>
    <w:rsid w:val="00E4329A"/>
    <w:rsid w:val="00E433EE"/>
    <w:rsid w:val="00E43F86"/>
    <w:rsid w:val="00E451EA"/>
    <w:rsid w:val="00E45247"/>
    <w:rsid w:val="00E45738"/>
    <w:rsid w:val="00E46102"/>
    <w:rsid w:val="00E4662A"/>
    <w:rsid w:val="00E46AE6"/>
    <w:rsid w:val="00E474FC"/>
    <w:rsid w:val="00E475F5"/>
    <w:rsid w:val="00E4764D"/>
    <w:rsid w:val="00E477FE"/>
    <w:rsid w:val="00E47DB0"/>
    <w:rsid w:val="00E47DFB"/>
    <w:rsid w:val="00E5079F"/>
    <w:rsid w:val="00E50ECF"/>
    <w:rsid w:val="00E50FAC"/>
    <w:rsid w:val="00E50FAF"/>
    <w:rsid w:val="00E513DA"/>
    <w:rsid w:val="00E51F5A"/>
    <w:rsid w:val="00E51F9D"/>
    <w:rsid w:val="00E526C3"/>
    <w:rsid w:val="00E53A2B"/>
    <w:rsid w:val="00E53B0A"/>
    <w:rsid w:val="00E54F7A"/>
    <w:rsid w:val="00E555FF"/>
    <w:rsid w:val="00E55BAB"/>
    <w:rsid w:val="00E5627A"/>
    <w:rsid w:val="00E564C5"/>
    <w:rsid w:val="00E56526"/>
    <w:rsid w:val="00E565CC"/>
    <w:rsid w:val="00E56B38"/>
    <w:rsid w:val="00E56D57"/>
    <w:rsid w:val="00E56EA6"/>
    <w:rsid w:val="00E572A3"/>
    <w:rsid w:val="00E57878"/>
    <w:rsid w:val="00E57BA6"/>
    <w:rsid w:val="00E57BC8"/>
    <w:rsid w:val="00E606EE"/>
    <w:rsid w:val="00E60AB8"/>
    <w:rsid w:val="00E61A8A"/>
    <w:rsid w:val="00E6213F"/>
    <w:rsid w:val="00E62457"/>
    <w:rsid w:val="00E62641"/>
    <w:rsid w:val="00E631B4"/>
    <w:rsid w:val="00E63404"/>
    <w:rsid w:val="00E63547"/>
    <w:rsid w:val="00E63556"/>
    <w:rsid w:val="00E63892"/>
    <w:rsid w:val="00E6416B"/>
    <w:rsid w:val="00E642E3"/>
    <w:rsid w:val="00E6447F"/>
    <w:rsid w:val="00E649A4"/>
    <w:rsid w:val="00E649AC"/>
    <w:rsid w:val="00E64E83"/>
    <w:rsid w:val="00E65020"/>
    <w:rsid w:val="00E6531B"/>
    <w:rsid w:val="00E6576D"/>
    <w:rsid w:val="00E657BF"/>
    <w:rsid w:val="00E65A6B"/>
    <w:rsid w:val="00E65D5F"/>
    <w:rsid w:val="00E65E8E"/>
    <w:rsid w:val="00E66A86"/>
    <w:rsid w:val="00E66A9E"/>
    <w:rsid w:val="00E67892"/>
    <w:rsid w:val="00E67911"/>
    <w:rsid w:val="00E67E1B"/>
    <w:rsid w:val="00E70195"/>
    <w:rsid w:val="00E707CE"/>
    <w:rsid w:val="00E708C4"/>
    <w:rsid w:val="00E70ABE"/>
    <w:rsid w:val="00E712EC"/>
    <w:rsid w:val="00E71F4F"/>
    <w:rsid w:val="00E72698"/>
    <w:rsid w:val="00E72AA2"/>
    <w:rsid w:val="00E72C4C"/>
    <w:rsid w:val="00E73CCF"/>
    <w:rsid w:val="00E73DBD"/>
    <w:rsid w:val="00E7435C"/>
    <w:rsid w:val="00E74537"/>
    <w:rsid w:val="00E74767"/>
    <w:rsid w:val="00E74874"/>
    <w:rsid w:val="00E749FC"/>
    <w:rsid w:val="00E75096"/>
    <w:rsid w:val="00E754E4"/>
    <w:rsid w:val="00E75934"/>
    <w:rsid w:val="00E7601C"/>
    <w:rsid w:val="00E766A0"/>
    <w:rsid w:val="00E76896"/>
    <w:rsid w:val="00E768B4"/>
    <w:rsid w:val="00E76AB9"/>
    <w:rsid w:val="00E76C31"/>
    <w:rsid w:val="00E77216"/>
    <w:rsid w:val="00E7762D"/>
    <w:rsid w:val="00E77793"/>
    <w:rsid w:val="00E77817"/>
    <w:rsid w:val="00E778F0"/>
    <w:rsid w:val="00E779DC"/>
    <w:rsid w:val="00E8072E"/>
    <w:rsid w:val="00E80DBA"/>
    <w:rsid w:val="00E80E24"/>
    <w:rsid w:val="00E81667"/>
    <w:rsid w:val="00E81C14"/>
    <w:rsid w:val="00E81D9F"/>
    <w:rsid w:val="00E81EC8"/>
    <w:rsid w:val="00E81F6B"/>
    <w:rsid w:val="00E821EF"/>
    <w:rsid w:val="00E83245"/>
    <w:rsid w:val="00E8369A"/>
    <w:rsid w:val="00E83D4E"/>
    <w:rsid w:val="00E8499F"/>
    <w:rsid w:val="00E84D46"/>
    <w:rsid w:val="00E857FC"/>
    <w:rsid w:val="00E85FC7"/>
    <w:rsid w:val="00E866B9"/>
    <w:rsid w:val="00E86AF0"/>
    <w:rsid w:val="00E86C9F"/>
    <w:rsid w:val="00E870B7"/>
    <w:rsid w:val="00E870EA"/>
    <w:rsid w:val="00E871BD"/>
    <w:rsid w:val="00E8764E"/>
    <w:rsid w:val="00E90011"/>
    <w:rsid w:val="00E9031A"/>
    <w:rsid w:val="00E9042E"/>
    <w:rsid w:val="00E90584"/>
    <w:rsid w:val="00E908F5"/>
    <w:rsid w:val="00E90A47"/>
    <w:rsid w:val="00E90E3E"/>
    <w:rsid w:val="00E90F69"/>
    <w:rsid w:val="00E9108C"/>
    <w:rsid w:val="00E916E8"/>
    <w:rsid w:val="00E91FA3"/>
    <w:rsid w:val="00E92780"/>
    <w:rsid w:val="00E92821"/>
    <w:rsid w:val="00E92D83"/>
    <w:rsid w:val="00E92E2D"/>
    <w:rsid w:val="00E936E3"/>
    <w:rsid w:val="00E936F8"/>
    <w:rsid w:val="00E9375D"/>
    <w:rsid w:val="00E93C3A"/>
    <w:rsid w:val="00E93DB4"/>
    <w:rsid w:val="00E93E1E"/>
    <w:rsid w:val="00E93E98"/>
    <w:rsid w:val="00E94288"/>
    <w:rsid w:val="00E94771"/>
    <w:rsid w:val="00E94937"/>
    <w:rsid w:val="00E9499F"/>
    <w:rsid w:val="00E94F3A"/>
    <w:rsid w:val="00E95232"/>
    <w:rsid w:val="00E952B5"/>
    <w:rsid w:val="00E95719"/>
    <w:rsid w:val="00E95745"/>
    <w:rsid w:val="00E9635C"/>
    <w:rsid w:val="00E967D7"/>
    <w:rsid w:val="00E97BD9"/>
    <w:rsid w:val="00E97C4F"/>
    <w:rsid w:val="00EA0306"/>
    <w:rsid w:val="00EA0576"/>
    <w:rsid w:val="00EA0696"/>
    <w:rsid w:val="00EA0B24"/>
    <w:rsid w:val="00EA14C0"/>
    <w:rsid w:val="00EA1516"/>
    <w:rsid w:val="00EA16BC"/>
    <w:rsid w:val="00EA1F89"/>
    <w:rsid w:val="00EA271A"/>
    <w:rsid w:val="00EA302F"/>
    <w:rsid w:val="00EA3330"/>
    <w:rsid w:val="00EA35F4"/>
    <w:rsid w:val="00EA3603"/>
    <w:rsid w:val="00EA3CAF"/>
    <w:rsid w:val="00EA4231"/>
    <w:rsid w:val="00EA4911"/>
    <w:rsid w:val="00EA4F88"/>
    <w:rsid w:val="00EA5676"/>
    <w:rsid w:val="00EA5C02"/>
    <w:rsid w:val="00EA5C34"/>
    <w:rsid w:val="00EA5F59"/>
    <w:rsid w:val="00EA621C"/>
    <w:rsid w:val="00EA66BB"/>
    <w:rsid w:val="00EA69BE"/>
    <w:rsid w:val="00EA6D5C"/>
    <w:rsid w:val="00EA73CA"/>
    <w:rsid w:val="00EA7D3F"/>
    <w:rsid w:val="00EA7D66"/>
    <w:rsid w:val="00EB00BD"/>
    <w:rsid w:val="00EB0663"/>
    <w:rsid w:val="00EB0ACB"/>
    <w:rsid w:val="00EB0D0D"/>
    <w:rsid w:val="00EB0D99"/>
    <w:rsid w:val="00EB10B9"/>
    <w:rsid w:val="00EB1115"/>
    <w:rsid w:val="00EB1185"/>
    <w:rsid w:val="00EB12A1"/>
    <w:rsid w:val="00EB1670"/>
    <w:rsid w:val="00EB19C0"/>
    <w:rsid w:val="00EB21A6"/>
    <w:rsid w:val="00EB2770"/>
    <w:rsid w:val="00EB3681"/>
    <w:rsid w:val="00EB4410"/>
    <w:rsid w:val="00EB44B8"/>
    <w:rsid w:val="00EB468C"/>
    <w:rsid w:val="00EB4792"/>
    <w:rsid w:val="00EB49DD"/>
    <w:rsid w:val="00EB4B7B"/>
    <w:rsid w:val="00EB4D21"/>
    <w:rsid w:val="00EB5329"/>
    <w:rsid w:val="00EB559C"/>
    <w:rsid w:val="00EB5AB9"/>
    <w:rsid w:val="00EB5B78"/>
    <w:rsid w:val="00EB5D97"/>
    <w:rsid w:val="00EB5E9D"/>
    <w:rsid w:val="00EB6403"/>
    <w:rsid w:val="00EB68B0"/>
    <w:rsid w:val="00EB6DE0"/>
    <w:rsid w:val="00EB6E17"/>
    <w:rsid w:val="00EB6E4A"/>
    <w:rsid w:val="00EB7019"/>
    <w:rsid w:val="00EB73AE"/>
    <w:rsid w:val="00EB75F8"/>
    <w:rsid w:val="00EB7A79"/>
    <w:rsid w:val="00EB7D42"/>
    <w:rsid w:val="00EB7F50"/>
    <w:rsid w:val="00EB7F6B"/>
    <w:rsid w:val="00EB7FE8"/>
    <w:rsid w:val="00EC00F2"/>
    <w:rsid w:val="00EC046E"/>
    <w:rsid w:val="00EC0558"/>
    <w:rsid w:val="00EC0A32"/>
    <w:rsid w:val="00EC0A66"/>
    <w:rsid w:val="00EC0C6B"/>
    <w:rsid w:val="00EC18C8"/>
    <w:rsid w:val="00EC222F"/>
    <w:rsid w:val="00EC246B"/>
    <w:rsid w:val="00EC2653"/>
    <w:rsid w:val="00EC2A5F"/>
    <w:rsid w:val="00EC3376"/>
    <w:rsid w:val="00EC3428"/>
    <w:rsid w:val="00EC427D"/>
    <w:rsid w:val="00EC439B"/>
    <w:rsid w:val="00EC44CD"/>
    <w:rsid w:val="00EC4552"/>
    <w:rsid w:val="00EC4B4B"/>
    <w:rsid w:val="00EC4CAF"/>
    <w:rsid w:val="00EC57FA"/>
    <w:rsid w:val="00EC5D8D"/>
    <w:rsid w:val="00EC5DC2"/>
    <w:rsid w:val="00EC6090"/>
    <w:rsid w:val="00EC6352"/>
    <w:rsid w:val="00EC6B2D"/>
    <w:rsid w:val="00EC6B61"/>
    <w:rsid w:val="00EC6FDD"/>
    <w:rsid w:val="00EC70F8"/>
    <w:rsid w:val="00EC76F3"/>
    <w:rsid w:val="00EC78CE"/>
    <w:rsid w:val="00ED057C"/>
    <w:rsid w:val="00ED0629"/>
    <w:rsid w:val="00ED126E"/>
    <w:rsid w:val="00ED1334"/>
    <w:rsid w:val="00ED1375"/>
    <w:rsid w:val="00ED1394"/>
    <w:rsid w:val="00ED18FB"/>
    <w:rsid w:val="00ED1B04"/>
    <w:rsid w:val="00ED1D0A"/>
    <w:rsid w:val="00ED1D9A"/>
    <w:rsid w:val="00ED214C"/>
    <w:rsid w:val="00ED2904"/>
    <w:rsid w:val="00ED36F6"/>
    <w:rsid w:val="00ED3F52"/>
    <w:rsid w:val="00ED4012"/>
    <w:rsid w:val="00ED5261"/>
    <w:rsid w:val="00ED530A"/>
    <w:rsid w:val="00ED543C"/>
    <w:rsid w:val="00ED5560"/>
    <w:rsid w:val="00ED556C"/>
    <w:rsid w:val="00ED5778"/>
    <w:rsid w:val="00ED5C2E"/>
    <w:rsid w:val="00ED5C33"/>
    <w:rsid w:val="00ED5E3D"/>
    <w:rsid w:val="00ED6052"/>
    <w:rsid w:val="00ED6558"/>
    <w:rsid w:val="00ED685F"/>
    <w:rsid w:val="00ED68F6"/>
    <w:rsid w:val="00ED73FC"/>
    <w:rsid w:val="00ED751E"/>
    <w:rsid w:val="00ED7CD8"/>
    <w:rsid w:val="00EE0369"/>
    <w:rsid w:val="00EE0680"/>
    <w:rsid w:val="00EE08AD"/>
    <w:rsid w:val="00EE0EE9"/>
    <w:rsid w:val="00EE13A7"/>
    <w:rsid w:val="00EE1584"/>
    <w:rsid w:val="00EE1837"/>
    <w:rsid w:val="00EE19E9"/>
    <w:rsid w:val="00EE1E1A"/>
    <w:rsid w:val="00EE24E8"/>
    <w:rsid w:val="00EE27C4"/>
    <w:rsid w:val="00EE2A02"/>
    <w:rsid w:val="00EE2A45"/>
    <w:rsid w:val="00EE300C"/>
    <w:rsid w:val="00EE319E"/>
    <w:rsid w:val="00EE32ED"/>
    <w:rsid w:val="00EE3780"/>
    <w:rsid w:val="00EE38DA"/>
    <w:rsid w:val="00EE3D0A"/>
    <w:rsid w:val="00EE4525"/>
    <w:rsid w:val="00EE4985"/>
    <w:rsid w:val="00EE4AB1"/>
    <w:rsid w:val="00EE5070"/>
    <w:rsid w:val="00EE5988"/>
    <w:rsid w:val="00EE5E80"/>
    <w:rsid w:val="00EE64D0"/>
    <w:rsid w:val="00EE6B7B"/>
    <w:rsid w:val="00EE714C"/>
    <w:rsid w:val="00EF0BB5"/>
    <w:rsid w:val="00EF123F"/>
    <w:rsid w:val="00EF13A3"/>
    <w:rsid w:val="00EF195E"/>
    <w:rsid w:val="00EF19C5"/>
    <w:rsid w:val="00EF3585"/>
    <w:rsid w:val="00EF365B"/>
    <w:rsid w:val="00EF3907"/>
    <w:rsid w:val="00EF3E9E"/>
    <w:rsid w:val="00EF417B"/>
    <w:rsid w:val="00EF46B0"/>
    <w:rsid w:val="00EF48E1"/>
    <w:rsid w:val="00EF4A33"/>
    <w:rsid w:val="00EF4A56"/>
    <w:rsid w:val="00EF4E6A"/>
    <w:rsid w:val="00EF4F51"/>
    <w:rsid w:val="00EF52C1"/>
    <w:rsid w:val="00EF54B4"/>
    <w:rsid w:val="00EF5852"/>
    <w:rsid w:val="00EF64B3"/>
    <w:rsid w:val="00EF6723"/>
    <w:rsid w:val="00EF6951"/>
    <w:rsid w:val="00EF6D92"/>
    <w:rsid w:val="00EF7162"/>
    <w:rsid w:val="00EF7891"/>
    <w:rsid w:val="00EF7EFC"/>
    <w:rsid w:val="00F00968"/>
    <w:rsid w:val="00F00A41"/>
    <w:rsid w:val="00F00A90"/>
    <w:rsid w:val="00F00BFF"/>
    <w:rsid w:val="00F01B4E"/>
    <w:rsid w:val="00F01C7C"/>
    <w:rsid w:val="00F01DCC"/>
    <w:rsid w:val="00F0229A"/>
    <w:rsid w:val="00F022DB"/>
    <w:rsid w:val="00F02505"/>
    <w:rsid w:val="00F027CD"/>
    <w:rsid w:val="00F02AC4"/>
    <w:rsid w:val="00F0312C"/>
    <w:rsid w:val="00F0327E"/>
    <w:rsid w:val="00F0343E"/>
    <w:rsid w:val="00F03664"/>
    <w:rsid w:val="00F05256"/>
    <w:rsid w:val="00F052D9"/>
    <w:rsid w:val="00F05499"/>
    <w:rsid w:val="00F054A1"/>
    <w:rsid w:val="00F05CC3"/>
    <w:rsid w:val="00F0607A"/>
    <w:rsid w:val="00F06613"/>
    <w:rsid w:val="00F067F9"/>
    <w:rsid w:val="00F0684F"/>
    <w:rsid w:val="00F06DA6"/>
    <w:rsid w:val="00F0711C"/>
    <w:rsid w:val="00F07126"/>
    <w:rsid w:val="00F0769B"/>
    <w:rsid w:val="00F102B0"/>
    <w:rsid w:val="00F10654"/>
    <w:rsid w:val="00F10994"/>
    <w:rsid w:val="00F1113A"/>
    <w:rsid w:val="00F11542"/>
    <w:rsid w:val="00F11790"/>
    <w:rsid w:val="00F11B38"/>
    <w:rsid w:val="00F11B46"/>
    <w:rsid w:val="00F11B48"/>
    <w:rsid w:val="00F11D6A"/>
    <w:rsid w:val="00F12696"/>
    <w:rsid w:val="00F13426"/>
    <w:rsid w:val="00F13AA7"/>
    <w:rsid w:val="00F13D1E"/>
    <w:rsid w:val="00F14C4A"/>
    <w:rsid w:val="00F154D8"/>
    <w:rsid w:val="00F157B9"/>
    <w:rsid w:val="00F16283"/>
    <w:rsid w:val="00F16345"/>
    <w:rsid w:val="00F16A9D"/>
    <w:rsid w:val="00F16B9F"/>
    <w:rsid w:val="00F16CA1"/>
    <w:rsid w:val="00F16EED"/>
    <w:rsid w:val="00F1735A"/>
    <w:rsid w:val="00F1745E"/>
    <w:rsid w:val="00F20112"/>
    <w:rsid w:val="00F207DA"/>
    <w:rsid w:val="00F2081A"/>
    <w:rsid w:val="00F20AA6"/>
    <w:rsid w:val="00F21137"/>
    <w:rsid w:val="00F21880"/>
    <w:rsid w:val="00F21CB4"/>
    <w:rsid w:val="00F223F2"/>
    <w:rsid w:val="00F22BDA"/>
    <w:rsid w:val="00F22F33"/>
    <w:rsid w:val="00F234C1"/>
    <w:rsid w:val="00F23511"/>
    <w:rsid w:val="00F23A78"/>
    <w:rsid w:val="00F23D8E"/>
    <w:rsid w:val="00F24067"/>
    <w:rsid w:val="00F2418E"/>
    <w:rsid w:val="00F24730"/>
    <w:rsid w:val="00F24C54"/>
    <w:rsid w:val="00F24E60"/>
    <w:rsid w:val="00F24F85"/>
    <w:rsid w:val="00F25374"/>
    <w:rsid w:val="00F2544C"/>
    <w:rsid w:val="00F255EB"/>
    <w:rsid w:val="00F25CB4"/>
    <w:rsid w:val="00F26196"/>
    <w:rsid w:val="00F263A1"/>
    <w:rsid w:val="00F264B4"/>
    <w:rsid w:val="00F26B66"/>
    <w:rsid w:val="00F27D52"/>
    <w:rsid w:val="00F306C4"/>
    <w:rsid w:val="00F3123E"/>
    <w:rsid w:val="00F316F9"/>
    <w:rsid w:val="00F31D7A"/>
    <w:rsid w:val="00F31F9C"/>
    <w:rsid w:val="00F32F8B"/>
    <w:rsid w:val="00F33B20"/>
    <w:rsid w:val="00F33C22"/>
    <w:rsid w:val="00F33EEF"/>
    <w:rsid w:val="00F34CFD"/>
    <w:rsid w:val="00F35005"/>
    <w:rsid w:val="00F35082"/>
    <w:rsid w:val="00F3580C"/>
    <w:rsid w:val="00F35B73"/>
    <w:rsid w:val="00F35D6B"/>
    <w:rsid w:val="00F35EF9"/>
    <w:rsid w:val="00F360DE"/>
    <w:rsid w:val="00F3618C"/>
    <w:rsid w:val="00F361F6"/>
    <w:rsid w:val="00F36466"/>
    <w:rsid w:val="00F366AE"/>
    <w:rsid w:val="00F36943"/>
    <w:rsid w:val="00F36D13"/>
    <w:rsid w:val="00F36F7F"/>
    <w:rsid w:val="00F3703D"/>
    <w:rsid w:val="00F37317"/>
    <w:rsid w:val="00F379B1"/>
    <w:rsid w:val="00F37CF0"/>
    <w:rsid w:val="00F37E1A"/>
    <w:rsid w:val="00F37F96"/>
    <w:rsid w:val="00F40A3B"/>
    <w:rsid w:val="00F40A71"/>
    <w:rsid w:val="00F410DB"/>
    <w:rsid w:val="00F410E1"/>
    <w:rsid w:val="00F411D4"/>
    <w:rsid w:val="00F416BF"/>
    <w:rsid w:val="00F41B08"/>
    <w:rsid w:val="00F41E6E"/>
    <w:rsid w:val="00F420B4"/>
    <w:rsid w:val="00F42364"/>
    <w:rsid w:val="00F4269F"/>
    <w:rsid w:val="00F43491"/>
    <w:rsid w:val="00F43965"/>
    <w:rsid w:val="00F440F1"/>
    <w:rsid w:val="00F44721"/>
    <w:rsid w:val="00F44A22"/>
    <w:rsid w:val="00F452A8"/>
    <w:rsid w:val="00F46008"/>
    <w:rsid w:val="00F461B5"/>
    <w:rsid w:val="00F46542"/>
    <w:rsid w:val="00F468EB"/>
    <w:rsid w:val="00F46A80"/>
    <w:rsid w:val="00F47259"/>
    <w:rsid w:val="00F4725B"/>
    <w:rsid w:val="00F472A2"/>
    <w:rsid w:val="00F47393"/>
    <w:rsid w:val="00F47808"/>
    <w:rsid w:val="00F5009C"/>
    <w:rsid w:val="00F501E6"/>
    <w:rsid w:val="00F5060D"/>
    <w:rsid w:val="00F50A6C"/>
    <w:rsid w:val="00F50E06"/>
    <w:rsid w:val="00F50FCD"/>
    <w:rsid w:val="00F51007"/>
    <w:rsid w:val="00F511AB"/>
    <w:rsid w:val="00F51A64"/>
    <w:rsid w:val="00F5252F"/>
    <w:rsid w:val="00F52C81"/>
    <w:rsid w:val="00F52FF8"/>
    <w:rsid w:val="00F5339F"/>
    <w:rsid w:val="00F53EC5"/>
    <w:rsid w:val="00F53F3E"/>
    <w:rsid w:val="00F53F4C"/>
    <w:rsid w:val="00F540DF"/>
    <w:rsid w:val="00F540E0"/>
    <w:rsid w:val="00F54674"/>
    <w:rsid w:val="00F54A2E"/>
    <w:rsid w:val="00F54BA4"/>
    <w:rsid w:val="00F54C7E"/>
    <w:rsid w:val="00F54D82"/>
    <w:rsid w:val="00F55052"/>
    <w:rsid w:val="00F55505"/>
    <w:rsid w:val="00F561C4"/>
    <w:rsid w:val="00F563BB"/>
    <w:rsid w:val="00F564A3"/>
    <w:rsid w:val="00F56850"/>
    <w:rsid w:val="00F56A5E"/>
    <w:rsid w:val="00F56D45"/>
    <w:rsid w:val="00F56F4E"/>
    <w:rsid w:val="00F572D5"/>
    <w:rsid w:val="00F6091F"/>
    <w:rsid w:val="00F611FD"/>
    <w:rsid w:val="00F6139D"/>
    <w:rsid w:val="00F61A67"/>
    <w:rsid w:val="00F61D6E"/>
    <w:rsid w:val="00F62020"/>
    <w:rsid w:val="00F62254"/>
    <w:rsid w:val="00F62AA8"/>
    <w:rsid w:val="00F62D7E"/>
    <w:rsid w:val="00F639DC"/>
    <w:rsid w:val="00F63A2E"/>
    <w:rsid w:val="00F63E10"/>
    <w:rsid w:val="00F64612"/>
    <w:rsid w:val="00F64AC0"/>
    <w:rsid w:val="00F64C7B"/>
    <w:rsid w:val="00F64DF9"/>
    <w:rsid w:val="00F6527D"/>
    <w:rsid w:val="00F65AC5"/>
    <w:rsid w:val="00F671EC"/>
    <w:rsid w:val="00F67263"/>
    <w:rsid w:val="00F67419"/>
    <w:rsid w:val="00F67646"/>
    <w:rsid w:val="00F67731"/>
    <w:rsid w:val="00F7049A"/>
    <w:rsid w:val="00F707A1"/>
    <w:rsid w:val="00F709C7"/>
    <w:rsid w:val="00F70B8F"/>
    <w:rsid w:val="00F70D8A"/>
    <w:rsid w:val="00F711C4"/>
    <w:rsid w:val="00F7173A"/>
    <w:rsid w:val="00F71D79"/>
    <w:rsid w:val="00F71F20"/>
    <w:rsid w:val="00F72599"/>
    <w:rsid w:val="00F726D5"/>
    <w:rsid w:val="00F7271B"/>
    <w:rsid w:val="00F728A6"/>
    <w:rsid w:val="00F72D44"/>
    <w:rsid w:val="00F731C5"/>
    <w:rsid w:val="00F73516"/>
    <w:rsid w:val="00F735BC"/>
    <w:rsid w:val="00F73612"/>
    <w:rsid w:val="00F73634"/>
    <w:rsid w:val="00F73738"/>
    <w:rsid w:val="00F73948"/>
    <w:rsid w:val="00F73A24"/>
    <w:rsid w:val="00F73BC2"/>
    <w:rsid w:val="00F73ECC"/>
    <w:rsid w:val="00F741AD"/>
    <w:rsid w:val="00F7428C"/>
    <w:rsid w:val="00F74470"/>
    <w:rsid w:val="00F744D0"/>
    <w:rsid w:val="00F745F1"/>
    <w:rsid w:val="00F75792"/>
    <w:rsid w:val="00F75D9D"/>
    <w:rsid w:val="00F76266"/>
    <w:rsid w:val="00F763DF"/>
    <w:rsid w:val="00F7649A"/>
    <w:rsid w:val="00F7656C"/>
    <w:rsid w:val="00F76643"/>
    <w:rsid w:val="00F76BCA"/>
    <w:rsid w:val="00F76E0A"/>
    <w:rsid w:val="00F76F76"/>
    <w:rsid w:val="00F77752"/>
    <w:rsid w:val="00F778D1"/>
    <w:rsid w:val="00F7796A"/>
    <w:rsid w:val="00F779E2"/>
    <w:rsid w:val="00F77E19"/>
    <w:rsid w:val="00F80466"/>
    <w:rsid w:val="00F80C82"/>
    <w:rsid w:val="00F80DB3"/>
    <w:rsid w:val="00F81290"/>
    <w:rsid w:val="00F81449"/>
    <w:rsid w:val="00F8173A"/>
    <w:rsid w:val="00F8249E"/>
    <w:rsid w:val="00F82D34"/>
    <w:rsid w:val="00F82ED0"/>
    <w:rsid w:val="00F832FB"/>
    <w:rsid w:val="00F83AA2"/>
    <w:rsid w:val="00F84A9A"/>
    <w:rsid w:val="00F84D62"/>
    <w:rsid w:val="00F8539F"/>
    <w:rsid w:val="00F853C7"/>
    <w:rsid w:val="00F85434"/>
    <w:rsid w:val="00F8592D"/>
    <w:rsid w:val="00F85B5C"/>
    <w:rsid w:val="00F85E93"/>
    <w:rsid w:val="00F85F2A"/>
    <w:rsid w:val="00F85FA6"/>
    <w:rsid w:val="00F862A2"/>
    <w:rsid w:val="00F87127"/>
    <w:rsid w:val="00F87186"/>
    <w:rsid w:val="00F87338"/>
    <w:rsid w:val="00F8753A"/>
    <w:rsid w:val="00F876B4"/>
    <w:rsid w:val="00F87A86"/>
    <w:rsid w:val="00F87CD1"/>
    <w:rsid w:val="00F87FA7"/>
    <w:rsid w:val="00F90268"/>
    <w:rsid w:val="00F90542"/>
    <w:rsid w:val="00F9098C"/>
    <w:rsid w:val="00F90BB5"/>
    <w:rsid w:val="00F90EAD"/>
    <w:rsid w:val="00F91CE8"/>
    <w:rsid w:val="00F91F13"/>
    <w:rsid w:val="00F92123"/>
    <w:rsid w:val="00F92295"/>
    <w:rsid w:val="00F931A5"/>
    <w:rsid w:val="00F938A2"/>
    <w:rsid w:val="00F93EC6"/>
    <w:rsid w:val="00F93EDF"/>
    <w:rsid w:val="00F93F4A"/>
    <w:rsid w:val="00F94063"/>
    <w:rsid w:val="00F941DA"/>
    <w:rsid w:val="00F94472"/>
    <w:rsid w:val="00F94886"/>
    <w:rsid w:val="00F94C8E"/>
    <w:rsid w:val="00F950D1"/>
    <w:rsid w:val="00F9587F"/>
    <w:rsid w:val="00F958D0"/>
    <w:rsid w:val="00F95CF1"/>
    <w:rsid w:val="00F9623C"/>
    <w:rsid w:val="00F97268"/>
    <w:rsid w:val="00F97C4C"/>
    <w:rsid w:val="00F97CBA"/>
    <w:rsid w:val="00F97D41"/>
    <w:rsid w:val="00FA0A3C"/>
    <w:rsid w:val="00FA0B67"/>
    <w:rsid w:val="00FA101D"/>
    <w:rsid w:val="00FA149F"/>
    <w:rsid w:val="00FA14CA"/>
    <w:rsid w:val="00FA19A9"/>
    <w:rsid w:val="00FA264F"/>
    <w:rsid w:val="00FA2CE6"/>
    <w:rsid w:val="00FA2D92"/>
    <w:rsid w:val="00FA2E10"/>
    <w:rsid w:val="00FA2FCD"/>
    <w:rsid w:val="00FA3750"/>
    <w:rsid w:val="00FA3773"/>
    <w:rsid w:val="00FA3B8D"/>
    <w:rsid w:val="00FA426A"/>
    <w:rsid w:val="00FA45E4"/>
    <w:rsid w:val="00FA4731"/>
    <w:rsid w:val="00FA54BC"/>
    <w:rsid w:val="00FA5B04"/>
    <w:rsid w:val="00FA5EE2"/>
    <w:rsid w:val="00FA6034"/>
    <w:rsid w:val="00FA630B"/>
    <w:rsid w:val="00FA650F"/>
    <w:rsid w:val="00FA66D5"/>
    <w:rsid w:val="00FA674B"/>
    <w:rsid w:val="00FA68A1"/>
    <w:rsid w:val="00FA698E"/>
    <w:rsid w:val="00FA6AF5"/>
    <w:rsid w:val="00FA6BB8"/>
    <w:rsid w:val="00FA6FC6"/>
    <w:rsid w:val="00FA720C"/>
    <w:rsid w:val="00FA762E"/>
    <w:rsid w:val="00FA7A1B"/>
    <w:rsid w:val="00FA7D5B"/>
    <w:rsid w:val="00FB0002"/>
    <w:rsid w:val="00FB006C"/>
    <w:rsid w:val="00FB03F1"/>
    <w:rsid w:val="00FB0626"/>
    <w:rsid w:val="00FB063E"/>
    <w:rsid w:val="00FB0701"/>
    <w:rsid w:val="00FB0845"/>
    <w:rsid w:val="00FB0C0D"/>
    <w:rsid w:val="00FB10A5"/>
    <w:rsid w:val="00FB121C"/>
    <w:rsid w:val="00FB1234"/>
    <w:rsid w:val="00FB1272"/>
    <w:rsid w:val="00FB136E"/>
    <w:rsid w:val="00FB163A"/>
    <w:rsid w:val="00FB1D80"/>
    <w:rsid w:val="00FB2BB4"/>
    <w:rsid w:val="00FB308D"/>
    <w:rsid w:val="00FB3254"/>
    <w:rsid w:val="00FB3402"/>
    <w:rsid w:val="00FB34C4"/>
    <w:rsid w:val="00FB3B34"/>
    <w:rsid w:val="00FB3B54"/>
    <w:rsid w:val="00FB3C9E"/>
    <w:rsid w:val="00FB3E95"/>
    <w:rsid w:val="00FB3F35"/>
    <w:rsid w:val="00FB40F5"/>
    <w:rsid w:val="00FB45E1"/>
    <w:rsid w:val="00FB4B41"/>
    <w:rsid w:val="00FB4C21"/>
    <w:rsid w:val="00FB4CC0"/>
    <w:rsid w:val="00FB4D44"/>
    <w:rsid w:val="00FB50FA"/>
    <w:rsid w:val="00FB60B5"/>
    <w:rsid w:val="00FB6817"/>
    <w:rsid w:val="00FB6EE6"/>
    <w:rsid w:val="00FB7BC3"/>
    <w:rsid w:val="00FB7E76"/>
    <w:rsid w:val="00FC0679"/>
    <w:rsid w:val="00FC07F9"/>
    <w:rsid w:val="00FC096B"/>
    <w:rsid w:val="00FC09D8"/>
    <w:rsid w:val="00FC0CEF"/>
    <w:rsid w:val="00FC0F81"/>
    <w:rsid w:val="00FC17F6"/>
    <w:rsid w:val="00FC1F82"/>
    <w:rsid w:val="00FC2532"/>
    <w:rsid w:val="00FC2799"/>
    <w:rsid w:val="00FC28C7"/>
    <w:rsid w:val="00FC2EDF"/>
    <w:rsid w:val="00FC3125"/>
    <w:rsid w:val="00FC370D"/>
    <w:rsid w:val="00FC3932"/>
    <w:rsid w:val="00FC3A25"/>
    <w:rsid w:val="00FC3B84"/>
    <w:rsid w:val="00FC3D36"/>
    <w:rsid w:val="00FC4D91"/>
    <w:rsid w:val="00FC55F6"/>
    <w:rsid w:val="00FC5981"/>
    <w:rsid w:val="00FC5BA6"/>
    <w:rsid w:val="00FC6448"/>
    <w:rsid w:val="00FC691B"/>
    <w:rsid w:val="00FC7BCA"/>
    <w:rsid w:val="00FD02C2"/>
    <w:rsid w:val="00FD08D3"/>
    <w:rsid w:val="00FD09A2"/>
    <w:rsid w:val="00FD0CC9"/>
    <w:rsid w:val="00FD1234"/>
    <w:rsid w:val="00FD1926"/>
    <w:rsid w:val="00FD1C45"/>
    <w:rsid w:val="00FD1C79"/>
    <w:rsid w:val="00FD1D08"/>
    <w:rsid w:val="00FD1D19"/>
    <w:rsid w:val="00FD25F8"/>
    <w:rsid w:val="00FD2E82"/>
    <w:rsid w:val="00FD31EA"/>
    <w:rsid w:val="00FD3723"/>
    <w:rsid w:val="00FD3742"/>
    <w:rsid w:val="00FD4134"/>
    <w:rsid w:val="00FD4338"/>
    <w:rsid w:val="00FD4A74"/>
    <w:rsid w:val="00FD4CE9"/>
    <w:rsid w:val="00FD5497"/>
    <w:rsid w:val="00FD5859"/>
    <w:rsid w:val="00FD59BA"/>
    <w:rsid w:val="00FD5FC1"/>
    <w:rsid w:val="00FD640B"/>
    <w:rsid w:val="00FD677B"/>
    <w:rsid w:val="00FD6AB0"/>
    <w:rsid w:val="00FD6F2E"/>
    <w:rsid w:val="00FD71E2"/>
    <w:rsid w:val="00FD73F0"/>
    <w:rsid w:val="00FD76F7"/>
    <w:rsid w:val="00FE00A4"/>
    <w:rsid w:val="00FE0440"/>
    <w:rsid w:val="00FE053E"/>
    <w:rsid w:val="00FE0AD3"/>
    <w:rsid w:val="00FE0F92"/>
    <w:rsid w:val="00FE19DE"/>
    <w:rsid w:val="00FE2037"/>
    <w:rsid w:val="00FE2434"/>
    <w:rsid w:val="00FE2BC2"/>
    <w:rsid w:val="00FE2D59"/>
    <w:rsid w:val="00FE2D5A"/>
    <w:rsid w:val="00FE3B41"/>
    <w:rsid w:val="00FE42DD"/>
    <w:rsid w:val="00FE433F"/>
    <w:rsid w:val="00FE46CF"/>
    <w:rsid w:val="00FE4F51"/>
    <w:rsid w:val="00FE5015"/>
    <w:rsid w:val="00FE5164"/>
    <w:rsid w:val="00FE5D00"/>
    <w:rsid w:val="00FE6129"/>
    <w:rsid w:val="00FE642A"/>
    <w:rsid w:val="00FE6C57"/>
    <w:rsid w:val="00FE6D18"/>
    <w:rsid w:val="00FE738C"/>
    <w:rsid w:val="00FE7949"/>
    <w:rsid w:val="00FE7A45"/>
    <w:rsid w:val="00FE7F66"/>
    <w:rsid w:val="00FF08E4"/>
    <w:rsid w:val="00FF189B"/>
    <w:rsid w:val="00FF1B17"/>
    <w:rsid w:val="00FF1F90"/>
    <w:rsid w:val="00FF1FD6"/>
    <w:rsid w:val="00FF2010"/>
    <w:rsid w:val="00FF20EB"/>
    <w:rsid w:val="00FF234E"/>
    <w:rsid w:val="00FF2504"/>
    <w:rsid w:val="00FF284A"/>
    <w:rsid w:val="00FF2C05"/>
    <w:rsid w:val="00FF2CFE"/>
    <w:rsid w:val="00FF2FFA"/>
    <w:rsid w:val="00FF3AF6"/>
    <w:rsid w:val="00FF3D93"/>
    <w:rsid w:val="00FF44C7"/>
    <w:rsid w:val="00FF4643"/>
    <w:rsid w:val="00FF4645"/>
    <w:rsid w:val="00FF4C30"/>
    <w:rsid w:val="00FF4F93"/>
    <w:rsid w:val="00FF5B1D"/>
    <w:rsid w:val="00FF5D46"/>
    <w:rsid w:val="00FF625B"/>
    <w:rsid w:val="00FF6319"/>
    <w:rsid w:val="00FF6323"/>
    <w:rsid w:val="00FF63AA"/>
    <w:rsid w:val="00FF6BCF"/>
    <w:rsid w:val="00FF6CBA"/>
    <w:rsid w:val="00FF714F"/>
    <w:rsid w:val="00FF7153"/>
    <w:rsid w:val="00FF716C"/>
    <w:rsid w:val="00FF7274"/>
    <w:rsid w:val="00FF73A0"/>
    <w:rsid w:val="00FF7497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BB25DD7"/>
  <w15:chartTrackingRefBased/>
  <w15:docId w15:val="{6C635E47-B3FA-4C7B-A4B4-BA483006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6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7C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kern w:val="28"/>
    </w:rPr>
  </w:style>
  <w:style w:type="paragraph" w:styleId="Nagwek1">
    <w:name w:val="heading 1"/>
    <w:aliases w:val="Datasheet title,1,h1,level 1,Level 1 Head,H1,Heading AJS,Section Heading,Kapitel,Arial 14 Fett,Arial 14 Fett1,Arial 14 Fett2,Arial 16 Fett,Header 1,Head 1,Head 11,Head 12,Head 111,Head 13,Head 112,Head 14,Head 113,Head 15,Head 114,Head 16"/>
    <w:basedOn w:val="Normalny"/>
    <w:next w:val="Normalny"/>
    <w:link w:val="Nagwek1Znak"/>
    <w:uiPriority w:val="99"/>
    <w:qFormat/>
    <w:rsid w:val="006611B1"/>
    <w:pPr>
      <w:keepNext/>
      <w:widowControl/>
      <w:numPr>
        <w:numId w:val="35"/>
      </w:numPr>
      <w:jc w:val="center"/>
      <w:outlineLvl w:val="0"/>
    </w:pPr>
    <w:rPr>
      <w:rFonts w:ascii="Times New Roman" w:hAnsi="Times New Roman" w:cs="Times New Roman"/>
      <w:b/>
      <w:kern w:val="0"/>
      <w:lang w:val="x-none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uiPriority w:val="99"/>
    <w:qFormat/>
    <w:rsid w:val="006611B1"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Times New Roman"/>
      <w:b/>
      <w:bCs/>
      <w:i/>
      <w:iCs/>
      <w:kern w:val="0"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1599"/>
    <w:pPr>
      <w:keepNext/>
      <w:numPr>
        <w:ilvl w:val="2"/>
        <w:numId w:val="35"/>
      </w:numPr>
      <w:ind w:right="708"/>
      <w:outlineLvl w:val="2"/>
    </w:pPr>
    <w:rPr>
      <w:rFonts w:ascii="Arial" w:hAnsi="Arial" w:cs="Times New Roman"/>
      <w:b/>
      <w:bCs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611B1"/>
    <w:pPr>
      <w:keepNext/>
      <w:numPr>
        <w:ilvl w:val="3"/>
        <w:numId w:val="3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611B1"/>
    <w:pPr>
      <w:keepNext/>
      <w:widowControl/>
      <w:numPr>
        <w:ilvl w:val="4"/>
        <w:numId w:val="35"/>
      </w:numPr>
      <w:jc w:val="both"/>
      <w:outlineLvl w:val="4"/>
    </w:pPr>
    <w:rPr>
      <w:rFonts w:ascii="Arial" w:hAnsi="Arial" w:cs="Times New Roman"/>
      <w:b/>
      <w:bCs/>
      <w:u w:val="single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611B1"/>
    <w:pPr>
      <w:numPr>
        <w:ilvl w:val="5"/>
        <w:numId w:val="35"/>
      </w:numPr>
      <w:spacing w:before="240" w:after="60"/>
      <w:outlineLvl w:val="5"/>
    </w:pPr>
    <w:rPr>
      <w:rFonts w:ascii="Calibri" w:hAnsi="Calibri" w:cs="Times New Roman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611B1"/>
    <w:pPr>
      <w:numPr>
        <w:ilvl w:val="6"/>
        <w:numId w:val="35"/>
      </w:numPr>
      <w:spacing w:before="240" w:after="60"/>
      <w:outlineLvl w:val="6"/>
    </w:pPr>
    <w:rPr>
      <w:rFonts w:ascii="Calibri" w:hAnsi="Calibri" w:cs="Times New Roman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611B1"/>
    <w:pPr>
      <w:numPr>
        <w:ilvl w:val="7"/>
        <w:numId w:val="35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611B1"/>
    <w:pPr>
      <w:numPr>
        <w:ilvl w:val="8"/>
        <w:numId w:val="35"/>
      </w:numPr>
      <w:spacing w:before="240" w:after="60"/>
      <w:outlineLvl w:val="8"/>
    </w:pPr>
    <w:rPr>
      <w:rFonts w:ascii="Cambria" w:hAnsi="Cambria" w:cs="Times New Roman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atasheet title Znak,1 Znak,h1 Znak,level 1 Znak,Level 1 Head Znak,H1 Znak,Heading AJS Znak,Section Heading Znak,Kapitel Znak,Arial 14 Fett Znak,Arial 14 Fett1 Znak,Arial 14 Fett2 Znak,Arial 16 Fett Znak,Header 1 Znak,Head 1 Znak"/>
    <w:link w:val="Nagwek1"/>
    <w:uiPriority w:val="99"/>
    <w:rsid w:val="006611B1"/>
    <w:rPr>
      <w:rFonts w:ascii="Times New Roman" w:eastAsia="Times New Roman" w:hAnsi="Times New Roman"/>
      <w:b/>
      <w:lang w:val="x-none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link w:val="Nagwek2"/>
    <w:uiPriority w:val="99"/>
    <w:rsid w:val="006611B1"/>
    <w:rPr>
      <w:rFonts w:ascii="Arial" w:eastAsia="Times New Roman" w:hAnsi="Arial"/>
      <w:b/>
      <w:bCs/>
      <w:i/>
      <w:iCs/>
      <w:sz w:val="28"/>
      <w:szCs w:val="28"/>
      <w:lang w:val="x-none"/>
    </w:rPr>
  </w:style>
  <w:style w:type="character" w:customStyle="1" w:styleId="Nagwek4Znak">
    <w:name w:val="Nagłówek 4 Znak"/>
    <w:link w:val="Nagwek4"/>
    <w:uiPriority w:val="99"/>
    <w:rsid w:val="006611B1"/>
    <w:rPr>
      <w:rFonts w:ascii="Times New Roman" w:eastAsia="Times New Roman" w:hAnsi="Times New Roman"/>
      <w:b/>
      <w:bCs/>
      <w:kern w:val="28"/>
      <w:sz w:val="28"/>
      <w:szCs w:val="28"/>
      <w:lang w:val="x-none"/>
    </w:rPr>
  </w:style>
  <w:style w:type="character" w:customStyle="1" w:styleId="Nagwek5Znak">
    <w:name w:val="Nagłówek 5 Znak"/>
    <w:link w:val="Nagwek5"/>
    <w:uiPriority w:val="99"/>
    <w:rsid w:val="006611B1"/>
    <w:rPr>
      <w:rFonts w:ascii="Arial" w:eastAsia="Times New Roman" w:hAnsi="Arial"/>
      <w:b/>
      <w:bCs/>
      <w:kern w:val="28"/>
      <w:u w:val="single"/>
      <w:lang w:val="x-none"/>
    </w:rPr>
  </w:style>
  <w:style w:type="character" w:customStyle="1" w:styleId="Nagwek6Znak">
    <w:name w:val="Nagłówek 6 Znak"/>
    <w:link w:val="Nagwek6"/>
    <w:uiPriority w:val="99"/>
    <w:rsid w:val="006611B1"/>
    <w:rPr>
      <w:rFonts w:eastAsia="Times New Roman"/>
      <w:b/>
      <w:bCs/>
      <w:kern w:val="28"/>
      <w:lang w:val="x-none"/>
    </w:rPr>
  </w:style>
  <w:style w:type="character" w:customStyle="1" w:styleId="Nagwek7Znak">
    <w:name w:val="Nagłówek 7 Znak"/>
    <w:link w:val="Nagwek7"/>
    <w:uiPriority w:val="99"/>
    <w:rsid w:val="006611B1"/>
    <w:rPr>
      <w:rFonts w:eastAsia="Times New Roman"/>
      <w:kern w:val="28"/>
      <w:sz w:val="24"/>
      <w:szCs w:val="24"/>
      <w:lang w:val="x-none"/>
    </w:rPr>
  </w:style>
  <w:style w:type="character" w:customStyle="1" w:styleId="Nagwek8Znak">
    <w:name w:val="Nagłówek 8 Znak"/>
    <w:link w:val="Nagwek8"/>
    <w:uiPriority w:val="99"/>
    <w:rsid w:val="006611B1"/>
    <w:rPr>
      <w:rFonts w:eastAsia="Times New Roman"/>
      <w:i/>
      <w:iCs/>
      <w:kern w:val="28"/>
      <w:sz w:val="24"/>
      <w:szCs w:val="24"/>
      <w:lang w:val="x-none"/>
    </w:rPr>
  </w:style>
  <w:style w:type="character" w:customStyle="1" w:styleId="Nagwek9Znak">
    <w:name w:val="Nagłówek 9 Znak"/>
    <w:link w:val="Nagwek9"/>
    <w:uiPriority w:val="99"/>
    <w:rsid w:val="006611B1"/>
    <w:rPr>
      <w:rFonts w:ascii="Cambria" w:eastAsia="Times New Roman" w:hAnsi="Cambria"/>
      <w:kern w:val="28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rsid w:val="006611B1"/>
    <w:pPr>
      <w:widowControl/>
      <w:ind w:left="567" w:hanging="283"/>
      <w:jc w:val="both"/>
    </w:pPr>
    <w:rPr>
      <w:rFonts w:ascii="Arial" w:hAnsi="Arial" w:cs="Times New Roman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6611B1"/>
    <w:pPr>
      <w:widowControl/>
      <w:overflowPunct/>
      <w:spacing w:after="120"/>
      <w:ind w:left="283"/>
      <w:textAlignment w:val="auto"/>
    </w:pPr>
    <w:rPr>
      <w:rFonts w:ascii="Arial" w:hAnsi="Arial" w:cs="Times New Roman"/>
      <w:kern w:val="0"/>
      <w:lang w:val="en-GB"/>
    </w:rPr>
  </w:style>
  <w:style w:type="character" w:customStyle="1" w:styleId="TekstpodstawowywcityZnak">
    <w:name w:val="Tekst podstawowy wcięty Znak"/>
    <w:link w:val="Tekstpodstawowywcity"/>
    <w:uiPriority w:val="99"/>
    <w:rsid w:val="006611B1"/>
    <w:rPr>
      <w:rFonts w:ascii="Arial" w:eastAsia="Times New Roman" w:hAnsi="Arial" w:cs="Arial"/>
      <w:sz w:val="20"/>
      <w:szCs w:val="20"/>
      <w:lang w:val="en-GB" w:eastAsia="pl-PL"/>
    </w:rPr>
  </w:style>
  <w:style w:type="paragraph" w:styleId="Tekstpodstawowy3">
    <w:name w:val="Body Text 3"/>
    <w:basedOn w:val="Normalny"/>
    <w:link w:val="Tekstpodstawowy3Znak"/>
    <w:uiPriority w:val="99"/>
    <w:rsid w:val="006611B1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uiPriority w:val="99"/>
    <w:rsid w:val="006611B1"/>
    <w:pPr>
      <w:spacing w:before="60"/>
      <w:jc w:val="both"/>
    </w:pPr>
    <w:rPr>
      <w:rFonts w:ascii="Arial" w:hAnsi="Arial" w:cs="Times New Roman"/>
      <w:kern w:val="0"/>
      <w:sz w:val="23"/>
      <w:szCs w:val="23"/>
      <w:lang w:val="x-none"/>
    </w:rPr>
  </w:style>
  <w:style w:type="paragraph" w:customStyle="1" w:styleId="ProPublico">
    <w:name w:val="ProPublico"/>
    <w:uiPriority w:val="99"/>
    <w:rsid w:val="006611B1"/>
    <w:pPr>
      <w:widowControl w:val="0"/>
      <w:overflowPunct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6611B1"/>
    <w:pPr>
      <w:widowControl/>
      <w:ind w:left="426" w:hanging="284"/>
      <w:jc w:val="both"/>
    </w:pPr>
    <w:rPr>
      <w:rFonts w:ascii="Arial" w:hAnsi="Arial" w:cs="Times New Roman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11B1"/>
    <w:rPr>
      <w:rFonts w:ascii="Arial" w:eastAsia="Times New Roman" w:hAnsi="Arial" w:cs="Arial"/>
      <w:kern w:val="28"/>
      <w:sz w:val="20"/>
      <w:szCs w:val="20"/>
      <w:lang w:eastAsia="pl-PL"/>
    </w:rPr>
  </w:style>
  <w:style w:type="paragraph" w:styleId="Tekstblokowy">
    <w:name w:val="Block Text"/>
    <w:basedOn w:val="Normalny"/>
    <w:uiPriority w:val="99"/>
    <w:rsid w:val="006611B1"/>
    <w:pPr>
      <w:widowControl/>
      <w:tabs>
        <w:tab w:val="left" w:pos="0"/>
      </w:tabs>
      <w:ind w:left="567" w:right="-3" w:hanging="283"/>
      <w:jc w:val="both"/>
    </w:pPr>
    <w:rPr>
      <w:rFonts w:ascii="Arial" w:hAnsi="Arial" w:cs="Arial"/>
    </w:rPr>
  </w:style>
  <w:style w:type="character" w:styleId="Hipercze">
    <w:name w:val="Hyperlink"/>
    <w:uiPriority w:val="99"/>
    <w:rsid w:val="006611B1"/>
    <w:rPr>
      <w:color w:val="0000FF"/>
      <w:u w:val="single"/>
    </w:rPr>
  </w:style>
  <w:style w:type="character" w:customStyle="1" w:styleId="ListanumerowanaZnak">
    <w:name w:val="Lista numerowana Znak"/>
    <w:link w:val="Listanumerowana"/>
    <w:rsid w:val="006611B1"/>
    <w:rPr>
      <w:rFonts w:ascii="Arial" w:eastAsia="Times New Roman" w:hAnsi="Arial" w:cs="Arial"/>
      <w:sz w:val="23"/>
      <w:szCs w:val="23"/>
      <w:lang w:eastAsia="pl-PL"/>
    </w:rPr>
  </w:style>
  <w:style w:type="paragraph" w:styleId="Nagwek">
    <w:name w:val="header"/>
    <w:basedOn w:val="Normalny"/>
    <w:link w:val="Nagwek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611B1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611B1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link w:val="Tekstpodstawowy2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611B1"/>
    <w:pPr>
      <w:spacing w:after="120"/>
    </w:pPr>
    <w:rPr>
      <w:rFonts w:ascii="Times New Roman" w:hAnsi="Times New Roman" w:cs="Times New Roman"/>
      <w:kern w:val="0"/>
      <w:sz w:val="24"/>
      <w:lang w:val="x-none"/>
    </w:rPr>
  </w:style>
  <w:style w:type="character" w:customStyle="1" w:styleId="TekstpodstawowyZnak">
    <w:name w:val="Tekst podstawowy Znak"/>
    <w:link w:val="Tekstpodstawowy"/>
    <w:uiPriority w:val="99"/>
    <w:rsid w:val="006611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">
    <w:name w:val="Styl"/>
    <w:uiPriority w:val="99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Standardowy0">
    <w:name w:val="Standardowy.+"/>
    <w:uiPriority w:val="99"/>
    <w:rsid w:val="006611B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St4-punkt">
    <w:name w:val="St4-punkt"/>
    <w:uiPriority w:val="99"/>
    <w:rsid w:val="006611B1"/>
    <w:pPr>
      <w:widowControl w:val="0"/>
      <w:overflowPunct w:val="0"/>
      <w:autoSpaceDE w:val="0"/>
      <w:autoSpaceDN w:val="0"/>
      <w:adjustRightInd w:val="0"/>
      <w:ind w:left="680" w:hanging="34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uiPriority w:val="99"/>
    <w:rsid w:val="006611B1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1">
    <w:name w:val="Tekst podstawowy 31"/>
    <w:basedOn w:val="Normalny"/>
    <w:uiPriority w:val="99"/>
    <w:rsid w:val="006611B1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styleId="Tekstdymka">
    <w:name w:val="Balloon Text"/>
    <w:basedOn w:val="Normalny"/>
    <w:link w:val="TekstdymkaZnak"/>
    <w:uiPriority w:val="99"/>
    <w:rsid w:val="006611B1"/>
    <w:rPr>
      <w:rFonts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rsid w:val="006611B1"/>
    <w:rPr>
      <w:rFonts w:ascii="Tahoma" w:eastAsia="Times New Roman" w:hAnsi="Tahoma" w:cs="Tahoma"/>
      <w:kern w:val="28"/>
      <w:sz w:val="16"/>
      <w:szCs w:val="16"/>
      <w:lang w:eastAsia="pl-PL"/>
    </w:rPr>
  </w:style>
  <w:style w:type="paragraph" w:customStyle="1" w:styleId="Default">
    <w:name w:val="Default"/>
    <w:qFormat/>
    <w:rsid w:val="006611B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6611B1"/>
    <w:rPr>
      <w:rFonts w:cs="Times New Roman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6611B1"/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styleId="Odwoanieprzypisukocowego">
    <w:name w:val="endnote reference"/>
    <w:rsid w:val="006611B1"/>
    <w:rPr>
      <w:vertAlign w:val="superscript"/>
    </w:rPr>
  </w:style>
  <w:style w:type="paragraph" w:customStyle="1" w:styleId="Punktnumerowany">
    <w:name w:val="Punkt numerowany"/>
    <w:basedOn w:val="Normalny"/>
    <w:rsid w:val="006611B1"/>
    <w:pPr>
      <w:widowControl/>
      <w:numPr>
        <w:numId w:val="4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ytul12">
    <w:name w:val="Tytul12"/>
    <w:basedOn w:val="Podtytu"/>
    <w:rsid w:val="006611B1"/>
    <w:pPr>
      <w:widowControl/>
      <w:overflowPunct/>
      <w:autoSpaceDE/>
      <w:autoSpaceDN/>
      <w:adjustRightInd/>
      <w:spacing w:before="240" w:after="0"/>
      <w:textAlignment w:val="auto"/>
      <w:outlineLvl w:val="9"/>
    </w:pPr>
    <w:rPr>
      <w:rFonts w:ascii="Times New Roman" w:hAnsi="Times New Roman"/>
      <w:b/>
      <w:kern w:val="0"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611B1"/>
    <w:pPr>
      <w:spacing w:after="60"/>
      <w:jc w:val="center"/>
      <w:outlineLvl w:val="1"/>
    </w:pPr>
    <w:rPr>
      <w:rFonts w:ascii="Cambria" w:hAnsi="Cambria" w:cs="Times New Roman"/>
      <w:sz w:val="24"/>
      <w:szCs w:val="24"/>
      <w:lang w:val="x-none"/>
    </w:rPr>
  </w:style>
  <w:style w:type="character" w:customStyle="1" w:styleId="PodtytuZnak">
    <w:name w:val="Podtytuł Znak"/>
    <w:link w:val="Podtytu"/>
    <w:uiPriority w:val="99"/>
    <w:rsid w:val="006611B1"/>
    <w:rPr>
      <w:rFonts w:ascii="Cambria" w:eastAsia="Times New Roman" w:hAnsi="Cambria" w:cs="Times New Roman"/>
      <w:kern w:val="28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6611B1"/>
    <w:pPr>
      <w:widowControl/>
      <w:overflowPunct/>
      <w:autoSpaceDE/>
      <w:autoSpaceDN/>
      <w:adjustRightInd/>
      <w:jc w:val="both"/>
      <w:textAlignment w:val="auto"/>
    </w:pPr>
    <w:rPr>
      <w:rFonts w:ascii="Times New Roman" w:hAnsi="Times New Roman" w:cs="Times New Roman"/>
      <w:kern w:val="0"/>
      <w:sz w:val="24"/>
      <w:lang w:val="x-none" w:eastAsia="x-none"/>
    </w:rPr>
  </w:style>
  <w:style w:type="character" w:customStyle="1" w:styleId="TekstkomentarzaZnak">
    <w:name w:val="Tekst komentarza Znak"/>
    <w:link w:val="Tekstkomentarza"/>
    <w:rsid w:val="006611B1"/>
    <w:rPr>
      <w:rFonts w:ascii="Times New Roman" w:eastAsia="Times New Roman" w:hAnsi="Times New Roman" w:cs="Times New Roman"/>
      <w:sz w:val="24"/>
      <w:szCs w:val="20"/>
    </w:rPr>
  </w:style>
  <w:style w:type="paragraph" w:customStyle="1" w:styleId="ksika">
    <w:name w:val="książka"/>
    <w:basedOn w:val="Normalny"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spacing w:val="-20"/>
      <w:kern w:val="0"/>
    </w:rPr>
  </w:style>
  <w:style w:type="paragraph" w:styleId="Akapitzlist">
    <w:name w:val="List Paragraph"/>
    <w:aliases w:val="CW_Lista,Wypunktowanie,L1,Numerowanie,Akapit z listą BS,Bulleted list,Akapit z listą5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6611B1"/>
    <w:pPr>
      <w:widowControl/>
      <w:overflowPunct/>
      <w:autoSpaceDE/>
      <w:autoSpaceDN/>
      <w:adjustRightInd/>
      <w:ind w:left="720"/>
      <w:textAlignment w:val="auto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paragraph" w:customStyle="1" w:styleId="Rysunek">
    <w:name w:val="Rysunek"/>
    <w:basedOn w:val="Normalny"/>
    <w:rsid w:val="006611B1"/>
    <w:pPr>
      <w:widowControl/>
      <w:overflowPunct/>
      <w:autoSpaceDE/>
      <w:autoSpaceDN/>
      <w:adjustRightInd/>
      <w:spacing w:before="120" w:after="120"/>
      <w:jc w:val="both"/>
      <w:textAlignment w:val="auto"/>
    </w:pPr>
    <w:rPr>
      <w:rFonts w:ascii="Times New Roman" w:hAnsi="Times New Roman" w:cs="Times New Roman"/>
      <w:noProof/>
      <w:kern w:val="0"/>
      <w:sz w:val="24"/>
    </w:rPr>
  </w:style>
  <w:style w:type="paragraph" w:customStyle="1" w:styleId="Podpunktnumerowany">
    <w:name w:val="Podpunkt numerowany"/>
    <w:basedOn w:val="Normalny"/>
    <w:autoRedefine/>
    <w:uiPriority w:val="99"/>
    <w:rsid w:val="006611B1"/>
    <w:pPr>
      <w:widowControl/>
      <w:numPr>
        <w:numId w:val="5"/>
      </w:numPr>
      <w:overflowPunct/>
      <w:autoSpaceDE/>
      <w:autoSpaceDN/>
      <w:adjustRightInd/>
      <w:spacing w:after="120"/>
      <w:ind w:left="714" w:hanging="357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styleId="Tytu">
    <w:name w:val="Title"/>
    <w:basedOn w:val="Normalny"/>
    <w:link w:val="TytuZnak"/>
    <w:uiPriority w:val="99"/>
    <w:qFormat/>
    <w:rsid w:val="006611B1"/>
    <w:pPr>
      <w:widowControl/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kern w:val="0"/>
      <w:sz w:val="24"/>
      <w:lang w:val="x-none"/>
    </w:rPr>
  </w:style>
  <w:style w:type="character" w:customStyle="1" w:styleId="TytuZnak">
    <w:name w:val="Tytuł Znak"/>
    <w:link w:val="Tytu"/>
    <w:uiPriority w:val="99"/>
    <w:rsid w:val="006611B1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pozycja">
    <w:name w:val="Tabela pozycja"/>
    <w:basedOn w:val="Normalny"/>
    <w:rsid w:val="006611B1"/>
    <w:pPr>
      <w:widowControl/>
      <w:overflowPunct/>
      <w:autoSpaceDE/>
      <w:autoSpaceDN/>
      <w:adjustRightInd/>
      <w:textAlignment w:val="auto"/>
    </w:pPr>
    <w:rPr>
      <w:rFonts w:ascii="Arial" w:eastAsia="MS Outlook" w:hAnsi="Arial" w:cs="Times New Roman"/>
      <w:kern w:val="0"/>
      <w:sz w:val="22"/>
    </w:rPr>
  </w:style>
  <w:style w:type="paragraph" w:customStyle="1" w:styleId="Listanumerowana1">
    <w:name w:val="Lista numerowana1"/>
    <w:basedOn w:val="Normalny"/>
    <w:rsid w:val="006611B1"/>
    <w:pPr>
      <w:suppressAutoHyphens/>
      <w:autoSpaceDN/>
      <w:adjustRightInd/>
      <w:spacing w:before="60"/>
      <w:jc w:val="both"/>
      <w:textAlignment w:val="auto"/>
    </w:pPr>
    <w:rPr>
      <w:rFonts w:ascii="Arial" w:hAnsi="Arial" w:cs="Arial"/>
      <w:kern w:val="1"/>
      <w:sz w:val="23"/>
      <w:szCs w:val="23"/>
      <w:lang w:eastAsia="ar-SA"/>
    </w:rPr>
  </w:style>
  <w:style w:type="paragraph" w:customStyle="1" w:styleId="zmart2">
    <w:name w:val="zm art2"/>
    <w:basedOn w:val="Normalny"/>
    <w:uiPriority w:val="99"/>
    <w:rsid w:val="006611B1"/>
    <w:pPr>
      <w:widowControl/>
      <w:overflowPunct/>
      <w:autoSpaceDE/>
      <w:autoSpaceDN/>
      <w:adjustRightInd/>
      <w:spacing w:before="60" w:after="60"/>
      <w:ind w:left="1843" w:hanging="1219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Tekstpodstawowy22">
    <w:name w:val="Tekst podstawowy 22"/>
    <w:basedOn w:val="Normalny"/>
    <w:uiPriority w:val="99"/>
    <w:rsid w:val="006611B1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wcity1">
    <w:name w:val="Tekst podstawowy wcięty1"/>
    <w:basedOn w:val="Normalny"/>
    <w:uiPriority w:val="99"/>
    <w:rsid w:val="006611B1"/>
    <w:pPr>
      <w:suppressAutoHyphens/>
      <w:autoSpaceDN/>
      <w:adjustRightInd/>
      <w:ind w:left="360"/>
      <w:jc w:val="both"/>
      <w:textAlignment w:val="auto"/>
    </w:pPr>
    <w:rPr>
      <w:rFonts w:ascii="Arial" w:hAnsi="Arial" w:cs="Arial"/>
      <w:kern w:val="1"/>
      <w:lang w:eastAsia="ar-SA"/>
    </w:rPr>
  </w:style>
  <w:style w:type="paragraph" w:customStyle="1" w:styleId="Tekstpodstawowy32">
    <w:name w:val="Tekst podstawowy 32"/>
    <w:basedOn w:val="Normalny"/>
    <w:uiPriority w:val="99"/>
    <w:rsid w:val="006611B1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character" w:customStyle="1" w:styleId="Nagwek3Znak">
    <w:name w:val="Nagłówek 3 Znak"/>
    <w:link w:val="Nagwek3"/>
    <w:uiPriority w:val="99"/>
    <w:rsid w:val="003B1599"/>
    <w:rPr>
      <w:rFonts w:ascii="Arial" w:eastAsia="Times New Roman" w:hAnsi="Arial"/>
      <w:b/>
      <w:bCs/>
      <w:kern w:val="28"/>
      <w:lang w:val="x-none"/>
    </w:rPr>
  </w:style>
  <w:style w:type="character" w:styleId="Numerstrony">
    <w:name w:val="page number"/>
    <w:basedOn w:val="Domylnaczcionkaakapitu"/>
    <w:uiPriority w:val="99"/>
    <w:rsid w:val="003B1599"/>
  </w:style>
  <w:style w:type="paragraph" w:customStyle="1" w:styleId="Tekstpodstawowywcity20">
    <w:name w:val="Tekst podstawowy wcięty2"/>
    <w:basedOn w:val="Normalny"/>
    <w:uiPriority w:val="99"/>
    <w:rsid w:val="003B1599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3">
    <w:name w:val="Tekst podstawowy 23"/>
    <w:basedOn w:val="Normalny"/>
    <w:uiPriority w:val="99"/>
    <w:rsid w:val="003B159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3">
    <w:name w:val="Tekst podstawowy 33"/>
    <w:basedOn w:val="Normalny"/>
    <w:uiPriority w:val="99"/>
    <w:rsid w:val="003B159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abela">
    <w:name w:val="Tabela"/>
    <w:basedOn w:val="Normalny"/>
    <w:rsid w:val="003B1599"/>
    <w:pPr>
      <w:numPr>
        <w:numId w:val="7"/>
      </w:numPr>
      <w:spacing w:line="360" w:lineRule="auto"/>
      <w:ind w:left="0" w:firstLine="0"/>
    </w:pPr>
    <w:rPr>
      <w:rFonts w:ascii="Times New Roman" w:hAnsi="Times New Roman" w:cs="Times New Roman"/>
      <w:kern w:val="0"/>
      <w:sz w:val="24"/>
    </w:rPr>
  </w:style>
  <w:style w:type="paragraph" w:customStyle="1" w:styleId="FR1">
    <w:name w:val="FR1"/>
    <w:rsid w:val="003B1599"/>
    <w:pPr>
      <w:widowControl w:val="0"/>
      <w:numPr>
        <w:numId w:val="8"/>
      </w:numPr>
      <w:autoSpaceDE w:val="0"/>
      <w:autoSpaceDN w:val="0"/>
      <w:adjustRightInd w:val="0"/>
      <w:spacing w:before="140"/>
      <w:ind w:left="0" w:firstLine="0"/>
    </w:pPr>
    <w:rPr>
      <w:rFonts w:ascii="Arial" w:eastAsia="Times New Roman" w:hAnsi="Arial" w:cs="Arial"/>
      <w:b/>
      <w:bCs/>
      <w:sz w:val="16"/>
      <w:szCs w:val="16"/>
    </w:rPr>
  </w:style>
  <w:style w:type="paragraph" w:styleId="NormalnyWeb">
    <w:name w:val="Normal (Web)"/>
    <w:basedOn w:val="Normalny"/>
    <w:uiPriority w:val="99"/>
    <w:rsid w:val="003B159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Listawypunktowana2">
    <w:name w:val="Lista wypunktowana 2"/>
    <w:basedOn w:val="Normalny"/>
    <w:rsid w:val="003B1599"/>
    <w:pPr>
      <w:tabs>
        <w:tab w:val="left" w:pos="360"/>
        <w:tab w:val="left" w:pos="1068"/>
      </w:tabs>
      <w:spacing w:before="60"/>
      <w:ind w:left="360" w:hanging="360"/>
      <w:jc w:val="both"/>
    </w:pPr>
    <w:rPr>
      <w:rFonts w:ascii="Arial" w:hAnsi="Arial" w:cs="Times New Roman"/>
      <w:spacing w:val="-8"/>
      <w:kern w:val="0"/>
      <w:sz w:val="23"/>
    </w:rPr>
  </w:style>
  <w:style w:type="paragraph" w:customStyle="1" w:styleId="Tekstpodstawowywcity21">
    <w:name w:val="Tekst podstawowy wcięty 21"/>
    <w:basedOn w:val="Normalny"/>
    <w:uiPriority w:val="99"/>
    <w:rsid w:val="003B1599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1">
    <w:name w:val="Tekst podstawowy wcięty 31"/>
    <w:basedOn w:val="Normalny"/>
    <w:uiPriority w:val="99"/>
    <w:rsid w:val="003B1599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paragraph" w:customStyle="1" w:styleId="BodyText21">
    <w:name w:val="Body Text 21"/>
    <w:basedOn w:val="Normalny"/>
    <w:rsid w:val="003B1599"/>
    <w:pPr>
      <w:widowControl/>
      <w:spacing w:line="320" w:lineRule="exact"/>
      <w:jc w:val="both"/>
    </w:pPr>
    <w:rPr>
      <w:rFonts w:ascii="Arial" w:hAnsi="Arial" w:cs="Times New Roman"/>
      <w:kern w:val="0"/>
    </w:rPr>
  </w:style>
  <w:style w:type="character" w:styleId="UyteHipercze">
    <w:name w:val="FollowedHyperlink"/>
    <w:uiPriority w:val="99"/>
    <w:rsid w:val="003B1599"/>
    <w:rPr>
      <w:color w:val="800080"/>
      <w:u w:val="single"/>
    </w:rPr>
  </w:style>
  <w:style w:type="character" w:customStyle="1" w:styleId="Hipercze1">
    <w:name w:val="Hiperłącze1"/>
    <w:rsid w:val="003B1599"/>
    <w:rPr>
      <w:color w:val="0000FF"/>
      <w:u w:val="single"/>
    </w:rPr>
  </w:style>
  <w:style w:type="paragraph" w:customStyle="1" w:styleId="Akapitzlist1">
    <w:name w:val="Akapit z listą1"/>
    <w:basedOn w:val="Normalny"/>
    <w:rsid w:val="002265B5"/>
    <w:pPr>
      <w:widowControl/>
      <w:overflowPunct/>
      <w:autoSpaceDE/>
      <w:autoSpaceDN/>
      <w:adjustRightInd/>
      <w:ind w:left="720"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customStyle="1" w:styleId="Tekstpodstawowywcity30">
    <w:name w:val="Tekst podstawowy wcięty3"/>
    <w:basedOn w:val="Normalny"/>
    <w:rsid w:val="002265B5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4">
    <w:name w:val="Tekst podstawowy 24"/>
    <w:basedOn w:val="Normalny"/>
    <w:rsid w:val="002265B5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">
    <w:name w:val="Tekst podstawowy 34"/>
    <w:basedOn w:val="Normalny"/>
    <w:rsid w:val="002265B5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wcity22">
    <w:name w:val="Tekst podstawowy wcięty 22"/>
    <w:basedOn w:val="Normalny"/>
    <w:rsid w:val="002265B5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">
    <w:name w:val="Tekst podstawowy wcięty 32"/>
    <w:basedOn w:val="Normalny"/>
    <w:rsid w:val="002265B5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">
    <w:name w:val="Hiperłącze2"/>
    <w:rsid w:val="002265B5"/>
    <w:rPr>
      <w:color w:val="0000FF"/>
      <w:u w:val="single"/>
    </w:rPr>
  </w:style>
  <w:style w:type="paragraph" w:styleId="Spistreci1">
    <w:name w:val="toc 1"/>
    <w:basedOn w:val="Normalny"/>
    <w:next w:val="Normalny"/>
    <w:autoRedefine/>
    <w:rsid w:val="00795D91"/>
    <w:pPr>
      <w:widowControl/>
      <w:overflowPunct/>
      <w:autoSpaceDE/>
      <w:autoSpaceDN/>
      <w:adjustRightInd/>
      <w:ind w:left="283" w:hanging="283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F71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L1 Znak,Numerowanie Znak,Akapit z listą BS Znak,Bulleted list Znak,Akapit z listą5 Znak,Akapit normalny Znak,Bullet Number Znak,List Paragraph1 Znak,lp1 Znak,List Paragraph2 Znak,ISCG Numerowanie Znak"/>
    <w:link w:val="Akapitzlist"/>
    <w:uiPriority w:val="34"/>
    <w:qFormat/>
    <w:locked/>
    <w:rsid w:val="003312B5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aliases w:val="cr,Used by Word to flag author queries"/>
    <w:uiPriority w:val="99"/>
    <w:unhideWhenUsed/>
    <w:rsid w:val="0045577F"/>
    <w:rPr>
      <w:sz w:val="16"/>
      <w:szCs w:val="16"/>
    </w:rPr>
  </w:style>
  <w:style w:type="character" w:styleId="Uwydatnienie">
    <w:name w:val="Emphasis"/>
    <w:uiPriority w:val="20"/>
    <w:qFormat/>
    <w:rsid w:val="00DE2B61"/>
    <w:rPr>
      <w:i/>
      <w:iCs/>
    </w:rPr>
  </w:style>
  <w:style w:type="character" w:customStyle="1" w:styleId="Stopka0">
    <w:name w:val="Stopka_"/>
    <w:link w:val="Stopka2"/>
    <w:locked/>
    <w:rsid w:val="00EB68B0"/>
    <w:rPr>
      <w:rFonts w:ascii="Batang" w:eastAsia="Batang" w:hAnsi="Batang" w:cs="Batang"/>
      <w:sz w:val="16"/>
      <w:szCs w:val="16"/>
      <w:shd w:val="clear" w:color="auto" w:fill="FFFFFF"/>
    </w:rPr>
  </w:style>
  <w:style w:type="paragraph" w:customStyle="1" w:styleId="Stopka2">
    <w:name w:val="Stopka2"/>
    <w:basedOn w:val="Normalny"/>
    <w:link w:val="Stopka0"/>
    <w:rsid w:val="00EB68B0"/>
    <w:pPr>
      <w:shd w:val="clear" w:color="auto" w:fill="FFFFFF"/>
      <w:overflowPunct/>
      <w:autoSpaceDE/>
      <w:autoSpaceDN/>
      <w:adjustRightInd/>
      <w:spacing w:line="235" w:lineRule="exact"/>
      <w:jc w:val="both"/>
      <w:textAlignment w:val="auto"/>
    </w:pPr>
    <w:rPr>
      <w:rFonts w:ascii="Batang" w:eastAsia="Batang" w:hAnsi="Batang" w:cs="Batang"/>
      <w:kern w:val="0"/>
      <w:sz w:val="16"/>
      <w:szCs w:val="16"/>
    </w:rPr>
  </w:style>
  <w:style w:type="character" w:customStyle="1" w:styleId="Stopka1">
    <w:name w:val="Stopka1"/>
    <w:rsid w:val="00EB68B0"/>
    <w:rPr>
      <w:rFonts w:ascii="Batang" w:eastAsia="Batang" w:hAnsi="Batang" w:cs="Batang"/>
      <w:color w:val="000000"/>
      <w:spacing w:val="0"/>
      <w:w w:val="100"/>
      <w:position w:val="0"/>
      <w:sz w:val="16"/>
      <w:szCs w:val="16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0AEE"/>
    <w:pPr>
      <w:widowControl w:val="0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b/>
      <w:bCs/>
      <w:kern w:val="28"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250AEE"/>
    <w:rPr>
      <w:rFonts w:ascii="Tahoma" w:eastAsia="Times New Roman" w:hAnsi="Tahoma" w:cs="Tahoma"/>
      <w:b/>
      <w:bCs/>
      <w:kern w:val="28"/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AF1EF8"/>
  </w:style>
  <w:style w:type="numbering" w:customStyle="1" w:styleId="Bezlisty2">
    <w:name w:val="Bez listy2"/>
    <w:next w:val="Bezlisty"/>
    <w:uiPriority w:val="99"/>
    <w:semiHidden/>
    <w:unhideWhenUsed/>
    <w:rsid w:val="00B07389"/>
  </w:style>
  <w:style w:type="table" w:customStyle="1" w:styleId="Tabela-Siatka1">
    <w:name w:val="Tabela - Siatka1"/>
    <w:basedOn w:val="Standardowy"/>
    <w:next w:val="Tabela-Siatka"/>
    <w:uiPriority w:val="59"/>
    <w:rsid w:val="00B073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ormalnyWeb">
    <w:name w:val="WW-Normalny (Web)"/>
    <w:basedOn w:val="Normalny"/>
    <w:uiPriority w:val="99"/>
    <w:rsid w:val="00B07389"/>
    <w:pPr>
      <w:widowControl/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 w:cs="Times New Roman"/>
      <w:kern w:val="17153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07389"/>
    <w:pPr>
      <w:suppressAutoHyphens/>
      <w:autoSpaceDN/>
      <w:adjustRightInd/>
    </w:pPr>
    <w:rPr>
      <w:rFonts w:cs="Times New Roman"/>
      <w:kern w:val="20481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07389"/>
    <w:rPr>
      <w:rFonts w:ascii="Tahoma" w:eastAsia="Times New Roman" w:hAnsi="Tahoma"/>
      <w:kern w:val="20481"/>
    </w:rPr>
  </w:style>
  <w:style w:type="character" w:styleId="Pogrubienie">
    <w:name w:val="Strong"/>
    <w:uiPriority w:val="99"/>
    <w:qFormat/>
    <w:rsid w:val="00B07389"/>
    <w:rPr>
      <w:b/>
      <w:bCs/>
    </w:rPr>
  </w:style>
  <w:style w:type="paragraph" w:customStyle="1" w:styleId="naglowek7">
    <w:name w:val="naglowek7"/>
    <w:basedOn w:val="Normalny"/>
    <w:uiPriority w:val="99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  <w:sz w:val="18"/>
      <w:szCs w:val="18"/>
    </w:rPr>
  </w:style>
  <w:style w:type="paragraph" w:customStyle="1" w:styleId="tresc">
    <w:name w:val="tresc"/>
    <w:basedOn w:val="Normalny"/>
    <w:uiPriority w:val="99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 w:cs="Times New Roman"/>
      <w:color w:val="333333"/>
      <w:kern w:val="0"/>
    </w:rPr>
  </w:style>
  <w:style w:type="character" w:customStyle="1" w:styleId="naglowek41">
    <w:name w:val="naglowek41"/>
    <w:uiPriority w:val="99"/>
    <w:rsid w:val="00B07389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240">
    <w:name w:val="Tekst podstawowy 24"/>
    <w:basedOn w:val="Normalny"/>
    <w:uiPriority w:val="99"/>
    <w:rsid w:val="00B0738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40">
    <w:name w:val="Tekst podstawowy 34"/>
    <w:basedOn w:val="Normalny"/>
    <w:uiPriority w:val="99"/>
    <w:rsid w:val="00B07389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25">
    <w:name w:val="Tekst podstawowy 25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26">
    <w:name w:val="Tekst podstawowy 26"/>
    <w:basedOn w:val="Normalny"/>
    <w:rsid w:val="00B07389"/>
    <w:pPr>
      <w:widowControl/>
      <w:suppressAutoHyphens/>
      <w:autoSpaceDN/>
      <w:adjustRightInd/>
      <w:ind w:left="993" w:hanging="273"/>
      <w:jc w:val="both"/>
      <w:textAlignment w:val="auto"/>
    </w:pPr>
    <w:rPr>
      <w:rFonts w:ascii="Times New Roman" w:hAnsi="Times New Roman" w:cs="Times New Roman"/>
      <w:kern w:val="1"/>
      <w:lang w:eastAsia="ar-SA"/>
    </w:rPr>
  </w:style>
  <w:style w:type="paragraph" w:customStyle="1" w:styleId="Tekstpodstawowy35">
    <w:name w:val="Tekst podstawowy 35"/>
    <w:basedOn w:val="Normalny"/>
    <w:rsid w:val="00B07389"/>
    <w:pPr>
      <w:suppressAutoHyphens/>
      <w:autoSpaceDN/>
      <w:adjustRightInd/>
      <w:ind w:right="-1"/>
      <w:jc w:val="both"/>
      <w:textAlignment w:val="auto"/>
    </w:pPr>
    <w:rPr>
      <w:rFonts w:ascii="Times New Roman" w:hAnsi="Times New Roman" w:cs="Times New Roman"/>
      <w:kern w:val="1"/>
      <w:sz w:val="24"/>
      <w:lang w:eastAsia="ar-SA"/>
    </w:rPr>
  </w:style>
  <w:style w:type="paragraph" w:customStyle="1" w:styleId="Akapitzlist10">
    <w:name w:val="Akapit z listą1"/>
    <w:basedOn w:val="Normalny"/>
    <w:rsid w:val="001C21B2"/>
    <w:pPr>
      <w:widowControl/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styleId="Poprawka">
    <w:name w:val="Revision"/>
    <w:hidden/>
    <w:uiPriority w:val="99"/>
    <w:semiHidden/>
    <w:rsid w:val="00B07389"/>
    <w:rPr>
      <w:rFonts w:ascii="Times New Roman" w:eastAsia="Times New Roman" w:hAnsi="Times New Roman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B07389"/>
  </w:style>
  <w:style w:type="table" w:customStyle="1" w:styleId="Tabela-Siatka11">
    <w:name w:val="Tabela - Siatka11"/>
    <w:basedOn w:val="Standardowy"/>
    <w:next w:val="Tabela-Siatka"/>
    <w:uiPriority w:val="59"/>
    <w:rsid w:val="00B073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B07389"/>
  </w:style>
  <w:style w:type="paragraph" w:customStyle="1" w:styleId="font5">
    <w:name w:val="font5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color w:val="000000"/>
      <w:kern w:val="0"/>
    </w:rPr>
  </w:style>
  <w:style w:type="paragraph" w:customStyle="1" w:styleId="font6">
    <w:name w:val="font6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i/>
      <w:iCs/>
      <w:color w:val="000000"/>
      <w:kern w:val="0"/>
    </w:rPr>
  </w:style>
  <w:style w:type="paragraph" w:customStyle="1" w:styleId="xl67">
    <w:name w:val="xl67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68">
    <w:name w:val="xl68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69">
    <w:name w:val="xl6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0">
    <w:name w:val="xl7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1">
    <w:name w:val="xl71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both"/>
      <w:textAlignment w:val="center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xl72">
    <w:name w:val="xl72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ind w:firstLineChars="1000" w:firstLine="1000"/>
      <w:textAlignment w:val="center"/>
    </w:pPr>
    <w:rPr>
      <w:rFonts w:ascii="Times New Roman" w:hAnsi="Times New Roman" w:cs="Times New Roman"/>
      <w:kern w:val="0"/>
      <w:sz w:val="25"/>
      <w:szCs w:val="25"/>
    </w:rPr>
  </w:style>
  <w:style w:type="paragraph" w:customStyle="1" w:styleId="xl73">
    <w:name w:val="xl73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74">
    <w:name w:val="xl7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5">
    <w:name w:val="xl7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76">
    <w:name w:val="xl76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7">
    <w:name w:val="xl7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78">
    <w:name w:val="xl7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xl79">
    <w:name w:val="xl79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Normalny"/>
    <w:rsid w:val="00B07389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81">
    <w:name w:val="xl8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2">
    <w:name w:val="xl8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3">
    <w:name w:val="xl8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 w:cs="Times New Roman"/>
      <w:kern w:val="0"/>
    </w:rPr>
  </w:style>
  <w:style w:type="paragraph" w:customStyle="1" w:styleId="xl84">
    <w:name w:val="xl8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paragraph" w:customStyle="1" w:styleId="xl85">
    <w:name w:val="xl85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86">
    <w:name w:val="xl86"/>
    <w:basedOn w:val="Normalny"/>
    <w:rsid w:val="00B0738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87">
    <w:name w:val="xl87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8">
    <w:name w:val="xl88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</w:rPr>
  </w:style>
  <w:style w:type="paragraph" w:customStyle="1" w:styleId="xl89">
    <w:name w:val="xl89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0">
    <w:name w:val="xl90"/>
    <w:basedOn w:val="Normalny"/>
    <w:rsid w:val="00B07389"/>
    <w:pPr>
      <w:widowControl/>
      <w:pBdr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91">
    <w:name w:val="xl91"/>
    <w:basedOn w:val="Normalny"/>
    <w:rsid w:val="00B07389"/>
    <w:pPr>
      <w:widowControl/>
      <w:pBdr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2">
    <w:name w:val="xl92"/>
    <w:basedOn w:val="Normalny"/>
    <w:rsid w:val="00B07389"/>
    <w:pPr>
      <w:widowControl/>
      <w:pBdr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3">
    <w:name w:val="xl93"/>
    <w:basedOn w:val="Normalny"/>
    <w:rsid w:val="00B07389"/>
    <w:pPr>
      <w:widowControl/>
      <w:pBdr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94">
    <w:name w:val="xl94"/>
    <w:basedOn w:val="Normalny"/>
    <w:rsid w:val="00B0738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5">
    <w:name w:val="xl95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6">
    <w:name w:val="xl96"/>
    <w:basedOn w:val="Normalny"/>
    <w:rsid w:val="00B0738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7">
    <w:name w:val="xl97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8">
    <w:name w:val="xl9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99">
    <w:name w:val="xl99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0">
    <w:name w:val="xl10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1">
    <w:name w:val="xl101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02">
    <w:name w:val="xl102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3">
    <w:name w:val="xl103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4">
    <w:name w:val="xl104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05">
    <w:name w:val="xl105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6">
    <w:name w:val="xl106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7">
    <w:name w:val="xl10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4"/>
      <w:szCs w:val="24"/>
    </w:rPr>
  </w:style>
  <w:style w:type="paragraph" w:customStyle="1" w:styleId="xl108">
    <w:name w:val="xl108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09">
    <w:name w:val="xl109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0">
    <w:name w:val="xl110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kern w:val="0"/>
      <w:sz w:val="28"/>
      <w:szCs w:val="28"/>
    </w:rPr>
  </w:style>
  <w:style w:type="paragraph" w:customStyle="1" w:styleId="xl111">
    <w:name w:val="xl111"/>
    <w:basedOn w:val="Normalny"/>
    <w:rsid w:val="00B0738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2">
    <w:name w:val="xl112"/>
    <w:basedOn w:val="Normalny"/>
    <w:rsid w:val="00B07389"/>
    <w:pPr>
      <w:widowControl/>
      <w:pBdr>
        <w:top w:val="single" w:sz="4" w:space="0" w:color="auto"/>
        <w:bottom w:val="single" w:sz="4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3">
    <w:name w:val="xl113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4">
    <w:name w:val="xl114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5">
    <w:name w:val="xl115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6">
    <w:name w:val="xl116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7">
    <w:name w:val="xl117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18">
    <w:name w:val="xl118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19">
    <w:name w:val="xl119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kern w:val="0"/>
    </w:rPr>
  </w:style>
  <w:style w:type="paragraph" w:customStyle="1" w:styleId="xl120">
    <w:name w:val="xl120"/>
    <w:basedOn w:val="Normalny"/>
    <w:rsid w:val="00B0738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1">
    <w:name w:val="xl121"/>
    <w:basedOn w:val="Normalny"/>
    <w:rsid w:val="00B07389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Times New Roman" w:hAnsi="Times New Roman" w:cs="Times New Roman"/>
      <w:kern w:val="0"/>
    </w:rPr>
  </w:style>
  <w:style w:type="paragraph" w:customStyle="1" w:styleId="xl122">
    <w:name w:val="xl122"/>
    <w:basedOn w:val="Normalny"/>
    <w:rsid w:val="00B0738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numbering" w:customStyle="1" w:styleId="Bezlisty3">
    <w:name w:val="Bez listy3"/>
    <w:next w:val="Bezlisty"/>
    <w:uiPriority w:val="99"/>
    <w:semiHidden/>
    <w:unhideWhenUsed/>
    <w:rsid w:val="00E42883"/>
  </w:style>
  <w:style w:type="table" w:customStyle="1" w:styleId="Tabela-Siatka2">
    <w:name w:val="Tabela - Siatka2"/>
    <w:basedOn w:val="Standardowy"/>
    <w:next w:val="Tabela-Siatka"/>
    <w:uiPriority w:val="59"/>
    <w:rsid w:val="00E4288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Normalny"/>
    <w:link w:val="Styl4Znak"/>
    <w:autoRedefine/>
    <w:qFormat/>
    <w:rsid w:val="00E42883"/>
    <w:pPr>
      <w:widowControl/>
      <w:numPr>
        <w:numId w:val="16"/>
      </w:numPr>
      <w:overflowPunct/>
      <w:autoSpaceDE/>
      <w:autoSpaceDN/>
      <w:adjustRightInd/>
      <w:spacing w:after="200" w:line="360" w:lineRule="auto"/>
      <w:contextualSpacing/>
      <w:textAlignment w:val="auto"/>
    </w:pPr>
    <w:rPr>
      <w:rFonts w:ascii="Arial" w:eastAsia="Calibri" w:hAnsi="Arial" w:cs="Times New Roman"/>
      <w:kern w:val="0"/>
      <w:sz w:val="24"/>
      <w:szCs w:val="22"/>
      <w:lang w:val="x-none" w:eastAsia="en-US"/>
    </w:rPr>
  </w:style>
  <w:style w:type="character" w:customStyle="1" w:styleId="Styl4Znak">
    <w:name w:val="Styl4 Znak"/>
    <w:link w:val="Styl4"/>
    <w:rsid w:val="00E42883"/>
    <w:rPr>
      <w:rFonts w:ascii="Arial" w:hAnsi="Arial"/>
      <w:sz w:val="24"/>
      <w:szCs w:val="22"/>
      <w:lang w:val="x-none" w:eastAsia="en-US"/>
    </w:rPr>
  </w:style>
  <w:style w:type="paragraph" w:styleId="Zwykytekst">
    <w:name w:val="Plain Text"/>
    <w:basedOn w:val="Normalny"/>
    <w:link w:val="ZwykytekstZnak"/>
    <w:uiPriority w:val="99"/>
    <w:rsid w:val="00E42883"/>
    <w:pPr>
      <w:widowControl/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E42883"/>
    <w:rPr>
      <w:rFonts w:ascii="Courier New" w:eastAsia="Times New Roman" w:hAnsi="Courier New"/>
      <w:lang w:val="x-none" w:eastAsia="x-none"/>
    </w:rPr>
  </w:style>
  <w:style w:type="character" w:customStyle="1" w:styleId="Listanumerowana2Znak">
    <w:name w:val="Lista numerowana 2 Znak"/>
    <w:aliases w:val=" Znak Znak,Znak Znak"/>
    <w:link w:val="Listanumerowana2"/>
    <w:rsid w:val="00E42883"/>
  </w:style>
  <w:style w:type="character" w:customStyle="1" w:styleId="ZnakZnak2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paragraph" w:customStyle="1" w:styleId="Tableitem">
    <w:name w:val="Table item"/>
    <w:basedOn w:val="Normalny"/>
    <w:rsid w:val="00E42883"/>
    <w:pPr>
      <w:widowControl/>
      <w:overflowPunct/>
      <w:autoSpaceDE/>
      <w:autoSpaceDN/>
      <w:adjustRightInd/>
      <w:spacing w:before="60" w:after="60"/>
      <w:textAlignment w:val="auto"/>
    </w:pPr>
    <w:rPr>
      <w:rFonts w:ascii="Arial Narrow" w:hAnsi="Arial Narrow" w:cs="Times New Roman"/>
      <w:bCs/>
      <w:kern w:val="0"/>
      <w:sz w:val="24"/>
      <w:lang w:val="en-GB" w:eastAsia="en-US"/>
    </w:rPr>
  </w:style>
  <w:style w:type="character" w:customStyle="1" w:styleId="apple-style-span">
    <w:name w:val="apple-style-span"/>
    <w:rsid w:val="00E4288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4288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Times New Roman"/>
      <w:kern w:val="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E42883"/>
    <w:rPr>
      <w:rFonts w:ascii="Courier New" w:eastAsia="Times New Roman" w:hAnsi="Courier New"/>
      <w:lang w:val="x-none" w:eastAsia="x-none"/>
    </w:rPr>
  </w:style>
  <w:style w:type="numbering" w:styleId="1ai">
    <w:name w:val="Outline List 1"/>
    <w:basedOn w:val="Bezlisty"/>
    <w:rsid w:val="00E42883"/>
    <w:pPr>
      <w:numPr>
        <w:numId w:val="17"/>
      </w:numPr>
    </w:pPr>
  </w:style>
  <w:style w:type="numbering" w:styleId="111111">
    <w:name w:val="Outline List 2"/>
    <w:basedOn w:val="Bezlisty"/>
    <w:rsid w:val="00E42883"/>
    <w:pPr>
      <w:numPr>
        <w:numId w:val="18"/>
      </w:numPr>
    </w:pPr>
  </w:style>
  <w:style w:type="paragraph" w:styleId="Spistreci2">
    <w:name w:val="toc 2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42883"/>
    <w:pPr>
      <w:widowControl/>
      <w:overflowPunct/>
      <w:autoSpaceDE/>
      <w:autoSpaceDN/>
      <w:adjustRightInd/>
      <w:ind w:left="48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27">
    <w:name w:val="Font Style27"/>
    <w:rsid w:val="00E42883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E42883"/>
    <w:pPr>
      <w:overflowPunct/>
      <w:spacing w:line="317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18">
    <w:name w:val="Font Style18"/>
    <w:rsid w:val="00E42883"/>
    <w:rPr>
      <w:rFonts w:ascii="Times New Roman" w:hAnsi="Times New Roman" w:cs="Times New Roman"/>
      <w:sz w:val="22"/>
      <w:szCs w:val="22"/>
    </w:rPr>
  </w:style>
  <w:style w:type="paragraph" w:customStyle="1" w:styleId="Wyliczenie1">
    <w:name w:val="Wyliczenie 1'"/>
    <w:basedOn w:val="Normalny"/>
    <w:rsid w:val="00E42883"/>
    <w:pPr>
      <w:widowControl/>
      <w:tabs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paragraph" w:customStyle="1" w:styleId="Domylnie">
    <w:name w:val="Domyślnie"/>
    <w:rsid w:val="00E42883"/>
    <w:pPr>
      <w:tabs>
        <w:tab w:val="left" w:pos="708"/>
      </w:tabs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customStyle="1" w:styleId="Tretekstu">
    <w:name w:val="Treść tekstu"/>
    <w:basedOn w:val="Domylnie"/>
    <w:rsid w:val="00E42883"/>
    <w:pPr>
      <w:spacing w:after="120"/>
    </w:pPr>
  </w:style>
  <w:style w:type="paragraph" w:styleId="Lista">
    <w:name w:val="List"/>
    <w:basedOn w:val="Tretekstu"/>
    <w:rsid w:val="00E42883"/>
    <w:rPr>
      <w:rFonts w:cs="Mangal"/>
    </w:rPr>
  </w:style>
  <w:style w:type="paragraph" w:styleId="Podpis">
    <w:name w:val="Signature"/>
    <w:basedOn w:val="Domylnie"/>
    <w:link w:val="PodpisZnak"/>
    <w:rsid w:val="00E42883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rsid w:val="00E42883"/>
    <w:rPr>
      <w:rFonts w:eastAsia="SimSun" w:cs="Mangal"/>
      <w:i/>
      <w:iCs/>
      <w:sz w:val="24"/>
      <w:szCs w:val="24"/>
      <w:lang w:eastAsia="en-US"/>
    </w:rPr>
  </w:style>
  <w:style w:type="paragraph" w:customStyle="1" w:styleId="Indeks">
    <w:name w:val="Indeks"/>
    <w:basedOn w:val="Domylnie"/>
    <w:rsid w:val="00E42883"/>
    <w:pPr>
      <w:suppressLineNumbers/>
    </w:pPr>
    <w:rPr>
      <w:rFonts w:cs="Mangal"/>
    </w:rPr>
  </w:style>
  <w:style w:type="character" w:customStyle="1" w:styleId="Zwykatabela31">
    <w:name w:val="Zwykła tabela 31"/>
    <w:uiPriority w:val="19"/>
    <w:qFormat/>
    <w:rsid w:val="00E42883"/>
    <w:rPr>
      <w:i/>
      <w:iCs/>
      <w:color w:val="808080"/>
    </w:rPr>
  </w:style>
  <w:style w:type="paragraph" w:customStyle="1" w:styleId="Wyliczenie10">
    <w:name w:val="Wyliczenie 1"/>
    <w:basedOn w:val="Normalny"/>
    <w:link w:val="Wyliczenie1Znak"/>
    <w:rsid w:val="00E42883"/>
    <w:pPr>
      <w:widowControl/>
      <w:tabs>
        <w:tab w:val="num" w:pos="360"/>
        <w:tab w:val="left" w:pos="851"/>
      </w:tabs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 w:cs="Times New Roman"/>
      <w:kern w:val="0"/>
      <w:sz w:val="24"/>
    </w:rPr>
  </w:style>
  <w:style w:type="character" w:customStyle="1" w:styleId="Wyliczenie1Znak">
    <w:name w:val="Wyliczenie 1 Znak"/>
    <w:link w:val="Wyliczenie10"/>
    <w:rsid w:val="00E42883"/>
    <w:rPr>
      <w:rFonts w:ascii="Times New Roman" w:eastAsia="Times New Roman" w:hAnsi="Times New Roman"/>
      <w:sz w:val="24"/>
    </w:rPr>
  </w:style>
  <w:style w:type="paragraph" w:customStyle="1" w:styleId="Tabelasiatki31">
    <w:name w:val="Tabela siatki 31"/>
    <w:basedOn w:val="Nagwek1"/>
    <w:next w:val="Normalny"/>
    <w:uiPriority w:val="39"/>
    <w:qFormat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sz w:val="28"/>
      <w:szCs w:val="28"/>
      <w:lang w:val="pl-PL" w:eastAsia="en-US"/>
    </w:rPr>
  </w:style>
  <w:style w:type="character" w:customStyle="1" w:styleId="redniasiatka2Znak">
    <w:name w:val="Średnia siatka 2 Znak"/>
    <w:link w:val="redniasiatka2"/>
    <w:uiPriority w:val="99"/>
    <w:locked/>
    <w:rsid w:val="00E42883"/>
    <w:rPr>
      <w:lang w:eastAsia="en-US"/>
    </w:rPr>
  </w:style>
  <w:style w:type="paragraph" w:customStyle="1" w:styleId="Tabela-tekstwkomrce">
    <w:name w:val="Tabela - tekst w komórce"/>
    <w:basedOn w:val="Normalny"/>
    <w:uiPriority w:val="99"/>
    <w:rsid w:val="00E42883"/>
    <w:pPr>
      <w:widowControl/>
      <w:overflowPunct/>
      <w:autoSpaceDE/>
      <w:autoSpaceDN/>
      <w:adjustRightInd/>
      <w:spacing w:before="20" w:after="20"/>
      <w:textAlignment w:val="auto"/>
    </w:pPr>
    <w:rPr>
      <w:rFonts w:ascii="Arial" w:hAnsi="Arial" w:cs="Times New Roman"/>
      <w:kern w:val="0"/>
      <w:sz w:val="18"/>
      <w:lang w:val="de-DE"/>
    </w:rPr>
  </w:style>
  <w:style w:type="paragraph" w:styleId="Legenda">
    <w:name w:val="caption"/>
    <w:aliases w:val="Podpis obiektu"/>
    <w:basedOn w:val="Normalny"/>
    <w:next w:val="Normalny"/>
    <w:link w:val="Legenda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bCs/>
      <w:kern w:val="0"/>
      <w:lang w:eastAsia="en-US"/>
    </w:rPr>
  </w:style>
  <w:style w:type="character" w:customStyle="1" w:styleId="Zwykatabela41">
    <w:name w:val="Zwykła tabela 41"/>
    <w:uiPriority w:val="99"/>
    <w:qFormat/>
    <w:rsid w:val="00E42883"/>
    <w:rPr>
      <w:rFonts w:cs="Times New Roman"/>
      <w:b/>
      <w:i/>
      <w:color w:val="4F81BD"/>
    </w:rPr>
  </w:style>
  <w:style w:type="table" w:styleId="Jasnalistaakcent2">
    <w:name w:val="Light List Accent 2"/>
    <w:basedOn w:val="Standardowy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">
    <w:name w:val="Jasne cieniowanie — akcent 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Modyfikacje-tabela">
    <w:name w:val="Modyfikacje - tabela"/>
    <w:basedOn w:val="Normalny"/>
    <w:rsid w:val="00E42883"/>
    <w:pPr>
      <w:widowControl/>
      <w:suppressAutoHyphens/>
      <w:overflowPunct/>
      <w:autoSpaceDE/>
      <w:autoSpaceDN/>
      <w:adjustRightInd/>
      <w:spacing w:before="120" w:after="120"/>
      <w:jc w:val="both"/>
      <w:textAlignment w:val="auto"/>
    </w:pPr>
    <w:rPr>
      <w:rFonts w:ascii="Arial" w:hAnsi="Arial" w:cs="Times New Roman"/>
      <w:kern w:val="0"/>
    </w:rPr>
  </w:style>
  <w:style w:type="numbering" w:customStyle="1" w:styleId="Styl1">
    <w:name w:val="Styl1"/>
    <w:uiPriority w:val="99"/>
    <w:rsid w:val="00E42883"/>
    <w:pPr>
      <w:numPr>
        <w:numId w:val="20"/>
      </w:numPr>
    </w:pPr>
  </w:style>
  <w:style w:type="paragraph" w:customStyle="1" w:styleId="IJOIHKJKJ">
    <w:name w:val="I. JOIHKJKJ"/>
    <w:basedOn w:val="Normalny"/>
    <w:link w:val="IJOIHKJKJZnak"/>
    <w:qFormat/>
    <w:rsid w:val="00E42883"/>
    <w:pPr>
      <w:widowControl/>
      <w:overflowPunct/>
      <w:autoSpaceDE/>
      <w:autoSpaceDN/>
      <w:adjustRightInd/>
      <w:spacing w:before="120" w:after="120"/>
      <w:jc w:val="center"/>
      <w:textAlignment w:val="auto"/>
    </w:pPr>
    <w:rPr>
      <w:rFonts w:ascii="Arial" w:eastAsia="Calibri" w:hAnsi="Arial" w:cs="Times New Roman"/>
      <w:b/>
      <w:kern w:val="0"/>
      <w:sz w:val="28"/>
      <w:szCs w:val="28"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E42883"/>
    <w:pPr>
      <w:widowControl/>
      <w:overflowPunct/>
      <w:autoSpaceDE/>
      <w:autoSpaceDN/>
      <w:adjustRightInd/>
      <w:spacing w:before="120" w:after="120"/>
      <w:ind w:left="6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IJOIHKJKJZnak">
    <w:name w:val="I. JOIHKJKJ Znak"/>
    <w:link w:val="IJOIHKJKJ"/>
    <w:rsid w:val="00E42883"/>
    <w:rPr>
      <w:rFonts w:ascii="Arial" w:hAnsi="Arial"/>
      <w:b/>
      <w:sz w:val="28"/>
      <w:szCs w:val="28"/>
      <w:lang w:val="x-none" w:eastAsia="en-US"/>
    </w:rPr>
  </w:style>
  <w:style w:type="paragraph" w:customStyle="1" w:styleId="Nagwek40">
    <w:name w:val="Nagłówek4"/>
    <w:basedOn w:val="Normalny"/>
    <w:link w:val="Nagwek4Znak0"/>
    <w:qFormat/>
    <w:rsid w:val="00E42883"/>
    <w:pPr>
      <w:widowControl/>
      <w:overflowPunct/>
      <w:autoSpaceDE/>
      <w:autoSpaceDN/>
      <w:adjustRightInd/>
      <w:spacing w:line="360" w:lineRule="auto"/>
      <w:ind w:left="1644" w:hanging="1077"/>
      <w:jc w:val="both"/>
      <w:textAlignment w:val="auto"/>
    </w:pPr>
    <w:rPr>
      <w:rFonts w:ascii="Arial" w:eastAsia="Calibri" w:hAnsi="Arial" w:cs="Times New Roman"/>
      <w:kern w:val="0"/>
      <w:szCs w:val="22"/>
      <w:lang w:val="x-none" w:eastAsia="en-US"/>
    </w:rPr>
  </w:style>
  <w:style w:type="paragraph" w:styleId="Spisilustracji">
    <w:name w:val="table of figures"/>
    <w:basedOn w:val="Normalny"/>
    <w:next w:val="Normalny"/>
    <w:autoRedefine/>
    <w:uiPriority w:val="99"/>
    <w:unhideWhenUsed/>
    <w:rsid w:val="00E42883"/>
    <w:pPr>
      <w:widowControl/>
      <w:tabs>
        <w:tab w:val="right" w:leader="dot" w:pos="9062"/>
      </w:tabs>
      <w:overflowPunct/>
      <w:autoSpaceDE/>
      <w:autoSpaceDN/>
      <w:adjustRightInd/>
      <w:spacing w:before="120" w:after="120" w:line="360" w:lineRule="auto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character" w:customStyle="1" w:styleId="Nagwek4Znak0">
    <w:name w:val="Nagłówek4 Znak"/>
    <w:link w:val="Nagwek40"/>
    <w:rsid w:val="00E42883"/>
    <w:rPr>
      <w:rFonts w:ascii="Arial" w:hAnsi="Arial"/>
      <w:szCs w:val="22"/>
      <w:lang w:val="x-none" w:eastAsia="en-US"/>
    </w:rPr>
  </w:style>
  <w:style w:type="character" w:customStyle="1" w:styleId="Heading1Char">
    <w:name w:val="Heading 1 Char"/>
    <w:uiPriority w:val="99"/>
    <w:locked/>
    <w:rsid w:val="00E4288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uiPriority w:val="99"/>
    <w:semiHidden/>
    <w:locked/>
    <w:rsid w:val="00E4288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uiPriority w:val="99"/>
    <w:semiHidden/>
    <w:locked/>
    <w:rsid w:val="00E42883"/>
    <w:rPr>
      <w:rFonts w:ascii="Cambria" w:hAnsi="Cambria" w:cs="Times New Roman"/>
      <w:b/>
      <w:bCs/>
      <w:sz w:val="26"/>
      <w:szCs w:val="26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E42883"/>
    <w:pPr>
      <w:widowControl/>
      <w:shd w:val="clear" w:color="auto" w:fill="000080"/>
      <w:overflowPunct/>
      <w:autoSpaceDE/>
      <w:autoSpaceDN/>
      <w:adjustRightInd/>
      <w:spacing w:after="200" w:line="276" w:lineRule="auto"/>
      <w:textAlignment w:val="auto"/>
    </w:pPr>
    <w:rPr>
      <w:rFonts w:ascii="Times New Roman" w:eastAsia="Calibri" w:hAnsi="Times New Roman" w:cs="Times New Roman"/>
      <w:kern w:val="0"/>
      <w:sz w:val="2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styleId="Tabela-Prosty2">
    <w:name w:val="Table Simple 2"/>
    <w:basedOn w:val="Standardowy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Wspczesny">
    <w:name w:val="Table Contemporary"/>
    <w:basedOn w:val="Standardow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Odwoanieprzypisudolnego">
    <w:name w:val="footnote reference"/>
    <w:uiPriority w:val="99"/>
    <w:semiHidden/>
    <w:rsid w:val="00E42883"/>
    <w:rPr>
      <w:rFonts w:cs="Times New Roman"/>
      <w:vertAlign w:val="superscript"/>
    </w:rPr>
  </w:style>
  <w:style w:type="paragraph" w:styleId="Listapunktowana">
    <w:name w:val="List Bullet"/>
    <w:basedOn w:val="Normalny"/>
    <w:uiPriority w:val="4"/>
    <w:qFormat/>
    <w:rsid w:val="00E42883"/>
    <w:pPr>
      <w:widowControl/>
      <w:tabs>
        <w:tab w:val="num" w:pos="360"/>
      </w:tabs>
      <w:overflowPunct/>
      <w:autoSpaceDE/>
      <w:autoSpaceDN/>
      <w:adjustRightInd/>
      <w:spacing w:after="200" w:line="276" w:lineRule="auto"/>
      <w:ind w:left="360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punktowana2">
    <w:name w:val="List Bullet 2"/>
    <w:basedOn w:val="Normalny"/>
    <w:uiPriority w:val="99"/>
    <w:rsid w:val="00E42883"/>
    <w:pPr>
      <w:widowControl/>
      <w:numPr>
        <w:numId w:val="22"/>
      </w:numPr>
      <w:tabs>
        <w:tab w:val="clear" w:pos="643"/>
        <w:tab w:val="num" w:pos="1068"/>
      </w:tabs>
      <w:overflowPunct/>
      <w:autoSpaceDE/>
      <w:autoSpaceDN/>
      <w:adjustRightInd/>
      <w:spacing w:after="80" w:line="276" w:lineRule="auto"/>
      <w:ind w:left="1068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styleId="Listanumerowana2">
    <w:name w:val="List Number 2"/>
    <w:aliases w:val=" Znak,Znak"/>
    <w:basedOn w:val="Normalny"/>
    <w:link w:val="Listanumerowana2Znak"/>
    <w:rsid w:val="00E42883"/>
    <w:pPr>
      <w:widowControl/>
      <w:numPr>
        <w:numId w:val="21"/>
      </w:numPr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 w:cs="Times New Roman"/>
      <w:kern w:val="0"/>
    </w:rPr>
  </w:style>
  <w:style w:type="paragraph" w:styleId="Listanumerowana3">
    <w:name w:val="List Number 3"/>
    <w:basedOn w:val="Normalny"/>
    <w:uiPriority w:val="99"/>
    <w:rsid w:val="00E42883"/>
    <w:pPr>
      <w:widowControl/>
      <w:tabs>
        <w:tab w:val="num" w:pos="926"/>
      </w:tabs>
      <w:overflowPunct/>
      <w:autoSpaceDE/>
      <w:autoSpaceDN/>
      <w:adjustRightInd/>
      <w:spacing w:after="200" w:line="276" w:lineRule="auto"/>
      <w:ind w:left="926" w:hanging="360"/>
      <w:textAlignment w:val="auto"/>
    </w:pPr>
    <w:rPr>
      <w:rFonts w:ascii="Arial" w:eastAsia="Calibri" w:hAnsi="Arial" w:cs="Times New Roman"/>
      <w:kern w:val="0"/>
      <w:szCs w:val="22"/>
      <w:lang w:eastAsia="en-US"/>
    </w:rPr>
  </w:style>
  <w:style w:type="paragraph" w:customStyle="1" w:styleId="StylSpistreci3Interliniapojedyncze">
    <w:name w:val="Styl Spis treści 3 + Interlinia:  pojedyncze"/>
    <w:basedOn w:val="Spistreci3"/>
    <w:uiPriority w:val="99"/>
    <w:rsid w:val="00E42883"/>
    <w:pPr>
      <w:tabs>
        <w:tab w:val="left" w:pos="1440"/>
        <w:tab w:val="right" w:leader="dot" w:pos="9062"/>
      </w:tabs>
      <w:ind w:left="440"/>
    </w:pPr>
    <w:rPr>
      <w:rFonts w:ascii="Calibri" w:eastAsia="Calibri" w:hAnsi="Calibri"/>
      <w:sz w:val="22"/>
      <w:szCs w:val="20"/>
      <w:lang w:eastAsia="en-US"/>
    </w:rPr>
  </w:style>
  <w:style w:type="paragraph" w:customStyle="1" w:styleId="Stronatytuowa-prawastronatabelki">
    <w:name w:val="Strona tytułowa - prawa strona tabelki"/>
    <w:uiPriority w:val="99"/>
    <w:rsid w:val="00E42883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sz w:val="24"/>
      <w:szCs w:val="24"/>
      <w:lang w:val="en-AU"/>
    </w:rPr>
  </w:style>
  <w:style w:type="paragraph" w:customStyle="1" w:styleId="Naglowekstrony-tekst">
    <w:name w:val="Naglowek strony - tekst"/>
    <w:uiPriority w:val="99"/>
    <w:rsid w:val="00E42883"/>
    <w:pPr>
      <w:widowControl w:val="0"/>
      <w:autoSpaceDE w:val="0"/>
      <w:autoSpaceDN w:val="0"/>
      <w:adjustRightInd w:val="0"/>
      <w:spacing w:line="180" w:lineRule="exact"/>
    </w:pPr>
    <w:rPr>
      <w:rFonts w:ascii="Arial" w:hAnsi="Arial" w:cs="Arial"/>
      <w:sz w:val="16"/>
      <w:szCs w:val="16"/>
      <w:lang w:val="en-AU"/>
    </w:rPr>
  </w:style>
  <w:style w:type="paragraph" w:customStyle="1" w:styleId="Naglowekstrony-opisramki">
    <w:name w:val="Naglowek strony - opis ramki"/>
    <w:uiPriority w:val="99"/>
    <w:rsid w:val="00E42883"/>
    <w:pPr>
      <w:widowControl w:val="0"/>
      <w:autoSpaceDE w:val="0"/>
      <w:autoSpaceDN w:val="0"/>
      <w:adjustRightInd w:val="0"/>
      <w:spacing w:line="160" w:lineRule="exact"/>
    </w:pPr>
    <w:rPr>
      <w:rFonts w:ascii="Arial" w:hAnsi="Arial" w:cs="Arial"/>
      <w:color w:val="C0C0C0"/>
      <w:sz w:val="12"/>
      <w:szCs w:val="12"/>
      <w:lang w:val="en-AU"/>
    </w:rPr>
  </w:style>
  <w:style w:type="paragraph" w:customStyle="1" w:styleId="Naglowekstrony-nazwaprojektu">
    <w:name w:val="Naglowek strony - nazwa projektu"/>
    <w:uiPriority w:val="99"/>
    <w:rsid w:val="00E42883"/>
    <w:pPr>
      <w:widowControl w:val="0"/>
      <w:autoSpaceDE w:val="0"/>
      <w:autoSpaceDN w:val="0"/>
      <w:adjustRightInd w:val="0"/>
      <w:spacing w:line="180" w:lineRule="exact"/>
      <w:jc w:val="center"/>
    </w:pPr>
    <w:rPr>
      <w:rFonts w:ascii="Arial" w:hAnsi="Arial" w:cs="Arial"/>
      <w:lang w:val="en-AU"/>
    </w:rPr>
  </w:style>
  <w:style w:type="paragraph" w:customStyle="1" w:styleId="Naglowekstrony-tytuldokumentu">
    <w:name w:val="Naglowek strony - tytul dokumentu"/>
    <w:uiPriority w:val="99"/>
    <w:rsid w:val="00E42883"/>
    <w:pPr>
      <w:widowControl w:val="0"/>
      <w:autoSpaceDE w:val="0"/>
      <w:autoSpaceDN w:val="0"/>
      <w:adjustRightInd w:val="0"/>
      <w:spacing w:before="60" w:line="180" w:lineRule="exact"/>
    </w:pPr>
    <w:rPr>
      <w:rFonts w:ascii="Arial" w:hAnsi="Arial" w:cs="Arial"/>
      <w:b/>
      <w:bCs/>
      <w:sz w:val="16"/>
      <w:szCs w:val="16"/>
      <w:lang w:val="en-AU"/>
    </w:rPr>
  </w:style>
  <w:style w:type="paragraph" w:customStyle="1" w:styleId="Podtytuldokumentu">
    <w:name w:val="Podtytul_dokumentu"/>
    <w:basedOn w:val="Normalny"/>
    <w:next w:val="Normalny"/>
    <w:rsid w:val="00E42883"/>
    <w:pPr>
      <w:framePr w:w="8460" w:h="2168" w:hSpace="180" w:wrap="around" w:vAnchor="page" w:hAnchor="page" w:x="1775" w:y="4474" w:anchorLock="1"/>
      <w:widowControl/>
      <w:overflowPunct/>
      <w:autoSpaceDE/>
      <w:autoSpaceDN/>
      <w:adjustRightInd/>
      <w:spacing w:before="120" w:after="600"/>
      <w:suppressOverlap/>
      <w:jc w:val="center"/>
      <w:textAlignment w:val="auto"/>
    </w:pPr>
    <w:rPr>
      <w:rFonts w:ascii="Arial" w:hAnsi="Arial" w:cs="Times New Roman"/>
      <w:b/>
      <w:kern w:val="0"/>
      <w:sz w:val="56"/>
      <w:szCs w:val="24"/>
    </w:rPr>
  </w:style>
  <w:style w:type="paragraph" w:customStyle="1" w:styleId="Stronatytuowa-lewastronatabelki">
    <w:name w:val="Strona tytułowa - lewa strona tabelki"/>
    <w:next w:val="Tekstpodstawowy"/>
    <w:uiPriority w:val="99"/>
    <w:rsid w:val="00E42883"/>
    <w:pPr>
      <w:framePr w:hSpace="142" w:wrap="notBeside" w:vAnchor="page" w:hAnchor="text" w:y="11347" w:anchorLock="1"/>
      <w:spacing w:after="120"/>
      <w:jc w:val="right"/>
    </w:pPr>
    <w:rPr>
      <w:rFonts w:ascii="Arial" w:eastAsia="Times New Roman" w:hAnsi="Arial"/>
      <w:b/>
      <w:sz w:val="22"/>
      <w:lang w:eastAsia="en-US"/>
    </w:rPr>
  </w:style>
  <w:style w:type="character" w:customStyle="1" w:styleId="m1">
    <w:name w:val="m1"/>
    <w:rsid w:val="00E42883"/>
    <w:rPr>
      <w:color w:val="0000FF"/>
    </w:rPr>
  </w:style>
  <w:style w:type="paragraph" w:styleId="Spistreci5">
    <w:name w:val="toc 5"/>
    <w:basedOn w:val="Normalny"/>
    <w:next w:val="Normalny"/>
    <w:uiPriority w:val="39"/>
    <w:rsid w:val="00E42883"/>
    <w:pPr>
      <w:overflowPunct/>
      <w:ind w:left="72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6">
    <w:name w:val="toc 6"/>
    <w:basedOn w:val="Normalny"/>
    <w:next w:val="Normalny"/>
    <w:uiPriority w:val="39"/>
    <w:rsid w:val="00E42883"/>
    <w:pPr>
      <w:overflowPunct/>
      <w:ind w:left="90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7">
    <w:name w:val="toc 7"/>
    <w:basedOn w:val="Normalny"/>
    <w:next w:val="Normalny"/>
    <w:uiPriority w:val="39"/>
    <w:rsid w:val="00E42883"/>
    <w:pPr>
      <w:overflowPunct/>
      <w:ind w:left="108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8">
    <w:name w:val="toc 8"/>
    <w:basedOn w:val="Normalny"/>
    <w:next w:val="Normalny"/>
    <w:uiPriority w:val="39"/>
    <w:rsid w:val="00E42883"/>
    <w:pPr>
      <w:overflowPunct/>
      <w:ind w:left="126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styleId="Spistreci9">
    <w:name w:val="toc 9"/>
    <w:basedOn w:val="Normalny"/>
    <w:next w:val="Normalny"/>
    <w:uiPriority w:val="39"/>
    <w:rsid w:val="00E42883"/>
    <w:pPr>
      <w:overflowPunct/>
      <w:ind w:left="1440"/>
      <w:textAlignment w:val="auto"/>
    </w:pPr>
    <w:rPr>
      <w:rFonts w:ascii="Arial" w:hAnsi="Arial" w:cs="Arial"/>
      <w:kern w:val="0"/>
      <w:sz w:val="24"/>
      <w:szCs w:val="24"/>
      <w:shd w:val="clear" w:color="auto" w:fill="FFFFFF"/>
      <w:lang w:val="en-AU"/>
    </w:rPr>
  </w:style>
  <w:style w:type="paragraph" w:customStyle="1" w:styleId="NumberedList">
    <w:name w:val="Number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customStyle="1" w:styleId="BulletedList">
    <w:name w:val="Bulleted List"/>
    <w:next w:val="Normalny"/>
    <w:uiPriority w:val="99"/>
    <w:rsid w:val="00E42883"/>
    <w:pPr>
      <w:widowControl w:val="0"/>
      <w:autoSpaceDE w:val="0"/>
      <w:autoSpaceDN w:val="0"/>
      <w:adjustRightInd w:val="0"/>
      <w:ind w:left="360" w:hanging="36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paragraph" w:styleId="Nagweknotatki">
    <w:name w:val="Note Heading"/>
    <w:basedOn w:val="Normalny"/>
    <w:next w:val="Normalny"/>
    <w:link w:val="NagweknotatkiZnak"/>
    <w:uiPriority w:val="99"/>
    <w:rsid w:val="00E42883"/>
    <w:pPr>
      <w:overflowPunct/>
      <w:textAlignment w:val="auto"/>
    </w:pPr>
    <w:rPr>
      <w:rFonts w:ascii="Arial" w:hAnsi="Arial" w:cs="Times New Roman"/>
      <w:kern w:val="0"/>
      <w:shd w:val="clear" w:color="auto" w:fill="FFFFFF"/>
      <w:lang w:val="en-AU" w:eastAsia="en-US"/>
    </w:rPr>
  </w:style>
  <w:style w:type="character" w:customStyle="1" w:styleId="NagweknotatkiZnak">
    <w:name w:val="Nagłówek notatki Znak"/>
    <w:link w:val="Nagweknotatki"/>
    <w:uiPriority w:val="99"/>
    <w:rsid w:val="00E42883"/>
    <w:rPr>
      <w:rFonts w:ascii="Arial" w:eastAsia="Times New Roman" w:hAnsi="Arial"/>
      <w:lang w:val="en-AU" w:eastAsia="en-US"/>
    </w:rPr>
  </w:style>
  <w:style w:type="paragraph" w:customStyle="1" w:styleId="Code">
    <w:name w:val="Cod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shd w:val="clear" w:color="auto" w:fill="FFFFFF"/>
      <w:lang w:val="en-AU"/>
    </w:rPr>
  </w:style>
  <w:style w:type="character" w:customStyle="1" w:styleId="FieldLabel">
    <w:name w:val="Field Label"/>
    <w:uiPriority w:val="99"/>
    <w:rsid w:val="00E42883"/>
    <w:rPr>
      <w:i/>
      <w:iCs/>
      <w:color w:val="0000FF"/>
      <w:sz w:val="22"/>
      <w:szCs w:val="22"/>
      <w:shd w:val="clear" w:color="auto" w:fill="FFFFFF"/>
    </w:rPr>
  </w:style>
  <w:style w:type="character" w:customStyle="1" w:styleId="TableHeading">
    <w:name w:val="Table Heading"/>
    <w:uiPriority w:val="99"/>
    <w:rsid w:val="00E42883"/>
    <w:rPr>
      <w:b/>
      <w:bCs/>
      <w:sz w:val="22"/>
      <w:szCs w:val="22"/>
      <w:shd w:val="clear" w:color="auto" w:fill="FFFFFF"/>
    </w:rPr>
  </w:style>
  <w:style w:type="character" w:customStyle="1" w:styleId="SSBookmark">
    <w:name w:val="SSBookmark"/>
    <w:uiPriority w:val="99"/>
    <w:rsid w:val="00E42883"/>
    <w:rPr>
      <w:rFonts w:ascii="Lucida Sans" w:hAnsi="Lucida Sans" w:cs="Lucida Sans"/>
      <w:b/>
      <w:bCs/>
      <w:color w:val="000000"/>
      <w:sz w:val="16"/>
      <w:szCs w:val="16"/>
      <w:shd w:val="clear" w:color="auto" w:fill="FFFF80"/>
    </w:rPr>
  </w:style>
  <w:style w:type="paragraph" w:customStyle="1" w:styleId="Style">
    <w:name w:val="Style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shd w:val="clear" w:color="auto" w:fill="FFFFFF"/>
      <w:lang w:val="en-AU"/>
    </w:rPr>
  </w:style>
  <w:style w:type="character" w:customStyle="1" w:styleId="Objecttype">
    <w:name w:val="Object type"/>
    <w:uiPriority w:val="99"/>
    <w:rsid w:val="00E42883"/>
    <w:rPr>
      <w:b/>
      <w:bCs/>
      <w:sz w:val="20"/>
      <w:szCs w:val="20"/>
      <w:u w:val="single"/>
      <w:shd w:val="clear" w:color="auto" w:fill="FFFFFF"/>
    </w:rPr>
  </w:style>
  <w:style w:type="paragraph" w:customStyle="1" w:styleId="ListHeader">
    <w:name w:val="List Header"/>
    <w:next w:val="Normalny"/>
    <w:uiPriority w:val="99"/>
    <w:rsid w:val="00E4288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i/>
      <w:iCs/>
      <w:color w:val="0000A0"/>
      <w:shd w:val="clear" w:color="auto" w:fill="FFFFFF"/>
      <w:lang w:val="en-AU"/>
    </w:rPr>
  </w:style>
  <w:style w:type="paragraph" w:customStyle="1" w:styleId="ZnakZnak1">
    <w:name w:val="Znak Znak1"/>
    <w:uiPriority w:val="99"/>
    <w:rsid w:val="00E42883"/>
    <w:pPr>
      <w:widowControl w:val="0"/>
      <w:autoSpaceDE w:val="0"/>
      <w:autoSpaceDN w:val="0"/>
      <w:adjustRightInd w:val="0"/>
      <w:jc w:val="both"/>
    </w:pPr>
    <w:rPr>
      <w:rFonts w:ascii="Tahoma" w:eastAsia="Times New Roman" w:hAnsi="Tahoma" w:cs="Tahoma"/>
      <w:sz w:val="24"/>
      <w:szCs w:val="24"/>
      <w:lang w:val="en-AU"/>
    </w:rPr>
  </w:style>
  <w:style w:type="character" w:customStyle="1" w:styleId="instrukcja">
    <w:name w:val="instrukcja"/>
    <w:uiPriority w:val="99"/>
    <w:rsid w:val="00E42883"/>
    <w:rPr>
      <w:i/>
      <w:iCs/>
      <w:vanish/>
      <w:color w:val="FF0000"/>
      <w:sz w:val="20"/>
      <w:szCs w:val="20"/>
    </w:rPr>
  </w:style>
  <w:style w:type="paragraph" w:customStyle="1" w:styleId="DomylnaczcionkaakapituAkapitZnakChar1ZnakZnakZnak2ZnakZnakZnakZnakZnakZnakZnakZnakZnakZnakZnakZnakZnakZnakZnakZnakZnakZnak1ZnakZnakZnak">
    <w:name w:val="Domyślna czcionka akapitu Akapit Znak Char1 Znak Znak Znak2 Znak Znak Znak Znak Znak Znak Znak Znak Znak Znak Znak Znak Znak Znak Znak Znak Znak Znak1 Znak Znak Znak"/>
    <w:basedOn w:val="Normalny"/>
    <w:rsid w:val="00E42883"/>
    <w:pPr>
      <w:widowControl/>
      <w:tabs>
        <w:tab w:val="left" w:pos="709"/>
      </w:tabs>
      <w:overflowPunct/>
      <w:autoSpaceDE/>
      <w:autoSpaceDN/>
      <w:adjustRightInd/>
      <w:jc w:val="both"/>
      <w:textAlignment w:val="auto"/>
    </w:pPr>
    <w:rPr>
      <w:rFonts w:ascii="Arial" w:hAnsi="Arial" w:cs="Times New Roman"/>
      <w:kern w:val="0"/>
      <w:sz w:val="24"/>
      <w:szCs w:val="24"/>
    </w:rPr>
  </w:style>
  <w:style w:type="paragraph" w:customStyle="1" w:styleId="Naglowekstrony-podtytuldokumentu">
    <w:name w:val="Naglowek strony - podtytul dokumentu"/>
    <w:basedOn w:val="Naglowekstrony-tekst"/>
    <w:rsid w:val="00E42883"/>
    <w:pPr>
      <w:widowControl/>
      <w:numPr>
        <w:numId w:val="23"/>
      </w:numPr>
      <w:tabs>
        <w:tab w:val="clear" w:pos="540"/>
      </w:tabs>
      <w:autoSpaceDE/>
      <w:autoSpaceDN/>
      <w:adjustRightInd/>
      <w:spacing w:after="60"/>
      <w:ind w:left="0" w:firstLine="0"/>
      <w:jc w:val="center"/>
    </w:pPr>
    <w:rPr>
      <w:rFonts w:eastAsia="Times New Roman" w:cs="Times New Roman"/>
      <w:i/>
      <w:szCs w:val="20"/>
      <w:lang w:val="pl-PL"/>
    </w:rPr>
  </w:style>
  <w:style w:type="paragraph" w:customStyle="1" w:styleId="StylNagwek1Interlinia15wiersza">
    <w:name w:val="Styl Nagłówek 1 + Interlinia:  15 wiersza"/>
    <w:basedOn w:val="Nagwek1"/>
    <w:rsid w:val="00E42883"/>
    <w:pPr>
      <w:tabs>
        <w:tab w:val="num" w:pos="552"/>
      </w:tabs>
      <w:overflowPunct/>
      <w:autoSpaceDE/>
      <w:autoSpaceDN/>
      <w:adjustRightInd/>
      <w:spacing w:before="240" w:after="240" w:line="360" w:lineRule="auto"/>
      <w:ind w:left="432" w:hanging="432"/>
      <w:jc w:val="both"/>
      <w:textAlignment w:val="auto"/>
    </w:pPr>
    <w:rPr>
      <w:rFonts w:ascii="Arial" w:hAnsi="Arial"/>
      <w:bCs/>
      <w:kern w:val="32"/>
      <w:sz w:val="32"/>
      <w:lang w:val="pl-PL"/>
    </w:rPr>
  </w:style>
  <w:style w:type="paragraph" w:customStyle="1" w:styleId="StylNagwek2Interlinia15wiersza">
    <w:name w:val="Styl Nagłówek 2 + Interlinia:  15 wiersza"/>
    <w:basedOn w:val="Nagwek2"/>
    <w:rsid w:val="00E42883"/>
    <w:pPr>
      <w:widowControl/>
      <w:numPr>
        <w:numId w:val="0"/>
      </w:numPr>
      <w:tabs>
        <w:tab w:val="num" w:pos="576"/>
      </w:tabs>
      <w:overflowPunct/>
      <w:autoSpaceDE/>
      <w:autoSpaceDN/>
      <w:adjustRightInd/>
      <w:spacing w:after="240" w:line="360" w:lineRule="auto"/>
      <w:ind w:left="576" w:hanging="576"/>
      <w:jc w:val="both"/>
      <w:textAlignment w:val="auto"/>
    </w:pPr>
    <w:rPr>
      <w:szCs w:val="20"/>
      <w:lang w:val="pl-PL"/>
    </w:rPr>
  </w:style>
  <w:style w:type="paragraph" w:customStyle="1" w:styleId="StylNagwek3Interlinia15wiersza">
    <w:name w:val="Styl Nagłówek 3 + Interlinia:  15 wiersza"/>
    <w:basedOn w:val="Nagwek3"/>
    <w:rsid w:val="00E42883"/>
    <w:pPr>
      <w:widowControl/>
      <w:numPr>
        <w:numId w:val="0"/>
      </w:numPr>
      <w:tabs>
        <w:tab w:val="num" w:pos="720"/>
      </w:tabs>
      <w:overflowPunct/>
      <w:autoSpaceDE/>
      <w:autoSpaceDN/>
      <w:adjustRightInd/>
      <w:spacing w:before="240" w:after="240" w:line="360" w:lineRule="auto"/>
      <w:ind w:left="720" w:right="0" w:hanging="720"/>
      <w:jc w:val="both"/>
      <w:textAlignment w:val="auto"/>
    </w:pPr>
    <w:rPr>
      <w:kern w:val="0"/>
      <w:sz w:val="26"/>
      <w:lang w:val="pl-PL"/>
    </w:rPr>
  </w:style>
  <w:style w:type="paragraph" w:customStyle="1" w:styleId="StylNagwek4Interlinia15wiersza">
    <w:name w:val="Styl Nagłówek 4 + Interlinia:  15 wiersza"/>
    <w:basedOn w:val="Nagwek4"/>
    <w:rsid w:val="00E42883"/>
    <w:pPr>
      <w:widowControl/>
      <w:numPr>
        <w:numId w:val="19"/>
      </w:numPr>
      <w:tabs>
        <w:tab w:val="num" w:pos="1584"/>
      </w:tabs>
      <w:overflowPunct/>
      <w:autoSpaceDE/>
      <w:autoSpaceDN/>
      <w:adjustRightInd/>
      <w:spacing w:after="240" w:line="360" w:lineRule="auto"/>
      <w:ind w:left="862" w:hanging="862"/>
      <w:jc w:val="both"/>
      <w:textAlignment w:val="auto"/>
    </w:pPr>
    <w:rPr>
      <w:rFonts w:ascii="Arial" w:hAnsi="Arial"/>
      <w:kern w:val="0"/>
      <w:szCs w:val="20"/>
      <w:lang w:val="pl-PL"/>
    </w:rPr>
  </w:style>
  <w:style w:type="paragraph" w:customStyle="1" w:styleId="TEXT1">
    <w:name w:val="TEXT 1"/>
    <w:basedOn w:val="Normalny"/>
    <w:rsid w:val="00E42883"/>
    <w:pPr>
      <w:widowControl/>
      <w:overflowPunct/>
      <w:autoSpaceDE/>
      <w:autoSpaceDN/>
      <w:adjustRightInd/>
      <w:spacing w:before="60"/>
      <w:ind w:left="1985"/>
      <w:jc w:val="both"/>
      <w:textAlignment w:val="auto"/>
    </w:pPr>
    <w:rPr>
      <w:kern w:val="0"/>
    </w:rPr>
  </w:style>
  <w:style w:type="character" w:customStyle="1" w:styleId="label">
    <w:name w:val="label"/>
    <w:rsid w:val="00E42883"/>
    <w:rPr>
      <w:u w:val="single"/>
    </w:rPr>
  </w:style>
  <w:style w:type="paragraph" w:customStyle="1" w:styleId="important">
    <w:name w:val="important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b/>
      <w:bCs/>
      <w:color w:val="FF0000"/>
      <w:kern w:val="0"/>
      <w:sz w:val="26"/>
      <w:szCs w:val="26"/>
    </w:rPr>
  </w:style>
  <w:style w:type="paragraph" w:customStyle="1" w:styleId="p11">
    <w:name w:val="p11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notprintable">
    <w:name w:val="notprintable"/>
    <w:basedOn w:val="Normalny"/>
    <w:rsid w:val="00E42883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vanish/>
      <w:kern w:val="0"/>
      <w:sz w:val="24"/>
      <w:szCs w:val="24"/>
    </w:rPr>
  </w:style>
  <w:style w:type="character" w:customStyle="1" w:styleId="t11">
    <w:name w:val="t11"/>
    <w:rsid w:val="00E42883"/>
  </w:style>
  <w:style w:type="character" w:customStyle="1" w:styleId="t9">
    <w:name w:val="t9"/>
    <w:rsid w:val="00E42883"/>
  </w:style>
  <w:style w:type="character" w:customStyle="1" w:styleId="t12">
    <w:name w:val="t12"/>
    <w:rsid w:val="00E42883"/>
  </w:style>
  <w:style w:type="character" w:customStyle="1" w:styleId="odfliend">
    <w:name w:val="odfliend"/>
    <w:rsid w:val="00E42883"/>
  </w:style>
  <w:style w:type="character" w:customStyle="1" w:styleId="Heading1Char1">
    <w:name w:val="Heading 1 Char1"/>
    <w:aliases w:val="Datasheet title Char,1 Char,h1 Char,level 1 Char,Level 1 Head Char,H1 Char,Heading AJS Char,Section Heading Char,Kapitel Char,Arial 14 Fett Char,Arial 14 Fett1 Char,Arial 14 Fett2 Char,Arial 16 Fett Char,Header 1 Char,Head 1 Char"/>
    <w:locked/>
    <w:rsid w:val="00E4288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1">
    <w:name w:val="Heading 2 Char1"/>
    <w:aliases w:val="2 Char,Header 2 Char,H2 Char,UNDERRUBRIK 1-2 Char,Level 2 Char,Reset numbering Char,Abschnitt Char,Arial 12 Fett Kursiv Char,2 headline Char,h Char,H21 Char,H22 Char,HD2 Char,PIM2 Char,wally's numerowanie 1 Char"/>
    <w:locked/>
    <w:rsid w:val="00E42883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1">
    <w:name w:val="Heading 3 Char1"/>
    <w:locked/>
    <w:rsid w:val="00E42883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locked/>
    <w:rsid w:val="00E42883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locked/>
    <w:rsid w:val="00E42883"/>
    <w:rPr>
      <w:rFonts w:ascii="Cambria" w:eastAsia="SimSun" w:hAnsi="Cambria"/>
      <w:color w:val="243F60"/>
      <w:sz w:val="22"/>
      <w:lang w:val="pl-PL" w:eastAsia="en-US" w:bidi="ar-SA"/>
    </w:rPr>
  </w:style>
  <w:style w:type="character" w:customStyle="1" w:styleId="Heading6Char">
    <w:name w:val="Heading 6 Char"/>
    <w:locked/>
    <w:rsid w:val="00E42883"/>
    <w:rPr>
      <w:rFonts w:ascii="Calibri" w:eastAsia="Calibri" w:hAnsi="Calibri"/>
      <w:caps/>
      <w:color w:val="365F91"/>
      <w:spacing w:val="10"/>
      <w:sz w:val="22"/>
      <w:lang w:val="pl-PL" w:eastAsia="en-US" w:bidi="ar-SA"/>
    </w:rPr>
  </w:style>
  <w:style w:type="character" w:customStyle="1" w:styleId="Heading7Char">
    <w:name w:val="Heading 7 Char"/>
    <w:locked/>
    <w:rsid w:val="00E42883"/>
    <w:rPr>
      <w:rFonts w:ascii="Cambria" w:eastAsia="SimSun" w:hAnsi="Cambria"/>
      <w:i/>
      <w:color w:val="404040"/>
      <w:sz w:val="22"/>
      <w:lang w:val="pl-PL" w:eastAsia="en-US" w:bidi="ar-SA"/>
    </w:rPr>
  </w:style>
  <w:style w:type="character" w:customStyle="1" w:styleId="Heading8Char">
    <w:name w:val="Heading 8 Char"/>
    <w:locked/>
    <w:rsid w:val="00E42883"/>
    <w:rPr>
      <w:rFonts w:ascii="Cambria" w:eastAsia="SimSun" w:hAnsi="Cambria"/>
      <w:color w:val="404040"/>
      <w:lang w:val="pl-PL" w:eastAsia="en-US" w:bidi="ar-SA"/>
    </w:rPr>
  </w:style>
  <w:style w:type="character" w:customStyle="1" w:styleId="Heading9Char">
    <w:name w:val="Heading 9 Char"/>
    <w:locked/>
    <w:rsid w:val="00E42883"/>
    <w:rPr>
      <w:rFonts w:ascii="Cambria" w:eastAsia="SimSun" w:hAnsi="Cambria"/>
      <w:i/>
      <w:color w:val="404040"/>
      <w:lang w:val="pl-PL" w:eastAsia="en-US" w:bidi="ar-SA"/>
    </w:rPr>
  </w:style>
  <w:style w:type="paragraph" w:customStyle="1" w:styleId="Nagwekspisutreci1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character" w:customStyle="1" w:styleId="BalloonTextChar">
    <w:name w:val="Balloon Text Char"/>
    <w:locked/>
    <w:rsid w:val="00E42883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semiHidden/>
    <w:locked/>
    <w:rsid w:val="00E42883"/>
    <w:rPr>
      <w:rFonts w:cs="Times New Roman"/>
      <w:sz w:val="20"/>
      <w:szCs w:val="20"/>
    </w:rPr>
  </w:style>
  <w:style w:type="character" w:customStyle="1" w:styleId="CommentSubjectChar">
    <w:name w:val="Comment Subject Char"/>
    <w:semiHidden/>
    <w:locked/>
    <w:rsid w:val="00E42883"/>
    <w:rPr>
      <w:rFonts w:cs="Times New Roman"/>
      <w:b/>
      <w:bCs/>
      <w:sz w:val="20"/>
      <w:szCs w:val="20"/>
    </w:rPr>
  </w:style>
  <w:style w:type="paragraph" w:customStyle="1" w:styleId="Bezodstpw1">
    <w:name w:val="Bez odstępów1"/>
    <w:basedOn w:val="Normalny"/>
    <w:link w:val="NoSpacingChar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NoSpacingChar">
    <w:name w:val="No Spacing Char"/>
    <w:link w:val="Bezodstpw1"/>
    <w:locked/>
    <w:rsid w:val="00E42883"/>
    <w:rPr>
      <w:rFonts w:eastAsia="Times New Roman"/>
    </w:rPr>
  </w:style>
  <w:style w:type="character" w:customStyle="1" w:styleId="TitleChar">
    <w:name w:val="Title Char"/>
    <w:locked/>
    <w:rsid w:val="00E42883"/>
    <w:rPr>
      <w:rFonts w:ascii="Calibri" w:eastAsia="Times New Roman" w:hAnsi="Calibri" w:cs="Times New Roman"/>
      <w:caps/>
      <w:color w:val="4F81BD"/>
      <w:spacing w:val="10"/>
      <w:kern w:val="28"/>
      <w:sz w:val="20"/>
      <w:szCs w:val="20"/>
    </w:rPr>
  </w:style>
  <w:style w:type="character" w:customStyle="1" w:styleId="BodyTextChar">
    <w:name w:val="Body Text Char"/>
    <w:locked/>
    <w:rsid w:val="00E42883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SubtitleChar">
    <w:name w:val="Subtitle Char"/>
    <w:locked/>
    <w:rsid w:val="00E42883"/>
    <w:rPr>
      <w:rFonts w:ascii="Cambria" w:eastAsia="SimSun" w:hAnsi="Cambria" w:cs="Times New Roman"/>
      <w:i/>
      <w:color w:val="4F81BD"/>
      <w:spacing w:val="15"/>
      <w:sz w:val="20"/>
      <w:szCs w:val="20"/>
    </w:rPr>
  </w:style>
  <w:style w:type="character" w:customStyle="1" w:styleId="HeaderChar">
    <w:name w:val="Head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FooterChar">
    <w:name w:val="Footer Char"/>
    <w:locked/>
    <w:rsid w:val="00E42883"/>
    <w:rPr>
      <w:rFonts w:ascii="Calibri" w:eastAsia="Times New Roman" w:hAnsi="Calibri" w:cs="Times New Roman"/>
      <w:sz w:val="20"/>
      <w:szCs w:val="20"/>
    </w:rPr>
  </w:style>
  <w:style w:type="character" w:customStyle="1" w:styleId="Wyrnieniedelikatne1">
    <w:name w:val="Wyróżnienie delikatne1"/>
    <w:rsid w:val="00E42883"/>
    <w:rPr>
      <w:i/>
      <w:color w:val="808080"/>
    </w:rPr>
  </w:style>
  <w:style w:type="character" w:customStyle="1" w:styleId="Wyrnienieintensywne1">
    <w:name w:val="Wyróżnienie intensywne1"/>
    <w:rsid w:val="00E42883"/>
    <w:rPr>
      <w:b/>
      <w:i/>
      <w:color w:val="4F81BD"/>
    </w:rPr>
  </w:style>
  <w:style w:type="character" w:customStyle="1" w:styleId="EndnoteTextChar">
    <w:name w:val="Endnote Text Char"/>
    <w:semiHidden/>
    <w:locked/>
    <w:rsid w:val="00E42883"/>
    <w:rPr>
      <w:rFonts w:ascii="Calibri" w:eastAsia="Times New Roman" w:hAnsi="Calibri" w:cs="Times New Roman"/>
      <w:sz w:val="20"/>
      <w:szCs w:val="20"/>
    </w:rPr>
  </w:style>
  <w:style w:type="paragraph" w:customStyle="1" w:styleId="Poprawka1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">
    <w:name w:val="Średnia lista 2 — akcent 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Char">
    <w:name w:val="Body Text 2 Char"/>
    <w:locked/>
    <w:rsid w:val="00E42883"/>
    <w:rPr>
      <w:rFonts w:ascii="(Uzyj czcionki tekstu azjatycki" w:hAnsi="(Uzyj czcionki tekstu azjatycki" w:cs="Times New Roman"/>
      <w:snapToGrid w:val="0"/>
      <w:sz w:val="24"/>
      <w:szCs w:val="24"/>
      <w:lang w:val="x-none" w:eastAsia="pl-PL"/>
    </w:rPr>
  </w:style>
  <w:style w:type="character" w:customStyle="1" w:styleId="DocumentMapChar">
    <w:name w:val="Document Map Char"/>
    <w:semiHidden/>
    <w:locked/>
    <w:rsid w:val="00E42883"/>
    <w:rPr>
      <w:rFonts w:ascii="Times New Roman" w:eastAsia="Times New Roman" w:hAnsi="Times New Roman" w:cs="Times New Roman"/>
      <w:sz w:val="20"/>
      <w:szCs w:val="20"/>
      <w:shd w:val="clear" w:color="auto" w:fill="000080"/>
    </w:rPr>
  </w:style>
  <w:style w:type="character" w:customStyle="1" w:styleId="FootnoteTextChar">
    <w:name w:val="Footnote Text Char"/>
    <w:semiHidden/>
    <w:locked/>
    <w:rsid w:val="00E42883"/>
    <w:rPr>
      <w:rFonts w:ascii="Arial" w:eastAsia="Times New Roman" w:hAnsi="Arial" w:cs="Times New Roman"/>
      <w:sz w:val="20"/>
      <w:szCs w:val="20"/>
    </w:rPr>
  </w:style>
  <w:style w:type="character" w:customStyle="1" w:styleId="HTMLPreformattedChar">
    <w:name w:val="HTML Preformatted Char"/>
    <w:locked/>
    <w:rsid w:val="00E42883"/>
    <w:rPr>
      <w:rFonts w:ascii="Courier New" w:eastAsia="Times New Roman" w:hAnsi="Courier New" w:cs="Times New Roman"/>
      <w:sz w:val="20"/>
      <w:szCs w:val="20"/>
    </w:rPr>
  </w:style>
  <w:style w:type="character" w:customStyle="1" w:styleId="BodyText3Char">
    <w:name w:val="Body Text 3 Char"/>
    <w:locked/>
    <w:rsid w:val="00E42883"/>
    <w:rPr>
      <w:rFonts w:ascii="Arial" w:hAnsi="Arial" w:cs="Times New Roman"/>
      <w:sz w:val="16"/>
      <w:szCs w:val="16"/>
      <w:lang w:val="en-AU" w:eastAsia="x-none"/>
    </w:rPr>
  </w:style>
  <w:style w:type="character" w:customStyle="1" w:styleId="NoteHeadingChar">
    <w:name w:val="Note Heading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PlainTextChar">
    <w:name w:val="Plain Text Char"/>
    <w:locked/>
    <w:rsid w:val="00E42883"/>
    <w:rPr>
      <w:rFonts w:ascii="Arial" w:hAnsi="Arial" w:cs="Times New Roman"/>
      <w:sz w:val="20"/>
      <w:szCs w:val="20"/>
      <w:lang w:val="en-AU" w:eastAsia="x-none"/>
    </w:rPr>
  </w:style>
  <w:style w:type="character" w:customStyle="1" w:styleId="ListNumber2Char">
    <w:name w:val="List Number 2 Char"/>
    <w:aliases w:val="Znak Char"/>
    <w:locked/>
    <w:rsid w:val="00E42883"/>
    <w:rPr>
      <w:rFonts w:ascii="Calibri" w:hAnsi="Calibri"/>
      <w:lang w:val="pl-PL" w:eastAsia="pl-PL" w:bidi="ar-SA"/>
    </w:rPr>
  </w:style>
  <w:style w:type="character" w:customStyle="1" w:styleId="SignatureChar">
    <w:name w:val="Signature Char"/>
    <w:locked/>
    <w:rsid w:val="00E42883"/>
    <w:rPr>
      <w:rFonts w:ascii="Calibri" w:eastAsia="SimSun" w:hAnsi="Calibri" w:cs="Mangal"/>
      <w:i/>
      <w:iCs/>
      <w:sz w:val="24"/>
      <w:szCs w:val="24"/>
    </w:rPr>
  </w:style>
  <w:style w:type="numbering" w:customStyle="1" w:styleId="Bezlisty12">
    <w:name w:val="Bez listy12"/>
    <w:next w:val="Bezlisty"/>
    <w:uiPriority w:val="99"/>
    <w:semiHidden/>
    <w:unhideWhenUsed/>
    <w:rsid w:val="00E42883"/>
  </w:style>
  <w:style w:type="character" w:customStyle="1" w:styleId="ZnakZnak20">
    <w:name w:val="Znak Znak2"/>
    <w:semiHidden/>
    <w:rsid w:val="00E42883"/>
    <w:rPr>
      <w:rFonts w:ascii="Times New Roman" w:eastAsia="Times New Roman" w:hAnsi="Times New Roman"/>
      <w:lang w:val="pl-PL" w:eastAsia="pl-PL"/>
    </w:rPr>
  </w:style>
  <w:style w:type="table" w:customStyle="1" w:styleId="rednialista2akcent110">
    <w:name w:val="Średnia lista 2 — akcent 11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1">
    <w:name w:val="Jasne cieniowanie — akcent 111"/>
    <w:basedOn w:val="Standardowy"/>
    <w:uiPriority w:val="60"/>
    <w:rsid w:val="00E4288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">
    <w:name w:val="Tabela - Prosty 21"/>
    <w:basedOn w:val="Standardowy"/>
    <w:next w:val="Tabela-Prosty2"/>
    <w:uiPriority w:val="99"/>
    <w:rsid w:val="00E42883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">
    <w:name w:val="Tabela - Współczesny1"/>
    <w:basedOn w:val="Standardowy"/>
    <w:next w:val="Tabela-Wspczesny"/>
    <w:uiPriority w:val="99"/>
    <w:rsid w:val="00E42883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Nagwekspisutreci10">
    <w:name w:val="Nagłówek spisu treści1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10">
    <w:name w:val="Bez odstępów1"/>
    <w:basedOn w:val="Normalny"/>
    <w:uiPriority w:val="99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eastAsia="Calibri" w:hAnsi="Calibri" w:cs="Times New Roman"/>
      <w:kern w:val="0"/>
    </w:rPr>
  </w:style>
  <w:style w:type="character" w:customStyle="1" w:styleId="Wyrnieniedelikatne10">
    <w:name w:val="Wyróżnienie delikatne1"/>
    <w:rsid w:val="00E42883"/>
    <w:rPr>
      <w:i/>
      <w:color w:val="808080"/>
    </w:rPr>
  </w:style>
  <w:style w:type="character" w:customStyle="1" w:styleId="Wyrnienieintensywne10">
    <w:name w:val="Wyróżnienie intensywne1"/>
    <w:rsid w:val="00E42883"/>
    <w:rPr>
      <w:b/>
      <w:i/>
      <w:color w:val="4F81BD"/>
    </w:rPr>
  </w:style>
  <w:style w:type="paragraph" w:customStyle="1" w:styleId="Poprawka10">
    <w:name w:val="Poprawka1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11">
    <w:name w:val="Średnia lista 2 — akcent 111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dokumentuZnak">
    <w:name w:val="Plan dokumentu Znak"/>
    <w:uiPriority w:val="99"/>
    <w:semiHidden/>
    <w:rsid w:val="00E42883"/>
    <w:rPr>
      <w:rFonts w:ascii="Times New Roman" w:hAnsi="Times New Roman"/>
      <w:sz w:val="2"/>
      <w:shd w:val="clear" w:color="auto" w:fill="000080"/>
      <w:lang w:eastAsia="en-US"/>
    </w:rPr>
  </w:style>
  <w:style w:type="table" w:customStyle="1" w:styleId="rednialista2akcent112">
    <w:name w:val="Średnia lista 2 — akcent 112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">
    <w:name w:val="Bez listy112"/>
    <w:next w:val="Bezlisty"/>
    <w:uiPriority w:val="99"/>
    <w:semiHidden/>
    <w:unhideWhenUsed/>
    <w:rsid w:val="00E42883"/>
  </w:style>
  <w:style w:type="table" w:customStyle="1" w:styleId="rednialista2akcent12">
    <w:name w:val="Średnia lista 2 — akcent 12"/>
    <w:basedOn w:val="Standardowy"/>
    <w:next w:val="Jasnalistaakcent2"/>
    <w:uiPriority w:val="66"/>
    <w:rsid w:val="00E42883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Akapitzlist2">
    <w:name w:val="Akapit z listą2"/>
    <w:basedOn w:val="Normalny"/>
    <w:rsid w:val="00E42883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paragraph" w:customStyle="1" w:styleId="Nagwekspisutreci2">
    <w:name w:val="Nagłówek spisu treści2"/>
    <w:basedOn w:val="Nagwek1"/>
    <w:next w:val="Normalny"/>
    <w:semiHidden/>
    <w:rsid w:val="00E42883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2">
    <w:name w:val="Bez odstępów2"/>
    <w:basedOn w:val="Normalny"/>
    <w:rsid w:val="00E42883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Wyrnieniedelikatne2">
    <w:name w:val="Wyróżnienie delikatne2"/>
    <w:rsid w:val="00E42883"/>
    <w:rPr>
      <w:i/>
      <w:color w:val="808080"/>
    </w:rPr>
  </w:style>
  <w:style w:type="character" w:customStyle="1" w:styleId="Wyrnienieintensywne2">
    <w:name w:val="Wyróżnienie intensywne2"/>
    <w:rsid w:val="00E42883"/>
    <w:rPr>
      <w:b/>
      <w:i/>
      <w:color w:val="4F81BD"/>
    </w:rPr>
  </w:style>
  <w:style w:type="paragraph" w:customStyle="1" w:styleId="Poprawka2">
    <w:name w:val="Poprawka2"/>
    <w:hidden/>
    <w:semiHidden/>
    <w:rsid w:val="00E42883"/>
    <w:rPr>
      <w:rFonts w:eastAsia="Times New Roman"/>
      <w:sz w:val="22"/>
      <w:szCs w:val="22"/>
      <w:lang w:eastAsia="en-US"/>
    </w:rPr>
  </w:style>
  <w:style w:type="table" w:customStyle="1" w:styleId="rednialista2akcent13">
    <w:name w:val="Średnia lista 2 — akcent 13"/>
    <w:rsid w:val="00E42883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Normalny"/>
    <w:uiPriority w:val="99"/>
    <w:rsid w:val="00E42883"/>
    <w:pPr>
      <w:overflowPunct/>
      <w:spacing w:line="314" w:lineRule="exact"/>
      <w:jc w:val="both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8">
    <w:name w:val="Style18"/>
    <w:basedOn w:val="Normalny"/>
    <w:rsid w:val="00E42883"/>
    <w:pPr>
      <w:overflowPunct/>
      <w:spacing w:line="322" w:lineRule="exact"/>
      <w:ind w:hanging="355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FontStyle57">
    <w:name w:val="Font Style57"/>
    <w:uiPriority w:val="99"/>
    <w:rsid w:val="00E42883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uiPriority w:val="99"/>
    <w:rsid w:val="00E42883"/>
    <w:rPr>
      <w:rFonts w:ascii="Tahoma" w:hAnsi="Tahoma" w:cs="Tahoma"/>
      <w:sz w:val="20"/>
      <w:szCs w:val="20"/>
    </w:rPr>
  </w:style>
  <w:style w:type="paragraph" w:customStyle="1" w:styleId="Style3">
    <w:name w:val="Style3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character" w:customStyle="1" w:styleId="FontStyle20">
    <w:name w:val="Font Style20"/>
    <w:rsid w:val="00E42883"/>
    <w:rPr>
      <w:rFonts w:ascii="Tahoma" w:hAnsi="Tahoma" w:cs="Tahoma"/>
      <w:spacing w:val="10"/>
      <w:sz w:val="24"/>
      <w:szCs w:val="24"/>
    </w:rPr>
  </w:style>
  <w:style w:type="paragraph" w:customStyle="1" w:styleId="Style1">
    <w:name w:val="Style1"/>
    <w:basedOn w:val="Normalny"/>
    <w:rsid w:val="00E42883"/>
    <w:pPr>
      <w:overflowPunct/>
      <w:spacing w:line="269" w:lineRule="exact"/>
      <w:textAlignment w:val="auto"/>
    </w:pPr>
    <w:rPr>
      <w:rFonts w:cs="Times New Roman"/>
      <w:kern w:val="0"/>
      <w:sz w:val="24"/>
      <w:szCs w:val="24"/>
    </w:rPr>
  </w:style>
  <w:style w:type="paragraph" w:customStyle="1" w:styleId="A-sownik">
    <w:name w:val="A-słownik"/>
    <w:basedOn w:val="Normalny"/>
    <w:rsid w:val="00E42883"/>
    <w:pPr>
      <w:widowControl/>
      <w:overflowPunct/>
      <w:autoSpaceDE/>
      <w:autoSpaceDN/>
      <w:adjustRightInd/>
      <w:spacing w:before="120" w:line="360" w:lineRule="auto"/>
      <w:jc w:val="both"/>
      <w:textAlignment w:val="auto"/>
    </w:pPr>
    <w:rPr>
      <w:rFonts w:ascii="Calibri" w:hAnsi="Calibri" w:cs="Times New Roman"/>
      <w:kern w:val="0"/>
      <w:sz w:val="22"/>
      <w:lang w:eastAsia="ar-SA"/>
    </w:rPr>
  </w:style>
  <w:style w:type="paragraph" w:customStyle="1" w:styleId="TableContents">
    <w:name w:val="Table Contents"/>
    <w:basedOn w:val="Normalny"/>
    <w:rsid w:val="00E42883"/>
    <w:pPr>
      <w:widowControl/>
      <w:suppressLineNumbers/>
      <w:overflowPunct/>
      <w:autoSpaceDE/>
      <w:autoSpaceDN/>
      <w:adjustRightInd/>
      <w:spacing w:before="60" w:after="200" w:line="276" w:lineRule="auto"/>
      <w:jc w:val="both"/>
      <w:textAlignment w:val="auto"/>
    </w:pPr>
    <w:rPr>
      <w:rFonts w:ascii="Calibri" w:hAnsi="Calibri" w:cs="Calibri"/>
      <w:kern w:val="0"/>
      <w:sz w:val="22"/>
      <w:szCs w:val="22"/>
      <w:lang w:eastAsia="zh-CN"/>
    </w:rPr>
  </w:style>
  <w:style w:type="character" w:customStyle="1" w:styleId="Kolorowalistaakcent1Znak">
    <w:name w:val="Kolorowa lista — akcent 1 Znak"/>
    <w:link w:val="Kolorowalistaakcent1"/>
    <w:uiPriority w:val="34"/>
    <w:rsid w:val="00E42883"/>
    <w:rPr>
      <w:rFonts w:ascii="Times New Roman" w:eastAsia="Times New Roman" w:hAnsi="Times New Roman"/>
      <w:sz w:val="24"/>
      <w:szCs w:val="24"/>
    </w:rPr>
  </w:style>
  <w:style w:type="character" w:customStyle="1" w:styleId="LegendaZnak">
    <w:name w:val="Legenda Znak"/>
    <w:aliases w:val="Podpis obiektu Znak"/>
    <w:link w:val="Legenda"/>
    <w:rsid w:val="00E42883"/>
    <w:rPr>
      <w:rFonts w:ascii="Arial" w:hAnsi="Arial"/>
      <w:b/>
      <w:bCs/>
      <w:lang w:eastAsia="en-US"/>
    </w:rPr>
  </w:style>
  <w:style w:type="paragraph" w:customStyle="1" w:styleId="Textbody">
    <w:name w:val="Text body"/>
    <w:basedOn w:val="Normalny"/>
    <w:rsid w:val="00E42883"/>
    <w:pPr>
      <w:widowControl/>
      <w:suppressAutoHyphens/>
      <w:overflowPunct/>
      <w:autoSpaceDE/>
      <w:adjustRightInd/>
      <w:spacing w:after="140" w:line="288" w:lineRule="auto"/>
      <w:textAlignment w:val="auto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p1">
    <w:name w:val="p1"/>
    <w:basedOn w:val="Normalny"/>
    <w:rsid w:val="00E42883"/>
    <w:pPr>
      <w:widowControl/>
      <w:shd w:val="clear" w:color="auto" w:fill="FFFFFF"/>
      <w:overflowPunct/>
      <w:autoSpaceDE/>
      <w:autoSpaceDN/>
      <w:adjustRightInd/>
      <w:textAlignment w:val="auto"/>
    </w:pPr>
    <w:rPr>
      <w:rFonts w:ascii="Helvetica" w:eastAsia="Calibri" w:hAnsi="Helvetica" w:cs="Times New Roman"/>
      <w:color w:val="252525"/>
      <w:kern w:val="0"/>
      <w:sz w:val="21"/>
      <w:szCs w:val="21"/>
    </w:rPr>
  </w:style>
  <w:style w:type="character" w:customStyle="1" w:styleId="s1">
    <w:name w:val="s1"/>
    <w:rsid w:val="00E42883"/>
  </w:style>
  <w:style w:type="paragraph" w:customStyle="1" w:styleId="p2">
    <w:name w:val="p2"/>
    <w:basedOn w:val="Normalny"/>
    <w:rsid w:val="00E42883"/>
    <w:pPr>
      <w:widowControl/>
      <w:overflowPunct/>
      <w:autoSpaceDE/>
      <w:autoSpaceDN/>
      <w:adjustRightInd/>
      <w:textAlignment w:val="auto"/>
    </w:pPr>
    <w:rPr>
      <w:rFonts w:ascii="Times New Roman" w:eastAsia="Calibri" w:hAnsi="Times New Roman" w:cs="Times New Roman"/>
      <w:kern w:val="0"/>
      <w:sz w:val="17"/>
      <w:szCs w:val="17"/>
    </w:rPr>
  </w:style>
  <w:style w:type="character" w:customStyle="1" w:styleId="apple-converted-space">
    <w:name w:val="apple-converted-space"/>
    <w:rsid w:val="00E42883"/>
  </w:style>
  <w:style w:type="character" w:customStyle="1" w:styleId="Nierozpoznanawzmianka1">
    <w:name w:val="Nierozpoznana wzmianka1"/>
    <w:uiPriority w:val="99"/>
    <w:semiHidden/>
    <w:unhideWhenUsed/>
    <w:rsid w:val="00E42883"/>
    <w:rPr>
      <w:color w:val="605E5C"/>
      <w:shd w:val="clear" w:color="auto" w:fill="E1DFDD"/>
    </w:rPr>
  </w:style>
  <w:style w:type="table" w:styleId="redniasiatka2">
    <w:name w:val="Medium Grid 2"/>
    <w:basedOn w:val="Standardowy"/>
    <w:link w:val="redniasiatka2Znak"/>
    <w:uiPriority w:val="99"/>
    <w:rsid w:val="00E42883"/>
    <w:rPr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Kolorowalistaakcent1">
    <w:name w:val="Colorful List Accent 1"/>
    <w:basedOn w:val="Standardowy"/>
    <w:link w:val="Kolorowalistaakcent1Znak"/>
    <w:uiPriority w:val="34"/>
    <w:rsid w:val="00E42883"/>
    <w:rPr>
      <w:rFonts w:ascii="Times New Roman" w:eastAsia="Times New Roman" w:hAnsi="Times New Roman"/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">
    <w:name w:val="Tabela - Siatka3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BC693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7A57D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22">
    <w:name w:val="col22"/>
    <w:rsid w:val="00085B68"/>
  </w:style>
  <w:style w:type="character" w:customStyle="1" w:styleId="Bodytext">
    <w:name w:val="Body text_"/>
    <w:link w:val="Tekstpodstawowy30"/>
    <w:rsid w:val="007B203A"/>
    <w:rPr>
      <w:rFonts w:ascii="Times New Roman" w:eastAsia="Times New Roman" w:hAnsi="Times New Roman"/>
      <w:sz w:val="21"/>
      <w:szCs w:val="21"/>
      <w:shd w:val="clear" w:color="auto" w:fill="FFFFFF"/>
    </w:rPr>
  </w:style>
  <w:style w:type="character" w:customStyle="1" w:styleId="Tekstpodstawowy1">
    <w:name w:val="Tekst podstawowy1"/>
    <w:rsid w:val="007B203A"/>
  </w:style>
  <w:style w:type="paragraph" w:customStyle="1" w:styleId="Tekstpodstawowy30">
    <w:name w:val="Tekst podstawowy3"/>
    <w:basedOn w:val="Normalny"/>
    <w:link w:val="Bodytext"/>
    <w:rsid w:val="007B203A"/>
    <w:pPr>
      <w:widowControl/>
      <w:shd w:val="clear" w:color="auto" w:fill="FFFFFF"/>
      <w:overflowPunct/>
      <w:autoSpaceDE/>
      <w:autoSpaceDN/>
      <w:adjustRightInd/>
      <w:spacing w:after="300" w:line="0" w:lineRule="atLeast"/>
      <w:ind w:hanging="360"/>
      <w:jc w:val="center"/>
      <w:textAlignment w:val="auto"/>
    </w:pPr>
    <w:rPr>
      <w:rFonts w:ascii="Times New Roman" w:hAnsi="Times New Roman" w:cs="Times New Roman"/>
      <w:kern w:val="0"/>
      <w:sz w:val="21"/>
      <w:szCs w:val="21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522510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Teksttreci2">
    <w:name w:val="Tekst treści (2)_"/>
    <w:link w:val="Teksttreci20"/>
    <w:locked/>
    <w:rsid w:val="00F40A3B"/>
    <w:rPr>
      <w:rFonts w:ascii="Batang" w:eastAsia="Batang" w:hAnsi="Batang" w:cs="Batang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0A3B"/>
    <w:pPr>
      <w:shd w:val="clear" w:color="auto" w:fill="FFFFFF"/>
      <w:overflowPunct/>
      <w:autoSpaceDE/>
      <w:autoSpaceDN/>
      <w:adjustRightInd/>
      <w:spacing w:after="720" w:line="0" w:lineRule="atLeast"/>
      <w:jc w:val="center"/>
      <w:textAlignment w:val="auto"/>
    </w:pPr>
    <w:rPr>
      <w:rFonts w:ascii="Batang" w:eastAsia="Batang" w:hAnsi="Batang" w:cs="Batang"/>
      <w:b/>
      <w:bCs/>
      <w:kern w:val="0"/>
      <w:sz w:val="21"/>
      <w:szCs w:val="21"/>
    </w:rPr>
  </w:style>
  <w:style w:type="character" w:customStyle="1" w:styleId="Teksttreci">
    <w:name w:val="Tekst treści_"/>
    <w:link w:val="Teksttreci0"/>
    <w:uiPriority w:val="99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40A3B"/>
    <w:pPr>
      <w:shd w:val="clear" w:color="auto" w:fill="FFFFFF"/>
      <w:overflowPunct/>
      <w:autoSpaceDE/>
      <w:autoSpaceDN/>
      <w:adjustRightInd/>
      <w:spacing w:before="1140" w:after="240" w:line="307" w:lineRule="exact"/>
      <w:jc w:val="both"/>
      <w:textAlignment w:val="auto"/>
    </w:pPr>
    <w:rPr>
      <w:rFonts w:ascii="Batang" w:eastAsia="Batang" w:hAnsi="Batang" w:cs="Batang"/>
      <w:kern w:val="0"/>
      <w:sz w:val="21"/>
      <w:szCs w:val="21"/>
    </w:rPr>
  </w:style>
  <w:style w:type="character" w:customStyle="1" w:styleId="Nagwek22">
    <w:name w:val="Nagłówek #2 (2)_"/>
    <w:link w:val="Nagwek220"/>
    <w:locked/>
    <w:rsid w:val="00F40A3B"/>
    <w:rPr>
      <w:rFonts w:ascii="Batang" w:eastAsia="Batang" w:hAnsi="Batang" w:cs="Batang"/>
      <w:spacing w:val="40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spacing w:val="40"/>
      <w:kern w:val="0"/>
    </w:rPr>
  </w:style>
  <w:style w:type="character" w:customStyle="1" w:styleId="Teksttreci3">
    <w:name w:val="Tekst treści (3)_"/>
    <w:link w:val="Teksttreci30"/>
    <w:locked/>
    <w:rsid w:val="00F40A3B"/>
    <w:rPr>
      <w:rFonts w:ascii="Times New Roman" w:eastAsia="Times New Roman" w:hAnsi="Times New Roman"/>
      <w:b/>
      <w:bCs/>
      <w:spacing w:val="40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</w:pPr>
    <w:rPr>
      <w:rFonts w:ascii="Times New Roman" w:hAnsi="Times New Roman" w:cs="Times New Roman"/>
      <w:b/>
      <w:bCs/>
      <w:spacing w:val="40"/>
      <w:kern w:val="0"/>
    </w:rPr>
  </w:style>
  <w:style w:type="character" w:customStyle="1" w:styleId="Nagwek32">
    <w:name w:val="Nagłówek #3 (2)_"/>
    <w:link w:val="Nagwek320"/>
    <w:locked/>
    <w:rsid w:val="00F40A3B"/>
    <w:rPr>
      <w:rFonts w:ascii="Batang" w:eastAsia="Batang" w:hAnsi="Batang" w:cs="Batang"/>
      <w:spacing w:val="10"/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Batang" w:eastAsia="Batang" w:hAnsi="Batang" w:cs="Batang"/>
      <w:spacing w:val="10"/>
      <w:kern w:val="0"/>
      <w:sz w:val="21"/>
      <w:szCs w:val="21"/>
    </w:rPr>
  </w:style>
  <w:style w:type="character" w:customStyle="1" w:styleId="Nagwek35">
    <w:name w:val="Nagłówek #3 (5)_"/>
    <w:link w:val="Nagwek350"/>
    <w:locked/>
    <w:rsid w:val="00F40A3B"/>
    <w:rPr>
      <w:rFonts w:ascii="Times New Roman" w:eastAsia="Times New Roman" w:hAnsi="Times New Roman"/>
      <w:spacing w:val="20"/>
      <w:sz w:val="23"/>
      <w:szCs w:val="23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2"/>
    </w:pPr>
    <w:rPr>
      <w:rFonts w:ascii="Times New Roman" w:hAnsi="Times New Roman" w:cs="Times New Roman"/>
      <w:spacing w:val="20"/>
      <w:kern w:val="0"/>
      <w:sz w:val="23"/>
      <w:szCs w:val="23"/>
    </w:rPr>
  </w:style>
  <w:style w:type="character" w:customStyle="1" w:styleId="Nagwek20">
    <w:name w:val="Nagłówek #2_"/>
    <w:link w:val="Nagwek21"/>
    <w:locked/>
    <w:rsid w:val="00F40A3B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40A3B"/>
    <w:pPr>
      <w:shd w:val="clear" w:color="auto" w:fill="FFFFFF"/>
      <w:overflowPunct/>
      <w:autoSpaceDE/>
      <w:autoSpaceDN/>
      <w:adjustRightInd/>
      <w:spacing w:before="240" w:after="240" w:line="0" w:lineRule="atLeast"/>
      <w:jc w:val="center"/>
      <w:textAlignment w:val="auto"/>
      <w:outlineLvl w:val="1"/>
    </w:pPr>
    <w:rPr>
      <w:rFonts w:ascii="Batang" w:eastAsia="Batang" w:hAnsi="Batang" w:cs="Batang"/>
      <w:kern w:val="0"/>
      <w:sz w:val="21"/>
      <w:szCs w:val="21"/>
    </w:rPr>
  </w:style>
  <w:style w:type="numbering" w:customStyle="1" w:styleId="Bezlisty4">
    <w:name w:val="Bez listy4"/>
    <w:next w:val="Bezlisty"/>
    <w:uiPriority w:val="99"/>
    <w:semiHidden/>
    <w:unhideWhenUsed/>
    <w:rsid w:val="003C190C"/>
  </w:style>
  <w:style w:type="paragraph" w:styleId="Indeks1">
    <w:name w:val="index 1"/>
    <w:basedOn w:val="Normalny"/>
    <w:next w:val="Normalny"/>
    <w:autoRedefine/>
    <w:uiPriority w:val="99"/>
    <w:semiHidden/>
    <w:rsid w:val="003C190C"/>
    <w:pPr>
      <w:widowControl/>
      <w:overflowPunct/>
      <w:autoSpaceDE/>
      <w:autoSpaceDN/>
      <w:adjustRightInd/>
      <w:ind w:left="240" w:hanging="240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table" w:customStyle="1" w:styleId="Tabela-Siatka6">
    <w:name w:val="Tabela - Siatka6"/>
    <w:basedOn w:val="Standardowy"/>
    <w:next w:val="Tabela-Siatka"/>
    <w:uiPriority w:val="39"/>
    <w:rsid w:val="003C1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3C190C"/>
    <w:pPr>
      <w:widowControl/>
      <w:shd w:val="clear" w:color="auto" w:fill="FFFFFF"/>
      <w:overflowPunct/>
      <w:autoSpaceDE/>
      <w:autoSpaceDN/>
      <w:adjustRightInd/>
      <w:spacing w:line="509" w:lineRule="exact"/>
      <w:ind w:hanging="980"/>
      <w:textAlignment w:val="auto"/>
    </w:pPr>
    <w:rPr>
      <w:rFonts w:ascii="Calibri" w:eastAsia="Calibri" w:hAnsi="Calibri" w:cs="Times New Roman"/>
      <w:kern w:val="0"/>
      <w:shd w:val="clear" w:color="auto" w:fill="FFFFFF"/>
    </w:rPr>
  </w:style>
  <w:style w:type="paragraph" w:customStyle="1" w:styleId="BodyText31">
    <w:name w:val="Body Text 31"/>
    <w:basedOn w:val="Normalny"/>
    <w:uiPriority w:val="99"/>
    <w:rsid w:val="003C190C"/>
    <w:pPr>
      <w:textAlignment w:val="auto"/>
    </w:pPr>
    <w:rPr>
      <w:rFonts w:ascii="Times New Roman" w:hAnsi="Times New Roman" w:cs="Times New Roman"/>
      <w:kern w:val="0"/>
      <w:sz w:val="28"/>
    </w:rPr>
  </w:style>
  <w:style w:type="paragraph" w:customStyle="1" w:styleId="xl25">
    <w:name w:val="xl25"/>
    <w:basedOn w:val="Normalny"/>
    <w:uiPriority w:val="99"/>
    <w:rsid w:val="003C190C"/>
    <w:pPr>
      <w:widowControl/>
      <w:overflowPunct/>
      <w:autoSpaceDE/>
      <w:autoSpaceDN/>
      <w:adjustRightInd/>
      <w:spacing w:before="100" w:beforeAutospacing="1" w:after="100" w:afterAutospacing="1" w:line="360" w:lineRule="auto"/>
      <w:textAlignment w:val="auto"/>
    </w:pPr>
    <w:rPr>
      <w:rFonts w:ascii="Arial" w:hAnsi="Arial" w:cs="Times New Roman"/>
      <w:kern w:val="0"/>
      <w:sz w:val="22"/>
      <w:szCs w:val="22"/>
    </w:rPr>
  </w:style>
  <w:style w:type="numbering" w:customStyle="1" w:styleId="Bezlisty5">
    <w:name w:val="Bez listy5"/>
    <w:next w:val="Bezlisty"/>
    <w:uiPriority w:val="99"/>
    <w:semiHidden/>
    <w:unhideWhenUsed/>
    <w:rsid w:val="00486084"/>
  </w:style>
  <w:style w:type="table" w:customStyle="1" w:styleId="Tabela-Siatka7">
    <w:name w:val="Tabela - Siatka7"/>
    <w:basedOn w:val="Standardowy"/>
    <w:next w:val="Tabela-Siatka"/>
    <w:uiPriority w:val="39"/>
    <w:rsid w:val="0048608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uiPriority w:val="99"/>
    <w:rsid w:val="00486084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8">
    <w:name w:val="Style8"/>
    <w:basedOn w:val="Normalny"/>
    <w:uiPriority w:val="99"/>
    <w:rsid w:val="00486084"/>
    <w:pPr>
      <w:overflowPunct/>
      <w:spacing w:line="254" w:lineRule="exact"/>
      <w:ind w:hanging="346"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Style10">
    <w:name w:val="Style10"/>
    <w:basedOn w:val="Normalny"/>
    <w:uiPriority w:val="99"/>
    <w:rsid w:val="00486084"/>
    <w:pPr>
      <w:overflowPunct/>
      <w:textAlignment w:val="auto"/>
    </w:pPr>
    <w:rPr>
      <w:rFonts w:ascii="Times New Roman" w:hAnsi="Times New Roman" w:cs="Times New Roman"/>
      <w:kern w:val="0"/>
      <w:sz w:val="24"/>
      <w:szCs w:val="24"/>
    </w:rPr>
  </w:style>
  <w:style w:type="character" w:styleId="Tekstzastpczy">
    <w:name w:val="Placeholder Text"/>
    <w:uiPriority w:val="99"/>
    <w:semiHidden/>
    <w:rsid w:val="00486084"/>
    <w:rPr>
      <w:color w:val="808080"/>
    </w:rPr>
  </w:style>
  <w:style w:type="character" w:customStyle="1" w:styleId="WW8Num38z1">
    <w:name w:val="WW8Num38z1"/>
    <w:rsid w:val="002E77F1"/>
    <w:rPr>
      <w:rFonts w:ascii="Arial" w:hAnsi="Arial"/>
      <w:b w:val="0"/>
      <w:i w:val="0"/>
      <w:sz w:val="20"/>
      <w:szCs w:val="20"/>
    </w:rPr>
  </w:style>
  <w:style w:type="numbering" w:customStyle="1" w:styleId="Bezlisty6">
    <w:name w:val="Bez listy6"/>
    <w:next w:val="Bezlisty"/>
    <w:uiPriority w:val="99"/>
    <w:semiHidden/>
    <w:unhideWhenUsed/>
    <w:rsid w:val="00181391"/>
  </w:style>
  <w:style w:type="table" w:customStyle="1" w:styleId="Tabela-Siatka8">
    <w:name w:val="Tabela - Siatka8"/>
    <w:basedOn w:val="Standardowy"/>
    <w:next w:val="Tabela-Siatka"/>
    <w:rsid w:val="001813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181391"/>
  </w:style>
  <w:style w:type="table" w:customStyle="1" w:styleId="Tabela-Siatka12">
    <w:name w:val="Tabela - Siatka12"/>
    <w:basedOn w:val="Standardowy"/>
    <w:next w:val="Tabela-Siatka"/>
    <w:rsid w:val="001813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181391"/>
  </w:style>
  <w:style w:type="paragraph" w:customStyle="1" w:styleId="Tekstpodstawowy211">
    <w:name w:val="Tekst podstawowy 211"/>
    <w:basedOn w:val="Normalny"/>
    <w:rsid w:val="00BB11D9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3">
    <w:name w:val="Tekst podstawowy wcięty3"/>
    <w:basedOn w:val="Normalny"/>
    <w:rsid w:val="005A142A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wcity220">
    <w:name w:val="Tekst podstawowy wcięty 22"/>
    <w:basedOn w:val="Normalny"/>
    <w:rsid w:val="005A142A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20">
    <w:name w:val="Tekst podstawowy wcięty 32"/>
    <w:basedOn w:val="Normalny"/>
    <w:rsid w:val="005A142A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20">
    <w:name w:val="Hiperłącze2"/>
    <w:rsid w:val="005A142A"/>
    <w:rPr>
      <w:color w:val="0000FF"/>
      <w:u w:val="single"/>
    </w:rPr>
  </w:style>
  <w:style w:type="numbering" w:customStyle="1" w:styleId="Bezlisty7">
    <w:name w:val="Bez listy7"/>
    <w:next w:val="Bezlisty"/>
    <w:uiPriority w:val="99"/>
    <w:semiHidden/>
    <w:unhideWhenUsed/>
    <w:rsid w:val="00BB7B18"/>
  </w:style>
  <w:style w:type="table" w:customStyle="1" w:styleId="Tabela-Siatka9">
    <w:name w:val="Tabela - Siatka9"/>
    <w:basedOn w:val="Standardowy"/>
    <w:next w:val="Tabela-Siatka"/>
    <w:uiPriority w:val="39"/>
    <w:rsid w:val="00BB7B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BB7B18"/>
  </w:style>
  <w:style w:type="numbering" w:customStyle="1" w:styleId="Bezlisty21">
    <w:name w:val="Bez listy21"/>
    <w:next w:val="Bezlisty"/>
    <w:uiPriority w:val="99"/>
    <w:semiHidden/>
    <w:unhideWhenUsed/>
    <w:rsid w:val="00BB7B18"/>
  </w:style>
  <w:style w:type="table" w:customStyle="1" w:styleId="Tabela-Siatka13">
    <w:name w:val="Tabela - Siatka13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4">
    <w:name w:val="Bez listy114"/>
    <w:next w:val="Bezlisty"/>
    <w:uiPriority w:val="99"/>
    <w:semiHidden/>
    <w:unhideWhenUsed/>
    <w:rsid w:val="00BB7B18"/>
  </w:style>
  <w:style w:type="table" w:customStyle="1" w:styleId="Tabela-Siatka111">
    <w:name w:val="Tabela - Siatka111"/>
    <w:basedOn w:val="Standardowy"/>
    <w:next w:val="Tabela-Siatka"/>
    <w:uiPriority w:val="5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BB7B18"/>
  </w:style>
  <w:style w:type="numbering" w:customStyle="1" w:styleId="Bezlisty31">
    <w:name w:val="Bez listy31"/>
    <w:next w:val="Bezlisty"/>
    <w:uiPriority w:val="99"/>
    <w:semiHidden/>
    <w:unhideWhenUsed/>
    <w:rsid w:val="00BB7B18"/>
  </w:style>
  <w:style w:type="table" w:customStyle="1" w:styleId="Tabela-Siatka21">
    <w:name w:val="Tabela - Siatka21"/>
    <w:basedOn w:val="Standardowy"/>
    <w:next w:val="Tabela-Siatka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1">
    <w:name w:val="1 / a / i1"/>
    <w:basedOn w:val="Bezlisty"/>
    <w:next w:val="1ai"/>
    <w:rsid w:val="00BB7B18"/>
    <w:pPr>
      <w:numPr>
        <w:numId w:val="68"/>
      </w:numPr>
    </w:pPr>
  </w:style>
  <w:style w:type="numbering" w:customStyle="1" w:styleId="1111111">
    <w:name w:val="1 / 1.1 / 1.1.11"/>
    <w:basedOn w:val="Bezlisty"/>
    <w:next w:val="111111"/>
    <w:rsid w:val="00BB7B18"/>
    <w:pPr>
      <w:numPr>
        <w:numId w:val="7"/>
      </w:numPr>
    </w:pPr>
  </w:style>
  <w:style w:type="table" w:customStyle="1" w:styleId="Jasnalistaakcent21">
    <w:name w:val="Jasna lista — akcent 21"/>
    <w:basedOn w:val="Standardowy"/>
    <w:next w:val="Jasnalistaakcent2"/>
    <w:uiPriority w:val="66"/>
    <w:rsid w:val="00BB7B1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ecieniowanieakcent112">
    <w:name w:val="Jasne cieniowanie — akcent 112"/>
    <w:basedOn w:val="Standardowy"/>
    <w:uiPriority w:val="60"/>
    <w:rsid w:val="00BB7B1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numbering" w:customStyle="1" w:styleId="Styl11">
    <w:name w:val="Styl11"/>
    <w:uiPriority w:val="99"/>
    <w:rsid w:val="00BB7B18"/>
    <w:pPr>
      <w:numPr>
        <w:numId w:val="9"/>
      </w:numPr>
    </w:pPr>
  </w:style>
  <w:style w:type="table" w:customStyle="1" w:styleId="Tabela-Prosty22">
    <w:name w:val="Tabela - Prosty 22"/>
    <w:basedOn w:val="Standardowy"/>
    <w:next w:val="Tabela-Prosty2"/>
    <w:uiPriority w:val="99"/>
    <w:rsid w:val="00BB7B18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2">
    <w:name w:val="Tabela - Współczesny2"/>
    <w:basedOn w:val="Standardowy"/>
    <w:next w:val="Tabela-Wspczesny"/>
    <w:uiPriority w:val="99"/>
    <w:rsid w:val="00BB7B18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3">
    <w:name w:val="Średnia lista 2 — akcent 113"/>
    <w:uiPriority w:val="66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uiPriority w:val="99"/>
    <w:semiHidden/>
    <w:unhideWhenUsed/>
    <w:rsid w:val="00BB7B18"/>
  </w:style>
  <w:style w:type="table" w:customStyle="1" w:styleId="Jasnecieniowanieakcent1111">
    <w:name w:val="Jasne cieniowanie — akcent 1111"/>
    <w:basedOn w:val="Standardowy"/>
    <w:uiPriority w:val="60"/>
    <w:rsid w:val="00BB7B1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a-Prosty211">
    <w:name w:val="Tabela - Prosty 211"/>
    <w:basedOn w:val="Standardowy"/>
    <w:next w:val="Tabela-Prosty2"/>
    <w:uiPriority w:val="99"/>
    <w:rsid w:val="00BB7B18"/>
    <w:pPr>
      <w:spacing w:after="200" w:line="276" w:lineRule="auto"/>
    </w:pPr>
    <w:rPr>
      <w:rFonts w:eastAsia="Times New Roman"/>
    </w:r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ela-Wspczesny11">
    <w:name w:val="Tabela - Współczesny11"/>
    <w:basedOn w:val="Standardowy"/>
    <w:next w:val="Tabela-Wspczesny"/>
    <w:uiPriority w:val="99"/>
    <w:rsid w:val="00BB7B18"/>
    <w:pPr>
      <w:spacing w:after="200" w:line="276" w:lineRule="auto"/>
    </w:pPr>
    <w:rPr>
      <w:rFonts w:eastAsia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rednialista2akcent1111">
    <w:name w:val="Średnia lista 2 — akcent 111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akcent1121">
    <w:name w:val="Średnia lista 2 — akcent 112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21">
    <w:name w:val="Bez listy1121"/>
    <w:next w:val="Bezlisty"/>
    <w:uiPriority w:val="99"/>
    <w:semiHidden/>
    <w:unhideWhenUsed/>
    <w:rsid w:val="00BB7B18"/>
  </w:style>
  <w:style w:type="table" w:customStyle="1" w:styleId="rednialista2akcent121">
    <w:name w:val="Średnia lista 2 — akcent 121"/>
    <w:basedOn w:val="Standardowy"/>
    <w:next w:val="Jasnalistaakcent2"/>
    <w:uiPriority w:val="66"/>
    <w:rsid w:val="00BB7B18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rednialista2akcent131">
    <w:name w:val="Średnia lista 2 — akcent 131"/>
    <w:rsid w:val="00BB7B18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0">
    <w:name w:val="Nierozpoznana wzmianka1"/>
    <w:uiPriority w:val="99"/>
    <w:semiHidden/>
    <w:unhideWhenUsed/>
    <w:rsid w:val="00BB7B18"/>
    <w:rPr>
      <w:color w:val="605E5C"/>
      <w:shd w:val="clear" w:color="auto" w:fill="E1DFDD"/>
    </w:rPr>
  </w:style>
  <w:style w:type="table" w:customStyle="1" w:styleId="redniasiatka21">
    <w:name w:val="Średnia siatka 21"/>
    <w:basedOn w:val="Standardowy"/>
    <w:next w:val="redniasiatka2"/>
    <w:uiPriority w:val="99"/>
    <w:rsid w:val="00BB7B18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tblPr/>
      <w:tcPr>
        <w:shd w:val="clear" w:color="auto" w:fill="E6E6E6"/>
      </w:tcPr>
    </w:tblStylePr>
    <w:tblStylePr w:type="lastRow"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Kolorowalistaakcent11">
    <w:name w:val="Kolorowa lista — akcent 11"/>
    <w:basedOn w:val="Standardowy"/>
    <w:next w:val="Kolorowalistaakcent1"/>
    <w:uiPriority w:val="34"/>
    <w:rsid w:val="00BB7B18"/>
    <w:rPr>
      <w:rFonts w:ascii="Times New Roman" w:eastAsia="Times New Roman" w:hAnsi="Times New Roman"/>
      <w:sz w:val="24"/>
      <w:szCs w:val="24"/>
      <w:lang w:eastAsia="en-US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31">
    <w:name w:val="Tabela - Siatka3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BB7B18"/>
  </w:style>
  <w:style w:type="table" w:customStyle="1" w:styleId="Tabela-Siatka61">
    <w:name w:val="Tabela - Siatka61"/>
    <w:basedOn w:val="Standardowy"/>
    <w:next w:val="Tabela-Siatka"/>
    <w:uiPriority w:val="3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BB7B18"/>
  </w:style>
  <w:style w:type="table" w:customStyle="1" w:styleId="Tabela-Siatka71">
    <w:name w:val="Tabela - Siatka71"/>
    <w:basedOn w:val="Standardowy"/>
    <w:next w:val="Tabela-Siatka"/>
    <w:uiPriority w:val="3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BB7B18"/>
  </w:style>
  <w:style w:type="table" w:customStyle="1" w:styleId="Tabela-Siatka81">
    <w:name w:val="Tabela - Siatka81"/>
    <w:basedOn w:val="Standardowy"/>
    <w:next w:val="Tabela-Siatka"/>
    <w:uiPriority w:val="59"/>
    <w:rsid w:val="00BB7B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BB7B18"/>
  </w:style>
  <w:style w:type="table" w:customStyle="1" w:styleId="Tabela-Siatka121">
    <w:name w:val="Tabela - Siatka121"/>
    <w:basedOn w:val="Standardowy"/>
    <w:next w:val="Tabela-Siatka"/>
    <w:uiPriority w:val="59"/>
    <w:rsid w:val="00BB7B1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BB7B18"/>
  </w:style>
  <w:style w:type="numbering" w:customStyle="1" w:styleId="Bezlisty8">
    <w:name w:val="Bez listy8"/>
    <w:next w:val="Bezlisty"/>
    <w:uiPriority w:val="99"/>
    <w:semiHidden/>
    <w:unhideWhenUsed/>
    <w:rsid w:val="006F4E64"/>
  </w:style>
  <w:style w:type="table" w:customStyle="1" w:styleId="TableGrid">
    <w:name w:val="TableGrid"/>
    <w:rsid w:val="006F4E6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zlist3">
    <w:name w:val="Akapit z listą3"/>
    <w:basedOn w:val="Normalny"/>
    <w:rsid w:val="00EE714C"/>
    <w:pPr>
      <w:widowControl/>
      <w:overflowPunct/>
      <w:autoSpaceDE/>
      <w:autoSpaceDN/>
      <w:adjustRightInd/>
      <w:ind w:left="720"/>
      <w:textAlignment w:val="auto"/>
    </w:pPr>
    <w:rPr>
      <w:rFonts w:ascii="Times New Roman" w:eastAsia="Calibri" w:hAnsi="Times New Roman" w:cs="Times New Roman"/>
      <w:kern w:val="0"/>
      <w:sz w:val="24"/>
      <w:szCs w:val="24"/>
    </w:rPr>
  </w:style>
  <w:style w:type="paragraph" w:customStyle="1" w:styleId="Tekstpodstawowywcity4">
    <w:name w:val="Tekst podstawowy wcięty4"/>
    <w:basedOn w:val="Normalny"/>
    <w:rsid w:val="00EE714C"/>
    <w:pPr>
      <w:ind w:left="360"/>
      <w:jc w:val="both"/>
    </w:pPr>
    <w:rPr>
      <w:rFonts w:ascii="Arial" w:hAnsi="Arial" w:cs="Arial"/>
      <w:kern w:val="0"/>
    </w:rPr>
  </w:style>
  <w:style w:type="paragraph" w:customStyle="1" w:styleId="Tekstpodstawowy27">
    <w:name w:val="Tekst podstawowy 27"/>
    <w:basedOn w:val="Normalny"/>
    <w:rsid w:val="00EE714C"/>
    <w:pPr>
      <w:widowControl/>
      <w:ind w:left="993" w:hanging="273"/>
      <w:jc w:val="both"/>
    </w:pPr>
    <w:rPr>
      <w:rFonts w:ascii="Times New Roman" w:hAnsi="Times New Roman" w:cs="Times New Roman"/>
      <w:kern w:val="0"/>
    </w:rPr>
  </w:style>
  <w:style w:type="paragraph" w:customStyle="1" w:styleId="Tekstpodstawowy36">
    <w:name w:val="Tekst podstawowy 36"/>
    <w:basedOn w:val="Normalny"/>
    <w:rsid w:val="00EE714C"/>
    <w:pPr>
      <w:ind w:right="-1"/>
      <w:jc w:val="both"/>
    </w:pPr>
    <w:rPr>
      <w:rFonts w:ascii="Times New Roman" w:hAnsi="Times New Roman" w:cs="Times New Roman"/>
      <w:kern w:val="20"/>
      <w:sz w:val="24"/>
    </w:rPr>
  </w:style>
  <w:style w:type="paragraph" w:customStyle="1" w:styleId="Tekstpodstawowywcity23">
    <w:name w:val="Tekst podstawowy wcięty 23"/>
    <w:basedOn w:val="Normalny"/>
    <w:rsid w:val="00EE714C"/>
    <w:pPr>
      <w:widowControl/>
      <w:ind w:left="993" w:hanging="142"/>
      <w:jc w:val="both"/>
    </w:pPr>
    <w:rPr>
      <w:rFonts w:ascii="Times New Roman" w:hAnsi="Times New Roman" w:cs="Times New Roman"/>
      <w:kern w:val="0"/>
    </w:rPr>
  </w:style>
  <w:style w:type="paragraph" w:customStyle="1" w:styleId="Tekstpodstawowywcity330">
    <w:name w:val="Tekst podstawowy wcięty 33"/>
    <w:basedOn w:val="Normalny"/>
    <w:rsid w:val="00EE714C"/>
    <w:pPr>
      <w:widowControl/>
      <w:ind w:left="283"/>
      <w:jc w:val="both"/>
    </w:pPr>
    <w:rPr>
      <w:rFonts w:ascii="Times New Roman" w:hAnsi="Times New Roman" w:cs="Times New Roman"/>
      <w:kern w:val="0"/>
    </w:rPr>
  </w:style>
  <w:style w:type="character" w:customStyle="1" w:styleId="Hipercze3">
    <w:name w:val="Hiperłącze3"/>
    <w:rsid w:val="00EE714C"/>
    <w:rPr>
      <w:color w:val="0000FF"/>
      <w:u w:val="single"/>
    </w:rPr>
  </w:style>
  <w:style w:type="character" w:customStyle="1" w:styleId="ZnakZnak21">
    <w:name w:val="Znak Znak2"/>
    <w:semiHidden/>
    <w:rsid w:val="00EE714C"/>
    <w:rPr>
      <w:rFonts w:ascii="Times New Roman" w:eastAsia="Times New Roman" w:hAnsi="Times New Roman"/>
      <w:lang w:val="pl-PL" w:eastAsia="pl-PL"/>
    </w:rPr>
  </w:style>
  <w:style w:type="paragraph" w:customStyle="1" w:styleId="Nagwekspisutreci3">
    <w:name w:val="Nagłówek spisu treści3"/>
    <w:basedOn w:val="Nagwek1"/>
    <w:next w:val="Normalny"/>
    <w:semiHidden/>
    <w:rsid w:val="00EE714C"/>
    <w:pPr>
      <w:keepLines/>
      <w:numPr>
        <w:numId w:val="0"/>
      </w:numPr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eastAsia="Calibri" w:hAnsi="Cambria"/>
      <w:bCs/>
      <w:color w:val="365F91"/>
      <w:sz w:val="28"/>
      <w:szCs w:val="28"/>
      <w:lang w:val="pl-PL" w:eastAsia="en-US"/>
    </w:rPr>
  </w:style>
  <w:style w:type="paragraph" w:customStyle="1" w:styleId="Bezodstpw3">
    <w:name w:val="Bez odstępów3"/>
    <w:basedOn w:val="Normalny"/>
    <w:rsid w:val="00EE714C"/>
    <w:pPr>
      <w:widowControl/>
      <w:overflowPunct/>
      <w:autoSpaceDE/>
      <w:autoSpaceDN/>
      <w:adjustRightInd/>
      <w:spacing w:before="120" w:after="120"/>
      <w:textAlignment w:val="auto"/>
    </w:pPr>
    <w:rPr>
      <w:rFonts w:ascii="Calibri" w:hAnsi="Calibri" w:cs="Times New Roman"/>
      <w:kern w:val="0"/>
    </w:rPr>
  </w:style>
  <w:style w:type="character" w:customStyle="1" w:styleId="Wyrnieniedelikatne3">
    <w:name w:val="Wyróżnienie delikatne3"/>
    <w:rsid w:val="00EE714C"/>
    <w:rPr>
      <w:i/>
      <w:color w:val="808080"/>
    </w:rPr>
  </w:style>
  <w:style w:type="character" w:customStyle="1" w:styleId="Wyrnienieintensywne3">
    <w:name w:val="Wyróżnienie intensywne3"/>
    <w:rsid w:val="00EE714C"/>
    <w:rPr>
      <w:b/>
      <w:i/>
      <w:color w:val="4F81BD"/>
    </w:rPr>
  </w:style>
  <w:style w:type="paragraph" w:customStyle="1" w:styleId="Poprawka3">
    <w:name w:val="Poprawka3"/>
    <w:hidden/>
    <w:semiHidden/>
    <w:rsid w:val="00EE714C"/>
    <w:rPr>
      <w:rFonts w:eastAsia="Times New Roman"/>
      <w:sz w:val="22"/>
      <w:szCs w:val="22"/>
      <w:lang w:eastAsia="en-US"/>
    </w:rPr>
  </w:style>
  <w:style w:type="table" w:customStyle="1" w:styleId="rednialista2akcent14">
    <w:name w:val="Średnia lista 2 — akcent 14"/>
    <w:rsid w:val="00EE714C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2">
    <w:name w:val="Nierozpoznana wzmianka2"/>
    <w:uiPriority w:val="99"/>
    <w:semiHidden/>
    <w:unhideWhenUsed/>
    <w:rsid w:val="00EE714C"/>
    <w:rPr>
      <w:color w:val="605E5C"/>
      <w:shd w:val="clear" w:color="auto" w:fill="E1DFDD"/>
    </w:rPr>
  </w:style>
  <w:style w:type="table" w:customStyle="1" w:styleId="MediumList2Accent11">
    <w:name w:val="Medium List 2 Accent 11"/>
    <w:rsid w:val="00EE714C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EE714C"/>
    <w:rPr>
      <w:rFonts w:ascii="Times New Roman" w:eastAsia="Times New Roman" w:hAnsi="Times New Roman"/>
      <w:sz w:val="24"/>
      <w:szCs w:val="24"/>
    </w:rPr>
  </w:style>
  <w:style w:type="paragraph" w:customStyle="1" w:styleId="BodyTextIndent1">
    <w:name w:val="Body Text Indent1"/>
    <w:basedOn w:val="Normalny"/>
    <w:rsid w:val="00EE714C"/>
    <w:pPr>
      <w:ind w:left="360"/>
      <w:jc w:val="both"/>
      <w:textAlignment w:val="auto"/>
    </w:pPr>
    <w:rPr>
      <w:rFonts w:ascii="Arial" w:hAnsi="Arial" w:cs="Arial"/>
      <w:kern w:val="0"/>
    </w:rPr>
  </w:style>
  <w:style w:type="paragraph" w:customStyle="1" w:styleId="xl63">
    <w:name w:val="xl63"/>
    <w:basedOn w:val="Normalny"/>
    <w:rsid w:val="00EE714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4">
    <w:name w:val="xl64"/>
    <w:basedOn w:val="Normalny"/>
    <w:rsid w:val="00EE71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5">
    <w:name w:val="xl65"/>
    <w:basedOn w:val="Normalny"/>
    <w:rsid w:val="00EE714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Normalny"/>
    <w:rsid w:val="00EE714C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character" w:customStyle="1" w:styleId="WW8Num20z0">
    <w:name w:val="WW8Num20z0"/>
    <w:rsid w:val="00EE714C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TekstkomentarzaZnak1">
    <w:name w:val="Tekst komentarza Znak1"/>
    <w:rsid w:val="00EE714C"/>
    <w:rPr>
      <w:rFonts w:ascii="Tahoma" w:hAnsi="Tahoma" w:cs="Tahoma" w:hint="default"/>
      <w:kern w:val="28"/>
    </w:rPr>
  </w:style>
  <w:style w:type="character" w:customStyle="1" w:styleId="TematkomentarzaZnak1">
    <w:name w:val="Temat komentarza Znak1"/>
    <w:rsid w:val="00EE714C"/>
    <w:rPr>
      <w:rFonts w:ascii="Tahoma" w:hAnsi="Tahoma" w:cs="Tahoma" w:hint="default"/>
      <w:b/>
      <w:bCs/>
      <w:kern w:val="28"/>
    </w:rPr>
  </w:style>
  <w:style w:type="character" w:customStyle="1" w:styleId="FontStyle24">
    <w:name w:val="Font Style24"/>
    <w:rsid w:val="00EE714C"/>
    <w:rPr>
      <w:rFonts w:ascii="Arial" w:hAnsi="Arial" w:cs="Arial" w:hint="default"/>
      <w:sz w:val="22"/>
      <w:szCs w:val="22"/>
    </w:rPr>
  </w:style>
  <w:style w:type="character" w:customStyle="1" w:styleId="WW8Num19z0">
    <w:name w:val="WW8Num19z0"/>
    <w:rsid w:val="00EE714C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articletitle">
    <w:name w:val="articletitle"/>
    <w:rsid w:val="00EE714C"/>
  </w:style>
  <w:style w:type="character" w:customStyle="1" w:styleId="luchili">
    <w:name w:val="luc_hili"/>
    <w:rsid w:val="00EE714C"/>
  </w:style>
  <w:style w:type="character" w:customStyle="1" w:styleId="Nagweklubstopka">
    <w:name w:val="Nagłówek lub stopka_"/>
    <w:rsid w:val="00EE714C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Nagweklubstopka0">
    <w:name w:val="Nagłówek lub stopka"/>
    <w:rsid w:val="00EE714C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character" w:customStyle="1" w:styleId="Nagweklubstopka10">
    <w:name w:val="Nagłówek lub stopka + 10"/>
    <w:aliases w:val="5 pt,Bez pogrubienia"/>
    <w:rsid w:val="00EE714C"/>
    <w:rPr>
      <w:rFonts w:ascii="Trebuchet MS" w:eastAsia="Trebuchet MS" w:hAnsi="Trebuchet MS" w:cs="Trebuchet MS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 w:eastAsia="pl-PL" w:bidi="pl-PL"/>
    </w:rPr>
  </w:style>
  <w:style w:type="character" w:customStyle="1" w:styleId="ng-binding">
    <w:name w:val="ng-binding"/>
    <w:basedOn w:val="Domylnaczcionkaakapitu"/>
    <w:rsid w:val="00954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90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4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5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3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62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61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911433-8587-40dd-a7fd-2a0db00e7579" xsi:nil="true"/>
    <lcf76f155ced4ddcb4097134ff3c332f xmlns="9a045e21-6461-413c-8d98-9b95651874e3">
      <Terms xmlns="http://schemas.microsoft.com/office/infopath/2007/PartnerControls"/>
    </lcf76f155ced4ddcb4097134ff3c332f>
  </documentManagement>
</p:properties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4B6D6418B31E4891ED105D0D64D99F" ma:contentTypeVersion="13" ma:contentTypeDescription="Utwórz nowy dokument." ma:contentTypeScope="" ma:versionID="a9a2f1acddbaa82ac8c7adbb6b4b776f">
  <xsd:schema xmlns:xsd="http://www.w3.org/2001/XMLSchema" xmlns:xs="http://www.w3.org/2001/XMLSchema" xmlns:p="http://schemas.microsoft.com/office/2006/metadata/properties" xmlns:ns2="9a045e21-6461-413c-8d98-9b95651874e3" xmlns:ns3="25911433-8587-40dd-a7fd-2a0db00e7579" targetNamespace="http://schemas.microsoft.com/office/2006/metadata/properties" ma:root="true" ma:fieldsID="1a9471318233f4f45c7e722a50fe8788" ns2:_="" ns3:_="">
    <xsd:import namespace="9a045e21-6461-413c-8d98-9b95651874e3"/>
    <xsd:import namespace="25911433-8587-40dd-a7fd-2a0db00e75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045e21-6461-413c-8d98-9b95651874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8a33f7c-fae2-4570-95dc-317fbb8ab2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11433-8587-40dd-a7fd-2a0db00e757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c95a10-a035-4a6b-9620-6304c2159394}" ma:internalName="TaxCatchAll" ma:showField="CatchAllData" ma:web="25911433-8587-40dd-a7fd-2a0db00e75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19288-76E6-4400-9D0E-F72664F06342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9a045e21-6461-413c-8d98-9b95651874e3"/>
    <ds:schemaRef ds:uri="25911433-8587-40dd-a7fd-2a0db00e757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5E0282D-90D4-449A-9205-CB91483A68A3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EF40CE73-5ED0-46D6-B428-8361B4E5CC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A6677-75CA-4CAE-A0F5-18E2F32C5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045e21-6461-413c-8d98-9b95651874e3"/>
    <ds:schemaRef ds:uri="25911433-8587-40dd-a7fd-2a0db00e7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CEF9700-43AB-4F39-8298-E473FD12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5214</Words>
  <Characters>31289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36431</CharactersWithSpaces>
  <SharedDoc>false</SharedDoc>
  <HLinks>
    <vt:vector size="102" baseType="variant">
      <vt:variant>
        <vt:i4>65622</vt:i4>
      </vt:variant>
      <vt:variant>
        <vt:i4>48</vt:i4>
      </vt:variant>
      <vt:variant>
        <vt:i4>0</vt:i4>
      </vt:variant>
      <vt:variant>
        <vt:i4>5</vt:i4>
      </vt:variant>
      <vt:variant>
        <vt:lpwstr>https://brokerpefexpert.efaktura.gov.pl/</vt:lpwstr>
      </vt:variant>
      <vt:variant>
        <vt:lpwstr/>
      </vt:variant>
      <vt:variant>
        <vt:i4>5374072</vt:i4>
      </vt:variant>
      <vt:variant>
        <vt:i4>45</vt:i4>
      </vt:variant>
      <vt:variant>
        <vt:i4>0</vt:i4>
      </vt:variant>
      <vt:variant>
        <vt:i4>5</vt:i4>
      </vt:variant>
      <vt:variant>
        <vt:lpwstr>mailto:dyrektor@warszawa.so.gov.pl</vt:lpwstr>
      </vt:variant>
      <vt:variant>
        <vt:lpwstr/>
      </vt:variant>
      <vt:variant>
        <vt:i4>8257580</vt:i4>
      </vt:variant>
      <vt:variant>
        <vt:i4>42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39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8257580</vt:i4>
      </vt:variant>
      <vt:variant>
        <vt:i4>36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33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4653163</vt:i4>
      </vt:variant>
      <vt:variant>
        <vt:i4>30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4653163</vt:i4>
      </vt:variant>
      <vt:variant>
        <vt:i4>27</vt:i4>
      </vt:variant>
      <vt:variant>
        <vt:i4>0</vt:i4>
      </vt:variant>
      <vt:variant>
        <vt:i4>5</vt:i4>
      </vt:variant>
      <vt:variant>
        <vt:lpwstr>mailto:iod@warszawa.so.gov.pl</vt:lpwstr>
      </vt:variant>
      <vt:variant>
        <vt:lpwstr/>
      </vt:variant>
      <vt:variant>
        <vt:i4>8257580</vt:i4>
      </vt:variant>
      <vt:variant>
        <vt:i4>24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21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4718718</vt:i4>
      </vt:variant>
      <vt:variant>
        <vt:i4>18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8257580</vt:i4>
      </vt:variant>
      <vt:variant>
        <vt:i4>15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12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8257580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3407994</vt:i4>
      </vt:variant>
      <vt:variant>
        <vt:i4>6</vt:i4>
      </vt:variant>
      <vt:variant>
        <vt:i4>0</vt:i4>
      </vt:variant>
      <vt:variant>
        <vt:i4>5</vt:i4>
      </vt:variant>
      <vt:variant>
        <vt:lpwstr>https://bip.warszawa.so.gov.pl/</vt:lpwstr>
      </vt:variant>
      <vt:variant>
        <vt:lpwstr/>
      </vt:variant>
      <vt:variant>
        <vt:i4>4718718</vt:i4>
      </vt:variant>
      <vt:variant>
        <vt:i4>3</vt:i4>
      </vt:variant>
      <vt:variant>
        <vt:i4>0</vt:i4>
      </vt:variant>
      <vt:variant>
        <vt:i4>5</vt:i4>
      </vt:variant>
      <vt:variant>
        <vt:lpwstr>mailto:rzp@warszawa.so.gov.pl</vt:lpwstr>
      </vt:variant>
      <vt:variant>
        <vt:lpwstr/>
      </vt:variant>
      <vt:variant>
        <vt:i4>3407994</vt:i4>
      </vt:variant>
      <vt:variant>
        <vt:i4>0</vt:i4>
      </vt:variant>
      <vt:variant>
        <vt:i4>0</vt:i4>
      </vt:variant>
      <vt:variant>
        <vt:i4>5</vt:i4>
      </vt:variant>
      <vt:variant>
        <vt:lpwstr>https://bip.warszawa.so.gov.pl/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rhanulak</dc:creator>
  <cp:keywords/>
  <dc:description/>
  <cp:lastModifiedBy>Pieniak Karolina</cp:lastModifiedBy>
  <cp:revision>2</cp:revision>
  <cp:lastPrinted>2025-05-28T09:05:00Z</cp:lastPrinted>
  <dcterms:created xsi:type="dcterms:W3CDTF">2025-05-28T13:07:00Z</dcterms:created>
  <dcterms:modified xsi:type="dcterms:W3CDTF">2025-05-28T13:07:00Z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0x010100AF4B6D6418B31E4891ED105D0D64D99F</vt:lpwstr>
  </property>
</Properties>
</file>