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A32C5" w14:textId="4117709B" w:rsidR="00AA7E0B" w:rsidRPr="001E6C29" w:rsidRDefault="0079451B" w:rsidP="00E90653">
      <w:pPr>
        <w:widowControl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  <w:r w:rsidR="003E3C54">
        <w:rPr>
          <w:rFonts w:ascii="Arial" w:hAnsi="Arial" w:cs="Arial"/>
          <w:sz w:val="24"/>
          <w:szCs w:val="24"/>
        </w:rPr>
        <w:t xml:space="preserve"> </w:t>
      </w:r>
      <w:r w:rsidR="00476AEE">
        <w:rPr>
          <w:rFonts w:ascii="Arial" w:hAnsi="Arial" w:cs="Arial"/>
          <w:sz w:val="24"/>
          <w:szCs w:val="24"/>
        </w:rPr>
        <w:tab/>
      </w:r>
      <w:r w:rsidR="00476AEE">
        <w:rPr>
          <w:rFonts w:ascii="Arial" w:hAnsi="Arial" w:cs="Arial"/>
          <w:sz w:val="24"/>
          <w:szCs w:val="24"/>
        </w:rPr>
        <w:tab/>
      </w:r>
      <w:r w:rsidR="00476AEE">
        <w:rPr>
          <w:rFonts w:ascii="Arial" w:hAnsi="Arial" w:cs="Arial"/>
          <w:sz w:val="24"/>
          <w:szCs w:val="24"/>
        </w:rPr>
        <w:tab/>
      </w:r>
      <w:r w:rsidR="00AA7E0B" w:rsidRPr="001E6C29">
        <w:rPr>
          <w:rFonts w:ascii="Arial" w:hAnsi="Arial" w:cs="Arial"/>
          <w:i/>
          <w:sz w:val="16"/>
          <w:szCs w:val="16"/>
          <w:u w:val="single"/>
        </w:rPr>
        <w:t xml:space="preserve"> </w:t>
      </w:r>
    </w:p>
    <w:p w14:paraId="42ECDB44" w14:textId="77777777" w:rsidR="008E5ED3" w:rsidRPr="00671A67" w:rsidRDefault="008E5ED3" w:rsidP="008E5ED3">
      <w:pPr>
        <w:ind w:left="4956" w:firstLine="708"/>
        <w:jc w:val="both"/>
        <w:rPr>
          <w:rFonts w:ascii="Arial" w:hAnsi="Arial" w:cs="Arial"/>
          <w:i/>
          <w:sz w:val="16"/>
          <w:szCs w:val="16"/>
        </w:rPr>
      </w:pPr>
    </w:p>
    <w:p w14:paraId="13A491E7" w14:textId="77777777" w:rsidR="006B0164" w:rsidRPr="001E6C29" w:rsidRDefault="006B0164" w:rsidP="006B0164">
      <w:pPr>
        <w:jc w:val="right"/>
        <w:rPr>
          <w:rFonts w:ascii="Arial" w:hAnsi="Arial" w:cs="Arial"/>
          <w:bCs/>
          <w:i/>
          <w:sz w:val="16"/>
          <w:szCs w:val="16"/>
          <w:u w:val="single"/>
        </w:rPr>
      </w:pPr>
      <w:r w:rsidRPr="001E6C29">
        <w:rPr>
          <w:rFonts w:ascii="Arial" w:hAnsi="Arial" w:cs="Arial"/>
          <w:i/>
          <w:sz w:val="16"/>
          <w:szCs w:val="16"/>
          <w:u w:val="single"/>
        </w:rPr>
        <w:t xml:space="preserve">Załącznik nr 3 do </w:t>
      </w:r>
      <w:r w:rsidRPr="001E6C29">
        <w:rPr>
          <w:rFonts w:ascii="Arial" w:hAnsi="Arial" w:cs="Arial"/>
          <w:bCs/>
          <w:i/>
          <w:sz w:val="16"/>
          <w:szCs w:val="16"/>
          <w:u w:val="single"/>
        </w:rPr>
        <w:t>SWZ/nr 2 do umowy</w:t>
      </w:r>
    </w:p>
    <w:p w14:paraId="2B7E085C" w14:textId="77777777" w:rsidR="006B0164" w:rsidRPr="00305319" w:rsidRDefault="006B0164" w:rsidP="006B0164">
      <w:pPr>
        <w:rPr>
          <w:rFonts w:ascii="Arial" w:eastAsia="Calibri" w:hAnsi="Arial" w:cs="Arial"/>
          <w:lang w:eastAsia="en-US"/>
        </w:rPr>
      </w:pPr>
    </w:p>
    <w:p w14:paraId="1D13892A" w14:textId="77777777" w:rsidR="006B0164" w:rsidRPr="00BC4F13" w:rsidRDefault="006B0164" w:rsidP="006B0164">
      <w:pPr>
        <w:pStyle w:val="Nagwek1"/>
        <w:numPr>
          <w:ilvl w:val="0"/>
          <w:numId w:val="0"/>
        </w:numPr>
        <w:rPr>
          <w:rFonts w:ascii="Arial" w:hAnsi="Arial" w:cs="Arial"/>
        </w:rPr>
      </w:pPr>
      <w:r w:rsidRPr="00BC4F13">
        <w:rPr>
          <w:rFonts w:ascii="Arial" w:hAnsi="Arial" w:cs="Arial"/>
        </w:rPr>
        <w:t>Oferta przetargowa</w:t>
      </w:r>
    </w:p>
    <w:p w14:paraId="1181DEA3" w14:textId="77777777" w:rsidR="006B0164" w:rsidRPr="00BC4F13" w:rsidRDefault="006B0164" w:rsidP="006B0164">
      <w:pPr>
        <w:ind w:right="23"/>
        <w:jc w:val="center"/>
        <w:rPr>
          <w:rFonts w:ascii="Arial" w:hAnsi="Arial" w:cs="Arial"/>
          <w:bCs/>
        </w:rPr>
      </w:pPr>
      <w:r w:rsidRPr="00BC4F13">
        <w:rPr>
          <w:rFonts w:ascii="Arial" w:hAnsi="Arial" w:cs="Arial"/>
          <w:bCs/>
        </w:rPr>
        <w:t>dla Zamawiającego:</w:t>
      </w:r>
    </w:p>
    <w:p w14:paraId="3E46C68B" w14:textId="77777777" w:rsidR="006B0164" w:rsidRPr="00BC4F13" w:rsidRDefault="006B0164" w:rsidP="006B0164">
      <w:pPr>
        <w:ind w:right="23"/>
        <w:jc w:val="center"/>
        <w:rPr>
          <w:rFonts w:ascii="Arial" w:hAnsi="Arial" w:cs="Arial"/>
          <w:bCs/>
        </w:rPr>
      </w:pPr>
      <w:r w:rsidRPr="00BC4F13">
        <w:rPr>
          <w:rFonts w:ascii="Arial" w:hAnsi="Arial" w:cs="Arial"/>
          <w:bCs/>
        </w:rPr>
        <w:t>Sąd Okręgowy w Warszawie</w:t>
      </w:r>
    </w:p>
    <w:p w14:paraId="3C3B863B" w14:textId="77777777" w:rsidR="006B0164" w:rsidRPr="00305319" w:rsidRDefault="006B0164" w:rsidP="006B0164">
      <w:pPr>
        <w:tabs>
          <w:tab w:val="left" w:pos="284"/>
        </w:tabs>
        <w:ind w:left="284" w:right="23" w:hanging="284"/>
        <w:jc w:val="center"/>
        <w:rPr>
          <w:rFonts w:ascii="Arial" w:hAnsi="Arial" w:cs="Arial"/>
          <w:bCs/>
        </w:rPr>
      </w:pPr>
      <w:r w:rsidRPr="00BC4F13">
        <w:rPr>
          <w:rFonts w:ascii="Arial" w:hAnsi="Arial" w:cs="Arial"/>
          <w:bCs/>
        </w:rPr>
        <w:t>00-898 Warszawa, al. „Solidarności” 127</w:t>
      </w:r>
    </w:p>
    <w:p w14:paraId="6213C4A6" w14:textId="77777777" w:rsidR="006B0164" w:rsidRPr="00305319" w:rsidRDefault="006B0164" w:rsidP="006B0164">
      <w:pPr>
        <w:tabs>
          <w:tab w:val="left" w:pos="284"/>
        </w:tabs>
        <w:ind w:left="284" w:right="23" w:hanging="284"/>
        <w:jc w:val="center"/>
        <w:rPr>
          <w:rFonts w:ascii="Arial" w:hAnsi="Arial" w:cs="Arial"/>
          <w:b/>
          <w:bCs/>
        </w:rPr>
      </w:pPr>
    </w:p>
    <w:p w14:paraId="2B6C0D77" w14:textId="77777777" w:rsidR="006B0164" w:rsidRPr="00305319" w:rsidRDefault="006B0164" w:rsidP="006B0164">
      <w:pPr>
        <w:tabs>
          <w:tab w:val="left" w:pos="284"/>
        </w:tabs>
        <w:ind w:left="284" w:right="23" w:hanging="284"/>
        <w:jc w:val="center"/>
        <w:rPr>
          <w:rFonts w:ascii="Arial" w:hAnsi="Arial" w:cs="Arial"/>
          <w:bCs/>
        </w:rPr>
      </w:pPr>
      <w:r w:rsidRPr="00305319">
        <w:rPr>
          <w:rFonts w:ascii="Arial" w:hAnsi="Arial" w:cs="Arial"/>
          <w:bCs/>
        </w:rPr>
        <w:t xml:space="preserve">                                                                    </w:t>
      </w:r>
    </w:p>
    <w:p w14:paraId="6B4D5D0D" w14:textId="77777777" w:rsidR="006B0164" w:rsidRPr="00305319" w:rsidRDefault="006B0164" w:rsidP="006B0164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305319">
        <w:rPr>
          <w:rFonts w:ascii="Arial" w:hAnsi="Arial" w:cs="Arial"/>
          <w:bCs/>
          <w:kern w:val="0"/>
          <w:lang w:val="x-none"/>
        </w:rPr>
        <w:t>Niżej podpisani ..............................................................................</w:t>
      </w:r>
      <w:r w:rsidRPr="00305319">
        <w:rPr>
          <w:rFonts w:ascii="Arial" w:hAnsi="Arial" w:cs="Arial"/>
          <w:bCs/>
          <w:kern w:val="0"/>
        </w:rPr>
        <w:t>......</w:t>
      </w:r>
      <w:r w:rsidRPr="00305319">
        <w:rPr>
          <w:rFonts w:ascii="Arial" w:hAnsi="Arial" w:cs="Arial"/>
          <w:bCs/>
          <w:kern w:val="0"/>
          <w:lang w:val="x-none"/>
        </w:rPr>
        <w:t>................</w:t>
      </w:r>
      <w:r w:rsidRPr="00305319">
        <w:rPr>
          <w:rFonts w:ascii="Arial" w:hAnsi="Arial" w:cs="Arial"/>
          <w:bCs/>
          <w:kern w:val="0"/>
        </w:rPr>
        <w:t>.....................................</w:t>
      </w:r>
    </w:p>
    <w:p w14:paraId="11F7BF3A" w14:textId="77777777" w:rsidR="006B0164" w:rsidRPr="00305319" w:rsidRDefault="006B0164" w:rsidP="006B0164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305319">
        <w:rPr>
          <w:rFonts w:ascii="Arial" w:hAnsi="Arial" w:cs="Arial"/>
          <w:bCs/>
          <w:kern w:val="0"/>
          <w:lang w:val="x-none"/>
        </w:rPr>
        <w:t>działając w imieniu i na rzec</w:t>
      </w:r>
      <w:r w:rsidRPr="00305319">
        <w:rPr>
          <w:rFonts w:ascii="Arial" w:hAnsi="Arial" w:cs="Arial"/>
          <w:bCs/>
          <w:kern w:val="0"/>
        </w:rPr>
        <w:t>z</w:t>
      </w:r>
      <w:r w:rsidRPr="00305319">
        <w:rPr>
          <w:rFonts w:ascii="Arial" w:hAnsi="Arial" w:cs="Arial"/>
          <w:bCs/>
          <w:kern w:val="0"/>
          <w:lang w:val="x-none"/>
        </w:rPr>
        <w:t>.........................................................................</w:t>
      </w:r>
      <w:r w:rsidRPr="00305319">
        <w:rPr>
          <w:rFonts w:ascii="Arial" w:hAnsi="Arial" w:cs="Arial"/>
          <w:bCs/>
          <w:kern w:val="0"/>
        </w:rPr>
        <w:t>.....</w:t>
      </w:r>
      <w:r w:rsidRPr="00305319">
        <w:rPr>
          <w:rFonts w:ascii="Arial" w:hAnsi="Arial" w:cs="Arial"/>
          <w:bCs/>
          <w:kern w:val="0"/>
          <w:lang w:val="x-none"/>
        </w:rPr>
        <w:t>............................</w:t>
      </w:r>
      <w:r w:rsidRPr="00305319">
        <w:rPr>
          <w:rFonts w:ascii="Arial" w:hAnsi="Arial" w:cs="Arial"/>
          <w:bCs/>
          <w:kern w:val="0"/>
        </w:rPr>
        <w:t>..........</w:t>
      </w:r>
    </w:p>
    <w:p w14:paraId="686FBF27" w14:textId="77777777" w:rsidR="006B0164" w:rsidRPr="00305319" w:rsidRDefault="006B0164" w:rsidP="006B0164">
      <w:pPr>
        <w:ind w:right="45"/>
        <w:rPr>
          <w:rFonts w:ascii="Arial" w:hAnsi="Arial" w:cs="Arial"/>
          <w:bCs/>
          <w:kern w:val="0"/>
        </w:rPr>
      </w:pPr>
      <w:r w:rsidRPr="00305319">
        <w:rPr>
          <w:rFonts w:ascii="Arial" w:hAnsi="Arial" w:cs="Arial"/>
          <w:bCs/>
          <w:kern w:val="0"/>
          <w:lang w:val="x-none"/>
        </w:rPr>
        <w:t>.........................................................................................................................................</w:t>
      </w:r>
      <w:r w:rsidRPr="00305319">
        <w:rPr>
          <w:rFonts w:ascii="Arial" w:hAnsi="Arial" w:cs="Arial"/>
          <w:bCs/>
          <w:kern w:val="0"/>
        </w:rPr>
        <w:t>......</w:t>
      </w:r>
      <w:r w:rsidRPr="00305319">
        <w:rPr>
          <w:rFonts w:ascii="Arial" w:hAnsi="Arial" w:cs="Arial"/>
          <w:bCs/>
          <w:kern w:val="0"/>
          <w:lang w:val="x-none"/>
        </w:rPr>
        <w:t>........</w:t>
      </w:r>
      <w:r w:rsidRPr="00305319">
        <w:rPr>
          <w:rFonts w:ascii="Arial" w:hAnsi="Arial" w:cs="Arial"/>
          <w:bCs/>
          <w:kern w:val="0"/>
        </w:rPr>
        <w:t>...........</w:t>
      </w:r>
    </w:p>
    <w:p w14:paraId="22052605" w14:textId="77777777" w:rsidR="006B0164" w:rsidRPr="00305319" w:rsidRDefault="006B0164" w:rsidP="006B0164">
      <w:pPr>
        <w:tabs>
          <w:tab w:val="left" w:pos="2667"/>
          <w:tab w:val="center" w:pos="4582"/>
        </w:tabs>
        <w:ind w:right="45"/>
        <w:rPr>
          <w:rFonts w:ascii="Arial" w:hAnsi="Arial" w:cs="Arial"/>
          <w:bCs/>
          <w:i/>
          <w:kern w:val="0"/>
          <w:sz w:val="14"/>
          <w:szCs w:val="14"/>
        </w:rPr>
      </w:pPr>
      <w:r w:rsidRPr="00305319">
        <w:rPr>
          <w:rFonts w:ascii="Arial" w:hAnsi="Arial" w:cs="Arial"/>
          <w:bCs/>
          <w:i/>
          <w:kern w:val="0"/>
          <w:sz w:val="14"/>
          <w:szCs w:val="14"/>
          <w:lang w:val="x-none"/>
        </w:rPr>
        <w:tab/>
      </w:r>
      <w:r w:rsidRPr="00305319">
        <w:rPr>
          <w:rFonts w:ascii="Arial" w:hAnsi="Arial" w:cs="Arial"/>
          <w:bCs/>
          <w:i/>
          <w:kern w:val="0"/>
          <w:sz w:val="14"/>
          <w:szCs w:val="14"/>
          <w:lang w:val="x-none"/>
        </w:rPr>
        <w:tab/>
        <w:t xml:space="preserve">(nazwa i siedziba Wykonawcy) </w:t>
      </w:r>
    </w:p>
    <w:p w14:paraId="3A90420B" w14:textId="77777777" w:rsidR="006B0164" w:rsidRPr="00305319" w:rsidRDefault="006B0164" w:rsidP="006B0164">
      <w:pPr>
        <w:tabs>
          <w:tab w:val="left" w:pos="2667"/>
          <w:tab w:val="center" w:pos="4582"/>
        </w:tabs>
        <w:ind w:right="45"/>
        <w:rPr>
          <w:rFonts w:ascii="Arial" w:hAnsi="Arial" w:cs="Arial"/>
          <w:bCs/>
          <w:i/>
          <w:kern w:val="0"/>
          <w:sz w:val="14"/>
          <w:szCs w:val="14"/>
        </w:rPr>
      </w:pPr>
    </w:p>
    <w:p w14:paraId="4B426AA0" w14:textId="77777777" w:rsidR="006B0164" w:rsidRPr="00305319" w:rsidRDefault="006B0164" w:rsidP="006B0164">
      <w:pPr>
        <w:tabs>
          <w:tab w:val="left" w:pos="2667"/>
          <w:tab w:val="center" w:pos="4582"/>
        </w:tabs>
        <w:ind w:right="45"/>
        <w:rPr>
          <w:rFonts w:ascii="Arial" w:hAnsi="Arial" w:cs="Arial"/>
          <w:bCs/>
          <w:i/>
          <w:kern w:val="0"/>
          <w:sz w:val="14"/>
          <w:szCs w:val="14"/>
        </w:rPr>
      </w:pPr>
    </w:p>
    <w:p w14:paraId="4E0152AB" w14:textId="77777777" w:rsidR="006B0164" w:rsidRPr="00305319" w:rsidRDefault="006B0164" w:rsidP="006B0164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305319">
        <w:rPr>
          <w:rFonts w:ascii="Arial" w:hAnsi="Arial" w:cs="Arial"/>
          <w:bCs/>
          <w:kern w:val="0"/>
          <w:lang w:val="x-none"/>
        </w:rPr>
        <w:t xml:space="preserve">działającego w oparciu o wpis do </w:t>
      </w:r>
      <w:r w:rsidRPr="00305319">
        <w:rPr>
          <w:rFonts w:ascii="Arial" w:hAnsi="Arial" w:cs="Arial"/>
          <w:bCs/>
          <w:kern w:val="0"/>
        </w:rPr>
        <w:t>……………………………..…….</w:t>
      </w:r>
      <w:r w:rsidRPr="00305319">
        <w:rPr>
          <w:rFonts w:ascii="Arial" w:hAnsi="Arial" w:cs="Arial"/>
          <w:bCs/>
          <w:kern w:val="0"/>
          <w:lang w:val="x-none"/>
        </w:rPr>
        <w:t>…, pod nr…………………………</w:t>
      </w:r>
      <w:r w:rsidRPr="00305319">
        <w:rPr>
          <w:rFonts w:ascii="Arial" w:hAnsi="Arial" w:cs="Arial"/>
          <w:bCs/>
          <w:kern w:val="0"/>
        </w:rPr>
        <w:t>….</w:t>
      </w:r>
    </w:p>
    <w:p w14:paraId="23CD3C18" w14:textId="77777777" w:rsidR="006B0164" w:rsidRPr="00305319" w:rsidRDefault="006B0164" w:rsidP="006B0164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305319">
        <w:rPr>
          <w:rFonts w:ascii="Arial" w:hAnsi="Arial" w:cs="Arial"/>
          <w:bCs/>
          <w:kern w:val="0"/>
          <w:lang w:val="x-none"/>
        </w:rPr>
        <w:t>REGON:.....</w:t>
      </w:r>
      <w:r w:rsidRPr="00305319">
        <w:rPr>
          <w:rFonts w:ascii="Arial" w:hAnsi="Arial" w:cs="Arial"/>
          <w:bCs/>
          <w:kern w:val="0"/>
        </w:rPr>
        <w:t>......</w:t>
      </w:r>
      <w:r w:rsidRPr="00305319">
        <w:rPr>
          <w:rFonts w:ascii="Arial" w:hAnsi="Arial" w:cs="Arial"/>
          <w:bCs/>
          <w:kern w:val="0"/>
          <w:lang w:val="x-none"/>
        </w:rPr>
        <w:t>............................................</w:t>
      </w:r>
      <w:r w:rsidRPr="00305319">
        <w:rPr>
          <w:rFonts w:ascii="Arial" w:hAnsi="Arial" w:cs="Arial"/>
          <w:bCs/>
          <w:kern w:val="0"/>
        </w:rPr>
        <w:t xml:space="preserve">, </w:t>
      </w:r>
      <w:r w:rsidRPr="00305319">
        <w:rPr>
          <w:rFonts w:ascii="Arial" w:hAnsi="Arial" w:cs="Arial"/>
          <w:bCs/>
          <w:kern w:val="0"/>
          <w:lang w:val="x-none"/>
        </w:rPr>
        <w:t>NIP:...................................................................................</w:t>
      </w:r>
      <w:r w:rsidRPr="00305319">
        <w:rPr>
          <w:rFonts w:ascii="Arial" w:hAnsi="Arial" w:cs="Arial"/>
          <w:bCs/>
          <w:kern w:val="0"/>
        </w:rPr>
        <w:t>.</w:t>
      </w:r>
      <w:r w:rsidRPr="00305319">
        <w:rPr>
          <w:rFonts w:ascii="Arial" w:hAnsi="Arial" w:cs="Arial"/>
          <w:bCs/>
          <w:kern w:val="0"/>
          <w:lang w:val="x-none"/>
        </w:rPr>
        <w:t xml:space="preserve">  </w:t>
      </w:r>
    </w:p>
    <w:p w14:paraId="1387339F" w14:textId="77777777" w:rsidR="006B0164" w:rsidRPr="00305319" w:rsidRDefault="006B0164" w:rsidP="006B0164">
      <w:pPr>
        <w:widowControl/>
        <w:spacing w:line="480" w:lineRule="auto"/>
        <w:ind w:right="45"/>
        <w:rPr>
          <w:rFonts w:ascii="Arial" w:hAnsi="Arial" w:cs="Arial"/>
          <w:bCs/>
          <w:kern w:val="0"/>
          <w:lang w:val="es-ES"/>
        </w:rPr>
      </w:pPr>
      <w:r w:rsidRPr="00305319">
        <w:rPr>
          <w:rFonts w:ascii="Arial" w:hAnsi="Arial" w:cs="Arial"/>
          <w:bCs/>
          <w:kern w:val="0"/>
          <w:lang w:val="es-ES"/>
        </w:rPr>
        <w:t xml:space="preserve">tel. .................................................................   </w:t>
      </w:r>
    </w:p>
    <w:p w14:paraId="44D41881" w14:textId="77777777" w:rsidR="006B0164" w:rsidRPr="00305319" w:rsidRDefault="006B0164" w:rsidP="006B0164">
      <w:pPr>
        <w:spacing w:line="480" w:lineRule="auto"/>
        <w:ind w:right="45"/>
        <w:rPr>
          <w:rFonts w:ascii="Arial" w:hAnsi="Arial" w:cs="Arial"/>
          <w:bCs/>
          <w:lang w:val="es-ES"/>
        </w:rPr>
      </w:pPr>
      <w:r w:rsidRPr="00305319">
        <w:rPr>
          <w:rFonts w:ascii="Arial" w:hAnsi="Arial" w:cs="Arial"/>
          <w:bCs/>
          <w:lang w:val="es-ES"/>
        </w:rPr>
        <w:t>strona internetowa .......................................................... e-mail ..............................................................</w:t>
      </w:r>
    </w:p>
    <w:p w14:paraId="17BCDA1E" w14:textId="79BF6286" w:rsidR="006B0164" w:rsidRPr="00305319" w:rsidRDefault="006B0164" w:rsidP="006B0164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bCs/>
        </w:rPr>
      </w:pPr>
      <w:r w:rsidRPr="00305319">
        <w:rPr>
          <w:rFonts w:ascii="Arial" w:hAnsi="Arial" w:cs="Arial"/>
        </w:rPr>
        <w:t xml:space="preserve">przystępując do uczestnictwa w postępowaniu o udzielenie zamówienia publicznego </w:t>
      </w:r>
      <w:r w:rsidRPr="00305319">
        <w:rPr>
          <w:rFonts w:ascii="Arial" w:hAnsi="Arial" w:cs="Arial"/>
        </w:rPr>
        <w:br/>
        <w:t xml:space="preserve">nr </w:t>
      </w:r>
      <w:r w:rsidR="00F52F5A">
        <w:rPr>
          <w:rFonts w:ascii="Arial" w:hAnsi="Arial" w:cs="Arial"/>
          <w:b/>
          <w:bCs/>
        </w:rPr>
        <w:t>ZP/SUN/11/25</w:t>
      </w:r>
      <w:r w:rsidRPr="00305319">
        <w:rPr>
          <w:rFonts w:ascii="Arial" w:hAnsi="Arial" w:cs="Arial"/>
          <w:b/>
          <w:bCs/>
        </w:rPr>
        <w:t xml:space="preserve"> w</w:t>
      </w:r>
      <w:r w:rsidRPr="00305319">
        <w:rPr>
          <w:rFonts w:ascii="Arial" w:hAnsi="Arial" w:cs="Arial"/>
        </w:rPr>
        <w:t xml:space="preserve"> trybie podstawowym na podstawie art. 275 pkt 1 ustawy z dnia 11 września 2019 r. Prawo zamówień publicznych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3617E5">
        <w:rPr>
          <w:rFonts w:ascii="Arial" w:hAnsi="Arial" w:cs="Arial"/>
        </w:rPr>
        <w:t>Dz.U</w:t>
      </w:r>
      <w:r>
        <w:rPr>
          <w:rFonts w:ascii="Arial" w:hAnsi="Arial" w:cs="Arial"/>
        </w:rPr>
        <w:t>. z 2024</w:t>
      </w:r>
      <w:r w:rsidRPr="003617E5">
        <w:rPr>
          <w:rFonts w:ascii="Arial" w:hAnsi="Arial" w:cs="Arial"/>
        </w:rPr>
        <w:t xml:space="preserve"> r. poz.</w:t>
      </w:r>
      <w:r>
        <w:rPr>
          <w:rFonts w:ascii="Arial" w:hAnsi="Arial" w:cs="Arial"/>
        </w:rPr>
        <w:t xml:space="preserve"> 1320)</w:t>
      </w:r>
      <w:r w:rsidRPr="0030531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na </w:t>
      </w:r>
      <w:r w:rsidRPr="00BC4F13">
        <w:rPr>
          <w:rFonts w:ascii="Arial" w:hAnsi="Arial" w:cs="Arial"/>
          <w:b/>
          <w:kern w:val="1"/>
          <w:lang w:eastAsia="ar-SA"/>
        </w:rPr>
        <w:t>świadczenie usługi k</w:t>
      </w:r>
      <w:r w:rsidRPr="00BC4F13">
        <w:rPr>
          <w:rFonts w:ascii="Arial" w:hAnsi="Arial" w:cs="Arial"/>
          <w:b/>
          <w:bCs/>
          <w:kern w:val="1"/>
          <w:lang w:eastAsia="ar-SA"/>
        </w:rPr>
        <w:t xml:space="preserve">onserwacji, bieżącej eksploatacji i napraw awaryjnych systemów bezpieczeństwa </w:t>
      </w:r>
      <w:r w:rsidRPr="00BC4F13">
        <w:rPr>
          <w:rFonts w:ascii="Arial" w:hAnsi="Arial" w:cs="Arial"/>
          <w:b/>
          <w:kern w:val="1"/>
          <w:lang w:eastAsia="ar-SA"/>
        </w:rPr>
        <w:t>dla potrzeb Sądu Okręgowego  w Warszawie</w:t>
      </w:r>
      <w:r>
        <w:rPr>
          <w:rFonts w:ascii="Arial" w:hAnsi="Arial" w:cs="Arial"/>
        </w:rPr>
        <w:t>, składamy niniejszą ofertę:</w:t>
      </w:r>
    </w:p>
    <w:p w14:paraId="43086ECA" w14:textId="77777777" w:rsidR="006B0164" w:rsidRPr="00305319" w:rsidRDefault="006B0164" w:rsidP="006B0164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</w:rPr>
      </w:pPr>
    </w:p>
    <w:p w14:paraId="358F1692" w14:textId="77777777" w:rsidR="00DC72D7" w:rsidRPr="00DC72D7" w:rsidRDefault="006B0164" w:rsidP="00D1726C">
      <w:pPr>
        <w:widowControl/>
        <w:numPr>
          <w:ilvl w:val="0"/>
          <w:numId w:val="116"/>
        </w:numPr>
        <w:tabs>
          <w:tab w:val="left" w:pos="-2977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bCs/>
        </w:rPr>
      </w:pPr>
      <w:r w:rsidRPr="00305319">
        <w:rPr>
          <w:rFonts w:ascii="Arial" w:hAnsi="Arial" w:cs="Times New Roman"/>
          <w:kern w:val="0"/>
        </w:rPr>
        <w:t xml:space="preserve">Oferujemy wykonanie </w:t>
      </w:r>
      <w:r w:rsidRPr="00F32E79">
        <w:rPr>
          <w:rFonts w:ascii="Arial" w:hAnsi="Arial" w:cs="Arial"/>
        </w:rPr>
        <w:t xml:space="preserve">całego przedmiotu zamówienia </w:t>
      </w:r>
      <w:r>
        <w:rPr>
          <w:rFonts w:ascii="Arial" w:hAnsi="Arial" w:cs="Arial"/>
        </w:rPr>
        <w:t>w zakresie</w:t>
      </w:r>
      <w:r w:rsidRPr="005A1CF7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świadczenia</w:t>
      </w:r>
      <w:r w:rsidRPr="0030601B">
        <w:rPr>
          <w:rFonts w:ascii="Arial" w:hAnsi="Arial" w:cs="Arial"/>
          <w:bCs/>
        </w:rPr>
        <w:t xml:space="preserve"> usługi konserwacji, bieżącej eksploatacji i napraw awaryjnych systemów bezpieczeństwa - sygnalizacji włamania </w:t>
      </w:r>
      <w:r w:rsidR="008E30C9">
        <w:rPr>
          <w:rFonts w:ascii="Arial" w:hAnsi="Arial" w:cs="Arial"/>
          <w:bCs/>
        </w:rPr>
        <w:br/>
      </w:r>
      <w:r w:rsidRPr="0030601B">
        <w:rPr>
          <w:rFonts w:ascii="Arial" w:hAnsi="Arial" w:cs="Arial"/>
          <w:bCs/>
        </w:rPr>
        <w:t>i napadu (</w:t>
      </w:r>
      <w:proofErr w:type="spellStart"/>
      <w:r w:rsidRPr="0030601B">
        <w:rPr>
          <w:rFonts w:ascii="Arial" w:hAnsi="Arial" w:cs="Arial"/>
          <w:bCs/>
        </w:rPr>
        <w:t>SWiN</w:t>
      </w:r>
      <w:proofErr w:type="spellEnd"/>
      <w:r w:rsidRPr="0030601B">
        <w:rPr>
          <w:rFonts w:ascii="Arial" w:hAnsi="Arial" w:cs="Arial"/>
          <w:bCs/>
        </w:rPr>
        <w:t xml:space="preserve">), kontroli dostępu (KD), telewizji przemysłowej (CCTV), </w:t>
      </w:r>
      <w:r w:rsidR="00DC72D7" w:rsidRPr="00DC72D7">
        <w:rPr>
          <w:rFonts w:ascii="Arial" w:hAnsi="Arial" w:cs="Arial"/>
          <w:bCs/>
        </w:rPr>
        <w:t>w obiektach Sądu Okręgowego w Warszawie:</w:t>
      </w:r>
    </w:p>
    <w:p w14:paraId="4D61BB0D" w14:textId="77777777" w:rsidR="00DC72D7" w:rsidRPr="003334E8" w:rsidRDefault="00DC72D7" w:rsidP="00D1726C">
      <w:pPr>
        <w:numPr>
          <w:ilvl w:val="0"/>
          <w:numId w:val="64"/>
        </w:numPr>
        <w:spacing w:after="11"/>
        <w:ind w:left="709" w:hanging="349"/>
        <w:jc w:val="both"/>
        <w:rPr>
          <w:rFonts w:ascii="Arial" w:hAnsi="Arial" w:cs="Arial"/>
          <w:b/>
          <w:bCs/>
        </w:rPr>
      </w:pPr>
      <w:r w:rsidRPr="003334E8">
        <w:rPr>
          <w:rFonts w:ascii="Arial" w:hAnsi="Arial" w:cs="Arial"/>
          <w:b/>
          <w:bCs/>
        </w:rPr>
        <w:t xml:space="preserve">w siedzibie Sądu Okręgowego w Warszawie przy al. „Solidarności” 127 w Warszawie, </w:t>
      </w:r>
      <w:r w:rsidR="008E30C9">
        <w:rPr>
          <w:rFonts w:ascii="Arial" w:hAnsi="Arial" w:cs="Arial"/>
          <w:b/>
          <w:bCs/>
        </w:rPr>
        <w:br/>
      </w:r>
      <w:r w:rsidRPr="003334E8">
        <w:rPr>
          <w:rFonts w:ascii="Arial" w:hAnsi="Arial" w:cs="Arial"/>
          <w:b/>
          <w:bCs/>
        </w:rPr>
        <w:t>z wyłączeniem stref ochronnych w tym obiekcie,</w:t>
      </w:r>
    </w:p>
    <w:p w14:paraId="3951BDA9" w14:textId="77777777" w:rsidR="00DC72D7" w:rsidRPr="003334E8" w:rsidRDefault="00DC72D7" w:rsidP="00D1726C">
      <w:pPr>
        <w:numPr>
          <w:ilvl w:val="0"/>
          <w:numId w:val="64"/>
        </w:numPr>
        <w:spacing w:after="11"/>
        <w:ind w:left="709" w:hanging="349"/>
        <w:jc w:val="both"/>
        <w:rPr>
          <w:rFonts w:ascii="Arial" w:hAnsi="Arial" w:cs="Arial"/>
          <w:b/>
          <w:bCs/>
        </w:rPr>
      </w:pPr>
      <w:r w:rsidRPr="003334E8">
        <w:rPr>
          <w:rFonts w:ascii="Arial" w:hAnsi="Arial" w:cs="Arial"/>
          <w:b/>
          <w:bCs/>
        </w:rPr>
        <w:t>w Górze Kalwarii przy ul. Dominikańskiej 9 w budynku nr 26 (Archiwum akt sądowych)</w:t>
      </w:r>
      <w:r>
        <w:rPr>
          <w:rFonts w:ascii="Arial" w:hAnsi="Arial" w:cs="Arial"/>
          <w:bCs/>
        </w:rPr>
        <w:t>,</w:t>
      </w:r>
    </w:p>
    <w:p w14:paraId="0FE5D15E" w14:textId="77777777" w:rsidR="006B0164" w:rsidRPr="00237F4D" w:rsidRDefault="00DC72D7" w:rsidP="00DC72D7">
      <w:pPr>
        <w:widowControl/>
        <w:tabs>
          <w:tab w:val="left" w:pos="-2977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Times New Roman"/>
          <w:kern w:val="0"/>
        </w:rPr>
      </w:pPr>
      <w:r>
        <w:rPr>
          <w:rFonts w:ascii="Arial" w:hAnsi="Arial" w:cs="Arial"/>
          <w:color w:val="000000"/>
          <w:kern w:val="0"/>
        </w:rPr>
        <w:t xml:space="preserve">     </w:t>
      </w:r>
      <w:r w:rsidR="006B0164">
        <w:rPr>
          <w:rFonts w:ascii="Arial" w:hAnsi="Arial" w:cs="Arial"/>
          <w:color w:val="000000"/>
          <w:kern w:val="0"/>
        </w:rPr>
        <w:t xml:space="preserve">za </w:t>
      </w:r>
      <w:r w:rsidR="006B0164">
        <w:rPr>
          <w:rFonts w:ascii="Arial" w:hAnsi="Arial" w:cs="Arial"/>
        </w:rPr>
        <w:t>całkowite ryczałtowe wynagrodzenie</w:t>
      </w:r>
      <w:r w:rsidR="006B0164">
        <w:rPr>
          <w:rFonts w:ascii="Arial" w:hAnsi="Arial" w:cs="Arial"/>
          <w:color w:val="000000"/>
          <w:kern w:val="0"/>
        </w:rPr>
        <w:t>:</w:t>
      </w:r>
    </w:p>
    <w:p w14:paraId="7E9DB5DF" w14:textId="760BAF65" w:rsidR="006B0164" w:rsidRPr="00237F4D" w:rsidRDefault="00BF2F40" w:rsidP="006B0164">
      <w:pPr>
        <w:widowControl/>
        <w:tabs>
          <w:tab w:val="left" w:pos="-2977"/>
        </w:tabs>
        <w:suppressAutoHyphens/>
        <w:overflowPunct/>
        <w:autoSpaceDE/>
        <w:autoSpaceDN/>
        <w:adjustRightInd/>
        <w:spacing w:line="276" w:lineRule="auto"/>
        <w:ind w:left="283"/>
        <w:jc w:val="both"/>
        <w:textAlignment w:val="auto"/>
        <w:rPr>
          <w:rFonts w:ascii="Arial" w:hAnsi="Arial" w:cs="Times New Roman"/>
          <w:kern w:val="0"/>
        </w:rPr>
      </w:pPr>
      <w:r>
        <w:rPr>
          <w:rFonts w:ascii="Arial" w:hAnsi="Arial" w:cs="Times New Roman"/>
          <w:kern w:val="0"/>
        </w:rPr>
        <w:t>bez podatku VAT</w:t>
      </w:r>
      <w:r w:rsidR="006B0164" w:rsidRPr="00237F4D">
        <w:rPr>
          <w:rFonts w:ascii="Arial" w:hAnsi="Arial" w:cs="Times New Roman"/>
          <w:kern w:val="0"/>
        </w:rPr>
        <w:t>: ......................... zł,</w:t>
      </w:r>
    </w:p>
    <w:p w14:paraId="03572B18" w14:textId="77777777" w:rsidR="006B0164" w:rsidRPr="00237F4D" w:rsidRDefault="006B0164" w:rsidP="006B0164">
      <w:pPr>
        <w:widowControl/>
        <w:tabs>
          <w:tab w:val="left" w:pos="-2977"/>
        </w:tabs>
        <w:suppressAutoHyphens/>
        <w:overflowPunct/>
        <w:autoSpaceDE/>
        <w:autoSpaceDN/>
        <w:adjustRightInd/>
        <w:spacing w:line="276" w:lineRule="auto"/>
        <w:ind w:left="283"/>
        <w:jc w:val="both"/>
        <w:textAlignment w:val="auto"/>
        <w:rPr>
          <w:rFonts w:ascii="Arial" w:hAnsi="Arial" w:cs="Times New Roman"/>
          <w:kern w:val="0"/>
        </w:rPr>
      </w:pPr>
      <w:r w:rsidRPr="00237F4D">
        <w:rPr>
          <w:rFonts w:ascii="Arial" w:hAnsi="Arial" w:cs="Times New Roman"/>
          <w:kern w:val="0"/>
        </w:rPr>
        <w:t xml:space="preserve">(słownie: ...............................................................................................................................), </w:t>
      </w:r>
    </w:p>
    <w:p w14:paraId="421CED98" w14:textId="01BBE4FA" w:rsidR="006B0164" w:rsidRPr="00237F4D" w:rsidRDefault="00BF2F40" w:rsidP="006B0164">
      <w:pPr>
        <w:widowControl/>
        <w:tabs>
          <w:tab w:val="left" w:pos="-2977"/>
        </w:tabs>
        <w:suppressAutoHyphens/>
        <w:overflowPunct/>
        <w:autoSpaceDE/>
        <w:autoSpaceDN/>
        <w:adjustRightInd/>
        <w:spacing w:line="276" w:lineRule="auto"/>
        <w:ind w:left="283"/>
        <w:jc w:val="both"/>
        <w:textAlignment w:val="auto"/>
        <w:rPr>
          <w:rFonts w:ascii="Arial" w:hAnsi="Arial" w:cs="Times New Roman"/>
          <w:kern w:val="0"/>
        </w:rPr>
      </w:pPr>
      <w:r>
        <w:rPr>
          <w:rFonts w:ascii="Arial" w:hAnsi="Arial" w:cs="Times New Roman"/>
          <w:kern w:val="0"/>
        </w:rPr>
        <w:t>z podatkiem VAT</w:t>
      </w:r>
      <w:r w:rsidR="006B0164" w:rsidRPr="00237F4D">
        <w:rPr>
          <w:rFonts w:ascii="Arial" w:hAnsi="Arial" w:cs="Times New Roman"/>
          <w:kern w:val="0"/>
        </w:rPr>
        <w:t>: ......................... zł,</w:t>
      </w:r>
    </w:p>
    <w:p w14:paraId="6AD3AAB2" w14:textId="77777777" w:rsidR="006B0164" w:rsidRPr="00237F4D" w:rsidRDefault="006B0164" w:rsidP="006B0164">
      <w:pPr>
        <w:widowControl/>
        <w:tabs>
          <w:tab w:val="left" w:pos="-2977"/>
        </w:tabs>
        <w:suppressAutoHyphens/>
        <w:overflowPunct/>
        <w:autoSpaceDE/>
        <w:autoSpaceDN/>
        <w:adjustRightInd/>
        <w:spacing w:line="276" w:lineRule="auto"/>
        <w:ind w:left="283"/>
        <w:jc w:val="both"/>
        <w:textAlignment w:val="auto"/>
        <w:rPr>
          <w:rFonts w:ascii="Arial" w:hAnsi="Arial" w:cs="Times New Roman"/>
          <w:kern w:val="0"/>
        </w:rPr>
      </w:pPr>
      <w:r w:rsidRPr="00237F4D">
        <w:rPr>
          <w:rFonts w:ascii="Arial" w:hAnsi="Arial" w:cs="Times New Roman"/>
          <w:kern w:val="0"/>
        </w:rPr>
        <w:t xml:space="preserve">(słownie: ..............................................................................................................................), </w:t>
      </w:r>
    </w:p>
    <w:p w14:paraId="55485DA2" w14:textId="77777777" w:rsidR="006B0164" w:rsidRPr="00237F4D" w:rsidRDefault="006B0164" w:rsidP="006B0164">
      <w:pPr>
        <w:widowControl/>
        <w:tabs>
          <w:tab w:val="left" w:pos="-2977"/>
        </w:tabs>
        <w:suppressAutoHyphens/>
        <w:overflowPunct/>
        <w:autoSpaceDE/>
        <w:autoSpaceDN/>
        <w:adjustRightInd/>
        <w:spacing w:line="276" w:lineRule="auto"/>
        <w:ind w:left="283"/>
        <w:jc w:val="both"/>
        <w:textAlignment w:val="auto"/>
        <w:rPr>
          <w:rFonts w:ascii="Arial" w:hAnsi="Arial" w:cs="Times New Roman"/>
          <w:kern w:val="0"/>
        </w:rPr>
      </w:pPr>
      <w:r w:rsidRPr="00237F4D">
        <w:rPr>
          <w:rFonts w:ascii="Arial" w:hAnsi="Arial" w:cs="Times New Roman"/>
          <w:kern w:val="0"/>
        </w:rPr>
        <w:t xml:space="preserve">podatek VAT </w:t>
      </w:r>
      <w:r>
        <w:rPr>
          <w:rFonts w:ascii="Arial" w:hAnsi="Arial" w:cs="Times New Roman"/>
          <w:kern w:val="0"/>
        </w:rPr>
        <w:t xml:space="preserve">według stawki </w:t>
      </w:r>
      <w:r w:rsidRPr="00237F4D">
        <w:rPr>
          <w:rFonts w:ascii="Arial" w:hAnsi="Arial" w:cs="Times New Roman"/>
          <w:kern w:val="0"/>
        </w:rPr>
        <w:t xml:space="preserve">….%, </w:t>
      </w:r>
    </w:p>
    <w:p w14:paraId="543CEA24" w14:textId="77777777" w:rsidR="006B0164" w:rsidRPr="005A1CF7" w:rsidRDefault="006B0164" w:rsidP="006B0164">
      <w:pPr>
        <w:widowControl/>
        <w:tabs>
          <w:tab w:val="left" w:pos="-2977"/>
        </w:tabs>
        <w:suppressAutoHyphens/>
        <w:overflowPunct/>
        <w:autoSpaceDE/>
        <w:autoSpaceDN/>
        <w:adjustRightInd/>
        <w:spacing w:line="276" w:lineRule="auto"/>
        <w:ind w:left="283"/>
        <w:jc w:val="both"/>
        <w:textAlignment w:val="auto"/>
        <w:rPr>
          <w:rFonts w:ascii="Arial" w:hAnsi="Arial" w:cs="Times New Roman"/>
          <w:b/>
          <w:i/>
          <w:kern w:val="0"/>
          <w:sz w:val="16"/>
          <w:szCs w:val="16"/>
        </w:rPr>
      </w:pPr>
      <w:r w:rsidRPr="00237F4D">
        <w:rPr>
          <w:rFonts w:ascii="Arial" w:hAnsi="Arial" w:cs="Times New Roman"/>
          <w:b/>
          <w:i/>
          <w:kern w:val="0"/>
          <w:sz w:val="16"/>
          <w:szCs w:val="16"/>
        </w:rPr>
        <w:t xml:space="preserve">(całkowitą cenę oferty należy wyliczyć zgodnie z zapisami Rozdziału VII ust. 6 </w:t>
      </w:r>
      <w:r>
        <w:rPr>
          <w:rFonts w:ascii="Arial" w:hAnsi="Arial" w:cs="Times New Roman"/>
          <w:b/>
          <w:i/>
          <w:kern w:val="0"/>
          <w:sz w:val="16"/>
          <w:szCs w:val="16"/>
        </w:rPr>
        <w:t>SWZ)</w:t>
      </w:r>
    </w:p>
    <w:p w14:paraId="3FEF3C32" w14:textId="77777777" w:rsidR="006B0164" w:rsidRPr="003F053A" w:rsidRDefault="006B0164" w:rsidP="006B0164">
      <w:pPr>
        <w:widowControl/>
        <w:overflowPunct/>
        <w:ind w:left="284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>w tym za:</w:t>
      </w:r>
    </w:p>
    <w:p w14:paraId="57E53130" w14:textId="77777777" w:rsidR="006B0164" w:rsidRPr="003F053A" w:rsidRDefault="006B0164" w:rsidP="006B0164">
      <w:pPr>
        <w:widowControl/>
        <w:overflowPunct/>
        <w:spacing w:line="276" w:lineRule="auto"/>
        <w:ind w:left="567" w:hanging="283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>1)</w:t>
      </w:r>
      <w:r w:rsidRPr="003F053A">
        <w:rPr>
          <w:rFonts w:ascii="Arial" w:hAnsi="Arial" w:cs="Arial"/>
        </w:rPr>
        <w:tab/>
      </w:r>
      <w:r w:rsidRPr="0005798C">
        <w:rPr>
          <w:rFonts w:ascii="Arial" w:hAnsi="Arial" w:cs="Arial"/>
        </w:rPr>
        <w:t>świadczenie usługi konserwacji, bieżącej eksploatacji i napraw awaryjnych systemów bezpieczeństwa - sygnalizacji włamania i napadu (</w:t>
      </w:r>
      <w:proofErr w:type="spellStart"/>
      <w:r w:rsidRPr="0005798C">
        <w:rPr>
          <w:rFonts w:ascii="Arial" w:hAnsi="Arial" w:cs="Arial"/>
        </w:rPr>
        <w:t>SWiN</w:t>
      </w:r>
      <w:proofErr w:type="spellEnd"/>
      <w:r w:rsidRPr="0005798C">
        <w:rPr>
          <w:rFonts w:ascii="Arial" w:hAnsi="Arial" w:cs="Arial"/>
        </w:rPr>
        <w:t>), kontroli dostępu (KD), telewizji przemysłowej (CCTV), w obiektach Sądu Okręgowego w Warszawie</w:t>
      </w:r>
      <w:r w:rsidRPr="003F053A">
        <w:rPr>
          <w:rFonts w:ascii="Arial" w:hAnsi="Arial" w:cs="Arial"/>
        </w:rPr>
        <w:t xml:space="preserve"> </w:t>
      </w:r>
      <w:r w:rsidRPr="00EA2015">
        <w:rPr>
          <w:rFonts w:ascii="Arial" w:hAnsi="Arial" w:cs="Arial"/>
          <w:b/>
          <w:bCs/>
        </w:rPr>
        <w:t>przy al. „Solidarności” 127 w Warszawie</w:t>
      </w:r>
      <w:r w:rsidRPr="0005798C">
        <w:rPr>
          <w:rFonts w:ascii="Arial" w:hAnsi="Arial" w:cs="Arial"/>
          <w:bCs/>
        </w:rPr>
        <w:t xml:space="preserve">, </w:t>
      </w:r>
      <w:r w:rsidRPr="0005798C">
        <w:rPr>
          <w:rFonts w:ascii="Arial" w:hAnsi="Arial" w:cs="Arial"/>
        </w:rPr>
        <w:t>z wyłączeniem stref ochronnych w tym obiekcie</w:t>
      </w:r>
      <w:r>
        <w:rPr>
          <w:rFonts w:ascii="Arial" w:hAnsi="Arial" w:cs="Arial"/>
        </w:rPr>
        <w:t xml:space="preserve"> - </w:t>
      </w:r>
      <w:r w:rsidRPr="00EA2015">
        <w:rPr>
          <w:rFonts w:ascii="Arial" w:hAnsi="Arial" w:cs="Arial"/>
          <w:u w:val="single"/>
        </w:rPr>
        <w:t>8 przeglądów</w:t>
      </w:r>
      <w:r>
        <w:rPr>
          <w:rFonts w:ascii="Arial" w:hAnsi="Arial" w:cs="Arial"/>
        </w:rPr>
        <w:t>,</w:t>
      </w:r>
      <w:r w:rsidRPr="0005798C">
        <w:rPr>
          <w:rFonts w:ascii="Arial" w:hAnsi="Arial" w:cs="Arial"/>
        </w:rPr>
        <w:t xml:space="preserve"> </w:t>
      </w:r>
      <w:r w:rsidRPr="003F053A">
        <w:rPr>
          <w:rFonts w:ascii="Arial" w:hAnsi="Arial" w:cs="Arial"/>
        </w:rPr>
        <w:t>za cenę:</w:t>
      </w:r>
    </w:p>
    <w:p w14:paraId="0E9CF547" w14:textId="77777777" w:rsidR="006B0164" w:rsidRPr="003F053A" w:rsidRDefault="006B0164" w:rsidP="006B0164">
      <w:pPr>
        <w:spacing w:line="276" w:lineRule="auto"/>
        <w:ind w:left="284" w:firstLine="284"/>
        <w:jc w:val="both"/>
        <w:rPr>
          <w:rFonts w:ascii="Arial" w:eastAsia="Calibri" w:hAnsi="Arial" w:cs="Arial"/>
        </w:rPr>
      </w:pPr>
      <w:r w:rsidRPr="003F053A">
        <w:rPr>
          <w:rFonts w:ascii="Arial" w:eastAsia="Calibri" w:hAnsi="Arial" w:cs="Arial"/>
        </w:rPr>
        <w:t xml:space="preserve">bez podatku VAT: ……………………………… zł </w:t>
      </w:r>
    </w:p>
    <w:p w14:paraId="367A5B6B" w14:textId="77777777" w:rsidR="006B0164" w:rsidRPr="003F053A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eastAsia="Calibri" w:hAnsi="Arial" w:cs="Arial"/>
        </w:rPr>
        <w:t>(słownie: ……………………………………………………………..……………………………….),</w:t>
      </w:r>
    </w:p>
    <w:p w14:paraId="0F11DB4F" w14:textId="77777777" w:rsidR="006B0164" w:rsidRPr="003F053A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>z podatkiem VAT: ......................... zł,</w:t>
      </w:r>
    </w:p>
    <w:p w14:paraId="3B172B75" w14:textId="77777777" w:rsidR="006B0164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 xml:space="preserve">(słownie: ..............................................................................................................................), </w:t>
      </w:r>
    </w:p>
    <w:p w14:paraId="02EB0578" w14:textId="77777777" w:rsidR="006B0164" w:rsidRPr="003F053A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8738CD">
        <w:rPr>
          <w:rFonts w:ascii="Arial" w:hAnsi="Arial" w:cs="Arial"/>
          <w:u w:val="single"/>
        </w:rPr>
        <w:t>w oparciu o cenę za jeden przegląd</w:t>
      </w:r>
      <w:r w:rsidRPr="003F053A">
        <w:rPr>
          <w:rFonts w:ascii="Arial" w:hAnsi="Arial" w:cs="Arial"/>
        </w:rPr>
        <w:t>:</w:t>
      </w:r>
    </w:p>
    <w:p w14:paraId="0D3D7788" w14:textId="77777777" w:rsidR="006B0164" w:rsidRPr="003F053A" w:rsidRDefault="006B0164" w:rsidP="006B0164">
      <w:pPr>
        <w:spacing w:line="276" w:lineRule="auto"/>
        <w:ind w:left="284" w:firstLine="284"/>
        <w:jc w:val="both"/>
        <w:rPr>
          <w:rFonts w:ascii="Arial" w:eastAsia="Calibri" w:hAnsi="Arial" w:cs="Arial"/>
        </w:rPr>
      </w:pPr>
      <w:r w:rsidRPr="003F053A">
        <w:rPr>
          <w:rFonts w:ascii="Arial" w:eastAsia="Calibri" w:hAnsi="Arial" w:cs="Arial"/>
        </w:rPr>
        <w:t xml:space="preserve">bez podatku VAT: ……………………………… zł </w:t>
      </w:r>
    </w:p>
    <w:p w14:paraId="0A1F52F6" w14:textId="77777777" w:rsidR="006B0164" w:rsidRPr="003F053A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eastAsia="Calibri" w:hAnsi="Arial" w:cs="Arial"/>
        </w:rPr>
        <w:t>(słownie: ……………………………………………………………..……………………………….),</w:t>
      </w:r>
    </w:p>
    <w:p w14:paraId="6EBE5476" w14:textId="77777777" w:rsidR="006B0164" w:rsidRPr="003F053A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>z podatkiem VAT: ......................... zł,</w:t>
      </w:r>
    </w:p>
    <w:p w14:paraId="16BB3127" w14:textId="77777777" w:rsidR="006B0164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 xml:space="preserve">(słownie: ..............................................................................................................................), </w:t>
      </w:r>
    </w:p>
    <w:p w14:paraId="26596289" w14:textId="77777777" w:rsidR="006B0164" w:rsidRPr="003F053A" w:rsidRDefault="006B0164" w:rsidP="006B0164">
      <w:pPr>
        <w:widowControl/>
        <w:tabs>
          <w:tab w:val="left" w:pos="567"/>
        </w:tabs>
        <w:overflowPunct/>
        <w:spacing w:line="276" w:lineRule="auto"/>
        <w:ind w:left="567" w:hanging="283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lastRenderedPageBreak/>
        <w:t>2)</w:t>
      </w:r>
      <w:r w:rsidRPr="003F053A">
        <w:rPr>
          <w:rFonts w:ascii="Arial" w:hAnsi="Arial" w:cs="Arial"/>
        </w:rPr>
        <w:tab/>
      </w:r>
      <w:r w:rsidRPr="00E30895">
        <w:rPr>
          <w:rFonts w:ascii="Arial" w:hAnsi="Arial" w:cs="Arial"/>
        </w:rPr>
        <w:t>świadczenie usługi konserwacji, bieżącej eksploatacji i napraw awaryjnych systemów bezpieczeństwa - sygnalizacji włamania i napadu (</w:t>
      </w:r>
      <w:proofErr w:type="spellStart"/>
      <w:r w:rsidRPr="00E30895">
        <w:rPr>
          <w:rFonts w:ascii="Arial" w:hAnsi="Arial" w:cs="Arial"/>
        </w:rPr>
        <w:t>SWiN</w:t>
      </w:r>
      <w:proofErr w:type="spellEnd"/>
      <w:r w:rsidRPr="00E30895">
        <w:rPr>
          <w:rFonts w:ascii="Arial" w:hAnsi="Arial" w:cs="Arial"/>
        </w:rPr>
        <w:t>), kontroli dostępu (KD), telewizji przemysłowej (CCTV), w obiektach Sądu Okręgowego w Warszawie</w:t>
      </w:r>
      <w:r>
        <w:rPr>
          <w:rFonts w:ascii="Arial" w:hAnsi="Arial" w:cs="Arial"/>
        </w:rPr>
        <w:t xml:space="preserve"> </w:t>
      </w:r>
      <w:r w:rsidR="00DC72D7" w:rsidRPr="00EA2015">
        <w:rPr>
          <w:rFonts w:ascii="Arial" w:hAnsi="Arial" w:cs="Arial"/>
          <w:b/>
          <w:bCs/>
          <w:kern w:val="0"/>
        </w:rPr>
        <w:t>w Górze Kalwarii przy ul. </w:t>
      </w:r>
      <w:r w:rsidRPr="00EA2015">
        <w:rPr>
          <w:rFonts w:ascii="Arial" w:hAnsi="Arial" w:cs="Arial"/>
          <w:b/>
          <w:bCs/>
          <w:kern w:val="0"/>
        </w:rPr>
        <w:t>Dominikańskiej 9 w budynku nr 26 (Archiwum akt sądowych)</w:t>
      </w:r>
      <w:r>
        <w:rPr>
          <w:rFonts w:ascii="Arial" w:hAnsi="Arial" w:cs="Arial"/>
          <w:bCs/>
          <w:kern w:val="0"/>
        </w:rPr>
        <w:t xml:space="preserve"> - </w:t>
      </w:r>
      <w:r w:rsidRPr="00EA2015">
        <w:rPr>
          <w:rFonts w:ascii="Arial" w:hAnsi="Arial" w:cs="Arial"/>
          <w:u w:val="single"/>
        </w:rPr>
        <w:t>8 przeglądów,</w:t>
      </w:r>
      <w:r w:rsidRPr="003F053A">
        <w:rPr>
          <w:rFonts w:ascii="Arial" w:hAnsi="Arial" w:cs="Arial"/>
        </w:rPr>
        <w:t xml:space="preserve"> za cenę: </w:t>
      </w:r>
    </w:p>
    <w:p w14:paraId="4E25F28B" w14:textId="77777777" w:rsidR="006B0164" w:rsidRPr="003F053A" w:rsidRDefault="006B0164" w:rsidP="006B0164">
      <w:pPr>
        <w:spacing w:line="276" w:lineRule="auto"/>
        <w:ind w:left="284" w:firstLine="284"/>
        <w:jc w:val="both"/>
        <w:rPr>
          <w:rFonts w:ascii="Arial" w:eastAsia="Calibri" w:hAnsi="Arial" w:cs="Arial"/>
        </w:rPr>
      </w:pPr>
      <w:r w:rsidRPr="003F053A">
        <w:rPr>
          <w:rFonts w:ascii="Arial" w:eastAsia="Calibri" w:hAnsi="Arial" w:cs="Arial"/>
        </w:rPr>
        <w:t xml:space="preserve">bez podatku VAT: ……………………………… zł </w:t>
      </w:r>
    </w:p>
    <w:p w14:paraId="20D690FF" w14:textId="77777777" w:rsidR="006B0164" w:rsidRPr="003F053A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eastAsia="Calibri" w:hAnsi="Arial" w:cs="Arial"/>
        </w:rPr>
        <w:t>(słownie: ……………………………………………………………..……………………………….),</w:t>
      </w:r>
    </w:p>
    <w:p w14:paraId="62853996" w14:textId="77777777" w:rsidR="006B0164" w:rsidRPr="003F053A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>z podatkiem VAT: ......................... zł,</w:t>
      </w:r>
    </w:p>
    <w:p w14:paraId="2BFF1D1D" w14:textId="77777777" w:rsidR="006B0164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>(słownie: ..................................................................................................</w:t>
      </w:r>
      <w:r>
        <w:rPr>
          <w:rFonts w:ascii="Arial" w:hAnsi="Arial" w:cs="Arial"/>
        </w:rPr>
        <w:t xml:space="preserve">............................), </w:t>
      </w:r>
    </w:p>
    <w:p w14:paraId="750CB168" w14:textId="77777777" w:rsidR="006B0164" w:rsidRPr="008738CD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  <w:u w:val="single"/>
        </w:rPr>
      </w:pPr>
      <w:r w:rsidRPr="008738CD">
        <w:rPr>
          <w:rFonts w:ascii="Arial" w:hAnsi="Arial" w:cs="Arial"/>
          <w:u w:val="single"/>
        </w:rPr>
        <w:t>w oparciu o cenę za jeden przegląd:</w:t>
      </w:r>
    </w:p>
    <w:p w14:paraId="02FED4C0" w14:textId="77777777" w:rsidR="006B0164" w:rsidRPr="003F053A" w:rsidRDefault="006B0164" w:rsidP="006B0164">
      <w:pPr>
        <w:spacing w:line="276" w:lineRule="auto"/>
        <w:ind w:left="284" w:firstLine="284"/>
        <w:jc w:val="both"/>
        <w:rPr>
          <w:rFonts w:ascii="Arial" w:eastAsia="Calibri" w:hAnsi="Arial" w:cs="Arial"/>
        </w:rPr>
      </w:pPr>
      <w:r w:rsidRPr="003F053A">
        <w:rPr>
          <w:rFonts w:ascii="Arial" w:eastAsia="Calibri" w:hAnsi="Arial" w:cs="Arial"/>
        </w:rPr>
        <w:t xml:space="preserve">bez podatku VAT: ……………………………… zł </w:t>
      </w:r>
    </w:p>
    <w:p w14:paraId="053487DF" w14:textId="77777777" w:rsidR="006B0164" w:rsidRPr="003F053A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eastAsia="Calibri" w:hAnsi="Arial" w:cs="Arial"/>
        </w:rPr>
        <w:t>(słownie: ……………………………………………………………..……………………………….),</w:t>
      </w:r>
    </w:p>
    <w:p w14:paraId="4B4D1961" w14:textId="77777777" w:rsidR="006B0164" w:rsidRPr="003F053A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>z podatkiem VAT: ......................... zł,</w:t>
      </w:r>
    </w:p>
    <w:p w14:paraId="67D384E1" w14:textId="77777777" w:rsidR="006B0164" w:rsidRDefault="006B0164" w:rsidP="006B0164">
      <w:pPr>
        <w:widowControl/>
        <w:overflowPunct/>
        <w:spacing w:line="276" w:lineRule="auto"/>
        <w:ind w:left="567"/>
        <w:jc w:val="both"/>
        <w:rPr>
          <w:rFonts w:ascii="Arial" w:hAnsi="Arial" w:cs="Arial"/>
        </w:rPr>
      </w:pPr>
      <w:r w:rsidRPr="003F053A">
        <w:rPr>
          <w:rFonts w:ascii="Arial" w:hAnsi="Arial" w:cs="Arial"/>
        </w:rPr>
        <w:t>(słownie: .................................................................................................</w:t>
      </w:r>
      <w:r>
        <w:rPr>
          <w:rFonts w:ascii="Arial" w:hAnsi="Arial" w:cs="Arial"/>
        </w:rPr>
        <w:t>.............................).</w:t>
      </w:r>
    </w:p>
    <w:p w14:paraId="389D96D0" w14:textId="77777777" w:rsidR="006B0164" w:rsidRPr="0030601B" w:rsidRDefault="006B0164" w:rsidP="00D1726C">
      <w:pPr>
        <w:widowControl/>
        <w:numPr>
          <w:ilvl w:val="0"/>
          <w:numId w:val="117"/>
        </w:numPr>
        <w:suppressAutoHyphens/>
        <w:overflowPunct/>
        <w:autoSpaceDN/>
        <w:adjustRightInd/>
        <w:ind w:left="284" w:right="48" w:hanging="284"/>
        <w:jc w:val="both"/>
        <w:textAlignment w:val="auto"/>
        <w:rPr>
          <w:rFonts w:ascii="Arial" w:eastAsia="Calibri" w:hAnsi="Arial" w:cs="Arial"/>
          <w:color w:val="000000"/>
          <w:kern w:val="1"/>
          <w:lang w:eastAsia="ar-SA"/>
        </w:rPr>
      </w:pPr>
      <w:r w:rsidRPr="0030601B">
        <w:rPr>
          <w:rFonts w:ascii="Arial" w:hAnsi="Arial" w:cs="Arial"/>
        </w:rPr>
        <w:t>Oświadczamy, że całkowite ryczałtowe wynagrodzenie zawiera</w:t>
      </w:r>
      <w:r w:rsidRPr="0030601B">
        <w:rPr>
          <w:rFonts w:ascii="Arial" w:eastAsia="Calibri" w:hAnsi="Arial" w:cs="Arial"/>
          <w:color w:val="000000"/>
          <w:kern w:val="1"/>
          <w:lang w:eastAsia="ar-SA"/>
        </w:rPr>
        <w:t xml:space="preserve"> wszelkie koszty niezbędne do zrealizowania przedmiotu zamówienia wynikające z opisu przedmiotu zamówienia, stanowiącego załącznik nr 1 do umowy, bez których nie można wykonać przedmiotu zamówienia oraz uwzględnia warunki realizacji przedmiotu zamówienia opisane w niniejszej umowie w tym: koszty świadczenia usługi, koszty robocizny wszelkich napraw objętych wskazanym w zamówieniu zakresem usług konserwacyjnych, koszty dojazdu, koszty transportu, koszt szkolenia osób skierowanych do realizacji umowy, wszelkie koszty utrudnień związanych z realizacją umowy, koszty materiałów czyszczących i konserwujących, koszty części, materiałów eksploatacyjnych, akcesoriów, podzespołów, urządzeń itp. użytych do konserwacji/przeglądu/wymian/napraw, o ile nie podlegają gwarancji, do wysokości ceny jednostkowej z podatkiem VAT – 600,00 zł, wszelkie opłaty, w tym ubezpieczenia, inne opłaty niewymienione, które mogą wystąpić przy realizacji przedmiotu zamówienia, zysk, narzuty, ewentualne upusty, należny podatek VAT oraz pozostałe składniki cenotwórcze.</w:t>
      </w:r>
    </w:p>
    <w:p w14:paraId="10AF72B2" w14:textId="69E8B6D4" w:rsidR="006B0164" w:rsidRPr="0030601B" w:rsidRDefault="006B0164" w:rsidP="00D1726C">
      <w:pPr>
        <w:widowControl/>
        <w:numPr>
          <w:ilvl w:val="0"/>
          <w:numId w:val="117"/>
        </w:numPr>
        <w:suppressAutoHyphens/>
        <w:overflowPunct/>
        <w:autoSpaceDN/>
        <w:adjustRightInd/>
        <w:ind w:left="284" w:right="48" w:hanging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30601B">
        <w:rPr>
          <w:rFonts w:ascii="Arial" w:hAnsi="Arial" w:cs="Arial"/>
          <w:bCs/>
        </w:rPr>
        <w:t>O</w:t>
      </w:r>
      <w:r w:rsidRPr="0030601B">
        <w:rPr>
          <w:rFonts w:ascii="Arial" w:hAnsi="Arial" w:cs="Arial"/>
        </w:rPr>
        <w:t xml:space="preserve">świadczamy, że przedmiot zamówienia </w:t>
      </w:r>
      <w:r w:rsidR="00AB7C7B">
        <w:rPr>
          <w:rFonts w:ascii="Arial" w:hAnsi="Arial" w:cs="Arial"/>
        </w:rPr>
        <w:t>będziemy realizować</w:t>
      </w:r>
      <w:r w:rsidR="00AB7C7B" w:rsidRPr="0030601B">
        <w:rPr>
          <w:rFonts w:ascii="Arial" w:hAnsi="Arial" w:cs="Arial"/>
        </w:rPr>
        <w:t xml:space="preserve"> </w:t>
      </w:r>
      <w:r w:rsidRPr="0030601B">
        <w:rPr>
          <w:rFonts w:ascii="Arial" w:hAnsi="Arial" w:cs="Arial"/>
        </w:rPr>
        <w:t xml:space="preserve">zgodnie z wymaganiami Zamawiającego określonymi w SWZ, tj. </w:t>
      </w:r>
      <w:r w:rsidR="00AB7C7B">
        <w:rPr>
          <w:rFonts w:ascii="Arial" w:eastAsia="Calibri" w:hAnsi="Arial" w:cs="Arial"/>
          <w:kern w:val="0"/>
          <w:lang w:eastAsia="en-US"/>
        </w:rPr>
        <w:t>przez</w:t>
      </w:r>
      <w:r w:rsidRPr="0030601B">
        <w:rPr>
          <w:rFonts w:ascii="Arial" w:eastAsia="Calibri" w:hAnsi="Arial" w:cs="Arial"/>
          <w:bCs/>
          <w:kern w:val="0"/>
          <w:lang w:eastAsia="en-US"/>
        </w:rPr>
        <w:t xml:space="preserve"> </w:t>
      </w:r>
      <w:r w:rsidR="00DC72D7">
        <w:rPr>
          <w:rFonts w:ascii="Arial" w:eastAsia="Calibri" w:hAnsi="Arial" w:cs="Arial"/>
          <w:bCs/>
          <w:kern w:val="0"/>
          <w:lang w:eastAsia="en-US"/>
        </w:rPr>
        <w:t>24</w:t>
      </w:r>
      <w:r w:rsidRPr="0030601B">
        <w:rPr>
          <w:rFonts w:ascii="Arial" w:eastAsia="Calibri" w:hAnsi="Arial" w:cs="Arial"/>
          <w:bCs/>
          <w:kern w:val="0"/>
          <w:lang w:eastAsia="en-US"/>
        </w:rPr>
        <w:t xml:space="preserve"> </w:t>
      </w:r>
      <w:r w:rsidR="00AB7C7B">
        <w:rPr>
          <w:rFonts w:ascii="Arial" w:eastAsia="Calibri" w:hAnsi="Arial" w:cs="Arial"/>
          <w:bCs/>
          <w:kern w:val="0"/>
          <w:lang w:eastAsia="en-US"/>
        </w:rPr>
        <w:t>miesiące</w:t>
      </w:r>
      <w:r w:rsidRPr="0030601B">
        <w:rPr>
          <w:rFonts w:ascii="Arial" w:eastAsia="Calibri" w:hAnsi="Arial" w:cs="Arial"/>
          <w:bCs/>
          <w:kern w:val="0"/>
          <w:lang w:eastAsia="en-US"/>
        </w:rPr>
        <w:t xml:space="preserve"> od daty zawarcia umowy</w:t>
      </w:r>
      <w:r w:rsidR="005F79A5">
        <w:rPr>
          <w:rFonts w:ascii="Arial" w:eastAsia="Calibri" w:hAnsi="Arial" w:cs="Arial"/>
          <w:bCs/>
          <w:kern w:val="0"/>
          <w:lang w:eastAsia="en-US"/>
        </w:rPr>
        <w:t>.</w:t>
      </w:r>
    </w:p>
    <w:p w14:paraId="35CFD4EE" w14:textId="77777777" w:rsidR="006B0164" w:rsidRDefault="006B0164" w:rsidP="00D1726C">
      <w:pPr>
        <w:widowControl/>
        <w:numPr>
          <w:ilvl w:val="0"/>
          <w:numId w:val="117"/>
        </w:numPr>
        <w:overflowPunct/>
        <w:ind w:left="284" w:right="48" w:hanging="284"/>
        <w:jc w:val="both"/>
        <w:rPr>
          <w:rFonts w:ascii="Arial" w:hAnsi="Arial" w:cs="Arial"/>
          <w:bCs/>
        </w:rPr>
      </w:pPr>
      <w:r w:rsidRPr="0013331E">
        <w:rPr>
          <w:rFonts w:ascii="Arial" w:hAnsi="Arial" w:cs="Arial"/>
          <w:bCs/>
        </w:rPr>
        <w:t>Oświadczamy, że akceptu</w:t>
      </w:r>
      <w:r>
        <w:rPr>
          <w:rFonts w:ascii="Arial" w:hAnsi="Arial" w:cs="Arial"/>
          <w:bCs/>
        </w:rPr>
        <w:t>jemy projekt umowy, stanowiący załącznik n</w:t>
      </w:r>
      <w:r w:rsidRPr="0013331E">
        <w:rPr>
          <w:rFonts w:ascii="Arial" w:hAnsi="Arial" w:cs="Arial"/>
          <w:bCs/>
        </w:rPr>
        <w:t xml:space="preserve">r </w:t>
      </w:r>
      <w:r>
        <w:rPr>
          <w:rFonts w:ascii="Arial" w:hAnsi="Arial" w:cs="Arial"/>
          <w:bCs/>
        </w:rPr>
        <w:t>2</w:t>
      </w:r>
      <w:r w:rsidRPr="0013331E">
        <w:rPr>
          <w:rFonts w:ascii="Arial" w:hAnsi="Arial" w:cs="Arial"/>
          <w:bCs/>
        </w:rPr>
        <w:t xml:space="preserve"> do </w:t>
      </w:r>
      <w:r>
        <w:rPr>
          <w:rFonts w:ascii="Arial" w:hAnsi="Arial" w:cs="Arial"/>
          <w:bCs/>
        </w:rPr>
        <w:t>SWZ i </w:t>
      </w:r>
      <w:r w:rsidRPr="0013331E">
        <w:rPr>
          <w:rFonts w:ascii="Arial" w:hAnsi="Arial" w:cs="Arial"/>
          <w:bCs/>
        </w:rPr>
        <w:t>zobowiązujemy się w przypadku wyboru naszej oferty do zawarcia umowy na</w:t>
      </w:r>
      <w:r>
        <w:rPr>
          <w:rFonts w:ascii="Arial" w:hAnsi="Arial" w:cs="Arial"/>
          <w:bCs/>
        </w:rPr>
        <w:t xml:space="preserve"> podanych warunkach w miejscu i </w:t>
      </w:r>
      <w:r w:rsidRPr="0013331E">
        <w:rPr>
          <w:rFonts w:ascii="Arial" w:hAnsi="Arial" w:cs="Arial"/>
          <w:bCs/>
        </w:rPr>
        <w:t xml:space="preserve">terminie wyznaczonym przez Zamawiającego. </w:t>
      </w:r>
    </w:p>
    <w:p w14:paraId="01288622" w14:textId="77777777" w:rsidR="006B0164" w:rsidRPr="00727A44" w:rsidRDefault="006B0164" w:rsidP="00D1726C">
      <w:pPr>
        <w:numPr>
          <w:ilvl w:val="0"/>
          <w:numId w:val="117"/>
        </w:numPr>
        <w:suppressAutoHyphens/>
        <w:autoSpaceDN/>
        <w:adjustRightInd/>
        <w:ind w:left="284" w:right="48" w:hanging="284"/>
        <w:jc w:val="both"/>
        <w:textAlignment w:val="auto"/>
        <w:rPr>
          <w:rFonts w:ascii="Arial" w:hAnsi="Arial" w:cs="Arial"/>
          <w:bCs/>
        </w:rPr>
      </w:pPr>
      <w:r w:rsidRPr="007F77E2">
        <w:rPr>
          <w:rFonts w:ascii="Arial" w:hAnsi="Arial" w:cs="Arial"/>
          <w:bCs/>
        </w:rPr>
        <w:t xml:space="preserve">Oświadczamy, że osoby, które będą uczestniczyć w wykonywaniu zamówienia, posiadają </w:t>
      </w:r>
      <w:r w:rsidRPr="00650266">
        <w:rPr>
          <w:rFonts w:ascii="Arial" w:hAnsi="Arial" w:cs="Arial"/>
          <w:kern w:val="0"/>
          <w:lang w:val="x-none"/>
        </w:rPr>
        <w:t>wymagane uprawnienia</w:t>
      </w:r>
      <w:r w:rsidRPr="00650266">
        <w:rPr>
          <w:rFonts w:ascii="Arial" w:hAnsi="Arial" w:cs="Arial"/>
          <w:kern w:val="0"/>
        </w:rPr>
        <w:t>,</w:t>
      </w:r>
      <w:r w:rsidRPr="00650266">
        <w:rPr>
          <w:rFonts w:ascii="Arial" w:hAnsi="Arial" w:cs="Arial"/>
          <w:kern w:val="0"/>
          <w:lang w:val="x-none"/>
        </w:rPr>
        <w:t xml:space="preserve"> kwalifikacje</w:t>
      </w:r>
      <w:r w:rsidRPr="00650266">
        <w:rPr>
          <w:rFonts w:ascii="Arial" w:hAnsi="Arial" w:cs="Arial"/>
          <w:kern w:val="0"/>
        </w:rPr>
        <w:t xml:space="preserve"> oraz doświadczenie</w:t>
      </w:r>
      <w:r w:rsidRPr="00650266">
        <w:rPr>
          <w:rFonts w:ascii="Arial" w:hAnsi="Arial" w:cs="Arial"/>
          <w:kern w:val="0"/>
          <w:lang w:val="x-none"/>
        </w:rPr>
        <w:t>, które zostały określone w Rozdziale IV ust.</w:t>
      </w:r>
      <w:r w:rsidRPr="00650266">
        <w:rPr>
          <w:rFonts w:ascii="Arial" w:hAnsi="Arial" w:cs="Arial"/>
          <w:kern w:val="0"/>
        </w:rPr>
        <w:t xml:space="preserve"> 1</w:t>
      </w:r>
      <w:r w:rsidRPr="00650266">
        <w:rPr>
          <w:rFonts w:ascii="Arial" w:hAnsi="Arial" w:cs="Arial"/>
          <w:kern w:val="0"/>
          <w:lang w:val="x-none"/>
        </w:rPr>
        <w:t xml:space="preserve"> pkt </w:t>
      </w:r>
      <w:r>
        <w:rPr>
          <w:rFonts w:ascii="Arial" w:hAnsi="Arial" w:cs="Arial"/>
          <w:kern w:val="0"/>
        </w:rPr>
        <w:t>3</w:t>
      </w:r>
      <w:r w:rsidRPr="00650266">
        <w:rPr>
          <w:rFonts w:ascii="Arial" w:hAnsi="Arial" w:cs="Arial"/>
          <w:kern w:val="0"/>
        </w:rPr>
        <w:t xml:space="preserve"> SWZ.</w:t>
      </w:r>
    </w:p>
    <w:p w14:paraId="0AAE6766" w14:textId="7010AB5A" w:rsidR="006B0164" w:rsidRPr="00727A44" w:rsidRDefault="006B0164" w:rsidP="00D1726C">
      <w:pPr>
        <w:numPr>
          <w:ilvl w:val="0"/>
          <w:numId w:val="117"/>
        </w:numPr>
        <w:ind w:left="284" w:hanging="284"/>
        <w:jc w:val="both"/>
        <w:rPr>
          <w:rFonts w:ascii="Arial" w:hAnsi="Arial" w:cs="Arial"/>
          <w:bCs/>
        </w:rPr>
      </w:pPr>
      <w:r w:rsidRPr="00727A44">
        <w:rPr>
          <w:rFonts w:ascii="Arial" w:hAnsi="Arial" w:cs="Arial"/>
          <w:bCs/>
        </w:rPr>
        <w:t>Oświadczamy, że zobowiązujemy się, w przypadku wyboru naszej oferty, do posiadania aktualnej koncesji na prowadzenie działalności gospodarczej w zakresie usług ochrony mienia realizowanych w formie zabezpieczenia technicznego, polegającego na montażu elektronicznych urządzeń i systemów alarmowych, sygnalizujących zagrożenie chronionych osób i mienia oraz eksploatacji, konserwacji i naprawach w miejscach ich zainstalowania, zgodnie z</w:t>
      </w:r>
      <w:r w:rsidR="00FC127C">
        <w:rPr>
          <w:rFonts w:ascii="Arial" w:hAnsi="Arial" w:cs="Arial"/>
          <w:bCs/>
        </w:rPr>
        <w:t xml:space="preserve"> ustawą z dnia 22 sierpnia 1997 </w:t>
      </w:r>
      <w:r w:rsidRPr="00727A44">
        <w:rPr>
          <w:rFonts w:ascii="Arial" w:hAnsi="Arial" w:cs="Arial"/>
          <w:bCs/>
        </w:rPr>
        <w:t>r. o ochronie osób i mienia (</w:t>
      </w:r>
      <w:proofErr w:type="spellStart"/>
      <w:r w:rsidRPr="00727A44">
        <w:rPr>
          <w:rFonts w:ascii="Arial" w:hAnsi="Arial" w:cs="Arial"/>
          <w:bCs/>
        </w:rPr>
        <w:t>t.j</w:t>
      </w:r>
      <w:proofErr w:type="spellEnd"/>
      <w:r w:rsidRPr="00727A44">
        <w:rPr>
          <w:rFonts w:ascii="Arial" w:hAnsi="Arial" w:cs="Arial"/>
          <w:bCs/>
        </w:rPr>
        <w:t xml:space="preserve">. Dz. U. </w:t>
      </w:r>
      <w:r w:rsidR="00C31836">
        <w:rPr>
          <w:rFonts w:ascii="Arial" w:hAnsi="Arial" w:cs="Arial"/>
          <w:bCs/>
        </w:rPr>
        <w:t xml:space="preserve"> z 2025 r. poz. 532</w:t>
      </w:r>
      <w:r w:rsidRPr="00727A44">
        <w:rPr>
          <w:rFonts w:ascii="Arial" w:hAnsi="Arial" w:cs="Arial"/>
          <w:bCs/>
        </w:rPr>
        <w:t>).</w:t>
      </w:r>
    </w:p>
    <w:p w14:paraId="5FC16B80" w14:textId="77777777" w:rsidR="006B0164" w:rsidRPr="00650266" w:rsidRDefault="006B0164" w:rsidP="00D1726C">
      <w:pPr>
        <w:numPr>
          <w:ilvl w:val="0"/>
          <w:numId w:val="117"/>
        </w:numPr>
        <w:suppressAutoHyphens/>
        <w:autoSpaceDN/>
        <w:adjustRightInd/>
        <w:ind w:left="284" w:right="48" w:hanging="284"/>
        <w:jc w:val="both"/>
        <w:textAlignment w:val="auto"/>
        <w:rPr>
          <w:rFonts w:ascii="Arial" w:hAnsi="Arial" w:cs="Arial"/>
        </w:rPr>
      </w:pPr>
      <w:r w:rsidRPr="00650266">
        <w:rPr>
          <w:rFonts w:ascii="Arial" w:hAnsi="Arial" w:cs="Arial"/>
        </w:rPr>
        <w:t xml:space="preserve">Oświadczamy, że zobowiązujemy się, w przypadku wyboru naszej oferty, do posiadania ubezpieczenia odpowiedzialności cywilnej w zakresie prowadzonej działalności związanej z przedmiotem zamówienia na kwotę co najmniej </w:t>
      </w:r>
      <w:r>
        <w:rPr>
          <w:rFonts w:ascii="Arial" w:hAnsi="Arial" w:cs="Arial"/>
        </w:rPr>
        <w:t>90</w:t>
      </w:r>
      <w:r w:rsidRPr="00650266">
        <w:rPr>
          <w:rFonts w:ascii="Arial" w:hAnsi="Arial" w:cs="Arial"/>
        </w:rPr>
        <w:t xml:space="preserve">.000,00 zł (słownie: </w:t>
      </w:r>
      <w:r>
        <w:rPr>
          <w:rFonts w:ascii="Arial" w:hAnsi="Arial" w:cs="Arial"/>
        </w:rPr>
        <w:t xml:space="preserve">dziewięćdziesiąt </w:t>
      </w:r>
      <w:r w:rsidRPr="00650266">
        <w:rPr>
          <w:rFonts w:ascii="Arial" w:hAnsi="Arial" w:cs="Arial"/>
        </w:rPr>
        <w:t>tysięcy złotych 00/100) i do systematycznego przedłużania ubezpieczenia przez okres realizacji przedmiotu zamówienia.</w:t>
      </w:r>
    </w:p>
    <w:p w14:paraId="1A4602BA" w14:textId="56F8D75C" w:rsidR="006B0164" w:rsidRPr="00650266" w:rsidRDefault="006B0164" w:rsidP="00D1726C">
      <w:pPr>
        <w:numPr>
          <w:ilvl w:val="0"/>
          <w:numId w:val="117"/>
        </w:numPr>
        <w:suppressAutoHyphens/>
        <w:autoSpaceDN/>
        <w:adjustRightInd/>
        <w:ind w:left="284" w:right="48" w:hanging="284"/>
        <w:jc w:val="both"/>
        <w:textAlignment w:val="auto"/>
        <w:rPr>
          <w:rFonts w:ascii="Arial" w:hAnsi="Arial" w:cs="Arial"/>
        </w:rPr>
      </w:pPr>
      <w:r w:rsidRPr="00650266">
        <w:rPr>
          <w:rFonts w:ascii="Arial" w:eastAsia="Calibri" w:hAnsi="Arial" w:cs="Arial"/>
          <w:lang w:eastAsia="en-US"/>
        </w:rPr>
        <w:t xml:space="preserve">Oświadczamy, że przystąpimy do usunięcia awarii/usterki/uszkodzenia od momentu zgłoszenia telefonicznego lub e-mailem awarii/usterki/uszkodzenia przez Zamawiającego (maksymalnie </w:t>
      </w:r>
      <w:r w:rsidR="008E30C9">
        <w:rPr>
          <w:rFonts w:ascii="Arial" w:eastAsia="Calibri" w:hAnsi="Arial" w:cs="Arial"/>
          <w:lang w:eastAsia="en-US"/>
        </w:rPr>
        <w:br/>
      </w:r>
      <w:r w:rsidR="008A1675">
        <w:rPr>
          <w:rFonts w:ascii="Arial" w:eastAsia="Calibri" w:hAnsi="Arial" w:cs="Arial"/>
          <w:lang w:eastAsia="en-US"/>
        </w:rPr>
        <w:t xml:space="preserve">do </w:t>
      </w:r>
      <w:r w:rsidR="006877E6">
        <w:rPr>
          <w:rFonts w:ascii="Arial" w:eastAsia="Calibri" w:hAnsi="Arial" w:cs="Arial"/>
          <w:lang w:eastAsia="en-US"/>
        </w:rPr>
        <w:t>4</w:t>
      </w:r>
      <w:r w:rsidR="006877E6" w:rsidRPr="00650266">
        <w:rPr>
          <w:rFonts w:ascii="Arial" w:eastAsia="Calibri" w:hAnsi="Arial" w:cs="Arial"/>
          <w:lang w:eastAsia="en-US"/>
        </w:rPr>
        <w:t xml:space="preserve"> </w:t>
      </w:r>
      <w:r w:rsidRPr="00650266">
        <w:rPr>
          <w:rFonts w:ascii="Arial" w:eastAsia="Calibri" w:hAnsi="Arial" w:cs="Arial"/>
          <w:lang w:eastAsia="en-US"/>
        </w:rPr>
        <w:t>godzin)* w nieprzekraczalnym terminie:</w:t>
      </w:r>
    </w:p>
    <w:p w14:paraId="0AE3670D" w14:textId="77777777" w:rsidR="006B0164" w:rsidRPr="00650266" w:rsidRDefault="006B0164" w:rsidP="00D1726C">
      <w:pPr>
        <w:widowControl/>
        <w:numPr>
          <w:ilvl w:val="0"/>
          <w:numId w:val="54"/>
        </w:numPr>
        <w:overflowPunct/>
        <w:autoSpaceDE/>
        <w:ind w:left="284" w:right="-2" w:firstLine="0"/>
        <w:jc w:val="both"/>
        <w:rPr>
          <w:rFonts w:ascii="Arial" w:hAnsi="Arial" w:cs="Arial"/>
          <w:b/>
          <w:lang w:val="x-none"/>
        </w:rPr>
      </w:pPr>
      <w:r w:rsidRPr="00650266">
        <w:rPr>
          <w:rFonts w:ascii="Arial" w:hAnsi="Arial" w:cs="Arial"/>
        </w:rPr>
        <w:t xml:space="preserve">do </w:t>
      </w:r>
      <w:r w:rsidR="006877E6">
        <w:rPr>
          <w:rFonts w:ascii="Arial" w:hAnsi="Arial" w:cs="Arial"/>
        </w:rPr>
        <w:t>4</w:t>
      </w:r>
      <w:r w:rsidR="006877E6" w:rsidRPr="00650266">
        <w:rPr>
          <w:rFonts w:ascii="Arial" w:hAnsi="Arial" w:cs="Arial"/>
        </w:rPr>
        <w:t xml:space="preserve"> </w:t>
      </w:r>
      <w:r w:rsidRPr="00650266">
        <w:rPr>
          <w:rFonts w:ascii="Arial" w:hAnsi="Arial" w:cs="Arial"/>
        </w:rPr>
        <w:t>godzin</w:t>
      </w:r>
    </w:p>
    <w:p w14:paraId="50F50A28" w14:textId="77777777" w:rsidR="006B0164" w:rsidRPr="00650266" w:rsidRDefault="006B0164" w:rsidP="00D1726C">
      <w:pPr>
        <w:widowControl/>
        <w:numPr>
          <w:ilvl w:val="0"/>
          <w:numId w:val="54"/>
        </w:numPr>
        <w:overflowPunct/>
        <w:autoSpaceDE/>
        <w:ind w:left="284" w:right="-2" w:firstLine="0"/>
        <w:jc w:val="both"/>
        <w:rPr>
          <w:rFonts w:ascii="Arial" w:hAnsi="Arial" w:cs="Arial"/>
          <w:b/>
          <w:lang w:val="x-none"/>
        </w:rPr>
      </w:pPr>
      <w:r>
        <w:rPr>
          <w:rFonts w:ascii="ArialMT" w:eastAsia="Calibri" w:hAnsi="ArialMT" w:cs="ArialMT"/>
          <w:kern w:val="0"/>
          <w:lang w:eastAsia="en-US"/>
        </w:rPr>
        <w:t xml:space="preserve">do </w:t>
      </w:r>
      <w:r w:rsidR="006877E6">
        <w:rPr>
          <w:rFonts w:ascii="ArialMT" w:eastAsia="Calibri" w:hAnsi="ArialMT" w:cs="ArialMT"/>
          <w:kern w:val="0"/>
          <w:lang w:eastAsia="en-US"/>
        </w:rPr>
        <w:t xml:space="preserve">3 </w:t>
      </w:r>
      <w:r>
        <w:rPr>
          <w:rFonts w:ascii="ArialMT" w:eastAsia="Calibri" w:hAnsi="ArialMT" w:cs="ArialMT"/>
          <w:kern w:val="0"/>
          <w:lang w:eastAsia="en-US"/>
        </w:rPr>
        <w:t>godzin</w:t>
      </w:r>
    </w:p>
    <w:p w14:paraId="63936F5B" w14:textId="77777777" w:rsidR="006B0164" w:rsidRPr="00650266" w:rsidRDefault="006B0164" w:rsidP="00D1726C">
      <w:pPr>
        <w:widowControl/>
        <w:numPr>
          <w:ilvl w:val="0"/>
          <w:numId w:val="54"/>
        </w:numPr>
        <w:overflowPunct/>
        <w:autoSpaceDE/>
        <w:ind w:left="284" w:right="-2" w:firstLine="0"/>
        <w:jc w:val="both"/>
        <w:rPr>
          <w:rFonts w:ascii="Arial" w:hAnsi="Arial" w:cs="Arial"/>
          <w:lang w:val="x-none"/>
        </w:rPr>
      </w:pPr>
      <w:r w:rsidRPr="00650266">
        <w:rPr>
          <w:rFonts w:ascii="Arial" w:hAnsi="Arial" w:cs="Arial"/>
        </w:rPr>
        <w:t xml:space="preserve">do </w:t>
      </w:r>
      <w:r w:rsidR="006877E6">
        <w:rPr>
          <w:rFonts w:ascii="Arial" w:hAnsi="Arial" w:cs="Arial"/>
        </w:rPr>
        <w:t>2</w:t>
      </w:r>
      <w:r w:rsidR="006877E6" w:rsidRPr="00650266">
        <w:rPr>
          <w:rFonts w:ascii="Arial" w:hAnsi="Arial" w:cs="Arial"/>
        </w:rPr>
        <w:t xml:space="preserve"> </w:t>
      </w:r>
      <w:r w:rsidRPr="00650266">
        <w:rPr>
          <w:rFonts w:ascii="Arial" w:hAnsi="Arial" w:cs="Arial"/>
        </w:rPr>
        <w:t>godzin</w:t>
      </w:r>
    </w:p>
    <w:p w14:paraId="2A23D332" w14:textId="77777777" w:rsidR="006B0164" w:rsidRPr="00650266" w:rsidRDefault="006B0164" w:rsidP="006B0164">
      <w:pPr>
        <w:suppressAutoHyphens/>
        <w:autoSpaceDN/>
        <w:adjustRightInd/>
        <w:ind w:left="284" w:right="50"/>
        <w:jc w:val="both"/>
        <w:textAlignment w:val="auto"/>
        <w:rPr>
          <w:rFonts w:ascii="Arial" w:eastAsia="Calibri" w:hAnsi="Arial" w:cs="Arial"/>
          <w:b/>
          <w:i/>
          <w:sz w:val="16"/>
          <w:szCs w:val="16"/>
        </w:rPr>
      </w:pPr>
      <w:r w:rsidRPr="00650266">
        <w:rPr>
          <w:rFonts w:ascii="Arial" w:hAnsi="Arial" w:cs="Arial"/>
          <w:b/>
          <w:i/>
          <w:kern w:val="0"/>
          <w:sz w:val="16"/>
          <w:szCs w:val="16"/>
        </w:rPr>
        <w:t>*</w:t>
      </w:r>
      <w:r w:rsidRPr="00650266">
        <w:rPr>
          <w:rFonts w:ascii="Arial" w:eastAsia="Calibri" w:hAnsi="Arial" w:cs="Arial"/>
          <w:b/>
          <w:i/>
          <w:sz w:val="16"/>
          <w:szCs w:val="16"/>
        </w:rPr>
        <w:t xml:space="preserve">właściwe należy zaznaczyć </w:t>
      </w:r>
    </w:p>
    <w:p w14:paraId="3B69F689" w14:textId="31D0569E" w:rsidR="006B0164" w:rsidRPr="00650266" w:rsidRDefault="006B0164" w:rsidP="006B0164">
      <w:pPr>
        <w:widowControl/>
        <w:overflowPunct/>
        <w:ind w:left="284"/>
        <w:jc w:val="both"/>
        <w:rPr>
          <w:rFonts w:ascii="Arial" w:hAnsi="Arial" w:cs="Arial"/>
          <w:b/>
          <w:i/>
          <w:kern w:val="0"/>
          <w:sz w:val="16"/>
          <w:szCs w:val="16"/>
        </w:rPr>
      </w:pPr>
      <w:r w:rsidRPr="00650266">
        <w:rPr>
          <w:rFonts w:ascii="Arial" w:hAnsi="Arial" w:cs="Arial"/>
          <w:b/>
          <w:i/>
          <w:kern w:val="0"/>
          <w:sz w:val="16"/>
          <w:szCs w:val="16"/>
        </w:rPr>
        <w:t xml:space="preserve">W przypadku, gdy Wykonawca, w formularzu ofertowym nie zaznaczy żadnej rubryki Zamawiający przyjmie, że Wykonawca zaoferował maksymalny wymagany przez Zamawiającego termin (tj. do </w:t>
      </w:r>
      <w:r w:rsidR="00C42D2C">
        <w:rPr>
          <w:rFonts w:ascii="Arial" w:hAnsi="Arial" w:cs="Arial"/>
          <w:b/>
          <w:i/>
          <w:kern w:val="0"/>
          <w:sz w:val="16"/>
          <w:szCs w:val="16"/>
        </w:rPr>
        <w:t>4</w:t>
      </w:r>
      <w:r w:rsidR="00C42D2C" w:rsidRPr="00650266">
        <w:rPr>
          <w:rFonts w:ascii="Arial" w:hAnsi="Arial" w:cs="Arial"/>
          <w:b/>
          <w:i/>
          <w:kern w:val="0"/>
          <w:sz w:val="16"/>
          <w:szCs w:val="16"/>
        </w:rPr>
        <w:t xml:space="preserve"> </w:t>
      </w:r>
      <w:r w:rsidRPr="00650266">
        <w:rPr>
          <w:rFonts w:ascii="Arial" w:hAnsi="Arial" w:cs="Arial"/>
          <w:b/>
          <w:i/>
          <w:kern w:val="0"/>
          <w:sz w:val="16"/>
          <w:szCs w:val="16"/>
        </w:rPr>
        <w:t>godzin) i wówczas Wykonawca w niniejszym kryterium otrzyma 0 pkt.</w:t>
      </w:r>
    </w:p>
    <w:p w14:paraId="6B23C9A6" w14:textId="77777777" w:rsidR="006B0164" w:rsidRPr="0010066F" w:rsidRDefault="006B0164" w:rsidP="006B0164">
      <w:pPr>
        <w:widowControl/>
        <w:overflowPunct/>
        <w:ind w:left="284"/>
        <w:jc w:val="both"/>
        <w:rPr>
          <w:rFonts w:ascii="Arial" w:hAnsi="Arial" w:cs="Arial"/>
          <w:b/>
          <w:i/>
          <w:kern w:val="0"/>
          <w:sz w:val="16"/>
          <w:szCs w:val="16"/>
        </w:rPr>
      </w:pPr>
      <w:r w:rsidRPr="00650266">
        <w:rPr>
          <w:rFonts w:ascii="Arial" w:hAnsi="Arial" w:cs="Arial"/>
          <w:b/>
          <w:i/>
          <w:kern w:val="0"/>
          <w:sz w:val="16"/>
          <w:szCs w:val="16"/>
        </w:rPr>
        <w:t xml:space="preserve">W sytuacji, w której Wykonawca zaznaczy więcej niż jedną opcję, Zamawiający przyjmie, że Wykonawca oferuje </w:t>
      </w:r>
      <w:r w:rsidRPr="0010066F">
        <w:rPr>
          <w:rFonts w:ascii="Arial" w:hAnsi="Arial" w:cs="Arial"/>
          <w:b/>
          <w:i/>
          <w:kern w:val="0"/>
          <w:sz w:val="16"/>
          <w:szCs w:val="16"/>
        </w:rPr>
        <w:t>wariant z dłuższym terminem realizacji i przyzna punkty stosownie do zaoferowanego terminu.</w:t>
      </w:r>
    </w:p>
    <w:p w14:paraId="56FBC403" w14:textId="77777777" w:rsidR="006B0164" w:rsidRPr="0010066F" w:rsidRDefault="006B0164" w:rsidP="003D2101">
      <w:pPr>
        <w:numPr>
          <w:ilvl w:val="0"/>
          <w:numId w:val="117"/>
        </w:numPr>
        <w:suppressAutoHyphens/>
        <w:autoSpaceDN/>
        <w:adjustRightInd/>
        <w:ind w:left="284" w:hanging="284"/>
        <w:jc w:val="both"/>
        <w:textAlignment w:val="auto"/>
        <w:rPr>
          <w:rFonts w:ascii="Arial" w:eastAsia="Calibri" w:hAnsi="Arial" w:cs="Arial"/>
          <w:bCs/>
          <w:kern w:val="0"/>
          <w:lang w:val="x-none" w:eastAsia="en-US"/>
        </w:rPr>
      </w:pPr>
      <w:r w:rsidRPr="0010066F">
        <w:rPr>
          <w:rFonts w:ascii="Arial" w:hAnsi="Arial" w:cs="Arial"/>
        </w:rPr>
        <w:t>Oświadczamy, że udzielamy gwarancji jakości na wykonane naprawy (prace naprawcze wynikające z umowy oraz naprawy na odrębne zlecenie) na okres …… miesięcy (min. 6 miesięcy)</w:t>
      </w:r>
      <w:r w:rsidRPr="0010066F">
        <w:rPr>
          <w:rFonts w:ascii="Arial" w:hAnsi="Arial" w:cs="Arial"/>
          <w:sz w:val="16"/>
          <w:szCs w:val="16"/>
        </w:rPr>
        <w:t>**</w:t>
      </w:r>
      <w:r w:rsidRPr="0010066F">
        <w:rPr>
          <w:rFonts w:ascii="Arial" w:hAnsi="Arial" w:cs="Arial"/>
        </w:rPr>
        <w:t xml:space="preserve"> </w:t>
      </w:r>
      <w:r w:rsidRPr="0010066F">
        <w:rPr>
          <w:rFonts w:ascii="Arial" w:hAnsi="Arial" w:cs="Arial"/>
          <w:color w:val="000000"/>
          <w:kern w:val="0"/>
        </w:rPr>
        <w:t>od daty wykonania usługi, potwierdzonej przez przedstawiciela</w:t>
      </w:r>
      <w:r w:rsidRPr="0010066F">
        <w:rPr>
          <w:rFonts w:ascii="Arial" w:hAnsi="Arial" w:cs="Arial"/>
          <w:bCs/>
          <w:color w:val="000000"/>
          <w:kern w:val="0"/>
        </w:rPr>
        <w:t xml:space="preserve"> Zamawiającego</w:t>
      </w:r>
      <w:r w:rsidRPr="0010066F">
        <w:rPr>
          <w:rFonts w:ascii="Arial" w:eastAsia="Calibri" w:hAnsi="Arial" w:cs="Arial"/>
          <w:kern w:val="0"/>
          <w:lang w:eastAsia="en-US"/>
        </w:rPr>
        <w:t xml:space="preserve">, a w przypadku dostarczenia i uruchomienia koniecznych do wykonania naprawy materiałów eksploatacyjnych, części zamiennych (podzespołów, itp.), gwarancji jakości na okres ……. miesięcy (min. 12 miesięcy)***, </w:t>
      </w:r>
      <w:r w:rsidRPr="0010066F">
        <w:rPr>
          <w:rFonts w:ascii="Arial" w:eastAsia="Calibri" w:hAnsi="Arial" w:cs="Arial"/>
          <w:bCs/>
          <w:kern w:val="0"/>
          <w:lang w:val="x-none" w:eastAsia="en-US"/>
        </w:rPr>
        <w:lastRenderedPageBreak/>
        <w:t>liczonej od daty wykonania naprawy, potwierdzonej przez przedstawiciela Zamawiającego</w:t>
      </w:r>
      <w:r w:rsidRPr="0010066F">
        <w:rPr>
          <w:rFonts w:ascii="Arial" w:eastAsia="Calibri" w:hAnsi="Arial" w:cs="Arial"/>
          <w:bCs/>
          <w:kern w:val="0"/>
          <w:lang w:eastAsia="en-US"/>
        </w:rPr>
        <w:t xml:space="preserve"> w „Protokole konserwacji” i/lub „Protokole konieczności wykonania naprawy/prac dodatkowych”.</w:t>
      </w:r>
      <w:r w:rsidRPr="0010066F">
        <w:rPr>
          <w:rFonts w:ascii="Arial" w:eastAsia="Calibri" w:hAnsi="Arial" w:cs="Arial"/>
          <w:bCs/>
          <w:kern w:val="0"/>
          <w:lang w:val="x-none" w:eastAsia="en-US"/>
        </w:rPr>
        <w:t xml:space="preserve"> </w:t>
      </w:r>
    </w:p>
    <w:p w14:paraId="139B97B6" w14:textId="77777777" w:rsidR="006B0164" w:rsidRPr="0010066F" w:rsidRDefault="006B0164" w:rsidP="006B0164">
      <w:pPr>
        <w:suppressAutoHyphens/>
        <w:autoSpaceDN/>
        <w:adjustRightInd/>
        <w:ind w:left="284" w:right="50"/>
        <w:jc w:val="both"/>
        <w:textAlignment w:val="auto"/>
        <w:rPr>
          <w:rFonts w:ascii="Arial" w:hAnsi="Arial" w:cs="Arial"/>
          <w:i/>
          <w:sz w:val="16"/>
          <w:szCs w:val="16"/>
        </w:rPr>
      </w:pPr>
      <w:r w:rsidRPr="0010066F">
        <w:rPr>
          <w:rFonts w:ascii="Arial" w:hAnsi="Arial" w:cs="Arial"/>
          <w:i/>
          <w:sz w:val="16"/>
          <w:szCs w:val="16"/>
        </w:rPr>
        <w:t>**</w:t>
      </w:r>
      <w:r w:rsidRPr="0010066F">
        <w:rPr>
          <w:rFonts w:ascii="Arial" w:eastAsia="Calibri" w:hAnsi="Arial" w:cs="Arial"/>
          <w:b/>
          <w:i/>
          <w:sz w:val="16"/>
          <w:szCs w:val="16"/>
        </w:rPr>
        <w:t>należy uzupełnić</w:t>
      </w:r>
    </w:p>
    <w:p w14:paraId="5317D4D1" w14:textId="77777777" w:rsidR="006B0164" w:rsidRPr="0010066F" w:rsidRDefault="006B0164" w:rsidP="006B0164">
      <w:pPr>
        <w:suppressAutoHyphens/>
        <w:autoSpaceDN/>
        <w:adjustRightInd/>
        <w:ind w:left="284" w:right="50"/>
        <w:jc w:val="both"/>
        <w:textAlignment w:val="auto"/>
        <w:rPr>
          <w:rFonts w:ascii="Arial" w:hAnsi="Arial" w:cs="Arial"/>
          <w:b/>
          <w:i/>
          <w:sz w:val="16"/>
          <w:szCs w:val="16"/>
          <w:lang w:eastAsia="en-US"/>
        </w:rPr>
      </w:pPr>
      <w:r w:rsidRPr="0010066F">
        <w:rPr>
          <w:rFonts w:ascii="Arial" w:hAnsi="Arial" w:cs="Arial"/>
          <w:b/>
          <w:i/>
          <w:sz w:val="16"/>
          <w:szCs w:val="16"/>
          <w:lang w:eastAsia="en-US"/>
        </w:rPr>
        <w:t xml:space="preserve">W przypadku, gdy Wykonawca w ofercie zaoferuje minimalny ustalony przez Zamawiającego okres gwarancji jakości na wykonane naprawy, tj. 6 miesięcy, w kryterium okres udzielonej gwarancji jakości na wykonane naprawy (G) otrzyma 0 pkt. </w:t>
      </w:r>
    </w:p>
    <w:p w14:paraId="544C3C80" w14:textId="77777777" w:rsidR="006B0164" w:rsidRPr="0010066F" w:rsidRDefault="006B0164" w:rsidP="006B0164">
      <w:pPr>
        <w:suppressAutoHyphens/>
        <w:autoSpaceDN/>
        <w:adjustRightInd/>
        <w:ind w:left="284" w:right="50"/>
        <w:jc w:val="both"/>
        <w:textAlignment w:val="auto"/>
        <w:rPr>
          <w:rFonts w:ascii="Arial" w:hAnsi="Arial" w:cs="Arial"/>
          <w:b/>
          <w:i/>
          <w:sz w:val="16"/>
          <w:szCs w:val="16"/>
          <w:lang w:eastAsia="en-US"/>
        </w:rPr>
      </w:pPr>
      <w:r w:rsidRPr="0010066F">
        <w:rPr>
          <w:rFonts w:ascii="Arial" w:hAnsi="Arial" w:cs="Arial"/>
          <w:b/>
          <w:i/>
          <w:sz w:val="16"/>
          <w:szCs w:val="16"/>
          <w:lang w:eastAsia="en-US"/>
        </w:rPr>
        <w:t>W przypadku niewskazania przez Wykonawcę okresu udzielonej gwarancji jakości na wykonane naprawy, Zamawiający przyjmie, iż oferowany przez Wykonawcę okres udzielonej gwarancji wynosi 6 miesięcy, a w takim przypadku Wykonawca otrzyma 0 pkt w niniejszym kryterium.</w:t>
      </w:r>
    </w:p>
    <w:p w14:paraId="0BB9EDE5" w14:textId="2097AF5C" w:rsidR="006B0164" w:rsidRPr="0010066F" w:rsidRDefault="006B0164" w:rsidP="006B0164">
      <w:pPr>
        <w:widowControl/>
        <w:overflowPunct/>
        <w:autoSpaceDE/>
        <w:ind w:left="284"/>
        <w:jc w:val="both"/>
        <w:rPr>
          <w:rFonts w:ascii="Arial" w:hAnsi="Arial" w:cs="Arial"/>
          <w:b/>
          <w:i/>
          <w:sz w:val="16"/>
          <w:szCs w:val="16"/>
          <w:lang w:eastAsia="en-US"/>
        </w:rPr>
      </w:pPr>
      <w:r w:rsidRPr="0010066F">
        <w:rPr>
          <w:rFonts w:ascii="Arial" w:hAnsi="Arial" w:cs="Arial"/>
          <w:b/>
          <w:i/>
          <w:sz w:val="16"/>
          <w:szCs w:val="16"/>
          <w:lang w:eastAsia="en-US"/>
        </w:rPr>
        <w:t>Zamawiający nie wyraża zgody na wskazanie terminu w tym kryterium, inaczej niż w miesiącach. W przypadku, gdy Wykonawca zaoferuje termin wyrażony inaczej niż wymaga Zamawiający, jeśli będzie możliwe wyliczenie terminu w miesiącach, Zamawiający przyjmie zaoferowaną pełną liczbę miesięcy</w:t>
      </w:r>
      <w:r w:rsidR="004857C6">
        <w:rPr>
          <w:rFonts w:ascii="Arial" w:hAnsi="Arial" w:cs="Arial"/>
          <w:b/>
          <w:i/>
          <w:sz w:val="16"/>
          <w:szCs w:val="16"/>
          <w:lang w:eastAsia="en-US"/>
        </w:rPr>
        <w:t xml:space="preserve"> (</w:t>
      </w:r>
      <w:r w:rsidR="004857C6" w:rsidRPr="004857C6">
        <w:rPr>
          <w:rFonts w:ascii="Arial" w:hAnsi="Arial" w:cs="Arial"/>
          <w:b/>
          <w:i/>
          <w:sz w:val="16"/>
          <w:szCs w:val="16"/>
          <w:lang w:eastAsia="en-US"/>
        </w:rPr>
        <w:t>przy czym przyjmie, że miesiąc liczy 31 dni</w:t>
      </w:r>
      <w:r w:rsidR="004857C6">
        <w:rPr>
          <w:rFonts w:ascii="Arial" w:hAnsi="Arial" w:cs="Arial"/>
          <w:b/>
          <w:i/>
          <w:sz w:val="16"/>
          <w:szCs w:val="16"/>
          <w:lang w:eastAsia="en-US"/>
        </w:rPr>
        <w:t>)</w:t>
      </w:r>
      <w:r w:rsidRPr="0010066F">
        <w:rPr>
          <w:rFonts w:ascii="Arial" w:hAnsi="Arial" w:cs="Arial"/>
          <w:b/>
          <w:i/>
          <w:sz w:val="16"/>
          <w:szCs w:val="16"/>
          <w:lang w:eastAsia="en-US"/>
        </w:rPr>
        <w:t>, w innym przypadku przyjmie, że Wykonawca zaoferował minimalny wymagany przez Zamawiającego termin, (tj. 6 miesięcy), a Wykonawca w niniejszym kryterium otrzyma 0 pkt.</w:t>
      </w:r>
    </w:p>
    <w:p w14:paraId="76E8132D" w14:textId="77777777" w:rsidR="006B0164" w:rsidRPr="0010066F" w:rsidRDefault="006B0164" w:rsidP="006B0164">
      <w:pPr>
        <w:widowControl/>
        <w:overflowPunct/>
        <w:autoSpaceDE/>
        <w:ind w:left="284"/>
        <w:jc w:val="both"/>
        <w:rPr>
          <w:rFonts w:ascii="Arial" w:hAnsi="Arial" w:cs="Arial"/>
          <w:b/>
          <w:i/>
          <w:sz w:val="16"/>
          <w:szCs w:val="16"/>
          <w:lang w:eastAsia="en-US"/>
        </w:rPr>
      </w:pPr>
      <w:r w:rsidRPr="0010066F">
        <w:rPr>
          <w:rFonts w:ascii="Arial" w:hAnsi="Arial" w:cs="Arial"/>
          <w:b/>
          <w:i/>
          <w:sz w:val="16"/>
          <w:szCs w:val="16"/>
          <w:lang w:eastAsia="en-US"/>
        </w:rPr>
        <w:t>***należy uzupełnić</w:t>
      </w:r>
    </w:p>
    <w:p w14:paraId="40348CE6" w14:textId="77777777" w:rsidR="006B0164" w:rsidRPr="00173C5B" w:rsidRDefault="006B0164" w:rsidP="006B0164">
      <w:pPr>
        <w:widowControl/>
        <w:overflowPunct/>
        <w:autoSpaceDE/>
        <w:ind w:left="284"/>
        <w:jc w:val="both"/>
        <w:rPr>
          <w:rFonts w:ascii="Arial" w:eastAsia="Calibri" w:hAnsi="Arial" w:cs="Arial"/>
          <w:kern w:val="0"/>
          <w:highlight w:val="yellow"/>
          <w:lang w:eastAsia="en-US"/>
        </w:rPr>
      </w:pP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W</w:t>
      </w:r>
      <w:r w:rsidRPr="0076654E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 przypadku niewpisania przez 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Wykonawcę </w:t>
      </w:r>
      <w:r w:rsidRPr="0076654E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okresu gwarancji 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Zamawiający</w:t>
      </w:r>
      <w:r w:rsidRPr="0076654E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 przyjmie, iż 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Wykonawca</w:t>
      </w:r>
      <w:r w:rsidRPr="0076654E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 proponuje wym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agany minimalny okres gwarancji, tj. 12 miesięcy.</w:t>
      </w:r>
    </w:p>
    <w:p w14:paraId="3B0E2E98" w14:textId="77777777" w:rsidR="006B0164" w:rsidRPr="0010066F" w:rsidRDefault="006B0164" w:rsidP="00D1726C">
      <w:pPr>
        <w:pStyle w:val="Akapitzlist"/>
        <w:numPr>
          <w:ilvl w:val="0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2A1E4B4C" w14:textId="77777777" w:rsidR="006B0164" w:rsidRPr="0010066F" w:rsidRDefault="006B0164" w:rsidP="00D1726C">
      <w:pPr>
        <w:pStyle w:val="Akapitzlist"/>
        <w:numPr>
          <w:ilvl w:val="3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673B606C" w14:textId="77777777" w:rsidR="006B0164" w:rsidRPr="0010066F" w:rsidRDefault="006B0164" w:rsidP="00D1726C">
      <w:pPr>
        <w:pStyle w:val="Akapitzlist"/>
        <w:numPr>
          <w:ilvl w:val="3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6BEF09D1" w14:textId="77777777" w:rsidR="006B0164" w:rsidRPr="0010066F" w:rsidRDefault="006B0164" w:rsidP="00D1726C">
      <w:pPr>
        <w:pStyle w:val="Akapitzlist"/>
        <w:numPr>
          <w:ilvl w:val="3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4C58770F" w14:textId="77777777" w:rsidR="006B0164" w:rsidRPr="0010066F" w:rsidRDefault="006B0164" w:rsidP="00D1726C">
      <w:pPr>
        <w:pStyle w:val="Akapitzlist"/>
        <w:numPr>
          <w:ilvl w:val="3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78DC5615" w14:textId="77777777" w:rsidR="006B0164" w:rsidRPr="0010066F" w:rsidRDefault="006B0164" w:rsidP="00D1726C">
      <w:pPr>
        <w:pStyle w:val="Akapitzlist"/>
        <w:numPr>
          <w:ilvl w:val="3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37DF6974" w14:textId="77777777" w:rsidR="006B0164" w:rsidRPr="0010066F" w:rsidRDefault="006B0164" w:rsidP="00D1726C">
      <w:pPr>
        <w:pStyle w:val="Akapitzlist"/>
        <w:numPr>
          <w:ilvl w:val="3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10DD4A81" w14:textId="77777777" w:rsidR="006B0164" w:rsidRPr="0010066F" w:rsidRDefault="006B0164" w:rsidP="00D1726C">
      <w:pPr>
        <w:pStyle w:val="Akapitzlist"/>
        <w:numPr>
          <w:ilvl w:val="3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147FF5A8" w14:textId="77777777" w:rsidR="006B0164" w:rsidRPr="0010066F" w:rsidRDefault="006B0164" w:rsidP="00D1726C">
      <w:pPr>
        <w:pStyle w:val="Akapitzlist"/>
        <w:numPr>
          <w:ilvl w:val="3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0BFFE9C1" w14:textId="77777777" w:rsidR="006B0164" w:rsidRPr="0010066F" w:rsidRDefault="006B0164" w:rsidP="00D1726C">
      <w:pPr>
        <w:pStyle w:val="Akapitzlist"/>
        <w:numPr>
          <w:ilvl w:val="3"/>
          <w:numId w:val="61"/>
        </w:numPr>
        <w:suppressAutoHyphens/>
        <w:spacing w:after="200"/>
        <w:contextualSpacing/>
        <w:jc w:val="both"/>
        <w:rPr>
          <w:rFonts w:ascii="Arial" w:hAnsi="Arial" w:cs="Arial"/>
          <w:bCs/>
          <w:vanish/>
          <w:color w:val="000000"/>
          <w:sz w:val="20"/>
          <w:lang w:eastAsia="pl-PL"/>
        </w:rPr>
      </w:pPr>
    </w:p>
    <w:p w14:paraId="73B73BAB" w14:textId="77777777" w:rsidR="006B0164" w:rsidRPr="00E33E6B" w:rsidRDefault="006B0164" w:rsidP="003D2101">
      <w:pPr>
        <w:numPr>
          <w:ilvl w:val="0"/>
          <w:numId w:val="122"/>
        </w:numPr>
        <w:tabs>
          <w:tab w:val="clear" w:pos="2860"/>
          <w:tab w:val="left" w:pos="284"/>
        </w:tabs>
        <w:spacing w:after="13"/>
        <w:ind w:left="284" w:hanging="426"/>
        <w:contextualSpacing/>
        <w:jc w:val="both"/>
        <w:rPr>
          <w:rFonts w:ascii="Arial" w:hAnsi="Arial" w:cs="Arial"/>
          <w:kern w:val="0"/>
          <w:lang w:val="x-none"/>
        </w:rPr>
      </w:pPr>
      <w:r w:rsidRPr="00E33E6B">
        <w:rPr>
          <w:rFonts w:ascii="Arial" w:hAnsi="Arial" w:cs="Arial"/>
          <w:kern w:val="0"/>
          <w:lang w:val="x-none"/>
        </w:rPr>
        <w:t xml:space="preserve">Oświadczamy, że uważamy się za związanych niniejszą ofertą na czas wskazany w  specyfikacji  warunków zamówienia, tj. </w:t>
      </w:r>
      <w:r>
        <w:rPr>
          <w:rFonts w:ascii="Arial" w:hAnsi="Arial" w:cs="Arial"/>
          <w:kern w:val="0"/>
        </w:rPr>
        <w:t>3</w:t>
      </w:r>
      <w:r w:rsidRPr="00E33E6B">
        <w:rPr>
          <w:rFonts w:ascii="Arial" w:hAnsi="Arial" w:cs="Arial"/>
          <w:kern w:val="0"/>
          <w:lang w:val="x-none"/>
        </w:rPr>
        <w:t xml:space="preserve">0 dni liczonych od upływu terminu składania ofert określonego w specyfikacji warunków zamówienia. Na potwierdzenie tego wnieśliśmy wadium w wysokości:                 </w:t>
      </w:r>
    </w:p>
    <w:p w14:paraId="577915EA" w14:textId="77777777" w:rsidR="006B0164" w:rsidRPr="00E33E6B" w:rsidRDefault="006B0164" w:rsidP="00D243DA">
      <w:pPr>
        <w:widowControl/>
        <w:tabs>
          <w:tab w:val="left" w:pos="374"/>
          <w:tab w:val="left" w:pos="567"/>
        </w:tabs>
        <w:ind w:left="284" w:hanging="568"/>
        <w:jc w:val="both"/>
        <w:rPr>
          <w:rFonts w:ascii="Arial" w:hAnsi="Arial" w:cs="Arial"/>
          <w:kern w:val="0"/>
        </w:rPr>
      </w:pPr>
    </w:p>
    <w:p w14:paraId="5B4AA984" w14:textId="77777777" w:rsidR="006B0164" w:rsidRPr="00E33E6B" w:rsidRDefault="006B0164" w:rsidP="001628F7">
      <w:pPr>
        <w:widowControl/>
        <w:tabs>
          <w:tab w:val="left" w:pos="374"/>
          <w:tab w:val="left" w:pos="567"/>
          <w:tab w:val="right" w:pos="9213"/>
        </w:tabs>
        <w:ind w:left="284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      </w:t>
      </w:r>
      <w:r w:rsidRPr="00E33E6B">
        <w:rPr>
          <w:rFonts w:ascii="Arial" w:hAnsi="Arial" w:cs="Arial"/>
          <w:kern w:val="0"/>
        </w:rPr>
        <w:t>……………....................................... w formie .......................................................................</w:t>
      </w:r>
      <w:r>
        <w:rPr>
          <w:rFonts w:ascii="Arial" w:hAnsi="Arial" w:cs="Arial"/>
          <w:kern w:val="0"/>
        </w:rPr>
        <w:tab/>
      </w:r>
    </w:p>
    <w:p w14:paraId="5A56224A" w14:textId="77777777" w:rsidR="006B0164" w:rsidRPr="00E33E6B" w:rsidRDefault="006B0164" w:rsidP="003D2101">
      <w:pPr>
        <w:widowControl/>
        <w:numPr>
          <w:ilvl w:val="0"/>
          <w:numId w:val="122"/>
        </w:numPr>
        <w:tabs>
          <w:tab w:val="clear" w:pos="2860"/>
          <w:tab w:val="left" w:pos="284"/>
        </w:tabs>
        <w:ind w:left="284" w:hanging="426"/>
        <w:contextualSpacing/>
        <w:jc w:val="both"/>
        <w:rPr>
          <w:rFonts w:ascii="Arial" w:hAnsi="Arial" w:cs="Arial"/>
          <w:kern w:val="0"/>
          <w:lang w:val="x-none"/>
        </w:rPr>
      </w:pPr>
      <w:r w:rsidRPr="00E33E6B">
        <w:rPr>
          <w:rFonts w:ascii="Arial" w:hAnsi="Arial" w:cs="Arial"/>
          <w:kern w:val="0"/>
          <w:lang w:val="x-none"/>
        </w:rPr>
        <w:t>Wpłacone wadium prosimy zwrócić na nasz rachunek bankowy:</w:t>
      </w:r>
    </w:p>
    <w:p w14:paraId="356E5BF5" w14:textId="77777777" w:rsidR="006B0164" w:rsidRPr="00E33E6B" w:rsidRDefault="006B0164" w:rsidP="001628F7">
      <w:pPr>
        <w:widowControl/>
        <w:tabs>
          <w:tab w:val="left" w:pos="284"/>
          <w:tab w:val="left" w:pos="360"/>
        </w:tabs>
        <w:spacing w:line="360" w:lineRule="auto"/>
        <w:ind w:left="284" w:hanging="568"/>
        <w:jc w:val="both"/>
        <w:rPr>
          <w:rFonts w:ascii="Arial" w:hAnsi="Arial" w:cs="Arial"/>
          <w:kern w:val="0"/>
        </w:rPr>
      </w:pPr>
    </w:p>
    <w:p w14:paraId="65CA8F22" w14:textId="77777777" w:rsidR="006B0164" w:rsidRDefault="006B0164" w:rsidP="001628F7">
      <w:pPr>
        <w:widowControl/>
        <w:tabs>
          <w:tab w:val="left" w:pos="284"/>
        </w:tabs>
        <w:ind w:left="284" w:hanging="568"/>
        <w:jc w:val="center"/>
        <w:rPr>
          <w:rFonts w:eastAsia="Calibri"/>
        </w:rPr>
      </w:pPr>
      <w:r w:rsidRPr="00E33E6B">
        <w:rPr>
          <w:rFonts w:ascii="Arial" w:hAnsi="Arial" w:cs="Arial"/>
          <w:kern w:val="0"/>
        </w:rPr>
        <w:t>……………………………………………………………………………………………………………</w:t>
      </w:r>
    </w:p>
    <w:p w14:paraId="26E1EFFB" w14:textId="77777777" w:rsidR="006B0164" w:rsidRPr="00E33E6B" w:rsidRDefault="006B0164" w:rsidP="001628F7">
      <w:pPr>
        <w:widowControl/>
        <w:tabs>
          <w:tab w:val="left" w:pos="284"/>
          <w:tab w:val="left" w:pos="360"/>
        </w:tabs>
        <w:ind w:left="284" w:hanging="568"/>
        <w:jc w:val="center"/>
        <w:rPr>
          <w:rFonts w:ascii="Arial" w:hAnsi="Arial" w:cs="Arial"/>
          <w:kern w:val="0"/>
          <w:sz w:val="16"/>
          <w:szCs w:val="16"/>
        </w:rPr>
      </w:pPr>
      <w:r w:rsidRPr="00E33E6B">
        <w:rPr>
          <w:rFonts w:ascii="Arial" w:eastAsia="Calibri" w:hAnsi="Arial" w:cs="Arial"/>
          <w:sz w:val="16"/>
          <w:szCs w:val="16"/>
        </w:rPr>
        <w:t>(</w:t>
      </w:r>
      <w:r w:rsidRPr="00E33E6B">
        <w:rPr>
          <w:rFonts w:ascii="Arial" w:hAnsi="Arial" w:cs="Arial"/>
          <w:i/>
          <w:kern w:val="0"/>
          <w:sz w:val="16"/>
          <w:szCs w:val="16"/>
        </w:rPr>
        <w:t>podać nazwę banku oraz nr konta – dla wnoszących wadium w pieniądzu)</w:t>
      </w:r>
    </w:p>
    <w:p w14:paraId="44C047DA" w14:textId="77777777" w:rsidR="006B0164" w:rsidRDefault="006B0164" w:rsidP="001628F7">
      <w:pPr>
        <w:widowControl/>
        <w:tabs>
          <w:tab w:val="left" w:pos="284"/>
        </w:tabs>
        <w:overflowPunct/>
        <w:ind w:left="284"/>
        <w:textAlignment w:val="auto"/>
        <w:rPr>
          <w:rFonts w:ascii="Arial" w:eastAsia="Calibri" w:hAnsi="Arial" w:cs="Arial"/>
          <w:color w:val="000000"/>
          <w:kern w:val="0"/>
        </w:rPr>
      </w:pPr>
      <w:r w:rsidRPr="00E33E6B">
        <w:rPr>
          <w:rFonts w:ascii="Arial" w:eastAsia="Calibri" w:hAnsi="Arial" w:cs="Arial"/>
          <w:color w:val="000000"/>
          <w:kern w:val="0"/>
        </w:rPr>
        <w:t xml:space="preserve">a w przypadku wadium wniesionego w formie innej niż w pieniądzu oświadczenie o zwolnieniu wadium proszę przesłać na adres e-mailowy gwaranta: </w:t>
      </w:r>
    </w:p>
    <w:p w14:paraId="1F913D9B" w14:textId="77777777" w:rsidR="006B0164" w:rsidRPr="00E33E6B" w:rsidRDefault="006B0164" w:rsidP="001628F7">
      <w:pPr>
        <w:widowControl/>
        <w:tabs>
          <w:tab w:val="left" w:pos="284"/>
        </w:tabs>
        <w:overflowPunct/>
        <w:ind w:left="284" w:hanging="568"/>
        <w:textAlignment w:val="auto"/>
        <w:rPr>
          <w:rFonts w:ascii="Arial" w:eastAsia="Calibri" w:hAnsi="Arial" w:cs="Arial"/>
          <w:color w:val="000000"/>
          <w:kern w:val="0"/>
        </w:rPr>
      </w:pPr>
    </w:p>
    <w:p w14:paraId="21F51AC2" w14:textId="77777777" w:rsidR="006B0164" w:rsidRPr="00E33E6B" w:rsidRDefault="006B0164" w:rsidP="001628F7">
      <w:pPr>
        <w:widowControl/>
        <w:tabs>
          <w:tab w:val="left" w:pos="284"/>
        </w:tabs>
        <w:overflowPunct/>
        <w:ind w:left="284" w:hanging="142"/>
        <w:textAlignment w:val="auto"/>
        <w:rPr>
          <w:rFonts w:ascii="Arial" w:eastAsia="Calibri" w:hAnsi="Arial" w:cs="Arial"/>
          <w:color w:val="000000"/>
          <w:kern w:val="0"/>
        </w:rPr>
      </w:pPr>
      <w:r>
        <w:rPr>
          <w:rFonts w:ascii="Arial" w:eastAsia="Calibri" w:hAnsi="Arial" w:cs="Arial"/>
          <w:color w:val="000000"/>
          <w:kern w:val="0"/>
        </w:rPr>
        <w:t xml:space="preserve">     </w:t>
      </w:r>
      <w:r w:rsidRPr="00E33E6B">
        <w:rPr>
          <w:rFonts w:ascii="Arial" w:eastAsia="Calibri" w:hAnsi="Arial" w:cs="Arial"/>
          <w:color w:val="000000"/>
          <w:kern w:val="0"/>
        </w:rPr>
        <w:t xml:space="preserve">…………………………………………………………………………………………… </w:t>
      </w:r>
    </w:p>
    <w:p w14:paraId="531047D6" w14:textId="77777777" w:rsidR="006B0164" w:rsidRPr="00E33E6B" w:rsidRDefault="006B0164" w:rsidP="001628F7">
      <w:pPr>
        <w:widowControl/>
        <w:tabs>
          <w:tab w:val="left" w:pos="284"/>
          <w:tab w:val="left" w:pos="360"/>
        </w:tabs>
        <w:overflowPunct/>
        <w:autoSpaceDE/>
        <w:ind w:left="284" w:right="-2" w:hanging="568"/>
        <w:jc w:val="center"/>
        <w:rPr>
          <w:rFonts w:ascii="Arial" w:hAnsi="Arial" w:cs="Arial"/>
          <w:i/>
          <w:kern w:val="0"/>
          <w:sz w:val="16"/>
          <w:szCs w:val="16"/>
          <w:lang w:val="x-none"/>
        </w:rPr>
      </w:pPr>
      <w:r w:rsidRPr="00E33E6B">
        <w:rPr>
          <w:rFonts w:ascii="Arial" w:eastAsia="Calibri" w:hAnsi="Arial" w:cs="Arial"/>
          <w:i/>
          <w:iCs/>
          <w:color w:val="000000"/>
          <w:kern w:val="0"/>
          <w:sz w:val="16"/>
          <w:szCs w:val="16"/>
        </w:rPr>
        <w:t>(podać adres email gwaranta)</w:t>
      </w:r>
    </w:p>
    <w:p w14:paraId="32A0C1E6" w14:textId="77777777" w:rsidR="006B0164" w:rsidRDefault="006B0164" w:rsidP="003D2101">
      <w:pPr>
        <w:widowControl/>
        <w:numPr>
          <w:ilvl w:val="0"/>
          <w:numId w:val="122"/>
        </w:numPr>
        <w:tabs>
          <w:tab w:val="clear" w:pos="2860"/>
          <w:tab w:val="left" w:pos="284"/>
        </w:tabs>
        <w:overflowPunct/>
        <w:spacing w:before="240" w:line="276" w:lineRule="auto"/>
        <w:ind w:left="284" w:hanging="426"/>
        <w:contextualSpacing/>
        <w:jc w:val="both"/>
        <w:textAlignment w:val="auto"/>
        <w:rPr>
          <w:rFonts w:ascii="Arial" w:hAnsi="Arial" w:cs="Arial"/>
          <w:color w:val="000000"/>
          <w:kern w:val="0"/>
        </w:rPr>
      </w:pPr>
      <w:r w:rsidRPr="00EB49DD">
        <w:rPr>
          <w:rFonts w:ascii="Arial" w:hAnsi="Arial" w:cs="Arial"/>
          <w:color w:val="000000"/>
          <w:kern w:val="0"/>
        </w:rPr>
        <w:t>Oświadczamy, że w przypadku wyboru naszej oferty zobowiązujemy się wnieść zabezpieczen</w:t>
      </w:r>
      <w:r>
        <w:rPr>
          <w:rFonts w:ascii="Arial" w:hAnsi="Arial" w:cs="Arial"/>
          <w:color w:val="000000"/>
          <w:kern w:val="0"/>
        </w:rPr>
        <w:t xml:space="preserve">ie należytego wykonania umowy w </w:t>
      </w:r>
      <w:r w:rsidRPr="00EB49DD">
        <w:rPr>
          <w:rFonts w:ascii="Arial" w:hAnsi="Arial" w:cs="Arial"/>
          <w:color w:val="000000"/>
          <w:kern w:val="0"/>
        </w:rPr>
        <w:t>wysokości:</w:t>
      </w:r>
      <w:r>
        <w:rPr>
          <w:rFonts w:ascii="Arial" w:hAnsi="Arial" w:cs="Arial"/>
          <w:color w:val="000000"/>
          <w:kern w:val="0"/>
        </w:rPr>
        <w:t xml:space="preserve"> ………………………………………… zł.</w:t>
      </w:r>
    </w:p>
    <w:p w14:paraId="5C3B5045" w14:textId="77777777" w:rsidR="006B0164" w:rsidRPr="00EB49DD" w:rsidRDefault="006B0164" w:rsidP="001628F7">
      <w:pPr>
        <w:widowControl/>
        <w:tabs>
          <w:tab w:val="left" w:pos="284"/>
        </w:tabs>
        <w:overflowPunct/>
        <w:spacing w:before="240" w:line="276" w:lineRule="auto"/>
        <w:ind w:left="284"/>
        <w:contextualSpacing/>
        <w:jc w:val="both"/>
        <w:textAlignment w:val="auto"/>
        <w:rPr>
          <w:rFonts w:ascii="Arial" w:hAnsi="Arial" w:cs="Arial"/>
          <w:color w:val="000000"/>
          <w:kern w:val="0"/>
        </w:rPr>
      </w:pPr>
      <w:r w:rsidRPr="00EB49DD">
        <w:rPr>
          <w:rFonts w:ascii="Arial" w:hAnsi="Arial" w:cs="Arial"/>
          <w:color w:val="000000"/>
          <w:kern w:val="0"/>
        </w:rPr>
        <w:t xml:space="preserve">(słownie:……………………………….………………………………). </w:t>
      </w:r>
    </w:p>
    <w:p w14:paraId="6A835E5A" w14:textId="77777777" w:rsidR="006B0164" w:rsidRPr="00EB49DD" w:rsidRDefault="006B0164" w:rsidP="003D2101">
      <w:pPr>
        <w:numPr>
          <w:ilvl w:val="0"/>
          <w:numId w:val="122"/>
        </w:numPr>
        <w:tabs>
          <w:tab w:val="clear" w:pos="2860"/>
          <w:tab w:val="left" w:pos="284"/>
        </w:tabs>
        <w:suppressAutoHyphens/>
        <w:autoSpaceDN/>
        <w:adjustRightInd/>
        <w:ind w:left="284" w:right="48" w:hanging="426"/>
        <w:jc w:val="both"/>
        <w:textAlignment w:val="auto"/>
        <w:rPr>
          <w:rFonts w:ascii="Arial" w:hAnsi="Arial" w:cs="Arial"/>
        </w:rPr>
      </w:pPr>
      <w:r w:rsidRPr="006129B5">
        <w:rPr>
          <w:rFonts w:ascii="Arial" w:hAnsi="Arial" w:cs="Arial"/>
        </w:rPr>
        <w:t xml:space="preserve">Oświadczamy, że jeżeli w okresie związania ofertą nastąpią jakiekolwiek znaczące zmiany sytuacji przedstawionej w naszych dokumentach załączonych do oferty, natychmiast poinformujemy o nich </w:t>
      </w:r>
      <w:r>
        <w:rPr>
          <w:rFonts w:ascii="Arial" w:hAnsi="Arial" w:cs="Arial"/>
        </w:rPr>
        <w:t>Zamawiającego</w:t>
      </w:r>
      <w:r w:rsidRPr="006129B5">
        <w:rPr>
          <w:rFonts w:ascii="Arial" w:hAnsi="Arial" w:cs="Arial"/>
        </w:rPr>
        <w:t>.</w:t>
      </w:r>
    </w:p>
    <w:p w14:paraId="4CC78321" w14:textId="77777777" w:rsidR="006B0164" w:rsidRDefault="006B0164" w:rsidP="003D2101">
      <w:pPr>
        <w:numPr>
          <w:ilvl w:val="0"/>
          <w:numId w:val="122"/>
        </w:numPr>
        <w:tabs>
          <w:tab w:val="clear" w:pos="2860"/>
          <w:tab w:val="left" w:pos="284"/>
        </w:tabs>
        <w:suppressAutoHyphens/>
        <w:autoSpaceDN/>
        <w:adjustRightInd/>
        <w:ind w:left="284" w:right="48" w:hanging="426"/>
        <w:jc w:val="both"/>
        <w:textAlignment w:val="auto"/>
        <w:rPr>
          <w:rFonts w:ascii="Arial" w:hAnsi="Arial" w:cs="Arial"/>
        </w:rPr>
      </w:pPr>
      <w:r w:rsidRPr="006129B5">
        <w:rPr>
          <w:rFonts w:ascii="Arial" w:hAnsi="Arial" w:cs="Arial"/>
        </w:rPr>
        <w:t xml:space="preserve">Osobą upoważnioną do kontaktu z Zamawiającym oraz, w przypadku wyboru oferty, </w:t>
      </w:r>
      <w:r w:rsidRPr="006129B5">
        <w:rPr>
          <w:rFonts w:ascii="Arial" w:hAnsi="Arial" w:cs="Arial"/>
        </w:rPr>
        <w:br/>
        <w:t xml:space="preserve">do nadzorowania realizacji zamówienia, jest: </w:t>
      </w:r>
    </w:p>
    <w:p w14:paraId="1CFE5A10" w14:textId="77777777" w:rsidR="006B0164" w:rsidRPr="001E0185" w:rsidRDefault="006B0164" w:rsidP="00D243DA">
      <w:pPr>
        <w:tabs>
          <w:tab w:val="left" w:pos="567"/>
        </w:tabs>
        <w:suppressAutoHyphens/>
        <w:autoSpaceDN/>
        <w:adjustRightInd/>
        <w:ind w:left="-142" w:right="48"/>
        <w:jc w:val="both"/>
        <w:textAlignment w:val="auto"/>
        <w:rPr>
          <w:rFonts w:ascii="Arial" w:hAnsi="Arial" w:cs="Arial"/>
        </w:rPr>
      </w:pPr>
    </w:p>
    <w:p w14:paraId="64D1DFD1" w14:textId="77777777" w:rsidR="006B0164" w:rsidRPr="001E0185" w:rsidRDefault="006B0164" w:rsidP="00D243DA">
      <w:pPr>
        <w:pStyle w:val="Akapitzlist"/>
        <w:tabs>
          <w:tab w:val="num" w:pos="284"/>
          <w:tab w:val="left" w:pos="567"/>
        </w:tabs>
        <w:autoSpaceDN w:val="0"/>
        <w:adjustRightInd w:val="0"/>
        <w:ind w:left="-142" w:right="48" w:hanging="284"/>
        <w:jc w:val="both"/>
        <w:rPr>
          <w:rFonts w:ascii="Arial" w:hAnsi="Arial" w:cs="Arial"/>
          <w:sz w:val="20"/>
          <w:szCs w:val="20"/>
        </w:rPr>
      </w:pPr>
      <w:r w:rsidRPr="00C313DA">
        <w:rPr>
          <w:rFonts w:ascii="Arial" w:hAnsi="Arial" w:cs="Arial"/>
        </w:rPr>
        <w:t xml:space="preserve">  </w:t>
      </w:r>
      <w:r>
        <w:rPr>
          <w:rFonts w:ascii="Arial" w:hAnsi="Arial" w:cs="Arial"/>
          <w:lang w:val="pl-PL"/>
        </w:rPr>
        <w:t xml:space="preserve">  </w:t>
      </w:r>
      <w:r w:rsidRPr="00C313D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1E0185">
        <w:rPr>
          <w:rFonts w:ascii="Arial" w:hAnsi="Arial" w:cs="Arial"/>
          <w:sz w:val="20"/>
          <w:szCs w:val="20"/>
        </w:rPr>
        <w:t xml:space="preserve">..............................................., tel.: ...................................................................... </w:t>
      </w:r>
    </w:p>
    <w:p w14:paraId="6284441E" w14:textId="77777777" w:rsidR="006B0164" w:rsidRPr="003A1C75" w:rsidRDefault="006B0164" w:rsidP="00D243DA">
      <w:pPr>
        <w:widowControl/>
        <w:tabs>
          <w:tab w:val="left" w:pos="567"/>
        </w:tabs>
        <w:ind w:left="-142"/>
        <w:jc w:val="both"/>
        <w:rPr>
          <w:rFonts w:ascii="Arial" w:hAnsi="Arial" w:cs="Arial"/>
          <w:i/>
          <w:sz w:val="10"/>
          <w:szCs w:val="10"/>
        </w:rPr>
      </w:pPr>
    </w:p>
    <w:p w14:paraId="07362205" w14:textId="77777777" w:rsidR="006B0164" w:rsidRPr="00E33E6B" w:rsidRDefault="006B0164" w:rsidP="003D2101">
      <w:pPr>
        <w:widowControl/>
        <w:numPr>
          <w:ilvl w:val="6"/>
          <w:numId w:val="118"/>
        </w:numPr>
        <w:tabs>
          <w:tab w:val="left" w:pos="567"/>
        </w:tabs>
        <w:suppressAutoHyphens/>
        <w:overflowPunct/>
        <w:autoSpaceDE/>
        <w:autoSpaceDN/>
        <w:adjustRightInd/>
        <w:ind w:left="284" w:right="48" w:hanging="426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E33E6B">
        <w:rPr>
          <w:rFonts w:ascii="Arial" w:hAnsi="Arial" w:cs="Arial"/>
          <w:kern w:val="0"/>
          <w:lang w:val="x-none" w:eastAsia="x-none"/>
        </w:rPr>
        <w:t>Oświadczam</w:t>
      </w:r>
      <w:r w:rsidRPr="00E33E6B">
        <w:rPr>
          <w:rFonts w:ascii="Arial" w:hAnsi="Arial" w:cs="Arial"/>
          <w:kern w:val="0"/>
          <w:lang w:eastAsia="x-none"/>
        </w:rPr>
        <w:t>y</w:t>
      </w:r>
      <w:r w:rsidRPr="00E33E6B">
        <w:rPr>
          <w:rFonts w:ascii="Arial" w:hAnsi="Arial" w:cs="Arial"/>
          <w:kern w:val="0"/>
          <w:lang w:val="x-none" w:eastAsia="x-none"/>
        </w:rPr>
        <w:t xml:space="preserve">, </w:t>
      </w:r>
      <w:r>
        <w:rPr>
          <w:rFonts w:ascii="Arial" w:hAnsi="Arial" w:cs="Arial"/>
          <w:kern w:val="0"/>
          <w:lang w:eastAsia="x-none"/>
        </w:rPr>
        <w:t>że</w:t>
      </w:r>
      <w:r w:rsidRPr="00E33E6B">
        <w:rPr>
          <w:rFonts w:ascii="Arial" w:hAnsi="Arial" w:cs="Arial"/>
          <w:kern w:val="0"/>
          <w:lang w:eastAsia="x-none"/>
        </w:rPr>
        <w:t xml:space="preserve"> zgodnie z art. 7 ust. 1 pkt 1-3 ustawy</w:t>
      </w:r>
      <w:r w:rsidRPr="00E33E6B">
        <w:rPr>
          <w:rFonts w:ascii="Arial" w:hAnsi="Arial" w:cs="Arial"/>
          <w:kern w:val="0"/>
          <w:lang w:val="x-none" w:eastAsia="x-none"/>
        </w:rPr>
        <w:t xml:space="preserve"> </w:t>
      </w:r>
      <w:r w:rsidRPr="00E33E6B">
        <w:rPr>
          <w:rFonts w:ascii="Arial" w:hAnsi="Arial" w:cs="Arial"/>
          <w:kern w:val="0"/>
          <w:lang w:eastAsia="x-none"/>
        </w:rPr>
        <w:t>z dnia 6 marca 2018 r. Prawo przedsiębiorców</w:t>
      </w:r>
      <w:r>
        <w:rPr>
          <w:rFonts w:ascii="Arial" w:hAnsi="Arial" w:cs="Arial"/>
          <w:kern w:val="0"/>
          <w:lang w:eastAsia="x-none"/>
        </w:rPr>
        <w:t xml:space="preserve"> (tekst jednolity: Dz. U. z 2024 r. poz. 236 ze zm.</w:t>
      </w:r>
      <w:r w:rsidRPr="00E33E6B">
        <w:rPr>
          <w:rFonts w:ascii="Arial" w:hAnsi="Arial" w:cs="Arial"/>
          <w:kern w:val="0"/>
          <w:lang w:eastAsia="x-none"/>
        </w:rPr>
        <w:t xml:space="preserve">) </w:t>
      </w:r>
      <w:r w:rsidRPr="00E33E6B">
        <w:rPr>
          <w:rFonts w:ascii="Arial" w:hAnsi="Arial" w:cs="Arial"/>
          <w:kern w:val="0"/>
          <w:lang w:val="x-none" w:eastAsia="x-none"/>
        </w:rPr>
        <w:t>jeste</w:t>
      </w:r>
      <w:r w:rsidRPr="00E33E6B">
        <w:rPr>
          <w:rFonts w:ascii="Arial" w:hAnsi="Arial" w:cs="Arial"/>
          <w:kern w:val="0"/>
          <w:lang w:eastAsia="x-none"/>
        </w:rPr>
        <w:t>śmy</w:t>
      </w:r>
      <w:r w:rsidRPr="00E33E6B">
        <w:rPr>
          <w:rFonts w:ascii="Arial" w:hAnsi="Arial" w:cs="Arial"/>
          <w:b/>
          <w:kern w:val="0"/>
          <w:lang w:val="x-none" w:eastAsia="x-none"/>
        </w:rPr>
        <w:t>*</w:t>
      </w:r>
      <w:r>
        <w:rPr>
          <w:rFonts w:ascii="Arial" w:hAnsi="Arial" w:cs="Arial"/>
          <w:b/>
          <w:kern w:val="0"/>
          <w:lang w:eastAsia="x-none"/>
        </w:rPr>
        <w:t>***</w:t>
      </w:r>
      <w:r w:rsidRPr="00E33E6B">
        <w:rPr>
          <w:rFonts w:ascii="Arial" w:hAnsi="Arial" w:cs="Arial"/>
          <w:kern w:val="0"/>
          <w:lang w:val="x-none" w:eastAsia="x-none"/>
        </w:rPr>
        <w:t>:</w:t>
      </w:r>
    </w:p>
    <w:p w14:paraId="42C3DB9B" w14:textId="77777777" w:rsidR="006B0164" w:rsidRPr="00E33E6B" w:rsidRDefault="006B0164" w:rsidP="00D1726C">
      <w:pPr>
        <w:widowControl/>
        <w:numPr>
          <w:ilvl w:val="0"/>
          <w:numId w:val="29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r w:rsidRPr="00E33E6B">
        <w:rPr>
          <w:rFonts w:ascii="Arial" w:hAnsi="Arial" w:cs="Arial"/>
        </w:rPr>
        <w:t>mikro</w:t>
      </w:r>
      <w:r w:rsidRPr="00E33E6B">
        <w:rPr>
          <w:rFonts w:ascii="Arial" w:hAnsi="Arial" w:cs="Arial"/>
          <w:lang w:val="x-none"/>
        </w:rPr>
        <w:t>przedsiębiorcą</w:t>
      </w:r>
    </w:p>
    <w:p w14:paraId="6ECC8F37" w14:textId="77777777" w:rsidR="006B0164" w:rsidRPr="00E33E6B" w:rsidRDefault="006B0164" w:rsidP="00D1726C">
      <w:pPr>
        <w:widowControl/>
        <w:numPr>
          <w:ilvl w:val="0"/>
          <w:numId w:val="29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r w:rsidRPr="00E33E6B">
        <w:rPr>
          <w:rFonts w:ascii="Arial" w:hAnsi="Arial" w:cs="Arial"/>
        </w:rPr>
        <w:t>małym przedsiębiorcą</w:t>
      </w:r>
    </w:p>
    <w:p w14:paraId="389F1CE1" w14:textId="77777777" w:rsidR="006B0164" w:rsidRPr="00E33E6B" w:rsidRDefault="006B0164" w:rsidP="00D1726C">
      <w:pPr>
        <w:widowControl/>
        <w:numPr>
          <w:ilvl w:val="0"/>
          <w:numId w:val="29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r w:rsidRPr="00E33E6B">
        <w:rPr>
          <w:rFonts w:ascii="Arial" w:hAnsi="Arial" w:cs="Arial"/>
        </w:rPr>
        <w:t>średnim przedsiębiorcą,</w:t>
      </w:r>
    </w:p>
    <w:p w14:paraId="4B23ACCB" w14:textId="77777777" w:rsidR="006B0164" w:rsidRPr="00E33E6B" w:rsidRDefault="006B0164" w:rsidP="00D1726C">
      <w:pPr>
        <w:widowControl/>
        <w:numPr>
          <w:ilvl w:val="0"/>
          <w:numId w:val="29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r w:rsidRPr="00E33E6B">
        <w:rPr>
          <w:rFonts w:ascii="Arial" w:hAnsi="Arial" w:cs="Arial"/>
        </w:rPr>
        <w:t xml:space="preserve">innym przedsiębiorcą. </w:t>
      </w:r>
    </w:p>
    <w:p w14:paraId="32A8C568" w14:textId="77777777" w:rsidR="006B0164" w:rsidRDefault="006B0164" w:rsidP="006B0164">
      <w:pPr>
        <w:widowControl/>
        <w:overflowPunct/>
        <w:autoSpaceDE/>
        <w:ind w:left="284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***</w:t>
      </w:r>
      <w:r w:rsidRPr="00E33E6B">
        <w:rPr>
          <w:rFonts w:ascii="Arial" w:hAnsi="Arial" w:cs="Arial"/>
          <w:b/>
          <w:i/>
          <w:sz w:val="16"/>
          <w:szCs w:val="16"/>
        </w:rPr>
        <w:t>* właściwe zaznaczyć</w:t>
      </w:r>
    </w:p>
    <w:p w14:paraId="0FAA0292" w14:textId="77777777" w:rsidR="006B0164" w:rsidRPr="00E33E6B" w:rsidRDefault="006B0164" w:rsidP="00D1726C">
      <w:pPr>
        <w:numPr>
          <w:ilvl w:val="6"/>
          <w:numId w:val="118"/>
        </w:numPr>
        <w:tabs>
          <w:tab w:val="clear" w:pos="5040"/>
        </w:tabs>
        <w:ind w:left="284" w:hanging="426"/>
        <w:jc w:val="both"/>
        <w:rPr>
          <w:rFonts w:ascii="Arial" w:hAnsi="Arial" w:cs="Arial"/>
        </w:rPr>
      </w:pPr>
      <w:r w:rsidRPr="00E33E6B">
        <w:rPr>
          <w:rFonts w:ascii="Arial" w:hAnsi="Arial" w:cs="Arial"/>
        </w:rPr>
        <w:t>Oświadczamy, że wypełniliśmy obowiązki informacyjne przewidziane w art. 13 lub art. 14 Rozporządzenia Parlamentu Europejskiego i Rady (UE) 2016/6</w:t>
      </w:r>
      <w:r>
        <w:rPr>
          <w:rFonts w:ascii="Arial" w:hAnsi="Arial" w:cs="Arial"/>
        </w:rPr>
        <w:t>79 z dnia 27 kwietnia 2016 r. w </w:t>
      </w:r>
      <w:r w:rsidRPr="00E33E6B">
        <w:rPr>
          <w:rFonts w:ascii="Arial" w:hAnsi="Arial" w:cs="Arial"/>
        </w:rPr>
        <w:t>sprawie ochrony osób fizycznych w związku z przetwarzaniem danych osobowych i w sprawie swobodnego przepływu takich danych oraz uchylenia dyrektywy 95</w:t>
      </w:r>
      <w:r>
        <w:rPr>
          <w:rFonts w:ascii="Arial" w:hAnsi="Arial" w:cs="Arial"/>
        </w:rPr>
        <w:t>/46/WE (ogólne rozporządzenie o </w:t>
      </w:r>
      <w:r w:rsidRPr="00E33E6B">
        <w:rPr>
          <w:rFonts w:ascii="Arial" w:hAnsi="Arial" w:cs="Arial"/>
        </w:rPr>
        <w:t>ochronie danych) (Dz. Urz. UE L 119 z 04.05.2016 r., str. 1) wobec osób fizycznych, od których dane osobowe bezpośrednio lub pośrednio pozyskaliśmy w celu ubiegania się o udzielenie zamówienia publicznego</w:t>
      </w:r>
      <w:r>
        <w:rPr>
          <w:rFonts w:ascii="Arial" w:hAnsi="Arial" w:cs="Arial"/>
        </w:rPr>
        <w:t xml:space="preserve"> w niniejszym postępowaniu.*****</w:t>
      </w:r>
    </w:p>
    <w:p w14:paraId="08316213" w14:textId="77777777" w:rsidR="006B0164" w:rsidRPr="00E33E6B" w:rsidRDefault="006B0164" w:rsidP="006B0164">
      <w:pPr>
        <w:widowControl/>
        <w:overflowPunct/>
        <w:autoSpaceDE/>
        <w:ind w:left="284" w:right="-2"/>
        <w:jc w:val="both"/>
        <w:textAlignment w:val="auto"/>
        <w:rPr>
          <w:rFonts w:ascii="Arial" w:hAnsi="Arial" w:cs="Arial"/>
          <w:b/>
          <w:i/>
          <w:kern w:val="0"/>
          <w:sz w:val="16"/>
          <w:szCs w:val="16"/>
        </w:rPr>
      </w:pPr>
      <w:r>
        <w:rPr>
          <w:rFonts w:ascii="Arial" w:hAnsi="Arial" w:cs="Arial"/>
          <w:b/>
          <w:kern w:val="0"/>
          <w:sz w:val="16"/>
          <w:szCs w:val="16"/>
        </w:rPr>
        <w:t>*****</w:t>
      </w:r>
      <w:r w:rsidRPr="00E33E6B">
        <w:rPr>
          <w:rFonts w:ascii="Arial" w:hAnsi="Arial" w:cs="Arial"/>
          <w:b/>
          <w:i/>
          <w:kern w:val="0"/>
          <w:sz w:val="16"/>
          <w:szCs w:val="16"/>
        </w:rPr>
        <w:t>W</w:t>
      </w:r>
      <w:r w:rsidRPr="00E33E6B">
        <w:rPr>
          <w:rFonts w:ascii="Arial" w:hAnsi="Arial" w:cs="Arial"/>
          <w:b/>
          <w:i/>
          <w:kern w:val="0"/>
          <w:sz w:val="16"/>
          <w:szCs w:val="16"/>
          <w:lang w:val="x-none"/>
        </w:rPr>
        <w:t xml:space="preserve"> przypadku, gdy Wykonawca nie przekazuje danych osobowych innych niż bezpośrednio jego dotyczących lub zachodzi wyłączenie stosowania obowiązku informacyjnego stosownie do art. 13 ust. 4 lub art. 14 ust. 5 RODO, treści oświadczenia Wykonawca nie składa (usunięcie treści oświadczenia np. przez jego wykreślenie). </w:t>
      </w:r>
    </w:p>
    <w:p w14:paraId="698C2DDE" w14:textId="77777777" w:rsidR="006B0164" w:rsidRPr="00193BDA" w:rsidRDefault="006B0164" w:rsidP="00D1726C">
      <w:pPr>
        <w:widowControl/>
        <w:numPr>
          <w:ilvl w:val="6"/>
          <w:numId w:val="118"/>
        </w:numPr>
        <w:tabs>
          <w:tab w:val="clear" w:pos="5040"/>
        </w:tabs>
        <w:overflowPunct/>
        <w:autoSpaceDE/>
        <w:autoSpaceDN/>
        <w:adjustRightInd/>
        <w:ind w:left="284" w:right="-2" w:hanging="426"/>
        <w:contextualSpacing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E33E6B">
        <w:rPr>
          <w:rFonts w:ascii="Arial" w:hAnsi="Arial" w:cs="Arial"/>
          <w:kern w:val="1"/>
          <w:lang w:eastAsia="ar-SA"/>
        </w:rPr>
        <w:t>Oświadczamy, że wykonanie części zamówienia powierzymy</w:t>
      </w:r>
      <w:r w:rsidRPr="00E33E6B">
        <w:rPr>
          <w:rFonts w:ascii="Arial" w:hAnsi="Arial" w:cs="Arial"/>
          <w:b/>
          <w:kern w:val="1"/>
          <w:lang w:eastAsia="ar-SA"/>
        </w:rPr>
        <w:t xml:space="preserve"> Podwykonawcom </w:t>
      </w:r>
      <w:r w:rsidRPr="00E33E6B">
        <w:rPr>
          <w:rFonts w:ascii="Arial" w:hAnsi="Arial" w:cs="Arial"/>
          <w:i/>
          <w:kern w:val="1"/>
          <w:lang w:eastAsia="ar-SA"/>
        </w:rPr>
        <w:t>(należy podać nazwy (firm) Podwykonawców)</w:t>
      </w:r>
      <w:r w:rsidRPr="00E33E6B">
        <w:rPr>
          <w:rFonts w:ascii="Arial" w:eastAsia="Calibri" w:hAnsi="Arial" w:cs="Arial"/>
          <w:color w:val="FF0000"/>
          <w:kern w:val="0"/>
          <w:lang w:eastAsia="en-GB"/>
        </w:rPr>
        <w:t xml:space="preserve"> </w:t>
      </w:r>
      <w:r w:rsidRPr="00E33E6B">
        <w:rPr>
          <w:rFonts w:ascii="Arial" w:hAnsi="Arial" w:cs="Arial"/>
          <w:kern w:val="1"/>
          <w:u w:val="single"/>
          <w:lang w:eastAsia="ar-SA"/>
        </w:rPr>
        <w:t xml:space="preserve">z zastrzeżeniem zapisów Rozdziału II ust. 1 </w:t>
      </w:r>
      <w:r w:rsidRPr="00FF625B">
        <w:rPr>
          <w:rFonts w:ascii="Arial" w:hAnsi="Arial" w:cs="Arial"/>
          <w:kern w:val="1"/>
          <w:u w:val="single"/>
          <w:lang w:eastAsia="ar-SA"/>
        </w:rPr>
        <w:t>pkt 9-1</w:t>
      </w:r>
      <w:r>
        <w:rPr>
          <w:rFonts w:ascii="Arial" w:hAnsi="Arial" w:cs="Arial"/>
          <w:kern w:val="1"/>
          <w:u w:val="single"/>
          <w:lang w:eastAsia="ar-SA"/>
        </w:rPr>
        <w:t>2</w:t>
      </w:r>
      <w:r w:rsidRPr="00FF625B">
        <w:rPr>
          <w:rFonts w:ascii="Arial" w:hAnsi="Arial" w:cs="Arial"/>
          <w:kern w:val="1"/>
          <w:u w:val="single"/>
          <w:lang w:eastAsia="ar-SA"/>
        </w:rPr>
        <w:t xml:space="preserve"> SWZ</w:t>
      </w:r>
    </w:p>
    <w:p w14:paraId="41C89BFA" w14:textId="77777777" w:rsidR="006B0164" w:rsidRPr="0068349D" w:rsidRDefault="006B0164" w:rsidP="00D1726C">
      <w:pPr>
        <w:widowControl/>
        <w:numPr>
          <w:ilvl w:val="0"/>
          <w:numId w:val="124"/>
        </w:numPr>
        <w:suppressAutoHyphens/>
        <w:overflowPunct/>
        <w:autoSpaceDE/>
        <w:autoSpaceDN/>
        <w:adjustRightInd/>
        <w:ind w:right="-2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E33E6B">
        <w:rPr>
          <w:rFonts w:ascii="Arial" w:hAnsi="Arial" w:cs="Arial"/>
          <w:kern w:val="1"/>
          <w:lang w:eastAsia="ar-SA"/>
        </w:rPr>
        <w:t>…………………………………………………………………………………………………………,</w:t>
      </w:r>
    </w:p>
    <w:p w14:paraId="4814A91A" w14:textId="77777777" w:rsidR="006B0164" w:rsidRPr="0068349D" w:rsidRDefault="006B0164" w:rsidP="00D1726C">
      <w:pPr>
        <w:widowControl/>
        <w:numPr>
          <w:ilvl w:val="0"/>
          <w:numId w:val="124"/>
        </w:numPr>
        <w:suppressAutoHyphens/>
        <w:overflowPunct/>
        <w:autoSpaceDE/>
        <w:autoSpaceDN/>
        <w:adjustRightInd/>
        <w:ind w:left="142" w:right="-2" w:firstLine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E33E6B">
        <w:rPr>
          <w:rFonts w:ascii="Arial" w:hAnsi="Arial" w:cs="Arial"/>
          <w:kern w:val="1"/>
          <w:lang w:eastAsia="ar-SA"/>
        </w:rPr>
        <w:t>…………………………………………………………………………………………………………,</w:t>
      </w:r>
    </w:p>
    <w:p w14:paraId="5BA817C5" w14:textId="77777777" w:rsidR="006B0164" w:rsidRPr="00193BDA" w:rsidRDefault="006B0164" w:rsidP="00D1726C">
      <w:pPr>
        <w:widowControl/>
        <w:numPr>
          <w:ilvl w:val="0"/>
          <w:numId w:val="124"/>
        </w:numPr>
        <w:suppressAutoHyphens/>
        <w:overflowPunct/>
        <w:autoSpaceDE/>
        <w:autoSpaceDN/>
        <w:adjustRightInd/>
        <w:ind w:left="142" w:right="-2" w:firstLine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E33E6B">
        <w:rPr>
          <w:rFonts w:ascii="Arial" w:hAnsi="Arial" w:cs="Arial"/>
          <w:kern w:val="1"/>
          <w:lang w:eastAsia="ar-SA"/>
        </w:rPr>
        <w:t>…………………………………………………………………………………………………………</w:t>
      </w:r>
    </w:p>
    <w:p w14:paraId="5AA4CBCA" w14:textId="77777777" w:rsidR="006B0164" w:rsidRPr="00E33E6B" w:rsidRDefault="006B0164" w:rsidP="006B0164">
      <w:pPr>
        <w:widowControl/>
        <w:suppressAutoHyphens/>
        <w:autoSpaceDN/>
        <w:adjustRightInd/>
        <w:ind w:left="426" w:right="-2"/>
        <w:jc w:val="both"/>
        <w:rPr>
          <w:rFonts w:ascii="Arial" w:hAnsi="Arial" w:cs="Arial"/>
          <w:kern w:val="1"/>
          <w:lang w:eastAsia="ar-SA"/>
        </w:rPr>
      </w:pPr>
      <w:r w:rsidRPr="00E33E6B">
        <w:rPr>
          <w:rFonts w:ascii="Arial" w:hAnsi="Arial" w:cs="Arial"/>
          <w:kern w:val="1"/>
          <w:lang w:eastAsia="ar-SA"/>
        </w:rPr>
        <w:t>w następującym zakresie:</w:t>
      </w:r>
    </w:p>
    <w:p w14:paraId="7F2ADB72" w14:textId="77777777" w:rsidR="006B0164" w:rsidRDefault="006B0164" w:rsidP="006A65B1">
      <w:pPr>
        <w:widowControl/>
        <w:numPr>
          <w:ilvl w:val="0"/>
          <w:numId w:val="125"/>
        </w:numPr>
        <w:suppressAutoHyphens/>
        <w:overflowPunct/>
        <w:autoSpaceDE/>
        <w:autoSpaceDN/>
        <w:adjustRightInd/>
        <w:ind w:left="709" w:right="-2" w:hanging="283"/>
        <w:contextualSpacing/>
        <w:jc w:val="both"/>
        <w:textAlignment w:val="auto"/>
        <w:rPr>
          <w:rFonts w:ascii="Arial" w:hAnsi="Arial" w:cs="Arial"/>
          <w:kern w:val="1"/>
          <w:lang w:val="x-none" w:eastAsia="ar-SA"/>
        </w:rPr>
      </w:pPr>
      <w:r w:rsidRPr="00E33E6B">
        <w:rPr>
          <w:rFonts w:ascii="Arial" w:hAnsi="Arial" w:cs="Arial"/>
          <w:kern w:val="1"/>
          <w:lang w:val="x-none" w:eastAsia="ar-SA"/>
        </w:rPr>
        <w:t>…………………………………………………………………………………………………………</w:t>
      </w:r>
    </w:p>
    <w:p w14:paraId="2A31A72A" w14:textId="77777777" w:rsidR="006B0164" w:rsidRPr="000F6DDC" w:rsidRDefault="006B0164" w:rsidP="00D1726C">
      <w:pPr>
        <w:widowControl/>
        <w:numPr>
          <w:ilvl w:val="0"/>
          <w:numId w:val="125"/>
        </w:numPr>
        <w:suppressAutoHyphens/>
        <w:overflowPunct/>
        <w:autoSpaceDE/>
        <w:autoSpaceDN/>
        <w:adjustRightInd/>
        <w:ind w:left="709" w:right="-2" w:hanging="283"/>
        <w:contextualSpacing/>
        <w:jc w:val="both"/>
        <w:textAlignment w:val="auto"/>
        <w:rPr>
          <w:rFonts w:ascii="Arial" w:hAnsi="Arial" w:cs="Arial"/>
          <w:kern w:val="1"/>
          <w:lang w:val="x-none" w:eastAsia="ar-SA"/>
        </w:rPr>
      </w:pPr>
      <w:r w:rsidRPr="000F6DDC">
        <w:rPr>
          <w:rFonts w:ascii="Arial" w:hAnsi="Arial" w:cs="Arial"/>
          <w:kern w:val="1"/>
          <w:lang w:eastAsia="ar-SA"/>
        </w:rPr>
        <w:t>…………………………………………………………………………………………………………</w:t>
      </w:r>
    </w:p>
    <w:p w14:paraId="4DE6CEBF" w14:textId="77777777" w:rsidR="006B0164" w:rsidRPr="00193BDA" w:rsidRDefault="006B0164" w:rsidP="00D1726C">
      <w:pPr>
        <w:widowControl/>
        <w:numPr>
          <w:ilvl w:val="0"/>
          <w:numId w:val="125"/>
        </w:numPr>
        <w:suppressAutoHyphens/>
        <w:overflowPunct/>
        <w:autoSpaceDE/>
        <w:autoSpaceDN/>
        <w:adjustRightInd/>
        <w:ind w:left="709" w:right="-2" w:hanging="283"/>
        <w:contextualSpacing/>
        <w:jc w:val="both"/>
        <w:textAlignment w:val="auto"/>
        <w:rPr>
          <w:rFonts w:ascii="Arial" w:hAnsi="Arial" w:cs="Arial"/>
          <w:kern w:val="1"/>
          <w:lang w:val="x-none" w:eastAsia="ar-SA"/>
        </w:rPr>
      </w:pPr>
      <w:r w:rsidRPr="000F6DDC">
        <w:rPr>
          <w:rFonts w:ascii="Arial" w:hAnsi="Arial" w:cs="Arial"/>
          <w:kern w:val="1"/>
          <w:lang w:eastAsia="ar-SA"/>
        </w:rPr>
        <w:lastRenderedPageBreak/>
        <w:t>…………………………………………………………………………………………………………</w:t>
      </w:r>
    </w:p>
    <w:p w14:paraId="2A966315" w14:textId="13B42C8A" w:rsidR="006B0164" w:rsidRPr="00193BDA" w:rsidRDefault="006877E6" w:rsidP="003D2101">
      <w:pPr>
        <w:widowControl/>
        <w:overflowPunct/>
        <w:autoSpaceDE/>
        <w:ind w:left="284" w:right="48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="003D2101">
        <w:rPr>
          <w:rFonts w:ascii="Arial" w:hAnsi="Arial" w:cs="Arial"/>
        </w:rPr>
        <w:t xml:space="preserve"> </w:t>
      </w:r>
      <w:r w:rsidR="006B0164" w:rsidRPr="00C313DA">
        <w:rPr>
          <w:rFonts w:ascii="Arial" w:hAnsi="Arial" w:cs="Arial"/>
        </w:rPr>
        <w:t>Załącznikami do niniejszej oferty są:</w:t>
      </w:r>
    </w:p>
    <w:p w14:paraId="6663F378" w14:textId="77777777" w:rsidR="006B0164" w:rsidRPr="0068349D" w:rsidRDefault="006B0164" w:rsidP="00D1726C">
      <w:pPr>
        <w:numPr>
          <w:ilvl w:val="0"/>
          <w:numId w:val="126"/>
        </w:numPr>
        <w:tabs>
          <w:tab w:val="left" w:pos="-1080"/>
        </w:tabs>
        <w:suppressAutoHyphens/>
        <w:autoSpaceDN/>
        <w:adjustRightInd/>
        <w:ind w:right="48"/>
        <w:jc w:val="both"/>
        <w:textAlignment w:val="auto"/>
        <w:rPr>
          <w:rFonts w:ascii="Arial" w:hAnsi="Arial" w:cs="Arial"/>
        </w:rPr>
      </w:pPr>
      <w:r w:rsidRPr="00C313DA">
        <w:rPr>
          <w:rFonts w:ascii="Arial" w:hAnsi="Arial" w:cs="Arial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</w:t>
      </w:r>
      <w:r w:rsidRPr="00C313DA">
        <w:rPr>
          <w:rFonts w:ascii="Arial" w:hAnsi="Arial" w:cs="Arial"/>
        </w:rPr>
        <w:t>....</w:t>
      </w:r>
    </w:p>
    <w:p w14:paraId="23803071" w14:textId="77777777" w:rsidR="006B0164" w:rsidRPr="0068349D" w:rsidRDefault="006B0164" w:rsidP="00D1726C">
      <w:pPr>
        <w:numPr>
          <w:ilvl w:val="0"/>
          <w:numId w:val="126"/>
        </w:numPr>
        <w:tabs>
          <w:tab w:val="left" w:pos="-1080"/>
        </w:tabs>
        <w:suppressAutoHyphens/>
        <w:autoSpaceDN/>
        <w:adjustRightInd/>
        <w:ind w:right="48"/>
        <w:jc w:val="both"/>
        <w:textAlignment w:val="auto"/>
        <w:rPr>
          <w:rFonts w:ascii="Arial" w:hAnsi="Arial" w:cs="Arial"/>
        </w:rPr>
      </w:pPr>
      <w:r w:rsidRPr="00C313DA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14:paraId="07CF1D78" w14:textId="77777777" w:rsidR="006B0164" w:rsidRPr="00C313DA" w:rsidRDefault="006B0164" w:rsidP="00D1726C">
      <w:pPr>
        <w:numPr>
          <w:ilvl w:val="0"/>
          <w:numId w:val="126"/>
        </w:numPr>
        <w:tabs>
          <w:tab w:val="left" w:pos="-1080"/>
        </w:tabs>
        <w:suppressAutoHyphens/>
        <w:autoSpaceDN/>
        <w:adjustRightInd/>
        <w:ind w:right="48"/>
        <w:jc w:val="both"/>
        <w:textAlignment w:val="auto"/>
        <w:rPr>
          <w:rFonts w:ascii="Arial" w:hAnsi="Arial" w:cs="Arial"/>
        </w:rPr>
      </w:pPr>
      <w:r w:rsidRPr="00C313DA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</w:p>
    <w:p w14:paraId="2FAA43D6" w14:textId="77777777" w:rsidR="006B0164" w:rsidRPr="00671A67" w:rsidRDefault="006B0164" w:rsidP="006B0164">
      <w:pPr>
        <w:jc w:val="both"/>
        <w:rPr>
          <w:rFonts w:ascii="Arial" w:hAnsi="Arial" w:cs="Arial"/>
          <w:sz w:val="16"/>
          <w:szCs w:val="16"/>
        </w:rPr>
      </w:pPr>
    </w:p>
    <w:p w14:paraId="31F927E8" w14:textId="77777777" w:rsidR="006B0164" w:rsidRDefault="006B0164" w:rsidP="006B0164">
      <w:pPr>
        <w:jc w:val="both"/>
        <w:rPr>
          <w:rFonts w:ascii="Arial" w:hAnsi="Arial" w:cs="Arial"/>
          <w:sz w:val="16"/>
          <w:szCs w:val="16"/>
        </w:rPr>
      </w:pPr>
    </w:p>
    <w:p w14:paraId="3E7CCDD7" w14:textId="77777777" w:rsidR="006B0164" w:rsidRDefault="006B0164" w:rsidP="006B0164">
      <w:pPr>
        <w:jc w:val="both"/>
        <w:rPr>
          <w:rFonts w:ascii="Arial" w:hAnsi="Arial" w:cs="Arial"/>
          <w:sz w:val="16"/>
          <w:szCs w:val="16"/>
        </w:rPr>
      </w:pPr>
    </w:p>
    <w:p w14:paraId="54F193C9" w14:textId="77777777" w:rsidR="006B0164" w:rsidRDefault="006B0164" w:rsidP="006B0164">
      <w:pPr>
        <w:jc w:val="both"/>
        <w:rPr>
          <w:rFonts w:ascii="Arial" w:hAnsi="Arial" w:cs="Arial"/>
          <w:sz w:val="16"/>
          <w:szCs w:val="16"/>
        </w:rPr>
      </w:pPr>
    </w:p>
    <w:p w14:paraId="52BF6853" w14:textId="77777777" w:rsidR="006B0164" w:rsidRDefault="006B0164" w:rsidP="006B0164">
      <w:pPr>
        <w:jc w:val="both"/>
        <w:rPr>
          <w:rFonts w:ascii="Arial" w:hAnsi="Arial" w:cs="Arial"/>
          <w:sz w:val="16"/>
          <w:szCs w:val="16"/>
        </w:rPr>
      </w:pPr>
    </w:p>
    <w:p w14:paraId="14121DFC" w14:textId="77777777" w:rsidR="006B0164" w:rsidRPr="00671A67" w:rsidRDefault="006B0164" w:rsidP="006B0164">
      <w:pPr>
        <w:jc w:val="both"/>
        <w:rPr>
          <w:rFonts w:ascii="Arial" w:hAnsi="Arial" w:cs="Arial"/>
          <w:sz w:val="16"/>
          <w:szCs w:val="16"/>
        </w:rPr>
      </w:pPr>
      <w:r w:rsidRPr="00671A67">
        <w:rPr>
          <w:rFonts w:ascii="Arial" w:hAnsi="Arial" w:cs="Arial"/>
          <w:sz w:val="16"/>
          <w:szCs w:val="16"/>
        </w:rPr>
        <w:t>.................................... dnia ..............................</w:t>
      </w:r>
      <w:r w:rsidRPr="00671A67">
        <w:rPr>
          <w:rFonts w:ascii="Arial" w:hAnsi="Arial" w:cs="Arial"/>
          <w:sz w:val="16"/>
          <w:szCs w:val="16"/>
        </w:rPr>
        <w:tab/>
      </w:r>
      <w:r w:rsidRPr="00671A67">
        <w:rPr>
          <w:rFonts w:ascii="Arial" w:hAnsi="Arial" w:cs="Arial"/>
          <w:sz w:val="16"/>
          <w:szCs w:val="16"/>
        </w:rPr>
        <w:tab/>
      </w:r>
      <w:r w:rsidRPr="00671A67">
        <w:rPr>
          <w:rFonts w:ascii="Arial" w:hAnsi="Arial" w:cs="Arial"/>
          <w:sz w:val="16"/>
          <w:szCs w:val="16"/>
        </w:rPr>
        <w:tab/>
      </w:r>
    </w:p>
    <w:p w14:paraId="1614FA42" w14:textId="77777777" w:rsidR="006B0164" w:rsidRPr="00671A67" w:rsidRDefault="006B0164" w:rsidP="006B0164">
      <w:pPr>
        <w:jc w:val="both"/>
        <w:rPr>
          <w:rFonts w:ascii="Arial" w:hAnsi="Arial" w:cs="Arial"/>
          <w:sz w:val="16"/>
          <w:szCs w:val="16"/>
        </w:rPr>
      </w:pPr>
      <w:r w:rsidRPr="00671A67">
        <w:rPr>
          <w:rFonts w:ascii="Arial" w:hAnsi="Arial" w:cs="Arial"/>
          <w:sz w:val="16"/>
          <w:szCs w:val="16"/>
        </w:rPr>
        <w:t xml:space="preserve">       (miejscowość)</w:t>
      </w:r>
    </w:p>
    <w:p w14:paraId="3DD161CF" w14:textId="77777777" w:rsidR="006B0164" w:rsidRPr="00671A67" w:rsidRDefault="006B0164" w:rsidP="006B0164">
      <w:pPr>
        <w:ind w:left="4956"/>
        <w:rPr>
          <w:rFonts w:ascii="Arial" w:hAnsi="Arial" w:cs="Arial"/>
          <w:sz w:val="16"/>
          <w:szCs w:val="16"/>
        </w:rPr>
      </w:pPr>
      <w:r w:rsidRPr="00671A67">
        <w:rPr>
          <w:rFonts w:ascii="Arial" w:hAnsi="Arial" w:cs="Arial"/>
          <w:sz w:val="16"/>
          <w:szCs w:val="16"/>
        </w:rPr>
        <w:t xml:space="preserve">         ……….....................................................................</w:t>
      </w:r>
    </w:p>
    <w:p w14:paraId="24A22601" w14:textId="77777777" w:rsidR="006B0164" w:rsidRPr="00671A67" w:rsidRDefault="006B0164" w:rsidP="006B0164">
      <w:pPr>
        <w:ind w:left="4956" w:firstLine="708"/>
        <w:jc w:val="both"/>
        <w:rPr>
          <w:rFonts w:ascii="Arial" w:hAnsi="Arial" w:cs="Arial"/>
          <w:i/>
          <w:sz w:val="16"/>
          <w:szCs w:val="16"/>
        </w:rPr>
      </w:pPr>
      <w:r w:rsidRPr="00671A67">
        <w:rPr>
          <w:rFonts w:ascii="Arial" w:hAnsi="Arial" w:cs="Arial"/>
          <w:i/>
          <w:sz w:val="16"/>
          <w:szCs w:val="16"/>
        </w:rPr>
        <w:t>(podpis Wykonawcy lub osoby upoważnionej)</w:t>
      </w:r>
    </w:p>
    <w:p w14:paraId="7B98CC1A" w14:textId="77777777" w:rsidR="006B0164" w:rsidRPr="004E7511" w:rsidRDefault="006B0164" w:rsidP="006B0164">
      <w:pPr>
        <w:rPr>
          <w:rFonts w:ascii="Times New Roman" w:hAnsi="Times New Roman" w:cs="Times New Roman"/>
          <w:i/>
          <w:kern w:val="1"/>
          <w:lang w:eastAsia="ar-SA"/>
        </w:rPr>
        <w:sectPr w:rsidR="006B0164" w:rsidRPr="004E7511" w:rsidSect="007C1775">
          <w:footerReference w:type="default" r:id="rId11"/>
          <w:footerReference w:type="first" r:id="rId12"/>
          <w:pgSz w:w="11906" w:h="16838"/>
          <w:pgMar w:top="993" w:right="1417" w:bottom="851" w:left="1417" w:header="708" w:footer="38" w:gutter="0"/>
          <w:cols w:space="708"/>
          <w:docGrid w:linePitch="360"/>
        </w:sectPr>
      </w:pPr>
      <w:r w:rsidRPr="004E7511">
        <w:rPr>
          <w:rFonts w:ascii="Times New Roman" w:hAnsi="Times New Roman" w:cs="Times New Roman"/>
          <w:i/>
          <w:kern w:val="1"/>
          <w:lang w:eastAsia="ar-SA"/>
        </w:rPr>
        <w:t xml:space="preserve"> </w:t>
      </w:r>
    </w:p>
    <w:p w14:paraId="2FDAF62F" w14:textId="77777777" w:rsidR="0060791B" w:rsidRPr="001E6C29" w:rsidRDefault="001920BD" w:rsidP="00DC72D7">
      <w:pPr>
        <w:ind w:left="6946"/>
        <w:rPr>
          <w:rFonts w:ascii="Arial" w:hAnsi="Arial" w:cs="Arial"/>
          <w:kern w:val="1"/>
          <w:sz w:val="16"/>
          <w:szCs w:val="16"/>
          <w:u w:val="single"/>
          <w:lang w:eastAsia="ar-SA"/>
        </w:rPr>
      </w:pPr>
      <w:r w:rsidRPr="004E7511">
        <w:rPr>
          <w:rFonts w:ascii="Times New Roman" w:hAnsi="Times New Roman" w:cs="Times New Roman"/>
          <w:i/>
          <w:kern w:val="1"/>
          <w:lang w:eastAsia="ar-SA"/>
        </w:rPr>
        <w:lastRenderedPageBreak/>
        <w:t xml:space="preserve"> </w:t>
      </w:r>
      <w:r w:rsidR="0060791B" w:rsidRPr="00BE6EE5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1E6C29" w:rsidRPr="00BE6EE5">
        <w:rPr>
          <w:rFonts w:ascii="Arial" w:hAnsi="Arial" w:cs="Arial"/>
          <w:i/>
          <w:sz w:val="16"/>
          <w:szCs w:val="16"/>
          <w:u w:val="single"/>
        </w:rPr>
        <w:t>4</w:t>
      </w:r>
      <w:r w:rsidR="0060791B" w:rsidRPr="00BE6EE5">
        <w:rPr>
          <w:rFonts w:ascii="Arial" w:hAnsi="Arial" w:cs="Arial"/>
          <w:i/>
          <w:sz w:val="16"/>
          <w:szCs w:val="16"/>
          <w:u w:val="single"/>
        </w:rPr>
        <w:t xml:space="preserve"> do </w:t>
      </w:r>
      <w:r w:rsidR="0060791B" w:rsidRPr="00BE6EE5">
        <w:rPr>
          <w:rFonts w:ascii="Arial" w:hAnsi="Arial" w:cs="Arial"/>
          <w:bCs/>
          <w:i/>
          <w:sz w:val="16"/>
          <w:szCs w:val="16"/>
          <w:u w:val="single"/>
        </w:rPr>
        <w:t>SWZ</w:t>
      </w:r>
    </w:p>
    <w:p w14:paraId="7E2342E9" w14:textId="77777777" w:rsidR="0060791B" w:rsidRPr="004E5320" w:rsidRDefault="0060791B" w:rsidP="0060791B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29CADCAE" w14:textId="77777777" w:rsidR="0060791B" w:rsidRPr="004E5320" w:rsidRDefault="0060791B" w:rsidP="0060791B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6680D8C0" w14:textId="77777777" w:rsidR="005122C5" w:rsidRDefault="0060791B" w:rsidP="005122C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4E5320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  <w:r w:rsidR="005122C5">
        <w:rPr>
          <w:rFonts w:ascii="Arial" w:hAnsi="Arial" w:cs="Arial"/>
          <w:b/>
          <w:kern w:val="1"/>
          <w:u w:val="single"/>
          <w:lang w:eastAsia="ar-SA"/>
        </w:rPr>
        <w:t xml:space="preserve"> </w:t>
      </w:r>
      <w:r w:rsidR="005122C5">
        <w:rPr>
          <w:rFonts w:ascii="Arial" w:hAnsi="Arial" w:cs="Arial"/>
          <w:b/>
          <w:kern w:val="1"/>
          <w:u w:val="single"/>
          <w:lang w:eastAsia="ar-SA"/>
        </w:rPr>
        <w:br/>
      </w:r>
      <w:r w:rsidR="005122C5" w:rsidRPr="005122C5">
        <w:rPr>
          <w:rFonts w:ascii="Arial" w:hAnsi="Arial" w:cs="Arial"/>
          <w:b/>
          <w:kern w:val="1"/>
          <w:u w:val="single"/>
          <w:lang w:eastAsia="ar-SA"/>
        </w:rPr>
        <w:t xml:space="preserve">O </w:t>
      </w:r>
      <w:r w:rsidR="005122C5" w:rsidRPr="005122C5">
        <w:rPr>
          <w:rFonts w:ascii="Arial" w:hAnsi="Arial" w:cs="Arial"/>
          <w:b/>
          <w:bCs/>
          <w:kern w:val="1"/>
          <w:u w:val="single"/>
          <w:lang w:eastAsia="ar-SA"/>
        </w:rPr>
        <w:t xml:space="preserve"> S P E Ł N I A N I U   W A R U N K Ó W   U D Z I A Ł U   W   P O S T Ę P O W A N I U</w:t>
      </w:r>
    </w:p>
    <w:p w14:paraId="780819E9" w14:textId="77777777" w:rsidR="0060791B" w:rsidRPr="004E5320" w:rsidRDefault="0060791B" w:rsidP="0060791B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4E5320">
        <w:rPr>
          <w:rFonts w:ascii="Arial" w:hAnsi="Arial" w:cs="Arial"/>
          <w:kern w:val="1"/>
          <w:u w:val="single"/>
          <w:lang w:eastAsia="ar-SA"/>
        </w:rPr>
        <w:t>zgodnie z art. 125 ust. 1</w:t>
      </w:r>
      <w:r w:rsidRPr="004E5320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4E5320">
        <w:rPr>
          <w:rFonts w:ascii="Arial" w:hAnsi="Arial" w:cs="Arial"/>
          <w:kern w:val="1"/>
          <w:u w:val="single"/>
          <w:lang w:eastAsia="ar-SA"/>
        </w:rPr>
        <w:t xml:space="preserve">ustawy z dnia 11 września 2019 r. Prawo zamówień publicznych </w:t>
      </w:r>
      <w:r w:rsidRPr="004E5320">
        <w:rPr>
          <w:rFonts w:ascii="Arial" w:hAnsi="Arial" w:cs="Arial"/>
          <w:kern w:val="1"/>
          <w:u w:val="single"/>
          <w:lang w:eastAsia="ar-SA"/>
        </w:rPr>
        <w:br/>
      </w:r>
      <w:r w:rsidR="00565387">
        <w:rPr>
          <w:rFonts w:ascii="Arial" w:hAnsi="Arial" w:cs="Arial"/>
        </w:rPr>
        <w:t>(</w:t>
      </w:r>
      <w:proofErr w:type="spellStart"/>
      <w:r w:rsidR="00565387">
        <w:rPr>
          <w:rFonts w:ascii="Arial" w:hAnsi="Arial" w:cs="Arial"/>
        </w:rPr>
        <w:t>t.j</w:t>
      </w:r>
      <w:proofErr w:type="spellEnd"/>
      <w:r w:rsidR="00565387">
        <w:rPr>
          <w:rFonts w:ascii="Arial" w:hAnsi="Arial" w:cs="Arial"/>
        </w:rPr>
        <w:t xml:space="preserve">. </w:t>
      </w:r>
      <w:r w:rsidR="00565387" w:rsidRPr="003617E5">
        <w:rPr>
          <w:rFonts w:ascii="Arial" w:hAnsi="Arial" w:cs="Arial"/>
        </w:rPr>
        <w:t>Dz.U</w:t>
      </w:r>
      <w:r w:rsidR="00565387">
        <w:rPr>
          <w:rFonts w:ascii="Arial" w:hAnsi="Arial" w:cs="Arial"/>
        </w:rPr>
        <w:t>. z 2024</w:t>
      </w:r>
      <w:r w:rsidR="00565387" w:rsidRPr="003617E5">
        <w:rPr>
          <w:rFonts w:ascii="Arial" w:hAnsi="Arial" w:cs="Arial"/>
        </w:rPr>
        <w:t xml:space="preserve"> r. poz.</w:t>
      </w:r>
      <w:r w:rsidR="00565387">
        <w:rPr>
          <w:rFonts w:ascii="Arial" w:hAnsi="Arial" w:cs="Arial"/>
        </w:rPr>
        <w:t xml:space="preserve"> 1320) </w:t>
      </w:r>
    </w:p>
    <w:p w14:paraId="69D6E984" w14:textId="77777777" w:rsidR="0060791B" w:rsidRPr="004E5320" w:rsidRDefault="0060791B" w:rsidP="0060791B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14:paraId="74C9601D" w14:textId="77777777" w:rsidR="0060791B" w:rsidRPr="004E5320" w:rsidRDefault="0060791B" w:rsidP="0060791B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b/>
          <w:color w:val="FF0000"/>
          <w:kern w:val="1"/>
        </w:rPr>
      </w:pPr>
      <w:r w:rsidRPr="004E5320">
        <w:rPr>
          <w:rFonts w:ascii="Arial" w:hAnsi="Arial"/>
          <w:b/>
          <w:color w:val="FF0000"/>
          <w:kern w:val="1"/>
        </w:rPr>
        <w:t>(</w:t>
      </w:r>
      <w:r w:rsidRPr="004E5320">
        <w:rPr>
          <w:rFonts w:ascii="Arial" w:hAnsi="Arial"/>
          <w:b/>
          <w:color w:val="FF0000"/>
          <w:kern w:val="0"/>
        </w:rPr>
        <w:t>dokument składany wraz z ofertą odrębnie przez Wykonawcę i podmiot udostępniający zasoby</w:t>
      </w:r>
      <w:r w:rsidRPr="004E5320">
        <w:rPr>
          <w:rFonts w:ascii="Arial" w:hAnsi="Arial"/>
          <w:b/>
          <w:color w:val="FF0000"/>
          <w:kern w:val="1"/>
        </w:rPr>
        <w:t>)</w:t>
      </w:r>
    </w:p>
    <w:p w14:paraId="6C793FB4" w14:textId="77777777" w:rsidR="0060791B" w:rsidRPr="004E5320" w:rsidRDefault="0060791B" w:rsidP="0060791B">
      <w:pPr>
        <w:suppressAutoHyphens/>
        <w:autoSpaceDN/>
        <w:adjustRightInd/>
        <w:spacing w:line="360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14:paraId="028DD04F" w14:textId="5F3C0C42" w:rsidR="0060791B" w:rsidRPr="004E5320" w:rsidRDefault="0060791B" w:rsidP="0060791B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0"/>
          <w:lang w:val="x-none"/>
        </w:rPr>
      </w:pPr>
      <w:r w:rsidRPr="004E5320">
        <w:rPr>
          <w:rFonts w:ascii="Arial" w:hAnsi="Arial" w:cs="Arial"/>
          <w:kern w:val="1"/>
          <w:lang w:eastAsia="ar-SA"/>
        </w:rPr>
        <w:t xml:space="preserve">Przystępując do udziału w postępowaniu o zamówienie publiczne </w:t>
      </w:r>
      <w:r w:rsidR="00F52F5A">
        <w:rPr>
          <w:rFonts w:ascii="Arial" w:hAnsi="Arial" w:cs="Arial"/>
          <w:b/>
          <w:bCs/>
          <w:kern w:val="0"/>
        </w:rPr>
        <w:t>ZP/SUN/11/25</w:t>
      </w:r>
      <w:r w:rsidRPr="004E5320">
        <w:rPr>
          <w:rFonts w:ascii="Arial" w:hAnsi="Arial" w:cs="Arial"/>
          <w:b/>
          <w:bCs/>
          <w:kern w:val="0"/>
        </w:rPr>
        <w:t xml:space="preserve"> </w:t>
      </w:r>
      <w:r w:rsidR="00496436" w:rsidRPr="001C42BF">
        <w:rPr>
          <w:rFonts w:ascii="Arial" w:hAnsi="Arial" w:cs="Arial"/>
          <w:b/>
          <w:kern w:val="1"/>
          <w:lang w:eastAsia="ar-SA"/>
        </w:rPr>
        <w:t>na</w:t>
      </w:r>
      <w:r w:rsidR="00496436" w:rsidRPr="001C42BF">
        <w:rPr>
          <w:rFonts w:ascii="Arial" w:hAnsi="Arial" w:cs="Arial"/>
          <w:kern w:val="1"/>
          <w:lang w:eastAsia="ar-SA"/>
        </w:rPr>
        <w:t xml:space="preserve"> </w:t>
      </w:r>
      <w:r w:rsidR="00DC72D7" w:rsidRPr="00DC72D7">
        <w:rPr>
          <w:rFonts w:ascii="Arial" w:eastAsia="Calibri" w:hAnsi="Arial" w:cs="Arial"/>
          <w:b/>
          <w:kern w:val="0"/>
          <w:lang w:eastAsia="en-US"/>
        </w:rPr>
        <w:t>świadczenie usługi k</w:t>
      </w:r>
      <w:r w:rsidR="00DC72D7" w:rsidRPr="00DC72D7">
        <w:rPr>
          <w:rFonts w:ascii="Arial" w:eastAsia="Calibri" w:hAnsi="Arial" w:cs="Arial"/>
          <w:b/>
          <w:bCs/>
          <w:kern w:val="0"/>
          <w:lang w:eastAsia="en-US"/>
        </w:rPr>
        <w:t xml:space="preserve">onserwacji, bieżącej eksploatacji i napraw awaryjnych systemów bezpieczeństwa </w:t>
      </w:r>
      <w:r w:rsidR="00DC72D7" w:rsidRPr="00DC72D7">
        <w:rPr>
          <w:rFonts w:ascii="Arial" w:eastAsia="Calibri" w:hAnsi="Arial" w:cs="Arial"/>
          <w:b/>
          <w:kern w:val="0"/>
          <w:lang w:eastAsia="en-US"/>
        </w:rPr>
        <w:t>dla potrzeb Sądu Okręgowego  w Warszawie</w:t>
      </w:r>
      <w:r w:rsidR="00BE6EE5" w:rsidRPr="00BE6EE5">
        <w:rPr>
          <w:rFonts w:ascii="Arial" w:eastAsia="Calibri" w:hAnsi="Arial" w:cs="Arial"/>
          <w:b/>
          <w:kern w:val="0"/>
          <w:lang w:eastAsia="en-US"/>
        </w:rPr>
        <w:t xml:space="preserve"> </w:t>
      </w:r>
      <w:r w:rsidR="00496436">
        <w:rPr>
          <w:rFonts w:ascii="Arial" w:hAnsi="Arial" w:cs="Arial"/>
          <w:kern w:val="1"/>
          <w:lang w:eastAsia="ar-SA"/>
        </w:rPr>
        <w:t>w </w:t>
      </w:r>
      <w:r w:rsidRPr="004E5320">
        <w:rPr>
          <w:rFonts w:ascii="Arial" w:hAnsi="Arial" w:cs="Arial"/>
          <w:kern w:val="1"/>
          <w:lang w:eastAsia="ar-SA"/>
        </w:rPr>
        <w:t>imieniu reprezentowanego przeze mnie Wykonawcy (firmy/konsorcjum)</w:t>
      </w:r>
      <w:bookmarkStart w:id="0" w:name="_Hlk62478225"/>
      <w:r w:rsidRPr="004E5320">
        <w:rPr>
          <w:rFonts w:ascii="Arial" w:hAnsi="Arial" w:cs="Arial"/>
          <w:kern w:val="1"/>
          <w:lang w:eastAsia="ar-SA"/>
        </w:rPr>
        <w:t>/podmiotu udostępniającego zasoby</w:t>
      </w:r>
      <w:bookmarkEnd w:id="0"/>
      <w:r w:rsidRPr="004E5320">
        <w:rPr>
          <w:rFonts w:ascii="Arial" w:hAnsi="Arial" w:cs="Arial"/>
          <w:kern w:val="1"/>
          <w:lang w:eastAsia="ar-SA"/>
        </w:rPr>
        <w:t xml:space="preserve">*: </w:t>
      </w:r>
    </w:p>
    <w:p w14:paraId="157D1A2E" w14:textId="77777777" w:rsidR="0060791B" w:rsidRPr="004E5320" w:rsidRDefault="0060791B" w:rsidP="0060791B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7B620205" w14:textId="77777777" w:rsidR="0060791B" w:rsidRPr="004E5320" w:rsidRDefault="0060791B" w:rsidP="0060791B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4E5320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79F46A35" w14:textId="77777777" w:rsidR="0060791B" w:rsidRPr="004E5320" w:rsidRDefault="0060791B" w:rsidP="0060791B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14:paraId="309B5EC7" w14:textId="77777777" w:rsidR="0060791B" w:rsidRPr="004E5320" w:rsidRDefault="0060791B" w:rsidP="0060791B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4E5320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538FC4F2" w14:textId="77777777" w:rsidR="0060791B" w:rsidRPr="004E5320" w:rsidRDefault="0060791B" w:rsidP="00BE6EE5">
      <w:pPr>
        <w:suppressAutoHyphens/>
        <w:autoSpaceDN/>
        <w:adjustRightInd/>
        <w:ind w:firstLine="142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4E5320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(pełna nazwa i siedziba Wykonawcy / podmiotu udostępniającego*, w zależności od podmiotu: NIP/PESEL, </w:t>
      </w:r>
      <w:r w:rsidR="00BE6EE5">
        <w:rPr>
          <w:rFonts w:ascii="Arial" w:hAnsi="Arial" w:cs="Arial"/>
          <w:i/>
          <w:kern w:val="1"/>
          <w:sz w:val="16"/>
          <w:szCs w:val="16"/>
          <w:lang w:eastAsia="ar-SA"/>
        </w:rPr>
        <w:t>K</w:t>
      </w:r>
      <w:r w:rsidRPr="004E5320">
        <w:rPr>
          <w:rFonts w:ascii="Arial" w:hAnsi="Arial" w:cs="Arial"/>
          <w:i/>
          <w:kern w:val="1"/>
          <w:sz w:val="16"/>
          <w:szCs w:val="16"/>
          <w:lang w:eastAsia="ar-SA"/>
        </w:rPr>
        <w:t>RS/</w:t>
      </w:r>
      <w:proofErr w:type="spellStart"/>
      <w:r w:rsidRPr="004E5320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4E5320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4D834AC9" w14:textId="77777777" w:rsidR="00BE6EE5" w:rsidRDefault="00BE6EE5" w:rsidP="0060791B">
      <w:pPr>
        <w:suppressAutoHyphens/>
        <w:autoSpaceDN/>
        <w:adjustRightInd/>
        <w:textAlignment w:val="auto"/>
        <w:rPr>
          <w:rFonts w:ascii="Arial" w:hAnsi="Arial" w:cs="Arial"/>
          <w:b/>
          <w:iCs/>
          <w:kern w:val="1"/>
          <w:sz w:val="16"/>
          <w:szCs w:val="16"/>
          <w:lang w:eastAsia="ar-SA"/>
        </w:rPr>
      </w:pPr>
    </w:p>
    <w:p w14:paraId="40D8D6D0" w14:textId="77777777" w:rsidR="0060791B" w:rsidRPr="004E5320" w:rsidRDefault="00BE6EE5" w:rsidP="0060791B">
      <w:pPr>
        <w:suppressAutoHyphens/>
        <w:autoSpaceDN/>
        <w:adjustRightInd/>
        <w:textAlignment w:val="auto"/>
        <w:rPr>
          <w:rFonts w:ascii="Arial" w:hAnsi="Arial" w:cs="Arial"/>
          <w:b/>
          <w:iCs/>
          <w:kern w:val="1"/>
          <w:sz w:val="16"/>
          <w:szCs w:val="16"/>
          <w:lang w:eastAsia="ar-SA"/>
        </w:rPr>
      </w:pPr>
      <w:r>
        <w:rPr>
          <w:rFonts w:ascii="Arial" w:hAnsi="Arial" w:cs="Arial"/>
          <w:b/>
          <w:iCs/>
          <w:kern w:val="1"/>
          <w:sz w:val="16"/>
          <w:szCs w:val="16"/>
          <w:lang w:eastAsia="ar-SA"/>
        </w:rPr>
        <w:t xml:space="preserve">    </w:t>
      </w:r>
      <w:r w:rsidR="0060791B" w:rsidRPr="004E5320">
        <w:rPr>
          <w:rFonts w:ascii="Arial" w:hAnsi="Arial" w:cs="Arial"/>
          <w:b/>
          <w:iCs/>
          <w:kern w:val="1"/>
          <w:sz w:val="16"/>
          <w:szCs w:val="16"/>
          <w:lang w:eastAsia="ar-SA"/>
        </w:rPr>
        <w:t>*</w:t>
      </w:r>
      <w:r w:rsidR="0060791B" w:rsidRPr="004E5320">
        <w:rPr>
          <w:rFonts w:ascii="Arial" w:hAnsi="Arial" w:cs="Arial"/>
          <w:b/>
          <w:i/>
          <w:kern w:val="1"/>
          <w:sz w:val="16"/>
          <w:szCs w:val="16"/>
          <w:lang w:eastAsia="ar-SA"/>
        </w:rPr>
        <w:t>niepotrzebne skreślić</w:t>
      </w:r>
    </w:p>
    <w:p w14:paraId="59B5C293" w14:textId="77777777" w:rsidR="0060791B" w:rsidRPr="004E5320" w:rsidRDefault="0060791B" w:rsidP="0060791B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14:paraId="2CF67984" w14:textId="77777777" w:rsidR="0060791B" w:rsidRPr="004E5320" w:rsidRDefault="0060791B" w:rsidP="00D1726C">
      <w:pPr>
        <w:widowControl/>
        <w:numPr>
          <w:ilvl w:val="1"/>
          <w:numId w:val="42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4E5320">
        <w:rPr>
          <w:rFonts w:ascii="Arial" w:hAnsi="Arial" w:cs="Arial"/>
          <w:kern w:val="1"/>
          <w:lang w:eastAsia="ar-SA"/>
        </w:rPr>
        <w:t xml:space="preserve">oświadczam, że </w:t>
      </w:r>
      <w:r w:rsidRPr="004E5320">
        <w:rPr>
          <w:rFonts w:ascii="Arial" w:eastAsia="Calibri" w:hAnsi="Arial" w:cs="Arial"/>
          <w:kern w:val="0"/>
          <w:lang w:eastAsia="en-US"/>
        </w:rPr>
        <w:t>spełniam warunki udziału w postępowaniu określone przez Zamawiającego w Rozdziale IV ust. 1 SWZ,</w:t>
      </w:r>
    </w:p>
    <w:p w14:paraId="06A076F4" w14:textId="77777777" w:rsidR="0060791B" w:rsidRPr="004E5320" w:rsidRDefault="0060791B" w:rsidP="00D1726C">
      <w:pPr>
        <w:widowControl/>
        <w:numPr>
          <w:ilvl w:val="1"/>
          <w:numId w:val="42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4E5320">
        <w:rPr>
          <w:rFonts w:ascii="Arial" w:eastAsia="Calibri" w:hAnsi="Arial" w:cs="Arial"/>
          <w:kern w:val="0"/>
          <w:lang w:eastAsia="en-US"/>
        </w:rPr>
        <w:t>oświadczam, że w celu wykazania spełniania warunków udziału w postępowaniu, określonych przez Zamawiającego w Rozdziale IV ust. 1 SWZ, polegam na zasobach następującego/</w:t>
      </w:r>
      <w:proofErr w:type="spellStart"/>
      <w:r w:rsidRPr="004E5320">
        <w:rPr>
          <w:rFonts w:ascii="Arial" w:eastAsia="Calibri" w:hAnsi="Arial" w:cs="Arial"/>
          <w:kern w:val="0"/>
          <w:lang w:eastAsia="en-US"/>
        </w:rPr>
        <w:t>ych</w:t>
      </w:r>
      <w:proofErr w:type="spellEnd"/>
      <w:r w:rsidRPr="004E5320">
        <w:rPr>
          <w:rFonts w:ascii="Arial" w:eastAsia="Calibri" w:hAnsi="Arial" w:cs="Arial"/>
          <w:kern w:val="0"/>
          <w:lang w:eastAsia="en-US"/>
        </w:rPr>
        <w:t xml:space="preserve"> podmiotu/ów:** </w:t>
      </w:r>
    </w:p>
    <w:p w14:paraId="55001261" w14:textId="77777777" w:rsidR="0060791B" w:rsidRPr="004E532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4E5320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14:paraId="7ECE05BA" w14:textId="77777777" w:rsidR="0060791B" w:rsidRPr="004E532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4E5320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40BE9F64" w14:textId="77777777" w:rsidR="0060791B" w:rsidRPr="004E532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4E5320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14:paraId="6BF58BAD" w14:textId="77777777" w:rsidR="0060791B" w:rsidRPr="004E532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4E5320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45FC6F92" w14:textId="77777777" w:rsidR="0060791B" w:rsidRPr="004E532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4E5320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00511A78" w14:textId="77777777" w:rsidR="0060791B" w:rsidRPr="004E532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4E5320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42712CAF" w14:textId="77777777" w:rsidR="0060791B" w:rsidRPr="004E532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4E5320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4E5320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0ACC0D2C" w14:textId="77777777" w:rsidR="0060791B" w:rsidRPr="004E5320" w:rsidRDefault="0060791B" w:rsidP="0060791B">
      <w:pPr>
        <w:suppressAutoHyphens/>
        <w:autoSpaceDN/>
        <w:adjustRightInd/>
        <w:jc w:val="both"/>
        <w:textAlignment w:val="auto"/>
        <w:rPr>
          <w:rFonts w:ascii="Arial" w:hAnsi="Arial" w:cs="Arial"/>
          <w:b/>
          <w:i/>
          <w:kern w:val="1"/>
          <w:sz w:val="16"/>
          <w:szCs w:val="16"/>
          <w:lang w:eastAsia="ar-SA"/>
        </w:rPr>
      </w:pPr>
      <w:r w:rsidRPr="004E5320">
        <w:rPr>
          <w:rFonts w:ascii="Arial" w:hAnsi="Arial" w:cs="Arial"/>
          <w:b/>
          <w:i/>
          <w:kern w:val="1"/>
          <w:sz w:val="16"/>
          <w:szCs w:val="16"/>
          <w:lang w:eastAsia="ar-SA"/>
        </w:rPr>
        <w:t>** punkt 2 wypełniają Wykonawcy, którzy polegają na zasobach innych podmiotów.</w:t>
      </w:r>
    </w:p>
    <w:p w14:paraId="5121F972" w14:textId="77777777" w:rsidR="0060791B" w:rsidRPr="004E5320" w:rsidRDefault="0060791B" w:rsidP="0060791B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1F6B678D" w14:textId="77777777" w:rsidR="0060791B" w:rsidRPr="004E5320" w:rsidRDefault="0060791B" w:rsidP="00D1726C">
      <w:pPr>
        <w:widowControl/>
        <w:numPr>
          <w:ilvl w:val="1"/>
          <w:numId w:val="42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4E5320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4E5320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76705D97" w14:textId="77777777" w:rsidR="0060791B" w:rsidRPr="004E5320" w:rsidRDefault="0060791B" w:rsidP="0060791B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4FC37419" w14:textId="77777777" w:rsidR="0060791B" w:rsidRPr="004E5320" w:rsidRDefault="0060791B" w:rsidP="0060791B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1849C1DE" w14:textId="77777777" w:rsidR="0060791B" w:rsidRPr="004E5320" w:rsidRDefault="0060791B" w:rsidP="0060791B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609F32DE" w14:textId="77777777" w:rsidR="0060791B" w:rsidRPr="004E5320" w:rsidRDefault="0060791B" w:rsidP="0060791B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4E5320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14:paraId="566F6AF4" w14:textId="77777777" w:rsidR="0060791B" w:rsidRPr="004E5320" w:rsidRDefault="0060791B" w:rsidP="0060791B">
      <w:pPr>
        <w:widowControl/>
        <w:overflowPunct/>
        <w:autoSpaceDE/>
        <w:autoSpaceDN/>
        <w:adjustRightInd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  <w:sectPr w:rsidR="0060791B" w:rsidRPr="004E5320" w:rsidSect="00FD677B">
          <w:pgSz w:w="11906" w:h="16838"/>
          <w:pgMar w:top="851" w:right="1417" w:bottom="1135" w:left="1276" w:header="708" w:footer="293" w:gutter="0"/>
          <w:cols w:space="708"/>
          <w:docGrid w:linePitch="360"/>
        </w:sectPr>
      </w:pPr>
      <w:r w:rsidRPr="004E5320">
        <w:rPr>
          <w:rFonts w:ascii="Arial" w:hAnsi="Arial" w:cs="Arial"/>
          <w:i/>
          <w:kern w:val="1"/>
          <w:sz w:val="16"/>
          <w:szCs w:val="16"/>
          <w:lang w:eastAsia="ar-SA"/>
        </w:rPr>
        <w:t>(miejscowość)                                                                               (podpis Wykonawcy lub osoby upoważnionej)</w:t>
      </w:r>
    </w:p>
    <w:p w14:paraId="0B66F998" w14:textId="77777777" w:rsidR="003E0613" w:rsidRPr="00496436" w:rsidRDefault="003B16BE" w:rsidP="00530F98">
      <w:pPr>
        <w:suppressAutoHyphens/>
        <w:autoSpaceDN/>
        <w:adjustRightInd/>
        <w:jc w:val="right"/>
        <w:textAlignment w:val="auto"/>
        <w:rPr>
          <w:rFonts w:ascii="Arial" w:hAnsi="Arial" w:cs="Arial"/>
          <w:bCs/>
          <w:i/>
          <w:kern w:val="1"/>
          <w:sz w:val="16"/>
          <w:szCs w:val="16"/>
          <w:u w:val="single"/>
          <w:lang w:eastAsia="ar-SA"/>
        </w:rPr>
      </w:pPr>
      <w:r w:rsidRPr="00496436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lastRenderedPageBreak/>
        <w:t>Załącznik n</w:t>
      </w:r>
      <w:r w:rsidR="008A1E4E" w:rsidRPr="00496436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t xml:space="preserve">r </w:t>
      </w:r>
      <w:r w:rsidR="00A72AB6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t>5</w:t>
      </w:r>
      <w:r w:rsidR="00F707A1" w:rsidRPr="00496436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t xml:space="preserve"> do </w:t>
      </w:r>
      <w:r w:rsidR="003E0613" w:rsidRPr="00496436">
        <w:rPr>
          <w:rFonts w:ascii="Arial" w:hAnsi="Arial" w:cs="Arial"/>
          <w:bCs/>
          <w:i/>
          <w:kern w:val="1"/>
          <w:sz w:val="16"/>
          <w:szCs w:val="16"/>
          <w:u w:val="single"/>
          <w:lang w:eastAsia="ar-SA"/>
        </w:rPr>
        <w:t>SWZ</w:t>
      </w:r>
    </w:p>
    <w:p w14:paraId="088205BA" w14:textId="77777777" w:rsidR="003E0613" w:rsidRPr="00061A4C" w:rsidRDefault="00061A4C" w:rsidP="00061A4C">
      <w:pPr>
        <w:pStyle w:val="Nagwek2"/>
        <w:jc w:val="center"/>
        <w:rPr>
          <w:i w:val="0"/>
          <w:sz w:val="20"/>
          <w:szCs w:val="20"/>
        </w:rPr>
      </w:pPr>
      <w:r w:rsidRPr="00061A4C">
        <w:rPr>
          <w:i w:val="0"/>
          <w:sz w:val="20"/>
          <w:szCs w:val="20"/>
          <w:lang w:val="pl-PL"/>
        </w:rPr>
        <w:t>O</w:t>
      </w:r>
      <w:r w:rsidR="00C708F4">
        <w:rPr>
          <w:i w:val="0"/>
          <w:sz w:val="20"/>
          <w:szCs w:val="20"/>
          <w:lang w:val="pl-PL"/>
        </w:rPr>
        <w:t xml:space="preserve"> </w:t>
      </w:r>
      <w:r w:rsidR="00F707A1" w:rsidRPr="00061A4C">
        <w:rPr>
          <w:i w:val="0"/>
          <w:sz w:val="20"/>
          <w:szCs w:val="20"/>
        </w:rPr>
        <w:t>Ś W I A D C Z E N I E</w:t>
      </w:r>
    </w:p>
    <w:p w14:paraId="7F226B50" w14:textId="77777777" w:rsidR="00F707A1" w:rsidRPr="003E0613" w:rsidRDefault="00F707A1" w:rsidP="003E0613">
      <w:pPr>
        <w:suppressAutoHyphens/>
        <w:autoSpaceDN/>
        <w:adjustRightInd/>
        <w:jc w:val="center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3E0613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667BC57C" w14:textId="00D238F5" w:rsidR="00F707A1" w:rsidRDefault="00F707A1" w:rsidP="00F707A1">
      <w:pPr>
        <w:jc w:val="center"/>
        <w:rPr>
          <w:rFonts w:ascii="Arial" w:hAnsi="Arial" w:cs="Arial"/>
          <w:bCs/>
          <w:u w:val="single"/>
        </w:rPr>
      </w:pPr>
      <w:r w:rsidRPr="00C84675">
        <w:rPr>
          <w:rFonts w:ascii="Arial" w:hAnsi="Arial" w:cs="Arial"/>
          <w:u w:val="single"/>
        </w:rPr>
        <w:t>zgodnie z art. 125 ust. 1</w:t>
      </w:r>
      <w:r w:rsidRPr="00C84675">
        <w:rPr>
          <w:rFonts w:ascii="Arial" w:hAnsi="Arial" w:cs="Arial"/>
          <w:b/>
          <w:u w:val="single"/>
        </w:rPr>
        <w:t xml:space="preserve"> </w:t>
      </w:r>
      <w:r w:rsidRPr="00C84675">
        <w:rPr>
          <w:rFonts w:ascii="Arial" w:hAnsi="Arial" w:cs="Arial"/>
          <w:u w:val="single"/>
        </w:rPr>
        <w:t xml:space="preserve">ustawy z dnia 11 września 2019 r. Prawo zamówień publicznych </w:t>
      </w:r>
      <w:r w:rsidRPr="00C84675">
        <w:rPr>
          <w:rFonts w:ascii="Arial" w:hAnsi="Arial" w:cs="Arial"/>
          <w:u w:val="single"/>
        </w:rPr>
        <w:br/>
      </w:r>
      <w:r w:rsidR="00565387" w:rsidRPr="00090741">
        <w:rPr>
          <w:rFonts w:ascii="Arial" w:hAnsi="Arial" w:cs="Arial"/>
          <w:u w:val="single"/>
        </w:rPr>
        <w:t>(</w:t>
      </w:r>
      <w:proofErr w:type="spellStart"/>
      <w:r w:rsidR="00565387" w:rsidRPr="00090741">
        <w:rPr>
          <w:rFonts w:ascii="Arial" w:hAnsi="Arial" w:cs="Arial"/>
          <w:u w:val="single"/>
        </w:rPr>
        <w:t>t.j</w:t>
      </w:r>
      <w:proofErr w:type="spellEnd"/>
      <w:r w:rsidR="00565387" w:rsidRPr="00090741">
        <w:rPr>
          <w:rFonts w:ascii="Arial" w:hAnsi="Arial" w:cs="Arial"/>
          <w:u w:val="single"/>
        </w:rPr>
        <w:t>. Dz.U. z 2024 r. poz. 1320</w:t>
      </w:r>
      <w:r w:rsidR="00565387">
        <w:rPr>
          <w:rFonts w:ascii="Arial" w:hAnsi="Arial" w:cs="Arial"/>
        </w:rPr>
        <w:t>)</w:t>
      </w:r>
      <w:r w:rsidR="00090741" w:rsidRPr="00C84675">
        <w:rPr>
          <w:rFonts w:ascii="Arial" w:hAnsi="Arial" w:cs="Arial"/>
          <w:bCs/>
          <w:u w:val="single"/>
        </w:rPr>
        <w:t xml:space="preserve"> </w:t>
      </w:r>
      <w:r w:rsidR="00090741">
        <w:rPr>
          <w:rFonts w:ascii="Arial" w:hAnsi="Arial" w:cs="Arial"/>
          <w:bCs/>
          <w:u w:val="single"/>
        </w:rPr>
        <w:t>u</w:t>
      </w:r>
      <w:r w:rsidRPr="00C84675">
        <w:rPr>
          <w:rFonts w:ascii="Arial" w:hAnsi="Arial" w:cs="Arial"/>
          <w:bCs/>
          <w:u w:val="single"/>
        </w:rPr>
        <w:t>względniające prze</w:t>
      </w:r>
      <w:r>
        <w:rPr>
          <w:rFonts w:ascii="Arial" w:hAnsi="Arial" w:cs="Arial"/>
          <w:bCs/>
          <w:u w:val="single"/>
        </w:rPr>
        <w:t>słanki wykluczenia, określone w </w:t>
      </w:r>
      <w:r w:rsidRPr="00C84675">
        <w:rPr>
          <w:rFonts w:ascii="Arial" w:hAnsi="Arial" w:cs="Arial"/>
          <w:bCs/>
          <w:u w:val="single"/>
        </w:rPr>
        <w:t>art. 7 ust. 1 ustawy z dnia 13 kwietnia 2022 r. o szczególnych rozwiązaniach w zakresie przeciwdziałania wspieraniu agresji na Ukrainę oraz służących ochronie bezpiec</w:t>
      </w:r>
      <w:r w:rsidR="00C54CC4">
        <w:rPr>
          <w:rFonts w:ascii="Arial" w:hAnsi="Arial" w:cs="Arial"/>
          <w:bCs/>
          <w:u w:val="single"/>
        </w:rPr>
        <w:t>zeństwa narodowego (</w:t>
      </w:r>
      <w:proofErr w:type="spellStart"/>
      <w:r w:rsidR="00256016" w:rsidRPr="00256016">
        <w:rPr>
          <w:rFonts w:ascii="Arial" w:hAnsi="Arial" w:cs="Arial"/>
          <w:bCs/>
          <w:u w:val="single"/>
        </w:rPr>
        <w:t>t.j</w:t>
      </w:r>
      <w:proofErr w:type="spellEnd"/>
      <w:r w:rsidR="00256016" w:rsidRPr="00256016">
        <w:rPr>
          <w:rFonts w:ascii="Arial" w:hAnsi="Arial" w:cs="Arial"/>
          <w:bCs/>
          <w:u w:val="single"/>
        </w:rPr>
        <w:t>. Dz. U. z 2025 r. poz. 514</w:t>
      </w:r>
      <w:r w:rsidR="002A184C">
        <w:rPr>
          <w:rFonts w:ascii="Arial" w:hAnsi="Arial" w:cs="Arial"/>
          <w:bCs/>
          <w:u w:val="single"/>
        </w:rPr>
        <w:t>)</w:t>
      </w:r>
    </w:p>
    <w:p w14:paraId="355415C4" w14:textId="77777777" w:rsidR="00F707A1" w:rsidRPr="001533F6" w:rsidRDefault="00F707A1" w:rsidP="00F707A1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kern w:val="0"/>
          <w:u w:val="single"/>
        </w:rPr>
      </w:pPr>
    </w:p>
    <w:p w14:paraId="75D3D35F" w14:textId="77777777" w:rsidR="00F707A1" w:rsidRPr="00085B68" w:rsidRDefault="00F707A1" w:rsidP="00F707A1">
      <w:pPr>
        <w:widowControl/>
        <w:overflowPunct/>
        <w:autoSpaceDE/>
        <w:ind w:left="-142" w:right="-2"/>
        <w:jc w:val="center"/>
        <w:rPr>
          <w:rFonts w:ascii="Arial" w:hAnsi="Arial" w:cs="Arial"/>
          <w:b/>
          <w:color w:val="FF0000"/>
          <w:kern w:val="0"/>
        </w:rPr>
      </w:pPr>
      <w:r w:rsidRPr="00F4725B">
        <w:rPr>
          <w:rFonts w:ascii="Arial" w:hAnsi="Arial" w:cs="Arial"/>
          <w:b/>
          <w:color w:val="FF0000"/>
          <w:kern w:val="0"/>
        </w:rPr>
        <w:t>(</w:t>
      </w:r>
      <w:r w:rsidR="00741A38" w:rsidRPr="00F4725B">
        <w:rPr>
          <w:rFonts w:ascii="Arial" w:hAnsi="Arial" w:cs="Arial"/>
          <w:b/>
          <w:color w:val="FF0000"/>
          <w:kern w:val="0"/>
        </w:rPr>
        <w:t xml:space="preserve">dokument składany wraz z ofertą </w:t>
      </w:r>
      <w:r w:rsidR="00741A38">
        <w:rPr>
          <w:rFonts w:ascii="Arial" w:hAnsi="Arial"/>
          <w:b/>
          <w:color w:val="FF0000"/>
          <w:kern w:val="0"/>
        </w:rPr>
        <w:t>odrębnie przez W</w:t>
      </w:r>
      <w:r w:rsidR="00741A38" w:rsidRPr="00F4725B">
        <w:rPr>
          <w:rFonts w:ascii="Arial" w:hAnsi="Arial"/>
          <w:b/>
          <w:color w:val="FF0000"/>
          <w:kern w:val="0"/>
        </w:rPr>
        <w:t>ykonawcę i podmiot udostępniający zasoby</w:t>
      </w:r>
      <w:r w:rsidRPr="00F4725B">
        <w:rPr>
          <w:rFonts w:ascii="Arial" w:hAnsi="Arial" w:cs="Arial"/>
          <w:b/>
          <w:color w:val="FF0000"/>
          <w:kern w:val="0"/>
        </w:rPr>
        <w:t>)</w:t>
      </w:r>
    </w:p>
    <w:p w14:paraId="5A60D52D" w14:textId="77777777" w:rsidR="00F707A1" w:rsidRPr="0041398B" w:rsidRDefault="00F707A1" w:rsidP="00F707A1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hAnsi="Arial" w:cs="Arial"/>
          <w:kern w:val="0"/>
        </w:rPr>
      </w:pPr>
    </w:p>
    <w:p w14:paraId="4FDF0E51" w14:textId="6507AFDC" w:rsidR="00F707A1" w:rsidRPr="00BE6EE5" w:rsidRDefault="00F707A1" w:rsidP="00BE6EE5">
      <w:pPr>
        <w:widowControl/>
        <w:overflowPunct/>
        <w:autoSpaceDE/>
        <w:autoSpaceDN/>
        <w:adjustRightInd/>
        <w:spacing w:line="276" w:lineRule="auto"/>
        <w:ind w:right="48"/>
        <w:jc w:val="both"/>
        <w:textAlignment w:val="auto"/>
        <w:rPr>
          <w:rFonts w:ascii="Arial" w:hAnsi="Arial" w:cs="Arial"/>
          <w:b/>
          <w:bCs/>
          <w:kern w:val="0"/>
          <w:lang w:val="x-none"/>
        </w:rPr>
      </w:pPr>
      <w:r w:rsidRPr="0041398B">
        <w:rPr>
          <w:rFonts w:ascii="Arial" w:eastAsia="Calibri" w:hAnsi="Arial" w:cs="Arial"/>
          <w:kern w:val="0"/>
          <w:lang w:eastAsia="en-US"/>
        </w:rPr>
        <w:t xml:space="preserve">Przystępując do udziału w postępowaniu o zamówienie publiczne </w:t>
      </w:r>
      <w:r w:rsidR="00F52F5A">
        <w:rPr>
          <w:rFonts w:ascii="Arial" w:eastAsia="Calibri" w:hAnsi="Arial" w:cs="Arial"/>
          <w:b/>
          <w:kern w:val="0"/>
          <w:lang w:eastAsia="en-US"/>
        </w:rPr>
        <w:t>ZP/SUN/11/25</w:t>
      </w:r>
      <w:r w:rsidR="00317811" w:rsidRPr="00317811">
        <w:rPr>
          <w:rFonts w:ascii="Arial" w:eastAsia="Calibri" w:hAnsi="Arial" w:cs="Arial"/>
          <w:b/>
          <w:kern w:val="0"/>
          <w:lang w:eastAsia="en-US"/>
        </w:rPr>
        <w:t xml:space="preserve"> </w:t>
      </w:r>
      <w:r w:rsidR="00BE6EE5" w:rsidRPr="00BE6EE5">
        <w:rPr>
          <w:rFonts w:ascii="Arial" w:eastAsia="Calibri" w:hAnsi="Arial" w:cs="Arial"/>
          <w:b/>
          <w:kern w:val="0"/>
          <w:lang w:eastAsia="en-US"/>
        </w:rPr>
        <w:t xml:space="preserve">na </w:t>
      </w:r>
      <w:r w:rsidR="00DC72D7" w:rsidRPr="00DC72D7">
        <w:rPr>
          <w:rFonts w:ascii="Arial" w:eastAsia="Calibri" w:hAnsi="Arial" w:cs="Arial"/>
          <w:b/>
          <w:kern w:val="0"/>
          <w:lang w:eastAsia="en-US"/>
        </w:rPr>
        <w:t>świadczenie usługi k</w:t>
      </w:r>
      <w:r w:rsidR="00DC72D7" w:rsidRPr="00DC72D7">
        <w:rPr>
          <w:rFonts w:ascii="Arial" w:eastAsia="Calibri" w:hAnsi="Arial" w:cs="Arial"/>
          <w:b/>
          <w:bCs/>
          <w:kern w:val="0"/>
          <w:lang w:eastAsia="en-US"/>
        </w:rPr>
        <w:t xml:space="preserve">onserwacji, bieżącej eksploatacji i napraw awaryjnych systemów bezpieczeństwa </w:t>
      </w:r>
      <w:r w:rsidR="00DC72D7" w:rsidRPr="00DC72D7">
        <w:rPr>
          <w:rFonts w:ascii="Arial" w:eastAsia="Calibri" w:hAnsi="Arial" w:cs="Arial"/>
          <w:b/>
          <w:kern w:val="0"/>
          <w:lang w:eastAsia="en-US"/>
        </w:rPr>
        <w:t>dla potrzeb Sądu Okręgowego  w Warszawie</w:t>
      </w:r>
      <w:r w:rsidRPr="0041398B">
        <w:rPr>
          <w:rFonts w:ascii="Arial" w:hAnsi="Arial" w:cs="Arial"/>
          <w:b/>
          <w:kern w:val="0"/>
        </w:rPr>
        <w:t xml:space="preserve">, </w:t>
      </w:r>
      <w:r>
        <w:rPr>
          <w:rFonts w:ascii="Arial" w:hAnsi="Arial" w:cs="Arial"/>
          <w:kern w:val="0"/>
        </w:rPr>
        <w:t>w </w:t>
      </w:r>
      <w:r w:rsidRPr="0041398B">
        <w:rPr>
          <w:rFonts w:ascii="Arial" w:hAnsi="Arial" w:cs="Arial"/>
          <w:kern w:val="0"/>
        </w:rPr>
        <w:t>imieniu reprezentowanego przeze mnie Wykonawcy (firmy/konsorcjum)</w:t>
      </w:r>
      <w:r w:rsidR="004835AB" w:rsidRPr="004835AB">
        <w:rPr>
          <w:rFonts w:ascii="Arial" w:hAnsi="Arial" w:cs="Arial"/>
          <w:kern w:val="0"/>
        </w:rPr>
        <w:t xml:space="preserve">/podmiotu udostępniającego zasoby*: </w:t>
      </w:r>
    </w:p>
    <w:p w14:paraId="3B3513A4" w14:textId="77777777" w:rsidR="00F707A1" w:rsidRPr="0041398B" w:rsidRDefault="00F707A1" w:rsidP="00F707A1">
      <w:pPr>
        <w:widowControl/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7E3F48BA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  <w:r w:rsidRPr="001533F6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</w:t>
      </w:r>
    </w:p>
    <w:p w14:paraId="5CD5F2B7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</w:p>
    <w:p w14:paraId="16CD4D18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  <w:r w:rsidRPr="001533F6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</w:t>
      </w:r>
    </w:p>
    <w:p w14:paraId="5D1359CC" w14:textId="77777777" w:rsidR="00F707A1" w:rsidRDefault="00F707A1" w:rsidP="00F707A1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4A68DD45" w14:textId="77777777" w:rsidR="00F707A1" w:rsidRPr="001533F6" w:rsidRDefault="00F707A1" w:rsidP="00F707A1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33FD8B11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 w:firstLine="708"/>
        <w:jc w:val="center"/>
        <w:textAlignment w:val="auto"/>
        <w:rPr>
          <w:rFonts w:ascii="Arial" w:hAnsi="Arial" w:cs="Arial"/>
          <w:b/>
          <w:i/>
          <w:kern w:val="0"/>
        </w:rPr>
      </w:pPr>
      <w:r w:rsidRPr="001533F6" w:rsidDel="001469A6">
        <w:rPr>
          <w:rFonts w:ascii="Arial" w:hAnsi="Arial" w:cs="Arial"/>
          <w:i/>
          <w:kern w:val="0"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  <w:kern w:val="0"/>
        </w:rPr>
        <w:t xml:space="preserve"> </w:t>
      </w:r>
    </w:p>
    <w:p w14:paraId="20CCCD57" w14:textId="2A1B02CC" w:rsidR="00F707A1" w:rsidRPr="00802DBF" w:rsidRDefault="00F707A1" w:rsidP="00D1726C">
      <w:pPr>
        <w:widowControl/>
        <w:numPr>
          <w:ilvl w:val="0"/>
          <w:numId w:val="28"/>
        </w:numPr>
        <w:suppressAutoHyphens/>
        <w:overflowPunct/>
        <w:autoSpaceDE/>
        <w:autoSpaceDN/>
        <w:adjustRightInd/>
        <w:spacing w:after="160" w:line="360" w:lineRule="auto"/>
        <w:ind w:left="284"/>
        <w:contextualSpacing/>
        <w:jc w:val="both"/>
        <w:textAlignment w:val="auto"/>
        <w:rPr>
          <w:rFonts w:ascii="Arial" w:eastAsia="Calibri" w:hAnsi="Arial" w:cs="Arial"/>
          <w:color w:val="000000"/>
          <w:kern w:val="0"/>
          <w:lang w:eastAsia="en-US"/>
        </w:rPr>
      </w:pPr>
      <w:r w:rsidRPr="004907BA">
        <w:rPr>
          <w:rFonts w:ascii="Arial" w:hAnsi="Arial" w:cs="Arial"/>
        </w:rPr>
        <w:t xml:space="preserve">oświadczam, że nie podlegam wykluczeniu z postępowania na podstawie art. 108 ust. 1 </w:t>
      </w:r>
      <w:r w:rsidRPr="004907BA">
        <w:rPr>
          <w:rFonts w:ascii="Arial" w:eastAsia="Calibri" w:hAnsi="Arial" w:cs="Arial"/>
          <w:color w:val="000000"/>
          <w:kern w:val="0"/>
          <w:lang w:eastAsia="en-US"/>
        </w:rPr>
        <w:t xml:space="preserve">ustawy </w:t>
      </w:r>
      <w:r w:rsidRPr="004907BA">
        <w:rPr>
          <w:rFonts w:ascii="Arial" w:hAnsi="Arial" w:cs="Arial"/>
          <w:color w:val="000000"/>
        </w:rPr>
        <w:t xml:space="preserve">oraz art. 7 ust. 1 ustawy z dnia 13 kwietnia 2022 r. </w:t>
      </w:r>
      <w:r w:rsidRPr="004907BA">
        <w:rPr>
          <w:rFonts w:ascii="Arial" w:hAnsi="Arial" w:cs="Arial"/>
          <w:i/>
          <w:color w:val="000000"/>
        </w:rPr>
        <w:t>o szcze</w:t>
      </w:r>
      <w:r w:rsidRPr="004B1020">
        <w:rPr>
          <w:rFonts w:ascii="Arial" w:hAnsi="Arial" w:cs="Arial"/>
          <w:i/>
          <w:color w:val="000000"/>
        </w:rPr>
        <w:t>gólnych rozwiązan</w:t>
      </w:r>
      <w:r w:rsidR="00E03ACB" w:rsidRPr="004B1020">
        <w:rPr>
          <w:rFonts w:ascii="Arial" w:hAnsi="Arial" w:cs="Arial"/>
          <w:i/>
          <w:color w:val="000000"/>
        </w:rPr>
        <w:t>iach w </w:t>
      </w:r>
      <w:r w:rsidRPr="004B1020">
        <w:rPr>
          <w:rFonts w:ascii="Arial" w:hAnsi="Arial" w:cs="Arial"/>
          <w:i/>
          <w:color w:val="000000"/>
        </w:rPr>
        <w:t>zakresie przeciwdziałania wspieraniu agresji na Ukrainę oraz służących ochronie bezpie</w:t>
      </w:r>
      <w:r w:rsidR="003B0D11" w:rsidRPr="004B1020">
        <w:rPr>
          <w:rFonts w:ascii="Arial" w:hAnsi="Arial" w:cs="Arial"/>
          <w:i/>
          <w:color w:val="000000"/>
        </w:rPr>
        <w:t>czeńs</w:t>
      </w:r>
      <w:r w:rsidR="00EB4B7B" w:rsidRPr="004B1020">
        <w:rPr>
          <w:rFonts w:ascii="Arial" w:hAnsi="Arial" w:cs="Arial"/>
          <w:i/>
          <w:color w:val="000000"/>
        </w:rPr>
        <w:t>twa narodowego (</w:t>
      </w:r>
      <w:proofErr w:type="spellStart"/>
      <w:r w:rsidR="00256016" w:rsidRPr="00256016">
        <w:rPr>
          <w:rFonts w:ascii="Arial" w:hAnsi="Arial" w:cs="Arial"/>
          <w:i/>
          <w:color w:val="000000"/>
        </w:rPr>
        <w:t>t.j</w:t>
      </w:r>
      <w:proofErr w:type="spellEnd"/>
      <w:r w:rsidR="00256016" w:rsidRPr="00256016">
        <w:rPr>
          <w:rFonts w:ascii="Arial" w:hAnsi="Arial" w:cs="Arial"/>
          <w:i/>
          <w:color w:val="000000"/>
        </w:rPr>
        <w:t>. Dz. U. z 2025 r. poz. 514</w:t>
      </w:r>
      <w:r w:rsidR="00256016">
        <w:rPr>
          <w:rFonts w:ascii="Arial" w:hAnsi="Arial" w:cs="Arial"/>
          <w:i/>
          <w:color w:val="000000"/>
        </w:rPr>
        <w:t>)*</w:t>
      </w:r>
    </w:p>
    <w:p w14:paraId="6BEE44FD" w14:textId="5285C0E4" w:rsidR="00F707A1" w:rsidRPr="004907BA" w:rsidRDefault="00F707A1" w:rsidP="00D1726C">
      <w:pPr>
        <w:widowControl/>
        <w:numPr>
          <w:ilvl w:val="0"/>
          <w:numId w:val="28"/>
        </w:numPr>
        <w:suppressAutoHyphens/>
        <w:overflowPunct/>
        <w:autoSpaceDE/>
        <w:autoSpaceDN/>
        <w:adjustRightInd/>
        <w:spacing w:after="160" w:line="360" w:lineRule="auto"/>
        <w:ind w:left="284" w:hanging="284"/>
        <w:contextualSpacing/>
        <w:jc w:val="both"/>
        <w:textAlignment w:val="auto"/>
        <w:rPr>
          <w:rFonts w:ascii="Arial" w:hAnsi="Arial" w:cs="Arial"/>
          <w:color w:val="000000"/>
        </w:rPr>
      </w:pPr>
      <w:r w:rsidRPr="00CD17F9">
        <w:rPr>
          <w:rFonts w:ascii="Arial" w:hAnsi="Arial" w:cs="Arial"/>
          <w:color w:val="000000"/>
        </w:rPr>
        <w:t>oświadczam, że zachodzą w stosunku do mnie podstawy wykluczenia z postępowania na pods</w:t>
      </w:r>
      <w:r w:rsidRPr="00062043">
        <w:rPr>
          <w:rFonts w:ascii="Arial" w:hAnsi="Arial" w:cs="Arial"/>
          <w:color w:val="000000"/>
        </w:rPr>
        <w:t xml:space="preserve">tawie art. ……………………………… ustawy </w:t>
      </w:r>
      <w:r w:rsidRPr="006D175F">
        <w:rPr>
          <w:rFonts w:ascii="Arial" w:hAnsi="Arial" w:cs="Arial"/>
          <w:i/>
          <w:color w:val="000000"/>
          <w:sz w:val="16"/>
          <w:szCs w:val="16"/>
        </w:rPr>
        <w:t>(podać mającą zastosowanie podstawę wykluczenia spośród wymienionych w art. 108 ust. 1</w:t>
      </w:r>
      <w:r w:rsidR="00356F19">
        <w:rPr>
          <w:rFonts w:ascii="Arial" w:hAnsi="Arial" w:cs="Arial"/>
          <w:i/>
          <w:color w:val="000000"/>
          <w:sz w:val="16"/>
          <w:szCs w:val="16"/>
        </w:rPr>
        <w:t xml:space="preserve"> ustawy</w:t>
      </w:r>
      <w:r w:rsidRPr="004907BA">
        <w:rPr>
          <w:rFonts w:ascii="Arial" w:hAnsi="Arial" w:cs="Arial"/>
          <w:i/>
          <w:color w:val="000000"/>
          <w:sz w:val="16"/>
          <w:szCs w:val="16"/>
        </w:rPr>
        <w:t>).</w:t>
      </w:r>
    </w:p>
    <w:p w14:paraId="2ED99B91" w14:textId="77777777" w:rsidR="00F707A1" w:rsidRPr="00082315" w:rsidRDefault="00F707A1" w:rsidP="00F707A1">
      <w:pPr>
        <w:spacing w:line="360" w:lineRule="auto"/>
        <w:ind w:left="284"/>
        <w:contextualSpacing/>
        <w:jc w:val="both"/>
        <w:rPr>
          <w:rFonts w:ascii="Arial" w:hAnsi="Arial" w:cs="Arial"/>
        </w:rPr>
      </w:pPr>
      <w:r w:rsidRPr="00224151">
        <w:rPr>
          <w:rFonts w:ascii="Arial" w:hAnsi="Arial" w:cs="Arial"/>
          <w:color w:val="000000"/>
        </w:rPr>
        <w:t xml:space="preserve">Jednocześnie oświadczam, że w związku z ww. okolicznością, na podstawie art. 110 ust. 2 ustawy </w:t>
      </w:r>
      <w:r w:rsidRPr="00082315">
        <w:rPr>
          <w:rFonts w:ascii="Arial" w:hAnsi="Arial" w:cs="Arial"/>
        </w:rPr>
        <w:t>podjął</w:t>
      </w:r>
      <w:r>
        <w:rPr>
          <w:rFonts w:ascii="Arial" w:hAnsi="Arial" w:cs="Arial"/>
        </w:rPr>
        <w:t>em następujące środki naprawcze</w:t>
      </w:r>
      <w:r>
        <w:rPr>
          <w:rFonts w:ascii="Arial" w:hAnsi="Arial" w:cs="Arial"/>
          <w:b/>
          <w:sz w:val="16"/>
          <w:szCs w:val="16"/>
        </w:rPr>
        <w:t>*</w:t>
      </w:r>
      <w:r w:rsidRPr="008F0117">
        <w:rPr>
          <w:rFonts w:ascii="Arial" w:hAnsi="Arial" w:cs="Arial"/>
        </w:rPr>
        <w:t xml:space="preserve">: </w:t>
      </w:r>
    </w:p>
    <w:p w14:paraId="6D31D4AD" w14:textId="77777777" w:rsidR="00F707A1" w:rsidRPr="00082315" w:rsidRDefault="00F707A1" w:rsidP="00F707A1">
      <w:pPr>
        <w:spacing w:line="360" w:lineRule="auto"/>
        <w:ind w:left="284"/>
        <w:jc w:val="both"/>
        <w:rPr>
          <w:rFonts w:ascii="Arial" w:hAnsi="Arial" w:cs="Arial"/>
        </w:rPr>
      </w:pPr>
      <w:r w:rsidRPr="00082315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…….………………………………………..…………………....</w:t>
      </w:r>
      <w:r w:rsidRPr="00082315">
        <w:rPr>
          <w:rFonts w:ascii="Arial" w:hAnsi="Arial" w:cs="Arial"/>
        </w:rPr>
        <w:t>..</w:t>
      </w:r>
      <w:r>
        <w:rPr>
          <w:rFonts w:ascii="Arial" w:hAnsi="Arial" w:cs="Arial"/>
        </w:rPr>
        <w:t>,</w:t>
      </w:r>
    </w:p>
    <w:p w14:paraId="2BB8EA3C" w14:textId="4945EF09" w:rsidR="00F707A1" w:rsidRPr="00082315" w:rsidRDefault="00F707A1" w:rsidP="00D1726C">
      <w:pPr>
        <w:widowControl/>
        <w:numPr>
          <w:ilvl w:val="0"/>
          <w:numId w:val="28"/>
        </w:numPr>
        <w:overflowPunct/>
        <w:autoSpaceDE/>
        <w:autoSpaceDN/>
        <w:adjustRightInd/>
        <w:spacing w:line="360" w:lineRule="auto"/>
        <w:ind w:left="284" w:hanging="284"/>
        <w:contextualSpacing/>
        <w:jc w:val="both"/>
        <w:textAlignment w:val="auto"/>
        <w:rPr>
          <w:rFonts w:ascii="Arial" w:hAnsi="Arial" w:cs="Arial"/>
        </w:rPr>
      </w:pPr>
      <w:r w:rsidRPr="00082315">
        <w:rPr>
          <w:rFonts w:ascii="Arial" w:hAnsi="Arial" w:cs="Arial"/>
        </w:rPr>
        <w:t>oświadczam, że zachodzą w stosunku do mnie podstawy wykluczenia z postępowan</w:t>
      </w:r>
      <w:r>
        <w:rPr>
          <w:rFonts w:ascii="Arial" w:hAnsi="Arial" w:cs="Arial"/>
        </w:rPr>
        <w:t>ia na podstawie art. ………………………</w:t>
      </w:r>
      <w:r w:rsidRPr="00082315">
        <w:rPr>
          <w:rFonts w:ascii="Arial" w:hAnsi="Arial" w:cs="Arial"/>
        </w:rPr>
        <w:t xml:space="preserve">….…… ustawy </w:t>
      </w:r>
      <w:r w:rsidRPr="00FA3ADC">
        <w:rPr>
          <w:rFonts w:ascii="Arial" w:hAnsi="Arial" w:cs="Arial"/>
          <w:i/>
          <w:sz w:val="16"/>
          <w:szCs w:val="16"/>
        </w:rPr>
        <w:t>(podać mającą zastosowanie podstawę wykluczenia spośród wymienionych w art. 7 ust. 1 ustawy z dnia 13 kwietnia 2022 r. o szczególnych rozwiązaniach w zakresie przeciwdziałania wspieraniu agresji na Ukrainę oraz służących ochronie bezpiec</w:t>
      </w:r>
      <w:r w:rsidR="003B0D11">
        <w:rPr>
          <w:rFonts w:ascii="Arial" w:hAnsi="Arial" w:cs="Arial"/>
          <w:i/>
          <w:sz w:val="16"/>
          <w:szCs w:val="16"/>
        </w:rPr>
        <w:t>zeńst</w:t>
      </w:r>
      <w:r w:rsidR="00881250">
        <w:rPr>
          <w:rFonts w:ascii="Arial" w:hAnsi="Arial" w:cs="Arial"/>
          <w:i/>
          <w:sz w:val="16"/>
          <w:szCs w:val="16"/>
        </w:rPr>
        <w:t>wa narodowego (</w:t>
      </w:r>
      <w:proofErr w:type="spellStart"/>
      <w:r w:rsidR="00256016" w:rsidRPr="00256016">
        <w:rPr>
          <w:rFonts w:ascii="Arial" w:hAnsi="Arial" w:cs="Arial"/>
          <w:i/>
          <w:sz w:val="16"/>
          <w:szCs w:val="16"/>
        </w:rPr>
        <w:t>t.j</w:t>
      </w:r>
      <w:proofErr w:type="spellEnd"/>
      <w:r w:rsidR="00256016" w:rsidRPr="00256016">
        <w:rPr>
          <w:rFonts w:ascii="Arial" w:hAnsi="Arial" w:cs="Arial"/>
          <w:i/>
          <w:sz w:val="16"/>
          <w:szCs w:val="16"/>
        </w:rPr>
        <w:t>. Dz. U. z 2025 r. poz. 514</w:t>
      </w:r>
      <w:r w:rsidRPr="00FA3ADC">
        <w:rPr>
          <w:rFonts w:ascii="Arial" w:hAnsi="Arial" w:cs="Arial"/>
          <w:i/>
          <w:sz w:val="16"/>
          <w:szCs w:val="16"/>
        </w:rPr>
        <w:t>)</w:t>
      </w:r>
      <w:r w:rsidRPr="00FA3ADC">
        <w:rPr>
          <w:rFonts w:ascii="Arial" w:hAnsi="Arial" w:cs="Arial"/>
          <w:b/>
          <w:i/>
          <w:sz w:val="16"/>
          <w:szCs w:val="16"/>
        </w:rPr>
        <w:t>*</w:t>
      </w:r>
      <w:r w:rsidRPr="00FA3ADC">
        <w:rPr>
          <w:rFonts w:ascii="Arial" w:hAnsi="Arial" w:cs="Arial"/>
          <w:i/>
          <w:sz w:val="16"/>
          <w:szCs w:val="16"/>
        </w:rPr>
        <w:t>,</w:t>
      </w:r>
    </w:p>
    <w:p w14:paraId="6FFEBD29" w14:textId="77777777" w:rsidR="00F707A1" w:rsidRPr="00171BC9" w:rsidRDefault="00F707A1" w:rsidP="00D1726C">
      <w:pPr>
        <w:pStyle w:val="Akapitzlist"/>
        <w:numPr>
          <w:ilvl w:val="0"/>
          <w:numId w:val="28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71BC9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t xml:space="preserve"> przy przedstawianiu informacji.</w:t>
      </w:r>
    </w:p>
    <w:p w14:paraId="1AABC508" w14:textId="77777777" w:rsidR="00F707A1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b/>
          <w:i/>
          <w:iCs/>
          <w:kern w:val="0"/>
          <w:sz w:val="16"/>
          <w:szCs w:val="16"/>
        </w:rPr>
      </w:pPr>
      <w:r w:rsidRPr="00171BC9">
        <w:rPr>
          <w:rFonts w:ascii="Arial" w:hAnsi="Arial" w:cs="Arial"/>
          <w:b/>
          <w:i/>
          <w:iCs/>
          <w:kern w:val="0"/>
          <w:sz w:val="16"/>
          <w:szCs w:val="16"/>
        </w:rPr>
        <w:t>*niepotrzebne skreślić</w:t>
      </w:r>
    </w:p>
    <w:p w14:paraId="4AB2968D" w14:textId="77777777" w:rsidR="00F707A1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40468679" w14:textId="77777777" w:rsidR="00F707A1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6CA1B555" w14:textId="77777777" w:rsidR="00F707A1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12B674DE" w14:textId="77777777" w:rsidR="00F707A1" w:rsidRPr="001533F6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7CAE2D34" w14:textId="77777777" w:rsidR="00F707A1" w:rsidRPr="001533F6" w:rsidRDefault="00F707A1" w:rsidP="00F707A1">
      <w:pPr>
        <w:widowControl/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  <w:r w:rsidRPr="001533F6">
        <w:rPr>
          <w:rFonts w:ascii="Arial" w:hAnsi="Arial" w:cs="Arial"/>
          <w:kern w:val="0"/>
        </w:rPr>
        <w:t>.................................................. dnia ……..……                                 ...........................................</w:t>
      </w:r>
    </w:p>
    <w:p w14:paraId="41092BD0" w14:textId="77777777" w:rsidR="001E1BBC" w:rsidRDefault="00F707A1" w:rsidP="00F707A1">
      <w:pPr>
        <w:ind w:firstLine="1"/>
        <w:jc w:val="right"/>
        <w:rPr>
          <w:rFonts w:ascii="Arial" w:hAnsi="Arial" w:cs="Arial"/>
          <w:i/>
          <w:kern w:val="1"/>
          <w:sz w:val="16"/>
          <w:szCs w:val="16"/>
          <w:lang w:eastAsia="ar-SA"/>
        </w:rPr>
        <w:sectPr w:rsidR="001E1BBC" w:rsidSect="00061A4C">
          <w:headerReference w:type="default" r:id="rId13"/>
          <w:pgSz w:w="11906" w:h="16838"/>
          <w:pgMar w:top="709" w:right="1418" w:bottom="993" w:left="1276" w:header="709" w:footer="330" w:gutter="0"/>
          <w:cols w:space="708"/>
          <w:docGrid w:linePitch="360"/>
        </w:sectPr>
      </w:pPr>
      <w:r w:rsidRPr="001533F6">
        <w:rPr>
          <w:rFonts w:ascii="Arial" w:hAnsi="Arial" w:cs="Arial"/>
          <w:i/>
          <w:kern w:val="0"/>
          <w:sz w:val="16"/>
          <w:szCs w:val="16"/>
        </w:rPr>
        <w:t>(miejscowość)                                                                                   (podpis Wykonawcy lub osoby upoważnionej)</w:t>
      </w:r>
      <w:r w:rsidRPr="00A73FD8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</w:t>
      </w:r>
    </w:p>
    <w:p w14:paraId="17E29139" w14:textId="77777777" w:rsidR="008A58F4" w:rsidRPr="00B10B65" w:rsidRDefault="008A58F4" w:rsidP="008A58F4">
      <w:pPr>
        <w:tabs>
          <w:tab w:val="left" w:pos="7055"/>
        </w:tabs>
        <w:jc w:val="right"/>
        <w:rPr>
          <w:rFonts w:ascii="Arial" w:hAnsi="Arial" w:cs="Arial"/>
          <w:bCs/>
          <w:i/>
          <w:kern w:val="1"/>
          <w:sz w:val="16"/>
          <w:szCs w:val="16"/>
          <w:u w:val="single"/>
          <w:lang w:eastAsia="ar-SA"/>
        </w:rPr>
      </w:pPr>
      <w:r w:rsidRPr="004E5320">
        <w:rPr>
          <w:rFonts w:ascii="Arial" w:hAnsi="Arial" w:cs="Arial"/>
          <w:i/>
          <w:kern w:val="1"/>
          <w:sz w:val="16"/>
          <w:szCs w:val="16"/>
          <w:lang w:eastAsia="ar-SA"/>
        </w:rPr>
        <w:lastRenderedPageBreak/>
        <w:t xml:space="preserve">  </w:t>
      </w:r>
      <w:r w:rsidRPr="00B10B65">
        <w:rPr>
          <w:rFonts w:ascii="Arial" w:hAnsi="Arial" w:cs="Arial"/>
          <w:i/>
          <w:sz w:val="16"/>
          <w:szCs w:val="16"/>
          <w:u w:val="single"/>
        </w:rPr>
        <w:t>Z</w:t>
      </w:r>
      <w:r w:rsidRPr="00B10B65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t xml:space="preserve">ałącznik nr </w:t>
      </w:r>
      <w:r w:rsidR="00B10B65" w:rsidRPr="00B10B65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t>6</w:t>
      </w:r>
      <w:r w:rsidRPr="00B10B65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t xml:space="preserve"> do </w:t>
      </w:r>
      <w:r w:rsidRPr="00B10B65">
        <w:rPr>
          <w:rFonts w:ascii="Arial" w:hAnsi="Arial" w:cs="Arial"/>
          <w:bCs/>
          <w:i/>
          <w:kern w:val="1"/>
          <w:sz w:val="16"/>
          <w:szCs w:val="16"/>
          <w:u w:val="single"/>
          <w:lang w:eastAsia="ar-SA"/>
        </w:rPr>
        <w:t>SWZ</w:t>
      </w:r>
    </w:p>
    <w:p w14:paraId="69E9F632" w14:textId="77777777" w:rsidR="008A58F4" w:rsidRPr="004E5320" w:rsidRDefault="008A58F4" w:rsidP="008A58F4">
      <w:pPr>
        <w:tabs>
          <w:tab w:val="left" w:pos="7055"/>
        </w:tabs>
        <w:rPr>
          <w:rFonts w:ascii="Arial" w:hAnsi="Arial" w:cs="Arial"/>
          <w:bCs/>
          <w:kern w:val="1"/>
          <w:lang w:eastAsia="ar-SA"/>
        </w:rPr>
      </w:pPr>
    </w:p>
    <w:p w14:paraId="4F96C8BC" w14:textId="77777777" w:rsidR="008A58F4" w:rsidRDefault="008A58F4" w:rsidP="008A58F4">
      <w:pPr>
        <w:pStyle w:val="Nagwek1"/>
        <w:numPr>
          <w:ilvl w:val="0"/>
          <w:numId w:val="0"/>
        </w:numPr>
        <w:rPr>
          <w:rFonts w:ascii="Arial" w:hAnsi="Arial" w:cs="Arial"/>
          <w:lang w:val="pl-PL"/>
        </w:rPr>
      </w:pPr>
      <w:r w:rsidRPr="008A58F4">
        <w:rPr>
          <w:rFonts w:ascii="Arial" w:hAnsi="Arial" w:cs="Arial"/>
        </w:rPr>
        <w:t xml:space="preserve">WYKAZ </w:t>
      </w:r>
      <w:r w:rsidR="00DA7A49">
        <w:rPr>
          <w:rFonts w:ascii="Arial" w:hAnsi="Arial" w:cs="Arial"/>
          <w:lang w:val="pl-PL"/>
        </w:rPr>
        <w:t>USŁUG</w:t>
      </w:r>
    </w:p>
    <w:p w14:paraId="180A9954" w14:textId="77777777" w:rsidR="008A58F4" w:rsidRPr="00F82A7D" w:rsidRDefault="008A58F4" w:rsidP="008A58F4">
      <w:pPr>
        <w:shd w:val="clear" w:color="auto" w:fill="FFFFFF"/>
        <w:tabs>
          <w:tab w:val="left" w:pos="7055"/>
        </w:tabs>
        <w:ind w:firstLine="1"/>
        <w:rPr>
          <w:rFonts w:ascii="Arial" w:hAnsi="Arial" w:cs="Arial"/>
          <w:sz w:val="22"/>
        </w:rPr>
      </w:pPr>
    </w:p>
    <w:p w14:paraId="69A8E44F" w14:textId="77777777" w:rsidR="008A58F4" w:rsidRPr="00AF2632" w:rsidRDefault="008A58F4" w:rsidP="008A58F4">
      <w:pPr>
        <w:tabs>
          <w:tab w:val="left" w:pos="7055"/>
        </w:tabs>
        <w:ind w:firstLine="1"/>
        <w:jc w:val="center"/>
        <w:rPr>
          <w:rFonts w:ascii="Arial" w:hAnsi="Arial" w:cs="Arial"/>
          <w:color w:val="FF0000"/>
        </w:rPr>
      </w:pPr>
      <w:r w:rsidRPr="00AF2632">
        <w:rPr>
          <w:rFonts w:ascii="Arial" w:hAnsi="Arial" w:cs="Arial"/>
          <w:color w:val="FF0000"/>
        </w:rPr>
        <w:t xml:space="preserve">(składany na wezwanie Zamawiającego) </w:t>
      </w:r>
    </w:p>
    <w:p w14:paraId="0F4B9EC4" w14:textId="77777777" w:rsidR="008A58F4" w:rsidRPr="00A1096F" w:rsidRDefault="008A58F4" w:rsidP="008A58F4">
      <w:pPr>
        <w:tabs>
          <w:tab w:val="left" w:pos="7055"/>
        </w:tabs>
        <w:ind w:firstLine="1"/>
        <w:jc w:val="both"/>
        <w:rPr>
          <w:rFonts w:ascii="Times New Roman" w:hAnsi="Times New Roman" w:cs="Times New Roman"/>
          <w:b/>
          <w:sz w:val="22"/>
        </w:rPr>
      </w:pPr>
    </w:p>
    <w:p w14:paraId="6316868A" w14:textId="4163C904" w:rsidR="008A58F4" w:rsidRPr="00F82A7D" w:rsidRDefault="008A58F4" w:rsidP="008A58F4">
      <w:pPr>
        <w:tabs>
          <w:tab w:val="left" w:pos="7055"/>
        </w:tabs>
        <w:ind w:firstLine="1"/>
        <w:jc w:val="both"/>
        <w:rPr>
          <w:rFonts w:ascii="Arial" w:hAnsi="Arial" w:cs="Arial"/>
        </w:rPr>
      </w:pPr>
      <w:r w:rsidRPr="00F82A7D">
        <w:rPr>
          <w:rFonts w:ascii="Arial" w:hAnsi="Arial" w:cs="Arial"/>
        </w:rPr>
        <w:t xml:space="preserve">Wykaz </w:t>
      </w:r>
      <w:r w:rsidR="002D36CB">
        <w:rPr>
          <w:rFonts w:ascii="Arial" w:hAnsi="Arial" w:cs="Arial"/>
        </w:rPr>
        <w:t>usług</w:t>
      </w:r>
      <w:r w:rsidRPr="00F82A7D">
        <w:rPr>
          <w:rFonts w:ascii="Arial" w:hAnsi="Arial" w:cs="Arial"/>
        </w:rPr>
        <w:t xml:space="preserve"> należy wypełnić zgodnie z wymaganiami </w:t>
      </w:r>
      <w:r w:rsidR="00DC72D7">
        <w:rPr>
          <w:rFonts w:ascii="Arial" w:hAnsi="Arial" w:cs="Arial"/>
          <w:b/>
        </w:rPr>
        <w:t>Rozdziału IV ust. 1 pkt 2</w:t>
      </w:r>
      <w:r w:rsidRPr="00F82A7D">
        <w:rPr>
          <w:rFonts w:ascii="Arial" w:hAnsi="Arial" w:cs="Arial"/>
          <w:b/>
        </w:rPr>
        <w:t xml:space="preserve"> </w:t>
      </w:r>
      <w:r w:rsidR="002D36CB">
        <w:rPr>
          <w:rFonts w:ascii="Arial" w:hAnsi="Arial" w:cs="Arial"/>
          <w:b/>
        </w:rPr>
        <w:t>SWZ</w:t>
      </w:r>
      <w:r w:rsidR="008930C2">
        <w:rPr>
          <w:rFonts w:ascii="Arial" w:hAnsi="Arial" w:cs="Arial"/>
          <w:b/>
        </w:rPr>
        <w:t>.</w:t>
      </w:r>
    </w:p>
    <w:tbl>
      <w:tblPr>
        <w:tblpPr w:leftFromText="141" w:rightFromText="141" w:vertAnchor="text" w:horzAnchor="margin" w:tblpX="140" w:tblpY="40"/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410"/>
        <w:gridCol w:w="2693"/>
        <w:gridCol w:w="6804"/>
        <w:gridCol w:w="2410"/>
      </w:tblGrid>
      <w:tr w:rsidR="00AF70F8" w:rsidRPr="000A684C" w14:paraId="22446DFF" w14:textId="77777777" w:rsidTr="00ED4E7B">
        <w:trPr>
          <w:cantSplit/>
          <w:trHeight w:val="548"/>
        </w:trPr>
        <w:tc>
          <w:tcPr>
            <w:tcW w:w="637" w:type="dxa"/>
            <w:shd w:val="clear" w:color="auto" w:fill="DEEAF6"/>
            <w:vAlign w:val="center"/>
          </w:tcPr>
          <w:p w14:paraId="723444F4" w14:textId="77777777" w:rsidR="00AF70F8" w:rsidRPr="000A684C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  <w:p w14:paraId="5A464943" w14:textId="77777777" w:rsidR="00AF70F8" w:rsidRPr="00161370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  <w:b/>
              </w:rPr>
            </w:pPr>
            <w:r w:rsidRPr="00A1096F">
              <w:rPr>
                <w:rFonts w:ascii="Times New Roman" w:hAnsi="Times New Roman" w:cs="Times New Roman"/>
                <w:b/>
                <w:sz w:val="22"/>
              </w:rPr>
              <w:t>L.p.</w:t>
            </w:r>
          </w:p>
        </w:tc>
        <w:tc>
          <w:tcPr>
            <w:tcW w:w="2410" w:type="dxa"/>
            <w:shd w:val="clear" w:color="auto" w:fill="DEEAF6"/>
            <w:vAlign w:val="center"/>
          </w:tcPr>
          <w:p w14:paraId="55757CA9" w14:textId="77777777" w:rsidR="00AF70F8" w:rsidRPr="0028415B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  <w:r w:rsidRPr="0028415B">
              <w:rPr>
                <w:rFonts w:ascii="Arial" w:hAnsi="Arial" w:cs="Arial"/>
                <w:b/>
              </w:rPr>
              <w:t>Odbiorca zamówienia</w:t>
            </w:r>
          </w:p>
          <w:p w14:paraId="173C39C3" w14:textId="77777777" w:rsidR="00AF70F8" w:rsidRPr="0028415B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8415B">
              <w:rPr>
                <w:rFonts w:ascii="Arial" w:hAnsi="Arial" w:cs="Arial"/>
                <w:sz w:val="18"/>
                <w:szCs w:val="16"/>
              </w:rPr>
              <w:t xml:space="preserve">(nazwa podmiotu, </w:t>
            </w:r>
          </w:p>
          <w:p w14:paraId="7C80A38F" w14:textId="77777777" w:rsidR="00AF70F8" w:rsidRPr="00E052D1" w:rsidRDefault="00AF70F8" w:rsidP="00DA7A49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15B">
              <w:rPr>
                <w:rFonts w:ascii="Arial" w:hAnsi="Arial" w:cs="Arial"/>
                <w:sz w:val="18"/>
                <w:szCs w:val="16"/>
              </w:rPr>
              <w:t xml:space="preserve">na rzecz którego </w:t>
            </w:r>
            <w:r>
              <w:rPr>
                <w:rFonts w:ascii="Arial" w:hAnsi="Arial" w:cs="Arial"/>
                <w:sz w:val="18"/>
                <w:szCs w:val="16"/>
              </w:rPr>
              <w:t>usługa</w:t>
            </w:r>
            <w:r w:rsidRPr="0028415B">
              <w:rPr>
                <w:rFonts w:ascii="Arial" w:hAnsi="Arial" w:cs="Arial"/>
                <w:sz w:val="18"/>
                <w:szCs w:val="16"/>
              </w:rPr>
              <w:t xml:space="preserve"> została wykonana)</w:t>
            </w:r>
          </w:p>
        </w:tc>
        <w:tc>
          <w:tcPr>
            <w:tcW w:w="2693" w:type="dxa"/>
            <w:shd w:val="clear" w:color="auto" w:fill="DEEAF6"/>
            <w:vAlign w:val="center"/>
          </w:tcPr>
          <w:p w14:paraId="6E0FAE37" w14:textId="77777777" w:rsidR="00AF70F8" w:rsidRPr="0028415B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  <w:r w:rsidRPr="0028415B">
              <w:rPr>
                <w:rFonts w:ascii="Arial" w:hAnsi="Arial" w:cs="Arial"/>
                <w:b/>
              </w:rPr>
              <w:t>Przedmiot zamówienia</w:t>
            </w:r>
          </w:p>
          <w:p w14:paraId="6A9B6B30" w14:textId="77777777" w:rsidR="00AF70F8" w:rsidRPr="00E052D1" w:rsidRDefault="00AF70F8" w:rsidP="007E417B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  <w:shd w:val="clear" w:color="auto" w:fill="DEEAF6"/>
          </w:tcPr>
          <w:p w14:paraId="676C1057" w14:textId="77777777" w:rsidR="00AF70F8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  <w:p w14:paraId="37BBB5C5" w14:textId="77777777" w:rsidR="00AF70F8" w:rsidRPr="0028415B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  <w:r w:rsidRPr="00AF70F8">
              <w:rPr>
                <w:rFonts w:ascii="Arial" w:hAnsi="Arial" w:cs="Arial"/>
                <w:b/>
              </w:rPr>
              <w:t>Zakres zamówienia</w:t>
            </w:r>
          </w:p>
        </w:tc>
        <w:tc>
          <w:tcPr>
            <w:tcW w:w="2410" w:type="dxa"/>
            <w:shd w:val="clear" w:color="auto" w:fill="DEEAF6"/>
            <w:vAlign w:val="center"/>
          </w:tcPr>
          <w:p w14:paraId="37390A14" w14:textId="77777777" w:rsidR="00AF70F8" w:rsidRPr="0028415B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  <w:r w:rsidRPr="0028415B">
              <w:rPr>
                <w:rFonts w:ascii="Arial" w:hAnsi="Arial" w:cs="Arial"/>
                <w:b/>
              </w:rPr>
              <w:t>Daty rozpoczęcia</w:t>
            </w:r>
            <w:r w:rsidRPr="0028415B">
              <w:rPr>
                <w:rFonts w:ascii="Arial" w:hAnsi="Arial" w:cs="Arial"/>
                <w:b/>
              </w:rPr>
              <w:br/>
              <w:t xml:space="preserve"> i zakończenia wykonywania zamówienia</w:t>
            </w:r>
          </w:p>
        </w:tc>
      </w:tr>
      <w:tr w:rsidR="00AF70F8" w:rsidRPr="000A684C" w14:paraId="72C8FBB9" w14:textId="77777777" w:rsidTr="00ED4E7B">
        <w:trPr>
          <w:cantSplit/>
          <w:trHeight w:val="858"/>
        </w:trPr>
        <w:tc>
          <w:tcPr>
            <w:tcW w:w="637" w:type="dxa"/>
            <w:vAlign w:val="center"/>
          </w:tcPr>
          <w:p w14:paraId="363C831D" w14:textId="77777777" w:rsidR="00AF70F8" w:rsidRPr="00161370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</w:rPr>
            </w:pPr>
            <w:r w:rsidRPr="00A1096F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410" w:type="dxa"/>
            <w:vAlign w:val="center"/>
          </w:tcPr>
          <w:p w14:paraId="4A7EC135" w14:textId="77777777" w:rsidR="00AF70F8" w:rsidRPr="000A684C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Align w:val="center"/>
          </w:tcPr>
          <w:p w14:paraId="7BC6E7A4" w14:textId="77777777" w:rsidR="00AF70F8" w:rsidRPr="00DF352F" w:rsidRDefault="00AF70F8" w:rsidP="002D2255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6804" w:type="dxa"/>
          </w:tcPr>
          <w:p w14:paraId="18B1732B" w14:textId="5B08826D" w:rsidR="00413F60" w:rsidRPr="00486EBB" w:rsidRDefault="00AF70F8" w:rsidP="00C32E54">
            <w:pPr>
              <w:widowControl/>
              <w:ind w:left="214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6EBB">
              <w:rPr>
                <w:rFonts w:ascii="Arial" w:hAnsi="Arial" w:cs="Arial"/>
                <w:sz w:val="18"/>
                <w:szCs w:val="18"/>
              </w:rPr>
              <w:t xml:space="preserve">usługa konserwacji, bieżącej eksploatacji i napraw awaryjnych systemów bezpieczeństwa w zakresie </w:t>
            </w:r>
            <w:r w:rsidRPr="00486EBB">
              <w:rPr>
                <w:rFonts w:ascii="Arial" w:hAnsi="Arial" w:cs="Arial"/>
                <w:bCs/>
                <w:sz w:val="18"/>
                <w:szCs w:val="18"/>
              </w:rPr>
              <w:t>sygnalizacji włamania i napadu (</w:t>
            </w:r>
            <w:proofErr w:type="spellStart"/>
            <w:r w:rsidRPr="00486EBB">
              <w:rPr>
                <w:rFonts w:ascii="Arial" w:hAnsi="Arial" w:cs="Arial"/>
                <w:bCs/>
                <w:sz w:val="18"/>
                <w:szCs w:val="18"/>
              </w:rPr>
              <w:t>SWiN</w:t>
            </w:r>
            <w:proofErr w:type="spellEnd"/>
            <w:r w:rsidRPr="00486EBB">
              <w:rPr>
                <w:rFonts w:ascii="Arial" w:hAnsi="Arial" w:cs="Arial"/>
                <w:bCs/>
                <w:sz w:val="18"/>
                <w:szCs w:val="18"/>
              </w:rPr>
              <w:t xml:space="preserve">), kontroli dostępu (KD), telewizji przemysłowej (CCTV), w </w:t>
            </w:r>
            <w:r w:rsidR="0069443C">
              <w:rPr>
                <w:rFonts w:ascii="Arial" w:hAnsi="Arial" w:cs="Arial"/>
                <w:bCs/>
                <w:sz w:val="18"/>
                <w:szCs w:val="18"/>
              </w:rPr>
              <w:t xml:space="preserve">budynku </w:t>
            </w:r>
            <w:r w:rsidR="0069443C" w:rsidRPr="004F2D71">
              <w:rPr>
                <w:rFonts w:ascii="Arial" w:hAnsi="Arial" w:cs="Arial"/>
              </w:rPr>
              <w:t xml:space="preserve"> </w:t>
            </w:r>
            <w:r w:rsidR="004F2D71" w:rsidRPr="004F2D71">
              <w:rPr>
                <w:rFonts w:ascii="Arial" w:hAnsi="Arial" w:cs="Arial"/>
                <w:bCs/>
                <w:sz w:val="18"/>
                <w:szCs w:val="18"/>
              </w:rPr>
              <w:t>o powierzchni nie mniejszej niż 15.000 m</w:t>
            </w:r>
            <w:r w:rsidR="004F2D71" w:rsidRPr="004F2D71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  <w:r w:rsidR="004F2D71" w:rsidRPr="004F2D7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6A9C045F" w14:textId="77777777" w:rsidR="00413F60" w:rsidRPr="00413F60" w:rsidRDefault="00413F60" w:rsidP="00413F60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F60">
              <w:rPr>
                <w:rFonts w:ascii="Arial" w:hAnsi="Arial" w:cs="Arial"/>
                <w:b/>
                <w:sz w:val="18"/>
                <w:szCs w:val="18"/>
              </w:rPr>
              <w:t>TAK/NIE*</w:t>
            </w:r>
          </w:p>
          <w:p w14:paraId="2CDCE1DC" w14:textId="77777777" w:rsidR="00AF70F8" w:rsidRPr="00AF70F8" w:rsidRDefault="00AF70F8" w:rsidP="00D130FD">
            <w:pPr>
              <w:widowControl/>
              <w:ind w:right="-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0D19189" w14:textId="77777777" w:rsidR="00AF70F8" w:rsidRPr="000A684C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  <w:tr w:rsidR="00AF70F8" w:rsidRPr="000A684C" w14:paraId="14C68ADF" w14:textId="77777777" w:rsidTr="00ED4E7B">
        <w:trPr>
          <w:cantSplit/>
          <w:trHeight w:val="865"/>
        </w:trPr>
        <w:tc>
          <w:tcPr>
            <w:tcW w:w="637" w:type="dxa"/>
            <w:vAlign w:val="center"/>
          </w:tcPr>
          <w:p w14:paraId="236DE8F0" w14:textId="77777777" w:rsidR="00AF70F8" w:rsidRPr="00161370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</w:rPr>
            </w:pPr>
            <w:r w:rsidRPr="00A1096F"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2410" w:type="dxa"/>
            <w:vAlign w:val="center"/>
          </w:tcPr>
          <w:p w14:paraId="4A8DF510" w14:textId="77777777" w:rsidR="00AF70F8" w:rsidRPr="000A684C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42FF314B" w14:textId="77777777" w:rsidR="00AF70F8" w:rsidRPr="000A684C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</w:tcPr>
          <w:p w14:paraId="5312D2DA" w14:textId="4AD7E419" w:rsidR="00486EBB" w:rsidRPr="00486EBB" w:rsidRDefault="00486EBB" w:rsidP="00C32E54">
            <w:pPr>
              <w:widowControl/>
              <w:ind w:left="214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6EBB">
              <w:rPr>
                <w:rFonts w:ascii="Arial" w:hAnsi="Arial" w:cs="Arial"/>
                <w:sz w:val="18"/>
                <w:szCs w:val="18"/>
              </w:rPr>
              <w:t xml:space="preserve">usługa konserwacji, bieżącej eksploatacji i napraw awaryjnych systemów bezpieczeństwa w zakresie </w:t>
            </w:r>
            <w:r w:rsidRPr="00486EBB">
              <w:rPr>
                <w:rFonts w:ascii="Arial" w:hAnsi="Arial" w:cs="Arial"/>
                <w:bCs/>
                <w:sz w:val="18"/>
                <w:szCs w:val="18"/>
              </w:rPr>
              <w:t>sygnalizacji włamania i napadu (</w:t>
            </w:r>
            <w:proofErr w:type="spellStart"/>
            <w:r w:rsidRPr="00486EBB">
              <w:rPr>
                <w:rFonts w:ascii="Arial" w:hAnsi="Arial" w:cs="Arial"/>
                <w:bCs/>
                <w:sz w:val="18"/>
                <w:szCs w:val="18"/>
              </w:rPr>
              <w:t>SWiN</w:t>
            </w:r>
            <w:proofErr w:type="spellEnd"/>
            <w:r w:rsidRPr="00486EBB">
              <w:rPr>
                <w:rFonts w:ascii="Arial" w:hAnsi="Arial" w:cs="Arial"/>
                <w:bCs/>
                <w:sz w:val="18"/>
                <w:szCs w:val="18"/>
              </w:rPr>
              <w:t xml:space="preserve">), kontroli dostępu (KD), telewizji przemysłowej (CCTV), w </w:t>
            </w:r>
            <w:r w:rsidR="0069443C" w:rsidRPr="00486EBB">
              <w:rPr>
                <w:rFonts w:ascii="Arial" w:hAnsi="Arial" w:cs="Arial"/>
                <w:bCs/>
                <w:sz w:val="18"/>
                <w:szCs w:val="18"/>
              </w:rPr>
              <w:t>budyn</w:t>
            </w:r>
            <w:r w:rsidR="0069443C">
              <w:rPr>
                <w:rFonts w:ascii="Arial" w:hAnsi="Arial" w:cs="Arial"/>
                <w:bCs/>
                <w:sz w:val="18"/>
                <w:szCs w:val="18"/>
              </w:rPr>
              <w:t>ku</w:t>
            </w:r>
            <w:r w:rsidR="0069443C" w:rsidRPr="00C0230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</w:rPr>
              <w:t>o powierzchni nie mniejszej niż 15.000 m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42FCF69" w14:textId="77777777" w:rsidR="00486EBB" w:rsidRPr="00413F60" w:rsidRDefault="00486EBB" w:rsidP="00486EBB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F60">
              <w:rPr>
                <w:rFonts w:ascii="Arial" w:hAnsi="Arial" w:cs="Arial"/>
                <w:b/>
                <w:sz w:val="18"/>
                <w:szCs w:val="18"/>
              </w:rPr>
              <w:t>TAK/NIE*</w:t>
            </w:r>
          </w:p>
          <w:p w14:paraId="0934BD4C" w14:textId="77777777" w:rsidR="00486EBB" w:rsidRPr="00413F60" w:rsidRDefault="00486EBB" w:rsidP="00486EBB">
            <w:pPr>
              <w:widowControl/>
              <w:ind w:left="214" w:right="-64"/>
              <w:rPr>
                <w:rFonts w:ascii="Arial" w:hAnsi="Arial" w:cs="Arial"/>
                <w:sz w:val="18"/>
                <w:szCs w:val="18"/>
              </w:rPr>
            </w:pPr>
          </w:p>
          <w:p w14:paraId="35C3DFCA" w14:textId="77777777" w:rsidR="00AF70F8" w:rsidRPr="00ED4E7B" w:rsidRDefault="00AF70F8" w:rsidP="00D130FD">
            <w:pPr>
              <w:widowControl/>
              <w:ind w:left="214" w:right="-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66D28E4" w14:textId="77777777" w:rsidR="00AF70F8" w:rsidRPr="000A684C" w:rsidRDefault="00AF70F8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  <w:tr w:rsidR="00506DC1" w:rsidRPr="000A684C" w14:paraId="2F8E50C3" w14:textId="77777777" w:rsidTr="00D74742">
        <w:trPr>
          <w:cantSplit/>
          <w:trHeight w:val="865"/>
        </w:trPr>
        <w:tc>
          <w:tcPr>
            <w:tcW w:w="14954" w:type="dxa"/>
            <w:gridSpan w:val="5"/>
            <w:vAlign w:val="center"/>
          </w:tcPr>
          <w:p w14:paraId="1FCA50E6" w14:textId="6881E80D" w:rsidR="00506DC1" w:rsidRPr="000A684C" w:rsidRDefault="00D130FD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506DC1">
              <w:rPr>
                <w:rFonts w:ascii="Arial" w:hAnsi="Arial" w:cs="Arial"/>
                <w:b/>
              </w:rPr>
              <w:t>LUB</w:t>
            </w:r>
          </w:p>
        </w:tc>
      </w:tr>
      <w:tr w:rsidR="00506DC1" w:rsidRPr="000A684C" w14:paraId="6295C5BA" w14:textId="77777777" w:rsidTr="00ED4E7B">
        <w:trPr>
          <w:cantSplit/>
          <w:trHeight w:val="865"/>
        </w:trPr>
        <w:tc>
          <w:tcPr>
            <w:tcW w:w="637" w:type="dxa"/>
            <w:vAlign w:val="center"/>
          </w:tcPr>
          <w:p w14:paraId="01BD0E14" w14:textId="77777777" w:rsidR="00506DC1" w:rsidRPr="00A1096F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410" w:type="dxa"/>
            <w:vAlign w:val="center"/>
          </w:tcPr>
          <w:p w14:paraId="4CD1C272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261D7D90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</w:tcPr>
          <w:p w14:paraId="5466C83D" w14:textId="57565F5C" w:rsidR="00506DC1" w:rsidRPr="00486EBB" w:rsidRDefault="00506DC1" w:rsidP="00C32E54">
            <w:pPr>
              <w:widowControl/>
              <w:ind w:left="214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Pr="00506DC1">
              <w:rPr>
                <w:rFonts w:ascii="Arial" w:hAnsi="Arial" w:cs="Arial"/>
                <w:sz w:val="18"/>
                <w:szCs w:val="18"/>
              </w:rPr>
              <w:t xml:space="preserve"> konserwacji, bieżącej eksploatacji i napraw awaryjnych systemów bezpieczeństwa w zakresie </w:t>
            </w:r>
            <w:r w:rsidRPr="00506DC1">
              <w:rPr>
                <w:rFonts w:ascii="Arial" w:hAnsi="Arial" w:cs="Arial"/>
                <w:bCs/>
                <w:sz w:val="18"/>
                <w:szCs w:val="18"/>
              </w:rPr>
              <w:t>sygnalizacji włamania i napadu (</w:t>
            </w:r>
            <w:proofErr w:type="spellStart"/>
            <w:r w:rsidRPr="00506DC1">
              <w:rPr>
                <w:rFonts w:ascii="Arial" w:hAnsi="Arial" w:cs="Arial"/>
                <w:bCs/>
                <w:sz w:val="18"/>
                <w:szCs w:val="18"/>
              </w:rPr>
              <w:t>SWiN</w:t>
            </w:r>
            <w:proofErr w:type="spellEnd"/>
            <w:r w:rsidRPr="00506DC1">
              <w:rPr>
                <w:rFonts w:ascii="Arial" w:hAnsi="Arial" w:cs="Arial"/>
                <w:bCs/>
                <w:sz w:val="18"/>
                <w:szCs w:val="18"/>
              </w:rPr>
              <w:t xml:space="preserve">), 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</w:rPr>
              <w:t xml:space="preserve"> w </w:t>
            </w:r>
            <w:r w:rsidR="0069443C" w:rsidRPr="00C02303">
              <w:rPr>
                <w:rFonts w:ascii="Arial" w:hAnsi="Arial" w:cs="Arial"/>
                <w:bCs/>
                <w:sz w:val="18"/>
                <w:szCs w:val="18"/>
              </w:rPr>
              <w:t>budynk</w:t>
            </w:r>
            <w:r w:rsidR="0069443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="0069443C" w:rsidRPr="00C02303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</w:rPr>
              <w:t>o powierzchni nie mniejszej niż 15.000 m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</w:p>
          <w:p w14:paraId="021D5E23" w14:textId="77777777" w:rsidR="003D2101" w:rsidRDefault="003D2101" w:rsidP="00506DC1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1CBE94" w14:textId="77777777" w:rsidR="00506DC1" w:rsidRPr="00413F60" w:rsidRDefault="00506DC1" w:rsidP="00506DC1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F60">
              <w:rPr>
                <w:rFonts w:ascii="Arial" w:hAnsi="Arial" w:cs="Arial"/>
                <w:b/>
                <w:sz w:val="18"/>
                <w:szCs w:val="18"/>
              </w:rPr>
              <w:t>TAK/NIE*</w:t>
            </w:r>
          </w:p>
          <w:p w14:paraId="6D188F02" w14:textId="113CFC76" w:rsidR="00506DC1" w:rsidRPr="00506DC1" w:rsidRDefault="00506DC1" w:rsidP="00D130FD">
            <w:pPr>
              <w:widowControl/>
              <w:ind w:right="-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2333C1B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  <w:tr w:rsidR="00506DC1" w:rsidRPr="000A684C" w14:paraId="116CB225" w14:textId="77777777" w:rsidTr="00ED4E7B">
        <w:trPr>
          <w:cantSplit/>
          <w:trHeight w:val="865"/>
        </w:trPr>
        <w:tc>
          <w:tcPr>
            <w:tcW w:w="637" w:type="dxa"/>
            <w:vAlign w:val="center"/>
          </w:tcPr>
          <w:p w14:paraId="26CF5C52" w14:textId="77777777" w:rsidR="00506DC1" w:rsidRPr="00A1096F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2410" w:type="dxa"/>
            <w:vAlign w:val="center"/>
          </w:tcPr>
          <w:p w14:paraId="7C1570E7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5D995A2F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</w:tcPr>
          <w:p w14:paraId="3BB11A70" w14:textId="11850783" w:rsidR="003D2101" w:rsidRDefault="00506DC1" w:rsidP="00705581">
            <w:pPr>
              <w:widowControl/>
              <w:ind w:left="214" w:right="146"/>
              <w:jc w:val="both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Pr="00506DC1">
              <w:rPr>
                <w:rFonts w:ascii="Arial" w:hAnsi="Arial" w:cs="Arial"/>
                <w:sz w:val="18"/>
                <w:szCs w:val="18"/>
              </w:rPr>
              <w:t xml:space="preserve"> konserwacji, bieżącej eksploatacji i napraw awaryjnych systemów bezpieczeństwa w zakresie </w:t>
            </w:r>
            <w:r w:rsidRPr="00506DC1">
              <w:rPr>
                <w:rFonts w:ascii="Arial" w:hAnsi="Arial" w:cs="Arial"/>
                <w:bCs/>
                <w:sz w:val="18"/>
                <w:szCs w:val="18"/>
              </w:rPr>
              <w:t>sygnalizacji włamania i napadu (</w:t>
            </w:r>
            <w:proofErr w:type="spellStart"/>
            <w:r w:rsidRPr="00506DC1">
              <w:rPr>
                <w:rFonts w:ascii="Arial" w:hAnsi="Arial" w:cs="Arial"/>
                <w:bCs/>
                <w:sz w:val="18"/>
                <w:szCs w:val="18"/>
              </w:rPr>
              <w:t>SWiN</w:t>
            </w:r>
            <w:proofErr w:type="spellEnd"/>
            <w:r w:rsidRPr="00506DC1">
              <w:rPr>
                <w:rFonts w:ascii="Arial" w:hAnsi="Arial" w:cs="Arial"/>
                <w:bCs/>
                <w:sz w:val="18"/>
                <w:szCs w:val="18"/>
              </w:rPr>
              <w:t xml:space="preserve">), w </w:t>
            </w:r>
            <w:r w:rsidR="00C02303" w:rsidRPr="00486EB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9443C" w:rsidRPr="00486EBB">
              <w:rPr>
                <w:rFonts w:ascii="Arial" w:hAnsi="Arial" w:cs="Arial"/>
                <w:bCs/>
                <w:sz w:val="18"/>
                <w:szCs w:val="18"/>
              </w:rPr>
              <w:t>budyn</w:t>
            </w:r>
            <w:r w:rsidR="0069443C">
              <w:rPr>
                <w:rFonts w:ascii="Arial" w:hAnsi="Arial" w:cs="Arial"/>
                <w:bCs/>
                <w:sz w:val="18"/>
                <w:szCs w:val="18"/>
              </w:rPr>
              <w:t xml:space="preserve">ku </w:t>
            </w:r>
            <w:r w:rsidR="0069443C" w:rsidRPr="00C0230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</w:rPr>
              <w:t>o powierzchni nie mniejszej niż 15.000 m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</w:p>
          <w:p w14:paraId="608C3811" w14:textId="77777777" w:rsidR="003D2101" w:rsidRDefault="003D2101" w:rsidP="00D130FD">
            <w:pPr>
              <w:widowControl/>
              <w:ind w:left="214" w:right="-64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</w:p>
          <w:p w14:paraId="40495E9C" w14:textId="14501D99" w:rsidR="00506DC1" w:rsidRPr="00413F60" w:rsidRDefault="00506DC1" w:rsidP="003D2101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F60">
              <w:rPr>
                <w:rFonts w:ascii="Arial" w:hAnsi="Arial" w:cs="Arial"/>
                <w:b/>
                <w:sz w:val="18"/>
                <w:szCs w:val="18"/>
              </w:rPr>
              <w:t>TAK/NIE*</w:t>
            </w:r>
          </w:p>
          <w:p w14:paraId="1F73016B" w14:textId="7AC36EF4" w:rsidR="00506DC1" w:rsidRDefault="00506DC1" w:rsidP="00D130FD">
            <w:pPr>
              <w:widowControl/>
              <w:ind w:right="-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A0A1FA5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  <w:tr w:rsidR="00506DC1" w:rsidRPr="000A684C" w14:paraId="2CD4B010" w14:textId="77777777" w:rsidTr="00ED4E7B">
        <w:trPr>
          <w:cantSplit/>
          <w:trHeight w:val="865"/>
        </w:trPr>
        <w:tc>
          <w:tcPr>
            <w:tcW w:w="637" w:type="dxa"/>
            <w:vAlign w:val="center"/>
          </w:tcPr>
          <w:p w14:paraId="11FAE792" w14:textId="77777777" w:rsidR="00506DC1" w:rsidRPr="00A1096F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3.</w:t>
            </w:r>
          </w:p>
        </w:tc>
        <w:tc>
          <w:tcPr>
            <w:tcW w:w="2410" w:type="dxa"/>
            <w:vAlign w:val="center"/>
          </w:tcPr>
          <w:p w14:paraId="6192935E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4F2C7A5A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</w:tcPr>
          <w:p w14:paraId="336D2351" w14:textId="377DE995" w:rsidR="00D130FD" w:rsidRDefault="00506DC1" w:rsidP="00705581">
            <w:pPr>
              <w:widowControl/>
              <w:ind w:left="214" w:right="146"/>
              <w:jc w:val="both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Pr="00506DC1">
              <w:rPr>
                <w:rFonts w:ascii="Arial" w:hAnsi="Arial" w:cs="Arial"/>
                <w:sz w:val="18"/>
                <w:szCs w:val="18"/>
              </w:rPr>
              <w:t xml:space="preserve"> konserwacji, bieżącej eksploatacji i napraw awaryjnych systemów bezpieczeństwa w zakresie </w:t>
            </w:r>
            <w:r w:rsidRPr="00506DC1">
              <w:rPr>
                <w:rFonts w:ascii="Arial" w:hAnsi="Arial" w:cs="Arial"/>
                <w:bCs/>
                <w:sz w:val="18"/>
                <w:szCs w:val="18"/>
              </w:rPr>
              <w:t xml:space="preserve">kontroli dostępu (KD), 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</w:rPr>
              <w:t xml:space="preserve"> w </w:t>
            </w:r>
            <w:r w:rsidR="0069443C" w:rsidRPr="00C02303">
              <w:rPr>
                <w:rFonts w:ascii="Arial" w:hAnsi="Arial" w:cs="Arial"/>
                <w:bCs/>
                <w:sz w:val="18"/>
                <w:szCs w:val="18"/>
              </w:rPr>
              <w:t>budynk</w:t>
            </w:r>
            <w:r w:rsidR="0069443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="0069443C" w:rsidRPr="00C02303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</w:rPr>
              <w:t>o powierzchni nie mniejszej niż 15.000 m</w:t>
            </w:r>
            <w:r w:rsidR="00C02303" w:rsidRPr="00C02303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</w:p>
          <w:p w14:paraId="6573DEE9" w14:textId="7CF0AF3E" w:rsidR="00506DC1" w:rsidRPr="00413F60" w:rsidRDefault="00506DC1" w:rsidP="00D130FD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F60">
              <w:rPr>
                <w:rFonts w:ascii="Arial" w:hAnsi="Arial" w:cs="Arial"/>
                <w:b/>
                <w:sz w:val="18"/>
                <w:szCs w:val="18"/>
              </w:rPr>
              <w:t>TAK/NIE*</w:t>
            </w:r>
          </w:p>
          <w:p w14:paraId="69371448" w14:textId="68D18743" w:rsidR="00506DC1" w:rsidRDefault="00506DC1" w:rsidP="00D130FD">
            <w:pPr>
              <w:widowControl/>
              <w:ind w:right="-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1120EF6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  <w:tr w:rsidR="00506DC1" w:rsidRPr="000A684C" w14:paraId="77CA192E" w14:textId="77777777" w:rsidTr="00ED4E7B">
        <w:trPr>
          <w:cantSplit/>
          <w:trHeight w:val="865"/>
        </w:trPr>
        <w:tc>
          <w:tcPr>
            <w:tcW w:w="637" w:type="dxa"/>
            <w:vAlign w:val="center"/>
          </w:tcPr>
          <w:p w14:paraId="76730E3B" w14:textId="77777777" w:rsidR="00506DC1" w:rsidRPr="00A1096F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</w:t>
            </w:r>
          </w:p>
        </w:tc>
        <w:tc>
          <w:tcPr>
            <w:tcW w:w="2410" w:type="dxa"/>
            <w:vAlign w:val="center"/>
          </w:tcPr>
          <w:p w14:paraId="36F5F086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141902F3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</w:tcPr>
          <w:p w14:paraId="1E92D595" w14:textId="5F8EADAF" w:rsidR="00506DC1" w:rsidRDefault="00506DC1" w:rsidP="00705581">
            <w:pPr>
              <w:widowControl/>
              <w:ind w:left="214" w:right="14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Pr="00506DC1">
              <w:rPr>
                <w:rFonts w:ascii="Arial" w:hAnsi="Arial" w:cs="Arial"/>
                <w:sz w:val="18"/>
                <w:szCs w:val="18"/>
              </w:rPr>
              <w:t xml:space="preserve"> konserwacji, bieżącej eksploatacji i napraw awaryjnych systemów bezpieczeństwa w zakresie </w:t>
            </w:r>
            <w:r w:rsidRPr="00506DC1">
              <w:rPr>
                <w:rFonts w:ascii="Arial" w:hAnsi="Arial" w:cs="Arial"/>
                <w:bCs/>
                <w:sz w:val="18"/>
                <w:szCs w:val="18"/>
              </w:rPr>
              <w:t xml:space="preserve">kontroli dostępu (KD), </w:t>
            </w:r>
            <w:r w:rsidR="00304C7C" w:rsidRPr="00486EBB">
              <w:rPr>
                <w:rFonts w:ascii="Arial" w:hAnsi="Arial" w:cs="Arial"/>
                <w:bCs/>
                <w:sz w:val="18"/>
                <w:szCs w:val="18"/>
              </w:rPr>
              <w:t xml:space="preserve"> w </w:t>
            </w:r>
            <w:r w:rsidR="0069443C" w:rsidRPr="00486EBB">
              <w:rPr>
                <w:rFonts w:ascii="Arial" w:hAnsi="Arial" w:cs="Arial"/>
                <w:bCs/>
                <w:sz w:val="18"/>
                <w:szCs w:val="18"/>
              </w:rPr>
              <w:t>budyn</w:t>
            </w:r>
            <w:r w:rsidR="0069443C">
              <w:rPr>
                <w:rFonts w:ascii="Arial" w:hAnsi="Arial" w:cs="Arial"/>
                <w:bCs/>
                <w:sz w:val="18"/>
                <w:szCs w:val="18"/>
              </w:rPr>
              <w:t xml:space="preserve">ku </w:t>
            </w:r>
            <w:r w:rsidR="0069443C" w:rsidRPr="00C0230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04C7C" w:rsidRPr="00C02303">
              <w:rPr>
                <w:rFonts w:ascii="Arial" w:hAnsi="Arial" w:cs="Arial"/>
                <w:bCs/>
                <w:sz w:val="18"/>
                <w:szCs w:val="18"/>
              </w:rPr>
              <w:t>o powierzchni nie mniejszej niż 15.000 m</w:t>
            </w:r>
            <w:r w:rsidR="00304C7C" w:rsidRPr="00C02303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</w:p>
          <w:p w14:paraId="02187C8A" w14:textId="77777777" w:rsidR="00506DC1" w:rsidRPr="00413F60" w:rsidRDefault="00506DC1" w:rsidP="00506DC1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F60">
              <w:rPr>
                <w:rFonts w:ascii="Arial" w:hAnsi="Arial" w:cs="Arial"/>
                <w:b/>
                <w:sz w:val="18"/>
                <w:szCs w:val="18"/>
              </w:rPr>
              <w:t>TAK/NIE*</w:t>
            </w:r>
          </w:p>
          <w:p w14:paraId="006E7195" w14:textId="77777777" w:rsidR="00506DC1" w:rsidRPr="00413F60" w:rsidRDefault="00506DC1" w:rsidP="00506DC1">
            <w:pPr>
              <w:widowControl/>
              <w:ind w:left="214" w:right="-64"/>
              <w:rPr>
                <w:rFonts w:ascii="Arial" w:hAnsi="Arial" w:cs="Arial"/>
                <w:sz w:val="18"/>
                <w:szCs w:val="18"/>
              </w:rPr>
            </w:pPr>
          </w:p>
          <w:p w14:paraId="2808247E" w14:textId="2A892E17" w:rsidR="00506DC1" w:rsidRDefault="00506DC1" w:rsidP="00304C7C">
            <w:pPr>
              <w:widowControl/>
              <w:ind w:left="214" w:right="-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B6CCB8F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  <w:tr w:rsidR="00506DC1" w:rsidRPr="000A684C" w14:paraId="2FD662A9" w14:textId="77777777" w:rsidTr="00ED4E7B">
        <w:trPr>
          <w:cantSplit/>
          <w:trHeight w:val="865"/>
        </w:trPr>
        <w:tc>
          <w:tcPr>
            <w:tcW w:w="637" w:type="dxa"/>
            <w:vAlign w:val="center"/>
          </w:tcPr>
          <w:p w14:paraId="1F34F558" w14:textId="77777777" w:rsidR="00506DC1" w:rsidRPr="00A1096F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</w:t>
            </w:r>
          </w:p>
        </w:tc>
        <w:tc>
          <w:tcPr>
            <w:tcW w:w="2410" w:type="dxa"/>
            <w:vAlign w:val="center"/>
          </w:tcPr>
          <w:p w14:paraId="4DB4FFB8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33C30C03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</w:tcPr>
          <w:p w14:paraId="5CB0A495" w14:textId="7FA9EB70" w:rsidR="00506DC1" w:rsidRDefault="00506DC1" w:rsidP="00705581">
            <w:pPr>
              <w:widowControl/>
              <w:ind w:left="214" w:right="14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Pr="00506D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6DC1">
              <w:rPr>
                <w:rFonts w:ascii="Arial" w:hAnsi="Arial" w:cs="Arial"/>
                <w:bCs/>
                <w:sz w:val="18"/>
                <w:szCs w:val="18"/>
              </w:rPr>
              <w:t xml:space="preserve">konserwacji, bieżącej eksploatacji i napraw awaryjnych systemów bezpieczeństwa w zakresie telewizji przemysłowej (CCTV), </w:t>
            </w:r>
            <w:r w:rsidR="00304C7C" w:rsidRPr="00304C7C">
              <w:rPr>
                <w:rFonts w:ascii="Arial" w:hAnsi="Arial" w:cs="Arial"/>
                <w:bCs/>
                <w:sz w:val="18"/>
                <w:szCs w:val="18"/>
              </w:rPr>
              <w:t xml:space="preserve"> w </w:t>
            </w:r>
            <w:r w:rsidR="0069443C" w:rsidRPr="00304C7C">
              <w:rPr>
                <w:rFonts w:ascii="Arial" w:hAnsi="Arial" w:cs="Arial"/>
                <w:bCs/>
                <w:sz w:val="18"/>
                <w:szCs w:val="18"/>
              </w:rPr>
              <w:t>budynk</w:t>
            </w:r>
            <w:r w:rsidR="0069443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="0069443C" w:rsidRPr="00304C7C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304C7C" w:rsidRPr="00304C7C">
              <w:rPr>
                <w:rFonts w:ascii="Arial" w:hAnsi="Arial" w:cs="Arial"/>
                <w:bCs/>
                <w:sz w:val="18"/>
                <w:szCs w:val="18"/>
              </w:rPr>
              <w:t>o powierzchni nie mniejszej niż 15.000 m</w:t>
            </w:r>
            <w:r w:rsidR="00304C7C" w:rsidRPr="00304C7C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</w:p>
          <w:p w14:paraId="7E4FDAEF" w14:textId="77777777" w:rsidR="003D2101" w:rsidRDefault="003D2101" w:rsidP="00506DC1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A6CBA1" w14:textId="77777777" w:rsidR="00506DC1" w:rsidRPr="00413F60" w:rsidRDefault="00506DC1" w:rsidP="00506DC1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F60">
              <w:rPr>
                <w:rFonts w:ascii="Arial" w:hAnsi="Arial" w:cs="Arial"/>
                <w:b/>
                <w:sz w:val="18"/>
                <w:szCs w:val="18"/>
              </w:rPr>
              <w:t>TAK/NIE*</w:t>
            </w:r>
          </w:p>
          <w:p w14:paraId="3CDEE815" w14:textId="77777777" w:rsidR="00506DC1" w:rsidRPr="00413F60" w:rsidRDefault="00506DC1" w:rsidP="00506DC1">
            <w:pPr>
              <w:widowControl/>
              <w:ind w:left="214" w:right="-64"/>
              <w:rPr>
                <w:rFonts w:ascii="Arial" w:hAnsi="Arial" w:cs="Arial"/>
                <w:sz w:val="18"/>
                <w:szCs w:val="18"/>
              </w:rPr>
            </w:pPr>
          </w:p>
          <w:p w14:paraId="4E7A4C90" w14:textId="27ECCBB7" w:rsidR="00506DC1" w:rsidRDefault="00506DC1" w:rsidP="00304C7C">
            <w:pPr>
              <w:widowControl/>
              <w:ind w:left="214" w:right="-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4D80F79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  <w:tr w:rsidR="00506DC1" w:rsidRPr="000A684C" w14:paraId="72482944" w14:textId="77777777" w:rsidTr="00ED4E7B">
        <w:trPr>
          <w:cantSplit/>
          <w:trHeight w:val="865"/>
        </w:trPr>
        <w:tc>
          <w:tcPr>
            <w:tcW w:w="637" w:type="dxa"/>
            <w:vAlign w:val="center"/>
          </w:tcPr>
          <w:p w14:paraId="4E93AEBB" w14:textId="77777777" w:rsidR="00506DC1" w:rsidRPr="00A1096F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</w:t>
            </w:r>
          </w:p>
        </w:tc>
        <w:tc>
          <w:tcPr>
            <w:tcW w:w="2410" w:type="dxa"/>
            <w:vAlign w:val="center"/>
          </w:tcPr>
          <w:p w14:paraId="12A324C3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17C604BD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</w:tcPr>
          <w:p w14:paraId="387FCF0A" w14:textId="34BA11DD" w:rsidR="00D130FD" w:rsidRDefault="00506DC1" w:rsidP="00705581">
            <w:pPr>
              <w:widowControl/>
              <w:ind w:left="214" w:right="288"/>
              <w:jc w:val="both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Pr="00506D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6DC1">
              <w:rPr>
                <w:rFonts w:ascii="Arial" w:hAnsi="Arial" w:cs="Arial"/>
                <w:bCs/>
                <w:sz w:val="18"/>
                <w:szCs w:val="18"/>
              </w:rPr>
              <w:t xml:space="preserve">konserwacji, bieżącej eksploatacji i napraw awaryjnych systemów bezpieczeństwa w zakresie telewizji przemysłowej (CCTV), </w:t>
            </w:r>
            <w:r w:rsidR="00304C7C" w:rsidRPr="00304C7C">
              <w:rPr>
                <w:rFonts w:ascii="Arial" w:hAnsi="Arial" w:cs="Arial"/>
                <w:bCs/>
                <w:sz w:val="18"/>
                <w:szCs w:val="18"/>
              </w:rPr>
              <w:t xml:space="preserve"> w </w:t>
            </w:r>
            <w:r w:rsidR="0069443C" w:rsidRPr="00304C7C">
              <w:rPr>
                <w:rFonts w:ascii="Arial" w:hAnsi="Arial" w:cs="Arial"/>
                <w:bCs/>
                <w:sz w:val="18"/>
                <w:szCs w:val="18"/>
              </w:rPr>
              <w:t>budynk</w:t>
            </w:r>
            <w:r w:rsidR="0069443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="0069443C" w:rsidRPr="00304C7C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304C7C" w:rsidRPr="00304C7C">
              <w:rPr>
                <w:rFonts w:ascii="Arial" w:hAnsi="Arial" w:cs="Arial"/>
                <w:bCs/>
                <w:sz w:val="18"/>
                <w:szCs w:val="18"/>
              </w:rPr>
              <w:t>o powierzchni nie mniejszej niż 15.000 m</w:t>
            </w:r>
            <w:r w:rsidR="00304C7C" w:rsidRPr="00304C7C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</w:p>
          <w:p w14:paraId="588EFF34" w14:textId="77777777" w:rsidR="003D2101" w:rsidRDefault="003D2101" w:rsidP="00D130FD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A300105" w14:textId="1A3693AB" w:rsidR="00506DC1" w:rsidRPr="00413F60" w:rsidRDefault="00506DC1" w:rsidP="00D130FD">
            <w:pPr>
              <w:widowControl/>
              <w:ind w:left="214" w:right="-6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3F60">
              <w:rPr>
                <w:rFonts w:ascii="Arial" w:hAnsi="Arial" w:cs="Arial"/>
                <w:b/>
                <w:sz w:val="18"/>
                <w:szCs w:val="18"/>
              </w:rPr>
              <w:t>TAK/NIE*</w:t>
            </w:r>
          </w:p>
          <w:p w14:paraId="4EA40125" w14:textId="77777777" w:rsidR="00506DC1" w:rsidRPr="00413F60" w:rsidRDefault="00506DC1" w:rsidP="00506DC1">
            <w:pPr>
              <w:widowControl/>
              <w:ind w:left="214" w:right="-64"/>
              <w:rPr>
                <w:rFonts w:ascii="Arial" w:hAnsi="Arial" w:cs="Arial"/>
                <w:sz w:val="18"/>
                <w:szCs w:val="18"/>
              </w:rPr>
            </w:pPr>
          </w:p>
          <w:p w14:paraId="04CCCA9A" w14:textId="254E2948" w:rsidR="00506DC1" w:rsidRDefault="00506DC1" w:rsidP="00304C7C">
            <w:pPr>
              <w:widowControl/>
              <w:ind w:left="214" w:right="-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F852779" w14:textId="77777777" w:rsidR="00506DC1" w:rsidRPr="000A684C" w:rsidRDefault="00506DC1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5640D83" w14:textId="77777777" w:rsidR="008A58F4" w:rsidRDefault="008A58F4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7A674582" w14:textId="77777777" w:rsidR="00AF70F8" w:rsidRPr="00506DC1" w:rsidRDefault="00AF70F8" w:rsidP="00506DC1">
      <w:pPr>
        <w:ind w:firstLine="1"/>
        <w:jc w:val="right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66E29425" w14:textId="77777777" w:rsidR="002D2255" w:rsidRDefault="002D2255" w:rsidP="00B914C8">
      <w:pPr>
        <w:ind w:left="284" w:firstLine="425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*</w:t>
      </w:r>
      <w:r w:rsidRPr="00B971C3">
        <w:rPr>
          <w:rFonts w:ascii="Arial" w:hAnsi="Arial" w:cs="Arial"/>
          <w:i/>
          <w:sz w:val="16"/>
        </w:rPr>
        <w:t>niepotrzebne skreślić</w:t>
      </w:r>
    </w:p>
    <w:p w14:paraId="29CE5FB9" w14:textId="77777777" w:rsidR="008A58F4" w:rsidRDefault="008A58F4" w:rsidP="002D2255">
      <w:pPr>
        <w:ind w:firstLine="284"/>
        <w:rPr>
          <w:rFonts w:ascii="Arial" w:hAnsi="Arial" w:cs="Arial"/>
        </w:rPr>
      </w:pPr>
    </w:p>
    <w:p w14:paraId="6D3B026A" w14:textId="77777777" w:rsidR="008A58F4" w:rsidRDefault="008A58F4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0BD87DEB" w14:textId="77777777" w:rsidR="00506DC1" w:rsidRDefault="00506DC1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0B6358F2" w14:textId="77777777" w:rsidR="00506DC1" w:rsidRDefault="00506DC1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7D57F4B5" w14:textId="77777777" w:rsidR="00506DC1" w:rsidRDefault="00506DC1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3253B7D2" w14:textId="77777777" w:rsidR="00506DC1" w:rsidRDefault="00506DC1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50BFB4B3" w14:textId="77777777" w:rsidR="008A58F4" w:rsidRDefault="008A58F4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658426D2" w14:textId="77777777" w:rsidR="008A58F4" w:rsidRPr="000E553A" w:rsidRDefault="008A58F4" w:rsidP="00233ACF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 w:rsidRPr="000E553A">
        <w:rPr>
          <w:rFonts w:ascii="Arial" w:hAnsi="Arial" w:cs="Arial"/>
        </w:rPr>
        <w:tab/>
      </w:r>
      <w:r w:rsidRPr="000E553A">
        <w:rPr>
          <w:rFonts w:ascii="Arial" w:hAnsi="Arial" w:cs="Arial"/>
        </w:rPr>
        <w:tab/>
        <w:t xml:space="preserve">                     </w:t>
      </w:r>
      <w:r w:rsidR="00506DC1">
        <w:rPr>
          <w:rFonts w:ascii="Arial" w:hAnsi="Arial" w:cs="Arial"/>
        </w:rPr>
        <w:t xml:space="preserve">                                                 </w:t>
      </w:r>
      <w:r w:rsidRPr="000E553A">
        <w:rPr>
          <w:rFonts w:ascii="Arial" w:hAnsi="Arial" w:cs="Arial"/>
        </w:rPr>
        <w:t xml:space="preserve">   ..............……………………………………………</w:t>
      </w:r>
    </w:p>
    <w:p w14:paraId="19D2206E" w14:textId="77777777" w:rsidR="008A58F4" w:rsidRPr="000E553A" w:rsidRDefault="00233ACF" w:rsidP="00233ACF">
      <w:pPr>
        <w:ind w:left="2552" w:hanging="2126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8A58F4" w:rsidRPr="000E553A">
        <w:rPr>
          <w:rFonts w:ascii="Arial" w:hAnsi="Arial" w:cs="Arial"/>
        </w:rPr>
        <w:t xml:space="preserve"> Miejscowość, data</w:t>
      </w:r>
      <w:r w:rsidR="008A58F4" w:rsidRPr="000E553A">
        <w:rPr>
          <w:rFonts w:ascii="Arial" w:hAnsi="Arial" w:cs="Arial"/>
          <w:i/>
        </w:rPr>
        <w:tab/>
        <w:t xml:space="preserve">                               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506DC1">
        <w:rPr>
          <w:rFonts w:ascii="Arial" w:hAnsi="Arial" w:cs="Arial"/>
          <w:i/>
        </w:rPr>
        <w:t xml:space="preserve">                                                 </w:t>
      </w:r>
      <w:r w:rsidR="008A58F4" w:rsidRPr="000E553A">
        <w:rPr>
          <w:rFonts w:ascii="Arial" w:hAnsi="Arial" w:cs="Arial"/>
          <w:i/>
        </w:rPr>
        <w:t xml:space="preserve">(podpis Wykonawcy lub osoby upoważnionej) </w:t>
      </w:r>
    </w:p>
    <w:p w14:paraId="2D32E325" w14:textId="77777777" w:rsidR="008A58F4" w:rsidRDefault="008A58F4" w:rsidP="008A58F4">
      <w:pPr>
        <w:widowControl/>
        <w:tabs>
          <w:tab w:val="left" w:pos="7055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bCs/>
          <w:kern w:val="0"/>
        </w:rPr>
        <w:sectPr w:rsidR="008A58F4" w:rsidSect="002D36CB">
          <w:footerReference w:type="default" r:id="rId14"/>
          <w:pgSz w:w="16838" w:h="11906" w:orient="landscape"/>
          <w:pgMar w:top="426" w:right="709" w:bottom="1418" w:left="1134" w:header="709" w:footer="227" w:gutter="0"/>
          <w:cols w:space="708"/>
          <w:docGrid w:linePitch="360"/>
        </w:sectPr>
      </w:pPr>
    </w:p>
    <w:p w14:paraId="75A2D4FF" w14:textId="17872F26" w:rsidR="00614B2B" w:rsidRPr="00BF4B46" w:rsidRDefault="00B2075B" w:rsidP="00614B2B">
      <w:pPr>
        <w:ind w:firstLine="1"/>
        <w:jc w:val="right"/>
        <w:rPr>
          <w:rFonts w:ascii="Arial" w:hAnsi="Arial" w:cs="Arial"/>
          <w:bCs/>
          <w:i/>
          <w:kern w:val="1"/>
          <w:sz w:val="16"/>
          <w:szCs w:val="16"/>
          <w:u w:val="single"/>
          <w:lang w:eastAsia="ar-SA"/>
        </w:rPr>
      </w:pPr>
      <w:r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lastRenderedPageBreak/>
        <w:t xml:space="preserve">Załącznik </w:t>
      </w:r>
      <w:r w:rsidR="00614B2B" w:rsidRPr="00BF4B46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t xml:space="preserve">nr </w:t>
      </w:r>
      <w:r w:rsidR="00614B2B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t xml:space="preserve">7 </w:t>
      </w:r>
      <w:r w:rsidR="00614B2B" w:rsidRPr="00BF4B46">
        <w:rPr>
          <w:rFonts w:ascii="Arial" w:hAnsi="Arial" w:cs="Arial"/>
          <w:i/>
          <w:kern w:val="1"/>
          <w:sz w:val="16"/>
          <w:szCs w:val="16"/>
          <w:u w:val="single"/>
          <w:lang w:eastAsia="ar-SA"/>
        </w:rPr>
        <w:t xml:space="preserve">do </w:t>
      </w:r>
      <w:r w:rsidR="00614B2B" w:rsidRPr="00BF4B46">
        <w:rPr>
          <w:rFonts w:ascii="Arial" w:hAnsi="Arial" w:cs="Arial"/>
          <w:bCs/>
          <w:i/>
          <w:kern w:val="1"/>
          <w:sz w:val="16"/>
          <w:szCs w:val="16"/>
          <w:u w:val="single"/>
          <w:lang w:eastAsia="ar-SA"/>
        </w:rPr>
        <w:t xml:space="preserve">SWZ/nr </w:t>
      </w:r>
      <w:r w:rsidR="00AB7C7B">
        <w:rPr>
          <w:rFonts w:ascii="Arial" w:hAnsi="Arial" w:cs="Arial"/>
          <w:bCs/>
          <w:i/>
          <w:kern w:val="1"/>
          <w:sz w:val="16"/>
          <w:szCs w:val="16"/>
          <w:u w:val="single"/>
          <w:lang w:eastAsia="ar-SA"/>
        </w:rPr>
        <w:t xml:space="preserve">4 </w:t>
      </w:r>
      <w:r w:rsidR="00614B2B" w:rsidRPr="00BF4B46">
        <w:rPr>
          <w:rFonts w:ascii="Arial" w:hAnsi="Arial" w:cs="Arial"/>
          <w:bCs/>
          <w:i/>
          <w:kern w:val="1"/>
          <w:sz w:val="16"/>
          <w:szCs w:val="16"/>
          <w:u w:val="single"/>
          <w:lang w:eastAsia="ar-SA"/>
        </w:rPr>
        <w:t>do umowy</w:t>
      </w:r>
    </w:p>
    <w:p w14:paraId="02D2360C" w14:textId="77777777" w:rsidR="00614B2B" w:rsidRDefault="00614B2B" w:rsidP="00614B2B">
      <w:pPr>
        <w:ind w:firstLine="1"/>
        <w:jc w:val="right"/>
        <w:rPr>
          <w:rFonts w:ascii="Arial" w:hAnsi="Arial" w:cs="Arial"/>
          <w:bCs/>
          <w:i/>
          <w:kern w:val="1"/>
          <w:u w:val="single"/>
          <w:lang w:eastAsia="ar-SA"/>
        </w:rPr>
      </w:pPr>
    </w:p>
    <w:p w14:paraId="55702421" w14:textId="77777777" w:rsidR="00614B2B" w:rsidRPr="00C40296" w:rsidRDefault="00614B2B" w:rsidP="00614B2B">
      <w:pPr>
        <w:ind w:firstLine="1"/>
        <w:jc w:val="right"/>
        <w:rPr>
          <w:rFonts w:ascii="Arial" w:hAnsi="Arial" w:cs="Arial"/>
          <w:kern w:val="1"/>
          <w:lang w:eastAsia="ar-SA"/>
        </w:rPr>
      </w:pPr>
    </w:p>
    <w:p w14:paraId="4A26E18D" w14:textId="77777777" w:rsidR="00614B2B" w:rsidRDefault="00614B2B" w:rsidP="00614B2B">
      <w:pPr>
        <w:keepNext/>
        <w:widowControl/>
        <w:jc w:val="center"/>
        <w:outlineLvl w:val="0"/>
        <w:rPr>
          <w:rFonts w:ascii="Arial" w:hAnsi="Arial" w:cs="Arial"/>
          <w:b/>
          <w:kern w:val="0"/>
          <w:lang w:val="x-none"/>
        </w:rPr>
      </w:pPr>
      <w:r w:rsidRPr="00C40296">
        <w:rPr>
          <w:rFonts w:ascii="Arial" w:hAnsi="Arial" w:cs="Arial"/>
          <w:b/>
          <w:kern w:val="0"/>
          <w:lang w:val="x-none"/>
        </w:rPr>
        <w:t>WYKAZ OSÓB</w:t>
      </w:r>
    </w:p>
    <w:p w14:paraId="508BCA1C" w14:textId="77777777" w:rsidR="00614B2B" w:rsidRDefault="00614B2B" w:rsidP="00614B2B">
      <w:pPr>
        <w:keepNext/>
        <w:widowControl/>
        <w:jc w:val="center"/>
        <w:outlineLvl w:val="0"/>
        <w:rPr>
          <w:rFonts w:ascii="Arial" w:hAnsi="Arial" w:cs="Arial"/>
          <w:b/>
          <w:kern w:val="0"/>
          <w:lang w:val="x-none"/>
        </w:rPr>
      </w:pPr>
    </w:p>
    <w:p w14:paraId="1DD56BD7" w14:textId="77777777" w:rsidR="00614B2B" w:rsidRPr="00C40296" w:rsidRDefault="00614B2B" w:rsidP="00614B2B">
      <w:pPr>
        <w:ind w:firstLine="1"/>
        <w:jc w:val="center"/>
        <w:rPr>
          <w:rFonts w:ascii="Arial" w:hAnsi="Arial" w:cs="Arial"/>
          <w:color w:val="FF0000"/>
        </w:rPr>
      </w:pPr>
      <w:r w:rsidRPr="00C40296">
        <w:rPr>
          <w:rFonts w:ascii="Arial" w:hAnsi="Arial" w:cs="Arial"/>
          <w:color w:val="FF0000"/>
        </w:rPr>
        <w:t xml:space="preserve">(składany na wezwanie Zamawiającego) </w:t>
      </w:r>
    </w:p>
    <w:p w14:paraId="1F96DE84" w14:textId="77777777" w:rsidR="00614B2B" w:rsidRPr="00C40296" w:rsidRDefault="00614B2B" w:rsidP="00614B2B">
      <w:pPr>
        <w:ind w:firstLine="1"/>
        <w:jc w:val="center"/>
        <w:rPr>
          <w:rFonts w:ascii="Arial" w:hAnsi="Arial" w:cs="Arial"/>
          <w:b/>
        </w:rPr>
      </w:pPr>
    </w:p>
    <w:p w14:paraId="79E32566" w14:textId="5B6D47E9" w:rsidR="00614B2B" w:rsidRPr="00A93BD7" w:rsidRDefault="00614B2B" w:rsidP="00614B2B">
      <w:pPr>
        <w:ind w:left="-567"/>
        <w:jc w:val="both"/>
        <w:rPr>
          <w:rFonts w:ascii="Arial" w:hAnsi="Arial" w:cs="Arial"/>
        </w:rPr>
      </w:pPr>
      <w:r w:rsidRPr="00F82A7D">
        <w:rPr>
          <w:rFonts w:ascii="Arial" w:hAnsi="Arial" w:cs="Arial"/>
        </w:rPr>
        <w:t xml:space="preserve">Wykaz </w:t>
      </w:r>
      <w:r>
        <w:rPr>
          <w:rFonts w:ascii="Arial" w:hAnsi="Arial" w:cs="Arial"/>
        </w:rPr>
        <w:t>osób</w:t>
      </w:r>
      <w:r w:rsidRPr="00F82A7D">
        <w:rPr>
          <w:rFonts w:ascii="Arial" w:hAnsi="Arial" w:cs="Arial"/>
        </w:rPr>
        <w:t xml:space="preserve"> należy wypełnić zgodnie z wymaganiami </w:t>
      </w:r>
      <w:r>
        <w:rPr>
          <w:rFonts w:ascii="Arial" w:hAnsi="Arial" w:cs="Arial"/>
          <w:b/>
        </w:rPr>
        <w:t>Rozdziału IV ust. 1 pkt 3</w:t>
      </w:r>
      <w:r w:rsidRPr="00F82A7D">
        <w:rPr>
          <w:rFonts w:ascii="Arial" w:hAnsi="Arial" w:cs="Arial"/>
          <w:b/>
        </w:rPr>
        <w:t xml:space="preserve"> </w:t>
      </w:r>
      <w:r w:rsidR="00304C7C">
        <w:rPr>
          <w:rFonts w:ascii="Arial" w:hAnsi="Arial" w:cs="Arial"/>
          <w:b/>
        </w:rPr>
        <w:t>SWZ.</w:t>
      </w:r>
      <w:bookmarkStart w:id="1" w:name="_GoBack"/>
      <w:bookmarkEnd w:id="1"/>
    </w:p>
    <w:tbl>
      <w:tblPr>
        <w:tblpPr w:leftFromText="141" w:rightFromText="141" w:vertAnchor="text" w:horzAnchor="margin" w:tblpX="-1278" w:tblpY="49"/>
        <w:tblW w:w="11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98"/>
        <w:gridCol w:w="1842"/>
        <w:gridCol w:w="5387"/>
        <w:gridCol w:w="1701"/>
      </w:tblGrid>
      <w:tr w:rsidR="00614B2B" w:rsidRPr="00614B2B" w14:paraId="263D4B8B" w14:textId="77777777" w:rsidTr="00614B2B">
        <w:trPr>
          <w:trHeight w:val="841"/>
        </w:trPr>
        <w:tc>
          <w:tcPr>
            <w:tcW w:w="496" w:type="dxa"/>
            <w:shd w:val="clear" w:color="auto" w:fill="DEEAF6"/>
            <w:vAlign w:val="center"/>
          </w:tcPr>
          <w:p w14:paraId="1A1EA3C8" w14:textId="77777777" w:rsidR="00614B2B" w:rsidRPr="00614B2B" w:rsidRDefault="00614B2B" w:rsidP="00614B2B">
            <w:pPr>
              <w:ind w:left="-40" w:firstLine="1"/>
              <w:jc w:val="center"/>
              <w:rPr>
                <w:rFonts w:ascii="Arial" w:hAnsi="Arial" w:cs="Arial"/>
                <w:sz w:val="16"/>
              </w:rPr>
            </w:pPr>
            <w:r w:rsidRPr="00614B2B">
              <w:rPr>
                <w:rFonts w:ascii="Arial" w:hAnsi="Arial" w:cs="Arial"/>
                <w:sz w:val="16"/>
              </w:rPr>
              <w:t>L.p.</w:t>
            </w:r>
          </w:p>
        </w:tc>
        <w:tc>
          <w:tcPr>
            <w:tcW w:w="2198" w:type="dxa"/>
            <w:shd w:val="clear" w:color="auto" w:fill="DEEAF6"/>
            <w:vAlign w:val="center"/>
          </w:tcPr>
          <w:p w14:paraId="247DEE86" w14:textId="77777777" w:rsidR="00614B2B" w:rsidRPr="00614B2B" w:rsidRDefault="00614B2B" w:rsidP="00614B2B">
            <w:pPr>
              <w:widowControl/>
              <w:suppressAutoHyphens/>
              <w:autoSpaceDN/>
              <w:adjustRightInd/>
              <w:ind w:left="71"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lang w:eastAsia="ar-SA"/>
              </w:rPr>
            </w:pPr>
            <w:r w:rsidRPr="00614B2B">
              <w:rPr>
                <w:rFonts w:ascii="Arial" w:hAnsi="Arial" w:cs="Arial"/>
                <w:kern w:val="1"/>
                <w:sz w:val="16"/>
                <w:lang w:eastAsia="ar-SA"/>
              </w:rPr>
              <w:t>Osoby uczestniczące w wykonywaniu zamówienia</w:t>
            </w:r>
          </w:p>
        </w:tc>
        <w:tc>
          <w:tcPr>
            <w:tcW w:w="1842" w:type="dxa"/>
            <w:shd w:val="clear" w:color="auto" w:fill="DEEAF6"/>
            <w:vAlign w:val="center"/>
          </w:tcPr>
          <w:p w14:paraId="0E344D5F" w14:textId="77777777" w:rsidR="00614B2B" w:rsidRPr="00614B2B" w:rsidRDefault="00614B2B" w:rsidP="00614B2B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lang w:eastAsia="ar-SA"/>
              </w:rPr>
            </w:pPr>
            <w:r w:rsidRPr="00614B2B">
              <w:rPr>
                <w:rFonts w:ascii="Arial" w:hAnsi="Arial" w:cs="Arial"/>
                <w:kern w:val="1"/>
                <w:sz w:val="16"/>
                <w:lang w:eastAsia="ar-SA"/>
              </w:rPr>
              <w:t>Zakres wykonywanych czynności</w:t>
            </w:r>
          </w:p>
        </w:tc>
        <w:tc>
          <w:tcPr>
            <w:tcW w:w="5387" w:type="dxa"/>
            <w:shd w:val="clear" w:color="auto" w:fill="DEEAF6"/>
            <w:vAlign w:val="center"/>
          </w:tcPr>
          <w:p w14:paraId="0788DBF4" w14:textId="77777777" w:rsidR="00614B2B" w:rsidRPr="00614B2B" w:rsidRDefault="00614B2B" w:rsidP="00614B2B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lang w:eastAsia="ar-SA"/>
              </w:rPr>
            </w:pPr>
            <w:r w:rsidRPr="00614B2B">
              <w:rPr>
                <w:rFonts w:ascii="Arial" w:hAnsi="Arial" w:cs="Arial"/>
                <w:kern w:val="1"/>
                <w:sz w:val="16"/>
                <w:lang w:eastAsia="ar-SA"/>
              </w:rPr>
              <w:t>Posiadane kwalifikacje, uprawnienia, doświadczenie</w:t>
            </w:r>
          </w:p>
        </w:tc>
        <w:tc>
          <w:tcPr>
            <w:tcW w:w="1701" w:type="dxa"/>
            <w:shd w:val="clear" w:color="auto" w:fill="DEEAF6"/>
            <w:vAlign w:val="center"/>
          </w:tcPr>
          <w:p w14:paraId="286ADA16" w14:textId="77777777" w:rsidR="00614B2B" w:rsidRPr="00614B2B" w:rsidRDefault="00614B2B" w:rsidP="00614B2B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lang w:eastAsia="ar-SA"/>
              </w:rPr>
            </w:pPr>
            <w:r w:rsidRPr="00614B2B">
              <w:rPr>
                <w:rFonts w:ascii="Arial" w:hAnsi="Arial" w:cs="Arial"/>
                <w:kern w:val="1"/>
                <w:sz w:val="16"/>
                <w:lang w:eastAsia="ar-SA"/>
              </w:rPr>
              <w:t xml:space="preserve">Podstawa do dysponowania daną osobą </w:t>
            </w:r>
          </w:p>
        </w:tc>
      </w:tr>
      <w:tr w:rsidR="00614B2B" w:rsidRPr="00614B2B" w14:paraId="12BE7B58" w14:textId="77777777" w:rsidTr="00FB2CA4">
        <w:trPr>
          <w:trHeight w:val="3253"/>
        </w:trPr>
        <w:tc>
          <w:tcPr>
            <w:tcW w:w="496" w:type="dxa"/>
            <w:vAlign w:val="center"/>
          </w:tcPr>
          <w:p w14:paraId="1887ED43" w14:textId="77777777" w:rsidR="00614B2B" w:rsidRPr="00614B2B" w:rsidRDefault="00614B2B" w:rsidP="00614B2B">
            <w:pPr>
              <w:ind w:left="-142" w:right="-70" w:firstLine="1"/>
              <w:jc w:val="center"/>
              <w:rPr>
                <w:rFonts w:ascii="Arial" w:hAnsi="Arial" w:cs="Arial"/>
              </w:rPr>
            </w:pPr>
            <w:r w:rsidRPr="00614B2B">
              <w:rPr>
                <w:rFonts w:ascii="Arial" w:hAnsi="Arial" w:cs="Arial"/>
              </w:rPr>
              <w:t>1.</w:t>
            </w:r>
          </w:p>
        </w:tc>
        <w:tc>
          <w:tcPr>
            <w:tcW w:w="2198" w:type="dxa"/>
            <w:vAlign w:val="center"/>
          </w:tcPr>
          <w:p w14:paraId="31A5EE0B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45A9F982" w14:textId="77777777" w:rsidR="00614B2B" w:rsidRPr="00614B2B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</w:rPr>
            </w:pPr>
          </w:p>
        </w:tc>
        <w:tc>
          <w:tcPr>
            <w:tcW w:w="5387" w:type="dxa"/>
          </w:tcPr>
          <w:p w14:paraId="24D5BE14" w14:textId="31981DA5" w:rsidR="00614B2B" w:rsidRPr="00614B2B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</w:rPr>
            </w:pPr>
            <w:r w:rsidRPr="00614B2B">
              <w:rPr>
                <w:rFonts w:ascii="Arial" w:hAnsi="Arial" w:cs="Arial"/>
                <w:color w:val="000000"/>
                <w:kern w:val="0"/>
                <w:sz w:val="16"/>
              </w:rPr>
              <w:t xml:space="preserve">Posiada 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potwierdzone świadectwem kwalifikacyjnym uprawnienia określone w Rozporządzeniu Ministra Klimatu i Środowiska z dnia 1 lipca 2022 r. w sprawie szczegółowych zasad stwierdzania posiadania kwalifikacji przez osoby zajmujące się eksploatacją urządzeń, instalacji i sieci (Dz.U. 2022 </w:t>
            </w:r>
            <w:r w:rsidR="00304C7C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r. 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poz. 1392), </w:t>
            </w:r>
            <w:r w:rsidRPr="00614B2B"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uprawniające do zajmowania się eksploatacją urządzeń, instalacji i sieci na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  <w:u w:val="single"/>
              </w:rPr>
              <w:t xml:space="preserve"> </w:t>
            </w:r>
            <w:r w:rsidRPr="00614B2B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24"/>
                <w:u w:val="single"/>
              </w:rPr>
              <w:t>stanowisku eksploatacji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, </w:t>
            </w:r>
            <w:r w:rsidRPr="00614B2B"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z min. 2-letnim doświadczeniem zawodowym</w:t>
            </w:r>
            <w:r w:rsidR="00570A2A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,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 w zakresie obsługi, konserwacji, remontu, naprawy, montażu lub demontażu i czynności kontrolno-pomiarowych:</w:t>
            </w:r>
          </w:p>
          <w:p w14:paraId="36E9D48A" w14:textId="77777777" w:rsidR="00614B2B" w:rsidRPr="00614B2B" w:rsidRDefault="00614B2B" w:rsidP="00D1726C">
            <w:pPr>
              <w:widowControl/>
              <w:numPr>
                <w:ilvl w:val="0"/>
                <w:numId w:val="56"/>
              </w:numPr>
              <w:overflowPunct/>
              <w:ind w:left="567" w:hanging="283"/>
              <w:textAlignment w:val="auto"/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</w:pP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urządzeń, instalacji i sieci elektroenergetycznych o napięciu znamionowym nie wyższym niż 1 </w:t>
            </w:r>
            <w:proofErr w:type="spellStart"/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kV</w:t>
            </w:r>
            <w:proofErr w:type="spellEnd"/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, </w:t>
            </w:r>
          </w:p>
          <w:p w14:paraId="438B92B7" w14:textId="77777777" w:rsidR="00614B2B" w:rsidRPr="00614B2B" w:rsidRDefault="00614B2B" w:rsidP="00D1726C">
            <w:pPr>
              <w:widowControl/>
              <w:numPr>
                <w:ilvl w:val="0"/>
                <w:numId w:val="56"/>
              </w:numPr>
              <w:overflowPunct/>
              <w:ind w:left="567" w:hanging="283"/>
              <w:textAlignment w:val="auto"/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</w:pP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aparatury kontrolno-pomiarowej oraz urządzeń i instalacji automatycznej regulacji, sterowania i zabezpieczeń urządzeń i instalacji elektroenergetycznych o napięciu znamionowym nie wyższym niż 1 </w:t>
            </w:r>
            <w:proofErr w:type="spellStart"/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kV</w:t>
            </w:r>
            <w:proofErr w:type="spellEnd"/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.</w:t>
            </w:r>
          </w:p>
          <w:p w14:paraId="5C88557D" w14:textId="77777777" w:rsidR="00614B2B" w:rsidRPr="00614B2B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  <w:p w14:paraId="75448289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614B2B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</w:tc>
        <w:tc>
          <w:tcPr>
            <w:tcW w:w="1701" w:type="dxa"/>
          </w:tcPr>
          <w:p w14:paraId="6050B1B6" w14:textId="77777777" w:rsidR="00614B2B" w:rsidRPr="00614B2B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</w:rPr>
            </w:pPr>
          </w:p>
        </w:tc>
      </w:tr>
      <w:tr w:rsidR="00614B2B" w:rsidRPr="00614B2B" w14:paraId="09254B82" w14:textId="77777777" w:rsidTr="008930C2">
        <w:trPr>
          <w:trHeight w:val="3252"/>
        </w:trPr>
        <w:tc>
          <w:tcPr>
            <w:tcW w:w="496" w:type="dxa"/>
            <w:vAlign w:val="center"/>
          </w:tcPr>
          <w:p w14:paraId="308EABD9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</w:rPr>
            </w:pPr>
            <w:r w:rsidRPr="00614B2B">
              <w:rPr>
                <w:rFonts w:ascii="Arial" w:hAnsi="Arial" w:cs="Arial"/>
              </w:rPr>
              <w:t>2.</w:t>
            </w:r>
          </w:p>
        </w:tc>
        <w:tc>
          <w:tcPr>
            <w:tcW w:w="2198" w:type="dxa"/>
            <w:vAlign w:val="center"/>
          </w:tcPr>
          <w:p w14:paraId="6C63653E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3C2FEB51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15635C91" w14:textId="33B61E5B" w:rsidR="00614B2B" w:rsidRPr="00614B2B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</w:rPr>
            </w:pPr>
            <w:r w:rsidRPr="00614B2B">
              <w:rPr>
                <w:rFonts w:ascii="Arial" w:hAnsi="Arial" w:cs="Arial"/>
                <w:color w:val="000000"/>
                <w:kern w:val="0"/>
                <w:sz w:val="16"/>
              </w:rPr>
              <w:t xml:space="preserve">Posiada 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potwierdzone świadectwem kwalifikacyjnym uprawnienia określone w Rozporządzeniu Ministra Klimatu i Środowiska z dnia 1 lipca 2022 r. w sprawie szczegółowych zasad stwierdzania posiadania kwalifikacji przez osoby zajmujące się eksploatacją urządzeń, instalacji i sieci (Dz.U. 2022 </w:t>
            </w:r>
            <w:r w:rsidR="00304C7C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r. 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poz. 1392), </w:t>
            </w:r>
            <w:r w:rsidRPr="00614B2B"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uprawniające do zajmowania się eksploatacją urządzeń, instalacji i sieci na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  <w:u w:val="single"/>
              </w:rPr>
              <w:t xml:space="preserve"> </w:t>
            </w:r>
            <w:r w:rsidRPr="00614B2B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24"/>
                <w:u w:val="single"/>
              </w:rPr>
              <w:t>stanowisku dozoru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, </w:t>
            </w:r>
            <w:r w:rsidRPr="00614B2B"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z min. 2-letnim doświadczeniem zawodowym</w:t>
            </w:r>
            <w:r w:rsidR="00570A2A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,</w:t>
            </w: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 w zakresie obsługi, konserwacji, remontu, naprawy, montażu lub demontażu i czynności kontrolno-pomiarowych:</w:t>
            </w:r>
          </w:p>
          <w:p w14:paraId="1FE2EDDC" w14:textId="77777777" w:rsidR="00614B2B" w:rsidRPr="00614B2B" w:rsidRDefault="00614B2B" w:rsidP="00D1726C">
            <w:pPr>
              <w:widowControl/>
              <w:numPr>
                <w:ilvl w:val="0"/>
                <w:numId w:val="56"/>
              </w:numPr>
              <w:overflowPunct/>
              <w:ind w:left="567" w:hanging="283"/>
              <w:textAlignment w:val="auto"/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</w:pP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urządzeń, instalacji i sieci elektroenergetycznych o napięciu znamionowym nie wyższym niż 1 </w:t>
            </w:r>
            <w:proofErr w:type="spellStart"/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kV</w:t>
            </w:r>
            <w:proofErr w:type="spellEnd"/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, </w:t>
            </w:r>
          </w:p>
          <w:p w14:paraId="5FCBD9D3" w14:textId="77777777" w:rsidR="00614B2B" w:rsidRPr="00614B2B" w:rsidRDefault="00614B2B" w:rsidP="00D1726C">
            <w:pPr>
              <w:widowControl/>
              <w:numPr>
                <w:ilvl w:val="0"/>
                <w:numId w:val="56"/>
              </w:numPr>
              <w:overflowPunct/>
              <w:ind w:left="567" w:hanging="283"/>
              <w:textAlignment w:val="auto"/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</w:pPr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 xml:space="preserve">aparatury kontrolno-pomiarowej oraz urządzeń i instalacji automatycznej regulacji, sterowania i zabezpieczeń urządzeń i instalacji elektroenergetycznych o napięciu znamionowym nie wyższym niż 1 </w:t>
            </w:r>
            <w:proofErr w:type="spellStart"/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kV</w:t>
            </w:r>
            <w:proofErr w:type="spellEnd"/>
            <w:r w:rsidRPr="00614B2B">
              <w:rPr>
                <w:rFonts w:ascii="Arial" w:hAnsi="Arial" w:cs="Arial"/>
                <w:bCs/>
                <w:color w:val="000000"/>
                <w:kern w:val="0"/>
                <w:sz w:val="16"/>
                <w:szCs w:val="24"/>
              </w:rPr>
              <w:t>.</w:t>
            </w:r>
          </w:p>
          <w:p w14:paraId="2A7069BE" w14:textId="77777777" w:rsidR="00614B2B" w:rsidRPr="00614B2B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  <w:p w14:paraId="35955BB1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614B2B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</w:tc>
        <w:tc>
          <w:tcPr>
            <w:tcW w:w="1701" w:type="dxa"/>
          </w:tcPr>
          <w:p w14:paraId="3DEB5B95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  <w:tr w:rsidR="00614B2B" w:rsidRPr="00614B2B" w14:paraId="086F31DB" w14:textId="77777777" w:rsidTr="00614B2B">
        <w:trPr>
          <w:trHeight w:val="865"/>
        </w:trPr>
        <w:tc>
          <w:tcPr>
            <w:tcW w:w="496" w:type="dxa"/>
            <w:vAlign w:val="center"/>
          </w:tcPr>
          <w:p w14:paraId="76CE6EAC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</w:rPr>
            </w:pPr>
            <w:r w:rsidRPr="00614B2B">
              <w:rPr>
                <w:rFonts w:ascii="Arial" w:hAnsi="Arial" w:cs="Arial"/>
              </w:rPr>
              <w:t>3.</w:t>
            </w:r>
          </w:p>
        </w:tc>
        <w:tc>
          <w:tcPr>
            <w:tcW w:w="2198" w:type="dxa"/>
            <w:vAlign w:val="center"/>
          </w:tcPr>
          <w:p w14:paraId="6878C261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7BC5F3DA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7428F29F" w14:textId="77777777" w:rsidR="00614B2B" w:rsidRPr="0069443C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Posiada min. 2-letnie doświadczenie oraz potwierdzoną (zaświadczeniem) znajomość w zakresie obsługi i konserwacji systemów:  </w:t>
            </w:r>
          </w:p>
          <w:p w14:paraId="61F0A47D" w14:textId="77777777" w:rsidR="00614B2B" w:rsidRPr="0069443C" w:rsidRDefault="00614B2B" w:rsidP="00D1726C">
            <w:pPr>
              <w:widowControl/>
              <w:numPr>
                <w:ilvl w:val="0"/>
                <w:numId w:val="120"/>
              </w:numPr>
              <w:overflowPunct/>
              <w:ind w:left="567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monitoringu wizyjnego (CCTV), </w:t>
            </w:r>
          </w:p>
          <w:p w14:paraId="67E32A72" w14:textId="77777777" w:rsidR="00614B2B" w:rsidRPr="0069443C" w:rsidRDefault="00614B2B" w:rsidP="00D1726C">
            <w:pPr>
              <w:widowControl/>
              <w:numPr>
                <w:ilvl w:val="0"/>
                <w:numId w:val="120"/>
              </w:numPr>
              <w:overflowPunct/>
              <w:ind w:left="567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sygnalizacji włamania i napadu (</w:t>
            </w:r>
            <w:proofErr w:type="spellStart"/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SWiN</w:t>
            </w:r>
            <w:proofErr w:type="spellEnd"/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),</w:t>
            </w:r>
          </w:p>
          <w:p w14:paraId="10E04BDB" w14:textId="77777777" w:rsidR="00614B2B" w:rsidRPr="0069443C" w:rsidRDefault="00614B2B" w:rsidP="00D1726C">
            <w:pPr>
              <w:widowControl/>
              <w:numPr>
                <w:ilvl w:val="0"/>
                <w:numId w:val="120"/>
              </w:numPr>
              <w:overflowPunct/>
              <w:ind w:left="567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kontroli dostępu (KD).</w:t>
            </w:r>
          </w:p>
          <w:p w14:paraId="07CACE61" w14:textId="77777777" w:rsidR="00614B2B" w:rsidRPr="0069443C" w:rsidRDefault="00614B2B" w:rsidP="00614B2B">
            <w:pPr>
              <w:widowControl/>
              <w:overflowPunct/>
              <w:ind w:left="284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                                           </w:t>
            </w:r>
            <w:r w:rsidRPr="0069443C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24"/>
              </w:rPr>
              <w:t>TAK/NIE*</w:t>
            </w:r>
          </w:p>
        </w:tc>
        <w:tc>
          <w:tcPr>
            <w:tcW w:w="1701" w:type="dxa"/>
          </w:tcPr>
          <w:p w14:paraId="0A5C0D19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  <w:tr w:rsidR="00614B2B" w:rsidRPr="00614B2B" w14:paraId="7325445C" w14:textId="77777777" w:rsidTr="00614B2B">
        <w:trPr>
          <w:trHeight w:val="865"/>
        </w:trPr>
        <w:tc>
          <w:tcPr>
            <w:tcW w:w="496" w:type="dxa"/>
            <w:vAlign w:val="center"/>
          </w:tcPr>
          <w:p w14:paraId="2CD853C2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</w:rPr>
            </w:pPr>
            <w:r w:rsidRPr="00614B2B">
              <w:rPr>
                <w:rFonts w:ascii="Arial" w:hAnsi="Arial" w:cs="Arial"/>
              </w:rPr>
              <w:t>4.</w:t>
            </w:r>
          </w:p>
        </w:tc>
        <w:tc>
          <w:tcPr>
            <w:tcW w:w="2198" w:type="dxa"/>
            <w:vAlign w:val="center"/>
          </w:tcPr>
          <w:p w14:paraId="021211F9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0A481E6E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0BC41272" w14:textId="77777777" w:rsidR="00614B2B" w:rsidRPr="0069443C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Posiada min. 2-letnie doświadczenie oraz potwierdzoną (zaświadczeniem) znajomość w zakresie obsługi i konserwacji systemów:  </w:t>
            </w:r>
          </w:p>
          <w:p w14:paraId="7C045786" w14:textId="77777777" w:rsidR="00614B2B" w:rsidRPr="0069443C" w:rsidRDefault="00614B2B" w:rsidP="00D1726C">
            <w:pPr>
              <w:widowControl/>
              <w:numPr>
                <w:ilvl w:val="0"/>
                <w:numId w:val="120"/>
              </w:numPr>
              <w:overflowPunct/>
              <w:ind w:left="567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monitoringu wizyjnego (CCTV), </w:t>
            </w:r>
          </w:p>
          <w:p w14:paraId="4D9EA27F" w14:textId="77777777" w:rsidR="00614B2B" w:rsidRPr="0069443C" w:rsidRDefault="00614B2B" w:rsidP="00D1726C">
            <w:pPr>
              <w:widowControl/>
              <w:numPr>
                <w:ilvl w:val="0"/>
                <w:numId w:val="120"/>
              </w:numPr>
              <w:overflowPunct/>
              <w:ind w:left="567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sygnalizacji włamania i napadu (</w:t>
            </w:r>
            <w:proofErr w:type="spellStart"/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SWiN</w:t>
            </w:r>
            <w:proofErr w:type="spellEnd"/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),</w:t>
            </w:r>
          </w:p>
          <w:p w14:paraId="59CCCDF5" w14:textId="77777777" w:rsidR="00614B2B" w:rsidRPr="0069443C" w:rsidRDefault="00614B2B" w:rsidP="00D1726C">
            <w:pPr>
              <w:widowControl/>
              <w:numPr>
                <w:ilvl w:val="0"/>
                <w:numId w:val="120"/>
              </w:numPr>
              <w:overflowPunct/>
              <w:ind w:left="567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kontroli dostępu (KD).</w:t>
            </w:r>
          </w:p>
          <w:p w14:paraId="21061875" w14:textId="77777777" w:rsidR="00614B2B" w:rsidRPr="0069443C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  <w:p w14:paraId="01E4FBED" w14:textId="77777777" w:rsidR="00614B2B" w:rsidRPr="0069443C" w:rsidRDefault="00614B2B" w:rsidP="00614B2B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69443C">
              <w:rPr>
                <w:sz w:val="16"/>
              </w:rPr>
              <w:t xml:space="preserve"> </w:t>
            </w:r>
            <w:r w:rsidRPr="0069443C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</w:tc>
        <w:tc>
          <w:tcPr>
            <w:tcW w:w="1701" w:type="dxa"/>
          </w:tcPr>
          <w:p w14:paraId="48A16826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  <w:tr w:rsidR="00614B2B" w:rsidRPr="00614B2B" w14:paraId="41107F26" w14:textId="77777777" w:rsidTr="00614B2B">
        <w:trPr>
          <w:trHeight w:val="865"/>
        </w:trPr>
        <w:tc>
          <w:tcPr>
            <w:tcW w:w="496" w:type="dxa"/>
            <w:vAlign w:val="center"/>
          </w:tcPr>
          <w:p w14:paraId="77BC63FF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</w:rPr>
            </w:pPr>
            <w:r w:rsidRPr="00614B2B">
              <w:rPr>
                <w:rFonts w:ascii="Arial" w:hAnsi="Arial" w:cs="Arial"/>
              </w:rPr>
              <w:t>5.</w:t>
            </w:r>
          </w:p>
        </w:tc>
        <w:tc>
          <w:tcPr>
            <w:tcW w:w="2198" w:type="dxa"/>
            <w:vAlign w:val="center"/>
          </w:tcPr>
          <w:p w14:paraId="1155211B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09E3B8D7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0036D425" w14:textId="6CB7539C" w:rsidR="00802DBF" w:rsidRPr="0069443C" w:rsidRDefault="00ED6806" w:rsidP="008930C2">
            <w:pPr>
              <w:widowControl/>
              <w:overflowPunct/>
              <w:jc w:val="both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P</w:t>
            </w:r>
            <w:r w:rsidR="00802DBF"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osiada aktualne w okresie wykonywania umowy uprawnienia do instalowania i konserwacji systemów alarmowych wykonanych w klasie SA3, obecnie system zabezpieczenia stopień 3, zgodnie z normą PN-93 E 08390/14 „Systemy alarmowe – wymagania ogólne” zastąpionej PN-EN 50131-1-2009, „Systemy alarmowe - Systemy alarmowe sygnalizacji włamania i napadu</w:t>
            </w:r>
            <w:r w:rsidR="00570A2A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</w:t>
            </w:r>
            <w:r w:rsidR="00802DBF"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- Wymagania systemowe”, potwierdzone aktualnym w okresie wykonywania umowy świadectwem (certyfikatem) odbytego szkolenia w ww. zakresie </w:t>
            </w:r>
          </w:p>
          <w:p w14:paraId="52754038" w14:textId="77777777" w:rsidR="00802DBF" w:rsidRPr="0069443C" w:rsidRDefault="00802DBF" w:rsidP="00802DBF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  <w:p w14:paraId="772D87B2" w14:textId="77777777" w:rsidR="00802DBF" w:rsidRPr="0069443C" w:rsidRDefault="00802DBF" w:rsidP="00ED6806">
            <w:pPr>
              <w:widowControl/>
              <w:overflowPunct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24"/>
              </w:rPr>
              <w:t>TAK/NIE*</w:t>
            </w:r>
          </w:p>
          <w:p w14:paraId="28BBC0B6" w14:textId="77777777" w:rsidR="00614B2B" w:rsidRPr="0069443C" w:rsidRDefault="00614B2B" w:rsidP="00614B2B">
            <w:pPr>
              <w:widowControl/>
              <w:overflowPunct/>
              <w:ind w:left="567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701" w:type="dxa"/>
          </w:tcPr>
          <w:p w14:paraId="45DCC222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  <w:tr w:rsidR="00614B2B" w:rsidRPr="00614B2B" w14:paraId="577454E1" w14:textId="77777777" w:rsidTr="00614B2B">
        <w:trPr>
          <w:trHeight w:val="865"/>
        </w:trPr>
        <w:tc>
          <w:tcPr>
            <w:tcW w:w="496" w:type="dxa"/>
            <w:vAlign w:val="center"/>
          </w:tcPr>
          <w:p w14:paraId="30EAA4C1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</w:rPr>
            </w:pPr>
            <w:r w:rsidRPr="00614B2B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2198" w:type="dxa"/>
            <w:vAlign w:val="center"/>
          </w:tcPr>
          <w:p w14:paraId="34BF52AF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2AD3E3DC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1DD9320F" w14:textId="500F7D9C" w:rsidR="00802DBF" w:rsidRPr="0069443C" w:rsidRDefault="00ED6806" w:rsidP="008930C2">
            <w:pPr>
              <w:widowControl/>
              <w:overflowPunct/>
              <w:jc w:val="both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P</w:t>
            </w:r>
            <w:r w:rsidR="00802DBF"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osiada aktualne w okresie wykonywania umowy uprawnienia do instalowania i konserwacji systemów alarmowych wykonanych w klasie SA3, obecnie system zabezpieczenia stopień 3, zgodnie z normą PN-93 E 08390/14 „Systemy alarmowe – wymagania ogólne” zastąpionej PN-EN 50131-1-2009, „Systemy alarmowe - Systemy alarmowe sygnalizacji włamania i napadu</w:t>
            </w:r>
            <w:r w:rsidR="00570A2A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</w:t>
            </w:r>
            <w:r w:rsidR="00802DBF" w:rsidRPr="0069443C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- Wymagania systemowe”, potwierdzone aktualnym w okresie wykonywania umowy świadectwem (certyfikatem) odbytego szkolenia w ww. zakresie </w:t>
            </w:r>
          </w:p>
          <w:p w14:paraId="306239B3" w14:textId="77777777" w:rsidR="00802DBF" w:rsidRPr="0069443C" w:rsidRDefault="00802DBF" w:rsidP="00802DBF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  <w:p w14:paraId="434C501C" w14:textId="77777777" w:rsidR="00802DBF" w:rsidRPr="0069443C" w:rsidRDefault="00802DBF" w:rsidP="00ED6806">
            <w:pPr>
              <w:widowControl/>
              <w:overflowPunct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9443C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24"/>
              </w:rPr>
              <w:t>TAK/NIE*</w:t>
            </w:r>
          </w:p>
          <w:p w14:paraId="61AA11F8" w14:textId="77777777" w:rsidR="00614B2B" w:rsidRPr="0069443C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701" w:type="dxa"/>
          </w:tcPr>
          <w:p w14:paraId="54804217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  <w:tr w:rsidR="00614B2B" w:rsidRPr="00614B2B" w14:paraId="321978C1" w14:textId="77777777" w:rsidTr="00614B2B">
        <w:trPr>
          <w:trHeight w:val="865"/>
        </w:trPr>
        <w:tc>
          <w:tcPr>
            <w:tcW w:w="496" w:type="dxa"/>
            <w:vAlign w:val="center"/>
          </w:tcPr>
          <w:p w14:paraId="24E9247D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</w:rPr>
            </w:pPr>
            <w:r w:rsidRPr="00614B2B">
              <w:rPr>
                <w:rFonts w:ascii="Arial" w:hAnsi="Arial" w:cs="Arial"/>
              </w:rPr>
              <w:t>7.</w:t>
            </w:r>
          </w:p>
        </w:tc>
        <w:tc>
          <w:tcPr>
            <w:tcW w:w="2198" w:type="dxa"/>
            <w:vAlign w:val="center"/>
          </w:tcPr>
          <w:p w14:paraId="1F29A6B4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1BED1252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3B60FD8A" w14:textId="66953E26" w:rsidR="00DA553B" w:rsidRPr="00614B2B" w:rsidRDefault="00614B2B" w:rsidP="008930C2">
            <w:pPr>
              <w:widowControl/>
              <w:overflowPunct/>
              <w:jc w:val="both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Posiada wpis na listę kwalifikowanych pracowników zabezpieczenia technicznego </w:t>
            </w:r>
            <w:r w:rsidR="00DA553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oraz </w:t>
            </w:r>
            <w:r w:rsidR="00DA553B"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legitymację kwalifikowanego pracownika zabezpieczania technicznego wystawioną przez przedsiębiorcę wykonującego działalność gosp</w:t>
            </w:r>
            <w:r w:rsidR="0060091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odarczą w zakresie ochrony osób</w:t>
            </w:r>
            <w:r w:rsidR="00DA553B"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i mienia zgodnie z ustawą z dnia 22 sierpnia 1997 r. o ochronie osób i mienia (</w:t>
            </w:r>
            <w:proofErr w:type="spellStart"/>
            <w:r w:rsidR="00DA553B"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t.j</w:t>
            </w:r>
            <w:proofErr w:type="spellEnd"/>
            <w:r w:rsidR="00DA553B"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. Dz. U. </w:t>
            </w:r>
            <w:r w:rsidR="00DA553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z 2025 r. poz. 532</w:t>
            </w:r>
            <w:r w:rsidR="00DA553B"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).</w:t>
            </w:r>
          </w:p>
          <w:p w14:paraId="0DD4E2F6" w14:textId="1923E2F4" w:rsidR="00614B2B" w:rsidRPr="00614B2B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</w:t>
            </w:r>
          </w:p>
          <w:p w14:paraId="17D3F564" w14:textId="77777777" w:rsidR="00DA553B" w:rsidRPr="00802DBF" w:rsidRDefault="00DA553B" w:rsidP="00DA553B">
            <w:pPr>
              <w:widowControl/>
              <w:overflowPunct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802DBF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24"/>
              </w:rPr>
              <w:t>TAK/NIE*</w:t>
            </w:r>
          </w:p>
          <w:p w14:paraId="7B29822C" w14:textId="4E06DDF3" w:rsidR="00614B2B" w:rsidRPr="00614B2B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701" w:type="dxa"/>
          </w:tcPr>
          <w:p w14:paraId="0273DE08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  <w:tr w:rsidR="00614B2B" w:rsidRPr="00614B2B" w14:paraId="44812B5D" w14:textId="77777777" w:rsidTr="00614B2B">
        <w:trPr>
          <w:trHeight w:val="865"/>
        </w:trPr>
        <w:tc>
          <w:tcPr>
            <w:tcW w:w="496" w:type="dxa"/>
            <w:vAlign w:val="center"/>
          </w:tcPr>
          <w:p w14:paraId="163A3F29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</w:rPr>
            </w:pPr>
            <w:r w:rsidRPr="00614B2B">
              <w:rPr>
                <w:rFonts w:ascii="Arial" w:hAnsi="Arial" w:cs="Arial"/>
              </w:rPr>
              <w:t>8.</w:t>
            </w:r>
          </w:p>
        </w:tc>
        <w:tc>
          <w:tcPr>
            <w:tcW w:w="2198" w:type="dxa"/>
            <w:vAlign w:val="center"/>
          </w:tcPr>
          <w:p w14:paraId="5395D778" w14:textId="77777777" w:rsidR="00614B2B" w:rsidRPr="00614B2B" w:rsidRDefault="00614B2B" w:rsidP="00614B2B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3677ECB0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06965E76" w14:textId="4BFEB272" w:rsidR="00730807" w:rsidRDefault="00730807" w:rsidP="008930C2">
            <w:pPr>
              <w:widowControl/>
              <w:overflowPunct/>
              <w:jc w:val="both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Posiada wpis na listę kwalifikowanych pracowników zabezpieczenia technicznego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oraz </w:t>
            </w:r>
            <w:r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legitymację kwalifikowanego pracownika zabezpieczania technicznego wystawioną przez przedsiębiorcę wykonującego działalność gosp</w:t>
            </w:r>
            <w:r w:rsidR="0060091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odarczą w zakresie ochrony osób</w:t>
            </w:r>
            <w:r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i mienia zgodnie z ustawą z dnia 22 sierpnia 1997 r. o ochronie osób i mienia (</w:t>
            </w:r>
            <w:proofErr w:type="spellStart"/>
            <w:r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t.j</w:t>
            </w:r>
            <w:proofErr w:type="spellEnd"/>
            <w:r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. Dz. U.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 xml:space="preserve"> z 2025 r. poz. 532</w:t>
            </w:r>
            <w:r w:rsidRPr="00614B2B"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  <w:t>).</w:t>
            </w:r>
          </w:p>
          <w:p w14:paraId="2BE5DEE6" w14:textId="77777777" w:rsidR="00730807" w:rsidRPr="00614B2B" w:rsidRDefault="00730807" w:rsidP="008930C2">
            <w:pPr>
              <w:widowControl/>
              <w:overflowPunct/>
              <w:jc w:val="both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  <w:p w14:paraId="51B29B4D" w14:textId="77777777" w:rsidR="00730807" w:rsidRPr="00802DBF" w:rsidRDefault="00730807" w:rsidP="00730807">
            <w:pPr>
              <w:widowControl/>
              <w:overflowPunct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  <w:r w:rsidRPr="00802DBF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24"/>
              </w:rPr>
              <w:t>TAK/NIE*</w:t>
            </w:r>
          </w:p>
          <w:p w14:paraId="3BF231DF" w14:textId="7F44763A" w:rsidR="00614B2B" w:rsidRPr="00614B2B" w:rsidRDefault="00614B2B" w:rsidP="00614B2B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701" w:type="dxa"/>
          </w:tcPr>
          <w:p w14:paraId="556FFE71" w14:textId="77777777" w:rsidR="00614B2B" w:rsidRPr="00614B2B" w:rsidRDefault="00614B2B" w:rsidP="00614B2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</w:tbl>
    <w:p w14:paraId="1CF5D094" w14:textId="77777777" w:rsidR="00614B2B" w:rsidRPr="00C40296" w:rsidRDefault="00614B2B" w:rsidP="00614B2B">
      <w:pPr>
        <w:ind w:left="-1276"/>
        <w:rPr>
          <w:rFonts w:ascii="Arial" w:hAnsi="Arial" w:cs="Arial"/>
        </w:rPr>
      </w:pPr>
    </w:p>
    <w:p w14:paraId="1D4F89D2" w14:textId="77777777" w:rsidR="00614B2B" w:rsidRDefault="00614B2B" w:rsidP="00614B2B">
      <w:pPr>
        <w:ind w:left="-851" w:firstLine="1"/>
        <w:rPr>
          <w:rFonts w:ascii="Arial" w:hAnsi="Arial" w:cs="Arial"/>
          <w:i/>
          <w:kern w:val="1"/>
          <w:sz w:val="16"/>
          <w:szCs w:val="16"/>
          <w:lang w:eastAsia="ar-SA"/>
        </w:rPr>
      </w:pPr>
      <w:r>
        <w:rPr>
          <w:rFonts w:ascii="Arial" w:hAnsi="Arial" w:cs="Arial"/>
          <w:i/>
          <w:kern w:val="1"/>
          <w:sz w:val="16"/>
          <w:szCs w:val="16"/>
          <w:lang w:eastAsia="ar-SA"/>
        </w:rPr>
        <w:t>*niepotrzebne skreślić</w:t>
      </w:r>
    </w:p>
    <w:p w14:paraId="7D48E8B0" w14:textId="77777777" w:rsidR="00614B2B" w:rsidRDefault="00614B2B" w:rsidP="00614B2B">
      <w:pPr>
        <w:ind w:left="-567" w:firstLine="1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7113A451" w14:textId="77777777" w:rsidR="00614B2B" w:rsidRDefault="00614B2B" w:rsidP="00614B2B">
      <w:pPr>
        <w:ind w:left="-567" w:firstLine="1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1993A559" w14:textId="77777777" w:rsidR="00614B2B" w:rsidRDefault="00614B2B" w:rsidP="00614B2B">
      <w:pPr>
        <w:ind w:left="-567" w:firstLine="1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503B0CCA" w14:textId="77777777" w:rsidR="00614B2B" w:rsidRDefault="00614B2B" w:rsidP="00614B2B">
      <w:pPr>
        <w:ind w:left="-567" w:firstLine="1"/>
        <w:rPr>
          <w:rFonts w:ascii="Arial" w:hAnsi="Arial" w:cs="Arial"/>
        </w:rPr>
      </w:pPr>
      <w:r>
        <w:rPr>
          <w:rFonts w:ascii="Arial" w:hAnsi="Arial" w:cs="Arial"/>
        </w:rPr>
        <w:t>.......................………………..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..............………………………………………</w:t>
      </w:r>
    </w:p>
    <w:p w14:paraId="046689D6" w14:textId="77777777" w:rsidR="00614B2B" w:rsidRPr="00614B2B" w:rsidRDefault="00614B2B" w:rsidP="00614B2B">
      <w:pPr>
        <w:ind w:left="-567" w:firstLine="1"/>
        <w:jc w:val="center"/>
        <w:rPr>
          <w:rFonts w:ascii="Arial" w:hAnsi="Arial" w:cs="Arial"/>
        </w:rPr>
        <w:sectPr w:rsidR="00614B2B" w:rsidRPr="00614B2B" w:rsidSect="00E513DA">
          <w:footerReference w:type="default" r:id="rId15"/>
          <w:pgSz w:w="11906" w:h="16838"/>
          <w:pgMar w:top="709" w:right="1417" w:bottom="1417" w:left="1417" w:header="709" w:footer="330" w:gutter="0"/>
          <w:cols w:space="708"/>
          <w:docGrid w:linePitch="360"/>
        </w:sectPr>
      </w:pPr>
      <w:r w:rsidRPr="00A93BD7">
        <w:rPr>
          <w:rFonts w:ascii="Arial" w:hAnsi="Arial" w:cs="Arial"/>
          <w:sz w:val="18"/>
          <w:szCs w:val="18"/>
        </w:rPr>
        <w:t>Miejscowość, data</w:t>
      </w:r>
      <w:r w:rsidRPr="00A93BD7">
        <w:rPr>
          <w:rFonts w:ascii="Arial" w:hAnsi="Arial" w:cs="Arial"/>
          <w:i/>
          <w:sz w:val="18"/>
          <w:szCs w:val="18"/>
        </w:rPr>
        <w:tab/>
        <w:t xml:space="preserve">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                      </w:t>
      </w:r>
      <w:r w:rsidRPr="00A93BD7">
        <w:rPr>
          <w:rFonts w:ascii="Arial" w:hAnsi="Arial" w:cs="Arial"/>
          <w:i/>
          <w:sz w:val="18"/>
          <w:szCs w:val="18"/>
        </w:rPr>
        <w:t xml:space="preserve"> (podpis Wykonawcy lub osoby upoważnionej)</w:t>
      </w:r>
    </w:p>
    <w:p w14:paraId="6CC29228" w14:textId="77777777" w:rsidR="00BE4D2B" w:rsidRPr="0013697B" w:rsidRDefault="00270221" w:rsidP="005E306E">
      <w:pPr>
        <w:suppressAutoHyphens/>
        <w:autoSpaceDN/>
        <w:adjustRightInd/>
        <w:ind w:left="6663" w:right="48" w:firstLine="709"/>
        <w:textAlignment w:val="auto"/>
        <w:rPr>
          <w:rFonts w:ascii="Arial" w:hAnsi="Arial" w:cs="Arial"/>
          <w:i/>
          <w:sz w:val="16"/>
          <w:szCs w:val="16"/>
        </w:rPr>
      </w:pPr>
      <w:r w:rsidRPr="00270221">
        <w:rPr>
          <w:rFonts w:ascii="Arial" w:hAnsi="Arial" w:cs="Arial"/>
          <w:i/>
          <w:sz w:val="16"/>
          <w:szCs w:val="16"/>
          <w:u w:val="single"/>
        </w:rPr>
        <w:lastRenderedPageBreak/>
        <w:t>Załącznik nr 8</w:t>
      </w:r>
      <w:r w:rsidR="00BE4D2B" w:rsidRPr="00270221">
        <w:rPr>
          <w:rFonts w:ascii="Arial" w:hAnsi="Arial" w:cs="Arial"/>
          <w:i/>
          <w:sz w:val="16"/>
          <w:szCs w:val="16"/>
          <w:u w:val="single"/>
        </w:rPr>
        <w:t xml:space="preserve"> do SWZ</w:t>
      </w:r>
    </w:p>
    <w:p w14:paraId="7F6E0A4E" w14:textId="77777777" w:rsidR="00BE4D2B" w:rsidRPr="00931A93" w:rsidRDefault="00BE4D2B" w:rsidP="00BE4D2B">
      <w:pPr>
        <w:jc w:val="right"/>
        <w:rPr>
          <w:rFonts w:ascii="Arial" w:hAnsi="Arial" w:cs="Arial"/>
          <w:u w:val="single"/>
        </w:rPr>
      </w:pPr>
    </w:p>
    <w:p w14:paraId="3B8E4341" w14:textId="77777777" w:rsidR="00E513DA" w:rsidRDefault="00E513DA" w:rsidP="00E513DA">
      <w:pPr>
        <w:ind w:left="2836" w:right="706" w:firstLine="709"/>
        <w:rPr>
          <w:rFonts w:ascii="Arial" w:hAnsi="Arial" w:cs="Arial"/>
          <w:u w:val="single"/>
        </w:rPr>
      </w:pPr>
    </w:p>
    <w:p w14:paraId="5BB6E443" w14:textId="77777777" w:rsidR="00BE4D2B" w:rsidRPr="00931A93" w:rsidRDefault="00BE4D2B" w:rsidP="00E513DA">
      <w:pPr>
        <w:ind w:left="2836" w:firstLine="709"/>
        <w:jc w:val="both"/>
        <w:rPr>
          <w:rFonts w:ascii="Arial" w:hAnsi="Arial" w:cs="Arial"/>
          <w:b/>
        </w:rPr>
      </w:pPr>
      <w:r w:rsidRPr="00931A93">
        <w:rPr>
          <w:rFonts w:ascii="Arial" w:hAnsi="Arial" w:cs="Arial"/>
          <w:b/>
        </w:rPr>
        <w:t>Z O B O W I Ą Z A N I E</w:t>
      </w:r>
    </w:p>
    <w:p w14:paraId="125FBB67" w14:textId="77777777" w:rsidR="00BE4D2B" w:rsidRPr="00931A93" w:rsidRDefault="00BE4D2B" w:rsidP="00E513DA">
      <w:pPr>
        <w:jc w:val="both"/>
        <w:rPr>
          <w:rFonts w:ascii="Arial" w:hAnsi="Arial" w:cs="Arial"/>
          <w:b/>
        </w:rPr>
      </w:pPr>
    </w:p>
    <w:p w14:paraId="7DA528D1" w14:textId="77777777" w:rsidR="00BE4D2B" w:rsidRPr="00931A93" w:rsidRDefault="00BE4D2B" w:rsidP="00E513DA">
      <w:pPr>
        <w:jc w:val="both"/>
        <w:rPr>
          <w:rFonts w:ascii="Arial" w:hAnsi="Arial" w:cs="Arial"/>
          <w:b/>
        </w:rPr>
      </w:pPr>
      <w:r w:rsidRPr="00931A93">
        <w:rPr>
          <w:rFonts w:ascii="Arial" w:hAnsi="Arial" w:cs="Arial"/>
          <w:b/>
        </w:rPr>
        <w:t>do oddania do dyspozycji niezbędnych zasobów na potrzeby realizacji zamówienia</w:t>
      </w:r>
    </w:p>
    <w:p w14:paraId="441BE84A" w14:textId="77777777" w:rsidR="00BE4D2B" w:rsidRPr="00931A93" w:rsidRDefault="00BE4D2B" w:rsidP="00E513DA">
      <w:pPr>
        <w:jc w:val="both"/>
        <w:rPr>
          <w:rFonts w:ascii="Arial" w:hAnsi="Arial" w:cs="Arial"/>
          <w:b/>
        </w:rPr>
      </w:pPr>
    </w:p>
    <w:p w14:paraId="7DAB3D37" w14:textId="77777777" w:rsidR="00BE4D2B" w:rsidRPr="00931A93" w:rsidRDefault="00BE4D2B" w:rsidP="00E513DA">
      <w:pPr>
        <w:jc w:val="both"/>
        <w:rPr>
          <w:rFonts w:ascii="Arial" w:hAnsi="Arial" w:cs="Arial"/>
          <w:b/>
        </w:rPr>
      </w:pPr>
    </w:p>
    <w:p w14:paraId="2D585B1F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Ja niżej podpisany ………………………….…………………. będąc upoważnionym do reprezentowania: </w:t>
      </w:r>
    </w:p>
    <w:p w14:paraId="31AC7CB8" w14:textId="77777777" w:rsidR="00BE4D2B" w:rsidRPr="00931A93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 xml:space="preserve">                                               (imię i nazwisko składającego oświadczenie)</w:t>
      </w:r>
    </w:p>
    <w:p w14:paraId="41396B1F" w14:textId="77777777" w:rsidR="00BE4D2B" w:rsidRPr="00931A93" w:rsidRDefault="00BE4D2B" w:rsidP="00E513DA">
      <w:pPr>
        <w:jc w:val="both"/>
        <w:rPr>
          <w:rFonts w:ascii="Arial" w:hAnsi="Arial" w:cs="Arial"/>
          <w:sz w:val="16"/>
          <w:szCs w:val="16"/>
        </w:rPr>
      </w:pPr>
    </w:p>
    <w:p w14:paraId="52CF5AA7" w14:textId="77777777" w:rsidR="00BE4D2B" w:rsidRPr="00931A93" w:rsidRDefault="00BE4D2B" w:rsidP="00E513DA">
      <w:pPr>
        <w:jc w:val="both"/>
        <w:rPr>
          <w:rFonts w:ascii="Arial" w:hAnsi="Arial" w:cs="Arial"/>
          <w:sz w:val="16"/>
          <w:szCs w:val="16"/>
        </w:rPr>
      </w:pPr>
    </w:p>
    <w:p w14:paraId="77D5A310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59DD9A51" w14:textId="77777777" w:rsidR="00BE4D2B" w:rsidRPr="00931A93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2575F8DC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39D8C4D2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oświadczam(y),</w:t>
      </w:r>
    </w:p>
    <w:p w14:paraId="4C038F45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że wyżej wymieniony podmiot, stosownie do art. </w:t>
      </w:r>
      <w:r>
        <w:rPr>
          <w:rFonts w:ascii="Arial" w:hAnsi="Arial" w:cs="Arial"/>
        </w:rPr>
        <w:t>118</w:t>
      </w:r>
      <w:r w:rsidRPr="00931A93">
        <w:rPr>
          <w:rFonts w:ascii="Arial" w:hAnsi="Arial" w:cs="Arial"/>
        </w:rPr>
        <w:t xml:space="preserve"> ustawy z dnia </w:t>
      </w:r>
      <w:r>
        <w:rPr>
          <w:rFonts w:ascii="Arial" w:hAnsi="Arial" w:cs="Arial"/>
        </w:rPr>
        <w:t>11 września 2019</w:t>
      </w:r>
      <w:r w:rsidRPr="00931A93">
        <w:rPr>
          <w:rFonts w:ascii="Arial" w:hAnsi="Arial" w:cs="Arial"/>
        </w:rPr>
        <w:t xml:space="preserve"> r. – </w:t>
      </w:r>
      <w:r w:rsidRPr="0013697B">
        <w:rPr>
          <w:rFonts w:ascii="Arial" w:hAnsi="Arial" w:cs="Arial"/>
          <w:i/>
        </w:rPr>
        <w:t>Prawo zamówień publicznych</w:t>
      </w:r>
      <w:r w:rsidRPr="00931A93">
        <w:rPr>
          <w:rFonts w:ascii="Arial" w:hAnsi="Arial" w:cs="Arial"/>
        </w:rPr>
        <w:t xml:space="preserve"> </w:t>
      </w:r>
      <w:r w:rsidR="00565387" w:rsidRPr="00565387">
        <w:rPr>
          <w:rFonts w:ascii="Arial" w:hAnsi="Arial" w:cs="Arial"/>
        </w:rPr>
        <w:t>(</w:t>
      </w:r>
      <w:proofErr w:type="spellStart"/>
      <w:r w:rsidR="00565387" w:rsidRPr="00565387">
        <w:rPr>
          <w:rFonts w:ascii="Arial" w:hAnsi="Arial" w:cs="Arial"/>
        </w:rPr>
        <w:t>t.j</w:t>
      </w:r>
      <w:proofErr w:type="spellEnd"/>
      <w:r w:rsidR="00565387" w:rsidRPr="00565387">
        <w:rPr>
          <w:rFonts w:ascii="Arial" w:hAnsi="Arial" w:cs="Arial"/>
        </w:rPr>
        <w:t>. Dz.U. z 2024 r. poz. 1320)</w:t>
      </w:r>
      <w:r w:rsidR="00565387">
        <w:rPr>
          <w:rFonts w:ascii="Arial" w:hAnsi="Arial" w:cs="Arial"/>
        </w:rPr>
        <w:t xml:space="preserve"> </w:t>
      </w:r>
      <w:r w:rsidRPr="00931A93">
        <w:rPr>
          <w:rFonts w:ascii="Arial" w:hAnsi="Arial" w:cs="Arial"/>
        </w:rPr>
        <w:t xml:space="preserve">odda </w:t>
      </w:r>
      <w:r>
        <w:rPr>
          <w:rFonts w:ascii="Arial" w:hAnsi="Arial" w:cs="Arial"/>
        </w:rPr>
        <w:t>Wykonawcy</w:t>
      </w:r>
      <w:r w:rsidRPr="00931A93">
        <w:rPr>
          <w:rFonts w:ascii="Arial" w:hAnsi="Arial" w:cs="Arial"/>
        </w:rPr>
        <w:t xml:space="preserve">  </w:t>
      </w:r>
    </w:p>
    <w:p w14:paraId="3F9C21E2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63CCB071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3E99DAFC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2F72B9A8" w14:textId="77777777" w:rsidR="00BE4D2B" w:rsidRPr="00931A93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 xml:space="preserve">(nazwa i adres </w:t>
      </w:r>
      <w:r>
        <w:rPr>
          <w:rFonts w:ascii="Arial" w:hAnsi="Arial" w:cs="Arial"/>
          <w:sz w:val="16"/>
          <w:szCs w:val="16"/>
        </w:rPr>
        <w:t>Wykonawcy</w:t>
      </w:r>
      <w:r w:rsidRPr="00931A93">
        <w:rPr>
          <w:rFonts w:ascii="Arial" w:hAnsi="Arial" w:cs="Arial"/>
          <w:sz w:val="16"/>
          <w:szCs w:val="16"/>
        </w:rPr>
        <w:t xml:space="preserve"> składającego ofertę)</w:t>
      </w:r>
    </w:p>
    <w:p w14:paraId="5F494024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182E8451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4B96C5BB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do dyspozycji niezbędne zasoby</w:t>
      </w:r>
      <w:r w:rsidRPr="00931A93">
        <w:rPr>
          <w:rFonts w:ascii="Arial" w:hAnsi="Arial" w:cs="Arial"/>
          <w:vertAlign w:val="superscript"/>
        </w:rPr>
        <w:t xml:space="preserve"> </w:t>
      </w:r>
      <w:r w:rsidRPr="00931A93">
        <w:rPr>
          <w:rFonts w:ascii="Arial" w:hAnsi="Arial" w:cs="Arial"/>
        </w:rPr>
        <w:t>………………………………………………………………………………</w:t>
      </w:r>
    </w:p>
    <w:p w14:paraId="722C7A83" w14:textId="77777777" w:rsidR="00BE4D2B" w:rsidRPr="00931A93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 xml:space="preserve">(zakres </w:t>
      </w:r>
      <w:r>
        <w:rPr>
          <w:rFonts w:ascii="Arial" w:hAnsi="Arial" w:cs="Arial"/>
          <w:sz w:val="16"/>
          <w:szCs w:val="16"/>
        </w:rPr>
        <w:t xml:space="preserve">dostępnych Wykonawcy zasobów podmiotu </w:t>
      </w:r>
      <w:r w:rsidRPr="00931A93">
        <w:rPr>
          <w:rFonts w:ascii="Arial" w:hAnsi="Arial" w:cs="Arial"/>
          <w:sz w:val="16"/>
          <w:szCs w:val="16"/>
        </w:rPr>
        <w:t>udostępnia</w:t>
      </w:r>
      <w:r>
        <w:rPr>
          <w:rFonts w:ascii="Arial" w:hAnsi="Arial" w:cs="Arial"/>
          <w:sz w:val="16"/>
          <w:szCs w:val="16"/>
        </w:rPr>
        <w:t>jącego</w:t>
      </w:r>
      <w:r w:rsidRPr="00931A93">
        <w:rPr>
          <w:rFonts w:ascii="Arial" w:hAnsi="Arial" w:cs="Arial"/>
          <w:sz w:val="16"/>
          <w:szCs w:val="16"/>
        </w:rPr>
        <w:t xml:space="preserve"> zasob</w:t>
      </w:r>
      <w:r>
        <w:rPr>
          <w:rFonts w:ascii="Arial" w:hAnsi="Arial" w:cs="Arial"/>
          <w:sz w:val="16"/>
          <w:szCs w:val="16"/>
        </w:rPr>
        <w:t>y</w:t>
      </w:r>
      <w:r w:rsidRPr="00931A93">
        <w:rPr>
          <w:rFonts w:ascii="Arial" w:hAnsi="Arial" w:cs="Arial"/>
          <w:sz w:val="16"/>
          <w:szCs w:val="16"/>
        </w:rPr>
        <w:t>)</w:t>
      </w:r>
    </w:p>
    <w:p w14:paraId="2F64DCCA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4B770C1F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na okres korzystania z nich przy wykonywaniu zamówienia pn. </w:t>
      </w:r>
    </w:p>
    <w:p w14:paraId="3118D9D4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21696851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63D3BE25" w14:textId="77777777" w:rsidR="00BE4D2B" w:rsidRPr="00931A93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>(nazwa zamówienia publicznego)</w:t>
      </w:r>
    </w:p>
    <w:p w14:paraId="4D327FA9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255857A7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492772AA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na potrzeby realizacji ww. zamówienia. </w:t>
      </w:r>
    </w:p>
    <w:p w14:paraId="0966CB2A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478CB0D9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Sposób </w:t>
      </w:r>
      <w:r>
        <w:rPr>
          <w:rFonts w:ascii="Arial" w:hAnsi="Arial" w:cs="Arial"/>
        </w:rPr>
        <w:t>udostępnienia Wykonawcy i wykorzystania</w:t>
      </w:r>
      <w:r w:rsidRPr="00931A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przez niego </w:t>
      </w:r>
      <w:r w:rsidRPr="00931A93">
        <w:rPr>
          <w:rFonts w:ascii="Arial" w:hAnsi="Arial" w:cs="Arial"/>
        </w:rPr>
        <w:t xml:space="preserve">ww. zasobów </w:t>
      </w:r>
      <w:r>
        <w:rPr>
          <w:rFonts w:ascii="Arial" w:hAnsi="Arial" w:cs="Arial"/>
        </w:rPr>
        <w:t>podmiotu udostępniającego te zasoby</w:t>
      </w:r>
      <w:r w:rsidRPr="00931A93">
        <w:rPr>
          <w:rFonts w:ascii="Arial" w:hAnsi="Arial" w:cs="Arial"/>
        </w:rPr>
        <w:t xml:space="preserve"> przy wykonywaniu zamówienia to</w:t>
      </w:r>
      <w:r w:rsidRPr="00931A93">
        <w:rPr>
          <w:rFonts w:ascii="Arial" w:hAnsi="Arial" w:cs="Arial"/>
          <w:vertAlign w:val="superscript"/>
        </w:rPr>
        <w:t xml:space="preserve"> </w:t>
      </w:r>
      <w:r w:rsidRPr="00931A93">
        <w:rPr>
          <w:rFonts w:ascii="Arial" w:hAnsi="Arial" w:cs="Arial"/>
        </w:rPr>
        <w:t xml:space="preserve">: </w:t>
      </w:r>
    </w:p>
    <w:p w14:paraId="7B693D36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0F5E2C4B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2AD5ED79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6C040595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Zakres zamówienia, który zamierzam </w:t>
      </w:r>
      <w:r>
        <w:rPr>
          <w:rFonts w:ascii="Arial" w:hAnsi="Arial" w:cs="Arial"/>
        </w:rPr>
        <w:t>z</w:t>
      </w:r>
      <w:r w:rsidRPr="00931A93">
        <w:rPr>
          <w:rFonts w:ascii="Arial" w:hAnsi="Arial" w:cs="Arial"/>
        </w:rPr>
        <w:t>realizować</w:t>
      </w:r>
      <w:r>
        <w:rPr>
          <w:rFonts w:ascii="Arial" w:hAnsi="Arial" w:cs="Arial"/>
        </w:rPr>
        <w:t xml:space="preserve"> w odniesieniu do warunków udziału </w:t>
      </w:r>
      <w:r w:rsidR="00AB7C7B">
        <w:rPr>
          <w:rFonts w:ascii="Arial" w:hAnsi="Arial" w:cs="Arial"/>
        </w:rPr>
        <w:br/>
      </w:r>
      <w:r>
        <w:rPr>
          <w:rFonts w:ascii="Arial" w:hAnsi="Arial" w:cs="Arial"/>
        </w:rPr>
        <w:t>w postępowaniu dotyczących doświadczenia</w:t>
      </w:r>
      <w:r w:rsidRPr="00931A93">
        <w:rPr>
          <w:rFonts w:ascii="Arial" w:hAnsi="Arial" w:cs="Arial"/>
        </w:rPr>
        <w:t>: ………………………………………………………………</w:t>
      </w:r>
    </w:p>
    <w:p w14:paraId="71572208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36C18551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39244A5F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4045DF1A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 xml:space="preserve">Charakter stosunku, jaki będzie łączył nas z </w:t>
      </w:r>
      <w:r>
        <w:rPr>
          <w:rFonts w:ascii="Arial" w:hAnsi="Arial" w:cs="Arial"/>
        </w:rPr>
        <w:t>Wykonawcą</w:t>
      </w:r>
      <w:r w:rsidRPr="00931A93">
        <w:rPr>
          <w:rFonts w:ascii="Arial" w:hAnsi="Arial" w:cs="Arial"/>
        </w:rPr>
        <w:t xml:space="preserve">: </w:t>
      </w:r>
    </w:p>
    <w:p w14:paraId="538CB1F3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57939862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……………………………………………...………………………………………………………………………</w:t>
      </w:r>
    </w:p>
    <w:p w14:paraId="5449D106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2EE4C2D3" w14:textId="77777777" w:rsidR="00BE4D2B" w:rsidRPr="00931A93" w:rsidRDefault="00BE4D2B" w:rsidP="00E513DA">
      <w:pPr>
        <w:jc w:val="both"/>
        <w:rPr>
          <w:rFonts w:ascii="Arial" w:hAnsi="Arial" w:cs="Arial"/>
        </w:rPr>
      </w:pPr>
    </w:p>
    <w:p w14:paraId="1912E4DB" w14:textId="77777777" w:rsidR="00BE4D2B" w:rsidRPr="00931A93" w:rsidRDefault="00BE4D2B" w:rsidP="00E513DA">
      <w:pPr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…………………………………………….</w:t>
      </w:r>
      <w:r w:rsidR="00D722DE">
        <w:rPr>
          <w:rFonts w:ascii="Arial" w:hAnsi="Arial" w:cs="Arial"/>
        </w:rPr>
        <w:t xml:space="preserve"> </w:t>
      </w:r>
    </w:p>
    <w:p w14:paraId="04E274FD" w14:textId="77777777" w:rsidR="00BE4D2B" w:rsidRPr="00931A93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931A93">
        <w:rPr>
          <w:rFonts w:ascii="Arial" w:hAnsi="Arial" w:cs="Arial"/>
          <w:sz w:val="16"/>
          <w:szCs w:val="16"/>
        </w:rPr>
        <w:t xml:space="preserve">         (miejsce i data złożenia oświadczenia) </w:t>
      </w:r>
    </w:p>
    <w:p w14:paraId="7EAEAFB3" w14:textId="77777777" w:rsidR="00BE4D2B" w:rsidRPr="00931A93" w:rsidRDefault="00BE4D2B" w:rsidP="00E513DA">
      <w:pPr>
        <w:jc w:val="both"/>
        <w:rPr>
          <w:rFonts w:ascii="Arial" w:hAnsi="Arial" w:cs="Arial"/>
          <w:sz w:val="16"/>
          <w:szCs w:val="16"/>
        </w:rPr>
      </w:pPr>
    </w:p>
    <w:p w14:paraId="0E976329" w14:textId="77777777" w:rsidR="00BE4D2B" w:rsidRPr="00931A93" w:rsidRDefault="00BE4D2B" w:rsidP="00E513DA">
      <w:pPr>
        <w:ind w:left="4254" w:firstLine="709"/>
        <w:jc w:val="both"/>
        <w:rPr>
          <w:rFonts w:ascii="Arial" w:hAnsi="Arial" w:cs="Arial"/>
        </w:rPr>
      </w:pPr>
      <w:r w:rsidRPr="00931A93">
        <w:rPr>
          <w:rFonts w:ascii="Arial" w:hAnsi="Arial" w:cs="Arial"/>
        </w:rPr>
        <w:t>…………………………………………………</w:t>
      </w:r>
      <w:r w:rsidR="00E513DA">
        <w:rPr>
          <w:rFonts w:ascii="Arial" w:hAnsi="Arial" w:cs="Arial"/>
        </w:rPr>
        <w:t>….</w:t>
      </w:r>
    </w:p>
    <w:p w14:paraId="60C3DC8E" w14:textId="77777777" w:rsidR="00BE4D2B" w:rsidRDefault="00BE4D2B" w:rsidP="00E513DA">
      <w:pPr>
        <w:ind w:left="4962" w:firstLine="1"/>
        <w:jc w:val="both"/>
        <w:rPr>
          <w:rFonts w:ascii="Arial" w:hAnsi="Arial" w:cs="Arial"/>
          <w:i/>
        </w:rPr>
      </w:pPr>
      <w:r w:rsidRPr="00931A93">
        <w:rPr>
          <w:rFonts w:ascii="Arial" w:hAnsi="Arial" w:cs="Arial"/>
          <w:sz w:val="16"/>
          <w:szCs w:val="16"/>
        </w:rPr>
        <w:t xml:space="preserve">(podpis osoby uprawnionej do składania oświadczeń woli </w:t>
      </w:r>
      <w:r>
        <w:rPr>
          <w:rFonts w:ascii="Arial" w:hAnsi="Arial" w:cs="Arial"/>
          <w:sz w:val="16"/>
          <w:szCs w:val="16"/>
        </w:rPr>
        <w:br/>
      </w:r>
      <w:r w:rsidRPr="00931A93">
        <w:rPr>
          <w:rFonts w:ascii="Arial" w:hAnsi="Arial" w:cs="Arial"/>
          <w:sz w:val="16"/>
          <w:szCs w:val="16"/>
        </w:rPr>
        <w:t>w imieniu podmiotu o</w:t>
      </w:r>
      <w:r w:rsidR="003234DE">
        <w:rPr>
          <w:rFonts w:ascii="Arial" w:hAnsi="Arial" w:cs="Arial"/>
          <w:sz w:val="16"/>
          <w:szCs w:val="16"/>
        </w:rPr>
        <w:t>ddającego do dyspozycji zasoby</w:t>
      </w:r>
      <w:r w:rsidR="005E306E">
        <w:rPr>
          <w:rFonts w:ascii="Arial" w:hAnsi="Arial" w:cs="Arial"/>
          <w:sz w:val="16"/>
          <w:szCs w:val="16"/>
        </w:rPr>
        <w:t>)</w:t>
      </w:r>
    </w:p>
    <w:p w14:paraId="54F12A6C" w14:textId="77777777" w:rsidR="0097010D" w:rsidRPr="003234DE" w:rsidRDefault="00F11790" w:rsidP="003234DE">
      <w:pPr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6E6D">
        <w:rPr>
          <w:rFonts w:ascii="Times New Roman" w:hAnsi="Times New Roman"/>
          <w:kern w:val="1"/>
          <w:sz w:val="16"/>
          <w:szCs w:val="16"/>
          <w:lang w:eastAsia="ar-SA"/>
        </w:rPr>
        <w:t xml:space="preserve">                       </w:t>
      </w:r>
    </w:p>
    <w:sectPr w:rsidR="0097010D" w:rsidRPr="003234DE" w:rsidSect="00E513DA">
      <w:pgSz w:w="11906" w:h="16838"/>
      <w:pgMar w:top="709" w:right="1417" w:bottom="1417" w:left="1417" w:header="709" w:footer="33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6547D43" w16cex:dateUtc="2025-05-16T08:19:00Z"/>
  <w16cex:commentExtensible w16cex:durableId="305C95B3" w16cex:dateUtc="2025-05-16T09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8BB9C2" w16cid:durableId="16547D43"/>
  <w16cid:commentId w16cid:paraId="3C3F6D0C" w16cid:durableId="305C95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F382E" w14:textId="77777777" w:rsidR="0060091B" w:rsidRDefault="0060091B" w:rsidP="00983EA7">
      <w:r>
        <w:separator/>
      </w:r>
    </w:p>
  </w:endnote>
  <w:endnote w:type="continuationSeparator" w:id="0">
    <w:p w14:paraId="276CE058" w14:textId="77777777" w:rsidR="0060091B" w:rsidRDefault="0060091B" w:rsidP="00983EA7">
      <w:r>
        <w:continuationSeparator/>
      </w:r>
    </w:p>
  </w:endnote>
  <w:endnote w:type="continuationNotice" w:id="1">
    <w:p w14:paraId="4271EE4F" w14:textId="77777777" w:rsidR="0060091B" w:rsidRDefault="006009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EE"/>
    <w:family w:val="swiss"/>
    <w:pitch w:val="variable"/>
    <w:sig w:usb0="8100AAF7" w:usb1="0000807B" w:usb2="00000008" w:usb3="00000000" w:csb0="0000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MS Mincho"/>
    <w:charset w:val="00"/>
    <w:family w:val="swiss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C1C52" w14:textId="77777777" w:rsidR="00E90653" w:rsidRPr="002F5E23" w:rsidRDefault="00E90653" w:rsidP="00E90653">
    <w:pPr>
      <w:jc w:val="both"/>
      <w:rPr>
        <w:rFonts w:ascii="Arial" w:hAnsi="Arial" w:cs="Arial"/>
        <w:sz w:val="16"/>
        <w:szCs w:val="16"/>
      </w:rPr>
    </w:pPr>
    <w:r w:rsidRPr="002F5E23">
      <w:rPr>
        <w:rFonts w:ascii="Arial" w:hAnsi="Arial" w:cs="Arial"/>
        <w:sz w:val="16"/>
        <w:szCs w:val="16"/>
      </w:rPr>
      <w:t>Sąd Okręgowy w Warszawie</w:t>
    </w:r>
  </w:p>
  <w:p w14:paraId="02D73781" w14:textId="77777777" w:rsidR="00E90653" w:rsidRPr="002F5E23" w:rsidRDefault="00E90653" w:rsidP="00E90653">
    <w:pPr>
      <w:jc w:val="both"/>
      <w:rPr>
        <w:rFonts w:ascii="Arial" w:hAnsi="Arial" w:cs="Arial"/>
        <w:sz w:val="16"/>
        <w:szCs w:val="16"/>
      </w:rPr>
    </w:pPr>
    <w:r w:rsidRPr="002F5E23">
      <w:rPr>
        <w:rFonts w:ascii="Arial" w:hAnsi="Arial" w:cs="Arial"/>
        <w:sz w:val="16"/>
        <w:szCs w:val="16"/>
      </w:rPr>
      <w:t>Postępowanie prowadzone w trybie podstawowym poniżej 143.000 euro.</w:t>
    </w:r>
  </w:p>
  <w:p w14:paraId="15790ECE" w14:textId="77777777" w:rsidR="00E90653" w:rsidRDefault="00E90653" w:rsidP="00E90653">
    <w:pPr>
      <w:pStyle w:val="Stopka"/>
      <w:tabs>
        <w:tab w:val="clear" w:pos="9072"/>
      </w:tabs>
      <w:jc w:val="both"/>
      <w:rPr>
        <w:rFonts w:ascii="Arial" w:eastAsia="Calibri" w:hAnsi="Arial" w:cs="Arial"/>
        <w:b/>
        <w:bCs/>
        <w:sz w:val="16"/>
        <w:szCs w:val="16"/>
        <w:lang w:val="pl-PL"/>
      </w:rPr>
    </w:pPr>
    <w:r>
      <w:rPr>
        <w:rFonts w:ascii="Arial" w:eastAsia="Calibri" w:hAnsi="Arial" w:cs="Arial"/>
        <w:b/>
        <w:bCs/>
        <w:sz w:val="16"/>
        <w:szCs w:val="16"/>
        <w:lang w:val="pl-PL"/>
      </w:rPr>
      <w:t>Ś</w:t>
    </w:r>
    <w:r w:rsidRPr="00354706">
      <w:rPr>
        <w:rFonts w:ascii="Arial" w:eastAsia="Calibri" w:hAnsi="Arial" w:cs="Arial"/>
        <w:b/>
        <w:bCs/>
        <w:sz w:val="16"/>
        <w:szCs w:val="16"/>
        <w:lang w:val="pl-PL"/>
      </w:rPr>
      <w:t xml:space="preserve">wiadczenie usługi konserwacji, bieżącej eksploatacji i napraw awaryjnych systemów bezpieczeństwa dla potrzeb Sądu Okręgowego  w Warszawie </w:t>
    </w:r>
  </w:p>
  <w:p w14:paraId="6039BE7E" w14:textId="77777777" w:rsidR="00E90653" w:rsidRDefault="00E90653" w:rsidP="00E90653">
    <w:pPr>
      <w:pStyle w:val="Stopka"/>
      <w:rPr>
        <w:rFonts w:ascii="Arial" w:hAnsi="Arial" w:cs="Arial"/>
        <w:sz w:val="16"/>
        <w:szCs w:val="16"/>
      </w:rPr>
    </w:pPr>
    <w:r w:rsidRPr="002F5E23">
      <w:rPr>
        <w:rFonts w:ascii="Arial" w:hAnsi="Arial" w:cs="Arial"/>
        <w:sz w:val="16"/>
        <w:szCs w:val="16"/>
      </w:rPr>
      <w:t xml:space="preserve">Zamówienie numer </w:t>
    </w:r>
    <w:r>
      <w:rPr>
        <w:rFonts w:ascii="Arial" w:hAnsi="Arial" w:cs="Arial"/>
        <w:sz w:val="16"/>
        <w:szCs w:val="16"/>
      </w:rPr>
      <w:t>ZP/SUN/11/25</w:t>
    </w:r>
    <w:r w:rsidRPr="002F5E23">
      <w:rPr>
        <w:rFonts w:ascii="Arial" w:hAnsi="Arial" w:cs="Arial"/>
        <w:sz w:val="16"/>
        <w:szCs w:val="16"/>
      </w:rPr>
      <w:t xml:space="preserve">                 </w:t>
    </w:r>
  </w:p>
  <w:p w14:paraId="69516C62" w14:textId="77777777" w:rsidR="00E90653" w:rsidRDefault="00E906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E9D7" w14:textId="77777777" w:rsidR="0060091B" w:rsidRPr="006D1B60" w:rsidRDefault="0060091B" w:rsidP="006D1B60">
    <w:pPr>
      <w:jc w:val="both"/>
      <w:rPr>
        <w:rFonts w:ascii="Arial" w:hAnsi="Arial" w:cs="Arial"/>
        <w:sz w:val="16"/>
        <w:szCs w:val="16"/>
      </w:rPr>
    </w:pPr>
    <w:r w:rsidRPr="006D1B60">
      <w:rPr>
        <w:rFonts w:ascii="Arial" w:hAnsi="Arial" w:cs="Arial"/>
        <w:sz w:val="16"/>
        <w:szCs w:val="16"/>
      </w:rPr>
      <w:t>Sąd Okręgowy w Warszawie</w:t>
    </w:r>
  </w:p>
  <w:p w14:paraId="2D5C9D9F" w14:textId="77777777" w:rsidR="0060091B" w:rsidRPr="006D1B60" w:rsidRDefault="0060091B" w:rsidP="006D1B60">
    <w:pPr>
      <w:jc w:val="both"/>
      <w:rPr>
        <w:rFonts w:ascii="Arial" w:hAnsi="Arial" w:cs="Arial"/>
        <w:sz w:val="16"/>
        <w:szCs w:val="16"/>
      </w:rPr>
    </w:pPr>
    <w:r w:rsidRPr="006D1B60">
      <w:rPr>
        <w:rFonts w:ascii="Arial" w:hAnsi="Arial" w:cs="Arial"/>
        <w:sz w:val="16"/>
        <w:szCs w:val="16"/>
      </w:rPr>
      <w:t>Postępowanie prowadzone w trybie podstawowym poniżej 143.000 euro.</w:t>
    </w:r>
  </w:p>
  <w:p w14:paraId="55179F4C" w14:textId="77777777" w:rsidR="0060091B" w:rsidRPr="006D1B60" w:rsidRDefault="0060091B" w:rsidP="006D1B60">
    <w:pPr>
      <w:tabs>
        <w:tab w:val="center" w:pos="4536"/>
      </w:tabs>
      <w:jc w:val="both"/>
      <w:rPr>
        <w:rFonts w:ascii="Arial" w:eastAsia="Calibri" w:hAnsi="Arial" w:cs="Arial"/>
        <w:b/>
        <w:bCs/>
        <w:sz w:val="16"/>
        <w:szCs w:val="16"/>
      </w:rPr>
    </w:pPr>
    <w:r w:rsidRPr="006D1B60">
      <w:rPr>
        <w:rFonts w:ascii="Arial" w:eastAsia="Calibri" w:hAnsi="Arial" w:cs="Arial"/>
        <w:b/>
        <w:bCs/>
        <w:sz w:val="16"/>
        <w:szCs w:val="16"/>
      </w:rPr>
      <w:t xml:space="preserve">Świadczenie usługi konserwacji, bieżącej eksploatacji i napraw awaryjnych systemów bezpieczeństwa dla potrzeb Sądu Okręgowego  w Warszawie </w:t>
    </w:r>
  </w:p>
  <w:p w14:paraId="06470BD7" w14:textId="22518AE5" w:rsidR="0060091B" w:rsidRPr="006D1B60" w:rsidRDefault="0060091B" w:rsidP="006D1B60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x-none"/>
      </w:rPr>
    </w:pPr>
    <w:r w:rsidRPr="006D1B60">
      <w:rPr>
        <w:rFonts w:ascii="Arial" w:hAnsi="Arial" w:cs="Arial"/>
        <w:sz w:val="16"/>
        <w:szCs w:val="16"/>
        <w:lang w:val="x-none"/>
      </w:rPr>
      <w:t xml:space="preserve">Zamówienie numer </w:t>
    </w:r>
    <w:r>
      <w:rPr>
        <w:rFonts w:ascii="Arial" w:hAnsi="Arial" w:cs="Arial"/>
        <w:sz w:val="16"/>
        <w:szCs w:val="16"/>
        <w:lang w:val="x-none"/>
      </w:rPr>
      <w:t>ZP/SUN/11/25</w:t>
    </w:r>
    <w:r w:rsidRPr="006D1B60">
      <w:rPr>
        <w:rFonts w:ascii="Arial" w:hAnsi="Arial" w:cs="Arial"/>
        <w:sz w:val="16"/>
        <w:szCs w:val="16"/>
        <w:lang w:val="x-none"/>
      </w:rPr>
      <w:t xml:space="preserve">                 </w:t>
    </w:r>
  </w:p>
  <w:p w14:paraId="6E9DF9CA" w14:textId="77777777" w:rsidR="0060091B" w:rsidRPr="006D1B60" w:rsidRDefault="0060091B" w:rsidP="006D1B60">
    <w:pPr>
      <w:tabs>
        <w:tab w:val="center" w:pos="4536"/>
        <w:tab w:val="right" w:pos="9072"/>
      </w:tabs>
      <w:ind w:left="426"/>
      <w:jc w:val="right"/>
      <w:rPr>
        <w:rFonts w:ascii="Arial" w:hAnsi="Arial" w:cs="Arial"/>
        <w:sz w:val="16"/>
        <w:szCs w:val="16"/>
        <w:lang w:val="x-none"/>
      </w:rPr>
    </w:pPr>
    <w:r w:rsidRPr="006D1B60">
      <w:rPr>
        <w:rFonts w:ascii="Arial" w:hAnsi="Arial" w:cs="Arial"/>
        <w:sz w:val="16"/>
        <w:szCs w:val="16"/>
      </w:rPr>
      <w:t xml:space="preserve">Strona </w:t>
    </w:r>
    <w:r w:rsidRPr="006D1B60">
      <w:rPr>
        <w:rFonts w:ascii="Arial" w:hAnsi="Arial" w:cs="Arial"/>
        <w:bCs/>
        <w:sz w:val="16"/>
        <w:szCs w:val="16"/>
        <w:lang w:val="x-none"/>
      </w:rPr>
      <w:fldChar w:fldCharType="begin"/>
    </w:r>
    <w:r w:rsidRPr="006D1B60">
      <w:rPr>
        <w:rFonts w:ascii="Arial" w:hAnsi="Arial" w:cs="Arial"/>
        <w:bCs/>
        <w:sz w:val="16"/>
        <w:szCs w:val="16"/>
        <w:lang w:val="x-none"/>
      </w:rPr>
      <w:instrText>PAGE</w:instrText>
    </w:r>
    <w:r w:rsidRPr="006D1B60">
      <w:rPr>
        <w:rFonts w:ascii="Arial" w:hAnsi="Arial" w:cs="Arial"/>
        <w:bCs/>
        <w:sz w:val="16"/>
        <w:szCs w:val="16"/>
        <w:lang w:val="x-none"/>
      </w:rPr>
      <w:fldChar w:fldCharType="separate"/>
    </w:r>
    <w:r w:rsidR="00E90653">
      <w:rPr>
        <w:rFonts w:ascii="Arial" w:hAnsi="Arial" w:cs="Arial"/>
        <w:bCs/>
        <w:noProof/>
        <w:sz w:val="16"/>
        <w:szCs w:val="16"/>
        <w:lang w:val="x-none"/>
      </w:rPr>
      <w:t>32</w:t>
    </w:r>
    <w:r w:rsidRPr="006D1B60">
      <w:rPr>
        <w:rFonts w:ascii="Arial" w:hAnsi="Arial" w:cs="Arial"/>
        <w:bCs/>
        <w:sz w:val="16"/>
        <w:szCs w:val="16"/>
        <w:lang w:val="x-none"/>
      </w:rPr>
      <w:fldChar w:fldCharType="end"/>
    </w:r>
    <w:r w:rsidRPr="006D1B60">
      <w:rPr>
        <w:rFonts w:ascii="Arial" w:hAnsi="Arial" w:cs="Arial"/>
        <w:sz w:val="16"/>
        <w:szCs w:val="16"/>
      </w:rPr>
      <w:t xml:space="preserve"> z </w:t>
    </w:r>
    <w:r w:rsidRPr="006D1B60">
      <w:rPr>
        <w:rFonts w:ascii="Arial" w:hAnsi="Arial" w:cs="Arial"/>
        <w:bCs/>
        <w:sz w:val="16"/>
        <w:szCs w:val="16"/>
        <w:lang w:val="x-none"/>
      </w:rPr>
      <w:fldChar w:fldCharType="begin"/>
    </w:r>
    <w:r w:rsidRPr="006D1B60">
      <w:rPr>
        <w:rFonts w:ascii="Arial" w:hAnsi="Arial" w:cs="Arial"/>
        <w:bCs/>
        <w:sz w:val="16"/>
        <w:szCs w:val="16"/>
        <w:lang w:val="x-none"/>
      </w:rPr>
      <w:instrText>NUMPAGES</w:instrText>
    </w:r>
    <w:r w:rsidRPr="006D1B60">
      <w:rPr>
        <w:rFonts w:ascii="Arial" w:hAnsi="Arial" w:cs="Arial"/>
        <w:bCs/>
        <w:sz w:val="16"/>
        <w:szCs w:val="16"/>
        <w:lang w:val="x-none"/>
      </w:rPr>
      <w:fldChar w:fldCharType="separate"/>
    </w:r>
    <w:r w:rsidR="00E90653">
      <w:rPr>
        <w:rFonts w:ascii="Arial" w:hAnsi="Arial" w:cs="Arial"/>
        <w:bCs/>
        <w:noProof/>
        <w:sz w:val="16"/>
        <w:szCs w:val="16"/>
        <w:lang w:val="x-none"/>
      </w:rPr>
      <w:t>75</w:t>
    </w:r>
    <w:r w:rsidRPr="006D1B60">
      <w:rPr>
        <w:rFonts w:ascii="Arial" w:hAnsi="Arial" w:cs="Arial"/>
        <w:bCs/>
        <w:sz w:val="16"/>
        <w:szCs w:val="16"/>
        <w:lang w:val="x-none"/>
      </w:rPr>
      <w:fldChar w:fldCharType="end"/>
    </w:r>
  </w:p>
  <w:p w14:paraId="3D84AD8C" w14:textId="77777777" w:rsidR="0060091B" w:rsidRPr="00F157B9" w:rsidRDefault="0060091B" w:rsidP="0033060D">
    <w:pPr>
      <w:pStyle w:val="Stopka"/>
      <w:tabs>
        <w:tab w:val="clear" w:pos="4536"/>
        <w:tab w:val="clear" w:pos="9072"/>
        <w:tab w:val="left" w:pos="1695"/>
        <w:tab w:val="right" w:pos="9354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6C07DE">
      <w:rPr>
        <w:rFonts w:ascii="Arial" w:hAnsi="Arial" w:cs="Arial"/>
        <w:sz w:val="16"/>
        <w:szCs w:val="16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CEB27" w14:textId="77777777" w:rsidR="0060091B" w:rsidRPr="00CA6F0C" w:rsidRDefault="0060091B" w:rsidP="003D51C9">
    <w:pPr>
      <w:ind w:left="567"/>
      <w:jc w:val="both"/>
      <w:rPr>
        <w:rFonts w:ascii="Arial" w:hAnsi="Arial" w:cs="Arial"/>
        <w:sz w:val="16"/>
        <w:szCs w:val="16"/>
      </w:rPr>
    </w:pPr>
    <w:r w:rsidRPr="00CA6F0C">
      <w:rPr>
        <w:rFonts w:ascii="Arial" w:hAnsi="Arial" w:cs="Arial"/>
        <w:sz w:val="16"/>
        <w:szCs w:val="16"/>
      </w:rPr>
      <w:t>Sąd Okręgowy w Warszawie</w:t>
    </w:r>
  </w:p>
  <w:p w14:paraId="03563786" w14:textId="77777777" w:rsidR="0060091B" w:rsidRPr="00472900" w:rsidRDefault="0060091B" w:rsidP="003D51C9">
    <w:pPr>
      <w:ind w:left="567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Postępowanie prowadzone w trybie podstawowym</w:t>
    </w:r>
    <w:r w:rsidRPr="00CA6F0C">
      <w:rPr>
        <w:rFonts w:ascii="Arial" w:hAnsi="Arial" w:cs="Arial"/>
        <w:sz w:val="16"/>
        <w:szCs w:val="16"/>
      </w:rPr>
      <w:t xml:space="preserve"> po</w:t>
    </w:r>
    <w:r>
      <w:rPr>
        <w:rFonts w:ascii="Arial" w:hAnsi="Arial" w:cs="Arial"/>
        <w:sz w:val="16"/>
        <w:szCs w:val="16"/>
      </w:rPr>
      <w:t>niż</w:t>
    </w:r>
    <w:r w:rsidRPr="00CA6F0C">
      <w:rPr>
        <w:rFonts w:ascii="Arial" w:hAnsi="Arial" w:cs="Arial"/>
        <w:sz w:val="16"/>
        <w:szCs w:val="16"/>
      </w:rPr>
      <w:t xml:space="preserve">ej </w:t>
    </w:r>
    <w:r>
      <w:rPr>
        <w:rFonts w:ascii="Arial" w:hAnsi="Arial" w:cs="Arial"/>
        <w:sz w:val="16"/>
        <w:szCs w:val="16"/>
      </w:rPr>
      <w:t>143.000,00 euro.</w:t>
    </w:r>
  </w:p>
  <w:p w14:paraId="1D9CC901" w14:textId="77777777" w:rsidR="0060091B" w:rsidRPr="00AF70F8" w:rsidRDefault="0060091B" w:rsidP="003D51C9">
    <w:pPr>
      <w:pStyle w:val="Stopka"/>
      <w:tabs>
        <w:tab w:val="clear" w:pos="4536"/>
        <w:tab w:val="clear" w:pos="9072"/>
      </w:tabs>
      <w:ind w:left="567"/>
      <w:jc w:val="both"/>
      <w:rPr>
        <w:rFonts w:ascii="Arial" w:eastAsia="Calibri" w:hAnsi="Arial" w:cs="Arial"/>
        <w:b/>
        <w:bCs/>
        <w:sz w:val="16"/>
        <w:szCs w:val="16"/>
        <w:lang w:eastAsia="en-US"/>
      </w:rPr>
    </w:pPr>
    <w:r w:rsidRPr="00AF70F8">
      <w:rPr>
        <w:rFonts w:ascii="Arial" w:eastAsia="Calibri" w:hAnsi="Arial" w:cs="Arial"/>
        <w:b/>
        <w:bCs/>
        <w:sz w:val="16"/>
        <w:szCs w:val="16"/>
        <w:lang w:eastAsia="en-US"/>
      </w:rPr>
      <w:t xml:space="preserve">Świadczenie usługi konserwacji, bieżącej eksploatacji i napraw awaryjnych systemów bezpieczeństwa dla potrzeb Sądu </w:t>
    </w:r>
    <w:r>
      <w:rPr>
        <w:rFonts w:ascii="Arial" w:eastAsia="Calibri" w:hAnsi="Arial" w:cs="Arial"/>
        <w:b/>
        <w:bCs/>
        <w:sz w:val="16"/>
        <w:szCs w:val="16"/>
        <w:lang w:val="pl-PL" w:eastAsia="en-US"/>
      </w:rPr>
      <w:t>O</w:t>
    </w:r>
    <w:r w:rsidRPr="00AF70F8">
      <w:rPr>
        <w:rFonts w:ascii="Arial" w:eastAsia="Calibri" w:hAnsi="Arial" w:cs="Arial"/>
        <w:b/>
        <w:bCs/>
        <w:sz w:val="16"/>
        <w:szCs w:val="16"/>
        <w:lang w:eastAsia="en-US"/>
      </w:rPr>
      <w:t xml:space="preserve">kręgowego  w Warszawie </w:t>
    </w:r>
  </w:p>
  <w:p w14:paraId="22D7DD1E" w14:textId="135AE189" w:rsidR="0060091B" w:rsidRPr="00AF70F8" w:rsidRDefault="0060091B" w:rsidP="003D51C9">
    <w:pPr>
      <w:pStyle w:val="Stopka"/>
      <w:tabs>
        <w:tab w:val="clear" w:pos="4536"/>
        <w:tab w:val="clear" w:pos="9072"/>
      </w:tabs>
      <w:ind w:left="567"/>
      <w:jc w:val="both"/>
      <w:rPr>
        <w:rFonts w:ascii="Arial" w:eastAsia="Calibri" w:hAnsi="Arial" w:cs="Arial"/>
        <w:b/>
        <w:bCs/>
        <w:sz w:val="16"/>
        <w:szCs w:val="16"/>
        <w:lang w:eastAsia="en-US"/>
      </w:rPr>
    </w:pPr>
    <w:r w:rsidRPr="00AF70F8">
      <w:rPr>
        <w:rFonts w:ascii="Arial" w:eastAsia="Calibri" w:hAnsi="Arial" w:cs="Arial"/>
        <w:b/>
        <w:bCs/>
        <w:sz w:val="16"/>
        <w:szCs w:val="16"/>
        <w:lang w:eastAsia="en-US"/>
      </w:rPr>
      <w:t xml:space="preserve">Zamówienie numer </w:t>
    </w:r>
    <w:r>
      <w:rPr>
        <w:rFonts w:ascii="Arial" w:eastAsia="Calibri" w:hAnsi="Arial" w:cs="Arial"/>
        <w:b/>
        <w:bCs/>
        <w:sz w:val="16"/>
        <w:szCs w:val="16"/>
        <w:lang w:eastAsia="en-US"/>
      </w:rPr>
      <w:t>ZP/SUN/11/25</w:t>
    </w:r>
    <w:r w:rsidRPr="00AF70F8">
      <w:rPr>
        <w:rFonts w:ascii="Arial" w:eastAsia="Calibri" w:hAnsi="Arial" w:cs="Arial"/>
        <w:b/>
        <w:bCs/>
        <w:sz w:val="16"/>
        <w:szCs w:val="16"/>
        <w:lang w:eastAsia="en-US"/>
      </w:rPr>
      <w:t xml:space="preserve">                 </w:t>
    </w:r>
  </w:p>
  <w:p w14:paraId="4E4A92C0" w14:textId="5B310464" w:rsidR="0060091B" w:rsidRPr="003C4C35" w:rsidRDefault="0060091B" w:rsidP="001E4BC5">
    <w:pPr>
      <w:pStyle w:val="Stopka"/>
      <w:tabs>
        <w:tab w:val="clear" w:pos="9072"/>
      </w:tabs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  <w:lang w:val="pl-PL"/>
      </w:rPr>
      <w:t xml:space="preserve">                </w:t>
    </w:r>
    <w:r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ab/>
      <w:t xml:space="preserve">                                                   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D2333" w14:textId="77777777" w:rsidR="0060091B" w:rsidRPr="00CA6F0C" w:rsidRDefault="0060091B" w:rsidP="00DC049C">
    <w:pPr>
      <w:ind w:left="-142"/>
      <w:jc w:val="both"/>
      <w:rPr>
        <w:rFonts w:ascii="Arial" w:hAnsi="Arial" w:cs="Arial"/>
        <w:sz w:val="16"/>
        <w:szCs w:val="16"/>
      </w:rPr>
    </w:pPr>
    <w:r w:rsidRPr="00CA6F0C">
      <w:rPr>
        <w:rFonts w:ascii="Arial" w:hAnsi="Arial" w:cs="Arial"/>
        <w:sz w:val="16"/>
        <w:szCs w:val="16"/>
      </w:rPr>
      <w:t>Sąd Okręgowy w Warszawie</w:t>
    </w:r>
  </w:p>
  <w:p w14:paraId="02CC37B1" w14:textId="77777777" w:rsidR="0060091B" w:rsidRPr="00472900" w:rsidRDefault="0060091B" w:rsidP="00DC049C">
    <w:pPr>
      <w:ind w:left="-142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Postępowanie prowadzone w trybie podstawowym</w:t>
    </w:r>
    <w:r w:rsidRPr="00CA6F0C">
      <w:rPr>
        <w:rFonts w:ascii="Arial" w:hAnsi="Arial" w:cs="Arial"/>
        <w:sz w:val="16"/>
        <w:szCs w:val="16"/>
      </w:rPr>
      <w:t xml:space="preserve"> po</w:t>
    </w:r>
    <w:r>
      <w:rPr>
        <w:rFonts w:ascii="Arial" w:hAnsi="Arial" w:cs="Arial"/>
        <w:sz w:val="16"/>
        <w:szCs w:val="16"/>
      </w:rPr>
      <w:t>niż</w:t>
    </w:r>
    <w:r w:rsidRPr="00CA6F0C">
      <w:rPr>
        <w:rFonts w:ascii="Arial" w:hAnsi="Arial" w:cs="Arial"/>
        <w:sz w:val="16"/>
        <w:szCs w:val="16"/>
      </w:rPr>
      <w:t xml:space="preserve">ej </w:t>
    </w:r>
    <w:r>
      <w:rPr>
        <w:rFonts w:ascii="Arial" w:hAnsi="Arial" w:cs="Arial"/>
        <w:sz w:val="16"/>
        <w:szCs w:val="16"/>
      </w:rPr>
      <w:t>143.000,00 euro.</w:t>
    </w:r>
  </w:p>
  <w:p w14:paraId="6F8144CF" w14:textId="77777777" w:rsidR="0060091B" w:rsidRPr="00AF70F8" w:rsidRDefault="0060091B" w:rsidP="00DC049C">
    <w:pPr>
      <w:pStyle w:val="Stopka"/>
      <w:tabs>
        <w:tab w:val="clear" w:pos="4536"/>
        <w:tab w:val="clear" w:pos="9072"/>
      </w:tabs>
      <w:ind w:left="-142"/>
      <w:jc w:val="both"/>
      <w:rPr>
        <w:rFonts w:ascii="Arial" w:eastAsia="Calibri" w:hAnsi="Arial" w:cs="Arial"/>
        <w:b/>
        <w:bCs/>
        <w:sz w:val="16"/>
        <w:szCs w:val="16"/>
        <w:lang w:eastAsia="en-US"/>
      </w:rPr>
    </w:pPr>
    <w:r w:rsidRPr="00AF70F8">
      <w:rPr>
        <w:rFonts w:ascii="Arial" w:eastAsia="Calibri" w:hAnsi="Arial" w:cs="Arial"/>
        <w:b/>
        <w:bCs/>
        <w:sz w:val="16"/>
        <w:szCs w:val="16"/>
        <w:lang w:eastAsia="en-US"/>
      </w:rPr>
      <w:t xml:space="preserve">Świadczenie usługi konserwacji, bieżącej eksploatacji i napraw awaryjnych systemów bezpieczeństwa dla potrzeb Sądu </w:t>
    </w:r>
    <w:r>
      <w:rPr>
        <w:rFonts w:ascii="Arial" w:eastAsia="Calibri" w:hAnsi="Arial" w:cs="Arial"/>
        <w:b/>
        <w:bCs/>
        <w:sz w:val="16"/>
        <w:szCs w:val="16"/>
        <w:lang w:val="pl-PL" w:eastAsia="en-US"/>
      </w:rPr>
      <w:t>O</w:t>
    </w:r>
    <w:r w:rsidRPr="00AF70F8">
      <w:rPr>
        <w:rFonts w:ascii="Arial" w:eastAsia="Calibri" w:hAnsi="Arial" w:cs="Arial"/>
        <w:b/>
        <w:bCs/>
        <w:sz w:val="16"/>
        <w:szCs w:val="16"/>
        <w:lang w:eastAsia="en-US"/>
      </w:rPr>
      <w:t xml:space="preserve">kręgowego  w Warszawie </w:t>
    </w:r>
  </w:p>
  <w:p w14:paraId="4D39AC4A" w14:textId="0D87E464" w:rsidR="0060091B" w:rsidRPr="00AF70F8" w:rsidRDefault="0060091B" w:rsidP="00DC049C">
    <w:pPr>
      <w:pStyle w:val="Stopka"/>
      <w:tabs>
        <w:tab w:val="clear" w:pos="4536"/>
        <w:tab w:val="clear" w:pos="9072"/>
      </w:tabs>
      <w:ind w:left="-142"/>
      <w:jc w:val="both"/>
      <w:rPr>
        <w:rFonts w:ascii="Arial" w:eastAsia="Calibri" w:hAnsi="Arial" w:cs="Arial"/>
        <w:b/>
        <w:bCs/>
        <w:sz w:val="16"/>
        <w:szCs w:val="16"/>
        <w:lang w:eastAsia="en-US"/>
      </w:rPr>
    </w:pPr>
    <w:r w:rsidRPr="00AF70F8">
      <w:rPr>
        <w:rFonts w:ascii="Arial" w:eastAsia="Calibri" w:hAnsi="Arial" w:cs="Arial"/>
        <w:b/>
        <w:bCs/>
        <w:sz w:val="16"/>
        <w:szCs w:val="16"/>
        <w:lang w:eastAsia="en-US"/>
      </w:rPr>
      <w:t xml:space="preserve">Zamówienie numer </w:t>
    </w:r>
    <w:r>
      <w:rPr>
        <w:rFonts w:ascii="Arial" w:eastAsia="Calibri" w:hAnsi="Arial" w:cs="Arial"/>
        <w:b/>
        <w:bCs/>
        <w:sz w:val="16"/>
        <w:szCs w:val="16"/>
        <w:lang w:eastAsia="en-US"/>
      </w:rPr>
      <w:t>ZP/SUN/11/25</w:t>
    </w:r>
    <w:r w:rsidRPr="00AF70F8">
      <w:rPr>
        <w:rFonts w:ascii="Arial" w:eastAsia="Calibri" w:hAnsi="Arial" w:cs="Arial"/>
        <w:b/>
        <w:bCs/>
        <w:sz w:val="16"/>
        <w:szCs w:val="16"/>
        <w:lang w:eastAsia="en-US"/>
      </w:rPr>
      <w:t xml:space="preserve">                 </w:t>
    </w:r>
  </w:p>
  <w:p w14:paraId="389383CD" w14:textId="6BCC5569" w:rsidR="0060091B" w:rsidRPr="003C4C35" w:rsidRDefault="0060091B" w:rsidP="001E4BC5">
    <w:pPr>
      <w:pStyle w:val="Stopka"/>
      <w:tabs>
        <w:tab w:val="clear" w:pos="9072"/>
      </w:tabs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pl-PL"/>
      </w:rPr>
      <w:t xml:space="preserve">                </w:t>
    </w:r>
    <w:r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ab/>
      <w:t xml:space="preserve">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9F5C0" w14:textId="77777777" w:rsidR="0060091B" w:rsidRDefault="0060091B" w:rsidP="00983EA7">
      <w:r>
        <w:separator/>
      </w:r>
    </w:p>
  </w:footnote>
  <w:footnote w:type="continuationSeparator" w:id="0">
    <w:p w14:paraId="44E622AD" w14:textId="77777777" w:rsidR="0060091B" w:rsidRDefault="0060091B" w:rsidP="00983EA7">
      <w:r>
        <w:continuationSeparator/>
      </w:r>
    </w:p>
  </w:footnote>
  <w:footnote w:type="continuationNotice" w:id="1">
    <w:p w14:paraId="18D04193" w14:textId="77777777" w:rsidR="0060091B" w:rsidRDefault="006009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CB18B" w14:textId="77777777" w:rsidR="0060091B" w:rsidRDefault="006009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C3025AE"/>
    <w:lvl w:ilvl="0">
      <w:start w:val="1"/>
      <w:numFmt w:val="decimal"/>
      <w:pStyle w:val="Naglowekstrony-podtytuldokumentu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FFFFFF83"/>
    <w:multiLevelType w:val="singleLevel"/>
    <w:tmpl w:val="AEB2935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91DC406A"/>
    <w:name w:val="WW8Num11"/>
    <w:lvl w:ilvl="0">
      <w:start w:val="1"/>
      <w:numFmt w:val="decimal"/>
      <w:suff w:val="nothing"/>
      <w:lvlText w:val="%1."/>
      <w:lvlJc w:val="left"/>
      <w:pPr>
        <w:ind w:left="540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sz w:val="20"/>
        <w:szCs w:val="20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szCs w:val="20"/>
        <w:u w:val="none"/>
      </w:rPr>
    </w:lvl>
  </w:abstractNum>
  <w:abstractNum w:abstractNumId="4" w15:restartNumberingAfterBreak="0">
    <w:nsid w:val="00000007"/>
    <w:multiLevelType w:val="multilevel"/>
    <w:tmpl w:val="59FEFE98"/>
    <w:styleLink w:val="Styl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13"/>
    <w:multiLevelType w:val="multilevel"/>
    <w:tmpl w:val="6DE689D4"/>
    <w:name w:val="WW8Num19"/>
    <w:lvl w:ilvl="0">
      <w:start w:val="1"/>
      <w:numFmt w:val="decimal"/>
      <w:lvlText w:val="%1)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</w:rPr>
    </w:lvl>
  </w:abstractNum>
  <w:abstractNum w:abstractNumId="10" w15:restartNumberingAfterBreak="0">
    <w:nsid w:val="0000001D"/>
    <w:multiLevelType w:val="multilevel"/>
    <w:tmpl w:val="B6C8BA80"/>
    <w:name w:val="WW8Num29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600999"/>
    <w:multiLevelType w:val="multilevel"/>
    <w:tmpl w:val="C4DA7F38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66"/>
        </w:tabs>
        <w:ind w:left="786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13" w15:restartNumberingAfterBreak="0">
    <w:nsid w:val="00A60D3A"/>
    <w:multiLevelType w:val="hybridMultilevel"/>
    <w:tmpl w:val="792E6F24"/>
    <w:lvl w:ilvl="0" w:tplc="C584F770">
      <w:start w:val="2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8438E6"/>
    <w:multiLevelType w:val="hybridMultilevel"/>
    <w:tmpl w:val="FD2AD456"/>
    <w:lvl w:ilvl="0" w:tplc="5532B0CC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E33A00"/>
    <w:multiLevelType w:val="hybridMultilevel"/>
    <w:tmpl w:val="B4140C82"/>
    <w:lvl w:ilvl="0" w:tplc="EA0C6A4E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6" w15:restartNumberingAfterBreak="0">
    <w:nsid w:val="04FE32E2"/>
    <w:multiLevelType w:val="hybridMultilevel"/>
    <w:tmpl w:val="ACA00C50"/>
    <w:lvl w:ilvl="0" w:tplc="EADEF2B0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C610C6"/>
    <w:multiLevelType w:val="hybridMultilevel"/>
    <w:tmpl w:val="7764C410"/>
    <w:name w:val="WW8Num2822"/>
    <w:lvl w:ilvl="0" w:tplc="65002044">
      <w:start w:val="1"/>
      <w:numFmt w:val="decimal"/>
      <w:lvlText w:val="%1. 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1832EF"/>
    <w:multiLevelType w:val="hybridMultilevel"/>
    <w:tmpl w:val="D696B1BC"/>
    <w:lvl w:ilvl="0" w:tplc="7D6E76A2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F656DC1C">
      <w:start w:val="1"/>
      <w:numFmt w:val="decimal"/>
      <w:lvlText w:val="%2)"/>
      <w:lvlJc w:val="left"/>
      <w:pPr>
        <w:ind w:left="207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 w15:restartNumberingAfterBreak="0">
    <w:nsid w:val="082064B0"/>
    <w:multiLevelType w:val="hybridMultilevel"/>
    <w:tmpl w:val="AEE891E2"/>
    <w:lvl w:ilvl="0" w:tplc="89642C30">
      <w:start w:val="1"/>
      <w:numFmt w:val="decimal"/>
      <w:lvlText w:val="%1)"/>
      <w:lvlJc w:val="left"/>
      <w:pPr>
        <w:tabs>
          <w:tab w:val="num" w:pos="2835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0897341C"/>
    <w:multiLevelType w:val="hybridMultilevel"/>
    <w:tmpl w:val="65CCDE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FA1272"/>
    <w:multiLevelType w:val="multilevel"/>
    <w:tmpl w:val="1DBAB7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22" w15:restartNumberingAfterBreak="0">
    <w:nsid w:val="09372E37"/>
    <w:multiLevelType w:val="hybridMultilevel"/>
    <w:tmpl w:val="DA9A0852"/>
    <w:lvl w:ilvl="0" w:tplc="4C8CEA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130807"/>
    <w:multiLevelType w:val="multilevel"/>
    <w:tmpl w:val="B0867234"/>
    <w:lvl w:ilvl="0">
      <w:start w:val="5"/>
      <w:numFmt w:val="decimal"/>
      <w:lvlText w:val="%1"/>
      <w:lvlJc w:val="left"/>
      <w:pPr>
        <w:ind w:left="360" w:hanging="360"/>
      </w:pPr>
      <w:rPr>
        <w:rFonts w:ascii="Tahoma" w:hAnsi="Tahoma" w:cs="Tahoma" w:hint="default"/>
        <w:b w:val="0"/>
      </w:rPr>
    </w:lvl>
    <w:lvl w:ilvl="1">
      <w:start w:val="6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ahoma" w:hAnsi="Tahoma" w:cs="Tahoma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ahoma" w:hAnsi="Tahoma" w:cs="Tahoma" w:hint="default"/>
        <w:b w:val="0"/>
      </w:rPr>
    </w:lvl>
    <w:lvl w:ilvl="4">
      <w:start w:val="7"/>
      <w:numFmt w:val="decimal"/>
      <w:lvlText w:val="%5)"/>
      <w:lvlJc w:val="left"/>
      <w:pPr>
        <w:ind w:left="2520" w:hanging="1080"/>
      </w:pPr>
      <w:rPr>
        <w:rFonts w:ascii="Arial" w:eastAsia="Times New Roman" w:hAnsi="Arial" w:cs="Arial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ahoma" w:hAnsi="Tahoma" w:cs="Tahoma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ahoma" w:hAnsi="Tahoma" w:cs="Tahoma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ahoma" w:hAnsi="Tahoma" w:cs="Tahoma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ahoma" w:hAnsi="Tahoma" w:cs="Tahoma" w:hint="default"/>
        <w:b w:val="0"/>
      </w:rPr>
    </w:lvl>
  </w:abstractNum>
  <w:abstractNum w:abstractNumId="24" w15:restartNumberingAfterBreak="0">
    <w:nsid w:val="0B7127CF"/>
    <w:multiLevelType w:val="multilevel"/>
    <w:tmpl w:val="F472512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25" w15:restartNumberingAfterBreak="0">
    <w:nsid w:val="0BE20C3F"/>
    <w:multiLevelType w:val="hybridMultilevel"/>
    <w:tmpl w:val="178A80E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0F5B50ED"/>
    <w:multiLevelType w:val="hybridMultilevel"/>
    <w:tmpl w:val="A4D2A5B2"/>
    <w:lvl w:ilvl="0" w:tplc="AE183B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04F4A5A"/>
    <w:multiLevelType w:val="hybridMultilevel"/>
    <w:tmpl w:val="6BFC09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109A1707"/>
    <w:multiLevelType w:val="multilevel"/>
    <w:tmpl w:val="EB2A6318"/>
    <w:name w:val="WW8Num162322222222222222222333322222222222222222222222222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29" w15:restartNumberingAfterBreak="0">
    <w:nsid w:val="10E85970"/>
    <w:multiLevelType w:val="multilevel"/>
    <w:tmpl w:val="1A1E6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17C7623"/>
    <w:multiLevelType w:val="hybridMultilevel"/>
    <w:tmpl w:val="FE72F826"/>
    <w:lvl w:ilvl="0" w:tplc="A61617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8A1A57"/>
    <w:multiLevelType w:val="hybridMultilevel"/>
    <w:tmpl w:val="51BACDEC"/>
    <w:name w:val="WW8Num282"/>
    <w:lvl w:ilvl="0" w:tplc="CA14DB56">
      <w:start w:val="2"/>
      <w:numFmt w:val="decimal"/>
      <w:lvlText w:val="%1. 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1B37F4"/>
    <w:multiLevelType w:val="hybridMultilevel"/>
    <w:tmpl w:val="A9A6CBC2"/>
    <w:lvl w:ilvl="0" w:tplc="4A7A7C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311DC8"/>
    <w:multiLevelType w:val="hybridMultilevel"/>
    <w:tmpl w:val="9042AD08"/>
    <w:lvl w:ilvl="0" w:tplc="A93605F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7206A9"/>
    <w:multiLevelType w:val="hybridMultilevel"/>
    <w:tmpl w:val="1922A1D0"/>
    <w:lvl w:ilvl="0" w:tplc="1F207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2"/>
        </w:tabs>
        <w:ind w:left="1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72"/>
        </w:tabs>
        <w:ind w:left="8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92"/>
        </w:tabs>
        <w:ind w:left="15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12"/>
        </w:tabs>
        <w:ind w:left="23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32"/>
        </w:tabs>
        <w:ind w:left="30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52"/>
        </w:tabs>
        <w:ind w:left="37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72"/>
        </w:tabs>
        <w:ind w:left="44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92"/>
        </w:tabs>
        <w:ind w:left="5192" w:hanging="180"/>
      </w:pPr>
    </w:lvl>
  </w:abstractNum>
  <w:abstractNum w:abstractNumId="36" w15:restartNumberingAfterBreak="0">
    <w:nsid w:val="156B712A"/>
    <w:multiLevelType w:val="multilevel"/>
    <w:tmpl w:val="AFB42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lowerLetter"/>
      <w:lvlText w:val="%5)"/>
      <w:lvlJc w:val="left"/>
      <w:pPr>
        <w:ind w:left="3600" w:hanging="360"/>
      </w:pPr>
      <w:rPr>
        <w:rFonts w:ascii="Arial" w:eastAsia="Times New Roman" w:hAnsi="Arial" w:cs="Aria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15F75B49"/>
    <w:multiLevelType w:val="hybridMultilevel"/>
    <w:tmpl w:val="7850342A"/>
    <w:name w:val="WW8Num1623222222222222222223333222222222222222222222222224"/>
    <w:lvl w:ilvl="0" w:tplc="0D5CEB4A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386A95"/>
    <w:multiLevelType w:val="multilevel"/>
    <w:tmpl w:val="F72E313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39" w15:restartNumberingAfterBreak="0">
    <w:nsid w:val="17403198"/>
    <w:multiLevelType w:val="hybridMultilevel"/>
    <w:tmpl w:val="BB5C6F3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17F30030"/>
    <w:multiLevelType w:val="hybridMultilevel"/>
    <w:tmpl w:val="298ADC96"/>
    <w:lvl w:ilvl="0" w:tplc="12802B98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53481F"/>
    <w:multiLevelType w:val="multilevel"/>
    <w:tmpl w:val="4C6AE1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20580759"/>
    <w:multiLevelType w:val="multilevel"/>
    <w:tmpl w:val="42EA9AE4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Arial" w:hAnsi="Arial" w:cs="Arial" w:hint="default"/>
        <w:b w:val="0"/>
        <w:i w:val="0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B62073"/>
    <w:multiLevelType w:val="hybridMultilevel"/>
    <w:tmpl w:val="137E37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21753294"/>
    <w:multiLevelType w:val="hybridMultilevel"/>
    <w:tmpl w:val="BE9C1B46"/>
    <w:lvl w:ilvl="0" w:tplc="E1586F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1C3204"/>
    <w:multiLevelType w:val="hybridMultilevel"/>
    <w:tmpl w:val="D974E016"/>
    <w:lvl w:ilvl="0" w:tplc="04150011">
      <w:start w:val="1"/>
      <w:numFmt w:val="decimal"/>
      <w:lvlText w:val="%1)"/>
      <w:lvlJc w:val="left"/>
      <w:pPr>
        <w:ind w:left="1058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7" w15:restartNumberingAfterBreak="0">
    <w:nsid w:val="24004B74"/>
    <w:multiLevelType w:val="hybridMultilevel"/>
    <w:tmpl w:val="A8228C48"/>
    <w:name w:val="WW8Num1023"/>
    <w:lvl w:ilvl="0" w:tplc="C03426F8">
      <w:start w:val="4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hAnsi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0C25D3"/>
    <w:multiLevelType w:val="multilevel"/>
    <w:tmpl w:val="9FCE4FF8"/>
    <w:name w:val="WW8Num2925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4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9" w15:restartNumberingAfterBreak="0">
    <w:nsid w:val="24C01C59"/>
    <w:multiLevelType w:val="hybridMultilevel"/>
    <w:tmpl w:val="913672CE"/>
    <w:lvl w:ilvl="0" w:tplc="20F23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50E4F3F"/>
    <w:multiLevelType w:val="hybridMultilevel"/>
    <w:tmpl w:val="EC3C81B6"/>
    <w:name w:val="WW8Num282222"/>
    <w:lvl w:ilvl="0" w:tplc="72C08924">
      <w:start w:val="1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264B43DC"/>
    <w:multiLevelType w:val="multilevel"/>
    <w:tmpl w:val="2F505FF8"/>
    <w:lvl w:ilvl="0">
      <w:start w:val="1"/>
      <w:numFmt w:val="decimal"/>
      <w:lvlText w:val="%1)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2" w15:restartNumberingAfterBreak="0">
    <w:nsid w:val="2B02227D"/>
    <w:multiLevelType w:val="multilevel"/>
    <w:tmpl w:val="18943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2B9B144C"/>
    <w:multiLevelType w:val="singleLevel"/>
    <w:tmpl w:val="498A965C"/>
    <w:lvl w:ilvl="0">
      <w:start w:val="1"/>
      <w:numFmt w:val="decimal"/>
      <w:pStyle w:val="FR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54" w15:restartNumberingAfterBreak="0">
    <w:nsid w:val="2C9B64E7"/>
    <w:multiLevelType w:val="hybridMultilevel"/>
    <w:tmpl w:val="D1AE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D056044"/>
    <w:multiLevelType w:val="hybridMultilevel"/>
    <w:tmpl w:val="964C7760"/>
    <w:lvl w:ilvl="0" w:tplc="18FE248E">
      <w:start w:val="1"/>
      <w:numFmt w:val="decimal"/>
      <w:lvlText w:val="%1)"/>
      <w:lvlJc w:val="left"/>
      <w:pPr>
        <w:ind w:left="119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6" w15:restartNumberingAfterBreak="0">
    <w:nsid w:val="2DCF1533"/>
    <w:multiLevelType w:val="hybridMultilevel"/>
    <w:tmpl w:val="555C1350"/>
    <w:lvl w:ilvl="0" w:tplc="265A95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DD628D8"/>
    <w:multiLevelType w:val="hybridMultilevel"/>
    <w:tmpl w:val="F6AE1DAC"/>
    <w:lvl w:ilvl="0" w:tplc="B3321BC6">
      <w:start w:val="4"/>
      <w:numFmt w:val="decimal"/>
      <w:lvlText w:val="%1)"/>
      <w:lvlJc w:val="left"/>
      <w:pPr>
        <w:ind w:left="3621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61" w:hanging="360"/>
      </w:pPr>
    </w:lvl>
    <w:lvl w:ilvl="2" w:tplc="0415001B" w:tentative="1">
      <w:start w:val="1"/>
      <w:numFmt w:val="lowerRoman"/>
      <w:lvlText w:val="%3."/>
      <w:lvlJc w:val="right"/>
      <w:pPr>
        <w:ind w:left="2181" w:hanging="180"/>
      </w:pPr>
    </w:lvl>
    <w:lvl w:ilvl="3" w:tplc="0415000F" w:tentative="1">
      <w:start w:val="1"/>
      <w:numFmt w:val="decimal"/>
      <w:lvlText w:val="%4."/>
      <w:lvlJc w:val="left"/>
      <w:pPr>
        <w:ind w:left="2901" w:hanging="360"/>
      </w:pPr>
    </w:lvl>
    <w:lvl w:ilvl="4" w:tplc="04150019" w:tentative="1">
      <w:start w:val="1"/>
      <w:numFmt w:val="lowerLetter"/>
      <w:lvlText w:val="%5."/>
      <w:lvlJc w:val="left"/>
      <w:pPr>
        <w:ind w:left="3621" w:hanging="360"/>
      </w:pPr>
    </w:lvl>
    <w:lvl w:ilvl="5" w:tplc="0415001B" w:tentative="1">
      <w:start w:val="1"/>
      <w:numFmt w:val="lowerRoman"/>
      <w:lvlText w:val="%6."/>
      <w:lvlJc w:val="right"/>
      <w:pPr>
        <w:ind w:left="4341" w:hanging="180"/>
      </w:pPr>
    </w:lvl>
    <w:lvl w:ilvl="6" w:tplc="0415000F" w:tentative="1">
      <w:start w:val="1"/>
      <w:numFmt w:val="decimal"/>
      <w:lvlText w:val="%7."/>
      <w:lvlJc w:val="left"/>
      <w:pPr>
        <w:ind w:left="5061" w:hanging="360"/>
      </w:pPr>
    </w:lvl>
    <w:lvl w:ilvl="7" w:tplc="04150019" w:tentative="1">
      <w:start w:val="1"/>
      <w:numFmt w:val="lowerLetter"/>
      <w:lvlText w:val="%8."/>
      <w:lvlJc w:val="left"/>
      <w:pPr>
        <w:ind w:left="5781" w:hanging="360"/>
      </w:pPr>
    </w:lvl>
    <w:lvl w:ilvl="8" w:tplc="0415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58" w15:restartNumberingAfterBreak="0">
    <w:nsid w:val="2E291541"/>
    <w:multiLevelType w:val="hybridMultilevel"/>
    <w:tmpl w:val="47C24C0C"/>
    <w:lvl w:ilvl="0" w:tplc="EA0C6A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307E1319"/>
    <w:multiLevelType w:val="hybridMultilevel"/>
    <w:tmpl w:val="B81A76B6"/>
    <w:lvl w:ilvl="0" w:tplc="56A69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8B56D39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917549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36B20DE5"/>
    <w:multiLevelType w:val="hybridMultilevel"/>
    <w:tmpl w:val="47283EC4"/>
    <w:lvl w:ilvl="0" w:tplc="2F844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3918C1EA">
      <w:start w:val="1"/>
      <w:numFmt w:val="decimal"/>
      <w:lvlText w:val="%2)"/>
      <w:lvlJc w:val="left"/>
      <w:pPr>
        <w:tabs>
          <w:tab w:val="num" w:pos="709"/>
        </w:tabs>
        <w:ind w:left="709" w:hanging="312"/>
      </w:pPr>
      <w:rPr>
        <w:rFonts w:hint="default"/>
        <w:lang w:val="pl-PL"/>
      </w:rPr>
    </w:lvl>
    <w:lvl w:ilvl="2" w:tplc="B34C15F2">
      <w:start w:val="3"/>
      <w:numFmt w:val="decimal"/>
      <w:lvlText w:val="%3) "/>
      <w:lvlJc w:val="left"/>
      <w:pPr>
        <w:tabs>
          <w:tab w:val="num" w:pos="709"/>
        </w:tabs>
        <w:ind w:left="709" w:hanging="312"/>
      </w:pPr>
      <w:rPr>
        <w:rFonts w:ascii="Arial" w:hAnsi="Arial" w:cs="Arial" w:hint="default"/>
        <w:b w:val="0"/>
        <w:sz w:val="20"/>
        <w:szCs w:val="20"/>
      </w:rPr>
    </w:lvl>
    <w:lvl w:ilvl="3" w:tplc="0344885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8AA4462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7A25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lang w:val="x-none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6B625DE"/>
    <w:multiLevelType w:val="multilevel"/>
    <w:tmpl w:val="15AE0D6E"/>
    <w:lvl w:ilvl="0">
      <w:start w:val="1"/>
      <w:numFmt w:val="bullet"/>
      <w:pStyle w:val="Styl4"/>
      <w:lvlText w:val=""/>
      <w:lvlJc w:val="left"/>
      <w:pPr>
        <w:tabs>
          <w:tab w:val="num" w:pos="1416"/>
        </w:tabs>
        <w:ind w:left="1416" w:firstLine="0"/>
      </w:pPr>
      <w:rPr>
        <w:rFonts w:ascii="Symbol" w:hAnsi="Symbol" w:hint="default"/>
        <w:color w:val="4F81BD"/>
        <w:sz w:val="24"/>
      </w:rPr>
    </w:lvl>
    <w:lvl w:ilvl="1">
      <w:start w:val="1"/>
      <w:numFmt w:val="bullet"/>
      <w:lvlText w:val=""/>
      <w:lvlJc w:val="left"/>
      <w:pPr>
        <w:tabs>
          <w:tab w:val="num" w:pos="2065"/>
        </w:tabs>
        <w:ind w:left="1983" w:firstLine="0"/>
      </w:pPr>
      <w:rPr>
        <w:rFonts w:ascii="Wingdings" w:hAnsi="Wingdings" w:hint="default"/>
        <w:color w:val="4F81BD"/>
        <w:sz w:val="24"/>
      </w:rPr>
    </w:lvl>
    <w:lvl w:ilvl="2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65"/>
        </w:tabs>
        <w:ind w:left="5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85"/>
        </w:tabs>
        <w:ind w:left="6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05"/>
        </w:tabs>
        <w:ind w:left="7105" w:hanging="360"/>
      </w:pPr>
      <w:rPr>
        <w:rFonts w:ascii="Wingdings" w:hAnsi="Wingdings" w:hint="default"/>
      </w:rPr>
    </w:lvl>
  </w:abstractNum>
  <w:abstractNum w:abstractNumId="63" w15:restartNumberingAfterBreak="0">
    <w:nsid w:val="37207E53"/>
    <w:multiLevelType w:val="hybridMultilevel"/>
    <w:tmpl w:val="42FE6F14"/>
    <w:lvl w:ilvl="0" w:tplc="04150017">
      <w:start w:val="1"/>
      <w:numFmt w:val="lowerLetter"/>
      <w:lvlText w:val="%1)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64" w15:restartNumberingAfterBreak="0">
    <w:nsid w:val="372A725C"/>
    <w:multiLevelType w:val="hybridMultilevel"/>
    <w:tmpl w:val="EC82B740"/>
    <w:lvl w:ilvl="0" w:tplc="B90EF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3963404B"/>
    <w:multiLevelType w:val="hybridMultilevel"/>
    <w:tmpl w:val="134E1D28"/>
    <w:lvl w:ilvl="0" w:tplc="D5FCD92C">
      <w:start w:val="1"/>
      <w:numFmt w:val="decimal"/>
      <w:lvlText w:val="%1. "/>
      <w:lvlJc w:val="left"/>
      <w:pPr>
        <w:ind w:left="396" w:hanging="283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7" w15:restartNumberingAfterBreak="0">
    <w:nsid w:val="39BF1269"/>
    <w:multiLevelType w:val="multilevel"/>
    <w:tmpl w:val="F45637F2"/>
    <w:lvl w:ilvl="0">
      <w:start w:val="5"/>
      <w:numFmt w:val="decimal"/>
      <w:lvlText w:val="%1"/>
      <w:lvlJc w:val="left"/>
      <w:pPr>
        <w:ind w:left="360" w:hanging="360"/>
      </w:pPr>
      <w:rPr>
        <w:rFonts w:ascii="Tahoma" w:hAnsi="Tahoma" w:cs="Tahoma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ahoma" w:hAnsi="Tahoma" w:cs="Tahoma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ahoma" w:hAnsi="Tahoma" w:cs="Tahoma" w:hint="default"/>
        <w:b w:val="0"/>
      </w:rPr>
    </w:lvl>
    <w:lvl w:ilvl="4">
      <w:start w:val="1"/>
      <w:numFmt w:val="decimal"/>
      <w:lvlText w:val="%5)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ahoma" w:hAnsi="Tahoma" w:cs="Tahoma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ahoma" w:hAnsi="Tahoma" w:cs="Tahoma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ahoma" w:hAnsi="Tahoma" w:cs="Tahoma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ahoma" w:hAnsi="Tahoma" w:cs="Tahoma" w:hint="default"/>
        <w:b w:val="0"/>
      </w:rPr>
    </w:lvl>
  </w:abstractNum>
  <w:abstractNum w:abstractNumId="68" w15:restartNumberingAfterBreak="0">
    <w:nsid w:val="3B474B2A"/>
    <w:multiLevelType w:val="multilevel"/>
    <w:tmpl w:val="03C2977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9" w15:restartNumberingAfterBreak="0">
    <w:nsid w:val="3BB42F89"/>
    <w:multiLevelType w:val="hybridMultilevel"/>
    <w:tmpl w:val="D2F0C274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0" w15:restartNumberingAfterBreak="0">
    <w:nsid w:val="3BD4650F"/>
    <w:multiLevelType w:val="multilevel"/>
    <w:tmpl w:val="7436D2A2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1" w15:restartNumberingAfterBreak="0">
    <w:nsid w:val="3D01094A"/>
    <w:multiLevelType w:val="multilevel"/>
    <w:tmpl w:val="FDD0C7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2" w15:restartNumberingAfterBreak="0">
    <w:nsid w:val="3D2E5000"/>
    <w:multiLevelType w:val="multilevel"/>
    <w:tmpl w:val="77B4B73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3" w15:restartNumberingAfterBreak="0">
    <w:nsid w:val="3D9375B2"/>
    <w:multiLevelType w:val="hybridMultilevel"/>
    <w:tmpl w:val="F8C689D8"/>
    <w:lvl w:ilvl="0" w:tplc="55AADDE0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EF921FE"/>
    <w:multiLevelType w:val="hybridMultilevel"/>
    <w:tmpl w:val="067AE33A"/>
    <w:lvl w:ilvl="0" w:tplc="E72E4CAA">
      <w:start w:val="1"/>
      <w:numFmt w:val="lowerLetter"/>
      <w:lvlText w:val="%1)"/>
      <w:lvlJc w:val="left"/>
      <w:pPr>
        <w:ind w:left="9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407458D7"/>
    <w:multiLevelType w:val="hybridMultilevel"/>
    <w:tmpl w:val="2CCC1DB6"/>
    <w:styleLink w:val="1ai1"/>
    <w:lvl w:ilvl="0" w:tplc="5FD29216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color w:val="auto"/>
        <w:sz w:val="20"/>
        <w:szCs w:val="20"/>
      </w:rPr>
    </w:lvl>
    <w:lvl w:ilvl="1" w:tplc="B302F588">
      <w:start w:val="1"/>
      <w:numFmt w:val="lowerLetter"/>
      <w:lvlText w:val="%2."/>
      <w:lvlJc w:val="left"/>
      <w:pPr>
        <w:ind w:left="1440" w:hanging="360"/>
      </w:pPr>
    </w:lvl>
    <w:lvl w:ilvl="2" w:tplc="CE820D2E">
      <w:start w:val="1"/>
      <w:numFmt w:val="lowerRoman"/>
      <w:lvlText w:val="%3."/>
      <w:lvlJc w:val="right"/>
      <w:pPr>
        <w:ind w:left="2160" w:hanging="180"/>
      </w:pPr>
    </w:lvl>
    <w:lvl w:ilvl="3" w:tplc="FA38D700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615C74"/>
    <w:multiLevelType w:val="multilevel"/>
    <w:tmpl w:val="51FA5EA0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firstLine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7" w15:restartNumberingAfterBreak="0">
    <w:nsid w:val="427700C9"/>
    <w:multiLevelType w:val="hybridMultilevel"/>
    <w:tmpl w:val="C13471A8"/>
    <w:lvl w:ilvl="0" w:tplc="A0F66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89B8E7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38E7151"/>
    <w:multiLevelType w:val="multilevel"/>
    <w:tmpl w:val="4372C012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45C27939"/>
    <w:multiLevelType w:val="multilevel"/>
    <w:tmpl w:val="1DBAB7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80" w15:restartNumberingAfterBreak="0">
    <w:nsid w:val="4608533F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486502"/>
    <w:multiLevelType w:val="hybridMultilevel"/>
    <w:tmpl w:val="7F80C1D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2" w15:restartNumberingAfterBreak="0">
    <w:nsid w:val="48233577"/>
    <w:multiLevelType w:val="hybridMultilevel"/>
    <w:tmpl w:val="AEE891E2"/>
    <w:lvl w:ilvl="0" w:tplc="89642C30">
      <w:start w:val="1"/>
      <w:numFmt w:val="decimal"/>
      <w:lvlText w:val="%1)"/>
      <w:lvlJc w:val="left"/>
      <w:pPr>
        <w:tabs>
          <w:tab w:val="num" w:pos="2835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83" w15:restartNumberingAfterBreak="0">
    <w:nsid w:val="49034BC3"/>
    <w:multiLevelType w:val="hybridMultilevel"/>
    <w:tmpl w:val="A27A8EC0"/>
    <w:lvl w:ilvl="0" w:tplc="0270DBE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AFB4704"/>
    <w:multiLevelType w:val="hybridMultilevel"/>
    <w:tmpl w:val="37B6B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7A1589"/>
    <w:multiLevelType w:val="multilevel"/>
    <w:tmpl w:val="6C06C20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lang w:val="pl-PL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86" w15:restartNumberingAfterBreak="0">
    <w:nsid w:val="4DFA3A83"/>
    <w:multiLevelType w:val="hybridMultilevel"/>
    <w:tmpl w:val="E87A2120"/>
    <w:lvl w:ilvl="0" w:tplc="329CF00C">
      <w:start w:val="10"/>
      <w:numFmt w:val="decimal"/>
      <w:lvlText w:val="%1."/>
      <w:lvlJc w:val="left"/>
      <w:pPr>
        <w:ind w:left="288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EEC0646"/>
    <w:multiLevelType w:val="multilevel"/>
    <w:tmpl w:val="FE0E1BE8"/>
    <w:name w:val="WW8Num29272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8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8" w15:restartNumberingAfterBreak="0">
    <w:nsid w:val="4EFC5D32"/>
    <w:multiLevelType w:val="hybridMultilevel"/>
    <w:tmpl w:val="418AA9D2"/>
    <w:lvl w:ilvl="0" w:tplc="EA2ADC0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FCB51C1"/>
    <w:multiLevelType w:val="multilevel"/>
    <w:tmpl w:val="C9EA97D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66"/>
        </w:tabs>
        <w:ind w:left="786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90" w15:restartNumberingAfterBreak="0">
    <w:nsid w:val="50AB0312"/>
    <w:multiLevelType w:val="hybridMultilevel"/>
    <w:tmpl w:val="E7CCFA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 w15:restartNumberingAfterBreak="0">
    <w:nsid w:val="50D67705"/>
    <w:multiLevelType w:val="hybridMultilevel"/>
    <w:tmpl w:val="3474D2D4"/>
    <w:styleLink w:val="1111111"/>
    <w:lvl w:ilvl="0" w:tplc="7338A380">
      <w:start w:val="2"/>
      <w:numFmt w:val="decimal"/>
      <w:pStyle w:val="Tabela"/>
      <w:lvlText w:val="%1. "/>
      <w:lvlJc w:val="left"/>
      <w:pPr>
        <w:tabs>
          <w:tab w:val="num" w:pos="757"/>
        </w:tabs>
        <w:ind w:left="757" w:hanging="397"/>
      </w:pPr>
      <w:rPr>
        <w:rFonts w:ascii="Arial" w:hAnsi="Arial" w:cs="Arial" w:hint="default"/>
        <w:b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180"/>
      </w:pPr>
    </w:lvl>
    <w:lvl w:ilvl="8" w:tplc="0415001B" w:tentative="1">
      <w:start w:val="1"/>
      <w:numFmt w:val="lowerRoman"/>
      <w:lvlText w:val="%9."/>
      <w:lvlJc w:val="right"/>
      <w:pPr>
        <w:ind w:left="5466" w:hanging="360"/>
      </w:pPr>
    </w:lvl>
  </w:abstractNum>
  <w:abstractNum w:abstractNumId="92" w15:restartNumberingAfterBreak="0">
    <w:nsid w:val="516D0B46"/>
    <w:multiLevelType w:val="hybridMultilevel"/>
    <w:tmpl w:val="75C6B13E"/>
    <w:lvl w:ilvl="0" w:tplc="8458904E">
      <w:start w:val="6"/>
      <w:numFmt w:val="lowerLetter"/>
      <w:lvlText w:val="%1)"/>
      <w:lvlJc w:val="left"/>
      <w:pPr>
        <w:ind w:left="11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2596F77"/>
    <w:multiLevelType w:val="hybridMultilevel"/>
    <w:tmpl w:val="E84A05AA"/>
    <w:lvl w:ilvl="0" w:tplc="AE183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4" w15:restartNumberingAfterBreak="0">
    <w:nsid w:val="53EB1527"/>
    <w:multiLevelType w:val="multilevel"/>
    <w:tmpl w:val="6C1A9FB8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5" w15:restartNumberingAfterBreak="0">
    <w:nsid w:val="54465328"/>
    <w:multiLevelType w:val="multilevel"/>
    <w:tmpl w:val="B8E2635A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6" w15:restartNumberingAfterBreak="0">
    <w:nsid w:val="54946F97"/>
    <w:multiLevelType w:val="singleLevel"/>
    <w:tmpl w:val="17BABD9E"/>
    <w:lvl w:ilvl="0">
      <w:start w:val="1"/>
      <w:numFmt w:val="bullet"/>
      <w:pStyle w:val="Podpunktnumerowan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7" w15:restartNumberingAfterBreak="0">
    <w:nsid w:val="55463802"/>
    <w:multiLevelType w:val="hybridMultilevel"/>
    <w:tmpl w:val="F9E0BAB4"/>
    <w:lvl w:ilvl="0" w:tplc="CA9EA8D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66404B2"/>
    <w:multiLevelType w:val="hybridMultilevel"/>
    <w:tmpl w:val="434C1A02"/>
    <w:lvl w:ilvl="0" w:tplc="F4EA56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285F85"/>
    <w:multiLevelType w:val="hybridMultilevel"/>
    <w:tmpl w:val="559212F4"/>
    <w:lvl w:ilvl="0" w:tplc="16401DE8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4F2D7A"/>
    <w:multiLevelType w:val="hybridMultilevel"/>
    <w:tmpl w:val="CCDA803E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pStyle w:val="StylNagwek4Interlinia15wiersza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78E3521"/>
    <w:multiLevelType w:val="hybridMultilevel"/>
    <w:tmpl w:val="672C9680"/>
    <w:lvl w:ilvl="0" w:tplc="9BA0DF00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2368D14C">
      <w:start w:val="1"/>
      <w:numFmt w:val="lowerLetter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7">
      <w:start w:val="1"/>
      <w:numFmt w:val="lowerLetter"/>
      <w:lvlText w:val="%5)"/>
      <w:lvlJc w:val="left"/>
      <w:pPr>
        <w:ind w:left="786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2" w15:restartNumberingAfterBreak="0">
    <w:nsid w:val="57B21DD7"/>
    <w:multiLevelType w:val="hybridMultilevel"/>
    <w:tmpl w:val="E3443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89D48D8"/>
    <w:multiLevelType w:val="hybridMultilevel"/>
    <w:tmpl w:val="913672CE"/>
    <w:lvl w:ilvl="0" w:tplc="20F23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D80D30"/>
    <w:multiLevelType w:val="multilevel"/>
    <w:tmpl w:val="0A3630E4"/>
    <w:name w:val="WW8Num16232222222222222222233332222222222222222222222222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lang w:val="pl-PL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105" w15:restartNumberingAfterBreak="0">
    <w:nsid w:val="5A0377FB"/>
    <w:multiLevelType w:val="hybridMultilevel"/>
    <w:tmpl w:val="44AA9504"/>
    <w:lvl w:ilvl="0" w:tplc="160639D2">
      <w:start w:val="10"/>
      <w:numFmt w:val="decimal"/>
      <w:lvlText w:val="%1."/>
      <w:lvlJc w:val="left"/>
      <w:pPr>
        <w:tabs>
          <w:tab w:val="num" w:pos="2860"/>
        </w:tabs>
        <w:ind w:left="2860" w:hanging="34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7E66C9"/>
    <w:multiLevelType w:val="multilevel"/>
    <w:tmpl w:val="CA0E3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7" w15:restartNumberingAfterBreak="0">
    <w:nsid w:val="5E854FBF"/>
    <w:multiLevelType w:val="hybridMultilevel"/>
    <w:tmpl w:val="29D66B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B97935"/>
    <w:multiLevelType w:val="multilevel"/>
    <w:tmpl w:val="04150029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09" w15:restartNumberingAfterBreak="0">
    <w:nsid w:val="609500DD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60E27B78"/>
    <w:multiLevelType w:val="hybridMultilevel"/>
    <w:tmpl w:val="145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12A5AAF"/>
    <w:multiLevelType w:val="hybridMultilevel"/>
    <w:tmpl w:val="F892B82C"/>
    <w:lvl w:ilvl="0" w:tplc="126289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6448619C"/>
    <w:multiLevelType w:val="multilevel"/>
    <w:tmpl w:val="A420081A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3" w15:restartNumberingAfterBreak="0">
    <w:nsid w:val="669A6367"/>
    <w:multiLevelType w:val="hybridMultilevel"/>
    <w:tmpl w:val="5FC2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6D849B5"/>
    <w:multiLevelType w:val="hybridMultilevel"/>
    <w:tmpl w:val="49EE8712"/>
    <w:lvl w:ilvl="0" w:tplc="BC6C0734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b/>
        <w:bCs w:val="0"/>
      </w:rPr>
    </w:lvl>
    <w:lvl w:ilvl="1" w:tplc="2EF02544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5" w15:restartNumberingAfterBreak="0">
    <w:nsid w:val="67FC6A6C"/>
    <w:multiLevelType w:val="hybridMultilevel"/>
    <w:tmpl w:val="BD807732"/>
    <w:lvl w:ilvl="0" w:tplc="2EEEDF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86E0082"/>
    <w:multiLevelType w:val="hybridMultilevel"/>
    <w:tmpl w:val="5BE82722"/>
    <w:lvl w:ilvl="0" w:tplc="EA0C6A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 w15:restartNumberingAfterBreak="0">
    <w:nsid w:val="694F3DC7"/>
    <w:multiLevelType w:val="hybridMultilevel"/>
    <w:tmpl w:val="9942057A"/>
    <w:lvl w:ilvl="0" w:tplc="5888C44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69566272"/>
    <w:multiLevelType w:val="hybridMultilevel"/>
    <w:tmpl w:val="A83ED410"/>
    <w:lvl w:ilvl="0" w:tplc="EE40A4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871DFE"/>
    <w:multiLevelType w:val="hybridMultilevel"/>
    <w:tmpl w:val="3F168D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0" w15:restartNumberingAfterBreak="0">
    <w:nsid w:val="6A311866"/>
    <w:multiLevelType w:val="hybridMultilevel"/>
    <w:tmpl w:val="6FF460D0"/>
    <w:lvl w:ilvl="0" w:tplc="A62EC2D4">
      <w:start w:val="7"/>
      <w:numFmt w:val="decimal"/>
      <w:lvlText w:val="%1)"/>
      <w:lvlJc w:val="left"/>
      <w:pPr>
        <w:tabs>
          <w:tab w:val="num" w:pos="2835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A96405D"/>
    <w:multiLevelType w:val="multilevel"/>
    <w:tmpl w:val="4C4C95AA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2" w15:restartNumberingAfterBreak="0">
    <w:nsid w:val="6AD83018"/>
    <w:multiLevelType w:val="hybridMultilevel"/>
    <w:tmpl w:val="0B4EFE4E"/>
    <w:lvl w:ilvl="0" w:tplc="FB4C20DA">
      <w:start w:val="1"/>
      <w:numFmt w:val="decimal"/>
      <w:lvlText w:val="%1)"/>
      <w:lvlJc w:val="left"/>
      <w:pPr>
        <w:ind w:left="28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BC6020F4">
      <w:start w:val="1"/>
      <w:numFmt w:val="lowerLetter"/>
      <w:lvlText w:val="%5."/>
      <w:lvlJc w:val="left"/>
      <w:pPr>
        <w:ind w:left="5760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3" w15:restartNumberingAfterBreak="0">
    <w:nsid w:val="6B172263"/>
    <w:multiLevelType w:val="hybridMultilevel"/>
    <w:tmpl w:val="D86EA2D6"/>
    <w:lvl w:ilvl="0" w:tplc="99EA0C12">
      <w:start w:val="1"/>
      <w:numFmt w:val="decimal"/>
      <w:lvlText w:val="%1. "/>
      <w:lvlJc w:val="left"/>
      <w:pPr>
        <w:tabs>
          <w:tab w:val="num" w:pos="780"/>
        </w:tabs>
        <w:ind w:left="780" w:hanging="420"/>
      </w:pPr>
      <w:rPr>
        <w:rFonts w:ascii="Arial" w:hAnsi="Arial" w:cs="Arial" w:hint="default"/>
        <w:b/>
        <w:i w:val="0"/>
        <w:sz w:val="20"/>
        <w:szCs w:val="20"/>
        <w:u w:val="none"/>
      </w:rPr>
    </w:lvl>
    <w:lvl w:ilvl="1" w:tplc="0DF83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140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6BED2518"/>
    <w:multiLevelType w:val="hybridMultilevel"/>
    <w:tmpl w:val="6C9E47CE"/>
    <w:lvl w:ilvl="0" w:tplc="EA0C6A4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6D4F3172"/>
    <w:multiLevelType w:val="hybridMultilevel"/>
    <w:tmpl w:val="C058955A"/>
    <w:lvl w:ilvl="0" w:tplc="0F1044CA">
      <w:start w:val="1"/>
      <w:numFmt w:val="decimal"/>
      <w:lvlText w:val="%1."/>
      <w:lvlJc w:val="left"/>
      <w:pPr>
        <w:ind w:left="49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5700" w:hanging="360"/>
      </w:pPr>
    </w:lvl>
    <w:lvl w:ilvl="2" w:tplc="0415001B" w:tentative="1">
      <w:start w:val="1"/>
      <w:numFmt w:val="lowerRoman"/>
      <w:lvlText w:val="%3."/>
      <w:lvlJc w:val="right"/>
      <w:pPr>
        <w:ind w:left="6420" w:hanging="180"/>
      </w:pPr>
    </w:lvl>
    <w:lvl w:ilvl="3" w:tplc="0415000F" w:tentative="1">
      <w:start w:val="1"/>
      <w:numFmt w:val="decimal"/>
      <w:lvlText w:val="%4."/>
      <w:lvlJc w:val="left"/>
      <w:pPr>
        <w:ind w:left="7140" w:hanging="360"/>
      </w:pPr>
    </w:lvl>
    <w:lvl w:ilvl="4" w:tplc="04150019" w:tentative="1">
      <w:start w:val="1"/>
      <w:numFmt w:val="lowerLetter"/>
      <w:lvlText w:val="%5."/>
      <w:lvlJc w:val="left"/>
      <w:pPr>
        <w:ind w:left="7860" w:hanging="360"/>
      </w:pPr>
    </w:lvl>
    <w:lvl w:ilvl="5" w:tplc="0415001B" w:tentative="1">
      <w:start w:val="1"/>
      <w:numFmt w:val="lowerRoman"/>
      <w:lvlText w:val="%6."/>
      <w:lvlJc w:val="right"/>
      <w:pPr>
        <w:ind w:left="8580" w:hanging="180"/>
      </w:pPr>
    </w:lvl>
    <w:lvl w:ilvl="6" w:tplc="0415000F" w:tentative="1">
      <w:start w:val="1"/>
      <w:numFmt w:val="decimal"/>
      <w:lvlText w:val="%7."/>
      <w:lvlJc w:val="left"/>
      <w:pPr>
        <w:ind w:left="9300" w:hanging="360"/>
      </w:pPr>
    </w:lvl>
    <w:lvl w:ilvl="7" w:tplc="04150019" w:tentative="1">
      <w:start w:val="1"/>
      <w:numFmt w:val="lowerLetter"/>
      <w:lvlText w:val="%8."/>
      <w:lvlJc w:val="left"/>
      <w:pPr>
        <w:ind w:left="10020" w:hanging="360"/>
      </w:pPr>
    </w:lvl>
    <w:lvl w:ilvl="8" w:tplc="0415001B" w:tentative="1">
      <w:start w:val="1"/>
      <w:numFmt w:val="lowerRoman"/>
      <w:lvlText w:val="%9."/>
      <w:lvlJc w:val="right"/>
      <w:pPr>
        <w:ind w:left="10740" w:hanging="180"/>
      </w:pPr>
    </w:lvl>
  </w:abstractNum>
  <w:abstractNum w:abstractNumId="126" w15:restartNumberingAfterBreak="0">
    <w:nsid w:val="6E7B3DF2"/>
    <w:multiLevelType w:val="hybridMultilevel"/>
    <w:tmpl w:val="B56EE1C4"/>
    <w:lvl w:ilvl="0" w:tplc="FB4C20D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04150019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  <w:u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6F736467"/>
    <w:multiLevelType w:val="hybridMultilevel"/>
    <w:tmpl w:val="024440FC"/>
    <w:lvl w:ilvl="0" w:tplc="8E584F24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8" w15:restartNumberingAfterBreak="0">
    <w:nsid w:val="70F82CA0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9" w15:restartNumberingAfterBreak="0">
    <w:nsid w:val="72102418"/>
    <w:multiLevelType w:val="hybridMultilevel"/>
    <w:tmpl w:val="C86A0F58"/>
    <w:name w:val="WW8Num28222"/>
    <w:lvl w:ilvl="0" w:tplc="65002044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C34587"/>
    <w:multiLevelType w:val="multilevel"/>
    <w:tmpl w:val="3D266B1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113"/>
      </w:pPr>
      <w:rPr>
        <w:rFonts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1" w15:restartNumberingAfterBreak="0">
    <w:nsid w:val="73FA16B0"/>
    <w:multiLevelType w:val="multilevel"/>
    <w:tmpl w:val="5128C2CE"/>
    <w:lvl w:ilvl="0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132" w15:restartNumberingAfterBreak="0">
    <w:nsid w:val="74617047"/>
    <w:multiLevelType w:val="hybridMultilevel"/>
    <w:tmpl w:val="F9D2A8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1">
      <w:start w:val="1"/>
      <w:numFmt w:val="decimal"/>
      <w:lvlText w:val="%5)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3" w15:restartNumberingAfterBreak="0">
    <w:nsid w:val="749706CA"/>
    <w:multiLevelType w:val="hybridMultilevel"/>
    <w:tmpl w:val="36721A10"/>
    <w:lvl w:ilvl="0" w:tplc="9B0478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3D6937"/>
    <w:multiLevelType w:val="hybridMultilevel"/>
    <w:tmpl w:val="81C28234"/>
    <w:lvl w:ilvl="0" w:tplc="F45C0C36">
      <w:start w:val="10"/>
      <w:numFmt w:val="decimal"/>
      <w:lvlText w:val="%1."/>
      <w:lvlJc w:val="left"/>
      <w:pPr>
        <w:tabs>
          <w:tab w:val="num" w:pos="2860"/>
        </w:tabs>
        <w:ind w:left="2860" w:hanging="34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54E777D"/>
    <w:multiLevelType w:val="hybridMultilevel"/>
    <w:tmpl w:val="3F168D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6" w15:restartNumberingAfterBreak="0">
    <w:nsid w:val="75DB12B2"/>
    <w:multiLevelType w:val="hybridMultilevel"/>
    <w:tmpl w:val="96E42C0E"/>
    <w:lvl w:ilvl="0" w:tplc="084A72DA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8104C2B"/>
    <w:multiLevelType w:val="hybridMultilevel"/>
    <w:tmpl w:val="F892B82C"/>
    <w:lvl w:ilvl="0" w:tplc="126289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8" w15:restartNumberingAfterBreak="0">
    <w:nsid w:val="781C1D58"/>
    <w:multiLevelType w:val="hybridMultilevel"/>
    <w:tmpl w:val="F1FE2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83F5A47"/>
    <w:multiLevelType w:val="hybridMultilevel"/>
    <w:tmpl w:val="BFE2C738"/>
    <w:lvl w:ilvl="0" w:tplc="2D580062">
      <w:start w:val="14"/>
      <w:numFmt w:val="bullet"/>
      <w:lvlText w:val=""/>
      <w:lvlJc w:val="left"/>
      <w:pPr>
        <w:ind w:left="786" w:hanging="36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0" w15:restartNumberingAfterBreak="0">
    <w:nsid w:val="792A0AEA"/>
    <w:multiLevelType w:val="hybridMultilevel"/>
    <w:tmpl w:val="5192A002"/>
    <w:lvl w:ilvl="0" w:tplc="B43E35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79AB697E"/>
    <w:multiLevelType w:val="hybridMultilevel"/>
    <w:tmpl w:val="6BE6C59A"/>
    <w:lvl w:ilvl="0" w:tplc="576C4FB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9FD1EC9"/>
    <w:multiLevelType w:val="hybridMultilevel"/>
    <w:tmpl w:val="0B40F8FC"/>
    <w:lvl w:ilvl="0" w:tplc="EA0C6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A2821BA"/>
    <w:multiLevelType w:val="hybridMultilevel"/>
    <w:tmpl w:val="BA501B92"/>
    <w:lvl w:ilvl="0" w:tplc="8CB8042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5" w15:restartNumberingAfterBreak="0">
    <w:nsid w:val="7ACD5BCF"/>
    <w:multiLevelType w:val="hybridMultilevel"/>
    <w:tmpl w:val="399A42B8"/>
    <w:lvl w:ilvl="0" w:tplc="DD824FDE">
      <w:start w:val="1"/>
      <w:numFmt w:val="decimal"/>
      <w:lvlText w:val="%1)"/>
      <w:lvlJc w:val="left"/>
      <w:pPr>
        <w:ind w:left="705" w:hanging="405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6" w15:restartNumberingAfterBreak="0">
    <w:nsid w:val="7AE61363"/>
    <w:multiLevelType w:val="hybridMultilevel"/>
    <w:tmpl w:val="DCAAF904"/>
    <w:lvl w:ilvl="0" w:tplc="AE183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7" w15:restartNumberingAfterBreak="0">
    <w:nsid w:val="7BAB1DA5"/>
    <w:multiLevelType w:val="singleLevel"/>
    <w:tmpl w:val="9630367A"/>
    <w:lvl w:ilvl="0">
      <w:start w:val="1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48" w15:restartNumberingAfterBreak="0">
    <w:nsid w:val="7BED0CB0"/>
    <w:multiLevelType w:val="multilevel"/>
    <w:tmpl w:val="3A94A964"/>
    <w:name w:val="WW8Num2923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ascii="Arial" w:eastAsia="Times New Roman" w:hAnsi="Arial" w:cs="Arial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9" w15:restartNumberingAfterBreak="0">
    <w:nsid w:val="7D847A7D"/>
    <w:multiLevelType w:val="hybridMultilevel"/>
    <w:tmpl w:val="9B54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DA70D7"/>
    <w:multiLevelType w:val="hybridMultilevel"/>
    <w:tmpl w:val="F974931A"/>
    <w:lvl w:ilvl="0" w:tplc="B608FE40">
      <w:start w:val="1"/>
      <w:numFmt w:val="bullet"/>
      <w:lvlText w:val=""/>
      <w:lvlJc w:val="left"/>
      <w:pPr>
        <w:ind w:left="1222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1" w15:restartNumberingAfterBreak="0">
    <w:nsid w:val="7E78246A"/>
    <w:multiLevelType w:val="hybridMultilevel"/>
    <w:tmpl w:val="794831D6"/>
    <w:lvl w:ilvl="0" w:tplc="8766C962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3"/>
  </w:num>
  <w:num w:numId="2">
    <w:abstractNumId w:val="43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425" w:hanging="283"/>
        </w:pPr>
        <w:rPr>
          <w:rFonts w:ascii="Arial" w:hAnsi="Arial" w:cs="Arial" w:hint="default"/>
          <w:b w:val="0"/>
          <w:i w:val="0"/>
          <w:sz w:val="20"/>
          <w:u w:val="none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26"/>
  </w:num>
  <w:num w:numId="4">
    <w:abstractNumId w:val="147"/>
  </w:num>
  <w:num w:numId="5">
    <w:abstractNumId w:val="96"/>
  </w:num>
  <w:num w:numId="6">
    <w:abstractNumId w:val="75"/>
  </w:num>
  <w:num w:numId="7">
    <w:abstractNumId w:val="91"/>
  </w:num>
  <w:num w:numId="8">
    <w:abstractNumId w:val="53"/>
  </w:num>
  <w:num w:numId="9">
    <w:abstractNumId w:val="4"/>
  </w:num>
  <w:num w:numId="10">
    <w:abstractNumId w:val="64"/>
  </w:num>
  <w:num w:numId="11">
    <w:abstractNumId w:val="29"/>
  </w:num>
  <w:num w:numId="12">
    <w:abstractNumId w:val="44"/>
  </w:num>
  <w:num w:numId="13">
    <w:abstractNumId w:val="85"/>
  </w:num>
  <w:num w:numId="14">
    <w:abstractNumId w:val="130"/>
  </w:num>
  <w:num w:numId="15">
    <w:abstractNumId w:val="122"/>
  </w:num>
  <w:num w:numId="16">
    <w:abstractNumId w:val="62"/>
  </w:num>
  <w:num w:numId="17">
    <w:abstractNumId w:val="60"/>
  </w:num>
  <w:num w:numId="18">
    <w:abstractNumId w:val="128"/>
  </w:num>
  <w:num w:numId="19">
    <w:abstractNumId w:val="100"/>
  </w:num>
  <w:num w:numId="20">
    <w:abstractNumId w:val="95"/>
  </w:num>
  <w:num w:numId="21">
    <w:abstractNumId w:val="76"/>
  </w:num>
  <w:num w:numId="22">
    <w:abstractNumId w:val="1"/>
  </w:num>
  <w:num w:numId="23">
    <w:abstractNumId w:val="0"/>
  </w:num>
  <w:num w:numId="24">
    <w:abstractNumId w:val="98"/>
  </w:num>
  <w:num w:numId="25">
    <w:abstractNumId w:val="106"/>
  </w:num>
  <w:num w:numId="26">
    <w:abstractNumId w:val="51"/>
  </w:num>
  <w:num w:numId="27">
    <w:abstractNumId w:val="138"/>
  </w:num>
  <w:num w:numId="28">
    <w:abstractNumId w:val="141"/>
  </w:num>
  <w:num w:numId="29">
    <w:abstractNumId w:val="150"/>
  </w:num>
  <w:num w:numId="30">
    <w:abstractNumId w:val="65"/>
  </w:num>
  <w:num w:numId="31">
    <w:abstractNumId w:val="21"/>
  </w:num>
  <w:num w:numId="32">
    <w:abstractNumId w:val="145"/>
  </w:num>
  <w:num w:numId="33">
    <w:abstractNumId w:val="22"/>
  </w:num>
  <w:num w:numId="34">
    <w:abstractNumId w:val="88"/>
  </w:num>
  <w:num w:numId="35">
    <w:abstractNumId w:val="108"/>
  </w:num>
  <w:num w:numId="36">
    <w:abstractNumId w:val="74"/>
  </w:num>
  <w:num w:numId="37">
    <w:abstractNumId w:val="32"/>
  </w:num>
  <w:num w:numId="38">
    <w:abstractNumId w:val="118"/>
  </w:num>
  <w:num w:numId="39">
    <w:abstractNumId w:val="58"/>
  </w:num>
  <w:num w:numId="40">
    <w:abstractNumId w:val="71"/>
  </w:num>
  <w:num w:numId="41">
    <w:abstractNumId w:val="67"/>
  </w:num>
  <w:num w:numId="42">
    <w:abstractNumId w:val="41"/>
  </w:num>
  <w:num w:numId="43">
    <w:abstractNumId w:val="30"/>
  </w:num>
  <w:num w:numId="44">
    <w:abstractNumId w:val="115"/>
  </w:num>
  <w:num w:numId="45">
    <w:abstractNumId w:val="127"/>
  </w:num>
  <w:num w:numId="46">
    <w:abstractNumId w:val="40"/>
  </w:num>
  <w:num w:numId="47">
    <w:abstractNumId w:val="132"/>
  </w:num>
  <w:num w:numId="48">
    <w:abstractNumId w:val="135"/>
  </w:num>
  <w:num w:numId="49">
    <w:abstractNumId w:val="84"/>
  </w:num>
  <w:num w:numId="50">
    <w:abstractNumId w:val="113"/>
  </w:num>
  <w:num w:numId="51">
    <w:abstractNumId w:val="34"/>
  </w:num>
  <w:num w:numId="52">
    <w:abstractNumId w:val="121"/>
  </w:num>
  <w:num w:numId="53">
    <w:abstractNumId w:val="137"/>
  </w:num>
  <w:num w:numId="54">
    <w:abstractNumId w:val="139"/>
  </w:num>
  <w:num w:numId="55">
    <w:abstractNumId w:val="33"/>
  </w:num>
  <w:num w:numId="56">
    <w:abstractNumId w:val="124"/>
  </w:num>
  <w:num w:numId="57">
    <w:abstractNumId w:val="125"/>
  </w:num>
  <w:num w:numId="58">
    <w:abstractNumId w:val="36"/>
  </w:num>
  <w:num w:numId="59">
    <w:abstractNumId w:val="61"/>
  </w:num>
  <w:num w:numId="60">
    <w:abstractNumId w:val="16"/>
  </w:num>
  <w:num w:numId="61">
    <w:abstractNumId w:val="86"/>
  </w:num>
  <w:num w:numId="62">
    <w:abstractNumId w:val="69"/>
  </w:num>
  <w:num w:numId="63">
    <w:abstractNumId w:val="73"/>
  </w:num>
  <w:num w:numId="64">
    <w:abstractNumId w:val="90"/>
  </w:num>
  <w:num w:numId="65">
    <w:abstractNumId w:val="101"/>
  </w:num>
  <w:num w:numId="66">
    <w:abstractNumId w:val="63"/>
  </w:num>
  <w:num w:numId="67">
    <w:abstractNumId w:val="116"/>
  </w:num>
  <w:num w:numId="68">
    <w:abstractNumId w:val="93"/>
  </w:num>
  <w:num w:numId="69">
    <w:abstractNumId w:val="27"/>
  </w:num>
  <w:num w:numId="70">
    <w:abstractNumId w:val="81"/>
  </w:num>
  <w:num w:numId="71">
    <w:abstractNumId w:val="54"/>
  </w:num>
  <w:num w:numId="7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17"/>
  </w:num>
  <w:num w:numId="74">
    <w:abstractNumId w:val="114"/>
  </w:num>
  <w:num w:numId="75">
    <w:abstractNumId w:val="144"/>
  </w:num>
  <w:num w:numId="76">
    <w:abstractNumId w:val="56"/>
  </w:num>
  <w:num w:numId="77">
    <w:abstractNumId w:val="149"/>
  </w:num>
  <w:num w:numId="78">
    <w:abstractNumId w:val="110"/>
  </w:num>
  <w:num w:numId="79">
    <w:abstractNumId w:val="39"/>
  </w:num>
  <w:num w:numId="80">
    <w:abstractNumId w:val="89"/>
  </w:num>
  <w:num w:numId="81">
    <w:abstractNumId w:val="92"/>
  </w:num>
  <w:num w:numId="82">
    <w:abstractNumId w:val="103"/>
  </w:num>
  <w:num w:numId="83">
    <w:abstractNumId w:val="26"/>
  </w:num>
  <w:num w:numId="84">
    <w:abstractNumId w:val="72"/>
  </w:num>
  <w:num w:numId="85">
    <w:abstractNumId w:val="70"/>
  </w:num>
  <w:num w:numId="86">
    <w:abstractNumId w:val="12"/>
  </w:num>
  <w:num w:numId="87">
    <w:abstractNumId w:val="38"/>
  </w:num>
  <w:num w:numId="88">
    <w:abstractNumId w:val="23"/>
  </w:num>
  <w:num w:numId="89">
    <w:abstractNumId w:val="142"/>
  </w:num>
  <w:num w:numId="90">
    <w:abstractNumId w:val="55"/>
  </w:num>
  <w:num w:numId="91">
    <w:abstractNumId w:val="133"/>
  </w:num>
  <w:num w:numId="92">
    <w:abstractNumId w:val="140"/>
  </w:num>
  <w:num w:numId="93">
    <w:abstractNumId w:val="20"/>
  </w:num>
  <w:num w:numId="94">
    <w:abstractNumId w:val="97"/>
  </w:num>
  <w:num w:numId="95">
    <w:abstractNumId w:val="42"/>
  </w:num>
  <w:num w:numId="96">
    <w:abstractNumId w:val="151"/>
  </w:num>
  <w:num w:numId="97">
    <w:abstractNumId w:val="66"/>
  </w:num>
  <w:num w:numId="98">
    <w:abstractNumId w:val="46"/>
  </w:num>
  <w:num w:numId="99">
    <w:abstractNumId w:val="131"/>
  </w:num>
  <w:num w:numId="100">
    <w:abstractNumId w:val="35"/>
  </w:num>
  <w:num w:numId="101">
    <w:abstractNumId w:val="112"/>
  </w:num>
  <w:num w:numId="102">
    <w:abstractNumId w:val="78"/>
  </w:num>
  <w:num w:numId="103">
    <w:abstractNumId w:val="136"/>
  </w:num>
  <w:num w:numId="104">
    <w:abstractNumId w:val="52"/>
  </w:num>
  <w:num w:numId="105">
    <w:abstractNumId w:val="18"/>
  </w:num>
  <w:num w:numId="106">
    <w:abstractNumId w:val="45"/>
  </w:num>
  <w:num w:numId="107">
    <w:abstractNumId w:val="49"/>
  </w:num>
  <w:num w:numId="108">
    <w:abstractNumId w:val="24"/>
  </w:num>
  <w:num w:numId="109">
    <w:abstractNumId w:val="25"/>
  </w:num>
  <w:num w:numId="110">
    <w:abstractNumId w:val="13"/>
  </w:num>
  <w:num w:numId="111">
    <w:abstractNumId w:val="99"/>
  </w:num>
  <w:num w:numId="112">
    <w:abstractNumId w:val="119"/>
  </w:num>
  <w:num w:numId="113">
    <w:abstractNumId w:val="59"/>
  </w:num>
  <w:num w:numId="114">
    <w:abstractNumId w:val="14"/>
  </w:num>
  <w:num w:numId="115">
    <w:abstractNumId w:val="82"/>
  </w:num>
  <w:num w:numId="116">
    <w:abstractNumId w:val="79"/>
  </w:num>
  <w:num w:numId="117">
    <w:abstractNumId w:val="83"/>
  </w:num>
  <w:num w:numId="118">
    <w:abstractNumId w:val="94"/>
  </w:num>
  <w:num w:numId="119">
    <w:abstractNumId w:val="143"/>
  </w:num>
  <w:num w:numId="120">
    <w:abstractNumId w:val="15"/>
  </w:num>
  <w:num w:numId="121">
    <w:abstractNumId w:val="105"/>
  </w:num>
  <w:num w:numId="122">
    <w:abstractNumId w:val="134"/>
  </w:num>
  <w:num w:numId="123">
    <w:abstractNumId w:val="102"/>
  </w:num>
  <w:num w:numId="124">
    <w:abstractNumId w:val="109"/>
  </w:num>
  <w:num w:numId="125">
    <w:abstractNumId w:val="80"/>
  </w:num>
  <w:num w:numId="126">
    <w:abstractNumId w:val="111"/>
  </w:num>
  <w:num w:numId="127">
    <w:abstractNumId w:val="57"/>
  </w:num>
  <w:num w:numId="128">
    <w:abstractNumId w:val="77"/>
  </w:num>
  <w:num w:numId="129">
    <w:abstractNumId w:val="107"/>
  </w:num>
  <w:num w:numId="130">
    <w:abstractNumId w:val="68"/>
  </w:num>
  <w:num w:numId="131">
    <w:abstractNumId w:val="120"/>
  </w:num>
  <w:num w:numId="132">
    <w:abstractNumId w:val="19"/>
  </w:num>
  <w:num w:numId="133">
    <w:abstractNumId w:val="146"/>
  </w:num>
  <w:numIdMacAtCleanup w:val="1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B1"/>
    <w:rsid w:val="000008DB"/>
    <w:rsid w:val="00000A19"/>
    <w:rsid w:val="00000A54"/>
    <w:rsid w:val="00000B65"/>
    <w:rsid w:val="00000C91"/>
    <w:rsid w:val="00000D5E"/>
    <w:rsid w:val="00000DDA"/>
    <w:rsid w:val="00000E5C"/>
    <w:rsid w:val="000014B3"/>
    <w:rsid w:val="0000204E"/>
    <w:rsid w:val="000021AE"/>
    <w:rsid w:val="000022C1"/>
    <w:rsid w:val="00002510"/>
    <w:rsid w:val="00002542"/>
    <w:rsid w:val="0000277D"/>
    <w:rsid w:val="000027E3"/>
    <w:rsid w:val="000028ED"/>
    <w:rsid w:val="00002F56"/>
    <w:rsid w:val="00003700"/>
    <w:rsid w:val="0000404C"/>
    <w:rsid w:val="0000468B"/>
    <w:rsid w:val="00004E7F"/>
    <w:rsid w:val="0000500C"/>
    <w:rsid w:val="00005126"/>
    <w:rsid w:val="00005981"/>
    <w:rsid w:val="00005DBC"/>
    <w:rsid w:val="000063B2"/>
    <w:rsid w:val="000065FC"/>
    <w:rsid w:val="00006A7A"/>
    <w:rsid w:val="00006FB9"/>
    <w:rsid w:val="000073ED"/>
    <w:rsid w:val="000076A6"/>
    <w:rsid w:val="000077F1"/>
    <w:rsid w:val="00007C4E"/>
    <w:rsid w:val="0001056F"/>
    <w:rsid w:val="00010B87"/>
    <w:rsid w:val="00010DE8"/>
    <w:rsid w:val="000114D7"/>
    <w:rsid w:val="00011A31"/>
    <w:rsid w:val="00011C87"/>
    <w:rsid w:val="000129A3"/>
    <w:rsid w:val="000131A3"/>
    <w:rsid w:val="00013459"/>
    <w:rsid w:val="00013A83"/>
    <w:rsid w:val="00013F48"/>
    <w:rsid w:val="000140F0"/>
    <w:rsid w:val="0001460C"/>
    <w:rsid w:val="00014A15"/>
    <w:rsid w:val="00014F14"/>
    <w:rsid w:val="000159A5"/>
    <w:rsid w:val="00015B2A"/>
    <w:rsid w:val="000160E3"/>
    <w:rsid w:val="000161E2"/>
    <w:rsid w:val="0001660B"/>
    <w:rsid w:val="000167E5"/>
    <w:rsid w:val="00016CF7"/>
    <w:rsid w:val="00016E70"/>
    <w:rsid w:val="00016FA3"/>
    <w:rsid w:val="00016FCE"/>
    <w:rsid w:val="0001749D"/>
    <w:rsid w:val="000175D5"/>
    <w:rsid w:val="000178B0"/>
    <w:rsid w:val="00017BFC"/>
    <w:rsid w:val="00017E23"/>
    <w:rsid w:val="000206AE"/>
    <w:rsid w:val="000213DF"/>
    <w:rsid w:val="00021488"/>
    <w:rsid w:val="00021516"/>
    <w:rsid w:val="000216C6"/>
    <w:rsid w:val="00021946"/>
    <w:rsid w:val="00022C00"/>
    <w:rsid w:val="00022EF5"/>
    <w:rsid w:val="00023412"/>
    <w:rsid w:val="00023DD4"/>
    <w:rsid w:val="0002401E"/>
    <w:rsid w:val="00024807"/>
    <w:rsid w:val="0002480A"/>
    <w:rsid w:val="00024AC5"/>
    <w:rsid w:val="00024C8B"/>
    <w:rsid w:val="0002526E"/>
    <w:rsid w:val="00025551"/>
    <w:rsid w:val="00025AFF"/>
    <w:rsid w:val="00025EC2"/>
    <w:rsid w:val="000265C8"/>
    <w:rsid w:val="0002707C"/>
    <w:rsid w:val="000278D8"/>
    <w:rsid w:val="00027ACD"/>
    <w:rsid w:val="00027BC0"/>
    <w:rsid w:val="00030058"/>
    <w:rsid w:val="00030470"/>
    <w:rsid w:val="000305EF"/>
    <w:rsid w:val="000308AB"/>
    <w:rsid w:val="00030A8D"/>
    <w:rsid w:val="00031027"/>
    <w:rsid w:val="00031207"/>
    <w:rsid w:val="0003129D"/>
    <w:rsid w:val="000313A6"/>
    <w:rsid w:val="0003152A"/>
    <w:rsid w:val="0003165E"/>
    <w:rsid w:val="00031BF9"/>
    <w:rsid w:val="000321DD"/>
    <w:rsid w:val="00032405"/>
    <w:rsid w:val="0003273A"/>
    <w:rsid w:val="0003280F"/>
    <w:rsid w:val="00033AEF"/>
    <w:rsid w:val="00033DDB"/>
    <w:rsid w:val="0003459F"/>
    <w:rsid w:val="000345FA"/>
    <w:rsid w:val="00034753"/>
    <w:rsid w:val="000347F7"/>
    <w:rsid w:val="0003493B"/>
    <w:rsid w:val="00034AA6"/>
    <w:rsid w:val="00035898"/>
    <w:rsid w:val="00035D6C"/>
    <w:rsid w:val="00035F86"/>
    <w:rsid w:val="0003605F"/>
    <w:rsid w:val="000363BD"/>
    <w:rsid w:val="000363E6"/>
    <w:rsid w:val="000369E0"/>
    <w:rsid w:val="00036C48"/>
    <w:rsid w:val="00036E22"/>
    <w:rsid w:val="000370B5"/>
    <w:rsid w:val="00037250"/>
    <w:rsid w:val="000375AD"/>
    <w:rsid w:val="00037C07"/>
    <w:rsid w:val="00040009"/>
    <w:rsid w:val="0004015E"/>
    <w:rsid w:val="0004048C"/>
    <w:rsid w:val="00040721"/>
    <w:rsid w:val="000408EE"/>
    <w:rsid w:val="00040E09"/>
    <w:rsid w:val="000411BE"/>
    <w:rsid w:val="00041FFF"/>
    <w:rsid w:val="00042EEC"/>
    <w:rsid w:val="0004378C"/>
    <w:rsid w:val="00043B70"/>
    <w:rsid w:val="00043D31"/>
    <w:rsid w:val="00043F30"/>
    <w:rsid w:val="000443E8"/>
    <w:rsid w:val="000445D1"/>
    <w:rsid w:val="00044ABA"/>
    <w:rsid w:val="0004549C"/>
    <w:rsid w:val="000462DF"/>
    <w:rsid w:val="00046E0A"/>
    <w:rsid w:val="00046E62"/>
    <w:rsid w:val="0004761C"/>
    <w:rsid w:val="00047707"/>
    <w:rsid w:val="00050116"/>
    <w:rsid w:val="0005022E"/>
    <w:rsid w:val="000505BD"/>
    <w:rsid w:val="00050737"/>
    <w:rsid w:val="000509BE"/>
    <w:rsid w:val="000509F4"/>
    <w:rsid w:val="00050D9C"/>
    <w:rsid w:val="00051358"/>
    <w:rsid w:val="000514AA"/>
    <w:rsid w:val="00051547"/>
    <w:rsid w:val="00051958"/>
    <w:rsid w:val="00051B01"/>
    <w:rsid w:val="00051EE3"/>
    <w:rsid w:val="00052665"/>
    <w:rsid w:val="000526DE"/>
    <w:rsid w:val="00052792"/>
    <w:rsid w:val="00052A5E"/>
    <w:rsid w:val="00052B07"/>
    <w:rsid w:val="00052DC7"/>
    <w:rsid w:val="00053B10"/>
    <w:rsid w:val="00053BEA"/>
    <w:rsid w:val="00054055"/>
    <w:rsid w:val="0005427E"/>
    <w:rsid w:val="0005488D"/>
    <w:rsid w:val="00054D46"/>
    <w:rsid w:val="00055063"/>
    <w:rsid w:val="00056417"/>
    <w:rsid w:val="00056539"/>
    <w:rsid w:val="00056950"/>
    <w:rsid w:val="00056A26"/>
    <w:rsid w:val="000571E8"/>
    <w:rsid w:val="00057493"/>
    <w:rsid w:val="000576F7"/>
    <w:rsid w:val="000579BE"/>
    <w:rsid w:val="00057D15"/>
    <w:rsid w:val="00057EB0"/>
    <w:rsid w:val="00060022"/>
    <w:rsid w:val="000601A9"/>
    <w:rsid w:val="000606A2"/>
    <w:rsid w:val="0006081D"/>
    <w:rsid w:val="00060898"/>
    <w:rsid w:val="00060C6B"/>
    <w:rsid w:val="000611EB"/>
    <w:rsid w:val="0006157E"/>
    <w:rsid w:val="00061990"/>
    <w:rsid w:val="00061A4C"/>
    <w:rsid w:val="00061A70"/>
    <w:rsid w:val="00061BC7"/>
    <w:rsid w:val="00062043"/>
    <w:rsid w:val="00062532"/>
    <w:rsid w:val="00062C69"/>
    <w:rsid w:val="0006302A"/>
    <w:rsid w:val="000631F2"/>
    <w:rsid w:val="00063506"/>
    <w:rsid w:val="00063566"/>
    <w:rsid w:val="0006374F"/>
    <w:rsid w:val="0006387D"/>
    <w:rsid w:val="000643C0"/>
    <w:rsid w:val="00064437"/>
    <w:rsid w:val="00064517"/>
    <w:rsid w:val="00064F03"/>
    <w:rsid w:val="000650B1"/>
    <w:rsid w:val="0006524C"/>
    <w:rsid w:val="00065DDB"/>
    <w:rsid w:val="00065F0E"/>
    <w:rsid w:val="0006679B"/>
    <w:rsid w:val="000669EF"/>
    <w:rsid w:val="00066E36"/>
    <w:rsid w:val="00067127"/>
    <w:rsid w:val="000678E4"/>
    <w:rsid w:val="00067DF2"/>
    <w:rsid w:val="00070005"/>
    <w:rsid w:val="00070024"/>
    <w:rsid w:val="0007012F"/>
    <w:rsid w:val="0007038B"/>
    <w:rsid w:val="000712DE"/>
    <w:rsid w:val="00071A7D"/>
    <w:rsid w:val="00071BD7"/>
    <w:rsid w:val="00071EE6"/>
    <w:rsid w:val="000720D2"/>
    <w:rsid w:val="0007217F"/>
    <w:rsid w:val="000728D6"/>
    <w:rsid w:val="00072D9B"/>
    <w:rsid w:val="000733F5"/>
    <w:rsid w:val="0007383F"/>
    <w:rsid w:val="000739F5"/>
    <w:rsid w:val="00073C91"/>
    <w:rsid w:val="00074100"/>
    <w:rsid w:val="000742B4"/>
    <w:rsid w:val="000744F6"/>
    <w:rsid w:val="000750FE"/>
    <w:rsid w:val="00075716"/>
    <w:rsid w:val="00075DBB"/>
    <w:rsid w:val="00075DC7"/>
    <w:rsid w:val="00075F11"/>
    <w:rsid w:val="00076590"/>
    <w:rsid w:val="000767DC"/>
    <w:rsid w:val="000769D7"/>
    <w:rsid w:val="000769F0"/>
    <w:rsid w:val="00076D17"/>
    <w:rsid w:val="00076D3A"/>
    <w:rsid w:val="00076E86"/>
    <w:rsid w:val="0007712F"/>
    <w:rsid w:val="00077AC9"/>
    <w:rsid w:val="00077B51"/>
    <w:rsid w:val="00080073"/>
    <w:rsid w:val="00080629"/>
    <w:rsid w:val="00080F37"/>
    <w:rsid w:val="00081AB8"/>
    <w:rsid w:val="00082046"/>
    <w:rsid w:val="00082B29"/>
    <w:rsid w:val="00082BD1"/>
    <w:rsid w:val="00082E31"/>
    <w:rsid w:val="00083090"/>
    <w:rsid w:val="00083989"/>
    <w:rsid w:val="000845C3"/>
    <w:rsid w:val="00084835"/>
    <w:rsid w:val="000848D6"/>
    <w:rsid w:val="00084B99"/>
    <w:rsid w:val="00084D35"/>
    <w:rsid w:val="000852FC"/>
    <w:rsid w:val="0008535A"/>
    <w:rsid w:val="0008543B"/>
    <w:rsid w:val="0008568A"/>
    <w:rsid w:val="00085B68"/>
    <w:rsid w:val="00085C22"/>
    <w:rsid w:val="00085C81"/>
    <w:rsid w:val="00085DEA"/>
    <w:rsid w:val="0008640B"/>
    <w:rsid w:val="000866ED"/>
    <w:rsid w:val="00086A8C"/>
    <w:rsid w:val="00086BD7"/>
    <w:rsid w:val="00086C8E"/>
    <w:rsid w:val="00086E2E"/>
    <w:rsid w:val="00086EA2"/>
    <w:rsid w:val="000871DE"/>
    <w:rsid w:val="000873CD"/>
    <w:rsid w:val="000875F1"/>
    <w:rsid w:val="000878BB"/>
    <w:rsid w:val="00087B92"/>
    <w:rsid w:val="00090269"/>
    <w:rsid w:val="000903AF"/>
    <w:rsid w:val="00090707"/>
    <w:rsid w:val="00090741"/>
    <w:rsid w:val="00090CE1"/>
    <w:rsid w:val="00091198"/>
    <w:rsid w:val="0009133A"/>
    <w:rsid w:val="000915F2"/>
    <w:rsid w:val="00091782"/>
    <w:rsid w:val="00092AC6"/>
    <w:rsid w:val="0009329B"/>
    <w:rsid w:val="000934D9"/>
    <w:rsid w:val="00093730"/>
    <w:rsid w:val="00093F37"/>
    <w:rsid w:val="0009433B"/>
    <w:rsid w:val="00094C7D"/>
    <w:rsid w:val="00094EF1"/>
    <w:rsid w:val="00095A39"/>
    <w:rsid w:val="00095C48"/>
    <w:rsid w:val="00095DA4"/>
    <w:rsid w:val="000964BB"/>
    <w:rsid w:val="00097083"/>
    <w:rsid w:val="000970D1"/>
    <w:rsid w:val="000972D7"/>
    <w:rsid w:val="000978C0"/>
    <w:rsid w:val="00097942"/>
    <w:rsid w:val="00097F77"/>
    <w:rsid w:val="000A01E3"/>
    <w:rsid w:val="000A0AE5"/>
    <w:rsid w:val="000A0DAC"/>
    <w:rsid w:val="000A131E"/>
    <w:rsid w:val="000A14A8"/>
    <w:rsid w:val="000A14F8"/>
    <w:rsid w:val="000A182C"/>
    <w:rsid w:val="000A1BD4"/>
    <w:rsid w:val="000A1C61"/>
    <w:rsid w:val="000A1CB2"/>
    <w:rsid w:val="000A1EC3"/>
    <w:rsid w:val="000A2716"/>
    <w:rsid w:val="000A285D"/>
    <w:rsid w:val="000A28EF"/>
    <w:rsid w:val="000A2FDE"/>
    <w:rsid w:val="000A34C8"/>
    <w:rsid w:val="000A34CD"/>
    <w:rsid w:val="000A367C"/>
    <w:rsid w:val="000A3AD2"/>
    <w:rsid w:val="000A4775"/>
    <w:rsid w:val="000A4796"/>
    <w:rsid w:val="000A4BAD"/>
    <w:rsid w:val="000A4C02"/>
    <w:rsid w:val="000A4CC3"/>
    <w:rsid w:val="000A5222"/>
    <w:rsid w:val="000A5624"/>
    <w:rsid w:val="000A58CC"/>
    <w:rsid w:val="000A5F3A"/>
    <w:rsid w:val="000A6034"/>
    <w:rsid w:val="000A6233"/>
    <w:rsid w:val="000A627E"/>
    <w:rsid w:val="000A6646"/>
    <w:rsid w:val="000A6806"/>
    <w:rsid w:val="000A6830"/>
    <w:rsid w:val="000A6C32"/>
    <w:rsid w:val="000A708F"/>
    <w:rsid w:val="000A710E"/>
    <w:rsid w:val="000A727B"/>
    <w:rsid w:val="000A72B9"/>
    <w:rsid w:val="000A72E7"/>
    <w:rsid w:val="000A76C6"/>
    <w:rsid w:val="000A7735"/>
    <w:rsid w:val="000A785D"/>
    <w:rsid w:val="000A7AB9"/>
    <w:rsid w:val="000A7CAC"/>
    <w:rsid w:val="000B08DA"/>
    <w:rsid w:val="000B0B3F"/>
    <w:rsid w:val="000B181A"/>
    <w:rsid w:val="000B1844"/>
    <w:rsid w:val="000B1996"/>
    <w:rsid w:val="000B22A4"/>
    <w:rsid w:val="000B29D9"/>
    <w:rsid w:val="000B2E48"/>
    <w:rsid w:val="000B2E86"/>
    <w:rsid w:val="000B359E"/>
    <w:rsid w:val="000B4332"/>
    <w:rsid w:val="000B4BC5"/>
    <w:rsid w:val="000B4C0D"/>
    <w:rsid w:val="000B4D5D"/>
    <w:rsid w:val="000B50ED"/>
    <w:rsid w:val="000B53CA"/>
    <w:rsid w:val="000B5566"/>
    <w:rsid w:val="000B571D"/>
    <w:rsid w:val="000B5845"/>
    <w:rsid w:val="000B5FBB"/>
    <w:rsid w:val="000B6141"/>
    <w:rsid w:val="000B6491"/>
    <w:rsid w:val="000B6FCE"/>
    <w:rsid w:val="000B6FF1"/>
    <w:rsid w:val="000B7054"/>
    <w:rsid w:val="000B7624"/>
    <w:rsid w:val="000B7996"/>
    <w:rsid w:val="000B7A77"/>
    <w:rsid w:val="000B7A8F"/>
    <w:rsid w:val="000B7E47"/>
    <w:rsid w:val="000C0AF0"/>
    <w:rsid w:val="000C17D1"/>
    <w:rsid w:val="000C1A10"/>
    <w:rsid w:val="000C25F9"/>
    <w:rsid w:val="000C287C"/>
    <w:rsid w:val="000C2E3D"/>
    <w:rsid w:val="000C2EE8"/>
    <w:rsid w:val="000C309D"/>
    <w:rsid w:val="000C3460"/>
    <w:rsid w:val="000C37C8"/>
    <w:rsid w:val="000C3D79"/>
    <w:rsid w:val="000C46F1"/>
    <w:rsid w:val="000C4D00"/>
    <w:rsid w:val="000C4ED3"/>
    <w:rsid w:val="000C551E"/>
    <w:rsid w:val="000C553F"/>
    <w:rsid w:val="000C5653"/>
    <w:rsid w:val="000C5A1E"/>
    <w:rsid w:val="000C5A99"/>
    <w:rsid w:val="000C5AD7"/>
    <w:rsid w:val="000C5EAA"/>
    <w:rsid w:val="000C6142"/>
    <w:rsid w:val="000C7128"/>
    <w:rsid w:val="000C726E"/>
    <w:rsid w:val="000C7AB5"/>
    <w:rsid w:val="000C7F7A"/>
    <w:rsid w:val="000D0700"/>
    <w:rsid w:val="000D090F"/>
    <w:rsid w:val="000D0C53"/>
    <w:rsid w:val="000D0E70"/>
    <w:rsid w:val="000D1A04"/>
    <w:rsid w:val="000D1CD8"/>
    <w:rsid w:val="000D1FA7"/>
    <w:rsid w:val="000D2169"/>
    <w:rsid w:val="000D2673"/>
    <w:rsid w:val="000D2939"/>
    <w:rsid w:val="000D2E3E"/>
    <w:rsid w:val="000D3182"/>
    <w:rsid w:val="000D3297"/>
    <w:rsid w:val="000D38BA"/>
    <w:rsid w:val="000D47F5"/>
    <w:rsid w:val="000D492D"/>
    <w:rsid w:val="000D4B75"/>
    <w:rsid w:val="000D52A8"/>
    <w:rsid w:val="000D54F1"/>
    <w:rsid w:val="000D5ABD"/>
    <w:rsid w:val="000D5CDD"/>
    <w:rsid w:val="000D5D1F"/>
    <w:rsid w:val="000D672C"/>
    <w:rsid w:val="000D69F8"/>
    <w:rsid w:val="000D6B1B"/>
    <w:rsid w:val="000E0390"/>
    <w:rsid w:val="000E07CF"/>
    <w:rsid w:val="000E0D8B"/>
    <w:rsid w:val="000E1F0B"/>
    <w:rsid w:val="000E2388"/>
    <w:rsid w:val="000E26DD"/>
    <w:rsid w:val="000E2C4D"/>
    <w:rsid w:val="000E2DED"/>
    <w:rsid w:val="000E2E5A"/>
    <w:rsid w:val="000E2E88"/>
    <w:rsid w:val="000E35DD"/>
    <w:rsid w:val="000E39AF"/>
    <w:rsid w:val="000E3C21"/>
    <w:rsid w:val="000E40E3"/>
    <w:rsid w:val="000E485C"/>
    <w:rsid w:val="000E605A"/>
    <w:rsid w:val="000E6316"/>
    <w:rsid w:val="000E68AF"/>
    <w:rsid w:val="000E6D0A"/>
    <w:rsid w:val="000E6D72"/>
    <w:rsid w:val="000E6DA9"/>
    <w:rsid w:val="000E6E50"/>
    <w:rsid w:val="000E7982"/>
    <w:rsid w:val="000F005A"/>
    <w:rsid w:val="000F0311"/>
    <w:rsid w:val="000F0ADC"/>
    <w:rsid w:val="000F0F24"/>
    <w:rsid w:val="000F1768"/>
    <w:rsid w:val="000F1DC5"/>
    <w:rsid w:val="000F24C8"/>
    <w:rsid w:val="000F24D3"/>
    <w:rsid w:val="000F24DA"/>
    <w:rsid w:val="000F262B"/>
    <w:rsid w:val="000F42AA"/>
    <w:rsid w:val="000F461B"/>
    <w:rsid w:val="000F4683"/>
    <w:rsid w:val="000F4A71"/>
    <w:rsid w:val="000F4B01"/>
    <w:rsid w:val="000F5937"/>
    <w:rsid w:val="000F59DE"/>
    <w:rsid w:val="000F5BB8"/>
    <w:rsid w:val="000F5C37"/>
    <w:rsid w:val="000F6730"/>
    <w:rsid w:val="000F6F5C"/>
    <w:rsid w:val="000F74F3"/>
    <w:rsid w:val="000F7757"/>
    <w:rsid w:val="000F7C19"/>
    <w:rsid w:val="000F7C4B"/>
    <w:rsid w:val="000F7F42"/>
    <w:rsid w:val="00100068"/>
    <w:rsid w:val="0010014C"/>
    <w:rsid w:val="001002BF"/>
    <w:rsid w:val="0010066F"/>
    <w:rsid w:val="00100823"/>
    <w:rsid w:val="00100A10"/>
    <w:rsid w:val="00101DF3"/>
    <w:rsid w:val="00102173"/>
    <w:rsid w:val="00102254"/>
    <w:rsid w:val="00102931"/>
    <w:rsid w:val="00103531"/>
    <w:rsid w:val="00103788"/>
    <w:rsid w:val="001040D8"/>
    <w:rsid w:val="00104526"/>
    <w:rsid w:val="00105A3E"/>
    <w:rsid w:val="00105C2F"/>
    <w:rsid w:val="001060A7"/>
    <w:rsid w:val="001060FB"/>
    <w:rsid w:val="001065DF"/>
    <w:rsid w:val="00106B03"/>
    <w:rsid w:val="001074A7"/>
    <w:rsid w:val="0010796F"/>
    <w:rsid w:val="00107A11"/>
    <w:rsid w:val="00107A50"/>
    <w:rsid w:val="00107E2B"/>
    <w:rsid w:val="001102FF"/>
    <w:rsid w:val="00110C49"/>
    <w:rsid w:val="00111922"/>
    <w:rsid w:val="00111B35"/>
    <w:rsid w:val="00111F10"/>
    <w:rsid w:val="001121BF"/>
    <w:rsid w:val="00112426"/>
    <w:rsid w:val="00112527"/>
    <w:rsid w:val="00113795"/>
    <w:rsid w:val="00114206"/>
    <w:rsid w:val="0011425D"/>
    <w:rsid w:val="0011468D"/>
    <w:rsid w:val="0011486A"/>
    <w:rsid w:val="001151D7"/>
    <w:rsid w:val="00115378"/>
    <w:rsid w:val="0011579F"/>
    <w:rsid w:val="00115857"/>
    <w:rsid w:val="001158D4"/>
    <w:rsid w:val="0011595E"/>
    <w:rsid w:val="00115D41"/>
    <w:rsid w:val="00116006"/>
    <w:rsid w:val="001165AE"/>
    <w:rsid w:val="001167D9"/>
    <w:rsid w:val="00116A36"/>
    <w:rsid w:val="00116C14"/>
    <w:rsid w:val="001173B8"/>
    <w:rsid w:val="00117D41"/>
    <w:rsid w:val="00117EF3"/>
    <w:rsid w:val="00120509"/>
    <w:rsid w:val="0012167A"/>
    <w:rsid w:val="001217F7"/>
    <w:rsid w:val="00121E44"/>
    <w:rsid w:val="00122022"/>
    <w:rsid w:val="00123210"/>
    <w:rsid w:val="00123CAD"/>
    <w:rsid w:val="00123FD1"/>
    <w:rsid w:val="00124744"/>
    <w:rsid w:val="001249A0"/>
    <w:rsid w:val="00124A96"/>
    <w:rsid w:val="00124DDF"/>
    <w:rsid w:val="00125308"/>
    <w:rsid w:val="00125762"/>
    <w:rsid w:val="00125936"/>
    <w:rsid w:val="00125E04"/>
    <w:rsid w:val="00126467"/>
    <w:rsid w:val="00126C4A"/>
    <w:rsid w:val="00126F22"/>
    <w:rsid w:val="0012727D"/>
    <w:rsid w:val="00127795"/>
    <w:rsid w:val="00127F77"/>
    <w:rsid w:val="001300E5"/>
    <w:rsid w:val="00130272"/>
    <w:rsid w:val="001305DA"/>
    <w:rsid w:val="00130669"/>
    <w:rsid w:val="001309AE"/>
    <w:rsid w:val="00131C0C"/>
    <w:rsid w:val="00132489"/>
    <w:rsid w:val="001324A4"/>
    <w:rsid w:val="001324F5"/>
    <w:rsid w:val="00132563"/>
    <w:rsid w:val="00132C05"/>
    <w:rsid w:val="0013368D"/>
    <w:rsid w:val="001336DE"/>
    <w:rsid w:val="0013388A"/>
    <w:rsid w:val="00133A8C"/>
    <w:rsid w:val="00133F77"/>
    <w:rsid w:val="0013423C"/>
    <w:rsid w:val="00134250"/>
    <w:rsid w:val="00134269"/>
    <w:rsid w:val="001342B7"/>
    <w:rsid w:val="00134793"/>
    <w:rsid w:val="00134AF1"/>
    <w:rsid w:val="00134EA6"/>
    <w:rsid w:val="0013572D"/>
    <w:rsid w:val="001357B4"/>
    <w:rsid w:val="0013583E"/>
    <w:rsid w:val="00135858"/>
    <w:rsid w:val="00135DD0"/>
    <w:rsid w:val="0013641C"/>
    <w:rsid w:val="00136933"/>
    <w:rsid w:val="00136E52"/>
    <w:rsid w:val="00136F07"/>
    <w:rsid w:val="00137129"/>
    <w:rsid w:val="0014037D"/>
    <w:rsid w:val="00140716"/>
    <w:rsid w:val="00140D40"/>
    <w:rsid w:val="00140ED8"/>
    <w:rsid w:val="00141759"/>
    <w:rsid w:val="001417A2"/>
    <w:rsid w:val="00141DA9"/>
    <w:rsid w:val="00141E6F"/>
    <w:rsid w:val="00142367"/>
    <w:rsid w:val="00142461"/>
    <w:rsid w:val="00142CC9"/>
    <w:rsid w:val="0014351F"/>
    <w:rsid w:val="001435DB"/>
    <w:rsid w:val="00143891"/>
    <w:rsid w:val="00144116"/>
    <w:rsid w:val="00144224"/>
    <w:rsid w:val="001442BC"/>
    <w:rsid w:val="00144612"/>
    <w:rsid w:val="00144655"/>
    <w:rsid w:val="00144B23"/>
    <w:rsid w:val="00144CD8"/>
    <w:rsid w:val="001451BD"/>
    <w:rsid w:val="00145ABB"/>
    <w:rsid w:val="00145B41"/>
    <w:rsid w:val="00145D63"/>
    <w:rsid w:val="00145E5B"/>
    <w:rsid w:val="00145F05"/>
    <w:rsid w:val="00145F06"/>
    <w:rsid w:val="00146176"/>
    <w:rsid w:val="0014693C"/>
    <w:rsid w:val="001469A6"/>
    <w:rsid w:val="00146D38"/>
    <w:rsid w:val="00147135"/>
    <w:rsid w:val="001476EE"/>
    <w:rsid w:val="00147E8B"/>
    <w:rsid w:val="00147F86"/>
    <w:rsid w:val="00150439"/>
    <w:rsid w:val="00150532"/>
    <w:rsid w:val="001507CC"/>
    <w:rsid w:val="0015101F"/>
    <w:rsid w:val="001512A9"/>
    <w:rsid w:val="001512DE"/>
    <w:rsid w:val="00151466"/>
    <w:rsid w:val="0015158C"/>
    <w:rsid w:val="001515E6"/>
    <w:rsid w:val="0015172D"/>
    <w:rsid w:val="00152ABA"/>
    <w:rsid w:val="00152B44"/>
    <w:rsid w:val="00152B86"/>
    <w:rsid w:val="00152DC7"/>
    <w:rsid w:val="00152ED8"/>
    <w:rsid w:val="00152EF6"/>
    <w:rsid w:val="0015310F"/>
    <w:rsid w:val="001533F6"/>
    <w:rsid w:val="001543FC"/>
    <w:rsid w:val="00154A9C"/>
    <w:rsid w:val="00154E39"/>
    <w:rsid w:val="00155242"/>
    <w:rsid w:val="00155434"/>
    <w:rsid w:val="001554A0"/>
    <w:rsid w:val="00155D8C"/>
    <w:rsid w:val="00155F23"/>
    <w:rsid w:val="00156467"/>
    <w:rsid w:val="00156BA4"/>
    <w:rsid w:val="00156CBF"/>
    <w:rsid w:val="00156DDF"/>
    <w:rsid w:val="00156F14"/>
    <w:rsid w:val="00157250"/>
    <w:rsid w:val="00157BD2"/>
    <w:rsid w:val="00157CC6"/>
    <w:rsid w:val="00157F95"/>
    <w:rsid w:val="00160828"/>
    <w:rsid w:val="00160E32"/>
    <w:rsid w:val="00161882"/>
    <w:rsid w:val="00161938"/>
    <w:rsid w:val="00162386"/>
    <w:rsid w:val="0016260A"/>
    <w:rsid w:val="001628F7"/>
    <w:rsid w:val="00162A28"/>
    <w:rsid w:val="00163072"/>
    <w:rsid w:val="001632BC"/>
    <w:rsid w:val="0016354B"/>
    <w:rsid w:val="0016378A"/>
    <w:rsid w:val="0016386E"/>
    <w:rsid w:val="00164186"/>
    <w:rsid w:val="001642FF"/>
    <w:rsid w:val="001648CA"/>
    <w:rsid w:val="00164DD6"/>
    <w:rsid w:val="00164E40"/>
    <w:rsid w:val="00164E89"/>
    <w:rsid w:val="00165009"/>
    <w:rsid w:val="00165074"/>
    <w:rsid w:val="001650B7"/>
    <w:rsid w:val="0016514A"/>
    <w:rsid w:val="001658F5"/>
    <w:rsid w:val="00165DC5"/>
    <w:rsid w:val="001663EE"/>
    <w:rsid w:val="00166DF8"/>
    <w:rsid w:val="00167013"/>
    <w:rsid w:val="00167618"/>
    <w:rsid w:val="001676F4"/>
    <w:rsid w:val="00167C15"/>
    <w:rsid w:val="00167EC8"/>
    <w:rsid w:val="00171819"/>
    <w:rsid w:val="00171FEA"/>
    <w:rsid w:val="001721DC"/>
    <w:rsid w:val="001723AC"/>
    <w:rsid w:val="001727AE"/>
    <w:rsid w:val="00173C5B"/>
    <w:rsid w:val="00174137"/>
    <w:rsid w:val="001742F2"/>
    <w:rsid w:val="001743F2"/>
    <w:rsid w:val="0017481C"/>
    <w:rsid w:val="00174A75"/>
    <w:rsid w:val="001755E9"/>
    <w:rsid w:val="00175AEE"/>
    <w:rsid w:val="00175E00"/>
    <w:rsid w:val="00176B08"/>
    <w:rsid w:val="00176D38"/>
    <w:rsid w:val="001774C2"/>
    <w:rsid w:val="00177DC2"/>
    <w:rsid w:val="00177ED1"/>
    <w:rsid w:val="00181391"/>
    <w:rsid w:val="00181667"/>
    <w:rsid w:val="001816B4"/>
    <w:rsid w:val="001818D5"/>
    <w:rsid w:val="00181CC5"/>
    <w:rsid w:val="001821B5"/>
    <w:rsid w:val="001822B4"/>
    <w:rsid w:val="001825CD"/>
    <w:rsid w:val="001827F6"/>
    <w:rsid w:val="00182B97"/>
    <w:rsid w:val="00182E0B"/>
    <w:rsid w:val="00182F66"/>
    <w:rsid w:val="001838B4"/>
    <w:rsid w:val="00183E27"/>
    <w:rsid w:val="00183FE9"/>
    <w:rsid w:val="001848AA"/>
    <w:rsid w:val="00184B8B"/>
    <w:rsid w:val="001856F6"/>
    <w:rsid w:val="001857CF"/>
    <w:rsid w:val="00185A1F"/>
    <w:rsid w:val="00185E87"/>
    <w:rsid w:val="0018603B"/>
    <w:rsid w:val="001860C3"/>
    <w:rsid w:val="0018639E"/>
    <w:rsid w:val="001865B7"/>
    <w:rsid w:val="00186836"/>
    <w:rsid w:val="00186A88"/>
    <w:rsid w:val="00186B5F"/>
    <w:rsid w:val="00186E68"/>
    <w:rsid w:val="0018737D"/>
    <w:rsid w:val="001875B7"/>
    <w:rsid w:val="00187607"/>
    <w:rsid w:val="0019022B"/>
    <w:rsid w:val="001908E6"/>
    <w:rsid w:val="001910DC"/>
    <w:rsid w:val="0019164B"/>
    <w:rsid w:val="00191DFB"/>
    <w:rsid w:val="001920BD"/>
    <w:rsid w:val="0019244B"/>
    <w:rsid w:val="00192783"/>
    <w:rsid w:val="0019296F"/>
    <w:rsid w:val="00193124"/>
    <w:rsid w:val="001938F5"/>
    <w:rsid w:val="00193F27"/>
    <w:rsid w:val="00194054"/>
    <w:rsid w:val="0019409C"/>
    <w:rsid w:val="001949BE"/>
    <w:rsid w:val="00194EE8"/>
    <w:rsid w:val="0019547C"/>
    <w:rsid w:val="001957A5"/>
    <w:rsid w:val="00195895"/>
    <w:rsid w:val="001959FF"/>
    <w:rsid w:val="0019623A"/>
    <w:rsid w:val="00196259"/>
    <w:rsid w:val="00196467"/>
    <w:rsid w:val="001966D1"/>
    <w:rsid w:val="00196BC1"/>
    <w:rsid w:val="00196D22"/>
    <w:rsid w:val="00197B85"/>
    <w:rsid w:val="001A0343"/>
    <w:rsid w:val="001A05FA"/>
    <w:rsid w:val="001A0A7B"/>
    <w:rsid w:val="001A0CDD"/>
    <w:rsid w:val="001A0D1E"/>
    <w:rsid w:val="001A1221"/>
    <w:rsid w:val="001A142C"/>
    <w:rsid w:val="001A14BF"/>
    <w:rsid w:val="001A14E7"/>
    <w:rsid w:val="001A168F"/>
    <w:rsid w:val="001A1F23"/>
    <w:rsid w:val="001A2824"/>
    <w:rsid w:val="001A2A52"/>
    <w:rsid w:val="001A2ABB"/>
    <w:rsid w:val="001A3112"/>
    <w:rsid w:val="001A353A"/>
    <w:rsid w:val="001A3A6D"/>
    <w:rsid w:val="001A3DF2"/>
    <w:rsid w:val="001A4661"/>
    <w:rsid w:val="001A4720"/>
    <w:rsid w:val="001A47D3"/>
    <w:rsid w:val="001A4C1F"/>
    <w:rsid w:val="001A544C"/>
    <w:rsid w:val="001A5463"/>
    <w:rsid w:val="001A559E"/>
    <w:rsid w:val="001A57A4"/>
    <w:rsid w:val="001A5ADA"/>
    <w:rsid w:val="001A5D4C"/>
    <w:rsid w:val="001A629A"/>
    <w:rsid w:val="001A65C0"/>
    <w:rsid w:val="001A6EAD"/>
    <w:rsid w:val="001A70FE"/>
    <w:rsid w:val="001A7343"/>
    <w:rsid w:val="001B0012"/>
    <w:rsid w:val="001B0605"/>
    <w:rsid w:val="001B06A9"/>
    <w:rsid w:val="001B08A3"/>
    <w:rsid w:val="001B0D53"/>
    <w:rsid w:val="001B0D88"/>
    <w:rsid w:val="001B0D91"/>
    <w:rsid w:val="001B13B9"/>
    <w:rsid w:val="001B164A"/>
    <w:rsid w:val="001B1D81"/>
    <w:rsid w:val="001B1F37"/>
    <w:rsid w:val="001B2D94"/>
    <w:rsid w:val="001B3371"/>
    <w:rsid w:val="001B33FE"/>
    <w:rsid w:val="001B36D2"/>
    <w:rsid w:val="001B3825"/>
    <w:rsid w:val="001B3BD8"/>
    <w:rsid w:val="001B3EF1"/>
    <w:rsid w:val="001B44A0"/>
    <w:rsid w:val="001B480E"/>
    <w:rsid w:val="001B4F18"/>
    <w:rsid w:val="001B5605"/>
    <w:rsid w:val="001B60DA"/>
    <w:rsid w:val="001B61D8"/>
    <w:rsid w:val="001B62C0"/>
    <w:rsid w:val="001B633A"/>
    <w:rsid w:val="001B65D8"/>
    <w:rsid w:val="001B75D4"/>
    <w:rsid w:val="001B7713"/>
    <w:rsid w:val="001B79F7"/>
    <w:rsid w:val="001B7E2F"/>
    <w:rsid w:val="001C0044"/>
    <w:rsid w:val="001C0472"/>
    <w:rsid w:val="001C04F2"/>
    <w:rsid w:val="001C0656"/>
    <w:rsid w:val="001C0A1D"/>
    <w:rsid w:val="001C1395"/>
    <w:rsid w:val="001C17BC"/>
    <w:rsid w:val="001C1B9A"/>
    <w:rsid w:val="001C1C81"/>
    <w:rsid w:val="001C1DAD"/>
    <w:rsid w:val="001C227A"/>
    <w:rsid w:val="001C29BD"/>
    <w:rsid w:val="001C2D84"/>
    <w:rsid w:val="001C3170"/>
    <w:rsid w:val="001C33B4"/>
    <w:rsid w:val="001C341A"/>
    <w:rsid w:val="001C360E"/>
    <w:rsid w:val="001C39DC"/>
    <w:rsid w:val="001C3C94"/>
    <w:rsid w:val="001C4783"/>
    <w:rsid w:val="001C4D29"/>
    <w:rsid w:val="001C4E92"/>
    <w:rsid w:val="001C4F7F"/>
    <w:rsid w:val="001C5139"/>
    <w:rsid w:val="001C5496"/>
    <w:rsid w:val="001C609D"/>
    <w:rsid w:val="001C60B1"/>
    <w:rsid w:val="001C63F0"/>
    <w:rsid w:val="001C652E"/>
    <w:rsid w:val="001C6833"/>
    <w:rsid w:val="001C6FCB"/>
    <w:rsid w:val="001C7130"/>
    <w:rsid w:val="001C779E"/>
    <w:rsid w:val="001C7BFE"/>
    <w:rsid w:val="001D0594"/>
    <w:rsid w:val="001D076D"/>
    <w:rsid w:val="001D096F"/>
    <w:rsid w:val="001D0D77"/>
    <w:rsid w:val="001D1002"/>
    <w:rsid w:val="001D160E"/>
    <w:rsid w:val="001D1AFD"/>
    <w:rsid w:val="001D1BF2"/>
    <w:rsid w:val="001D1E88"/>
    <w:rsid w:val="001D21BC"/>
    <w:rsid w:val="001D281A"/>
    <w:rsid w:val="001D2BEF"/>
    <w:rsid w:val="001D2D1C"/>
    <w:rsid w:val="001D2D39"/>
    <w:rsid w:val="001D2E2E"/>
    <w:rsid w:val="001D2EB0"/>
    <w:rsid w:val="001D31DB"/>
    <w:rsid w:val="001D35AC"/>
    <w:rsid w:val="001D3B66"/>
    <w:rsid w:val="001D3F61"/>
    <w:rsid w:val="001D42CC"/>
    <w:rsid w:val="001D45B2"/>
    <w:rsid w:val="001D486C"/>
    <w:rsid w:val="001D4AD3"/>
    <w:rsid w:val="001D501B"/>
    <w:rsid w:val="001D5202"/>
    <w:rsid w:val="001D595F"/>
    <w:rsid w:val="001D60D4"/>
    <w:rsid w:val="001D6669"/>
    <w:rsid w:val="001D677E"/>
    <w:rsid w:val="001D6873"/>
    <w:rsid w:val="001D6AEC"/>
    <w:rsid w:val="001D70DA"/>
    <w:rsid w:val="001D70EF"/>
    <w:rsid w:val="001D771B"/>
    <w:rsid w:val="001D7915"/>
    <w:rsid w:val="001E0D00"/>
    <w:rsid w:val="001E1033"/>
    <w:rsid w:val="001E1204"/>
    <w:rsid w:val="001E1B89"/>
    <w:rsid w:val="001E1BBC"/>
    <w:rsid w:val="001E1CE3"/>
    <w:rsid w:val="001E1D07"/>
    <w:rsid w:val="001E247A"/>
    <w:rsid w:val="001E266A"/>
    <w:rsid w:val="001E3109"/>
    <w:rsid w:val="001E330D"/>
    <w:rsid w:val="001E3683"/>
    <w:rsid w:val="001E3872"/>
    <w:rsid w:val="001E3B18"/>
    <w:rsid w:val="001E3CF3"/>
    <w:rsid w:val="001E3DF2"/>
    <w:rsid w:val="001E3EA6"/>
    <w:rsid w:val="001E4855"/>
    <w:rsid w:val="001E4AB7"/>
    <w:rsid w:val="001E4BC5"/>
    <w:rsid w:val="001E4E45"/>
    <w:rsid w:val="001E5DCB"/>
    <w:rsid w:val="001E6737"/>
    <w:rsid w:val="001E6C07"/>
    <w:rsid w:val="001E6C29"/>
    <w:rsid w:val="001E6C62"/>
    <w:rsid w:val="001E71DF"/>
    <w:rsid w:val="001E77C5"/>
    <w:rsid w:val="001E7BC9"/>
    <w:rsid w:val="001E7F92"/>
    <w:rsid w:val="001F0268"/>
    <w:rsid w:val="001F0B93"/>
    <w:rsid w:val="001F1381"/>
    <w:rsid w:val="001F16D7"/>
    <w:rsid w:val="001F17B3"/>
    <w:rsid w:val="001F24BD"/>
    <w:rsid w:val="001F2878"/>
    <w:rsid w:val="001F2B21"/>
    <w:rsid w:val="001F2F3A"/>
    <w:rsid w:val="001F373D"/>
    <w:rsid w:val="001F429D"/>
    <w:rsid w:val="001F42B5"/>
    <w:rsid w:val="001F43EC"/>
    <w:rsid w:val="001F46C6"/>
    <w:rsid w:val="001F52C6"/>
    <w:rsid w:val="001F548C"/>
    <w:rsid w:val="001F5D84"/>
    <w:rsid w:val="001F673B"/>
    <w:rsid w:val="001F6B08"/>
    <w:rsid w:val="001F6C1D"/>
    <w:rsid w:val="001F6E74"/>
    <w:rsid w:val="001F7187"/>
    <w:rsid w:val="001F7209"/>
    <w:rsid w:val="001F7DCA"/>
    <w:rsid w:val="001F7F00"/>
    <w:rsid w:val="00200CD5"/>
    <w:rsid w:val="00200DDD"/>
    <w:rsid w:val="002013D0"/>
    <w:rsid w:val="0020199F"/>
    <w:rsid w:val="002027DB"/>
    <w:rsid w:val="00202958"/>
    <w:rsid w:val="00202984"/>
    <w:rsid w:val="00202C80"/>
    <w:rsid w:val="0020309F"/>
    <w:rsid w:val="002030B1"/>
    <w:rsid w:val="002035BA"/>
    <w:rsid w:val="0020417E"/>
    <w:rsid w:val="00204472"/>
    <w:rsid w:val="00204661"/>
    <w:rsid w:val="00204942"/>
    <w:rsid w:val="00204E4A"/>
    <w:rsid w:val="002064B2"/>
    <w:rsid w:val="002064F8"/>
    <w:rsid w:val="00206564"/>
    <w:rsid w:val="00206638"/>
    <w:rsid w:val="00206936"/>
    <w:rsid w:val="002070B2"/>
    <w:rsid w:val="0020776E"/>
    <w:rsid w:val="00207F9B"/>
    <w:rsid w:val="00210178"/>
    <w:rsid w:val="00210FB0"/>
    <w:rsid w:val="00211FEA"/>
    <w:rsid w:val="002120F8"/>
    <w:rsid w:val="002121B5"/>
    <w:rsid w:val="0021231C"/>
    <w:rsid w:val="0021249B"/>
    <w:rsid w:val="002126EF"/>
    <w:rsid w:val="00212874"/>
    <w:rsid w:val="002128F5"/>
    <w:rsid w:val="00212A9D"/>
    <w:rsid w:val="00212DC0"/>
    <w:rsid w:val="00212E45"/>
    <w:rsid w:val="00213376"/>
    <w:rsid w:val="00214236"/>
    <w:rsid w:val="002147CC"/>
    <w:rsid w:val="00214AA0"/>
    <w:rsid w:val="0021549D"/>
    <w:rsid w:val="00215600"/>
    <w:rsid w:val="00215807"/>
    <w:rsid w:val="0021630B"/>
    <w:rsid w:val="0021647D"/>
    <w:rsid w:val="00216BE1"/>
    <w:rsid w:val="00216DBD"/>
    <w:rsid w:val="002172FB"/>
    <w:rsid w:val="0021736E"/>
    <w:rsid w:val="00217562"/>
    <w:rsid w:val="002175B8"/>
    <w:rsid w:val="002179CC"/>
    <w:rsid w:val="00217C50"/>
    <w:rsid w:val="00217C68"/>
    <w:rsid w:val="00220083"/>
    <w:rsid w:val="002201FB"/>
    <w:rsid w:val="0022020B"/>
    <w:rsid w:val="0022082A"/>
    <w:rsid w:val="00220A0F"/>
    <w:rsid w:val="00220E0E"/>
    <w:rsid w:val="00221641"/>
    <w:rsid w:val="00222C51"/>
    <w:rsid w:val="00222F7D"/>
    <w:rsid w:val="00223006"/>
    <w:rsid w:val="00223176"/>
    <w:rsid w:val="00223267"/>
    <w:rsid w:val="00223377"/>
    <w:rsid w:val="00223539"/>
    <w:rsid w:val="00223855"/>
    <w:rsid w:val="00223C94"/>
    <w:rsid w:val="00223D54"/>
    <w:rsid w:val="00223EA2"/>
    <w:rsid w:val="00224151"/>
    <w:rsid w:val="002243AE"/>
    <w:rsid w:val="00224882"/>
    <w:rsid w:val="00224945"/>
    <w:rsid w:val="00224D07"/>
    <w:rsid w:val="00224D91"/>
    <w:rsid w:val="00225060"/>
    <w:rsid w:val="002250DF"/>
    <w:rsid w:val="002255DA"/>
    <w:rsid w:val="002257BD"/>
    <w:rsid w:val="002258ED"/>
    <w:rsid w:val="00226387"/>
    <w:rsid w:val="0022658F"/>
    <w:rsid w:val="002265B5"/>
    <w:rsid w:val="00226893"/>
    <w:rsid w:val="00226C52"/>
    <w:rsid w:val="00226F85"/>
    <w:rsid w:val="00227224"/>
    <w:rsid w:val="002275A7"/>
    <w:rsid w:val="00227826"/>
    <w:rsid w:val="00230221"/>
    <w:rsid w:val="00230442"/>
    <w:rsid w:val="0023050D"/>
    <w:rsid w:val="00230721"/>
    <w:rsid w:val="00230ADD"/>
    <w:rsid w:val="0023133E"/>
    <w:rsid w:val="00231503"/>
    <w:rsid w:val="00231D35"/>
    <w:rsid w:val="002321E9"/>
    <w:rsid w:val="00232333"/>
    <w:rsid w:val="00232334"/>
    <w:rsid w:val="00232977"/>
    <w:rsid w:val="00233ACF"/>
    <w:rsid w:val="00233C60"/>
    <w:rsid w:val="00233DDB"/>
    <w:rsid w:val="002340A1"/>
    <w:rsid w:val="00234206"/>
    <w:rsid w:val="00234461"/>
    <w:rsid w:val="002344FF"/>
    <w:rsid w:val="00234622"/>
    <w:rsid w:val="002347A0"/>
    <w:rsid w:val="00234E04"/>
    <w:rsid w:val="00234EDD"/>
    <w:rsid w:val="00235135"/>
    <w:rsid w:val="002353D4"/>
    <w:rsid w:val="002355D7"/>
    <w:rsid w:val="002355FC"/>
    <w:rsid w:val="00235630"/>
    <w:rsid w:val="00235A6B"/>
    <w:rsid w:val="00236660"/>
    <w:rsid w:val="00236E05"/>
    <w:rsid w:val="00237670"/>
    <w:rsid w:val="00237791"/>
    <w:rsid w:val="002378E5"/>
    <w:rsid w:val="00237A4D"/>
    <w:rsid w:val="00237F4D"/>
    <w:rsid w:val="00240C02"/>
    <w:rsid w:val="00240DDD"/>
    <w:rsid w:val="00240E68"/>
    <w:rsid w:val="00241B88"/>
    <w:rsid w:val="00242AAC"/>
    <w:rsid w:val="00242BD3"/>
    <w:rsid w:val="00243424"/>
    <w:rsid w:val="00243D21"/>
    <w:rsid w:val="002442C0"/>
    <w:rsid w:val="002448FF"/>
    <w:rsid w:val="00244ABC"/>
    <w:rsid w:val="00244BD7"/>
    <w:rsid w:val="00244BE4"/>
    <w:rsid w:val="002451B8"/>
    <w:rsid w:val="002452AD"/>
    <w:rsid w:val="002456BC"/>
    <w:rsid w:val="00245776"/>
    <w:rsid w:val="00245A92"/>
    <w:rsid w:val="00245B38"/>
    <w:rsid w:val="00245C9F"/>
    <w:rsid w:val="00245EE2"/>
    <w:rsid w:val="002461BB"/>
    <w:rsid w:val="0024641F"/>
    <w:rsid w:val="00246EC8"/>
    <w:rsid w:val="00246FB3"/>
    <w:rsid w:val="00247226"/>
    <w:rsid w:val="0024724B"/>
    <w:rsid w:val="002476CD"/>
    <w:rsid w:val="00247793"/>
    <w:rsid w:val="00247D40"/>
    <w:rsid w:val="00250284"/>
    <w:rsid w:val="002504CC"/>
    <w:rsid w:val="002505B3"/>
    <w:rsid w:val="00250AEE"/>
    <w:rsid w:val="00251363"/>
    <w:rsid w:val="002514BF"/>
    <w:rsid w:val="00251897"/>
    <w:rsid w:val="00251F61"/>
    <w:rsid w:val="00252EB6"/>
    <w:rsid w:val="00252F83"/>
    <w:rsid w:val="00253277"/>
    <w:rsid w:val="00253292"/>
    <w:rsid w:val="0025352D"/>
    <w:rsid w:val="002539B8"/>
    <w:rsid w:val="00253BCB"/>
    <w:rsid w:val="00253CBA"/>
    <w:rsid w:val="00253E5D"/>
    <w:rsid w:val="00254BA4"/>
    <w:rsid w:val="00254CBB"/>
    <w:rsid w:val="0025520D"/>
    <w:rsid w:val="00256016"/>
    <w:rsid w:val="0025667C"/>
    <w:rsid w:val="00257C14"/>
    <w:rsid w:val="00257C7E"/>
    <w:rsid w:val="00257CEA"/>
    <w:rsid w:val="00260193"/>
    <w:rsid w:val="0026073D"/>
    <w:rsid w:val="002607EF"/>
    <w:rsid w:val="00260A30"/>
    <w:rsid w:val="0026113F"/>
    <w:rsid w:val="00261533"/>
    <w:rsid w:val="00261C27"/>
    <w:rsid w:val="002622DA"/>
    <w:rsid w:val="0026260E"/>
    <w:rsid w:val="0026275C"/>
    <w:rsid w:val="00262A78"/>
    <w:rsid w:val="00262ED0"/>
    <w:rsid w:val="00262EFA"/>
    <w:rsid w:val="0026346B"/>
    <w:rsid w:val="002634AE"/>
    <w:rsid w:val="002634FF"/>
    <w:rsid w:val="002635D9"/>
    <w:rsid w:val="00263709"/>
    <w:rsid w:val="00263F36"/>
    <w:rsid w:val="00264404"/>
    <w:rsid w:val="00264950"/>
    <w:rsid w:val="00264BA4"/>
    <w:rsid w:val="00264E62"/>
    <w:rsid w:val="00264EEE"/>
    <w:rsid w:val="002656E6"/>
    <w:rsid w:val="00265AC1"/>
    <w:rsid w:val="00265D99"/>
    <w:rsid w:val="00265EEA"/>
    <w:rsid w:val="00266119"/>
    <w:rsid w:val="00266242"/>
    <w:rsid w:val="002662AB"/>
    <w:rsid w:val="002663A3"/>
    <w:rsid w:val="00266F75"/>
    <w:rsid w:val="00266FFD"/>
    <w:rsid w:val="002671D9"/>
    <w:rsid w:val="00267411"/>
    <w:rsid w:val="00267687"/>
    <w:rsid w:val="00270131"/>
    <w:rsid w:val="00270221"/>
    <w:rsid w:val="00270300"/>
    <w:rsid w:val="002709A6"/>
    <w:rsid w:val="00270A23"/>
    <w:rsid w:val="00270AD4"/>
    <w:rsid w:val="00271376"/>
    <w:rsid w:val="00271FD7"/>
    <w:rsid w:val="002722AF"/>
    <w:rsid w:val="0027246F"/>
    <w:rsid w:val="00272935"/>
    <w:rsid w:val="00272E43"/>
    <w:rsid w:val="00272F0A"/>
    <w:rsid w:val="002731A0"/>
    <w:rsid w:val="00273212"/>
    <w:rsid w:val="00273765"/>
    <w:rsid w:val="0027382A"/>
    <w:rsid w:val="0027417B"/>
    <w:rsid w:val="00274258"/>
    <w:rsid w:val="00274371"/>
    <w:rsid w:val="00274B9B"/>
    <w:rsid w:val="00274F34"/>
    <w:rsid w:val="00275AFE"/>
    <w:rsid w:val="002764DA"/>
    <w:rsid w:val="00276B63"/>
    <w:rsid w:val="002779C2"/>
    <w:rsid w:val="00277A37"/>
    <w:rsid w:val="00277E9C"/>
    <w:rsid w:val="00280BD5"/>
    <w:rsid w:val="002814BE"/>
    <w:rsid w:val="00281570"/>
    <w:rsid w:val="00281613"/>
    <w:rsid w:val="002816E7"/>
    <w:rsid w:val="00281A23"/>
    <w:rsid w:val="00281E17"/>
    <w:rsid w:val="00282159"/>
    <w:rsid w:val="002825EA"/>
    <w:rsid w:val="00282AB0"/>
    <w:rsid w:val="0028308C"/>
    <w:rsid w:val="0028369C"/>
    <w:rsid w:val="002836EF"/>
    <w:rsid w:val="00284002"/>
    <w:rsid w:val="0028415B"/>
    <w:rsid w:val="0028424A"/>
    <w:rsid w:val="00284442"/>
    <w:rsid w:val="002846BD"/>
    <w:rsid w:val="002846DA"/>
    <w:rsid w:val="002847CC"/>
    <w:rsid w:val="00284C8A"/>
    <w:rsid w:val="002853C6"/>
    <w:rsid w:val="002855C7"/>
    <w:rsid w:val="00285D8F"/>
    <w:rsid w:val="00287D5B"/>
    <w:rsid w:val="00287DCF"/>
    <w:rsid w:val="0029002D"/>
    <w:rsid w:val="00290083"/>
    <w:rsid w:val="002900F9"/>
    <w:rsid w:val="002903A4"/>
    <w:rsid w:val="00290F5B"/>
    <w:rsid w:val="00292431"/>
    <w:rsid w:val="00292443"/>
    <w:rsid w:val="002924BB"/>
    <w:rsid w:val="002926A7"/>
    <w:rsid w:val="002937CB"/>
    <w:rsid w:val="0029440D"/>
    <w:rsid w:val="002944A3"/>
    <w:rsid w:val="002952FE"/>
    <w:rsid w:val="00295CC9"/>
    <w:rsid w:val="00295E57"/>
    <w:rsid w:val="00295E90"/>
    <w:rsid w:val="00296071"/>
    <w:rsid w:val="00296500"/>
    <w:rsid w:val="00296BCB"/>
    <w:rsid w:val="00296BD9"/>
    <w:rsid w:val="00296E22"/>
    <w:rsid w:val="002978B2"/>
    <w:rsid w:val="00297EA7"/>
    <w:rsid w:val="00297EAA"/>
    <w:rsid w:val="002A000F"/>
    <w:rsid w:val="002A0109"/>
    <w:rsid w:val="002A01B8"/>
    <w:rsid w:val="002A04B9"/>
    <w:rsid w:val="002A0AB4"/>
    <w:rsid w:val="002A0CE0"/>
    <w:rsid w:val="002A0CF1"/>
    <w:rsid w:val="002A0E72"/>
    <w:rsid w:val="002A184C"/>
    <w:rsid w:val="002A1A0A"/>
    <w:rsid w:val="002A1C16"/>
    <w:rsid w:val="002A1E6A"/>
    <w:rsid w:val="002A2034"/>
    <w:rsid w:val="002A220C"/>
    <w:rsid w:val="002A2D7B"/>
    <w:rsid w:val="002A313F"/>
    <w:rsid w:val="002A358C"/>
    <w:rsid w:val="002A35B7"/>
    <w:rsid w:val="002A3703"/>
    <w:rsid w:val="002A3BEB"/>
    <w:rsid w:val="002A4A1E"/>
    <w:rsid w:val="002A4B22"/>
    <w:rsid w:val="002A4E43"/>
    <w:rsid w:val="002A5046"/>
    <w:rsid w:val="002A5573"/>
    <w:rsid w:val="002A60A3"/>
    <w:rsid w:val="002A6584"/>
    <w:rsid w:val="002A6678"/>
    <w:rsid w:val="002A6945"/>
    <w:rsid w:val="002A704E"/>
    <w:rsid w:val="002A749B"/>
    <w:rsid w:val="002A7C69"/>
    <w:rsid w:val="002B0668"/>
    <w:rsid w:val="002B0E33"/>
    <w:rsid w:val="002B151A"/>
    <w:rsid w:val="002B176F"/>
    <w:rsid w:val="002B1795"/>
    <w:rsid w:val="002B1869"/>
    <w:rsid w:val="002B2589"/>
    <w:rsid w:val="002B27C6"/>
    <w:rsid w:val="002B2C2F"/>
    <w:rsid w:val="002B3262"/>
    <w:rsid w:val="002B383E"/>
    <w:rsid w:val="002B3DA0"/>
    <w:rsid w:val="002B3EA9"/>
    <w:rsid w:val="002B44C0"/>
    <w:rsid w:val="002B4A0C"/>
    <w:rsid w:val="002B5B56"/>
    <w:rsid w:val="002B5F2A"/>
    <w:rsid w:val="002B643C"/>
    <w:rsid w:val="002B644F"/>
    <w:rsid w:val="002B6DB4"/>
    <w:rsid w:val="002B70A8"/>
    <w:rsid w:val="002B7357"/>
    <w:rsid w:val="002B777C"/>
    <w:rsid w:val="002B79CF"/>
    <w:rsid w:val="002B7BC2"/>
    <w:rsid w:val="002B7FF2"/>
    <w:rsid w:val="002C0096"/>
    <w:rsid w:val="002C030E"/>
    <w:rsid w:val="002C0582"/>
    <w:rsid w:val="002C11F3"/>
    <w:rsid w:val="002C1429"/>
    <w:rsid w:val="002C1803"/>
    <w:rsid w:val="002C1B05"/>
    <w:rsid w:val="002C24DF"/>
    <w:rsid w:val="002C3365"/>
    <w:rsid w:val="002C34B8"/>
    <w:rsid w:val="002C3659"/>
    <w:rsid w:val="002C3711"/>
    <w:rsid w:val="002C3A34"/>
    <w:rsid w:val="002C3D40"/>
    <w:rsid w:val="002C3E4B"/>
    <w:rsid w:val="002C4152"/>
    <w:rsid w:val="002C4362"/>
    <w:rsid w:val="002C44CD"/>
    <w:rsid w:val="002C4DFB"/>
    <w:rsid w:val="002C603C"/>
    <w:rsid w:val="002C61C5"/>
    <w:rsid w:val="002C636B"/>
    <w:rsid w:val="002C68C2"/>
    <w:rsid w:val="002C6C1E"/>
    <w:rsid w:val="002C78E5"/>
    <w:rsid w:val="002C7A47"/>
    <w:rsid w:val="002C7ACB"/>
    <w:rsid w:val="002C7C8E"/>
    <w:rsid w:val="002D09BD"/>
    <w:rsid w:val="002D0CCE"/>
    <w:rsid w:val="002D2255"/>
    <w:rsid w:val="002D22CE"/>
    <w:rsid w:val="002D2478"/>
    <w:rsid w:val="002D24DA"/>
    <w:rsid w:val="002D26D7"/>
    <w:rsid w:val="002D36CB"/>
    <w:rsid w:val="002D3CDE"/>
    <w:rsid w:val="002D3F2D"/>
    <w:rsid w:val="002D4128"/>
    <w:rsid w:val="002D4235"/>
    <w:rsid w:val="002D5049"/>
    <w:rsid w:val="002D52A4"/>
    <w:rsid w:val="002D54B8"/>
    <w:rsid w:val="002D60A1"/>
    <w:rsid w:val="002D79C8"/>
    <w:rsid w:val="002D7CBB"/>
    <w:rsid w:val="002E00A5"/>
    <w:rsid w:val="002E0550"/>
    <w:rsid w:val="002E056D"/>
    <w:rsid w:val="002E0C47"/>
    <w:rsid w:val="002E0EC9"/>
    <w:rsid w:val="002E10E0"/>
    <w:rsid w:val="002E2E32"/>
    <w:rsid w:val="002E304B"/>
    <w:rsid w:val="002E341C"/>
    <w:rsid w:val="002E366F"/>
    <w:rsid w:val="002E389B"/>
    <w:rsid w:val="002E4F0F"/>
    <w:rsid w:val="002E4F98"/>
    <w:rsid w:val="002E53CA"/>
    <w:rsid w:val="002E561A"/>
    <w:rsid w:val="002E5742"/>
    <w:rsid w:val="002E57B1"/>
    <w:rsid w:val="002E5A1D"/>
    <w:rsid w:val="002E621C"/>
    <w:rsid w:val="002E68CD"/>
    <w:rsid w:val="002E72DB"/>
    <w:rsid w:val="002E752F"/>
    <w:rsid w:val="002E77F1"/>
    <w:rsid w:val="002E7910"/>
    <w:rsid w:val="002E7C00"/>
    <w:rsid w:val="002F007F"/>
    <w:rsid w:val="002F0280"/>
    <w:rsid w:val="002F03C0"/>
    <w:rsid w:val="002F0B8C"/>
    <w:rsid w:val="002F0D92"/>
    <w:rsid w:val="002F19BC"/>
    <w:rsid w:val="002F2F28"/>
    <w:rsid w:val="002F3596"/>
    <w:rsid w:val="002F3AC4"/>
    <w:rsid w:val="002F40C7"/>
    <w:rsid w:val="002F45E5"/>
    <w:rsid w:val="002F464A"/>
    <w:rsid w:val="002F4847"/>
    <w:rsid w:val="002F4B5B"/>
    <w:rsid w:val="002F4FAE"/>
    <w:rsid w:val="002F4FE6"/>
    <w:rsid w:val="002F5B07"/>
    <w:rsid w:val="002F5CDF"/>
    <w:rsid w:val="002F5F6A"/>
    <w:rsid w:val="002F66F7"/>
    <w:rsid w:val="002F690B"/>
    <w:rsid w:val="002F696F"/>
    <w:rsid w:val="002F6CEA"/>
    <w:rsid w:val="002F6E10"/>
    <w:rsid w:val="002F757C"/>
    <w:rsid w:val="002F7BA6"/>
    <w:rsid w:val="002F7C22"/>
    <w:rsid w:val="00300361"/>
    <w:rsid w:val="00300496"/>
    <w:rsid w:val="0030095C"/>
    <w:rsid w:val="00300ADF"/>
    <w:rsid w:val="00300ED7"/>
    <w:rsid w:val="003013BC"/>
    <w:rsid w:val="003017FA"/>
    <w:rsid w:val="00301999"/>
    <w:rsid w:val="00301ABC"/>
    <w:rsid w:val="00301CCB"/>
    <w:rsid w:val="00301F50"/>
    <w:rsid w:val="00302090"/>
    <w:rsid w:val="00302ABA"/>
    <w:rsid w:val="003030B7"/>
    <w:rsid w:val="003032E3"/>
    <w:rsid w:val="003033E0"/>
    <w:rsid w:val="003034F3"/>
    <w:rsid w:val="00303B98"/>
    <w:rsid w:val="00303DC4"/>
    <w:rsid w:val="0030426B"/>
    <w:rsid w:val="00304A18"/>
    <w:rsid w:val="00304C7C"/>
    <w:rsid w:val="00305298"/>
    <w:rsid w:val="00305319"/>
    <w:rsid w:val="00305345"/>
    <w:rsid w:val="00305390"/>
    <w:rsid w:val="00305475"/>
    <w:rsid w:val="00305818"/>
    <w:rsid w:val="0030601B"/>
    <w:rsid w:val="00306246"/>
    <w:rsid w:val="003062FC"/>
    <w:rsid w:val="0030665D"/>
    <w:rsid w:val="0030683C"/>
    <w:rsid w:val="00306E6B"/>
    <w:rsid w:val="0030740D"/>
    <w:rsid w:val="0030779A"/>
    <w:rsid w:val="003079AB"/>
    <w:rsid w:val="00307EB4"/>
    <w:rsid w:val="0031009D"/>
    <w:rsid w:val="00310436"/>
    <w:rsid w:val="00310740"/>
    <w:rsid w:val="003110D0"/>
    <w:rsid w:val="00311366"/>
    <w:rsid w:val="00312132"/>
    <w:rsid w:val="00312449"/>
    <w:rsid w:val="00312657"/>
    <w:rsid w:val="00312662"/>
    <w:rsid w:val="003126DC"/>
    <w:rsid w:val="003126E7"/>
    <w:rsid w:val="003131C0"/>
    <w:rsid w:val="003138C4"/>
    <w:rsid w:val="003139CF"/>
    <w:rsid w:val="00314601"/>
    <w:rsid w:val="0031471C"/>
    <w:rsid w:val="00314B69"/>
    <w:rsid w:val="00314D31"/>
    <w:rsid w:val="00314E25"/>
    <w:rsid w:val="00315344"/>
    <w:rsid w:val="0031559D"/>
    <w:rsid w:val="00315C00"/>
    <w:rsid w:val="00316734"/>
    <w:rsid w:val="00316B89"/>
    <w:rsid w:val="00316C98"/>
    <w:rsid w:val="003173C2"/>
    <w:rsid w:val="00317811"/>
    <w:rsid w:val="00317D6E"/>
    <w:rsid w:val="0032007E"/>
    <w:rsid w:val="003208F2"/>
    <w:rsid w:val="00320A35"/>
    <w:rsid w:val="00320AEC"/>
    <w:rsid w:val="0032156A"/>
    <w:rsid w:val="00321AB9"/>
    <w:rsid w:val="003223A8"/>
    <w:rsid w:val="003234DE"/>
    <w:rsid w:val="00323D56"/>
    <w:rsid w:val="00323E20"/>
    <w:rsid w:val="003244B3"/>
    <w:rsid w:val="0032451C"/>
    <w:rsid w:val="0032466B"/>
    <w:rsid w:val="00324799"/>
    <w:rsid w:val="00325333"/>
    <w:rsid w:val="0032537A"/>
    <w:rsid w:val="003253F7"/>
    <w:rsid w:val="0032596A"/>
    <w:rsid w:val="00325AFA"/>
    <w:rsid w:val="00325C54"/>
    <w:rsid w:val="003263E7"/>
    <w:rsid w:val="00326428"/>
    <w:rsid w:val="00326604"/>
    <w:rsid w:val="003279AC"/>
    <w:rsid w:val="00327A80"/>
    <w:rsid w:val="00327BC7"/>
    <w:rsid w:val="00327D10"/>
    <w:rsid w:val="00330124"/>
    <w:rsid w:val="0033056E"/>
    <w:rsid w:val="0033060D"/>
    <w:rsid w:val="00330719"/>
    <w:rsid w:val="00330B41"/>
    <w:rsid w:val="00330D2B"/>
    <w:rsid w:val="0033109A"/>
    <w:rsid w:val="003312B5"/>
    <w:rsid w:val="00331992"/>
    <w:rsid w:val="00331B51"/>
    <w:rsid w:val="00331B5F"/>
    <w:rsid w:val="00331BB5"/>
    <w:rsid w:val="003325D6"/>
    <w:rsid w:val="00332E28"/>
    <w:rsid w:val="0033308C"/>
    <w:rsid w:val="003331AE"/>
    <w:rsid w:val="00333810"/>
    <w:rsid w:val="00333AC0"/>
    <w:rsid w:val="00333CBC"/>
    <w:rsid w:val="00334212"/>
    <w:rsid w:val="003347B4"/>
    <w:rsid w:val="00334EA8"/>
    <w:rsid w:val="00334FB1"/>
    <w:rsid w:val="0033584B"/>
    <w:rsid w:val="00335B30"/>
    <w:rsid w:val="00335C23"/>
    <w:rsid w:val="00335FD7"/>
    <w:rsid w:val="00337663"/>
    <w:rsid w:val="00340930"/>
    <w:rsid w:val="00340938"/>
    <w:rsid w:val="00340A0F"/>
    <w:rsid w:val="0034102E"/>
    <w:rsid w:val="003411D1"/>
    <w:rsid w:val="003413B9"/>
    <w:rsid w:val="003413E9"/>
    <w:rsid w:val="00341E59"/>
    <w:rsid w:val="00342042"/>
    <w:rsid w:val="00342449"/>
    <w:rsid w:val="00342A73"/>
    <w:rsid w:val="00342D07"/>
    <w:rsid w:val="00343312"/>
    <w:rsid w:val="0034389E"/>
    <w:rsid w:val="00343F77"/>
    <w:rsid w:val="0034401D"/>
    <w:rsid w:val="003449A4"/>
    <w:rsid w:val="00345702"/>
    <w:rsid w:val="00345E47"/>
    <w:rsid w:val="0034660F"/>
    <w:rsid w:val="00346994"/>
    <w:rsid w:val="00346AD0"/>
    <w:rsid w:val="00346AF6"/>
    <w:rsid w:val="0034702B"/>
    <w:rsid w:val="0034775F"/>
    <w:rsid w:val="003506CF"/>
    <w:rsid w:val="003507A6"/>
    <w:rsid w:val="00350E7D"/>
    <w:rsid w:val="0035193C"/>
    <w:rsid w:val="00351AA9"/>
    <w:rsid w:val="00351C2B"/>
    <w:rsid w:val="00351C3D"/>
    <w:rsid w:val="003528BE"/>
    <w:rsid w:val="00352A57"/>
    <w:rsid w:val="00352AFD"/>
    <w:rsid w:val="00352B0D"/>
    <w:rsid w:val="003530EE"/>
    <w:rsid w:val="00353573"/>
    <w:rsid w:val="00353BAA"/>
    <w:rsid w:val="00353D34"/>
    <w:rsid w:val="00354341"/>
    <w:rsid w:val="00354706"/>
    <w:rsid w:val="003547E1"/>
    <w:rsid w:val="00355292"/>
    <w:rsid w:val="00355A42"/>
    <w:rsid w:val="00356356"/>
    <w:rsid w:val="003564BC"/>
    <w:rsid w:val="00356F19"/>
    <w:rsid w:val="0035738B"/>
    <w:rsid w:val="00357842"/>
    <w:rsid w:val="0036030D"/>
    <w:rsid w:val="00360B42"/>
    <w:rsid w:val="00360BAC"/>
    <w:rsid w:val="00360BC8"/>
    <w:rsid w:val="00360E3B"/>
    <w:rsid w:val="00360E94"/>
    <w:rsid w:val="00360FB8"/>
    <w:rsid w:val="0036114E"/>
    <w:rsid w:val="0036118C"/>
    <w:rsid w:val="0036143D"/>
    <w:rsid w:val="003617E5"/>
    <w:rsid w:val="00361CD3"/>
    <w:rsid w:val="00362569"/>
    <w:rsid w:val="00362834"/>
    <w:rsid w:val="0036290D"/>
    <w:rsid w:val="00362D60"/>
    <w:rsid w:val="00362DEE"/>
    <w:rsid w:val="00362F24"/>
    <w:rsid w:val="00363775"/>
    <w:rsid w:val="003637CC"/>
    <w:rsid w:val="00363890"/>
    <w:rsid w:val="00363A0D"/>
    <w:rsid w:val="00363C18"/>
    <w:rsid w:val="00363CE0"/>
    <w:rsid w:val="00363E39"/>
    <w:rsid w:val="003640C6"/>
    <w:rsid w:val="00364A17"/>
    <w:rsid w:val="00364B13"/>
    <w:rsid w:val="00364CE4"/>
    <w:rsid w:val="00364EBA"/>
    <w:rsid w:val="00364F73"/>
    <w:rsid w:val="00364FF5"/>
    <w:rsid w:val="0036552B"/>
    <w:rsid w:val="003657E9"/>
    <w:rsid w:val="0036594F"/>
    <w:rsid w:val="00365D29"/>
    <w:rsid w:val="00365EA9"/>
    <w:rsid w:val="00365F50"/>
    <w:rsid w:val="003665B8"/>
    <w:rsid w:val="00366A21"/>
    <w:rsid w:val="00366F93"/>
    <w:rsid w:val="00367057"/>
    <w:rsid w:val="003677D7"/>
    <w:rsid w:val="003700C9"/>
    <w:rsid w:val="00370385"/>
    <w:rsid w:val="00370A50"/>
    <w:rsid w:val="00370FAC"/>
    <w:rsid w:val="00371F03"/>
    <w:rsid w:val="00371F24"/>
    <w:rsid w:val="0037232D"/>
    <w:rsid w:val="003735AA"/>
    <w:rsid w:val="0037390D"/>
    <w:rsid w:val="00373D34"/>
    <w:rsid w:val="00373E83"/>
    <w:rsid w:val="0037412E"/>
    <w:rsid w:val="0037444D"/>
    <w:rsid w:val="003749B2"/>
    <w:rsid w:val="003750D9"/>
    <w:rsid w:val="00375765"/>
    <w:rsid w:val="00375D26"/>
    <w:rsid w:val="00375F6E"/>
    <w:rsid w:val="00376A02"/>
    <w:rsid w:val="00376D9E"/>
    <w:rsid w:val="00377423"/>
    <w:rsid w:val="003777A9"/>
    <w:rsid w:val="00380002"/>
    <w:rsid w:val="003801D8"/>
    <w:rsid w:val="00380D70"/>
    <w:rsid w:val="00381175"/>
    <w:rsid w:val="0038174F"/>
    <w:rsid w:val="00381A01"/>
    <w:rsid w:val="0038213D"/>
    <w:rsid w:val="00382309"/>
    <w:rsid w:val="003823CB"/>
    <w:rsid w:val="00382820"/>
    <w:rsid w:val="00382924"/>
    <w:rsid w:val="00382C69"/>
    <w:rsid w:val="0038305D"/>
    <w:rsid w:val="0038429E"/>
    <w:rsid w:val="003847D7"/>
    <w:rsid w:val="003851F3"/>
    <w:rsid w:val="00385299"/>
    <w:rsid w:val="003855DC"/>
    <w:rsid w:val="00385678"/>
    <w:rsid w:val="00385DCF"/>
    <w:rsid w:val="0038653D"/>
    <w:rsid w:val="0038729E"/>
    <w:rsid w:val="00387B2D"/>
    <w:rsid w:val="00387E25"/>
    <w:rsid w:val="00390016"/>
    <w:rsid w:val="0039090B"/>
    <w:rsid w:val="00390B21"/>
    <w:rsid w:val="00390E50"/>
    <w:rsid w:val="003911F0"/>
    <w:rsid w:val="003913CE"/>
    <w:rsid w:val="00391B97"/>
    <w:rsid w:val="00391D0E"/>
    <w:rsid w:val="00391D29"/>
    <w:rsid w:val="00391D38"/>
    <w:rsid w:val="00391D79"/>
    <w:rsid w:val="003920E3"/>
    <w:rsid w:val="00392534"/>
    <w:rsid w:val="00392675"/>
    <w:rsid w:val="00392853"/>
    <w:rsid w:val="00392CEB"/>
    <w:rsid w:val="00392F21"/>
    <w:rsid w:val="003931BB"/>
    <w:rsid w:val="00393C10"/>
    <w:rsid w:val="0039427F"/>
    <w:rsid w:val="003942AE"/>
    <w:rsid w:val="00394610"/>
    <w:rsid w:val="00394763"/>
    <w:rsid w:val="00394E74"/>
    <w:rsid w:val="003950B2"/>
    <w:rsid w:val="00395456"/>
    <w:rsid w:val="003957EC"/>
    <w:rsid w:val="003958AE"/>
    <w:rsid w:val="00395C3F"/>
    <w:rsid w:val="00395FB8"/>
    <w:rsid w:val="003966E0"/>
    <w:rsid w:val="00396AA4"/>
    <w:rsid w:val="00397154"/>
    <w:rsid w:val="00397B78"/>
    <w:rsid w:val="00397ED8"/>
    <w:rsid w:val="003A0348"/>
    <w:rsid w:val="003A0F7F"/>
    <w:rsid w:val="003A1A5B"/>
    <w:rsid w:val="003A1D3A"/>
    <w:rsid w:val="003A1E54"/>
    <w:rsid w:val="003A226B"/>
    <w:rsid w:val="003A2F1C"/>
    <w:rsid w:val="003A2FC5"/>
    <w:rsid w:val="003A32F5"/>
    <w:rsid w:val="003A3596"/>
    <w:rsid w:val="003A36C4"/>
    <w:rsid w:val="003A37DD"/>
    <w:rsid w:val="003A395D"/>
    <w:rsid w:val="003A3BD6"/>
    <w:rsid w:val="003A3F62"/>
    <w:rsid w:val="003A3FA1"/>
    <w:rsid w:val="003A4A75"/>
    <w:rsid w:val="003A4B6D"/>
    <w:rsid w:val="003A54FF"/>
    <w:rsid w:val="003A5AC0"/>
    <w:rsid w:val="003A6333"/>
    <w:rsid w:val="003A68CC"/>
    <w:rsid w:val="003A6A5C"/>
    <w:rsid w:val="003A6B4D"/>
    <w:rsid w:val="003A703A"/>
    <w:rsid w:val="003A774D"/>
    <w:rsid w:val="003A77BF"/>
    <w:rsid w:val="003A7A46"/>
    <w:rsid w:val="003A7A6F"/>
    <w:rsid w:val="003B008A"/>
    <w:rsid w:val="003B0290"/>
    <w:rsid w:val="003B02E2"/>
    <w:rsid w:val="003B03E4"/>
    <w:rsid w:val="003B092B"/>
    <w:rsid w:val="003B0D11"/>
    <w:rsid w:val="003B0D39"/>
    <w:rsid w:val="003B0D4E"/>
    <w:rsid w:val="003B0E89"/>
    <w:rsid w:val="003B12D0"/>
    <w:rsid w:val="003B1540"/>
    <w:rsid w:val="003B1599"/>
    <w:rsid w:val="003B16BE"/>
    <w:rsid w:val="003B1F05"/>
    <w:rsid w:val="003B200B"/>
    <w:rsid w:val="003B2272"/>
    <w:rsid w:val="003B2288"/>
    <w:rsid w:val="003B236A"/>
    <w:rsid w:val="003B276C"/>
    <w:rsid w:val="003B2F05"/>
    <w:rsid w:val="003B36F1"/>
    <w:rsid w:val="003B39B0"/>
    <w:rsid w:val="003B44DF"/>
    <w:rsid w:val="003B473E"/>
    <w:rsid w:val="003B4D0A"/>
    <w:rsid w:val="003B4DCB"/>
    <w:rsid w:val="003B4EB2"/>
    <w:rsid w:val="003B5BE6"/>
    <w:rsid w:val="003B6182"/>
    <w:rsid w:val="003B784F"/>
    <w:rsid w:val="003B7FBC"/>
    <w:rsid w:val="003C0157"/>
    <w:rsid w:val="003C0442"/>
    <w:rsid w:val="003C0674"/>
    <w:rsid w:val="003C0806"/>
    <w:rsid w:val="003C0900"/>
    <w:rsid w:val="003C0B6F"/>
    <w:rsid w:val="003C1567"/>
    <w:rsid w:val="003C15DC"/>
    <w:rsid w:val="003C190C"/>
    <w:rsid w:val="003C1A82"/>
    <w:rsid w:val="003C1BC0"/>
    <w:rsid w:val="003C1D37"/>
    <w:rsid w:val="003C33AB"/>
    <w:rsid w:val="003C3510"/>
    <w:rsid w:val="003C3586"/>
    <w:rsid w:val="003C3871"/>
    <w:rsid w:val="003C4096"/>
    <w:rsid w:val="003C418C"/>
    <w:rsid w:val="003C4306"/>
    <w:rsid w:val="003C4BA9"/>
    <w:rsid w:val="003C4C35"/>
    <w:rsid w:val="003C4E3A"/>
    <w:rsid w:val="003C515C"/>
    <w:rsid w:val="003C5420"/>
    <w:rsid w:val="003C5774"/>
    <w:rsid w:val="003C5F8B"/>
    <w:rsid w:val="003C6090"/>
    <w:rsid w:val="003C6222"/>
    <w:rsid w:val="003C658F"/>
    <w:rsid w:val="003C65F1"/>
    <w:rsid w:val="003C6A93"/>
    <w:rsid w:val="003C6EDA"/>
    <w:rsid w:val="003C7046"/>
    <w:rsid w:val="003C7AD7"/>
    <w:rsid w:val="003C7C06"/>
    <w:rsid w:val="003D036C"/>
    <w:rsid w:val="003D07E2"/>
    <w:rsid w:val="003D0982"/>
    <w:rsid w:val="003D0B63"/>
    <w:rsid w:val="003D0CA0"/>
    <w:rsid w:val="003D0CB8"/>
    <w:rsid w:val="003D0F91"/>
    <w:rsid w:val="003D122E"/>
    <w:rsid w:val="003D139F"/>
    <w:rsid w:val="003D1417"/>
    <w:rsid w:val="003D1822"/>
    <w:rsid w:val="003D19EF"/>
    <w:rsid w:val="003D1A93"/>
    <w:rsid w:val="003D1CD4"/>
    <w:rsid w:val="003D2101"/>
    <w:rsid w:val="003D23BA"/>
    <w:rsid w:val="003D29EC"/>
    <w:rsid w:val="003D2AFF"/>
    <w:rsid w:val="003D2D43"/>
    <w:rsid w:val="003D3DD1"/>
    <w:rsid w:val="003D3E53"/>
    <w:rsid w:val="003D481B"/>
    <w:rsid w:val="003D4A26"/>
    <w:rsid w:val="003D4BDE"/>
    <w:rsid w:val="003D50AE"/>
    <w:rsid w:val="003D51C9"/>
    <w:rsid w:val="003D583A"/>
    <w:rsid w:val="003D59C6"/>
    <w:rsid w:val="003D6337"/>
    <w:rsid w:val="003D6651"/>
    <w:rsid w:val="003D6970"/>
    <w:rsid w:val="003D6FA2"/>
    <w:rsid w:val="003D70AE"/>
    <w:rsid w:val="003D72A9"/>
    <w:rsid w:val="003D7560"/>
    <w:rsid w:val="003D7592"/>
    <w:rsid w:val="003D7B5F"/>
    <w:rsid w:val="003D7CED"/>
    <w:rsid w:val="003E010A"/>
    <w:rsid w:val="003E0613"/>
    <w:rsid w:val="003E0E5B"/>
    <w:rsid w:val="003E11EC"/>
    <w:rsid w:val="003E121F"/>
    <w:rsid w:val="003E1BBD"/>
    <w:rsid w:val="003E1D15"/>
    <w:rsid w:val="003E1D42"/>
    <w:rsid w:val="003E207C"/>
    <w:rsid w:val="003E29BE"/>
    <w:rsid w:val="003E36D2"/>
    <w:rsid w:val="003E3A04"/>
    <w:rsid w:val="003E3BCE"/>
    <w:rsid w:val="003E3C54"/>
    <w:rsid w:val="003E3EAF"/>
    <w:rsid w:val="003E402F"/>
    <w:rsid w:val="003E40A2"/>
    <w:rsid w:val="003E4B42"/>
    <w:rsid w:val="003E4FBF"/>
    <w:rsid w:val="003E5066"/>
    <w:rsid w:val="003E5D8E"/>
    <w:rsid w:val="003E6336"/>
    <w:rsid w:val="003E666C"/>
    <w:rsid w:val="003E757F"/>
    <w:rsid w:val="003E7C58"/>
    <w:rsid w:val="003F0579"/>
    <w:rsid w:val="003F0C51"/>
    <w:rsid w:val="003F0EFC"/>
    <w:rsid w:val="003F10FF"/>
    <w:rsid w:val="003F121C"/>
    <w:rsid w:val="003F1C30"/>
    <w:rsid w:val="003F2100"/>
    <w:rsid w:val="003F2444"/>
    <w:rsid w:val="003F260C"/>
    <w:rsid w:val="003F26E3"/>
    <w:rsid w:val="003F2880"/>
    <w:rsid w:val="003F2E5C"/>
    <w:rsid w:val="003F35C6"/>
    <w:rsid w:val="003F391A"/>
    <w:rsid w:val="003F3B17"/>
    <w:rsid w:val="003F41E5"/>
    <w:rsid w:val="003F46C5"/>
    <w:rsid w:val="003F4C9F"/>
    <w:rsid w:val="003F4CE1"/>
    <w:rsid w:val="003F53D9"/>
    <w:rsid w:val="003F56D1"/>
    <w:rsid w:val="003F5737"/>
    <w:rsid w:val="003F5FA0"/>
    <w:rsid w:val="003F65DD"/>
    <w:rsid w:val="003F6F34"/>
    <w:rsid w:val="003F711B"/>
    <w:rsid w:val="003F7424"/>
    <w:rsid w:val="003F7636"/>
    <w:rsid w:val="003F7A1B"/>
    <w:rsid w:val="003F7ACF"/>
    <w:rsid w:val="0040071D"/>
    <w:rsid w:val="00400C9B"/>
    <w:rsid w:val="00400CDF"/>
    <w:rsid w:val="00401480"/>
    <w:rsid w:val="004019EF"/>
    <w:rsid w:val="00401E6F"/>
    <w:rsid w:val="004025A8"/>
    <w:rsid w:val="00402660"/>
    <w:rsid w:val="004032DA"/>
    <w:rsid w:val="004036FB"/>
    <w:rsid w:val="00403A24"/>
    <w:rsid w:val="004041F7"/>
    <w:rsid w:val="0040499F"/>
    <w:rsid w:val="00405019"/>
    <w:rsid w:val="00405071"/>
    <w:rsid w:val="004056BB"/>
    <w:rsid w:val="00405AAB"/>
    <w:rsid w:val="00405E5E"/>
    <w:rsid w:val="00405F69"/>
    <w:rsid w:val="00406110"/>
    <w:rsid w:val="004066C7"/>
    <w:rsid w:val="00406D05"/>
    <w:rsid w:val="00406F7E"/>
    <w:rsid w:val="0040716C"/>
    <w:rsid w:val="00407B56"/>
    <w:rsid w:val="00407C9F"/>
    <w:rsid w:val="00407FF1"/>
    <w:rsid w:val="004104DA"/>
    <w:rsid w:val="00410DBE"/>
    <w:rsid w:val="0041129D"/>
    <w:rsid w:val="004113D7"/>
    <w:rsid w:val="0041176F"/>
    <w:rsid w:val="00411916"/>
    <w:rsid w:val="00411A88"/>
    <w:rsid w:val="00411D07"/>
    <w:rsid w:val="004123C4"/>
    <w:rsid w:val="004125D1"/>
    <w:rsid w:val="00412B08"/>
    <w:rsid w:val="00412EC7"/>
    <w:rsid w:val="004132A7"/>
    <w:rsid w:val="004133C3"/>
    <w:rsid w:val="0041388D"/>
    <w:rsid w:val="00413A0F"/>
    <w:rsid w:val="00413F60"/>
    <w:rsid w:val="0041410D"/>
    <w:rsid w:val="004146CA"/>
    <w:rsid w:val="00414708"/>
    <w:rsid w:val="00414A10"/>
    <w:rsid w:val="00415790"/>
    <w:rsid w:val="00415CDC"/>
    <w:rsid w:val="004166DC"/>
    <w:rsid w:val="00416839"/>
    <w:rsid w:val="004175DB"/>
    <w:rsid w:val="00417973"/>
    <w:rsid w:val="00417B95"/>
    <w:rsid w:val="0042071B"/>
    <w:rsid w:val="004208D0"/>
    <w:rsid w:val="00420B0D"/>
    <w:rsid w:val="00420DC8"/>
    <w:rsid w:val="00420E3A"/>
    <w:rsid w:val="00420FC1"/>
    <w:rsid w:val="00420FE0"/>
    <w:rsid w:val="00421292"/>
    <w:rsid w:val="00421E96"/>
    <w:rsid w:val="0042208E"/>
    <w:rsid w:val="00422350"/>
    <w:rsid w:val="00422AFB"/>
    <w:rsid w:val="0042303F"/>
    <w:rsid w:val="004233D6"/>
    <w:rsid w:val="00423638"/>
    <w:rsid w:val="00423D93"/>
    <w:rsid w:val="00424523"/>
    <w:rsid w:val="00424988"/>
    <w:rsid w:val="00424B8F"/>
    <w:rsid w:val="00424BEF"/>
    <w:rsid w:val="00424C8E"/>
    <w:rsid w:val="00424F7A"/>
    <w:rsid w:val="004250B0"/>
    <w:rsid w:val="004254C9"/>
    <w:rsid w:val="00425641"/>
    <w:rsid w:val="004259A0"/>
    <w:rsid w:val="00425BEF"/>
    <w:rsid w:val="004260D7"/>
    <w:rsid w:val="004261B8"/>
    <w:rsid w:val="00426701"/>
    <w:rsid w:val="004271C8"/>
    <w:rsid w:val="00427749"/>
    <w:rsid w:val="0043011B"/>
    <w:rsid w:val="004301E0"/>
    <w:rsid w:val="00430898"/>
    <w:rsid w:val="00430936"/>
    <w:rsid w:val="0043111B"/>
    <w:rsid w:val="00431205"/>
    <w:rsid w:val="0043134D"/>
    <w:rsid w:val="004318EC"/>
    <w:rsid w:val="00431B7F"/>
    <w:rsid w:val="00432831"/>
    <w:rsid w:val="00432834"/>
    <w:rsid w:val="00432C2F"/>
    <w:rsid w:val="00433ACF"/>
    <w:rsid w:val="00433C03"/>
    <w:rsid w:val="00433CDA"/>
    <w:rsid w:val="00433EA1"/>
    <w:rsid w:val="00433F64"/>
    <w:rsid w:val="004341E2"/>
    <w:rsid w:val="004347C8"/>
    <w:rsid w:val="00434ACE"/>
    <w:rsid w:val="00435A8F"/>
    <w:rsid w:val="00435C19"/>
    <w:rsid w:val="00436544"/>
    <w:rsid w:val="00436611"/>
    <w:rsid w:val="00436715"/>
    <w:rsid w:val="00436F1D"/>
    <w:rsid w:val="004374CA"/>
    <w:rsid w:val="004374EE"/>
    <w:rsid w:val="0043758F"/>
    <w:rsid w:val="004375BF"/>
    <w:rsid w:val="00437D89"/>
    <w:rsid w:val="00440E90"/>
    <w:rsid w:val="00441634"/>
    <w:rsid w:val="00441799"/>
    <w:rsid w:val="00441AC7"/>
    <w:rsid w:val="00442138"/>
    <w:rsid w:val="004422CD"/>
    <w:rsid w:val="00442679"/>
    <w:rsid w:val="004432AD"/>
    <w:rsid w:val="0044332C"/>
    <w:rsid w:val="004435B0"/>
    <w:rsid w:val="004438A5"/>
    <w:rsid w:val="00443C4F"/>
    <w:rsid w:val="00444023"/>
    <w:rsid w:val="004440F0"/>
    <w:rsid w:val="0044422D"/>
    <w:rsid w:val="00444DD4"/>
    <w:rsid w:val="00444E50"/>
    <w:rsid w:val="00444FCD"/>
    <w:rsid w:val="004451FA"/>
    <w:rsid w:val="004452A8"/>
    <w:rsid w:val="00445B86"/>
    <w:rsid w:val="00445C3D"/>
    <w:rsid w:val="00445C47"/>
    <w:rsid w:val="00446579"/>
    <w:rsid w:val="00446EC0"/>
    <w:rsid w:val="0044703A"/>
    <w:rsid w:val="0044737B"/>
    <w:rsid w:val="00447CB7"/>
    <w:rsid w:val="00447D85"/>
    <w:rsid w:val="00447EAA"/>
    <w:rsid w:val="004505C2"/>
    <w:rsid w:val="004509E4"/>
    <w:rsid w:val="00450E41"/>
    <w:rsid w:val="004531B6"/>
    <w:rsid w:val="00453734"/>
    <w:rsid w:val="0045447B"/>
    <w:rsid w:val="00454591"/>
    <w:rsid w:val="00454707"/>
    <w:rsid w:val="004548B2"/>
    <w:rsid w:val="00454B23"/>
    <w:rsid w:val="00455408"/>
    <w:rsid w:val="00455469"/>
    <w:rsid w:val="0045577F"/>
    <w:rsid w:val="00455A05"/>
    <w:rsid w:val="00455D05"/>
    <w:rsid w:val="0045602F"/>
    <w:rsid w:val="004566F6"/>
    <w:rsid w:val="00456FB1"/>
    <w:rsid w:val="00457998"/>
    <w:rsid w:val="00457CF4"/>
    <w:rsid w:val="00457DAE"/>
    <w:rsid w:val="004600AB"/>
    <w:rsid w:val="004603E3"/>
    <w:rsid w:val="00460AF2"/>
    <w:rsid w:val="00460B14"/>
    <w:rsid w:val="00460D63"/>
    <w:rsid w:val="00461379"/>
    <w:rsid w:val="00461448"/>
    <w:rsid w:val="004614CC"/>
    <w:rsid w:val="00461720"/>
    <w:rsid w:val="00461758"/>
    <w:rsid w:val="004619B5"/>
    <w:rsid w:val="00461BE3"/>
    <w:rsid w:val="00461D89"/>
    <w:rsid w:val="00461EFB"/>
    <w:rsid w:val="004621DF"/>
    <w:rsid w:val="00462713"/>
    <w:rsid w:val="004627C8"/>
    <w:rsid w:val="00462A58"/>
    <w:rsid w:val="00462F2A"/>
    <w:rsid w:val="00463768"/>
    <w:rsid w:val="00463B6B"/>
    <w:rsid w:val="00463C8D"/>
    <w:rsid w:val="00463DE7"/>
    <w:rsid w:val="00464041"/>
    <w:rsid w:val="0046409A"/>
    <w:rsid w:val="00464225"/>
    <w:rsid w:val="004642CC"/>
    <w:rsid w:val="00464569"/>
    <w:rsid w:val="00464A88"/>
    <w:rsid w:val="00465980"/>
    <w:rsid w:val="00465C24"/>
    <w:rsid w:val="004660D7"/>
    <w:rsid w:val="004661A2"/>
    <w:rsid w:val="00466679"/>
    <w:rsid w:val="00466EED"/>
    <w:rsid w:val="0046799E"/>
    <w:rsid w:val="00467C8E"/>
    <w:rsid w:val="00467E23"/>
    <w:rsid w:val="00470C09"/>
    <w:rsid w:val="00471168"/>
    <w:rsid w:val="00471378"/>
    <w:rsid w:val="00471E96"/>
    <w:rsid w:val="00471F4F"/>
    <w:rsid w:val="004722FE"/>
    <w:rsid w:val="00472900"/>
    <w:rsid w:val="00472BFF"/>
    <w:rsid w:val="004731D7"/>
    <w:rsid w:val="0047328B"/>
    <w:rsid w:val="00473366"/>
    <w:rsid w:val="00473C06"/>
    <w:rsid w:val="00473E14"/>
    <w:rsid w:val="00474011"/>
    <w:rsid w:val="004743C9"/>
    <w:rsid w:val="004747D3"/>
    <w:rsid w:val="004749EE"/>
    <w:rsid w:val="00474F15"/>
    <w:rsid w:val="00475148"/>
    <w:rsid w:val="004761A3"/>
    <w:rsid w:val="004768D8"/>
    <w:rsid w:val="00476940"/>
    <w:rsid w:val="004769EB"/>
    <w:rsid w:val="00476AEE"/>
    <w:rsid w:val="00476DE6"/>
    <w:rsid w:val="00477329"/>
    <w:rsid w:val="0047754D"/>
    <w:rsid w:val="0047784A"/>
    <w:rsid w:val="004779E3"/>
    <w:rsid w:val="00480016"/>
    <w:rsid w:val="0048076A"/>
    <w:rsid w:val="00480A31"/>
    <w:rsid w:val="0048101D"/>
    <w:rsid w:val="0048196B"/>
    <w:rsid w:val="00481A9C"/>
    <w:rsid w:val="00482D6A"/>
    <w:rsid w:val="00482E90"/>
    <w:rsid w:val="0048300C"/>
    <w:rsid w:val="004831BA"/>
    <w:rsid w:val="004835AB"/>
    <w:rsid w:val="004835E6"/>
    <w:rsid w:val="00483ACD"/>
    <w:rsid w:val="00483C58"/>
    <w:rsid w:val="00483FF9"/>
    <w:rsid w:val="00484266"/>
    <w:rsid w:val="00484556"/>
    <w:rsid w:val="00484931"/>
    <w:rsid w:val="00484FB7"/>
    <w:rsid w:val="004851BF"/>
    <w:rsid w:val="004852A6"/>
    <w:rsid w:val="004857C6"/>
    <w:rsid w:val="00485842"/>
    <w:rsid w:val="00486084"/>
    <w:rsid w:val="0048632E"/>
    <w:rsid w:val="00486E8A"/>
    <w:rsid w:val="00486EBB"/>
    <w:rsid w:val="004871EE"/>
    <w:rsid w:val="00487CAE"/>
    <w:rsid w:val="0049026E"/>
    <w:rsid w:val="004907BA"/>
    <w:rsid w:val="00490C0D"/>
    <w:rsid w:val="00490ED6"/>
    <w:rsid w:val="00491047"/>
    <w:rsid w:val="0049166D"/>
    <w:rsid w:val="0049171A"/>
    <w:rsid w:val="00491967"/>
    <w:rsid w:val="00491A32"/>
    <w:rsid w:val="00491A7C"/>
    <w:rsid w:val="00491C81"/>
    <w:rsid w:val="00491DCF"/>
    <w:rsid w:val="00492238"/>
    <w:rsid w:val="0049236D"/>
    <w:rsid w:val="004926B4"/>
    <w:rsid w:val="0049272E"/>
    <w:rsid w:val="0049276B"/>
    <w:rsid w:val="00492B03"/>
    <w:rsid w:val="00493733"/>
    <w:rsid w:val="00493C1E"/>
    <w:rsid w:val="00493F61"/>
    <w:rsid w:val="004941C6"/>
    <w:rsid w:val="004941E7"/>
    <w:rsid w:val="004949ED"/>
    <w:rsid w:val="00495539"/>
    <w:rsid w:val="00495BF2"/>
    <w:rsid w:val="00495EFD"/>
    <w:rsid w:val="00496436"/>
    <w:rsid w:val="00496729"/>
    <w:rsid w:val="00496BC6"/>
    <w:rsid w:val="00497298"/>
    <w:rsid w:val="004973D9"/>
    <w:rsid w:val="004974D0"/>
    <w:rsid w:val="0049790F"/>
    <w:rsid w:val="00497B8B"/>
    <w:rsid w:val="00497BC6"/>
    <w:rsid w:val="004A02CC"/>
    <w:rsid w:val="004A03D4"/>
    <w:rsid w:val="004A0547"/>
    <w:rsid w:val="004A07A0"/>
    <w:rsid w:val="004A0F03"/>
    <w:rsid w:val="004A1725"/>
    <w:rsid w:val="004A17AF"/>
    <w:rsid w:val="004A1981"/>
    <w:rsid w:val="004A1ADE"/>
    <w:rsid w:val="004A240F"/>
    <w:rsid w:val="004A2A6E"/>
    <w:rsid w:val="004A2CA3"/>
    <w:rsid w:val="004A2D2E"/>
    <w:rsid w:val="004A2FCD"/>
    <w:rsid w:val="004A331F"/>
    <w:rsid w:val="004A3336"/>
    <w:rsid w:val="004A34A1"/>
    <w:rsid w:val="004A3E23"/>
    <w:rsid w:val="004A3E76"/>
    <w:rsid w:val="004A40E4"/>
    <w:rsid w:val="004A42C4"/>
    <w:rsid w:val="004A45B8"/>
    <w:rsid w:val="004A4721"/>
    <w:rsid w:val="004A493A"/>
    <w:rsid w:val="004A4C39"/>
    <w:rsid w:val="004A53FE"/>
    <w:rsid w:val="004A6EB4"/>
    <w:rsid w:val="004A73C1"/>
    <w:rsid w:val="004A7872"/>
    <w:rsid w:val="004A7D57"/>
    <w:rsid w:val="004B044D"/>
    <w:rsid w:val="004B05AA"/>
    <w:rsid w:val="004B09BE"/>
    <w:rsid w:val="004B0E7B"/>
    <w:rsid w:val="004B0EA6"/>
    <w:rsid w:val="004B1020"/>
    <w:rsid w:val="004B1322"/>
    <w:rsid w:val="004B1482"/>
    <w:rsid w:val="004B189F"/>
    <w:rsid w:val="004B2123"/>
    <w:rsid w:val="004B2290"/>
    <w:rsid w:val="004B2611"/>
    <w:rsid w:val="004B263F"/>
    <w:rsid w:val="004B2861"/>
    <w:rsid w:val="004B2A79"/>
    <w:rsid w:val="004B2AF1"/>
    <w:rsid w:val="004B2CD5"/>
    <w:rsid w:val="004B2E1F"/>
    <w:rsid w:val="004B33F3"/>
    <w:rsid w:val="004B4185"/>
    <w:rsid w:val="004B4662"/>
    <w:rsid w:val="004B467E"/>
    <w:rsid w:val="004B47E1"/>
    <w:rsid w:val="004B4967"/>
    <w:rsid w:val="004B4B2B"/>
    <w:rsid w:val="004B4B86"/>
    <w:rsid w:val="004B4F65"/>
    <w:rsid w:val="004B4FDB"/>
    <w:rsid w:val="004B513D"/>
    <w:rsid w:val="004B5566"/>
    <w:rsid w:val="004B5644"/>
    <w:rsid w:val="004B5927"/>
    <w:rsid w:val="004B5D60"/>
    <w:rsid w:val="004B5D9F"/>
    <w:rsid w:val="004B6168"/>
    <w:rsid w:val="004B6407"/>
    <w:rsid w:val="004B6423"/>
    <w:rsid w:val="004B6554"/>
    <w:rsid w:val="004B655E"/>
    <w:rsid w:val="004B68E7"/>
    <w:rsid w:val="004B6D20"/>
    <w:rsid w:val="004B72CE"/>
    <w:rsid w:val="004B7DF5"/>
    <w:rsid w:val="004B7F09"/>
    <w:rsid w:val="004B7F0A"/>
    <w:rsid w:val="004C0A7F"/>
    <w:rsid w:val="004C0B6B"/>
    <w:rsid w:val="004C0CDD"/>
    <w:rsid w:val="004C0CF5"/>
    <w:rsid w:val="004C0DE3"/>
    <w:rsid w:val="004C1615"/>
    <w:rsid w:val="004C1693"/>
    <w:rsid w:val="004C1AAB"/>
    <w:rsid w:val="004C201F"/>
    <w:rsid w:val="004C2168"/>
    <w:rsid w:val="004C25AB"/>
    <w:rsid w:val="004C345D"/>
    <w:rsid w:val="004C3E0A"/>
    <w:rsid w:val="004C4439"/>
    <w:rsid w:val="004C466B"/>
    <w:rsid w:val="004C4FC2"/>
    <w:rsid w:val="004C5589"/>
    <w:rsid w:val="004C55BD"/>
    <w:rsid w:val="004C5D77"/>
    <w:rsid w:val="004C5EE8"/>
    <w:rsid w:val="004C7155"/>
    <w:rsid w:val="004C71D7"/>
    <w:rsid w:val="004C7248"/>
    <w:rsid w:val="004C7403"/>
    <w:rsid w:val="004C7591"/>
    <w:rsid w:val="004C76B6"/>
    <w:rsid w:val="004C775C"/>
    <w:rsid w:val="004C7A15"/>
    <w:rsid w:val="004C7AB6"/>
    <w:rsid w:val="004C7BB0"/>
    <w:rsid w:val="004C7ECD"/>
    <w:rsid w:val="004D080A"/>
    <w:rsid w:val="004D0A35"/>
    <w:rsid w:val="004D0CC1"/>
    <w:rsid w:val="004D0DA3"/>
    <w:rsid w:val="004D1157"/>
    <w:rsid w:val="004D1BDF"/>
    <w:rsid w:val="004D1EFD"/>
    <w:rsid w:val="004D1F1D"/>
    <w:rsid w:val="004D2238"/>
    <w:rsid w:val="004D262F"/>
    <w:rsid w:val="004D276C"/>
    <w:rsid w:val="004D2D53"/>
    <w:rsid w:val="004D2D66"/>
    <w:rsid w:val="004D2F6B"/>
    <w:rsid w:val="004D3729"/>
    <w:rsid w:val="004D4078"/>
    <w:rsid w:val="004D413E"/>
    <w:rsid w:val="004D454C"/>
    <w:rsid w:val="004D57ED"/>
    <w:rsid w:val="004D59E1"/>
    <w:rsid w:val="004D5A87"/>
    <w:rsid w:val="004D5C80"/>
    <w:rsid w:val="004D5F2F"/>
    <w:rsid w:val="004D61BE"/>
    <w:rsid w:val="004D61D7"/>
    <w:rsid w:val="004D65E9"/>
    <w:rsid w:val="004D6846"/>
    <w:rsid w:val="004D6F2C"/>
    <w:rsid w:val="004D7EAC"/>
    <w:rsid w:val="004E045E"/>
    <w:rsid w:val="004E066D"/>
    <w:rsid w:val="004E073B"/>
    <w:rsid w:val="004E0C52"/>
    <w:rsid w:val="004E1913"/>
    <w:rsid w:val="004E2009"/>
    <w:rsid w:val="004E2BF8"/>
    <w:rsid w:val="004E2DB2"/>
    <w:rsid w:val="004E3642"/>
    <w:rsid w:val="004E46B6"/>
    <w:rsid w:val="004E499D"/>
    <w:rsid w:val="004E515F"/>
    <w:rsid w:val="004E53D7"/>
    <w:rsid w:val="004E545B"/>
    <w:rsid w:val="004E54D0"/>
    <w:rsid w:val="004E5A6B"/>
    <w:rsid w:val="004E5DA9"/>
    <w:rsid w:val="004E5E97"/>
    <w:rsid w:val="004E6324"/>
    <w:rsid w:val="004E66B3"/>
    <w:rsid w:val="004E6ABA"/>
    <w:rsid w:val="004E70BA"/>
    <w:rsid w:val="004E7598"/>
    <w:rsid w:val="004E7BDA"/>
    <w:rsid w:val="004E7C57"/>
    <w:rsid w:val="004F0270"/>
    <w:rsid w:val="004F02E9"/>
    <w:rsid w:val="004F06A1"/>
    <w:rsid w:val="004F06EE"/>
    <w:rsid w:val="004F0F2B"/>
    <w:rsid w:val="004F141F"/>
    <w:rsid w:val="004F15F7"/>
    <w:rsid w:val="004F1B26"/>
    <w:rsid w:val="004F1F9B"/>
    <w:rsid w:val="004F215D"/>
    <w:rsid w:val="004F21E2"/>
    <w:rsid w:val="004F21E6"/>
    <w:rsid w:val="004F23BE"/>
    <w:rsid w:val="004F2C30"/>
    <w:rsid w:val="004F2D71"/>
    <w:rsid w:val="004F3E6D"/>
    <w:rsid w:val="004F3FF4"/>
    <w:rsid w:val="004F413E"/>
    <w:rsid w:val="004F456F"/>
    <w:rsid w:val="004F4EF5"/>
    <w:rsid w:val="004F5070"/>
    <w:rsid w:val="004F5670"/>
    <w:rsid w:val="004F5E71"/>
    <w:rsid w:val="004F61C7"/>
    <w:rsid w:val="004F66E8"/>
    <w:rsid w:val="004F68E9"/>
    <w:rsid w:val="004F6E68"/>
    <w:rsid w:val="004F6EDD"/>
    <w:rsid w:val="004F72DC"/>
    <w:rsid w:val="004F7655"/>
    <w:rsid w:val="004F7888"/>
    <w:rsid w:val="004F7F9F"/>
    <w:rsid w:val="0050110A"/>
    <w:rsid w:val="00501255"/>
    <w:rsid w:val="005016ED"/>
    <w:rsid w:val="0050175E"/>
    <w:rsid w:val="0050242B"/>
    <w:rsid w:val="00502455"/>
    <w:rsid w:val="00502498"/>
    <w:rsid w:val="00502511"/>
    <w:rsid w:val="005027A4"/>
    <w:rsid w:val="00502FA5"/>
    <w:rsid w:val="00503195"/>
    <w:rsid w:val="00503C00"/>
    <w:rsid w:val="00503EBD"/>
    <w:rsid w:val="00504004"/>
    <w:rsid w:val="005041EB"/>
    <w:rsid w:val="00504212"/>
    <w:rsid w:val="00504278"/>
    <w:rsid w:val="0050436E"/>
    <w:rsid w:val="00504773"/>
    <w:rsid w:val="00504777"/>
    <w:rsid w:val="00504B18"/>
    <w:rsid w:val="00504C9A"/>
    <w:rsid w:val="00504D5F"/>
    <w:rsid w:val="005050AE"/>
    <w:rsid w:val="005053AF"/>
    <w:rsid w:val="00505AE8"/>
    <w:rsid w:val="00505B0C"/>
    <w:rsid w:val="00505B5D"/>
    <w:rsid w:val="0050608D"/>
    <w:rsid w:val="0050666B"/>
    <w:rsid w:val="00506BA0"/>
    <w:rsid w:val="00506DC1"/>
    <w:rsid w:val="00507116"/>
    <w:rsid w:val="005071C5"/>
    <w:rsid w:val="00507B68"/>
    <w:rsid w:val="00510485"/>
    <w:rsid w:val="0051051B"/>
    <w:rsid w:val="00510A89"/>
    <w:rsid w:val="0051120A"/>
    <w:rsid w:val="0051178F"/>
    <w:rsid w:val="00511B4C"/>
    <w:rsid w:val="005122C5"/>
    <w:rsid w:val="005126AC"/>
    <w:rsid w:val="00512736"/>
    <w:rsid w:val="00512F5A"/>
    <w:rsid w:val="0051304B"/>
    <w:rsid w:val="0051322F"/>
    <w:rsid w:val="0051353D"/>
    <w:rsid w:val="00513692"/>
    <w:rsid w:val="00513786"/>
    <w:rsid w:val="005137EC"/>
    <w:rsid w:val="00514907"/>
    <w:rsid w:val="00514AC2"/>
    <w:rsid w:val="00514B92"/>
    <w:rsid w:val="00514EC3"/>
    <w:rsid w:val="005151C8"/>
    <w:rsid w:val="00515BC0"/>
    <w:rsid w:val="00515CB3"/>
    <w:rsid w:val="005161CC"/>
    <w:rsid w:val="0051658D"/>
    <w:rsid w:val="00516673"/>
    <w:rsid w:val="005166E4"/>
    <w:rsid w:val="00516898"/>
    <w:rsid w:val="00517198"/>
    <w:rsid w:val="005171CA"/>
    <w:rsid w:val="00517B20"/>
    <w:rsid w:val="00517EC1"/>
    <w:rsid w:val="00520352"/>
    <w:rsid w:val="00520FA5"/>
    <w:rsid w:val="0052116D"/>
    <w:rsid w:val="00522108"/>
    <w:rsid w:val="00522510"/>
    <w:rsid w:val="005227A9"/>
    <w:rsid w:val="00522B32"/>
    <w:rsid w:val="00522C05"/>
    <w:rsid w:val="00523028"/>
    <w:rsid w:val="005231AF"/>
    <w:rsid w:val="005235B8"/>
    <w:rsid w:val="00523671"/>
    <w:rsid w:val="005241D9"/>
    <w:rsid w:val="005242C7"/>
    <w:rsid w:val="00524871"/>
    <w:rsid w:val="00524A92"/>
    <w:rsid w:val="0052506E"/>
    <w:rsid w:val="00525168"/>
    <w:rsid w:val="00525671"/>
    <w:rsid w:val="005256C0"/>
    <w:rsid w:val="005257B1"/>
    <w:rsid w:val="00526201"/>
    <w:rsid w:val="00526742"/>
    <w:rsid w:val="00526EAE"/>
    <w:rsid w:val="0052713D"/>
    <w:rsid w:val="00527460"/>
    <w:rsid w:val="00527722"/>
    <w:rsid w:val="0052789B"/>
    <w:rsid w:val="00527962"/>
    <w:rsid w:val="00527EFF"/>
    <w:rsid w:val="00527F6B"/>
    <w:rsid w:val="00530409"/>
    <w:rsid w:val="00530543"/>
    <w:rsid w:val="00530545"/>
    <w:rsid w:val="0053097D"/>
    <w:rsid w:val="00530B8F"/>
    <w:rsid w:val="00530F98"/>
    <w:rsid w:val="005314AB"/>
    <w:rsid w:val="005318C0"/>
    <w:rsid w:val="005326DF"/>
    <w:rsid w:val="00532736"/>
    <w:rsid w:val="005331F6"/>
    <w:rsid w:val="0053367D"/>
    <w:rsid w:val="00533807"/>
    <w:rsid w:val="0053449F"/>
    <w:rsid w:val="00534591"/>
    <w:rsid w:val="00534965"/>
    <w:rsid w:val="00534A0D"/>
    <w:rsid w:val="00534DF5"/>
    <w:rsid w:val="00535837"/>
    <w:rsid w:val="00535CBD"/>
    <w:rsid w:val="005362A2"/>
    <w:rsid w:val="005363CD"/>
    <w:rsid w:val="00536706"/>
    <w:rsid w:val="00536881"/>
    <w:rsid w:val="00536F86"/>
    <w:rsid w:val="00537F24"/>
    <w:rsid w:val="005402BB"/>
    <w:rsid w:val="00540580"/>
    <w:rsid w:val="0054077C"/>
    <w:rsid w:val="00540B2A"/>
    <w:rsid w:val="00540DD0"/>
    <w:rsid w:val="00541609"/>
    <w:rsid w:val="00541796"/>
    <w:rsid w:val="005417AA"/>
    <w:rsid w:val="00542333"/>
    <w:rsid w:val="00542561"/>
    <w:rsid w:val="005427DE"/>
    <w:rsid w:val="005432CE"/>
    <w:rsid w:val="00543351"/>
    <w:rsid w:val="00543A74"/>
    <w:rsid w:val="00543FD1"/>
    <w:rsid w:val="005442F5"/>
    <w:rsid w:val="00544553"/>
    <w:rsid w:val="0054535A"/>
    <w:rsid w:val="00545D52"/>
    <w:rsid w:val="0054603C"/>
    <w:rsid w:val="0054633D"/>
    <w:rsid w:val="00546946"/>
    <w:rsid w:val="00547AB8"/>
    <w:rsid w:val="00550B8B"/>
    <w:rsid w:val="00550C22"/>
    <w:rsid w:val="00551066"/>
    <w:rsid w:val="00551554"/>
    <w:rsid w:val="00551617"/>
    <w:rsid w:val="00551ACC"/>
    <w:rsid w:val="0055246A"/>
    <w:rsid w:val="00552A6B"/>
    <w:rsid w:val="00552F1B"/>
    <w:rsid w:val="00553C4E"/>
    <w:rsid w:val="00553EBB"/>
    <w:rsid w:val="0055431C"/>
    <w:rsid w:val="00554CE8"/>
    <w:rsid w:val="0055505F"/>
    <w:rsid w:val="00555805"/>
    <w:rsid w:val="005559D1"/>
    <w:rsid w:val="00555EA8"/>
    <w:rsid w:val="005561CA"/>
    <w:rsid w:val="00556D2F"/>
    <w:rsid w:val="00557436"/>
    <w:rsid w:val="005576DF"/>
    <w:rsid w:val="00557B7A"/>
    <w:rsid w:val="00557C26"/>
    <w:rsid w:val="00557F7D"/>
    <w:rsid w:val="00557FB3"/>
    <w:rsid w:val="00557FDE"/>
    <w:rsid w:val="005601CE"/>
    <w:rsid w:val="005604F5"/>
    <w:rsid w:val="00560868"/>
    <w:rsid w:val="00560943"/>
    <w:rsid w:val="00561B06"/>
    <w:rsid w:val="00561D3C"/>
    <w:rsid w:val="00561D7B"/>
    <w:rsid w:val="0056203C"/>
    <w:rsid w:val="005620E4"/>
    <w:rsid w:val="005621C0"/>
    <w:rsid w:val="00562CCC"/>
    <w:rsid w:val="00562E24"/>
    <w:rsid w:val="00563574"/>
    <w:rsid w:val="00563B60"/>
    <w:rsid w:val="00563B94"/>
    <w:rsid w:val="00563BB4"/>
    <w:rsid w:val="00563EFE"/>
    <w:rsid w:val="00563FED"/>
    <w:rsid w:val="00564237"/>
    <w:rsid w:val="00564AFE"/>
    <w:rsid w:val="00565387"/>
    <w:rsid w:val="005656FF"/>
    <w:rsid w:val="0056578E"/>
    <w:rsid w:val="00565B53"/>
    <w:rsid w:val="00565B77"/>
    <w:rsid w:val="00565C42"/>
    <w:rsid w:val="0056626F"/>
    <w:rsid w:val="00566FD2"/>
    <w:rsid w:val="00567376"/>
    <w:rsid w:val="00567385"/>
    <w:rsid w:val="005678C5"/>
    <w:rsid w:val="00567C84"/>
    <w:rsid w:val="00567D22"/>
    <w:rsid w:val="005702B0"/>
    <w:rsid w:val="00570390"/>
    <w:rsid w:val="005707EE"/>
    <w:rsid w:val="00570A2A"/>
    <w:rsid w:val="00571349"/>
    <w:rsid w:val="005719AB"/>
    <w:rsid w:val="00571B21"/>
    <w:rsid w:val="00571E0D"/>
    <w:rsid w:val="00572064"/>
    <w:rsid w:val="005723F7"/>
    <w:rsid w:val="00572AED"/>
    <w:rsid w:val="00572CD6"/>
    <w:rsid w:val="00572E3F"/>
    <w:rsid w:val="0057478E"/>
    <w:rsid w:val="00574A31"/>
    <w:rsid w:val="00575CF8"/>
    <w:rsid w:val="00576040"/>
    <w:rsid w:val="005762B5"/>
    <w:rsid w:val="00576822"/>
    <w:rsid w:val="0057767C"/>
    <w:rsid w:val="00577B06"/>
    <w:rsid w:val="00577F4E"/>
    <w:rsid w:val="00577FDE"/>
    <w:rsid w:val="00580648"/>
    <w:rsid w:val="00580FB7"/>
    <w:rsid w:val="0058108C"/>
    <w:rsid w:val="00581291"/>
    <w:rsid w:val="00581382"/>
    <w:rsid w:val="0058181C"/>
    <w:rsid w:val="005819C2"/>
    <w:rsid w:val="005821E2"/>
    <w:rsid w:val="005823E7"/>
    <w:rsid w:val="00582499"/>
    <w:rsid w:val="0058323E"/>
    <w:rsid w:val="00584748"/>
    <w:rsid w:val="00584C6E"/>
    <w:rsid w:val="0058537F"/>
    <w:rsid w:val="00585831"/>
    <w:rsid w:val="00585917"/>
    <w:rsid w:val="00585A18"/>
    <w:rsid w:val="00585C82"/>
    <w:rsid w:val="005866BF"/>
    <w:rsid w:val="00586973"/>
    <w:rsid w:val="00586F89"/>
    <w:rsid w:val="0058746D"/>
    <w:rsid w:val="0058753F"/>
    <w:rsid w:val="00587B6B"/>
    <w:rsid w:val="00587DAF"/>
    <w:rsid w:val="005909B4"/>
    <w:rsid w:val="00590F42"/>
    <w:rsid w:val="0059137D"/>
    <w:rsid w:val="0059161B"/>
    <w:rsid w:val="00591654"/>
    <w:rsid w:val="00591D7B"/>
    <w:rsid w:val="00591EA5"/>
    <w:rsid w:val="00591EC2"/>
    <w:rsid w:val="00591FD7"/>
    <w:rsid w:val="00592046"/>
    <w:rsid w:val="0059214B"/>
    <w:rsid w:val="00592376"/>
    <w:rsid w:val="0059242E"/>
    <w:rsid w:val="00592771"/>
    <w:rsid w:val="00592B7F"/>
    <w:rsid w:val="00592E09"/>
    <w:rsid w:val="00592EE5"/>
    <w:rsid w:val="00593106"/>
    <w:rsid w:val="00593535"/>
    <w:rsid w:val="0059357F"/>
    <w:rsid w:val="0059383F"/>
    <w:rsid w:val="005938C6"/>
    <w:rsid w:val="00593E6B"/>
    <w:rsid w:val="005943F1"/>
    <w:rsid w:val="0059441B"/>
    <w:rsid w:val="005947B0"/>
    <w:rsid w:val="005947CF"/>
    <w:rsid w:val="00594A96"/>
    <w:rsid w:val="00594DE1"/>
    <w:rsid w:val="00594ED7"/>
    <w:rsid w:val="00595390"/>
    <w:rsid w:val="00595B89"/>
    <w:rsid w:val="00595EFF"/>
    <w:rsid w:val="00595FC9"/>
    <w:rsid w:val="00595FD1"/>
    <w:rsid w:val="005960C6"/>
    <w:rsid w:val="005965B6"/>
    <w:rsid w:val="0059671E"/>
    <w:rsid w:val="005967EF"/>
    <w:rsid w:val="00596DBC"/>
    <w:rsid w:val="00596EC0"/>
    <w:rsid w:val="00597547"/>
    <w:rsid w:val="00597717"/>
    <w:rsid w:val="005979F8"/>
    <w:rsid w:val="00597DE2"/>
    <w:rsid w:val="005A0104"/>
    <w:rsid w:val="005A047A"/>
    <w:rsid w:val="005A096B"/>
    <w:rsid w:val="005A0EC9"/>
    <w:rsid w:val="005A10A5"/>
    <w:rsid w:val="005A142A"/>
    <w:rsid w:val="005A1458"/>
    <w:rsid w:val="005A198E"/>
    <w:rsid w:val="005A1C13"/>
    <w:rsid w:val="005A1CF7"/>
    <w:rsid w:val="005A24F7"/>
    <w:rsid w:val="005A2B5D"/>
    <w:rsid w:val="005A307B"/>
    <w:rsid w:val="005A32C5"/>
    <w:rsid w:val="005A33B4"/>
    <w:rsid w:val="005A3CB4"/>
    <w:rsid w:val="005A3FDC"/>
    <w:rsid w:val="005A4ADB"/>
    <w:rsid w:val="005A4D55"/>
    <w:rsid w:val="005A52F6"/>
    <w:rsid w:val="005A56D7"/>
    <w:rsid w:val="005A5B7F"/>
    <w:rsid w:val="005A6D95"/>
    <w:rsid w:val="005A6DAB"/>
    <w:rsid w:val="005A70A7"/>
    <w:rsid w:val="005A769E"/>
    <w:rsid w:val="005A784B"/>
    <w:rsid w:val="005A7A1A"/>
    <w:rsid w:val="005B014D"/>
    <w:rsid w:val="005B0429"/>
    <w:rsid w:val="005B08BF"/>
    <w:rsid w:val="005B0B5B"/>
    <w:rsid w:val="005B0C71"/>
    <w:rsid w:val="005B0D07"/>
    <w:rsid w:val="005B0F38"/>
    <w:rsid w:val="005B17AB"/>
    <w:rsid w:val="005B1A20"/>
    <w:rsid w:val="005B2054"/>
    <w:rsid w:val="005B21E9"/>
    <w:rsid w:val="005B2520"/>
    <w:rsid w:val="005B2DD9"/>
    <w:rsid w:val="005B335A"/>
    <w:rsid w:val="005B3754"/>
    <w:rsid w:val="005B38F9"/>
    <w:rsid w:val="005B4133"/>
    <w:rsid w:val="005B44E6"/>
    <w:rsid w:val="005B59CD"/>
    <w:rsid w:val="005B5B17"/>
    <w:rsid w:val="005B6E48"/>
    <w:rsid w:val="005B7943"/>
    <w:rsid w:val="005B7A92"/>
    <w:rsid w:val="005B7C23"/>
    <w:rsid w:val="005C04ED"/>
    <w:rsid w:val="005C0547"/>
    <w:rsid w:val="005C0A77"/>
    <w:rsid w:val="005C0BF5"/>
    <w:rsid w:val="005C0D85"/>
    <w:rsid w:val="005C1DB3"/>
    <w:rsid w:val="005C2294"/>
    <w:rsid w:val="005C2568"/>
    <w:rsid w:val="005C2AB1"/>
    <w:rsid w:val="005C2FAE"/>
    <w:rsid w:val="005C3089"/>
    <w:rsid w:val="005C362C"/>
    <w:rsid w:val="005C377F"/>
    <w:rsid w:val="005C45B0"/>
    <w:rsid w:val="005C4749"/>
    <w:rsid w:val="005C4A17"/>
    <w:rsid w:val="005C4F04"/>
    <w:rsid w:val="005C5ADB"/>
    <w:rsid w:val="005C5E9E"/>
    <w:rsid w:val="005C60C0"/>
    <w:rsid w:val="005C6DC0"/>
    <w:rsid w:val="005C6DFE"/>
    <w:rsid w:val="005C7008"/>
    <w:rsid w:val="005C726A"/>
    <w:rsid w:val="005C7950"/>
    <w:rsid w:val="005D0456"/>
    <w:rsid w:val="005D0617"/>
    <w:rsid w:val="005D0739"/>
    <w:rsid w:val="005D0E01"/>
    <w:rsid w:val="005D1023"/>
    <w:rsid w:val="005D1A78"/>
    <w:rsid w:val="005D1D18"/>
    <w:rsid w:val="005D211F"/>
    <w:rsid w:val="005D2D0F"/>
    <w:rsid w:val="005D2D7C"/>
    <w:rsid w:val="005D33B0"/>
    <w:rsid w:val="005D3747"/>
    <w:rsid w:val="005D3A93"/>
    <w:rsid w:val="005D3C6C"/>
    <w:rsid w:val="005D3F6A"/>
    <w:rsid w:val="005D4299"/>
    <w:rsid w:val="005D439F"/>
    <w:rsid w:val="005D46B5"/>
    <w:rsid w:val="005D52B2"/>
    <w:rsid w:val="005D5449"/>
    <w:rsid w:val="005D5826"/>
    <w:rsid w:val="005D6171"/>
    <w:rsid w:val="005D61CF"/>
    <w:rsid w:val="005D65E7"/>
    <w:rsid w:val="005D7010"/>
    <w:rsid w:val="005D7645"/>
    <w:rsid w:val="005D7A5E"/>
    <w:rsid w:val="005D7C9A"/>
    <w:rsid w:val="005D7CDA"/>
    <w:rsid w:val="005E037C"/>
    <w:rsid w:val="005E0497"/>
    <w:rsid w:val="005E0A66"/>
    <w:rsid w:val="005E0D7E"/>
    <w:rsid w:val="005E0E8B"/>
    <w:rsid w:val="005E113F"/>
    <w:rsid w:val="005E15F1"/>
    <w:rsid w:val="005E16C4"/>
    <w:rsid w:val="005E1B77"/>
    <w:rsid w:val="005E1BF8"/>
    <w:rsid w:val="005E1EEA"/>
    <w:rsid w:val="005E202A"/>
    <w:rsid w:val="005E20E1"/>
    <w:rsid w:val="005E2212"/>
    <w:rsid w:val="005E2552"/>
    <w:rsid w:val="005E2758"/>
    <w:rsid w:val="005E2A3E"/>
    <w:rsid w:val="005E2C19"/>
    <w:rsid w:val="005E306E"/>
    <w:rsid w:val="005E364C"/>
    <w:rsid w:val="005E3E6D"/>
    <w:rsid w:val="005E3F55"/>
    <w:rsid w:val="005E409A"/>
    <w:rsid w:val="005E437B"/>
    <w:rsid w:val="005E461F"/>
    <w:rsid w:val="005E4BFD"/>
    <w:rsid w:val="005E4F5A"/>
    <w:rsid w:val="005E50D9"/>
    <w:rsid w:val="005E513F"/>
    <w:rsid w:val="005E5450"/>
    <w:rsid w:val="005E69D9"/>
    <w:rsid w:val="005E6D1D"/>
    <w:rsid w:val="005E71FD"/>
    <w:rsid w:val="005F03AD"/>
    <w:rsid w:val="005F06E2"/>
    <w:rsid w:val="005F08AE"/>
    <w:rsid w:val="005F2675"/>
    <w:rsid w:val="005F2875"/>
    <w:rsid w:val="005F29EC"/>
    <w:rsid w:val="005F2F46"/>
    <w:rsid w:val="005F2FB0"/>
    <w:rsid w:val="005F3164"/>
    <w:rsid w:val="005F35D2"/>
    <w:rsid w:val="005F36C2"/>
    <w:rsid w:val="005F3719"/>
    <w:rsid w:val="005F429C"/>
    <w:rsid w:val="005F4561"/>
    <w:rsid w:val="005F4AA7"/>
    <w:rsid w:val="005F4D93"/>
    <w:rsid w:val="005F51FD"/>
    <w:rsid w:val="005F5795"/>
    <w:rsid w:val="005F5AE7"/>
    <w:rsid w:val="005F5C4D"/>
    <w:rsid w:val="005F5E45"/>
    <w:rsid w:val="005F6317"/>
    <w:rsid w:val="005F633F"/>
    <w:rsid w:val="005F6439"/>
    <w:rsid w:val="005F6C39"/>
    <w:rsid w:val="005F6CFD"/>
    <w:rsid w:val="005F72E7"/>
    <w:rsid w:val="005F7316"/>
    <w:rsid w:val="005F79A5"/>
    <w:rsid w:val="005F7B38"/>
    <w:rsid w:val="006002D3"/>
    <w:rsid w:val="0060043C"/>
    <w:rsid w:val="0060078C"/>
    <w:rsid w:val="0060091B"/>
    <w:rsid w:val="0060112F"/>
    <w:rsid w:val="0060162D"/>
    <w:rsid w:val="00601F4E"/>
    <w:rsid w:val="00602337"/>
    <w:rsid w:val="00602DC0"/>
    <w:rsid w:val="00602E2E"/>
    <w:rsid w:val="006034A6"/>
    <w:rsid w:val="006036C8"/>
    <w:rsid w:val="0060398C"/>
    <w:rsid w:val="0060409E"/>
    <w:rsid w:val="006041B5"/>
    <w:rsid w:val="006041CD"/>
    <w:rsid w:val="00604BC6"/>
    <w:rsid w:val="00605283"/>
    <w:rsid w:val="006055CB"/>
    <w:rsid w:val="00605686"/>
    <w:rsid w:val="00605710"/>
    <w:rsid w:val="00605B3E"/>
    <w:rsid w:val="00605DA2"/>
    <w:rsid w:val="0060604F"/>
    <w:rsid w:val="00606448"/>
    <w:rsid w:val="00606D1D"/>
    <w:rsid w:val="00607017"/>
    <w:rsid w:val="006073EA"/>
    <w:rsid w:val="00607631"/>
    <w:rsid w:val="0060791B"/>
    <w:rsid w:val="00607CBF"/>
    <w:rsid w:val="00607D10"/>
    <w:rsid w:val="00607FEC"/>
    <w:rsid w:val="006100DD"/>
    <w:rsid w:val="0061019B"/>
    <w:rsid w:val="006101C1"/>
    <w:rsid w:val="0061073B"/>
    <w:rsid w:val="006117E5"/>
    <w:rsid w:val="006126DE"/>
    <w:rsid w:val="006127D7"/>
    <w:rsid w:val="00612A2A"/>
    <w:rsid w:val="00612BF1"/>
    <w:rsid w:val="00612C1A"/>
    <w:rsid w:val="00612DF1"/>
    <w:rsid w:val="00613007"/>
    <w:rsid w:val="006132D5"/>
    <w:rsid w:val="00613787"/>
    <w:rsid w:val="0061394C"/>
    <w:rsid w:val="00613C58"/>
    <w:rsid w:val="00614089"/>
    <w:rsid w:val="00614884"/>
    <w:rsid w:val="006148E5"/>
    <w:rsid w:val="0061492F"/>
    <w:rsid w:val="00614B2B"/>
    <w:rsid w:val="00614C21"/>
    <w:rsid w:val="00614E88"/>
    <w:rsid w:val="006164D0"/>
    <w:rsid w:val="00616805"/>
    <w:rsid w:val="00616869"/>
    <w:rsid w:val="00616B27"/>
    <w:rsid w:val="00616E2A"/>
    <w:rsid w:val="00616E82"/>
    <w:rsid w:val="00616EEC"/>
    <w:rsid w:val="0061733A"/>
    <w:rsid w:val="006175F2"/>
    <w:rsid w:val="00617956"/>
    <w:rsid w:val="00617CF0"/>
    <w:rsid w:val="006201CD"/>
    <w:rsid w:val="006206EC"/>
    <w:rsid w:val="00620C37"/>
    <w:rsid w:val="0062116D"/>
    <w:rsid w:val="00621B33"/>
    <w:rsid w:val="00621BDD"/>
    <w:rsid w:val="00621C61"/>
    <w:rsid w:val="00621C72"/>
    <w:rsid w:val="00621C98"/>
    <w:rsid w:val="00621F77"/>
    <w:rsid w:val="006221FE"/>
    <w:rsid w:val="006223B4"/>
    <w:rsid w:val="0062299C"/>
    <w:rsid w:val="00622A11"/>
    <w:rsid w:val="00622A21"/>
    <w:rsid w:val="00622C59"/>
    <w:rsid w:val="00622DDA"/>
    <w:rsid w:val="00623050"/>
    <w:rsid w:val="006230FD"/>
    <w:rsid w:val="006234F7"/>
    <w:rsid w:val="00623CD9"/>
    <w:rsid w:val="00623D70"/>
    <w:rsid w:val="00624516"/>
    <w:rsid w:val="00624FDF"/>
    <w:rsid w:val="0062577D"/>
    <w:rsid w:val="00625857"/>
    <w:rsid w:val="00625AA8"/>
    <w:rsid w:val="00625F38"/>
    <w:rsid w:val="006269BD"/>
    <w:rsid w:val="006269FD"/>
    <w:rsid w:val="006300F7"/>
    <w:rsid w:val="00630174"/>
    <w:rsid w:val="00630599"/>
    <w:rsid w:val="006306D2"/>
    <w:rsid w:val="00630AF9"/>
    <w:rsid w:val="00630CC6"/>
    <w:rsid w:val="00630CFF"/>
    <w:rsid w:val="00630DE8"/>
    <w:rsid w:val="00630EE2"/>
    <w:rsid w:val="006315B5"/>
    <w:rsid w:val="0063194D"/>
    <w:rsid w:val="00631FDE"/>
    <w:rsid w:val="00632655"/>
    <w:rsid w:val="00632848"/>
    <w:rsid w:val="00632C44"/>
    <w:rsid w:val="00632C4F"/>
    <w:rsid w:val="00633288"/>
    <w:rsid w:val="00633738"/>
    <w:rsid w:val="00633CDA"/>
    <w:rsid w:val="00633FBC"/>
    <w:rsid w:val="00633FEB"/>
    <w:rsid w:val="00634579"/>
    <w:rsid w:val="00634809"/>
    <w:rsid w:val="00634B1A"/>
    <w:rsid w:val="00634DCC"/>
    <w:rsid w:val="00635061"/>
    <w:rsid w:val="0063524B"/>
    <w:rsid w:val="006352CA"/>
    <w:rsid w:val="006355AD"/>
    <w:rsid w:val="006356B4"/>
    <w:rsid w:val="00635737"/>
    <w:rsid w:val="0063602A"/>
    <w:rsid w:val="006360DB"/>
    <w:rsid w:val="006367EE"/>
    <w:rsid w:val="00636A46"/>
    <w:rsid w:val="00637252"/>
    <w:rsid w:val="0063737C"/>
    <w:rsid w:val="006376D2"/>
    <w:rsid w:val="00637715"/>
    <w:rsid w:val="006377A0"/>
    <w:rsid w:val="00637DD8"/>
    <w:rsid w:val="00637ED7"/>
    <w:rsid w:val="00640862"/>
    <w:rsid w:val="006412C4"/>
    <w:rsid w:val="00641381"/>
    <w:rsid w:val="00641795"/>
    <w:rsid w:val="00642236"/>
    <w:rsid w:val="00642301"/>
    <w:rsid w:val="0064253C"/>
    <w:rsid w:val="00642B22"/>
    <w:rsid w:val="00642CB6"/>
    <w:rsid w:val="00642D5C"/>
    <w:rsid w:val="00642F7E"/>
    <w:rsid w:val="0064308D"/>
    <w:rsid w:val="0064349D"/>
    <w:rsid w:val="00643555"/>
    <w:rsid w:val="00643B04"/>
    <w:rsid w:val="00643BD1"/>
    <w:rsid w:val="00644578"/>
    <w:rsid w:val="006445D8"/>
    <w:rsid w:val="00644729"/>
    <w:rsid w:val="00644F4B"/>
    <w:rsid w:val="0064505A"/>
    <w:rsid w:val="0064505E"/>
    <w:rsid w:val="00645A7A"/>
    <w:rsid w:val="00645BBC"/>
    <w:rsid w:val="00645C15"/>
    <w:rsid w:val="00645C60"/>
    <w:rsid w:val="00646779"/>
    <w:rsid w:val="00646AA1"/>
    <w:rsid w:val="00646BE7"/>
    <w:rsid w:val="00646D13"/>
    <w:rsid w:val="00646D2A"/>
    <w:rsid w:val="0064768C"/>
    <w:rsid w:val="00650266"/>
    <w:rsid w:val="0065028A"/>
    <w:rsid w:val="0065042B"/>
    <w:rsid w:val="00650B1C"/>
    <w:rsid w:val="00650F29"/>
    <w:rsid w:val="006511FE"/>
    <w:rsid w:val="00651403"/>
    <w:rsid w:val="006519D3"/>
    <w:rsid w:val="00651D41"/>
    <w:rsid w:val="00652021"/>
    <w:rsid w:val="006521AA"/>
    <w:rsid w:val="0065247E"/>
    <w:rsid w:val="006525CA"/>
    <w:rsid w:val="006526F9"/>
    <w:rsid w:val="00652EC1"/>
    <w:rsid w:val="00653683"/>
    <w:rsid w:val="0065374C"/>
    <w:rsid w:val="00653C78"/>
    <w:rsid w:val="0065428A"/>
    <w:rsid w:val="00654D08"/>
    <w:rsid w:val="006554FE"/>
    <w:rsid w:val="006555D4"/>
    <w:rsid w:val="006558E6"/>
    <w:rsid w:val="00655DDD"/>
    <w:rsid w:val="006565D8"/>
    <w:rsid w:val="00656B01"/>
    <w:rsid w:val="00656CB1"/>
    <w:rsid w:val="00656E5B"/>
    <w:rsid w:val="00657183"/>
    <w:rsid w:val="00657417"/>
    <w:rsid w:val="00657A15"/>
    <w:rsid w:val="00657BE6"/>
    <w:rsid w:val="0066055F"/>
    <w:rsid w:val="006605D7"/>
    <w:rsid w:val="006607CF"/>
    <w:rsid w:val="006609B3"/>
    <w:rsid w:val="00660B25"/>
    <w:rsid w:val="00660B51"/>
    <w:rsid w:val="006611B1"/>
    <w:rsid w:val="006612AB"/>
    <w:rsid w:val="00661597"/>
    <w:rsid w:val="006618E5"/>
    <w:rsid w:val="006619CC"/>
    <w:rsid w:val="0066216E"/>
    <w:rsid w:val="006621D5"/>
    <w:rsid w:val="006622E7"/>
    <w:rsid w:val="00662BC4"/>
    <w:rsid w:val="00662C25"/>
    <w:rsid w:val="0066314A"/>
    <w:rsid w:val="006633F5"/>
    <w:rsid w:val="00663C8E"/>
    <w:rsid w:val="00663D25"/>
    <w:rsid w:val="00663F0C"/>
    <w:rsid w:val="00663FC5"/>
    <w:rsid w:val="00664228"/>
    <w:rsid w:val="00664508"/>
    <w:rsid w:val="00664540"/>
    <w:rsid w:val="00664AF0"/>
    <w:rsid w:val="00664EFD"/>
    <w:rsid w:val="0066526D"/>
    <w:rsid w:val="0066546B"/>
    <w:rsid w:val="0066559C"/>
    <w:rsid w:val="00665A5F"/>
    <w:rsid w:val="00665B71"/>
    <w:rsid w:val="00665CE5"/>
    <w:rsid w:val="00665F13"/>
    <w:rsid w:val="006667D4"/>
    <w:rsid w:val="0066687B"/>
    <w:rsid w:val="00666D0F"/>
    <w:rsid w:val="006673B1"/>
    <w:rsid w:val="006674EF"/>
    <w:rsid w:val="0066751B"/>
    <w:rsid w:val="00667646"/>
    <w:rsid w:val="00667787"/>
    <w:rsid w:val="00667A2D"/>
    <w:rsid w:val="00667A3F"/>
    <w:rsid w:val="006706F1"/>
    <w:rsid w:val="00670D33"/>
    <w:rsid w:val="00670E37"/>
    <w:rsid w:val="00670EB7"/>
    <w:rsid w:val="00671516"/>
    <w:rsid w:val="00671CFF"/>
    <w:rsid w:val="00672172"/>
    <w:rsid w:val="00672691"/>
    <w:rsid w:val="00673256"/>
    <w:rsid w:val="00673380"/>
    <w:rsid w:val="00673A12"/>
    <w:rsid w:val="00674CDE"/>
    <w:rsid w:val="00674CEF"/>
    <w:rsid w:val="006751C5"/>
    <w:rsid w:val="00675601"/>
    <w:rsid w:val="006759BD"/>
    <w:rsid w:val="00675E1D"/>
    <w:rsid w:val="0067630B"/>
    <w:rsid w:val="00676813"/>
    <w:rsid w:val="00676DFD"/>
    <w:rsid w:val="00676F8B"/>
    <w:rsid w:val="00676FAA"/>
    <w:rsid w:val="00677203"/>
    <w:rsid w:val="00677332"/>
    <w:rsid w:val="0067763D"/>
    <w:rsid w:val="00677CBD"/>
    <w:rsid w:val="00677CCE"/>
    <w:rsid w:val="006807B8"/>
    <w:rsid w:val="0068095E"/>
    <w:rsid w:val="00681586"/>
    <w:rsid w:val="00681C2E"/>
    <w:rsid w:val="00681F16"/>
    <w:rsid w:val="0068205B"/>
    <w:rsid w:val="006822E4"/>
    <w:rsid w:val="00682E79"/>
    <w:rsid w:val="006830CE"/>
    <w:rsid w:val="00683571"/>
    <w:rsid w:val="00683BB0"/>
    <w:rsid w:val="00683D5E"/>
    <w:rsid w:val="00683E19"/>
    <w:rsid w:val="00683F93"/>
    <w:rsid w:val="006845CF"/>
    <w:rsid w:val="0068460D"/>
    <w:rsid w:val="0068474C"/>
    <w:rsid w:val="00684B4D"/>
    <w:rsid w:val="00684D9D"/>
    <w:rsid w:val="0068514B"/>
    <w:rsid w:val="0068524C"/>
    <w:rsid w:val="006852CB"/>
    <w:rsid w:val="00685BC8"/>
    <w:rsid w:val="00685F31"/>
    <w:rsid w:val="006862DD"/>
    <w:rsid w:val="006865B3"/>
    <w:rsid w:val="0068666B"/>
    <w:rsid w:val="00686735"/>
    <w:rsid w:val="006871E0"/>
    <w:rsid w:val="00687688"/>
    <w:rsid w:val="0068772C"/>
    <w:rsid w:val="006877E6"/>
    <w:rsid w:val="00687D07"/>
    <w:rsid w:val="006907AF"/>
    <w:rsid w:val="0069092C"/>
    <w:rsid w:val="006913E3"/>
    <w:rsid w:val="006915BE"/>
    <w:rsid w:val="006919F3"/>
    <w:rsid w:val="00691AB4"/>
    <w:rsid w:val="00691B92"/>
    <w:rsid w:val="00691C06"/>
    <w:rsid w:val="0069216D"/>
    <w:rsid w:val="006925D9"/>
    <w:rsid w:val="00692F3A"/>
    <w:rsid w:val="00693191"/>
    <w:rsid w:val="00693289"/>
    <w:rsid w:val="00693D76"/>
    <w:rsid w:val="00693F1B"/>
    <w:rsid w:val="0069443C"/>
    <w:rsid w:val="0069461D"/>
    <w:rsid w:val="006946B6"/>
    <w:rsid w:val="0069565F"/>
    <w:rsid w:val="00695905"/>
    <w:rsid w:val="00696445"/>
    <w:rsid w:val="006966EB"/>
    <w:rsid w:val="00697103"/>
    <w:rsid w:val="0069779B"/>
    <w:rsid w:val="006977BF"/>
    <w:rsid w:val="0069799F"/>
    <w:rsid w:val="006A0149"/>
    <w:rsid w:val="006A01AE"/>
    <w:rsid w:val="006A021F"/>
    <w:rsid w:val="006A0530"/>
    <w:rsid w:val="006A0E91"/>
    <w:rsid w:val="006A1AE4"/>
    <w:rsid w:val="006A1B12"/>
    <w:rsid w:val="006A1D33"/>
    <w:rsid w:val="006A27FE"/>
    <w:rsid w:val="006A2984"/>
    <w:rsid w:val="006A2985"/>
    <w:rsid w:val="006A2CAA"/>
    <w:rsid w:val="006A2ED4"/>
    <w:rsid w:val="006A31EB"/>
    <w:rsid w:val="006A3243"/>
    <w:rsid w:val="006A3817"/>
    <w:rsid w:val="006A3D38"/>
    <w:rsid w:val="006A3FD6"/>
    <w:rsid w:val="006A466C"/>
    <w:rsid w:val="006A4986"/>
    <w:rsid w:val="006A4ADD"/>
    <w:rsid w:val="006A51FC"/>
    <w:rsid w:val="006A577E"/>
    <w:rsid w:val="006A5B11"/>
    <w:rsid w:val="006A5B54"/>
    <w:rsid w:val="006A5C69"/>
    <w:rsid w:val="006A5D8B"/>
    <w:rsid w:val="006A64F2"/>
    <w:rsid w:val="006A65B1"/>
    <w:rsid w:val="006A6A0D"/>
    <w:rsid w:val="006A6B49"/>
    <w:rsid w:val="006A74B2"/>
    <w:rsid w:val="006B007F"/>
    <w:rsid w:val="006B0164"/>
    <w:rsid w:val="006B0301"/>
    <w:rsid w:val="006B0B95"/>
    <w:rsid w:val="006B0EE3"/>
    <w:rsid w:val="006B0F55"/>
    <w:rsid w:val="006B1CDF"/>
    <w:rsid w:val="006B1D1E"/>
    <w:rsid w:val="006B20C5"/>
    <w:rsid w:val="006B2584"/>
    <w:rsid w:val="006B26DB"/>
    <w:rsid w:val="006B30EB"/>
    <w:rsid w:val="006B37F2"/>
    <w:rsid w:val="006B3821"/>
    <w:rsid w:val="006B3910"/>
    <w:rsid w:val="006B3B41"/>
    <w:rsid w:val="006B3C52"/>
    <w:rsid w:val="006B42AC"/>
    <w:rsid w:val="006B46F3"/>
    <w:rsid w:val="006B5302"/>
    <w:rsid w:val="006B5402"/>
    <w:rsid w:val="006B5537"/>
    <w:rsid w:val="006B5577"/>
    <w:rsid w:val="006B5CBB"/>
    <w:rsid w:val="006B6367"/>
    <w:rsid w:val="006B642E"/>
    <w:rsid w:val="006B7314"/>
    <w:rsid w:val="006B74FB"/>
    <w:rsid w:val="006B7841"/>
    <w:rsid w:val="006B7D9F"/>
    <w:rsid w:val="006B7DCC"/>
    <w:rsid w:val="006C0082"/>
    <w:rsid w:val="006C07DE"/>
    <w:rsid w:val="006C09B9"/>
    <w:rsid w:val="006C0B0A"/>
    <w:rsid w:val="006C0EE0"/>
    <w:rsid w:val="006C1231"/>
    <w:rsid w:val="006C1648"/>
    <w:rsid w:val="006C16F9"/>
    <w:rsid w:val="006C18E1"/>
    <w:rsid w:val="006C1D6D"/>
    <w:rsid w:val="006C1E2E"/>
    <w:rsid w:val="006C1FBB"/>
    <w:rsid w:val="006C22C3"/>
    <w:rsid w:val="006C294C"/>
    <w:rsid w:val="006C3038"/>
    <w:rsid w:val="006C3587"/>
    <w:rsid w:val="006C3756"/>
    <w:rsid w:val="006C4931"/>
    <w:rsid w:val="006C4F06"/>
    <w:rsid w:val="006C5617"/>
    <w:rsid w:val="006C5642"/>
    <w:rsid w:val="006C595D"/>
    <w:rsid w:val="006C5B95"/>
    <w:rsid w:val="006C5D21"/>
    <w:rsid w:val="006C5F30"/>
    <w:rsid w:val="006C600E"/>
    <w:rsid w:val="006C6975"/>
    <w:rsid w:val="006C6A37"/>
    <w:rsid w:val="006C6B31"/>
    <w:rsid w:val="006C6D5B"/>
    <w:rsid w:val="006C6E1D"/>
    <w:rsid w:val="006C731A"/>
    <w:rsid w:val="006C78E3"/>
    <w:rsid w:val="006C7A17"/>
    <w:rsid w:val="006C7F91"/>
    <w:rsid w:val="006D022C"/>
    <w:rsid w:val="006D03C8"/>
    <w:rsid w:val="006D0A20"/>
    <w:rsid w:val="006D10AC"/>
    <w:rsid w:val="006D175F"/>
    <w:rsid w:val="006D180C"/>
    <w:rsid w:val="006D1B60"/>
    <w:rsid w:val="006D1C44"/>
    <w:rsid w:val="006D1E3A"/>
    <w:rsid w:val="006D1F33"/>
    <w:rsid w:val="006D2131"/>
    <w:rsid w:val="006D249B"/>
    <w:rsid w:val="006D25EB"/>
    <w:rsid w:val="006D26BC"/>
    <w:rsid w:val="006D2764"/>
    <w:rsid w:val="006D27CD"/>
    <w:rsid w:val="006D29A9"/>
    <w:rsid w:val="006D2FB2"/>
    <w:rsid w:val="006D36F9"/>
    <w:rsid w:val="006D396A"/>
    <w:rsid w:val="006D3FF1"/>
    <w:rsid w:val="006D4016"/>
    <w:rsid w:val="006D4A22"/>
    <w:rsid w:val="006D4D67"/>
    <w:rsid w:val="006D4F89"/>
    <w:rsid w:val="006D5611"/>
    <w:rsid w:val="006D564B"/>
    <w:rsid w:val="006D59D5"/>
    <w:rsid w:val="006D5AD2"/>
    <w:rsid w:val="006D5BFD"/>
    <w:rsid w:val="006D5C7A"/>
    <w:rsid w:val="006D5CEF"/>
    <w:rsid w:val="006D5D24"/>
    <w:rsid w:val="006D636E"/>
    <w:rsid w:val="006D692C"/>
    <w:rsid w:val="006D6E96"/>
    <w:rsid w:val="006D7BD0"/>
    <w:rsid w:val="006E024E"/>
    <w:rsid w:val="006E08DF"/>
    <w:rsid w:val="006E0C86"/>
    <w:rsid w:val="006E1158"/>
    <w:rsid w:val="006E14FC"/>
    <w:rsid w:val="006E1506"/>
    <w:rsid w:val="006E1B60"/>
    <w:rsid w:val="006E1E15"/>
    <w:rsid w:val="006E2634"/>
    <w:rsid w:val="006E293C"/>
    <w:rsid w:val="006E2D45"/>
    <w:rsid w:val="006E3B02"/>
    <w:rsid w:val="006E408C"/>
    <w:rsid w:val="006E41D1"/>
    <w:rsid w:val="006E4272"/>
    <w:rsid w:val="006E4417"/>
    <w:rsid w:val="006E4870"/>
    <w:rsid w:val="006E4ADC"/>
    <w:rsid w:val="006E4BF3"/>
    <w:rsid w:val="006E5454"/>
    <w:rsid w:val="006E55DB"/>
    <w:rsid w:val="006E5605"/>
    <w:rsid w:val="006E5DCA"/>
    <w:rsid w:val="006E5FFF"/>
    <w:rsid w:val="006E602D"/>
    <w:rsid w:val="006E6080"/>
    <w:rsid w:val="006E6625"/>
    <w:rsid w:val="006E69FA"/>
    <w:rsid w:val="006E6A66"/>
    <w:rsid w:val="006E6AE1"/>
    <w:rsid w:val="006E6BAA"/>
    <w:rsid w:val="006E6EDB"/>
    <w:rsid w:val="006E73AD"/>
    <w:rsid w:val="006E750B"/>
    <w:rsid w:val="006E7DB9"/>
    <w:rsid w:val="006E7E56"/>
    <w:rsid w:val="006F013F"/>
    <w:rsid w:val="006F0529"/>
    <w:rsid w:val="006F0756"/>
    <w:rsid w:val="006F12BC"/>
    <w:rsid w:val="006F1AFD"/>
    <w:rsid w:val="006F1C51"/>
    <w:rsid w:val="006F1F22"/>
    <w:rsid w:val="006F212E"/>
    <w:rsid w:val="006F22B6"/>
    <w:rsid w:val="006F2457"/>
    <w:rsid w:val="006F281F"/>
    <w:rsid w:val="006F3264"/>
    <w:rsid w:val="006F376A"/>
    <w:rsid w:val="006F4B0C"/>
    <w:rsid w:val="006F4E1B"/>
    <w:rsid w:val="006F4E64"/>
    <w:rsid w:val="006F507C"/>
    <w:rsid w:val="006F5278"/>
    <w:rsid w:val="006F58A2"/>
    <w:rsid w:val="006F5BB7"/>
    <w:rsid w:val="006F5C52"/>
    <w:rsid w:val="006F600A"/>
    <w:rsid w:val="006F65BF"/>
    <w:rsid w:val="006F661F"/>
    <w:rsid w:val="006F677E"/>
    <w:rsid w:val="006F6A3C"/>
    <w:rsid w:val="006F6D09"/>
    <w:rsid w:val="006F76C3"/>
    <w:rsid w:val="006F79D0"/>
    <w:rsid w:val="006F7B55"/>
    <w:rsid w:val="00700151"/>
    <w:rsid w:val="007001AA"/>
    <w:rsid w:val="00700542"/>
    <w:rsid w:val="007006D0"/>
    <w:rsid w:val="00701181"/>
    <w:rsid w:val="0070162D"/>
    <w:rsid w:val="00701724"/>
    <w:rsid w:val="00701816"/>
    <w:rsid w:val="007018C7"/>
    <w:rsid w:val="00701B9D"/>
    <w:rsid w:val="007028C2"/>
    <w:rsid w:val="00702B2B"/>
    <w:rsid w:val="00702EC0"/>
    <w:rsid w:val="0070307D"/>
    <w:rsid w:val="00703588"/>
    <w:rsid w:val="00703628"/>
    <w:rsid w:val="00703CEE"/>
    <w:rsid w:val="00704251"/>
    <w:rsid w:val="00704525"/>
    <w:rsid w:val="00704CF3"/>
    <w:rsid w:val="00704D13"/>
    <w:rsid w:val="007054D3"/>
    <w:rsid w:val="00705581"/>
    <w:rsid w:val="00705AA1"/>
    <w:rsid w:val="007061B5"/>
    <w:rsid w:val="00706530"/>
    <w:rsid w:val="00706C6A"/>
    <w:rsid w:val="00706E74"/>
    <w:rsid w:val="00707559"/>
    <w:rsid w:val="007078EC"/>
    <w:rsid w:val="00707CB8"/>
    <w:rsid w:val="0071033F"/>
    <w:rsid w:val="007107F9"/>
    <w:rsid w:val="00710CA2"/>
    <w:rsid w:val="007115B2"/>
    <w:rsid w:val="00711611"/>
    <w:rsid w:val="00711A30"/>
    <w:rsid w:val="00711BB2"/>
    <w:rsid w:val="00711D3F"/>
    <w:rsid w:val="00712802"/>
    <w:rsid w:val="00712A9F"/>
    <w:rsid w:val="00712AE6"/>
    <w:rsid w:val="0071314C"/>
    <w:rsid w:val="00713243"/>
    <w:rsid w:val="0071344B"/>
    <w:rsid w:val="007136FB"/>
    <w:rsid w:val="00713F05"/>
    <w:rsid w:val="00714234"/>
    <w:rsid w:val="007145E5"/>
    <w:rsid w:val="00714792"/>
    <w:rsid w:val="00714C3B"/>
    <w:rsid w:val="00715272"/>
    <w:rsid w:val="007152B9"/>
    <w:rsid w:val="0071606D"/>
    <w:rsid w:val="0071630E"/>
    <w:rsid w:val="007166F1"/>
    <w:rsid w:val="00716E69"/>
    <w:rsid w:val="00717335"/>
    <w:rsid w:val="00717353"/>
    <w:rsid w:val="0071786C"/>
    <w:rsid w:val="00717C84"/>
    <w:rsid w:val="00717F16"/>
    <w:rsid w:val="007203F5"/>
    <w:rsid w:val="00720ECB"/>
    <w:rsid w:val="007210AF"/>
    <w:rsid w:val="00721381"/>
    <w:rsid w:val="00721957"/>
    <w:rsid w:val="0072210D"/>
    <w:rsid w:val="0072242C"/>
    <w:rsid w:val="00722903"/>
    <w:rsid w:val="00722B8E"/>
    <w:rsid w:val="00722C0D"/>
    <w:rsid w:val="00723254"/>
    <w:rsid w:val="007232D1"/>
    <w:rsid w:val="00723516"/>
    <w:rsid w:val="00723A9D"/>
    <w:rsid w:val="00723C0E"/>
    <w:rsid w:val="00723D3F"/>
    <w:rsid w:val="00723E0A"/>
    <w:rsid w:val="00723F20"/>
    <w:rsid w:val="007240A6"/>
    <w:rsid w:val="007250EB"/>
    <w:rsid w:val="00725645"/>
    <w:rsid w:val="00725DBF"/>
    <w:rsid w:val="00725E37"/>
    <w:rsid w:val="007260A0"/>
    <w:rsid w:val="007260F4"/>
    <w:rsid w:val="007263E1"/>
    <w:rsid w:val="00726A9B"/>
    <w:rsid w:val="00726EB0"/>
    <w:rsid w:val="007277FA"/>
    <w:rsid w:val="00727830"/>
    <w:rsid w:val="00727A44"/>
    <w:rsid w:val="00730807"/>
    <w:rsid w:val="00730AF2"/>
    <w:rsid w:val="007313C8"/>
    <w:rsid w:val="007318E8"/>
    <w:rsid w:val="00731AB2"/>
    <w:rsid w:val="00731BFF"/>
    <w:rsid w:val="00731EAC"/>
    <w:rsid w:val="00731F51"/>
    <w:rsid w:val="007323B8"/>
    <w:rsid w:val="007324C0"/>
    <w:rsid w:val="00732581"/>
    <w:rsid w:val="007326F4"/>
    <w:rsid w:val="007332D9"/>
    <w:rsid w:val="00733310"/>
    <w:rsid w:val="00733718"/>
    <w:rsid w:val="0073412A"/>
    <w:rsid w:val="007345A8"/>
    <w:rsid w:val="007347D0"/>
    <w:rsid w:val="007351BB"/>
    <w:rsid w:val="007354CE"/>
    <w:rsid w:val="00735A60"/>
    <w:rsid w:val="00735B3E"/>
    <w:rsid w:val="00735DBF"/>
    <w:rsid w:val="007364E2"/>
    <w:rsid w:val="00736504"/>
    <w:rsid w:val="007365A6"/>
    <w:rsid w:val="00736AF8"/>
    <w:rsid w:val="00737235"/>
    <w:rsid w:val="007374ED"/>
    <w:rsid w:val="0073772A"/>
    <w:rsid w:val="0073779B"/>
    <w:rsid w:val="00737F28"/>
    <w:rsid w:val="00737FBF"/>
    <w:rsid w:val="00737FE9"/>
    <w:rsid w:val="00740139"/>
    <w:rsid w:val="0074082A"/>
    <w:rsid w:val="00740862"/>
    <w:rsid w:val="007409A8"/>
    <w:rsid w:val="007409BE"/>
    <w:rsid w:val="007413D9"/>
    <w:rsid w:val="007417A4"/>
    <w:rsid w:val="00741A38"/>
    <w:rsid w:val="00741D5D"/>
    <w:rsid w:val="00741E0C"/>
    <w:rsid w:val="00741E27"/>
    <w:rsid w:val="00742092"/>
    <w:rsid w:val="007420AD"/>
    <w:rsid w:val="007423C3"/>
    <w:rsid w:val="00742861"/>
    <w:rsid w:val="00742A36"/>
    <w:rsid w:val="00742D5D"/>
    <w:rsid w:val="00743378"/>
    <w:rsid w:val="00743598"/>
    <w:rsid w:val="00743DB7"/>
    <w:rsid w:val="00744941"/>
    <w:rsid w:val="00744EDC"/>
    <w:rsid w:val="00745379"/>
    <w:rsid w:val="007455D7"/>
    <w:rsid w:val="00745C03"/>
    <w:rsid w:val="00745CAB"/>
    <w:rsid w:val="007460B9"/>
    <w:rsid w:val="007462A5"/>
    <w:rsid w:val="007462A8"/>
    <w:rsid w:val="0074680F"/>
    <w:rsid w:val="00746825"/>
    <w:rsid w:val="0074744A"/>
    <w:rsid w:val="00747AB7"/>
    <w:rsid w:val="00747B0E"/>
    <w:rsid w:val="00747C96"/>
    <w:rsid w:val="00750400"/>
    <w:rsid w:val="00750C36"/>
    <w:rsid w:val="00751060"/>
    <w:rsid w:val="007516E1"/>
    <w:rsid w:val="00752372"/>
    <w:rsid w:val="00752F50"/>
    <w:rsid w:val="007534B4"/>
    <w:rsid w:val="0075352B"/>
    <w:rsid w:val="00753660"/>
    <w:rsid w:val="00753975"/>
    <w:rsid w:val="0075411F"/>
    <w:rsid w:val="00754316"/>
    <w:rsid w:val="00754974"/>
    <w:rsid w:val="00754A51"/>
    <w:rsid w:val="007551FB"/>
    <w:rsid w:val="00755567"/>
    <w:rsid w:val="0075581A"/>
    <w:rsid w:val="00756478"/>
    <w:rsid w:val="0075652F"/>
    <w:rsid w:val="007565EB"/>
    <w:rsid w:val="00756830"/>
    <w:rsid w:val="00756924"/>
    <w:rsid w:val="0075794A"/>
    <w:rsid w:val="00757974"/>
    <w:rsid w:val="00757D7C"/>
    <w:rsid w:val="007602DA"/>
    <w:rsid w:val="00760553"/>
    <w:rsid w:val="007609DB"/>
    <w:rsid w:val="00760AA9"/>
    <w:rsid w:val="00760E81"/>
    <w:rsid w:val="007611ED"/>
    <w:rsid w:val="007625D4"/>
    <w:rsid w:val="0076298D"/>
    <w:rsid w:val="00762F8D"/>
    <w:rsid w:val="0076339E"/>
    <w:rsid w:val="00763C3D"/>
    <w:rsid w:val="00763DCB"/>
    <w:rsid w:val="007640A7"/>
    <w:rsid w:val="007641A1"/>
    <w:rsid w:val="0076486B"/>
    <w:rsid w:val="00764E14"/>
    <w:rsid w:val="00765353"/>
    <w:rsid w:val="00765FBC"/>
    <w:rsid w:val="00765FF8"/>
    <w:rsid w:val="007660DE"/>
    <w:rsid w:val="0076635A"/>
    <w:rsid w:val="00766553"/>
    <w:rsid w:val="00766905"/>
    <w:rsid w:val="00766B8E"/>
    <w:rsid w:val="00766E44"/>
    <w:rsid w:val="007674F1"/>
    <w:rsid w:val="007676F1"/>
    <w:rsid w:val="00767726"/>
    <w:rsid w:val="00767A42"/>
    <w:rsid w:val="00770266"/>
    <w:rsid w:val="00770587"/>
    <w:rsid w:val="00770960"/>
    <w:rsid w:val="00770B30"/>
    <w:rsid w:val="00770C82"/>
    <w:rsid w:val="00770E53"/>
    <w:rsid w:val="00770FA4"/>
    <w:rsid w:val="00771386"/>
    <w:rsid w:val="0077150D"/>
    <w:rsid w:val="007717EC"/>
    <w:rsid w:val="007723D7"/>
    <w:rsid w:val="00772975"/>
    <w:rsid w:val="007729B2"/>
    <w:rsid w:val="00772F7A"/>
    <w:rsid w:val="00773365"/>
    <w:rsid w:val="007735E0"/>
    <w:rsid w:val="00773AB3"/>
    <w:rsid w:val="00774A50"/>
    <w:rsid w:val="00774AF7"/>
    <w:rsid w:val="00774E0F"/>
    <w:rsid w:val="00775004"/>
    <w:rsid w:val="0077512B"/>
    <w:rsid w:val="007755DF"/>
    <w:rsid w:val="007759B4"/>
    <w:rsid w:val="00775AFC"/>
    <w:rsid w:val="00775D4A"/>
    <w:rsid w:val="00775DD6"/>
    <w:rsid w:val="00776171"/>
    <w:rsid w:val="0077634E"/>
    <w:rsid w:val="0077654D"/>
    <w:rsid w:val="007769AF"/>
    <w:rsid w:val="00776F1B"/>
    <w:rsid w:val="0077763A"/>
    <w:rsid w:val="0077775F"/>
    <w:rsid w:val="0078061A"/>
    <w:rsid w:val="0078090F"/>
    <w:rsid w:val="00780F1C"/>
    <w:rsid w:val="00781050"/>
    <w:rsid w:val="0078110C"/>
    <w:rsid w:val="0078117E"/>
    <w:rsid w:val="007818A0"/>
    <w:rsid w:val="00781F31"/>
    <w:rsid w:val="007821C5"/>
    <w:rsid w:val="00782891"/>
    <w:rsid w:val="00782E3D"/>
    <w:rsid w:val="00783139"/>
    <w:rsid w:val="0078329A"/>
    <w:rsid w:val="0078349D"/>
    <w:rsid w:val="007839AE"/>
    <w:rsid w:val="00783EF0"/>
    <w:rsid w:val="0078401A"/>
    <w:rsid w:val="007841F9"/>
    <w:rsid w:val="00784370"/>
    <w:rsid w:val="007844ED"/>
    <w:rsid w:val="0078464A"/>
    <w:rsid w:val="00784775"/>
    <w:rsid w:val="00784F84"/>
    <w:rsid w:val="0078559A"/>
    <w:rsid w:val="00786608"/>
    <w:rsid w:val="00786DFB"/>
    <w:rsid w:val="00787315"/>
    <w:rsid w:val="007873A8"/>
    <w:rsid w:val="00787477"/>
    <w:rsid w:val="00787671"/>
    <w:rsid w:val="00787795"/>
    <w:rsid w:val="00787ABB"/>
    <w:rsid w:val="00790175"/>
    <w:rsid w:val="0079037D"/>
    <w:rsid w:val="0079040C"/>
    <w:rsid w:val="00790A15"/>
    <w:rsid w:val="0079104E"/>
    <w:rsid w:val="00791265"/>
    <w:rsid w:val="0079178E"/>
    <w:rsid w:val="00791971"/>
    <w:rsid w:val="00791BBB"/>
    <w:rsid w:val="00791D78"/>
    <w:rsid w:val="00792231"/>
    <w:rsid w:val="00792720"/>
    <w:rsid w:val="00792EDC"/>
    <w:rsid w:val="00793288"/>
    <w:rsid w:val="007935C5"/>
    <w:rsid w:val="007935CA"/>
    <w:rsid w:val="00793E56"/>
    <w:rsid w:val="007940D2"/>
    <w:rsid w:val="0079414E"/>
    <w:rsid w:val="0079421C"/>
    <w:rsid w:val="0079451B"/>
    <w:rsid w:val="007945CC"/>
    <w:rsid w:val="007947A3"/>
    <w:rsid w:val="00794A5C"/>
    <w:rsid w:val="00794C14"/>
    <w:rsid w:val="00794C76"/>
    <w:rsid w:val="00794E4D"/>
    <w:rsid w:val="00794E68"/>
    <w:rsid w:val="00794EB9"/>
    <w:rsid w:val="00795AB4"/>
    <w:rsid w:val="00795B87"/>
    <w:rsid w:val="00795D91"/>
    <w:rsid w:val="00795E25"/>
    <w:rsid w:val="00795F40"/>
    <w:rsid w:val="007960A4"/>
    <w:rsid w:val="007962DC"/>
    <w:rsid w:val="007963D4"/>
    <w:rsid w:val="007969B4"/>
    <w:rsid w:val="00796AD2"/>
    <w:rsid w:val="00797BFE"/>
    <w:rsid w:val="00797ED4"/>
    <w:rsid w:val="007A062F"/>
    <w:rsid w:val="007A0EA0"/>
    <w:rsid w:val="007A0FEC"/>
    <w:rsid w:val="007A1160"/>
    <w:rsid w:val="007A1639"/>
    <w:rsid w:val="007A1C65"/>
    <w:rsid w:val="007A225C"/>
    <w:rsid w:val="007A2908"/>
    <w:rsid w:val="007A313A"/>
    <w:rsid w:val="007A3646"/>
    <w:rsid w:val="007A3FFC"/>
    <w:rsid w:val="007A4113"/>
    <w:rsid w:val="007A41C1"/>
    <w:rsid w:val="007A4CC7"/>
    <w:rsid w:val="007A4FA9"/>
    <w:rsid w:val="007A57DA"/>
    <w:rsid w:val="007A5D0E"/>
    <w:rsid w:val="007A5E66"/>
    <w:rsid w:val="007A6106"/>
    <w:rsid w:val="007A64CD"/>
    <w:rsid w:val="007A6842"/>
    <w:rsid w:val="007A6A55"/>
    <w:rsid w:val="007A6AC7"/>
    <w:rsid w:val="007A6EB1"/>
    <w:rsid w:val="007A6F9F"/>
    <w:rsid w:val="007A7024"/>
    <w:rsid w:val="007A78FF"/>
    <w:rsid w:val="007A7AE3"/>
    <w:rsid w:val="007A7BEB"/>
    <w:rsid w:val="007A7C6A"/>
    <w:rsid w:val="007A7EDF"/>
    <w:rsid w:val="007B00B8"/>
    <w:rsid w:val="007B0163"/>
    <w:rsid w:val="007B03BE"/>
    <w:rsid w:val="007B03C6"/>
    <w:rsid w:val="007B05F1"/>
    <w:rsid w:val="007B0B27"/>
    <w:rsid w:val="007B0F99"/>
    <w:rsid w:val="007B1D95"/>
    <w:rsid w:val="007B203A"/>
    <w:rsid w:val="007B20D0"/>
    <w:rsid w:val="007B2F8D"/>
    <w:rsid w:val="007B308F"/>
    <w:rsid w:val="007B463C"/>
    <w:rsid w:val="007B4948"/>
    <w:rsid w:val="007B4E24"/>
    <w:rsid w:val="007B4FAA"/>
    <w:rsid w:val="007B5086"/>
    <w:rsid w:val="007B578E"/>
    <w:rsid w:val="007B5F19"/>
    <w:rsid w:val="007B61E2"/>
    <w:rsid w:val="007B6834"/>
    <w:rsid w:val="007B6D99"/>
    <w:rsid w:val="007B6DE6"/>
    <w:rsid w:val="007B6EFB"/>
    <w:rsid w:val="007B70D7"/>
    <w:rsid w:val="007B7134"/>
    <w:rsid w:val="007B79FE"/>
    <w:rsid w:val="007C0C7F"/>
    <w:rsid w:val="007C1775"/>
    <w:rsid w:val="007C19E0"/>
    <w:rsid w:val="007C211A"/>
    <w:rsid w:val="007C21AB"/>
    <w:rsid w:val="007C21DB"/>
    <w:rsid w:val="007C2666"/>
    <w:rsid w:val="007C26C7"/>
    <w:rsid w:val="007C275B"/>
    <w:rsid w:val="007C312C"/>
    <w:rsid w:val="007C330F"/>
    <w:rsid w:val="007C35AD"/>
    <w:rsid w:val="007C394B"/>
    <w:rsid w:val="007C3A66"/>
    <w:rsid w:val="007C3FF2"/>
    <w:rsid w:val="007C49C6"/>
    <w:rsid w:val="007C51E2"/>
    <w:rsid w:val="007C68B9"/>
    <w:rsid w:val="007C6B29"/>
    <w:rsid w:val="007C6D15"/>
    <w:rsid w:val="007C6D58"/>
    <w:rsid w:val="007C6FA0"/>
    <w:rsid w:val="007C74FC"/>
    <w:rsid w:val="007C7F2B"/>
    <w:rsid w:val="007D06CD"/>
    <w:rsid w:val="007D07DB"/>
    <w:rsid w:val="007D0EF5"/>
    <w:rsid w:val="007D1966"/>
    <w:rsid w:val="007D2702"/>
    <w:rsid w:val="007D275A"/>
    <w:rsid w:val="007D28AB"/>
    <w:rsid w:val="007D2948"/>
    <w:rsid w:val="007D294A"/>
    <w:rsid w:val="007D2E74"/>
    <w:rsid w:val="007D31D5"/>
    <w:rsid w:val="007D31F6"/>
    <w:rsid w:val="007D3273"/>
    <w:rsid w:val="007D329D"/>
    <w:rsid w:val="007D36B7"/>
    <w:rsid w:val="007D399C"/>
    <w:rsid w:val="007D3DA9"/>
    <w:rsid w:val="007D432F"/>
    <w:rsid w:val="007D440A"/>
    <w:rsid w:val="007D4D6A"/>
    <w:rsid w:val="007D5432"/>
    <w:rsid w:val="007D551C"/>
    <w:rsid w:val="007D5942"/>
    <w:rsid w:val="007D6396"/>
    <w:rsid w:val="007D66A6"/>
    <w:rsid w:val="007D6760"/>
    <w:rsid w:val="007D7089"/>
    <w:rsid w:val="007D7344"/>
    <w:rsid w:val="007D77C4"/>
    <w:rsid w:val="007E02A7"/>
    <w:rsid w:val="007E130D"/>
    <w:rsid w:val="007E1592"/>
    <w:rsid w:val="007E16B0"/>
    <w:rsid w:val="007E1A73"/>
    <w:rsid w:val="007E1B90"/>
    <w:rsid w:val="007E1ECD"/>
    <w:rsid w:val="007E2421"/>
    <w:rsid w:val="007E249B"/>
    <w:rsid w:val="007E2C2A"/>
    <w:rsid w:val="007E2D28"/>
    <w:rsid w:val="007E3272"/>
    <w:rsid w:val="007E38E3"/>
    <w:rsid w:val="007E3E25"/>
    <w:rsid w:val="007E417B"/>
    <w:rsid w:val="007E442D"/>
    <w:rsid w:val="007E44B6"/>
    <w:rsid w:val="007E4C6E"/>
    <w:rsid w:val="007E4F4E"/>
    <w:rsid w:val="007E505A"/>
    <w:rsid w:val="007E5521"/>
    <w:rsid w:val="007E5532"/>
    <w:rsid w:val="007E5E7D"/>
    <w:rsid w:val="007E5FB6"/>
    <w:rsid w:val="007E7460"/>
    <w:rsid w:val="007E7C5C"/>
    <w:rsid w:val="007F0980"/>
    <w:rsid w:val="007F0C9B"/>
    <w:rsid w:val="007F1255"/>
    <w:rsid w:val="007F1FEC"/>
    <w:rsid w:val="007F2071"/>
    <w:rsid w:val="007F2274"/>
    <w:rsid w:val="007F22A3"/>
    <w:rsid w:val="007F246C"/>
    <w:rsid w:val="007F2B3D"/>
    <w:rsid w:val="007F2E3A"/>
    <w:rsid w:val="007F332F"/>
    <w:rsid w:val="007F353D"/>
    <w:rsid w:val="007F38D7"/>
    <w:rsid w:val="007F4033"/>
    <w:rsid w:val="007F405F"/>
    <w:rsid w:val="007F41FA"/>
    <w:rsid w:val="007F436E"/>
    <w:rsid w:val="007F48D7"/>
    <w:rsid w:val="007F498D"/>
    <w:rsid w:val="007F4E57"/>
    <w:rsid w:val="007F51E6"/>
    <w:rsid w:val="007F59E0"/>
    <w:rsid w:val="007F5B86"/>
    <w:rsid w:val="007F5EB8"/>
    <w:rsid w:val="007F7078"/>
    <w:rsid w:val="007F7507"/>
    <w:rsid w:val="007F7995"/>
    <w:rsid w:val="007F7B20"/>
    <w:rsid w:val="007F7C21"/>
    <w:rsid w:val="00800938"/>
    <w:rsid w:val="00800D69"/>
    <w:rsid w:val="00801519"/>
    <w:rsid w:val="008018D9"/>
    <w:rsid w:val="00801CCA"/>
    <w:rsid w:val="00802225"/>
    <w:rsid w:val="008026B7"/>
    <w:rsid w:val="00802DBF"/>
    <w:rsid w:val="00803068"/>
    <w:rsid w:val="0080347E"/>
    <w:rsid w:val="00803664"/>
    <w:rsid w:val="0080373B"/>
    <w:rsid w:val="00803CF3"/>
    <w:rsid w:val="00804252"/>
    <w:rsid w:val="00804F97"/>
    <w:rsid w:val="0080514F"/>
    <w:rsid w:val="008051A8"/>
    <w:rsid w:val="00805BD3"/>
    <w:rsid w:val="00806A64"/>
    <w:rsid w:val="00806FE3"/>
    <w:rsid w:val="008073C0"/>
    <w:rsid w:val="00807606"/>
    <w:rsid w:val="008076FD"/>
    <w:rsid w:val="008079E8"/>
    <w:rsid w:val="00807A77"/>
    <w:rsid w:val="00807EC0"/>
    <w:rsid w:val="00807F7F"/>
    <w:rsid w:val="008107EE"/>
    <w:rsid w:val="008116FA"/>
    <w:rsid w:val="00811879"/>
    <w:rsid w:val="0081277D"/>
    <w:rsid w:val="00812F7C"/>
    <w:rsid w:val="0081374A"/>
    <w:rsid w:val="00813C17"/>
    <w:rsid w:val="00813F6A"/>
    <w:rsid w:val="00813FEA"/>
    <w:rsid w:val="008141FD"/>
    <w:rsid w:val="00814D7E"/>
    <w:rsid w:val="00815270"/>
    <w:rsid w:val="00815A07"/>
    <w:rsid w:val="00815ABB"/>
    <w:rsid w:val="00815B68"/>
    <w:rsid w:val="00816728"/>
    <w:rsid w:val="0081692A"/>
    <w:rsid w:val="008172F8"/>
    <w:rsid w:val="00817495"/>
    <w:rsid w:val="00817969"/>
    <w:rsid w:val="00817A2A"/>
    <w:rsid w:val="00817A62"/>
    <w:rsid w:val="00817EE0"/>
    <w:rsid w:val="00817FCF"/>
    <w:rsid w:val="00820352"/>
    <w:rsid w:val="00820A65"/>
    <w:rsid w:val="00820FA8"/>
    <w:rsid w:val="00821305"/>
    <w:rsid w:val="00821763"/>
    <w:rsid w:val="0082236E"/>
    <w:rsid w:val="00822A6F"/>
    <w:rsid w:val="00822AEE"/>
    <w:rsid w:val="00823183"/>
    <w:rsid w:val="008231CE"/>
    <w:rsid w:val="0082368E"/>
    <w:rsid w:val="008236DB"/>
    <w:rsid w:val="00823E9E"/>
    <w:rsid w:val="00824006"/>
    <w:rsid w:val="00824414"/>
    <w:rsid w:val="00824B40"/>
    <w:rsid w:val="00824E6F"/>
    <w:rsid w:val="0082529D"/>
    <w:rsid w:val="008253CD"/>
    <w:rsid w:val="008258A8"/>
    <w:rsid w:val="00825A83"/>
    <w:rsid w:val="00825AEA"/>
    <w:rsid w:val="008265D9"/>
    <w:rsid w:val="00826FCB"/>
    <w:rsid w:val="00827245"/>
    <w:rsid w:val="00827F5A"/>
    <w:rsid w:val="00830144"/>
    <w:rsid w:val="008302A1"/>
    <w:rsid w:val="0083060A"/>
    <w:rsid w:val="0083086D"/>
    <w:rsid w:val="00830C43"/>
    <w:rsid w:val="00830D86"/>
    <w:rsid w:val="00831C74"/>
    <w:rsid w:val="00832192"/>
    <w:rsid w:val="008321E4"/>
    <w:rsid w:val="0083253A"/>
    <w:rsid w:val="008326CE"/>
    <w:rsid w:val="00832B1E"/>
    <w:rsid w:val="00832D18"/>
    <w:rsid w:val="00832DEA"/>
    <w:rsid w:val="00832E84"/>
    <w:rsid w:val="0083307A"/>
    <w:rsid w:val="008332F9"/>
    <w:rsid w:val="00833697"/>
    <w:rsid w:val="008336FB"/>
    <w:rsid w:val="00833BB3"/>
    <w:rsid w:val="0083468E"/>
    <w:rsid w:val="008348BC"/>
    <w:rsid w:val="0083491D"/>
    <w:rsid w:val="00834F5A"/>
    <w:rsid w:val="0083501E"/>
    <w:rsid w:val="008350EC"/>
    <w:rsid w:val="008358BE"/>
    <w:rsid w:val="00835A48"/>
    <w:rsid w:val="00835EE9"/>
    <w:rsid w:val="008365DE"/>
    <w:rsid w:val="00836BC5"/>
    <w:rsid w:val="00840130"/>
    <w:rsid w:val="0084047C"/>
    <w:rsid w:val="00840D0B"/>
    <w:rsid w:val="008413DC"/>
    <w:rsid w:val="008418D3"/>
    <w:rsid w:val="008428D3"/>
    <w:rsid w:val="00842ED8"/>
    <w:rsid w:val="0084309B"/>
    <w:rsid w:val="0084348C"/>
    <w:rsid w:val="00843525"/>
    <w:rsid w:val="0084396B"/>
    <w:rsid w:val="00843F5E"/>
    <w:rsid w:val="00844A93"/>
    <w:rsid w:val="00844B97"/>
    <w:rsid w:val="00844E5E"/>
    <w:rsid w:val="00844F37"/>
    <w:rsid w:val="0084595D"/>
    <w:rsid w:val="008459FE"/>
    <w:rsid w:val="00845B82"/>
    <w:rsid w:val="00845C5B"/>
    <w:rsid w:val="00846B93"/>
    <w:rsid w:val="00847034"/>
    <w:rsid w:val="00847461"/>
    <w:rsid w:val="00850835"/>
    <w:rsid w:val="008511E7"/>
    <w:rsid w:val="00851507"/>
    <w:rsid w:val="00851C32"/>
    <w:rsid w:val="0085211D"/>
    <w:rsid w:val="008522AA"/>
    <w:rsid w:val="008524AE"/>
    <w:rsid w:val="008535A3"/>
    <w:rsid w:val="00853FB3"/>
    <w:rsid w:val="0085465F"/>
    <w:rsid w:val="008547C5"/>
    <w:rsid w:val="00854B6E"/>
    <w:rsid w:val="00855701"/>
    <w:rsid w:val="0085591E"/>
    <w:rsid w:val="00855AB2"/>
    <w:rsid w:val="0085609F"/>
    <w:rsid w:val="00856436"/>
    <w:rsid w:val="008569B1"/>
    <w:rsid w:val="00856CEB"/>
    <w:rsid w:val="008573B8"/>
    <w:rsid w:val="008575DC"/>
    <w:rsid w:val="008575DF"/>
    <w:rsid w:val="008576A7"/>
    <w:rsid w:val="00857D26"/>
    <w:rsid w:val="00857D84"/>
    <w:rsid w:val="008605B7"/>
    <w:rsid w:val="008609D8"/>
    <w:rsid w:val="00860FC0"/>
    <w:rsid w:val="00861042"/>
    <w:rsid w:val="008610B7"/>
    <w:rsid w:val="00861A1C"/>
    <w:rsid w:val="00861E1B"/>
    <w:rsid w:val="008621EE"/>
    <w:rsid w:val="0086240C"/>
    <w:rsid w:val="0086242F"/>
    <w:rsid w:val="00863A97"/>
    <w:rsid w:val="00863B28"/>
    <w:rsid w:val="00863C52"/>
    <w:rsid w:val="00864057"/>
    <w:rsid w:val="00864118"/>
    <w:rsid w:val="008648A1"/>
    <w:rsid w:val="00864A25"/>
    <w:rsid w:val="00864FF1"/>
    <w:rsid w:val="00865EEA"/>
    <w:rsid w:val="00865F67"/>
    <w:rsid w:val="00866395"/>
    <w:rsid w:val="0086687C"/>
    <w:rsid w:val="00867568"/>
    <w:rsid w:val="00867A24"/>
    <w:rsid w:val="00867C60"/>
    <w:rsid w:val="00867CF3"/>
    <w:rsid w:val="008703C9"/>
    <w:rsid w:val="00870ADD"/>
    <w:rsid w:val="00870AF0"/>
    <w:rsid w:val="00870C86"/>
    <w:rsid w:val="008710A4"/>
    <w:rsid w:val="00871255"/>
    <w:rsid w:val="008712B1"/>
    <w:rsid w:val="00871879"/>
    <w:rsid w:val="00871AD5"/>
    <w:rsid w:val="0087255D"/>
    <w:rsid w:val="00872D38"/>
    <w:rsid w:val="00872E94"/>
    <w:rsid w:val="00873206"/>
    <w:rsid w:val="00873262"/>
    <w:rsid w:val="008735D2"/>
    <w:rsid w:val="008737B2"/>
    <w:rsid w:val="008738CD"/>
    <w:rsid w:val="008738FD"/>
    <w:rsid w:val="00874720"/>
    <w:rsid w:val="00874D85"/>
    <w:rsid w:val="00875289"/>
    <w:rsid w:val="00875503"/>
    <w:rsid w:val="0087581F"/>
    <w:rsid w:val="00875CB2"/>
    <w:rsid w:val="00876D15"/>
    <w:rsid w:val="00876FB0"/>
    <w:rsid w:val="00877016"/>
    <w:rsid w:val="0087701E"/>
    <w:rsid w:val="00877900"/>
    <w:rsid w:val="00877FFB"/>
    <w:rsid w:val="008800B9"/>
    <w:rsid w:val="00881035"/>
    <w:rsid w:val="00881250"/>
    <w:rsid w:val="00882540"/>
    <w:rsid w:val="008825C8"/>
    <w:rsid w:val="008827CE"/>
    <w:rsid w:val="008831D8"/>
    <w:rsid w:val="00883BD2"/>
    <w:rsid w:val="00883EB6"/>
    <w:rsid w:val="00883ECD"/>
    <w:rsid w:val="00884108"/>
    <w:rsid w:val="00884347"/>
    <w:rsid w:val="008847C1"/>
    <w:rsid w:val="008848E9"/>
    <w:rsid w:val="00884DE7"/>
    <w:rsid w:val="00884EE4"/>
    <w:rsid w:val="00885008"/>
    <w:rsid w:val="0088548D"/>
    <w:rsid w:val="00886628"/>
    <w:rsid w:val="008867CB"/>
    <w:rsid w:val="008869BE"/>
    <w:rsid w:val="00886CF5"/>
    <w:rsid w:val="00886D9C"/>
    <w:rsid w:val="008878B7"/>
    <w:rsid w:val="0089094B"/>
    <w:rsid w:val="00890B97"/>
    <w:rsid w:val="00890CC5"/>
    <w:rsid w:val="00890D06"/>
    <w:rsid w:val="00891484"/>
    <w:rsid w:val="00891582"/>
    <w:rsid w:val="008917A5"/>
    <w:rsid w:val="00891B5A"/>
    <w:rsid w:val="00891E59"/>
    <w:rsid w:val="00892062"/>
    <w:rsid w:val="00892CF8"/>
    <w:rsid w:val="008930C2"/>
    <w:rsid w:val="008934C1"/>
    <w:rsid w:val="00893508"/>
    <w:rsid w:val="00893775"/>
    <w:rsid w:val="00893DDA"/>
    <w:rsid w:val="008945FA"/>
    <w:rsid w:val="008947E5"/>
    <w:rsid w:val="0089526D"/>
    <w:rsid w:val="00895430"/>
    <w:rsid w:val="00895554"/>
    <w:rsid w:val="00895D8A"/>
    <w:rsid w:val="00895F5C"/>
    <w:rsid w:val="00896024"/>
    <w:rsid w:val="00896129"/>
    <w:rsid w:val="0089624B"/>
    <w:rsid w:val="0089646C"/>
    <w:rsid w:val="00896947"/>
    <w:rsid w:val="00897120"/>
    <w:rsid w:val="0089791F"/>
    <w:rsid w:val="00897B36"/>
    <w:rsid w:val="00897BD1"/>
    <w:rsid w:val="008A0859"/>
    <w:rsid w:val="008A0CC7"/>
    <w:rsid w:val="008A0FF3"/>
    <w:rsid w:val="008A1224"/>
    <w:rsid w:val="008A1675"/>
    <w:rsid w:val="008A18B6"/>
    <w:rsid w:val="008A1BBC"/>
    <w:rsid w:val="008A1E4E"/>
    <w:rsid w:val="008A23CF"/>
    <w:rsid w:val="008A29FB"/>
    <w:rsid w:val="008A2FFE"/>
    <w:rsid w:val="008A3791"/>
    <w:rsid w:val="008A3BBE"/>
    <w:rsid w:val="008A4864"/>
    <w:rsid w:val="008A48F2"/>
    <w:rsid w:val="008A4BE2"/>
    <w:rsid w:val="008A4D31"/>
    <w:rsid w:val="008A4F34"/>
    <w:rsid w:val="008A58F4"/>
    <w:rsid w:val="008A5EAB"/>
    <w:rsid w:val="008A5F83"/>
    <w:rsid w:val="008A6362"/>
    <w:rsid w:val="008A692C"/>
    <w:rsid w:val="008A6DC6"/>
    <w:rsid w:val="008A6EBE"/>
    <w:rsid w:val="008A73A7"/>
    <w:rsid w:val="008A74F0"/>
    <w:rsid w:val="008A7994"/>
    <w:rsid w:val="008A7D7F"/>
    <w:rsid w:val="008A7DA8"/>
    <w:rsid w:val="008A7E50"/>
    <w:rsid w:val="008B00D8"/>
    <w:rsid w:val="008B0211"/>
    <w:rsid w:val="008B06C7"/>
    <w:rsid w:val="008B0A7F"/>
    <w:rsid w:val="008B113D"/>
    <w:rsid w:val="008B14A3"/>
    <w:rsid w:val="008B1FEE"/>
    <w:rsid w:val="008B2727"/>
    <w:rsid w:val="008B2AA4"/>
    <w:rsid w:val="008B2D39"/>
    <w:rsid w:val="008B3079"/>
    <w:rsid w:val="008B34E9"/>
    <w:rsid w:val="008B456C"/>
    <w:rsid w:val="008B4711"/>
    <w:rsid w:val="008B4B65"/>
    <w:rsid w:val="008B4E14"/>
    <w:rsid w:val="008B4EC3"/>
    <w:rsid w:val="008B56BF"/>
    <w:rsid w:val="008B5CD7"/>
    <w:rsid w:val="008B658A"/>
    <w:rsid w:val="008B66D6"/>
    <w:rsid w:val="008B6AE4"/>
    <w:rsid w:val="008B6D6F"/>
    <w:rsid w:val="008B6DCB"/>
    <w:rsid w:val="008B77D0"/>
    <w:rsid w:val="008C01D7"/>
    <w:rsid w:val="008C0262"/>
    <w:rsid w:val="008C0D1C"/>
    <w:rsid w:val="008C0E4D"/>
    <w:rsid w:val="008C120A"/>
    <w:rsid w:val="008C1358"/>
    <w:rsid w:val="008C1C18"/>
    <w:rsid w:val="008C1EE0"/>
    <w:rsid w:val="008C1F25"/>
    <w:rsid w:val="008C294F"/>
    <w:rsid w:val="008C2F5A"/>
    <w:rsid w:val="008C2F74"/>
    <w:rsid w:val="008C2FAF"/>
    <w:rsid w:val="008C3AD4"/>
    <w:rsid w:val="008C3D83"/>
    <w:rsid w:val="008C3F9F"/>
    <w:rsid w:val="008C3FF1"/>
    <w:rsid w:val="008C4000"/>
    <w:rsid w:val="008C4851"/>
    <w:rsid w:val="008C50F9"/>
    <w:rsid w:val="008C562B"/>
    <w:rsid w:val="008C63B4"/>
    <w:rsid w:val="008C6792"/>
    <w:rsid w:val="008C6A98"/>
    <w:rsid w:val="008C6EDB"/>
    <w:rsid w:val="008C7102"/>
    <w:rsid w:val="008C71BE"/>
    <w:rsid w:val="008C71C0"/>
    <w:rsid w:val="008C73F8"/>
    <w:rsid w:val="008C759E"/>
    <w:rsid w:val="008C79E8"/>
    <w:rsid w:val="008C7E30"/>
    <w:rsid w:val="008D053C"/>
    <w:rsid w:val="008D085D"/>
    <w:rsid w:val="008D0C84"/>
    <w:rsid w:val="008D0F35"/>
    <w:rsid w:val="008D0F65"/>
    <w:rsid w:val="008D16B2"/>
    <w:rsid w:val="008D1B09"/>
    <w:rsid w:val="008D1B7B"/>
    <w:rsid w:val="008D2B4D"/>
    <w:rsid w:val="008D3278"/>
    <w:rsid w:val="008D34AD"/>
    <w:rsid w:val="008D3C01"/>
    <w:rsid w:val="008D3C45"/>
    <w:rsid w:val="008D3E0E"/>
    <w:rsid w:val="008D3FB1"/>
    <w:rsid w:val="008D3FE7"/>
    <w:rsid w:val="008D4C22"/>
    <w:rsid w:val="008D4CC1"/>
    <w:rsid w:val="008D4E39"/>
    <w:rsid w:val="008D5649"/>
    <w:rsid w:val="008D5F3B"/>
    <w:rsid w:val="008D6407"/>
    <w:rsid w:val="008D6741"/>
    <w:rsid w:val="008D68AF"/>
    <w:rsid w:val="008D790F"/>
    <w:rsid w:val="008D7980"/>
    <w:rsid w:val="008D7D0B"/>
    <w:rsid w:val="008E002F"/>
    <w:rsid w:val="008E0172"/>
    <w:rsid w:val="008E08A4"/>
    <w:rsid w:val="008E1BC7"/>
    <w:rsid w:val="008E1CD6"/>
    <w:rsid w:val="008E2539"/>
    <w:rsid w:val="008E25FF"/>
    <w:rsid w:val="008E2746"/>
    <w:rsid w:val="008E2A61"/>
    <w:rsid w:val="008E30C9"/>
    <w:rsid w:val="008E348A"/>
    <w:rsid w:val="008E351C"/>
    <w:rsid w:val="008E4471"/>
    <w:rsid w:val="008E47D3"/>
    <w:rsid w:val="008E48F4"/>
    <w:rsid w:val="008E4DC4"/>
    <w:rsid w:val="008E5567"/>
    <w:rsid w:val="008E5ED3"/>
    <w:rsid w:val="008E600E"/>
    <w:rsid w:val="008E6056"/>
    <w:rsid w:val="008E61A4"/>
    <w:rsid w:val="008E64B6"/>
    <w:rsid w:val="008E6FD7"/>
    <w:rsid w:val="008E74C6"/>
    <w:rsid w:val="008E7546"/>
    <w:rsid w:val="008E7C51"/>
    <w:rsid w:val="008E7EB6"/>
    <w:rsid w:val="008F0398"/>
    <w:rsid w:val="008F05AD"/>
    <w:rsid w:val="008F071D"/>
    <w:rsid w:val="008F0B0A"/>
    <w:rsid w:val="008F0D5F"/>
    <w:rsid w:val="008F17F8"/>
    <w:rsid w:val="008F1A61"/>
    <w:rsid w:val="008F29BB"/>
    <w:rsid w:val="008F2E4E"/>
    <w:rsid w:val="008F3C76"/>
    <w:rsid w:val="008F3E16"/>
    <w:rsid w:val="008F4284"/>
    <w:rsid w:val="008F45CA"/>
    <w:rsid w:val="008F46A1"/>
    <w:rsid w:val="008F4783"/>
    <w:rsid w:val="008F4B36"/>
    <w:rsid w:val="008F4C7C"/>
    <w:rsid w:val="008F5286"/>
    <w:rsid w:val="008F536A"/>
    <w:rsid w:val="008F5460"/>
    <w:rsid w:val="008F55B0"/>
    <w:rsid w:val="008F6228"/>
    <w:rsid w:val="008F63D8"/>
    <w:rsid w:val="008F728C"/>
    <w:rsid w:val="008F72A3"/>
    <w:rsid w:val="008F7407"/>
    <w:rsid w:val="008F7682"/>
    <w:rsid w:val="009000FF"/>
    <w:rsid w:val="00900159"/>
    <w:rsid w:val="009002CB"/>
    <w:rsid w:val="00900D69"/>
    <w:rsid w:val="0090174A"/>
    <w:rsid w:val="00901E18"/>
    <w:rsid w:val="00902130"/>
    <w:rsid w:val="00902434"/>
    <w:rsid w:val="00902673"/>
    <w:rsid w:val="009029E2"/>
    <w:rsid w:val="00902E82"/>
    <w:rsid w:val="009037A1"/>
    <w:rsid w:val="00903B87"/>
    <w:rsid w:val="00903C1E"/>
    <w:rsid w:val="00903FC1"/>
    <w:rsid w:val="0090430D"/>
    <w:rsid w:val="0090471C"/>
    <w:rsid w:val="00904BA1"/>
    <w:rsid w:val="00905CFF"/>
    <w:rsid w:val="0090608F"/>
    <w:rsid w:val="00906160"/>
    <w:rsid w:val="009062BC"/>
    <w:rsid w:val="009065E0"/>
    <w:rsid w:val="0090745E"/>
    <w:rsid w:val="00907EC1"/>
    <w:rsid w:val="009104AC"/>
    <w:rsid w:val="00910DF3"/>
    <w:rsid w:val="0091149F"/>
    <w:rsid w:val="00911786"/>
    <w:rsid w:val="00911A88"/>
    <w:rsid w:val="00911E30"/>
    <w:rsid w:val="00911FFF"/>
    <w:rsid w:val="009124F4"/>
    <w:rsid w:val="0091276A"/>
    <w:rsid w:val="00912B0A"/>
    <w:rsid w:val="009135F6"/>
    <w:rsid w:val="00913AAC"/>
    <w:rsid w:val="00913F90"/>
    <w:rsid w:val="009140F8"/>
    <w:rsid w:val="0091447D"/>
    <w:rsid w:val="009144FE"/>
    <w:rsid w:val="0091451B"/>
    <w:rsid w:val="00914636"/>
    <w:rsid w:val="009159D7"/>
    <w:rsid w:val="00915DEC"/>
    <w:rsid w:val="00916158"/>
    <w:rsid w:val="0091633E"/>
    <w:rsid w:val="0091689C"/>
    <w:rsid w:val="009169B4"/>
    <w:rsid w:val="00916B49"/>
    <w:rsid w:val="00916CAE"/>
    <w:rsid w:val="0091754D"/>
    <w:rsid w:val="00917E72"/>
    <w:rsid w:val="009202A4"/>
    <w:rsid w:val="009206E0"/>
    <w:rsid w:val="00920EA0"/>
    <w:rsid w:val="00921212"/>
    <w:rsid w:val="00921642"/>
    <w:rsid w:val="009219C5"/>
    <w:rsid w:val="009219EA"/>
    <w:rsid w:val="009220D7"/>
    <w:rsid w:val="00922168"/>
    <w:rsid w:val="00922514"/>
    <w:rsid w:val="0092272F"/>
    <w:rsid w:val="00922BBA"/>
    <w:rsid w:val="00922D18"/>
    <w:rsid w:val="00922F5F"/>
    <w:rsid w:val="009231EF"/>
    <w:rsid w:val="00924116"/>
    <w:rsid w:val="00924DB1"/>
    <w:rsid w:val="00924F7A"/>
    <w:rsid w:val="009251ED"/>
    <w:rsid w:val="00925AD9"/>
    <w:rsid w:val="00926368"/>
    <w:rsid w:val="009265E2"/>
    <w:rsid w:val="00926808"/>
    <w:rsid w:val="009268EB"/>
    <w:rsid w:val="00926EA3"/>
    <w:rsid w:val="00927102"/>
    <w:rsid w:val="00927C14"/>
    <w:rsid w:val="0093044A"/>
    <w:rsid w:val="00930792"/>
    <w:rsid w:val="00930986"/>
    <w:rsid w:val="009311E3"/>
    <w:rsid w:val="009312A6"/>
    <w:rsid w:val="009312DB"/>
    <w:rsid w:val="00931778"/>
    <w:rsid w:val="00931B43"/>
    <w:rsid w:val="00931E11"/>
    <w:rsid w:val="00931EA1"/>
    <w:rsid w:val="00931F4B"/>
    <w:rsid w:val="0093249E"/>
    <w:rsid w:val="00932731"/>
    <w:rsid w:val="009336CF"/>
    <w:rsid w:val="00933A38"/>
    <w:rsid w:val="00933D0C"/>
    <w:rsid w:val="00933E61"/>
    <w:rsid w:val="0093401B"/>
    <w:rsid w:val="0093521B"/>
    <w:rsid w:val="009355C7"/>
    <w:rsid w:val="00936522"/>
    <w:rsid w:val="00936A90"/>
    <w:rsid w:val="00936CCF"/>
    <w:rsid w:val="00937305"/>
    <w:rsid w:val="00937688"/>
    <w:rsid w:val="00937E0F"/>
    <w:rsid w:val="00940394"/>
    <w:rsid w:val="00940465"/>
    <w:rsid w:val="00940538"/>
    <w:rsid w:val="00941034"/>
    <w:rsid w:val="00941038"/>
    <w:rsid w:val="009413B1"/>
    <w:rsid w:val="00941891"/>
    <w:rsid w:val="00941ADD"/>
    <w:rsid w:val="00941CAC"/>
    <w:rsid w:val="0094212F"/>
    <w:rsid w:val="00942BC4"/>
    <w:rsid w:val="00942E12"/>
    <w:rsid w:val="00942F09"/>
    <w:rsid w:val="00943397"/>
    <w:rsid w:val="009433CF"/>
    <w:rsid w:val="0094345B"/>
    <w:rsid w:val="009435A8"/>
    <w:rsid w:val="00943CE9"/>
    <w:rsid w:val="0094443D"/>
    <w:rsid w:val="0094479E"/>
    <w:rsid w:val="009449B5"/>
    <w:rsid w:val="009450B2"/>
    <w:rsid w:val="00945154"/>
    <w:rsid w:val="009451BE"/>
    <w:rsid w:val="00945551"/>
    <w:rsid w:val="00945F4D"/>
    <w:rsid w:val="00946448"/>
    <w:rsid w:val="0094681D"/>
    <w:rsid w:val="009468D8"/>
    <w:rsid w:val="00946B15"/>
    <w:rsid w:val="00946B7B"/>
    <w:rsid w:val="00946C98"/>
    <w:rsid w:val="00946E05"/>
    <w:rsid w:val="0094700D"/>
    <w:rsid w:val="00947C8E"/>
    <w:rsid w:val="009500A1"/>
    <w:rsid w:val="00950494"/>
    <w:rsid w:val="009507C3"/>
    <w:rsid w:val="009508DE"/>
    <w:rsid w:val="009515A2"/>
    <w:rsid w:val="00952355"/>
    <w:rsid w:val="009523FE"/>
    <w:rsid w:val="00952A5E"/>
    <w:rsid w:val="00952E2B"/>
    <w:rsid w:val="00953406"/>
    <w:rsid w:val="00953666"/>
    <w:rsid w:val="00953896"/>
    <w:rsid w:val="00953A4A"/>
    <w:rsid w:val="00953BDB"/>
    <w:rsid w:val="00955580"/>
    <w:rsid w:val="00955AEE"/>
    <w:rsid w:val="00955EF9"/>
    <w:rsid w:val="00955F23"/>
    <w:rsid w:val="00956B40"/>
    <w:rsid w:val="00957008"/>
    <w:rsid w:val="009570EC"/>
    <w:rsid w:val="00957376"/>
    <w:rsid w:val="00957896"/>
    <w:rsid w:val="00957979"/>
    <w:rsid w:val="00957B38"/>
    <w:rsid w:val="00957C85"/>
    <w:rsid w:val="00957D67"/>
    <w:rsid w:val="00957D9A"/>
    <w:rsid w:val="009603A1"/>
    <w:rsid w:val="009605DF"/>
    <w:rsid w:val="00960761"/>
    <w:rsid w:val="00960C09"/>
    <w:rsid w:val="00961333"/>
    <w:rsid w:val="00961D8A"/>
    <w:rsid w:val="00961E5A"/>
    <w:rsid w:val="00961EDA"/>
    <w:rsid w:val="009620B2"/>
    <w:rsid w:val="0096295A"/>
    <w:rsid w:val="009629F7"/>
    <w:rsid w:val="00962B22"/>
    <w:rsid w:val="0096309C"/>
    <w:rsid w:val="009634C6"/>
    <w:rsid w:val="009638B0"/>
    <w:rsid w:val="00963C21"/>
    <w:rsid w:val="0096445B"/>
    <w:rsid w:val="009645C6"/>
    <w:rsid w:val="00964778"/>
    <w:rsid w:val="00964BBF"/>
    <w:rsid w:val="00964EEB"/>
    <w:rsid w:val="00964F3A"/>
    <w:rsid w:val="009655C5"/>
    <w:rsid w:val="0096582D"/>
    <w:rsid w:val="0096639A"/>
    <w:rsid w:val="009665C4"/>
    <w:rsid w:val="009668CF"/>
    <w:rsid w:val="00966A81"/>
    <w:rsid w:val="00967740"/>
    <w:rsid w:val="00967AB7"/>
    <w:rsid w:val="00967CDF"/>
    <w:rsid w:val="00967E31"/>
    <w:rsid w:val="0097010D"/>
    <w:rsid w:val="00970246"/>
    <w:rsid w:val="0097064B"/>
    <w:rsid w:val="00970877"/>
    <w:rsid w:val="009713B8"/>
    <w:rsid w:val="0097147B"/>
    <w:rsid w:val="00971784"/>
    <w:rsid w:val="009719B3"/>
    <w:rsid w:val="00971DE7"/>
    <w:rsid w:val="00971F0C"/>
    <w:rsid w:val="00971F96"/>
    <w:rsid w:val="00972061"/>
    <w:rsid w:val="009721E0"/>
    <w:rsid w:val="00972673"/>
    <w:rsid w:val="00972B48"/>
    <w:rsid w:val="00972EBF"/>
    <w:rsid w:val="00973393"/>
    <w:rsid w:val="009750A3"/>
    <w:rsid w:val="009756CB"/>
    <w:rsid w:val="009757D7"/>
    <w:rsid w:val="009758FD"/>
    <w:rsid w:val="00975BE6"/>
    <w:rsid w:val="00975C8C"/>
    <w:rsid w:val="00976D18"/>
    <w:rsid w:val="009777C3"/>
    <w:rsid w:val="00977948"/>
    <w:rsid w:val="00977A07"/>
    <w:rsid w:val="00980382"/>
    <w:rsid w:val="009805A7"/>
    <w:rsid w:val="009808F0"/>
    <w:rsid w:val="00980A77"/>
    <w:rsid w:val="009810D1"/>
    <w:rsid w:val="0098215F"/>
    <w:rsid w:val="009822E1"/>
    <w:rsid w:val="00982792"/>
    <w:rsid w:val="009829AF"/>
    <w:rsid w:val="00982EE3"/>
    <w:rsid w:val="00983C49"/>
    <w:rsid w:val="00983D64"/>
    <w:rsid w:val="00983D94"/>
    <w:rsid w:val="00983EA7"/>
    <w:rsid w:val="00983ECC"/>
    <w:rsid w:val="00984065"/>
    <w:rsid w:val="00984300"/>
    <w:rsid w:val="00984338"/>
    <w:rsid w:val="00984CD9"/>
    <w:rsid w:val="00984D34"/>
    <w:rsid w:val="00984D49"/>
    <w:rsid w:val="00985057"/>
    <w:rsid w:val="00985802"/>
    <w:rsid w:val="00985864"/>
    <w:rsid w:val="009863BF"/>
    <w:rsid w:val="009863E7"/>
    <w:rsid w:val="009863F5"/>
    <w:rsid w:val="009868A6"/>
    <w:rsid w:val="009868CD"/>
    <w:rsid w:val="00986986"/>
    <w:rsid w:val="009869B2"/>
    <w:rsid w:val="009869F2"/>
    <w:rsid w:val="00986AF4"/>
    <w:rsid w:val="00986C21"/>
    <w:rsid w:val="009871C6"/>
    <w:rsid w:val="009873A9"/>
    <w:rsid w:val="0098775D"/>
    <w:rsid w:val="00987EA3"/>
    <w:rsid w:val="00990262"/>
    <w:rsid w:val="00991553"/>
    <w:rsid w:val="00991924"/>
    <w:rsid w:val="00991E88"/>
    <w:rsid w:val="00992C03"/>
    <w:rsid w:val="009930D4"/>
    <w:rsid w:val="00993364"/>
    <w:rsid w:val="00993392"/>
    <w:rsid w:val="009936EB"/>
    <w:rsid w:val="00993872"/>
    <w:rsid w:val="00993AEE"/>
    <w:rsid w:val="00993E46"/>
    <w:rsid w:val="00993F48"/>
    <w:rsid w:val="00994375"/>
    <w:rsid w:val="0099440C"/>
    <w:rsid w:val="009944A3"/>
    <w:rsid w:val="009944A8"/>
    <w:rsid w:val="009949A9"/>
    <w:rsid w:val="00994A2A"/>
    <w:rsid w:val="00994A48"/>
    <w:rsid w:val="00994AEC"/>
    <w:rsid w:val="0099501F"/>
    <w:rsid w:val="00995574"/>
    <w:rsid w:val="00995F1D"/>
    <w:rsid w:val="009961B5"/>
    <w:rsid w:val="00996818"/>
    <w:rsid w:val="00996F1B"/>
    <w:rsid w:val="00997850"/>
    <w:rsid w:val="00997D68"/>
    <w:rsid w:val="00997DF8"/>
    <w:rsid w:val="00997E8C"/>
    <w:rsid w:val="00997EDB"/>
    <w:rsid w:val="009A00E7"/>
    <w:rsid w:val="009A059C"/>
    <w:rsid w:val="009A0E1D"/>
    <w:rsid w:val="009A1234"/>
    <w:rsid w:val="009A14C0"/>
    <w:rsid w:val="009A17C1"/>
    <w:rsid w:val="009A185C"/>
    <w:rsid w:val="009A19E4"/>
    <w:rsid w:val="009A238A"/>
    <w:rsid w:val="009A2674"/>
    <w:rsid w:val="009A2EB6"/>
    <w:rsid w:val="009A32E7"/>
    <w:rsid w:val="009A33D5"/>
    <w:rsid w:val="009A35E7"/>
    <w:rsid w:val="009A3689"/>
    <w:rsid w:val="009A36FE"/>
    <w:rsid w:val="009A370C"/>
    <w:rsid w:val="009A3810"/>
    <w:rsid w:val="009A3EC4"/>
    <w:rsid w:val="009A4B20"/>
    <w:rsid w:val="009A524E"/>
    <w:rsid w:val="009A56CE"/>
    <w:rsid w:val="009A5721"/>
    <w:rsid w:val="009A57A1"/>
    <w:rsid w:val="009A6027"/>
    <w:rsid w:val="009A6CEA"/>
    <w:rsid w:val="009A7229"/>
    <w:rsid w:val="009A7C5D"/>
    <w:rsid w:val="009A7DE6"/>
    <w:rsid w:val="009B0698"/>
    <w:rsid w:val="009B07F5"/>
    <w:rsid w:val="009B0B19"/>
    <w:rsid w:val="009B12D5"/>
    <w:rsid w:val="009B13F2"/>
    <w:rsid w:val="009B19EC"/>
    <w:rsid w:val="009B1F67"/>
    <w:rsid w:val="009B20F5"/>
    <w:rsid w:val="009B2587"/>
    <w:rsid w:val="009B2AFF"/>
    <w:rsid w:val="009B344E"/>
    <w:rsid w:val="009B366C"/>
    <w:rsid w:val="009B3C91"/>
    <w:rsid w:val="009B40B0"/>
    <w:rsid w:val="009B41AF"/>
    <w:rsid w:val="009B428D"/>
    <w:rsid w:val="009B43C3"/>
    <w:rsid w:val="009B4437"/>
    <w:rsid w:val="009B46C5"/>
    <w:rsid w:val="009B4761"/>
    <w:rsid w:val="009B47BC"/>
    <w:rsid w:val="009B4F01"/>
    <w:rsid w:val="009B55D9"/>
    <w:rsid w:val="009B5CA1"/>
    <w:rsid w:val="009B5D2D"/>
    <w:rsid w:val="009B5D51"/>
    <w:rsid w:val="009B6328"/>
    <w:rsid w:val="009B6344"/>
    <w:rsid w:val="009B6418"/>
    <w:rsid w:val="009B66CF"/>
    <w:rsid w:val="009B672B"/>
    <w:rsid w:val="009B69B6"/>
    <w:rsid w:val="009B6A2E"/>
    <w:rsid w:val="009B6AF6"/>
    <w:rsid w:val="009B6B88"/>
    <w:rsid w:val="009B6BFC"/>
    <w:rsid w:val="009B6DE8"/>
    <w:rsid w:val="009C057C"/>
    <w:rsid w:val="009C07AE"/>
    <w:rsid w:val="009C1069"/>
    <w:rsid w:val="009C11EC"/>
    <w:rsid w:val="009C14BF"/>
    <w:rsid w:val="009C14E7"/>
    <w:rsid w:val="009C14FC"/>
    <w:rsid w:val="009C1FD7"/>
    <w:rsid w:val="009C1FD9"/>
    <w:rsid w:val="009C206A"/>
    <w:rsid w:val="009C207A"/>
    <w:rsid w:val="009C23AF"/>
    <w:rsid w:val="009C2693"/>
    <w:rsid w:val="009C2E04"/>
    <w:rsid w:val="009C39A0"/>
    <w:rsid w:val="009C3A56"/>
    <w:rsid w:val="009C3AE9"/>
    <w:rsid w:val="009C3CD8"/>
    <w:rsid w:val="009C4546"/>
    <w:rsid w:val="009C46F3"/>
    <w:rsid w:val="009C4ECA"/>
    <w:rsid w:val="009C560A"/>
    <w:rsid w:val="009C5876"/>
    <w:rsid w:val="009C5C1A"/>
    <w:rsid w:val="009C5E87"/>
    <w:rsid w:val="009C5F54"/>
    <w:rsid w:val="009C6590"/>
    <w:rsid w:val="009C6743"/>
    <w:rsid w:val="009C6F0B"/>
    <w:rsid w:val="009C733F"/>
    <w:rsid w:val="009C765B"/>
    <w:rsid w:val="009C7C6A"/>
    <w:rsid w:val="009C7FE3"/>
    <w:rsid w:val="009D01A4"/>
    <w:rsid w:val="009D063C"/>
    <w:rsid w:val="009D077A"/>
    <w:rsid w:val="009D0877"/>
    <w:rsid w:val="009D0C6B"/>
    <w:rsid w:val="009D1107"/>
    <w:rsid w:val="009D1366"/>
    <w:rsid w:val="009D158B"/>
    <w:rsid w:val="009D18D3"/>
    <w:rsid w:val="009D2136"/>
    <w:rsid w:val="009D228D"/>
    <w:rsid w:val="009D2FD0"/>
    <w:rsid w:val="009D332A"/>
    <w:rsid w:val="009D3DBA"/>
    <w:rsid w:val="009D3FB1"/>
    <w:rsid w:val="009D4319"/>
    <w:rsid w:val="009D44EB"/>
    <w:rsid w:val="009D4540"/>
    <w:rsid w:val="009D460B"/>
    <w:rsid w:val="009D488B"/>
    <w:rsid w:val="009D4C2F"/>
    <w:rsid w:val="009D55E4"/>
    <w:rsid w:val="009D5E32"/>
    <w:rsid w:val="009D5E65"/>
    <w:rsid w:val="009D639D"/>
    <w:rsid w:val="009D6426"/>
    <w:rsid w:val="009D67DC"/>
    <w:rsid w:val="009D68AE"/>
    <w:rsid w:val="009D6A2F"/>
    <w:rsid w:val="009D6C79"/>
    <w:rsid w:val="009D6F82"/>
    <w:rsid w:val="009D728C"/>
    <w:rsid w:val="009D75A8"/>
    <w:rsid w:val="009E01E4"/>
    <w:rsid w:val="009E045D"/>
    <w:rsid w:val="009E0BE3"/>
    <w:rsid w:val="009E124A"/>
    <w:rsid w:val="009E1447"/>
    <w:rsid w:val="009E1493"/>
    <w:rsid w:val="009E150D"/>
    <w:rsid w:val="009E1590"/>
    <w:rsid w:val="009E17BB"/>
    <w:rsid w:val="009E184C"/>
    <w:rsid w:val="009E1856"/>
    <w:rsid w:val="009E1CFD"/>
    <w:rsid w:val="009E1E60"/>
    <w:rsid w:val="009E1EAD"/>
    <w:rsid w:val="009E23FD"/>
    <w:rsid w:val="009E2439"/>
    <w:rsid w:val="009E3379"/>
    <w:rsid w:val="009E34DD"/>
    <w:rsid w:val="009E36C2"/>
    <w:rsid w:val="009E4CC1"/>
    <w:rsid w:val="009E50A9"/>
    <w:rsid w:val="009E5332"/>
    <w:rsid w:val="009E60D0"/>
    <w:rsid w:val="009E61F5"/>
    <w:rsid w:val="009E645F"/>
    <w:rsid w:val="009E704B"/>
    <w:rsid w:val="009E774E"/>
    <w:rsid w:val="009E79AA"/>
    <w:rsid w:val="009E7B79"/>
    <w:rsid w:val="009E7C14"/>
    <w:rsid w:val="009F013A"/>
    <w:rsid w:val="009F0521"/>
    <w:rsid w:val="009F1B6E"/>
    <w:rsid w:val="009F1BC9"/>
    <w:rsid w:val="009F21DC"/>
    <w:rsid w:val="009F2398"/>
    <w:rsid w:val="009F23D9"/>
    <w:rsid w:val="009F2897"/>
    <w:rsid w:val="009F2C7E"/>
    <w:rsid w:val="009F37D2"/>
    <w:rsid w:val="009F3EE9"/>
    <w:rsid w:val="009F445C"/>
    <w:rsid w:val="009F4BD1"/>
    <w:rsid w:val="009F6117"/>
    <w:rsid w:val="009F6CB2"/>
    <w:rsid w:val="009F6EEA"/>
    <w:rsid w:val="009F70DA"/>
    <w:rsid w:val="009F738E"/>
    <w:rsid w:val="009F7486"/>
    <w:rsid w:val="009F749D"/>
    <w:rsid w:val="009F7877"/>
    <w:rsid w:val="009F7C85"/>
    <w:rsid w:val="00A001F8"/>
    <w:rsid w:val="00A00567"/>
    <w:rsid w:val="00A00777"/>
    <w:rsid w:val="00A00E8D"/>
    <w:rsid w:val="00A016C2"/>
    <w:rsid w:val="00A02863"/>
    <w:rsid w:val="00A0325E"/>
    <w:rsid w:val="00A034D5"/>
    <w:rsid w:val="00A03758"/>
    <w:rsid w:val="00A03E1F"/>
    <w:rsid w:val="00A04075"/>
    <w:rsid w:val="00A04B2C"/>
    <w:rsid w:val="00A050F5"/>
    <w:rsid w:val="00A055DE"/>
    <w:rsid w:val="00A06363"/>
    <w:rsid w:val="00A06633"/>
    <w:rsid w:val="00A06934"/>
    <w:rsid w:val="00A0694A"/>
    <w:rsid w:val="00A07015"/>
    <w:rsid w:val="00A0718B"/>
    <w:rsid w:val="00A07198"/>
    <w:rsid w:val="00A07250"/>
    <w:rsid w:val="00A074DC"/>
    <w:rsid w:val="00A074DD"/>
    <w:rsid w:val="00A07603"/>
    <w:rsid w:val="00A0768F"/>
    <w:rsid w:val="00A1046E"/>
    <w:rsid w:val="00A1053C"/>
    <w:rsid w:val="00A1078D"/>
    <w:rsid w:val="00A10D0A"/>
    <w:rsid w:val="00A10D71"/>
    <w:rsid w:val="00A1117E"/>
    <w:rsid w:val="00A1137F"/>
    <w:rsid w:val="00A11790"/>
    <w:rsid w:val="00A12062"/>
    <w:rsid w:val="00A122C7"/>
    <w:rsid w:val="00A12F10"/>
    <w:rsid w:val="00A130AD"/>
    <w:rsid w:val="00A13B8C"/>
    <w:rsid w:val="00A141A6"/>
    <w:rsid w:val="00A14349"/>
    <w:rsid w:val="00A1454C"/>
    <w:rsid w:val="00A14912"/>
    <w:rsid w:val="00A14D06"/>
    <w:rsid w:val="00A1548A"/>
    <w:rsid w:val="00A1549C"/>
    <w:rsid w:val="00A15A96"/>
    <w:rsid w:val="00A15AB7"/>
    <w:rsid w:val="00A15B01"/>
    <w:rsid w:val="00A15F62"/>
    <w:rsid w:val="00A16185"/>
    <w:rsid w:val="00A16AA0"/>
    <w:rsid w:val="00A16ED7"/>
    <w:rsid w:val="00A175A1"/>
    <w:rsid w:val="00A1772A"/>
    <w:rsid w:val="00A17E1C"/>
    <w:rsid w:val="00A20203"/>
    <w:rsid w:val="00A20251"/>
    <w:rsid w:val="00A20F2E"/>
    <w:rsid w:val="00A21303"/>
    <w:rsid w:val="00A214F1"/>
    <w:rsid w:val="00A2195C"/>
    <w:rsid w:val="00A21F4E"/>
    <w:rsid w:val="00A223DE"/>
    <w:rsid w:val="00A22E78"/>
    <w:rsid w:val="00A238B4"/>
    <w:rsid w:val="00A23A3B"/>
    <w:rsid w:val="00A23EDF"/>
    <w:rsid w:val="00A23F06"/>
    <w:rsid w:val="00A24008"/>
    <w:rsid w:val="00A2473B"/>
    <w:rsid w:val="00A24856"/>
    <w:rsid w:val="00A24B23"/>
    <w:rsid w:val="00A24D9E"/>
    <w:rsid w:val="00A250E4"/>
    <w:rsid w:val="00A255D1"/>
    <w:rsid w:val="00A258AA"/>
    <w:rsid w:val="00A258E9"/>
    <w:rsid w:val="00A25954"/>
    <w:rsid w:val="00A25A0C"/>
    <w:rsid w:val="00A25ABC"/>
    <w:rsid w:val="00A25C66"/>
    <w:rsid w:val="00A25EA5"/>
    <w:rsid w:val="00A26570"/>
    <w:rsid w:val="00A26B64"/>
    <w:rsid w:val="00A27188"/>
    <w:rsid w:val="00A27565"/>
    <w:rsid w:val="00A277F4"/>
    <w:rsid w:val="00A30004"/>
    <w:rsid w:val="00A30FC1"/>
    <w:rsid w:val="00A31239"/>
    <w:rsid w:val="00A3158C"/>
    <w:rsid w:val="00A31EA2"/>
    <w:rsid w:val="00A323FE"/>
    <w:rsid w:val="00A32619"/>
    <w:rsid w:val="00A32AB4"/>
    <w:rsid w:val="00A330D6"/>
    <w:rsid w:val="00A333EF"/>
    <w:rsid w:val="00A33567"/>
    <w:rsid w:val="00A33B1D"/>
    <w:rsid w:val="00A33D56"/>
    <w:rsid w:val="00A34FEF"/>
    <w:rsid w:val="00A3532B"/>
    <w:rsid w:val="00A35FF6"/>
    <w:rsid w:val="00A35FFA"/>
    <w:rsid w:val="00A3673B"/>
    <w:rsid w:val="00A36A52"/>
    <w:rsid w:val="00A36AE3"/>
    <w:rsid w:val="00A36CA5"/>
    <w:rsid w:val="00A36F64"/>
    <w:rsid w:val="00A37271"/>
    <w:rsid w:val="00A37731"/>
    <w:rsid w:val="00A37B5D"/>
    <w:rsid w:val="00A37D8A"/>
    <w:rsid w:val="00A40598"/>
    <w:rsid w:val="00A40B35"/>
    <w:rsid w:val="00A4122B"/>
    <w:rsid w:val="00A413C6"/>
    <w:rsid w:val="00A41491"/>
    <w:rsid w:val="00A41BEC"/>
    <w:rsid w:val="00A41DB9"/>
    <w:rsid w:val="00A41E02"/>
    <w:rsid w:val="00A41E69"/>
    <w:rsid w:val="00A42B66"/>
    <w:rsid w:val="00A42D5F"/>
    <w:rsid w:val="00A42DF5"/>
    <w:rsid w:val="00A43243"/>
    <w:rsid w:val="00A438E9"/>
    <w:rsid w:val="00A43A2F"/>
    <w:rsid w:val="00A43A4B"/>
    <w:rsid w:val="00A43FC8"/>
    <w:rsid w:val="00A4442D"/>
    <w:rsid w:val="00A44976"/>
    <w:rsid w:val="00A453BF"/>
    <w:rsid w:val="00A45E0F"/>
    <w:rsid w:val="00A460A4"/>
    <w:rsid w:val="00A46304"/>
    <w:rsid w:val="00A468BE"/>
    <w:rsid w:val="00A468C8"/>
    <w:rsid w:val="00A46C73"/>
    <w:rsid w:val="00A47236"/>
    <w:rsid w:val="00A47392"/>
    <w:rsid w:val="00A473E6"/>
    <w:rsid w:val="00A474BE"/>
    <w:rsid w:val="00A4754D"/>
    <w:rsid w:val="00A478C6"/>
    <w:rsid w:val="00A479B6"/>
    <w:rsid w:val="00A47EE3"/>
    <w:rsid w:val="00A5012E"/>
    <w:rsid w:val="00A502D5"/>
    <w:rsid w:val="00A50AAD"/>
    <w:rsid w:val="00A50B09"/>
    <w:rsid w:val="00A50F79"/>
    <w:rsid w:val="00A5103D"/>
    <w:rsid w:val="00A5119E"/>
    <w:rsid w:val="00A51219"/>
    <w:rsid w:val="00A5176B"/>
    <w:rsid w:val="00A518DF"/>
    <w:rsid w:val="00A521DF"/>
    <w:rsid w:val="00A52336"/>
    <w:rsid w:val="00A523FA"/>
    <w:rsid w:val="00A52563"/>
    <w:rsid w:val="00A52C22"/>
    <w:rsid w:val="00A52EF1"/>
    <w:rsid w:val="00A5334D"/>
    <w:rsid w:val="00A5376E"/>
    <w:rsid w:val="00A5396D"/>
    <w:rsid w:val="00A53D2A"/>
    <w:rsid w:val="00A546B0"/>
    <w:rsid w:val="00A54801"/>
    <w:rsid w:val="00A54B05"/>
    <w:rsid w:val="00A54C7C"/>
    <w:rsid w:val="00A5515E"/>
    <w:rsid w:val="00A558FF"/>
    <w:rsid w:val="00A55DA1"/>
    <w:rsid w:val="00A56017"/>
    <w:rsid w:val="00A5601A"/>
    <w:rsid w:val="00A565A3"/>
    <w:rsid w:val="00A56E8D"/>
    <w:rsid w:val="00A56F0A"/>
    <w:rsid w:val="00A56F87"/>
    <w:rsid w:val="00A57746"/>
    <w:rsid w:val="00A6035D"/>
    <w:rsid w:val="00A613A1"/>
    <w:rsid w:val="00A614ED"/>
    <w:rsid w:val="00A61CF0"/>
    <w:rsid w:val="00A61F2C"/>
    <w:rsid w:val="00A62130"/>
    <w:rsid w:val="00A62397"/>
    <w:rsid w:val="00A62482"/>
    <w:rsid w:val="00A62EE5"/>
    <w:rsid w:val="00A62F7E"/>
    <w:rsid w:val="00A62F92"/>
    <w:rsid w:val="00A630F9"/>
    <w:rsid w:val="00A63430"/>
    <w:rsid w:val="00A6362E"/>
    <w:rsid w:val="00A638FB"/>
    <w:rsid w:val="00A63EB5"/>
    <w:rsid w:val="00A64351"/>
    <w:rsid w:val="00A64DAD"/>
    <w:rsid w:val="00A654F6"/>
    <w:rsid w:val="00A65692"/>
    <w:rsid w:val="00A66123"/>
    <w:rsid w:val="00A66E2B"/>
    <w:rsid w:val="00A6731E"/>
    <w:rsid w:val="00A673C5"/>
    <w:rsid w:val="00A6796A"/>
    <w:rsid w:val="00A67A5D"/>
    <w:rsid w:val="00A67AA7"/>
    <w:rsid w:val="00A67DEF"/>
    <w:rsid w:val="00A70406"/>
    <w:rsid w:val="00A70673"/>
    <w:rsid w:val="00A7139C"/>
    <w:rsid w:val="00A71CAA"/>
    <w:rsid w:val="00A71ED1"/>
    <w:rsid w:val="00A71EEA"/>
    <w:rsid w:val="00A722CE"/>
    <w:rsid w:val="00A72374"/>
    <w:rsid w:val="00A72AB6"/>
    <w:rsid w:val="00A72B57"/>
    <w:rsid w:val="00A73FD8"/>
    <w:rsid w:val="00A7404B"/>
    <w:rsid w:val="00A7414F"/>
    <w:rsid w:val="00A742E9"/>
    <w:rsid w:val="00A746EB"/>
    <w:rsid w:val="00A75818"/>
    <w:rsid w:val="00A758D0"/>
    <w:rsid w:val="00A75D02"/>
    <w:rsid w:val="00A7637C"/>
    <w:rsid w:val="00A7659C"/>
    <w:rsid w:val="00A769A2"/>
    <w:rsid w:val="00A773BC"/>
    <w:rsid w:val="00A77898"/>
    <w:rsid w:val="00A77904"/>
    <w:rsid w:val="00A77C09"/>
    <w:rsid w:val="00A801DF"/>
    <w:rsid w:val="00A80385"/>
    <w:rsid w:val="00A8094F"/>
    <w:rsid w:val="00A8163F"/>
    <w:rsid w:val="00A819CB"/>
    <w:rsid w:val="00A81D8B"/>
    <w:rsid w:val="00A8201E"/>
    <w:rsid w:val="00A821FC"/>
    <w:rsid w:val="00A82409"/>
    <w:rsid w:val="00A8248E"/>
    <w:rsid w:val="00A826A6"/>
    <w:rsid w:val="00A82CD1"/>
    <w:rsid w:val="00A82D90"/>
    <w:rsid w:val="00A837D4"/>
    <w:rsid w:val="00A83850"/>
    <w:rsid w:val="00A83B4B"/>
    <w:rsid w:val="00A840D1"/>
    <w:rsid w:val="00A8416B"/>
    <w:rsid w:val="00A84636"/>
    <w:rsid w:val="00A84707"/>
    <w:rsid w:val="00A848D1"/>
    <w:rsid w:val="00A849CD"/>
    <w:rsid w:val="00A84B57"/>
    <w:rsid w:val="00A84C4D"/>
    <w:rsid w:val="00A84D32"/>
    <w:rsid w:val="00A84E95"/>
    <w:rsid w:val="00A85128"/>
    <w:rsid w:val="00A851A3"/>
    <w:rsid w:val="00A853F6"/>
    <w:rsid w:val="00A85B09"/>
    <w:rsid w:val="00A85BC7"/>
    <w:rsid w:val="00A85D61"/>
    <w:rsid w:val="00A85D8E"/>
    <w:rsid w:val="00A865B3"/>
    <w:rsid w:val="00A8670B"/>
    <w:rsid w:val="00A86710"/>
    <w:rsid w:val="00A873A2"/>
    <w:rsid w:val="00A8754F"/>
    <w:rsid w:val="00A90218"/>
    <w:rsid w:val="00A904AC"/>
    <w:rsid w:val="00A905F6"/>
    <w:rsid w:val="00A90638"/>
    <w:rsid w:val="00A90BE8"/>
    <w:rsid w:val="00A90DFE"/>
    <w:rsid w:val="00A90E13"/>
    <w:rsid w:val="00A91125"/>
    <w:rsid w:val="00A91490"/>
    <w:rsid w:val="00A919D8"/>
    <w:rsid w:val="00A91BA2"/>
    <w:rsid w:val="00A91D23"/>
    <w:rsid w:val="00A91F57"/>
    <w:rsid w:val="00A92BE9"/>
    <w:rsid w:val="00A92D91"/>
    <w:rsid w:val="00A932EB"/>
    <w:rsid w:val="00A93304"/>
    <w:rsid w:val="00A9335E"/>
    <w:rsid w:val="00A934D9"/>
    <w:rsid w:val="00A93BD7"/>
    <w:rsid w:val="00A94268"/>
    <w:rsid w:val="00A94487"/>
    <w:rsid w:val="00A9470B"/>
    <w:rsid w:val="00A947E4"/>
    <w:rsid w:val="00A95A70"/>
    <w:rsid w:val="00A9641C"/>
    <w:rsid w:val="00A96753"/>
    <w:rsid w:val="00A9725F"/>
    <w:rsid w:val="00A972DD"/>
    <w:rsid w:val="00A97436"/>
    <w:rsid w:val="00A97F8D"/>
    <w:rsid w:val="00AA04AA"/>
    <w:rsid w:val="00AA04D7"/>
    <w:rsid w:val="00AA0685"/>
    <w:rsid w:val="00AA0A9F"/>
    <w:rsid w:val="00AA0E89"/>
    <w:rsid w:val="00AA1218"/>
    <w:rsid w:val="00AA22DC"/>
    <w:rsid w:val="00AA23B6"/>
    <w:rsid w:val="00AA2592"/>
    <w:rsid w:val="00AA25C6"/>
    <w:rsid w:val="00AA27B2"/>
    <w:rsid w:val="00AA2B7F"/>
    <w:rsid w:val="00AA3110"/>
    <w:rsid w:val="00AA33AA"/>
    <w:rsid w:val="00AA33F2"/>
    <w:rsid w:val="00AA3AD0"/>
    <w:rsid w:val="00AA3ECB"/>
    <w:rsid w:val="00AA4363"/>
    <w:rsid w:val="00AA49E5"/>
    <w:rsid w:val="00AA4DD6"/>
    <w:rsid w:val="00AA51E6"/>
    <w:rsid w:val="00AA5268"/>
    <w:rsid w:val="00AA52B9"/>
    <w:rsid w:val="00AA560E"/>
    <w:rsid w:val="00AA57A7"/>
    <w:rsid w:val="00AA5970"/>
    <w:rsid w:val="00AA5F54"/>
    <w:rsid w:val="00AA629D"/>
    <w:rsid w:val="00AA6BCC"/>
    <w:rsid w:val="00AA6C92"/>
    <w:rsid w:val="00AA6CEA"/>
    <w:rsid w:val="00AA6DD4"/>
    <w:rsid w:val="00AA7030"/>
    <w:rsid w:val="00AA77F9"/>
    <w:rsid w:val="00AA7873"/>
    <w:rsid w:val="00AA7B08"/>
    <w:rsid w:val="00AA7E0B"/>
    <w:rsid w:val="00AB035F"/>
    <w:rsid w:val="00AB0B13"/>
    <w:rsid w:val="00AB15D9"/>
    <w:rsid w:val="00AB1A94"/>
    <w:rsid w:val="00AB1BEF"/>
    <w:rsid w:val="00AB22CC"/>
    <w:rsid w:val="00AB2386"/>
    <w:rsid w:val="00AB2522"/>
    <w:rsid w:val="00AB2FC7"/>
    <w:rsid w:val="00AB34A3"/>
    <w:rsid w:val="00AB34D1"/>
    <w:rsid w:val="00AB4869"/>
    <w:rsid w:val="00AB49EF"/>
    <w:rsid w:val="00AB4B85"/>
    <w:rsid w:val="00AB4B9B"/>
    <w:rsid w:val="00AB5677"/>
    <w:rsid w:val="00AB5A7B"/>
    <w:rsid w:val="00AB5B05"/>
    <w:rsid w:val="00AB5E05"/>
    <w:rsid w:val="00AB5EF7"/>
    <w:rsid w:val="00AB6054"/>
    <w:rsid w:val="00AB61FB"/>
    <w:rsid w:val="00AB63D1"/>
    <w:rsid w:val="00AB6EFC"/>
    <w:rsid w:val="00AB74C0"/>
    <w:rsid w:val="00AB77B1"/>
    <w:rsid w:val="00AB7C7B"/>
    <w:rsid w:val="00AC0B84"/>
    <w:rsid w:val="00AC0CBB"/>
    <w:rsid w:val="00AC0FB3"/>
    <w:rsid w:val="00AC1584"/>
    <w:rsid w:val="00AC2738"/>
    <w:rsid w:val="00AC2BB4"/>
    <w:rsid w:val="00AC2F11"/>
    <w:rsid w:val="00AC2F84"/>
    <w:rsid w:val="00AC3CA3"/>
    <w:rsid w:val="00AC3DC0"/>
    <w:rsid w:val="00AC3FB0"/>
    <w:rsid w:val="00AC4201"/>
    <w:rsid w:val="00AC4360"/>
    <w:rsid w:val="00AC4818"/>
    <w:rsid w:val="00AC49DD"/>
    <w:rsid w:val="00AC504D"/>
    <w:rsid w:val="00AC53EE"/>
    <w:rsid w:val="00AC55C6"/>
    <w:rsid w:val="00AC5A38"/>
    <w:rsid w:val="00AC5AC4"/>
    <w:rsid w:val="00AC6002"/>
    <w:rsid w:val="00AC62B8"/>
    <w:rsid w:val="00AC6403"/>
    <w:rsid w:val="00AC68DA"/>
    <w:rsid w:val="00AC6943"/>
    <w:rsid w:val="00AC6959"/>
    <w:rsid w:val="00AC6A88"/>
    <w:rsid w:val="00AC7186"/>
    <w:rsid w:val="00AC74A6"/>
    <w:rsid w:val="00AC785A"/>
    <w:rsid w:val="00AC7BFA"/>
    <w:rsid w:val="00AD05B8"/>
    <w:rsid w:val="00AD079A"/>
    <w:rsid w:val="00AD0AB7"/>
    <w:rsid w:val="00AD126F"/>
    <w:rsid w:val="00AD12C4"/>
    <w:rsid w:val="00AD13AF"/>
    <w:rsid w:val="00AD1933"/>
    <w:rsid w:val="00AD2B2D"/>
    <w:rsid w:val="00AD2D5A"/>
    <w:rsid w:val="00AD2D81"/>
    <w:rsid w:val="00AD2F79"/>
    <w:rsid w:val="00AD33DC"/>
    <w:rsid w:val="00AD396A"/>
    <w:rsid w:val="00AD4095"/>
    <w:rsid w:val="00AD432F"/>
    <w:rsid w:val="00AD4352"/>
    <w:rsid w:val="00AD4411"/>
    <w:rsid w:val="00AD44EF"/>
    <w:rsid w:val="00AD4C2D"/>
    <w:rsid w:val="00AD4C5D"/>
    <w:rsid w:val="00AD4E76"/>
    <w:rsid w:val="00AD504A"/>
    <w:rsid w:val="00AD5090"/>
    <w:rsid w:val="00AD530E"/>
    <w:rsid w:val="00AD53BB"/>
    <w:rsid w:val="00AD5C11"/>
    <w:rsid w:val="00AD5E30"/>
    <w:rsid w:val="00AD6245"/>
    <w:rsid w:val="00AD62A0"/>
    <w:rsid w:val="00AD6BBD"/>
    <w:rsid w:val="00AD70ED"/>
    <w:rsid w:val="00AD719C"/>
    <w:rsid w:val="00AD7EE3"/>
    <w:rsid w:val="00AE0139"/>
    <w:rsid w:val="00AE02E1"/>
    <w:rsid w:val="00AE0395"/>
    <w:rsid w:val="00AE1850"/>
    <w:rsid w:val="00AE2064"/>
    <w:rsid w:val="00AE2406"/>
    <w:rsid w:val="00AE2A69"/>
    <w:rsid w:val="00AE2FBB"/>
    <w:rsid w:val="00AE37F6"/>
    <w:rsid w:val="00AE3A5E"/>
    <w:rsid w:val="00AE43CF"/>
    <w:rsid w:val="00AE4A84"/>
    <w:rsid w:val="00AE5102"/>
    <w:rsid w:val="00AE5213"/>
    <w:rsid w:val="00AE59FD"/>
    <w:rsid w:val="00AE67E5"/>
    <w:rsid w:val="00AE702A"/>
    <w:rsid w:val="00AE718A"/>
    <w:rsid w:val="00AE76AC"/>
    <w:rsid w:val="00AF039A"/>
    <w:rsid w:val="00AF07ED"/>
    <w:rsid w:val="00AF0A0B"/>
    <w:rsid w:val="00AF12DB"/>
    <w:rsid w:val="00AF176A"/>
    <w:rsid w:val="00AF1842"/>
    <w:rsid w:val="00AF1C97"/>
    <w:rsid w:val="00AF1E91"/>
    <w:rsid w:val="00AF1EF8"/>
    <w:rsid w:val="00AF1F17"/>
    <w:rsid w:val="00AF223D"/>
    <w:rsid w:val="00AF22B5"/>
    <w:rsid w:val="00AF2586"/>
    <w:rsid w:val="00AF2606"/>
    <w:rsid w:val="00AF2632"/>
    <w:rsid w:val="00AF2653"/>
    <w:rsid w:val="00AF28CE"/>
    <w:rsid w:val="00AF2BCC"/>
    <w:rsid w:val="00AF2CF7"/>
    <w:rsid w:val="00AF2F18"/>
    <w:rsid w:val="00AF34DF"/>
    <w:rsid w:val="00AF34FC"/>
    <w:rsid w:val="00AF363E"/>
    <w:rsid w:val="00AF3A16"/>
    <w:rsid w:val="00AF3D6E"/>
    <w:rsid w:val="00AF4AE3"/>
    <w:rsid w:val="00AF4FFB"/>
    <w:rsid w:val="00AF538A"/>
    <w:rsid w:val="00AF5757"/>
    <w:rsid w:val="00AF57E3"/>
    <w:rsid w:val="00AF5B3D"/>
    <w:rsid w:val="00AF5C38"/>
    <w:rsid w:val="00AF70F8"/>
    <w:rsid w:val="00AF742D"/>
    <w:rsid w:val="00AF7632"/>
    <w:rsid w:val="00AF7C5E"/>
    <w:rsid w:val="00AF7E09"/>
    <w:rsid w:val="00AF7F26"/>
    <w:rsid w:val="00B00461"/>
    <w:rsid w:val="00B00A10"/>
    <w:rsid w:val="00B01731"/>
    <w:rsid w:val="00B01B75"/>
    <w:rsid w:val="00B021A2"/>
    <w:rsid w:val="00B02C27"/>
    <w:rsid w:val="00B03098"/>
    <w:rsid w:val="00B03A24"/>
    <w:rsid w:val="00B03DFF"/>
    <w:rsid w:val="00B0429C"/>
    <w:rsid w:val="00B0482F"/>
    <w:rsid w:val="00B04B42"/>
    <w:rsid w:val="00B04E6C"/>
    <w:rsid w:val="00B058D2"/>
    <w:rsid w:val="00B05AC3"/>
    <w:rsid w:val="00B06068"/>
    <w:rsid w:val="00B0607F"/>
    <w:rsid w:val="00B06100"/>
    <w:rsid w:val="00B06F92"/>
    <w:rsid w:val="00B06FAB"/>
    <w:rsid w:val="00B0716B"/>
    <w:rsid w:val="00B07389"/>
    <w:rsid w:val="00B0766F"/>
    <w:rsid w:val="00B077AF"/>
    <w:rsid w:val="00B10734"/>
    <w:rsid w:val="00B10901"/>
    <w:rsid w:val="00B10B65"/>
    <w:rsid w:val="00B11352"/>
    <w:rsid w:val="00B11E25"/>
    <w:rsid w:val="00B11E73"/>
    <w:rsid w:val="00B121AB"/>
    <w:rsid w:val="00B12537"/>
    <w:rsid w:val="00B125BB"/>
    <w:rsid w:val="00B12D24"/>
    <w:rsid w:val="00B1307C"/>
    <w:rsid w:val="00B13847"/>
    <w:rsid w:val="00B15670"/>
    <w:rsid w:val="00B15721"/>
    <w:rsid w:val="00B1587F"/>
    <w:rsid w:val="00B175F1"/>
    <w:rsid w:val="00B17F81"/>
    <w:rsid w:val="00B20691"/>
    <w:rsid w:val="00B2075B"/>
    <w:rsid w:val="00B207A7"/>
    <w:rsid w:val="00B20A80"/>
    <w:rsid w:val="00B20F6C"/>
    <w:rsid w:val="00B20FAA"/>
    <w:rsid w:val="00B21537"/>
    <w:rsid w:val="00B21DB9"/>
    <w:rsid w:val="00B21E4C"/>
    <w:rsid w:val="00B21EBC"/>
    <w:rsid w:val="00B21F47"/>
    <w:rsid w:val="00B22097"/>
    <w:rsid w:val="00B223F4"/>
    <w:rsid w:val="00B2262D"/>
    <w:rsid w:val="00B227C2"/>
    <w:rsid w:val="00B22C9D"/>
    <w:rsid w:val="00B2328C"/>
    <w:rsid w:val="00B234AC"/>
    <w:rsid w:val="00B2363B"/>
    <w:rsid w:val="00B2368E"/>
    <w:rsid w:val="00B2389C"/>
    <w:rsid w:val="00B23CF9"/>
    <w:rsid w:val="00B23E83"/>
    <w:rsid w:val="00B240FC"/>
    <w:rsid w:val="00B2480D"/>
    <w:rsid w:val="00B24F9E"/>
    <w:rsid w:val="00B25BE1"/>
    <w:rsid w:val="00B25CE1"/>
    <w:rsid w:val="00B25E77"/>
    <w:rsid w:val="00B276C4"/>
    <w:rsid w:val="00B2791E"/>
    <w:rsid w:val="00B27A43"/>
    <w:rsid w:val="00B3021E"/>
    <w:rsid w:val="00B30747"/>
    <w:rsid w:val="00B312AB"/>
    <w:rsid w:val="00B31555"/>
    <w:rsid w:val="00B319D6"/>
    <w:rsid w:val="00B31BCA"/>
    <w:rsid w:val="00B31C18"/>
    <w:rsid w:val="00B32367"/>
    <w:rsid w:val="00B32677"/>
    <w:rsid w:val="00B326F1"/>
    <w:rsid w:val="00B327FC"/>
    <w:rsid w:val="00B32A22"/>
    <w:rsid w:val="00B32F0E"/>
    <w:rsid w:val="00B33082"/>
    <w:rsid w:val="00B33731"/>
    <w:rsid w:val="00B33F6F"/>
    <w:rsid w:val="00B342FE"/>
    <w:rsid w:val="00B34F2B"/>
    <w:rsid w:val="00B34FDA"/>
    <w:rsid w:val="00B353C8"/>
    <w:rsid w:val="00B35404"/>
    <w:rsid w:val="00B357D0"/>
    <w:rsid w:val="00B35E3D"/>
    <w:rsid w:val="00B36073"/>
    <w:rsid w:val="00B36217"/>
    <w:rsid w:val="00B364D4"/>
    <w:rsid w:val="00B366D3"/>
    <w:rsid w:val="00B36724"/>
    <w:rsid w:val="00B3692E"/>
    <w:rsid w:val="00B3724F"/>
    <w:rsid w:val="00B37F2E"/>
    <w:rsid w:val="00B37FB5"/>
    <w:rsid w:val="00B40006"/>
    <w:rsid w:val="00B400C9"/>
    <w:rsid w:val="00B40588"/>
    <w:rsid w:val="00B40A09"/>
    <w:rsid w:val="00B40D03"/>
    <w:rsid w:val="00B40E44"/>
    <w:rsid w:val="00B412A6"/>
    <w:rsid w:val="00B4138C"/>
    <w:rsid w:val="00B41D40"/>
    <w:rsid w:val="00B4217A"/>
    <w:rsid w:val="00B427C5"/>
    <w:rsid w:val="00B42979"/>
    <w:rsid w:val="00B42F26"/>
    <w:rsid w:val="00B438E0"/>
    <w:rsid w:val="00B4417B"/>
    <w:rsid w:val="00B444E7"/>
    <w:rsid w:val="00B44570"/>
    <w:rsid w:val="00B44632"/>
    <w:rsid w:val="00B44AC7"/>
    <w:rsid w:val="00B45ACD"/>
    <w:rsid w:val="00B461BC"/>
    <w:rsid w:val="00B47566"/>
    <w:rsid w:val="00B47838"/>
    <w:rsid w:val="00B478EC"/>
    <w:rsid w:val="00B479B1"/>
    <w:rsid w:val="00B47C8D"/>
    <w:rsid w:val="00B502A1"/>
    <w:rsid w:val="00B50B24"/>
    <w:rsid w:val="00B50DB0"/>
    <w:rsid w:val="00B50EBD"/>
    <w:rsid w:val="00B510E8"/>
    <w:rsid w:val="00B513DB"/>
    <w:rsid w:val="00B51795"/>
    <w:rsid w:val="00B52816"/>
    <w:rsid w:val="00B528DA"/>
    <w:rsid w:val="00B52911"/>
    <w:rsid w:val="00B53437"/>
    <w:rsid w:val="00B5369A"/>
    <w:rsid w:val="00B536D5"/>
    <w:rsid w:val="00B537CC"/>
    <w:rsid w:val="00B53841"/>
    <w:rsid w:val="00B53961"/>
    <w:rsid w:val="00B53D05"/>
    <w:rsid w:val="00B5442F"/>
    <w:rsid w:val="00B54796"/>
    <w:rsid w:val="00B54E47"/>
    <w:rsid w:val="00B5509F"/>
    <w:rsid w:val="00B55231"/>
    <w:rsid w:val="00B5562F"/>
    <w:rsid w:val="00B557F4"/>
    <w:rsid w:val="00B55AF6"/>
    <w:rsid w:val="00B55E5E"/>
    <w:rsid w:val="00B5606F"/>
    <w:rsid w:val="00B56558"/>
    <w:rsid w:val="00B56761"/>
    <w:rsid w:val="00B56EBC"/>
    <w:rsid w:val="00B576E1"/>
    <w:rsid w:val="00B5790B"/>
    <w:rsid w:val="00B57DBB"/>
    <w:rsid w:val="00B606C9"/>
    <w:rsid w:val="00B607AC"/>
    <w:rsid w:val="00B60BC2"/>
    <w:rsid w:val="00B60DEC"/>
    <w:rsid w:val="00B6103F"/>
    <w:rsid w:val="00B610BC"/>
    <w:rsid w:val="00B611A0"/>
    <w:rsid w:val="00B61CB1"/>
    <w:rsid w:val="00B625A3"/>
    <w:rsid w:val="00B6285C"/>
    <w:rsid w:val="00B62887"/>
    <w:rsid w:val="00B628EF"/>
    <w:rsid w:val="00B629B4"/>
    <w:rsid w:val="00B62A5B"/>
    <w:rsid w:val="00B62D28"/>
    <w:rsid w:val="00B62FCF"/>
    <w:rsid w:val="00B634F7"/>
    <w:rsid w:val="00B63740"/>
    <w:rsid w:val="00B638DE"/>
    <w:rsid w:val="00B63CA4"/>
    <w:rsid w:val="00B64131"/>
    <w:rsid w:val="00B6416F"/>
    <w:rsid w:val="00B64198"/>
    <w:rsid w:val="00B643B5"/>
    <w:rsid w:val="00B6505D"/>
    <w:rsid w:val="00B650A5"/>
    <w:rsid w:val="00B6539C"/>
    <w:rsid w:val="00B656DC"/>
    <w:rsid w:val="00B6596D"/>
    <w:rsid w:val="00B65B8E"/>
    <w:rsid w:val="00B6644D"/>
    <w:rsid w:val="00B668AE"/>
    <w:rsid w:val="00B66C51"/>
    <w:rsid w:val="00B66C7C"/>
    <w:rsid w:val="00B67112"/>
    <w:rsid w:val="00B67D3F"/>
    <w:rsid w:val="00B67DE3"/>
    <w:rsid w:val="00B67E1D"/>
    <w:rsid w:val="00B702FA"/>
    <w:rsid w:val="00B705D8"/>
    <w:rsid w:val="00B70ADF"/>
    <w:rsid w:val="00B7140B"/>
    <w:rsid w:val="00B7140D"/>
    <w:rsid w:val="00B721CF"/>
    <w:rsid w:val="00B724BE"/>
    <w:rsid w:val="00B736AB"/>
    <w:rsid w:val="00B73D9F"/>
    <w:rsid w:val="00B73EE8"/>
    <w:rsid w:val="00B75563"/>
    <w:rsid w:val="00B755CD"/>
    <w:rsid w:val="00B757CC"/>
    <w:rsid w:val="00B7583B"/>
    <w:rsid w:val="00B75A10"/>
    <w:rsid w:val="00B75A13"/>
    <w:rsid w:val="00B75BE2"/>
    <w:rsid w:val="00B75E3D"/>
    <w:rsid w:val="00B76C8F"/>
    <w:rsid w:val="00B76F70"/>
    <w:rsid w:val="00B77523"/>
    <w:rsid w:val="00B77940"/>
    <w:rsid w:val="00B77A45"/>
    <w:rsid w:val="00B77C2E"/>
    <w:rsid w:val="00B81155"/>
    <w:rsid w:val="00B81BA4"/>
    <w:rsid w:val="00B81F00"/>
    <w:rsid w:val="00B81FEA"/>
    <w:rsid w:val="00B8280E"/>
    <w:rsid w:val="00B82AC3"/>
    <w:rsid w:val="00B83106"/>
    <w:rsid w:val="00B8393D"/>
    <w:rsid w:val="00B83B1A"/>
    <w:rsid w:val="00B840B5"/>
    <w:rsid w:val="00B8419C"/>
    <w:rsid w:val="00B848F6"/>
    <w:rsid w:val="00B84DB2"/>
    <w:rsid w:val="00B85059"/>
    <w:rsid w:val="00B855BB"/>
    <w:rsid w:val="00B859C5"/>
    <w:rsid w:val="00B85AD3"/>
    <w:rsid w:val="00B85D1F"/>
    <w:rsid w:val="00B85D4A"/>
    <w:rsid w:val="00B85F4B"/>
    <w:rsid w:val="00B86180"/>
    <w:rsid w:val="00B8619E"/>
    <w:rsid w:val="00B868E9"/>
    <w:rsid w:val="00B86B56"/>
    <w:rsid w:val="00B870BE"/>
    <w:rsid w:val="00B872DA"/>
    <w:rsid w:val="00B87618"/>
    <w:rsid w:val="00B87999"/>
    <w:rsid w:val="00B87B80"/>
    <w:rsid w:val="00B87F41"/>
    <w:rsid w:val="00B90012"/>
    <w:rsid w:val="00B9001D"/>
    <w:rsid w:val="00B9038D"/>
    <w:rsid w:val="00B903DB"/>
    <w:rsid w:val="00B9073A"/>
    <w:rsid w:val="00B9103C"/>
    <w:rsid w:val="00B91264"/>
    <w:rsid w:val="00B914C8"/>
    <w:rsid w:val="00B91E28"/>
    <w:rsid w:val="00B91E5B"/>
    <w:rsid w:val="00B91EA2"/>
    <w:rsid w:val="00B91EFC"/>
    <w:rsid w:val="00B92420"/>
    <w:rsid w:val="00B9256B"/>
    <w:rsid w:val="00B92758"/>
    <w:rsid w:val="00B92AC9"/>
    <w:rsid w:val="00B92B00"/>
    <w:rsid w:val="00B932B1"/>
    <w:rsid w:val="00B93421"/>
    <w:rsid w:val="00B94060"/>
    <w:rsid w:val="00B94270"/>
    <w:rsid w:val="00B94627"/>
    <w:rsid w:val="00B94730"/>
    <w:rsid w:val="00B94B5B"/>
    <w:rsid w:val="00B94D02"/>
    <w:rsid w:val="00B951E2"/>
    <w:rsid w:val="00B95423"/>
    <w:rsid w:val="00B95599"/>
    <w:rsid w:val="00B95964"/>
    <w:rsid w:val="00B95C49"/>
    <w:rsid w:val="00B96B72"/>
    <w:rsid w:val="00B970F7"/>
    <w:rsid w:val="00BA008A"/>
    <w:rsid w:val="00BA02A5"/>
    <w:rsid w:val="00BA0DF3"/>
    <w:rsid w:val="00BA15E1"/>
    <w:rsid w:val="00BA1CAE"/>
    <w:rsid w:val="00BA1FFE"/>
    <w:rsid w:val="00BA2578"/>
    <w:rsid w:val="00BA2E45"/>
    <w:rsid w:val="00BA2F38"/>
    <w:rsid w:val="00BA37D4"/>
    <w:rsid w:val="00BA482E"/>
    <w:rsid w:val="00BA4B5F"/>
    <w:rsid w:val="00BA59A5"/>
    <w:rsid w:val="00BA6A0D"/>
    <w:rsid w:val="00BA7053"/>
    <w:rsid w:val="00BA70D9"/>
    <w:rsid w:val="00BA7554"/>
    <w:rsid w:val="00BA7649"/>
    <w:rsid w:val="00BA78CF"/>
    <w:rsid w:val="00BB0405"/>
    <w:rsid w:val="00BB057A"/>
    <w:rsid w:val="00BB05F2"/>
    <w:rsid w:val="00BB0791"/>
    <w:rsid w:val="00BB07B1"/>
    <w:rsid w:val="00BB0A15"/>
    <w:rsid w:val="00BB111C"/>
    <w:rsid w:val="00BB11D9"/>
    <w:rsid w:val="00BB128C"/>
    <w:rsid w:val="00BB17B6"/>
    <w:rsid w:val="00BB18B1"/>
    <w:rsid w:val="00BB1DD8"/>
    <w:rsid w:val="00BB1FDC"/>
    <w:rsid w:val="00BB205E"/>
    <w:rsid w:val="00BB208E"/>
    <w:rsid w:val="00BB20A4"/>
    <w:rsid w:val="00BB22A1"/>
    <w:rsid w:val="00BB2884"/>
    <w:rsid w:val="00BB2CD9"/>
    <w:rsid w:val="00BB3108"/>
    <w:rsid w:val="00BB326E"/>
    <w:rsid w:val="00BB3574"/>
    <w:rsid w:val="00BB36B0"/>
    <w:rsid w:val="00BB36D6"/>
    <w:rsid w:val="00BB3A50"/>
    <w:rsid w:val="00BB40E3"/>
    <w:rsid w:val="00BB4637"/>
    <w:rsid w:val="00BB4A91"/>
    <w:rsid w:val="00BB4C8A"/>
    <w:rsid w:val="00BB5E26"/>
    <w:rsid w:val="00BB635A"/>
    <w:rsid w:val="00BB6382"/>
    <w:rsid w:val="00BB64A2"/>
    <w:rsid w:val="00BB6566"/>
    <w:rsid w:val="00BB6930"/>
    <w:rsid w:val="00BB708F"/>
    <w:rsid w:val="00BB724B"/>
    <w:rsid w:val="00BB74F2"/>
    <w:rsid w:val="00BB7712"/>
    <w:rsid w:val="00BB7746"/>
    <w:rsid w:val="00BB77DF"/>
    <w:rsid w:val="00BB7A3C"/>
    <w:rsid w:val="00BB7B18"/>
    <w:rsid w:val="00BB7BE6"/>
    <w:rsid w:val="00BC03AD"/>
    <w:rsid w:val="00BC0668"/>
    <w:rsid w:val="00BC07D4"/>
    <w:rsid w:val="00BC09AB"/>
    <w:rsid w:val="00BC0AFD"/>
    <w:rsid w:val="00BC0E8A"/>
    <w:rsid w:val="00BC159E"/>
    <w:rsid w:val="00BC17CD"/>
    <w:rsid w:val="00BC1ACC"/>
    <w:rsid w:val="00BC1B66"/>
    <w:rsid w:val="00BC1C1B"/>
    <w:rsid w:val="00BC1EB8"/>
    <w:rsid w:val="00BC2221"/>
    <w:rsid w:val="00BC231A"/>
    <w:rsid w:val="00BC24FA"/>
    <w:rsid w:val="00BC26E5"/>
    <w:rsid w:val="00BC2C7B"/>
    <w:rsid w:val="00BC312B"/>
    <w:rsid w:val="00BC33D9"/>
    <w:rsid w:val="00BC379C"/>
    <w:rsid w:val="00BC3ACE"/>
    <w:rsid w:val="00BC3CD5"/>
    <w:rsid w:val="00BC3E9E"/>
    <w:rsid w:val="00BC411F"/>
    <w:rsid w:val="00BC418E"/>
    <w:rsid w:val="00BC41E0"/>
    <w:rsid w:val="00BC4293"/>
    <w:rsid w:val="00BC49CE"/>
    <w:rsid w:val="00BC4DDA"/>
    <w:rsid w:val="00BC4F13"/>
    <w:rsid w:val="00BC505E"/>
    <w:rsid w:val="00BC5103"/>
    <w:rsid w:val="00BC54B7"/>
    <w:rsid w:val="00BC58CA"/>
    <w:rsid w:val="00BC5D4D"/>
    <w:rsid w:val="00BC5E33"/>
    <w:rsid w:val="00BC6542"/>
    <w:rsid w:val="00BC6746"/>
    <w:rsid w:val="00BC6930"/>
    <w:rsid w:val="00BC7050"/>
    <w:rsid w:val="00BC74A2"/>
    <w:rsid w:val="00BC7659"/>
    <w:rsid w:val="00BC7788"/>
    <w:rsid w:val="00BC77A8"/>
    <w:rsid w:val="00BD0060"/>
    <w:rsid w:val="00BD027F"/>
    <w:rsid w:val="00BD029F"/>
    <w:rsid w:val="00BD0606"/>
    <w:rsid w:val="00BD0636"/>
    <w:rsid w:val="00BD0B87"/>
    <w:rsid w:val="00BD0D1A"/>
    <w:rsid w:val="00BD0DCC"/>
    <w:rsid w:val="00BD12D8"/>
    <w:rsid w:val="00BD1352"/>
    <w:rsid w:val="00BD15E8"/>
    <w:rsid w:val="00BD1E48"/>
    <w:rsid w:val="00BD30FA"/>
    <w:rsid w:val="00BD319F"/>
    <w:rsid w:val="00BD4044"/>
    <w:rsid w:val="00BD4D18"/>
    <w:rsid w:val="00BD4F43"/>
    <w:rsid w:val="00BD4FFD"/>
    <w:rsid w:val="00BD5485"/>
    <w:rsid w:val="00BD54F0"/>
    <w:rsid w:val="00BD5526"/>
    <w:rsid w:val="00BD57E9"/>
    <w:rsid w:val="00BD6193"/>
    <w:rsid w:val="00BD6513"/>
    <w:rsid w:val="00BD6539"/>
    <w:rsid w:val="00BD66A7"/>
    <w:rsid w:val="00BD7139"/>
    <w:rsid w:val="00BD7292"/>
    <w:rsid w:val="00BD74B0"/>
    <w:rsid w:val="00BD79CB"/>
    <w:rsid w:val="00BD7D47"/>
    <w:rsid w:val="00BE0A29"/>
    <w:rsid w:val="00BE0D09"/>
    <w:rsid w:val="00BE0E41"/>
    <w:rsid w:val="00BE11CA"/>
    <w:rsid w:val="00BE13B1"/>
    <w:rsid w:val="00BE13BA"/>
    <w:rsid w:val="00BE17B0"/>
    <w:rsid w:val="00BE1E31"/>
    <w:rsid w:val="00BE26CB"/>
    <w:rsid w:val="00BE291B"/>
    <w:rsid w:val="00BE2936"/>
    <w:rsid w:val="00BE29BF"/>
    <w:rsid w:val="00BE2CCC"/>
    <w:rsid w:val="00BE2E27"/>
    <w:rsid w:val="00BE30CB"/>
    <w:rsid w:val="00BE31D9"/>
    <w:rsid w:val="00BE32BE"/>
    <w:rsid w:val="00BE3952"/>
    <w:rsid w:val="00BE3A9A"/>
    <w:rsid w:val="00BE447B"/>
    <w:rsid w:val="00BE4789"/>
    <w:rsid w:val="00BE4800"/>
    <w:rsid w:val="00BE4D2B"/>
    <w:rsid w:val="00BE528F"/>
    <w:rsid w:val="00BE558C"/>
    <w:rsid w:val="00BE5722"/>
    <w:rsid w:val="00BE5765"/>
    <w:rsid w:val="00BE5947"/>
    <w:rsid w:val="00BE6178"/>
    <w:rsid w:val="00BE65B5"/>
    <w:rsid w:val="00BE6635"/>
    <w:rsid w:val="00BE6664"/>
    <w:rsid w:val="00BE6E91"/>
    <w:rsid w:val="00BE6EE5"/>
    <w:rsid w:val="00BE6F77"/>
    <w:rsid w:val="00BE7348"/>
    <w:rsid w:val="00BE73FC"/>
    <w:rsid w:val="00BE7908"/>
    <w:rsid w:val="00BE7CEB"/>
    <w:rsid w:val="00BF0420"/>
    <w:rsid w:val="00BF04BD"/>
    <w:rsid w:val="00BF0664"/>
    <w:rsid w:val="00BF06C5"/>
    <w:rsid w:val="00BF095E"/>
    <w:rsid w:val="00BF0CFE"/>
    <w:rsid w:val="00BF1346"/>
    <w:rsid w:val="00BF1590"/>
    <w:rsid w:val="00BF17F4"/>
    <w:rsid w:val="00BF183C"/>
    <w:rsid w:val="00BF22E7"/>
    <w:rsid w:val="00BF2441"/>
    <w:rsid w:val="00BF2480"/>
    <w:rsid w:val="00BF2F40"/>
    <w:rsid w:val="00BF329F"/>
    <w:rsid w:val="00BF3514"/>
    <w:rsid w:val="00BF37B5"/>
    <w:rsid w:val="00BF3C45"/>
    <w:rsid w:val="00BF3E6B"/>
    <w:rsid w:val="00BF43B5"/>
    <w:rsid w:val="00BF452D"/>
    <w:rsid w:val="00BF48FB"/>
    <w:rsid w:val="00BF4B09"/>
    <w:rsid w:val="00BF4B46"/>
    <w:rsid w:val="00BF4CB7"/>
    <w:rsid w:val="00BF505B"/>
    <w:rsid w:val="00BF55DE"/>
    <w:rsid w:val="00BF575C"/>
    <w:rsid w:val="00BF5946"/>
    <w:rsid w:val="00BF64C3"/>
    <w:rsid w:val="00BF7E1F"/>
    <w:rsid w:val="00C005A2"/>
    <w:rsid w:val="00C00A7E"/>
    <w:rsid w:val="00C010AC"/>
    <w:rsid w:val="00C011C3"/>
    <w:rsid w:val="00C0121A"/>
    <w:rsid w:val="00C0193B"/>
    <w:rsid w:val="00C01C04"/>
    <w:rsid w:val="00C01DA4"/>
    <w:rsid w:val="00C01E36"/>
    <w:rsid w:val="00C02303"/>
    <w:rsid w:val="00C02391"/>
    <w:rsid w:val="00C02AED"/>
    <w:rsid w:val="00C03452"/>
    <w:rsid w:val="00C03772"/>
    <w:rsid w:val="00C03878"/>
    <w:rsid w:val="00C03889"/>
    <w:rsid w:val="00C03DDE"/>
    <w:rsid w:val="00C040AB"/>
    <w:rsid w:val="00C041CC"/>
    <w:rsid w:val="00C0477D"/>
    <w:rsid w:val="00C0479D"/>
    <w:rsid w:val="00C04807"/>
    <w:rsid w:val="00C0486F"/>
    <w:rsid w:val="00C04A6D"/>
    <w:rsid w:val="00C04CC8"/>
    <w:rsid w:val="00C05482"/>
    <w:rsid w:val="00C05924"/>
    <w:rsid w:val="00C05A2F"/>
    <w:rsid w:val="00C065F8"/>
    <w:rsid w:val="00C06BC4"/>
    <w:rsid w:val="00C06CCC"/>
    <w:rsid w:val="00C06DCE"/>
    <w:rsid w:val="00C073DD"/>
    <w:rsid w:val="00C074A3"/>
    <w:rsid w:val="00C07694"/>
    <w:rsid w:val="00C07EC2"/>
    <w:rsid w:val="00C1035C"/>
    <w:rsid w:val="00C1066B"/>
    <w:rsid w:val="00C10B59"/>
    <w:rsid w:val="00C10F8D"/>
    <w:rsid w:val="00C11706"/>
    <w:rsid w:val="00C1199E"/>
    <w:rsid w:val="00C11CE2"/>
    <w:rsid w:val="00C1275A"/>
    <w:rsid w:val="00C12C83"/>
    <w:rsid w:val="00C12EAB"/>
    <w:rsid w:val="00C13327"/>
    <w:rsid w:val="00C13C2F"/>
    <w:rsid w:val="00C13E58"/>
    <w:rsid w:val="00C13F33"/>
    <w:rsid w:val="00C14144"/>
    <w:rsid w:val="00C141E6"/>
    <w:rsid w:val="00C1548C"/>
    <w:rsid w:val="00C16D29"/>
    <w:rsid w:val="00C17972"/>
    <w:rsid w:val="00C17A36"/>
    <w:rsid w:val="00C204AA"/>
    <w:rsid w:val="00C20C90"/>
    <w:rsid w:val="00C210E7"/>
    <w:rsid w:val="00C2126D"/>
    <w:rsid w:val="00C21511"/>
    <w:rsid w:val="00C21713"/>
    <w:rsid w:val="00C218A0"/>
    <w:rsid w:val="00C21954"/>
    <w:rsid w:val="00C21E64"/>
    <w:rsid w:val="00C2275C"/>
    <w:rsid w:val="00C22A50"/>
    <w:rsid w:val="00C22BD8"/>
    <w:rsid w:val="00C2376C"/>
    <w:rsid w:val="00C2564A"/>
    <w:rsid w:val="00C25C2F"/>
    <w:rsid w:val="00C25DEB"/>
    <w:rsid w:val="00C263EF"/>
    <w:rsid w:val="00C26422"/>
    <w:rsid w:val="00C268BA"/>
    <w:rsid w:val="00C2711B"/>
    <w:rsid w:val="00C27533"/>
    <w:rsid w:val="00C30636"/>
    <w:rsid w:val="00C30E65"/>
    <w:rsid w:val="00C30EFE"/>
    <w:rsid w:val="00C313D1"/>
    <w:rsid w:val="00C31836"/>
    <w:rsid w:val="00C32177"/>
    <w:rsid w:val="00C32198"/>
    <w:rsid w:val="00C324A7"/>
    <w:rsid w:val="00C324CB"/>
    <w:rsid w:val="00C3291E"/>
    <w:rsid w:val="00C32CC9"/>
    <w:rsid w:val="00C32E54"/>
    <w:rsid w:val="00C32F38"/>
    <w:rsid w:val="00C32FEC"/>
    <w:rsid w:val="00C33634"/>
    <w:rsid w:val="00C33966"/>
    <w:rsid w:val="00C33AF9"/>
    <w:rsid w:val="00C33C68"/>
    <w:rsid w:val="00C33DA1"/>
    <w:rsid w:val="00C3400F"/>
    <w:rsid w:val="00C34716"/>
    <w:rsid w:val="00C34B41"/>
    <w:rsid w:val="00C34BFA"/>
    <w:rsid w:val="00C34D2D"/>
    <w:rsid w:val="00C34DEB"/>
    <w:rsid w:val="00C34FB9"/>
    <w:rsid w:val="00C3589B"/>
    <w:rsid w:val="00C35FB2"/>
    <w:rsid w:val="00C3603F"/>
    <w:rsid w:val="00C367FC"/>
    <w:rsid w:val="00C36916"/>
    <w:rsid w:val="00C3697A"/>
    <w:rsid w:val="00C36980"/>
    <w:rsid w:val="00C36EF9"/>
    <w:rsid w:val="00C3763D"/>
    <w:rsid w:val="00C377A0"/>
    <w:rsid w:val="00C37AF0"/>
    <w:rsid w:val="00C4007A"/>
    <w:rsid w:val="00C401B4"/>
    <w:rsid w:val="00C4031A"/>
    <w:rsid w:val="00C406B9"/>
    <w:rsid w:val="00C40DB8"/>
    <w:rsid w:val="00C40DC9"/>
    <w:rsid w:val="00C40F8B"/>
    <w:rsid w:val="00C41489"/>
    <w:rsid w:val="00C4180B"/>
    <w:rsid w:val="00C41993"/>
    <w:rsid w:val="00C41FB5"/>
    <w:rsid w:val="00C429DE"/>
    <w:rsid w:val="00C42C85"/>
    <w:rsid w:val="00C42D2C"/>
    <w:rsid w:val="00C4379F"/>
    <w:rsid w:val="00C4392B"/>
    <w:rsid w:val="00C43A00"/>
    <w:rsid w:val="00C441B7"/>
    <w:rsid w:val="00C452C7"/>
    <w:rsid w:val="00C462B7"/>
    <w:rsid w:val="00C464A9"/>
    <w:rsid w:val="00C464EA"/>
    <w:rsid w:val="00C46613"/>
    <w:rsid w:val="00C46A61"/>
    <w:rsid w:val="00C46C5B"/>
    <w:rsid w:val="00C47452"/>
    <w:rsid w:val="00C47B5A"/>
    <w:rsid w:val="00C47EF9"/>
    <w:rsid w:val="00C50B9C"/>
    <w:rsid w:val="00C51609"/>
    <w:rsid w:val="00C5178A"/>
    <w:rsid w:val="00C51A35"/>
    <w:rsid w:val="00C51B68"/>
    <w:rsid w:val="00C51E50"/>
    <w:rsid w:val="00C51F61"/>
    <w:rsid w:val="00C5204F"/>
    <w:rsid w:val="00C521F8"/>
    <w:rsid w:val="00C52A93"/>
    <w:rsid w:val="00C52FDB"/>
    <w:rsid w:val="00C53050"/>
    <w:rsid w:val="00C53474"/>
    <w:rsid w:val="00C535F5"/>
    <w:rsid w:val="00C53789"/>
    <w:rsid w:val="00C5383C"/>
    <w:rsid w:val="00C53940"/>
    <w:rsid w:val="00C53947"/>
    <w:rsid w:val="00C539AC"/>
    <w:rsid w:val="00C53B7D"/>
    <w:rsid w:val="00C53BC6"/>
    <w:rsid w:val="00C542ED"/>
    <w:rsid w:val="00C5452A"/>
    <w:rsid w:val="00C545E0"/>
    <w:rsid w:val="00C54858"/>
    <w:rsid w:val="00C548B8"/>
    <w:rsid w:val="00C54A15"/>
    <w:rsid w:val="00C54A53"/>
    <w:rsid w:val="00C54CC4"/>
    <w:rsid w:val="00C551BA"/>
    <w:rsid w:val="00C55267"/>
    <w:rsid w:val="00C56A86"/>
    <w:rsid w:val="00C56F0E"/>
    <w:rsid w:val="00C57A62"/>
    <w:rsid w:val="00C57B0A"/>
    <w:rsid w:val="00C6033F"/>
    <w:rsid w:val="00C608DA"/>
    <w:rsid w:val="00C60E44"/>
    <w:rsid w:val="00C614A5"/>
    <w:rsid w:val="00C61602"/>
    <w:rsid w:val="00C6162F"/>
    <w:rsid w:val="00C61D0D"/>
    <w:rsid w:val="00C62656"/>
    <w:rsid w:val="00C62B86"/>
    <w:rsid w:val="00C63160"/>
    <w:rsid w:val="00C634F8"/>
    <w:rsid w:val="00C63535"/>
    <w:rsid w:val="00C64288"/>
    <w:rsid w:val="00C64D4E"/>
    <w:rsid w:val="00C654DF"/>
    <w:rsid w:val="00C65795"/>
    <w:rsid w:val="00C65F04"/>
    <w:rsid w:val="00C665FC"/>
    <w:rsid w:val="00C66708"/>
    <w:rsid w:val="00C667F4"/>
    <w:rsid w:val="00C668BE"/>
    <w:rsid w:val="00C668EB"/>
    <w:rsid w:val="00C67C55"/>
    <w:rsid w:val="00C70155"/>
    <w:rsid w:val="00C70193"/>
    <w:rsid w:val="00C70660"/>
    <w:rsid w:val="00C708F4"/>
    <w:rsid w:val="00C70A52"/>
    <w:rsid w:val="00C70CD3"/>
    <w:rsid w:val="00C70D72"/>
    <w:rsid w:val="00C70F41"/>
    <w:rsid w:val="00C71F72"/>
    <w:rsid w:val="00C72925"/>
    <w:rsid w:val="00C72C92"/>
    <w:rsid w:val="00C72DF4"/>
    <w:rsid w:val="00C73021"/>
    <w:rsid w:val="00C732DA"/>
    <w:rsid w:val="00C73424"/>
    <w:rsid w:val="00C73843"/>
    <w:rsid w:val="00C73934"/>
    <w:rsid w:val="00C74516"/>
    <w:rsid w:val="00C74C32"/>
    <w:rsid w:val="00C75047"/>
    <w:rsid w:val="00C755A2"/>
    <w:rsid w:val="00C756A1"/>
    <w:rsid w:val="00C756DC"/>
    <w:rsid w:val="00C75809"/>
    <w:rsid w:val="00C75F2D"/>
    <w:rsid w:val="00C75FC1"/>
    <w:rsid w:val="00C761DC"/>
    <w:rsid w:val="00C7635F"/>
    <w:rsid w:val="00C768A1"/>
    <w:rsid w:val="00C772D0"/>
    <w:rsid w:val="00C77BF1"/>
    <w:rsid w:val="00C801AA"/>
    <w:rsid w:val="00C804E7"/>
    <w:rsid w:val="00C810BE"/>
    <w:rsid w:val="00C813B0"/>
    <w:rsid w:val="00C813B4"/>
    <w:rsid w:val="00C81D65"/>
    <w:rsid w:val="00C81E9A"/>
    <w:rsid w:val="00C8209F"/>
    <w:rsid w:val="00C828A8"/>
    <w:rsid w:val="00C828DB"/>
    <w:rsid w:val="00C82B8C"/>
    <w:rsid w:val="00C82C36"/>
    <w:rsid w:val="00C82DB6"/>
    <w:rsid w:val="00C831BF"/>
    <w:rsid w:val="00C83407"/>
    <w:rsid w:val="00C8392D"/>
    <w:rsid w:val="00C83BFC"/>
    <w:rsid w:val="00C83CE2"/>
    <w:rsid w:val="00C84045"/>
    <w:rsid w:val="00C84146"/>
    <w:rsid w:val="00C847E8"/>
    <w:rsid w:val="00C85038"/>
    <w:rsid w:val="00C8530C"/>
    <w:rsid w:val="00C860BE"/>
    <w:rsid w:val="00C86131"/>
    <w:rsid w:val="00C86DE6"/>
    <w:rsid w:val="00C86F3F"/>
    <w:rsid w:val="00C8773A"/>
    <w:rsid w:val="00C87C2B"/>
    <w:rsid w:val="00C917BD"/>
    <w:rsid w:val="00C9228C"/>
    <w:rsid w:val="00C923E2"/>
    <w:rsid w:val="00C927C2"/>
    <w:rsid w:val="00C92D33"/>
    <w:rsid w:val="00C92E21"/>
    <w:rsid w:val="00C93019"/>
    <w:rsid w:val="00C93119"/>
    <w:rsid w:val="00C931B9"/>
    <w:rsid w:val="00C939C2"/>
    <w:rsid w:val="00C939D6"/>
    <w:rsid w:val="00C93A80"/>
    <w:rsid w:val="00C93BB1"/>
    <w:rsid w:val="00C94179"/>
    <w:rsid w:val="00C942D8"/>
    <w:rsid w:val="00C94996"/>
    <w:rsid w:val="00C94A99"/>
    <w:rsid w:val="00C953C4"/>
    <w:rsid w:val="00C95421"/>
    <w:rsid w:val="00C954E1"/>
    <w:rsid w:val="00C95C9F"/>
    <w:rsid w:val="00C95F76"/>
    <w:rsid w:val="00C9603F"/>
    <w:rsid w:val="00C9609A"/>
    <w:rsid w:val="00C96E36"/>
    <w:rsid w:val="00C97167"/>
    <w:rsid w:val="00C97CAD"/>
    <w:rsid w:val="00C97F4B"/>
    <w:rsid w:val="00CA0596"/>
    <w:rsid w:val="00CA0627"/>
    <w:rsid w:val="00CA0A7E"/>
    <w:rsid w:val="00CA18BB"/>
    <w:rsid w:val="00CA198D"/>
    <w:rsid w:val="00CA1A17"/>
    <w:rsid w:val="00CA1F6E"/>
    <w:rsid w:val="00CA2BF8"/>
    <w:rsid w:val="00CA2E61"/>
    <w:rsid w:val="00CA2F55"/>
    <w:rsid w:val="00CA3682"/>
    <w:rsid w:val="00CA3A7E"/>
    <w:rsid w:val="00CA3B25"/>
    <w:rsid w:val="00CA3C9B"/>
    <w:rsid w:val="00CA413A"/>
    <w:rsid w:val="00CA461C"/>
    <w:rsid w:val="00CA4BE4"/>
    <w:rsid w:val="00CA57B1"/>
    <w:rsid w:val="00CA5FB5"/>
    <w:rsid w:val="00CA61EC"/>
    <w:rsid w:val="00CA62B4"/>
    <w:rsid w:val="00CA68B2"/>
    <w:rsid w:val="00CA6AA3"/>
    <w:rsid w:val="00CA6C54"/>
    <w:rsid w:val="00CA6EEB"/>
    <w:rsid w:val="00CA71CF"/>
    <w:rsid w:val="00CA7606"/>
    <w:rsid w:val="00CA7975"/>
    <w:rsid w:val="00CB0325"/>
    <w:rsid w:val="00CB0398"/>
    <w:rsid w:val="00CB03CF"/>
    <w:rsid w:val="00CB0412"/>
    <w:rsid w:val="00CB070B"/>
    <w:rsid w:val="00CB085D"/>
    <w:rsid w:val="00CB0D2A"/>
    <w:rsid w:val="00CB1DC9"/>
    <w:rsid w:val="00CB2284"/>
    <w:rsid w:val="00CB2B38"/>
    <w:rsid w:val="00CB3120"/>
    <w:rsid w:val="00CB34C8"/>
    <w:rsid w:val="00CB3D89"/>
    <w:rsid w:val="00CB3F0A"/>
    <w:rsid w:val="00CB3F89"/>
    <w:rsid w:val="00CB438B"/>
    <w:rsid w:val="00CB4CAD"/>
    <w:rsid w:val="00CB4CD7"/>
    <w:rsid w:val="00CB535E"/>
    <w:rsid w:val="00CB64E4"/>
    <w:rsid w:val="00CB6572"/>
    <w:rsid w:val="00CB6AEE"/>
    <w:rsid w:val="00CB6E53"/>
    <w:rsid w:val="00CB76B6"/>
    <w:rsid w:val="00CB7728"/>
    <w:rsid w:val="00CB7C6A"/>
    <w:rsid w:val="00CB7D38"/>
    <w:rsid w:val="00CC0ADC"/>
    <w:rsid w:val="00CC0B09"/>
    <w:rsid w:val="00CC0BF7"/>
    <w:rsid w:val="00CC1268"/>
    <w:rsid w:val="00CC13D9"/>
    <w:rsid w:val="00CC1930"/>
    <w:rsid w:val="00CC21CA"/>
    <w:rsid w:val="00CC272E"/>
    <w:rsid w:val="00CC2C62"/>
    <w:rsid w:val="00CC2E1A"/>
    <w:rsid w:val="00CC3057"/>
    <w:rsid w:val="00CC3810"/>
    <w:rsid w:val="00CC38BB"/>
    <w:rsid w:val="00CC3A75"/>
    <w:rsid w:val="00CC4068"/>
    <w:rsid w:val="00CC46B9"/>
    <w:rsid w:val="00CC4953"/>
    <w:rsid w:val="00CC4D39"/>
    <w:rsid w:val="00CC4F60"/>
    <w:rsid w:val="00CC53D1"/>
    <w:rsid w:val="00CC56BE"/>
    <w:rsid w:val="00CC5885"/>
    <w:rsid w:val="00CC5F17"/>
    <w:rsid w:val="00CC64F9"/>
    <w:rsid w:val="00CC6B9D"/>
    <w:rsid w:val="00CC7130"/>
    <w:rsid w:val="00CC7199"/>
    <w:rsid w:val="00CC782C"/>
    <w:rsid w:val="00CC7ED4"/>
    <w:rsid w:val="00CD02B1"/>
    <w:rsid w:val="00CD0495"/>
    <w:rsid w:val="00CD0FC1"/>
    <w:rsid w:val="00CD15C7"/>
    <w:rsid w:val="00CD17F9"/>
    <w:rsid w:val="00CD1F20"/>
    <w:rsid w:val="00CD2747"/>
    <w:rsid w:val="00CD2B13"/>
    <w:rsid w:val="00CD2C8B"/>
    <w:rsid w:val="00CD3491"/>
    <w:rsid w:val="00CD3514"/>
    <w:rsid w:val="00CD36CE"/>
    <w:rsid w:val="00CD3F25"/>
    <w:rsid w:val="00CD4280"/>
    <w:rsid w:val="00CD458C"/>
    <w:rsid w:val="00CD4B1E"/>
    <w:rsid w:val="00CD4C42"/>
    <w:rsid w:val="00CD4C9F"/>
    <w:rsid w:val="00CD4D58"/>
    <w:rsid w:val="00CD4D5E"/>
    <w:rsid w:val="00CD52D7"/>
    <w:rsid w:val="00CD5353"/>
    <w:rsid w:val="00CD6017"/>
    <w:rsid w:val="00CD62BE"/>
    <w:rsid w:val="00CD67EB"/>
    <w:rsid w:val="00CD6A11"/>
    <w:rsid w:val="00CD6B8C"/>
    <w:rsid w:val="00CD6BE0"/>
    <w:rsid w:val="00CD7011"/>
    <w:rsid w:val="00CD7388"/>
    <w:rsid w:val="00CD73D9"/>
    <w:rsid w:val="00CD76DF"/>
    <w:rsid w:val="00CD7C87"/>
    <w:rsid w:val="00CD7F1E"/>
    <w:rsid w:val="00CE01EE"/>
    <w:rsid w:val="00CE03A0"/>
    <w:rsid w:val="00CE04FE"/>
    <w:rsid w:val="00CE07EB"/>
    <w:rsid w:val="00CE113D"/>
    <w:rsid w:val="00CE13DB"/>
    <w:rsid w:val="00CE1A37"/>
    <w:rsid w:val="00CE2386"/>
    <w:rsid w:val="00CE2630"/>
    <w:rsid w:val="00CE2741"/>
    <w:rsid w:val="00CE2BC7"/>
    <w:rsid w:val="00CE2C81"/>
    <w:rsid w:val="00CE2DD7"/>
    <w:rsid w:val="00CE2E77"/>
    <w:rsid w:val="00CE376A"/>
    <w:rsid w:val="00CE3AC7"/>
    <w:rsid w:val="00CE3C15"/>
    <w:rsid w:val="00CE3CDC"/>
    <w:rsid w:val="00CE3EAD"/>
    <w:rsid w:val="00CE4BA7"/>
    <w:rsid w:val="00CE51CE"/>
    <w:rsid w:val="00CE539C"/>
    <w:rsid w:val="00CE5A26"/>
    <w:rsid w:val="00CE5BF6"/>
    <w:rsid w:val="00CE60D8"/>
    <w:rsid w:val="00CE620C"/>
    <w:rsid w:val="00CE6323"/>
    <w:rsid w:val="00CE6AC4"/>
    <w:rsid w:val="00CE787F"/>
    <w:rsid w:val="00CE791B"/>
    <w:rsid w:val="00CE798C"/>
    <w:rsid w:val="00CE7E6D"/>
    <w:rsid w:val="00CE7F11"/>
    <w:rsid w:val="00CF03D7"/>
    <w:rsid w:val="00CF0A1F"/>
    <w:rsid w:val="00CF0DA9"/>
    <w:rsid w:val="00CF1B74"/>
    <w:rsid w:val="00CF1C23"/>
    <w:rsid w:val="00CF22C8"/>
    <w:rsid w:val="00CF23D4"/>
    <w:rsid w:val="00CF2C33"/>
    <w:rsid w:val="00CF2D89"/>
    <w:rsid w:val="00CF2FC1"/>
    <w:rsid w:val="00CF31E9"/>
    <w:rsid w:val="00CF34F9"/>
    <w:rsid w:val="00CF3D62"/>
    <w:rsid w:val="00CF3DB5"/>
    <w:rsid w:val="00CF3DE0"/>
    <w:rsid w:val="00CF3FF6"/>
    <w:rsid w:val="00CF419F"/>
    <w:rsid w:val="00CF470E"/>
    <w:rsid w:val="00CF48A0"/>
    <w:rsid w:val="00CF4F9B"/>
    <w:rsid w:val="00CF4FF7"/>
    <w:rsid w:val="00CF514C"/>
    <w:rsid w:val="00CF529A"/>
    <w:rsid w:val="00CF5C9B"/>
    <w:rsid w:val="00CF5CAF"/>
    <w:rsid w:val="00CF7753"/>
    <w:rsid w:val="00CF78F3"/>
    <w:rsid w:val="00CF7B7B"/>
    <w:rsid w:val="00CF7D4F"/>
    <w:rsid w:val="00D000F7"/>
    <w:rsid w:val="00D00157"/>
    <w:rsid w:val="00D0063C"/>
    <w:rsid w:val="00D00C64"/>
    <w:rsid w:val="00D01034"/>
    <w:rsid w:val="00D011BD"/>
    <w:rsid w:val="00D014AE"/>
    <w:rsid w:val="00D01561"/>
    <w:rsid w:val="00D017D2"/>
    <w:rsid w:val="00D01A84"/>
    <w:rsid w:val="00D01F96"/>
    <w:rsid w:val="00D023D8"/>
    <w:rsid w:val="00D027C8"/>
    <w:rsid w:val="00D0282E"/>
    <w:rsid w:val="00D02AC4"/>
    <w:rsid w:val="00D02F1F"/>
    <w:rsid w:val="00D03029"/>
    <w:rsid w:val="00D032F9"/>
    <w:rsid w:val="00D035BF"/>
    <w:rsid w:val="00D0427C"/>
    <w:rsid w:val="00D044AB"/>
    <w:rsid w:val="00D05203"/>
    <w:rsid w:val="00D05426"/>
    <w:rsid w:val="00D0590C"/>
    <w:rsid w:val="00D05E0D"/>
    <w:rsid w:val="00D0641B"/>
    <w:rsid w:val="00D066DE"/>
    <w:rsid w:val="00D0693F"/>
    <w:rsid w:val="00D06AD9"/>
    <w:rsid w:val="00D06BD0"/>
    <w:rsid w:val="00D070BC"/>
    <w:rsid w:val="00D077DA"/>
    <w:rsid w:val="00D0791D"/>
    <w:rsid w:val="00D07C34"/>
    <w:rsid w:val="00D100E1"/>
    <w:rsid w:val="00D10107"/>
    <w:rsid w:val="00D1033F"/>
    <w:rsid w:val="00D106DA"/>
    <w:rsid w:val="00D10A48"/>
    <w:rsid w:val="00D10AF6"/>
    <w:rsid w:val="00D10FBD"/>
    <w:rsid w:val="00D112F8"/>
    <w:rsid w:val="00D113A0"/>
    <w:rsid w:val="00D11703"/>
    <w:rsid w:val="00D11B86"/>
    <w:rsid w:val="00D11F60"/>
    <w:rsid w:val="00D1213C"/>
    <w:rsid w:val="00D122C2"/>
    <w:rsid w:val="00D12348"/>
    <w:rsid w:val="00D125D3"/>
    <w:rsid w:val="00D128EC"/>
    <w:rsid w:val="00D12E46"/>
    <w:rsid w:val="00D130FD"/>
    <w:rsid w:val="00D133C0"/>
    <w:rsid w:val="00D13704"/>
    <w:rsid w:val="00D138C6"/>
    <w:rsid w:val="00D13CE1"/>
    <w:rsid w:val="00D13D15"/>
    <w:rsid w:val="00D13EB1"/>
    <w:rsid w:val="00D13F8D"/>
    <w:rsid w:val="00D1488A"/>
    <w:rsid w:val="00D14A96"/>
    <w:rsid w:val="00D14BC5"/>
    <w:rsid w:val="00D14C64"/>
    <w:rsid w:val="00D14CC3"/>
    <w:rsid w:val="00D15008"/>
    <w:rsid w:val="00D151DF"/>
    <w:rsid w:val="00D16615"/>
    <w:rsid w:val="00D168A5"/>
    <w:rsid w:val="00D16D59"/>
    <w:rsid w:val="00D1712E"/>
    <w:rsid w:val="00D1726C"/>
    <w:rsid w:val="00D17656"/>
    <w:rsid w:val="00D202E7"/>
    <w:rsid w:val="00D2041B"/>
    <w:rsid w:val="00D2071C"/>
    <w:rsid w:val="00D2078F"/>
    <w:rsid w:val="00D20855"/>
    <w:rsid w:val="00D20C95"/>
    <w:rsid w:val="00D21910"/>
    <w:rsid w:val="00D21A76"/>
    <w:rsid w:val="00D21CCF"/>
    <w:rsid w:val="00D21E38"/>
    <w:rsid w:val="00D23022"/>
    <w:rsid w:val="00D23585"/>
    <w:rsid w:val="00D23A58"/>
    <w:rsid w:val="00D23F56"/>
    <w:rsid w:val="00D24148"/>
    <w:rsid w:val="00D242A1"/>
    <w:rsid w:val="00D243DA"/>
    <w:rsid w:val="00D24557"/>
    <w:rsid w:val="00D25314"/>
    <w:rsid w:val="00D25319"/>
    <w:rsid w:val="00D25548"/>
    <w:rsid w:val="00D25CBF"/>
    <w:rsid w:val="00D25DC6"/>
    <w:rsid w:val="00D25DE9"/>
    <w:rsid w:val="00D26748"/>
    <w:rsid w:val="00D2697A"/>
    <w:rsid w:val="00D26B58"/>
    <w:rsid w:val="00D26ED6"/>
    <w:rsid w:val="00D2712D"/>
    <w:rsid w:val="00D2723E"/>
    <w:rsid w:val="00D2740E"/>
    <w:rsid w:val="00D27952"/>
    <w:rsid w:val="00D27FDC"/>
    <w:rsid w:val="00D305C9"/>
    <w:rsid w:val="00D308B2"/>
    <w:rsid w:val="00D316AA"/>
    <w:rsid w:val="00D32111"/>
    <w:rsid w:val="00D327B0"/>
    <w:rsid w:val="00D32E2D"/>
    <w:rsid w:val="00D3352E"/>
    <w:rsid w:val="00D335E0"/>
    <w:rsid w:val="00D33A2B"/>
    <w:rsid w:val="00D33AE1"/>
    <w:rsid w:val="00D33C80"/>
    <w:rsid w:val="00D33CEF"/>
    <w:rsid w:val="00D34434"/>
    <w:rsid w:val="00D34BC9"/>
    <w:rsid w:val="00D3586C"/>
    <w:rsid w:val="00D35C1E"/>
    <w:rsid w:val="00D36282"/>
    <w:rsid w:val="00D36785"/>
    <w:rsid w:val="00D36808"/>
    <w:rsid w:val="00D370BD"/>
    <w:rsid w:val="00D3754B"/>
    <w:rsid w:val="00D37567"/>
    <w:rsid w:val="00D37720"/>
    <w:rsid w:val="00D4048F"/>
    <w:rsid w:val="00D40626"/>
    <w:rsid w:val="00D4096F"/>
    <w:rsid w:val="00D40EE1"/>
    <w:rsid w:val="00D41F6A"/>
    <w:rsid w:val="00D4229A"/>
    <w:rsid w:val="00D42661"/>
    <w:rsid w:val="00D4276B"/>
    <w:rsid w:val="00D43341"/>
    <w:rsid w:val="00D434CC"/>
    <w:rsid w:val="00D43867"/>
    <w:rsid w:val="00D43F16"/>
    <w:rsid w:val="00D44029"/>
    <w:rsid w:val="00D445A3"/>
    <w:rsid w:val="00D44726"/>
    <w:rsid w:val="00D448B3"/>
    <w:rsid w:val="00D44926"/>
    <w:rsid w:val="00D45BE1"/>
    <w:rsid w:val="00D45C20"/>
    <w:rsid w:val="00D461F9"/>
    <w:rsid w:val="00D46527"/>
    <w:rsid w:val="00D466AC"/>
    <w:rsid w:val="00D46AD2"/>
    <w:rsid w:val="00D47050"/>
    <w:rsid w:val="00D47428"/>
    <w:rsid w:val="00D476BA"/>
    <w:rsid w:val="00D47986"/>
    <w:rsid w:val="00D47B0D"/>
    <w:rsid w:val="00D47D10"/>
    <w:rsid w:val="00D47D22"/>
    <w:rsid w:val="00D50A3B"/>
    <w:rsid w:val="00D50BDE"/>
    <w:rsid w:val="00D50FB0"/>
    <w:rsid w:val="00D50FD8"/>
    <w:rsid w:val="00D51442"/>
    <w:rsid w:val="00D517B5"/>
    <w:rsid w:val="00D52356"/>
    <w:rsid w:val="00D523D0"/>
    <w:rsid w:val="00D52476"/>
    <w:rsid w:val="00D52715"/>
    <w:rsid w:val="00D52AB2"/>
    <w:rsid w:val="00D53199"/>
    <w:rsid w:val="00D532AE"/>
    <w:rsid w:val="00D5387D"/>
    <w:rsid w:val="00D53BC8"/>
    <w:rsid w:val="00D53DA6"/>
    <w:rsid w:val="00D540E0"/>
    <w:rsid w:val="00D54144"/>
    <w:rsid w:val="00D54483"/>
    <w:rsid w:val="00D54588"/>
    <w:rsid w:val="00D547CF"/>
    <w:rsid w:val="00D5491F"/>
    <w:rsid w:val="00D5540D"/>
    <w:rsid w:val="00D55881"/>
    <w:rsid w:val="00D55996"/>
    <w:rsid w:val="00D5618A"/>
    <w:rsid w:val="00D56357"/>
    <w:rsid w:val="00D56957"/>
    <w:rsid w:val="00D56A4A"/>
    <w:rsid w:val="00D56A9B"/>
    <w:rsid w:val="00D56F14"/>
    <w:rsid w:val="00D56F15"/>
    <w:rsid w:val="00D600CB"/>
    <w:rsid w:val="00D603DF"/>
    <w:rsid w:val="00D60704"/>
    <w:rsid w:val="00D607C9"/>
    <w:rsid w:val="00D60843"/>
    <w:rsid w:val="00D60D63"/>
    <w:rsid w:val="00D60EF0"/>
    <w:rsid w:val="00D610F6"/>
    <w:rsid w:val="00D614AD"/>
    <w:rsid w:val="00D616E9"/>
    <w:rsid w:val="00D61794"/>
    <w:rsid w:val="00D6185B"/>
    <w:rsid w:val="00D61A6F"/>
    <w:rsid w:val="00D61C1A"/>
    <w:rsid w:val="00D6301B"/>
    <w:rsid w:val="00D63577"/>
    <w:rsid w:val="00D63591"/>
    <w:rsid w:val="00D64053"/>
    <w:rsid w:val="00D64829"/>
    <w:rsid w:val="00D6497F"/>
    <w:rsid w:val="00D655A3"/>
    <w:rsid w:val="00D65C29"/>
    <w:rsid w:val="00D65EEE"/>
    <w:rsid w:val="00D66095"/>
    <w:rsid w:val="00D664D1"/>
    <w:rsid w:val="00D667B8"/>
    <w:rsid w:val="00D66879"/>
    <w:rsid w:val="00D66D57"/>
    <w:rsid w:val="00D66E14"/>
    <w:rsid w:val="00D67192"/>
    <w:rsid w:val="00D6737C"/>
    <w:rsid w:val="00D67D28"/>
    <w:rsid w:val="00D67D2D"/>
    <w:rsid w:val="00D67D45"/>
    <w:rsid w:val="00D67DF5"/>
    <w:rsid w:val="00D67FE8"/>
    <w:rsid w:val="00D67FEF"/>
    <w:rsid w:val="00D707ED"/>
    <w:rsid w:val="00D70849"/>
    <w:rsid w:val="00D70A89"/>
    <w:rsid w:val="00D70F03"/>
    <w:rsid w:val="00D713F6"/>
    <w:rsid w:val="00D722DE"/>
    <w:rsid w:val="00D7237C"/>
    <w:rsid w:val="00D72A48"/>
    <w:rsid w:val="00D72B3E"/>
    <w:rsid w:val="00D731B8"/>
    <w:rsid w:val="00D74183"/>
    <w:rsid w:val="00D745A3"/>
    <w:rsid w:val="00D745B0"/>
    <w:rsid w:val="00D74742"/>
    <w:rsid w:val="00D747E0"/>
    <w:rsid w:val="00D74BD7"/>
    <w:rsid w:val="00D74C3B"/>
    <w:rsid w:val="00D75416"/>
    <w:rsid w:val="00D7559D"/>
    <w:rsid w:val="00D75857"/>
    <w:rsid w:val="00D75F06"/>
    <w:rsid w:val="00D76A96"/>
    <w:rsid w:val="00D76D1E"/>
    <w:rsid w:val="00D76E1D"/>
    <w:rsid w:val="00D776A4"/>
    <w:rsid w:val="00D77795"/>
    <w:rsid w:val="00D77891"/>
    <w:rsid w:val="00D8024D"/>
    <w:rsid w:val="00D8073E"/>
    <w:rsid w:val="00D80970"/>
    <w:rsid w:val="00D80EA0"/>
    <w:rsid w:val="00D81178"/>
    <w:rsid w:val="00D8125D"/>
    <w:rsid w:val="00D81C2F"/>
    <w:rsid w:val="00D81FE1"/>
    <w:rsid w:val="00D82518"/>
    <w:rsid w:val="00D82D0D"/>
    <w:rsid w:val="00D83C50"/>
    <w:rsid w:val="00D83CE7"/>
    <w:rsid w:val="00D8409E"/>
    <w:rsid w:val="00D8438A"/>
    <w:rsid w:val="00D84D3C"/>
    <w:rsid w:val="00D84ECD"/>
    <w:rsid w:val="00D851BA"/>
    <w:rsid w:val="00D853CB"/>
    <w:rsid w:val="00D854ED"/>
    <w:rsid w:val="00D85509"/>
    <w:rsid w:val="00D85556"/>
    <w:rsid w:val="00D85A76"/>
    <w:rsid w:val="00D8611E"/>
    <w:rsid w:val="00D866A9"/>
    <w:rsid w:val="00D86CB8"/>
    <w:rsid w:val="00D86E3D"/>
    <w:rsid w:val="00D86E6A"/>
    <w:rsid w:val="00D872C4"/>
    <w:rsid w:val="00D87458"/>
    <w:rsid w:val="00D9028F"/>
    <w:rsid w:val="00D908CF"/>
    <w:rsid w:val="00D90973"/>
    <w:rsid w:val="00D909DD"/>
    <w:rsid w:val="00D90B19"/>
    <w:rsid w:val="00D91121"/>
    <w:rsid w:val="00D9117F"/>
    <w:rsid w:val="00D915F7"/>
    <w:rsid w:val="00D91857"/>
    <w:rsid w:val="00D91876"/>
    <w:rsid w:val="00D91E97"/>
    <w:rsid w:val="00D92225"/>
    <w:rsid w:val="00D92A00"/>
    <w:rsid w:val="00D92B9C"/>
    <w:rsid w:val="00D92FF2"/>
    <w:rsid w:val="00D93127"/>
    <w:rsid w:val="00D932F0"/>
    <w:rsid w:val="00D93B7D"/>
    <w:rsid w:val="00D93FFE"/>
    <w:rsid w:val="00D94FC9"/>
    <w:rsid w:val="00D952EC"/>
    <w:rsid w:val="00D95560"/>
    <w:rsid w:val="00D9574C"/>
    <w:rsid w:val="00D95830"/>
    <w:rsid w:val="00D95AF0"/>
    <w:rsid w:val="00D95D1A"/>
    <w:rsid w:val="00D95F51"/>
    <w:rsid w:val="00D96292"/>
    <w:rsid w:val="00D962D8"/>
    <w:rsid w:val="00D9684D"/>
    <w:rsid w:val="00D96A2F"/>
    <w:rsid w:val="00D96CCC"/>
    <w:rsid w:val="00D97098"/>
    <w:rsid w:val="00D970FA"/>
    <w:rsid w:val="00D9790A"/>
    <w:rsid w:val="00D979A4"/>
    <w:rsid w:val="00D97DC9"/>
    <w:rsid w:val="00D97DF4"/>
    <w:rsid w:val="00D97F10"/>
    <w:rsid w:val="00D97F44"/>
    <w:rsid w:val="00DA0764"/>
    <w:rsid w:val="00DA0848"/>
    <w:rsid w:val="00DA0DAE"/>
    <w:rsid w:val="00DA0E41"/>
    <w:rsid w:val="00DA0F1A"/>
    <w:rsid w:val="00DA119A"/>
    <w:rsid w:val="00DA15BE"/>
    <w:rsid w:val="00DA1648"/>
    <w:rsid w:val="00DA1F8D"/>
    <w:rsid w:val="00DA2127"/>
    <w:rsid w:val="00DA21BA"/>
    <w:rsid w:val="00DA22E1"/>
    <w:rsid w:val="00DA27B0"/>
    <w:rsid w:val="00DA2C0C"/>
    <w:rsid w:val="00DA2F12"/>
    <w:rsid w:val="00DA2F44"/>
    <w:rsid w:val="00DA2FE9"/>
    <w:rsid w:val="00DA3201"/>
    <w:rsid w:val="00DA37DB"/>
    <w:rsid w:val="00DA38D0"/>
    <w:rsid w:val="00DA3A72"/>
    <w:rsid w:val="00DA3A91"/>
    <w:rsid w:val="00DA470D"/>
    <w:rsid w:val="00DA493B"/>
    <w:rsid w:val="00DA4B84"/>
    <w:rsid w:val="00DA4DCA"/>
    <w:rsid w:val="00DA553A"/>
    <w:rsid w:val="00DA553B"/>
    <w:rsid w:val="00DA56D2"/>
    <w:rsid w:val="00DA5702"/>
    <w:rsid w:val="00DA5967"/>
    <w:rsid w:val="00DA5A54"/>
    <w:rsid w:val="00DA5BE8"/>
    <w:rsid w:val="00DA668B"/>
    <w:rsid w:val="00DA6EE1"/>
    <w:rsid w:val="00DA749C"/>
    <w:rsid w:val="00DA79E2"/>
    <w:rsid w:val="00DA7A49"/>
    <w:rsid w:val="00DB01B0"/>
    <w:rsid w:val="00DB03FC"/>
    <w:rsid w:val="00DB0C0D"/>
    <w:rsid w:val="00DB0CDA"/>
    <w:rsid w:val="00DB111B"/>
    <w:rsid w:val="00DB1872"/>
    <w:rsid w:val="00DB1963"/>
    <w:rsid w:val="00DB1BE7"/>
    <w:rsid w:val="00DB2386"/>
    <w:rsid w:val="00DB2532"/>
    <w:rsid w:val="00DB2731"/>
    <w:rsid w:val="00DB2A74"/>
    <w:rsid w:val="00DB352C"/>
    <w:rsid w:val="00DB3A77"/>
    <w:rsid w:val="00DB4A51"/>
    <w:rsid w:val="00DB4DC8"/>
    <w:rsid w:val="00DB4DDE"/>
    <w:rsid w:val="00DB4E64"/>
    <w:rsid w:val="00DB5491"/>
    <w:rsid w:val="00DB5674"/>
    <w:rsid w:val="00DB5A5B"/>
    <w:rsid w:val="00DB5EBF"/>
    <w:rsid w:val="00DB6058"/>
    <w:rsid w:val="00DB6190"/>
    <w:rsid w:val="00DB6194"/>
    <w:rsid w:val="00DB68A0"/>
    <w:rsid w:val="00DB6AF8"/>
    <w:rsid w:val="00DB6C62"/>
    <w:rsid w:val="00DB77EA"/>
    <w:rsid w:val="00DB787E"/>
    <w:rsid w:val="00DB7924"/>
    <w:rsid w:val="00DB7C25"/>
    <w:rsid w:val="00DB7E76"/>
    <w:rsid w:val="00DC0276"/>
    <w:rsid w:val="00DC049C"/>
    <w:rsid w:val="00DC0656"/>
    <w:rsid w:val="00DC103E"/>
    <w:rsid w:val="00DC1535"/>
    <w:rsid w:val="00DC15F1"/>
    <w:rsid w:val="00DC1648"/>
    <w:rsid w:val="00DC28E1"/>
    <w:rsid w:val="00DC2DBA"/>
    <w:rsid w:val="00DC2F87"/>
    <w:rsid w:val="00DC2FF9"/>
    <w:rsid w:val="00DC3755"/>
    <w:rsid w:val="00DC3E9C"/>
    <w:rsid w:val="00DC4462"/>
    <w:rsid w:val="00DC45F6"/>
    <w:rsid w:val="00DC493D"/>
    <w:rsid w:val="00DC499A"/>
    <w:rsid w:val="00DC5675"/>
    <w:rsid w:val="00DC5D8D"/>
    <w:rsid w:val="00DC6B03"/>
    <w:rsid w:val="00DC72D7"/>
    <w:rsid w:val="00DC74DA"/>
    <w:rsid w:val="00DD0265"/>
    <w:rsid w:val="00DD0458"/>
    <w:rsid w:val="00DD0568"/>
    <w:rsid w:val="00DD0BC7"/>
    <w:rsid w:val="00DD18AD"/>
    <w:rsid w:val="00DD228B"/>
    <w:rsid w:val="00DD24C5"/>
    <w:rsid w:val="00DD24E8"/>
    <w:rsid w:val="00DD295C"/>
    <w:rsid w:val="00DD2967"/>
    <w:rsid w:val="00DD2BB2"/>
    <w:rsid w:val="00DD3191"/>
    <w:rsid w:val="00DD3641"/>
    <w:rsid w:val="00DD4E9A"/>
    <w:rsid w:val="00DD513A"/>
    <w:rsid w:val="00DD51B4"/>
    <w:rsid w:val="00DD524F"/>
    <w:rsid w:val="00DD5404"/>
    <w:rsid w:val="00DD5518"/>
    <w:rsid w:val="00DD5DA6"/>
    <w:rsid w:val="00DD6216"/>
    <w:rsid w:val="00DD65FA"/>
    <w:rsid w:val="00DD6F3D"/>
    <w:rsid w:val="00DD6F4F"/>
    <w:rsid w:val="00DD700F"/>
    <w:rsid w:val="00DD7624"/>
    <w:rsid w:val="00DD7771"/>
    <w:rsid w:val="00DD7B23"/>
    <w:rsid w:val="00DD7D98"/>
    <w:rsid w:val="00DD7E88"/>
    <w:rsid w:val="00DE0334"/>
    <w:rsid w:val="00DE0899"/>
    <w:rsid w:val="00DE13BE"/>
    <w:rsid w:val="00DE14CF"/>
    <w:rsid w:val="00DE1CBF"/>
    <w:rsid w:val="00DE200A"/>
    <w:rsid w:val="00DE20DD"/>
    <w:rsid w:val="00DE272C"/>
    <w:rsid w:val="00DE2B61"/>
    <w:rsid w:val="00DE2D71"/>
    <w:rsid w:val="00DE2E06"/>
    <w:rsid w:val="00DE2E70"/>
    <w:rsid w:val="00DE3332"/>
    <w:rsid w:val="00DE3A37"/>
    <w:rsid w:val="00DE3EEF"/>
    <w:rsid w:val="00DE40E6"/>
    <w:rsid w:val="00DE475F"/>
    <w:rsid w:val="00DE4908"/>
    <w:rsid w:val="00DE5B3D"/>
    <w:rsid w:val="00DE62B2"/>
    <w:rsid w:val="00DE6920"/>
    <w:rsid w:val="00DE6F2F"/>
    <w:rsid w:val="00DE7391"/>
    <w:rsid w:val="00DE7A98"/>
    <w:rsid w:val="00DE7F8E"/>
    <w:rsid w:val="00DF08B7"/>
    <w:rsid w:val="00DF0BA7"/>
    <w:rsid w:val="00DF19FD"/>
    <w:rsid w:val="00DF2214"/>
    <w:rsid w:val="00DF23FC"/>
    <w:rsid w:val="00DF2402"/>
    <w:rsid w:val="00DF252F"/>
    <w:rsid w:val="00DF2653"/>
    <w:rsid w:val="00DF2D79"/>
    <w:rsid w:val="00DF2EF5"/>
    <w:rsid w:val="00DF3297"/>
    <w:rsid w:val="00DF352F"/>
    <w:rsid w:val="00DF39C6"/>
    <w:rsid w:val="00DF3DED"/>
    <w:rsid w:val="00DF3E89"/>
    <w:rsid w:val="00DF42BD"/>
    <w:rsid w:val="00DF4EF6"/>
    <w:rsid w:val="00DF500F"/>
    <w:rsid w:val="00DF5449"/>
    <w:rsid w:val="00DF5B51"/>
    <w:rsid w:val="00DF5CEB"/>
    <w:rsid w:val="00DF6523"/>
    <w:rsid w:val="00DF660E"/>
    <w:rsid w:val="00DF6816"/>
    <w:rsid w:val="00DF6A95"/>
    <w:rsid w:val="00DF6D84"/>
    <w:rsid w:val="00DF75C1"/>
    <w:rsid w:val="00DF75D4"/>
    <w:rsid w:val="00DF79D5"/>
    <w:rsid w:val="00E00979"/>
    <w:rsid w:val="00E00FDE"/>
    <w:rsid w:val="00E01098"/>
    <w:rsid w:val="00E01460"/>
    <w:rsid w:val="00E01504"/>
    <w:rsid w:val="00E019E3"/>
    <w:rsid w:val="00E01B1B"/>
    <w:rsid w:val="00E0349A"/>
    <w:rsid w:val="00E034ED"/>
    <w:rsid w:val="00E03ACB"/>
    <w:rsid w:val="00E03ADD"/>
    <w:rsid w:val="00E0425C"/>
    <w:rsid w:val="00E0444A"/>
    <w:rsid w:val="00E048F2"/>
    <w:rsid w:val="00E04BD6"/>
    <w:rsid w:val="00E04EB3"/>
    <w:rsid w:val="00E052D1"/>
    <w:rsid w:val="00E058C7"/>
    <w:rsid w:val="00E05D20"/>
    <w:rsid w:val="00E075AC"/>
    <w:rsid w:val="00E07796"/>
    <w:rsid w:val="00E07E6A"/>
    <w:rsid w:val="00E07EF1"/>
    <w:rsid w:val="00E1067B"/>
    <w:rsid w:val="00E10918"/>
    <w:rsid w:val="00E10E15"/>
    <w:rsid w:val="00E11B1A"/>
    <w:rsid w:val="00E11E26"/>
    <w:rsid w:val="00E12901"/>
    <w:rsid w:val="00E13042"/>
    <w:rsid w:val="00E13760"/>
    <w:rsid w:val="00E13B1D"/>
    <w:rsid w:val="00E13F15"/>
    <w:rsid w:val="00E140FC"/>
    <w:rsid w:val="00E14283"/>
    <w:rsid w:val="00E1498F"/>
    <w:rsid w:val="00E14D5E"/>
    <w:rsid w:val="00E153C1"/>
    <w:rsid w:val="00E156B2"/>
    <w:rsid w:val="00E157A6"/>
    <w:rsid w:val="00E15EF0"/>
    <w:rsid w:val="00E164CA"/>
    <w:rsid w:val="00E16DCF"/>
    <w:rsid w:val="00E1770A"/>
    <w:rsid w:val="00E17CFA"/>
    <w:rsid w:val="00E203B7"/>
    <w:rsid w:val="00E20711"/>
    <w:rsid w:val="00E20A1D"/>
    <w:rsid w:val="00E20F50"/>
    <w:rsid w:val="00E21374"/>
    <w:rsid w:val="00E216C6"/>
    <w:rsid w:val="00E2202C"/>
    <w:rsid w:val="00E22D8F"/>
    <w:rsid w:val="00E22E0D"/>
    <w:rsid w:val="00E236E3"/>
    <w:rsid w:val="00E242CC"/>
    <w:rsid w:val="00E244D3"/>
    <w:rsid w:val="00E246CD"/>
    <w:rsid w:val="00E24A34"/>
    <w:rsid w:val="00E24B74"/>
    <w:rsid w:val="00E24CE2"/>
    <w:rsid w:val="00E25038"/>
    <w:rsid w:val="00E25CBE"/>
    <w:rsid w:val="00E26221"/>
    <w:rsid w:val="00E262BA"/>
    <w:rsid w:val="00E262C0"/>
    <w:rsid w:val="00E26388"/>
    <w:rsid w:val="00E2665B"/>
    <w:rsid w:val="00E26CC2"/>
    <w:rsid w:val="00E27234"/>
    <w:rsid w:val="00E27327"/>
    <w:rsid w:val="00E2766B"/>
    <w:rsid w:val="00E2795E"/>
    <w:rsid w:val="00E27ACC"/>
    <w:rsid w:val="00E27B68"/>
    <w:rsid w:val="00E27D1A"/>
    <w:rsid w:val="00E27FF0"/>
    <w:rsid w:val="00E3133C"/>
    <w:rsid w:val="00E313FA"/>
    <w:rsid w:val="00E315BC"/>
    <w:rsid w:val="00E3172F"/>
    <w:rsid w:val="00E31D49"/>
    <w:rsid w:val="00E31F9B"/>
    <w:rsid w:val="00E32117"/>
    <w:rsid w:val="00E32904"/>
    <w:rsid w:val="00E32F6B"/>
    <w:rsid w:val="00E33794"/>
    <w:rsid w:val="00E33D6B"/>
    <w:rsid w:val="00E3441E"/>
    <w:rsid w:val="00E34441"/>
    <w:rsid w:val="00E3462E"/>
    <w:rsid w:val="00E34724"/>
    <w:rsid w:val="00E348AA"/>
    <w:rsid w:val="00E34FBB"/>
    <w:rsid w:val="00E35068"/>
    <w:rsid w:val="00E3518B"/>
    <w:rsid w:val="00E3533A"/>
    <w:rsid w:val="00E35547"/>
    <w:rsid w:val="00E36157"/>
    <w:rsid w:val="00E36916"/>
    <w:rsid w:val="00E3702D"/>
    <w:rsid w:val="00E372B9"/>
    <w:rsid w:val="00E40B48"/>
    <w:rsid w:val="00E41942"/>
    <w:rsid w:val="00E41FCB"/>
    <w:rsid w:val="00E4221E"/>
    <w:rsid w:val="00E42883"/>
    <w:rsid w:val="00E43273"/>
    <w:rsid w:val="00E4329A"/>
    <w:rsid w:val="00E433EE"/>
    <w:rsid w:val="00E43B78"/>
    <w:rsid w:val="00E43F86"/>
    <w:rsid w:val="00E451EA"/>
    <w:rsid w:val="00E45247"/>
    <w:rsid w:val="00E45738"/>
    <w:rsid w:val="00E46102"/>
    <w:rsid w:val="00E4662A"/>
    <w:rsid w:val="00E46AE6"/>
    <w:rsid w:val="00E474FC"/>
    <w:rsid w:val="00E475F5"/>
    <w:rsid w:val="00E4764D"/>
    <w:rsid w:val="00E477FE"/>
    <w:rsid w:val="00E47DB0"/>
    <w:rsid w:val="00E47DFB"/>
    <w:rsid w:val="00E5079F"/>
    <w:rsid w:val="00E50ECF"/>
    <w:rsid w:val="00E50FAC"/>
    <w:rsid w:val="00E50FAF"/>
    <w:rsid w:val="00E513DA"/>
    <w:rsid w:val="00E51F5A"/>
    <w:rsid w:val="00E51F9D"/>
    <w:rsid w:val="00E526C3"/>
    <w:rsid w:val="00E53A2B"/>
    <w:rsid w:val="00E53B0A"/>
    <w:rsid w:val="00E54F7A"/>
    <w:rsid w:val="00E555FF"/>
    <w:rsid w:val="00E55BAB"/>
    <w:rsid w:val="00E5627A"/>
    <w:rsid w:val="00E564C5"/>
    <w:rsid w:val="00E56526"/>
    <w:rsid w:val="00E565CC"/>
    <w:rsid w:val="00E56B38"/>
    <w:rsid w:val="00E56D57"/>
    <w:rsid w:val="00E56EA6"/>
    <w:rsid w:val="00E572A3"/>
    <w:rsid w:val="00E57878"/>
    <w:rsid w:val="00E57BA6"/>
    <w:rsid w:val="00E606EE"/>
    <w:rsid w:val="00E60AB8"/>
    <w:rsid w:val="00E61A8A"/>
    <w:rsid w:val="00E6213F"/>
    <w:rsid w:val="00E62457"/>
    <w:rsid w:val="00E62641"/>
    <w:rsid w:val="00E631B4"/>
    <w:rsid w:val="00E63404"/>
    <w:rsid w:val="00E63547"/>
    <w:rsid w:val="00E63556"/>
    <w:rsid w:val="00E63892"/>
    <w:rsid w:val="00E6416B"/>
    <w:rsid w:val="00E642E3"/>
    <w:rsid w:val="00E6447F"/>
    <w:rsid w:val="00E649A4"/>
    <w:rsid w:val="00E649AC"/>
    <w:rsid w:val="00E65020"/>
    <w:rsid w:val="00E6531B"/>
    <w:rsid w:val="00E6576D"/>
    <w:rsid w:val="00E657BF"/>
    <w:rsid w:val="00E65A6B"/>
    <w:rsid w:val="00E65D5F"/>
    <w:rsid w:val="00E65E8E"/>
    <w:rsid w:val="00E66A86"/>
    <w:rsid w:val="00E66A9E"/>
    <w:rsid w:val="00E67911"/>
    <w:rsid w:val="00E67E1B"/>
    <w:rsid w:val="00E70195"/>
    <w:rsid w:val="00E708C4"/>
    <w:rsid w:val="00E70ABE"/>
    <w:rsid w:val="00E712EC"/>
    <w:rsid w:val="00E71F4F"/>
    <w:rsid w:val="00E72698"/>
    <w:rsid w:val="00E72AA2"/>
    <w:rsid w:val="00E72C4C"/>
    <w:rsid w:val="00E731D4"/>
    <w:rsid w:val="00E73CCF"/>
    <w:rsid w:val="00E73DBD"/>
    <w:rsid w:val="00E7435C"/>
    <w:rsid w:val="00E74537"/>
    <w:rsid w:val="00E74767"/>
    <w:rsid w:val="00E74874"/>
    <w:rsid w:val="00E749FC"/>
    <w:rsid w:val="00E75096"/>
    <w:rsid w:val="00E754E4"/>
    <w:rsid w:val="00E75934"/>
    <w:rsid w:val="00E7601C"/>
    <w:rsid w:val="00E766A0"/>
    <w:rsid w:val="00E76896"/>
    <w:rsid w:val="00E76AB9"/>
    <w:rsid w:val="00E76C31"/>
    <w:rsid w:val="00E77216"/>
    <w:rsid w:val="00E7762D"/>
    <w:rsid w:val="00E77793"/>
    <w:rsid w:val="00E77817"/>
    <w:rsid w:val="00E778F0"/>
    <w:rsid w:val="00E779DC"/>
    <w:rsid w:val="00E80032"/>
    <w:rsid w:val="00E8072E"/>
    <w:rsid w:val="00E80DBA"/>
    <w:rsid w:val="00E80E24"/>
    <w:rsid w:val="00E81667"/>
    <w:rsid w:val="00E81C14"/>
    <w:rsid w:val="00E81D9F"/>
    <w:rsid w:val="00E81EC8"/>
    <w:rsid w:val="00E81F6B"/>
    <w:rsid w:val="00E821EF"/>
    <w:rsid w:val="00E83245"/>
    <w:rsid w:val="00E8369A"/>
    <w:rsid w:val="00E83D4E"/>
    <w:rsid w:val="00E8499F"/>
    <w:rsid w:val="00E84D46"/>
    <w:rsid w:val="00E857FC"/>
    <w:rsid w:val="00E85FC7"/>
    <w:rsid w:val="00E866B9"/>
    <w:rsid w:val="00E86AF0"/>
    <w:rsid w:val="00E86C9F"/>
    <w:rsid w:val="00E870B7"/>
    <w:rsid w:val="00E870EA"/>
    <w:rsid w:val="00E871BD"/>
    <w:rsid w:val="00E8764E"/>
    <w:rsid w:val="00E90011"/>
    <w:rsid w:val="00E9031A"/>
    <w:rsid w:val="00E90584"/>
    <w:rsid w:val="00E90653"/>
    <w:rsid w:val="00E908F5"/>
    <w:rsid w:val="00E90A47"/>
    <w:rsid w:val="00E90E3E"/>
    <w:rsid w:val="00E90F69"/>
    <w:rsid w:val="00E9108C"/>
    <w:rsid w:val="00E916E8"/>
    <w:rsid w:val="00E92780"/>
    <w:rsid w:val="00E92821"/>
    <w:rsid w:val="00E92D83"/>
    <w:rsid w:val="00E92E2D"/>
    <w:rsid w:val="00E93190"/>
    <w:rsid w:val="00E936E3"/>
    <w:rsid w:val="00E936F8"/>
    <w:rsid w:val="00E9375D"/>
    <w:rsid w:val="00E93C3A"/>
    <w:rsid w:val="00E93DB4"/>
    <w:rsid w:val="00E93E1E"/>
    <w:rsid w:val="00E94288"/>
    <w:rsid w:val="00E94771"/>
    <w:rsid w:val="00E94937"/>
    <w:rsid w:val="00E9499F"/>
    <w:rsid w:val="00E94F3A"/>
    <w:rsid w:val="00E950BD"/>
    <w:rsid w:val="00E95232"/>
    <w:rsid w:val="00E952B5"/>
    <w:rsid w:val="00E95719"/>
    <w:rsid w:val="00E95745"/>
    <w:rsid w:val="00E9635C"/>
    <w:rsid w:val="00E97BD9"/>
    <w:rsid w:val="00E97C4F"/>
    <w:rsid w:val="00EA0306"/>
    <w:rsid w:val="00EA0576"/>
    <w:rsid w:val="00EA0931"/>
    <w:rsid w:val="00EA0B24"/>
    <w:rsid w:val="00EA0F46"/>
    <w:rsid w:val="00EA14C0"/>
    <w:rsid w:val="00EA1516"/>
    <w:rsid w:val="00EA16BC"/>
    <w:rsid w:val="00EA1F89"/>
    <w:rsid w:val="00EA2015"/>
    <w:rsid w:val="00EA271A"/>
    <w:rsid w:val="00EA302F"/>
    <w:rsid w:val="00EA3330"/>
    <w:rsid w:val="00EA35F4"/>
    <w:rsid w:val="00EA3603"/>
    <w:rsid w:val="00EA3A86"/>
    <w:rsid w:val="00EA3CAF"/>
    <w:rsid w:val="00EA4231"/>
    <w:rsid w:val="00EA4911"/>
    <w:rsid w:val="00EA4F88"/>
    <w:rsid w:val="00EA542D"/>
    <w:rsid w:val="00EA5676"/>
    <w:rsid w:val="00EA5C02"/>
    <w:rsid w:val="00EA5C34"/>
    <w:rsid w:val="00EA5C35"/>
    <w:rsid w:val="00EA621C"/>
    <w:rsid w:val="00EA66BB"/>
    <w:rsid w:val="00EA69BE"/>
    <w:rsid w:val="00EA6D5C"/>
    <w:rsid w:val="00EA73CA"/>
    <w:rsid w:val="00EA7D3F"/>
    <w:rsid w:val="00EA7D66"/>
    <w:rsid w:val="00EB00BD"/>
    <w:rsid w:val="00EB0663"/>
    <w:rsid w:val="00EB0ACB"/>
    <w:rsid w:val="00EB0D0D"/>
    <w:rsid w:val="00EB0D99"/>
    <w:rsid w:val="00EB10B9"/>
    <w:rsid w:val="00EB1115"/>
    <w:rsid w:val="00EB1185"/>
    <w:rsid w:val="00EB12A1"/>
    <w:rsid w:val="00EB1670"/>
    <w:rsid w:val="00EB19C0"/>
    <w:rsid w:val="00EB21A6"/>
    <w:rsid w:val="00EB2770"/>
    <w:rsid w:val="00EB3681"/>
    <w:rsid w:val="00EB4410"/>
    <w:rsid w:val="00EB44B8"/>
    <w:rsid w:val="00EB468C"/>
    <w:rsid w:val="00EB4792"/>
    <w:rsid w:val="00EB49DD"/>
    <w:rsid w:val="00EB4B7B"/>
    <w:rsid w:val="00EB4D21"/>
    <w:rsid w:val="00EB5329"/>
    <w:rsid w:val="00EB559C"/>
    <w:rsid w:val="00EB5AB9"/>
    <w:rsid w:val="00EB5B78"/>
    <w:rsid w:val="00EB5D97"/>
    <w:rsid w:val="00EB5E9D"/>
    <w:rsid w:val="00EB6403"/>
    <w:rsid w:val="00EB68B0"/>
    <w:rsid w:val="00EB6AB4"/>
    <w:rsid w:val="00EB6DE0"/>
    <w:rsid w:val="00EB6E17"/>
    <w:rsid w:val="00EB6E4A"/>
    <w:rsid w:val="00EB73AE"/>
    <w:rsid w:val="00EB75F8"/>
    <w:rsid w:val="00EB785E"/>
    <w:rsid w:val="00EB7A79"/>
    <w:rsid w:val="00EB7D42"/>
    <w:rsid w:val="00EB7F50"/>
    <w:rsid w:val="00EB7F6B"/>
    <w:rsid w:val="00EB7FE8"/>
    <w:rsid w:val="00EC0083"/>
    <w:rsid w:val="00EC00F2"/>
    <w:rsid w:val="00EC046E"/>
    <w:rsid w:val="00EC0558"/>
    <w:rsid w:val="00EC0A32"/>
    <w:rsid w:val="00EC0A66"/>
    <w:rsid w:val="00EC0C6B"/>
    <w:rsid w:val="00EC18C8"/>
    <w:rsid w:val="00EC222F"/>
    <w:rsid w:val="00EC246B"/>
    <w:rsid w:val="00EC2653"/>
    <w:rsid w:val="00EC2A5F"/>
    <w:rsid w:val="00EC3376"/>
    <w:rsid w:val="00EC3428"/>
    <w:rsid w:val="00EC427D"/>
    <w:rsid w:val="00EC439B"/>
    <w:rsid w:val="00EC44CD"/>
    <w:rsid w:val="00EC4552"/>
    <w:rsid w:val="00EC4B4B"/>
    <w:rsid w:val="00EC4CAF"/>
    <w:rsid w:val="00EC57FA"/>
    <w:rsid w:val="00EC5B93"/>
    <w:rsid w:val="00EC5D8D"/>
    <w:rsid w:val="00EC5DC2"/>
    <w:rsid w:val="00EC6090"/>
    <w:rsid w:val="00EC6352"/>
    <w:rsid w:val="00EC69C0"/>
    <w:rsid w:val="00EC6B2D"/>
    <w:rsid w:val="00EC6B61"/>
    <w:rsid w:val="00EC6FDD"/>
    <w:rsid w:val="00EC70F8"/>
    <w:rsid w:val="00EC753C"/>
    <w:rsid w:val="00EC76F3"/>
    <w:rsid w:val="00EC78CE"/>
    <w:rsid w:val="00EC7E0C"/>
    <w:rsid w:val="00ED057C"/>
    <w:rsid w:val="00ED0629"/>
    <w:rsid w:val="00ED126E"/>
    <w:rsid w:val="00ED1334"/>
    <w:rsid w:val="00ED1375"/>
    <w:rsid w:val="00ED1394"/>
    <w:rsid w:val="00ED1941"/>
    <w:rsid w:val="00ED1B04"/>
    <w:rsid w:val="00ED1D0A"/>
    <w:rsid w:val="00ED1D9A"/>
    <w:rsid w:val="00ED20A7"/>
    <w:rsid w:val="00ED214C"/>
    <w:rsid w:val="00ED236D"/>
    <w:rsid w:val="00ED2904"/>
    <w:rsid w:val="00ED36F6"/>
    <w:rsid w:val="00ED3F52"/>
    <w:rsid w:val="00ED3FB3"/>
    <w:rsid w:val="00ED4012"/>
    <w:rsid w:val="00ED4E7B"/>
    <w:rsid w:val="00ED5261"/>
    <w:rsid w:val="00ED530A"/>
    <w:rsid w:val="00ED543C"/>
    <w:rsid w:val="00ED5560"/>
    <w:rsid w:val="00ED556C"/>
    <w:rsid w:val="00ED5778"/>
    <w:rsid w:val="00ED5C2E"/>
    <w:rsid w:val="00ED5C33"/>
    <w:rsid w:val="00ED5E3D"/>
    <w:rsid w:val="00ED6052"/>
    <w:rsid w:val="00ED6558"/>
    <w:rsid w:val="00ED6806"/>
    <w:rsid w:val="00ED685F"/>
    <w:rsid w:val="00ED68F6"/>
    <w:rsid w:val="00ED73FC"/>
    <w:rsid w:val="00ED751E"/>
    <w:rsid w:val="00ED7CD8"/>
    <w:rsid w:val="00ED7F7C"/>
    <w:rsid w:val="00EE0369"/>
    <w:rsid w:val="00EE0680"/>
    <w:rsid w:val="00EE08AD"/>
    <w:rsid w:val="00EE0B73"/>
    <w:rsid w:val="00EE0EE9"/>
    <w:rsid w:val="00EE128A"/>
    <w:rsid w:val="00EE13A7"/>
    <w:rsid w:val="00EE1584"/>
    <w:rsid w:val="00EE1837"/>
    <w:rsid w:val="00EE19E9"/>
    <w:rsid w:val="00EE1E1A"/>
    <w:rsid w:val="00EE211A"/>
    <w:rsid w:val="00EE24E8"/>
    <w:rsid w:val="00EE27C4"/>
    <w:rsid w:val="00EE2A02"/>
    <w:rsid w:val="00EE2A45"/>
    <w:rsid w:val="00EE300C"/>
    <w:rsid w:val="00EE319E"/>
    <w:rsid w:val="00EE3D0A"/>
    <w:rsid w:val="00EE4525"/>
    <w:rsid w:val="00EE4985"/>
    <w:rsid w:val="00EE4AB1"/>
    <w:rsid w:val="00EE5070"/>
    <w:rsid w:val="00EE5988"/>
    <w:rsid w:val="00EE5E80"/>
    <w:rsid w:val="00EE64D0"/>
    <w:rsid w:val="00EE669C"/>
    <w:rsid w:val="00EE6B7B"/>
    <w:rsid w:val="00EE7975"/>
    <w:rsid w:val="00EF0BB5"/>
    <w:rsid w:val="00EF123F"/>
    <w:rsid w:val="00EF13A3"/>
    <w:rsid w:val="00EF195E"/>
    <w:rsid w:val="00EF19C5"/>
    <w:rsid w:val="00EF3585"/>
    <w:rsid w:val="00EF365B"/>
    <w:rsid w:val="00EF3907"/>
    <w:rsid w:val="00EF3E9E"/>
    <w:rsid w:val="00EF417B"/>
    <w:rsid w:val="00EF46B0"/>
    <w:rsid w:val="00EF48E1"/>
    <w:rsid w:val="00EF4A33"/>
    <w:rsid w:val="00EF4A56"/>
    <w:rsid w:val="00EF4E6A"/>
    <w:rsid w:val="00EF4F51"/>
    <w:rsid w:val="00EF52C1"/>
    <w:rsid w:val="00EF54B4"/>
    <w:rsid w:val="00EF5852"/>
    <w:rsid w:val="00EF64B3"/>
    <w:rsid w:val="00EF6723"/>
    <w:rsid w:val="00EF6951"/>
    <w:rsid w:val="00EF6D92"/>
    <w:rsid w:val="00EF7162"/>
    <w:rsid w:val="00EF7891"/>
    <w:rsid w:val="00EF7EFC"/>
    <w:rsid w:val="00F00968"/>
    <w:rsid w:val="00F00A41"/>
    <w:rsid w:val="00F00A90"/>
    <w:rsid w:val="00F00BFF"/>
    <w:rsid w:val="00F01B4E"/>
    <w:rsid w:val="00F01C7C"/>
    <w:rsid w:val="00F01DCC"/>
    <w:rsid w:val="00F0229A"/>
    <w:rsid w:val="00F022DB"/>
    <w:rsid w:val="00F02505"/>
    <w:rsid w:val="00F027CD"/>
    <w:rsid w:val="00F02AC4"/>
    <w:rsid w:val="00F0312C"/>
    <w:rsid w:val="00F0327E"/>
    <w:rsid w:val="00F0343E"/>
    <w:rsid w:val="00F034BF"/>
    <w:rsid w:val="00F05256"/>
    <w:rsid w:val="00F052D9"/>
    <w:rsid w:val="00F05499"/>
    <w:rsid w:val="00F054A1"/>
    <w:rsid w:val="00F05CC3"/>
    <w:rsid w:val="00F0607A"/>
    <w:rsid w:val="00F06488"/>
    <w:rsid w:val="00F06613"/>
    <w:rsid w:val="00F067F9"/>
    <w:rsid w:val="00F0684F"/>
    <w:rsid w:val="00F06DA6"/>
    <w:rsid w:val="00F0711C"/>
    <w:rsid w:val="00F07126"/>
    <w:rsid w:val="00F0769B"/>
    <w:rsid w:val="00F07BE5"/>
    <w:rsid w:val="00F102B0"/>
    <w:rsid w:val="00F10654"/>
    <w:rsid w:val="00F10994"/>
    <w:rsid w:val="00F1113A"/>
    <w:rsid w:val="00F11542"/>
    <w:rsid w:val="00F11790"/>
    <w:rsid w:val="00F11B38"/>
    <w:rsid w:val="00F11B46"/>
    <w:rsid w:val="00F11B48"/>
    <w:rsid w:val="00F11D6A"/>
    <w:rsid w:val="00F11EA2"/>
    <w:rsid w:val="00F12696"/>
    <w:rsid w:val="00F13426"/>
    <w:rsid w:val="00F13AA7"/>
    <w:rsid w:val="00F13D1E"/>
    <w:rsid w:val="00F14C4A"/>
    <w:rsid w:val="00F154D8"/>
    <w:rsid w:val="00F157B9"/>
    <w:rsid w:val="00F16283"/>
    <w:rsid w:val="00F16345"/>
    <w:rsid w:val="00F16A9D"/>
    <w:rsid w:val="00F16B9F"/>
    <w:rsid w:val="00F16CA1"/>
    <w:rsid w:val="00F16EED"/>
    <w:rsid w:val="00F1745E"/>
    <w:rsid w:val="00F20112"/>
    <w:rsid w:val="00F207DA"/>
    <w:rsid w:val="00F2081A"/>
    <w:rsid w:val="00F20AA6"/>
    <w:rsid w:val="00F21137"/>
    <w:rsid w:val="00F21640"/>
    <w:rsid w:val="00F21880"/>
    <w:rsid w:val="00F21CB4"/>
    <w:rsid w:val="00F223F2"/>
    <w:rsid w:val="00F22BDA"/>
    <w:rsid w:val="00F22F33"/>
    <w:rsid w:val="00F234C1"/>
    <w:rsid w:val="00F23511"/>
    <w:rsid w:val="00F23A78"/>
    <w:rsid w:val="00F24067"/>
    <w:rsid w:val="00F2418E"/>
    <w:rsid w:val="00F24730"/>
    <w:rsid w:val="00F24C54"/>
    <w:rsid w:val="00F24E60"/>
    <w:rsid w:val="00F25374"/>
    <w:rsid w:val="00F2544C"/>
    <w:rsid w:val="00F255EB"/>
    <w:rsid w:val="00F25CB4"/>
    <w:rsid w:val="00F26196"/>
    <w:rsid w:val="00F263A1"/>
    <w:rsid w:val="00F264B4"/>
    <w:rsid w:val="00F26B66"/>
    <w:rsid w:val="00F27AD2"/>
    <w:rsid w:val="00F27D52"/>
    <w:rsid w:val="00F306C4"/>
    <w:rsid w:val="00F3123E"/>
    <w:rsid w:val="00F31D7A"/>
    <w:rsid w:val="00F31F9C"/>
    <w:rsid w:val="00F32F8B"/>
    <w:rsid w:val="00F33B20"/>
    <w:rsid w:val="00F33C22"/>
    <w:rsid w:val="00F33EEF"/>
    <w:rsid w:val="00F34CFD"/>
    <w:rsid w:val="00F35005"/>
    <w:rsid w:val="00F3580C"/>
    <w:rsid w:val="00F35B73"/>
    <w:rsid w:val="00F35D6B"/>
    <w:rsid w:val="00F35EF9"/>
    <w:rsid w:val="00F360DE"/>
    <w:rsid w:val="00F3618C"/>
    <w:rsid w:val="00F361F6"/>
    <w:rsid w:val="00F36466"/>
    <w:rsid w:val="00F366AE"/>
    <w:rsid w:val="00F36943"/>
    <w:rsid w:val="00F36D13"/>
    <w:rsid w:val="00F36F7F"/>
    <w:rsid w:val="00F3703D"/>
    <w:rsid w:val="00F37317"/>
    <w:rsid w:val="00F379B1"/>
    <w:rsid w:val="00F37CF0"/>
    <w:rsid w:val="00F37E1A"/>
    <w:rsid w:val="00F37F96"/>
    <w:rsid w:val="00F40A3B"/>
    <w:rsid w:val="00F40A71"/>
    <w:rsid w:val="00F410DB"/>
    <w:rsid w:val="00F410E1"/>
    <w:rsid w:val="00F411D4"/>
    <w:rsid w:val="00F416BF"/>
    <w:rsid w:val="00F41886"/>
    <w:rsid w:val="00F41B08"/>
    <w:rsid w:val="00F41C0D"/>
    <w:rsid w:val="00F41E6E"/>
    <w:rsid w:val="00F420B4"/>
    <w:rsid w:val="00F42364"/>
    <w:rsid w:val="00F42F55"/>
    <w:rsid w:val="00F42F66"/>
    <w:rsid w:val="00F43491"/>
    <w:rsid w:val="00F43965"/>
    <w:rsid w:val="00F440F1"/>
    <w:rsid w:val="00F44721"/>
    <w:rsid w:val="00F44A22"/>
    <w:rsid w:val="00F452A8"/>
    <w:rsid w:val="00F46008"/>
    <w:rsid w:val="00F461B5"/>
    <w:rsid w:val="00F46542"/>
    <w:rsid w:val="00F468EB"/>
    <w:rsid w:val="00F46A80"/>
    <w:rsid w:val="00F47259"/>
    <w:rsid w:val="00F4725B"/>
    <w:rsid w:val="00F472A2"/>
    <w:rsid w:val="00F47393"/>
    <w:rsid w:val="00F47808"/>
    <w:rsid w:val="00F5009C"/>
    <w:rsid w:val="00F5060D"/>
    <w:rsid w:val="00F50A6C"/>
    <w:rsid w:val="00F50E06"/>
    <w:rsid w:val="00F50FCD"/>
    <w:rsid w:val="00F51007"/>
    <w:rsid w:val="00F511AB"/>
    <w:rsid w:val="00F511DD"/>
    <w:rsid w:val="00F51A64"/>
    <w:rsid w:val="00F5252F"/>
    <w:rsid w:val="00F52C81"/>
    <w:rsid w:val="00F52F5A"/>
    <w:rsid w:val="00F52FF8"/>
    <w:rsid w:val="00F5339F"/>
    <w:rsid w:val="00F535E3"/>
    <w:rsid w:val="00F53EC5"/>
    <w:rsid w:val="00F53F3E"/>
    <w:rsid w:val="00F53F4C"/>
    <w:rsid w:val="00F540DF"/>
    <w:rsid w:val="00F540E0"/>
    <w:rsid w:val="00F54A2E"/>
    <w:rsid w:val="00F54BA4"/>
    <w:rsid w:val="00F54C7E"/>
    <w:rsid w:val="00F54D82"/>
    <w:rsid w:val="00F55052"/>
    <w:rsid w:val="00F55505"/>
    <w:rsid w:val="00F561C4"/>
    <w:rsid w:val="00F563BB"/>
    <w:rsid w:val="00F564A3"/>
    <w:rsid w:val="00F56850"/>
    <w:rsid w:val="00F56A5E"/>
    <w:rsid w:val="00F56D45"/>
    <w:rsid w:val="00F56F4E"/>
    <w:rsid w:val="00F572D5"/>
    <w:rsid w:val="00F6091F"/>
    <w:rsid w:val="00F60D1C"/>
    <w:rsid w:val="00F611FD"/>
    <w:rsid w:val="00F6139D"/>
    <w:rsid w:val="00F61A67"/>
    <w:rsid w:val="00F61D6E"/>
    <w:rsid w:val="00F62020"/>
    <w:rsid w:val="00F62254"/>
    <w:rsid w:val="00F62AA8"/>
    <w:rsid w:val="00F62D7E"/>
    <w:rsid w:val="00F639DC"/>
    <w:rsid w:val="00F63A2E"/>
    <w:rsid w:val="00F63E10"/>
    <w:rsid w:val="00F64612"/>
    <w:rsid w:val="00F64AC0"/>
    <w:rsid w:val="00F64C7B"/>
    <w:rsid w:val="00F64DF9"/>
    <w:rsid w:val="00F6527D"/>
    <w:rsid w:val="00F65AC5"/>
    <w:rsid w:val="00F671EC"/>
    <w:rsid w:val="00F67263"/>
    <w:rsid w:val="00F67419"/>
    <w:rsid w:val="00F67646"/>
    <w:rsid w:val="00F67731"/>
    <w:rsid w:val="00F7049A"/>
    <w:rsid w:val="00F707A1"/>
    <w:rsid w:val="00F709C7"/>
    <w:rsid w:val="00F70B8F"/>
    <w:rsid w:val="00F70D8A"/>
    <w:rsid w:val="00F711C4"/>
    <w:rsid w:val="00F7173A"/>
    <w:rsid w:val="00F71D79"/>
    <w:rsid w:val="00F71F20"/>
    <w:rsid w:val="00F72599"/>
    <w:rsid w:val="00F726D5"/>
    <w:rsid w:val="00F7271B"/>
    <w:rsid w:val="00F728A6"/>
    <w:rsid w:val="00F72D44"/>
    <w:rsid w:val="00F731C5"/>
    <w:rsid w:val="00F73516"/>
    <w:rsid w:val="00F735BC"/>
    <w:rsid w:val="00F73612"/>
    <w:rsid w:val="00F73634"/>
    <w:rsid w:val="00F73738"/>
    <w:rsid w:val="00F73948"/>
    <w:rsid w:val="00F73A24"/>
    <w:rsid w:val="00F73BC2"/>
    <w:rsid w:val="00F73ECC"/>
    <w:rsid w:val="00F741AD"/>
    <w:rsid w:val="00F7428C"/>
    <w:rsid w:val="00F74470"/>
    <w:rsid w:val="00F744D0"/>
    <w:rsid w:val="00F745F1"/>
    <w:rsid w:val="00F75792"/>
    <w:rsid w:val="00F75D9D"/>
    <w:rsid w:val="00F76266"/>
    <w:rsid w:val="00F763DF"/>
    <w:rsid w:val="00F7649A"/>
    <w:rsid w:val="00F7656C"/>
    <w:rsid w:val="00F76643"/>
    <w:rsid w:val="00F76E0A"/>
    <w:rsid w:val="00F76F76"/>
    <w:rsid w:val="00F77752"/>
    <w:rsid w:val="00F778D1"/>
    <w:rsid w:val="00F7796A"/>
    <w:rsid w:val="00F779E2"/>
    <w:rsid w:val="00F77E19"/>
    <w:rsid w:val="00F80466"/>
    <w:rsid w:val="00F80C82"/>
    <w:rsid w:val="00F80DB3"/>
    <w:rsid w:val="00F81290"/>
    <w:rsid w:val="00F81449"/>
    <w:rsid w:val="00F8249E"/>
    <w:rsid w:val="00F82D34"/>
    <w:rsid w:val="00F82ED0"/>
    <w:rsid w:val="00F832FB"/>
    <w:rsid w:val="00F83AA2"/>
    <w:rsid w:val="00F84A9A"/>
    <w:rsid w:val="00F84D62"/>
    <w:rsid w:val="00F8539F"/>
    <w:rsid w:val="00F853C7"/>
    <w:rsid w:val="00F85434"/>
    <w:rsid w:val="00F8592D"/>
    <w:rsid w:val="00F85B5C"/>
    <w:rsid w:val="00F85E93"/>
    <w:rsid w:val="00F85F2A"/>
    <w:rsid w:val="00F85FA6"/>
    <w:rsid w:val="00F862A2"/>
    <w:rsid w:val="00F87127"/>
    <w:rsid w:val="00F87186"/>
    <w:rsid w:val="00F87338"/>
    <w:rsid w:val="00F8753A"/>
    <w:rsid w:val="00F876B4"/>
    <w:rsid w:val="00F87A86"/>
    <w:rsid w:val="00F87CD1"/>
    <w:rsid w:val="00F87FA7"/>
    <w:rsid w:val="00F90268"/>
    <w:rsid w:val="00F90542"/>
    <w:rsid w:val="00F9098C"/>
    <w:rsid w:val="00F90BB5"/>
    <w:rsid w:val="00F90EAD"/>
    <w:rsid w:val="00F91CE8"/>
    <w:rsid w:val="00F92123"/>
    <w:rsid w:val="00F92295"/>
    <w:rsid w:val="00F931A5"/>
    <w:rsid w:val="00F938A2"/>
    <w:rsid w:val="00F93EC6"/>
    <w:rsid w:val="00F93EDF"/>
    <w:rsid w:val="00F93F4A"/>
    <w:rsid w:val="00F94063"/>
    <w:rsid w:val="00F941DA"/>
    <w:rsid w:val="00F94472"/>
    <w:rsid w:val="00F94886"/>
    <w:rsid w:val="00F94C8E"/>
    <w:rsid w:val="00F950D1"/>
    <w:rsid w:val="00F9587F"/>
    <w:rsid w:val="00F958D0"/>
    <w:rsid w:val="00F95CF1"/>
    <w:rsid w:val="00F9623C"/>
    <w:rsid w:val="00F97268"/>
    <w:rsid w:val="00F97C4C"/>
    <w:rsid w:val="00F97CBA"/>
    <w:rsid w:val="00F97D41"/>
    <w:rsid w:val="00FA0A3C"/>
    <w:rsid w:val="00FA0B67"/>
    <w:rsid w:val="00FA101D"/>
    <w:rsid w:val="00FA149F"/>
    <w:rsid w:val="00FA14CA"/>
    <w:rsid w:val="00FA19A9"/>
    <w:rsid w:val="00FA264F"/>
    <w:rsid w:val="00FA2CE6"/>
    <w:rsid w:val="00FA2D92"/>
    <w:rsid w:val="00FA2E10"/>
    <w:rsid w:val="00FA2FCD"/>
    <w:rsid w:val="00FA3750"/>
    <w:rsid w:val="00FA3773"/>
    <w:rsid w:val="00FA3B8D"/>
    <w:rsid w:val="00FA426A"/>
    <w:rsid w:val="00FA45E4"/>
    <w:rsid w:val="00FA4731"/>
    <w:rsid w:val="00FA54BC"/>
    <w:rsid w:val="00FA5B04"/>
    <w:rsid w:val="00FA5EE2"/>
    <w:rsid w:val="00FA6034"/>
    <w:rsid w:val="00FA6256"/>
    <w:rsid w:val="00FA630B"/>
    <w:rsid w:val="00FA650F"/>
    <w:rsid w:val="00FA66D5"/>
    <w:rsid w:val="00FA674B"/>
    <w:rsid w:val="00FA68A1"/>
    <w:rsid w:val="00FA698E"/>
    <w:rsid w:val="00FA6AF5"/>
    <w:rsid w:val="00FA6BB8"/>
    <w:rsid w:val="00FA6FC6"/>
    <w:rsid w:val="00FA720C"/>
    <w:rsid w:val="00FA762E"/>
    <w:rsid w:val="00FA7A1B"/>
    <w:rsid w:val="00FA7D5B"/>
    <w:rsid w:val="00FB0002"/>
    <w:rsid w:val="00FB006C"/>
    <w:rsid w:val="00FB03F1"/>
    <w:rsid w:val="00FB0626"/>
    <w:rsid w:val="00FB063E"/>
    <w:rsid w:val="00FB0701"/>
    <w:rsid w:val="00FB0845"/>
    <w:rsid w:val="00FB0C0D"/>
    <w:rsid w:val="00FB10A5"/>
    <w:rsid w:val="00FB121C"/>
    <w:rsid w:val="00FB1234"/>
    <w:rsid w:val="00FB1272"/>
    <w:rsid w:val="00FB136E"/>
    <w:rsid w:val="00FB163A"/>
    <w:rsid w:val="00FB1D80"/>
    <w:rsid w:val="00FB2BB4"/>
    <w:rsid w:val="00FB2CA4"/>
    <w:rsid w:val="00FB308D"/>
    <w:rsid w:val="00FB3254"/>
    <w:rsid w:val="00FB3402"/>
    <w:rsid w:val="00FB34C4"/>
    <w:rsid w:val="00FB3B34"/>
    <w:rsid w:val="00FB3B54"/>
    <w:rsid w:val="00FB3C9E"/>
    <w:rsid w:val="00FB3E95"/>
    <w:rsid w:val="00FB3F35"/>
    <w:rsid w:val="00FB40F5"/>
    <w:rsid w:val="00FB45E1"/>
    <w:rsid w:val="00FB4B41"/>
    <w:rsid w:val="00FB4C21"/>
    <w:rsid w:val="00FB4CC0"/>
    <w:rsid w:val="00FB4D44"/>
    <w:rsid w:val="00FB50FA"/>
    <w:rsid w:val="00FB60B5"/>
    <w:rsid w:val="00FB6817"/>
    <w:rsid w:val="00FB6BFB"/>
    <w:rsid w:val="00FB6EE6"/>
    <w:rsid w:val="00FB7BC3"/>
    <w:rsid w:val="00FC0679"/>
    <w:rsid w:val="00FC07F9"/>
    <w:rsid w:val="00FC096B"/>
    <w:rsid w:val="00FC09D8"/>
    <w:rsid w:val="00FC0CEF"/>
    <w:rsid w:val="00FC0F81"/>
    <w:rsid w:val="00FC106E"/>
    <w:rsid w:val="00FC127C"/>
    <w:rsid w:val="00FC17F6"/>
    <w:rsid w:val="00FC1F82"/>
    <w:rsid w:val="00FC2532"/>
    <w:rsid w:val="00FC2799"/>
    <w:rsid w:val="00FC28C7"/>
    <w:rsid w:val="00FC2EDF"/>
    <w:rsid w:val="00FC3125"/>
    <w:rsid w:val="00FC370D"/>
    <w:rsid w:val="00FC3932"/>
    <w:rsid w:val="00FC3A25"/>
    <w:rsid w:val="00FC3B84"/>
    <w:rsid w:val="00FC3D36"/>
    <w:rsid w:val="00FC4D91"/>
    <w:rsid w:val="00FC5981"/>
    <w:rsid w:val="00FC5BA6"/>
    <w:rsid w:val="00FC6448"/>
    <w:rsid w:val="00FC691B"/>
    <w:rsid w:val="00FC7BCA"/>
    <w:rsid w:val="00FD02C2"/>
    <w:rsid w:val="00FD08D3"/>
    <w:rsid w:val="00FD09A2"/>
    <w:rsid w:val="00FD0CC9"/>
    <w:rsid w:val="00FD11CF"/>
    <w:rsid w:val="00FD1234"/>
    <w:rsid w:val="00FD1926"/>
    <w:rsid w:val="00FD1C45"/>
    <w:rsid w:val="00FD1C79"/>
    <w:rsid w:val="00FD1D08"/>
    <w:rsid w:val="00FD1D19"/>
    <w:rsid w:val="00FD25F8"/>
    <w:rsid w:val="00FD2E82"/>
    <w:rsid w:val="00FD31EA"/>
    <w:rsid w:val="00FD3723"/>
    <w:rsid w:val="00FD3742"/>
    <w:rsid w:val="00FD4134"/>
    <w:rsid w:val="00FD4338"/>
    <w:rsid w:val="00FD4A74"/>
    <w:rsid w:val="00FD4CE9"/>
    <w:rsid w:val="00FD5497"/>
    <w:rsid w:val="00FD5859"/>
    <w:rsid w:val="00FD59BA"/>
    <w:rsid w:val="00FD5FC1"/>
    <w:rsid w:val="00FD640B"/>
    <w:rsid w:val="00FD677B"/>
    <w:rsid w:val="00FD6AB0"/>
    <w:rsid w:val="00FD6F2E"/>
    <w:rsid w:val="00FD71E2"/>
    <w:rsid w:val="00FD73F0"/>
    <w:rsid w:val="00FD76F7"/>
    <w:rsid w:val="00FE00A4"/>
    <w:rsid w:val="00FE0440"/>
    <w:rsid w:val="00FE053E"/>
    <w:rsid w:val="00FE0AD3"/>
    <w:rsid w:val="00FE0F92"/>
    <w:rsid w:val="00FE1650"/>
    <w:rsid w:val="00FE19DE"/>
    <w:rsid w:val="00FE2434"/>
    <w:rsid w:val="00FE2BC2"/>
    <w:rsid w:val="00FE2D59"/>
    <w:rsid w:val="00FE2D5A"/>
    <w:rsid w:val="00FE3AE8"/>
    <w:rsid w:val="00FE3B41"/>
    <w:rsid w:val="00FE42DD"/>
    <w:rsid w:val="00FE433F"/>
    <w:rsid w:val="00FE46CF"/>
    <w:rsid w:val="00FE4F51"/>
    <w:rsid w:val="00FE5164"/>
    <w:rsid w:val="00FE5D00"/>
    <w:rsid w:val="00FE6129"/>
    <w:rsid w:val="00FE642A"/>
    <w:rsid w:val="00FE6929"/>
    <w:rsid w:val="00FE6C57"/>
    <w:rsid w:val="00FE6D18"/>
    <w:rsid w:val="00FE738C"/>
    <w:rsid w:val="00FE7949"/>
    <w:rsid w:val="00FE7A45"/>
    <w:rsid w:val="00FE7F66"/>
    <w:rsid w:val="00FF08E4"/>
    <w:rsid w:val="00FF189B"/>
    <w:rsid w:val="00FF1B17"/>
    <w:rsid w:val="00FF1F90"/>
    <w:rsid w:val="00FF1FD6"/>
    <w:rsid w:val="00FF2010"/>
    <w:rsid w:val="00FF20EB"/>
    <w:rsid w:val="00FF234E"/>
    <w:rsid w:val="00FF2504"/>
    <w:rsid w:val="00FF284A"/>
    <w:rsid w:val="00FF2C05"/>
    <w:rsid w:val="00FF2CFE"/>
    <w:rsid w:val="00FF2FFA"/>
    <w:rsid w:val="00FF3AF6"/>
    <w:rsid w:val="00FF3D93"/>
    <w:rsid w:val="00FF44C7"/>
    <w:rsid w:val="00FF4643"/>
    <w:rsid w:val="00FF4645"/>
    <w:rsid w:val="00FF4C30"/>
    <w:rsid w:val="00FF4F93"/>
    <w:rsid w:val="00FF5B1D"/>
    <w:rsid w:val="00FF5D46"/>
    <w:rsid w:val="00FF625B"/>
    <w:rsid w:val="00FF6319"/>
    <w:rsid w:val="00FF6323"/>
    <w:rsid w:val="00FF63AA"/>
    <w:rsid w:val="00FF6BCF"/>
    <w:rsid w:val="00FF6CBA"/>
    <w:rsid w:val="00FF714F"/>
    <w:rsid w:val="00FF7153"/>
    <w:rsid w:val="00FF716C"/>
    <w:rsid w:val="00FF7274"/>
    <w:rsid w:val="00FF73A0"/>
    <w:rsid w:val="00FF7497"/>
    <w:rsid w:val="00FF7514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F8FE2"/>
  <w15:chartTrackingRefBased/>
  <w15:docId w15:val="{0EEAFEEE-0161-4F9A-9CBA-11BE44E5B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6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D1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kern w:val="28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"/>
    <w:basedOn w:val="Normalny"/>
    <w:next w:val="Normalny"/>
    <w:link w:val="Nagwek1Znak"/>
    <w:uiPriority w:val="99"/>
    <w:qFormat/>
    <w:rsid w:val="006611B1"/>
    <w:pPr>
      <w:keepNext/>
      <w:widowControl/>
      <w:numPr>
        <w:numId w:val="35"/>
      </w:numPr>
      <w:jc w:val="center"/>
      <w:outlineLvl w:val="0"/>
    </w:pPr>
    <w:rPr>
      <w:rFonts w:ascii="Times New Roman" w:hAnsi="Times New Roman" w:cs="Times New Roman"/>
      <w:b/>
      <w:kern w:val="0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"/>
    <w:basedOn w:val="Normalny"/>
    <w:next w:val="Normalny"/>
    <w:link w:val="Nagwek2Znak"/>
    <w:uiPriority w:val="99"/>
    <w:qFormat/>
    <w:rsid w:val="006611B1"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1599"/>
    <w:pPr>
      <w:keepNext/>
      <w:numPr>
        <w:ilvl w:val="2"/>
        <w:numId w:val="35"/>
      </w:numPr>
      <w:ind w:right="708"/>
      <w:outlineLvl w:val="2"/>
    </w:pPr>
    <w:rPr>
      <w:rFonts w:ascii="Arial" w:hAnsi="Arial" w:cs="Times New Roman"/>
      <w:b/>
      <w:bCs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11B1"/>
    <w:pPr>
      <w:keepNext/>
      <w:numPr>
        <w:ilvl w:val="3"/>
        <w:numId w:val="3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11B1"/>
    <w:pPr>
      <w:keepNext/>
      <w:widowControl/>
      <w:numPr>
        <w:ilvl w:val="4"/>
        <w:numId w:val="35"/>
      </w:numPr>
      <w:jc w:val="both"/>
      <w:outlineLvl w:val="4"/>
    </w:pPr>
    <w:rPr>
      <w:rFonts w:ascii="Arial" w:hAnsi="Arial" w:cs="Times New Roman"/>
      <w:b/>
      <w:bCs/>
      <w:u w:val="single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11B1"/>
    <w:pPr>
      <w:numPr>
        <w:ilvl w:val="5"/>
        <w:numId w:val="35"/>
      </w:numPr>
      <w:spacing w:before="240" w:after="60"/>
      <w:outlineLvl w:val="5"/>
    </w:pPr>
    <w:rPr>
      <w:rFonts w:ascii="Calibri" w:hAnsi="Calibri" w:cs="Times New Roman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611B1"/>
    <w:pPr>
      <w:numPr>
        <w:ilvl w:val="6"/>
        <w:numId w:val="35"/>
      </w:numPr>
      <w:spacing w:before="240" w:after="60"/>
      <w:outlineLvl w:val="6"/>
    </w:pPr>
    <w:rPr>
      <w:rFonts w:ascii="Calibri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611B1"/>
    <w:pPr>
      <w:numPr>
        <w:ilvl w:val="7"/>
        <w:numId w:val="35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611B1"/>
    <w:pPr>
      <w:numPr>
        <w:ilvl w:val="8"/>
        <w:numId w:val="35"/>
      </w:numPr>
      <w:spacing w:before="240" w:after="60"/>
      <w:outlineLvl w:val="8"/>
    </w:pPr>
    <w:rPr>
      <w:rFonts w:ascii="Cambria" w:hAnsi="Cambria" w:cs="Times New Roman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atasheet title Znak,1 Znak,h1 Znak,level 1 Znak,Level 1 Head Znak,H1 Znak,Heading AJS Znak,Section Heading Znak,Kapitel Znak,Arial 14 Fett Znak,Arial 14 Fett1 Znak,Arial 14 Fett2 Znak,Arial 16 Fett Znak,Header 1 Znak,Head 1 Znak"/>
    <w:link w:val="Nagwek1"/>
    <w:uiPriority w:val="99"/>
    <w:rsid w:val="006611B1"/>
    <w:rPr>
      <w:rFonts w:ascii="Times New Roman" w:eastAsia="Times New Roman" w:hAnsi="Times New Roman"/>
      <w:b/>
      <w:lang w:val="x-none"/>
    </w:rPr>
  </w:style>
  <w:style w:type="character" w:customStyle="1" w:styleId="Nagwek2Znak">
    <w:name w:val="Nagłówek 2 Znak"/>
    <w:aliases w:val="2 Znak,Header 2 Znak,H2 Znak,UNDERRUBRIK 1-2 Znak,Level 2 Znak,Reset numbering Znak,Abschnitt Znak,Arial 12 Fett Kursiv Znak,2 headline Znak,h Znak,H21 Znak,H22 Znak,HD2 Znak,PIM2 Znak,wally's numerowanie 1 Znak"/>
    <w:link w:val="Nagwek2"/>
    <w:uiPriority w:val="99"/>
    <w:rsid w:val="006611B1"/>
    <w:rPr>
      <w:rFonts w:ascii="Arial" w:eastAsia="Times New Roman" w:hAnsi="Arial"/>
      <w:b/>
      <w:bCs/>
      <w:i/>
      <w:iCs/>
      <w:sz w:val="28"/>
      <w:szCs w:val="28"/>
      <w:lang w:val="x-none"/>
    </w:rPr>
  </w:style>
  <w:style w:type="character" w:customStyle="1" w:styleId="Nagwek4Znak">
    <w:name w:val="Nagłówek 4 Znak"/>
    <w:link w:val="Nagwek4"/>
    <w:uiPriority w:val="99"/>
    <w:rsid w:val="006611B1"/>
    <w:rPr>
      <w:rFonts w:ascii="Times New Roman" w:eastAsia="Times New Roman" w:hAnsi="Times New Roman"/>
      <w:b/>
      <w:bCs/>
      <w:kern w:val="28"/>
      <w:sz w:val="28"/>
      <w:szCs w:val="28"/>
      <w:lang w:val="x-none"/>
    </w:rPr>
  </w:style>
  <w:style w:type="character" w:customStyle="1" w:styleId="Nagwek5Znak">
    <w:name w:val="Nagłówek 5 Znak"/>
    <w:link w:val="Nagwek5"/>
    <w:uiPriority w:val="99"/>
    <w:rsid w:val="006611B1"/>
    <w:rPr>
      <w:rFonts w:ascii="Arial" w:eastAsia="Times New Roman" w:hAnsi="Arial"/>
      <w:b/>
      <w:bCs/>
      <w:kern w:val="28"/>
      <w:u w:val="single"/>
      <w:lang w:val="x-none"/>
    </w:rPr>
  </w:style>
  <w:style w:type="character" w:customStyle="1" w:styleId="Nagwek6Znak">
    <w:name w:val="Nagłówek 6 Znak"/>
    <w:link w:val="Nagwek6"/>
    <w:uiPriority w:val="99"/>
    <w:rsid w:val="006611B1"/>
    <w:rPr>
      <w:rFonts w:eastAsia="Times New Roman"/>
      <w:b/>
      <w:bCs/>
      <w:kern w:val="28"/>
      <w:lang w:val="x-none"/>
    </w:rPr>
  </w:style>
  <w:style w:type="character" w:customStyle="1" w:styleId="Nagwek7Znak">
    <w:name w:val="Nagłówek 7 Znak"/>
    <w:link w:val="Nagwek7"/>
    <w:uiPriority w:val="99"/>
    <w:rsid w:val="006611B1"/>
    <w:rPr>
      <w:rFonts w:eastAsia="Times New Roman"/>
      <w:kern w:val="28"/>
      <w:sz w:val="24"/>
      <w:szCs w:val="24"/>
      <w:lang w:val="x-none"/>
    </w:rPr>
  </w:style>
  <w:style w:type="character" w:customStyle="1" w:styleId="Nagwek8Znak">
    <w:name w:val="Nagłówek 8 Znak"/>
    <w:link w:val="Nagwek8"/>
    <w:uiPriority w:val="99"/>
    <w:rsid w:val="006611B1"/>
    <w:rPr>
      <w:rFonts w:eastAsia="Times New Roman"/>
      <w:i/>
      <w:iCs/>
      <w:kern w:val="28"/>
      <w:sz w:val="24"/>
      <w:szCs w:val="24"/>
      <w:lang w:val="x-none"/>
    </w:rPr>
  </w:style>
  <w:style w:type="character" w:customStyle="1" w:styleId="Nagwek9Znak">
    <w:name w:val="Nagłówek 9 Znak"/>
    <w:link w:val="Nagwek9"/>
    <w:uiPriority w:val="99"/>
    <w:rsid w:val="006611B1"/>
    <w:rPr>
      <w:rFonts w:ascii="Cambria" w:eastAsia="Times New Roman" w:hAnsi="Cambria"/>
      <w:kern w:val="28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rsid w:val="006611B1"/>
    <w:pPr>
      <w:widowControl/>
      <w:ind w:left="567" w:hanging="283"/>
      <w:jc w:val="both"/>
    </w:pPr>
    <w:rPr>
      <w:rFonts w:ascii="Arial" w:hAnsi="Arial" w:cs="Times New Roman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6611B1"/>
    <w:rPr>
      <w:rFonts w:ascii="Arial" w:eastAsia="Times New Roman" w:hAnsi="Arial" w:cs="Arial"/>
      <w:kern w:val="2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611B1"/>
    <w:pPr>
      <w:widowControl/>
      <w:overflowPunct/>
      <w:spacing w:after="120"/>
      <w:ind w:left="283"/>
      <w:textAlignment w:val="auto"/>
    </w:pPr>
    <w:rPr>
      <w:rFonts w:ascii="Arial" w:hAnsi="Arial" w:cs="Times New Roman"/>
      <w:kern w:val="0"/>
      <w:lang w:val="en-GB"/>
    </w:rPr>
  </w:style>
  <w:style w:type="character" w:customStyle="1" w:styleId="TekstpodstawowywcityZnak">
    <w:name w:val="Tekst podstawowy wcięty Znak"/>
    <w:link w:val="Tekstpodstawowywcity"/>
    <w:uiPriority w:val="99"/>
    <w:rsid w:val="006611B1"/>
    <w:rPr>
      <w:rFonts w:ascii="Arial" w:eastAsia="Times New Roman" w:hAnsi="Arial" w:cs="Arial"/>
      <w:sz w:val="20"/>
      <w:szCs w:val="20"/>
      <w:lang w:val="en-GB" w:eastAsia="pl-PL"/>
    </w:rPr>
  </w:style>
  <w:style w:type="paragraph" w:styleId="Tekstpodstawowy3">
    <w:name w:val="Body Text 3"/>
    <w:basedOn w:val="Normalny"/>
    <w:link w:val="Tekstpodstawowy3Znak"/>
    <w:uiPriority w:val="99"/>
    <w:rsid w:val="006611B1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611B1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uiPriority w:val="99"/>
    <w:rsid w:val="006611B1"/>
    <w:pPr>
      <w:spacing w:before="60"/>
      <w:jc w:val="both"/>
    </w:pPr>
    <w:rPr>
      <w:rFonts w:ascii="Arial" w:hAnsi="Arial" w:cs="Times New Roman"/>
      <w:kern w:val="0"/>
      <w:sz w:val="23"/>
      <w:szCs w:val="23"/>
      <w:lang w:val="x-none"/>
    </w:rPr>
  </w:style>
  <w:style w:type="paragraph" w:customStyle="1" w:styleId="ProPublico">
    <w:name w:val="ProPublico"/>
    <w:uiPriority w:val="99"/>
    <w:rsid w:val="006611B1"/>
    <w:pPr>
      <w:widowControl w:val="0"/>
      <w:overflowPunct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6611B1"/>
    <w:pPr>
      <w:widowControl/>
      <w:ind w:left="426" w:hanging="284"/>
      <w:jc w:val="both"/>
    </w:pPr>
    <w:rPr>
      <w:rFonts w:ascii="Arial" w:hAnsi="Arial" w:cs="Times New Roman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6611B1"/>
    <w:rPr>
      <w:rFonts w:ascii="Arial" w:eastAsia="Times New Roman" w:hAnsi="Arial" w:cs="Arial"/>
      <w:kern w:val="28"/>
      <w:sz w:val="20"/>
      <w:szCs w:val="20"/>
      <w:lang w:eastAsia="pl-PL"/>
    </w:rPr>
  </w:style>
  <w:style w:type="paragraph" w:styleId="Tekstblokowy">
    <w:name w:val="Block Text"/>
    <w:basedOn w:val="Normalny"/>
    <w:uiPriority w:val="99"/>
    <w:rsid w:val="006611B1"/>
    <w:pPr>
      <w:widowControl/>
      <w:tabs>
        <w:tab w:val="left" w:pos="0"/>
      </w:tabs>
      <w:ind w:left="567" w:right="-3" w:hanging="283"/>
      <w:jc w:val="both"/>
    </w:pPr>
    <w:rPr>
      <w:rFonts w:ascii="Arial" w:hAnsi="Arial" w:cs="Arial"/>
    </w:rPr>
  </w:style>
  <w:style w:type="character" w:styleId="Hipercze">
    <w:name w:val="Hyperlink"/>
    <w:uiPriority w:val="99"/>
    <w:rsid w:val="006611B1"/>
    <w:rPr>
      <w:color w:val="0000FF"/>
      <w:u w:val="single"/>
    </w:rPr>
  </w:style>
  <w:style w:type="character" w:customStyle="1" w:styleId="ListanumerowanaZnak">
    <w:name w:val="Lista numerowana Znak"/>
    <w:link w:val="Listanumerowana"/>
    <w:rsid w:val="006611B1"/>
    <w:rPr>
      <w:rFonts w:ascii="Arial" w:eastAsia="Times New Roman" w:hAnsi="Arial" w:cs="Arial"/>
      <w:sz w:val="23"/>
      <w:szCs w:val="23"/>
      <w:lang w:eastAsia="pl-PL"/>
    </w:rPr>
  </w:style>
  <w:style w:type="paragraph" w:styleId="Nagwek">
    <w:name w:val="header"/>
    <w:basedOn w:val="Normalny"/>
    <w:link w:val="NagwekZnak"/>
    <w:uiPriority w:val="99"/>
    <w:rsid w:val="006611B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611B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611B1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611B1"/>
    <w:pPr>
      <w:spacing w:after="120"/>
    </w:pPr>
    <w:rPr>
      <w:rFonts w:ascii="Times New Roman" w:hAnsi="Times New Roman" w:cs="Times New Roman"/>
      <w:kern w:val="0"/>
      <w:sz w:val="24"/>
      <w:lang w:val="x-none"/>
    </w:rPr>
  </w:style>
  <w:style w:type="character" w:customStyle="1" w:styleId="TekstpodstawowyZnak">
    <w:name w:val="Tekst podstawowy Znak"/>
    <w:link w:val="Tekstpodstawowy"/>
    <w:uiPriority w:val="99"/>
    <w:rsid w:val="006611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rsid w:val="006611B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Standardowy0">
    <w:name w:val="Standardowy.+"/>
    <w:uiPriority w:val="99"/>
    <w:rsid w:val="006611B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St4-punkt">
    <w:name w:val="St4-punkt"/>
    <w:uiPriority w:val="99"/>
    <w:rsid w:val="006611B1"/>
    <w:pPr>
      <w:widowControl w:val="0"/>
      <w:overflowPunct w:val="0"/>
      <w:autoSpaceDE w:val="0"/>
      <w:autoSpaceDN w:val="0"/>
      <w:adjustRightInd w:val="0"/>
      <w:ind w:left="680" w:hanging="34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Tekstpodstawowy21">
    <w:name w:val="Tekst podstawowy 21"/>
    <w:basedOn w:val="Normalny"/>
    <w:uiPriority w:val="99"/>
    <w:rsid w:val="006611B1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1">
    <w:name w:val="Tekst podstawowy 31"/>
    <w:basedOn w:val="Normalny"/>
    <w:uiPriority w:val="99"/>
    <w:rsid w:val="006611B1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styleId="Tekstdymka">
    <w:name w:val="Balloon Text"/>
    <w:basedOn w:val="Normalny"/>
    <w:link w:val="TekstdymkaZnak"/>
    <w:uiPriority w:val="99"/>
    <w:rsid w:val="006611B1"/>
    <w:rPr>
      <w:rFonts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rsid w:val="006611B1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customStyle="1" w:styleId="Default">
    <w:name w:val="Default"/>
    <w:qFormat/>
    <w:rsid w:val="006611B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6611B1"/>
    <w:rPr>
      <w:rFonts w:cs="Times New Roman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styleId="Odwoanieprzypisukocowego">
    <w:name w:val="endnote reference"/>
    <w:rsid w:val="006611B1"/>
    <w:rPr>
      <w:vertAlign w:val="superscript"/>
    </w:rPr>
  </w:style>
  <w:style w:type="paragraph" w:customStyle="1" w:styleId="Punktnumerowany">
    <w:name w:val="Punkt numerowany"/>
    <w:basedOn w:val="Normalny"/>
    <w:rsid w:val="006611B1"/>
    <w:pPr>
      <w:widowControl/>
      <w:numPr>
        <w:numId w:val="4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Tytul12">
    <w:name w:val="Tytul12"/>
    <w:basedOn w:val="Podtytu"/>
    <w:rsid w:val="006611B1"/>
    <w:pPr>
      <w:widowControl/>
      <w:overflowPunct/>
      <w:autoSpaceDE/>
      <w:autoSpaceDN/>
      <w:adjustRightInd/>
      <w:spacing w:before="240" w:after="0"/>
      <w:textAlignment w:val="auto"/>
      <w:outlineLvl w:val="9"/>
    </w:pPr>
    <w:rPr>
      <w:rFonts w:ascii="Times New Roman" w:hAnsi="Times New Roman"/>
      <w:b/>
      <w:kern w:val="0"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611B1"/>
    <w:pPr>
      <w:spacing w:after="60"/>
      <w:jc w:val="center"/>
      <w:outlineLvl w:val="1"/>
    </w:pPr>
    <w:rPr>
      <w:rFonts w:ascii="Cambria" w:hAnsi="Cambria" w:cs="Times New Roman"/>
      <w:sz w:val="24"/>
      <w:szCs w:val="24"/>
      <w:lang w:val="x-none"/>
    </w:rPr>
  </w:style>
  <w:style w:type="character" w:customStyle="1" w:styleId="PodtytuZnak">
    <w:name w:val="Podtytuł Znak"/>
    <w:link w:val="Podtytu"/>
    <w:uiPriority w:val="99"/>
    <w:rsid w:val="006611B1"/>
    <w:rPr>
      <w:rFonts w:ascii="Cambria" w:eastAsia="Times New Roman" w:hAnsi="Cambria" w:cs="Times New Roman"/>
      <w:kern w:val="28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611B1"/>
    <w:pPr>
      <w:widowControl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kern w:val="0"/>
      <w:sz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611B1"/>
    <w:rPr>
      <w:rFonts w:ascii="Times New Roman" w:eastAsia="Times New Roman" w:hAnsi="Times New Roman" w:cs="Times New Roman"/>
      <w:sz w:val="24"/>
      <w:szCs w:val="20"/>
    </w:rPr>
  </w:style>
  <w:style w:type="paragraph" w:customStyle="1" w:styleId="ksika">
    <w:name w:val="książka"/>
    <w:basedOn w:val="Normalny"/>
    <w:rsid w:val="006611B1"/>
    <w:pPr>
      <w:widowControl/>
      <w:overflowPunct/>
      <w:autoSpaceDE/>
      <w:autoSpaceDN/>
      <w:adjustRightInd/>
      <w:jc w:val="center"/>
      <w:textAlignment w:val="auto"/>
    </w:pPr>
    <w:rPr>
      <w:rFonts w:ascii="Arial" w:hAnsi="Arial" w:cs="Times New Roman"/>
      <w:spacing w:val="-20"/>
      <w:kern w:val="0"/>
    </w:rPr>
  </w:style>
  <w:style w:type="paragraph" w:styleId="Akapitzlist">
    <w:name w:val="List Paragraph"/>
    <w:aliases w:val="CW_Lista,Wypunktowanie,L1,Numerowanie,Akapit z listą BS,Bulleted list,Akapit z listą5,Akapit normalny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6611B1"/>
    <w:pPr>
      <w:widowControl/>
      <w:overflowPunct/>
      <w:autoSpaceDE/>
      <w:autoSpaceDN/>
      <w:adjustRightInd/>
      <w:ind w:left="720"/>
      <w:textAlignment w:val="auto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paragraph" w:customStyle="1" w:styleId="Rysunek">
    <w:name w:val="Rysunek"/>
    <w:basedOn w:val="Normalny"/>
    <w:rsid w:val="006611B1"/>
    <w:pPr>
      <w:widowControl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hAnsi="Times New Roman" w:cs="Times New Roman"/>
      <w:noProof/>
      <w:kern w:val="0"/>
      <w:sz w:val="24"/>
    </w:rPr>
  </w:style>
  <w:style w:type="paragraph" w:customStyle="1" w:styleId="Podpunktnumerowany">
    <w:name w:val="Podpunkt numerowany"/>
    <w:basedOn w:val="Normalny"/>
    <w:autoRedefine/>
    <w:uiPriority w:val="99"/>
    <w:rsid w:val="006611B1"/>
    <w:pPr>
      <w:widowControl/>
      <w:numPr>
        <w:numId w:val="5"/>
      </w:numPr>
      <w:overflowPunct/>
      <w:autoSpaceDE/>
      <w:autoSpaceDN/>
      <w:adjustRightInd/>
      <w:spacing w:after="120"/>
      <w:ind w:left="714" w:hanging="357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styleId="Tytu">
    <w:name w:val="Title"/>
    <w:basedOn w:val="Normalny"/>
    <w:link w:val="TytuZnak"/>
    <w:uiPriority w:val="99"/>
    <w:qFormat/>
    <w:rsid w:val="006611B1"/>
    <w:pPr>
      <w:widowControl/>
      <w:overflowPunct/>
      <w:autoSpaceDE/>
      <w:autoSpaceDN/>
      <w:adjustRightInd/>
      <w:jc w:val="center"/>
      <w:textAlignment w:val="auto"/>
    </w:pPr>
    <w:rPr>
      <w:rFonts w:ascii="Arial" w:hAnsi="Arial" w:cs="Times New Roman"/>
      <w:b/>
      <w:kern w:val="0"/>
      <w:sz w:val="24"/>
      <w:lang w:val="x-none"/>
    </w:rPr>
  </w:style>
  <w:style w:type="character" w:customStyle="1" w:styleId="TytuZnak">
    <w:name w:val="Tytuł Znak"/>
    <w:link w:val="Tytu"/>
    <w:uiPriority w:val="99"/>
    <w:rsid w:val="006611B1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apozycja">
    <w:name w:val="Tabela pozycja"/>
    <w:basedOn w:val="Normalny"/>
    <w:rsid w:val="006611B1"/>
    <w:pPr>
      <w:widowControl/>
      <w:overflowPunct/>
      <w:autoSpaceDE/>
      <w:autoSpaceDN/>
      <w:adjustRightInd/>
      <w:textAlignment w:val="auto"/>
    </w:pPr>
    <w:rPr>
      <w:rFonts w:ascii="Arial" w:eastAsia="MS Outlook" w:hAnsi="Arial" w:cs="Times New Roman"/>
      <w:kern w:val="0"/>
      <w:sz w:val="22"/>
    </w:rPr>
  </w:style>
  <w:style w:type="paragraph" w:customStyle="1" w:styleId="Listanumerowana1">
    <w:name w:val="Lista numerowana1"/>
    <w:basedOn w:val="Normalny"/>
    <w:uiPriority w:val="99"/>
    <w:rsid w:val="006611B1"/>
    <w:pPr>
      <w:suppressAutoHyphens/>
      <w:autoSpaceDN/>
      <w:adjustRightInd/>
      <w:spacing w:before="60"/>
      <w:jc w:val="both"/>
      <w:textAlignment w:val="auto"/>
    </w:pPr>
    <w:rPr>
      <w:rFonts w:ascii="Arial" w:hAnsi="Arial" w:cs="Arial"/>
      <w:kern w:val="1"/>
      <w:sz w:val="23"/>
      <w:szCs w:val="23"/>
      <w:lang w:eastAsia="ar-SA"/>
    </w:rPr>
  </w:style>
  <w:style w:type="paragraph" w:customStyle="1" w:styleId="zmart2">
    <w:name w:val="zm art2"/>
    <w:basedOn w:val="Normalny"/>
    <w:uiPriority w:val="99"/>
    <w:rsid w:val="006611B1"/>
    <w:pPr>
      <w:widowControl/>
      <w:overflowPunct/>
      <w:autoSpaceDE/>
      <w:autoSpaceDN/>
      <w:adjustRightInd/>
      <w:spacing w:before="60" w:after="60"/>
      <w:ind w:left="1843" w:hanging="1219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Tekstpodstawowy22">
    <w:name w:val="Tekst podstawowy 22"/>
    <w:basedOn w:val="Normalny"/>
    <w:uiPriority w:val="99"/>
    <w:rsid w:val="006611B1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wcity1">
    <w:name w:val="Tekst podstawowy wcięty1"/>
    <w:basedOn w:val="Normalny"/>
    <w:uiPriority w:val="99"/>
    <w:rsid w:val="006611B1"/>
    <w:pPr>
      <w:suppressAutoHyphens/>
      <w:autoSpaceDN/>
      <w:adjustRightInd/>
      <w:ind w:left="360"/>
      <w:jc w:val="both"/>
      <w:textAlignment w:val="auto"/>
    </w:pPr>
    <w:rPr>
      <w:rFonts w:ascii="Arial" w:hAnsi="Arial" w:cs="Arial"/>
      <w:kern w:val="1"/>
      <w:lang w:eastAsia="ar-SA"/>
    </w:rPr>
  </w:style>
  <w:style w:type="paragraph" w:customStyle="1" w:styleId="Tekstpodstawowy32">
    <w:name w:val="Tekst podstawowy 32"/>
    <w:basedOn w:val="Normalny"/>
    <w:uiPriority w:val="99"/>
    <w:rsid w:val="006611B1"/>
    <w:pPr>
      <w:suppressAutoHyphens/>
      <w:autoSpaceDN/>
      <w:adjustRightInd/>
      <w:ind w:right="-1"/>
      <w:jc w:val="both"/>
      <w:textAlignment w:val="auto"/>
    </w:pPr>
    <w:rPr>
      <w:rFonts w:ascii="Times New Roman" w:hAnsi="Times New Roman" w:cs="Times New Roman"/>
      <w:kern w:val="1"/>
      <w:sz w:val="24"/>
      <w:lang w:eastAsia="ar-SA"/>
    </w:rPr>
  </w:style>
  <w:style w:type="character" w:customStyle="1" w:styleId="Nagwek3Znak">
    <w:name w:val="Nagłówek 3 Znak"/>
    <w:link w:val="Nagwek3"/>
    <w:uiPriority w:val="99"/>
    <w:rsid w:val="003B1599"/>
    <w:rPr>
      <w:rFonts w:ascii="Arial" w:eastAsia="Times New Roman" w:hAnsi="Arial"/>
      <w:b/>
      <w:bCs/>
      <w:kern w:val="28"/>
      <w:lang w:val="x-none"/>
    </w:rPr>
  </w:style>
  <w:style w:type="character" w:styleId="Numerstrony">
    <w:name w:val="page number"/>
    <w:basedOn w:val="Domylnaczcionkaakapitu"/>
    <w:uiPriority w:val="99"/>
    <w:rsid w:val="003B1599"/>
  </w:style>
  <w:style w:type="paragraph" w:customStyle="1" w:styleId="Tekstpodstawowywcity20">
    <w:name w:val="Tekst podstawowy wcięty2"/>
    <w:basedOn w:val="Normalny"/>
    <w:uiPriority w:val="99"/>
    <w:rsid w:val="003B1599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23">
    <w:name w:val="Tekst podstawowy 23"/>
    <w:basedOn w:val="Normalny"/>
    <w:uiPriority w:val="99"/>
    <w:rsid w:val="003B159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3">
    <w:name w:val="Tekst podstawowy 33"/>
    <w:basedOn w:val="Normalny"/>
    <w:uiPriority w:val="99"/>
    <w:rsid w:val="003B1599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abela">
    <w:name w:val="Tabela"/>
    <w:basedOn w:val="Normalny"/>
    <w:rsid w:val="003B1599"/>
    <w:pPr>
      <w:numPr>
        <w:numId w:val="7"/>
      </w:numPr>
      <w:spacing w:line="360" w:lineRule="auto"/>
      <w:ind w:left="0" w:firstLine="0"/>
    </w:pPr>
    <w:rPr>
      <w:rFonts w:ascii="Times New Roman" w:hAnsi="Times New Roman" w:cs="Times New Roman"/>
      <w:kern w:val="0"/>
      <w:sz w:val="24"/>
    </w:rPr>
  </w:style>
  <w:style w:type="paragraph" w:customStyle="1" w:styleId="FR1">
    <w:name w:val="FR1"/>
    <w:rsid w:val="003B1599"/>
    <w:pPr>
      <w:widowControl w:val="0"/>
      <w:numPr>
        <w:numId w:val="8"/>
      </w:numPr>
      <w:autoSpaceDE w:val="0"/>
      <w:autoSpaceDN w:val="0"/>
      <w:adjustRightInd w:val="0"/>
      <w:spacing w:before="140"/>
      <w:ind w:left="0" w:firstLine="0"/>
    </w:pPr>
    <w:rPr>
      <w:rFonts w:ascii="Arial" w:eastAsia="Times New Roman" w:hAnsi="Arial" w:cs="Arial"/>
      <w:b/>
      <w:bCs/>
      <w:sz w:val="16"/>
      <w:szCs w:val="16"/>
    </w:rPr>
  </w:style>
  <w:style w:type="paragraph" w:styleId="NormalnyWeb">
    <w:name w:val="Normal (Web)"/>
    <w:basedOn w:val="Normalny"/>
    <w:uiPriority w:val="99"/>
    <w:rsid w:val="003B159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Listawypunktowana2">
    <w:name w:val="Lista wypunktowana 2"/>
    <w:basedOn w:val="Normalny"/>
    <w:rsid w:val="003B1599"/>
    <w:pPr>
      <w:tabs>
        <w:tab w:val="left" w:pos="360"/>
        <w:tab w:val="left" w:pos="1068"/>
      </w:tabs>
      <w:spacing w:before="60"/>
      <w:ind w:left="360" w:hanging="360"/>
      <w:jc w:val="both"/>
    </w:pPr>
    <w:rPr>
      <w:rFonts w:ascii="Arial" w:hAnsi="Arial" w:cs="Times New Roman"/>
      <w:spacing w:val="-8"/>
      <w:kern w:val="0"/>
      <w:sz w:val="23"/>
    </w:rPr>
  </w:style>
  <w:style w:type="paragraph" w:customStyle="1" w:styleId="Tekstpodstawowywcity21">
    <w:name w:val="Tekst podstawowy wcięty 21"/>
    <w:basedOn w:val="Normalny"/>
    <w:uiPriority w:val="99"/>
    <w:rsid w:val="003B1599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1">
    <w:name w:val="Tekst podstawowy wcięty 31"/>
    <w:basedOn w:val="Normalny"/>
    <w:uiPriority w:val="99"/>
    <w:rsid w:val="003B1599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paragraph" w:customStyle="1" w:styleId="BodyText21">
    <w:name w:val="Body Text 21"/>
    <w:basedOn w:val="Normalny"/>
    <w:rsid w:val="003B1599"/>
    <w:pPr>
      <w:widowControl/>
      <w:spacing w:line="320" w:lineRule="exact"/>
      <w:jc w:val="both"/>
    </w:pPr>
    <w:rPr>
      <w:rFonts w:ascii="Arial" w:hAnsi="Arial" w:cs="Times New Roman"/>
      <w:kern w:val="0"/>
    </w:rPr>
  </w:style>
  <w:style w:type="character" w:styleId="UyteHipercze">
    <w:name w:val="FollowedHyperlink"/>
    <w:uiPriority w:val="99"/>
    <w:rsid w:val="003B1599"/>
    <w:rPr>
      <w:color w:val="800080"/>
      <w:u w:val="single"/>
    </w:rPr>
  </w:style>
  <w:style w:type="character" w:customStyle="1" w:styleId="Hipercze1">
    <w:name w:val="Hiperłącze1"/>
    <w:rsid w:val="003B1599"/>
    <w:rPr>
      <w:color w:val="0000FF"/>
      <w:u w:val="single"/>
    </w:rPr>
  </w:style>
  <w:style w:type="paragraph" w:customStyle="1" w:styleId="Akapitzlist1">
    <w:name w:val="Akapit z listą1"/>
    <w:basedOn w:val="Normalny"/>
    <w:rsid w:val="002265B5"/>
    <w:pPr>
      <w:widowControl/>
      <w:overflowPunct/>
      <w:autoSpaceDE/>
      <w:autoSpaceDN/>
      <w:adjustRightInd/>
      <w:ind w:left="720"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customStyle="1" w:styleId="Tekstpodstawowywcity30">
    <w:name w:val="Tekst podstawowy wcięty3"/>
    <w:basedOn w:val="Normalny"/>
    <w:rsid w:val="002265B5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24">
    <w:name w:val="Tekst podstawowy 24"/>
    <w:basedOn w:val="Normalny"/>
    <w:rsid w:val="002265B5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">
    <w:name w:val="Tekst podstawowy 34"/>
    <w:basedOn w:val="Normalny"/>
    <w:rsid w:val="002265B5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wcity22">
    <w:name w:val="Tekst podstawowy wcięty 22"/>
    <w:basedOn w:val="Normalny"/>
    <w:rsid w:val="002265B5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2">
    <w:name w:val="Tekst podstawowy wcięty 32"/>
    <w:basedOn w:val="Normalny"/>
    <w:rsid w:val="002265B5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2">
    <w:name w:val="Hiperłącze2"/>
    <w:rsid w:val="002265B5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795D91"/>
    <w:pPr>
      <w:widowControl/>
      <w:overflowPunct/>
      <w:autoSpaceDE/>
      <w:autoSpaceDN/>
      <w:adjustRightInd/>
      <w:ind w:left="283" w:hanging="283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FF7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,L1 Znak,Numerowanie Znak,Akapit z listą BS Znak,Bulleted list Znak,Akapit z listą5 Znak,Akapit normalny Znak,Bullet Number Znak,List Paragraph1 Znak,lp1 Znak,List Paragraph2 Znak,ISCG Numerowanie Znak"/>
    <w:link w:val="Akapitzlist"/>
    <w:uiPriority w:val="34"/>
    <w:qFormat/>
    <w:locked/>
    <w:rsid w:val="003312B5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aliases w:val="cr,Used by Word to flag author queries"/>
    <w:uiPriority w:val="99"/>
    <w:unhideWhenUsed/>
    <w:rsid w:val="0045577F"/>
    <w:rPr>
      <w:sz w:val="16"/>
      <w:szCs w:val="16"/>
    </w:rPr>
  </w:style>
  <w:style w:type="character" w:styleId="Uwydatnienie">
    <w:name w:val="Emphasis"/>
    <w:uiPriority w:val="20"/>
    <w:qFormat/>
    <w:rsid w:val="00DE2B61"/>
    <w:rPr>
      <w:i/>
      <w:iCs/>
    </w:rPr>
  </w:style>
  <w:style w:type="character" w:customStyle="1" w:styleId="Stopka0">
    <w:name w:val="Stopka_"/>
    <w:link w:val="Stopka2"/>
    <w:locked/>
    <w:rsid w:val="00EB68B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Stopka2">
    <w:name w:val="Stopka2"/>
    <w:basedOn w:val="Normalny"/>
    <w:link w:val="Stopka0"/>
    <w:rsid w:val="00EB68B0"/>
    <w:pPr>
      <w:shd w:val="clear" w:color="auto" w:fill="FFFFFF"/>
      <w:overflowPunct/>
      <w:autoSpaceDE/>
      <w:autoSpaceDN/>
      <w:adjustRightInd/>
      <w:spacing w:line="235" w:lineRule="exact"/>
      <w:jc w:val="both"/>
      <w:textAlignment w:val="auto"/>
    </w:pPr>
    <w:rPr>
      <w:rFonts w:ascii="Batang" w:eastAsia="Batang" w:hAnsi="Batang" w:cs="Batang"/>
      <w:kern w:val="0"/>
      <w:sz w:val="16"/>
      <w:szCs w:val="16"/>
    </w:rPr>
  </w:style>
  <w:style w:type="character" w:customStyle="1" w:styleId="Stopka1">
    <w:name w:val="Stopka1"/>
    <w:rsid w:val="00EB68B0"/>
    <w:rPr>
      <w:rFonts w:ascii="Batang" w:eastAsia="Batang" w:hAnsi="Batang" w:cs="Batang"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50AEE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b/>
      <w:bCs/>
      <w:kern w:val="28"/>
      <w:sz w:val="20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rsid w:val="00250AEE"/>
    <w:rPr>
      <w:rFonts w:ascii="Tahoma" w:eastAsia="Times New Roman" w:hAnsi="Tahoma" w:cs="Tahoma"/>
      <w:b/>
      <w:bCs/>
      <w:kern w:val="28"/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AF1EF8"/>
  </w:style>
  <w:style w:type="numbering" w:customStyle="1" w:styleId="Bezlisty2">
    <w:name w:val="Bez listy2"/>
    <w:next w:val="Bezlisty"/>
    <w:uiPriority w:val="99"/>
    <w:semiHidden/>
    <w:unhideWhenUsed/>
    <w:rsid w:val="00B07389"/>
  </w:style>
  <w:style w:type="table" w:customStyle="1" w:styleId="Tabela-Siatka1">
    <w:name w:val="Tabela - Siatka1"/>
    <w:basedOn w:val="Standardowy"/>
    <w:next w:val="Tabela-Siatka"/>
    <w:uiPriority w:val="59"/>
    <w:rsid w:val="00B073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nyWeb">
    <w:name w:val="WW-Normalny (Web)"/>
    <w:basedOn w:val="Normalny"/>
    <w:uiPriority w:val="99"/>
    <w:rsid w:val="00B07389"/>
    <w:pPr>
      <w:widowControl/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 w:cs="Times New Roman"/>
      <w:kern w:val="17153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B07389"/>
    <w:pPr>
      <w:suppressAutoHyphens/>
      <w:autoSpaceDN/>
      <w:adjustRightInd/>
    </w:pPr>
    <w:rPr>
      <w:rFonts w:cs="Times New Roman"/>
      <w:kern w:val="20481"/>
    </w:rPr>
  </w:style>
  <w:style w:type="character" w:customStyle="1" w:styleId="TekstprzypisudolnegoZnak">
    <w:name w:val="Tekst przypisu dolnego Znak"/>
    <w:link w:val="Tekstprzypisudolnego"/>
    <w:uiPriority w:val="99"/>
    <w:rsid w:val="00B07389"/>
    <w:rPr>
      <w:rFonts w:ascii="Tahoma" w:eastAsia="Times New Roman" w:hAnsi="Tahoma"/>
      <w:kern w:val="20481"/>
    </w:rPr>
  </w:style>
  <w:style w:type="character" w:styleId="Pogrubienie">
    <w:name w:val="Strong"/>
    <w:uiPriority w:val="99"/>
    <w:qFormat/>
    <w:rsid w:val="00B07389"/>
    <w:rPr>
      <w:b/>
      <w:bCs/>
    </w:rPr>
  </w:style>
  <w:style w:type="paragraph" w:customStyle="1" w:styleId="naglowek7">
    <w:name w:val="naglowek7"/>
    <w:basedOn w:val="Normalny"/>
    <w:uiPriority w:val="99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 w:cs="Times New Roman"/>
      <w:color w:val="333333"/>
      <w:kern w:val="0"/>
      <w:sz w:val="18"/>
      <w:szCs w:val="18"/>
    </w:rPr>
  </w:style>
  <w:style w:type="paragraph" w:customStyle="1" w:styleId="tresc">
    <w:name w:val="tresc"/>
    <w:basedOn w:val="Normalny"/>
    <w:uiPriority w:val="99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 w:cs="Times New Roman"/>
      <w:color w:val="333333"/>
      <w:kern w:val="0"/>
    </w:rPr>
  </w:style>
  <w:style w:type="character" w:customStyle="1" w:styleId="naglowek41">
    <w:name w:val="naglowek41"/>
    <w:uiPriority w:val="99"/>
    <w:rsid w:val="00B07389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240">
    <w:name w:val="Tekst podstawowy 24"/>
    <w:basedOn w:val="Normalny"/>
    <w:uiPriority w:val="99"/>
    <w:rsid w:val="00B0738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0">
    <w:name w:val="Tekst podstawowy 34"/>
    <w:basedOn w:val="Normalny"/>
    <w:uiPriority w:val="99"/>
    <w:rsid w:val="00B07389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25">
    <w:name w:val="Tekst podstawowy 25"/>
    <w:basedOn w:val="Normalny"/>
    <w:rsid w:val="00B07389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26">
    <w:name w:val="Tekst podstawowy 26"/>
    <w:basedOn w:val="Normalny"/>
    <w:rsid w:val="00B07389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35">
    <w:name w:val="Tekst podstawowy 35"/>
    <w:basedOn w:val="Normalny"/>
    <w:rsid w:val="00B07389"/>
    <w:pPr>
      <w:suppressAutoHyphens/>
      <w:autoSpaceDN/>
      <w:adjustRightInd/>
      <w:ind w:right="-1"/>
      <w:jc w:val="both"/>
      <w:textAlignment w:val="auto"/>
    </w:pPr>
    <w:rPr>
      <w:rFonts w:ascii="Times New Roman" w:hAnsi="Times New Roman" w:cs="Times New Roman"/>
      <w:kern w:val="1"/>
      <w:sz w:val="24"/>
      <w:lang w:eastAsia="ar-SA"/>
    </w:rPr>
  </w:style>
  <w:style w:type="paragraph" w:customStyle="1" w:styleId="Akapitzlist10">
    <w:name w:val="Akapit z listą1"/>
    <w:basedOn w:val="Normalny"/>
    <w:uiPriority w:val="99"/>
    <w:rsid w:val="00B07389"/>
    <w:pPr>
      <w:widowControl/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Poprawka">
    <w:name w:val="Revision"/>
    <w:hidden/>
    <w:uiPriority w:val="99"/>
    <w:semiHidden/>
    <w:rsid w:val="00B07389"/>
    <w:rPr>
      <w:rFonts w:ascii="Times New Roman" w:eastAsia="Times New Roman" w:hAnsi="Times New Roman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07389"/>
  </w:style>
  <w:style w:type="table" w:customStyle="1" w:styleId="Tabela-Siatka11">
    <w:name w:val="Tabela - Siatka11"/>
    <w:basedOn w:val="Standardowy"/>
    <w:next w:val="Tabela-Siatka"/>
    <w:uiPriority w:val="59"/>
    <w:rsid w:val="00B073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B07389"/>
  </w:style>
  <w:style w:type="paragraph" w:customStyle="1" w:styleId="font5">
    <w:name w:val="font5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kern w:val="0"/>
    </w:rPr>
  </w:style>
  <w:style w:type="paragraph" w:customStyle="1" w:styleId="font6">
    <w:name w:val="font6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i/>
      <w:iCs/>
      <w:color w:val="000000"/>
      <w:kern w:val="0"/>
    </w:rPr>
  </w:style>
  <w:style w:type="paragraph" w:customStyle="1" w:styleId="xl67">
    <w:name w:val="xl67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68">
    <w:name w:val="xl68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69">
    <w:name w:val="xl69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0">
    <w:name w:val="xl70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kern w:val="0"/>
      <w:sz w:val="25"/>
      <w:szCs w:val="25"/>
    </w:rPr>
  </w:style>
  <w:style w:type="paragraph" w:customStyle="1" w:styleId="xl71">
    <w:name w:val="xl71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2">
    <w:name w:val="xl72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ind w:firstLineChars="1000" w:firstLine="1000"/>
      <w:textAlignment w:val="center"/>
    </w:pPr>
    <w:rPr>
      <w:rFonts w:ascii="Times New Roman" w:hAnsi="Times New Roman" w:cs="Times New Roman"/>
      <w:kern w:val="0"/>
      <w:sz w:val="25"/>
      <w:szCs w:val="25"/>
    </w:rPr>
  </w:style>
  <w:style w:type="paragraph" w:customStyle="1" w:styleId="xl73">
    <w:name w:val="xl73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74">
    <w:name w:val="xl7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75">
    <w:name w:val="xl75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76">
    <w:name w:val="xl76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77">
    <w:name w:val="xl77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78">
    <w:name w:val="xl78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79">
    <w:name w:val="xl79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80">
    <w:name w:val="xl80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81">
    <w:name w:val="xl81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2">
    <w:name w:val="xl82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3">
    <w:name w:val="xl83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kern w:val="0"/>
    </w:rPr>
  </w:style>
  <w:style w:type="paragraph" w:customStyle="1" w:styleId="xl84">
    <w:name w:val="xl8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5">
    <w:name w:val="xl85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86">
    <w:name w:val="xl86"/>
    <w:basedOn w:val="Normalny"/>
    <w:rsid w:val="00B0738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87">
    <w:name w:val="xl87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88">
    <w:name w:val="xl88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89">
    <w:name w:val="xl89"/>
    <w:basedOn w:val="Normalny"/>
    <w:rsid w:val="00B07389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90">
    <w:name w:val="xl90"/>
    <w:basedOn w:val="Normalny"/>
    <w:rsid w:val="00B07389"/>
    <w:pPr>
      <w:widowControl/>
      <w:pBdr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91">
    <w:name w:val="xl91"/>
    <w:basedOn w:val="Normalny"/>
    <w:rsid w:val="00B07389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2">
    <w:name w:val="xl92"/>
    <w:basedOn w:val="Normalny"/>
    <w:rsid w:val="00B07389"/>
    <w:pPr>
      <w:widowControl/>
      <w:pBdr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3">
    <w:name w:val="xl93"/>
    <w:basedOn w:val="Normalny"/>
    <w:rsid w:val="00B07389"/>
    <w:pPr>
      <w:widowControl/>
      <w:pBdr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4">
    <w:name w:val="xl94"/>
    <w:basedOn w:val="Normalny"/>
    <w:rsid w:val="00B0738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5">
    <w:name w:val="xl95"/>
    <w:basedOn w:val="Normalny"/>
    <w:rsid w:val="00B0738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6">
    <w:name w:val="xl96"/>
    <w:basedOn w:val="Normalny"/>
    <w:rsid w:val="00B0738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7">
    <w:name w:val="xl97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8">
    <w:name w:val="xl98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9">
    <w:name w:val="xl99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00">
    <w:name w:val="xl100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01">
    <w:name w:val="xl101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02">
    <w:name w:val="xl102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3">
    <w:name w:val="xl103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4">
    <w:name w:val="xl104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5">
    <w:name w:val="xl105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6">
    <w:name w:val="xl106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7">
    <w:name w:val="xl107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8">
    <w:name w:val="xl108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09">
    <w:name w:val="xl109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10">
    <w:name w:val="xl110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11">
    <w:name w:val="xl111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2">
    <w:name w:val="xl112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3">
    <w:name w:val="xl113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4">
    <w:name w:val="xl11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5">
    <w:name w:val="xl115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6">
    <w:name w:val="xl116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7">
    <w:name w:val="xl117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8">
    <w:name w:val="xl118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19">
    <w:name w:val="xl119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20">
    <w:name w:val="xl120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21">
    <w:name w:val="xl121"/>
    <w:basedOn w:val="Normalny"/>
    <w:rsid w:val="00B07389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22">
    <w:name w:val="xl122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numbering" w:customStyle="1" w:styleId="Bezlisty3">
    <w:name w:val="Bez listy3"/>
    <w:next w:val="Bezlisty"/>
    <w:uiPriority w:val="99"/>
    <w:semiHidden/>
    <w:unhideWhenUsed/>
    <w:rsid w:val="00E42883"/>
  </w:style>
  <w:style w:type="table" w:customStyle="1" w:styleId="Tabela-Siatka2">
    <w:name w:val="Tabela - Siatka2"/>
    <w:basedOn w:val="Standardowy"/>
    <w:next w:val="Tabela-Siatka"/>
    <w:uiPriority w:val="59"/>
    <w:rsid w:val="00E428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Normalny"/>
    <w:link w:val="Styl4Znak"/>
    <w:autoRedefine/>
    <w:qFormat/>
    <w:rsid w:val="00E42883"/>
    <w:pPr>
      <w:widowControl/>
      <w:numPr>
        <w:numId w:val="16"/>
      </w:numPr>
      <w:overflowPunct/>
      <w:autoSpaceDE/>
      <w:autoSpaceDN/>
      <w:adjustRightInd/>
      <w:spacing w:after="200" w:line="360" w:lineRule="auto"/>
      <w:contextualSpacing/>
      <w:textAlignment w:val="auto"/>
    </w:pPr>
    <w:rPr>
      <w:rFonts w:ascii="Arial" w:eastAsia="Calibri" w:hAnsi="Arial" w:cs="Times New Roman"/>
      <w:kern w:val="0"/>
      <w:sz w:val="24"/>
      <w:szCs w:val="22"/>
      <w:lang w:val="x-none" w:eastAsia="en-US"/>
    </w:rPr>
  </w:style>
  <w:style w:type="character" w:customStyle="1" w:styleId="Styl4Znak">
    <w:name w:val="Styl4 Znak"/>
    <w:link w:val="Styl4"/>
    <w:rsid w:val="00E42883"/>
    <w:rPr>
      <w:rFonts w:ascii="Arial" w:hAnsi="Arial"/>
      <w:sz w:val="24"/>
      <w:szCs w:val="22"/>
      <w:lang w:val="x-none" w:eastAsia="en-US"/>
    </w:rPr>
  </w:style>
  <w:style w:type="paragraph" w:styleId="Zwykytekst">
    <w:name w:val="Plain Text"/>
    <w:basedOn w:val="Normalny"/>
    <w:link w:val="ZwykytekstZnak"/>
    <w:uiPriority w:val="99"/>
    <w:rsid w:val="00E42883"/>
    <w:pPr>
      <w:widowControl/>
      <w:overflowPunct/>
      <w:autoSpaceDE/>
      <w:autoSpaceDN/>
      <w:adjustRightInd/>
      <w:textAlignment w:val="auto"/>
    </w:pPr>
    <w:rPr>
      <w:rFonts w:ascii="Courier New" w:hAnsi="Courier New" w:cs="Times New Roman"/>
      <w:kern w:val="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E42883"/>
    <w:rPr>
      <w:rFonts w:ascii="Courier New" w:eastAsia="Times New Roman" w:hAnsi="Courier New"/>
      <w:lang w:val="x-none" w:eastAsia="x-none"/>
    </w:rPr>
  </w:style>
  <w:style w:type="character" w:customStyle="1" w:styleId="Listanumerowana2Znak">
    <w:name w:val="Lista numerowana 2 Znak"/>
    <w:aliases w:val=" Znak Znak,Znak Znak"/>
    <w:link w:val="Listanumerowana2"/>
    <w:rsid w:val="00E42883"/>
  </w:style>
  <w:style w:type="character" w:customStyle="1" w:styleId="ZnakZnak2">
    <w:name w:val="Znak Znak2"/>
    <w:semiHidden/>
    <w:rsid w:val="00E42883"/>
    <w:rPr>
      <w:rFonts w:ascii="Times New Roman" w:eastAsia="Times New Roman" w:hAnsi="Times New Roman"/>
      <w:lang w:val="pl-PL" w:eastAsia="pl-PL"/>
    </w:rPr>
  </w:style>
  <w:style w:type="paragraph" w:customStyle="1" w:styleId="Tableitem">
    <w:name w:val="Table item"/>
    <w:basedOn w:val="Normalny"/>
    <w:rsid w:val="00E42883"/>
    <w:pPr>
      <w:widowControl/>
      <w:overflowPunct/>
      <w:autoSpaceDE/>
      <w:autoSpaceDN/>
      <w:adjustRightInd/>
      <w:spacing w:before="60" w:after="60"/>
      <w:textAlignment w:val="auto"/>
    </w:pPr>
    <w:rPr>
      <w:rFonts w:ascii="Arial Narrow" w:hAnsi="Arial Narrow" w:cs="Times New Roman"/>
      <w:bCs/>
      <w:kern w:val="0"/>
      <w:sz w:val="24"/>
      <w:lang w:val="en-GB" w:eastAsia="en-US"/>
    </w:rPr>
  </w:style>
  <w:style w:type="character" w:customStyle="1" w:styleId="apple-style-span">
    <w:name w:val="apple-style-span"/>
    <w:rsid w:val="00E428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428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Times New Roman"/>
      <w:kern w:val="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42883"/>
    <w:rPr>
      <w:rFonts w:ascii="Courier New" w:eastAsia="Times New Roman" w:hAnsi="Courier New"/>
      <w:lang w:val="x-none" w:eastAsia="x-none"/>
    </w:rPr>
  </w:style>
  <w:style w:type="numbering" w:styleId="1ai">
    <w:name w:val="Outline List 1"/>
    <w:basedOn w:val="Bezlisty"/>
    <w:rsid w:val="00E42883"/>
    <w:pPr>
      <w:numPr>
        <w:numId w:val="17"/>
      </w:numPr>
    </w:pPr>
  </w:style>
  <w:style w:type="numbering" w:styleId="111111">
    <w:name w:val="Outline List 2"/>
    <w:basedOn w:val="Bezlisty"/>
    <w:rsid w:val="00E42883"/>
    <w:pPr>
      <w:numPr>
        <w:numId w:val="18"/>
      </w:numPr>
    </w:pPr>
  </w:style>
  <w:style w:type="paragraph" w:styleId="Spistreci2">
    <w:name w:val="toc 2"/>
    <w:basedOn w:val="Normalny"/>
    <w:next w:val="Normalny"/>
    <w:autoRedefine/>
    <w:uiPriority w:val="39"/>
    <w:rsid w:val="00E42883"/>
    <w:pPr>
      <w:widowControl/>
      <w:overflowPunct/>
      <w:autoSpaceDE/>
      <w:autoSpaceDN/>
      <w:adjustRightInd/>
      <w:ind w:left="24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42883"/>
    <w:pPr>
      <w:widowControl/>
      <w:overflowPunct/>
      <w:autoSpaceDE/>
      <w:autoSpaceDN/>
      <w:adjustRightInd/>
      <w:ind w:left="48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27">
    <w:name w:val="Font Style27"/>
    <w:rsid w:val="00E42883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E42883"/>
    <w:pPr>
      <w:overflowPunct/>
      <w:spacing w:line="317" w:lineRule="exact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18">
    <w:name w:val="Font Style18"/>
    <w:rsid w:val="00E42883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'"/>
    <w:basedOn w:val="Normalny"/>
    <w:rsid w:val="00E42883"/>
    <w:pPr>
      <w:widowControl/>
      <w:tabs>
        <w:tab w:val="left" w:pos="851"/>
      </w:tabs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Domylnie">
    <w:name w:val="Domyślnie"/>
    <w:rsid w:val="00E42883"/>
    <w:pPr>
      <w:tabs>
        <w:tab w:val="left" w:pos="708"/>
      </w:tabs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E42883"/>
    <w:pPr>
      <w:spacing w:after="120"/>
    </w:pPr>
  </w:style>
  <w:style w:type="paragraph" w:styleId="Lista">
    <w:name w:val="List"/>
    <w:basedOn w:val="Tretekstu"/>
    <w:rsid w:val="00E42883"/>
    <w:rPr>
      <w:rFonts w:cs="Mangal"/>
    </w:rPr>
  </w:style>
  <w:style w:type="paragraph" w:styleId="Podpis">
    <w:name w:val="Signature"/>
    <w:basedOn w:val="Domylnie"/>
    <w:link w:val="PodpisZnak"/>
    <w:rsid w:val="00E42883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rsid w:val="00E42883"/>
    <w:rPr>
      <w:rFonts w:eastAsia="SimSun" w:cs="Mangal"/>
      <w:i/>
      <w:iCs/>
      <w:sz w:val="24"/>
      <w:szCs w:val="24"/>
      <w:lang w:eastAsia="en-US"/>
    </w:rPr>
  </w:style>
  <w:style w:type="paragraph" w:customStyle="1" w:styleId="Indeks">
    <w:name w:val="Indeks"/>
    <w:basedOn w:val="Domylnie"/>
    <w:rsid w:val="00E42883"/>
    <w:pPr>
      <w:suppressLineNumbers/>
    </w:pPr>
    <w:rPr>
      <w:rFonts w:cs="Mangal"/>
    </w:rPr>
  </w:style>
  <w:style w:type="character" w:customStyle="1" w:styleId="Zwykatabela31">
    <w:name w:val="Zwykła tabela 31"/>
    <w:uiPriority w:val="19"/>
    <w:qFormat/>
    <w:rsid w:val="00E42883"/>
    <w:rPr>
      <w:i/>
      <w:iCs/>
      <w:color w:val="808080"/>
    </w:rPr>
  </w:style>
  <w:style w:type="paragraph" w:customStyle="1" w:styleId="Wyliczenie10">
    <w:name w:val="Wyliczenie 1"/>
    <w:basedOn w:val="Normalny"/>
    <w:link w:val="Wyliczenie1Znak"/>
    <w:rsid w:val="00E42883"/>
    <w:pPr>
      <w:widowControl/>
      <w:tabs>
        <w:tab w:val="num" w:pos="360"/>
        <w:tab w:val="left" w:pos="851"/>
      </w:tabs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character" w:customStyle="1" w:styleId="Wyliczenie1Znak">
    <w:name w:val="Wyliczenie 1 Znak"/>
    <w:link w:val="Wyliczenie10"/>
    <w:rsid w:val="00E42883"/>
    <w:rPr>
      <w:rFonts w:ascii="Times New Roman" w:eastAsia="Times New Roman" w:hAnsi="Times New Roman"/>
      <w:sz w:val="24"/>
    </w:rPr>
  </w:style>
  <w:style w:type="paragraph" w:customStyle="1" w:styleId="Tabelasiatki31">
    <w:name w:val="Tabela siatki 31"/>
    <w:basedOn w:val="Nagwek1"/>
    <w:next w:val="Normalny"/>
    <w:uiPriority w:val="39"/>
    <w:qFormat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sz w:val="28"/>
      <w:szCs w:val="28"/>
      <w:lang w:val="pl-PL" w:eastAsia="en-US"/>
    </w:rPr>
  </w:style>
  <w:style w:type="character" w:customStyle="1" w:styleId="redniasiatka2Znak">
    <w:name w:val="Średnia siatka 2 Znak"/>
    <w:link w:val="redniasiatka2"/>
    <w:uiPriority w:val="99"/>
    <w:locked/>
    <w:rsid w:val="00E42883"/>
    <w:rPr>
      <w:lang w:eastAsia="en-US"/>
    </w:rPr>
  </w:style>
  <w:style w:type="paragraph" w:customStyle="1" w:styleId="Tabela-tekstwkomrce">
    <w:name w:val="Tabela - tekst w komórce"/>
    <w:basedOn w:val="Normalny"/>
    <w:uiPriority w:val="99"/>
    <w:rsid w:val="00E42883"/>
    <w:pPr>
      <w:widowControl/>
      <w:overflowPunct/>
      <w:autoSpaceDE/>
      <w:autoSpaceDN/>
      <w:adjustRightInd/>
      <w:spacing w:before="20" w:after="20"/>
      <w:textAlignment w:val="auto"/>
    </w:pPr>
    <w:rPr>
      <w:rFonts w:ascii="Arial" w:hAnsi="Arial" w:cs="Times New Roman"/>
      <w:kern w:val="0"/>
      <w:sz w:val="18"/>
      <w:lang w:val="de-DE"/>
    </w:rPr>
  </w:style>
  <w:style w:type="paragraph" w:styleId="Legenda">
    <w:name w:val="caption"/>
    <w:aliases w:val="Podpis obiektu"/>
    <w:basedOn w:val="Normalny"/>
    <w:next w:val="Normalny"/>
    <w:link w:val="LegendaZnak"/>
    <w:qFormat/>
    <w:rsid w:val="00E42883"/>
    <w:pPr>
      <w:widowControl/>
      <w:overflowPunct/>
      <w:autoSpaceDE/>
      <w:autoSpaceDN/>
      <w:adjustRightInd/>
      <w:spacing w:before="120" w:after="120"/>
      <w:jc w:val="center"/>
      <w:textAlignment w:val="auto"/>
    </w:pPr>
    <w:rPr>
      <w:rFonts w:ascii="Arial" w:eastAsia="Calibri" w:hAnsi="Arial" w:cs="Times New Roman"/>
      <w:b/>
      <w:bCs/>
      <w:kern w:val="0"/>
      <w:lang w:eastAsia="en-US"/>
    </w:rPr>
  </w:style>
  <w:style w:type="character" w:customStyle="1" w:styleId="Zwykatabela41">
    <w:name w:val="Zwykła tabela 41"/>
    <w:uiPriority w:val="99"/>
    <w:qFormat/>
    <w:rsid w:val="00E42883"/>
    <w:rPr>
      <w:rFonts w:cs="Times New Roman"/>
      <w:b/>
      <w:i/>
      <w:color w:val="4F81BD"/>
    </w:rPr>
  </w:style>
  <w:style w:type="table" w:styleId="Jasnalistaakcent2">
    <w:name w:val="Light List Accent 2"/>
    <w:basedOn w:val="Standardowy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">
    <w:name w:val="Jasne cieniowanie — akcent 11"/>
    <w:basedOn w:val="Standardowy"/>
    <w:uiPriority w:val="60"/>
    <w:rsid w:val="00E4288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Modyfikacje-tabela">
    <w:name w:val="Modyfikacje - tabela"/>
    <w:basedOn w:val="Normalny"/>
    <w:rsid w:val="00E42883"/>
    <w:pPr>
      <w:widowControl/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Arial" w:hAnsi="Arial" w:cs="Times New Roman"/>
      <w:kern w:val="0"/>
    </w:rPr>
  </w:style>
  <w:style w:type="numbering" w:customStyle="1" w:styleId="Styl1">
    <w:name w:val="Styl1"/>
    <w:uiPriority w:val="99"/>
    <w:rsid w:val="00E42883"/>
    <w:pPr>
      <w:numPr>
        <w:numId w:val="20"/>
      </w:numPr>
    </w:pPr>
  </w:style>
  <w:style w:type="paragraph" w:customStyle="1" w:styleId="IJOIHKJKJ">
    <w:name w:val="I. JOIHKJKJ"/>
    <w:basedOn w:val="Normalny"/>
    <w:link w:val="IJOIHKJKJZnak"/>
    <w:qFormat/>
    <w:rsid w:val="00E42883"/>
    <w:pPr>
      <w:widowControl/>
      <w:overflowPunct/>
      <w:autoSpaceDE/>
      <w:autoSpaceDN/>
      <w:adjustRightInd/>
      <w:spacing w:before="120" w:after="120"/>
      <w:jc w:val="center"/>
      <w:textAlignment w:val="auto"/>
    </w:pPr>
    <w:rPr>
      <w:rFonts w:ascii="Arial" w:eastAsia="Calibri" w:hAnsi="Arial" w:cs="Times New Roman"/>
      <w:b/>
      <w:kern w:val="0"/>
      <w:sz w:val="28"/>
      <w:szCs w:val="28"/>
      <w:lang w:val="x-none"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E42883"/>
    <w:pPr>
      <w:widowControl/>
      <w:overflowPunct/>
      <w:autoSpaceDE/>
      <w:autoSpaceDN/>
      <w:adjustRightInd/>
      <w:spacing w:before="120" w:after="120"/>
      <w:ind w:left="6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character" w:customStyle="1" w:styleId="IJOIHKJKJZnak">
    <w:name w:val="I. JOIHKJKJ Znak"/>
    <w:link w:val="IJOIHKJKJ"/>
    <w:rsid w:val="00E42883"/>
    <w:rPr>
      <w:rFonts w:ascii="Arial" w:hAnsi="Arial"/>
      <w:b/>
      <w:sz w:val="28"/>
      <w:szCs w:val="28"/>
      <w:lang w:val="x-none" w:eastAsia="en-US"/>
    </w:rPr>
  </w:style>
  <w:style w:type="paragraph" w:customStyle="1" w:styleId="Nagwek40">
    <w:name w:val="Nagłówek4"/>
    <w:basedOn w:val="Normalny"/>
    <w:link w:val="Nagwek4Znak0"/>
    <w:qFormat/>
    <w:rsid w:val="00E42883"/>
    <w:pPr>
      <w:widowControl/>
      <w:overflowPunct/>
      <w:autoSpaceDE/>
      <w:autoSpaceDN/>
      <w:adjustRightInd/>
      <w:spacing w:line="360" w:lineRule="auto"/>
      <w:ind w:left="1644" w:hanging="1077"/>
      <w:jc w:val="both"/>
      <w:textAlignment w:val="auto"/>
    </w:pPr>
    <w:rPr>
      <w:rFonts w:ascii="Arial" w:eastAsia="Calibri" w:hAnsi="Arial" w:cs="Times New Roman"/>
      <w:kern w:val="0"/>
      <w:szCs w:val="22"/>
      <w:lang w:val="x-none" w:eastAsia="en-US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E42883"/>
    <w:pPr>
      <w:widowControl/>
      <w:tabs>
        <w:tab w:val="right" w:leader="dot" w:pos="9062"/>
      </w:tabs>
      <w:overflowPunct/>
      <w:autoSpaceDE/>
      <w:autoSpaceDN/>
      <w:adjustRightInd/>
      <w:spacing w:before="120" w:after="120" w:line="360" w:lineRule="auto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character" w:customStyle="1" w:styleId="Nagwek4Znak0">
    <w:name w:val="Nagłówek4 Znak"/>
    <w:link w:val="Nagwek40"/>
    <w:rsid w:val="00E42883"/>
    <w:rPr>
      <w:rFonts w:ascii="Arial" w:hAnsi="Arial"/>
      <w:szCs w:val="22"/>
      <w:lang w:val="x-none" w:eastAsia="en-US"/>
    </w:rPr>
  </w:style>
  <w:style w:type="character" w:customStyle="1" w:styleId="Heading1Char">
    <w:name w:val="Heading 1 Char"/>
    <w:uiPriority w:val="99"/>
    <w:locked/>
    <w:rsid w:val="00E4288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locked/>
    <w:rsid w:val="00E4288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locked/>
    <w:rsid w:val="00E42883"/>
    <w:rPr>
      <w:rFonts w:ascii="Cambria" w:hAnsi="Cambria" w:cs="Times New Roman"/>
      <w:b/>
      <w:bCs/>
      <w:sz w:val="26"/>
      <w:szCs w:val="2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42883"/>
    <w:pPr>
      <w:widowControl/>
      <w:shd w:val="clear" w:color="auto" w:fill="000080"/>
      <w:overflowPunct/>
      <w:autoSpaceDE/>
      <w:autoSpaceDN/>
      <w:adjustRightInd/>
      <w:spacing w:after="200" w:line="276" w:lineRule="auto"/>
      <w:textAlignment w:val="auto"/>
    </w:pPr>
    <w:rPr>
      <w:rFonts w:ascii="Times New Roman" w:eastAsia="Calibri" w:hAnsi="Times New Roman" w:cs="Times New Roman"/>
      <w:kern w:val="0"/>
      <w:sz w:val="2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rsid w:val="00E42883"/>
    <w:rPr>
      <w:rFonts w:ascii="Times New Roman" w:hAnsi="Times New Roman"/>
      <w:sz w:val="2"/>
      <w:shd w:val="clear" w:color="auto" w:fill="000080"/>
      <w:lang w:eastAsia="en-US"/>
    </w:rPr>
  </w:style>
  <w:style w:type="table" w:styleId="Tabela-Prosty2">
    <w:name w:val="Table Simple 2"/>
    <w:basedOn w:val="Standardowy"/>
    <w:uiPriority w:val="99"/>
    <w:rsid w:val="00E42883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uiPriority w:val="99"/>
    <w:rsid w:val="00E42883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Odwoanieprzypisudolnego">
    <w:name w:val="footnote reference"/>
    <w:uiPriority w:val="99"/>
    <w:semiHidden/>
    <w:rsid w:val="00E42883"/>
    <w:rPr>
      <w:rFonts w:cs="Times New Roman"/>
      <w:vertAlign w:val="superscript"/>
    </w:rPr>
  </w:style>
  <w:style w:type="paragraph" w:styleId="Listapunktowana">
    <w:name w:val="List Bullet"/>
    <w:basedOn w:val="Normalny"/>
    <w:uiPriority w:val="4"/>
    <w:qFormat/>
    <w:rsid w:val="00E42883"/>
    <w:pPr>
      <w:widowControl/>
      <w:tabs>
        <w:tab w:val="num" w:pos="360"/>
      </w:tabs>
      <w:overflowPunct/>
      <w:autoSpaceDE/>
      <w:autoSpaceDN/>
      <w:adjustRightInd/>
      <w:spacing w:after="200" w:line="276" w:lineRule="auto"/>
      <w:ind w:left="360" w:hanging="3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styleId="Listapunktowana2">
    <w:name w:val="List Bullet 2"/>
    <w:basedOn w:val="Normalny"/>
    <w:uiPriority w:val="99"/>
    <w:rsid w:val="00E42883"/>
    <w:pPr>
      <w:widowControl/>
      <w:numPr>
        <w:numId w:val="22"/>
      </w:numPr>
      <w:tabs>
        <w:tab w:val="clear" w:pos="643"/>
        <w:tab w:val="num" w:pos="1068"/>
      </w:tabs>
      <w:overflowPunct/>
      <w:autoSpaceDE/>
      <w:autoSpaceDN/>
      <w:adjustRightInd/>
      <w:spacing w:after="80" w:line="276" w:lineRule="auto"/>
      <w:ind w:left="1068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styleId="Listanumerowana2">
    <w:name w:val="List Number 2"/>
    <w:aliases w:val=" Znak,Znak"/>
    <w:basedOn w:val="Normalny"/>
    <w:link w:val="Listanumerowana2Znak"/>
    <w:rsid w:val="00E42883"/>
    <w:pPr>
      <w:widowControl/>
      <w:numPr>
        <w:numId w:val="21"/>
      </w:num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Times New Roman"/>
      <w:kern w:val="0"/>
    </w:rPr>
  </w:style>
  <w:style w:type="paragraph" w:styleId="Listanumerowana3">
    <w:name w:val="List Number 3"/>
    <w:basedOn w:val="Normalny"/>
    <w:uiPriority w:val="99"/>
    <w:rsid w:val="00E42883"/>
    <w:pPr>
      <w:widowControl/>
      <w:tabs>
        <w:tab w:val="num" w:pos="926"/>
      </w:tabs>
      <w:overflowPunct/>
      <w:autoSpaceDE/>
      <w:autoSpaceDN/>
      <w:adjustRightInd/>
      <w:spacing w:after="200" w:line="276" w:lineRule="auto"/>
      <w:ind w:left="926" w:hanging="3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customStyle="1" w:styleId="StylSpistreci3Interliniapojedyncze">
    <w:name w:val="Styl Spis treści 3 + Interlinia:  pojedyncze"/>
    <w:basedOn w:val="Spistreci3"/>
    <w:uiPriority w:val="99"/>
    <w:rsid w:val="00E42883"/>
    <w:pPr>
      <w:tabs>
        <w:tab w:val="left" w:pos="1440"/>
        <w:tab w:val="right" w:leader="dot" w:pos="9062"/>
      </w:tabs>
      <w:ind w:left="440"/>
    </w:pPr>
    <w:rPr>
      <w:rFonts w:ascii="Calibri" w:eastAsia="Calibri" w:hAnsi="Calibri"/>
      <w:sz w:val="22"/>
      <w:szCs w:val="20"/>
      <w:lang w:eastAsia="en-US"/>
    </w:rPr>
  </w:style>
  <w:style w:type="paragraph" w:customStyle="1" w:styleId="Stronatytuowa-prawastronatabelki">
    <w:name w:val="Strona tytułowa - prawa strona tabelki"/>
    <w:uiPriority w:val="99"/>
    <w:rsid w:val="00E42883"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sz w:val="24"/>
      <w:szCs w:val="24"/>
      <w:lang w:val="en-AU"/>
    </w:rPr>
  </w:style>
  <w:style w:type="paragraph" w:customStyle="1" w:styleId="Naglowekstrony-tekst">
    <w:name w:val="Naglowek strony - tekst"/>
    <w:uiPriority w:val="99"/>
    <w:rsid w:val="00E42883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  <w:sz w:val="16"/>
      <w:szCs w:val="16"/>
      <w:lang w:val="en-AU"/>
    </w:rPr>
  </w:style>
  <w:style w:type="paragraph" w:customStyle="1" w:styleId="Naglowekstrony-opisramki">
    <w:name w:val="Naglowek strony - opis ramki"/>
    <w:uiPriority w:val="99"/>
    <w:rsid w:val="00E42883"/>
    <w:pPr>
      <w:widowControl w:val="0"/>
      <w:autoSpaceDE w:val="0"/>
      <w:autoSpaceDN w:val="0"/>
      <w:adjustRightInd w:val="0"/>
      <w:spacing w:line="160" w:lineRule="exact"/>
    </w:pPr>
    <w:rPr>
      <w:rFonts w:ascii="Arial" w:hAnsi="Arial" w:cs="Arial"/>
      <w:color w:val="C0C0C0"/>
      <w:sz w:val="12"/>
      <w:szCs w:val="12"/>
      <w:lang w:val="en-AU"/>
    </w:rPr>
  </w:style>
  <w:style w:type="paragraph" w:customStyle="1" w:styleId="Naglowekstrony-nazwaprojektu">
    <w:name w:val="Naglowek strony - nazwa projektu"/>
    <w:uiPriority w:val="99"/>
    <w:rsid w:val="00E42883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  <w:lang w:val="en-AU"/>
    </w:rPr>
  </w:style>
  <w:style w:type="paragraph" w:customStyle="1" w:styleId="Naglowekstrony-tytuldokumentu">
    <w:name w:val="Naglowek strony - tytul dokumentu"/>
    <w:uiPriority w:val="99"/>
    <w:rsid w:val="00E42883"/>
    <w:pPr>
      <w:widowControl w:val="0"/>
      <w:autoSpaceDE w:val="0"/>
      <w:autoSpaceDN w:val="0"/>
      <w:adjustRightInd w:val="0"/>
      <w:spacing w:before="60" w:line="180" w:lineRule="exact"/>
    </w:pPr>
    <w:rPr>
      <w:rFonts w:ascii="Arial" w:hAnsi="Arial" w:cs="Arial"/>
      <w:b/>
      <w:bCs/>
      <w:sz w:val="16"/>
      <w:szCs w:val="16"/>
      <w:lang w:val="en-AU"/>
    </w:rPr>
  </w:style>
  <w:style w:type="paragraph" w:customStyle="1" w:styleId="Podtytuldokumentu">
    <w:name w:val="Podtytul_dokumentu"/>
    <w:basedOn w:val="Normalny"/>
    <w:next w:val="Normalny"/>
    <w:rsid w:val="00E42883"/>
    <w:pPr>
      <w:framePr w:w="8460" w:h="2168" w:hSpace="180" w:wrap="around" w:vAnchor="page" w:hAnchor="page" w:x="1775" w:y="4474" w:anchorLock="1"/>
      <w:widowControl/>
      <w:overflowPunct/>
      <w:autoSpaceDE/>
      <w:autoSpaceDN/>
      <w:adjustRightInd/>
      <w:spacing w:before="120" w:after="600"/>
      <w:suppressOverlap/>
      <w:jc w:val="center"/>
      <w:textAlignment w:val="auto"/>
    </w:pPr>
    <w:rPr>
      <w:rFonts w:ascii="Arial" w:hAnsi="Arial" w:cs="Times New Roman"/>
      <w:b/>
      <w:kern w:val="0"/>
      <w:sz w:val="56"/>
      <w:szCs w:val="24"/>
    </w:rPr>
  </w:style>
  <w:style w:type="paragraph" w:customStyle="1" w:styleId="Stronatytuowa-lewastronatabelki">
    <w:name w:val="Strona tytułowa - lewa strona tabelki"/>
    <w:next w:val="Tekstpodstawowy"/>
    <w:uiPriority w:val="99"/>
    <w:rsid w:val="00E42883"/>
    <w:pPr>
      <w:framePr w:hSpace="142" w:wrap="notBeside" w:vAnchor="page" w:hAnchor="text" w:y="11347" w:anchorLock="1"/>
      <w:spacing w:after="120"/>
      <w:jc w:val="right"/>
    </w:pPr>
    <w:rPr>
      <w:rFonts w:ascii="Arial" w:eastAsia="Times New Roman" w:hAnsi="Arial"/>
      <w:b/>
      <w:sz w:val="22"/>
      <w:lang w:eastAsia="en-US"/>
    </w:rPr>
  </w:style>
  <w:style w:type="character" w:customStyle="1" w:styleId="m1">
    <w:name w:val="m1"/>
    <w:rsid w:val="00E42883"/>
    <w:rPr>
      <w:color w:val="0000FF"/>
    </w:rPr>
  </w:style>
  <w:style w:type="paragraph" w:styleId="Spistreci5">
    <w:name w:val="toc 5"/>
    <w:basedOn w:val="Normalny"/>
    <w:next w:val="Normalny"/>
    <w:uiPriority w:val="39"/>
    <w:rsid w:val="00E42883"/>
    <w:pPr>
      <w:overflowPunct/>
      <w:ind w:left="72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6">
    <w:name w:val="toc 6"/>
    <w:basedOn w:val="Normalny"/>
    <w:next w:val="Normalny"/>
    <w:uiPriority w:val="39"/>
    <w:rsid w:val="00E42883"/>
    <w:pPr>
      <w:overflowPunct/>
      <w:ind w:left="90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7">
    <w:name w:val="toc 7"/>
    <w:basedOn w:val="Normalny"/>
    <w:next w:val="Normalny"/>
    <w:uiPriority w:val="39"/>
    <w:rsid w:val="00E42883"/>
    <w:pPr>
      <w:overflowPunct/>
      <w:ind w:left="108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8">
    <w:name w:val="toc 8"/>
    <w:basedOn w:val="Normalny"/>
    <w:next w:val="Normalny"/>
    <w:uiPriority w:val="39"/>
    <w:rsid w:val="00E42883"/>
    <w:pPr>
      <w:overflowPunct/>
      <w:ind w:left="126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9">
    <w:name w:val="toc 9"/>
    <w:basedOn w:val="Normalny"/>
    <w:next w:val="Normalny"/>
    <w:uiPriority w:val="39"/>
    <w:rsid w:val="00E42883"/>
    <w:pPr>
      <w:overflowPunct/>
      <w:ind w:left="144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customStyle="1" w:styleId="NumberedList">
    <w:name w:val="Numbered List"/>
    <w:next w:val="Normalny"/>
    <w:uiPriority w:val="99"/>
    <w:rsid w:val="00E42883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customStyle="1" w:styleId="BulletedList">
    <w:name w:val="Bulleted List"/>
    <w:next w:val="Normalny"/>
    <w:uiPriority w:val="99"/>
    <w:rsid w:val="00E42883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styleId="Nagweknotatki">
    <w:name w:val="Note Heading"/>
    <w:basedOn w:val="Normalny"/>
    <w:next w:val="Normalny"/>
    <w:link w:val="NagweknotatkiZnak"/>
    <w:uiPriority w:val="99"/>
    <w:rsid w:val="00E42883"/>
    <w:pPr>
      <w:overflowPunct/>
      <w:textAlignment w:val="auto"/>
    </w:pPr>
    <w:rPr>
      <w:rFonts w:ascii="Arial" w:hAnsi="Arial" w:cs="Times New Roman"/>
      <w:kern w:val="0"/>
      <w:shd w:val="clear" w:color="auto" w:fill="FFFFFF"/>
      <w:lang w:val="en-AU" w:eastAsia="en-US"/>
    </w:rPr>
  </w:style>
  <w:style w:type="character" w:customStyle="1" w:styleId="NagweknotatkiZnak">
    <w:name w:val="Nagłówek notatki Znak"/>
    <w:link w:val="Nagweknotatki"/>
    <w:uiPriority w:val="99"/>
    <w:rsid w:val="00E42883"/>
    <w:rPr>
      <w:rFonts w:ascii="Arial" w:eastAsia="Times New Roman" w:hAnsi="Arial"/>
      <w:lang w:val="en-AU" w:eastAsia="en-US"/>
    </w:rPr>
  </w:style>
  <w:style w:type="paragraph" w:customStyle="1" w:styleId="Code">
    <w:name w:val="Code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character" w:customStyle="1" w:styleId="FieldLabel">
    <w:name w:val="Field Label"/>
    <w:uiPriority w:val="99"/>
    <w:rsid w:val="00E42883"/>
    <w:rPr>
      <w:i/>
      <w:iCs/>
      <w:color w:val="0000FF"/>
      <w:sz w:val="22"/>
      <w:szCs w:val="22"/>
      <w:shd w:val="clear" w:color="auto" w:fill="FFFFFF"/>
    </w:rPr>
  </w:style>
  <w:style w:type="character" w:customStyle="1" w:styleId="TableHeading">
    <w:name w:val="Table Heading"/>
    <w:uiPriority w:val="99"/>
    <w:rsid w:val="00E42883"/>
    <w:rPr>
      <w:b/>
      <w:bCs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E42883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paragraph" w:customStyle="1" w:styleId="Style">
    <w:name w:val="Style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/>
    </w:rPr>
  </w:style>
  <w:style w:type="character" w:customStyle="1" w:styleId="Objecttype">
    <w:name w:val="Object type"/>
    <w:uiPriority w:val="99"/>
    <w:rsid w:val="00E42883"/>
    <w:rPr>
      <w:b/>
      <w:bCs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i/>
      <w:iCs/>
      <w:color w:val="0000A0"/>
      <w:shd w:val="clear" w:color="auto" w:fill="FFFFFF"/>
      <w:lang w:val="en-AU"/>
    </w:rPr>
  </w:style>
  <w:style w:type="paragraph" w:customStyle="1" w:styleId="ZnakZnak1">
    <w:name w:val="Znak Znak1"/>
    <w:uiPriority w:val="99"/>
    <w:rsid w:val="00E42883"/>
    <w:pPr>
      <w:widowControl w:val="0"/>
      <w:autoSpaceDE w:val="0"/>
      <w:autoSpaceDN w:val="0"/>
      <w:adjustRightInd w:val="0"/>
      <w:jc w:val="both"/>
    </w:pPr>
    <w:rPr>
      <w:rFonts w:ascii="Tahoma" w:eastAsia="Times New Roman" w:hAnsi="Tahoma" w:cs="Tahoma"/>
      <w:sz w:val="24"/>
      <w:szCs w:val="24"/>
      <w:lang w:val="en-AU"/>
    </w:rPr>
  </w:style>
  <w:style w:type="character" w:customStyle="1" w:styleId="instrukcja">
    <w:name w:val="instrukcja"/>
    <w:uiPriority w:val="99"/>
    <w:rsid w:val="00E42883"/>
    <w:rPr>
      <w:i/>
      <w:iCs/>
      <w:vanish/>
      <w:color w:val="FF0000"/>
      <w:sz w:val="20"/>
      <w:szCs w:val="20"/>
    </w:rPr>
  </w:style>
  <w:style w:type="paragraph" w:customStyle="1" w:styleId="DomylnaczcionkaakapituAkapitZnakChar1ZnakZnakZnak2ZnakZnakZnakZnakZnakZnakZnakZnakZnakZnakZnakZnakZnakZnakZnakZnakZnakZnak1ZnakZnakZnak">
    <w:name w:val="Domyślna czcionka akapitu Akapit Znak Char1 Znak Znak Znak2 Znak Znak Znak Znak Znak Znak Znak Znak Znak Znak Znak Znak Znak Znak Znak Znak Znak Znak1 Znak Znak Znak"/>
    <w:basedOn w:val="Normalny"/>
    <w:rsid w:val="00E42883"/>
    <w:pPr>
      <w:widowControl/>
      <w:tabs>
        <w:tab w:val="left" w:pos="709"/>
      </w:tabs>
      <w:overflowPunct/>
      <w:autoSpaceDE/>
      <w:autoSpaceDN/>
      <w:adjustRightInd/>
      <w:jc w:val="both"/>
      <w:textAlignment w:val="auto"/>
    </w:pPr>
    <w:rPr>
      <w:rFonts w:ascii="Arial" w:hAnsi="Arial" w:cs="Times New Roman"/>
      <w:kern w:val="0"/>
      <w:sz w:val="24"/>
      <w:szCs w:val="24"/>
    </w:rPr>
  </w:style>
  <w:style w:type="paragraph" w:customStyle="1" w:styleId="Naglowekstrony-podtytuldokumentu">
    <w:name w:val="Naglowek strony - podtytul dokumentu"/>
    <w:basedOn w:val="Naglowekstrony-tekst"/>
    <w:rsid w:val="00E42883"/>
    <w:pPr>
      <w:widowControl/>
      <w:numPr>
        <w:numId w:val="23"/>
      </w:numPr>
      <w:tabs>
        <w:tab w:val="clear" w:pos="540"/>
      </w:tabs>
      <w:autoSpaceDE/>
      <w:autoSpaceDN/>
      <w:adjustRightInd/>
      <w:spacing w:after="60"/>
      <w:ind w:left="0" w:firstLine="0"/>
      <w:jc w:val="center"/>
    </w:pPr>
    <w:rPr>
      <w:rFonts w:eastAsia="Times New Roman" w:cs="Times New Roman"/>
      <w:i/>
      <w:szCs w:val="20"/>
      <w:lang w:val="pl-PL"/>
    </w:rPr>
  </w:style>
  <w:style w:type="paragraph" w:customStyle="1" w:styleId="StylNagwek1Interlinia15wiersza">
    <w:name w:val="Styl Nagłówek 1 + Interlinia:  15 wiersza"/>
    <w:basedOn w:val="Nagwek1"/>
    <w:rsid w:val="00E42883"/>
    <w:pPr>
      <w:tabs>
        <w:tab w:val="num" w:pos="552"/>
      </w:tabs>
      <w:overflowPunct/>
      <w:autoSpaceDE/>
      <w:autoSpaceDN/>
      <w:adjustRightInd/>
      <w:spacing w:before="240" w:after="240" w:line="360" w:lineRule="auto"/>
      <w:ind w:left="432" w:hanging="432"/>
      <w:jc w:val="both"/>
      <w:textAlignment w:val="auto"/>
    </w:pPr>
    <w:rPr>
      <w:rFonts w:ascii="Arial" w:hAnsi="Arial"/>
      <w:bCs/>
      <w:kern w:val="32"/>
      <w:sz w:val="32"/>
      <w:lang w:val="pl-PL"/>
    </w:rPr>
  </w:style>
  <w:style w:type="paragraph" w:customStyle="1" w:styleId="StylNagwek2Interlinia15wiersza">
    <w:name w:val="Styl Nagłówek 2 + Interlinia:  15 wiersza"/>
    <w:basedOn w:val="Nagwek2"/>
    <w:rsid w:val="00E42883"/>
    <w:pPr>
      <w:widowControl/>
      <w:numPr>
        <w:numId w:val="0"/>
      </w:numPr>
      <w:tabs>
        <w:tab w:val="num" w:pos="576"/>
      </w:tabs>
      <w:overflowPunct/>
      <w:autoSpaceDE/>
      <w:autoSpaceDN/>
      <w:adjustRightInd/>
      <w:spacing w:after="240" w:line="360" w:lineRule="auto"/>
      <w:ind w:left="576" w:hanging="576"/>
      <w:jc w:val="both"/>
      <w:textAlignment w:val="auto"/>
    </w:pPr>
    <w:rPr>
      <w:szCs w:val="20"/>
      <w:lang w:val="pl-PL"/>
    </w:rPr>
  </w:style>
  <w:style w:type="paragraph" w:customStyle="1" w:styleId="StylNagwek3Interlinia15wiersza">
    <w:name w:val="Styl Nagłówek 3 + Interlinia:  15 wiersza"/>
    <w:basedOn w:val="Nagwek3"/>
    <w:rsid w:val="00E42883"/>
    <w:pPr>
      <w:widowControl/>
      <w:numPr>
        <w:numId w:val="0"/>
      </w:numPr>
      <w:tabs>
        <w:tab w:val="num" w:pos="720"/>
      </w:tabs>
      <w:overflowPunct/>
      <w:autoSpaceDE/>
      <w:autoSpaceDN/>
      <w:adjustRightInd/>
      <w:spacing w:before="240" w:after="240" w:line="360" w:lineRule="auto"/>
      <w:ind w:left="720" w:right="0" w:hanging="720"/>
      <w:jc w:val="both"/>
      <w:textAlignment w:val="auto"/>
    </w:pPr>
    <w:rPr>
      <w:kern w:val="0"/>
      <w:sz w:val="26"/>
      <w:lang w:val="pl-PL"/>
    </w:rPr>
  </w:style>
  <w:style w:type="paragraph" w:customStyle="1" w:styleId="StylNagwek4Interlinia15wiersza">
    <w:name w:val="Styl Nagłówek 4 + Interlinia:  15 wiersza"/>
    <w:basedOn w:val="Nagwek4"/>
    <w:rsid w:val="00E42883"/>
    <w:pPr>
      <w:widowControl/>
      <w:numPr>
        <w:numId w:val="19"/>
      </w:numPr>
      <w:tabs>
        <w:tab w:val="num" w:pos="1584"/>
      </w:tabs>
      <w:overflowPunct/>
      <w:autoSpaceDE/>
      <w:autoSpaceDN/>
      <w:adjustRightInd/>
      <w:spacing w:after="240" w:line="360" w:lineRule="auto"/>
      <w:ind w:left="862" w:hanging="862"/>
      <w:jc w:val="both"/>
      <w:textAlignment w:val="auto"/>
    </w:pPr>
    <w:rPr>
      <w:rFonts w:ascii="Arial" w:hAnsi="Arial"/>
      <w:kern w:val="0"/>
      <w:szCs w:val="20"/>
      <w:lang w:val="pl-PL"/>
    </w:rPr>
  </w:style>
  <w:style w:type="paragraph" w:customStyle="1" w:styleId="TEXT1">
    <w:name w:val="TEXT 1"/>
    <w:basedOn w:val="Normalny"/>
    <w:rsid w:val="00E42883"/>
    <w:pPr>
      <w:widowControl/>
      <w:overflowPunct/>
      <w:autoSpaceDE/>
      <w:autoSpaceDN/>
      <w:adjustRightInd/>
      <w:spacing w:before="60"/>
      <w:ind w:left="1985"/>
      <w:jc w:val="both"/>
      <w:textAlignment w:val="auto"/>
    </w:pPr>
    <w:rPr>
      <w:kern w:val="0"/>
    </w:rPr>
  </w:style>
  <w:style w:type="character" w:customStyle="1" w:styleId="label">
    <w:name w:val="label"/>
    <w:rsid w:val="00E42883"/>
    <w:rPr>
      <w:u w:val="single"/>
    </w:rPr>
  </w:style>
  <w:style w:type="paragraph" w:customStyle="1" w:styleId="important">
    <w:name w:val="important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color w:val="FF0000"/>
      <w:kern w:val="0"/>
      <w:sz w:val="26"/>
      <w:szCs w:val="26"/>
    </w:rPr>
  </w:style>
  <w:style w:type="paragraph" w:customStyle="1" w:styleId="p11">
    <w:name w:val="p11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printable">
    <w:name w:val="notprintable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vanish/>
      <w:kern w:val="0"/>
      <w:sz w:val="24"/>
      <w:szCs w:val="24"/>
    </w:rPr>
  </w:style>
  <w:style w:type="character" w:customStyle="1" w:styleId="t11">
    <w:name w:val="t11"/>
    <w:rsid w:val="00E42883"/>
  </w:style>
  <w:style w:type="character" w:customStyle="1" w:styleId="t9">
    <w:name w:val="t9"/>
    <w:rsid w:val="00E42883"/>
  </w:style>
  <w:style w:type="character" w:customStyle="1" w:styleId="t12">
    <w:name w:val="t12"/>
    <w:rsid w:val="00E42883"/>
  </w:style>
  <w:style w:type="character" w:customStyle="1" w:styleId="odfliend">
    <w:name w:val="odfliend"/>
    <w:rsid w:val="00E42883"/>
  </w:style>
  <w:style w:type="character" w:customStyle="1" w:styleId="Heading1Char1">
    <w:name w:val="Heading 1 Char1"/>
    <w:aliases w:val="Datasheet title Char,1 Char,h1 Char,level 1 Char,Level 1 Head Char,H1 Char,Heading AJS Char,Section Heading Char,Kapitel Char,Arial 14 Fett Char,Arial 14 Fett1 Char,Arial 14 Fett2 Char,Arial 16 Fett Char,Header 1 Char,Head 1 Char"/>
    <w:locked/>
    <w:rsid w:val="00E4288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aliases w:val="2 Char,Header 2 Char,H2 Char,UNDERRUBRIK 1-2 Char,Level 2 Char,Reset numbering Char,Abschnitt Char,Arial 12 Fett Kursiv Char,2 headline Char,h Char,H21 Char,H22 Char,HD2 Char,PIM2 Char,wally's numerowanie 1 Char"/>
    <w:locked/>
    <w:rsid w:val="00E4288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1">
    <w:name w:val="Heading 3 Char1"/>
    <w:locked/>
    <w:rsid w:val="00E42883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locked/>
    <w:rsid w:val="00E42883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locked/>
    <w:rsid w:val="00E42883"/>
    <w:rPr>
      <w:rFonts w:ascii="Cambria" w:eastAsia="SimSun" w:hAnsi="Cambria"/>
      <w:color w:val="243F60"/>
      <w:sz w:val="22"/>
      <w:lang w:val="pl-PL" w:eastAsia="en-US" w:bidi="ar-SA"/>
    </w:rPr>
  </w:style>
  <w:style w:type="character" w:customStyle="1" w:styleId="Heading6Char">
    <w:name w:val="Heading 6 Char"/>
    <w:locked/>
    <w:rsid w:val="00E42883"/>
    <w:rPr>
      <w:rFonts w:ascii="Calibri" w:eastAsia="Calibri" w:hAnsi="Calibri"/>
      <w:caps/>
      <w:color w:val="365F91"/>
      <w:spacing w:val="10"/>
      <w:sz w:val="22"/>
      <w:lang w:val="pl-PL" w:eastAsia="en-US" w:bidi="ar-SA"/>
    </w:rPr>
  </w:style>
  <w:style w:type="character" w:customStyle="1" w:styleId="Heading7Char">
    <w:name w:val="Heading 7 Char"/>
    <w:locked/>
    <w:rsid w:val="00E42883"/>
    <w:rPr>
      <w:rFonts w:ascii="Cambria" w:eastAsia="SimSun" w:hAnsi="Cambria"/>
      <w:i/>
      <w:color w:val="404040"/>
      <w:sz w:val="22"/>
      <w:lang w:val="pl-PL" w:eastAsia="en-US" w:bidi="ar-SA"/>
    </w:rPr>
  </w:style>
  <w:style w:type="character" w:customStyle="1" w:styleId="Heading8Char">
    <w:name w:val="Heading 8 Char"/>
    <w:locked/>
    <w:rsid w:val="00E42883"/>
    <w:rPr>
      <w:rFonts w:ascii="Cambria" w:eastAsia="SimSun" w:hAnsi="Cambria"/>
      <w:color w:val="404040"/>
      <w:lang w:val="pl-PL" w:eastAsia="en-US" w:bidi="ar-SA"/>
    </w:rPr>
  </w:style>
  <w:style w:type="character" w:customStyle="1" w:styleId="Heading9Char">
    <w:name w:val="Heading 9 Char"/>
    <w:locked/>
    <w:rsid w:val="00E42883"/>
    <w:rPr>
      <w:rFonts w:ascii="Cambria" w:eastAsia="SimSun" w:hAnsi="Cambria"/>
      <w:i/>
      <w:color w:val="404040"/>
      <w:lang w:val="pl-PL" w:eastAsia="en-US" w:bidi="ar-SA"/>
    </w:rPr>
  </w:style>
  <w:style w:type="paragraph" w:customStyle="1" w:styleId="Nagwekspisutreci1">
    <w:name w:val="Nagłówek spisu treści1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character" w:customStyle="1" w:styleId="BalloonTextChar">
    <w:name w:val="Balloon Text Char"/>
    <w:locked/>
    <w:rsid w:val="00E42883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semiHidden/>
    <w:locked/>
    <w:rsid w:val="00E42883"/>
    <w:rPr>
      <w:rFonts w:cs="Times New Roman"/>
      <w:sz w:val="20"/>
      <w:szCs w:val="20"/>
    </w:rPr>
  </w:style>
  <w:style w:type="character" w:customStyle="1" w:styleId="CommentSubjectChar">
    <w:name w:val="Comment Subject Char"/>
    <w:semiHidden/>
    <w:locked/>
    <w:rsid w:val="00E42883"/>
    <w:rPr>
      <w:rFonts w:cs="Times New Roman"/>
      <w:b/>
      <w:bCs/>
      <w:sz w:val="20"/>
      <w:szCs w:val="20"/>
    </w:rPr>
  </w:style>
  <w:style w:type="paragraph" w:customStyle="1" w:styleId="Bezodstpw1">
    <w:name w:val="Bez odstępów1"/>
    <w:basedOn w:val="Normalny"/>
    <w:link w:val="NoSpacingChar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hAnsi="Calibri" w:cs="Times New Roman"/>
      <w:kern w:val="0"/>
    </w:rPr>
  </w:style>
  <w:style w:type="character" w:customStyle="1" w:styleId="NoSpacingChar">
    <w:name w:val="No Spacing Char"/>
    <w:link w:val="Bezodstpw1"/>
    <w:uiPriority w:val="99"/>
    <w:locked/>
    <w:rsid w:val="00E42883"/>
    <w:rPr>
      <w:rFonts w:eastAsia="Times New Roman"/>
    </w:rPr>
  </w:style>
  <w:style w:type="character" w:customStyle="1" w:styleId="TitleChar">
    <w:name w:val="Title Char"/>
    <w:locked/>
    <w:rsid w:val="00E42883"/>
    <w:rPr>
      <w:rFonts w:ascii="Calibri" w:eastAsia="Times New Roman" w:hAnsi="Calibri" w:cs="Times New Roman"/>
      <w:caps/>
      <w:color w:val="4F81BD"/>
      <w:spacing w:val="10"/>
      <w:kern w:val="28"/>
      <w:sz w:val="20"/>
      <w:szCs w:val="20"/>
    </w:rPr>
  </w:style>
  <w:style w:type="character" w:customStyle="1" w:styleId="BodyTextChar">
    <w:name w:val="Body Text Char"/>
    <w:locked/>
    <w:rsid w:val="00E4288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ubtitleChar">
    <w:name w:val="Subtitle Char"/>
    <w:locked/>
    <w:rsid w:val="00E42883"/>
    <w:rPr>
      <w:rFonts w:ascii="Cambria" w:eastAsia="SimSun" w:hAnsi="Cambria" w:cs="Times New Roman"/>
      <w:i/>
      <w:color w:val="4F81BD"/>
      <w:spacing w:val="15"/>
      <w:sz w:val="20"/>
      <w:szCs w:val="20"/>
    </w:rPr>
  </w:style>
  <w:style w:type="character" w:customStyle="1" w:styleId="HeaderChar">
    <w:name w:val="Header Char"/>
    <w:locked/>
    <w:rsid w:val="00E42883"/>
    <w:rPr>
      <w:rFonts w:ascii="Calibri" w:eastAsia="Times New Roman" w:hAnsi="Calibri" w:cs="Times New Roman"/>
      <w:sz w:val="20"/>
      <w:szCs w:val="20"/>
    </w:rPr>
  </w:style>
  <w:style w:type="character" w:customStyle="1" w:styleId="FooterChar">
    <w:name w:val="Footer Char"/>
    <w:locked/>
    <w:rsid w:val="00E42883"/>
    <w:rPr>
      <w:rFonts w:ascii="Calibri" w:eastAsia="Times New Roman" w:hAnsi="Calibri" w:cs="Times New Roman"/>
      <w:sz w:val="20"/>
      <w:szCs w:val="20"/>
    </w:rPr>
  </w:style>
  <w:style w:type="character" w:customStyle="1" w:styleId="Wyrnieniedelikatne1">
    <w:name w:val="Wyróżnienie delikatne1"/>
    <w:rsid w:val="00E42883"/>
    <w:rPr>
      <w:i/>
      <w:color w:val="808080"/>
    </w:rPr>
  </w:style>
  <w:style w:type="character" w:customStyle="1" w:styleId="Wyrnienieintensywne1">
    <w:name w:val="Wyróżnienie intensywne1"/>
    <w:rsid w:val="00E42883"/>
    <w:rPr>
      <w:b/>
      <w:i/>
      <w:color w:val="4F81BD"/>
    </w:rPr>
  </w:style>
  <w:style w:type="character" w:customStyle="1" w:styleId="EndnoteTextChar">
    <w:name w:val="Endnote Text Char"/>
    <w:semiHidden/>
    <w:locked/>
    <w:rsid w:val="00E42883"/>
    <w:rPr>
      <w:rFonts w:ascii="Calibri" w:eastAsia="Times New Roman" w:hAnsi="Calibri" w:cs="Times New Roman"/>
      <w:sz w:val="20"/>
      <w:szCs w:val="20"/>
    </w:rPr>
  </w:style>
  <w:style w:type="paragraph" w:customStyle="1" w:styleId="Poprawka1">
    <w:name w:val="Poprawka1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1">
    <w:name w:val="Średnia lista 2 — akcent 11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">
    <w:name w:val="Body Text 2 Char"/>
    <w:locked/>
    <w:rsid w:val="00E42883"/>
    <w:rPr>
      <w:rFonts w:ascii="(Uzyj czcionki tekstu azjatycki" w:hAnsi="(Uzyj czcionki tekstu azjatycki" w:cs="Times New Roman"/>
      <w:snapToGrid w:val="0"/>
      <w:sz w:val="24"/>
      <w:szCs w:val="24"/>
      <w:lang w:val="x-none" w:eastAsia="pl-PL"/>
    </w:rPr>
  </w:style>
  <w:style w:type="character" w:customStyle="1" w:styleId="DocumentMapChar">
    <w:name w:val="Document Map Char"/>
    <w:semiHidden/>
    <w:locked/>
    <w:rsid w:val="00E42883"/>
    <w:rPr>
      <w:rFonts w:ascii="Times New Roman" w:eastAsia="Times New Roman" w:hAnsi="Times New Roman" w:cs="Times New Roman"/>
      <w:sz w:val="20"/>
      <w:szCs w:val="20"/>
      <w:shd w:val="clear" w:color="auto" w:fill="000080"/>
    </w:rPr>
  </w:style>
  <w:style w:type="character" w:customStyle="1" w:styleId="FootnoteTextChar">
    <w:name w:val="Footnote Text Char"/>
    <w:semiHidden/>
    <w:locked/>
    <w:rsid w:val="00E42883"/>
    <w:rPr>
      <w:rFonts w:ascii="Arial" w:eastAsia="Times New Roman" w:hAnsi="Arial" w:cs="Times New Roman"/>
      <w:sz w:val="20"/>
      <w:szCs w:val="20"/>
    </w:rPr>
  </w:style>
  <w:style w:type="character" w:customStyle="1" w:styleId="HTMLPreformattedChar">
    <w:name w:val="HTML Preformatted Char"/>
    <w:locked/>
    <w:rsid w:val="00E42883"/>
    <w:rPr>
      <w:rFonts w:ascii="Courier New" w:eastAsia="Times New Roman" w:hAnsi="Courier New" w:cs="Times New Roman"/>
      <w:sz w:val="20"/>
      <w:szCs w:val="20"/>
    </w:rPr>
  </w:style>
  <w:style w:type="character" w:customStyle="1" w:styleId="BodyText3Char">
    <w:name w:val="Body Text 3 Char"/>
    <w:locked/>
    <w:rsid w:val="00E42883"/>
    <w:rPr>
      <w:rFonts w:ascii="Arial" w:hAnsi="Arial" w:cs="Times New Roman"/>
      <w:sz w:val="16"/>
      <w:szCs w:val="16"/>
      <w:lang w:val="en-AU" w:eastAsia="x-none"/>
    </w:rPr>
  </w:style>
  <w:style w:type="character" w:customStyle="1" w:styleId="NoteHeadingChar">
    <w:name w:val="Note Heading Char"/>
    <w:locked/>
    <w:rsid w:val="00E42883"/>
    <w:rPr>
      <w:rFonts w:ascii="Arial" w:hAnsi="Arial" w:cs="Times New Roman"/>
      <w:sz w:val="20"/>
      <w:szCs w:val="20"/>
      <w:lang w:val="en-AU" w:eastAsia="x-none"/>
    </w:rPr>
  </w:style>
  <w:style w:type="character" w:customStyle="1" w:styleId="PlainTextChar">
    <w:name w:val="Plain Text Char"/>
    <w:locked/>
    <w:rsid w:val="00E42883"/>
    <w:rPr>
      <w:rFonts w:ascii="Arial" w:hAnsi="Arial" w:cs="Times New Roman"/>
      <w:sz w:val="20"/>
      <w:szCs w:val="20"/>
      <w:lang w:val="en-AU" w:eastAsia="x-none"/>
    </w:rPr>
  </w:style>
  <w:style w:type="character" w:customStyle="1" w:styleId="ListNumber2Char">
    <w:name w:val="List Number 2 Char"/>
    <w:aliases w:val="Znak Char"/>
    <w:locked/>
    <w:rsid w:val="00E42883"/>
    <w:rPr>
      <w:rFonts w:ascii="Calibri" w:hAnsi="Calibri"/>
      <w:lang w:val="pl-PL" w:eastAsia="pl-PL" w:bidi="ar-SA"/>
    </w:rPr>
  </w:style>
  <w:style w:type="character" w:customStyle="1" w:styleId="SignatureChar">
    <w:name w:val="Signature Char"/>
    <w:locked/>
    <w:rsid w:val="00E42883"/>
    <w:rPr>
      <w:rFonts w:ascii="Calibri" w:eastAsia="SimSun" w:hAnsi="Calibri" w:cs="Mangal"/>
      <w:i/>
      <w:iCs/>
      <w:sz w:val="24"/>
      <w:szCs w:val="24"/>
    </w:rPr>
  </w:style>
  <w:style w:type="numbering" w:customStyle="1" w:styleId="Bezlisty12">
    <w:name w:val="Bez listy12"/>
    <w:next w:val="Bezlisty"/>
    <w:uiPriority w:val="99"/>
    <w:semiHidden/>
    <w:unhideWhenUsed/>
    <w:rsid w:val="00E42883"/>
  </w:style>
  <w:style w:type="character" w:customStyle="1" w:styleId="ZnakZnak20">
    <w:name w:val="Znak Znak2"/>
    <w:semiHidden/>
    <w:rsid w:val="00E42883"/>
    <w:rPr>
      <w:rFonts w:ascii="Times New Roman" w:eastAsia="Times New Roman" w:hAnsi="Times New Roman"/>
      <w:lang w:val="pl-PL" w:eastAsia="pl-PL"/>
    </w:rPr>
  </w:style>
  <w:style w:type="table" w:customStyle="1" w:styleId="rednialista2akcent110">
    <w:name w:val="Średnia lista 2 — akcent 11"/>
    <w:basedOn w:val="Standardowy"/>
    <w:next w:val="Jasnalistaakcent2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1">
    <w:name w:val="Jasne cieniowanie — akcent 111"/>
    <w:basedOn w:val="Standardowy"/>
    <w:uiPriority w:val="60"/>
    <w:rsid w:val="00E4288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1">
    <w:name w:val="Tabela - Prosty 21"/>
    <w:basedOn w:val="Standardowy"/>
    <w:next w:val="Tabela-Prosty2"/>
    <w:uiPriority w:val="99"/>
    <w:rsid w:val="00E42883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">
    <w:name w:val="Tabela - Współczesny1"/>
    <w:basedOn w:val="Standardowy"/>
    <w:next w:val="Tabela-Wspczesny"/>
    <w:uiPriority w:val="99"/>
    <w:rsid w:val="00E42883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agwekspisutreci10">
    <w:name w:val="Nagłówek spisu treści1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10">
    <w:name w:val="Bez odstępów1"/>
    <w:basedOn w:val="Normalny"/>
    <w:uiPriority w:val="99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eastAsia="Calibri" w:hAnsi="Calibri" w:cs="Times New Roman"/>
      <w:kern w:val="0"/>
    </w:rPr>
  </w:style>
  <w:style w:type="character" w:customStyle="1" w:styleId="Wyrnieniedelikatne10">
    <w:name w:val="Wyróżnienie delikatne1"/>
    <w:rsid w:val="00E42883"/>
    <w:rPr>
      <w:i/>
      <w:color w:val="808080"/>
    </w:rPr>
  </w:style>
  <w:style w:type="character" w:customStyle="1" w:styleId="Wyrnienieintensywne10">
    <w:name w:val="Wyróżnienie intensywne1"/>
    <w:rsid w:val="00E42883"/>
    <w:rPr>
      <w:b/>
      <w:i/>
      <w:color w:val="4F81BD"/>
    </w:rPr>
  </w:style>
  <w:style w:type="paragraph" w:customStyle="1" w:styleId="Poprawka10">
    <w:name w:val="Poprawka1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11">
    <w:name w:val="Średnia lista 2 — akcent 111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ndokumentuZnak">
    <w:name w:val="Plan dokumentu Znak"/>
    <w:uiPriority w:val="99"/>
    <w:semiHidden/>
    <w:rsid w:val="00E42883"/>
    <w:rPr>
      <w:rFonts w:ascii="Times New Roman" w:hAnsi="Times New Roman"/>
      <w:sz w:val="2"/>
      <w:shd w:val="clear" w:color="auto" w:fill="000080"/>
      <w:lang w:eastAsia="en-US"/>
    </w:rPr>
  </w:style>
  <w:style w:type="table" w:customStyle="1" w:styleId="rednialista2akcent112">
    <w:name w:val="Średnia lista 2 — akcent 112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">
    <w:name w:val="Bez listy112"/>
    <w:next w:val="Bezlisty"/>
    <w:uiPriority w:val="99"/>
    <w:semiHidden/>
    <w:unhideWhenUsed/>
    <w:rsid w:val="00E42883"/>
  </w:style>
  <w:style w:type="table" w:customStyle="1" w:styleId="rednialista2akcent12">
    <w:name w:val="Średnia lista 2 — akcent 12"/>
    <w:basedOn w:val="Standardowy"/>
    <w:next w:val="Jasnalistaakcent2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Akapitzlist2">
    <w:name w:val="Akapit z listą2"/>
    <w:basedOn w:val="Normalny"/>
    <w:rsid w:val="00E42883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paragraph" w:customStyle="1" w:styleId="Nagwekspisutreci2">
    <w:name w:val="Nagłówek spisu treści2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2">
    <w:name w:val="Bez odstępów2"/>
    <w:basedOn w:val="Normalny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hAnsi="Calibri" w:cs="Times New Roman"/>
      <w:kern w:val="0"/>
    </w:rPr>
  </w:style>
  <w:style w:type="character" w:customStyle="1" w:styleId="Wyrnieniedelikatne2">
    <w:name w:val="Wyróżnienie delikatne2"/>
    <w:rsid w:val="00E42883"/>
    <w:rPr>
      <w:i/>
      <w:color w:val="808080"/>
    </w:rPr>
  </w:style>
  <w:style w:type="character" w:customStyle="1" w:styleId="Wyrnienieintensywne2">
    <w:name w:val="Wyróżnienie intensywne2"/>
    <w:rsid w:val="00E42883"/>
    <w:rPr>
      <w:b/>
      <w:i/>
      <w:color w:val="4F81BD"/>
    </w:rPr>
  </w:style>
  <w:style w:type="paragraph" w:customStyle="1" w:styleId="Poprawka2">
    <w:name w:val="Poprawka2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3">
    <w:name w:val="Średnia lista 2 — akcent 13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Normalny"/>
    <w:uiPriority w:val="99"/>
    <w:rsid w:val="00E42883"/>
    <w:pPr>
      <w:overflowPunct/>
      <w:spacing w:line="314" w:lineRule="exact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yle18">
    <w:name w:val="Style18"/>
    <w:basedOn w:val="Normalny"/>
    <w:uiPriority w:val="99"/>
    <w:rsid w:val="00E42883"/>
    <w:pPr>
      <w:overflowPunct/>
      <w:spacing w:line="322" w:lineRule="exact"/>
      <w:ind w:hanging="355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57">
    <w:name w:val="Font Style57"/>
    <w:uiPriority w:val="99"/>
    <w:rsid w:val="00E42883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uiPriority w:val="99"/>
    <w:rsid w:val="00E42883"/>
    <w:rPr>
      <w:rFonts w:ascii="Tahoma" w:hAnsi="Tahoma" w:cs="Tahoma"/>
      <w:sz w:val="20"/>
      <w:szCs w:val="20"/>
    </w:rPr>
  </w:style>
  <w:style w:type="paragraph" w:customStyle="1" w:styleId="Style3">
    <w:name w:val="Style3"/>
    <w:basedOn w:val="Normalny"/>
    <w:rsid w:val="00E42883"/>
    <w:pPr>
      <w:overflowPunct/>
      <w:spacing w:line="269" w:lineRule="exact"/>
      <w:textAlignment w:val="auto"/>
    </w:pPr>
    <w:rPr>
      <w:rFonts w:cs="Times New Roman"/>
      <w:kern w:val="0"/>
      <w:sz w:val="24"/>
      <w:szCs w:val="24"/>
    </w:rPr>
  </w:style>
  <w:style w:type="character" w:customStyle="1" w:styleId="FontStyle20">
    <w:name w:val="Font Style20"/>
    <w:rsid w:val="00E42883"/>
    <w:rPr>
      <w:rFonts w:ascii="Tahoma" w:hAnsi="Tahoma" w:cs="Tahoma"/>
      <w:spacing w:val="10"/>
      <w:sz w:val="24"/>
      <w:szCs w:val="24"/>
    </w:rPr>
  </w:style>
  <w:style w:type="paragraph" w:customStyle="1" w:styleId="Style1">
    <w:name w:val="Style1"/>
    <w:basedOn w:val="Normalny"/>
    <w:rsid w:val="00E42883"/>
    <w:pPr>
      <w:overflowPunct/>
      <w:spacing w:line="269" w:lineRule="exact"/>
      <w:textAlignment w:val="auto"/>
    </w:pPr>
    <w:rPr>
      <w:rFonts w:cs="Times New Roman"/>
      <w:kern w:val="0"/>
      <w:sz w:val="24"/>
      <w:szCs w:val="24"/>
    </w:rPr>
  </w:style>
  <w:style w:type="paragraph" w:customStyle="1" w:styleId="A-sownik">
    <w:name w:val="A-słownik"/>
    <w:basedOn w:val="Normalny"/>
    <w:rsid w:val="00E42883"/>
    <w:pPr>
      <w:widowControl/>
      <w:overflowPunct/>
      <w:autoSpaceDE/>
      <w:autoSpaceDN/>
      <w:adjustRightInd/>
      <w:spacing w:before="120" w:line="360" w:lineRule="auto"/>
      <w:jc w:val="both"/>
      <w:textAlignment w:val="auto"/>
    </w:pPr>
    <w:rPr>
      <w:rFonts w:ascii="Calibri" w:hAnsi="Calibri" w:cs="Times New Roman"/>
      <w:kern w:val="0"/>
      <w:sz w:val="22"/>
      <w:lang w:eastAsia="ar-SA"/>
    </w:rPr>
  </w:style>
  <w:style w:type="paragraph" w:customStyle="1" w:styleId="TableContents">
    <w:name w:val="Table Contents"/>
    <w:basedOn w:val="Normalny"/>
    <w:rsid w:val="00E42883"/>
    <w:pPr>
      <w:widowControl/>
      <w:suppressLineNumbers/>
      <w:overflowPunct/>
      <w:autoSpaceDE/>
      <w:autoSpaceDN/>
      <w:adjustRightInd/>
      <w:spacing w:before="60" w:after="200" w:line="276" w:lineRule="auto"/>
      <w:jc w:val="both"/>
      <w:textAlignment w:val="auto"/>
    </w:pPr>
    <w:rPr>
      <w:rFonts w:ascii="Calibri" w:hAnsi="Calibri" w:cs="Calibri"/>
      <w:kern w:val="0"/>
      <w:sz w:val="22"/>
      <w:szCs w:val="22"/>
      <w:lang w:eastAsia="zh-CN"/>
    </w:rPr>
  </w:style>
  <w:style w:type="character" w:customStyle="1" w:styleId="Kolorowalistaakcent1Znak">
    <w:name w:val="Kolorowa lista — akcent 1 Znak"/>
    <w:link w:val="Kolorowalistaakcent1"/>
    <w:uiPriority w:val="34"/>
    <w:rsid w:val="00E42883"/>
    <w:rPr>
      <w:rFonts w:ascii="Times New Roman" w:eastAsia="Times New Roman" w:hAnsi="Times New Roman"/>
      <w:sz w:val="24"/>
      <w:szCs w:val="24"/>
    </w:rPr>
  </w:style>
  <w:style w:type="character" w:customStyle="1" w:styleId="LegendaZnak">
    <w:name w:val="Legenda Znak"/>
    <w:aliases w:val="Podpis obiektu Znak"/>
    <w:link w:val="Legenda"/>
    <w:rsid w:val="00E42883"/>
    <w:rPr>
      <w:rFonts w:ascii="Arial" w:hAnsi="Arial"/>
      <w:b/>
      <w:bCs/>
      <w:lang w:eastAsia="en-US"/>
    </w:rPr>
  </w:style>
  <w:style w:type="paragraph" w:customStyle="1" w:styleId="Textbody">
    <w:name w:val="Text body"/>
    <w:basedOn w:val="Normalny"/>
    <w:rsid w:val="00E42883"/>
    <w:pPr>
      <w:widowControl/>
      <w:suppressAutoHyphens/>
      <w:overflowPunct/>
      <w:autoSpaceDE/>
      <w:adjustRightInd/>
      <w:spacing w:after="140" w:line="288" w:lineRule="auto"/>
      <w:textAlignment w:val="auto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customStyle="1" w:styleId="p1">
    <w:name w:val="p1"/>
    <w:basedOn w:val="Normalny"/>
    <w:rsid w:val="00E42883"/>
    <w:pPr>
      <w:widowControl/>
      <w:shd w:val="clear" w:color="auto" w:fill="FFFFFF"/>
      <w:overflowPunct/>
      <w:autoSpaceDE/>
      <w:autoSpaceDN/>
      <w:adjustRightInd/>
      <w:textAlignment w:val="auto"/>
    </w:pPr>
    <w:rPr>
      <w:rFonts w:ascii="Helvetica" w:eastAsia="Calibri" w:hAnsi="Helvetica" w:cs="Times New Roman"/>
      <w:color w:val="252525"/>
      <w:kern w:val="0"/>
      <w:sz w:val="21"/>
      <w:szCs w:val="21"/>
    </w:rPr>
  </w:style>
  <w:style w:type="character" w:customStyle="1" w:styleId="s1">
    <w:name w:val="s1"/>
    <w:rsid w:val="00E42883"/>
  </w:style>
  <w:style w:type="paragraph" w:customStyle="1" w:styleId="p2">
    <w:name w:val="p2"/>
    <w:basedOn w:val="Normalny"/>
    <w:rsid w:val="00E42883"/>
    <w:pPr>
      <w:widowControl/>
      <w:overflowPunct/>
      <w:autoSpaceDE/>
      <w:autoSpaceDN/>
      <w:adjustRightInd/>
      <w:textAlignment w:val="auto"/>
    </w:pPr>
    <w:rPr>
      <w:rFonts w:ascii="Times New Roman" w:eastAsia="Calibri" w:hAnsi="Times New Roman" w:cs="Times New Roman"/>
      <w:kern w:val="0"/>
      <w:sz w:val="17"/>
      <w:szCs w:val="17"/>
    </w:rPr>
  </w:style>
  <w:style w:type="character" w:customStyle="1" w:styleId="apple-converted-space">
    <w:name w:val="apple-converted-space"/>
    <w:rsid w:val="00E42883"/>
  </w:style>
  <w:style w:type="character" w:customStyle="1" w:styleId="Nierozpoznanawzmianka1">
    <w:name w:val="Nierozpoznana wzmianka1"/>
    <w:uiPriority w:val="99"/>
    <w:semiHidden/>
    <w:unhideWhenUsed/>
    <w:rsid w:val="00E42883"/>
    <w:rPr>
      <w:color w:val="605E5C"/>
      <w:shd w:val="clear" w:color="auto" w:fill="E1DFDD"/>
    </w:rPr>
  </w:style>
  <w:style w:type="table" w:styleId="redniasiatka2">
    <w:name w:val="Medium Grid 2"/>
    <w:basedOn w:val="Standardowy"/>
    <w:link w:val="redniasiatka2Znak"/>
    <w:uiPriority w:val="99"/>
    <w:rsid w:val="00E42883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Kolorowalistaakcent1">
    <w:name w:val="Colorful List Accent 1"/>
    <w:basedOn w:val="Standardowy"/>
    <w:link w:val="Kolorowalistaakcent1Znak"/>
    <w:uiPriority w:val="34"/>
    <w:rsid w:val="00E42883"/>
    <w:rPr>
      <w:rFonts w:ascii="Times New Roman" w:eastAsia="Times New Roman" w:hAnsi="Times New Roman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3">
    <w:name w:val="Tabela - Siatka3"/>
    <w:basedOn w:val="Standardowy"/>
    <w:next w:val="Tabela-Siatka"/>
    <w:uiPriority w:val="39"/>
    <w:rsid w:val="00BC693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C693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7A57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22">
    <w:name w:val="col22"/>
    <w:rsid w:val="00085B68"/>
  </w:style>
  <w:style w:type="character" w:customStyle="1" w:styleId="Bodytext">
    <w:name w:val="Body text_"/>
    <w:link w:val="Tekstpodstawowy30"/>
    <w:rsid w:val="007B203A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Tekstpodstawowy1">
    <w:name w:val="Tekst podstawowy1"/>
    <w:rsid w:val="007B203A"/>
  </w:style>
  <w:style w:type="paragraph" w:customStyle="1" w:styleId="Tekstpodstawowy30">
    <w:name w:val="Tekst podstawowy3"/>
    <w:basedOn w:val="Normalny"/>
    <w:link w:val="Bodytext"/>
    <w:rsid w:val="007B203A"/>
    <w:pPr>
      <w:widowControl/>
      <w:shd w:val="clear" w:color="auto" w:fill="FFFFFF"/>
      <w:overflowPunct/>
      <w:autoSpaceDE/>
      <w:autoSpaceDN/>
      <w:adjustRightInd/>
      <w:spacing w:after="300" w:line="0" w:lineRule="atLeast"/>
      <w:ind w:hanging="360"/>
      <w:jc w:val="center"/>
      <w:textAlignment w:val="auto"/>
    </w:pPr>
    <w:rPr>
      <w:rFonts w:ascii="Times New Roman" w:hAnsi="Times New Roman" w:cs="Times New Roman"/>
      <w:kern w:val="0"/>
      <w:sz w:val="21"/>
      <w:szCs w:val="21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52251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Teksttreci2">
    <w:name w:val="Tekst treści (2)_"/>
    <w:link w:val="Teksttreci20"/>
    <w:locked/>
    <w:rsid w:val="00F40A3B"/>
    <w:rPr>
      <w:rFonts w:ascii="Batang" w:eastAsia="Batang" w:hAnsi="Batang" w:cs="Batang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0A3B"/>
    <w:pPr>
      <w:shd w:val="clear" w:color="auto" w:fill="FFFFFF"/>
      <w:overflowPunct/>
      <w:autoSpaceDE/>
      <w:autoSpaceDN/>
      <w:adjustRightInd/>
      <w:spacing w:after="720" w:line="0" w:lineRule="atLeast"/>
      <w:jc w:val="center"/>
      <w:textAlignment w:val="auto"/>
    </w:pPr>
    <w:rPr>
      <w:rFonts w:ascii="Batang" w:eastAsia="Batang" w:hAnsi="Batang" w:cs="Batang"/>
      <w:b/>
      <w:bCs/>
      <w:kern w:val="0"/>
      <w:sz w:val="21"/>
      <w:szCs w:val="21"/>
    </w:rPr>
  </w:style>
  <w:style w:type="character" w:customStyle="1" w:styleId="Teksttreci">
    <w:name w:val="Tekst treści_"/>
    <w:link w:val="Teksttreci0"/>
    <w:uiPriority w:val="99"/>
    <w:locked/>
    <w:rsid w:val="00F40A3B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40A3B"/>
    <w:pPr>
      <w:shd w:val="clear" w:color="auto" w:fill="FFFFFF"/>
      <w:overflowPunct/>
      <w:autoSpaceDE/>
      <w:autoSpaceDN/>
      <w:adjustRightInd/>
      <w:spacing w:before="1140" w:after="240" w:line="307" w:lineRule="exact"/>
      <w:jc w:val="both"/>
      <w:textAlignment w:val="auto"/>
    </w:pPr>
    <w:rPr>
      <w:rFonts w:ascii="Batang" w:eastAsia="Batang" w:hAnsi="Batang" w:cs="Batang"/>
      <w:kern w:val="0"/>
      <w:sz w:val="21"/>
      <w:szCs w:val="21"/>
    </w:rPr>
  </w:style>
  <w:style w:type="character" w:customStyle="1" w:styleId="Nagwek22">
    <w:name w:val="Nagłówek #2 (2)_"/>
    <w:link w:val="Nagwek220"/>
    <w:locked/>
    <w:rsid w:val="00F40A3B"/>
    <w:rPr>
      <w:rFonts w:ascii="Batang" w:eastAsia="Batang" w:hAnsi="Batang" w:cs="Batang"/>
      <w:spacing w:val="40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1"/>
    </w:pPr>
    <w:rPr>
      <w:rFonts w:ascii="Batang" w:eastAsia="Batang" w:hAnsi="Batang" w:cs="Batang"/>
      <w:spacing w:val="40"/>
      <w:kern w:val="0"/>
    </w:rPr>
  </w:style>
  <w:style w:type="character" w:customStyle="1" w:styleId="Teksttreci3">
    <w:name w:val="Tekst treści (3)_"/>
    <w:link w:val="Teksttreci30"/>
    <w:locked/>
    <w:rsid w:val="00F40A3B"/>
    <w:rPr>
      <w:rFonts w:ascii="Times New Roman" w:eastAsia="Times New Roman" w:hAnsi="Times New Roman"/>
      <w:b/>
      <w:bCs/>
      <w:spacing w:val="4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</w:pPr>
    <w:rPr>
      <w:rFonts w:ascii="Times New Roman" w:hAnsi="Times New Roman" w:cs="Times New Roman"/>
      <w:b/>
      <w:bCs/>
      <w:spacing w:val="40"/>
      <w:kern w:val="0"/>
    </w:rPr>
  </w:style>
  <w:style w:type="character" w:customStyle="1" w:styleId="Nagwek32">
    <w:name w:val="Nagłówek #3 (2)_"/>
    <w:link w:val="Nagwek320"/>
    <w:locked/>
    <w:rsid w:val="00F40A3B"/>
    <w:rPr>
      <w:rFonts w:ascii="Batang" w:eastAsia="Batang" w:hAnsi="Batang" w:cs="Batang"/>
      <w:spacing w:val="10"/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2"/>
    </w:pPr>
    <w:rPr>
      <w:rFonts w:ascii="Batang" w:eastAsia="Batang" w:hAnsi="Batang" w:cs="Batang"/>
      <w:spacing w:val="10"/>
      <w:kern w:val="0"/>
      <w:sz w:val="21"/>
      <w:szCs w:val="21"/>
    </w:rPr>
  </w:style>
  <w:style w:type="character" w:customStyle="1" w:styleId="Nagwek35">
    <w:name w:val="Nagłówek #3 (5)_"/>
    <w:link w:val="Nagwek350"/>
    <w:locked/>
    <w:rsid w:val="00F40A3B"/>
    <w:rPr>
      <w:rFonts w:ascii="Times New Roman" w:eastAsia="Times New Roman" w:hAnsi="Times New Roman"/>
      <w:spacing w:val="20"/>
      <w:sz w:val="23"/>
      <w:szCs w:val="23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2"/>
    </w:pPr>
    <w:rPr>
      <w:rFonts w:ascii="Times New Roman" w:hAnsi="Times New Roman" w:cs="Times New Roman"/>
      <w:spacing w:val="20"/>
      <w:kern w:val="0"/>
      <w:sz w:val="23"/>
      <w:szCs w:val="23"/>
    </w:rPr>
  </w:style>
  <w:style w:type="character" w:customStyle="1" w:styleId="Nagwek20">
    <w:name w:val="Nagłówek #2_"/>
    <w:link w:val="Nagwek21"/>
    <w:locked/>
    <w:rsid w:val="00F40A3B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1"/>
    </w:pPr>
    <w:rPr>
      <w:rFonts w:ascii="Batang" w:eastAsia="Batang" w:hAnsi="Batang" w:cs="Batang"/>
      <w:kern w:val="0"/>
      <w:sz w:val="21"/>
      <w:szCs w:val="21"/>
    </w:rPr>
  </w:style>
  <w:style w:type="numbering" w:customStyle="1" w:styleId="Bezlisty4">
    <w:name w:val="Bez listy4"/>
    <w:next w:val="Bezlisty"/>
    <w:uiPriority w:val="99"/>
    <w:semiHidden/>
    <w:unhideWhenUsed/>
    <w:rsid w:val="003C190C"/>
  </w:style>
  <w:style w:type="paragraph" w:styleId="Indeks1">
    <w:name w:val="index 1"/>
    <w:basedOn w:val="Normalny"/>
    <w:next w:val="Normalny"/>
    <w:autoRedefine/>
    <w:uiPriority w:val="99"/>
    <w:rsid w:val="003C190C"/>
    <w:pPr>
      <w:widowControl/>
      <w:overflowPunct/>
      <w:autoSpaceDE/>
      <w:autoSpaceDN/>
      <w:adjustRightInd/>
      <w:ind w:left="240" w:hanging="24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table" w:customStyle="1" w:styleId="Tabela-Siatka6">
    <w:name w:val="Tabela - Siatka6"/>
    <w:basedOn w:val="Standardowy"/>
    <w:next w:val="Tabela-Siatka"/>
    <w:uiPriority w:val="39"/>
    <w:rsid w:val="003C1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3C190C"/>
    <w:pPr>
      <w:widowControl/>
      <w:shd w:val="clear" w:color="auto" w:fill="FFFFFF"/>
      <w:overflowPunct/>
      <w:autoSpaceDE/>
      <w:autoSpaceDN/>
      <w:adjustRightInd/>
      <w:spacing w:line="509" w:lineRule="exact"/>
      <w:ind w:hanging="980"/>
      <w:textAlignment w:val="auto"/>
    </w:pPr>
    <w:rPr>
      <w:rFonts w:ascii="Calibri" w:eastAsia="Calibri" w:hAnsi="Calibri" w:cs="Times New Roman"/>
      <w:kern w:val="0"/>
      <w:shd w:val="clear" w:color="auto" w:fill="FFFFFF"/>
    </w:rPr>
  </w:style>
  <w:style w:type="paragraph" w:customStyle="1" w:styleId="BodyText31">
    <w:name w:val="Body Text 31"/>
    <w:basedOn w:val="Normalny"/>
    <w:uiPriority w:val="99"/>
    <w:rsid w:val="003C190C"/>
    <w:pPr>
      <w:textAlignment w:val="auto"/>
    </w:pPr>
    <w:rPr>
      <w:rFonts w:ascii="Times New Roman" w:hAnsi="Times New Roman" w:cs="Times New Roman"/>
      <w:kern w:val="0"/>
      <w:sz w:val="28"/>
    </w:rPr>
  </w:style>
  <w:style w:type="paragraph" w:customStyle="1" w:styleId="xl25">
    <w:name w:val="xl25"/>
    <w:basedOn w:val="Normalny"/>
    <w:uiPriority w:val="99"/>
    <w:rsid w:val="003C190C"/>
    <w:pPr>
      <w:widowControl/>
      <w:overflowPunct/>
      <w:autoSpaceDE/>
      <w:autoSpaceDN/>
      <w:adjustRightInd/>
      <w:spacing w:before="100" w:beforeAutospacing="1" w:after="100" w:afterAutospacing="1" w:line="360" w:lineRule="auto"/>
      <w:textAlignment w:val="auto"/>
    </w:pPr>
    <w:rPr>
      <w:rFonts w:ascii="Arial" w:hAnsi="Arial" w:cs="Times New Roman"/>
      <w:kern w:val="0"/>
      <w:sz w:val="22"/>
      <w:szCs w:val="22"/>
    </w:rPr>
  </w:style>
  <w:style w:type="numbering" w:customStyle="1" w:styleId="Bezlisty5">
    <w:name w:val="Bez listy5"/>
    <w:next w:val="Bezlisty"/>
    <w:uiPriority w:val="99"/>
    <w:semiHidden/>
    <w:unhideWhenUsed/>
    <w:rsid w:val="00486084"/>
  </w:style>
  <w:style w:type="table" w:customStyle="1" w:styleId="Tabela-Siatka7">
    <w:name w:val="Tabela - Siatka7"/>
    <w:basedOn w:val="Standardowy"/>
    <w:next w:val="Tabela-Siatka"/>
    <w:uiPriority w:val="39"/>
    <w:rsid w:val="0048608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uiPriority w:val="99"/>
    <w:rsid w:val="00486084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8">
    <w:name w:val="Style8"/>
    <w:basedOn w:val="Normalny"/>
    <w:uiPriority w:val="99"/>
    <w:rsid w:val="00486084"/>
    <w:pPr>
      <w:overflowPunct/>
      <w:spacing w:line="254" w:lineRule="exact"/>
      <w:ind w:hanging="346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yle10">
    <w:name w:val="Style10"/>
    <w:basedOn w:val="Normalny"/>
    <w:uiPriority w:val="99"/>
    <w:rsid w:val="00486084"/>
    <w:pPr>
      <w:overflowPunct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styleId="Tekstzastpczy">
    <w:name w:val="Placeholder Text"/>
    <w:uiPriority w:val="99"/>
    <w:semiHidden/>
    <w:rsid w:val="00486084"/>
    <w:rPr>
      <w:color w:val="808080"/>
    </w:rPr>
  </w:style>
  <w:style w:type="character" w:customStyle="1" w:styleId="WW8Num38z1">
    <w:name w:val="WW8Num38z1"/>
    <w:rsid w:val="002E77F1"/>
    <w:rPr>
      <w:rFonts w:ascii="Arial" w:hAnsi="Arial"/>
      <w:b w:val="0"/>
      <w:i w:val="0"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181391"/>
  </w:style>
  <w:style w:type="table" w:customStyle="1" w:styleId="Tabela-Siatka8">
    <w:name w:val="Tabela - Siatka8"/>
    <w:basedOn w:val="Standardowy"/>
    <w:next w:val="Tabela-Siatka"/>
    <w:uiPriority w:val="59"/>
    <w:rsid w:val="001813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181391"/>
  </w:style>
  <w:style w:type="table" w:customStyle="1" w:styleId="Tabela-Siatka12">
    <w:name w:val="Tabela - Siatka12"/>
    <w:basedOn w:val="Standardowy"/>
    <w:next w:val="Tabela-Siatka"/>
    <w:uiPriority w:val="59"/>
    <w:rsid w:val="001813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81391"/>
  </w:style>
  <w:style w:type="paragraph" w:customStyle="1" w:styleId="Tekstpodstawowy211">
    <w:name w:val="Tekst podstawowy 211"/>
    <w:basedOn w:val="Normalny"/>
    <w:rsid w:val="00BB11D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3">
    <w:name w:val="Tekst podstawowy wcięty3"/>
    <w:basedOn w:val="Normalny"/>
    <w:rsid w:val="005A142A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wcity220">
    <w:name w:val="Tekst podstawowy wcięty 22"/>
    <w:basedOn w:val="Normalny"/>
    <w:rsid w:val="005A142A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20">
    <w:name w:val="Tekst podstawowy wcięty 32"/>
    <w:basedOn w:val="Normalny"/>
    <w:rsid w:val="005A142A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20">
    <w:name w:val="Hiperłącze2"/>
    <w:rsid w:val="005A142A"/>
    <w:rPr>
      <w:color w:val="0000FF"/>
      <w:u w:val="single"/>
    </w:rPr>
  </w:style>
  <w:style w:type="numbering" w:customStyle="1" w:styleId="Bezlisty7">
    <w:name w:val="Bez listy7"/>
    <w:next w:val="Bezlisty"/>
    <w:uiPriority w:val="99"/>
    <w:semiHidden/>
    <w:unhideWhenUsed/>
    <w:rsid w:val="00BB7B18"/>
  </w:style>
  <w:style w:type="table" w:customStyle="1" w:styleId="Tabela-Siatka9">
    <w:name w:val="Tabela - Siatka9"/>
    <w:basedOn w:val="Standardowy"/>
    <w:next w:val="Tabela-Siatka"/>
    <w:uiPriority w:val="39"/>
    <w:rsid w:val="00BB7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BB7B18"/>
  </w:style>
  <w:style w:type="numbering" w:customStyle="1" w:styleId="Bezlisty21">
    <w:name w:val="Bez listy21"/>
    <w:next w:val="Bezlisty"/>
    <w:uiPriority w:val="99"/>
    <w:semiHidden/>
    <w:unhideWhenUsed/>
    <w:rsid w:val="00BB7B18"/>
  </w:style>
  <w:style w:type="table" w:customStyle="1" w:styleId="Tabela-Siatka13">
    <w:name w:val="Tabela - Siatka13"/>
    <w:basedOn w:val="Standardowy"/>
    <w:next w:val="Tabela-Siatka"/>
    <w:uiPriority w:val="5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BB7B18"/>
  </w:style>
  <w:style w:type="table" w:customStyle="1" w:styleId="Tabela-Siatka111">
    <w:name w:val="Tabela - Siatka111"/>
    <w:basedOn w:val="Standardowy"/>
    <w:next w:val="Tabela-Siatka"/>
    <w:uiPriority w:val="5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BB7B18"/>
  </w:style>
  <w:style w:type="numbering" w:customStyle="1" w:styleId="Bezlisty31">
    <w:name w:val="Bez listy31"/>
    <w:next w:val="Bezlisty"/>
    <w:uiPriority w:val="99"/>
    <w:semiHidden/>
    <w:unhideWhenUsed/>
    <w:rsid w:val="00BB7B18"/>
  </w:style>
  <w:style w:type="table" w:customStyle="1" w:styleId="Tabela-Siatka21">
    <w:name w:val="Tabela - Siatka21"/>
    <w:basedOn w:val="Standardowy"/>
    <w:next w:val="Tabela-Siatka"/>
    <w:uiPriority w:val="5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1">
    <w:name w:val="1 / a / i1"/>
    <w:basedOn w:val="Bezlisty"/>
    <w:next w:val="1ai"/>
    <w:rsid w:val="00BB7B18"/>
    <w:pPr>
      <w:numPr>
        <w:numId w:val="6"/>
      </w:numPr>
    </w:pPr>
  </w:style>
  <w:style w:type="numbering" w:customStyle="1" w:styleId="1111111">
    <w:name w:val="1 / 1.1 / 1.1.11"/>
    <w:basedOn w:val="Bezlisty"/>
    <w:next w:val="111111"/>
    <w:rsid w:val="00BB7B18"/>
    <w:pPr>
      <w:numPr>
        <w:numId w:val="7"/>
      </w:numPr>
    </w:pPr>
  </w:style>
  <w:style w:type="table" w:customStyle="1" w:styleId="Jasnalistaakcent21">
    <w:name w:val="Jasna lista — akcent 21"/>
    <w:basedOn w:val="Standardowy"/>
    <w:next w:val="Jasnalistaakcent2"/>
    <w:uiPriority w:val="66"/>
    <w:rsid w:val="00BB7B1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2">
    <w:name w:val="Jasne cieniowanie — akcent 112"/>
    <w:basedOn w:val="Standardowy"/>
    <w:uiPriority w:val="60"/>
    <w:rsid w:val="00BB7B1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Styl11">
    <w:name w:val="Styl11"/>
    <w:uiPriority w:val="99"/>
    <w:rsid w:val="00BB7B18"/>
    <w:pPr>
      <w:numPr>
        <w:numId w:val="9"/>
      </w:numPr>
    </w:pPr>
  </w:style>
  <w:style w:type="table" w:customStyle="1" w:styleId="Tabela-Prosty22">
    <w:name w:val="Tabela - Prosty 22"/>
    <w:basedOn w:val="Standardowy"/>
    <w:next w:val="Tabela-Prosty2"/>
    <w:uiPriority w:val="99"/>
    <w:rsid w:val="00BB7B18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2">
    <w:name w:val="Tabela - Współczesny2"/>
    <w:basedOn w:val="Standardowy"/>
    <w:next w:val="Tabela-Wspczesny"/>
    <w:uiPriority w:val="99"/>
    <w:rsid w:val="00BB7B18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rednialista2akcent113">
    <w:name w:val="Średnia lista 2 — akcent 113"/>
    <w:uiPriority w:val="66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uiPriority w:val="99"/>
    <w:semiHidden/>
    <w:unhideWhenUsed/>
    <w:rsid w:val="00BB7B18"/>
  </w:style>
  <w:style w:type="table" w:customStyle="1" w:styleId="Jasnecieniowanieakcent1111">
    <w:name w:val="Jasne cieniowanie — akcent 1111"/>
    <w:basedOn w:val="Standardowy"/>
    <w:uiPriority w:val="60"/>
    <w:rsid w:val="00BB7B1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11">
    <w:name w:val="Tabela - Prosty 211"/>
    <w:basedOn w:val="Standardowy"/>
    <w:next w:val="Tabela-Prosty2"/>
    <w:uiPriority w:val="99"/>
    <w:rsid w:val="00BB7B18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1">
    <w:name w:val="Tabela - Współczesny11"/>
    <w:basedOn w:val="Standardowy"/>
    <w:next w:val="Tabela-Wspczesny"/>
    <w:uiPriority w:val="99"/>
    <w:rsid w:val="00BB7B18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rednialista2akcent1111">
    <w:name w:val="Średnia lista 2 — akcent 1111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alista2akcent1121">
    <w:name w:val="Średnia lista 2 — akcent 1121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1">
    <w:name w:val="Bez listy1121"/>
    <w:next w:val="Bezlisty"/>
    <w:uiPriority w:val="99"/>
    <w:semiHidden/>
    <w:unhideWhenUsed/>
    <w:rsid w:val="00BB7B18"/>
  </w:style>
  <w:style w:type="table" w:customStyle="1" w:styleId="rednialista2akcent121">
    <w:name w:val="Średnia lista 2 — akcent 121"/>
    <w:basedOn w:val="Standardowy"/>
    <w:next w:val="Jasnalistaakcent2"/>
    <w:uiPriority w:val="66"/>
    <w:rsid w:val="00BB7B1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rednialista2akcent131">
    <w:name w:val="Średnia lista 2 — akcent 131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0">
    <w:name w:val="Nierozpoznana wzmianka1"/>
    <w:uiPriority w:val="99"/>
    <w:semiHidden/>
    <w:unhideWhenUsed/>
    <w:rsid w:val="00BB7B18"/>
    <w:rPr>
      <w:color w:val="605E5C"/>
      <w:shd w:val="clear" w:color="auto" w:fill="E1DFDD"/>
    </w:rPr>
  </w:style>
  <w:style w:type="table" w:customStyle="1" w:styleId="redniasiatka21">
    <w:name w:val="Średnia siatka 21"/>
    <w:basedOn w:val="Standardowy"/>
    <w:next w:val="redniasiatka2"/>
    <w:uiPriority w:val="99"/>
    <w:rsid w:val="00BB7B18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Kolorowalistaakcent11">
    <w:name w:val="Kolorowa lista — akcent 11"/>
    <w:basedOn w:val="Standardowy"/>
    <w:next w:val="Kolorowalistaakcent1"/>
    <w:uiPriority w:val="34"/>
    <w:rsid w:val="00BB7B18"/>
    <w:rPr>
      <w:rFonts w:ascii="Times New Roman" w:eastAsia="Times New Roman" w:hAnsi="Times New Roman"/>
      <w:sz w:val="24"/>
      <w:szCs w:val="24"/>
      <w:lang w:eastAsia="en-US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31">
    <w:name w:val="Tabela - Siatka3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BB7B18"/>
  </w:style>
  <w:style w:type="table" w:customStyle="1" w:styleId="Tabela-Siatka61">
    <w:name w:val="Tabela - Siatka61"/>
    <w:basedOn w:val="Standardowy"/>
    <w:next w:val="Tabela-Siatka"/>
    <w:uiPriority w:val="3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BB7B18"/>
  </w:style>
  <w:style w:type="table" w:customStyle="1" w:styleId="Tabela-Siatka71">
    <w:name w:val="Tabela - Siatka7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BB7B18"/>
  </w:style>
  <w:style w:type="table" w:customStyle="1" w:styleId="Tabela-Siatka81">
    <w:name w:val="Tabela - Siatka81"/>
    <w:basedOn w:val="Standardowy"/>
    <w:next w:val="Tabela-Siatka"/>
    <w:uiPriority w:val="5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BB7B18"/>
  </w:style>
  <w:style w:type="table" w:customStyle="1" w:styleId="Tabela-Siatka121">
    <w:name w:val="Tabela - Siatka121"/>
    <w:basedOn w:val="Standardowy"/>
    <w:next w:val="Tabela-Siatka"/>
    <w:uiPriority w:val="5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BB7B18"/>
  </w:style>
  <w:style w:type="numbering" w:customStyle="1" w:styleId="Bezlisty8">
    <w:name w:val="Bez listy8"/>
    <w:next w:val="Bezlisty"/>
    <w:uiPriority w:val="99"/>
    <w:semiHidden/>
    <w:unhideWhenUsed/>
    <w:rsid w:val="006F4E64"/>
  </w:style>
  <w:style w:type="table" w:customStyle="1" w:styleId="TableGrid">
    <w:name w:val="TableGrid"/>
    <w:rsid w:val="006F4E6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9">
    <w:name w:val="Bez listy9"/>
    <w:next w:val="Bezlisty"/>
    <w:uiPriority w:val="99"/>
    <w:semiHidden/>
    <w:rsid w:val="007F7B20"/>
  </w:style>
  <w:style w:type="paragraph" w:customStyle="1" w:styleId="BodyTextIndent1">
    <w:name w:val="Body Text Indent1"/>
    <w:basedOn w:val="Normalny"/>
    <w:rsid w:val="007F7B20"/>
    <w:pPr>
      <w:ind w:left="360"/>
      <w:jc w:val="both"/>
    </w:pPr>
    <w:rPr>
      <w:rFonts w:ascii="Arial" w:hAnsi="Arial" w:cs="Arial"/>
      <w:kern w:val="0"/>
    </w:rPr>
  </w:style>
  <w:style w:type="table" w:customStyle="1" w:styleId="Tabela-Siatka10">
    <w:name w:val="Tabela - Siatka10"/>
    <w:basedOn w:val="Standardowy"/>
    <w:next w:val="Tabela-Siatka"/>
    <w:uiPriority w:val="39"/>
    <w:rsid w:val="007F7B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0z0">
    <w:name w:val="WW8Num20z0"/>
    <w:rsid w:val="007F7B20"/>
    <w:rPr>
      <w:rFonts w:ascii="Arial" w:hAnsi="Arial" w:cs="Arial"/>
      <w:b w:val="0"/>
      <w:i w:val="0"/>
      <w:sz w:val="20"/>
    </w:rPr>
  </w:style>
  <w:style w:type="paragraph" w:styleId="Bezodstpw">
    <w:name w:val="No Spacing"/>
    <w:uiPriority w:val="1"/>
    <w:qFormat/>
    <w:rsid w:val="007F7B20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rsid w:val="007F7B20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7F7B20"/>
    <w:rPr>
      <w:rFonts w:ascii="Tahoma" w:hAnsi="Tahoma" w:cs="Tahoma"/>
      <w:b/>
      <w:bCs/>
      <w:kern w:val="28"/>
    </w:rPr>
  </w:style>
  <w:style w:type="numbering" w:customStyle="1" w:styleId="Bezlisty10">
    <w:name w:val="Bez listy10"/>
    <w:next w:val="Bezlisty"/>
    <w:uiPriority w:val="99"/>
    <w:semiHidden/>
    <w:rsid w:val="00947C8E"/>
  </w:style>
  <w:style w:type="table" w:customStyle="1" w:styleId="Tabela-Siatka14">
    <w:name w:val="Tabela - Siatka14"/>
    <w:basedOn w:val="Standardowy"/>
    <w:next w:val="Tabela-Siatka"/>
    <w:uiPriority w:val="39"/>
    <w:rsid w:val="00947C8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947C8E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6">
    <w:name w:val="Tekst podstawowy 36"/>
    <w:basedOn w:val="Normalny"/>
    <w:rsid w:val="00947C8E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wcity4">
    <w:name w:val="Tekst podstawowy wcięty4"/>
    <w:basedOn w:val="Normalny"/>
    <w:rsid w:val="00947C8E"/>
    <w:pPr>
      <w:suppressAutoHyphens/>
      <w:autoSpaceDN/>
      <w:adjustRightInd/>
      <w:ind w:left="360"/>
      <w:jc w:val="both"/>
      <w:textAlignment w:val="auto"/>
    </w:pPr>
    <w:rPr>
      <w:rFonts w:ascii="Arial" w:hAnsi="Arial" w:cs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88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40553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020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945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412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7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0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5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45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911433-8587-40dd-a7fd-2a0db00e7579" xsi:nil="true"/>
    <lcf76f155ced4ddcb4097134ff3c332f xmlns="9a045e21-6461-413c-8d98-9b95651874e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4B6D6418B31E4891ED105D0D64D99F" ma:contentTypeVersion="13" ma:contentTypeDescription="Utwórz nowy dokument." ma:contentTypeScope="" ma:versionID="a9a2f1acddbaa82ac8c7adbb6b4b776f">
  <xsd:schema xmlns:xsd="http://www.w3.org/2001/XMLSchema" xmlns:xs="http://www.w3.org/2001/XMLSchema" xmlns:p="http://schemas.microsoft.com/office/2006/metadata/properties" xmlns:ns2="9a045e21-6461-413c-8d98-9b95651874e3" xmlns:ns3="25911433-8587-40dd-a7fd-2a0db00e7579" targetNamespace="http://schemas.microsoft.com/office/2006/metadata/properties" ma:root="true" ma:fieldsID="1a9471318233f4f45c7e722a50fe8788" ns2:_="" ns3:_="">
    <xsd:import namespace="9a045e21-6461-413c-8d98-9b95651874e3"/>
    <xsd:import namespace="25911433-8587-40dd-a7fd-2a0db00e75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45e21-6461-413c-8d98-9b95651874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8a33f7c-fae2-4570-95dc-317fbb8ab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11433-8587-40dd-a7fd-2a0db00e757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c95a10-a035-4a6b-9620-6304c2159394}" ma:internalName="TaxCatchAll" ma:showField="CatchAllData" ma:web="25911433-8587-40dd-a7fd-2a0db00e75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E641-9E29-418E-89B5-692546D28EFD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9a045e21-6461-413c-8d98-9b95651874e3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911433-8587-40dd-a7fd-2a0db00e7579"/>
  </ds:schemaRefs>
</ds:datastoreItem>
</file>

<file path=customXml/itemProps2.xml><?xml version="1.0" encoding="utf-8"?>
<ds:datastoreItem xmlns:ds="http://schemas.openxmlformats.org/officeDocument/2006/customXml" ds:itemID="{EF40CE73-5ED0-46D6-B428-8361B4E5CC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A6677-75CA-4CAE-A0F5-18E2F32C5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45e21-6461-413c-8d98-9b95651874e3"/>
    <ds:schemaRef ds:uri="25911433-8587-40dd-a7fd-2a0db00e7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4A8BE7-D713-4F82-BF2C-CB0F17AC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11</Pages>
  <Words>3938</Words>
  <Characters>23628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27511</CharactersWithSpaces>
  <SharedDoc>false</SharedDoc>
  <HLinks>
    <vt:vector size="42" baseType="variant">
      <vt:variant>
        <vt:i4>8257580</vt:i4>
      </vt:variant>
      <vt:variant>
        <vt:i4>18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4718718</vt:i4>
      </vt:variant>
      <vt:variant>
        <vt:i4>15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8257580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4718718</vt:i4>
      </vt:variant>
      <vt:variant>
        <vt:i4>9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4653163</vt:i4>
      </vt:variant>
      <vt:variant>
        <vt:i4>6</vt:i4>
      </vt:variant>
      <vt:variant>
        <vt:i4>0</vt:i4>
      </vt:variant>
      <vt:variant>
        <vt:i4>5</vt:i4>
      </vt:variant>
      <vt:variant>
        <vt:lpwstr>mailto:iod@warszawa.so.gov.pl</vt:lpwstr>
      </vt:variant>
      <vt:variant>
        <vt:lpwstr/>
      </vt:variant>
      <vt:variant>
        <vt:i4>4653163</vt:i4>
      </vt:variant>
      <vt:variant>
        <vt:i4>3</vt:i4>
      </vt:variant>
      <vt:variant>
        <vt:i4>0</vt:i4>
      </vt:variant>
      <vt:variant>
        <vt:i4>5</vt:i4>
      </vt:variant>
      <vt:variant>
        <vt:lpwstr>mailto:iod@warszawa.so.gov.pl</vt:lpwstr>
      </vt:variant>
      <vt:variant>
        <vt:lpwstr/>
      </vt:variant>
      <vt:variant>
        <vt:i4>4718718</vt:i4>
      </vt:variant>
      <vt:variant>
        <vt:i4>0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rhanulak</dc:creator>
  <cp:keywords/>
  <dc:description/>
  <cp:lastModifiedBy>Polubiec Magdalena</cp:lastModifiedBy>
  <cp:revision>42</cp:revision>
  <cp:lastPrinted>2025-05-21T08:24:00Z</cp:lastPrinted>
  <dcterms:created xsi:type="dcterms:W3CDTF">2025-05-15T05:20:00Z</dcterms:created>
  <dcterms:modified xsi:type="dcterms:W3CDTF">2025-05-21T08:30:00Z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0x010100AF4B6D6418B31E4891ED105D0D64D99F</vt:lpwstr>
  </property>
</Properties>
</file>