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BC" w:rsidRDefault="004A41BC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A41BC" w:rsidRDefault="004A41BC" w:rsidP="00375F92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375F92" w:rsidRDefault="00375F92" w:rsidP="00EB5A91">
      <w:pPr>
        <w:spacing w:after="0" w:line="240" w:lineRule="auto"/>
        <w:ind w:left="5245" w:firstLine="42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bookmarkStart w:id="0" w:name="_Hlk2591769"/>
    </w:p>
    <w:p w:rsidR="00C8701F" w:rsidRDefault="00C8701F" w:rsidP="00375F92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:rsidR="00DE1E98" w:rsidRPr="00CE1396" w:rsidRDefault="00DE1E98" w:rsidP="00DE1E98">
      <w:pPr>
        <w:spacing w:after="0" w:line="240" w:lineRule="auto"/>
        <w:ind w:left="5670"/>
        <w:rPr>
          <w:rFonts w:ascii="Cambria" w:eastAsia="SimSun" w:hAnsi="Cambria"/>
          <w:b/>
          <w:bCs/>
          <w:sz w:val="20"/>
          <w:szCs w:val="20"/>
          <w:lang w:bidi="hi-IN"/>
        </w:rPr>
      </w:pPr>
      <w:r>
        <w:rPr>
          <w:rFonts w:ascii="Cambria" w:eastAsia="SimSun" w:hAnsi="Cambria"/>
          <w:b/>
          <w:bCs/>
          <w:sz w:val="20"/>
          <w:szCs w:val="20"/>
          <w:lang w:bidi="hi-IN"/>
        </w:rPr>
        <w:t>Gmina Skarżysko-Kamienna</w:t>
      </w:r>
      <w:r>
        <w:rPr>
          <w:rFonts w:ascii="Cambria" w:eastAsia="SimSun" w:hAnsi="Cambria"/>
          <w:b/>
          <w:bCs/>
          <w:sz w:val="20"/>
          <w:szCs w:val="20"/>
          <w:lang w:bidi="hi-IN"/>
        </w:rPr>
        <w:br/>
      </w:r>
      <w:r w:rsidRPr="00CE1396">
        <w:rPr>
          <w:rFonts w:ascii="Cambria" w:eastAsia="SimSun" w:hAnsi="Cambria"/>
          <w:b/>
          <w:bCs/>
          <w:sz w:val="20"/>
          <w:szCs w:val="20"/>
          <w:lang w:bidi="hi-IN"/>
        </w:rPr>
        <w:t>ul. Sikorskiego 18</w:t>
      </w:r>
    </w:p>
    <w:p w:rsidR="00DE1E98" w:rsidRPr="00B4494B" w:rsidRDefault="00DE1E98" w:rsidP="00DE1E98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CE1396">
        <w:rPr>
          <w:rFonts w:ascii="Cambria" w:eastAsia="SimSun" w:hAnsi="Cambria"/>
          <w:b/>
          <w:bCs/>
          <w:sz w:val="20"/>
          <w:szCs w:val="20"/>
          <w:lang w:bidi="hi-IN"/>
        </w:rPr>
        <w:t>26-110 Skarżysko-Kamienna</w:t>
      </w:r>
      <w:r w:rsidRPr="00CE1396">
        <w:rPr>
          <w:rFonts w:ascii="Cambria" w:eastAsia="SimSun" w:hAnsi="Cambria"/>
          <w:b/>
          <w:bCs/>
          <w:sz w:val="20"/>
          <w:szCs w:val="20"/>
          <w:lang w:bidi="hi-IN"/>
        </w:rPr>
        <w:br/>
      </w:r>
    </w:p>
    <w:p w:rsidR="00D45BC9" w:rsidRPr="00A37911" w:rsidRDefault="00D45BC9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C26CE1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C26CE1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C26CE1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Default="00FB2239" w:rsidP="00C26CE1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C26CE1" w:rsidRPr="00FB2239" w:rsidRDefault="00C26CE1" w:rsidP="00C26CE1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</w:p>
    <w:p w:rsidR="00FB2239" w:rsidRDefault="00375F92" w:rsidP="00C26CE1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>
        <w:rPr>
          <w:rFonts w:ascii="Cambria" w:hAnsi="Cambria" w:cs="Arial"/>
          <w:sz w:val="20"/>
          <w:szCs w:val="20"/>
        </w:rPr>
        <w:t>pn</w:t>
      </w:r>
      <w:bookmarkStart w:id="1" w:name="_Hlk60466352"/>
      <w:r w:rsidR="00AC623A">
        <w:rPr>
          <w:rFonts w:ascii="Cambria" w:hAnsi="Cambria" w:cs="Arial"/>
          <w:sz w:val="20"/>
          <w:szCs w:val="20"/>
        </w:rPr>
        <w:t>.</w:t>
      </w:r>
      <w:bookmarkEnd w:id="1"/>
      <w:r w:rsidR="0048402E">
        <w:rPr>
          <w:rFonts w:ascii="Cambria" w:hAnsi="Cambria" w:cs="Arial"/>
          <w:sz w:val="20"/>
          <w:szCs w:val="20"/>
        </w:rPr>
        <w:t xml:space="preserve"> </w:t>
      </w:r>
      <w:r w:rsidR="00DE1E98" w:rsidRPr="00CE1396">
        <w:rPr>
          <w:rFonts w:ascii="Cambria" w:hAnsi="Cambria" w:cs="Arial"/>
          <w:b/>
          <w:sz w:val="20"/>
          <w:szCs w:val="20"/>
        </w:rPr>
        <w:t>„Przebudowa linii oświetleniowej wzdłuż ulic Asnyka, Górniczej, Konarskiego i Powstańców Warszawy.’’ – w systemie zaprojektuj wybuduj w ramach zadania Przebudowa linii oświetleniowej wzdłuż ulic Asnyka, Górniczej, Konarskiego, Spółdzielczej i Powstańców Warszawy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 xml:space="preserve">oświadczam, </w:t>
      </w:r>
      <w:r w:rsidR="00C26CE1">
        <w:rPr>
          <w:rFonts w:ascii="Cambria" w:hAnsi="Cambria" w:cs="Arial"/>
          <w:sz w:val="20"/>
          <w:szCs w:val="20"/>
        </w:rPr>
        <w:br/>
      </w:r>
      <w:r w:rsidRPr="00B4494B">
        <w:rPr>
          <w:rFonts w:ascii="Cambria" w:hAnsi="Cambria" w:cs="Arial"/>
          <w:sz w:val="20"/>
          <w:szCs w:val="20"/>
        </w:rPr>
        <w:t>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C26CE1" w:rsidRPr="00C26CE1" w:rsidRDefault="00C26CE1" w:rsidP="00C26CE1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</w:p>
    <w:p w:rsidR="00FB2239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C26CE1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C26CE1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C26CE1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C26CE1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4839FC" w:rsidRDefault="00FB2239" w:rsidP="00C26CE1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C26CE1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41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2BD" w:rsidRDefault="009A22BD" w:rsidP="0038231F">
      <w:pPr>
        <w:spacing w:after="0" w:line="240" w:lineRule="auto"/>
      </w:pPr>
      <w:r>
        <w:separator/>
      </w:r>
    </w:p>
  </w:endnote>
  <w:endnote w:type="continuationSeparator" w:id="0">
    <w:p w:rsidR="009A22BD" w:rsidRDefault="009A22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B53" w:rsidRDefault="009E5B53" w:rsidP="009E5B5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8C3639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F71E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2BD" w:rsidRDefault="009A22BD" w:rsidP="0038231F">
      <w:pPr>
        <w:spacing w:after="0" w:line="240" w:lineRule="auto"/>
      </w:pPr>
      <w:r>
        <w:separator/>
      </w:r>
    </w:p>
  </w:footnote>
  <w:footnote w:type="continuationSeparator" w:id="0">
    <w:p w:rsidR="009A22BD" w:rsidRDefault="009A22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39" w:rsidRDefault="00D17039" w:rsidP="00D17039">
    <w:pPr>
      <w:pStyle w:val="Nagwek"/>
      <w:rPr>
        <w:rFonts w:ascii="Cambria" w:hAnsi="Cambria"/>
        <w:b/>
        <w:sz w:val="20"/>
        <w:szCs w:val="20"/>
      </w:rPr>
    </w:pPr>
  </w:p>
  <w:p w:rsidR="00D17039" w:rsidRDefault="00D17039" w:rsidP="00D17039">
    <w:pPr>
      <w:pStyle w:val="Nagwek"/>
      <w:rPr>
        <w:rFonts w:ascii="Cambria" w:hAnsi="Cambria"/>
        <w:b/>
        <w:sz w:val="20"/>
        <w:szCs w:val="20"/>
      </w:rPr>
    </w:pPr>
  </w:p>
  <w:p w:rsidR="00DE1E98" w:rsidRPr="00EF5D17" w:rsidRDefault="00DE1E98" w:rsidP="00DE1E98">
    <w:pPr>
      <w:tabs>
        <w:tab w:val="center" w:pos="4536"/>
        <w:tab w:val="right" w:pos="9072"/>
      </w:tabs>
      <w:rPr>
        <w:rFonts w:ascii="Cambria" w:hAnsi="Cambria"/>
      </w:rPr>
    </w:pPr>
    <w:r w:rsidRPr="00EF5D17">
      <w:rPr>
        <w:rFonts w:ascii="Cambria" w:hAnsi="Cambria"/>
        <w:sz w:val="20"/>
        <w:szCs w:val="20"/>
      </w:rPr>
      <w:t xml:space="preserve">Numer referencyjny: </w:t>
    </w:r>
    <w:r w:rsidRPr="00BD10DA">
      <w:rPr>
        <w:rFonts w:ascii="Cambria" w:hAnsi="Cambria"/>
        <w:bCs/>
        <w:sz w:val="20"/>
        <w:szCs w:val="20"/>
      </w:rPr>
      <w:t>ZP.271.49.2024</w:t>
    </w:r>
  </w:p>
  <w:p w:rsidR="00FF6FB6" w:rsidRPr="00C26CE1" w:rsidRDefault="00FF6FB6" w:rsidP="00DE1E98">
    <w:pPr>
      <w:tabs>
        <w:tab w:val="left" w:pos="1440"/>
        <w:tab w:val="center" w:pos="4536"/>
        <w:tab w:val="right" w:pos="9072"/>
      </w:tabs>
      <w:jc w:val="right"/>
      <w:rPr>
        <w:rFonts w:ascii="Cambria" w:hAnsi="Cambr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674"/>
    <w:rsid w:val="00031A37"/>
    <w:rsid w:val="00031A67"/>
    <w:rsid w:val="000613EB"/>
    <w:rsid w:val="000809B6"/>
    <w:rsid w:val="000817F4"/>
    <w:rsid w:val="00083212"/>
    <w:rsid w:val="000859F5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2785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1F71ED"/>
    <w:rsid w:val="001F788F"/>
    <w:rsid w:val="00210192"/>
    <w:rsid w:val="002167D3"/>
    <w:rsid w:val="002169C4"/>
    <w:rsid w:val="00222650"/>
    <w:rsid w:val="0024732C"/>
    <w:rsid w:val="0025263C"/>
    <w:rsid w:val="0025358A"/>
    <w:rsid w:val="00255142"/>
    <w:rsid w:val="002600E8"/>
    <w:rsid w:val="00267089"/>
    <w:rsid w:val="0027352A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37B53"/>
    <w:rsid w:val="00340B15"/>
    <w:rsid w:val="003416FE"/>
    <w:rsid w:val="0034230E"/>
    <w:rsid w:val="0035282E"/>
    <w:rsid w:val="003636E7"/>
    <w:rsid w:val="00375F92"/>
    <w:rsid w:val="003761EA"/>
    <w:rsid w:val="0038231F"/>
    <w:rsid w:val="00392EC7"/>
    <w:rsid w:val="003952B5"/>
    <w:rsid w:val="003B214C"/>
    <w:rsid w:val="003B295A"/>
    <w:rsid w:val="003B690E"/>
    <w:rsid w:val="003B7C7A"/>
    <w:rsid w:val="003C0385"/>
    <w:rsid w:val="003C3B64"/>
    <w:rsid w:val="003C4E34"/>
    <w:rsid w:val="003C58F8"/>
    <w:rsid w:val="003D272A"/>
    <w:rsid w:val="003D7458"/>
    <w:rsid w:val="003E1710"/>
    <w:rsid w:val="003F024C"/>
    <w:rsid w:val="00421773"/>
    <w:rsid w:val="0042251F"/>
    <w:rsid w:val="00434034"/>
    <w:rsid w:val="00434CC2"/>
    <w:rsid w:val="00451D6A"/>
    <w:rsid w:val="00456346"/>
    <w:rsid w:val="00466838"/>
    <w:rsid w:val="00467B50"/>
    <w:rsid w:val="004761C6"/>
    <w:rsid w:val="004839FC"/>
    <w:rsid w:val="0048402E"/>
    <w:rsid w:val="00484F88"/>
    <w:rsid w:val="004867B0"/>
    <w:rsid w:val="004A11D7"/>
    <w:rsid w:val="004A41BC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6A20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36EEB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9F1"/>
    <w:rsid w:val="00804F07"/>
    <w:rsid w:val="00830AB1"/>
    <w:rsid w:val="008429DD"/>
    <w:rsid w:val="00850401"/>
    <w:rsid w:val="008560CF"/>
    <w:rsid w:val="0085669A"/>
    <w:rsid w:val="00856FC6"/>
    <w:rsid w:val="0085742B"/>
    <w:rsid w:val="00861EA9"/>
    <w:rsid w:val="00864CD2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3639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22BD"/>
    <w:rsid w:val="009A397D"/>
    <w:rsid w:val="009C0C6C"/>
    <w:rsid w:val="009C6DDE"/>
    <w:rsid w:val="009D215A"/>
    <w:rsid w:val="009D314C"/>
    <w:rsid w:val="009D4272"/>
    <w:rsid w:val="009E5B5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B47"/>
    <w:rsid w:val="00A56074"/>
    <w:rsid w:val="00A56607"/>
    <w:rsid w:val="00A62798"/>
    <w:rsid w:val="00A65829"/>
    <w:rsid w:val="00A72891"/>
    <w:rsid w:val="00A775A9"/>
    <w:rsid w:val="00A776FE"/>
    <w:rsid w:val="00A80B99"/>
    <w:rsid w:val="00AB39E6"/>
    <w:rsid w:val="00AB5E32"/>
    <w:rsid w:val="00AB71A8"/>
    <w:rsid w:val="00AC209E"/>
    <w:rsid w:val="00AC623A"/>
    <w:rsid w:val="00AD2D3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446"/>
    <w:rsid w:val="00B4494B"/>
    <w:rsid w:val="00B44957"/>
    <w:rsid w:val="00B87244"/>
    <w:rsid w:val="00B97998"/>
    <w:rsid w:val="00BD06C3"/>
    <w:rsid w:val="00BF1F3F"/>
    <w:rsid w:val="00BF265B"/>
    <w:rsid w:val="00C00C2E"/>
    <w:rsid w:val="00C157FF"/>
    <w:rsid w:val="00C22538"/>
    <w:rsid w:val="00C26CE1"/>
    <w:rsid w:val="00C4103F"/>
    <w:rsid w:val="00C456FB"/>
    <w:rsid w:val="00C53866"/>
    <w:rsid w:val="00C57DEB"/>
    <w:rsid w:val="00C67A1D"/>
    <w:rsid w:val="00C72FC4"/>
    <w:rsid w:val="00C75633"/>
    <w:rsid w:val="00C81C89"/>
    <w:rsid w:val="00C8701F"/>
    <w:rsid w:val="00C9113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7039"/>
    <w:rsid w:val="00D34D9A"/>
    <w:rsid w:val="00D364B7"/>
    <w:rsid w:val="00D3761D"/>
    <w:rsid w:val="00D409DE"/>
    <w:rsid w:val="00D42C9B"/>
    <w:rsid w:val="00D43F31"/>
    <w:rsid w:val="00D45BC9"/>
    <w:rsid w:val="00D46AA0"/>
    <w:rsid w:val="00D47D38"/>
    <w:rsid w:val="00D6490E"/>
    <w:rsid w:val="00D7532C"/>
    <w:rsid w:val="00D8352E"/>
    <w:rsid w:val="00DA4796"/>
    <w:rsid w:val="00DC33B8"/>
    <w:rsid w:val="00DC3F44"/>
    <w:rsid w:val="00DC5921"/>
    <w:rsid w:val="00DD146A"/>
    <w:rsid w:val="00DD3E9D"/>
    <w:rsid w:val="00DE18BC"/>
    <w:rsid w:val="00DE1E98"/>
    <w:rsid w:val="00DE4EB6"/>
    <w:rsid w:val="00DE73EE"/>
    <w:rsid w:val="00E023ED"/>
    <w:rsid w:val="00E14552"/>
    <w:rsid w:val="00E15D59"/>
    <w:rsid w:val="00E21B42"/>
    <w:rsid w:val="00E26646"/>
    <w:rsid w:val="00E30517"/>
    <w:rsid w:val="00E42CC3"/>
    <w:rsid w:val="00E55512"/>
    <w:rsid w:val="00E71313"/>
    <w:rsid w:val="00E86A2B"/>
    <w:rsid w:val="00E92177"/>
    <w:rsid w:val="00EA74CD"/>
    <w:rsid w:val="00EB3286"/>
    <w:rsid w:val="00EB5A91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12024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4540"/>
    <w:rsid w:val="00FB2239"/>
    <w:rsid w:val="00FB5C7C"/>
    <w:rsid w:val="00FB7965"/>
    <w:rsid w:val="00FC0667"/>
    <w:rsid w:val="00FE7798"/>
    <w:rsid w:val="00FF0BF0"/>
    <w:rsid w:val="00FF2BB9"/>
    <w:rsid w:val="00FF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C26CE1"/>
    <w:pPr>
      <w:spacing w:after="120" w:line="240" w:lineRule="auto"/>
    </w:pPr>
    <w:rPr>
      <w:rFonts w:ascii="Times New (W1)" w:eastAsia="Times New Roman" w:hAnsi="Times New (W1)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26CE1"/>
    <w:rPr>
      <w:rFonts w:ascii="Times New (W1)" w:eastAsia="Times New Roman" w:hAnsi="Times New (W1)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1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a.szumielewicz</cp:lastModifiedBy>
  <cp:revision>7</cp:revision>
  <cp:lastPrinted>2016-07-26T08:32:00Z</cp:lastPrinted>
  <dcterms:created xsi:type="dcterms:W3CDTF">2024-07-22T07:39:00Z</dcterms:created>
  <dcterms:modified xsi:type="dcterms:W3CDTF">2024-12-18T12:32:00Z</dcterms:modified>
</cp:coreProperties>
</file>