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3B88D" w14:textId="77777777" w:rsidR="00FA33A5" w:rsidRPr="00FA33A5" w:rsidRDefault="009D515A" w:rsidP="00EF0FD7">
      <w:pPr>
        <w:spacing w:line="276" w:lineRule="auto"/>
        <w:jc w:val="right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z w:val="20"/>
          <w:szCs w:val="20"/>
        </w:rPr>
        <w:tab/>
      </w:r>
      <w:r w:rsidRPr="00FA33A5">
        <w:rPr>
          <w:rFonts w:ascii="Calibri" w:hAnsi="Calibri" w:cs="Calibri"/>
          <w:sz w:val="20"/>
          <w:szCs w:val="20"/>
        </w:rPr>
        <w:tab/>
      </w:r>
      <w:r w:rsidRPr="00FA33A5">
        <w:rPr>
          <w:rFonts w:ascii="Calibri" w:hAnsi="Calibri" w:cs="Calibri"/>
          <w:sz w:val="20"/>
          <w:szCs w:val="20"/>
        </w:rPr>
        <w:tab/>
      </w:r>
      <w:r w:rsidR="0090420C" w:rsidRPr="00FA33A5">
        <w:rPr>
          <w:rFonts w:ascii="Calibri" w:hAnsi="Calibri" w:cs="Calibri"/>
          <w:sz w:val="20"/>
          <w:szCs w:val="20"/>
        </w:rPr>
        <w:t xml:space="preserve">                 </w:t>
      </w:r>
      <w:r w:rsidR="00E23EF5" w:rsidRPr="00FA33A5">
        <w:rPr>
          <w:rFonts w:ascii="Calibri" w:hAnsi="Calibri" w:cs="Calibri"/>
          <w:sz w:val="20"/>
          <w:szCs w:val="20"/>
        </w:rPr>
        <w:t xml:space="preserve">                              </w:t>
      </w:r>
      <w:r w:rsidR="005B659A" w:rsidRPr="00FA33A5">
        <w:rPr>
          <w:rFonts w:ascii="Calibri" w:hAnsi="Calibri" w:cs="Calibri"/>
          <w:sz w:val="20"/>
          <w:szCs w:val="20"/>
        </w:rPr>
        <w:tab/>
      </w:r>
      <w:r w:rsidR="005B659A" w:rsidRPr="00FA33A5">
        <w:rPr>
          <w:rFonts w:ascii="Calibri" w:hAnsi="Calibri" w:cs="Calibri"/>
          <w:sz w:val="20"/>
          <w:szCs w:val="20"/>
        </w:rPr>
        <w:tab/>
      </w:r>
      <w:r w:rsidR="005B659A" w:rsidRPr="00FA33A5">
        <w:rPr>
          <w:rFonts w:ascii="Calibri" w:hAnsi="Calibri" w:cs="Calibri"/>
          <w:sz w:val="20"/>
          <w:szCs w:val="20"/>
        </w:rPr>
        <w:tab/>
      </w:r>
      <w:r w:rsidR="00D37E9A" w:rsidRPr="00FA33A5">
        <w:rPr>
          <w:rFonts w:ascii="Calibri" w:hAnsi="Calibri" w:cs="Calibri"/>
          <w:sz w:val="20"/>
          <w:szCs w:val="20"/>
        </w:rPr>
        <w:t>Z</w:t>
      </w:r>
      <w:r w:rsidR="00983423" w:rsidRPr="00FA33A5">
        <w:rPr>
          <w:rFonts w:ascii="Calibri" w:hAnsi="Calibri" w:cs="Calibri"/>
          <w:sz w:val="20"/>
          <w:szCs w:val="20"/>
        </w:rPr>
        <w:t>ałącznik</w:t>
      </w:r>
      <w:r w:rsidRPr="00FA33A5">
        <w:rPr>
          <w:rFonts w:ascii="Calibri" w:hAnsi="Calibri" w:cs="Calibri"/>
          <w:sz w:val="20"/>
          <w:szCs w:val="20"/>
        </w:rPr>
        <w:t xml:space="preserve"> nr </w:t>
      </w:r>
      <w:r w:rsidR="00983423" w:rsidRPr="00FA33A5">
        <w:rPr>
          <w:rFonts w:ascii="Calibri" w:hAnsi="Calibri" w:cs="Calibri"/>
          <w:sz w:val="20"/>
          <w:szCs w:val="20"/>
        </w:rPr>
        <w:t xml:space="preserve"> </w:t>
      </w:r>
      <w:r w:rsidR="00EE1CDF" w:rsidRPr="00FA33A5">
        <w:rPr>
          <w:rFonts w:ascii="Calibri" w:hAnsi="Calibri" w:cs="Calibri"/>
          <w:sz w:val="20"/>
          <w:szCs w:val="20"/>
        </w:rPr>
        <w:t>1</w:t>
      </w:r>
      <w:r w:rsidR="00D62E51" w:rsidRPr="00FA33A5">
        <w:rPr>
          <w:rFonts w:ascii="Calibri" w:hAnsi="Calibri" w:cs="Calibri"/>
          <w:sz w:val="20"/>
          <w:szCs w:val="20"/>
        </w:rPr>
        <w:t xml:space="preserve"> do SWZ</w:t>
      </w:r>
    </w:p>
    <w:p w14:paraId="0380E61A" w14:textId="4077F375" w:rsidR="00DA509A" w:rsidRPr="00FA33A5" w:rsidRDefault="00DA509A" w:rsidP="00EF0FD7">
      <w:pPr>
        <w:spacing w:line="276" w:lineRule="auto"/>
        <w:jc w:val="right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z w:val="20"/>
          <w:szCs w:val="20"/>
        </w:rPr>
        <w:tab/>
      </w:r>
      <w:r w:rsidRPr="00FA33A5">
        <w:rPr>
          <w:rFonts w:ascii="Calibri" w:hAnsi="Calibri" w:cs="Calibri"/>
          <w:sz w:val="20"/>
          <w:szCs w:val="20"/>
        </w:rPr>
        <w:tab/>
      </w:r>
      <w:r w:rsidRPr="00FA33A5">
        <w:rPr>
          <w:rFonts w:ascii="Calibri" w:hAnsi="Calibri" w:cs="Calibri"/>
          <w:sz w:val="20"/>
          <w:szCs w:val="20"/>
        </w:rPr>
        <w:tab/>
      </w:r>
      <w:r w:rsidRPr="00FA33A5">
        <w:rPr>
          <w:rFonts w:ascii="Calibri" w:hAnsi="Calibri" w:cs="Calibri"/>
          <w:sz w:val="20"/>
          <w:szCs w:val="20"/>
        </w:rPr>
        <w:tab/>
      </w:r>
      <w:r w:rsidRPr="00FA33A5">
        <w:rPr>
          <w:rFonts w:ascii="Calibri" w:hAnsi="Calibri" w:cs="Calibri"/>
          <w:sz w:val="20"/>
          <w:szCs w:val="20"/>
        </w:rPr>
        <w:tab/>
        <w:t xml:space="preserve">                                  </w:t>
      </w:r>
    </w:p>
    <w:p w14:paraId="03082C65" w14:textId="7ABEB7B2" w:rsidR="00DA509A" w:rsidRPr="00FA33A5" w:rsidRDefault="00F30C2A" w:rsidP="00EF0FD7">
      <w:pPr>
        <w:spacing w:line="276" w:lineRule="auto"/>
        <w:ind w:left="4248"/>
        <w:jc w:val="right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z w:val="20"/>
          <w:szCs w:val="20"/>
        </w:rPr>
        <w:t xml:space="preserve">………………  </w:t>
      </w:r>
      <w:r w:rsidR="00AB0AE0" w:rsidRPr="00FA33A5">
        <w:rPr>
          <w:rFonts w:ascii="Calibri" w:hAnsi="Calibri" w:cs="Calibri"/>
          <w:sz w:val="20"/>
          <w:szCs w:val="20"/>
        </w:rPr>
        <w:t>dn.</w:t>
      </w:r>
      <w:r w:rsidR="00DA509A" w:rsidRPr="00FA33A5">
        <w:rPr>
          <w:rFonts w:ascii="Calibri" w:hAnsi="Calibri" w:cs="Calibri"/>
          <w:sz w:val="20"/>
          <w:szCs w:val="20"/>
        </w:rPr>
        <w:t>………………</w:t>
      </w:r>
      <w:r w:rsidR="00D80BA5" w:rsidRPr="00FA33A5">
        <w:rPr>
          <w:rFonts w:ascii="Calibri" w:hAnsi="Calibri" w:cs="Calibri"/>
          <w:sz w:val="20"/>
          <w:szCs w:val="20"/>
        </w:rPr>
        <w:t>20</w:t>
      </w:r>
      <w:r w:rsidR="007D20F7" w:rsidRPr="00FA33A5">
        <w:rPr>
          <w:rFonts w:ascii="Calibri" w:hAnsi="Calibri" w:cs="Calibri"/>
          <w:sz w:val="20"/>
          <w:szCs w:val="20"/>
        </w:rPr>
        <w:t>2</w:t>
      </w:r>
      <w:r w:rsidR="002E1A64" w:rsidRPr="00FA33A5">
        <w:rPr>
          <w:rFonts w:ascii="Calibri" w:hAnsi="Calibri" w:cs="Calibri"/>
          <w:sz w:val="20"/>
          <w:szCs w:val="20"/>
        </w:rPr>
        <w:t>4</w:t>
      </w:r>
      <w:r w:rsidR="003E134C" w:rsidRPr="00FA33A5">
        <w:rPr>
          <w:rFonts w:ascii="Calibri" w:hAnsi="Calibri" w:cs="Calibri"/>
          <w:sz w:val="20"/>
          <w:szCs w:val="20"/>
        </w:rPr>
        <w:t xml:space="preserve"> </w:t>
      </w:r>
      <w:r w:rsidR="00D80BA5" w:rsidRPr="00FA33A5">
        <w:rPr>
          <w:rFonts w:ascii="Calibri" w:hAnsi="Calibri" w:cs="Calibri"/>
          <w:sz w:val="20"/>
          <w:szCs w:val="20"/>
        </w:rPr>
        <w:t>r.</w:t>
      </w:r>
    </w:p>
    <w:p w14:paraId="6B9BD3F7" w14:textId="77777777" w:rsidR="00DA509A" w:rsidRPr="00FA33A5" w:rsidRDefault="004050DD" w:rsidP="00EF0FD7">
      <w:pPr>
        <w:spacing w:line="276" w:lineRule="auto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z w:val="20"/>
          <w:szCs w:val="20"/>
        </w:rPr>
        <w:t>……..</w:t>
      </w:r>
      <w:r w:rsidR="00DA509A" w:rsidRPr="00FA33A5">
        <w:rPr>
          <w:rFonts w:ascii="Calibri" w:hAnsi="Calibri" w:cs="Calibri"/>
          <w:sz w:val="20"/>
          <w:szCs w:val="20"/>
        </w:rPr>
        <w:t>................................................</w:t>
      </w:r>
    </w:p>
    <w:p w14:paraId="541F8A31" w14:textId="2ECF0A1F" w:rsidR="00DA509A" w:rsidRPr="00FA33A5" w:rsidRDefault="00235B00" w:rsidP="00EF0FD7">
      <w:pPr>
        <w:spacing w:line="276" w:lineRule="auto"/>
        <w:rPr>
          <w:rFonts w:ascii="Calibri" w:hAnsi="Calibri" w:cs="Calibri"/>
          <w:iCs/>
          <w:sz w:val="20"/>
          <w:szCs w:val="20"/>
        </w:rPr>
      </w:pPr>
      <w:r w:rsidRPr="00FA33A5">
        <w:rPr>
          <w:rFonts w:ascii="Calibri" w:hAnsi="Calibri" w:cs="Calibri"/>
          <w:sz w:val="20"/>
          <w:szCs w:val="20"/>
        </w:rPr>
        <w:t>(Nazwa i adres W</w:t>
      </w:r>
      <w:r w:rsidR="006C262E" w:rsidRPr="00FA33A5">
        <w:rPr>
          <w:rFonts w:ascii="Calibri" w:hAnsi="Calibri" w:cs="Calibri"/>
          <w:sz w:val="20"/>
          <w:szCs w:val="20"/>
        </w:rPr>
        <w:t xml:space="preserve">ykonawcy)  </w:t>
      </w:r>
      <w:r w:rsidR="00137E39">
        <w:rPr>
          <w:rFonts w:ascii="Calibri" w:hAnsi="Calibri" w:cs="Calibri"/>
          <w:sz w:val="20"/>
          <w:szCs w:val="20"/>
        </w:rPr>
        <w:t xml:space="preserve"> </w:t>
      </w:r>
    </w:p>
    <w:p w14:paraId="59055417" w14:textId="35EC26BC" w:rsidR="00E3479B" w:rsidRPr="00FA33A5" w:rsidRDefault="000E0C33" w:rsidP="000E0C33">
      <w:pPr>
        <w:pStyle w:val="Nagwek1"/>
        <w:tabs>
          <w:tab w:val="left" w:pos="1047"/>
        </w:tabs>
        <w:spacing w:before="0" w:line="276" w:lineRule="auto"/>
        <w:rPr>
          <w:rFonts w:ascii="Calibri" w:hAnsi="Calibri" w:cs="Calibri"/>
          <w:iCs/>
          <w:color w:val="auto"/>
          <w:sz w:val="20"/>
          <w:szCs w:val="20"/>
          <w:lang w:val="pl-PL"/>
        </w:rPr>
      </w:pPr>
      <w:r>
        <w:rPr>
          <w:rFonts w:ascii="Calibri" w:hAnsi="Calibri" w:cs="Calibri"/>
          <w:iCs/>
          <w:color w:val="auto"/>
          <w:sz w:val="20"/>
          <w:szCs w:val="20"/>
          <w:lang w:val="pl-PL"/>
        </w:rPr>
        <w:tab/>
      </w:r>
    </w:p>
    <w:p w14:paraId="42410969" w14:textId="77777777" w:rsidR="003A3487" w:rsidRDefault="003A3487" w:rsidP="00EF0FD7">
      <w:pPr>
        <w:pStyle w:val="Nagwek1"/>
        <w:spacing w:before="0" w:line="276" w:lineRule="auto"/>
        <w:jc w:val="center"/>
        <w:rPr>
          <w:rFonts w:ascii="Calibri" w:hAnsi="Calibri" w:cs="Calibri"/>
          <w:iCs/>
          <w:color w:val="auto"/>
          <w:sz w:val="20"/>
          <w:szCs w:val="20"/>
          <w:lang w:val="pl-PL"/>
        </w:rPr>
      </w:pPr>
    </w:p>
    <w:p w14:paraId="5AC5C7FB" w14:textId="063F3781" w:rsidR="00DA509A" w:rsidRPr="00FA33A5" w:rsidRDefault="00983423" w:rsidP="00EF0FD7">
      <w:pPr>
        <w:pStyle w:val="Nagwek1"/>
        <w:spacing w:before="0" w:line="276" w:lineRule="auto"/>
        <w:jc w:val="center"/>
        <w:rPr>
          <w:rFonts w:ascii="Calibri" w:hAnsi="Calibri" w:cs="Calibri"/>
          <w:iCs/>
          <w:color w:val="auto"/>
          <w:sz w:val="20"/>
          <w:szCs w:val="20"/>
        </w:rPr>
      </w:pPr>
      <w:r w:rsidRPr="00FA33A5">
        <w:rPr>
          <w:rFonts w:ascii="Calibri" w:hAnsi="Calibri" w:cs="Calibri"/>
          <w:iCs/>
          <w:color w:val="auto"/>
          <w:sz w:val="20"/>
          <w:szCs w:val="20"/>
          <w:lang w:val="pl-PL"/>
        </w:rPr>
        <w:t>O</w:t>
      </w:r>
      <w:r w:rsidR="00DA509A" w:rsidRPr="00FA33A5">
        <w:rPr>
          <w:rFonts w:ascii="Calibri" w:hAnsi="Calibri" w:cs="Calibri"/>
          <w:iCs/>
          <w:color w:val="auto"/>
          <w:sz w:val="20"/>
          <w:szCs w:val="20"/>
        </w:rPr>
        <w:t xml:space="preserve"> F E R T A  C E N O W A</w:t>
      </w:r>
    </w:p>
    <w:p w14:paraId="40999FCD" w14:textId="6C12EB59" w:rsidR="00804FED" w:rsidRPr="00FA33A5" w:rsidRDefault="00307E4B" w:rsidP="00307E4B">
      <w:pPr>
        <w:pStyle w:val="Tytu"/>
        <w:spacing w:before="120" w:line="360" w:lineRule="auto"/>
        <w:ind w:firstLine="360"/>
        <w:rPr>
          <w:rFonts w:ascii="Calibri" w:hAnsi="Calibri" w:cs="Calibri"/>
          <w:b w:val="0"/>
          <w:bCs w:val="0"/>
          <w:sz w:val="20"/>
          <w:szCs w:val="20"/>
        </w:rPr>
      </w:pPr>
      <w:r w:rsidRPr="00FA33A5">
        <w:rPr>
          <w:rFonts w:ascii="Calibri" w:hAnsi="Calibri" w:cs="Calibri"/>
          <w:b w:val="0"/>
          <w:bCs w:val="0"/>
          <w:sz w:val="20"/>
          <w:szCs w:val="20"/>
        </w:rPr>
        <w:t>na  realizację zamówienia  publicznego:</w:t>
      </w:r>
    </w:p>
    <w:p w14:paraId="41B91DD9" w14:textId="77777777" w:rsidR="00DE45EB" w:rsidRPr="00FA33A5" w:rsidRDefault="00DE45EB" w:rsidP="00360956">
      <w:pPr>
        <w:shd w:val="clear" w:color="auto" w:fill="DEEAF6" w:themeFill="accent5" w:themeFillTint="33"/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1411159B" w14:textId="68D67CD3" w:rsidR="00CB0293" w:rsidRPr="00FA33A5" w:rsidRDefault="00121A72" w:rsidP="00137A93">
      <w:pPr>
        <w:shd w:val="clear" w:color="auto" w:fill="DEEAF6" w:themeFill="accent5" w:themeFillTint="33"/>
        <w:tabs>
          <w:tab w:val="center" w:pos="4536"/>
          <w:tab w:val="left" w:pos="6945"/>
        </w:tabs>
        <w:spacing w:before="40" w:line="276" w:lineRule="auto"/>
        <w:jc w:val="center"/>
        <w:rPr>
          <w:rFonts w:ascii="Calibri" w:hAnsi="Calibri" w:cs="Calibri"/>
          <w:b/>
          <w:bCs/>
        </w:rPr>
      </w:pPr>
      <w:r w:rsidRPr="00121A72">
        <w:rPr>
          <w:rFonts w:ascii="Calibri" w:hAnsi="Calibri" w:cs="Calibri"/>
          <w:b/>
          <w:bCs/>
        </w:rPr>
        <w:t>Pakiety rehabilitacyjne, edukacyjne spotkania, warsztaty i wyjazdy integracyjne wraz z działaniami prozdrowotnymi dla seniorów z Gminy Raków w ramach realizacji projektu pn. ,,Tworzenie Lokalnych Systemów Wsparcia dla Seniorów</w:t>
      </w:r>
      <w:r w:rsidR="00ED1376" w:rsidRPr="00ED1376">
        <w:rPr>
          <w:rFonts w:ascii="Calibri" w:hAnsi="Calibri" w:cs="Calibri"/>
          <w:b/>
          <w:bCs/>
        </w:rPr>
        <w:t>”</w:t>
      </w:r>
    </w:p>
    <w:p w14:paraId="1FC0B2DD" w14:textId="7DAC8AD0" w:rsidR="00DE45EB" w:rsidRPr="00FA33A5" w:rsidRDefault="00DE45EB" w:rsidP="00360956">
      <w:pPr>
        <w:shd w:val="clear" w:color="auto" w:fill="DEEAF6" w:themeFill="accent5" w:themeFillTint="33"/>
        <w:spacing w:line="276" w:lineRule="auto"/>
        <w:rPr>
          <w:rFonts w:ascii="Calibri" w:hAnsi="Calibri" w:cs="Calibri"/>
          <w:b/>
          <w:bCs/>
          <w:sz w:val="20"/>
          <w:szCs w:val="20"/>
        </w:rPr>
      </w:pPr>
    </w:p>
    <w:p w14:paraId="0BBF34C8" w14:textId="77777777" w:rsidR="00F81C9B" w:rsidRPr="00FA33A5" w:rsidRDefault="00F81C9B" w:rsidP="000C25EB">
      <w:pPr>
        <w:pStyle w:val="Bezodstpw"/>
        <w:spacing w:line="276" w:lineRule="auto"/>
        <w:ind w:left="426"/>
        <w:jc w:val="both"/>
        <w:rPr>
          <w:rFonts w:ascii="Calibri" w:hAnsi="Calibri" w:cs="Calibri"/>
          <w:sz w:val="20"/>
          <w:szCs w:val="20"/>
        </w:rPr>
      </w:pPr>
    </w:p>
    <w:p w14:paraId="12D41D4B" w14:textId="7B7372FB" w:rsidR="002858C6" w:rsidRPr="00FA33A5" w:rsidRDefault="00F81C9B" w:rsidP="000C25EB">
      <w:pPr>
        <w:pStyle w:val="Bezodstpw"/>
        <w:spacing w:line="276" w:lineRule="auto"/>
        <w:ind w:left="426"/>
        <w:jc w:val="both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z w:val="20"/>
          <w:szCs w:val="20"/>
        </w:rPr>
        <w:t>Z</w:t>
      </w:r>
      <w:r w:rsidR="00016153" w:rsidRPr="00FA33A5">
        <w:rPr>
          <w:rFonts w:ascii="Calibri" w:hAnsi="Calibri" w:cs="Calibri"/>
          <w:sz w:val="20"/>
          <w:szCs w:val="20"/>
        </w:rPr>
        <w:t xml:space="preserve">godnie z wymaganiami określonymi w specyfikacji warunków zamówienia dla tego </w:t>
      </w:r>
      <w:r w:rsidR="00AB0AE0" w:rsidRPr="00FA33A5">
        <w:rPr>
          <w:rFonts w:ascii="Calibri" w:hAnsi="Calibri" w:cs="Calibri"/>
          <w:sz w:val="20"/>
          <w:szCs w:val="20"/>
        </w:rPr>
        <w:t>postępowania składamy</w:t>
      </w:r>
      <w:r w:rsidR="00016153" w:rsidRPr="00FA33A5">
        <w:rPr>
          <w:rFonts w:ascii="Calibri" w:hAnsi="Calibri" w:cs="Calibri"/>
          <w:sz w:val="20"/>
          <w:szCs w:val="20"/>
        </w:rPr>
        <w:t xml:space="preserve"> niniejszą ofertę: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634"/>
      </w:tblGrid>
      <w:tr w:rsidR="0096379F" w:rsidRPr="00FA33A5" w14:paraId="3457F7F3" w14:textId="77777777" w:rsidTr="002238C6">
        <w:tc>
          <w:tcPr>
            <w:tcW w:w="8634" w:type="dxa"/>
          </w:tcPr>
          <w:p w14:paraId="50A46C78" w14:textId="77777777" w:rsidR="00137A93" w:rsidRDefault="0096379F" w:rsidP="002238C6">
            <w:pPr>
              <w:pStyle w:val="NormalnyWeb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A33A5">
              <w:rPr>
                <w:rFonts w:ascii="Calibri" w:hAnsi="Calibri" w:cs="Calibri"/>
                <w:sz w:val="20"/>
                <w:szCs w:val="20"/>
              </w:rPr>
              <w:t xml:space="preserve">Za wykonanie przedmiotu zamówienia </w:t>
            </w:r>
            <w:r w:rsidR="00137A93" w:rsidRPr="00FA33A5">
              <w:rPr>
                <w:rFonts w:ascii="Calibri" w:hAnsi="Calibri" w:cs="Calibri"/>
                <w:sz w:val="20"/>
                <w:szCs w:val="20"/>
              </w:rPr>
              <w:t>oferujemy cenę w kwocie łącznej brutto:</w:t>
            </w:r>
          </w:p>
          <w:p w14:paraId="65BE8076" w14:textId="3EF8D629" w:rsidR="0096379F" w:rsidRPr="00FA33A5" w:rsidRDefault="002238C6" w:rsidP="00137A93">
            <w:pPr>
              <w:pStyle w:val="NormalnyWeb"/>
              <w:spacing w:line="276" w:lineRule="auto"/>
              <w:jc w:val="center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 xml:space="preserve">Część </w:t>
            </w:r>
            <w:r w:rsidR="00537A9C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 xml:space="preserve">nr </w:t>
            </w:r>
            <w:r w:rsidRPr="00FA33A5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1:</w:t>
            </w:r>
          </w:p>
          <w:p w14:paraId="58532926" w14:textId="4971BCC1" w:rsidR="0096379F" w:rsidRDefault="0096379F" w:rsidP="0096379F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sz w:val="20"/>
                <w:szCs w:val="20"/>
              </w:rPr>
              <w:t>…...................................................... złotych</w:t>
            </w:r>
            <w:r w:rsidR="00137A93">
              <w:rPr>
                <w:rFonts w:ascii="Calibri" w:hAnsi="Calibri" w:cs="Calibri"/>
                <w:b/>
                <w:sz w:val="20"/>
                <w:szCs w:val="20"/>
              </w:rPr>
              <w:t xml:space="preserve">, </w:t>
            </w:r>
            <w:r w:rsidRPr="00FA33A5">
              <w:rPr>
                <w:rFonts w:ascii="Calibri" w:hAnsi="Calibri" w:cs="Calibri"/>
                <w:sz w:val="20"/>
                <w:szCs w:val="20"/>
              </w:rPr>
              <w:t>w tym podatek VAT.</w:t>
            </w:r>
          </w:p>
          <w:p w14:paraId="15D96B1B" w14:textId="77777777" w:rsidR="00137A93" w:rsidRDefault="00137A93" w:rsidP="00C256CC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5B5757A3" w14:textId="3EEEC4A2" w:rsidR="00C256CC" w:rsidRPr="00FA33A5" w:rsidRDefault="00982B3D" w:rsidP="003909E4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Klauzula społeczna</w:t>
            </w:r>
            <w:r w:rsidR="00C256CC" w:rsidRPr="00FA33A5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– deklarujemy zatrudnienie</w:t>
            </w:r>
            <w:r w:rsidR="003909E4" w:rsidRPr="003909E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lub oddelegowanie osoby już zatrudnionej u Wykonawcy, do bezpośredniej realizacji zamówienia</w:t>
            </w:r>
            <w:r w:rsidR="003909E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003909E4" w:rsidRPr="003909E4">
              <w:rPr>
                <w:rFonts w:ascii="Calibri" w:hAnsi="Calibri" w:cs="Calibri"/>
                <w:b/>
                <w:bCs/>
                <w:sz w:val="20"/>
                <w:szCs w:val="20"/>
              </w:rPr>
              <w:t>1 osoby</w:t>
            </w:r>
            <w:r w:rsidR="003909E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z grupy osób wymienionej w rozdziale XIX</w:t>
            </w:r>
            <w:r w:rsidR="00537A9C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ust. 2 pkt 3 lit. a-d SWZ:</w:t>
            </w:r>
          </w:p>
          <w:p w14:paraId="40C9F8D5" w14:textId="77777777" w:rsidR="00C256CC" w:rsidRPr="00FA33A5" w:rsidRDefault="00C256CC" w:rsidP="00C256CC">
            <w:pPr>
              <w:ind w:left="426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1F5BDD72" w14:textId="77777777" w:rsidR="00C256CC" w:rsidRPr="00FA33A5" w:rsidRDefault="00C256CC" w:rsidP="00C256CC">
            <w:pPr>
              <w:ind w:left="426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bCs/>
                <w:sz w:val="20"/>
                <w:szCs w:val="20"/>
              </w:rPr>
              <w:t>TAK / NIE (skreślić niewłaściwe)</w:t>
            </w:r>
          </w:p>
          <w:p w14:paraId="1845B693" w14:textId="77777777" w:rsidR="0096379F" w:rsidRDefault="00C256CC" w:rsidP="00537A9C">
            <w:pPr>
              <w:tabs>
                <w:tab w:val="left" w:pos="426"/>
              </w:tabs>
              <w:spacing w:before="12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33A5">
              <w:rPr>
                <w:rFonts w:ascii="Calibri" w:hAnsi="Calibri" w:cs="Calibri"/>
                <w:sz w:val="20"/>
                <w:szCs w:val="20"/>
              </w:rPr>
              <w:t>(w przypadku braku skreślenia, Zamawiający przyzna 0 pkt)</w:t>
            </w:r>
          </w:p>
          <w:p w14:paraId="4DBBAFE6" w14:textId="4C170FB3" w:rsidR="00956C71" w:rsidRPr="00537A9C" w:rsidRDefault="00956C71" w:rsidP="00537A9C">
            <w:pPr>
              <w:tabs>
                <w:tab w:val="left" w:pos="426"/>
              </w:tabs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6C71" w:rsidRPr="00FA33A5" w14:paraId="0077E4C1" w14:textId="77777777" w:rsidTr="002238C6">
        <w:tc>
          <w:tcPr>
            <w:tcW w:w="8634" w:type="dxa"/>
          </w:tcPr>
          <w:p w14:paraId="7A88B1DA" w14:textId="77777777" w:rsidR="00956C71" w:rsidRDefault="00956C71" w:rsidP="00956C71">
            <w:pPr>
              <w:pStyle w:val="NormalnyWeb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A33A5">
              <w:rPr>
                <w:rFonts w:ascii="Calibri" w:hAnsi="Calibri" w:cs="Calibri"/>
                <w:sz w:val="20"/>
                <w:szCs w:val="20"/>
              </w:rPr>
              <w:t>Za wykonanie przedmiotu zamówienia oferujemy cenę w kwocie łącznej brutto:</w:t>
            </w:r>
          </w:p>
          <w:p w14:paraId="691C02A9" w14:textId="2C9C04E2" w:rsidR="00956C71" w:rsidRPr="00FA33A5" w:rsidRDefault="00956C71" w:rsidP="00956C71">
            <w:pPr>
              <w:pStyle w:val="NormalnyWeb"/>
              <w:spacing w:line="276" w:lineRule="auto"/>
              <w:jc w:val="center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 xml:space="preserve">Część </w:t>
            </w:r>
            <w:r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nr 2</w:t>
            </w:r>
            <w:r w:rsidRPr="00FA33A5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:</w:t>
            </w:r>
          </w:p>
          <w:p w14:paraId="729F0102" w14:textId="77777777" w:rsidR="00956C71" w:rsidRDefault="00956C71" w:rsidP="00956C71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sz w:val="20"/>
                <w:szCs w:val="20"/>
              </w:rPr>
              <w:t>…...................................................... złotych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, </w:t>
            </w:r>
            <w:r w:rsidRPr="00FA33A5">
              <w:rPr>
                <w:rFonts w:ascii="Calibri" w:hAnsi="Calibri" w:cs="Calibri"/>
                <w:sz w:val="20"/>
                <w:szCs w:val="20"/>
              </w:rPr>
              <w:t>w tym podatek VAT.</w:t>
            </w:r>
          </w:p>
          <w:p w14:paraId="58F68DFB" w14:textId="77777777" w:rsidR="00956C71" w:rsidRDefault="00956C71" w:rsidP="00956C71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5F2E7CD3" w14:textId="77777777" w:rsidR="00835ABD" w:rsidRPr="00FA33A5" w:rsidRDefault="00835ABD" w:rsidP="00835ABD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Klauzula społeczna</w:t>
            </w:r>
            <w:r w:rsidRPr="00FA33A5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– deklarujemy zatrudnienie</w:t>
            </w:r>
            <w:r w:rsidRPr="003909E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lub oddelegowanie osoby już zatrudnionej u Wykonawcy, do bezpośredniej realizacji zamówienia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3909E4">
              <w:rPr>
                <w:rFonts w:ascii="Calibri" w:hAnsi="Calibri" w:cs="Calibri"/>
                <w:b/>
                <w:bCs/>
                <w:sz w:val="20"/>
                <w:szCs w:val="20"/>
              </w:rPr>
              <w:t>1 osoby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z grupy osób wymienionej w rozdziale XIX ust. 2 pkt 3 lit. a-d SWZ:</w:t>
            </w:r>
          </w:p>
          <w:p w14:paraId="0CF42545" w14:textId="77777777" w:rsidR="00956C71" w:rsidRPr="00FA33A5" w:rsidRDefault="00956C71" w:rsidP="00956C71">
            <w:pPr>
              <w:ind w:left="426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0D467567" w14:textId="77777777" w:rsidR="00956C71" w:rsidRPr="00FA33A5" w:rsidRDefault="00956C71" w:rsidP="00956C71">
            <w:pPr>
              <w:ind w:left="426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bCs/>
                <w:sz w:val="20"/>
                <w:szCs w:val="20"/>
              </w:rPr>
              <w:t>TAK / NIE (skreślić niewłaściwe)</w:t>
            </w:r>
          </w:p>
          <w:p w14:paraId="5EB5D34C" w14:textId="18161100" w:rsidR="00956C71" w:rsidRPr="00FA33A5" w:rsidRDefault="00956C71" w:rsidP="00956C71">
            <w:pPr>
              <w:pStyle w:val="NormalnyWeb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33A5">
              <w:rPr>
                <w:rFonts w:ascii="Calibri" w:hAnsi="Calibri" w:cs="Calibri"/>
                <w:sz w:val="20"/>
                <w:szCs w:val="20"/>
              </w:rPr>
              <w:t>(w przypadku braku skreślenia, Zamawiający przyzna 0 pkt)</w:t>
            </w:r>
          </w:p>
        </w:tc>
      </w:tr>
      <w:tr w:rsidR="00956C71" w:rsidRPr="00FA33A5" w14:paraId="2BC2BD63" w14:textId="77777777" w:rsidTr="002238C6">
        <w:tc>
          <w:tcPr>
            <w:tcW w:w="8634" w:type="dxa"/>
          </w:tcPr>
          <w:p w14:paraId="4E420028" w14:textId="77777777" w:rsidR="00956C71" w:rsidRDefault="00956C71" w:rsidP="00956C71">
            <w:pPr>
              <w:pStyle w:val="NormalnyWeb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A33A5">
              <w:rPr>
                <w:rFonts w:ascii="Calibri" w:hAnsi="Calibri" w:cs="Calibri"/>
                <w:sz w:val="20"/>
                <w:szCs w:val="20"/>
              </w:rPr>
              <w:t>Za wykonanie przedmiotu zamówienia oferujemy cenę w kwocie łącznej brutto:</w:t>
            </w:r>
          </w:p>
          <w:p w14:paraId="550CE568" w14:textId="17140892" w:rsidR="00956C71" w:rsidRPr="00FA33A5" w:rsidRDefault="00956C71" w:rsidP="00956C71">
            <w:pPr>
              <w:pStyle w:val="NormalnyWeb"/>
              <w:spacing w:line="276" w:lineRule="auto"/>
              <w:jc w:val="center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lastRenderedPageBreak/>
              <w:t xml:space="preserve">Część </w:t>
            </w:r>
            <w:r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nr 3</w:t>
            </w:r>
            <w:r w:rsidRPr="00FA33A5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:</w:t>
            </w:r>
          </w:p>
          <w:p w14:paraId="6AC9AFAE" w14:textId="77777777" w:rsidR="00956C71" w:rsidRDefault="00956C71" w:rsidP="00956C71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sz w:val="20"/>
                <w:szCs w:val="20"/>
              </w:rPr>
              <w:t>…...................................................... złotych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, </w:t>
            </w:r>
            <w:r w:rsidRPr="00FA33A5">
              <w:rPr>
                <w:rFonts w:ascii="Calibri" w:hAnsi="Calibri" w:cs="Calibri"/>
                <w:sz w:val="20"/>
                <w:szCs w:val="20"/>
              </w:rPr>
              <w:t>w tym podatek VAT.</w:t>
            </w:r>
          </w:p>
          <w:p w14:paraId="56658B70" w14:textId="77777777" w:rsidR="00956C71" w:rsidRDefault="00956C71" w:rsidP="00956C71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2F73AEB7" w14:textId="77777777" w:rsidR="00835ABD" w:rsidRPr="00FA33A5" w:rsidRDefault="00835ABD" w:rsidP="00835ABD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Klauzula społeczna</w:t>
            </w:r>
            <w:r w:rsidRPr="00FA33A5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– deklarujemy zatrudnienie</w:t>
            </w:r>
            <w:r w:rsidRPr="003909E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lub oddelegowanie osoby już zatrudnionej u Wykonawcy, do bezpośredniej realizacji zamówienia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3909E4">
              <w:rPr>
                <w:rFonts w:ascii="Calibri" w:hAnsi="Calibri" w:cs="Calibri"/>
                <w:b/>
                <w:bCs/>
                <w:sz w:val="20"/>
                <w:szCs w:val="20"/>
              </w:rPr>
              <w:t>1 osoby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z grupy osób wymienionej w rozdziale XIX ust. 2 pkt 3 lit. a-d SWZ:</w:t>
            </w:r>
          </w:p>
          <w:p w14:paraId="5F946F55" w14:textId="77777777" w:rsidR="00956C71" w:rsidRPr="00FA33A5" w:rsidRDefault="00956C71" w:rsidP="00956C71">
            <w:pPr>
              <w:ind w:left="426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5C7FEC90" w14:textId="77777777" w:rsidR="00956C71" w:rsidRPr="00FA33A5" w:rsidRDefault="00956C71" w:rsidP="00956C71">
            <w:pPr>
              <w:ind w:left="426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bCs/>
                <w:sz w:val="20"/>
                <w:szCs w:val="20"/>
              </w:rPr>
              <w:t>TAK / NIE (skreślić niewłaściwe)</w:t>
            </w:r>
          </w:p>
          <w:p w14:paraId="1C9C1AF4" w14:textId="544B0ECD" w:rsidR="00956C71" w:rsidRPr="00FA33A5" w:rsidRDefault="00956C71" w:rsidP="00956C71">
            <w:pPr>
              <w:pStyle w:val="NormalnyWeb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33A5">
              <w:rPr>
                <w:rFonts w:ascii="Calibri" w:hAnsi="Calibri" w:cs="Calibri"/>
                <w:sz w:val="20"/>
                <w:szCs w:val="20"/>
              </w:rPr>
              <w:t>(w przypadku braku skreślenia, Zamawiający przyzna 0 pkt)</w:t>
            </w:r>
          </w:p>
        </w:tc>
      </w:tr>
      <w:tr w:rsidR="00956C71" w:rsidRPr="00FA33A5" w14:paraId="2E721D9D" w14:textId="77777777" w:rsidTr="002238C6">
        <w:tc>
          <w:tcPr>
            <w:tcW w:w="8634" w:type="dxa"/>
          </w:tcPr>
          <w:p w14:paraId="023DB63C" w14:textId="77777777" w:rsidR="00956C71" w:rsidRDefault="00956C71" w:rsidP="00956C71">
            <w:pPr>
              <w:pStyle w:val="NormalnyWeb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A33A5">
              <w:rPr>
                <w:rFonts w:ascii="Calibri" w:hAnsi="Calibri" w:cs="Calibri"/>
                <w:sz w:val="20"/>
                <w:szCs w:val="20"/>
              </w:rPr>
              <w:lastRenderedPageBreak/>
              <w:t>Za wykonanie przedmiotu zamówienia oferujemy cenę w kwocie łącznej brutto:</w:t>
            </w:r>
          </w:p>
          <w:p w14:paraId="1484BBA5" w14:textId="4B731540" w:rsidR="00956C71" w:rsidRPr="00FA33A5" w:rsidRDefault="00956C71" w:rsidP="00956C71">
            <w:pPr>
              <w:pStyle w:val="NormalnyWeb"/>
              <w:spacing w:line="276" w:lineRule="auto"/>
              <w:jc w:val="center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 xml:space="preserve">Część </w:t>
            </w:r>
            <w:r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nr 4</w:t>
            </w:r>
            <w:r w:rsidRPr="00FA33A5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:</w:t>
            </w:r>
          </w:p>
          <w:p w14:paraId="431F63FD" w14:textId="77777777" w:rsidR="00956C71" w:rsidRDefault="00956C71" w:rsidP="00956C71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sz w:val="20"/>
                <w:szCs w:val="20"/>
              </w:rPr>
              <w:t>…...................................................... złotych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, </w:t>
            </w:r>
            <w:r w:rsidRPr="00FA33A5">
              <w:rPr>
                <w:rFonts w:ascii="Calibri" w:hAnsi="Calibri" w:cs="Calibri"/>
                <w:sz w:val="20"/>
                <w:szCs w:val="20"/>
              </w:rPr>
              <w:t>w tym podatek VAT.</w:t>
            </w:r>
          </w:p>
          <w:p w14:paraId="264BB07C" w14:textId="77777777" w:rsidR="00956C71" w:rsidRDefault="00956C71" w:rsidP="00956C71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151236BF" w14:textId="77777777" w:rsidR="00835ABD" w:rsidRPr="00FA33A5" w:rsidRDefault="00835ABD" w:rsidP="00835ABD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Klauzula społeczna</w:t>
            </w:r>
            <w:r w:rsidRPr="00FA33A5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– deklarujemy zatrudnienie</w:t>
            </w:r>
            <w:r w:rsidRPr="003909E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lub oddelegowanie osoby już zatrudnionej u Wykonawcy, do bezpośredniej realizacji zamówienia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3909E4">
              <w:rPr>
                <w:rFonts w:ascii="Calibri" w:hAnsi="Calibri" w:cs="Calibri"/>
                <w:b/>
                <w:bCs/>
                <w:sz w:val="20"/>
                <w:szCs w:val="20"/>
              </w:rPr>
              <w:t>1 osoby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z grupy osób wymienionej w rozdziale XIX ust. 2 pkt 3 lit. a-d SWZ:</w:t>
            </w:r>
          </w:p>
          <w:p w14:paraId="61BB429A" w14:textId="77777777" w:rsidR="00956C71" w:rsidRPr="00FA33A5" w:rsidRDefault="00956C71" w:rsidP="00956C71">
            <w:pPr>
              <w:ind w:left="426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67F6F592" w14:textId="77777777" w:rsidR="00956C71" w:rsidRPr="00FA33A5" w:rsidRDefault="00956C71" w:rsidP="00956C71">
            <w:pPr>
              <w:ind w:left="426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bCs/>
                <w:sz w:val="20"/>
                <w:szCs w:val="20"/>
              </w:rPr>
              <w:t>TAK / NIE (skreślić niewłaściwe)</w:t>
            </w:r>
          </w:p>
          <w:p w14:paraId="7B89AD43" w14:textId="77777777" w:rsidR="00956C71" w:rsidRDefault="00956C71" w:rsidP="00956C71">
            <w:pPr>
              <w:pStyle w:val="NormalnyWeb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33A5">
              <w:rPr>
                <w:rFonts w:ascii="Calibri" w:hAnsi="Calibri" w:cs="Calibri"/>
                <w:sz w:val="20"/>
                <w:szCs w:val="20"/>
              </w:rPr>
              <w:t>(w przypadku braku skreślenia, Zamawiający przyzna 0 pkt)</w:t>
            </w:r>
          </w:p>
          <w:p w14:paraId="61E1CC93" w14:textId="0837C3E6" w:rsidR="00EB6E2F" w:rsidRPr="00FA33A5" w:rsidRDefault="00EB6E2F" w:rsidP="00EB6E2F">
            <w:pPr>
              <w:pStyle w:val="NormalnyWeb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770A7B53" w14:textId="77777777" w:rsidR="00F81C9B" w:rsidRDefault="00F81C9B" w:rsidP="00BB5390">
      <w:pPr>
        <w:tabs>
          <w:tab w:val="left" w:pos="426"/>
        </w:tabs>
        <w:spacing w:line="276" w:lineRule="auto"/>
        <w:rPr>
          <w:rFonts w:ascii="Calibri" w:hAnsi="Calibri" w:cs="Calibri"/>
          <w:b/>
          <w:sz w:val="20"/>
          <w:szCs w:val="20"/>
        </w:rPr>
      </w:pPr>
    </w:p>
    <w:p w14:paraId="438F3E4B" w14:textId="77777777" w:rsidR="00956C71" w:rsidRPr="00956C71" w:rsidRDefault="00956C71" w:rsidP="00956C71">
      <w:pPr>
        <w:tabs>
          <w:tab w:val="left" w:pos="426"/>
        </w:tabs>
        <w:spacing w:line="276" w:lineRule="auto"/>
        <w:ind w:left="426"/>
        <w:jc w:val="both"/>
        <w:rPr>
          <w:rFonts w:ascii="Calibri" w:hAnsi="Calibri" w:cs="Calibri"/>
          <w:b/>
          <w:sz w:val="20"/>
          <w:szCs w:val="20"/>
        </w:rPr>
      </w:pPr>
      <w:r w:rsidRPr="00956C71">
        <w:rPr>
          <w:rFonts w:ascii="Calibri" w:hAnsi="Calibri" w:cs="Calibri"/>
          <w:b/>
          <w:sz w:val="20"/>
          <w:szCs w:val="20"/>
        </w:rPr>
        <w:t>UWAGA!</w:t>
      </w:r>
    </w:p>
    <w:p w14:paraId="6955AB78" w14:textId="77777777" w:rsidR="00956C71" w:rsidRPr="00956C71" w:rsidRDefault="00956C71" w:rsidP="00956C71">
      <w:pPr>
        <w:tabs>
          <w:tab w:val="left" w:pos="426"/>
        </w:tabs>
        <w:spacing w:line="276" w:lineRule="auto"/>
        <w:ind w:left="426"/>
        <w:jc w:val="both"/>
        <w:rPr>
          <w:rFonts w:ascii="Calibri" w:hAnsi="Calibri" w:cs="Calibri"/>
          <w:b/>
          <w:sz w:val="20"/>
          <w:szCs w:val="20"/>
        </w:rPr>
      </w:pPr>
      <w:r w:rsidRPr="00956C71">
        <w:rPr>
          <w:rFonts w:ascii="Calibri" w:hAnsi="Calibri" w:cs="Calibri"/>
          <w:b/>
          <w:sz w:val="20"/>
          <w:szCs w:val="20"/>
        </w:rPr>
        <w:t>W rozdziale XV ust. 3 SWZ Zamawiający wymaga złożenia wraz z ofertą informacji o powstaniu u zamawiającego obowiązku podatkowego zgodnie z przepisami o podatku od towarów i usług (VAT) wskazując nazwę (rodzaj) towaru lub usługi, których dostawa lub świadczenie będzie prowadzić do jego powstania, oraz wskazując ich wartość bez kwoty podatku.</w:t>
      </w:r>
    </w:p>
    <w:p w14:paraId="6F6C667B" w14:textId="446E0BA2" w:rsidR="00956C71" w:rsidRPr="00FA33A5" w:rsidRDefault="00956C71" w:rsidP="00956C71">
      <w:pPr>
        <w:tabs>
          <w:tab w:val="left" w:pos="426"/>
        </w:tabs>
        <w:spacing w:line="276" w:lineRule="auto"/>
        <w:ind w:left="426"/>
        <w:jc w:val="both"/>
        <w:rPr>
          <w:rFonts w:ascii="Calibri" w:hAnsi="Calibri" w:cs="Calibri"/>
          <w:b/>
          <w:sz w:val="20"/>
          <w:szCs w:val="20"/>
        </w:rPr>
      </w:pPr>
      <w:r w:rsidRPr="00956C71">
        <w:rPr>
          <w:rFonts w:ascii="Calibri" w:hAnsi="Calibri" w:cs="Calibri"/>
          <w:b/>
          <w:sz w:val="20"/>
          <w:szCs w:val="20"/>
        </w:rPr>
        <w:t>Niezłożenie przez Wykonawcę informacji będzie oznaczało, że taki obowiązek nie powstaje</w:t>
      </w:r>
      <w:r>
        <w:rPr>
          <w:rFonts w:ascii="Calibri" w:hAnsi="Calibri" w:cs="Calibri"/>
          <w:b/>
          <w:sz w:val="20"/>
          <w:szCs w:val="20"/>
        </w:rPr>
        <w:t>.</w:t>
      </w:r>
    </w:p>
    <w:p w14:paraId="2F8F3F6F" w14:textId="77777777" w:rsidR="00F81C9B" w:rsidRPr="00FA33A5" w:rsidRDefault="00F81C9B" w:rsidP="00956C71">
      <w:pPr>
        <w:tabs>
          <w:tab w:val="left" w:pos="426"/>
        </w:tabs>
        <w:spacing w:line="276" w:lineRule="auto"/>
        <w:jc w:val="both"/>
        <w:rPr>
          <w:rFonts w:ascii="Calibri" w:hAnsi="Calibri" w:cs="Calibri"/>
          <w:b/>
          <w:sz w:val="20"/>
          <w:szCs w:val="20"/>
        </w:rPr>
      </w:pPr>
    </w:p>
    <w:p w14:paraId="264BD2FF" w14:textId="77777777" w:rsidR="00016153" w:rsidRPr="00FA33A5" w:rsidRDefault="00016153" w:rsidP="00EF0FD7">
      <w:pPr>
        <w:numPr>
          <w:ilvl w:val="0"/>
          <w:numId w:val="45"/>
        </w:numPr>
        <w:tabs>
          <w:tab w:val="left" w:pos="426"/>
        </w:tabs>
        <w:spacing w:before="120" w:line="276" w:lineRule="auto"/>
        <w:ind w:left="426" w:hanging="426"/>
        <w:jc w:val="both"/>
        <w:rPr>
          <w:rFonts w:ascii="Calibri" w:hAnsi="Calibri" w:cs="Calibri"/>
          <w:sz w:val="20"/>
          <w:szCs w:val="20"/>
          <w:u w:val="single"/>
        </w:rPr>
      </w:pPr>
      <w:r w:rsidRPr="00FA33A5">
        <w:rPr>
          <w:rFonts w:ascii="Calibri" w:hAnsi="Calibri" w:cs="Calibri"/>
          <w:b/>
          <w:sz w:val="20"/>
          <w:szCs w:val="20"/>
          <w:u w:val="single"/>
        </w:rPr>
        <w:t>Dane dotyczące Wykonawcy:</w:t>
      </w:r>
    </w:p>
    <w:p w14:paraId="45EA42BA" w14:textId="77777777" w:rsidR="00016153" w:rsidRPr="00FA33A5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z w:val="20"/>
          <w:szCs w:val="20"/>
        </w:rPr>
        <w:t xml:space="preserve">Imię Nazwisko osoby (osób) upoważnionych do podpisania umowy: </w:t>
      </w:r>
    </w:p>
    <w:p w14:paraId="470EABFE" w14:textId="77777777" w:rsidR="00016153" w:rsidRPr="00FA33A5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  <w:lang w:val="de-DE"/>
        </w:rPr>
      </w:pPr>
      <w:r w:rsidRPr="00FA33A5">
        <w:rPr>
          <w:rFonts w:ascii="Calibri" w:hAnsi="Calibri" w:cs="Calibri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18E9019F" w14:textId="68DE6AB2" w:rsidR="00016153" w:rsidRPr="00FA33A5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z w:val="20"/>
          <w:szCs w:val="20"/>
        </w:rPr>
        <w:t xml:space="preserve">Numer </w:t>
      </w:r>
      <w:r w:rsidR="0096379F" w:rsidRPr="00FA33A5">
        <w:rPr>
          <w:rFonts w:ascii="Calibri" w:hAnsi="Calibri" w:cs="Calibri"/>
          <w:sz w:val="20"/>
          <w:szCs w:val="20"/>
        </w:rPr>
        <w:t xml:space="preserve">telefonu: </w:t>
      </w:r>
      <w:r w:rsidR="0096379F" w:rsidRPr="00FA33A5">
        <w:rPr>
          <w:rFonts w:ascii="Calibri" w:hAnsi="Calibri" w:cs="Calibri"/>
          <w:sz w:val="20"/>
          <w:szCs w:val="20"/>
        </w:rPr>
        <w:tab/>
        <w:t>.…</w:t>
      </w:r>
      <w:r w:rsidRPr="00FA33A5">
        <w:rPr>
          <w:rFonts w:ascii="Calibri" w:hAnsi="Calibri" w:cs="Calibri"/>
          <w:sz w:val="20"/>
          <w:szCs w:val="20"/>
        </w:rPr>
        <w:t>/ ……………………</w:t>
      </w:r>
    </w:p>
    <w:p w14:paraId="3AA8C094" w14:textId="77777777" w:rsidR="00016153" w:rsidRPr="00FA33A5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z w:val="20"/>
          <w:szCs w:val="20"/>
        </w:rPr>
        <w:t>Numer REGON:</w:t>
      </w:r>
      <w:r w:rsidRPr="00FA33A5">
        <w:rPr>
          <w:rFonts w:ascii="Calibri" w:hAnsi="Calibri" w:cs="Calibri"/>
          <w:sz w:val="20"/>
          <w:szCs w:val="20"/>
        </w:rPr>
        <w:tab/>
        <w:t>..........................................   Numer NIP: ..........................................</w:t>
      </w:r>
    </w:p>
    <w:p w14:paraId="600EBC29" w14:textId="4BC62EAF" w:rsidR="00222248" w:rsidRPr="00FA33A5" w:rsidRDefault="00016153" w:rsidP="005E789A">
      <w:pPr>
        <w:tabs>
          <w:tab w:val="left" w:pos="426"/>
        </w:tabs>
        <w:spacing w:after="6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z w:val="20"/>
          <w:szCs w:val="20"/>
        </w:rPr>
        <w:t>Adres kontaktowy e</w:t>
      </w:r>
      <w:r w:rsidR="00F30C2A" w:rsidRPr="00FA33A5">
        <w:rPr>
          <w:rFonts w:ascii="Calibri" w:hAnsi="Calibri" w:cs="Calibri"/>
          <w:sz w:val="20"/>
          <w:szCs w:val="20"/>
        </w:rPr>
        <w:t>-</w:t>
      </w:r>
      <w:r w:rsidRPr="00FA33A5">
        <w:rPr>
          <w:rFonts w:ascii="Calibri" w:hAnsi="Calibri" w:cs="Calibri"/>
          <w:sz w:val="20"/>
          <w:szCs w:val="20"/>
        </w:rPr>
        <w:t>mail: ……………………………………………………………</w:t>
      </w:r>
    </w:p>
    <w:p w14:paraId="0C8B497A" w14:textId="2B8286C5" w:rsidR="003E134C" w:rsidRDefault="00016153" w:rsidP="00BA0FBA">
      <w:pPr>
        <w:spacing w:after="60" w:line="276" w:lineRule="auto"/>
        <w:ind w:left="426"/>
        <w:jc w:val="both"/>
        <w:rPr>
          <w:rFonts w:ascii="Calibri" w:hAnsi="Calibri" w:cs="Calibri"/>
          <w:b/>
          <w:sz w:val="20"/>
          <w:szCs w:val="20"/>
        </w:rPr>
      </w:pPr>
      <w:r w:rsidRPr="00FA33A5">
        <w:rPr>
          <w:rFonts w:ascii="Calibri" w:hAnsi="Calibri" w:cs="Calibri"/>
          <w:b/>
          <w:sz w:val="20"/>
          <w:szCs w:val="20"/>
        </w:rPr>
        <w:t>UWAGA; proszę podać czytelny; adres e-mail</w:t>
      </w:r>
      <w:r w:rsidR="00D55FC7" w:rsidRPr="00FA33A5">
        <w:rPr>
          <w:rFonts w:ascii="Calibri" w:hAnsi="Calibri" w:cs="Calibri"/>
          <w:b/>
          <w:sz w:val="20"/>
          <w:szCs w:val="20"/>
        </w:rPr>
        <w:t>,</w:t>
      </w:r>
      <w:r w:rsidRPr="00FA33A5">
        <w:rPr>
          <w:rFonts w:ascii="Calibri" w:hAnsi="Calibri" w:cs="Calibri"/>
          <w:b/>
          <w:sz w:val="20"/>
          <w:szCs w:val="20"/>
        </w:rPr>
        <w:t xml:space="preserve"> na który wykonawca będzie otrzymywał od zamawiającego wszystkie informacje związane z prowadzonym postępowaniem po otwarciu ofert. W związku z </w:t>
      </w:r>
      <w:r w:rsidRPr="00FA33A5">
        <w:rPr>
          <w:rFonts w:ascii="Calibri" w:hAnsi="Calibri" w:cs="Calibri"/>
          <w:b/>
          <w:sz w:val="20"/>
          <w:szCs w:val="20"/>
        </w:rPr>
        <w:lastRenderedPageBreak/>
        <w:t>przysługującymi środkami ochrony prawnej wykonawcy, liczonymi od dnia przekazania informacji należy upewnić się, że podany adres e-mailowy funkcjonuje w sposób poprawny.</w:t>
      </w:r>
    </w:p>
    <w:p w14:paraId="6E69CF6D" w14:textId="77777777" w:rsidR="006A798D" w:rsidRPr="00FA33A5" w:rsidRDefault="006A798D" w:rsidP="00BA0FBA">
      <w:pPr>
        <w:spacing w:after="60" w:line="276" w:lineRule="auto"/>
        <w:ind w:left="426"/>
        <w:jc w:val="both"/>
        <w:rPr>
          <w:rFonts w:ascii="Calibri" w:hAnsi="Calibri" w:cs="Calibri"/>
          <w:b/>
          <w:sz w:val="20"/>
          <w:szCs w:val="20"/>
        </w:rPr>
      </w:pPr>
    </w:p>
    <w:p w14:paraId="568E8E48" w14:textId="252A79EC" w:rsidR="00964FD5" w:rsidRPr="00FA33A5" w:rsidRDefault="00964FD5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libri" w:hAnsi="Calibri" w:cs="Calibri"/>
          <w:b/>
          <w:sz w:val="20"/>
          <w:szCs w:val="20"/>
        </w:rPr>
      </w:pPr>
      <w:r w:rsidRPr="00FA33A5">
        <w:rPr>
          <w:rFonts w:ascii="Calibri" w:hAnsi="Calibri" w:cs="Calibri"/>
          <w:snapToGrid w:val="0"/>
          <w:sz w:val="20"/>
          <w:szCs w:val="20"/>
        </w:rPr>
        <w:t xml:space="preserve">Termin wykonania zamówienia zgodnie z zapisami </w:t>
      </w:r>
      <w:r w:rsidR="00307E4B" w:rsidRPr="00FA33A5">
        <w:rPr>
          <w:rFonts w:ascii="Calibri" w:hAnsi="Calibri" w:cs="Calibri"/>
          <w:snapToGrid w:val="0"/>
          <w:sz w:val="20"/>
          <w:szCs w:val="20"/>
        </w:rPr>
        <w:t>rozdziału VII ust. 1 SWZ</w:t>
      </w:r>
      <w:r w:rsidRPr="00FA33A5">
        <w:rPr>
          <w:rFonts w:ascii="Calibri" w:eastAsia="Times-Roman" w:hAnsi="Calibri" w:cs="Calibri"/>
          <w:b/>
          <w:sz w:val="20"/>
          <w:szCs w:val="20"/>
        </w:rPr>
        <w:t>.</w:t>
      </w:r>
    </w:p>
    <w:p w14:paraId="35F54C81" w14:textId="69941605" w:rsidR="00016153" w:rsidRPr="00FA33A5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napToGrid w:val="0"/>
          <w:sz w:val="20"/>
          <w:szCs w:val="20"/>
        </w:rPr>
        <w:t xml:space="preserve">Warunki płatności </w:t>
      </w:r>
      <w:r w:rsidRPr="00FA33A5">
        <w:rPr>
          <w:rFonts w:ascii="Calibri" w:hAnsi="Calibri" w:cs="Calibri"/>
          <w:sz w:val="20"/>
          <w:szCs w:val="20"/>
        </w:rPr>
        <w:t>będą zgodne z</w:t>
      </w:r>
      <w:r w:rsidR="007E4294" w:rsidRPr="00FA33A5">
        <w:rPr>
          <w:rFonts w:ascii="Calibri" w:hAnsi="Calibri" w:cs="Calibri"/>
          <w:sz w:val="20"/>
          <w:szCs w:val="20"/>
        </w:rPr>
        <w:t>e</w:t>
      </w:r>
      <w:r w:rsidRPr="00FA33A5">
        <w:rPr>
          <w:rFonts w:ascii="Calibri" w:hAnsi="Calibri" w:cs="Calibri"/>
          <w:sz w:val="20"/>
          <w:szCs w:val="20"/>
        </w:rPr>
        <w:t xml:space="preserve"> wzorem umowy będącym załącznikiem do SWZ.</w:t>
      </w:r>
    </w:p>
    <w:p w14:paraId="1E84BD5E" w14:textId="48FE9DA4" w:rsidR="00016153" w:rsidRPr="00FA33A5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z w:val="20"/>
          <w:szCs w:val="20"/>
        </w:rPr>
        <w:t>Oświadczamy, że zapoznaliśmy się ze specyfikacją warunków zamówienia, w tym z</w:t>
      </w:r>
      <w:r w:rsidR="007E4294" w:rsidRPr="00FA33A5">
        <w:rPr>
          <w:rFonts w:ascii="Calibri" w:hAnsi="Calibri" w:cs="Calibri"/>
          <w:sz w:val="20"/>
          <w:szCs w:val="20"/>
        </w:rPr>
        <w:t>e</w:t>
      </w:r>
      <w:r w:rsidRPr="00FA33A5">
        <w:rPr>
          <w:rFonts w:ascii="Calibri" w:hAnsi="Calibri" w:cs="Calibri"/>
          <w:sz w:val="20"/>
          <w:szCs w:val="20"/>
        </w:rPr>
        <w:t xml:space="preserve">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65618415" w14:textId="711D9C00" w:rsidR="00016153" w:rsidRPr="00FA33A5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z w:val="20"/>
          <w:szCs w:val="20"/>
        </w:rPr>
        <w:t>Oświadczamy, że uważamy się za związanych niniejszą ofertą przez czas wskazany w specyfikacji warunków zamówienia.</w:t>
      </w:r>
    </w:p>
    <w:p w14:paraId="6914F7A9" w14:textId="77777777" w:rsidR="00795888" w:rsidRPr="00FA33A5" w:rsidRDefault="00795888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z w:val="20"/>
          <w:szCs w:val="20"/>
        </w:rPr>
        <w:t>Oświadczam, że wypełniłem obowiązki informacyjne przewidziane w art. 13 lub art. 14 RODO</w:t>
      </w:r>
      <w:r w:rsidRPr="00FA33A5">
        <w:rPr>
          <w:rFonts w:ascii="Calibri" w:hAnsi="Calibri" w:cs="Calibri"/>
          <w:sz w:val="20"/>
          <w:szCs w:val="20"/>
          <w:vertAlign w:val="superscript"/>
        </w:rPr>
        <w:t>1)</w:t>
      </w:r>
      <w:r w:rsidRPr="00FA33A5">
        <w:rPr>
          <w:rFonts w:ascii="Calibri" w:hAnsi="Calibri" w:cs="Calibri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288AD4D9" w14:textId="77777777" w:rsidR="000636EC" w:rsidRPr="00FA33A5" w:rsidRDefault="00016153" w:rsidP="000636EC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z w:val="20"/>
          <w:szCs w:val="20"/>
        </w:rPr>
        <w:t>W przypadku uznania niniejszej oferty za ofertę najkorzystniejszą zobowiązujemy si</w:t>
      </w:r>
      <w:r w:rsidR="00573F11" w:rsidRPr="00FA33A5">
        <w:rPr>
          <w:rFonts w:ascii="Calibri" w:hAnsi="Calibri" w:cs="Calibri"/>
          <w:sz w:val="20"/>
          <w:szCs w:val="20"/>
        </w:rPr>
        <w:t xml:space="preserve">ę do zawarcia umowy w miejscu i </w:t>
      </w:r>
      <w:r w:rsidRPr="00FA33A5">
        <w:rPr>
          <w:rFonts w:ascii="Calibri" w:hAnsi="Calibri" w:cs="Calibri"/>
          <w:sz w:val="20"/>
          <w:szCs w:val="20"/>
        </w:rPr>
        <w:t>terminie wskazanym przez Zamawiającego, a przed zawarciem umowy wniesienia zabezpieczenia należytego wykonania umowy.</w:t>
      </w:r>
    </w:p>
    <w:p w14:paraId="72C0D9F5" w14:textId="1C7AA7FA" w:rsidR="000636EC" w:rsidRPr="00FA33A5" w:rsidRDefault="000636EC" w:rsidP="000636EC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A33A5">
        <w:rPr>
          <w:rFonts w:ascii="Calibri" w:eastAsia="Calibri" w:hAnsi="Calibri" w:cs="Calibri"/>
          <w:color w:val="000000"/>
          <w:sz w:val="20"/>
          <w:szCs w:val="20"/>
          <w:lang w:eastAsia="en-US"/>
        </w:rPr>
        <w:t>Oświadczam/my, że jestem/</w:t>
      </w:r>
      <w:proofErr w:type="spellStart"/>
      <w:r w:rsidRPr="00FA33A5">
        <w:rPr>
          <w:rFonts w:ascii="Calibri" w:eastAsia="Calibri" w:hAnsi="Calibri" w:cs="Calibri"/>
          <w:color w:val="000000"/>
          <w:sz w:val="20"/>
          <w:szCs w:val="20"/>
          <w:lang w:eastAsia="en-US"/>
        </w:rPr>
        <w:t>śmy</w:t>
      </w:r>
      <w:proofErr w:type="spellEnd"/>
      <w:r w:rsidRPr="00FA33A5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: </w:t>
      </w:r>
    </w:p>
    <w:p w14:paraId="6B76780D" w14:textId="77777777" w:rsidR="000636EC" w:rsidRPr="00FA33A5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FA33A5">
        <w:rPr>
          <w:rFonts w:ascii="Calibri" w:eastAsia="Calibri" w:hAnsi="Calibri" w:cs="Calibri"/>
          <w:color w:val="000000"/>
          <w:sz w:val="20"/>
          <w:szCs w:val="20"/>
          <w:lang w:eastAsia="en-US"/>
        </w:rPr>
        <w:t>Mikroprzedsiębiorstwem TAK/NIE*</w:t>
      </w:r>
    </w:p>
    <w:p w14:paraId="3AE86D41" w14:textId="77777777" w:rsidR="000636EC" w:rsidRPr="00FA33A5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FA33A5">
        <w:rPr>
          <w:rFonts w:ascii="Calibri" w:eastAsia="Calibri" w:hAnsi="Calibri" w:cs="Calibri"/>
          <w:color w:val="000000"/>
          <w:sz w:val="20"/>
          <w:szCs w:val="20"/>
          <w:lang w:eastAsia="en-US"/>
        </w:rPr>
        <w:t>Małym przedsiębiorstwem TAK/NIE*</w:t>
      </w:r>
    </w:p>
    <w:p w14:paraId="01B42B10" w14:textId="7114628E" w:rsidR="000636EC" w:rsidRPr="00FA33A5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FA33A5">
        <w:rPr>
          <w:rFonts w:ascii="Calibri" w:eastAsia="Calibri" w:hAnsi="Calibri" w:cs="Calibri"/>
          <w:color w:val="000000"/>
          <w:sz w:val="20"/>
          <w:szCs w:val="20"/>
          <w:lang w:eastAsia="en-US"/>
        </w:rPr>
        <w:t>Średnim przedsiębiorstwem TAK/NIE*</w:t>
      </w:r>
    </w:p>
    <w:p w14:paraId="3615E25A" w14:textId="41EAEA14" w:rsidR="000636EC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FA33A5">
        <w:rPr>
          <w:rFonts w:ascii="Calibri" w:eastAsia="Calibri" w:hAnsi="Calibri" w:cs="Calibri"/>
          <w:color w:val="000000"/>
          <w:sz w:val="20"/>
          <w:szCs w:val="20"/>
          <w:lang w:eastAsia="en-US"/>
        </w:rPr>
        <w:t>Dużym przedsiębiorstwem TAK/NIE*</w:t>
      </w:r>
    </w:p>
    <w:p w14:paraId="0810639F" w14:textId="77777777" w:rsidR="00956C71" w:rsidRPr="00FA33A5" w:rsidRDefault="00956C71" w:rsidP="00956C71">
      <w:pPr>
        <w:autoSpaceDE w:val="0"/>
        <w:autoSpaceDN w:val="0"/>
        <w:adjustRightInd w:val="0"/>
        <w:ind w:left="108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</w:p>
    <w:p w14:paraId="4665484C" w14:textId="77777777" w:rsidR="00016153" w:rsidRPr="00FA33A5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napToGrid w:val="0"/>
          <w:sz w:val="20"/>
          <w:szCs w:val="20"/>
        </w:rPr>
        <w:t>Załącznikami do niniejszej oferty są:</w:t>
      </w:r>
    </w:p>
    <w:p w14:paraId="36937855" w14:textId="77777777" w:rsidR="00016153" w:rsidRPr="00FA33A5" w:rsidRDefault="00016153" w:rsidP="00EF0FD7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FA33A5">
        <w:rPr>
          <w:rFonts w:ascii="Calibri" w:hAnsi="Calibri" w:cs="Calibri"/>
          <w:snapToGrid w:val="0"/>
          <w:sz w:val="20"/>
        </w:rPr>
        <w:t>.........................................................</w:t>
      </w:r>
    </w:p>
    <w:p w14:paraId="527C1DDC" w14:textId="77777777" w:rsidR="00016153" w:rsidRPr="00FA33A5" w:rsidRDefault="00016153" w:rsidP="00EF0FD7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FA33A5">
        <w:rPr>
          <w:rFonts w:ascii="Calibri" w:hAnsi="Calibri" w:cs="Calibri"/>
          <w:snapToGrid w:val="0"/>
          <w:sz w:val="20"/>
        </w:rPr>
        <w:t>.........................................................</w:t>
      </w:r>
    </w:p>
    <w:p w14:paraId="7E92579C" w14:textId="77777777" w:rsidR="00F30C2A" w:rsidRPr="00FA33A5" w:rsidRDefault="00F30C2A" w:rsidP="00EF0FD7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FA33A5">
        <w:rPr>
          <w:rFonts w:ascii="Calibri" w:hAnsi="Calibri" w:cs="Calibri"/>
          <w:snapToGrid w:val="0"/>
          <w:sz w:val="20"/>
        </w:rPr>
        <w:t>…………………………………………</w:t>
      </w:r>
    </w:p>
    <w:p w14:paraId="4F3801F1" w14:textId="77777777" w:rsidR="00F31701" w:rsidRPr="00FA33A5" w:rsidRDefault="00142B56" w:rsidP="00EF0FD7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FA33A5">
        <w:rPr>
          <w:rFonts w:ascii="Calibri" w:hAnsi="Calibri" w:cs="Calibri"/>
          <w:snapToGrid w:val="0"/>
          <w:sz w:val="20"/>
        </w:rPr>
        <w:t>…………………………………………</w:t>
      </w:r>
    </w:p>
    <w:p w14:paraId="43D18766" w14:textId="77777777" w:rsidR="004301EB" w:rsidRPr="00FA33A5" w:rsidRDefault="004301EB" w:rsidP="00E40864">
      <w:pPr>
        <w:pStyle w:val="Lista5"/>
        <w:spacing w:line="276" w:lineRule="auto"/>
        <w:ind w:left="284" w:hanging="284"/>
        <w:jc w:val="both"/>
        <w:rPr>
          <w:rFonts w:ascii="Calibri" w:hAnsi="Calibri" w:cs="Calibri"/>
          <w:snapToGrid w:val="0"/>
          <w:sz w:val="20"/>
        </w:rPr>
      </w:pPr>
      <w:r w:rsidRPr="00FA33A5">
        <w:rPr>
          <w:rFonts w:ascii="Calibri" w:hAnsi="Calibri" w:cs="Calibri"/>
          <w:snapToGrid w:val="0"/>
          <w:sz w:val="20"/>
        </w:rPr>
        <w:t>* niepotrzebne skreślić</w:t>
      </w:r>
    </w:p>
    <w:p w14:paraId="58443576" w14:textId="2C227ADA" w:rsidR="004301EB" w:rsidRPr="00FA33A5" w:rsidRDefault="004301EB" w:rsidP="00E40864">
      <w:pPr>
        <w:pStyle w:val="Lista5"/>
        <w:ind w:left="142" w:hanging="142"/>
        <w:jc w:val="both"/>
        <w:rPr>
          <w:rFonts w:ascii="Calibri" w:hAnsi="Calibri" w:cs="Calibri"/>
          <w:snapToGrid w:val="0"/>
          <w:sz w:val="20"/>
        </w:rPr>
      </w:pPr>
      <w:r w:rsidRPr="00FA33A5">
        <w:rPr>
          <w:rFonts w:ascii="Calibri" w:hAnsi="Calibri" w:cs="Calibri"/>
          <w:snapToGrid w:val="0"/>
          <w:sz w:val="20"/>
        </w:rPr>
        <w:t xml:space="preserve">** W </w:t>
      </w:r>
      <w:r w:rsidR="00FE0753" w:rsidRPr="00FA33A5">
        <w:rPr>
          <w:rFonts w:ascii="Calibri" w:hAnsi="Calibri" w:cs="Calibri"/>
          <w:snapToGrid w:val="0"/>
          <w:sz w:val="20"/>
        </w:rPr>
        <w:t>przypadku,</w:t>
      </w:r>
      <w:r w:rsidRPr="00FA33A5">
        <w:rPr>
          <w:rFonts w:ascii="Calibri" w:hAnsi="Calibri" w:cs="Calibri"/>
          <w:snapToGrid w:val="0"/>
          <w:sz w:val="20"/>
        </w:rPr>
        <w:t xml:space="preserve">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4BC3CECD" w14:textId="77777777" w:rsidR="004301EB" w:rsidRPr="00FA33A5" w:rsidRDefault="004301EB" w:rsidP="00E40864">
      <w:pPr>
        <w:pStyle w:val="Lista5"/>
        <w:spacing w:line="276" w:lineRule="auto"/>
        <w:ind w:left="142" w:hanging="142"/>
        <w:jc w:val="both"/>
        <w:rPr>
          <w:rFonts w:ascii="Calibri" w:hAnsi="Calibri" w:cs="Calibri"/>
          <w:sz w:val="20"/>
        </w:rPr>
      </w:pPr>
      <w:r w:rsidRPr="00FA33A5">
        <w:rPr>
          <w:rFonts w:ascii="Calibri" w:hAnsi="Calibri" w:cs="Calibri"/>
          <w:b/>
          <w:sz w:val="20"/>
          <w:vertAlign w:val="superscript"/>
        </w:rPr>
        <w:t>1)</w:t>
      </w:r>
      <w:r w:rsidRPr="00FA33A5">
        <w:rPr>
          <w:rFonts w:ascii="Calibri" w:hAnsi="Calibri" w:cs="Calibri"/>
          <w:sz w:val="2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1E16DA2" w14:textId="77777777" w:rsidR="004301EB" w:rsidRPr="00FA33A5" w:rsidRDefault="004301EB" w:rsidP="00EF0FD7">
      <w:pPr>
        <w:pStyle w:val="Lista5"/>
        <w:spacing w:line="276" w:lineRule="auto"/>
        <w:ind w:left="0" w:firstLine="0"/>
        <w:rPr>
          <w:rFonts w:ascii="Calibri" w:hAnsi="Calibri" w:cs="Calibri"/>
          <w:sz w:val="20"/>
        </w:rPr>
      </w:pPr>
    </w:p>
    <w:sectPr w:rsidR="004301EB" w:rsidRPr="00FA33A5" w:rsidSect="00D504FA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21" w:right="1418" w:bottom="1702" w:left="1418" w:header="426" w:footer="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F17286" w14:textId="77777777" w:rsidR="001A05B2" w:rsidRDefault="001A05B2">
      <w:r>
        <w:separator/>
      </w:r>
    </w:p>
  </w:endnote>
  <w:endnote w:type="continuationSeparator" w:id="0">
    <w:p w14:paraId="4449DF7E" w14:textId="77777777" w:rsidR="001A05B2" w:rsidRDefault="001A0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01DA90" w14:textId="77777777" w:rsidR="000C25EB" w:rsidRDefault="000C25EB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02A991C" w14:textId="77777777" w:rsidR="000C25EB" w:rsidRDefault="000C25EB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56636" w14:textId="77777777" w:rsidR="00127BB7" w:rsidRPr="00956C71" w:rsidRDefault="00127BB7" w:rsidP="00127BB7">
    <w:pPr>
      <w:tabs>
        <w:tab w:val="left" w:pos="540"/>
        <w:tab w:val="left" w:pos="780"/>
      </w:tabs>
      <w:jc w:val="center"/>
      <w:rPr>
        <w:rFonts w:ascii="Calibri" w:hAnsi="Calibri" w:cs="Calibri"/>
        <w:sz w:val="18"/>
        <w:szCs w:val="18"/>
      </w:rPr>
    </w:pPr>
    <w:r w:rsidRPr="00956C71">
      <w:rPr>
        <w:rFonts w:ascii="Calibri" w:hAnsi="Calibri" w:cs="Calibri"/>
        <w:b/>
        <w:sz w:val="18"/>
        <w:szCs w:val="18"/>
        <w:highlight w:val="yellow"/>
      </w:rPr>
      <w:t>Oferta</w:t>
    </w:r>
    <w:r w:rsidRPr="00956C71">
      <w:rPr>
        <w:rFonts w:ascii="Calibri" w:hAnsi="Calibri" w:cs="Calibri"/>
        <w:sz w:val="18"/>
        <w:szCs w:val="18"/>
        <w:highlight w:val="yellow"/>
      </w:rPr>
      <w:t xml:space="preserve"> </w:t>
    </w:r>
    <w:r w:rsidRPr="00956C71">
      <w:rPr>
        <w:rFonts w:ascii="Calibri" w:hAnsi="Calibri" w:cs="Calibri"/>
        <w:b/>
        <w:sz w:val="18"/>
        <w:szCs w:val="18"/>
        <w:highlight w:val="yellow"/>
      </w:rPr>
      <w:t>musi</w:t>
    </w:r>
    <w:r w:rsidRPr="00956C71">
      <w:rPr>
        <w:rFonts w:ascii="Calibri" w:hAnsi="Calibri" w:cs="Calibri"/>
        <w:sz w:val="18"/>
        <w:szCs w:val="18"/>
        <w:highlight w:val="yellow"/>
      </w:rPr>
      <w:t xml:space="preserve"> </w:t>
    </w:r>
    <w:r w:rsidRPr="00956C71">
      <w:rPr>
        <w:rFonts w:ascii="Calibri" w:hAnsi="Calibri" w:cs="Calibri"/>
        <w:b/>
        <w:sz w:val="18"/>
        <w:szCs w:val="18"/>
        <w:highlight w:val="yellow"/>
      </w:rPr>
      <w:t>być podpisana kwalifikowanym podpisem elektronicznym lub podpisem zaufanym lub podpisem osobistym</w:t>
    </w:r>
    <w:r w:rsidRPr="00956C71">
      <w:rPr>
        <w:rFonts w:ascii="Calibri" w:hAnsi="Calibri" w:cs="Calibri"/>
        <w:sz w:val="18"/>
        <w:szCs w:val="18"/>
        <w:highlight w:val="yellow"/>
      </w:rPr>
      <w:t>.</w:t>
    </w:r>
  </w:p>
  <w:p w14:paraId="51C734C6" w14:textId="427AF714" w:rsidR="000C25EB" w:rsidRPr="00956C71" w:rsidRDefault="000C25EB" w:rsidP="00016153">
    <w:pPr>
      <w:pStyle w:val="Nagwek"/>
      <w:jc w:val="right"/>
      <w:rPr>
        <w:rFonts w:ascii="Calibri" w:hAnsi="Calibri" w:cs="Calibri"/>
        <w:b/>
        <w:caps/>
        <w:w w:val="90"/>
        <w:sz w:val="20"/>
        <w:szCs w:val="20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DB0A58" w14:textId="2131AC04" w:rsidR="00771C89" w:rsidRPr="000775F4" w:rsidRDefault="00771C89" w:rsidP="00771C89">
    <w:pPr>
      <w:tabs>
        <w:tab w:val="left" w:pos="540"/>
        <w:tab w:val="left" w:pos="780"/>
      </w:tabs>
      <w:jc w:val="center"/>
      <w:rPr>
        <w:rFonts w:ascii="Calibri" w:hAnsi="Calibri" w:cs="Calibri"/>
        <w:sz w:val="18"/>
        <w:szCs w:val="18"/>
      </w:rPr>
    </w:pPr>
    <w:r w:rsidRPr="000775F4">
      <w:rPr>
        <w:rFonts w:ascii="Calibri" w:hAnsi="Calibri" w:cs="Calibri"/>
        <w:b/>
        <w:sz w:val="18"/>
        <w:szCs w:val="18"/>
        <w:highlight w:val="yellow"/>
      </w:rPr>
      <w:t>Oferta</w:t>
    </w:r>
    <w:r w:rsidRPr="000775F4">
      <w:rPr>
        <w:rFonts w:ascii="Calibri" w:hAnsi="Calibri" w:cs="Calibri"/>
        <w:sz w:val="18"/>
        <w:szCs w:val="18"/>
        <w:highlight w:val="yellow"/>
      </w:rPr>
      <w:t xml:space="preserve"> </w:t>
    </w:r>
    <w:r w:rsidRPr="000775F4">
      <w:rPr>
        <w:rFonts w:ascii="Calibri" w:hAnsi="Calibri" w:cs="Calibri"/>
        <w:b/>
        <w:sz w:val="18"/>
        <w:szCs w:val="18"/>
        <w:highlight w:val="yellow"/>
      </w:rPr>
      <w:t>musi</w:t>
    </w:r>
    <w:r w:rsidRPr="000775F4">
      <w:rPr>
        <w:rFonts w:ascii="Calibri" w:hAnsi="Calibri" w:cs="Calibri"/>
        <w:sz w:val="18"/>
        <w:szCs w:val="18"/>
        <w:highlight w:val="yellow"/>
      </w:rPr>
      <w:t xml:space="preserve"> </w:t>
    </w:r>
    <w:r w:rsidRPr="000775F4">
      <w:rPr>
        <w:rFonts w:ascii="Calibri" w:hAnsi="Calibri" w:cs="Calibri"/>
        <w:b/>
        <w:sz w:val="18"/>
        <w:szCs w:val="18"/>
        <w:highlight w:val="yellow"/>
      </w:rPr>
      <w:t xml:space="preserve">być podpisana </w:t>
    </w:r>
    <w:r w:rsidR="00127BB7" w:rsidRPr="000775F4">
      <w:rPr>
        <w:rFonts w:ascii="Calibri" w:hAnsi="Calibri" w:cs="Calibri"/>
        <w:b/>
        <w:sz w:val="18"/>
        <w:szCs w:val="18"/>
        <w:highlight w:val="yellow"/>
      </w:rPr>
      <w:t>kwalifikowanym podpisem elektronicznym lub podpisem zaufanym lub podpisem osobistym</w:t>
    </w:r>
    <w:r w:rsidR="00127BB7" w:rsidRPr="000775F4">
      <w:rPr>
        <w:rFonts w:ascii="Calibri" w:hAnsi="Calibri" w:cs="Calibri"/>
        <w:sz w:val="18"/>
        <w:szCs w:val="18"/>
        <w:highlight w:val="yellow"/>
      </w:rPr>
      <w:t>.</w:t>
    </w:r>
  </w:p>
  <w:p w14:paraId="713BA4F7" w14:textId="77777777" w:rsidR="00D504FA" w:rsidRPr="000775F4" w:rsidRDefault="00D504FA" w:rsidP="00D504FA">
    <w:pPr>
      <w:ind w:right="-250"/>
      <w:jc w:val="center"/>
      <w:rPr>
        <w:rFonts w:ascii="Calibri" w:hAnsi="Calibri" w:cs="Calibri"/>
        <w:b/>
        <w:sz w:val="20"/>
        <w:szCs w:val="20"/>
      </w:rPr>
    </w:pPr>
  </w:p>
  <w:p w14:paraId="521B027F" w14:textId="6E95F993" w:rsidR="00D504FA" w:rsidRPr="000775F4" w:rsidRDefault="00D504FA" w:rsidP="00D504FA">
    <w:pPr>
      <w:ind w:right="-250"/>
      <w:jc w:val="center"/>
      <w:rPr>
        <w:rFonts w:ascii="Calibri" w:hAnsi="Calibri" w:cs="Calibri"/>
        <w:sz w:val="18"/>
        <w:szCs w:val="18"/>
      </w:rPr>
    </w:pPr>
    <w:r w:rsidRPr="000775F4">
      <w:rPr>
        <w:rFonts w:ascii="Calibri" w:hAnsi="Calibri" w:cs="Calibri"/>
        <w:sz w:val="18"/>
        <w:szCs w:val="18"/>
      </w:rPr>
      <w:t>Projekt pn. „Moje WYMARZONE Przedszkole" realizowany na podstawie umowy o dofinansowanie nr umowy: FESW.08.01-IZ.00.0146/23 z dnia 28 czerwca 2024 r. zawartej z Województwem Świętokrzyskim reprezentowanym przez Zarząd Województwa pełniącym funkcję Instytucji Zarządzającej programem regionalnym Fundusze Europejskie dla Świętokrzyskiego 2021-2027</w:t>
    </w:r>
  </w:p>
  <w:p w14:paraId="3470B4F6" w14:textId="77777777" w:rsidR="00771C89" w:rsidRPr="000775F4" w:rsidRDefault="00771C89">
    <w:pPr>
      <w:pStyle w:val="Stopka"/>
      <w:rPr>
        <w:rFonts w:ascii="Calibri" w:hAnsi="Calibri" w:cs="Calibri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208C5B" w14:textId="77777777" w:rsidR="001A05B2" w:rsidRDefault="001A05B2">
      <w:r>
        <w:separator/>
      </w:r>
    </w:p>
  </w:footnote>
  <w:footnote w:type="continuationSeparator" w:id="0">
    <w:p w14:paraId="5B6337CD" w14:textId="77777777" w:rsidR="001A05B2" w:rsidRDefault="001A05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A0AE12" w14:textId="77777777" w:rsidR="00956C71" w:rsidRDefault="00956C71" w:rsidP="00956C71">
    <w:pPr>
      <w:pStyle w:val="Nagwek"/>
      <w:jc w:val="cen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CDC022B" wp14:editId="7F4C04B5">
          <wp:simplePos x="0" y="0"/>
          <wp:positionH relativeFrom="margin">
            <wp:align>center</wp:align>
          </wp:positionH>
          <wp:positionV relativeFrom="paragraph">
            <wp:posOffset>-90678</wp:posOffset>
          </wp:positionV>
          <wp:extent cx="6642100" cy="554355"/>
          <wp:effectExtent l="0" t="0" r="6350" b="0"/>
          <wp:wrapNone/>
          <wp:docPr id="75174948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288989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2100" cy="5543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6429426" w14:textId="77777777" w:rsidR="00956C71" w:rsidRDefault="00956C71" w:rsidP="00956C71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133A44B5" w14:textId="77777777" w:rsidR="00956C71" w:rsidRDefault="00956C71" w:rsidP="00956C71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3D6A917F" w14:textId="77777777" w:rsidR="00956C71" w:rsidRDefault="00956C71" w:rsidP="00956C71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3C5C8263" w14:textId="77777777" w:rsidR="00956C71" w:rsidRDefault="00956C71" w:rsidP="00956C71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4402F438" w14:textId="77777777" w:rsidR="00956C71" w:rsidRDefault="00956C71" w:rsidP="00956C71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405FE388" w14:textId="77777777" w:rsidR="00956C71" w:rsidRDefault="00956C71" w:rsidP="00956C71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  <w:r w:rsidRPr="002F0594">
      <w:rPr>
        <w:rFonts w:ascii="Microsoft Sans Serif" w:hAnsi="Microsoft Sans Serif" w:cs="Microsoft Sans Serif"/>
        <w:sz w:val="14"/>
        <w:szCs w:val="14"/>
      </w:rPr>
      <w:t>Projekt współfinansowany ze środków Europejskiego Funduszu Społecznego w ramach programu regionalnego Fundusze Europejskie dla Świętokrzyskiego 2021-2027</w:t>
    </w:r>
  </w:p>
  <w:p w14:paraId="39A8B46B" w14:textId="77777777" w:rsidR="00956C71" w:rsidRPr="005034EB" w:rsidRDefault="00956C71" w:rsidP="00956C71">
    <w:pPr>
      <w:pStyle w:val="Nagwek"/>
    </w:pPr>
  </w:p>
  <w:p w14:paraId="181E48D0" w14:textId="77777777" w:rsidR="00956C71" w:rsidRPr="00FA33A5" w:rsidRDefault="00956C71" w:rsidP="00956C71">
    <w:pPr>
      <w:tabs>
        <w:tab w:val="center" w:pos="4536"/>
        <w:tab w:val="left" w:pos="6945"/>
      </w:tabs>
      <w:spacing w:before="40" w:line="276" w:lineRule="auto"/>
      <w:rPr>
        <w:rFonts w:ascii="Calibri" w:hAnsi="Calibri" w:cs="Calibri"/>
        <w:sz w:val="18"/>
        <w:szCs w:val="18"/>
      </w:rPr>
    </w:pPr>
    <w:r w:rsidRPr="00FA33A5">
      <w:rPr>
        <w:rFonts w:ascii="Calibri" w:hAnsi="Calibri" w:cs="Calibri"/>
        <w:sz w:val="18"/>
        <w:szCs w:val="18"/>
      </w:rPr>
      <w:t xml:space="preserve">Nr referencyjny:  </w:t>
    </w:r>
  </w:p>
  <w:p w14:paraId="5CA0AD5C" w14:textId="52FCA6A0" w:rsidR="000C25EB" w:rsidRPr="00956C71" w:rsidRDefault="000C25EB" w:rsidP="00956C7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9695BD" w14:textId="77777777" w:rsidR="00FA33A5" w:rsidRDefault="00FA33A5" w:rsidP="00FA33A5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438CB68" wp14:editId="1070B1C5">
          <wp:simplePos x="0" y="0"/>
          <wp:positionH relativeFrom="margin">
            <wp:align>center</wp:align>
          </wp:positionH>
          <wp:positionV relativeFrom="paragraph">
            <wp:posOffset>-90678</wp:posOffset>
          </wp:positionV>
          <wp:extent cx="6642100" cy="554355"/>
          <wp:effectExtent l="0" t="0" r="6350" b="0"/>
          <wp:wrapNone/>
          <wp:docPr id="84668713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288989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2100" cy="5543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6FB543F" w14:textId="77777777" w:rsidR="00FA33A5" w:rsidRDefault="00FA33A5" w:rsidP="00FA33A5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12DBAD89" w14:textId="77777777" w:rsidR="00FA33A5" w:rsidRDefault="00FA33A5" w:rsidP="00FA33A5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1BFE5A24" w14:textId="77777777" w:rsidR="00FA33A5" w:rsidRDefault="00FA33A5" w:rsidP="00FA33A5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0C0C1D00" w14:textId="77777777" w:rsidR="00FA33A5" w:rsidRDefault="00FA33A5" w:rsidP="00FA33A5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76F5F159" w14:textId="079BA873" w:rsidR="00FA33A5" w:rsidRPr="00611934" w:rsidRDefault="005A62C2" w:rsidP="00611934">
    <w:pPr>
      <w:pStyle w:val="Nagwek"/>
      <w:ind w:left="-993" w:right="-569"/>
      <w:jc w:val="center"/>
      <w:rPr>
        <w:rFonts w:ascii="Microsoft Sans Serif" w:hAnsi="Microsoft Sans Serif" w:cs="Microsoft Sans Serif"/>
        <w:sz w:val="14"/>
        <w:szCs w:val="14"/>
      </w:rPr>
    </w:pPr>
    <w:r w:rsidRPr="002F0594">
      <w:rPr>
        <w:rFonts w:ascii="Microsoft Sans Serif" w:hAnsi="Microsoft Sans Serif" w:cs="Microsoft Sans Serif"/>
        <w:sz w:val="14"/>
        <w:szCs w:val="14"/>
      </w:rPr>
      <w:t>Projekt współfinansowany ze środków Europejskiego Funduszu Społecznego w ramach programu regionalnego Fundusze Europejskie dla Świętokrzyskiego 2021-2027</w:t>
    </w:r>
  </w:p>
  <w:p w14:paraId="1E644BE8" w14:textId="206F0B3E" w:rsidR="00A46408" w:rsidRPr="00FA33A5" w:rsidRDefault="00D01504" w:rsidP="00D01504">
    <w:pPr>
      <w:tabs>
        <w:tab w:val="center" w:pos="4536"/>
        <w:tab w:val="left" w:pos="6945"/>
      </w:tabs>
      <w:spacing w:before="40" w:line="276" w:lineRule="auto"/>
      <w:rPr>
        <w:rFonts w:ascii="Calibri" w:hAnsi="Calibri" w:cs="Calibri"/>
        <w:sz w:val="18"/>
        <w:szCs w:val="18"/>
      </w:rPr>
    </w:pPr>
    <w:r w:rsidRPr="00FA33A5">
      <w:rPr>
        <w:rFonts w:ascii="Calibri" w:hAnsi="Calibri" w:cs="Calibri"/>
        <w:sz w:val="18"/>
        <w:szCs w:val="18"/>
      </w:rPr>
      <w:t xml:space="preserve">Nr referencyjny: </w:t>
    </w:r>
    <w:r w:rsidR="00FA33A5" w:rsidRPr="00FA33A5">
      <w:rPr>
        <w:rFonts w:ascii="Calibri" w:hAnsi="Calibri" w:cs="Calibri"/>
        <w:sz w:val="18"/>
        <w:szCs w:val="18"/>
      </w:rPr>
      <w:t xml:space="preserve"> </w:t>
    </w:r>
    <w:r w:rsidR="00F35FBA" w:rsidRPr="00F35FBA">
      <w:rPr>
        <w:rFonts w:ascii="Calibri" w:hAnsi="Calibri" w:cs="Calibri"/>
        <w:sz w:val="18"/>
        <w:szCs w:val="18"/>
      </w:rPr>
      <w:t>1/2024/ZP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280FC7"/>
    <w:multiLevelType w:val="hybridMultilevel"/>
    <w:tmpl w:val="095A02DE"/>
    <w:lvl w:ilvl="0" w:tplc="89D67A3E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1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2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3" w15:restartNumberingAfterBreak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5152AB3"/>
    <w:multiLevelType w:val="hybridMultilevel"/>
    <w:tmpl w:val="25381DF8"/>
    <w:lvl w:ilvl="0" w:tplc="7898D9D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9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1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2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4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6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7" w15:restartNumberingAfterBreak="0">
    <w:nsid w:val="4D0F7FB5"/>
    <w:multiLevelType w:val="hybridMultilevel"/>
    <w:tmpl w:val="1C903B2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9" w15:restartNumberingAfterBreak="0">
    <w:nsid w:val="579F4912"/>
    <w:multiLevelType w:val="hybridMultilevel"/>
    <w:tmpl w:val="D5D00F88"/>
    <w:lvl w:ilvl="0" w:tplc="554810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0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2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4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6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9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1" w15:restartNumberingAfterBreak="0">
    <w:nsid w:val="74773A7A"/>
    <w:multiLevelType w:val="hybridMultilevel"/>
    <w:tmpl w:val="46A47242"/>
    <w:lvl w:ilvl="0" w:tplc="F13AE5BC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3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5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6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980379484">
    <w:abstractNumId w:val="36"/>
  </w:num>
  <w:num w:numId="2" w16cid:durableId="868876465">
    <w:abstractNumId w:val="43"/>
  </w:num>
  <w:num w:numId="3" w16cid:durableId="1488279290">
    <w:abstractNumId w:val="30"/>
  </w:num>
  <w:num w:numId="4" w16cid:durableId="796291512">
    <w:abstractNumId w:val="26"/>
  </w:num>
  <w:num w:numId="5" w16cid:durableId="496267963">
    <w:abstractNumId w:val="19"/>
  </w:num>
  <w:num w:numId="6" w16cid:durableId="892353348">
    <w:abstractNumId w:val="33"/>
  </w:num>
  <w:num w:numId="7" w16cid:durableId="1275139351">
    <w:abstractNumId w:val="38"/>
  </w:num>
  <w:num w:numId="8" w16cid:durableId="1450856637">
    <w:abstractNumId w:val="24"/>
  </w:num>
  <w:num w:numId="9" w16cid:durableId="1901135325">
    <w:abstractNumId w:val="50"/>
  </w:num>
  <w:num w:numId="10" w16cid:durableId="472992105">
    <w:abstractNumId w:val="56"/>
  </w:num>
  <w:num w:numId="11" w16cid:durableId="341589083">
    <w:abstractNumId w:val="20"/>
  </w:num>
  <w:num w:numId="12" w16cid:durableId="1272542815">
    <w:abstractNumId w:val="54"/>
  </w:num>
  <w:num w:numId="13" w16cid:durableId="808085353">
    <w:abstractNumId w:val="55"/>
  </w:num>
  <w:num w:numId="14" w16cid:durableId="96752384">
    <w:abstractNumId w:val="12"/>
  </w:num>
  <w:num w:numId="15" w16cid:durableId="1930582928">
    <w:abstractNumId w:val="28"/>
  </w:num>
  <w:num w:numId="16" w16cid:durableId="879364245">
    <w:abstractNumId w:val="32"/>
  </w:num>
  <w:num w:numId="17" w16cid:durableId="1561286733">
    <w:abstractNumId w:val="49"/>
  </w:num>
  <w:num w:numId="18" w16cid:durableId="794954794">
    <w:abstractNumId w:val="22"/>
  </w:num>
  <w:num w:numId="19" w16cid:durableId="1009261431">
    <w:abstractNumId w:val="13"/>
  </w:num>
  <w:num w:numId="20" w16cid:durableId="1790081263">
    <w:abstractNumId w:val="17"/>
  </w:num>
  <w:num w:numId="21" w16cid:durableId="90782014">
    <w:abstractNumId w:val="44"/>
  </w:num>
  <w:num w:numId="22" w16cid:durableId="446657222">
    <w:abstractNumId w:val="18"/>
  </w:num>
  <w:num w:numId="23" w16cid:durableId="1625891531">
    <w:abstractNumId w:val="48"/>
  </w:num>
  <w:num w:numId="24" w16cid:durableId="1732463759">
    <w:abstractNumId w:val="46"/>
  </w:num>
  <w:num w:numId="25" w16cid:durableId="854222589">
    <w:abstractNumId w:val="21"/>
  </w:num>
  <w:num w:numId="26" w16cid:durableId="1198590194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44319350">
    <w:abstractNumId w:val="52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64665">
    <w:abstractNumId w:val="3"/>
  </w:num>
  <w:num w:numId="29" w16cid:durableId="1276059159">
    <w:abstractNumId w:val="8"/>
  </w:num>
  <w:num w:numId="30" w16cid:durableId="2142724414">
    <w:abstractNumId w:val="2"/>
  </w:num>
  <w:num w:numId="31" w16cid:durableId="948851908">
    <w:abstractNumId w:val="42"/>
  </w:num>
  <w:num w:numId="32" w16cid:durableId="73164163">
    <w:abstractNumId w:val="10"/>
  </w:num>
  <w:num w:numId="33" w16cid:durableId="472718455">
    <w:abstractNumId w:val="29"/>
  </w:num>
  <w:num w:numId="34" w16cid:durableId="1565527461">
    <w:abstractNumId w:val="45"/>
  </w:num>
  <w:num w:numId="35" w16cid:durableId="1592659294">
    <w:abstractNumId w:val="16"/>
  </w:num>
  <w:num w:numId="36" w16cid:durableId="1188325742">
    <w:abstractNumId w:val="53"/>
  </w:num>
  <w:num w:numId="37" w16cid:durableId="921137828">
    <w:abstractNumId w:val="14"/>
  </w:num>
  <w:num w:numId="38" w16cid:durableId="1635060762">
    <w:abstractNumId w:val="9"/>
  </w:num>
  <w:num w:numId="39" w16cid:durableId="1473290">
    <w:abstractNumId w:val="25"/>
  </w:num>
  <w:num w:numId="40" w16cid:durableId="1099451303">
    <w:abstractNumId w:val="40"/>
  </w:num>
  <w:num w:numId="41" w16cid:durableId="915742921">
    <w:abstractNumId w:val="34"/>
  </w:num>
  <w:num w:numId="42" w16cid:durableId="12740383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308896113">
    <w:abstractNumId w:val="37"/>
  </w:num>
  <w:num w:numId="44" w16cid:durableId="80761917">
    <w:abstractNumId w:val="11"/>
  </w:num>
  <w:num w:numId="45" w16cid:durableId="960956159">
    <w:abstractNumId w:val="15"/>
  </w:num>
  <w:num w:numId="46" w16cid:durableId="500199849">
    <w:abstractNumId w:val="27"/>
  </w:num>
  <w:num w:numId="47" w16cid:durableId="391734221">
    <w:abstractNumId w:val="51"/>
  </w:num>
  <w:num w:numId="48" w16cid:durableId="1467353225">
    <w:abstractNumId w:val="23"/>
  </w:num>
  <w:num w:numId="49" w16cid:durableId="1966766277">
    <w:abstractNumId w:val="3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932"/>
    <w:rsid w:val="00000243"/>
    <w:rsid w:val="00001A43"/>
    <w:rsid w:val="0000347E"/>
    <w:rsid w:val="00005154"/>
    <w:rsid w:val="000065EB"/>
    <w:rsid w:val="000066DD"/>
    <w:rsid w:val="00006898"/>
    <w:rsid w:val="00006D71"/>
    <w:rsid w:val="00010E65"/>
    <w:rsid w:val="00016153"/>
    <w:rsid w:val="000231AC"/>
    <w:rsid w:val="000239BF"/>
    <w:rsid w:val="000239D4"/>
    <w:rsid w:val="00023F47"/>
    <w:rsid w:val="00025659"/>
    <w:rsid w:val="00026E3B"/>
    <w:rsid w:val="00027890"/>
    <w:rsid w:val="00027CE9"/>
    <w:rsid w:val="0003008B"/>
    <w:rsid w:val="00033E37"/>
    <w:rsid w:val="0003703F"/>
    <w:rsid w:val="000379F7"/>
    <w:rsid w:val="00041617"/>
    <w:rsid w:val="00042263"/>
    <w:rsid w:val="00042B17"/>
    <w:rsid w:val="00043B97"/>
    <w:rsid w:val="00044B6B"/>
    <w:rsid w:val="00047EF2"/>
    <w:rsid w:val="00054BF5"/>
    <w:rsid w:val="00055851"/>
    <w:rsid w:val="0005763C"/>
    <w:rsid w:val="00060689"/>
    <w:rsid w:val="00061F88"/>
    <w:rsid w:val="000636EC"/>
    <w:rsid w:val="00063849"/>
    <w:rsid w:val="000654DE"/>
    <w:rsid w:val="0006639C"/>
    <w:rsid w:val="000675E7"/>
    <w:rsid w:val="00070743"/>
    <w:rsid w:val="000726CE"/>
    <w:rsid w:val="0007488E"/>
    <w:rsid w:val="00075847"/>
    <w:rsid w:val="000775F4"/>
    <w:rsid w:val="00080D85"/>
    <w:rsid w:val="00080E0F"/>
    <w:rsid w:val="00084151"/>
    <w:rsid w:val="000858B3"/>
    <w:rsid w:val="00090A82"/>
    <w:rsid w:val="0009480E"/>
    <w:rsid w:val="00096C5E"/>
    <w:rsid w:val="00096E40"/>
    <w:rsid w:val="000970DD"/>
    <w:rsid w:val="000A016F"/>
    <w:rsid w:val="000A0528"/>
    <w:rsid w:val="000A14D0"/>
    <w:rsid w:val="000A1940"/>
    <w:rsid w:val="000A1981"/>
    <w:rsid w:val="000A27ED"/>
    <w:rsid w:val="000A3AB9"/>
    <w:rsid w:val="000A3BB7"/>
    <w:rsid w:val="000A660B"/>
    <w:rsid w:val="000B0B94"/>
    <w:rsid w:val="000B0FF6"/>
    <w:rsid w:val="000B1141"/>
    <w:rsid w:val="000B2EE7"/>
    <w:rsid w:val="000B37AC"/>
    <w:rsid w:val="000B3E3B"/>
    <w:rsid w:val="000C152C"/>
    <w:rsid w:val="000C1907"/>
    <w:rsid w:val="000C1FE3"/>
    <w:rsid w:val="000C25EB"/>
    <w:rsid w:val="000C2A84"/>
    <w:rsid w:val="000C3646"/>
    <w:rsid w:val="000D40FD"/>
    <w:rsid w:val="000D4EBA"/>
    <w:rsid w:val="000E05B9"/>
    <w:rsid w:val="000E05C1"/>
    <w:rsid w:val="000E0C33"/>
    <w:rsid w:val="000E17E1"/>
    <w:rsid w:val="000E18DD"/>
    <w:rsid w:val="000E4E2A"/>
    <w:rsid w:val="000E7F53"/>
    <w:rsid w:val="0010294D"/>
    <w:rsid w:val="00102A85"/>
    <w:rsid w:val="00102C0C"/>
    <w:rsid w:val="00103155"/>
    <w:rsid w:val="001054D9"/>
    <w:rsid w:val="00113222"/>
    <w:rsid w:val="00114AAA"/>
    <w:rsid w:val="00114EE9"/>
    <w:rsid w:val="00115D22"/>
    <w:rsid w:val="001201D6"/>
    <w:rsid w:val="001218E1"/>
    <w:rsid w:val="00121A72"/>
    <w:rsid w:val="00122276"/>
    <w:rsid w:val="00126E65"/>
    <w:rsid w:val="00127BB7"/>
    <w:rsid w:val="00131262"/>
    <w:rsid w:val="00134702"/>
    <w:rsid w:val="001357B0"/>
    <w:rsid w:val="00135BB5"/>
    <w:rsid w:val="001366BB"/>
    <w:rsid w:val="00136D09"/>
    <w:rsid w:val="00137870"/>
    <w:rsid w:val="00137A93"/>
    <w:rsid w:val="00137E39"/>
    <w:rsid w:val="0014059B"/>
    <w:rsid w:val="001405D1"/>
    <w:rsid w:val="00140DF0"/>
    <w:rsid w:val="00141601"/>
    <w:rsid w:val="00142B56"/>
    <w:rsid w:val="00142C53"/>
    <w:rsid w:val="00143371"/>
    <w:rsid w:val="00143610"/>
    <w:rsid w:val="0014366A"/>
    <w:rsid w:val="00143CA2"/>
    <w:rsid w:val="00145F79"/>
    <w:rsid w:val="0014707D"/>
    <w:rsid w:val="001568FB"/>
    <w:rsid w:val="00157704"/>
    <w:rsid w:val="00157C65"/>
    <w:rsid w:val="0016161F"/>
    <w:rsid w:val="0016212F"/>
    <w:rsid w:val="00162505"/>
    <w:rsid w:val="00162560"/>
    <w:rsid w:val="00164656"/>
    <w:rsid w:val="00164F38"/>
    <w:rsid w:val="00165D29"/>
    <w:rsid w:val="001663DA"/>
    <w:rsid w:val="001720B9"/>
    <w:rsid w:val="0017416A"/>
    <w:rsid w:val="00174344"/>
    <w:rsid w:val="001816EE"/>
    <w:rsid w:val="00183B7F"/>
    <w:rsid w:val="001866AD"/>
    <w:rsid w:val="00187823"/>
    <w:rsid w:val="00191FF7"/>
    <w:rsid w:val="00192C7B"/>
    <w:rsid w:val="00194CF3"/>
    <w:rsid w:val="00197122"/>
    <w:rsid w:val="001979DB"/>
    <w:rsid w:val="001A01C8"/>
    <w:rsid w:val="001A05B2"/>
    <w:rsid w:val="001A1117"/>
    <w:rsid w:val="001A3CF0"/>
    <w:rsid w:val="001A4C70"/>
    <w:rsid w:val="001A4F79"/>
    <w:rsid w:val="001A5611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5F32"/>
    <w:rsid w:val="001D6CF9"/>
    <w:rsid w:val="001E0755"/>
    <w:rsid w:val="001E314A"/>
    <w:rsid w:val="001E319E"/>
    <w:rsid w:val="001E6C02"/>
    <w:rsid w:val="001E6F19"/>
    <w:rsid w:val="001E7DDE"/>
    <w:rsid w:val="001F05AA"/>
    <w:rsid w:val="001F1C7C"/>
    <w:rsid w:val="001F322B"/>
    <w:rsid w:val="001F3802"/>
    <w:rsid w:val="001F4FD3"/>
    <w:rsid w:val="001F516F"/>
    <w:rsid w:val="001F60E2"/>
    <w:rsid w:val="001F6ECF"/>
    <w:rsid w:val="002013CA"/>
    <w:rsid w:val="00204600"/>
    <w:rsid w:val="00205194"/>
    <w:rsid w:val="002060F1"/>
    <w:rsid w:val="00207F9E"/>
    <w:rsid w:val="0021097F"/>
    <w:rsid w:val="00211D44"/>
    <w:rsid w:val="00213968"/>
    <w:rsid w:val="00222248"/>
    <w:rsid w:val="002232E2"/>
    <w:rsid w:val="00223750"/>
    <w:rsid w:val="002238C6"/>
    <w:rsid w:val="00223ABE"/>
    <w:rsid w:val="002248A3"/>
    <w:rsid w:val="00224C77"/>
    <w:rsid w:val="00225324"/>
    <w:rsid w:val="00226348"/>
    <w:rsid w:val="00227E39"/>
    <w:rsid w:val="00231FBA"/>
    <w:rsid w:val="00232ED3"/>
    <w:rsid w:val="00233049"/>
    <w:rsid w:val="00233770"/>
    <w:rsid w:val="0023487A"/>
    <w:rsid w:val="00235B00"/>
    <w:rsid w:val="00236A98"/>
    <w:rsid w:val="00241C6C"/>
    <w:rsid w:val="002447F6"/>
    <w:rsid w:val="00244E57"/>
    <w:rsid w:val="00246A11"/>
    <w:rsid w:val="00251778"/>
    <w:rsid w:val="00252051"/>
    <w:rsid w:val="00255734"/>
    <w:rsid w:val="00256EDD"/>
    <w:rsid w:val="00257369"/>
    <w:rsid w:val="00261B89"/>
    <w:rsid w:val="002651E9"/>
    <w:rsid w:val="0026568F"/>
    <w:rsid w:val="0026697F"/>
    <w:rsid w:val="0026706B"/>
    <w:rsid w:val="002678AB"/>
    <w:rsid w:val="00271D38"/>
    <w:rsid w:val="00272E2B"/>
    <w:rsid w:val="00274347"/>
    <w:rsid w:val="002814D4"/>
    <w:rsid w:val="00281C50"/>
    <w:rsid w:val="002837ED"/>
    <w:rsid w:val="002858C6"/>
    <w:rsid w:val="00286338"/>
    <w:rsid w:val="0029217F"/>
    <w:rsid w:val="002953C0"/>
    <w:rsid w:val="002A2237"/>
    <w:rsid w:val="002A2640"/>
    <w:rsid w:val="002A4CEF"/>
    <w:rsid w:val="002A5876"/>
    <w:rsid w:val="002A746A"/>
    <w:rsid w:val="002A7F4E"/>
    <w:rsid w:val="002B021D"/>
    <w:rsid w:val="002B6740"/>
    <w:rsid w:val="002C49D9"/>
    <w:rsid w:val="002C6255"/>
    <w:rsid w:val="002C6B65"/>
    <w:rsid w:val="002C75A5"/>
    <w:rsid w:val="002D201A"/>
    <w:rsid w:val="002D645D"/>
    <w:rsid w:val="002D67E0"/>
    <w:rsid w:val="002D6BEA"/>
    <w:rsid w:val="002D74BE"/>
    <w:rsid w:val="002D7AED"/>
    <w:rsid w:val="002E0A89"/>
    <w:rsid w:val="002E1A64"/>
    <w:rsid w:val="002E27FD"/>
    <w:rsid w:val="002E3EB2"/>
    <w:rsid w:val="002F0291"/>
    <w:rsid w:val="002F16D6"/>
    <w:rsid w:val="002F26C4"/>
    <w:rsid w:val="002F294C"/>
    <w:rsid w:val="002F413E"/>
    <w:rsid w:val="002F79CA"/>
    <w:rsid w:val="00302515"/>
    <w:rsid w:val="00302B07"/>
    <w:rsid w:val="003040E7"/>
    <w:rsid w:val="00304675"/>
    <w:rsid w:val="003062AC"/>
    <w:rsid w:val="00307E4B"/>
    <w:rsid w:val="00310A34"/>
    <w:rsid w:val="0031250C"/>
    <w:rsid w:val="0031370D"/>
    <w:rsid w:val="00313888"/>
    <w:rsid w:val="00315240"/>
    <w:rsid w:val="00320DC8"/>
    <w:rsid w:val="00325720"/>
    <w:rsid w:val="00330A77"/>
    <w:rsid w:val="00331D6C"/>
    <w:rsid w:val="0033364D"/>
    <w:rsid w:val="00333E3F"/>
    <w:rsid w:val="00333F61"/>
    <w:rsid w:val="00334999"/>
    <w:rsid w:val="00341028"/>
    <w:rsid w:val="003429D7"/>
    <w:rsid w:val="00350282"/>
    <w:rsid w:val="00351E47"/>
    <w:rsid w:val="00353E34"/>
    <w:rsid w:val="00354735"/>
    <w:rsid w:val="0035536E"/>
    <w:rsid w:val="003563B4"/>
    <w:rsid w:val="003600E2"/>
    <w:rsid w:val="00360956"/>
    <w:rsid w:val="00362C90"/>
    <w:rsid w:val="00364AEE"/>
    <w:rsid w:val="00365834"/>
    <w:rsid w:val="00366345"/>
    <w:rsid w:val="00366630"/>
    <w:rsid w:val="003670B4"/>
    <w:rsid w:val="00367880"/>
    <w:rsid w:val="00367A44"/>
    <w:rsid w:val="003736AF"/>
    <w:rsid w:val="003809D8"/>
    <w:rsid w:val="00382285"/>
    <w:rsid w:val="00382504"/>
    <w:rsid w:val="00383D3C"/>
    <w:rsid w:val="00385450"/>
    <w:rsid w:val="00386C8E"/>
    <w:rsid w:val="00387243"/>
    <w:rsid w:val="003909E4"/>
    <w:rsid w:val="00390F39"/>
    <w:rsid w:val="00392B0F"/>
    <w:rsid w:val="00392B43"/>
    <w:rsid w:val="00392F4F"/>
    <w:rsid w:val="003948EE"/>
    <w:rsid w:val="00394CB7"/>
    <w:rsid w:val="00396AE5"/>
    <w:rsid w:val="003A1A6D"/>
    <w:rsid w:val="003A21AC"/>
    <w:rsid w:val="003A2551"/>
    <w:rsid w:val="003A3487"/>
    <w:rsid w:val="003A41B1"/>
    <w:rsid w:val="003A4DC1"/>
    <w:rsid w:val="003A5A9D"/>
    <w:rsid w:val="003A5E55"/>
    <w:rsid w:val="003B13A9"/>
    <w:rsid w:val="003B6F73"/>
    <w:rsid w:val="003C48F1"/>
    <w:rsid w:val="003C4B19"/>
    <w:rsid w:val="003C659A"/>
    <w:rsid w:val="003C7514"/>
    <w:rsid w:val="003D1ED1"/>
    <w:rsid w:val="003D4FCB"/>
    <w:rsid w:val="003E134C"/>
    <w:rsid w:val="003E464A"/>
    <w:rsid w:val="003E711C"/>
    <w:rsid w:val="003E719D"/>
    <w:rsid w:val="003E71BA"/>
    <w:rsid w:val="003F0669"/>
    <w:rsid w:val="003F3B23"/>
    <w:rsid w:val="003F3E9E"/>
    <w:rsid w:val="003F49E2"/>
    <w:rsid w:val="003F503B"/>
    <w:rsid w:val="003F5826"/>
    <w:rsid w:val="003F60D2"/>
    <w:rsid w:val="00400735"/>
    <w:rsid w:val="00404595"/>
    <w:rsid w:val="004050DD"/>
    <w:rsid w:val="00405505"/>
    <w:rsid w:val="00410D38"/>
    <w:rsid w:val="0041331B"/>
    <w:rsid w:val="00413D44"/>
    <w:rsid w:val="00414CF9"/>
    <w:rsid w:val="00414F47"/>
    <w:rsid w:val="004174D2"/>
    <w:rsid w:val="00420580"/>
    <w:rsid w:val="00422175"/>
    <w:rsid w:val="00422FC5"/>
    <w:rsid w:val="00423457"/>
    <w:rsid w:val="004245B7"/>
    <w:rsid w:val="00427A12"/>
    <w:rsid w:val="004301EB"/>
    <w:rsid w:val="00436078"/>
    <w:rsid w:val="00436F25"/>
    <w:rsid w:val="00440648"/>
    <w:rsid w:val="004407D8"/>
    <w:rsid w:val="004409ED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2A4F"/>
    <w:rsid w:val="00463893"/>
    <w:rsid w:val="004639B5"/>
    <w:rsid w:val="00466E4C"/>
    <w:rsid w:val="0047062C"/>
    <w:rsid w:val="00477ADD"/>
    <w:rsid w:val="00480774"/>
    <w:rsid w:val="004822B7"/>
    <w:rsid w:val="004825FF"/>
    <w:rsid w:val="00483B12"/>
    <w:rsid w:val="00485B52"/>
    <w:rsid w:val="00490F36"/>
    <w:rsid w:val="004934C5"/>
    <w:rsid w:val="00494033"/>
    <w:rsid w:val="00494A82"/>
    <w:rsid w:val="00494BF8"/>
    <w:rsid w:val="0049543B"/>
    <w:rsid w:val="004A1963"/>
    <w:rsid w:val="004A25D2"/>
    <w:rsid w:val="004A4341"/>
    <w:rsid w:val="004A50BC"/>
    <w:rsid w:val="004A57A5"/>
    <w:rsid w:val="004A731F"/>
    <w:rsid w:val="004A76EB"/>
    <w:rsid w:val="004A7E36"/>
    <w:rsid w:val="004B0A6D"/>
    <w:rsid w:val="004B14A3"/>
    <w:rsid w:val="004B50F0"/>
    <w:rsid w:val="004B5569"/>
    <w:rsid w:val="004C0C45"/>
    <w:rsid w:val="004C1036"/>
    <w:rsid w:val="004C10D6"/>
    <w:rsid w:val="004C2620"/>
    <w:rsid w:val="004C52C0"/>
    <w:rsid w:val="004C5B49"/>
    <w:rsid w:val="004C6EE4"/>
    <w:rsid w:val="004D4CCE"/>
    <w:rsid w:val="004D63E9"/>
    <w:rsid w:val="004E3410"/>
    <w:rsid w:val="004E4827"/>
    <w:rsid w:val="004E5DD6"/>
    <w:rsid w:val="004E6D1D"/>
    <w:rsid w:val="004E7F7A"/>
    <w:rsid w:val="004F1DB6"/>
    <w:rsid w:val="004F31B5"/>
    <w:rsid w:val="004F4AC8"/>
    <w:rsid w:val="004F6C26"/>
    <w:rsid w:val="005021E7"/>
    <w:rsid w:val="00502765"/>
    <w:rsid w:val="005038D7"/>
    <w:rsid w:val="005101DD"/>
    <w:rsid w:val="00510327"/>
    <w:rsid w:val="00511D6F"/>
    <w:rsid w:val="005127C5"/>
    <w:rsid w:val="005128AA"/>
    <w:rsid w:val="00512AA2"/>
    <w:rsid w:val="005131C0"/>
    <w:rsid w:val="005140D4"/>
    <w:rsid w:val="00515E60"/>
    <w:rsid w:val="00516445"/>
    <w:rsid w:val="0051755C"/>
    <w:rsid w:val="00522BE4"/>
    <w:rsid w:val="005327E3"/>
    <w:rsid w:val="00532D41"/>
    <w:rsid w:val="00532DC9"/>
    <w:rsid w:val="00534E6E"/>
    <w:rsid w:val="00535B3B"/>
    <w:rsid w:val="0053629E"/>
    <w:rsid w:val="00537A9C"/>
    <w:rsid w:val="00540AA5"/>
    <w:rsid w:val="0054161F"/>
    <w:rsid w:val="00541932"/>
    <w:rsid w:val="005455F3"/>
    <w:rsid w:val="005457DC"/>
    <w:rsid w:val="00545A25"/>
    <w:rsid w:val="00545BD7"/>
    <w:rsid w:val="00546BDE"/>
    <w:rsid w:val="00546FE9"/>
    <w:rsid w:val="00547AC7"/>
    <w:rsid w:val="0055188B"/>
    <w:rsid w:val="005522C9"/>
    <w:rsid w:val="00552CB7"/>
    <w:rsid w:val="005578DF"/>
    <w:rsid w:val="00562ABE"/>
    <w:rsid w:val="00563C92"/>
    <w:rsid w:val="00564049"/>
    <w:rsid w:val="00564ED6"/>
    <w:rsid w:val="005724C6"/>
    <w:rsid w:val="0057348E"/>
    <w:rsid w:val="00573F11"/>
    <w:rsid w:val="005748ED"/>
    <w:rsid w:val="00574FD8"/>
    <w:rsid w:val="00580642"/>
    <w:rsid w:val="00581CA3"/>
    <w:rsid w:val="00582873"/>
    <w:rsid w:val="00582D56"/>
    <w:rsid w:val="00584CE1"/>
    <w:rsid w:val="005861B3"/>
    <w:rsid w:val="00586F80"/>
    <w:rsid w:val="005870B8"/>
    <w:rsid w:val="00590A2F"/>
    <w:rsid w:val="00590EC3"/>
    <w:rsid w:val="005916C5"/>
    <w:rsid w:val="005921A0"/>
    <w:rsid w:val="00592FE4"/>
    <w:rsid w:val="00593ACF"/>
    <w:rsid w:val="00594583"/>
    <w:rsid w:val="00595F14"/>
    <w:rsid w:val="00596470"/>
    <w:rsid w:val="00596C55"/>
    <w:rsid w:val="005A015E"/>
    <w:rsid w:val="005A1915"/>
    <w:rsid w:val="005A3AF6"/>
    <w:rsid w:val="005A4EF6"/>
    <w:rsid w:val="005A62C2"/>
    <w:rsid w:val="005A7D9C"/>
    <w:rsid w:val="005B0EC6"/>
    <w:rsid w:val="005B588A"/>
    <w:rsid w:val="005B659A"/>
    <w:rsid w:val="005B759E"/>
    <w:rsid w:val="005C02F8"/>
    <w:rsid w:val="005C13F5"/>
    <w:rsid w:val="005C1C2E"/>
    <w:rsid w:val="005C2B74"/>
    <w:rsid w:val="005C52B4"/>
    <w:rsid w:val="005C74D9"/>
    <w:rsid w:val="005D3855"/>
    <w:rsid w:val="005D3916"/>
    <w:rsid w:val="005D3E53"/>
    <w:rsid w:val="005D4231"/>
    <w:rsid w:val="005D49B2"/>
    <w:rsid w:val="005D75ED"/>
    <w:rsid w:val="005E0085"/>
    <w:rsid w:val="005E109B"/>
    <w:rsid w:val="005E25BB"/>
    <w:rsid w:val="005E789A"/>
    <w:rsid w:val="005F248D"/>
    <w:rsid w:val="005F3C52"/>
    <w:rsid w:val="005F51FC"/>
    <w:rsid w:val="005F53FF"/>
    <w:rsid w:val="005F5656"/>
    <w:rsid w:val="005F71D8"/>
    <w:rsid w:val="00601FA4"/>
    <w:rsid w:val="006042A2"/>
    <w:rsid w:val="00606915"/>
    <w:rsid w:val="006071DE"/>
    <w:rsid w:val="00607529"/>
    <w:rsid w:val="00607E94"/>
    <w:rsid w:val="006111A3"/>
    <w:rsid w:val="00611934"/>
    <w:rsid w:val="006230E3"/>
    <w:rsid w:val="00625F95"/>
    <w:rsid w:val="00626D3C"/>
    <w:rsid w:val="00631F41"/>
    <w:rsid w:val="00633F9C"/>
    <w:rsid w:val="00642664"/>
    <w:rsid w:val="00644938"/>
    <w:rsid w:val="00644EF0"/>
    <w:rsid w:val="00645158"/>
    <w:rsid w:val="0064532E"/>
    <w:rsid w:val="00651164"/>
    <w:rsid w:val="00651753"/>
    <w:rsid w:val="006524E0"/>
    <w:rsid w:val="00652544"/>
    <w:rsid w:val="00652ADE"/>
    <w:rsid w:val="0065381F"/>
    <w:rsid w:val="006542AE"/>
    <w:rsid w:val="00654508"/>
    <w:rsid w:val="00657045"/>
    <w:rsid w:val="006575DF"/>
    <w:rsid w:val="006615B0"/>
    <w:rsid w:val="0066323E"/>
    <w:rsid w:val="00664AC0"/>
    <w:rsid w:val="00667F63"/>
    <w:rsid w:val="00670104"/>
    <w:rsid w:val="006701F1"/>
    <w:rsid w:val="00672FAA"/>
    <w:rsid w:val="0067561C"/>
    <w:rsid w:val="006800B9"/>
    <w:rsid w:val="00680380"/>
    <w:rsid w:val="00681012"/>
    <w:rsid w:val="006810ED"/>
    <w:rsid w:val="00682577"/>
    <w:rsid w:val="00682CD1"/>
    <w:rsid w:val="00683021"/>
    <w:rsid w:val="00685194"/>
    <w:rsid w:val="00685B3C"/>
    <w:rsid w:val="00685B8D"/>
    <w:rsid w:val="0068677E"/>
    <w:rsid w:val="00687B09"/>
    <w:rsid w:val="00694955"/>
    <w:rsid w:val="006952AC"/>
    <w:rsid w:val="00696298"/>
    <w:rsid w:val="00697CEE"/>
    <w:rsid w:val="006A452A"/>
    <w:rsid w:val="006A693C"/>
    <w:rsid w:val="006A798D"/>
    <w:rsid w:val="006B004E"/>
    <w:rsid w:val="006B12F4"/>
    <w:rsid w:val="006B17B0"/>
    <w:rsid w:val="006B48EB"/>
    <w:rsid w:val="006B5051"/>
    <w:rsid w:val="006B65EA"/>
    <w:rsid w:val="006B6D15"/>
    <w:rsid w:val="006C1399"/>
    <w:rsid w:val="006C200F"/>
    <w:rsid w:val="006C262E"/>
    <w:rsid w:val="006C3D0A"/>
    <w:rsid w:val="006C3D86"/>
    <w:rsid w:val="006C5798"/>
    <w:rsid w:val="006C5872"/>
    <w:rsid w:val="006C5B73"/>
    <w:rsid w:val="006D0804"/>
    <w:rsid w:val="006D2130"/>
    <w:rsid w:val="006D262F"/>
    <w:rsid w:val="006D2F13"/>
    <w:rsid w:val="006D4C80"/>
    <w:rsid w:val="006D741B"/>
    <w:rsid w:val="006E2914"/>
    <w:rsid w:val="006E2960"/>
    <w:rsid w:val="006E3411"/>
    <w:rsid w:val="006E500A"/>
    <w:rsid w:val="006E6A54"/>
    <w:rsid w:val="006E7876"/>
    <w:rsid w:val="006E797B"/>
    <w:rsid w:val="006E7E6C"/>
    <w:rsid w:val="006F02D0"/>
    <w:rsid w:val="006F249A"/>
    <w:rsid w:val="006F38A6"/>
    <w:rsid w:val="006F4070"/>
    <w:rsid w:val="006F4D47"/>
    <w:rsid w:val="006F5C85"/>
    <w:rsid w:val="007003FF"/>
    <w:rsid w:val="00703B58"/>
    <w:rsid w:val="00703CB8"/>
    <w:rsid w:val="00704EE2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43AA5"/>
    <w:rsid w:val="00747E30"/>
    <w:rsid w:val="00751817"/>
    <w:rsid w:val="0075289B"/>
    <w:rsid w:val="007548DB"/>
    <w:rsid w:val="0075499B"/>
    <w:rsid w:val="00755404"/>
    <w:rsid w:val="007572CC"/>
    <w:rsid w:val="00760F63"/>
    <w:rsid w:val="00762138"/>
    <w:rsid w:val="00763549"/>
    <w:rsid w:val="00763840"/>
    <w:rsid w:val="007646D7"/>
    <w:rsid w:val="00767954"/>
    <w:rsid w:val="00767A53"/>
    <w:rsid w:val="007700CF"/>
    <w:rsid w:val="00770C2E"/>
    <w:rsid w:val="00771C89"/>
    <w:rsid w:val="007728A3"/>
    <w:rsid w:val="0077405F"/>
    <w:rsid w:val="007763E7"/>
    <w:rsid w:val="00777472"/>
    <w:rsid w:val="00780A2C"/>
    <w:rsid w:val="00782C86"/>
    <w:rsid w:val="00784738"/>
    <w:rsid w:val="007849D0"/>
    <w:rsid w:val="007877E3"/>
    <w:rsid w:val="007877EA"/>
    <w:rsid w:val="00787E16"/>
    <w:rsid w:val="00790524"/>
    <w:rsid w:val="00792EE6"/>
    <w:rsid w:val="00793775"/>
    <w:rsid w:val="0079444B"/>
    <w:rsid w:val="00795888"/>
    <w:rsid w:val="007A0335"/>
    <w:rsid w:val="007A7C26"/>
    <w:rsid w:val="007B21B2"/>
    <w:rsid w:val="007B4461"/>
    <w:rsid w:val="007C0CCF"/>
    <w:rsid w:val="007C4815"/>
    <w:rsid w:val="007C73C6"/>
    <w:rsid w:val="007D0AD4"/>
    <w:rsid w:val="007D20F7"/>
    <w:rsid w:val="007D29F5"/>
    <w:rsid w:val="007D2EDC"/>
    <w:rsid w:val="007D5D10"/>
    <w:rsid w:val="007D6FDF"/>
    <w:rsid w:val="007E08D6"/>
    <w:rsid w:val="007E4294"/>
    <w:rsid w:val="007E584C"/>
    <w:rsid w:val="007E6310"/>
    <w:rsid w:val="007F34EC"/>
    <w:rsid w:val="007F3FE7"/>
    <w:rsid w:val="007F4967"/>
    <w:rsid w:val="007F4FAE"/>
    <w:rsid w:val="007F76A1"/>
    <w:rsid w:val="007F7A95"/>
    <w:rsid w:val="00802C0B"/>
    <w:rsid w:val="00803828"/>
    <w:rsid w:val="00804FED"/>
    <w:rsid w:val="008079C8"/>
    <w:rsid w:val="00807F68"/>
    <w:rsid w:val="00810A21"/>
    <w:rsid w:val="00811081"/>
    <w:rsid w:val="008115F9"/>
    <w:rsid w:val="00812831"/>
    <w:rsid w:val="00820AD8"/>
    <w:rsid w:val="00821422"/>
    <w:rsid w:val="008215CC"/>
    <w:rsid w:val="00822E62"/>
    <w:rsid w:val="00823981"/>
    <w:rsid w:val="00824F4A"/>
    <w:rsid w:val="00825EA0"/>
    <w:rsid w:val="00826C7F"/>
    <w:rsid w:val="0083125D"/>
    <w:rsid w:val="008344A7"/>
    <w:rsid w:val="00835ABD"/>
    <w:rsid w:val="008375EC"/>
    <w:rsid w:val="008409B8"/>
    <w:rsid w:val="00840E8D"/>
    <w:rsid w:val="008454AD"/>
    <w:rsid w:val="00845544"/>
    <w:rsid w:val="00845908"/>
    <w:rsid w:val="00851265"/>
    <w:rsid w:val="00852689"/>
    <w:rsid w:val="00854866"/>
    <w:rsid w:val="008548DD"/>
    <w:rsid w:val="008552CB"/>
    <w:rsid w:val="00855491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2D84"/>
    <w:rsid w:val="00875908"/>
    <w:rsid w:val="00885032"/>
    <w:rsid w:val="00886F1B"/>
    <w:rsid w:val="00892186"/>
    <w:rsid w:val="0089236A"/>
    <w:rsid w:val="00896C0F"/>
    <w:rsid w:val="008A0763"/>
    <w:rsid w:val="008A10C0"/>
    <w:rsid w:val="008A1345"/>
    <w:rsid w:val="008A27B1"/>
    <w:rsid w:val="008A41DF"/>
    <w:rsid w:val="008A41F0"/>
    <w:rsid w:val="008A44FF"/>
    <w:rsid w:val="008B11F9"/>
    <w:rsid w:val="008B3B91"/>
    <w:rsid w:val="008B504A"/>
    <w:rsid w:val="008B56C6"/>
    <w:rsid w:val="008B7A42"/>
    <w:rsid w:val="008C400B"/>
    <w:rsid w:val="008C53F2"/>
    <w:rsid w:val="008C5A0B"/>
    <w:rsid w:val="008C5EBB"/>
    <w:rsid w:val="008C6142"/>
    <w:rsid w:val="008C7214"/>
    <w:rsid w:val="008C7516"/>
    <w:rsid w:val="008C7FE8"/>
    <w:rsid w:val="008D1ABD"/>
    <w:rsid w:val="008D220B"/>
    <w:rsid w:val="008D26A9"/>
    <w:rsid w:val="008D38B4"/>
    <w:rsid w:val="008D5AC9"/>
    <w:rsid w:val="008D7041"/>
    <w:rsid w:val="008E5B27"/>
    <w:rsid w:val="008F0BFB"/>
    <w:rsid w:val="008F0D60"/>
    <w:rsid w:val="008F1BB3"/>
    <w:rsid w:val="008F21F2"/>
    <w:rsid w:val="008F2E6F"/>
    <w:rsid w:val="00901EC6"/>
    <w:rsid w:val="009023E2"/>
    <w:rsid w:val="00902957"/>
    <w:rsid w:val="0090420C"/>
    <w:rsid w:val="0090440F"/>
    <w:rsid w:val="009062BC"/>
    <w:rsid w:val="00906FA7"/>
    <w:rsid w:val="00910F57"/>
    <w:rsid w:val="0091104C"/>
    <w:rsid w:val="00912731"/>
    <w:rsid w:val="009137CE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1125"/>
    <w:rsid w:val="009336A6"/>
    <w:rsid w:val="00936437"/>
    <w:rsid w:val="00937018"/>
    <w:rsid w:val="009370DA"/>
    <w:rsid w:val="00937E32"/>
    <w:rsid w:val="00937E37"/>
    <w:rsid w:val="009427CB"/>
    <w:rsid w:val="009430E6"/>
    <w:rsid w:val="009433BE"/>
    <w:rsid w:val="009510D6"/>
    <w:rsid w:val="009516CD"/>
    <w:rsid w:val="00952F96"/>
    <w:rsid w:val="0095353E"/>
    <w:rsid w:val="00953976"/>
    <w:rsid w:val="00956C71"/>
    <w:rsid w:val="0095725E"/>
    <w:rsid w:val="009575DB"/>
    <w:rsid w:val="0096046C"/>
    <w:rsid w:val="00960760"/>
    <w:rsid w:val="00960BB2"/>
    <w:rsid w:val="0096108A"/>
    <w:rsid w:val="0096263A"/>
    <w:rsid w:val="00963663"/>
    <w:rsid w:val="0096379F"/>
    <w:rsid w:val="00964FD5"/>
    <w:rsid w:val="009660DD"/>
    <w:rsid w:val="00966BB2"/>
    <w:rsid w:val="009829D9"/>
    <w:rsid w:val="00982B3D"/>
    <w:rsid w:val="00983423"/>
    <w:rsid w:val="00983D87"/>
    <w:rsid w:val="00985F22"/>
    <w:rsid w:val="0098603A"/>
    <w:rsid w:val="00990C28"/>
    <w:rsid w:val="00994E6E"/>
    <w:rsid w:val="009952C7"/>
    <w:rsid w:val="009970AA"/>
    <w:rsid w:val="009A0530"/>
    <w:rsid w:val="009A0A84"/>
    <w:rsid w:val="009A410D"/>
    <w:rsid w:val="009A48CD"/>
    <w:rsid w:val="009A4C9A"/>
    <w:rsid w:val="009A5616"/>
    <w:rsid w:val="009A63E0"/>
    <w:rsid w:val="009B4269"/>
    <w:rsid w:val="009B54B3"/>
    <w:rsid w:val="009C042A"/>
    <w:rsid w:val="009C0A20"/>
    <w:rsid w:val="009C19C0"/>
    <w:rsid w:val="009C390D"/>
    <w:rsid w:val="009C5089"/>
    <w:rsid w:val="009C58F9"/>
    <w:rsid w:val="009C6657"/>
    <w:rsid w:val="009C7250"/>
    <w:rsid w:val="009C7EB8"/>
    <w:rsid w:val="009D0427"/>
    <w:rsid w:val="009D0A67"/>
    <w:rsid w:val="009D4648"/>
    <w:rsid w:val="009D4D28"/>
    <w:rsid w:val="009D515A"/>
    <w:rsid w:val="009D5F18"/>
    <w:rsid w:val="009D6663"/>
    <w:rsid w:val="009D6C0A"/>
    <w:rsid w:val="009E13F4"/>
    <w:rsid w:val="009E321D"/>
    <w:rsid w:val="009E3C0C"/>
    <w:rsid w:val="009E6B1D"/>
    <w:rsid w:val="009F246A"/>
    <w:rsid w:val="009F2CBB"/>
    <w:rsid w:val="009F3788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597C"/>
    <w:rsid w:val="00A17D18"/>
    <w:rsid w:val="00A208A8"/>
    <w:rsid w:val="00A20B08"/>
    <w:rsid w:val="00A20E8F"/>
    <w:rsid w:val="00A2116D"/>
    <w:rsid w:val="00A22B36"/>
    <w:rsid w:val="00A25019"/>
    <w:rsid w:val="00A266B8"/>
    <w:rsid w:val="00A30E35"/>
    <w:rsid w:val="00A3160B"/>
    <w:rsid w:val="00A330D6"/>
    <w:rsid w:val="00A33198"/>
    <w:rsid w:val="00A344F2"/>
    <w:rsid w:val="00A358DE"/>
    <w:rsid w:val="00A36B36"/>
    <w:rsid w:val="00A3787E"/>
    <w:rsid w:val="00A379CE"/>
    <w:rsid w:val="00A4101C"/>
    <w:rsid w:val="00A431D6"/>
    <w:rsid w:val="00A45ED0"/>
    <w:rsid w:val="00A46408"/>
    <w:rsid w:val="00A46A06"/>
    <w:rsid w:val="00A57250"/>
    <w:rsid w:val="00A578F5"/>
    <w:rsid w:val="00A6013A"/>
    <w:rsid w:val="00A609CB"/>
    <w:rsid w:val="00A61538"/>
    <w:rsid w:val="00A627DB"/>
    <w:rsid w:val="00A62E79"/>
    <w:rsid w:val="00A70ABC"/>
    <w:rsid w:val="00A71CB4"/>
    <w:rsid w:val="00A72986"/>
    <w:rsid w:val="00A7299C"/>
    <w:rsid w:val="00A74A76"/>
    <w:rsid w:val="00A74B97"/>
    <w:rsid w:val="00A7645F"/>
    <w:rsid w:val="00A8102D"/>
    <w:rsid w:val="00A81BE2"/>
    <w:rsid w:val="00A85586"/>
    <w:rsid w:val="00A9175F"/>
    <w:rsid w:val="00A91FE0"/>
    <w:rsid w:val="00A97F70"/>
    <w:rsid w:val="00AA4266"/>
    <w:rsid w:val="00AB0AE0"/>
    <w:rsid w:val="00AB2527"/>
    <w:rsid w:val="00AB3D1E"/>
    <w:rsid w:val="00AB77F2"/>
    <w:rsid w:val="00AC2D83"/>
    <w:rsid w:val="00AC4555"/>
    <w:rsid w:val="00AC4C9D"/>
    <w:rsid w:val="00AC5669"/>
    <w:rsid w:val="00AC754C"/>
    <w:rsid w:val="00AC780F"/>
    <w:rsid w:val="00AC785C"/>
    <w:rsid w:val="00AC7C81"/>
    <w:rsid w:val="00AD03C7"/>
    <w:rsid w:val="00AD1D8F"/>
    <w:rsid w:val="00AD34D0"/>
    <w:rsid w:val="00AD3D26"/>
    <w:rsid w:val="00AD55FC"/>
    <w:rsid w:val="00AE02C5"/>
    <w:rsid w:val="00AE1DEB"/>
    <w:rsid w:val="00AE1FD9"/>
    <w:rsid w:val="00AE25F5"/>
    <w:rsid w:val="00AE267D"/>
    <w:rsid w:val="00AE3179"/>
    <w:rsid w:val="00AE5AB8"/>
    <w:rsid w:val="00AE6EDA"/>
    <w:rsid w:val="00AE6FEB"/>
    <w:rsid w:val="00AF0521"/>
    <w:rsid w:val="00AF22BE"/>
    <w:rsid w:val="00AF2E5E"/>
    <w:rsid w:val="00AF4F4E"/>
    <w:rsid w:val="00AF6582"/>
    <w:rsid w:val="00B01A2A"/>
    <w:rsid w:val="00B02E5B"/>
    <w:rsid w:val="00B03EB2"/>
    <w:rsid w:val="00B0402C"/>
    <w:rsid w:val="00B04961"/>
    <w:rsid w:val="00B04CF4"/>
    <w:rsid w:val="00B04E14"/>
    <w:rsid w:val="00B119CC"/>
    <w:rsid w:val="00B11C33"/>
    <w:rsid w:val="00B13028"/>
    <w:rsid w:val="00B1499E"/>
    <w:rsid w:val="00B153AF"/>
    <w:rsid w:val="00B17B28"/>
    <w:rsid w:val="00B20941"/>
    <w:rsid w:val="00B20BCF"/>
    <w:rsid w:val="00B21D2F"/>
    <w:rsid w:val="00B21E12"/>
    <w:rsid w:val="00B23C94"/>
    <w:rsid w:val="00B24B09"/>
    <w:rsid w:val="00B2594C"/>
    <w:rsid w:val="00B2696B"/>
    <w:rsid w:val="00B26FE4"/>
    <w:rsid w:val="00B309FD"/>
    <w:rsid w:val="00B325D8"/>
    <w:rsid w:val="00B333E3"/>
    <w:rsid w:val="00B3383A"/>
    <w:rsid w:val="00B357F6"/>
    <w:rsid w:val="00B36246"/>
    <w:rsid w:val="00B4095C"/>
    <w:rsid w:val="00B43BC5"/>
    <w:rsid w:val="00B44508"/>
    <w:rsid w:val="00B4506D"/>
    <w:rsid w:val="00B45139"/>
    <w:rsid w:val="00B47146"/>
    <w:rsid w:val="00B47214"/>
    <w:rsid w:val="00B500CD"/>
    <w:rsid w:val="00B51547"/>
    <w:rsid w:val="00B52161"/>
    <w:rsid w:val="00B53FDD"/>
    <w:rsid w:val="00B5465B"/>
    <w:rsid w:val="00B55B34"/>
    <w:rsid w:val="00B563D2"/>
    <w:rsid w:val="00B57C21"/>
    <w:rsid w:val="00B604FC"/>
    <w:rsid w:val="00B6181B"/>
    <w:rsid w:val="00B64E61"/>
    <w:rsid w:val="00B66728"/>
    <w:rsid w:val="00B66F2C"/>
    <w:rsid w:val="00B71B9B"/>
    <w:rsid w:val="00B72784"/>
    <w:rsid w:val="00B736C3"/>
    <w:rsid w:val="00B73CB3"/>
    <w:rsid w:val="00B7769F"/>
    <w:rsid w:val="00B828B4"/>
    <w:rsid w:val="00B83427"/>
    <w:rsid w:val="00B84913"/>
    <w:rsid w:val="00B84DB4"/>
    <w:rsid w:val="00B8549E"/>
    <w:rsid w:val="00B85841"/>
    <w:rsid w:val="00B87C19"/>
    <w:rsid w:val="00B906F6"/>
    <w:rsid w:val="00B90FB9"/>
    <w:rsid w:val="00B9124A"/>
    <w:rsid w:val="00B914B6"/>
    <w:rsid w:val="00B9238C"/>
    <w:rsid w:val="00B9651A"/>
    <w:rsid w:val="00B969EC"/>
    <w:rsid w:val="00BA0FBA"/>
    <w:rsid w:val="00BA1A68"/>
    <w:rsid w:val="00BA1A8D"/>
    <w:rsid w:val="00BA2601"/>
    <w:rsid w:val="00BA3337"/>
    <w:rsid w:val="00BA4BBD"/>
    <w:rsid w:val="00BA5C7E"/>
    <w:rsid w:val="00BB19B8"/>
    <w:rsid w:val="00BB2056"/>
    <w:rsid w:val="00BB5390"/>
    <w:rsid w:val="00BB7015"/>
    <w:rsid w:val="00BC077D"/>
    <w:rsid w:val="00BC4A55"/>
    <w:rsid w:val="00BC7A43"/>
    <w:rsid w:val="00BD0D28"/>
    <w:rsid w:val="00BD1112"/>
    <w:rsid w:val="00BD1B85"/>
    <w:rsid w:val="00BD2D8F"/>
    <w:rsid w:val="00BD7949"/>
    <w:rsid w:val="00BE0528"/>
    <w:rsid w:val="00BE087A"/>
    <w:rsid w:val="00BE0A7B"/>
    <w:rsid w:val="00BE1F84"/>
    <w:rsid w:val="00BE28EE"/>
    <w:rsid w:val="00BE3694"/>
    <w:rsid w:val="00BE38A8"/>
    <w:rsid w:val="00BF15F1"/>
    <w:rsid w:val="00BF1BAE"/>
    <w:rsid w:val="00BF2F81"/>
    <w:rsid w:val="00BF3244"/>
    <w:rsid w:val="00BF353D"/>
    <w:rsid w:val="00BF6FF2"/>
    <w:rsid w:val="00BF78FD"/>
    <w:rsid w:val="00BF7BD6"/>
    <w:rsid w:val="00C00603"/>
    <w:rsid w:val="00C015A6"/>
    <w:rsid w:val="00C015DF"/>
    <w:rsid w:val="00C0164D"/>
    <w:rsid w:val="00C023B6"/>
    <w:rsid w:val="00C02FE9"/>
    <w:rsid w:val="00C10042"/>
    <w:rsid w:val="00C10098"/>
    <w:rsid w:val="00C10C91"/>
    <w:rsid w:val="00C12D87"/>
    <w:rsid w:val="00C14458"/>
    <w:rsid w:val="00C14AFC"/>
    <w:rsid w:val="00C153BB"/>
    <w:rsid w:val="00C22F62"/>
    <w:rsid w:val="00C24130"/>
    <w:rsid w:val="00C244CC"/>
    <w:rsid w:val="00C244E8"/>
    <w:rsid w:val="00C256CC"/>
    <w:rsid w:val="00C27669"/>
    <w:rsid w:val="00C27BFA"/>
    <w:rsid w:val="00C31DF3"/>
    <w:rsid w:val="00C31EC8"/>
    <w:rsid w:val="00C34684"/>
    <w:rsid w:val="00C34DE1"/>
    <w:rsid w:val="00C353CF"/>
    <w:rsid w:val="00C359DA"/>
    <w:rsid w:val="00C428FC"/>
    <w:rsid w:val="00C4348A"/>
    <w:rsid w:val="00C451BB"/>
    <w:rsid w:val="00C477A8"/>
    <w:rsid w:val="00C51F8C"/>
    <w:rsid w:val="00C54946"/>
    <w:rsid w:val="00C5533B"/>
    <w:rsid w:val="00C55698"/>
    <w:rsid w:val="00C57F0E"/>
    <w:rsid w:val="00C6357F"/>
    <w:rsid w:val="00C64003"/>
    <w:rsid w:val="00C640EF"/>
    <w:rsid w:val="00C650A4"/>
    <w:rsid w:val="00C652B5"/>
    <w:rsid w:val="00C67F59"/>
    <w:rsid w:val="00C70026"/>
    <w:rsid w:val="00C7042E"/>
    <w:rsid w:val="00C71407"/>
    <w:rsid w:val="00C71597"/>
    <w:rsid w:val="00C71DB7"/>
    <w:rsid w:val="00C734AB"/>
    <w:rsid w:val="00C74421"/>
    <w:rsid w:val="00C74AEC"/>
    <w:rsid w:val="00C7601A"/>
    <w:rsid w:val="00C810D6"/>
    <w:rsid w:val="00C8153F"/>
    <w:rsid w:val="00C82F0B"/>
    <w:rsid w:val="00C82F8E"/>
    <w:rsid w:val="00C85440"/>
    <w:rsid w:val="00C9266C"/>
    <w:rsid w:val="00C9327B"/>
    <w:rsid w:val="00C97C1D"/>
    <w:rsid w:val="00CA09A2"/>
    <w:rsid w:val="00CA152F"/>
    <w:rsid w:val="00CA391A"/>
    <w:rsid w:val="00CA4619"/>
    <w:rsid w:val="00CA646B"/>
    <w:rsid w:val="00CB0293"/>
    <w:rsid w:val="00CB13AC"/>
    <w:rsid w:val="00CB49E0"/>
    <w:rsid w:val="00CB6C60"/>
    <w:rsid w:val="00CB7A01"/>
    <w:rsid w:val="00CC238E"/>
    <w:rsid w:val="00CC2C7F"/>
    <w:rsid w:val="00CC41E1"/>
    <w:rsid w:val="00CC43FF"/>
    <w:rsid w:val="00CC63D6"/>
    <w:rsid w:val="00CD1B83"/>
    <w:rsid w:val="00CD267E"/>
    <w:rsid w:val="00CD2A35"/>
    <w:rsid w:val="00CD3240"/>
    <w:rsid w:val="00CD369D"/>
    <w:rsid w:val="00CD3717"/>
    <w:rsid w:val="00CD4E49"/>
    <w:rsid w:val="00CD5AE9"/>
    <w:rsid w:val="00CD6773"/>
    <w:rsid w:val="00CE1BA2"/>
    <w:rsid w:val="00CE1DB4"/>
    <w:rsid w:val="00CE1F34"/>
    <w:rsid w:val="00CE2168"/>
    <w:rsid w:val="00CE222D"/>
    <w:rsid w:val="00CE37D9"/>
    <w:rsid w:val="00CE4C78"/>
    <w:rsid w:val="00CE5A77"/>
    <w:rsid w:val="00CE5B34"/>
    <w:rsid w:val="00CE5ED5"/>
    <w:rsid w:val="00CE7014"/>
    <w:rsid w:val="00CF04AF"/>
    <w:rsid w:val="00CF1CAD"/>
    <w:rsid w:val="00CF2B9E"/>
    <w:rsid w:val="00CF2E3A"/>
    <w:rsid w:val="00CF3E72"/>
    <w:rsid w:val="00D00567"/>
    <w:rsid w:val="00D01504"/>
    <w:rsid w:val="00D024C6"/>
    <w:rsid w:val="00D03663"/>
    <w:rsid w:val="00D04517"/>
    <w:rsid w:val="00D047F6"/>
    <w:rsid w:val="00D0511E"/>
    <w:rsid w:val="00D1025F"/>
    <w:rsid w:val="00D120AD"/>
    <w:rsid w:val="00D12DCC"/>
    <w:rsid w:val="00D14073"/>
    <w:rsid w:val="00D1415B"/>
    <w:rsid w:val="00D14DCB"/>
    <w:rsid w:val="00D16E6D"/>
    <w:rsid w:val="00D24084"/>
    <w:rsid w:val="00D24228"/>
    <w:rsid w:val="00D24604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132A"/>
    <w:rsid w:val="00D4235E"/>
    <w:rsid w:val="00D42743"/>
    <w:rsid w:val="00D42B29"/>
    <w:rsid w:val="00D4332B"/>
    <w:rsid w:val="00D43B7C"/>
    <w:rsid w:val="00D45251"/>
    <w:rsid w:val="00D45FA3"/>
    <w:rsid w:val="00D4687A"/>
    <w:rsid w:val="00D46968"/>
    <w:rsid w:val="00D46CA6"/>
    <w:rsid w:val="00D504FA"/>
    <w:rsid w:val="00D51307"/>
    <w:rsid w:val="00D52D85"/>
    <w:rsid w:val="00D53879"/>
    <w:rsid w:val="00D542E4"/>
    <w:rsid w:val="00D55FC7"/>
    <w:rsid w:val="00D56446"/>
    <w:rsid w:val="00D6108E"/>
    <w:rsid w:val="00D61235"/>
    <w:rsid w:val="00D62C30"/>
    <w:rsid w:val="00D62E51"/>
    <w:rsid w:val="00D62FF6"/>
    <w:rsid w:val="00D64008"/>
    <w:rsid w:val="00D66C5E"/>
    <w:rsid w:val="00D67073"/>
    <w:rsid w:val="00D7201C"/>
    <w:rsid w:val="00D74199"/>
    <w:rsid w:val="00D744B1"/>
    <w:rsid w:val="00D75890"/>
    <w:rsid w:val="00D763BF"/>
    <w:rsid w:val="00D7723B"/>
    <w:rsid w:val="00D77B5D"/>
    <w:rsid w:val="00D77E3D"/>
    <w:rsid w:val="00D80548"/>
    <w:rsid w:val="00D80BA5"/>
    <w:rsid w:val="00D823C9"/>
    <w:rsid w:val="00D838D5"/>
    <w:rsid w:val="00D84681"/>
    <w:rsid w:val="00D87117"/>
    <w:rsid w:val="00D871CB"/>
    <w:rsid w:val="00D91670"/>
    <w:rsid w:val="00D92624"/>
    <w:rsid w:val="00D93276"/>
    <w:rsid w:val="00D93CF7"/>
    <w:rsid w:val="00D9416F"/>
    <w:rsid w:val="00D96540"/>
    <w:rsid w:val="00DA0FCE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D7EF3"/>
    <w:rsid w:val="00DE0673"/>
    <w:rsid w:val="00DE45EB"/>
    <w:rsid w:val="00DE5733"/>
    <w:rsid w:val="00DE67E4"/>
    <w:rsid w:val="00DE75D3"/>
    <w:rsid w:val="00DE7EFD"/>
    <w:rsid w:val="00DF01CD"/>
    <w:rsid w:val="00DF14A5"/>
    <w:rsid w:val="00DF1AE3"/>
    <w:rsid w:val="00DF52F2"/>
    <w:rsid w:val="00DF5D0D"/>
    <w:rsid w:val="00DF68C8"/>
    <w:rsid w:val="00E00090"/>
    <w:rsid w:val="00E110B9"/>
    <w:rsid w:val="00E11444"/>
    <w:rsid w:val="00E15ED1"/>
    <w:rsid w:val="00E16B67"/>
    <w:rsid w:val="00E176CD"/>
    <w:rsid w:val="00E21C70"/>
    <w:rsid w:val="00E2384B"/>
    <w:rsid w:val="00E23DFE"/>
    <w:rsid w:val="00E23EF5"/>
    <w:rsid w:val="00E274B5"/>
    <w:rsid w:val="00E27D50"/>
    <w:rsid w:val="00E306A1"/>
    <w:rsid w:val="00E306CF"/>
    <w:rsid w:val="00E315F1"/>
    <w:rsid w:val="00E31776"/>
    <w:rsid w:val="00E333F5"/>
    <w:rsid w:val="00E3479B"/>
    <w:rsid w:val="00E34B1B"/>
    <w:rsid w:val="00E359BD"/>
    <w:rsid w:val="00E35D31"/>
    <w:rsid w:val="00E3633F"/>
    <w:rsid w:val="00E40864"/>
    <w:rsid w:val="00E40BB6"/>
    <w:rsid w:val="00E449A6"/>
    <w:rsid w:val="00E44E6C"/>
    <w:rsid w:val="00E45537"/>
    <w:rsid w:val="00E46519"/>
    <w:rsid w:val="00E51A55"/>
    <w:rsid w:val="00E52614"/>
    <w:rsid w:val="00E55C88"/>
    <w:rsid w:val="00E5600C"/>
    <w:rsid w:val="00E568CF"/>
    <w:rsid w:val="00E6178E"/>
    <w:rsid w:val="00E61DB6"/>
    <w:rsid w:val="00E6447A"/>
    <w:rsid w:val="00E64657"/>
    <w:rsid w:val="00E70BF5"/>
    <w:rsid w:val="00E711A3"/>
    <w:rsid w:val="00E73219"/>
    <w:rsid w:val="00E73A59"/>
    <w:rsid w:val="00E73DDD"/>
    <w:rsid w:val="00E75634"/>
    <w:rsid w:val="00E76BC2"/>
    <w:rsid w:val="00E80EE3"/>
    <w:rsid w:val="00E81CE2"/>
    <w:rsid w:val="00E82BB2"/>
    <w:rsid w:val="00E83F5C"/>
    <w:rsid w:val="00E84110"/>
    <w:rsid w:val="00E85655"/>
    <w:rsid w:val="00E8697B"/>
    <w:rsid w:val="00E87B49"/>
    <w:rsid w:val="00E87C3A"/>
    <w:rsid w:val="00E90116"/>
    <w:rsid w:val="00E917B0"/>
    <w:rsid w:val="00E928B8"/>
    <w:rsid w:val="00E93D12"/>
    <w:rsid w:val="00E97562"/>
    <w:rsid w:val="00EA065A"/>
    <w:rsid w:val="00EA0715"/>
    <w:rsid w:val="00EA2BDF"/>
    <w:rsid w:val="00EA395D"/>
    <w:rsid w:val="00EA3B83"/>
    <w:rsid w:val="00EA4C1A"/>
    <w:rsid w:val="00EA4F5C"/>
    <w:rsid w:val="00EB1584"/>
    <w:rsid w:val="00EB26BF"/>
    <w:rsid w:val="00EB567B"/>
    <w:rsid w:val="00EB56F4"/>
    <w:rsid w:val="00EB5DC0"/>
    <w:rsid w:val="00EB6A66"/>
    <w:rsid w:val="00EB6E2F"/>
    <w:rsid w:val="00EB6F6F"/>
    <w:rsid w:val="00EC0ED8"/>
    <w:rsid w:val="00EC1621"/>
    <w:rsid w:val="00EC4352"/>
    <w:rsid w:val="00EC538A"/>
    <w:rsid w:val="00ED0D85"/>
    <w:rsid w:val="00ED1376"/>
    <w:rsid w:val="00ED4C88"/>
    <w:rsid w:val="00EE1CDF"/>
    <w:rsid w:val="00EE318B"/>
    <w:rsid w:val="00EE3C74"/>
    <w:rsid w:val="00EE7A37"/>
    <w:rsid w:val="00EE7A93"/>
    <w:rsid w:val="00EF0428"/>
    <w:rsid w:val="00EF07E9"/>
    <w:rsid w:val="00EF0C90"/>
    <w:rsid w:val="00EF0FD7"/>
    <w:rsid w:val="00EF1B4A"/>
    <w:rsid w:val="00EF2963"/>
    <w:rsid w:val="00EF39FF"/>
    <w:rsid w:val="00EF4A52"/>
    <w:rsid w:val="00EF77D9"/>
    <w:rsid w:val="00F0084C"/>
    <w:rsid w:val="00F042DF"/>
    <w:rsid w:val="00F050B8"/>
    <w:rsid w:val="00F05931"/>
    <w:rsid w:val="00F05BE3"/>
    <w:rsid w:val="00F05C67"/>
    <w:rsid w:val="00F11020"/>
    <w:rsid w:val="00F1323B"/>
    <w:rsid w:val="00F21C6C"/>
    <w:rsid w:val="00F21EE8"/>
    <w:rsid w:val="00F226D3"/>
    <w:rsid w:val="00F237E1"/>
    <w:rsid w:val="00F24D90"/>
    <w:rsid w:val="00F26F8C"/>
    <w:rsid w:val="00F275FC"/>
    <w:rsid w:val="00F30C2A"/>
    <w:rsid w:val="00F31701"/>
    <w:rsid w:val="00F31E77"/>
    <w:rsid w:val="00F31F89"/>
    <w:rsid w:val="00F320E0"/>
    <w:rsid w:val="00F3327F"/>
    <w:rsid w:val="00F33424"/>
    <w:rsid w:val="00F35450"/>
    <w:rsid w:val="00F35FBA"/>
    <w:rsid w:val="00F37CEB"/>
    <w:rsid w:val="00F4067B"/>
    <w:rsid w:val="00F40AF9"/>
    <w:rsid w:val="00F41D8C"/>
    <w:rsid w:val="00F41E2A"/>
    <w:rsid w:val="00F41F7D"/>
    <w:rsid w:val="00F45126"/>
    <w:rsid w:val="00F455E4"/>
    <w:rsid w:val="00F45687"/>
    <w:rsid w:val="00F46165"/>
    <w:rsid w:val="00F53E1F"/>
    <w:rsid w:val="00F54288"/>
    <w:rsid w:val="00F55344"/>
    <w:rsid w:val="00F55409"/>
    <w:rsid w:val="00F57FC5"/>
    <w:rsid w:val="00F60FDC"/>
    <w:rsid w:val="00F6150A"/>
    <w:rsid w:val="00F621DC"/>
    <w:rsid w:val="00F63B18"/>
    <w:rsid w:val="00F642A5"/>
    <w:rsid w:val="00F66BC0"/>
    <w:rsid w:val="00F713BE"/>
    <w:rsid w:val="00F722E1"/>
    <w:rsid w:val="00F72305"/>
    <w:rsid w:val="00F72671"/>
    <w:rsid w:val="00F72739"/>
    <w:rsid w:val="00F728E0"/>
    <w:rsid w:val="00F7713A"/>
    <w:rsid w:val="00F80B9A"/>
    <w:rsid w:val="00F81C9B"/>
    <w:rsid w:val="00F81D19"/>
    <w:rsid w:val="00F84D81"/>
    <w:rsid w:val="00F85AFE"/>
    <w:rsid w:val="00F920EB"/>
    <w:rsid w:val="00F92BD6"/>
    <w:rsid w:val="00F94E4E"/>
    <w:rsid w:val="00FA12D9"/>
    <w:rsid w:val="00FA1C7E"/>
    <w:rsid w:val="00FA33A5"/>
    <w:rsid w:val="00FA400E"/>
    <w:rsid w:val="00FA40F8"/>
    <w:rsid w:val="00FB1331"/>
    <w:rsid w:val="00FB2E1F"/>
    <w:rsid w:val="00FB475E"/>
    <w:rsid w:val="00FB4BAC"/>
    <w:rsid w:val="00FB6A3E"/>
    <w:rsid w:val="00FC101F"/>
    <w:rsid w:val="00FC51CC"/>
    <w:rsid w:val="00FD1B1B"/>
    <w:rsid w:val="00FD24DC"/>
    <w:rsid w:val="00FD2552"/>
    <w:rsid w:val="00FD27EC"/>
    <w:rsid w:val="00FD5023"/>
    <w:rsid w:val="00FD77B3"/>
    <w:rsid w:val="00FD7C6A"/>
    <w:rsid w:val="00FE0753"/>
    <w:rsid w:val="00FE25ED"/>
    <w:rsid w:val="00FE39AD"/>
    <w:rsid w:val="00FE3D47"/>
    <w:rsid w:val="00FE3F73"/>
    <w:rsid w:val="00FE4CFE"/>
    <w:rsid w:val="00FE4E85"/>
    <w:rsid w:val="00FE67D9"/>
    <w:rsid w:val="00FF1B19"/>
    <w:rsid w:val="00FF27A4"/>
    <w:rsid w:val="00FF2A5D"/>
    <w:rsid w:val="00FF4295"/>
    <w:rsid w:val="00FF5177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3D9B08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221e5-76b2-4806-a46b-4cccc38c7e2f" xsi:nil="true"/>
    <lcf76f155ced4ddcb4097134ff3c332f xmlns="bd155054-772e-4cf4-9f0e-8a32a9d0e2a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E8FF2CF-A002-4EAE-B349-2898D2EB4C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555170-C347-4180-9DA8-D7FAA3126B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D635AF-B37F-48B0-9698-480FA94D083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7D9F4FE-F48C-4D82-AFA9-E9247E1DDBF3}">
  <ds:schemaRefs>
    <ds:schemaRef ds:uri="http://schemas.microsoft.com/office/2006/metadata/properties"/>
    <ds:schemaRef ds:uri="http://schemas.microsoft.com/office/infopath/2007/PartnerControls"/>
    <ds:schemaRef ds:uri="147221e5-76b2-4806-a46b-4cccc38c7e2f"/>
    <ds:schemaRef ds:uri="bd155054-772e-4cf4-9f0e-8a32a9d0e2a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729</Words>
  <Characters>5083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Tomasz </cp:lastModifiedBy>
  <cp:revision>2</cp:revision>
  <cp:lastPrinted>2020-12-21T07:21:00Z</cp:lastPrinted>
  <dcterms:created xsi:type="dcterms:W3CDTF">2023-06-23T07:57:00Z</dcterms:created>
  <dcterms:modified xsi:type="dcterms:W3CDTF">2024-12-12T11:35:00Z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