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42D" w:rsidRPr="0061442D" w:rsidRDefault="00D37E9A" w:rsidP="0061442D">
      <w:pPr>
        <w:spacing w:after="400" w:line="276" w:lineRule="auto"/>
        <w:ind w:left="5664" w:firstLine="708"/>
        <w:rPr>
          <w:rFonts w:ascii="Open Sans" w:hAnsi="Open Sans" w:cs="Open Sans"/>
          <w:b/>
          <w:szCs w:val="22"/>
        </w:rPr>
      </w:pPr>
      <w:bookmarkStart w:id="0" w:name="_GoBack"/>
      <w:bookmarkEnd w:id="0"/>
      <w:r w:rsidRPr="0061442D">
        <w:rPr>
          <w:rFonts w:ascii="Open Sans" w:hAnsi="Open Sans" w:cs="Open Sans"/>
          <w:b/>
          <w:szCs w:val="22"/>
        </w:rPr>
        <w:t>Z</w:t>
      </w:r>
      <w:r w:rsidR="00983423" w:rsidRPr="0061442D">
        <w:rPr>
          <w:rFonts w:ascii="Open Sans" w:hAnsi="Open Sans" w:cs="Open Sans"/>
          <w:b/>
          <w:szCs w:val="22"/>
        </w:rPr>
        <w:t>ałącznik</w:t>
      </w:r>
      <w:r w:rsidR="009D515A" w:rsidRPr="0061442D">
        <w:rPr>
          <w:rFonts w:ascii="Open Sans" w:hAnsi="Open Sans" w:cs="Open Sans"/>
          <w:b/>
          <w:szCs w:val="22"/>
        </w:rPr>
        <w:t xml:space="preserve"> nr </w:t>
      </w:r>
      <w:r w:rsidR="00EE1CDF" w:rsidRPr="0061442D">
        <w:rPr>
          <w:rFonts w:ascii="Open Sans" w:hAnsi="Open Sans" w:cs="Open Sans"/>
          <w:b/>
          <w:szCs w:val="22"/>
        </w:rPr>
        <w:t>1</w:t>
      </w:r>
      <w:r w:rsidR="00D62E51" w:rsidRPr="0061442D">
        <w:rPr>
          <w:rFonts w:ascii="Open Sans" w:hAnsi="Open Sans" w:cs="Open Sans"/>
          <w:b/>
          <w:szCs w:val="22"/>
        </w:rPr>
        <w:t xml:space="preserve"> do SWZ</w:t>
      </w:r>
    </w:p>
    <w:p w:rsidR="0061442D" w:rsidRPr="0061442D" w:rsidRDefault="00DA509A" w:rsidP="0061442D">
      <w:pPr>
        <w:spacing w:line="276" w:lineRule="auto"/>
        <w:rPr>
          <w:rFonts w:ascii="Open Sans" w:hAnsi="Open Sans" w:cs="Open Sans"/>
          <w:szCs w:val="22"/>
        </w:rPr>
      </w:pPr>
      <w:r w:rsidRPr="0061442D">
        <w:rPr>
          <w:rFonts w:ascii="Open Sans" w:hAnsi="Open Sans" w:cs="Open Sans"/>
          <w:szCs w:val="22"/>
        </w:rPr>
        <w:t>..................................</w:t>
      </w:r>
      <w:r w:rsidR="003536D5" w:rsidRPr="0061442D">
        <w:rPr>
          <w:rFonts w:ascii="Open Sans" w:hAnsi="Open Sans" w:cs="Open Sans"/>
          <w:szCs w:val="22"/>
        </w:rPr>
        <w:t>.</w:t>
      </w:r>
      <w:r w:rsidRPr="0061442D">
        <w:rPr>
          <w:rFonts w:ascii="Open Sans" w:hAnsi="Open Sans" w:cs="Open Sans"/>
          <w:szCs w:val="22"/>
        </w:rPr>
        <w:t>...</w:t>
      </w:r>
      <w:r w:rsidR="003536D5" w:rsidRPr="0061442D">
        <w:rPr>
          <w:rFonts w:ascii="Open Sans" w:hAnsi="Open Sans" w:cs="Open Sans"/>
          <w:szCs w:val="22"/>
        </w:rPr>
        <w:t>..</w:t>
      </w:r>
      <w:r w:rsidRPr="0061442D">
        <w:rPr>
          <w:rFonts w:ascii="Open Sans" w:hAnsi="Open Sans" w:cs="Open Sans"/>
          <w:szCs w:val="22"/>
        </w:rPr>
        <w:t>...</w:t>
      </w:r>
      <w:r w:rsidR="003536D5" w:rsidRPr="0061442D">
        <w:rPr>
          <w:rFonts w:ascii="Open Sans" w:hAnsi="Open Sans" w:cs="Open Sans"/>
          <w:szCs w:val="22"/>
        </w:rPr>
        <w:t>.</w:t>
      </w:r>
      <w:r w:rsidR="00AF5F75" w:rsidRPr="0061442D">
        <w:rPr>
          <w:rFonts w:ascii="Open Sans" w:hAnsi="Open Sans" w:cs="Open Sans"/>
          <w:szCs w:val="22"/>
        </w:rPr>
        <w:t>....</w:t>
      </w:r>
      <w:r w:rsidR="003536D5" w:rsidRPr="0061442D">
        <w:rPr>
          <w:rFonts w:ascii="Open Sans" w:hAnsi="Open Sans" w:cs="Open Sans"/>
          <w:szCs w:val="22"/>
        </w:rPr>
        <w:t>.</w:t>
      </w:r>
      <w:r w:rsidRPr="0061442D">
        <w:rPr>
          <w:rFonts w:ascii="Open Sans" w:hAnsi="Open Sans" w:cs="Open Sans"/>
          <w:szCs w:val="22"/>
        </w:rPr>
        <w:t>........</w:t>
      </w:r>
    </w:p>
    <w:p w:rsidR="00DA509A" w:rsidRPr="0061442D" w:rsidRDefault="00DA509A" w:rsidP="0050294A">
      <w:pPr>
        <w:spacing w:line="276" w:lineRule="auto"/>
        <w:rPr>
          <w:rFonts w:ascii="Open Sans" w:hAnsi="Open Sans" w:cs="Open Sans"/>
          <w:iCs/>
          <w:szCs w:val="22"/>
        </w:rPr>
      </w:pPr>
      <w:r w:rsidRPr="0061442D">
        <w:rPr>
          <w:rFonts w:ascii="Open Sans" w:hAnsi="Open Sans" w:cs="Open Sans"/>
          <w:szCs w:val="22"/>
        </w:rPr>
        <w:t xml:space="preserve"> </w:t>
      </w:r>
      <w:r w:rsidR="00235B00" w:rsidRPr="0061442D">
        <w:rPr>
          <w:rFonts w:ascii="Open Sans" w:hAnsi="Open Sans" w:cs="Open Sans"/>
          <w:szCs w:val="22"/>
        </w:rPr>
        <w:t>(Nazwa i adres W</w:t>
      </w:r>
      <w:r w:rsidR="00AF5F75" w:rsidRPr="0061442D">
        <w:rPr>
          <w:rFonts w:ascii="Open Sans" w:hAnsi="Open Sans" w:cs="Open Sans"/>
          <w:szCs w:val="22"/>
        </w:rPr>
        <w:t>ykonawcy)</w:t>
      </w:r>
    </w:p>
    <w:p w:rsidR="00DA509A" w:rsidRPr="0061442D" w:rsidRDefault="00983423" w:rsidP="0050294A">
      <w:pPr>
        <w:pStyle w:val="Nagwek1"/>
        <w:spacing w:before="100" w:beforeAutospacing="1" w:after="100" w:afterAutospacing="1" w:line="276" w:lineRule="auto"/>
        <w:jc w:val="center"/>
        <w:rPr>
          <w:rFonts w:ascii="Open Sans" w:hAnsi="Open Sans" w:cs="Open Sans"/>
          <w:iCs/>
          <w:color w:val="auto"/>
          <w:sz w:val="24"/>
          <w:szCs w:val="22"/>
        </w:rPr>
      </w:pPr>
      <w:r w:rsidRPr="0061442D">
        <w:rPr>
          <w:rFonts w:ascii="Open Sans" w:hAnsi="Open Sans" w:cs="Open Sans"/>
          <w:iCs/>
          <w:color w:val="auto"/>
          <w:sz w:val="24"/>
          <w:szCs w:val="22"/>
          <w:lang w:val="pl-PL"/>
        </w:rPr>
        <w:t>O</w:t>
      </w:r>
      <w:r w:rsidR="00DA509A" w:rsidRPr="0061442D">
        <w:rPr>
          <w:rFonts w:ascii="Open Sans" w:hAnsi="Open Sans" w:cs="Open Sans"/>
          <w:iCs/>
          <w:color w:val="auto"/>
          <w:sz w:val="24"/>
          <w:szCs w:val="22"/>
        </w:rPr>
        <w:t xml:space="preserve"> F E R T A  C E N O W A</w:t>
      </w:r>
    </w:p>
    <w:p w:rsidR="00312586" w:rsidRPr="0061442D" w:rsidRDefault="00827240" w:rsidP="0050294A">
      <w:pPr>
        <w:pStyle w:val="Tytu"/>
        <w:spacing w:before="100" w:beforeAutospacing="1" w:after="100" w:afterAutospacing="1" w:line="276" w:lineRule="auto"/>
        <w:ind w:firstLine="360"/>
        <w:rPr>
          <w:rFonts w:ascii="Open Sans" w:hAnsi="Open Sans" w:cs="Open Sans"/>
          <w:b w:val="0"/>
          <w:bCs w:val="0"/>
          <w:szCs w:val="22"/>
        </w:rPr>
      </w:pPr>
      <w:r w:rsidRPr="0061442D">
        <w:rPr>
          <w:rFonts w:ascii="Open Sans" w:hAnsi="Open Sans" w:cs="Open Sans"/>
          <w:b w:val="0"/>
          <w:bCs w:val="0"/>
          <w:szCs w:val="22"/>
        </w:rPr>
        <w:t>na  realizację zamówienia  publicznego</w:t>
      </w:r>
      <w:r w:rsidR="00DA509A" w:rsidRPr="0061442D">
        <w:rPr>
          <w:rFonts w:ascii="Open Sans" w:hAnsi="Open Sans" w:cs="Open Sans"/>
          <w:b w:val="0"/>
          <w:bCs w:val="0"/>
          <w:szCs w:val="22"/>
        </w:rPr>
        <w:t>:</w:t>
      </w:r>
    </w:p>
    <w:p w:rsidR="00330065" w:rsidRPr="0061442D" w:rsidRDefault="00BC3EA7" w:rsidP="0061442D">
      <w:pPr>
        <w:shd w:val="clear" w:color="auto" w:fill="D9D9D9"/>
        <w:spacing w:line="276" w:lineRule="auto"/>
        <w:rPr>
          <w:rFonts w:ascii="Open Sans" w:hAnsi="Open Sans" w:cs="Open Sans"/>
          <w:b/>
          <w:bCs/>
          <w:szCs w:val="22"/>
          <w:lang w:bidi="pl-PL"/>
        </w:rPr>
      </w:pPr>
      <w:bookmarkStart w:id="1" w:name="_Hlk118365674"/>
      <w:bookmarkStart w:id="2" w:name="_Hlk128227730"/>
      <w:r w:rsidRPr="0061442D">
        <w:rPr>
          <w:rFonts w:ascii="Open Sans" w:hAnsi="Open Sans" w:cs="Open Sans"/>
          <w:b/>
          <w:bCs/>
          <w:szCs w:val="22"/>
        </w:rPr>
        <w:t>„</w:t>
      </w:r>
      <w:r w:rsidR="00A647EE">
        <w:rPr>
          <w:rFonts w:ascii="Open Sans" w:hAnsi="Open Sans" w:cs="Open Sans"/>
          <w:b/>
          <w:bCs/>
          <w:szCs w:val="22"/>
          <w:lang w:bidi="pl-PL"/>
        </w:rPr>
        <w:t>Ś</w:t>
      </w:r>
      <w:r w:rsidR="00A647EE" w:rsidRPr="00A647EE">
        <w:rPr>
          <w:rFonts w:ascii="Open Sans" w:hAnsi="Open Sans" w:cs="Open Sans"/>
          <w:b/>
          <w:bCs/>
          <w:szCs w:val="22"/>
          <w:lang w:bidi="pl-PL"/>
        </w:rPr>
        <w:t>wiadczenie usług eksperckich w zakresie nadzoru nad procesem wyłaniania wykonawcy i realizacją wystawy stałej Centrum Edukacyjnego Świętokrzyskiego Parku Narodowego (dalej „Centrum ŚPN”) wraz z zewnętrznym edukacyjnym placem zabaw</w:t>
      </w:r>
      <w:r w:rsidR="001310E9" w:rsidRPr="0061442D">
        <w:rPr>
          <w:rFonts w:ascii="Open Sans" w:hAnsi="Open Sans" w:cs="Open Sans"/>
          <w:b/>
          <w:bCs/>
          <w:szCs w:val="22"/>
        </w:rPr>
        <w:t>"</w:t>
      </w:r>
      <w:bookmarkEnd w:id="1"/>
      <w:bookmarkEnd w:id="2"/>
    </w:p>
    <w:p w:rsidR="00772AB8" w:rsidRPr="0061442D" w:rsidRDefault="00016153" w:rsidP="0050294A">
      <w:pPr>
        <w:pStyle w:val="Bezodstpw"/>
        <w:spacing w:before="120" w:line="276" w:lineRule="auto"/>
        <w:rPr>
          <w:rFonts w:ascii="Open Sans" w:hAnsi="Open Sans" w:cs="Open Sans"/>
          <w:szCs w:val="22"/>
        </w:rPr>
      </w:pPr>
      <w:r w:rsidRPr="0061442D">
        <w:rPr>
          <w:rFonts w:ascii="Open Sans" w:hAnsi="Open Sans" w:cs="Open Sans"/>
          <w:szCs w:val="22"/>
        </w:rPr>
        <w:t>zgodnie z wymaganiami okreś</w:t>
      </w:r>
      <w:r w:rsidR="00FB6CDA" w:rsidRPr="0061442D">
        <w:rPr>
          <w:rFonts w:ascii="Open Sans" w:hAnsi="Open Sans" w:cs="Open Sans"/>
          <w:szCs w:val="22"/>
        </w:rPr>
        <w:t xml:space="preserve">lonymi w specyfikacji </w:t>
      </w:r>
      <w:r w:rsidRPr="0061442D">
        <w:rPr>
          <w:rFonts w:ascii="Open Sans" w:hAnsi="Open Sans" w:cs="Open Sans"/>
          <w:szCs w:val="22"/>
        </w:rPr>
        <w:t>warunków zamówienia dla tego p</w:t>
      </w:r>
      <w:r w:rsidR="00111E1D" w:rsidRPr="0061442D">
        <w:rPr>
          <w:rFonts w:ascii="Open Sans" w:hAnsi="Open Sans" w:cs="Open Sans"/>
          <w:szCs w:val="22"/>
        </w:rPr>
        <w:t>ostępowania</w:t>
      </w:r>
      <w:r w:rsidRPr="0061442D">
        <w:rPr>
          <w:rFonts w:ascii="Open Sans" w:hAnsi="Open Sans" w:cs="Open Sans"/>
          <w:szCs w:val="22"/>
        </w:rPr>
        <w:t xml:space="preserve"> składamy niniejszą ofertę:</w:t>
      </w:r>
      <w:r w:rsidR="000A7E01" w:rsidRPr="0061442D">
        <w:rPr>
          <w:rFonts w:ascii="Open Sans" w:hAnsi="Open Sans" w:cs="Open Sans"/>
          <w:szCs w:val="22"/>
        </w:rPr>
        <w:t xml:space="preserve"> </w:t>
      </w:r>
    </w:p>
    <w:p w:rsidR="008209A6" w:rsidRPr="0061442D" w:rsidRDefault="00016153" w:rsidP="0050294A">
      <w:pPr>
        <w:tabs>
          <w:tab w:val="left" w:pos="426"/>
        </w:tabs>
        <w:spacing w:line="276" w:lineRule="auto"/>
        <w:rPr>
          <w:rFonts w:ascii="Open Sans" w:hAnsi="Open Sans" w:cs="Open Sans"/>
          <w:b/>
          <w:szCs w:val="22"/>
        </w:rPr>
      </w:pPr>
      <w:r w:rsidRPr="0061442D">
        <w:rPr>
          <w:rFonts w:ascii="Open Sans" w:hAnsi="Open Sans" w:cs="Open Sans"/>
          <w:b/>
          <w:szCs w:val="22"/>
        </w:rPr>
        <w:t>Za wykonanie przedmiotu zamówienia oferujem</w:t>
      </w:r>
      <w:r w:rsidR="00552AB0" w:rsidRPr="0061442D">
        <w:rPr>
          <w:rFonts w:ascii="Open Sans" w:hAnsi="Open Sans" w:cs="Open Sans"/>
          <w:b/>
          <w:szCs w:val="22"/>
        </w:rPr>
        <w:t>y cenę w kwocie łącznej brutto:</w:t>
      </w:r>
    </w:p>
    <w:p w:rsidR="0050294A" w:rsidRPr="0061442D" w:rsidRDefault="0050294A" w:rsidP="00CD432B">
      <w:pPr>
        <w:tabs>
          <w:tab w:val="left" w:pos="426"/>
        </w:tabs>
        <w:spacing w:before="120" w:line="276" w:lineRule="auto"/>
        <w:rPr>
          <w:rFonts w:ascii="Open Sans" w:hAnsi="Open Sans" w:cs="Open Sans"/>
          <w:szCs w:val="22"/>
        </w:rPr>
      </w:pPr>
      <w:r w:rsidRPr="0061442D">
        <w:rPr>
          <w:rFonts w:ascii="Open Sans" w:hAnsi="Open Sans" w:cs="Open Sans"/>
          <w:b/>
          <w:szCs w:val="22"/>
        </w:rPr>
        <w:t>…............................................................... złotych brutto</w:t>
      </w:r>
      <w:r w:rsidR="004D7229" w:rsidRPr="0061442D">
        <w:rPr>
          <w:rFonts w:ascii="Open Sans" w:hAnsi="Open Sans" w:cs="Open Sans"/>
          <w:szCs w:val="22"/>
        </w:rPr>
        <w:t xml:space="preserve"> (</w:t>
      </w:r>
      <w:r w:rsidR="004D7229" w:rsidRPr="0061442D">
        <w:rPr>
          <w:rFonts w:ascii="Open Sans" w:hAnsi="Open Sans" w:cs="Open Sans"/>
          <w:b/>
          <w:szCs w:val="22"/>
        </w:rPr>
        <w:t>w tym podatek VAT)</w:t>
      </w:r>
    </w:p>
    <w:p w:rsidR="00A647EE" w:rsidRDefault="0050294A" w:rsidP="0061442D">
      <w:pPr>
        <w:tabs>
          <w:tab w:val="left" w:pos="426"/>
        </w:tabs>
        <w:spacing w:before="120" w:line="276" w:lineRule="auto"/>
        <w:ind w:right="-147"/>
        <w:rPr>
          <w:rFonts w:ascii="Open Sans" w:hAnsi="Open Sans" w:cs="Open Sans"/>
          <w:b/>
          <w:szCs w:val="22"/>
        </w:rPr>
      </w:pPr>
      <w:r w:rsidRPr="0061442D">
        <w:rPr>
          <w:rFonts w:ascii="Open Sans" w:hAnsi="Open Sans" w:cs="Open Sans"/>
          <w:szCs w:val="22"/>
        </w:rPr>
        <w:t>(słownie:…………………………………………………………………………………………).</w:t>
      </w:r>
      <w:r w:rsidRPr="0061442D">
        <w:rPr>
          <w:rFonts w:ascii="Open Sans" w:hAnsi="Open Sans" w:cs="Open Sans"/>
          <w:b/>
          <w:szCs w:val="22"/>
        </w:rPr>
        <w:t xml:space="preserve"> </w:t>
      </w:r>
    </w:p>
    <w:p w:rsidR="0050294A" w:rsidRPr="0061442D" w:rsidRDefault="0050294A" w:rsidP="0061442D">
      <w:pPr>
        <w:tabs>
          <w:tab w:val="left" w:pos="426"/>
        </w:tabs>
        <w:spacing w:before="120" w:line="276" w:lineRule="auto"/>
        <w:ind w:right="-147"/>
        <w:rPr>
          <w:rFonts w:ascii="Open Sans" w:hAnsi="Open Sans" w:cs="Open Sans"/>
          <w:b/>
          <w:szCs w:val="22"/>
        </w:rPr>
      </w:pPr>
      <w:r w:rsidRPr="0061442D">
        <w:rPr>
          <w:rFonts w:ascii="Open Sans" w:hAnsi="Open Sans" w:cs="Open Sans"/>
          <w:b/>
          <w:szCs w:val="22"/>
        </w:rPr>
        <w:t xml:space="preserve">Kryterium </w:t>
      </w:r>
      <w:proofErr w:type="spellStart"/>
      <w:r w:rsidRPr="0061442D">
        <w:rPr>
          <w:rFonts w:ascii="Open Sans" w:hAnsi="Open Sans" w:cs="Open Sans"/>
          <w:b/>
          <w:szCs w:val="22"/>
        </w:rPr>
        <w:t>pozacenowe</w:t>
      </w:r>
      <w:proofErr w:type="spellEnd"/>
      <w:r w:rsidRPr="0061442D">
        <w:rPr>
          <w:rFonts w:ascii="Open Sans" w:hAnsi="Open Sans" w:cs="Open Sans"/>
          <w:b/>
          <w:szCs w:val="22"/>
        </w:rPr>
        <w:t>:</w:t>
      </w:r>
    </w:p>
    <w:p w:rsidR="00CD17AD" w:rsidRPr="0061442D" w:rsidRDefault="00215A48" w:rsidP="001B0E60">
      <w:pPr>
        <w:numPr>
          <w:ilvl w:val="0"/>
          <w:numId w:val="52"/>
        </w:numPr>
        <w:spacing w:before="120" w:line="276" w:lineRule="auto"/>
        <w:ind w:left="426" w:right="66"/>
        <w:rPr>
          <w:rFonts w:ascii="Open Sans" w:hAnsi="Open Sans" w:cs="Open Sans"/>
          <w:snapToGrid w:val="0"/>
          <w:szCs w:val="22"/>
        </w:rPr>
      </w:pPr>
      <w:r w:rsidRPr="0061442D">
        <w:rPr>
          <w:rFonts w:ascii="Open Sans" w:hAnsi="Open Sans" w:cs="Open Sans"/>
          <w:snapToGrid w:val="0"/>
          <w:szCs w:val="22"/>
        </w:rPr>
        <w:t xml:space="preserve">Deklaruje </w:t>
      </w:r>
      <w:r w:rsidRPr="0061442D">
        <w:rPr>
          <w:rFonts w:ascii="Open Sans" w:hAnsi="Open Sans" w:cs="Open Sans"/>
          <w:b/>
          <w:snapToGrid w:val="0"/>
          <w:szCs w:val="22"/>
        </w:rPr>
        <w:t>zatrudnienie …… os</w:t>
      </w:r>
      <w:r w:rsidR="00A647EE">
        <w:rPr>
          <w:rFonts w:ascii="Open Sans" w:hAnsi="Open Sans" w:cs="Open Sans"/>
          <w:b/>
          <w:snapToGrid w:val="0"/>
          <w:szCs w:val="22"/>
        </w:rPr>
        <w:t>oby</w:t>
      </w:r>
      <w:r w:rsidRPr="0061442D">
        <w:rPr>
          <w:rFonts w:ascii="Open Sans" w:hAnsi="Open Sans" w:cs="Open Sans"/>
          <w:snapToGrid w:val="0"/>
          <w:szCs w:val="22"/>
        </w:rPr>
        <w:t xml:space="preserve"> zatrudnion</w:t>
      </w:r>
      <w:r w:rsidR="00A647EE">
        <w:rPr>
          <w:rFonts w:ascii="Open Sans" w:hAnsi="Open Sans" w:cs="Open Sans"/>
          <w:snapToGrid w:val="0"/>
          <w:szCs w:val="22"/>
        </w:rPr>
        <w:t>ej</w:t>
      </w:r>
      <w:r w:rsidRPr="0061442D">
        <w:rPr>
          <w:rFonts w:ascii="Open Sans" w:hAnsi="Open Sans" w:cs="Open Sans"/>
          <w:snapToGrid w:val="0"/>
          <w:szCs w:val="22"/>
        </w:rPr>
        <w:t xml:space="preserve"> w PES lub innych podmiotach wymienionych w art. 94 ustawy Pzp.</w:t>
      </w:r>
      <w:r w:rsidR="004F09E3" w:rsidRPr="0061442D">
        <w:rPr>
          <w:rFonts w:ascii="Open Sans" w:hAnsi="Open Sans" w:cs="Open Sans"/>
          <w:snapToGrid w:val="0"/>
          <w:szCs w:val="22"/>
        </w:rPr>
        <w:t xml:space="preserve"> </w:t>
      </w:r>
      <w:r w:rsidR="004D7229" w:rsidRPr="0061442D">
        <w:rPr>
          <w:rFonts w:ascii="Open Sans" w:hAnsi="Open Sans" w:cs="Open Sans"/>
          <w:snapToGrid w:val="0"/>
          <w:szCs w:val="22"/>
        </w:rPr>
        <w:t>J</w:t>
      </w:r>
      <w:r w:rsidR="004F09E3" w:rsidRPr="0061442D">
        <w:rPr>
          <w:rFonts w:ascii="Open Sans" w:hAnsi="Open Sans" w:cs="Open Sans"/>
          <w:snapToGrid w:val="0"/>
          <w:szCs w:val="22"/>
        </w:rPr>
        <w:t xml:space="preserve">est to podmiot (należy wskazać nazwę) …………………………………………………………… i posiada status; …………………………………. </w:t>
      </w:r>
      <w:r w:rsidR="001B0E60" w:rsidRPr="0061442D">
        <w:rPr>
          <w:rFonts w:ascii="Open Sans" w:hAnsi="Open Sans" w:cs="Open Sans"/>
          <w:snapToGrid w:val="0"/>
          <w:szCs w:val="22"/>
        </w:rPr>
        <w:t xml:space="preserve"> </w:t>
      </w:r>
      <w:r w:rsidR="005C2EB0" w:rsidRPr="0061442D">
        <w:rPr>
          <w:rFonts w:ascii="Open Sans" w:hAnsi="Open Sans" w:cs="Open Sans"/>
          <w:snapToGrid w:val="0"/>
          <w:szCs w:val="22"/>
        </w:rPr>
        <w:t xml:space="preserve">wskazaną </w:t>
      </w:r>
      <w:r w:rsidR="001B0E60" w:rsidRPr="0061442D">
        <w:rPr>
          <w:rFonts w:ascii="Open Sans" w:hAnsi="Open Sans" w:cs="Open Sans"/>
          <w:snapToGrid w:val="0"/>
          <w:szCs w:val="22"/>
        </w:rPr>
        <w:t>osob</w:t>
      </w:r>
      <w:r w:rsidR="005C2EB0" w:rsidRPr="0061442D">
        <w:rPr>
          <w:rFonts w:ascii="Open Sans" w:hAnsi="Open Sans" w:cs="Open Sans"/>
          <w:snapToGrid w:val="0"/>
          <w:szCs w:val="22"/>
        </w:rPr>
        <w:t>ą</w:t>
      </w:r>
      <w:r w:rsidR="001B0E60" w:rsidRPr="0061442D">
        <w:rPr>
          <w:rFonts w:ascii="Open Sans" w:hAnsi="Open Sans" w:cs="Open Sans"/>
          <w:snapToGrid w:val="0"/>
          <w:szCs w:val="22"/>
        </w:rPr>
        <w:t xml:space="preserve"> dysponuje na podstawie; </w:t>
      </w:r>
      <w:r w:rsidR="005C2EB0" w:rsidRPr="0061442D">
        <w:rPr>
          <w:rFonts w:ascii="Open Sans" w:hAnsi="Open Sans" w:cs="Open Sans"/>
          <w:snapToGrid w:val="0"/>
          <w:szCs w:val="22"/>
        </w:rPr>
        <w:t xml:space="preserve">oddania do </w:t>
      </w:r>
      <w:r w:rsidR="00CD17AD" w:rsidRPr="0061442D">
        <w:rPr>
          <w:rFonts w:ascii="Open Sans" w:hAnsi="Open Sans" w:cs="Open Sans"/>
          <w:snapToGrid w:val="0"/>
          <w:szCs w:val="22"/>
        </w:rPr>
        <w:t>d</w:t>
      </w:r>
      <w:r w:rsidR="005C2EB0" w:rsidRPr="0061442D">
        <w:rPr>
          <w:rFonts w:ascii="Open Sans" w:hAnsi="Open Sans" w:cs="Open Sans"/>
          <w:snapToGrid w:val="0"/>
          <w:szCs w:val="22"/>
        </w:rPr>
        <w:t>yspozycji</w:t>
      </w:r>
      <w:r w:rsidR="00CD17AD" w:rsidRPr="0061442D">
        <w:rPr>
          <w:rFonts w:ascii="Open Sans" w:hAnsi="Open Sans" w:cs="Open Sans"/>
          <w:snapToGrid w:val="0"/>
          <w:szCs w:val="22"/>
        </w:rPr>
        <w:t xml:space="preserve"> </w:t>
      </w:r>
      <w:r w:rsidR="005C2EB0" w:rsidRPr="0061442D">
        <w:rPr>
          <w:rFonts w:ascii="Open Sans" w:hAnsi="Open Sans" w:cs="Open Sans"/>
          <w:snapToGrid w:val="0"/>
          <w:szCs w:val="22"/>
        </w:rPr>
        <w:t xml:space="preserve">/zatrudnia na podstawie umowy o pracę za zgodą PES lub podmiotu wymienionego w art. 94 ustawy Pzp (zaznaczyć właściwe) </w:t>
      </w:r>
    </w:p>
    <w:p w:rsidR="0061442D" w:rsidRPr="0061442D" w:rsidRDefault="005C2EB0" w:rsidP="0061442D">
      <w:pPr>
        <w:spacing w:before="120" w:line="276" w:lineRule="auto"/>
        <w:ind w:left="426" w:right="66"/>
        <w:rPr>
          <w:rFonts w:ascii="Open Sans" w:hAnsi="Open Sans" w:cs="Open Sans"/>
          <w:b/>
          <w:szCs w:val="22"/>
        </w:rPr>
      </w:pPr>
      <w:r w:rsidRPr="0061442D">
        <w:rPr>
          <w:rFonts w:ascii="Open Sans" w:hAnsi="Open Sans" w:cs="Open Sans"/>
          <w:snapToGrid w:val="0"/>
          <w:szCs w:val="22"/>
        </w:rPr>
        <w:t>lub inna forma prawna zatrudnienia</w:t>
      </w:r>
      <w:r w:rsidR="004D7229" w:rsidRPr="0061442D">
        <w:rPr>
          <w:rFonts w:ascii="Open Sans" w:hAnsi="Open Sans" w:cs="Open Sans"/>
          <w:snapToGrid w:val="0"/>
          <w:szCs w:val="22"/>
        </w:rPr>
        <w:t xml:space="preserve"> zadeklarowan</w:t>
      </w:r>
      <w:r w:rsidR="00A647EE">
        <w:rPr>
          <w:rFonts w:ascii="Open Sans" w:hAnsi="Open Sans" w:cs="Open Sans"/>
          <w:snapToGrid w:val="0"/>
          <w:szCs w:val="22"/>
        </w:rPr>
        <w:t>ej</w:t>
      </w:r>
      <w:r w:rsidR="004D7229" w:rsidRPr="0061442D">
        <w:rPr>
          <w:rFonts w:ascii="Open Sans" w:hAnsi="Open Sans" w:cs="Open Sans"/>
          <w:snapToGrid w:val="0"/>
          <w:szCs w:val="22"/>
        </w:rPr>
        <w:t xml:space="preserve"> os</w:t>
      </w:r>
      <w:r w:rsidR="00A647EE">
        <w:rPr>
          <w:rFonts w:ascii="Open Sans" w:hAnsi="Open Sans" w:cs="Open Sans"/>
          <w:snapToGrid w:val="0"/>
          <w:szCs w:val="22"/>
        </w:rPr>
        <w:t>oby</w:t>
      </w:r>
      <w:r w:rsidR="004D7229" w:rsidRPr="0061442D">
        <w:rPr>
          <w:rFonts w:ascii="Open Sans" w:hAnsi="Open Sans" w:cs="Open Sans"/>
          <w:snapToGrid w:val="0"/>
          <w:szCs w:val="22"/>
        </w:rPr>
        <w:t xml:space="preserve"> do zatrudnienia</w:t>
      </w:r>
      <w:r w:rsidRPr="0061442D">
        <w:rPr>
          <w:rFonts w:ascii="Open Sans" w:hAnsi="Open Sans" w:cs="Open Sans"/>
          <w:snapToGrid w:val="0"/>
          <w:szCs w:val="22"/>
        </w:rPr>
        <w:t xml:space="preserve">  </w:t>
      </w:r>
      <w:r w:rsidR="004F09E3" w:rsidRPr="0061442D">
        <w:rPr>
          <w:rFonts w:ascii="Open Sans" w:hAnsi="Open Sans" w:cs="Open Sans"/>
          <w:snapToGrid w:val="0"/>
          <w:szCs w:val="22"/>
        </w:rPr>
        <w:t>………………………………………………(</w:t>
      </w:r>
      <w:r w:rsidRPr="0061442D">
        <w:rPr>
          <w:rFonts w:ascii="Open Sans" w:hAnsi="Open Sans" w:cs="Open Sans"/>
          <w:snapToGrid w:val="0"/>
          <w:szCs w:val="22"/>
        </w:rPr>
        <w:t>należy wymienić formę prawną pozwalającą a rzeczywisty dostęp do osoby</w:t>
      </w:r>
      <w:r w:rsidR="004F09E3" w:rsidRPr="0061442D">
        <w:rPr>
          <w:rFonts w:ascii="Open Sans" w:hAnsi="Open Sans" w:cs="Open Sans"/>
          <w:snapToGrid w:val="0"/>
          <w:szCs w:val="22"/>
        </w:rPr>
        <w:t xml:space="preserve"> zatrudnianej</w:t>
      </w:r>
      <w:r w:rsidRPr="0061442D">
        <w:rPr>
          <w:rFonts w:ascii="Open Sans" w:hAnsi="Open Sans" w:cs="Open Sans"/>
          <w:snapToGrid w:val="0"/>
          <w:szCs w:val="22"/>
        </w:rPr>
        <w:t xml:space="preserve"> z</w:t>
      </w:r>
      <w:r w:rsidR="004F09E3" w:rsidRPr="0061442D">
        <w:rPr>
          <w:rFonts w:ascii="Open Sans" w:hAnsi="Open Sans" w:cs="Open Sans"/>
          <w:snapToGrid w:val="0"/>
          <w:szCs w:val="22"/>
        </w:rPr>
        <w:t>a</w:t>
      </w:r>
      <w:r w:rsidRPr="0061442D">
        <w:rPr>
          <w:rFonts w:ascii="Open Sans" w:hAnsi="Open Sans" w:cs="Open Sans"/>
          <w:snapToGrid w:val="0"/>
          <w:szCs w:val="22"/>
        </w:rPr>
        <w:t xml:space="preserve"> zgodą wskazanych</w:t>
      </w:r>
      <w:r w:rsidR="004F09E3" w:rsidRPr="0061442D">
        <w:rPr>
          <w:rFonts w:ascii="Open Sans" w:hAnsi="Open Sans" w:cs="Open Sans"/>
          <w:snapToGrid w:val="0"/>
          <w:szCs w:val="22"/>
        </w:rPr>
        <w:t xml:space="preserve"> powyżej</w:t>
      </w:r>
      <w:r w:rsidRPr="0061442D">
        <w:rPr>
          <w:rFonts w:ascii="Open Sans" w:hAnsi="Open Sans" w:cs="Open Sans"/>
          <w:snapToGrid w:val="0"/>
          <w:szCs w:val="22"/>
        </w:rPr>
        <w:t xml:space="preserve"> podmiotów</w:t>
      </w:r>
      <w:r w:rsidR="00BA46EC" w:rsidRPr="0061442D">
        <w:rPr>
          <w:rFonts w:ascii="Open Sans" w:hAnsi="Open Sans" w:cs="Open Sans"/>
          <w:snapToGrid w:val="0"/>
          <w:szCs w:val="22"/>
        </w:rPr>
        <w:t>)</w:t>
      </w:r>
      <w:r w:rsidRPr="0061442D">
        <w:rPr>
          <w:rFonts w:ascii="Open Sans" w:hAnsi="Open Sans" w:cs="Open Sans"/>
          <w:snapToGrid w:val="0"/>
          <w:szCs w:val="22"/>
        </w:rPr>
        <w:t xml:space="preserve">. </w:t>
      </w:r>
      <w:r w:rsidR="004F09E3" w:rsidRPr="0061442D">
        <w:rPr>
          <w:rFonts w:ascii="Open Sans" w:hAnsi="Open Sans" w:cs="Open Sans"/>
          <w:snapToGrid w:val="0"/>
          <w:szCs w:val="22"/>
        </w:rPr>
        <w:t>N</w:t>
      </w:r>
      <w:r w:rsidRPr="0061442D">
        <w:rPr>
          <w:rFonts w:ascii="Open Sans" w:hAnsi="Open Sans" w:cs="Open Sans"/>
          <w:snapToGrid w:val="0"/>
          <w:szCs w:val="22"/>
        </w:rPr>
        <w:t xml:space="preserve">ależy mieć na uwadze że kryterium ma wspierać </w:t>
      </w:r>
      <w:r w:rsidR="004D7229" w:rsidRPr="0061442D">
        <w:rPr>
          <w:rFonts w:ascii="Open Sans" w:hAnsi="Open Sans" w:cs="Open Sans"/>
          <w:snapToGrid w:val="0"/>
          <w:szCs w:val="22"/>
        </w:rPr>
        <w:t>osob</w:t>
      </w:r>
      <w:r w:rsidR="005A6099">
        <w:rPr>
          <w:rFonts w:ascii="Open Sans" w:hAnsi="Open Sans" w:cs="Open Sans"/>
          <w:snapToGrid w:val="0"/>
          <w:szCs w:val="22"/>
        </w:rPr>
        <w:t xml:space="preserve">ę </w:t>
      </w:r>
      <w:r w:rsidR="004F09E3" w:rsidRPr="0061442D">
        <w:rPr>
          <w:rFonts w:ascii="Open Sans" w:hAnsi="Open Sans" w:cs="Open Sans"/>
          <w:snapToGrid w:val="0"/>
          <w:szCs w:val="22"/>
        </w:rPr>
        <w:t>punktowan</w:t>
      </w:r>
      <w:r w:rsidR="005A6099">
        <w:rPr>
          <w:rFonts w:ascii="Open Sans" w:hAnsi="Open Sans" w:cs="Open Sans"/>
          <w:snapToGrid w:val="0"/>
          <w:szCs w:val="22"/>
        </w:rPr>
        <w:t>ą</w:t>
      </w:r>
      <w:r w:rsidR="004F09E3" w:rsidRPr="0061442D">
        <w:rPr>
          <w:rFonts w:ascii="Open Sans" w:hAnsi="Open Sans" w:cs="Open Sans"/>
          <w:snapToGrid w:val="0"/>
          <w:szCs w:val="22"/>
        </w:rPr>
        <w:t xml:space="preserve"> </w:t>
      </w:r>
      <w:r w:rsidR="004D7229" w:rsidRPr="0061442D">
        <w:rPr>
          <w:rFonts w:ascii="Open Sans" w:hAnsi="Open Sans" w:cs="Open Sans"/>
          <w:snapToGrid w:val="0"/>
          <w:szCs w:val="22"/>
        </w:rPr>
        <w:t>bezpośrednio</w:t>
      </w:r>
      <w:r w:rsidR="00BA46EC" w:rsidRPr="0061442D">
        <w:rPr>
          <w:rFonts w:ascii="Open Sans" w:hAnsi="Open Sans" w:cs="Open Sans"/>
          <w:snapToGrid w:val="0"/>
          <w:szCs w:val="22"/>
        </w:rPr>
        <w:t>, któr</w:t>
      </w:r>
      <w:r w:rsidR="005A6099">
        <w:rPr>
          <w:rFonts w:ascii="Open Sans" w:hAnsi="Open Sans" w:cs="Open Sans"/>
          <w:snapToGrid w:val="0"/>
          <w:szCs w:val="22"/>
        </w:rPr>
        <w:t>a</w:t>
      </w:r>
      <w:r w:rsidR="00BA46EC" w:rsidRPr="0061442D">
        <w:rPr>
          <w:rFonts w:ascii="Open Sans" w:hAnsi="Open Sans" w:cs="Open Sans"/>
          <w:snapToGrid w:val="0"/>
          <w:szCs w:val="22"/>
        </w:rPr>
        <w:t xml:space="preserve"> będ</w:t>
      </w:r>
      <w:r w:rsidR="005A6099">
        <w:rPr>
          <w:rFonts w:ascii="Open Sans" w:hAnsi="Open Sans" w:cs="Open Sans"/>
          <w:snapToGrid w:val="0"/>
          <w:szCs w:val="22"/>
        </w:rPr>
        <w:t xml:space="preserve">zie </w:t>
      </w:r>
      <w:r w:rsidR="00BA46EC" w:rsidRPr="0061442D">
        <w:rPr>
          <w:rFonts w:ascii="Open Sans" w:hAnsi="Open Sans" w:cs="Open Sans"/>
          <w:snapToGrid w:val="0"/>
          <w:szCs w:val="22"/>
        </w:rPr>
        <w:t>w trakcie realizacji zamówienia faktycznie wyko</w:t>
      </w:r>
      <w:r w:rsidR="005A6099">
        <w:rPr>
          <w:rFonts w:ascii="Open Sans" w:hAnsi="Open Sans" w:cs="Open Sans"/>
          <w:snapToGrid w:val="0"/>
          <w:szCs w:val="22"/>
        </w:rPr>
        <w:t xml:space="preserve">nywać obowiązki jej powierzone </w:t>
      </w:r>
      <w:r w:rsidR="00BA46EC" w:rsidRPr="0061442D">
        <w:rPr>
          <w:rFonts w:ascii="Open Sans" w:hAnsi="Open Sans" w:cs="Open Sans"/>
          <w:snapToGrid w:val="0"/>
          <w:szCs w:val="22"/>
        </w:rPr>
        <w:t>przez Wykonawc</w:t>
      </w:r>
      <w:r w:rsidR="005A6099">
        <w:rPr>
          <w:rFonts w:ascii="Open Sans" w:hAnsi="Open Sans" w:cs="Open Sans"/>
          <w:snapToGrid w:val="0"/>
          <w:szCs w:val="22"/>
        </w:rPr>
        <w:t>ę</w:t>
      </w:r>
      <w:r w:rsidR="00BA46EC" w:rsidRPr="0061442D">
        <w:rPr>
          <w:rFonts w:ascii="Open Sans" w:hAnsi="Open Sans" w:cs="Open Sans"/>
          <w:snapToGrid w:val="0"/>
          <w:szCs w:val="22"/>
        </w:rPr>
        <w:t>, więc ustalenie faktycznego dostępu do tych osób jest konieczne</w:t>
      </w:r>
      <w:r w:rsidR="004D7229" w:rsidRPr="0061442D">
        <w:rPr>
          <w:rFonts w:ascii="Open Sans" w:hAnsi="Open Sans" w:cs="Open Sans"/>
          <w:snapToGrid w:val="0"/>
          <w:szCs w:val="22"/>
        </w:rPr>
        <w:t>.</w:t>
      </w:r>
    </w:p>
    <w:p w:rsidR="0050294A" w:rsidRPr="0061442D" w:rsidRDefault="00CD17AD" w:rsidP="0029298F">
      <w:pPr>
        <w:spacing w:line="276" w:lineRule="auto"/>
        <w:ind w:left="-641" w:right="66" w:firstLine="641"/>
        <w:rPr>
          <w:rFonts w:ascii="Open Sans" w:hAnsi="Open Sans" w:cs="Open Sans"/>
          <w:b/>
          <w:szCs w:val="22"/>
        </w:rPr>
      </w:pPr>
      <w:r w:rsidRPr="0061442D">
        <w:rPr>
          <w:rFonts w:ascii="Open Sans" w:hAnsi="Open Sans" w:cs="Open Sans"/>
          <w:b/>
          <w:szCs w:val="22"/>
        </w:rPr>
        <w:lastRenderedPageBreak/>
        <w:t xml:space="preserve"> </w:t>
      </w:r>
      <w:r w:rsidR="0050294A" w:rsidRPr="0061442D">
        <w:rPr>
          <w:rFonts w:ascii="Open Sans" w:hAnsi="Open Sans" w:cs="Open Sans"/>
          <w:b/>
          <w:szCs w:val="22"/>
        </w:rPr>
        <w:t>UWAGA!</w:t>
      </w:r>
    </w:p>
    <w:p w:rsidR="0050294A" w:rsidRPr="0061442D" w:rsidRDefault="0050294A" w:rsidP="0029298F">
      <w:pPr>
        <w:spacing w:line="276" w:lineRule="auto"/>
        <w:ind w:right="66"/>
        <w:rPr>
          <w:rFonts w:ascii="Open Sans" w:hAnsi="Open Sans" w:cs="Open Sans"/>
          <w:b/>
          <w:szCs w:val="22"/>
        </w:rPr>
      </w:pPr>
      <w:r w:rsidRPr="0061442D">
        <w:rPr>
          <w:rFonts w:ascii="Open Sans" w:hAnsi="Open Sans" w:cs="Open Sans"/>
          <w:b/>
          <w:szCs w:val="22"/>
        </w:rPr>
        <w:t xml:space="preserve">W rozdziale XV ust. </w:t>
      </w:r>
      <w:r w:rsidR="00A647EE">
        <w:rPr>
          <w:rFonts w:ascii="Open Sans" w:hAnsi="Open Sans" w:cs="Open Sans"/>
          <w:b/>
          <w:szCs w:val="22"/>
        </w:rPr>
        <w:t>4</w:t>
      </w:r>
      <w:r w:rsidRPr="0061442D">
        <w:rPr>
          <w:rFonts w:ascii="Open Sans" w:hAnsi="Open Sans" w:cs="Open Sans"/>
          <w:b/>
          <w:szCs w:val="22"/>
        </w:rPr>
        <w:t xml:space="preserve"> SWZ Zamawiający wymaga złożenia wraz z ofertą informacji o powstaniu Zamawiającego 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29298F" w:rsidRPr="0061442D" w:rsidRDefault="0050294A" w:rsidP="0061442D">
      <w:pPr>
        <w:tabs>
          <w:tab w:val="left" w:pos="426"/>
        </w:tabs>
        <w:spacing w:after="240" w:line="276" w:lineRule="auto"/>
        <w:ind w:hanging="425"/>
        <w:rPr>
          <w:rFonts w:ascii="Open Sans" w:hAnsi="Open Sans" w:cs="Open Sans"/>
          <w:b/>
          <w:szCs w:val="22"/>
        </w:rPr>
      </w:pPr>
      <w:r w:rsidRPr="0061442D">
        <w:rPr>
          <w:rFonts w:ascii="Open Sans" w:hAnsi="Open Sans" w:cs="Open Sans"/>
          <w:b/>
          <w:szCs w:val="22"/>
        </w:rPr>
        <w:tab/>
        <w:t>Niezłożenie przez Wykonawcę informacji będzie oznaczało, że taki obowiązek nie powstaje</w:t>
      </w:r>
      <w:r w:rsidR="0061442D">
        <w:rPr>
          <w:rFonts w:ascii="Open Sans" w:hAnsi="Open Sans" w:cs="Open Sans"/>
          <w:b/>
          <w:szCs w:val="22"/>
        </w:rPr>
        <w:t>.</w:t>
      </w:r>
    </w:p>
    <w:p w:rsidR="00434034" w:rsidRPr="0061442D" w:rsidRDefault="00434034" w:rsidP="0050294A">
      <w:pPr>
        <w:numPr>
          <w:ilvl w:val="0"/>
          <w:numId w:val="43"/>
        </w:numPr>
        <w:spacing w:line="276" w:lineRule="auto"/>
        <w:ind w:left="426" w:hanging="426"/>
        <w:rPr>
          <w:rFonts w:ascii="Open Sans" w:hAnsi="Open Sans" w:cs="Open Sans"/>
          <w:szCs w:val="22"/>
          <w:u w:val="single"/>
        </w:rPr>
      </w:pPr>
      <w:r w:rsidRPr="0061442D">
        <w:rPr>
          <w:rFonts w:ascii="Open Sans" w:hAnsi="Open Sans" w:cs="Open Sans"/>
          <w:b/>
          <w:szCs w:val="22"/>
          <w:u w:val="single"/>
        </w:rPr>
        <w:t>Dane dotyczące Wykonawcy:</w:t>
      </w:r>
    </w:p>
    <w:p w:rsidR="00434034" w:rsidRPr="0061442D" w:rsidRDefault="0050294A" w:rsidP="0050294A">
      <w:pPr>
        <w:tabs>
          <w:tab w:val="left" w:pos="426"/>
        </w:tabs>
        <w:spacing w:line="276" w:lineRule="auto"/>
        <w:ind w:left="567" w:hanging="567"/>
        <w:rPr>
          <w:rFonts w:ascii="Open Sans" w:hAnsi="Open Sans" w:cs="Open Sans"/>
          <w:szCs w:val="22"/>
        </w:rPr>
      </w:pPr>
      <w:r w:rsidRPr="0061442D">
        <w:rPr>
          <w:rFonts w:ascii="Open Sans" w:hAnsi="Open Sans" w:cs="Open Sans"/>
          <w:szCs w:val="22"/>
        </w:rPr>
        <w:tab/>
      </w:r>
      <w:r w:rsidR="00434034" w:rsidRPr="0061442D">
        <w:rPr>
          <w:rFonts w:ascii="Open Sans" w:hAnsi="Open Sans" w:cs="Open Sans"/>
          <w:szCs w:val="22"/>
        </w:rPr>
        <w:t xml:space="preserve">Imię Nazwisko osoby (osób) upoważnionych do podpisania umowy: </w:t>
      </w:r>
    </w:p>
    <w:p w:rsidR="00434034" w:rsidRPr="0061442D" w:rsidRDefault="0050294A" w:rsidP="0050294A">
      <w:pPr>
        <w:tabs>
          <w:tab w:val="left" w:pos="426"/>
        </w:tabs>
        <w:spacing w:line="276" w:lineRule="auto"/>
        <w:ind w:left="567" w:hanging="567"/>
        <w:rPr>
          <w:rFonts w:ascii="Open Sans" w:hAnsi="Open Sans" w:cs="Open Sans"/>
          <w:szCs w:val="22"/>
          <w:lang w:val="de-DE"/>
        </w:rPr>
      </w:pPr>
      <w:r w:rsidRPr="0061442D">
        <w:rPr>
          <w:rFonts w:ascii="Open Sans" w:hAnsi="Open Sans" w:cs="Open Sans"/>
          <w:szCs w:val="22"/>
          <w:lang w:val="de-DE"/>
        </w:rPr>
        <w:tab/>
      </w:r>
      <w:r w:rsidR="00434034" w:rsidRPr="0061442D">
        <w:rPr>
          <w:rFonts w:ascii="Open Sans" w:hAnsi="Open Sans" w:cs="Open Sans"/>
          <w:szCs w:val="22"/>
          <w:lang w:val="de-DE"/>
        </w:rPr>
        <w:t>…………………………………………………………………………………………………………</w:t>
      </w:r>
    </w:p>
    <w:p w:rsidR="00434034" w:rsidRPr="0061442D" w:rsidRDefault="0050294A" w:rsidP="0050294A">
      <w:pPr>
        <w:tabs>
          <w:tab w:val="left" w:pos="426"/>
        </w:tabs>
        <w:spacing w:line="276" w:lineRule="auto"/>
        <w:ind w:left="567" w:hanging="567"/>
        <w:rPr>
          <w:rFonts w:ascii="Open Sans" w:hAnsi="Open Sans" w:cs="Open Sans"/>
          <w:szCs w:val="22"/>
        </w:rPr>
      </w:pPr>
      <w:r w:rsidRPr="0061442D">
        <w:rPr>
          <w:rFonts w:ascii="Open Sans" w:hAnsi="Open Sans" w:cs="Open Sans"/>
          <w:szCs w:val="22"/>
        </w:rPr>
        <w:tab/>
      </w:r>
      <w:r w:rsidR="000A7E01" w:rsidRPr="0061442D">
        <w:rPr>
          <w:rFonts w:ascii="Open Sans" w:hAnsi="Open Sans" w:cs="Open Sans"/>
          <w:szCs w:val="22"/>
        </w:rPr>
        <w:t xml:space="preserve">Numer telefonu: </w:t>
      </w:r>
      <w:r w:rsidR="00434034" w:rsidRPr="0061442D">
        <w:rPr>
          <w:rFonts w:ascii="Open Sans" w:hAnsi="Open Sans" w:cs="Open Sans"/>
          <w:szCs w:val="22"/>
        </w:rPr>
        <w:t>.…/ ………………</w:t>
      </w:r>
      <w:r w:rsidR="005C25E4" w:rsidRPr="0061442D">
        <w:rPr>
          <w:rFonts w:ascii="Open Sans" w:hAnsi="Open Sans" w:cs="Open Sans"/>
          <w:szCs w:val="22"/>
        </w:rPr>
        <w:t>…...</w:t>
      </w:r>
      <w:r w:rsidR="00434034" w:rsidRPr="0061442D">
        <w:rPr>
          <w:rFonts w:ascii="Open Sans" w:hAnsi="Open Sans" w:cs="Open Sans"/>
          <w:szCs w:val="22"/>
        </w:rPr>
        <w:t>……</w:t>
      </w:r>
    </w:p>
    <w:p w:rsidR="00434034" w:rsidRPr="0061442D" w:rsidRDefault="0050294A" w:rsidP="0050294A">
      <w:pPr>
        <w:tabs>
          <w:tab w:val="left" w:pos="426"/>
        </w:tabs>
        <w:spacing w:line="276" w:lineRule="auto"/>
        <w:ind w:left="567" w:hanging="567"/>
        <w:rPr>
          <w:rFonts w:ascii="Open Sans" w:hAnsi="Open Sans" w:cs="Open Sans"/>
          <w:szCs w:val="22"/>
          <w:lang w:val="en-US"/>
        </w:rPr>
      </w:pPr>
      <w:r w:rsidRPr="0061442D">
        <w:rPr>
          <w:rFonts w:ascii="Open Sans" w:hAnsi="Open Sans" w:cs="Open Sans"/>
          <w:szCs w:val="22"/>
          <w:lang w:val="en-US"/>
        </w:rPr>
        <w:tab/>
      </w:r>
      <w:proofErr w:type="spellStart"/>
      <w:r w:rsidR="000A7E01" w:rsidRPr="0061442D">
        <w:rPr>
          <w:rFonts w:ascii="Open Sans" w:hAnsi="Open Sans" w:cs="Open Sans"/>
          <w:szCs w:val="22"/>
          <w:lang w:val="en-US"/>
        </w:rPr>
        <w:t>Numer</w:t>
      </w:r>
      <w:proofErr w:type="spellEnd"/>
      <w:r w:rsidR="000A7E01" w:rsidRPr="0061442D">
        <w:rPr>
          <w:rFonts w:ascii="Open Sans" w:hAnsi="Open Sans" w:cs="Open Sans"/>
          <w:szCs w:val="22"/>
          <w:lang w:val="en-US"/>
        </w:rPr>
        <w:t xml:space="preserve"> REGON: </w:t>
      </w:r>
      <w:r w:rsidR="00434034" w:rsidRPr="0061442D">
        <w:rPr>
          <w:rFonts w:ascii="Open Sans" w:hAnsi="Open Sans" w:cs="Open Sans"/>
          <w:szCs w:val="22"/>
          <w:lang w:val="en-US"/>
        </w:rPr>
        <w:t>.............</w:t>
      </w:r>
      <w:r w:rsidR="000A7E01" w:rsidRPr="0061442D">
        <w:rPr>
          <w:rFonts w:ascii="Open Sans" w:hAnsi="Open Sans" w:cs="Open Sans"/>
          <w:szCs w:val="22"/>
          <w:lang w:val="en-US"/>
        </w:rPr>
        <w:t xml:space="preserve">............................. </w:t>
      </w:r>
      <w:r w:rsidR="00434034" w:rsidRPr="0061442D">
        <w:rPr>
          <w:rFonts w:ascii="Open Sans" w:hAnsi="Open Sans" w:cs="Open Sans"/>
          <w:szCs w:val="22"/>
          <w:lang w:val="en-US"/>
        </w:rPr>
        <w:t>Numer NIP: ..........................................</w:t>
      </w:r>
    </w:p>
    <w:p w:rsidR="00434034" w:rsidRPr="0061442D" w:rsidRDefault="0050294A" w:rsidP="0050294A">
      <w:pPr>
        <w:tabs>
          <w:tab w:val="left" w:pos="426"/>
        </w:tabs>
        <w:spacing w:line="276" w:lineRule="auto"/>
        <w:ind w:left="567" w:hanging="567"/>
        <w:rPr>
          <w:rFonts w:ascii="Open Sans" w:hAnsi="Open Sans" w:cs="Open Sans"/>
          <w:szCs w:val="22"/>
        </w:rPr>
      </w:pPr>
      <w:r w:rsidRPr="0061442D">
        <w:rPr>
          <w:rFonts w:ascii="Open Sans" w:hAnsi="Open Sans" w:cs="Open Sans"/>
          <w:szCs w:val="22"/>
        </w:rPr>
        <w:tab/>
      </w:r>
      <w:r w:rsidR="00434034" w:rsidRPr="0061442D">
        <w:rPr>
          <w:rFonts w:ascii="Open Sans" w:hAnsi="Open Sans" w:cs="Open Sans"/>
          <w:szCs w:val="22"/>
        </w:rPr>
        <w:t>Adres kontaktowy e-mail: ……………………………………………………………</w:t>
      </w:r>
    </w:p>
    <w:p w:rsidR="008F5B2B" w:rsidRPr="0061442D" w:rsidRDefault="0050294A" w:rsidP="0050294A">
      <w:pPr>
        <w:tabs>
          <w:tab w:val="left" w:pos="426"/>
          <w:tab w:val="left" w:pos="1418"/>
        </w:tabs>
        <w:spacing w:line="276" w:lineRule="auto"/>
        <w:ind w:left="426" w:hanging="426"/>
        <w:rPr>
          <w:rFonts w:ascii="Open Sans" w:hAnsi="Open Sans" w:cs="Open Sans"/>
          <w:szCs w:val="22"/>
        </w:rPr>
      </w:pPr>
      <w:r w:rsidRPr="0061442D">
        <w:rPr>
          <w:rFonts w:ascii="Open Sans" w:hAnsi="Open Sans" w:cs="Open Sans"/>
          <w:szCs w:val="22"/>
        </w:rPr>
        <w:tab/>
      </w:r>
      <w:r w:rsidR="008F5B2B" w:rsidRPr="0061442D">
        <w:rPr>
          <w:rFonts w:ascii="Open Sans" w:hAnsi="Open Sans" w:cs="Open Sans"/>
          <w:szCs w:val="22"/>
        </w:rPr>
        <w:t>Adres e-mail Gwaranta do zwrotu wadium: ………………………………………………… (wypełnić w przypadku wnoszenia wadium w formie gwarancji)</w:t>
      </w:r>
    </w:p>
    <w:p w:rsidR="008F5B2B" w:rsidRPr="0061442D" w:rsidRDefault="0050294A" w:rsidP="0050294A">
      <w:pPr>
        <w:tabs>
          <w:tab w:val="left" w:pos="426"/>
          <w:tab w:val="left" w:pos="1418"/>
        </w:tabs>
        <w:spacing w:line="276" w:lineRule="auto"/>
        <w:ind w:left="426" w:hanging="426"/>
        <w:rPr>
          <w:rFonts w:ascii="Open Sans" w:hAnsi="Open Sans" w:cs="Open Sans"/>
          <w:szCs w:val="22"/>
        </w:rPr>
      </w:pPr>
      <w:r w:rsidRPr="0061442D">
        <w:rPr>
          <w:rFonts w:ascii="Open Sans" w:hAnsi="Open Sans" w:cs="Open Sans"/>
          <w:szCs w:val="22"/>
        </w:rPr>
        <w:tab/>
      </w:r>
      <w:r w:rsidR="008F5B2B" w:rsidRPr="0061442D">
        <w:rPr>
          <w:rFonts w:ascii="Open Sans" w:hAnsi="Open Sans" w:cs="Open Sans"/>
          <w:szCs w:val="22"/>
        </w:rPr>
        <w:t>Nr rachunku bankowego na które należy dokonać zwrotu wadium wnoszonego w pieniądzu: …………………………………………….............................................</w:t>
      </w:r>
    </w:p>
    <w:p w:rsidR="00434034" w:rsidRPr="0061442D" w:rsidRDefault="0050294A" w:rsidP="0050294A">
      <w:pPr>
        <w:tabs>
          <w:tab w:val="left" w:pos="426"/>
        </w:tabs>
        <w:spacing w:line="276" w:lineRule="auto"/>
        <w:ind w:left="426" w:hanging="426"/>
        <w:rPr>
          <w:rFonts w:ascii="Open Sans" w:hAnsi="Open Sans" w:cs="Open Sans"/>
          <w:b/>
          <w:szCs w:val="22"/>
        </w:rPr>
      </w:pPr>
      <w:r w:rsidRPr="0061442D">
        <w:rPr>
          <w:rFonts w:ascii="Open Sans" w:hAnsi="Open Sans" w:cs="Open Sans"/>
          <w:b/>
          <w:szCs w:val="22"/>
        </w:rPr>
        <w:tab/>
      </w:r>
      <w:r w:rsidR="001C4E1A" w:rsidRPr="0061442D">
        <w:rPr>
          <w:rFonts w:ascii="Open Sans" w:hAnsi="Open Sans" w:cs="Open Sans"/>
          <w:b/>
          <w:szCs w:val="22"/>
        </w:rPr>
        <w:t>UWAGA:</w:t>
      </w:r>
      <w:r w:rsidR="00434034" w:rsidRPr="0061442D">
        <w:rPr>
          <w:rFonts w:ascii="Open Sans" w:hAnsi="Open Sans" w:cs="Open Sans"/>
          <w:b/>
          <w:szCs w:val="22"/>
        </w:rPr>
        <w:t xml:space="preserve"> proszę podać czytelny; adres e-mail na który </w:t>
      </w:r>
      <w:r w:rsidR="00FB6CDA" w:rsidRPr="0061442D">
        <w:rPr>
          <w:rFonts w:ascii="Open Sans" w:hAnsi="Open Sans" w:cs="Open Sans"/>
          <w:b/>
          <w:szCs w:val="22"/>
        </w:rPr>
        <w:t>W</w:t>
      </w:r>
      <w:r w:rsidR="00434034" w:rsidRPr="0061442D">
        <w:rPr>
          <w:rFonts w:ascii="Open Sans" w:hAnsi="Open Sans" w:cs="Open Sans"/>
          <w:b/>
          <w:szCs w:val="22"/>
        </w:rPr>
        <w:t xml:space="preserve">ykonawca będzie otrzymywał od zamawiającego wszystkie informacje związane z prowadzonym postępowaniem po otwarciu ofert. W związku z przysługującymi środkami ochrony prawnej </w:t>
      </w:r>
      <w:r w:rsidR="00FB6CDA" w:rsidRPr="0061442D">
        <w:rPr>
          <w:rFonts w:ascii="Open Sans" w:hAnsi="Open Sans" w:cs="Open Sans"/>
          <w:b/>
          <w:szCs w:val="22"/>
        </w:rPr>
        <w:t>W</w:t>
      </w:r>
      <w:r w:rsidR="00434034" w:rsidRPr="0061442D">
        <w:rPr>
          <w:rFonts w:ascii="Open Sans" w:hAnsi="Open Sans" w:cs="Open Sans"/>
          <w:b/>
          <w:szCs w:val="22"/>
        </w:rPr>
        <w:t>ykonawcy, liczonymi od dnia przekazania informacji należy upewn</w:t>
      </w:r>
      <w:r w:rsidR="00D05361" w:rsidRPr="0061442D">
        <w:rPr>
          <w:rFonts w:ascii="Open Sans" w:hAnsi="Open Sans" w:cs="Open Sans"/>
          <w:b/>
          <w:szCs w:val="22"/>
        </w:rPr>
        <w:t xml:space="preserve">ić się, że podany adres </w:t>
      </w:r>
      <w:r w:rsidR="00FB6CDA" w:rsidRPr="0061442D">
        <w:rPr>
          <w:rFonts w:ascii="Open Sans" w:hAnsi="Open Sans" w:cs="Open Sans"/>
          <w:b/>
          <w:szCs w:val="22"/>
        </w:rPr>
        <w:t>e-mail</w:t>
      </w:r>
      <w:r w:rsidR="00434034" w:rsidRPr="0061442D">
        <w:rPr>
          <w:rFonts w:ascii="Open Sans" w:hAnsi="Open Sans" w:cs="Open Sans"/>
          <w:b/>
          <w:szCs w:val="22"/>
        </w:rPr>
        <w:t xml:space="preserve"> funkcjonuje w sposób poprawny.</w:t>
      </w:r>
    </w:p>
    <w:p w:rsidR="00434034" w:rsidRPr="0061442D" w:rsidRDefault="00434034" w:rsidP="0050294A">
      <w:pPr>
        <w:numPr>
          <w:ilvl w:val="0"/>
          <w:numId w:val="43"/>
        </w:numPr>
        <w:spacing w:line="276" w:lineRule="auto"/>
        <w:ind w:left="426" w:hanging="426"/>
        <w:rPr>
          <w:rFonts w:ascii="Open Sans" w:hAnsi="Open Sans" w:cs="Open Sans"/>
          <w:b/>
          <w:szCs w:val="22"/>
        </w:rPr>
      </w:pPr>
      <w:r w:rsidRPr="0061442D">
        <w:rPr>
          <w:rFonts w:ascii="Open Sans" w:hAnsi="Open Sans" w:cs="Open Sans"/>
          <w:snapToGrid w:val="0"/>
          <w:szCs w:val="22"/>
        </w:rPr>
        <w:t xml:space="preserve">Termin wykonania zamówienia zgodnie z zapisami w </w:t>
      </w:r>
      <w:r w:rsidR="00FB6CDA" w:rsidRPr="0061442D">
        <w:rPr>
          <w:rFonts w:ascii="Open Sans" w:hAnsi="Open Sans" w:cs="Open Sans"/>
          <w:snapToGrid w:val="0"/>
          <w:szCs w:val="22"/>
        </w:rPr>
        <w:t>rozdziale</w:t>
      </w:r>
      <w:r w:rsidRPr="0061442D">
        <w:rPr>
          <w:rFonts w:ascii="Open Sans" w:hAnsi="Open Sans" w:cs="Open Sans"/>
          <w:snapToGrid w:val="0"/>
          <w:szCs w:val="22"/>
        </w:rPr>
        <w:t xml:space="preserve"> </w:t>
      </w:r>
      <w:r w:rsidR="00FB6CDA" w:rsidRPr="0061442D">
        <w:rPr>
          <w:rFonts w:ascii="Open Sans" w:hAnsi="Open Sans" w:cs="Open Sans"/>
          <w:snapToGrid w:val="0"/>
          <w:szCs w:val="22"/>
        </w:rPr>
        <w:t>IV</w:t>
      </w:r>
      <w:r w:rsidRPr="0061442D">
        <w:rPr>
          <w:rFonts w:ascii="Open Sans" w:hAnsi="Open Sans" w:cs="Open Sans"/>
          <w:snapToGrid w:val="0"/>
          <w:szCs w:val="22"/>
        </w:rPr>
        <w:t xml:space="preserve"> SWZ</w:t>
      </w:r>
      <w:r w:rsidRPr="0061442D">
        <w:rPr>
          <w:rFonts w:ascii="Open Sans" w:eastAsia="Times-Roman" w:hAnsi="Open Sans" w:cs="Open Sans"/>
          <w:b/>
          <w:szCs w:val="22"/>
        </w:rPr>
        <w:t>.</w:t>
      </w:r>
    </w:p>
    <w:p w:rsidR="00434034" w:rsidRPr="0061442D" w:rsidRDefault="00434034" w:rsidP="0050294A">
      <w:pPr>
        <w:numPr>
          <w:ilvl w:val="0"/>
          <w:numId w:val="43"/>
        </w:numPr>
        <w:spacing w:line="276" w:lineRule="auto"/>
        <w:ind w:left="426" w:hanging="426"/>
        <w:rPr>
          <w:rFonts w:ascii="Open Sans" w:hAnsi="Open Sans" w:cs="Open Sans"/>
          <w:b/>
          <w:szCs w:val="22"/>
        </w:rPr>
      </w:pPr>
      <w:r w:rsidRPr="0061442D">
        <w:rPr>
          <w:rFonts w:ascii="Open Sans" w:hAnsi="Open Sans" w:cs="Open Sans"/>
          <w:snapToGrid w:val="0"/>
          <w:szCs w:val="22"/>
        </w:rPr>
        <w:t xml:space="preserve">Warunki płatności </w:t>
      </w:r>
      <w:r w:rsidRPr="0061442D">
        <w:rPr>
          <w:rFonts w:ascii="Open Sans" w:hAnsi="Open Sans" w:cs="Open Sans"/>
          <w:szCs w:val="22"/>
        </w:rPr>
        <w:t>będą zgodne z wzorem umowy będącym załącznikiem do SWZ.</w:t>
      </w:r>
    </w:p>
    <w:p w:rsidR="00434034" w:rsidRPr="0061442D" w:rsidRDefault="00434034" w:rsidP="0050294A">
      <w:pPr>
        <w:numPr>
          <w:ilvl w:val="0"/>
          <w:numId w:val="43"/>
        </w:numPr>
        <w:spacing w:line="276" w:lineRule="auto"/>
        <w:ind w:left="426" w:hanging="426"/>
        <w:rPr>
          <w:rFonts w:ascii="Open Sans" w:hAnsi="Open Sans" w:cs="Open Sans"/>
          <w:b/>
          <w:szCs w:val="22"/>
        </w:rPr>
      </w:pPr>
      <w:r w:rsidRPr="0061442D">
        <w:rPr>
          <w:rFonts w:ascii="Open Sans" w:hAnsi="Open Sans" w:cs="Open Sans"/>
          <w:szCs w:val="22"/>
        </w:rPr>
        <w:t>Oświadczamy, że zapoznaliśm</w:t>
      </w:r>
      <w:r w:rsidR="00FB6CDA" w:rsidRPr="0061442D">
        <w:rPr>
          <w:rFonts w:ascii="Open Sans" w:hAnsi="Open Sans" w:cs="Open Sans"/>
          <w:szCs w:val="22"/>
        </w:rPr>
        <w:t xml:space="preserve">y się ze specyfikacją </w:t>
      </w:r>
      <w:r w:rsidRPr="0061442D">
        <w:rPr>
          <w:rFonts w:ascii="Open Sans" w:hAnsi="Open Sans" w:cs="Open Sans"/>
          <w:szCs w:val="22"/>
        </w:rPr>
        <w:t>warunków zamówienia, w tym z wzorem umowy w sprawie zamówienia publicznego i uzyskaliśmy wszelkie informacje niezbędne do przygotowania niniejszej oferty. Przedst</w:t>
      </w:r>
      <w:r w:rsidR="00FB6CDA" w:rsidRPr="0061442D">
        <w:rPr>
          <w:rFonts w:ascii="Open Sans" w:hAnsi="Open Sans" w:cs="Open Sans"/>
          <w:szCs w:val="22"/>
        </w:rPr>
        <w:t xml:space="preserve">awione w specyfikacji </w:t>
      </w:r>
      <w:r w:rsidRPr="0061442D">
        <w:rPr>
          <w:rFonts w:ascii="Open Sans" w:hAnsi="Open Sans" w:cs="Open Sans"/>
          <w:szCs w:val="22"/>
        </w:rPr>
        <w:t>warunków zamówienia warunki zawarcia umowy oraz wzór umowy zostały przez nas zaakceptowane.</w:t>
      </w:r>
    </w:p>
    <w:p w:rsidR="005B0016" w:rsidRPr="0061442D" w:rsidRDefault="00434034" w:rsidP="0050294A">
      <w:pPr>
        <w:numPr>
          <w:ilvl w:val="0"/>
          <w:numId w:val="43"/>
        </w:numPr>
        <w:spacing w:line="276" w:lineRule="auto"/>
        <w:ind w:left="426" w:hanging="426"/>
        <w:rPr>
          <w:rFonts w:ascii="Open Sans" w:hAnsi="Open Sans" w:cs="Open Sans"/>
          <w:b/>
          <w:szCs w:val="22"/>
        </w:rPr>
      </w:pPr>
      <w:r w:rsidRPr="0061442D">
        <w:rPr>
          <w:rFonts w:ascii="Open Sans" w:hAnsi="Open Sans" w:cs="Open Sans"/>
          <w:szCs w:val="22"/>
        </w:rPr>
        <w:lastRenderedPageBreak/>
        <w:t>Oświadczamy, że uważamy się za związanych niniejszą ofertą przez czas wskazany w specyfikacji</w:t>
      </w:r>
      <w:r w:rsidR="00FB6CDA" w:rsidRPr="0061442D">
        <w:rPr>
          <w:rFonts w:ascii="Open Sans" w:hAnsi="Open Sans" w:cs="Open Sans"/>
          <w:szCs w:val="22"/>
        </w:rPr>
        <w:t xml:space="preserve"> </w:t>
      </w:r>
      <w:r w:rsidRPr="0061442D">
        <w:rPr>
          <w:rFonts w:ascii="Open Sans" w:hAnsi="Open Sans" w:cs="Open Sans"/>
          <w:szCs w:val="22"/>
        </w:rPr>
        <w:t>warunków zamówienia.</w:t>
      </w:r>
    </w:p>
    <w:p w:rsidR="005B0016" w:rsidRPr="0061442D" w:rsidRDefault="005B0016" w:rsidP="0050294A">
      <w:pPr>
        <w:numPr>
          <w:ilvl w:val="0"/>
          <w:numId w:val="43"/>
        </w:numPr>
        <w:spacing w:line="276" w:lineRule="auto"/>
        <w:ind w:left="426" w:hanging="426"/>
        <w:rPr>
          <w:rFonts w:ascii="Open Sans" w:hAnsi="Open Sans" w:cs="Open Sans"/>
          <w:b/>
          <w:szCs w:val="22"/>
        </w:rPr>
      </w:pPr>
      <w:r w:rsidRPr="0061442D">
        <w:rPr>
          <w:rFonts w:ascii="Open Sans" w:hAnsi="Open Sans" w:cs="Open Sans"/>
          <w:szCs w:val="22"/>
        </w:rPr>
        <w:t>Oświadczam, że wypełniłem obowiązki informacyjne przewidziane w art. 13 lub art. 14 RODO</w:t>
      </w:r>
      <w:r w:rsidRPr="0061442D">
        <w:rPr>
          <w:rFonts w:ascii="Open Sans" w:hAnsi="Open Sans" w:cs="Open Sans"/>
          <w:szCs w:val="22"/>
          <w:vertAlign w:val="superscript"/>
        </w:rPr>
        <w:t>1)</w:t>
      </w:r>
      <w:r w:rsidRPr="0061442D">
        <w:rPr>
          <w:rFonts w:ascii="Open Sans" w:hAnsi="Open Sans" w:cs="Open Sans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552AB0" w:rsidRPr="0061442D" w:rsidRDefault="00434034" w:rsidP="0050294A">
      <w:pPr>
        <w:numPr>
          <w:ilvl w:val="0"/>
          <w:numId w:val="43"/>
        </w:numPr>
        <w:spacing w:line="276" w:lineRule="auto"/>
        <w:ind w:left="426" w:hanging="426"/>
        <w:rPr>
          <w:rFonts w:ascii="Open Sans" w:hAnsi="Open Sans" w:cs="Open Sans"/>
          <w:b/>
          <w:szCs w:val="22"/>
        </w:rPr>
      </w:pPr>
      <w:r w:rsidRPr="0061442D">
        <w:rPr>
          <w:rFonts w:ascii="Open Sans" w:hAnsi="Open Sans" w:cs="Open Sans"/>
          <w:szCs w:val="22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:rsidR="00552AB0" w:rsidRDefault="00552AB0" w:rsidP="0050294A">
      <w:pPr>
        <w:numPr>
          <w:ilvl w:val="0"/>
          <w:numId w:val="43"/>
        </w:numPr>
        <w:spacing w:line="276" w:lineRule="auto"/>
        <w:ind w:left="426" w:hanging="426"/>
        <w:rPr>
          <w:rFonts w:ascii="Open Sans" w:hAnsi="Open Sans" w:cs="Open Sans"/>
          <w:b/>
          <w:szCs w:val="22"/>
        </w:rPr>
      </w:pPr>
      <w:r w:rsidRPr="0061442D">
        <w:rPr>
          <w:rFonts w:ascii="Open Sans" w:hAnsi="Open Sans" w:cs="Open Sans"/>
          <w:szCs w:val="22"/>
        </w:rPr>
        <w:t xml:space="preserve">Informuję, że </w:t>
      </w:r>
      <w:r w:rsidRPr="0061442D">
        <w:rPr>
          <w:rFonts w:ascii="Open Sans" w:hAnsi="Open Sans" w:cs="Open Sans"/>
          <w:b/>
          <w:szCs w:val="22"/>
        </w:rPr>
        <w:t xml:space="preserve">jestem </w:t>
      </w:r>
      <w:r w:rsidRPr="0061442D">
        <w:rPr>
          <w:rFonts w:ascii="Open Sans" w:hAnsi="Open Sans" w:cs="Open Sans"/>
          <w:szCs w:val="22"/>
        </w:rPr>
        <w:t xml:space="preserve">(niepotrzebne skreślić) </w:t>
      </w:r>
      <w:r w:rsidRPr="0061442D">
        <w:rPr>
          <w:rFonts w:ascii="Open Sans" w:hAnsi="Open Sans" w:cs="Open Sans"/>
          <w:b/>
          <w:szCs w:val="22"/>
        </w:rPr>
        <w:t>mikro/małym/średnim</w:t>
      </w:r>
      <w:r w:rsidR="00E740C5" w:rsidRPr="0061442D">
        <w:rPr>
          <w:rFonts w:ascii="Open Sans" w:hAnsi="Open Sans" w:cs="Open Sans"/>
          <w:b/>
          <w:szCs w:val="22"/>
        </w:rPr>
        <w:t xml:space="preserve">/dużym* </w:t>
      </w:r>
      <w:r w:rsidRPr="0061442D">
        <w:rPr>
          <w:rFonts w:ascii="Open Sans" w:hAnsi="Open Sans" w:cs="Open Sans"/>
          <w:b/>
          <w:szCs w:val="22"/>
        </w:rPr>
        <w:t>przedsiębiorcą.</w:t>
      </w:r>
    </w:p>
    <w:p w:rsidR="005A6099" w:rsidRPr="007A3833" w:rsidRDefault="005A6099" w:rsidP="000A0F44">
      <w:pPr>
        <w:pStyle w:val="Akapitzlist"/>
        <w:numPr>
          <w:ilvl w:val="0"/>
          <w:numId w:val="43"/>
        </w:numPr>
        <w:spacing w:after="0"/>
        <w:ind w:left="426" w:hanging="426"/>
        <w:rPr>
          <w:rFonts w:ascii="Open Sans" w:hAnsi="Open Sans" w:cs="Open Sans"/>
          <w:b/>
          <w:sz w:val="24"/>
          <w:lang w:eastAsia="pl-PL"/>
        </w:rPr>
      </w:pPr>
      <w:r w:rsidRPr="007A3833">
        <w:rPr>
          <w:rFonts w:ascii="Open Sans" w:hAnsi="Open Sans" w:cs="Open Sans"/>
          <w:b/>
          <w:sz w:val="24"/>
          <w:lang w:eastAsia="pl-PL"/>
        </w:rPr>
        <w:t xml:space="preserve">Wykonawca wykona Przedmiotu Umowy własnymi siłami*/własnymi siłami oraz przy pomocy podwykonawców* </w:t>
      </w:r>
    </w:p>
    <w:p w:rsidR="005A6099" w:rsidRPr="007A3833" w:rsidRDefault="000A0F44" w:rsidP="000A0F44">
      <w:pPr>
        <w:numPr>
          <w:ilvl w:val="0"/>
          <w:numId w:val="43"/>
        </w:numPr>
        <w:spacing w:line="276" w:lineRule="auto"/>
        <w:ind w:left="426"/>
        <w:rPr>
          <w:rFonts w:ascii="Open Sans" w:hAnsi="Open Sans" w:cs="Open Sans"/>
          <w:szCs w:val="22"/>
        </w:rPr>
      </w:pPr>
      <w:r w:rsidRPr="007A3833">
        <w:rPr>
          <w:rFonts w:ascii="Open Sans" w:hAnsi="Open Sans" w:cs="Open Sans"/>
          <w:szCs w:val="22"/>
        </w:rPr>
        <w:t>Wykonawca wskazuje c</w:t>
      </w:r>
      <w:r w:rsidRPr="007A3833">
        <w:rPr>
          <w:rFonts w:ascii="Open Sans" w:hAnsi="Open Sans" w:cs="Open Sans"/>
        </w:rPr>
        <w:t>zęści zamówienia, których wykonanie zamierza powierzyć Podwykonawcom oraz podaje nazwy ewentualnych Podwykonawców, jeżeli są już znani:</w:t>
      </w:r>
    </w:p>
    <w:p w:rsidR="005A6099" w:rsidRPr="007A3833" w:rsidRDefault="005A6099" w:rsidP="000A0F44">
      <w:pPr>
        <w:spacing w:line="276" w:lineRule="auto"/>
        <w:ind w:left="709" w:hanging="283"/>
        <w:rPr>
          <w:rFonts w:ascii="Open Sans" w:hAnsi="Open Sans" w:cs="Open Sans"/>
          <w:szCs w:val="22"/>
        </w:rPr>
      </w:pPr>
      <w:r w:rsidRPr="007A3833">
        <w:rPr>
          <w:rFonts w:ascii="Open Sans" w:hAnsi="Open Sans" w:cs="Open Sans"/>
          <w:szCs w:val="22"/>
        </w:rPr>
        <w:t xml:space="preserve">1) </w:t>
      </w:r>
      <w:r w:rsidR="000A0F44" w:rsidRPr="007A3833">
        <w:rPr>
          <w:rFonts w:ascii="Open Sans" w:hAnsi="Open Sans" w:cs="Open Sans"/>
          <w:szCs w:val="22"/>
        </w:rPr>
        <w:t>……………..</w:t>
      </w:r>
    </w:p>
    <w:p w:rsidR="005A6099" w:rsidRPr="007A3833" w:rsidRDefault="005A6099" w:rsidP="000A0F44">
      <w:pPr>
        <w:spacing w:line="276" w:lineRule="auto"/>
        <w:ind w:left="709" w:hanging="283"/>
        <w:rPr>
          <w:rFonts w:ascii="Open Sans" w:hAnsi="Open Sans" w:cs="Open Sans"/>
          <w:szCs w:val="22"/>
        </w:rPr>
      </w:pPr>
      <w:r w:rsidRPr="007A3833">
        <w:rPr>
          <w:rFonts w:ascii="Open Sans" w:hAnsi="Open Sans" w:cs="Open Sans"/>
          <w:szCs w:val="22"/>
        </w:rPr>
        <w:t xml:space="preserve">2) </w:t>
      </w:r>
      <w:r w:rsidR="000A0F44" w:rsidRPr="007A3833">
        <w:rPr>
          <w:rFonts w:ascii="Open Sans" w:hAnsi="Open Sans" w:cs="Open Sans"/>
          <w:szCs w:val="22"/>
        </w:rPr>
        <w:t>…………….</w:t>
      </w:r>
    </w:p>
    <w:p w:rsidR="007A3833" w:rsidRPr="000A0F44" w:rsidRDefault="005A6099" w:rsidP="007A3833">
      <w:pPr>
        <w:spacing w:line="276" w:lineRule="auto"/>
        <w:ind w:left="709" w:hanging="283"/>
        <w:rPr>
          <w:rFonts w:ascii="Open Sans" w:hAnsi="Open Sans" w:cs="Open Sans"/>
          <w:szCs w:val="22"/>
        </w:rPr>
      </w:pPr>
      <w:r w:rsidRPr="007A3833">
        <w:rPr>
          <w:rFonts w:ascii="Open Sans" w:hAnsi="Open Sans" w:cs="Open Sans"/>
          <w:szCs w:val="22"/>
        </w:rPr>
        <w:t xml:space="preserve">3) </w:t>
      </w:r>
      <w:r w:rsidR="000A0F44" w:rsidRPr="007A3833">
        <w:rPr>
          <w:rFonts w:ascii="Open Sans" w:hAnsi="Open Sans" w:cs="Open Sans"/>
          <w:szCs w:val="22"/>
        </w:rPr>
        <w:t>……………</w:t>
      </w:r>
    </w:p>
    <w:p w:rsidR="007A3833" w:rsidRPr="007A3833" w:rsidRDefault="007A3833" w:rsidP="0050294A">
      <w:pPr>
        <w:numPr>
          <w:ilvl w:val="0"/>
          <w:numId w:val="43"/>
        </w:numPr>
        <w:spacing w:line="276" w:lineRule="auto"/>
        <w:ind w:left="426" w:hanging="426"/>
        <w:rPr>
          <w:rFonts w:ascii="Open Sans" w:eastAsia="Calibri" w:hAnsi="Open Sans" w:cs="Open Sans"/>
          <w:szCs w:val="22"/>
          <w:lang w:eastAsia="en-GB"/>
        </w:rPr>
      </w:pPr>
      <w:r w:rsidRPr="007A3833">
        <w:rPr>
          <w:rFonts w:ascii="Open Sans" w:eastAsia="Calibri" w:hAnsi="Open Sans" w:cs="Open Sans"/>
          <w:szCs w:val="22"/>
          <w:lang w:eastAsia="en-GB"/>
        </w:rPr>
        <w:t>Zamawiający dopuszcza złożenie przez Wykonawcę podmiotowych środków dowodowych wraz z ofertą.</w:t>
      </w:r>
    </w:p>
    <w:p w:rsidR="00434034" w:rsidRPr="0061442D" w:rsidRDefault="00434034" w:rsidP="0050294A">
      <w:pPr>
        <w:numPr>
          <w:ilvl w:val="0"/>
          <w:numId w:val="43"/>
        </w:numPr>
        <w:spacing w:line="276" w:lineRule="auto"/>
        <w:ind w:left="426" w:hanging="426"/>
        <w:rPr>
          <w:rFonts w:ascii="Open Sans" w:eastAsia="Calibri" w:hAnsi="Open Sans" w:cs="Open Sans"/>
          <w:i/>
          <w:szCs w:val="22"/>
          <w:lang w:eastAsia="en-GB"/>
        </w:rPr>
      </w:pPr>
      <w:r w:rsidRPr="0061442D">
        <w:rPr>
          <w:rFonts w:ascii="Open Sans" w:hAnsi="Open Sans" w:cs="Open Sans"/>
          <w:szCs w:val="22"/>
        </w:rPr>
        <w:t xml:space="preserve">Oferta wraz z załącznikami została złożona na </w:t>
      </w:r>
      <w:r w:rsidRPr="0061442D">
        <w:rPr>
          <w:rFonts w:ascii="Open Sans" w:hAnsi="Open Sans" w:cs="Open Sans"/>
          <w:b/>
          <w:szCs w:val="22"/>
        </w:rPr>
        <w:t>…....</w:t>
      </w:r>
      <w:r w:rsidRPr="0061442D">
        <w:rPr>
          <w:rFonts w:ascii="Open Sans" w:hAnsi="Open Sans" w:cs="Open Sans"/>
          <w:szCs w:val="22"/>
        </w:rPr>
        <w:t xml:space="preserve"> stronach kolejno ponumerowanych od nr </w:t>
      </w:r>
      <w:r w:rsidRPr="0061442D">
        <w:rPr>
          <w:rFonts w:ascii="Open Sans" w:hAnsi="Open Sans" w:cs="Open Sans"/>
          <w:b/>
          <w:szCs w:val="22"/>
        </w:rPr>
        <w:t xml:space="preserve">…….... </w:t>
      </w:r>
      <w:r w:rsidRPr="0061442D">
        <w:rPr>
          <w:rFonts w:ascii="Open Sans" w:hAnsi="Open Sans" w:cs="Open Sans"/>
          <w:szCs w:val="22"/>
        </w:rPr>
        <w:t xml:space="preserve">do nr </w:t>
      </w:r>
      <w:r w:rsidRPr="0061442D">
        <w:rPr>
          <w:rFonts w:ascii="Open Sans" w:hAnsi="Open Sans" w:cs="Open Sans"/>
          <w:b/>
          <w:szCs w:val="22"/>
        </w:rPr>
        <w:t>…..........</w:t>
      </w:r>
    </w:p>
    <w:p w:rsidR="00434034" w:rsidRPr="0061442D" w:rsidRDefault="00434034" w:rsidP="0050294A">
      <w:pPr>
        <w:numPr>
          <w:ilvl w:val="0"/>
          <w:numId w:val="43"/>
        </w:numPr>
        <w:spacing w:line="276" w:lineRule="auto"/>
        <w:ind w:left="426" w:hanging="426"/>
        <w:rPr>
          <w:rFonts w:ascii="Open Sans" w:eastAsia="Calibri" w:hAnsi="Open Sans" w:cs="Open Sans"/>
          <w:i/>
          <w:szCs w:val="22"/>
          <w:lang w:eastAsia="en-GB"/>
        </w:rPr>
      </w:pPr>
      <w:r w:rsidRPr="0061442D">
        <w:rPr>
          <w:rFonts w:ascii="Open Sans" w:hAnsi="Open Sans" w:cs="Open Sans"/>
          <w:snapToGrid w:val="0"/>
          <w:szCs w:val="22"/>
        </w:rPr>
        <w:t>Załącznikami do niniejszej oferty są:</w:t>
      </w:r>
    </w:p>
    <w:p w:rsidR="00434034" w:rsidRPr="0061442D" w:rsidRDefault="00434034" w:rsidP="0050294A">
      <w:pPr>
        <w:pStyle w:val="Lista5"/>
        <w:spacing w:line="276" w:lineRule="auto"/>
        <w:ind w:left="567" w:hanging="425"/>
        <w:rPr>
          <w:rFonts w:ascii="Open Sans" w:hAnsi="Open Sans" w:cs="Open Sans"/>
          <w:snapToGrid w:val="0"/>
          <w:sz w:val="24"/>
          <w:szCs w:val="22"/>
        </w:rPr>
      </w:pPr>
      <w:r w:rsidRPr="0061442D">
        <w:rPr>
          <w:rFonts w:ascii="Open Sans" w:hAnsi="Open Sans" w:cs="Open Sans"/>
          <w:snapToGrid w:val="0"/>
          <w:sz w:val="24"/>
          <w:szCs w:val="22"/>
        </w:rPr>
        <w:t>.........................................................</w:t>
      </w:r>
    </w:p>
    <w:p w:rsidR="00434034" w:rsidRPr="0061442D" w:rsidRDefault="00434034" w:rsidP="0050294A">
      <w:pPr>
        <w:pStyle w:val="Lista5"/>
        <w:spacing w:line="276" w:lineRule="auto"/>
        <w:ind w:left="567" w:hanging="425"/>
        <w:rPr>
          <w:rFonts w:ascii="Open Sans" w:hAnsi="Open Sans" w:cs="Open Sans"/>
          <w:snapToGrid w:val="0"/>
          <w:sz w:val="24"/>
          <w:szCs w:val="22"/>
        </w:rPr>
      </w:pPr>
      <w:r w:rsidRPr="0061442D">
        <w:rPr>
          <w:rFonts w:ascii="Open Sans" w:hAnsi="Open Sans" w:cs="Open Sans"/>
          <w:snapToGrid w:val="0"/>
          <w:sz w:val="24"/>
          <w:szCs w:val="22"/>
        </w:rPr>
        <w:t>.........................................................</w:t>
      </w:r>
    </w:p>
    <w:p w:rsidR="00434034" w:rsidRPr="0061442D" w:rsidRDefault="00434034" w:rsidP="0050294A">
      <w:pPr>
        <w:pStyle w:val="Lista5"/>
        <w:spacing w:line="276" w:lineRule="auto"/>
        <w:ind w:left="567" w:hanging="425"/>
        <w:rPr>
          <w:rFonts w:ascii="Open Sans" w:hAnsi="Open Sans" w:cs="Open Sans"/>
          <w:snapToGrid w:val="0"/>
          <w:sz w:val="24"/>
          <w:szCs w:val="22"/>
        </w:rPr>
      </w:pPr>
      <w:r w:rsidRPr="0061442D">
        <w:rPr>
          <w:rFonts w:ascii="Open Sans" w:hAnsi="Open Sans" w:cs="Open Sans"/>
          <w:snapToGrid w:val="0"/>
          <w:sz w:val="24"/>
          <w:szCs w:val="22"/>
        </w:rPr>
        <w:t>………………………………………..</w:t>
      </w:r>
    </w:p>
    <w:p w:rsidR="00534EF0" w:rsidRPr="0061442D" w:rsidRDefault="00434034" w:rsidP="0061442D">
      <w:pPr>
        <w:pStyle w:val="Lista5"/>
        <w:spacing w:after="240" w:line="276" w:lineRule="auto"/>
        <w:ind w:left="567" w:hanging="425"/>
        <w:contextualSpacing w:val="0"/>
        <w:rPr>
          <w:rFonts w:ascii="Open Sans" w:hAnsi="Open Sans" w:cs="Open Sans"/>
          <w:sz w:val="24"/>
          <w:szCs w:val="22"/>
        </w:rPr>
      </w:pPr>
      <w:r w:rsidRPr="0061442D">
        <w:rPr>
          <w:rFonts w:ascii="Open Sans" w:hAnsi="Open Sans" w:cs="Open Sans"/>
          <w:snapToGrid w:val="0"/>
          <w:sz w:val="24"/>
          <w:szCs w:val="22"/>
        </w:rPr>
        <w:t>………………………………………..</w:t>
      </w:r>
    </w:p>
    <w:p w:rsidR="00534EF0" w:rsidRPr="0061442D" w:rsidRDefault="00534EF0" w:rsidP="0050294A">
      <w:pPr>
        <w:pStyle w:val="Lista5"/>
        <w:spacing w:line="276" w:lineRule="auto"/>
        <w:ind w:left="567" w:hanging="567"/>
        <w:rPr>
          <w:rFonts w:ascii="Open Sans" w:hAnsi="Open Sans" w:cs="Open Sans"/>
          <w:sz w:val="24"/>
          <w:szCs w:val="22"/>
        </w:rPr>
      </w:pPr>
      <w:r w:rsidRPr="0061442D">
        <w:rPr>
          <w:rFonts w:ascii="Open Sans" w:hAnsi="Open Sans" w:cs="Open Sans"/>
          <w:snapToGrid w:val="0"/>
          <w:sz w:val="24"/>
          <w:szCs w:val="22"/>
        </w:rPr>
        <w:t>* niepotrzebne skreślić</w:t>
      </w:r>
    </w:p>
    <w:p w:rsidR="00534EF0" w:rsidRPr="0061442D" w:rsidRDefault="00534EF0" w:rsidP="0050294A">
      <w:pPr>
        <w:pStyle w:val="Lista5"/>
        <w:spacing w:line="276" w:lineRule="auto"/>
        <w:ind w:left="142" w:hanging="142"/>
        <w:rPr>
          <w:rFonts w:ascii="Open Sans" w:hAnsi="Open Sans" w:cs="Open Sans"/>
          <w:snapToGrid w:val="0"/>
          <w:sz w:val="24"/>
          <w:szCs w:val="22"/>
        </w:rPr>
      </w:pPr>
      <w:r w:rsidRPr="0061442D">
        <w:rPr>
          <w:rFonts w:ascii="Open Sans" w:hAnsi="Open Sans" w:cs="Open Sans"/>
          <w:snapToGrid w:val="0"/>
          <w:sz w:val="24"/>
          <w:szCs w:val="22"/>
        </w:rPr>
        <w:t xml:space="preserve">** W przypadku gdy wykonawca nie przekazuje danych osobowych innych niż bezpośrednio jego dotyczących lub zachodzi   wyłączenie stosowania obowiązku informacyjnego, stosownie do art. 13 ust. 4 lub art. 14 ust. 5 RODO treści </w:t>
      </w:r>
      <w:r w:rsidRPr="0061442D">
        <w:rPr>
          <w:rFonts w:ascii="Open Sans" w:hAnsi="Open Sans" w:cs="Open Sans"/>
          <w:snapToGrid w:val="0"/>
          <w:sz w:val="24"/>
          <w:szCs w:val="22"/>
        </w:rPr>
        <w:lastRenderedPageBreak/>
        <w:t>oświadczenia wykonawca nie składa (usunięcie treści oświadczenia np. przez jego wykreślenie).</w:t>
      </w:r>
    </w:p>
    <w:p w:rsidR="0062163C" w:rsidRPr="0061442D" w:rsidRDefault="00534EF0" w:rsidP="0061442D">
      <w:pPr>
        <w:pStyle w:val="Lista5"/>
        <w:spacing w:after="240" w:line="276" w:lineRule="auto"/>
        <w:ind w:left="142" w:hanging="142"/>
        <w:contextualSpacing w:val="0"/>
        <w:rPr>
          <w:rFonts w:ascii="Open Sans" w:hAnsi="Open Sans" w:cs="Open Sans"/>
          <w:sz w:val="24"/>
          <w:szCs w:val="22"/>
        </w:rPr>
      </w:pPr>
      <w:r w:rsidRPr="0061442D">
        <w:rPr>
          <w:rFonts w:ascii="Open Sans" w:hAnsi="Open Sans" w:cs="Open Sans"/>
          <w:b/>
          <w:sz w:val="24"/>
          <w:szCs w:val="22"/>
          <w:vertAlign w:val="superscript"/>
        </w:rPr>
        <w:t>1)</w:t>
      </w:r>
      <w:r w:rsidRPr="0061442D">
        <w:rPr>
          <w:rFonts w:ascii="Open Sans" w:hAnsi="Open Sans" w:cs="Open Sans"/>
          <w:sz w:val="24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16153" w:rsidRPr="0061442D" w:rsidRDefault="00016153" w:rsidP="0050294A">
      <w:pPr>
        <w:tabs>
          <w:tab w:val="left" w:pos="426"/>
        </w:tabs>
        <w:spacing w:after="240" w:line="276" w:lineRule="auto"/>
        <w:ind w:left="426" w:hanging="426"/>
        <w:rPr>
          <w:rFonts w:ascii="Open Sans" w:hAnsi="Open Sans" w:cs="Open Sans"/>
          <w:b/>
          <w:i/>
          <w:snapToGrid w:val="0"/>
          <w:szCs w:val="22"/>
        </w:rPr>
      </w:pPr>
    </w:p>
    <w:sectPr w:rsidR="00016153" w:rsidRPr="0061442D" w:rsidSect="00D41F1D">
      <w:headerReference w:type="default" r:id="rId7"/>
      <w:footerReference w:type="even" r:id="rId8"/>
      <w:pgSz w:w="11906" w:h="16838"/>
      <w:pgMar w:top="709" w:right="1418" w:bottom="1418" w:left="1418" w:header="142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7DE" w:rsidRDefault="000C47DE">
      <w:r>
        <w:separator/>
      </w:r>
    </w:p>
  </w:endnote>
  <w:endnote w:type="continuationSeparator" w:id="0">
    <w:p w:rsidR="000C47DE" w:rsidRDefault="000C4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79E" w:rsidRDefault="0050579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579E" w:rsidRDefault="0050579E" w:rsidP="005419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7DE" w:rsidRDefault="000C47DE">
      <w:r>
        <w:separator/>
      </w:r>
    </w:p>
  </w:footnote>
  <w:footnote w:type="continuationSeparator" w:id="0">
    <w:p w:rsidR="000C47DE" w:rsidRDefault="000C4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A16" w:rsidRDefault="00672A16" w:rsidP="00672A16">
    <w:pPr>
      <w:tabs>
        <w:tab w:val="left" w:pos="5400"/>
      </w:tabs>
      <w:rPr>
        <w:rFonts w:ascii="Cambria" w:hAnsi="Cambria"/>
        <w:b/>
        <w:sz w:val="20"/>
        <w:highlight w:val="yellow"/>
      </w:rPr>
    </w:pPr>
    <w:bookmarkStart w:id="3" w:name="_Hlk99106032"/>
    <w:bookmarkStart w:id="4" w:name="_Hlk99106033"/>
    <w:bookmarkStart w:id="5" w:name="_Hlk103892953"/>
    <w:bookmarkStart w:id="6" w:name="_Hlk103892954"/>
  </w:p>
  <w:bookmarkEnd w:id="3"/>
  <w:bookmarkEnd w:id="4"/>
  <w:bookmarkEnd w:id="5"/>
  <w:bookmarkEnd w:id="6"/>
  <w:p w:rsidR="009864F0" w:rsidRDefault="0061442D" w:rsidP="0061442D">
    <w:pPr>
      <w:pStyle w:val="Nagwek"/>
      <w:jc w:val="right"/>
      <w:rPr>
        <w:rFonts w:ascii="Cambria" w:hAnsi="Cambria"/>
        <w:b/>
        <w:sz w:val="20"/>
        <w:highlight w:val="yellow"/>
      </w:rPr>
    </w:pPr>
    <w:r>
      <w:rPr>
        <w:noProof/>
        <w:lang w:val="pl-PL" w:eastAsia="pl-PL"/>
      </w:rPr>
      <w:drawing>
        <wp:inline distT="0" distB="0" distL="0" distR="0" wp14:anchorId="22719750" wp14:editId="7AC69114">
          <wp:extent cx="5753100" cy="819150"/>
          <wp:effectExtent l="0" t="0" r="0" b="0"/>
          <wp:docPr id="1" name="Obraz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i informujące o współfinansowaniu projektu ze środków Unii Europejskiej. Od lewej strony znak graficzny Fundusze Europejskie dla Polski Wschodniej przedstawiający tle niebieskiego pionowego pola w kształcie rombu trzy gwiazdki w kolorach białym, żółtym i czerwonym. Pośrodku biało-czerwona flaga Polski w kształcie prostokąta z dopiskiem Rzeczypospolita Polska. Od prawej strony flaga Unii Europejskiej w kształcie niebieskiego prostokąta, na którym przedstawiony jest okrąg złożony z dwunastu złotych gwiazd z dopiski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432B" w:rsidRPr="00CD432B" w:rsidRDefault="008F43AB" w:rsidP="0050294A">
    <w:pPr>
      <w:pStyle w:val="Nagwek"/>
      <w:rPr>
        <w:rFonts w:ascii="Open Sans" w:hAnsi="Open Sans" w:cs="Open Sans"/>
        <w:b/>
        <w:i/>
        <w:sz w:val="22"/>
        <w:szCs w:val="22"/>
        <w:lang w:val="pl-PL"/>
      </w:rPr>
    </w:pPr>
    <w:bookmarkStart w:id="7" w:name="_Hlk169326898"/>
    <w:bookmarkStart w:id="8" w:name="_Hlk169426038"/>
    <w:bookmarkStart w:id="9" w:name="_Hlk169426039"/>
    <w:r>
      <w:rPr>
        <w:rFonts w:ascii="Open Sans" w:hAnsi="Open Sans" w:cs="Open Sans"/>
      </w:rPr>
      <w:t xml:space="preserve">UZ.282.76.2024.IŻ / SC.360.1.2024.IŻ </w:t>
    </w:r>
    <w:r>
      <w:rPr>
        <w:rFonts w:ascii="Open Sans" w:hAnsi="Open Sans" w:cs="Open Sans"/>
      </w:rPr>
      <w:tab/>
      <w:t xml:space="preserve"> </w:t>
    </w:r>
    <w:r>
      <w:rPr>
        <w:rFonts w:ascii="Open Sans" w:hAnsi="Open Sans" w:cs="Open Sans"/>
      </w:rPr>
      <w:tab/>
    </w:r>
  </w:p>
  <w:bookmarkEnd w:id="7"/>
  <w:bookmarkEnd w:id="8"/>
  <w:bookmarkEnd w:id="9"/>
  <w:p w:rsidR="008A0966" w:rsidRPr="00672A16" w:rsidRDefault="008A0966" w:rsidP="009177F1">
    <w:pPr>
      <w:tabs>
        <w:tab w:val="left" w:pos="54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76F4F6D"/>
    <w:multiLevelType w:val="hybridMultilevel"/>
    <w:tmpl w:val="AA700A8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5A6235"/>
    <w:multiLevelType w:val="hybridMultilevel"/>
    <w:tmpl w:val="CBB0AD2A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0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1" w15:restartNumberingAfterBreak="0">
    <w:nsid w:val="452907BE"/>
    <w:multiLevelType w:val="hybridMultilevel"/>
    <w:tmpl w:val="67CC8C7A"/>
    <w:lvl w:ilvl="0" w:tplc="0415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7C6A821C"/>
    <w:lvl w:ilvl="0" w:tplc="DEA4EFA0">
      <w:start w:val="1"/>
      <w:numFmt w:val="decimal"/>
      <w:lvlText w:val="%1."/>
      <w:lvlJc w:val="left"/>
      <w:pPr>
        <w:ind w:left="930" w:hanging="570"/>
      </w:pPr>
      <w:rPr>
        <w:rFonts w:hint="default"/>
        <w:b w:val="0"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C3F0C"/>
    <w:multiLevelType w:val="hybridMultilevel"/>
    <w:tmpl w:val="C18CBD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42C5A9E"/>
    <w:multiLevelType w:val="hybridMultilevel"/>
    <w:tmpl w:val="C18CBD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 w15:restartNumberingAfterBreak="0">
    <w:nsid w:val="5C0C0D6E"/>
    <w:multiLevelType w:val="hybridMultilevel"/>
    <w:tmpl w:val="D8887008"/>
    <w:lvl w:ilvl="0" w:tplc="04150001">
      <w:start w:val="1"/>
      <w:numFmt w:val="bullet"/>
      <w:lvlText w:val=""/>
      <w:lvlJc w:val="left"/>
      <w:pPr>
        <w:ind w:left="12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44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DC543D"/>
    <w:multiLevelType w:val="hybridMultilevel"/>
    <w:tmpl w:val="DDF0D0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6C833570"/>
    <w:multiLevelType w:val="hybridMultilevel"/>
    <w:tmpl w:val="80022C14"/>
    <w:lvl w:ilvl="0" w:tplc="5EF8B2D2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3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6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5"/>
  </w:num>
  <w:num w:numId="3">
    <w:abstractNumId w:val="29"/>
  </w:num>
  <w:num w:numId="4">
    <w:abstractNumId w:val="26"/>
  </w:num>
  <w:num w:numId="5">
    <w:abstractNumId w:val="20"/>
  </w:num>
  <w:num w:numId="6">
    <w:abstractNumId w:val="33"/>
  </w:num>
  <w:num w:numId="7">
    <w:abstractNumId w:val="39"/>
  </w:num>
  <w:num w:numId="8">
    <w:abstractNumId w:val="24"/>
  </w:num>
  <w:num w:numId="9">
    <w:abstractNumId w:val="54"/>
  </w:num>
  <w:num w:numId="10">
    <w:abstractNumId w:val="59"/>
  </w:num>
  <w:num w:numId="11">
    <w:abstractNumId w:val="21"/>
  </w:num>
  <w:num w:numId="12">
    <w:abstractNumId w:val="57"/>
  </w:num>
  <w:num w:numId="13">
    <w:abstractNumId w:val="58"/>
  </w:num>
  <w:num w:numId="14">
    <w:abstractNumId w:val="13"/>
  </w:num>
  <w:num w:numId="15">
    <w:abstractNumId w:val="27"/>
  </w:num>
  <w:num w:numId="16">
    <w:abstractNumId w:val="32"/>
  </w:num>
  <w:num w:numId="17">
    <w:abstractNumId w:val="53"/>
  </w:num>
  <w:num w:numId="18">
    <w:abstractNumId w:val="23"/>
  </w:num>
  <w:num w:numId="19">
    <w:abstractNumId w:val="14"/>
  </w:num>
  <w:num w:numId="20">
    <w:abstractNumId w:val="18"/>
  </w:num>
  <w:num w:numId="21">
    <w:abstractNumId w:val="46"/>
  </w:num>
  <w:num w:numId="22">
    <w:abstractNumId w:val="19"/>
  </w:num>
  <w:num w:numId="23">
    <w:abstractNumId w:val="52"/>
  </w:num>
  <w:num w:numId="24">
    <w:abstractNumId w:val="48"/>
  </w:num>
  <w:num w:numId="25">
    <w:abstractNumId w:val="22"/>
  </w:num>
  <w:num w:numId="26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5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4"/>
  </w:num>
  <w:num w:numId="32">
    <w:abstractNumId w:val="11"/>
  </w:num>
  <w:num w:numId="33">
    <w:abstractNumId w:val="28"/>
  </w:num>
  <w:num w:numId="34">
    <w:abstractNumId w:val="47"/>
  </w:num>
  <w:num w:numId="35">
    <w:abstractNumId w:val="17"/>
  </w:num>
  <w:num w:numId="36">
    <w:abstractNumId w:val="56"/>
  </w:num>
  <w:num w:numId="37">
    <w:abstractNumId w:val="15"/>
  </w:num>
  <w:num w:numId="38">
    <w:abstractNumId w:val="9"/>
  </w:num>
  <w:num w:numId="39">
    <w:abstractNumId w:val="25"/>
  </w:num>
  <w:num w:numId="40">
    <w:abstractNumId w:val="41"/>
  </w:num>
  <w:num w:numId="41">
    <w:abstractNumId w:val="34"/>
  </w:num>
  <w:num w:numId="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  <w:num w:numId="44">
    <w:abstractNumId w:val="12"/>
  </w:num>
  <w:num w:numId="45">
    <w:abstractNumId w:val="50"/>
  </w:num>
  <w:num w:numId="46">
    <w:abstractNumId w:val="16"/>
  </w:num>
  <w:num w:numId="47">
    <w:abstractNumId w:val="38"/>
  </w:num>
  <w:num w:numId="48">
    <w:abstractNumId w:val="40"/>
  </w:num>
  <w:num w:numId="49">
    <w:abstractNumId w:val="31"/>
  </w:num>
  <w:num w:numId="50">
    <w:abstractNumId w:val="43"/>
  </w:num>
  <w:num w:numId="51">
    <w:abstractNumId w:val="51"/>
  </w:num>
  <w:num w:numId="52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0492"/>
    <w:rsid w:val="000024C5"/>
    <w:rsid w:val="0000347E"/>
    <w:rsid w:val="00005154"/>
    <w:rsid w:val="0000528A"/>
    <w:rsid w:val="000065EB"/>
    <w:rsid w:val="000066DD"/>
    <w:rsid w:val="00006898"/>
    <w:rsid w:val="00006D71"/>
    <w:rsid w:val="00010380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1CDC"/>
    <w:rsid w:val="00054BF5"/>
    <w:rsid w:val="00055851"/>
    <w:rsid w:val="00061F88"/>
    <w:rsid w:val="00063849"/>
    <w:rsid w:val="000675E7"/>
    <w:rsid w:val="00070743"/>
    <w:rsid w:val="000726CE"/>
    <w:rsid w:val="00073A86"/>
    <w:rsid w:val="00075847"/>
    <w:rsid w:val="00080D85"/>
    <w:rsid w:val="00081DEF"/>
    <w:rsid w:val="00084151"/>
    <w:rsid w:val="000858B3"/>
    <w:rsid w:val="00090A82"/>
    <w:rsid w:val="000970DD"/>
    <w:rsid w:val="000A0528"/>
    <w:rsid w:val="000A0F44"/>
    <w:rsid w:val="000A14D0"/>
    <w:rsid w:val="000A1940"/>
    <w:rsid w:val="000A1981"/>
    <w:rsid w:val="000A27ED"/>
    <w:rsid w:val="000A2944"/>
    <w:rsid w:val="000A3AB9"/>
    <w:rsid w:val="000A3BB7"/>
    <w:rsid w:val="000A660B"/>
    <w:rsid w:val="000A7E01"/>
    <w:rsid w:val="000B0B94"/>
    <w:rsid w:val="000B0FF6"/>
    <w:rsid w:val="000B2EE7"/>
    <w:rsid w:val="000B37AC"/>
    <w:rsid w:val="000C152C"/>
    <w:rsid w:val="000C1FE3"/>
    <w:rsid w:val="000C3646"/>
    <w:rsid w:val="000C47DE"/>
    <w:rsid w:val="000D34CD"/>
    <w:rsid w:val="000D3F08"/>
    <w:rsid w:val="000D40FD"/>
    <w:rsid w:val="000E05B9"/>
    <w:rsid w:val="000E05C1"/>
    <w:rsid w:val="000E18DD"/>
    <w:rsid w:val="000E3C92"/>
    <w:rsid w:val="000E4E2A"/>
    <w:rsid w:val="000E7F53"/>
    <w:rsid w:val="000F2894"/>
    <w:rsid w:val="000F36A7"/>
    <w:rsid w:val="000F655B"/>
    <w:rsid w:val="0010294D"/>
    <w:rsid w:val="00102A85"/>
    <w:rsid w:val="00102C0C"/>
    <w:rsid w:val="00103155"/>
    <w:rsid w:val="001054D9"/>
    <w:rsid w:val="00111E1D"/>
    <w:rsid w:val="00114AAA"/>
    <w:rsid w:val="00114EE9"/>
    <w:rsid w:val="00115D22"/>
    <w:rsid w:val="001201D6"/>
    <w:rsid w:val="001218E1"/>
    <w:rsid w:val="00122276"/>
    <w:rsid w:val="00126E65"/>
    <w:rsid w:val="001310E9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656"/>
    <w:rsid w:val="00164F38"/>
    <w:rsid w:val="00165D29"/>
    <w:rsid w:val="00170964"/>
    <w:rsid w:val="001720B9"/>
    <w:rsid w:val="0017416A"/>
    <w:rsid w:val="00174344"/>
    <w:rsid w:val="00176B6D"/>
    <w:rsid w:val="001816EE"/>
    <w:rsid w:val="001839C8"/>
    <w:rsid w:val="001866AD"/>
    <w:rsid w:val="00191FF7"/>
    <w:rsid w:val="00192C7B"/>
    <w:rsid w:val="00194CF3"/>
    <w:rsid w:val="00197122"/>
    <w:rsid w:val="001979DB"/>
    <w:rsid w:val="001A065C"/>
    <w:rsid w:val="001A1117"/>
    <w:rsid w:val="001A3962"/>
    <w:rsid w:val="001A4C70"/>
    <w:rsid w:val="001A5611"/>
    <w:rsid w:val="001A6229"/>
    <w:rsid w:val="001B000A"/>
    <w:rsid w:val="001B0E60"/>
    <w:rsid w:val="001B1AEA"/>
    <w:rsid w:val="001B3135"/>
    <w:rsid w:val="001B65FF"/>
    <w:rsid w:val="001C12C8"/>
    <w:rsid w:val="001C256F"/>
    <w:rsid w:val="001C33AC"/>
    <w:rsid w:val="001C3C1E"/>
    <w:rsid w:val="001C4E1A"/>
    <w:rsid w:val="001C4E52"/>
    <w:rsid w:val="001C67DA"/>
    <w:rsid w:val="001C7926"/>
    <w:rsid w:val="001C7C3F"/>
    <w:rsid w:val="001D14F8"/>
    <w:rsid w:val="001D1E99"/>
    <w:rsid w:val="001D473D"/>
    <w:rsid w:val="001D4A4B"/>
    <w:rsid w:val="001D6CF9"/>
    <w:rsid w:val="001E319E"/>
    <w:rsid w:val="001E6C02"/>
    <w:rsid w:val="001E6F19"/>
    <w:rsid w:val="001F1C7C"/>
    <w:rsid w:val="001F37AF"/>
    <w:rsid w:val="001F3802"/>
    <w:rsid w:val="001F3B5C"/>
    <w:rsid w:val="001F4FD3"/>
    <w:rsid w:val="001F516F"/>
    <w:rsid w:val="001F585B"/>
    <w:rsid w:val="001F60E2"/>
    <w:rsid w:val="001F6ECF"/>
    <w:rsid w:val="002013CA"/>
    <w:rsid w:val="00201661"/>
    <w:rsid w:val="00204600"/>
    <w:rsid w:val="00205194"/>
    <w:rsid w:val="002060F1"/>
    <w:rsid w:val="002112A2"/>
    <w:rsid w:val="00211D44"/>
    <w:rsid w:val="00213968"/>
    <w:rsid w:val="00215A4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3744F"/>
    <w:rsid w:val="00237A42"/>
    <w:rsid w:val="00241C6C"/>
    <w:rsid w:val="002447F6"/>
    <w:rsid w:val="00246A11"/>
    <w:rsid w:val="00252051"/>
    <w:rsid w:val="00252EF3"/>
    <w:rsid w:val="00255734"/>
    <w:rsid w:val="00256EDD"/>
    <w:rsid w:val="00257369"/>
    <w:rsid w:val="00261B89"/>
    <w:rsid w:val="002631E2"/>
    <w:rsid w:val="0026568F"/>
    <w:rsid w:val="0026697F"/>
    <w:rsid w:val="0026706B"/>
    <w:rsid w:val="002678AB"/>
    <w:rsid w:val="00271D38"/>
    <w:rsid w:val="00272E2B"/>
    <w:rsid w:val="002814D4"/>
    <w:rsid w:val="002837ED"/>
    <w:rsid w:val="0029298F"/>
    <w:rsid w:val="002953C0"/>
    <w:rsid w:val="002A0409"/>
    <w:rsid w:val="002A2237"/>
    <w:rsid w:val="002A2640"/>
    <w:rsid w:val="002A4CEF"/>
    <w:rsid w:val="002A5876"/>
    <w:rsid w:val="002A7F4E"/>
    <w:rsid w:val="002B2E38"/>
    <w:rsid w:val="002B57A9"/>
    <w:rsid w:val="002B6740"/>
    <w:rsid w:val="002C155B"/>
    <w:rsid w:val="002C49D9"/>
    <w:rsid w:val="002C6255"/>
    <w:rsid w:val="002C6B65"/>
    <w:rsid w:val="002C75A5"/>
    <w:rsid w:val="002D201A"/>
    <w:rsid w:val="002D37BE"/>
    <w:rsid w:val="002D645D"/>
    <w:rsid w:val="002D67E0"/>
    <w:rsid w:val="002D6BEA"/>
    <w:rsid w:val="002D74BE"/>
    <w:rsid w:val="002D7AED"/>
    <w:rsid w:val="002E0A89"/>
    <w:rsid w:val="002E2CE9"/>
    <w:rsid w:val="002F0291"/>
    <w:rsid w:val="002F16D6"/>
    <w:rsid w:val="002F1819"/>
    <w:rsid w:val="002F26C4"/>
    <w:rsid w:val="002F79CA"/>
    <w:rsid w:val="003001CF"/>
    <w:rsid w:val="0030143B"/>
    <w:rsid w:val="00302515"/>
    <w:rsid w:val="00302B07"/>
    <w:rsid w:val="0030332F"/>
    <w:rsid w:val="003062AC"/>
    <w:rsid w:val="00310A34"/>
    <w:rsid w:val="00312586"/>
    <w:rsid w:val="0031370D"/>
    <w:rsid w:val="00313888"/>
    <w:rsid w:val="00315240"/>
    <w:rsid w:val="00320DC8"/>
    <w:rsid w:val="00325720"/>
    <w:rsid w:val="00330065"/>
    <w:rsid w:val="00330A77"/>
    <w:rsid w:val="00330BDA"/>
    <w:rsid w:val="00331D6C"/>
    <w:rsid w:val="0033364D"/>
    <w:rsid w:val="00333831"/>
    <w:rsid w:val="00333E3F"/>
    <w:rsid w:val="00333F61"/>
    <w:rsid w:val="00334999"/>
    <w:rsid w:val="00341028"/>
    <w:rsid w:val="003420DB"/>
    <w:rsid w:val="003429D7"/>
    <w:rsid w:val="00350282"/>
    <w:rsid w:val="00351E47"/>
    <w:rsid w:val="003536D5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3F4E"/>
    <w:rsid w:val="003809D8"/>
    <w:rsid w:val="00382285"/>
    <w:rsid w:val="00382504"/>
    <w:rsid w:val="00383D3C"/>
    <w:rsid w:val="00386C8E"/>
    <w:rsid w:val="00387243"/>
    <w:rsid w:val="00391332"/>
    <w:rsid w:val="00392B0F"/>
    <w:rsid w:val="00392B43"/>
    <w:rsid w:val="00392F4F"/>
    <w:rsid w:val="00394CB7"/>
    <w:rsid w:val="00396495"/>
    <w:rsid w:val="00396AE5"/>
    <w:rsid w:val="003A1A6D"/>
    <w:rsid w:val="003A21AC"/>
    <w:rsid w:val="003A2551"/>
    <w:rsid w:val="003A2BB7"/>
    <w:rsid w:val="003A34F7"/>
    <w:rsid w:val="003A41B1"/>
    <w:rsid w:val="003A484A"/>
    <w:rsid w:val="003A4DC1"/>
    <w:rsid w:val="003A5A9D"/>
    <w:rsid w:val="003A5E55"/>
    <w:rsid w:val="003A6BED"/>
    <w:rsid w:val="003A72E0"/>
    <w:rsid w:val="003B13A9"/>
    <w:rsid w:val="003B6F73"/>
    <w:rsid w:val="003C48F1"/>
    <w:rsid w:val="003C4B19"/>
    <w:rsid w:val="003C5F2F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07336"/>
    <w:rsid w:val="00410D38"/>
    <w:rsid w:val="0041331B"/>
    <w:rsid w:val="00413D44"/>
    <w:rsid w:val="00414CF9"/>
    <w:rsid w:val="00420580"/>
    <w:rsid w:val="00422FC5"/>
    <w:rsid w:val="00423457"/>
    <w:rsid w:val="004245B7"/>
    <w:rsid w:val="00426DB7"/>
    <w:rsid w:val="00427A12"/>
    <w:rsid w:val="0043062E"/>
    <w:rsid w:val="00434034"/>
    <w:rsid w:val="00436078"/>
    <w:rsid w:val="00436F25"/>
    <w:rsid w:val="004407D8"/>
    <w:rsid w:val="004409ED"/>
    <w:rsid w:val="00441F36"/>
    <w:rsid w:val="00442F9D"/>
    <w:rsid w:val="004432BA"/>
    <w:rsid w:val="0044374E"/>
    <w:rsid w:val="0044434A"/>
    <w:rsid w:val="00445639"/>
    <w:rsid w:val="00446E5C"/>
    <w:rsid w:val="004501D1"/>
    <w:rsid w:val="0045165D"/>
    <w:rsid w:val="004519E7"/>
    <w:rsid w:val="004525B3"/>
    <w:rsid w:val="004538F2"/>
    <w:rsid w:val="00460E98"/>
    <w:rsid w:val="00460EBC"/>
    <w:rsid w:val="004617BB"/>
    <w:rsid w:val="00462A4F"/>
    <w:rsid w:val="004639B5"/>
    <w:rsid w:val="0047062C"/>
    <w:rsid w:val="00476A6D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245B"/>
    <w:rsid w:val="004A4FF7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8CA"/>
    <w:rsid w:val="004C0C45"/>
    <w:rsid w:val="004C1036"/>
    <w:rsid w:val="004C10D6"/>
    <w:rsid w:val="004C2620"/>
    <w:rsid w:val="004C52C0"/>
    <w:rsid w:val="004C6EE4"/>
    <w:rsid w:val="004D467D"/>
    <w:rsid w:val="004D4CCE"/>
    <w:rsid w:val="004D63E9"/>
    <w:rsid w:val="004D7229"/>
    <w:rsid w:val="004E3410"/>
    <w:rsid w:val="004E4827"/>
    <w:rsid w:val="004E5DD6"/>
    <w:rsid w:val="004E6D1D"/>
    <w:rsid w:val="004E7F7A"/>
    <w:rsid w:val="004F09E3"/>
    <w:rsid w:val="004F1DB6"/>
    <w:rsid w:val="004F31B5"/>
    <w:rsid w:val="004F4AC8"/>
    <w:rsid w:val="005021E7"/>
    <w:rsid w:val="0050294A"/>
    <w:rsid w:val="005038D7"/>
    <w:rsid w:val="0050579E"/>
    <w:rsid w:val="00510327"/>
    <w:rsid w:val="00511048"/>
    <w:rsid w:val="00511D6F"/>
    <w:rsid w:val="005127C5"/>
    <w:rsid w:val="005128AA"/>
    <w:rsid w:val="005131C0"/>
    <w:rsid w:val="005140D4"/>
    <w:rsid w:val="00514877"/>
    <w:rsid w:val="00514B70"/>
    <w:rsid w:val="00515E60"/>
    <w:rsid w:val="00516445"/>
    <w:rsid w:val="0051755C"/>
    <w:rsid w:val="00522BE4"/>
    <w:rsid w:val="005323A2"/>
    <w:rsid w:val="005327E3"/>
    <w:rsid w:val="00532D41"/>
    <w:rsid w:val="00532DC9"/>
    <w:rsid w:val="00534E6E"/>
    <w:rsid w:val="00534EF0"/>
    <w:rsid w:val="00535B3B"/>
    <w:rsid w:val="0053629E"/>
    <w:rsid w:val="0054161F"/>
    <w:rsid w:val="00541932"/>
    <w:rsid w:val="00545A25"/>
    <w:rsid w:val="00545BD7"/>
    <w:rsid w:val="00546BDE"/>
    <w:rsid w:val="00546FE9"/>
    <w:rsid w:val="00547405"/>
    <w:rsid w:val="00547AC7"/>
    <w:rsid w:val="0055188B"/>
    <w:rsid w:val="005522C9"/>
    <w:rsid w:val="00552AB0"/>
    <w:rsid w:val="00552CB7"/>
    <w:rsid w:val="005536CE"/>
    <w:rsid w:val="005578DF"/>
    <w:rsid w:val="00562ABE"/>
    <w:rsid w:val="00563C92"/>
    <w:rsid w:val="00564049"/>
    <w:rsid w:val="00564ED6"/>
    <w:rsid w:val="005724C6"/>
    <w:rsid w:val="0057348E"/>
    <w:rsid w:val="005748ED"/>
    <w:rsid w:val="00575B76"/>
    <w:rsid w:val="00576DF7"/>
    <w:rsid w:val="00580642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6099"/>
    <w:rsid w:val="005A7D9C"/>
    <w:rsid w:val="005B0016"/>
    <w:rsid w:val="005B0725"/>
    <w:rsid w:val="005B588A"/>
    <w:rsid w:val="005C02F8"/>
    <w:rsid w:val="005C13F5"/>
    <w:rsid w:val="005C1C2E"/>
    <w:rsid w:val="005C25E4"/>
    <w:rsid w:val="005C2B74"/>
    <w:rsid w:val="005C2EB0"/>
    <w:rsid w:val="005C3905"/>
    <w:rsid w:val="005C435E"/>
    <w:rsid w:val="005C52B4"/>
    <w:rsid w:val="005C74D9"/>
    <w:rsid w:val="005D3855"/>
    <w:rsid w:val="005D3E53"/>
    <w:rsid w:val="005D49B2"/>
    <w:rsid w:val="005D7E59"/>
    <w:rsid w:val="005E109B"/>
    <w:rsid w:val="005E16B0"/>
    <w:rsid w:val="005E25BB"/>
    <w:rsid w:val="005F248D"/>
    <w:rsid w:val="005F34E7"/>
    <w:rsid w:val="005F3C52"/>
    <w:rsid w:val="005F51FC"/>
    <w:rsid w:val="005F53FF"/>
    <w:rsid w:val="005F73F2"/>
    <w:rsid w:val="006004BA"/>
    <w:rsid w:val="00600ACA"/>
    <w:rsid w:val="00601FA4"/>
    <w:rsid w:val="006022CE"/>
    <w:rsid w:val="006042A2"/>
    <w:rsid w:val="00606915"/>
    <w:rsid w:val="00607529"/>
    <w:rsid w:val="006078EE"/>
    <w:rsid w:val="00607E94"/>
    <w:rsid w:val="0061442D"/>
    <w:rsid w:val="00620E0F"/>
    <w:rsid w:val="00620FEB"/>
    <w:rsid w:val="0062163C"/>
    <w:rsid w:val="006230E3"/>
    <w:rsid w:val="00625F95"/>
    <w:rsid w:val="00631F41"/>
    <w:rsid w:val="00633F9C"/>
    <w:rsid w:val="00642664"/>
    <w:rsid w:val="00644938"/>
    <w:rsid w:val="00645158"/>
    <w:rsid w:val="0064532E"/>
    <w:rsid w:val="00647F74"/>
    <w:rsid w:val="00651164"/>
    <w:rsid w:val="006524E0"/>
    <w:rsid w:val="00652544"/>
    <w:rsid w:val="00652ADE"/>
    <w:rsid w:val="0065381F"/>
    <w:rsid w:val="006542AE"/>
    <w:rsid w:val="00655E49"/>
    <w:rsid w:val="00657045"/>
    <w:rsid w:val="006575DF"/>
    <w:rsid w:val="006615B0"/>
    <w:rsid w:val="0066323E"/>
    <w:rsid w:val="00664AC0"/>
    <w:rsid w:val="00667918"/>
    <w:rsid w:val="00667F63"/>
    <w:rsid w:val="00670104"/>
    <w:rsid w:val="006701F1"/>
    <w:rsid w:val="00672A16"/>
    <w:rsid w:val="00672FAA"/>
    <w:rsid w:val="0067561C"/>
    <w:rsid w:val="00675A4E"/>
    <w:rsid w:val="006800B9"/>
    <w:rsid w:val="00680380"/>
    <w:rsid w:val="00680BB6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ACE"/>
    <w:rsid w:val="00697CEE"/>
    <w:rsid w:val="006A756B"/>
    <w:rsid w:val="006B004E"/>
    <w:rsid w:val="006B3A91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4C80"/>
    <w:rsid w:val="006E2914"/>
    <w:rsid w:val="006E2960"/>
    <w:rsid w:val="006E3411"/>
    <w:rsid w:val="006E500A"/>
    <w:rsid w:val="006E758F"/>
    <w:rsid w:val="006E7876"/>
    <w:rsid w:val="006E797B"/>
    <w:rsid w:val="006E7E6C"/>
    <w:rsid w:val="006F02D0"/>
    <w:rsid w:val="006F38A6"/>
    <w:rsid w:val="006F3BAC"/>
    <w:rsid w:val="006F4070"/>
    <w:rsid w:val="006F4689"/>
    <w:rsid w:val="006F4D47"/>
    <w:rsid w:val="006F5C85"/>
    <w:rsid w:val="007003FF"/>
    <w:rsid w:val="00703B58"/>
    <w:rsid w:val="00703CB8"/>
    <w:rsid w:val="00704EE2"/>
    <w:rsid w:val="0070555D"/>
    <w:rsid w:val="00706A59"/>
    <w:rsid w:val="00706AFC"/>
    <w:rsid w:val="00706ED2"/>
    <w:rsid w:val="007105BD"/>
    <w:rsid w:val="00711A5E"/>
    <w:rsid w:val="007125C8"/>
    <w:rsid w:val="00716F61"/>
    <w:rsid w:val="00720FCE"/>
    <w:rsid w:val="007226A4"/>
    <w:rsid w:val="00722E1D"/>
    <w:rsid w:val="00724C6A"/>
    <w:rsid w:val="00725372"/>
    <w:rsid w:val="007275D7"/>
    <w:rsid w:val="007308DE"/>
    <w:rsid w:val="00730CDE"/>
    <w:rsid w:val="0073327C"/>
    <w:rsid w:val="00733CAF"/>
    <w:rsid w:val="00734D6E"/>
    <w:rsid w:val="007358E6"/>
    <w:rsid w:val="00737587"/>
    <w:rsid w:val="00745829"/>
    <w:rsid w:val="00747E30"/>
    <w:rsid w:val="00751817"/>
    <w:rsid w:val="0075289B"/>
    <w:rsid w:val="007548DB"/>
    <w:rsid w:val="0075499B"/>
    <w:rsid w:val="00755095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2AB8"/>
    <w:rsid w:val="007763E7"/>
    <w:rsid w:val="00777472"/>
    <w:rsid w:val="00780A2C"/>
    <w:rsid w:val="00784738"/>
    <w:rsid w:val="0078546F"/>
    <w:rsid w:val="00786418"/>
    <w:rsid w:val="007877E3"/>
    <w:rsid w:val="00787E16"/>
    <w:rsid w:val="007903C3"/>
    <w:rsid w:val="00790524"/>
    <w:rsid w:val="00792EE6"/>
    <w:rsid w:val="00793775"/>
    <w:rsid w:val="0079444B"/>
    <w:rsid w:val="007A0335"/>
    <w:rsid w:val="007A3833"/>
    <w:rsid w:val="007A7C26"/>
    <w:rsid w:val="007B21B2"/>
    <w:rsid w:val="007B4461"/>
    <w:rsid w:val="007B63E0"/>
    <w:rsid w:val="007C0CCF"/>
    <w:rsid w:val="007C4815"/>
    <w:rsid w:val="007C73C6"/>
    <w:rsid w:val="007D29F5"/>
    <w:rsid w:val="007D2BDD"/>
    <w:rsid w:val="007D2EDC"/>
    <w:rsid w:val="007D5D10"/>
    <w:rsid w:val="007E08D6"/>
    <w:rsid w:val="007E130E"/>
    <w:rsid w:val="007E32A1"/>
    <w:rsid w:val="007E6310"/>
    <w:rsid w:val="007F3494"/>
    <w:rsid w:val="007F34EC"/>
    <w:rsid w:val="007F3FE7"/>
    <w:rsid w:val="007F4967"/>
    <w:rsid w:val="007F4FAE"/>
    <w:rsid w:val="007F76A1"/>
    <w:rsid w:val="007F7A95"/>
    <w:rsid w:val="00800812"/>
    <w:rsid w:val="00802C0B"/>
    <w:rsid w:val="00803828"/>
    <w:rsid w:val="008079C8"/>
    <w:rsid w:val="00807E75"/>
    <w:rsid w:val="00807F68"/>
    <w:rsid w:val="00810A21"/>
    <w:rsid w:val="008115F9"/>
    <w:rsid w:val="00811892"/>
    <w:rsid w:val="00812831"/>
    <w:rsid w:val="008143C8"/>
    <w:rsid w:val="0082002C"/>
    <w:rsid w:val="008209A6"/>
    <w:rsid w:val="008215CC"/>
    <w:rsid w:val="00822E62"/>
    <w:rsid w:val="00823981"/>
    <w:rsid w:val="00824F4A"/>
    <w:rsid w:val="00825EA0"/>
    <w:rsid w:val="00826C7F"/>
    <w:rsid w:val="00827240"/>
    <w:rsid w:val="008310E2"/>
    <w:rsid w:val="008344A7"/>
    <w:rsid w:val="008375EC"/>
    <w:rsid w:val="00837770"/>
    <w:rsid w:val="008409B8"/>
    <w:rsid w:val="00840E8D"/>
    <w:rsid w:val="008454AD"/>
    <w:rsid w:val="00845544"/>
    <w:rsid w:val="0084623C"/>
    <w:rsid w:val="00851265"/>
    <w:rsid w:val="00852689"/>
    <w:rsid w:val="00854866"/>
    <w:rsid w:val="00855CCF"/>
    <w:rsid w:val="0085612C"/>
    <w:rsid w:val="00857561"/>
    <w:rsid w:val="008575C7"/>
    <w:rsid w:val="00860A81"/>
    <w:rsid w:val="008617B6"/>
    <w:rsid w:val="008619C4"/>
    <w:rsid w:val="008620C2"/>
    <w:rsid w:val="00862263"/>
    <w:rsid w:val="00863213"/>
    <w:rsid w:val="0086725A"/>
    <w:rsid w:val="00867307"/>
    <w:rsid w:val="008674E4"/>
    <w:rsid w:val="008700B8"/>
    <w:rsid w:val="00870445"/>
    <w:rsid w:val="00872D84"/>
    <w:rsid w:val="00880F76"/>
    <w:rsid w:val="00892186"/>
    <w:rsid w:val="00896C0F"/>
    <w:rsid w:val="008A056C"/>
    <w:rsid w:val="008A0763"/>
    <w:rsid w:val="008A0966"/>
    <w:rsid w:val="008A10C0"/>
    <w:rsid w:val="008A1345"/>
    <w:rsid w:val="008A27B1"/>
    <w:rsid w:val="008A41DF"/>
    <w:rsid w:val="008A7CD6"/>
    <w:rsid w:val="008A7DA7"/>
    <w:rsid w:val="008B11F9"/>
    <w:rsid w:val="008B3B91"/>
    <w:rsid w:val="008B504A"/>
    <w:rsid w:val="008B614D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E7602"/>
    <w:rsid w:val="008F0BFB"/>
    <w:rsid w:val="008F0D60"/>
    <w:rsid w:val="008F21F2"/>
    <w:rsid w:val="008F2E6F"/>
    <w:rsid w:val="008F43AB"/>
    <w:rsid w:val="008F5B2B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7F1"/>
    <w:rsid w:val="00917F68"/>
    <w:rsid w:val="0092033A"/>
    <w:rsid w:val="0092052A"/>
    <w:rsid w:val="009218A5"/>
    <w:rsid w:val="00921AA6"/>
    <w:rsid w:val="00921B5B"/>
    <w:rsid w:val="00922357"/>
    <w:rsid w:val="00922988"/>
    <w:rsid w:val="00925FAA"/>
    <w:rsid w:val="00926A77"/>
    <w:rsid w:val="00930CC4"/>
    <w:rsid w:val="00935FA8"/>
    <w:rsid w:val="00936437"/>
    <w:rsid w:val="00937018"/>
    <w:rsid w:val="009370DA"/>
    <w:rsid w:val="00937E37"/>
    <w:rsid w:val="009427CB"/>
    <w:rsid w:val="009433BE"/>
    <w:rsid w:val="00950551"/>
    <w:rsid w:val="00950A1E"/>
    <w:rsid w:val="009510D6"/>
    <w:rsid w:val="009516CD"/>
    <w:rsid w:val="00952F96"/>
    <w:rsid w:val="00952FBA"/>
    <w:rsid w:val="0095353E"/>
    <w:rsid w:val="00953976"/>
    <w:rsid w:val="0095725E"/>
    <w:rsid w:val="009575DB"/>
    <w:rsid w:val="0096046C"/>
    <w:rsid w:val="00960760"/>
    <w:rsid w:val="00960BB2"/>
    <w:rsid w:val="0096108A"/>
    <w:rsid w:val="0096165A"/>
    <w:rsid w:val="0096263A"/>
    <w:rsid w:val="00963663"/>
    <w:rsid w:val="00963CAF"/>
    <w:rsid w:val="009660DD"/>
    <w:rsid w:val="00966BB2"/>
    <w:rsid w:val="0097105C"/>
    <w:rsid w:val="00975657"/>
    <w:rsid w:val="009756CF"/>
    <w:rsid w:val="009829D9"/>
    <w:rsid w:val="00983423"/>
    <w:rsid w:val="00983D87"/>
    <w:rsid w:val="0098603A"/>
    <w:rsid w:val="009864F0"/>
    <w:rsid w:val="00990C28"/>
    <w:rsid w:val="009952C7"/>
    <w:rsid w:val="009970AA"/>
    <w:rsid w:val="009A0530"/>
    <w:rsid w:val="009A0A84"/>
    <w:rsid w:val="009A410D"/>
    <w:rsid w:val="009A4C9A"/>
    <w:rsid w:val="009A5616"/>
    <w:rsid w:val="009A6114"/>
    <w:rsid w:val="009A63E0"/>
    <w:rsid w:val="009C0A20"/>
    <w:rsid w:val="009C390D"/>
    <w:rsid w:val="009C5089"/>
    <w:rsid w:val="009C58F9"/>
    <w:rsid w:val="009C6657"/>
    <w:rsid w:val="009C6710"/>
    <w:rsid w:val="009C7019"/>
    <w:rsid w:val="009C7250"/>
    <w:rsid w:val="009C7EB8"/>
    <w:rsid w:val="009D0427"/>
    <w:rsid w:val="009D0A67"/>
    <w:rsid w:val="009D4D28"/>
    <w:rsid w:val="009D515A"/>
    <w:rsid w:val="009D5F18"/>
    <w:rsid w:val="009D6C0A"/>
    <w:rsid w:val="009D79DE"/>
    <w:rsid w:val="009E13F4"/>
    <w:rsid w:val="009E3C0C"/>
    <w:rsid w:val="009E5840"/>
    <w:rsid w:val="009E6B1D"/>
    <w:rsid w:val="009F246A"/>
    <w:rsid w:val="009F2CBB"/>
    <w:rsid w:val="009F36C9"/>
    <w:rsid w:val="009F3788"/>
    <w:rsid w:val="009F41F4"/>
    <w:rsid w:val="009F7330"/>
    <w:rsid w:val="00A00714"/>
    <w:rsid w:val="00A01864"/>
    <w:rsid w:val="00A0223C"/>
    <w:rsid w:val="00A05C0F"/>
    <w:rsid w:val="00A06B79"/>
    <w:rsid w:val="00A06C60"/>
    <w:rsid w:val="00A1134B"/>
    <w:rsid w:val="00A137A4"/>
    <w:rsid w:val="00A14EE6"/>
    <w:rsid w:val="00A17D18"/>
    <w:rsid w:val="00A208A8"/>
    <w:rsid w:val="00A20B08"/>
    <w:rsid w:val="00A20E8F"/>
    <w:rsid w:val="00A2116D"/>
    <w:rsid w:val="00A2125C"/>
    <w:rsid w:val="00A24645"/>
    <w:rsid w:val="00A25019"/>
    <w:rsid w:val="00A263CE"/>
    <w:rsid w:val="00A266B8"/>
    <w:rsid w:val="00A30E35"/>
    <w:rsid w:val="00A3160B"/>
    <w:rsid w:val="00A32DAD"/>
    <w:rsid w:val="00A330D6"/>
    <w:rsid w:val="00A3407E"/>
    <w:rsid w:val="00A36B36"/>
    <w:rsid w:val="00A3787E"/>
    <w:rsid w:val="00A4101C"/>
    <w:rsid w:val="00A431D6"/>
    <w:rsid w:val="00A45ED0"/>
    <w:rsid w:val="00A466E4"/>
    <w:rsid w:val="00A46A06"/>
    <w:rsid w:val="00A5193D"/>
    <w:rsid w:val="00A578F5"/>
    <w:rsid w:val="00A6013A"/>
    <w:rsid w:val="00A62E79"/>
    <w:rsid w:val="00A647EE"/>
    <w:rsid w:val="00A6542F"/>
    <w:rsid w:val="00A70ABC"/>
    <w:rsid w:val="00A71A38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4416"/>
    <w:rsid w:val="00A96AFB"/>
    <w:rsid w:val="00A97F70"/>
    <w:rsid w:val="00AA4266"/>
    <w:rsid w:val="00AB2527"/>
    <w:rsid w:val="00AC2D83"/>
    <w:rsid w:val="00AC3EAC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E7CB6"/>
    <w:rsid w:val="00AF0521"/>
    <w:rsid w:val="00AF1BC1"/>
    <w:rsid w:val="00AF2E5E"/>
    <w:rsid w:val="00AF4F4E"/>
    <w:rsid w:val="00AF5F75"/>
    <w:rsid w:val="00AF6582"/>
    <w:rsid w:val="00B008B0"/>
    <w:rsid w:val="00B01A2A"/>
    <w:rsid w:val="00B02E5B"/>
    <w:rsid w:val="00B0402C"/>
    <w:rsid w:val="00B04961"/>
    <w:rsid w:val="00B04E14"/>
    <w:rsid w:val="00B119CC"/>
    <w:rsid w:val="00B11C33"/>
    <w:rsid w:val="00B13982"/>
    <w:rsid w:val="00B1499E"/>
    <w:rsid w:val="00B153AF"/>
    <w:rsid w:val="00B20941"/>
    <w:rsid w:val="00B20BCF"/>
    <w:rsid w:val="00B21D2F"/>
    <w:rsid w:val="00B21E12"/>
    <w:rsid w:val="00B24B09"/>
    <w:rsid w:val="00B2594C"/>
    <w:rsid w:val="00B2696B"/>
    <w:rsid w:val="00B26FE4"/>
    <w:rsid w:val="00B27557"/>
    <w:rsid w:val="00B3075C"/>
    <w:rsid w:val="00B325D8"/>
    <w:rsid w:val="00B333E3"/>
    <w:rsid w:val="00B3383A"/>
    <w:rsid w:val="00B36246"/>
    <w:rsid w:val="00B36413"/>
    <w:rsid w:val="00B4095C"/>
    <w:rsid w:val="00B4129A"/>
    <w:rsid w:val="00B46654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671E0"/>
    <w:rsid w:val="00B71B9B"/>
    <w:rsid w:val="00B72784"/>
    <w:rsid w:val="00B736C3"/>
    <w:rsid w:val="00B73CB3"/>
    <w:rsid w:val="00B75A0A"/>
    <w:rsid w:val="00B7769F"/>
    <w:rsid w:val="00B8243C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1BC5"/>
    <w:rsid w:val="00B9230D"/>
    <w:rsid w:val="00B9238C"/>
    <w:rsid w:val="00B9651A"/>
    <w:rsid w:val="00B969EC"/>
    <w:rsid w:val="00BA1A68"/>
    <w:rsid w:val="00BA1A8D"/>
    <w:rsid w:val="00BA2601"/>
    <w:rsid w:val="00BA3337"/>
    <w:rsid w:val="00BA46EC"/>
    <w:rsid w:val="00BA4BBD"/>
    <w:rsid w:val="00BA5C7E"/>
    <w:rsid w:val="00BB19B8"/>
    <w:rsid w:val="00BB7015"/>
    <w:rsid w:val="00BC077D"/>
    <w:rsid w:val="00BC389C"/>
    <w:rsid w:val="00BC39E2"/>
    <w:rsid w:val="00BC3EA7"/>
    <w:rsid w:val="00BC4A55"/>
    <w:rsid w:val="00BC6107"/>
    <w:rsid w:val="00BD1112"/>
    <w:rsid w:val="00BD1B85"/>
    <w:rsid w:val="00BD2913"/>
    <w:rsid w:val="00BD2D8F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03C95"/>
    <w:rsid w:val="00C0445A"/>
    <w:rsid w:val="00C10042"/>
    <w:rsid w:val="00C10C91"/>
    <w:rsid w:val="00C12D87"/>
    <w:rsid w:val="00C14458"/>
    <w:rsid w:val="00C153BB"/>
    <w:rsid w:val="00C1692E"/>
    <w:rsid w:val="00C211F1"/>
    <w:rsid w:val="00C22F62"/>
    <w:rsid w:val="00C24130"/>
    <w:rsid w:val="00C244CC"/>
    <w:rsid w:val="00C244E8"/>
    <w:rsid w:val="00C25139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4A45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199A"/>
    <w:rsid w:val="00C81BC1"/>
    <w:rsid w:val="00C82F0B"/>
    <w:rsid w:val="00C82F38"/>
    <w:rsid w:val="00C87A1E"/>
    <w:rsid w:val="00C9266C"/>
    <w:rsid w:val="00C965D5"/>
    <w:rsid w:val="00C97C1D"/>
    <w:rsid w:val="00CA09A2"/>
    <w:rsid w:val="00CA152F"/>
    <w:rsid w:val="00CA4619"/>
    <w:rsid w:val="00CA5C02"/>
    <w:rsid w:val="00CB49E0"/>
    <w:rsid w:val="00CB4E41"/>
    <w:rsid w:val="00CB6C60"/>
    <w:rsid w:val="00CC2C7F"/>
    <w:rsid w:val="00CC41E1"/>
    <w:rsid w:val="00CC43FF"/>
    <w:rsid w:val="00CC63D6"/>
    <w:rsid w:val="00CD17AD"/>
    <w:rsid w:val="00CD1B83"/>
    <w:rsid w:val="00CD267E"/>
    <w:rsid w:val="00CD2F81"/>
    <w:rsid w:val="00CD3240"/>
    <w:rsid w:val="00CD3364"/>
    <w:rsid w:val="00CD3717"/>
    <w:rsid w:val="00CD432B"/>
    <w:rsid w:val="00CD4E49"/>
    <w:rsid w:val="00CD6773"/>
    <w:rsid w:val="00CD6C9C"/>
    <w:rsid w:val="00CD75E3"/>
    <w:rsid w:val="00CE1BA2"/>
    <w:rsid w:val="00CE2168"/>
    <w:rsid w:val="00CE222D"/>
    <w:rsid w:val="00CE37D9"/>
    <w:rsid w:val="00CE5A77"/>
    <w:rsid w:val="00CE5B34"/>
    <w:rsid w:val="00CE5ED5"/>
    <w:rsid w:val="00CE66DA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05361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1F1D"/>
    <w:rsid w:val="00D4235E"/>
    <w:rsid w:val="00D43B7C"/>
    <w:rsid w:val="00D45251"/>
    <w:rsid w:val="00D45FA3"/>
    <w:rsid w:val="00D4687A"/>
    <w:rsid w:val="00D46968"/>
    <w:rsid w:val="00D52D85"/>
    <w:rsid w:val="00D5323C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247B"/>
    <w:rsid w:val="00D838D5"/>
    <w:rsid w:val="00D84681"/>
    <w:rsid w:val="00D87117"/>
    <w:rsid w:val="00D871CB"/>
    <w:rsid w:val="00D91670"/>
    <w:rsid w:val="00D927CB"/>
    <w:rsid w:val="00D93276"/>
    <w:rsid w:val="00D93CF7"/>
    <w:rsid w:val="00D94275"/>
    <w:rsid w:val="00D95E59"/>
    <w:rsid w:val="00D96540"/>
    <w:rsid w:val="00DA196A"/>
    <w:rsid w:val="00DA200D"/>
    <w:rsid w:val="00DA3046"/>
    <w:rsid w:val="00DA3BA9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5"/>
    <w:rsid w:val="00DC3754"/>
    <w:rsid w:val="00DC5E00"/>
    <w:rsid w:val="00DC6FCE"/>
    <w:rsid w:val="00DD0167"/>
    <w:rsid w:val="00DD2EAB"/>
    <w:rsid w:val="00DD3005"/>
    <w:rsid w:val="00DD3AAC"/>
    <w:rsid w:val="00DD417A"/>
    <w:rsid w:val="00DE0673"/>
    <w:rsid w:val="00DE5733"/>
    <w:rsid w:val="00DE67E4"/>
    <w:rsid w:val="00DE75D3"/>
    <w:rsid w:val="00DE7EFD"/>
    <w:rsid w:val="00DF01CD"/>
    <w:rsid w:val="00DF1AE3"/>
    <w:rsid w:val="00DF2EDD"/>
    <w:rsid w:val="00DF5D0D"/>
    <w:rsid w:val="00DF68C8"/>
    <w:rsid w:val="00DF78A6"/>
    <w:rsid w:val="00E00090"/>
    <w:rsid w:val="00E110B9"/>
    <w:rsid w:val="00E11444"/>
    <w:rsid w:val="00E176CD"/>
    <w:rsid w:val="00E21AE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0C6"/>
    <w:rsid w:val="00E333F5"/>
    <w:rsid w:val="00E359BD"/>
    <w:rsid w:val="00E35D31"/>
    <w:rsid w:val="00E3633F"/>
    <w:rsid w:val="00E40292"/>
    <w:rsid w:val="00E40BB6"/>
    <w:rsid w:val="00E41D40"/>
    <w:rsid w:val="00E449A6"/>
    <w:rsid w:val="00E44E6C"/>
    <w:rsid w:val="00E45537"/>
    <w:rsid w:val="00E461F3"/>
    <w:rsid w:val="00E46519"/>
    <w:rsid w:val="00E506F9"/>
    <w:rsid w:val="00E51A55"/>
    <w:rsid w:val="00E55707"/>
    <w:rsid w:val="00E55C88"/>
    <w:rsid w:val="00E5600C"/>
    <w:rsid w:val="00E6178E"/>
    <w:rsid w:val="00E61DB6"/>
    <w:rsid w:val="00E6447A"/>
    <w:rsid w:val="00E64FA5"/>
    <w:rsid w:val="00E65943"/>
    <w:rsid w:val="00E70BF5"/>
    <w:rsid w:val="00E728CD"/>
    <w:rsid w:val="00E73219"/>
    <w:rsid w:val="00E73A59"/>
    <w:rsid w:val="00E73DDD"/>
    <w:rsid w:val="00E740C5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4C0"/>
    <w:rsid w:val="00EA2BDF"/>
    <w:rsid w:val="00EA395D"/>
    <w:rsid w:val="00EA4C1A"/>
    <w:rsid w:val="00EA73B4"/>
    <w:rsid w:val="00EB1584"/>
    <w:rsid w:val="00EB26BF"/>
    <w:rsid w:val="00EB567B"/>
    <w:rsid w:val="00EB56F4"/>
    <w:rsid w:val="00EB5DC0"/>
    <w:rsid w:val="00EB6A66"/>
    <w:rsid w:val="00EB6F6F"/>
    <w:rsid w:val="00EC1621"/>
    <w:rsid w:val="00EC4352"/>
    <w:rsid w:val="00EC538A"/>
    <w:rsid w:val="00ED4C88"/>
    <w:rsid w:val="00ED6775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93"/>
    <w:rsid w:val="00F05BE3"/>
    <w:rsid w:val="00F05C67"/>
    <w:rsid w:val="00F11020"/>
    <w:rsid w:val="00F1323B"/>
    <w:rsid w:val="00F219B2"/>
    <w:rsid w:val="00F21C6C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26AB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6411"/>
    <w:rsid w:val="00F7713A"/>
    <w:rsid w:val="00F80B9A"/>
    <w:rsid w:val="00F81D19"/>
    <w:rsid w:val="00F920EB"/>
    <w:rsid w:val="00F92BD6"/>
    <w:rsid w:val="00FA12D9"/>
    <w:rsid w:val="00FA1C7E"/>
    <w:rsid w:val="00FA40F8"/>
    <w:rsid w:val="00FB1331"/>
    <w:rsid w:val="00FB2E1F"/>
    <w:rsid w:val="00FB52D7"/>
    <w:rsid w:val="00FB6CDA"/>
    <w:rsid w:val="00FC51CC"/>
    <w:rsid w:val="00FD1EE5"/>
    <w:rsid w:val="00FD24DC"/>
    <w:rsid w:val="00FD2552"/>
    <w:rsid w:val="00FD27EC"/>
    <w:rsid w:val="00FD4F25"/>
    <w:rsid w:val="00FD77B3"/>
    <w:rsid w:val="00FE39AD"/>
    <w:rsid w:val="00FE3A12"/>
    <w:rsid w:val="00FE3D47"/>
    <w:rsid w:val="00FE4CFE"/>
    <w:rsid w:val="00FE67D9"/>
    <w:rsid w:val="00FF1B19"/>
    <w:rsid w:val="00FF27A4"/>
    <w:rsid w:val="00FF2A5D"/>
    <w:rsid w:val="00FF4295"/>
    <w:rsid w:val="00FF5463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01375E"/>
  <w15:chartTrackingRefBased/>
  <w15:docId w15:val="{3C633D8B-896B-4178-82D4-19C02C1A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B27557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1F58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790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Izabela Życińska</cp:lastModifiedBy>
  <cp:revision>6</cp:revision>
  <cp:lastPrinted>2013-04-03T06:33:00Z</cp:lastPrinted>
  <dcterms:created xsi:type="dcterms:W3CDTF">2024-11-19T08:19:00Z</dcterms:created>
  <dcterms:modified xsi:type="dcterms:W3CDTF">2024-11-26T08:08:00Z</dcterms:modified>
</cp:coreProperties>
</file>