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61471AF9" w:rsidR="00333F65" w:rsidRPr="00333F65" w:rsidRDefault="00264AD5" w:rsidP="00264AD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333F65">
        <w:rPr>
          <w:rFonts w:ascii="Arial" w:hAnsi="Arial" w:cs="Arial"/>
          <w:b/>
          <w:i/>
          <w:sz w:val="22"/>
          <w:szCs w:val="22"/>
        </w:rPr>
        <w:t>„</w:t>
      </w:r>
      <w:r w:rsidR="004D511F" w:rsidRPr="004D511F">
        <w:rPr>
          <w:rFonts w:ascii="Arial" w:hAnsi="Arial" w:cs="Arial"/>
          <w:b/>
          <w:bCs/>
          <w:i/>
          <w:iCs/>
        </w:rPr>
        <w:t>Opracowanie dokumentacji projektowo-kosztorysowej</w:t>
      </w:r>
      <w:r w:rsidR="00587CD0" w:rsidRPr="00587CD0">
        <w:rPr>
          <w:rFonts w:ascii="Calibri" w:eastAsia="Calibri" w:hAnsi="Calibri" w:cstheme="minorHAnsi"/>
          <w:b/>
          <w:bCs/>
          <w:lang w:eastAsia="en-US"/>
        </w:rPr>
        <w:t xml:space="preserve"> </w:t>
      </w:r>
      <w:r w:rsidR="00587CD0" w:rsidRPr="004D511F">
        <w:rPr>
          <w:rFonts w:ascii="Arial" w:hAnsi="Arial" w:cs="Arial"/>
          <w:b/>
          <w:bCs/>
          <w:i/>
          <w:iCs/>
        </w:rPr>
        <w:t xml:space="preserve">przebudowy </w:t>
      </w:r>
      <w:r w:rsidR="00587CD0">
        <w:rPr>
          <w:rFonts w:ascii="Arial" w:hAnsi="Arial" w:cs="Arial"/>
          <w:b/>
          <w:bCs/>
          <w:i/>
          <w:iCs/>
        </w:rPr>
        <w:t xml:space="preserve">ul. </w:t>
      </w:r>
      <w:r w:rsidR="00587CD0" w:rsidRPr="00587CD0">
        <w:rPr>
          <w:rFonts w:ascii="Arial" w:hAnsi="Arial" w:cs="Arial"/>
          <w:b/>
          <w:bCs/>
          <w:i/>
          <w:iCs/>
        </w:rPr>
        <w:t>Spółdzielczej i budowa połączenia z ul. Kombatantów</w:t>
      </w:r>
      <w:r w:rsidR="00C2723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DAA9B2C" w14:textId="1D3E2474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</w:t>
      </w:r>
      <w:proofErr w:type="gramStart"/>
      <w:r w:rsidR="00EB4447" w:rsidRPr="00333F65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333F6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264AD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33F65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333F65">
        <w:rPr>
          <w:rFonts w:ascii="Arial" w:hAnsi="Arial" w:cs="Arial"/>
          <w:sz w:val="22"/>
          <w:szCs w:val="22"/>
        </w:rPr>
        <w:t>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264AD5">
      <w:pPr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E54C48">
      <w:pPr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E54C48">
      <w:pPr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28013D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23156" w14:textId="77777777" w:rsidR="006C7E77" w:rsidRDefault="006C7E77">
      <w:r>
        <w:separator/>
      </w:r>
    </w:p>
  </w:endnote>
  <w:endnote w:type="continuationSeparator" w:id="0">
    <w:p w14:paraId="74DFD810" w14:textId="77777777" w:rsidR="006C7E77" w:rsidRDefault="006C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4B27DA" w:rsidRPr="00333F65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4BBB9503" w:rsidR="004B27DA" w:rsidRPr="00333F65" w:rsidRDefault="00264AD5" w:rsidP="00333F65">
    <w:pPr>
      <w:jc w:val="center"/>
      <w:rPr>
        <w:rFonts w:ascii="Arial" w:hAnsi="Arial" w:cs="Arial"/>
        <w:b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CE05A" w14:textId="77777777" w:rsidR="006C7E77" w:rsidRDefault="006C7E77">
      <w:r>
        <w:separator/>
      </w:r>
    </w:p>
  </w:footnote>
  <w:footnote w:type="continuationSeparator" w:id="0">
    <w:p w14:paraId="5D032E0F" w14:textId="77777777" w:rsidR="006C7E77" w:rsidRDefault="006C7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2D49" w14:textId="70CD8056" w:rsidR="006C3450" w:rsidRDefault="006C3450" w:rsidP="00642A54">
    <w:pPr>
      <w:pStyle w:val="Nagwek"/>
      <w:jc w:val="center"/>
      <w:rPr>
        <w:noProof/>
      </w:rPr>
    </w:pPr>
  </w:p>
  <w:p w14:paraId="6E52B637" w14:textId="77777777" w:rsidR="00572DE9" w:rsidRPr="00333F65" w:rsidRDefault="00572DE9" w:rsidP="00642A54">
    <w:pPr>
      <w:pStyle w:val="Nagwek"/>
      <w:jc w:val="center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230B1"/>
    <w:rsid w:val="00066847"/>
    <w:rsid w:val="00084189"/>
    <w:rsid w:val="000A3913"/>
    <w:rsid w:val="000E6067"/>
    <w:rsid w:val="001177D4"/>
    <w:rsid w:val="00133DEC"/>
    <w:rsid w:val="0014503A"/>
    <w:rsid w:val="0014514F"/>
    <w:rsid w:val="001740AB"/>
    <w:rsid w:val="002027AF"/>
    <w:rsid w:val="002138A7"/>
    <w:rsid w:val="00264AD5"/>
    <w:rsid w:val="0028013D"/>
    <w:rsid w:val="002853E5"/>
    <w:rsid w:val="00293E4F"/>
    <w:rsid w:val="002C5A81"/>
    <w:rsid w:val="00333F65"/>
    <w:rsid w:val="0038746E"/>
    <w:rsid w:val="003B0961"/>
    <w:rsid w:val="003B15DA"/>
    <w:rsid w:val="003C5E7E"/>
    <w:rsid w:val="003C6F64"/>
    <w:rsid w:val="003E55EA"/>
    <w:rsid w:val="003E6318"/>
    <w:rsid w:val="004544BD"/>
    <w:rsid w:val="004638F5"/>
    <w:rsid w:val="00486E5B"/>
    <w:rsid w:val="004B27DA"/>
    <w:rsid w:val="004D511F"/>
    <w:rsid w:val="00534A79"/>
    <w:rsid w:val="00572DE9"/>
    <w:rsid w:val="005737E0"/>
    <w:rsid w:val="0058772D"/>
    <w:rsid w:val="00587CD0"/>
    <w:rsid w:val="005A1B03"/>
    <w:rsid w:val="00642A54"/>
    <w:rsid w:val="00666C85"/>
    <w:rsid w:val="006A53D8"/>
    <w:rsid w:val="006C3450"/>
    <w:rsid w:val="006C7E77"/>
    <w:rsid w:val="006D2FB6"/>
    <w:rsid w:val="006D6F65"/>
    <w:rsid w:val="007140EA"/>
    <w:rsid w:val="007368DD"/>
    <w:rsid w:val="007430F8"/>
    <w:rsid w:val="0075041D"/>
    <w:rsid w:val="00775568"/>
    <w:rsid w:val="007D4705"/>
    <w:rsid w:val="00811F5C"/>
    <w:rsid w:val="00847898"/>
    <w:rsid w:val="00863D9D"/>
    <w:rsid w:val="00874631"/>
    <w:rsid w:val="00874E1D"/>
    <w:rsid w:val="008830DE"/>
    <w:rsid w:val="008A74A8"/>
    <w:rsid w:val="008D1BE0"/>
    <w:rsid w:val="008F4899"/>
    <w:rsid w:val="0090064E"/>
    <w:rsid w:val="00927A6C"/>
    <w:rsid w:val="009470AA"/>
    <w:rsid w:val="00965249"/>
    <w:rsid w:val="009A3859"/>
    <w:rsid w:val="00A1123F"/>
    <w:rsid w:val="00A417A9"/>
    <w:rsid w:val="00A42C79"/>
    <w:rsid w:val="00A75EDD"/>
    <w:rsid w:val="00AB385A"/>
    <w:rsid w:val="00C042E3"/>
    <w:rsid w:val="00C27236"/>
    <w:rsid w:val="00C64E08"/>
    <w:rsid w:val="00CF1362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1D46"/>
    <w:rsid w:val="00ED220A"/>
    <w:rsid w:val="00F30D40"/>
    <w:rsid w:val="00F64156"/>
    <w:rsid w:val="00F90340"/>
    <w:rsid w:val="00F92736"/>
    <w:rsid w:val="00FC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2165</Characters>
  <Application>Microsoft Office Word</Application>
  <DocSecurity>0</DocSecurity>
  <Lines>33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17</cp:revision>
  <dcterms:created xsi:type="dcterms:W3CDTF">2022-08-16T07:57:00Z</dcterms:created>
  <dcterms:modified xsi:type="dcterms:W3CDTF">2024-11-19T08:32:00Z</dcterms:modified>
</cp:coreProperties>
</file>