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6AEEA" w14:textId="638144AD" w:rsidR="00320750" w:rsidRPr="00320750" w:rsidRDefault="00556DA0" w:rsidP="00320750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</w:t>
      </w:r>
      <w:r w:rsidR="001D3565">
        <w:rPr>
          <w:rFonts w:ascii="Trebuchet MS" w:hAnsi="Trebuchet MS" w:cs="Arial"/>
          <w:color w:val="4F81BD" w:themeColor="accent1"/>
        </w:rPr>
        <w:t>27</w:t>
      </w:r>
      <w:r w:rsidR="001479E6">
        <w:rPr>
          <w:rFonts w:ascii="Trebuchet MS" w:hAnsi="Trebuchet MS" w:cs="Arial"/>
          <w:color w:val="4F81BD" w:themeColor="accent1"/>
        </w:rPr>
        <w:t>.</w:t>
      </w:r>
      <w:r>
        <w:rPr>
          <w:rFonts w:ascii="Trebuchet MS" w:hAnsi="Trebuchet MS" w:cs="Arial"/>
          <w:color w:val="4F81BD" w:themeColor="accent1"/>
        </w:rPr>
        <w:t>202</w:t>
      </w:r>
      <w:r w:rsidR="001D3565">
        <w:rPr>
          <w:rFonts w:ascii="Trebuchet MS" w:hAnsi="Trebuchet MS" w:cs="Arial"/>
          <w:color w:val="4F81BD" w:themeColor="accent1"/>
        </w:rPr>
        <w:t>4</w:t>
      </w:r>
      <w:r w:rsidR="00C454C0" w:rsidRPr="00EB1986">
        <w:rPr>
          <w:rFonts w:ascii="Trebuchet MS" w:hAnsi="Trebuchet MS" w:cs="Arial"/>
          <w:color w:val="4F81BD" w:themeColor="accent1"/>
        </w:rPr>
        <w:t xml:space="preserve">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 w:rsidRPr="00320750">
        <w:rPr>
          <w:rFonts w:ascii="Trebuchet MS" w:hAnsi="Trebuchet MS" w:cs="Arial"/>
          <w:b/>
        </w:rPr>
        <w:t>Załącznik nr 2</w:t>
      </w:r>
    </w:p>
    <w:p w14:paraId="782D526A" w14:textId="77777777" w:rsidR="00C454C0" w:rsidRPr="003B11CF" w:rsidRDefault="00C454C0" w:rsidP="00320750">
      <w:pPr>
        <w:rPr>
          <w:rFonts w:ascii="Trebuchet MS" w:hAnsi="Trebuchet MS" w:cs="Arial"/>
        </w:rPr>
      </w:pPr>
    </w:p>
    <w:p w14:paraId="5731D023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4DE9520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3A0BA905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C5FE7BA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3649AC47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14:paraId="4362F43D" w14:textId="77777777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</w:p>
    <w:p w14:paraId="497CBD09" w14:textId="77777777" w:rsidR="00320750" w:rsidRPr="00320750" w:rsidRDefault="00320750" w:rsidP="00320750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51CA57BF" w14:textId="0702B037" w:rsidR="00A851C6" w:rsidRPr="00A851C6" w:rsidRDefault="00556DA0" w:rsidP="00A851C6">
      <w:pPr>
        <w:spacing w:line="360" w:lineRule="auto"/>
        <w:jc w:val="center"/>
        <w:rPr>
          <w:rFonts w:ascii="Trebuchet MS" w:hAnsi="Trebuchet MS" w:cs="Arial"/>
          <w:b/>
          <w:bCs/>
          <w:color w:val="4F81BD"/>
        </w:rPr>
      </w:pPr>
      <w:r>
        <w:rPr>
          <w:rFonts w:ascii="Trebuchet MS" w:hAnsi="Trebuchet MS" w:cs="Arial"/>
          <w:b/>
          <w:bCs/>
          <w:color w:val="4F81BD"/>
        </w:rPr>
        <w:t>Zakup paliw płynnych na rok 202</w:t>
      </w:r>
      <w:r w:rsidR="001D3565">
        <w:rPr>
          <w:rFonts w:ascii="Trebuchet MS" w:hAnsi="Trebuchet MS" w:cs="Arial"/>
          <w:b/>
          <w:bCs/>
          <w:color w:val="4F81BD"/>
        </w:rPr>
        <w:t>5</w:t>
      </w:r>
    </w:p>
    <w:p w14:paraId="36E75EF1" w14:textId="0B421653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prowadzonego przez Gminę Gorzyce, z siedzibą organu zarządzającego przy ul.Kościelnej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0180A2F8" w14:textId="77777777" w:rsidR="00E60F86" w:rsidRPr="00560474" w:rsidRDefault="00E60F86" w:rsidP="00E60F86">
      <w:pPr>
        <w:spacing w:line="276" w:lineRule="auto"/>
        <w:jc w:val="both"/>
        <w:rPr>
          <w:rFonts w:ascii="Trebuchet MS" w:hAnsi="Trebuchet MS" w:cs="Arial"/>
        </w:rPr>
      </w:pPr>
    </w:p>
    <w:p w14:paraId="3EF8B8D3" w14:textId="77777777" w:rsidR="00E60F86" w:rsidRPr="007925D2" w:rsidRDefault="00E60F86" w:rsidP="00E60F86">
      <w:pPr>
        <w:numPr>
          <w:ilvl w:val="0"/>
          <w:numId w:val="85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66D7538B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>-6 ustawy.</w:t>
      </w:r>
    </w:p>
    <w:p w14:paraId="6DACF1A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1EBFA50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1,2, i 5</w:t>
      </w:r>
      <w:r w:rsidRPr="00DC326D">
        <w:rPr>
          <w:rFonts w:ascii="Trebuchet MS" w:hAnsi="Trebuchet MS" w:cs="Arial"/>
          <w:i/>
          <w:sz w:val="18"/>
        </w:rPr>
        <w:t xml:space="preserve"> </w:t>
      </w:r>
      <w:r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>
        <w:rPr>
          <w:rFonts w:ascii="Trebuchet MS" w:hAnsi="Trebuchet MS" w:cs="Arial"/>
        </w:rPr>
        <w:t>a sanacyjna – samooczyszczenie):</w:t>
      </w:r>
    </w:p>
    <w:p w14:paraId="392AE612" w14:textId="77777777" w:rsidR="00E60F86" w:rsidRPr="00560474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3DC902ED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3821563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95B7807" w14:textId="0FE53AA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75188C64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49CECF17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DEB7B73" w14:textId="77777777" w:rsidR="00E60F86" w:rsidRPr="00560474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DEBB94D" w14:textId="77777777" w:rsidR="00E60F86" w:rsidRDefault="00E60F86" w:rsidP="00E60F86">
      <w:pPr>
        <w:pStyle w:val="Akapitzlist"/>
        <w:numPr>
          <w:ilvl w:val="0"/>
          <w:numId w:val="85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0730A69A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70741D83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319D13F1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7212C702" w14:textId="77777777" w:rsidR="00E60F86" w:rsidRPr="00DC2009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>Oświadczam, że spełniam warunki udziału w postępowaniu określone przez Zamawiającego w ogłoszeniu o zamówieniu oraz w ust. 3 rozdziału XIX Specyfikacji Warunków Zamówienia.</w:t>
      </w:r>
    </w:p>
    <w:p w14:paraId="55699C59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4F9FEFA7" w14:textId="77777777" w:rsidR="00E60F86" w:rsidRPr="00724BAB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 3.4.</w:t>
      </w:r>
      <w:r w:rsidRPr="00724BAB">
        <w:rPr>
          <w:rFonts w:ascii="Trebuchet MS" w:hAnsi="Trebuchet MS" w:cs="Arial"/>
        </w:rPr>
        <w:t xml:space="preserve"> rozdziału XI</w:t>
      </w:r>
      <w:r>
        <w:rPr>
          <w:rFonts w:ascii="Trebuchet MS" w:hAnsi="Trebuchet MS" w:cs="Arial"/>
        </w:rPr>
        <w:t>X</w:t>
      </w:r>
      <w:r w:rsidRPr="00724BAB">
        <w:rPr>
          <w:rFonts w:ascii="Trebuchet MS" w:hAnsi="Trebuchet MS" w:cs="Arial"/>
        </w:rPr>
        <w:t xml:space="preserve"> Specyfikacji Warunków Zamówienia </w:t>
      </w:r>
    </w:p>
    <w:p w14:paraId="45B9B408" w14:textId="77777777" w:rsidR="00E60F86" w:rsidRPr="00560474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003C72FF" w14:textId="77777777" w:rsidR="00E60F86" w:rsidRPr="00560474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14:paraId="2A145D2E" w14:textId="77777777" w:rsidR="00E60F86" w:rsidRPr="003F4D2C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14:paraId="6A477E8F" w14:textId="77777777" w:rsidR="00E60F86" w:rsidRPr="006944B9" w:rsidRDefault="00E60F86" w:rsidP="00E60F86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53CF1BCD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B6A57DF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9B9DC07" w14:textId="77777777" w:rsidR="00E60F86" w:rsidRPr="001953C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A3AE676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14:paraId="40A8289D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0E2AF0AC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205F9D99" w14:textId="77777777" w:rsidR="00E60F86" w:rsidRPr="00507E6E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F2DC962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A935D10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2660BF3" w14:textId="77777777" w:rsidR="00E60F86" w:rsidRPr="006161C2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9AE3DC4" w14:textId="77777777" w:rsidR="00C454C0" w:rsidRPr="003B11CF" w:rsidRDefault="00C454C0" w:rsidP="00C454C0">
      <w:pPr>
        <w:jc w:val="center"/>
        <w:rPr>
          <w:rFonts w:ascii="Trebuchet MS" w:hAnsi="Trebuchet MS" w:cs="Arial"/>
        </w:rPr>
      </w:pPr>
    </w:p>
    <w:p w14:paraId="361483FF" w14:textId="77777777" w:rsidR="006E7DB2" w:rsidRDefault="006E7DB2" w:rsidP="00C454C0">
      <w:pPr>
        <w:jc w:val="center"/>
        <w:rPr>
          <w:rFonts w:ascii="Trebuchet MS" w:hAnsi="Trebuchet MS" w:cs="Arial"/>
        </w:rPr>
      </w:pPr>
    </w:p>
    <w:p w14:paraId="426205DB" w14:textId="33FE1347" w:rsidR="000E7508" w:rsidRPr="00227DBC" w:rsidRDefault="000E7508" w:rsidP="00BF5661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B76D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40" w:right="1077" w:bottom="1440" w:left="1077" w:header="709" w:footer="709" w:gutter="0"/>
      <w:cols w:space="708" w:equalWidth="0">
        <w:col w:w="941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BDBF0" w14:textId="77777777" w:rsidR="006450B6" w:rsidRDefault="006450B6">
      <w:r>
        <w:separator/>
      </w:r>
    </w:p>
  </w:endnote>
  <w:endnote w:type="continuationSeparator" w:id="0">
    <w:p w14:paraId="5C8238BB" w14:textId="77777777" w:rsidR="006450B6" w:rsidRDefault="0064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6DA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556DA0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A6B29" w14:textId="77777777" w:rsidR="006450B6" w:rsidRDefault="006450B6">
      <w:r>
        <w:separator/>
      </w:r>
    </w:p>
  </w:footnote>
  <w:footnote w:type="continuationSeparator" w:id="0">
    <w:p w14:paraId="2A87928E" w14:textId="77777777" w:rsidR="006450B6" w:rsidRDefault="00645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 w15:restartNumberingAfterBreak="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 w15:restartNumberingAfterBreak="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 w15:restartNumberingAfterBreak="0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 w15:restartNumberingAfterBreak="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 w15:restartNumberingAfterBreak="0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 w15:restartNumberingAfterBreak="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 w15:restartNumberingAfterBreak="0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 w15:restartNumberingAfterBreak="0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 w15:restartNumberingAfterBreak="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 w15:restartNumberingAfterBreak="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187155">
    <w:abstractNumId w:val="37"/>
  </w:num>
  <w:num w:numId="2" w16cid:durableId="1285036225">
    <w:abstractNumId w:val="77"/>
  </w:num>
  <w:num w:numId="3" w16cid:durableId="1852842056">
    <w:abstractNumId w:val="22"/>
  </w:num>
  <w:num w:numId="4" w16cid:durableId="987368406">
    <w:abstractNumId w:val="59"/>
  </w:num>
  <w:num w:numId="5" w16cid:durableId="767703058">
    <w:abstractNumId w:val="84"/>
  </w:num>
  <w:num w:numId="6" w16cid:durableId="123737409">
    <w:abstractNumId w:val="41"/>
  </w:num>
  <w:num w:numId="7" w16cid:durableId="1824160686">
    <w:abstractNumId w:val="92"/>
  </w:num>
  <w:num w:numId="8" w16cid:durableId="1332100279">
    <w:abstractNumId w:val="43"/>
  </w:num>
  <w:num w:numId="9" w16cid:durableId="1512452321">
    <w:abstractNumId w:val="0"/>
  </w:num>
  <w:num w:numId="10" w16cid:durableId="342704490">
    <w:abstractNumId w:val="40"/>
  </w:num>
  <w:num w:numId="11" w16cid:durableId="668020913">
    <w:abstractNumId w:val="54"/>
  </w:num>
  <w:num w:numId="12" w16cid:durableId="2038845327">
    <w:abstractNumId w:val="44"/>
  </w:num>
  <w:num w:numId="13" w16cid:durableId="1511945657">
    <w:abstractNumId w:val="14"/>
  </w:num>
  <w:num w:numId="14" w16cid:durableId="1451391952">
    <w:abstractNumId w:val="26"/>
  </w:num>
  <w:num w:numId="15" w16cid:durableId="113596142">
    <w:abstractNumId w:val="23"/>
  </w:num>
  <w:num w:numId="16" w16cid:durableId="1778132321">
    <w:abstractNumId w:val="20"/>
  </w:num>
  <w:num w:numId="17" w16cid:durableId="1027023447">
    <w:abstractNumId w:val="79"/>
  </w:num>
  <w:num w:numId="18" w16cid:durableId="1164903256">
    <w:abstractNumId w:val="66"/>
  </w:num>
  <w:num w:numId="19" w16cid:durableId="1838619197">
    <w:abstractNumId w:val="78"/>
  </w:num>
  <w:num w:numId="20" w16cid:durableId="1721050903">
    <w:abstractNumId w:val="64"/>
  </w:num>
  <w:num w:numId="21" w16cid:durableId="151485453">
    <w:abstractNumId w:val="38"/>
  </w:num>
  <w:num w:numId="22" w16cid:durableId="513955549">
    <w:abstractNumId w:val="61"/>
  </w:num>
  <w:num w:numId="23" w16cid:durableId="1090154109">
    <w:abstractNumId w:val="35"/>
  </w:num>
  <w:num w:numId="24" w16cid:durableId="1942101745">
    <w:abstractNumId w:val="67"/>
  </w:num>
  <w:num w:numId="25" w16cid:durableId="1669668997">
    <w:abstractNumId w:val="52"/>
  </w:num>
  <w:num w:numId="26" w16cid:durableId="44837135">
    <w:abstractNumId w:val="63"/>
  </w:num>
  <w:num w:numId="27" w16cid:durableId="2129152889">
    <w:abstractNumId w:val="87"/>
  </w:num>
  <w:num w:numId="28" w16cid:durableId="466049629">
    <w:abstractNumId w:val="4"/>
  </w:num>
  <w:num w:numId="29" w16cid:durableId="1360399399">
    <w:abstractNumId w:val="70"/>
  </w:num>
  <w:num w:numId="30" w16cid:durableId="261761474">
    <w:abstractNumId w:val="82"/>
  </w:num>
  <w:num w:numId="31" w16cid:durableId="347952691">
    <w:abstractNumId w:val="45"/>
  </w:num>
  <w:num w:numId="32" w16cid:durableId="2023435840">
    <w:abstractNumId w:val="30"/>
  </w:num>
  <w:num w:numId="33" w16cid:durableId="1426876027">
    <w:abstractNumId w:val="76"/>
    <w:lvlOverride w:ilvl="0">
      <w:startOverride w:val="1"/>
    </w:lvlOverride>
  </w:num>
  <w:num w:numId="34" w16cid:durableId="267127933">
    <w:abstractNumId w:val="51"/>
    <w:lvlOverride w:ilvl="0">
      <w:startOverride w:val="1"/>
    </w:lvlOverride>
  </w:num>
  <w:num w:numId="35" w16cid:durableId="1558710772">
    <w:abstractNumId w:val="33"/>
  </w:num>
  <w:num w:numId="36" w16cid:durableId="1119883568">
    <w:abstractNumId w:val="72"/>
  </w:num>
  <w:num w:numId="37" w16cid:durableId="317658557">
    <w:abstractNumId w:val="19"/>
  </w:num>
  <w:num w:numId="38" w16cid:durableId="1156073345">
    <w:abstractNumId w:val="53"/>
  </w:num>
  <w:num w:numId="39" w16cid:durableId="211748546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969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40704816">
    <w:abstractNumId w:val="56"/>
  </w:num>
  <w:num w:numId="42" w16cid:durableId="1499882266">
    <w:abstractNumId w:val="13"/>
  </w:num>
  <w:num w:numId="43" w16cid:durableId="1941789306">
    <w:abstractNumId w:val="32"/>
  </w:num>
  <w:num w:numId="44" w16cid:durableId="2064936779">
    <w:abstractNumId w:val="34"/>
  </w:num>
  <w:num w:numId="45" w16cid:durableId="8801344">
    <w:abstractNumId w:val="25"/>
  </w:num>
  <w:num w:numId="46" w16cid:durableId="1735741481">
    <w:abstractNumId w:val="85"/>
  </w:num>
  <w:num w:numId="47" w16cid:durableId="573781675">
    <w:abstractNumId w:val="90"/>
  </w:num>
  <w:num w:numId="48" w16cid:durableId="625544348">
    <w:abstractNumId w:val="27"/>
  </w:num>
  <w:num w:numId="49" w16cid:durableId="1948733430">
    <w:abstractNumId w:val="17"/>
  </w:num>
  <w:num w:numId="50" w16cid:durableId="1711807936">
    <w:abstractNumId w:val="29"/>
  </w:num>
  <w:num w:numId="51" w16cid:durableId="244074426">
    <w:abstractNumId w:val="7"/>
  </w:num>
  <w:num w:numId="52" w16cid:durableId="2059821813">
    <w:abstractNumId w:val="88"/>
  </w:num>
  <w:num w:numId="53" w16cid:durableId="1160586000">
    <w:abstractNumId w:val="28"/>
  </w:num>
  <w:num w:numId="54" w16cid:durableId="1318461980">
    <w:abstractNumId w:val="75"/>
  </w:num>
  <w:num w:numId="55" w16cid:durableId="1679578963">
    <w:abstractNumId w:val="16"/>
  </w:num>
  <w:num w:numId="56" w16cid:durableId="1820950495">
    <w:abstractNumId w:val="49"/>
  </w:num>
  <w:num w:numId="57" w16cid:durableId="1717392100">
    <w:abstractNumId w:val="58"/>
  </w:num>
  <w:num w:numId="58" w16cid:durableId="92249514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6849255">
    <w:abstractNumId w:val="93"/>
  </w:num>
  <w:num w:numId="60" w16cid:durableId="261956601">
    <w:abstractNumId w:val="83"/>
  </w:num>
  <w:num w:numId="61" w16cid:durableId="771244505">
    <w:abstractNumId w:val="47"/>
  </w:num>
  <w:num w:numId="62" w16cid:durableId="1693141816">
    <w:abstractNumId w:val="18"/>
  </w:num>
  <w:num w:numId="63" w16cid:durableId="1700350154">
    <w:abstractNumId w:val="73"/>
  </w:num>
  <w:num w:numId="64" w16cid:durableId="1067218080">
    <w:abstractNumId w:val="69"/>
  </w:num>
  <w:num w:numId="65" w16cid:durableId="1342783453">
    <w:abstractNumId w:val="86"/>
  </w:num>
  <w:num w:numId="66" w16cid:durableId="1414202733">
    <w:abstractNumId w:val="21"/>
  </w:num>
  <w:num w:numId="67" w16cid:durableId="1186744982">
    <w:abstractNumId w:val="74"/>
  </w:num>
  <w:num w:numId="68" w16cid:durableId="2042852815">
    <w:abstractNumId w:val="39"/>
  </w:num>
  <w:num w:numId="69" w16cid:durableId="1093277416">
    <w:abstractNumId w:val="89"/>
  </w:num>
  <w:num w:numId="70" w16cid:durableId="820118326">
    <w:abstractNumId w:val="57"/>
  </w:num>
  <w:num w:numId="71" w16cid:durableId="306789355">
    <w:abstractNumId w:val="65"/>
  </w:num>
  <w:num w:numId="72" w16cid:durableId="1892494117">
    <w:abstractNumId w:val="55"/>
  </w:num>
  <w:num w:numId="73" w16cid:durableId="1097628536">
    <w:abstractNumId w:val="36"/>
  </w:num>
  <w:num w:numId="74" w16cid:durableId="1420053877">
    <w:abstractNumId w:val="68"/>
  </w:num>
  <w:num w:numId="75" w16cid:durableId="878005800">
    <w:abstractNumId w:val="80"/>
  </w:num>
  <w:num w:numId="76" w16cid:durableId="1352220375">
    <w:abstractNumId w:val="62"/>
  </w:num>
  <w:num w:numId="77" w16cid:durableId="1000961660">
    <w:abstractNumId w:val="46"/>
  </w:num>
  <w:num w:numId="78" w16cid:durableId="676080836">
    <w:abstractNumId w:val="91"/>
  </w:num>
  <w:num w:numId="79" w16cid:durableId="2027168192">
    <w:abstractNumId w:val="24"/>
  </w:num>
  <w:num w:numId="80" w16cid:durableId="2040666891">
    <w:abstractNumId w:val="48"/>
  </w:num>
  <w:num w:numId="81" w16cid:durableId="578028717">
    <w:abstractNumId w:val="71"/>
  </w:num>
  <w:num w:numId="82" w16cid:durableId="825167974">
    <w:abstractNumId w:val="31"/>
  </w:num>
  <w:num w:numId="83" w16cid:durableId="1842163316">
    <w:abstractNumId w:val="50"/>
  </w:num>
  <w:num w:numId="84" w16cid:durableId="315652616">
    <w:abstractNumId w:val="42"/>
  </w:num>
  <w:num w:numId="85" w16cid:durableId="17800992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352534339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3331420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3951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6B5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6BE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45D6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479E6"/>
    <w:rsid w:val="00147EDE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565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3E5C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6E73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6D8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15E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6DA0"/>
    <w:rsid w:val="00557F9F"/>
    <w:rsid w:val="00561511"/>
    <w:rsid w:val="00561E41"/>
    <w:rsid w:val="00561EE0"/>
    <w:rsid w:val="00563104"/>
    <w:rsid w:val="00563699"/>
    <w:rsid w:val="00563744"/>
    <w:rsid w:val="005642F8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0B6"/>
    <w:rsid w:val="00645E3E"/>
    <w:rsid w:val="00646290"/>
    <w:rsid w:val="00646531"/>
    <w:rsid w:val="00646950"/>
    <w:rsid w:val="00646BFF"/>
    <w:rsid w:val="0064774E"/>
    <w:rsid w:val="00650231"/>
    <w:rsid w:val="00650B48"/>
    <w:rsid w:val="00650D05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2D3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4A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17FB5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2C9E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6DB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1365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4ED4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40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1C6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652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3B2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0E2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08A8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17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C49"/>
    <w:rsid w:val="00E57D51"/>
    <w:rsid w:val="00E60047"/>
    <w:rsid w:val="00E60119"/>
    <w:rsid w:val="00E60F86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1986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3E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E3095EE5-2AFE-4C17-8585-BA7C848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5F34-F58C-4ECE-8F70-4C839860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</cp:lastModifiedBy>
  <cp:revision>3</cp:revision>
  <cp:lastPrinted>2023-11-28T08:20:00Z</cp:lastPrinted>
  <dcterms:created xsi:type="dcterms:W3CDTF">2024-11-13T13:38:00Z</dcterms:created>
  <dcterms:modified xsi:type="dcterms:W3CDTF">2024-11-13T13:39:00Z</dcterms:modified>
</cp:coreProperties>
</file>