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3D0B33" w14:textId="77777777" w:rsidR="00894502" w:rsidRPr="00076D31" w:rsidRDefault="00894502" w:rsidP="00CF6218">
      <w:pPr>
        <w:spacing w:after="0" w:line="276" w:lineRule="auto"/>
        <w:rPr>
          <w:rFonts w:cstheme="minorHAnsi"/>
        </w:rPr>
      </w:pPr>
    </w:p>
    <w:p w14:paraId="18E38144" w14:textId="77777777" w:rsidR="00CB79E9" w:rsidRPr="00076D31" w:rsidRDefault="00CB79E9" w:rsidP="00CF6218">
      <w:pPr>
        <w:spacing w:after="0" w:line="276" w:lineRule="auto"/>
        <w:rPr>
          <w:rFonts w:cstheme="minorHAnsi"/>
        </w:rPr>
      </w:pPr>
    </w:p>
    <w:p w14:paraId="6AE2CA18" w14:textId="77777777" w:rsidR="00CB79E9" w:rsidRPr="00076D31" w:rsidRDefault="00CB79E9" w:rsidP="00CF6218">
      <w:pPr>
        <w:spacing w:after="0" w:line="276" w:lineRule="auto"/>
        <w:rPr>
          <w:rFonts w:cstheme="minorHAnsi"/>
        </w:rPr>
      </w:pPr>
    </w:p>
    <w:p w14:paraId="196FE3FF" w14:textId="77777777" w:rsidR="00CB79E9" w:rsidRPr="00076D31" w:rsidRDefault="00CB79E9" w:rsidP="00CF6218">
      <w:pPr>
        <w:spacing w:after="0" w:line="276" w:lineRule="auto"/>
        <w:rPr>
          <w:rFonts w:cstheme="minorHAnsi"/>
        </w:rPr>
      </w:pPr>
    </w:p>
    <w:p w14:paraId="748A690D" w14:textId="77777777" w:rsidR="00CB79E9" w:rsidRPr="00076D31" w:rsidRDefault="00CB79E9" w:rsidP="00CF6218">
      <w:pPr>
        <w:spacing w:after="0" w:line="276" w:lineRule="auto"/>
        <w:rPr>
          <w:rFonts w:cstheme="minorHAnsi"/>
        </w:rPr>
      </w:pPr>
    </w:p>
    <w:p w14:paraId="7CED197F" w14:textId="77777777" w:rsidR="00CB79E9" w:rsidRPr="00076D31" w:rsidRDefault="00CB79E9" w:rsidP="00CF6218">
      <w:pPr>
        <w:spacing w:after="0" w:line="276" w:lineRule="auto"/>
        <w:rPr>
          <w:rFonts w:cstheme="minorHAnsi"/>
        </w:rPr>
      </w:pPr>
    </w:p>
    <w:p w14:paraId="2EF80E0E" w14:textId="77777777" w:rsidR="006665F2" w:rsidRPr="00076D31" w:rsidRDefault="006665F2" w:rsidP="00CF6218">
      <w:pPr>
        <w:spacing w:after="0" w:line="276" w:lineRule="auto"/>
        <w:rPr>
          <w:rFonts w:cstheme="minorHAnsi"/>
        </w:rPr>
      </w:pPr>
    </w:p>
    <w:p w14:paraId="7D3FFEBB" w14:textId="77777777" w:rsidR="00CB79E9" w:rsidRPr="00076D31" w:rsidRDefault="00CB79E9" w:rsidP="00CF6218">
      <w:pPr>
        <w:spacing w:after="0" w:line="276" w:lineRule="auto"/>
        <w:rPr>
          <w:rFonts w:cstheme="minorHAnsi"/>
        </w:rPr>
      </w:pPr>
    </w:p>
    <w:p w14:paraId="1B1C4F5C" w14:textId="77777777" w:rsidR="00CB79E9" w:rsidRPr="00076D31" w:rsidRDefault="00CB79E9" w:rsidP="00CF6218">
      <w:pPr>
        <w:spacing w:after="0" w:line="276" w:lineRule="auto"/>
        <w:jc w:val="center"/>
        <w:rPr>
          <w:rFonts w:cstheme="minorHAnsi"/>
          <w:b/>
          <w:bCs/>
        </w:rPr>
      </w:pPr>
      <w:r w:rsidRPr="00076D31">
        <w:rPr>
          <w:rFonts w:cstheme="minorHAnsi"/>
          <w:b/>
          <w:bCs/>
        </w:rPr>
        <w:t>Rozdział I</w:t>
      </w:r>
    </w:p>
    <w:p w14:paraId="281D46FA" w14:textId="77777777" w:rsidR="00CB79E9" w:rsidRPr="00076D31" w:rsidRDefault="00CB79E9" w:rsidP="00CF6218">
      <w:pPr>
        <w:spacing w:after="0" w:line="276" w:lineRule="auto"/>
        <w:jc w:val="center"/>
        <w:rPr>
          <w:rFonts w:cstheme="minorHAnsi"/>
          <w:b/>
          <w:bCs/>
        </w:rPr>
      </w:pPr>
      <w:r w:rsidRPr="00076D31">
        <w:rPr>
          <w:rFonts w:cstheme="minorHAnsi"/>
          <w:b/>
          <w:bCs/>
        </w:rPr>
        <w:t>Instrukcja dla Wykonawców</w:t>
      </w:r>
    </w:p>
    <w:p w14:paraId="0638B466" w14:textId="77777777" w:rsidR="00CB79E9" w:rsidRPr="00076D31" w:rsidRDefault="00CB79E9" w:rsidP="00CF6218">
      <w:pPr>
        <w:spacing w:after="0" w:line="276" w:lineRule="auto"/>
        <w:jc w:val="center"/>
        <w:rPr>
          <w:rFonts w:cstheme="minorHAnsi"/>
        </w:rPr>
      </w:pPr>
    </w:p>
    <w:p w14:paraId="486D5CC9" w14:textId="77777777" w:rsidR="006665F2" w:rsidRPr="00076D31" w:rsidRDefault="006665F2" w:rsidP="00CF6218">
      <w:pPr>
        <w:spacing w:after="0" w:line="276" w:lineRule="auto"/>
        <w:jc w:val="center"/>
        <w:rPr>
          <w:rFonts w:cstheme="minorHAnsi"/>
        </w:rPr>
      </w:pPr>
    </w:p>
    <w:p w14:paraId="268D598C" w14:textId="77777777" w:rsidR="00CB79E9" w:rsidRPr="00076D31" w:rsidRDefault="00CB79E9" w:rsidP="00CF6218">
      <w:pPr>
        <w:spacing w:after="0" w:line="276" w:lineRule="auto"/>
        <w:jc w:val="center"/>
        <w:rPr>
          <w:rFonts w:cstheme="minorHAnsi"/>
        </w:rPr>
      </w:pPr>
      <w:r w:rsidRPr="00076D31">
        <w:rPr>
          <w:rFonts w:cstheme="minorHAnsi"/>
        </w:rPr>
        <w:t>Zadanie pn.:</w:t>
      </w:r>
    </w:p>
    <w:p w14:paraId="17B11120" w14:textId="10249BCC" w:rsidR="00114593" w:rsidRPr="00076D31" w:rsidRDefault="00546704" w:rsidP="00B50D85">
      <w:pPr>
        <w:spacing w:after="0" w:line="276" w:lineRule="auto"/>
        <w:jc w:val="center"/>
        <w:rPr>
          <w:rFonts w:cstheme="minorHAnsi"/>
        </w:rPr>
      </w:pPr>
      <w:r w:rsidRPr="00076D31">
        <w:rPr>
          <w:rFonts w:cstheme="minorHAnsi"/>
          <w:b/>
          <w:bCs/>
        </w:rPr>
        <w:t xml:space="preserve">„Dostawa samochodu ciężarowego typu „Śmieciarka” </w:t>
      </w:r>
      <w:r w:rsidR="006665F2" w:rsidRPr="00076D31">
        <w:rPr>
          <w:rFonts w:cstheme="minorHAnsi"/>
        </w:rPr>
        <w:br w:type="page"/>
      </w:r>
    </w:p>
    <w:sdt>
      <w:sdtPr>
        <w:rPr>
          <w:rFonts w:cstheme="minorHAnsi"/>
        </w:rPr>
        <w:id w:val="-1533954967"/>
        <w:docPartObj>
          <w:docPartGallery w:val="Table of Contents"/>
          <w:docPartUnique/>
        </w:docPartObj>
      </w:sdtPr>
      <w:sdtEndPr>
        <w:rPr>
          <w:b/>
          <w:bCs/>
        </w:rPr>
      </w:sdtEndPr>
      <w:sdtContent>
        <w:p w14:paraId="7EEAB41D" w14:textId="77777777" w:rsidR="00CB79E9" w:rsidRPr="00076D31" w:rsidRDefault="00CB79E9" w:rsidP="00CF6218">
          <w:pPr>
            <w:spacing w:after="0" w:line="276" w:lineRule="auto"/>
            <w:rPr>
              <w:rFonts w:cstheme="minorHAnsi"/>
            </w:rPr>
          </w:pPr>
          <w:r w:rsidRPr="00076D31">
            <w:rPr>
              <w:rFonts w:cstheme="minorHAnsi"/>
            </w:rPr>
            <w:t>Spis treści</w:t>
          </w:r>
        </w:p>
        <w:p w14:paraId="0D0CC548" w14:textId="77777777" w:rsidR="00CE3038" w:rsidRPr="00076D31" w:rsidRDefault="00432CCD">
          <w:pPr>
            <w:pStyle w:val="Spistreci1"/>
            <w:rPr>
              <w:rFonts w:eastAsiaTheme="minorEastAsia" w:cstheme="minorHAnsi"/>
              <w:noProof/>
              <w:lang w:eastAsia="pl-PL"/>
            </w:rPr>
          </w:pPr>
          <w:r w:rsidRPr="00076D31">
            <w:rPr>
              <w:rFonts w:cstheme="minorHAnsi"/>
            </w:rPr>
            <w:fldChar w:fldCharType="begin"/>
          </w:r>
          <w:r w:rsidR="00CB79E9" w:rsidRPr="00076D31">
            <w:rPr>
              <w:rFonts w:cstheme="minorHAnsi"/>
            </w:rPr>
            <w:instrText xml:space="preserve"> TOC \o "1-3" \h \z \u </w:instrText>
          </w:r>
          <w:r w:rsidRPr="00076D31">
            <w:rPr>
              <w:rFonts w:cstheme="minorHAnsi"/>
            </w:rPr>
            <w:fldChar w:fldCharType="separate"/>
          </w:r>
          <w:hyperlink w:anchor="_Toc83191567" w:history="1">
            <w:r w:rsidR="00CE3038" w:rsidRPr="00076D31">
              <w:rPr>
                <w:rStyle w:val="Hipercze"/>
                <w:rFonts w:eastAsia="Times New Roman" w:cstheme="minorHAnsi"/>
                <w:b/>
                <w:noProof/>
                <w:lang w:eastAsia="pl-PL"/>
              </w:rPr>
              <w:t>I.</w:t>
            </w:r>
            <w:r w:rsidR="00CE3038" w:rsidRPr="00076D31">
              <w:rPr>
                <w:rFonts w:eastAsiaTheme="minorEastAsia" w:cstheme="minorHAnsi"/>
                <w:noProof/>
                <w:lang w:eastAsia="pl-PL"/>
              </w:rPr>
              <w:tab/>
            </w:r>
            <w:r w:rsidR="00CE3038" w:rsidRPr="00076D31">
              <w:rPr>
                <w:rStyle w:val="Hipercze"/>
                <w:rFonts w:eastAsia="Times New Roman" w:cstheme="minorHAnsi"/>
                <w:b/>
                <w:noProof/>
                <w:lang w:eastAsia="pl-PL"/>
              </w:rPr>
              <w:t>Nazwa oraz adres zamawiającego, numer telefonu, adres poczty elektronicznej oraz strony internetowej prowadzonego postępowania</w:t>
            </w:r>
            <w:r w:rsidR="00CE3038" w:rsidRPr="00076D31">
              <w:rPr>
                <w:rFonts w:cstheme="minorHAnsi"/>
                <w:noProof/>
                <w:webHidden/>
              </w:rPr>
              <w:tab/>
            </w:r>
            <w:r w:rsidRPr="00076D31">
              <w:rPr>
                <w:rFonts w:cstheme="minorHAnsi"/>
                <w:noProof/>
                <w:webHidden/>
              </w:rPr>
              <w:fldChar w:fldCharType="begin"/>
            </w:r>
            <w:r w:rsidR="00CE3038" w:rsidRPr="00076D31">
              <w:rPr>
                <w:rFonts w:cstheme="minorHAnsi"/>
                <w:noProof/>
                <w:webHidden/>
              </w:rPr>
              <w:instrText xml:space="preserve"> PAGEREF _Toc83191567 \h </w:instrText>
            </w:r>
            <w:r w:rsidRPr="00076D31">
              <w:rPr>
                <w:rFonts w:cstheme="minorHAnsi"/>
                <w:noProof/>
                <w:webHidden/>
              </w:rPr>
            </w:r>
            <w:r w:rsidRPr="00076D31">
              <w:rPr>
                <w:rFonts w:cstheme="minorHAnsi"/>
                <w:noProof/>
                <w:webHidden/>
              </w:rPr>
              <w:fldChar w:fldCharType="separate"/>
            </w:r>
            <w:r w:rsidR="00E713A3" w:rsidRPr="00076D31">
              <w:rPr>
                <w:rFonts w:cstheme="minorHAnsi"/>
                <w:noProof/>
                <w:webHidden/>
              </w:rPr>
              <w:t>5</w:t>
            </w:r>
            <w:r w:rsidRPr="00076D31">
              <w:rPr>
                <w:rFonts w:cstheme="minorHAnsi"/>
                <w:noProof/>
                <w:webHidden/>
              </w:rPr>
              <w:fldChar w:fldCharType="end"/>
            </w:r>
          </w:hyperlink>
        </w:p>
        <w:p w14:paraId="3DF921AA" w14:textId="77777777" w:rsidR="00CE3038" w:rsidRPr="00076D31" w:rsidRDefault="00CE3038">
          <w:pPr>
            <w:pStyle w:val="Spistreci1"/>
            <w:rPr>
              <w:rFonts w:eastAsiaTheme="minorEastAsia" w:cstheme="minorHAnsi"/>
              <w:noProof/>
              <w:lang w:eastAsia="pl-PL"/>
            </w:rPr>
          </w:pPr>
          <w:hyperlink w:anchor="_Toc83191568" w:history="1">
            <w:r w:rsidRPr="00076D31">
              <w:rPr>
                <w:rStyle w:val="Hipercze"/>
                <w:rFonts w:cstheme="minorHAnsi"/>
                <w:b/>
                <w:noProof/>
              </w:rPr>
              <w:t>II.</w:t>
            </w:r>
            <w:r w:rsidRPr="00076D31">
              <w:rPr>
                <w:rFonts w:eastAsiaTheme="minorEastAsia" w:cstheme="minorHAnsi"/>
                <w:noProof/>
                <w:lang w:eastAsia="pl-PL"/>
              </w:rPr>
              <w:tab/>
            </w:r>
            <w:r w:rsidRPr="00076D31">
              <w:rPr>
                <w:rStyle w:val="Hipercze"/>
                <w:rFonts w:cstheme="minorHAnsi"/>
                <w:b/>
                <w:noProof/>
              </w:rPr>
              <w:t>Adres strony internetowej, na której udostępniane będą zmiany i wyjaśnienia treści SWZ oraz inne dokumenty zamówienia bezpośrednio związane z postępowaniem o udzielenie zamówienia</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_Toc83191568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5</w:t>
            </w:r>
            <w:r w:rsidR="00432CCD" w:rsidRPr="00076D31">
              <w:rPr>
                <w:rFonts w:cstheme="minorHAnsi"/>
                <w:noProof/>
                <w:webHidden/>
              </w:rPr>
              <w:fldChar w:fldCharType="end"/>
            </w:r>
          </w:hyperlink>
        </w:p>
        <w:p w14:paraId="198D4DAD" w14:textId="77777777" w:rsidR="00CE3038" w:rsidRPr="00076D31" w:rsidRDefault="00CE3038">
          <w:pPr>
            <w:pStyle w:val="Spistreci1"/>
            <w:rPr>
              <w:rFonts w:eastAsiaTheme="minorEastAsia" w:cstheme="minorHAnsi"/>
              <w:noProof/>
              <w:lang w:eastAsia="pl-PL"/>
            </w:rPr>
          </w:pPr>
          <w:hyperlink w:anchor="_Toc83191569" w:history="1">
            <w:r w:rsidRPr="00076D31">
              <w:rPr>
                <w:rStyle w:val="Hipercze"/>
                <w:rFonts w:eastAsia="Times New Roman" w:cstheme="minorHAnsi"/>
                <w:b/>
                <w:noProof/>
                <w:lang w:eastAsia="pl-PL"/>
              </w:rPr>
              <w:t>III.</w:t>
            </w:r>
            <w:r w:rsidRPr="00076D31">
              <w:rPr>
                <w:rFonts w:eastAsiaTheme="minorEastAsia" w:cstheme="minorHAnsi"/>
                <w:noProof/>
                <w:lang w:eastAsia="pl-PL"/>
              </w:rPr>
              <w:tab/>
            </w:r>
            <w:r w:rsidRPr="00076D31">
              <w:rPr>
                <w:rStyle w:val="Hipercze"/>
                <w:rFonts w:eastAsia="Times New Roman" w:cstheme="minorHAnsi"/>
                <w:b/>
                <w:noProof/>
                <w:lang w:eastAsia="pl-PL"/>
              </w:rPr>
              <w:t>Tryb udzielenia zamówienia</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_Toc83191569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5</w:t>
            </w:r>
            <w:r w:rsidR="00432CCD" w:rsidRPr="00076D31">
              <w:rPr>
                <w:rFonts w:cstheme="minorHAnsi"/>
                <w:noProof/>
                <w:webHidden/>
              </w:rPr>
              <w:fldChar w:fldCharType="end"/>
            </w:r>
          </w:hyperlink>
        </w:p>
        <w:p w14:paraId="5CE9B44C" w14:textId="77777777" w:rsidR="00CE3038" w:rsidRPr="00076D31" w:rsidRDefault="00CE3038">
          <w:pPr>
            <w:pStyle w:val="Spistreci1"/>
            <w:rPr>
              <w:rFonts w:eastAsiaTheme="minorEastAsia" w:cstheme="minorHAnsi"/>
              <w:noProof/>
              <w:lang w:eastAsia="pl-PL"/>
            </w:rPr>
          </w:pPr>
          <w:hyperlink w:anchor="_Toc83191570" w:history="1">
            <w:r w:rsidRPr="00076D31">
              <w:rPr>
                <w:rStyle w:val="Hipercze"/>
                <w:rFonts w:eastAsia="Times New Roman" w:cstheme="minorHAnsi"/>
                <w:b/>
                <w:noProof/>
                <w:lang w:eastAsia="pl-PL"/>
              </w:rPr>
              <w:t>IV.</w:t>
            </w:r>
            <w:r w:rsidRPr="00076D31">
              <w:rPr>
                <w:rFonts w:eastAsiaTheme="minorEastAsia" w:cstheme="minorHAnsi"/>
                <w:noProof/>
                <w:lang w:eastAsia="pl-PL"/>
              </w:rPr>
              <w:tab/>
            </w:r>
            <w:r w:rsidRPr="00076D31">
              <w:rPr>
                <w:rStyle w:val="Hipercze"/>
                <w:rFonts w:eastAsia="Times New Roman" w:cstheme="minorHAnsi"/>
                <w:b/>
                <w:noProof/>
                <w:lang w:eastAsia="pl-PL"/>
              </w:rPr>
              <w:t>Informację, czy zamawiający przewiduje wybór najkorzystniejszej oferty z możliwością prowadzenia negocjacji</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_Toc83191570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5</w:t>
            </w:r>
            <w:r w:rsidR="00432CCD" w:rsidRPr="00076D31">
              <w:rPr>
                <w:rFonts w:cstheme="minorHAnsi"/>
                <w:noProof/>
                <w:webHidden/>
              </w:rPr>
              <w:fldChar w:fldCharType="end"/>
            </w:r>
          </w:hyperlink>
        </w:p>
        <w:p w14:paraId="0CB6A845" w14:textId="77777777" w:rsidR="00CE3038" w:rsidRPr="00076D31" w:rsidRDefault="00CE3038">
          <w:pPr>
            <w:pStyle w:val="Spistreci1"/>
            <w:rPr>
              <w:rFonts w:eastAsiaTheme="minorEastAsia" w:cstheme="minorHAnsi"/>
              <w:noProof/>
              <w:lang w:eastAsia="pl-PL"/>
            </w:rPr>
          </w:pPr>
          <w:hyperlink w:anchor="_Toc83191571" w:history="1">
            <w:r w:rsidRPr="00076D31">
              <w:rPr>
                <w:rStyle w:val="Hipercze"/>
                <w:rFonts w:eastAsia="Times New Roman" w:cstheme="minorHAnsi"/>
                <w:b/>
                <w:noProof/>
                <w:lang w:eastAsia="pl-PL"/>
              </w:rPr>
              <w:t>V.</w:t>
            </w:r>
            <w:r w:rsidRPr="00076D31">
              <w:rPr>
                <w:rFonts w:eastAsiaTheme="minorEastAsia" w:cstheme="minorHAnsi"/>
                <w:noProof/>
                <w:lang w:eastAsia="pl-PL"/>
              </w:rPr>
              <w:tab/>
            </w:r>
            <w:r w:rsidRPr="00076D31">
              <w:rPr>
                <w:rStyle w:val="Hipercze"/>
                <w:rFonts w:eastAsia="Times New Roman" w:cstheme="minorHAnsi"/>
                <w:b/>
                <w:noProof/>
                <w:lang w:eastAsia="pl-PL"/>
              </w:rPr>
              <w:t>Opis przedmiotu zamówienia:</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_Toc83191571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5</w:t>
            </w:r>
            <w:r w:rsidR="00432CCD" w:rsidRPr="00076D31">
              <w:rPr>
                <w:rFonts w:cstheme="minorHAnsi"/>
                <w:noProof/>
                <w:webHidden/>
              </w:rPr>
              <w:fldChar w:fldCharType="end"/>
            </w:r>
          </w:hyperlink>
        </w:p>
        <w:p w14:paraId="56621EAE" w14:textId="77777777" w:rsidR="00CE3038" w:rsidRPr="00076D31" w:rsidRDefault="00CE3038">
          <w:pPr>
            <w:pStyle w:val="Spistreci1"/>
            <w:rPr>
              <w:rFonts w:eastAsiaTheme="minorEastAsia" w:cstheme="minorHAnsi"/>
              <w:noProof/>
              <w:lang w:eastAsia="pl-PL"/>
            </w:rPr>
          </w:pPr>
          <w:hyperlink w:anchor="_Toc83191572" w:history="1">
            <w:r w:rsidRPr="00076D31">
              <w:rPr>
                <w:rStyle w:val="Hipercze"/>
                <w:rFonts w:eastAsia="Times New Roman" w:cstheme="minorHAnsi"/>
                <w:b/>
                <w:noProof/>
                <w:lang w:eastAsia="pl-PL"/>
              </w:rPr>
              <w:t>VI.</w:t>
            </w:r>
            <w:r w:rsidRPr="00076D31">
              <w:rPr>
                <w:rFonts w:eastAsiaTheme="minorEastAsia" w:cstheme="minorHAnsi"/>
                <w:noProof/>
                <w:lang w:eastAsia="pl-PL"/>
              </w:rPr>
              <w:tab/>
            </w:r>
            <w:r w:rsidRPr="00076D31">
              <w:rPr>
                <w:rStyle w:val="Hipercze"/>
                <w:rFonts w:eastAsia="Times New Roman" w:cstheme="minorHAnsi"/>
                <w:b/>
                <w:noProof/>
                <w:lang w:eastAsia="pl-PL"/>
              </w:rPr>
              <w:t>Termin wykonania zamówienia</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_Toc83191572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7</w:t>
            </w:r>
            <w:r w:rsidR="00432CCD" w:rsidRPr="00076D31">
              <w:rPr>
                <w:rFonts w:cstheme="minorHAnsi"/>
                <w:noProof/>
                <w:webHidden/>
              </w:rPr>
              <w:fldChar w:fldCharType="end"/>
            </w:r>
          </w:hyperlink>
        </w:p>
        <w:p w14:paraId="0D3FDB38" w14:textId="77777777" w:rsidR="00CE3038" w:rsidRPr="00076D31" w:rsidRDefault="00CE3038">
          <w:pPr>
            <w:pStyle w:val="Spistreci1"/>
            <w:rPr>
              <w:rFonts w:eastAsiaTheme="minorEastAsia" w:cstheme="minorHAnsi"/>
              <w:noProof/>
              <w:lang w:eastAsia="pl-PL"/>
            </w:rPr>
          </w:pPr>
          <w:hyperlink w:anchor="_Toc83191573" w:history="1">
            <w:r w:rsidRPr="00076D31">
              <w:rPr>
                <w:rStyle w:val="Hipercze"/>
                <w:rFonts w:eastAsia="Times New Roman" w:cstheme="minorHAnsi"/>
                <w:b/>
                <w:noProof/>
                <w:lang w:eastAsia="pl-PL"/>
              </w:rPr>
              <w:t>VII.</w:t>
            </w:r>
            <w:r w:rsidRPr="00076D31">
              <w:rPr>
                <w:rFonts w:eastAsiaTheme="minorEastAsia" w:cstheme="minorHAnsi"/>
                <w:noProof/>
                <w:lang w:eastAsia="pl-PL"/>
              </w:rPr>
              <w:tab/>
            </w:r>
            <w:r w:rsidRPr="00076D31">
              <w:rPr>
                <w:rStyle w:val="Hipercze"/>
                <w:rFonts w:eastAsia="Times New Roman" w:cstheme="minorHAnsi"/>
                <w:b/>
                <w:noProof/>
                <w:lang w:eastAsia="pl-PL"/>
              </w:rPr>
              <w:t>Projektowane postanowienia umowy w sprawie zamówienia publicznego, które zostaną wprowadzone do treści tej umowy</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_Toc83191573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8</w:t>
            </w:r>
            <w:r w:rsidR="00432CCD" w:rsidRPr="00076D31">
              <w:rPr>
                <w:rFonts w:cstheme="minorHAnsi"/>
                <w:noProof/>
                <w:webHidden/>
              </w:rPr>
              <w:fldChar w:fldCharType="end"/>
            </w:r>
          </w:hyperlink>
        </w:p>
        <w:p w14:paraId="65C9BD4C" w14:textId="77777777" w:rsidR="00CE3038" w:rsidRPr="00076D31" w:rsidRDefault="00CE3038">
          <w:pPr>
            <w:pStyle w:val="Spistreci1"/>
            <w:rPr>
              <w:rFonts w:eastAsiaTheme="minorEastAsia" w:cstheme="minorHAnsi"/>
              <w:noProof/>
              <w:lang w:eastAsia="pl-PL"/>
            </w:rPr>
          </w:pPr>
          <w:hyperlink w:anchor="_Toc83191574" w:history="1">
            <w:r w:rsidRPr="00076D31">
              <w:rPr>
                <w:rStyle w:val="Hipercze"/>
                <w:rFonts w:eastAsia="Times New Roman" w:cstheme="minorHAnsi"/>
                <w:b/>
                <w:noProof/>
                <w:lang w:eastAsia="pl-PL"/>
              </w:rPr>
              <w:t>VIII.</w:t>
            </w:r>
            <w:r w:rsidRPr="00076D31">
              <w:rPr>
                <w:rFonts w:eastAsiaTheme="minorEastAsia" w:cstheme="minorHAnsi"/>
                <w:noProof/>
                <w:lang w:eastAsia="pl-PL"/>
              </w:rPr>
              <w:tab/>
            </w:r>
            <w:r w:rsidRPr="00076D31">
              <w:rPr>
                <w:rStyle w:val="Hipercze"/>
                <w:rFonts w:eastAsia="Times New Roman" w:cstheme="minorHAnsi"/>
                <w:b/>
                <w:noProof/>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_Toc83191574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8</w:t>
            </w:r>
            <w:r w:rsidR="00432CCD" w:rsidRPr="00076D31">
              <w:rPr>
                <w:rFonts w:cstheme="minorHAnsi"/>
                <w:noProof/>
                <w:webHidden/>
              </w:rPr>
              <w:fldChar w:fldCharType="end"/>
            </w:r>
          </w:hyperlink>
        </w:p>
        <w:p w14:paraId="076FF12B" w14:textId="77777777" w:rsidR="00CE3038" w:rsidRPr="00076D31" w:rsidRDefault="00CE3038">
          <w:pPr>
            <w:pStyle w:val="Spistreci1"/>
            <w:rPr>
              <w:rFonts w:eastAsiaTheme="minorEastAsia" w:cstheme="minorHAnsi"/>
              <w:noProof/>
              <w:lang w:eastAsia="pl-PL"/>
            </w:rPr>
          </w:pPr>
          <w:hyperlink w:anchor="_Toc83191575" w:history="1">
            <w:r w:rsidRPr="00076D31">
              <w:rPr>
                <w:rStyle w:val="Hipercze"/>
                <w:rFonts w:eastAsia="Times New Roman" w:cstheme="minorHAnsi"/>
                <w:b/>
                <w:noProof/>
                <w:lang w:eastAsia="pl-PL"/>
              </w:rPr>
              <w:t>IX.</w:t>
            </w:r>
            <w:r w:rsidRPr="00076D31">
              <w:rPr>
                <w:rFonts w:eastAsiaTheme="minorEastAsia" w:cstheme="minorHAnsi"/>
                <w:noProof/>
                <w:lang w:eastAsia="pl-PL"/>
              </w:rPr>
              <w:tab/>
            </w:r>
            <w:r w:rsidRPr="00076D31">
              <w:rPr>
                <w:rStyle w:val="Hipercze"/>
                <w:rFonts w:eastAsia="Times New Roman" w:cstheme="minorHAnsi"/>
                <w:b/>
                <w:noProof/>
                <w:lang w:eastAsia="pl-PL"/>
              </w:rPr>
              <w:t>Informacje o sposobie komunikowania się zamawiającego z wykonawcami w inny sposób niż przy użyciu środków komunikacji elektronicznej w przypadku zaistnienia jednej  z sytuacji określonych w art. 65 ust. 1, art. 66 i art. 69</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_Toc83191575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11</w:t>
            </w:r>
            <w:r w:rsidR="00432CCD" w:rsidRPr="00076D31">
              <w:rPr>
                <w:rFonts w:cstheme="minorHAnsi"/>
                <w:noProof/>
                <w:webHidden/>
              </w:rPr>
              <w:fldChar w:fldCharType="end"/>
            </w:r>
          </w:hyperlink>
        </w:p>
        <w:p w14:paraId="6C83A8F4" w14:textId="77777777" w:rsidR="00CE3038" w:rsidRPr="00076D31" w:rsidRDefault="00CE3038">
          <w:pPr>
            <w:pStyle w:val="Spistreci1"/>
            <w:rPr>
              <w:rFonts w:eastAsiaTheme="minorEastAsia" w:cstheme="minorHAnsi"/>
              <w:noProof/>
              <w:lang w:eastAsia="pl-PL"/>
            </w:rPr>
          </w:pPr>
          <w:hyperlink w:anchor="_Toc83191576" w:history="1">
            <w:r w:rsidRPr="00076D31">
              <w:rPr>
                <w:rStyle w:val="Hipercze"/>
                <w:rFonts w:eastAsia="Times New Roman" w:cstheme="minorHAnsi"/>
                <w:b/>
                <w:noProof/>
                <w:lang w:eastAsia="pl-PL"/>
              </w:rPr>
              <w:t>X.</w:t>
            </w:r>
            <w:r w:rsidRPr="00076D31">
              <w:rPr>
                <w:rFonts w:eastAsiaTheme="minorEastAsia" w:cstheme="minorHAnsi"/>
                <w:noProof/>
                <w:lang w:eastAsia="pl-PL"/>
              </w:rPr>
              <w:tab/>
            </w:r>
            <w:r w:rsidRPr="00076D31">
              <w:rPr>
                <w:rStyle w:val="Hipercze"/>
                <w:rFonts w:eastAsia="Times New Roman" w:cstheme="minorHAnsi"/>
                <w:b/>
                <w:noProof/>
                <w:lang w:eastAsia="pl-PL"/>
              </w:rPr>
              <w:t>Wskazanie osób uprawnionych do komunikowania się z wykonawcami</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_Toc83191576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11</w:t>
            </w:r>
            <w:r w:rsidR="00432CCD" w:rsidRPr="00076D31">
              <w:rPr>
                <w:rFonts w:cstheme="minorHAnsi"/>
                <w:noProof/>
                <w:webHidden/>
              </w:rPr>
              <w:fldChar w:fldCharType="end"/>
            </w:r>
          </w:hyperlink>
        </w:p>
        <w:p w14:paraId="11F58A89" w14:textId="77777777" w:rsidR="00CE3038" w:rsidRPr="00076D31" w:rsidRDefault="00CE3038">
          <w:pPr>
            <w:pStyle w:val="Spistreci1"/>
            <w:rPr>
              <w:rFonts w:eastAsiaTheme="minorEastAsia" w:cstheme="minorHAnsi"/>
              <w:noProof/>
              <w:lang w:eastAsia="pl-PL"/>
            </w:rPr>
          </w:pPr>
          <w:hyperlink w:anchor="_Toc83191577" w:history="1">
            <w:r w:rsidRPr="00076D31">
              <w:rPr>
                <w:rStyle w:val="Hipercze"/>
                <w:rFonts w:eastAsia="Times New Roman" w:cstheme="minorHAnsi"/>
                <w:b/>
                <w:noProof/>
                <w:lang w:eastAsia="pl-PL"/>
              </w:rPr>
              <w:t>XI.</w:t>
            </w:r>
            <w:r w:rsidRPr="00076D31">
              <w:rPr>
                <w:rFonts w:eastAsiaTheme="minorEastAsia" w:cstheme="minorHAnsi"/>
                <w:noProof/>
                <w:lang w:eastAsia="pl-PL"/>
              </w:rPr>
              <w:tab/>
            </w:r>
            <w:r w:rsidRPr="00076D31">
              <w:rPr>
                <w:rStyle w:val="Hipercze"/>
                <w:rFonts w:eastAsia="Times New Roman" w:cstheme="minorHAnsi"/>
                <w:b/>
                <w:noProof/>
                <w:lang w:eastAsia="pl-PL"/>
              </w:rPr>
              <w:t>Termin związania ofertą</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_Toc83191577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11</w:t>
            </w:r>
            <w:r w:rsidR="00432CCD" w:rsidRPr="00076D31">
              <w:rPr>
                <w:rFonts w:cstheme="minorHAnsi"/>
                <w:noProof/>
                <w:webHidden/>
              </w:rPr>
              <w:fldChar w:fldCharType="end"/>
            </w:r>
          </w:hyperlink>
        </w:p>
        <w:p w14:paraId="13D060D8" w14:textId="77777777" w:rsidR="00CE3038" w:rsidRPr="00076D31" w:rsidRDefault="00CE3038">
          <w:pPr>
            <w:pStyle w:val="Spistreci1"/>
            <w:rPr>
              <w:rFonts w:eastAsiaTheme="minorEastAsia" w:cstheme="minorHAnsi"/>
              <w:noProof/>
              <w:lang w:eastAsia="pl-PL"/>
            </w:rPr>
          </w:pPr>
          <w:hyperlink w:anchor="_Toc83191578" w:history="1">
            <w:r w:rsidRPr="00076D31">
              <w:rPr>
                <w:rStyle w:val="Hipercze"/>
                <w:rFonts w:eastAsia="Times New Roman" w:cstheme="minorHAnsi"/>
                <w:b/>
                <w:noProof/>
                <w:lang w:eastAsia="pl-PL"/>
              </w:rPr>
              <w:t>XII.</w:t>
            </w:r>
            <w:r w:rsidRPr="00076D31">
              <w:rPr>
                <w:rFonts w:eastAsiaTheme="minorEastAsia" w:cstheme="minorHAnsi"/>
                <w:noProof/>
                <w:lang w:eastAsia="pl-PL"/>
              </w:rPr>
              <w:tab/>
            </w:r>
            <w:r w:rsidRPr="00076D31">
              <w:rPr>
                <w:rStyle w:val="Hipercze"/>
                <w:rFonts w:eastAsia="Times New Roman" w:cstheme="minorHAnsi"/>
                <w:b/>
                <w:noProof/>
                <w:lang w:eastAsia="pl-PL"/>
              </w:rPr>
              <w:t>Opis sposobu przygotowania oferty</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_Toc83191578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11</w:t>
            </w:r>
            <w:r w:rsidR="00432CCD" w:rsidRPr="00076D31">
              <w:rPr>
                <w:rFonts w:cstheme="minorHAnsi"/>
                <w:noProof/>
                <w:webHidden/>
              </w:rPr>
              <w:fldChar w:fldCharType="end"/>
            </w:r>
          </w:hyperlink>
        </w:p>
        <w:p w14:paraId="3C20055A" w14:textId="77777777" w:rsidR="00CE3038" w:rsidRPr="00076D31" w:rsidRDefault="00CE3038">
          <w:pPr>
            <w:pStyle w:val="Spistreci1"/>
            <w:rPr>
              <w:rFonts w:eastAsiaTheme="minorEastAsia" w:cstheme="minorHAnsi"/>
              <w:noProof/>
              <w:lang w:eastAsia="pl-PL"/>
            </w:rPr>
          </w:pPr>
          <w:hyperlink w:anchor="_Toc83191579" w:history="1">
            <w:r w:rsidRPr="00076D31">
              <w:rPr>
                <w:rStyle w:val="Hipercze"/>
                <w:rFonts w:eastAsia="Times New Roman" w:cstheme="minorHAnsi"/>
                <w:b/>
                <w:noProof/>
                <w:lang w:eastAsia="pl-PL"/>
              </w:rPr>
              <w:t>XIII.</w:t>
            </w:r>
            <w:r w:rsidRPr="00076D31">
              <w:rPr>
                <w:rFonts w:eastAsiaTheme="minorEastAsia" w:cstheme="minorHAnsi"/>
                <w:noProof/>
                <w:lang w:eastAsia="pl-PL"/>
              </w:rPr>
              <w:tab/>
            </w:r>
            <w:r w:rsidRPr="00076D31">
              <w:rPr>
                <w:rStyle w:val="Hipercze"/>
                <w:rFonts w:eastAsia="Times New Roman" w:cstheme="minorHAnsi"/>
                <w:b/>
                <w:noProof/>
                <w:lang w:eastAsia="pl-PL"/>
              </w:rPr>
              <w:t>Sposób oraz termin składania ofert</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_Toc83191579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13</w:t>
            </w:r>
            <w:r w:rsidR="00432CCD" w:rsidRPr="00076D31">
              <w:rPr>
                <w:rFonts w:cstheme="minorHAnsi"/>
                <w:noProof/>
                <w:webHidden/>
              </w:rPr>
              <w:fldChar w:fldCharType="end"/>
            </w:r>
          </w:hyperlink>
        </w:p>
        <w:p w14:paraId="337A2117" w14:textId="77777777" w:rsidR="00CE3038" w:rsidRPr="00076D31" w:rsidRDefault="00CE3038">
          <w:pPr>
            <w:pStyle w:val="Spistreci1"/>
            <w:rPr>
              <w:rFonts w:eastAsiaTheme="minorEastAsia" w:cstheme="minorHAnsi"/>
              <w:noProof/>
              <w:lang w:eastAsia="pl-PL"/>
            </w:rPr>
          </w:pPr>
          <w:hyperlink w:anchor="_Toc83191580" w:history="1">
            <w:r w:rsidRPr="00076D31">
              <w:rPr>
                <w:rStyle w:val="Hipercze"/>
                <w:rFonts w:eastAsia="Times New Roman" w:cstheme="minorHAnsi"/>
                <w:b/>
                <w:noProof/>
                <w:lang w:eastAsia="pl-PL"/>
              </w:rPr>
              <w:t>XIV.</w:t>
            </w:r>
            <w:r w:rsidRPr="00076D31">
              <w:rPr>
                <w:rFonts w:eastAsiaTheme="minorEastAsia" w:cstheme="minorHAnsi"/>
                <w:noProof/>
                <w:lang w:eastAsia="pl-PL"/>
              </w:rPr>
              <w:tab/>
            </w:r>
            <w:r w:rsidRPr="00076D31">
              <w:rPr>
                <w:rStyle w:val="Hipercze"/>
                <w:rFonts w:eastAsia="Times New Roman" w:cstheme="minorHAnsi"/>
                <w:b/>
                <w:noProof/>
                <w:lang w:eastAsia="pl-PL"/>
              </w:rPr>
              <w:t>Termin otwarcia ofert</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_Toc83191580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13</w:t>
            </w:r>
            <w:r w:rsidR="00432CCD" w:rsidRPr="00076D31">
              <w:rPr>
                <w:rFonts w:cstheme="minorHAnsi"/>
                <w:noProof/>
                <w:webHidden/>
              </w:rPr>
              <w:fldChar w:fldCharType="end"/>
            </w:r>
          </w:hyperlink>
        </w:p>
        <w:p w14:paraId="6F544F90" w14:textId="77777777" w:rsidR="00CE3038" w:rsidRPr="00076D31" w:rsidRDefault="00CE3038">
          <w:pPr>
            <w:pStyle w:val="Spistreci1"/>
            <w:rPr>
              <w:rFonts w:eastAsiaTheme="minorEastAsia" w:cstheme="minorHAnsi"/>
              <w:noProof/>
              <w:lang w:eastAsia="pl-PL"/>
            </w:rPr>
          </w:pPr>
          <w:hyperlink w:anchor="_Toc83191581" w:history="1">
            <w:r w:rsidRPr="00076D31">
              <w:rPr>
                <w:rStyle w:val="Hipercze"/>
                <w:rFonts w:eastAsia="Times New Roman" w:cstheme="minorHAnsi"/>
                <w:b/>
                <w:bCs/>
                <w:noProof/>
                <w:lang w:eastAsia="pl-PL"/>
              </w:rPr>
              <w:t>XV.</w:t>
            </w:r>
            <w:r w:rsidRPr="00076D31">
              <w:rPr>
                <w:rFonts w:eastAsiaTheme="minorEastAsia" w:cstheme="minorHAnsi"/>
                <w:noProof/>
                <w:lang w:eastAsia="pl-PL"/>
              </w:rPr>
              <w:tab/>
            </w:r>
            <w:r w:rsidRPr="00076D31">
              <w:rPr>
                <w:rStyle w:val="Hipercze"/>
                <w:rFonts w:eastAsia="Times New Roman" w:cstheme="minorHAnsi"/>
                <w:b/>
                <w:bCs/>
                <w:noProof/>
                <w:lang w:eastAsia="pl-PL"/>
              </w:rPr>
              <w:t xml:space="preserve">Podstawy </w:t>
            </w:r>
            <w:r w:rsidRPr="00076D31">
              <w:rPr>
                <w:rStyle w:val="Hipercze"/>
                <w:rFonts w:eastAsia="Times New Roman" w:cstheme="minorHAnsi"/>
                <w:b/>
                <w:noProof/>
                <w:lang w:eastAsia="pl-PL"/>
              </w:rPr>
              <w:t>wykluczenia</w:t>
            </w:r>
            <w:r w:rsidRPr="00076D31">
              <w:rPr>
                <w:rStyle w:val="Hipercze"/>
                <w:rFonts w:eastAsia="Times New Roman" w:cstheme="minorHAnsi"/>
                <w:b/>
                <w:bCs/>
                <w:noProof/>
                <w:lang w:eastAsia="pl-PL"/>
              </w:rPr>
              <w:t>, o których mowa w art. 108 ust. 1</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_Toc83191581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14</w:t>
            </w:r>
            <w:r w:rsidR="00432CCD" w:rsidRPr="00076D31">
              <w:rPr>
                <w:rFonts w:cstheme="minorHAnsi"/>
                <w:noProof/>
                <w:webHidden/>
              </w:rPr>
              <w:fldChar w:fldCharType="end"/>
            </w:r>
          </w:hyperlink>
        </w:p>
        <w:p w14:paraId="107D29D9" w14:textId="77777777" w:rsidR="00CE3038" w:rsidRPr="00076D31" w:rsidRDefault="00CE3038">
          <w:pPr>
            <w:pStyle w:val="Spistreci1"/>
            <w:rPr>
              <w:rFonts w:eastAsiaTheme="minorEastAsia" w:cstheme="minorHAnsi"/>
              <w:noProof/>
              <w:lang w:eastAsia="pl-PL"/>
            </w:rPr>
          </w:pPr>
          <w:hyperlink w:anchor="_Toc83191582" w:history="1">
            <w:r w:rsidRPr="00076D31">
              <w:rPr>
                <w:rStyle w:val="Hipercze"/>
                <w:rFonts w:eastAsia="Times New Roman" w:cstheme="minorHAnsi"/>
                <w:b/>
                <w:bCs/>
                <w:noProof/>
                <w:lang w:eastAsia="pl-PL"/>
              </w:rPr>
              <w:t>XVI.</w:t>
            </w:r>
            <w:r w:rsidRPr="00076D31">
              <w:rPr>
                <w:rFonts w:eastAsiaTheme="minorEastAsia" w:cstheme="minorHAnsi"/>
                <w:noProof/>
                <w:lang w:eastAsia="pl-PL"/>
              </w:rPr>
              <w:tab/>
            </w:r>
            <w:r w:rsidRPr="00076D31">
              <w:rPr>
                <w:rStyle w:val="Hipercze"/>
                <w:rFonts w:eastAsia="Times New Roman" w:cstheme="minorHAnsi"/>
                <w:b/>
                <w:bCs/>
                <w:noProof/>
                <w:lang w:eastAsia="pl-PL"/>
              </w:rPr>
              <w:t xml:space="preserve">Sposób obliczenia </w:t>
            </w:r>
            <w:r w:rsidRPr="00076D31">
              <w:rPr>
                <w:rStyle w:val="Hipercze"/>
                <w:rFonts w:eastAsia="Times New Roman" w:cstheme="minorHAnsi"/>
                <w:b/>
                <w:noProof/>
                <w:lang w:eastAsia="pl-PL"/>
              </w:rPr>
              <w:t>ceny</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_Toc83191582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16</w:t>
            </w:r>
            <w:r w:rsidR="00432CCD" w:rsidRPr="00076D31">
              <w:rPr>
                <w:rFonts w:cstheme="minorHAnsi"/>
                <w:noProof/>
                <w:webHidden/>
              </w:rPr>
              <w:fldChar w:fldCharType="end"/>
            </w:r>
          </w:hyperlink>
        </w:p>
        <w:p w14:paraId="2CBB17EA" w14:textId="77777777" w:rsidR="00CE3038" w:rsidRPr="00076D31" w:rsidRDefault="00CE3038">
          <w:pPr>
            <w:pStyle w:val="Spistreci1"/>
            <w:rPr>
              <w:rFonts w:eastAsiaTheme="minorEastAsia" w:cstheme="minorHAnsi"/>
              <w:noProof/>
              <w:lang w:eastAsia="pl-PL"/>
            </w:rPr>
          </w:pPr>
          <w:hyperlink w:anchor="_Toc83191583" w:history="1">
            <w:r w:rsidRPr="00076D31">
              <w:rPr>
                <w:rStyle w:val="Hipercze"/>
                <w:rFonts w:eastAsia="Times New Roman" w:cstheme="minorHAnsi"/>
                <w:b/>
                <w:bCs/>
                <w:noProof/>
                <w:lang w:eastAsia="pl-PL"/>
              </w:rPr>
              <w:t>XVII.</w:t>
            </w:r>
            <w:r w:rsidRPr="00076D31">
              <w:rPr>
                <w:rFonts w:eastAsiaTheme="minorEastAsia" w:cstheme="minorHAnsi"/>
                <w:noProof/>
                <w:lang w:eastAsia="pl-PL"/>
              </w:rPr>
              <w:tab/>
            </w:r>
            <w:r w:rsidRPr="00076D31">
              <w:rPr>
                <w:rStyle w:val="Hipercze"/>
                <w:rFonts w:eastAsia="Times New Roman" w:cstheme="minorHAnsi"/>
                <w:b/>
                <w:bCs/>
                <w:noProof/>
                <w:lang w:eastAsia="pl-PL"/>
              </w:rPr>
              <w:t>Opis kryteriów oceny ofert, wraz z podaniem wag tych kryteriów i sposobu oceny ofert</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_Toc83191583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17</w:t>
            </w:r>
            <w:r w:rsidR="00432CCD" w:rsidRPr="00076D31">
              <w:rPr>
                <w:rFonts w:cstheme="minorHAnsi"/>
                <w:noProof/>
                <w:webHidden/>
              </w:rPr>
              <w:fldChar w:fldCharType="end"/>
            </w:r>
          </w:hyperlink>
        </w:p>
        <w:p w14:paraId="20913AAF" w14:textId="77777777" w:rsidR="00CE3038" w:rsidRPr="00076D31" w:rsidRDefault="00CE3038">
          <w:pPr>
            <w:pStyle w:val="Spistreci1"/>
            <w:tabs>
              <w:tab w:val="left" w:pos="880"/>
            </w:tabs>
            <w:rPr>
              <w:rFonts w:eastAsiaTheme="minorEastAsia" w:cstheme="minorHAnsi"/>
              <w:noProof/>
              <w:lang w:eastAsia="pl-PL"/>
            </w:rPr>
          </w:pPr>
          <w:hyperlink w:anchor="_Toc83191584" w:history="1">
            <w:r w:rsidRPr="00076D31">
              <w:rPr>
                <w:rStyle w:val="Hipercze"/>
                <w:rFonts w:eastAsia="Times New Roman" w:cstheme="minorHAnsi"/>
                <w:b/>
                <w:bCs/>
                <w:noProof/>
                <w:lang w:eastAsia="pl-PL"/>
              </w:rPr>
              <w:t>XVIII.</w:t>
            </w:r>
            <w:r w:rsidRPr="00076D31">
              <w:rPr>
                <w:rFonts w:eastAsiaTheme="minorEastAsia" w:cstheme="minorHAnsi"/>
                <w:noProof/>
                <w:lang w:eastAsia="pl-PL"/>
              </w:rPr>
              <w:tab/>
            </w:r>
            <w:r w:rsidRPr="00076D31">
              <w:rPr>
                <w:rStyle w:val="Hipercze"/>
                <w:rFonts w:eastAsia="Times New Roman" w:cstheme="minorHAnsi"/>
                <w:b/>
                <w:bCs/>
                <w:noProof/>
                <w:lang w:eastAsia="pl-PL"/>
              </w:rPr>
              <w:t>Informacje o formalnościach, jakie muszą zostać dopełnione po wyborze oferty w celu zawarcia umowy w sprawie zamówienia publicznego</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_Toc83191584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20</w:t>
            </w:r>
            <w:r w:rsidR="00432CCD" w:rsidRPr="00076D31">
              <w:rPr>
                <w:rFonts w:cstheme="minorHAnsi"/>
                <w:noProof/>
                <w:webHidden/>
              </w:rPr>
              <w:fldChar w:fldCharType="end"/>
            </w:r>
          </w:hyperlink>
        </w:p>
        <w:p w14:paraId="7E851AC5" w14:textId="77777777" w:rsidR="00CE3038" w:rsidRPr="00076D31" w:rsidRDefault="00CE3038">
          <w:pPr>
            <w:pStyle w:val="Spistreci1"/>
            <w:rPr>
              <w:rFonts w:eastAsiaTheme="minorEastAsia" w:cstheme="minorHAnsi"/>
              <w:noProof/>
              <w:lang w:eastAsia="pl-PL"/>
            </w:rPr>
          </w:pPr>
          <w:hyperlink w:anchor="_Toc83191585" w:history="1">
            <w:r w:rsidRPr="00076D31">
              <w:rPr>
                <w:rStyle w:val="Hipercze"/>
                <w:rFonts w:eastAsia="Times New Roman" w:cstheme="minorHAnsi"/>
                <w:b/>
                <w:bCs/>
                <w:noProof/>
                <w:lang w:eastAsia="pl-PL"/>
              </w:rPr>
              <w:t>XIX.</w:t>
            </w:r>
            <w:r w:rsidRPr="00076D31">
              <w:rPr>
                <w:rFonts w:eastAsiaTheme="minorEastAsia" w:cstheme="minorHAnsi"/>
                <w:noProof/>
                <w:lang w:eastAsia="pl-PL"/>
              </w:rPr>
              <w:tab/>
            </w:r>
            <w:r w:rsidRPr="00076D31">
              <w:rPr>
                <w:rStyle w:val="Hipercze"/>
                <w:rFonts w:eastAsia="Times New Roman" w:cstheme="minorHAnsi"/>
                <w:b/>
                <w:bCs/>
                <w:noProof/>
                <w:lang w:eastAsia="pl-PL"/>
              </w:rPr>
              <w:t>Pouczenie o środkach ochrony prawnej przysługujących wykonawcy</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_Toc83191585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20</w:t>
            </w:r>
            <w:r w:rsidR="00432CCD" w:rsidRPr="00076D31">
              <w:rPr>
                <w:rFonts w:cstheme="minorHAnsi"/>
                <w:noProof/>
                <w:webHidden/>
              </w:rPr>
              <w:fldChar w:fldCharType="end"/>
            </w:r>
          </w:hyperlink>
        </w:p>
        <w:p w14:paraId="5360F78B" w14:textId="77777777" w:rsidR="00CE3038" w:rsidRPr="00076D31" w:rsidRDefault="00CE3038">
          <w:pPr>
            <w:pStyle w:val="Spistreci1"/>
            <w:rPr>
              <w:rFonts w:eastAsiaTheme="minorEastAsia" w:cstheme="minorHAnsi"/>
              <w:noProof/>
              <w:lang w:eastAsia="pl-PL"/>
            </w:rPr>
          </w:pPr>
          <w:hyperlink w:anchor="_Toc83191586" w:history="1">
            <w:r w:rsidRPr="00076D31">
              <w:rPr>
                <w:rStyle w:val="Hipercze"/>
                <w:rFonts w:eastAsia="Times New Roman" w:cstheme="minorHAnsi"/>
                <w:b/>
                <w:noProof/>
                <w:lang w:eastAsia="pl-PL"/>
              </w:rPr>
              <w:t>XX.</w:t>
            </w:r>
            <w:r w:rsidRPr="00076D31">
              <w:rPr>
                <w:rFonts w:eastAsiaTheme="minorEastAsia" w:cstheme="minorHAnsi"/>
                <w:noProof/>
                <w:lang w:eastAsia="pl-PL"/>
              </w:rPr>
              <w:tab/>
            </w:r>
            <w:r w:rsidRPr="00076D31">
              <w:rPr>
                <w:rStyle w:val="Hipercze"/>
                <w:rFonts w:eastAsia="Times New Roman" w:cstheme="minorHAnsi"/>
                <w:b/>
                <w:noProof/>
                <w:lang w:eastAsia="pl-PL"/>
              </w:rPr>
              <w:t>Podstawy wykluczenia, o których mowa w art. 109 ust. 1, jeżeli zamawiający je przewiduje</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_Toc83191586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22</w:t>
            </w:r>
            <w:r w:rsidR="00432CCD" w:rsidRPr="00076D31">
              <w:rPr>
                <w:rFonts w:cstheme="minorHAnsi"/>
                <w:noProof/>
                <w:webHidden/>
              </w:rPr>
              <w:fldChar w:fldCharType="end"/>
            </w:r>
          </w:hyperlink>
        </w:p>
        <w:p w14:paraId="4A0572A0" w14:textId="77777777" w:rsidR="00CE3038" w:rsidRPr="00076D31" w:rsidRDefault="00CE3038">
          <w:pPr>
            <w:pStyle w:val="Spistreci1"/>
            <w:rPr>
              <w:rFonts w:eastAsiaTheme="minorEastAsia" w:cstheme="minorHAnsi"/>
              <w:noProof/>
              <w:lang w:eastAsia="pl-PL"/>
            </w:rPr>
          </w:pPr>
          <w:hyperlink w:anchor="_Toc83191587" w:history="1">
            <w:r w:rsidRPr="00076D31">
              <w:rPr>
                <w:rStyle w:val="Hipercze"/>
                <w:rFonts w:eastAsia="Times New Roman" w:cstheme="minorHAnsi"/>
                <w:b/>
                <w:noProof/>
                <w:lang w:eastAsia="pl-PL"/>
              </w:rPr>
              <w:t>XXI.</w:t>
            </w:r>
            <w:r w:rsidRPr="00076D31">
              <w:rPr>
                <w:rFonts w:eastAsiaTheme="minorEastAsia" w:cstheme="minorHAnsi"/>
                <w:noProof/>
                <w:lang w:eastAsia="pl-PL"/>
              </w:rPr>
              <w:tab/>
            </w:r>
            <w:r w:rsidRPr="00076D31">
              <w:rPr>
                <w:rStyle w:val="Hipercze"/>
                <w:rFonts w:eastAsia="Times New Roman" w:cstheme="minorHAnsi"/>
                <w:b/>
                <w:noProof/>
                <w:lang w:eastAsia="pl-PL"/>
              </w:rPr>
              <w:t>Informację o warunkach udziału w postępowaniu, jeżeli zamawiający je przewiduje</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_Toc83191587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22</w:t>
            </w:r>
            <w:r w:rsidR="00432CCD" w:rsidRPr="00076D31">
              <w:rPr>
                <w:rFonts w:cstheme="minorHAnsi"/>
                <w:noProof/>
                <w:webHidden/>
              </w:rPr>
              <w:fldChar w:fldCharType="end"/>
            </w:r>
          </w:hyperlink>
        </w:p>
        <w:p w14:paraId="4E0B49E1" w14:textId="77777777" w:rsidR="00CE3038" w:rsidRPr="00076D31" w:rsidRDefault="00CE3038">
          <w:pPr>
            <w:pStyle w:val="Spistreci1"/>
            <w:rPr>
              <w:rFonts w:eastAsiaTheme="minorEastAsia" w:cstheme="minorHAnsi"/>
              <w:noProof/>
              <w:lang w:eastAsia="pl-PL"/>
            </w:rPr>
          </w:pPr>
          <w:hyperlink w:anchor="_Toc83191588" w:history="1">
            <w:r w:rsidRPr="00076D31">
              <w:rPr>
                <w:rStyle w:val="Hipercze"/>
                <w:rFonts w:eastAsia="Times New Roman" w:cstheme="minorHAnsi"/>
                <w:b/>
                <w:noProof/>
                <w:lang w:eastAsia="pl-PL"/>
              </w:rPr>
              <w:t>XXII.</w:t>
            </w:r>
            <w:r w:rsidRPr="00076D31">
              <w:rPr>
                <w:rFonts w:eastAsiaTheme="minorEastAsia" w:cstheme="minorHAnsi"/>
                <w:noProof/>
                <w:lang w:eastAsia="pl-PL"/>
              </w:rPr>
              <w:tab/>
            </w:r>
            <w:r w:rsidRPr="00076D31">
              <w:rPr>
                <w:rStyle w:val="Hipercze"/>
                <w:rFonts w:eastAsia="Times New Roman" w:cstheme="minorHAnsi"/>
                <w:b/>
                <w:noProof/>
                <w:lang w:eastAsia="pl-PL"/>
              </w:rPr>
              <w:t>Informację o podmiotowych środkach dowodowych, jeżeli zamawiający będzie wymagał ich złożenia</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_Toc83191588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26</w:t>
            </w:r>
            <w:r w:rsidR="00432CCD" w:rsidRPr="00076D31">
              <w:rPr>
                <w:rFonts w:cstheme="minorHAnsi"/>
                <w:noProof/>
                <w:webHidden/>
              </w:rPr>
              <w:fldChar w:fldCharType="end"/>
            </w:r>
          </w:hyperlink>
        </w:p>
        <w:p w14:paraId="221E09D7" w14:textId="77777777" w:rsidR="00CE3038" w:rsidRPr="00076D31" w:rsidRDefault="00CE3038">
          <w:pPr>
            <w:pStyle w:val="Spistreci1"/>
            <w:tabs>
              <w:tab w:val="left" w:pos="880"/>
            </w:tabs>
            <w:rPr>
              <w:rFonts w:eastAsiaTheme="minorEastAsia" w:cstheme="minorHAnsi"/>
              <w:noProof/>
              <w:lang w:eastAsia="pl-PL"/>
            </w:rPr>
          </w:pPr>
          <w:hyperlink w:anchor="_Toc83191589" w:history="1">
            <w:r w:rsidRPr="00076D31">
              <w:rPr>
                <w:rStyle w:val="Hipercze"/>
                <w:rFonts w:eastAsia="Times New Roman" w:cstheme="minorHAnsi"/>
                <w:b/>
                <w:noProof/>
                <w:lang w:eastAsia="pl-PL"/>
              </w:rPr>
              <w:t>XXIII.</w:t>
            </w:r>
            <w:r w:rsidRPr="00076D31">
              <w:rPr>
                <w:rFonts w:eastAsiaTheme="minorEastAsia" w:cstheme="minorHAnsi"/>
                <w:noProof/>
                <w:lang w:eastAsia="pl-PL"/>
              </w:rPr>
              <w:tab/>
            </w:r>
            <w:r w:rsidRPr="00076D31">
              <w:rPr>
                <w:rStyle w:val="Hipercze"/>
                <w:rFonts w:eastAsia="Times New Roman" w:cstheme="minorHAnsi"/>
                <w:b/>
                <w:noProof/>
                <w:lang w:eastAsia="pl-PL"/>
              </w:rPr>
              <w:t>Opis części zamówienia, jeżeli zamawiający dopuszcza składanie ofert częściowych.</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_Toc83191589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26</w:t>
            </w:r>
            <w:r w:rsidR="00432CCD" w:rsidRPr="00076D31">
              <w:rPr>
                <w:rFonts w:cstheme="minorHAnsi"/>
                <w:noProof/>
                <w:webHidden/>
              </w:rPr>
              <w:fldChar w:fldCharType="end"/>
            </w:r>
          </w:hyperlink>
        </w:p>
        <w:p w14:paraId="756C536C" w14:textId="77777777" w:rsidR="00CE3038" w:rsidRPr="00076D31" w:rsidRDefault="00CE3038">
          <w:pPr>
            <w:pStyle w:val="Spistreci1"/>
            <w:tabs>
              <w:tab w:val="left" w:pos="880"/>
            </w:tabs>
            <w:rPr>
              <w:rFonts w:eastAsiaTheme="minorEastAsia" w:cstheme="minorHAnsi"/>
              <w:noProof/>
              <w:lang w:eastAsia="pl-PL"/>
            </w:rPr>
          </w:pPr>
          <w:hyperlink w:anchor="_Toc83191590" w:history="1">
            <w:r w:rsidRPr="00076D31">
              <w:rPr>
                <w:rStyle w:val="Hipercze"/>
                <w:rFonts w:eastAsia="Times New Roman" w:cstheme="minorHAnsi"/>
                <w:b/>
                <w:noProof/>
                <w:lang w:eastAsia="pl-PL"/>
              </w:rPr>
              <w:t>XXIV.</w:t>
            </w:r>
            <w:r w:rsidRPr="00076D31">
              <w:rPr>
                <w:rFonts w:eastAsiaTheme="minorEastAsia" w:cstheme="minorHAnsi"/>
                <w:noProof/>
                <w:lang w:eastAsia="pl-PL"/>
              </w:rPr>
              <w:tab/>
            </w:r>
            <w:r w:rsidRPr="00076D31">
              <w:rPr>
                <w:rStyle w:val="Hipercze"/>
                <w:rFonts w:eastAsia="Times New Roman" w:cstheme="minorHAnsi"/>
                <w:b/>
                <w:noProof/>
                <w:lang w:eastAsia="pl-PL"/>
              </w:rPr>
              <w:t>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_Toc83191590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26</w:t>
            </w:r>
            <w:r w:rsidR="00432CCD" w:rsidRPr="00076D31">
              <w:rPr>
                <w:rFonts w:cstheme="minorHAnsi"/>
                <w:noProof/>
                <w:webHidden/>
              </w:rPr>
              <w:fldChar w:fldCharType="end"/>
            </w:r>
          </w:hyperlink>
        </w:p>
        <w:p w14:paraId="57C939AA" w14:textId="77777777" w:rsidR="00CE3038" w:rsidRPr="00076D31" w:rsidRDefault="00CE3038">
          <w:pPr>
            <w:pStyle w:val="Spistreci1"/>
            <w:rPr>
              <w:rFonts w:eastAsiaTheme="minorEastAsia" w:cstheme="minorHAnsi"/>
              <w:noProof/>
              <w:lang w:eastAsia="pl-PL"/>
            </w:rPr>
          </w:pPr>
          <w:hyperlink w:anchor="_Toc83191591" w:history="1">
            <w:r w:rsidRPr="00076D31">
              <w:rPr>
                <w:rStyle w:val="Hipercze"/>
                <w:rFonts w:eastAsia="Times New Roman" w:cstheme="minorHAnsi"/>
                <w:b/>
                <w:noProof/>
                <w:lang w:eastAsia="pl-PL"/>
              </w:rPr>
              <w:t>XXV.</w:t>
            </w:r>
            <w:r w:rsidRPr="00076D31">
              <w:rPr>
                <w:rFonts w:eastAsiaTheme="minorEastAsia" w:cstheme="minorHAnsi"/>
                <w:noProof/>
                <w:lang w:eastAsia="pl-PL"/>
              </w:rPr>
              <w:tab/>
            </w:r>
            <w:r w:rsidRPr="00076D31">
              <w:rPr>
                <w:rStyle w:val="Hipercze"/>
                <w:rFonts w:eastAsia="Times New Roman" w:cstheme="minorHAnsi"/>
                <w:b/>
                <w:noProof/>
                <w:lang w:eastAsia="pl-PL"/>
              </w:rPr>
              <w:t>Informacje dotyczące ofert wariantowych, w tym informacje o sposobie przedstawiania ofert wariantowych oraz minimalne warunki, jakim muszą odpowiadać oferty wariantowe, jeżeli zamawiający wymaga lub dopuszcza ich składanie</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_Toc83191591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27</w:t>
            </w:r>
            <w:r w:rsidR="00432CCD" w:rsidRPr="00076D31">
              <w:rPr>
                <w:rFonts w:cstheme="minorHAnsi"/>
                <w:noProof/>
                <w:webHidden/>
              </w:rPr>
              <w:fldChar w:fldCharType="end"/>
            </w:r>
          </w:hyperlink>
        </w:p>
        <w:p w14:paraId="5DB60A18" w14:textId="77777777" w:rsidR="00CE3038" w:rsidRPr="00076D31" w:rsidRDefault="00CE3038">
          <w:pPr>
            <w:pStyle w:val="Spistreci1"/>
            <w:tabs>
              <w:tab w:val="left" w:pos="880"/>
            </w:tabs>
            <w:rPr>
              <w:rFonts w:eastAsiaTheme="minorEastAsia" w:cstheme="minorHAnsi"/>
              <w:noProof/>
              <w:lang w:eastAsia="pl-PL"/>
            </w:rPr>
          </w:pPr>
          <w:hyperlink w:anchor="_Toc83191592" w:history="1">
            <w:r w:rsidRPr="00076D31">
              <w:rPr>
                <w:rStyle w:val="Hipercze"/>
                <w:rFonts w:eastAsia="Times New Roman" w:cstheme="minorHAnsi"/>
                <w:b/>
                <w:noProof/>
                <w:lang w:eastAsia="pl-PL"/>
              </w:rPr>
              <w:t>XXVI.</w:t>
            </w:r>
            <w:r w:rsidRPr="00076D31">
              <w:rPr>
                <w:rFonts w:eastAsiaTheme="minorEastAsia" w:cstheme="minorHAnsi"/>
                <w:noProof/>
                <w:lang w:eastAsia="pl-PL"/>
              </w:rPr>
              <w:tab/>
            </w:r>
            <w:r w:rsidRPr="00076D31">
              <w:rPr>
                <w:rStyle w:val="Hipercze"/>
                <w:rFonts w:eastAsia="Times New Roman" w:cstheme="minorHAnsi"/>
                <w:b/>
                <w:noProof/>
                <w:lang w:eastAsia="pl-PL"/>
              </w:rPr>
              <w:t>Wymagania w zakresie zatrudnienia na podstawie stosunku pracy, w okolicznościach,  o których mowa w art. 95</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_Toc83191592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27</w:t>
            </w:r>
            <w:r w:rsidR="00432CCD" w:rsidRPr="00076D31">
              <w:rPr>
                <w:rFonts w:cstheme="minorHAnsi"/>
                <w:noProof/>
                <w:webHidden/>
              </w:rPr>
              <w:fldChar w:fldCharType="end"/>
            </w:r>
          </w:hyperlink>
        </w:p>
        <w:p w14:paraId="2BAE24AB" w14:textId="77777777" w:rsidR="00CE3038" w:rsidRPr="00076D31" w:rsidRDefault="00CE3038">
          <w:pPr>
            <w:pStyle w:val="Spistreci1"/>
            <w:tabs>
              <w:tab w:val="left" w:pos="880"/>
            </w:tabs>
            <w:rPr>
              <w:rFonts w:eastAsiaTheme="minorEastAsia" w:cstheme="minorHAnsi"/>
              <w:noProof/>
              <w:lang w:eastAsia="pl-PL"/>
            </w:rPr>
          </w:pPr>
          <w:hyperlink w:anchor="_Toc83191593" w:history="1">
            <w:r w:rsidRPr="00076D31">
              <w:rPr>
                <w:rStyle w:val="Hipercze"/>
                <w:rFonts w:eastAsia="Times New Roman" w:cstheme="minorHAnsi"/>
                <w:b/>
                <w:noProof/>
                <w:lang w:eastAsia="pl-PL"/>
              </w:rPr>
              <w:t>XXVII.</w:t>
            </w:r>
            <w:r w:rsidRPr="00076D31">
              <w:rPr>
                <w:rFonts w:eastAsiaTheme="minorEastAsia" w:cstheme="minorHAnsi"/>
                <w:noProof/>
                <w:lang w:eastAsia="pl-PL"/>
              </w:rPr>
              <w:tab/>
            </w:r>
            <w:r w:rsidRPr="00076D31">
              <w:rPr>
                <w:rStyle w:val="Hipercze"/>
                <w:rFonts w:eastAsia="Times New Roman" w:cstheme="minorHAnsi"/>
                <w:b/>
                <w:noProof/>
                <w:lang w:eastAsia="pl-PL"/>
              </w:rPr>
              <w:t>Wymagania w zakresie zatrudnienia osób, o których mowa w art. 96 ust. 2 pkt 2, jeżeli zamawiający przewiduje takie wymagania</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_Toc83191593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27</w:t>
            </w:r>
            <w:r w:rsidR="00432CCD" w:rsidRPr="00076D31">
              <w:rPr>
                <w:rFonts w:cstheme="minorHAnsi"/>
                <w:noProof/>
                <w:webHidden/>
              </w:rPr>
              <w:fldChar w:fldCharType="end"/>
            </w:r>
          </w:hyperlink>
        </w:p>
        <w:p w14:paraId="52C187D1" w14:textId="77777777" w:rsidR="00CE3038" w:rsidRPr="00076D31" w:rsidRDefault="00CE3038">
          <w:pPr>
            <w:pStyle w:val="Spistreci1"/>
            <w:tabs>
              <w:tab w:val="left" w:pos="880"/>
            </w:tabs>
            <w:rPr>
              <w:rFonts w:eastAsiaTheme="minorEastAsia" w:cstheme="minorHAnsi"/>
              <w:noProof/>
              <w:lang w:eastAsia="pl-PL"/>
            </w:rPr>
          </w:pPr>
          <w:hyperlink w:anchor="_Toc83191594" w:history="1">
            <w:r w:rsidRPr="00076D31">
              <w:rPr>
                <w:rStyle w:val="Hipercze"/>
                <w:rFonts w:eastAsia="Times New Roman" w:cstheme="minorHAnsi"/>
                <w:b/>
                <w:noProof/>
                <w:lang w:eastAsia="pl-PL"/>
              </w:rPr>
              <w:t>XXVIII.</w:t>
            </w:r>
            <w:r w:rsidRPr="00076D31">
              <w:rPr>
                <w:rFonts w:eastAsiaTheme="minorEastAsia" w:cstheme="minorHAnsi"/>
                <w:noProof/>
                <w:lang w:eastAsia="pl-PL"/>
              </w:rPr>
              <w:tab/>
            </w:r>
            <w:r w:rsidRPr="00076D31">
              <w:rPr>
                <w:rStyle w:val="Hipercze"/>
                <w:rFonts w:eastAsia="Times New Roman" w:cstheme="minorHAnsi"/>
                <w:b/>
                <w:noProof/>
                <w:lang w:eastAsia="pl-PL"/>
              </w:rPr>
              <w:t>Informację o zastrzeżeniu możliwości ubiegania się o udzielenie zamówienia wyłącznie przez wykonawców, o których mowa w art. 94, jeżeli zamawiający przewiduje takie wymagania</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_Toc83191594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27</w:t>
            </w:r>
            <w:r w:rsidR="00432CCD" w:rsidRPr="00076D31">
              <w:rPr>
                <w:rFonts w:cstheme="minorHAnsi"/>
                <w:noProof/>
                <w:webHidden/>
              </w:rPr>
              <w:fldChar w:fldCharType="end"/>
            </w:r>
          </w:hyperlink>
        </w:p>
        <w:p w14:paraId="658432A4" w14:textId="77777777" w:rsidR="00CE3038" w:rsidRPr="00076D31" w:rsidRDefault="00CE3038">
          <w:pPr>
            <w:pStyle w:val="Spistreci1"/>
            <w:tabs>
              <w:tab w:val="left" w:pos="880"/>
            </w:tabs>
            <w:rPr>
              <w:rFonts w:eastAsiaTheme="minorEastAsia" w:cstheme="minorHAnsi"/>
              <w:noProof/>
              <w:lang w:eastAsia="pl-PL"/>
            </w:rPr>
          </w:pPr>
          <w:hyperlink w:anchor="_Toc83191595" w:history="1">
            <w:r w:rsidRPr="00076D31">
              <w:rPr>
                <w:rStyle w:val="Hipercze"/>
                <w:rFonts w:eastAsia="Times New Roman" w:cstheme="minorHAnsi"/>
                <w:b/>
                <w:noProof/>
                <w:lang w:eastAsia="pl-PL"/>
              </w:rPr>
              <w:t>XXIX.</w:t>
            </w:r>
            <w:r w:rsidRPr="00076D31">
              <w:rPr>
                <w:rFonts w:eastAsiaTheme="minorEastAsia" w:cstheme="minorHAnsi"/>
                <w:noProof/>
                <w:lang w:eastAsia="pl-PL"/>
              </w:rPr>
              <w:tab/>
            </w:r>
            <w:r w:rsidRPr="00076D31">
              <w:rPr>
                <w:rStyle w:val="Hipercze"/>
                <w:rFonts w:eastAsia="Times New Roman" w:cstheme="minorHAnsi"/>
                <w:b/>
                <w:noProof/>
                <w:lang w:eastAsia="pl-PL"/>
              </w:rPr>
              <w:t>Wymagania dotyczące wadium, w tym jego kwotę, jeżeli zamawiający przewiduje obowiązek wniesienia wadium</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_Toc83191595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27</w:t>
            </w:r>
            <w:r w:rsidR="00432CCD" w:rsidRPr="00076D31">
              <w:rPr>
                <w:rFonts w:cstheme="minorHAnsi"/>
                <w:noProof/>
                <w:webHidden/>
              </w:rPr>
              <w:fldChar w:fldCharType="end"/>
            </w:r>
          </w:hyperlink>
        </w:p>
        <w:p w14:paraId="1B97B5FE" w14:textId="77777777" w:rsidR="00CE3038" w:rsidRPr="00076D31" w:rsidRDefault="00CE3038">
          <w:pPr>
            <w:pStyle w:val="Spistreci1"/>
            <w:rPr>
              <w:rFonts w:eastAsiaTheme="minorEastAsia" w:cstheme="minorHAnsi"/>
              <w:noProof/>
              <w:lang w:eastAsia="pl-PL"/>
            </w:rPr>
          </w:pPr>
          <w:hyperlink w:anchor="_Toc83191596" w:history="1">
            <w:r w:rsidRPr="00076D31">
              <w:rPr>
                <w:rStyle w:val="Hipercze"/>
                <w:rFonts w:eastAsia="Times New Roman" w:cstheme="minorHAnsi"/>
                <w:b/>
                <w:noProof/>
                <w:lang w:eastAsia="pl-PL"/>
              </w:rPr>
              <w:t>XXX.</w:t>
            </w:r>
            <w:r w:rsidRPr="00076D31">
              <w:rPr>
                <w:rFonts w:eastAsiaTheme="minorEastAsia" w:cstheme="minorHAnsi"/>
                <w:noProof/>
                <w:lang w:eastAsia="pl-PL"/>
              </w:rPr>
              <w:tab/>
            </w:r>
            <w:r w:rsidRPr="00076D31">
              <w:rPr>
                <w:rStyle w:val="Hipercze"/>
                <w:rFonts w:eastAsia="Times New Roman" w:cstheme="minorHAnsi"/>
                <w:b/>
                <w:noProof/>
                <w:lang w:eastAsia="pl-PL"/>
              </w:rPr>
              <w:t>Informację o przewidywanych zamówieniach, o których mowa w art. 214 ust. 1 pkt 7 i 8, jeżeli zamawiający przewiduje udzielenie takich zamówień</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_Toc83191596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27</w:t>
            </w:r>
            <w:r w:rsidR="00432CCD" w:rsidRPr="00076D31">
              <w:rPr>
                <w:rFonts w:cstheme="minorHAnsi"/>
                <w:noProof/>
                <w:webHidden/>
              </w:rPr>
              <w:fldChar w:fldCharType="end"/>
            </w:r>
          </w:hyperlink>
        </w:p>
        <w:p w14:paraId="262D80C8" w14:textId="77777777" w:rsidR="00CE3038" w:rsidRPr="00076D31" w:rsidRDefault="00CE3038">
          <w:pPr>
            <w:pStyle w:val="Spistreci1"/>
            <w:tabs>
              <w:tab w:val="left" w:pos="880"/>
            </w:tabs>
            <w:rPr>
              <w:rFonts w:eastAsiaTheme="minorEastAsia" w:cstheme="minorHAnsi"/>
              <w:noProof/>
              <w:lang w:eastAsia="pl-PL"/>
            </w:rPr>
          </w:pPr>
          <w:hyperlink w:anchor="_Toc83191597" w:history="1">
            <w:r w:rsidRPr="00076D31">
              <w:rPr>
                <w:rStyle w:val="Hipercze"/>
                <w:rFonts w:eastAsia="Times New Roman" w:cstheme="minorHAnsi"/>
                <w:b/>
                <w:noProof/>
                <w:lang w:eastAsia="pl-PL"/>
              </w:rPr>
              <w:t>XXXI.</w:t>
            </w:r>
            <w:r w:rsidRPr="00076D31">
              <w:rPr>
                <w:rFonts w:eastAsiaTheme="minorEastAsia" w:cstheme="minorHAnsi"/>
                <w:noProof/>
                <w:lang w:eastAsia="pl-PL"/>
              </w:rPr>
              <w:tab/>
            </w:r>
            <w:r w:rsidRPr="00076D31">
              <w:rPr>
                <w:rStyle w:val="Hipercze"/>
                <w:rFonts w:eastAsia="Times New Roman" w:cstheme="minorHAnsi"/>
                <w:b/>
                <w:noProof/>
                <w:lang w:eastAsia="pl-PL"/>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_Toc83191597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27</w:t>
            </w:r>
            <w:r w:rsidR="00432CCD" w:rsidRPr="00076D31">
              <w:rPr>
                <w:rFonts w:cstheme="minorHAnsi"/>
                <w:noProof/>
                <w:webHidden/>
              </w:rPr>
              <w:fldChar w:fldCharType="end"/>
            </w:r>
          </w:hyperlink>
        </w:p>
        <w:p w14:paraId="3AB23247" w14:textId="77777777" w:rsidR="00CE3038" w:rsidRPr="00076D31" w:rsidRDefault="00CE3038">
          <w:pPr>
            <w:pStyle w:val="Spistreci1"/>
            <w:tabs>
              <w:tab w:val="left" w:pos="880"/>
            </w:tabs>
            <w:rPr>
              <w:rFonts w:eastAsiaTheme="minorEastAsia" w:cstheme="minorHAnsi"/>
              <w:noProof/>
              <w:lang w:eastAsia="pl-PL"/>
            </w:rPr>
          </w:pPr>
          <w:hyperlink w:anchor="_Toc83191598" w:history="1">
            <w:r w:rsidRPr="00076D31">
              <w:rPr>
                <w:rStyle w:val="Hipercze"/>
                <w:rFonts w:eastAsia="Times New Roman" w:cstheme="minorHAnsi"/>
                <w:b/>
                <w:noProof/>
                <w:lang w:eastAsia="pl-PL"/>
              </w:rPr>
              <w:t>XXXII.</w:t>
            </w:r>
            <w:r w:rsidRPr="00076D31">
              <w:rPr>
                <w:rFonts w:eastAsiaTheme="minorEastAsia" w:cstheme="minorHAnsi"/>
                <w:noProof/>
                <w:lang w:eastAsia="pl-PL"/>
              </w:rPr>
              <w:tab/>
            </w:r>
            <w:r w:rsidRPr="00076D31">
              <w:rPr>
                <w:rStyle w:val="Hipercze"/>
                <w:rFonts w:eastAsia="Times New Roman" w:cstheme="minorHAnsi"/>
                <w:b/>
                <w:noProof/>
                <w:lang w:eastAsia="pl-PL"/>
              </w:rPr>
              <w:t>Informacje dotyczące walut obcych, w jakich mogą być prowadzone rozliczenia między zamawiającym a wykonawcą, jeżeli zamawiający przewiduje rozliczenia w walutach obcych</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_Toc83191598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27</w:t>
            </w:r>
            <w:r w:rsidR="00432CCD" w:rsidRPr="00076D31">
              <w:rPr>
                <w:rFonts w:cstheme="minorHAnsi"/>
                <w:noProof/>
                <w:webHidden/>
              </w:rPr>
              <w:fldChar w:fldCharType="end"/>
            </w:r>
          </w:hyperlink>
        </w:p>
        <w:p w14:paraId="613F9B6B" w14:textId="77777777" w:rsidR="00CE3038" w:rsidRPr="00076D31" w:rsidRDefault="00CE3038">
          <w:pPr>
            <w:pStyle w:val="Spistreci1"/>
            <w:tabs>
              <w:tab w:val="left" w:pos="880"/>
            </w:tabs>
            <w:rPr>
              <w:rFonts w:eastAsiaTheme="minorEastAsia" w:cstheme="minorHAnsi"/>
              <w:noProof/>
              <w:lang w:eastAsia="pl-PL"/>
            </w:rPr>
          </w:pPr>
          <w:hyperlink w:anchor="_Toc83191599" w:history="1">
            <w:r w:rsidRPr="00076D31">
              <w:rPr>
                <w:rStyle w:val="Hipercze"/>
                <w:rFonts w:eastAsia="Times New Roman" w:cstheme="minorHAnsi"/>
                <w:b/>
                <w:noProof/>
                <w:lang w:eastAsia="pl-PL"/>
              </w:rPr>
              <w:t>XXXIII.</w:t>
            </w:r>
            <w:r w:rsidRPr="00076D31">
              <w:rPr>
                <w:rFonts w:eastAsiaTheme="minorEastAsia" w:cstheme="minorHAnsi"/>
                <w:noProof/>
                <w:lang w:eastAsia="pl-PL"/>
              </w:rPr>
              <w:tab/>
            </w:r>
            <w:r w:rsidRPr="00076D31">
              <w:rPr>
                <w:rStyle w:val="Hipercze"/>
                <w:rFonts w:eastAsia="Times New Roman" w:cstheme="minorHAnsi"/>
                <w:b/>
                <w:noProof/>
                <w:lang w:eastAsia="pl-PL"/>
              </w:rPr>
              <w:t>Informacje dotyczące zwrotu kosztów udziału w postępowaniu, jeżeli zamawiający przewiduje ich zwrot</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_Toc83191599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27</w:t>
            </w:r>
            <w:r w:rsidR="00432CCD" w:rsidRPr="00076D31">
              <w:rPr>
                <w:rFonts w:cstheme="minorHAnsi"/>
                <w:noProof/>
                <w:webHidden/>
              </w:rPr>
              <w:fldChar w:fldCharType="end"/>
            </w:r>
          </w:hyperlink>
        </w:p>
        <w:p w14:paraId="603A389A" w14:textId="77777777" w:rsidR="00CE3038" w:rsidRPr="00076D31" w:rsidRDefault="00CE3038">
          <w:pPr>
            <w:pStyle w:val="Spistreci1"/>
            <w:tabs>
              <w:tab w:val="left" w:pos="880"/>
            </w:tabs>
            <w:rPr>
              <w:rFonts w:eastAsiaTheme="minorEastAsia" w:cstheme="minorHAnsi"/>
              <w:noProof/>
              <w:lang w:eastAsia="pl-PL"/>
            </w:rPr>
          </w:pPr>
          <w:hyperlink w:anchor="_Toc83191600" w:history="1">
            <w:r w:rsidRPr="00076D31">
              <w:rPr>
                <w:rStyle w:val="Hipercze"/>
                <w:rFonts w:eastAsia="Times New Roman" w:cstheme="minorHAnsi"/>
                <w:b/>
                <w:noProof/>
                <w:lang w:eastAsia="pl-PL"/>
              </w:rPr>
              <w:t>XXXIV.</w:t>
            </w:r>
            <w:r w:rsidRPr="00076D31">
              <w:rPr>
                <w:rFonts w:eastAsiaTheme="minorEastAsia" w:cstheme="minorHAnsi"/>
                <w:noProof/>
                <w:lang w:eastAsia="pl-PL"/>
              </w:rPr>
              <w:tab/>
            </w:r>
            <w:r w:rsidRPr="00076D31">
              <w:rPr>
                <w:rStyle w:val="Hipercze"/>
                <w:rFonts w:eastAsia="Times New Roman" w:cstheme="minorHAnsi"/>
                <w:b/>
                <w:noProof/>
                <w:lang w:eastAsia="pl-PL"/>
              </w:rPr>
              <w:t>Informację o obowiązku osobistego wykonania przez wykonawcę kluczowych zadań, jeżeli zamawiający dokonuje takiego zastrzeżenia zgodnie z art. 60 i art. 121</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_Toc83191600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27</w:t>
            </w:r>
            <w:r w:rsidR="00432CCD" w:rsidRPr="00076D31">
              <w:rPr>
                <w:rFonts w:cstheme="minorHAnsi"/>
                <w:noProof/>
                <w:webHidden/>
              </w:rPr>
              <w:fldChar w:fldCharType="end"/>
            </w:r>
          </w:hyperlink>
        </w:p>
        <w:p w14:paraId="349A58E4" w14:textId="77777777" w:rsidR="00CE3038" w:rsidRPr="00076D31" w:rsidRDefault="00CE3038">
          <w:pPr>
            <w:pStyle w:val="Spistreci1"/>
            <w:tabs>
              <w:tab w:val="left" w:pos="880"/>
            </w:tabs>
            <w:rPr>
              <w:rFonts w:eastAsiaTheme="minorEastAsia" w:cstheme="minorHAnsi"/>
              <w:noProof/>
              <w:lang w:eastAsia="pl-PL"/>
            </w:rPr>
          </w:pPr>
          <w:hyperlink w:anchor="_Toc83191601" w:history="1">
            <w:r w:rsidRPr="00076D31">
              <w:rPr>
                <w:rStyle w:val="Hipercze"/>
                <w:rFonts w:eastAsia="Times New Roman" w:cstheme="minorHAnsi"/>
                <w:b/>
                <w:noProof/>
                <w:lang w:eastAsia="pl-PL"/>
              </w:rPr>
              <w:t>XXXV.</w:t>
            </w:r>
            <w:r w:rsidRPr="00076D31">
              <w:rPr>
                <w:rFonts w:eastAsiaTheme="minorEastAsia" w:cstheme="minorHAnsi"/>
                <w:noProof/>
                <w:lang w:eastAsia="pl-PL"/>
              </w:rPr>
              <w:tab/>
            </w:r>
            <w:r w:rsidRPr="00076D31">
              <w:rPr>
                <w:rStyle w:val="Hipercze"/>
                <w:rFonts w:eastAsia="Times New Roman" w:cstheme="minorHAnsi"/>
                <w:b/>
                <w:noProof/>
                <w:lang w:eastAsia="pl-PL"/>
              </w:rPr>
              <w:t>Maksymalną liczbę wykonawców, z którymi zamawiający zawrze umowę ramową, jeżeli zamawiający przewiduje zawarcie umowy ramowej</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_Toc83191601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28</w:t>
            </w:r>
            <w:r w:rsidR="00432CCD" w:rsidRPr="00076D31">
              <w:rPr>
                <w:rFonts w:cstheme="minorHAnsi"/>
                <w:noProof/>
                <w:webHidden/>
              </w:rPr>
              <w:fldChar w:fldCharType="end"/>
            </w:r>
          </w:hyperlink>
        </w:p>
        <w:p w14:paraId="205100B7" w14:textId="77777777" w:rsidR="00CE3038" w:rsidRPr="00076D31" w:rsidRDefault="00CE3038">
          <w:pPr>
            <w:pStyle w:val="Spistreci1"/>
            <w:tabs>
              <w:tab w:val="left" w:pos="880"/>
            </w:tabs>
            <w:rPr>
              <w:rFonts w:eastAsiaTheme="minorEastAsia" w:cstheme="minorHAnsi"/>
              <w:noProof/>
              <w:lang w:eastAsia="pl-PL"/>
            </w:rPr>
          </w:pPr>
          <w:hyperlink w:anchor="_Toc83191602" w:history="1">
            <w:r w:rsidRPr="00076D31">
              <w:rPr>
                <w:rStyle w:val="Hipercze"/>
                <w:rFonts w:eastAsia="Times New Roman" w:cstheme="minorHAnsi"/>
                <w:b/>
                <w:noProof/>
                <w:lang w:eastAsia="pl-PL"/>
              </w:rPr>
              <w:t>XXXVI.</w:t>
            </w:r>
            <w:r w:rsidRPr="00076D31">
              <w:rPr>
                <w:rFonts w:eastAsiaTheme="minorEastAsia" w:cstheme="minorHAnsi"/>
                <w:noProof/>
                <w:lang w:eastAsia="pl-PL"/>
              </w:rPr>
              <w:tab/>
            </w:r>
            <w:r w:rsidRPr="00076D31">
              <w:rPr>
                <w:rStyle w:val="Hipercze"/>
                <w:rFonts w:eastAsia="Times New Roman" w:cstheme="minorHAnsi"/>
                <w:b/>
                <w:noProof/>
                <w:lang w:eastAsia="pl-PL"/>
              </w:rPr>
              <w:t>Informację o przewidywanym wyborze najkorzystniejszej oferty z zastosowaniem aukcji elektronicznej wraz z informacjami, o których mowa w art. 230, jeżeli zamawiający przewiduje aukcję elektroniczną</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_Toc83191602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28</w:t>
            </w:r>
            <w:r w:rsidR="00432CCD" w:rsidRPr="00076D31">
              <w:rPr>
                <w:rFonts w:cstheme="minorHAnsi"/>
                <w:noProof/>
                <w:webHidden/>
              </w:rPr>
              <w:fldChar w:fldCharType="end"/>
            </w:r>
          </w:hyperlink>
        </w:p>
        <w:p w14:paraId="5E9536CF" w14:textId="77777777" w:rsidR="00CE3038" w:rsidRPr="00076D31" w:rsidRDefault="00CE3038">
          <w:pPr>
            <w:pStyle w:val="Spistreci1"/>
            <w:tabs>
              <w:tab w:val="left" w:pos="1100"/>
            </w:tabs>
            <w:rPr>
              <w:rFonts w:eastAsiaTheme="minorEastAsia" w:cstheme="minorHAnsi"/>
              <w:noProof/>
              <w:lang w:eastAsia="pl-PL"/>
            </w:rPr>
          </w:pPr>
          <w:hyperlink w:anchor="_Toc83191603" w:history="1">
            <w:r w:rsidRPr="00076D31">
              <w:rPr>
                <w:rStyle w:val="Hipercze"/>
                <w:rFonts w:eastAsia="Times New Roman" w:cstheme="minorHAnsi"/>
                <w:b/>
                <w:noProof/>
                <w:lang w:eastAsia="pl-PL"/>
              </w:rPr>
              <w:t>XXXVII.</w:t>
            </w:r>
            <w:r w:rsidRPr="00076D31">
              <w:rPr>
                <w:rFonts w:eastAsiaTheme="minorEastAsia" w:cstheme="minorHAnsi"/>
                <w:noProof/>
                <w:lang w:eastAsia="pl-PL"/>
              </w:rPr>
              <w:tab/>
            </w:r>
            <w:r w:rsidRPr="00076D31">
              <w:rPr>
                <w:rStyle w:val="Hipercze"/>
                <w:rFonts w:eastAsia="Times New Roman" w:cstheme="minorHAnsi"/>
                <w:b/>
                <w:noProof/>
                <w:lang w:eastAsia="pl-PL"/>
              </w:rPr>
              <w:t>Wymóg lub możliwość złożenia ofert w postaci katalogów elektronicznych lub dołączenia katalogów elektronicznych do oferty, w sytuacji określonej w art. 93</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_Toc83191603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28</w:t>
            </w:r>
            <w:r w:rsidR="00432CCD" w:rsidRPr="00076D31">
              <w:rPr>
                <w:rFonts w:cstheme="minorHAnsi"/>
                <w:noProof/>
                <w:webHidden/>
              </w:rPr>
              <w:fldChar w:fldCharType="end"/>
            </w:r>
          </w:hyperlink>
        </w:p>
        <w:p w14:paraId="1D64843C" w14:textId="77777777" w:rsidR="00CE3038" w:rsidRPr="00076D31" w:rsidRDefault="00CE3038">
          <w:pPr>
            <w:pStyle w:val="Spistreci1"/>
            <w:tabs>
              <w:tab w:val="left" w:pos="1100"/>
            </w:tabs>
            <w:rPr>
              <w:rFonts w:eastAsiaTheme="minorEastAsia" w:cstheme="minorHAnsi"/>
              <w:noProof/>
              <w:lang w:eastAsia="pl-PL"/>
            </w:rPr>
          </w:pPr>
          <w:hyperlink w:anchor="_Toc83191604" w:history="1">
            <w:r w:rsidRPr="00076D31">
              <w:rPr>
                <w:rStyle w:val="Hipercze"/>
                <w:rFonts w:eastAsia="Times New Roman" w:cstheme="minorHAnsi"/>
                <w:b/>
                <w:noProof/>
                <w:lang w:eastAsia="pl-PL"/>
              </w:rPr>
              <w:t>XXXVIII.</w:t>
            </w:r>
            <w:r w:rsidRPr="00076D31">
              <w:rPr>
                <w:rFonts w:eastAsiaTheme="minorEastAsia" w:cstheme="minorHAnsi"/>
                <w:noProof/>
                <w:lang w:eastAsia="pl-PL"/>
              </w:rPr>
              <w:tab/>
            </w:r>
            <w:r w:rsidRPr="00076D31">
              <w:rPr>
                <w:rStyle w:val="Hipercze"/>
                <w:rFonts w:eastAsia="Times New Roman" w:cstheme="minorHAnsi"/>
                <w:b/>
                <w:noProof/>
                <w:lang w:eastAsia="pl-PL"/>
              </w:rPr>
              <w:t>Informacje dotyczące zabezpieczenia należytego wykonania umowy, jeżeli zamawiający je przewiduje</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_Toc83191604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28</w:t>
            </w:r>
            <w:r w:rsidR="00432CCD" w:rsidRPr="00076D31">
              <w:rPr>
                <w:rFonts w:cstheme="minorHAnsi"/>
                <w:noProof/>
                <w:webHidden/>
              </w:rPr>
              <w:fldChar w:fldCharType="end"/>
            </w:r>
          </w:hyperlink>
        </w:p>
        <w:p w14:paraId="3431ADE4" w14:textId="77777777" w:rsidR="00CE3038" w:rsidRPr="00076D31" w:rsidRDefault="00CE3038">
          <w:pPr>
            <w:pStyle w:val="Spistreci1"/>
            <w:tabs>
              <w:tab w:val="left" w:pos="880"/>
            </w:tabs>
            <w:rPr>
              <w:rFonts w:eastAsiaTheme="minorEastAsia" w:cstheme="minorHAnsi"/>
              <w:noProof/>
              <w:lang w:eastAsia="pl-PL"/>
            </w:rPr>
          </w:pPr>
          <w:hyperlink w:anchor="_Toc83191605" w:history="1">
            <w:r w:rsidRPr="00076D31">
              <w:rPr>
                <w:rStyle w:val="Hipercze"/>
                <w:rFonts w:eastAsia="Times New Roman" w:cstheme="minorHAnsi"/>
                <w:b/>
                <w:noProof/>
                <w:lang w:eastAsia="pl-PL"/>
              </w:rPr>
              <w:t>XXXIX.</w:t>
            </w:r>
            <w:r w:rsidRPr="00076D31">
              <w:rPr>
                <w:rFonts w:eastAsiaTheme="minorEastAsia" w:cstheme="minorHAnsi"/>
                <w:noProof/>
                <w:lang w:eastAsia="pl-PL"/>
              </w:rPr>
              <w:tab/>
            </w:r>
            <w:r w:rsidRPr="00076D31">
              <w:rPr>
                <w:rStyle w:val="Hipercze"/>
                <w:rFonts w:eastAsia="Times New Roman" w:cstheme="minorHAnsi"/>
                <w:b/>
                <w:noProof/>
                <w:lang w:eastAsia="pl-PL"/>
              </w:rPr>
              <w:t>Klauzula informacyjna z art. 13 RODO do zastosowania przez zamawiających w celu związanym z postępowaniem o udzielenie zamówienia publicznego</w:t>
            </w:r>
            <w:r w:rsidRPr="00076D31">
              <w:rPr>
                <w:rFonts w:cstheme="minorHAnsi"/>
                <w:noProof/>
                <w:webHidden/>
              </w:rPr>
              <w:tab/>
            </w:r>
            <w:r w:rsidR="00432CCD" w:rsidRPr="00076D31">
              <w:rPr>
                <w:rFonts w:cstheme="minorHAnsi"/>
                <w:noProof/>
                <w:webHidden/>
              </w:rPr>
              <w:fldChar w:fldCharType="begin"/>
            </w:r>
            <w:r w:rsidRPr="00076D31">
              <w:rPr>
                <w:rFonts w:cstheme="minorHAnsi"/>
                <w:noProof/>
                <w:webHidden/>
              </w:rPr>
              <w:instrText xml:space="preserve"> PAGEREF _Toc83191605 \h </w:instrText>
            </w:r>
            <w:r w:rsidR="00432CCD" w:rsidRPr="00076D31">
              <w:rPr>
                <w:rFonts w:cstheme="minorHAnsi"/>
                <w:noProof/>
                <w:webHidden/>
              </w:rPr>
            </w:r>
            <w:r w:rsidR="00432CCD" w:rsidRPr="00076D31">
              <w:rPr>
                <w:rFonts w:cstheme="minorHAnsi"/>
                <w:noProof/>
                <w:webHidden/>
              </w:rPr>
              <w:fldChar w:fldCharType="separate"/>
            </w:r>
            <w:r w:rsidR="00E713A3" w:rsidRPr="00076D31">
              <w:rPr>
                <w:rFonts w:cstheme="minorHAnsi"/>
                <w:noProof/>
                <w:webHidden/>
              </w:rPr>
              <w:t>28</w:t>
            </w:r>
            <w:r w:rsidR="00432CCD" w:rsidRPr="00076D31">
              <w:rPr>
                <w:rFonts w:cstheme="minorHAnsi"/>
                <w:noProof/>
                <w:webHidden/>
              </w:rPr>
              <w:fldChar w:fldCharType="end"/>
            </w:r>
          </w:hyperlink>
        </w:p>
        <w:p w14:paraId="70E8D13A" w14:textId="77777777" w:rsidR="00CB79E9" w:rsidRPr="00076D31" w:rsidRDefault="00432CCD" w:rsidP="00CF6218">
          <w:pPr>
            <w:spacing w:after="0" w:line="276" w:lineRule="auto"/>
            <w:rPr>
              <w:rFonts w:cstheme="minorHAnsi"/>
            </w:rPr>
          </w:pPr>
          <w:r w:rsidRPr="00076D31">
            <w:rPr>
              <w:rFonts w:cstheme="minorHAnsi"/>
              <w:b/>
              <w:bCs/>
            </w:rPr>
            <w:fldChar w:fldCharType="end"/>
          </w:r>
        </w:p>
      </w:sdtContent>
    </w:sdt>
    <w:p w14:paraId="2EAF9043" w14:textId="77777777" w:rsidR="00CB79E9" w:rsidRPr="00076D31" w:rsidRDefault="00CB79E9" w:rsidP="00CF6218">
      <w:pPr>
        <w:shd w:val="clear" w:color="auto" w:fill="FFFFFF"/>
        <w:spacing w:after="0" w:line="276" w:lineRule="auto"/>
        <w:rPr>
          <w:rFonts w:eastAsia="Times New Roman" w:cstheme="minorHAnsi"/>
          <w:b/>
          <w:bCs/>
          <w:shd w:val="clear" w:color="auto" w:fill="FFFFFF"/>
          <w:lang w:eastAsia="pl-PL"/>
        </w:rPr>
      </w:pPr>
    </w:p>
    <w:p w14:paraId="203E2D4A" w14:textId="77777777" w:rsidR="00CB79E9" w:rsidRPr="00076D31" w:rsidRDefault="00CB79E9" w:rsidP="00CF6218">
      <w:pPr>
        <w:shd w:val="clear" w:color="auto" w:fill="FFFFFF"/>
        <w:spacing w:after="0" w:line="276" w:lineRule="auto"/>
        <w:rPr>
          <w:rFonts w:eastAsia="Times New Roman" w:cstheme="minorHAnsi"/>
          <w:b/>
          <w:bCs/>
          <w:shd w:val="clear" w:color="auto" w:fill="FFFFFF"/>
          <w:lang w:eastAsia="pl-PL"/>
        </w:rPr>
      </w:pPr>
    </w:p>
    <w:p w14:paraId="0C5C2649" w14:textId="77777777" w:rsidR="00CB79E9" w:rsidRPr="00076D31" w:rsidRDefault="00CB79E9" w:rsidP="00CF6218">
      <w:pPr>
        <w:shd w:val="clear" w:color="auto" w:fill="FFFFFF"/>
        <w:tabs>
          <w:tab w:val="left" w:pos="1452"/>
        </w:tabs>
        <w:spacing w:after="0" w:line="276" w:lineRule="auto"/>
        <w:rPr>
          <w:rFonts w:eastAsia="Times New Roman" w:cstheme="minorHAnsi"/>
          <w:b/>
          <w:bCs/>
          <w:shd w:val="clear" w:color="auto" w:fill="FFFFFF"/>
          <w:lang w:eastAsia="pl-PL"/>
        </w:rPr>
      </w:pPr>
      <w:r w:rsidRPr="00076D31">
        <w:rPr>
          <w:rFonts w:eastAsia="Times New Roman" w:cstheme="minorHAnsi"/>
          <w:b/>
          <w:bCs/>
          <w:shd w:val="clear" w:color="auto" w:fill="FFFFFF"/>
          <w:lang w:eastAsia="pl-PL"/>
        </w:rPr>
        <w:tab/>
      </w:r>
    </w:p>
    <w:p w14:paraId="46356D0D" w14:textId="77777777" w:rsidR="00CB79E9" w:rsidRPr="00076D31" w:rsidRDefault="00CB79E9" w:rsidP="00CF6218">
      <w:pPr>
        <w:spacing w:after="0" w:line="276" w:lineRule="auto"/>
        <w:rPr>
          <w:rFonts w:eastAsia="Times New Roman" w:cstheme="minorHAnsi"/>
          <w:b/>
          <w:bCs/>
          <w:shd w:val="clear" w:color="auto" w:fill="FFFFFF"/>
          <w:lang w:eastAsia="pl-PL"/>
        </w:rPr>
      </w:pPr>
      <w:r w:rsidRPr="00076D31">
        <w:rPr>
          <w:rFonts w:eastAsia="Times New Roman" w:cstheme="minorHAnsi"/>
          <w:b/>
          <w:bCs/>
          <w:shd w:val="clear" w:color="auto" w:fill="FFFFFF"/>
          <w:lang w:eastAsia="pl-PL"/>
        </w:rPr>
        <w:br w:type="page"/>
      </w:r>
    </w:p>
    <w:p w14:paraId="0AA55DD9" w14:textId="77777777" w:rsidR="00CB79E9" w:rsidRPr="00076D31" w:rsidRDefault="00CB79E9" w:rsidP="00CF6218">
      <w:pPr>
        <w:shd w:val="clear" w:color="auto" w:fill="FFFFFF"/>
        <w:spacing w:after="0" w:line="276" w:lineRule="auto"/>
        <w:rPr>
          <w:rFonts w:eastAsia="Times New Roman" w:cstheme="minorHAnsi"/>
          <w:b/>
          <w:bCs/>
          <w:shd w:val="clear" w:color="auto" w:fill="FFFFFF"/>
          <w:lang w:eastAsia="pl-PL"/>
        </w:rPr>
      </w:pPr>
    </w:p>
    <w:p w14:paraId="050E044F" w14:textId="77777777" w:rsidR="00CB79E9" w:rsidRPr="00076D31" w:rsidRDefault="00242198"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0" w:name="_Toc83191567"/>
      <w:r w:rsidRPr="00076D31">
        <w:rPr>
          <w:rFonts w:asciiTheme="minorHAnsi" w:eastAsia="Times New Roman" w:hAnsiTheme="minorHAnsi" w:cstheme="minorHAnsi"/>
          <w:b/>
          <w:color w:val="auto"/>
          <w:sz w:val="22"/>
          <w:szCs w:val="22"/>
          <w:lang w:eastAsia="pl-PL"/>
        </w:rPr>
        <w:t>Nazwa</w:t>
      </w:r>
      <w:r w:rsidR="00CB79E9" w:rsidRPr="00076D31">
        <w:rPr>
          <w:rFonts w:asciiTheme="minorHAnsi" w:eastAsia="Times New Roman" w:hAnsiTheme="minorHAnsi" w:cstheme="minorHAnsi"/>
          <w:b/>
          <w:color w:val="auto"/>
          <w:sz w:val="22"/>
          <w:szCs w:val="22"/>
          <w:lang w:eastAsia="pl-PL"/>
        </w:rPr>
        <w:t xml:space="preserve"> oraz adres zamawiającego, numer telefonu, adres poczty elektronicznej oraz strony internetowej prowadzonego postępowania</w:t>
      </w:r>
      <w:bookmarkEnd w:id="0"/>
    </w:p>
    <w:p w14:paraId="05C80034" w14:textId="77777777" w:rsidR="00CB79E9" w:rsidRPr="00076D31" w:rsidRDefault="00CB79E9" w:rsidP="00CF6218">
      <w:pPr>
        <w:spacing w:after="0" w:line="276" w:lineRule="auto"/>
        <w:rPr>
          <w:rFonts w:cstheme="minorHAnsi"/>
          <w:lang w:eastAsia="pl-PL"/>
        </w:rPr>
      </w:pPr>
    </w:p>
    <w:tbl>
      <w:tblPr>
        <w:tblW w:w="4913"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9"/>
        <w:gridCol w:w="5615"/>
      </w:tblGrid>
      <w:tr w:rsidR="00811FB6" w:rsidRPr="00076D31" w14:paraId="25CBCFF5" w14:textId="77777777" w:rsidTr="003A104C">
        <w:trPr>
          <w:trHeight w:val="401"/>
        </w:trPr>
        <w:tc>
          <w:tcPr>
            <w:tcW w:w="1847" w:type="pct"/>
            <w:tcBorders>
              <w:bottom w:val="single" w:sz="4" w:space="0" w:color="000000"/>
              <w:right w:val="dotted" w:sz="6" w:space="0" w:color="C2B000"/>
            </w:tcBorders>
            <w:shd w:val="clear" w:color="auto" w:fill="8EAADB" w:themeFill="accent1" w:themeFillTint="99"/>
            <w:vAlign w:val="center"/>
          </w:tcPr>
          <w:p w14:paraId="64BC7287" w14:textId="77777777" w:rsidR="00CB79E9" w:rsidRPr="00076D31" w:rsidRDefault="00CB79E9" w:rsidP="00CF6218">
            <w:pPr>
              <w:spacing w:after="0" w:line="276" w:lineRule="auto"/>
              <w:jc w:val="both"/>
              <w:rPr>
                <w:rFonts w:cstheme="minorHAnsi"/>
              </w:rPr>
            </w:pPr>
            <w:r w:rsidRPr="00076D31">
              <w:rPr>
                <w:rFonts w:cstheme="minorHAnsi"/>
              </w:rPr>
              <w:t>Pełna nazwa</w:t>
            </w:r>
          </w:p>
        </w:tc>
        <w:tc>
          <w:tcPr>
            <w:tcW w:w="3153" w:type="pct"/>
            <w:tcBorders>
              <w:left w:val="dotted" w:sz="6" w:space="0" w:color="C2B000"/>
              <w:bottom w:val="single" w:sz="4" w:space="0" w:color="000000"/>
            </w:tcBorders>
            <w:vAlign w:val="center"/>
          </w:tcPr>
          <w:p w14:paraId="2C828241" w14:textId="77777777" w:rsidR="00CB79E9" w:rsidRPr="00076D31" w:rsidRDefault="003A104C" w:rsidP="00CF6218">
            <w:pPr>
              <w:spacing w:after="0" w:line="276" w:lineRule="auto"/>
              <w:jc w:val="both"/>
              <w:rPr>
                <w:rFonts w:cstheme="minorHAnsi"/>
                <w:bCs/>
              </w:rPr>
            </w:pPr>
            <w:r w:rsidRPr="00076D31">
              <w:rPr>
                <w:rFonts w:cstheme="minorHAnsi"/>
                <w:bCs/>
              </w:rPr>
              <w:t>Zakład Gospodarki Komunalnej i Mieszkaniowej Spółka z o.o.</w:t>
            </w:r>
          </w:p>
        </w:tc>
      </w:tr>
      <w:tr w:rsidR="00811FB6" w:rsidRPr="00076D31" w14:paraId="40EF2705" w14:textId="77777777" w:rsidTr="00ED20F0">
        <w:trPr>
          <w:trHeight w:val="1077"/>
        </w:trPr>
        <w:tc>
          <w:tcPr>
            <w:tcW w:w="1847" w:type="pct"/>
            <w:tcBorders>
              <w:bottom w:val="single" w:sz="4" w:space="0" w:color="000000"/>
              <w:right w:val="dotted" w:sz="6" w:space="0" w:color="C2B000"/>
            </w:tcBorders>
            <w:shd w:val="clear" w:color="auto" w:fill="8EAADB" w:themeFill="accent1" w:themeFillTint="99"/>
            <w:vAlign w:val="center"/>
          </w:tcPr>
          <w:p w14:paraId="16F5A367" w14:textId="77777777" w:rsidR="00CB79E9" w:rsidRPr="00076D31" w:rsidRDefault="00CB79E9" w:rsidP="00CF6218">
            <w:pPr>
              <w:spacing w:after="0" w:line="276" w:lineRule="auto"/>
              <w:jc w:val="both"/>
              <w:rPr>
                <w:rFonts w:cstheme="minorHAnsi"/>
              </w:rPr>
            </w:pPr>
            <w:r w:rsidRPr="00076D31">
              <w:rPr>
                <w:rFonts w:cstheme="minorHAnsi"/>
              </w:rPr>
              <w:t>Adres siedziby</w:t>
            </w:r>
          </w:p>
        </w:tc>
        <w:tc>
          <w:tcPr>
            <w:tcW w:w="3153" w:type="pct"/>
            <w:tcBorders>
              <w:left w:val="dotted" w:sz="6" w:space="0" w:color="C2B000"/>
              <w:bottom w:val="single" w:sz="4" w:space="0" w:color="000000"/>
            </w:tcBorders>
            <w:vAlign w:val="center"/>
          </w:tcPr>
          <w:p w14:paraId="688A5F23" w14:textId="77777777" w:rsidR="003A104C" w:rsidRPr="00076D31" w:rsidRDefault="003A104C" w:rsidP="00CF6218">
            <w:pPr>
              <w:spacing w:after="0" w:line="276" w:lineRule="auto"/>
              <w:jc w:val="both"/>
              <w:rPr>
                <w:rFonts w:cstheme="minorHAnsi"/>
                <w:bCs/>
              </w:rPr>
            </w:pPr>
            <w:r w:rsidRPr="00076D31">
              <w:rPr>
                <w:rFonts w:cstheme="minorHAnsi"/>
                <w:bCs/>
              </w:rPr>
              <w:t>ul. Piłsudskiego 111A</w:t>
            </w:r>
          </w:p>
          <w:p w14:paraId="1F70AED0" w14:textId="77777777" w:rsidR="00CB79E9" w:rsidRPr="00076D31" w:rsidRDefault="003A104C" w:rsidP="00CF6218">
            <w:pPr>
              <w:spacing w:after="0" w:line="276" w:lineRule="auto"/>
              <w:jc w:val="both"/>
              <w:rPr>
                <w:rFonts w:cstheme="minorHAnsi"/>
                <w:bCs/>
              </w:rPr>
            </w:pPr>
            <w:r w:rsidRPr="00076D31">
              <w:rPr>
                <w:rFonts w:cstheme="minorHAnsi"/>
                <w:bCs/>
              </w:rPr>
              <w:t>36-100 Kolbuszowa</w:t>
            </w:r>
          </w:p>
        </w:tc>
      </w:tr>
      <w:tr w:rsidR="00811FB6" w:rsidRPr="00076D31" w14:paraId="4A11A576" w14:textId="77777777" w:rsidTr="003A104C">
        <w:trPr>
          <w:trHeight w:val="401"/>
        </w:trPr>
        <w:tc>
          <w:tcPr>
            <w:tcW w:w="1847" w:type="pct"/>
            <w:tcBorders>
              <w:bottom w:val="single" w:sz="4" w:space="0" w:color="000000"/>
              <w:right w:val="dotted" w:sz="6" w:space="0" w:color="C2B000"/>
            </w:tcBorders>
            <w:shd w:val="clear" w:color="auto" w:fill="8EAADB" w:themeFill="accent1" w:themeFillTint="99"/>
            <w:vAlign w:val="center"/>
          </w:tcPr>
          <w:p w14:paraId="31B8D345" w14:textId="77777777" w:rsidR="00CB79E9" w:rsidRPr="00076D31" w:rsidRDefault="00CB79E9" w:rsidP="00CF6218">
            <w:pPr>
              <w:spacing w:after="0" w:line="276" w:lineRule="auto"/>
              <w:jc w:val="both"/>
              <w:rPr>
                <w:rFonts w:cstheme="minorHAnsi"/>
              </w:rPr>
            </w:pPr>
            <w:r w:rsidRPr="00076D31">
              <w:rPr>
                <w:rFonts w:cstheme="minorHAnsi"/>
              </w:rPr>
              <w:t>NIP</w:t>
            </w:r>
          </w:p>
        </w:tc>
        <w:tc>
          <w:tcPr>
            <w:tcW w:w="3153" w:type="pct"/>
            <w:tcBorders>
              <w:left w:val="dotted" w:sz="6" w:space="0" w:color="C2B000"/>
              <w:bottom w:val="single" w:sz="4" w:space="0" w:color="000000"/>
            </w:tcBorders>
            <w:vAlign w:val="center"/>
          </w:tcPr>
          <w:p w14:paraId="1A8DB97D" w14:textId="77777777" w:rsidR="00CB79E9" w:rsidRPr="00076D31" w:rsidRDefault="003A104C" w:rsidP="00CF6218">
            <w:pPr>
              <w:spacing w:after="0" w:line="276" w:lineRule="auto"/>
              <w:jc w:val="both"/>
              <w:rPr>
                <w:rFonts w:cstheme="minorHAnsi"/>
              </w:rPr>
            </w:pPr>
            <w:r w:rsidRPr="00076D31">
              <w:rPr>
                <w:rFonts w:cstheme="minorHAnsi"/>
                <w:bCs/>
              </w:rPr>
              <w:t>814-16-85-725</w:t>
            </w:r>
          </w:p>
        </w:tc>
      </w:tr>
      <w:tr w:rsidR="00811FB6" w:rsidRPr="00076D31" w14:paraId="0DEA5B4C" w14:textId="77777777" w:rsidTr="003A104C">
        <w:trPr>
          <w:trHeight w:val="401"/>
        </w:trPr>
        <w:tc>
          <w:tcPr>
            <w:tcW w:w="1847" w:type="pct"/>
            <w:tcBorders>
              <w:bottom w:val="single" w:sz="4" w:space="0" w:color="000000"/>
              <w:right w:val="dotted" w:sz="6" w:space="0" w:color="C2B000"/>
            </w:tcBorders>
            <w:shd w:val="clear" w:color="auto" w:fill="8EAADB" w:themeFill="accent1" w:themeFillTint="99"/>
            <w:vAlign w:val="center"/>
          </w:tcPr>
          <w:p w14:paraId="22056A6C" w14:textId="77777777" w:rsidR="00CB79E9" w:rsidRPr="00076D31" w:rsidRDefault="00CB79E9" w:rsidP="00CF6218">
            <w:pPr>
              <w:spacing w:after="0" w:line="276" w:lineRule="auto"/>
              <w:jc w:val="both"/>
              <w:rPr>
                <w:rFonts w:cstheme="minorHAnsi"/>
              </w:rPr>
            </w:pPr>
            <w:r w:rsidRPr="00076D31">
              <w:rPr>
                <w:rFonts w:cstheme="minorHAnsi"/>
              </w:rPr>
              <w:t>REGON</w:t>
            </w:r>
          </w:p>
        </w:tc>
        <w:tc>
          <w:tcPr>
            <w:tcW w:w="3153" w:type="pct"/>
            <w:tcBorders>
              <w:left w:val="dotted" w:sz="6" w:space="0" w:color="C2B000"/>
              <w:bottom w:val="single" w:sz="4" w:space="0" w:color="000000"/>
            </w:tcBorders>
            <w:vAlign w:val="center"/>
          </w:tcPr>
          <w:p w14:paraId="44D080CF" w14:textId="77777777" w:rsidR="00CB79E9" w:rsidRPr="00076D31" w:rsidRDefault="003A104C" w:rsidP="00CF6218">
            <w:pPr>
              <w:spacing w:after="0" w:line="276" w:lineRule="auto"/>
              <w:jc w:val="both"/>
              <w:rPr>
                <w:rFonts w:cstheme="minorHAnsi"/>
              </w:rPr>
            </w:pPr>
            <w:r w:rsidRPr="00076D31">
              <w:rPr>
                <w:rFonts w:cstheme="minorHAnsi"/>
                <w:bCs/>
              </w:rPr>
              <w:t>363020205</w:t>
            </w:r>
          </w:p>
        </w:tc>
      </w:tr>
      <w:tr w:rsidR="00811FB6" w:rsidRPr="00076D31" w14:paraId="5E573CBB" w14:textId="77777777" w:rsidTr="003A104C">
        <w:trPr>
          <w:trHeight w:val="401"/>
        </w:trPr>
        <w:tc>
          <w:tcPr>
            <w:tcW w:w="1847" w:type="pct"/>
            <w:tcBorders>
              <w:bottom w:val="single" w:sz="4" w:space="0" w:color="000000"/>
              <w:right w:val="dotted" w:sz="6" w:space="0" w:color="C2B000"/>
            </w:tcBorders>
            <w:shd w:val="clear" w:color="auto" w:fill="8EAADB" w:themeFill="accent1" w:themeFillTint="99"/>
            <w:vAlign w:val="center"/>
          </w:tcPr>
          <w:p w14:paraId="72BD1AC5" w14:textId="77777777" w:rsidR="00CB79E9" w:rsidRPr="00076D31" w:rsidRDefault="00CB79E9" w:rsidP="00CF6218">
            <w:pPr>
              <w:spacing w:after="0" w:line="276" w:lineRule="auto"/>
              <w:jc w:val="both"/>
              <w:rPr>
                <w:rFonts w:cstheme="minorHAnsi"/>
              </w:rPr>
            </w:pPr>
            <w:r w:rsidRPr="00076D31">
              <w:rPr>
                <w:rFonts w:cstheme="minorHAnsi"/>
              </w:rPr>
              <w:t>Rodzaj Zamawiającego</w:t>
            </w:r>
          </w:p>
        </w:tc>
        <w:tc>
          <w:tcPr>
            <w:tcW w:w="3153" w:type="pct"/>
            <w:tcBorders>
              <w:left w:val="dotted" w:sz="6" w:space="0" w:color="C2B000"/>
              <w:bottom w:val="single" w:sz="4" w:space="0" w:color="000000"/>
            </w:tcBorders>
            <w:vAlign w:val="center"/>
          </w:tcPr>
          <w:p w14:paraId="5BB8DF31" w14:textId="77777777" w:rsidR="00CB79E9" w:rsidRPr="00076D31" w:rsidRDefault="003A104C" w:rsidP="00CF6218">
            <w:pPr>
              <w:spacing w:after="0" w:line="276" w:lineRule="auto"/>
              <w:jc w:val="both"/>
              <w:rPr>
                <w:rFonts w:cstheme="minorHAnsi"/>
              </w:rPr>
            </w:pPr>
            <w:r w:rsidRPr="00076D31">
              <w:rPr>
                <w:rFonts w:cstheme="minorHAnsi"/>
              </w:rPr>
              <w:t>Spółka prawa handlowego</w:t>
            </w:r>
          </w:p>
        </w:tc>
      </w:tr>
      <w:tr w:rsidR="00811FB6" w:rsidRPr="00076D31" w14:paraId="465F38B4" w14:textId="77777777" w:rsidTr="003A104C">
        <w:trPr>
          <w:trHeight w:val="401"/>
        </w:trPr>
        <w:tc>
          <w:tcPr>
            <w:tcW w:w="1847" w:type="pct"/>
            <w:tcBorders>
              <w:bottom w:val="single" w:sz="4" w:space="0" w:color="000000"/>
              <w:right w:val="dotted" w:sz="6" w:space="0" w:color="C2B000"/>
            </w:tcBorders>
            <w:shd w:val="clear" w:color="auto" w:fill="8EAADB" w:themeFill="accent1" w:themeFillTint="99"/>
            <w:vAlign w:val="center"/>
          </w:tcPr>
          <w:p w14:paraId="53C1BB48" w14:textId="77777777" w:rsidR="00CB79E9" w:rsidRPr="00076D31" w:rsidRDefault="00CB79E9" w:rsidP="00CF6218">
            <w:pPr>
              <w:spacing w:after="0" w:line="276" w:lineRule="auto"/>
              <w:jc w:val="both"/>
              <w:rPr>
                <w:rFonts w:cstheme="minorHAnsi"/>
              </w:rPr>
            </w:pPr>
            <w:r w:rsidRPr="00076D31">
              <w:rPr>
                <w:rFonts w:cstheme="minorHAnsi"/>
              </w:rPr>
              <w:t>Adres strony internetowej</w:t>
            </w:r>
          </w:p>
        </w:tc>
        <w:tc>
          <w:tcPr>
            <w:tcW w:w="3153" w:type="pct"/>
            <w:tcBorders>
              <w:left w:val="dotted" w:sz="6" w:space="0" w:color="C2B000"/>
              <w:bottom w:val="single" w:sz="4" w:space="0" w:color="000000"/>
            </w:tcBorders>
            <w:vAlign w:val="center"/>
          </w:tcPr>
          <w:p w14:paraId="4A3AA1D5" w14:textId="77777777" w:rsidR="00CB79E9" w:rsidRPr="00076D31" w:rsidRDefault="00CB79E9" w:rsidP="00CF6218">
            <w:pPr>
              <w:spacing w:after="0" w:line="276" w:lineRule="auto"/>
              <w:jc w:val="both"/>
              <w:rPr>
                <w:rFonts w:cstheme="minorHAnsi"/>
              </w:rPr>
            </w:pPr>
            <w:r w:rsidRPr="00076D31">
              <w:rPr>
                <w:rFonts w:cstheme="minorHAnsi"/>
              </w:rPr>
              <w:t>www.</w:t>
            </w:r>
            <w:r w:rsidR="003A104C" w:rsidRPr="00076D31">
              <w:rPr>
                <w:rFonts w:cstheme="minorHAnsi"/>
              </w:rPr>
              <w:t>zgkim</w:t>
            </w:r>
            <w:r w:rsidRPr="00076D31">
              <w:rPr>
                <w:rFonts w:cstheme="minorHAnsi"/>
              </w:rPr>
              <w:t>.kolbuszowa.pl</w:t>
            </w:r>
          </w:p>
        </w:tc>
      </w:tr>
      <w:tr w:rsidR="00811FB6" w:rsidRPr="00076D31" w14:paraId="33117CF2" w14:textId="77777777" w:rsidTr="00BF280D">
        <w:trPr>
          <w:trHeight w:val="401"/>
        </w:trPr>
        <w:tc>
          <w:tcPr>
            <w:tcW w:w="1847" w:type="pct"/>
            <w:tcBorders>
              <w:right w:val="dotted" w:sz="6" w:space="0" w:color="C2B000"/>
            </w:tcBorders>
            <w:shd w:val="clear" w:color="auto" w:fill="8EAADB" w:themeFill="accent1" w:themeFillTint="99"/>
            <w:vAlign w:val="center"/>
          </w:tcPr>
          <w:p w14:paraId="4E0F2070" w14:textId="77777777" w:rsidR="00CB79E9" w:rsidRPr="00076D31" w:rsidRDefault="006F7B77" w:rsidP="00CF6218">
            <w:pPr>
              <w:spacing w:after="0" w:line="276" w:lineRule="auto"/>
              <w:jc w:val="both"/>
              <w:rPr>
                <w:rFonts w:cstheme="minorHAnsi"/>
                <w:highlight w:val="yellow"/>
              </w:rPr>
            </w:pPr>
            <w:r w:rsidRPr="00076D31">
              <w:rPr>
                <w:rFonts w:cstheme="minorHAnsi"/>
              </w:rPr>
              <w:t>Adres strony internetowej, na której udostępnione będą dokumenty zamówienia:</w:t>
            </w:r>
          </w:p>
        </w:tc>
        <w:tc>
          <w:tcPr>
            <w:tcW w:w="3153" w:type="pct"/>
            <w:tcBorders>
              <w:left w:val="dotted" w:sz="6" w:space="0" w:color="C2B000"/>
            </w:tcBorders>
            <w:vAlign w:val="center"/>
          </w:tcPr>
          <w:p w14:paraId="355C5ABB" w14:textId="77777777" w:rsidR="00CB79E9" w:rsidRPr="00076D31" w:rsidRDefault="006F7B77" w:rsidP="00CF6218">
            <w:pPr>
              <w:spacing w:after="0" w:line="276" w:lineRule="auto"/>
              <w:jc w:val="both"/>
              <w:rPr>
                <w:rFonts w:cstheme="minorHAnsi"/>
                <w:highlight w:val="yellow"/>
              </w:rPr>
            </w:pPr>
            <w:hyperlink r:id="rId8" w:history="1">
              <w:r w:rsidRPr="00076D31">
                <w:rPr>
                  <w:rStyle w:val="Hipercze"/>
                  <w:rFonts w:cstheme="minorHAnsi"/>
                </w:rPr>
                <w:t>https://ezamowienia.gov.pl</w:t>
              </w:r>
            </w:hyperlink>
          </w:p>
        </w:tc>
      </w:tr>
      <w:tr w:rsidR="006F7B77" w:rsidRPr="00076D31" w14:paraId="68BAAC19" w14:textId="77777777" w:rsidTr="00BF280D">
        <w:trPr>
          <w:trHeight w:val="401"/>
        </w:trPr>
        <w:tc>
          <w:tcPr>
            <w:tcW w:w="1847" w:type="pct"/>
            <w:tcBorders>
              <w:right w:val="dotted" w:sz="6" w:space="0" w:color="C2B000"/>
            </w:tcBorders>
            <w:shd w:val="clear" w:color="auto" w:fill="8EAADB" w:themeFill="accent1" w:themeFillTint="99"/>
            <w:vAlign w:val="center"/>
          </w:tcPr>
          <w:p w14:paraId="40F30E8E" w14:textId="77777777" w:rsidR="006F7B77" w:rsidRPr="00076D31" w:rsidRDefault="006F7B77" w:rsidP="00CF6218">
            <w:pPr>
              <w:spacing w:after="0" w:line="276" w:lineRule="auto"/>
              <w:jc w:val="both"/>
              <w:rPr>
                <w:rFonts w:cstheme="minorHAnsi"/>
              </w:rPr>
            </w:pPr>
            <w:r w:rsidRPr="00076D31">
              <w:rPr>
                <w:rFonts w:cstheme="minorHAnsi"/>
              </w:rPr>
              <w:t xml:space="preserve">e-mail </w:t>
            </w:r>
          </w:p>
        </w:tc>
        <w:tc>
          <w:tcPr>
            <w:tcW w:w="3153" w:type="pct"/>
            <w:tcBorders>
              <w:left w:val="dotted" w:sz="6" w:space="0" w:color="C2B000"/>
            </w:tcBorders>
            <w:vAlign w:val="center"/>
          </w:tcPr>
          <w:p w14:paraId="478231BB" w14:textId="77777777" w:rsidR="006F7B77" w:rsidRPr="00076D31" w:rsidRDefault="006F7B77" w:rsidP="00CF6218">
            <w:pPr>
              <w:spacing w:after="0" w:line="276" w:lineRule="auto"/>
              <w:jc w:val="both"/>
              <w:rPr>
                <w:rFonts w:cstheme="minorHAnsi"/>
              </w:rPr>
            </w:pPr>
            <w:hyperlink r:id="rId9" w:history="1">
              <w:r w:rsidRPr="00076D31">
                <w:rPr>
                  <w:rStyle w:val="Hipercze"/>
                  <w:rFonts w:cstheme="minorHAnsi"/>
                </w:rPr>
                <w:t>sekretariat@zgkim.kolbuszowa.pl</w:t>
              </w:r>
            </w:hyperlink>
            <w:r w:rsidRPr="00076D31">
              <w:rPr>
                <w:rFonts w:cstheme="minorHAnsi"/>
              </w:rPr>
              <w:t xml:space="preserve"> </w:t>
            </w:r>
          </w:p>
        </w:tc>
      </w:tr>
    </w:tbl>
    <w:p w14:paraId="5C691AC4" w14:textId="77777777" w:rsidR="00CB79E9" w:rsidRPr="00076D31" w:rsidRDefault="00CB79E9" w:rsidP="00CF6218">
      <w:pPr>
        <w:spacing w:after="0" w:line="276" w:lineRule="auto"/>
        <w:ind w:left="567" w:hanging="567"/>
        <w:jc w:val="both"/>
        <w:rPr>
          <w:rFonts w:cstheme="minorHAnsi"/>
          <w:b/>
          <w:lang w:eastAsia="pl-PL"/>
        </w:rPr>
      </w:pPr>
    </w:p>
    <w:p w14:paraId="4734A952" w14:textId="77777777" w:rsidR="00CB79E9" w:rsidRPr="00076D31" w:rsidRDefault="00CB79E9" w:rsidP="00CF6218">
      <w:pPr>
        <w:pStyle w:val="Nagwek1"/>
        <w:numPr>
          <w:ilvl w:val="0"/>
          <w:numId w:val="3"/>
        </w:numPr>
        <w:spacing w:before="0" w:line="276" w:lineRule="auto"/>
        <w:ind w:left="567" w:hanging="567"/>
        <w:jc w:val="both"/>
        <w:rPr>
          <w:rFonts w:asciiTheme="minorHAnsi" w:hAnsiTheme="minorHAnsi" w:cstheme="minorHAnsi"/>
          <w:b/>
          <w:color w:val="auto"/>
          <w:sz w:val="22"/>
          <w:szCs w:val="22"/>
        </w:rPr>
      </w:pPr>
      <w:bookmarkStart w:id="1" w:name="_Toc83191568"/>
      <w:r w:rsidRPr="00076D31">
        <w:rPr>
          <w:rFonts w:asciiTheme="minorHAnsi" w:hAnsiTheme="minorHAnsi" w:cstheme="minorHAnsi"/>
          <w:b/>
          <w:color w:val="auto"/>
          <w:sz w:val="22"/>
          <w:szCs w:val="22"/>
        </w:rPr>
        <w:t>Adres strony internetowej, na której udostępniane będą zmiany i wyjaśnienia treści SWZ oraz inne dokumenty zamówienia bezpośrednio związane z postępowaniem o udzielenie zamówienia</w:t>
      </w:r>
      <w:bookmarkEnd w:id="1"/>
    </w:p>
    <w:p w14:paraId="4A5079A4" w14:textId="77777777" w:rsidR="006F7B77" w:rsidRPr="00076D31" w:rsidRDefault="006F7B77" w:rsidP="008A68D9">
      <w:pPr>
        <w:spacing w:after="0" w:line="276" w:lineRule="auto"/>
        <w:jc w:val="both"/>
        <w:rPr>
          <w:rFonts w:cstheme="minorHAnsi"/>
        </w:rPr>
      </w:pPr>
      <w:r w:rsidRPr="00076D31">
        <w:rPr>
          <w:rFonts w:cstheme="minorHAnsi"/>
        </w:rPr>
        <w:t>Postępowanie prowadzone jest przy użyciu środków komunikacji elektronicznej.</w:t>
      </w:r>
    </w:p>
    <w:p w14:paraId="0C577407" w14:textId="77777777" w:rsidR="006F7B77" w:rsidRPr="00076D31" w:rsidRDefault="006F7B77" w:rsidP="008A68D9">
      <w:pPr>
        <w:spacing w:after="0" w:line="276" w:lineRule="auto"/>
        <w:jc w:val="both"/>
        <w:rPr>
          <w:rFonts w:cstheme="minorHAnsi"/>
        </w:rPr>
      </w:pPr>
      <w:r w:rsidRPr="00076D31">
        <w:rPr>
          <w:rFonts w:cstheme="minorHAnsi"/>
        </w:rPr>
        <w:t>Adres strony internetowej, na której jest prowadzone postępowanie i na której udostępniane będą zmiany i wyjaśnienia treści SWZ oraz inne dokumenty zamówienia bezpośrednio związane z postępowaniem o udzielenie zamówienia https://ezamowienia.gov.pl .</w:t>
      </w:r>
    </w:p>
    <w:p w14:paraId="120AF628" w14:textId="77777777" w:rsidR="006F7B77" w:rsidRPr="00076D31" w:rsidRDefault="006F7B77" w:rsidP="00CF6218">
      <w:pPr>
        <w:spacing w:after="0" w:line="276" w:lineRule="auto"/>
        <w:rPr>
          <w:rFonts w:cstheme="minorHAnsi"/>
        </w:rPr>
      </w:pPr>
    </w:p>
    <w:p w14:paraId="49920631"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2" w:name="_Toc83191569"/>
      <w:r w:rsidRPr="00076D31">
        <w:rPr>
          <w:rFonts w:asciiTheme="minorHAnsi" w:eastAsia="Times New Roman" w:hAnsiTheme="minorHAnsi" w:cstheme="minorHAnsi"/>
          <w:b/>
          <w:color w:val="auto"/>
          <w:sz w:val="22"/>
          <w:szCs w:val="22"/>
          <w:lang w:eastAsia="pl-PL"/>
        </w:rPr>
        <w:t>Tryb udzielenia zamówienia</w:t>
      </w:r>
      <w:bookmarkEnd w:id="2"/>
    </w:p>
    <w:p w14:paraId="02045F58" w14:textId="77777777" w:rsidR="00CB79E9" w:rsidRPr="00076D31" w:rsidRDefault="00CB79E9" w:rsidP="00CF6218">
      <w:pPr>
        <w:pStyle w:val="Akapitzlist"/>
        <w:numPr>
          <w:ilvl w:val="0"/>
          <w:numId w:val="4"/>
        </w:numPr>
        <w:suppressAutoHyphens/>
        <w:spacing w:after="0" w:line="276" w:lineRule="auto"/>
        <w:ind w:left="426" w:hanging="426"/>
        <w:jc w:val="both"/>
        <w:rPr>
          <w:rFonts w:cstheme="minorHAnsi"/>
        </w:rPr>
      </w:pPr>
      <w:r w:rsidRPr="00076D31">
        <w:rPr>
          <w:rFonts w:cstheme="minorHAnsi"/>
        </w:rPr>
        <w:t>Postępowanie o udzielenie zam</w:t>
      </w:r>
      <w:r w:rsidR="00242198" w:rsidRPr="00076D31">
        <w:rPr>
          <w:rFonts w:cstheme="minorHAnsi"/>
        </w:rPr>
        <w:t>ówienia publicznego prowadzone</w:t>
      </w:r>
      <w:r w:rsidRPr="00076D31">
        <w:rPr>
          <w:rFonts w:cstheme="minorHAnsi"/>
        </w:rPr>
        <w:t xml:space="preserve"> jest w trybie podstawowym, na podstawie art. 275 pkt 1 w zw. z art. 30 ust. 4 Ustawy z dnia 11 września 2019 r. – Prawo zamówień publicznych (Dz. U. </w:t>
      </w:r>
      <w:r w:rsidR="00993298" w:rsidRPr="00076D31">
        <w:rPr>
          <w:rFonts w:cstheme="minorHAnsi"/>
        </w:rPr>
        <w:t>202</w:t>
      </w:r>
      <w:r w:rsidR="006F7B77" w:rsidRPr="00076D31">
        <w:rPr>
          <w:rFonts w:cstheme="minorHAnsi"/>
        </w:rPr>
        <w:t>3</w:t>
      </w:r>
      <w:r w:rsidR="00993298" w:rsidRPr="00076D31">
        <w:rPr>
          <w:rFonts w:cstheme="minorHAnsi"/>
        </w:rPr>
        <w:t xml:space="preserve"> </w:t>
      </w:r>
      <w:r w:rsidRPr="00076D31">
        <w:rPr>
          <w:rFonts w:cstheme="minorHAnsi"/>
        </w:rPr>
        <w:t xml:space="preserve">poz. </w:t>
      </w:r>
      <w:r w:rsidR="006F7B77" w:rsidRPr="00076D31">
        <w:rPr>
          <w:rFonts w:cstheme="minorHAnsi"/>
        </w:rPr>
        <w:t>1605</w:t>
      </w:r>
      <w:r w:rsidRPr="00076D31">
        <w:rPr>
          <w:rFonts w:cstheme="minorHAnsi"/>
        </w:rPr>
        <w:t xml:space="preserve">) zwanej dalej także „Ustawa Pzp”. </w:t>
      </w:r>
    </w:p>
    <w:p w14:paraId="7CCA68C4" w14:textId="77777777" w:rsidR="00CB79E9" w:rsidRPr="00076D31" w:rsidRDefault="00CB79E9" w:rsidP="00CF6218">
      <w:pPr>
        <w:pStyle w:val="Akapitzlist"/>
        <w:numPr>
          <w:ilvl w:val="0"/>
          <w:numId w:val="4"/>
        </w:numPr>
        <w:suppressAutoHyphens/>
        <w:spacing w:after="0" w:line="276" w:lineRule="auto"/>
        <w:ind w:left="426" w:hanging="426"/>
        <w:jc w:val="both"/>
        <w:rPr>
          <w:rFonts w:cstheme="minorHAnsi"/>
        </w:rPr>
      </w:pPr>
      <w:r w:rsidRPr="00076D31">
        <w:rPr>
          <w:rFonts w:cstheme="minorHAnsi"/>
          <w:b/>
          <w:bCs/>
          <w:u w:val="single"/>
        </w:rPr>
        <w:t>Wartość zadania nie przekracza kwoty, o której mowa w art. 3 Ustawy Pzp.</w:t>
      </w:r>
    </w:p>
    <w:p w14:paraId="7C221113" w14:textId="77777777" w:rsidR="00CB79E9" w:rsidRPr="00076D31" w:rsidRDefault="00CB79E9" w:rsidP="00CF6218">
      <w:pPr>
        <w:pStyle w:val="Akapitzlist"/>
        <w:numPr>
          <w:ilvl w:val="0"/>
          <w:numId w:val="4"/>
        </w:numPr>
        <w:suppressAutoHyphens/>
        <w:spacing w:after="0" w:line="276" w:lineRule="auto"/>
        <w:ind w:left="426" w:hanging="426"/>
        <w:jc w:val="both"/>
        <w:rPr>
          <w:rFonts w:cstheme="minorHAnsi"/>
        </w:rPr>
      </w:pPr>
      <w:r w:rsidRPr="00076D31">
        <w:rPr>
          <w:rFonts w:cstheme="minorHAnsi"/>
        </w:rPr>
        <w:t>W sprawach nieuregulowanych niniejszą SWZ będą miały z</w:t>
      </w:r>
      <w:r w:rsidR="00242198" w:rsidRPr="00076D31">
        <w:rPr>
          <w:rFonts w:cstheme="minorHAnsi"/>
        </w:rPr>
        <w:t>astosowanie przepisy Ustawy Pzp</w:t>
      </w:r>
      <w:r w:rsidRPr="00076D31">
        <w:rPr>
          <w:rFonts w:cstheme="minorHAnsi"/>
        </w:rPr>
        <w:t>, ustawy Kodeks Cywilny oraz ustaw właściwych dla przedmiotu zamówienia.</w:t>
      </w:r>
    </w:p>
    <w:p w14:paraId="41F60FFF" w14:textId="77777777" w:rsidR="006F7B77" w:rsidRPr="00076D31" w:rsidRDefault="006F7B77" w:rsidP="006F7B77">
      <w:pPr>
        <w:pStyle w:val="Akapitzlist"/>
        <w:numPr>
          <w:ilvl w:val="0"/>
          <w:numId w:val="4"/>
        </w:numPr>
        <w:suppressAutoHyphens/>
        <w:spacing w:after="0" w:line="276" w:lineRule="auto"/>
        <w:ind w:left="426" w:hanging="426"/>
        <w:jc w:val="both"/>
        <w:rPr>
          <w:rFonts w:cstheme="minorHAnsi"/>
        </w:rPr>
      </w:pPr>
      <w:r w:rsidRPr="00076D31">
        <w:rPr>
          <w:rFonts w:cstheme="minorHAnsi"/>
        </w:rPr>
        <w:t xml:space="preserve">Przedmiotowe postępowanie prowadzone jest przy użyciu środków komunikacji elektronicznej zdefiniowanych w ustawie z dnia 18 lipca 2002 r. o świadczeniu usług drogą elektroniczną (Dz. U. z 2020 r. poz. 344). </w:t>
      </w:r>
    </w:p>
    <w:p w14:paraId="17D07A7D" w14:textId="77777777" w:rsidR="006F7B77" w:rsidRPr="00076D31" w:rsidRDefault="006F7B77" w:rsidP="006F7B77">
      <w:pPr>
        <w:pStyle w:val="Akapitzlist"/>
        <w:suppressAutoHyphens/>
        <w:spacing w:after="0" w:line="276" w:lineRule="auto"/>
        <w:ind w:left="426"/>
        <w:jc w:val="both"/>
        <w:rPr>
          <w:rFonts w:cstheme="minorHAnsi"/>
        </w:rPr>
      </w:pPr>
      <w:r w:rsidRPr="00076D31">
        <w:rPr>
          <w:rFonts w:cstheme="minorHAnsi"/>
        </w:rPr>
        <w:t xml:space="preserve">W postępowaniu o udzielenie zamówienia publicznego komunikacja między Zamawiającym a wykonawcami odbywa się przy użyciu Platformy e-Zamówienia, która jest dostępna pod adresem </w:t>
      </w:r>
      <w:hyperlink r:id="rId10" w:history="1">
        <w:r w:rsidRPr="00076D31">
          <w:rPr>
            <w:rStyle w:val="Hipercze"/>
            <w:rFonts w:cstheme="minorHAnsi"/>
          </w:rPr>
          <w:t>https://ezamowienia.gov.pl</w:t>
        </w:r>
      </w:hyperlink>
      <w:r w:rsidRPr="00076D31">
        <w:rPr>
          <w:rFonts w:cstheme="minorHAnsi"/>
        </w:rPr>
        <w:t xml:space="preserve"> </w:t>
      </w:r>
    </w:p>
    <w:p w14:paraId="33F7C083" w14:textId="77777777" w:rsidR="006F7B77" w:rsidRPr="00076D31" w:rsidRDefault="006F7B77" w:rsidP="006F7B77">
      <w:pPr>
        <w:pStyle w:val="Akapitzlist"/>
        <w:suppressAutoHyphens/>
        <w:spacing w:after="0" w:line="276" w:lineRule="auto"/>
        <w:ind w:left="426"/>
        <w:jc w:val="both"/>
        <w:rPr>
          <w:rFonts w:cstheme="minorHAnsi"/>
        </w:rPr>
      </w:pPr>
      <w:r w:rsidRPr="00076D31">
        <w:rPr>
          <w:rFonts w:cstheme="minorHAnsi"/>
        </w:rPr>
        <w:t xml:space="preserve">W szczególnie uzasadnionych przypadkach uniemożliwiających komunikację wykonawcy i Zamawiającego za pośrednictwem Platformy e-Zamówienia, Zamawiający dopuszcza komunikację za pomocą poczty elektronicznej na adres e-mail: </w:t>
      </w:r>
      <w:hyperlink r:id="rId11" w:history="1">
        <w:r w:rsidRPr="00076D31">
          <w:rPr>
            <w:rStyle w:val="Hipercze"/>
            <w:rFonts w:cstheme="minorHAnsi"/>
          </w:rPr>
          <w:t xml:space="preserve"> sekretariat@zgkim.kolbuszowa.pl</w:t>
        </w:r>
      </w:hyperlink>
      <w:r w:rsidRPr="00076D31">
        <w:rPr>
          <w:rFonts w:cstheme="minorHAnsi"/>
          <w:color w:val="FF0000"/>
        </w:rPr>
        <w:t xml:space="preserve">  </w:t>
      </w:r>
      <w:r w:rsidRPr="00076D31">
        <w:rPr>
          <w:rFonts w:cstheme="minorHAnsi"/>
        </w:rPr>
        <w:t>(nie dotyczy składania ofert/wniosków o dopuszczenie do udziału w postępowaniu).</w:t>
      </w:r>
    </w:p>
    <w:p w14:paraId="42A136C9" w14:textId="77777777" w:rsidR="006F7B77" w:rsidRPr="00076D31" w:rsidRDefault="006F7B77" w:rsidP="006F7B77">
      <w:pPr>
        <w:pStyle w:val="Akapitzlist"/>
        <w:suppressAutoHyphens/>
        <w:spacing w:after="0" w:line="276" w:lineRule="auto"/>
        <w:ind w:left="426"/>
        <w:jc w:val="both"/>
        <w:rPr>
          <w:rFonts w:cstheme="minorHAnsi"/>
        </w:rPr>
      </w:pPr>
    </w:p>
    <w:p w14:paraId="3DBF84A7" w14:textId="77777777" w:rsidR="00CB79E9" w:rsidRPr="00076D31" w:rsidRDefault="00CB79E9" w:rsidP="00CF6218">
      <w:pPr>
        <w:spacing w:after="0" w:line="276" w:lineRule="auto"/>
        <w:rPr>
          <w:rFonts w:cstheme="minorHAnsi"/>
          <w:lang w:eastAsia="pl-PL"/>
        </w:rPr>
      </w:pPr>
    </w:p>
    <w:p w14:paraId="7750C704"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3" w:name="_Toc83191570"/>
      <w:r w:rsidRPr="00076D31">
        <w:rPr>
          <w:rFonts w:asciiTheme="minorHAnsi" w:eastAsia="Times New Roman" w:hAnsiTheme="minorHAnsi" w:cstheme="minorHAnsi"/>
          <w:b/>
          <w:color w:val="auto"/>
          <w:sz w:val="22"/>
          <w:szCs w:val="22"/>
          <w:lang w:eastAsia="pl-PL"/>
        </w:rPr>
        <w:t>Informację, czy zamawiający przewiduje wybór najkorzystniejszej oferty z możliwością prowadzenia negocjacji</w:t>
      </w:r>
      <w:bookmarkEnd w:id="3"/>
    </w:p>
    <w:p w14:paraId="70EFE82D" w14:textId="77777777" w:rsidR="00CB79E9" w:rsidRPr="00076D31" w:rsidRDefault="00CB79E9" w:rsidP="00CF6218">
      <w:pPr>
        <w:pStyle w:val="Akapitzlist"/>
        <w:spacing w:after="0" w:line="276" w:lineRule="auto"/>
        <w:ind w:left="0"/>
        <w:jc w:val="both"/>
        <w:rPr>
          <w:rFonts w:cstheme="minorHAnsi"/>
        </w:rPr>
      </w:pPr>
      <w:r w:rsidRPr="00076D31">
        <w:rPr>
          <w:rFonts w:cstheme="minorHAnsi"/>
        </w:rPr>
        <w:t>Zamawiający nie przewiduje wyboru najkorzystniejszej oferty z możliwością przeprowadzenia negocjacji.</w:t>
      </w:r>
    </w:p>
    <w:p w14:paraId="3EAAECC6" w14:textId="77777777" w:rsidR="00CB79E9" w:rsidRPr="00076D31" w:rsidRDefault="00CB79E9" w:rsidP="00CF6218">
      <w:pPr>
        <w:spacing w:after="0" w:line="276" w:lineRule="auto"/>
        <w:rPr>
          <w:rFonts w:cstheme="minorHAnsi"/>
          <w:lang w:eastAsia="pl-PL"/>
        </w:rPr>
      </w:pPr>
    </w:p>
    <w:p w14:paraId="3E4A4D75" w14:textId="77777777" w:rsidR="00C9577D"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4" w:name="_Toc83191571"/>
      <w:r w:rsidRPr="00076D31">
        <w:rPr>
          <w:rFonts w:asciiTheme="minorHAnsi" w:eastAsia="Times New Roman" w:hAnsiTheme="minorHAnsi" w:cstheme="minorHAnsi"/>
          <w:b/>
          <w:color w:val="auto"/>
          <w:sz w:val="22"/>
          <w:szCs w:val="22"/>
          <w:lang w:eastAsia="pl-PL"/>
        </w:rPr>
        <w:t>Opis przedmiotu zamówienia:</w:t>
      </w:r>
      <w:bookmarkEnd w:id="4"/>
    </w:p>
    <w:p w14:paraId="438A6010" w14:textId="27C8FCA8" w:rsidR="00E77B50" w:rsidRPr="00076D31" w:rsidRDefault="00E77B50" w:rsidP="0059693E">
      <w:pPr>
        <w:pStyle w:val="Akapitzlist"/>
        <w:widowControl w:val="0"/>
        <w:numPr>
          <w:ilvl w:val="0"/>
          <w:numId w:val="22"/>
        </w:numPr>
        <w:autoSpaceDE w:val="0"/>
        <w:autoSpaceDN w:val="0"/>
        <w:adjustRightInd w:val="0"/>
        <w:spacing w:after="0" w:line="276" w:lineRule="auto"/>
        <w:ind w:left="426" w:right="-423"/>
        <w:jc w:val="both"/>
        <w:rPr>
          <w:rFonts w:cstheme="minorHAnsi"/>
        </w:rPr>
      </w:pPr>
      <w:r w:rsidRPr="00076D31">
        <w:rPr>
          <w:rFonts w:cstheme="minorHAnsi"/>
        </w:rPr>
        <w:t xml:space="preserve">Przedmiotem umowy jest zadanie pn.: </w:t>
      </w:r>
      <w:r w:rsidRPr="00076D31">
        <w:rPr>
          <w:rFonts w:cstheme="minorHAnsi"/>
          <w:b/>
        </w:rPr>
        <w:t>„</w:t>
      </w:r>
      <w:r w:rsidR="00546704" w:rsidRPr="00076D31">
        <w:rPr>
          <w:rFonts w:cstheme="minorHAnsi"/>
          <w:b/>
        </w:rPr>
        <w:t>„Dostawa samochodu ciężarowego typu „Śmieciarka”</w:t>
      </w:r>
    </w:p>
    <w:p w14:paraId="7ABD36ED" w14:textId="77777777" w:rsidR="00546704" w:rsidRPr="00076D31" w:rsidRDefault="00546704" w:rsidP="00546704">
      <w:pPr>
        <w:pStyle w:val="Akapitzlist"/>
        <w:widowControl w:val="0"/>
        <w:numPr>
          <w:ilvl w:val="0"/>
          <w:numId w:val="22"/>
        </w:numPr>
        <w:autoSpaceDE w:val="0"/>
        <w:autoSpaceDN w:val="0"/>
        <w:adjustRightInd w:val="0"/>
        <w:spacing w:after="0" w:line="276" w:lineRule="auto"/>
        <w:ind w:left="426" w:right="-423"/>
        <w:jc w:val="both"/>
        <w:rPr>
          <w:rFonts w:cstheme="minorHAnsi"/>
        </w:rPr>
      </w:pPr>
      <w:r w:rsidRPr="00076D31">
        <w:rPr>
          <w:rFonts w:cstheme="minorHAnsi"/>
        </w:rPr>
        <w:t>Parametry śmieciarki:</w:t>
      </w:r>
    </w:p>
    <w:p w14:paraId="47F12CF1"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Samochód ciężarowy typu „Śmieciarka”,</w:t>
      </w:r>
    </w:p>
    <w:p w14:paraId="0A55E35C" w14:textId="7C459831"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Rok produkcji nie starszy niż 201</w:t>
      </w:r>
      <w:r w:rsidR="002D3487">
        <w:rPr>
          <w:rFonts w:eastAsia="Times New Roman" w:cstheme="minorHAnsi"/>
          <w:lang w:eastAsia="pl-PL"/>
        </w:rPr>
        <w:t>2</w:t>
      </w:r>
      <w:r w:rsidRPr="00076D31">
        <w:rPr>
          <w:rFonts w:eastAsia="Times New Roman" w:cstheme="minorHAnsi"/>
          <w:lang w:eastAsia="pl-PL"/>
        </w:rPr>
        <w:t>,</w:t>
      </w:r>
    </w:p>
    <w:p w14:paraId="1BFFF0AE"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Przebieg samochodu nie większy niż 320 00 km,</w:t>
      </w:r>
    </w:p>
    <w:p w14:paraId="44C0F5CA"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Silnik o mocy min. 240 KW,</w:t>
      </w:r>
    </w:p>
    <w:p w14:paraId="39A21129"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Paliwo Diesel,</w:t>
      </w:r>
    </w:p>
    <w:p w14:paraId="19793660"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Masa całkowita 26 000 kg,</w:t>
      </w:r>
    </w:p>
    <w:p w14:paraId="5A27CA9A"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Ładowność  min.12 500 kg,</w:t>
      </w:r>
    </w:p>
    <w:p w14:paraId="43946BF5"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Norma emisji spalin EURO 6,</w:t>
      </w:r>
    </w:p>
    <w:p w14:paraId="2FFE7311"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Skrzynia biegów automatyczna,</w:t>
      </w:r>
    </w:p>
    <w:p w14:paraId="4F911D94"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ABS,</w:t>
      </w:r>
    </w:p>
    <w:p w14:paraId="0D289EC5"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Zawieszenie przód resor tył poduszka,</w:t>
      </w:r>
    </w:p>
    <w:p w14:paraId="6A5FA389"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Centralny zamek,</w:t>
      </w:r>
    </w:p>
    <w:p w14:paraId="7211B2E8"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Blokada tylnego mostu,</w:t>
      </w:r>
    </w:p>
    <w:p w14:paraId="2C095CF4"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Kabina dzienna,</w:t>
      </w:r>
    </w:p>
    <w:p w14:paraId="7E3FBB0D"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Szyberdach,</w:t>
      </w:r>
    </w:p>
    <w:p w14:paraId="6DF7EDB0"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Komputer pokładowy,</w:t>
      </w:r>
    </w:p>
    <w:p w14:paraId="5B665E77"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Radio,</w:t>
      </w:r>
    </w:p>
    <w:p w14:paraId="0142D9DE"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Klimatyzacja,</w:t>
      </w:r>
    </w:p>
    <w:p w14:paraId="7CACDCEE"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Kamera cofania,</w:t>
      </w:r>
    </w:p>
    <w:p w14:paraId="0EA49B03"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Tachograf,</w:t>
      </w:r>
    </w:p>
    <w:p w14:paraId="5BDB8D8B"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Wielofunkcyjna kierownica,</w:t>
      </w:r>
    </w:p>
    <w:p w14:paraId="10D1E3F7"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 xml:space="preserve"> 3 miejsca siedzące,</w:t>
      </w:r>
    </w:p>
    <w:p w14:paraId="5F2345BB"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Zabudowa jednokomorowa o pojemności min. 16 m</w:t>
      </w:r>
      <w:r w:rsidRPr="00076D31">
        <w:rPr>
          <w:rFonts w:eastAsia="Times New Roman" w:cstheme="minorHAnsi"/>
          <w:vertAlign w:val="superscript"/>
          <w:lang w:eastAsia="pl-PL"/>
        </w:rPr>
        <w:t>3</w:t>
      </w:r>
      <w:r w:rsidRPr="00076D31">
        <w:rPr>
          <w:rFonts w:eastAsia="Times New Roman" w:cstheme="minorHAnsi"/>
          <w:lang w:eastAsia="pl-PL"/>
        </w:rPr>
        <w:t>,</w:t>
      </w:r>
    </w:p>
    <w:p w14:paraId="67371051"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Urządzenie wrzutowe uniwersalne do koszy 60-1100 litrów,</w:t>
      </w:r>
    </w:p>
    <w:p w14:paraId="4679D728"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Barierka hydrauliczna zabezpieczająca przed wpadaniem koszy,</w:t>
      </w:r>
    </w:p>
    <w:p w14:paraId="4B3FEA4E"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2 stopnie dla ładowaczy,</w:t>
      </w:r>
    </w:p>
    <w:p w14:paraId="6E0C84D4"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Niska krawędź zasypu,</w:t>
      </w:r>
    </w:p>
    <w:p w14:paraId="7150B8B1"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lastRenderedPageBreak/>
        <w:t>Zasyp szeroki,</w:t>
      </w:r>
    </w:p>
    <w:p w14:paraId="40CA4BEC"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Światła ostrzegawcze z tyłu zabudowy i z przodu pojazdu,</w:t>
      </w:r>
    </w:p>
    <w:p w14:paraId="2BCF6CAF"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Sterowanie po obu stronach zabudowy,</w:t>
      </w:r>
    </w:p>
    <w:p w14:paraId="4F894825"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Gwarancja min.3 miesiące,</w:t>
      </w:r>
    </w:p>
    <w:p w14:paraId="60A193B9" w14:textId="77777777" w:rsidR="00546704" w:rsidRPr="00076D31" w:rsidRDefault="00546704" w:rsidP="00546704">
      <w:pPr>
        <w:pStyle w:val="Akapitzlist"/>
        <w:numPr>
          <w:ilvl w:val="0"/>
          <w:numId w:val="49"/>
        </w:numPr>
        <w:spacing w:after="0" w:line="360" w:lineRule="auto"/>
        <w:rPr>
          <w:rFonts w:eastAsia="Times New Roman" w:cstheme="minorHAnsi"/>
          <w:lang w:eastAsia="pl-PL"/>
        </w:rPr>
      </w:pPr>
      <w:r w:rsidRPr="00076D31">
        <w:rPr>
          <w:rFonts w:eastAsia="Times New Roman" w:cstheme="minorHAnsi"/>
          <w:lang w:eastAsia="pl-PL"/>
        </w:rPr>
        <w:t>Komplet dokumentów do rejestracji,</w:t>
      </w:r>
    </w:p>
    <w:p w14:paraId="31AD09B5" w14:textId="77777777" w:rsidR="00546704" w:rsidRPr="00076D31" w:rsidRDefault="00546704" w:rsidP="00546704">
      <w:pPr>
        <w:spacing w:after="0"/>
        <w:rPr>
          <w:rFonts w:cstheme="minorHAnsi"/>
        </w:rPr>
      </w:pPr>
    </w:p>
    <w:p w14:paraId="1AAA607E" w14:textId="64918741" w:rsidR="00B50D85" w:rsidRPr="00076D31" w:rsidRDefault="00B50D85" w:rsidP="0059693E">
      <w:pPr>
        <w:pStyle w:val="Akapitzlist"/>
        <w:widowControl w:val="0"/>
        <w:numPr>
          <w:ilvl w:val="0"/>
          <w:numId w:val="22"/>
        </w:numPr>
        <w:autoSpaceDE w:val="0"/>
        <w:autoSpaceDN w:val="0"/>
        <w:adjustRightInd w:val="0"/>
        <w:spacing w:after="0" w:line="276" w:lineRule="auto"/>
        <w:ind w:left="426" w:right="-423"/>
        <w:jc w:val="both"/>
        <w:rPr>
          <w:rFonts w:cstheme="minorHAnsi"/>
          <w:bCs/>
        </w:rPr>
      </w:pPr>
      <w:r w:rsidRPr="00076D31">
        <w:rPr>
          <w:rFonts w:cstheme="minorHAnsi"/>
          <w:bCs/>
        </w:rPr>
        <w:t>Realizacja przedmiotu zamówienia musi być zgodna z ofertą i SWZ, w szczególności z istotnymi postanowieniami umowy (Rozdział II SWZ).</w:t>
      </w:r>
    </w:p>
    <w:p w14:paraId="15447CF8" w14:textId="77777777" w:rsidR="00B50D85" w:rsidRPr="00076D31" w:rsidRDefault="00B50D85" w:rsidP="00B50D85">
      <w:pPr>
        <w:pStyle w:val="Nagwek1"/>
        <w:spacing w:before="0" w:line="276" w:lineRule="auto"/>
        <w:ind w:left="567"/>
        <w:jc w:val="both"/>
        <w:rPr>
          <w:rFonts w:asciiTheme="minorHAnsi" w:eastAsia="Times New Roman" w:hAnsiTheme="minorHAnsi" w:cstheme="minorHAnsi"/>
          <w:b/>
          <w:color w:val="auto"/>
          <w:sz w:val="22"/>
          <w:szCs w:val="22"/>
          <w:lang w:eastAsia="pl-PL"/>
        </w:rPr>
      </w:pPr>
      <w:bookmarkStart w:id="5" w:name="_Toc83191572"/>
    </w:p>
    <w:p w14:paraId="7F7AFC99"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r w:rsidRPr="00076D31">
        <w:rPr>
          <w:rFonts w:asciiTheme="minorHAnsi" w:eastAsia="Times New Roman" w:hAnsiTheme="minorHAnsi" w:cstheme="minorHAnsi"/>
          <w:b/>
          <w:color w:val="auto"/>
          <w:sz w:val="22"/>
          <w:szCs w:val="22"/>
          <w:lang w:eastAsia="pl-PL"/>
        </w:rPr>
        <w:t>Termin wykonania zamówienia</w:t>
      </w:r>
      <w:bookmarkEnd w:id="5"/>
    </w:p>
    <w:p w14:paraId="3391CABC" w14:textId="1A922C8D" w:rsidR="00DA6DCD" w:rsidRPr="00076D31" w:rsidRDefault="00CB79E9" w:rsidP="00546704">
      <w:pPr>
        <w:pStyle w:val="Akapitzlist"/>
        <w:spacing w:after="0" w:line="276" w:lineRule="auto"/>
        <w:ind w:left="0"/>
        <w:jc w:val="both"/>
        <w:rPr>
          <w:rFonts w:cstheme="minorHAnsi"/>
          <w:bCs/>
        </w:rPr>
      </w:pPr>
      <w:bookmarkStart w:id="6" w:name="_Hlk62033743"/>
      <w:r w:rsidRPr="00076D31">
        <w:rPr>
          <w:rFonts w:cstheme="minorHAnsi"/>
        </w:rPr>
        <w:t xml:space="preserve">Wykonawca jest zobowiązany </w:t>
      </w:r>
      <w:r w:rsidR="00546704" w:rsidRPr="00076D31">
        <w:rPr>
          <w:rFonts w:cstheme="minorHAnsi"/>
        </w:rPr>
        <w:t xml:space="preserve">dostarczyć przedmiot zamówienia w terminie </w:t>
      </w:r>
      <w:r w:rsidR="00866D14" w:rsidRPr="00076D31">
        <w:rPr>
          <w:rFonts w:cstheme="minorHAnsi"/>
        </w:rPr>
        <w:t>14</w:t>
      </w:r>
      <w:r w:rsidR="00546704" w:rsidRPr="00076D31">
        <w:rPr>
          <w:rFonts w:cstheme="minorHAnsi"/>
        </w:rPr>
        <w:t xml:space="preserve"> </w:t>
      </w:r>
      <w:r w:rsidR="00866D14" w:rsidRPr="00076D31">
        <w:rPr>
          <w:rFonts w:cstheme="minorHAnsi"/>
        </w:rPr>
        <w:t>d</w:t>
      </w:r>
      <w:r w:rsidR="00546704" w:rsidRPr="00076D31">
        <w:rPr>
          <w:rFonts w:cstheme="minorHAnsi"/>
        </w:rPr>
        <w:t xml:space="preserve">ni od podpisania umowy </w:t>
      </w:r>
    </w:p>
    <w:p w14:paraId="7B1B6EF3" w14:textId="77777777" w:rsidR="00DA6DCD" w:rsidRPr="00076D31" w:rsidRDefault="00DA6DCD" w:rsidP="00CF6218">
      <w:pPr>
        <w:pStyle w:val="Akapitzlist"/>
        <w:spacing w:after="0" w:line="276" w:lineRule="auto"/>
        <w:ind w:left="0"/>
        <w:jc w:val="both"/>
        <w:rPr>
          <w:rFonts w:cstheme="minorHAnsi"/>
          <w:b/>
          <w:bCs/>
          <w:color w:val="FF0000"/>
        </w:rPr>
      </w:pPr>
    </w:p>
    <w:p w14:paraId="667C6C9E"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7" w:name="_Toc83191573"/>
      <w:bookmarkEnd w:id="6"/>
      <w:r w:rsidRPr="00076D31">
        <w:rPr>
          <w:rFonts w:asciiTheme="minorHAnsi" w:eastAsia="Times New Roman" w:hAnsiTheme="minorHAnsi" w:cstheme="minorHAnsi"/>
          <w:b/>
          <w:color w:val="auto"/>
          <w:sz w:val="22"/>
          <w:szCs w:val="22"/>
          <w:lang w:eastAsia="pl-PL"/>
        </w:rPr>
        <w:t>Projektowane postanowienia umowy w sprawie zamówienia publicznego, które zostaną wprowadzone do treści tej umowy</w:t>
      </w:r>
      <w:bookmarkEnd w:id="7"/>
    </w:p>
    <w:p w14:paraId="4E5FCB7B" w14:textId="77777777" w:rsidR="00CB79E9" w:rsidRPr="00076D31" w:rsidRDefault="00CB79E9" w:rsidP="00CF6218">
      <w:pPr>
        <w:spacing w:after="0" w:line="276" w:lineRule="auto"/>
        <w:jc w:val="both"/>
        <w:rPr>
          <w:rFonts w:cstheme="minorHAnsi"/>
        </w:rPr>
      </w:pPr>
      <w:r w:rsidRPr="00076D31">
        <w:rPr>
          <w:rFonts w:cstheme="minorHAnsi"/>
        </w:rPr>
        <w:t xml:space="preserve">Projektowane postanowienia umowy w sprawie zamówienia publicznego, które zostaną wprowadzone </w:t>
      </w:r>
      <w:r w:rsidRPr="00076D31">
        <w:rPr>
          <w:rFonts w:cstheme="minorHAnsi"/>
        </w:rPr>
        <w:br/>
        <w:t xml:space="preserve">do treści tej umowy, określone zostały w Rozdziale </w:t>
      </w:r>
      <w:r w:rsidR="00D16CF8" w:rsidRPr="00076D31">
        <w:rPr>
          <w:rFonts w:cstheme="minorHAnsi"/>
        </w:rPr>
        <w:t>II</w:t>
      </w:r>
      <w:r w:rsidRPr="00076D31">
        <w:rPr>
          <w:rFonts w:cstheme="minorHAnsi"/>
        </w:rPr>
        <w:t xml:space="preserve"> do Specyfikacji Warunków Zamówienia.</w:t>
      </w:r>
    </w:p>
    <w:p w14:paraId="4C0DFE9B" w14:textId="77777777" w:rsidR="00CB79E9" w:rsidRPr="00076D31" w:rsidRDefault="00CB79E9" w:rsidP="00CF6218">
      <w:pPr>
        <w:shd w:val="clear" w:color="auto" w:fill="FFFFFF"/>
        <w:spacing w:after="0" w:line="276" w:lineRule="auto"/>
        <w:ind w:left="567" w:hanging="567"/>
        <w:jc w:val="both"/>
        <w:rPr>
          <w:rFonts w:eastAsia="Times New Roman" w:cstheme="minorHAnsi"/>
          <w:b/>
          <w:lang w:eastAsia="pl-PL"/>
        </w:rPr>
      </w:pPr>
    </w:p>
    <w:p w14:paraId="4FED60BE"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8" w:name="_Toc83191574"/>
      <w:r w:rsidRPr="00076D31">
        <w:rPr>
          <w:rFonts w:asciiTheme="minorHAnsi" w:eastAsia="Times New Roman" w:hAnsiTheme="minorHAnsi" w:cstheme="minorHAnsi"/>
          <w:b/>
          <w:color w:val="auto"/>
          <w:sz w:val="22"/>
          <w:szCs w:val="22"/>
          <w:lang w:eastAsia="pl-PL"/>
        </w:rPr>
        <w:t xml:space="preserve">Informacje o środkach komunikacji elektronicznej, przy użyciu których zamawiający będzie komunikował się z wykonawcami, oraz informacje o wymaganiach technicznych </w:t>
      </w:r>
      <w:r w:rsidR="000C03AB" w:rsidRPr="00076D31">
        <w:rPr>
          <w:rFonts w:asciiTheme="minorHAnsi" w:eastAsia="Times New Roman" w:hAnsiTheme="minorHAnsi" w:cstheme="minorHAnsi"/>
          <w:b/>
          <w:color w:val="auto"/>
          <w:sz w:val="22"/>
          <w:szCs w:val="22"/>
          <w:lang w:eastAsia="pl-PL"/>
        </w:rPr>
        <w:br/>
      </w:r>
      <w:r w:rsidRPr="00076D31">
        <w:rPr>
          <w:rFonts w:asciiTheme="minorHAnsi" w:eastAsia="Times New Roman" w:hAnsiTheme="minorHAnsi" w:cstheme="minorHAnsi"/>
          <w:b/>
          <w:color w:val="auto"/>
          <w:sz w:val="22"/>
          <w:szCs w:val="22"/>
          <w:lang w:eastAsia="pl-PL"/>
        </w:rPr>
        <w:t>i organizacyjnych sporządzania, wysyłania i odbierania korespondencji elektronicznej</w:t>
      </w:r>
      <w:bookmarkEnd w:id="8"/>
    </w:p>
    <w:p w14:paraId="60A52A18" w14:textId="77777777" w:rsidR="003A104C" w:rsidRPr="00076D31" w:rsidRDefault="003A104C" w:rsidP="00CF6218">
      <w:pPr>
        <w:spacing w:after="0" w:line="276" w:lineRule="auto"/>
        <w:rPr>
          <w:rFonts w:cstheme="minorHAnsi"/>
          <w:lang w:eastAsia="pl-PL"/>
        </w:rPr>
      </w:pPr>
    </w:p>
    <w:p w14:paraId="3B4CC917"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bCs/>
        </w:rPr>
      </w:pPr>
      <w:r w:rsidRPr="00076D31">
        <w:rPr>
          <w:rFonts w:cstheme="minorHAnsi"/>
          <w:bCs/>
        </w:rPr>
        <w:t>Zamawiający zgodnie z art. 281. ust. 1. pkt 8 i 9 Pzp wskazuje poniżej informacje o środkach komunikacji elektronicznej, przy użyciu których będzie komunikował się z wykonawcami oraz informacje o wymaganiach technicznych i organizacyjnych sporządzania, wysyłania i odbierania korespondencji elektronicznej a także informacje o sposobie komunikowania się zamawiającego z wykonawcami w inny sposób niż przy użyciu środków komunikacji elektronicznej.</w:t>
      </w:r>
    </w:p>
    <w:p w14:paraId="0BCB4030"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bCs/>
        </w:rPr>
      </w:pPr>
      <w:r w:rsidRPr="00076D31">
        <w:rPr>
          <w:rFonts w:cstheme="minorHAnsi"/>
        </w:rPr>
        <w:t xml:space="preserve">Zamawiający nie odstępuje od wymagania użycia środków komunikacji elektronicznej </w:t>
      </w:r>
    </w:p>
    <w:p w14:paraId="0F6A3A32"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bCs/>
        </w:rPr>
      </w:pPr>
      <w:r w:rsidRPr="00076D31">
        <w:rPr>
          <w:rFonts w:cstheme="minorHAnsi"/>
        </w:rPr>
        <w:t xml:space="preserve">W postępowaniu o udzielenie zamówienia publicznego komunikacja między Zamawiającym a wykonawcami odbywa się przy użyciu Platformy e-Zamówienia, która jest dostępna pod adresem </w:t>
      </w:r>
      <w:hyperlink r:id="rId12" w:history="1">
        <w:r w:rsidRPr="00076D31">
          <w:rPr>
            <w:rStyle w:val="Hipercze"/>
            <w:rFonts w:cstheme="minorHAnsi"/>
          </w:rPr>
          <w:t>https://ezamowienia.gov.pl</w:t>
        </w:r>
      </w:hyperlink>
      <w:r w:rsidRPr="00076D31">
        <w:rPr>
          <w:rFonts w:cstheme="minorHAnsi"/>
        </w:rPr>
        <w:t xml:space="preserve"> oraz przy użyciu poczty elektronicznej.</w:t>
      </w:r>
    </w:p>
    <w:p w14:paraId="794751F3"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Pr="00076D31">
          <w:rPr>
            <w:rStyle w:val="Hipercze"/>
            <w:rFonts w:cstheme="minorHAnsi"/>
          </w:rPr>
          <w:t>https://ezamowienia.gov.pl</w:t>
        </w:r>
      </w:hyperlink>
      <w:r w:rsidRPr="00076D31">
        <w:rPr>
          <w:rFonts w:cstheme="minorHAnsi"/>
        </w:rPr>
        <w:t xml:space="preserve"> oraz informacje zamieszczone w zakładce „Centrum Pomocy”. </w:t>
      </w:r>
    </w:p>
    <w:p w14:paraId="401FC38D"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D9DBDD5" w14:textId="77777777" w:rsidR="006F7B77" w:rsidRPr="00076D31" w:rsidRDefault="006F7B77" w:rsidP="006F7B77">
      <w:pPr>
        <w:spacing w:before="80"/>
        <w:ind w:left="567"/>
        <w:jc w:val="both"/>
        <w:rPr>
          <w:rFonts w:cstheme="minorHAnsi"/>
        </w:rPr>
      </w:pPr>
      <w:r w:rsidRPr="00076D31">
        <w:rPr>
          <w:rFonts w:cstheme="minorHAnsi"/>
        </w:rPr>
        <w:t xml:space="preserve">Dokumenty elektroniczne </w:t>
      </w:r>
      <w:r w:rsidRPr="00076D31">
        <w:rPr>
          <w:rFonts w:cstheme="minorHAnsi"/>
          <w:i/>
          <w:iCs/>
        </w:rPr>
        <w:t>(Wykaz poszczególnych dokumentów i oświadczeń składanych w postępowaniu oraz ich forma, sposób sporządzania i przekazywania zostały określone przez Zamawiającego w SWZ</w:t>
      </w:r>
      <w:r w:rsidRPr="00076D31">
        <w:rPr>
          <w:rFonts w:cstheme="minorHAnsi"/>
        </w:rPr>
        <w:t xml:space="preserve">), o których mowa w § 2 ust. 1 rozporządzenia Prezesa Rady Ministrów w </w:t>
      </w:r>
      <w:r w:rsidRPr="00076D31">
        <w:rPr>
          <w:rFonts w:cstheme="minorHAnsi"/>
        </w:rPr>
        <w:lastRenderedPageBreak/>
        <w:t xml:space="preserve">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47886467" w14:textId="77777777" w:rsidR="006F7B77" w:rsidRPr="00076D31" w:rsidRDefault="006F7B77" w:rsidP="006F7B77">
      <w:pPr>
        <w:spacing w:before="80"/>
        <w:ind w:left="567"/>
        <w:jc w:val="both"/>
        <w:rPr>
          <w:rFonts w:cstheme="minorHAnsi"/>
        </w:rPr>
      </w:pPr>
      <w:r w:rsidRPr="00076D31">
        <w:rPr>
          <w:rFonts w:cstheme="minorHAnsi"/>
        </w:rPr>
        <w:t xml:space="preserve">W przypadku formatów, o których mowa w art. 66 ust. 1 ustawy p.z.p, ww. regulacje nie będą miały bezpośredniego zastosowania. </w:t>
      </w:r>
    </w:p>
    <w:p w14:paraId="56809CF5"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Informacje, oświadczenia lub dokumenty (</w:t>
      </w:r>
      <w:r w:rsidRPr="00076D31">
        <w:rPr>
          <w:rFonts w:cstheme="minorHAnsi"/>
          <w:i/>
          <w:iCs/>
        </w:rPr>
        <w:t>Wykaz poszczególnych informacji, dokumentów i oświadczeń składanych w postępowaniu oraz ich forma, sposób sporządzania i przekazywania zostały określone przez Zamawiającego w SWZ</w:t>
      </w:r>
      <w:r w:rsidRPr="00076D31">
        <w:rPr>
          <w:rFonts w:cstheme="minorHAnsi"/>
        </w:rPr>
        <w:t xml:space="preserve">), inne niż wymienione w § 2 ust. 1 rozporządzenia Prezesa Rady Ministrów w sprawie wymagań dla dokumentów elektronicznych, przekazywane w postępowaniu sporządza się w postaci elektronicznej: </w:t>
      </w:r>
    </w:p>
    <w:p w14:paraId="1F123F2B" w14:textId="77777777" w:rsidR="006F7B77" w:rsidRPr="00076D31" w:rsidRDefault="006F7B77" w:rsidP="0059693E">
      <w:pPr>
        <w:widowControl w:val="0"/>
        <w:numPr>
          <w:ilvl w:val="0"/>
          <w:numId w:val="37"/>
        </w:numPr>
        <w:autoSpaceDE w:val="0"/>
        <w:autoSpaceDN w:val="0"/>
        <w:adjustRightInd w:val="0"/>
        <w:spacing w:before="80" w:after="0" w:line="240" w:lineRule="auto"/>
        <w:ind w:left="1134" w:hanging="357"/>
        <w:jc w:val="both"/>
        <w:rPr>
          <w:rFonts w:cstheme="minorHAnsi"/>
        </w:rPr>
      </w:pPr>
      <w:r w:rsidRPr="00076D31">
        <w:rPr>
          <w:rFonts w:cstheme="minorHAnsi"/>
        </w:rPr>
        <w:t xml:space="preserve">w formatach danych określonych w przepisach rozporządzenia Rady Ministrów w sprawie Krajowych Ram Interoperacyjności (i przekazuje się jako załącznik), lub </w:t>
      </w:r>
    </w:p>
    <w:p w14:paraId="1A0E1822" w14:textId="77777777" w:rsidR="006F7B77" w:rsidRPr="00076D31" w:rsidRDefault="006F7B77" w:rsidP="0059693E">
      <w:pPr>
        <w:widowControl w:val="0"/>
        <w:numPr>
          <w:ilvl w:val="0"/>
          <w:numId w:val="37"/>
        </w:numPr>
        <w:autoSpaceDE w:val="0"/>
        <w:autoSpaceDN w:val="0"/>
        <w:adjustRightInd w:val="0"/>
        <w:spacing w:before="40" w:after="80" w:line="240" w:lineRule="auto"/>
        <w:ind w:left="1134" w:hanging="357"/>
        <w:jc w:val="both"/>
        <w:rPr>
          <w:rFonts w:cstheme="minorHAnsi"/>
        </w:rPr>
      </w:pPr>
      <w:r w:rsidRPr="00076D31">
        <w:rPr>
          <w:rFonts w:cstheme="minorHAnsi"/>
        </w:rPr>
        <w:t xml:space="preserve">jako tekst wpisany bezpośrednio do wiadomości przekazywanej przy użyciu środków komunikacji elektronicznej (np. w treści wiadomości e-mail lub w treści „Formularza do komunikacji”). </w:t>
      </w:r>
    </w:p>
    <w:p w14:paraId="29C09D14"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 xml:space="preserve">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t>
      </w:r>
      <w:r w:rsidR="008A68D9" w:rsidRPr="00076D31">
        <w:rPr>
          <w:rFonts w:cstheme="minorHAnsi"/>
        </w:rPr>
        <w:br/>
      </w:r>
      <w:r w:rsidRPr="00076D31">
        <w:rPr>
          <w:rFonts w:cstheme="minorHAnsi"/>
        </w:rPr>
        <w:t xml:space="preserve">w poufności tych informacji, przekazuje je w wydzielonym i odpowiednio oznaczonym pliku, wraz z jednoczesnym zaznaczeniem w nazwie pliku „Dokument stanowiący tajemnicę przedsiębiorstwa”. </w:t>
      </w:r>
    </w:p>
    <w:p w14:paraId="5D56E21A"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 xml:space="preserve">Maksymalny rozmiar plików przesyłanych za pośrednictwem „Formularzy do komunikacji” wynosi 150 MB (wielkość ta dotyczy plików przesyłanych jako załączniki do jednego formularza). </w:t>
      </w:r>
    </w:p>
    <w:p w14:paraId="692CF77A"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 xml:space="preserve">Minimalne wymagania techniczne dotyczące sprzętu używanego w celu korzystania z usług Platformy e-Zamówienia oraz informacje dotyczące specyfikacji połączenia określa Regulamin Platformy e-Zamówienia. </w:t>
      </w:r>
    </w:p>
    <w:p w14:paraId="7D1F0312"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W celu prawidłowego korzystania z usług Platformy e-Zamówienia wymagany jest:</w:t>
      </w:r>
    </w:p>
    <w:p w14:paraId="29C5BE21" w14:textId="77777777" w:rsidR="006F7B77" w:rsidRPr="00076D31" w:rsidRDefault="006F7B77" w:rsidP="0059693E">
      <w:pPr>
        <w:widowControl w:val="0"/>
        <w:numPr>
          <w:ilvl w:val="0"/>
          <w:numId w:val="41"/>
        </w:numPr>
        <w:autoSpaceDE w:val="0"/>
        <w:autoSpaceDN w:val="0"/>
        <w:adjustRightInd w:val="0"/>
        <w:spacing w:before="160" w:after="0" w:line="240" w:lineRule="auto"/>
        <w:ind w:left="1066" w:hanging="357"/>
        <w:jc w:val="both"/>
        <w:rPr>
          <w:rFonts w:cstheme="minorHAnsi"/>
          <w:b/>
          <w:bCs/>
        </w:rPr>
      </w:pPr>
      <w:r w:rsidRPr="00076D31">
        <w:rPr>
          <w:rFonts w:cstheme="minorHAnsi"/>
          <w:b/>
          <w:bCs/>
        </w:rPr>
        <w:t>Komputer PC</w:t>
      </w:r>
    </w:p>
    <w:p w14:paraId="221BC3BE" w14:textId="77777777" w:rsidR="006F7B77" w:rsidRPr="00076D31" w:rsidRDefault="006F7B77" w:rsidP="0059693E">
      <w:pPr>
        <w:widowControl w:val="0"/>
        <w:numPr>
          <w:ilvl w:val="1"/>
          <w:numId w:val="38"/>
        </w:numPr>
        <w:autoSpaceDE w:val="0"/>
        <w:autoSpaceDN w:val="0"/>
        <w:adjustRightInd w:val="0"/>
        <w:spacing w:after="0" w:line="240" w:lineRule="auto"/>
        <w:ind w:left="1276"/>
        <w:jc w:val="both"/>
        <w:rPr>
          <w:rFonts w:cstheme="minorHAnsi"/>
          <w:lang w:val="en-US"/>
        </w:rPr>
      </w:pPr>
      <w:r w:rsidRPr="00076D31">
        <w:rPr>
          <w:rFonts w:cstheme="minorHAnsi"/>
          <w:lang w:val="en-US"/>
        </w:rPr>
        <w:t>parametry minimum: Intel Core2 Duo, 2 GB RAM, HDD</w:t>
      </w:r>
    </w:p>
    <w:p w14:paraId="1E311C01" w14:textId="77777777" w:rsidR="006F7B77" w:rsidRPr="00076D31" w:rsidRDefault="006F7B77" w:rsidP="0059693E">
      <w:pPr>
        <w:widowControl w:val="0"/>
        <w:numPr>
          <w:ilvl w:val="1"/>
          <w:numId w:val="38"/>
        </w:numPr>
        <w:autoSpaceDE w:val="0"/>
        <w:autoSpaceDN w:val="0"/>
        <w:adjustRightInd w:val="0"/>
        <w:spacing w:after="0" w:line="240" w:lineRule="auto"/>
        <w:ind w:left="1276"/>
        <w:jc w:val="both"/>
        <w:rPr>
          <w:rFonts w:cstheme="minorHAnsi"/>
        </w:rPr>
      </w:pPr>
      <w:r w:rsidRPr="00076D31">
        <w:rPr>
          <w:rFonts w:cstheme="minorHAnsi"/>
        </w:rPr>
        <w:t>zainstalowany jedne z poniższych systemów operacyjnych:</w:t>
      </w:r>
    </w:p>
    <w:p w14:paraId="5D0C0CE1" w14:textId="77777777" w:rsidR="006F7B77" w:rsidRPr="00076D31" w:rsidRDefault="006F7B77" w:rsidP="006F7B77">
      <w:pPr>
        <w:ind w:left="1276"/>
        <w:jc w:val="both"/>
        <w:rPr>
          <w:rFonts w:cstheme="minorHAnsi"/>
        </w:rPr>
      </w:pPr>
      <w:r w:rsidRPr="00076D31">
        <w:rPr>
          <w:rFonts w:cstheme="minorHAnsi"/>
        </w:rPr>
        <w:t>MS Windows 7 lub nowszy</w:t>
      </w:r>
    </w:p>
    <w:p w14:paraId="32570E9F" w14:textId="77777777" w:rsidR="006F7B77" w:rsidRPr="00076D31" w:rsidRDefault="006F7B77" w:rsidP="006F7B77">
      <w:pPr>
        <w:ind w:left="1276"/>
        <w:jc w:val="both"/>
        <w:rPr>
          <w:rFonts w:cstheme="minorHAnsi"/>
        </w:rPr>
      </w:pPr>
      <w:r w:rsidRPr="00076D31">
        <w:rPr>
          <w:rFonts w:cstheme="minorHAnsi"/>
        </w:rPr>
        <w:t>OSX/Mac OS 10.10,</w:t>
      </w:r>
    </w:p>
    <w:p w14:paraId="50D8BF67" w14:textId="77777777" w:rsidR="006F7B77" w:rsidRPr="00076D31" w:rsidRDefault="006F7B77" w:rsidP="006F7B77">
      <w:pPr>
        <w:ind w:left="1276"/>
        <w:jc w:val="both"/>
        <w:rPr>
          <w:rFonts w:cstheme="minorHAnsi"/>
        </w:rPr>
      </w:pPr>
      <w:r w:rsidRPr="00076D31">
        <w:rPr>
          <w:rFonts w:cstheme="minorHAnsi"/>
        </w:rPr>
        <w:t>Ubuntu 14.04</w:t>
      </w:r>
    </w:p>
    <w:p w14:paraId="2633C3DC" w14:textId="77777777" w:rsidR="006F7B77" w:rsidRPr="00076D31" w:rsidRDefault="006F7B77" w:rsidP="0059693E">
      <w:pPr>
        <w:widowControl w:val="0"/>
        <w:numPr>
          <w:ilvl w:val="1"/>
          <w:numId w:val="38"/>
        </w:numPr>
        <w:autoSpaceDE w:val="0"/>
        <w:autoSpaceDN w:val="0"/>
        <w:adjustRightInd w:val="0"/>
        <w:spacing w:after="0" w:line="240" w:lineRule="auto"/>
        <w:ind w:left="1276"/>
        <w:jc w:val="both"/>
        <w:rPr>
          <w:rFonts w:cstheme="minorHAnsi"/>
        </w:rPr>
      </w:pPr>
      <w:r w:rsidRPr="00076D31">
        <w:rPr>
          <w:rFonts w:cstheme="minorHAnsi"/>
        </w:rPr>
        <w:t>Zainstalowana jedna z poniższych przeglądarek:</w:t>
      </w:r>
    </w:p>
    <w:p w14:paraId="2AEDA8EA" w14:textId="77777777" w:rsidR="006F7B77" w:rsidRPr="00076D31" w:rsidRDefault="006F7B77" w:rsidP="006F7B77">
      <w:pPr>
        <w:ind w:left="1276"/>
        <w:jc w:val="both"/>
        <w:rPr>
          <w:rFonts w:cstheme="minorHAnsi"/>
        </w:rPr>
      </w:pPr>
      <w:r w:rsidRPr="00076D31">
        <w:rPr>
          <w:rFonts w:cstheme="minorHAnsi"/>
        </w:rPr>
        <w:t>Chrome 66.0 lub nowsza</w:t>
      </w:r>
    </w:p>
    <w:p w14:paraId="7A75D240" w14:textId="77777777" w:rsidR="006F7B77" w:rsidRPr="00076D31" w:rsidRDefault="006F7B77" w:rsidP="006F7B77">
      <w:pPr>
        <w:ind w:left="1276"/>
        <w:jc w:val="both"/>
        <w:rPr>
          <w:rFonts w:cstheme="minorHAnsi"/>
        </w:rPr>
      </w:pPr>
      <w:r w:rsidRPr="00076D31">
        <w:rPr>
          <w:rFonts w:cstheme="minorHAnsi"/>
        </w:rPr>
        <w:t>Firefox 59.0 lub nowszy</w:t>
      </w:r>
    </w:p>
    <w:p w14:paraId="150FD8C3" w14:textId="77777777" w:rsidR="006F7B77" w:rsidRPr="00076D31" w:rsidRDefault="006F7B77" w:rsidP="006F7B77">
      <w:pPr>
        <w:ind w:left="1134" w:firstLine="142"/>
        <w:jc w:val="both"/>
        <w:rPr>
          <w:rFonts w:cstheme="minorHAnsi"/>
        </w:rPr>
      </w:pPr>
      <w:r w:rsidRPr="00076D31">
        <w:rPr>
          <w:rFonts w:cstheme="minorHAnsi"/>
        </w:rPr>
        <w:t>Safari 11.1 lub nowsza</w:t>
      </w:r>
    </w:p>
    <w:p w14:paraId="1BFB7FE4" w14:textId="77777777" w:rsidR="006F7B77" w:rsidRPr="00076D31" w:rsidRDefault="006F7B77" w:rsidP="006F7B77">
      <w:pPr>
        <w:ind w:left="1134" w:firstLine="142"/>
        <w:jc w:val="both"/>
        <w:rPr>
          <w:rFonts w:cstheme="minorHAnsi"/>
        </w:rPr>
      </w:pPr>
      <w:r w:rsidRPr="00076D31">
        <w:rPr>
          <w:rFonts w:cstheme="minorHAnsi"/>
        </w:rPr>
        <w:t>Edge 14.0 i nowsze</w:t>
      </w:r>
    </w:p>
    <w:p w14:paraId="1A661982" w14:textId="77777777" w:rsidR="006F7B77" w:rsidRPr="00076D31" w:rsidRDefault="006F7B77" w:rsidP="006F7B77">
      <w:pPr>
        <w:spacing w:before="40" w:after="40"/>
        <w:ind w:left="709"/>
        <w:jc w:val="both"/>
        <w:rPr>
          <w:rFonts w:cstheme="minorHAnsi"/>
        </w:rPr>
      </w:pPr>
      <w:r w:rsidRPr="00076D31">
        <w:rPr>
          <w:rFonts w:cstheme="minorHAnsi"/>
        </w:rPr>
        <w:t>albo</w:t>
      </w:r>
    </w:p>
    <w:p w14:paraId="59ED553C" w14:textId="77777777" w:rsidR="006F7B77" w:rsidRPr="00076D31" w:rsidRDefault="006F7B77" w:rsidP="0059693E">
      <w:pPr>
        <w:widowControl w:val="0"/>
        <w:numPr>
          <w:ilvl w:val="0"/>
          <w:numId w:val="41"/>
        </w:numPr>
        <w:autoSpaceDE w:val="0"/>
        <w:autoSpaceDN w:val="0"/>
        <w:adjustRightInd w:val="0"/>
        <w:spacing w:after="0" w:line="240" w:lineRule="auto"/>
        <w:jc w:val="both"/>
        <w:rPr>
          <w:rFonts w:cstheme="minorHAnsi"/>
          <w:b/>
          <w:bCs/>
        </w:rPr>
      </w:pPr>
      <w:r w:rsidRPr="00076D31">
        <w:rPr>
          <w:rFonts w:cstheme="minorHAnsi"/>
          <w:b/>
          <w:bCs/>
        </w:rPr>
        <w:t xml:space="preserve"> Tablet/Telefon</w:t>
      </w:r>
    </w:p>
    <w:p w14:paraId="00EBC3CE" w14:textId="77777777" w:rsidR="006F7B77" w:rsidRPr="00076D31" w:rsidRDefault="006F7B77" w:rsidP="0059693E">
      <w:pPr>
        <w:widowControl w:val="0"/>
        <w:numPr>
          <w:ilvl w:val="1"/>
          <w:numId w:val="39"/>
        </w:numPr>
        <w:autoSpaceDE w:val="0"/>
        <w:autoSpaceDN w:val="0"/>
        <w:adjustRightInd w:val="0"/>
        <w:spacing w:after="0" w:line="240" w:lineRule="auto"/>
        <w:ind w:left="1276"/>
        <w:jc w:val="both"/>
        <w:rPr>
          <w:rFonts w:cstheme="minorHAnsi"/>
        </w:rPr>
      </w:pPr>
      <w:r w:rsidRPr="00076D31">
        <w:rPr>
          <w:rFonts w:cstheme="minorHAnsi"/>
        </w:rPr>
        <w:lastRenderedPageBreak/>
        <w:t>Parametry minimum: 4 rdzenie procesora, 2GB RAM, Android 6.0 Marshmallow, iOS 10.3</w:t>
      </w:r>
    </w:p>
    <w:p w14:paraId="6FC3639D" w14:textId="77777777" w:rsidR="006F7B77" w:rsidRPr="00076D31" w:rsidRDefault="006F7B77" w:rsidP="0059693E">
      <w:pPr>
        <w:widowControl w:val="0"/>
        <w:numPr>
          <w:ilvl w:val="1"/>
          <w:numId w:val="39"/>
        </w:numPr>
        <w:autoSpaceDE w:val="0"/>
        <w:autoSpaceDN w:val="0"/>
        <w:adjustRightInd w:val="0"/>
        <w:spacing w:after="0" w:line="240" w:lineRule="auto"/>
        <w:ind w:left="1276"/>
        <w:jc w:val="both"/>
        <w:rPr>
          <w:rFonts w:cstheme="minorHAnsi"/>
        </w:rPr>
      </w:pPr>
      <w:r w:rsidRPr="00076D31">
        <w:rPr>
          <w:rFonts w:cstheme="minorHAnsi"/>
        </w:rPr>
        <w:t>Przeglądarka Chrome 61 lub nowsza</w:t>
      </w:r>
    </w:p>
    <w:p w14:paraId="35D17D91"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Dla skorzystania z pełnej funkcjonalności może być konieczne włączenie w przeglądarce obsługi protokołu bezpiecznej transmisji danych SSL, obsługi Java Script, oraz cookies;</w:t>
      </w:r>
    </w:p>
    <w:p w14:paraId="40CAE889"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Specyfikacja połączenia, formatu przesyłanych danych oraz kodowania i oznaczania czasu odbioru danych:</w:t>
      </w:r>
    </w:p>
    <w:p w14:paraId="4347A6D6" w14:textId="77777777" w:rsidR="006F7B77" w:rsidRPr="00076D31" w:rsidRDefault="006F7B77" w:rsidP="0059693E">
      <w:pPr>
        <w:widowControl w:val="0"/>
        <w:numPr>
          <w:ilvl w:val="0"/>
          <w:numId w:val="40"/>
        </w:numPr>
        <w:autoSpaceDE w:val="0"/>
        <w:autoSpaceDN w:val="0"/>
        <w:adjustRightInd w:val="0"/>
        <w:spacing w:after="0" w:line="240" w:lineRule="auto"/>
        <w:jc w:val="both"/>
        <w:rPr>
          <w:rFonts w:cstheme="minorHAnsi"/>
        </w:rPr>
      </w:pPr>
      <w:r w:rsidRPr="00076D31">
        <w:rPr>
          <w:rFonts w:cstheme="minorHAnsi"/>
        </w:rPr>
        <w:t>specyfikacja połączenia – formularze udostępnione są za pomocą protokołu TLS 1.2,</w:t>
      </w:r>
    </w:p>
    <w:p w14:paraId="2ED83C21" w14:textId="77777777" w:rsidR="006F7B77" w:rsidRPr="00076D31" w:rsidRDefault="006F7B77" w:rsidP="0059693E">
      <w:pPr>
        <w:widowControl w:val="0"/>
        <w:numPr>
          <w:ilvl w:val="0"/>
          <w:numId w:val="40"/>
        </w:numPr>
        <w:autoSpaceDE w:val="0"/>
        <w:autoSpaceDN w:val="0"/>
        <w:adjustRightInd w:val="0"/>
        <w:spacing w:after="0" w:line="240" w:lineRule="auto"/>
        <w:jc w:val="both"/>
        <w:rPr>
          <w:rFonts w:cstheme="minorHAnsi"/>
        </w:rPr>
      </w:pPr>
      <w:r w:rsidRPr="00076D31">
        <w:rPr>
          <w:rFonts w:cstheme="minorHAnsi"/>
        </w:rPr>
        <w:t>format danych oraz kodowanie: formularze dostępne są w formacie HTML z kodowaniem UTF-8,</w:t>
      </w:r>
    </w:p>
    <w:p w14:paraId="38879668" w14:textId="77777777" w:rsidR="006F7B77" w:rsidRPr="00076D31" w:rsidRDefault="006F7B77" w:rsidP="0059693E">
      <w:pPr>
        <w:widowControl w:val="0"/>
        <w:numPr>
          <w:ilvl w:val="0"/>
          <w:numId w:val="40"/>
        </w:numPr>
        <w:autoSpaceDE w:val="0"/>
        <w:autoSpaceDN w:val="0"/>
        <w:adjustRightInd w:val="0"/>
        <w:spacing w:after="0" w:line="240" w:lineRule="auto"/>
        <w:jc w:val="both"/>
        <w:rPr>
          <w:rFonts w:cstheme="minorHAnsi"/>
        </w:rPr>
      </w:pPr>
      <w:r w:rsidRPr="00076D31">
        <w:rPr>
          <w:rFonts w:cstheme="minorHAnsi"/>
        </w:rPr>
        <w:t>oznaczenia czasu odbioru danych: wszelkie operacje opierają się o czas serwera i dane zapisywane są z dokładnością co do sekundy.</w:t>
      </w:r>
    </w:p>
    <w:p w14:paraId="44A1D425"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 xml:space="preserve">Zamawiający dopuszcza komunikację za pomocą poczty elektronicznej na adres e-mail: </w:t>
      </w:r>
      <w:hyperlink r:id="rId14" w:history="1">
        <w:r w:rsidRPr="00076D31">
          <w:rPr>
            <w:rStyle w:val="Hipercze"/>
            <w:rFonts w:cstheme="minorHAnsi"/>
          </w:rPr>
          <w:t>sekretariat@zgkim.kolbuszowa.pl</w:t>
        </w:r>
      </w:hyperlink>
      <w:r w:rsidRPr="00076D31">
        <w:rPr>
          <w:rFonts w:cstheme="minorHAnsi"/>
        </w:rPr>
        <w:t xml:space="preserve">  </w:t>
      </w:r>
    </w:p>
    <w:p w14:paraId="0F546A68" w14:textId="77777777" w:rsidR="006F7B77" w:rsidRPr="00076D31" w:rsidRDefault="006F7B77" w:rsidP="006F7B77">
      <w:pPr>
        <w:spacing w:before="60"/>
        <w:ind w:left="567"/>
        <w:jc w:val="both"/>
        <w:rPr>
          <w:rFonts w:cstheme="minorHAnsi"/>
          <w:bCs/>
        </w:rPr>
      </w:pPr>
      <w:r w:rsidRPr="00076D31">
        <w:rPr>
          <w:rFonts w:cstheme="minorHAnsi"/>
          <w:b/>
          <w:u w:val="single"/>
        </w:rPr>
        <w:t>Maksymalny rozmiar plików przesyłanych Zamawiającemu za pośrednictwem poczty elektronicznej wynosi 20 MB.</w:t>
      </w:r>
    </w:p>
    <w:p w14:paraId="3482DEE4"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Wykonawca może zwrócić się do zamawiającego z wnioskiem o wyjaśnienie treści SWZ.</w:t>
      </w:r>
    </w:p>
    <w:p w14:paraId="1BAD92C4"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ofert. </w:t>
      </w:r>
    </w:p>
    <w:p w14:paraId="6CE43D0C"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Jeżeli zamawiający nie udzieli wyjaśnień w terminie, o którym mowa w art. 284 ust. 2 p.z.p, przedłuża termin składania ofert o czas niezbędny do zapoznania się wszystkich zainteresowanych wykonawców z wyjaśnieniami niezbędnymi do należytego przygotowania i złożenia ofert.</w:t>
      </w:r>
    </w:p>
    <w:p w14:paraId="0B06D904"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W przypadku gdy wniosek o wyjaśnienie treści SWZ nie wpłynął w terminie, o którym mowa w art. 284 ust. 2 p.z.p, zamawiający nie ma obowiązku udzielania wyjaśnień SWZ oraz obowiązku przedłużenia terminu składania ofert.</w:t>
      </w:r>
    </w:p>
    <w:p w14:paraId="20C03869"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Przedłużenie terminu składania ofert, o których mowa w art. 284 ust. 4 p.z.p, nie wpływa na bieg terminu składania wniosku o wyjaśnienie treści SWZ.</w:t>
      </w:r>
    </w:p>
    <w:p w14:paraId="0940D257" w14:textId="77777777" w:rsidR="006F7B77" w:rsidRPr="00076D31" w:rsidRDefault="006F7B77" w:rsidP="0059693E">
      <w:pPr>
        <w:pStyle w:val="Akapitzlist"/>
        <w:widowControl w:val="0"/>
        <w:numPr>
          <w:ilvl w:val="0"/>
          <w:numId w:val="36"/>
        </w:numPr>
        <w:autoSpaceDE w:val="0"/>
        <w:autoSpaceDN w:val="0"/>
        <w:adjustRightInd w:val="0"/>
        <w:spacing w:after="0" w:line="276" w:lineRule="auto"/>
        <w:contextualSpacing w:val="0"/>
        <w:jc w:val="both"/>
        <w:rPr>
          <w:rFonts w:cstheme="minorHAnsi"/>
        </w:rPr>
      </w:pPr>
      <w:r w:rsidRPr="00076D31">
        <w:rPr>
          <w:rFonts w:cstheme="minorHAnsi"/>
        </w:rPr>
        <w:t>Treść zapytań wraz z wyjaśnieniami zamawiający udostępnia, bez ujawniania źródła zapytania, na stronie internetowej prowadzonego postępowania, a w przypadkach, o których mowa w art. 280 ust. 2 i 3 p.z.p przekazuje wykonawcom, którym udostępnił SWZ.</w:t>
      </w:r>
    </w:p>
    <w:p w14:paraId="16D1FDF1" w14:textId="77777777" w:rsidR="006F7B77" w:rsidRPr="00076D31" w:rsidRDefault="006F7B77" w:rsidP="006F7B77">
      <w:pPr>
        <w:spacing w:before="40"/>
        <w:ind w:left="425"/>
        <w:jc w:val="both"/>
        <w:rPr>
          <w:rFonts w:cstheme="minorHAnsi"/>
          <w:color w:val="000000"/>
        </w:rPr>
      </w:pPr>
      <w:r w:rsidRPr="00076D31">
        <w:rPr>
          <w:rFonts w:cstheme="minorHAnsi"/>
          <w:color w:val="000000"/>
        </w:rPr>
        <w:t>W przypadku rozbieżności pomiędzy treścią SWZ, a treścią wyjaśnienia lub rozbieżności pomiędzy kilkoma udzielonymi wyjaśnieniami, jako obowiązującą należy przyjąć treść pisma zawierającego późniejsze oświadczenie Zamawiającego.</w:t>
      </w:r>
    </w:p>
    <w:p w14:paraId="1107D215" w14:textId="77777777" w:rsidR="006F7B77" w:rsidRPr="00076D31" w:rsidRDefault="006F7B77" w:rsidP="00CF6218">
      <w:pPr>
        <w:spacing w:after="0" w:line="276" w:lineRule="auto"/>
        <w:rPr>
          <w:rFonts w:cstheme="minorHAnsi"/>
          <w:lang w:eastAsia="pl-PL"/>
        </w:rPr>
      </w:pPr>
    </w:p>
    <w:p w14:paraId="741326B3" w14:textId="77777777" w:rsidR="006F7B77" w:rsidRPr="00076D31" w:rsidRDefault="006F7B77" w:rsidP="00CF6218">
      <w:pPr>
        <w:spacing w:after="0" w:line="276" w:lineRule="auto"/>
        <w:rPr>
          <w:rFonts w:cstheme="minorHAnsi"/>
          <w:lang w:eastAsia="pl-PL"/>
        </w:rPr>
      </w:pPr>
    </w:p>
    <w:p w14:paraId="1DC08E46"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9" w:name="_Toc83191575"/>
      <w:r w:rsidRPr="00076D31">
        <w:rPr>
          <w:rFonts w:asciiTheme="minorHAnsi" w:eastAsia="Times New Roman" w:hAnsiTheme="minorHAnsi" w:cstheme="minorHAnsi"/>
          <w:b/>
          <w:color w:val="auto"/>
          <w:sz w:val="22"/>
          <w:szCs w:val="22"/>
          <w:lang w:eastAsia="pl-PL"/>
        </w:rPr>
        <w:t xml:space="preserve">Informacje o sposobie komunikowania się zamawiającego z wykonawcami w inny sposób niż przy użyciu środków komunikacji elektronicznej w przypadku zaistnienia jednej </w:t>
      </w:r>
      <w:r w:rsidR="00140A71" w:rsidRPr="00076D31">
        <w:rPr>
          <w:rFonts w:asciiTheme="minorHAnsi" w:eastAsia="Times New Roman" w:hAnsiTheme="minorHAnsi" w:cstheme="minorHAnsi"/>
          <w:b/>
          <w:color w:val="auto"/>
          <w:sz w:val="22"/>
          <w:szCs w:val="22"/>
          <w:lang w:eastAsia="pl-PL"/>
        </w:rPr>
        <w:br/>
      </w:r>
      <w:r w:rsidRPr="00076D31">
        <w:rPr>
          <w:rFonts w:asciiTheme="minorHAnsi" w:eastAsia="Times New Roman" w:hAnsiTheme="minorHAnsi" w:cstheme="minorHAnsi"/>
          <w:b/>
          <w:color w:val="auto"/>
          <w:sz w:val="22"/>
          <w:szCs w:val="22"/>
          <w:lang w:eastAsia="pl-PL"/>
        </w:rPr>
        <w:t>z sytuacji określonych w art. 65 ust. 1, art. 66 i art. 69</w:t>
      </w:r>
      <w:bookmarkEnd w:id="9"/>
    </w:p>
    <w:p w14:paraId="7F1EE6F9" w14:textId="77777777" w:rsidR="00CB79E9" w:rsidRPr="00076D31" w:rsidRDefault="00CB79E9" w:rsidP="00CF6218">
      <w:pPr>
        <w:shd w:val="clear" w:color="auto" w:fill="FFFFFF"/>
        <w:spacing w:after="0" w:line="276" w:lineRule="auto"/>
        <w:jc w:val="both"/>
        <w:rPr>
          <w:rFonts w:eastAsia="Times New Roman" w:cstheme="minorHAnsi"/>
          <w:lang w:eastAsia="pl-PL"/>
        </w:rPr>
      </w:pPr>
      <w:r w:rsidRPr="00076D31">
        <w:rPr>
          <w:rFonts w:eastAsia="Times New Roman" w:cstheme="minorHAnsi"/>
          <w:lang w:eastAsia="pl-PL"/>
        </w:rPr>
        <w:t>Zamawiający nie przewiduje komunikowania się z wykonawcami w inny sposób niż przy użyciu środków komunikacji elektronicznej</w:t>
      </w:r>
      <w:r w:rsidR="00E12126" w:rsidRPr="00076D31">
        <w:rPr>
          <w:rFonts w:eastAsia="Times New Roman" w:cstheme="minorHAnsi"/>
          <w:lang w:eastAsia="pl-PL"/>
        </w:rPr>
        <w:t>.</w:t>
      </w:r>
    </w:p>
    <w:p w14:paraId="5F8FCC9A" w14:textId="77777777" w:rsidR="00CB79E9" w:rsidRPr="00076D31" w:rsidRDefault="00CB79E9" w:rsidP="00CF6218">
      <w:pPr>
        <w:shd w:val="clear" w:color="auto" w:fill="FFFFFF"/>
        <w:spacing w:after="0" w:line="276" w:lineRule="auto"/>
        <w:ind w:left="567" w:hanging="567"/>
        <w:jc w:val="both"/>
        <w:rPr>
          <w:rFonts w:eastAsia="Times New Roman" w:cstheme="minorHAnsi"/>
          <w:b/>
          <w:lang w:eastAsia="pl-PL"/>
        </w:rPr>
      </w:pPr>
    </w:p>
    <w:p w14:paraId="2AA90A63"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10" w:name="_Toc83191576"/>
      <w:r w:rsidRPr="00076D31">
        <w:rPr>
          <w:rFonts w:asciiTheme="minorHAnsi" w:eastAsia="Times New Roman" w:hAnsiTheme="minorHAnsi" w:cstheme="minorHAnsi"/>
          <w:b/>
          <w:color w:val="auto"/>
          <w:sz w:val="22"/>
          <w:szCs w:val="22"/>
          <w:lang w:eastAsia="pl-PL"/>
        </w:rPr>
        <w:lastRenderedPageBreak/>
        <w:t>Wskazanie osób uprawnionych do komunikowania się z wykonawcami</w:t>
      </w:r>
      <w:bookmarkEnd w:id="10"/>
    </w:p>
    <w:p w14:paraId="320034A8" w14:textId="754D7A34" w:rsidR="00CB79E9" w:rsidRPr="00076D31" w:rsidRDefault="00CB79E9" w:rsidP="00CF6218">
      <w:pPr>
        <w:spacing w:after="0" w:line="276" w:lineRule="auto"/>
        <w:jc w:val="both"/>
        <w:rPr>
          <w:rFonts w:cstheme="minorHAnsi"/>
          <w:b/>
        </w:rPr>
      </w:pPr>
      <w:r w:rsidRPr="00076D31">
        <w:rPr>
          <w:rFonts w:cstheme="minorHAnsi"/>
        </w:rPr>
        <w:t>Zamawiający wyznacza następujące osoby do kontaktu z Wykonawcami:</w:t>
      </w:r>
      <w:r w:rsidR="003A104C" w:rsidRPr="00076D31">
        <w:rPr>
          <w:rFonts w:cstheme="minorHAnsi"/>
        </w:rPr>
        <w:t xml:space="preserve"> </w:t>
      </w:r>
      <w:r w:rsidR="00546704" w:rsidRPr="00076D31">
        <w:rPr>
          <w:rFonts w:cstheme="minorHAnsi"/>
          <w:b/>
        </w:rPr>
        <w:t>Wiesław Haraf</w:t>
      </w:r>
    </w:p>
    <w:p w14:paraId="4CF0EFD1" w14:textId="77777777" w:rsidR="00497DC7" w:rsidRPr="00076D31" w:rsidRDefault="00497DC7" w:rsidP="00CF6218">
      <w:pPr>
        <w:pStyle w:val="Akapitzlist"/>
        <w:spacing w:after="0" w:line="276" w:lineRule="auto"/>
        <w:jc w:val="both"/>
        <w:rPr>
          <w:rFonts w:cstheme="minorHAnsi"/>
        </w:rPr>
      </w:pPr>
    </w:p>
    <w:p w14:paraId="522CF626"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11" w:name="_Toc83191577"/>
      <w:r w:rsidRPr="00076D31">
        <w:rPr>
          <w:rFonts w:asciiTheme="minorHAnsi" w:eastAsia="Times New Roman" w:hAnsiTheme="minorHAnsi" w:cstheme="minorHAnsi"/>
          <w:b/>
          <w:color w:val="auto"/>
          <w:sz w:val="22"/>
          <w:szCs w:val="22"/>
          <w:lang w:eastAsia="pl-PL"/>
        </w:rPr>
        <w:t>Termin związania ofertą</w:t>
      </w:r>
      <w:bookmarkEnd w:id="11"/>
    </w:p>
    <w:p w14:paraId="21EBE5C0" w14:textId="6FBFA923" w:rsidR="00CB79E9" w:rsidRPr="00076D31" w:rsidRDefault="00CB79E9" w:rsidP="00214C7F">
      <w:pPr>
        <w:pStyle w:val="Akapitzlist"/>
        <w:numPr>
          <w:ilvl w:val="0"/>
          <w:numId w:val="5"/>
        </w:numPr>
        <w:spacing w:after="0" w:line="276" w:lineRule="auto"/>
        <w:ind w:left="426" w:hanging="426"/>
        <w:jc w:val="both"/>
        <w:rPr>
          <w:rFonts w:cstheme="minorHAnsi"/>
          <w:b/>
          <w:bCs/>
        </w:rPr>
      </w:pPr>
      <w:r w:rsidRPr="00076D31">
        <w:rPr>
          <w:rFonts w:cstheme="minorHAnsi"/>
        </w:rPr>
        <w:t xml:space="preserve">Wykonawca jest związany ofertą do upływu terminu </w:t>
      </w:r>
      <w:r w:rsidRPr="00076D31">
        <w:rPr>
          <w:rFonts w:cstheme="minorHAnsi"/>
          <w:b/>
          <w:color w:val="FF0000"/>
        </w:rPr>
        <w:t>tj.</w:t>
      </w:r>
      <w:r w:rsidR="004A042B" w:rsidRPr="00076D31">
        <w:rPr>
          <w:rFonts w:cstheme="minorHAnsi"/>
          <w:b/>
          <w:color w:val="FF0000"/>
        </w:rPr>
        <w:t xml:space="preserve"> </w:t>
      </w:r>
      <w:r w:rsidR="00074A88">
        <w:rPr>
          <w:rFonts w:cstheme="minorHAnsi"/>
          <w:b/>
          <w:color w:val="FF0000"/>
        </w:rPr>
        <w:t>24.12.</w:t>
      </w:r>
      <w:r w:rsidR="009C2127" w:rsidRPr="00076D31">
        <w:rPr>
          <w:rFonts w:cstheme="minorHAnsi"/>
          <w:b/>
          <w:color w:val="FF0000"/>
        </w:rPr>
        <w:t>2024</w:t>
      </w:r>
      <w:r w:rsidR="00140A71" w:rsidRPr="00076D31">
        <w:rPr>
          <w:rFonts w:cstheme="minorHAnsi"/>
          <w:b/>
          <w:color w:val="FF0000"/>
        </w:rPr>
        <w:t xml:space="preserve"> </w:t>
      </w:r>
      <w:r w:rsidR="00152B21" w:rsidRPr="00076D31">
        <w:rPr>
          <w:rFonts w:cstheme="minorHAnsi"/>
          <w:b/>
          <w:color w:val="FF0000"/>
        </w:rPr>
        <w:t>r.</w:t>
      </w:r>
      <w:r w:rsidRPr="00076D31">
        <w:rPr>
          <w:rFonts w:cstheme="minorHAnsi"/>
          <w:b/>
          <w:color w:val="FF0000"/>
        </w:rPr>
        <w:t>,</w:t>
      </w:r>
      <w:r w:rsidRPr="00076D31">
        <w:rPr>
          <w:rFonts w:cstheme="minorHAnsi"/>
          <w:color w:val="FF0000"/>
        </w:rPr>
        <w:t xml:space="preserve"> </w:t>
      </w:r>
      <w:r w:rsidRPr="00076D31">
        <w:rPr>
          <w:rFonts w:cstheme="minorHAnsi"/>
        </w:rPr>
        <w:t>jednak nie dłużej niż 30 dni od dnia upływu te</w:t>
      </w:r>
      <w:r w:rsidR="006271E3" w:rsidRPr="00076D31">
        <w:rPr>
          <w:rFonts w:cstheme="minorHAnsi"/>
        </w:rPr>
        <w:t>rminu składania ofert, przy czym</w:t>
      </w:r>
      <w:r w:rsidRPr="00076D31">
        <w:rPr>
          <w:rFonts w:cstheme="minorHAnsi"/>
        </w:rPr>
        <w:t xml:space="preserve"> pierwszym dniem terminu związania ofertą jest dzień, w którym upływa termin składania ofert.</w:t>
      </w:r>
    </w:p>
    <w:p w14:paraId="71D9B756" w14:textId="77777777" w:rsidR="00CB79E9" w:rsidRPr="00076D31" w:rsidRDefault="00CB79E9" w:rsidP="00214C7F">
      <w:pPr>
        <w:pStyle w:val="Akapitzlist"/>
        <w:numPr>
          <w:ilvl w:val="0"/>
          <w:numId w:val="5"/>
        </w:numPr>
        <w:spacing w:after="0" w:line="276" w:lineRule="auto"/>
        <w:ind w:left="426" w:hanging="426"/>
        <w:jc w:val="both"/>
        <w:rPr>
          <w:rFonts w:cstheme="minorHAnsi"/>
          <w:b/>
          <w:bCs/>
        </w:rPr>
      </w:pPr>
      <w:r w:rsidRPr="00076D31">
        <w:rPr>
          <w:rFonts w:cstheme="minorHAnsi"/>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wskazany przez niego okres, nie dłuższy niż 30 dni.</w:t>
      </w:r>
    </w:p>
    <w:p w14:paraId="485B4E1C" w14:textId="77777777" w:rsidR="00CB79E9" w:rsidRPr="00076D31" w:rsidRDefault="00CB79E9" w:rsidP="00214C7F">
      <w:pPr>
        <w:pStyle w:val="Akapitzlist"/>
        <w:numPr>
          <w:ilvl w:val="0"/>
          <w:numId w:val="5"/>
        </w:numPr>
        <w:spacing w:after="0" w:line="276" w:lineRule="auto"/>
        <w:ind w:left="426" w:hanging="426"/>
        <w:jc w:val="both"/>
        <w:rPr>
          <w:rFonts w:cstheme="minorHAnsi"/>
          <w:b/>
          <w:bCs/>
        </w:rPr>
      </w:pPr>
      <w:r w:rsidRPr="00076D31">
        <w:rPr>
          <w:rFonts w:cstheme="minorHAnsi"/>
        </w:rPr>
        <w:t>Przedłużenie terminu związania ofertą, o którym mowa w ust. 2, wymaga złożenia przez wykonawcę pisemnego oświadczenia o wyrażeniu zgody na przedłużenie terminu związania ofertą.</w:t>
      </w:r>
    </w:p>
    <w:p w14:paraId="71D0695A" w14:textId="77777777" w:rsidR="00CB79E9" w:rsidRPr="00076D31" w:rsidRDefault="00CB79E9" w:rsidP="00214C7F">
      <w:pPr>
        <w:pStyle w:val="Akapitzlist"/>
        <w:numPr>
          <w:ilvl w:val="0"/>
          <w:numId w:val="5"/>
        </w:numPr>
        <w:spacing w:after="0" w:line="276" w:lineRule="auto"/>
        <w:ind w:left="426" w:hanging="426"/>
        <w:jc w:val="both"/>
        <w:rPr>
          <w:rFonts w:cstheme="minorHAnsi"/>
          <w:b/>
          <w:bCs/>
        </w:rPr>
      </w:pPr>
      <w:r w:rsidRPr="00076D31">
        <w:rPr>
          <w:rFonts w:cstheme="minorHAnsi"/>
        </w:rPr>
        <w:t xml:space="preserve">W przypadku gdy zamawiający żąda wniesienia wadium, przedłużenie terminu związania ofertą, </w:t>
      </w:r>
      <w:r w:rsidR="006271E3" w:rsidRPr="00076D31">
        <w:rPr>
          <w:rFonts w:cstheme="minorHAnsi"/>
        </w:rPr>
        <w:br/>
      </w:r>
      <w:r w:rsidRPr="00076D31">
        <w:rPr>
          <w:rFonts w:cstheme="minorHAnsi"/>
        </w:rPr>
        <w:t>o którym mowa w ust. 2, następuje wraz z przedłożeniem okresu ważności wadium albo, jeżeli nie jest to możliwe, z wniesieniem nowego wadium na przedłużony okres związania ofertą.</w:t>
      </w:r>
    </w:p>
    <w:p w14:paraId="63669216" w14:textId="77777777" w:rsidR="00CB79E9" w:rsidRPr="00076D31" w:rsidRDefault="00CB79E9" w:rsidP="00CF6218">
      <w:pPr>
        <w:shd w:val="clear" w:color="auto" w:fill="FFFFFF"/>
        <w:spacing w:after="0" w:line="276" w:lineRule="auto"/>
        <w:ind w:left="567" w:hanging="567"/>
        <w:jc w:val="both"/>
        <w:rPr>
          <w:rFonts w:eastAsia="Times New Roman" w:cstheme="minorHAnsi"/>
          <w:b/>
          <w:lang w:eastAsia="pl-PL"/>
        </w:rPr>
      </w:pPr>
    </w:p>
    <w:p w14:paraId="70FF4183"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12" w:name="_Toc83191578"/>
      <w:r w:rsidRPr="00076D31">
        <w:rPr>
          <w:rFonts w:asciiTheme="minorHAnsi" w:eastAsia="Times New Roman" w:hAnsiTheme="minorHAnsi" w:cstheme="minorHAnsi"/>
          <w:b/>
          <w:color w:val="auto"/>
          <w:sz w:val="22"/>
          <w:szCs w:val="22"/>
          <w:lang w:eastAsia="pl-PL"/>
        </w:rPr>
        <w:t>Opis sposobu przygotowania oferty</w:t>
      </w:r>
      <w:bookmarkEnd w:id="12"/>
    </w:p>
    <w:p w14:paraId="0B813189" w14:textId="77777777" w:rsidR="00CB79E9" w:rsidRPr="00076D31" w:rsidRDefault="00CB79E9" w:rsidP="00CF6218">
      <w:pPr>
        <w:shd w:val="clear" w:color="auto" w:fill="FFFFFF"/>
        <w:spacing w:after="0" w:line="276" w:lineRule="auto"/>
        <w:ind w:left="567" w:hanging="567"/>
        <w:jc w:val="both"/>
        <w:rPr>
          <w:rFonts w:eastAsia="Times New Roman" w:cstheme="minorHAnsi"/>
          <w:b/>
          <w:lang w:eastAsia="pl-PL"/>
        </w:rPr>
      </w:pPr>
    </w:p>
    <w:p w14:paraId="7655FA75" w14:textId="77777777"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color w:val="000000"/>
        </w:rPr>
      </w:pPr>
      <w:r w:rsidRPr="00076D31">
        <w:rPr>
          <w:rFonts w:cstheme="minorHAnsi"/>
          <w:color w:val="000000"/>
        </w:rPr>
        <w:t>Wykonawca może złożyć tylko jedną ofertę, a w przypadku postępowania podzielonego na części może złożyć tylko jedną ofertę na każde zadanie.</w:t>
      </w:r>
    </w:p>
    <w:p w14:paraId="5B76425A" w14:textId="77777777"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color w:val="000000"/>
        </w:rPr>
      </w:pPr>
      <w:r w:rsidRPr="00076D31">
        <w:rPr>
          <w:rFonts w:cstheme="minorHAnsi"/>
          <w:color w:val="000000"/>
        </w:rPr>
        <w:t>Oferta powinna być sporządzona w języku polskim. Podmiotowe środki dowodowe lub inne dokumenty, w tym dokumenty potwierdzające umocowanie do reprezentowania, sporządzone w języku obcym przekazuje się wraz z tłumaczeniem na język polski.</w:t>
      </w:r>
    </w:p>
    <w:p w14:paraId="62DC6D9B" w14:textId="77777777"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color w:val="000000"/>
        </w:rPr>
      </w:pPr>
      <w:r w:rsidRPr="00076D31">
        <w:rPr>
          <w:rFonts w:cstheme="minorHAnsi"/>
          <w:color w:val="000000"/>
        </w:rPr>
        <w:t>Każdy dokument składający się na ofertę powinien być czytelny.</w:t>
      </w:r>
    </w:p>
    <w:p w14:paraId="3D65B743" w14:textId="77777777"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color w:val="000000"/>
        </w:rPr>
      </w:pPr>
      <w:r w:rsidRPr="00076D31">
        <w:rPr>
          <w:rFonts w:cstheme="minorHAnsi"/>
          <w:color w:val="000000"/>
        </w:rPr>
        <w:t>Treść oferty musi odpowiadać treści SWZ.</w:t>
      </w:r>
    </w:p>
    <w:p w14:paraId="02346B06" w14:textId="77777777"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color w:val="000000"/>
        </w:rPr>
      </w:pPr>
      <w:r w:rsidRPr="00076D31">
        <w:rPr>
          <w:rFonts w:cstheme="minorHAnsi"/>
          <w:color w:val="000000"/>
        </w:rPr>
        <w:t>Ofertę składa się na Formularzu Ofertowym udostępnionym przez Zamawiającego na Platformie e-Zamówienia.</w:t>
      </w:r>
    </w:p>
    <w:p w14:paraId="2FFA64F3" w14:textId="77777777"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color w:val="000000"/>
        </w:rPr>
      </w:pPr>
      <w:r w:rsidRPr="00076D31">
        <w:rPr>
          <w:rFonts w:cstheme="minorHAnsi"/>
          <w:color w:val="000000"/>
        </w:rPr>
        <w:t>Wraz z ofertą Wykonawca jest zobowiązany złożyć:</w:t>
      </w:r>
    </w:p>
    <w:p w14:paraId="33FF98B8" w14:textId="77777777" w:rsidR="00945246" w:rsidRPr="00076D31" w:rsidRDefault="00945246" w:rsidP="00945246">
      <w:pPr>
        <w:ind w:left="567"/>
        <w:jc w:val="both"/>
        <w:rPr>
          <w:rFonts w:cstheme="minorHAnsi"/>
          <w:b/>
          <w:color w:val="000000"/>
        </w:rPr>
      </w:pPr>
      <w:r w:rsidRPr="00076D31">
        <w:rPr>
          <w:rFonts w:cstheme="minorHAnsi"/>
          <w:color w:val="000000"/>
        </w:rPr>
        <w:t xml:space="preserve">Oświadczenia o których mowa w punkcie 10.1. SWZ oraz dokumenty wskazane w załączniku do SWZ pn. </w:t>
      </w:r>
      <w:r w:rsidRPr="00076D31">
        <w:rPr>
          <w:rFonts w:cstheme="minorHAnsi"/>
          <w:b/>
          <w:color w:val="000000"/>
        </w:rPr>
        <w:t>PODSTAWOWE INFORMACJE DOTYCZĄCE POSTĘPOWANIA</w:t>
      </w:r>
    </w:p>
    <w:p w14:paraId="6F929E89" w14:textId="77777777"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color w:val="000000"/>
        </w:rPr>
      </w:pPr>
      <w:r w:rsidRPr="00076D31">
        <w:rPr>
          <w:rFonts w:cstheme="minorHAnsi"/>
          <w:color w:val="00000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66D8E9D9" w14:textId="77777777"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color w:val="000000"/>
        </w:rPr>
      </w:pPr>
      <w:r w:rsidRPr="00076D31">
        <w:rPr>
          <w:rFonts w:cstheme="minorHAnsi"/>
          <w:color w:val="000000"/>
        </w:rPr>
        <w:t xml:space="preserve">Oferta oraz pozostałe oświadczenia i dokumenty, dla których Zamawiający określił wzory w formie formularzy zamieszczonych w załącznikach do SWZ, powinny być sporządzone zgodnie z tymi wzorami, co do treści oraz opisu kolumn i wierszy. </w:t>
      </w:r>
    </w:p>
    <w:p w14:paraId="2A90223E" w14:textId="77777777"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color w:val="000000"/>
        </w:rPr>
      </w:pPr>
      <w:r w:rsidRPr="00076D31">
        <w:rPr>
          <w:rFonts w:cstheme="minorHAnsi"/>
          <w:color w:val="000000"/>
        </w:rPr>
        <w:t>Oferty</w:t>
      </w:r>
      <w:r w:rsidRPr="00076D31">
        <w:rPr>
          <w:rFonts w:cstheme="minorHAnsi"/>
        </w:rPr>
        <w:t xml:space="preserve">,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 sporządza się w postaci elektronicznej, w formatach danych określonych w przepisach wydanych na podstawie art. 18 ustawy z dnia 17 </w:t>
      </w:r>
      <w:r w:rsidRPr="00076D31">
        <w:rPr>
          <w:rFonts w:cstheme="minorHAnsi"/>
        </w:rPr>
        <w:lastRenderedPageBreak/>
        <w:t xml:space="preserve">lutego 2005 r. o informatyzacji działalności podmiotów realizujących zadania publiczne, z zastrzeżeniem formatów, o których mowa w art. 66 ust. 1 ustawy, z uwzględnieniem rodzaju przekazywanych danych. </w:t>
      </w:r>
    </w:p>
    <w:p w14:paraId="767E7A63" w14:textId="77777777" w:rsidR="00945246" w:rsidRPr="00076D31" w:rsidRDefault="00945246" w:rsidP="00945246">
      <w:pPr>
        <w:ind w:left="567"/>
        <w:jc w:val="both"/>
        <w:rPr>
          <w:rFonts w:cstheme="minorHAnsi"/>
          <w:color w:val="000000"/>
        </w:rPr>
      </w:pPr>
      <w:r w:rsidRPr="00076D31">
        <w:rPr>
          <w:rFonts w:cstheme="minorHAnsi"/>
        </w:rPr>
        <w:t>W szczególności Zam</w:t>
      </w:r>
      <w:r w:rsidRPr="00076D31">
        <w:rPr>
          <w:rFonts w:cstheme="minorHAnsi"/>
          <w:color w:val="000000"/>
        </w:rPr>
        <w:t>awiający dopuszcza następujące formaty przesyłanych danych: .docx, .doc, .pdf, .jpg, .xls, .xml, .XAdES, .PAdES .zip, .7Z.</w:t>
      </w:r>
    </w:p>
    <w:p w14:paraId="6D2A2E4F" w14:textId="77777777"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color w:val="000000"/>
        </w:rPr>
      </w:pPr>
      <w:r w:rsidRPr="00076D31">
        <w:rPr>
          <w:rFonts w:cstheme="minorHAnsi"/>
          <w:color w:val="000000"/>
        </w:rPr>
        <w:t>Ofertę</w:t>
      </w:r>
      <w:r w:rsidRPr="00076D31">
        <w:rPr>
          <w:rFonts w:cstheme="minorHAnsi"/>
        </w:rPr>
        <w:t xml:space="preserve"> składa się pod rygorem nieważności w formie elektronicznej lub w postaci elektronicznej opatrzonej podpisem zaufanym lub podpisem osobistym.</w:t>
      </w:r>
    </w:p>
    <w:p w14:paraId="063F80C4" w14:textId="77777777" w:rsidR="00945246" w:rsidRPr="00076D31" w:rsidRDefault="00945246" w:rsidP="00945246">
      <w:pPr>
        <w:spacing w:before="80"/>
        <w:ind w:left="426"/>
        <w:jc w:val="both"/>
        <w:rPr>
          <w:rFonts w:cstheme="minorHAnsi"/>
        </w:rPr>
      </w:pPr>
      <w:r w:rsidRPr="00076D31">
        <w:rPr>
          <w:rFonts w:cstheme="minorHAnsi"/>
        </w:rPr>
        <w:t xml:space="preserve">Zgodnie z art. 61 ust. 1 ustawy Pzp komunikacja w postępowaniu o udzielenie zamówienia i w konkursie, w tym składanie ofert, wymiana informacji oraz przekazywanie dokumentów lub oświadczeń między zamawiającym a wykonawcą, z uwzględnieniem wyjątków określonych w ustawie, odbywa się przy użyciu środków komunikacji elektronicznej.  </w:t>
      </w:r>
    </w:p>
    <w:p w14:paraId="4D3BA09D" w14:textId="77777777" w:rsidR="00945246" w:rsidRPr="00076D31" w:rsidRDefault="00945246" w:rsidP="00945246">
      <w:pPr>
        <w:spacing w:before="100"/>
        <w:ind w:left="426"/>
        <w:jc w:val="both"/>
        <w:rPr>
          <w:rFonts w:cstheme="minorHAnsi"/>
        </w:rPr>
      </w:pPr>
      <w:r w:rsidRPr="00076D31">
        <w:rPr>
          <w:rFonts w:cstheme="minorHAnsi"/>
        </w:rPr>
        <w:t xml:space="preserve">Kwestie związane ze składaniem podpisu elektronicznego w postępowaniach o udzielenie zamówienia publicznego reguluje art. 63 ustawy Pzp. Zgodnie z ww. przepisem w postępowaniu o udzielenie zamówienia lub konkursie o wartości mniejszej niż progi unijne ofertę, oświadczenie, o którym mowa w art. 125 ust. 1 ustawy Pzp, składa się, pod rygorem nieważności, w formie elektronicznej lub w postaci elektronicznej opatrzonej podpisem zaufanym lub podpisem osobistym. </w:t>
      </w:r>
    </w:p>
    <w:p w14:paraId="038D96D5" w14:textId="77777777" w:rsidR="00945246" w:rsidRPr="00076D31" w:rsidRDefault="00945246" w:rsidP="00945246">
      <w:pPr>
        <w:spacing w:before="100"/>
        <w:ind w:left="426"/>
        <w:jc w:val="both"/>
        <w:rPr>
          <w:rFonts w:cstheme="minorHAnsi"/>
        </w:rPr>
      </w:pPr>
      <w:r w:rsidRPr="00076D31">
        <w:rPr>
          <w:rFonts w:cstheme="minorHAnsi"/>
          <w:u w:val="single"/>
        </w:rPr>
        <w:t>W zakresie procedury składania właściwego podpisu elektronicznego wskazać należy, iż prawidłowym będzie złożenie oferty w ten sposób, że wykonawca przekazuje zamawiającemu plik zawierający ofertę wraz z właściwym podpisem elektronicznym, który został złożony przed zaszyfrowaniem oferty.</w:t>
      </w:r>
      <w:r w:rsidRPr="00076D31">
        <w:rPr>
          <w:rFonts w:cstheme="minorHAnsi"/>
        </w:rPr>
        <w:t xml:space="preserve"> Dopuszczalne jest również, aby wykonawca przekazał zamawiającemu swoją ofertę w tzw. „paczce” dokumentów elektronicznych (tj. w skompresowanym archiwum dokumentów elektronicznych, które najczęściej zapisane jest w formacie ZIP) wraz z właściwym podpisem elektronicznym złożonym pod paczką dokumentów elektronicznych przed jej zaszyfrowaniem. Podpisy elektroniczne bowiem stosuje się zarówno do pojedynczych dokumentów elektronicznych jak i paczek dokumentów elektronicznych. Właściwy podpis elektroniczny złożony pod paczką dokumentów elektronicznych obejmuje łącznie cały zbiór dokumentów w niej zawartych. Złożenie podpisu pod paczką jak i pod każdym dokumentem z osobna daje taki sam efekt tj. dokument elektroniczny jest opatrzony podpisem elektronicznym. Zatem, dokument elektroniczny stanowiący element archiwum podpisanego właściwym podpisem elektronicznym jest podpisany tym podpisem. Podpis elektroniczny bowiem dotyczy danych zawartych w dokumentach elektronicznych, a nie fizycznie samego dokumentu. Zaznaczyć przy tym należy, iż weryfikacja podpisu elektronicznego złożonego pod paczką skompresowanych plików oraz jego powiązania z konkretnym dokumentem elektronicznym, zawartym w paczce, będzie możliwa tylko w przypadku, gdy zamawiający będzie posiadał dostęp do całego podpisanego archiwum.</w:t>
      </w:r>
    </w:p>
    <w:p w14:paraId="69E01D27" w14:textId="77777777" w:rsidR="00945246" w:rsidRPr="00076D31" w:rsidRDefault="00945246" w:rsidP="00945246">
      <w:pPr>
        <w:spacing w:before="80"/>
        <w:ind w:left="426"/>
        <w:jc w:val="both"/>
        <w:rPr>
          <w:rFonts w:cstheme="minorHAnsi"/>
        </w:rPr>
      </w:pPr>
      <w:r w:rsidRPr="00076D31">
        <w:rPr>
          <w:rFonts w:cstheme="minorHAnsi"/>
          <w:b/>
          <w:u w:val="single"/>
        </w:rPr>
        <w:t>Brak opatrzenia oferty właściwym podpisem elektronicznym powoduje jej nieważność.</w:t>
      </w:r>
      <w:r w:rsidRPr="00076D31">
        <w:rPr>
          <w:rFonts w:cstheme="minorHAnsi"/>
        </w:rPr>
        <w:t xml:space="preserve"> Oferta wykonawcy, która została złożona w postępowaniu o udzielenie zamówienia publicznego w postaci elektronicznej jednakże bez opatrzenia właściwym podpisem elektronicznym podlega odrzuceniu na podstawie art. 226 ust. 1 pkt 3 ustawy Pzp z uwagi na niezgodność z art. 63 ustawy Pzp.</w:t>
      </w:r>
    </w:p>
    <w:p w14:paraId="55CB4EB6" w14:textId="77777777" w:rsidR="00945246" w:rsidRPr="00076D31" w:rsidRDefault="00945246" w:rsidP="00945246">
      <w:pPr>
        <w:spacing w:before="80"/>
        <w:ind w:left="426"/>
        <w:jc w:val="both"/>
        <w:rPr>
          <w:rFonts w:cstheme="minorHAnsi"/>
        </w:rPr>
      </w:pPr>
      <w:r w:rsidRPr="00076D31">
        <w:rPr>
          <w:rFonts w:cstheme="minorHAnsi"/>
        </w:rPr>
        <w:t>PODSUMOWANIE:</w:t>
      </w:r>
    </w:p>
    <w:p w14:paraId="73978B62" w14:textId="77777777" w:rsidR="00945246" w:rsidRPr="00076D31" w:rsidRDefault="00945246" w:rsidP="0059693E">
      <w:pPr>
        <w:widowControl w:val="0"/>
        <w:numPr>
          <w:ilvl w:val="0"/>
          <w:numId w:val="42"/>
        </w:numPr>
        <w:autoSpaceDE w:val="0"/>
        <w:autoSpaceDN w:val="0"/>
        <w:adjustRightInd w:val="0"/>
        <w:spacing w:after="0" w:line="240" w:lineRule="auto"/>
        <w:ind w:left="1134"/>
        <w:jc w:val="both"/>
        <w:rPr>
          <w:rFonts w:cstheme="minorHAnsi"/>
        </w:rPr>
      </w:pPr>
      <w:r w:rsidRPr="00076D31">
        <w:rPr>
          <w:rFonts w:cstheme="minorHAnsi"/>
        </w:rPr>
        <w:t xml:space="preserve">Oferta wykonawcy, zgodnie z art. 63 ustawy Pzp, powinna zostać opatrzona właściwym podpisem elektronicznym </w:t>
      </w:r>
      <w:r w:rsidRPr="00076D31">
        <w:rPr>
          <w:rFonts w:cstheme="minorHAnsi"/>
          <w:u w:val="single"/>
        </w:rPr>
        <w:t>przed czynnością jej zaszyfrowania.</w:t>
      </w:r>
      <w:r w:rsidRPr="00076D31">
        <w:rPr>
          <w:rFonts w:cstheme="minorHAnsi"/>
        </w:rPr>
        <w:t xml:space="preserve"> </w:t>
      </w:r>
    </w:p>
    <w:p w14:paraId="17CB24B1" w14:textId="77777777" w:rsidR="00945246" w:rsidRPr="00076D31" w:rsidRDefault="00945246" w:rsidP="0059693E">
      <w:pPr>
        <w:widowControl w:val="0"/>
        <w:numPr>
          <w:ilvl w:val="0"/>
          <w:numId w:val="42"/>
        </w:numPr>
        <w:autoSpaceDE w:val="0"/>
        <w:autoSpaceDN w:val="0"/>
        <w:adjustRightInd w:val="0"/>
        <w:spacing w:after="0" w:line="240" w:lineRule="auto"/>
        <w:ind w:left="1134"/>
        <w:jc w:val="both"/>
        <w:rPr>
          <w:rFonts w:cstheme="minorHAnsi"/>
        </w:rPr>
      </w:pPr>
      <w:r w:rsidRPr="00076D31">
        <w:rPr>
          <w:rFonts w:cstheme="minorHAnsi"/>
        </w:rPr>
        <w:t xml:space="preserve">Podpis elektroniczny może zostać złożony bezpośrednio na pliku z ofertą lub też pod </w:t>
      </w:r>
      <w:r w:rsidRPr="00076D31">
        <w:rPr>
          <w:rFonts w:cstheme="minorHAnsi"/>
        </w:rPr>
        <w:lastRenderedPageBreak/>
        <w:t xml:space="preserve">paczką dokumentów elektronicznych zawierających ofertę wykonawcy. W przypadku bowiem gdy oferta została zamieszczona w paczce skompresowanych plików uznać winno się, iż podpis elektroniczny wykonawcy złożony pod tą paczką obejmuje łącznie cały zbiór dokumentów elektronicznych w niej zawartych, w tym również ofertę. </w:t>
      </w:r>
    </w:p>
    <w:p w14:paraId="674B57F7" w14:textId="77777777" w:rsidR="00945246" w:rsidRPr="00076D31" w:rsidRDefault="00945246" w:rsidP="0059693E">
      <w:pPr>
        <w:widowControl w:val="0"/>
        <w:numPr>
          <w:ilvl w:val="0"/>
          <w:numId w:val="42"/>
        </w:numPr>
        <w:autoSpaceDE w:val="0"/>
        <w:autoSpaceDN w:val="0"/>
        <w:adjustRightInd w:val="0"/>
        <w:spacing w:after="0" w:line="240" w:lineRule="auto"/>
        <w:ind w:left="1134"/>
        <w:jc w:val="both"/>
        <w:rPr>
          <w:rFonts w:cstheme="minorHAnsi"/>
        </w:rPr>
      </w:pPr>
      <w:r w:rsidRPr="00076D31">
        <w:rPr>
          <w:rFonts w:cstheme="minorHAnsi"/>
        </w:rPr>
        <w:t>Oferta, która została złożona bez opatrzenia właściwym podpisem elektronicznym podlega odrzuceniu na podstawie art. 226 ust. 1 pkt 3 ustawy Pzp z uwagi na niezgodność z art. 63 ustawy Pzp.</w:t>
      </w:r>
    </w:p>
    <w:p w14:paraId="507A8B60" w14:textId="77777777"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color w:val="000000"/>
        </w:rPr>
      </w:pPr>
      <w:r w:rsidRPr="00076D31">
        <w:rPr>
          <w:rFonts w:cstheme="minorHAnsi"/>
        </w:rPr>
        <w:t xml:space="preserve">Opis sposobu </w:t>
      </w:r>
      <w:r w:rsidRPr="00076D31">
        <w:rPr>
          <w:rFonts w:cstheme="minorHAnsi"/>
          <w:color w:val="000000"/>
        </w:rPr>
        <w:t>przygotowania</w:t>
      </w:r>
      <w:r w:rsidRPr="00076D31">
        <w:rPr>
          <w:rFonts w:cstheme="minorHAnsi"/>
        </w:rPr>
        <w:t xml:space="preserve"> i składania oferty </w:t>
      </w:r>
    </w:p>
    <w:p w14:paraId="0841CA41" w14:textId="77777777" w:rsidR="00945246" w:rsidRPr="00076D31" w:rsidRDefault="00945246" w:rsidP="0059693E">
      <w:pPr>
        <w:widowControl w:val="0"/>
        <w:numPr>
          <w:ilvl w:val="0"/>
          <w:numId w:val="44"/>
        </w:numPr>
        <w:autoSpaceDE w:val="0"/>
        <w:autoSpaceDN w:val="0"/>
        <w:adjustRightInd w:val="0"/>
        <w:spacing w:before="60" w:after="0" w:line="240" w:lineRule="auto"/>
        <w:jc w:val="both"/>
        <w:rPr>
          <w:rFonts w:cstheme="minorHAnsi"/>
        </w:rPr>
      </w:pPr>
      <w:r w:rsidRPr="00076D31">
        <w:rPr>
          <w:rFonts w:cstheme="minorHAnsi"/>
        </w:rPr>
        <w:t xml:space="preserve">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5EF8D410" w14:textId="77777777" w:rsidR="00945246" w:rsidRPr="00076D31" w:rsidRDefault="00945246" w:rsidP="0059693E">
      <w:pPr>
        <w:widowControl w:val="0"/>
        <w:numPr>
          <w:ilvl w:val="0"/>
          <w:numId w:val="44"/>
        </w:numPr>
        <w:autoSpaceDE w:val="0"/>
        <w:autoSpaceDN w:val="0"/>
        <w:adjustRightInd w:val="0"/>
        <w:spacing w:before="60" w:after="0" w:line="240" w:lineRule="auto"/>
        <w:jc w:val="both"/>
        <w:rPr>
          <w:rFonts w:cstheme="minorHAnsi"/>
        </w:rPr>
      </w:pPr>
      <w:r w:rsidRPr="00076D31">
        <w:rPr>
          <w:rFonts w:cstheme="minorHAnsi"/>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(Wykaz poszczególnych dokumentów i oświadczeń składanych wraz z ofertą, ich forma, sposób sporządzania i przekazywania zostały określone przez Zamawiającego w SWZ) </w:t>
      </w:r>
    </w:p>
    <w:p w14:paraId="0AEC495A" w14:textId="77777777" w:rsidR="00945246" w:rsidRPr="00076D31" w:rsidRDefault="00945246" w:rsidP="00945246">
      <w:pPr>
        <w:widowControl w:val="0"/>
        <w:autoSpaceDE w:val="0"/>
        <w:autoSpaceDN w:val="0"/>
        <w:adjustRightInd w:val="0"/>
        <w:spacing w:before="60" w:after="0" w:line="240" w:lineRule="auto"/>
        <w:ind w:left="720"/>
        <w:jc w:val="both"/>
        <w:rPr>
          <w:rFonts w:cstheme="minorHAnsi"/>
        </w:rPr>
      </w:pPr>
      <w:r w:rsidRPr="00076D31">
        <w:rPr>
          <w:rFonts w:cstheme="minorHAnsi"/>
          <w:color w:val="000000"/>
        </w:rPr>
        <w:t>Jeśli oferta zawiera informacje stanowiące tajemnicę przedsiębiorstwa w rozumieniu ustawy z dnia 16 kwietnia 1993 r. o zwalczaniu nieuczciwej konkurencji, Wykonawca powinien nie później niż w terminie składania ofert, zastrzec, że nie mogą one być udostępnione oraz wykazać, iż zastrzeżone informacje stanowią tajemnicę przedsiębiorstwa.</w:t>
      </w:r>
    </w:p>
    <w:p w14:paraId="25C6A583" w14:textId="77777777" w:rsidR="00945246" w:rsidRPr="00076D31" w:rsidRDefault="00945246" w:rsidP="0059693E">
      <w:pPr>
        <w:widowControl w:val="0"/>
        <w:numPr>
          <w:ilvl w:val="0"/>
          <w:numId w:val="44"/>
        </w:numPr>
        <w:autoSpaceDE w:val="0"/>
        <w:autoSpaceDN w:val="0"/>
        <w:adjustRightInd w:val="0"/>
        <w:spacing w:before="60" w:after="0" w:line="240" w:lineRule="auto"/>
        <w:jc w:val="both"/>
        <w:rPr>
          <w:rFonts w:cstheme="minorHAnsi"/>
        </w:rPr>
      </w:pPr>
      <w:r w:rsidRPr="00076D31">
        <w:rPr>
          <w:rFonts w:cstheme="minorHAnsi"/>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0C865AF" w14:textId="77777777" w:rsidR="00945246" w:rsidRPr="00076D31" w:rsidRDefault="00945246" w:rsidP="0059693E">
      <w:pPr>
        <w:widowControl w:val="0"/>
        <w:numPr>
          <w:ilvl w:val="0"/>
          <w:numId w:val="44"/>
        </w:numPr>
        <w:autoSpaceDE w:val="0"/>
        <w:autoSpaceDN w:val="0"/>
        <w:adjustRightInd w:val="0"/>
        <w:spacing w:before="60" w:after="0" w:line="240" w:lineRule="auto"/>
        <w:jc w:val="both"/>
        <w:rPr>
          <w:rFonts w:cstheme="minorHAnsi"/>
        </w:rPr>
      </w:pPr>
      <w:r w:rsidRPr="00076D31">
        <w:rPr>
          <w:rFonts w:cstheme="minorHAnsi"/>
          <w:b/>
          <w:bCs/>
        </w:rPr>
        <w:t>Formularz ofertowy</w:t>
      </w:r>
      <w:r w:rsidRPr="00076D31">
        <w:rPr>
          <w:rFonts w:cstheme="minorHAnsi"/>
        </w:rPr>
        <w:t xml:space="preserve"> Dokumenty podpisuje się kwalifikowanym podpisem elektronicznym, podpisem zaufanym lub podpisem osobistym.</w:t>
      </w:r>
    </w:p>
    <w:p w14:paraId="32F1D546" w14:textId="77777777" w:rsidR="00945246" w:rsidRPr="00076D31" w:rsidRDefault="00945246" w:rsidP="00945246">
      <w:pPr>
        <w:spacing w:before="60"/>
        <w:ind w:left="851"/>
        <w:jc w:val="both"/>
        <w:rPr>
          <w:rFonts w:cstheme="minorHAnsi"/>
        </w:rPr>
      </w:pPr>
      <w:r w:rsidRPr="00076D31">
        <w:rPr>
          <w:rFonts w:cstheme="minorHAnsi"/>
          <w:u w:val="single"/>
        </w:rPr>
        <w:t>Rekomendowanym wariantem podpisu jest typ wewnętrzny</w:t>
      </w:r>
      <w:r w:rsidRPr="00076D31">
        <w:rPr>
          <w:rFonts w:cstheme="minorHAnsi"/>
        </w:rPr>
        <w:t xml:space="preserve">.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28FAB16" w14:textId="77777777" w:rsidR="00945246" w:rsidRPr="00076D31" w:rsidRDefault="00945246" w:rsidP="00945246">
      <w:pPr>
        <w:ind w:left="851"/>
        <w:jc w:val="both"/>
        <w:rPr>
          <w:rFonts w:cstheme="minorHAnsi"/>
          <w:color w:val="000000"/>
        </w:rPr>
      </w:pPr>
      <w:r w:rsidRPr="00076D31">
        <w:rPr>
          <w:rFonts w:cstheme="minorHAnsi"/>
          <w:b/>
          <w:bCs/>
        </w:rPr>
        <w:t>Dokumenty</w:t>
      </w:r>
      <w:r w:rsidRPr="00076D31">
        <w:rPr>
          <w:rFonts w:cstheme="minorHAnsi"/>
        </w:rPr>
        <w:t xml:space="preserve">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5CA31780" w14:textId="77777777" w:rsidR="00945246" w:rsidRPr="00076D31" w:rsidRDefault="00945246" w:rsidP="00945246">
      <w:pPr>
        <w:spacing w:before="60"/>
        <w:ind w:left="851"/>
        <w:jc w:val="both"/>
        <w:rPr>
          <w:rFonts w:cstheme="minorHAnsi"/>
        </w:rPr>
      </w:pPr>
      <w:r w:rsidRPr="00076D31">
        <w:rPr>
          <w:rFonts w:cstheme="minorHAnsi"/>
        </w:rPr>
        <w:t xml:space="preserve">W przypadku przekazywania dokumentu elektronicznego w formacie poddającym dane kompresji, opatrzenie pliku zawierającego skompresowane dokumenty kwalifikowanym podpisem elektronicznym, podpisem zaufanym lub podpisem osobistym, jest równoznaczne </w:t>
      </w:r>
      <w:r w:rsidRPr="00076D31">
        <w:rPr>
          <w:rFonts w:cstheme="minorHAnsi"/>
        </w:rPr>
        <w:lastRenderedPageBreak/>
        <w:t xml:space="preserve">z opatrzeniem wszystkich dokumentów zawartych w tym pliku odpowiednio kwalifikowanym podpisem elektronicznym, podpisem zaufanym lub podpisem osobistym . </w:t>
      </w:r>
    </w:p>
    <w:p w14:paraId="77C95F4B" w14:textId="77777777" w:rsidR="00945246" w:rsidRPr="00076D31" w:rsidRDefault="00945246" w:rsidP="0059693E">
      <w:pPr>
        <w:widowControl w:val="0"/>
        <w:numPr>
          <w:ilvl w:val="0"/>
          <w:numId w:val="44"/>
        </w:numPr>
        <w:autoSpaceDE w:val="0"/>
        <w:autoSpaceDN w:val="0"/>
        <w:adjustRightInd w:val="0"/>
        <w:spacing w:before="60" w:after="0" w:line="240" w:lineRule="auto"/>
        <w:jc w:val="both"/>
        <w:rPr>
          <w:rFonts w:cstheme="minorHAnsi"/>
        </w:rPr>
      </w:pPr>
      <w:r w:rsidRPr="00076D31">
        <w:rPr>
          <w:rFonts w:cstheme="minorHAnsi"/>
          <w:bCs/>
        </w:rPr>
        <w:t>System</w:t>
      </w:r>
      <w:r w:rsidRPr="00076D31">
        <w:rPr>
          <w:rFonts w:cstheme="minorHAnsi"/>
        </w:rPr>
        <w:t xml:space="preserve">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359B045" w14:textId="77777777" w:rsidR="00945246" w:rsidRPr="00076D31" w:rsidRDefault="00945246" w:rsidP="0059693E">
      <w:pPr>
        <w:widowControl w:val="0"/>
        <w:numPr>
          <w:ilvl w:val="0"/>
          <w:numId w:val="44"/>
        </w:numPr>
        <w:autoSpaceDE w:val="0"/>
        <w:autoSpaceDN w:val="0"/>
        <w:adjustRightInd w:val="0"/>
        <w:spacing w:before="60" w:after="0" w:line="240" w:lineRule="auto"/>
        <w:jc w:val="both"/>
        <w:rPr>
          <w:rFonts w:cstheme="minorHAnsi"/>
        </w:rPr>
      </w:pPr>
      <w:r w:rsidRPr="00076D31">
        <w:rPr>
          <w:rFonts w:cstheme="minorHAnsi"/>
          <w:color w:val="000000"/>
        </w:rPr>
        <w:t xml:space="preserve">Zgodnie z art.  219 ust. 1Pzp </w:t>
      </w:r>
      <w:r w:rsidRPr="00076D31">
        <w:rPr>
          <w:rFonts w:cstheme="minorHAnsi"/>
        </w:rPr>
        <w:t xml:space="preserve">Oferta może być złożona tylko do upływu terminu składania ofert. </w:t>
      </w:r>
    </w:p>
    <w:p w14:paraId="22CBE976" w14:textId="77777777" w:rsidR="00945246" w:rsidRPr="00076D31" w:rsidRDefault="00945246" w:rsidP="0059693E">
      <w:pPr>
        <w:widowControl w:val="0"/>
        <w:numPr>
          <w:ilvl w:val="0"/>
          <w:numId w:val="44"/>
        </w:numPr>
        <w:autoSpaceDE w:val="0"/>
        <w:autoSpaceDN w:val="0"/>
        <w:adjustRightInd w:val="0"/>
        <w:spacing w:before="60" w:after="0" w:line="240" w:lineRule="auto"/>
        <w:jc w:val="both"/>
        <w:rPr>
          <w:rFonts w:cstheme="minorHAnsi"/>
        </w:rPr>
      </w:pPr>
      <w:r w:rsidRPr="00076D31">
        <w:rPr>
          <w:rFonts w:cstheme="minorHAnsi"/>
          <w:color w:val="000000"/>
        </w:rPr>
        <w:t xml:space="preserve">Zgodnie z art.  219 ust. 2  Pzp </w:t>
      </w:r>
      <w:r w:rsidRPr="00076D31">
        <w:rPr>
          <w:rFonts w:cstheme="minorHAnsi"/>
        </w:rPr>
        <w:t>Wykonawca może przed upływem terminu składania ofert wycofać ofertę.</w:t>
      </w:r>
    </w:p>
    <w:p w14:paraId="03C815A9" w14:textId="77777777" w:rsidR="00945246" w:rsidRPr="00076D31" w:rsidRDefault="00945246" w:rsidP="00945246">
      <w:pPr>
        <w:spacing w:before="40"/>
        <w:ind w:left="992"/>
        <w:jc w:val="both"/>
        <w:rPr>
          <w:rFonts w:cstheme="minorHAnsi"/>
        </w:rPr>
      </w:pPr>
      <w:r w:rsidRPr="00076D31">
        <w:rPr>
          <w:rFonts w:cstheme="minorHAnsi"/>
        </w:rPr>
        <w:t>Wykonawca wycofuje ofertę w zakładce „Oferty/wnioski” używając przycisku „Wycofaj ofertę”.</w:t>
      </w:r>
    </w:p>
    <w:p w14:paraId="2DF393F1" w14:textId="77777777" w:rsidR="00945246" w:rsidRPr="00076D31" w:rsidRDefault="00945246" w:rsidP="0059693E">
      <w:pPr>
        <w:widowControl w:val="0"/>
        <w:numPr>
          <w:ilvl w:val="0"/>
          <w:numId w:val="44"/>
        </w:numPr>
        <w:autoSpaceDE w:val="0"/>
        <w:autoSpaceDN w:val="0"/>
        <w:adjustRightInd w:val="0"/>
        <w:spacing w:before="60" w:after="0" w:line="240" w:lineRule="auto"/>
        <w:jc w:val="both"/>
        <w:rPr>
          <w:rFonts w:cstheme="minorHAnsi"/>
        </w:rPr>
      </w:pPr>
      <w:r w:rsidRPr="00076D31">
        <w:rPr>
          <w:rFonts w:cstheme="minorHAnsi"/>
          <w:color w:val="000000"/>
        </w:rPr>
        <w:t>Maksymalny</w:t>
      </w:r>
      <w:r w:rsidRPr="00076D31">
        <w:rPr>
          <w:rFonts w:cstheme="minorHAnsi"/>
        </w:rPr>
        <w:t xml:space="preserve"> łączny rozmiar plików stanowiących ofertę lub składanych wraz z ofertą to 250 MB.</w:t>
      </w:r>
    </w:p>
    <w:p w14:paraId="747F4A15" w14:textId="77777777"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color w:val="000000"/>
        </w:rPr>
      </w:pPr>
      <w:r w:rsidRPr="00076D31">
        <w:rPr>
          <w:rFonts w:cstheme="minorHAnsi"/>
          <w:color w:val="000000"/>
        </w:rPr>
        <w:t>Wszystkie koszty związane z uczestnictwem w postępowaniu, w szczególności z przygotowaniem i złożeniem oferty ponosi Wykonawca składający ofertę. Zamawiający nie przewiduje zwrotu kosztów udziału w postępowaniu.</w:t>
      </w:r>
    </w:p>
    <w:p w14:paraId="5249F70C" w14:textId="77777777" w:rsidR="00945246" w:rsidRPr="00076D31" w:rsidRDefault="00945246" w:rsidP="0059693E">
      <w:pPr>
        <w:pStyle w:val="Akapitzlist"/>
        <w:widowControl w:val="0"/>
        <w:numPr>
          <w:ilvl w:val="0"/>
          <w:numId w:val="43"/>
        </w:numPr>
        <w:autoSpaceDE w:val="0"/>
        <w:autoSpaceDN w:val="0"/>
        <w:adjustRightInd w:val="0"/>
        <w:spacing w:after="0" w:line="240" w:lineRule="auto"/>
        <w:ind w:left="426"/>
        <w:jc w:val="both"/>
        <w:rPr>
          <w:rFonts w:cstheme="minorHAnsi"/>
          <w:b/>
          <w:bCs/>
        </w:rPr>
      </w:pPr>
      <w:r w:rsidRPr="00076D31">
        <w:rPr>
          <w:rFonts w:cstheme="minorHAnsi"/>
          <w:b/>
          <w:bCs/>
        </w:rPr>
        <w:t>Do oferty należy dołączyć:</w:t>
      </w:r>
    </w:p>
    <w:p w14:paraId="7A976517" w14:textId="77777777" w:rsidR="00945246" w:rsidRPr="00076D31" w:rsidRDefault="00945246" w:rsidP="00945246">
      <w:pPr>
        <w:pStyle w:val="Akapitzlist"/>
        <w:numPr>
          <w:ilvl w:val="1"/>
          <w:numId w:val="6"/>
        </w:numPr>
        <w:autoSpaceDE w:val="0"/>
        <w:autoSpaceDN w:val="0"/>
        <w:adjustRightInd w:val="0"/>
        <w:spacing w:after="0" w:line="276" w:lineRule="auto"/>
        <w:ind w:left="1134" w:hanging="425"/>
        <w:jc w:val="both"/>
        <w:rPr>
          <w:rFonts w:cstheme="minorHAnsi"/>
        </w:rPr>
      </w:pPr>
      <w:r w:rsidRPr="00076D31">
        <w:rPr>
          <w:rFonts w:cstheme="minorHAnsi"/>
        </w:rPr>
        <w:t>Pełnomocnictwo upoważniające do złożenia oferty, o ile ofertę składa pełnomocnik;</w:t>
      </w:r>
    </w:p>
    <w:p w14:paraId="1D0E2C7A" w14:textId="77777777" w:rsidR="00945246" w:rsidRPr="00076D31" w:rsidRDefault="00945246" w:rsidP="00945246">
      <w:pPr>
        <w:pStyle w:val="Akapitzlist"/>
        <w:numPr>
          <w:ilvl w:val="1"/>
          <w:numId w:val="6"/>
        </w:numPr>
        <w:autoSpaceDE w:val="0"/>
        <w:autoSpaceDN w:val="0"/>
        <w:adjustRightInd w:val="0"/>
        <w:spacing w:after="0" w:line="276" w:lineRule="auto"/>
        <w:ind w:left="1134" w:hanging="425"/>
        <w:jc w:val="both"/>
        <w:rPr>
          <w:rFonts w:cstheme="minorHAnsi"/>
        </w:rPr>
      </w:pPr>
      <w:r w:rsidRPr="00076D31">
        <w:rPr>
          <w:rFonts w:cstheme="minorHAnsi"/>
        </w:rPr>
        <w:t>Pełnomocnictwo dla pełnomocnika do reprezentowania w postępowaniu Wykonawców wspólnie ubiegających się o udzielenie zamówienia - dotyczy ofert składanych przez Wykonawców wspólnie ubiegających się o udzielenie zamówienia;</w:t>
      </w:r>
    </w:p>
    <w:p w14:paraId="43CD0762" w14:textId="77777777" w:rsidR="00945246" w:rsidRPr="00076D31" w:rsidRDefault="00945246" w:rsidP="00945246">
      <w:pPr>
        <w:pStyle w:val="Akapitzlist"/>
        <w:numPr>
          <w:ilvl w:val="1"/>
          <w:numId w:val="6"/>
        </w:numPr>
        <w:autoSpaceDE w:val="0"/>
        <w:autoSpaceDN w:val="0"/>
        <w:adjustRightInd w:val="0"/>
        <w:spacing w:after="0" w:line="276" w:lineRule="auto"/>
        <w:ind w:left="1134" w:hanging="425"/>
        <w:jc w:val="both"/>
        <w:rPr>
          <w:rFonts w:cstheme="minorHAnsi"/>
        </w:rPr>
      </w:pPr>
      <w:r w:rsidRPr="00076D31">
        <w:rPr>
          <w:rFonts w:cstheme="minorHAnsi"/>
          <w:b/>
        </w:rPr>
        <w:t>Oświadczenie Wykonawcy o niepodleganiu wykluczeniu z postępowania</w:t>
      </w:r>
      <w:r w:rsidRPr="00076D31">
        <w:rPr>
          <w:rFonts w:cstheme="minorHAnsi"/>
        </w:rPr>
        <w:t xml:space="preserve"> – zał. Nr 1a do Rozdział I SWZ. W przypadku udostępnienia zasobów – oświadczenie podmiotu udostępniającego zasoby  stanowi załącznik nr 1b Rozdział I SWZ. W przypadku wspólnego ubiegania się o zamówienie przez Wykonawców, oświadczenie o niepodleganiu wykluczeniu składa każdy z Wykonawców.;</w:t>
      </w:r>
    </w:p>
    <w:p w14:paraId="2BA103E2" w14:textId="77777777" w:rsidR="00945246" w:rsidRPr="00076D31" w:rsidRDefault="00945246" w:rsidP="00945246">
      <w:pPr>
        <w:pStyle w:val="Akapitzlist"/>
        <w:numPr>
          <w:ilvl w:val="1"/>
          <w:numId w:val="6"/>
        </w:numPr>
        <w:autoSpaceDE w:val="0"/>
        <w:autoSpaceDN w:val="0"/>
        <w:adjustRightInd w:val="0"/>
        <w:spacing w:after="0" w:line="276" w:lineRule="auto"/>
        <w:ind w:left="1134" w:hanging="425"/>
        <w:jc w:val="both"/>
        <w:rPr>
          <w:rFonts w:cstheme="minorHAnsi"/>
        </w:rPr>
      </w:pPr>
      <w:r w:rsidRPr="00076D31">
        <w:rPr>
          <w:rFonts w:cstheme="minorHAnsi"/>
          <w:b/>
        </w:rPr>
        <w:t>Oświadczenie Wykonawcy o spełnieniu warunków udziału w postępowaniu</w:t>
      </w:r>
      <w:r w:rsidRPr="00076D31">
        <w:rPr>
          <w:rFonts w:cstheme="minorHAnsi"/>
        </w:rPr>
        <w:t xml:space="preserve"> – zał. Nr 1a do Rozdział I SWZ. W przypadku udostępnienia zasobów – oświadczenie podmiotu udostępniającego zasoby  stanowi załącznik nr 1b Rozdział I SWZ. </w:t>
      </w:r>
    </w:p>
    <w:p w14:paraId="44290906" w14:textId="616F3BD5" w:rsidR="00936E88" w:rsidRPr="00076D31" w:rsidRDefault="00936E88" w:rsidP="00936E88">
      <w:pPr>
        <w:pStyle w:val="Akapitzlist"/>
        <w:autoSpaceDE w:val="0"/>
        <w:autoSpaceDN w:val="0"/>
        <w:adjustRightInd w:val="0"/>
        <w:spacing w:after="0" w:line="276" w:lineRule="auto"/>
        <w:ind w:left="1134"/>
        <w:jc w:val="both"/>
        <w:rPr>
          <w:rFonts w:cstheme="minorHAnsi"/>
        </w:rPr>
      </w:pPr>
    </w:p>
    <w:p w14:paraId="5B1EC14D" w14:textId="77777777" w:rsidR="00945246" w:rsidRPr="00076D31" w:rsidRDefault="00945246" w:rsidP="00945246">
      <w:pPr>
        <w:pStyle w:val="Akapitzlist"/>
        <w:numPr>
          <w:ilvl w:val="0"/>
          <w:numId w:val="6"/>
        </w:numPr>
        <w:autoSpaceDE w:val="0"/>
        <w:autoSpaceDN w:val="0"/>
        <w:adjustRightInd w:val="0"/>
        <w:spacing w:after="0" w:line="276" w:lineRule="auto"/>
        <w:ind w:left="426" w:hanging="426"/>
        <w:jc w:val="both"/>
        <w:rPr>
          <w:rFonts w:eastAsia="Calibri" w:cstheme="minorHAnsi"/>
        </w:rPr>
      </w:pPr>
      <w:r w:rsidRPr="00076D31">
        <w:rPr>
          <w:rFonts w:eastAsia="Calibri" w:cstheme="minorHAnsi"/>
        </w:rPr>
        <w:t xml:space="preserve">Wykonawcy </w:t>
      </w:r>
      <w:r w:rsidRPr="00076D31">
        <w:rPr>
          <w:rFonts w:cstheme="minorHAnsi"/>
        </w:rPr>
        <w:t>mogą</w:t>
      </w:r>
      <w:r w:rsidRPr="00076D31">
        <w:rPr>
          <w:rFonts w:eastAsia="Calibri" w:cstheme="minorHAnsi"/>
        </w:rPr>
        <w:t xml:space="preserve"> wspólnie ubiegać się o udzielenie zamówienia:</w:t>
      </w:r>
    </w:p>
    <w:p w14:paraId="45EA9CC3" w14:textId="77777777" w:rsidR="00945246" w:rsidRPr="00076D31" w:rsidRDefault="00945246" w:rsidP="0059693E">
      <w:pPr>
        <w:pStyle w:val="Akapitzlist"/>
        <w:numPr>
          <w:ilvl w:val="0"/>
          <w:numId w:val="21"/>
        </w:numPr>
        <w:spacing w:after="0" w:line="276" w:lineRule="auto"/>
        <w:ind w:left="709"/>
        <w:jc w:val="both"/>
        <w:rPr>
          <w:rFonts w:eastAsia="Times New Roman" w:cstheme="minorHAnsi"/>
          <w:lang w:eastAsia="pl-PL"/>
        </w:rPr>
      </w:pPr>
      <w:r w:rsidRPr="00076D31">
        <w:rPr>
          <w:rFonts w:eastAsia="Times New Roman" w:cstheme="minorHAnsi"/>
          <w:lang w:eastAsia="pl-PL"/>
        </w:rPr>
        <w:t xml:space="preserve">W przypadku, o którym mowa w pkt 7, wykonawcy ustanawiają pełnomocnika do reprezentowania ich w postępowaniu o udzielenie zamówienia albo do reprezentowania </w:t>
      </w:r>
      <w:r w:rsidRPr="00076D31">
        <w:rPr>
          <w:rFonts w:eastAsia="Times New Roman" w:cstheme="minorHAnsi"/>
          <w:lang w:eastAsia="pl-PL"/>
        </w:rPr>
        <w:br/>
        <w:t>w postępowaniu i zawarcia umowy w sprawie zamówienia publicznego.</w:t>
      </w:r>
    </w:p>
    <w:p w14:paraId="548CACFF" w14:textId="77777777" w:rsidR="00945246" w:rsidRPr="00076D31" w:rsidRDefault="00945246" w:rsidP="0059693E">
      <w:pPr>
        <w:pStyle w:val="Akapitzlist"/>
        <w:numPr>
          <w:ilvl w:val="0"/>
          <w:numId w:val="21"/>
        </w:numPr>
        <w:spacing w:after="0" w:line="276" w:lineRule="auto"/>
        <w:ind w:left="709"/>
        <w:jc w:val="both"/>
        <w:rPr>
          <w:rFonts w:eastAsia="Times New Roman" w:cstheme="minorHAnsi"/>
          <w:lang w:eastAsia="pl-PL"/>
        </w:rPr>
      </w:pPr>
      <w:r w:rsidRPr="00076D31">
        <w:rPr>
          <w:rFonts w:eastAsia="Times New Roman" w:cstheme="minorHAnsi"/>
          <w:lang w:eastAsia="pl-PL"/>
        </w:rPr>
        <w:t xml:space="preserve">Zamawiający nie może wymagać od wykonawców wspólnie ubiegających się o udzielenie zamówienia posiadania określonej formy prawnej w celu złożenia oferty lub wniosku </w:t>
      </w:r>
      <w:r w:rsidRPr="00076D31">
        <w:rPr>
          <w:rFonts w:eastAsia="Times New Roman" w:cstheme="minorHAnsi"/>
          <w:lang w:eastAsia="pl-PL"/>
        </w:rPr>
        <w:br/>
        <w:t>o dopuszczenie do udziału w postępowaniu.</w:t>
      </w:r>
    </w:p>
    <w:p w14:paraId="33D58968" w14:textId="77777777" w:rsidR="00945246" w:rsidRPr="00076D31" w:rsidRDefault="00945246" w:rsidP="0059693E">
      <w:pPr>
        <w:pStyle w:val="Akapitzlist"/>
        <w:numPr>
          <w:ilvl w:val="0"/>
          <w:numId w:val="21"/>
        </w:numPr>
        <w:spacing w:after="0" w:line="276" w:lineRule="auto"/>
        <w:ind w:left="709"/>
        <w:jc w:val="both"/>
        <w:rPr>
          <w:rFonts w:eastAsia="Times New Roman" w:cstheme="minorHAnsi"/>
          <w:lang w:eastAsia="pl-PL"/>
        </w:rPr>
      </w:pPr>
      <w:r w:rsidRPr="00076D31">
        <w:rPr>
          <w:rFonts w:eastAsia="Times New Roman" w:cstheme="minorHAnsi"/>
          <w:lang w:eastAsia="pl-PL"/>
        </w:rPr>
        <w:t>Przepisy dotyczące wykonawcy stosuje się odpowiednio do wykonawców wspólnie ubiegających się o udzielenie zamówienia.</w:t>
      </w:r>
    </w:p>
    <w:p w14:paraId="22051B4C" w14:textId="77777777" w:rsidR="00945246" w:rsidRPr="00076D31" w:rsidRDefault="00945246" w:rsidP="00CF6218">
      <w:pPr>
        <w:shd w:val="clear" w:color="auto" w:fill="FFFFFF"/>
        <w:spacing w:after="0" w:line="276" w:lineRule="auto"/>
        <w:ind w:left="567" w:hanging="567"/>
        <w:jc w:val="both"/>
        <w:rPr>
          <w:rFonts w:eastAsia="Times New Roman" w:cstheme="minorHAnsi"/>
          <w:b/>
          <w:lang w:eastAsia="pl-PL"/>
        </w:rPr>
      </w:pPr>
    </w:p>
    <w:p w14:paraId="38F4F525"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13" w:name="_Toc83191579"/>
      <w:r w:rsidRPr="00076D31">
        <w:rPr>
          <w:rFonts w:asciiTheme="minorHAnsi" w:eastAsia="Times New Roman" w:hAnsiTheme="minorHAnsi" w:cstheme="minorHAnsi"/>
          <w:b/>
          <w:color w:val="auto"/>
          <w:sz w:val="22"/>
          <w:szCs w:val="22"/>
          <w:lang w:eastAsia="pl-PL"/>
        </w:rPr>
        <w:t>Sposób oraz termin składania ofert</w:t>
      </w:r>
      <w:bookmarkEnd w:id="13"/>
    </w:p>
    <w:p w14:paraId="286D71AC" w14:textId="77777777" w:rsidR="00CB79E9" w:rsidRPr="00076D31" w:rsidRDefault="00CB79E9" w:rsidP="00214C7F">
      <w:pPr>
        <w:pStyle w:val="redniasiatka21"/>
        <w:numPr>
          <w:ilvl w:val="0"/>
          <w:numId w:val="8"/>
        </w:numPr>
        <w:spacing w:line="276" w:lineRule="auto"/>
        <w:jc w:val="both"/>
        <w:rPr>
          <w:rFonts w:asciiTheme="minorHAnsi" w:hAnsiTheme="minorHAnsi" w:cstheme="minorHAnsi"/>
        </w:rPr>
      </w:pPr>
      <w:bookmarkStart w:id="14" w:name="_Hlk532031451"/>
      <w:r w:rsidRPr="00076D31">
        <w:rPr>
          <w:rFonts w:asciiTheme="minorHAnsi" w:hAnsiTheme="minorHAnsi" w:cstheme="minorHAnsi"/>
        </w:rPr>
        <w:t>Ofertę należy złożyć w postaci elektronicznej podpisanej kwalifikowanym podpisem elektronicznym</w:t>
      </w:r>
      <w:r w:rsidR="00164AE7" w:rsidRPr="00076D31">
        <w:rPr>
          <w:rFonts w:asciiTheme="minorHAnsi" w:hAnsiTheme="minorHAnsi" w:cstheme="minorHAnsi"/>
        </w:rPr>
        <w:t>, podpisem zaufanym lub podpisem osobistym</w:t>
      </w:r>
      <w:r w:rsidRPr="00076D31">
        <w:rPr>
          <w:rFonts w:asciiTheme="minorHAnsi" w:hAnsiTheme="minorHAnsi" w:cstheme="minorHAnsi"/>
        </w:rPr>
        <w:t xml:space="preserve"> </w:t>
      </w:r>
      <w:bookmarkStart w:id="15" w:name="_Hlk45774098"/>
      <w:r w:rsidRPr="00076D31">
        <w:rPr>
          <w:rFonts w:asciiTheme="minorHAnsi" w:hAnsiTheme="minorHAnsi" w:cstheme="minorHAnsi"/>
        </w:rPr>
        <w:t>zgodnie z instrukcją z</w:t>
      </w:r>
      <w:r w:rsidR="00140A71" w:rsidRPr="00076D31">
        <w:rPr>
          <w:rFonts w:asciiTheme="minorHAnsi" w:hAnsiTheme="minorHAnsi" w:cstheme="minorHAnsi"/>
        </w:rPr>
        <w:t>a</w:t>
      </w:r>
      <w:r w:rsidRPr="00076D31">
        <w:rPr>
          <w:rFonts w:asciiTheme="minorHAnsi" w:hAnsiTheme="minorHAnsi" w:cstheme="minorHAnsi"/>
        </w:rPr>
        <w:t>mieszczoną na Platformie zakupowej w zakładce INSTRUKCJE</w:t>
      </w:r>
      <w:bookmarkEnd w:id="15"/>
      <w:r w:rsidRPr="00076D31">
        <w:rPr>
          <w:rFonts w:asciiTheme="minorHAnsi" w:hAnsiTheme="minorHAnsi" w:cstheme="minorHAnsi"/>
        </w:rPr>
        <w:t>,</w:t>
      </w:r>
      <w:r w:rsidRPr="00076D31">
        <w:rPr>
          <w:rFonts w:asciiTheme="minorHAnsi" w:hAnsiTheme="minorHAnsi" w:cstheme="minorHAnsi"/>
          <w:b/>
          <w:i/>
        </w:rPr>
        <w:t xml:space="preserve"> </w:t>
      </w:r>
      <w:r w:rsidRPr="00076D31">
        <w:rPr>
          <w:rFonts w:asciiTheme="minorHAnsi" w:hAnsiTheme="minorHAnsi" w:cstheme="minorHAnsi"/>
        </w:rPr>
        <w:t>w nieprzekraczalnym terminie:</w:t>
      </w:r>
    </w:p>
    <w:bookmarkEnd w:id="14"/>
    <w:p w14:paraId="09AE962D" w14:textId="77777777" w:rsidR="00CB79E9" w:rsidRPr="00076D31" w:rsidRDefault="00CB79E9" w:rsidP="00CF6218">
      <w:pPr>
        <w:tabs>
          <w:tab w:val="left" w:pos="360"/>
        </w:tabs>
        <w:spacing w:after="0" w:line="276" w:lineRule="auto"/>
        <w:rPr>
          <w:rFonts w:cstheme="minorHAnsi"/>
        </w:rPr>
      </w:pPr>
    </w:p>
    <w:tbl>
      <w:tblPr>
        <w:tblW w:w="0" w:type="auto"/>
        <w:tblInd w:w="893" w:type="dxa"/>
        <w:tblLayout w:type="fixed"/>
        <w:tblCellMar>
          <w:left w:w="70" w:type="dxa"/>
          <w:right w:w="70" w:type="dxa"/>
        </w:tblCellMar>
        <w:tblLook w:val="0000" w:firstRow="0" w:lastRow="0" w:firstColumn="0" w:lastColumn="0" w:noHBand="0" w:noVBand="0"/>
      </w:tblPr>
      <w:tblGrid>
        <w:gridCol w:w="2020"/>
        <w:gridCol w:w="2020"/>
        <w:gridCol w:w="2020"/>
        <w:gridCol w:w="2080"/>
      </w:tblGrid>
      <w:tr w:rsidR="00FD062E" w:rsidRPr="00076D31" w14:paraId="19569CC2" w14:textId="77777777" w:rsidTr="00A74BDB">
        <w:tc>
          <w:tcPr>
            <w:tcW w:w="2020" w:type="dxa"/>
            <w:tcBorders>
              <w:top w:val="single" w:sz="6" w:space="0" w:color="000000"/>
              <w:left w:val="single" w:sz="6" w:space="0" w:color="000000"/>
              <w:bottom w:val="single" w:sz="6" w:space="0" w:color="000000"/>
            </w:tcBorders>
            <w:shd w:val="clear" w:color="auto" w:fill="auto"/>
          </w:tcPr>
          <w:p w14:paraId="09C3E2CA" w14:textId="77777777" w:rsidR="00CB79E9" w:rsidRPr="00076D31" w:rsidRDefault="00CB79E9" w:rsidP="00CF6218">
            <w:pPr>
              <w:tabs>
                <w:tab w:val="left" w:pos="360"/>
              </w:tabs>
              <w:spacing w:after="0" w:line="276" w:lineRule="auto"/>
              <w:jc w:val="center"/>
              <w:rPr>
                <w:rFonts w:eastAsia="Arial" w:cstheme="minorHAnsi"/>
                <w:b/>
                <w:color w:val="FF0000"/>
              </w:rPr>
            </w:pPr>
            <w:r w:rsidRPr="00076D31">
              <w:rPr>
                <w:rFonts w:cstheme="minorHAnsi"/>
                <w:b/>
                <w:color w:val="FF0000"/>
              </w:rPr>
              <w:t xml:space="preserve">do dnia </w:t>
            </w:r>
          </w:p>
        </w:tc>
        <w:tc>
          <w:tcPr>
            <w:tcW w:w="2020" w:type="dxa"/>
            <w:tcBorders>
              <w:top w:val="single" w:sz="6" w:space="0" w:color="000000"/>
              <w:left w:val="single" w:sz="6" w:space="0" w:color="000000"/>
              <w:bottom w:val="single" w:sz="6" w:space="0" w:color="000000"/>
            </w:tcBorders>
            <w:shd w:val="clear" w:color="auto" w:fill="auto"/>
          </w:tcPr>
          <w:p w14:paraId="3AE019D4" w14:textId="4EDE7DC8" w:rsidR="00CB79E9" w:rsidRPr="00076D31" w:rsidRDefault="00074A88" w:rsidP="00A14A08">
            <w:pPr>
              <w:tabs>
                <w:tab w:val="left" w:pos="360"/>
              </w:tabs>
              <w:spacing w:after="0" w:line="276" w:lineRule="auto"/>
              <w:jc w:val="center"/>
              <w:rPr>
                <w:rFonts w:cstheme="minorHAnsi"/>
                <w:b/>
                <w:color w:val="FF0000"/>
              </w:rPr>
            </w:pPr>
            <w:r>
              <w:rPr>
                <w:rFonts w:eastAsia="Arial" w:cstheme="minorHAnsi"/>
                <w:b/>
                <w:color w:val="FF0000"/>
              </w:rPr>
              <w:t>15.11</w:t>
            </w:r>
            <w:r w:rsidR="009C2127" w:rsidRPr="00076D31">
              <w:rPr>
                <w:rFonts w:eastAsia="Arial" w:cstheme="minorHAnsi"/>
                <w:b/>
                <w:color w:val="FF0000"/>
              </w:rPr>
              <w:t>.2024</w:t>
            </w:r>
            <w:r w:rsidR="00CE1C34" w:rsidRPr="00076D31">
              <w:rPr>
                <w:rFonts w:eastAsia="Arial" w:cstheme="minorHAnsi"/>
                <w:b/>
                <w:color w:val="FF0000"/>
              </w:rPr>
              <w:t xml:space="preserve"> r</w:t>
            </w:r>
            <w:r w:rsidR="00993298" w:rsidRPr="00076D31">
              <w:rPr>
                <w:rFonts w:eastAsia="Arial" w:cstheme="minorHAnsi"/>
                <w:b/>
                <w:color w:val="FF0000"/>
              </w:rPr>
              <w:t>.</w:t>
            </w:r>
            <w:r w:rsidR="00CE1C34" w:rsidRPr="00076D31">
              <w:rPr>
                <w:rFonts w:eastAsia="Arial" w:cstheme="minorHAnsi"/>
                <w:b/>
                <w:color w:val="FF0000"/>
              </w:rPr>
              <w:t xml:space="preserve"> </w:t>
            </w:r>
          </w:p>
        </w:tc>
        <w:tc>
          <w:tcPr>
            <w:tcW w:w="2020" w:type="dxa"/>
            <w:tcBorders>
              <w:top w:val="single" w:sz="6" w:space="0" w:color="000000"/>
              <w:left w:val="single" w:sz="6" w:space="0" w:color="000000"/>
              <w:bottom w:val="single" w:sz="6" w:space="0" w:color="000000"/>
            </w:tcBorders>
            <w:shd w:val="clear" w:color="auto" w:fill="auto"/>
          </w:tcPr>
          <w:p w14:paraId="424BA791" w14:textId="77777777" w:rsidR="00CB79E9" w:rsidRPr="00076D31" w:rsidRDefault="00CB79E9" w:rsidP="00CF6218">
            <w:pPr>
              <w:tabs>
                <w:tab w:val="left" w:pos="360"/>
              </w:tabs>
              <w:spacing w:after="0" w:line="276" w:lineRule="auto"/>
              <w:jc w:val="center"/>
              <w:rPr>
                <w:rFonts w:cstheme="minorHAnsi"/>
                <w:b/>
                <w:color w:val="FF0000"/>
              </w:rPr>
            </w:pPr>
            <w:r w:rsidRPr="00076D31">
              <w:rPr>
                <w:rFonts w:cstheme="minorHAnsi"/>
                <w:b/>
                <w:color w:val="FF0000"/>
              </w:rPr>
              <w:t xml:space="preserve">do godz. </w:t>
            </w:r>
          </w:p>
        </w:tc>
        <w:tc>
          <w:tcPr>
            <w:tcW w:w="2080" w:type="dxa"/>
            <w:tcBorders>
              <w:top w:val="single" w:sz="6" w:space="0" w:color="000000"/>
              <w:left w:val="single" w:sz="6" w:space="0" w:color="000000"/>
              <w:bottom w:val="single" w:sz="6" w:space="0" w:color="000000"/>
              <w:right w:val="single" w:sz="6" w:space="0" w:color="000000"/>
            </w:tcBorders>
            <w:shd w:val="clear" w:color="auto" w:fill="auto"/>
          </w:tcPr>
          <w:p w14:paraId="6B683F70" w14:textId="77777777" w:rsidR="00CB79E9" w:rsidRPr="00076D31" w:rsidRDefault="00152B21" w:rsidP="00CF6218">
            <w:pPr>
              <w:tabs>
                <w:tab w:val="left" w:pos="360"/>
              </w:tabs>
              <w:spacing w:after="0" w:line="276" w:lineRule="auto"/>
              <w:jc w:val="center"/>
              <w:rPr>
                <w:rFonts w:cstheme="minorHAnsi"/>
                <w:color w:val="FF0000"/>
              </w:rPr>
            </w:pPr>
            <w:r w:rsidRPr="00076D31">
              <w:rPr>
                <w:rFonts w:cstheme="minorHAnsi"/>
                <w:b/>
                <w:color w:val="FF0000"/>
              </w:rPr>
              <w:t>10:00</w:t>
            </w:r>
          </w:p>
        </w:tc>
      </w:tr>
    </w:tbl>
    <w:p w14:paraId="2AC875B3" w14:textId="77777777" w:rsidR="00CB79E9" w:rsidRPr="00076D31" w:rsidRDefault="00CB79E9" w:rsidP="00CF6218">
      <w:pPr>
        <w:spacing w:after="0" w:line="276" w:lineRule="auto"/>
        <w:rPr>
          <w:rFonts w:cstheme="minorHAnsi"/>
          <w:b/>
          <w:i/>
        </w:rPr>
      </w:pPr>
    </w:p>
    <w:p w14:paraId="675828D8" w14:textId="77777777" w:rsidR="00CB79E9" w:rsidRPr="00076D31" w:rsidRDefault="00CB79E9" w:rsidP="00214C7F">
      <w:pPr>
        <w:pStyle w:val="Akapitzlist"/>
        <w:numPr>
          <w:ilvl w:val="0"/>
          <w:numId w:val="8"/>
        </w:numPr>
        <w:suppressAutoHyphens/>
        <w:spacing w:after="0" w:line="276" w:lineRule="auto"/>
        <w:ind w:left="426" w:hanging="426"/>
        <w:jc w:val="both"/>
        <w:rPr>
          <w:rFonts w:eastAsia="Calibri" w:cstheme="minorHAnsi"/>
          <w:b/>
          <w:i/>
        </w:rPr>
      </w:pPr>
      <w:r w:rsidRPr="00076D31">
        <w:rPr>
          <w:rFonts w:eastAsia="Calibri" w:cstheme="minorHAnsi"/>
        </w:rPr>
        <w:t>Ofertę należy złożyć w paczce (np. w formacie ZIP), którą należy opisać następująco:</w:t>
      </w:r>
    </w:p>
    <w:p w14:paraId="3C23D7FC" w14:textId="6BBB91AD" w:rsidR="00CB79E9" w:rsidRPr="00076D31" w:rsidRDefault="00CB79E9" w:rsidP="00CF6218">
      <w:pPr>
        <w:spacing w:after="0" w:line="276" w:lineRule="auto"/>
        <w:jc w:val="center"/>
        <w:rPr>
          <w:rFonts w:cstheme="minorHAnsi"/>
          <w:b/>
        </w:rPr>
      </w:pPr>
      <w:r w:rsidRPr="00076D31">
        <w:rPr>
          <w:rFonts w:cstheme="minorHAnsi"/>
          <w:b/>
          <w:i/>
        </w:rPr>
        <w:t>(Nazwa oferenta)</w:t>
      </w:r>
      <w:r w:rsidR="0099250C" w:rsidRPr="00076D31">
        <w:rPr>
          <w:rFonts w:cstheme="minorHAnsi"/>
          <w:b/>
          <w:i/>
        </w:rPr>
        <w:t xml:space="preserve"> </w:t>
      </w:r>
      <w:r w:rsidR="00074A88">
        <w:rPr>
          <w:rFonts w:eastAsia="Arial" w:cstheme="minorHAnsi"/>
          <w:b/>
          <w:i/>
        </w:rPr>
        <w:t>2</w:t>
      </w:r>
      <w:r w:rsidR="00866D14" w:rsidRPr="00076D31">
        <w:rPr>
          <w:rFonts w:eastAsia="Arial" w:cstheme="minorHAnsi"/>
          <w:b/>
          <w:i/>
        </w:rPr>
        <w:t>/T/10/2024</w:t>
      </w:r>
    </w:p>
    <w:p w14:paraId="4621BF81" w14:textId="77777777" w:rsidR="00CB79E9" w:rsidRPr="00076D31" w:rsidRDefault="00CB79E9" w:rsidP="00214C7F">
      <w:pPr>
        <w:pStyle w:val="Akapitzlist"/>
        <w:numPr>
          <w:ilvl w:val="0"/>
          <w:numId w:val="8"/>
        </w:numPr>
        <w:suppressAutoHyphens/>
        <w:spacing w:after="0" w:line="276" w:lineRule="auto"/>
        <w:ind w:left="426" w:hanging="426"/>
        <w:jc w:val="both"/>
        <w:rPr>
          <w:rFonts w:eastAsia="Calibri" w:cstheme="minorHAnsi"/>
          <w:b/>
          <w:i/>
        </w:rPr>
      </w:pPr>
      <w:r w:rsidRPr="00076D31">
        <w:rPr>
          <w:rFonts w:eastAsia="Calibri" w:cstheme="minorHAnsi"/>
        </w:rPr>
        <w:t>Wykonawca może złożyć tylko jedną ofertę.</w:t>
      </w:r>
    </w:p>
    <w:p w14:paraId="17BC935A" w14:textId="77777777" w:rsidR="00CB79E9" w:rsidRPr="00076D31" w:rsidRDefault="00CB79E9" w:rsidP="00214C7F">
      <w:pPr>
        <w:pStyle w:val="Akapitzlist"/>
        <w:numPr>
          <w:ilvl w:val="0"/>
          <w:numId w:val="8"/>
        </w:numPr>
        <w:suppressAutoHyphens/>
        <w:spacing w:after="0" w:line="276" w:lineRule="auto"/>
        <w:ind w:left="426" w:hanging="426"/>
        <w:jc w:val="both"/>
        <w:rPr>
          <w:rFonts w:eastAsia="Calibri" w:cstheme="minorHAnsi"/>
          <w:b/>
          <w:i/>
        </w:rPr>
      </w:pPr>
      <w:r w:rsidRPr="00076D31">
        <w:rPr>
          <w:rFonts w:eastAsia="Calibri" w:cstheme="minorHAnsi"/>
        </w:rPr>
        <w:t>Zamawiający odrzuci ofertę złożoną po terminie składania ofert.</w:t>
      </w:r>
    </w:p>
    <w:p w14:paraId="386DB538" w14:textId="77777777" w:rsidR="00CB79E9" w:rsidRPr="00076D31" w:rsidRDefault="00CB79E9" w:rsidP="00214C7F">
      <w:pPr>
        <w:pStyle w:val="Akapitzlist"/>
        <w:numPr>
          <w:ilvl w:val="0"/>
          <w:numId w:val="8"/>
        </w:numPr>
        <w:suppressAutoHyphens/>
        <w:spacing w:after="0" w:line="276" w:lineRule="auto"/>
        <w:ind w:left="426" w:hanging="426"/>
        <w:jc w:val="both"/>
        <w:rPr>
          <w:rFonts w:eastAsia="Calibri" w:cstheme="minorHAnsi"/>
          <w:b/>
          <w:i/>
        </w:rPr>
      </w:pPr>
      <w:r w:rsidRPr="00076D31">
        <w:rPr>
          <w:rFonts w:eastAsia="Calibri" w:cstheme="minorHAnsi"/>
        </w:rPr>
        <w:t>Wykonawca przed upływem terminu do składania ofert może wycofać ofertę. Sposób wycofania oferty został opisany w instrukcji użytkownika.</w:t>
      </w:r>
    </w:p>
    <w:p w14:paraId="63CDF0CB" w14:textId="77777777" w:rsidR="00CB79E9" w:rsidRPr="00076D31" w:rsidRDefault="00CB79E9" w:rsidP="00214C7F">
      <w:pPr>
        <w:pStyle w:val="Akapitzlist"/>
        <w:numPr>
          <w:ilvl w:val="0"/>
          <w:numId w:val="8"/>
        </w:numPr>
        <w:suppressAutoHyphens/>
        <w:spacing w:after="0" w:line="276" w:lineRule="auto"/>
        <w:ind w:left="426" w:hanging="426"/>
        <w:jc w:val="both"/>
        <w:rPr>
          <w:rFonts w:eastAsia="Calibri" w:cstheme="minorHAnsi"/>
          <w:b/>
          <w:i/>
        </w:rPr>
      </w:pPr>
      <w:r w:rsidRPr="00076D31">
        <w:rPr>
          <w:rFonts w:eastAsia="Calibri" w:cstheme="minorHAnsi"/>
        </w:rPr>
        <w:t>Wykonawca po upływie terminu do składania ofert nie może wycofać złożonej oferty.</w:t>
      </w:r>
    </w:p>
    <w:p w14:paraId="623930C4"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16" w:name="_Toc83191580"/>
      <w:r w:rsidRPr="00076D31">
        <w:rPr>
          <w:rFonts w:asciiTheme="minorHAnsi" w:eastAsia="Times New Roman" w:hAnsiTheme="minorHAnsi" w:cstheme="minorHAnsi"/>
          <w:b/>
          <w:color w:val="auto"/>
          <w:sz w:val="22"/>
          <w:szCs w:val="22"/>
          <w:lang w:eastAsia="pl-PL"/>
        </w:rPr>
        <w:t>Termin otwarcia ofert</w:t>
      </w:r>
      <w:bookmarkEnd w:id="16"/>
    </w:p>
    <w:p w14:paraId="4710C8A9" w14:textId="526EF86B" w:rsidR="00CB79E9" w:rsidRPr="00076D31" w:rsidRDefault="00CB79E9" w:rsidP="00214C7F">
      <w:pPr>
        <w:pStyle w:val="Stopka"/>
        <w:numPr>
          <w:ilvl w:val="0"/>
          <w:numId w:val="7"/>
        </w:numPr>
        <w:spacing w:line="276" w:lineRule="auto"/>
        <w:ind w:left="426" w:hanging="426"/>
        <w:jc w:val="both"/>
        <w:rPr>
          <w:rFonts w:asciiTheme="minorHAnsi" w:hAnsiTheme="minorHAnsi" w:cstheme="minorHAnsi"/>
          <w:b/>
          <w:bCs/>
          <w:color w:val="FF0000"/>
          <w:sz w:val="22"/>
          <w:szCs w:val="22"/>
        </w:rPr>
      </w:pPr>
      <w:r w:rsidRPr="00076D31">
        <w:rPr>
          <w:rFonts w:asciiTheme="minorHAnsi" w:hAnsiTheme="minorHAnsi" w:cstheme="minorHAnsi"/>
          <w:sz w:val="22"/>
          <w:szCs w:val="22"/>
        </w:rPr>
        <w:t xml:space="preserve">Otwarcie ofert nastąpi w dniu </w:t>
      </w:r>
      <w:r w:rsidR="00074A88">
        <w:rPr>
          <w:rFonts w:asciiTheme="minorHAnsi" w:hAnsiTheme="minorHAnsi" w:cstheme="minorHAnsi"/>
          <w:b/>
          <w:bCs/>
          <w:color w:val="FF0000"/>
          <w:sz w:val="22"/>
          <w:szCs w:val="22"/>
        </w:rPr>
        <w:t>15.11</w:t>
      </w:r>
      <w:r w:rsidR="009C2127" w:rsidRPr="00076D31">
        <w:rPr>
          <w:rFonts w:asciiTheme="minorHAnsi" w:hAnsiTheme="minorHAnsi" w:cstheme="minorHAnsi"/>
          <w:b/>
          <w:bCs/>
          <w:color w:val="FF0000"/>
          <w:sz w:val="22"/>
          <w:szCs w:val="22"/>
        </w:rPr>
        <w:t>.2024</w:t>
      </w:r>
      <w:r w:rsidR="00993298" w:rsidRPr="00076D31">
        <w:rPr>
          <w:rFonts w:asciiTheme="minorHAnsi" w:hAnsiTheme="minorHAnsi" w:cstheme="minorHAnsi"/>
          <w:b/>
          <w:bCs/>
          <w:color w:val="FF0000"/>
          <w:sz w:val="22"/>
          <w:szCs w:val="22"/>
        </w:rPr>
        <w:t>.</w:t>
      </w:r>
      <w:r w:rsidRPr="00076D31">
        <w:rPr>
          <w:rFonts w:asciiTheme="minorHAnsi" w:hAnsiTheme="minorHAnsi" w:cstheme="minorHAnsi"/>
          <w:b/>
          <w:bCs/>
          <w:color w:val="FF0000"/>
          <w:sz w:val="22"/>
          <w:szCs w:val="22"/>
        </w:rPr>
        <w:t xml:space="preserve"> o godzinie </w:t>
      </w:r>
      <w:r w:rsidR="00152B21" w:rsidRPr="00076D31">
        <w:rPr>
          <w:rFonts w:asciiTheme="minorHAnsi" w:hAnsiTheme="minorHAnsi" w:cstheme="minorHAnsi"/>
          <w:b/>
          <w:bCs/>
          <w:color w:val="FF0000"/>
          <w:sz w:val="22"/>
          <w:szCs w:val="22"/>
        </w:rPr>
        <w:t>1</w:t>
      </w:r>
      <w:r w:rsidR="007538F1" w:rsidRPr="00076D31">
        <w:rPr>
          <w:rFonts w:asciiTheme="minorHAnsi" w:hAnsiTheme="minorHAnsi" w:cstheme="minorHAnsi"/>
          <w:b/>
          <w:bCs/>
          <w:color w:val="FF0000"/>
          <w:sz w:val="22"/>
          <w:szCs w:val="22"/>
        </w:rPr>
        <w:t>1</w:t>
      </w:r>
      <w:r w:rsidR="00152B21" w:rsidRPr="00076D31">
        <w:rPr>
          <w:rFonts w:asciiTheme="minorHAnsi" w:hAnsiTheme="minorHAnsi" w:cstheme="minorHAnsi"/>
          <w:b/>
          <w:bCs/>
          <w:color w:val="FF0000"/>
          <w:sz w:val="22"/>
          <w:szCs w:val="22"/>
        </w:rPr>
        <w:t>:00.</w:t>
      </w:r>
    </w:p>
    <w:p w14:paraId="69EEE617" w14:textId="77777777" w:rsidR="00CB79E9" w:rsidRPr="00076D31" w:rsidRDefault="00CB79E9" w:rsidP="00214C7F">
      <w:pPr>
        <w:pStyle w:val="Stopka"/>
        <w:numPr>
          <w:ilvl w:val="0"/>
          <w:numId w:val="7"/>
        </w:numPr>
        <w:spacing w:line="276" w:lineRule="auto"/>
        <w:ind w:left="426" w:hanging="426"/>
        <w:jc w:val="both"/>
        <w:rPr>
          <w:rFonts w:asciiTheme="minorHAnsi" w:hAnsiTheme="minorHAnsi" w:cstheme="minorHAnsi"/>
          <w:sz w:val="22"/>
          <w:szCs w:val="22"/>
        </w:rPr>
      </w:pPr>
      <w:r w:rsidRPr="00076D31">
        <w:rPr>
          <w:rFonts w:asciiTheme="minorHAnsi" w:hAnsiTheme="minorHAnsi" w:cstheme="minorHAnsi"/>
          <w:sz w:val="22"/>
          <w:szCs w:val="22"/>
        </w:rPr>
        <w:t>Zamawiający najpóźniej przed otwarciem ofert, udostępnia na stronie internetowej prowadzonego postępowania informację o kwocie, jaką zamierza przeznaczyć na sfinansowanie zamówienia.</w:t>
      </w:r>
    </w:p>
    <w:p w14:paraId="0CFDF360" w14:textId="77777777" w:rsidR="00CB79E9" w:rsidRPr="00076D31" w:rsidRDefault="00CB79E9" w:rsidP="00214C7F">
      <w:pPr>
        <w:pStyle w:val="Stopka"/>
        <w:numPr>
          <w:ilvl w:val="0"/>
          <w:numId w:val="7"/>
        </w:numPr>
        <w:spacing w:line="276" w:lineRule="auto"/>
        <w:ind w:left="426" w:hanging="426"/>
        <w:jc w:val="both"/>
        <w:rPr>
          <w:rFonts w:asciiTheme="minorHAnsi" w:hAnsiTheme="minorHAnsi" w:cstheme="minorHAnsi"/>
          <w:sz w:val="22"/>
          <w:szCs w:val="22"/>
        </w:rPr>
      </w:pPr>
      <w:r w:rsidRPr="00076D31">
        <w:rPr>
          <w:rFonts w:asciiTheme="minorHAnsi" w:hAnsiTheme="minorHAnsi" w:cstheme="minorHAnsi"/>
          <w:sz w:val="22"/>
          <w:szCs w:val="22"/>
        </w:rPr>
        <w:t>Zamawiający, niezwłocznie po otwarciu ofert, udostępnia na stronie internetowej prowadzonego postępowania informacje o:</w:t>
      </w:r>
    </w:p>
    <w:p w14:paraId="056E5663" w14:textId="77777777" w:rsidR="00CB79E9" w:rsidRPr="00076D31" w:rsidRDefault="00CB79E9" w:rsidP="00214C7F">
      <w:pPr>
        <w:pStyle w:val="Stopka"/>
        <w:numPr>
          <w:ilvl w:val="1"/>
          <w:numId w:val="7"/>
        </w:numPr>
        <w:spacing w:line="276" w:lineRule="auto"/>
        <w:ind w:left="1276" w:hanging="425"/>
        <w:jc w:val="both"/>
        <w:rPr>
          <w:rFonts w:asciiTheme="minorHAnsi" w:hAnsiTheme="minorHAnsi" w:cstheme="minorHAnsi"/>
          <w:sz w:val="22"/>
          <w:szCs w:val="22"/>
        </w:rPr>
      </w:pPr>
      <w:r w:rsidRPr="00076D31">
        <w:rPr>
          <w:rFonts w:asciiTheme="minorHAnsi" w:hAnsiTheme="minorHAnsi" w:cstheme="minorHAnsi"/>
          <w:sz w:val="22"/>
          <w:szCs w:val="22"/>
        </w:rPr>
        <w:t>Nazwach albo imionach i nazwiskach oraz siedzibach lub miejscach prowadzonej działalności gospodarczej albo miejsca</w:t>
      </w:r>
      <w:r w:rsidR="00140A71" w:rsidRPr="00076D31">
        <w:rPr>
          <w:rFonts w:asciiTheme="minorHAnsi" w:hAnsiTheme="minorHAnsi" w:cstheme="minorHAnsi"/>
          <w:sz w:val="22"/>
          <w:szCs w:val="22"/>
        </w:rPr>
        <w:t>ch</w:t>
      </w:r>
      <w:r w:rsidRPr="00076D31">
        <w:rPr>
          <w:rFonts w:asciiTheme="minorHAnsi" w:hAnsiTheme="minorHAnsi" w:cstheme="minorHAnsi"/>
          <w:sz w:val="22"/>
          <w:szCs w:val="22"/>
        </w:rPr>
        <w:t xml:space="preserve"> zamieszkania wykonawców, których oferty zostały otwarte,</w:t>
      </w:r>
    </w:p>
    <w:p w14:paraId="74F4C364" w14:textId="77777777" w:rsidR="00CB79E9" w:rsidRPr="00076D31" w:rsidRDefault="00CB79E9" w:rsidP="00214C7F">
      <w:pPr>
        <w:pStyle w:val="Stopka"/>
        <w:numPr>
          <w:ilvl w:val="1"/>
          <w:numId w:val="7"/>
        </w:numPr>
        <w:spacing w:line="276" w:lineRule="auto"/>
        <w:ind w:left="1276" w:hanging="425"/>
        <w:jc w:val="both"/>
        <w:rPr>
          <w:rFonts w:asciiTheme="minorHAnsi" w:hAnsiTheme="minorHAnsi" w:cstheme="minorHAnsi"/>
          <w:sz w:val="22"/>
          <w:szCs w:val="22"/>
        </w:rPr>
      </w:pPr>
      <w:r w:rsidRPr="00076D31">
        <w:rPr>
          <w:rFonts w:asciiTheme="minorHAnsi" w:hAnsiTheme="minorHAnsi" w:cstheme="minorHAnsi"/>
          <w:sz w:val="22"/>
          <w:szCs w:val="22"/>
        </w:rPr>
        <w:t>Cenach lub kosztach zawartych w ofertach.</w:t>
      </w:r>
    </w:p>
    <w:p w14:paraId="6CF8D2B4" w14:textId="77777777" w:rsidR="00CB79E9" w:rsidRPr="00076D31" w:rsidRDefault="00CB79E9" w:rsidP="00214C7F">
      <w:pPr>
        <w:pStyle w:val="Stopka"/>
        <w:numPr>
          <w:ilvl w:val="0"/>
          <w:numId w:val="7"/>
        </w:numPr>
        <w:spacing w:line="276" w:lineRule="auto"/>
        <w:ind w:left="426" w:hanging="426"/>
        <w:jc w:val="both"/>
        <w:rPr>
          <w:rFonts w:asciiTheme="minorHAnsi" w:hAnsiTheme="minorHAnsi" w:cstheme="minorHAnsi"/>
          <w:sz w:val="22"/>
          <w:szCs w:val="22"/>
        </w:rPr>
      </w:pPr>
      <w:r w:rsidRPr="00076D31">
        <w:rPr>
          <w:rFonts w:asciiTheme="minorHAnsi" w:hAnsiTheme="minorHAnsi" w:cstheme="minorHAnsi"/>
          <w:sz w:val="22"/>
          <w:szCs w:val="22"/>
        </w:rPr>
        <w:t xml:space="preserve">W przypadku wystąpienia awarii systemu teleinformatycznego, która spowoduje brak możliwości otwarcia ofert w terminie określonym przez Zamawiającego, otwarcie ofert nastąpi niezwłocznie </w:t>
      </w:r>
      <w:r w:rsidRPr="00076D31">
        <w:rPr>
          <w:rFonts w:asciiTheme="minorHAnsi" w:hAnsiTheme="minorHAnsi" w:cstheme="minorHAnsi"/>
          <w:sz w:val="22"/>
          <w:szCs w:val="22"/>
        </w:rPr>
        <w:br/>
        <w:t>po usunięciu awarii.</w:t>
      </w:r>
    </w:p>
    <w:p w14:paraId="20B83B81" w14:textId="77777777" w:rsidR="00CB79E9" w:rsidRPr="00076D31" w:rsidRDefault="00CB79E9" w:rsidP="00214C7F">
      <w:pPr>
        <w:pStyle w:val="Stopka"/>
        <w:numPr>
          <w:ilvl w:val="0"/>
          <w:numId w:val="7"/>
        </w:numPr>
        <w:spacing w:line="276" w:lineRule="auto"/>
        <w:ind w:left="426" w:hanging="426"/>
        <w:jc w:val="both"/>
        <w:rPr>
          <w:rFonts w:asciiTheme="minorHAnsi" w:hAnsiTheme="minorHAnsi" w:cstheme="minorHAnsi"/>
          <w:sz w:val="22"/>
          <w:szCs w:val="22"/>
        </w:rPr>
      </w:pPr>
      <w:r w:rsidRPr="00076D31">
        <w:rPr>
          <w:rFonts w:asciiTheme="minorHAnsi" w:hAnsiTheme="minorHAnsi" w:cstheme="minorHAnsi"/>
          <w:sz w:val="22"/>
          <w:szCs w:val="22"/>
        </w:rPr>
        <w:t>Zamawiający poinformuje o zmianie terminu otwarcia ofert na stronie internetowej prowadzonego postępowania.</w:t>
      </w:r>
    </w:p>
    <w:p w14:paraId="56CF7DEF" w14:textId="77777777" w:rsidR="00CB79E9" w:rsidRPr="00076D31" w:rsidRDefault="00CB79E9" w:rsidP="00CF6218">
      <w:pPr>
        <w:shd w:val="clear" w:color="auto" w:fill="FFFFFF"/>
        <w:spacing w:after="0" w:line="276" w:lineRule="auto"/>
        <w:ind w:left="567" w:hanging="567"/>
        <w:jc w:val="both"/>
        <w:rPr>
          <w:rFonts w:eastAsia="Times New Roman" w:cstheme="minorHAnsi"/>
          <w:b/>
          <w:lang w:eastAsia="pl-PL"/>
        </w:rPr>
      </w:pPr>
    </w:p>
    <w:p w14:paraId="711F0AE5"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bCs/>
          <w:color w:val="auto"/>
          <w:sz w:val="22"/>
          <w:szCs w:val="22"/>
          <w:lang w:eastAsia="pl-PL"/>
        </w:rPr>
      </w:pPr>
      <w:bookmarkStart w:id="17" w:name="_Toc83191581"/>
      <w:r w:rsidRPr="00076D31">
        <w:rPr>
          <w:rFonts w:asciiTheme="minorHAnsi" w:eastAsia="Times New Roman" w:hAnsiTheme="minorHAnsi" w:cstheme="minorHAnsi"/>
          <w:b/>
          <w:bCs/>
          <w:color w:val="auto"/>
          <w:sz w:val="22"/>
          <w:szCs w:val="22"/>
          <w:lang w:eastAsia="pl-PL"/>
        </w:rPr>
        <w:t xml:space="preserve">Podstawy </w:t>
      </w:r>
      <w:r w:rsidRPr="00076D31">
        <w:rPr>
          <w:rFonts w:asciiTheme="minorHAnsi" w:eastAsia="Times New Roman" w:hAnsiTheme="minorHAnsi" w:cstheme="minorHAnsi"/>
          <w:b/>
          <w:color w:val="auto"/>
          <w:sz w:val="22"/>
          <w:szCs w:val="22"/>
          <w:lang w:eastAsia="pl-PL"/>
        </w:rPr>
        <w:t>wykluczenia</w:t>
      </w:r>
      <w:r w:rsidRPr="00076D31">
        <w:rPr>
          <w:rFonts w:asciiTheme="minorHAnsi" w:eastAsia="Times New Roman" w:hAnsiTheme="minorHAnsi" w:cstheme="minorHAnsi"/>
          <w:b/>
          <w:bCs/>
          <w:color w:val="auto"/>
          <w:sz w:val="22"/>
          <w:szCs w:val="22"/>
          <w:lang w:eastAsia="pl-PL"/>
        </w:rPr>
        <w:t>, o których mowa w art. 108 ust. 1</w:t>
      </w:r>
      <w:bookmarkEnd w:id="17"/>
    </w:p>
    <w:p w14:paraId="4EF1E18F" w14:textId="77777777" w:rsidR="00CB79E9" w:rsidRPr="00076D31" w:rsidRDefault="00CB79E9" w:rsidP="00CF6218">
      <w:pPr>
        <w:pStyle w:val="Akapitzlist"/>
        <w:numPr>
          <w:ilvl w:val="0"/>
          <w:numId w:val="2"/>
        </w:numPr>
        <w:spacing w:after="0" w:line="276" w:lineRule="auto"/>
        <w:ind w:left="284" w:hanging="284"/>
        <w:jc w:val="both"/>
        <w:rPr>
          <w:rFonts w:eastAsiaTheme="minorEastAsia" w:cstheme="minorHAnsi"/>
        </w:rPr>
      </w:pPr>
      <w:r w:rsidRPr="00076D31">
        <w:rPr>
          <w:rFonts w:eastAsia="Garamond" w:cstheme="minorHAnsi"/>
        </w:rPr>
        <w:t>Z postępowania o udzielenie zamówienia wyklucza się, z zastrzeżeniem art. 110 ust. 2 pzp, Wykonawcę:</w:t>
      </w:r>
    </w:p>
    <w:p w14:paraId="30671A38" w14:textId="77777777" w:rsidR="00CB79E9" w:rsidRPr="00076D31" w:rsidRDefault="00CB79E9" w:rsidP="00CF6218">
      <w:pPr>
        <w:pStyle w:val="Akapitzlist"/>
        <w:numPr>
          <w:ilvl w:val="1"/>
          <w:numId w:val="2"/>
        </w:numPr>
        <w:spacing w:after="0" w:line="276" w:lineRule="auto"/>
        <w:ind w:left="993" w:hanging="284"/>
        <w:jc w:val="both"/>
        <w:rPr>
          <w:rFonts w:eastAsiaTheme="minorEastAsia" w:cstheme="minorHAnsi"/>
        </w:rPr>
      </w:pPr>
      <w:r w:rsidRPr="00076D31">
        <w:rPr>
          <w:rFonts w:eastAsia="Garamond" w:cstheme="minorHAnsi"/>
        </w:rPr>
        <w:t>Będącego osobą fizyczną, którego prawomocnie skazano za przestępstwo:</w:t>
      </w:r>
    </w:p>
    <w:p w14:paraId="7E65A610" w14:textId="77777777" w:rsidR="00CB79E9" w:rsidRPr="00076D31" w:rsidRDefault="00CB79E9" w:rsidP="00CF6218">
      <w:pPr>
        <w:pStyle w:val="Akapitzlist"/>
        <w:numPr>
          <w:ilvl w:val="2"/>
          <w:numId w:val="2"/>
        </w:numPr>
        <w:spacing w:after="0" w:line="276" w:lineRule="auto"/>
        <w:ind w:left="1701" w:hanging="425"/>
        <w:jc w:val="both"/>
        <w:rPr>
          <w:rFonts w:eastAsiaTheme="minorEastAsia" w:cstheme="minorHAnsi"/>
        </w:rPr>
      </w:pPr>
      <w:r w:rsidRPr="00076D31">
        <w:rPr>
          <w:rFonts w:eastAsia="Garamond" w:cstheme="minorHAnsi"/>
        </w:rPr>
        <w:t>Udziału w zorganizowanej grupie przestępczej albo związku mającym na celu popełnienie przestępstwa lub przestępstwa skarbowego, o którym mowa w art. 258 Kodeksu karnego.</w:t>
      </w:r>
    </w:p>
    <w:p w14:paraId="1CA0BE35" w14:textId="77777777" w:rsidR="00CB79E9" w:rsidRPr="00076D31" w:rsidRDefault="00CB79E9" w:rsidP="00CF6218">
      <w:pPr>
        <w:pStyle w:val="Akapitzlist"/>
        <w:numPr>
          <w:ilvl w:val="2"/>
          <w:numId w:val="2"/>
        </w:numPr>
        <w:spacing w:after="0" w:line="276" w:lineRule="auto"/>
        <w:ind w:left="1701" w:hanging="425"/>
        <w:jc w:val="both"/>
        <w:rPr>
          <w:rFonts w:eastAsiaTheme="minorEastAsia" w:cstheme="minorHAnsi"/>
        </w:rPr>
      </w:pPr>
      <w:r w:rsidRPr="00076D31">
        <w:rPr>
          <w:rFonts w:eastAsia="Garamond" w:cstheme="minorHAnsi"/>
        </w:rPr>
        <w:t>Handlu ludźmi, o którym mowa w art. 189a Kodeksu karnego,</w:t>
      </w:r>
    </w:p>
    <w:p w14:paraId="5DADBD9C" w14:textId="77777777" w:rsidR="00CB79E9" w:rsidRPr="00076D31" w:rsidRDefault="00CB79E9" w:rsidP="00CF6218">
      <w:pPr>
        <w:pStyle w:val="Akapitzlist"/>
        <w:numPr>
          <w:ilvl w:val="2"/>
          <w:numId w:val="2"/>
        </w:numPr>
        <w:spacing w:after="0" w:line="276" w:lineRule="auto"/>
        <w:ind w:left="1701" w:hanging="425"/>
        <w:jc w:val="both"/>
        <w:rPr>
          <w:rFonts w:eastAsiaTheme="minorEastAsia" w:cstheme="minorHAnsi"/>
        </w:rPr>
      </w:pPr>
      <w:r w:rsidRPr="00076D31">
        <w:rPr>
          <w:rFonts w:eastAsia="Garamond" w:cstheme="minorHAnsi"/>
        </w:rPr>
        <w:t xml:space="preserve">O którym mowa w art. 228-230a, art. 250a Kodeksu karnego lub w art. 46 lub </w:t>
      </w:r>
      <w:r w:rsidRPr="00076D31">
        <w:rPr>
          <w:rFonts w:cstheme="minorHAnsi"/>
        </w:rPr>
        <w:br/>
      </w:r>
      <w:r w:rsidRPr="00076D31">
        <w:rPr>
          <w:rFonts w:eastAsia="Garamond" w:cstheme="minorHAnsi"/>
        </w:rPr>
        <w:t>art. 48 ustawy z dnia 25 czerwca 2010 r. o sporcie.</w:t>
      </w:r>
    </w:p>
    <w:p w14:paraId="6D4FF903" w14:textId="77777777" w:rsidR="00CB79E9" w:rsidRPr="00076D31" w:rsidRDefault="00CB79E9" w:rsidP="00CF6218">
      <w:pPr>
        <w:pStyle w:val="Akapitzlist"/>
        <w:numPr>
          <w:ilvl w:val="2"/>
          <w:numId w:val="2"/>
        </w:numPr>
        <w:spacing w:after="0" w:line="276" w:lineRule="auto"/>
        <w:ind w:left="1701" w:hanging="425"/>
        <w:jc w:val="both"/>
        <w:rPr>
          <w:rFonts w:eastAsiaTheme="minorEastAsia" w:cstheme="minorHAnsi"/>
        </w:rPr>
      </w:pPr>
      <w:r w:rsidRPr="00076D31">
        <w:rPr>
          <w:rFonts w:eastAsia="Garamond" w:cstheme="minorHAns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010E525" w14:textId="77777777" w:rsidR="00CB79E9" w:rsidRPr="00076D31" w:rsidRDefault="00CB79E9" w:rsidP="00CF6218">
      <w:pPr>
        <w:pStyle w:val="Akapitzlist"/>
        <w:numPr>
          <w:ilvl w:val="2"/>
          <w:numId w:val="2"/>
        </w:numPr>
        <w:spacing w:after="0" w:line="276" w:lineRule="auto"/>
        <w:ind w:left="1701" w:hanging="425"/>
        <w:jc w:val="both"/>
        <w:rPr>
          <w:rFonts w:eastAsiaTheme="minorEastAsia" w:cstheme="minorHAnsi"/>
        </w:rPr>
      </w:pPr>
      <w:r w:rsidRPr="00076D31">
        <w:rPr>
          <w:rFonts w:eastAsia="Garamond" w:cstheme="minorHAnsi"/>
        </w:rPr>
        <w:t>O charakterze terrorystycznym, o którym mowa w art. 115 § 20 Kodeksu karnego, lub mające na celu popełnienia tego przestępstwa,</w:t>
      </w:r>
    </w:p>
    <w:p w14:paraId="13339C6D" w14:textId="77777777" w:rsidR="00CB79E9" w:rsidRPr="00076D31" w:rsidRDefault="00CB79E9" w:rsidP="00CF6218">
      <w:pPr>
        <w:pStyle w:val="Akapitzlist"/>
        <w:numPr>
          <w:ilvl w:val="2"/>
          <w:numId w:val="2"/>
        </w:numPr>
        <w:spacing w:after="0" w:line="276" w:lineRule="auto"/>
        <w:ind w:left="1701" w:hanging="425"/>
        <w:jc w:val="both"/>
        <w:rPr>
          <w:rFonts w:eastAsiaTheme="minorEastAsia" w:cstheme="minorHAnsi"/>
        </w:rPr>
      </w:pPr>
      <w:r w:rsidRPr="00076D31">
        <w:rPr>
          <w:rFonts w:eastAsia="Garamond" w:cstheme="minorHAnsi"/>
        </w:rPr>
        <w:lastRenderedPageBreak/>
        <w:t>Pracy małoletnich cudzoziemców, o którym mowa w art. 9 ust. 2 ustawy z dnia 15 czerwca 2012 r. o skutkach powierzenia wykonywania pracy cudzoziemcom przebywającym wbrew przepisom na terytorium Rzeczypospolitej Polskiej.</w:t>
      </w:r>
    </w:p>
    <w:p w14:paraId="3E04CF39" w14:textId="77777777" w:rsidR="00CB79E9" w:rsidRPr="00076D31" w:rsidRDefault="00CB79E9" w:rsidP="00CF6218">
      <w:pPr>
        <w:pStyle w:val="Akapitzlist"/>
        <w:numPr>
          <w:ilvl w:val="2"/>
          <w:numId w:val="2"/>
        </w:numPr>
        <w:spacing w:after="0" w:line="276" w:lineRule="auto"/>
        <w:ind w:left="1701" w:hanging="425"/>
        <w:jc w:val="both"/>
        <w:rPr>
          <w:rFonts w:eastAsiaTheme="minorEastAsia" w:cstheme="minorHAnsi"/>
        </w:rPr>
      </w:pPr>
      <w:r w:rsidRPr="00076D31">
        <w:rPr>
          <w:rFonts w:eastAsia="Garamond" w:cstheme="minorHAnsi"/>
        </w:rPr>
        <w:t>Przeciwko obrotowi gospodarczemu, o którym mowa w art. 296-307 Kodeksu karnego, przestępstwo oszustwa, o którym mowa w art. 286 Kodeksu karnego, przestępstwo przeciwko wiarygodności dokumentów, o których mowa w art. 270-277d Kodeksu karnego, lub przestępstwo skarbowe,</w:t>
      </w:r>
    </w:p>
    <w:p w14:paraId="598E9E70" w14:textId="77777777" w:rsidR="00CB79E9" w:rsidRPr="00076D31" w:rsidRDefault="00CB79E9" w:rsidP="00CF6218">
      <w:pPr>
        <w:pStyle w:val="Akapitzlist"/>
        <w:numPr>
          <w:ilvl w:val="2"/>
          <w:numId w:val="2"/>
        </w:numPr>
        <w:spacing w:after="0" w:line="276" w:lineRule="auto"/>
        <w:ind w:left="1701" w:hanging="425"/>
        <w:jc w:val="both"/>
        <w:rPr>
          <w:rFonts w:eastAsiaTheme="minorEastAsia" w:cstheme="minorHAnsi"/>
        </w:rPr>
      </w:pPr>
      <w:r w:rsidRPr="00076D31">
        <w:rPr>
          <w:rFonts w:eastAsia="Garamond" w:cstheme="minorHAnsi"/>
        </w:rPr>
        <w:t xml:space="preserve">O którym mowa w art. 9 ust. 1 i 3 lub art. 10 ustawy z dnia 15 czerwca 2012 r. </w:t>
      </w:r>
      <w:r w:rsidRPr="00076D31">
        <w:rPr>
          <w:rFonts w:cstheme="minorHAnsi"/>
        </w:rPr>
        <w:br/>
      </w:r>
      <w:r w:rsidRPr="00076D31">
        <w:rPr>
          <w:rFonts w:eastAsia="Garamond" w:cstheme="minorHAnsi"/>
        </w:rPr>
        <w:t>o skutkach powierzenia wykonywania pracy cudzoziemcom przebywającym wbrew przepisom na terytorium Rzeczypospolitej Polskiej</w:t>
      </w:r>
    </w:p>
    <w:p w14:paraId="4F611BA2" w14:textId="77777777" w:rsidR="00CB79E9" w:rsidRPr="00076D31" w:rsidRDefault="00CB79E9" w:rsidP="00CF6218">
      <w:pPr>
        <w:spacing w:after="0" w:line="276" w:lineRule="auto"/>
        <w:ind w:left="1843"/>
        <w:jc w:val="both"/>
        <w:rPr>
          <w:rFonts w:eastAsia="Garamond" w:cstheme="minorHAnsi"/>
        </w:rPr>
      </w:pPr>
      <w:r w:rsidRPr="00076D31">
        <w:rPr>
          <w:rFonts w:eastAsia="Garamond" w:cstheme="minorHAnsi"/>
        </w:rPr>
        <w:t>- lub za odpowiedni czyn zabroniony określony w przepisach prawa obcego.</w:t>
      </w:r>
    </w:p>
    <w:p w14:paraId="5B6DF3BC" w14:textId="77777777" w:rsidR="00CB79E9" w:rsidRPr="00076D31" w:rsidRDefault="00CB79E9" w:rsidP="00CF6218">
      <w:pPr>
        <w:pStyle w:val="Akapitzlist"/>
        <w:numPr>
          <w:ilvl w:val="1"/>
          <w:numId w:val="2"/>
        </w:numPr>
        <w:spacing w:after="0" w:line="276" w:lineRule="auto"/>
        <w:ind w:left="993" w:hanging="284"/>
        <w:jc w:val="both"/>
        <w:rPr>
          <w:rFonts w:eastAsiaTheme="minorEastAsia" w:cstheme="minorHAnsi"/>
        </w:rPr>
      </w:pPr>
      <w:r w:rsidRPr="00076D31">
        <w:rPr>
          <w:rFonts w:eastAsia="Garamond" w:cstheme="minorHAnsi"/>
        </w:rPr>
        <w:t xml:space="preserve">Jeżeli urzędującego członka jego organu zarządzającego lub nadzorczego, wspólnika spółki </w:t>
      </w:r>
      <w:r w:rsidR="000C03AB" w:rsidRPr="00076D31">
        <w:rPr>
          <w:rFonts w:eastAsia="Garamond" w:cstheme="minorHAnsi"/>
        </w:rPr>
        <w:br/>
      </w:r>
      <w:r w:rsidRPr="00076D31">
        <w:rPr>
          <w:rFonts w:eastAsia="Garamond" w:cstheme="minorHAnsi"/>
        </w:rPr>
        <w:t>w spółce jawnej lub partnerskiej albo komplementariusza w spółce komandytowej lub komandytowo-akcyjnej albo prokurenta prawomocnie skazano na przestępstwo, o którym mowa w pkt 1,</w:t>
      </w:r>
    </w:p>
    <w:p w14:paraId="242C63FE" w14:textId="77777777" w:rsidR="00CB79E9" w:rsidRPr="00076D31" w:rsidRDefault="00CB79E9" w:rsidP="00CF6218">
      <w:pPr>
        <w:pStyle w:val="Akapitzlist"/>
        <w:numPr>
          <w:ilvl w:val="1"/>
          <w:numId w:val="2"/>
        </w:numPr>
        <w:spacing w:after="0" w:line="276" w:lineRule="auto"/>
        <w:ind w:left="993" w:hanging="284"/>
        <w:jc w:val="both"/>
        <w:rPr>
          <w:rFonts w:eastAsiaTheme="minorEastAsia" w:cstheme="minorHAnsi"/>
        </w:rPr>
      </w:pPr>
      <w:r w:rsidRPr="00076D31">
        <w:rPr>
          <w:rFonts w:eastAsia="Garamond" w:cstheme="minorHAnsi"/>
        </w:rPr>
        <w:t xml:space="preserve">Wobec którego wydano prawomocny wyrok sądu lub ostateczną decyzję administracyjną </w:t>
      </w:r>
      <w:r w:rsidRPr="00076D31">
        <w:rPr>
          <w:rFonts w:cstheme="minorHAnsi"/>
        </w:rPr>
        <w:br/>
      </w:r>
      <w:r w:rsidRPr="00076D31">
        <w:rPr>
          <w:rFonts w:eastAsia="Garamond" w:cstheme="minorHAnsi"/>
        </w:rPr>
        <w:t>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604C1F1" w14:textId="77777777" w:rsidR="00CB79E9" w:rsidRPr="00076D31" w:rsidRDefault="00CB79E9" w:rsidP="00CF6218">
      <w:pPr>
        <w:pStyle w:val="Akapitzlist"/>
        <w:numPr>
          <w:ilvl w:val="1"/>
          <w:numId w:val="2"/>
        </w:numPr>
        <w:spacing w:after="0" w:line="276" w:lineRule="auto"/>
        <w:ind w:left="993" w:hanging="284"/>
        <w:jc w:val="both"/>
        <w:rPr>
          <w:rFonts w:eastAsiaTheme="minorEastAsia" w:cstheme="minorHAnsi"/>
        </w:rPr>
      </w:pPr>
      <w:r w:rsidRPr="00076D31">
        <w:rPr>
          <w:rFonts w:eastAsia="Garamond" w:cstheme="minorHAnsi"/>
        </w:rPr>
        <w:t>Wobec którego orzeczono zakaz ubiegania się o zamówienie publiczne.</w:t>
      </w:r>
    </w:p>
    <w:p w14:paraId="0F911D03" w14:textId="77777777" w:rsidR="00CB79E9" w:rsidRPr="00076D31" w:rsidRDefault="00CB79E9" w:rsidP="00CF6218">
      <w:pPr>
        <w:pStyle w:val="Akapitzlist"/>
        <w:numPr>
          <w:ilvl w:val="1"/>
          <w:numId w:val="2"/>
        </w:numPr>
        <w:spacing w:after="0" w:line="276" w:lineRule="auto"/>
        <w:ind w:left="993" w:hanging="284"/>
        <w:jc w:val="both"/>
        <w:rPr>
          <w:rFonts w:eastAsiaTheme="minorEastAsia" w:cstheme="minorHAnsi"/>
        </w:rPr>
      </w:pPr>
      <w:r w:rsidRPr="00076D31">
        <w:rPr>
          <w:rFonts w:eastAsia="Garamond" w:cstheme="minorHAnsi"/>
        </w:rPr>
        <w:t xml:space="preserve">Jeżeli zamawiający może stwierdzić, na podstawie wiarygodnych przesłanek, że wykonawca zawarł z innymi wykonawcami porozumienie mające na celu zakłócenie konkurencji, </w:t>
      </w:r>
      <w:r w:rsidRPr="00076D31">
        <w:rPr>
          <w:rFonts w:cstheme="minorHAnsi"/>
        </w:rPr>
        <w:br/>
      </w:r>
      <w:r w:rsidRPr="00076D31">
        <w:rPr>
          <w:rFonts w:eastAsia="Garamond" w:cstheme="minorHAnsi"/>
        </w:rPr>
        <w:t xml:space="preserve">w szczególności jeżeli należąc do tej samej grupy kapitałowej w rozumieniu ustawy z dnia 16 lutego 2007 r. o ochronie konkurencji i konsumentów, chyba że spowodowane tym zakłócenie konkurencji może być wyeliminowane w inny sposób niż przez wykluczenie wykonawcy </w:t>
      </w:r>
      <w:r w:rsidRPr="00076D31">
        <w:rPr>
          <w:rFonts w:cstheme="minorHAnsi"/>
        </w:rPr>
        <w:br/>
      </w:r>
      <w:r w:rsidRPr="00076D31">
        <w:rPr>
          <w:rFonts w:eastAsia="Garamond" w:cstheme="minorHAnsi"/>
        </w:rPr>
        <w:t>z udziału w postępowaniu o udzielenie zamówienia.</w:t>
      </w:r>
    </w:p>
    <w:p w14:paraId="4D12A321" w14:textId="77777777" w:rsidR="00CB79E9" w:rsidRPr="00076D31" w:rsidRDefault="00CB79E9" w:rsidP="00CF6218">
      <w:pPr>
        <w:pStyle w:val="Akapitzlist"/>
        <w:numPr>
          <w:ilvl w:val="1"/>
          <w:numId w:val="2"/>
        </w:numPr>
        <w:spacing w:after="0" w:line="276" w:lineRule="auto"/>
        <w:ind w:left="993" w:hanging="284"/>
        <w:jc w:val="both"/>
        <w:rPr>
          <w:rFonts w:eastAsiaTheme="minorEastAsia" w:cstheme="minorHAnsi"/>
        </w:rPr>
      </w:pPr>
      <w:r w:rsidRPr="00076D31">
        <w:rPr>
          <w:rFonts w:eastAsia="Garamond" w:cstheme="minorHAnsi"/>
        </w:rPr>
        <w:t xml:space="preserve">Jeżeli, w przypadku, o których mowa w art. 85 ust. 1, doszło do zakłócenia konkurencji wynikającego z wcześniejszego zaangażowania tego wykonawcy lub podmiotu, który należy </w:t>
      </w:r>
      <w:r w:rsidRPr="00076D31">
        <w:rPr>
          <w:rFonts w:cstheme="minorHAnsi"/>
        </w:rPr>
        <w:br/>
      </w:r>
      <w:r w:rsidRPr="00076D31">
        <w:rPr>
          <w:rFonts w:eastAsia="Garamond" w:cstheme="minorHAnsi"/>
        </w:rPr>
        <w:t xml:space="preserve">z wykonawcą do tej samej grupy kapitałowej w rozumieniu </w:t>
      </w:r>
      <w:hyperlink r:id="rId15" w:anchor="/document/17337528?cm=DOCUMENT">
        <w:r w:rsidRPr="00076D31">
          <w:rPr>
            <w:rStyle w:val="Hipercze"/>
            <w:rFonts w:eastAsia="Garamond" w:cstheme="minorHAnsi"/>
            <w:color w:val="auto"/>
          </w:rPr>
          <w:t>ustawy</w:t>
        </w:r>
      </w:hyperlink>
      <w:r w:rsidRPr="00076D31">
        <w:rPr>
          <w:rFonts w:eastAsia="Garamond" w:cstheme="minorHAnsi"/>
        </w:rPr>
        <w:t xml:space="preserve"> z dnia 16 lutego 2007 r. </w:t>
      </w:r>
      <w:r w:rsidRPr="00076D31">
        <w:rPr>
          <w:rFonts w:cstheme="minorHAnsi"/>
        </w:rPr>
        <w:br/>
      </w:r>
      <w:r w:rsidRPr="00076D31">
        <w:rPr>
          <w:rFonts w:eastAsia="Garamond" w:cstheme="minorHAnsi"/>
        </w:rPr>
        <w:t>o ochronie konkurencji i konsumentów, chyba że spowodowane tym zakłócenie konkurencji może być wyeliminowane w inny sposób niż przez wykluczenie wykonawcy z udziału w postępowaniu o udzielenie zamówienia.</w:t>
      </w:r>
    </w:p>
    <w:p w14:paraId="5F08F4D0" w14:textId="77777777" w:rsidR="00CB79E9" w:rsidRPr="00076D31" w:rsidRDefault="00CB79E9" w:rsidP="00CF6218">
      <w:pPr>
        <w:pStyle w:val="Akapitzlist"/>
        <w:numPr>
          <w:ilvl w:val="0"/>
          <w:numId w:val="2"/>
        </w:numPr>
        <w:spacing w:after="0" w:line="276" w:lineRule="auto"/>
        <w:ind w:left="284" w:hanging="284"/>
        <w:jc w:val="both"/>
        <w:rPr>
          <w:rFonts w:eastAsiaTheme="minorEastAsia" w:cstheme="minorHAnsi"/>
        </w:rPr>
      </w:pPr>
      <w:r w:rsidRPr="00076D31">
        <w:rPr>
          <w:rFonts w:eastAsia="Garamond" w:cstheme="minorHAnsi"/>
        </w:rPr>
        <w:t xml:space="preserve">Z postępowania o udzielenie zamówienia, w przypadku zamówienia o wartości równej </w:t>
      </w:r>
      <w:r w:rsidRPr="00076D31">
        <w:rPr>
          <w:rFonts w:cstheme="minorHAnsi"/>
        </w:rPr>
        <w:br/>
      </w:r>
      <w:r w:rsidRPr="00076D31">
        <w:rPr>
          <w:rFonts w:eastAsia="Garamond" w:cstheme="minorHAnsi"/>
        </w:rPr>
        <w:t xml:space="preserve">lub przekraczającej wyrażoną w złotych równowartość kwoty dla robót budowlanych - 20 000 000 euro, a dla dostaw lub usług – 10 000 000 euro, wyklucza się wykonawcę, który udaremnia </w:t>
      </w:r>
      <w:r w:rsidRPr="00076D31">
        <w:rPr>
          <w:rFonts w:cstheme="minorHAnsi"/>
        </w:rPr>
        <w:br/>
      </w:r>
      <w:r w:rsidRPr="00076D31">
        <w:rPr>
          <w:rFonts w:eastAsia="Garamond" w:cstheme="minorHAnsi"/>
        </w:rPr>
        <w:t xml:space="preserve">lub utrudnia stwierdzenie przestępnego pochodzenia pieniędzy lub ukrywa ich pochodzenie, </w:t>
      </w:r>
      <w:r w:rsidRPr="00076D31">
        <w:rPr>
          <w:rFonts w:cstheme="minorHAnsi"/>
        </w:rPr>
        <w:br/>
      </w:r>
      <w:r w:rsidRPr="00076D31">
        <w:rPr>
          <w:rFonts w:eastAsia="Garamond" w:cstheme="minorHAnsi"/>
        </w:rPr>
        <w:t xml:space="preserve">w związku z brakiem możliwości ustalenia beneficjenta rzeczywistego, w rozumieniu art. 2 ust. 2 </w:t>
      </w:r>
      <w:r w:rsidRPr="00076D31">
        <w:rPr>
          <w:rFonts w:cstheme="minorHAnsi"/>
        </w:rPr>
        <w:br/>
      </w:r>
      <w:r w:rsidRPr="00076D31">
        <w:rPr>
          <w:rFonts w:eastAsia="Garamond" w:cstheme="minorHAnsi"/>
        </w:rPr>
        <w:t>pkt 1 ustawy z dnia 1 marca 2018 r. o przeciwdziałaniu praniu pieniędzy oraz finansowaniu terroryzmu.</w:t>
      </w:r>
    </w:p>
    <w:p w14:paraId="75A4C8DE" w14:textId="77777777" w:rsidR="00CB79E9" w:rsidRPr="00076D31" w:rsidRDefault="00CB79E9" w:rsidP="00CF6218">
      <w:pPr>
        <w:pStyle w:val="Akapitzlist"/>
        <w:numPr>
          <w:ilvl w:val="0"/>
          <w:numId w:val="2"/>
        </w:numPr>
        <w:spacing w:after="0" w:line="276" w:lineRule="auto"/>
        <w:ind w:left="284" w:hanging="284"/>
        <w:jc w:val="both"/>
        <w:rPr>
          <w:rFonts w:eastAsiaTheme="minorEastAsia" w:cstheme="minorHAnsi"/>
        </w:rPr>
      </w:pPr>
      <w:r w:rsidRPr="00076D31">
        <w:rPr>
          <w:rFonts w:eastAsia="Garamond" w:cstheme="minorHAnsi"/>
        </w:rPr>
        <w:t xml:space="preserve">Wykonawca może zostać wykluczony przez Zamawiającego na każdym etapie postępowania </w:t>
      </w:r>
      <w:r w:rsidRPr="00076D31">
        <w:rPr>
          <w:rFonts w:cstheme="minorHAnsi"/>
        </w:rPr>
        <w:br/>
      </w:r>
      <w:r w:rsidRPr="00076D31">
        <w:rPr>
          <w:rFonts w:eastAsia="Garamond" w:cstheme="minorHAnsi"/>
        </w:rPr>
        <w:t>o udzielenie zamówienia.</w:t>
      </w:r>
    </w:p>
    <w:p w14:paraId="4DBAEFC6" w14:textId="77777777" w:rsidR="00CB79E9" w:rsidRPr="00076D31" w:rsidRDefault="00CB79E9" w:rsidP="00CF6218">
      <w:pPr>
        <w:pStyle w:val="Akapitzlist"/>
        <w:numPr>
          <w:ilvl w:val="0"/>
          <w:numId w:val="2"/>
        </w:numPr>
        <w:spacing w:after="0" w:line="276" w:lineRule="auto"/>
        <w:ind w:left="284" w:hanging="284"/>
        <w:jc w:val="both"/>
        <w:rPr>
          <w:rFonts w:eastAsiaTheme="minorEastAsia" w:cstheme="minorHAnsi"/>
        </w:rPr>
      </w:pPr>
      <w:r w:rsidRPr="00076D31">
        <w:rPr>
          <w:rFonts w:eastAsia="Garamond" w:cstheme="minorHAnsi"/>
        </w:rPr>
        <w:lastRenderedPageBreak/>
        <w:t xml:space="preserve">Wykonawca może zostać wykluczony przez zamawiającego na każdym etapie postępowania </w:t>
      </w:r>
      <w:r w:rsidRPr="00076D31">
        <w:rPr>
          <w:rFonts w:cstheme="minorHAnsi"/>
        </w:rPr>
        <w:br/>
      </w:r>
      <w:r w:rsidRPr="00076D31">
        <w:rPr>
          <w:rFonts w:eastAsia="Garamond" w:cstheme="minorHAnsi"/>
        </w:rPr>
        <w:t>o udzielenie zamówienia.</w:t>
      </w:r>
    </w:p>
    <w:p w14:paraId="178D53FA" w14:textId="77777777" w:rsidR="00CB79E9" w:rsidRPr="00076D31" w:rsidRDefault="00CB79E9" w:rsidP="00CF6218">
      <w:pPr>
        <w:pStyle w:val="Akapitzlist"/>
        <w:numPr>
          <w:ilvl w:val="0"/>
          <w:numId w:val="2"/>
        </w:numPr>
        <w:spacing w:after="0" w:line="276" w:lineRule="auto"/>
        <w:jc w:val="both"/>
        <w:rPr>
          <w:rFonts w:eastAsiaTheme="minorEastAsia" w:cstheme="minorHAnsi"/>
        </w:rPr>
      </w:pPr>
      <w:r w:rsidRPr="00076D31">
        <w:rPr>
          <w:rFonts w:eastAsia="Garamond" w:cstheme="minorHAnsi"/>
        </w:rPr>
        <w:t xml:space="preserve">Wykonawca nie podlega wykluczeniu w okolicznościach określonych w art. 108 ust. 1 pkt 1, 2, 5 </w:t>
      </w:r>
      <w:r w:rsidR="000C03AB" w:rsidRPr="00076D31">
        <w:rPr>
          <w:rFonts w:eastAsia="Garamond" w:cstheme="minorHAnsi"/>
        </w:rPr>
        <w:br/>
      </w:r>
      <w:r w:rsidRPr="00076D31">
        <w:rPr>
          <w:rFonts w:eastAsia="Garamond" w:cstheme="minorHAnsi"/>
        </w:rPr>
        <w:t>i 6, jeżeli udowodni zamawiającemu, że spełni łącznie następujące przesłanki:</w:t>
      </w:r>
    </w:p>
    <w:p w14:paraId="23DB5784" w14:textId="77777777" w:rsidR="00CB79E9" w:rsidRPr="00076D31" w:rsidRDefault="00CB79E9" w:rsidP="00CF6218">
      <w:pPr>
        <w:pStyle w:val="Akapitzlist"/>
        <w:numPr>
          <w:ilvl w:val="1"/>
          <w:numId w:val="2"/>
        </w:numPr>
        <w:spacing w:after="0" w:line="276" w:lineRule="auto"/>
        <w:jc w:val="both"/>
        <w:rPr>
          <w:rFonts w:eastAsiaTheme="minorEastAsia" w:cstheme="minorHAnsi"/>
        </w:rPr>
      </w:pPr>
      <w:r w:rsidRPr="00076D31">
        <w:rPr>
          <w:rFonts w:eastAsia="Garamond" w:cstheme="minorHAnsi"/>
        </w:rPr>
        <w:t>Naprawił lub zobowiązał się do naprawienia szkody wyrządzonej przestępstwem, wykroczeniem lub swoim nieprawidłowym postępowaniem, w tym poprzez zadośćuczynienie pieniężne,</w:t>
      </w:r>
    </w:p>
    <w:p w14:paraId="30B9378C" w14:textId="77777777" w:rsidR="00CB79E9" w:rsidRPr="00076D31" w:rsidRDefault="00CB79E9" w:rsidP="00CF6218">
      <w:pPr>
        <w:pStyle w:val="Akapitzlist"/>
        <w:numPr>
          <w:ilvl w:val="1"/>
          <w:numId w:val="2"/>
        </w:numPr>
        <w:spacing w:after="0" w:line="276" w:lineRule="auto"/>
        <w:jc w:val="both"/>
        <w:rPr>
          <w:rFonts w:eastAsiaTheme="minorEastAsia" w:cstheme="minorHAnsi"/>
        </w:rPr>
      </w:pPr>
      <w:r w:rsidRPr="00076D31">
        <w:rPr>
          <w:rFonts w:eastAsia="Garamond" w:cstheme="minorHAnsi"/>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C94D278" w14:textId="77777777" w:rsidR="00CB79E9" w:rsidRPr="00076D31" w:rsidRDefault="00CB79E9" w:rsidP="00CF6218">
      <w:pPr>
        <w:pStyle w:val="Akapitzlist"/>
        <w:numPr>
          <w:ilvl w:val="1"/>
          <w:numId w:val="2"/>
        </w:numPr>
        <w:spacing w:after="0" w:line="276" w:lineRule="auto"/>
        <w:jc w:val="both"/>
        <w:rPr>
          <w:rFonts w:eastAsiaTheme="minorEastAsia" w:cstheme="minorHAnsi"/>
        </w:rPr>
      </w:pPr>
      <w:r w:rsidRPr="00076D31">
        <w:rPr>
          <w:rFonts w:eastAsia="Garamond" w:cstheme="minorHAnsi"/>
        </w:rPr>
        <w:t>Podjął konkretnie środki techniczne, organizacyjne i kadrowe, odpowiednie dla zapobiegania dalszym przestępstwom, wykroczeniom lub nieprawidłowemu postępowaniu, w szczególności:</w:t>
      </w:r>
    </w:p>
    <w:p w14:paraId="045B32EB" w14:textId="77777777" w:rsidR="00CB79E9" w:rsidRPr="00076D31" w:rsidRDefault="00CB79E9" w:rsidP="00CF6218">
      <w:pPr>
        <w:pStyle w:val="Akapitzlist"/>
        <w:numPr>
          <w:ilvl w:val="2"/>
          <w:numId w:val="2"/>
        </w:numPr>
        <w:spacing w:after="0" w:line="276" w:lineRule="auto"/>
        <w:jc w:val="both"/>
        <w:rPr>
          <w:rFonts w:eastAsiaTheme="minorEastAsia" w:cstheme="minorHAnsi"/>
        </w:rPr>
      </w:pPr>
      <w:r w:rsidRPr="00076D31">
        <w:rPr>
          <w:rFonts w:eastAsia="Garamond" w:cstheme="minorHAnsi"/>
        </w:rPr>
        <w:t>Zerwał wszelkie powiązania z osobami lub podmiotami odpowiedzialnymi za nieprawidłowe postępowanie wykonawcy,</w:t>
      </w:r>
    </w:p>
    <w:p w14:paraId="39BD155F" w14:textId="77777777" w:rsidR="00CB79E9" w:rsidRPr="00076D31" w:rsidRDefault="00CB79E9" w:rsidP="00CF6218">
      <w:pPr>
        <w:pStyle w:val="Akapitzlist"/>
        <w:numPr>
          <w:ilvl w:val="2"/>
          <w:numId w:val="2"/>
        </w:numPr>
        <w:spacing w:after="0" w:line="276" w:lineRule="auto"/>
        <w:jc w:val="both"/>
        <w:rPr>
          <w:rFonts w:eastAsiaTheme="minorEastAsia" w:cstheme="minorHAnsi"/>
        </w:rPr>
      </w:pPr>
      <w:r w:rsidRPr="00076D31">
        <w:rPr>
          <w:rFonts w:eastAsia="Garamond" w:cstheme="minorHAnsi"/>
        </w:rPr>
        <w:t>Zreorganizował personel,</w:t>
      </w:r>
    </w:p>
    <w:p w14:paraId="25E9B99A" w14:textId="77777777" w:rsidR="00CB79E9" w:rsidRPr="00076D31" w:rsidRDefault="00CB79E9" w:rsidP="00CF6218">
      <w:pPr>
        <w:pStyle w:val="Akapitzlist"/>
        <w:numPr>
          <w:ilvl w:val="2"/>
          <w:numId w:val="2"/>
        </w:numPr>
        <w:spacing w:after="0" w:line="276" w:lineRule="auto"/>
        <w:jc w:val="both"/>
        <w:rPr>
          <w:rFonts w:eastAsiaTheme="minorEastAsia" w:cstheme="minorHAnsi"/>
        </w:rPr>
      </w:pPr>
      <w:r w:rsidRPr="00076D31">
        <w:rPr>
          <w:rFonts w:eastAsia="Garamond" w:cstheme="minorHAnsi"/>
        </w:rPr>
        <w:t>Wdrożył system sprawozdawczości i kontroli,</w:t>
      </w:r>
    </w:p>
    <w:p w14:paraId="1282057E" w14:textId="77777777" w:rsidR="00CB79E9" w:rsidRPr="00076D31" w:rsidRDefault="00CB79E9" w:rsidP="00CF6218">
      <w:pPr>
        <w:pStyle w:val="Akapitzlist"/>
        <w:numPr>
          <w:ilvl w:val="2"/>
          <w:numId w:val="2"/>
        </w:numPr>
        <w:spacing w:after="0" w:line="276" w:lineRule="auto"/>
        <w:jc w:val="both"/>
        <w:rPr>
          <w:rFonts w:eastAsiaTheme="minorEastAsia" w:cstheme="minorHAnsi"/>
        </w:rPr>
      </w:pPr>
      <w:r w:rsidRPr="00076D31">
        <w:rPr>
          <w:rFonts w:eastAsia="Garamond" w:cstheme="minorHAnsi"/>
        </w:rPr>
        <w:t>Utworzył struktury audytu wewnętrznego do monitorowania przestrzegania przepisów, wewnętrznych regulacji lub standardów,</w:t>
      </w:r>
    </w:p>
    <w:p w14:paraId="21195D43" w14:textId="77777777" w:rsidR="00CB79E9" w:rsidRPr="00076D31" w:rsidRDefault="00CB79E9" w:rsidP="00CF6218">
      <w:pPr>
        <w:pStyle w:val="Akapitzlist"/>
        <w:numPr>
          <w:ilvl w:val="2"/>
          <w:numId w:val="2"/>
        </w:numPr>
        <w:spacing w:after="0" w:line="276" w:lineRule="auto"/>
        <w:jc w:val="both"/>
        <w:rPr>
          <w:rFonts w:eastAsiaTheme="minorEastAsia" w:cstheme="minorHAnsi"/>
        </w:rPr>
      </w:pPr>
      <w:r w:rsidRPr="00076D31">
        <w:rPr>
          <w:rFonts w:eastAsia="Garamond" w:cstheme="minorHAnsi"/>
        </w:rPr>
        <w:t>Wprowadził wewnętrzne regulacje dotyczące odpowiedzialności i odszkodowań za nieprzestrzeganie przepisów, wewnętrznych regulacji lub standardów.</w:t>
      </w:r>
    </w:p>
    <w:p w14:paraId="651B8670" w14:textId="77777777" w:rsidR="00CB79E9" w:rsidRPr="00076D31" w:rsidRDefault="00CB79E9" w:rsidP="00CF6218">
      <w:pPr>
        <w:pStyle w:val="Akapitzlist"/>
        <w:numPr>
          <w:ilvl w:val="0"/>
          <w:numId w:val="2"/>
        </w:numPr>
        <w:spacing w:after="0" w:line="276" w:lineRule="auto"/>
        <w:jc w:val="both"/>
        <w:rPr>
          <w:rFonts w:eastAsiaTheme="minorEastAsia" w:cstheme="minorHAnsi"/>
        </w:rPr>
      </w:pPr>
      <w:r w:rsidRPr="00076D31">
        <w:rPr>
          <w:rFonts w:eastAsia="Garamond" w:cstheme="minorHAnsi"/>
        </w:rPr>
        <w:t xml:space="preserve"> Zamawiający ocenia, czy podjęte przez wykonawcę czynności, o których mowa w art. 110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6C01723E" w14:textId="77777777" w:rsidR="00993298" w:rsidRPr="00076D31" w:rsidRDefault="00993298" w:rsidP="00993298">
      <w:pPr>
        <w:pStyle w:val="Akapitzlist"/>
        <w:numPr>
          <w:ilvl w:val="0"/>
          <w:numId w:val="2"/>
        </w:numPr>
        <w:spacing w:after="0" w:line="276" w:lineRule="auto"/>
        <w:jc w:val="both"/>
        <w:rPr>
          <w:rFonts w:eastAsiaTheme="minorEastAsia" w:cstheme="minorHAnsi"/>
        </w:rPr>
      </w:pPr>
      <w:r w:rsidRPr="00076D31">
        <w:rPr>
          <w:rFonts w:eastAsiaTheme="minorEastAsia" w:cstheme="minorHAnsi"/>
        </w:rPr>
        <w:t>Na podstawie art. 7 ust. 1 ustawy z dnia 13 kwietnia 2022 r. o szczególnych rozwiązaniach w zakresie przeciwdziałania wspieraniu agresji na Ukrainę oraz służących ochronie bezpieczeństwa narodowego (Dz. U.  poz. 835), dalej jako „ustawa”. Zgodnie z treścią ww. przepisu, z postępowania o udzielenie zamówienia publicznego lub konkursu prowadzonego na podstawie ustawy Pzp wyklucza się:</w:t>
      </w:r>
    </w:p>
    <w:p w14:paraId="0E88A286" w14:textId="77777777" w:rsidR="00993298" w:rsidRPr="00076D31" w:rsidRDefault="00993298" w:rsidP="0059693E">
      <w:pPr>
        <w:pStyle w:val="Akapitzlist"/>
        <w:numPr>
          <w:ilvl w:val="1"/>
          <w:numId w:val="32"/>
        </w:numPr>
        <w:spacing w:after="0" w:line="276" w:lineRule="auto"/>
        <w:ind w:left="1276"/>
        <w:jc w:val="both"/>
        <w:rPr>
          <w:rFonts w:eastAsiaTheme="minorEastAsia" w:cstheme="minorHAnsi"/>
        </w:rPr>
      </w:pPr>
      <w:r w:rsidRPr="00076D31">
        <w:rPr>
          <w:rFonts w:eastAsiaTheme="minorEastAsia" w:cstheme="minorHAnsi"/>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ACF94AC" w14:textId="77777777" w:rsidR="00993298" w:rsidRPr="00076D31" w:rsidRDefault="00993298" w:rsidP="0059693E">
      <w:pPr>
        <w:pStyle w:val="Akapitzlist"/>
        <w:numPr>
          <w:ilvl w:val="1"/>
          <w:numId w:val="32"/>
        </w:numPr>
        <w:spacing w:after="0" w:line="276" w:lineRule="auto"/>
        <w:ind w:left="1276"/>
        <w:jc w:val="both"/>
        <w:rPr>
          <w:rFonts w:eastAsiaTheme="minorEastAsia" w:cstheme="minorHAnsi"/>
        </w:rPr>
      </w:pPr>
      <w:r w:rsidRPr="00076D31">
        <w:rPr>
          <w:rFonts w:eastAsiaTheme="minorEastAsia" w:cstheme="minorHAnsi"/>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887417B" w14:textId="77777777" w:rsidR="00993298" w:rsidRPr="00076D31" w:rsidRDefault="00993298" w:rsidP="0059693E">
      <w:pPr>
        <w:pStyle w:val="Akapitzlist"/>
        <w:numPr>
          <w:ilvl w:val="1"/>
          <w:numId w:val="32"/>
        </w:numPr>
        <w:spacing w:after="0" w:line="276" w:lineRule="auto"/>
        <w:ind w:left="1276"/>
        <w:jc w:val="both"/>
        <w:rPr>
          <w:rFonts w:eastAsiaTheme="minorEastAsia" w:cstheme="minorHAnsi"/>
        </w:rPr>
      </w:pPr>
      <w:r w:rsidRPr="00076D31">
        <w:rPr>
          <w:rFonts w:eastAsiaTheme="minorEastAsia" w:cstheme="minorHAnsi"/>
        </w:rPr>
        <w:lastRenderedPageBreak/>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7E7F1F5" w14:textId="77777777" w:rsidR="00CB79E9" w:rsidRPr="00076D31" w:rsidRDefault="00CB79E9" w:rsidP="00CF6218">
      <w:pPr>
        <w:shd w:val="clear" w:color="auto" w:fill="FFFFFF"/>
        <w:spacing w:after="0" w:line="276" w:lineRule="auto"/>
        <w:ind w:left="567" w:hanging="567"/>
        <w:jc w:val="both"/>
        <w:rPr>
          <w:rFonts w:eastAsia="Times New Roman" w:cstheme="minorHAnsi"/>
          <w:b/>
          <w:lang w:eastAsia="pl-PL"/>
        </w:rPr>
      </w:pPr>
    </w:p>
    <w:p w14:paraId="183A41F6"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bCs/>
          <w:color w:val="auto"/>
          <w:sz w:val="22"/>
          <w:szCs w:val="22"/>
          <w:lang w:eastAsia="pl-PL"/>
        </w:rPr>
      </w:pPr>
      <w:bookmarkStart w:id="18" w:name="_Toc83191582"/>
      <w:r w:rsidRPr="00076D31">
        <w:rPr>
          <w:rFonts w:asciiTheme="minorHAnsi" w:eastAsia="Times New Roman" w:hAnsiTheme="minorHAnsi" w:cstheme="minorHAnsi"/>
          <w:b/>
          <w:bCs/>
          <w:color w:val="auto"/>
          <w:sz w:val="22"/>
          <w:szCs w:val="22"/>
          <w:lang w:eastAsia="pl-PL"/>
        </w:rPr>
        <w:t xml:space="preserve">Sposób obliczenia </w:t>
      </w:r>
      <w:r w:rsidRPr="00076D31">
        <w:rPr>
          <w:rFonts w:asciiTheme="minorHAnsi" w:eastAsia="Times New Roman" w:hAnsiTheme="minorHAnsi" w:cstheme="minorHAnsi"/>
          <w:b/>
          <w:color w:val="auto"/>
          <w:sz w:val="22"/>
          <w:szCs w:val="22"/>
          <w:lang w:eastAsia="pl-PL"/>
        </w:rPr>
        <w:t>ceny</w:t>
      </w:r>
      <w:bookmarkEnd w:id="18"/>
    </w:p>
    <w:p w14:paraId="0E013AE2" w14:textId="77777777" w:rsidR="00CB79E9" w:rsidRPr="00076D31" w:rsidRDefault="00CB79E9"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t xml:space="preserve">Cena musi być podana w PLN cyfrowo i słownie z wyodrębnieniem należnego podatku od towaru </w:t>
      </w:r>
      <w:r w:rsidRPr="00076D31">
        <w:rPr>
          <w:rFonts w:cstheme="minorHAnsi"/>
        </w:rPr>
        <w:br/>
      </w:r>
      <w:r w:rsidRPr="00076D31">
        <w:rPr>
          <w:rFonts w:eastAsia="Garamond" w:cstheme="minorHAnsi"/>
        </w:rPr>
        <w:t xml:space="preserve">i usług (VAT). Stawka podatku od towarów i usług (VAT) określana jest zgodnie z ustawą z dnia </w:t>
      </w:r>
      <w:r w:rsidR="00990F67" w:rsidRPr="00076D31">
        <w:rPr>
          <w:rFonts w:eastAsia="Garamond" w:cstheme="minorHAnsi"/>
        </w:rPr>
        <w:br/>
      </w:r>
      <w:r w:rsidRPr="00076D31">
        <w:rPr>
          <w:rFonts w:eastAsia="Garamond" w:cstheme="minorHAnsi"/>
        </w:rPr>
        <w:t>11 marca 2004 r. o podatku od towarów i usług.</w:t>
      </w:r>
    </w:p>
    <w:p w14:paraId="603CB2A3" w14:textId="77777777" w:rsidR="00CB79E9" w:rsidRPr="00076D31" w:rsidRDefault="00CB79E9"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t>Ceny jednostkowe należy wypełnić według Formularza cenowego</w:t>
      </w:r>
      <w:r w:rsidR="00896959" w:rsidRPr="00076D31">
        <w:rPr>
          <w:rFonts w:eastAsia="Garamond" w:cstheme="minorHAnsi"/>
        </w:rPr>
        <w:t xml:space="preserve"> (</w:t>
      </w:r>
      <w:r w:rsidR="00896959" w:rsidRPr="00076D31">
        <w:rPr>
          <w:rFonts w:eastAsia="Garamond" w:cstheme="minorHAnsi"/>
          <w:u w:val="single"/>
        </w:rPr>
        <w:t>w treści oferty wykonawcy</w:t>
      </w:r>
      <w:r w:rsidR="00896959" w:rsidRPr="00076D31">
        <w:rPr>
          <w:rFonts w:eastAsia="Garamond" w:cstheme="minorHAnsi"/>
        </w:rPr>
        <w:t>)</w:t>
      </w:r>
      <w:r w:rsidRPr="00076D31">
        <w:rPr>
          <w:rFonts w:eastAsia="Garamond" w:cstheme="minorHAnsi"/>
        </w:rPr>
        <w:t xml:space="preserve">. Formularz </w:t>
      </w:r>
      <w:r w:rsidR="00896959" w:rsidRPr="00076D31">
        <w:rPr>
          <w:rFonts w:eastAsia="Garamond" w:cstheme="minorHAnsi"/>
        </w:rPr>
        <w:t xml:space="preserve">ofertowy </w:t>
      </w:r>
      <w:r w:rsidRPr="00076D31">
        <w:rPr>
          <w:rFonts w:eastAsia="Garamond" w:cstheme="minorHAnsi"/>
        </w:rPr>
        <w:t>należy wypełnić z dokładnością do dwóch miejsc po przecinku. Przyjmuje się matematyczną zasadę zaokrąglania z dokładnością do dwóch miejsc po przecinku. Wartość całości zamówienia należy obliczyć jako sumę wartości poszczególnych pozycji formularza cenowego.</w:t>
      </w:r>
    </w:p>
    <w:p w14:paraId="139DFC72" w14:textId="77777777" w:rsidR="00CB79E9" w:rsidRPr="00076D31" w:rsidRDefault="00CB79E9"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t>Ceny jednostkowe zawarte w Formularzu cenowym są cenami ryczałtowymi i zostaną ustalone na okres ważności umowy i nie będą podlegały zmianom.</w:t>
      </w:r>
    </w:p>
    <w:p w14:paraId="2EEA641A" w14:textId="77777777" w:rsidR="00CB79E9" w:rsidRPr="00076D31" w:rsidRDefault="00CB79E9"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t>Do wyliczonej kwoty należy doliczyć obowiązujący podatek VAT.</w:t>
      </w:r>
    </w:p>
    <w:p w14:paraId="710F063F" w14:textId="77777777" w:rsidR="00CB79E9" w:rsidRPr="00076D31" w:rsidRDefault="00CB79E9"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t>Wartość poszczególnych pozycji należy obliczyć jako iloczyn ceny jednostkowej i ilości jednostek.</w:t>
      </w:r>
    </w:p>
    <w:p w14:paraId="686F7FB1" w14:textId="77777777" w:rsidR="00CB79E9" w:rsidRPr="00076D31" w:rsidRDefault="00CB79E9"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t>Wykonawca określi ceny i wartości dla wszystkich pozycji wymienionych w formularzu cenowym.</w:t>
      </w:r>
    </w:p>
    <w:p w14:paraId="18829D38" w14:textId="77777777" w:rsidR="00CB79E9" w:rsidRPr="00076D31" w:rsidRDefault="00CB79E9"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t xml:space="preserve">Cena ofertowa oraz ceny podane w formularzu cenowym powinny zawierać wszystkie zobowiązania </w:t>
      </w:r>
      <w:r w:rsidRPr="00076D31">
        <w:rPr>
          <w:rFonts w:cstheme="minorHAnsi"/>
        </w:rPr>
        <w:br/>
      </w:r>
      <w:r w:rsidRPr="00076D31">
        <w:rPr>
          <w:rFonts w:eastAsia="Garamond" w:cstheme="minorHAnsi"/>
        </w:rPr>
        <w:t>w tym koszty bezpośrednie, koszty pośrednie oraz zysk i powinny uwzględniać wszystkie podatki, ubezpieczenia, opłaty itp., włącznie z podatkiem od towarów i usług (VAT). W przypadku osoby fizycznej nieprowadzącej działalności gospodarczej należy uwzględnić wszystkie składniki na ubezpieczenie społeczne, zdrowotne i zaliczkę na podatek dochodowy.</w:t>
      </w:r>
    </w:p>
    <w:p w14:paraId="65D620BE" w14:textId="77777777" w:rsidR="00CB79E9" w:rsidRPr="00076D31" w:rsidRDefault="00CB79E9"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t>Jeżeli złożona zostanie oferta, której wybór prowadzić będzie do powstania obowiązku podatkowego zgodnie z ustawą z dnia 11 marca 2004 r. o podatku od towarów i usług dla celów zastosowania kryterium ceny lub kosztu zamawiający dolicza do przedstawionej w ofercie ceny kwotę podatku od towarów i usług, którą miałby obowiązek rozliczyć.</w:t>
      </w:r>
    </w:p>
    <w:p w14:paraId="62B30A17" w14:textId="77777777" w:rsidR="00CB79E9" w:rsidRPr="00076D31" w:rsidRDefault="00CB79E9"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t xml:space="preserve">W ofercie o której mowa w Rozdziale </w:t>
      </w:r>
      <w:r w:rsidR="00A74BDB" w:rsidRPr="00076D31">
        <w:rPr>
          <w:rFonts w:eastAsia="Garamond" w:cstheme="minorHAnsi"/>
        </w:rPr>
        <w:t>I</w:t>
      </w:r>
      <w:r w:rsidRPr="00076D31">
        <w:rPr>
          <w:rFonts w:eastAsia="Garamond" w:cstheme="minorHAnsi"/>
        </w:rPr>
        <w:t xml:space="preserve"> wykonawca ma obowiązek:</w:t>
      </w:r>
    </w:p>
    <w:p w14:paraId="0996F1DF"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 xml:space="preserve">Poinformowania zamawiającego, że wybór jego oferty będzie prowadził do powstania </w:t>
      </w:r>
      <w:r w:rsidRPr="00076D31">
        <w:rPr>
          <w:rFonts w:cstheme="minorHAnsi"/>
        </w:rPr>
        <w:br/>
      </w:r>
      <w:r w:rsidRPr="00076D31">
        <w:rPr>
          <w:rFonts w:eastAsia="Garamond" w:cstheme="minorHAnsi"/>
        </w:rPr>
        <w:t>u zamawiającego obowiązku podatkowego.</w:t>
      </w:r>
    </w:p>
    <w:p w14:paraId="7EC99F7F"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Wskazanie nazwy (rodzaju) towaru lub usługi, których dostawa lub świadczenie będą prowadziły do powstania obowiązku podatkowego.</w:t>
      </w:r>
    </w:p>
    <w:p w14:paraId="17F8C0C7" w14:textId="77777777" w:rsidR="00CB79E9" w:rsidRPr="00076D31" w:rsidRDefault="00965E65"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Wskazanie wartości towaru lub usługi objętej obowiązkiem podatkowym zamawiającego, bez kwoty podatku</w:t>
      </w:r>
      <w:r w:rsidR="00CB79E9" w:rsidRPr="00076D31">
        <w:rPr>
          <w:rFonts w:eastAsia="Garamond" w:cstheme="minorHAnsi"/>
        </w:rPr>
        <w:t>.</w:t>
      </w:r>
    </w:p>
    <w:p w14:paraId="3D084CAA"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Wskazanie stawki podatku od towarów i usług, która zgodnie z wiedzą wykonawcy, będzie miała zastosowanie.</w:t>
      </w:r>
    </w:p>
    <w:p w14:paraId="0271DC58" w14:textId="77777777" w:rsidR="00CB79E9" w:rsidRPr="00076D31" w:rsidRDefault="00990F67"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t xml:space="preserve"> </w:t>
      </w:r>
      <w:r w:rsidR="00CB79E9" w:rsidRPr="00076D31">
        <w:rPr>
          <w:rFonts w:eastAsia="Garamond" w:cstheme="minorHAnsi"/>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651ED37D" w14:textId="77777777" w:rsidR="00CB79E9" w:rsidRPr="00076D31" w:rsidRDefault="00CB79E9"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t>W przypadku gdy cena całkowita oferty złożonej w terminie jest niższa o co najmniej 30% od:</w:t>
      </w:r>
    </w:p>
    <w:p w14:paraId="6AA4531A"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lastRenderedPageBreak/>
        <w:t xml:space="preserve">Wartość zamówienia powiększonej o należny podatek od towarów i usług, ustalonej przed wszczęciem postępowania lub średniej arytmetycznej cen wszystkich złożonych ofert niepodlegających odrzuceniu na podstawie art. 226 ust. 1 pkt 1, 5 i 10 ustawy Pzp, zamawiający zwraca się o udzielenie wyjaśnień, o których mowa w pkt 10., chyba </w:t>
      </w:r>
      <w:r w:rsidRPr="00076D31">
        <w:rPr>
          <w:rFonts w:cstheme="minorHAnsi"/>
        </w:rPr>
        <w:br/>
      </w:r>
      <w:r w:rsidRPr="00076D31">
        <w:rPr>
          <w:rFonts w:eastAsia="Garamond" w:cstheme="minorHAnsi"/>
        </w:rPr>
        <w:t>że rozbieżność wynika z okoliczności oczywistych, które nie wymagają wyjaśnień.</w:t>
      </w:r>
    </w:p>
    <w:p w14:paraId="3D15047B"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 xml:space="preserve">Wartość zamówienia powiększonej o należny podatek od towarów i usług, zaktualizowanej z uwzględnieniem okoliczności, które nastąpiły po wszczęciu postępowania, </w:t>
      </w:r>
      <w:r w:rsidR="00990F67" w:rsidRPr="00076D31">
        <w:rPr>
          <w:rFonts w:eastAsia="Garamond" w:cstheme="minorHAnsi"/>
        </w:rPr>
        <w:br/>
      </w:r>
      <w:r w:rsidRPr="00076D31">
        <w:rPr>
          <w:rFonts w:eastAsia="Garamond" w:cstheme="minorHAnsi"/>
        </w:rPr>
        <w:t>w szczególności istotnej zmiany cen rynkowych, zamawiający może zwrócić się o udzielenie wyjaśnień, o których mowa w ust. 1.</w:t>
      </w:r>
    </w:p>
    <w:p w14:paraId="6A59BC12" w14:textId="77777777" w:rsidR="00CB79E9" w:rsidRPr="00076D31" w:rsidRDefault="00CB79E9"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t>Wyjaśnienia o których mowa w ust. 10., mogą dotyczyć w szczególności:</w:t>
      </w:r>
    </w:p>
    <w:p w14:paraId="0F90F321"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Zarządzenie procesem produkcji, świadczonych usług lub metody budowy,</w:t>
      </w:r>
    </w:p>
    <w:p w14:paraId="46CC04BE"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Wybranych rozwiązań technicznych, wyjątkowo korzystnych warunków dostaw, usług albo związanych z realizacją robót budowlanych,</w:t>
      </w:r>
    </w:p>
    <w:p w14:paraId="1BDEB901"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Oryginalności dostaw, usług lub robót budowlanych oferowanych przez wykonawcę,</w:t>
      </w:r>
    </w:p>
    <w:p w14:paraId="4A6C15E2" w14:textId="77777777" w:rsidR="00CB79E9" w:rsidRPr="00076D31" w:rsidRDefault="00CB79E9" w:rsidP="00CF6218">
      <w:pPr>
        <w:pStyle w:val="Akapitzlist"/>
        <w:numPr>
          <w:ilvl w:val="1"/>
          <w:numId w:val="1"/>
        </w:numPr>
        <w:spacing w:after="0" w:line="276" w:lineRule="auto"/>
        <w:ind w:left="1418" w:hanging="425"/>
        <w:rPr>
          <w:rFonts w:eastAsiaTheme="minorEastAsia" w:cstheme="minorHAnsi"/>
        </w:rPr>
      </w:pPr>
      <w:r w:rsidRPr="00076D31">
        <w:rPr>
          <w:rFonts w:eastAsia="Garamond" w:cstheme="minorHAnsi"/>
        </w:rPr>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w:t>
      </w:r>
      <w:r w:rsidR="009C7A28" w:rsidRPr="00076D31">
        <w:rPr>
          <w:rFonts w:eastAsia="Garamond" w:cstheme="minorHAnsi"/>
        </w:rPr>
        <w:t>m</w:t>
      </w:r>
      <w:r w:rsidRPr="00076D31">
        <w:rPr>
          <w:rFonts w:eastAsia="Garamond" w:cstheme="minorHAnsi"/>
        </w:rPr>
        <w:t xml:space="preserve"> wynagrodzenia za pracę lub przepisów odrębnych właściwych dla spraw, z którymi związane jest realizowane zamówienia,</w:t>
      </w:r>
    </w:p>
    <w:p w14:paraId="2F90539F"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Zgodności z prawem w rozumieniu przepisów o postępowaniu w sprawach dotyczących pomocy publicznej,</w:t>
      </w:r>
    </w:p>
    <w:p w14:paraId="4EE4D067"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Zgodności z przepisami z zakresu prawa pracy i zabezpieczenia społecznego, obowiązującymi w miejscu, w którym realizowane jest zamówienie.</w:t>
      </w:r>
    </w:p>
    <w:p w14:paraId="3B1BF0DC"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Zgodności z przepisami dotyczącymi z zakresu ochrony środowiska.</w:t>
      </w:r>
    </w:p>
    <w:p w14:paraId="39F401E9"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Wypełnienie obowiązku związanych z powierzeniem wykonania części zamówienia podwykonawcy.</w:t>
      </w:r>
    </w:p>
    <w:p w14:paraId="60FA2740" w14:textId="77777777" w:rsidR="00CB79E9" w:rsidRPr="00076D31" w:rsidRDefault="00CB79E9" w:rsidP="00CF6218">
      <w:pPr>
        <w:pStyle w:val="Akapitzlist"/>
        <w:numPr>
          <w:ilvl w:val="0"/>
          <w:numId w:val="1"/>
        </w:numPr>
        <w:spacing w:after="0" w:line="276" w:lineRule="auto"/>
        <w:ind w:left="284" w:hanging="284"/>
        <w:jc w:val="both"/>
        <w:rPr>
          <w:rFonts w:eastAsiaTheme="minorEastAsia" w:cstheme="minorHAnsi"/>
        </w:rPr>
      </w:pPr>
      <w:r w:rsidRPr="00076D31">
        <w:rPr>
          <w:rFonts w:eastAsia="Garamond" w:cstheme="minorHAnsi"/>
        </w:rPr>
        <w:t>W przypadku zamówień na roboty budowlane lub usługi, zamawiający jest obowiązany żądać wyj</w:t>
      </w:r>
      <w:r w:rsidR="00990F67" w:rsidRPr="00076D31">
        <w:rPr>
          <w:rFonts w:eastAsia="Garamond" w:cstheme="minorHAnsi"/>
        </w:rPr>
        <w:t>aśnień, o których mowa w pkt 10</w:t>
      </w:r>
      <w:r w:rsidRPr="00076D31">
        <w:rPr>
          <w:rFonts w:eastAsia="Garamond" w:cstheme="minorHAnsi"/>
        </w:rPr>
        <w:t>, c</w:t>
      </w:r>
      <w:r w:rsidR="00990F67" w:rsidRPr="00076D31">
        <w:rPr>
          <w:rFonts w:eastAsia="Garamond" w:cstheme="minorHAnsi"/>
        </w:rPr>
        <w:t>o najmniej w zakresie określonym</w:t>
      </w:r>
      <w:r w:rsidRPr="00076D31">
        <w:rPr>
          <w:rFonts w:eastAsia="Garamond" w:cstheme="minorHAnsi"/>
        </w:rPr>
        <w:t xml:space="preserve"> w pkt 4) i 6).</w:t>
      </w:r>
    </w:p>
    <w:p w14:paraId="77C0B9C2"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 xml:space="preserve">Obowiązek wykazania, że oferta nie zawiera rażąco niskiej ceny lub kosztu spoczywa </w:t>
      </w:r>
      <w:r w:rsidRPr="00076D31">
        <w:rPr>
          <w:rFonts w:cstheme="minorHAnsi"/>
        </w:rPr>
        <w:br/>
      </w:r>
      <w:r w:rsidRPr="00076D31">
        <w:rPr>
          <w:rFonts w:eastAsia="Garamond" w:cstheme="minorHAnsi"/>
        </w:rPr>
        <w:t>na wykonawcy.</w:t>
      </w:r>
    </w:p>
    <w:p w14:paraId="37A33CD1"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 xml:space="preserve">Odrzuceniu, jako oferta z rażąco niską ceną lub kosztem, podlega oferta wykonawcy, który nie udzielił wyjaśnień w wyznaczonym terminie, lub jeżeli złożone wyjaśnienia wraz </w:t>
      </w:r>
      <w:r w:rsidRPr="00076D31">
        <w:rPr>
          <w:rFonts w:eastAsia="Garamond" w:cstheme="minorHAnsi"/>
        </w:rPr>
        <w:br/>
        <w:t>z dowodami nie uzasadniają rażąco niskiej ceny lub kosztu tej oferty.</w:t>
      </w:r>
    </w:p>
    <w:p w14:paraId="0C60E2CA" w14:textId="77777777" w:rsidR="00CB79E9" w:rsidRPr="00076D31" w:rsidRDefault="00CB79E9" w:rsidP="00CF6218">
      <w:pPr>
        <w:pStyle w:val="Akapitzlist"/>
        <w:numPr>
          <w:ilvl w:val="1"/>
          <w:numId w:val="1"/>
        </w:numPr>
        <w:spacing w:after="0" w:line="276" w:lineRule="auto"/>
        <w:ind w:left="1418" w:hanging="425"/>
        <w:jc w:val="both"/>
        <w:rPr>
          <w:rFonts w:eastAsiaTheme="minorEastAsia" w:cstheme="minorHAnsi"/>
        </w:rPr>
      </w:pPr>
      <w:r w:rsidRPr="00076D31">
        <w:rPr>
          <w:rFonts w:eastAsia="Garamond" w:cstheme="minorHAnsi"/>
        </w:rPr>
        <w:t xml:space="preserve">Jeżeli wartość zamówienia jest równa lub przekracza progi unijne, zamawiający zawiadamia Prezesa Urzędu oraz Komisję Europejską o odrzuceniu ofert, które według zamawiającego zawierały rażąco niską cenę lub koszt z powodu udzielenia pomocy publicznej, </w:t>
      </w:r>
      <w:r w:rsidRPr="00076D31">
        <w:rPr>
          <w:rFonts w:cstheme="minorHAnsi"/>
        </w:rPr>
        <w:br/>
      </w:r>
      <w:r w:rsidRPr="00076D31">
        <w:rPr>
          <w:rFonts w:eastAsia="Garamond" w:cstheme="minorHAnsi"/>
        </w:rPr>
        <w:t>a wykonawca, w terminie wyznaczonym przez zamawiającego, nie udowodnił, ze pomoc ta jest zgodna z prawem w rozumieniu przepisów o postępowaniu w sprawach dotyczących pomocy publicznej.</w:t>
      </w:r>
    </w:p>
    <w:p w14:paraId="7BE91015" w14:textId="77777777" w:rsidR="00945246" w:rsidRPr="00076D31" w:rsidRDefault="00945246" w:rsidP="00945246">
      <w:pPr>
        <w:pStyle w:val="Akapitzlist"/>
        <w:spacing w:after="0" w:line="276" w:lineRule="auto"/>
        <w:ind w:left="1418"/>
        <w:jc w:val="both"/>
        <w:rPr>
          <w:rFonts w:eastAsiaTheme="minorEastAsia" w:cstheme="minorHAnsi"/>
        </w:rPr>
      </w:pPr>
    </w:p>
    <w:p w14:paraId="371AF861"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bCs/>
          <w:color w:val="auto"/>
          <w:sz w:val="22"/>
          <w:szCs w:val="22"/>
          <w:lang w:eastAsia="pl-PL"/>
        </w:rPr>
      </w:pPr>
      <w:bookmarkStart w:id="19" w:name="_Toc83191583"/>
      <w:r w:rsidRPr="00076D31">
        <w:rPr>
          <w:rFonts w:asciiTheme="minorHAnsi" w:eastAsia="Times New Roman" w:hAnsiTheme="minorHAnsi" w:cstheme="minorHAnsi"/>
          <w:b/>
          <w:bCs/>
          <w:color w:val="auto"/>
          <w:sz w:val="22"/>
          <w:szCs w:val="22"/>
          <w:lang w:eastAsia="pl-PL"/>
        </w:rPr>
        <w:lastRenderedPageBreak/>
        <w:t>Opis kryteriów oceny ofert, wra</w:t>
      </w:r>
      <w:r w:rsidR="00990F67" w:rsidRPr="00076D31">
        <w:rPr>
          <w:rFonts w:asciiTheme="minorHAnsi" w:eastAsia="Times New Roman" w:hAnsiTheme="minorHAnsi" w:cstheme="minorHAnsi"/>
          <w:b/>
          <w:bCs/>
          <w:color w:val="auto"/>
          <w:sz w:val="22"/>
          <w:szCs w:val="22"/>
          <w:lang w:eastAsia="pl-PL"/>
        </w:rPr>
        <w:t>z z podaniem wag tych kryteriów</w:t>
      </w:r>
      <w:r w:rsidRPr="00076D31">
        <w:rPr>
          <w:rFonts w:asciiTheme="minorHAnsi" w:eastAsia="Times New Roman" w:hAnsiTheme="minorHAnsi" w:cstheme="minorHAnsi"/>
          <w:b/>
          <w:bCs/>
          <w:color w:val="auto"/>
          <w:sz w:val="22"/>
          <w:szCs w:val="22"/>
          <w:lang w:eastAsia="pl-PL"/>
        </w:rPr>
        <w:t xml:space="preserve"> i sposobu oceny ofert</w:t>
      </w:r>
      <w:bookmarkEnd w:id="19"/>
    </w:p>
    <w:p w14:paraId="20B779BB" w14:textId="77777777" w:rsidR="00CB79E9" w:rsidRPr="00076D31" w:rsidRDefault="00CB79E9" w:rsidP="00214C7F">
      <w:pPr>
        <w:pStyle w:val="Akapitzlist"/>
        <w:numPr>
          <w:ilvl w:val="0"/>
          <w:numId w:val="9"/>
        </w:numPr>
        <w:spacing w:after="0" w:line="276" w:lineRule="auto"/>
        <w:ind w:left="284" w:hanging="284"/>
        <w:jc w:val="both"/>
        <w:rPr>
          <w:rFonts w:cstheme="minorHAnsi"/>
          <w:b/>
        </w:rPr>
      </w:pPr>
      <w:r w:rsidRPr="00076D31">
        <w:rPr>
          <w:rFonts w:cstheme="minorHAnsi"/>
        </w:rPr>
        <w:t xml:space="preserve">Zamawiający wybiera najkorzystniejszą ofertę na podstawie kryteriów oceny ofert określonych </w:t>
      </w:r>
      <w:r w:rsidRPr="00076D31">
        <w:rPr>
          <w:rFonts w:cstheme="minorHAnsi"/>
        </w:rPr>
        <w:br/>
        <w:t>w dokumentach zamówienia.</w:t>
      </w:r>
    </w:p>
    <w:p w14:paraId="39C5C244" w14:textId="77777777" w:rsidR="00D14CAA" w:rsidRPr="00076D31" w:rsidRDefault="00D14CAA" w:rsidP="0059693E">
      <w:pPr>
        <w:pStyle w:val="ZTIRPKTzmpkttiret"/>
        <w:numPr>
          <w:ilvl w:val="3"/>
          <w:numId w:val="22"/>
        </w:numPr>
        <w:spacing w:line="276" w:lineRule="auto"/>
        <w:ind w:left="851"/>
        <w:rPr>
          <w:rFonts w:asciiTheme="minorHAnsi" w:hAnsiTheme="minorHAnsi" w:cstheme="minorHAnsi"/>
          <w:sz w:val="22"/>
          <w:szCs w:val="22"/>
        </w:rPr>
      </w:pPr>
      <w:r w:rsidRPr="00076D31">
        <w:rPr>
          <w:rFonts w:asciiTheme="minorHAnsi" w:hAnsiTheme="minorHAnsi" w:cstheme="minorHAnsi"/>
          <w:sz w:val="22"/>
          <w:szCs w:val="22"/>
        </w:rPr>
        <w:t xml:space="preserve">Nazwa kryterium: </w:t>
      </w:r>
      <w:r w:rsidRPr="00076D31">
        <w:rPr>
          <w:rFonts w:asciiTheme="minorHAnsi" w:hAnsiTheme="minorHAnsi" w:cstheme="minorHAnsi"/>
          <w:b/>
          <w:sz w:val="22"/>
          <w:szCs w:val="22"/>
        </w:rPr>
        <w:t>cena brutto</w:t>
      </w:r>
      <w:r w:rsidR="00896959" w:rsidRPr="00076D31">
        <w:rPr>
          <w:rFonts w:asciiTheme="minorHAnsi" w:hAnsiTheme="minorHAnsi" w:cstheme="minorHAnsi"/>
          <w:b/>
          <w:sz w:val="22"/>
          <w:szCs w:val="22"/>
        </w:rPr>
        <w:t xml:space="preserve"> (P1)</w:t>
      </w:r>
    </w:p>
    <w:p w14:paraId="72BA818B" w14:textId="77777777" w:rsidR="00D14CAA" w:rsidRPr="00076D31" w:rsidRDefault="00D14CAA" w:rsidP="00CF6218">
      <w:pPr>
        <w:pStyle w:val="ZTIRPKTzmpkttiret"/>
        <w:spacing w:line="276" w:lineRule="auto"/>
        <w:ind w:left="0" w:firstLine="720"/>
        <w:rPr>
          <w:rFonts w:asciiTheme="minorHAnsi" w:hAnsiTheme="minorHAnsi" w:cstheme="minorHAnsi"/>
          <w:sz w:val="22"/>
          <w:szCs w:val="22"/>
        </w:rPr>
      </w:pPr>
    </w:p>
    <w:p w14:paraId="78089F56" w14:textId="77777777" w:rsidR="00D14CAA" w:rsidRPr="00076D31" w:rsidRDefault="00D14CAA" w:rsidP="00CF6218">
      <w:pPr>
        <w:pStyle w:val="ZTIRPKTzmpkttiret"/>
        <w:spacing w:line="276" w:lineRule="auto"/>
        <w:ind w:left="0" w:firstLine="720"/>
        <w:rPr>
          <w:rFonts w:asciiTheme="minorHAnsi" w:hAnsiTheme="minorHAnsi" w:cstheme="minorHAnsi"/>
          <w:sz w:val="22"/>
          <w:szCs w:val="22"/>
        </w:rPr>
      </w:pPr>
      <w:r w:rsidRPr="00076D31">
        <w:rPr>
          <w:rFonts w:asciiTheme="minorHAnsi" w:hAnsiTheme="minorHAnsi" w:cstheme="minorHAnsi"/>
          <w:sz w:val="22"/>
          <w:szCs w:val="22"/>
        </w:rPr>
        <w:t>Waga kryterium: 60 %</w:t>
      </w:r>
    </w:p>
    <w:p w14:paraId="7DD5B188" w14:textId="77777777" w:rsidR="00D14CAA" w:rsidRPr="00076D31" w:rsidRDefault="00D14CAA" w:rsidP="00CF6218">
      <w:pPr>
        <w:pStyle w:val="ZTIRPKTzmpkttiret"/>
        <w:spacing w:line="276" w:lineRule="auto"/>
        <w:ind w:left="0" w:firstLine="720"/>
        <w:rPr>
          <w:rFonts w:asciiTheme="minorHAnsi" w:hAnsiTheme="minorHAnsi" w:cstheme="minorHAnsi"/>
          <w:sz w:val="22"/>
          <w:szCs w:val="22"/>
        </w:rPr>
      </w:pPr>
      <w:r w:rsidRPr="00076D31">
        <w:rPr>
          <w:rFonts w:asciiTheme="minorHAnsi" w:hAnsiTheme="minorHAnsi" w:cstheme="minorHAnsi"/>
          <w:sz w:val="22"/>
          <w:szCs w:val="22"/>
        </w:rPr>
        <w:t>Opis sposobu obliczenia punktów:</w:t>
      </w:r>
    </w:p>
    <w:tbl>
      <w:tblPr>
        <w:tblpPr w:leftFromText="141" w:rightFromText="141" w:vertAnchor="text" w:horzAnchor="page" w:tblpX="2222" w:tblpY="158"/>
        <w:tblW w:w="0" w:type="auto"/>
        <w:tblLook w:val="04A0" w:firstRow="1" w:lastRow="0" w:firstColumn="1" w:lastColumn="0" w:noHBand="0" w:noVBand="1"/>
      </w:tblPr>
      <w:tblGrid>
        <w:gridCol w:w="817"/>
        <w:gridCol w:w="817"/>
        <w:gridCol w:w="1168"/>
      </w:tblGrid>
      <w:tr w:rsidR="00811FB6" w:rsidRPr="00076D31" w14:paraId="4F884C79" w14:textId="77777777" w:rsidTr="00242198">
        <w:tc>
          <w:tcPr>
            <w:tcW w:w="817" w:type="dxa"/>
            <w:vMerge w:val="restart"/>
            <w:shd w:val="clear" w:color="auto" w:fill="auto"/>
            <w:vAlign w:val="center"/>
          </w:tcPr>
          <w:p w14:paraId="0A08A206" w14:textId="77777777" w:rsidR="00D14CAA" w:rsidRPr="00076D31" w:rsidRDefault="00D14CAA" w:rsidP="00CF6218">
            <w:pPr>
              <w:pStyle w:val="ZTIRPKTzmpkttiret"/>
              <w:spacing w:line="276" w:lineRule="auto"/>
              <w:ind w:left="0" w:firstLine="0"/>
              <w:jc w:val="center"/>
              <w:rPr>
                <w:rFonts w:asciiTheme="minorHAnsi" w:hAnsiTheme="minorHAnsi" w:cstheme="minorHAnsi"/>
                <w:sz w:val="22"/>
                <w:szCs w:val="22"/>
              </w:rPr>
            </w:pPr>
            <w:r w:rsidRPr="00076D31">
              <w:rPr>
                <w:rFonts w:asciiTheme="minorHAnsi" w:hAnsiTheme="minorHAnsi" w:cstheme="minorHAnsi"/>
                <w:sz w:val="22"/>
                <w:szCs w:val="22"/>
              </w:rPr>
              <w:t>C=</w:t>
            </w:r>
          </w:p>
        </w:tc>
        <w:tc>
          <w:tcPr>
            <w:tcW w:w="817" w:type="dxa"/>
            <w:tcBorders>
              <w:bottom w:val="single" w:sz="4" w:space="0" w:color="auto"/>
            </w:tcBorders>
            <w:shd w:val="clear" w:color="auto" w:fill="auto"/>
            <w:vAlign w:val="center"/>
          </w:tcPr>
          <w:p w14:paraId="083C7E26" w14:textId="77777777" w:rsidR="00D14CAA" w:rsidRPr="00076D31" w:rsidRDefault="00D14CAA" w:rsidP="00CF6218">
            <w:pPr>
              <w:pStyle w:val="ZTIRPKTzmpkttiret"/>
              <w:spacing w:line="276" w:lineRule="auto"/>
              <w:ind w:left="0" w:firstLine="0"/>
              <w:jc w:val="center"/>
              <w:rPr>
                <w:rFonts w:asciiTheme="minorHAnsi" w:hAnsiTheme="minorHAnsi" w:cstheme="minorHAnsi"/>
                <w:sz w:val="22"/>
                <w:szCs w:val="22"/>
              </w:rPr>
            </w:pPr>
            <w:r w:rsidRPr="00076D31">
              <w:rPr>
                <w:rFonts w:asciiTheme="minorHAnsi" w:hAnsiTheme="minorHAnsi" w:cstheme="minorHAnsi"/>
                <w:sz w:val="22"/>
                <w:szCs w:val="22"/>
              </w:rPr>
              <w:t>C min</w:t>
            </w:r>
          </w:p>
        </w:tc>
        <w:tc>
          <w:tcPr>
            <w:tcW w:w="1168" w:type="dxa"/>
            <w:vMerge w:val="restart"/>
            <w:shd w:val="clear" w:color="auto" w:fill="auto"/>
            <w:vAlign w:val="center"/>
          </w:tcPr>
          <w:p w14:paraId="13C0339A" w14:textId="77777777" w:rsidR="00D14CAA" w:rsidRPr="00076D31" w:rsidRDefault="00D14CAA" w:rsidP="00CF6218">
            <w:pPr>
              <w:pStyle w:val="ZTIRPKTzmpkttiret"/>
              <w:spacing w:line="276" w:lineRule="auto"/>
              <w:ind w:left="0" w:firstLine="0"/>
              <w:jc w:val="center"/>
              <w:rPr>
                <w:rFonts w:asciiTheme="minorHAnsi" w:hAnsiTheme="minorHAnsi" w:cstheme="minorHAnsi"/>
                <w:sz w:val="22"/>
                <w:szCs w:val="22"/>
              </w:rPr>
            </w:pPr>
            <w:r w:rsidRPr="00076D31">
              <w:rPr>
                <w:rFonts w:asciiTheme="minorHAnsi" w:hAnsiTheme="minorHAnsi" w:cstheme="minorHAnsi"/>
                <w:sz w:val="22"/>
                <w:szCs w:val="22"/>
              </w:rPr>
              <w:t>X 60 %</w:t>
            </w:r>
          </w:p>
        </w:tc>
      </w:tr>
      <w:tr w:rsidR="00811FB6" w:rsidRPr="00076D31" w14:paraId="5D53E946" w14:textId="77777777" w:rsidTr="00242198">
        <w:tc>
          <w:tcPr>
            <w:tcW w:w="817" w:type="dxa"/>
            <w:vMerge/>
            <w:shd w:val="clear" w:color="auto" w:fill="auto"/>
          </w:tcPr>
          <w:p w14:paraId="3AEA9A45" w14:textId="77777777" w:rsidR="00D14CAA" w:rsidRPr="00076D31" w:rsidRDefault="00D14CAA" w:rsidP="00CF6218">
            <w:pPr>
              <w:pStyle w:val="ZTIRPKTzmpkttiret"/>
              <w:spacing w:line="276" w:lineRule="auto"/>
              <w:ind w:left="0" w:firstLine="0"/>
              <w:jc w:val="left"/>
              <w:rPr>
                <w:rFonts w:asciiTheme="minorHAnsi" w:hAnsiTheme="minorHAnsi" w:cstheme="minorHAnsi"/>
                <w:sz w:val="22"/>
                <w:szCs w:val="22"/>
              </w:rPr>
            </w:pPr>
          </w:p>
        </w:tc>
        <w:tc>
          <w:tcPr>
            <w:tcW w:w="817" w:type="dxa"/>
            <w:tcBorders>
              <w:top w:val="single" w:sz="4" w:space="0" w:color="auto"/>
            </w:tcBorders>
            <w:shd w:val="clear" w:color="auto" w:fill="auto"/>
          </w:tcPr>
          <w:p w14:paraId="552D1A83" w14:textId="77777777" w:rsidR="00D14CAA" w:rsidRPr="00076D31" w:rsidRDefault="00D14CAA" w:rsidP="00CF6218">
            <w:pPr>
              <w:pStyle w:val="ZTIRPKTzmpkttiret"/>
              <w:spacing w:line="276" w:lineRule="auto"/>
              <w:ind w:left="0" w:firstLine="0"/>
              <w:jc w:val="left"/>
              <w:rPr>
                <w:rFonts w:asciiTheme="minorHAnsi" w:hAnsiTheme="minorHAnsi" w:cstheme="minorHAnsi"/>
                <w:sz w:val="22"/>
                <w:szCs w:val="22"/>
              </w:rPr>
            </w:pPr>
            <w:r w:rsidRPr="00076D31">
              <w:rPr>
                <w:rFonts w:asciiTheme="minorHAnsi" w:hAnsiTheme="minorHAnsi" w:cstheme="minorHAnsi"/>
                <w:sz w:val="22"/>
                <w:szCs w:val="22"/>
              </w:rPr>
              <w:t>C bad</w:t>
            </w:r>
          </w:p>
        </w:tc>
        <w:tc>
          <w:tcPr>
            <w:tcW w:w="1168" w:type="dxa"/>
            <w:vMerge/>
            <w:shd w:val="clear" w:color="auto" w:fill="auto"/>
          </w:tcPr>
          <w:p w14:paraId="3E5EFE70" w14:textId="77777777" w:rsidR="00D14CAA" w:rsidRPr="00076D31" w:rsidRDefault="00D14CAA" w:rsidP="00CF6218">
            <w:pPr>
              <w:pStyle w:val="ZTIRPKTzmpkttiret"/>
              <w:spacing w:line="276" w:lineRule="auto"/>
              <w:ind w:left="0" w:firstLine="0"/>
              <w:jc w:val="left"/>
              <w:rPr>
                <w:rFonts w:asciiTheme="minorHAnsi" w:hAnsiTheme="minorHAnsi" w:cstheme="minorHAnsi"/>
                <w:sz w:val="22"/>
                <w:szCs w:val="22"/>
              </w:rPr>
            </w:pPr>
          </w:p>
        </w:tc>
      </w:tr>
    </w:tbl>
    <w:p w14:paraId="7729136B" w14:textId="77777777" w:rsidR="00D14CAA" w:rsidRPr="00076D31" w:rsidRDefault="00D14CAA" w:rsidP="00CF6218">
      <w:pPr>
        <w:pStyle w:val="ZTIRPKTzmpkttiret"/>
        <w:spacing w:line="276" w:lineRule="auto"/>
        <w:ind w:left="0" w:firstLine="0"/>
        <w:rPr>
          <w:rFonts w:asciiTheme="minorHAnsi" w:hAnsiTheme="minorHAnsi" w:cstheme="minorHAnsi"/>
          <w:sz w:val="22"/>
          <w:szCs w:val="22"/>
        </w:rPr>
      </w:pPr>
    </w:p>
    <w:p w14:paraId="7DDAECC6" w14:textId="77777777" w:rsidR="00D14CAA" w:rsidRPr="00076D31" w:rsidRDefault="00D14CAA" w:rsidP="00CF6218">
      <w:pPr>
        <w:pStyle w:val="ZTIRPKTzmpkttiret"/>
        <w:spacing w:line="276" w:lineRule="auto"/>
        <w:ind w:left="0" w:firstLine="0"/>
        <w:rPr>
          <w:rFonts w:asciiTheme="minorHAnsi" w:hAnsiTheme="minorHAnsi" w:cstheme="minorHAnsi"/>
          <w:sz w:val="22"/>
          <w:szCs w:val="22"/>
        </w:rPr>
      </w:pPr>
    </w:p>
    <w:p w14:paraId="52BA6057" w14:textId="77777777" w:rsidR="00D14CAA" w:rsidRPr="00076D31" w:rsidRDefault="00D14CAA" w:rsidP="00CF6218">
      <w:pPr>
        <w:pStyle w:val="ZTIRPKTzmpkttiret"/>
        <w:spacing w:line="276" w:lineRule="auto"/>
        <w:ind w:left="0" w:firstLine="0"/>
        <w:rPr>
          <w:rFonts w:asciiTheme="minorHAnsi" w:hAnsiTheme="minorHAnsi" w:cstheme="minorHAnsi"/>
          <w:sz w:val="22"/>
          <w:szCs w:val="22"/>
        </w:rPr>
      </w:pPr>
    </w:p>
    <w:p w14:paraId="530EBF8C" w14:textId="77777777" w:rsidR="00D14CAA" w:rsidRPr="00076D31" w:rsidRDefault="00D14CAA" w:rsidP="00CF6218">
      <w:pPr>
        <w:pStyle w:val="ZTIRPKTzmpkttiret"/>
        <w:spacing w:line="276" w:lineRule="auto"/>
        <w:ind w:left="0" w:firstLine="0"/>
        <w:rPr>
          <w:rFonts w:asciiTheme="minorHAnsi" w:hAnsiTheme="minorHAnsi" w:cstheme="minorHAnsi"/>
          <w:sz w:val="22"/>
          <w:szCs w:val="22"/>
        </w:rPr>
      </w:pPr>
      <w:r w:rsidRPr="00076D31">
        <w:rPr>
          <w:rFonts w:asciiTheme="minorHAnsi" w:hAnsiTheme="minorHAnsi" w:cstheme="minorHAnsi"/>
          <w:sz w:val="22"/>
          <w:szCs w:val="22"/>
        </w:rPr>
        <w:t xml:space="preserve">gdzie </w:t>
      </w:r>
    </w:p>
    <w:p w14:paraId="77D744CF" w14:textId="77777777" w:rsidR="00D14CAA" w:rsidRPr="00076D31" w:rsidRDefault="00D14CAA" w:rsidP="00CF6218">
      <w:pPr>
        <w:pStyle w:val="ZTIRPKTzmpkttiret"/>
        <w:spacing w:line="276" w:lineRule="auto"/>
        <w:ind w:left="0" w:firstLine="0"/>
        <w:rPr>
          <w:rFonts w:asciiTheme="minorHAnsi" w:hAnsiTheme="minorHAnsi" w:cstheme="minorHAnsi"/>
          <w:sz w:val="22"/>
          <w:szCs w:val="22"/>
        </w:rPr>
      </w:pPr>
      <w:r w:rsidRPr="00076D31">
        <w:rPr>
          <w:rFonts w:asciiTheme="minorHAnsi" w:hAnsiTheme="minorHAnsi" w:cstheme="minorHAnsi"/>
          <w:sz w:val="22"/>
          <w:szCs w:val="22"/>
        </w:rPr>
        <w:t>C min cena ofertowa brutto oferty najtańszej</w:t>
      </w:r>
    </w:p>
    <w:p w14:paraId="1877A912" w14:textId="77777777" w:rsidR="00D14CAA" w:rsidRPr="00076D31" w:rsidRDefault="00D14CAA" w:rsidP="00CF6218">
      <w:pPr>
        <w:pStyle w:val="ZTIRPKTzmpkttiret"/>
        <w:spacing w:line="276" w:lineRule="auto"/>
        <w:ind w:left="0" w:firstLine="0"/>
        <w:rPr>
          <w:rFonts w:asciiTheme="minorHAnsi" w:hAnsiTheme="minorHAnsi" w:cstheme="minorHAnsi"/>
          <w:sz w:val="22"/>
          <w:szCs w:val="22"/>
        </w:rPr>
      </w:pPr>
      <w:r w:rsidRPr="00076D31">
        <w:rPr>
          <w:rFonts w:asciiTheme="minorHAnsi" w:hAnsiTheme="minorHAnsi" w:cstheme="minorHAnsi"/>
          <w:sz w:val="22"/>
          <w:szCs w:val="22"/>
        </w:rPr>
        <w:t>C bad cena ofertowa brutto oferty badanej</w:t>
      </w:r>
    </w:p>
    <w:p w14:paraId="419DD25C" w14:textId="77777777" w:rsidR="00D14CAA" w:rsidRPr="00076D31" w:rsidRDefault="00D14CAA" w:rsidP="00CF6218">
      <w:pPr>
        <w:pStyle w:val="ZTIRPKTzmpkttiret"/>
        <w:spacing w:line="276" w:lineRule="auto"/>
        <w:ind w:left="0" w:firstLine="0"/>
        <w:rPr>
          <w:rFonts w:asciiTheme="minorHAnsi" w:hAnsiTheme="minorHAnsi" w:cstheme="minorHAnsi"/>
          <w:sz w:val="22"/>
          <w:szCs w:val="22"/>
        </w:rPr>
      </w:pPr>
    </w:p>
    <w:p w14:paraId="5E9BDD73" w14:textId="77777777" w:rsidR="00D14CAA" w:rsidRPr="00076D31" w:rsidRDefault="00D14CAA" w:rsidP="00CF6218">
      <w:pPr>
        <w:pStyle w:val="ZTIRPKTzmpkttiret"/>
        <w:spacing w:line="276" w:lineRule="auto"/>
        <w:ind w:left="0" w:firstLine="0"/>
        <w:rPr>
          <w:rFonts w:asciiTheme="minorHAnsi" w:hAnsiTheme="minorHAnsi" w:cstheme="minorHAnsi"/>
          <w:sz w:val="22"/>
          <w:szCs w:val="22"/>
        </w:rPr>
      </w:pPr>
      <w:r w:rsidRPr="00076D31">
        <w:rPr>
          <w:rFonts w:asciiTheme="minorHAnsi" w:hAnsiTheme="minorHAnsi" w:cstheme="minorHAnsi"/>
          <w:sz w:val="22"/>
          <w:szCs w:val="22"/>
        </w:rPr>
        <w:t>W tym kryterium można uzyskać maksymalnie 60 punktów</w:t>
      </w:r>
      <w:r w:rsidR="00F90ED5" w:rsidRPr="00076D31">
        <w:rPr>
          <w:rFonts w:asciiTheme="minorHAnsi" w:hAnsiTheme="minorHAnsi" w:cstheme="minorHAnsi"/>
          <w:sz w:val="22"/>
          <w:szCs w:val="22"/>
        </w:rPr>
        <w:t xml:space="preserve"> (1%=1 pkt)</w:t>
      </w:r>
      <w:r w:rsidRPr="00076D31">
        <w:rPr>
          <w:rFonts w:asciiTheme="minorHAnsi" w:hAnsiTheme="minorHAnsi" w:cstheme="minorHAnsi"/>
          <w:sz w:val="22"/>
          <w:szCs w:val="22"/>
        </w:rPr>
        <w:t>. Przyznane punkty zostaną zaokrąglone do dwóch miejsc po przecinku.</w:t>
      </w:r>
    </w:p>
    <w:p w14:paraId="1C8B704D" w14:textId="77777777" w:rsidR="00D14CAA" w:rsidRPr="00076D31" w:rsidRDefault="00D14CAA" w:rsidP="00CF6218">
      <w:pPr>
        <w:pStyle w:val="ZTIRPKTzmpkttiret"/>
        <w:spacing w:line="276" w:lineRule="auto"/>
        <w:ind w:left="0" w:firstLine="0"/>
        <w:rPr>
          <w:rFonts w:asciiTheme="minorHAnsi" w:hAnsiTheme="minorHAnsi" w:cstheme="minorHAnsi"/>
          <w:sz w:val="22"/>
          <w:szCs w:val="22"/>
        </w:rPr>
      </w:pPr>
    </w:p>
    <w:p w14:paraId="2C60068D" w14:textId="77777777" w:rsidR="00D14CAA" w:rsidRPr="00076D31" w:rsidRDefault="00D14CAA" w:rsidP="00CF6218">
      <w:pPr>
        <w:pStyle w:val="ZTIRPKTzmpkttiret"/>
        <w:spacing w:line="276" w:lineRule="auto"/>
        <w:ind w:left="0" w:firstLine="0"/>
        <w:rPr>
          <w:rFonts w:asciiTheme="minorHAnsi" w:hAnsiTheme="minorHAnsi" w:cstheme="minorHAnsi"/>
          <w:sz w:val="22"/>
          <w:szCs w:val="22"/>
        </w:rPr>
      </w:pPr>
      <w:r w:rsidRPr="00076D31">
        <w:rPr>
          <w:rFonts w:asciiTheme="minorHAnsi" w:hAnsiTheme="minorHAnsi" w:cstheme="minorHAnsi"/>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7AE81B1F" w14:textId="77777777" w:rsidR="00896959" w:rsidRPr="00076D31" w:rsidRDefault="00896959" w:rsidP="00CF6218">
      <w:pPr>
        <w:pStyle w:val="ZTIRPKTzmpkttiret"/>
        <w:spacing w:line="276" w:lineRule="auto"/>
        <w:ind w:left="0" w:firstLine="0"/>
        <w:rPr>
          <w:rFonts w:asciiTheme="minorHAnsi" w:hAnsiTheme="minorHAnsi" w:cstheme="minorHAnsi"/>
          <w:sz w:val="22"/>
          <w:szCs w:val="22"/>
        </w:rPr>
      </w:pPr>
    </w:p>
    <w:p w14:paraId="10E7F4E5" w14:textId="77777777" w:rsidR="00546704" w:rsidRPr="00076D31" w:rsidRDefault="00546704" w:rsidP="00546704">
      <w:pPr>
        <w:pStyle w:val="ZTIRPKTzmpkttiret"/>
        <w:numPr>
          <w:ilvl w:val="3"/>
          <w:numId w:val="22"/>
        </w:numPr>
        <w:spacing w:line="276" w:lineRule="auto"/>
        <w:ind w:left="851"/>
        <w:rPr>
          <w:rFonts w:asciiTheme="minorHAnsi" w:hAnsiTheme="minorHAnsi" w:cstheme="minorHAnsi"/>
          <w:sz w:val="22"/>
          <w:szCs w:val="22"/>
        </w:rPr>
      </w:pPr>
      <w:r w:rsidRPr="00076D31">
        <w:rPr>
          <w:rFonts w:asciiTheme="minorHAnsi" w:hAnsiTheme="minorHAnsi" w:cstheme="minorHAnsi"/>
          <w:sz w:val="22"/>
          <w:szCs w:val="22"/>
        </w:rPr>
        <w:t xml:space="preserve">Nazwa kryterium: </w:t>
      </w:r>
      <w:r w:rsidRPr="00076D31">
        <w:rPr>
          <w:rFonts w:asciiTheme="minorHAnsi" w:hAnsiTheme="minorHAnsi" w:cstheme="minorHAnsi"/>
          <w:b/>
          <w:sz w:val="22"/>
          <w:szCs w:val="22"/>
        </w:rPr>
        <w:t>termin realizacji zadania – dostawy samochodu</w:t>
      </w:r>
    </w:p>
    <w:p w14:paraId="2DAA9E7A" w14:textId="77777777" w:rsidR="00546704" w:rsidRPr="00076D31" w:rsidRDefault="00546704" w:rsidP="00546704">
      <w:pPr>
        <w:pStyle w:val="ZTIRPKTzmpkttiret"/>
        <w:spacing w:line="276" w:lineRule="auto"/>
        <w:ind w:left="709" w:firstLine="0"/>
        <w:rPr>
          <w:rFonts w:asciiTheme="minorHAnsi" w:hAnsiTheme="minorHAnsi" w:cstheme="minorHAnsi"/>
          <w:sz w:val="22"/>
          <w:szCs w:val="22"/>
        </w:rPr>
      </w:pPr>
    </w:p>
    <w:p w14:paraId="058E8B63" w14:textId="77777777" w:rsidR="00546704" w:rsidRPr="00076D31" w:rsidRDefault="00546704" w:rsidP="00546704">
      <w:pPr>
        <w:pStyle w:val="ZTIRPKTzmpkttiret"/>
        <w:spacing w:line="276" w:lineRule="auto"/>
        <w:ind w:left="709" w:firstLine="0"/>
        <w:rPr>
          <w:rFonts w:asciiTheme="minorHAnsi" w:hAnsiTheme="minorHAnsi" w:cstheme="minorHAnsi"/>
          <w:sz w:val="22"/>
          <w:szCs w:val="22"/>
        </w:rPr>
      </w:pPr>
      <w:r w:rsidRPr="00076D31">
        <w:rPr>
          <w:rFonts w:asciiTheme="minorHAnsi" w:hAnsiTheme="minorHAnsi" w:cstheme="minorHAnsi"/>
          <w:sz w:val="22"/>
          <w:szCs w:val="22"/>
        </w:rPr>
        <w:t>Waga kryterium: 40 %</w:t>
      </w:r>
    </w:p>
    <w:p w14:paraId="4885F901" w14:textId="77777777" w:rsidR="00546704" w:rsidRPr="00076D31" w:rsidRDefault="00546704" w:rsidP="00546704">
      <w:pPr>
        <w:pStyle w:val="ZTIRPKTzmpkttiret"/>
        <w:spacing w:line="276" w:lineRule="auto"/>
        <w:ind w:left="709" w:firstLine="0"/>
        <w:rPr>
          <w:rFonts w:asciiTheme="minorHAnsi" w:hAnsiTheme="minorHAnsi" w:cstheme="minorHAnsi"/>
          <w:sz w:val="22"/>
          <w:szCs w:val="22"/>
        </w:rPr>
      </w:pPr>
      <w:r w:rsidRPr="00076D31">
        <w:rPr>
          <w:rFonts w:asciiTheme="minorHAnsi" w:hAnsiTheme="minorHAnsi" w:cstheme="minorHAnsi"/>
          <w:sz w:val="22"/>
          <w:szCs w:val="22"/>
        </w:rPr>
        <w:t>Opis sposobu obliczenia punktów:</w:t>
      </w:r>
    </w:p>
    <w:p w14:paraId="56AE835D" w14:textId="77777777" w:rsidR="00546704" w:rsidRPr="00076D31" w:rsidRDefault="00546704" w:rsidP="00546704">
      <w:pPr>
        <w:spacing w:line="276" w:lineRule="auto"/>
        <w:jc w:val="both"/>
        <w:rPr>
          <w:rFonts w:cstheme="minorHAnsi"/>
        </w:rPr>
      </w:pPr>
    </w:p>
    <w:p w14:paraId="7FF2651E" w14:textId="5D28CB66" w:rsidR="00546704" w:rsidRPr="00076D31" w:rsidRDefault="00546704" w:rsidP="00546704">
      <w:pPr>
        <w:spacing w:line="276" w:lineRule="auto"/>
        <w:jc w:val="both"/>
        <w:rPr>
          <w:rFonts w:cstheme="minorHAnsi"/>
        </w:rPr>
      </w:pPr>
      <w:r w:rsidRPr="00076D31">
        <w:rPr>
          <w:rFonts w:cstheme="minorHAnsi"/>
        </w:rPr>
        <w:t>Maksymalny termin realizacji 3</w:t>
      </w:r>
      <w:r w:rsidR="00936E88" w:rsidRPr="00076D31">
        <w:rPr>
          <w:rFonts w:cstheme="minorHAnsi"/>
        </w:rPr>
        <w:t>0</w:t>
      </w:r>
      <w:r w:rsidRPr="00076D31">
        <w:rPr>
          <w:rFonts w:cstheme="minorHAnsi"/>
        </w:rPr>
        <w:t xml:space="preserve"> dni od podpisania umowy.</w:t>
      </w:r>
    </w:p>
    <w:p w14:paraId="111E240A" w14:textId="77777777" w:rsidR="00546704" w:rsidRPr="00076D31" w:rsidRDefault="00546704" w:rsidP="00546704">
      <w:pPr>
        <w:spacing w:line="276" w:lineRule="auto"/>
        <w:jc w:val="both"/>
        <w:rPr>
          <w:rFonts w:cstheme="minorHAnsi"/>
        </w:rPr>
      </w:pPr>
      <w:r w:rsidRPr="00076D31">
        <w:rPr>
          <w:rFonts w:cstheme="minorHAnsi"/>
        </w:rPr>
        <w:t>Wykonawca może zaproponować termin realizacji zadania – dostawy samochodu w pełnych dniach.</w:t>
      </w:r>
    </w:p>
    <w:p w14:paraId="4C595C17" w14:textId="57CAC65A" w:rsidR="00546704" w:rsidRPr="00076D31" w:rsidRDefault="00546704" w:rsidP="00546704">
      <w:pPr>
        <w:spacing w:line="276" w:lineRule="auto"/>
        <w:jc w:val="both"/>
        <w:rPr>
          <w:rFonts w:eastAsia="Calibri" w:cstheme="minorHAnsi"/>
        </w:rPr>
      </w:pPr>
      <w:r w:rsidRPr="00076D31">
        <w:rPr>
          <w:rFonts w:eastAsia="Calibri" w:cstheme="minorHAnsi"/>
        </w:rPr>
        <w:t xml:space="preserve">- oferta z terminem realizacji </w:t>
      </w:r>
      <w:r w:rsidRPr="00076D31">
        <w:rPr>
          <w:rFonts w:eastAsia="Calibri" w:cstheme="minorHAnsi"/>
          <w:b/>
        </w:rPr>
        <w:t xml:space="preserve">do </w:t>
      </w:r>
      <w:r w:rsidR="00BA258C" w:rsidRPr="00076D31">
        <w:rPr>
          <w:rFonts w:eastAsia="Calibri" w:cstheme="minorHAnsi"/>
          <w:b/>
        </w:rPr>
        <w:t>14</w:t>
      </w:r>
      <w:r w:rsidRPr="00076D31">
        <w:rPr>
          <w:rFonts w:eastAsia="Calibri" w:cstheme="minorHAnsi"/>
        </w:rPr>
        <w:t xml:space="preserve"> dni od podpisania umowy otrzyma </w:t>
      </w:r>
      <w:r w:rsidRPr="00076D31">
        <w:rPr>
          <w:rFonts w:eastAsia="Calibri" w:cstheme="minorHAnsi"/>
          <w:b/>
        </w:rPr>
        <w:t>40 pkt</w:t>
      </w:r>
    </w:p>
    <w:p w14:paraId="1B2EAAA3" w14:textId="2774255D" w:rsidR="00546704" w:rsidRPr="00076D31" w:rsidRDefault="00546704" w:rsidP="00546704">
      <w:pPr>
        <w:spacing w:line="276" w:lineRule="auto"/>
        <w:jc w:val="both"/>
        <w:rPr>
          <w:rFonts w:eastAsia="Calibri" w:cstheme="minorHAnsi"/>
        </w:rPr>
      </w:pPr>
      <w:r w:rsidRPr="00076D31">
        <w:rPr>
          <w:rFonts w:eastAsia="Calibri" w:cstheme="minorHAnsi"/>
        </w:rPr>
        <w:t xml:space="preserve">- oferta z terminem realizacji </w:t>
      </w:r>
      <w:r w:rsidRPr="00076D31">
        <w:rPr>
          <w:rFonts w:eastAsia="Calibri" w:cstheme="minorHAnsi"/>
          <w:b/>
        </w:rPr>
        <w:t xml:space="preserve">powyżej </w:t>
      </w:r>
      <w:r w:rsidR="00BA258C" w:rsidRPr="00076D31">
        <w:rPr>
          <w:rFonts w:eastAsia="Calibri" w:cstheme="minorHAnsi"/>
          <w:b/>
        </w:rPr>
        <w:t>14</w:t>
      </w:r>
      <w:r w:rsidRPr="00076D31">
        <w:rPr>
          <w:rFonts w:eastAsia="Calibri" w:cstheme="minorHAnsi"/>
          <w:b/>
        </w:rPr>
        <w:t xml:space="preserve"> do </w:t>
      </w:r>
      <w:r w:rsidR="00BA258C" w:rsidRPr="00076D31">
        <w:rPr>
          <w:rFonts w:eastAsia="Calibri" w:cstheme="minorHAnsi"/>
          <w:b/>
        </w:rPr>
        <w:t>21</w:t>
      </w:r>
      <w:r w:rsidRPr="00076D31">
        <w:rPr>
          <w:rFonts w:eastAsia="Calibri" w:cstheme="minorHAnsi"/>
          <w:b/>
        </w:rPr>
        <w:t xml:space="preserve"> dni</w:t>
      </w:r>
      <w:r w:rsidRPr="00076D31">
        <w:rPr>
          <w:rFonts w:eastAsia="Calibri" w:cstheme="minorHAnsi"/>
        </w:rPr>
        <w:t xml:space="preserve"> od podpisania umowy otrzyma </w:t>
      </w:r>
      <w:r w:rsidR="00BA258C" w:rsidRPr="00076D31">
        <w:rPr>
          <w:rFonts w:eastAsia="Calibri" w:cstheme="minorHAnsi"/>
          <w:b/>
        </w:rPr>
        <w:t>20</w:t>
      </w:r>
      <w:r w:rsidRPr="00076D31">
        <w:rPr>
          <w:rFonts w:eastAsia="Calibri" w:cstheme="minorHAnsi"/>
          <w:b/>
        </w:rPr>
        <w:t xml:space="preserve"> pkt</w:t>
      </w:r>
    </w:p>
    <w:p w14:paraId="6854DF3E" w14:textId="2DCA1D41" w:rsidR="00546704" w:rsidRPr="00076D31" w:rsidRDefault="00546704" w:rsidP="00546704">
      <w:pPr>
        <w:spacing w:line="276" w:lineRule="auto"/>
        <w:jc w:val="both"/>
        <w:rPr>
          <w:rFonts w:eastAsia="Calibri" w:cstheme="minorHAnsi"/>
        </w:rPr>
      </w:pPr>
      <w:r w:rsidRPr="00076D31">
        <w:rPr>
          <w:rFonts w:eastAsia="Calibri" w:cstheme="minorHAnsi"/>
        </w:rPr>
        <w:t xml:space="preserve">- oferta z terminem realizacji </w:t>
      </w:r>
      <w:r w:rsidRPr="00076D31">
        <w:rPr>
          <w:rFonts w:eastAsia="Calibri" w:cstheme="minorHAnsi"/>
          <w:b/>
        </w:rPr>
        <w:t xml:space="preserve">powyżej </w:t>
      </w:r>
      <w:r w:rsidR="00BA258C" w:rsidRPr="00076D31">
        <w:rPr>
          <w:rFonts w:eastAsia="Calibri" w:cstheme="minorHAnsi"/>
          <w:b/>
        </w:rPr>
        <w:t>21</w:t>
      </w:r>
      <w:r w:rsidRPr="00076D31">
        <w:rPr>
          <w:rFonts w:eastAsia="Calibri" w:cstheme="minorHAnsi"/>
          <w:b/>
        </w:rPr>
        <w:t xml:space="preserve"> do </w:t>
      </w:r>
      <w:r w:rsidR="00BA258C" w:rsidRPr="00076D31">
        <w:rPr>
          <w:rFonts w:eastAsia="Calibri" w:cstheme="minorHAnsi"/>
          <w:b/>
        </w:rPr>
        <w:t>30</w:t>
      </w:r>
      <w:r w:rsidRPr="00076D31">
        <w:rPr>
          <w:rFonts w:eastAsia="Calibri" w:cstheme="minorHAnsi"/>
          <w:b/>
        </w:rPr>
        <w:t xml:space="preserve"> dni</w:t>
      </w:r>
      <w:r w:rsidRPr="00076D31">
        <w:rPr>
          <w:rFonts w:eastAsia="Calibri" w:cstheme="minorHAnsi"/>
        </w:rPr>
        <w:t xml:space="preserve"> od podpisania umowy otrzyma </w:t>
      </w:r>
      <w:r w:rsidRPr="00076D31">
        <w:rPr>
          <w:rFonts w:eastAsia="Calibri" w:cstheme="minorHAnsi"/>
          <w:b/>
        </w:rPr>
        <w:t>0 pkt</w:t>
      </w:r>
    </w:p>
    <w:p w14:paraId="323F2FE1" w14:textId="7E87AC13" w:rsidR="00546704" w:rsidRPr="00076D31" w:rsidRDefault="00546704" w:rsidP="00546704">
      <w:pPr>
        <w:spacing w:line="276" w:lineRule="auto"/>
        <w:jc w:val="both"/>
        <w:rPr>
          <w:rFonts w:eastAsia="Calibri" w:cstheme="minorHAnsi"/>
        </w:rPr>
      </w:pPr>
      <w:r w:rsidRPr="00076D31">
        <w:rPr>
          <w:rFonts w:eastAsia="Calibri" w:cstheme="minorHAnsi"/>
          <w:b/>
        </w:rPr>
        <w:t xml:space="preserve">Oferta złożona z terminem realizacji powyżej </w:t>
      </w:r>
      <w:r w:rsidR="00936E88" w:rsidRPr="00076D31">
        <w:rPr>
          <w:rFonts w:eastAsia="Calibri" w:cstheme="minorHAnsi"/>
          <w:b/>
        </w:rPr>
        <w:t>30</w:t>
      </w:r>
      <w:r w:rsidRPr="00076D31">
        <w:rPr>
          <w:rFonts w:eastAsia="Calibri" w:cstheme="minorHAnsi"/>
          <w:b/>
        </w:rPr>
        <w:t xml:space="preserve"> dni zostanie odrzucona z powodu niezgodności z SWZ. </w:t>
      </w:r>
    </w:p>
    <w:p w14:paraId="3D1C87BB" w14:textId="77777777" w:rsidR="00546704" w:rsidRPr="00076D31" w:rsidRDefault="00546704" w:rsidP="00546704">
      <w:pPr>
        <w:spacing w:before="100" w:beforeAutospacing="1" w:after="100" w:afterAutospacing="1" w:line="276" w:lineRule="auto"/>
        <w:jc w:val="both"/>
        <w:rPr>
          <w:rFonts w:eastAsia="Calibri" w:cstheme="minorHAnsi"/>
          <w:u w:val="single"/>
        </w:rPr>
      </w:pPr>
      <w:r w:rsidRPr="00076D31">
        <w:rPr>
          <w:rFonts w:eastAsia="Calibri" w:cstheme="minorHAnsi"/>
          <w:u w:val="single"/>
        </w:rPr>
        <w:t>Łączna liczba punktów za ofertę = liczba punktów w kryterium cena brutto + liczba punktów                   w kryterium  termin realizacji od dnia podpisania umowy.</w:t>
      </w:r>
    </w:p>
    <w:p w14:paraId="18DCAAAA" w14:textId="77777777" w:rsidR="00CB79E9" w:rsidRPr="00076D31" w:rsidRDefault="00CB79E9" w:rsidP="00214C7F">
      <w:pPr>
        <w:pStyle w:val="Akapitzlist"/>
        <w:numPr>
          <w:ilvl w:val="0"/>
          <w:numId w:val="9"/>
        </w:numPr>
        <w:spacing w:after="0" w:line="276" w:lineRule="auto"/>
        <w:ind w:left="284" w:hanging="284"/>
        <w:jc w:val="both"/>
        <w:rPr>
          <w:rFonts w:cstheme="minorHAnsi"/>
        </w:rPr>
      </w:pPr>
      <w:r w:rsidRPr="00076D31">
        <w:rPr>
          <w:rFonts w:cstheme="minorHAnsi"/>
        </w:rPr>
        <w:t>Najkorzystniejsza oferta to oferta przedstawiająca najkorzystniejszy stosunek jakości do ceny.</w:t>
      </w:r>
    </w:p>
    <w:p w14:paraId="648C0350" w14:textId="77777777" w:rsidR="00CB79E9" w:rsidRPr="00076D31" w:rsidRDefault="00CB79E9" w:rsidP="00214C7F">
      <w:pPr>
        <w:pStyle w:val="Akapitzlist"/>
        <w:numPr>
          <w:ilvl w:val="0"/>
          <w:numId w:val="9"/>
        </w:numPr>
        <w:spacing w:after="0" w:line="276" w:lineRule="auto"/>
        <w:ind w:left="284" w:hanging="284"/>
        <w:jc w:val="both"/>
        <w:rPr>
          <w:rFonts w:cstheme="minorHAnsi"/>
        </w:rPr>
      </w:pPr>
      <w:r w:rsidRPr="00076D31">
        <w:rPr>
          <w:rFonts w:cstheme="minorHAnsi"/>
        </w:rPr>
        <w:lastRenderedPageBreak/>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6A67FFCF" w14:textId="77777777" w:rsidR="00CB79E9" w:rsidRPr="00076D31" w:rsidRDefault="00CB79E9" w:rsidP="00214C7F">
      <w:pPr>
        <w:pStyle w:val="Akapitzlist"/>
        <w:numPr>
          <w:ilvl w:val="0"/>
          <w:numId w:val="9"/>
        </w:numPr>
        <w:spacing w:after="0" w:line="276" w:lineRule="auto"/>
        <w:ind w:left="284" w:hanging="284"/>
        <w:jc w:val="both"/>
        <w:rPr>
          <w:rFonts w:cstheme="minorHAnsi"/>
          <w:b/>
          <w:bCs/>
        </w:rPr>
      </w:pPr>
      <w:r w:rsidRPr="00076D31">
        <w:rPr>
          <w:rFonts w:cstheme="minorHAnsi"/>
        </w:rPr>
        <w:t>Jeżeli oferty otrzymały taką samą ocenę w kryterium o najwyższej wadze, zamawiający wybiera ofertę z najniższą ceną lub najniższym kosztem</w:t>
      </w:r>
      <w:r w:rsidR="00945246" w:rsidRPr="00076D31">
        <w:rPr>
          <w:rFonts w:cstheme="minorHAnsi"/>
        </w:rPr>
        <w:t xml:space="preserve"> (jeżeli Zamawiający wymaga wskazania kosztu realizacji zadania)</w:t>
      </w:r>
      <w:r w:rsidRPr="00076D31">
        <w:rPr>
          <w:rFonts w:cstheme="minorHAnsi"/>
        </w:rPr>
        <w:t>.</w:t>
      </w:r>
    </w:p>
    <w:p w14:paraId="32CD89AF" w14:textId="77777777" w:rsidR="00CB79E9" w:rsidRPr="00076D31" w:rsidRDefault="00CB79E9" w:rsidP="00214C7F">
      <w:pPr>
        <w:pStyle w:val="Akapitzlist"/>
        <w:numPr>
          <w:ilvl w:val="0"/>
          <w:numId w:val="9"/>
        </w:numPr>
        <w:spacing w:after="0" w:line="276" w:lineRule="auto"/>
        <w:ind w:left="284" w:hanging="284"/>
        <w:jc w:val="both"/>
        <w:rPr>
          <w:rFonts w:cstheme="minorHAnsi"/>
        </w:rPr>
      </w:pPr>
      <w:r w:rsidRPr="00076D31">
        <w:rPr>
          <w:rFonts w:cstheme="minorHAnsi"/>
        </w:rPr>
        <w:t>Jeżeli nie można dokonać wyboru oferty w sposób, o którym mowa w ust. 5. zamawiający wzywa wykonawców, którzy złożyli te oferty, do złożenia w terminie określonym przez zamawiającego dodatkowych ofert zawierających nową cenę lub koszt.</w:t>
      </w:r>
    </w:p>
    <w:p w14:paraId="1227BE1E" w14:textId="77777777" w:rsidR="00CB79E9" w:rsidRPr="00076D31" w:rsidRDefault="00CB79E9" w:rsidP="00214C7F">
      <w:pPr>
        <w:pStyle w:val="Akapitzlist"/>
        <w:numPr>
          <w:ilvl w:val="0"/>
          <w:numId w:val="9"/>
        </w:numPr>
        <w:spacing w:after="0" w:line="276" w:lineRule="auto"/>
        <w:ind w:left="284" w:hanging="284"/>
        <w:jc w:val="both"/>
        <w:rPr>
          <w:rFonts w:cstheme="minorHAnsi"/>
        </w:rPr>
      </w:pPr>
      <w:r w:rsidRPr="00076D31">
        <w:rPr>
          <w:rFonts w:cstheme="minorHAnsi"/>
        </w:rPr>
        <w:t>Jeżeli w postępowaniu o udzieleniu zamówienia, w którym jednym kryterium oceny ofert jest cena lub koszt, nie można dokonać wyboru najkorzystniejszej oferty ze względu na to, że zostały oferty o takiej samej cenie lub koszcie, zamawiający wzywa wykonaw</w:t>
      </w:r>
      <w:r w:rsidR="000C03AB" w:rsidRPr="00076D31">
        <w:rPr>
          <w:rFonts w:cstheme="minorHAnsi"/>
        </w:rPr>
        <w:t xml:space="preserve">ców, którzy złożyli te oferty, </w:t>
      </w:r>
      <w:r w:rsidRPr="00076D31">
        <w:rPr>
          <w:rFonts w:cstheme="minorHAnsi"/>
        </w:rPr>
        <w:t>do złożenia w terminie określonym przez zamawiającego ofert dodatkowych zawierających nową cenę lub koszt.</w:t>
      </w:r>
    </w:p>
    <w:p w14:paraId="19B53993" w14:textId="77777777" w:rsidR="00CB79E9" w:rsidRPr="00076D31" w:rsidRDefault="00CB79E9" w:rsidP="00214C7F">
      <w:pPr>
        <w:pStyle w:val="Akapitzlist"/>
        <w:numPr>
          <w:ilvl w:val="0"/>
          <w:numId w:val="9"/>
        </w:numPr>
        <w:spacing w:after="0" w:line="276" w:lineRule="auto"/>
        <w:ind w:left="284" w:hanging="284"/>
        <w:jc w:val="both"/>
        <w:rPr>
          <w:rFonts w:cstheme="minorHAnsi"/>
          <w:b/>
          <w:bCs/>
        </w:rPr>
      </w:pPr>
      <w:r w:rsidRPr="00076D31">
        <w:rPr>
          <w:rFonts w:cstheme="minorHAnsi"/>
        </w:rPr>
        <w:t>Jeżeli w postępowaniu o udzielenie zamówienia, w którym jedynym kryterium oceny ofert jest koszt rozumiany jako suma kosztu nabycia i innych kosztów cyklu życia, nie można dokonać wyboru najkorzystniejszej oferty ze względu na to, że zostały złożone oferty o takim sam</w:t>
      </w:r>
      <w:r w:rsidR="009C7A28" w:rsidRPr="00076D31">
        <w:rPr>
          <w:rFonts w:cstheme="minorHAnsi"/>
        </w:rPr>
        <w:t>y</w:t>
      </w:r>
      <w:r w:rsidRPr="00076D31">
        <w:rPr>
          <w:rFonts w:cstheme="minorHAnsi"/>
        </w:rPr>
        <w:t>m koszcie, zamawiający wybiera ofertę:</w:t>
      </w:r>
    </w:p>
    <w:p w14:paraId="586E8A7A" w14:textId="77777777" w:rsidR="00CB79E9" w:rsidRPr="00076D31" w:rsidRDefault="00CB79E9" w:rsidP="0059693E">
      <w:pPr>
        <w:pStyle w:val="Akapitzlist"/>
        <w:numPr>
          <w:ilvl w:val="0"/>
          <w:numId w:val="24"/>
        </w:numPr>
        <w:spacing w:after="0" w:line="276" w:lineRule="auto"/>
        <w:ind w:left="1418" w:hanging="425"/>
        <w:jc w:val="both"/>
        <w:rPr>
          <w:rFonts w:cstheme="minorHAnsi"/>
          <w:b/>
          <w:bCs/>
        </w:rPr>
      </w:pPr>
      <w:r w:rsidRPr="00076D31">
        <w:rPr>
          <w:rFonts w:cstheme="minorHAnsi"/>
        </w:rPr>
        <w:t>Z niższym kosztem nabycia albo</w:t>
      </w:r>
    </w:p>
    <w:p w14:paraId="23C34E80" w14:textId="77777777" w:rsidR="00CB79E9" w:rsidRPr="00076D31" w:rsidRDefault="00CB79E9" w:rsidP="0059693E">
      <w:pPr>
        <w:pStyle w:val="Akapitzlist"/>
        <w:numPr>
          <w:ilvl w:val="0"/>
          <w:numId w:val="24"/>
        </w:numPr>
        <w:spacing w:after="0" w:line="276" w:lineRule="auto"/>
        <w:ind w:left="1418" w:hanging="425"/>
        <w:jc w:val="both"/>
        <w:rPr>
          <w:rFonts w:cstheme="minorHAnsi"/>
          <w:b/>
          <w:bCs/>
        </w:rPr>
      </w:pPr>
      <w:r w:rsidRPr="00076D31">
        <w:rPr>
          <w:rFonts w:cstheme="minorHAnsi"/>
        </w:rPr>
        <w:t>Z niższymi innymi kosztami cyklu życia</w:t>
      </w:r>
    </w:p>
    <w:p w14:paraId="16A758B9" w14:textId="77777777" w:rsidR="00CB79E9" w:rsidRPr="00076D31" w:rsidRDefault="00CB79E9" w:rsidP="00CF6218">
      <w:pPr>
        <w:pStyle w:val="Akapitzlist"/>
        <w:spacing w:after="0" w:line="276" w:lineRule="auto"/>
        <w:ind w:left="372" w:firstLine="348"/>
        <w:jc w:val="both"/>
        <w:rPr>
          <w:rFonts w:cstheme="minorHAnsi"/>
        </w:rPr>
      </w:pPr>
      <w:r w:rsidRPr="00076D31">
        <w:rPr>
          <w:rFonts w:cstheme="minorHAnsi"/>
        </w:rPr>
        <w:t>- pod warunkiem dopuszczenia takiego rozwiązania w dokumentach zamówienia.</w:t>
      </w:r>
    </w:p>
    <w:p w14:paraId="2D036AFA" w14:textId="77777777" w:rsidR="00CB79E9" w:rsidRPr="00076D31" w:rsidRDefault="00CB79E9" w:rsidP="00214C7F">
      <w:pPr>
        <w:pStyle w:val="Akapitzlist"/>
        <w:numPr>
          <w:ilvl w:val="0"/>
          <w:numId w:val="9"/>
        </w:numPr>
        <w:spacing w:after="0" w:line="276" w:lineRule="auto"/>
        <w:ind w:left="284" w:hanging="284"/>
        <w:jc w:val="both"/>
        <w:rPr>
          <w:rFonts w:cstheme="minorHAnsi"/>
        </w:rPr>
      </w:pPr>
      <w:r w:rsidRPr="00076D31">
        <w:rPr>
          <w:rFonts w:cstheme="minorHAnsi"/>
        </w:rPr>
        <w:t>Jeżeli nie można dokonać wyboru oferty w sposób, o którym mowa w pkt 8., zamawiający wzywa wykonawców, którzy złożyli te oferty do złożenia ofert dodatkowych zawierających nowy koszt nabycia, w terminie określonym przez zamawiającego.</w:t>
      </w:r>
    </w:p>
    <w:p w14:paraId="772BD461" w14:textId="77777777" w:rsidR="00CB79E9" w:rsidRPr="00076D31" w:rsidRDefault="00CB79E9" w:rsidP="00214C7F">
      <w:pPr>
        <w:pStyle w:val="Akapitzlist"/>
        <w:numPr>
          <w:ilvl w:val="0"/>
          <w:numId w:val="9"/>
        </w:numPr>
        <w:spacing w:after="0" w:line="276" w:lineRule="auto"/>
        <w:ind w:left="284" w:hanging="284"/>
        <w:jc w:val="both"/>
        <w:rPr>
          <w:rFonts w:cstheme="minorHAnsi"/>
        </w:rPr>
      </w:pPr>
      <w:r w:rsidRPr="00076D31">
        <w:rPr>
          <w:rFonts w:cstheme="minorHAnsi"/>
        </w:rPr>
        <w:t>Wykonawcy składający oferty dodatkowe, nie mogą oferować cen lub kosztów wyższych niż zaoferowany w uprzednio złożonych przez nich ofertach.</w:t>
      </w:r>
    </w:p>
    <w:p w14:paraId="677F8C17" w14:textId="77777777" w:rsidR="00CB79E9" w:rsidRPr="00076D31" w:rsidRDefault="00CB79E9" w:rsidP="00214C7F">
      <w:pPr>
        <w:pStyle w:val="Akapitzlist"/>
        <w:numPr>
          <w:ilvl w:val="0"/>
          <w:numId w:val="9"/>
        </w:numPr>
        <w:spacing w:after="0" w:line="276" w:lineRule="auto"/>
        <w:ind w:left="284" w:hanging="284"/>
        <w:jc w:val="both"/>
        <w:rPr>
          <w:rFonts w:cstheme="minorHAnsi"/>
        </w:rPr>
      </w:pPr>
      <w:r w:rsidRPr="00076D31">
        <w:rPr>
          <w:rFonts w:cstheme="minorHAnsi"/>
        </w:rPr>
        <w:t>Zamawiający wybiera najkorzystniejszą ofertę w termin</w:t>
      </w:r>
      <w:r w:rsidR="006F0350" w:rsidRPr="00076D31">
        <w:rPr>
          <w:rFonts w:cstheme="minorHAnsi"/>
        </w:rPr>
        <w:t xml:space="preserve">ie związania ofertą określonym </w:t>
      </w:r>
      <w:r w:rsidRPr="00076D31">
        <w:rPr>
          <w:rFonts w:cstheme="minorHAnsi"/>
        </w:rPr>
        <w:t xml:space="preserve">w dokumentach zamówienia tj. Rozdział </w:t>
      </w:r>
      <w:r w:rsidR="00A74BDB" w:rsidRPr="00076D31">
        <w:rPr>
          <w:rFonts w:cstheme="minorHAnsi"/>
        </w:rPr>
        <w:t>I</w:t>
      </w:r>
    </w:p>
    <w:p w14:paraId="232E3C21" w14:textId="77777777" w:rsidR="00CB79E9" w:rsidRPr="00076D31" w:rsidRDefault="00CB79E9" w:rsidP="00214C7F">
      <w:pPr>
        <w:pStyle w:val="Akapitzlist"/>
        <w:numPr>
          <w:ilvl w:val="0"/>
          <w:numId w:val="9"/>
        </w:numPr>
        <w:spacing w:after="0" w:line="276" w:lineRule="auto"/>
        <w:ind w:left="284" w:hanging="284"/>
        <w:jc w:val="both"/>
        <w:rPr>
          <w:rFonts w:cstheme="minorHAnsi"/>
        </w:rPr>
      </w:pPr>
      <w:r w:rsidRPr="00076D31">
        <w:rPr>
          <w:rFonts w:cstheme="minorHAnsi"/>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FC57570" w14:textId="77777777" w:rsidR="00CB79E9" w:rsidRPr="00076D31" w:rsidRDefault="00CB79E9" w:rsidP="00214C7F">
      <w:pPr>
        <w:pStyle w:val="Akapitzlist"/>
        <w:numPr>
          <w:ilvl w:val="0"/>
          <w:numId w:val="9"/>
        </w:numPr>
        <w:spacing w:after="0" w:line="276" w:lineRule="auto"/>
        <w:ind w:left="284" w:hanging="284"/>
        <w:jc w:val="both"/>
        <w:rPr>
          <w:rFonts w:cstheme="minorHAnsi"/>
        </w:rPr>
      </w:pPr>
      <w:r w:rsidRPr="00076D31">
        <w:rPr>
          <w:rFonts w:cstheme="minorHAnsi"/>
        </w:rPr>
        <w:t>W przypadku braku zgody, o której mowa w ust. 12., zamawiający zwraca się o wyrażenie takiej zgody do kolejnego wykonawcy, którego oferta została najwyżej oceniona, chyba że zachodzą przesłanki unieważnienia postępowania.</w:t>
      </w:r>
    </w:p>
    <w:p w14:paraId="15370D0D" w14:textId="77777777" w:rsidR="00CB79E9" w:rsidRPr="00076D31" w:rsidRDefault="00CB79E9" w:rsidP="00214C7F">
      <w:pPr>
        <w:pStyle w:val="Akapitzlist"/>
        <w:numPr>
          <w:ilvl w:val="0"/>
          <w:numId w:val="9"/>
        </w:numPr>
        <w:spacing w:after="0" w:line="276" w:lineRule="auto"/>
        <w:ind w:left="284" w:hanging="284"/>
        <w:jc w:val="both"/>
        <w:rPr>
          <w:rFonts w:cstheme="minorHAnsi"/>
          <w:b/>
          <w:bCs/>
        </w:rPr>
      </w:pPr>
      <w:r w:rsidRPr="00076D31">
        <w:rPr>
          <w:rFonts w:cstheme="minorHAnsi"/>
        </w:rPr>
        <w:t>Niezwłocznie po wyborze najkorzystniejszej oferty zamawiający informuje równocześnie Wykonawców, którzy złożyli ofertę, o:</w:t>
      </w:r>
    </w:p>
    <w:p w14:paraId="7BFC6A82" w14:textId="77777777" w:rsidR="00CB79E9" w:rsidRPr="00076D31" w:rsidRDefault="00CB79E9" w:rsidP="0059693E">
      <w:pPr>
        <w:pStyle w:val="Akapitzlist"/>
        <w:numPr>
          <w:ilvl w:val="0"/>
          <w:numId w:val="23"/>
        </w:numPr>
        <w:spacing w:after="0" w:line="276" w:lineRule="auto"/>
        <w:jc w:val="both"/>
        <w:rPr>
          <w:rFonts w:cstheme="minorHAnsi"/>
          <w:b/>
          <w:bCs/>
        </w:rPr>
      </w:pPr>
      <w:r w:rsidRPr="00076D31">
        <w:rPr>
          <w:rFonts w:cstheme="minorHAnsi"/>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miejscem wykonywania działalności wykonawców, którzy złożyli ofertę, a także punktację przyznaną ofertom w każdym kryterium oceny ofert i łączną punktację,</w:t>
      </w:r>
    </w:p>
    <w:p w14:paraId="1D8F05AC" w14:textId="77777777" w:rsidR="00CB79E9" w:rsidRPr="00076D31" w:rsidRDefault="00CB79E9" w:rsidP="0059693E">
      <w:pPr>
        <w:pStyle w:val="Akapitzlist"/>
        <w:numPr>
          <w:ilvl w:val="0"/>
          <w:numId w:val="23"/>
        </w:numPr>
        <w:spacing w:after="0" w:line="276" w:lineRule="auto"/>
        <w:jc w:val="both"/>
        <w:rPr>
          <w:rFonts w:cstheme="minorHAnsi"/>
          <w:b/>
          <w:bCs/>
        </w:rPr>
      </w:pPr>
      <w:r w:rsidRPr="00076D31">
        <w:rPr>
          <w:rFonts w:cstheme="minorHAnsi"/>
        </w:rPr>
        <w:t>Wykonawcach, których oferty zostały odrzucone</w:t>
      </w:r>
    </w:p>
    <w:p w14:paraId="12D9687C" w14:textId="77777777" w:rsidR="00CB79E9" w:rsidRPr="00076D31" w:rsidRDefault="00CB79E9" w:rsidP="00CF6218">
      <w:pPr>
        <w:spacing w:after="0" w:line="276" w:lineRule="auto"/>
        <w:ind w:firstLine="709"/>
        <w:jc w:val="both"/>
        <w:rPr>
          <w:rFonts w:cstheme="minorHAnsi"/>
          <w:b/>
        </w:rPr>
      </w:pPr>
      <w:r w:rsidRPr="00076D31">
        <w:rPr>
          <w:rFonts w:cstheme="minorHAnsi"/>
        </w:rPr>
        <w:t>- podając uzasadnienie faktyczne i prawne.</w:t>
      </w:r>
    </w:p>
    <w:p w14:paraId="398A1E16" w14:textId="77777777" w:rsidR="00CB79E9" w:rsidRPr="00076D31" w:rsidRDefault="00CB79E9" w:rsidP="00214C7F">
      <w:pPr>
        <w:pStyle w:val="Akapitzlist"/>
        <w:numPr>
          <w:ilvl w:val="0"/>
          <w:numId w:val="9"/>
        </w:numPr>
        <w:spacing w:after="0" w:line="276" w:lineRule="auto"/>
        <w:ind w:left="284" w:hanging="284"/>
        <w:jc w:val="both"/>
        <w:rPr>
          <w:rFonts w:cstheme="minorHAnsi"/>
        </w:rPr>
      </w:pPr>
      <w:r w:rsidRPr="00076D31">
        <w:rPr>
          <w:rFonts w:cstheme="minorHAnsi"/>
        </w:rPr>
        <w:lastRenderedPageBreak/>
        <w:t>Zamawiający udostępnienia niezwłocznie informacje, o których mowa w pkt ust 14 pkt 1)., na stronie internetowej prowadzonego postępowania.</w:t>
      </w:r>
    </w:p>
    <w:p w14:paraId="02B0FEF3" w14:textId="77777777" w:rsidR="00CB79E9" w:rsidRPr="00076D31" w:rsidRDefault="00CB79E9" w:rsidP="00214C7F">
      <w:pPr>
        <w:pStyle w:val="Akapitzlist"/>
        <w:numPr>
          <w:ilvl w:val="0"/>
          <w:numId w:val="9"/>
        </w:numPr>
        <w:spacing w:after="0" w:line="276" w:lineRule="auto"/>
        <w:ind w:left="284" w:hanging="284"/>
        <w:jc w:val="both"/>
        <w:rPr>
          <w:rFonts w:cstheme="minorHAnsi"/>
          <w:b/>
          <w:bCs/>
        </w:rPr>
      </w:pPr>
      <w:r w:rsidRPr="00076D31">
        <w:rPr>
          <w:rFonts w:cstheme="minorHAnsi"/>
        </w:rPr>
        <w:t>Zamawiający może nie ujawniać informację, o których mowa w ust. 14., jeżeli ich ujawnienie byłoby sprzeczne z ważnym interesem publicznym.</w:t>
      </w:r>
    </w:p>
    <w:p w14:paraId="0E2EF2EC"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bCs/>
          <w:color w:val="auto"/>
          <w:sz w:val="22"/>
          <w:szCs w:val="22"/>
          <w:lang w:eastAsia="pl-PL"/>
        </w:rPr>
      </w:pPr>
      <w:bookmarkStart w:id="20" w:name="_Toc83191584"/>
      <w:r w:rsidRPr="00076D31">
        <w:rPr>
          <w:rFonts w:asciiTheme="minorHAnsi" w:eastAsia="Times New Roman" w:hAnsiTheme="minorHAnsi" w:cstheme="minorHAnsi"/>
          <w:b/>
          <w:bCs/>
          <w:color w:val="auto"/>
          <w:sz w:val="22"/>
          <w:szCs w:val="22"/>
          <w:lang w:eastAsia="pl-PL"/>
        </w:rPr>
        <w:t>Informacje o formalnościach, jakie muszą zostać dopełnione po wyborze oferty w celu zawarcia umowy w sprawie zamówienia publicznego</w:t>
      </w:r>
      <w:bookmarkEnd w:id="20"/>
    </w:p>
    <w:p w14:paraId="3A2A12E3" w14:textId="77777777" w:rsidR="00CB79E9" w:rsidRPr="00076D31" w:rsidRDefault="00CB79E9" w:rsidP="00214C7F">
      <w:pPr>
        <w:pStyle w:val="Akapitzlist"/>
        <w:numPr>
          <w:ilvl w:val="0"/>
          <w:numId w:val="10"/>
        </w:numPr>
        <w:spacing w:after="0" w:line="276" w:lineRule="auto"/>
        <w:ind w:left="426" w:hanging="426"/>
        <w:rPr>
          <w:rFonts w:cstheme="minorHAnsi"/>
          <w:b/>
        </w:rPr>
      </w:pPr>
      <w:r w:rsidRPr="00076D31">
        <w:rPr>
          <w:rFonts w:cstheme="minorHAnsi"/>
        </w:rPr>
        <w:t>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7B236F6B" w14:textId="77777777" w:rsidR="00CB79E9" w:rsidRPr="00076D31" w:rsidRDefault="00CB79E9" w:rsidP="00214C7F">
      <w:pPr>
        <w:pStyle w:val="Akapitzlist"/>
        <w:numPr>
          <w:ilvl w:val="0"/>
          <w:numId w:val="10"/>
        </w:numPr>
        <w:spacing w:after="0" w:line="276" w:lineRule="auto"/>
        <w:ind w:left="426" w:hanging="426"/>
        <w:jc w:val="both"/>
        <w:rPr>
          <w:rFonts w:cstheme="minorHAnsi"/>
          <w:b/>
        </w:rPr>
      </w:pPr>
      <w:r w:rsidRPr="00076D31">
        <w:rPr>
          <w:rFonts w:cstheme="minorHAnsi"/>
        </w:rPr>
        <w:t xml:space="preserve">Zamawiający może zawrzeć umowę w sprawie zamówienia publicznego przed upływem terminu, </w:t>
      </w:r>
      <w:r w:rsidRPr="00076D31">
        <w:rPr>
          <w:rFonts w:cstheme="minorHAnsi"/>
        </w:rPr>
        <w:br/>
        <w:t>o którym mowa w ust. 1., jeżeli w postępowaniu o udzielenie zamówienia złożono tylko jedną ofertę.</w:t>
      </w:r>
    </w:p>
    <w:p w14:paraId="19765DB9" w14:textId="77777777" w:rsidR="00CB79E9" w:rsidRPr="00076D31" w:rsidRDefault="00CB79E9" w:rsidP="00214C7F">
      <w:pPr>
        <w:pStyle w:val="Akapitzlist"/>
        <w:numPr>
          <w:ilvl w:val="0"/>
          <w:numId w:val="10"/>
        </w:numPr>
        <w:spacing w:after="0" w:line="276" w:lineRule="auto"/>
        <w:ind w:left="426" w:hanging="426"/>
        <w:jc w:val="both"/>
        <w:rPr>
          <w:rFonts w:cstheme="minorHAnsi"/>
          <w:b/>
        </w:rPr>
      </w:pPr>
      <w:r w:rsidRPr="00076D31">
        <w:rPr>
          <w:rFonts w:cstheme="minorHAnsi"/>
        </w:rPr>
        <w:t xml:space="preserve">Wykonawca, którego </w:t>
      </w:r>
      <w:r w:rsidR="00B87D22" w:rsidRPr="00076D31">
        <w:rPr>
          <w:rFonts w:cstheme="minorHAnsi"/>
        </w:rPr>
        <w:t xml:space="preserve">oferta </w:t>
      </w:r>
      <w:r w:rsidRPr="00076D31">
        <w:rPr>
          <w:rFonts w:cstheme="minorHAnsi"/>
        </w:rPr>
        <w:t>została wybrana jako najkorzystniejsza, zostanie poinformowany przez Zamawiającego o miejscu i terminie podpisania umowy.</w:t>
      </w:r>
    </w:p>
    <w:p w14:paraId="6CF653CD" w14:textId="77777777" w:rsidR="00CB79E9" w:rsidRPr="00076D31" w:rsidRDefault="00CB79E9" w:rsidP="00214C7F">
      <w:pPr>
        <w:pStyle w:val="Akapitzlist"/>
        <w:numPr>
          <w:ilvl w:val="0"/>
          <w:numId w:val="10"/>
        </w:numPr>
        <w:spacing w:after="0" w:line="276" w:lineRule="auto"/>
        <w:ind w:left="426" w:hanging="426"/>
        <w:jc w:val="both"/>
        <w:rPr>
          <w:rFonts w:cstheme="minorHAnsi"/>
          <w:b/>
        </w:rPr>
      </w:pPr>
      <w:r w:rsidRPr="00076D31">
        <w:rPr>
          <w:rFonts w:cstheme="minorHAnsi"/>
        </w:rPr>
        <w:t xml:space="preserve">Wykonawca, o którym mowa w ust. 1, ma obowiązek zawrzeć umowę w sprawie zamówienia </w:t>
      </w:r>
      <w:r w:rsidRPr="00076D31">
        <w:rPr>
          <w:rFonts w:cstheme="minorHAnsi"/>
        </w:rPr>
        <w:br/>
        <w:t xml:space="preserve">na warunkach określonych w projektowanych postanowieniach umowy, które stanowią załącznik </w:t>
      </w:r>
      <w:r w:rsidRPr="00076D31">
        <w:rPr>
          <w:rFonts w:cstheme="minorHAnsi"/>
        </w:rPr>
        <w:br/>
        <w:t>do niniejszej Specyfikacji Warunków Zamówienia. Umowa zostanie uzupełniona o zapisy wynikające ze złożonej oferty.</w:t>
      </w:r>
    </w:p>
    <w:p w14:paraId="40F9D842" w14:textId="77777777" w:rsidR="00CB79E9" w:rsidRPr="00076D31" w:rsidRDefault="00CB79E9" w:rsidP="00214C7F">
      <w:pPr>
        <w:pStyle w:val="Akapitzlist"/>
        <w:numPr>
          <w:ilvl w:val="0"/>
          <w:numId w:val="10"/>
        </w:numPr>
        <w:spacing w:after="0" w:line="276" w:lineRule="auto"/>
        <w:ind w:left="426" w:hanging="426"/>
        <w:jc w:val="both"/>
        <w:rPr>
          <w:rFonts w:cstheme="minorHAnsi"/>
          <w:b/>
        </w:rPr>
      </w:pPr>
      <w:r w:rsidRPr="00076D31">
        <w:rPr>
          <w:rFonts w:cstheme="minorHAnsi"/>
        </w:rPr>
        <w:t xml:space="preserve">Przed podpisaniem umowy Wykonawcy wspólnie ubiegający się o udzielenie zamówienia </w:t>
      </w:r>
      <w:r w:rsidRPr="00076D31">
        <w:rPr>
          <w:rFonts w:cstheme="minorHAnsi"/>
        </w:rPr>
        <w:br/>
        <w:t>(w przypadku wyboru ich oferty jako najkorzystniejszej) przedstawią Zamawiającemu umowę regulującą współpracę tych wykonawców.</w:t>
      </w:r>
    </w:p>
    <w:p w14:paraId="4BEA2E53" w14:textId="77777777" w:rsidR="00CB79E9" w:rsidRPr="00076D31" w:rsidRDefault="00CB79E9" w:rsidP="00214C7F">
      <w:pPr>
        <w:pStyle w:val="Akapitzlist"/>
        <w:numPr>
          <w:ilvl w:val="0"/>
          <w:numId w:val="10"/>
        </w:numPr>
        <w:spacing w:after="0" w:line="276" w:lineRule="auto"/>
        <w:ind w:left="426" w:hanging="426"/>
        <w:jc w:val="both"/>
        <w:rPr>
          <w:rFonts w:cstheme="minorHAnsi"/>
          <w:b/>
        </w:rPr>
      </w:pPr>
      <w:r w:rsidRPr="00076D31">
        <w:rPr>
          <w:rFonts w:cstheme="minorHAnsi"/>
        </w:rPr>
        <w:t>Jeżeli Wykonawca, którego oferta została wybrana jako najkorzystniejsza, uchyla się od zawarcia umowy w sprawie zamówienia publicznego Zamawiający może dokonać ponownego badania i oceny oferty spośród oferty pozostałych w postępowaniu Wykonawców albo unieważnić postępowania.</w:t>
      </w:r>
    </w:p>
    <w:p w14:paraId="71FFF187" w14:textId="77777777" w:rsidR="00CB79E9" w:rsidRPr="00076D31" w:rsidRDefault="00CB79E9" w:rsidP="00CF6218">
      <w:pPr>
        <w:spacing w:after="0" w:line="276" w:lineRule="auto"/>
        <w:rPr>
          <w:rFonts w:cstheme="minorHAnsi"/>
          <w:lang w:eastAsia="pl-PL"/>
        </w:rPr>
      </w:pPr>
    </w:p>
    <w:p w14:paraId="02E1BDE9"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bCs/>
          <w:color w:val="auto"/>
          <w:sz w:val="22"/>
          <w:szCs w:val="22"/>
          <w:lang w:eastAsia="pl-PL"/>
        </w:rPr>
      </w:pPr>
      <w:bookmarkStart w:id="21" w:name="_Toc83191585"/>
      <w:r w:rsidRPr="00076D31">
        <w:rPr>
          <w:rFonts w:asciiTheme="minorHAnsi" w:eastAsia="Times New Roman" w:hAnsiTheme="minorHAnsi" w:cstheme="minorHAnsi"/>
          <w:b/>
          <w:bCs/>
          <w:color w:val="auto"/>
          <w:sz w:val="22"/>
          <w:szCs w:val="22"/>
          <w:lang w:eastAsia="pl-PL"/>
        </w:rPr>
        <w:t>Pouczenie o środkach ochrony prawnej przysługujących wykonawcy</w:t>
      </w:r>
      <w:bookmarkEnd w:id="21"/>
    </w:p>
    <w:p w14:paraId="293F3C7B"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w:t>
      </w:r>
    </w:p>
    <w:p w14:paraId="7A00144C"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Środki ochrony prawnej wobec ogłoszenia wszczynającego postępowanie o udzielenie zamówienia lub ogłoszenia o konkursie oraz dokumentów zamówienia przysługuje również organizacją wpisanym na listę, o której mowa w art. 469 pkt 15 pzp oraz Rzecznikowi Małych i Średnich Przedsiębiorców.</w:t>
      </w:r>
    </w:p>
    <w:p w14:paraId="7017A1BD"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Postępowanie odwoławcze jest prowadzone w języku polskim.</w:t>
      </w:r>
    </w:p>
    <w:p w14:paraId="55A4D2DC"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dokumentów na język polski poświadczonego przez tłumacza przysięgłego.</w:t>
      </w:r>
    </w:p>
    <w:p w14:paraId="2F3A1DDC"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Pisma składane w toku postępowania odwoławczego przez strony oraz uczestników postępowania odwoławczego wnosi się z odpisami dla stron oraz uczestników postępowania odwoławczego.</w:t>
      </w:r>
    </w:p>
    <w:p w14:paraId="639855E4"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lastRenderedPageBreak/>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6623E4EA"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Pismem w formie pisemnej wnosi się za pośrednictwem operatora pocztowego, w rozumieniu ustawy z dnia 23 listopada 2012 r. – Prawo pocztowe, osobiści</w:t>
      </w:r>
      <w:r w:rsidR="00040D0C" w:rsidRPr="00076D31">
        <w:rPr>
          <w:rFonts w:cstheme="minorHAnsi"/>
        </w:rPr>
        <w:t>e,</w:t>
      </w:r>
      <w:r w:rsidRPr="00076D31">
        <w:rPr>
          <w:rFonts w:cstheme="minorHAnsi"/>
        </w:rPr>
        <w:t xml:space="preserve"> za pośrednictwem posłańca, a pisma w formie elektronicznej wnosi się przy użyciu środków komunikacji elektronicznej.</w:t>
      </w:r>
    </w:p>
    <w:p w14:paraId="0A11E417"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Terminy oblicza się według przepisów prawa cywilnego.</w:t>
      </w:r>
    </w:p>
    <w:p w14:paraId="6B67FC3A"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Jeżeli koniec terminów do wykonania czynności przypada na sobotę lub dzień ustawowo wolny od pracy, termin upływa dnia następnego po dniu lub dniach wolnych od pracy.</w:t>
      </w:r>
    </w:p>
    <w:p w14:paraId="0F442DEA"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Odwołanie przysługuje na:</w:t>
      </w:r>
    </w:p>
    <w:p w14:paraId="45A232C3" w14:textId="77777777" w:rsidR="00CB79E9" w:rsidRPr="00076D31" w:rsidRDefault="00CB79E9" w:rsidP="0059693E">
      <w:pPr>
        <w:pStyle w:val="Akapitzlist"/>
        <w:numPr>
          <w:ilvl w:val="0"/>
          <w:numId w:val="33"/>
        </w:numPr>
        <w:spacing w:after="0" w:line="276" w:lineRule="auto"/>
        <w:jc w:val="both"/>
        <w:rPr>
          <w:rFonts w:cstheme="minorHAnsi"/>
          <w:b/>
        </w:rPr>
      </w:pPr>
      <w:r w:rsidRPr="00076D31">
        <w:rPr>
          <w:rFonts w:cstheme="minorHAnsi"/>
        </w:rPr>
        <w:t xml:space="preserve">Niezgodną z przepisami ustawy czynność zamawiającego, podjęta w postępowaniu </w:t>
      </w:r>
      <w:r w:rsidRPr="00076D31">
        <w:rPr>
          <w:rFonts w:cstheme="minorHAnsi"/>
        </w:rPr>
        <w:br/>
        <w:t>o udzielenie zamówienia, o zawarcie umowy ramowej, dynamicznym systemie zakupów, systemie kwalifikowania wykonawców lub konkursie, w tym na projektowanie postanowienia umowy,</w:t>
      </w:r>
    </w:p>
    <w:p w14:paraId="7A824AFD" w14:textId="77777777" w:rsidR="00CB79E9" w:rsidRPr="00076D31" w:rsidRDefault="00CB79E9" w:rsidP="0059693E">
      <w:pPr>
        <w:pStyle w:val="Akapitzlist"/>
        <w:numPr>
          <w:ilvl w:val="0"/>
          <w:numId w:val="33"/>
        </w:numPr>
        <w:spacing w:after="0" w:line="276" w:lineRule="auto"/>
        <w:jc w:val="both"/>
        <w:rPr>
          <w:rFonts w:cstheme="minorHAnsi"/>
          <w:b/>
        </w:rPr>
      </w:pPr>
      <w:r w:rsidRPr="00076D31">
        <w:rPr>
          <w:rFonts w:cstheme="minorHAnsi"/>
        </w:rPr>
        <w:t>Zaniechanie czynności w postępowaniu o udzielenie zamówienia, o zawarcie umowy ramowej, dynamicznym systemie zakupów, systemie kwalifikowania lub w konkursie, do której zamawiający był obowiązany na podstawie ustawy,</w:t>
      </w:r>
    </w:p>
    <w:p w14:paraId="7383B82E" w14:textId="77777777" w:rsidR="00CB79E9" w:rsidRPr="00076D31" w:rsidRDefault="00CB79E9" w:rsidP="0059693E">
      <w:pPr>
        <w:pStyle w:val="Akapitzlist"/>
        <w:numPr>
          <w:ilvl w:val="0"/>
          <w:numId w:val="33"/>
        </w:numPr>
        <w:spacing w:after="0" w:line="276" w:lineRule="auto"/>
        <w:jc w:val="both"/>
        <w:rPr>
          <w:rFonts w:cstheme="minorHAnsi"/>
          <w:b/>
        </w:rPr>
      </w:pPr>
      <w:r w:rsidRPr="00076D31">
        <w:rPr>
          <w:rFonts w:cstheme="minorHAnsi"/>
        </w:rPr>
        <w:t>Zaniechanie przeprowadzenia postępowania o udzielenie zamówienia lub zorganizowanie konkursu na podstawie ustawy, mimo że zamawiający był do tego obowiązany.</w:t>
      </w:r>
    </w:p>
    <w:p w14:paraId="1F3DA8AF"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Odwołanie wnosi się do Prezesa Izby.</w:t>
      </w:r>
    </w:p>
    <w:p w14:paraId="1B7D11AD"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Odwołujący przekazuje kopię odwołania zamawiającemu przed upływem terminu do wniesienia odwołania w taki sposób, aby mógł on zapoznać się z jego treścią przed upływem tego terminu.</w:t>
      </w:r>
    </w:p>
    <w:p w14:paraId="281BD3FE"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Domniemywa się, że zamawiający mógł się zapoznać z treścią odwołania przed upływem terminu do jego wniesienia, jeżeli przekazanie jego kopii nastąpiło przed upływem terminu do jego wniesienia przy użyciu środków komunikacji elektronicznej.</w:t>
      </w:r>
    </w:p>
    <w:p w14:paraId="4EA08F50" w14:textId="77777777" w:rsidR="00CB79E9" w:rsidRPr="00076D31" w:rsidRDefault="00CB79E9" w:rsidP="00214C7F">
      <w:pPr>
        <w:pStyle w:val="Akapitzlist"/>
        <w:numPr>
          <w:ilvl w:val="0"/>
          <w:numId w:val="11"/>
        </w:numPr>
        <w:spacing w:after="0" w:line="276" w:lineRule="auto"/>
        <w:ind w:left="426" w:hanging="426"/>
        <w:jc w:val="both"/>
        <w:rPr>
          <w:rFonts w:cstheme="minorHAnsi"/>
          <w:b/>
        </w:rPr>
      </w:pPr>
      <w:r w:rsidRPr="00076D31">
        <w:rPr>
          <w:rFonts w:cstheme="minorHAnsi"/>
        </w:rPr>
        <w:t>Odwołanie wnosi się w terminie:</w:t>
      </w:r>
    </w:p>
    <w:p w14:paraId="00A6DA51" w14:textId="77777777" w:rsidR="00CB79E9" w:rsidRPr="00076D31" w:rsidRDefault="00CB79E9" w:rsidP="0059693E">
      <w:pPr>
        <w:pStyle w:val="Akapitzlist"/>
        <w:numPr>
          <w:ilvl w:val="0"/>
          <w:numId w:val="25"/>
        </w:numPr>
        <w:spacing w:after="0" w:line="276" w:lineRule="auto"/>
        <w:ind w:left="709"/>
        <w:jc w:val="both"/>
        <w:rPr>
          <w:rFonts w:cstheme="minorHAnsi"/>
          <w:b/>
        </w:rPr>
      </w:pPr>
      <w:r w:rsidRPr="00076D31">
        <w:rPr>
          <w:rFonts w:cstheme="minorHAnsi"/>
        </w:rPr>
        <w:t xml:space="preserve"> W przypadku zamówień, których wartość jest równa albo przekracza progi unijne, </w:t>
      </w:r>
      <w:r w:rsidRPr="00076D31">
        <w:rPr>
          <w:rFonts w:cstheme="minorHAnsi"/>
        </w:rPr>
        <w:br/>
        <w:t>w terminie:</w:t>
      </w:r>
    </w:p>
    <w:p w14:paraId="1C11F845" w14:textId="77777777" w:rsidR="00CB79E9" w:rsidRPr="00076D31" w:rsidRDefault="00CB79E9" w:rsidP="00612674">
      <w:pPr>
        <w:pStyle w:val="Akapitzlist"/>
        <w:numPr>
          <w:ilvl w:val="0"/>
          <w:numId w:val="12"/>
        </w:numPr>
        <w:spacing w:after="0" w:line="276" w:lineRule="auto"/>
        <w:ind w:left="1276" w:hanging="459"/>
        <w:jc w:val="both"/>
        <w:rPr>
          <w:rFonts w:cstheme="minorHAnsi"/>
          <w:b/>
        </w:rPr>
      </w:pPr>
      <w:r w:rsidRPr="00076D31">
        <w:rPr>
          <w:rFonts w:cstheme="minorHAnsi"/>
        </w:rPr>
        <w:t>10 dni od dnia przekazania informacji o czynności zamawiającego stanowiącego podstawę jego wniesienia, jeżeli informacja została przekazana przy użyciu środków komunikacji elektronicznej.</w:t>
      </w:r>
    </w:p>
    <w:p w14:paraId="786E344C" w14:textId="77777777" w:rsidR="00CB79E9" w:rsidRPr="00076D31" w:rsidRDefault="00CB79E9" w:rsidP="00612674">
      <w:pPr>
        <w:pStyle w:val="Akapitzlist"/>
        <w:numPr>
          <w:ilvl w:val="0"/>
          <w:numId w:val="12"/>
        </w:numPr>
        <w:spacing w:after="0" w:line="276" w:lineRule="auto"/>
        <w:ind w:left="1276" w:hanging="459"/>
        <w:jc w:val="both"/>
        <w:rPr>
          <w:rFonts w:cstheme="minorHAnsi"/>
          <w:b/>
        </w:rPr>
      </w:pPr>
      <w:r w:rsidRPr="00076D31">
        <w:rPr>
          <w:rFonts w:cstheme="minorHAnsi"/>
        </w:rPr>
        <w:t>15 dni od dnia przekazania informacji o czynności zamawiającego stanowiącego podstawę jego wniesienia, jeżeli informacja została przekazana w sposób inny niż określony w lit. a.</w:t>
      </w:r>
    </w:p>
    <w:p w14:paraId="36D94D05" w14:textId="77777777" w:rsidR="00CB79E9" w:rsidRPr="00076D31" w:rsidRDefault="00CB79E9" w:rsidP="0059693E">
      <w:pPr>
        <w:pStyle w:val="Akapitzlist"/>
        <w:numPr>
          <w:ilvl w:val="0"/>
          <w:numId w:val="25"/>
        </w:numPr>
        <w:spacing w:after="0" w:line="276" w:lineRule="auto"/>
        <w:ind w:left="709"/>
        <w:jc w:val="both"/>
        <w:rPr>
          <w:rFonts w:cstheme="minorHAnsi"/>
          <w:b/>
        </w:rPr>
      </w:pPr>
      <w:r w:rsidRPr="00076D31">
        <w:rPr>
          <w:rFonts w:cstheme="minorHAnsi"/>
        </w:rPr>
        <w:t>W przypadku zamówień, których wartość jest mniejsza niż progi unijne, w terminie:</w:t>
      </w:r>
    </w:p>
    <w:p w14:paraId="496C8F5C" w14:textId="77777777" w:rsidR="00CB79E9" w:rsidRPr="00076D31" w:rsidRDefault="00CB79E9" w:rsidP="00612674">
      <w:pPr>
        <w:pStyle w:val="Akapitzlist"/>
        <w:numPr>
          <w:ilvl w:val="0"/>
          <w:numId w:val="13"/>
        </w:numPr>
        <w:spacing w:after="0" w:line="276" w:lineRule="auto"/>
        <w:ind w:left="1276" w:hanging="426"/>
        <w:jc w:val="both"/>
        <w:rPr>
          <w:rFonts w:cstheme="minorHAnsi"/>
          <w:b/>
        </w:rPr>
      </w:pPr>
      <w:r w:rsidRPr="00076D31">
        <w:rPr>
          <w:rFonts w:cstheme="minorHAnsi"/>
        </w:rPr>
        <w:t>5 dni od dnia przekazania informacji o czynności zamawiającego stanowiącej podstawę jego wniesienia, jeżeli informacja została przekazana przy użyciu środków komunikacji elektronicznej,</w:t>
      </w:r>
    </w:p>
    <w:p w14:paraId="64C48E64" w14:textId="77777777" w:rsidR="00CB79E9" w:rsidRPr="00076D31" w:rsidRDefault="00CB79E9" w:rsidP="00612674">
      <w:pPr>
        <w:pStyle w:val="Akapitzlist"/>
        <w:numPr>
          <w:ilvl w:val="0"/>
          <w:numId w:val="13"/>
        </w:numPr>
        <w:spacing w:after="0" w:line="276" w:lineRule="auto"/>
        <w:ind w:left="1276" w:hanging="426"/>
        <w:jc w:val="both"/>
        <w:rPr>
          <w:rFonts w:cstheme="minorHAnsi"/>
          <w:b/>
        </w:rPr>
      </w:pPr>
      <w:r w:rsidRPr="00076D31">
        <w:rPr>
          <w:rFonts w:cstheme="minorHAnsi"/>
        </w:rPr>
        <w:t>10 dni od dnia przekazania informacji o czynności zamawiającego stanowiącej podstawę jego wniesienia, jeżeli informacja została przekazana w sposób inny niż określony w lit. a.</w:t>
      </w:r>
    </w:p>
    <w:p w14:paraId="63978797" w14:textId="77777777" w:rsidR="00CB79E9" w:rsidRPr="00076D31" w:rsidRDefault="00CB79E9" w:rsidP="0059693E">
      <w:pPr>
        <w:pStyle w:val="Akapitzlist"/>
        <w:numPr>
          <w:ilvl w:val="0"/>
          <w:numId w:val="25"/>
        </w:numPr>
        <w:spacing w:after="0" w:line="276" w:lineRule="auto"/>
        <w:ind w:left="709"/>
        <w:jc w:val="both"/>
        <w:rPr>
          <w:rFonts w:cstheme="minorHAnsi"/>
          <w:b/>
        </w:rPr>
      </w:pPr>
      <w:r w:rsidRPr="00076D31">
        <w:rPr>
          <w:rFonts w:cstheme="minorHAnsi"/>
        </w:rPr>
        <w:t>Odwołanie wobec treści ogłoszenia wszczynającego postępowanie o udzielenie zamówienia lub konkurs lub wobec treści dokumentów zamówienia wnosi się w terminie:</w:t>
      </w:r>
    </w:p>
    <w:p w14:paraId="47398FF6" w14:textId="77777777" w:rsidR="00CB79E9" w:rsidRPr="00076D31" w:rsidRDefault="00CB79E9" w:rsidP="00612674">
      <w:pPr>
        <w:pStyle w:val="Akapitzlist"/>
        <w:numPr>
          <w:ilvl w:val="0"/>
          <w:numId w:val="14"/>
        </w:numPr>
        <w:spacing w:after="0" w:line="276" w:lineRule="auto"/>
        <w:ind w:left="1276" w:hanging="426"/>
        <w:jc w:val="both"/>
        <w:rPr>
          <w:rFonts w:cstheme="minorHAnsi"/>
          <w:b/>
        </w:rPr>
      </w:pPr>
      <w:r w:rsidRPr="00076D31">
        <w:rPr>
          <w:rFonts w:cstheme="minorHAnsi"/>
        </w:rPr>
        <w:lastRenderedPageBreak/>
        <w:t>10 dni od dnia publikacji ogłoszenia w Dzienniku Urzędowym Unii Europejskiej lub zamieszczenia dokumentów zamówienia na stronie internetowej, w przypadku zamówień, których wartość jest równa albo przekracza progi unijne.</w:t>
      </w:r>
    </w:p>
    <w:p w14:paraId="06549D9F" w14:textId="77777777" w:rsidR="00CB79E9" w:rsidRPr="00076D31" w:rsidRDefault="00CB79E9" w:rsidP="00612674">
      <w:pPr>
        <w:pStyle w:val="Akapitzlist"/>
        <w:numPr>
          <w:ilvl w:val="0"/>
          <w:numId w:val="14"/>
        </w:numPr>
        <w:spacing w:after="0" w:line="276" w:lineRule="auto"/>
        <w:ind w:left="1276" w:hanging="426"/>
        <w:jc w:val="both"/>
        <w:rPr>
          <w:rFonts w:cstheme="minorHAnsi"/>
          <w:b/>
        </w:rPr>
      </w:pPr>
      <w:r w:rsidRPr="00076D31">
        <w:rPr>
          <w:rFonts w:cstheme="minorHAnsi"/>
        </w:rPr>
        <w:t>dni od dnia, w którym powzięto lub przy zachowaniu należytej staranności można było powziąć wiadomość o okolicznościach stanowiących podstawę jego wniesienia, w przypadku zamówień, których wartość jest mniejsza niż progi unijne.</w:t>
      </w:r>
    </w:p>
    <w:p w14:paraId="772F9AA6" w14:textId="77777777" w:rsidR="00CB79E9" w:rsidRPr="00076D31" w:rsidRDefault="00CB79E9" w:rsidP="0059693E">
      <w:pPr>
        <w:pStyle w:val="Akapitzlist"/>
        <w:numPr>
          <w:ilvl w:val="0"/>
          <w:numId w:val="25"/>
        </w:numPr>
        <w:spacing w:after="0" w:line="276" w:lineRule="auto"/>
        <w:ind w:left="709"/>
        <w:jc w:val="both"/>
        <w:rPr>
          <w:rFonts w:cstheme="minorHAnsi"/>
          <w:b/>
        </w:rPr>
      </w:pPr>
      <w:r w:rsidRPr="00076D31">
        <w:rPr>
          <w:rFonts w:cstheme="minorHAnsi"/>
        </w:rPr>
        <w:t>Jeżeli zamawiający nie opublikował ogłoszenia o zamiarze zawarcia umowy lub mimo takie obowiązku nie przesłał wykonawcy zawiadomienia o wyborze najkorzystniejszej ofert lub nie zaprosił wykonawcy do złożenia oferty w ramach dynamicznego  systemu zakupów lub umowy ramowej, odwołanie wnosi się nie później niż w terminie:</w:t>
      </w:r>
    </w:p>
    <w:p w14:paraId="784CD3DA" w14:textId="77777777" w:rsidR="00CB79E9" w:rsidRPr="00076D31" w:rsidRDefault="00CB79E9" w:rsidP="0059693E">
      <w:pPr>
        <w:pStyle w:val="Akapitzlist"/>
        <w:numPr>
          <w:ilvl w:val="0"/>
          <w:numId w:val="26"/>
        </w:numPr>
        <w:spacing w:after="0" w:line="276" w:lineRule="auto"/>
        <w:ind w:left="1134"/>
        <w:jc w:val="both"/>
        <w:rPr>
          <w:rFonts w:cstheme="minorHAnsi"/>
          <w:b/>
        </w:rPr>
      </w:pPr>
      <w:r w:rsidRPr="00076D31">
        <w:rPr>
          <w:rFonts w:cstheme="minorHAnsi"/>
        </w:rPr>
        <w:t xml:space="preserve">15 dni od dnia zamieszczenia w Biuletynie Zamówień Publicznych ogłoszenia </w:t>
      </w:r>
      <w:r w:rsidRPr="00076D31">
        <w:rPr>
          <w:rFonts w:cstheme="minorHAnsi"/>
        </w:rPr>
        <w:br/>
        <w:t>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366854A5" w14:textId="77777777" w:rsidR="00CB79E9" w:rsidRPr="00076D31" w:rsidRDefault="00CB79E9" w:rsidP="0059693E">
      <w:pPr>
        <w:pStyle w:val="Akapitzlist"/>
        <w:numPr>
          <w:ilvl w:val="0"/>
          <w:numId w:val="26"/>
        </w:numPr>
        <w:spacing w:after="0" w:line="276" w:lineRule="auto"/>
        <w:ind w:left="1134"/>
        <w:jc w:val="both"/>
        <w:rPr>
          <w:rFonts w:cstheme="minorHAnsi"/>
          <w:b/>
        </w:rPr>
      </w:pPr>
      <w:r w:rsidRPr="00076D31">
        <w:rPr>
          <w:rFonts w:cstheme="minorHAnsi"/>
        </w:rPr>
        <w:t>6 dni od dnia zawarcia umowy, jeżeli zamawiający:</w:t>
      </w:r>
    </w:p>
    <w:p w14:paraId="5B8420EC" w14:textId="77777777" w:rsidR="00CB79E9" w:rsidRPr="00076D31" w:rsidRDefault="000C03AB" w:rsidP="0059693E">
      <w:pPr>
        <w:pStyle w:val="Akapitzlist"/>
        <w:numPr>
          <w:ilvl w:val="0"/>
          <w:numId w:val="27"/>
        </w:numPr>
        <w:spacing w:after="0" w:line="276" w:lineRule="auto"/>
        <w:ind w:left="1418"/>
        <w:jc w:val="both"/>
        <w:rPr>
          <w:rFonts w:cstheme="minorHAnsi"/>
          <w:b/>
        </w:rPr>
      </w:pPr>
      <w:r w:rsidRPr="00076D31">
        <w:rPr>
          <w:rFonts w:cstheme="minorHAnsi"/>
        </w:rPr>
        <w:t xml:space="preserve">Nie </w:t>
      </w:r>
      <w:r w:rsidR="00CB79E9" w:rsidRPr="00076D31">
        <w:rPr>
          <w:rFonts w:cstheme="minorHAnsi"/>
        </w:rPr>
        <w:t>opublikował w Dziennik</w:t>
      </w:r>
      <w:r w:rsidRPr="00076D31">
        <w:rPr>
          <w:rFonts w:cstheme="minorHAnsi"/>
        </w:rPr>
        <w:t xml:space="preserve">u Urzędowym Unii Europejskiej </w:t>
      </w:r>
      <w:r w:rsidR="00CB79E9" w:rsidRPr="00076D31">
        <w:rPr>
          <w:rFonts w:cstheme="minorHAnsi"/>
        </w:rPr>
        <w:t>o udzieleniu zamówienia albo</w:t>
      </w:r>
    </w:p>
    <w:p w14:paraId="76EFD58C" w14:textId="77777777" w:rsidR="00CB79E9" w:rsidRPr="00076D31" w:rsidRDefault="00CB79E9" w:rsidP="0059693E">
      <w:pPr>
        <w:pStyle w:val="Akapitzlist"/>
        <w:numPr>
          <w:ilvl w:val="0"/>
          <w:numId w:val="27"/>
        </w:numPr>
        <w:spacing w:after="0" w:line="276" w:lineRule="auto"/>
        <w:ind w:left="1418"/>
        <w:jc w:val="both"/>
        <w:rPr>
          <w:rFonts w:cstheme="minorHAnsi"/>
          <w:b/>
        </w:rPr>
      </w:pPr>
      <w:r w:rsidRPr="00076D31">
        <w:rPr>
          <w:rFonts w:cstheme="minorHAnsi"/>
        </w:rPr>
        <w:t>Opublikował w Dzienniku Urzędowym Unii Europejskiej ogłoszenia o udzieleniu zamówienia, które nie zawiera uzasadnienia udzielenia zamówienia w trybie negocjacji bez ogłoszenia albo zamówienia z wolnej ręki.</w:t>
      </w:r>
    </w:p>
    <w:p w14:paraId="69E05790" w14:textId="77777777" w:rsidR="00CB79E9" w:rsidRPr="00076D31" w:rsidRDefault="00CB79E9" w:rsidP="0059693E">
      <w:pPr>
        <w:pStyle w:val="Akapitzlist"/>
        <w:numPr>
          <w:ilvl w:val="0"/>
          <w:numId w:val="26"/>
        </w:numPr>
        <w:spacing w:after="0" w:line="276" w:lineRule="auto"/>
        <w:ind w:left="1134"/>
        <w:jc w:val="both"/>
        <w:rPr>
          <w:rFonts w:cstheme="minorHAnsi"/>
          <w:b/>
        </w:rPr>
      </w:pPr>
      <w:r w:rsidRPr="00076D31">
        <w:rPr>
          <w:rFonts w:cstheme="minorHAnsi"/>
        </w:rPr>
        <w:t>miesiące od dnia zawarcia umowy, jeżeli zamawiający:</w:t>
      </w:r>
    </w:p>
    <w:p w14:paraId="5E8C2B51" w14:textId="77777777" w:rsidR="00CB79E9" w:rsidRPr="00076D31" w:rsidRDefault="00CB79E9" w:rsidP="0059693E">
      <w:pPr>
        <w:pStyle w:val="Akapitzlist"/>
        <w:numPr>
          <w:ilvl w:val="3"/>
          <w:numId w:val="28"/>
        </w:numPr>
        <w:spacing w:after="0" w:line="276" w:lineRule="auto"/>
        <w:ind w:left="1560"/>
        <w:jc w:val="both"/>
        <w:rPr>
          <w:rFonts w:cstheme="minorHAnsi"/>
          <w:b/>
        </w:rPr>
      </w:pPr>
      <w:r w:rsidRPr="00076D31">
        <w:rPr>
          <w:rFonts w:cstheme="minorHAnsi"/>
        </w:rPr>
        <w:t xml:space="preserve">nie zamieścił w Biuletynie Zamówień Publicznych ogłoszenia o wyniku postępowania albo </w:t>
      </w:r>
    </w:p>
    <w:p w14:paraId="4266B3DE" w14:textId="77777777" w:rsidR="00CB79E9" w:rsidRPr="00076D31" w:rsidRDefault="00CB79E9" w:rsidP="0059693E">
      <w:pPr>
        <w:pStyle w:val="Akapitzlist"/>
        <w:numPr>
          <w:ilvl w:val="3"/>
          <w:numId w:val="28"/>
        </w:numPr>
        <w:spacing w:after="0" w:line="276" w:lineRule="auto"/>
        <w:ind w:left="1560"/>
        <w:jc w:val="both"/>
        <w:rPr>
          <w:rFonts w:cstheme="minorHAnsi"/>
          <w:b/>
        </w:rPr>
      </w:pPr>
      <w:r w:rsidRPr="00076D31">
        <w:rPr>
          <w:rFonts w:cstheme="minorHAnsi"/>
        </w:rPr>
        <w:t>zamieścił w Biuletynie Zamówień Publicznych ogłoszenie o wyniku postępowania, które nie zawiera uzasadnienia udzielenia zamówienia w trybie negocjacji bez ogłoszenia albo zamówienia z wolnej ręki.</w:t>
      </w:r>
    </w:p>
    <w:p w14:paraId="790F25A2" w14:textId="77777777" w:rsidR="004B2AF8" w:rsidRPr="00076D31" w:rsidRDefault="004B2AF8" w:rsidP="00CF6218">
      <w:pPr>
        <w:pStyle w:val="Akapitzlist"/>
        <w:spacing w:after="0" w:line="276" w:lineRule="auto"/>
        <w:ind w:left="2835"/>
        <w:jc w:val="both"/>
        <w:rPr>
          <w:rFonts w:cstheme="minorHAnsi"/>
          <w:b/>
        </w:rPr>
      </w:pPr>
    </w:p>
    <w:p w14:paraId="5523BDD3"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22" w:name="_Toc83191586"/>
      <w:r w:rsidRPr="00076D31">
        <w:rPr>
          <w:rFonts w:asciiTheme="minorHAnsi" w:eastAsia="Times New Roman" w:hAnsiTheme="minorHAnsi" w:cstheme="minorHAnsi"/>
          <w:b/>
          <w:color w:val="auto"/>
          <w:sz w:val="22"/>
          <w:szCs w:val="22"/>
          <w:lang w:eastAsia="pl-PL"/>
        </w:rPr>
        <w:t>Podstawy wykluczenia, o których mowa w art. 109 ust. 1, jeżeli zamawiający je przewiduje</w:t>
      </w:r>
      <w:bookmarkEnd w:id="22"/>
    </w:p>
    <w:p w14:paraId="573618CC" w14:textId="77777777" w:rsidR="00CB79E9" w:rsidRPr="00076D31" w:rsidRDefault="00164AE7" w:rsidP="00CF6218">
      <w:pPr>
        <w:spacing w:after="0" w:line="276" w:lineRule="auto"/>
        <w:ind w:left="360"/>
        <w:jc w:val="both"/>
        <w:rPr>
          <w:rFonts w:cstheme="minorHAnsi"/>
          <w:lang w:eastAsia="pl-PL"/>
        </w:rPr>
      </w:pPr>
      <w:r w:rsidRPr="00076D31">
        <w:rPr>
          <w:rFonts w:cstheme="minorHAnsi"/>
          <w:lang w:eastAsia="pl-PL"/>
        </w:rPr>
        <w:t>Zamawiający nie przewiduje zastosowania podstaw wykluczenia, o których mowa w art. 109 ust 1.</w:t>
      </w:r>
    </w:p>
    <w:p w14:paraId="51623F72" w14:textId="77777777" w:rsidR="004B2AF8" w:rsidRPr="00076D31" w:rsidRDefault="004B2AF8" w:rsidP="00CF6218">
      <w:pPr>
        <w:spacing w:after="0" w:line="276" w:lineRule="auto"/>
        <w:ind w:left="360"/>
        <w:jc w:val="both"/>
        <w:rPr>
          <w:rFonts w:cstheme="minorHAnsi"/>
          <w:lang w:eastAsia="pl-PL"/>
        </w:rPr>
      </w:pPr>
    </w:p>
    <w:p w14:paraId="4128E37D"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23" w:name="_Toc83191587"/>
      <w:r w:rsidRPr="00076D31">
        <w:rPr>
          <w:rFonts w:asciiTheme="minorHAnsi" w:eastAsia="Times New Roman" w:hAnsiTheme="minorHAnsi" w:cstheme="minorHAnsi"/>
          <w:b/>
          <w:color w:val="auto"/>
          <w:sz w:val="22"/>
          <w:szCs w:val="22"/>
          <w:lang w:eastAsia="pl-PL"/>
        </w:rPr>
        <w:t>Informację o warunkach udziału w postępowaniu, jeżeli zamawiający je przewiduje</w:t>
      </w:r>
      <w:bookmarkEnd w:id="23"/>
    </w:p>
    <w:p w14:paraId="58ABFB8A" w14:textId="77777777" w:rsidR="00CB79E9" w:rsidRPr="00076D31" w:rsidRDefault="00CB79E9" w:rsidP="00214C7F">
      <w:pPr>
        <w:pStyle w:val="Akapitzlist"/>
        <w:numPr>
          <w:ilvl w:val="0"/>
          <w:numId w:val="15"/>
        </w:numPr>
        <w:spacing w:after="0" w:line="276" w:lineRule="auto"/>
        <w:ind w:left="426" w:hanging="426"/>
        <w:jc w:val="both"/>
        <w:rPr>
          <w:rFonts w:cstheme="minorHAnsi"/>
          <w:b/>
        </w:rPr>
      </w:pPr>
      <w:r w:rsidRPr="00076D31">
        <w:rPr>
          <w:rFonts w:cstheme="minorHAnsi"/>
        </w:rPr>
        <w:t>W postępowaniu o udzielenie zamówienia zamawiający może żądać podmiotowych środków dowodowych na potwierdzenie:</w:t>
      </w:r>
    </w:p>
    <w:p w14:paraId="58DDC1C3" w14:textId="77777777" w:rsidR="00612674" w:rsidRPr="00076D31" w:rsidRDefault="00612674" w:rsidP="00612674">
      <w:pPr>
        <w:pStyle w:val="Akapitzlist"/>
        <w:numPr>
          <w:ilvl w:val="1"/>
          <w:numId w:val="15"/>
        </w:numPr>
        <w:spacing w:after="0" w:line="276" w:lineRule="auto"/>
        <w:jc w:val="both"/>
        <w:rPr>
          <w:rFonts w:cstheme="minorHAnsi"/>
        </w:rPr>
      </w:pPr>
      <w:r w:rsidRPr="00076D31">
        <w:rPr>
          <w:rFonts w:cstheme="minorHAnsi"/>
        </w:rPr>
        <w:t>Braku podstaw wykluczenia</w:t>
      </w:r>
    </w:p>
    <w:p w14:paraId="4E5F2D81" w14:textId="77777777" w:rsidR="00612674" w:rsidRPr="00076D31" w:rsidRDefault="00612674" w:rsidP="00612674">
      <w:pPr>
        <w:pStyle w:val="Akapitzlist"/>
        <w:spacing w:after="0" w:line="276" w:lineRule="auto"/>
        <w:ind w:left="851"/>
        <w:jc w:val="both"/>
        <w:rPr>
          <w:rFonts w:cstheme="minorHAnsi"/>
        </w:rPr>
      </w:pPr>
      <w:r w:rsidRPr="00076D31">
        <w:rPr>
          <w:rFonts w:cstheme="minorHAnsi"/>
        </w:rPr>
        <w:t>W celu potwierdzenia spełniania przez wykonawcę warunków udziału w postępowaniu Wykonawca składa aktualne na dzień składania ofert oświadczenie o braku podstaw do wykluczenia  – zał. Nr 1a do Rozdział I SWZ. W przypadku udostępnienia zasobów – oświadczenie podmiotu udostępniającego zasoby  stanowi załącznik nr 1b Rozdział I SWZ. Informacje zawarte w oświadczeniu będą stanowić potwierdzenie, że wykonawca nie podlega wykluczeniu.</w:t>
      </w:r>
    </w:p>
    <w:p w14:paraId="34619BA2" w14:textId="77777777" w:rsidR="00612674" w:rsidRPr="00076D31" w:rsidRDefault="00612674" w:rsidP="00612674">
      <w:pPr>
        <w:pStyle w:val="Akapitzlist"/>
        <w:numPr>
          <w:ilvl w:val="1"/>
          <w:numId w:val="15"/>
        </w:numPr>
        <w:spacing w:after="0" w:line="276" w:lineRule="auto"/>
        <w:jc w:val="both"/>
        <w:rPr>
          <w:rFonts w:cstheme="minorHAnsi"/>
        </w:rPr>
      </w:pPr>
      <w:r w:rsidRPr="00076D31">
        <w:rPr>
          <w:rFonts w:cstheme="minorHAnsi"/>
        </w:rPr>
        <w:t xml:space="preserve">Spełniania warunków udziału w postępowaniu lub kryteriów selekcji. </w:t>
      </w:r>
    </w:p>
    <w:p w14:paraId="1F9C73AA" w14:textId="77777777" w:rsidR="00612674" w:rsidRPr="00076D31" w:rsidRDefault="00612674" w:rsidP="00612674">
      <w:pPr>
        <w:pStyle w:val="Akapitzlist"/>
        <w:spacing w:after="0" w:line="276" w:lineRule="auto"/>
        <w:ind w:left="851"/>
        <w:jc w:val="both"/>
        <w:rPr>
          <w:rFonts w:cstheme="minorHAnsi"/>
          <w:b/>
        </w:rPr>
      </w:pPr>
      <w:r w:rsidRPr="00076D31">
        <w:rPr>
          <w:rFonts w:cstheme="minorHAnsi"/>
        </w:rPr>
        <w:t xml:space="preserve">W celu potwierdzenia spełniania przez wykonawcę warunków udziału w postępowaniu Wykonawca składa aktualne na dzień składania ofert oświadczenie o spełnianiu warunków </w:t>
      </w:r>
      <w:r w:rsidRPr="00076D31">
        <w:rPr>
          <w:rFonts w:cstheme="minorHAnsi"/>
        </w:rPr>
        <w:lastRenderedPageBreak/>
        <w:t>udziału w postępowaniu – zał. Nr 1a do Rozdział I SWZ. W przypadku udostępnienia zasobów – oświadczenie podmiotu udostępniającego zasoby  stanowi załącznik nr 1b Rozdział I SWZ.  Informacje zawarte w oświadczeniu będą stanowić wstępne potwierdzenie, że wykonawca spełnia warunki udziału w postępowaniu.</w:t>
      </w:r>
    </w:p>
    <w:p w14:paraId="500E041E" w14:textId="77777777" w:rsidR="00CB79E9" w:rsidRPr="00076D31" w:rsidRDefault="00CB79E9" w:rsidP="00214C7F">
      <w:pPr>
        <w:pStyle w:val="Akapitzlist"/>
        <w:numPr>
          <w:ilvl w:val="0"/>
          <w:numId w:val="15"/>
        </w:numPr>
        <w:spacing w:after="0" w:line="276" w:lineRule="auto"/>
        <w:ind w:left="426" w:hanging="426"/>
        <w:jc w:val="both"/>
        <w:rPr>
          <w:rFonts w:cstheme="minorHAnsi"/>
          <w:b/>
        </w:rPr>
      </w:pPr>
      <w:bookmarkStart w:id="24" w:name="_Hlk62037871"/>
      <w:r w:rsidRPr="00076D31">
        <w:rPr>
          <w:rFonts w:cstheme="minorHAnsi"/>
          <w:bCs/>
          <w:lang w:eastAsia="pl-PL"/>
        </w:rPr>
        <w:t>Opis warunków udziału w postępowaniu:</w:t>
      </w:r>
    </w:p>
    <w:p w14:paraId="44C0D80D" w14:textId="77777777" w:rsidR="00CB79E9" w:rsidRPr="00076D31" w:rsidRDefault="00CB79E9" w:rsidP="00214C7F">
      <w:pPr>
        <w:pStyle w:val="Akapitzlist"/>
        <w:numPr>
          <w:ilvl w:val="1"/>
          <w:numId w:val="15"/>
        </w:numPr>
        <w:spacing w:after="0" w:line="276" w:lineRule="auto"/>
        <w:ind w:left="993" w:hanging="284"/>
        <w:jc w:val="both"/>
        <w:rPr>
          <w:rFonts w:cstheme="minorHAnsi"/>
          <w:b/>
          <w:bCs/>
        </w:rPr>
      </w:pPr>
      <w:r w:rsidRPr="00076D31">
        <w:rPr>
          <w:rFonts w:cstheme="minorHAnsi"/>
          <w:b/>
          <w:bCs/>
        </w:rPr>
        <w:t>Warunek zdolności do występowania w obrocie gospodarczym – wpis do odpowiedniego rejestru.</w:t>
      </w:r>
    </w:p>
    <w:p w14:paraId="352D4CCE" w14:textId="77777777" w:rsidR="00CB79E9" w:rsidRPr="00076D31" w:rsidRDefault="00CB79E9" w:rsidP="00CF6218">
      <w:pPr>
        <w:spacing w:after="0" w:line="276" w:lineRule="auto"/>
        <w:ind w:left="349"/>
        <w:jc w:val="both"/>
        <w:rPr>
          <w:rFonts w:cstheme="minorHAnsi"/>
        </w:rPr>
      </w:pPr>
      <w:r w:rsidRPr="00076D31">
        <w:rPr>
          <w:rFonts w:cstheme="minorHAnsi"/>
        </w:rPr>
        <w:t>Zamawiający nie precyzuje warunków w przedmiotowym zakresie.</w:t>
      </w:r>
    </w:p>
    <w:p w14:paraId="35C0C6AE" w14:textId="77777777" w:rsidR="00546704" w:rsidRPr="00076D31" w:rsidRDefault="00546704" w:rsidP="00CF6218">
      <w:pPr>
        <w:spacing w:after="0" w:line="276" w:lineRule="auto"/>
        <w:ind w:left="349"/>
        <w:jc w:val="both"/>
        <w:rPr>
          <w:rFonts w:cstheme="minorHAnsi"/>
          <w:b/>
          <w:bCs/>
        </w:rPr>
      </w:pPr>
    </w:p>
    <w:p w14:paraId="25E84BC3" w14:textId="77777777" w:rsidR="00CB79E9" w:rsidRPr="00076D31" w:rsidRDefault="00CB79E9" w:rsidP="00214C7F">
      <w:pPr>
        <w:pStyle w:val="Akapitzlist"/>
        <w:numPr>
          <w:ilvl w:val="1"/>
          <w:numId w:val="15"/>
        </w:numPr>
        <w:spacing w:after="0" w:line="276" w:lineRule="auto"/>
        <w:ind w:left="993" w:hanging="284"/>
        <w:jc w:val="both"/>
        <w:rPr>
          <w:rFonts w:cstheme="minorHAnsi"/>
          <w:b/>
          <w:bCs/>
        </w:rPr>
      </w:pPr>
      <w:r w:rsidRPr="00076D31">
        <w:rPr>
          <w:rFonts w:cstheme="minorHAnsi"/>
          <w:b/>
          <w:bCs/>
        </w:rPr>
        <w:t>Warunek posiadania uprawnień do prowadzenia określonej działalności gospodarczej lub zawodowej – zezwolenia, licencje, koncesje lub wpis do rejestru.</w:t>
      </w:r>
    </w:p>
    <w:p w14:paraId="5B7B3EFD" w14:textId="77777777" w:rsidR="00546704" w:rsidRPr="00076D31" w:rsidRDefault="00546704" w:rsidP="00546704">
      <w:pPr>
        <w:spacing w:after="0" w:line="276" w:lineRule="auto"/>
        <w:ind w:left="349"/>
        <w:jc w:val="both"/>
        <w:rPr>
          <w:rFonts w:cstheme="minorHAnsi"/>
          <w:b/>
          <w:bCs/>
        </w:rPr>
      </w:pPr>
      <w:r w:rsidRPr="00076D31">
        <w:rPr>
          <w:rFonts w:cstheme="minorHAnsi"/>
        </w:rPr>
        <w:t>Zamawiający nie precyzuje warunków w przedmiotowym zakresie.</w:t>
      </w:r>
    </w:p>
    <w:p w14:paraId="2FB12632" w14:textId="77777777" w:rsidR="00546704" w:rsidRPr="00076D31" w:rsidRDefault="00546704" w:rsidP="00546704">
      <w:pPr>
        <w:spacing w:after="0" w:line="276" w:lineRule="auto"/>
        <w:ind w:left="709"/>
        <w:jc w:val="both"/>
        <w:rPr>
          <w:rFonts w:cstheme="minorHAnsi"/>
          <w:b/>
          <w:bCs/>
        </w:rPr>
      </w:pPr>
    </w:p>
    <w:p w14:paraId="66B12B3E" w14:textId="0E5A0CFE" w:rsidR="00CB79E9" w:rsidRPr="00076D31" w:rsidRDefault="00CB79E9" w:rsidP="00214C7F">
      <w:pPr>
        <w:pStyle w:val="Akapitzlist"/>
        <w:numPr>
          <w:ilvl w:val="1"/>
          <w:numId w:val="15"/>
        </w:numPr>
        <w:spacing w:after="0" w:line="276" w:lineRule="auto"/>
        <w:ind w:left="993" w:hanging="284"/>
        <w:jc w:val="both"/>
        <w:rPr>
          <w:rFonts w:cstheme="minorHAnsi"/>
          <w:b/>
          <w:bCs/>
        </w:rPr>
      </w:pPr>
      <w:r w:rsidRPr="00076D31">
        <w:rPr>
          <w:rFonts w:cstheme="minorHAnsi"/>
          <w:b/>
          <w:bCs/>
        </w:rPr>
        <w:t>Warunki dotyczące określonej sytuacji finansowej lub ekonomicznej.</w:t>
      </w:r>
    </w:p>
    <w:p w14:paraId="1C7CF7AE" w14:textId="56C54902" w:rsidR="004856CF" w:rsidRPr="00076D31" w:rsidRDefault="00546704" w:rsidP="00546704">
      <w:pPr>
        <w:spacing w:after="0" w:line="276" w:lineRule="auto"/>
        <w:ind w:left="349"/>
        <w:jc w:val="both"/>
        <w:rPr>
          <w:rFonts w:cstheme="minorHAnsi"/>
        </w:rPr>
      </w:pPr>
      <w:r w:rsidRPr="00076D31">
        <w:rPr>
          <w:rFonts w:cstheme="minorHAnsi"/>
        </w:rPr>
        <w:t>Zamawiający nie precyzuje warunków w przedmiotowym zakresie.</w:t>
      </w:r>
    </w:p>
    <w:p w14:paraId="24217045" w14:textId="77777777" w:rsidR="00546704" w:rsidRPr="00076D31" w:rsidRDefault="00546704" w:rsidP="00546704">
      <w:pPr>
        <w:spacing w:after="0" w:line="276" w:lineRule="auto"/>
        <w:ind w:left="349"/>
        <w:jc w:val="both"/>
        <w:rPr>
          <w:rFonts w:cstheme="minorHAnsi"/>
        </w:rPr>
      </w:pPr>
    </w:p>
    <w:p w14:paraId="01368FC7" w14:textId="77777777" w:rsidR="00CB79E9" w:rsidRPr="00076D31" w:rsidRDefault="00CB79E9" w:rsidP="00214C7F">
      <w:pPr>
        <w:pStyle w:val="Akapitzlist"/>
        <w:numPr>
          <w:ilvl w:val="1"/>
          <w:numId w:val="15"/>
        </w:numPr>
        <w:spacing w:after="0" w:line="276" w:lineRule="auto"/>
        <w:ind w:left="993" w:hanging="284"/>
        <w:jc w:val="both"/>
        <w:rPr>
          <w:rFonts w:cstheme="minorHAnsi"/>
          <w:b/>
          <w:bCs/>
        </w:rPr>
      </w:pPr>
      <w:r w:rsidRPr="00076D31">
        <w:rPr>
          <w:rFonts w:cstheme="minorHAnsi"/>
          <w:b/>
          <w:bCs/>
        </w:rPr>
        <w:t>Warunki dotyczące niezbędnego wykształcenia, kwalifikacji zawodowych, doświadczenia, potencjału technicznego</w:t>
      </w:r>
      <w:r w:rsidR="000E1CEB" w:rsidRPr="00076D31">
        <w:rPr>
          <w:rFonts w:cstheme="minorHAnsi"/>
          <w:b/>
          <w:bCs/>
        </w:rPr>
        <w:t>:</w:t>
      </w:r>
    </w:p>
    <w:p w14:paraId="23FF75A3" w14:textId="77777777" w:rsidR="00871F71" w:rsidRPr="00076D31" w:rsidRDefault="00871F71" w:rsidP="00546704">
      <w:pPr>
        <w:spacing w:after="0" w:line="276" w:lineRule="auto"/>
        <w:ind w:left="349"/>
        <w:jc w:val="both"/>
        <w:rPr>
          <w:rFonts w:cstheme="minorHAnsi"/>
          <w:bCs/>
        </w:rPr>
      </w:pPr>
      <w:r w:rsidRPr="00076D31">
        <w:rPr>
          <w:rFonts w:cstheme="minorHAnsi"/>
        </w:rPr>
        <w:t>Zamawiający</w:t>
      </w:r>
      <w:r w:rsidRPr="00076D31">
        <w:rPr>
          <w:rFonts w:cstheme="minorHAnsi"/>
          <w:bCs/>
        </w:rPr>
        <w:t xml:space="preserve"> nie precyzuje warunków udziału w przedmiotowym zakresie.</w:t>
      </w:r>
    </w:p>
    <w:p w14:paraId="1A50BD44" w14:textId="77777777" w:rsidR="00871F71" w:rsidRPr="00076D31" w:rsidRDefault="00871F71" w:rsidP="00871F71">
      <w:pPr>
        <w:pStyle w:val="Akapitzlist"/>
        <w:spacing w:after="0" w:line="276" w:lineRule="auto"/>
        <w:ind w:left="1560"/>
        <w:jc w:val="both"/>
        <w:rPr>
          <w:rFonts w:cstheme="minorHAnsi"/>
          <w:b/>
          <w:bCs/>
        </w:rPr>
      </w:pPr>
    </w:p>
    <w:bookmarkEnd w:id="24"/>
    <w:p w14:paraId="7B7B3C22" w14:textId="77777777" w:rsidR="00076D31" w:rsidRPr="00076D31" w:rsidRDefault="00076D31" w:rsidP="00076D31">
      <w:pPr>
        <w:pStyle w:val="Akapitzlist"/>
        <w:numPr>
          <w:ilvl w:val="0"/>
          <w:numId w:val="15"/>
        </w:numPr>
        <w:spacing w:after="0" w:line="276" w:lineRule="auto"/>
        <w:ind w:left="426" w:hanging="426"/>
        <w:jc w:val="both"/>
        <w:rPr>
          <w:rFonts w:cstheme="minorHAnsi"/>
          <w:b/>
        </w:rPr>
      </w:pPr>
      <w:r w:rsidRPr="00076D31">
        <w:rPr>
          <w:rFonts w:cstheme="minorHAnsi"/>
        </w:rPr>
        <w:t xml:space="preserve">W trybie podstawowym oświadczenie, o którym mowa w art. 125 ust. 1, wykonawca dołącza </w:t>
      </w:r>
      <w:r w:rsidRPr="00076D31">
        <w:rPr>
          <w:rFonts w:cstheme="minorHAnsi"/>
        </w:rPr>
        <w:br/>
        <w:t>do oferty składanej w odpowiedzi na ogłoszenie o zamówieniu.</w:t>
      </w:r>
    </w:p>
    <w:p w14:paraId="41BEEE12" w14:textId="77777777" w:rsidR="00076D31" w:rsidRPr="00076D31" w:rsidRDefault="00076D31" w:rsidP="00076D31">
      <w:pPr>
        <w:pStyle w:val="Akapitzlist"/>
        <w:numPr>
          <w:ilvl w:val="0"/>
          <w:numId w:val="15"/>
        </w:numPr>
        <w:spacing w:after="0" w:line="276" w:lineRule="auto"/>
        <w:jc w:val="both"/>
        <w:rPr>
          <w:rFonts w:cstheme="minorHAnsi"/>
          <w:b/>
          <w:bCs/>
        </w:rPr>
      </w:pPr>
      <w:r w:rsidRPr="00076D31">
        <w:rPr>
          <w:rFonts w:cstheme="minorHAnsi"/>
        </w:rPr>
        <w:t>Do wniosku o dopuszczenie do udziału w postępowaniu albo do oferty wykonawca dołącza oświadczenie o niepodleganiu wykluczeniu, spełnianiu warunków udziału w postępowaniu lub kryteriów selekcji, w zakresie wskazanym przez zamawiającego.</w:t>
      </w:r>
    </w:p>
    <w:p w14:paraId="54BFFCFB" w14:textId="77777777" w:rsidR="00076D31" w:rsidRPr="00076D31" w:rsidRDefault="00076D31" w:rsidP="00076D31">
      <w:pPr>
        <w:pStyle w:val="Akapitzlist"/>
        <w:numPr>
          <w:ilvl w:val="0"/>
          <w:numId w:val="15"/>
        </w:numPr>
        <w:spacing w:after="200" w:line="276" w:lineRule="auto"/>
        <w:jc w:val="both"/>
        <w:rPr>
          <w:rFonts w:cstheme="minorHAnsi"/>
          <w:b/>
          <w:bCs/>
        </w:rPr>
      </w:pPr>
      <w:r w:rsidRPr="00076D31">
        <w:rPr>
          <w:rFonts w:cstheme="minorHAnsi"/>
        </w:rPr>
        <w:t>Oświadczenie, o którym mowa w art. 125 ust. 1 Ustawy Pzp, potwierdzający brak podstaw wykluczenia, spełnianie warunków udziału w postępowaniu lub kryteriów selekcji, odpowiednio na dzień składania wniosków o dopuszczenie do udziału w postępowaniu albo ofert, tymczasowo zastępujący wymagane przez zamawiającego podmiotowe środki dowodowe.</w:t>
      </w:r>
    </w:p>
    <w:p w14:paraId="64591E38" w14:textId="2742D6BE" w:rsidR="00076D31" w:rsidRPr="00076D31" w:rsidRDefault="00076D31" w:rsidP="00076D31">
      <w:pPr>
        <w:pStyle w:val="Akapitzlist"/>
        <w:numPr>
          <w:ilvl w:val="0"/>
          <w:numId w:val="15"/>
        </w:numPr>
        <w:spacing w:after="200" w:line="276" w:lineRule="auto"/>
        <w:jc w:val="both"/>
        <w:rPr>
          <w:rFonts w:cstheme="minorHAnsi"/>
          <w:b/>
          <w:bCs/>
        </w:rPr>
      </w:pPr>
      <w:r w:rsidRPr="00076D31">
        <w:rPr>
          <w:rFonts w:cstheme="minorHAnsi"/>
        </w:rPr>
        <w:t>W przypadku wspólnego ubiegania się o zamówienie przez wykonawców, oświadczenie, o którym mowa w art. 125 ust 1 Ustawy Pzp,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49E93FE8" w14:textId="77777777" w:rsidR="00076D31" w:rsidRPr="00076D31" w:rsidRDefault="00076D31" w:rsidP="00076D31">
      <w:pPr>
        <w:pStyle w:val="Akapitzlist"/>
        <w:numPr>
          <w:ilvl w:val="0"/>
          <w:numId w:val="15"/>
        </w:numPr>
        <w:spacing w:after="200" w:line="276" w:lineRule="auto"/>
        <w:jc w:val="both"/>
        <w:rPr>
          <w:rFonts w:cstheme="minorHAnsi"/>
          <w:b/>
          <w:bCs/>
        </w:rPr>
      </w:pPr>
      <w:r w:rsidRPr="00076D31">
        <w:rPr>
          <w:rFonts w:cstheme="minorHAnsi"/>
        </w:rPr>
        <w:t>Wykonawca, w przypadku polegania na zdolnościach lub sytuacjach podmiotów udostępniających zasoby, przedstawia, wraz z oświadczeniem, o którym mowa w art. 125 ust. 1 Pzp, także oświadczenie podmiotu udostępniającego zasoby, potwierdzające brak podstaw wykluczenia tego podmiotu oraz odpowiednio spełnianie warunków udziału w postępowaniu lub kryteriów selekcji, w zakresie, w jakim wykonawca powołuje się na jego zasoby.</w:t>
      </w:r>
    </w:p>
    <w:p w14:paraId="144580E6" w14:textId="77777777" w:rsidR="00076D31" w:rsidRPr="00076D31" w:rsidRDefault="00076D31" w:rsidP="00076D31">
      <w:pPr>
        <w:pStyle w:val="Akapitzlist"/>
        <w:numPr>
          <w:ilvl w:val="0"/>
          <w:numId w:val="15"/>
        </w:numPr>
        <w:spacing w:after="200" w:line="276" w:lineRule="auto"/>
        <w:jc w:val="both"/>
        <w:rPr>
          <w:rFonts w:cstheme="minorHAnsi"/>
          <w:b/>
        </w:rPr>
      </w:pPr>
      <w:r w:rsidRPr="00076D31">
        <w:rPr>
          <w:rFonts w:cstheme="minorHAnsi"/>
        </w:rPr>
        <w:t xml:space="preserve">Zamawiający wzywa wykonawcę, którego oferta została najwyżej oceniona, do złożenia </w:t>
      </w:r>
      <w:r w:rsidRPr="00076D31">
        <w:rPr>
          <w:rFonts w:cstheme="minorHAnsi"/>
        </w:rPr>
        <w:br/>
        <w:t>w wyznaczonym terminie, nie krótszym niż 5 dni od dnia wezwania, podmiotowych środków dowodowych, jeżeli wymagał ich złożenia w ogłoszeniu o zamówieniu lub dokumentach zamówienia, aktualnych na dzień składania, chyba że zamawiający jest w posiadaniu lub ma dostęp do tych podmiotowych środków dowodowych.</w:t>
      </w:r>
    </w:p>
    <w:p w14:paraId="496EB452" w14:textId="77777777" w:rsidR="00076D31" w:rsidRPr="00076D31" w:rsidRDefault="00076D31" w:rsidP="00076D31">
      <w:pPr>
        <w:pStyle w:val="Akapitzlist"/>
        <w:numPr>
          <w:ilvl w:val="0"/>
          <w:numId w:val="15"/>
        </w:numPr>
        <w:spacing w:after="200" w:line="276" w:lineRule="auto"/>
        <w:jc w:val="both"/>
        <w:rPr>
          <w:rFonts w:cstheme="minorHAnsi"/>
          <w:b/>
          <w:bCs/>
        </w:rPr>
      </w:pPr>
      <w:r w:rsidRPr="00076D31">
        <w:rPr>
          <w:rFonts w:cstheme="minorHAnsi"/>
        </w:rPr>
        <w:lastRenderedPageBreak/>
        <w:t xml:space="preserve">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t>
      </w:r>
      <w:r w:rsidRPr="00076D31">
        <w:rPr>
          <w:rFonts w:cstheme="minorHAnsi"/>
        </w:rPr>
        <w:br/>
        <w:t>w ogłoszeniu o zamówieniu lub dokumentach zamówienia, aktualnych na dzień ich złożenia.</w:t>
      </w:r>
    </w:p>
    <w:p w14:paraId="3708938B" w14:textId="77777777" w:rsidR="00076D31" w:rsidRPr="00076D31" w:rsidRDefault="00076D31" w:rsidP="00076D31">
      <w:pPr>
        <w:pStyle w:val="Akapitzlist"/>
        <w:numPr>
          <w:ilvl w:val="0"/>
          <w:numId w:val="15"/>
        </w:numPr>
        <w:spacing w:after="200" w:line="276" w:lineRule="auto"/>
        <w:jc w:val="both"/>
        <w:rPr>
          <w:rFonts w:cstheme="minorHAnsi"/>
          <w:b/>
          <w:bCs/>
        </w:rPr>
      </w:pPr>
      <w:r w:rsidRPr="00076D31">
        <w:rPr>
          <w:rFonts w:cstheme="minorHAnsi"/>
        </w:rPr>
        <w:t xml:space="preserve">Jeżeli zachodzą uzasadnione podstawy do uznania, że złożone uprzednio podmiotowe środki dowodowe nie są już aktualne, zamawiający może w każdym czasie wezwać wykonawcę </w:t>
      </w:r>
      <w:r w:rsidRPr="00076D31">
        <w:rPr>
          <w:rFonts w:cstheme="minorHAnsi"/>
        </w:rPr>
        <w:br/>
        <w:t>lub wykonawców do złożenia wszystkich lub niektórych podmiotowych środków dowodowych, aktualnych na dzień ich złożenia.</w:t>
      </w:r>
    </w:p>
    <w:p w14:paraId="5F110899" w14:textId="77777777" w:rsidR="00076D31" w:rsidRPr="00076D31" w:rsidRDefault="00076D31" w:rsidP="00076D31">
      <w:pPr>
        <w:pStyle w:val="Akapitzlist"/>
        <w:numPr>
          <w:ilvl w:val="0"/>
          <w:numId w:val="15"/>
        </w:numPr>
        <w:spacing w:after="200" w:line="276" w:lineRule="auto"/>
        <w:jc w:val="both"/>
        <w:rPr>
          <w:rFonts w:cstheme="minorHAnsi"/>
          <w:b/>
          <w:bCs/>
        </w:rPr>
      </w:pPr>
      <w:r w:rsidRPr="00076D31">
        <w:rPr>
          <w:rFonts w:cstheme="minorHAnsi"/>
        </w:rPr>
        <w:t xml:space="preserve">Zamawiający nie wzywa do złożenia podmiotowych środków dowodowych, jeżeli może je uzyskać </w:t>
      </w:r>
      <w:r w:rsidRPr="00076D31">
        <w:rPr>
          <w:rFonts w:cstheme="minorHAnsi"/>
        </w:rPr>
        <w:br/>
        <w:t xml:space="preserve">za pomocą bezpłatnych i ogólnodostępnych baz danych, w szczególności rejestrów publicznych </w:t>
      </w:r>
      <w:r w:rsidRPr="00076D31">
        <w:rPr>
          <w:rFonts w:cstheme="minorHAnsi"/>
        </w:rPr>
        <w:br/>
        <w:t>w rozumieniu ustawy z dnia 17 lutego 2005 r. o informatyzacji działalności podmiotów realizujących zadania publiczne, o ile wykonawca wskazał w oświadczeniu, o którym mowa w art. 125 ust. 1 Ustawy Pzp, dane umożliwiające dostęp do tych środków.</w:t>
      </w:r>
    </w:p>
    <w:p w14:paraId="2B83ABE7" w14:textId="77777777" w:rsidR="00076D31" w:rsidRPr="00076D31" w:rsidRDefault="00076D31" w:rsidP="00076D31">
      <w:pPr>
        <w:pStyle w:val="Akapitzlist"/>
        <w:numPr>
          <w:ilvl w:val="0"/>
          <w:numId w:val="15"/>
        </w:numPr>
        <w:spacing w:after="200" w:line="276" w:lineRule="auto"/>
        <w:jc w:val="both"/>
        <w:rPr>
          <w:rFonts w:cstheme="minorHAnsi"/>
          <w:b/>
          <w:bCs/>
        </w:rPr>
      </w:pPr>
      <w:r w:rsidRPr="00076D31">
        <w:rPr>
          <w:rFonts w:cstheme="minorHAnsi"/>
        </w:rPr>
        <w:t xml:space="preserve">Wykonawca nie jest zobowiązany do złożenia podmiotowych środków dowodowych, które zamawiający posiada, jeżeli wykonawca wskaże te środki oraz potwierdzi ich prawidłowość </w:t>
      </w:r>
      <w:r w:rsidRPr="00076D31">
        <w:rPr>
          <w:rFonts w:cstheme="minorHAnsi"/>
        </w:rPr>
        <w:br/>
        <w:t>i aktualność.</w:t>
      </w:r>
    </w:p>
    <w:p w14:paraId="756679FB" w14:textId="77777777" w:rsidR="00076D31" w:rsidRPr="00076D31" w:rsidRDefault="00076D31" w:rsidP="00076D31">
      <w:pPr>
        <w:pStyle w:val="Akapitzlist"/>
        <w:numPr>
          <w:ilvl w:val="0"/>
          <w:numId w:val="15"/>
        </w:numPr>
        <w:spacing w:after="200" w:line="276" w:lineRule="auto"/>
        <w:jc w:val="both"/>
        <w:rPr>
          <w:rFonts w:cstheme="minorHAnsi"/>
          <w:b/>
          <w:bCs/>
        </w:rPr>
      </w:pPr>
      <w:r w:rsidRPr="00076D31">
        <w:rPr>
          <w:rFonts w:cstheme="minorHAnsi"/>
        </w:rPr>
        <w:t>Jeżeli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776293CE" w14:textId="77777777" w:rsidR="00076D31" w:rsidRPr="00076D31" w:rsidRDefault="00076D31" w:rsidP="00076D31">
      <w:pPr>
        <w:pStyle w:val="Akapitzlist"/>
        <w:numPr>
          <w:ilvl w:val="1"/>
          <w:numId w:val="50"/>
        </w:numPr>
        <w:spacing w:after="200" w:line="276" w:lineRule="auto"/>
        <w:ind w:left="993" w:hanging="284"/>
        <w:jc w:val="both"/>
        <w:rPr>
          <w:rFonts w:cstheme="minorHAnsi"/>
          <w:b/>
          <w:bCs/>
        </w:rPr>
      </w:pPr>
      <w:r w:rsidRPr="00076D31">
        <w:rPr>
          <w:rFonts w:cstheme="minorHAnsi"/>
        </w:rPr>
        <w:t>Wniosek o dopuszczenie do udziału w postępowaniu albo oferta wykonawcy podlegają odrzuceniu bez względu na ich złożenie, uzupełnienie lub poprawienie lub</w:t>
      </w:r>
    </w:p>
    <w:p w14:paraId="1BCD4F55" w14:textId="77777777" w:rsidR="00076D31" w:rsidRPr="00076D31" w:rsidRDefault="00076D31" w:rsidP="00076D31">
      <w:pPr>
        <w:pStyle w:val="Akapitzlist"/>
        <w:numPr>
          <w:ilvl w:val="1"/>
          <w:numId w:val="50"/>
        </w:numPr>
        <w:spacing w:after="200" w:line="276" w:lineRule="auto"/>
        <w:ind w:left="993" w:hanging="284"/>
        <w:jc w:val="both"/>
        <w:rPr>
          <w:rFonts w:cstheme="minorHAnsi"/>
          <w:b/>
          <w:bCs/>
        </w:rPr>
      </w:pPr>
      <w:r w:rsidRPr="00076D31">
        <w:rPr>
          <w:rFonts w:cstheme="minorHAnsi"/>
        </w:rPr>
        <w:t>Zachodzą przesłanki unieważnienia postępowania.</w:t>
      </w:r>
    </w:p>
    <w:p w14:paraId="2E692F58" w14:textId="77777777" w:rsidR="00076D31" w:rsidRPr="00076D31" w:rsidRDefault="00076D31" w:rsidP="00076D31">
      <w:pPr>
        <w:pStyle w:val="Akapitzlist"/>
        <w:numPr>
          <w:ilvl w:val="0"/>
          <w:numId w:val="15"/>
        </w:numPr>
        <w:spacing w:after="200" w:line="276" w:lineRule="auto"/>
        <w:jc w:val="both"/>
        <w:rPr>
          <w:rFonts w:cstheme="minorHAnsi"/>
          <w:b/>
          <w:bCs/>
        </w:rPr>
      </w:pPr>
      <w:r w:rsidRPr="00076D31">
        <w:rPr>
          <w:rFonts w:cstheme="minorHAnsi"/>
        </w:rPr>
        <w:t>Wykonawca składa podmiotowe środki dowodowe na wezwanie, o którym mowa w art. 128 ust. 1 Ustawy Pzp, aktualne na dzień ich złożenia.</w:t>
      </w:r>
    </w:p>
    <w:p w14:paraId="144A170B" w14:textId="77777777" w:rsidR="00076D31" w:rsidRPr="00076D31" w:rsidRDefault="00076D31" w:rsidP="00076D31">
      <w:pPr>
        <w:pStyle w:val="Akapitzlist"/>
        <w:numPr>
          <w:ilvl w:val="0"/>
          <w:numId w:val="15"/>
        </w:numPr>
        <w:spacing w:after="200" w:line="276" w:lineRule="auto"/>
        <w:jc w:val="both"/>
        <w:rPr>
          <w:rFonts w:cstheme="minorHAnsi"/>
          <w:b/>
          <w:bCs/>
        </w:rPr>
      </w:pPr>
      <w:r w:rsidRPr="00076D31">
        <w:rPr>
          <w:rFonts w:cstheme="minorHAnsi"/>
        </w:rPr>
        <w:t>Złożenie, uzupełnienie lub poprawienie oświadczenia, o którym mowa w art. 125 ust. 1 Ustawy Pzp lub podmiotowych środków dowodowych nie może służyć potwierdzeniu spełniania kryteriów selekcji.</w:t>
      </w:r>
    </w:p>
    <w:p w14:paraId="7962ACD3" w14:textId="604598C5" w:rsidR="00076D31" w:rsidRPr="00076D31" w:rsidRDefault="00076D31" w:rsidP="00076D31">
      <w:pPr>
        <w:pStyle w:val="Akapitzlist"/>
        <w:numPr>
          <w:ilvl w:val="0"/>
          <w:numId w:val="15"/>
        </w:numPr>
        <w:spacing w:after="200" w:line="276" w:lineRule="auto"/>
        <w:jc w:val="both"/>
        <w:rPr>
          <w:rFonts w:cstheme="minorHAnsi"/>
          <w:b/>
          <w:bCs/>
        </w:rPr>
      </w:pPr>
      <w:r w:rsidRPr="00076D31">
        <w:rPr>
          <w:rFonts w:cstheme="minorHAnsi"/>
        </w:rPr>
        <w:t>Zamawiający może żądać od wykonawców wyjaśnień dotyczących treści oświadczenia, o którym mowa w art. 125 ust. 1, lub złożonych podmiotowych środków dowodowych lub innych dokumentów lub oświadczeń składanych w postępowaniu.</w:t>
      </w:r>
    </w:p>
    <w:p w14:paraId="598D24D2" w14:textId="77777777" w:rsidR="00076D31" w:rsidRPr="00076D31" w:rsidRDefault="00076D31" w:rsidP="00076D31">
      <w:pPr>
        <w:pStyle w:val="Akapitzlist"/>
        <w:numPr>
          <w:ilvl w:val="0"/>
          <w:numId w:val="15"/>
        </w:numPr>
        <w:spacing w:after="200" w:line="276" w:lineRule="auto"/>
        <w:jc w:val="both"/>
        <w:rPr>
          <w:rFonts w:cstheme="minorHAnsi"/>
          <w:b/>
          <w:bCs/>
        </w:rPr>
      </w:pPr>
      <w:r w:rsidRPr="00076D31">
        <w:rPr>
          <w:rFonts w:cstheme="minorHAnsi"/>
        </w:rPr>
        <w:t>Jeżeli złożone przez wykonawcę oświadczenie, o których mowa w art. 125 ust. 1,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16CA6408" w14:textId="6902B0BB" w:rsidR="00076D31" w:rsidRPr="00076D31" w:rsidRDefault="00076D31" w:rsidP="00076D31">
      <w:pPr>
        <w:pStyle w:val="Akapitzlist"/>
        <w:numPr>
          <w:ilvl w:val="0"/>
          <w:numId w:val="15"/>
        </w:numPr>
        <w:spacing w:after="0" w:line="276" w:lineRule="auto"/>
        <w:jc w:val="both"/>
        <w:rPr>
          <w:rFonts w:cstheme="minorHAnsi"/>
          <w:b/>
          <w:bCs/>
        </w:rPr>
      </w:pPr>
      <w:r w:rsidRPr="00076D31">
        <w:rPr>
          <w:rFonts w:cstheme="minorHAnsi"/>
        </w:rPr>
        <w:t xml:space="preserve">Minister właściwy do spraw gospodarki określi, w drodze rozporządzenia, rodzaj podmiotowych środków dowodowych oraz innych dokumentów lub oświadczeń, jakich może żądać zamawiający od wykonawcy, okres ich ważności oraz formy, w jakich mogą być one składane, mając na uwadze potrzebę potwierdzenia braku podstaw wykluczenia, spełniania warunków udziału w postępowaniu lub kryteriów selekcji, zapewnienia aktualności </w:t>
      </w:r>
      <w:r w:rsidRPr="00076D31">
        <w:rPr>
          <w:rFonts w:cstheme="minorHAnsi"/>
        </w:rPr>
        <w:lastRenderedPageBreak/>
        <w:t>podmiotowych środków dowodowych, innych dokumentów i oświadczeń, oraz sposoby komunikacji między zamawiającym a wykonawcą.</w:t>
      </w:r>
    </w:p>
    <w:p w14:paraId="6D6C5547" w14:textId="77777777" w:rsidR="00076D31" w:rsidRPr="00076D31" w:rsidRDefault="00076D31" w:rsidP="00076D31">
      <w:pPr>
        <w:spacing w:after="0" w:line="276" w:lineRule="auto"/>
        <w:jc w:val="both"/>
        <w:rPr>
          <w:rFonts w:cstheme="minorHAnsi"/>
          <w:bCs/>
          <w:lang w:eastAsia="pl-PL"/>
        </w:rPr>
      </w:pPr>
    </w:p>
    <w:p w14:paraId="701084D8" w14:textId="35D7CF4C" w:rsidR="00076D31" w:rsidRPr="00076D31" w:rsidRDefault="00076D31" w:rsidP="00076D31">
      <w:pPr>
        <w:spacing w:after="0" w:line="276" w:lineRule="auto"/>
        <w:jc w:val="both"/>
        <w:rPr>
          <w:rFonts w:cstheme="minorHAnsi"/>
        </w:rPr>
      </w:pPr>
      <w:r w:rsidRPr="00076D31">
        <w:rPr>
          <w:rFonts w:cstheme="minorHAnsi"/>
          <w:i/>
          <w:iCs/>
          <w:lang w:eastAsia="pl-PL"/>
        </w:rPr>
        <w:t>*Wszystkie osoby będące obywatelami krajów członkowskich Unii Europejskiej, które Wykonawca wskaże do uczestniczenia w wykonaniu niniejszego zamówienia i od których wymagane są uprawnienia budowlane, winny posiadać decyzję w sprawie uznania wymaganych kwalifikacji do wykonywania w Rzeczypospolitej Polskiej funkcji technicznych w budownictwie w zakresie przedmiotu niniejszego zamówienia zgodnie z Ustawą z 22 grudnia 2015 r. o zasadach uznania kwalifikacji zawodowych nabytych w krajach członkowskich Unii Europejskiej lub ustawy z dnia 18 marca 2008 r. o zasadach uznawania kwalifikacji zawodowych nabytych w państwach członkowskich Unii Europejskiej, dopuszcza się także kwalifikacje równoważne do przedstawionych powyżej zdobyte w innych państwach na zasadach określonych w art. 12a ustawy Prawo budowlane w związku z przepisami ustawy z dnia 22 grudnia 2015 r. o zasadach uznawania kwalifikacji zawodowych nabytych w państwach członkowskich Unii Europejskiej lub art. 20a ustawy z dnia 15 grudnia 2000 r. o samorządach zawodowych architektów, inżynierów budownictwa oraz urbanistów.</w:t>
      </w:r>
    </w:p>
    <w:p w14:paraId="07272AD7" w14:textId="77777777" w:rsidR="00CB79E9" w:rsidRPr="00076D31" w:rsidRDefault="00CB79E9" w:rsidP="00CF6218">
      <w:pPr>
        <w:spacing w:after="0" w:line="276" w:lineRule="auto"/>
        <w:jc w:val="both"/>
        <w:rPr>
          <w:rFonts w:cstheme="minorHAnsi"/>
          <w:b/>
          <w:lang w:eastAsia="pl-PL"/>
        </w:rPr>
      </w:pPr>
    </w:p>
    <w:p w14:paraId="04A3226C"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25" w:name="_Toc83191588"/>
      <w:r w:rsidRPr="00076D31">
        <w:rPr>
          <w:rFonts w:asciiTheme="minorHAnsi" w:eastAsia="Times New Roman" w:hAnsiTheme="minorHAnsi" w:cstheme="minorHAnsi"/>
          <w:b/>
          <w:color w:val="auto"/>
          <w:sz w:val="22"/>
          <w:szCs w:val="22"/>
          <w:lang w:eastAsia="pl-PL"/>
        </w:rPr>
        <w:t>Informację o podmiotowych środkach dowodowych, jeżeli zamawiający będzie wymagał ich złożenia</w:t>
      </w:r>
      <w:bookmarkEnd w:id="25"/>
    </w:p>
    <w:p w14:paraId="016C3213" w14:textId="77777777" w:rsidR="00CB79E9" w:rsidRPr="00076D31" w:rsidRDefault="00CB79E9" w:rsidP="0059693E">
      <w:pPr>
        <w:pStyle w:val="Akapitzlist"/>
        <w:numPr>
          <w:ilvl w:val="0"/>
          <w:numId w:val="16"/>
        </w:numPr>
        <w:autoSpaceDE w:val="0"/>
        <w:autoSpaceDN w:val="0"/>
        <w:adjustRightInd w:val="0"/>
        <w:spacing w:after="0" w:line="276" w:lineRule="auto"/>
        <w:ind w:left="426" w:hanging="426"/>
        <w:rPr>
          <w:rFonts w:cstheme="minorHAnsi"/>
          <w:lang w:eastAsia="pl-PL"/>
        </w:rPr>
      </w:pPr>
      <w:r w:rsidRPr="00076D31">
        <w:rPr>
          <w:rFonts w:cstheme="minorHAnsi"/>
          <w:lang w:eastAsia="pl-PL"/>
        </w:rPr>
        <w:t>Do oferty każdy wykonawca musi dołączyć:</w:t>
      </w:r>
    </w:p>
    <w:p w14:paraId="2EC9B628" w14:textId="56F8B82F" w:rsidR="00612674" w:rsidRPr="00076D31" w:rsidRDefault="00612674" w:rsidP="00612674">
      <w:pPr>
        <w:autoSpaceDE w:val="0"/>
        <w:autoSpaceDN w:val="0"/>
        <w:adjustRightInd w:val="0"/>
        <w:spacing w:after="0" w:line="276" w:lineRule="auto"/>
        <w:ind w:left="709" w:hanging="425"/>
        <w:jc w:val="both"/>
        <w:rPr>
          <w:rFonts w:cstheme="minorHAnsi"/>
          <w:lang w:eastAsia="pl-PL"/>
        </w:rPr>
      </w:pPr>
      <w:r w:rsidRPr="00076D31">
        <w:rPr>
          <w:rFonts w:cstheme="minorHAnsi"/>
          <w:lang w:eastAsia="pl-PL"/>
        </w:rPr>
        <w:t>a.</w:t>
      </w:r>
      <w:r w:rsidRPr="00076D31">
        <w:rPr>
          <w:rFonts w:cstheme="minorHAnsi"/>
          <w:lang w:eastAsia="pl-PL"/>
        </w:rPr>
        <w:tab/>
      </w:r>
      <w:r w:rsidRPr="00076D31">
        <w:rPr>
          <w:rFonts w:cstheme="minorHAnsi"/>
          <w:b/>
          <w:lang w:eastAsia="pl-PL"/>
        </w:rPr>
        <w:t>aktualne na dzień składania ofert oświadczenie o braku podstaw do wykluczenia</w:t>
      </w:r>
      <w:r w:rsidRPr="00076D31">
        <w:rPr>
          <w:rFonts w:cstheme="minorHAnsi"/>
          <w:lang w:eastAsia="pl-PL"/>
        </w:rPr>
        <w:t xml:space="preserve">  – </w:t>
      </w:r>
      <w:r w:rsidR="00BA258C" w:rsidRPr="00076D31">
        <w:rPr>
          <w:rFonts w:cstheme="minorHAnsi"/>
          <w:lang w:eastAsia="pl-PL"/>
        </w:rPr>
        <w:t xml:space="preserve"> zał. Nr 1a do Rozdział I SWZ. W przypadku udostępnienia zasobów – oświadczenie podmiotu udostępniającego zasoby  stanowi załącznik nr 1b Rozdział I SWZ. Informacje zawarte w oświadczeniu będą stanowić wstępne potwierdzenie, że wykonawca spełnia warunki udziału w postępowaniu</w:t>
      </w:r>
      <w:r w:rsidRPr="00076D31">
        <w:rPr>
          <w:rFonts w:cstheme="minorHAnsi"/>
          <w:lang w:eastAsia="pl-PL"/>
        </w:rPr>
        <w:t>;</w:t>
      </w:r>
    </w:p>
    <w:p w14:paraId="0B5DD94E" w14:textId="1405F615" w:rsidR="00612674" w:rsidRPr="00076D31" w:rsidRDefault="00612674" w:rsidP="00612674">
      <w:pPr>
        <w:autoSpaceDE w:val="0"/>
        <w:autoSpaceDN w:val="0"/>
        <w:adjustRightInd w:val="0"/>
        <w:spacing w:after="0" w:line="276" w:lineRule="auto"/>
        <w:ind w:left="709" w:hanging="425"/>
        <w:jc w:val="both"/>
        <w:rPr>
          <w:rFonts w:cstheme="minorHAnsi"/>
          <w:lang w:eastAsia="pl-PL"/>
        </w:rPr>
      </w:pPr>
      <w:r w:rsidRPr="00076D31">
        <w:rPr>
          <w:rFonts w:cstheme="minorHAnsi"/>
          <w:lang w:eastAsia="pl-PL"/>
        </w:rPr>
        <w:t>b.</w:t>
      </w:r>
      <w:r w:rsidRPr="00076D31">
        <w:rPr>
          <w:rFonts w:cstheme="minorHAnsi"/>
          <w:lang w:eastAsia="pl-PL"/>
        </w:rPr>
        <w:tab/>
      </w:r>
      <w:r w:rsidRPr="00076D31">
        <w:rPr>
          <w:rFonts w:cstheme="minorHAnsi"/>
          <w:b/>
          <w:lang w:eastAsia="pl-PL"/>
        </w:rPr>
        <w:t xml:space="preserve">aktualne na dzień składania ofert oświadczenie o spełnianiu warunków udziału w postępowaniu </w:t>
      </w:r>
      <w:r w:rsidRPr="00076D31">
        <w:rPr>
          <w:rFonts w:cstheme="minorHAnsi"/>
          <w:lang w:eastAsia="pl-PL"/>
        </w:rPr>
        <w:t>– zał. Nr 1a do Rozdział I SWZ. W przypadku udostępnienia zasobów – oświadczenie podmiotu udostępniającego zasoby  stanowi załącznik nr 1b Rozdział I SWZ. Informacje zawarte w oświadczeniu będą stanowić wstępne potwierdzenie, że wykonawca spełnia warunki udziału w postępowa</w:t>
      </w:r>
      <w:r w:rsidR="00BA258C" w:rsidRPr="00076D31">
        <w:rPr>
          <w:rFonts w:cstheme="minorHAnsi"/>
          <w:lang w:eastAsia="pl-PL"/>
        </w:rPr>
        <w:t>zob</w:t>
      </w:r>
      <w:r w:rsidRPr="00076D31">
        <w:rPr>
          <w:rFonts w:cstheme="minorHAnsi"/>
          <w:lang w:eastAsia="pl-PL"/>
        </w:rPr>
        <w:t>niu;</w:t>
      </w:r>
    </w:p>
    <w:p w14:paraId="2A6629DD" w14:textId="77777777" w:rsidR="00612674" w:rsidRPr="00076D31" w:rsidRDefault="00612674" w:rsidP="00612674">
      <w:pPr>
        <w:autoSpaceDE w:val="0"/>
        <w:autoSpaceDN w:val="0"/>
        <w:adjustRightInd w:val="0"/>
        <w:spacing w:after="0" w:line="276" w:lineRule="auto"/>
        <w:ind w:left="709" w:hanging="425"/>
        <w:jc w:val="both"/>
        <w:rPr>
          <w:rFonts w:cstheme="minorHAnsi"/>
          <w:lang w:eastAsia="pl-PL"/>
        </w:rPr>
      </w:pPr>
      <w:r w:rsidRPr="00076D31">
        <w:rPr>
          <w:rFonts w:cstheme="minorHAnsi"/>
          <w:lang w:eastAsia="pl-PL"/>
        </w:rPr>
        <w:t>c.</w:t>
      </w:r>
      <w:r w:rsidRPr="00076D31">
        <w:rPr>
          <w:rFonts w:cstheme="minorHAnsi"/>
          <w:lang w:eastAsia="pl-PL"/>
        </w:rPr>
        <w:tab/>
      </w:r>
      <w:r w:rsidRPr="00076D31">
        <w:rPr>
          <w:rFonts w:cstheme="minorHAnsi"/>
          <w:b/>
          <w:lang w:eastAsia="pl-PL"/>
        </w:rPr>
        <w:t>pełnomocnictwo lub inny dokument określający zakres umocowania do reprezentowania Wykonawcy, o ile ofertę składa pełnomocnik Wykonawcy</w:t>
      </w:r>
      <w:r w:rsidRPr="00076D31">
        <w:rPr>
          <w:rFonts w:cstheme="minorHAnsi"/>
          <w:lang w:eastAsia="pl-PL"/>
        </w:rPr>
        <w:t xml:space="preserve"> - pełnomocnictwo zgodnie z działem VI rozdział II ustawy z dnia 23 kwietnia 1964 r. - Kodeks cywilny winno być złożone w formie oryginału lub kopii poświadczonej notarialnie.</w:t>
      </w:r>
    </w:p>
    <w:p w14:paraId="78D5E708" w14:textId="77777777" w:rsidR="00936E88" w:rsidRPr="00076D31" w:rsidRDefault="00936E88" w:rsidP="00612674">
      <w:pPr>
        <w:autoSpaceDE w:val="0"/>
        <w:autoSpaceDN w:val="0"/>
        <w:adjustRightInd w:val="0"/>
        <w:spacing w:after="0" w:line="276" w:lineRule="auto"/>
        <w:ind w:left="709" w:hanging="425"/>
        <w:jc w:val="both"/>
        <w:rPr>
          <w:rFonts w:cstheme="minorHAnsi"/>
          <w:lang w:eastAsia="pl-PL"/>
        </w:rPr>
      </w:pPr>
    </w:p>
    <w:p w14:paraId="2C60DF09" w14:textId="77777777" w:rsidR="00CB79E9" w:rsidRPr="00076D31" w:rsidRDefault="00CB79E9" w:rsidP="0059693E">
      <w:pPr>
        <w:pStyle w:val="Akapitzlist"/>
        <w:numPr>
          <w:ilvl w:val="0"/>
          <w:numId w:val="16"/>
        </w:numPr>
        <w:autoSpaceDE w:val="0"/>
        <w:autoSpaceDN w:val="0"/>
        <w:adjustRightInd w:val="0"/>
        <w:spacing w:after="0" w:line="276" w:lineRule="auto"/>
        <w:ind w:left="426" w:hanging="426"/>
        <w:jc w:val="both"/>
        <w:rPr>
          <w:rFonts w:cstheme="minorHAnsi"/>
          <w:lang w:eastAsia="pl-PL"/>
        </w:rPr>
      </w:pPr>
      <w:r w:rsidRPr="00076D31">
        <w:rPr>
          <w:rFonts w:cstheme="minorHAnsi"/>
          <w:lang w:eastAsia="pl-PL"/>
        </w:rPr>
        <w:t xml:space="preserve">Wykonawca, który powołuje się na zasoby innych podmiotów, w celu wykazania braku istnienia wobec nich podstaw wykluczenia oraz spełniania – w zakresie, w jakim powołuje się na ich zasoby – warunków udziału w postępowaniu </w:t>
      </w:r>
      <w:r w:rsidRPr="00076D31">
        <w:rPr>
          <w:rFonts w:cstheme="minorHAnsi"/>
          <w:b/>
          <w:bCs/>
          <w:lang w:eastAsia="pl-PL"/>
        </w:rPr>
        <w:t>zamieszcza informacje o tych podmiotach w oświadczeniu, o którym mowa w ust. 1 pkt 1 i 2.</w:t>
      </w:r>
    </w:p>
    <w:p w14:paraId="1B593300" w14:textId="77777777" w:rsidR="00CB79E9" w:rsidRPr="00076D31" w:rsidRDefault="00CB79E9" w:rsidP="0059693E">
      <w:pPr>
        <w:pStyle w:val="Akapitzlist"/>
        <w:numPr>
          <w:ilvl w:val="0"/>
          <w:numId w:val="16"/>
        </w:numPr>
        <w:autoSpaceDE w:val="0"/>
        <w:autoSpaceDN w:val="0"/>
        <w:adjustRightInd w:val="0"/>
        <w:spacing w:after="0" w:line="276" w:lineRule="auto"/>
        <w:ind w:left="426" w:hanging="426"/>
        <w:jc w:val="both"/>
        <w:rPr>
          <w:rFonts w:cstheme="minorHAnsi"/>
          <w:lang w:eastAsia="pl-PL"/>
        </w:rPr>
      </w:pPr>
      <w:r w:rsidRPr="00076D31">
        <w:rPr>
          <w:rFonts w:cstheme="minorHAnsi"/>
          <w:lang w:eastAsia="pl-PL"/>
        </w:rPr>
        <w:t>W przypadku o którym mowa w ust. 2 Wykonawca winien dołączyć do oferty zobowiązanie podmiotu trzeciego.</w:t>
      </w:r>
    </w:p>
    <w:p w14:paraId="48065736" w14:textId="77777777" w:rsidR="00CB79E9" w:rsidRPr="00076D31" w:rsidRDefault="00CB79E9" w:rsidP="0059693E">
      <w:pPr>
        <w:pStyle w:val="Akapitzlist"/>
        <w:numPr>
          <w:ilvl w:val="0"/>
          <w:numId w:val="16"/>
        </w:numPr>
        <w:autoSpaceDE w:val="0"/>
        <w:autoSpaceDN w:val="0"/>
        <w:adjustRightInd w:val="0"/>
        <w:spacing w:after="0" w:line="276" w:lineRule="auto"/>
        <w:ind w:left="426" w:hanging="426"/>
        <w:jc w:val="both"/>
        <w:rPr>
          <w:rFonts w:cstheme="minorHAnsi"/>
          <w:lang w:eastAsia="pl-PL"/>
        </w:rPr>
      </w:pPr>
      <w:r w:rsidRPr="00076D31">
        <w:rPr>
          <w:rFonts w:cstheme="minorHAnsi"/>
          <w:lang w:eastAsia="pl-PL"/>
        </w:rPr>
        <w:t xml:space="preserve">W przypadku, gdy Wykonawca zamierza powierzyć część zamówienia podwykonawcom winien dołączyć do oferty oświadczenie o podwykonawcach – załącznik nr </w:t>
      </w:r>
      <w:r w:rsidR="00CD64E2" w:rsidRPr="00076D31">
        <w:rPr>
          <w:rFonts w:cstheme="minorHAnsi"/>
          <w:lang w:eastAsia="pl-PL"/>
        </w:rPr>
        <w:t>1c</w:t>
      </w:r>
      <w:r w:rsidR="00113EE6" w:rsidRPr="00076D31">
        <w:rPr>
          <w:rFonts w:cstheme="minorHAnsi"/>
          <w:lang w:eastAsia="pl-PL"/>
        </w:rPr>
        <w:t xml:space="preserve"> do SWZ.</w:t>
      </w:r>
    </w:p>
    <w:p w14:paraId="364C8A66" w14:textId="77777777" w:rsidR="00CB79E9" w:rsidRPr="00076D31" w:rsidRDefault="00CB79E9" w:rsidP="00CF6218">
      <w:pPr>
        <w:spacing w:after="0" w:line="276" w:lineRule="auto"/>
        <w:jc w:val="both"/>
        <w:rPr>
          <w:rFonts w:cstheme="minorHAnsi"/>
          <w:b/>
          <w:lang w:eastAsia="pl-PL"/>
        </w:rPr>
      </w:pPr>
    </w:p>
    <w:p w14:paraId="316629B2"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26" w:name="_Toc83191589"/>
      <w:r w:rsidRPr="00076D31">
        <w:rPr>
          <w:rFonts w:asciiTheme="minorHAnsi" w:eastAsia="Times New Roman" w:hAnsiTheme="minorHAnsi" w:cstheme="minorHAnsi"/>
          <w:b/>
          <w:color w:val="auto"/>
          <w:sz w:val="22"/>
          <w:szCs w:val="22"/>
          <w:lang w:eastAsia="pl-PL"/>
        </w:rPr>
        <w:t>Opis części zamówienia, jeżeli zamawiający dopuszcza składanie ofert częściowych</w:t>
      </w:r>
      <w:r w:rsidR="00654E0E" w:rsidRPr="00076D31">
        <w:rPr>
          <w:rFonts w:asciiTheme="minorHAnsi" w:eastAsia="Times New Roman" w:hAnsiTheme="minorHAnsi" w:cstheme="minorHAnsi"/>
          <w:b/>
          <w:color w:val="auto"/>
          <w:sz w:val="22"/>
          <w:szCs w:val="22"/>
          <w:lang w:eastAsia="pl-PL"/>
        </w:rPr>
        <w:t>.</w:t>
      </w:r>
      <w:bookmarkEnd w:id="26"/>
    </w:p>
    <w:p w14:paraId="375A65CF" w14:textId="77777777" w:rsidR="004B2AF8" w:rsidRPr="00076D31" w:rsidRDefault="00654E0E" w:rsidP="00CF6218">
      <w:pPr>
        <w:spacing w:after="0" w:line="276" w:lineRule="auto"/>
        <w:jc w:val="both"/>
        <w:rPr>
          <w:rFonts w:cstheme="minorHAnsi"/>
        </w:rPr>
      </w:pPr>
      <w:r w:rsidRPr="00076D31">
        <w:rPr>
          <w:rFonts w:cstheme="minorHAnsi"/>
        </w:rPr>
        <w:t xml:space="preserve">Zamawiający nie dopuszcza podziału zamówienia na części. </w:t>
      </w:r>
    </w:p>
    <w:p w14:paraId="22008F5E" w14:textId="77777777" w:rsidR="004B2AF8" w:rsidRPr="00076D31" w:rsidRDefault="004B2AF8" w:rsidP="00CF6218">
      <w:pPr>
        <w:spacing w:after="0" w:line="276" w:lineRule="auto"/>
        <w:jc w:val="both"/>
        <w:rPr>
          <w:rFonts w:cstheme="minorHAnsi"/>
        </w:rPr>
      </w:pPr>
    </w:p>
    <w:p w14:paraId="0A88C279" w14:textId="77777777" w:rsidR="00AD31F1" w:rsidRPr="00076D31" w:rsidRDefault="00CF6218" w:rsidP="00CF6218">
      <w:pPr>
        <w:spacing w:after="0" w:line="276" w:lineRule="auto"/>
        <w:jc w:val="both"/>
        <w:rPr>
          <w:rFonts w:cstheme="minorHAnsi"/>
          <w:lang w:eastAsia="pl-PL"/>
        </w:rPr>
      </w:pPr>
      <w:r w:rsidRPr="00076D31">
        <w:rPr>
          <w:rFonts w:cstheme="minorHAnsi"/>
        </w:rPr>
        <w:t>Zamówienie</w:t>
      </w:r>
      <w:r w:rsidRPr="00076D31">
        <w:rPr>
          <w:rFonts w:cstheme="minorHAnsi"/>
          <w:lang w:eastAsia="pl-PL"/>
        </w:rPr>
        <w:t xml:space="preserve"> dotyczy </w:t>
      </w:r>
      <w:r w:rsidR="00871F71" w:rsidRPr="00076D31">
        <w:rPr>
          <w:rFonts w:cstheme="minorHAnsi"/>
          <w:lang w:eastAsia="pl-PL"/>
        </w:rPr>
        <w:t>zagospodarowania odpadów</w:t>
      </w:r>
      <w:r w:rsidRPr="00076D31">
        <w:rPr>
          <w:rFonts w:cstheme="minorHAnsi"/>
          <w:lang w:eastAsia="pl-PL"/>
        </w:rPr>
        <w:t xml:space="preserve"> o kodzie </w:t>
      </w:r>
      <w:r w:rsidR="00871F71" w:rsidRPr="00076D31">
        <w:rPr>
          <w:rFonts w:cstheme="minorHAnsi"/>
          <w:lang w:eastAsia="pl-PL"/>
        </w:rPr>
        <w:t>20 03 01</w:t>
      </w:r>
      <w:r w:rsidRPr="00076D31">
        <w:rPr>
          <w:rFonts w:cstheme="minorHAnsi"/>
          <w:lang w:eastAsia="pl-PL"/>
        </w:rPr>
        <w:t xml:space="preserve">. Zakres zamówienia jest zbyt mały, żeby podzielić zamówienie na części. Zamówienie dotyczy sukcesywnego zagospodarowania </w:t>
      </w:r>
      <w:r w:rsidR="00871F71" w:rsidRPr="00076D31">
        <w:rPr>
          <w:rFonts w:cstheme="minorHAnsi"/>
          <w:lang w:eastAsia="pl-PL"/>
        </w:rPr>
        <w:t>odpadów</w:t>
      </w:r>
      <w:r w:rsidRPr="00076D31">
        <w:rPr>
          <w:rFonts w:cstheme="minorHAnsi"/>
          <w:lang w:eastAsia="pl-PL"/>
        </w:rPr>
        <w:t>, podzielnie zamówienia na części oraz korzystanie z dostaw wielu wykonawców powodowałoby utrudnienia organizacyjne u Zamawiającego.</w:t>
      </w:r>
    </w:p>
    <w:p w14:paraId="3B994DB6" w14:textId="77777777" w:rsidR="002A1DD3" w:rsidRPr="00076D31" w:rsidRDefault="002A1DD3" w:rsidP="00CF6218">
      <w:pPr>
        <w:spacing w:after="0" w:line="276" w:lineRule="auto"/>
        <w:jc w:val="both"/>
        <w:rPr>
          <w:rFonts w:cstheme="minorHAnsi"/>
          <w:b/>
          <w:lang w:eastAsia="pl-PL"/>
        </w:rPr>
      </w:pPr>
    </w:p>
    <w:p w14:paraId="034709F9"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27" w:name="_Toc83191590"/>
      <w:r w:rsidRPr="00076D31">
        <w:rPr>
          <w:rFonts w:asciiTheme="minorHAnsi" w:eastAsia="Times New Roman" w:hAnsiTheme="minorHAnsi" w:cstheme="minorHAnsi"/>
          <w:b/>
          <w:color w:val="auto"/>
          <w:sz w:val="22"/>
          <w:szCs w:val="22"/>
          <w:lang w:eastAsia="pl-PL"/>
        </w:rPr>
        <w:t>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bookmarkEnd w:id="27"/>
    </w:p>
    <w:p w14:paraId="57565A8A" w14:textId="77777777" w:rsidR="001F696B" w:rsidRPr="00076D31" w:rsidRDefault="001F696B" w:rsidP="00CF6218">
      <w:pPr>
        <w:spacing w:after="0" w:line="276" w:lineRule="auto"/>
        <w:contextualSpacing/>
        <w:jc w:val="both"/>
        <w:rPr>
          <w:rFonts w:eastAsia="Calibri" w:cstheme="minorHAnsi"/>
          <w:kern w:val="20"/>
          <w:lang w:eastAsia="pl-PL"/>
        </w:rPr>
      </w:pPr>
      <w:r w:rsidRPr="00076D31">
        <w:rPr>
          <w:rFonts w:eastAsia="Calibri" w:cstheme="minorHAnsi"/>
          <w:kern w:val="20"/>
          <w:lang w:eastAsia="pl-PL"/>
        </w:rPr>
        <w:t xml:space="preserve">Zamawiający </w:t>
      </w:r>
      <w:r w:rsidR="00E361E9" w:rsidRPr="00076D31">
        <w:rPr>
          <w:rFonts w:eastAsia="Calibri" w:cstheme="minorHAnsi"/>
          <w:kern w:val="20"/>
          <w:lang w:eastAsia="pl-PL"/>
        </w:rPr>
        <w:t xml:space="preserve">nie </w:t>
      </w:r>
      <w:r w:rsidRPr="00076D31">
        <w:rPr>
          <w:rFonts w:eastAsia="Calibri" w:cstheme="minorHAnsi"/>
          <w:kern w:val="20"/>
          <w:lang w:eastAsia="pl-PL"/>
        </w:rPr>
        <w:t>dopuszcza możliwoś</w:t>
      </w:r>
      <w:r w:rsidR="00E361E9" w:rsidRPr="00076D31">
        <w:rPr>
          <w:rFonts w:eastAsia="Calibri" w:cstheme="minorHAnsi"/>
          <w:kern w:val="20"/>
          <w:lang w:eastAsia="pl-PL"/>
        </w:rPr>
        <w:t>ci</w:t>
      </w:r>
      <w:r w:rsidRPr="00076D31">
        <w:rPr>
          <w:rFonts w:eastAsia="Calibri" w:cstheme="minorHAnsi"/>
          <w:kern w:val="20"/>
          <w:lang w:eastAsia="pl-PL"/>
        </w:rPr>
        <w:t xml:space="preserve"> składania ofert częściowych. </w:t>
      </w:r>
    </w:p>
    <w:p w14:paraId="26DC4C1C" w14:textId="77777777" w:rsidR="00CB79E9" w:rsidRPr="00076D31" w:rsidRDefault="00CB79E9" w:rsidP="00CF6218">
      <w:pPr>
        <w:spacing w:after="0" w:line="276" w:lineRule="auto"/>
        <w:jc w:val="both"/>
        <w:rPr>
          <w:rFonts w:cstheme="minorHAnsi"/>
          <w:b/>
          <w:lang w:eastAsia="pl-PL"/>
        </w:rPr>
      </w:pPr>
    </w:p>
    <w:p w14:paraId="6C608ED5"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28" w:name="_Toc83191591"/>
      <w:r w:rsidRPr="00076D31">
        <w:rPr>
          <w:rFonts w:asciiTheme="minorHAnsi" w:eastAsia="Times New Roman" w:hAnsiTheme="minorHAnsi" w:cstheme="minorHAnsi"/>
          <w:b/>
          <w:color w:val="auto"/>
          <w:sz w:val="22"/>
          <w:szCs w:val="22"/>
          <w:lang w:eastAsia="pl-PL"/>
        </w:rPr>
        <w:t>Informacje dotyczące ofert wariantowych, w tym informacje o sposobie przedstawiania ofert wariantowych oraz minimalne warunki, jakim muszą odpowiadać oferty wariantowe, jeżeli zamawiający wymaga lub dopuszcza ich składanie</w:t>
      </w:r>
      <w:bookmarkEnd w:id="28"/>
    </w:p>
    <w:p w14:paraId="4F547837" w14:textId="77777777" w:rsidR="00CB79E9" w:rsidRPr="00076D31" w:rsidRDefault="00CB79E9" w:rsidP="00CF6218">
      <w:pPr>
        <w:pStyle w:val="Standard"/>
        <w:autoSpaceDN w:val="0"/>
        <w:spacing w:line="276" w:lineRule="auto"/>
        <w:textAlignment w:val="baseline"/>
        <w:rPr>
          <w:rFonts w:asciiTheme="minorHAnsi" w:hAnsiTheme="minorHAnsi" w:cstheme="minorHAnsi"/>
          <w:sz w:val="22"/>
          <w:szCs w:val="22"/>
        </w:rPr>
      </w:pPr>
      <w:r w:rsidRPr="00076D31">
        <w:rPr>
          <w:rFonts w:asciiTheme="minorHAnsi" w:hAnsiTheme="minorHAnsi" w:cstheme="minorHAnsi"/>
          <w:sz w:val="22"/>
          <w:szCs w:val="22"/>
        </w:rPr>
        <w:t>Zamawiający nie dopuszcza możliwości składania ofert wariantowych.</w:t>
      </w:r>
    </w:p>
    <w:p w14:paraId="7694B31D" w14:textId="77777777" w:rsidR="00CB79E9" w:rsidRPr="00076D31" w:rsidRDefault="00CB79E9" w:rsidP="00CF6218">
      <w:pPr>
        <w:spacing w:after="0" w:line="276" w:lineRule="auto"/>
        <w:jc w:val="both"/>
        <w:rPr>
          <w:rFonts w:cstheme="minorHAnsi"/>
          <w:b/>
          <w:lang w:eastAsia="pl-PL"/>
        </w:rPr>
      </w:pPr>
    </w:p>
    <w:p w14:paraId="41A85745"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29" w:name="_Toc83191592"/>
      <w:r w:rsidRPr="00076D31">
        <w:rPr>
          <w:rFonts w:asciiTheme="minorHAnsi" w:eastAsia="Times New Roman" w:hAnsiTheme="minorHAnsi" w:cstheme="minorHAnsi"/>
          <w:b/>
          <w:color w:val="auto"/>
          <w:sz w:val="22"/>
          <w:szCs w:val="22"/>
          <w:lang w:eastAsia="pl-PL"/>
        </w:rPr>
        <w:t xml:space="preserve">Wymagania w zakresie zatrudnienia na podstawie stosunku pracy, w okolicznościach, </w:t>
      </w:r>
      <w:r w:rsidR="00AA3DD5" w:rsidRPr="00076D31">
        <w:rPr>
          <w:rFonts w:asciiTheme="minorHAnsi" w:eastAsia="Times New Roman" w:hAnsiTheme="minorHAnsi" w:cstheme="minorHAnsi"/>
          <w:b/>
          <w:color w:val="auto"/>
          <w:sz w:val="22"/>
          <w:szCs w:val="22"/>
          <w:lang w:eastAsia="pl-PL"/>
        </w:rPr>
        <w:br/>
      </w:r>
      <w:r w:rsidRPr="00076D31">
        <w:rPr>
          <w:rFonts w:asciiTheme="minorHAnsi" w:eastAsia="Times New Roman" w:hAnsiTheme="minorHAnsi" w:cstheme="minorHAnsi"/>
          <w:b/>
          <w:color w:val="auto"/>
          <w:sz w:val="22"/>
          <w:szCs w:val="22"/>
          <w:lang w:eastAsia="pl-PL"/>
        </w:rPr>
        <w:t>o których mowa w art. 95</w:t>
      </w:r>
      <w:bookmarkEnd w:id="29"/>
    </w:p>
    <w:p w14:paraId="7228D618" w14:textId="77777777" w:rsidR="00A06853" w:rsidRPr="00076D31" w:rsidRDefault="00A06853" w:rsidP="00A06853">
      <w:pPr>
        <w:jc w:val="both"/>
        <w:rPr>
          <w:rFonts w:eastAsia="Times New Roman" w:cstheme="minorHAnsi"/>
          <w:lang w:eastAsia="pl-PL"/>
        </w:rPr>
      </w:pPr>
      <w:bookmarkStart w:id="30" w:name="_Hlk62646376"/>
      <w:r w:rsidRPr="00076D31">
        <w:rPr>
          <w:rFonts w:eastAsia="Times New Roman" w:cstheme="minorHAnsi"/>
          <w:lang w:eastAsia="pl-PL"/>
        </w:rPr>
        <w:t>Zamawiający określa wymagania związane z realizacją zamówienia w zakresie zatrudnienia przez Wykonawcę lub podwykonawcę na podstawie stosunku pracy osób wykonujących wskazane przez Zamawiającego czynności w zakresie realizacji zamówienia, których wykonanie polega na wykonywaniu pracy w sposób określony w art. 22 § 1 ustawy z dnia 26 czerwca 1974 r. - Kodeks pracy:</w:t>
      </w:r>
    </w:p>
    <w:p w14:paraId="23AA435E" w14:textId="77777777" w:rsidR="00A06853" w:rsidRPr="00076D31" w:rsidRDefault="00A06853" w:rsidP="0059693E">
      <w:pPr>
        <w:numPr>
          <w:ilvl w:val="3"/>
          <w:numId w:val="29"/>
        </w:numPr>
        <w:tabs>
          <w:tab w:val="left" w:pos="491"/>
        </w:tabs>
        <w:spacing w:line="256" w:lineRule="auto"/>
        <w:ind w:left="318"/>
        <w:jc w:val="both"/>
        <w:rPr>
          <w:rFonts w:eastAsia="Times New Roman" w:cstheme="minorHAnsi"/>
          <w:lang w:eastAsia="pl-PL"/>
        </w:rPr>
      </w:pPr>
      <w:r w:rsidRPr="00076D31">
        <w:rPr>
          <w:rFonts w:eastAsia="Times New Roman" w:cstheme="minorHAnsi"/>
          <w:lang w:eastAsia="pl-PL"/>
        </w:rPr>
        <w:t>Rodzaj czynności związanych z realizacją zamówienia, których dotyczą wymagania zatrudnienia na podstawie stosunku pracy przez Wykonawcę lub podwykonawcę osób wykonujących wszelkie czynności wchodzące w tzw. koszty bezpośrednie.</w:t>
      </w:r>
    </w:p>
    <w:p w14:paraId="55E72F4F" w14:textId="77777777" w:rsidR="00A06853" w:rsidRPr="00076D31" w:rsidRDefault="00A06853" w:rsidP="0059693E">
      <w:pPr>
        <w:numPr>
          <w:ilvl w:val="3"/>
          <w:numId w:val="29"/>
        </w:numPr>
        <w:tabs>
          <w:tab w:val="left" w:pos="491"/>
        </w:tabs>
        <w:spacing w:line="256" w:lineRule="auto"/>
        <w:ind w:left="318"/>
        <w:jc w:val="both"/>
        <w:rPr>
          <w:rFonts w:eastAsia="Times New Roman" w:cstheme="minorHAnsi"/>
          <w:lang w:eastAsia="pl-PL"/>
        </w:rPr>
      </w:pPr>
      <w:r w:rsidRPr="00076D31">
        <w:rPr>
          <w:rFonts w:eastAsia="Times New Roman" w:cstheme="minorHAnsi"/>
          <w:lang w:eastAsia="pl-PL"/>
        </w:rPr>
        <w:t>Sposób weryfikacji zatrudnienia tych osób:</w:t>
      </w:r>
    </w:p>
    <w:p w14:paraId="210ED274" w14:textId="77777777" w:rsidR="00A06853" w:rsidRPr="00076D31" w:rsidRDefault="00A06853" w:rsidP="00A06853">
      <w:pPr>
        <w:ind w:left="318"/>
        <w:jc w:val="both"/>
        <w:rPr>
          <w:rFonts w:eastAsia="Times New Roman" w:cstheme="minorHAnsi"/>
          <w:lang w:eastAsia="pl-PL"/>
        </w:rPr>
      </w:pPr>
      <w:r w:rsidRPr="00076D31">
        <w:rPr>
          <w:rFonts w:eastAsia="Times New Roman" w:cstheme="minorHAnsi"/>
          <w:lang w:eastAsia="pl-PL"/>
        </w:rPr>
        <w:t>W celu weryfikacji zatrudniania, przez Wykonawcę lub podwykonawcę, na podstawie umowy o pracę, osób wykonujących wskazane przez Zamawiającego czynności w zakresie realizacji zamówienia, Zamawiający przewiduje możliwość żądania w szczególności:</w:t>
      </w:r>
    </w:p>
    <w:p w14:paraId="50AC5D11" w14:textId="77777777" w:rsidR="00A06853" w:rsidRPr="00076D31" w:rsidRDefault="00A06853" w:rsidP="0059693E">
      <w:pPr>
        <w:pStyle w:val="Akapitzlist"/>
        <w:widowControl w:val="0"/>
        <w:numPr>
          <w:ilvl w:val="0"/>
          <w:numId w:val="30"/>
        </w:numPr>
        <w:suppressAutoHyphens/>
        <w:spacing w:after="0" w:line="240" w:lineRule="auto"/>
        <w:ind w:left="743"/>
        <w:jc w:val="both"/>
        <w:rPr>
          <w:rFonts w:eastAsia="Times New Roman" w:cstheme="minorHAnsi"/>
          <w:lang w:eastAsia="pl-PL"/>
        </w:rPr>
      </w:pPr>
      <w:r w:rsidRPr="00076D31">
        <w:rPr>
          <w:rFonts w:eastAsia="Times New Roman" w:cstheme="minorHAnsi"/>
          <w:lang w:eastAsia="pl-PL"/>
        </w:rPr>
        <w:t>oświadczenia zatrudnionego pracownika,</w:t>
      </w:r>
    </w:p>
    <w:p w14:paraId="7F7B4677" w14:textId="77777777" w:rsidR="00A06853" w:rsidRPr="00076D31" w:rsidRDefault="00A06853" w:rsidP="0059693E">
      <w:pPr>
        <w:pStyle w:val="Akapitzlist"/>
        <w:widowControl w:val="0"/>
        <w:numPr>
          <w:ilvl w:val="0"/>
          <w:numId w:val="30"/>
        </w:numPr>
        <w:suppressAutoHyphens/>
        <w:spacing w:after="0" w:line="240" w:lineRule="auto"/>
        <w:ind w:left="743"/>
        <w:jc w:val="both"/>
        <w:rPr>
          <w:rFonts w:eastAsia="Times New Roman" w:cstheme="minorHAnsi"/>
          <w:lang w:eastAsia="pl-PL"/>
        </w:rPr>
      </w:pPr>
      <w:r w:rsidRPr="00076D31">
        <w:rPr>
          <w:rFonts w:eastAsia="Times New Roman" w:cstheme="minorHAnsi"/>
          <w:lang w:eastAsia="pl-PL"/>
        </w:rPr>
        <w:t>oświadczenia Wykonawcy lub podwykonawcy o zatrudnieniu pracownika na podstawie umowy o pracę,</w:t>
      </w:r>
    </w:p>
    <w:p w14:paraId="374B35A6" w14:textId="77777777" w:rsidR="00A06853" w:rsidRPr="00076D31" w:rsidRDefault="00A06853" w:rsidP="0059693E">
      <w:pPr>
        <w:pStyle w:val="Akapitzlist"/>
        <w:widowControl w:val="0"/>
        <w:numPr>
          <w:ilvl w:val="0"/>
          <w:numId w:val="30"/>
        </w:numPr>
        <w:suppressAutoHyphens/>
        <w:spacing w:after="0" w:line="240" w:lineRule="auto"/>
        <w:ind w:left="743"/>
        <w:jc w:val="both"/>
        <w:rPr>
          <w:rFonts w:eastAsia="Times New Roman" w:cstheme="minorHAnsi"/>
          <w:lang w:eastAsia="pl-PL"/>
        </w:rPr>
      </w:pPr>
      <w:r w:rsidRPr="00076D31">
        <w:rPr>
          <w:rFonts w:eastAsia="Times New Roman" w:cstheme="minorHAnsi"/>
          <w:lang w:eastAsia="pl-PL"/>
        </w:rPr>
        <w:t>poświadczonej za zgodność z oryginałem kopii umowy o pracę zatrudnionego pracownika,</w:t>
      </w:r>
    </w:p>
    <w:p w14:paraId="5B55E2DE" w14:textId="77777777" w:rsidR="00A06853" w:rsidRPr="00076D31" w:rsidRDefault="00A06853" w:rsidP="0059693E">
      <w:pPr>
        <w:pStyle w:val="Akapitzlist"/>
        <w:widowControl w:val="0"/>
        <w:numPr>
          <w:ilvl w:val="0"/>
          <w:numId w:val="30"/>
        </w:numPr>
        <w:suppressAutoHyphens/>
        <w:spacing w:after="0" w:line="240" w:lineRule="auto"/>
        <w:ind w:left="743"/>
        <w:jc w:val="both"/>
        <w:rPr>
          <w:rFonts w:eastAsia="Times New Roman" w:cstheme="minorHAnsi"/>
          <w:lang w:eastAsia="pl-PL"/>
        </w:rPr>
      </w:pPr>
      <w:r w:rsidRPr="00076D31">
        <w:rPr>
          <w:rFonts w:eastAsia="Times New Roman" w:cstheme="minorHAnsi"/>
          <w:lang w:eastAsia="pl-PL"/>
        </w:rPr>
        <w:t>innych dokumentów, w szczególności zaświadczenia</w:t>
      </w:r>
      <w:r w:rsidRPr="00076D31">
        <w:rPr>
          <w:rFonts w:eastAsia="Calibri Light" w:cstheme="minorHAnsi"/>
        </w:rPr>
        <w:t xml:space="preserve"> właściwego oddziału ZUS, potwierdzającego opłacanie przez Wykonawcę lub podwykonawcę składek na ubezpieczenia społeczne i zdrowotne z tytułu zatrudnienia na podstawie umów o pracę za ostatni okres rozliczeniowy, </w:t>
      </w:r>
      <w:r w:rsidRPr="00076D31">
        <w:rPr>
          <w:rFonts w:eastAsia="Calibri Light" w:cstheme="minorHAnsi"/>
          <w:lang w:eastAsia="pl-PL"/>
        </w:rPr>
        <w:t>poświadczonej za zgodność z oryginałem odpowiednio przez Wykonawcę lub podwykonawcę kopii dowodu potwierdzającego zgłoszenie pracownika przez pracodawcę do ubezpieczeń, zanonimizowana w sposób zapewniający ochronę danych osobowych pracowników, zgodnie z przepisami dotyczącymi ochrony danych osobowych; imię i nazwisko pracownika nie podlega anonimizacji;</w:t>
      </w:r>
    </w:p>
    <w:p w14:paraId="08ED3605" w14:textId="77777777" w:rsidR="00A06853" w:rsidRPr="00076D31" w:rsidRDefault="00A06853" w:rsidP="00A06853">
      <w:pPr>
        <w:tabs>
          <w:tab w:val="left" w:pos="851"/>
        </w:tabs>
        <w:ind w:left="851"/>
        <w:jc w:val="both"/>
        <w:rPr>
          <w:rFonts w:eastAsia="Times New Roman" w:cstheme="minorHAnsi"/>
          <w:lang w:eastAsia="pl-PL"/>
        </w:rPr>
      </w:pPr>
      <w:r w:rsidRPr="00076D31">
        <w:rPr>
          <w:rFonts w:eastAsia="Times New Roman" w:cstheme="minorHAnsi"/>
          <w:lang w:eastAsia="pl-PL"/>
        </w:rPr>
        <w:lastRenderedPageBreak/>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0F3E095A" w14:textId="77777777" w:rsidR="00A06853" w:rsidRPr="00076D31" w:rsidRDefault="00A06853" w:rsidP="00A06853">
      <w:pPr>
        <w:tabs>
          <w:tab w:val="left" w:pos="851"/>
        </w:tabs>
        <w:ind w:left="851"/>
        <w:jc w:val="both"/>
        <w:rPr>
          <w:rFonts w:eastAsia="Times New Roman" w:cstheme="minorHAnsi"/>
          <w:lang w:eastAsia="pl-PL"/>
        </w:rPr>
      </w:pPr>
      <w:r w:rsidRPr="00076D31">
        <w:rPr>
          <w:rFonts w:eastAsia="Calibri Light" w:cstheme="minorHAnsi"/>
          <w:lang w:eastAsia="pl-PL"/>
        </w:rPr>
        <w:t xml:space="preserve">Wykonawca na żądanie Zamawiającego przedmiotowe </w:t>
      </w:r>
      <w:bookmarkStart w:id="31" w:name="_Hlk61592129"/>
      <w:r w:rsidRPr="00076D31">
        <w:rPr>
          <w:rFonts w:eastAsia="Calibri Light" w:cstheme="minorHAnsi"/>
          <w:lang w:eastAsia="pl-PL"/>
        </w:rPr>
        <w:t>oświadczenia lub dokumenty</w:t>
      </w:r>
      <w:bookmarkEnd w:id="31"/>
      <w:r w:rsidRPr="00076D31">
        <w:rPr>
          <w:rFonts w:eastAsia="Calibri Light" w:cstheme="minorHAnsi"/>
          <w:lang w:eastAsia="pl-PL"/>
        </w:rPr>
        <w:t xml:space="preserve"> przedkłada Zamawiającemu w ciągu 2 dni roboczych.</w:t>
      </w:r>
    </w:p>
    <w:p w14:paraId="59F989A0" w14:textId="77777777" w:rsidR="00A06853" w:rsidRPr="00076D31" w:rsidRDefault="00A06853" w:rsidP="0059693E">
      <w:pPr>
        <w:numPr>
          <w:ilvl w:val="3"/>
          <w:numId w:val="29"/>
        </w:numPr>
        <w:tabs>
          <w:tab w:val="left" w:pos="491"/>
        </w:tabs>
        <w:spacing w:line="256" w:lineRule="auto"/>
        <w:ind w:left="318"/>
        <w:jc w:val="both"/>
        <w:rPr>
          <w:rFonts w:eastAsia="Times New Roman" w:cstheme="minorHAnsi"/>
          <w:lang w:eastAsia="pl-PL"/>
        </w:rPr>
      </w:pPr>
      <w:r w:rsidRPr="00076D31">
        <w:rPr>
          <w:rFonts w:eastAsia="Times New Roman" w:cstheme="minorHAnsi"/>
          <w:lang w:eastAsia="pl-PL"/>
        </w:rPr>
        <w:t>Uprawnienia zamawiającego w zakresie kontroli spełniania przez wykonawcę wymagań związanych z zatrudnianiem tych osób oraz sankcji z tytułu niespełnienia tych wymagań:</w:t>
      </w:r>
    </w:p>
    <w:p w14:paraId="5521A759" w14:textId="77777777" w:rsidR="00A06853" w:rsidRPr="00076D31" w:rsidRDefault="00A06853" w:rsidP="00A06853">
      <w:pPr>
        <w:ind w:left="318"/>
        <w:jc w:val="both"/>
        <w:rPr>
          <w:rFonts w:eastAsia="Times New Roman" w:cstheme="minorHAnsi"/>
          <w:lang w:eastAsia="pl-PL"/>
        </w:rPr>
      </w:pPr>
      <w:r w:rsidRPr="00076D31">
        <w:rPr>
          <w:rFonts w:eastAsia="Times New Roman" w:cstheme="minorHAnsi"/>
          <w:u w:val="single"/>
          <w:lang w:eastAsia="pl-PL"/>
        </w:rPr>
        <w:t>Uprawnienia</w:t>
      </w:r>
      <w:r w:rsidRPr="00076D31">
        <w:rPr>
          <w:rFonts w:eastAsia="Times New Roman" w:cstheme="minorHAnsi"/>
          <w:lang w:eastAsia="pl-PL"/>
        </w:rPr>
        <w:t>: Wykonawca na żądanie Zamawiającego w ciągu 2 dni  roboczych składa oświadczenia swoje i podwykonawców o zatrudnieniu na podstawie umowy o pracę osób wykonujących przy realizacji przedmiotowego zamówienia czynności wskazane przez Zamawiającego. Oświadczenie to powinno zawierać w szczególności: dokładne określenie podmiotu składającego oświadczenie, datę złożenia oświadczenia, wskazanie, że czynności wskazane przez Zamawiającego wykonują osoby zatrudnione na podstawie umowy o pracę wraz ze wskazaniem liczby tych osób oraz danych osobowych tych osób, niezbędnych do weryfikacji zatrudnienia na podstawie umowy o pracę, w szczególności imion i nazwisk zatrudnionych pracowników, dat zawarcia umów o pracę, rodzaju umowy o pracę i zakresu obowiązków pracownika oraz podpis osoby uprawnionej do złożenia oświadczenia w imieniu Wykonawcy lub podwykonawcy.</w:t>
      </w:r>
    </w:p>
    <w:p w14:paraId="071DF493" w14:textId="77777777" w:rsidR="00A06853" w:rsidRPr="00076D31" w:rsidRDefault="00A06853" w:rsidP="0059693E">
      <w:pPr>
        <w:numPr>
          <w:ilvl w:val="3"/>
          <w:numId w:val="29"/>
        </w:numPr>
        <w:tabs>
          <w:tab w:val="left" w:pos="491"/>
        </w:tabs>
        <w:spacing w:line="256" w:lineRule="auto"/>
        <w:ind w:left="318"/>
        <w:jc w:val="both"/>
        <w:rPr>
          <w:rFonts w:eastAsia="Times New Roman" w:cstheme="minorHAnsi"/>
          <w:lang w:eastAsia="pl-PL"/>
        </w:rPr>
      </w:pPr>
      <w:r w:rsidRPr="00076D31">
        <w:rPr>
          <w:rFonts w:eastAsia="Times New Roman" w:cstheme="minorHAnsi"/>
          <w:u w:val="single"/>
          <w:lang w:eastAsia="pl-PL"/>
        </w:rPr>
        <w:t>Sankcje</w:t>
      </w:r>
      <w:r w:rsidRPr="00076D31">
        <w:rPr>
          <w:rFonts w:eastAsia="Times New Roman" w:cstheme="minorHAnsi"/>
          <w:lang w:eastAsia="pl-PL"/>
        </w:rPr>
        <w:t>:</w:t>
      </w:r>
    </w:p>
    <w:p w14:paraId="233C6CD1" w14:textId="77777777" w:rsidR="00A06853" w:rsidRPr="00076D31" w:rsidRDefault="00A06853" w:rsidP="0059693E">
      <w:pPr>
        <w:numPr>
          <w:ilvl w:val="0"/>
          <w:numId w:val="31"/>
        </w:numPr>
        <w:autoSpaceDE w:val="0"/>
        <w:autoSpaceDN w:val="0"/>
        <w:adjustRightInd w:val="0"/>
        <w:spacing w:line="256" w:lineRule="auto"/>
        <w:ind w:left="601" w:hanging="283"/>
        <w:jc w:val="both"/>
        <w:rPr>
          <w:rFonts w:eastAsia="Calibri Light" w:cstheme="minorHAnsi"/>
          <w:lang w:eastAsia="pl-PL"/>
        </w:rPr>
      </w:pPr>
      <w:r w:rsidRPr="00076D31">
        <w:rPr>
          <w:rFonts w:eastAsia="Calibri Light" w:cstheme="minorHAnsi"/>
          <w:lang w:eastAsia="pl-PL"/>
        </w:rPr>
        <w:t xml:space="preserve">kara umowna: 50% minimalnego wynagrodzenia brutto za każdą osobę, która wykonuje czynności określone w ppkt 1, a nie jest zatrudniona na podstawie umowy o pracę przez Wykonawcę lub podwykonawcę, </w:t>
      </w:r>
    </w:p>
    <w:p w14:paraId="6027575B" w14:textId="77777777" w:rsidR="00A06853" w:rsidRPr="00076D31" w:rsidRDefault="00A06853" w:rsidP="0059693E">
      <w:pPr>
        <w:numPr>
          <w:ilvl w:val="0"/>
          <w:numId w:val="31"/>
        </w:numPr>
        <w:autoSpaceDE w:val="0"/>
        <w:autoSpaceDN w:val="0"/>
        <w:adjustRightInd w:val="0"/>
        <w:spacing w:line="256" w:lineRule="auto"/>
        <w:ind w:left="601" w:hanging="283"/>
        <w:jc w:val="both"/>
        <w:rPr>
          <w:rFonts w:eastAsia="Calibri Light" w:cstheme="minorHAnsi"/>
          <w:lang w:eastAsia="pl-PL"/>
        </w:rPr>
      </w:pPr>
      <w:r w:rsidRPr="00076D31">
        <w:rPr>
          <w:rFonts w:eastAsia="Calibri Light" w:cstheme="minorHAnsi"/>
          <w:lang w:eastAsia="pl-PL"/>
        </w:rPr>
        <w:t>kara umowna: 500,00 zł za każdy dzień zwłoki w przedstawieniu przez Wykonawcę lub podwykonawców Zamawiającemu na żądanie oświadczeń lub dokumentów, o których mowa w ppkt 2.,</w:t>
      </w:r>
    </w:p>
    <w:p w14:paraId="604F1832" w14:textId="77777777" w:rsidR="00A06853" w:rsidRPr="00076D31" w:rsidRDefault="00A06853" w:rsidP="0059693E">
      <w:pPr>
        <w:numPr>
          <w:ilvl w:val="0"/>
          <w:numId w:val="31"/>
        </w:numPr>
        <w:autoSpaceDE w:val="0"/>
        <w:autoSpaceDN w:val="0"/>
        <w:adjustRightInd w:val="0"/>
        <w:spacing w:line="256" w:lineRule="auto"/>
        <w:ind w:left="601" w:hanging="283"/>
        <w:jc w:val="both"/>
        <w:rPr>
          <w:rFonts w:eastAsia="Calibri Light" w:cstheme="minorHAnsi"/>
          <w:lang w:eastAsia="pl-PL"/>
        </w:rPr>
      </w:pPr>
      <w:r w:rsidRPr="00076D31">
        <w:rPr>
          <w:rFonts w:eastAsia="Calibri Light" w:cstheme="minorHAnsi"/>
          <w:lang w:eastAsia="pl-PL"/>
        </w:rPr>
        <w:t>kara umowna: 500,00 zł za każdy dzień zwłoki w złożeniu oświadczenia, o którym mowa w ppkt 3.</w:t>
      </w:r>
      <w:bookmarkEnd w:id="30"/>
    </w:p>
    <w:p w14:paraId="556023B5"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32" w:name="_Toc83191593"/>
      <w:r w:rsidRPr="00076D31">
        <w:rPr>
          <w:rFonts w:asciiTheme="minorHAnsi" w:eastAsia="Times New Roman" w:hAnsiTheme="minorHAnsi" w:cstheme="minorHAnsi"/>
          <w:b/>
          <w:color w:val="auto"/>
          <w:sz w:val="22"/>
          <w:szCs w:val="22"/>
          <w:lang w:eastAsia="pl-PL"/>
        </w:rPr>
        <w:t>Wymagania w zakresie zatrudnienia osób, o których mowa w art. 96 ust. 2 pkt 2, jeżeli zamawiający przewiduje takie wymagania</w:t>
      </w:r>
      <w:bookmarkEnd w:id="32"/>
    </w:p>
    <w:p w14:paraId="6446C605" w14:textId="77777777" w:rsidR="00CB79E9" w:rsidRPr="00076D31" w:rsidRDefault="00CB79E9" w:rsidP="00CF6218">
      <w:pPr>
        <w:spacing w:after="0" w:line="276" w:lineRule="auto"/>
        <w:jc w:val="both"/>
        <w:rPr>
          <w:rFonts w:cstheme="minorHAnsi"/>
        </w:rPr>
      </w:pPr>
      <w:r w:rsidRPr="00076D31">
        <w:rPr>
          <w:rFonts w:cstheme="minorHAnsi"/>
        </w:rPr>
        <w:t>Zamawiający nie stawia wymagań w tym zakresie.</w:t>
      </w:r>
    </w:p>
    <w:p w14:paraId="0A27A3E8" w14:textId="77777777" w:rsidR="00CB79E9" w:rsidRPr="00076D31" w:rsidRDefault="00CB79E9" w:rsidP="00CF6218">
      <w:pPr>
        <w:spacing w:after="0" w:line="276" w:lineRule="auto"/>
        <w:rPr>
          <w:rFonts w:cstheme="minorHAnsi"/>
          <w:lang w:eastAsia="pl-PL"/>
        </w:rPr>
      </w:pPr>
    </w:p>
    <w:p w14:paraId="2DC7B8F3"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33" w:name="_Toc83191594"/>
      <w:r w:rsidRPr="00076D31">
        <w:rPr>
          <w:rFonts w:asciiTheme="minorHAnsi" w:eastAsia="Times New Roman" w:hAnsiTheme="minorHAnsi" w:cstheme="minorHAnsi"/>
          <w:b/>
          <w:color w:val="auto"/>
          <w:sz w:val="22"/>
          <w:szCs w:val="22"/>
          <w:lang w:eastAsia="pl-PL"/>
        </w:rPr>
        <w:t>Informację o zastrzeżeniu możliwości ubiegania się o udzielenie zamówienia wyłącznie przez wykonawców, o których mowa w art. 94, jeżeli zamawiający przewiduje takie wymagania</w:t>
      </w:r>
      <w:bookmarkEnd w:id="33"/>
    </w:p>
    <w:p w14:paraId="620F088F" w14:textId="77777777" w:rsidR="00CB79E9" w:rsidRPr="00076D31" w:rsidRDefault="00CB79E9" w:rsidP="00CF6218">
      <w:pPr>
        <w:spacing w:after="0" w:line="276" w:lineRule="auto"/>
        <w:jc w:val="both"/>
        <w:rPr>
          <w:rFonts w:cstheme="minorHAnsi"/>
        </w:rPr>
      </w:pPr>
      <w:r w:rsidRPr="00076D31">
        <w:rPr>
          <w:rFonts w:cstheme="minorHAnsi"/>
        </w:rPr>
        <w:t>Zamawiający nie stawia wymagań w tym zakresie.</w:t>
      </w:r>
    </w:p>
    <w:p w14:paraId="75C83E52" w14:textId="77777777" w:rsidR="00CB79E9" w:rsidRPr="00076D31" w:rsidRDefault="00CB79E9" w:rsidP="00CF6218">
      <w:pPr>
        <w:spacing w:after="0" w:line="276" w:lineRule="auto"/>
        <w:jc w:val="both"/>
        <w:rPr>
          <w:rFonts w:cstheme="minorHAnsi"/>
          <w:b/>
          <w:lang w:eastAsia="pl-PL"/>
        </w:rPr>
      </w:pPr>
    </w:p>
    <w:p w14:paraId="1E0BD0F8"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34" w:name="_Toc83191595"/>
      <w:r w:rsidRPr="00076D31">
        <w:rPr>
          <w:rFonts w:asciiTheme="minorHAnsi" w:eastAsia="Times New Roman" w:hAnsiTheme="minorHAnsi" w:cstheme="minorHAnsi"/>
          <w:b/>
          <w:color w:val="auto"/>
          <w:sz w:val="22"/>
          <w:szCs w:val="22"/>
          <w:lang w:eastAsia="pl-PL"/>
        </w:rPr>
        <w:t>Wymagania dotyczące wadium, w tym jego kwotę, jeżeli zamawiający przewiduje obowiązek wniesienia wadium</w:t>
      </w:r>
      <w:bookmarkEnd w:id="34"/>
    </w:p>
    <w:p w14:paraId="465C7344" w14:textId="77777777" w:rsidR="00CB79E9" w:rsidRPr="00076D31" w:rsidRDefault="00CB79E9" w:rsidP="00CF6218">
      <w:pPr>
        <w:spacing w:after="0" w:line="276" w:lineRule="auto"/>
        <w:jc w:val="both"/>
        <w:rPr>
          <w:rFonts w:cstheme="minorHAnsi"/>
          <w:b/>
          <w:lang w:eastAsia="pl-PL"/>
        </w:rPr>
      </w:pPr>
      <w:r w:rsidRPr="00076D31">
        <w:rPr>
          <w:rFonts w:cstheme="minorHAnsi"/>
        </w:rPr>
        <w:t xml:space="preserve">Zamawiający </w:t>
      </w:r>
      <w:r w:rsidR="00E361E9" w:rsidRPr="00076D31">
        <w:rPr>
          <w:rFonts w:cstheme="minorHAnsi"/>
        </w:rPr>
        <w:t>nie wymaga wniesienia wadium.</w:t>
      </w:r>
    </w:p>
    <w:p w14:paraId="63BEC1E1"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35" w:name="_Toc83191596"/>
      <w:r w:rsidRPr="00076D31">
        <w:rPr>
          <w:rFonts w:asciiTheme="minorHAnsi" w:eastAsia="Times New Roman" w:hAnsiTheme="minorHAnsi" w:cstheme="minorHAnsi"/>
          <w:b/>
          <w:color w:val="auto"/>
          <w:sz w:val="22"/>
          <w:szCs w:val="22"/>
          <w:lang w:eastAsia="pl-PL"/>
        </w:rPr>
        <w:t>Informację o przewidywanych zamówieniach, o których mowa w art. 214 ust. 1 pkt 7 i 8, jeżeli zamawiający przewiduje udzielenie takich zamówień</w:t>
      </w:r>
      <w:bookmarkEnd w:id="35"/>
    </w:p>
    <w:p w14:paraId="2820CE33" w14:textId="77777777" w:rsidR="00CB79E9" w:rsidRPr="00076D31" w:rsidRDefault="00D20FC3" w:rsidP="0059693E">
      <w:pPr>
        <w:pStyle w:val="Akapitzlist"/>
        <w:numPr>
          <w:ilvl w:val="0"/>
          <w:numId w:val="17"/>
        </w:numPr>
        <w:shd w:val="clear" w:color="auto" w:fill="FFFFFF"/>
        <w:spacing w:after="0" w:line="276" w:lineRule="auto"/>
        <w:ind w:left="426" w:right="34" w:hanging="426"/>
        <w:jc w:val="both"/>
        <w:rPr>
          <w:rFonts w:cstheme="minorHAnsi"/>
          <w:b/>
          <w:lang w:eastAsia="pl-PL"/>
        </w:rPr>
      </w:pPr>
      <w:bookmarkStart w:id="36" w:name="_Hlk61810114"/>
      <w:r w:rsidRPr="00076D31">
        <w:rPr>
          <w:rFonts w:cstheme="minorHAnsi"/>
        </w:rPr>
        <w:t>Zamawiający</w:t>
      </w:r>
      <w:r w:rsidR="00CB79E9" w:rsidRPr="00076D31">
        <w:rPr>
          <w:rFonts w:cstheme="minorHAnsi"/>
        </w:rPr>
        <w:t xml:space="preserve"> </w:t>
      </w:r>
      <w:r w:rsidR="004856CF" w:rsidRPr="00076D31">
        <w:rPr>
          <w:rFonts w:cstheme="minorHAnsi"/>
        </w:rPr>
        <w:t>nie przewiduje udzielenia</w:t>
      </w:r>
      <w:r w:rsidR="00CB79E9" w:rsidRPr="00076D31">
        <w:rPr>
          <w:rFonts w:cstheme="minorHAnsi"/>
        </w:rPr>
        <w:t xml:space="preserve"> zamówień</w:t>
      </w:r>
      <w:r w:rsidRPr="00076D31">
        <w:rPr>
          <w:rFonts w:cstheme="minorHAnsi"/>
        </w:rPr>
        <w:t xml:space="preserve"> </w:t>
      </w:r>
      <w:r w:rsidR="00CB79E9" w:rsidRPr="00076D31">
        <w:rPr>
          <w:rFonts w:cstheme="minorHAnsi"/>
        </w:rPr>
        <w:t xml:space="preserve">o </w:t>
      </w:r>
      <w:r w:rsidR="0040338D" w:rsidRPr="00076D31">
        <w:rPr>
          <w:rFonts w:cstheme="minorHAnsi"/>
        </w:rPr>
        <w:t xml:space="preserve">których mowa w art. 214 ust. 1 </w:t>
      </w:r>
      <w:r w:rsidR="00CB79E9" w:rsidRPr="00076D31">
        <w:rPr>
          <w:rFonts w:cstheme="minorHAnsi"/>
        </w:rPr>
        <w:t>pkt 7)</w:t>
      </w:r>
      <w:r w:rsidR="004856CF" w:rsidRPr="00076D31">
        <w:rPr>
          <w:rFonts w:cstheme="minorHAnsi"/>
        </w:rPr>
        <w:t xml:space="preserve"> i 8).</w:t>
      </w:r>
      <w:r w:rsidR="00CB79E9" w:rsidRPr="00076D31">
        <w:rPr>
          <w:rFonts w:cstheme="minorHAnsi"/>
          <w:b/>
          <w:i/>
        </w:rPr>
        <w:t xml:space="preserve"> </w:t>
      </w:r>
      <w:bookmarkEnd w:id="36"/>
    </w:p>
    <w:p w14:paraId="0D933EDE" w14:textId="77777777" w:rsidR="004856CF" w:rsidRPr="00076D31" w:rsidRDefault="004856CF" w:rsidP="00CF6218">
      <w:pPr>
        <w:pStyle w:val="Akapitzlist"/>
        <w:shd w:val="clear" w:color="auto" w:fill="FFFFFF"/>
        <w:spacing w:after="0" w:line="276" w:lineRule="auto"/>
        <w:ind w:left="426" w:right="34"/>
        <w:jc w:val="both"/>
        <w:rPr>
          <w:rFonts w:cstheme="minorHAnsi"/>
          <w:b/>
          <w:lang w:eastAsia="pl-PL"/>
        </w:rPr>
      </w:pPr>
    </w:p>
    <w:p w14:paraId="64DF70EF"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37" w:name="_Toc83191597"/>
      <w:r w:rsidRPr="00076D31">
        <w:rPr>
          <w:rFonts w:asciiTheme="minorHAnsi" w:eastAsia="Times New Roman" w:hAnsiTheme="minorHAnsi" w:cstheme="minorHAnsi"/>
          <w:b/>
          <w:color w:val="auto"/>
          <w:sz w:val="22"/>
          <w:szCs w:val="22"/>
          <w:lang w:eastAsia="pl-PL"/>
        </w:rPr>
        <w:lastRenderedPageBreak/>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bookmarkEnd w:id="37"/>
    </w:p>
    <w:p w14:paraId="6AFC7A0E" w14:textId="77777777" w:rsidR="00CB79E9" w:rsidRPr="00076D31" w:rsidRDefault="00CB79E9" w:rsidP="00CF6218">
      <w:pPr>
        <w:spacing w:after="0" w:line="276" w:lineRule="auto"/>
        <w:jc w:val="both"/>
        <w:rPr>
          <w:rFonts w:cstheme="minorHAnsi"/>
          <w:bCs/>
        </w:rPr>
      </w:pPr>
      <w:r w:rsidRPr="00076D31">
        <w:rPr>
          <w:rFonts w:cstheme="minorHAnsi"/>
        </w:rPr>
        <w:t xml:space="preserve">Zamawiający nie przewiduje </w:t>
      </w:r>
      <w:r w:rsidRPr="00076D31">
        <w:rPr>
          <w:rFonts w:cstheme="minorHAnsi"/>
          <w:bCs/>
        </w:rPr>
        <w:t>przeprowadzenia przez wykonawcę wizji lokalnej lub sprawdzenia przez niego dokumentów niezbędnych do realizacji zamówienia, o których mowa w art.</w:t>
      </w:r>
      <w:r w:rsidR="003152B5" w:rsidRPr="00076D31">
        <w:rPr>
          <w:rFonts w:cstheme="minorHAnsi"/>
          <w:bCs/>
        </w:rPr>
        <w:t xml:space="preserve"> </w:t>
      </w:r>
      <w:r w:rsidRPr="00076D31">
        <w:rPr>
          <w:rFonts w:cstheme="minorHAnsi"/>
          <w:bCs/>
        </w:rPr>
        <w:t>131 ust. 2 Ustawa Pzp.</w:t>
      </w:r>
    </w:p>
    <w:p w14:paraId="72E3673D" w14:textId="77777777" w:rsidR="00CB79E9" w:rsidRPr="00076D31" w:rsidRDefault="00CB79E9" w:rsidP="00CF6218">
      <w:pPr>
        <w:spacing w:after="0" w:line="276" w:lineRule="auto"/>
        <w:jc w:val="both"/>
        <w:rPr>
          <w:rFonts w:cstheme="minorHAnsi"/>
          <w:bCs/>
        </w:rPr>
      </w:pPr>
    </w:p>
    <w:p w14:paraId="18FC8E9E"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38" w:name="_Toc83191598"/>
      <w:r w:rsidRPr="00076D31">
        <w:rPr>
          <w:rFonts w:asciiTheme="minorHAnsi" w:eastAsia="Times New Roman" w:hAnsiTheme="minorHAnsi" w:cstheme="minorHAnsi"/>
          <w:b/>
          <w:color w:val="auto"/>
          <w:sz w:val="22"/>
          <w:szCs w:val="22"/>
          <w:lang w:eastAsia="pl-PL"/>
        </w:rPr>
        <w:t>Informacje dotyczące walut obcych, w jakich mogą być prowadzone rozliczenia między zamawiającym a wykonawcą, jeżeli zamawiający przewiduje rozliczenia w walutach obcych</w:t>
      </w:r>
      <w:bookmarkEnd w:id="38"/>
    </w:p>
    <w:p w14:paraId="2BF7F5D4" w14:textId="77777777" w:rsidR="00CB79E9" w:rsidRPr="00076D31" w:rsidRDefault="00CB79E9" w:rsidP="00CF6218">
      <w:pPr>
        <w:pStyle w:val="Standard"/>
        <w:autoSpaceDN w:val="0"/>
        <w:spacing w:line="276" w:lineRule="auto"/>
        <w:textAlignment w:val="baseline"/>
        <w:rPr>
          <w:rFonts w:asciiTheme="minorHAnsi" w:hAnsiTheme="minorHAnsi" w:cstheme="minorHAnsi"/>
          <w:sz w:val="22"/>
          <w:szCs w:val="22"/>
        </w:rPr>
      </w:pPr>
      <w:bookmarkStart w:id="39" w:name="_Hlk493052815"/>
      <w:r w:rsidRPr="00076D31">
        <w:rPr>
          <w:rFonts w:asciiTheme="minorHAnsi" w:hAnsiTheme="minorHAnsi" w:cstheme="minorHAnsi"/>
          <w:sz w:val="22"/>
          <w:szCs w:val="22"/>
        </w:rPr>
        <w:t>Zamawiający nie przewiduje rozliczenia w walutach obcych.</w:t>
      </w:r>
    </w:p>
    <w:bookmarkEnd w:id="39"/>
    <w:p w14:paraId="629E82DB" w14:textId="77777777" w:rsidR="00CB79E9" w:rsidRPr="00076D31" w:rsidRDefault="00CB79E9" w:rsidP="00CF6218">
      <w:pPr>
        <w:spacing w:after="0" w:line="276" w:lineRule="auto"/>
        <w:jc w:val="both"/>
        <w:rPr>
          <w:rFonts w:cstheme="minorHAnsi"/>
          <w:b/>
          <w:lang w:eastAsia="pl-PL"/>
        </w:rPr>
      </w:pPr>
    </w:p>
    <w:p w14:paraId="760EF847"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40" w:name="_Toc83191599"/>
      <w:r w:rsidRPr="00076D31">
        <w:rPr>
          <w:rFonts w:asciiTheme="minorHAnsi" w:eastAsia="Times New Roman" w:hAnsiTheme="minorHAnsi" w:cstheme="minorHAnsi"/>
          <w:b/>
          <w:color w:val="auto"/>
          <w:sz w:val="22"/>
          <w:szCs w:val="22"/>
          <w:lang w:eastAsia="pl-PL"/>
        </w:rPr>
        <w:t>Informacje dotyczące zwrotu kosztów udziału w postępowaniu, jeżeli zamawiający przewiduje ich zwrot</w:t>
      </w:r>
      <w:bookmarkEnd w:id="40"/>
    </w:p>
    <w:p w14:paraId="3757AB23" w14:textId="77777777" w:rsidR="00CB79E9" w:rsidRPr="00076D31" w:rsidRDefault="00CB79E9" w:rsidP="00CF6218">
      <w:pPr>
        <w:pStyle w:val="Standard"/>
        <w:autoSpaceDN w:val="0"/>
        <w:spacing w:line="276" w:lineRule="auto"/>
        <w:textAlignment w:val="baseline"/>
        <w:rPr>
          <w:rFonts w:asciiTheme="minorHAnsi" w:hAnsiTheme="minorHAnsi" w:cstheme="minorHAnsi"/>
          <w:sz w:val="22"/>
          <w:szCs w:val="22"/>
        </w:rPr>
      </w:pPr>
      <w:r w:rsidRPr="00076D31">
        <w:rPr>
          <w:rFonts w:asciiTheme="minorHAnsi" w:hAnsiTheme="minorHAnsi" w:cstheme="minorHAnsi"/>
          <w:sz w:val="22"/>
          <w:szCs w:val="22"/>
        </w:rPr>
        <w:t>Zamawiający nie przewiduje zwrotu kosztów udziału w postępowaniu.</w:t>
      </w:r>
    </w:p>
    <w:p w14:paraId="394D348F" w14:textId="77777777" w:rsidR="00CB79E9" w:rsidRPr="00076D31" w:rsidRDefault="00CB79E9" w:rsidP="00CF6218">
      <w:pPr>
        <w:spacing w:after="0" w:line="276" w:lineRule="auto"/>
        <w:jc w:val="both"/>
        <w:rPr>
          <w:rFonts w:cstheme="minorHAnsi"/>
          <w:b/>
          <w:lang w:eastAsia="pl-PL"/>
        </w:rPr>
      </w:pPr>
    </w:p>
    <w:p w14:paraId="61E6196E"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41" w:name="_Toc83191600"/>
      <w:r w:rsidRPr="00076D31">
        <w:rPr>
          <w:rFonts w:asciiTheme="minorHAnsi" w:eastAsia="Times New Roman" w:hAnsiTheme="minorHAnsi" w:cstheme="minorHAnsi"/>
          <w:b/>
          <w:color w:val="auto"/>
          <w:sz w:val="22"/>
          <w:szCs w:val="22"/>
          <w:lang w:eastAsia="pl-PL"/>
        </w:rPr>
        <w:t>Informację o obowiązku osobistego wykonania przez wykonawcę kluczowych zadań, jeżeli zamawiający dokonuje takiego zastrzeżenia zgodnie z art. 60 i art. 121</w:t>
      </w:r>
      <w:bookmarkEnd w:id="41"/>
    </w:p>
    <w:p w14:paraId="536A75BD" w14:textId="77777777" w:rsidR="00CB79E9" w:rsidRPr="00076D31" w:rsidRDefault="00CB79E9" w:rsidP="00CF6218">
      <w:pPr>
        <w:spacing w:after="0" w:line="276" w:lineRule="auto"/>
        <w:jc w:val="both"/>
        <w:rPr>
          <w:rFonts w:cstheme="minorHAnsi"/>
        </w:rPr>
      </w:pPr>
      <w:r w:rsidRPr="00076D31">
        <w:rPr>
          <w:rFonts w:cstheme="minorHAnsi"/>
        </w:rPr>
        <w:t>Zamawiający nie zastrzega wymagań w tym zakresie.</w:t>
      </w:r>
    </w:p>
    <w:p w14:paraId="3633B944" w14:textId="77777777" w:rsidR="00CB79E9" w:rsidRPr="00076D31" w:rsidRDefault="00CB79E9" w:rsidP="00CF6218">
      <w:pPr>
        <w:spacing w:after="0" w:line="276" w:lineRule="auto"/>
        <w:jc w:val="both"/>
        <w:rPr>
          <w:rFonts w:cstheme="minorHAnsi"/>
        </w:rPr>
      </w:pPr>
    </w:p>
    <w:p w14:paraId="795724DD"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42" w:name="_Toc83191601"/>
      <w:r w:rsidRPr="00076D31">
        <w:rPr>
          <w:rFonts w:asciiTheme="minorHAnsi" w:eastAsia="Times New Roman" w:hAnsiTheme="minorHAnsi" w:cstheme="minorHAnsi"/>
          <w:b/>
          <w:color w:val="auto"/>
          <w:sz w:val="22"/>
          <w:szCs w:val="22"/>
          <w:lang w:eastAsia="pl-PL"/>
        </w:rPr>
        <w:t>Maksymalną liczbę wykonawców, z którymi zamawiający zawrze umowę ramową, jeżeli zamawiający przewiduje zawarcie umowy ramowej</w:t>
      </w:r>
      <w:bookmarkEnd w:id="42"/>
    </w:p>
    <w:p w14:paraId="1F2E3736" w14:textId="77777777" w:rsidR="00CB79E9" w:rsidRPr="00076D31" w:rsidRDefault="00CB79E9" w:rsidP="00CF6218">
      <w:pPr>
        <w:pStyle w:val="Standard"/>
        <w:autoSpaceDN w:val="0"/>
        <w:spacing w:line="276" w:lineRule="auto"/>
        <w:textAlignment w:val="baseline"/>
        <w:rPr>
          <w:rFonts w:asciiTheme="minorHAnsi" w:hAnsiTheme="minorHAnsi" w:cstheme="minorHAnsi"/>
          <w:sz w:val="22"/>
          <w:szCs w:val="22"/>
        </w:rPr>
      </w:pPr>
      <w:r w:rsidRPr="00076D31">
        <w:rPr>
          <w:rFonts w:asciiTheme="minorHAnsi" w:hAnsiTheme="minorHAnsi" w:cstheme="minorHAnsi"/>
          <w:sz w:val="22"/>
          <w:szCs w:val="22"/>
        </w:rPr>
        <w:t>Zamawiający nie przewiduje zawarcia umowy ramowej.</w:t>
      </w:r>
    </w:p>
    <w:p w14:paraId="4B08CF15" w14:textId="77777777" w:rsidR="00CB79E9" w:rsidRPr="00076D31" w:rsidRDefault="00CB79E9" w:rsidP="00CF6218">
      <w:pPr>
        <w:spacing w:after="0" w:line="276" w:lineRule="auto"/>
        <w:rPr>
          <w:rFonts w:cstheme="minorHAnsi"/>
          <w:lang w:eastAsia="pl-PL"/>
        </w:rPr>
      </w:pPr>
    </w:p>
    <w:p w14:paraId="2BFD48DF"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43" w:name="_Toc83191602"/>
      <w:r w:rsidRPr="00076D31">
        <w:rPr>
          <w:rFonts w:asciiTheme="minorHAnsi" w:eastAsia="Times New Roman" w:hAnsiTheme="minorHAnsi" w:cstheme="minorHAnsi"/>
          <w:b/>
          <w:color w:val="auto"/>
          <w:sz w:val="22"/>
          <w:szCs w:val="22"/>
          <w:lang w:eastAsia="pl-PL"/>
        </w:rPr>
        <w:t>Informację o przewidywanym wyborze najkorzystniejszej oferty z zastosowaniem aukcji elektronicznej wraz z informacjami, o których mowa w art. 230, jeżeli zamawiający przewiduje aukcję elektroniczną</w:t>
      </w:r>
      <w:bookmarkEnd w:id="43"/>
    </w:p>
    <w:p w14:paraId="2EE17099" w14:textId="77777777" w:rsidR="00CB79E9" w:rsidRPr="00076D31" w:rsidRDefault="00CB79E9" w:rsidP="00CF6218">
      <w:pPr>
        <w:pStyle w:val="Standard"/>
        <w:autoSpaceDN w:val="0"/>
        <w:spacing w:line="276" w:lineRule="auto"/>
        <w:textAlignment w:val="baseline"/>
        <w:rPr>
          <w:rFonts w:asciiTheme="minorHAnsi" w:hAnsiTheme="minorHAnsi" w:cstheme="minorHAnsi"/>
          <w:sz w:val="22"/>
          <w:szCs w:val="22"/>
        </w:rPr>
      </w:pPr>
      <w:r w:rsidRPr="00076D31">
        <w:rPr>
          <w:rFonts w:asciiTheme="minorHAnsi" w:hAnsiTheme="minorHAnsi" w:cstheme="minorHAnsi"/>
          <w:sz w:val="22"/>
          <w:szCs w:val="22"/>
        </w:rPr>
        <w:t>Zamawiający nie przewiduje przeprowadzenia aukcji elektronicznej.</w:t>
      </w:r>
    </w:p>
    <w:p w14:paraId="19A97267" w14:textId="77777777" w:rsidR="00CB79E9" w:rsidRPr="00076D31" w:rsidRDefault="00CB79E9" w:rsidP="00CF6218">
      <w:pPr>
        <w:spacing w:after="0" w:line="276" w:lineRule="auto"/>
        <w:jc w:val="both"/>
        <w:rPr>
          <w:rFonts w:cstheme="minorHAnsi"/>
          <w:b/>
          <w:lang w:eastAsia="pl-PL"/>
        </w:rPr>
      </w:pPr>
    </w:p>
    <w:p w14:paraId="1496A493"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44" w:name="_Toc83191603"/>
      <w:r w:rsidRPr="00076D31">
        <w:rPr>
          <w:rFonts w:asciiTheme="minorHAnsi" w:eastAsia="Times New Roman" w:hAnsiTheme="minorHAnsi" w:cstheme="minorHAnsi"/>
          <w:b/>
          <w:color w:val="auto"/>
          <w:sz w:val="22"/>
          <w:szCs w:val="22"/>
          <w:lang w:eastAsia="pl-PL"/>
        </w:rPr>
        <w:t>Wymóg lub możliwość złożenia ofert w postaci katalogów elektronicznych lub dołączenia katalogów elektronicznych do oferty, w sytuacji określonej w art. 93</w:t>
      </w:r>
      <w:bookmarkEnd w:id="44"/>
    </w:p>
    <w:p w14:paraId="723455FE" w14:textId="77777777" w:rsidR="00CB79E9" w:rsidRPr="00076D31" w:rsidRDefault="00CB79E9" w:rsidP="00CF6218">
      <w:pPr>
        <w:widowControl w:val="0"/>
        <w:suppressAutoHyphens/>
        <w:spacing w:after="0" w:line="276" w:lineRule="auto"/>
        <w:rPr>
          <w:rFonts w:cstheme="minorHAnsi"/>
        </w:rPr>
      </w:pPr>
      <w:r w:rsidRPr="00076D31">
        <w:rPr>
          <w:rFonts w:cstheme="minorHAnsi"/>
        </w:rPr>
        <w:t>Zamawiający nie dopuszcza możliwość dołączenia katalogów elektronicznych do składanej oferty.</w:t>
      </w:r>
    </w:p>
    <w:p w14:paraId="5CD3F31F" w14:textId="77777777" w:rsidR="00CB79E9" w:rsidRPr="00076D31" w:rsidRDefault="00CB79E9" w:rsidP="00CF6218">
      <w:pPr>
        <w:spacing w:after="0" w:line="276" w:lineRule="auto"/>
        <w:jc w:val="both"/>
        <w:rPr>
          <w:rFonts w:cstheme="minorHAnsi"/>
          <w:b/>
          <w:lang w:eastAsia="pl-PL"/>
        </w:rPr>
      </w:pPr>
    </w:p>
    <w:p w14:paraId="4A22E439" w14:textId="77777777" w:rsidR="00CB79E9" w:rsidRPr="00076D31" w:rsidRDefault="00CB79E9"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45" w:name="_Toc83191604"/>
      <w:r w:rsidRPr="00076D31">
        <w:rPr>
          <w:rFonts w:asciiTheme="minorHAnsi" w:eastAsia="Times New Roman" w:hAnsiTheme="minorHAnsi" w:cstheme="minorHAnsi"/>
          <w:b/>
          <w:color w:val="auto"/>
          <w:sz w:val="22"/>
          <w:szCs w:val="22"/>
          <w:lang w:eastAsia="pl-PL"/>
        </w:rPr>
        <w:t>Informacje dotyczące zabezpieczenia należytego wykonania umowy, jeżeli zamawiający je przewiduje</w:t>
      </w:r>
      <w:bookmarkEnd w:id="45"/>
    </w:p>
    <w:p w14:paraId="379A3121" w14:textId="77777777" w:rsidR="00AA3DD5" w:rsidRPr="00076D31" w:rsidRDefault="00AA3DD5" w:rsidP="00CF6218">
      <w:pPr>
        <w:spacing w:after="0" w:line="276" w:lineRule="auto"/>
        <w:rPr>
          <w:rFonts w:cstheme="minorHAnsi"/>
          <w:lang w:eastAsia="pl-PL"/>
        </w:rPr>
      </w:pPr>
      <w:r w:rsidRPr="00076D31">
        <w:rPr>
          <w:rFonts w:cstheme="minorHAnsi"/>
          <w:lang w:eastAsia="pl-PL"/>
        </w:rPr>
        <w:t>Zamawiający nie przewiduje zabezpieczenia należytego wykonania umowy.</w:t>
      </w:r>
    </w:p>
    <w:p w14:paraId="315B9156" w14:textId="77777777" w:rsidR="00CF6218" w:rsidRPr="00076D31" w:rsidRDefault="00CF6218" w:rsidP="00CF6218">
      <w:pPr>
        <w:spacing w:after="0" w:line="276" w:lineRule="auto"/>
        <w:rPr>
          <w:rFonts w:cstheme="minorHAnsi"/>
          <w:lang w:eastAsia="pl-PL"/>
        </w:rPr>
      </w:pPr>
    </w:p>
    <w:p w14:paraId="20E35B9F" w14:textId="77777777" w:rsidR="0055361A" w:rsidRPr="00076D31" w:rsidRDefault="0055361A" w:rsidP="00CF6218">
      <w:pPr>
        <w:pStyle w:val="Nagwek1"/>
        <w:numPr>
          <w:ilvl w:val="0"/>
          <w:numId w:val="3"/>
        </w:numPr>
        <w:spacing w:before="0" w:line="276" w:lineRule="auto"/>
        <w:ind w:left="567" w:hanging="567"/>
        <w:jc w:val="both"/>
        <w:rPr>
          <w:rFonts w:asciiTheme="minorHAnsi" w:eastAsia="Times New Roman" w:hAnsiTheme="minorHAnsi" w:cstheme="minorHAnsi"/>
          <w:b/>
          <w:color w:val="auto"/>
          <w:sz w:val="22"/>
          <w:szCs w:val="22"/>
          <w:lang w:eastAsia="pl-PL"/>
        </w:rPr>
      </w:pPr>
      <w:bookmarkStart w:id="46" w:name="_Toc83191605"/>
      <w:r w:rsidRPr="00076D31">
        <w:rPr>
          <w:rFonts w:asciiTheme="minorHAnsi" w:eastAsia="Times New Roman" w:hAnsiTheme="minorHAnsi" w:cstheme="minorHAnsi"/>
          <w:b/>
          <w:color w:val="auto"/>
          <w:sz w:val="22"/>
          <w:szCs w:val="22"/>
          <w:lang w:eastAsia="pl-PL"/>
        </w:rPr>
        <w:t>Klauzula</w:t>
      </w:r>
      <w:r w:rsidR="00AA3DD5" w:rsidRPr="00076D31">
        <w:rPr>
          <w:rFonts w:asciiTheme="minorHAnsi" w:eastAsia="Times New Roman" w:hAnsiTheme="minorHAnsi" w:cstheme="minorHAnsi"/>
          <w:b/>
          <w:color w:val="auto"/>
          <w:sz w:val="22"/>
          <w:szCs w:val="22"/>
          <w:lang w:eastAsia="pl-PL"/>
        </w:rPr>
        <w:t xml:space="preserve"> </w:t>
      </w:r>
      <w:r w:rsidRPr="00076D31">
        <w:rPr>
          <w:rFonts w:asciiTheme="minorHAnsi" w:eastAsia="Times New Roman" w:hAnsiTheme="minorHAnsi" w:cstheme="minorHAnsi"/>
          <w:b/>
          <w:color w:val="auto"/>
          <w:sz w:val="22"/>
          <w:szCs w:val="22"/>
          <w:lang w:eastAsia="pl-PL"/>
        </w:rPr>
        <w:t>informacyjna z art. 13 RODO do za</w:t>
      </w:r>
      <w:r w:rsidR="003152B5" w:rsidRPr="00076D31">
        <w:rPr>
          <w:rFonts w:asciiTheme="minorHAnsi" w:eastAsia="Times New Roman" w:hAnsiTheme="minorHAnsi" w:cstheme="minorHAnsi"/>
          <w:b/>
          <w:color w:val="auto"/>
          <w:sz w:val="22"/>
          <w:szCs w:val="22"/>
          <w:lang w:eastAsia="pl-PL"/>
        </w:rPr>
        <w:t xml:space="preserve">stosowania przez zamawiających </w:t>
      </w:r>
      <w:r w:rsidRPr="00076D31">
        <w:rPr>
          <w:rFonts w:asciiTheme="minorHAnsi" w:eastAsia="Times New Roman" w:hAnsiTheme="minorHAnsi" w:cstheme="minorHAnsi"/>
          <w:b/>
          <w:color w:val="auto"/>
          <w:sz w:val="22"/>
          <w:szCs w:val="22"/>
          <w:lang w:eastAsia="pl-PL"/>
        </w:rPr>
        <w:t>w celu związanym z postępowaniem o udzielenie zamówienia publicznego</w:t>
      </w:r>
      <w:bookmarkEnd w:id="46"/>
    </w:p>
    <w:p w14:paraId="4D3EB243" w14:textId="77777777" w:rsidR="0055361A" w:rsidRPr="00076D31" w:rsidRDefault="0055361A" w:rsidP="00CF6218">
      <w:pPr>
        <w:widowControl w:val="0"/>
        <w:suppressAutoHyphens/>
        <w:autoSpaceDE w:val="0"/>
        <w:autoSpaceDN w:val="0"/>
        <w:adjustRightInd w:val="0"/>
        <w:spacing w:after="0" w:line="276" w:lineRule="auto"/>
        <w:ind w:right="1"/>
        <w:rPr>
          <w:rFonts w:eastAsia="Times New Roman" w:cstheme="minorHAnsi"/>
          <w:lang w:eastAsia="pl-PL"/>
        </w:rPr>
      </w:pPr>
    </w:p>
    <w:p w14:paraId="79498376" w14:textId="77777777" w:rsidR="0055361A" w:rsidRPr="00076D31" w:rsidRDefault="0055361A" w:rsidP="0059693E">
      <w:pPr>
        <w:widowControl w:val="0"/>
        <w:numPr>
          <w:ilvl w:val="1"/>
          <w:numId w:val="20"/>
        </w:numPr>
        <w:suppressAutoHyphens/>
        <w:autoSpaceDE w:val="0"/>
        <w:autoSpaceDN w:val="0"/>
        <w:adjustRightInd w:val="0"/>
        <w:spacing w:after="0" w:line="276" w:lineRule="auto"/>
        <w:ind w:hanging="578"/>
        <w:jc w:val="both"/>
        <w:rPr>
          <w:rFonts w:eastAsia="Times New Roman" w:cstheme="minorHAnsi"/>
          <w:lang w:eastAsia="pl-PL"/>
        </w:rPr>
      </w:pPr>
      <w:r w:rsidRPr="00076D31">
        <w:rPr>
          <w:rFonts w:eastAsia="Times New Roman" w:cstheme="minorHAnsi"/>
          <w:lang w:eastAsia="pl-PL"/>
        </w:rPr>
        <w:t xml:space="preserve">Zamawiający Zgodnie z art. 13 ust. 1 i 2 rozporządzenia Parlamentu Europejskiego </w:t>
      </w:r>
      <w:r w:rsidRPr="00076D31">
        <w:rPr>
          <w:rFonts w:eastAsia="Times New Roman" w:cstheme="minorHAnsi"/>
          <w:lang w:eastAsia="pl-PL"/>
        </w:rPr>
        <w:br/>
        <w:t xml:space="preserve">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4453EE1" w14:textId="77777777" w:rsidR="003A104C" w:rsidRPr="00076D31" w:rsidRDefault="0055361A" w:rsidP="0059693E">
      <w:pPr>
        <w:widowControl w:val="0"/>
        <w:numPr>
          <w:ilvl w:val="2"/>
          <w:numId w:val="20"/>
        </w:numPr>
        <w:suppressAutoHyphens/>
        <w:autoSpaceDE w:val="0"/>
        <w:autoSpaceDN w:val="0"/>
        <w:adjustRightInd w:val="0"/>
        <w:spacing w:after="0" w:line="276" w:lineRule="auto"/>
        <w:ind w:left="1134"/>
        <w:jc w:val="both"/>
        <w:rPr>
          <w:rFonts w:eastAsia="Times New Roman" w:cstheme="minorHAnsi"/>
        </w:rPr>
      </w:pPr>
      <w:r w:rsidRPr="00076D31">
        <w:rPr>
          <w:rFonts w:eastAsia="Times New Roman" w:cstheme="minorHAnsi"/>
        </w:rPr>
        <w:lastRenderedPageBreak/>
        <w:t>A</w:t>
      </w:r>
      <w:r w:rsidR="003A104C" w:rsidRPr="00076D31">
        <w:rPr>
          <w:rFonts w:eastAsia="Times New Roman" w:cstheme="minorHAnsi"/>
        </w:rPr>
        <w:t>dministratorem Pani/Pana danych osobowych  jest: Zakład Gospodarki Komunalnej i Mieszkaniowej spółka z o.o. w Kolbuszowej tel.172275 227 http://www.zgkim.kolbuszowa.pl/ e-mail zgkim@kolbuszowa.pl</w:t>
      </w:r>
    </w:p>
    <w:p w14:paraId="3F89FEB4" w14:textId="77777777" w:rsidR="00070BB8" w:rsidRPr="00076D31" w:rsidRDefault="003A104C" w:rsidP="00CF6218">
      <w:pPr>
        <w:widowControl w:val="0"/>
        <w:tabs>
          <w:tab w:val="left" w:pos="993"/>
        </w:tabs>
        <w:autoSpaceDE w:val="0"/>
        <w:autoSpaceDN w:val="0"/>
        <w:adjustRightInd w:val="0"/>
        <w:spacing w:after="0" w:line="276" w:lineRule="auto"/>
        <w:ind w:left="1134"/>
        <w:jc w:val="both"/>
        <w:rPr>
          <w:rFonts w:eastAsia="Times New Roman" w:cstheme="minorHAnsi"/>
        </w:rPr>
      </w:pPr>
      <w:r w:rsidRPr="00076D31">
        <w:rPr>
          <w:rFonts w:eastAsia="Times New Roman" w:cstheme="minorHAnsi"/>
        </w:rPr>
        <w:t>22.1.1.2Inspektorem ochrony danych osobowych w Zakładzie Gospodarki Komunalnej i Mieszkaniowej spółka z o.o.   Kolbuszowa jest Pan Wiesław Haraf : e-mail: iod1@zgkim.kolbuszowa.pl, tel. 17 227 52 27,</w:t>
      </w:r>
    </w:p>
    <w:p w14:paraId="2BFD0560" w14:textId="77777777" w:rsidR="0055361A" w:rsidRPr="00076D31" w:rsidRDefault="0055361A" w:rsidP="0059693E">
      <w:pPr>
        <w:widowControl w:val="0"/>
        <w:numPr>
          <w:ilvl w:val="2"/>
          <w:numId w:val="20"/>
        </w:numPr>
        <w:suppressAutoHyphens/>
        <w:autoSpaceDE w:val="0"/>
        <w:autoSpaceDN w:val="0"/>
        <w:adjustRightInd w:val="0"/>
        <w:spacing w:after="0" w:line="276" w:lineRule="auto"/>
        <w:jc w:val="both"/>
        <w:rPr>
          <w:rFonts w:eastAsia="Times New Roman" w:cstheme="minorHAnsi"/>
        </w:rPr>
      </w:pPr>
      <w:r w:rsidRPr="00076D31">
        <w:rPr>
          <w:rFonts w:eastAsia="Times New Roman" w:cstheme="minorHAnsi"/>
        </w:rPr>
        <w:t>Pani/Pana dane osobowe przetwarzane będą na podstawie art. 6 ust. 1 lit. c</w:t>
      </w:r>
      <w:r w:rsidRPr="00076D31">
        <w:rPr>
          <w:rFonts w:eastAsia="Times New Roman" w:cstheme="minorHAnsi"/>
          <w:i/>
        </w:rPr>
        <w:t xml:space="preserve"> </w:t>
      </w:r>
      <w:r w:rsidRPr="00076D31">
        <w:rPr>
          <w:rFonts w:eastAsia="Times New Roman" w:cstheme="minorHAnsi"/>
        </w:rPr>
        <w:t xml:space="preserve">RODO </w:t>
      </w:r>
      <w:r w:rsidRPr="00076D31">
        <w:rPr>
          <w:rFonts w:eastAsia="Times New Roman" w:cstheme="minorHAnsi"/>
        </w:rPr>
        <w:br/>
        <w:t>w celu związanym z postępowaniem o udzielenie zamówienia publicznego:</w:t>
      </w:r>
    </w:p>
    <w:p w14:paraId="33E10A6D" w14:textId="77777777" w:rsidR="00546704" w:rsidRPr="00076D31" w:rsidRDefault="00546704" w:rsidP="00A06853">
      <w:pPr>
        <w:widowControl w:val="0"/>
        <w:autoSpaceDE w:val="0"/>
        <w:autoSpaceDN w:val="0"/>
        <w:adjustRightInd w:val="0"/>
        <w:spacing w:after="0" w:line="276" w:lineRule="auto"/>
        <w:ind w:left="1080" w:right="1"/>
        <w:rPr>
          <w:rFonts w:eastAsia="Times New Roman" w:cstheme="minorHAnsi"/>
          <w:b/>
          <w:lang w:eastAsia="pl-PL"/>
        </w:rPr>
      </w:pPr>
      <w:r w:rsidRPr="00076D31">
        <w:rPr>
          <w:rFonts w:eastAsia="Times New Roman" w:cstheme="minorHAnsi"/>
          <w:b/>
          <w:lang w:eastAsia="pl-PL"/>
        </w:rPr>
        <w:t xml:space="preserve">„Dostawa samochodu ciężarowego typu „Śmieciarka” </w:t>
      </w:r>
    </w:p>
    <w:p w14:paraId="0E4F4E2D" w14:textId="5D72DB04" w:rsidR="0055361A" w:rsidRPr="00076D31" w:rsidRDefault="0055361A" w:rsidP="00A06853">
      <w:pPr>
        <w:widowControl w:val="0"/>
        <w:autoSpaceDE w:val="0"/>
        <w:autoSpaceDN w:val="0"/>
        <w:adjustRightInd w:val="0"/>
        <w:spacing w:after="0" w:line="276" w:lineRule="auto"/>
        <w:ind w:left="1080" w:right="1"/>
        <w:rPr>
          <w:rFonts w:eastAsia="Times New Roman" w:cstheme="minorHAnsi"/>
        </w:rPr>
      </w:pPr>
      <w:r w:rsidRPr="00076D31">
        <w:rPr>
          <w:rFonts w:eastAsia="Times New Roman" w:cstheme="minorHAnsi"/>
          <w:bCs/>
        </w:rPr>
        <w:t xml:space="preserve">numer referencyjny nadany sprawie: </w:t>
      </w:r>
      <w:r w:rsidR="009724EC">
        <w:rPr>
          <w:rFonts w:eastAsia="Times New Roman" w:cstheme="minorHAnsi"/>
          <w:b/>
          <w:bCs/>
        </w:rPr>
        <w:t>2</w:t>
      </w:r>
      <w:r w:rsidR="00866D14" w:rsidRPr="00076D31">
        <w:rPr>
          <w:rFonts w:eastAsia="Times New Roman" w:cstheme="minorHAnsi"/>
          <w:b/>
          <w:bCs/>
        </w:rPr>
        <w:t>/T/1</w:t>
      </w:r>
      <w:r w:rsidR="009724EC">
        <w:rPr>
          <w:rFonts w:eastAsia="Times New Roman" w:cstheme="minorHAnsi"/>
          <w:b/>
          <w:bCs/>
        </w:rPr>
        <w:t>1</w:t>
      </w:r>
      <w:r w:rsidR="00866D14" w:rsidRPr="00076D31">
        <w:rPr>
          <w:rFonts w:eastAsia="Times New Roman" w:cstheme="minorHAnsi"/>
          <w:b/>
          <w:bCs/>
        </w:rPr>
        <w:t>/2024</w:t>
      </w:r>
    </w:p>
    <w:p w14:paraId="1376CC06" w14:textId="77777777" w:rsidR="0055361A" w:rsidRPr="00076D31" w:rsidRDefault="0055361A" w:rsidP="00CF6218">
      <w:pPr>
        <w:autoSpaceDN w:val="0"/>
        <w:adjustRightInd w:val="0"/>
        <w:spacing w:after="0" w:line="276" w:lineRule="auto"/>
        <w:ind w:left="1080"/>
        <w:jc w:val="both"/>
        <w:rPr>
          <w:rFonts w:eastAsia="Times New Roman" w:cstheme="minorHAnsi"/>
        </w:rPr>
      </w:pPr>
      <w:r w:rsidRPr="00076D31">
        <w:rPr>
          <w:rFonts w:eastAsia="Times New Roman" w:cstheme="minorHAnsi"/>
        </w:rPr>
        <w:t>prowadzonym w trybie:</w:t>
      </w:r>
      <w:r w:rsidRPr="00076D31">
        <w:rPr>
          <w:rFonts w:eastAsia="Times New Roman" w:cstheme="minorHAnsi"/>
          <w:b/>
        </w:rPr>
        <w:t xml:space="preserve"> podstawowym</w:t>
      </w:r>
      <w:r w:rsidR="00F90ED5" w:rsidRPr="00076D31">
        <w:rPr>
          <w:rFonts w:eastAsia="Times New Roman" w:cstheme="minorHAnsi"/>
          <w:b/>
        </w:rPr>
        <w:t xml:space="preserve"> bez przeprowadzania negocjacji</w:t>
      </w:r>
    </w:p>
    <w:p w14:paraId="4F7DB415" w14:textId="77777777" w:rsidR="00070BB8" w:rsidRPr="00076D31" w:rsidRDefault="00070BB8" w:rsidP="0059693E">
      <w:pPr>
        <w:pStyle w:val="Akapitzlist"/>
        <w:numPr>
          <w:ilvl w:val="2"/>
          <w:numId w:val="20"/>
        </w:numPr>
        <w:spacing w:after="0" w:line="276" w:lineRule="auto"/>
        <w:rPr>
          <w:rFonts w:eastAsia="Times New Roman" w:cstheme="minorHAnsi"/>
        </w:rPr>
      </w:pPr>
      <w:r w:rsidRPr="00076D31">
        <w:rPr>
          <w:rFonts w:eastAsia="Times New Roman" w:cstheme="minorHAnsi"/>
        </w:rPr>
        <w:t xml:space="preserve">Odbiorcami Pani/Pana danych osobowych będą osoby lub podmioty, którym udostępniona zostanie dokumentacja postępowania w oparciu o art. 18 oraz art. 74 ust. 3 Ustawy z dnia 11 września 2019 r. - Prawo zamówień publicznych (t.j. Dz. U. poz. 2019)., dalej „ustawa Pzp”;  </w:t>
      </w:r>
    </w:p>
    <w:p w14:paraId="2472626C" w14:textId="77777777" w:rsidR="0055361A" w:rsidRPr="00076D31" w:rsidRDefault="0055361A" w:rsidP="0059693E">
      <w:pPr>
        <w:widowControl w:val="0"/>
        <w:numPr>
          <w:ilvl w:val="2"/>
          <w:numId w:val="20"/>
        </w:numPr>
        <w:suppressAutoHyphens/>
        <w:autoSpaceDE w:val="0"/>
        <w:autoSpaceDN w:val="0"/>
        <w:adjustRightInd w:val="0"/>
        <w:spacing w:after="0" w:line="276" w:lineRule="auto"/>
        <w:jc w:val="both"/>
        <w:rPr>
          <w:rFonts w:eastAsia="Times New Roman" w:cstheme="minorHAnsi"/>
        </w:rPr>
      </w:pPr>
      <w:r w:rsidRPr="00076D31">
        <w:rPr>
          <w:rFonts w:eastAsia="Times New Roman" w:cstheme="minorHAnsi"/>
        </w:rPr>
        <w:t>Pani/Pana dane osobowe będą przecho</w:t>
      </w:r>
      <w:r w:rsidR="00025421" w:rsidRPr="00076D31">
        <w:rPr>
          <w:rFonts w:eastAsia="Times New Roman" w:cstheme="minorHAnsi"/>
        </w:rPr>
        <w:t>wywane, zgodnie z art. 78</w:t>
      </w:r>
      <w:r w:rsidRPr="00076D31">
        <w:rPr>
          <w:rFonts w:eastAsia="Times New Roman" w:cstheme="minorHAnsi"/>
        </w:rPr>
        <w:t xml:space="preserve"> ustawy Pzp, przez okres 4 lat od dnia zakończenia postępowania o udzielenie zamówienia, a jeżeli czas trwania umowy przekracza 4 lata, okres przechowywania obejmuje cały czas trwania umowy;</w:t>
      </w:r>
    </w:p>
    <w:p w14:paraId="53368613" w14:textId="77777777" w:rsidR="0055361A" w:rsidRPr="00076D31" w:rsidRDefault="0055361A" w:rsidP="0059693E">
      <w:pPr>
        <w:widowControl w:val="0"/>
        <w:numPr>
          <w:ilvl w:val="2"/>
          <w:numId w:val="20"/>
        </w:numPr>
        <w:suppressAutoHyphens/>
        <w:autoSpaceDE w:val="0"/>
        <w:autoSpaceDN w:val="0"/>
        <w:adjustRightInd w:val="0"/>
        <w:spacing w:after="0" w:line="276" w:lineRule="auto"/>
        <w:jc w:val="both"/>
        <w:rPr>
          <w:rFonts w:eastAsia="Times New Roman" w:cstheme="minorHAnsi"/>
        </w:rPr>
      </w:pPr>
      <w:r w:rsidRPr="00076D31">
        <w:rPr>
          <w:rFonts w:eastAsia="Times New Roman" w:cstheme="minorHAnsi"/>
        </w:rPr>
        <w:t xml:space="preserve">Obowiązek podania przez Panią/Pana danych osobowych bezpośrednio Pani/Pana dotyczących jest wymogiem ustawowym określonym w przepisach ustawy Pzp, związanym </w:t>
      </w:r>
      <w:r w:rsidR="001A59A9" w:rsidRPr="00076D31">
        <w:rPr>
          <w:rFonts w:eastAsia="Times New Roman" w:cstheme="minorHAnsi"/>
        </w:rPr>
        <w:br/>
      </w:r>
      <w:r w:rsidRPr="00076D31">
        <w:rPr>
          <w:rFonts w:eastAsia="Times New Roman" w:cstheme="minorHAnsi"/>
        </w:rPr>
        <w:t xml:space="preserve">z udziałem w postępowaniu o udzielenie zamówienia publicznego; konsekwencje niepodania określonych danych wynikają z ustawy Pzp;  </w:t>
      </w:r>
    </w:p>
    <w:p w14:paraId="6DC2739F" w14:textId="77777777" w:rsidR="0055361A" w:rsidRPr="00076D31" w:rsidRDefault="0055361A" w:rsidP="0059693E">
      <w:pPr>
        <w:widowControl w:val="0"/>
        <w:numPr>
          <w:ilvl w:val="2"/>
          <w:numId w:val="20"/>
        </w:numPr>
        <w:suppressAutoHyphens/>
        <w:autoSpaceDE w:val="0"/>
        <w:autoSpaceDN w:val="0"/>
        <w:adjustRightInd w:val="0"/>
        <w:spacing w:after="0" w:line="276" w:lineRule="auto"/>
        <w:jc w:val="both"/>
        <w:rPr>
          <w:rFonts w:eastAsia="Times New Roman" w:cstheme="minorHAnsi"/>
        </w:rPr>
      </w:pPr>
      <w:r w:rsidRPr="00076D31">
        <w:rPr>
          <w:rFonts w:eastAsia="Times New Roman" w:cstheme="minorHAnsi"/>
        </w:rPr>
        <w:t>W odniesieniu do Pani/Pana danych osobowych decyzje nie będą podejmowane w sposób zautomatyzowany, stosowanie do art. 22 RODO;</w:t>
      </w:r>
    </w:p>
    <w:p w14:paraId="57DA8A1B" w14:textId="77777777" w:rsidR="0055361A" w:rsidRPr="00076D31" w:rsidRDefault="0055361A" w:rsidP="0059693E">
      <w:pPr>
        <w:widowControl w:val="0"/>
        <w:numPr>
          <w:ilvl w:val="2"/>
          <w:numId w:val="20"/>
        </w:numPr>
        <w:suppressAutoHyphens/>
        <w:autoSpaceDE w:val="0"/>
        <w:autoSpaceDN w:val="0"/>
        <w:adjustRightInd w:val="0"/>
        <w:spacing w:after="0" w:line="276" w:lineRule="auto"/>
        <w:jc w:val="both"/>
        <w:rPr>
          <w:rFonts w:eastAsia="Times New Roman" w:cstheme="minorHAnsi"/>
        </w:rPr>
      </w:pPr>
      <w:r w:rsidRPr="00076D31">
        <w:rPr>
          <w:rFonts w:eastAsia="Times New Roman" w:cstheme="minorHAnsi"/>
        </w:rPr>
        <w:t>Posiada Pani/Pan:</w:t>
      </w:r>
    </w:p>
    <w:p w14:paraId="75F104A6" w14:textId="77777777" w:rsidR="0055361A" w:rsidRPr="00076D31" w:rsidRDefault="0055361A" w:rsidP="0059693E">
      <w:pPr>
        <w:widowControl w:val="0"/>
        <w:numPr>
          <w:ilvl w:val="0"/>
          <w:numId w:val="18"/>
        </w:numPr>
        <w:suppressAutoHyphens/>
        <w:autoSpaceDE w:val="0"/>
        <w:autoSpaceDN w:val="0"/>
        <w:adjustRightInd w:val="0"/>
        <w:spacing w:after="0" w:line="276" w:lineRule="auto"/>
        <w:ind w:left="1134" w:hanging="283"/>
        <w:jc w:val="both"/>
        <w:rPr>
          <w:rFonts w:eastAsia="Times New Roman" w:cstheme="minorHAnsi"/>
        </w:rPr>
      </w:pPr>
      <w:r w:rsidRPr="00076D31">
        <w:rPr>
          <w:rFonts w:eastAsia="Times New Roman" w:cstheme="minorHAnsi"/>
        </w:rPr>
        <w:t>na podstawie art. 15 RODO prawo dostępu do danych osobowych Pani/Pana dotyczących;</w:t>
      </w:r>
    </w:p>
    <w:p w14:paraId="3A4C4226" w14:textId="77777777" w:rsidR="0055361A" w:rsidRPr="00076D31" w:rsidRDefault="0055361A" w:rsidP="0059693E">
      <w:pPr>
        <w:widowControl w:val="0"/>
        <w:numPr>
          <w:ilvl w:val="0"/>
          <w:numId w:val="18"/>
        </w:numPr>
        <w:suppressAutoHyphens/>
        <w:autoSpaceDE w:val="0"/>
        <w:autoSpaceDN w:val="0"/>
        <w:adjustRightInd w:val="0"/>
        <w:spacing w:after="0" w:line="276" w:lineRule="auto"/>
        <w:ind w:left="1134" w:hanging="283"/>
        <w:jc w:val="both"/>
        <w:rPr>
          <w:rFonts w:eastAsia="Times New Roman" w:cstheme="minorHAnsi"/>
        </w:rPr>
      </w:pPr>
      <w:r w:rsidRPr="00076D31">
        <w:rPr>
          <w:rFonts w:eastAsia="Times New Roman" w:cstheme="minorHAnsi"/>
        </w:rPr>
        <w:t>na podstawie art. 16 RODO prawo do sprostowania Pani/Pana danych osobowych;</w:t>
      </w:r>
    </w:p>
    <w:p w14:paraId="1A9290BC" w14:textId="77777777" w:rsidR="0055361A" w:rsidRPr="00076D31" w:rsidRDefault="0055361A" w:rsidP="0059693E">
      <w:pPr>
        <w:widowControl w:val="0"/>
        <w:numPr>
          <w:ilvl w:val="0"/>
          <w:numId w:val="18"/>
        </w:numPr>
        <w:suppressAutoHyphens/>
        <w:autoSpaceDE w:val="0"/>
        <w:autoSpaceDN w:val="0"/>
        <w:adjustRightInd w:val="0"/>
        <w:spacing w:after="0" w:line="276" w:lineRule="auto"/>
        <w:ind w:left="1134" w:hanging="283"/>
        <w:jc w:val="both"/>
        <w:rPr>
          <w:rFonts w:eastAsia="Times New Roman" w:cstheme="minorHAnsi"/>
        </w:rPr>
      </w:pPr>
      <w:r w:rsidRPr="00076D31">
        <w:rPr>
          <w:rFonts w:eastAsia="Times New Roman" w:cstheme="minorHAnsi"/>
        </w:rPr>
        <w:t xml:space="preserve">na podstawie art. 18 RODO prawo żądania od administratora ograniczenia przetwarzania danych osobowych z zastrzeżeniem przypadków, o których mowa w art. 18 ust. 2 RODO;  </w:t>
      </w:r>
    </w:p>
    <w:p w14:paraId="03C7497A" w14:textId="77777777" w:rsidR="0055361A" w:rsidRPr="00076D31" w:rsidRDefault="0055361A" w:rsidP="0059693E">
      <w:pPr>
        <w:widowControl w:val="0"/>
        <w:numPr>
          <w:ilvl w:val="0"/>
          <w:numId w:val="18"/>
        </w:numPr>
        <w:suppressAutoHyphens/>
        <w:autoSpaceDE w:val="0"/>
        <w:autoSpaceDN w:val="0"/>
        <w:adjustRightInd w:val="0"/>
        <w:spacing w:after="0" w:line="276" w:lineRule="auto"/>
        <w:ind w:left="1134" w:hanging="283"/>
        <w:jc w:val="both"/>
        <w:rPr>
          <w:rFonts w:eastAsia="Times New Roman" w:cstheme="minorHAnsi"/>
        </w:rPr>
      </w:pPr>
      <w:r w:rsidRPr="00076D31">
        <w:rPr>
          <w:rFonts w:eastAsia="Times New Roman" w:cstheme="minorHAnsi"/>
        </w:rPr>
        <w:t>prawo do wniesienia skargi do Prezesa Urzędu Ochrony Danych Osobowych, gdy uzna Pani/Pan, że przetwarzanie danych osobowych Pani/Pana dotyczących narusza przepisy RODO;</w:t>
      </w:r>
    </w:p>
    <w:p w14:paraId="0F5A843F" w14:textId="77777777" w:rsidR="0055361A" w:rsidRPr="00076D31" w:rsidRDefault="0055361A" w:rsidP="0059693E">
      <w:pPr>
        <w:widowControl w:val="0"/>
        <w:numPr>
          <w:ilvl w:val="2"/>
          <w:numId w:val="20"/>
        </w:numPr>
        <w:suppressAutoHyphens/>
        <w:autoSpaceDE w:val="0"/>
        <w:autoSpaceDN w:val="0"/>
        <w:adjustRightInd w:val="0"/>
        <w:spacing w:after="0" w:line="276" w:lineRule="auto"/>
        <w:jc w:val="both"/>
        <w:rPr>
          <w:rFonts w:eastAsia="Times New Roman" w:cstheme="minorHAnsi"/>
        </w:rPr>
      </w:pPr>
      <w:r w:rsidRPr="00076D31">
        <w:rPr>
          <w:rFonts w:eastAsia="Times New Roman" w:cstheme="minorHAnsi"/>
        </w:rPr>
        <w:t>Nie przysługuje Pani/Panu:</w:t>
      </w:r>
    </w:p>
    <w:p w14:paraId="1E901DD6" w14:textId="77777777" w:rsidR="0055361A" w:rsidRPr="00076D31" w:rsidRDefault="0055361A" w:rsidP="0059693E">
      <w:pPr>
        <w:widowControl w:val="0"/>
        <w:numPr>
          <w:ilvl w:val="0"/>
          <w:numId w:val="19"/>
        </w:numPr>
        <w:tabs>
          <w:tab w:val="left" w:pos="1134"/>
        </w:tabs>
        <w:suppressAutoHyphens/>
        <w:autoSpaceDE w:val="0"/>
        <w:autoSpaceDN w:val="0"/>
        <w:adjustRightInd w:val="0"/>
        <w:spacing w:after="0" w:line="276" w:lineRule="auto"/>
        <w:ind w:left="1134" w:hanging="283"/>
        <w:jc w:val="both"/>
        <w:rPr>
          <w:rFonts w:eastAsia="Times New Roman" w:cstheme="minorHAnsi"/>
        </w:rPr>
      </w:pPr>
      <w:r w:rsidRPr="00076D31">
        <w:rPr>
          <w:rFonts w:eastAsia="Times New Roman" w:cstheme="minorHAnsi"/>
        </w:rPr>
        <w:t>w związku z art. 17 ust. 3 lit. b, d lub e RODO prawo do usunięcia danych osobowych;</w:t>
      </w:r>
    </w:p>
    <w:p w14:paraId="19D55005" w14:textId="77777777" w:rsidR="0055361A" w:rsidRPr="00076D31" w:rsidRDefault="0055361A" w:rsidP="0059693E">
      <w:pPr>
        <w:widowControl w:val="0"/>
        <w:numPr>
          <w:ilvl w:val="0"/>
          <w:numId w:val="19"/>
        </w:numPr>
        <w:tabs>
          <w:tab w:val="left" w:pos="1134"/>
        </w:tabs>
        <w:suppressAutoHyphens/>
        <w:autoSpaceDE w:val="0"/>
        <w:autoSpaceDN w:val="0"/>
        <w:adjustRightInd w:val="0"/>
        <w:spacing w:after="0" w:line="276" w:lineRule="auto"/>
        <w:ind w:left="1134" w:hanging="283"/>
        <w:jc w:val="both"/>
        <w:rPr>
          <w:rFonts w:eastAsia="Times New Roman" w:cstheme="minorHAnsi"/>
          <w:b/>
        </w:rPr>
      </w:pPr>
      <w:r w:rsidRPr="00076D31">
        <w:rPr>
          <w:rFonts w:eastAsia="Times New Roman" w:cstheme="minorHAnsi"/>
        </w:rPr>
        <w:t>prawo do przenoszenia danych osobowych, o którym mowa w art. 20 RODO;</w:t>
      </w:r>
    </w:p>
    <w:p w14:paraId="276B88EA" w14:textId="77777777" w:rsidR="0055361A" w:rsidRPr="00076D31" w:rsidRDefault="0055361A" w:rsidP="0059693E">
      <w:pPr>
        <w:widowControl w:val="0"/>
        <w:numPr>
          <w:ilvl w:val="0"/>
          <w:numId w:val="19"/>
        </w:numPr>
        <w:tabs>
          <w:tab w:val="left" w:pos="1134"/>
        </w:tabs>
        <w:suppressAutoHyphens/>
        <w:autoSpaceDE w:val="0"/>
        <w:autoSpaceDN w:val="0"/>
        <w:adjustRightInd w:val="0"/>
        <w:spacing w:after="0" w:line="276" w:lineRule="auto"/>
        <w:ind w:left="1134" w:hanging="283"/>
        <w:jc w:val="both"/>
        <w:rPr>
          <w:rFonts w:eastAsia="Times New Roman" w:cstheme="minorHAnsi"/>
          <w:bCs/>
        </w:rPr>
      </w:pPr>
      <w:r w:rsidRPr="00076D31">
        <w:rPr>
          <w:rFonts w:eastAsia="Times New Roman" w:cstheme="minorHAnsi"/>
          <w:b/>
        </w:rPr>
        <w:t>na podstawie art. 21 RODO prawo sprzeciwu, wobec przetwarzania danych osobowych, gdyż podstawą prawną przetwarzania Pani/Pana danych osobowych jest art. 6 ust. 1 lit. c RODO</w:t>
      </w:r>
      <w:r w:rsidRPr="00076D31">
        <w:rPr>
          <w:rFonts w:eastAsia="Times New Roman" w:cstheme="minorHAnsi"/>
        </w:rPr>
        <w:t>.</w:t>
      </w:r>
      <w:r w:rsidRPr="00076D31">
        <w:rPr>
          <w:rFonts w:eastAsia="Times New Roman" w:cstheme="minorHAnsi"/>
          <w:b/>
        </w:rPr>
        <w:t xml:space="preserve"> </w:t>
      </w:r>
    </w:p>
    <w:p w14:paraId="63703C37" w14:textId="77777777" w:rsidR="0055361A" w:rsidRPr="00076D31" w:rsidRDefault="0055361A" w:rsidP="0059693E">
      <w:pPr>
        <w:widowControl w:val="0"/>
        <w:numPr>
          <w:ilvl w:val="1"/>
          <w:numId w:val="20"/>
        </w:numPr>
        <w:suppressAutoHyphens/>
        <w:autoSpaceDE w:val="0"/>
        <w:autoSpaceDN w:val="0"/>
        <w:adjustRightInd w:val="0"/>
        <w:spacing w:after="0" w:line="276" w:lineRule="auto"/>
        <w:ind w:hanging="578"/>
        <w:jc w:val="both"/>
        <w:rPr>
          <w:rFonts w:eastAsia="Times New Roman" w:cstheme="minorHAnsi"/>
          <w:lang w:eastAsia="pl-PL"/>
        </w:rPr>
      </w:pPr>
      <w:r w:rsidRPr="00076D31">
        <w:rPr>
          <w:rFonts w:eastAsia="Times New Roman" w:cstheme="minorHAnsi"/>
          <w:bCs/>
          <w:lang w:eastAsia="pl-PL"/>
        </w:rPr>
        <w:t>Wykonawca zobowiązany jest wypełnić obowiązek informacyjny przewidziany w art. 13 lub art. 14 RODO wobec osób fizycznych, od których dane osobowe bezpośrednio lub pośrednio pozyskał w celu ubiegania się o udzielenie zamówienia publicznego w niniejszym postępowaniu, a także w trakcie realizacji umowy.</w:t>
      </w:r>
    </w:p>
    <w:p w14:paraId="63C3078F" w14:textId="77777777" w:rsidR="0055361A" w:rsidRPr="00076D31" w:rsidRDefault="0055361A" w:rsidP="00CF6218">
      <w:pPr>
        <w:spacing w:after="0" w:line="276" w:lineRule="auto"/>
        <w:rPr>
          <w:rFonts w:cstheme="minorHAnsi"/>
        </w:rPr>
      </w:pPr>
    </w:p>
    <w:p w14:paraId="4C05E346" w14:textId="77777777" w:rsidR="00CB79E9" w:rsidRPr="00076D31" w:rsidRDefault="00B609D9" w:rsidP="00CF6218">
      <w:pPr>
        <w:spacing w:after="0" w:line="276" w:lineRule="auto"/>
        <w:rPr>
          <w:rFonts w:cstheme="minorHAnsi"/>
        </w:rPr>
      </w:pPr>
      <w:r w:rsidRPr="00076D31">
        <w:rPr>
          <w:rFonts w:cstheme="minorHAnsi"/>
        </w:rPr>
        <w:t>Załączniki:</w:t>
      </w:r>
    </w:p>
    <w:p w14:paraId="18ECC49B" w14:textId="0B81A508" w:rsidR="00B609D9" w:rsidRPr="00076D31" w:rsidRDefault="00B609D9" w:rsidP="00CF6218">
      <w:pPr>
        <w:pStyle w:val="Akapitzlist"/>
        <w:numPr>
          <w:ilvl w:val="3"/>
          <w:numId w:val="1"/>
        </w:numPr>
        <w:spacing w:after="0" w:line="276" w:lineRule="auto"/>
        <w:ind w:left="426"/>
        <w:rPr>
          <w:rFonts w:cstheme="minorHAnsi"/>
        </w:rPr>
      </w:pPr>
      <w:r w:rsidRPr="00076D31">
        <w:rPr>
          <w:rFonts w:cstheme="minorHAnsi"/>
        </w:rPr>
        <w:t xml:space="preserve">Oferta </w:t>
      </w:r>
      <w:r w:rsidR="00076D31">
        <w:rPr>
          <w:rFonts w:cstheme="minorHAnsi"/>
        </w:rPr>
        <w:t xml:space="preserve">– formularz na platformie zakupowej </w:t>
      </w:r>
    </w:p>
    <w:p w14:paraId="4E3F2F6C" w14:textId="77777777" w:rsidR="00B609D9" w:rsidRPr="00076D31" w:rsidRDefault="00B609D9" w:rsidP="00CF6218">
      <w:pPr>
        <w:pStyle w:val="Akapitzlist"/>
        <w:suppressAutoHyphens/>
        <w:spacing w:after="0" w:line="276" w:lineRule="auto"/>
        <w:ind w:left="284"/>
        <w:jc w:val="both"/>
        <w:rPr>
          <w:rFonts w:cstheme="minorHAnsi"/>
          <w:bCs/>
        </w:rPr>
      </w:pPr>
      <w:r w:rsidRPr="00076D31">
        <w:rPr>
          <w:rFonts w:eastAsia="Arial" w:cstheme="minorHAnsi"/>
          <w:bCs/>
        </w:rPr>
        <w:lastRenderedPageBreak/>
        <w:t xml:space="preserve">1a. </w:t>
      </w:r>
      <w:r w:rsidRPr="00076D31">
        <w:rPr>
          <w:rFonts w:eastAsia="Arial" w:cstheme="minorHAnsi"/>
          <w:b/>
        </w:rPr>
        <w:t>Oświadczenie dotyczące przesłanek wykluczenia z postępowania</w:t>
      </w:r>
      <w:r w:rsidRPr="00076D31">
        <w:rPr>
          <w:rFonts w:eastAsia="Arial" w:cstheme="minorHAnsi"/>
          <w:bCs/>
        </w:rPr>
        <w:t xml:space="preserve"> - Oświadczenie </w:t>
      </w:r>
      <w:r w:rsidRPr="00076D31">
        <w:rPr>
          <w:rFonts w:cstheme="minorHAnsi"/>
          <w:bCs/>
        </w:rPr>
        <w:t xml:space="preserve">składane na podstawie art. 125 ust. </w:t>
      </w:r>
      <w:r w:rsidR="00F90ED5" w:rsidRPr="00076D31">
        <w:rPr>
          <w:rFonts w:cstheme="minorHAnsi"/>
          <w:bCs/>
        </w:rPr>
        <w:t>1 ustawy z dnia 11 września 2019</w:t>
      </w:r>
      <w:r w:rsidRPr="00076D31">
        <w:rPr>
          <w:rFonts w:cstheme="minorHAnsi"/>
          <w:bCs/>
        </w:rPr>
        <w:t xml:space="preserve"> r. Prawo zamówień publicznych (dalej jako: ustawa Pzp), - </w:t>
      </w:r>
    </w:p>
    <w:p w14:paraId="690B1627" w14:textId="77777777" w:rsidR="00B609D9" w:rsidRPr="00076D31" w:rsidRDefault="00B609D9" w:rsidP="00CF6218">
      <w:pPr>
        <w:pStyle w:val="Akapitzlist"/>
        <w:suppressAutoHyphens/>
        <w:spacing w:after="0" w:line="276" w:lineRule="auto"/>
        <w:ind w:left="284"/>
        <w:jc w:val="both"/>
        <w:rPr>
          <w:rFonts w:cstheme="minorHAnsi"/>
          <w:bCs/>
        </w:rPr>
      </w:pPr>
      <w:r w:rsidRPr="00076D31">
        <w:rPr>
          <w:rFonts w:cstheme="minorHAnsi"/>
          <w:bCs/>
        </w:rPr>
        <w:t xml:space="preserve">1b. </w:t>
      </w:r>
      <w:r w:rsidRPr="00076D31">
        <w:rPr>
          <w:rFonts w:cstheme="minorHAnsi"/>
          <w:b/>
        </w:rPr>
        <w:t>Oświadczenie dotyczące spełniania warunków udziału w postępowaniu</w:t>
      </w:r>
      <w:r w:rsidRPr="00076D31">
        <w:rPr>
          <w:rFonts w:cstheme="minorHAnsi"/>
          <w:bCs/>
        </w:rPr>
        <w:t xml:space="preserve"> - Oświadczenie wykonawcy składane na podstawie art. 125 ust. 1 ustawy </w:t>
      </w:r>
      <w:r w:rsidR="00F90ED5" w:rsidRPr="00076D31">
        <w:rPr>
          <w:rFonts w:cstheme="minorHAnsi"/>
          <w:bCs/>
        </w:rPr>
        <w:t xml:space="preserve">z dnia 11 września 2019 r. </w:t>
      </w:r>
      <w:r w:rsidRPr="00076D31">
        <w:rPr>
          <w:rFonts w:cstheme="minorHAnsi"/>
          <w:bCs/>
        </w:rPr>
        <w:t xml:space="preserve">Prawo zamówień publicznych (dalej jako: ustawa Pzp),  </w:t>
      </w:r>
    </w:p>
    <w:p w14:paraId="695DC0CA" w14:textId="77777777" w:rsidR="00B609D9" w:rsidRPr="00076D31" w:rsidRDefault="00B609D9" w:rsidP="00CF6218">
      <w:pPr>
        <w:pStyle w:val="Akapitzlist"/>
        <w:suppressAutoHyphens/>
        <w:spacing w:after="0" w:line="276" w:lineRule="auto"/>
        <w:ind w:left="284"/>
        <w:jc w:val="both"/>
        <w:rPr>
          <w:rFonts w:eastAsia="NSimSun" w:cstheme="minorHAnsi"/>
          <w:b/>
        </w:rPr>
      </w:pPr>
      <w:r w:rsidRPr="00076D31">
        <w:rPr>
          <w:rFonts w:eastAsia="Arial" w:cstheme="minorHAnsi"/>
          <w:bCs/>
        </w:rPr>
        <w:t>1c.</w:t>
      </w:r>
      <w:r w:rsidRPr="00076D31">
        <w:rPr>
          <w:rFonts w:eastAsia="Arial" w:cstheme="minorHAnsi"/>
          <w:b/>
        </w:rPr>
        <w:t>Oświadczenie o części zamówienia, której wykonanie</w:t>
      </w:r>
      <w:r w:rsidR="00AA5E35" w:rsidRPr="00076D31">
        <w:rPr>
          <w:rFonts w:eastAsia="Arial" w:cstheme="minorHAnsi"/>
          <w:b/>
        </w:rPr>
        <w:t xml:space="preserve"> </w:t>
      </w:r>
      <w:r w:rsidRPr="00076D31">
        <w:rPr>
          <w:rFonts w:eastAsia="Arial" w:cstheme="minorHAnsi"/>
          <w:b/>
        </w:rPr>
        <w:t>wykonawca zamierza powierzyć podwykonawcom</w:t>
      </w:r>
    </w:p>
    <w:p w14:paraId="4CB9F16E" w14:textId="77777777" w:rsidR="00B609D9" w:rsidRPr="00076D31" w:rsidRDefault="00B609D9" w:rsidP="00CF6218">
      <w:pPr>
        <w:spacing w:after="0" w:line="276" w:lineRule="auto"/>
        <w:rPr>
          <w:rFonts w:cstheme="minorHAnsi"/>
        </w:rPr>
      </w:pPr>
    </w:p>
    <w:p w14:paraId="146FDFF5" w14:textId="77777777" w:rsidR="00956548" w:rsidRPr="00076D31" w:rsidRDefault="00956548" w:rsidP="00CF6218">
      <w:pPr>
        <w:spacing w:after="0" w:line="276" w:lineRule="auto"/>
        <w:rPr>
          <w:rFonts w:cstheme="minorHAnsi"/>
        </w:rPr>
      </w:pPr>
      <w:r w:rsidRPr="00076D31">
        <w:rPr>
          <w:rFonts w:cstheme="minorHAnsi"/>
        </w:rPr>
        <w:br w:type="page"/>
      </w:r>
    </w:p>
    <w:p w14:paraId="12BF485B" w14:textId="77777777" w:rsidR="00612674" w:rsidRPr="00076D31" w:rsidRDefault="00612674" w:rsidP="00612674">
      <w:pPr>
        <w:pageBreakBefore/>
        <w:spacing w:line="276" w:lineRule="auto"/>
        <w:jc w:val="right"/>
        <w:rPr>
          <w:rFonts w:cstheme="minorHAnsi"/>
          <w:b/>
        </w:rPr>
      </w:pPr>
      <w:r w:rsidRPr="00076D31">
        <w:rPr>
          <w:rFonts w:cstheme="minorHAnsi"/>
          <w:b/>
        </w:rPr>
        <w:lastRenderedPageBreak/>
        <w:t>Załącznik nr 1a</w:t>
      </w:r>
    </w:p>
    <w:p w14:paraId="4F4790AB" w14:textId="77777777" w:rsidR="00612674" w:rsidRPr="00076D31" w:rsidRDefault="00612674" w:rsidP="00612674">
      <w:pPr>
        <w:spacing w:after="0" w:line="276" w:lineRule="auto"/>
        <w:ind w:left="5387"/>
        <w:rPr>
          <w:rFonts w:cstheme="minorHAnsi"/>
          <w:b/>
        </w:rPr>
      </w:pPr>
      <w:r w:rsidRPr="00076D31">
        <w:rPr>
          <w:rFonts w:cstheme="minorHAnsi"/>
          <w:b/>
        </w:rPr>
        <w:t>Zamawiający:</w:t>
      </w:r>
    </w:p>
    <w:p w14:paraId="0785C026" w14:textId="77777777" w:rsidR="00612674" w:rsidRPr="00076D31" w:rsidRDefault="00612674" w:rsidP="00612674">
      <w:pPr>
        <w:spacing w:after="0" w:line="276" w:lineRule="auto"/>
        <w:ind w:left="5387"/>
        <w:rPr>
          <w:rFonts w:cstheme="minorHAnsi"/>
        </w:rPr>
      </w:pPr>
      <w:r w:rsidRPr="00076D31">
        <w:rPr>
          <w:rFonts w:cstheme="minorHAnsi"/>
        </w:rPr>
        <w:t xml:space="preserve">Zakład Gospodarki Komunalnej </w:t>
      </w:r>
      <w:r w:rsidRPr="00076D31">
        <w:rPr>
          <w:rFonts w:cstheme="minorHAnsi"/>
        </w:rPr>
        <w:br/>
        <w:t xml:space="preserve">i Mieszkaniowej Sp. z o.o., </w:t>
      </w:r>
    </w:p>
    <w:p w14:paraId="312924FB" w14:textId="77777777" w:rsidR="00612674" w:rsidRPr="00076D31" w:rsidRDefault="00612674" w:rsidP="00612674">
      <w:pPr>
        <w:spacing w:after="0" w:line="276" w:lineRule="auto"/>
        <w:ind w:left="5387"/>
        <w:rPr>
          <w:rFonts w:cstheme="minorHAnsi"/>
        </w:rPr>
      </w:pPr>
      <w:r w:rsidRPr="00076D31">
        <w:rPr>
          <w:rFonts w:cstheme="minorHAnsi"/>
        </w:rPr>
        <w:t xml:space="preserve">ul. Piłsudskiego 111a, </w:t>
      </w:r>
      <w:r w:rsidRPr="00076D31">
        <w:rPr>
          <w:rFonts w:cstheme="minorHAnsi"/>
        </w:rPr>
        <w:br/>
        <w:t>36-100 Kolbuszowa</w:t>
      </w:r>
    </w:p>
    <w:p w14:paraId="127C8D59" w14:textId="77777777" w:rsidR="00612674" w:rsidRPr="00076D31" w:rsidRDefault="00612674" w:rsidP="00612674">
      <w:pPr>
        <w:spacing w:line="276" w:lineRule="auto"/>
        <w:ind w:left="5954"/>
        <w:jc w:val="center"/>
        <w:rPr>
          <w:rFonts w:cstheme="minorHAnsi"/>
          <w:i/>
        </w:rPr>
      </w:pPr>
    </w:p>
    <w:p w14:paraId="4F4752D8" w14:textId="77777777" w:rsidR="00612674" w:rsidRPr="00076D31" w:rsidRDefault="00612674" w:rsidP="00612674">
      <w:pPr>
        <w:spacing w:after="0" w:line="276" w:lineRule="auto"/>
        <w:rPr>
          <w:rFonts w:cstheme="minorHAnsi"/>
          <w:b/>
        </w:rPr>
      </w:pPr>
      <w:r w:rsidRPr="00076D31">
        <w:rPr>
          <w:rFonts w:cstheme="minorHAnsi"/>
          <w:b/>
        </w:rPr>
        <w:t>Wykonawca:</w:t>
      </w:r>
    </w:p>
    <w:p w14:paraId="7E41F531" w14:textId="77777777" w:rsidR="00612674" w:rsidRPr="00076D31" w:rsidRDefault="00612674" w:rsidP="00612674">
      <w:pPr>
        <w:spacing w:after="0" w:line="276" w:lineRule="auto"/>
        <w:ind w:right="5954"/>
        <w:rPr>
          <w:rFonts w:cstheme="minorHAnsi"/>
        </w:rPr>
      </w:pPr>
      <w:r w:rsidRPr="00076D31">
        <w:rPr>
          <w:rFonts w:cstheme="minorHAnsi"/>
        </w:rPr>
        <w:t>……………………………………</w:t>
      </w:r>
    </w:p>
    <w:p w14:paraId="43685901" w14:textId="77777777" w:rsidR="00612674" w:rsidRPr="00076D31" w:rsidRDefault="00612674" w:rsidP="00612674">
      <w:pPr>
        <w:spacing w:line="276" w:lineRule="auto"/>
        <w:ind w:right="5953"/>
        <w:rPr>
          <w:rFonts w:cstheme="minorHAnsi"/>
          <w:i/>
        </w:rPr>
      </w:pPr>
      <w:r w:rsidRPr="00076D31">
        <w:rPr>
          <w:rFonts w:cstheme="minorHAnsi"/>
          <w:i/>
        </w:rPr>
        <w:t xml:space="preserve">(pełna nazwa/firma, adres, </w:t>
      </w:r>
      <w:r w:rsidR="008A68D9" w:rsidRPr="00076D31">
        <w:rPr>
          <w:rFonts w:cstheme="minorHAnsi"/>
          <w:i/>
        </w:rPr>
        <w:br/>
      </w:r>
      <w:r w:rsidRPr="00076D31">
        <w:rPr>
          <w:rFonts w:cstheme="minorHAnsi"/>
          <w:i/>
        </w:rPr>
        <w:t>w zależności od podmiotu: NIP/PESEL, KRS/CEiDG)</w:t>
      </w:r>
    </w:p>
    <w:p w14:paraId="152B4D1D" w14:textId="77777777" w:rsidR="00612674" w:rsidRPr="00076D31" w:rsidRDefault="00612674" w:rsidP="00612674">
      <w:pPr>
        <w:spacing w:after="0" w:line="276" w:lineRule="auto"/>
        <w:rPr>
          <w:rFonts w:cstheme="minorHAnsi"/>
          <w:u w:val="single"/>
        </w:rPr>
      </w:pPr>
      <w:r w:rsidRPr="00076D31">
        <w:rPr>
          <w:rFonts w:cstheme="minorHAnsi"/>
          <w:u w:val="single"/>
        </w:rPr>
        <w:t>reprezentowany przez:</w:t>
      </w:r>
    </w:p>
    <w:p w14:paraId="393A0B88" w14:textId="77777777" w:rsidR="00612674" w:rsidRPr="00076D31" w:rsidRDefault="00612674" w:rsidP="00612674">
      <w:pPr>
        <w:spacing w:after="0" w:line="276" w:lineRule="auto"/>
        <w:ind w:right="5954"/>
        <w:rPr>
          <w:rFonts w:cstheme="minorHAnsi"/>
        </w:rPr>
      </w:pPr>
      <w:r w:rsidRPr="00076D31">
        <w:rPr>
          <w:rFonts w:cstheme="minorHAnsi"/>
        </w:rPr>
        <w:t>……………………………………</w:t>
      </w:r>
    </w:p>
    <w:p w14:paraId="02D92A84" w14:textId="77777777" w:rsidR="00612674" w:rsidRPr="00076D31" w:rsidRDefault="00612674" w:rsidP="00612674">
      <w:pPr>
        <w:spacing w:after="0" w:line="276" w:lineRule="auto"/>
        <w:ind w:right="5953"/>
        <w:rPr>
          <w:rFonts w:cstheme="minorHAnsi"/>
          <w:i/>
        </w:rPr>
      </w:pPr>
      <w:r w:rsidRPr="00076D31">
        <w:rPr>
          <w:rFonts w:cstheme="minorHAnsi"/>
          <w:i/>
        </w:rPr>
        <w:t>(imię, nazwisko, stanowisko/podstawa do  reprezentacji)</w:t>
      </w:r>
    </w:p>
    <w:p w14:paraId="6040AFB7" w14:textId="77777777" w:rsidR="00612674" w:rsidRPr="00076D31" w:rsidRDefault="00612674" w:rsidP="00612674">
      <w:pPr>
        <w:spacing w:line="276" w:lineRule="auto"/>
        <w:rPr>
          <w:rFonts w:cstheme="minorHAnsi"/>
        </w:rPr>
      </w:pPr>
    </w:p>
    <w:p w14:paraId="2CA1EE4E" w14:textId="77777777" w:rsidR="00612674" w:rsidRPr="00076D31" w:rsidRDefault="00612674" w:rsidP="00612674">
      <w:pPr>
        <w:spacing w:after="120" w:line="276" w:lineRule="auto"/>
        <w:rPr>
          <w:rFonts w:cstheme="minorHAnsi"/>
          <w:b/>
          <w:u w:val="single"/>
        </w:rPr>
      </w:pPr>
    </w:p>
    <w:p w14:paraId="5B3FE340" w14:textId="77777777" w:rsidR="00612674" w:rsidRPr="00076D31" w:rsidRDefault="00612674" w:rsidP="00612674">
      <w:pPr>
        <w:spacing w:after="120" w:line="276" w:lineRule="auto"/>
        <w:jc w:val="center"/>
        <w:rPr>
          <w:rFonts w:cstheme="minorHAnsi"/>
          <w:b/>
          <w:u w:val="single"/>
        </w:rPr>
      </w:pPr>
      <w:r w:rsidRPr="00076D31">
        <w:rPr>
          <w:rFonts w:cstheme="minorHAnsi"/>
          <w:b/>
          <w:u w:val="single"/>
        </w:rPr>
        <w:t>Oświadczenia wykonawcy/wykonawcy wspólnie ubiegającego się o udzielenie zamówienia</w:t>
      </w:r>
    </w:p>
    <w:p w14:paraId="3CFE01F1" w14:textId="77777777" w:rsidR="00612674" w:rsidRPr="00076D31" w:rsidRDefault="00612674" w:rsidP="00612674">
      <w:pPr>
        <w:spacing w:after="120" w:line="276" w:lineRule="auto"/>
        <w:jc w:val="center"/>
        <w:rPr>
          <w:rFonts w:cstheme="minorHAnsi"/>
          <w:b/>
          <w:caps/>
          <w:u w:val="single"/>
        </w:rPr>
      </w:pPr>
      <w:r w:rsidRPr="00076D31">
        <w:rPr>
          <w:rFonts w:cstheme="minorHAnsi"/>
          <w:b/>
          <w:u w:val="single"/>
        </w:rPr>
        <w:t xml:space="preserve">UWZGLĘDNIAJĄCE PRZESŁANKI WYKLUCZENIA Z ART. 7 UST. 1 USTAWY </w:t>
      </w:r>
      <w:r w:rsidRPr="00076D31">
        <w:rPr>
          <w:rFonts w:cstheme="minorHAnsi"/>
          <w:b/>
          <w:caps/>
          <w:u w:val="single"/>
        </w:rPr>
        <w:t>o szczególnych rozwiązaniach w zakresie przeciwdziałania wspieraniu agresji na Ukrainę oraz służących ochronie bezpieczeństwa narodowego</w:t>
      </w:r>
    </w:p>
    <w:p w14:paraId="779D3F68" w14:textId="77777777" w:rsidR="00612674" w:rsidRPr="00076D31" w:rsidRDefault="00612674" w:rsidP="00612674">
      <w:pPr>
        <w:spacing w:after="0" w:line="276" w:lineRule="auto"/>
        <w:jc w:val="center"/>
        <w:rPr>
          <w:rFonts w:cstheme="minorHAnsi"/>
          <w:b/>
        </w:rPr>
      </w:pPr>
      <w:r w:rsidRPr="00076D31">
        <w:rPr>
          <w:rFonts w:cstheme="minorHAnsi"/>
          <w:b/>
        </w:rPr>
        <w:t xml:space="preserve">składane na podstawie art. 125 ust. 1 ustawy Pzp </w:t>
      </w:r>
    </w:p>
    <w:p w14:paraId="66967636" w14:textId="77777777" w:rsidR="00612674" w:rsidRPr="00076D31" w:rsidRDefault="00612674" w:rsidP="00612674">
      <w:pPr>
        <w:spacing w:after="0" w:line="276" w:lineRule="auto"/>
        <w:jc w:val="both"/>
        <w:rPr>
          <w:rFonts w:cstheme="minorHAnsi"/>
        </w:rPr>
      </w:pPr>
    </w:p>
    <w:p w14:paraId="3541D228" w14:textId="40F87283" w:rsidR="00612674" w:rsidRPr="00076D31" w:rsidRDefault="00612674" w:rsidP="00612674">
      <w:pPr>
        <w:spacing w:after="0" w:line="276" w:lineRule="auto"/>
        <w:jc w:val="both"/>
        <w:rPr>
          <w:rFonts w:cstheme="minorHAnsi"/>
        </w:rPr>
      </w:pPr>
      <w:r w:rsidRPr="00076D31">
        <w:rPr>
          <w:rFonts w:cstheme="minorHAnsi"/>
        </w:rPr>
        <w:t xml:space="preserve">Na potrzeby postępowania o udzielenie zamówienia publicznego pn.: </w:t>
      </w:r>
      <w:r w:rsidR="00546704" w:rsidRPr="00076D31">
        <w:rPr>
          <w:rFonts w:cstheme="minorHAnsi"/>
          <w:b/>
          <w:bCs/>
        </w:rPr>
        <w:t xml:space="preserve">„Dostawa samochodu ciężarowego typu „Śmieciarka” </w:t>
      </w:r>
      <w:r w:rsidRPr="00076D31">
        <w:rPr>
          <w:rFonts w:cstheme="minorHAnsi"/>
        </w:rPr>
        <w:t>prowadzonego przez Zakład Gospodarki Komunalnej i Mieszkaniowej Sp zo.o., ul. Piłsudskiego 111a, 36-100 Kolbuszowa oświadczam, co następuje:</w:t>
      </w:r>
    </w:p>
    <w:p w14:paraId="39280885" w14:textId="77777777" w:rsidR="00612674" w:rsidRPr="00076D31" w:rsidRDefault="00612674" w:rsidP="00612674">
      <w:pPr>
        <w:spacing w:after="0" w:line="276" w:lineRule="auto"/>
        <w:ind w:firstLine="709"/>
        <w:jc w:val="both"/>
        <w:rPr>
          <w:rFonts w:cstheme="minorHAnsi"/>
        </w:rPr>
      </w:pPr>
    </w:p>
    <w:p w14:paraId="4FDBB4CD" w14:textId="77777777" w:rsidR="00612674" w:rsidRPr="00076D31" w:rsidRDefault="00612674" w:rsidP="00612674">
      <w:pPr>
        <w:shd w:val="clear" w:color="auto" w:fill="BFBFBF" w:themeFill="background1" w:themeFillShade="BF"/>
        <w:spacing w:after="0" w:line="276" w:lineRule="auto"/>
        <w:rPr>
          <w:rFonts w:cstheme="minorHAnsi"/>
          <w:b/>
        </w:rPr>
      </w:pPr>
      <w:r w:rsidRPr="00076D31">
        <w:rPr>
          <w:rFonts w:cstheme="minorHAnsi"/>
          <w:b/>
        </w:rPr>
        <w:t>OŚWIADCZENIA DOTYCZĄCE PODSTAW WYKLUCZENIA:</w:t>
      </w:r>
    </w:p>
    <w:p w14:paraId="3AB3F82F" w14:textId="77777777" w:rsidR="00612674" w:rsidRPr="00076D31" w:rsidRDefault="00612674" w:rsidP="00612674">
      <w:pPr>
        <w:spacing w:after="0" w:line="276" w:lineRule="auto"/>
        <w:ind w:left="720"/>
        <w:contextualSpacing/>
        <w:jc w:val="both"/>
        <w:rPr>
          <w:rFonts w:cstheme="minorHAnsi"/>
        </w:rPr>
      </w:pPr>
    </w:p>
    <w:p w14:paraId="25450981" w14:textId="77777777" w:rsidR="00612674" w:rsidRPr="00076D31" w:rsidRDefault="00612674" w:rsidP="0059693E">
      <w:pPr>
        <w:numPr>
          <w:ilvl w:val="0"/>
          <w:numId w:val="34"/>
        </w:numPr>
        <w:spacing w:after="0" w:line="276" w:lineRule="auto"/>
        <w:contextualSpacing/>
        <w:jc w:val="both"/>
        <w:rPr>
          <w:rFonts w:cstheme="minorHAnsi"/>
        </w:rPr>
      </w:pPr>
      <w:r w:rsidRPr="00076D31">
        <w:rPr>
          <w:rFonts w:cstheme="minorHAnsi"/>
        </w:rPr>
        <w:t xml:space="preserve">Oświadczam, że nie podlegam wykluczeniu z postępowania na podstawie </w:t>
      </w:r>
      <w:r w:rsidRPr="00076D31">
        <w:rPr>
          <w:rFonts w:cstheme="minorHAnsi"/>
        </w:rPr>
        <w:br/>
        <w:t>art. 108 ust. 1 ustawy Pzp.</w:t>
      </w:r>
    </w:p>
    <w:p w14:paraId="648A58F3" w14:textId="77777777" w:rsidR="00612674" w:rsidRPr="00076D31" w:rsidRDefault="00612674" w:rsidP="0059693E">
      <w:pPr>
        <w:numPr>
          <w:ilvl w:val="0"/>
          <w:numId w:val="34"/>
        </w:numPr>
        <w:spacing w:after="0" w:line="276" w:lineRule="auto"/>
        <w:contextualSpacing/>
        <w:jc w:val="both"/>
        <w:rPr>
          <w:rFonts w:cstheme="minorHAnsi"/>
        </w:rPr>
      </w:pPr>
      <w:r w:rsidRPr="00076D31">
        <w:rPr>
          <w:rFonts w:cstheme="minorHAnsi"/>
        </w:rPr>
        <w:t xml:space="preserve">[UWAGA: zastosować, gdy zachodzą przesłanki wykluczenia z art. 108 ust. 1 pkt 1, 2 i 5 lub art.109 ust.1 pkt 2-5 i 7-10 ustawy Pzp, a wykonawca korzysta z procedury samooczyszczenia, o której mowa w art. 110 ust. 2 ustawy Pzp] Oświadczam, że zachodzą w stosunku do mnie podstawy wykluczenia z postępowania na podstawie art. …………. ustawy Pzp </w:t>
      </w:r>
      <w:r w:rsidRPr="00076D31">
        <w:rPr>
          <w:rFonts w:cstheme="minorHAnsi"/>
          <w:i/>
        </w:rPr>
        <w:t>(podać mającą zastosowanie podstawę wykluczenia spośród wymienionych w art. 108 ust. 1 pkt 1, 2 i 5 lub art. 109 ust. 1 pkt 2-5 i 7-10 ustawy Pzp).</w:t>
      </w:r>
      <w:r w:rsidRPr="00076D31">
        <w:rPr>
          <w:rFonts w:cstheme="minorHAnsi"/>
        </w:rPr>
        <w:t xml:space="preserve"> Jednocześnie oświadczam, że w związku z ww. okolicznością, na podstawie art. 110 ust. 2 ustawy Pzp podjąłem następujące środki naprawcze i zapobiegawcze: </w:t>
      </w:r>
      <w:r w:rsidRPr="00076D31">
        <w:rPr>
          <w:rFonts w:cstheme="minorHAnsi"/>
        </w:rPr>
        <w:lastRenderedPageBreak/>
        <w:t>………………………………………………………………………………………………………………………………………………………………………………………………………………</w:t>
      </w:r>
    </w:p>
    <w:p w14:paraId="2A83603C" w14:textId="77777777" w:rsidR="00612674" w:rsidRPr="00076D31" w:rsidRDefault="00612674" w:rsidP="0059693E">
      <w:pPr>
        <w:numPr>
          <w:ilvl w:val="0"/>
          <w:numId w:val="34"/>
        </w:numPr>
        <w:spacing w:after="0" w:line="276" w:lineRule="auto"/>
        <w:ind w:left="714" w:hanging="357"/>
        <w:jc w:val="both"/>
        <w:rPr>
          <w:rFonts w:cstheme="minorHAnsi"/>
        </w:rPr>
      </w:pPr>
      <w:r w:rsidRPr="00076D31">
        <w:rPr>
          <w:rFonts w:cstheme="minorHAnsi"/>
        </w:rPr>
        <w:t xml:space="preserve">Oświadczam, że nie zachodzą w stosunku do mnie przesłanki wykluczenia z postępowania na podstawie art.  </w:t>
      </w:r>
      <w:r w:rsidRPr="00076D31">
        <w:rPr>
          <w:rFonts w:eastAsia="Times New Roman" w:cstheme="minorHAnsi"/>
          <w:lang w:eastAsia="pl-PL"/>
        </w:rPr>
        <w:t xml:space="preserve">7 ust. 1 ustawy </w:t>
      </w:r>
      <w:r w:rsidRPr="00076D31">
        <w:rPr>
          <w:rFonts w:cstheme="minorHAnsi"/>
        </w:rPr>
        <w:t>z dnia 13 kwietnia 2022 r.</w:t>
      </w:r>
      <w:r w:rsidRPr="00076D31">
        <w:rPr>
          <w:rFonts w:cstheme="minorHAnsi"/>
          <w:i/>
          <w:iCs/>
        </w:rPr>
        <w:t xml:space="preserve"> o szczególnych rozwiązaniach w zakresie przeciwdziałania wspieraniu agresji na Ukrainę oraz służących ochronie bezpieczeństwa narodowego </w:t>
      </w:r>
      <w:r w:rsidRPr="00076D31">
        <w:rPr>
          <w:rFonts w:cstheme="minorHAnsi"/>
          <w:iCs/>
        </w:rPr>
        <w:t>(Dz. U. poz. 835)</w:t>
      </w:r>
      <w:r w:rsidRPr="00076D31">
        <w:rPr>
          <w:rFonts w:cstheme="minorHAnsi"/>
          <w:vertAlign w:val="superscript"/>
        </w:rPr>
        <w:footnoteReference w:id="1"/>
      </w:r>
      <w:r w:rsidRPr="00076D31">
        <w:rPr>
          <w:rFonts w:cstheme="minorHAnsi"/>
          <w:i/>
          <w:iCs/>
        </w:rPr>
        <w:t>.</w:t>
      </w:r>
      <w:r w:rsidRPr="00076D31">
        <w:rPr>
          <w:rFonts w:cstheme="minorHAnsi"/>
        </w:rPr>
        <w:t xml:space="preserve"> </w:t>
      </w:r>
    </w:p>
    <w:p w14:paraId="0D0F9E3D" w14:textId="77777777" w:rsidR="00612674" w:rsidRPr="00076D31" w:rsidRDefault="00612674" w:rsidP="00612674">
      <w:pPr>
        <w:shd w:val="clear" w:color="auto" w:fill="BFBFBF" w:themeFill="background1" w:themeFillShade="BF"/>
        <w:spacing w:after="0" w:line="276" w:lineRule="auto"/>
        <w:jc w:val="both"/>
        <w:rPr>
          <w:rFonts w:cstheme="minorHAnsi"/>
          <w:b/>
        </w:rPr>
      </w:pPr>
      <w:r w:rsidRPr="00076D31">
        <w:rPr>
          <w:rFonts w:cstheme="minorHAnsi"/>
          <w:b/>
        </w:rPr>
        <w:t>OŚWIADCZENIE DOTYCZĄCE WARUNKÓW UDZIAŁU W POSTĘPOWANIU:</w:t>
      </w:r>
    </w:p>
    <w:p w14:paraId="2B3645BB" w14:textId="77777777" w:rsidR="00612674" w:rsidRPr="00076D31" w:rsidRDefault="00612674" w:rsidP="00612674">
      <w:pPr>
        <w:spacing w:after="0" w:line="276" w:lineRule="auto"/>
        <w:jc w:val="both"/>
        <w:rPr>
          <w:rFonts w:cstheme="minorHAnsi"/>
        </w:rPr>
      </w:pPr>
    </w:p>
    <w:p w14:paraId="5C1DD9EB" w14:textId="77777777" w:rsidR="00612674" w:rsidRPr="00076D31" w:rsidRDefault="00612674" w:rsidP="00612674">
      <w:pPr>
        <w:spacing w:after="0" w:line="276" w:lineRule="auto"/>
        <w:jc w:val="both"/>
        <w:rPr>
          <w:rFonts w:cstheme="minorHAnsi"/>
        </w:rPr>
      </w:pPr>
      <w:bookmarkStart w:id="47" w:name="_Hlk99016333"/>
      <w:r w:rsidRPr="00076D31">
        <w:rPr>
          <w:rFonts w:cstheme="minorHAnsi"/>
        </w:rPr>
        <w:t xml:space="preserve">[UWAGA: </w:t>
      </w:r>
      <w:r w:rsidRPr="00076D31">
        <w:rPr>
          <w:rFonts w:cstheme="minorHAnsi"/>
          <w:i/>
        </w:rPr>
        <w:t>stosuje tylko wykonawca/ wykonawca wspólnie ubiegający się o zamówienie</w:t>
      </w:r>
      <w:r w:rsidRPr="00076D31">
        <w:rPr>
          <w:rFonts w:cstheme="minorHAnsi"/>
        </w:rPr>
        <w:t>]</w:t>
      </w:r>
    </w:p>
    <w:p w14:paraId="003DF50D" w14:textId="77777777" w:rsidR="00612674" w:rsidRPr="00076D31" w:rsidRDefault="00612674" w:rsidP="00612674">
      <w:pPr>
        <w:spacing w:after="0" w:line="276" w:lineRule="auto"/>
        <w:jc w:val="both"/>
        <w:rPr>
          <w:rFonts w:cstheme="minorHAnsi"/>
        </w:rPr>
      </w:pPr>
      <w:r w:rsidRPr="00076D31">
        <w:rPr>
          <w:rFonts w:cstheme="minorHAnsi"/>
        </w:rPr>
        <w:t xml:space="preserve">Oświadczam, że spełniam warunki udziału w postępowaniu określone przez zamawiającego w      …………..…………………………………………………..………………………………………….. </w:t>
      </w:r>
      <w:r w:rsidRPr="00076D31">
        <w:rPr>
          <w:rFonts w:cstheme="minorHAnsi"/>
          <w:i/>
        </w:rPr>
        <w:t>(wskazać dokument i właściwą jednostkę redakcyjną dokumentu, w której określono warunki udziału w postępowaniu)</w:t>
      </w:r>
      <w:r w:rsidRPr="00076D31">
        <w:rPr>
          <w:rFonts w:cstheme="minorHAnsi"/>
        </w:rPr>
        <w:t>.</w:t>
      </w:r>
      <w:bookmarkEnd w:id="47"/>
    </w:p>
    <w:p w14:paraId="63EE9DAE" w14:textId="77777777" w:rsidR="00612674" w:rsidRPr="00076D31" w:rsidRDefault="00612674" w:rsidP="00612674">
      <w:pPr>
        <w:spacing w:after="0" w:line="276" w:lineRule="auto"/>
        <w:jc w:val="both"/>
        <w:rPr>
          <w:rFonts w:cstheme="minorHAnsi"/>
        </w:rPr>
      </w:pPr>
    </w:p>
    <w:p w14:paraId="542411A0" w14:textId="77777777" w:rsidR="00612674" w:rsidRPr="00076D31" w:rsidRDefault="00612674" w:rsidP="00612674">
      <w:pPr>
        <w:spacing w:after="0" w:line="276" w:lineRule="auto"/>
        <w:jc w:val="both"/>
        <w:rPr>
          <w:rFonts w:cstheme="minorHAnsi"/>
        </w:rPr>
      </w:pPr>
      <w:r w:rsidRPr="00076D31">
        <w:rPr>
          <w:rFonts w:cstheme="minorHAnsi"/>
        </w:rPr>
        <w:t xml:space="preserve">[UWAGA: </w:t>
      </w:r>
      <w:r w:rsidRPr="00076D31">
        <w:rPr>
          <w:rFonts w:cstheme="minorHAnsi"/>
          <w:i/>
        </w:rPr>
        <w:t>stosuje tylko wykonawca/ wykonawca wspólnie ubiegający się o zamówienie, który polega na zdolnościach lub sytuacji  podmiotów udostepniających zasoby, a jednocześnie samodzielnie w pewnym zakresie wykazuje spełnianie warunków</w:t>
      </w:r>
      <w:r w:rsidRPr="00076D31">
        <w:rPr>
          <w:rFonts w:cstheme="minorHAnsi"/>
        </w:rPr>
        <w:t>]</w:t>
      </w:r>
    </w:p>
    <w:p w14:paraId="06C50131" w14:textId="77777777" w:rsidR="00612674" w:rsidRPr="00076D31" w:rsidRDefault="00612674" w:rsidP="00612674">
      <w:pPr>
        <w:spacing w:after="0" w:line="276" w:lineRule="auto"/>
        <w:jc w:val="both"/>
        <w:rPr>
          <w:rFonts w:cstheme="minorHAnsi"/>
        </w:rPr>
      </w:pPr>
      <w:r w:rsidRPr="00076D31">
        <w:rPr>
          <w:rFonts w:cstheme="minorHAnsi"/>
        </w:rPr>
        <w:t>Oświadczam, że spełniam warunki udziału w postępowaniu określone przez zamawiającego w    </w:t>
      </w:r>
      <w:bookmarkStart w:id="48" w:name="_Hlk99016450"/>
      <w:r w:rsidRPr="00076D31">
        <w:rPr>
          <w:rFonts w:cstheme="minorHAnsi"/>
        </w:rPr>
        <w:t>…………..…………………………………………………..…………………………………………..</w:t>
      </w:r>
      <w:bookmarkEnd w:id="48"/>
      <w:r w:rsidRPr="00076D31">
        <w:rPr>
          <w:rFonts w:cstheme="minorHAnsi"/>
        </w:rPr>
        <w:t xml:space="preserve"> </w:t>
      </w:r>
      <w:r w:rsidRPr="00076D31">
        <w:rPr>
          <w:rFonts w:cstheme="minorHAnsi"/>
          <w:i/>
        </w:rPr>
        <w:t>(wskazać dokument i właściwą jednostkę redakcyjną dokumentu, w której określono warunki udziału w postępowaniu)</w:t>
      </w:r>
      <w:r w:rsidRPr="00076D31">
        <w:rPr>
          <w:rFonts w:cstheme="minorHAnsi"/>
        </w:rPr>
        <w:t xml:space="preserve"> w  następującym zakresie: </w:t>
      </w:r>
    </w:p>
    <w:p w14:paraId="4ECB7504" w14:textId="77777777" w:rsidR="00612674" w:rsidRPr="00076D31" w:rsidRDefault="00612674" w:rsidP="00612674">
      <w:pPr>
        <w:spacing w:after="0" w:line="276" w:lineRule="auto"/>
        <w:jc w:val="both"/>
        <w:rPr>
          <w:rFonts w:cstheme="minorHAnsi"/>
        </w:rPr>
      </w:pPr>
      <w:r w:rsidRPr="00076D31">
        <w:rPr>
          <w:rFonts w:cstheme="minorHAnsi"/>
        </w:rPr>
        <w:t xml:space="preserve"> …………..…………………………………………………..…………………………………………...</w:t>
      </w:r>
    </w:p>
    <w:p w14:paraId="6E54E77A" w14:textId="77777777" w:rsidR="00612674" w:rsidRPr="00076D31" w:rsidRDefault="00612674" w:rsidP="00612674">
      <w:pPr>
        <w:spacing w:after="0" w:line="276" w:lineRule="auto"/>
        <w:ind w:left="5664" w:firstLine="708"/>
        <w:jc w:val="both"/>
        <w:rPr>
          <w:rFonts w:cstheme="minorHAnsi"/>
          <w:i/>
        </w:rPr>
      </w:pPr>
    </w:p>
    <w:p w14:paraId="4A412908" w14:textId="77777777" w:rsidR="00612674" w:rsidRPr="00076D31" w:rsidRDefault="00612674" w:rsidP="00612674">
      <w:pPr>
        <w:shd w:val="clear" w:color="auto" w:fill="BFBFBF" w:themeFill="background1" w:themeFillShade="BF"/>
        <w:spacing w:after="120" w:line="276" w:lineRule="auto"/>
        <w:jc w:val="both"/>
        <w:rPr>
          <w:rFonts w:cstheme="minorHAnsi"/>
        </w:rPr>
      </w:pPr>
      <w:r w:rsidRPr="00076D31">
        <w:rPr>
          <w:rFonts w:cstheme="minorHAnsi"/>
          <w:b/>
        </w:rPr>
        <w:t>INFORMACJA W ZWIĄZKU Z POLEGANIEM NA ZDOLNOŚCIACH LUB SYTUACJI PODMIOTÓW UDOSTEPNIAJĄCYCH ZASOBY</w:t>
      </w:r>
      <w:r w:rsidRPr="00076D31">
        <w:rPr>
          <w:rFonts w:cstheme="minorHAnsi"/>
        </w:rPr>
        <w:t xml:space="preserve">: </w:t>
      </w:r>
    </w:p>
    <w:p w14:paraId="40CFFF88" w14:textId="77777777" w:rsidR="00612674" w:rsidRPr="00076D31" w:rsidRDefault="00612674" w:rsidP="00612674">
      <w:pPr>
        <w:spacing w:after="120" w:line="276" w:lineRule="auto"/>
        <w:jc w:val="both"/>
        <w:rPr>
          <w:rFonts w:cstheme="minorHAnsi"/>
        </w:rPr>
      </w:pPr>
      <w:r w:rsidRPr="00076D31">
        <w:rPr>
          <w:rFonts w:cstheme="minorHAnsi"/>
        </w:rPr>
        <w:t xml:space="preserve">Oświadczam, że w celu wykazania spełniania warunków udziału w postępowaniu, określonych przez zamawiającego w………………………………………………………...……….. </w:t>
      </w:r>
      <w:bookmarkStart w:id="49" w:name="_Hlk99005462"/>
      <w:r w:rsidRPr="00076D31">
        <w:rPr>
          <w:rFonts w:cstheme="minorHAnsi"/>
          <w:i/>
        </w:rPr>
        <w:t xml:space="preserve">(wskazać </w:t>
      </w:r>
      <w:bookmarkEnd w:id="49"/>
      <w:r w:rsidRPr="00076D31">
        <w:rPr>
          <w:rFonts w:cstheme="minorHAnsi"/>
          <w:i/>
        </w:rPr>
        <w:t>dokument i właściwą jednostkę redakcyjną dokumentu, w której określono warunki udziału w postępowaniu),</w:t>
      </w:r>
      <w:r w:rsidRPr="00076D31">
        <w:rPr>
          <w:rFonts w:cstheme="minorHAnsi"/>
        </w:rPr>
        <w:t xml:space="preserve"> polegam na zdolnościach lub sytuacji następującego/ych podmiotu/ów udostępniających zasoby: </w:t>
      </w:r>
      <w:bookmarkStart w:id="50" w:name="_Hlk99014455"/>
      <w:r w:rsidRPr="00076D31">
        <w:rPr>
          <w:rFonts w:cstheme="minorHAnsi"/>
          <w:i/>
        </w:rPr>
        <w:t>(wskazać nazwę/y podmiotu/ów)</w:t>
      </w:r>
      <w:bookmarkEnd w:id="50"/>
      <w:r w:rsidRPr="00076D31">
        <w:rPr>
          <w:rFonts w:cstheme="minorHAnsi"/>
        </w:rPr>
        <w:t>………………… ………………………..……………………………………………… w następującym zakresie: …………………………………………………………………….</w:t>
      </w:r>
    </w:p>
    <w:p w14:paraId="068AE644" w14:textId="77777777" w:rsidR="00612674" w:rsidRPr="00076D31" w:rsidRDefault="00612674" w:rsidP="00612674">
      <w:pPr>
        <w:spacing w:after="0" w:line="276" w:lineRule="auto"/>
        <w:jc w:val="both"/>
        <w:rPr>
          <w:rFonts w:cstheme="minorHAnsi"/>
        </w:rPr>
      </w:pPr>
      <w:r w:rsidRPr="00076D31">
        <w:rPr>
          <w:rFonts w:cstheme="minorHAnsi"/>
          <w:i/>
        </w:rPr>
        <w:t xml:space="preserve">(określić odpowiedni zakres udostępnianych zasobów dla wskazanego podmiotu). </w:t>
      </w:r>
    </w:p>
    <w:p w14:paraId="19B07AB9" w14:textId="77777777" w:rsidR="00612674" w:rsidRPr="00076D31" w:rsidRDefault="00612674" w:rsidP="00612674">
      <w:pPr>
        <w:spacing w:after="0" w:line="276" w:lineRule="auto"/>
        <w:jc w:val="both"/>
        <w:rPr>
          <w:rFonts w:cstheme="minorHAnsi"/>
          <w:i/>
        </w:rPr>
      </w:pPr>
      <w:r w:rsidRPr="00076D31">
        <w:rPr>
          <w:rFonts w:cstheme="minorHAnsi"/>
          <w:i/>
        </w:rPr>
        <w:br/>
      </w:r>
    </w:p>
    <w:p w14:paraId="2260D1A4" w14:textId="77777777" w:rsidR="00612674" w:rsidRPr="00076D31" w:rsidRDefault="00612674" w:rsidP="00612674">
      <w:pPr>
        <w:shd w:val="clear" w:color="auto" w:fill="BFBFBF" w:themeFill="background1" w:themeFillShade="BF"/>
        <w:spacing w:after="120" w:line="276" w:lineRule="auto"/>
        <w:jc w:val="both"/>
        <w:rPr>
          <w:rFonts w:cstheme="minorHAnsi"/>
          <w:b/>
        </w:rPr>
      </w:pPr>
      <w:bookmarkStart w:id="51" w:name="_Hlk99009560"/>
      <w:r w:rsidRPr="00076D31">
        <w:rPr>
          <w:rFonts w:cstheme="minorHAnsi"/>
          <w:b/>
        </w:rPr>
        <w:lastRenderedPageBreak/>
        <w:t>OŚWIADCZENIE DOTYCZĄCE PODANYCH INFORMACJI:</w:t>
      </w:r>
    </w:p>
    <w:bookmarkEnd w:id="51"/>
    <w:p w14:paraId="77575086" w14:textId="77777777" w:rsidR="00612674" w:rsidRPr="00076D31" w:rsidRDefault="00612674" w:rsidP="00612674">
      <w:pPr>
        <w:spacing w:after="120" w:line="276" w:lineRule="auto"/>
        <w:jc w:val="both"/>
        <w:rPr>
          <w:rFonts w:cstheme="minorHAnsi"/>
        </w:rPr>
      </w:pPr>
      <w:r w:rsidRPr="00076D31">
        <w:rPr>
          <w:rFonts w:cstheme="minorHAnsi"/>
        </w:rPr>
        <w:t xml:space="preserve">Oświadczam, że wszystkie informacje podane w powyższych oświadczeniach są aktualne </w:t>
      </w:r>
      <w:r w:rsidRPr="00076D31">
        <w:rPr>
          <w:rFonts w:cstheme="minorHAnsi"/>
        </w:rPr>
        <w:br/>
        <w:t xml:space="preserve">i zgodne z prawdą oraz zostały przedstawione z pełną świadomością konsekwencji wprowadzenia zamawiającego w błąd przy przedstawianiu informacji. </w:t>
      </w:r>
    </w:p>
    <w:p w14:paraId="6BB91D9D" w14:textId="77777777" w:rsidR="00612674" w:rsidRPr="00076D31" w:rsidRDefault="00612674" w:rsidP="00612674">
      <w:pPr>
        <w:shd w:val="clear" w:color="auto" w:fill="BFBFBF" w:themeFill="background1" w:themeFillShade="BF"/>
        <w:spacing w:after="120" w:line="276" w:lineRule="auto"/>
        <w:jc w:val="both"/>
        <w:rPr>
          <w:rFonts w:cstheme="minorHAnsi"/>
          <w:b/>
        </w:rPr>
      </w:pPr>
      <w:r w:rsidRPr="00076D31">
        <w:rPr>
          <w:rFonts w:cstheme="minorHAnsi"/>
          <w:b/>
        </w:rPr>
        <w:t>INFORMACJA DOTYCZĄCA DOSTĘPU DO PODMIOTOWYCH ŚRODKÓW DOWODOWYCH:</w:t>
      </w:r>
    </w:p>
    <w:p w14:paraId="37B1F078" w14:textId="77777777" w:rsidR="00612674" w:rsidRPr="00076D31" w:rsidRDefault="00612674" w:rsidP="00612674">
      <w:pPr>
        <w:spacing w:after="0" w:line="276" w:lineRule="auto"/>
        <w:jc w:val="both"/>
        <w:rPr>
          <w:rFonts w:cstheme="minorHAnsi"/>
        </w:rPr>
      </w:pPr>
      <w:r w:rsidRPr="00076D31">
        <w:rPr>
          <w:rFonts w:cstheme="minorHAnsi"/>
        </w:rPr>
        <w:t>Wskazuję następujące podmiotowe środki dowodowe, które można uzyskać za pomocą bezpłatnych i ogólnodostępnych baz danych, oraz dane umożliwiające dostęp do tych środków:</w:t>
      </w:r>
    </w:p>
    <w:p w14:paraId="4062FCBE" w14:textId="77777777" w:rsidR="00612674" w:rsidRPr="00076D31" w:rsidRDefault="00612674" w:rsidP="00612674">
      <w:pPr>
        <w:spacing w:after="0" w:line="276" w:lineRule="auto"/>
        <w:jc w:val="both"/>
        <w:rPr>
          <w:rFonts w:cstheme="minorHAnsi"/>
        </w:rPr>
      </w:pPr>
      <w:r w:rsidRPr="00076D31">
        <w:rPr>
          <w:rFonts w:cstheme="minorHAnsi"/>
        </w:rPr>
        <w:t>1) ......................................................................................................................................................</w:t>
      </w:r>
    </w:p>
    <w:p w14:paraId="3086D400" w14:textId="77777777" w:rsidR="00612674" w:rsidRPr="00076D31" w:rsidRDefault="00612674" w:rsidP="00612674">
      <w:pPr>
        <w:spacing w:after="0" w:line="276" w:lineRule="auto"/>
        <w:jc w:val="both"/>
        <w:rPr>
          <w:rFonts w:cstheme="minorHAnsi"/>
        </w:rPr>
      </w:pPr>
      <w:r w:rsidRPr="00076D31">
        <w:rPr>
          <w:rFonts w:cstheme="minorHAnsi"/>
          <w:i/>
        </w:rPr>
        <w:t>(wskazać podmiotowy środek dowodowy, adres internetowy, wydający urząd lub organ, dokładne dane referencyjne dokumentacji)</w:t>
      </w:r>
    </w:p>
    <w:p w14:paraId="3F7FC8B6" w14:textId="77777777" w:rsidR="00612674" w:rsidRPr="00076D31" w:rsidRDefault="00612674" w:rsidP="00612674">
      <w:pPr>
        <w:spacing w:after="0" w:line="276" w:lineRule="auto"/>
        <w:jc w:val="both"/>
        <w:rPr>
          <w:rFonts w:cstheme="minorHAnsi"/>
        </w:rPr>
      </w:pPr>
      <w:r w:rsidRPr="00076D31">
        <w:rPr>
          <w:rFonts w:cstheme="minorHAnsi"/>
        </w:rPr>
        <w:t>2) .......................................................................................................................................................</w:t>
      </w:r>
    </w:p>
    <w:p w14:paraId="2443B740" w14:textId="77777777" w:rsidR="00612674" w:rsidRPr="00076D31" w:rsidRDefault="00612674" w:rsidP="00612674">
      <w:pPr>
        <w:spacing w:after="0" w:line="276" w:lineRule="auto"/>
        <w:jc w:val="both"/>
        <w:rPr>
          <w:rFonts w:cstheme="minorHAnsi"/>
          <w:i/>
        </w:rPr>
      </w:pPr>
      <w:r w:rsidRPr="00076D31">
        <w:rPr>
          <w:rFonts w:cstheme="minorHAnsi"/>
          <w:i/>
        </w:rPr>
        <w:t>(wskazać podmiotowy środek dowodowy, adres internetowy, wydający urząd lub organ, dokładne dane referencyjne dokumentacji)</w:t>
      </w:r>
    </w:p>
    <w:p w14:paraId="54D9D084" w14:textId="77777777" w:rsidR="00612674" w:rsidRPr="00076D31" w:rsidRDefault="00612674" w:rsidP="00612674">
      <w:pPr>
        <w:spacing w:after="0" w:line="276" w:lineRule="auto"/>
        <w:jc w:val="both"/>
        <w:rPr>
          <w:rFonts w:cstheme="minorHAnsi"/>
        </w:rPr>
      </w:pPr>
    </w:p>
    <w:p w14:paraId="43212F9F" w14:textId="77777777" w:rsidR="00612674" w:rsidRPr="00076D31" w:rsidRDefault="00612674" w:rsidP="00612674">
      <w:pPr>
        <w:spacing w:line="276" w:lineRule="auto"/>
        <w:jc w:val="both"/>
        <w:rPr>
          <w:rFonts w:cstheme="minorHAnsi"/>
        </w:rPr>
      </w:pPr>
      <w:r w:rsidRPr="00076D31">
        <w:rPr>
          <w:rFonts w:cstheme="minorHAnsi"/>
        </w:rPr>
        <w:tab/>
      </w:r>
      <w:r w:rsidRPr="00076D31">
        <w:rPr>
          <w:rFonts w:cstheme="minorHAnsi"/>
        </w:rPr>
        <w:tab/>
      </w:r>
      <w:r w:rsidRPr="00076D31">
        <w:rPr>
          <w:rFonts w:cstheme="minorHAnsi"/>
        </w:rPr>
        <w:tab/>
      </w:r>
      <w:r w:rsidRPr="00076D31">
        <w:rPr>
          <w:rFonts w:cstheme="minorHAnsi"/>
        </w:rPr>
        <w:tab/>
      </w:r>
      <w:r w:rsidRPr="00076D31">
        <w:rPr>
          <w:rFonts w:cstheme="minorHAnsi"/>
        </w:rPr>
        <w:tab/>
      </w:r>
      <w:r w:rsidRPr="00076D31">
        <w:rPr>
          <w:rFonts w:cstheme="minorHAnsi"/>
        </w:rPr>
        <w:tab/>
        <w:t>……………………………………….</w:t>
      </w:r>
    </w:p>
    <w:p w14:paraId="6B2CAE2B" w14:textId="77777777" w:rsidR="00612674" w:rsidRPr="00076D31" w:rsidRDefault="00612674" w:rsidP="00612674">
      <w:pPr>
        <w:spacing w:line="276" w:lineRule="auto"/>
        <w:jc w:val="both"/>
        <w:rPr>
          <w:rFonts w:cstheme="minorHAnsi"/>
          <w:i/>
        </w:rPr>
      </w:pPr>
      <w:r w:rsidRPr="00076D31">
        <w:rPr>
          <w:rFonts w:cstheme="minorHAnsi"/>
        </w:rPr>
        <w:tab/>
      </w:r>
      <w:r w:rsidRPr="00076D31">
        <w:rPr>
          <w:rFonts w:cstheme="minorHAnsi"/>
        </w:rPr>
        <w:tab/>
      </w:r>
      <w:r w:rsidRPr="00076D31">
        <w:rPr>
          <w:rFonts w:cstheme="minorHAnsi"/>
        </w:rPr>
        <w:tab/>
      </w:r>
      <w:r w:rsidRPr="00076D31">
        <w:rPr>
          <w:rFonts w:cstheme="minorHAnsi"/>
          <w:i/>
        </w:rPr>
        <w:tab/>
        <w:t xml:space="preserve">Data; kwalifikowany podpis elektroniczny lub podpis zaufany lub podpis osobisty </w:t>
      </w:r>
    </w:p>
    <w:p w14:paraId="2C22856F" w14:textId="77777777" w:rsidR="00612674" w:rsidRPr="00076D31" w:rsidRDefault="00612674" w:rsidP="00612674">
      <w:pPr>
        <w:spacing w:line="276" w:lineRule="auto"/>
        <w:rPr>
          <w:rFonts w:cstheme="minorHAnsi"/>
        </w:rPr>
      </w:pPr>
    </w:p>
    <w:p w14:paraId="4365B6AF" w14:textId="77777777" w:rsidR="00612674" w:rsidRPr="00076D31" w:rsidRDefault="00612674" w:rsidP="00612674">
      <w:pPr>
        <w:widowControl w:val="0"/>
        <w:autoSpaceDE w:val="0"/>
        <w:spacing w:line="276" w:lineRule="auto"/>
        <w:ind w:left="5385"/>
        <w:jc w:val="both"/>
        <w:rPr>
          <w:rFonts w:eastAsia="Arial" w:cstheme="minorHAnsi"/>
        </w:rPr>
      </w:pPr>
    </w:p>
    <w:p w14:paraId="301E3CBB" w14:textId="77777777" w:rsidR="00612674" w:rsidRPr="00076D31" w:rsidRDefault="00612674" w:rsidP="00612674">
      <w:pPr>
        <w:spacing w:line="276" w:lineRule="auto"/>
        <w:jc w:val="right"/>
        <w:rPr>
          <w:rFonts w:cstheme="minorHAnsi"/>
          <w:b/>
        </w:rPr>
      </w:pPr>
      <w:r w:rsidRPr="00076D31">
        <w:rPr>
          <w:rFonts w:eastAsia="Arial" w:cstheme="minorHAnsi"/>
        </w:rPr>
        <w:br w:type="page"/>
      </w:r>
      <w:r w:rsidRPr="00076D31">
        <w:rPr>
          <w:rFonts w:cstheme="minorHAnsi"/>
          <w:b/>
        </w:rPr>
        <w:lastRenderedPageBreak/>
        <w:t>Załącznik nr 1b</w:t>
      </w:r>
    </w:p>
    <w:p w14:paraId="130C8DA8" w14:textId="77777777" w:rsidR="00612674" w:rsidRPr="00076D31" w:rsidRDefault="00612674" w:rsidP="00612674">
      <w:pPr>
        <w:spacing w:after="0" w:line="276" w:lineRule="auto"/>
        <w:ind w:left="5246" w:firstLine="708"/>
        <w:rPr>
          <w:rFonts w:cstheme="minorHAnsi"/>
          <w:b/>
        </w:rPr>
      </w:pPr>
      <w:r w:rsidRPr="00076D31">
        <w:rPr>
          <w:rFonts w:cstheme="minorHAnsi"/>
          <w:b/>
        </w:rPr>
        <w:t>Zamawiający:</w:t>
      </w:r>
    </w:p>
    <w:p w14:paraId="63A31097" w14:textId="77777777" w:rsidR="00612674" w:rsidRPr="00076D31" w:rsidRDefault="00612674" w:rsidP="00612674">
      <w:pPr>
        <w:spacing w:after="0" w:line="276" w:lineRule="auto"/>
        <w:ind w:left="6096"/>
        <w:rPr>
          <w:rFonts w:cstheme="minorHAnsi"/>
        </w:rPr>
      </w:pPr>
      <w:r w:rsidRPr="00076D31">
        <w:rPr>
          <w:rFonts w:cstheme="minorHAnsi"/>
        </w:rPr>
        <w:t xml:space="preserve">Zakład Gospodarki Komunalnej </w:t>
      </w:r>
      <w:r w:rsidRPr="00076D31">
        <w:rPr>
          <w:rFonts w:cstheme="minorHAnsi"/>
        </w:rPr>
        <w:br/>
        <w:t xml:space="preserve">i Mieszkaniowej Sp. z o.o., </w:t>
      </w:r>
      <w:r w:rsidRPr="00076D31">
        <w:rPr>
          <w:rFonts w:cstheme="minorHAnsi"/>
        </w:rPr>
        <w:br/>
        <w:t xml:space="preserve">ul. Piłsudskiego 111a, </w:t>
      </w:r>
    </w:p>
    <w:p w14:paraId="01C0514B" w14:textId="77777777" w:rsidR="00612674" w:rsidRPr="00076D31" w:rsidRDefault="00612674" w:rsidP="00612674">
      <w:pPr>
        <w:spacing w:after="0" w:line="276" w:lineRule="auto"/>
        <w:ind w:left="6096"/>
        <w:rPr>
          <w:rFonts w:cstheme="minorHAnsi"/>
        </w:rPr>
      </w:pPr>
      <w:r w:rsidRPr="00076D31">
        <w:rPr>
          <w:rFonts w:cstheme="minorHAnsi"/>
        </w:rPr>
        <w:t>36-100 Kolbuszowa</w:t>
      </w:r>
    </w:p>
    <w:p w14:paraId="49FB54F4" w14:textId="77777777" w:rsidR="00612674" w:rsidRPr="00076D31" w:rsidRDefault="00612674" w:rsidP="00612674">
      <w:pPr>
        <w:spacing w:after="0" w:line="276" w:lineRule="auto"/>
        <w:rPr>
          <w:rFonts w:cstheme="minorHAnsi"/>
          <w:b/>
        </w:rPr>
      </w:pPr>
      <w:r w:rsidRPr="00076D31">
        <w:rPr>
          <w:rFonts w:cstheme="minorHAnsi"/>
          <w:b/>
        </w:rPr>
        <w:t>Podmiot:</w:t>
      </w:r>
    </w:p>
    <w:p w14:paraId="49F70303" w14:textId="77777777" w:rsidR="00612674" w:rsidRPr="00076D31" w:rsidRDefault="00612674" w:rsidP="00612674">
      <w:pPr>
        <w:spacing w:after="0" w:line="276" w:lineRule="auto"/>
        <w:ind w:right="5954"/>
        <w:rPr>
          <w:rFonts w:cstheme="minorHAnsi"/>
        </w:rPr>
      </w:pPr>
      <w:r w:rsidRPr="00076D31">
        <w:rPr>
          <w:rFonts w:cstheme="minorHAnsi"/>
        </w:rPr>
        <w:t>……………………………………</w:t>
      </w:r>
    </w:p>
    <w:p w14:paraId="243B69ED" w14:textId="77777777" w:rsidR="00612674" w:rsidRPr="00076D31" w:rsidRDefault="00612674" w:rsidP="00612674">
      <w:pPr>
        <w:spacing w:line="276" w:lineRule="auto"/>
        <w:ind w:right="5953"/>
        <w:rPr>
          <w:rFonts w:cstheme="minorHAnsi"/>
          <w:i/>
        </w:rPr>
      </w:pPr>
      <w:r w:rsidRPr="00076D31">
        <w:rPr>
          <w:rFonts w:cstheme="minorHAnsi"/>
          <w:i/>
        </w:rPr>
        <w:t>(pełna nazwa/firma, adres, w zależności od podmiotu: NIP/PESEL, KRS/CEiDG)</w:t>
      </w:r>
    </w:p>
    <w:p w14:paraId="165B68CA" w14:textId="77777777" w:rsidR="00612674" w:rsidRPr="00076D31" w:rsidRDefault="00612674" w:rsidP="00612674">
      <w:pPr>
        <w:spacing w:after="0" w:line="276" w:lineRule="auto"/>
        <w:rPr>
          <w:rFonts w:cstheme="minorHAnsi"/>
          <w:u w:val="single"/>
        </w:rPr>
      </w:pPr>
      <w:r w:rsidRPr="00076D31">
        <w:rPr>
          <w:rFonts w:cstheme="minorHAnsi"/>
          <w:u w:val="single"/>
        </w:rPr>
        <w:t>reprezentowany przez:</w:t>
      </w:r>
    </w:p>
    <w:p w14:paraId="4BCFCFFE" w14:textId="77777777" w:rsidR="00612674" w:rsidRPr="00076D31" w:rsidRDefault="00612674" w:rsidP="00612674">
      <w:pPr>
        <w:spacing w:after="0" w:line="276" w:lineRule="auto"/>
        <w:ind w:right="5954"/>
        <w:rPr>
          <w:rFonts w:cstheme="minorHAnsi"/>
        </w:rPr>
      </w:pPr>
      <w:r w:rsidRPr="00076D31">
        <w:rPr>
          <w:rFonts w:cstheme="minorHAnsi"/>
        </w:rPr>
        <w:t>……………………………………</w:t>
      </w:r>
    </w:p>
    <w:p w14:paraId="7E6B2F77" w14:textId="77777777" w:rsidR="00612674" w:rsidRPr="00076D31" w:rsidRDefault="00612674" w:rsidP="00612674">
      <w:pPr>
        <w:spacing w:after="0" w:line="276" w:lineRule="auto"/>
        <w:ind w:right="5953"/>
        <w:rPr>
          <w:rFonts w:cstheme="minorHAnsi"/>
          <w:i/>
        </w:rPr>
      </w:pPr>
      <w:r w:rsidRPr="00076D31">
        <w:rPr>
          <w:rFonts w:cstheme="minorHAnsi"/>
          <w:i/>
        </w:rPr>
        <w:t>(imię, nazwisko, stanowisko/podstawa do  reprezentacji)</w:t>
      </w:r>
    </w:p>
    <w:p w14:paraId="7108F385" w14:textId="77777777" w:rsidR="00612674" w:rsidRPr="00076D31" w:rsidRDefault="00612674" w:rsidP="00612674">
      <w:pPr>
        <w:spacing w:line="276" w:lineRule="auto"/>
        <w:rPr>
          <w:rFonts w:cstheme="minorHAnsi"/>
        </w:rPr>
      </w:pPr>
    </w:p>
    <w:p w14:paraId="7F7328ED" w14:textId="77777777" w:rsidR="00612674" w:rsidRPr="00076D31" w:rsidRDefault="00612674" w:rsidP="00612674">
      <w:pPr>
        <w:spacing w:after="120" w:line="276" w:lineRule="auto"/>
        <w:jc w:val="center"/>
        <w:rPr>
          <w:rFonts w:cstheme="minorHAnsi"/>
          <w:b/>
          <w:u w:val="single"/>
        </w:rPr>
      </w:pPr>
      <w:r w:rsidRPr="00076D31">
        <w:rPr>
          <w:rFonts w:cstheme="minorHAnsi"/>
          <w:b/>
          <w:u w:val="single"/>
        </w:rPr>
        <w:t>Oświadczenia podmiotu udostępniającego zasoby</w:t>
      </w:r>
    </w:p>
    <w:p w14:paraId="7FF616C9" w14:textId="77777777" w:rsidR="00612674" w:rsidRPr="00076D31" w:rsidRDefault="00612674" w:rsidP="00612674">
      <w:pPr>
        <w:spacing w:after="120" w:line="276" w:lineRule="auto"/>
        <w:jc w:val="center"/>
        <w:rPr>
          <w:rFonts w:cstheme="minorHAnsi"/>
          <w:b/>
          <w:caps/>
          <w:u w:val="single"/>
        </w:rPr>
      </w:pPr>
      <w:r w:rsidRPr="00076D31">
        <w:rPr>
          <w:rFonts w:cstheme="minorHAnsi"/>
          <w:b/>
          <w:u w:val="single"/>
        </w:rPr>
        <w:t xml:space="preserve">UWZGLĘDNIAJĄCE PRZESŁANKI WYKLUCZENIA Z ART. 7 UST. 1 USTAWY </w:t>
      </w:r>
      <w:r w:rsidRPr="00076D31">
        <w:rPr>
          <w:rFonts w:cstheme="minorHAnsi"/>
          <w:b/>
          <w:caps/>
          <w:u w:val="single"/>
        </w:rPr>
        <w:t>o szczególnych rozwiązaniach w zakresie przeciwdziałania wspieraniu agresji na Ukrainę oraz służących ochronie bezpieczeństwa narodowego</w:t>
      </w:r>
    </w:p>
    <w:p w14:paraId="1ED5259E" w14:textId="77777777" w:rsidR="00612674" w:rsidRPr="00076D31" w:rsidRDefault="00612674" w:rsidP="00612674">
      <w:pPr>
        <w:spacing w:after="120" w:line="276" w:lineRule="auto"/>
        <w:jc w:val="center"/>
        <w:rPr>
          <w:rFonts w:cstheme="minorHAnsi"/>
          <w:b/>
        </w:rPr>
      </w:pPr>
      <w:r w:rsidRPr="00076D31">
        <w:rPr>
          <w:rFonts w:cstheme="minorHAnsi"/>
          <w:b/>
        </w:rPr>
        <w:t>składane na podstawie art. 125 ust. 5 ustawy Pzp</w:t>
      </w:r>
    </w:p>
    <w:p w14:paraId="7210D6F7" w14:textId="77777777" w:rsidR="00612674" w:rsidRPr="00076D31" w:rsidRDefault="00612674" w:rsidP="00612674">
      <w:pPr>
        <w:spacing w:after="0" w:line="276" w:lineRule="auto"/>
        <w:jc w:val="both"/>
        <w:rPr>
          <w:rFonts w:cstheme="minorHAnsi"/>
        </w:rPr>
      </w:pPr>
    </w:p>
    <w:p w14:paraId="0B13C742" w14:textId="79644104" w:rsidR="00612674" w:rsidRPr="00076D31" w:rsidRDefault="00612674" w:rsidP="00612674">
      <w:pPr>
        <w:spacing w:line="276" w:lineRule="auto"/>
        <w:jc w:val="both"/>
        <w:rPr>
          <w:rFonts w:cstheme="minorHAnsi"/>
          <w:bCs/>
          <w:i/>
        </w:rPr>
      </w:pPr>
      <w:r w:rsidRPr="00076D31">
        <w:rPr>
          <w:rFonts w:cstheme="minorHAnsi"/>
        </w:rPr>
        <w:t>Na potrzeby postępowania o udzielenie zamówienia publicznego pn.</w:t>
      </w:r>
      <w:r w:rsidRPr="00076D31">
        <w:rPr>
          <w:rFonts w:cstheme="minorHAnsi"/>
          <w:bCs/>
        </w:rPr>
        <w:t>:</w:t>
      </w:r>
      <w:r w:rsidRPr="00076D31">
        <w:rPr>
          <w:rFonts w:cstheme="minorHAnsi"/>
          <w:b/>
          <w:bCs/>
        </w:rPr>
        <w:t xml:space="preserve"> </w:t>
      </w:r>
      <w:r w:rsidR="00546704" w:rsidRPr="00076D31">
        <w:rPr>
          <w:rFonts w:cstheme="minorHAnsi"/>
          <w:b/>
          <w:bCs/>
        </w:rPr>
        <w:t>„Dostawa samochodu ciężarowego typu „Śmieciarka”</w:t>
      </w:r>
      <w:r w:rsidR="00546704" w:rsidRPr="00076D31">
        <w:rPr>
          <w:rFonts w:cstheme="minorHAnsi"/>
          <w:i/>
        </w:rPr>
        <w:t xml:space="preserve"> </w:t>
      </w:r>
      <w:r w:rsidRPr="00076D31">
        <w:rPr>
          <w:rFonts w:cstheme="minorHAnsi"/>
          <w:i/>
        </w:rPr>
        <w:t>(nazwa postępowania)</w:t>
      </w:r>
      <w:r w:rsidRPr="00076D31">
        <w:rPr>
          <w:rFonts w:cstheme="minorHAnsi"/>
        </w:rPr>
        <w:t xml:space="preserve">, prowadzonego przez Zakład Gospodarki Komunalnej i Mieszkaniowej Sp. z o.o., ul. Piłsudskiego 111a, 36-100 Kolbuszowa </w:t>
      </w:r>
      <w:r w:rsidRPr="00076D31">
        <w:rPr>
          <w:rFonts w:cstheme="minorHAnsi"/>
          <w:i/>
        </w:rPr>
        <w:t xml:space="preserve">(oznaczenie zamawiającego), </w:t>
      </w:r>
      <w:r w:rsidRPr="00076D31">
        <w:rPr>
          <w:rFonts w:cstheme="minorHAnsi"/>
        </w:rPr>
        <w:t>oświadczam, co następuje:</w:t>
      </w:r>
    </w:p>
    <w:p w14:paraId="10CFD678" w14:textId="77777777" w:rsidR="00612674" w:rsidRPr="00076D31" w:rsidRDefault="00612674" w:rsidP="00612674">
      <w:pPr>
        <w:shd w:val="clear" w:color="auto" w:fill="BFBFBF" w:themeFill="background1" w:themeFillShade="BF"/>
        <w:spacing w:before="120" w:after="0" w:line="276" w:lineRule="auto"/>
        <w:rPr>
          <w:rFonts w:cstheme="minorHAnsi"/>
          <w:b/>
        </w:rPr>
      </w:pPr>
      <w:r w:rsidRPr="00076D31">
        <w:rPr>
          <w:rFonts w:cstheme="minorHAnsi"/>
          <w:b/>
        </w:rPr>
        <w:t>OŚWIADCZENIA DOTYCZĄCE PODSTAW WYKLUCZENIA:</w:t>
      </w:r>
    </w:p>
    <w:p w14:paraId="10636282" w14:textId="77777777" w:rsidR="00612674" w:rsidRPr="00076D31" w:rsidRDefault="00612674" w:rsidP="0059693E">
      <w:pPr>
        <w:numPr>
          <w:ilvl w:val="0"/>
          <w:numId w:val="35"/>
        </w:numPr>
        <w:spacing w:before="120" w:after="0" w:line="276" w:lineRule="auto"/>
        <w:contextualSpacing/>
        <w:jc w:val="both"/>
        <w:rPr>
          <w:rFonts w:cstheme="minorHAnsi"/>
        </w:rPr>
      </w:pPr>
      <w:r w:rsidRPr="00076D31">
        <w:rPr>
          <w:rFonts w:cstheme="minorHAnsi"/>
        </w:rPr>
        <w:t xml:space="preserve">Oświadczam, że nie zachodzą w stosunku do mnie przesłanki wykluczenia z postępowania </w:t>
      </w:r>
      <w:r w:rsidRPr="00076D31">
        <w:rPr>
          <w:rFonts w:cstheme="minorHAnsi"/>
        </w:rPr>
        <w:br/>
        <w:t>na podstawie  art. 108 ust 1 ustawy Pzp.</w:t>
      </w:r>
    </w:p>
    <w:p w14:paraId="4FC6CF72" w14:textId="77777777" w:rsidR="00612674" w:rsidRPr="00076D31" w:rsidRDefault="00612674" w:rsidP="0059693E">
      <w:pPr>
        <w:numPr>
          <w:ilvl w:val="0"/>
          <w:numId w:val="35"/>
        </w:numPr>
        <w:spacing w:after="0" w:line="276" w:lineRule="auto"/>
        <w:contextualSpacing/>
        <w:jc w:val="both"/>
        <w:rPr>
          <w:rFonts w:cstheme="minorHAnsi"/>
        </w:rPr>
      </w:pPr>
      <w:bookmarkStart w:id="52" w:name="_Hlk99016800"/>
      <w:r w:rsidRPr="00076D31">
        <w:rPr>
          <w:rFonts w:cstheme="minorHAnsi"/>
        </w:rPr>
        <w:t>[UWAGA</w:t>
      </w:r>
      <w:r w:rsidRPr="00076D31">
        <w:rPr>
          <w:rFonts w:cstheme="minorHAnsi"/>
          <w:i/>
        </w:rPr>
        <w:t xml:space="preserve">: zastosować tylko wtedy, gdy zamawiający przewidział wykluczenie wykonawcy z postępowania </w:t>
      </w:r>
      <w:r w:rsidRPr="00076D31">
        <w:rPr>
          <w:rFonts w:cstheme="minorHAnsi"/>
          <w:i/>
        </w:rPr>
        <w:br/>
        <w:t>na podstawie którejkolwiek z przesłanek z  art. 109 ust. 1 ustawy Pzp</w:t>
      </w:r>
      <w:r w:rsidRPr="00076D31">
        <w:rPr>
          <w:rFonts w:cstheme="minorHAnsi"/>
        </w:rPr>
        <w:t>]</w:t>
      </w:r>
    </w:p>
    <w:bookmarkEnd w:id="52"/>
    <w:p w14:paraId="1911276D" w14:textId="77777777" w:rsidR="00612674" w:rsidRPr="00076D31" w:rsidRDefault="00612674" w:rsidP="00612674">
      <w:pPr>
        <w:spacing w:after="0" w:line="276" w:lineRule="auto"/>
        <w:ind w:left="720"/>
        <w:contextualSpacing/>
        <w:jc w:val="both"/>
        <w:rPr>
          <w:rFonts w:cstheme="minorHAnsi"/>
        </w:rPr>
      </w:pPr>
      <w:r w:rsidRPr="00076D31">
        <w:rPr>
          <w:rFonts w:cstheme="minorHAnsi"/>
        </w:rPr>
        <w:t xml:space="preserve">Oświadczam, że nie zachodzą w stosunku do mnie przesłanki wykluczenia z postępowania </w:t>
      </w:r>
      <w:r w:rsidRPr="00076D31">
        <w:rPr>
          <w:rFonts w:cstheme="minorHAnsi"/>
        </w:rPr>
        <w:br/>
        <w:t>na podstawie art. 109 ust. 1 ustawy Pzp.</w:t>
      </w:r>
    </w:p>
    <w:p w14:paraId="4222405D" w14:textId="77777777" w:rsidR="00612674" w:rsidRPr="00076D31" w:rsidRDefault="00612674" w:rsidP="0059693E">
      <w:pPr>
        <w:numPr>
          <w:ilvl w:val="0"/>
          <w:numId w:val="35"/>
        </w:numPr>
        <w:spacing w:after="0" w:line="276" w:lineRule="auto"/>
        <w:ind w:left="714" w:hanging="357"/>
        <w:jc w:val="both"/>
        <w:rPr>
          <w:rFonts w:cstheme="minorHAnsi"/>
        </w:rPr>
      </w:pPr>
      <w:r w:rsidRPr="00076D31">
        <w:rPr>
          <w:rFonts w:cstheme="minorHAnsi"/>
        </w:rPr>
        <w:t xml:space="preserve">Oświadczam, że nie zachodzą w stosunku do mnie przesłanki wykluczenia z postępowania na podstawie art.  </w:t>
      </w:r>
      <w:r w:rsidRPr="00076D31">
        <w:rPr>
          <w:rFonts w:eastAsia="Times New Roman" w:cstheme="minorHAnsi"/>
          <w:lang w:eastAsia="pl-PL"/>
        </w:rPr>
        <w:t xml:space="preserve">7 ust. 1 ustawy </w:t>
      </w:r>
      <w:r w:rsidRPr="00076D31">
        <w:rPr>
          <w:rFonts w:cstheme="minorHAnsi"/>
        </w:rPr>
        <w:t>z dnia 13 kwietnia 2022 r.</w:t>
      </w:r>
      <w:r w:rsidRPr="00076D31">
        <w:rPr>
          <w:rFonts w:cstheme="minorHAnsi"/>
          <w:i/>
          <w:iCs/>
        </w:rPr>
        <w:t xml:space="preserve"> </w:t>
      </w:r>
      <w:r w:rsidRPr="00076D31">
        <w:rPr>
          <w:rFonts w:cstheme="minorHAnsi"/>
          <w:iCs/>
        </w:rPr>
        <w:t>o szczególnych rozwiązaniach w zakresie przeciwdziałania wspieraniu agresji na Ukrainę oraz służących ochronie bezpieczeństwa narodowego</w:t>
      </w:r>
      <w:r w:rsidRPr="00076D31">
        <w:rPr>
          <w:rFonts w:cstheme="minorHAnsi"/>
          <w:i/>
          <w:iCs/>
        </w:rPr>
        <w:t xml:space="preserve"> (Dz. U. poz. 835)</w:t>
      </w:r>
      <w:r w:rsidRPr="00076D31">
        <w:rPr>
          <w:rFonts w:cstheme="minorHAnsi"/>
          <w:i/>
          <w:iCs/>
          <w:vertAlign w:val="superscript"/>
        </w:rPr>
        <w:footnoteReference w:id="2"/>
      </w:r>
      <w:r w:rsidRPr="00076D31">
        <w:rPr>
          <w:rFonts w:cstheme="minorHAnsi"/>
          <w:i/>
          <w:iCs/>
        </w:rPr>
        <w:t>.</w:t>
      </w:r>
      <w:r w:rsidRPr="00076D31">
        <w:rPr>
          <w:rFonts w:cstheme="minorHAnsi"/>
        </w:rPr>
        <w:t xml:space="preserve"> </w:t>
      </w:r>
    </w:p>
    <w:p w14:paraId="370BF95E" w14:textId="77777777" w:rsidR="00612674" w:rsidRPr="00076D31" w:rsidRDefault="00612674" w:rsidP="00612674">
      <w:pPr>
        <w:shd w:val="clear" w:color="auto" w:fill="BFBFBF" w:themeFill="background1" w:themeFillShade="BF"/>
        <w:spacing w:after="120" w:line="276" w:lineRule="auto"/>
        <w:jc w:val="both"/>
        <w:rPr>
          <w:rFonts w:cstheme="minorHAnsi"/>
          <w:b/>
        </w:rPr>
      </w:pPr>
      <w:r w:rsidRPr="00076D31">
        <w:rPr>
          <w:rFonts w:cstheme="minorHAnsi"/>
          <w:b/>
        </w:rPr>
        <w:lastRenderedPageBreak/>
        <w:t>OŚWIADCZENIE DOTYCZĄCE WARUNKÓW UDZIAŁU W POSTĘPOWANIU:</w:t>
      </w:r>
    </w:p>
    <w:p w14:paraId="616A4CDC" w14:textId="77777777" w:rsidR="00612674" w:rsidRPr="00076D31" w:rsidRDefault="00612674" w:rsidP="00612674">
      <w:pPr>
        <w:spacing w:after="120" w:line="276" w:lineRule="auto"/>
        <w:jc w:val="both"/>
        <w:rPr>
          <w:rFonts w:cstheme="minorHAnsi"/>
        </w:rPr>
      </w:pPr>
      <w:r w:rsidRPr="00076D31">
        <w:rPr>
          <w:rFonts w:cstheme="minorHAnsi"/>
        </w:rPr>
        <w:t xml:space="preserve">Oświadczam, że spełniam warunki udziału w postępowaniu określone przez zamawiającego w    …………..…………………………………………………..………………………………………….. </w:t>
      </w:r>
      <w:r w:rsidRPr="00076D31">
        <w:rPr>
          <w:rFonts w:cstheme="minorHAnsi"/>
          <w:i/>
        </w:rPr>
        <w:t>(wskazać dokument i właściwą jednostkę redakcyjną dokumentu, w której określono warunki udziału w postępowaniu)</w:t>
      </w:r>
      <w:r w:rsidRPr="00076D31">
        <w:rPr>
          <w:rFonts w:cstheme="minorHAnsi"/>
        </w:rPr>
        <w:t xml:space="preserve"> w  następującym zakresie: ………………………………………………………………………………… </w:t>
      </w:r>
    </w:p>
    <w:p w14:paraId="4613793A" w14:textId="77777777" w:rsidR="00612674" w:rsidRPr="00076D31" w:rsidRDefault="00612674" w:rsidP="00612674">
      <w:pPr>
        <w:spacing w:after="0" w:line="276" w:lineRule="auto"/>
        <w:jc w:val="both"/>
        <w:rPr>
          <w:rFonts w:cstheme="minorHAnsi"/>
        </w:rPr>
      </w:pPr>
      <w:r w:rsidRPr="00076D31">
        <w:rPr>
          <w:rFonts w:cstheme="minorHAnsi"/>
        </w:rPr>
        <w:t>……..…………………………………………………..…………………………………………...............</w:t>
      </w:r>
    </w:p>
    <w:p w14:paraId="741E6FB9" w14:textId="77777777" w:rsidR="00612674" w:rsidRPr="00076D31" w:rsidRDefault="00612674" w:rsidP="00612674">
      <w:pPr>
        <w:spacing w:after="0" w:line="276" w:lineRule="auto"/>
        <w:ind w:left="5664" w:firstLine="708"/>
        <w:jc w:val="both"/>
        <w:rPr>
          <w:rFonts w:cstheme="minorHAnsi"/>
          <w:i/>
        </w:rPr>
      </w:pPr>
    </w:p>
    <w:p w14:paraId="4EB0FB40" w14:textId="77777777" w:rsidR="00612674" w:rsidRPr="00076D31" w:rsidRDefault="00612674" w:rsidP="00612674">
      <w:pPr>
        <w:shd w:val="clear" w:color="auto" w:fill="BFBFBF" w:themeFill="background1" w:themeFillShade="BF"/>
        <w:spacing w:after="120" w:line="276" w:lineRule="auto"/>
        <w:jc w:val="both"/>
        <w:rPr>
          <w:rFonts w:cstheme="minorHAnsi"/>
          <w:b/>
        </w:rPr>
      </w:pPr>
      <w:r w:rsidRPr="00076D31">
        <w:rPr>
          <w:rFonts w:cstheme="minorHAnsi"/>
          <w:b/>
        </w:rPr>
        <w:t>OŚWIADCZENIE DOTYCZĄCE PODANYCH INFORMACJI:</w:t>
      </w:r>
    </w:p>
    <w:p w14:paraId="76A3A794" w14:textId="77777777" w:rsidR="00612674" w:rsidRPr="00076D31" w:rsidRDefault="00612674" w:rsidP="00612674">
      <w:pPr>
        <w:spacing w:before="120" w:after="120" w:line="276" w:lineRule="auto"/>
        <w:jc w:val="both"/>
        <w:rPr>
          <w:rFonts w:cstheme="minorHAnsi"/>
        </w:rPr>
      </w:pPr>
      <w:r w:rsidRPr="00076D31">
        <w:rPr>
          <w:rFonts w:cstheme="minorHAnsi"/>
        </w:rPr>
        <w:t xml:space="preserve">Oświadczam, że wszystkie informacje podane w powyższych oświadczeniach są aktualne </w:t>
      </w:r>
      <w:r w:rsidRPr="00076D31">
        <w:rPr>
          <w:rFonts w:cstheme="minorHAnsi"/>
        </w:rPr>
        <w:br/>
        <w:t xml:space="preserve">i zgodne z prawdą oraz zostały przedstawione z pełną świadomością konsekwencji wprowadzenia zamawiającego w błąd przy przedstawianiu informacji. </w:t>
      </w:r>
    </w:p>
    <w:p w14:paraId="7F60D717" w14:textId="77777777" w:rsidR="00612674" w:rsidRPr="00076D31" w:rsidRDefault="00612674" w:rsidP="00612674">
      <w:pPr>
        <w:shd w:val="clear" w:color="auto" w:fill="BFBFBF" w:themeFill="background1" w:themeFillShade="BF"/>
        <w:spacing w:after="120" w:line="276" w:lineRule="auto"/>
        <w:jc w:val="both"/>
        <w:rPr>
          <w:rFonts w:cstheme="minorHAnsi"/>
          <w:b/>
        </w:rPr>
      </w:pPr>
      <w:r w:rsidRPr="00076D31">
        <w:rPr>
          <w:rFonts w:cstheme="minorHAnsi"/>
          <w:b/>
        </w:rPr>
        <w:t>INFORMACJA DOTYCZĄCA DOSTĘPU DO PODMIOTOWYCH ŚRODKÓW DOWODOWYCH:</w:t>
      </w:r>
    </w:p>
    <w:p w14:paraId="41289726" w14:textId="77777777" w:rsidR="00612674" w:rsidRPr="00076D31" w:rsidRDefault="00612674" w:rsidP="00612674">
      <w:pPr>
        <w:spacing w:after="120" w:line="276" w:lineRule="auto"/>
        <w:jc w:val="both"/>
        <w:rPr>
          <w:rFonts w:cstheme="minorHAnsi"/>
        </w:rPr>
      </w:pPr>
      <w:r w:rsidRPr="00076D31">
        <w:rPr>
          <w:rFonts w:cstheme="minorHAnsi"/>
        </w:rPr>
        <w:t>Wskazuję następujące podmiotowe środki dowodowe, które można uzyskać za pomocą bezpłatnych i ogólnodostępnych baz danych, oraz dane umożliwiające dostęp do tych środków:</w:t>
      </w:r>
    </w:p>
    <w:p w14:paraId="4D3B6824" w14:textId="77777777" w:rsidR="00612674" w:rsidRPr="00076D31" w:rsidRDefault="00612674" w:rsidP="00612674">
      <w:pPr>
        <w:spacing w:after="0" w:line="276" w:lineRule="auto"/>
        <w:jc w:val="both"/>
        <w:rPr>
          <w:rFonts w:cstheme="minorHAnsi"/>
        </w:rPr>
      </w:pPr>
      <w:r w:rsidRPr="00076D31">
        <w:rPr>
          <w:rFonts w:cstheme="minorHAnsi"/>
        </w:rPr>
        <w:t>1) ......................................................................................................................................................</w:t>
      </w:r>
    </w:p>
    <w:p w14:paraId="7B171706" w14:textId="77777777" w:rsidR="00612674" w:rsidRPr="00076D31" w:rsidRDefault="00612674" w:rsidP="00612674">
      <w:pPr>
        <w:spacing w:after="0" w:line="276" w:lineRule="auto"/>
        <w:jc w:val="both"/>
        <w:rPr>
          <w:rFonts w:cstheme="minorHAnsi"/>
        </w:rPr>
      </w:pPr>
      <w:r w:rsidRPr="00076D31">
        <w:rPr>
          <w:rFonts w:cstheme="minorHAnsi"/>
          <w:i/>
        </w:rPr>
        <w:t>(wskazać podmiotowy środek dowodowy, adres internetowy, wydający urząd lub organ, dokładne dane referencyjne dokumentacji)</w:t>
      </w:r>
    </w:p>
    <w:p w14:paraId="3FDB3B3D" w14:textId="77777777" w:rsidR="00612674" w:rsidRPr="00076D31" w:rsidRDefault="00612674" w:rsidP="00612674">
      <w:pPr>
        <w:spacing w:after="0" w:line="276" w:lineRule="auto"/>
        <w:jc w:val="both"/>
        <w:rPr>
          <w:rFonts w:cstheme="minorHAnsi"/>
        </w:rPr>
      </w:pPr>
      <w:r w:rsidRPr="00076D31">
        <w:rPr>
          <w:rFonts w:cstheme="minorHAnsi"/>
        </w:rPr>
        <w:t>2) .......................................................................................................................................................</w:t>
      </w:r>
    </w:p>
    <w:p w14:paraId="587C68F4" w14:textId="77777777" w:rsidR="00612674" w:rsidRPr="00076D31" w:rsidRDefault="00612674" w:rsidP="00612674">
      <w:pPr>
        <w:spacing w:after="0" w:line="276" w:lineRule="auto"/>
        <w:jc w:val="both"/>
        <w:rPr>
          <w:rFonts w:cstheme="minorHAnsi"/>
        </w:rPr>
      </w:pPr>
      <w:r w:rsidRPr="00076D31">
        <w:rPr>
          <w:rFonts w:cstheme="minorHAnsi"/>
          <w:i/>
        </w:rPr>
        <w:t>(wskazać podmiotowy środek dowodowy, adres internetowy, wydający urząd lub organ, dokładne dane referencyjne dokumentacji)</w:t>
      </w:r>
    </w:p>
    <w:p w14:paraId="37D331A8" w14:textId="77777777" w:rsidR="00612674" w:rsidRPr="00076D31" w:rsidRDefault="00612674" w:rsidP="00612674">
      <w:pPr>
        <w:spacing w:line="276" w:lineRule="auto"/>
        <w:jc w:val="both"/>
        <w:rPr>
          <w:rFonts w:cstheme="minorHAnsi"/>
        </w:rPr>
      </w:pPr>
      <w:r w:rsidRPr="00076D31">
        <w:rPr>
          <w:rFonts w:cstheme="minorHAnsi"/>
        </w:rPr>
        <w:tab/>
      </w:r>
      <w:r w:rsidRPr="00076D31">
        <w:rPr>
          <w:rFonts w:cstheme="minorHAnsi"/>
        </w:rPr>
        <w:tab/>
      </w:r>
      <w:r w:rsidRPr="00076D31">
        <w:rPr>
          <w:rFonts w:cstheme="minorHAnsi"/>
        </w:rPr>
        <w:tab/>
      </w:r>
      <w:r w:rsidRPr="00076D31">
        <w:rPr>
          <w:rFonts w:cstheme="minorHAnsi"/>
        </w:rPr>
        <w:tab/>
      </w:r>
      <w:r w:rsidRPr="00076D31">
        <w:rPr>
          <w:rFonts w:cstheme="minorHAnsi"/>
        </w:rPr>
        <w:tab/>
      </w:r>
      <w:r w:rsidRPr="00076D31">
        <w:rPr>
          <w:rFonts w:cstheme="minorHAnsi"/>
        </w:rPr>
        <w:tab/>
        <w:t>……………………………………….</w:t>
      </w:r>
    </w:p>
    <w:p w14:paraId="3C24CBC7" w14:textId="77777777" w:rsidR="00612674" w:rsidRPr="00076D31" w:rsidRDefault="00612674" w:rsidP="00612674">
      <w:pPr>
        <w:spacing w:line="276" w:lineRule="auto"/>
        <w:jc w:val="both"/>
        <w:rPr>
          <w:rFonts w:cstheme="minorHAnsi"/>
          <w:i/>
        </w:rPr>
      </w:pPr>
      <w:r w:rsidRPr="00076D31">
        <w:rPr>
          <w:rFonts w:cstheme="minorHAnsi"/>
        </w:rPr>
        <w:tab/>
      </w:r>
      <w:r w:rsidRPr="00076D31">
        <w:rPr>
          <w:rFonts w:cstheme="minorHAnsi"/>
        </w:rPr>
        <w:tab/>
      </w:r>
      <w:r w:rsidRPr="00076D31">
        <w:rPr>
          <w:rFonts w:cstheme="minorHAnsi"/>
        </w:rPr>
        <w:tab/>
      </w:r>
      <w:r w:rsidRPr="00076D31">
        <w:rPr>
          <w:rFonts w:cstheme="minorHAnsi"/>
          <w:i/>
        </w:rPr>
        <w:tab/>
        <w:t xml:space="preserve">Data; kwalifikowany podpis elektroniczny lub podpis zaufany lub podpis osobisty </w:t>
      </w:r>
    </w:p>
    <w:p w14:paraId="6AAA71A6" w14:textId="77777777" w:rsidR="00612674" w:rsidRPr="00076D31" w:rsidRDefault="00612674" w:rsidP="00612674">
      <w:pPr>
        <w:pageBreakBefore/>
        <w:spacing w:after="0" w:line="276" w:lineRule="auto"/>
        <w:jc w:val="right"/>
        <w:rPr>
          <w:rFonts w:cstheme="minorHAnsi"/>
        </w:rPr>
      </w:pPr>
      <w:r w:rsidRPr="00076D31">
        <w:rPr>
          <w:rFonts w:eastAsia="Arial" w:cstheme="minorHAnsi"/>
        </w:rPr>
        <w:lastRenderedPageBreak/>
        <w:t>Załącznik nr 1c</w:t>
      </w:r>
    </w:p>
    <w:p w14:paraId="27D6DDC6" w14:textId="77777777" w:rsidR="00612674" w:rsidRPr="00076D31" w:rsidRDefault="00612674" w:rsidP="00612674">
      <w:pPr>
        <w:spacing w:after="0" w:line="276" w:lineRule="auto"/>
        <w:jc w:val="right"/>
        <w:rPr>
          <w:rFonts w:eastAsia="Calibri" w:cstheme="minorHAnsi"/>
        </w:rPr>
      </w:pPr>
    </w:p>
    <w:p w14:paraId="7906C10E" w14:textId="77777777" w:rsidR="00612674" w:rsidRPr="00076D31" w:rsidRDefault="00612674" w:rsidP="00612674">
      <w:pPr>
        <w:spacing w:after="0" w:line="276" w:lineRule="auto"/>
        <w:rPr>
          <w:rFonts w:cstheme="minorHAnsi"/>
        </w:rPr>
      </w:pPr>
      <w:r w:rsidRPr="00076D31">
        <w:rPr>
          <w:rFonts w:eastAsia="Arial" w:cstheme="minorHAnsi"/>
        </w:rPr>
        <w:t>.....................................................</w:t>
      </w:r>
    </w:p>
    <w:p w14:paraId="132924E8" w14:textId="77777777" w:rsidR="00612674" w:rsidRPr="00076D31" w:rsidRDefault="00612674" w:rsidP="00612674">
      <w:pPr>
        <w:spacing w:after="0" w:line="276" w:lineRule="auto"/>
        <w:rPr>
          <w:rFonts w:cstheme="minorHAnsi"/>
        </w:rPr>
      </w:pPr>
      <w:r w:rsidRPr="00076D31">
        <w:rPr>
          <w:rFonts w:eastAsia="Arial" w:cstheme="minorHAnsi"/>
          <w:b/>
        </w:rPr>
        <w:t xml:space="preserve"> </w:t>
      </w:r>
      <w:r w:rsidRPr="00076D31">
        <w:rPr>
          <w:rFonts w:eastAsia="Arial" w:cstheme="minorHAnsi"/>
        </w:rPr>
        <w:t xml:space="preserve">     Nazwa i adres wykonawcy</w:t>
      </w:r>
    </w:p>
    <w:p w14:paraId="2C79A4A2" w14:textId="77777777" w:rsidR="00612674" w:rsidRPr="00076D31" w:rsidRDefault="00612674" w:rsidP="00612674">
      <w:pPr>
        <w:spacing w:after="0" w:line="276" w:lineRule="auto"/>
        <w:rPr>
          <w:rFonts w:eastAsia="Arial" w:cstheme="minorHAnsi"/>
        </w:rPr>
      </w:pPr>
    </w:p>
    <w:p w14:paraId="51ADB836" w14:textId="77777777" w:rsidR="00612674" w:rsidRPr="00076D31" w:rsidRDefault="00612674" w:rsidP="00612674">
      <w:pPr>
        <w:spacing w:after="0" w:line="276" w:lineRule="auto"/>
        <w:jc w:val="center"/>
        <w:rPr>
          <w:rFonts w:cstheme="minorHAnsi"/>
        </w:rPr>
      </w:pPr>
      <w:r w:rsidRPr="00076D31">
        <w:rPr>
          <w:rFonts w:eastAsia="Arial" w:cstheme="minorHAnsi"/>
          <w:b/>
          <w:u w:val="single"/>
        </w:rPr>
        <w:t>OŚWIADCZENIE O CZĘŚCI ZAMÓWIENIA, KTÓREJ WYKONANIE, WYKONAWCA ZAMIERZA POWIERZYĆ PODWYKONAWCOM</w:t>
      </w:r>
    </w:p>
    <w:p w14:paraId="1080D5E6" w14:textId="77777777" w:rsidR="00612674" w:rsidRPr="00076D31" w:rsidRDefault="00612674" w:rsidP="00612674">
      <w:pPr>
        <w:spacing w:after="0" w:line="276" w:lineRule="auto"/>
        <w:jc w:val="both"/>
        <w:rPr>
          <w:rFonts w:eastAsia="Calibri" w:cstheme="minorHAnsi"/>
        </w:rPr>
      </w:pPr>
    </w:p>
    <w:p w14:paraId="399A89B5" w14:textId="0DFBAF63" w:rsidR="00612674" w:rsidRPr="00076D31" w:rsidRDefault="00612674" w:rsidP="00612674">
      <w:pPr>
        <w:spacing w:after="0" w:line="276" w:lineRule="auto"/>
        <w:jc w:val="both"/>
        <w:rPr>
          <w:rFonts w:cstheme="minorHAnsi"/>
        </w:rPr>
      </w:pPr>
      <w:r w:rsidRPr="00076D31">
        <w:rPr>
          <w:rFonts w:eastAsia="Arial" w:cstheme="minorHAnsi"/>
        </w:rPr>
        <w:t>Przystępując do postępowania w sprawie udzielenia zamówienia publicznego</w:t>
      </w:r>
      <w:r w:rsidRPr="00076D31">
        <w:rPr>
          <w:rFonts w:eastAsia="Arial" w:cstheme="minorHAnsi"/>
          <w:b/>
        </w:rPr>
        <w:t xml:space="preserve"> </w:t>
      </w:r>
      <w:r w:rsidRPr="00076D31">
        <w:rPr>
          <w:rFonts w:eastAsia="Arial" w:cstheme="minorHAnsi"/>
        </w:rPr>
        <w:t xml:space="preserve">p.n. </w:t>
      </w:r>
      <w:r w:rsidR="00546704" w:rsidRPr="00076D31">
        <w:rPr>
          <w:rFonts w:cstheme="minorHAnsi"/>
          <w:b/>
          <w:bCs/>
        </w:rPr>
        <w:t xml:space="preserve">„Dostawa samochodu ciężarowego typu „Śmieciarka” </w:t>
      </w:r>
      <w:r w:rsidRPr="00076D31">
        <w:rPr>
          <w:rFonts w:eastAsia="Arial" w:cstheme="minorHAnsi"/>
        </w:rPr>
        <w:t>Oświadczam/ my, że podwykonawcom zamierzam/ my powierzyć część zamówienia obejmującą wykonanie prac w zakresie:</w:t>
      </w:r>
    </w:p>
    <w:p w14:paraId="78A1C496" w14:textId="77777777" w:rsidR="00612674" w:rsidRPr="00076D31" w:rsidRDefault="00612674" w:rsidP="00612674">
      <w:pPr>
        <w:spacing w:after="0" w:line="276" w:lineRule="auto"/>
        <w:jc w:val="both"/>
        <w:rPr>
          <w:rFonts w:cstheme="minorHAnsi"/>
        </w:rPr>
      </w:pPr>
      <w:r w:rsidRPr="00076D31">
        <w:rPr>
          <w:rFonts w:eastAsia="Arial" w:cstheme="minorHAnsi"/>
        </w:rPr>
        <w:t xml:space="preserve"> </w:t>
      </w:r>
    </w:p>
    <w:p w14:paraId="70FF948B" w14:textId="77777777" w:rsidR="00612674" w:rsidRPr="00076D31" w:rsidRDefault="00612674" w:rsidP="00612674">
      <w:pPr>
        <w:spacing w:after="0" w:line="276" w:lineRule="auto"/>
        <w:jc w:val="both"/>
        <w:rPr>
          <w:rFonts w:eastAsia="Calibri" w:cstheme="minorHAnsi"/>
        </w:rPr>
      </w:pPr>
    </w:p>
    <w:tbl>
      <w:tblPr>
        <w:tblW w:w="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00"/>
        <w:gridCol w:w="3850"/>
      </w:tblGrid>
      <w:tr w:rsidR="00612674" w:rsidRPr="00076D31" w14:paraId="7DE311F6" w14:textId="77777777" w:rsidTr="00612674">
        <w:trPr>
          <w:trHeight w:val="964"/>
        </w:trPr>
        <w:tc>
          <w:tcPr>
            <w:tcW w:w="5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F281A0" w14:textId="77777777" w:rsidR="00612674" w:rsidRPr="00076D31" w:rsidRDefault="00612674">
            <w:pPr>
              <w:snapToGrid w:val="0"/>
              <w:spacing w:after="0" w:line="276" w:lineRule="auto"/>
              <w:jc w:val="center"/>
              <w:rPr>
                <w:rFonts w:cstheme="minorHAnsi"/>
              </w:rPr>
            </w:pPr>
            <w:r w:rsidRPr="00076D31">
              <w:rPr>
                <w:rFonts w:eastAsia="Arial" w:cstheme="minorHAnsi"/>
                <w:b/>
                <w:bCs/>
              </w:rPr>
              <w:t>Zakres rzeczowy – określenie części zamówienia, która zostanie  powierzona podwykonawcy (należy podać również wartość lub procentową część zamówienia, jaka zostanie powierzona podwykonawcy *)</w:t>
            </w:r>
          </w:p>
        </w:tc>
        <w:tc>
          <w:tcPr>
            <w:tcW w:w="3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63849B" w14:textId="77777777" w:rsidR="00612674" w:rsidRPr="00076D31" w:rsidRDefault="00612674">
            <w:pPr>
              <w:snapToGrid w:val="0"/>
              <w:spacing w:after="0" w:line="276" w:lineRule="auto"/>
              <w:jc w:val="center"/>
              <w:rPr>
                <w:rFonts w:cstheme="minorHAnsi"/>
              </w:rPr>
            </w:pPr>
            <w:r w:rsidRPr="00076D31">
              <w:rPr>
                <w:rFonts w:eastAsia="Arial" w:cstheme="minorHAnsi"/>
                <w:b/>
              </w:rPr>
              <w:t>Informacja  o podwykonawcach</w:t>
            </w:r>
          </w:p>
        </w:tc>
      </w:tr>
      <w:tr w:rsidR="00612674" w:rsidRPr="00076D31" w14:paraId="595BFEC6" w14:textId="77777777" w:rsidTr="00612674">
        <w:trPr>
          <w:trHeight w:val="917"/>
        </w:trPr>
        <w:tc>
          <w:tcPr>
            <w:tcW w:w="5500" w:type="dxa"/>
            <w:tcBorders>
              <w:top w:val="single" w:sz="4" w:space="0" w:color="auto"/>
              <w:left w:val="single" w:sz="4" w:space="0" w:color="auto"/>
              <w:bottom w:val="single" w:sz="4" w:space="0" w:color="auto"/>
              <w:right w:val="single" w:sz="4" w:space="0" w:color="auto"/>
            </w:tcBorders>
            <w:shd w:val="clear" w:color="auto" w:fill="FFFFFF" w:themeFill="background1"/>
          </w:tcPr>
          <w:p w14:paraId="0B34FA8A" w14:textId="77777777" w:rsidR="00612674" w:rsidRPr="00076D31" w:rsidRDefault="00612674">
            <w:pPr>
              <w:snapToGrid w:val="0"/>
              <w:spacing w:after="0" w:line="276" w:lineRule="auto"/>
              <w:jc w:val="both"/>
              <w:rPr>
                <w:rFonts w:eastAsia="Calibri" w:cstheme="minorHAnsi"/>
              </w:rPr>
            </w:pPr>
          </w:p>
        </w:tc>
        <w:tc>
          <w:tcPr>
            <w:tcW w:w="3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A7C3077" w14:textId="77777777" w:rsidR="00612674" w:rsidRPr="00076D31" w:rsidRDefault="00612674">
            <w:pPr>
              <w:snapToGrid w:val="0"/>
              <w:spacing w:after="0" w:line="276" w:lineRule="auto"/>
              <w:jc w:val="both"/>
              <w:rPr>
                <w:rFonts w:eastAsia="Calibri" w:cstheme="minorHAnsi"/>
              </w:rPr>
            </w:pPr>
          </w:p>
        </w:tc>
      </w:tr>
      <w:tr w:rsidR="00612674" w:rsidRPr="00076D31" w14:paraId="739ADF8E" w14:textId="77777777" w:rsidTr="00612674">
        <w:trPr>
          <w:trHeight w:val="861"/>
        </w:trPr>
        <w:tc>
          <w:tcPr>
            <w:tcW w:w="5500" w:type="dxa"/>
            <w:tcBorders>
              <w:top w:val="single" w:sz="4" w:space="0" w:color="auto"/>
              <w:left w:val="single" w:sz="4" w:space="0" w:color="auto"/>
              <w:bottom w:val="single" w:sz="4" w:space="0" w:color="auto"/>
              <w:right w:val="single" w:sz="4" w:space="0" w:color="auto"/>
            </w:tcBorders>
            <w:shd w:val="clear" w:color="auto" w:fill="FFFFFF" w:themeFill="background1"/>
          </w:tcPr>
          <w:p w14:paraId="3949DEF3" w14:textId="77777777" w:rsidR="00612674" w:rsidRPr="00076D31" w:rsidRDefault="00612674">
            <w:pPr>
              <w:snapToGrid w:val="0"/>
              <w:spacing w:after="0" w:line="276" w:lineRule="auto"/>
              <w:jc w:val="both"/>
              <w:rPr>
                <w:rFonts w:eastAsia="Calibri" w:cstheme="minorHAnsi"/>
              </w:rPr>
            </w:pPr>
          </w:p>
        </w:tc>
        <w:tc>
          <w:tcPr>
            <w:tcW w:w="3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1FAF521" w14:textId="77777777" w:rsidR="00612674" w:rsidRPr="00076D31" w:rsidRDefault="00612674">
            <w:pPr>
              <w:snapToGrid w:val="0"/>
              <w:spacing w:after="0" w:line="276" w:lineRule="auto"/>
              <w:jc w:val="both"/>
              <w:rPr>
                <w:rFonts w:eastAsia="Calibri" w:cstheme="minorHAnsi"/>
              </w:rPr>
            </w:pPr>
          </w:p>
        </w:tc>
      </w:tr>
    </w:tbl>
    <w:p w14:paraId="177F525C" w14:textId="77777777" w:rsidR="00612674" w:rsidRPr="00076D31" w:rsidRDefault="00612674" w:rsidP="00612674">
      <w:pPr>
        <w:spacing w:after="0" w:line="276" w:lineRule="auto"/>
        <w:jc w:val="both"/>
        <w:rPr>
          <w:rFonts w:eastAsia="Arial" w:cstheme="minorHAnsi"/>
        </w:rPr>
      </w:pPr>
    </w:p>
    <w:p w14:paraId="0A874BFF" w14:textId="77777777" w:rsidR="00612674" w:rsidRPr="00076D31" w:rsidRDefault="00612674" w:rsidP="00612674">
      <w:pPr>
        <w:spacing w:after="0" w:line="276" w:lineRule="auto"/>
        <w:rPr>
          <w:rFonts w:cstheme="minorHAnsi"/>
        </w:rPr>
      </w:pPr>
      <w:r w:rsidRPr="00076D31">
        <w:rPr>
          <w:rFonts w:eastAsia="Calibri" w:cstheme="minorHAnsi"/>
        </w:rPr>
        <w:t>dnia: ...................................</w:t>
      </w:r>
    </w:p>
    <w:p w14:paraId="037B2E70" w14:textId="77777777" w:rsidR="00612674" w:rsidRPr="00076D31" w:rsidRDefault="00612674" w:rsidP="00612674">
      <w:pPr>
        <w:spacing w:after="0" w:line="276" w:lineRule="auto"/>
        <w:ind w:left="5385"/>
        <w:jc w:val="both"/>
        <w:rPr>
          <w:rFonts w:eastAsia="Calibri" w:cstheme="minorHAnsi"/>
        </w:rPr>
      </w:pPr>
    </w:p>
    <w:p w14:paraId="27B12607" w14:textId="77777777" w:rsidR="00612674" w:rsidRPr="00076D31" w:rsidRDefault="00612674" w:rsidP="00612674">
      <w:pPr>
        <w:spacing w:after="0" w:line="276" w:lineRule="auto"/>
        <w:ind w:left="5385"/>
        <w:jc w:val="both"/>
        <w:rPr>
          <w:rFonts w:cstheme="minorHAnsi"/>
        </w:rPr>
      </w:pPr>
      <w:r w:rsidRPr="00076D31">
        <w:rPr>
          <w:rFonts w:eastAsia="Arial" w:cstheme="minorHAnsi"/>
        </w:rPr>
        <w:t>..................................................................</w:t>
      </w:r>
    </w:p>
    <w:p w14:paraId="520C9BE1" w14:textId="77777777" w:rsidR="00612674" w:rsidRPr="00076D31" w:rsidRDefault="00612674" w:rsidP="00612674">
      <w:pPr>
        <w:spacing w:after="0" w:line="276" w:lineRule="auto"/>
        <w:ind w:left="5385"/>
        <w:jc w:val="both"/>
        <w:rPr>
          <w:rFonts w:cstheme="minorHAnsi"/>
        </w:rPr>
      </w:pPr>
      <w:r w:rsidRPr="00076D31">
        <w:rPr>
          <w:rFonts w:eastAsia="Arial" w:cstheme="minorHAnsi"/>
        </w:rPr>
        <w:t xml:space="preserve">                  podpis i pieczęć Wykonawcy</w:t>
      </w:r>
    </w:p>
    <w:p w14:paraId="48C4EF90" w14:textId="77777777" w:rsidR="00612674" w:rsidRPr="00076D31" w:rsidRDefault="00612674" w:rsidP="00612674">
      <w:pPr>
        <w:spacing w:after="0" w:line="276" w:lineRule="auto"/>
        <w:ind w:left="5385"/>
        <w:jc w:val="both"/>
        <w:rPr>
          <w:rFonts w:cstheme="minorHAnsi"/>
        </w:rPr>
      </w:pPr>
      <w:r w:rsidRPr="00076D31">
        <w:rPr>
          <w:rFonts w:eastAsia="Arial" w:cstheme="minorHAnsi"/>
        </w:rPr>
        <w:t xml:space="preserve">                       lub upełnomocnionego</w:t>
      </w:r>
    </w:p>
    <w:p w14:paraId="46274592" w14:textId="77777777" w:rsidR="00612674" w:rsidRPr="00076D31" w:rsidRDefault="00612674" w:rsidP="00612674">
      <w:pPr>
        <w:spacing w:after="0" w:line="276" w:lineRule="auto"/>
        <w:ind w:left="5385"/>
        <w:jc w:val="both"/>
        <w:rPr>
          <w:rFonts w:cstheme="minorHAnsi"/>
        </w:rPr>
      </w:pPr>
      <w:r w:rsidRPr="00076D31">
        <w:rPr>
          <w:rFonts w:eastAsia="Arial" w:cstheme="minorHAnsi"/>
        </w:rPr>
        <w:t xml:space="preserve">                  przedstawiciela Wykonawcy</w:t>
      </w:r>
    </w:p>
    <w:p w14:paraId="6BA4DF35" w14:textId="77777777" w:rsidR="00612674" w:rsidRPr="00076D31" w:rsidRDefault="00612674" w:rsidP="00612674">
      <w:pPr>
        <w:spacing w:after="0" w:line="276" w:lineRule="auto"/>
        <w:rPr>
          <w:rFonts w:eastAsia="Arial" w:cstheme="minorHAnsi"/>
          <w:b/>
          <w:u w:val="single"/>
        </w:rPr>
      </w:pPr>
    </w:p>
    <w:p w14:paraId="2F13E70C" w14:textId="77777777" w:rsidR="00612674" w:rsidRPr="00076D31" w:rsidRDefault="00612674" w:rsidP="00612674">
      <w:pPr>
        <w:spacing w:after="0" w:line="276" w:lineRule="auto"/>
        <w:rPr>
          <w:rFonts w:cstheme="minorHAnsi"/>
        </w:rPr>
      </w:pPr>
      <w:r w:rsidRPr="00076D31">
        <w:rPr>
          <w:rFonts w:eastAsia="Arial" w:cstheme="minorHAnsi"/>
        </w:rPr>
        <w:t>* w związku z formą ogłoszenia o udzieleniu zamówienia jaką Zamawiający ma obowiązek przekazać informację o udzieleniu zamówienia Wykonawca winien podać procentowo lub wartościowo część zamówienia, jaką zamierza powierzyć podwykonawcy.</w:t>
      </w:r>
    </w:p>
    <w:p w14:paraId="29937554" w14:textId="77777777" w:rsidR="00612674" w:rsidRPr="00076D31" w:rsidRDefault="00612674" w:rsidP="00612674">
      <w:pPr>
        <w:spacing w:after="0" w:line="276" w:lineRule="auto"/>
        <w:rPr>
          <w:rFonts w:cstheme="minorHAnsi"/>
        </w:rPr>
      </w:pPr>
      <w:r w:rsidRPr="00076D31">
        <w:rPr>
          <w:rFonts w:eastAsia="Arial" w:cstheme="minorHAnsi"/>
          <w:b/>
          <w:u w:val="single"/>
        </w:rPr>
        <w:t>UWAGA:</w:t>
      </w:r>
    </w:p>
    <w:p w14:paraId="1908D350" w14:textId="77777777" w:rsidR="00612674" w:rsidRPr="00076D31" w:rsidRDefault="00612674" w:rsidP="00612674">
      <w:pPr>
        <w:spacing w:after="0" w:line="276" w:lineRule="auto"/>
        <w:rPr>
          <w:rFonts w:cstheme="minorHAnsi"/>
        </w:rPr>
      </w:pPr>
      <w:r w:rsidRPr="00076D31">
        <w:rPr>
          <w:rFonts w:eastAsia="Arial" w:cstheme="minorHAnsi"/>
        </w:rPr>
        <w:t>Oświadczenia nie należy składać w przypadku wykonywania całości zamówienia przez wykonawcę siłami własnymi.</w:t>
      </w:r>
    </w:p>
    <w:p w14:paraId="029F5598" w14:textId="77777777" w:rsidR="00612674" w:rsidRPr="00076D31" w:rsidRDefault="00612674" w:rsidP="00612674">
      <w:pPr>
        <w:spacing w:after="0" w:line="276" w:lineRule="auto"/>
        <w:rPr>
          <w:rFonts w:cstheme="minorHAnsi"/>
        </w:rPr>
      </w:pPr>
    </w:p>
    <w:p w14:paraId="35A35E2B" w14:textId="77777777" w:rsidR="00612674" w:rsidRPr="00076D31" w:rsidRDefault="00612674" w:rsidP="00612674">
      <w:pPr>
        <w:spacing w:after="0" w:line="276" w:lineRule="auto"/>
        <w:rPr>
          <w:rFonts w:cstheme="minorHAnsi"/>
        </w:rPr>
      </w:pPr>
      <w:r w:rsidRPr="00076D31">
        <w:rPr>
          <w:rFonts w:cstheme="minorHAnsi"/>
        </w:rPr>
        <w:t xml:space="preserve">..........................., dn. ...........................      </w:t>
      </w:r>
      <w:r w:rsidRPr="00076D31">
        <w:rPr>
          <w:rFonts w:cstheme="minorHAnsi"/>
        </w:rPr>
        <w:tab/>
      </w:r>
      <w:r w:rsidRPr="00076D31">
        <w:rPr>
          <w:rFonts w:cstheme="minorHAnsi"/>
        </w:rPr>
        <w:tab/>
      </w:r>
      <w:r w:rsidRPr="00076D31">
        <w:rPr>
          <w:rFonts w:cstheme="minorHAnsi"/>
        </w:rPr>
        <w:tab/>
        <w:t xml:space="preserve">…………………………….............................                                                                         </w:t>
      </w:r>
    </w:p>
    <w:p w14:paraId="57606912" w14:textId="77777777" w:rsidR="00956548" w:rsidRPr="00076D31" w:rsidRDefault="00612674" w:rsidP="00612674">
      <w:pPr>
        <w:spacing w:after="0" w:line="276" w:lineRule="auto"/>
        <w:jc w:val="center"/>
        <w:rPr>
          <w:rFonts w:cstheme="minorHAnsi"/>
        </w:rPr>
      </w:pPr>
      <w:r w:rsidRPr="00076D31">
        <w:rPr>
          <w:rFonts w:cstheme="minorHAnsi"/>
        </w:rPr>
        <w:t>miejscowość</w:t>
      </w:r>
      <w:r w:rsidRPr="00076D31">
        <w:rPr>
          <w:rFonts w:cstheme="minorHAnsi"/>
        </w:rPr>
        <w:tab/>
      </w:r>
      <w:r w:rsidRPr="00076D31">
        <w:rPr>
          <w:rFonts w:cstheme="minorHAnsi"/>
        </w:rPr>
        <w:tab/>
        <w:t>data</w:t>
      </w:r>
      <w:r w:rsidRPr="00076D31">
        <w:rPr>
          <w:rFonts w:cstheme="minorHAnsi"/>
        </w:rPr>
        <w:tab/>
      </w:r>
      <w:r w:rsidRPr="00076D31">
        <w:rPr>
          <w:rFonts w:cstheme="minorHAnsi"/>
        </w:rPr>
        <w:tab/>
      </w:r>
      <w:r w:rsidRPr="00076D31">
        <w:rPr>
          <w:rFonts w:cstheme="minorHAnsi"/>
        </w:rPr>
        <w:tab/>
      </w:r>
      <w:r w:rsidRPr="00076D31">
        <w:rPr>
          <w:rFonts w:cstheme="minorHAnsi"/>
        </w:rPr>
        <w:tab/>
      </w:r>
      <w:r w:rsidRPr="00076D31">
        <w:rPr>
          <w:rFonts w:cstheme="minorHAnsi"/>
        </w:rPr>
        <w:tab/>
        <w:t xml:space="preserve">(Pieczęć i podpis upełnomocnionego </w:t>
      </w:r>
      <w:r w:rsidRPr="00076D31">
        <w:rPr>
          <w:rFonts w:cstheme="minorHAnsi"/>
        </w:rPr>
        <w:tab/>
      </w:r>
      <w:r w:rsidRPr="00076D31">
        <w:rPr>
          <w:rFonts w:cstheme="minorHAnsi"/>
        </w:rPr>
        <w:tab/>
      </w:r>
      <w:r w:rsidRPr="00076D31">
        <w:rPr>
          <w:rFonts w:cstheme="minorHAnsi"/>
        </w:rPr>
        <w:tab/>
      </w:r>
      <w:r w:rsidRPr="00076D31">
        <w:rPr>
          <w:rFonts w:cstheme="minorHAnsi"/>
        </w:rPr>
        <w:tab/>
      </w:r>
      <w:r w:rsidRPr="00076D31">
        <w:rPr>
          <w:rFonts w:cstheme="minorHAnsi"/>
        </w:rPr>
        <w:tab/>
      </w:r>
      <w:r w:rsidRPr="00076D31">
        <w:rPr>
          <w:rFonts w:cstheme="minorHAnsi"/>
        </w:rPr>
        <w:tab/>
      </w:r>
      <w:r w:rsidRPr="00076D31">
        <w:rPr>
          <w:rFonts w:cstheme="minorHAnsi"/>
        </w:rPr>
        <w:tab/>
      </w:r>
      <w:r w:rsidRPr="00076D31">
        <w:rPr>
          <w:rFonts w:cstheme="minorHAnsi"/>
        </w:rPr>
        <w:tab/>
        <w:t>przedstawiciela wykonawcy)</w:t>
      </w:r>
    </w:p>
    <w:sectPr w:rsidR="00956548" w:rsidRPr="00076D31" w:rsidSect="00294074">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8A8818" w14:textId="77777777" w:rsidR="00BE464F" w:rsidRDefault="00BE464F" w:rsidP="00114593">
      <w:pPr>
        <w:spacing w:after="0" w:line="240" w:lineRule="auto"/>
      </w:pPr>
      <w:r>
        <w:separator/>
      </w:r>
    </w:p>
  </w:endnote>
  <w:endnote w:type="continuationSeparator" w:id="0">
    <w:p w14:paraId="3AB2EBEE" w14:textId="77777777" w:rsidR="00BE464F" w:rsidRDefault="00BE464F" w:rsidP="001145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iddenHorzOCl">
    <w:altName w:val="Calibri"/>
    <w:charset w:val="EE"/>
    <w:family w:val="swiss"/>
    <w:pitch w:val="default"/>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5921316"/>
      <w:docPartObj>
        <w:docPartGallery w:val="Page Numbers (Bottom of Page)"/>
        <w:docPartUnique/>
      </w:docPartObj>
    </w:sdtPr>
    <w:sdtContent>
      <w:p w14:paraId="51141B7F" w14:textId="77777777" w:rsidR="00993298" w:rsidRDefault="00432CCD">
        <w:pPr>
          <w:pStyle w:val="Stopka"/>
          <w:jc w:val="center"/>
        </w:pPr>
        <w:r>
          <w:fldChar w:fldCharType="begin"/>
        </w:r>
        <w:r w:rsidR="00993298">
          <w:instrText>PAGE   \* MERGEFORMAT</w:instrText>
        </w:r>
        <w:r>
          <w:fldChar w:fldCharType="separate"/>
        </w:r>
        <w:r w:rsidR="00621F64">
          <w:rPr>
            <w:noProof/>
          </w:rPr>
          <w:t>35</w:t>
        </w:r>
        <w:r>
          <w:fldChar w:fldCharType="end"/>
        </w:r>
      </w:p>
    </w:sdtContent>
  </w:sdt>
  <w:p w14:paraId="0B6FC4C3" w14:textId="77777777" w:rsidR="00993298" w:rsidRDefault="009932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ACED26" w14:textId="77777777" w:rsidR="00BE464F" w:rsidRDefault="00BE464F" w:rsidP="00114593">
      <w:pPr>
        <w:spacing w:after="0" w:line="240" w:lineRule="auto"/>
      </w:pPr>
      <w:r>
        <w:separator/>
      </w:r>
    </w:p>
  </w:footnote>
  <w:footnote w:type="continuationSeparator" w:id="0">
    <w:p w14:paraId="42AE5461" w14:textId="77777777" w:rsidR="00BE464F" w:rsidRDefault="00BE464F" w:rsidP="00114593">
      <w:pPr>
        <w:spacing w:after="0" w:line="240" w:lineRule="auto"/>
      </w:pPr>
      <w:r>
        <w:continuationSeparator/>
      </w:r>
    </w:p>
  </w:footnote>
  <w:footnote w:id="1">
    <w:p w14:paraId="4E5FB603" w14:textId="77777777" w:rsidR="00612674" w:rsidRDefault="00612674" w:rsidP="00612674">
      <w:pPr>
        <w:spacing w:after="0" w:line="240" w:lineRule="auto"/>
        <w:jc w:val="both"/>
        <w:rPr>
          <w:rFonts w:ascii="Arial"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
          <w:iCs/>
          <w:color w:val="222222"/>
          <w:sz w:val="16"/>
          <w:szCs w:val="16"/>
        </w:rPr>
        <w:t xml:space="preserve">o szczególnych rozwiązaniach w zakresie przeciwdziałania wspieraniu agresji na Ukrainę oraz służących ochronie bezpieczeństwa narodowego, zwanej dalej „ustawą”, </w:t>
      </w:r>
      <w:r>
        <w:rPr>
          <w:rFonts w:ascii="Arial" w:hAnsi="Arial" w:cs="Arial"/>
          <w:color w:val="222222"/>
          <w:sz w:val="16"/>
          <w:szCs w:val="16"/>
        </w:rPr>
        <w:t xml:space="preserve">z </w:t>
      </w:r>
      <w:r>
        <w:rPr>
          <w:rFonts w:ascii="Arial" w:eastAsia="Times New Roman" w:hAnsi="Arial" w:cs="Arial"/>
          <w:color w:val="222222"/>
          <w:sz w:val="16"/>
          <w:szCs w:val="16"/>
          <w:lang w:eastAsia="pl-PL"/>
        </w:rPr>
        <w:t>postępowania o udzielenie zamówienia publicznego lub konkursu prowadzonego na podstawie ustawy Pzp wyklucza się:</w:t>
      </w:r>
    </w:p>
    <w:p w14:paraId="48D67A37" w14:textId="77777777" w:rsidR="00612674" w:rsidRDefault="00612674" w:rsidP="00612674">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71B63C0" w14:textId="77777777" w:rsidR="00612674" w:rsidRDefault="00612674" w:rsidP="00612674">
      <w:pPr>
        <w:spacing w:after="0" w:line="240" w:lineRule="auto"/>
        <w:jc w:val="both"/>
        <w:rPr>
          <w:rFonts w:ascii="Arial" w:hAnsi="Arial" w:cs="Arial"/>
          <w:color w:val="222222"/>
          <w:sz w:val="16"/>
          <w:szCs w:val="16"/>
        </w:rPr>
      </w:pPr>
      <w:r>
        <w:rPr>
          <w:rFonts w:ascii="Arial" w:hAnsi="Arial" w:cs="Arial"/>
          <w:color w:val="222222"/>
          <w:sz w:val="16"/>
          <w:szCs w:val="16"/>
        </w:rPr>
        <w:t xml:space="preserve">2) </w:t>
      </w:r>
      <w:r>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0CE9970" w14:textId="77777777" w:rsidR="00612674" w:rsidRDefault="00612674" w:rsidP="00612674">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14:paraId="30E12B9D" w14:textId="77777777" w:rsidR="00612674" w:rsidRDefault="00612674" w:rsidP="00612674">
      <w:pPr>
        <w:spacing w:after="0" w:line="240" w:lineRule="auto"/>
        <w:jc w:val="both"/>
        <w:rPr>
          <w:rFonts w:ascii="Arial"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Cs/>
          <w:color w:val="222222"/>
          <w:sz w:val="16"/>
          <w:szCs w:val="16"/>
        </w:rPr>
        <w:t>o szczególnych rozwiązaniach w zakresie przeciwdziałania wspieraniu agresji na Ukrainę oraz służących ochronie bezpieczeństwa narodowego</w:t>
      </w:r>
      <w:r>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Pr>
          <w:rFonts w:ascii="Arial" w:hAnsi="Arial" w:cs="Arial"/>
          <w:color w:val="222222"/>
          <w:sz w:val="16"/>
          <w:szCs w:val="16"/>
        </w:rPr>
        <w:t xml:space="preserve">z </w:t>
      </w:r>
      <w:r>
        <w:rPr>
          <w:rFonts w:ascii="Arial" w:eastAsia="Times New Roman" w:hAnsi="Arial" w:cs="Arial"/>
          <w:color w:val="222222"/>
          <w:sz w:val="16"/>
          <w:szCs w:val="16"/>
          <w:lang w:eastAsia="pl-PL"/>
        </w:rPr>
        <w:t>postępowania o udzielenie zamówienia publicznego lub konkursu prowadzonego na podstawie ustawy Pzp wyklucza się:</w:t>
      </w:r>
    </w:p>
    <w:p w14:paraId="4952FC47" w14:textId="77777777" w:rsidR="00612674" w:rsidRDefault="00612674" w:rsidP="00612674">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FA50C42" w14:textId="77777777" w:rsidR="00612674" w:rsidRDefault="00612674" w:rsidP="00612674">
      <w:pPr>
        <w:spacing w:after="0" w:line="240" w:lineRule="auto"/>
        <w:jc w:val="both"/>
        <w:rPr>
          <w:rFonts w:ascii="Arial" w:hAnsi="Arial" w:cs="Arial"/>
          <w:color w:val="222222"/>
          <w:sz w:val="16"/>
          <w:szCs w:val="16"/>
        </w:rPr>
      </w:pPr>
      <w:r>
        <w:rPr>
          <w:rFonts w:ascii="Arial" w:hAnsi="Arial" w:cs="Arial"/>
          <w:color w:val="222222"/>
          <w:sz w:val="16"/>
          <w:szCs w:val="16"/>
        </w:rPr>
        <w:t xml:space="preserve">2) </w:t>
      </w:r>
      <w:r>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9D3F8FF" w14:textId="77777777" w:rsidR="00612674" w:rsidRDefault="00612674" w:rsidP="00612674">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404313E" w14:textId="77777777" w:rsidR="00612674" w:rsidRDefault="00612674" w:rsidP="00612674">
      <w:pPr>
        <w:pStyle w:val="Tekstprzypisudolnego"/>
        <w:jc w:val="both"/>
        <w:rPr>
          <w:rFonts w:ascii="Arial" w:hAnsi="Arial" w:cs="Arial"/>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singleLevel"/>
    <w:tmpl w:val="00000008"/>
    <w:name w:val="WW8Num8"/>
    <w:lvl w:ilvl="0">
      <w:start w:val="1"/>
      <w:numFmt w:val="bullet"/>
      <w:lvlText w:val="−"/>
      <w:lvlJc w:val="left"/>
      <w:pPr>
        <w:tabs>
          <w:tab w:val="num" w:pos="0"/>
        </w:tabs>
        <w:ind w:left="1146" w:hanging="360"/>
      </w:pPr>
      <w:rPr>
        <w:rFonts w:ascii="Times New Roman" w:hAnsi="Times New Roman"/>
      </w:rPr>
    </w:lvl>
  </w:abstractNum>
  <w:abstractNum w:abstractNumId="1" w15:restartNumberingAfterBreak="0">
    <w:nsid w:val="00000009"/>
    <w:multiLevelType w:val="multilevel"/>
    <w:tmpl w:val="799E0D72"/>
    <w:name w:val="WW8Num9"/>
    <w:lvl w:ilvl="0">
      <w:start w:val="4"/>
      <w:numFmt w:val="decimal"/>
      <w:lvlText w:val="%1"/>
      <w:lvlJc w:val="left"/>
      <w:pPr>
        <w:tabs>
          <w:tab w:val="num" w:pos="0"/>
        </w:tabs>
        <w:ind w:left="360" w:hanging="360"/>
      </w:pPr>
      <w:rPr>
        <w:rFonts w:ascii="Times New Roman" w:hAnsi="Times New Roman" w:cs="Times New Roman" w:hint="default"/>
        <w:color w:val="auto"/>
        <w:sz w:val="24"/>
        <w:szCs w:val="24"/>
      </w:rPr>
    </w:lvl>
    <w:lvl w:ilvl="1">
      <w:start w:val="1"/>
      <w:numFmt w:val="decimal"/>
      <w:lvlText w:val="%1.%2"/>
      <w:lvlJc w:val="left"/>
      <w:pPr>
        <w:tabs>
          <w:tab w:val="num" w:pos="0"/>
        </w:tabs>
        <w:ind w:left="360" w:hanging="360"/>
      </w:pPr>
      <w:rPr>
        <w:rFonts w:ascii="Times New Roman" w:hAnsi="Times New Roman" w:cs="Courier New" w:hint="default"/>
        <w:b w:val="0"/>
        <w:lang w:val="pl-PL"/>
      </w:rPr>
    </w:lvl>
    <w:lvl w:ilvl="2">
      <w:start w:val="1"/>
      <w:numFmt w:val="decimal"/>
      <w:lvlText w:val="%1.%2.%3"/>
      <w:lvlJc w:val="left"/>
      <w:pPr>
        <w:tabs>
          <w:tab w:val="num" w:pos="0"/>
        </w:tabs>
        <w:ind w:left="2008" w:hanging="720"/>
      </w:pPr>
      <w:rPr>
        <w:rFonts w:ascii="Times New Roman" w:hAnsi="Times New Roman" w:cs="Times New Roman" w:hint="default"/>
        <w:color w:val="auto"/>
        <w:sz w:val="24"/>
        <w:szCs w:val="24"/>
      </w:rPr>
    </w:lvl>
    <w:lvl w:ilvl="3">
      <w:start w:val="1"/>
      <w:numFmt w:val="decimal"/>
      <w:lvlText w:val="%1.%2.%3.%4"/>
      <w:lvlJc w:val="left"/>
      <w:pPr>
        <w:tabs>
          <w:tab w:val="num" w:pos="0"/>
        </w:tabs>
        <w:ind w:left="2652" w:hanging="720"/>
      </w:pPr>
      <w:rPr>
        <w:rFonts w:ascii="Times New Roman" w:hAnsi="Times New Roman" w:cs="Times New Roman" w:hint="default"/>
        <w:color w:val="auto"/>
        <w:sz w:val="24"/>
        <w:szCs w:val="24"/>
      </w:rPr>
    </w:lvl>
    <w:lvl w:ilvl="4">
      <w:start w:val="1"/>
      <w:numFmt w:val="decimal"/>
      <w:lvlText w:val="%1.%2.%3.%4.%5"/>
      <w:lvlJc w:val="left"/>
      <w:pPr>
        <w:tabs>
          <w:tab w:val="num" w:pos="0"/>
        </w:tabs>
        <w:ind w:left="3656" w:hanging="1080"/>
      </w:pPr>
      <w:rPr>
        <w:rFonts w:ascii="Times New Roman" w:hAnsi="Times New Roman" w:cs="Times New Roman" w:hint="default"/>
        <w:color w:val="auto"/>
        <w:sz w:val="24"/>
        <w:szCs w:val="24"/>
      </w:rPr>
    </w:lvl>
    <w:lvl w:ilvl="5">
      <w:start w:val="1"/>
      <w:numFmt w:val="decimal"/>
      <w:lvlText w:val="%1.%2.%3.%4.%5.%6"/>
      <w:lvlJc w:val="left"/>
      <w:pPr>
        <w:tabs>
          <w:tab w:val="num" w:pos="0"/>
        </w:tabs>
        <w:ind w:left="4300" w:hanging="1080"/>
      </w:pPr>
      <w:rPr>
        <w:rFonts w:ascii="Times New Roman" w:hAnsi="Times New Roman" w:cs="Times New Roman" w:hint="default"/>
        <w:color w:val="auto"/>
        <w:sz w:val="24"/>
        <w:szCs w:val="24"/>
      </w:rPr>
    </w:lvl>
    <w:lvl w:ilvl="6">
      <w:start w:val="1"/>
      <w:numFmt w:val="decimal"/>
      <w:lvlText w:val="%1.%2.%3.%4.%5.%6.%7"/>
      <w:lvlJc w:val="left"/>
      <w:pPr>
        <w:tabs>
          <w:tab w:val="num" w:pos="0"/>
        </w:tabs>
        <w:ind w:left="5304" w:hanging="1440"/>
      </w:pPr>
      <w:rPr>
        <w:rFonts w:ascii="Times New Roman" w:hAnsi="Times New Roman" w:cs="Times New Roman" w:hint="default"/>
        <w:color w:val="auto"/>
        <w:sz w:val="24"/>
        <w:szCs w:val="24"/>
      </w:rPr>
    </w:lvl>
    <w:lvl w:ilvl="7">
      <w:start w:val="1"/>
      <w:numFmt w:val="decimal"/>
      <w:lvlText w:val="%1.%2.%3.%4.%5.%6.%7.%8"/>
      <w:lvlJc w:val="left"/>
      <w:pPr>
        <w:tabs>
          <w:tab w:val="num" w:pos="0"/>
        </w:tabs>
        <w:ind w:left="5948" w:hanging="1440"/>
      </w:pPr>
      <w:rPr>
        <w:rFonts w:ascii="Times New Roman" w:hAnsi="Times New Roman" w:cs="Times New Roman" w:hint="default"/>
        <w:color w:val="auto"/>
        <w:sz w:val="24"/>
        <w:szCs w:val="24"/>
      </w:rPr>
    </w:lvl>
    <w:lvl w:ilvl="8">
      <w:start w:val="1"/>
      <w:numFmt w:val="decimal"/>
      <w:lvlText w:val="%1.%2.%3.%4.%5.%6.%7.%8.%9"/>
      <w:lvlJc w:val="left"/>
      <w:pPr>
        <w:tabs>
          <w:tab w:val="num" w:pos="0"/>
        </w:tabs>
        <w:ind w:left="6952" w:hanging="1800"/>
      </w:pPr>
      <w:rPr>
        <w:rFonts w:ascii="Times New Roman" w:hAnsi="Times New Roman" w:cs="Times New Roman" w:hint="default"/>
        <w:color w:val="auto"/>
        <w:sz w:val="24"/>
        <w:szCs w:val="24"/>
      </w:rPr>
    </w:lvl>
  </w:abstractNum>
  <w:abstractNum w:abstractNumId="2"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10"/>
    <w:multiLevelType w:val="singleLevel"/>
    <w:tmpl w:val="00000010"/>
    <w:name w:val="WW8Num16"/>
    <w:lvl w:ilvl="0">
      <w:start w:val="1"/>
      <w:numFmt w:val="lowerLetter"/>
      <w:lvlText w:val="%1)"/>
      <w:lvlJc w:val="left"/>
      <w:pPr>
        <w:tabs>
          <w:tab w:val="num" w:pos="0"/>
        </w:tabs>
        <w:ind w:left="1440" w:hanging="360"/>
      </w:pPr>
      <w:rPr>
        <w:rFonts w:ascii="Times New Roman" w:hAnsi="Times New Roman" w:cs="Times New Roman" w:hint="default"/>
        <w:color w:val="auto"/>
        <w:sz w:val="24"/>
        <w:szCs w:val="24"/>
      </w:rPr>
    </w:lvl>
  </w:abstractNum>
  <w:abstractNum w:abstractNumId="4" w15:restartNumberingAfterBreak="0">
    <w:nsid w:val="00000021"/>
    <w:multiLevelType w:val="multilevel"/>
    <w:tmpl w:val="48C2B444"/>
    <w:name w:val="WW8Num33"/>
    <w:lvl w:ilvl="0">
      <w:start w:val="1"/>
      <w:numFmt w:val="decimal"/>
      <w:lvlText w:val="%1."/>
      <w:lvlJc w:val="left"/>
      <w:pPr>
        <w:tabs>
          <w:tab w:val="num" w:pos="0"/>
        </w:tabs>
        <w:ind w:left="2912" w:hanging="360"/>
      </w:pPr>
      <w:rPr>
        <w:rFonts w:ascii="Times New Roman" w:hAnsi="Times New Roman" w:cs="Times New Roman" w:hint="default"/>
        <w:b/>
      </w:rPr>
    </w:lvl>
    <w:lvl w:ilvl="1">
      <w:start w:val="1"/>
      <w:numFmt w:val="decimal"/>
      <w:lvlText w:val="%1.%2."/>
      <w:lvlJc w:val="left"/>
      <w:pPr>
        <w:tabs>
          <w:tab w:val="num" w:pos="720"/>
        </w:tabs>
        <w:ind w:left="720" w:hanging="360"/>
      </w:pPr>
      <w:rPr>
        <w:rFonts w:ascii="Times New Roman" w:hAnsi="Times New Roman" w:cs="Times New Roman"/>
        <w:b w:val="0"/>
        <w:strike w:val="0"/>
        <w:color w:val="auto"/>
        <w:sz w:val="24"/>
        <w:szCs w:val="24"/>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01682CD3"/>
    <w:multiLevelType w:val="hybridMultilevel"/>
    <w:tmpl w:val="7F24166C"/>
    <w:name w:val="WW8Num33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44509D7"/>
    <w:multiLevelType w:val="hybridMultilevel"/>
    <w:tmpl w:val="3D125A10"/>
    <w:lvl w:ilvl="0" w:tplc="20721CAE">
      <w:start w:val="1"/>
      <w:numFmt w:val="decimal"/>
      <w:lvlText w:val="%1."/>
      <w:lvlJc w:val="left"/>
      <w:pPr>
        <w:ind w:left="720" w:hanging="360"/>
      </w:pPr>
      <w:rPr>
        <w:b/>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60B0613"/>
    <w:multiLevelType w:val="hybridMultilevel"/>
    <w:tmpl w:val="50BCC564"/>
    <w:lvl w:ilvl="0" w:tplc="862262D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A2E4284"/>
    <w:multiLevelType w:val="hybridMultilevel"/>
    <w:tmpl w:val="23CA8028"/>
    <w:lvl w:ilvl="0" w:tplc="04150017">
      <w:start w:val="1"/>
      <w:numFmt w:val="lowerLetter"/>
      <w:lvlText w:val="%1)"/>
      <w:lvlJc w:val="left"/>
      <w:pPr>
        <w:ind w:left="1440" w:hanging="360"/>
      </w:pPr>
      <w:rPr>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E212DE4"/>
    <w:multiLevelType w:val="hybridMultilevel"/>
    <w:tmpl w:val="FCAE4236"/>
    <w:lvl w:ilvl="0" w:tplc="90CC5726">
      <w:start w:val="1"/>
      <w:numFmt w:val="decimal"/>
      <w:lvlText w:val="%1."/>
      <w:lvlJc w:val="left"/>
      <w:pPr>
        <w:ind w:left="1440" w:hanging="360"/>
      </w:pPr>
      <w:rPr>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2FA270B"/>
    <w:multiLevelType w:val="hybridMultilevel"/>
    <w:tmpl w:val="1D222AEE"/>
    <w:lvl w:ilvl="0" w:tplc="6B4CABB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17195F77"/>
    <w:multiLevelType w:val="hybridMultilevel"/>
    <w:tmpl w:val="1A160762"/>
    <w:lvl w:ilvl="0" w:tplc="8F9AAB26">
      <w:start w:val="1"/>
      <w:numFmt w:val="lowerLetter"/>
      <w:lvlText w:val="%1)"/>
      <w:lvlJc w:val="left"/>
      <w:pPr>
        <w:ind w:left="1429" w:hanging="360"/>
      </w:pPr>
      <w:rPr>
        <w:rFonts w:ascii="Garamond" w:eastAsia="Calibri Light" w:hAnsi="Garamond" w:cs="Tahoma"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2" w15:restartNumberingAfterBreak="0">
    <w:nsid w:val="1D1D0823"/>
    <w:multiLevelType w:val="hybridMultilevel"/>
    <w:tmpl w:val="3D125A10"/>
    <w:lvl w:ilvl="0" w:tplc="20721CAE">
      <w:start w:val="1"/>
      <w:numFmt w:val="decimal"/>
      <w:lvlText w:val="%1."/>
      <w:lvlJc w:val="left"/>
      <w:pPr>
        <w:ind w:left="720" w:hanging="360"/>
      </w:pPr>
      <w:rPr>
        <w:b/>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D684D84"/>
    <w:multiLevelType w:val="hybridMultilevel"/>
    <w:tmpl w:val="4B8A7074"/>
    <w:lvl w:ilvl="0" w:tplc="A032190C">
      <w:start w:val="1"/>
      <w:numFmt w:val="lowerLetter"/>
      <w:lvlText w:val="%1."/>
      <w:lvlJc w:val="left"/>
      <w:pPr>
        <w:ind w:left="2880" w:hanging="360"/>
      </w:pPr>
      <w:rPr>
        <w:b w:val="0"/>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4" w15:restartNumberingAfterBreak="0">
    <w:nsid w:val="1F36009E"/>
    <w:multiLevelType w:val="hybridMultilevel"/>
    <w:tmpl w:val="EF286016"/>
    <w:lvl w:ilvl="0" w:tplc="6E5C1A08">
      <w:start w:val="1"/>
      <w:numFmt w:val="lowerLetter"/>
      <w:lvlText w:val="%1)"/>
      <w:lvlJc w:val="left"/>
      <w:pPr>
        <w:tabs>
          <w:tab w:val="num" w:pos="1557"/>
        </w:tabs>
        <w:ind w:left="1557" w:hanging="360"/>
      </w:pPr>
      <w:rPr>
        <w:b w:val="0"/>
        <w:bCs w:val="0"/>
        <w:i w:val="0"/>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1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57F4032"/>
    <w:multiLevelType w:val="hybridMultilevel"/>
    <w:tmpl w:val="E6304CA2"/>
    <w:lvl w:ilvl="0" w:tplc="04150019">
      <w:start w:val="1"/>
      <w:numFmt w:val="lowerLetter"/>
      <w:lvlText w:val="%1."/>
      <w:lvlJc w:val="left"/>
      <w:pPr>
        <w:ind w:left="3600" w:hanging="360"/>
      </w:pPr>
      <w:rPr>
        <w:b w:val="0"/>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16" w15:restartNumberingAfterBreak="0">
    <w:nsid w:val="26320CAF"/>
    <w:multiLevelType w:val="hybridMultilevel"/>
    <w:tmpl w:val="26A4E714"/>
    <w:lvl w:ilvl="0" w:tplc="A0AA17B0">
      <w:start w:val="1"/>
      <w:numFmt w:val="upperRoman"/>
      <w:lvlText w:val="%1."/>
      <w:lvlJc w:val="right"/>
      <w:pPr>
        <w:ind w:left="720" w:hanging="360"/>
      </w:pPr>
      <w:rPr>
        <w:b/>
      </w:rPr>
    </w:lvl>
    <w:lvl w:ilvl="1" w:tplc="E83CFC84">
      <w:start w:val="1"/>
      <w:numFmt w:val="decimal"/>
      <w:lvlText w:val="%2)"/>
      <w:lvlJc w:val="left"/>
      <w:pPr>
        <w:ind w:left="1440" w:hanging="360"/>
      </w:pPr>
      <w:rPr>
        <w:rFonts w:ascii="Garamond" w:hAnsi="Garamond" w:hint="default"/>
        <w:b w:val="0"/>
      </w:rPr>
    </w:lvl>
    <w:lvl w:ilvl="2" w:tplc="16B22B3C">
      <w:start w:val="1"/>
      <w:numFmt w:val="lowerLetter"/>
      <w:lvlText w:val="%3."/>
      <w:lvlJc w:val="left"/>
      <w:pPr>
        <w:ind w:left="2160" w:hanging="180"/>
      </w:pPr>
      <w:rPr>
        <w:b w:val="0"/>
      </w:rPr>
    </w:lvl>
    <w:lvl w:ilvl="3" w:tplc="6340E5F0">
      <w:start w:val="1"/>
      <w:numFmt w:val="lowerLetter"/>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AF7286"/>
    <w:multiLevelType w:val="hybridMultilevel"/>
    <w:tmpl w:val="B8063420"/>
    <w:lvl w:ilvl="0" w:tplc="368E4AE0">
      <w:start w:val="1"/>
      <w:numFmt w:val="decimal"/>
      <w:lvlText w:val="%1."/>
      <w:lvlJc w:val="left"/>
      <w:pPr>
        <w:ind w:left="720" w:hanging="360"/>
      </w:pPr>
      <w:rPr>
        <w:b w:val="0"/>
      </w:rPr>
    </w:lvl>
    <w:lvl w:ilvl="1" w:tplc="0D9EACA8">
      <w:start w:val="1"/>
      <w:numFmt w:val="decimal"/>
      <w:lvlText w:val="%2)"/>
      <w:lvlJc w:val="left"/>
      <w:pPr>
        <w:ind w:left="1440" w:hanging="360"/>
      </w:pPr>
      <w:rPr>
        <w:b w:val="0"/>
      </w:rPr>
    </w:lvl>
    <w:lvl w:ilvl="2" w:tplc="020277BC">
      <w:start w:val="1"/>
      <w:numFmt w:val="lowerLetter"/>
      <w:lvlText w:val="%3."/>
      <w:lvlJc w:val="left"/>
      <w:pPr>
        <w:ind w:left="2160" w:hanging="180"/>
      </w:pPr>
      <w:rPr>
        <w:b w:val="0"/>
      </w:rPr>
    </w:lvl>
    <w:lvl w:ilvl="3" w:tplc="56F8B91A">
      <w:start w:val="1"/>
      <w:numFmt w:val="lowerLetter"/>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C56C12"/>
    <w:multiLevelType w:val="hybridMultilevel"/>
    <w:tmpl w:val="383A9358"/>
    <w:lvl w:ilvl="0" w:tplc="30A0F682">
      <w:start w:val="1"/>
      <w:numFmt w:val="decimal"/>
      <w:lvlText w:val="%1)"/>
      <w:lvlJc w:val="left"/>
      <w:pPr>
        <w:ind w:left="1069" w:hanging="360"/>
      </w:pPr>
      <w:rPr>
        <w:rFonts w:hint="default"/>
        <w:b w:val="0"/>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2F7E308D"/>
    <w:multiLevelType w:val="hybridMultilevel"/>
    <w:tmpl w:val="60EA87C8"/>
    <w:lvl w:ilvl="0" w:tplc="04150017">
      <w:start w:val="1"/>
      <w:numFmt w:val="lowerLetter"/>
      <w:lvlText w:val="%1)"/>
      <w:lvlJc w:val="left"/>
      <w:pPr>
        <w:ind w:left="1429" w:hanging="360"/>
      </w:pPr>
    </w:lvl>
    <w:lvl w:ilvl="1" w:tplc="A2CE2B0E">
      <w:start w:val="1"/>
      <w:numFmt w:val="lowerLetter"/>
      <w:lvlText w:val="%2)"/>
      <w:lvlJc w:val="left"/>
      <w:pPr>
        <w:ind w:left="2149" w:hanging="360"/>
      </w:pPr>
      <w:rPr>
        <w:b w:val="0"/>
        <w:bCs/>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3154102A"/>
    <w:multiLevelType w:val="hybridMultilevel"/>
    <w:tmpl w:val="52DE73B6"/>
    <w:lvl w:ilvl="0" w:tplc="74C64C3E">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4817BF5"/>
    <w:multiLevelType w:val="hybridMultilevel"/>
    <w:tmpl w:val="5100D84A"/>
    <w:lvl w:ilvl="0" w:tplc="FFDC25E6">
      <w:start w:val="1"/>
      <w:numFmt w:val="decimal"/>
      <w:lvlText w:val="%1."/>
      <w:lvlJc w:val="left"/>
      <w:pPr>
        <w:ind w:left="720" w:hanging="360"/>
      </w:pPr>
      <w:rPr>
        <w:rFonts w:ascii="Garamond" w:hAnsi="Garamond" w:hint="default"/>
      </w:rPr>
    </w:lvl>
    <w:lvl w:ilvl="1" w:tplc="193450D8">
      <w:start w:val="1"/>
      <w:numFmt w:val="decimal"/>
      <w:lvlText w:val="%2)"/>
      <w:lvlJc w:val="left"/>
      <w:pPr>
        <w:ind w:left="1440" w:hanging="360"/>
      </w:pPr>
      <w:rPr>
        <w:rFonts w:ascii="Garamond" w:hAnsi="Garamond" w:hint="default"/>
      </w:rPr>
    </w:lvl>
    <w:lvl w:ilvl="2" w:tplc="6B0AD6C4">
      <w:start w:val="1"/>
      <w:numFmt w:val="lowerRoman"/>
      <w:lvlText w:val="%3."/>
      <w:lvlJc w:val="right"/>
      <w:pPr>
        <w:ind w:left="2160" w:hanging="180"/>
      </w:pPr>
    </w:lvl>
    <w:lvl w:ilvl="3" w:tplc="B76073D0">
      <w:start w:val="1"/>
      <w:numFmt w:val="decimal"/>
      <w:lvlText w:val="%4."/>
      <w:lvlJc w:val="left"/>
      <w:pPr>
        <w:ind w:left="2880" w:hanging="360"/>
      </w:pPr>
    </w:lvl>
    <w:lvl w:ilvl="4" w:tplc="66B0EB9C">
      <w:start w:val="1"/>
      <w:numFmt w:val="lowerLetter"/>
      <w:lvlText w:val="%5."/>
      <w:lvlJc w:val="left"/>
      <w:pPr>
        <w:ind w:left="3600" w:hanging="360"/>
      </w:pPr>
    </w:lvl>
    <w:lvl w:ilvl="5" w:tplc="65165AA8">
      <w:start w:val="1"/>
      <w:numFmt w:val="lowerRoman"/>
      <w:lvlText w:val="%6."/>
      <w:lvlJc w:val="right"/>
      <w:pPr>
        <w:ind w:left="4320" w:hanging="180"/>
      </w:pPr>
    </w:lvl>
    <w:lvl w:ilvl="6" w:tplc="446EBB1A">
      <w:start w:val="1"/>
      <w:numFmt w:val="decimal"/>
      <w:lvlText w:val="%7."/>
      <w:lvlJc w:val="left"/>
      <w:pPr>
        <w:ind w:left="5040" w:hanging="360"/>
      </w:pPr>
    </w:lvl>
    <w:lvl w:ilvl="7" w:tplc="62B41020">
      <w:start w:val="1"/>
      <w:numFmt w:val="lowerLetter"/>
      <w:lvlText w:val="%8."/>
      <w:lvlJc w:val="left"/>
      <w:pPr>
        <w:ind w:left="5760" w:hanging="360"/>
      </w:pPr>
    </w:lvl>
    <w:lvl w:ilvl="8" w:tplc="E6443BEE">
      <w:start w:val="1"/>
      <w:numFmt w:val="lowerRoman"/>
      <w:lvlText w:val="%9."/>
      <w:lvlJc w:val="right"/>
      <w:pPr>
        <w:ind w:left="6480" w:hanging="180"/>
      </w:pPr>
    </w:lvl>
  </w:abstractNum>
  <w:abstractNum w:abstractNumId="22" w15:restartNumberingAfterBreak="0">
    <w:nsid w:val="354D0A0A"/>
    <w:multiLevelType w:val="hybridMultilevel"/>
    <w:tmpl w:val="ABE613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577893"/>
    <w:multiLevelType w:val="hybridMultilevel"/>
    <w:tmpl w:val="EE42DA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920DC4"/>
    <w:multiLevelType w:val="hybridMultilevel"/>
    <w:tmpl w:val="927035F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Letter"/>
      <w:lvlText w:val="%3)"/>
      <w:lvlJc w:val="left"/>
      <w:pPr>
        <w:ind w:left="2160" w:hanging="180"/>
      </w:pPr>
    </w:lvl>
    <w:lvl w:ilvl="3" w:tplc="04150019">
      <w:start w:val="1"/>
      <w:numFmt w:val="lowerLetter"/>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EA45EC3"/>
    <w:multiLevelType w:val="hybridMultilevel"/>
    <w:tmpl w:val="EDA8CFE2"/>
    <w:lvl w:ilvl="0" w:tplc="90106326">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47082F79"/>
    <w:multiLevelType w:val="hybridMultilevel"/>
    <w:tmpl w:val="DC6CA7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4A1CEE"/>
    <w:multiLevelType w:val="hybridMultilevel"/>
    <w:tmpl w:val="C83A0CB6"/>
    <w:lvl w:ilvl="0" w:tplc="E772C67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E1846F3"/>
    <w:multiLevelType w:val="hybridMultilevel"/>
    <w:tmpl w:val="486250E2"/>
    <w:lvl w:ilvl="0" w:tplc="04150017">
      <w:start w:val="1"/>
      <w:numFmt w:val="lowerLetter"/>
      <w:lvlText w:val="%1)"/>
      <w:lvlJc w:val="left"/>
      <w:pPr>
        <w:ind w:left="3060" w:hanging="360"/>
      </w:p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29" w15:restartNumberingAfterBreak="0">
    <w:nsid w:val="502B4324"/>
    <w:multiLevelType w:val="hybridMultilevel"/>
    <w:tmpl w:val="1564081E"/>
    <w:lvl w:ilvl="0" w:tplc="C71E63F4">
      <w:start w:val="1"/>
      <w:numFmt w:val="decimal"/>
      <w:lvlText w:val="%1."/>
      <w:lvlJc w:val="left"/>
      <w:pPr>
        <w:ind w:left="1440" w:hanging="360"/>
      </w:pPr>
      <w:rPr>
        <w:b w:val="0"/>
        <w:color w:val="auto"/>
      </w:r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0C977EF"/>
    <w:multiLevelType w:val="hybridMultilevel"/>
    <w:tmpl w:val="707815EC"/>
    <w:lvl w:ilvl="0" w:tplc="7DBC2A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AE59D4"/>
    <w:multiLevelType w:val="hybridMultilevel"/>
    <w:tmpl w:val="36A8483A"/>
    <w:lvl w:ilvl="0" w:tplc="418C14B6">
      <w:start w:val="1"/>
      <w:numFmt w:val="decimal"/>
      <w:lvlText w:val="%1."/>
      <w:lvlJc w:val="left"/>
      <w:pPr>
        <w:ind w:left="720" w:hanging="360"/>
      </w:pPr>
      <w:rPr>
        <w:rFonts w:ascii="Garamond" w:hAnsi="Garamond" w:hint="default"/>
      </w:rPr>
    </w:lvl>
    <w:lvl w:ilvl="1" w:tplc="D44C2466">
      <w:start w:val="1"/>
      <w:numFmt w:val="decimal"/>
      <w:lvlText w:val="%2)"/>
      <w:lvlJc w:val="left"/>
      <w:pPr>
        <w:ind w:left="1440" w:hanging="360"/>
      </w:pPr>
      <w:rPr>
        <w:rFonts w:ascii="Garamond" w:hAnsi="Garamond" w:hint="default"/>
      </w:rPr>
    </w:lvl>
    <w:lvl w:ilvl="2" w:tplc="952655D8">
      <w:start w:val="1"/>
      <w:numFmt w:val="lowerLetter"/>
      <w:lvlText w:val="%3."/>
      <w:lvlJc w:val="left"/>
      <w:pPr>
        <w:ind w:left="2160" w:hanging="180"/>
      </w:pPr>
      <w:rPr>
        <w:rFonts w:ascii="Garamond" w:hAnsi="Garamond" w:hint="default"/>
      </w:rPr>
    </w:lvl>
    <w:lvl w:ilvl="3" w:tplc="616C02DE">
      <w:start w:val="1"/>
      <w:numFmt w:val="decimal"/>
      <w:lvlText w:val="%4."/>
      <w:lvlJc w:val="left"/>
      <w:pPr>
        <w:ind w:left="2880" w:hanging="360"/>
      </w:pPr>
    </w:lvl>
    <w:lvl w:ilvl="4" w:tplc="5E88F8F0">
      <w:start w:val="1"/>
      <w:numFmt w:val="lowerLetter"/>
      <w:lvlText w:val="%5."/>
      <w:lvlJc w:val="left"/>
      <w:pPr>
        <w:ind w:left="3600" w:hanging="360"/>
      </w:pPr>
    </w:lvl>
    <w:lvl w:ilvl="5" w:tplc="CDAE1DDA">
      <w:start w:val="1"/>
      <w:numFmt w:val="lowerRoman"/>
      <w:lvlText w:val="%6."/>
      <w:lvlJc w:val="right"/>
      <w:pPr>
        <w:ind w:left="4320" w:hanging="180"/>
      </w:pPr>
    </w:lvl>
    <w:lvl w:ilvl="6" w:tplc="827671FA">
      <w:start w:val="1"/>
      <w:numFmt w:val="decimal"/>
      <w:lvlText w:val="%7."/>
      <w:lvlJc w:val="left"/>
      <w:pPr>
        <w:ind w:left="5040" w:hanging="360"/>
      </w:pPr>
    </w:lvl>
    <w:lvl w:ilvl="7" w:tplc="22CA1320">
      <w:start w:val="1"/>
      <w:numFmt w:val="lowerLetter"/>
      <w:lvlText w:val="%8."/>
      <w:lvlJc w:val="left"/>
      <w:pPr>
        <w:ind w:left="5760" w:hanging="360"/>
      </w:pPr>
    </w:lvl>
    <w:lvl w:ilvl="8" w:tplc="3A82F6BA">
      <w:start w:val="1"/>
      <w:numFmt w:val="lowerRoman"/>
      <w:lvlText w:val="%9."/>
      <w:lvlJc w:val="right"/>
      <w:pPr>
        <w:ind w:left="6480" w:hanging="180"/>
      </w:pPr>
    </w:lvl>
  </w:abstractNum>
  <w:abstractNum w:abstractNumId="32" w15:restartNumberingAfterBreak="0">
    <w:nsid w:val="51C81A61"/>
    <w:multiLevelType w:val="hybridMultilevel"/>
    <w:tmpl w:val="7AFA5A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F17004"/>
    <w:multiLevelType w:val="hybridMultilevel"/>
    <w:tmpl w:val="BABE828E"/>
    <w:lvl w:ilvl="0" w:tplc="368E4AE0">
      <w:start w:val="1"/>
      <w:numFmt w:val="decimal"/>
      <w:lvlText w:val="%1."/>
      <w:lvlJc w:val="left"/>
      <w:pPr>
        <w:ind w:left="720" w:hanging="360"/>
      </w:pPr>
      <w:rPr>
        <w:b w:val="0"/>
      </w:rPr>
    </w:lvl>
    <w:lvl w:ilvl="1" w:tplc="0D9EACA8">
      <w:start w:val="1"/>
      <w:numFmt w:val="decimal"/>
      <w:lvlText w:val="%2)"/>
      <w:lvlJc w:val="left"/>
      <w:pPr>
        <w:ind w:left="1440" w:hanging="360"/>
      </w:pPr>
      <w:rPr>
        <w:b w:val="0"/>
      </w:rPr>
    </w:lvl>
    <w:lvl w:ilvl="2" w:tplc="020277BC">
      <w:start w:val="1"/>
      <w:numFmt w:val="lowerLetter"/>
      <w:lvlText w:val="%3."/>
      <w:lvlJc w:val="left"/>
      <w:pPr>
        <w:ind w:left="2160" w:hanging="180"/>
      </w:pPr>
      <w:rPr>
        <w:b w:val="0"/>
      </w:rPr>
    </w:lvl>
    <w:lvl w:ilvl="3" w:tplc="56F8B91A">
      <w:start w:val="1"/>
      <w:numFmt w:val="lowerLetter"/>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C82312"/>
    <w:multiLevelType w:val="hybridMultilevel"/>
    <w:tmpl w:val="CD88882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C61B71"/>
    <w:multiLevelType w:val="hybridMultilevel"/>
    <w:tmpl w:val="BA20D04C"/>
    <w:lvl w:ilvl="0" w:tplc="FFFFFFFF">
      <w:start w:val="1"/>
      <w:numFmt w:val="decimal"/>
      <w:lvlText w:val="%1)"/>
      <w:lvlJc w:val="left"/>
      <w:pPr>
        <w:ind w:left="2160" w:hanging="360"/>
      </w:pPr>
      <w:rPr>
        <w:b w:val="0"/>
        <w:bCs w:val="0"/>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36" w15:restartNumberingAfterBreak="0">
    <w:nsid w:val="58B602B6"/>
    <w:multiLevelType w:val="hybridMultilevel"/>
    <w:tmpl w:val="5E6EF8A4"/>
    <w:lvl w:ilvl="0" w:tplc="04150017">
      <w:start w:val="1"/>
      <w:numFmt w:val="lowerLetter"/>
      <w:lvlText w:val="%1)"/>
      <w:lvlJc w:val="left"/>
      <w:pPr>
        <w:ind w:left="1429" w:hanging="360"/>
      </w:pPr>
    </w:lvl>
    <w:lvl w:ilvl="1" w:tplc="01600088">
      <w:start w:val="1"/>
      <w:numFmt w:val="lowerLetter"/>
      <w:lvlText w:val="%2."/>
      <w:lvlJc w:val="left"/>
      <w:pPr>
        <w:ind w:left="2149" w:hanging="360"/>
      </w:pPr>
      <w:rPr>
        <w:b/>
        <w:bCs/>
      </w:rPr>
    </w:lvl>
    <w:lvl w:ilvl="2" w:tplc="6EF40C18">
      <w:start w:val="1"/>
      <w:numFmt w:val="decimal"/>
      <w:lvlText w:val="%3."/>
      <w:lvlJc w:val="left"/>
      <w:pPr>
        <w:ind w:left="3064" w:hanging="375"/>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5BA21804"/>
    <w:multiLevelType w:val="hybridMultilevel"/>
    <w:tmpl w:val="A6266D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3F31DE"/>
    <w:multiLevelType w:val="hybridMultilevel"/>
    <w:tmpl w:val="9BDA853E"/>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39" w15:restartNumberingAfterBreak="0">
    <w:nsid w:val="5D474764"/>
    <w:multiLevelType w:val="hybridMultilevel"/>
    <w:tmpl w:val="8A902C0E"/>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EB75919"/>
    <w:multiLevelType w:val="hybridMultilevel"/>
    <w:tmpl w:val="C42C824A"/>
    <w:lvl w:ilvl="0" w:tplc="B2505E0A">
      <w:start w:val="1"/>
      <w:numFmt w:val="lowerLetter"/>
      <w:lvlText w:val="%1."/>
      <w:lvlJc w:val="left"/>
      <w:pPr>
        <w:ind w:left="2160"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1" w15:restartNumberingAfterBreak="0">
    <w:nsid w:val="62231542"/>
    <w:multiLevelType w:val="hybridMultilevel"/>
    <w:tmpl w:val="6FCC73C8"/>
    <w:lvl w:ilvl="0" w:tplc="0415000F">
      <w:start w:val="1"/>
      <w:numFmt w:val="decimal"/>
      <w:lvlText w:val="%1."/>
      <w:lvlJc w:val="left"/>
      <w:pPr>
        <w:ind w:left="644"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4F37EA6"/>
    <w:multiLevelType w:val="hybridMultilevel"/>
    <w:tmpl w:val="70A4DEF0"/>
    <w:lvl w:ilvl="0" w:tplc="4ACA9ACC">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9565EFC"/>
    <w:multiLevelType w:val="hybridMultilevel"/>
    <w:tmpl w:val="FFFFFFFF"/>
    <w:lvl w:ilvl="0" w:tplc="55E0EFA2">
      <w:start w:val="1"/>
      <w:numFmt w:val="decimal"/>
      <w:lvlText w:val="%1."/>
      <w:lvlJc w:val="left"/>
      <w:pPr>
        <w:ind w:left="531" w:hanging="360"/>
      </w:pPr>
      <w:rPr>
        <w:rFonts w:cs="Times New Roman" w:hint="default"/>
      </w:rPr>
    </w:lvl>
    <w:lvl w:ilvl="1" w:tplc="04150019" w:tentative="1">
      <w:start w:val="1"/>
      <w:numFmt w:val="lowerLetter"/>
      <w:lvlText w:val="%2."/>
      <w:lvlJc w:val="left"/>
      <w:pPr>
        <w:ind w:left="1554" w:hanging="360"/>
      </w:pPr>
      <w:rPr>
        <w:rFonts w:cs="Times New Roman"/>
      </w:rPr>
    </w:lvl>
    <w:lvl w:ilvl="2" w:tplc="0415001B" w:tentative="1">
      <w:start w:val="1"/>
      <w:numFmt w:val="lowerRoman"/>
      <w:lvlText w:val="%3."/>
      <w:lvlJc w:val="right"/>
      <w:pPr>
        <w:ind w:left="2274" w:hanging="180"/>
      </w:pPr>
      <w:rPr>
        <w:rFonts w:cs="Times New Roman"/>
      </w:rPr>
    </w:lvl>
    <w:lvl w:ilvl="3" w:tplc="0415000F" w:tentative="1">
      <w:start w:val="1"/>
      <w:numFmt w:val="decimal"/>
      <w:lvlText w:val="%4."/>
      <w:lvlJc w:val="left"/>
      <w:pPr>
        <w:ind w:left="2994" w:hanging="360"/>
      </w:pPr>
      <w:rPr>
        <w:rFonts w:cs="Times New Roman"/>
      </w:rPr>
    </w:lvl>
    <w:lvl w:ilvl="4" w:tplc="04150019" w:tentative="1">
      <w:start w:val="1"/>
      <w:numFmt w:val="lowerLetter"/>
      <w:lvlText w:val="%5."/>
      <w:lvlJc w:val="left"/>
      <w:pPr>
        <w:ind w:left="3714" w:hanging="360"/>
      </w:pPr>
      <w:rPr>
        <w:rFonts w:cs="Times New Roman"/>
      </w:rPr>
    </w:lvl>
    <w:lvl w:ilvl="5" w:tplc="0415001B" w:tentative="1">
      <w:start w:val="1"/>
      <w:numFmt w:val="lowerRoman"/>
      <w:lvlText w:val="%6."/>
      <w:lvlJc w:val="right"/>
      <w:pPr>
        <w:ind w:left="4434" w:hanging="180"/>
      </w:pPr>
      <w:rPr>
        <w:rFonts w:cs="Times New Roman"/>
      </w:rPr>
    </w:lvl>
    <w:lvl w:ilvl="6" w:tplc="0415000F" w:tentative="1">
      <w:start w:val="1"/>
      <w:numFmt w:val="decimal"/>
      <w:lvlText w:val="%7."/>
      <w:lvlJc w:val="left"/>
      <w:pPr>
        <w:ind w:left="5154" w:hanging="360"/>
      </w:pPr>
      <w:rPr>
        <w:rFonts w:cs="Times New Roman"/>
      </w:rPr>
    </w:lvl>
    <w:lvl w:ilvl="7" w:tplc="04150019" w:tentative="1">
      <w:start w:val="1"/>
      <w:numFmt w:val="lowerLetter"/>
      <w:lvlText w:val="%8."/>
      <w:lvlJc w:val="left"/>
      <w:pPr>
        <w:ind w:left="5874" w:hanging="360"/>
      </w:pPr>
      <w:rPr>
        <w:rFonts w:cs="Times New Roman"/>
      </w:rPr>
    </w:lvl>
    <w:lvl w:ilvl="8" w:tplc="0415001B" w:tentative="1">
      <w:start w:val="1"/>
      <w:numFmt w:val="lowerRoman"/>
      <w:lvlText w:val="%9."/>
      <w:lvlJc w:val="right"/>
      <w:pPr>
        <w:ind w:left="6594" w:hanging="180"/>
      </w:pPr>
      <w:rPr>
        <w:rFonts w:cs="Times New Roman"/>
      </w:rPr>
    </w:lvl>
  </w:abstractNum>
  <w:abstractNum w:abstractNumId="44" w15:restartNumberingAfterBreak="0">
    <w:nsid w:val="6ED6455E"/>
    <w:multiLevelType w:val="hybridMultilevel"/>
    <w:tmpl w:val="EBBA057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FFE2FDA"/>
    <w:multiLevelType w:val="hybridMultilevel"/>
    <w:tmpl w:val="F49ED2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3EB4F8E"/>
    <w:multiLevelType w:val="hybridMultilevel"/>
    <w:tmpl w:val="655269D2"/>
    <w:lvl w:ilvl="0" w:tplc="08F6270C">
      <w:start w:val="1"/>
      <w:numFmt w:val="decimal"/>
      <w:lvlText w:val="%1."/>
      <w:lvlJc w:val="left"/>
      <w:pPr>
        <w:ind w:left="1512" w:hanging="360"/>
      </w:pPr>
      <w:rPr>
        <w:b w:val="0"/>
      </w:rPr>
    </w:lvl>
    <w:lvl w:ilvl="1" w:tplc="261EA386">
      <w:start w:val="1"/>
      <w:numFmt w:val="decimal"/>
      <w:lvlText w:val="%2)"/>
      <w:lvlJc w:val="left"/>
      <w:pPr>
        <w:ind w:left="2232" w:hanging="360"/>
      </w:pPr>
      <w:rPr>
        <w:b w:val="0"/>
      </w:r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47" w15:restartNumberingAfterBreak="0">
    <w:nsid w:val="74AA6004"/>
    <w:multiLevelType w:val="hybridMultilevel"/>
    <w:tmpl w:val="8D1255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5BA4271"/>
    <w:multiLevelType w:val="hybridMultilevel"/>
    <w:tmpl w:val="BA20D04C"/>
    <w:lvl w:ilvl="0" w:tplc="04150011">
      <w:start w:val="1"/>
      <w:numFmt w:val="decimal"/>
      <w:lvlText w:val="%1)"/>
      <w:lvlJc w:val="left"/>
      <w:pPr>
        <w:ind w:left="2160" w:hanging="360"/>
      </w:pPr>
      <w:rPr>
        <w:b w:val="0"/>
        <w:bCs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9" w15:restartNumberingAfterBreak="0">
    <w:nsid w:val="75FE71BB"/>
    <w:multiLevelType w:val="hybridMultilevel"/>
    <w:tmpl w:val="34368B46"/>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963397"/>
    <w:multiLevelType w:val="hybridMultilevel"/>
    <w:tmpl w:val="B1A44C9A"/>
    <w:lvl w:ilvl="0" w:tplc="0C289EE4">
      <w:start w:val="1"/>
      <w:numFmt w:val="lowerLetter"/>
      <w:lvlText w:val="%1."/>
      <w:lvlJc w:val="left"/>
      <w:pPr>
        <w:ind w:left="2880" w:hanging="360"/>
      </w:pPr>
      <w:rPr>
        <w:b w:val="0"/>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num w:numId="1" w16cid:durableId="1162425460">
    <w:abstractNumId w:val="21"/>
  </w:num>
  <w:num w:numId="2" w16cid:durableId="1592618034">
    <w:abstractNumId w:val="31"/>
  </w:num>
  <w:num w:numId="3" w16cid:durableId="986129599">
    <w:abstractNumId w:val="16"/>
  </w:num>
  <w:num w:numId="4" w16cid:durableId="872577411">
    <w:abstractNumId w:val="45"/>
  </w:num>
  <w:num w:numId="5" w16cid:durableId="31268824">
    <w:abstractNumId w:val="20"/>
  </w:num>
  <w:num w:numId="6" w16cid:durableId="1968507734">
    <w:abstractNumId w:val="34"/>
  </w:num>
  <w:num w:numId="7" w16cid:durableId="1316109281">
    <w:abstractNumId w:val="29"/>
  </w:num>
  <w:num w:numId="8" w16cid:durableId="174542441">
    <w:abstractNumId w:val="9"/>
  </w:num>
  <w:num w:numId="9" w16cid:durableId="767502224">
    <w:abstractNumId w:val="46"/>
  </w:num>
  <w:num w:numId="10" w16cid:durableId="1983001936">
    <w:abstractNumId w:val="27"/>
  </w:num>
  <w:num w:numId="11" w16cid:durableId="2033339372">
    <w:abstractNumId w:val="41"/>
  </w:num>
  <w:num w:numId="12" w16cid:durableId="2134128574">
    <w:abstractNumId w:val="40"/>
  </w:num>
  <w:num w:numId="13" w16cid:durableId="900016145">
    <w:abstractNumId w:val="13"/>
  </w:num>
  <w:num w:numId="14" w16cid:durableId="495077094">
    <w:abstractNumId w:val="50"/>
  </w:num>
  <w:num w:numId="15" w16cid:durableId="1540429849">
    <w:abstractNumId w:val="33"/>
  </w:num>
  <w:num w:numId="16" w16cid:durableId="179859371">
    <w:abstractNumId w:val="23"/>
  </w:num>
  <w:num w:numId="17" w16cid:durableId="1039090961">
    <w:abstractNumId w:val="32"/>
  </w:num>
  <w:num w:numId="18" w16cid:durableId="778599503">
    <w:abstractNumId w:val="0"/>
  </w:num>
  <w:num w:numId="19" w16cid:durableId="1792673408">
    <w:abstractNumId w:val="2"/>
  </w:num>
  <w:num w:numId="20" w16cid:durableId="2079086344">
    <w:abstractNumId w:val="4"/>
  </w:num>
  <w:num w:numId="21" w16cid:durableId="2034067971">
    <w:abstractNumId w:val="8"/>
  </w:num>
  <w:num w:numId="22" w16cid:durableId="1411004575">
    <w:abstractNumId w:val="49"/>
  </w:num>
  <w:num w:numId="23" w16cid:durableId="527255088">
    <w:abstractNumId w:val="42"/>
  </w:num>
  <w:num w:numId="24" w16cid:durableId="21055936">
    <w:abstractNumId w:val="48"/>
  </w:num>
  <w:num w:numId="25" w16cid:durableId="372117251">
    <w:abstractNumId w:val="35"/>
  </w:num>
  <w:num w:numId="26" w16cid:durableId="2047758123">
    <w:abstractNumId w:val="28"/>
  </w:num>
  <w:num w:numId="27" w16cid:durableId="529803134">
    <w:abstractNumId w:val="15"/>
  </w:num>
  <w:num w:numId="28" w16cid:durableId="1943144986">
    <w:abstractNumId w:val="24"/>
  </w:num>
  <w:num w:numId="29" w16cid:durableId="15449070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738406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747927">
    <w:abstractNumId w:val="11"/>
    <w:lvlOverride w:ilvl="0">
      <w:startOverride w:val="1"/>
    </w:lvlOverride>
    <w:lvlOverride w:ilvl="1"/>
    <w:lvlOverride w:ilvl="2"/>
    <w:lvlOverride w:ilvl="3"/>
    <w:lvlOverride w:ilvl="4"/>
    <w:lvlOverride w:ilvl="5"/>
    <w:lvlOverride w:ilvl="6"/>
    <w:lvlOverride w:ilvl="7"/>
    <w:lvlOverride w:ilvl="8"/>
  </w:num>
  <w:num w:numId="32" w16cid:durableId="2040466170">
    <w:abstractNumId w:val="39"/>
  </w:num>
  <w:num w:numId="33" w16cid:durableId="2114784377">
    <w:abstractNumId w:val="25"/>
  </w:num>
  <w:num w:numId="34" w16cid:durableId="12266042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028590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97935328">
    <w:abstractNumId w:val="43"/>
  </w:num>
  <w:num w:numId="37" w16cid:durableId="1595822014">
    <w:abstractNumId w:val="37"/>
  </w:num>
  <w:num w:numId="38" w16cid:durableId="567690594">
    <w:abstractNumId w:val="19"/>
  </w:num>
  <w:num w:numId="39" w16cid:durableId="1414546039">
    <w:abstractNumId w:val="36"/>
  </w:num>
  <w:num w:numId="40" w16cid:durableId="1972324982">
    <w:abstractNumId w:val="7"/>
  </w:num>
  <w:num w:numId="41" w16cid:durableId="411851324">
    <w:abstractNumId w:val="18"/>
  </w:num>
  <w:num w:numId="42" w16cid:durableId="1155997198">
    <w:abstractNumId w:val="10"/>
  </w:num>
  <w:num w:numId="43" w16cid:durableId="84738983">
    <w:abstractNumId w:val="26"/>
  </w:num>
  <w:num w:numId="44" w16cid:durableId="1847937731">
    <w:abstractNumId w:val="22"/>
  </w:num>
  <w:num w:numId="45" w16cid:durableId="2122723322">
    <w:abstractNumId w:val="30"/>
  </w:num>
  <w:num w:numId="46" w16cid:durableId="639457295">
    <w:abstractNumId w:val="47"/>
  </w:num>
  <w:num w:numId="47" w16cid:durableId="1068958091">
    <w:abstractNumId w:val="5"/>
  </w:num>
  <w:num w:numId="48" w16cid:durableId="1788500266">
    <w:abstractNumId w:val="14"/>
  </w:num>
  <w:num w:numId="49" w16cid:durableId="2078280383">
    <w:abstractNumId w:val="44"/>
  </w:num>
  <w:num w:numId="50" w16cid:durableId="38750009">
    <w:abstractNumId w:val="1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E9"/>
    <w:rsid w:val="00025421"/>
    <w:rsid w:val="000343A8"/>
    <w:rsid w:val="00040D0C"/>
    <w:rsid w:val="00044801"/>
    <w:rsid w:val="00051676"/>
    <w:rsid w:val="000600BA"/>
    <w:rsid w:val="00061F53"/>
    <w:rsid w:val="000653E5"/>
    <w:rsid w:val="0006542C"/>
    <w:rsid w:val="00070BB8"/>
    <w:rsid w:val="000733F7"/>
    <w:rsid w:val="00074A88"/>
    <w:rsid w:val="00076D31"/>
    <w:rsid w:val="00077650"/>
    <w:rsid w:val="000C03AB"/>
    <w:rsid w:val="000E1CEB"/>
    <w:rsid w:val="000E6114"/>
    <w:rsid w:val="00106A7E"/>
    <w:rsid w:val="00113EE6"/>
    <w:rsid w:val="00114593"/>
    <w:rsid w:val="00140A71"/>
    <w:rsid w:val="00152B21"/>
    <w:rsid w:val="00164AE7"/>
    <w:rsid w:val="00180931"/>
    <w:rsid w:val="001827AD"/>
    <w:rsid w:val="001827F2"/>
    <w:rsid w:val="001A59A9"/>
    <w:rsid w:val="001C0044"/>
    <w:rsid w:val="001D6B4E"/>
    <w:rsid w:val="001E6AB9"/>
    <w:rsid w:val="001F54C2"/>
    <w:rsid w:val="001F696B"/>
    <w:rsid w:val="00214C7F"/>
    <w:rsid w:val="00221100"/>
    <w:rsid w:val="0022274C"/>
    <w:rsid w:val="00242198"/>
    <w:rsid w:val="002458A2"/>
    <w:rsid w:val="0027230D"/>
    <w:rsid w:val="002723A4"/>
    <w:rsid w:val="00273A56"/>
    <w:rsid w:val="00286177"/>
    <w:rsid w:val="00294074"/>
    <w:rsid w:val="002A0595"/>
    <w:rsid w:val="002A1DD3"/>
    <w:rsid w:val="002A2C09"/>
    <w:rsid w:val="002B3D2E"/>
    <w:rsid w:val="002B7065"/>
    <w:rsid w:val="002C7BCB"/>
    <w:rsid w:val="002D0A22"/>
    <w:rsid w:val="002D3487"/>
    <w:rsid w:val="003152B5"/>
    <w:rsid w:val="00333026"/>
    <w:rsid w:val="003353FB"/>
    <w:rsid w:val="003573C3"/>
    <w:rsid w:val="0038635C"/>
    <w:rsid w:val="00390EB4"/>
    <w:rsid w:val="003A104C"/>
    <w:rsid w:val="003A386E"/>
    <w:rsid w:val="0040338D"/>
    <w:rsid w:val="00405975"/>
    <w:rsid w:val="00432CCD"/>
    <w:rsid w:val="0044181A"/>
    <w:rsid w:val="004448BC"/>
    <w:rsid w:val="004464D7"/>
    <w:rsid w:val="00455B5B"/>
    <w:rsid w:val="00455BCC"/>
    <w:rsid w:val="00461340"/>
    <w:rsid w:val="00461FEB"/>
    <w:rsid w:val="004856CF"/>
    <w:rsid w:val="00497DC7"/>
    <w:rsid w:val="004A042B"/>
    <w:rsid w:val="004B2AF8"/>
    <w:rsid w:val="004C538B"/>
    <w:rsid w:val="004D30CE"/>
    <w:rsid w:val="004E4777"/>
    <w:rsid w:val="005037F7"/>
    <w:rsid w:val="00522A25"/>
    <w:rsid w:val="005329C5"/>
    <w:rsid w:val="005334AE"/>
    <w:rsid w:val="005461CF"/>
    <w:rsid w:val="00546704"/>
    <w:rsid w:val="0055361A"/>
    <w:rsid w:val="00555615"/>
    <w:rsid w:val="00566EB4"/>
    <w:rsid w:val="00576A09"/>
    <w:rsid w:val="005802BA"/>
    <w:rsid w:val="0059693E"/>
    <w:rsid w:val="005B21EB"/>
    <w:rsid w:val="005B534D"/>
    <w:rsid w:val="005C70D2"/>
    <w:rsid w:val="005F267D"/>
    <w:rsid w:val="00612674"/>
    <w:rsid w:val="00614C56"/>
    <w:rsid w:val="00621F64"/>
    <w:rsid w:val="006271E3"/>
    <w:rsid w:val="0063561C"/>
    <w:rsid w:val="00636DFE"/>
    <w:rsid w:val="006454F7"/>
    <w:rsid w:val="00654E0E"/>
    <w:rsid w:val="00664CFE"/>
    <w:rsid w:val="00664D26"/>
    <w:rsid w:val="006665F2"/>
    <w:rsid w:val="00674CEB"/>
    <w:rsid w:val="00676D7C"/>
    <w:rsid w:val="00685B90"/>
    <w:rsid w:val="00693A60"/>
    <w:rsid w:val="006A574C"/>
    <w:rsid w:val="006D03C4"/>
    <w:rsid w:val="006D666E"/>
    <w:rsid w:val="006F0350"/>
    <w:rsid w:val="006F2DF7"/>
    <w:rsid w:val="006F7B77"/>
    <w:rsid w:val="00721CDE"/>
    <w:rsid w:val="007335E9"/>
    <w:rsid w:val="00733758"/>
    <w:rsid w:val="00740092"/>
    <w:rsid w:val="00743740"/>
    <w:rsid w:val="007538F1"/>
    <w:rsid w:val="00756E75"/>
    <w:rsid w:val="00761C2E"/>
    <w:rsid w:val="0076792E"/>
    <w:rsid w:val="00770B05"/>
    <w:rsid w:val="007844D8"/>
    <w:rsid w:val="007A560F"/>
    <w:rsid w:val="007A5D2C"/>
    <w:rsid w:val="007E2D5C"/>
    <w:rsid w:val="007F26B1"/>
    <w:rsid w:val="007F7074"/>
    <w:rsid w:val="00811FB6"/>
    <w:rsid w:val="00821832"/>
    <w:rsid w:val="00826696"/>
    <w:rsid w:val="008303CB"/>
    <w:rsid w:val="00834345"/>
    <w:rsid w:val="0084146C"/>
    <w:rsid w:val="00844126"/>
    <w:rsid w:val="008544C3"/>
    <w:rsid w:val="00860460"/>
    <w:rsid w:val="00866C40"/>
    <w:rsid w:val="00866D14"/>
    <w:rsid w:val="00871F71"/>
    <w:rsid w:val="00873159"/>
    <w:rsid w:val="008742E3"/>
    <w:rsid w:val="00894502"/>
    <w:rsid w:val="00896959"/>
    <w:rsid w:val="0089784E"/>
    <w:rsid w:val="008A4E0D"/>
    <w:rsid w:val="008A68D9"/>
    <w:rsid w:val="008A7EBB"/>
    <w:rsid w:val="008B0B0F"/>
    <w:rsid w:val="008C588C"/>
    <w:rsid w:val="008D3AEB"/>
    <w:rsid w:val="008F6C24"/>
    <w:rsid w:val="00936E88"/>
    <w:rsid w:val="00940B6F"/>
    <w:rsid w:val="00945246"/>
    <w:rsid w:val="0095441A"/>
    <w:rsid w:val="00956548"/>
    <w:rsid w:val="0096441F"/>
    <w:rsid w:val="00965E65"/>
    <w:rsid w:val="009724EC"/>
    <w:rsid w:val="00977F7D"/>
    <w:rsid w:val="00990F67"/>
    <w:rsid w:val="0099250C"/>
    <w:rsid w:val="00993298"/>
    <w:rsid w:val="009C2127"/>
    <w:rsid w:val="009C4126"/>
    <w:rsid w:val="009C7A28"/>
    <w:rsid w:val="009F4499"/>
    <w:rsid w:val="00A039DB"/>
    <w:rsid w:val="00A0523C"/>
    <w:rsid w:val="00A0541D"/>
    <w:rsid w:val="00A06853"/>
    <w:rsid w:val="00A14A08"/>
    <w:rsid w:val="00A21E0B"/>
    <w:rsid w:val="00A51482"/>
    <w:rsid w:val="00A51CB0"/>
    <w:rsid w:val="00A5584F"/>
    <w:rsid w:val="00A60349"/>
    <w:rsid w:val="00A659C1"/>
    <w:rsid w:val="00A74BDB"/>
    <w:rsid w:val="00AA3DD5"/>
    <w:rsid w:val="00AA5E35"/>
    <w:rsid w:val="00AC41BE"/>
    <w:rsid w:val="00AC5CC5"/>
    <w:rsid w:val="00AD31F1"/>
    <w:rsid w:val="00AE0AC9"/>
    <w:rsid w:val="00B1662C"/>
    <w:rsid w:val="00B303BD"/>
    <w:rsid w:val="00B35D74"/>
    <w:rsid w:val="00B50D85"/>
    <w:rsid w:val="00B609D9"/>
    <w:rsid w:val="00B63C20"/>
    <w:rsid w:val="00B85A4C"/>
    <w:rsid w:val="00B87D22"/>
    <w:rsid w:val="00B97621"/>
    <w:rsid w:val="00BA258C"/>
    <w:rsid w:val="00BA493D"/>
    <w:rsid w:val="00BB3674"/>
    <w:rsid w:val="00BD201B"/>
    <w:rsid w:val="00BE3064"/>
    <w:rsid w:val="00BE464F"/>
    <w:rsid w:val="00BF0D0B"/>
    <w:rsid w:val="00BF280D"/>
    <w:rsid w:val="00C05F00"/>
    <w:rsid w:val="00C137C2"/>
    <w:rsid w:val="00C545C0"/>
    <w:rsid w:val="00C86579"/>
    <w:rsid w:val="00C9577D"/>
    <w:rsid w:val="00CA6825"/>
    <w:rsid w:val="00CB499C"/>
    <w:rsid w:val="00CB79E9"/>
    <w:rsid w:val="00CD64E2"/>
    <w:rsid w:val="00CD7666"/>
    <w:rsid w:val="00CE1C34"/>
    <w:rsid w:val="00CE3038"/>
    <w:rsid w:val="00CF6218"/>
    <w:rsid w:val="00D06B61"/>
    <w:rsid w:val="00D14CAA"/>
    <w:rsid w:val="00D16CF8"/>
    <w:rsid w:val="00D20FC3"/>
    <w:rsid w:val="00D50383"/>
    <w:rsid w:val="00D56D4E"/>
    <w:rsid w:val="00D919E9"/>
    <w:rsid w:val="00D94118"/>
    <w:rsid w:val="00DA6DCD"/>
    <w:rsid w:val="00DB63FB"/>
    <w:rsid w:val="00DE67F7"/>
    <w:rsid w:val="00DF50A8"/>
    <w:rsid w:val="00E02D3B"/>
    <w:rsid w:val="00E078B2"/>
    <w:rsid w:val="00E12126"/>
    <w:rsid w:val="00E2235A"/>
    <w:rsid w:val="00E24CA4"/>
    <w:rsid w:val="00E3011E"/>
    <w:rsid w:val="00E361E9"/>
    <w:rsid w:val="00E37D54"/>
    <w:rsid w:val="00E4641E"/>
    <w:rsid w:val="00E713A3"/>
    <w:rsid w:val="00E77B50"/>
    <w:rsid w:val="00EA6655"/>
    <w:rsid w:val="00EB3C9E"/>
    <w:rsid w:val="00ED20F0"/>
    <w:rsid w:val="00EE09FE"/>
    <w:rsid w:val="00EE4BEB"/>
    <w:rsid w:val="00EF5B9E"/>
    <w:rsid w:val="00EF6110"/>
    <w:rsid w:val="00F22F58"/>
    <w:rsid w:val="00F550A7"/>
    <w:rsid w:val="00F76E3E"/>
    <w:rsid w:val="00F90ED5"/>
    <w:rsid w:val="00F92B7E"/>
    <w:rsid w:val="00F96ECB"/>
    <w:rsid w:val="00FC599E"/>
    <w:rsid w:val="00FD062E"/>
    <w:rsid w:val="00FD5207"/>
    <w:rsid w:val="00FF090E"/>
    <w:rsid w:val="00FF78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FFDB5"/>
  <w15:docId w15:val="{B3A7B014-2C6B-4EC8-BB75-2A99DD13E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7EBB"/>
  </w:style>
  <w:style w:type="paragraph" w:styleId="Nagwek1">
    <w:name w:val="heading 1"/>
    <w:basedOn w:val="Normalny"/>
    <w:next w:val="Normalny"/>
    <w:link w:val="Nagwek1Znak"/>
    <w:uiPriority w:val="9"/>
    <w:qFormat/>
    <w:rsid w:val="00CB79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4">
    <w:name w:val="heading 4"/>
    <w:basedOn w:val="Normalny"/>
    <w:next w:val="Normalny"/>
    <w:link w:val="Nagwek4Znak"/>
    <w:uiPriority w:val="9"/>
    <w:semiHidden/>
    <w:unhideWhenUsed/>
    <w:qFormat/>
    <w:rsid w:val="00CB79E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9">
    <w:name w:val="heading 9"/>
    <w:basedOn w:val="Normalny"/>
    <w:next w:val="Normalny"/>
    <w:link w:val="Nagwek9Znak"/>
    <w:uiPriority w:val="9"/>
    <w:semiHidden/>
    <w:unhideWhenUsed/>
    <w:qFormat/>
    <w:rsid w:val="009565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B79E9"/>
    <w:rPr>
      <w:rFonts w:asciiTheme="majorHAnsi" w:eastAsiaTheme="majorEastAsia" w:hAnsiTheme="majorHAnsi" w:cstheme="majorBidi"/>
      <w:color w:val="2F5496" w:themeColor="accent1" w:themeShade="BF"/>
      <w:sz w:val="32"/>
      <w:szCs w:val="32"/>
    </w:rPr>
  </w:style>
  <w:style w:type="character" w:customStyle="1" w:styleId="Nagwek4Znak">
    <w:name w:val="Nagłówek 4 Znak"/>
    <w:basedOn w:val="Domylnaczcionkaakapitu"/>
    <w:link w:val="Nagwek4"/>
    <w:uiPriority w:val="9"/>
    <w:semiHidden/>
    <w:rsid w:val="00CB79E9"/>
    <w:rPr>
      <w:rFonts w:asciiTheme="majorHAnsi" w:eastAsiaTheme="majorEastAsia" w:hAnsiTheme="majorHAnsi" w:cstheme="majorBidi"/>
      <w:i/>
      <w:iCs/>
      <w:color w:val="2F5496" w:themeColor="accent1" w:themeShade="BF"/>
    </w:rPr>
  </w:style>
  <w:style w:type="character" w:customStyle="1" w:styleId="alb">
    <w:name w:val="a_lb"/>
    <w:basedOn w:val="Domylnaczcionkaakapitu"/>
    <w:rsid w:val="00CB79E9"/>
  </w:style>
  <w:style w:type="character" w:customStyle="1" w:styleId="alb-s">
    <w:name w:val="a_lb-s"/>
    <w:basedOn w:val="Domylnaczcionkaakapitu"/>
    <w:rsid w:val="00CB79E9"/>
  </w:style>
  <w:style w:type="character" w:customStyle="1" w:styleId="fn-ref">
    <w:name w:val="fn-ref"/>
    <w:basedOn w:val="Domylnaczcionkaakapitu"/>
    <w:rsid w:val="00CB79E9"/>
  </w:style>
  <w:style w:type="paragraph" w:styleId="Nagwekspisutreci">
    <w:name w:val="TOC Heading"/>
    <w:basedOn w:val="Nagwek1"/>
    <w:next w:val="Normalny"/>
    <w:uiPriority w:val="39"/>
    <w:unhideWhenUsed/>
    <w:qFormat/>
    <w:rsid w:val="00CB79E9"/>
    <w:pPr>
      <w:outlineLvl w:val="9"/>
    </w:pPr>
    <w:rPr>
      <w:lang w:eastAsia="pl-PL"/>
    </w:rPr>
  </w:style>
  <w:style w:type="paragraph" w:styleId="Akapitzlist">
    <w:name w:val="List Paragraph"/>
    <w:aliases w:val="normalny tekst,Obiekt,BulletC,Akapit z listą31,NOWY,Akapit z listą32,Akapit z listą2,Akapit z listą BS,sw tekst,Kolorowa lista — akcent 11,CW_Lista,List Paragraph1,L1,Numerowanie,Akapit z listą5,List Paragraph,Asia 2  Akapit z listą"/>
    <w:basedOn w:val="Normalny"/>
    <w:link w:val="AkapitzlistZnak"/>
    <w:uiPriority w:val="99"/>
    <w:qFormat/>
    <w:rsid w:val="00CB79E9"/>
    <w:pPr>
      <w:ind w:left="720"/>
      <w:contextualSpacing/>
    </w:pPr>
  </w:style>
  <w:style w:type="paragraph" w:styleId="Tekstdymka">
    <w:name w:val="Balloon Text"/>
    <w:basedOn w:val="Normalny"/>
    <w:link w:val="TekstdymkaZnak"/>
    <w:uiPriority w:val="99"/>
    <w:semiHidden/>
    <w:unhideWhenUsed/>
    <w:rsid w:val="00CB79E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B79E9"/>
    <w:rPr>
      <w:rFonts w:ascii="Segoe UI" w:hAnsi="Segoe UI" w:cs="Segoe UI"/>
      <w:sz w:val="18"/>
      <w:szCs w:val="18"/>
    </w:rPr>
  </w:style>
  <w:style w:type="paragraph" w:styleId="Spistreci1">
    <w:name w:val="toc 1"/>
    <w:basedOn w:val="Normalny"/>
    <w:next w:val="Normalny"/>
    <w:autoRedefine/>
    <w:uiPriority w:val="39"/>
    <w:unhideWhenUsed/>
    <w:rsid w:val="00CB79E9"/>
    <w:pPr>
      <w:tabs>
        <w:tab w:val="left" w:pos="440"/>
        <w:tab w:val="right" w:leader="dot" w:pos="9062"/>
      </w:tabs>
      <w:spacing w:after="100" w:line="360" w:lineRule="auto"/>
    </w:pPr>
  </w:style>
  <w:style w:type="character" w:styleId="Hipercze">
    <w:name w:val="Hyperlink"/>
    <w:basedOn w:val="Domylnaczcionkaakapitu"/>
    <w:uiPriority w:val="99"/>
    <w:unhideWhenUsed/>
    <w:rsid w:val="00CB79E9"/>
    <w:rPr>
      <w:color w:val="0563C1" w:themeColor="hyperlink"/>
      <w:u w:val="single"/>
    </w:rPr>
  </w:style>
  <w:style w:type="character" w:styleId="Odwoaniedokomentarza">
    <w:name w:val="annotation reference"/>
    <w:uiPriority w:val="99"/>
    <w:unhideWhenUsed/>
    <w:rsid w:val="00CB79E9"/>
    <w:rPr>
      <w:sz w:val="16"/>
      <w:szCs w:val="16"/>
    </w:rPr>
  </w:style>
  <w:style w:type="paragraph" w:styleId="Tekstkomentarza">
    <w:name w:val="annotation text"/>
    <w:basedOn w:val="Normalny"/>
    <w:link w:val="TekstkomentarzaZnak1"/>
    <w:uiPriority w:val="99"/>
    <w:unhideWhenUsed/>
    <w:rsid w:val="00CB79E9"/>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
    <w:name w:val="Tekst komentarza Znak"/>
    <w:basedOn w:val="Domylnaczcionkaakapitu"/>
    <w:uiPriority w:val="99"/>
    <w:semiHidden/>
    <w:rsid w:val="00CB79E9"/>
    <w:rPr>
      <w:sz w:val="20"/>
      <w:szCs w:val="20"/>
    </w:rPr>
  </w:style>
  <w:style w:type="character" w:customStyle="1" w:styleId="TekstkomentarzaZnak1">
    <w:name w:val="Tekst komentarza Znak1"/>
    <w:link w:val="Tekstkomentarza"/>
    <w:uiPriority w:val="99"/>
    <w:rsid w:val="00CB79E9"/>
    <w:rPr>
      <w:rFonts w:ascii="Times New Roman" w:eastAsia="Times New Roman" w:hAnsi="Times New Roman" w:cs="Times New Roman"/>
      <w:sz w:val="20"/>
      <w:szCs w:val="20"/>
      <w:lang w:eastAsia="zh-CN"/>
    </w:rPr>
  </w:style>
  <w:style w:type="character" w:styleId="Wyrnieniedelikatne">
    <w:name w:val="Subtle Emphasis"/>
    <w:uiPriority w:val="19"/>
    <w:qFormat/>
    <w:rsid w:val="00CB79E9"/>
    <w:rPr>
      <w:i/>
      <w:iCs/>
      <w:color w:val="404040"/>
    </w:rPr>
  </w:style>
  <w:style w:type="character" w:customStyle="1" w:styleId="AkapitzlistZnak">
    <w:name w:val="Akapit z listą Znak"/>
    <w:aliases w:val="normalny tekst Znak,Obiekt Znak,BulletC Znak,Akapit z listą31 Znak,NOWY Znak,Akapit z listą32 Znak,Akapit z listą2 Znak,Akapit z listą BS Znak,sw tekst Znak,Kolorowa lista — akcent 11 Znak,CW_Lista Znak,List Paragraph1 Znak,L1 Znak"/>
    <w:link w:val="Akapitzlist"/>
    <w:uiPriority w:val="99"/>
    <w:qFormat/>
    <w:rsid w:val="00CB79E9"/>
  </w:style>
  <w:style w:type="paragraph" w:customStyle="1" w:styleId="Nagwek21">
    <w:name w:val="Nagłówek 21"/>
    <w:basedOn w:val="Normalny"/>
    <w:rsid w:val="00CB79E9"/>
    <w:pPr>
      <w:keepNext/>
      <w:keepLines/>
      <w:widowControl w:val="0"/>
      <w:tabs>
        <w:tab w:val="left" w:pos="708"/>
      </w:tabs>
      <w:suppressAutoHyphens/>
      <w:spacing w:before="40" w:after="0" w:line="100" w:lineRule="atLeast"/>
    </w:pPr>
    <w:rPr>
      <w:rFonts w:ascii="Cambria" w:eastAsia="Times New Roman" w:hAnsi="Cambria" w:cs="Times New Roman"/>
      <w:color w:val="365F91"/>
      <w:kern w:val="1"/>
      <w:sz w:val="26"/>
      <w:szCs w:val="26"/>
      <w:lang w:eastAsia="hi-IN" w:bidi="hi-IN"/>
    </w:rPr>
  </w:style>
  <w:style w:type="paragraph" w:customStyle="1" w:styleId="redniasiatka21">
    <w:name w:val="Średnia siatka 21"/>
    <w:uiPriority w:val="1"/>
    <w:qFormat/>
    <w:rsid w:val="00CB79E9"/>
    <w:pPr>
      <w:suppressAutoHyphens/>
      <w:spacing w:after="0" w:line="240" w:lineRule="auto"/>
    </w:pPr>
    <w:rPr>
      <w:rFonts w:ascii="Calibri" w:eastAsia="Calibri" w:hAnsi="Calibri" w:cs="Calibri"/>
      <w:lang w:eastAsia="zh-CN"/>
    </w:rPr>
  </w:style>
  <w:style w:type="paragraph" w:styleId="Stopka">
    <w:name w:val="footer"/>
    <w:basedOn w:val="Normalny"/>
    <w:link w:val="StopkaZnak"/>
    <w:uiPriority w:val="99"/>
    <w:rsid w:val="00CB79E9"/>
    <w:pPr>
      <w:suppressAutoHyphens/>
      <w:spacing w:after="0" w:line="240" w:lineRule="auto"/>
    </w:pPr>
    <w:rPr>
      <w:rFonts w:ascii="Times New Roman" w:eastAsia="Times New Roman" w:hAnsi="Times New Roman" w:cs="Times New Roman"/>
      <w:sz w:val="24"/>
      <w:szCs w:val="24"/>
      <w:lang w:eastAsia="zh-CN"/>
    </w:rPr>
  </w:style>
  <w:style w:type="character" w:customStyle="1" w:styleId="StopkaZnak">
    <w:name w:val="Stopka Znak"/>
    <w:basedOn w:val="Domylnaczcionkaakapitu"/>
    <w:link w:val="Stopka"/>
    <w:uiPriority w:val="99"/>
    <w:rsid w:val="00CB79E9"/>
    <w:rPr>
      <w:rFonts w:ascii="Times New Roman" w:eastAsia="Times New Roman" w:hAnsi="Times New Roman" w:cs="Times New Roman"/>
      <w:sz w:val="24"/>
      <w:szCs w:val="24"/>
      <w:lang w:eastAsia="zh-CN"/>
    </w:rPr>
  </w:style>
  <w:style w:type="character" w:customStyle="1" w:styleId="WW8Num4z0">
    <w:name w:val="WW8Num4z0"/>
    <w:rsid w:val="00CB79E9"/>
    <w:rPr>
      <w:rFonts w:ascii="Arial" w:hAnsi="Arial" w:cs="Arial" w:hint="default"/>
      <w:b w:val="0"/>
      <w:bCs w:val="0"/>
      <w:i w:val="0"/>
      <w:iCs w:val="0"/>
      <w:caps w:val="0"/>
      <w:smallCaps w:val="0"/>
      <w:strike w:val="0"/>
      <w:dstrike w:val="0"/>
      <w:color w:val="000000"/>
      <w:spacing w:val="0"/>
      <w:w w:val="100"/>
      <w:position w:val="0"/>
      <w:sz w:val="26"/>
      <w:szCs w:val="26"/>
      <w:u w:val="none"/>
      <w:vertAlign w:val="baseline"/>
    </w:rPr>
  </w:style>
  <w:style w:type="paragraph" w:customStyle="1" w:styleId="Standard">
    <w:name w:val="Standard"/>
    <w:qFormat/>
    <w:rsid w:val="00CB79E9"/>
    <w:pPr>
      <w:widowControl w:val="0"/>
      <w:suppressAutoHyphens/>
      <w:spacing w:after="0" w:line="100" w:lineRule="atLeast"/>
    </w:pPr>
    <w:rPr>
      <w:rFonts w:ascii="Times New Roman" w:eastAsia="SimSun" w:hAnsi="Times New Roman" w:cs="Arial"/>
      <w:kern w:val="1"/>
      <w:sz w:val="24"/>
      <w:szCs w:val="24"/>
      <w:lang w:eastAsia="hi-IN" w:bidi="hi-IN"/>
    </w:rPr>
  </w:style>
  <w:style w:type="paragraph" w:styleId="Nagwek">
    <w:name w:val="header"/>
    <w:basedOn w:val="Normalny"/>
    <w:link w:val="NagwekZnak"/>
    <w:unhideWhenUsed/>
    <w:rsid w:val="00CB79E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79E9"/>
  </w:style>
  <w:style w:type="character" w:customStyle="1" w:styleId="Nagwek9Znak">
    <w:name w:val="Nagłówek 9 Znak"/>
    <w:basedOn w:val="Domylnaczcionkaakapitu"/>
    <w:link w:val="Nagwek9"/>
    <w:uiPriority w:val="9"/>
    <w:semiHidden/>
    <w:rsid w:val="00956548"/>
    <w:rPr>
      <w:rFonts w:asciiTheme="majorHAnsi" w:eastAsiaTheme="majorEastAsia" w:hAnsiTheme="majorHAnsi" w:cstheme="majorBidi"/>
      <w:i/>
      <w:iCs/>
      <w:color w:val="272727" w:themeColor="text1" w:themeTint="D8"/>
      <w:sz w:val="21"/>
      <w:szCs w:val="21"/>
    </w:rPr>
  </w:style>
  <w:style w:type="paragraph" w:styleId="Tekstpodstawowy">
    <w:name w:val="Body Text"/>
    <w:basedOn w:val="Normalny"/>
    <w:link w:val="TekstpodstawowyZnak"/>
    <w:rsid w:val="00956548"/>
    <w:pPr>
      <w:suppressAutoHyphens/>
      <w:spacing w:after="140" w:line="276" w:lineRule="auto"/>
    </w:pPr>
    <w:rPr>
      <w:rFonts w:ascii="Liberation Serif" w:eastAsia="NSimSun" w:hAnsi="Liberation Serif" w:cs="Arial Unicode MS"/>
      <w:kern w:val="2"/>
      <w:sz w:val="24"/>
      <w:szCs w:val="24"/>
      <w:lang w:eastAsia="zh-CN" w:bidi="hi-IN"/>
    </w:rPr>
  </w:style>
  <w:style w:type="character" w:customStyle="1" w:styleId="TekstpodstawowyZnak">
    <w:name w:val="Tekst podstawowy Znak"/>
    <w:basedOn w:val="Domylnaczcionkaakapitu"/>
    <w:link w:val="Tekstpodstawowy"/>
    <w:rsid w:val="00956548"/>
    <w:rPr>
      <w:rFonts w:ascii="Liberation Serif" w:eastAsia="NSimSun" w:hAnsi="Liberation Serif" w:cs="Arial Unicode MS"/>
      <w:kern w:val="2"/>
      <w:sz w:val="24"/>
      <w:szCs w:val="24"/>
      <w:lang w:eastAsia="zh-CN" w:bidi="hi-IN"/>
    </w:rPr>
  </w:style>
  <w:style w:type="paragraph" w:customStyle="1" w:styleId="Akapitzlist1">
    <w:name w:val="Akapit z listą1"/>
    <w:basedOn w:val="Normalny"/>
    <w:rsid w:val="00956548"/>
    <w:pPr>
      <w:suppressAutoHyphens/>
      <w:spacing w:line="240" w:lineRule="auto"/>
      <w:ind w:left="720"/>
      <w:contextualSpacing/>
    </w:pPr>
    <w:rPr>
      <w:rFonts w:ascii="Liberation Serif" w:eastAsia="NSimSun" w:hAnsi="Liberation Serif" w:cs="Arial Unicode MS"/>
      <w:kern w:val="2"/>
      <w:sz w:val="24"/>
      <w:szCs w:val="24"/>
      <w:lang w:eastAsia="zh-CN" w:bidi="hi-IN"/>
    </w:rPr>
  </w:style>
  <w:style w:type="paragraph" w:customStyle="1" w:styleId="Zawartotabeli">
    <w:name w:val="Zawartość tabeli"/>
    <w:basedOn w:val="Normalny"/>
    <w:rsid w:val="00956548"/>
    <w:pPr>
      <w:suppressLineNumbers/>
      <w:suppressAutoHyphens/>
      <w:spacing w:after="0" w:line="240" w:lineRule="auto"/>
    </w:pPr>
    <w:rPr>
      <w:rFonts w:ascii="Liberation Serif" w:eastAsia="NSimSun" w:hAnsi="Liberation Serif" w:cs="Arial Unicode MS"/>
      <w:kern w:val="2"/>
      <w:sz w:val="24"/>
      <w:szCs w:val="24"/>
      <w:lang w:eastAsia="zh-CN" w:bidi="hi-IN"/>
    </w:rPr>
  </w:style>
  <w:style w:type="paragraph" w:customStyle="1" w:styleId="Default">
    <w:name w:val="Default"/>
    <w:basedOn w:val="Normalny"/>
    <w:rsid w:val="00956548"/>
    <w:pPr>
      <w:suppressAutoHyphens/>
      <w:autoSpaceDE w:val="0"/>
      <w:spacing w:after="0" w:line="240" w:lineRule="auto"/>
    </w:pPr>
    <w:rPr>
      <w:rFonts w:ascii="HiddenHorzOCl" w:eastAsia="HiddenHorzOCl" w:hAnsi="HiddenHorzOCl" w:cs="HiddenHorzOCl"/>
      <w:color w:val="000000"/>
      <w:kern w:val="2"/>
      <w:sz w:val="24"/>
      <w:szCs w:val="24"/>
      <w:lang w:eastAsia="pl-PL" w:bidi="pl-PL"/>
    </w:rPr>
  </w:style>
  <w:style w:type="paragraph" w:styleId="Tekstpodstawowy2">
    <w:name w:val="Body Text 2"/>
    <w:basedOn w:val="Normalny"/>
    <w:link w:val="Tekstpodstawowy2Znak"/>
    <w:uiPriority w:val="99"/>
    <w:semiHidden/>
    <w:unhideWhenUsed/>
    <w:rsid w:val="00956548"/>
    <w:pPr>
      <w:suppressAutoHyphens/>
      <w:spacing w:after="120" w:line="480" w:lineRule="auto"/>
    </w:pPr>
    <w:rPr>
      <w:rFonts w:ascii="Liberation Serif" w:eastAsia="NSimSun" w:hAnsi="Liberation Serif" w:cs="Mangal"/>
      <w:kern w:val="2"/>
      <w:sz w:val="24"/>
      <w:szCs w:val="21"/>
      <w:lang w:eastAsia="zh-CN" w:bidi="hi-IN"/>
    </w:rPr>
  </w:style>
  <w:style w:type="character" w:customStyle="1" w:styleId="Tekstpodstawowy2Znak">
    <w:name w:val="Tekst podstawowy 2 Znak"/>
    <w:basedOn w:val="Domylnaczcionkaakapitu"/>
    <w:link w:val="Tekstpodstawowy2"/>
    <w:uiPriority w:val="99"/>
    <w:semiHidden/>
    <w:rsid w:val="00956548"/>
    <w:rPr>
      <w:rFonts w:ascii="Liberation Serif" w:eastAsia="NSimSun" w:hAnsi="Liberation Serif" w:cs="Mangal"/>
      <w:kern w:val="2"/>
      <w:sz w:val="24"/>
      <w:szCs w:val="21"/>
      <w:lang w:eastAsia="zh-CN" w:bidi="hi-IN"/>
    </w:rPr>
  </w:style>
  <w:style w:type="character" w:customStyle="1" w:styleId="NagwekZnak1">
    <w:name w:val="Nagłówek Znak1"/>
    <w:locked/>
    <w:rsid w:val="00956548"/>
    <w:rPr>
      <w:rFonts w:ascii="Liberation Serif" w:eastAsia="NSimSun" w:hAnsi="Liberation Serif" w:cs="Arial Unicode MS"/>
      <w:kern w:val="2"/>
      <w:sz w:val="24"/>
      <w:szCs w:val="24"/>
      <w:lang w:eastAsia="zh-CN" w:bidi="hi-IN"/>
    </w:rPr>
  </w:style>
  <w:style w:type="table" w:styleId="Tabela-Siatka">
    <w:name w:val="Table Grid"/>
    <w:basedOn w:val="Standardowy"/>
    <w:uiPriority w:val="39"/>
    <w:rsid w:val="006D6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TIRPKTzmpkttiret">
    <w:name w:val="Z_TIR/PKT – zm. pkt tiret"/>
    <w:basedOn w:val="Normalny"/>
    <w:uiPriority w:val="56"/>
    <w:qFormat/>
    <w:rsid w:val="00D14CAA"/>
    <w:pPr>
      <w:spacing w:after="0" w:line="360" w:lineRule="auto"/>
      <w:ind w:left="1893" w:hanging="510"/>
      <w:jc w:val="both"/>
    </w:pPr>
    <w:rPr>
      <w:rFonts w:ascii="Times" w:eastAsia="Times New Roman" w:hAnsi="Times" w:cs="Arial"/>
      <w:bCs/>
      <w:sz w:val="24"/>
      <w:szCs w:val="20"/>
      <w:lang w:eastAsia="pl-PL"/>
    </w:rPr>
  </w:style>
  <w:style w:type="paragraph" w:styleId="Tekstpodstawowywcity">
    <w:name w:val="Body Text Indent"/>
    <w:basedOn w:val="Normalny"/>
    <w:link w:val="TekstpodstawowywcityZnak"/>
    <w:uiPriority w:val="99"/>
    <w:semiHidden/>
    <w:unhideWhenUsed/>
    <w:rsid w:val="00B35D74"/>
    <w:pPr>
      <w:spacing w:after="120"/>
      <w:ind w:left="283"/>
    </w:pPr>
  </w:style>
  <w:style w:type="character" w:customStyle="1" w:styleId="TekstpodstawowywcityZnak">
    <w:name w:val="Tekst podstawowy wcięty Znak"/>
    <w:basedOn w:val="Domylnaczcionkaakapitu"/>
    <w:link w:val="Tekstpodstawowywcity"/>
    <w:uiPriority w:val="99"/>
    <w:semiHidden/>
    <w:rsid w:val="00B35D74"/>
  </w:style>
  <w:style w:type="paragraph" w:styleId="Tekstpodstawowyzwciciem2">
    <w:name w:val="Body Text First Indent 2"/>
    <w:basedOn w:val="Tekstpodstawowywcity"/>
    <w:link w:val="Tekstpodstawowyzwciciem2Znak"/>
    <w:uiPriority w:val="99"/>
    <w:semiHidden/>
    <w:unhideWhenUsed/>
    <w:rsid w:val="00B35D74"/>
    <w:pPr>
      <w:spacing w:after="160"/>
      <w:ind w:left="360" w:firstLine="360"/>
    </w:pPr>
  </w:style>
  <w:style w:type="character" w:customStyle="1" w:styleId="Tekstpodstawowyzwciciem2Znak">
    <w:name w:val="Tekst podstawowy z wcięciem 2 Znak"/>
    <w:basedOn w:val="TekstpodstawowywcityZnak"/>
    <w:link w:val="Tekstpodstawowyzwciciem2"/>
    <w:uiPriority w:val="99"/>
    <w:semiHidden/>
    <w:rsid w:val="00B35D74"/>
  </w:style>
  <w:style w:type="character" w:customStyle="1" w:styleId="Nierozpoznanawzmianka1">
    <w:name w:val="Nierozpoznana wzmianka1"/>
    <w:basedOn w:val="Domylnaczcionkaakapitu"/>
    <w:uiPriority w:val="99"/>
    <w:semiHidden/>
    <w:unhideWhenUsed/>
    <w:rsid w:val="0063561C"/>
    <w:rPr>
      <w:color w:val="605E5C"/>
      <w:shd w:val="clear" w:color="auto" w:fill="E1DFDD"/>
    </w:rPr>
  </w:style>
  <w:style w:type="paragraph" w:styleId="NormalnyWeb">
    <w:name w:val="Normal (Web)"/>
    <w:basedOn w:val="Normalny"/>
    <w:uiPriority w:val="99"/>
    <w:semiHidden/>
    <w:unhideWhenUsed/>
    <w:rsid w:val="00BF280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7844D8"/>
    <w:rPr>
      <w:color w:val="605E5C"/>
      <w:shd w:val="clear" w:color="auto" w:fill="E1DFDD"/>
    </w:rPr>
  </w:style>
  <w:style w:type="character" w:customStyle="1" w:styleId="text2">
    <w:name w:val="text2"/>
    <w:basedOn w:val="Domylnaczcionkaakapitu"/>
    <w:rsid w:val="00B50D85"/>
  </w:style>
  <w:style w:type="paragraph" w:styleId="Tekstprzypisudolnego">
    <w:name w:val="footnote text"/>
    <w:basedOn w:val="Normalny"/>
    <w:link w:val="TekstprzypisudolnegoZnak"/>
    <w:uiPriority w:val="99"/>
    <w:semiHidden/>
    <w:unhideWhenUsed/>
    <w:rsid w:val="0061267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12674"/>
    <w:rPr>
      <w:sz w:val="20"/>
      <w:szCs w:val="20"/>
    </w:rPr>
  </w:style>
  <w:style w:type="character" w:styleId="Odwoanieprzypisudolnego">
    <w:name w:val="footnote reference"/>
    <w:basedOn w:val="Domylnaczcionkaakapitu"/>
    <w:uiPriority w:val="99"/>
    <w:semiHidden/>
    <w:unhideWhenUsed/>
    <w:rsid w:val="00612674"/>
    <w:rPr>
      <w:vertAlign w:val="superscript"/>
    </w:rPr>
  </w:style>
  <w:style w:type="character" w:customStyle="1" w:styleId="Nierozpoznanawzmianka3">
    <w:name w:val="Nierozpoznana wzmianka3"/>
    <w:basedOn w:val="Domylnaczcionkaakapitu"/>
    <w:uiPriority w:val="99"/>
    <w:semiHidden/>
    <w:unhideWhenUsed/>
    <w:rsid w:val="0022274C"/>
    <w:rPr>
      <w:color w:val="605E5C"/>
      <w:shd w:val="clear" w:color="auto" w:fill="E1DFDD"/>
    </w:rPr>
  </w:style>
  <w:style w:type="paragraph" w:styleId="Zwykytekst">
    <w:name w:val="Plain Text"/>
    <w:basedOn w:val="Normalny"/>
    <w:link w:val="ZwykytekstZnak"/>
    <w:uiPriority w:val="99"/>
    <w:semiHidden/>
    <w:unhideWhenUsed/>
    <w:rsid w:val="00E77B50"/>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E77B50"/>
    <w:rPr>
      <w:rFonts w:ascii="Calibri" w:hAnsi="Calibri"/>
      <w:szCs w:val="21"/>
    </w:rPr>
  </w:style>
  <w:style w:type="character" w:customStyle="1" w:styleId="Nierozpoznanawzmianka4">
    <w:name w:val="Nierozpoznana wzmianka4"/>
    <w:basedOn w:val="Domylnaczcionkaakapitu"/>
    <w:uiPriority w:val="99"/>
    <w:semiHidden/>
    <w:unhideWhenUsed/>
    <w:rsid w:val="006F7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7121109">
      <w:bodyDiv w:val="1"/>
      <w:marLeft w:val="0"/>
      <w:marRight w:val="0"/>
      <w:marTop w:val="0"/>
      <w:marBottom w:val="0"/>
      <w:divBdr>
        <w:top w:val="none" w:sz="0" w:space="0" w:color="auto"/>
        <w:left w:val="none" w:sz="0" w:space="0" w:color="auto"/>
        <w:bottom w:val="none" w:sz="0" w:space="0" w:color="auto"/>
        <w:right w:val="none" w:sz="0" w:space="0" w:color="auto"/>
      </w:divBdr>
    </w:div>
    <w:div w:id="562759686">
      <w:bodyDiv w:val="1"/>
      <w:marLeft w:val="0"/>
      <w:marRight w:val="0"/>
      <w:marTop w:val="0"/>
      <w:marBottom w:val="0"/>
      <w:divBdr>
        <w:top w:val="none" w:sz="0" w:space="0" w:color="auto"/>
        <w:left w:val="none" w:sz="0" w:space="0" w:color="auto"/>
        <w:bottom w:val="none" w:sz="0" w:space="0" w:color="auto"/>
        <w:right w:val="none" w:sz="0" w:space="0" w:color="auto"/>
      </w:divBdr>
    </w:div>
    <w:div w:id="654408596">
      <w:bodyDiv w:val="1"/>
      <w:marLeft w:val="0"/>
      <w:marRight w:val="0"/>
      <w:marTop w:val="0"/>
      <w:marBottom w:val="0"/>
      <w:divBdr>
        <w:top w:val="none" w:sz="0" w:space="0" w:color="auto"/>
        <w:left w:val="none" w:sz="0" w:space="0" w:color="auto"/>
        <w:bottom w:val="none" w:sz="0" w:space="0" w:color="auto"/>
        <w:right w:val="none" w:sz="0" w:space="0" w:color="auto"/>
      </w:divBdr>
      <w:divsChild>
        <w:div w:id="261425300">
          <w:marLeft w:val="0"/>
          <w:marRight w:val="0"/>
          <w:marTop w:val="0"/>
          <w:marBottom w:val="0"/>
          <w:divBdr>
            <w:top w:val="none" w:sz="0" w:space="0" w:color="auto"/>
            <w:left w:val="none" w:sz="0" w:space="0" w:color="auto"/>
            <w:bottom w:val="none" w:sz="0" w:space="0" w:color="auto"/>
            <w:right w:val="none" w:sz="0" w:space="0" w:color="auto"/>
          </w:divBdr>
          <w:divsChild>
            <w:div w:id="94164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823471">
      <w:bodyDiv w:val="1"/>
      <w:marLeft w:val="0"/>
      <w:marRight w:val="0"/>
      <w:marTop w:val="0"/>
      <w:marBottom w:val="0"/>
      <w:divBdr>
        <w:top w:val="none" w:sz="0" w:space="0" w:color="auto"/>
        <w:left w:val="none" w:sz="0" w:space="0" w:color="auto"/>
        <w:bottom w:val="none" w:sz="0" w:space="0" w:color="auto"/>
        <w:right w:val="none" w:sz="0" w:space="0" w:color="auto"/>
      </w:divBdr>
    </w:div>
    <w:div w:id="1304316140">
      <w:bodyDiv w:val="1"/>
      <w:marLeft w:val="0"/>
      <w:marRight w:val="0"/>
      <w:marTop w:val="0"/>
      <w:marBottom w:val="0"/>
      <w:divBdr>
        <w:top w:val="none" w:sz="0" w:space="0" w:color="auto"/>
        <w:left w:val="none" w:sz="0" w:space="0" w:color="auto"/>
        <w:bottom w:val="none" w:sz="0" w:space="0" w:color="auto"/>
        <w:right w:val="none" w:sz="0" w:space="0" w:color="auto"/>
      </w:divBdr>
    </w:div>
    <w:div w:id="153198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sekretariat@zgkim.kolbuszowa.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sekretariat@zgkim.kolbuszowa.pl" TargetMode="External"/><Relationship Id="rId14" Type="http://schemas.openxmlformats.org/officeDocument/2006/relationships/hyperlink" Target="mailto:sekretariat@zgkim.kolbusz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29009-89B6-4DA6-8174-1EFE970F9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37</Pages>
  <Words>13141</Words>
  <Characters>78846</Characters>
  <Application>Microsoft Office Word</Application>
  <DocSecurity>0</DocSecurity>
  <Lines>657</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Fryzeł</dc:creator>
  <cp:keywords/>
  <dc:description/>
  <cp:lastModifiedBy>Monika Fryzeł</cp:lastModifiedBy>
  <cp:revision>5</cp:revision>
  <cp:lastPrinted>2021-09-22T06:28:00Z</cp:lastPrinted>
  <dcterms:created xsi:type="dcterms:W3CDTF">2024-10-23T13:20:00Z</dcterms:created>
  <dcterms:modified xsi:type="dcterms:W3CDTF">2024-11-15T12:15:00Z</dcterms:modified>
</cp:coreProperties>
</file>