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D1DFA2" w14:textId="77777777" w:rsidR="00C40F8B" w:rsidRPr="002656E6" w:rsidRDefault="00F9581A" w:rsidP="00F9581A">
      <w:pPr>
        <w:jc w:val="right"/>
        <w:rPr>
          <w:rFonts w:ascii="Arial" w:hAnsi="Arial" w:cs="Arial"/>
          <w:bCs/>
          <w:i/>
          <w:u w:val="single"/>
        </w:rPr>
      </w:pPr>
      <w:r>
        <w:rPr>
          <w:rFonts w:ascii="Arial" w:hAnsi="Arial" w:cs="Arial"/>
          <w:i/>
          <w:u w:val="single"/>
        </w:rPr>
        <w:t>Załącznik nr 2</w:t>
      </w:r>
      <w:r w:rsidR="00C40F8B" w:rsidRPr="002656E6">
        <w:rPr>
          <w:rFonts w:ascii="Arial" w:hAnsi="Arial" w:cs="Arial"/>
          <w:i/>
          <w:u w:val="single"/>
        </w:rPr>
        <w:t xml:space="preserve"> do </w:t>
      </w:r>
      <w:r>
        <w:rPr>
          <w:rFonts w:ascii="Arial" w:hAnsi="Arial" w:cs="Arial"/>
          <w:bCs/>
          <w:i/>
          <w:u w:val="single"/>
        </w:rPr>
        <w:t>SWZ/</w:t>
      </w:r>
      <w:r w:rsidR="00C40F8B" w:rsidRPr="002656E6">
        <w:rPr>
          <w:rFonts w:ascii="Arial" w:hAnsi="Arial" w:cs="Arial"/>
          <w:bCs/>
          <w:i/>
          <w:u w:val="single"/>
        </w:rPr>
        <w:t>umowy</w:t>
      </w:r>
    </w:p>
    <w:p w14:paraId="717D1D65" w14:textId="77777777" w:rsidR="00C40F8B" w:rsidRDefault="00C40F8B" w:rsidP="00C40F8B">
      <w:pPr>
        <w:rPr>
          <w:rFonts w:ascii="Arial" w:eastAsia="Calibri" w:hAnsi="Arial" w:cs="Arial"/>
          <w:lang w:eastAsia="en-US"/>
        </w:rPr>
      </w:pPr>
    </w:p>
    <w:p w14:paraId="67DD99D5" w14:textId="77777777" w:rsidR="00F9581A" w:rsidRPr="009A0AA7" w:rsidRDefault="00F9581A" w:rsidP="00F9581A">
      <w:pPr>
        <w:ind w:right="23"/>
        <w:jc w:val="center"/>
        <w:rPr>
          <w:rFonts w:ascii="Arial" w:hAnsi="Arial" w:cs="Arial"/>
          <w:b/>
          <w:bCs/>
          <w:kern w:val="0"/>
        </w:rPr>
      </w:pPr>
      <w:r w:rsidRPr="009A0AA7">
        <w:rPr>
          <w:rFonts w:ascii="Arial" w:hAnsi="Arial" w:cs="Arial"/>
          <w:b/>
          <w:bCs/>
          <w:kern w:val="0"/>
        </w:rPr>
        <w:t>Oferta przetargowa</w:t>
      </w:r>
    </w:p>
    <w:p w14:paraId="3B63812E" w14:textId="77777777" w:rsidR="00F9581A" w:rsidRPr="009A0AA7" w:rsidRDefault="00F9581A" w:rsidP="00F9581A">
      <w:pPr>
        <w:ind w:right="23"/>
        <w:jc w:val="center"/>
        <w:rPr>
          <w:rFonts w:ascii="Arial" w:hAnsi="Arial" w:cs="Arial"/>
          <w:bCs/>
          <w:kern w:val="0"/>
        </w:rPr>
      </w:pPr>
      <w:r w:rsidRPr="009A0AA7">
        <w:rPr>
          <w:rFonts w:ascii="Arial" w:hAnsi="Arial" w:cs="Arial"/>
          <w:bCs/>
          <w:kern w:val="0"/>
        </w:rPr>
        <w:t>dla Zamawiającego:</w:t>
      </w:r>
    </w:p>
    <w:p w14:paraId="735FA4C3" w14:textId="77777777" w:rsidR="00F9581A" w:rsidRPr="009A0AA7" w:rsidRDefault="00F9581A" w:rsidP="00F9581A">
      <w:pPr>
        <w:ind w:right="23"/>
        <w:jc w:val="center"/>
        <w:rPr>
          <w:rFonts w:ascii="Arial" w:hAnsi="Arial" w:cs="Arial"/>
          <w:bCs/>
          <w:kern w:val="0"/>
        </w:rPr>
      </w:pPr>
      <w:r w:rsidRPr="009A0AA7">
        <w:rPr>
          <w:rFonts w:ascii="Arial" w:hAnsi="Arial" w:cs="Arial"/>
          <w:bCs/>
          <w:kern w:val="0"/>
        </w:rPr>
        <w:t>Sąd Okręgowy w Warszawie</w:t>
      </w:r>
    </w:p>
    <w:p w14:paraId="3740D1FD" w14:textId="77777777" w:rsidR="00F9581A" w:rsidRPr="009A0AA7" w:rsidRDefault="00F9581A" w:rsidP="00F9581A">
      <w:pPr>
        <w:tabs>
          <w:tab w:val="left" w:pos="284"/>
        </w:tabs>
        <w:ind w:left="284" w:right="23" w:hanging="284"/>
        <w:jc w:val="center"/>
        <w:rPr>
          <w:rFonts w:ascii="Arial" w:hAnsi="Arial" w:cs="Arial"/>
          <w:bCs/>
          <w:kern w:val="0"/>
        </w:rPr>
      </w:pPr>
      <w:r w:rsidRPr="009A0AA7">
        <w:rPr>
          <w:rFonts w:ascii="Arial" w:hAnsi="Arial" w:cs="Arial"/>
          <w:bCs/>
          <w:kern w:val="0"/>
        </w:rPr>
        <w:t xml:space="preserve">00-898 Warszawa, </w:t>
      </w:r>
      <w:r>
        <w:rPr>
          <w:rFonts w:ascii="Arial" w:hAnsi="Arial" w:cs="Arial"/>
          <w:bCs/>
          <w:kern w:val="0"/>
        </w:rPr>
        <w:t>al.</w:t>
      </w:r>
      <w:r w:rsidRPr="009A0AA7">
        <w:rPr>
          <w:rFonts w:ascii="Arial" w:hAnsi="Arial" w:cs="Arial"/>
          <w:bCs/>
          <w:kern w:val="0"/>
        </w:rPr>
        <w:t xml:space="preserve"> „Solidarności” 127 </w:t>
      </w:r>
    </w:p>
    <w:p w14:paraId="4CC4A835" w14:textId="77777777" w:rsidR="00F9581A" w:rsidRPr="009A0AA7" w:rsidRDefault="00F9581A" w:rsidP="00F9581A">
      <w:pPr>
        <w:tabs>
          <w:tab w:val="left" w:pos="284"/>
        </w:tabs>
        <w:ind w:right="23"/>
        <w:rPr>
          <w:rFonts w:ascii="Arial" w:hAnsi="Arial" w:cs="Arial"/>
          <w:bCs/>
          <w:kern w:val="0"/>
        </w:rPr>
      </w:pPr>
    </w:p>
    <w:p w14:paraId="2F75D62B" w14:textId="77777777" w:rsidR="00F9581A" w:rsidRPr="009A0AA7" w:rsidRDefault="00F9581A" w:rsidP="00F9581A">
      <w:pPr>
        <w:spacing w:after="120" w:line="20" w:lineRule="atLeast"/>
        <w:ind w:right="45"/>
        <w:rPr>
          <w:rFonts w:ascii="Arial" w:hAnsi="Arial" w:cs="Arial"/>
          <w:bCs/>
          <w:kern w:val="0"/>
        </w:rPr>
      </w:pPr>
      <w:r w:rsidRPr="009A0AA7">
        <w:rPr>
          <w:rFonts w:ascii="Arial" w:hAnsi="Arial" w:cs="Arial"/>
          <w:bCs/>
          <w:kern w:val="0"/>
          <w:lang w:val="x-none"/>
        </w:rPr>
        <w:t>Niżej podpisani .......................................................................................................</w:t>
      </w:r>
      <w:r w:rsidRPr="009A0AA7">
        <w:rPr>
          <w:rFonts w:ascii="Arial" w:hAnsi="Arial" w:cs="Arial"/>
          <w:bCs/>
          <w:kern w:val="0"/>
        </w:rPr>
        <w:t>......</w:t>
      </w:r>
      <w:r w:rsidRPr="009A0AA7">
        <w:rPr>
          <w:rFonts w:ascii="Arial" w:hAnsi="Arial" w:cs="Arial"/>
          <w:bCs/>
          <w:kern w:val="0"/>
          <w:lang w:val="x-none"/>
        </w:rPr>
        <w:t>................</w:t>
      </w:r>
      <w:r w:rsidRPr="009A0AA7">
        <w:rPr>
          <w:rFonts w:ascii="Arial" w:hAnsi="Arial" w:cs="Arial"/>
          <w:bCs/>
          <w:kern w:val="0"/>
        </w:rPr>
        <w:t>..............</w:t>
      </w:r>
    </w:p>
    <w:p w14:paraId="56A5EC16" w14:textId="77777777" w:rsidR="00F9581A" w:rsidRPr="009A0AA7" w:rsidRDefault="00F9581A" w:rsidP="00F9581A">
      <w:pPr>
        <w:spacing w:after="120" w:line="20" w:lineRule="atLeast"/>
        <w:ind w:right="45"/>
        <w:rPr>
          <w:rFonts w:ascii="Arial" w:hAnsi="Arial" w:cs="Arial"/>
          <w:bCs/>
          <w:kern w:val="0"/>
        </w:rPr>
      </w:pPr>
      <w:r w:rsidRPr="009A0AA7">
        <w:rPr>
          <w:rFonts w:ascii="Arial" w:hAnsi="Arial" w:cs="Arial"/>
          <w:bCs/>
          <w:kern w:val="0"/>
          <w:lang w:val="x-none"/>
        </w:rPr>
        <w:t>działając w imieniu i na rzecz ...........................................................................</w:t>
      </w:r>
      <w:r w:rsidRPr="009A0AA7">
        <w:rPr>
          <w:rFonts w:ascii="Arial" w:hAnsi="Arial" w:cs="Arial"/>
          <w:bCs/>
          <w:kern w:val="0"/>
        </w:rPr>
        <w:t>.....</w:t>
      </w:r>
      <w:r w:rsidRPr="009A0AA7">
        <w:rPr>
          <w:rFonts w:ascii="Arial" w:hAnsi="Arial" w:cs="Arial"/>
          <w:bCs/>
          <w:kern w:val="0"/>
          <w:lang w:val="x-none"/>
        </w:rPr>
        <w:t>............................</w:t>
      </w:r>
      <w:r w:rsidRPr="009A0AA7">
        <w:rPr>
          <w:rFonts w:ascii="Arial" w:hAnsi="Arial" w:cs="Arial"/>
          <w:bCs/>
          <w:kern w:val="0"/>
        </w:rPr>
        <w:t>.........</w:t>
      </w:r>
    </w:p>
    <w:p w14:paraId="365EF83C" w14:textId="77777777" w:rsidR="00F9581A" w:rsidRPr="009A0AA7" w:rsidRDefault="00F9581A" w:rsidP="00F9581A">
      <w:pPr>
        <w:spacing w:after="120" w:line="20" w:lineRule="atLeast"/>
        <w:ind w:right="45"/>
        <w:rPr>
          <w:rFonts w:ascii="Arial" w:hAnsi="Arial" w:cs="Arial"/>
          <w:bCs/>
          <w:kern w:val="0"/>
        </w:rPr>
      </w:pPr>
      <w:r w:rsidRPr="009A0AA7">
        <w:rPr>
          <w:rFonts w:ascii="Arial" w:hAnsi="Arial" w:cs="Arial"/>
          <w:bCs/>
          <w:kern w:val="0"/>
          <w:lang w:val="x-none"/>
        </w:rPr>
        <w:t>.........................................................................................................................................</w:t>
      </w:r>
      <w:r w:rsidRPr="009A0AA7">
        <w:rPr>
          <w:rFonts w:ascii="Arial" w:hAnsi="Arial" w:cs="Arial"/>
          <w:bCs/>
          <w:kern w:val="0"/>
        </w:rPr>
        <w:t>......</w:t>
      </w:r>
      <w:r w:rsidRPr="009A0AA7">
        <w:rPr>
          <w:rFonts w:ascii="Arial" w:hAnsi="Arial" w:cs="Arial"/>
          <w:bCs/>
          <w:kern w:val="0"/>
          <w:lang w:val="x-none"/>
        </w:rPr>
        <w:t>........</w:t>
      </w:r>
      <w:r w:rsidRPr="009A0AA7">
        <w:rPr>
          <w:rFonts w:ascii="Arial" w:hAnsi="Arial" w:cs="Arial"/>
          <w:bCs/>
          <w:kern w:val="0"/>
        </w:rPr>
        <w:t>.............</w:t>
      </w:r>
    </w:p>
    <w:p w14:paraId="7465F361" w14:textId="77777777" w:rsidR="00F9581A" w:rsidRPr="009A0AA7" w:rsidRDefault="00F9581A" w:rsidP="00F9581A">
      <w:pPr>
        <w:tabs>
          <w:tab w:val="left" w:pos="2667"/>
          <w:tab w:val="center" w:pos="4582"/>
        </w:tabs>
        <w:spacing w:after="120" w:line="20" w:lineRule="atLeast"/>
        <w:ind w:right="45"/>
        <w:rPr>
          <w:rFonts w:ascii="Arial" w:hAnsi="Arial" w:cs="Arial"/>
          <w:bCs/>
          <w:i/>
          <w:kern w:val="0"/>
          <w:sz w:val="14"/>
          <w:szCs w:val="14"/>
          <w:lang w:val="x-none"/>
        </w:rPr>
      </w:pPr>
      <w:r w:rsidRPr="009A0AA7">
        <w:rPr>
          <w:rFonts w:ascii="Arial" w:hAnsi="Arial" w:cs="Arial"/>
          <w:bCs/>
          <w:i/>
          <w:kern w:val="0"/>
          <w:sz w:val="14"/>
          <w:szCs w:val="14"/>
          <w:lang w:val="x-none"/>
        </w:rPr>
        <w:tab/>
      </w:r>
      <w:r w:rsidRPr="009A0AA7">
        <w:rPr>
          <w:rFonts w:ascii="Arial" w:hAnsi="Arial" w:cs="Arial"/>
          <w:bCs/>
          <w:i/>
          <w:kern w:val="0"/>
          <w:sz w:val="14"/>
          <w:szCs w:val="14"/>
          <w:lang w:val="x-none"/>
        </w:rPr>
        <w:tab/>
        <w:t xml:space="preserve">(nazwa i siedziba Wykonawcy) </w:t>
      </w:r>
    </w:p>
    <w:p w14:paraId="0636CB6D" w14:textId="77777777" w:rsidR="00F9581A" w:rsidRPr="009A0AA7" w:rsidRDefault="00F9581A" w:rsidP="00F9581A">
      <w:pPr>
        <w:spacing w:after="120" w:line="20" w:lineRule="atLeast"/>
        <w:ind w:right="45"/>
        <w:rPr>
          <w:rFonts w:ascii="Arial" w:hAnsi="Arial" w:cs="Arial"/>
          <w:bCs/>
          <w:kern w:val="0"/>
        </w:rPr>
      </w:pPr>
      <w:r w:rsidRPr="009A0AA7">
        <w:rPr>
          <w:rFonts w:ascii="Arial" w:hAnsi="Arial" w:cs="Arial"/>
          <w:bCs/>
          <w:kern w:val="0"/>
          <w:lang w:val="x-none"/>
        </w:rPr>
        <w:t xml:space="preserve">działającego w oparciu o wpis do </w:t>
      </w:r>
      <w:r w:rsidRPr="009A0AA7">
        <w:rPr>
          <w:rFonts w:ascii="Arial" w:hAnsi="Arial" w:cs="Arial"/>
          <w:bCs/>
          <w:kern w:val="0"/>
        </w:rPr>
        <w:t>……………………………..…….</w:t>
      </w:r>
      <w:r w:rsidRPr="009A0AA7">
        <w:rPr>
          <w:rFonts w:ascii="Arial" w:hAnsi="Arial" w:cs="Arial"/>
          <w:bCs/>
          <w:kern w:val="0"/>
          <w:lang w:val="x-none"/>
        </w:rPr>
        <w:t>…, pod nr ………………………………</w:t>
      </w:r>
      <w:r w:rsidRPr="009A0AA7">
        <w:rPr>
          <w:rFonts w:ascii="Arial" w:hAnsi="Arial" w:cs="Arial"/>
          <w:bCs/>
          <w:kern w:val="0"/>
        </w:rPr>
        <w:t>.</w:t>
      </w:r>
    </w:p>
    <w:p w14:paraId="7F26B962" w14:textId="77777777" w:rsidR="00F9581A" w:rsidRPr="00610678" w:rsidRDefault="00F9581A" w:rsidP="00F9581A">
      <w:pPr>
        <w:spacing w:after="120" w:line="20" w:lineRule="atLeast"/>
        <w:ind w:right="45"/>
        <w:rPr>
          <w:rFonts w:ascii="Arial" w:hAnsi="Arial" w:cs="Arial"/>
          <w:bCs/>
          <w:kern w:val="0"/>
          <w:lang w:val="en-GB"/>
        </w:rPr>
      </w:pPr>
      <w:r w:rsidRPr="009A0AA7">
        <w:rPr>
          <w:rFonts w:ascii="Arial" w:hAnsi="Arial" w:cs="Arial"/>
          <w:bCs/>
          <w:kern w:val="0"/>
          <w:lang w:val="x-none"/>
        </w:rPr>
        <w:t>REGON:.....</w:t>
      </w:r>
      <w:r w:rsidRPr="00610678">
        <w:rPr>
          <w:rFonts w:ascii="Arial" w:hAnsi="Arial" w:cs="Arial"/>
          <w:bCs/>
          <w:kern w:val="0"/>
          <w:lang w:val="en-GB"/>
        </w:rPr>
        <w:t>......</w:t>
      </w:r>
      <w:r w:rsidRPr="009A0AA7">
        <w:rPr>
          <w:rFonts w:ascii="Arial" w:hAnsi="Arial" w:cs="Arial"/>
          <w:bCs/>
          <w:kern w:val="0"/>
          <w:lang w:val="x-none"/>
        </w:rPr>
        <w:t>.............................................., NIP:...................................................................................</w:t>
      </w:r>
      <w:r w:rsidRPr="00610678">
        <w:rPr>
          <w:rFonts w:ascii="Arial" w:hAnsi="Arial" w:cs="Arial"/>
          <w:bCs/>
          <w:kern w:val="0"/>
          <w:lang w:val="en-GB"/>
        </w:rPr>
        <w:t>.</w:t>
      </w:r>
      <w:r w:rsidRPr="009A0AA7">
        <w:rPr>
          <w:rFonts w:ascii="Arial" w:hAnsi="Arial" w:cs="Arial"/>
          <w:bCs/>
          <w:kern w:val="0"/>
          <w:lang w:val="x-none"/>
        </w:rPr>
        <w:t xml:space="preserve">  </w:t>
      </w:r>
    </w:p>
    <w:p w14:paraId="0BA2EBED" w14:textId="6F4C1776" w:rsidR="00F9581A" w:rsidRPr="009A0AA7" w:rsidRDefault="00F9581A" w:rsidP="00F9581A">
      <w:pPr>
        <w:widowControl/>
        <w:spacing w:after="120" w:line="20" w:lineRule="atLeast"/>
        <w:ind w:right="45"/>
        <w:rPr>
          <w:rFonts w:ascii="Arial" w:hAnsi="Arial" w:cs="Arial"/>
          <w:bCs/>
          <w:kern w:val="0"/>
          <w:lang w:val="es-ES"/>
        </w:rPr>
      </w:pPr>
      <w:r w:rsidRPr="009A0AA7">
        <w:rPr>
          <w:rFonts w:ascii="Arial" w:hAnsi="Arial" w:cs="Arial"/>
          <w:bCs/>
          <w:kern w:val="0"/>
          <w:lang w:val="es-ES"/>
        </w:rPr>
        <w:t>tel. .................................................................</w:t>
      </w:r>
      <w:r w:rsidR="00420203">
        <w:rPr>
          <w:rFonts w:ascii="Arial" w:hAnsi="Arial" w:cs="Arial"/>
          <w:bCs/>
          <w:kern w:val="0"/>
          <w:lang w:val="es-ES"/>
        </w:rPr>
        <w:t xml:space="preserve">, </w:t>
      </w:r>
      <w:r w:rsidR="00420203" w:rsidRPr="009A0AA7">
        <w:rPr>
          <w:rFonts w:ascii="Arial" w:hAnsi="Arial" w:cs="Arial"/>
          <w:bCs/>
          <w:lang w:val="es-ES"/>
        </w:rPr>
        <w:t>e-mail ................................................................</w:t>
      </w:r>
      <w:r w:rsidR="00420203">
        <w:rPr>
          <w:rFonts w:ascii="Arial" w:hAnsi="Arial" w:cs="Arial"/>
          <w:bCs/>
          <w:lang w:val="es-ES"/>
        </w:rPr>
        <w:t>.................</w:t>
      </w:r>
      <w:r w:rsidRPr="009A0AA7">
        <w:rPr>
          <w:rFonts w:ascii="Arial" w:hAnsi="Arial" w:cs="Arial"/>
          <w:bCs/>
          <w:kern w:val="0"/>
          <w:lang w:val="es-ES"/>
        </w:rPr>
        <w:t xml:space="preserve">   </w:t>
      </w:r>
    </w:p>
    <w:p w14:paraId="04419860" w14:textId="28F39A92" w:rsidR="00F9581A" w:rsidRPr="009A0AA7" w:rsidRDefault="00F9581A" w:rsidP="00F9581A">
      <w:pPr>
        <w:spacing w:after="120" w:line="20" w:lineRule="atLeast"/>
        <w:ind w:right="23"/>
        <w:rPr>
          <w:rFonts w:ascii="Arial" w:hAnsi="Arial" w:cs="Arial"/>
          <w:bCs/>
          <w:kern w:val="0"/>
        </w:rPr>
      </w:pPr>
      <w:r w:rsidRPr="009A0AA7">
        <w:rPr>
          <w:rFonts w:ascii="Arial" w:hAnsi="Arial" w:cs="Arial"/>
          <w:bCs/>
          <w:lang w:val="es-ES"/>
        </w:rPr>
        <w:t xml:space="preserve">strona internetowa .......................................................... </w:t>
      </w:r>
    </w:p>
    <w:p w14:paraId="637F53F8" w14:textId="77777777" w:rsidR="00F9581A" w:rsidRPr="00EB7DFA" w:rsidRDefault="00F9581A" w:rsidP="00F9581A">
      <w:pPr>
        <w:ind w:right="23"/>
        <w:jc w:val="center"/>
        <w:rPr>
          <w:rFonts w:ascii="Arial" w:hAnsi="Arial" w:cs="Arial"/>
          <w:kern w:val="0"/>
          <w:sz w:val="16"/>
        </w:rPr>
      </w:pPr>
    </w:p>
    <w:p w14:paraId="26C53AAB" w14:textId="2F47FAB7" w:rsidR="00F9581A" w:rsidRPr="009A0AA7" w:rsidRDefault="00F9581A" w:rsidP="00F9581A">
      <w:pPr>
        <w:widowControl/>
        <w:ind w:right="-3"/>
        <w:jc w:val="both"/>
        <w:rPr>
          <w:rFonts w:ascii="Arial" w:hAnsi="Arial" w:cs="Arial"/>
          <w:kern w:val="0"/>
        </w:rPr>
      </w:pPr>
      <w:r w:rsidRPr="009A0AA7">
        <w:rPr>
          <w:rFonts w:ascii="Arial" w:hAnsi="Arial" w:cs="Arial"/>
          <w:kern w:val="0"/>
        </w:rPr>
        <w:t xml:space="preserve">przystępując do uczestnictwa w postępowaniu o udzielenie zamówienia publicznego </w:t>
      </w:r>
      <w:r w:rsidRPr="009A0AA7">
        <w:rPr>
          <w:rFonts w:ascii="Arial" w:hAnsi="Arial" w:cs="Arial"/>
          <w:kern w:val="0"/>
        </w:rPr>
        <w:br/>
        <w:t xml:space="preserve">nr </w:t>
      </w:r>
      <w:r w:rsidRPr="009A0AA7">
        <w:rPr>
          <w:rFonts w:ascii="Arial" w:hAnsi="Arial" w:cs="Arial"/>
          <w:b/>
          <w:bCs/>
          <w:kern w:val="0"/>
        </w:rPr>
        <w:t>ZP/</w:t>
      </w:r>
      <w:r>
        <w:rPr>
          <w:rFonts w:ascii="Arial" w:hAnsi="Arial" w:cs="Arial"/>
          <w:b/>
          <w:bCs/>
          <w:kern w:val="0"/>
        </w:rPr>
        <w:t>BHP</w:t>
      </w:r>
      <w:r w:rsidRPr="009A0AA7">
        <w:rPr>
          <w:rFonts w:ascii="Arial" w:hAnsi="Arial" w:cs="Arial"/>
          <w:b/>
          <w:bCs/>
          <w:kern w:val="0"/>
        </w:rPr>
        <w:t>/</w:t>
      </w:r>
      <w:r w:rsidR="00C241B1">
        <w:rPr>
          <w:rFonts w:ascii="Arial" w:hAnsi="Arial" w:cs="Arial"/>
          <w:b/>
          <w:bCs/>
          <w:kern w:val="0"/>
        </w:rPr>
        <w:t>24/24</w:t>
      </w:r>
      <w:r w:rsidRPr="009A0AA7">
        <w:rPr>
          <w:rFonts w:ascii="Arial" w:hAnsi="Arial" w:cs="Arial"/>
          <w:b/>
          <w:bCs/>
          <w:kern w:val="0"/>
        </w:rPr>
        <w:t xml:space="preserve"> </w:t>
      </w:r>
      <w:r w:rsidRPr="0016156C">
        <w:rPr>
          <w:rFonts w:ascii="Arial" w:hAnsi="Arial" w:cs="Arial"/>
        </w:rPr>
        <w:t xml:space="preserve">w trybie podstawowym na podstawie </w:t>
      </w:r>
      <w:r>
        <w:rPr>
          <w:rFonts w:ascii="Arial" w:hAnsi="Arial" w:cs="Arial"/>
        </w:rPr>
        <w:t>art.</w:t>
      </w:r>
      <w:r w:rsidRPr="0016156C">
        <w:rPr>
          <w:rFonts w:ascii="Arial" w:hAnsi="Arial" w:cs="Arial"/>
        </w:rPr>
        <w:t xml:space="preserve"> 275 pkt 1 </w:t>
      </w:r>
      <w:r w:rsidRPr="0016156C">
        <w:rPr>
          <w:rFonts w:ascii="Arial" w:hAnsi="Arial" w:cs="Arial"/>
          <w:kern w:val="0"/>
        </w:rPr>
        <w:t>w oparciu o przepisy ustawy z dnia z dnia 11.09.2019 r. Prawo zamówień publicznych (</w:t>
      </w:r>
      <w:proofErr w:type="spellStart"/>
      <w:r w:rsidR="00AD6EE8">
        <w:rPr>
          <w:rFonts w:ascii="Arial" w:hAnsi="Arial" w:cs="Arial"/>
          <w:kern w:val="0"/>
        </w:rPr>
        <w:t>t.j</w:t>
      </w:r>
      <w:proofErr w:type="spellEnd"/>
      <w:r w:rsidR="00AD6EE8">
        <w:rPr>
          <w:rFonts w:ascii="Arial" w:hAnsi="Arial" w:cs="Arial"/>
          <w:kern w:val="0"/>
        </w:rPr>
        <w:t>.</w:t>
      </w:r>
      <w:r w:rsidRPr="0016156C">
        <w:rPr>
          <w:rFonts w:ascii="Arial" w:hAnsi="Arial" w:cs="Arial"/>
          <w:kern w:val="0"/>
        </w:rPr>
        <w:t xml:space="preserve"> Dz.U. z 2</w:t>
      </w:r>
      <w:r w:rsidR="004673DF">
        <w:rPr>
          <w:rFonts w:ascii="Arial" w:hAnsi="Arial" w:cs="Arial"/>
          <w:kern w:val="0"/>
        </w:rPr>
        <w:t>024</w:t>
      </w:r>
      <w:r w:rsidR="00AD6EE8">
        <w:rPr>
          <w:rFonts w:ascii="Arial" w:hAnsi="Arial" w:cs="Arial"/>
          <w:kern w:val="0"/>
        </w:rPr>
        <w:t xml:space="preserve"> r. poz. </w:t>
      </w:r>
      <w:r w:rsidR="004673DF">
        <w:rPr>
          <w:rFonts w:ascii="Arial" w:hAnsi="Arial" w:cs="Arial"/>
          <w:kern w:val="0"/>
        </w:rPr>
        <w:t>1320</w:t>
      </w:r>
      <w:r w:rsidRPr="0016156C">
        <w:rPr>
          <w:rFonts w:ascii="Arial" w:hAnsi="Arial" w:cs="Arial"/>
          <w:kern w:val="0"/>
        </w:rPr>
        <w:t xml:space="preserve">) </w:t>
      </w:r>
      <w:r w:rsidRPr="0016156C">
        <w:rPr>
          <w:rFonts w:ascii="Arial" w:hAnsi="Arial" w:cs="Arial"/>
          <w:b/>
          <w:kern w:val="0"/>
        </w:rPr>
        <w:t>na świadczenie usług medycznych z zakresu medycyny pracy na potrzeby Sądu Okręgowego w Warszawie</w:t>
      </w:r>
      <w:r>
        <w:rPr>
          <w:rFonts w:ascii="Arial" w:hAnsi="Arial" w:cs="Arial"/>
          <w:kern w:val="0"/>
        </w:rPr>
        <w:t xml:space="preserve">, składamy niniejszą ofertę: </w:t>
      </w:r>
    </w:p>
    <w:p w14:paraId="77688956" w14:textId="77777777" w:rsidR="00F9581A" w:rsidRPr="00EB7DFA" w:rsidRDefault="00F9581A" w:rsidP="00F9581A">
      <w:pPr>
        <w:jc w:val="both"/>
        <w:rPr>
          <w:rFonts w:ascii="Arial" w:eastAsia="Calibri" w:hAnsi="Arial" w:cs="Arial"/>
          <w:color w:val="000000"/>
          <w:kern w:val="0"/>
          <w:sz w:val="16"/>
        </w:rPr>
      </w:pPr>
    </w:p>
    <w:p w14:paraId="00699292" w14:textId="77777777" w:rsidR="00F9581A" w:rsidRDefault="00F9581A" w:rsidP="00D438BC">
      <w:pPr>
        <w:widowControl/>
        <w:numPr>
          <w:ilvl w:val="6"/>
          <w:numId w:val="91"/>
        </w:numPr>
        <w:tabs>
          <w:tab w:val="clear" w:pos="5040"/>
          <w:tab w:val="center" w:pos="284"/>
          <w:tab w:val="right" w:pos="9072"/>
        </w:tabs>
        <w:overflowPunct/>
        <w:autoSpaceDE/>
        <w:autoSpaceDN/>
        <w:adjustRightInd/>
        <w:ind w:left="284" w:hanging="284"/>
        <w:jc w:val="both"/>
        <w:textAlignment w:val="auto"/>
        <w:rPr>
          <w:rFonts w:ascii="Arial" w:eastAsia="Calibri" w:hAnsi="Arial" w:cs="Arial"/>
          <w:color w:val="000000"/>
        </w:rPr>
      </w:pPr>
      <w:r w:rsidRPr="009003B9">
        <w:rPr>
          <w:rFonts w:ascii="Arial" w:hAnsi="Arial" w:cs="Arial"/>
          <w:kern w:val="0"/>
        </w:rPr>
        <w:t>Oferujemy wykonanie całego przedmiotu zamówienia</w:t>
      </w:r>
      <w:r w:rsidRPr="009003B9">
        <w:rPr>
          <w:rFonts w:ascii="Arial" w:hAnsi="Arial" w:cs="Arial"/>
          <w:lang w:val="x-none"/>
        </w:rPr>
        <w:t xml:space="preserve"> </w:t>
      </w:r>
      <w:r w:rsidRPr="00402238">
        <w:rPr>
          <w:rFonts w:ascii="Arial" w:hAnsi="Arial" w:cs="Arial"/>
          <w:lang w:val="x-none"/>
        </w:rPr>
        <w:t>zgodnie z wymaganiami Zamawiającego określonymi w specyfikacji warunków zamówienia</w:t>
      </w:r>
      <w:r w:rsidRPr="00402238">
        <w:rPr>
          <w:rFonts w:ascii="Arial" w:eastAsia="Calibri" w:hAnsi="Arial" w:cs="Arial"/>
          <w:color w:val="000000"/>
          <w:lang w:val="x-none"/>
        </w:rPr>
        <w:t xml:space="preserve"> </w:t>
      </w:r>
      <w:r w:rsidRPr="00402238">
        <w:rPr>
          <w:rFonts w:ascii="Arial" w:eastAsia="Calibri" w:hAnsi="Arial" w:cs="Arial"/>
          <w:color w:val="000000"/>
        </w:rPr>
        <w:t>za</w:t>
      </w:r>
      <w:r>
        <w:rPr>
          <w:rFonts w:ascii="Arial" w:eastAsia="Calibri" w:hAnsi="Arial" w:cs="Arial"/>
          <w:color w:val="000000"/>
        </w:rPr>
        <w:t xml:space="preserve"> </w:t>
      </w:r>
      <w:r w:rsidRPr="00050907">
        <w:rPr>
          <w:rFonts w:ascii="Arial" w:eastAsia="Calibri" w:hAnsi="Arial" w:cs="Arial"/>
          <w:color w:val="000000"/>
        </w:rPr>
        <w:t>cenę</w:t>
      </w:r>
      <w:r>
        <w:rPr>
          <w:rFonts w:ascii="Arial" w:eastAsia="Calibri" w:hAnsi="Arial" w:cs="Arial"/>
          <w:color w:val="000000"/>
        </w:rPr>
        <w:t xml:space="preserve"> całkowitą:</w:t>
      </w:r>
    </w:p>
    <w:p w14:paraId="6D2894EC" w14:textId="77777777" w:rsidR="00F9581A" w:rsidRDefault="00F9581A" w:rsidP="00F9581A">
      <w:pPr>
        <w:widowControl/>
        <w:tabs>
          <w:tab w:val="center" w:pos="284"/>
          <w:tab w:val="right" w:pos="9072"/>
        </w:tabs>
        <w:overflowPunct/>
        <w:autoSpaceDE/>
        <w:autoSpaceDN/>
        <w:adjustRightInd/>
        <w:ind w:left="284"/>
        <w:jc w:val="both"/>
        <w:textAlignment w:val="auto"/>
        <w:rPr>
          <w:rFonts w:ascii="Arial" w:hAnsi="Arial" w:cs="Arial"/>
          <w:kern w:val="0"/>
        </w:rPr>
      </w:pPr>
    </w:p>
    <w:p w14:paraId="48E6102E" w14:textId="77777777" w:rsidR="00F9581A" w:rsidRDefault="00F9581A" w:rsidP="00F9581A">
      <w:pPr>
        <w:widowControl/>
        <w:tabs>
          <w:tab w:val="center" w:pos="284"/>
          <w:tab w:val="right" w:pos="9072"/>
        </w:tabs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………………………………….. zł (słownie: …………………………………………………………………)</w:t>
      </w:r>
    </w:p>
    <w:p w14:paraId="3D0792E5" w14:textId="477E7F66" w:rsidR="00F9581A" w:rsidRPr="00D42D78" w:rsidRDefault="00F9581A" w:rsidP="00F9581A">
      <w:pPr>
        <w:widowControl/>
        <w:tabs>
          <w:tab w:val="center" w:pos="284"/>
          <w:tab w:val="right" w:pos="9072"/>
        </w:tabs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i/>
          <w:color w:val="000000"/>
        </w:rPr>
      </w:pPr>
      <w:r w:rsidRPr="00D42D78">
        <w:rPr>
          <w:rFonts w:ascii="Arial" w:hAnsi="Arial" w:cs="Arial"/>
          <w:i/>
          <w:color w:val="000000"/>
          <w:kern w:val="0"/>
        </w:rPr>
        <w:t xml:space="preserve">Usługa zwolniona z podatku VAT na podstawie art. 43 ust. 1 pkt 18 ustawy z dnia 11 marca 2004 r. </w:t>
      </w:r>
      <w:r w:rsidR="00D42D78" w:rsidRPr="00D42D78">
        <w:rPr>
          <w:rFonts w:ascii="Arial" w:hAnsi="Arial" w:cs="Arial"/>
          <w:i/>
          <w:color w:val="000000"/>
          <w:kern w:val="0"/>
        </w:rPr>
        <w:br/>
      </w:r>
      <w:r w:rsidRPr="00D42D78">
        <w:rPr>
          <w:rFonts w:ascii="Arial" w:hAnsi="Arial" w:cs="Arial"/>
          <w:i/>
          <w:color w:val="000000"/>
          <w:kern w:val="0"/>
        </w:rPr>
        <w:t>o podatku od towarów i usług (</w:t>
      </w:r>
      <w:proofErr w:type="spellStart"/>
      <w:r w:rsidR="00AD6EE8" w:rsidRPr="00D42D78">
        <w:rPr>
          <w:rFonts w:ascii="Arial" w:hAnsi="Arial" w:cs="Arial"/>
          <w:i/>
          <w:color w:val="000000"/>
          <w:kern w:val="0"/>
        </w:rPr>
        <w:t>t.j</w:t>
      </w:r>
      <w:proofErr w:type="spellEnd"/>
      <w:r w:rsidR="00AD6EE8" w:rsidRPr="00D42D78">
        <w:rPr>
          <w:rFonts w:ascii="Arial" w:hAnsi="Arial" w:cs="Arial"/>
          <w:i/>
          <w:color w:val="000000"/>
          <w:kern w:val="0"/>
        </w:rPr>
        <w:t>.</w:t>
      </w:r>
      <w:r w:rsidRPr="00D42D78">
        <w:rPr>
          <w:rFonts w:ascii="Arial" w:hAnsi="Arial" w:cs="Arial"/>
          <w:i/>
          <w:color w:val="000000"/>
          <w:kern w:val="0"/>
        </w:rPr>
        <w:t xml:space="preserve"> Dz. U </w:t>
      </w:r>
      <w:r w:rsidR="004673DF">
        <w:rPr>
          <w:rFonts w:ascii="Arial" w:hAnsi="Arial" w:cs="Arial"/>
          <w:i/>
          <w:color w:val="000000"/>
          <w:kern w:val="0"/>
        </w:rPr>
        <w:t>z 2024</w:t>
      </w:r>
      <w:r w:rsidRPr="00D42D78">
        <w:rPr>
          <w:rFonts w:ascii="Arial" w:hAnsi="Arial" w:cs="Arial"/>
          <w:i/>
          <w:color w:val="000000"/>
          <w:kern w:val="0"/>
        </w:rPr>
        <w:t xml:space="preserve">, poz. </w:t>
      </w:r>
      <w:r w:rsidR="004673DF">
        <w:rPr>
          <w:rFonts w:ascii="Arial" w:hAnsi="Arial" w:cs="Arial"/>
          <w:i/>
          <w:color w:val="000000"/>
          <w:kern w:val="0"/>
        </w:rPr>
        <w:t>361</w:t>
      </w:r>
      <w:r w:rsidRPr="00D42D78">
        <w:rPr>
          <w:rFonts w:ascii="Arial" w:hAnsi="Arial" w:cs="Arial"/>
          <w:i/>
          <w:color w:val="000000"/>
          <w:kern w:val="0"/>
        </w:rPr>
        <w:t>).</w:t>
      </w:r>
    </w:p>
    <w:p w14:paraId="669B4164" w14:textId="77777777" w:rsidR="00D42D78" w:rsidRDefault="00D42D78" w:rsidP="00D42D78">
      <w:pPr>
        <w:widowControl/>
        <w:tabs>
          <w:tab w:val="center" w:pos="284"/>
          <w:tab w:val="right" w:pos="9072"/>
        </w:tabs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color w:val="000000"/>
        </w:rPr>
      </w:pPr>
    </w:p>
    <w:p w14:paraId="6D28903D" w14:textId="77777777" w:rsidR="00D42D78" w:rsidRDefault="00D42D78" w:rsidP="00D42D78">
      <w:pPr>
        <w:widowControl/>
        <w:tabs>
          <w:tab w:val="center" w:pos="284"/>
          <w:tab w:val="right" w:pos="9072"/>
        </w:tabs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color w:val="000000"/>
        </w:rPr>
      </w:pPr>
    </w:p>
    <w:p w14:paraId="4832581D" w14:textId="77777777" w:rsidR="00F9581A" w:rsidRDefault="00F9581A" w:rsidP="00D42D78">
      <w:pPr>
        <w:widowControl/>
        <w:tabs>
          <w:tab w:val="center" w:pos="284"/>
          <w:tab w:val="right" w:pos="9072"/>
        </w:tabs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obliczoną w następujący sposób: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3224"/>
        <w:gridCol w:w="1841"/>
        <w:gridCol w:w="1841"/>
        <w:gridCol w:w="1841"/>
      </w:tblGrid>
      <w:tr w:rsidR="008D556F" w14:paraId="2E985EB3" w14:textId="77777777" w:rsidTr="008D556F">
        <w:tc>
          <w:tcPr>
            <w:tcW w:w="456" w:type="dxa"/>
          </w:tcPr>
          <w:p w14:paraId="0078B5A3" w14:textId="119EF8F4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  <w:r w:rsidRPr="006F27D5">
              <w:rPr>
                <w:rFonts w:ascii="Arial" w:eastAsia="Calibri" w:hAnsi="Arial" w:cs="Arial"/>
                <w:b/>
                <w:color w:val="000000"/>
                <w:sz w:val="16"/>
              </w:rPr>
              <w:t>Lp.</w:t>
            </w:r>
          </w:p>
        </w:tc>
        <w:tc>
          <w:tcPr>
            <w:tcW w:w="3224" w:type="dxa"/>
          </w:tcPr>
          <w:p w14:paraId="1AC15141" w14:textId="77777777" w:rsidR="008D556F" w:rsidRPr="006F27D5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b/>
                <w:color w:val="000000"/>
                <w:sz w:val="16"/>
              </w:rPr>
            </w:pPr>
          </w:p>
          <w:p w14:paraId="31DCF0C1" w14:textId="0556EF54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  <w:r w:rsidRPr="006F27D5">
              <w:rPr>
                <w:rFonts w:ascii="Arial" w:eastAsia="Calibri" w:hAnsi="Arial" w:cs="Arial"/>
                <w:b/>
                <w:color w:val="000000"/>
                <w:sz w:val="16"/>
              </w:rPr>
              <w:t>Nazwa usługi/badania</w:t>
            </w:r>
          </w:p>
        </w:tc>
        <w:tc>
          <w:tcPr>
            <w:tcW w:w="1841" w:type="dxa"/>
          </w:tcPr>
          <w:p w14:paraId="73280C48" w14:textId="77777777" w:rsidR="008D556F" w:rsidRPr="006F27D5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b/>
                <w:color w:val="000000"/>
                <w:sz w:val="16"/>
              </w:rPr>
            </w:pPr>
            <w:r w:rsidRPr="006F27D5">
              <w:rPr>
                <w:rFonts w:ascii="Arial" w:eastAsia="Calibri" w:hAnsi="Arial" w:cs="Arial"/>
                <w:b/>
                <w:color w:val="000000"/>
                <w:sz w:val="16"/>
              </w:rPr>
              <w:t>Cena za jedną godzinę świadczeni</w:t>
            </w:r>
            <w:r>
              <w:rPr>
                <w:rFonts w:ascii="Arial" w:eastAsia="Calibri" w:hAnsi="Arial" w:cs="Arial"/>
                <w:b/>
                <w:color w:val="000000"/>
                <w:sz w:val="16"/>
              </w:rPr>
              <w:t>a</w:t>
            </w:r>
            <w:r w:rsidRPr="006F27D5">
              <w:rPr>
                <w:rFonts w:ascii="Arial" w:eastAsia="Calibri" w:hAnsi="Arial" w:cs="Arial"/>
                <w:b/>
                <w:color w:val="000000"/>
                <w:sz w:val="16"/>
              </w:rPr>
              <w:t xml:space="preserve"> usługi/</w:t>
            </w:r>
          </w:p>
          <w:p w14:paraId="040CDAFC" w14:textId="13A55C39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  <w:r w:rsidRPr="006F27D5">
              <w:rPr>
                <w:rFonts w:ascii="Arial" w:eastAsia="Calibri" w:hAnsi="Arial" w:cs="Arial"/>
                <w:b/>
                <w:color w:val="000000"/>
                <w:sz w:val="16"/>
              </w:rPr>
              <w:t>jedno badanie</w:t>
            </w:r>
          </w:p>
        </w:tc>
        <w:tc>
          <w:tcPr>
            <w:tcW w:w="1841" w:type="dxa"/>
          </w:tcPr>
          <w:p w14:paraId="7C399D5E" w14:textId="65E698C2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  <w:r w:rsidRPr="006F27D5">
              <w:rPr>
                <w:rFonts w:ascii="Arial" w:eastAsia="Calibri" w:hAnsi="Arial" w:cs="Arial"/>
                <w:b/>
                <w:color w:val="000000"/>
                <w:sz w:val="16"/>
              </w:rPr>
              <w:t>Ilość godzin/badań/</w:t>
            </w:r>
            <w:r w:rsidRPr="006F27D5">
              <w:rPr>
                <w:rFonts w:ascii="Arial" w:eastAsia="Calibri" w:hAnsi="Arial" w:cs="Arial"/>
                <w:b/>
                <w:color w:val="000000"/>
                <w:sz w:val="16"/>
              </w:rPr>
              <w:br/>
              <w:t>konsultacji</w:t>
            </w:r>
          </w:p>
        </w:tc>
        <w:tc>
          <w:tcPr>
            <w:tcW w:w="1841" w:type="dxa"/>
          </w:tcPr>
          <w:p w14:paraId="5A7F3F37" w14:textId="073E4DC2" w:rsidR="008D556F" w:rsidRPr="006F27D5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b/>
                <w:color w:val="000000"/>
                <w:sz w:val="16"/>
              </w:rPr>
            </w:pPr>
            <w:r w:rsidRPr="006F27D5">
              <w:rPr>
                <w:rFonts w:ascii="Arial" w:eastAsia="Calibri" w:hAnsi="Arial" w:cs="Arial"/>
                <w:b/>
                <w:color w:val="000000"/>
                <w:sz w:val="16"/>
              </w:rPr>
              <w:t>Cena</w:t>
            </w:r>
          </w:p>
          <w:p w14:paraId="495720F6" w14:textId="2DA68AAD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  <w:r w:rsidRPr="006F27D5">
              <w:rPr>
                <w:rFonts w:ascii="Arial" w:eastAsia="Calibri" w:hAnsi="Arial" w:cs="Arial"/>
                <w:b/>
                <w:color w:val="000000"/>
                <w:sz w:val="16"/>
              </w:rPr>
              <w:t>całkowita usługi/badań</w:t>
            </w:r>
            <w:r w:rsidR="00A333AD">
              <w:rPr>
                <w:rFonts w:ascii="Arial" w:eastAsia="Calibri" w:hAnsi="Arial" w:cs="Arial"/>
                <w:b/>
                <w:color w:val="000000"/>
                <w:sz w:val="16"/>
              </w:rPr>
              <w:t>*</w:t>
            </w:r>
          </w:p>
        </w:tc>
      </w:tr>
      <w:tr w:rsidR="008D556F" w14:paraId="78FA8BE7" w14:textId="77777777" w:rsidTr="008D556F">
        <w:tc>
          <w:tcPr>
            <w:tcW w:w="456" w:type="dxa"/>
          </w:tcPr>
          <w:p w14:paraId="5554DA19" w14:textId="1A14F9E5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  <w:r w:rsidRPr="006F27D5">
              <w:rPr>
                <w:rFonts w:ascii="Arial" w:eastAsia="Calibri" w:hAnsi="Arial" w:cs="Arial"/>
                <w:color w:val="000000"/>
                <w:sz w:val="16"/>
              </w:rPr>
              <w:t>1</w:t>
            </w:r>
          </w:p>
        </w:tc>
        <w:tc>
          <w:tcPr>
            <w:tcW w:w="3224" w:type="dxa"/>
          </w:tcPr>
          <w:p w14:paraId="333FCC0C" w14:textId="31C37F5D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  <w:r w:rsidRPr="006F27D5">
              <w:rPr>
                <w:rFonts w:ascii="Arial" w:eastAsia="Calibri" w:hAnsi="Arial" w:cs="Arial"/>
                <w:color w:val="000000"/>
                <w:sz w:val="16"/>
              </w:rPr>
              <w:t>2</w:t>
            </w:r>
          </w:p>
        </w:tc>
        <w:tc>
          <w:tcPr>
            <w:tcW w:w="1841" w:type="dxa"/>
          </w:tcPr>
          <w:p w14:paraId="3183AF78" w14:textId="33F9DCF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  <w:r w:rsidRPr="006F27D5">
              <w:rPr>
                <w:rFonts w:ascii="Arial" w:eastAsia="Calibri" w:hAnsi="Arial" w:cs="Arial"/>
                <w:color w:val="000000"/>
                <w:sz w:val="16"/>
              </w:rPr>
              <w:t>3</w:t>
            </w:r>
          </w:p>
        </w:tc>
        <w:tc>
          <w:tcPr>
            <w:tcW w:w="1841" w:type="dxa"/>
          </w:tcPr>
          <w:p w14:paraId="23EF5088" w14:textId="139EC2D4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  <w:r w:rsidRPr="006F27D5">
              <w:rPr>
                <w:rFonts w:ascii="Arial" w:eastAsia="Calibri" w:hAnsi="Arial" w:cs="Arial"/>
                <w:color w:val="000000"/>
                <w:sz w:val="16"/>
              </w:rPr>
              <w:t>4</w:t>
            </w:r>
          </w:p>
        </w:tc>
        <w:tc>
          <w:tcPr>
            <w:tcW w:w="1841" w:type="dxa"/>
          </w:tcPr>
          <w:p w14:paraId="2EF14541" w14:textId="4CA5035A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  <w:r w:rsidRPr="006F27D5">
              <w:rPr>
                <w:rFonts w:ascii="Arial" w:eastAsia="Calibri" w:hAnsi="Arial" w:cs="Arial"/>
                <w:color w:val="000000"/>
                <w:sz w:val="16"/>
              </w:rPr>
              <w:t>5</w:t>
            </w:r>
          </w:p>
        </w:tc>
      </w:tr>
      <w:tr w:rsidR="008D556F" w14:paraId="0BEBD0BE" w14:textId="77777777" w:rsidTr="008D556F">
        <w:tc>
          <w:tcPr>
            <w:tcW w:w="456" w:type="dxa"/>
          </w:tcPr>
          <w:p w14:paraId="1E32ABDF" w14:textId="77777777" w:rsidR="008D556F" w:rsidRPr="008D556F" w:rsidRDefault="008D556F" w:rsidP="008D556F">
            <w:pPr>
              <w:pStyle w:val="Akapitzlist"/>
              <w:numPr>
                <w:ilvl w:val="0"/>
                <w:numId w:val="117"/>
              </w:numPr>
              <w:tabs>
                <w:tab w:val="center" w:pos="284"/>
                <w:tab w:val="right" w:pos="9072"/>
              </w:tabs>
              <w:ind w:left="313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3224" w:type="dxa"/>
          </w:tcPr>
          <w:p w14:paraId="651E698E" w14:textId="77777777" w:rsidR="008D556F" w:rsidRPr="006F27D5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eastAsia="Calibri" w:hAnsi="Arial" w:cs="Arial"/>
                <w:color w:val="000000"/>
                <w:kern w:val="0"/>
              </w:rPr>
            </w:pPr>
            <w:r w:rsidRPr="006F27D5">
              <w:rPr>
                <w:rFonts w:ascii="Arial" w:eastAsia="Calibri" w:hAnsi="Arial" w:cs="Arial"/>
                <w:color w:val="000000"/>
                <w:kern w:val="0"/>
              </w:rPr>
              <w:t xml:space="preserve">świadczenie usług medycznych </w:t>
            </w:r>
          </w:p>
          <w:p w14:paraId="18F83C11" w14:textId="5AC469CA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  <w:kern w:val="0"/>
              </w:rPr>
              <w:t>w zakresie medycyny pracy</w:t>
            </w:r>
          </w:p>
        </w:tc>
        <w:tc>
          <w:tcPr>
            <w:tcW w:w="1841" w:type="dxa"/>
          </w:tcPr>
          <w:p w14:paraId="0625188B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841" w:type="dxa"/>
          </w:tcPr>
          <w:p w14:paraId="582B4118" w14:textId="682EA9AE" w:rsidR="008D556F" w:rsidRDefault="008D556F" w:rsidP="007D0B54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565</w:t>
            </w:r>
            <w:r w:rsidRPr="006F27D5">
              <w:rPr>
                <w:rFonts w:ascii="Arial" w:eastAsia="Calibri" w:hAnsi="Arial" w:cs="Arial"/>
                <w:color w:val="000000"/>
              </w:rPr>
              <w:t xml:space="preserve"> godzin</w:t>
            </w:r>
          </w:p>
        </w:tc>
        <w:tc>
          <w:tcPr>
            <w:tcW w:w="1841" w:type="dxa"/>
          </w:tcPr>
          <w:p w14:paraId="0E6D2331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8D556F" w14:paraId="09FD3166" w14:textId="77777777" w:rsidTr="008D556F">
        <w:tc>
          <w:tcPr>
            <w:tcW w:w="456" w:type="dxa"/>
          </w:tcPr>
          <w:p w14:paraId="1FD6A23C" w14:textId="77777777" w:rsidR="008D556F" w:rsidRPr="008D556F" w:rsidRDefault="008D556F" w:rsidP="008D556F">
            <w:pPr>
              <w:pStyle w:val="Akapitzlist"/>
              <w:numPr>
                <w:ilvl w:val="0"/>
                <w:numId w:val="117"/>
              </w:numPr>
              <w:tabs>
                <w:tab w:val="center" w:pos="284"/>
                <w:tab w:val="right" w:pos="9072"/>
              </w:tabs>
              <w:ind w:left="313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3224" w:type="dxa"/>
          </w:tcPr>
          <w:p w14:paraId="081AA101" w14:textId="2F92A370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eastAsia="Calibri" w:hAnsi="Arial" w:cs="Arial"/>
                <w:color w:val="000000"/>
              </w:rPr>
            </w:pPr>
            <w:r w:rsidRPr="006F27D5">
              <w:rPr>
                <w:rFonts w:ascii="Arial" w:eastAsia="Calibri" w:hAnsi="Arial" w:cs="Arial"/>
                <w:color w:val="000000"/>
                <w:kern w:val="0"/>
              </w:rPr>
              <w:t>świadczenie usług w zakresie badań okulistycznych w ramach medycyny pracy</w:t>
            </w:r>
          </w:p>
        </w:tc>
        <w:tc>
          <w:tcPr>
            <w:tcW w:w="1841" w:type="dxa"/>
          </w:tcPr>
          <w:p w14:paraId="009F689A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841" w:type="dxa"/>
          </w:tcPr>
          <w:p w14:paraId="2794BEDB" w14:textId="77777777" w:rsidR="008D556F" w:rsidRPr="006F27D5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</w:p>
          <w:p w14:paraId="7E7C8920" w14:textId="106A9D65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350</w:t>
            </w:r>
            <w:r w:rsidRPr="006F27D5">
              <w:rPr>
                <w:rFonts w:ascii="Arial" w:eastAsia="Calibri" w:hAnsi="Arial" w:cs="Arial"/>
                <w:color w:val="000000"/>
              </w:rPr>
              <w:t xml:space="preserve"> godzin</w:t>
            </w:r>
          </w:p>
        </w:tc>
        <w:tc>
          <w:tcPr>
            <w:tcW w:w="1841" w:type="dxa"/>
          </w:tcPr>
          <w:p w14:paraId="0AA57EC6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8D556F" w14:paraId="654C4625" w14:textId="77777777" w:rsidTr="008D556F">
        <w:tc>
          <w:tcPr>
            <w:tcW w:w="456" w:type="dxa"/>
          </w:tcPr>
          <w:p w14:paraId="0FF0481E" w14:textId="77777777" w:rsidR="008D556F" w:rsidRPr="008D556F" w:rsidRDefault="008D556F" w:rsidP="008D556F">
            <w:pPr>
              <w:pStyle w:val="Akapitzlist"/>
              <w:numPr>
                <w:ilvl w:val="0"/>
                <w:numId w:val="117"/>
              </w:numPr>
              <w:tabs>
                <w:tab w:val="center" w:pos="284"/>
                <w:tab w:val="right" w:pos="9072"/>
              </w:tabs>
              <w:ind w:left="313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3224" w:type="dxa"/>
          </w:tcPr>
          <w:p w14:paraId="6524EA41" w14:textId="77777777" w:rsidR="008D556F" w:rsidRPr="006F27D5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eastAsia="Calibri" w:hAnsi="Arial" w:cs="Arial"/>
                <w:color w:val="000000"/>
                <w:kern w:val="0"/>
              </w:rPr>
            </w:pPr>
          </w:p>
          <w:p w14:paraId="543BB327" w14:textId="77777777" w:rsidR="008D556F" w:rsidRPr="006F27D5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eastAsia="Calibri" w:hAnsi="Arial" w:cs="Arial"/>
                <w:color w:val="000000"/>
                <w:kern w:val="0"/>
              </w:rPr>
            </w:pPr>
            <w:r w:rsidRPr="006F27D5">
              <w:rPr>
                <w:rFonts w:ascii="Arial" w:eastAsia="Calibri" w:hAnsi="Arial" w:cs="Arial"/>
                <w:color w:val="000000"/>
                <w:kern w:val="0"/>
              </w:rPr>
              <w:t>badania EKG wraz z opisem</w:t>
            </w:r>
          </w:p>
          <w:p w14:paraId="100B6AA3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841" w:type="dxa"/>
          </w:tcPr>
          <w:p w14:paraId="2106AA7C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841" w:type="dxa"/>
          </w:tcPr>
          <w:p w14:paraId="1154BC75" w14:textId="77777777" w:rsidR="008D556F" w:rsidRPr="006F27D5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</w:p>
          <w:p w14:paraId="17C72487" w14:textId="7ACE8D72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400</w:t>
            </w:r>
            <w:r w:rsidRPr="006F27D5">
              <w:rPr>
                <w:rFonts w:ascii="Arial" w:eastAsia="Calibri" w:hAnsi="Arial" w:cs="Arial"/>
                <w:color w:val="000000"/>
              </w:rPr>
              <w:t xml:space="preserve"> badań</w:t>
            </w:r>
          </w:p>
        </w:tc>
        <w:tc>
          <w:tcPr>
            <w:tcW w:w="1841" w:type="dxa"/>
          </w:tcPr>
          <w:p w14:paraId="4DD0FB7A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8D556F" w14:paraId="79BD97A3" w14:textId="77777777" w:rsidTr="008D556F">
        <w:tc>
          <w:tcPr>
            <w:tcW w:w="456" w:type="dxa"/>
          </w:tcPr>
          <w:p w14:paraId="3B9AEE8B" w14:textId="77777777" w:rsidR="008D556F" w:rsidRPr="008D556F" w:rsidRDefault="008D556F" w:rsidP="008D556F">
            <w:pPr>
              <w:pStyle w:val="Akapitzlist"/>
              <w:numPr>
                <w:ilvl w:val="0"/>
                <w:numId w:val="117"/>
              </w:numPr>
              <w:tabs>
                <w:tab w:val="center" w:pos="284"/>
                <w:tab w:val="right" w:pos="9072"/>
              </w:tabs>
              <w:ind w:left="313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3224" w:type="dxa"/>
          </w:tcPr>
          <w:p w14:paraId="41BE3113" w14:textId="6115506A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eastAsia="Calibri" w:hAnsi="Arial" w:cs="Arial"/>
                <w:color w:val="000000"/>
              </w:rPr>
            </w:pPr>
            <w:r w:rsidRPr="006F27D5">
              <w:rPr>
                <w:rFonts w:ascii="Arial" w:eastAsia="Calibri" w:hAnsi="Arial" w:cs="Arial"/>
                <w:color w:val="000000"/>
                <w:kern w:val="0"/>
              </w:rPr>
              <w:t xml:space="preserve">badania profilaktyczne obejmujące badanie poziomu cholesterolu, glukozy, </w:t>
            </w:r>
            <w:proofErr w:type="spellStart"/>
            <w:r w:rsidRPr="006F27D5">
              <w:rPr>
                <w:rFonts w:ascii="Arial" w:eastAsia="Calibri" w:hAnsi="Arial" w:cs="Arial"/>
                <w:color w:val="000000"/>
                <w:kern w:val="0"/>
              </w:rPr>
              <w:t>lipidogramów</w:t>
            </w:r>
            <w:proofErr w:type="spellEnd"/>
            <w:r w:rsidRPr="006F27D5">
              <w:rPr>
                <w:rFonts w:ascii="Arial" w:eastAsia="Calibri" w:hAnsi="Arial" w:cs="Arial"/>
                <w:color w:val="000000"/>
                <w:kern w:val="0"/>
              </w:rPr>
              <w:t xml:space="preserve">, morfologii krwi, </w:t>
            </w:r>
            <w:r>
              <w:rPr>
                <w:rFonts w:ascii="Arial" w:eastAsia="Calibri" w:hAnsi="Arial" w:cs="Arial"/>
                <w:color w:val="000000"/>
                <w:kern w:val="0"/>
              </w:rPr>
              <w:t>OB</w:t>
            </w:r>
            <w:r w:rsidRPr="006F27D5">
              <w:rPr>
                <w:rFonts w:ascii="Arial" w:eastAsia="Calibri" w:hAnsi="Arial" w:cs="Arial"/>
                <w:color w:val="000000"/>
                <w:kern w:val="0"/>
              </w:rPr>
              <w:t>, oraz moczu-badanie ogólne</w:t>
            </w:r>
          </w:p>
        </w:tc>
        <w:tc>
          <w:tcPr>
            <w:tcW w:w="1841" w:type="dxa"/>
          </w:tcPr>
          <w:p w14:paraId="386D72EE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841" w:type="dxa"/>
          </w:tcPr>
          <w:p w14:paraId="09BAD20C" w14:textId="77777777" w:rsidR="008D556F" w:rsidRPr="006F27D5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</w:p>
          <w:p w14:paraId="5F18BA2C" w14:textId="77777777" w:rsidR="008D556F" w:rsidRPr="006F27D5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</w:p>
          <w:p w14:paraId="59DEE3CF" w14:textId="613072CB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520 badań</w:t>
            </w:r>
          </w:p>
        </w:tc>
        <w:tc>
          <w:tcPr>
            <w:tcW w:w="1841" w:type="dxa"/>
          </w:tcPr>
          <w:p w14:paraId="56D663C0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8D556F" w14:paraId="12CAE137" w14:textId="77777777" w:rsidTr="008D556F">
        <w:tc>
          <w:tcPr>
            <w:tcW w:w="456" w:type="dxa"/>
          </w:tcPr>
          <w:p w14:paraId="68933F6E" w14:textId="77777777" w:rsidR="008D556F" w:rsidRPr="008D556F" w:rsidRDefault="008D556F" w:rsidP="008D556F">
            <w:pPr>
              <w:pStyle w:val="Akapitzlist"/>
              <w:numPr>
                <w:ilvl w:val="0"/>
                <w:numId w:val="117"/>
              </w:numPr>
              <w:tabs>
                <w:tab w:val="center" w:pos="284"/>
                <w:tab w:val="right" w:pos="9072"/>
              </w:tabs>
              <w:ind w:left="313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3224" w:type="dxa"/>
          </w:tcPr>
          <w:p w14:paraId="0A7B90C1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eastAsia="Calibri" w:hAnsi="Arial" w:cs="Arial"/>
                <w:color w:val="000000"/>
                <w:kern w:val="0"/>
              </w:rPr>
            </w:pPr>
          </w:p>
          <w:p w14:paraId="73F54CF4" w14:textId="416CE26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eastAsia="Calibri" w:hAnsi="Arial" w:cs="Arial"/>
                <w:color w:val="000000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  <w:kern w:val="0"/>
              </w:rPr>
              <w:t>retikulocyty</w:t>
            </w:r>
            <w:proofErr w:type="spellEnd"/>
            <w:r>
              <w:rPr>
                <w:rFonts w:ascii="Arial" w:eastAsia="Calibri" w:hAnsi="Arial" w:cs="Arial"/>
                <w:color w:val="000000"/>
                <w:kern w:val="0"/>
              </w:rPr>
              <w:t xml:space="preserve"> </w:t>
            </w:r>
          </w:p>
        </w:tc>
        <w:tc>
          <w:tcPr>
            <w:tcW w:w="1841" w:type="dxa"/>
          </w:tcPr>
          <w:p w14:paraId="24961F5C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841" w:type="dxa"/>
          </w:tcPr>
          <w:p w14:paraId="09365C4B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</w:p>
          <w:p w14:paraId="057F58AE" w14:textId="083E544E" w:rsidR="008D556F" w:rsidRPr="006F27D5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18</w:t>
            </w:r>
            <w:r w:rsidRPr="006F27D5">
              <w:rPr>
                <w:rFonts w:ascii="Arial" w:eastAsia="Calibri" w:hAnsi="Arial" w:cs="Arial"/>
                <w:color w:val="000000"/>
              </w:rPr>
              <w:t xml:space="preserve"> badań</w:t>
            </w:r>
          </w:p>
          <w:p w14:paraId="2E3DC37F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841" w:type="dxa"/>
          </w:tcPr>
          <w:p w14:paraId="1281A606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8D556F" w14:paraId="0AFFE17E" w14:textId="77777777" w:rsidTr="008D556F">
        <w:tc>
          <w:tcPr>
            <w:tcW w:w="456" w:type="dxa"/>
          </w:tcPr>
          <w:p w14:paraId="7BACF918" w14:textId="77777777" w:rsidR="008D556F" w:rsidRPr="008D556F" w:rsidRDefault="008D556F" w:rsidP="008D556F">
            <w:pPr>
              <w:pStyle w:val="Akapitzlist"/>
              <w:numPr>
                <w:ilvl w:val="0"/>
                <w:numId w:val="117"/>
              </w:numPr>
              <w:tabs>
                <w:tab w:val="center" w:pos="284"/>
                <w:tab w:val="right" w:pos="9072"/>
              </w:tabs>
              <w:ind w:left="313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3224" w:type="dxa"/>
          </w:tcPr>
          <w:p w14:paraId="35DD0169" w14:textId="0179BDDE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eastAsia="Calibri" w:hAnsi="Arial" w:cs="Arial"/>
                <w:color w:val="000000"/>
              </w:rPr>
            </w:pPr>
            <w:r w:rsidRPr="006F27D5">
              <w:rPr>
                <w:rFonts w:ascii="Arial" w:eastAsia="Calibri" w:hAnsi="Arial" w:cs="Arial"/>
                <w:color w:val="000000"/>
                <w:kern w:val="0"/>
              </w:rPr>
              <w:t>badania psychotechniczne dla kierowców</w:t>
            </w:r>
          </w:p>
        </w:tc>
        <w:tc>
          <w:tcPr>
            <w:tcW w:w="1841" w:type="dxa"/>
          </w:tcPr>
          <w:p w14:paraId="7A8BDE00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841" w:type="dxa"/>
          </w:tcPr>
          <w:p w14:paraId="36759908" w14:textId="77777777" w:rsidR="008D556F" w:rsidRPr="006F27D5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</w:p>
          <w:p w14:paraId="587CA844" w14:textId="0C28A100" w:rsidR="008D556F" w:rsidRPr="006F27D5" w:rsidRDefault="00610678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</w:t>
            </w:r>
            <w:r w:rsidR="008D556F">
              <w:rPr>
                <w:rFonts w:ascii="Arial" w:eastAsia="Calibri" w:hAnsi="Arial" w:cs="Arial"/>
                <w:color w:val="000000"/>
              </w:rPr>
              <w:t xml:space="preserve"> badania</w:t>
            </w:r>
          </w:p>
          <w:p w14:paraId="62D0A36E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841" w:type="dxa"/>
          </w:tcPr>
          <w:p w14:paraId="791A8F7F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8D556F" w14:paraId="79C2019F" w14:textId="77777777" w:rsidTr="008D556F">
        <w:tc>
          <w:tcPr>
            <w:tcW w:w="456" w:type="dxa"/>
          </w:tcPr>
          <w:p w14:paraId="5511D457" w14:textId="77777777" w:rsidR="008D556F" w:rsidRPr="008D556F" w:rsidRDefault="008D556F" w:rsidP="008D556F">
            <w:pPr>
              <w:pStyle w:val="Akapitzlist"/>
              <w:numPr>
                <w:ilvl w:val="0"/>
                <w:numId w:val="117"/>
              </w:numPr>
              <w:tabs>
                <w:tab w:val="center" w:pos="284"/>
                <w:tab w:val="right" w:pos="9072"/>
              </w:tabs>
              <w:ind w:left="313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3224" w:type="dxa"/>
          </w:tcPr>
          <w:p w14:paraId="280BFA54" w14:textId="3740578A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  <w:kern w:val="0"/>
              </w:rPr>
              <w:t>konsultacje</w:t>
            </w:r>
            <w:r w:rsidRPr="00AD6EE8">
              <w:rPr>
                <w:rFonts w:ascii="Arial" w:eastAsia="Calibri" w:hAnsi="Arial" w:cs="Arial"/>
                <w:color w:val="000000"/>
                <w:kern w:val="0"/>
              </w:rPr>
              <w:t xml:space="preserve"> lekarza specjalisty (neurolog)</w:t>
            </w:r>
          </w:p>
        </w:tc>
        <w:tc>
          <w:tcPr>
            <w:tcW w:w="1841" w:type="dxa"/>
          </w:tcPr>
          <w:p w14:paraId="6E8F317E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841" w:type="dxa"/>
          </w:tcPr>
          <w:p w14:paraId="3A6B273E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</w:p>
          <w:p w14:paraId="3BCD54C2" w14:textId="7BA14386" w:rsidR="008D556F" w:rsidRPr="006F27D5" w:rsidRDefault="00610678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</w:t>
            </w:r>
            <w:r w:rsidR="008D556F">
              <w:rPr>
                <w:rFonts w:ascii="Arial" w:eastAsia="Calibri" w:hAnsi="Arial" w:cs="Arial"/>
                <w:color w:val="000000"/>
              </w:rPr>
              <w:t xml:space="preserve"> konsultacje</w:t>
            </w:r>
          </w:p>
          <w:p w14:paraId="066AABD5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841" w:type="dxa"/>
          </w:tcPr>
          <w:p w14:paraId="454EC400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8D556F" w14:paraId="440DB409" w14:textId="77777777" w:rsidTr="008D556F">
        <w:tc>
          <w:tcPr>
            <w:tcW w:w="456" w:type="dxa"/>
          </w:tcPr>
          <w:p w14:paraId="6B9508BB" w14:textId="77777777" w:rsidR="008D556F" w:rsidRPr="008D556F" w:rsidRDefault="008D556F" w:rsidP="008D556F">
            <w:pPr>
              <w:pStyle w:val="Akapitzlist"/>
              <w:numPr>
                <w:ilvl w:val="0"/>
                <w:numId w:val="117"/>
              </w:numPr>
              <w:tabs>
                <w:tab w:val="center" w:pos="284"/>
                <w:tab w:val="right" w:pos="9072"/>
              </w:tabs>
              <w:ind w:left="313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3224" w:type="dxa"/>
          </w:tcPr>
          <w:p w14:paraId="4F7CCDEB" w14:textId="4F396B25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  <w:kern w:val="0"/>
              </w:rPr>
              <w:t xml:space="preserve">badanie </w:t>
            </w:r>
            <w:r w:rsidRPr="00BB2134">
              <w:rPr>
                <w:rFonts w:ascii="Arial" w:hAnsi="Arial" w:cs="Arial"/>
              </w:rPr>
              <w:t>oceniające widzenie zmierzchowe i zjawisko olśnienia</w:t>
            </w:r>
          </w:p>
        </w:tc>
        <w:tc>
          <w:tcPr>
            <w:tcW w:w="1841" w:type="dxa"/>
          </w:tcPr>
          <w:p w14:paraId="01F4899D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841" w:type="dxa"/>
          </w:tcPr>
          <w:p w14:paraId="1D500C53" w14:textId="7A0C2831" w:rsidR="008D556F" w:rsidRDefault="00610678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</w:t>
            </w:r>
            <w:r w:rsidR="008D556F">
              <w:rPr>
                <w:rFonts w:ascii="Arial" w:eastAsia="Calibri" w:hAnsi="Arial" w:cs="Arial"/>
                <w:color w:val="000000"/>
              </w:rPr>
              <w:t xml:space="preserve"> badania</w:t>
            </w:r>
          </w:p>
        </w:tc>
        <w:tc>
          <w:tcPr>
            <w:tcW w:w="1841" w:type="dxa"/>
          </w:tcPr>
          <w:p w14:paraId="22F5A027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8D556F" w14:paraId="34823517" w14:textId="77777777" w:rsidTr="008D556F">
        <w:tc>
          <w:tcPr>
            <w:tcW w:w="456" w:type="dxa"/>
          </w:tcPr>
          <w:p w14:paraId="6E6ECC87" w14:textId="77777777" w:rsidR="008D556F" w:rsidRPr="008D556F" w:rsidRDefault="008D556F" w:rsidP="008D556F">
            <w:pPr>
              <w:pStyle w:val="Akapitzlist"/>
              <w:numPr>
                <w:ilvl w:val="0"/>
                <w:numId w:val="117"/>
              </w:numPr>
              <w:tabs>
                <w:tab w:val="center" w:pos="284"/>
                <w:tab w:val="right" w:pos="9072"/>
              </w:tabs>
              <w:ind w:left="313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3224" w:type="dxa"/>
          </w:tcPr>
          <w:p w14:paraId="2BA93E39" w14:textId="1A4DFF05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eastAsia="Calibri" w:hAnsi="Arial" w:cs="Arial"/>
                <w:color w:val="000000"/>
              </w:rPr>
            </w:pPr>
            <w:r w:rsidRPr="006F27D5">
              <w:rPr>
                <w:rFonts w:ascii="Arial" w:eastAsia="Calibri" w:hAnsi="Arial" w:cs="Arial"/>
                <w:color w:val="000000"/>
                <w:kern w:val="0"/>
              </w:rPr>
              <w:t>badania lekarskie kwalifikowanych pracowników ochrony</w:t>
            </w:r>
          </w:p>
        </w:tc>
        <w:tc>
          <w:tcPr>
            <w:tcW w:w="1841" w:type="dxa"/>
          </w:tcPr>
          <w:p w14:paraId="16C4C8D5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841" w:type="dxa"/>
          </w:tcPr>
          <w:p w14:paraId="3D3D1731" w14:textId="77777777" w:rsidR="008D556F" w:rsidRPr="006F27D5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</w:p>
          <w:p w14:paraId="165948BB" w14:textId="3A7A2A90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18</w:t>
            </w:r>
            <w:r w:rsidRPr="006F27D5">
              <w:rPr>
                <w:rFonts w:ascii="Arial" w:eastAsia="Calibri" w:hAnsi="Arial" w:cs="Arial"/>
                <w:color w:val="000000"/>
              </w:rPr>
              <w:t xml:space="preserve"> badań</w:t>
            </w:r>
          </w:p>
        </w:tc>
        <w:tc>
          <w:tcPr>
            <w:tcW w:w="1841" w:type="dxa"/>
          </w:tcPr>
          <w:p w14:paraId="7A47EDFE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8D556F" w14:paraId="0A3BB776" w14:textId="77777777" w:rsidTr="008D556F">
        <w:tc>
          <w:tcPr>
            <w:tcW w:w="456" w:type="dxa"/>
          </w:tcPr>
          <w:p w14:paraId="276C0F59" w14:textId="77777777" w:rsidR="008D556F" w:rsidRPr="008D556F" w:rsidRDefault="008D556F" w:rsidP="008D556F">
            <w:pPr>
              <w:pStyle w:val="Akapitzlist"/>
              <w:numPr>
                <w:ilvl w:val="0"/>
                <w:numId w:val="117"/>
              </w:numPr>
              <w:tabs>
                <w:tab w:val="center" w:pos="284"/>
                <w:tab w:val="right" w:pos="9072"/>
              </w:tabs>
              <w:ind w:left="313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3224" w:type="dxa"/>
          </w:tcPr>
          <w:p w14:paraId="77959C0D" w14:textId="48826373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eastAsia="Calibri" w:hAnsi="Arial" w:cs="Arial"/>
                <w:color w:val="000000"/>
              </w:rPr>
            </w:pPr>
            <w:r w:rsidRPr="006F27D5">
              <w:rPr>
                <w:rFonts w:ascii="Arial" w:eastAsia="Calibri" w:hAnsi="Arial" w:cs="Arial"/>
                <w:color w:val="000000"/>
                <w:kern w:val="0"/>
              </w:rPr>
              <w:t>badania przez psychologa dla kwalifikowanych pracowników ochrony</w:t>
            </w:r>
          </w:p>
        </w:tc>
        <w:tc>
          <w:tcPr>
            <w:tcW w:w="1841" w:type="dxa"/>
          </w:tcPr>
          <w:p w14:paraId="41908CF1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841" w:type="dxa"/>
          </w:tcPr>
          <w:p w14:paraId="4D2E0593" w14:textId="77777777" w:rsidR="008D556F" w:rsidRPr="006F27D5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</w:p>
          <w:p w14:paraId="617BDAE2" w14:textId="03629F04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18</w:t>
            </w:r>
            <w:r w:rsidRPr="006F27D5">
              <w:rPr>
                <w:rFonts w:ascii="Arial" w:eastAsia="Calibri" w:hAnsi="Arial" w:cs="Arial"/>
                <w:color w:val="000000"/>
              </w:rPr>
              <w:t xml:space="preserve"> badań</w:t>
            </w:r>
          </w:p>
        </w:tc>
        <w:tc>
          <w:tcPr>
            <w:tcW w:w="1841" w:type="dxa"/>
          </w:tcPr>
          <w:p w14:paraId="6788E811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8D556F" w14:paraId="4B8F7131" w14:textId="77777777" w:rsidTr="00823810">
        <w:tc>
          <w:tcPr>
            <w:tcW w:w="456" w:type="dxa"/>
          </w:tcPr>
          <w:p w14:paraId="722E983E" w14:textId="77777777" w:rsidR="008D556F" w:rsidRPr="008D556F" w:rsidRDefault="008D556F" w:rsidP="008D556F">
            <w:pPr>
              <w:pStyle w:val="Akapitzlist"/>
              <w:numPr>
                <w:ilvl w:val="0"/>
                <w:numId w:val="117"/>
              </w:numPr>
              <w:tabs>
                <w:tab w:val="center" w:pos="284"/>
                <w:tab w:val="right" w:pos="9072"/>
              </w:tabs>
              <w:ind w:left="313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906" w:type="dxa"/>
            <w:gridSpan w:val="3"/>
          </w:tcPr>
          <w:p w14:paraId="70123141" w14:textId="3448A6CA" w:rsidR="008D556F" w:rsidRP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eastAsia="Calibri" w:hAnsi="Arial" w:cs="Arial"/>
                <w:b/>
                <w:color w:val="000000"/>
              </w:rPr>
            </w:pPr>
            <w:r w:rsidRPr="008D556F">
              <w:rPr>
                <w:rFonts w:ascii="Arial" w:eastAsia="Calibri" w:hAnsi="Arial" w:cs="Arial"/>
                <w:b/>
                <w:color w:val="000000"/>
              </w:rPr>
              <w:t>RAZEM: **</w:t>
            </w:r>
          </w:p>
        </w:tc>
        <w:tc>
          <w:tcPr>
            <w:tcW w:w="1841" w:type="dxa"/>
          </w:tcPr>
          <w:p w14:paraId="04F87AE6" w14:textId="77777777" w:rsidR="008D556F" w:rsidRDefault="008D556F" w:rsidP="008D556F">
            <w:pPr>
              <w:widowControl/>
              <w:tabs>
                <w:tab w:val="center" w:pos="284"/>
                <w:tab w:val="right" w:pos="907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eastAsia="Calibri" w:hAnsi="Arial" w:cs="Arial"/>
                <w:color w:val="000000"/>
              </w:rPr>
            </w:pPr>
          </w:p>
        </w:tc>
      </w:tr>
    </w:tbl>
    <w:p w14:paraId="7CF3786D" w14:textId="3C9C5F80" w:rsidR="00F9581A" w:rsidRPr="00B04547" w:rsidRDefault="00F9581A" w:rsidP="008D556F">
      <w:pPr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 w:rsidRPr="00B04547"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 xml:space="preserve">* </w:t>
      </w: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Cena całkowita (kolumna 5</w:t>
      </w:r>
      <w:r w:rsidRPr="00B04547"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) – należy pomnożyć wartość z kolumny 3 (</w:t>
      </w: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cena za jedną godzinę świadczenia usługi/jedno badanie</w:t>
      </w:r>
      <w:r w:rsidRPr="00B04547"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) przez wartość z kolumny 4 (</w:t>
      </w: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ilość godzin/badań</w:t>
      </w:r>
      <w:r w:rsidR="001F50EC"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/</w:t>
      </w: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konsultacji</w:t>
      </w:r>
      <w:r w:rsidRPr="00B04547"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) dla danej pozycji.</w:t>
      </w:r>
    </w:p>
    <w:p w14:paraId="235FDED1" w14:textId="77777777" w:rsidR="00F9581A" w:rsidRPr="00FF6FBA" w:rsidRDefault="00F9581A" w:rsidP="008D556F">
      <w:pPr>
        <w:jc w:val="both"/>
        <w:rPr>
          <w:rFonts w:ascii="Arial" w:eastAsia="Calibri" w:hAnsi="Arial" w:cs="Arial"/>
          <w:color w:val="000000"/>
        </w:rPr>
      </w:pPr>
      <w:r w:rsidRPr="00B04547"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** Należy zsumować wszystkie pozycje z kolumny 5 i powstałą kwotę wpisać w rubryce „Razem”</w:t>
      </w:r>
      <w:r w:rsidRPr="00B04547">
        <w:rPr>
          <w:rFonts w:ascii="Times New Roman" w:hAnsi="Times New Roman"/>
          <w:i/>
          <w:color w:val="000000"/>
          <w:sz w:val="16"/>
          <w:szCs w:val="16"/>
        </w:rPr>
        <w:t xml:space="preserve"> </w:t>
      </w:r>
      <w:r w:rsidRPr="00B04547">
        <w:rPr>
          <w:rFonts w:ascii="Times New Roman" w:eastAsia="Arial" w:hAnsi="Times New Roman"/>
          <w:i/>
          <w:color w:val="000000"/>
          <w:sz w:val="16"/>
          <w:szCs w:val="16"/>
        </w:rPr>
        <w:t>a następnie uzyskaną war</w:t>
      </w:r>
      <w:r>
        <w:rPr>
          <w:rFonts w:ascii="Times New Roman" w:eastAsia="Arial" w:hAnsi="Times New Roman"/>
          <w:i/>
          <w:color w:val="000000"/>
          <w:sz w:val="16"/>
          <w:szCs w:val="16"/>
        </w:rPr>
        <w:t>tość wpisać jako cenę całkowitą</w:t>
      </w:r>
      <w:r w:rsidRPr="00B04547">
        <w:rPr>
          <w:rFonts w:ascii="Times New Roman" w:eastAsia="Arial" w:hAnsi="Times New Roman"/>
          <w:i/>
          <w:color w:val="000000"/>
          <w:sz w:val="16"/>
          <w:szCs w:val="16"/>
        </w:rPr>
        <w:t xml:space="preserve"> realizacji zamówienia. </w:t>
      </w:r>
    </w:p>
    <w:p w14:paraId="2FF3BD16" w14:textId="0685CF96" w:rsidR="00F9581A" w:rsidRDefault="00F9581A" w:rsidP="00D438BC">
      <w:pPr>
        <w:widowControl/>
        <w:numPr>
          <w:ilvl w:val="2"/>
          <w:numId w:val="91"/>
        </w:numPr>
        <w:tabs>
          <w:tab w:val="clear" w:pos="2340"/>
        </w:tabs>
        <w:overflowPunct/>
        <w:spacing w:after="13"/>
        <w:ind w:left="426"/>
        <w:jc w:val="both"/>
        <w:rPr>
          <w:rFonts w:ascii="Arial" w:hAnsi="Arial" w:cs="Arial"/>
          <w:color w:val="000000"/>
          <w:kern w:val="0"/>
          <w:szCs w:val="24"/>
        </w:rPr>
      </w:pPr>
      <w:r w:rsidRPr="00B70BEF">
        <w:rPr>
          <w:rFonts w:ascii="Arial" w:hAnsi="Arial" w:cs="Arial"/>
          <w:color w:val="000000"/>
          <w:kern w:val="0"/>
        </w:rPr>
        <w:t xml:space="preserve">Oświadczamy, że przedmiot zamówienia zrealizujemy w terminie </w:t>
      </w:r>
      <w:r w:rsidR="004C3988">
        <w:rPr>
          <w:rFonts w:ascii="Arial" w:hAnsi="Arial" w:cs="Arial"/>
          <w:color w:val="000000"/>
          <w:kern w:val="0"/>
        </w:rPr>
        <w:t xml:space="preserve">do </w:t>
      </w:r>
      <w:r w:rsidRPr="00B70BEF">
        <w:rPr>
          <w:rFonts w:ascii="Arial" w:hAnsi="Arial" w:cs="Arial"/>
          <w:color w:val="000000"/>
          <w:kern w:val="0"/>
        </w:rPr>
        <w:t>12 miesięcy od dnia podpisania umowy z tym, że nie wcześ</w:t>
      </w:r>
      <w:r w:rsidR="00C66B75">
        <w:rPr>
          <w:rFonts w:ascii="Arial" w:hAnsi="Arial" w:cs="Arial"/>
          <w:color w:val="000000"/>
          <w:kern w:val="0"/>
        </w:rPr>
        <w:t>niej niż od dnia 7</w:t>
      </w:r>
      <w:r w:rsidR="00D42D78">
        <w:rPr>
          <w:rFonts w:ascii="Arial" w:hAnsi="Arial" w:cs="Arial"/>
          <w:color w:val="000000"/>
          <w:kern w:val="0"/>
        </w:rPr>
        <w:t xml:space="preserve"> stycznia 202</w:t>
      </w:r>
      <w:r w:rsidR="001F50EC">
        <w:rPr>
          <w:rFonts w:ascii="Arial" w:hAnsi="Arial" w:cs="Arial"/>
          <w:color w:val="000000"/>
          <w:kern w:val="0"/>
        </w:rPr>
        <w:t>5</w:t>
      </w:r>
      <w:r w:rsidRPr="00B70BEF">
        <w:rPr>
          <w:rFonts w:ascii="Arial" w:hAnsi="Arial" w:cs="Arial"/>
          <w:color w:val="000000"/>
          <w:kern w:val="0"/>
        </w:rPr>
        <w:t xml:space="preserve"> r. lub do wyczerpania środków zabezpieczonych na realizację zamówienia</w:t>
      </w:r>
      <w:r w:rsidR="004C3988">
        <w:rPr>
          <w:rFonts w:ascii="Arial" w:hAnsi="Arial" w:cs="Arial"/>
          <w:color w:val="000000"/>
          <w:kern w:val="0"/>
        </w:rPr>
        <w:t>, o ile nastąpi to przed upływem ww. terminu.</w:t>
      </w:r>
      <w:r w:rsidRPr="00B70BEF">
        <w:rPr>
          <w:rFonts w:ascii="Arial" w:hAnsi="Arial" w:cs="Arial"/>
          <w:color w:val="000000"/>
          <w:kern w:val="0"/>
        </w:rPr>
        <w:t xml:space="preserve"> </w:t>
      </w:r>
    </w:p>
    <w:p w14:paraId="34A9C192" w14:textId="77777777" w:rsidR="00F9581A" w:rsidRPr="00B70BEF" w:rsidRDefault="00F9581A" w:rsidP="00D438BC">
      <w:pPr>
        <w:widowControl/>
        <w:numPr>
          <w:ilvl w:val="2"/>
          <w:numId w:val="91"/>
        </w:numPr>
        <w:tabs>
          <w:tab w:val="clear" w:pos="2340"/>
        </w:tabs>
        <w:overflowPunct/>
        <w:spacing w:after="13"/>
        <w:ind w:left="426"/>
        <w:jc w:val="both"/>
        <w:rPr>
          <w:rFonts w:ascii="Arial" w:hAnsi="Arial" w:cs="Arial"/>
          <w:color w:val="000000"/>
          <w:kern w:val="0"/>
          <w:szCs w:val="24"/>
        </w:rPr>
      </w:pPr>
      <w:r w:rsidRPr="00B70BEF">
        <w:rPr>
          <w:rFonts w:ascii="Arial" w:hAnsi="Arial" w:cs="Arial"/>
          <w:color w:val="000000"/>
          <w:kern w:val="0"/>
          <w:szCs w:val="24"/>
        </w:rPr>
        <w:t>Oświadczamy, że podane w ofercie zawierają wszelkie koszty konieczne do zrealizowania zamówienia</w:t>
      </w:r>
      <w:r w:rsidRPr="00B70BEF">
        <w:rPr>
          <w:rFonts w:ascii="Arial" w:hAnsi="Arial" w:cs="Arial"/>
          <w:kern w:val="0"/>
          <w:lang w:val="x-none"/>
        </w:rPr>
        <w:t xml:space="preserve">, jakie powstaną w związku z realizacją umowy, w tym: </w:t>
      </w:r>
      <w:r w:rsidRPr="00B70BEF">
        <w:rPr>
          <w:rFonts w:ascii="Arial" w:hAnsi="Arial" w:cs="Arial"/>
          <w:kern w:val="0"/>
        </w:rPr>
        <w:t xml:space="preserve">koszty wynagrodzenia osób skierowanych do realizacji umowy, koszty wykonania badań, koszty z tytułu korzystania </w:t>
      </w:r>
      <w:r w:rsidRPr="00B70BEF">
        <w:rPr>
          <w:rFonts w:ascii="Arial" w:hAnsi="Arial" w:cs="Arial"/>
          <w:kern w:val="0"/>
        </w:rPr>
        <w:br/>
        <w:t xml:space="preserve">z pomieszczeń, </w:t>
      </w:r>
      <w:r w:rsidRPr="00B70BEF">
        <w:rPr>
          <w:rFonts w:ascii="Arial" w:hAnsi="Arial" w:cs="Arial"/>
          <w:kern w:val="0"/>
          <w:lang w:val="x-none"/>
        </w:rPr>
        <w:t xml:space="preserve">koszty dojazdu, koszty transportu, koszty eksploatacji i używania narzędzi </w:t>
      </w:r>
      <w:r w:rsidRPr="00B70BEF">
        <w:rPr>
          <w:rFonts w:ascii="Arial" w:hAnsi="Arial" w:cs="Arial"/>
          <w:kern w:val="0"/>
          <w:lang w:val="x-none"/>
        </w:rPr>
        <w:br/>
        <w:t>i urządzeń własnych lub udostępnianych, koszty wyposażenia i szkolenia osób skierowanych do realizacji umowy, wszelkie koszty utrudnień związanych z realizacją umowy, wszelkie opłaty, w tym ubezpieczenia, inne opłaty niewymienione, a które mogą wystąpić przy realizacji przedmiotu zamówienia, zysk, narzuty, ewentualne opusty, oraz pozostałe składniki cenotwórcze warunkujące należyte świadczenie usług na warunkach umowy.</w:t>
      </w:r>
    </w:p>
    <w:p w14:paraId="2C758F21" w14:textId="529E1E5D" w:rsidR="009558C7" w:rsidRPr="009558C7" w:rsidRDefault="00F9581A" w:rsidP="00D438BC">
      <w:pPr>
        <w:widowControl/>
        <w:numPr>
          <w:ilvl w:val="2"/>
          <w:numId w:val="91"/>
        </w:numPr>
        <w:tabs>
          <w:tab w:val="clear" w:pos="2340"/>
        </w:tabs>
        <w:overflowPunct/>
        <w:spacing w:after="13"/>
        <w:ind w:left="426"/>
        <w:jc w:val="both"/>
        <w:rPr>
          <w:rFonts w:ascii="Arial" w:hAnsi="Arial" w:cs="Arial"/>
          <w:color w:val="000000"/>
          <w:kern w:val="0"/>
          <w:szCs w:val="24"/>
        </w:rPr>
      </w:pPr>
      <w:r w:rsidRPr="002E18CF">
        <w:rPr>
          <w:rFonts w:ascii="Arial" w:hAnsi="Arial" w:cs="Arial"/>
          <w:kern w:val="0"/>
        </w:rPr>
        <w:t xml:space="preserve">Oświadczamy, iż </w:t>
      </w:r>
      <w:r w:rsidRPr="002E18CF">
        <w:rPr>
          <w:rFonts w:ascii="Arial" w:hAnsi="Arial" w:cs="Arial"/>
          <w:kern w:val="0"/>
          <w:lang w:val="x-none"/>
        </w:rPr>
        <w:t>oferuj</w:t>
      </w:r>
      <w:r w:rsidRPr="002E18CF">
        <w:rPr>
          <w:rFonts w:ascii="Arial" w:hAnsi="Arial" w:cs="Arial"/>
          <w:kern w:val="0"/>
        </w:rPr>
        <w:t>emy</w:t>
      </w:r>
      <w:r w:rsidRPr="002E18CF">
        <w:rPr>
          <w:rFonts w:ascii="Arial" w:hAnsi="Arial" w:cs="Arial"/>
          <w:kern w:val="0"/>
          <w:lang w:val="x-none"/>
        </w:rPr>
        <w:t xml:space="preserve"> </w:t>
      </w:r>
      <w:r>
        <w:rPr>
          <w:rFonts w:ascii="Arial" w:hAnsi="Arial" w:cs="Arial"/>
        </w:rPr>
        <w:t>w</w:t>
      </w:r>
      <w:r w:rsidRPr="002E18CF">
        <w:rPr>
          <w:rFonts w:ascii="Arial" w:hAnsi="Arial" w:cs="Arial"/>
        </w:rPr>
        <w:t xml:space="preserve"> przypadku uzasadnionych potrzeb Zamawiającego przeprowadzenie </w:t>
      </w:r>
      <w:r>
        <w:rPr>
          <w:rFonts w:ascii="Arial" w:hAnsi="Arial" w:cs="Arial"/>
          <w:kern w:val="0"/>
        </w:rPr>
        <w:t>dodatkowej konsultacji i/lub badania</w:t>
      </w:r>
      <w:r w:rsidRPr="009A0AA7">
        <w:rPr>
          <w:rFonts w:ascii="Arial" w:hAnsi="Arial" w:cs="Arial"/>
          <w:kern w:val="0"/>
        </w:rPr>
        <w:t xml:space="preserve"> w placówce Wykonawcy</w:t>
      </w:r>
      <w:r w:rsidR="009558C7" w:rsidRPr="002E18CF">
        <w:rPr>
          <w:rFonts w:ascii="Arial" w:hAnsi="Arial" w:cs="Arial"/>
          <w:kern w:val="0"/>
        </w:rPr>
        <w:t>*</w:t>
      </w:r>
      <w:r w:rsidR="009558C7">
        <w:rPr>
          <w:rFonts w:ascii="Arial" w:hAnsi="Arial" w:cs="Arial"/>
          <w:kern w:val="0"/>
        </w:rPr>
        <w:t>**:</w:t>
      </w:r>
    </w:p>
    <w:p w14:paraId="393F3495" w14:textId="77777777" w:rsidR="009558C7" w:rsidRDefault="009558C7" w:rsidP="009558C7">
      <w:pPr>
        <w:widowControl/>
        <w:overflowPunct/>
        <w:spacing w:after="13"/>
        <w:ind w:left="426"/>
        <w:jc w:val="both"/>
        <w:rPr>
          <w:rFonts w:ascii="Arial" w:hAnsi="Arial" w:cs="Arial"/>
          <w:kern w:val="0"/>
        </w:rPr>
      </w:pPr>
      <w:r>
        <w:rPr>
          <w:rFonts w:ascii="Symbol" w:eastAsia="Symbol" w:hAnsi="Symbol" w:cs="Symbol"/>
          <w:kern w:val="0"/>
        </w:rPr>
        <w:sym w:font="Symbol" w:char="F0FF"/>
      </w:r>
      <w:r w:rsidR="00F9581A" w:rsidRPr="009A0AA7">
        <w:rPr>
          <w:rFonts w:ascii="Arial" w:hAnsi="Arial" w:cs="Arial"/>
          <w:kern w:val="0"/>
        </w:rPr>
        <w:t xml:space="preserve"> </w:t>
      </w:r>
      <w:r w:rsidR="00F9581A">
        <w:rPr>
          <w:rFonts w:ascii="Arial" w:hAnsi="Arial" w:cs="Arial"/>
          <w:kern w:val="0"/>
        </w:rPr>
        <w:t>bezpłatnie</w:t>
      </w:r>
    </w:p>
    <w:p w14:paraId="6F73C9F0" w14:textId="6FF6300C" w:rsidR="00F9581A" w:rsidRDefault="009558C7" w:rsidP="009558C7">
      <w:pPr>
        <w:widowControl/>
        <w:overflowPunct/>
        <w:spacing w:after="13"/>
        <w:ind w:left="426"/>
        <w:jc w:val="both"/>
        <w:rPr>
          <w:rFonts w:ascii="Arial" w:hAnsi="Arial" w:cs="Arial"/>
          <w:color w:val="000000"/>
          <w:kern w:val="0"/>
          <w:szCs w:val="24"/>
        </w:rPr>
      </w:pPr>
      <w:r>
        <w:rPr>
          <w:rFonts w:ascii="Symbol" w:eastAsia="Symbol" w:hAnsi="Symbol" w:cs="Symbol"/>
          <w:kern w:val="0"/>
        </w:rPr>
        <w:sym w:font="Symbol" w:char="F0FF"/>
      </w:r>
      <w:r>
        <w:rPr>
          <w:rFonts w:ascii="Arial" w:hAnsi="Arial" w:cs="Arial"/>
          <w:kern w:val="0"/>
        </w:rPr>
        <w:t xml:space="preserve"> </w:t>
      </w:r>
      <w:r w:rsidR="00F9581A" w:rsidRPr="002E18CF">
        <w:rPr>
          <w:rFonts w:ascii="Arial" w:hAnsi="Arial" w:cs="Arial"/>
          <w:kern w:val="0"/>
        </w:rPr>
        <w:t>za pobraniem wynagrodzenia</w:t>
      </w:r>
    </w:p>
    <w:p w14:paraId="4816FC77" w14:textId="77777777" w:rsidR="00F9581A" w:rsidRDefault="00F9581A" w:rsidP="00F9581A">
      <w:pPr>
        <w:widowControl/>
        <w:overflowPunct/>
        <w:spacing w:after="13"/>
        <w:ind w:left="426"/>
        <w:jc w:val="both"/>
        <w:rPr>
          <w:rFonts w:ascii="Arial" w:hAnsi="Arial" w:cs="Arial"/>
          <w:color w:val="000000"/>
          <w:kern w:val="0"/>
          <w:szCs w:val="24"/>
        </w:rPr>
      </w:pPr>
      <w:r w:rsidRPr="00D517F7">
        <w:rPr>
          <w:rFonts w:ascii="Arial" w:hAnsi="Arial" w:cs="Arial"/>
          <w:i/>
        </w:rPr>
        <w:t>***</w:t>
      </w:r>
      <w:r w:rsidRPr="00D517F7">
        <w:rPr>
          <w:rFonts w:ascii="Arial" w:hAnsi="Arial" w:cs="Arial"/>
          <w:i/>
          <w:sz w:val="16"/>
          <w:szCs w:val="16"/>
        </w:rPr>
        <w:t>niepotrzebne skreślić</w:t>
      </w:r>
    </w:p>
    <w:p w14:paraId="34E039DF" w14:textId="77777777" w:rsidR="00F9581A" w:rsidRPr="00D517F7" w:rsidRDefault="00F9581A" w:rsidP="00F9581A">
      <w:pPr>
        <w:widowControl/>
        <w:overflowPunct/>
        <w:spacing w:after="13"/>
        <w:ind w:left="426"/>
        <w:jc w:val="both"/>
        <w:rPr>
          <w:rFonts w:ascii="Arial" w:hAnsi="Arial" w:cs="Arial"/>
          <w:color w:val="000000"/>
          <w:kern w:val="0"/>
          <w:szCs w:val="24"/>
        </w:rPr>
      </w:pPr>
      <w:r w:rsidRPr="00D517F7">
        <w:rPr>
          <w:rFonts w:ascii="Arial" w:hAnsi="Arial" w:cs="Arial"/>
          <w:i/>
          <w:kern w:val="0"/>
          <w:sz w:val="16"/>
          <w:szCs w:val="16"/>
        </w:rPr>
        <w:t xml:space="preserve">W przypadku gdy Wykonawca </w:t>
      </w:r>
      <w:r w:rsidRPr="00D517F7">
        <w:rPr>
          <w:rFonts w:ascii="Arial" w:hAnsi="Arial" w:cs="Arial"/>
          <w:i/>
          <w:color w:val="000000"/>
          <w:kern w:val="0"/>
          <w:sz w:val="16"/>
          <w:szCs w:val="16"/>
        </w:rPr>
        <w:t>nie określi w jakiej formie będzie świadczona dodatkowa konsultacja i/lub badanie, Zamawiający przyjmie, iż Wykonawca będzie świadczył dodatkową konsultację i/lub badanie</w:t>
      </w:r>
      <w:r w:rsidRPr="00D517F7">
        <w:rPr>
          <w:rFonts w:ascii="Arial" w:hAnsi="Arial" w:cs="Arial"/>
          <w:i/>
          <w:sz w:val="16"/>
          <w:szCs w:val="16"/>
        </w:rPr>
        <w:t xml:space="preserve"> </w:t>
      </w:r>
      <w:r w:rsidRPr="00D517F7">
        <w:rPr>
          <w:rFonts w:ascii="Arial" w:hAnsi="Arial" w:cs="Arial"/>
          <w:i/>
          <w:color w:val="000000"/>
          <w:kern w:val="0"/>
          <w:sz w:val="16"/>
          <w:szCs w:val="16"/>
        </w:rPr>
        <w:t xml:space="preserve">za pobraniem wynagrodzenia </w:t>
      </w:r>
      <w:r w:rsidR="00EB59D5">
        <w:rPr>
          <w:rFonts w:ascii="Arial" w:hAnsi="Arial" w:cs="Arial"/>
          <w:i/>
          <w:color w:val="000000"/>
          <w:kern w:val="0"/>
          <w:sz w:val="16"/>
          <w:szCs w:val="16"/>
        </w:rPr>
        <w:br/>
      </w:r>
      <w:r w:rsidRPr="00D517F7">
        <w:rPr>
          <w:rFonts w:ascii="Arial" w:hAnsi="Arial" w:cs="Arial"/>
          <w:i/>
          <w:color w:val="000000"/>
          <w:kern w:val="0"/>
          <w:sz w:val="16"/>
          <w:szCs w:val="16"/>
        </w:rPr>
        <w:t>i w takim</w:t>
      </w:r>
      <w:r>
        <w:rPr>
          <w:rFonts w:ascii="Arial" w:hAnsi="Arial" w:cs="Arial"/>
          <w:i/>
          <w:color w:val="000000"/>
          <w:kern w:val="0"/>
          <w:sz w:val="16"/>
          <w:szCs w:val="16"/>
        </w:rPr>
        <w:t xml:space="preserve"> przypadku nie przyzna punktów.</w:t>
      </w:r>
    </w:p>
    <w:p w14:paraId="1918F548" w14:textId="77777777" w:rsidR="00F9581A" w:rsidRPr="00D517F7" w:rsidRDefault="00F9581A" w:rsidP="00D438BC">
      <w:pPr>
        <w:widowControl/>
        <w:numPr>
          <w:ilvl w:val="2"/>
          <w:numId w:val="91"/>
        </w:numPr>
        <w:tabs>
          <w:tab w:val="clear" w:pos="2340"/>
        </w:tabs>
        <w:overflowPunct/>
        <w:spacing w:after="13"/>
        <w:ind w:left="426"/>
        <w:jc w:val="both"/>
        <w:rPr>
          <w:rFonts w:ascii="Arial" w:hAnsi="Arial" w:cs="Arial"/>
          <w:color w:val="000000"/>
          <w:kern w:val="0"/>
          <w:szCs w:val="24"/>
        </w:rPr>
      </w:pPr>
      <w:r w:rsidRPr="00D517F7">
        <w:rPr>
          <w:rFonts w:ascii="Arial" w:hAnsi="Arial" w:cs="Arial"/>
          <w:kern w:val="0"/>
        </w:rPr>
        <w:t xml:space="preserve">Oświadczamy, iż wykonamy badania profilaktyczne od dnia zgłoszenia przez Zamawiającego </w:t>
      </w:r>
      <w:r w:rsidR="00EB59D5">
        <w:rPr>
          <w:rFonts w:ascii="Arial" w:hAnsi="Arial" w:cs="Arial"/>
          <w:kern w:val="0"/>
        </w:rPr>
        <w:br/>
      </w:r>
      <w:r w:rsidRPr="00D517F7">
        <w:rPr>
          <w:rFonts w:ascii="Arial" w:hAnsi="Arial" w:cs="Arial"/>
          <w:kern w:val="0"/>
        </w:rPr>
        <w:t>w terminie</w:t>
      </w:r>
      <w:r>
        <w:rPr>
          <w:rFonts w:ascii="Arial" w:hAnsi="Arial" w:cs="Arial"/>
          <w:kern w:val="0"/>
        </w:rPr>
        <w:t>****</w:t>
      </w:r>
      <w:r w:rsidRPr="00D517F7">
        <w:rPr>
          <w:rFonts w:ascii="Arial" w:hAnsi="Arial" w:cs="Arial"/>
          <w:kern w:val="0"/>
        </w:rPr>
        <w:t>:</w:t>
      </w:r>
    </w:p>
    <w:p w14:paraId="6D8699C1" w14:textId="77777777" w:rsidR="00F9581A" w:rsidRPr="00420E3A" w:rsidRDefault="00F9581A" w:rsidP="00F9581A">
      <w:pPr>
        <w:widowControl/>
        <w:overflowPunct/>
        <w:autoSpaceDE/>
        <w:ind w:left="426"/>
        <w:jc w:val="both"/>
        <w:textAlignment w:val="auto"/>
        <w:rPr>
          <w:rFonts w:ascii="Arial" w:hAnsi="Arial" w:cs="Arial"/>
          <w:lang w:val="x-none"/>
        </w:rPr>
      </w:pPr>
      <w:r>
        <w:rPr>
          <w:rFonts w:ascii="Symbol" w:eastAsia="Symbol" w:hAnsi="Symbol" w:cs="Symbol"/>
        </w:rPr>
        <w:sym w:font="Symbol" w:char="F07F"/>
      </w:r>
      <w:r>
        <w:rPr>
          <w:rFonts w:ascii="Arial" w:hAnsi="Arial" w:cs="Arial"/>
        </w:rPr>
        <w:t xml:space="preserve"> 1 dnia</w:t>
      </w:r>
    </w:p>
    <w:p w14:paraId="5FC56FB5" w14:textId="77777777" w:rsidR="00F9581A" w:rsidRPr="00420E3A" w:rsidRDefault="00F9581A" w:rsidP="00F9581A">
      <w:pPr>
        <w:widowControl/>
        <w:overflowPunct/>
        <w:autoSpaceDE/>
        <w:ind w:left="426"/>
        <w:jc w:val="both"/>
        <w:textAlignment w:val="auto"/>
        <w:rPr>
          <w:rFonts w:ascii="Arial" w:hAnsi="Arial" w:cs="Arial"/>
          <w:lang w:val="x-none"/>
        </w:rPr>
      </w:pPr>
      <w:r>
        <w:rPr>
          <w:rFonts w:ascii="Symbol" w:eastAsia="Symbol" w:hAnsi="Symbol" w:cs="Symbol"/>
        </w:rPr>
        <w:sym w:font="Symbol" w:char="F080"/>
      </w:r>
      <w:r>
        <w:rPr>
          <w:rFonts w:ascii="Arial" w:hAnsi="Arial" w:cs="Arial"/>
        </w:rPr>
        <w:t xml:space="preserve"> 2 dni</w:t>
      </w:r>
    </w:p>
    <w:p w14:paraId="345B507E" w14:textId="77777777" w:rsidR="00F9581A" w:rsidRPr="00DF13F3" w:rsidRDefault="00F9581A" w:rsidP="00F9581A">
      <w:pPr>
        <w:widowControl/>
        <w:overflowPunct/>
        <w:autoSpaceDE/>
        <w:ind w:left="426"/>
        <w:jc w:val="both"/>
        <w:textAlignment w:val="auto"/>
        <w:rPr>
          <w:rFonts w:ascii="Arial" w:hAnsi="Arial" w:cs="Arial"/>
          <w:lang w:val="x-none"/>
        </w:rPr>
      </w:pPr>
      <w:r>
        <w:rPr>
          <w:rFonts w:ascii="Symbol" w:eastAsia="Symbol" w:hAnsi="Symbol" w:cs="Symbol"/>
        </w:rPr>
        <w:sym w:font="Symbol" w:char="F07F"/>
      </w:r>
      <w:r>
        <w:rPr>
          <w:rFonts w:ascii="Arial" w:hAnsi="Arial" w:cs="Arial"/>
        </w:rPr>
        <w:t xml:space="preserve"> 3 dni</w:t>
      </w:r>
    </w:p>
    <w:p w14:paraId="2E2BAE2B" w14:textId="77777777" w:rsidR="00F9581A" w:rsidRDefault="00F9581A" w:rsidP="00F9581A">
      <w:pPr>
        <w:widowControl/>
        <w:overflowPunct/>
        <w:autoSpaceDE/>
        <w:ind w:left="426"/>
        <w:jc w:val="both"/>
        <w:textAlignment w:val="auto"/>
        <w:rPr>
          <w:rFonts w:ascii="Arial" w:hAnsi="Arial" w:cs="Arial"/>
        </w:rPr>
      </w:pPr>
      <w:r>
        <w:rPr>
          <w:rFonts w:ascii="Symbol" w:eastAsia="Symbol" w:hAnsi="Symbol" w:cs="Symbol"/>
        </w:rPr>
        <w:sym w:font="Symbol" w:char="F080"/>
      </w:r>
      <w:r>
        <w:rPr>
          <w:rFonts w:ascii="Arial" w:hAnsi="Arial" w:cs="Arial"/>
        </w:rPr>
        <w:t xml:space="preserve"> 4 dni</w:t>
      </w:r>
      <w:r w:rsidRPr="00852B8F">
        <w:rPr>
          <w:rFonts w:ascii="Arial" w:hAnsi="Arial" w:cs="Arial"/>
        </w:rPr>
        <w:t xml:space="preserve"> </w:t>
      </w:r>
    </w:p>
    <w:p w14:paraId="5CC56A88" w14:textId="77777777" w:rsidR="00EB59D5" w:rsidRPr="00EB59D5" w:rsidRDefault="00EB59D5" w:rsidP="00EB59D5">
      <w:pPr>
        <w:widowControl/>
        <w:overflowPunct/>
        <w:autoSpaceDE/>
        <w:ind w:left="426"/>
        <w:jc w:val="both"/>
        <w:textAlignment w:val="auto"/>
        <w:rPr>
          <w:rFonts w:ascii="Arial" w:hAnsi="Arial" w:cs="Arial"/>
        </w:rPr>
      </w:pPr>
      <w:r>
        <w:rPr>
          <w:rFonts w:ascii="Symbol" w:eastAsia="Symbol" w:hAnsi="Symbol" w:cs="Symbol"/>
        </w:rPr>
        <w:sym w:font="Symbol" w:char="F080"/>
      </w:r>
      <w:r>
        <w:rPr>
          <w:rFonts w:ascii="Arial" w:hAnsi="Arial" w:cs="Arial"/>
        </w:rPr>
        <w:t xml:space="preserve"> 5 dni</w:t>
      </w:r>
      <w:r w:rsidRPr="00852B8F">
        <w:rPr>
          <w:rFonts w:ascii="Arial" w:hAnsi="Arial" w:cs="Arial"/>
        </w:rPr>
        <w:t xml:space="preserve"> </w:t>
      </w:r>
    </w:p>
    <w:p w14:paraId="1C94C51D" w14:textId="77777777" w:rsidR="00F9581A" w:rsidRPr="00D517F7" w:rsidRDefault="00F9581A" w:rsidP="00F9581A">
      <w:pPr>
        <w:widowControl/>
        <w:tabs>
          <w:tab w:val="num" w:pos="426"/>
        </w:tabs>
        <w:overflowPunct/>
        <w:ind w:left="426"/>
        <w:jc w:val="both"/>
        <w:rPr>
          <w:rFonts w:ascii="Arial" w:hAnsi="Arial" w:cs="Arial"/>
          <w:i/>
          <w:kern w:val="0"/>
          <w:sz w:val="16"/>
          <w:szCs w:val="16"/>
        </w:rPr>
      </w:pPr>
      <w:r>
        <w:rPr>
          <w:rFonts w:ascii="Arial" w:hAnsi="Arial" w:cs="Arial"/>
          <w:i/>
          <w:kern w:val="0"/>
          <w:sz w:val="16"/>
          <w:szCs w:val="16"/>
        </w:rPr>
        <w:t>****</w:t>
      </w:r>
      <w:r w:rsidRPr="00D517F7">
        <w:rPr>
          <w:rFonts w:ascii="Arial" w:hAnsi="Arial" w:cs="Arial"/>
          <w:i/>
          <w:kern w:val="0"/>
          <w:sz w:val="16"/>
          <w:szCs w:val="16"/>
        </w:rPr>
        <w:t>*</w:t>
      </w:r>
      <w:r>
        <w:rPr>
          <w:rFonts w:ascii="Arial" w:hAnsi="Arial" w:cs="Arial"/>
          <w:i/>
          <w:kern w:val="0"/>
          <w:sz w:val="16"/>
          <w:szCs w:val="16"/>
        </w:rPr>
        <w:t xml:space="preserve"> </w:t>
      </w:r>
      <w:r w:rsidRPr="00D517F7">
        <w:rPr>
          <w:rFonts w:ascii="Arial" w:hAnsi="Arial" w:cs="Arial"/>
          <w:i/>
          <w:kern w:val="0"/>
          <w:sz w:val="16"/>
          <w:szCs w:val="16"/>
        </w:rPr>
        <w:t xml:space="preserve">w przypadku Wykonawcy, który nie zaznaczy </w:t>
      </w:r>
      <w:r>
        <w:rPr>
          <w:rFonts w:ascii="Arial" w:hAnsi="Arial" w:cs="Arial"/>
          <w:i/>
          <w:kern w:val="0"/>
          <w:sz w:val="16"/>
          <w:szCs w:val="16"/>
        </w:rPr>
        <w:t xml:space="preserve">terminu wykonania badań profilaktycznych </w:t>
      </w:r>
      <w:r w:rsidRPr="00D517F7">
        <w:rPr>
          <w:rFonts w:ascii="Arial" w:hAnsi="Arial" w:cs="Arial"/>
          <w:i/>
          <w:kern w:val="0"/>
          <w:sz w:val="16"/>
          <w:szCs w:val="16"/>
        </w:rPr>
        <w:t xml:space="preserve">w kryterium </w:t>
      </w:r>
      <w:r>
        <w:rPr>
          <w:rFonts w:ascii="Arial" w:hAnsi="Arial" w:cs="Arial"/>
          <w:i/>
          <w:kern w:val="0"/>
          <w:sz w:val="16"/>
          <w:szCs w:val="16"/>
        </w:rPr>
        <w:t xml:space="preserve">termin wykonania badań profilaktycznych </w:t>
      </w:r>
      <w:r w:rsidRPr="00D517F7">
        <w:rPr>
          <w:rFonts w:ascii="Arial" w:hAnsi="Arial" w:cs="Arial"/>
          <w:i/>
          <w:kern w:val="0"/>
          <w:sz w:val="16"/>
          <w:szCs w:val="16"/>
        </w:rPr>
        <w:t>otrzyma 0 pkt.</w:t>
      </w:r>
      <w:r>
        <w:rPr>
          <w:rFonts w:ascii="Arial" w:hAnsi="Arial" w:cs="Arial"/>
          <w:i/>
          <w:kern w:val="0"/>
          <w:sz w:val="16"/>
          <w:szCs w:val="16"/>
        </w:rPr>
        <w:t xml:space="preserve"> </w:t>
      </w:r>
      <w:r w:rsidRPr="00D517F7">
        <w:rPr>
          <w:rFonts w:ascii="Arial" w:hAnsi="Arial" w:cs="Arial"/>
          <w:i/>
          <w:kern w:val="0"/>
          <w:sz w:val="16"/>
          <w:szCs w:val="16"/>
        </w:rPr>
        <w:t xml:space="preserve">Zamawiający w takiej sytuacji przyjmie, iż Wykonawca oferuje </w:t>
      </w:r>
      <w:r>
        <w:rPr>
          <w:rFonts w:ascii="Arial" w:hAnsi="Arial" w:cs="Arial"/>
          <w:i/>
          <w:kern w:val="0"/>
          <w:sz w:val="16"/>
          <w:szCs w:val="16"/>
        </w:rPr>
        <w:t>wykonanie badań profilaktycznych</w:t>
      </w:r>
      <w:r w:rsidRPr="00D517F7">
        <w:rPr>
          <w:rFonts w:ascii="Arial" w:hAnsi="Arial" w:cs="Arial"/>
          <w:i/>
          <w:kern w:val="0"/>
          <w:sz w:val="16"/>
          <w:szCs w:val="16"/>
        </w:rPr>
        <w:t xml:space="preserve"> w najdłuższym dopuszczalnym czasie, tj. </w:t>
      </w:r>
      <w:r w:rsidR="00EB59D5">
        <w:rPr>
          <w:rFonts w:ascii="Arial" w:hAnsi="Arial" w:cs="Arial"/>
          <w:i/>
          <w:kern w:val="0"/>
          <w:sz w:val="16"/>
          <w:szCs w:val="16"/>
        </w:rPr>
        <w:t>5</w:t>
      </w:r>
      <w:r>
        <w:rPr>
          <w:rFonts w:ascii="Arial" w:hAnsi="Arial" w:cs="Arial"/>
          <w:i/>
          <w:kern w:val="0"/>
          <w:sz w:val="16"/>
          <w:szCs w:val="16"/>
        </w:rPr>
        <w:t xml:space="preserve"> dni </w:t>
      </w:r>
      <w:r w:rsidRPr="00D517F7">
        <w:rPr>
          <w:rFonts w:ascii="Arial" w:hAnsi="Arial" w:cs="Arial"/>
          <w:i/>
          <w:kern w:val="0"/>
          <w:sz w:val="16"/>
          <w:szCs w:val="16"/>
        </w:rPr>
        <w:t xml:space="preserve"> od </w:t>
      </w:r>
      <w:r>
        <w:rPr>
          <w:rFonts w:ascii="Arial" w:hAnsi="Arial" w:cs="Arial"/>
          <w:i/>
          <w:kern w:val="0"/>
          <w:sz w:val="16"/>
          <w:szCs w:val="16"/>
        </w:rPr>
        <w:t>dnia</w:t>
      </w:r>
      <w:r w:rsidRPr="00D517F7">
        <w:rPr>
          <w:rFonts w:ascii="Arial" w:hAnsi="Arial" w:cs="Arial"/>
          <w:i/>
          <w:kern w:val="0"/>
          <w:sz w:val="16"/>
          <w:szCs w:val="16"/>
        </w:rPr>
        <w:t xml:space="preserve"> zgłoszenia przez Zamawiającego </w:t>
      </w:r>
    </w:p>
    <w:p w14:paraId="125ABDFC" w14:textId="77777777" w:rsidR="00F9581A" w:rsidRPr="004F7B85" w:rsidRDefault="00F9581A" w:rsidP="00F9581A">
      <w:pPr>
        <w:widowControl/>
        <w:tabs>
          <w:tab w:val="num" w:pos="426"/>
        </w:tabs>
        <w:overflowPunct/>
        <w:ind w:left="426"/>
        <w:jc w:val="both"/>
        <w:rPr>
          <w:rFonts w:ascii="Arial" w:hAnsi="Arial" w:cs="Arial"/>
          <w:i/>
          <w:kern w:val="0"/>
          <w:sz w:val="16"/>
          <w:szCs w:val="16"/>
        </w:rPr>
      </w:pPr>
      <w:r w:rsidRPr="00D517F7">
        <w:rPr>
          <w:rFonts w:ascii="Arial" w:hAnsi="Arial" w:cs="Arial"/>
          <w:i/>
          <w:kern w:val="0"/>
          <w:sz w:val="16"/>
          <w:szCs w:val="16"/>
        </w:rPr>
        <w:t xml:space="preserve">W sytuacji, w której Wykonawca zaznaczy więcej niż jedną opcję, Zamawiający przyjmie, iż Wykonawca oferuje wariant </w:t>
      </w:r>
      <w:r w:rsidR="00EB59D5">
        <w:rPr>
          <w:rFonts w:ascii="Arial" w:hAnsi="Arial" w:cs="Arial"/>
          <w:i/>
          <w:kern w:val="0"/>
          <w:sz w:val="16"/>
          <w:szCs w:val="16"/>
        </w:rPr>
        <w:br/>
      </w:r>
      <w:r w:rsidRPr="00D517F7">
        <w:rPr>
          <w:rFonts w:ascii="Arial" w:hAnsi="Arial" w:cs="Arial"/>
          <w:i/>
          <w:kern w:val="0"/>
          <w:sz w:val="16"/>
          <w:szCs w:val="16"/>
        </w:rPr>
        <w:t>z dłuższym terminem realizacji i przyzna punkty stosownie do zaoferowanego terminu.</w:t>
      </w:r>
    </w:p>
    <w:p w14:paraId="3E3714DC" w14:textId="514C3FA0" w:rsidR="00F9581A" w:rsidRPr="0099600B" w:rsidRDefault="00F9581A" w:rsidP="00D438BC">
      <w:pPr>
        <w:numPr>
          <w:ilvl w:val="2"/>
          <w:numId w:val="91"/>
        </w:numPr>
        <w:tabs>
          <w:tab w:val="clear" w:pos="2340"/>
          <w:tab w:val="num" w:pos="426"/>
        </w:tabs>
        <w:spacing w:after="13"/>
        <w:ind w:left="426"/>
        <w:jc w:val="both"/>
        <w:rPr>
          <w:rFonts w:ascii="Arial" w:hAnsi="Arial" w:cs="Arial"/>
          <w:kern w:val="0"/>
        </w:rPr>
      </w:pPr>
      <w:r w:rsidRPr="002D2931">
        <w:rPr>
          <w:rFonts w:ascii="Arial" w:hAnsi="Arial" w:cs="Arial"/>
        </w:rPr>
        <w:t xml:space="preserve">Oświadczamy, iż wykonamy badania kwalifikowanego pracownika ochrony w ciągu </w:t>
      </w:r>
      <w:r w:rsidR="00C60FA2">
        <w:rPr>
          <w:rFonts w:ascii="Arial" w:hAnsi="Arial" w:cs="Arial"/>
        </w:rPr>
        <w:t>3</w:t>
      </w:r>
      <w:r w:rsidRPr="002D2931">
        <w:rPr>
          <w:rFonts w:ascii="Arial" w:hAnsi="Arial" w:cs="Arial"/>
        </w:rPr>
        <w:t xml:space="preserve"> dni od zgłoszenia Zamawiającego.</w:t>
      </w:r>
    </w:p>
    <w:p w14:paraId="62280B1F" w14:textId="77777777" w:rsidR="00F9581A" w:rsidRPr="004F7B85" w:rsidRDefault="00F9581A" w:rsidP="00D438BC">
      <w:pPr>
        <w:numPr>
          <w:ilvl w:val="2"/>
          <w:numId w:val="91"/>
        </w:numPr>
        <w:tabs>
          <w:tab w:val="clear" w:pos="2340"/>
          <w:tab w:val="num" w:pos="426"/>
        </w:tabs>
        <w:spacing w:after="13"/>
        <w:ind w:left="426"/>
        <w:jc w:val="both"/>
        <w:rPr>
          <w:rFonts w:ascii="Arial" w:hAnsi="Arial" w:cs="Arial"/>
          <w:kern w:val="0"/>
        </w:rPr>
      </w:pPr>
      <w:r w:rsidRPr="00C34CC7">
        <w:rPr>
          <w:rFonts w:ascii="Arial" w:eastAsia="Calibri" w:hAnsi="Arial" w:cs="Arial"/>
          <w:kern w:val="0"/>
          <w:lang w:eastAsia="en-US"/>
        </w:rPr>
        <w:t>Oświadczamy, że osoby, które będą uczestniczyć w wykonywaniu zamówienia, po</w:t>
      </w:r>
      <w:r>
        <w:rPr>
          <w:rFonts w:ascii="Arial" w:eastAsia="Calibri" w:hAnsi="Arial" w:cs="Arial"/>
          <w:kern w:val="0"/>
          <w:lang w:eastAsia="en-US"/>
        </w:rPr>
        <w:t xml:space="preserve">siadają wymagane kwalifikacje, </w:t>
      </w:r>
      <w:r w:rsidRPr="00C34CC7">
        <w:rPr>
          <w:rFonts w:ascii="Arial" w:eastAsia="Calibri" w:hAnsi="Arial" w:cs="Arial"/>
          <w:kern w:val="0"/>
          <w:lang w:eastAsia="en-US"/>
        </w:rPr>
        <w:t>uprawnienia</w:t>
      </w:r>
      <w:r>
        <w:rPr>
          <w:rFonts w:ascii="Arial" w:eastAsia="Calibri" w:hAnsi="Arial" w:cs="Arial"/>
          <w:kern w:val="0"/>
          <w:lang w:eastAsia="en-US"/>
        </w:rPr>
        <w:t xml:space="preserve"> i doświadczenie</w:t>
      </w:r>
      <w:r w:rsidRPr="00C34CC7">
        <w:rPr>
          <w:rFonts w:ascii="Arial" w:eastAsia="Calibri" w:hAnsi="Arial" w:cs="Arial"/>
          <w:kern w:val="0"/>
          <w:lang w:eastAsia="en-US"/>
        </w:rPr>
        <w:t xml:space="preserve"> niezbędne do realizacji przedmiotu zamówienia, zgodnie z Rozdziałem IV ust. 1 pkt 2 </w:t>
      </w:r>
      <w:r w:rsidR="00EB59D5">
        <w:rPr>
          <w:rFonts w:ascii="Arial" w:eastAsia="Calibri" w:hAnsi="Arial" w:cs="Arial"/>
          <w:kern w:val="0"/>
          <w:lang w:eastAsia="en-US"/>
        </w:rPr>
        <w:t>SWZ</w:t>
      </w:r>
      <w:r w:rsidRPr="00C34CC7">
        <w:rPr>
          <w:rFonts w:ascii="Arial" w:eastAsia="Calibri" w:hAnsi="Arial" w:cs="Arial"/>
          <w:kern w:val="0"/>
          <w:lang w:eastAsia="en-US"/>
        </w:rPr>
        <w:t>.</w:t>
      </w:r>
    </w:p>
    <w:p w14:paraId="353F7DE0" w14:textId="63622998" w:rsidR="00F9581A" w:rsidRPr="0099600B" w:rsidRDefault="00F9581A" w:rsidP="00D438BC">
      <w:pPr>
        <w:numPr>
          <w:ilvl w:val="2"/>
          <w:numId w:val="91"/>
        </w:numPr>
        <w:tabs>
          <w:tab w:val="clear" w:pos="2340"/>
          <w:tab w:val="num" w:pos="426"/>
        </w:tabs>
        <w:spacing w:after="13"/>
        <w:ind w:left="426"/>
        <w:jc w:val="both"/>
        <w:rPr>
          <w:rFonts w:ascii="Arial" w:hAnsi="Arial" w:cs="Arial"/>
          <w:kern w:val="0"/>
        </w:rPr>
      </w:pPr>
      <w:r>
        <w:rPr>
          <w:rFonts w:ascii="Arial" w:eastAsia="Calibri" w:hAnsi="Arial" w:cs="Arial"/>
          <w:kern w:val="0"/>
          <w:lang w:eastAsia="en-US"/>
        </w:rPr>
        <w:t xml:space="preserve">Oświadczamy </w:t>
      </w:r>
      <w:r w:rsidRPr="00C2126D">
        <w:rPr>
          <w:rFonts w:ascii="Arial" w:eastAsia="Calibri" w:hAnsi="Arial" w:cs="Arial"/>
          <w:color w:val="000000"/>
          <w:kern w:val="0"/>
        </w:rPr>
        <w:t>przez cały okres realizacji umowy zobowiąz</w:t>
      </w:r>
      <w:r>
        <w:rPr>
          <w:rFonts w:ascii="Arial" w:eastAsia="Calibri" w:hAnsi="Arial" w:cs="Arial"/>
          <w:color w:val="000000"/>
          <w:kern w:val="0"/>
        </w:rPr>
        <w:t xml:space="preserve">ujemy się do posiadania </w:t>
      </w:r>
      <w:r>
        <w:rPr>
          <w:rFonts w:ascii="Arial" w:hAnsi="Arial" w:cs="Arial"/>
          <w:kern w:val="0"/>
          <w:lang w:val="x-none"/>
        </w:rPr>
        <w:t>aktualnego wpis</w:t>
      </w:r>
      <w:r>
        <w:rPr>
          <w:rFonts w:ascii="Arial" w:hAnsi="Arial" w:cs="Arial"/>
          <w:kern w:val="0"/>
        </w:rPr>
        <w:t>u</w:t>
      </w:r>
      <w:r>
        <w:rPr>
          <w:rFonts w:ascii="Arial" w:hAnsi="Arial" w:cs="Arial"/>
          <w:kern w:val="0"/>
          <w:lang w:val="x-none"/>
        </w:rPr>
        <w:t xml:space="preserve"> do rejestru </w:t>
      </w:r>
      <w:r w:rsidRPr="00F26682">
        <w:rPr>
          <w:rFonts w:ascii="Arial" w:hAnsi="Arial" w:cs="Arial"/>
        </w:rPr>
        <w:t xml:space="preserve">podmiotów wykonujących działalność leczniczą prowadzonego przez właściwy terytorialnie organ administracyjny, zgodnie z ustawą z dnia 15 kwietnia 2011 r. o działalności leczniczej </w:t>
      </w:r>
      <w:r w:rsidR="009E7A19">
        <w:rPr>
          <w:rFonts w:ascii="Arial" w:hAnsi="Arial" w:cs="Arial"/>
        </w:rPr>
        <w:t>(</w:t>
      </w:r>
      <w:proofErr w:type="spellStart"/>
      <w:r w:rsidR="009E7A19">
        <w:rPr>
          <w:rFonts w:ascii="Arial" w:hAnsi="Arial" w:cs="Arial"/>
        </w:rPr>
        <w:t>t.j</w:t>
      </w:r>
      <w:proofErr w:type="spellEnd"/>
      <w:r w:rsidR="009E7A19">
        <w:rPr>
          <w:rFonts w:ascii="Arial" w:hAnsi="Arial" w:cs="Arial"/>
        </w:rPr>
        <w:t>. Dz. U. z 2024</w:t>
      </w:r>
      <w:r w:rsidR="00291145" w:rsidRPr="005E55C4">
        <w:rPr>
          <w:rFonts w:ascii="Arial" w:hAnsi="Arial" w:cs="Arial"/>
        </w:rPr>
        <w:t xml:space="preserve"> r. poz. </w:t>
      </w:r>
      <w:r w:rsidR="009E7A19">
        <w:rPr>
          <w:rFonts w:ascii="Arial" w:hAnsi="Arial" w:cs="Arial"/>
        </w:rPr>
        <w:t>799</w:t>
      </w:r>
      <w:r w:rsidRPr="00F26682">
        <w:rPr>
          <w:rFonts w:ascii="Arial" w:hAnsi="Arial" w:cs="Arial"/>
        </w:rPr>
        <w:t xml:space="preserve">) </w:t>
      </w:r>
      <w:r w:rsidRPr="00F26682">
        <w:rPr>
          <w:rFonts w:ascii="Arial" w:hAnsi="Arial"/>
        </w:rPr>
        <w:t xml:space="preserve">wymaganego w Rozdziale IV ust. 1 pkt 1 </w:t>
      </w:r>
      <w:r w:rsidR="00EB59D5">
        <w:rPr>
          <w:rFonts w:ascii="Arial" w:hAnsi="Arial"/>
        </w:rPr>
        <w:t>SWZ</w:t>
      </w:r>
    </w:p>
    <w:p w14:paraId="5FCCDD81" w14:textId="77777777" w:rsidR="00F9581A" w:rsidRPr="003C0D47" w:rsidRDefault="00F9581A" w:rsidP="00D438BC">
      <w:pPr>
        <w:numPr>
          <w:ilvl w:val="2"/>
          <w:numId w:val="91"/>
        </w:numPr>
        <w:tabs>
          <w:tab w:val="clear" w:pos="2340"/>
        </w:tabs>
        <w:spacing w:after="13"/>
        <w:ind w:left="426"/>
        <w:jc w:val="both"/>
        <w:rPr>
          <w:rFonts w:ascii="Arial" w:hAnsi="Arial" w:cs="Arial"/>
          <w:kern w:val="0"/>
        </w:rPr>
      </w:pPr>
      <w:r w:rsidRPr="00FF6A4E">
        <w:rPr>
          <w:rFonts w:ascii="Arial" w:hAnsi="Arial" w:cs="Arial"/>
          <w:kern w:val="0"/>
        </w:rPr>
        <w:t xml:space="preserve">Oświadczamy, że akceptujemy postanowienia zawarte w „Projekcie umowy”, stanowiącym Załącznik </w:t>
      </w:r>
      <w:r w:rsidR="004678AC">
        <w:rPr>
          <w:rFonts w:ascii="Arial" w:hAnsi="Arial" w:cs="Arial"/>
          <w:kern w:val="0"/>
        </w:rPr>
        <w:t>n</w:t>
      </w:r>
      <w:r w:rsidRPr="00FF6A4E">
        <w:rPr>
          <w:rFonts w:ascii="Arial" w:hAnsi="Arial" w:cs="Arial"/>
          <w:kern w:val="0"/>
        </w:rPr>
        <w:t xml:space="preserve">r 7 do SWZ </w:t>
      </w:r>
      <w:r w:rsidRPr="003C0D47">
        <w:rPr>
          <w:rFonts w:ascii="Arial" w:hAnsi="Arial" w:cs="Arial"/>
          <w:kern w:val="0"/>
        </w:rPr>
        <w:t>i w przypadku wyboru naszej oferty zobowiązujemy się do zawarcia umowy na warunkach przedstawionych w projekcie umowy, w miejscu i terminie określonym przez Zamawiającego.</w:t>
      </w:r>
    </w:p>
    <w:p w14:paraId="515A839D" w14:textId="77777777" w:rsidR="00F9581A" w:rsidRPr="009A0AA7" w:rsidRDefault="00F9581A" w:rsidP="00D438BC">
      <w:pPr>
        <w:numPr>
          <w:ilvl w:val="2"/>
          <w:numId w:val="91"/>
        </w:numPr>
        <w:tabs>
          <w:tab w:val="clear" w:pos="2340"/>
          <w:tab w:val="num" w:pos="426"/>
        </w:tabs>
        <w:spacing w:after="13"/>
        <w:ind w:left="426"/>
        <w:jc w:val="both"/>
        <w:rPr>
          <w:rFonts w:ascii="Arial" w:hAnsi="Arial" w:cs="Arial"/>
          <w:kern w:val="0"/>
        </w:rPr>
      </w:pPr>
      <w:r w:rsidRPr="003C0D47">
        <w:rPr>
          <w:rFonts w:ascii="Arial" w:hAnsi="Arial" w:cs="Arial"/>
          <w:kern w:val="0"/>
        </w:rPr>
        <w:t>Oświadczamy, że uważamy się za związanych niniejszą ofertą na czas wskazany w  specyfikacji warunków zamówienia, tj. 30 dni liczonych od upływu</w:t>
      </w:r>
      <w:r w:rsidRPr="009A0AA7">
        <w:rPr>
          <w:rFonts w:ascii="Arial" w:hAnsi="Arial" w:cs="Times New Roman"/>
          <w:kern w:val="0"/>
        </w:rPr>
        <w:t xml:space="preserve"> terminu składania ofert określonego w </w:t>
      </w:r>
      <w:r>
        <w:rPr>
          <w:rFonts w:ascii="Arial" w:hAnsi="Arial" w:cs="Times New Roman"/>
          <w:kern w:val="0"/>
        </w:rPr>
        <w:t>SWZ.</w:t>
      </w:r>
    </w:p>
    <w:p w14:paraId="18781181" w14:textId="77777777" w:rsidR="00EB59D5" w:rsidRDefault="00F9581A" w:rsidP="00D438BC">
      <w:pPr>
        <w:numPr>
          <w:ilvl w:val="2"/>
          <w:numId w:val="91"/>
        </w:numPr>
        <w:tabs>
          <w:tab w:val="clear" w:pos="2340"/>
          <w:tab w:val="num" w:pos="426"/>
        </w:tabs>
        <w:ind w:left="426"/>
        <w:jc w:val="both"/>
        <w:rPr>
          <w:rFonts w:ascii="Arial" w:hAnsi="Arial" w:cs="Arial"/>
          <w:kern w:val="0"/>
        </w:rPr>
      </w:pPr>
      <w:r w:rsidRPr="009A0AA7">
        <w:rPr>
          <w:rFonts w:ascii="Arial" w:hAnsi="Arial" w:cs="Arial"/>
          <w:kern w:val="0"/>
        </w:rPr>
        <w:t xml:space="preserve">Oświadczamy, że w przypadku wyboru naszej oferty zobowiązujemy się do posiadania ubezpieczenia odpowiedzialności cywilnej w zakresie prowadzonej działalności związanej </w:t>
      </w:r>
      <w:r>
        <w:rPr>
          <w:rFonts w:ascii="Arial" w:hAnsi="Arial" w:cs="Arial"/>
          <w:kern w:val="0"/>
        </w:rPr>
        <w:br/>
      </w:r>
      <w:r w:rsidRPr="009A0AA7">
        <w:rPr>
          <w:rFonts w:ascii="Arial" w:hAnsi="Arial" w:cs="Arial"/>
          <w:kern w:val="0"/>
        </w:rPr>
        <w:t xml:space="preserve">z przedmiotem zamówienia w wysokości co najmniej 200.000,00 zł (słownie: dwieście tysięcy złotych 00/100) </w:t>
      </w:r>
      <w:r w:rsidR="004678AC" w:rsidRPr="004678AC">
        <w:rPr>
          <w:rFonts w:ascii="Arial" w:hAnsi="Arial" w:cs="Arial"/>
          <w:bCs/>
          <w:kern w:val="0"/>
        </w:rPr>
        <w:t>i do systematycznego przedłużania ubezpieczenia przez okres realizacji przedmiotu zamówienia.</w:t>
      </w:r>
    </w:p>
    <w:p w14:paraId="514431D1" w14:textId="77777777" w:rsidR="00F9581A" w:rsidRPr="00EB59D5" w:rsidRDefault="00F9581A" w:rsidP="00D438BC">
      <w:pPr>
        <w:numPr>
          <w:ilvl w:val="2"/>
          <w:numId w:val="91"/>
        </w:numPr>
        <w:tabs>
          <w:tab w:val="clear" w:pos="2340"/>
          <w:tab w:val="num" w:pos="426"/>
        </w:tabs>
        <w:ind w:left="426"/>
        <w:jc w:val="both"/>
        <w:rPr>
          <w:rFonts w:ascii="Arial" w:hAnsi="Arial" w:cs="Arial"/>
          <w:kern w:val="0"/>
        </w:rPr>
      </w:pPr>
      <w:r w:rsidRPr="00EB59D5">
        <w:rPr>
          <w:rFonts w:ascii="Arial" w:hAnsi="Arial" w:cs="Arial"/>
          <w:kern w:val="0"/>
        </w:rPr>
        <w:t xml:space="preserve">Oświadczamy, że w przypadku wyboru naszej oferty zobowiązujemy się do złożenia na własny koszt </w:t>
      </w:r>
      <w:r w:rsidRPr="00EB59D5">
        <w:rPr>
          <w:rFonts w:ascii="Arial" w:hAnsi="Arial" w:cs="Arial"/>
          <w:kern w:val="0"/>
        </w:rPr>
        <w:lastRenderedPageBreak/>
        <w:t xml:space="preserve">wniosku do Państwowego Powiatowego Inspektora Sanitarnego w sprawie opinii sanitarnej, dotyczącej spełnienia warunków umożliwiających udzielanie świadczeń zdrowotnych </w:t>
      </w:r>
      <w:r w:rsidRPr="00EB59D5">
        <w:rPr>
          <w:rFonts w:ascii="Arial" w:hAnsi="Arial" w:cs="Arial"/>
          <w:kern w:val="0"/>
        </w:rPr>
        <w:br/>
        <w:t>w pomieszczeniach nr 32A i 3</w:t>
      </w:r>
      <w:r w:rsidR="0087601F">
        <w:rPr>
          <w:rFonts w:ascii="Arial" w:hAnsi="Arial" w:cs="Arial"/>
          <w:kern w:val="0"/>
        </w:rPr>
        <w:t>2</w:t>
      </w:r>
      <w:r w:rsidRPr="00EB59D5">
        <w:rPr>
          <w:rFonts w:ascii="Arial" w:hAnsi="Arial" w:cs="Arial"/>
          <w:kern w:val="0"/>
        </w:rPr>
        <w:t xml:space="preserve"> znajdujących się w siedzibie Zamawiającego przy al. „Solidarności” 127 w Warszawie, uzyskaniu pozytywnej opinii i przedstawienia jej kopii Zamawiającemu, w ciągu 5 dni od dnia rozpoczęcia świadczenia usług. </w:t>
      </w:r>
    </w:p>
    <w:p w14:paraId="4038025B" w14:textId="77777777" w:rsidR="00F9581A" w:rsidRPr="009A0AA7" w:rsidRDefault="00F9581A" w:rsidP="00D438BC">
      <w:pPr>
        <w:numPr>
          <w:ilvl w:val="2"/>
          <w:numId w:val="91"/>
        </w:numPr>
        <w:tabs>
          <w:tab w:val="clear" w:pos="2340"/>
          <w:tab w:val="num" w:pos="426"/>
        </w:tabs>
        <w:ind w:left="426" w:hanging="426"/>
        <w:jc w:val="both"/>
        <w:rPr>
          <w:rFonts w:ascii="Arial" w:hAnsi="Arial" w:cs="Arial"/>
          <w:kern w:val="0"/>
        </w:rPr>
      </w:pPr>
      <w:r w:rsidRPr="009A0AA7">
        <w:rPr>
          <w:rFonts w:ascii="Arial" w:hAnsi="Arial" w:cs="Arial"/>
          <w:kern w:val="0"/>
        </w:rPr>
        <w:t xml:space="preserve">Oświadczamy, że w przypadku wyboru naszej oferty zobowiązujemy się do pokrywania kosztów </w:t>
      </w:r>
      <w:r>
        <w:rPr>
          <w:rFonts w:ascii="Arial" w:hAnsi="Arial" w:cs="Arial"/>
          <w:kern w:val="0"/>
        </w:rPr>
        <w:br/>
      </w:r>
      <w:r w:rsidRPr="009A0AA7">
        <w:rPr>
          <w:rFonts w:ascii="Arial" w:hAnsi="Arial" w:cs="Arial"/>
          <w:kern w:val="0"/>
        </w:rPr>
        <w:t>z tytułu korzystania z pomieszczeń nr 32A i 3</w:t>
      </w:r>
      <w:r w:rsidR="0087601F">
        <w:rPr>
          <w:rFonts w:ascii="Arial" w:hAnsi="Arial" w:cs="Arial"/>
          <w:kern w:val="0"/>
        </w:rPr>
        <w:t>2</w:t>
      </w:r>
      <w:r w:rsidRPr="009A0AA7">
        <w:rPr>
          <w:rFonts w:ascii="Arial" w:hAnsi="Arial" w:cs="Arial"/>
          <w:kern w:val="0"/>
        </w:rPr>
        <w:t xml:space="preserve"> znajdujących się w siedzibie Zamawiającego przy al. „Solidarności” 127 w Warszawie</w:t>
      </w:r>
      <w:r>
        <w:rPr>
          <w:rFonts w:ascii="Arial" w:hAnsi="Arial" w:cs="Arial"/>
          <w:kern w:val="0"/>
        </w:rPr>
        <w:t xml:space="preserve"> w wysokości bez po</w:t>
      </w:r>
      <w:r w:rsidR="00624708">
        <w:rPr>
          <w:rFonts w:ascii="Arial" w:hAnsi="Arial" w:cs="Arial"/>
          <w:kern w:val="0"/>
        </w:rPr>
        <w:t>datku VAT: 197,64</w:t>
      </w:r>
      <w:r w:rsidRPr="009A0AA7">
        <w:rPr>
          <w:rFonts w:ascii="Arial" w:hAnsi="Arial" w:cs="Arial"/>
          <w:kern w:val="0"/>
        </w:rPr>
        <w:t xml:space="preserve"> zł (słownie: </w:t>
      </w:r>
      <w:r w:rsidR="006E0B44">
        <w:rPr>
          <w:rFonts w:ascii="Arial" w:hAnsi="Arial" w:cs="Arial"/>
          <w:kern w:val="0"/>
        </w:rPr>
        <w:t>sto dziewięćdziesiąt siedem złotych 64/100</w:t>
      </w:r>
      <w:r w:rsidRPr="009A0AA7">
        <w:rPr>
          <w:rFonts w:ascii="Arial" w:hAnsi="Arial" w:cs="Arial"/>
          <w:kern w:val="0"/>
        </w:rPr>
        <w:t>) miesięcznie za każde pomieszczenie, powiększonej o podatek VAT skalkulowany wg stawki obowiązującej w dniu wystawiania faktury.</w:t>
      </w:r>
    </w:p>
    <w:p w14:paraId="3FBF3852" w14:textId="77777777" w:rsidR="00F9581A" w:rsidRPr="0099600B" w:rsidRDefault="00F9581A" w:rsidP="00D438BC">
      <w:pPr>
        <w:numPr>
          <w:ilvl w:val="2"/>
          <w:numId w:val="91"/>
        </w:numPr>
        <w:tabs>
          <w:tab w:val="clear" w:pos="2340"/>
        </w:tabs>
        <w:ind w:left="426" w:hanging="426"/>
        <w:jc w:val="both"/>
        <w:rPr>
          <w:rFonts w:ascii="Arial" w:hAnsi="Arial" w:cs="Arial"/>
          <w:kern w:val="0"/>
        </w:rPr>
      </w:pPr>
      <w:r w:rsidRPr="009A0AA7">
        <w:rPr>
          <w:rFonts w:ascii="Arial" w:hAnsi="Arial" w:cs="Times New Roman"/>
          <w:kern w:val="0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25E084C5" w14:textId="77777777" w:rsidR="00F9581A" w:rsidRPr="009A0AA7" w:rsidRDefault="00F9581A" w:rsidP="00D438BC">
      <w:pPr>
        <w:numPr>
          <w:ilvl w:val="2"/>
          <w:numId w:val="91"/>
        </w:numPr>
        <w:tabs>
          <w:tab w:val="clear" w:pos="2340"/>
          <w:tab w:val="left" w:pos="-142"/>
          <w:tab w:val="num" w:pos="426"/>
        </w:tabs>
        <w:ind w:left="426" w:right="48" w:hanging="426"/>
        <w:jc w:val="both"/>
        <w:rPr>
          <w:rFonts w:ascii="Arial" w:hAnsi="Arial" w:cs="Arial"/>
          <w:i/>
          <w:kern w:val="0"/>
        </w:rPr>
      </w:pPr>
      <w:r w:rsidRPr="009A0AA7">
        <w:rPr>
          <w:rFonts w:ascii="Arial" w:hAnsi="Arial" w:cs="Arial"/>
          <w:lang w:val="x-none"/>
        </w:rPr>
        <w:t>Oświadczamy, że wykonanie części zamówienia powierzymy</w:t>
      </w:r>
      <w:r w:rsidRPr="009A0AA7">
        <w:rPr>
          <w:rFonts w:ascii="Arial" w:hAnsi="Arial" w:cs="Arial"/>
          <w:b/>
          <w:lang w:val="x-none"/>
        </w:rPr>
        <w:t xml:space="preserve"> Podwykonawcom </w:t>
      </w:r>
      <w:r w:rsidRPr="009A0AA7">
        <w:rPr>
          <w:rFonts w:ascii="Arial" w:hAnsi="Arial" w:cs="Arial"/>
          <w:i/>
          <w:lang w:val="x-none"/>
        </w:rPr>
        <w:t>(należy podać nazwy (firm) Podwykonawców)</w:t>
      </w:r>
      <w:r w:rsidRPr="009A0AA7">
        <w:rPr>
          <w:rFonts w:ascii="Arial" w:hAnsi="Arial" w:cs="Arial"/>
        </w:rPr>
        <w:t>:</w:t>
      </w:r>
    </w:p>
    <w:p w14:paraId="31525162" w14:textId="77777777" w:rsidR="00F9581A" w:rsidRPr="009A0AA7" w:rsidRDefault="00F9581A" w:rsidP="00D438BC">
      <w:pPr>
        <w:widowControl/>
        <w:numPr>
          <w:ilvl w:val="0"/>
          <w:numId w:val="34"/>
        </w:numPr>
        <w:tabs>
          <w:tab w:val="clear" w:pos="644"/>
          <w:tab w:val="num" w:pos="-4962"/>
          <w:tab w:val="num" w:pos="426"/>
          <w:tab w:val="num" w:pos="927"/>
        </w:tabs>
        <w:spacing w:line="360" w:lineRule="auto"/>
        <w:ind w:left="426" w:right="48" w:firstLine="0"/>
        <w:jc w:val="both"/>
        <w:rPr>
          <w:rFonts w:ascii="Arial" w:hAnsi="Arial" w:cs="Arial"/>
          <w:kern w:val="0"/>
        </w:rPr>
      </w:pPr>
      <w:r w:rsidRPr="009A0AA7">
        <w:rPr>
          <w:rFonts w:ascii="Arial" w:hAnsi="Arial" w:cs="Arial"/>
          <w:kern w:val="0"/>
        </w:rPr>
        <w:t>…………………………………………………………………………………………………………,</w:t>
      </w:r>
    </w:p>
    <w:p w14:paraId="3E08F1F2" w14:textId="77777777" w:rsidR="00F9581A" w:rsidRPr="009A0AA7" w:rsidRDefault="00F9581A" w:rsidP="00D438BC">
      <w:pPr>
        <w:widowControl/>
        <w:numPr>
          <w:ilvl w:val="0"/>
          <w:numId w:val="34"/>
        </w:numPr>
        <w:tabs>
          <w:tab w:val="clear" w:pos="644"/>
          <w:tab w:val="num" w:pos="-4962"/>
          <w:tab w:val="num" w:pos="927"/>
        </w:tabs>
        <w:spacing w:line="360" w:lineRule="auto"/>
        <w:ind w:left="426" w:right="48" w:firstLine="0"/>
        <w:jc w:val="both"/>
        <w:rPr>
          <w:rFonts w:ascii="Arial" w:hAnsi="Arial" w:cs="Arial"/>
          <w:kern w:val="0"/>
        </w:rPr>
      </w:pPr>
      <w:r w:rsidRPr="009A0AA7">
        <w:rPr>
          <w:rFonts w:ascii="Arial" w:hAnsi="Arial" w:cs="Arial"/>
          <w:kern w:val="0"/>
        </w:rPr>
        <w:t>…………………………………………………………………………………………………………,</w:t>
      </w:r>
    </w:p>
    <w:p w14:paraId="7836A67B" w14:textId="77777777" w:rsidR="00F9581A" w:rsidRPr="009A0AA7" w:rsidRDefault="00F9581A" w:rsidP="00D438BC">
      <w:pPr>
        <w:widowControl/>
        <w:numPr>
          <w:ilvl w:val="0"/>
          <w:numId w:val="34"/>
        </w:numPr>
        <w:tabs>
          <w:tab w:val="clear" w:pos="644"/>
          <w:tab w:val="num" w:pos="-4962"/>
          <w:tab w:val="num" w:pos="927"/>
        </w:tabs>
        <w:spacing w:line="360" w:lineRule="auto"/>
        <w:ind w:left="426" w:right="48" w:firstLine="0"/>
        <w:jc w:val="both"/>
        <w:rPr>
          <w:rFonts w:ascii="Arial" w:hAnsi="Arial" w:cs="Arial"/>
          <w:kern w:val="0"/>
        </w:rPr>
      </w:pPr>
      <w:r w:rsidRPr="009A0AA7">
        <w:rPr>
          <w:rFonts w:ascii="Arial" w:hAnsi="Arial" w:cs="Arial"/>
          <w:kern w:val="0"/>
        </w:rPr>
        <w:t>…………………………………………………………………………………………………………,</w:t>
      </w:r>
    </w:p>
    <w:p w14:paraId="639DA728" w14:textId="77777777" w:rsidR="00F9581A" w:rsidRPr="009A0AA7" w:rsidRDefault="00F9581A" w:rsidP="00F9581A">
      <w:pPr>
        <w:widowControl/>
        <w:spacing w:line="360" w:lineRule="auto"/>
        <w:ind w:left="426" w:right="-2"/>
        <w:jc w:val="both"/>
        <w:rPr>
          <w:rFonts w:ascii="Arial" w:hAnsi="Arial" w:cs="Arial"/>
        </w:rPr>
      </w:pPr>
      <w:r w:rsidRPr="009A0AA7">
        <w:rPr>
          <w:rFonts w:ascii="Arial" w:hAnsi="Arial" w:cs="Arial"/>
        </w:rPr>
        <w:t>w następującym zakresie</w:t>
      </w:r>
      <w:r>
        <w:rPr>
          <w:rFonts w:ascii="Arial" w:hAnsi="Arial" w:cs="Arial"/>
        </w:rPr>
        <w:t>*****</w:t>
      </w:r>
      <w:r w:rsidRPr="009A0AA7">
        <w:rPr>
          <w:rFonts w:ascii="Arial" w:hAnsi="Arial" w:cs="Arial"/>
        </w:rPr>
        <w:t>:</w:t>
      </w:r>
    </w:p>
    <w:p w14:paraId="322287B8" w14:textId="77777777" w:rsidR="00F9581A" w:rsidRPr="009A0AA7" w:rsidRDefault="00F9581A" w:rsidP="00F9581A">
      <w:pPr>
        <w:widowControl/>
        <w:spacing w:line="360" w:lineRule="auto"/>
        <w:ind w:left="851" w:right="-2" w:hanging="425"/>
        <w:jc w:val="both"/>
        <w:rPr>
          <w:rFonts w:ascii="Arial" w:hAnsi="Arial" w:cs="Arial"/>
        </w:rPr>
      </w:pPr>
      <w:r w:rsidRPr="009A0AA7">
        <w:rPr>
          <w:rFonts w:ascii="Arial" w:hAnsi="Arial" w:cs="Arial"/>
        </w:rPr>
        <w:t xml:space="preserve">1) </w:t>
      </w:r>
      <w:r w:rsidRPr="009A0AA7">
        <w:rPr>
          <w:rFonts w:ascii="Arial" w:hAnsi="Arial" w:cs="Arial"/>
        </w:rPr>
        <w:tab/>
        <w:t>…………………………………………………………………………………………………………</w:t>
      </w:r>
    </w:p>
    <w:p w14:paraId="71BD5DAE" w14:textId="77777777" w:rsidR="00F9581A" w:rsidRPr="009A0AA7" w:rsidRDefault="00F9581A" w:rsidP="00D438BC">
      <w:pPr>
        <w:widowControl/>
        <w:numPr>
          <w:ilvl w:val="0"/>
          <w:numId w:val="40"/>
        </w:numPr>
        <w:suppressAutoHyphens/>
        <w:autoSpaceDN/>
        <w:adjustRightInd/>
        <w:spacing w:line="360" w:lineRule="auto"/>
        <w:ind w:left="851" w:right="-2" w:hanging="425"/>
        <w:jc w:val="both"/>
        <w:rPr>
          <w:rFonts w:ascii="Arial" w:hAnsi="Arial" w:cs="Arial"/>
        </w:rPr>
      </w:pPr>
      <w:r w:rsidRPr="009A0AA7">
        <w:rPr>
          <w:rFonts w:ascii="Arial" w:hAnsi="Arial" w:cs="Arial"/>
        </w:rPr>
        <w:t xml:space="preserve">   …………………………………………………………………………………………………………</w:t>
      </w:r>
    </w:p>
    <w:p w14:paraId="08BFD320" w14:textId="77777777" w:rsidR="00F9581A" w:rsidRPr="009A0AA7" w:rsidRDefault="00F9581A" w:rsidP="00F9581A">
      <w:pPr>
        <w:widowControl/>
        <w:spacing w:line="360" w:lineRule="auto"/>
        <w:ind w:left="851" w:right="48" w:hanging="425"/>
        <w:jc w:val="both"/>
        <w:rPr>
          <w:rFonts w:ascii="Arial" w:hAnsi="Arial" w:cs="Arial"/>
          <w:kern w:val="0"/>
        </w:rPr>
      </w:pPr>
      <w:r w:rsidRPr="009A0AA7">
        <w:rPr>
          <w:rFonts w:ascii="Arial" w:hAnsi="Arial" w:cs="Arial"/>
        </w:rPr>
        <w:t xml:space="preserve">3) </w:t>
      </w:r>
      <w:r w:rsidRPr="009A0AA7">
        <w:rPr>
          <w:rFonts w:ascii="Arial" w:hAnsi="Arial" w:cs="Arial"/>
        </w:rPr>
        <w:tab/>
        <w:t>…………………………………………………………………………………………………………</w:t>
      </w:r>
    </w:p>
    <w:p w14:paraId="4213304B" w14:textId="77777777" w:rsidR="00F9581A" w:rsidRDefault="00F9581A" w:rsidP="00D42D78">
      <w:pPr>
        <w:widowControl/>
        <w:overflowPunct/>
        <w:autoSpaceDE/>
        <w:ind w:left="426" w:right="48"/>
        <w:jc w:val="both"/>
        <w:rPr>
          <w:rFonts w:ascii="Arial" w:hAnsi="Arial" w:cs="Arial"/>
          <w:i/>
          <w:kern w:val="0"/>
          <w:sz w:val="16"/>
          <w:szCs w:val="16"/>
        </w:rPr>
      </w:pPr>
      <w:r w:rsidRPr="009A0AA7">
        <w:rPr>
          <w:rFonts w:ascii="Arial" w:hAnsi="Arial" w:cs="Arial"/>
          <w:i/>
          <w:kern w:val="0"/>
          <w:sz w:val="16"/>
          <w:szCs w:val="16"/>
        </w:rPr>
        <w:t>*</w:t>
      </w:r>
      <w:r>
        <w:rPr>
          <w:rFonts w:ascii="Arial" w:hAnsi="Arial" w:cs="Arial"/>
          <w:i/>
          <w:kern w:val="0"/>
          <w:sz w:val="16"/>
          <w:szCs w:val="16"/>
        </w:rPr>
        <w:t>****</w:t>
      </w:r>
      <w:r w:rsidRPr="009A0AA7">
        <w:rPr>
          <w:rFonts w:ascii="Arial" w:hAnsi="Arial" w:cs="Arial"/>
          <w:i/>
          <w:kern w:val="0"/>
          <w:sz w:val="16"/>
          <w:szCs w:val="16"/>
        </w:rPr>
        <w:t xml:space="preserve"> W wypadku niewskazania zakresu powierzonych Podwykonawcom prac, Zamawiający przyjmie, iż Wykonawca nie powierza wykonania niniejszego zamówienia Podwykonawcom.</w:t>
      </w:r>
    </w:p>
    <w:p w14:paraId="75307387" w14:textId="1E7AB570" w:rsidR="00F9581A" w:rsidRPr="008C1C18" w:rsidRDefault="00F9581A" w:rsidP="00D438BC">
      <w:pPr>
        <w:widowControl/>
        <w:numPr>
          <w:ilvl w:val="0"/>
          <w:numId w:val="92"/>
        </w:numPr>
        <w:suppressAutoHyphens/>
        <w:overflowPunct/>
        <w:autoSpaceDE/>
        <w:autoSpaceDN/>
        <w:adjustRightInd/>
        <w:spacing w:after="200"/>
        <w:ind w:left="426"/>
        <w:contextualSpacing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8C1C18">
        <w:rPr>
          <w:rFonts w:ascii="Arial" w:hAnsi="Arial" w:cs="Arial"/>
          <w:kern w:val="0"/>
          <w:lang w:val="x-none" w:eastAsia="x-none"/>
        </w:rPr>
        <w:t>Oświadczam</w:t>
      </w:r>
      <w:r w:rsidRPr="008C1C18">
        <w:rPr>
          <w:rFonts w:ascii="Arial" w:hAnsi="Arial" w:cs="Arial"/>
          <w:kern w:val="0"/>
          <w:lang w:eastAsia="x-none"/>
        </w:rPr>
        <w:t>y</w:t>
      </w:r>
      <w:r w:rsidRPr="008C1C18">
        <w:rPr>
          <w:rFonts w:ascii="Arial" w:hAnsi="Arial" w:cs="Arial"/>
          <w:kern w:val="0"/>
          <w:lang w:val="x-none" w:eastAsia="x-none"/>
        </w:rPr>
        <w:t>, iż</w:t>
      </w:r>
      <w:r w:rsidRPr="008C1C18">
        <w:rPr>
          <w:rFonts w:ascii="Arial" w:hAnsi="Arial" w:cs="Arial"/>
          <w:kern w:val="0"/>
          <w:lang w:eastAsia="x-none"/>
        </w:rPr>
        <w:t xml:space="preserve"> zgodnie z art. 7 ust. 1 pkt 1-3 ustawy</w:t>
      </w:r>
      <w:r w:rsidRPr="008C1C18">
        <w:rPr>
          <w:rFonts w:ascii="Arial" w:hAnsi="Arial" w:cs="Arial"/>
          <w:kern w:val="0"/>
          <w:lang w:val="x-none" w:eastAsia="x-none"/>
        </w:rPr>
        <w:t xml:space="preserve"> </w:t>
      </w:r>
      <w:r w:rsidRPr="008C1C18">
        <w:rPr>
          <w:rFonts w:ascii="Arial" w:hAnsi="Arial" w:cs="Arial"/>
          <w:kern w:val="0"/>
          <w:lang w:eastAsia="x-none"/>
        </w:rPr>
        <w:t>z dnia 6 marca 2018 r. Prawo przedsiębiorców (</w:t>
      </w:r>
      <w:proofErr w:type="spellStart"/>
      <w:r w:rsidR="004678AC" w:rsidRPr="004678AC">
        <w:rPr>
          <w:rFonts w:ascii="Arial" w:hAnsi="Arial" w:cs="Arial"/>
          <w:kern w:val="0"/>
          <w:lang w:eastAsia="x-none"/>
        </w:rPr>
        <w:t>t.j</w:t>
      </w:r>
      <w:proofErr w:type="spellEnd"/>
      <w:r w:rsidR="004678AC" w:rsidRPr="004678AC">
        <w:rPr>
          <w:rFonts w:ascii="Arial" w:hAnsi="Arial" w:cs="Arial"/>
          <w:kern w:val="0"/>
          <w:lang w:eastAsia="x-none"/>
        </w:rPr>
        <w:t>. Dz. U. z 202</w:t>
      </w:r>
      <w:r w:rsidR="009F1828">
        <w:rPr>
          <w:rFonts w:ascii="Arial" w:hAnsi="Arial" w:cs="Arial"/>
          <w:kern w:val="0"/>
          <w:lang w:eastAsia="x-none"/>
        </w:rPr>
        <w:t>4</w:t>
      </w:r>
      <w:r w:rsidR="004678AC" w:rsidRPr="004678AC">
        <w:rPr>
          <w:rFonts w:ascii="Arial" w:hAnsi="Arial" w:cs="Arial"/>
          <w:kern w:val="0"/>
          <w:lang w:eastAsia="x-none"/>
        </w:rPr>
        <w:t xml:space="preserve"> r. poz. </w:t>
      </w:r>
      <w:r w:rsidR="009F1828">
        <w:rPr>
          <w:rFonts w:ascii="Arial" w:hAnsi="Arial" w:cs="Arial"/>
          <w:kern w:val="0"/>
          <w:lang w:eastAsia="x-none"/>
        </w:rPr>
        <w:t>236</w:t>
      </w:r>
      <w:r w:rsidR="009F1828" w:rsidRPr="004678AC">
        <w:rPr>
          <w:rFonts w:ascii="Arial" w:hAnsi="Arial" w:cs="Arial"/>
          <w:kern w:val="0"/>
          <w:lang w:eastAsia="x-none"/>
        </w:rPr>
        <w:t xml:space="preserve"> </w:t>
      </w:r>
      <w:r w:rsidR="004678AC" w:rsidRPr="004678AC">
        <w:rPr>
          <w:rFonts w:ascii="Arial" w:hAnsi="Arial" w:cs="Arial"/>
          <w:kern w:val="0"/>
          <w:lang w:eastAsia="x-none"/>
        </w:rPr>
        <w:t>z</w:t>
      </w:r>
      <w:r w:rsidR="008C4A06">
        <w:rPr>
          <w:rFonts w:ascii="Arial" w:hAnsi="Arial" w:cs="Arial"/>
          <w:kern w:val="0"/>
          <w:lang w:eastAsia="x-none"/>
        </w:rPr>
        <w:t>e</w:t>
      </w:r>
      <w:r w:rsidR="004678AC" w:rsidRPr="004678AC">
        <w:rPr>
          <w:rFonts w:ascii="Arial" w:hAnsi="Arial" w:cs="Arial"/>
          <w:kern w:val="0"/>
          <w:lang w:eastAsia="x-none"/>
        </w:rPr>
        <w:t xml:space="preserve"> zm.</w:t>
      </w:r>
      <w:r w:rsidRPr="008C1C18">
        <w:rPr>
          <w:rFonts w:ascii="Arial" w:hAnsi="Arial" w:cs="Arial"/>
          <w:kern w:val="0"/>
          <w:lang w:eastAsia="x-none"/>
        </w:rPr>
        <w:t xml:space="preserve">) </w:t>
      </w:r>
      <w:r w:rsidRPr="008C1C18">
        <w:rPr>
          <w:rFonts w:ascii="Arial" w:hAnsi="Arial" w:cs="Arial"/>
          <w:kern w:val="0"/>
          <w:lang w:val="x-none" w:eastAsia="x-none"/>
        </w:rPr>
        <w:t>jeste</w:t>
      </w:r>
      <w:r w:rsidRPr="008C1C18">
        <w:rPr>
          <w:rFonts w:ascii="Arial" w:hAnsi="Arial" w:cs="Arial"/>
          <w:kern w:val="0"/>
          <w:lang w:eastAsia="x-none"/>
        </w:rPr>
        <w:t>śmy</w:t>
      </w:r>
      <w:r>
        <w:rPr>
          <w:rFonts w:ascii="Arial" w:hAnsi="Arial" w:cs="Arial"/>
          <w:b/>
          <w:kern w:val="0"/>
          <w:lang w:val="x-none" w:eastAsia="x-none"/>
        </w:rPr>
        <w:t>*</w:t>
      </w:r>
      <w:r>
        <w:rPr>
          <w:rFonts w:ascii="Arial" w:hAnsi="Arial" w:cs="Arial"/>
          <w:b/>
          <w:kern w:val="0"/>
          <w:lang w:eastAsia="x-none"/>
        </w:rPr>
        <w:t>*</w:t>
      </w:r>
      <w:r>
        <w:rPr>
          <w:rFonts w:ascii="Arial" w:hAnsi="Arial" w:cs="Arial"/>
          <w:b/>
          <w:kern w:val="0"/>
          <w:lang w:val="x-none" w:eastAsia="x-none"/>
        </w:rPr>
        <w:t>*</w:t>
      </w:r>
      <w:r>
        <w:rPr>
          <w:rFonts w:ascii="Arial" w:hAnsi="Arial" w:cs="Arial"/>
          <w:b/>
          <w:kern w:val="0"/>
          <w:lang w:eastAsia="x-none"/>
        </w:rPr>
        <w:t>**</w:t>
      </w:r>
      <w:r w:rsidRPr="008C1C18">
        <w:rPr>
          <w:rFonts w:ascii="Arial" w:hAnsi="Arial" w:cs="Arial"/>
          <w:kern w:val="0"/>
          <w:lang w:val="x-none" w:eastAsia="x-none"/>
        </w:rPr>
        <w:t>:</w:t>
      </w:r>
    </w:p>
    <w:p w14:paraId="5ECCEA6B" w14:textId="77777777" w:rsidR="00F9581A" w:rsidRPr="00420E3A" w:rsidRDefault="00F9581A" w:rsidP="00D438BC">
      <w:pPr>
        <w:widowControl/>
        <w:numPr>
          <w:ilvl w:val="0"/>
          <w:numId w:val="33"/>
        </w:numPr>
        <w:overflowPunct/>
        <w:autoSpaceDE/>
        <w:ind w:left="709" w:hanging="283"/>
        <w:jc w:val="both"/>
        <w:textAlignment w:val="auto"/>
        <w:rPr>
          <w:rFonts w:ascii="Arial" w:hAnsi="Arial" w:cs="Arial"/>
          <w:lang w:val="x-none"/>
        </w:rPr>
      </w:pPr>
      <w:r w:rsidRPr="00420E3A">
        <w:rPr>
          <w:rFonts w:ascii="Arial" w:hAnsi="Arial" w:cs="Arial"/>
        </w:rPr>
        <w:t>mikro</w:t>
      </w:r>
      <w:r w:rsidRPr="00420E3A">
        <w:rPr>
          <w:rFonts w:ascii="Arial" w:hAnsi="Arial" w:cs="Arial"/>
          <w:lang w:val="x-none"/>
        </w:rPr>
        <w:t>przedsiębiorcą</w:t>
      </w:r>
    </w:p>
    <w:p w14:paraId="7649E5C2" w14:textId="77777777" w:rsidR="00F9581A" w:rsidRPr="00420E3A" w:rsidRDefault="00F9581A" w:rsidP="00D438BC">
      <w:pPr>
        <w:widowControl/>
        <w:numPr>
          <w:ilvl w:val="0"/>
          <w:numId w:val="33"/>
        </w:numPr>
        <w:overflowPunct/>
        <w:autoSpaceDE/>
        <w:ind w:left="709" w:hanging="283"/>
        <w:jc w:val="both"/>
        <w:textAlignment w:val="auto"/>
        <w:rPr>
          <w:rFonts w:ascii="Arial" w:hAnsi="Arial" w:cs="Arial"/>
          <w:lang w:val="x-none"/>
        </w:rPr>
      </w:pPr>
      <w:r w:rsidRPr="00420E3A">
        <w:rPr>
          <w:rFonts w:ascii="Arial" w:hAnsi="Arial" w:cs="Arial"/>
        </w:rPr>
        <w:t>małym przedsiębiorcą</w:t>
      </w:r>
    </w:p>
    <w:p w14:paraId="0C0029FB" w14:textId="77777777" w:rsidR="00F9581A" w:rsidRPr="00DF13F3" w:rsidRDefault="00F9581A" w:rsidP="00D438BC">
      <w:pPr>
        <w:widowControl/>
        <w:numPr>
          <w:ilvl w:val="0"/>
          <w:numId w:val="33"/>
        </w:numPr>
        <w:overflowPunct/>
        <w:autoSpaceDE/>
        <w:ind w:left="709" w:hanging="283"/>
        <w:jc w:val="both"/>
        <w:textAlignment w:val="auto"/>
        <w:rPr>
          <w:rFonts w:ascii="Arial" w:hAnsi="Arial" w:cs="Arial"/>
          <w:lang w:val="x-none"/>
        </w:rPr>
      </w:pPr>
      <w:r w:rsidRPr="00420E3A">
        <w:rPr>
          <w:rFonts w:ascii="Arial" w:hAnsi="Arial" w:cs="Arial"/>
        </w:rPr>
        <w:t>średnim przedsiębiorcą</w:t>
      </w:r>
    </w:p>
    <w:p w14:paraId="7D57483D" w14:textId="77777777" w:rsidR="00F9581A" w:rsidRPr="00852B8F" w:rsidRDefault="00F9581A" w:rsidP="00D438BC">
      <w:pPr>
        <w:widowControl/>
        <w:numPr>
          <w:ilvl w:val="0"/>
          <w:numId w:val="33"/>
        </w:numPr>
        <w:overflowPunct/>
        <w:autoSpaceDE/>
        <w:ind w:left="709" w:hanging="283"/>
        <w:jc w:val="both"/>
        <w:textAlignment w:val="auto"/>
        <w:rPr>
          <w:rFonts w:ascii="Arial" w:hAnsi="Arial" w:cs="Arial"/>
          <w:lang w:val="x-none"/>
        </w:rPr>
      </w:pPr>
      <w:r w:rsidRPr="00852B8F">
        <w:rPr>
          <w:rFonts w:ascii="Arial" w:hAnsi="Arial" w:cs="Arial"/>
        </w:rPr>
        <w:t xml:space="preserve"> innym przedsiębiorcą. </w:t>
      </w:r>
    </w:p>
    <w:p w14:paraId="187B45FF" w14:textId="77777777" w:rsidR="00F9581A" w:rsidRPr="00D42D78" w:rsidRDefault="00F9581A" w:rsidP="00F9581A">
      <w:pPr>
        <w:widowControl/>
        <w:overflowPunct/>
        <w:autoSpaceDE/>
        <w:ind w:left="426"/>
        <w:jc w:val="both"/>
        <w:rPr>
          <w:rFonts w:ascii="Arial" w:hAnsi="Arial" w:cs="Arial"/>
          <w:i/>
          <w:sz w:val="16"/>
          <w:szCs w:val="16"/>
        </w:rPr>
      </w:pPr>
      <w:r w:rsidRPr="00D42D78">
        <w:rPr>
          <w:rFonts w:ascii="Arial" w:hAnsi="Arial" w:cs="Arial"/>
          <w:i/>
          <w:sz w:val="16"/>
          <w:szCs w:val="16"/>
        </w:rPr>
        <w:t>***** właściwe zaznaczyć</w:t>
      </w:r>
    </w:p>
    <w:p w14:paraId="4C390899" w14:textId="77777777" w:rsidR="00F9581A" w:rsidRPr="0037094C" w:rsidRDefault="00F9581A" w:rsidP="00D438BC">
      <w:pPr>
        <w:widowControl/>
        <w:numPr>
          <w:ilvl w:val="0"/>
          <w:numId w:val="92"/>
        </w:numPr>
        <w:overflowPunct/>
        <w:autoSpaceDE/>
        <w:ind w:left="426"/>
        <w:jc w:val="both"/>
        <w:rPr>
          <w:rFonts w:ascii="Arial" w:hAnsi="Arial" w:cs="Arial"/>
          <w:b/>
          <w:i/>
          <w:sz w:val="16"/>
          <w:szCs w:val="16"/>
        </w:rPr>
      </w:pPr>
      <w:r w:rsidRPr="00305475">
        <w:rPr>
          <w:rFonts w:ascii="Arial" w:hAnsi="Arial" w:cs="Arial"/>
        </w:rPr>
        <w:t>Oświadczamy, że wypełniliśmy obowiązki informacyjne przewidziane w art. 13 lub art. 14 Rozporządze</w:t>
      </w:r>
      <w:r w:rsidRPr="00DA119A">
        <w:rPr>
          <w:rFonts w:ascii="Arial" w:hAnsi="Arial" w:cs="Arial"/>
        </w:rPr>
        <w:t>nia Parlamentu Europejskiego i Rady (UE) 2016/6</w:t>
      </w:r>
      <w:r>
        <w:rPr>
          <w:rFonts w:ascii="Arial" w:hAnsi="Arial" w:cs="Arial"/>
        </w:rPr>
        <w:t>79 z dnia 27 kwietnia 2016 r. w </w:t>
      </w:r>
      <w:r w:rsidRPr="00DA119A">
        <w:rPr>
          <w:rFonts w:ascii="Arial" w:hAnsi="Arial" w:cs="Arial"/>
        </w:rPr>
        <w:t>sprawie ochrony osób fizycznych w związku z przetwarzaniem danych osobowych i w sprawie swobodnego przepływu takich danych oraz uchylenia dyrektywy 95/46/WE (ogólne rozporządzen</w:t>
      </w:r>
      <w:r>
        <w:rPr>
          <w:rFonts w:ascii="Arial" w:hAnsi="Arial" w:cs="Arial"/>
        </w:rPr>
        <w:t>ie o </w:t>
      </w:r>
      <w:r w:rsidRPr="008E61A4">
        <w:rPr>
          <w:rFonts w:ascii="Arial" w:hAnsi="Arial" w:cs="Arial"/>
        </w:rPr>
        <w:t>ochronie danych) (Dz. Urz. UE L 119 z 04.05.2016 r., str. 1) wobec osób fizycznych, od których dane osobowe bezpośrednio lub pośrednio pozyskaliśmy w celu ubiegania się o udzielenie zamówienia publicznego</w:t>
      </w:r>
      <w:r>
        <w:rPr>
          <w:rFonts w:ascii="Arial" w:hAnsi="Arial" w:cs="Arial"/>
        </w:rPr>
        <w:t xml:space="preserve"> w niniejszym postępowaniu.*******</w:t>
      </w:r>
    </w:p>
    <w:p w14:paraId="430BC1EE" w14:textId="77777777" w:rsidR="00F9581A" w:rsidRPr="00D42D78" w:rsidRDefault="00F9581A" w:rsidP="00EB59D5">
      <w:pPr>
        <w:pStyle w:val="Akapitzlist"/>
        <w:autoSpaceDN w:val="0"/>
        <w:adjustRightInd w:val="0"/>
        <w:ind w:left="426" w:right="-2"/>
        <w:jc w:val="both"/>
        <w:rPr>
          <w:rFonts w:ascii="Arial" w:hAnsi="Arial" w:cs="Arial"/>
          <w:i/>
          <w:sz w:val="16"/>
          <w:szCs w:val="16"/>
          <w:lang w:val="pl-PL" w:eastAsia="pl-PL"/>
        </w:rPr>
      </w:pPr>
      <w:r w:rsidRPr="00D42D78">
        <w:rPr>
          <w:rFonts w:ascii="Arial" w:hAnsi="Arial" w:cs="Arial"/>
          <w:i/>
          <w:sz w:val="16"/>
          <w:szCs w:val="16"/>
          <w:lang w:val="pl-PL" w:eastAsia="pl-PL"/>
        </w:rPr>
        <w:t>******* W</w:t>
      </w:r>
      <w:r w:rsidRPr="00D42D78">
        <w:rPr>
          <w:rFonts w:ascii="Arial" w:hAnsi="Arial" w:cs="Arial"/>
          <w:i/>
          <w:sz w:val="16"/>
          <w:szCs w:val="16"/>
          <w:lang w:eastAsia="pl-PL"/>
        </w:rPr>
        <w:t xml:space="preserve"> przypadku, gdy Wykonawca nie przekazuje danych osobowych innych niż bezpośrednio jego dotyczących lub zachodzi wyłączenie stosowania obowiązku informacyjnego stosownie do art. 13 ust. 4 lub art. 14 ust. 5 RODO, treści oświadczenia Wykonawca nie składa (usunięcie treści oświadczenia np. przez jego wykreślenie). </w:t>
      </w:r>
    </w:p>
    <w:p w14:paraId="351B93F7" w14:textId="77777777" w:rsidR="00F9581A" w:rsidRPr="003C190C" w:rsidRDefault="00F9581A" w:rsidP="00D438BC">
      <w:pPr>
        <w:widowControl/>
        <w:numPr>
          <w:ilvl w:val="0"/>
          <w:numId w:val="92"/>
        </w:numPr>
        <w:suppressAutoHyphens/>
        <w:overflowPunct/>
        <w:autoSpaceDE/>
        <w:autoSpaceDN/>
        <w:adjustRightInd/>
        <w:spacing w:after="200" w:line="276" w:lineRule="auto"/>
        <w:ind w:left="426" w:right="-2"/>
        <w:contextualSpacing/>
        <w:jc w:val="both"/>
        <w:textAlignment w:val="auto"/>
        <w:rPr>
          <w:rFonts w:ascii="Arial" w:hAnsi="Arial" w:cs="Arial"/>
          <w:kern w:val="1"/>
        </w:rPr>
      </w:pPr>
      <w:r w:rsidRPr="003C190C">
        <w:rPr>
          <w:rFonts w:ascii="Arial" w:eastAsia="Calibri" w:hAnsi="Arial" w:cs="Arial"/>
          <w:kern w:val="0"/>
          <w:lang w:eastAsia="en-US"/>
        </w:rPr>
        <w:t xml:space="preserve">Osobą upoważnioną </w:t>
      </w:r>
      <w:r>
        <w:rPr>
          <w:rFonts w:ascii="Arial" w:eastAsia="Calibri" w:hAnsi="Arial" w:cs="Arial"/>
          <w:kern w:val="0"/>
          <w:lang w:eastAsia="en-US"/>
        </w:rPr>
        <w:t xml:space="preserve">do kontaktu z Zamawiającym </w:t>
      </w:r>
      <w:r w:rsidRPr="003C190C">
        <w:rPr>
          <w:rFonts w:ascii="Arial" w:eastAsia="Calibri" w:hAnsi="Arial" w:cs="Arial"/>
          <w:kern w:val="0"/>
          <w:lang w:eastAsia="en-US"/>
        </w:rPr>
        <w:t>jest:</w:t>
      </w:r>
    </w:p>
    <w:p w14:paraId="7E082FA9" w14:textId="77777777" w:rsidR="00F9581A" w:rsidRPr="003C190C" w:rsidRDefault="00F9581A" w:rsidP="00F9581A">
      <w:pPr>
        <w:suppressAutoHyphens/>
        <w:autoSpaceDN/>
        <w:adjustRightInd/>
        <w:ind w:left="284" w:right="-2"/>
        <w:contextualSpacing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3C190C">
        <w:rPr>
          <w:rFonts w:ascii="Arial" w:eastAsia="Calibri" w:hAnsi="Arial" w:cs="Arial"/>
          <w:kern w:val="0"/>
          <w:lang w:eastAsia="en-US"/>
        </w:rPr>
        <w:t xml:space="preserve"> </w:t>
      </w:r>
    </w:p>
    <w:p w14:paraId="1B196ACC" w14:textId="77777777" w:rsidR="00F9581A" w:rsidRPr="003C190C" w:rsidRDefault="00F9581A" w:rsidP="00F9581A">
      <w:pPr>
        <w:widowControl/>
        <w:overflowPunct/>
        <w:ind w:left="284" w:right="-2" w:hanging="284"/>
        <w:contextualSpacing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3C190C">
        <w:rPr>
          <w:rFonts w:ascii="Arial" w:hAnsi="Arial" w:cs="Arial"/>
          <w:kern w:val="1"/>
          <w:lang w:val="x-none" w:eastAsia="ar-SA"/>
        </w:rPr>
        <w:t xml:space="preserve">  </w:t>
      </w:r>
      <w:r w:rsidRPr="003C190C">
        <w:rPr>
          <w:rFonts w:ascii="Arial" w:hAnsi="Arial" w:cs="Arial"/>
          <w:kern w:val="1"/>
          <w:lang w:eastAsia="ar-SA"/>
        </w:rPr>
        <w:t xml:space="preserve">  </w:t>
      </w:r>
      <w:r w:rsidRPr="003C190C">
        <w:rPr>
          <w:rFonts w:ascii="Arial" w:hAnsi="Arial" w:cs="Arial"/>
          <w:kern w:val="1"/>
          <w:lang w:val="x-none" w:eastAsia="ar-SA"/>
        </w:rPr>
        <w:t xml:space="preserve">  ........................................................, tel.: ...................................................................... </w:t>
      </w:r>
    </w:p>
    <w:p w14:paraId="3922C616" w14:textId="77777777" w:rsidR="00F9581A" w:rsidRPr="003C190C" w:rsidRDefault="00F9581A" w:rsidP="00F9581A">
      <w:pPr>
        <w:tabs>
          <w:tab w:val="num" w:pos="284"/>
        </w:tabs>
        <w:suppressAutoHyphens/>
        <w:autoSpaceDN/>
        <w:adjustRightInd/>
        <w:ind w:left="426" w:right="-2" w:hanging="426"/>
        <w:jc w:val="both"/>
        <w:textAlignment w:val="auto"/>
        <w:rPr>
          <w:rFonts w:ascii="Arial" w:hAnsi="Arial" w:cs="Arial"/>
          <w:kern w:val="1"/>
        </w:rPr>
      </w:pPr>
    </w:p>
    <w:p w14:paraId="061619C1" w14:textId="77777777" w:rsidR="00F9581A" w:rsidRPr="003C190C" w:rsidRDefault="00F9581A" w:rsidP="00D438BC">
      <w:pPr>
        <w:widowControl/>
        <w:numPr>
          <w:ilvl w:val="0"/>
          <w:numId w:val="92"/>
        </w:numPr>
        <w:overflowPunct/>
        <w:autoSpaceDE/>
        <w:autoSpaceDN/>
        <w:adjustRightInd/>
        <w:spacing w:after="200" w:line="276" w:lineRule="auto"/>
        <w:ind w:left="426" w:right="-2"/>
        <w:contextualSpacing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3C190C">
        <w:rPr>
          <w:rFonts w:ascii="Arial" w:hAnsi="Arial" w:cs="Arial"/>
          <w:kern w:val="1"/>
          <w:lang w:eastAsia="ar-SA"/>
        </w:rPr>
        <w:t>Załącznikami do niniejszej oferty są:</w:t>
      </w:r>
    </w:p>
    <w:p w14:paraId="18E6B9D6" w14:textId="77777777" w:rsidR="00F9581A" w:rsidRPr="003C190C" w:rsidRDefault="00F9581A" w:rsidP="00F9581A">
      <w:pPr>
        <w:tabs>
          <w:tab w:val="left" w:pos="-1080"/>
        </w:tabs>
        <w:suppressAutoHyphens/>
        <w:autoSpaceDN/>
        <w:adjustRightInd/>
        <w:ind w:left="360" w:right="-2"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66740D79" w14:textId="77777777" w:rsidR="00F9581A" w:rsidRPr="00D229FA" w:rsidRDefault="00F9581A" w:rsidP="00F9581A">
      <w:pPr>
        <w:tabs>
          <w:tab w:val="left" w:pos="-1080"/>
        </w:tabs>
        <w:suppressAutoHyphens/>
        <w:autoSpaceDN/>
        <w:adjustRightInd/>
        <w:ind w:left="284" w:right="-2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3C190C">
        <w:rPr>
          <w:rFonts w:ascii="Arial" w:hAnsi="Arial" w:cs="Arial"/>
          <w:kern w:val="1"/>
          <w:lang w:eastAsia="ar-SA"/>
        </w:rPr>
        <w:t>1</w:t>
      </w:r>
      <w:r w:rsidRPr="00D10466">
        <w:rPr>
          <w:rFonts w:ascii="Arial" w:hAnsi="Arial" w:cs="Arial"/>
          <w:kern w:val="1"/>
          <w:lang w:eastAsia="ar-SA"/>
        </w:rPr>
        <w:t>)  ..................................................................................................................................................</w:t>
      </w:r>
    </w:p>
    <w:p w14:paraId="0D35C6C8" w14:textId="77777777" w:rsidR="00F9581A" w:rsidRPr="006410C5" w:rsidRDefault="00F9581A" w:rsidP="00F9581A">
      <w:pPr>
        <w:tabs>
          <w:tab w:val="left" w:pos="-1080"/>
        </w:tabs>
        <w:suppressAutoHyphens/>
        <w:autoSpaceDN/>
        <w:adjustRightInd/>
        <w:ind w:left="360" w:right="-2"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6317A8BE" w14:textId="77777777" w:rsidR="00F9581A" w:rsidRPr="00D10466" w:rsidRDefault="00F9581A" w:rsidP="00D438BC">
      <w:pPr>
        <w:widowControl/>
        <w:numPr>
          <w:ilvl w:val="0"/>
          <w:numId w:val="41"/>
        </w:numPr>
        <w:tabs>
          <w:tab w:val="left" w:pos="-1080"/>
        </w:tabs>
        <w:suppressAutoHyphens/>
        <w:overflowPunct/>
        <w:autoSpaceDE/>
        <w:autoSpaceDN/>
        <w:adjustRightInd/>
        <w:ind w:left="567" w:right="-2" w:hanging="283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6410C5">
        <w:rPr>
          <w:rFonts w:ascii="Arial" w:hAnsi="Arial" w:cs="Arial"/>
          <w:kern w:val="1"/>
          <w:lang w:eastAsia="ar-SA"/>
        </w:rPr>
        <w:t>.......................................................................................................................................</w:t>
      </w:r>
      <w:r>
        <w:rPr>
          <w:rFonts w:ascii="Arial" w:hAnsi="Arial" w:cs="Arial"/>
          <w:kern w:val="1"/>
          <w:lang w:eastAsia="ar-SA"/>
        </w:rPr>
        <w:t>..........</w:t>
      </w:r>
    </w:p>
    <w:p w14:paraId="1DB162CF" w14:textId="77777777" w:rsidR="00F9581A" w:rsidRPr="006410C5" w:rsidRDefault="00F9581A" w:rsidP="00F9581A">
      <w:pPr>
        <w:tabs>
          <w:tab w:val="left" w:pos="-1080"/>
        </w:tabs>
        <w:suppressAutoHyphens/>
        <w:autoSpaceDN/>
        <w:adjustRightInd/>
        <w:ind w:left="720" w:right="-2"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39285440" w14:textId="77777777" w:rsidR="00F9581A" w:rsidRDefault="00F9581A" w:rsidP="00D438BC">
      <w:pPr>
        <w:widowControl/>
        <w:numPr>
          <w:ilvl w:val="0"/>
          <w:numId w:val="41"/>
        </w:numPr>
        <w:tabs>
          <w:tab w:val="left" w:pos="-1080"/>
        </w:tabs>
        <w:suppressAutoHyphens/>
        <w:overflowPunct/>
        <w:autoSpaceDE/>
        <w:autoSpaceDN/>
        <w:adjustRightInd/>
        <w:ind w:left="567" w:right="-2" w:hanging="283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6410C5">
        <w:rPr>
          <w:rFonts w:ascii="Arial" w:hAnsi="Arial" w:cs="Arial"/>
          <w:kern w:val="1"/>
          <w:lang w:eastAsia="ar-SA"/>
        </w:rPr>
        <w:t>.................................................................................................................................................</w:t>
      </w:r>
    </w:p>
    <w:p w14:paraId="5B34E5CD" w14:textId="77777777" w:rsidR="00F9581A" w:rsidRPr="00EB7DFA" w:rsidRDefault="00F9581A" w:rsidP="00F9581A">
      <w:pPr>
        <w:widowControl/>
        <w:tabs>
          <w:tab w:val="left" w:pos="-1080"/>
        </w:tabs>
        <w:suppressAutoHyphens/>
        <w:overflowPunct/>
        <w:autoSpaceDE/>
        <w:autoSpaceDN/>
        <w:adjustRightInd/>
        <w:ind w:right="-2"/>
        <w:jc w:val="both"/>
        <w:textAlignment w:val="auto"/>
        <w:rPr>
          <w:rFonts w:ascii="Arial" w:hAnsi="Arial" w:cs="Arial"/>
          <w:kern w:val="1"/>
          <w:sz w:val="16"/>
          <w:lang w:eastAsia="ar-SA"/>
        </w:rPr>
      </w:pPr>
    </w:p>
    <w:p w14:paraId="1760DF6A" w14:textId="77777777" w:rsidR="00F9581A" w:rsidRPr="00EB7DFA" w:rsidRDefault="00F9581A" w:rsidP="00F9581A">
      <w:pPr>
        <w:widowControl/>
        <w:tabs>
          <w:tab w:val="left" w:pos="-1080"/>
        </w:tabs>
        <w:suppressAutoHyphens/>
        <w:overflowPunct/>
        <w:autoSpaceDE/>
        <w:autoSpaceDN/>
        <w:adjustRightInd/>
        <w:ind w:right="-2"/>
        <w:jc w:val="both"/>
        <w:textAlignment w:val="auto"/>
        <w:rPr>
          <w:rFonts w:ascii="Arial" w:hAnsi="Arial" w:cs="Arial"/>
          <w:kern w:val="1"/>
          <w:sz w:val="24"/>
          <w:lang w:eastAsia="ar-SA"/>
        </w:rPr>
      </w:pPr>
    </w:p>
    <w:p w14:paraId="7A67953C" w14:textId="77777777" w:rsidR="00F9581A" w:rsidRPr="009A0AA7" w:rsidRDefault="00F9581A" w:rsidP="00F9581A">
      <w:pPr>
        <w:jc w:val="both"/>
        <w:rPr>
          <w:rFonts w:ascii="Arial" w:hAnsi="Arial" w:cs="Arial"/>
          <w:kern w:val="0"/>
          <w:sz w:val="16"/>
          <w:szCs w:val="16"/>
        </w:rPr>
      </w:pPr>
      <w:r w:rsidRPr="009A0AA7">
        <w:rPr>
          <w:rFonts w:ascii="Arial" w:hAnsi="Arial" w:cs="Arial"/>
          <w:kern w:val="0"/>
          <w:sz w:val="16"/>
          <w:szCs w:val="16"/>
        </w:rPr>
        <w:t>.................................... dnia ..............................</w:t>
      </w:r>
      <w:r w:rsidRPr="009A0AA7">
        <w:rPr>
          <w:rFonts w:ascii="Arial" w:hAnsi="Arial" w:cs="Arial"/>
          <w:kern w:val="0"/>
          <w:sz w:val="16"/>
          <w:szCs w:val="16"/>
        </w:rPr>
        <w:tab/>
      </w:r>
      <w:r w:rsidRPr="009A0AA7">
        <w:rPr>
          <w:rFonts w:ascii="Arial" w:hAnsi="Arial" w:cs="Arial"/>
          <w:kern w:val="0"/>
          <w:sz w:val="16"/>
          <w:szCs w:val="16"/>
        </w:rPr>
        <w:tab/>
      </w:r>
      <w:r w:rsidRPr="009A0AA7">
        <w:rPr>
          <w:rFonts w:ascii="Arial" w:hAnsi="Arial" w:cs="Arial"/>
          <w:kern w:val="0"/>
          <w:sz w:val="16"/>
          <w:szCs w:val="16"/>
        </w:rPr>
        <w:tab/>
      </w:r>
      <w:r w:rsidRPr="009A0AA7">
        <w:rPr>
          <w:rFonts w:ascii="Arial" w:hAnsi="Arial" w:cs="Arial"/>
          <w:kern w:val="0"/>
          <w:sz w:val="16"/>
          <w:szCs w:val="16"/>
        </w:rPr>
        <w:tab/>
        <w:t xml:space="preserve"> ...................................................................</w:t>
      </w:r>
      <w:r w:rsidR="00D42D78">
        <w:rPr>
          <w:rFonts w:ascii="Arial" w:hAnsi="Arial" w:cs="Arial"/>
          <w:kern w:val="0"/>
          <w:sz w:val="16"/>
          <w:szCs w:val="16"/>
        </w:rPr>
        <w:t>.</w:t>
      </w:r>
    </w:p>
    <w:p w14:paraId="72D513AF" w14:textId="77777777" w:rsidR="00F9581A" w:rsidRPr="009A0AA7" w:rsidRDefault="00F9581A" w:rsidP="00F9581A">
      <w:pPr>
        <w:ind w:left="4956" w:firstLine="708"/>
        <w:jc w:val="both"/>
        <w:rPr>
          <w:rFonts w:ascii="Arial" w:hAnsi="Arial" w:cs="Arial"/>
          <w:i/>
          <w:kern w:val="0"/>
          <w:sz w:val="16"/>
          <w:szCs w:val="16"/>
        </w:rPr>
      </w:pPr>
      <w:r w:rsidRPr="009A0AA7">
        <w:rPr>
          <w:rFonts w:ascii="Arial" w:hAnsi="Arial" w:cs="Arial"/>
          <w:i/>
          <w:kern w:val="0"/>
          <w:sz w:val="16"/>
          <w:szCs w:val="16"/>
        </w:rPr>
        <w:t>(podpis i pieczątka imienna przedstawiciela</w:t>
      </w:r>
    </w:p>
    <w:p w14:paraId="73610832" w14:textId="77777777" w:rsidR="00F9581A" w:rsidRDefault="00F9581A" w:rsidP="00F9581A">
      <w:pPr>
        <w:ind w:left="5664" w:firstLine="708"/>
        <w:jc w:val="both"/>
        <w:rPr>
          <w:rFonts w:ascii="Arial" w:hAnsi="Arial" w:cs="Arial"/>
          <w:kern w:val="0"/>
          <w:u w:val="single"/>
        </w:rPr>
      </w:pPr>
      <w:r w:rsidRPr="009A0AA7">
        <w:rPr>
          <w:rFonts w:ascii="Arial" w:hAnsi="Arial" w:cs="Arial"/>
          <w:i/>
          <w:kern w:val="0"/>
          <w:sz w:val="16"/>
          <w:szCs w:val="16"/>
        </w:rPr>
        <w:t>Wykonawcy/Pełnomocnika)</w:t>
      </w:r>
    </w:p>
    <w:p w14:paraId="6C846E75" w14:textId="77777777" w:rsidR="00F9581A" w:rsidRDefault="00F9581A" w:rsidP="00F9581A">
      <w:pPr>
        <w:ind w:left="5664" w:firstLine="708"/>
        <w:jc w:val="right"/>
        <w:rPr>
          <w:rFonts w:ascii="Arial" w:hAnsi="Arial" w:cs="Arial"/>
          <w:i/>
          <w:kern w:val="1"/>
          <w:sz w:val="16"/>
          <w:u w:val="single"/>
          <w:lang w:eastAsia="ar-SA"/>
        </w:rPr>
        <w:sectPr w:rsidR="00F9581A" w:rsidSect="00D106DA">
          <w:headerReference w:type="default" r:id="rId11"/>
          <w:footerReference w:type="first" r:id="rId12"/>
          <w:pgSz w:w="11906" w:h="16838"/>
          <w:pgMar w:top="851" w:right="1417" w:bottom="1135" w:left="1276" w:header="708" w:footer="293" w:gutter="0"/>
          <w:cols w:space="708"/>
          <w:docGrid w:linePitch="360"/>
        </w:sectPr>
      </w:pPr>
    </w:p>
    <w:p w14:paraId="2F8E67EE" w14:textId="77777777" w:rsidR="00F9581A" w:rsidRPr="00F9581A" w:rsidRDefault="00F9581A" w:rsidP="00F9581A">
      <w:pPr>
        <w:ind w:left="5664" w:firstLine="708"/>
        <w:jc w:val="right"/>
        <w:rPr>
          <w:rFonts w:ascii="Arial" w:hAnsi="Arial" w:cs="Arial"/>
          <w:kern w:val="0"/>
          <w:sz w:val="24"/>
          <w:u w:val="single"/>
        </w:rPr>
      </w:pPr>
      <w:r>
        <w:rPr>
          <w:rFonts w:ascii="Arial" w:hAnsi="Arial" w:cs="Arial"/>
          <w:i/>
          <w:kern w:val="1"/>
          <w:u w:val="single"/>
          <w:lang w:eastAsia="ar-SA"/>
        </w:rPr>
        <w:lastRenderedPageBreak/>
        <w:t>Załącznik n</w:t>
      </w:r>
      <w:r w:rsidRPr="00F9581A">
        <w:rPr>
          <w:rFonts w:ascii="Arial" w:hAnsi="Arial" w:cs="Arial"/>
          <w:i/>
          <w:kern w:val="1"/>
          <w:u w:val="single"/>
          <w:lang w:eastAsia="ar-SA"/>
        </w:rPr>
        <w:t xml:space="preserve">r 3 do </w:t>
      </w:r>
      <w:r w:rsidRPr="00F9581A">
        <w:rPr>
          <w:rFonts w:ascii="Arial" w:hAnsi="Arial" w:cs="Arial"/>
          <w:bCs/>
          <w:i/>
          <w:kern w:val="1"/>
          <w:u w:val="single"/>
          <w:lang w:eastAsia="ar-SA"/>
        </w:rPr>
        <w:t>SWZ</w:t>
      </w:r>
    </w:p>
    <w:p w14:paraId="0535DED2" w14:textId="77777777" w:rsidR="00F9581A" w:rsidRPr="00A73FD8" w:rsidRDefault="00F9581A" w:rsidP="00F9581A">
      <w:pPr>
        <w:suppressAutoHyphens/>
        <w:autoSpaceDN/>
        <w:adjustRightInd/>
        <w:textAlignment w:val="auto"/>
        <w:rPr>
          <w:rFonts w:ascii="Arial" w:hAnsi="Arial" w:cs="Arial"/>
          <w:kern w:val="1"/>
          <w:u w:val="single"/>
          <w:lang w:eastAsia="ar-SA"/>
        </w:rPr>
      </w:pPr>
    </w:p>
    <w:p w14:paraId="7EB1CB18" w14:textId="77777777" w:rsidR="00F9581A" w:rsidRDefault="00F9581A" w:rsidP="00F9581A">
      <w:pPr>
        <w:suppressAutoHyphens/>
        <w:autoSpaceDN/>
        <w:adjustRightInd/>
        <w:textAlignment w:val="auto"/>
        <w:rPr>
          <w:rFonts w:ascii="Arial" w:hAnsi="Arial" w:cs="Arial"/>
          <w:kern w:val="1"/>
          <w:lang w:eastAsia="ar-SA"/>
        </w:rPr>
      </w:pPr>
    </w:p>
    <w:p w14:paraId="05C94964" w14:textId="77777777" w:rsidR="00F9581A" w:rsidRPr="00A73FD8" w:rsidRDefault="00F9581A" w:rsidP="00F9581A">
      <w:pPr>
        <w:suppressAutoHyphens/>
        <w:autoSpaceDN/>
        <w:adjustRightInd/>
        <w:textAlignment w:val="auto"/>
        <w:rPr>
          <w:rFonts w:ascii="Arial" w:hAnsi="Arial" w:cs="Arial"/>
          <w:kern w:val="1"/>
          <w:lang w:eastAsia="ar-SA"/>
        </w:rPr>
      </w:pPr>
    </w:p>
    <w:p w14:paraId="16112393" w14:textId="77777777" w:rsidR="00F9581A" w:rsidRPr="001533F6" w:rsidRDefault="00F9581A" w:rsidP="00F9581A">
      <w:pPr>
        <w:keepNext/>
        <w:widowControl/>
        <w:tabs>
          <w:tab w:val="left" w:pos="0"/>
        </w:tabs>
        <w:suppressAutoHyphens/>
        <w:autoSpaceDN/>
        <w:adjustRightInd/>
        <w:spacing w:line="276" w:lineRule="auto"/>
        <w:jc w:val="center"/>
        <w:textAlignment w:val="auto"/>
        <w:outlineLvl w:val="0"/>
        <w:rPr>
          <w:rFonts w:ascii="Arial" w:hAnsi="Arial" w:cs="Arial"/>
          <w:b/>
          <w:kern w:val="1"/>
          <w:u w:val="single"/>
          <w:lang w:eastAsia="ar-SA"/>
        </w:rPr>
      </w:pPr>
      <w:r w:rsidRPr="001533F6">
        <w:rPr>
          <w:rFonts w:ascii="Arial" w:hAnsi="Arial" w:cs="Arial"/>
          <w:b/>
          <w:kern w:val="1"/>
          <w:u w:val="single"/>
          <w:lang w:eastAsia="ar-SA"/>
        </w:rPr>
        <w:t>O Ś W I A D C Z E N I E</w:t>
      </w:r>
    </w:p>
    <w:p w14:paraId="2A8E7241" w14:textId="77777777" w:rsidR="00F9581A" w:rsidRPr="001533F6" w:rsidRDefault="00F9581A" w:rsidP="00F9581A">
      <w:pPr>
        <w:keepNext/>
        <w:widowControl/>
        <w:tabs>
          <w:tab w:val="left" w:pos="0"/>
        </w:tabs>
        <w:suppressAutoHyphens/>
        <w:autoSpaceDN/>
        <w:adjustRightInd/>
        <w:spacing w:line="276" w:lineRule="auto"/>
        <w:jc w:val="center"/>
        <w:textAlignment w:val="auto"/>
        <w:outlineLvl w:val="0"/>
        <w:rPr>
          <w:rFonts w:ascii="Arial" w:hAnsi="Arial" w:cs="Arial"/>
          <w:bCs/>
          <w:kern w:val="1"/>
          <w:u w:val="single"/>
          <w:lang w:eastAsia="ar-SA"/>
        </w:rPr>
      </w:pPr>
      <w:r w:rsidRPr="001533F6">
        <w:rPr>
          <w:rFonts w:ascii="Arial" w:hAnsi="Arial" w:cs="Arial"/>
          <w:b/>
          <w:bCs/>
          <w:kern w:val="1"/>
          <w:u w:val="single"/>
          <w:lang w:eastAsia="ar-SA"/>
        </w:rPr>
        <w:t>O  S P E Ł N I A N I U   W A R U N K Ó W   U D Z I A Ł U   W   P O S T Ę P O W A N I U</w:t>
      </w:r>
    </w:p>
    <w:p w14:paraId="35C1F5C4" w14:textId="166674DF" w:rsidR="00F9581A" w:rsidRPr="001533F6" w:rsidRDefault="00F9581A" w:rsidP="00F9581A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 w:cs="Arial"/>
          <w:kern w:val="1"/>
          <w:u w:val="single"/>
          <w:lang w:eastAsia="ar-SA"/>
        </w:rPr>
      </w:pPr>
      <w:r w:rsidRPr="001533F6">
        <w:rPr>
          <w:rFonts w:ascii="Arial" w:hAnsi="Arial" w:cs="Arial"/>
          <w:kern w:val="1"/>
          <w:u w:val="single"/>
          <w:lang w:eastAsia="ar-SA"/>
        </w:rPr>
        <w:t xml:space="preserve">zgodnie z art. </w:t>
      </w:r>
      <w:r>
        <w:rPr>
          <w:rFonts w:ascii="Arial" w:hAnsi="Arial" w:cs="Arial"/>
          <w:kern w:val="1"/>
          <w:u w:val="single"/>
          <w:lang w:eastAsia="ar-SA"/>
        </w:rPr>
        <w:t>1</w:t>
      </w:r>
      <w:r w:rsidRPr="001533F6">
        <w:rPr>
          <w:rFonts w:ascii="Arial" w:hAnsi="Arial" w:cs="Arial"/>
          <w:kern w:val="1"/>
          <w:u w:val="single"/>
          <w:lang w:eastAsia="ar-SA"/>
        </w:rPr>
        <w:t>25 ust. 1</w:t>
      </w:r>
      <w:r w:rsidRPr="001533F6">
        <w:rPr>
          <w:rFonts w:ascii="Arial" w:eastAsia="Calibri" w:hAnsi="Arial" w:cs="Arial"/>
          <w:b/>
          <w:kern w:val="0"/>
          <w:sz w:val="21"/>
          <w:szCs w:val="21"/>
          <w:u w:val="single"/>
          <w:lang w:eastAsia="en-US"/>
        </w:rPr>
        <w:t xml:space="preserve"> </w:t>
      </w:r>
      <w:r w:rsidRPr="001533F6">
        <w:rPr>
          <w:rFonts w:ascii="Arial" w:hAnsi="Arial" w:cs="Arial"/>
          <w:kern w:val="1"/>
          <w:u w:val="single"/>
          <w:lang w:eastAsia="ar-SA"/>
        </w:rPr>
        <w:t xml:space="preserve">ustawy z dnia </w:t>
      </w:r>
      <w:r>
        <w:rPr>
          <w:rFonts w:ascii="Arial" w:hAnsi="Arial" w:cs="Arial"/>
          <w:kern w:val="1"/>
          <w:u w:val="single"/>
          <w:lang w:eastAsia="ar-SA"/>
        </w:rPr>
        <w:t>11 września 2019</w:t>
      </w:r>
      <w:r w:rsidRPr="001533F6">
        <w:rPr>
          <w:rFonts w:ascii="Arial" w:hAnsi="Arial" w:cs="Arial"/>
          <w:kern w:val="1"/>
          <w:u w:val="single"/>
          <w:lang w:eastAsia="ar-SA"/>
        </w:rPr>
        <w:t xml:space="preserve"> r. Prawo zamówień publicznych </w:t>
      </w:r>
      <w:r w:rsidRPr="001533F6">
        <w:rPr>
          <w:rFonts w:ascii="Arial" w:hAnsi="Arial" w:cs="Arial"/>
          <w:kern w:val="1"/>
          <w:u w:val="single"/>
          <w:lang w:eastAsia="ar-SA"/>
        </w:rPr>
        <w:br/>
        <w:t>(</w:t>
      </w:r>
      <w:proofErr w:type="spellStart"/>
      <w:r w:rsidR="00102940">
        <w:rPr>
          <w:rFonts w:ascii="Arial" w:hAnsi="Arial" w:cs="Arial"/>
          <w:kern w:val="1"/>
          <w:u w:val="single"/>
          <w:lang w:eastAsia="ar-SA"/>
        </w:rPr>
        <w:t>t.j</w:t>
      </w:r>
      <w:proofErr w:type="spellEnd"/>
      <w:r w:rsidR="00102940">
        <w:rPr>
          <w:rFonts w:ascii="Arial" w:hAnsi="Arial" w:cs="Arial"/>
          <w:kern w:val="1"/>
          <w:u w:val="single"/>
          <w:lang w:eastAsia="ar-SA"/>
        </w:rPr>
        <w:t>.</w:t>
      </w:r>
      <w:r>
        <w:rPr>
          <w:rFonts w:ascii="Arial" w:hAnsi="Arial" w:cs="Arial"/>
          <w:kern w:val="1"/>
          <w:u w:val="single"/>
          <w:lang w:eastAsia="ar-SA"/>
        </w:rPr>
        <w:t xml:space="preserve"> </w:t>
      </w:r>
      <w:r w:rsidRPr="001533F6">
        <w:rPr>
          <w:rFonts w:ascii="Arial" w:hAnsi="Arial" w:cs="Arial"/>
          <w:kern w:val="1"/>
          <w:u w:val="single"/>
          <w:lang w:eastAsia="ar-SA"/>
        </w:rPr>
        <w:t xml:space="preserve">Dz. U. z </w:t>
      </w:r>
      <w:r w:rsidR="009E7A19">
        <w:rPr>
          <w:rFonts w:ascii="Arial" w:hAnsi="Arial" w:cs="Arial"/>
          <w:kern w:val="1"/>
          <w:u w:val="single"/>
          <w:lang w:eastAsia="ar-SA"/>
        </w:rPr>
        <w:t>2024 r. poz. 1320</w:t>
      </w:r>
      <w:r>
        <w:rPr>
          <w:rFonts w:ascii="Arial" w:hAnsi="Arial" w:cs="Arial"/>
          <w:kern w:val="1"/>
          <w:u w:val="single"/>
          <w:lang w:eastAsia="ar-SA"/>
        </w:rPr>
        <w:t>)</w:t>
      </w:r>
      <w:r w:rsidRPr="001533F6">
        <w:rPr>
          <w:rFonts w:ascii="Arial" w:hAnsi="Arial" w:cs="Arial"/>
          <w:kern w:val="1"/>
          <w:u w:val="single"/>
          <w:lang w:eastAsia="ar-SA"/>
        </w:rPr>
        <w:t>.</w:t>
      </w:r>
    </w:p>
    <w:p w14:paraId="6CFE24FC" w14:textId="77777777" w:rsidR="00F9581A" w:rsidRPr="002919B9" w:rsidRDefault="00F9581A" w:rsidP="00F9581A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/>
          <w:kern w:val="1"/>
          <w:u w:val="single"/>
        </w:rPr>
      </w:pPr>
    </w:p>
    <w:p w14:paraId="6CDDCE02" w14:textId="77777777" w:rsidR="00F9581A" w:rsidRPr="00C66B75" w:rsidRDefault="00F9581A" w:rsidP="00F9581A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/>
          <w:color w:val="FF0000"/>
          <w:kern w:val="1"/>
        </w:rPr>
      </w:pPr>
      <w:r w:rsidRPr="00C66B75">
        <w:rPr>
          <w:rFonts w:ascii="Arial" w:hAnsi="Arial"/>
          <w:color w:val="FF0000"/>
          <w:kern w:val="1"/>
        </w:rPr>
        <w:t>(</w:t>
      </w:r>
      <w:r w:rsidRPr="00C66B75">
        <w:rPr>
          <w:rFonts w:ascii="Arial" w:hAnsi="Arial"/>
          <w:color w:val="FF0000"/>
          <w:kern w:val="0"/>
        </w:rPr>
        <w:t>dokument składany wraz z ofertą odrębnie przez Wykonawcę i podmiot udostępniający zasoby</w:t>
      </w:r>
      <w:r w:rsidRPr="00C66B75">
        <w:rPr>
          <w:rFonts w:ascii="Arial" w:hAnsi="Arial"/>
          <w:color w:val="FF0000"/>
          <w:kern w:val="1"/>
        </w:rPr>
        <w:t>)</w:t>
      </w:r>
    </w:p>
    <w:p w14:paraId="14350350" w14:textId="77777777" w:rsidR="00F9581A" w:rsidRPr="001533F6" w:rsidRDefault="00F9581A" w:rsidP="00F9581A">
      <w:pPr>
        <w:suppressAutoHyphens/>
        <w:autoSpaceDN/>
        <w:adjustRightInd/>
        <w:spacing w:line="360" w:lineRule="auto"/>
        <w:jc w:val="center"/>
        <w:textAlignment w:val="auto"/>
        <w:rPr>
          <w:rFonts w:ascii="Arial" w:hAnsi="Arial" w:cs="Arial"/>
          <w:kern w:val="1"/>
          <w:u w:val="single"/>
          <w:lang w:eastAsia="ar-SA"/>
        </w:rPr>
      </w:pPr>
    </w:p>
    <w:p w14:paraId="50CCCCC8" w14:textId="5516184E" w:rsidR="00F9581A" w:rsidRPr="001533F6" w:rsidRDefault="00F9581A" w:rsidP="00F9581A">
      <w:pPr>
        <w:tabs>
          <w:tab w:val="left" w:pos="-4962"/>
        </w:tabs>
        <w:suppressAutoHyphens/>
        <w:autoSpaceDN/>
        <w:adjustRightInd/>
        <w:spacing w:line="360" w:lineRule="auto"/>
        <w:jc w:val="both"/>
        <w:textAlignment w:val="auto"/>
        <w:rPr>
          <w:rFonts w:ascii="Arial" w:hAnsi="Arial" w:cs="Arial"/>
          <w:b/>
          <w:bCs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 xml:space="preserve">Przystępując do udziału w postępowaniu o zamówienie publiczne </w:t>
      </w:r>
      <w:r>
        <w:rPr>
          <w:rFonts w:ascii="Arial" w:hAnsi="Arial" w:cs="Arial"/>
          <w:b/>
          <w:bCs/>
          <w:kern w:val="0"/>
        </w:rPr>
        <w:t>nr ZP/BHP/2</w:t>
      </w:r>
      <w:r w:rsidR="00C66B75">
        <w:rPr>
          <w:rFonts w:ascii="Arial" w:hAnsi="Arial" w:cs="Arial"/>
          <w:b/>
          <w:bCs/>
          <w:kern w:val="0"/>
        </w:rPr>
        <w:t>4/24</w:t>
      </w:r>
      <w:r w:rsidRPr="004F1F9B">
        <w:rPr>
          <w:rFonts w:ascii="Arial" w:hAnsi="Arial" w:cs="Arial"/>
          <w:b/>
          <w:bCs/>
          <w:kern w:val="0"/>
        </w:rPr>
        <w:t xml:space="preserve"> na </w:t>
      </w:r>
      <w:r>
        <w:rPr>
          <w:rFonts w:ascii="Arial" w:hAnsi="Arial" w:cs="Arial"/>
          <w:b/>
          <w:bCs/>
          <w:kern w:val="0"/>
        </w:rPr>
        <w:t>świadczenie usługi w zakresie medycyny pracy na potrzeby Sądu Okręgowego w Warszawie</w:t>
      </w:r>
      <w:r w:rsidRPr="00100749">
        <w:rPr>
          <w:rFonts w:ascii="Arial" w:hAnsi="Arial" w:cs="Arial"/>
        </w:rPr>
        <w:t>,</w:t>
      </w:r>
      <w:r w:rsidRPr="00100749">
        <w:rPr>
          <w:rFonts w:ascii="Arial" w:hAnsi="Arial" w:cs="Arial"/>
          <w:kern w:val="1"/>
          <w:lang w:eastAsia="ar-SA"/>
        </w:rPr>
        <w:t xml:space="preserve"> </w:t>
      </w:r>
      <w:r w:rsidRPr="001533F6">
        <w:rPr>
          <w:rFonts w:ascii="Arial" w:hAnsi="Arial" w:cs="Arial"/>
          <w:kern w:val="1"/>
          <w:lang w:eastAsia="ar-SA"/>
        </w:rPr>
        <w:t xml:space="preserve">w imieniu </w:t>
      </w:r>
      <w:r w:rsidRPr="00F4725B">
        <w:rPr>
          <w:rFonts w:ascii="Arial" w:hAnsi="Arial" w:cs="Arial"/>
          <w:kern w:val="1"/>
          <w:lang w:eastAsia="ar-SA"/>
        </w:rPr>
        <w:t>reprezentowanego przeze mnie Wykonawcy (firmy/konsorcjum)</w:t>
      </w:r>
      <w:bookmarkStart w:id="0" w:name="_Hlk62478225"/>
      <w:r>
        <w:rPr>
          <w:rFonts w:ascii="Arial" w:hAnsi="Arial" w:cs="Arial"/>
          <w:kern w:val="1"/>
          <w:lang w:eastAsia="ar-SA"/>
        </w:rPr>
        <w:t xml:space="preserve"> </w:t>
      </w:r>
      <w:r w:rsidRPr="00F4725B">
        <w:rPr>
          <w:rFonts w:ascii="Arial" w:hAnsi="Arial" w:cs="Arial"/>
          <w:kern w:val="1"/>
          <w:lang w:eastAsia="ar-SA"/>
        </w:rPr>
        <w:t>/</w:t>
      </w:r>
      <w:r>
        <w:rPr>
          <w:rFonts w:ascii="Arial" w:hAnsi="Arial" w:cs="Arial"/>
          <w:kern w:val="1"/>
          <w:lang w:eastAsia="ar-SA"/>
        </w:rPr>
        <w:t xml:space="preserve"> </w:t>
      </w:r>
      <w:r w:rsidRPr="00F4725B">
        <w:rPr>
          <w:rFonts w:ascii="Arial" w:hAnsi="Arial" w:cs="Arial"/>
          <w:kern w:val="1"/>
          <w:lang w:eastAsia="ar-SA"/>
        </w:rPr>
        <w:t>podmiotu udostępniającego zasoby</w:t>
      </w:r>
      <w:bookmarkEnd w:id="0"/>
      <w:r w:rsidRPr="00F4725B">
        <w:rPr>
          <w:rFonts w:ascii="Arial" w:hAnsi="Arial" w:cs="Arial"/>
          <w:kern w:val="1"/>
          <w:lang w:eastAsia="ar-SA"/>
        </w:rPr>
        <w:t>*:</w:t>
      </w:r>
      <w:r w:rsidRPr="001533F6">
        <w:rPr>
          <w:rFonts w:ascii="Arial" w:hAnsi="Arial" w:cs="Arial"/>
          <w:kern w:val="1"/>
          <w:lang w:eastAsia="ar-SA"/>
        </w:rPr>
        <w:t xml:space="preserve"> </w:t>
      </w:r>
    </w:p>
    <w:p w14:paraId="5BD901C0" w14:textId="77777777" w:rsidR="00F9581A" w:rsidRPr="001533F6" w:rsidRDefault="00F9581A" w:rsidP="00F9581A">
      <w:pPr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2F250E93" w14:textId="77777777" w:rsidR="00F9581A" w:rsidRPr="001533F6" w:rsidRDefault="00F9581A" w:rsidP="00F9581A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................................................................................................................................................................</w:t>
      </w:r>
    </w:p>
    <w:p w14:paraId="3BACDF7D" w14:textId="77777777" w:rsidR="00F9581A" w:rsidRPr="001533F6" w:rsidRDefault="00F9581A" w:rsidP="00F9581A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</w:p>
    <w:p w14:paraId="7206A030" w14:textId="77777777" w:rsidR="00F9581A" w:rsidRPr="001533F6" w:rsidRDefault="00F9581A" w:rsidP="00F9581A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................................................................................................................................................................</w:t>
      </w:r>
    </w:p>
    <w:p w14:paraId="033C5338" w14:textId="77777777" w:rsidR="00F9581A" w:rsidRPr="001533F6" w:rsidRDefault="00F9581A" w:rsidP="00F9581A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(pełna nazwa i siedziba Wykonawcy</w:t>
      </w:r>
      <w:r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/ podmiotu udostępniającego*</w:t>
      </w: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, w zależności od podmiotu: NIP/PESEL, KRS/</w:t>
      </w:r>
      <w:proofErr w:type="spellStart"/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CEiDG</w:t>
      </w:r>
      <w:proofErr w:type="spellEnd"/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)</w:t>
      </w:r>
    </w:p>
    <w:p w14:paraId="3C512F89" w14:textId="77777777" w:rsidR="00F9581A" w:rsidRPr="00C17972" w:rsidRDefault="00F9581A" w:rsidP="00F9581A">
      <w:pPr>
        <w:suppressAutoHyphens/>
        <w:autoSpaceDN/>
        <w:adjustRightInd/>
        <w:textAlignment w:val="auto"/>
        <w:rPr>
          <w:rFonts w:ascii="Arial" w:hAnsi="Arial" w:cs="Arial"/>
          <w:iCs/>
          <w:kern w:val="1"/>
          <w:lang w:eastAsia="ar-SA"/>
        </w:rPr>
      </w:pPr>
      <w:r w:rsidRPr="006A6B49">
        <w:rPr>
          <w:rFonts w:ascii="Arial" w:hAnsi="Arial" w:cs="Arial"/>
          <w:iCs/>
          <w:kern w:val="1"/>
          <w:lang w:eastAsia="ar-SA"/>
        </w:rPr>
        <w:t>*</w:t>
      </w:r>
      <w:r w:rsidRPr="00C17972">
        <w:rPr>
          <w:rFonts w:ascii="Arial" w:hAnsi="Arial" w:cs="Arial"/>
          <w:i/>
          <w:kern w:val="1"/>
          <w:lang w:eastAsia="ar-SA"/>
        </w:rPr>
        <w:t>niepotrzebne skreślić</w:t>
      </w:r>
    </w:p>
    <w:p w14:paraId="11996A59" w14:textId="77777777" w:rsidR="00F9581A" w:rsidRPr="001533F6" w:rsidRDefault="00F9581A" w:rsidP="00F9581A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lang w:eastAsia="ar-SA"/>
        </w:rPr>
      </w:pPr>
    </w:p>
    <w:p w14:paraId="45919F10" w14:textId="77777777" w:rsidR="00F9581A" w:rsidRPr="001533F6" w:rsidRDefault="00F9581A" w:rsidP="00D438BC">
      <w:pPr>
        <w:widowControl/>
        <w:numPr>
          <w:ilvl w:val="1"/>
          <w:numId w:val="65"/>
        </w:numPr>
        <w:suppressAutoHyphens/>
        <w:overflowPunct/>
        <w:autoSpaceDE/>
        <w:autoSpaceDN/>
        <w:adjustRightInd/>
        <w:spacing w:after="200" w:line="360" w:lineRule="auto"/>
        <w:ind w:left="283" w:hanging="357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 xml:space="preserve">oświadczam, że </w:t>
      </w:r>
      <w:r w:rsidRPr="001533F6">
        <w:rPr>
          <w:rFonts w:ascii="Arial" w:eastAsia="Calibri" w:hAnsi="Arial" w:cs="Arial"/>
          <w:kern w:val="0"/>
          <w:lang w:eastAsia="en-US"/>
        </w:rPr>
        <w:t xml:space="preserve">spełniam warunki udziału w postępowaniu określone przez Zamawiającego w Rozdziale IV ust. 1 </w:t>
      </w:r>
      <w:r>
        <w:rPr>
          <w:rFonts w:ascii="Arial" w:eastAsia="Calibri" w:hAnsi="Arial" w:cs="Arial"/>
          <w:kern w:val="0"/>
          <w:lang w:eastAsia="en-US"/>
        </w:rPr>
        <w:t>specyfikacji warunków</w:t>
      </w:r>
      <w:r w:rsidRPr="001533F6">
        <w:rPr>
          <w:rFonts w:ascii="Arial" w:eastAsia="Calibri" w:hAnsi="Arial" w:cs="Arial"/>
          <w:kern w:val="0"/>
          <w:lang w:eastAsia="en-US"/>
        </w:rPr>
        <w:t xml:space="preserve"> zamówienia,</w:t>
      </w:r>
    </w:p>
    <w:p w14:paraId="7E9014A1" w14:textId="77777777" w:rsidR="00F9581A" w:rsidRDefault="00F9581A" w:rsidP="00D438BC">
      <w:pPr>
        <w:widowControl/>
        <w:numPr>
          <w:ilvl w:val="1"/>
          <w:numId w:val="65"/>
        </w:numPr>
        <w:suppressAutoHyphens/>
        <w:overflowPunct/>
        <w:autoSpaceDE/>
        <w:autoSpaceDN/>
        <w:adjustRightInd/>
        <w:spacing w:after="200"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 xml:space="preserve">oświadczam, że w celu wykazania spełniania warunków udziału w postępowaniu, określonych przez Zamawiającego w Rozdziale IV ust. 1 </w:t>
      </w:r>
      <w:r>
        <w:rPr>
          <w:rFonts w:ascii="Arial" w:eastAsia="Calibri" w:hAnsi="Arial" w:cs="Arial"/>
          <w:kern w:val="0"/>
          <w:lang w:eastAsia="en-US"/>
        </w:rPr>
        <w:t>specyfikacji warunków</w:t>
      </w:r>
      <w:r w:rsidRPr="001533F6">
        <w:rPr>
          <w:rFonts w:ascii="Arial" w:eastAsia="Calibri" w:hAnsi="Arial" w:cs="Arial"/>
          <w:kern w:val="0"/>
          <w:lang w:eastAsia="en-US"/>
        </w:rPr>
        <w:t xml:space="preserve"> zamówienia, polegam na zasobach następującego/</w:t>
      </w:r>
      <w:proofErr w:type="spellStart"/>
      <w:r w:rsidRPr="001533F6">
        <w:rPr>
          <w:rFonts w:ascii="Arial" w:eastAsia="Calibri" w:hAnsi="Arial" w:cs="Arial"/>
          <w:kern w:val="0"/>
          <w:lang w:eastAsia="en-US"/>
        </w:rPr>
        <w:t>ych</w:t>
      </w:r>
      <w:proofErr w:type="spellEnd"/>
      <w:r w:rsidRPr="001533F6">
        <w:rPr>
          <w:rFonts w:ascii="Arial" w:eastAsia="Calibri" w:hAnsi="Arial" w:cs="Arial"/>
          <w:kern w:val="0"/>
          <w:lang w:eastAsia="en-US"/>
        </w:rPr>
        <w:t xml:space="preserve"> podmiotu/ów:</w:t>
      </w:r>
      <w:r w:rsidRPr="00F4725B">
        <w:rPr>
          <w:rFonts w:ascii="Arial" w:eastAsia="Calibri" w:hAnsi="Arial" w:cs="Arial"/>
          <w:kern w:val="0"/>
          <w:lang w:eastAsia="en-US"/>
        </w:rPr>
        <w:t>**</w:t>
      </w:r>
      <w:r w:rsidRPr="001533F6">
        <w:rPr>
          <w:rFonts w:ascii="Arial" w:eastAsia="Calibri" w:hAnsi="Arial" w:cs="Arial"/>
          <w:kern w:val="0"/>
          <w:lang w:eastAsia="en-US"/>
        </w:rPr>
        <w:t xml:space="preserve"> </w:t>
      </w:r>
    </w:p>
    <w:p w14:paraId="7874734C" w14:textId="77777777" w:rsidR="00F9581A" w:rsidRPr="001533F6" w:rsidRDefault="00F9581A" w:rsidP="00F9581A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..……………………………………………………………………………………………………………….… ………...…………………………………………………………………………………………………………</w:t>
      </w:r>
    </w:p>
    <w:p w14:paraId="267832E8" w14:textId="77777777" w:rsidR="00F9581A" w:rsidRPr="001533F6" w:rsidRDefault="00F9581A" w:rsidP="00F9581A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6C45B157" w14:textId="77777777" w:rsidR="00F9581A" w:rsidRPr="001533F6" w:rsidRDefault="00F9581A" w:rsidP="00F9581A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w następującym zakresie: …………………………………………………………………………..………</w:t>
      </w:r>
    </w:p>
    <w:p w14:paraId="48B14640" w14:textId="77777777" w:rsidR="00F9581A" w:rsidRPr="001533F6" w:rsidRDefault="00F9581A" w:rsidP="00F9581A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53E0D19A" w14:textId="77777777" w:rsidR="00F9581A" w:rsidRPr="001533F6" w:rsidRDefault="00F9581A" w:rsidP="00F9581A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72D5DE4E" w14:textId="77777777" w:rsidR="00F9581A" w:rsidRPr="001533F6" w:rsidRDefault="00F9581A" w:rsidP="00F9581A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11BE3C9E" w14:textId="77777777" w:rsidR="00F9581A" w:rsidRPr="001533F6" w:rsidRDefault="00F9581A" w:rsidP="00F9581A">
      <w:pPr>
        <w:widowControl/>
        <w:overflowPunct/>
        <w:autoSpaceDE/>
        <w:autoSpaceDN/>
        <w:adjustRightInd/>
        <w:spacing w:line="360" w:lineRule="auto"/>
        <w:ind w:left="284"/>
        <w:jc w:val="center"/>
        <w:textAlignment w:val="auto"/>
        <w:rPr>
          <w:rFonts w:ascii="Arial" w:eastAsia="Calibri" w:hAnsi="Arial" w:cs="Arial"/>
          <w:i/>
          <w:kern w:val="0"/>
          <w:sz w:val="16"/>
          <w:szCs w:val="16"/>
          <w:lang w:eastAsia="en-US"/>
        </w:rPr>
      </w:pPr>
      <w:r w:rsidRPr="001533F6">
        <w:rPr>
          <w:rFonts w:ascii="Arial" w:eastAsia="Calibri" w:hAnsi="Arial" w:cs="Arial"/>
          <w:kern w:val="0"/>
          <w:sz w:val="21"/>
          <w:szCs w:val="21"/>
          <w:lang w:eastAsia="en-US"/>
        </w:rPr>
        <w:t xml:space="preserve"> </w:t>
      </w:r>
      <w:r w:rsidRPr="001533F6">
        <w:rPr>
          <w:rFonts w:ascii="Arial" w:eastAsia="Calibri" w:hAnsi="Arial" w:cs="Arial"/>
          <w:i/>
          <w:kern w:val="0"/>
          <w:sz w:val="16"/>
          <w:szCs w:val="16"/>
          <w:lang w:eastAsia="en-US"/>
        </w:rPr>
        <w:t>(wskazać podmiot i określić odpowiedni zakres dla wskazanego podmiotu).</w:t>
      </w:r>
    </w:p>
    <w:p w14:paraId="4A282AA0" w14:textId="77777777" w:rsidR="00F9581A" w:rsidRPr="00C17972" w:rsidRDefault="00F9581A" w:rsidP="00F9581A">
      <w:pPr>
        <w:suppressAutoHyphens/>
        <w:autoSpaceDN/>
        <w:adjustRightInd/>
        <w:jc w:val="both"/>
        <w:textAlignment w:val="auto"/>
        <w:rPr>
          <w:rFonts w:ascii="Arial" w:hAnsi="Arial" w:cs="Arial"/>
          <w:i/>
          <w:kern w:val="1"/>
          <w:lang w:eastAsia="ar-SA"/>
        </w:rPr>
      </w:pPr>
      <w:r>
        <w:rPr>
          <w:rFonts w:ascii="Arial" w:hAnsi="Arial" w:cs="Arial"/>
          <w:i/>
          <w:kern w:val="1"/>
          <w:lang w:eastAsia="ar-SA"/>
        </w:rPr>
        <w:t>*</w:t>
      </w:r>
      <w:r w:rsidRPr="00C17972">
        <w:rPr>
          <w:rFonts w:ascii="Arial" w:hAnsi="Arial" w:cs="Arial"/>
          <w:i/>
          <w:kern w:val="1"/>
          <w:lang w:eastAsia="ar-SA"/>
        </w:rPr>
        <w:t>* punkt 2 wypełniają Wykonawcy, którzy polegają na zasobach innych podmiotów.</w:t>
      </w:r>
    </w:p>
    <w:p w14:paraId="01F822EE" w14:textId="77777777" w:rsidR="00F9581A" w:rsidRPr="001533F6" w:rsidRDefault="00F9581A" w:rsidP="00F9581A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2760C008" w14:textId="77777777" w:rsidR="00F9581A" w:rsidRPr="001533F6" w:rsidRDefault="00F9581A" w:rsidP="00D438BC">
      <w:pPr>
        <w:widowControl/>
        <w:numPr>
          <w:ilvl w:val="1"/>
          <w:numId w:val="65"/>
        </w:numPr>
        <w:tabs>
          <w:tab w:val="left" w:pos="-3686"/>
        </w:tabs>
        <w:suppressAutoHyphens/>
        <w:overflowPunct/>
        <w:autoSpaceDE/>
        <w:autoSpaceDN/>
        <w:adjustRightInd/>
        <w:spacing w:after="200" w:line="276" w:lineRule="auto"/>
        <w:ind w:left="284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 xml:space="preserve">oświadczam, że wszystkie informacje podane w powyższych oświadczeniach są aktualne i zgodne </w:t>
      </w:r>
      <w:r w:rsidRPr="001533F6">
        <w:rPr>
          <w:rFonts w:ascii="Arial" w:hAnsi="Arial" w:cs="Arial"/>
          <w:kern w:val="1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45B3B5E5" w14:textId="77777777" w:rsidR="00F9581A" w:rsidRPr="001533F6" w:rsidRDefault="00F9581A" w:rsidP="00F9581A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1A55EB82" w14:textId="77777777" w:rsidR="00F9581A" w:rsidRPr="001533F6" w:rsidRDefault="00F9581A" w:rsidP="00F9581A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6D38A17B" w14:textId="77777777" w:rsidR="00F9581A" w:rsidRPr="001533F6" w:rsidRDefault="00F9581A" w:rsidP="00F9581A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3097E1EC" w14:textId="77777777" w:rsidR="00F9581A" w:rsidRPr="001533F6" w:rsidRDefault="00F9581A" w:rsidP="00F9581A">
      <w:pPr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.................................................. dnia ………..…                     ....................................................</w:t>
      </w:r>
    </w:p>
    <w:p w14:paraId="4DC2E67D" w14:textId="77777777" w:rsidR="00F9581A" w:rsidRDefault="00F9581A" w:rsidP="00F9581A">
      <w:pPr>
        <w:widowControl/>
        <w:overflowPunct/>
        <w:autoSpaceDE/>
        <w:autoSpaceDN/>
        <w:adjustRightInd/>
        <w:jc w:val="center"/>
        <w:textAlignment w:val="auto"/>
        <w:rPr>
          <w:rFonts w:ascii="Arial" w:hAnsi="Arial" w:cs="Arial"/>
          <w:i/>
          <w:kern w:val="1"/>
          <w:sz w:val="16"/>
          <w:szCs w:val="16"/>
          <w:lang w:eastAsia="ar-SA"/>
        </w:rPr>
        <w:sectPr w:rsidR="00F9581A" w:rsidSect="00D106DA">
          <w:pgSz w:w="11906" w:h="16838"/>
          <w:pgMar w:top="851" w:right="1417" w:bottom="1135" w:left="1276" w:header="708" w:footer="293" w:gutter="0"/>
          <w:cols w:space="708"/>
          <w:docGrid w:linePitch="360"/>
        </w:sectPr>
      </w:pP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(miejscowość)     </w:t>
      </w:r>
      <w:r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                                                                         </w:t>
      </w: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(podpis Wykonawcy lub osoby upoważnionej)</w:t>
      </w:r>
    </w:p>
    <w:p w14:paraId="49111563" w14:textId="77777777" w:rsidR="003E0613" w:rsidRPr="00061A4C" w:rsidRDefault="00F9581A" w:rsidP="003E0613">
      <w:pPr>
        <w:suppressAutoHyphens/>
        <w:autoSpaceDN/>
        <w:adjustRightInd/>
        <w:jc w:val="right"/>
        <w:textAlignment w:val="auto"/>
        <w:rPr>
          <w:rFonts w:ascii="Arial" w:hAnsi="Arial" w:cs="Arial"/>
          <w:bCs/>
          <w:i/>
          <w:kern w:val="1"/>
          <w:u w:val="single"/>
          <w:lang w:eastAsia="ar-SA"/>
        </w:rPr>
      </w:pPr>
      <w:r>
        <w:rPr>
          <w:rFonts w:ascii="Arial" w:hAnsi="Arial" w:cs="Arial"/>
          <w:i/>
          <w:kern w:val="1"/>
          <w:u w:val="single"/>
          <w:lang w:eastAsia="ar-SA"/>
        </w:rPr>
        <w:lastRenderedPageBreak/>
        <w:t>Załącznik n</w:t>
      </w:r>
      <w:r w:rsidR="008A1E4E" w:rsidRPr="00061A4C">
        <w:rPr>
          <w:rFonts w:ascii="Arial" w:hAnsi="Arial" w:cs="Arial"/>
          <w:i/>
          <w:kern w:val="1"/>
          <w:u w:val="single"/>
          <w:lang w:eastAsia="ar-SA"/>
        </w:rPr>
        <w:t xml:space="preserve">r </w:t>
      </w:r>
      <w:r w:rsidR="002E72DB" w:rsidRPr="00061A4C">
        <w:rPr>
          <w:rFonts w:ascii="Arial" w:hAnsi="Arial" w:cs="Arial"/>
          <w:i/>
          <w:kern w:val="1"/>
          <w:u w:val="single"/>
          <w:lang w:eastAsia="ar-SA"/>
        </w:rPr>
        <w:t>4</w:t>
      </w:r>
      <w:r w:rsidR="00F707A1" w:rsidRPr="00061A4C">
        <w:rPr>
          <w:rFonts w:ascii="Arial" w:hAnsi="Arial" w:cs="Arial"/>
          <w:i/>
          <w:kern w:val="1"/>
          <w:u w:val="single"/>
          <w:lang w:eastAsia="ar-SA"/>
        </w:rPr>
        <w:t xml:space="preserve"> do </w:t>
      </w:r>
      <w:r w:rsidR="003E0613" w:rsidRPr="00061A4C">
        <w:rPr>
          <w:rFonts w:ascii="Arial" w:hAnsi="Arial" w:cs="Arial"/>
          <w:bCs/>
          <w:i/>
          <w:kern w:val="1"/>
          <w:u w:val="single"/>
          <w:lang w:eastAsia="ar-SA"/>
        </w:rPr>
        <w:t>SWZ</w:t>
      </w:r>
    </w:p>
    <w:p w14:paraId="2F6E57D9" w14:textId="77777777" w:rsidR="003E0613" w:rsidRPr="00061A4C" w:rsidRDefault="00061A4C" w:rsidP="00061A4C">
      <w:pPr>
        <w:pStyle w:val="Nagwek2"/>
        <w:jc w:val="center"/>
        <w:rPr>
          <w:i w:val="0"/>
          <w:sz w:val="20"/>
          <w:szCs w:val="20"/>
        </w:rPr>
      </w:pPr>
      <w:r w:rsidRPr="00061A4C">
        <w:rPr>
          <w:i w:val="0"/>
          <w:sz w:val="20"/>
          <w:szCs w:val="20"/>
          <w:lang w:val="pl-PL"/>
        </w:rPr>
        <w:t>O</w:t>
      </w:r>
      <w:r w:rsidR="00F707A1" w:rsidRPr="00061A4C">
        <w:rPr>
          <w:i w:val="0"/>
          <w:sz w:val="20"/>
          <w:szCs w:val="20"/>
        </w:rPr>
        <w:t>Ś W I A D C Z E N I E</w:t>
      </w:r>
    </w:p>
    <w:p w14:paraId="372CF45A" w14:textId="77777777" w:rsidR="00F707A1" w:rsidRPr="003E0613" w:rsidRDefault="00F707A1" w:rsidP="003E0613">
      <w:pPr>
        <w:suppressAutoHyphens/>
        <w:autoSpaceDN/>
        <w:adjustRightInd/>
        <w:jc w:val="center"/>
        <w:textAlignment w:val="auto"/>
        <w:rPr>
          <w:rFonts w:ascii="Arial" w:hAnsi="Arial" w:cs="Arial"/>
          <w:b/>
          <w:bCs/>
          <w:kern w:val="1"/>
          <w:lang w:eastAsia="ar-SA"/>
        </w:rPr>
      </w:pPr>
      <w:r w:rsidRPr="003E0613">
        <w:rPr>
          <w:rFonts w:ascii="Arial" w:hAnsi="Arial" w:cs="Arial"/>
          <w:b/>
          <w:bCs/>
          <w:u w:val="single"/>
        </w:rPr>
        <w:t>O  BRAKU PODSTAW DO WYKLUCZENIA Z POSTĘPOWANIA</w:t>
      </w:r>
    </w:p>
    <w:p w14:paraId="52A6F656" w14:textId="3BA6CE4D" w:rsidR="00F707A1" w:rsidRDefault="00F707A1" w:rsidP="00F707A1">
      <w:pPr>
        <w:jc w:val="center"/>
        <w:rPr>
          <w:rFonts w:ascii="Arial" w:hAnsi="Arial" w:cs="Arial"/>
          <w:bCs/>
          <w:u w:val="single"/>
        </w:rPr>
      </w:pPr>
      <w:r w:rsidRPr="00C84675">
        <w:rPr>
          <w:rFonts w:ascii="Arial" w:hAnsi="Arial" w:cs="Arial"/>
          <w:u w:val="single"/>
        </w:rPr>
        <w:t>zgodnie z art. 125 ust. 1</w:t>
      </w:r>
      <w:r w:rsidRPr="00C84675">
        <w:rPr>
          <w:rFonts w:ascii="Arial" w:hAnsi="Arial" w:cs="Arial"/>
          <w:b/>
          <w:u w:val="single"/>
        </w:rPr>
        <w:t xml:space="preserve"> </w:t>
      </w:r>
      <w:r w:rsidRPr="00C84675">
        <w:rPr>
          <w:rFonts w:ascii="Arial" w:hAnsi="Arial" w:cs="Arial"/>
          <w:u w:val="single"/>
        </w:rPr>
        <w:t xml:space="preserve">ustawy z dnia 11 września 2019 r. Prawo zamówień publicznych </w:t>
      </w:r>
      <w:r w:rsidRPr="00C84675">
        <w:rPr>
          <w:rFonts w:ascii="Arial" w:hAnsi="Arial" w:cs="Arial"/>
          <w:u w:val="single"/>
        </w:rPr>
        <w:br/>
        <w:t>(</w:t>
      </w:r>
      <w:proofErr w:type="spellStart"/>
      <w:r w:rsidR="00102940">
        <w:rPr>
          <w:rFonts w:ascii="Arial" w:hAnsi="Arial" w:cs="Arial"/>
          <w:u w:val="single"/>
        </w:rPr>
        <w:t>t.j</w:t>
      </w:r>
      <w:proofErr w:type="spellEnd"/>
      <w:r w:rsidR="00102940">
        <w:rPr>
          <w:rFonts w:ascii="Arial" w:hAnsi="Arial" w:cs="Arial"/>
          <w:u w:val="single"/>
        </w:rPr>
        <w:t>.</w:t>
      </w:r>
      <w:r w:rsidRPr="00C84675">
        <w:rPr>
          <w:rFonts w:ascii="Arial" w:hAnsi="Arial" w:cs="Arial"/>
          <w:u w:val="single"/>
        </w:rPr>
        <w:t xml:space="preserve"> Dz. U. z 202</w:t>
      </w:r>
      <w:r w:rsidR="009E7A19">
        <w:rPr>
          <w:rFonts w:ascii="Arial" w:hAnsi="Arial" w:cs="Arial"/>
          <w:u w:val="single"/>
        </w:rPr>
        <w:t>4 r. poz. 1320</w:t>
      </w:r>
      <w:r w:rsidRPr="00C84675">
        <w:rPr>
          <w:rFonts w:ascii="Arial" w:hAnsi="Arial" w:cs="Arial"/>
          <w:u w:val="single"/>
        </w:rPr>
        <w:t xml:space="preserve">) </w:t>
      </w:r>
      <w:r w:rsidRPr="00C84675">
        <w:rPr>
          <w:rFonts w:ascii="Arial" w:hAnsi="Arial" w:cs="Arial"/>
          <w:bCs/>
          <w:u w:val="single"/>
        </w:rPr>
        <w:t>uwzględniające prze</w:t>
      </w:r>
      <w:r>
        <w:rPr>
          <w:rFonts w:ascii="Arial" w:hAnsi="Arial" w:cs="Arial"/>
          <w:bCs/>
          <w:u w:val="single"/>
        </w:rPr>
        <w:t>słanki wykluczenia, określone w </w:t>
      </w:r>
      <w:r w:rsidRPr="00C84675">
        <w:rPr>
          <w:rFonts w:ascii="Arial" w:hAnsi="Arial" w:cs="Arial"/>
          <w:bCs/>
          <w:u w:val="single"/>
        </w:rPr>
        <w:t>art. 7 ust. 1 ustawy z dnia 13 kwietnia 2022 r. o szczególnych rozwiązaniach w zakresie przeciwdziałania wspieraniu agresji na Ukrainę oraz służących ochronie bezpiec</w:t>
      </w:r>
      <w:r w:rsidR="00C54CC4">
        <w:rPr>
          <w:rFonts w:ascii="Arial" w:hAnsi="Arial" w:cs="Arial"/>
          <w:bCs/>
          <w:u w:val="single"/>
        </w:rPr>
        <w:t>zeństwa narodowego (</w:t>
      </w:r>
      <w:proofErr w:type="spellStart"/>
      <w:r w:rsidR="003B0D11">
        <w:rPr>
          <w:rFonts w:ascii="Arial" w:hAnsi="Arial" w:cs="Arial"/>
          <w:bCs/>
          <w:u w:val="single"/>
        </w:rPr>
        <w:t>t.j</w:t>
      </w:r>
      <w:proofErr w:type="spellEnd"/>
      <w:r w:rsidR="003B0D11">
        <w:rPr>
          <w:rFonts w:ascii="Arial" w:hAnsi="Arial" w:cs="Arial"/>
          <w:bCs/>
          <w:u w:val="single"/>
        </w:rPr>
        <w:t xml:space="preserve">. </w:t>
      </w:r>
      <w:r w:rsidR="009E7A19">
        <w:rPr>
          <w:rFonts w:ascii="Arial" w:hAnsi="Arial" w:cs="Arial"/>
          <w:bCs/>
          <w:u w:val="single"/>
        </w:rPr>
        <w:t>Dz.U. z 2024</w:t>
      </w:r>
      <w:r w:rsidRPr="00C84675">
        <w:rPr>
          <w:rFonts w:ascii="Arial" w:hAnsi="Arial" w:cs="Arial"/>
          <w:bCs/>
          <w:u w:val="single"/>
        </w:rPr>
        <w:t xml:space="preserve"> r. poz. </w:t>
      </w:r>
      <w:r w:rsidR="009E7A19">
        <w:rPr>
          <w:rFonts w:ascii="Arial" w:hAnsi="Arial" w:cs="Arial"/>
          <w:bCs/>
          <w:u w:val="single"/>
        </w:rPr>
        <w:t>507</w:t>
      </w:r>
      <w:r w:rsidRPr="00C84675">
        <w:rPr>
          <w:rFonts w:ascii="Arial" w:hAnsi="Arial" w:cs="Arial"/>
          <w:bCs/>
          <w:u w:val="single"/>
        </w:rPr>
        <w:t>)</w:t>
      </w:r>
    </w:p>
    <w:p w14:paraId="6A4532AE" w14:textId="77777777" w:rsidR="00F707A1" w:rsidRPr="001533F6" w:rsidRDefault="00F707A1" w:rsidP="00F707A1">
      <w:pPr>
        <w:widowControl/>
        <w:overflowPunct/>
        <w:autoSpaceDE/>
        <w:autoSpaceDN/>
        <w:adjustRightInd/>
        <w:textAlignment w:val="auto"/>
        <w:rPr>
          <w:rFonts w:ascii="Arial" w:hAnsi="Arial" w:cs="Arial"/>
          <w:kern w:val="0"/>
          <w:u w:val="single"/>
        </w:rPr>
      </w:pPr>
    </w:p>
    <w:p w14:paraId="7BB63D8F" w14:textId="77777777" w:rsidR="00F707A1" w:rsidRPr="00C66B75" w:rsidRDefault="00F707A1" w:rsidP="00F707A1">
      <w:pPr>
        <w:widowControl/>
        <w:overflowPunct/>
        <w:autoSpaceDE/>
        <w:ind w:left="-142" w:right="-2"/>
        <w:jc w:val="center"/>
        <w:rPr>
          <w:rFonts w:ascii="Arial" w:hAnsi="Arial" w:cs="Arial"/>
          <w:color w:val="FF0000"/>
          <w:kern w:val="0"/>
        </w:rPr>
      </w:pPr>
      <w:r w:rsidRPr="00C66B75">
        <w:rPr>
          <w:rFonts w:ascii="Arial" w:hAnsi="Arial" w:cs="Arial"/>
          <w:color w:val="FF0000"/>
          <w:kern w:val="0"/>
        </w:rPr>
        <w:t xml:space="preserve">(dokument składany wraz z ofertą </w:t>
      </w:r>
      <w:r w:rsidRPr="00C66B75">
        <w:rPr>
          <w:rFonts w:ascii="Arial" w:hAnsi="Arial"/>
          <w:color w:val="FF0000"/>
          <w:kern w:val="0"/>
        </w:rPr>
        <w:t>przez Wykonawcę</w:t>
      </w:r>
      <w:r w:rsidRPr="00C66B75">
        <w:rPr>
          <w:rFonts w:ascii="Arial" w:hAnsi="Arial" w:cs="Arial"/>
          <w:color w:val="FF0000"/>
          <w:kern w:val="0"/>
        </w:rPr>
        <w:t>)</w:t>
      </w:r>
    </w:p>
    <w:p w14:paraId="19649CEC" w14:textId="77777777" w:rsidR="00F707A1" w:rsidRPr="0041398B" w:rsidRDefault="00F707A1" w:rsidP="00F707A1">
      <w:pPr>
        <w:widowControl/>
        <w:overflowPunct/>
        <w:autoSpaceDE/>
        <w:autoSpaceDN/>
        <w:adjustRightInd/>
        <w:spacing w:line="360" w:lineRule="auto"/>
        <w:ind w:left="284"/>
        <w:jc w:val="center"/>
        <w:textAlignment w:val="auto"/>
        <w:rPr>
          <w:rFonts w:ascii="Arial" w:hAnsi="Arial" w:cs="Arial"/>
          <w:kern w:val="0"/>
        </w:rPr>
      </w:pPr>
    </w:p>
    <w:p w14:paraId="43E4DAE2" w14:textId="098BC870" w:rsidR="00F707A1" w:rsidRPr="007423B9" w:rsidRDefault="00F707A1" w:rsidP="00F707A1">
      <w:pPr>
        <w:widowControl/>
        <w:overflowPunct/>
        <w:autoSpaceDE/>
        <w:autoSpaceDN/>
        <w:adjustRightInd/>
        <w:spacing w:line="276" w:lineRule="auto"/>
        <w:ind w:right="48"/>
        <w:jc w:val="both"/>
        <w:textAlignment w:val="auto"/>
        <w:rPr>
          <w:rFonts w:ascii="Arial" w:hAnsi="Arial" w:cs="Arial"/>
          <w:b/>
          <w:bCs/>
        </w:rPr>
      </w:pPr>
      <w:r w:rsidRPr="0041398B">
        <w:rPr>
          <w:rFonts w:ascii="Arial" w:eastAsia="Calibri" w:hAnsi="Arial" w:cs="Arial"/>
          <w:kern w:val="0"/>
          <w:lang w:eastAsia="en-US"/>
        </w:rPr>
        <w:t xml:space="preserve">Przystępując do udziału w postępowaniu o zamówienie publiczne </w:t>
      </w:r>
      <w:r w:rsidRPr="0041398B">
        <w:rPr>
          <w:rFonts w:ascii="Arial" w:eastAsia="Calibri" w:hAnsi="Arial" w:cs="Arial"/>
          <w:b/>
          <w:kern w:val="0"/>
          <w:lang w:eastAsia="en-US"/>
        </w:rPr>
        <w:t>nr</w:t>
      </w:r>
      <w:r w:rsidRPr="0041398B">
        <w:rPr>
          <w:rFonts w:ascii="Arial" w:eastAsia="Calibri" w:hAnsi="Arial" w:cs="Arial"/>
          <w:kern w:val="0"/>
          <w:lang w:eastAsia="en-US"/>
        </w:rPr>
        <w:t xml:space="preserve"> </w:t>
      </w:r>
      <w:r>
        <w:rPr>
          <w:rFonts w:ascii="Arial" w:hAnsi="Arial" w:cs="Arial"/>
          <w:b/>
          <w:bCs/>
          <w:kern w:val="0"/>
        </w:rPr>
        <w:t>ZP/</w:t>
      </w:r>
      <w:r w:rsidR="00F9581A">
        <w:rPr>
          <w:rFonts w:ascii="Arial" w:hAnsi="Arial" w:cs="Arial"/>
          <w:b/>
          <w:bCs/>
          <w:kern w:val="0"/>
        </w:rPr>
        <w:t>BHP</w:t>
      </w:r>
      <w:r w:rsidR="00C93BB1">
        <w:rPr>
          <w:rFonts w:ascii="Arial" w:hAnsi="Arial" w:cs="Arial"/>
          <w:b/>
          <w:bCs/>
          <w:kern w:val="0"/>
        </w:rPr>
        <w:t>/</w:t>
      </w:r>
      <w:r w:rsidR="00C66B75">
        <w:rPr>
          <w:rFonts w:ascii="Arial" w:hAnsi="Arial" w:cs="Arial"/>
          <w:b/>
          <w:bCs/>
          <w:kern w:val="0"/>
        </w:rPr>
        <w:t>24/24</w:t>
      </w:r>
      <w:r w:rsidRPr="0041398B">
        <w:rPr>
          <w:rFonts w:ascii="Arial" w:hAnsi="Arial" w:cs="Arial"/>
          <w:b/>
          <w:bCs/>
          <w:kern w:val="0"/>
        </w:rPr>
        <w:t xml:space="preserve"> </w:t>
      </w:r>
      <w:r w:rsidR="00F9581A" w:rsidRPr="004F1F9B">
        <w:rPr>
          <w:rFonts w:ascii="Arial" w:hAnsi="Arial" w:cs="Arial"/>
          <w:b/>
          <w:bCs/>
          <w:kern w:val="0"/>
        </w:rPr>
        <w:t xml:space="preserve">na </w:t>
      </w:r>
      <w:r w:rsidR="00F9581A">
        <w:rPr>
          <w:rFonts w:ascii="Arial" w:hAnsi="Arial" w:cs="Arial"/>
          <w:b/>
          <w:bCs/>
          <w:kern w:val="0"/>
        </w:rPr>
        <w:t>świadczenie usługi w zakresie medycyny pracy na potrzeby Sądu Okręgowego w Warszawie</w:t>
      </w:r>
      <w:r w:rsidRPr="0041398B">
        <w:rPr>
          <w:rFonts w:ascii="Arial" w:hAnsi="Arial" w:cs="Arial"/>
          <w:b/>
          <w:kern w:val="0"/>
        </w:rPr>
        <w:t xml:space="preserve">, </w:t>
      </w:r>
      <w:r>
        <w:rPr>
          <w:rFonts w:ascii="Arial" w:hAnsi="Arial" w:cs="Arial"/>
          <w:kern w:val="0"/>
        </w:rPr>
        <w:t>w </w:t>
      </w:r>
      <w:r w:rsidRPr="0041398B">
        <w:rPr>
          <w:rFonts w:ascii="Arial" w:hAnsi="Arial" w:cs="Arial"/>
          <w:kern w:val="0"/>
        </w:rPr>
        <w:t xml:space="preserve">imieniu reprezentowanego przeze mnie Wykonawcy (firmy/konsorcjum): </w:t>
      </w:r>
    </w:p>
    <w:p w14:paraId="3DADDF14" w14:textId="77777777" w:rsidR="00F707A1" w:rsidRPr="0041398B" w:rsidRDefault="00F707A1" w:rsidP="00F707A1">
      <w:pPr>
        <w:widowControl/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kern w:val="0"/>
        </w:rPr>
      </w:pPr>
    </w:p>
    <w:p w14:paraId="5253C6F9" w14:textId="77777777" w:rsidR="00F707A1" w:rsidRPr="001533F6" w:rsidRDefault="00F707A1" w:rsidP="00F707A1">
      <w:pPr>
        <w:widowControl/>
        <w:overflowPunct/>
        <w:autoSpaceDE/>
        <w:autoSpaceDN/>
        <w:adjustRightInd/>
        <w:ind w:right="48"/>
        <w:jc w:val="center"/>
        <w:textAlignment w:val="auto"/>
        <w:rPr>
          <w:rFonts w:ascii="Arial" w:hAnsi="Arial" w:cs="Arial"/>
          <w:kern w:val="0"/>
        </w:rPr>
      </w:pPr>
      <w:r w:rsidRPr="001533F6">
        <w:rPr>
          <w:rFonts w:ascii="Arial" w:hAnsi="Arial" w:cs="Arial"/>
          <w:kern w:val="0"/>
        </w:rPr>
        <w:t>................................................................................................................................................................</w:t>
      </w:r>
    </w:p>
    <w:p w14:paraId="73052DF3" w14:textId="77777777" w:rsidR="00F707A1" w:rsidRPr="001533F6" w:rsidRDefault="00F707A1" w:rsidP="00F707A1">
      <w:pPr>
        <w:widowControl/>
        <w:overflowPunct/>
        <w:autoSpaceDE/>
        <w:autoSpaceDN/>
        <w:adjustRightInd/>
        <w:ind w:right="48"/>
        <w:jc w:val="center"/>
        <w:textAlignment w:val="auto"/>
        <w:rPr>
          <w:rFonts w:ascii="Arial" w:hAnsi="Arial" w:cs="Arial"/>
          <w:kern w:val="0"/>
        </w:rPr>
      </w:pPr>
    </w:p>
    <w:p w14:paraId="28C0A7E8" w14:textId="77777777" w:rsidR="00F707A1" w:rsidRPr="001533F6" w:rsidRDefault="00F707A1" w:rsidP="00F707A1">
      <w:pPr>
        <w:widowControl/>
        <w:overflowPunct/>
        <w:autoSpaceDE/>
        <w:autoSpaceDN/>
        <w:adjustRightInd/>
        <w:ind w:right="48"/>
        <w:jc w:val="center"/>
        <w:textAlignment w:val="auto"/>
        <w:rPr>
          <w:rFonts w:ascii="Arial" w:hAnsi="Arial" w:cs="Arial"/>
          <w:kern w:val="0"/>
        </w:rPr>
      </w:pPr>
      <w:r w:rsidRPr="001533F6">
        <w:rPr>
          <w:rFonts w:ascii="Arial" w:hAnsi="Arial" w:cs="Arial"/>
          <w:kern w:val="0"/>
        </w:rPr>
        <w:t>................................................................................................................................................................</w:t>
      </w:r>
    </w:p>
    <w:p w14:paraId="01F64707" w14:textId="77777777" w:rsidR="00F707A1" w:rsidRDefault="00F707A1" w:rsidP="00F707A1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(pełna nazwa i siedziba Wykonawcy / wraz z NIP/PESEL, KRS/</w:t>
      </w:r>
      <w:proofErr w:type="spellStart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CEiDG</w:t>
      </w:r>
      <w:proofErr w:type="spellEnd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)</w:t>
      </w:r>
    </w:p>
    <w:p w14:paraId="600F7F8E" w14:textId="77777777" w:rsidR="00F707A1" w:rsidRPr="001533F6" w:rsidRDefault="00F707A1" w:rsidP="00F707A1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sz w:val="16"/>
          <w:szCs w:val="16"/>
          <w:lang w:eastAsia="ar-SA"/>
        </w:rPr>
      </w:pPr>
    </w:p>
    <w:p w14:paraId="4D9D4447" w14:textId="77777777" w:rsidR="00F707A1" w:rsidRPr="001533F6" w:rsidRDefault="00F707A1" w:rsidP="00F707A1">
      <w:pPr>
        <w:widowControl/>
        <w:overflowPunct/>
        <w:autoSpaceDE/>
        <w:autoSpaceDN/>
        <w:adjustRightInd/>
        <w:ind w:right="48" w:firstLine="708"/>
        <w:jc w:val="center"/>
        <w:textAlignment w:val="auto"/>
        <w:rPr>
          <w:rFonts w:ascii="Arial" w:hAnsi="Arial" w:cs="Arial"/>
          <w:b/>
          <w:i/>
          <w:kern w:val="0"/>
        </w:rPr>
      </w:pPr>
      <w:r w:rsidRPr="001533F6" w:rsidDel="001469A6">
        <w:rPr>
          <w:rFonts w:ascii="Arial" w:hAnsi="Arial" w:cs="Arial"/>
          <w:i/>
          <w:kern w:val="0"/>
          <w:sz w:val="16"/>
          <w:szCs w:val="16"/>
        </w:rPr>
        <w:t xml:space="preserve"> </w:t>
      </w:r>
      <w:r w:rsidRPr="001533F6">
        <w:rPr>
          <w:rFonts w:ascii="Arial" w:hAnsi="Arial" w:cs="Arial"/>
          <w:b/>
          <w:i/>
          <w:kern w:val="0"/>
        </w:rPr>
        <w:t xml:space="preserve"> </w:t>
      </w:r>
    </w:p>
    <w:p w14:paraId="25513288" w14:textId="2761433C" w:rsidR="00F707A1" w:rsidRPr="00FA0664" w:rsidRDefault="00F707A1" w:rsidP="00D438BC">
      <w:pPr>
        <w:widowControl/>
        <w:numPr>
          <w:ilvl w:val="0"/>
          <w:numId w:val="32"/>
        </w:numPr>
        <w:suppressAutoHyphens/>
        <w:overflowPunct/>
        <w:autoSpaceDE/>
        <w:autoSpaceDN/>
        <w:adjustRightInd/>
        <w:spacing w:after="160" w:line="360" w:lineRule="auto"/>
        <w:ind w:left="284"/>
        <w:contextualSpacing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082315">
        <w:rPr>
          <w:rFonts w:ascii="Arial" w:hAnsi="Arial" w:cs="Arial"/>
        </w:rPr>
        <w:t>oświadczam, że nie podlegam wykluczeniu z postępowania na podstawie art. 108</w:t>
      </w:r>
      <w:r>
        <w:rPr>
          <w:rFonts w:ascii="Arial" w:hAnsi="Arial" w:cs="Arial"/>
        </w:rPr>
        <w:t xml:space="preserve"> ust. 1 i </w:t>
      </w:r>
      <w:r w:rsidRPr="006977BF">
        <w:rPr>
          <w:rFonts w:ascii="Arial" w:eastAsia="Calibri" w:hAnsi="Arial" w:cs="Arial"/>
          <w:kern w:val="0"/>
          <w:lang w:eastAsia="en-US"/>
        </w:rPr>
        <w:t>art.</w:t>
      </w:r>
      <w:r>
        <w:rPr>
          <w:rFonts w:ascii="Arial" w:eastAsia="Calibri" w:hAnsi="Arial" w:cs="Arial"/>
          <w:kern w:val="0"/>
          <w:lang w:eastAsia="en-US"/>
        </w:rPr>
        <w:t> </w:t>
      </w:r>
      <w:r w:rsidRPr="006977BF">
        <w:rPr>
          <w:rFonts w:ascii="Arial" w:eastAsia="Calibri" w:hAnsi="Arial" w:cs="Arial"/>
          <w:kern w:val="0"/>
          <w:lang w:eastAsia="en-US"/>
        </w:rPr>
        <w:t>109</w:t>
      </w:r>
      <w:r w:rsidR="00E03ACB">
        <w:rPr>
          <w:rFonts w:ascii="Arial" w:eastAsia="Calibri" w:hAnsi="Arial" w:cs="Arial"/>
          <w:kern w:val="0"/>
          <w:lang w:eastAsia="en-US"/>
        </w:rPr>
        <w:t xml:space="preserve"> ust. 1</w:t>
      </w:r>
      <w:r>
        <w:rPr>
          <w:rFonts w:ascii="Arial" w:eastAsia="Calibri" w:hAnsi="Arial" w:cs="Arial"/>
          <w:kern w:val="0"/>
          <w:lang w:eastAsia="en-US"/>
        </w:rPr>
        <w:t> </w:t>
      </w:r>
      <w:r w:rsidRPr="006977BF">
        <w:rPr>
          <w:rFonts w:ascii="Arial" w:eastAsia="Calibri" w:hAnsi="Arial" w:cs="Arial"/>
          <w:kern w:val="0"/>
          <w:lang w:eastAsia="en-US"/>
        </w:rPr>
        <w:t xml:space="preserve"> ustawy</w:t>
      </w:r>
      <w:r>
        <w:rPr>
          <w:rFonts w:ascii="Arial" w:eastAsia="Calibri" w:hAnsi="Arial" w:cs="Arial"/>
          <w:kern w:val="0"/>
          <w:lang w:eastAsia="en-US"/>
        </w:rPr>
        <w:t xml:space="preserve"> </w:t>
      </w:r>
      <w:r w:rsidRPr="00FA0664">
        <w:rPr>
          <w:rFonts w:ascii="Arial" w:hAnsi="Arial" w:cs="Arial"/>
        </w:rPr>
        <w:t xml:space="preserve">oraz art. 7 ust. 1 ustawy z dnia 13 kwietnia 2022 r. </w:t>
      </w:r>
      <w:r>
        <w:rPr>
          <w:rFonts w:ascii="Arial" w:hAnsi="Arial" w:cs="Arial"/>
          <w:i/>
        </w:rPr>
        <w:t>o </w:t>
      </w:r>
      <w:r w:rsidRPr="00FA0664">
        <w:rPr>
          <w:rFonts w:ascii="Arial" w:hAnsi="Arial" w:cs="Arial"/>
          <w:i/>
        </w:rPr>
        <w:t>szczególnych rozwiązan</w:t>
      </w:r>
      <w:r w:rsidR="00E03ACB">
        <w:rPr>
          <w:rFonts w:ascii="Arial" w:hAnsi="Arial" w:cs="Arial"/>
          <w:i/>
        </w:rPr>
        <w:t>iach w </w:t>
      </w:r>
      <w:r w:rsidRPr="00FA0664">
        <w:rPr>
          <w:rFonts w:ascii="Arial" w:hAnsi="Arial" w:cs="Arial"/>
          <w:i/>
        </w:rPr>
        <w:t>zakresie przeciwdziałania wspieraniu agresji na Ukrainę oraz służących ochronie bezpie</w:t>
      </w:r>
      <w:r w:rsidR="003B0D11">
        <w:rPr>
          <w:rFonts w:ascii="Arial" w:hAnsi="Arial" w:cs="Arial"/>
          <w:i/>
        </w:rPr>
        <w:t>czeńs</w:t>
      </w:r>
      <w:r w:rsidR="009E7A19">
        <w:rPr>
          <w:rFonts w:ascii="Arial" w:hAnsi="Arial" w:cs="Arial"/>
          <w:i/>
        </w:rPr>
        <w:t>twa narodowego (</w:t>
      </w:r>
      <w:proofErr w:type="spellStart"/>
      <w:r w:rsidR="009E7A19">
        <w:rPr>
          <w:rFonts w:ascii="Arial" w:hAnsi="Arial" w:cs="Arial"/>
          <w:i/>
        </w:rPr>
        <w:t>t.j</w:t>
      </w:r>
      <w:proofErr w:type="spellEnd"/>
      <w:r w:rsidR="009E7A19">
        <w:rPr>
          <w:rFonts w:ascii="Arial" w:hAnsi="Arial" w:cs="Arial"/>
          <w:i/>
        </w:rPr>
        <w:t>. Dz.U z 2024</w:t>
      </w:r>
      <w:r w:rsidRPr="00FA0664">
        <w:rPr>
          <w:rFonts w:ascii="Arial" w:hAnsi="Arial" w:cs="Arial"/>
          <w:i/>
        </w:rPr>
        <w:t xml:space="preserve"> r. poz. </w:t>
      </w:r>
      <w:r w:rsidR="009E7A19">
        <w:rPr>
          <w:rFonts w:ascii="Arial" w:hAnsi="Arial" w:cs="Arial"/>
          <w:i/>
        </w:rPr>
        <w:t>507</w:t>
      </w:r>
      <w:r w:rsidRPr="00FA0664">
        <w:rPr>
          <w:rFonts w:ascii="Arial" w:hAnsi="Arial" w:cs="Arial"/>
          <w:i/>
        </w:rPr>
        <w:t>)*,</w:t>
      </w:r>
    </w:p>
    <w:p w14:paraId="370C63F9" w14:textId="77777777" w:rsidR="00F707A1" w:rsidRPr="00082315" w:rsidRDefault="00F707A1" w:rsidP="00D438BC">
      <w:pPr>
        <w:widowControl/>
        <w:numPr>
          <w:ilvl w:val="0"/>
          <w:numId w:val="32"/>
        </w:numPr>
        <w:suppressAutoHyphens/>
        <w:overflowPunct/>
        <w:autoSpaceDE/>
        <w:autoSpaceDN/>
        <w:adjustRightInd/>
        <w:spacing w:after="160" w:line="360" w:lineRule="auto"/>
        <w:ind w:left="284" w:hanging="284"/>
        <w:contextualSpacing/>
        <w:jc w:val="both"/>
        <w:textAlignment w:val="auto"/>
        <w:rPr>
          <w:rFonts w:ascii="Arial" w:hAnsi="Arial" w:cs="Arial"/>
        </w:rPr>
      </w:pPr>
      <w:r w:rsidRPr="00082315">
        <w:rPr>
          <w:rFonts w:ascii="Arial" w:hAnsi="Arial" w:cs="Arial"/>
        </w:rPr>
        <w:t>oświadczam, że zachodzą w stosunku do mnie podstawy wykluczenia z postępowania</w:t>
      </w:r>
      <w:r>
        <w:rPr>
          <w:rFonts w:ascii="Arial" w:hAnsi="Arial" w:cs="Arial"/>
        </w:rPr>
        <w:t xml:space="preserve"> na podstawie art. …………………………</w:t>
      </w:r>
      <w:r w:rsidRPr="00082315">
        <w:rPr>
          <w:rFonts w:ascii="Arial" w:hAnsi="Arial" w:cs="Arial"/>
        </w:rPr>
        <w:t xml:space="preserve">…… ustawy </w:t>
      </w:r>
      <w:r w:rsidRPr="00FA3ADC">
        <w:rPr>
          <w:rFonts w:ascii="Arial" w:hAnsi="Arial" w:cs="Arial"/>
          <w:i/>
          <w:sz w:val="16"/>
          <w:szCs w:val="16"/>
        </w:rPr>
        <w:t>(podać mającą zastosowan</w:t>
      </w:r>
      <w:r>
        <w:rPr>
          <w:rFonts w:ascii="Arial" w:hAnsi="Arial" w:cs="Arial"/>
          <w:i/>
          <w:sz w:val="16"/>
          <w:szCs w:val="16"/>
        </w:rPr>
        <w:t xml:space="preserve">ie podstawę wykluczenia spośród </w:t>
      </w:r>
      <w:r w:rsidRPr="00FA3ADC">
        <w:rPr>
          <w:rFonts w:ascii="Arial" w:hAnsi="Arial" w:cs="Arial"/>
          <w:i/>
          <w:sz w:val="16"/>
          <w:szCs w:val="16"/>
        </w:rPr>
        <w:t>wymienionych w art. 108 ust. 1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6977BF">
        <w:rPr>
          <w:rFonts w:ascii="Arial" w:eastAsia="Calibri" w:hAnsi="Arial" w:cs="Arial"/>
          <w:i/>
          <w:kern w:val="0"/>
          <w:sz w:val="16"/>
          <w:szCs w:val="16"/>
          <w:lang w:eastAsia="en-US"/>
        </w:rPr>
        <w:t>oraz</w:t>
      </w:r>
      <w:r w:rsidRPr="001E7F2F">
        <w:rPr>
          <w:rFonts w:ascii="Arial" w:eastAsia="Calibri" w:hAnsi="Arial" w:cs="Arial"/>
          <w:i/>
          <w:kern w:val="0"/>
          <w:sz w:val="16"/>
          <w:szCs w:val="16"/>
          <w:lang w:eastAsia="en-US"/>
        </w:rPr>
        <w:t xml:space="preserve"> art. 109 ust. 1 </w:t>
      </w:r>
      <w:r w:rsidRPr="006977BF">
        <w:rPr>
          <w:rFonts w:ascii="Arial" w:eastAsia="Calibri" w:hAnsi="Arial" w:cs="Arial"/>
          <w:i/>
          <w:kern w:val="0"/>
          <w:sz w:val="16"/>
          <w:szCs w:val="16"/>
          <w:lang w:eastAsia="en-US"/>
        </w:rPr>
        <w:t>ustawy</w:t>
      </w:r>
      <w:r w:rsidRPr="00FA3ADC">
        <w:rPr>
          <w:rFonts w:ascii="Arial" w:hAnsi="Arial" w:cs="Arial"/>
          <w:i/>
          <w:sz w:val="16"/>
          <w:szCs w:val="16"/>
        </w:rPr>
        <w:t>).</w:t>
      </w:r>
    </w:p>
    <w:p w14:paraId="716415C1" w14:textId="77777777" w:rsidR="00F707A1" w:rsidRPr="00082315" w:rsidRDefault="00F707A1" w:rsidP="00F707A1">
      <w:pPr>
        <w:spacing w:line="360" w:lineRule="auto"/>
        <w:ind w:left="284"/>
        <w:contextualSpacing/>
        <w:jc w:val="both"/>
        <w:rPr>
          <w:rFonts w:ascii="Arial" w:hAnsi="Arial" w:cs="Arial"/>
        </w:rPr>
      </w:pPr>
      <w:r w:rsidRPr="00082315">
        <w:rPr>
          <w:rFonts w:ascii="Arial" w:hAnsi="Arial" w:cs="Arial"/>
        </w:rPr>
        <w:t>Jednocześnie oświadczam, że w związku z ww. okolicznością, na podstawie art. 110 ust. 2 ustawy podjął</w:t>
      </w:r>
      <w:r>
        <w:rPr>
          <w:rFonts w:ascii="Arial" w:hAnsi="Arial" w:cs="Arial"/>
        </w:rPr>
        <w:t>em następujące środki naprawcze</w:t>
      </w:r>
      <w:r>
        <w:rPr>
          <w:rFonts w:ascii="Arial" w:hAnsi="Arial" w:cs="Arial"/>
          <w:b/>
          <w:sz w:val="16"/>
          <w:szCs w:val="16"/>
        </w:rPr>
        <w:t>*</w:t>
      </w:r>
      <w:r w:rsidRPr="008F0117">
        <w:rPr>
          <w:rFonts w:ascii="Arial" w:hAnsi="Arial" w:cs="Arial"/>
        </w:rPr>
        <w:t xml:space="preserve">: </w:t>
      </w:r>
    </w:p>
    <w:p w14:paraId="27A38633" w14:textId="77777777" w:rsidR="00F707A1" w:rsidRPr="00082315" w:rsidRDefault="00F707A1" w:rsidP="00F707A1">
      <w:pPr>
        <w:spacing w:line="360" w:lineRule="auto"/>
        <w:ind w:left="284"/>
        <w:jc w:val="both"/>
        <w:rPr>
          <w:rFonts w:ascii="Arial" w:hAnsi="Arial" w:cs="Arial"/>
        </w:rPr>
      </w:pPr>
      <w:r w:rsidRPr="00082315"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>…….………………………………………..…………………....</w:t>
      </w:r>
      <w:r w:rsidRPr="00082315">
        <w:rPr>
          <w:rFonts w:ascii="Arial" w:hAnsi="Arial" w:cs="Arial"/>
        </w:rPr>
        <w:t>..</w:t>
      </w:r>
      <w:r>
        <w:rPr>
          <w:rFonts w:ascii="Arial" w:hAnsi="Arial" w:cs="Arial"/>
        </w:rPr>
        <w:t>,</w:t>
      </w:r>
    </w:p>
    <w:p w14:paraId="47601A62" w14:textId="0F2B5622" w:rsidR="00F707A1" w:rsidRPr="00082315" w:rsidRDefault="00F707A1" w:rsidP="00D438BC">
      <w:pPr>
        <w:widowControl/>
        <w:numPr>
          <w:ilvl w:val="0"/>
          <w:numId w:val="32"/>
        </w:numPr>
        <w:overflowPunct/>
        <w:autoSpaceDE/>
        <w:autoSpaceDN/>
        <w:adjustRightInd/>
        <w:spacing w:line="360" w:lineRule="auto"/>
        <w:ind w:left="284" w:hanging="284"/>
        <w:contextualSpacing/>
        <w:jc w:val="both"/>
        <w:textAlignment w:val="auto"/>
        <w:rPr>
          <w:rFonts w:ascii="Arial" w:hAnsi="Arial" w:cs="Arial"/>
        </w:rPr>
      </w:pPr>
      <w:r w:rsidRPr="00082315">
        <w:rPr>
          <w:rFonts w:ascii="Arial" w:hAnsi="Arial" w:cs="Arial"/>
        </w:rPr>
        <w:t>oświadczam, że zachodzą w stosunku do mnie podstawy wykluczenia z postępowan</w:t>
      </w:r>
      <w:r>
        <w:rPr>
          <w:rFonts w:ascii="Arial" w:hAnsi="Arial" w:cs="Arial"/>
        </w:rPr>
        <w:t>ia na podstawie art. ………………………</w:t>
      </w:r>
      <w:r w:rsidRPr="00082315">
        <w:rPr>
          <w:rFonts w:ascii="Arial" w:hAnsi="Arial" w:cs="Arial"/>
        </w:rPr>
        <w:t xml:space="preserve">….…… ustawy </w:t>
      </w:r>
      <w:r w:rsidRPr="00FA3ADC">
        <w:rPr>
          <w:rFonts w:ascii="Arial" w:hAnsi="Arial" w:cs="Arial"/>
          <w:i/>
          <w:sz w:val="16"/>
          <w:szCs w:val="16"/>
        </w:rPr>
        <w:t>(podać mającą zastosowanie podstawę wykluczenia spośród wymienionych w art. 7 ust. 1 ustawy z dnia 13 kwietnia 2022 r. o szczególnych rozwiązaniach w zakresie przeciwdziałania wspieraniu agresji na Ukrainę oraz służących ochronie bezpiec</w:t>
      </w:r>
      <w:r w:rsidR="003B0D11">
        <w:rPr>
          <w:rFonts w:ascii="Arial" w:hAnsi="Arial" w:cs="Arial"/>
          <w:i/>
          <w:sz w:val="16"/>
          <w:szCs w:val="16"/>
        </w:rPr>
        <w:t>zeństwa narodowe</w:t>
      </w:r>
      <w:r w:rsidR="009E7A19">
        <w:rPr>
          <w:rFonts w:ascii="Arial" w:hAnsi="Arial" w:cs="Arial"/>
          <w:i/>
          <w:sz w:val="16"/>
          <w:szCs w:val="16"/>
        </w:rPr>
        <w:t>go (</w:t>
      </w:r>
      <w:proofErr w:type="spellStart"/>
      <w:r w:rsidR="009E7A19">
        <w:rPr>
          <w:rFonts w:ascii="Arial" w:hAnsi="Arial" w:cs="Arial"/>
          <w:i/>
          <w:sz w:val="16"/>
          <w:szCs w:val="16"/>
        </w:rPr>
        <w:t>t.j</w:t>
      </w:r>
      <w:proofErr w:type="spellEnd"/>
      <w:r w:rsidR="009E7A19">
        <w:rPr>
          <w:rFonts w:ascii="Arial" w:hAnsi="Arial" w:cs="Arial"/>
          <w:i/>
          <w:sz w:val="16"/>
          <w:szCs w:val="16"/>
        </w:rPr>
        <w:t>. Dz.U. z 2024</w:t>
      </w:r>
      <w:r w:rsidRPr="00FA3ADC">
        <w:rPr>
          <w:rFonts w:ascii="Arial" w:hAnsi="Arial" w:cs="Arial"/>
          <w:i/>
          <w:sz w:val="16"/>
          <w:szCs w:val="16"/>
        </w:rPr>
        <w:t xml:space="preserve"> r. poz. </w:t>
      </w:r>
      <w:r w:rsidR="009E7A19">
        <w:rPr>
          <w:rFonts w:ascii="Arial" w:hAnsi="Arial" w:cs="Arial"/>
          <w:i/>
          <w:sz w:val="16"/>
          <w:szCs w:val="16"/>
        </w:rPr>
        <w:t>507</w:t>
      </w:r>
      <w:r w:rsidRPr="00FA3ADC">
        <w:rPr>
          <w:rFonts w:ascii="Arial" w:hAnsi="Arial" w:cs="Arial"/>
          <w:i/>
          <w:sz w:val="16"/>
          <w:szCs w:val="16"/>
        </w:rPr>
        <w:t>)</w:t>
      </w:r>
      <w:r w:rsidRPr="00FA3ADC">
        <w:rPr>
          <w:rFonts w:ascii="Arial" w:hAnsi="Arial" w:cs="Arial"/>
          <w:b/>
          <w:i/>
          <w:sz w:val="16"/>
          <w:szCs w:val="16"/>
        </w:rPr>
        <w:t>*</w:t>
      </w:r>
      <w:r w:rsidRPr="00FA3ADC">
        <w:rPr>
          <w:rFonts w:ascii="Arial" w:hAnsi="Arial" w:cs="Arial"/>
          <w:i/>
          <w:sz w:val="16"/>
          <w:szCs w:val="16"/>
        </w:rPr>
        <w:t>,</w:t>
      </w:r>
    </w:p>
    <w:p w14:paraId="4CE102DC" w14:textId="77777777" w:rsidR="00F707A1" w:rsidRPr="00171BC9" w:rsidRDefault="00F707A1" w:rsidP="00D438BC">
      <w:pPr>
        <w:pStyle w:val="Akapitzlist"/>
        <w:numPr>
          <w:ilvl w:val="0"/>
          <w:numId w:val="32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171BC9">
        <w:rPr>
          <w:rFonts w:ascii="Arial" w:hAnsi="Arial" w:cs="Arial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</w:t>
      </w:r>
      <w:r>
        <w:rPr>
          <w:rFonts w:ascii="Arial" w:hAnsi="Arial" w:cs="Arial"/>
          <w:sz w:val="20"/>
          <w:szCs w:val="20"/>
        </w:rPr>
        <w:t xml:space="preserve"> przy przedstawianiu informacji.</w:t>
      </w:r>
    </w:p>
    <w:p w14:paraId="6F3782EB" w14:textId="77777777" w:rsidR="00F707A1" w:rsidRDefault="00F707A1" w:rsidP="00F707A1">
      <w:pPr>
        <w:widowControl/>
        <w:tabs>
          <w:tab w:val="num" w:pos="720"/>
          <w:tab w:val="left" w:pos="900"/>
          <w:tab w:val="left" w:pos="1300"/>
        </w:tabs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b/>
          <w:i/>
          <w:iCs/>
          <w:kern w:val="0"/>
          <w:sz w:val="16"/>
          <w:szCs w:val="16"/>
        </w:rPr>
      </w:pPr>
      <w:r w:rsidRPr="00171BC9">
        <w:rPr>
          <w:rFonts w:ascii="Arial" w:hAnsi="Arial" w:cs="Arial"/>
          <w:b/>
          <w:i/>
          <w:iCs/>
          <w:kern w:val="0"/>
          <w:sz w:val="16"/>
          <w:szCs w:val="16"/>
        </w:rPr>
        <w:t>*niepotrzebne skreślić</w:t>
      </w:r>
    </w:p>
    <w:p w14:paraId="3FA658C6" w14:textId="77777777" w:rsidR="00F707A1" w:rsidRDefault="00F707A1" w:rsidP="00F707A1">
      <w:pPr>
        <w:widowControl/>
        <w:tabs>
          <w:tab w:val="num" w:pos="720"/>
          <w:tab w:val="left" w:pos="900"/>
          <w:tab w:val="left" w:pos="1300"/>
        </w:tabs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kern w:val="0"/>
        </w:rPr>
      </w:pPr>
    </w:p>
    <w:p w14:paraId="6BA870E1" w14:textId="77777777" w:rsidR="00F707A1" w:rsidRDefault="00F707A1" w:rsidP="00F707A1">
      <w:pPr>
        <w:widowControl/>
        <w:tabs>
          <w:tab w:val="num" w:pos="720"/>
          <w:tab w:val="left" w:pos="900"/>
          <w:tab w:val="left" w:pos="1300"/>
        </w:tabs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kern w:val="0"/>
        </w:rPr>
      </w:pPr>
    </w:p>
    <w:p w14:paraId="37FF567C" w14:textId="77777777" w:rsidR="00F707A1" w:rsidRDefault="00F707A1" w:rsidP="00F707A1">
      <w:pPr>
        <w:widowControl/>
        <w:tabs>
          <w:tab w:val="num" w:pos="720"/>
          <w:tab w:val="left" w:pos="900"/>
          <w:tab w:val="left" w:pos="1300"/>
        </w:tabs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kern w:val="0"/>
        </w:rPr>
      </w:pPr>
    </w:p>
    <w:p w14:paraId="59A59881" w14:textId="77777777" w:rsidR="00F707A1" w:rsidRPr="001533F6" w:rsidRDefault="00F707A1" w:rsidP="00F707A1">
      <w:pPr>
        <w:widowControl/>
        <w:tabs>
          <w:tab w:val="num" w:pos="720"/>
          <w:tab w:val="left" w:pos="900"/>
          <w:tab w:val="left" w:pos="1300"/>
        </w:tabs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kern w:val="0"/>
        </w:rPr>
      </w:pPr>
    </w:p>
    <w:p w14:paraId="40D87550" w14:textId="77777777" w:rsidR="00F707A1" w:rsidRPr="001533F6" w:rsidRDefault="00F707A1" w:rsidP="00F707A1">
      <w:pPr>
        <w:widowControl/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kern w:val="0"/>
        </w:rPr>
      </w:pPr>
      <w:r w:rsidRPr="001533F6">
        <w:rPr>
          <w:rFonts w:ascii="Arial" w:hAnsi="Arial" w:cs="Arial"/>
          <w:kern w:val="0"/>
        </w:rPr>
        <w:t>.................................................. dnia ……..……                                 ...........................................</w:t>
      </w:r>
    </w:p>
    <w:p w14:paraId="4B195FD8" w14:textId="77777777" w:rsidR="00F9581A" w:rsidRDefault="00F707A1" w:rsidP="00F707A1">
      <w:pPr>
        <w:ind w:firstLine="1"/>
        <w:jc w:val="right"/>
        <w:rPr>
          <w:rFonts w:ascii="Arial" w:hAnsi="Arial" w:cs="Arial"/>
          <w:i/>
          <w:kern w:val="0"/>
          <w:sz w:val="16"/>
          <w:szCs w:val="16"/>
        </w:rPr>
        <w:sectPr w:rsidR="00F9581A" w:rsidSect="00061A4C">
          <w:headerReference w:type="default" r:id="rId13"/>
          <w:pgSz w:w="11906" w:h="16838"/>
          <w:pgMar w:top="709" w:right="1418" w:bottom="993" w:left="1276" w:header="709" w:footer="330" w:gutter="0"/>
          <w:cols w:space="708"/>
          <w:docGrid w:linePitch="360"/>
        </w:sectPr>
      </w:pPr>
      <w:r w:rsidRPr="001533F6">
        <w:rPr>
          <w:rFonts w:ascii="Arial" w:hAnsi="Arial" w:cs="Arial"/>
          <w:i/>
          <w:kern w:val="0"/>
          <w:sz w:val="16"/>
          <w:szCs w:val="16"/>
        </w:rPr>
        <w:t>(miejscowość)                                                                                   (podpis W</w:t>
      </w:r>
      <w:r w:rsidR="00F9581A">
        <w:rPr>
          <w:rFonts w:ascii="Arial" w:hAnsi="Arial" w:cs="Arial"/>
          <w:i/>
          <w:kern w:val="0"/>
          <w:sz w:val="16"/>
          <w:szCs w:val="16"/>
        </w:rPr>
        <w:t>ykonawcy lub osoby upoważnionej</w:t>
      </w:r>
    </w:p>
    <w:p w14:paraId="277EBCE2" w14:textId="77777777" w:rsidR="00F9581A" w:rsidRPr="00F9581A" w:rsidRDefault="00F9581A" w:rsidP="00F9581A">
      <w:pPr>
        <w:widowControl/>
        <w:overflowPunct/>
        <w:autoSpaceDE/>
        <w:autoSpaceDN/>
        <w:adjustRightInd/>
        <w:spacing w:line="276" w:lineRule="auto"/>
        <w:jc w:val="right"/>
        <w:textAlignment w:val="auto"/>
        <w:rPr>
          <w:rFonts w:ascii="Arial" w:hAnsi="Arial" w:cs="Arial"/>
          <w:i/>
          <w:color w:val="000000"/>
          <w:u w:val="single"/>
        </w:rPr>
      </w:pPr>
      <w:r w:rsidRPr="00F9581A">
        <w:rPr>
          <w:rFonts w:ascii="Arial" w:hAnsi="Arial" w:cs="Arial"/>
          <w:i/>
          <w:color w:val="000000"/>
          <w:u w:val="single"/>
        </w:rPr>
        <w:lastRenderedPageBreak/>
        <w:t>Załącznik nr 5 do SWZ</w:t>
      </w:r>
    </w:p>
    <w:p w14:paraId="4420F4A8" w14:textId="77777777" w:rsidR="00F9581A" w:rsidRPr="00F9581A" w:rsidRDefault="00F9581A" w:rsidP="00F9581A">
      <w:pPr>
        <w:ind w:left="11335" w:firstLine="9"/>
        <w:jc w:val="right"/>
        <w:rPr>
          <w:rFonts w:ascii="Arial" w:hAnsi="Arial" w:cs="Arial"/>
          <w:i/>
          <w:color w:val="000000"/>
          <w:u w:val="single"/>
        </w:rPr>
      </w:pPr>
      <w:r w:rsidRPr="00F9581A">
        <w:rPr>
          <w:rFonts w:ascii="Arial" w:hAnsi="Arial" w:cs="Arial"/>
          <w:i/>
          <w:color w:val="000000"/>
          <w:u w:val="single"/>
        </w:rPr>
        <w:t>Załącznik nr 3 do umowy</w:t>
      </w:r>
    </w:p>
    <w:p w14:paraId="3F56A09B" w14:textId="77777777" w:rsidR="00F9581A" w:rsidRPr="00486084" w:rsidRDefault="00F9581A" w:rsidP="00F9581A">
      <w:pPr>
        <w:suppressAutoHyphens/>
        <w:autoSpaceDN/>
        <w:adjustRightInd/>
        <w:ind w:left="1418" w:right="48" w:hanging="1418"/>
        <w:jc w:val="center"/>
        <w:textAlignment w:val="auto"/>
        <w:rPr>
          <w:rFonts w:ascii="Arial" w:hAnsi="Arial" w:cs="Arial"/>
          <w:b/>
          <w:color w:val="000000"/>
          <w:kern w:val="1"/>
          <w:lang w:eastAsia="ar-SA"/>
        </w:rPr>
      </w:pPr>
      <w:r w:rsidRPr="00486084">
        <w:rPr>
          <w:rFonts w:ascii="Arial" w:hAnsi="Arial" w:cs="Arial"/>
          <w:b/>
          <w:color w:val="000000"/>
          <w:kern w:val="1"/>
          <w:lang w:eastAsia="ar-SA"/>
        </w:rPr>
        <w:t>Wykaz osób</w:t>
      </w:r>
    </w:p>
    <w:p w14:paraId="795C3066" w14:textId="77777777" w:rsidR="00F9581A" w:rsidRPr="00486084" w:rsidRDefault="00F9581A" w:rsidP="00F9581A">
      <w:pPr>
        <w:suppressAutoHyphens/>
        <w:autoSpaceDN/>
        <w:adjustRightInd/>
        <w:ind w:left="1418" w:right="48" w:hanging="1418"/>
        <w:jc w:val="center"/>
        <w:textAlignment w:val="auto"/>
        <w:rPr>
          <w:rFonts w:ascii="Arial" w:hAnsi="Arial" w:cs="Arial"/>
          <w:b/>
          <w:color w:val="000000"/>
          <w:kern w:val="1"/>
          <w:lang w:eastAsia="ar-SA"/>
        </w:rPr>
      </w:pPr>
    </w:p>
    <w:p w14:paraId="60B9ADF1" w14:textId="77777777" w:rsidR="00F9581A" w:rsidRPr="00486084" w:rsidRDefault="00F9581A" w:rsidP="00F9581A">
      <w:pPr>
        <w:ind w:left="1418" w:right="-2" w:hanging="1418"/>
        <w:jc w:val="center"/>
        <w:rPr>
          <w:rFonts w:ascii="Arial" w:hAnsi="Arial" w:cs="Arial"/>
          <w:color w:val="FF0000"/>
          <w:kern w:val="0"/>
        </w:rPr>
      </w:pPr>
      <w:r w:rsidRPr="00486084">
        <w:rPr>
          <w:rFonts w:ascii="Arial" w:hAnsi="Arial" w:cs="Arial"/>
          <w:color w:val="FF0000"/>
          <w:kern w:val="0"/>
        </w:rPr>
        <w:t xml:space="preserve"> </w:t>
      </w:r>
      <w:r>
        <w:rPr>
          <w:rFonts w:ascii="Arial" w:hAnsi="Arial" w:cs="Arial"/>
          <w:color w:val="FF0000"/>
          <w:kern w:val="0"/>
        </w:rPr>
        <w:t>(składany na wezwanie Z</w:t>
      </w:r>
      <w:r w:rsidRPr="00486084">
        <w:rPr>
          <w:rFonts w:ascii="Arial" w:hAnsi="Arial" w:cs="Arial"/>
          <w:color w:val="FF0000"/>
          <w:kern w:val="0"/>
        </w:rPr>
        <w:t>amawiającego)</w:t>
      </w:r>
    </w:p>
    <w:p w14:paraId="4E52DE2D" w14:textId="77777777" w:rsidR="00F9581A" w:rsidRPr="00486084" w:rsidRDefault="00F9581A" w:rsidP="00F9581A">
      <w:pPr>
        <w:widowControl/>
        <w:suppressAutoHyphens/>
        <w:autoSpaceDN/>
        <w:adjustRightInd/>
        <w:ind w:right="48"/>
        <w:jc w:val="center"/>
        <w:textAlignment w:val="auto"/>
        <w:rPr>
          <w:rFonts w:ascii="Arial" w:hAnsi="Arial" w:cs="Arial"/>
          <w:b/>
          <w:color w:val="000000"/>
          <w:kern w:val="1"/>
          <w:lang w:eastAsia="ar-SA"/>
        </w:rPr>
      </w:pPr>
      <w:r w:rsidRPr="00486084">
        <w:rPr>
          <w:rFonts w:ascii="Arial" w:hAnsi="Arial" w:cs="Arial"/>
          <w:b/>
          <w:color w:val="000000"/>
          <w:kern w:val="1"/>
          <w:lang w:eastAsia="ar-SA"/>
        </w:rPr>
        <w:t xml:space="preserve"> </w:t>
      </w:r>
    </w:p>
    <w:p w14:paraId="5C224634" w14:textId="77777777" w:rsidR="00F9581A" w:rsidRPr="00AE4A84" w:rsidRDefault="00F9581A" w:rsidP="00F9581A">
      <w:pPr>
        <w:widowControl/>
        <w:overflowPunct/>
        <w:ind w:right="48"/>
        <w:jc w:val="both"/>
        <w:textAlignment w:val="auto"/>
        <w:rPr>
          <w:rFonts w:ascii="Arial" w:hAnsi="Arial" w:cs="Arial"/>
          <w:color w:val="000000"/>
          <w:kern w:val="1"/>
          <w:lang w:eastAsia="ar-SA"/>
        </w:rPr>
      </w:pPr>
      <w:r w:rsidRPr="00486084">
        <w:rPr>
          <w:rFonts w:ascii="Arial" w:hAnsi="Arial" w:cs="Arial"/>
          <w:color w:val="000000"/>
          <w:kern w:val="1"/>
          <w:lang w:eastAsia="ar-SA"/>
        </w:rPr>
        <w:t xml:space="preserve">Wykaz osób, które będą uczestniczyć w wykonywaniu zamówienia, odpowiadających wymaganiom określonym w </w:t>
      </w:r>
      <w:r w:rsidRPr="00486084">
        <w:rPr>
          <w:rFonts w:ascii="Arial" w:hAnsi="Arial" w:cs="Arial"/>
          <w:b/>
          <w:color w:val="000000"/>
          <w:kern w:val="1"/>
          <w:lang w:eastAsia="ar-SA"/>
        </w:rPr>
        <w:t xml:space="preserve">Rozdziale IV ust. 1 pkt </w:t>
      </w:r>
      <w:r>
        <w:rPr>
          <w:rFonts w:ascii="Arial" w:hAnsi="Arial" w:cs="Arial"/>
          <w:b/>
          <w:color w:val="000000"/>
          <w:kern w:val="1"/>
          <w:lang w:eastAsia="ar-SA"/>
        </w:rPr>
        <w:t xml:space="preserve"> 2</w:t>
      </w:r>
      <w:r w:rsidRPr="00486084">
        <w:rPr>
          <w:rFonts w:ascii="Arial" w:hAnsi="Arial" w:cs="Arial"/>
          <w:b/>
          <w:color w:val="000000"/>
          <w:kern w:val="1"/>
          <w:lang w:eastAsia="ar-SA"/>
        </w:rPr>
        <w:t xml:space="preserve"> </w:t>
      </w:r>
      <w:r w:rsidRPr="00486084">
        <w:rPr>
          <w:rFonts w:ascii="Arial" w:hAnsi="Arial" w:cs="Arial"/>
          <w:color w:val="000000"/>
          <w:kern w:val="1"/>
          <w:lang w:eastAsia="ar-SA"/>
        </w:rPr>
        <w:t>specyfikacji</w:t>
      </w:r>
      <w:r>
        <w:rPr>
          <w:rFonts w:ascii="Arial" w:hAnsi="Arial" w:cs="Arial"/>
          <w:color w:val="000000"/>
          <w:kern w:val="1"/>
          <w:lang w:eastAsia="ar-SA"/>
        </w:rPr>
        <w:t xml:space="preserve"> warunków zamówienia.</w:t>
      </w:r>
    </w:p>
    <w:p w14:paraId="29EC1B46" w14:textId="77777777" w:rsidR="00F9581A" w:rsidRPr="00486084" w:rsidRDefault="00F9581A" w:rsidP="00F9581A">
      <w:pPr>
        <w:widowControl/>
        <w:suppressAutoHyphens/>
        <w:autoSpaceDN/>
        <w:adjustRightInd/>
        <w:ind w:right="48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486084">
        <w:rPr>
          <w:rFonts w:ascii="Arial" w:hAnsi="Arial" w:cs="Arial"/>
          <w:b/>
          <w:kern w:val="1"/>
          <w:lang w:eastAsia="ar-SA"/>
        </w:rPr>
        <w:t xml:space="preserve"> </w:t>
      </w:r>
    </w:p>
    <w:tbl>
      <w:tblPr>
        <w:tblW w:w="1477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1747"/>
        <w:gridCol w:w="1963"/>
        <w:gridCol w:w="8471"/>
        <w:gridCol w:w="2073"/>
      </w:tblGrid>
      <w:tr w:rsidR="00B354FA" w:rsidRPr="00486084" w14:paraId="61906D0D" w14:textId="2CCC185C" w:rsidTr="00987191">
        <w:trPr>
          <w:trHeight w:val="1359"/>
        </w:trPr>
        <w:tc>
          <w:tcPr>
            <w:tcW w:w="567" w:type="dxa"/>
            <w:vAlign w:val="center"/>
          </w:tcPr>
          <w:p w14:paraId="61DF12DC" w14:textId="77777777" w:rsidR="00B354FA" w:rsidRPr="00486084" w:rsidRDefault="00B354FA" w:rsidP="00AF00B4">
            <w:pPr>
              <w:widowControl/>
              <w:suppressAutoHyphens/>
              <w:autoSpaceDN/>
              <w:adjustRightInd/>
              <w:ind w:right="48"/>
              <w:jc w:val="center"/>
              <w:textAlignment w:val="auto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486084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2014" w:type="dxa"/>
            <w:vAlign w:val="center"/>
          </w:tcPr>
          <w:p w14:paraId="45E3783C" w14:textId="77777777" w:rsidR="00B354FA" w:rsidRPr="00486084" w:rsidRDefault="00B354FA" w:rsidP="00AF00B4">
            <w:pPr>
              <w:widowControl/>
              <w:suppressAutoHyphens/>
              <w:autoSpaceDN/>
              <w:adjustRightInd/>
              <w:ind w:right="48"/>
              <w:jc w:val="center"/>
              <w:textAlignment w:val="auto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486084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 xml:space="preserve">Osoby uczestniczące </w:t>
            </w:r>
            <w:r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br/>
            </w:r>
            <w:r w:rsidRPr="00486084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w wykonywaniu zamówienia</w:t>
            </w:r>
          </w:p>
        </w:tc>
        <w:tc>
          <w:tcPr>
            <w:tcW w:w="2268" w:type="dxa"/>
            <w:vAlign w:val="center"/>
          </w:tcPr>
          <w:p w14:paraId="4288685E" w14:textId="77777777" w:rsidR="00B354FA" w:rsidRPr="00486084" w:rsidRDefault="00B354FA" w:rsidP="00AF00B4">
            <w:pPr>
              <w:widowControl/>
              <w:suppressAutoHyphens/>
              <w:autoSpaceDN/>
              <w:adjustRightInd/>
              <w:ind w:right="48"/>
              <w:jc w:val="center"/>
              <w:textAlignment w:val="auto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486084">
              <w:rPr>
                <w:rFonts w:ascii="Arial" w:eastAsia="Calibri" w:hAnsi="Arial" w:cs="Times New Roman"/>
                <w:b/>
                <w:kern w:val="0"/>
                <w:sz w:val="16"/>
                <w:szCs w:val="16"/>
              </w:rPr>
              <w:t>Zakres wykonywanych czynności</w:t>
            </w:r>
          </w:p>
        </w:tc>
        <w:tc>
          <w:tcPr>
            <w:tcW w:w="9923" w:type="dxa"/>
            <w:vAlign w:val="center"/>
          </w:tcPr>
          <w:p w14:paraId="0618BE6F" w14:textId="77777777" w:rsidR="00B354FA" w:rsidRPr="00486084" w:rsidRDefault="00B354FA" w:rsidP="00AF00B4">
            <w:pPr>
              <w:widowControl/>
              <w:suppressAutoHyphens/>
              <w:autoSpaceDN/>
              <w:adjustRightInd/>
              <w:ind w:right="48"/>
              <w:jc w:val="center"/>
              <w:textAlignment w:val="auto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486084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Posiadane kwalifikacje zawodowe, uprawnienia</w:t>
            </w:r>
            <w:r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, doświadczenie</w:t>
            </w:r>
          </w:p>
        </w:tc>
        <w:tc>
          <w:tcPr>
            <w:tcW w:w="2397" w:type="dxa"/>
          </w:tcPr>
          <w:p w14:paraId="7E4E6B75" w14:textId="77777777" w:rsidR="00F9581A" w:rsidRPr="00486084" w:rsidRDefault="00F9581A" w:rsidP="00AF00B4">
            <w:pPr>
              <w:widowControl/>
              <w:suppressAutoHyphens/>
              <w:autoSpaceDN/>
              <w:adjustRightInd/>
              <w:ind w:right="48"/>
              <w:jc w:val="center"/>
              <w:textAlignment w:val="auto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486084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Podstawa do dysponowania</w:t>
            </w:r>
          </w:p>
          <w:p w14:paraId="217D5E1E" w14:textId="77777777" w:rsidR="00F9581A" w:rsidRPr="00486084" w:rsidRDefault="00F9581A" w:rsidP="00AF00B4">
            <w:pPr>
              <w:widowControl/>
              <w:suppressAutoHyphens/>
              <w:autoSpaceDN/>
              <w:adjustRightInd/>
              <w:ind w:right="48"/>
              <w:jc w:val="center"/>
              <w:textAlignment w:val="auto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486084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daną osobą</w:t>
            </w:r>
          </w:p>
        </w:tc>
      </w:tr>
      <w:tr w:rsidR="00B354FA" w:rsidRPr="00486084" w14:paraId="34612A76" w14:textId="15C539D3" w:rsidTr="00987191">
        <w:tc>
          <w:tcPr>
            <w:tcW w:w="567" w:type="dxa"/>
            <w:vAlign w:val="center"/>
          </w:tcPr>
          <w:p w14:paraId="7CB488D9" w14:textId="77777777" w:rsidR="00B354FA" w:rsidRPr="00486084" w:rsidRDefault="00B354FA" w:rsidP="00AF00B4">
            <w:pPr>
              <w:widowControl/>
              <w:suppressAutoHyphens/>
              <w:autoSpaceDN/>
              <w:adjustRightInd/>
              <w:spacing w:line="600" w:lineRule="auto"/>
              <w:ind w:right="48"/>
              <w:jc w:val="center"/>
              <w:textAlignment w:val="auto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48608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2014" w:type="dxa"/>
          </w:tcPr>
          <w:p w14:paraId="34F2FA13" w14:textId="77777777" w:rsidR="00B354FA" w:rsidRPr="00486084" w:rsidRDefault="00B354FA" w:rsidP="00AF00B4">
            <w:pPr>
              <w:widowControl/>
              <w:suppressAutoHyphens/>
              <w:autoSpaceDN/>
              <w:adjustRightInd/>
              <w:spacing w:line="600" w:lineRule="auto"/>
              <w:ind w:right="48"/>
              <w:jc w:val="both"/>
              <w:textAlignment w:val="auto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  <w:p w14:paraId="68706D83" w14:textId="77777777" w:rsidR="00B354FA" w:rsidRPr="00486084" w:rsidRDefault="00B354FA" w:rsidP="00AF00B4">
            <w:pPr>
              <w:widowControl/>
              <w:suppressAutoHyphens/>
              <w:autoSpaceDN/>
              <w:adjustRightInd/>
              <w:spacing w:line="600" w:lineRule="auto"/>
              <w:ind w:right="48"/>
              <w:jc w:val="both"/>
              <w:textAlignment w:val="auto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268" w:type="dxa"/>
          </w:tcPr>
          <w:p w14:paraId="3C2626C9" w14:textId="77777777" w:rsidR="00B354FA" w:rsidRPr="00486084" w:rsidRDefault="00B354FA" w:rsidP="00AF00B4">
            <w:pPr>
              <w:widowControl/>
              <w:suppressAutoHyphens/>
              <w:autoSpaceDN/>
              <w:adjustRightInd/>
              <w:spacing w:line="600" w:lineRule="auto"/>
              <w:ind w:right="48"/>
              <w:jc w:val="both"/>
              <w:textAlignment w:val="auto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3" w:type="dxa"/>
          </w:tcPr>
          <w:p w14:paraId="1EAAD1F3" w14:textId="1A5FAFE2" w:rsidR="00B354FA" w:rsidRPr="00B91558" w:rsidRDefault="00B354FA" w:rsidP="00D438BC">
            <w:pPr>
              <w:widowControl/>
              <w:numPr>
                <w:ilvl w:val="0"/>
                <w:numId w:val="66"/>
              </w:numPr>
              <w:tabs>
                <w:tab w:val="left" w:pos="-4962"/>
              </w:tabs>
              <w:suppressAutoHyphens/>
              <w:autoSpaceDN/>
              <w:adjustRightInd/>
              <w:ind w:left="335" w:right="-18"/>
              <w:jc w:val="both"/>
              <w:textAlignment w:val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posiada </w:t>
            </w:r>
            <w:r w:rsidRPr="00B91558">
              <w:rPr>
                <w:rFonts w:ascii="Arial" w:hAnsi="Arial" w:cs="Arial"/>
                <w:sz w:val="16"/>
              </w:rPr>
              <w:t>dyplom lekarza i prawo wykonywania zawodu lekarza, tj. kwalifikacje zawodowe lekarza internisty I stopnia wraz ze specjalizacją w zakresie medycyny pracy, określone w rozporządzeniu Ministra Zdrowia i Opieki Społecznej z dnia 30 maja 1996 r. w sprawie przeprowadzania badań lekarskich pracowników, zakresu profilaktycznej opieki zdrowotnej nad pracownikami oraz orzeczeń lekarskich wydawanych do celów przewidzian</w:t>
            </w:r>
            <w:r>
              <w:rPr>
                <w:rFonts w:ascii="Arial" w:hAnsi="Arial" w:cs="Arial"/>
                <w:sz w:val="16"/>
              </w:rPr>
              <w:t>ych w Kodeksie pracy (</w:t>
            </w:r>
            <w:proofErr w:type="spellStart"/>
            <w:r>
              <w:rPr>
                <w:rFonts w:ascii="Arial" w:hAnsi="Arial" w:cs="Arial"/>
                <w:sz w:val="16"/>
              </w:rPr>
              <w:t>t.j</w:t>
            </w:r>
            <w:proofErr w:type="spellEnd"/>
            <w:r>
              <w:rPr>
                <w:rFonts w:ascii="Arial" w:hAnsi="Arial" w:cs="Arial"/>
                <w:sz w:val="16"/>
              </w:rPr>
              <w:t>.</w:t>
            </w:r>
            <w:r w:rsidRPr="006D6C4A">
              <w:rPr>
                <w:rFonts w:ascii="Arial" w:hAnsi="Arial" w:cs="Arial"/>
                <w:sz w:val="16"/>
              </w:rPr>
              <w:t xml:space="preserve"> Dz. U. z 2023 r. poz. 607</w:t>
            </w:r>
            <w:r>
              <w:rPr>
                <w:rFonts w:ascii="Arial" w:hAnsi="Arial" w:cs="Arial"/>
                <w:sz w:val="16"/>
              </w:rPr>
              <w:t>) oraz posiada</w:t>
            </w:r>
            <w:r w:rsidRPr="00B91558">
              <w:rPr>
                <w:rFonts w:ascii="Arial" w:hAnsi="Arial" w:cs="Arial"/>
                <w:sz w:val="16"/>
              </w:rPr>
              <w:t xml:space="preserve"> uprawnienia do orzekania o zdolności do pracy na stanowisku z narażeniem na promieniowanie jonizujące i stanowisku kierowcy kategorii B, stanowisko z bronią </w:t>
            </w:r>
            <w:r w:rsidRPr="00B91558">
              <w:rPr>
                <w:rFonts w:ascii="Arial" w:eastAsia="Calibri" w:hAnsi="Arial" w:cs="Arial"/>
                <w:b/>
                <w:color w:val="000000"/>
                <w:kern w:val="0"/>
                <w:sz w:val="16"/>
              </w:rPr>
              <w:t>- TAK/NIE*</w:t>
            </w:r>
          </w:p>
          <w:p w14:paraId="1A452475" w14:textId="77777777" w:rsidR="00B354FA" w:rsidRPr="00B91558" w:rsidRDefault="00B354FA" w:rsidP="00AF00B4">
            <w:pPr>
              <w:widowControl/>
              <w:tabs>
                <w:tab w:val="left" w:pos="-4962"/>
              </w:tabs>
              <w:suppressAutoHyphens/>
              <w:autoSpaceDN/>
              <w:adjustRightInd/>
              <w:ind w:left="720" w:right="-18"/>
              <w:jc w:val="both"/>
              <w:textAlignment w:val="auto"/>
              <w:rPr>
                <w:rFonts w:ascii="Arial" w:hAnsi="Arial" w:cs="Arial"/>
                <w:sz w:val="16"/>
              </w:rPr>
            </w:pPr>
          </w:p>
          <w:p w14:paraId="6994536D" w14:textId="77777777" w:rsidR="00B354FA" w:rsidRPr="00B91558" w:rsidRDefault="00B354FA" w:rsidP="00D438BC">
            <w:pPr>
              <w:widowControl/>
              <w:numPr>
                <w:ilvl w:val="0"/>
                <w:numId w:val="66"/>
              </w:numPr>
              <w:tabs>
                <w:tab w:val="left" w:pos="-4962"/>
              </w:tabs>
              <w:suppressAutoHyphens/>
              <w:autoSpaceDN/>
              <w:adjustRightInd/>
              <w:ind w:left="335" w:right="-18"/>
              <w:jc w:val="both"/>
              <w:textAlignment w:val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posiada </w:t>
            </w:r>
            <w:r w:rsidRPr="00B91558">
              <w:rPr>
                <w:rFonts w:ascii="Arial" w:hAnsi="Arial" w:cs="Arial"/>
                <w:sz w:val="16"/>
              </w:rPr>
              <w:t>minimum 5 lat doświadczenia zawodowego</w:t>
            </w:r>
            <w:r>
              <w:rPr>
                <w:rFonts w:ascii="Arial" w:hAnsi="Arial" w:cs="Arial"/>
                <w:sz w:val="16"/>
              </w:rPr>
              <w:t xml:space="preserve"> w powyższym zakresie</w:t>
            </w:r>
            <w:r w:rsidRPr="00B91558">
              <w:rPr>
                <w:rFonts w:ascii="Arial" w:hAnsi="Arial" w:cs="Arial"/>
                <w:sz w:val="16"/>
              </w:rPr>
              <w:t xml:space="preserve"> </w:t>
            </w:r>
            <w:r w:rsidRPr="00B91558">
              <w:rPr>
                <w:rFonts w:ascii="Arial" w:eastAsia="Calibri" w:hAnsi="Arial" w:cs="Arial"/>
                <w:b/>
                <w:color w:val="000000"/>
                <w:kern w:val="0"/>
                <w:sz w:val="16"/>
              </w:rPr>
              <w:t>- TAK/NIE*</w:t>
            </w:r>
          </w:p>
          <w:p w14:paraId="7A515BE7" w14:textId="77777777" w:rsidR="00B354FA" w:rsidRPr="00B91558" w:rsidRDefault="00B354FA" w:rsidP="00AF00B4">
            <w:pPr>
              <w:widowControl/>
              <w:tabs>
                <w:tab w:val="left" w:pos="-4962"/>
              </w:tabs>
              <w:suppressAutoHyphens/>
              <w:autoSpaceDN/>
              <w:adjustRightInd/>
              <w:ind w:left="720" w:right="-18"/>
              <w:jc w:val="both"/>
              <w:textAlignment w:val="auto"/>
              <w:rPr>
                <w:rFonts w:ascii="Arial" w:hAnsi="Arial" w:cs="Arial"/>
                <w:sz w:val="16"/>
              </w:rPr>
            </w:pPr>
          </w:p>
          <w:p w14:paraId="1E3FAEEC" w14:textId="77777777" w:rsidR="00B354FA" w:rsidRPr="00486084" w:rsidRDefault="00B354FA" w:rsidP="00AF00B4">
            <w:pPr>
              <w:tabs>
                <w:tab w:val="left" w:pos="-3119"/>
                <w:tab w:val="left" w:pos="-2977"/>
                <w:tab w:val="left" w:pos="601"/>
              </w:tabs>
              <w:overflowPunct/>
              <w:ind w:right="-2"/>
              <w:jc w:val="both"/>
              <w:textAlignment w:val="auto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97" w:type="dxa"/>
          </w:tcPr>
          <w:p w14:paraId="0C264CE8" w14:textId="77777777" w:rsidR="00F9581A" w:rsidRPr="00486084" w:rsidRDefault="00F9581A" w:rsidP="00AF00B4">
            <w:pPr>
              <w:widowControl/>
              <w:suppressAutoHyphens/>
              <w:autoSpaceDN/>
              <w:adjustRightInd/>
              <w:spacing w:line="600" w:lineRule="auto"/>
              <w:ind w:right="48"/>
              <w:jc w:val="both"/>
              <w:textAlignment w:val="auto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B354FA" w:rsidRPr="00486084" w14:paraId="407EDD31" w14:textId="41DF884B" w:rsidTr="00987191">
        <w:tc>
          <w:tcPr>
            <w:tcW w:w="567" w:type="dxa"/>
            <w:vAlign w:val="center"/>
          </w:tcPr>
          <w:p w14:paraId="0EA6C3F7" w14:textId="77777777" w:rsidR="00B354FA" w:rsidRPr="00486084" w:rsidRDefault="00B354FA" w:rsidP="00AF00B4">
            <w:pPr>
              <w:widowControl/>
              <w:suppressAutoHyphens/>
              <w:autoSpaceDN/>
              <w:adjustRightInd/>
              <w:spacing w:line="600" w:lineRule="auto"/>
              <w:ind w:right="48"/>
              <w:jc w:val="center"/>
              <w:textAlignment w:val="auto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014" w:type="dxa"/>
          </w:tcPr>
          <w:p w14:paraId="2EB89F11" w14:textId="77777777" w:rsidR="00B354FA" w:rsidRPr="00486084" w:rsidRDefault="00B354FA" w:rsidP="00AF00B4">
            <w:pPr>
              <w:widowControl/>
              <w:suppressAutoHyphens/>
              <w:autoSpaceDN/>
              <w:adjustRightInd/>
              <w:spacing w:line="600" w:lineRule="auto"/>
              <w:ind w:right="48"/>
              <w:jc w:val="both"/>
              <w:textAlignment w:val="auto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268" w:type="dxa"/>
          </w:tcPr>
          <w:p w14:paraId="7BBB1BD3" w14:textId="77777777" w:rsidR="00B354FA" w:rsidRPr="00486084" w:rsidRDefault="00B354FA" w:rsidP="00AF00B4">
            <w:pPr>
              <w:widowControl/>
              <w:suppressAutoHyphens/>
              <w:autoSpaceDN/>
              <w:adjustRightInd/>
              <w:spacing w:line="600" w:lineRule="auto"/>
              <w:ind w:right="48"/>
              <w:jc w:val="both"/>
              <w:textAlignment w:val="auto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3" w:type="dxa"/>
          </w:tcPr>
          <w:p w14:paraId="542766E3" w14:textId="63EB2939" w:rsidR="00B354FA" w:rsidRDefault="00B354FA" w:rsidP="00D438BC">
            <w:pPr>
              <w:widowControl/>
              <w:numPr>
                <w:ilvl w:val="0"/>
                <w:numId w:val="109"/>
              </w:numPr>
              <w:tabs>
                <w:tab w:val="left" w:pos="-4962"/>
              </w:tabs>
              <w:suppressAutoHyphens/>
              <w:autoSpaceDN/>
              <w:adjustRightInd/>
              <w:ind w:left="335" w:right="-18"/>
              <w:jc w:val="both"/>
              <w:textAlignment w:val="auto"/>
              <w:rPr>
                <w:rFonts w:ascii="Arial" w:hAnsi="Arial" w:cs="Arial"/>
                <w:sz w:val="16"/>
              </w:rPr>
            </w:pPr>
            <w:r w:rsidRPr="00D42D78">
              <w:rPr>
                <w:rFonts w:ascii="Arial" w:hAnsi="Arial" w:cs="Arial"/>
                <w:sz w:val="16"/>
              </w:rPr>
              <w:t>posiada kwalifikacje zawodowe lekarza okulisty i wykonuje badania okulistyczne w zakresie medycyny pracy określone w rozporządzeniu Ministra Zdrowia i Opieki Społecznej z dnia 30 maja 1996 r. w sprawie przeprowadzania badań lekarskich pracowników, zakresu profilaktycznej opieki zdrowotnej nad pracownikami oraz orzeczeń lekarskich wydawanych do celów przewidzianych w Kodeksie pracy (</w:t>
            </w:r>
            <w:proofErr w:type="spellStart"/>
            <w:r w:rsidRPr="00D42D78">
              <w:rPr>
                <w:rFonts w:ascii="Arial" w:hAnsi="Arial" w:cs="Arial"/>
                <w:sz w:val="16"/>
              </w:rPr>
              <w:t>t.j</w:t>
            </w:r>
            <w:proofErr w:type="spellEnd"/>
            <w:r w:rsidRPr="00D42D78">
              <w:rPr>
                <w:rFonts w:ascii="Arial" w:hAnsi="Arial" w:cs="Arial"/>
                <w:sz w:val="16"/>
              </w:rPr>
              <w:t>. Dz. U. z 2023 r. poz. 607), zgodnie z ustawą z dnia 27 czerwca 1997 r. o służbie medycyny pracy (</w:t>
            </w:r>
            <w:proofErr w:type="spellStart"/>
            <w:r w:rsidRPr="00D42D78">
              <w:rPr>
                <w:rFonts w:ascii="Arial" w:hAnsi="Arial" w:cs="Arial"/>
                <w:sz w:val="16"/>
              </w:rPr>
              <w:t>t.j</w:t>
            </w:r>
            <w:proofErr w:type="spellEnd"/>
            <w:r w:rsidRPr="00D42D78">
              <w:rPr>
                <w:rFonts w:ascii="Arial" w:hAnsi="Arial" w:cs="Arial"/>
                <w:sz w:val="16"/>
              </w:rPr>
              <w:t xml:space="preserve">. Dz. U. z 2023 r. poz. 607) i rozporządzeniem Ministra Pracy i Polityki Socjalnej z dnia 1 grudnia 1998 r. w sprawie bezpieczeństwa i higieny pracy na stanowiskach wyposażonych w monitory ekranowe (Dz. U. z 1998 r. Nr 148, poz. 973) – </w:t>
            </w:r>
            <w:r w:rsidRPr="00D42D78">
              <w:rPr>
                <w:rFonts w:ascii="Arial" w:hAnsi="Arial" w:cs="Arial"/>
                <w:b/>
                <w:sz w:val="16"/>
              </w:rPr>
              <w:t>TAK/NIE*</w:t>
            </w:r>
          </w:p>
          <w:p w14:paraId="06A2E869" w14:textId="77777777" w:rsidR="00B354FA" w:rsidRDefault="00B354FA" w:rsidP="00D42D78">
            <w:pPr>
              <w:widowControl/>
              <w:tabs>
                <w:tab w:val="left" w:pos="-4962"/>
              </w:tabs>
              <w:suppressAutoHyphens/>
              <w:autoSpaceDN/>
              <w:adjustRightInd/>
              <w:ind w:left="335" w:right="-18"/>
              <w:jc w:val="both"/>
              <w:textAlignment w:val="auto"/>
              <w:rPr>
                <w:rFonts w:ascii="Arial" w:hAnsi="Arial" w:cs="Arial"/>
                <w:sz w:val="16"/>
              </w:rPr>
            </w:pPr>
          </w:p>
          <w:p w14:paraId="32BAC4BC" w14:textId="77777777" w:rsidR="00B354FA" w:rsidRPr="00D42D78" w:rsidRDefault="00B354FA" w:rsidP="00D438BC">
            <w:pPr>
              <w:widowControl/>
              <w:numPr>
                <w:ilvl w:val="0"/>
                <w:numId w:val="109"/>
              </w:numPr>
              <w:tabs>
                <w:tab w:val="left" w:pos="-4962"/>
              </w:tabs>
              <w:suppressAutoHyphens/>
              <w:autoSpaceDN/>
              <w:adjustRightInd/>
              <w:ind w:left="335" w:right="-18"/>
              <w:jc w:val="both"/>
              <w:textAlignment w:val="auto"/>
              <w:rPr>
                <w:rFonts w:ascii="Arial" w:hAnsi="Arial" w:cs="Arial"/>
                <w:sz w:val="16"/>
              </w:rPr>
            </w:pPr>
            <w:r w:rsidRPr="00D42D78">
              <w:rPr>
                <w:rFonts w:ascii="Arial" w:hAnsi="Arial" w:cs="Arial"/>
                <w:sz w:val="16"/>
              </w:rPr>
              <w:t>posiada minimum 5 lat doświadczenia zawodowego w powyższym zakresie – TAK/NIE*</w:t>
            </w:r>
          </w:p>
          <w:p w14:paraId="421A29CD" w14:textId="77777777" w:rsidR="00B354FA" w:rsidRDefault="00B354FA" w:rsidP="00D42D78">
            <w:pPr>
              <w:widowControl/>
              <w:tabs>
                <w:tab w:val="left" w:pos="-4962"/>
              </w:tabs>
              <w:suppressAutoHyphens/>
              <w:autoSpaceDN/>
              <w:adjustRightInd/>
              <w:ind w:left="335" w:right="-18"/>
              <w:jc w:val="both"/>
              <w:textAlignment w:val="auto"/>
              <w:rPr>
                <w:rFonts w:ascii="Arial" w:hAnsi="Arial" w:cs="Arial"/>
                <w:sz w:val="16"/>
              </w:rPr>
            </w:pPr>
          </w:p>
        </w:tc>
        <w:tc>
          <w:tcPr>
            <w:tcW w:w="2397" w:type="dxa"/>
          </w:tcPr>
          <w:p w14:paraId="00C27E95" w14:textId="77777777" w:rsidR="00D42D78" w:rsidRPr="00486084" w:rsidRDefault="00D42D78" w:rsidP="00AF00B4">
            <w:pPr>
              <w:widowControl/>
              <w:suppressAutoHyphens/>
              <w:autoSpaceDN/>
              <w:adjustRightInd/>
              <w:spacing w:line="600" w:lineRule="auto"/>
              <w:ind w:right="48"/>
              <w:jc w:val="both"/>
              <w:textAlignment w:val="auto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  <w:tr w:rsidR="00B354FA" w:rsidRPr="00486084" w14:paraId="1609687D" w14:textId="6A414EB2" w:rsidTr="00987191">
        <w:tc>
          <w:tcPr>
            <w:tcW w:w="567" w:type="dxa"/>
            <w:vAlign w:val="center"/>
          </w:tcPr>
          <w:p w14:paraId="5DF86A15" w14:textId="77777777" w:rsidR="00B354FA" w:rsidRPr="00486084" w:rsidRDefault="00B354FA" w:rsidP="00AF00B4">
            <w:pPr>
              <w:widowControl/>
              <w:suppressAutoHyphens/>
              <w:autoSpaceDN/>
              <w:adjustRightInd/>
              <w:spacing w:line="600" w:lineRule="auto"/>
              <w:ind w:right="48"/>
              <w:jc w:val="center"/>
              <w:textAlignment w:val="auto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014" w:type="dxa"/>
          </w:tcPr>
          <w:p w14:paraId="1E0A7F4C" w14:textId="77777777" w:rsidR="00B354FA" w:rsidRPr="00486084" w:rsidRDefault="00B354FA" w:rsidP="00AF00B4">
            <w:pPr>
              <w:widowControl/>
              <w:suppressAutoHyphens/>
              <w:autoSpaceDN/>
              <w:adjustRightInd/>
              <w:spacing w:line="600" w:lineRule="auto"/>
              <w:ind w:right="48"/>
              <w:jc w:val="both"/>
              <w:textAlignment w:val="auto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  <w:p w14:paraId="13C24E05" w14:textId="77777777" w:rsidR="00B354FA" w:rsidRPr="00486084" w:rsidRDefault="00B354FA" w:rsidP="00AF00B4">
            <w:pPr>
              <w:widowControl/>
              <w:suppressAutoHyphens/>
              <w:autoSpaceDN/>
              <w:adjustRightInd/>
              <w:spacing w:line="600" w:lineRule="auto"/>
              <w:ind w:right="48"/>
              <w:jc w:val="both"/>
              <w:textAlignment w:val="auto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268" w:type="dxa"/>
          </w:tcPr>
          <w:p w14:paraId="2037CD44" w14:textId="77777777" w:rsidR="00B354FA" w:rsidRPr="00486084" w:rsidRDefault="00B354FA" w:rsidP="00AF00B4">
            <w:pPr>
              <w:widowControl/>
              <w:suppressAutoHyphens/>
              <w:autoSpaceDN/>
              <w:adjustRightInd/>
              <w:spacing w:line="600" w:lineRule="auto"/>
              <w:ind w:right="48"/>
              <w:jc w:val="both"/>
              <w:textAlignment w:val="auto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3" w:type="dxa"/>
          </w:tcPr>
          <w:p w14:paraId="17CA6D11" w14:textId="77777777" w:rsidR="00B354FA" w:rsidRDefault="00B354FA" w:rsidP="00AF00B4">
            <w:pPr>
              <w:suppressAutoHyphens/>
              <w:autoSpaceDN/>
              <w:adjustRightInd/>
              <w:ind w:left="335"/>
              <w:jc w:val="both"/>
              <w:textAlignment w:val="auto"/>
              <w:rPr>
                <w:rFonts w:ascii="Arial" w:hAnsi="Arial" w:cs="Arial"/>
                <w:sz w:val="16"/>
              </w:rPr>
            </w:pPr>
          </w:p>
          <w:p w14:paraId="4BC6E3F7" w14:textId="77777777" w:rsidR="00B354FA" w:rsidRPr="00B91558" w:rsidRDefault="00B354FA" w:rsidP="00AF00B4">
            <w:pPr>
              <w:suppressAutoHyphens/>
              <w:autoSpaceDN/>
              <w:adjustRightInd/>
              <w:ind w:left="335"/>
              <w:jc w:val="both"/>
              <w:textAlignment w:val="auto"/>
              <w:rPr>
                <w:rFonts w:ascii="Arial" w:hAnsi="Arial" w:cs="Arial"/>
                <w:sz w:val="16"/>
              </w:rPr>
            </w:pPr>
          </w:p>
        </w:tc>
        <w:tc>
          <w:tcPr>
            <w:tcW w:w="2397" w:type="dxa"/>
          </w:tcPr>
          <w:p w14:paraId="28245CD0" w14:textId="77777777" w:rsidR="00F9581A" w:rsidRPr="00486084" w:rsidRDefault="00F9581A" w:rsidP="00AF00B4">
            <w:pPr>
              <w:widowControl/>
              <w:suppressAutoHyphens/>
              <w:autoSpaceDN/>
              <w:adjustRightInd/>
              <w:spacing w:line="600" w:lineRule="auto"/>
              <w:ind w:right="48"/>
              <w:jc w:val="both"/>
              <w:textAlignment w:val="auto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</w:tr>
    </w:tbl>
    <w:p w14:paraId="01FA3D7C" w14:textId="77777777" w:rsidR="00F9581A" w:rsidRPr="00D42D78" w:rsidRDefault="00D42D78" w:rsidP="00D42D78">
      <w:pPr>
        <w:widowControl/>
        <w:ind w:right="48"/>
        <w:jc w:val="both"/>
        <w:rPr>
          <w:rFonts w:ascii="Arial" w:hAnsi="Arial" w:cs="Arial"/>
          <w:kern w:val="1"/>
          <w:sz w:val="16"/>
          <w:lang w:eastAsia="ar-SA"/>
        </w:rPr>
      </w:pPr>
      <w:r>
        <w:rPr>
          <w:rFonts w:ascii="Arial" w:hAnsi="Arial" w:cs="Arial"/>
          <w:kern w:val="1"/>
          <w:sz w:val="16"/>
          <w:lang w:eastAsia="ar-SA"/>
        </w:rPr>
        <w:t xml:space="preserve">* </w:t>
      </w:r>
      <w:r w:rsidRPr="00987191">
        <w:rPr>
          <w:rFonts w:ascii="Arial" w:hAnsi="Arial"/>
          <w:i/>
          <w:kern w:val="1"/>
          <w:sz w:val="16"/>
        </w:rPr>
        <w:t>niewłaściwe skreślić</w:t>
      </w:r>
    </w:p>
    <w:p w14:paraId="781568C1" w14:textId="77777777" w:rsidR="00D42D78" w:rsidRDefault="00D42D78" w:rsidP="00F9581A">
      <w:pPr>
        <w:suppressAutoHyphens/>
        <w:autoSpaceDN/>
        <w:adjustRightInd/>
        <w:ind w:right="48"/>
        <w:textAlignment w:val="auto"/>
        <w:rPr>
          <w:rFonts w:ascii="Arial" w:hAnsi="Arial" w:cs="Arial"/>
          <w:kern w:val="1"/>
          <w:lang w:eastAsia="ar-SA"/>
        </w:rPr>
      </w:pPr>
    </w:p>
    <w:p w14:paraId="6860A27C" w14:textId="77777777" w:rsidR="00F9581A" w:rsidRDefault="00F9581A" w:rsidP="00F9581A">
      <w:pPr>
        <w:suppressAutoHyphens/>
        <w:autoSpaceDN/>
        <w:adjustRightInd/>
        <w:ind w:right="48"/>
        <w:textAlignment w:val="auto"/>
        <w:rPr>
          <w:rFonts w:ascii="Arial" w:hAnsi="Arial" w:cs="Arial"/>
          <w:kern w:val="1"/>
          <w:lang w:eastAsia="ar-SA"/>
        </w:rPr>
      </w:pPr>
      <w:r>
        <w:rPr>
          <w:rFonts w:ascii="Arial" w:hAnsi="Arial" w:cs="Arial"/>
          <w:kern w:val="1"/>
          <w:lang w:eastAsia="ar-SA"/>
        </w:rPr>
        <w:t>……………………………</w:t>
      </w:r>
      <w:r>
        <w:rPr>
          <w:rFonts w:ascii="Arial" w:hAnsi="Arial" w:cs="Arial"/>
          <w:kern w:val="1"/>
          <w:lang w:eastAsia="ar-SA"/>
        </w:rPr>
        <w:tab/>
      </w:r>
      <w:r>
        <w:rPr>
          <w:rFonts w:ascii="Arial" w:hAnsi="Arial" w:cs="Arial"/>
          <w:kern w:val="1"/>
          <w:lang w:eastAsia="ar-SA"/>
        </w:rPr>
        <w:tab/>
      </w:r>
      <w:r>
        <w:rPr>
          <w:rFonts w:ascii="Arial" w:hAnsi="Arial" w:cs="Arial"/>
          <w:kern w:val="1"/>
          <w:lang w:eastAsia="ar-SA"/>
        </w:rPr>
        <w:tab/>
      </w:r>
      <w:r>
        <w:rPr>
          <w:rFonts w:ascii="Arial" w:hAnsi="Arial" w:cs="Arial"/>
          <w:kern w:val="1"/>
          <w:lang w:eastAsia="ar-SA"/>
        </w:rPr>
        <w:tab/>
      </w:r>
      <w:r>
        <w:rPr>
          <w:rFonts w:ascii="Arial" w:hAnsi="Arial" w:cs="Arial"/>
          <w:kern w:val="1"/>
          <w:lang w:eastAsia="ar-SA"/>
        </w:rPr>
        <w:tab/>
      </w:r>
      <w:r>
        <w:rPr>
          <w:rFonts w:ascii="Arial" w:hAnsi="Arial" w:cs="Arial"/>
          <w:kern w:val="1"/>
          <w:lang w:eastAsia="ar-SA"/>
        </w:rPr>
        <w:tab/>
      </w:r>
      <w:r>
        <w:rPr>
          <w:rFonts w:ascii="Arial" w:hAnsi="Arial" w:cs="Arial"/>
          <w:kern w:val="1"/>
          <w:lang w:eastAsia="ar-SA"/>
        </w:rPr>
        <w:tab/>
      </w:r>
      <w:r>
        <w:rPr>
          <w:rFonts w:ascii="Arial" w:hAnsi="Arial" w:cs="Arial"/>
          <w:kern w:val="1"/>
          <w:lang w:eastAsia="ar-SA"/>
        </w:rPr>
        <w:tab/>
      </w:r>
      <w:r>
        <w:rPr>
          <w:rFonts w:ascii="Arial" w:hAnsi="Arial" w:cs="Arial"/>
          <w:kern w:val="1"/>
          <w:lang w:eastAsia="ar-SA"/>
        </w:rPr>
        <w:tab/>
      </w:r>
      <w:r>
        <w:rPr>
          <w:rFonts w:ascii="Arial" w:hAnsi="Arial" w:cs="Arial"/>
          <w:kern w:val="1"/>
          <w:lang w:eastAsia="ar-SA"/>
        </w:rPr>
        <w:tab/>
        <w:t xml:space="preserve">  ……………………………………………………………</w:t>
      </w:r>
    </w:p>
    <w:p w14:paraId="5E464EE1" w14:textId="77777777" w:rsidR="008C3123" w:rsidRPr="00D42D78" w:rsidRDefault="00F9581A" w:rsidP="00F9581A">
      <w:pPr>
        <w:widowControl/>
        <w:overflowPunct/>
        <w:ind w:right="48"/>
        <w:jc w:val="both"/>
        <w:textAlignment w:val="auto"/>
        <w:rPr>
          <w:rFonts w:ascii="Arial" w:hAnsi="Arial" w:cs="Arial"/>
          <w:i/>
          <w:kern w:val="0"/>
          <w:sz w:val="12"/>
          <w:szCs w:val="16"/>
        </w:rPr>
      </w:pPr>
      <w:r w:rsidRPr="00D42D78">
        <w:rPr>
          <w:rFonts w:ascii="Arial" w:hAnsi="Arial" w:cs="Arial"/>
          <w:i/>
          <w:color w:val="000000"/>
          <w:kern w:val="0"/>
          <w:sz w:val="16"/>
        </w:rPr>
        <w:t xml:space="preserve">   </w:t>
      </w:r>
      <w:r w:rsidR="00D42D78">
        <w:rPr>
          <w:rFonts w:ascii="Arial" w:hAnsi="Arial" w:cs="Arial"/>
          <w:i/>
          <w:color w:val="000000"/>
          <w:kern w:val="0"/>
          <w:sz w:val="16"/>
        </w:rPr>
        <w:t xml:space="preserve">    </w:t>
      </w:r>
      <w:r w:rsidRPr="00D42D78">
        <w:rPr>
          <w:rFonts w:ascii="Arial" w:hAnsi="Arial" w:cs="Arial"/>
          <w:i/>
          <w:color w:val="000000"/>
          <w:kern w:val="0"/>
          <w:sz w:val="16"/>
        </w:rPr>
        <w:t>Miejscowość, data</w:t>
      </w:r>
      <w:r w:rsidRPr="00D42D78">
        <w:rPr>
          <w:rFonts w:ascii="Arial" w:hAnsi="Arial" w:cs="Arial"/>
          <w:i/>
          <w:color w:val="000000"/>
          <w:kern w:val="0"/>
          <w:sz w:val="16"/>
        </w:rPr>
        <w:tab/>
      </w:r>
      <w:r w:rsidRPr="00D42D78">
        <w:rPr>
          <w:rFonts w:ascii="Arial" w:hAnsi="Arial" w:cs="Arial"/>
          <w:i/>
          <w:color w:val="000000"/>
          <w:kern w:val="0"/>
          <w:sz w:val="16"/>
        </w:rPr>
        <w:tab/>
      </w:r>
      <w:r w:rsidRPr="00D42D78">
        <w:rPr>
          <w:rFonts w:ascii="Arial" w:hAnsi="Arial" w:cs="Arial"/>
          <w:i/>
          <w:color w:val="000000"/>
          <w:kern w:val="0"/>
          <w:sz w:val="16"/>
        </w:rPr>
        <w:tab/>
      </w:r>
      <w:r w:rsidRPr="00D42D78">
        <w:rPr>
          <w:rFonts w:ascii="Arial" w:hAnsi="Arial" w:cs="Arial"/>
          <w:i/>
          <w:color w:val="000000"/>
          <w:kern w:val="0"/>
          <w:sz w:val="16"/>
        </w:rPr>
        <w:tab/>
      </w:r>
      <w:r w:rsidRPr="00D42D78">
        <w:rPr>
          <w:rFonts w:ascii="Arial" w:hAnsi="Arial" w:cs="Arial"/>
          <w:i/>
          <w:color w:val="000000"/>
          <w:kern w:val="0"/>
          <w:sz w:val="16"/>
        </w:rPr>
        <w:tab/>
      </w:r>
      <w:r w:rsidR="00D42D78" w:rsidRPr="00D42D78">
        <w:rPr>
          <w:rFonts w:ascii="Arial" w:hAnsi="Arial" w:cs="Arial"/>
          <w:i/>
          <w:color w:val="000000"/>
          <w:kern w:val="0"/>
          <w:sz w:val="16"/>
        </w:rPr>
        <w:t xml:space="preserve">     </w:t>
      </w:r>
      <w:r w:rsidR="00D42D78" w:rsidRPr="00D42D78">
        <w:rPr>
          <w:rFonts w:ascii="Arial" w:hAnsi="Arial" w:cs="Arial"/>
          <w:i/>
          <w:color w:val="000000"/>
          <w:kern w:val="0"/>
          <w:sz w:val="16"/>
        </w:rPr>
        <w:tab/>
      </w:r>
      <w:r w:rsidR="00D42D78" w:rsidRPr="00D42D78">
        <w:rPr>
          <w:rFonts w:ascii="Arial" w:hAnsi="Arial" w:cs="Arial"/>
          <w:i/>
          <w:color w:val="000000"/>
          <w:kern w:val="0"/>
          <w:sz w:val="16"/>
        </w:rPr>
        <w:tab/>
      </w:r>
      <w:r w:rsidR="00D42D78" w:rsidRPr="00D42D78">
        <w:rPr>
          <w:rFonts w:ascii="Arial" w:hAnsi="Arial" w:cs="Arial"/>
          <w:i/>
          <w:color w:val="000000"/>
          <w:kern w:val="0"/>
          <w:sz w:val="16"/>
        </w:rPr>
        <w:tab/>
      </w:r>
      <w:r w:rsidR="00D42D78" w:rsidRPr="00D42D78">
        <w:rPr>
          <w:rFonts w:ascii="Arial" w:hAnsi="Arial" w:cs="Arial"/>
          <w:i/>
          <w:color w:val="000000"/>
          <w:kern w:val="0"/>
          <w:sz w:val="16"/>
        </w:rPr>
        <w:tab/>
      </w:r>
      <w:r w:rsidR="00D42D78" w:rsidRPr="00D42D78">
        <w:rPr>
          <w:rFonts w:ascii="Arial" w:hAnsi="Arial" w:cs="Arial"/>
          <w:i/>
          <w:color w:val="000000"/>
          <w:kern w:val="0"/>
          <w:sz w:val="16"/>
        </w:rPr>
        <w:tab/>
      </w:r>
      <w:r w:rsidR="00D42D78" w:rsidRPr="00D42D78">
        <w:rPr>
          <w:rFonts w:ascii="Arial" w:hAnsi="Arial" w:cs="Arial"/>
          <w:i/>
          <w:color w:val="000000"/>
          <w:kern w:val="0"/>
          <w:sz w:val="16"/>
        </w:rPr>
        <w:tab/>
        <w:t xml:space="preserve">       </w:t>
      </w:r>
      <w:r w:rsidR="00D42D78">
        <w:rPr>
          <w:rFonts w:ascii="Arial" w:hAnsi="Arial" w:cs="Arial"/>
          <w:i/>
          <w:color w:val="000000"/>
          <w:kern w:val="0"/>
          <w:sz w:val="16"/>
        </w:rPr>
        <w:t xml:space="preserve">        </w:t>
      </w:r>
      <w:r w:rsidRPr="00D42D78">
        <w:rPr>
          <w:rFonts w:ascii="Arial" w:hAnsi="Arial" w:cs="Arial"/>
          <w:i/>
          <w:color w:val="000000"/>
          <w:kern w:val="0"/>
          <w:sz w:val="16"/>
        </w:rPr>
        <w:t>(podpis Wykonawcy lub osoby upoważnionej</w:t>
      </w:r>
      <w:r w:rsidR="00D42D78" w:rsidRPr="00D42D78">
        <w:rPr>
          <w:rFonts w:ascii="Arial" w:hAnsi="Arial" w:cs="Arial"/>
          <w:i/>
          <w:color w:val="000000"/>
          <w:kern w:val="0"/>
          <w:sz w:val="16"/>
        </w:rPr>
        <w:t>)</w:t>
      </w:r>
    </w:p>
    <w:p w14:paraId="0531755C" w14:textId="77777777" w:rsidR="00F9581A" w:rsidRDefault="00F9581A" w:rsidP="00F9581A">
      <w:pPr>
        <w:rPr>
          <w:rFonts w:ascii="Arial" w:hAnsi="Arial" w:cs="Arial"/>
          <w:i/>
          <w:kern w:val="1"/>
          <w:sz w:val="16"/>
          <w:szCs w:val="16"/>
          <w:lang w:eastAsia="ar-SA"/>
        </w:rPr>
        <w:sectPr w:rsidR="00F9581A" w:rsidSect="00F9581A">
          <w:pgSz w:w="16838" w:h="11906" w:orient="landscape"/>
          <w:pgMar w:top="1276" w:right="709" w:bottom="1418" w:left="993" w:header="709" w:footer="330" w:gutter="0"/>
          <w:cols w:space="708"/>
          <w:docGrid w:linePitch="360"/>
        </w:sectPr>
      </w:pPr>
    </w:p>
    <w:p w14:paraId="55701041" w14:textId="77777777" w:rsidR="00F9581A" w:rsidRPr="00F9581A" w:rsidRDefault="00F9581A" w:rsidP="00F9581A">
      <w:pPr>
        <w:suppressAutoHyphens/>
        <w:autoSpaceDN/>
        <w:adjustRightInd/>
        <w:ind w:right="48"/>
        <w:jc w:val="right"/>
        <w:textAlignment w:val="auto"/>
        <w:rPr>
          <w:rFonts w:ascii="Arial" w:hAnsi="Arial" w:cs="Arial"/>
          <w:i/>
          <w:u w:val="single"/>
        </w:rPr>
      </w:pPr>
      <w:r w:rsidRPr="00F9581A">
        <w:rPr>
          <w:rFonts w:ascii="Arial" w:hAnsi="Arial" w:cs="Arial"/>
          <w:i/>
          <w:u w:val="single"/>
        </w:rPr>
        <w:lastRenderedPageBreak/>
        <w:t>Załącznik nr 6 do SWZ</w:t>
      </w:r>
    </w:p>
    <w:p w14:paraId="472C728B" w14:textId="77777777" w:rsidR="00F9581A" w:rsidRPr="00931A93" w:rsidRDefault="00F9581A" w:rsidP="00F9581A">
      <w:pPr>
        <w:jc w:val="right"/>
        <w:rPr>
          <w:rFonts w:ascii="Arial" w:hAnsi="Arial" w:cs="Arial"/>
          <w:u w:val="single"/>
        </w:rPr>
      </w:pPr>
    </w:p>
    <w:p w14:paraId="0F330BAD" w14:textId="77777777" w:rsidR="00F9581A" w:rsidRPr="00931A93" w:rsidRDefault="00F9581A" w:rsidP="00F9581A">
      <w:pPr>
        <w:jc w:val="right"/>
        <w:rPr>
          <w:rFonts w:ascii="Arial" w:hAnsi="Arial" w:cs="Arial"/>
          <w:u w:val="single"/>
        </w:rPr>
      </w:pPr>
    </w:p>
    <w:p w14:paraId="3453A2C5" w14:textId="77777777" w:rsidR="00F9581A" w:rsidRPr="00931A93" w:rsidRDefault="00F9581A" w:rsidP="00F9581A">
      <w:pPr>
        <w:jc w:val="center"/>
        <w:rPr>
          <w:rFonts w:ascii="Arial" w:hAnsi="Arial" w:cs="Arial"/>
          <w:b/>
        </w:rPr>
      </w:pPr>
      <w:r w:rsidRPr="00931A93">
        <w:rPr>
          <w:rFonts w:ascii="Arial" w:hAnsi="Arial" w:cs="Arial"/>
          <w:b/>
        </w:rPr>
        <w:t>Z O B O W I Ą Z A N I E</w:t>
      </w:r>
    </w:p>
    <w:p w14:paraId="07983EE1" w14:textId="77777777" w:rsidR="00F9581A" w:rsidRPr="00931A93" w:rsidRDefault="00F9581A" w:rsidP="00F9581A">
      <w:pPr>
        <w:jc w:val="center"/>
        <w:rPr>
          <w:rFonts w:ascii="Arial" w:hAnsi="Arial" w:cs="Arial"/>
          <w:b/>
        </w:rPr>
      </w:pPr>
    </w:p>
    <w:p w14:paraId="76B0F302" w14:textId="77777777" w:rsidR="00F9581A" w:rsidRPr="00931A93" w:rsidRDefault="00F9581A" w:rsidP="00F9581A">
      <w:pPr>
        <w:jc w:val="center"/>
        <w:rPr>
          <w:rFonts w:ascii="Arial" w:hAnsi="Arial" w:cs="Arial"/>
          <w:b/>
        </w:rPr>
      </w:pPr>
      <w:r w:rsidRPr="00931A93">
        <w:rPr>
          <w:rFonts w:ascii="Arial" w:hAnsi="Arial" w:cs="Arial"/>
          <w:b/>
        </w:rPr>
        <w:t>do oddania do dyspozycji niezbędnych zasobów na potrzeby realizacji zamówienia</w:t>
      </w:r>
    </w:p>
    <w:p w14:paraId="7D67998C" w14:textId="77777777" w:rsidR="00F9581A" w:rsidRPr="00931A93" w:rsidRDefault="00F9581A" w:rsidP="00F9581A">
      <w:pPr>
        <w:jc w:val="center"/>
        <w:rPr>
          <w:rFonts w:ascii="Arial" w:hAnsi="Arial" w:cs="Arial"/>
          <w:b/>
        </w:rPr>
      </w:pPr>
    </w:p>
    <w:p w14:paraId="0A7A7996" w14:textId="77777777" w:rsidR="00F9581A" w:rsidRPr="00931A93" w:rsidRDefault="00F9581A" w:rsidP="00F9581A">
      <w:pPr>
        <w:jc w:val="center"/>
        <w:rPr>
          <w:rFonts w:ascii="Arial" w:hAnsi="Arial" w:cs="Arial"/>
          <w:b/>
        </w:rPr>
      </w:pPr>
    </w:p>
    <w:p w14:paraId="17972E5C" w14:textId="77777777" w:rsidR="00F9581A" w:rsidRPr="00931A93" w:rsidRDefault="00F9581A" w:rsidP="00F9581A">
      <w:pPr>
        <w:rPr>
          <w:rFonts w:ascii="Arial" w:hAnsi="Arial" w:cs="Arial"/>
        </w:rPr>
      </w:pPr>
      <w:r w:rsidRPr="00931A93">
        <w:rPr>
          <w:rFonts w:ascii="Arial" w:hAnsi="Arial" w:cs="Arial"/>
        </w:rPr>
        <w:t xml:space="preserve">Ja niżej podpisany ………………………….…………………. będąc upoważnionym do reprezentowania: </w:t>
      </w:r>
    </w:p>
    <w:p w14:paraId="1DDA421C" w14:textId="77777777" w:rsidR="00F9581A" w:rsidRPr="00931A93" w:rsidRDefault="00F9581A" w:rsidP="00F9581A">
      <w:pPr>
        <w:rPr>
          <w:rFonts w:ascii="Arial" w:hAnsi="Arial" w:cs="Arial"/>
          <w:sz w:val="16"/>
          <w:szCs w:val="16"/>
        </w:rPr>
      </w:pPr>
      <w:r w:rsidRPr="00931A93">
        <w:rPr>
          <w:rFonts w:ascii="Arial" w:hAnsi="Arial" w:cs="Arial"/>
          <w:sz w:val="16"/>
          <w:szCs w:val="16"/>
        </w:rPr>
        <w:t xml:space="preserve">                                               (imię i nazwisko składającego oświadczenie)</w:t>
      </w:r>
    </w:p>
    <w:p w14:paraId="5926F8F9" w14:textId="77777777" w:rsidR="00F9581A" w:rsidRPr="00931A93" w:rsidRDefault="00F9581A" w:rsidP="00F9581A">
      <w:pPr>
        <w:rPr>
          <w:rFonts w:ascii="Arial" w:hAnsi="Arial" w:cs="Arial"/>
          <w:sz w:val="16"/>
          <w:szCs w:val="16"/>
        </w:rPr>
      </w:pPr>
    </w:p>
    <w:p w14:paraId="472A4944" w14:textId="77777777" w:rsidR="00F9581A" w:rsidRPr="00931A93" w:rsidRDefault="00F9581A" w:rsidP="00F9581A">
      <w:pPr>
        <w:rPr>
          <w:rFonts w:ascii="Arial" w:hAnsi="Arial" w:cs="Arial"/>
          <w:sz w:val="16"/>
          <w:szCs w:val="16"/>
        </w:rPr>
      </w:pPr>
    </w:p>
    <w:p w14:paraId="3C498341" w14:textId="77777777" w:rsidR="00F9581A" w:rsidRPr="00931A93" w:rsidRDefault="00F9581A" w:rsidP="00F9581A">
      <w:pPr>
        <w:rPr>
          <w:rFonts w:ascii="Arial" w:hAnsi="Arial" w:cs="Arial"/>
        </w:rPr>
      </w:pPr>
      <w:r w:rsidRPr="00931A93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6B3D2E60" w14:textId="77777777" w:rsidR="00F9581A" w:rsidRPr="00931A93" w:rsidRDefault="00F9581A" w:rsidP="00F9581A">
      <w:pPr>
        <w:jc w:val="center"/>
        <w:rPr>
          <w:rFonts w:ascii="Arial" w:hAnsi="Arial" w:cs="Arial"/>
          <w:sz w:val="16"/>
          <w:szCs w:val="16"/>
        </w:rPr>
      </w:pPr>
      <w:r w:rsidRPr="00931A93">
        <w:rPr>
          <w:rFonts w:ascii="Arial" w:hAnsi="Arial" w:cs="Arial"/>
          <w:sz w:val="16"/>
          <w:szCs w:val="16"/>
        </w:rPr>
        <w:t>(nazwa i adres podmiotu oddającego do dyspozycji zasoby)</w:t>
      </w:r>
    </w:p>
    <w:p w14:paraId="252909F2" w14:textId="77777777" w:rsidR="00F9581A" w:rsidRPr="00931A93" w:rsidRDefault="00F9581A" w:rsidP="00F9581A">
      <w:pPr>
        <w:rPr>
          <w:rFonts w:ascii="Arial" w:hAnsi="Arial" w:cs="Arial"/>
        </w:rPr>
      </w:pPr>
    </w:p>
    <w:p w14:paraId="326F4023" w14:textId="77777777" w:rsidR="00F9581A" w:rsidRPr="00931A93" w:rsidRDefault="00F9581A" w:rsidP="00F9581A">
      <w:pPr>
        <w:rPr>
          <w:rFonts w:ascii="Arial" w:hAnsi="Arial" w:cs="Arial"/>
        </w:rPr>
      </w:pPr>
      <w:r w:rsidRPr="00931A93">
        <w:rPr>
          <w:rFonts w:ascii="Arial" w:hAnsi="Arial" w:cs="Arial"/>
        </w:rPr>
        <w:t>oświadczam(y),</w:t>
      </w:r>
    </w:p>
    <w:p w14:paraId="70FC5388" w14:textId="403778FF" w:rsidR="00F9581A" w:rsidRPr="00931A93" w:rsidRDefault="00F9581A" w:rsidP="00F9581A">
      <w:pPr>
        <w:rPr>
          <w:rFonts w:ascii="Arial" w:hAnsi="Arial" w:cs="Arial"/>
        </w:rPr>
      </w:pPr>
      <w:r w:rsidRPr="00931A93">
        <w:rPr>
          <w:rFonts w:ascii="Arial" w:hAnsi="Arial" w:cs="Arial"/>
        </w:rPr>
        <w:t xml:space="preserve">że wyżej wymieniony podmiot, stosownie do art. </w:t>
      </w:r>
      <w:r>
        <w:rPr>
          <w:rFonts w:ascii="Arial" w:hAnsi="Arial" w:cs="Arial"/>
        </w:rPr>
        <w:t>118</w:t>
      </w:r>
      <w:r w:rsidRPr="00931A93">
        <w:rPr>
          <w:rFonts w:ascii="Arial" w:hAnsi="Arial" w:cs="Arial"/>
        </w:rPr>
        <w:t xml:space="preserve"> ustawy z dnia </w:t>
      </w:r>
      <w:r>
        <w:rPr>
          <w:rFonts w:ascii="Arial" w:hAnsi="Arial" w:cs="Arial"/>
        </w:rPr>
        <w:t>11 września 2019</w:t>
      </w:r>
      <w:r w:rsidRPr="00931A93">
        <w:rPr>
          <w:rFonts w:ascii="Arial" w:hAnsi="Arial" w:cs="Arial"/>
        </w:rPr>
        <w:t xml:space="preserve"> r. – Prawo zamówień publicznych (</w:t>
      </w:r>
      <w:proofErr w:type="spellStart"/>
      <w:r w:rsidR="00102940">
        <w:rPr>
          <w:rFonts w:ascii="Arial" w:hAnsi="Arial" w:cs="Arial"/>
        </w:rPr>
        <w:t>t.j</w:t>
      </w:r>
      <w:proofErr w:type="spellEnd"/>
      <w:r w:rsidR="0010294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931A93">
        <w:rPr>
          <w:rFonts w:ascii="Arial" w:hAnsi="Arial" w:cs="Arial"/>
        </w:rPr>
        <w:t>Dz. U z 20</w:t>
      </w:r>
      <w:r w:rsidR="009E7A19">
        <w:rPr>
          <w:rFonts w:ascii="Arial" w:hAnsi="Arial" w:cs="Arial"/>
        </w:rPr>
        <w:t>24</w:t>
      </w:r>
      <w:r w:rsidRPr="00931A93">
        <w:rPr>
          <w:rFonts w:ascii="Arial" w:hAnsi="Arial" w:cs="Arial"/>
        </w:rPr>
        <w:t xml:space="preserve"> r. poz. </w:t>
      </w:r>
      <w:r w:rsidR="009E7A19">
        <w:rPr>
          <w:rFonts w:ascii="Arial" w:hAnsi="Arial" w:cs="Arial"/>
        </w:rPr>
        <w:t>1320</w:t>
      </w:r>
      <w:r w:rsidRPr="00931A93">
        <w:rPr>
          <w:rFonts w:ascii="Arial" w:hAnsi="Arial" w:cs="Arial"/>
        </w:rPr>
        <w:t xml:space="preserve">), odda Wykonawcy  </w:t>
      </w:r>
    </w:p>
    <w:p w14:paraId="1B1D79ED" w14:textId="77777777" w:rsidR="00F9581A" w:rsidRPr="00931A93" w:rsidRDefault="00F9581A" w:rsidP="00F9581A">
      <w:pPr>
        <w:rPr>
          <w:rFonts w:ascii="Arial" w:hAnsi="Arial" w:cs="Arial"/>
        </w:rPr>
      </w:pPr>
    </w:p>
    <w:p w14:paraId="54DB33C4" w14:textId="77777777" w:rsidR="00F9581A" w:rsidRPr="00931A93" w:rsidRDefault="00F9581A" w:rsidP="00F9581A">
      <w:pPr>
        <w:rPr>
          <w:rFonts w:ascii="Arial" w:hAnsi="Arial" w:cs="Arial"/>
        </w:rPr>
      </w:pPr>
    </w:p>
    <w:p w14:paraId="785DC8A8" w14:textId="77777777" w:rsidR="00F9581A" w:rsidRPr="00931A93" w:rsidRDefault="00F9581A" w:rsidP="00F9581A">
      <w:pPr>
        <w:rPr>
          <w:rFonts w:ascii="Arial" w:hAnsi="Arial" w:cs="Arial"/>
        </w:rPr>
      </w:pPr>
      <w:r w:rsidRPr="00931A93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40E7C8CC" w14:textId="77777777" w:rsidR="00F9581A" w:rsidRPr="00931A93" w:rsidRDefault="00F9581A" w:rsidP="00F9581A">
      <w:pPr>
        <w:jc w:val="center"/>
        <w:rPr>
          <w:rFonts w:ascii="Arial" w:hAnsi="Arial" w:cs="Arial"/>
          <w:sz w:val="16"/>
          <w:szCs w:val="16"/>
        </w:rPr>
      </w:pPr>
      <w:r w:rsidRPr="00931A93">
        <w:rPr>
          <w:rFonts w:ascii="Arial" w:hAnsi="Arial" w:cs="Arial"/>
          <w:sz w:val="16"/>
          <w:szCs w:val="16"/>
        </w:rPr>
        <w:t>(nazwa i adres Wykonawcy składającego ofertę)</w:t>
      </w:r>
    </w:p>
    <w:p w14:paraId="170F0604" w14:textId="77777777" w:rsidR="00F9581A" w:rsidRPr="00931A93" w:rsidRDefault="00F9581A" w:rsidP="00F9581A">
      <w:pPr>
        <w:rPr>
          <w:rFonts w:ascii="Arial" w:hAnsi="Arial" w:cs="Arial"/>
        </w:rPr>
      </w:pPr>
    </w:p>
    <w:p w14:paraId="36667B01" w14:textId="77777777" w:rsidR="00F9581A" w:rsidRPr="00931A93" w:rsidRDefault="00F9581A" w:rsidP="00F9581A">
      <w:pPr>
        <w:rPr>
          <w:rFonts w:ascii="Arial" w:hAnsi="Arial" w:cs="Arial"/>
        </w:rPr>
      </w:pPr>
    </w:p>
    <w:p w14:paraId="1489AE02" w14:textId="77777777" w:rsidR="00F9581A" w:rsidRPr="00931A93" w:rsidRDefault="00F9581A" w:rsidP="00F9581A">
      <w:pPr>
        <w:rPr>
          <w:rFonts w:ascii="Arial" w:hAnsi="Arial" w:cs="Arial"/>
        </w:rPr>
      </w:pPr>
      <w:r w:rsidRPr="00931A93">
        <w:rPr>
          <w:rFonts w:ascii="Arial" w:hAnsi="Arial" w:cs="Arial"/>
        </w:rPr>
        <w:t>do dyspozycji niezbędne zasoby</w:t>
      </w:r>
      <w:r w:rsidRPr="00931A93">
        <w:rPr>
          <w:rFonts w:ascii="Arial" w:hAnsi="Arial" w:cs="Arial"/>
          <w:vertAlign w:val="superscript"/>
        </w:rPr>
        <w:t xml:space="preserve"> </w:t>
      </w:r>
      <w:r w:rsidRPr="00931A93">
        <w:rPr>
          <w:rFonts w:ascii="Arial" w:hAnsi="Arial" w:cs="Arial"/>
        </w:rPr>
        <w:t>…………………………………………………………………………………</w:t>
      </w:r>
    </w:p>
    <w:p w14:paraId="00E531A3" w14:textId="77777777" w:rsidR="00F9581A" w:rsidRPr="00931A93" w:rsidRDefault="00F9581A" w:rsidP="00F9581A">
      <w:pPr>
        <w:jc w:val="center"/>
        <w:rPr>
          <w:rFonts w:ascii="Arial" w:hAnsi="Arial" w:cs="Arial"/>
          <w:sz w:val="16"/>
          <w:szCs w:val="16"/>
        </w:rPr>
      </w:pPr>
      <w:r w:rsidRPr="00931A93">
        <w:rPr>
          <w:rFonts w:ascii="Arial" w:hAnsi="Arial" w:cs="Arial"/>
          <w:sz w:val="16"/>
          <w:szCs w:val="16"/>
        </w:rPr>
        <w:t xml:space="preserve">(zakres </w:t>
      </w:r>
      <w:r>
        <w:rPr>
          <w:rFonts w:ascii="Arial" w:hAnsi="Arial" w:cs="Arial"/>
          <w:sz w:val="16"/>
          <w:szCs w:val="16"/>
        </w:rPr>
        <w:t xml:space="preserve">dostępnych wykonawcy zasobów podmiotu </w:t>
      </w:r>
      <w:r w:rsidRPr="00931A93">
        <w:rPr>
          <w:rFonts w:ascii="Arial" w:hAnsi="Arial" w:cs="Arial"/>
          <w:sz w:val="16"/>
          <w:szCs w:val="16"/>
        </w:rPr>
        <w:t>udostępnia</w:t>
      </w:r>
      <w:r>
        <w:rPr>
          <w:rFonts w:ascii="Arial" w:hAnsi="Arial" w:cs="Arial"/>
          <w:sz w:val="16"/>
          <w:szCs w:val="16"/>
        </w:rPr>
        <w:t>jącego</w:t>
      </w:r>
      <w:r w:rsidRPr="00931A93">
        <w:rPr>
          <w:rFonts w:ascii="Arial" w:hAnsi="Arial" w:cs="Arial"/>
          <w:sz w:val="16"/>
          <w:szCs w:val="16"/>
        </w:rPr>
        <w:t xml:space="preserve"> zasob</w:t>
      </w:r>
      <w:r>
        <w:rPr>
          <w:rFonts w:ascii="Arial" w:hAnsi="Arial" w:cs="Arial"/>
          <w:sz w:val="16"/>
          <w:szCs w:val="16"/>
        </w:rPr>
        <w:t>y</w:t>
      </w:r>
      <w:r w:rsidRPr="00931A93">
        <w:rPr>
          <w:rFonts w:ascii="Arial" w:hAnsi="Arial" w:cs="Arial"/>
          <w:sz w:val="16"/>
          <w:szCs w:val="16"/>
        </w:rPr>
        <w:t>)</w:t>
      </w:r>
    </w:p>
    <w:p w14:paraId="73ADE273" w14:textId="77777777" w:rsidR="00F9581A" w:rsidRPr="00931A93" w:rsidRDefault="00F9581A" w:rsidP="00F9581A">
      <w:pPr>
        <w:rPr>
          <w:rFonts w:ascii="Arial" w:hAnsi="Arial" w:cs="Arial"/>
        </w:rPr>
      </w:pPr>
    </w:p>
    <w:p w14:paraId="70D5445F" w14:textId="77777777" w:rsidR="00F9581A" w:rsidRPr="00931A93" w:rsidRDefault="00F9581A" w:rsidP="00F9581A">
      <w:pPr>
        <w:rPr>
          <w:rFonts w:ascii="Arial" w:hAnsi="Arial" w:cs="Arial"/>
        </w:rPr>
      </w:pPr>
      <w:r w:rsidRPr="00931A93">
        <w:rPr>
          <w:rFonts w:ascii="Arial" w:hAnsi="Arial" w:cs="Arial"/>
        </w:rPr>
        <w:t xml:space="preserve">na okres korzystania z nich przy wykonywaniu zamówienia pn. </w:t>
      </w:r>
    </w:p>
    <w:p w14:paraId="40ACD9C9" w14:textId="77777777" w:rsidR="00F9581A" w:rsidRPr="00931A93" w:rsidRDefault="00F9581A" w:rsidP="00F9581A">
      <w:pPr>
        <w:rPr>
          <w:rFonts w:ascii="Arial" w:hAnsi="Arial" w:cs="Arial"/>
        </w:rPr>
      </w:pPr>
    </w:p>
    <w:p w14:paraId="422BD5CD" w14:textId="77777777" w:rsidR="00F9581A" w:rsidRPr="00931A93" w:rsidRDefault="00F9581A" w:rsidP="00F9581A">
      <w:pPr>
        <w:rPr>
          <w:rFonts w:ascii="Arial" w:hAnsi="Arial" w:cs="Arial"/>
        </w:rPr>
      </w:pPr>
      <w:r w:rsidRPr="00931A93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26B5F4E3" w14:textId="77777777" w:rsidR="00F9581A" w:rsidRPr="00931A93" w:rsidRDefault="00F9581A" w:rsidP="00F9581A">
      <w:pPr>
        <w:jc w:val="center"/>
        <w:rPr>
          <w:rFonts w:ascii="Arial" w:hAnsi="Arial" w:cs="Arial"/>
          <w:sz w:val="16"/>
          <w:szCs w:val="16"/>
        </w:rPr>
      </w:pPr>
      <w:r w:rsidRPr="00931A93">
        <w:rPr>
          <w:rFonts w:ascii="Arial" w:hAnsi="Arial" w:cs="Arial"/>
          <w:sz w:val="16"/>
          <w:szCs w:val="16"/>
        </w:rPr>
        <w:t>(nazwa zamówienia publicznego)</w:t>
      </w:r>
    </w:p>
    <w:p w14:paraId="2D807305" w14:textId="77777777" w:rsidR="00F9581A" w:rsidRPr="00931A93" w:rsidRDefault="00F9581A" w:rsidP="00F9581A">
      <w:pPr>
        <w:rPr>
          <w:rFonts w:ascii="Arial" w:hAnsi="Arial" w:cs="Arial"/>
        </w:rPr>
      </w:pPr>
    </w:p>
    <w:p w14:paraId="33C95664" w14:textId="77777777" w:rsidR="00F9581A" w:rsidRPr="00931A93" w:rsidRDefault="00F9581A" w:rsidP="00F9581A">
      <w:pPr>
        <w:rPr>
          <w:rFonts w:ascii="Arial" w:hAnsi="Arial" w:cs="Arial"/>
        </w:rPr>
      </w:pPr>
    </w:p>
    <w:p w14:paraId="4E04106C" w14:textId="77777777" w:rsidR="00F9581A" w:rsidRPr="00931A93" w:rsidRDefault="00F9581A" w:rsidP="00F9581A">
      <w:pPr>
        <w:rPr>
          <w:rFonts w:ascii="Arial" w:hAnsi="Arial" w:cs="Arial"/>
        </w:rPr>
      </w:pPr>
      <w:r w:rsidRPr="00931A93">
        <w:rPr>
          <w:rFonts w:ascii="Arial" w:hAnsi="Arial" w:cs="Arial"/>
        </w:rPr>
        <w:t xml:space="preserve">na potrzeby realizacji ww. zamówienia. </w:t>
      </w:r>
    </w:p>
    <w:p w14:paraId="0CF6CDC3" w14:textId="77777777" w:rsidR="00F9581A" w:rsidRPr="00931A93" w:rsidRDefault="00F9581A" w:rsidP="00F9581A">
      <w:pPr>
        <w:rPr>
          <w:rFonts w:ascii="Arial" w:hAnsi="Arial" w:cs="Arial"/>
        </w:rPr>
      </w:pPr>
    </w:p>
    <w:p w14:paraId="73407319" w14:textId="77777777" w:rsidR="00F9581A" w:rsidRDefault="00F9581A" w:rsidP="00F9581A">
      <w:pPr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123057">
        <w:rPr>
          <w:rFonts w:ascii="Arial" w:hAnsi="Arial" w:cs="Arial"/>
        </w:rPr>
        <w:t>akres dostępnych wykonawcy zasobów p</w:t>
      </w:r>
      <w:r>
        <w:rPr>
          <w:rFonts w:ascii="Arial" w:hAnsi="Arial" w:cs="Arial"/>
        </w:rPr>
        <w:t>odmiotu udostępniającego zasoby: ………………………………………………………………………………………………………………….</w:t>
      </w:r>
    </w:p>
    <w:p w14:paraId="0A8C8E4E" w14:textId="77777777" w:rsidR="00F9581A" w:rsidRDefault="00F9581A" w:rsidP="00F9581A">
      <w:pPr>
        <w:rPr>
          <w:rFonts w:ascii="Arial" w:hAnsi="Arial" w:cs="Arial"/>
        </w:rPr>
      </w:pPr>
    </w:p>
    <w:p w14:paraId="4D3C0281" w14:textId="77777777" w:rsidR="00F9581A" w:rsidRPr="00931A93" w:rsidRDefault="00F9581A" w:rsidP="00F9581A">
      <w:pPr>
        <w:rPr>
          <w:rFonts w:ascii="Arial" w:hAnsi="Arial" w:cs="Arial"/>
        </w:rPr>
      </w:pPr>
      <w:r w:rsidRPr="00931A93">
        <w:rPr>
          <w:rFonts w:ascii="Arial" w:hAnsi="Arial" w:cs="Arial"/>
        </w:rPr>
        <w:t>Sposób</w:t>
      </w:r>
      <w:r>
        <w:rPr>
          <w:rFonts w:ascii="Arial" w:hAnsi="Arial" w:cs="Arial"/>
        </w:rPr>
        <w:t xml:space="preserve"> i okres</w:t>
      </w:r>
      <w:r w:rsidRPr="00931A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udostępnienia Wykonawcy i wykorzystania</w:t>
      </w:r>
      <w:r w:rsidRPr="00931A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przez niego </w:t>
      </w:r>
      <w:r w:rsidRPr="00931A93">
        <w:rPr>
          <w:rFonts w:ascii="Arial" w:hAnsi="Arial" w:cs="Arial"/>
        </w:rPr>
        <w:t xml:space="preserve">ww. zasobów </w:t>
      </w:r>
      <w:r>
        <w:rPr>
          <w:rFonts w:ascii="Arial" w:hAnsi="Arial" w:cs="Arial"/>
        </w:rPr>
        <w:t>podmiotu udostępniającego te zasoby</w:t>
      </w:r>
      <w:r w:rsidRPr="00931A93">
        <w:rPr>
          <w:rFonts w:ascii="Arial" w:hAnsi="Arial" w:cs="Arial"/>
        </w:rPr>
        <w:t xml:space="preserve"> przy wykonywaniu zamówienia to</w:t>
      </w:r>
      <w:r w:rsidRPr="00931A93">
        <w:rPr>
          <w:rFonts w:ascii="Arial" w:hAnsi="Arial" w:cs="Arial"/>
          <w:vertAlign w:val="superscript"/>
        </w:rPr>
        <w:t xml:space="preserve"> </w:t>
      </w:r>
      <w:r w:rsidRPr="00931A93">
        <w:rPr>
          <w:rFonts w:ascii="Arial" w:hAnsi="Arial" w:cs="Arial"/>
        </w:rPr>
        <w:t xml:space="preserve">: </w:t>
      </w:r>
    </w:p>
    <w:p w14:paraId="1238E33C" w14:textId="77777777" w:rsidR="00F9581A" w:rsidRPr="00931A93" w:rsidRDefault="00F9581A" w:rsidP="00F9581A">
      <w:pPr>
        <w:rPr>
          <w:rFonts w:ascii="Arial" w:hAnsi="Arial" w:cs="Arial"/>
        </w:rPr>
      </w:pPr>
    </w:p>
    <w:p w14:paraId="2B723C81" w14:textId="77777777" w:rsidR="00F9581A" w:rsidRPr="00931A93" w:rsidRDefault="00F9581A" w:rsidP="00F9581A">
      <w:pPr>
        <w:rPr>
          <w:rFonts w:ascii="Arial" w:hAnsi="Arial" w:cs="Arial"/>
        </w:rPr>
      </w:pPr>
      <w:r w:rsidRPr="00931A93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5887F42F" w14:textId="77777777" w:rsidR="00F9581A" w:rsidRPr="00931A93" w:rsidRDefault="00F9581A" w:rsidP="00F9581A">
      <w:pPr>
        <w:rPr>
          <w:rFonts w:ascii="Arial" w:hAnsi="Arial" w:cs="Arial"/>
        </w:rPr>
      </w:pPr>
    </w:p>
    <w:p w14:paraId="72AF8850" w14:textId="77777777" w:rsidR="00F9581A" w:rsidRPr="00931A93" w:rsidRDefault="00F9581A" w:rsidP="00F9581A">
      <w:pPr>
        <w:rPr>
          <w:rFonts w:ascii="Arial" w:hAnsi="Arial" w:cs="Arial"/>
        </w:rPr>
      </w:pPr>
    </w:p>
    <w:p w14:paraId="530D4BB7" w14:textId="77777777" w:rsidR="00F9581A" w:rsidRPr="00931A93" w:rsidRDefault="00F9581A" w:rsidP="00F9581A">
      <w:pPr>
        <w:rPr>
          <w:rFonts w:ascii="Arial" w:hAnsi="Arial" w:cs="Arial"/>
        </w:rPr>
      </w:pPr>
      <w:r w:rsidRPr="00931A93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401E7FA0" w14:textId="77777777" w:rsidR="00F9581A" w:rsidRPr="00931A93" w:rsidRDefault="00F9581A" w:rsidP="00F9581A">
      <w:pPr>
        <w:rPr>
          <w:rFonts w:ascii="Arial" w:hAnsi="Arial" w:cs="Arial"/>
        </w:rPr>
      </w:pPr>
    </w:p>
    <w:p w14:paraId="6D12F64A" w14:textId="77777777" w:rsidR="00F9581A" w:rsidRPr="00931A93" w:rsidRDefault="00F9581A" w:rsidP="00F9581A">
      <w:pPr>
        <w:rPr>
          <w:rFonts w:ascii="Arial" w:hAnsi="Arial" w:cs="Arial"/>
        </w:rPr>
      </w:pPr>
      <w:r w:rsidRPr="00931A93">
        <w:rPr>
          <w:rFonts w:ascii="Arial" w:hAnsi="Arial" w:cs="Arial"/>
        </w:rPr>
        <w:t xml:space="preserve">Charakter stosunku, jaki będzie łączył nas z Wykonawcą: </w:t>
      </w:r>
    </w:p>
    <w:p w14:paraId="0B7F5492" w14:textId="77777777" w:rsidR="00F9581A" w:rsidRPr="00931A93" w:rsidRDefault="00F9581A" w:rsidP="00F9581A">
      <w:pPr>
        <w:rPr>
          <w:rFonts w:ascii="Arial" w:hAnsi="Arial" w:cs="Arial"/>
        </w:rPr>
      </w:pPr>
    </w:p>
    <w:p w14:paraId="2EDC16DE" w14:textId="77777777" w:rsidR="00F9581A" w:rsidRPr="00931A93" w:rsidRDefault="00F9581A" w:rsidP="00F9581A">
      <w:pPr>
        <w:rPr>
          <w:rFonts w:ascii="Arial" w:hAnsi="Arial" w:cs="Arial"/>
        </w:rPr>
      </w:pPr>
      <w:r w:rsidRPr="00931A93">
        <w:rPr>
          <w:rFonts w:ascii="Arial" w:hAnsi="Arial" w:cs="Arial"/>
        </w:rPr>
        <w:t>……………………………………………...………………………………………………………………………</w:t>
      </w:r>
    </w:p>
    <w:p w14:paraId="4C661478" w14:textId="77777777" w:rsidR="00F9581A" w:rsidRPr="00931A93" w:rsidRDefault="00F9581A" w:rsidP="00F9581A">
      <w:pPr>
        <w:rPr>
          <w:rFonts w:ascii="Arial" w:hAnsi="Arial" w:cs="Arial"/>
        </w:rPr>
      </w:pPr>
    </w:p>
    <w:p w14:paraId="032C26ED" w14:textId="77777777" w:rsidR="00F9581A" w:rsidRPr="00931A93" w:rsidRDefault="00F9581A" w:rsidP="00F9581A">
      <w:pPr>
        <w:rPr>
          <w:rFonts w:ascii="Arial" w:hAnsi="Arial" w:cs="Arial"/>
        </w:rPr>
      </w:pPr>
    </w:p>
    <w:p w14:paraId="4FDDF1B7" w14:textId="77777777" w:rsidR="00D42D78" w:rsidRDefault="00D42D78" w:rsidP="00F9581A">
      <w:pPr>
        <w:rPr>
          <w:rFonts w:ascii="Arial" w:hAnsi="Arial" w:cs="Arial"/>
        </w:rPr>
      </w:pPr>
    </w:p>
    <w:p w14:paraId="108EEC5A" w14:textId="77777777" w:rsidR="00F9581A" w:rsidRPr="00931A93" w:rsidRDefault="00F9581A" w:rsidP="00F9581A">
      <w:pPr>
        <w:rPr>
          <w:rFonts w:ascii="Arial" w:hAnsi="Arial" w:cs="Arial"/>
        </w:rPr>
      </w:pPr>
      <w:r w:rsidRPr="00931A93">
        <w:rPr>
          <w:rFonts w:ascii="Arial" w:hAnsi="Arial" w:cs="Arial"/>
        </w:rPr>
        <w:t>…………………………………………….</w:t>
      </w:r>
      <w:r w:rsidR="00D42D78" w:rsidRPr="00931A93">
        <w:rPr>
          <w:rFonts w:ascii="Arial" w:hAnsi="Arial" w:cs="Arial"/>
        </w:rPr>
        <w:t>……</w:t>
      </w:r>
      <w:r w:rsidR="00D42D78">
        <w:rPr>
          <w:rFonts w:ascii="Arial" w:hAnsi="Arial" w:cs="Arial"/>
        </w:rPr>
        <w:tab/>
      </w:r>
      <w:r w:rsidR="00D42D78">
        <w:rPr>
          <w:rFonts w:ascii="Arial" w:hAnsi="Arial" w:cs="Arial"/>
        </w:rPr>
        <w:tab/>
      </w:r>
      <w:r w:rsidR="00D42D78" w:rsidRPr="00931A93">
        <w:rPr>
          <w:rFonts w:ascii="Arial" w:hAnsi="Arial" w:cs="Arial"/>
        </w:rPr>
        <w:t>……………………………………………..…</w:t>
      </w:r>
    </w:p>
    <w:p w14:paraId="560DEE45" w14:textId="77777777" w:rsidR="00D42D78" w:rsidRPr="00D42D78" w:rsidRDefault="00F9581A" w:rsidP="00D42D78">
      <w:pPr>
        <w:rPr>
          <w:rFonts w:ascii="Arial" w:hAnsi="Arial" w:cs="Arial"/>
          <w:i/>
          <w:sz w:val="16"/>
          <w:szCs w:val="16"/>
        </w:rPr>
      </w:pPr>
      <w:r w:rsidRPr="00D42D78">
        <w:rPr>
          <w:rFonts w:ascii="Arial" w:hAnsi="Arial" w:cs="Arial"/>
          <w:i/>
          <w:sz w:val="16"/>
          <w:szCs w:val="16"/>
        </w:rPr>
        <w:t xml:space="preserve">         (miejsce</w:t>
      </w:r>
      <w:r w:rsidR="00D42D78" w:rsidRPr="00D42D78">
        <w:rPr>
          <w:rFonts w:ascii="Arial" w:hAnsi="Arial" w:cs="Arial"/>
          <w:i/>
          <w:sz w:val="16"/>
          <w:szCs w:val="16"/>
        </w:rPr>
        <w:t xml:space="preserve"> i data złożenia oświadczenia) </w:t>
      </w:r>
      <w:r w:rsidR="00D42D78" w:rsidRPr="00D42D78">
        <w:rPr>
          <w:rFonts w:ascii="Arial" w:hAnsi="Arial" w:cs="Arial"/>
          <w:i/>
          <w:sz w:val="16"/>
          <w:szCs w:val="16"/>
        </w:rPr>
        <w:tab/>
      </w:r>
      <w:r w:rsidR="00D42D78" w:rsidRPr="00D42D78">
        <w:rPr>
          <w:rFonts w:ascii="Arial" w:hAnsi="Arial" w:cs="Arial"/>
          <w:i/>
          <w:sz w:val="16"/>
          <w:szCs w:val="16"/>
        </w:rPr>
        <w:tab/>
        <w:t xml:space="preserve"> </w:t>
      </w:r>
      <w:r w:rsidR="00D42D78" w:rsidRPr="00D42D78">
        <w:rPr>
          <w:rFonts w:ascii="Arial" w:hAnsi="Arial" w:cs="Arial"/>
          <w:i/>
          <w:sz w:val="16"/>
          <w:szCs w:val="16"/>
        </w:rPr>
        <w:tab/>
      </w:r>
      <w:r w:rsidRPr="00D42D78">
        <w:rPr>
          <w:rFonts w:ascii="Arial" w:hAnsi="Arial" w:cs="Arial"/>
          <w:i/>
          <w:sz w:val="16"/>
          <w:szCs w:val="16"/>
        </w:rPr>
        <w:t xml:space="preserve">(podpis osoby uprawnionej do składania oświadczeń </w:t>
      </w:r>
    </w:p>
    <w:p w14:paraId="6F7AA208" w14:textId="77777777" w:rsidR="00F9581A" w:rsidRPr="00D42D78" w:rsidRDefault="00F9581A" w:rsidP="00D42D78">
      <w:pPr>
        <w:ind w:left="4254" w:firstLine="709"/>
        <w:rPr>
          <w:rFonts w:ascii="Arial" w:hAnsi="Arial" w:cs="Arial"/>
          <w:i/>
          <w:sz w:val="16"/>
          <w:szCs w:val="16"/>
        </w:rPr>
      </w:pPr>
      <w:r w:rsidRPr="00D42D78">
        <w:rPr>
          <w:rFonts w:ascii="Arial" w:hAnsi="Arial" w:cs="Arial"/>
          <w:i/>
          <w:sz w:val="16"/>
          <w:szCs w:val="16"/>
        </w:rPr>
        <w:t>woli w imieniu podmiotu oddającego do dyspozycji</w:t>
      </w:r>
      <w:r w:rsidR="00D42D78">
        <w:rPr>
          <w:rFonts w:ascii="Arial" w:hAnsi="Arial" w:cs="Arial"/>
          <w:i/>
          <w:sz w:val="16"/>
          <w:szCs w:val="16"/>
        </w:rPr>
        <w:t>)</w:t>
      </w:r>
    </w:p>
    <w:p w14:paraId="34757DDD" w14:textId="727B13F8" w:rsidR="00F707A1" w:rsidRDefault="00F9581A" w:rsidP="00FF6328">
      <w:pPr>
        <w:tabs>
          <w:tab w:val="center" w:pos="4606"/>
        </w:tabs>
        <w:rPr>
          <w:rFonts w:ascii="Arial" w:hAnsi="Arial" w:cs="Arial"/>
          <w:i/>
          <w:kern w:val="1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ab/>
      </w:r>
      <w:bookmarkStart w:id="1" w:name="_GoBack"/>
      <w:bookmarkEnd w:id="1"/>
      <w:r w:rsidR="00F707A1" w:rsidRPr="00A73FD8"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</w:t>
      </w:r>
    </w:p>
    <w:sectPr w:rsidR="00F707A1" w:rsidSect="00061A4C">
      <w:footerReference w:type="first" r:id="rId14"/>
      <w:pgSz w:w="11906" w:h="16838"/>
      <w:pgMar w:top="709" w:right="1418" w:bottom="993" w:left="1276" w:header="709" w:footer="33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E89DCB8" w16cid:durableId="53857228"/>
  <w16cid:commentId w16cid:paraId="38A973FA" w16cid:durableId="5A66C0B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845B47" w14:textId="77777777" w:rsidR="00987191" w:rsidRDefault="00987191" w:rsidP="00983EA7">
      <w:r>
        <w:separator/>
      </w:r>
    </w:p>
  </w:endnote>
  <w:endnote w:type="continuationSeparator" w:id="0">
    <w:p w14:paraId="7AA71EF0" w14:textId="77777777" w:rsidR="00987191" w:rsidRDefault="00987191" w:rsidP="00983EA7">
      <w:r>
        <w:continuationSeparator/>
      </w:r>
    </w:p>
  </w:endnote>
  <w:endnote w:type="continuationNotice" w:id="1">
    <w:p w14:paraId="52398813" w14:textId="77777777" w:rsidR="00987191" w:rsidRDefault="009871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(Uzyj czcionki tekstu azjatyck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ans CJK SC Regular">
    <w:charset w:val="00"/>
    <w:family w:val="auto"/>
    <w:pitch w:val="variable"/>
  </w:font>
  <w:font w:name="FreeSans">
    <w:altName w:val="MS Mincho"/>
    <w:charset w:val="00"/>
    <w:family w:val="swiss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5D18D" w14:textId="77777777" w:rsidR="00B354FA" w:rsidRPr="00F157B9" w:rsidRDefault="00B354FA" w:rsidP="00F157B9">
    <w:pPr>
      <w:pStyle w:val="Stopka"/>
      <w:rPr>
        <w:rFonts w:ascii="Arial" w:hAnsi="Arial" w:cs="Arial"/>
        <w:sz w:val="16"/>
        <w:szCs w:val="16"/>
      </w:rPr>
    </w:pPr>
    <w:r w:rsidRPr="00F157B9">
      <w:rPr>
        <w:rFonts w:ascii="Arial" w:hAnsi="Arial" w:cs="Arial"/>
        <w:sz w:val="16"/>
        <w:szCs w:val="16"/>
      </w:rPr>
      <w:t>Sąd Okręgowy w Warszawie</w:t>
    </w:r>
  </w:p>
  <w:p w14:paraId="5D74F027" w14:textId="77777777" w:rsidR="00B354FA" w:rsidRPr="00F157B9" w:rsidRDefault="00B354FA" w:rsidP="00F157B9">
    <w:pPr>
      <w:pStyle w:val="Stopka"/>
      <w:rPr>
        <w:rFonts w:ascii="Arial" w:hAnsi="Arial" w:cs="Arial"/>
        <w:sz w:val="16"/>
        <w:szCs w:val="16"/>
      </w:rPr>
    </w:pPr>
    <w:r w:rsidRPr="00F157B9">
      <w:rPr>
        <w:rFonts w:ascii="Arial" w:hAnsi="Arial" w:cs="Arial"/>
        <w:sz w:val="16"/>
        <w:szCs w:val="16"/>
      </w:rPr>
      <w:t>Postępowanie prowadzone w trybie podstawowym poniżej 139.000,00 euro.</w:t>
    </w:r>
  </w:p>
  <w:p w14:paraId="6A2DF184" w14:textId="77777777" w:rsidR="00B354FA" w:rsidRDefault="00B354FA" w:rsidP="001E7BC9">
    <w:pPr>
      <w:pStyle w:val="Stopka"/>
      <w:tabs>
        <w:tab w:val="clear" w:pos="4536"/>
        <w:tab w:val="clear" w:pos="9072"/>
      </w:tabs>
      <w:rPr>
        <w:rFonts w:ascii="Arial" w:hAnsi="Arial" w:cs="Arial"/>
        <w:bCs/>
        <w:sz w:val="16"/>
        <w:szCs w:val="16"/>
        <w:lang w:val="pl-PL"/>
      </w:rPr>
    </w:pPr>
    <w:r>
      <w:rPr>
        <w:rFonts w:ascii="Arial" w:eastAsia="Calibri" w:hAnsi="Arial" w:cs="Arial"/>
        <w:b/>
        <w:bCs/>
        <w:sz w:val="16"/>
        <w:szCs w:val="16"/>
        <w:lang w:val="pl-PL" w:eastAsia="en-US"/>
      </w:rPr>
      <w:t>Ś</w:t>
    </w:r>
    <w:r w:rsidRPr="008A4BE2">
      <w:rPr>
        <w:rFonts w:ascii="Arial" w:eastAsia="Calibri" w:hAnsi="Arial" w:cs="Arial"/>
        <w:b/>
        <w:bCs/>
        <w:sz w:val="16"/>
        <w:szCs w:val="16"/>
        <w:lang w:val="pl-PL" w:eastAsia="en-US"/>
      </w:rPr>
      <w:t>wiadczenie usługi transportu drogowego polegającego na sukcesywnym przewożeniu akt sądowych oraz elementów wyposażenia pomieszczeń biurowo – technicznych, pomiędzy komórkami i jednostkami Sądu Okręgowego w Warszawie</w:t>
    </w:r>
    <w:r>
      <w:rPr>
        <w:rFonts w:ascii="Arial" w:eastAsia="Calibri" w:hAnsi="Arial" w:cs="Arial"/>
        <w:b/>
        <w:bCs/>
        <w:sz w:val="16"/>
        <w:szCs w:val="16"/>
        <w:lang w:val="pl-PL" w:eastAsia="en-US"/>
      </w:rPr>
      <w:t xml:space="preserve">. </w:t>
    </w:r>
    <w:r>
      <w:rPr>
        <w:rFonts w:ascii="Arial" w:hAnsi="Arial" w:cs="Arial"/>
        <w:sz w:val="16"/>
        <w:szCs w:val="16"/>
      </w:rPr>
      <w:t>Zamówienie numer ZP/</w:t>
    </w:r>
    <w:r>
      <w:rPr>
        <w:rFonts w:ascii="Arial" w:hAnsi="Arial" w:cs="Arial"/>
        <w:sz w:val="16"/>
        <w:szCs w:val="16"/>
        <w:lang w:val="pl-PL"/>
      </w:rPr>
      <w:t xml:space="preserve">OG/13/21                                                                                                                                                                                                                                        </w:t>
    </w:r>
  </w:p>
  <w:p w14:paraId="7F973DA0" w14:textId="77777777" w:rsidR="00B354FA" w:rsidRPr="00F157B9" w:rsidRDefault="00B354FA" w:rsidP="00F157B9">
    <w:pPr>
      <w:pStyle w:val="Stopka"/>
      <w:tabs>
        <w:tab w:val="clear" w:pos="4536"/>
        <w:tab w:val="clear" w:pos="9072"/>
      </w:tabs>
      <w:jc w:val="right"/>
      <w:rPr>
        <w:rFonts w:ascii="Arial" w:hAnsi="Arial" w:cs="Arial"/>
        <w:sz w:val="16"/>
        <w:szCs w:val="16"/>
      </w:rPr>
    </w:pPr>
    <w:r w:rsidRPr="006C07DE">
      <w:rPr>
        <w:rFonts w:ascii="Arial" w:hAnsi="Arial" w:cs="Arial"/>
        <w:sz w:val="16"/>
        <w:szCs w:val="16"/>
      </w:rPr>
      <w:tab/>
    </w:r>
    <w:r w:rsidRPr="006C07DE">
      <w:rPr>
        <w:rFonts w:ascii="Arial" w:hAnsi="Arial" w:cs="Arial"/>
        <w:sz w:val="16"/>
        <w:szCs w:val="16"/>
        <w:lang w:val="pl-PL"/>
      </w:rPr>
      <w:tab/>
    </w:r>
    <w:r w:rsidRPr="006C07DE">
      <w:rPr>
        <w:rFonts w:ascii="Arial" w:hAnsi="Arial" w:cs="Arial"/>
        <w:sz w:val="16"/>
        <w:szCs w:val="16"/>
        <w:lang w:val="pl-PL"/>
      </w:rPr>
      <w:tab/>
    </w:r>
    <w:r w:rsidRPr="006C07DE">
      <w:rPr>
        <w:rFonts w:ascii="Arial" w:hAnsi="Arial" w:cs="Arial"/>
        <w:sz w:val="16"/>
        <w:szCs w:val="16"/>
        <w:lang w:val="pl-PL"/>
      </w:rPr>
      <w:tab/>
    </w:r>
    <w:r w:rsidRPr="006C07DE">
      <w:rPr>
        <w:rFonts w:ascii="Arial" w:hAnsi="Arial" w:cs="Arial"/>
        <w:sz w:val="16"/>
        <w:szCs w:val="16"/>
        <w:lang w:val="pl-PL"/>
      </w:rPr>
      <w:tab/>
    </w:r>
    <w:r w:rsidRPr="006C07DE">
      <w:rPr>
        <w:rFonts w:ascii="Arial" w:hAnsi="Arial" w:cs="Arial"/>
        <w:sz w:val="16"/>
        <w:szCs w:val="16"/>
        <w:lang w:val="pl-PL"/>
      </w:rPr>
      <w:tab/>
    </w:r>
    <w:r>
      <w:rPr>
        <w:rFonts w:ascii="Arial" w:hAnsi="Arial" w:cs="Arial"/>
        <w:sz w:val="16"/>
        <w:szCs w:val="16"/>
        <w:lang w:val="pl-PL"/>
      </w:rPr>
      <w:t xml:space="preserve">                       </w:t>
    </w:r>
    <w:r w:rsidRPr="006C07DE">
      <w:rPr>
        <w:rFonts w:ascii="Arial" w:hAnsi="Arial" w:cs="Arial"/>
        <w:sz w:val="16"/>
        <w:szCs w:val="16"/>
        <w:lang w:val="pl-PL"/>
      </w:rPr>
      <w:t xml:space="preserve">Strona </w:t>
    </w:r>
    <w:r w:rsidRPr="006C07DE">
      <w:rPr>
        <w:rFonts w:ascii="Arial" w:hAnsi="Arial" w:cs="Arial"/>
        <w:bCs/>
        <w:sz w:val="16"/>
        <w:szCs w:val="16"/>
      </w:rPr>
      <w:fldChar w:fldCharType="begin"/>
    </w:r>
    <w:r w:rsidRPr="006C07DE">
      <w:rPr>
        <w:rFonts w:ascii="Arial" w:hAnsi="Arial" w:cs="Arial"/>
        <w:bCs/>
        <w:sz w:val="16"/>
        <w:szCs w:val="16"/>
      </w:rPr>
      <w:instrText>PAGE</w:instrText>
    </w:r>
    <w:r w:rsidRPr="006C07DE"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noProof/>
        <w:sz w:val="16"/>
        <w:szCs w:val="16"/>
      </w:rPr>
      <w:t>27</w:t>
    </w:r>
    <w:r w:rsidRPr="006C07DE">
      <w:rPr>
        <w:rFonts w:ascii="Arial" w:hAnsi="Arial" w:cs="Arial"/>
        <w:bCs/>
        <w:sz w:val="16"/>
        <w:szCs w:val="16"/>
      </w:rPr>
      <w:fldChar w:fldCharType="end"/>
    </w:r>
    <w:r w:rsidRPr="006C07DE">
      <w:rPr>
        <w:rFonts w:ascii="Arial" w:hAnsi="Arial" w:cs="Arial"/>
        <w:sz w:val="16"/>
        <w:szCs w:val="16"/>
        <w:lang w:val="pl-PL"/>
      </w:rPr>
      <w:t xml:space="preserve"> z </w:t>
    </w:r>
    <w:r>
      <w:rPr>
        <w:rFonts w:ascii="Arial" w:hAnsi="Arial" w:cs="Arial"/>
        <w:sz w:val="16"/>
        <w:szCs w:val="16"/>
        <w:lang w:val="pl-PL"/>
      </w:rPr>
      <w:t>54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7360F" w14:textId="77777777" w:rsidR="00B354FA" w:rsidRPr="00CA6F0C" w:rsidRDefault="00B354FA" w:rsidP="00AF00B4">
    <w:pPr>
      <w:jc w:val="both"/>
      <w:rPr>
        <w:rFonts w:ascii="Arial" w:hAnsi="Arial" w:cs="Arial"/>
        <w:sz w:val="16"/>
        <w:szCs w:val="16"/>
      </w:rPr>
    </w:pPr>
    <w:r w:rsidRPr="00CA6F0C">
      <w:rPr>
        <w:rFonts w:ascii="Arial" w:hAnsi="Arial" w:cs="Arial"/>
        <w:sz w:val="16"/>
        <w:szCs w:val="16"/>
      </w:rPr>
      <w:t>Sąd Okręgowy w Warszawie</w:t>
    </w:r>
  </w:p>
  <w:p w14:paraId="48B1DC01" w14:textId="77777777" w:rsidR="00B354FA" w:rsidRPr="00472900" w:rsidRDefault="00B354FA" w:rsidP="00AF00B4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Postępowanie prowadzone w trybie podstawowym</w:t>
    </w:r>
    <w:r w:rsidRPr="00CA6F0C">
      <w:rPr>
        <w:rFonts w:ascii="Arial" w:hAnsi="Arial" w:cs="Arial"/>
        <w:sz w:val="16"/>
        <w:szCs w:val="16"/>
      </w:rPr>
      <w:t xml:space="preserve"> po</w:t>
    </w:r>
    <w:r>
      <w:rPr>
        <w:rFonts w:ascii="Arial" w:hAnsi="Arial" w:cs="Arial"/>
        <w:sz w:val="16"/>
        <w:szCs w:val="16"/>
      </w:rPr>
      <w:t>niż</w:t>
    </w:r>
    <w:r w:rsidRPr="00CA6F0C">
      <w:rPr>
        <w:rFonts w:ascii="Arial" w:hAnsi="Arial" w:cs="Arial"/>
        <w:sz w:val="16"/>
        <w:szCs w:val="16"/>
      </w:rPr>
      <w:t xml:space="preserve">ej </w:t>
    </w:r>
    <w:r>
      <w:rPr>
        <w:rFonts w:ascii="Arial" w:hAnsi="Arial" w:cs="Arial"/>
        <w:sz w:val="16"/>
        <w:szCs w:val="16"/>
      </w:rPr>
      <w:t>139.000,00 euro.</w:t>
    </w:r>
  </w:p>
  <w:p w14:paraId="6A51E442" w14:textId="77777777" w:rsidR="00B354FA" w:rsidRDefault="00B354FA" w:rsidP="00AF00B4">
    <w:pPr>
      <w:pStyle w:val="Stopka"/>
      <w:tabs>
        <w:tab w:val="clear" w:pos="4536"/>
        <w:tab w:val="clear" w:pos="9072"/>
      </w:tabs>
      <w:rPr>
        <w:rFonts w:ascii="Arial" w:eastAsia="Calibri" w:hAnsi="Arial" w:cs="Arial"/>
        <w:b/>
        <w:sz w:val="16"/>
        <w:szCs w:val="16"/>
        <w:lang w:val="pl-PL" w:eastAsia="en-US"/>
      </w:rPr>
    </w:pPr>
    <w:r>
      <w:rPr>
        <w:rFonts w:ascii="Arial" w:eastAsia="Calibri" w:hAnsi="Arial" w:cs="Arial"/>
        <w:b/>
        <w:sz w:val="16"/>
        <w:szCs w:val="16"/>
        <w:lang w:val="pl-PL" w:eastAsia="en-US"/>
      </w:rPr>
      <w:t>W</w:t>
    </w:r>
    <w:r w:rsidRPr="00195772">
      <w:rPr>
        <w:rFonts w:ascii="Arial" w:eastAsia="Calibri" w:hAnsi="Arial" w:cs="Arial"/>
        <w:b/>
        <w:sz w:val="16"/>
        <w:szCs w:val="16"/>
        <w:lang w:val="pl-PL" w:eastAsia="en-US"/>
      </w:rPr>
      <w:t>ykonywanie prac gospodarczych w obiektach Sądu Okręgowego w Warszawie</w:t>
    </w:r>
    <w:r>
      <w:rPr>
        <w:rFonts w:ascii="Arial" w:eastAsia="Calibri" w:hAnsi="Arial" w:cs="Arial"/>
        <w:b/>
        <w:sz w:val="16"/>
        <w:szCs w:val="16"/>
        <w:lang w:val="pl-PL" w:eastAsia="en-US"/>
      </w:rPr>
      <w:t>.</w:t>
    </w:r>
  </w:p>
  <w:p w14:paraId="62AEA645" w14:textId="77777777" w:rsidR="00B354FA" w:rsidRDefault="00B354FA" w:rsidP="00AF00B4">
    <w:pPr>
      <w:pStyle w:val="Stopka"/>
      <w:tabs>
        <w:tab w:val="clear" w:pos="4536"/>
        <w:tab w:val="clear" w:pos="9072"/>
      </w:tabs>
      <w:rPr>
        <w:rFonts w:ascii="Arial" w:hAnsi="Arial" w:cs="Arial"/>
        <w:bCs/>
        <w:sz w:val="16"/>
        <w:szCs w:val="16"/>
        <w:lang w:val="pl-PL"/>
      </w:rPr>
    </w:pPr>
    <w:r>
      <w:rPr>
        <w:rFonts w:ascii="Arial" w:hAnsi="Arial" w:cs="Arial"/>
        <w:sz w:val="16"/>
        <w:szCs w:val="16"/>
      </w:rPr>
      <w:t>Zamówienie numer ZP/</w:t>
    </w:r>
    <w:r>
      <w:rPr>
        <w:rFonts w:ascii="Arial" w:hAnsi="Arial" w:cs="Arial"/>
        <w:sz w:val="16"/>
        <w:szCs w:val="16"/>
        <w:lang w:val="pl-PL"/>
      </w:rPr>
      <w:t xml:space="preserve">OG/17/21                                                                                                                                                                                                                                        </w:t>
    </w:r>
  </w:p>
  <w:p w14:paraId="612D8D4A" w14:textId="77777777" w:rsidR="00B354FA" w:rsidRPr="00F157B9" w:rsidRDefault="00B354FA" w:rsidP="00AF00B4">
    <w:pPr>
      <w:pStyle w:val="Stopka"/>
      <w:tabs>
        <w:tab w:val="clear" w:pos="4536"/>
        <w:tab w:val="clear" w:pos="9072"/>
      </w:tabs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  <w:lang w:val="pl-PL"/>
      </w:rPr>
      <w:tab/>
    </w:r>
    <w:r w:rsidRPr="006C07DE">
      <w:rPr>
        <w:rFonts w:ascii="Arial" w:hAnsi="Arial" w:cs="Arial"/>
        <w:sz w:val="16"/>
        <w:szCs w:val="16"/>
      </w:rPr>
      <w:tab/>
    </w:r>
    <w:r w:rsidRPr="006C07DE">
      <w:rPr>
        <w:rFonts w:ascii="Arial" w:hAnsi="Arial" w:cs="Arial"/>
        <w:sz w:val="16"/>
        <w:szCs w:val="16"/>
        <w:lang w:val="pl-PL"/>
      </w:rPr>
      <w:tab/>
    </w:r>
    <w:r w:rsidRPr="006C07DE">
      <w:rPr>
        <w:rFonts w:ascii="Arial" w:hAnsi="Arial" w:cs="Arial"/>
        <w:sz w:val="16"/>
        <w:szCs w:val="16"/>
        <w:lang w:val="pl-PL"/>
      </w:rPr>
      <w:tab/>
    </w:r>
    <w:r w:rsidRPr="006C07DE">
      <w:rPr>
        <w:rFonts w:ascii="Arial" w:hAnsi="Arial" w:cs="Arial"/>
        <w:sz w:val="16"/>
        <w:szCs w:val="16"/>
        <w:lang w:val="pl-PL"/>
      </w:rPr>
      <w:tab/>
    </w:r>
    <w:r w:rsidRPr="006C07DE">
      <w:rPr>
        <w:rFonts w:ascii="Arial" w:hAnsi="Arial" w:cs="Arial"/>
        <w:sz w:val="16"/>
        <w:szCs w:val="16"/>
        <w:lang w:val="pl-PL"/>
      </w:rPr>
      <w:tab/>
    </w:r>
    <w:r w:rsidRPr="006C07DE">
      <w:rPr>
        <w:rFonts w:ascii="Arial" w:hAnsi="Arial" w:cs="Arial"/>
        <w:sz w:val="16"/>
        <w:szCs w:val="16"/>
        <w:lang w:val="pl-PL"/>
      </w:rPr>
      <w:tab/>
    </w:r>
    <w:r>
      <w:rPr>
        <w:rFonts w:ascii="Arial" w:hAnsi="Arial" w:cs="Arial"/>
        <w:sz w:val="16"/>
        <w:szCs w:val="16"/>
        <w:lang w:val="pl-PL"/>
      </w:rPr>
      <w:t xml:space="preserve">                       </w:t>
    </w:r>
    <w:r w:rsidRPr="006C07DE">
      <w:rPr>
        <w:rFonts w:ascii="Arial" w:hAnsi="Arial" w:cs="Arial"/>
        <w:sz w:val="16"/>
        <w:szCs w:val="16"/>
        <w:lang w:val="pl-PL"/>
      </w:rPr>
      <w:t xml:space="preserve">Strona </w:t>
    </w:r>
    <w:r w:rsidRPr="006C07DE">
      <w:rPr>
        <w:rFonts w:ascii="Arial" w:hAnsi="Arial" w:cs="Arial"/>
        <w:bCs/>
        <w:sz w:val="16"/>
        <w:szCs w:val="16"/>
      </w:rPr>
      <w:fldChar w:fldCharType="begin"/>
    </w:r>
    <w:r w:rsidRPr="006C07DE">
      <w:rPr>
        <w:rFonts w:ascii="Arial" w:hAnsi="Arial" w:cs="Arial"/>
        <w:bCs/>
        <w:sz w:val="16"/>
        <w:szCs w:val="16"/>
      </w:rPr>
      <w:instrText>PAGE</w:instrText>
    </w:r>
    <w:r w:rsidRPr="006C07DE"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noProof/>
        <w:sz w:val="16"/>
        <w:szCs w:val="16"/>
      </w:rPr>
      <w:t>90</w:t>
    </w:r>
    <w:r w:rsidRPr="006C07DE">
      <w:rPr>
        <w:rFonts w:ascii="Arial" w:hAnsi="Arial" w:cs="Arial"/>
        <w:bCs/>
        <w:sz w:val="16"/>
        <w:szCs w:val="16"/>
      </w:rPr>
      <w:fldChar w:fldCharType="end"/>
    </w:r>
    <w:r w:rsidRPr="006C07DE">
      <w:rPr>
        <w:rFonts w:ascii="Arial" w:hAnsi="Arial" w:cs="Arial"/>
        <w:sz w:val="16"/>
        <w:szCs w:val="16"/>
        <w:lang w:val="pl-PL"/>
      </w:rPr>
      <w:t xml:space="preserve"> z </w:t>
    </w:r>
    <w:r>
      <w:rPr>
        <w:rFonts w:ascii="Arial" w:hAnsi="Arial" w:cs="Arial"/>
        <w:sz w:val="16"/>
        <w:szCs w:val="16"/>
        <w:lang w:val="pl-PL"/>
      </w:rPr>
      <w:t>63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6EE0C6" w14:textId="77777777" w:rsidR="00987191" w:rsidRDefault="00987191" w:rsidP="00983EA7">
      <w:r>
        <w:separator/>
      </w:r>
    </w:p>
  </w:footnote>
  <w:footnote w:type="continuationSeparator" w:id="0">
    <w:p w14:paraId="6E765C8E" w14:textId="77777777" w:rsidR="00987191" w:rsidRDefault="00987191" w:rsidP="00983EA7">
      <w:r>
        <w:continuationSeparator/>
      </w:r>
    </w:p>
  </w:footnote>
  <w:footnote w:type="continuationNotice" w:id="1">
    <w:p w14:paraId="4E2B5C52" w14:textId="77777777" w:rsidR="00987191" w:rsidRDefault="0098719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E1463E" w14:textId="77777777" w:rsidR="00B354FA" w:rsidRPr="003657E9" w:rsidRDefault="00B354FA" w:rsidP="003657E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F0F9D" w14:textId="77777777" w:rsidR="00B354FA" w:rsidRDefault="00B354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4C3025AE"/>
    <w:lvl w:ilvl="0">
      <w:start w:val="1"/>
      <w:numFmt w:val="decimal"/>
      <w:pStyle w:val="Naglowekstrony-podtytuldokumentu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 w15:restartNumberingAfterBreak="0">
    <w:nsid w:val="FFFFFF83"/>
    <w:multiLevelType w:val="singleLevel"/>
    <w:tmpl w:val="AEB2935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91DC406A"/>
    <w:name w:val="WW8Num11"/>
    <w:lvl w:ilvl="0">
      <w:start w:val="1"/>
      <w:numFmt w:val="decimal"/>
      <w:suff w:val="nothing"/>
      <w:lvlText w:val="%1."/>
      <w:lvlJc w:val="left"/>
      <w:pPr>
        <w:ind w:left="540" w:hanging="36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sz w:val="20"/>
        <w:szCs w:val="20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 w:cs="Arial"/>
        <w:b w:val="0"/>
        <w:i w:val="0"/>
        <w:sz w:val="20"/>
        <w:szCs w:val="20"/>
        <w:u w:val="none"/>
      </w:rPr>
    </w:lvl>
  </w:abstractNum>
  <w:abstractNum w:abstractNumId="4" w15:restartNumberingAfterBreak="0">
    <w:nsid w:val="00000007"/>
    <w:multiLevelType w:val="multilevel"/>
    <w:tmpl w:val="59FEFE98"/>
    <w:styleLink w:val="Styl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13"/>
    <w:multiLevelType w:val="multilevel"/>
    <w:tmpl w:val="6DE689D4"/>
    <w:name w:val="WW8Num19"/>
    <w:lvl w:ilvl="0">
      <w:start w:val="1"/>
      <w:numFmt w:val="decimal"/>
      <w:lvlText w:val="%1) "/>
      <w:lvlJc w:val="left"/>
      <w:pPr>
        <w:tabs>
          <w:tab w:val="num" w:pos="283"/>
        </w:tabs>
        <w:ind w:left="283" w:hanging="283"/>
      </w:pPr>
      <w:rPr>
        <w:rFonts w:ascii="Arial" w:hAnsi="Arial" w:cs="Arial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 w:cs="Arial"/>
        <w:b w:val="0"/>
        <w:i w:val="0"/>
        <w:sz w:val="20"/>
      </w:rPr>
    </w:lvl>
  </w:abstractNum>
  <w:abstractNum w:abstractNumId="10" w15:restartNumberingAfterBreak="0">
    <w:nsid w:val="0000001D"/>
    <w:multiLevelType w:val="multilevel"/>
    <w:tmpl w:val="B6C8BA80"/>
    <w:name w:val="WW8Num29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4834C41"/>
    <w:multiLevelType w:val="hybridMultilevel"/>
    <w:tmpl w:val="C3A87952"/>
    <w:lvl w:ilvl="0" w:tplc="B5448CA6">
      <w:start w:val="1"/>
      <w:numFmt w:val="decimal"/>
      <w:lvlText w:val="%1."/>
      <w:lvlJc w:val="left"/>
      <w:pPr>
        <w:ind w:left="7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4E74543"/>
    <w:multiLevelType w:val="hybridMultilevel"/>
    <w:tmpl w:val="34C6E016"/>
    <w:lvl w:ilvl="0" w:tplc="0BC85D4A">
      <w:start w:val="1"/>
      <w:numFmt w:val="lowerLetter"/>
      <w:lvlText w:val="a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B86E18"/>
    <w:multiLevelType w:val="hybridMultilevel"/>
    <w:tmpl w:val="9ED847CA"/>
    <w:lvl w:ilvl="0" w:tplc="0BC85D4A">
      <w:start w:val="1"/>
      <w:numFmt w:val="lowerLetter"/>
      <w:lvlText w:val="a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06C610C6"/>
    <w:multiLevelType w:val="hybridMultilevel"/>
    <w:tmpl w:val="7764C410"/>
    <w:name w:val="WW8Num2822"/>
    <w:lvl w:ilvl="0" w:tplc="65002044">
      <w:start w:val="1"/>
      <w:numFmt w:val="decimal"/>
      <w:lvlText w:val="%1. 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82064B0"/>
    <w:multiLevelType w:val="hybridMultilevel"/>
    <w:tmpl w:val="D0DC170E"/>
    <w:lvl w:ilvl="0" w:tplc="D228C35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7" w15:restartNumberingAfterBreak="0">
    <w:nsid w:val="083B7297"/>
    <w:multiLevelType w:val="multilevel"/>
    <w:tmpl w:val="27C4CCA0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trike w:val="0"/>
      </w:rPr>
    </w:lvl>
    <w:lvl w:ilvl="1">
      <w:start w:val="2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  <w:strike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87357CC"/>
    <w:multiLevelType w:val="hybridMultilevel"/>
    <w:tmpl w:val="7DA8FB0E"/>
    <w:lvl w:ilvl="0" w:tplc="98B4D934">
      <w:start w:val="1"/>
      <w:numFmt w:val="decimal"/>
      <w:lvlText w:val="%1)"/>
      <w:lvlJc w:val="left"/>
      <w:pPr>
        <w:ind w:left="266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372E37"/>
    <w:multiLevelType w:val="hybridMultilevel"/>
    <w:tmpl w:val="DA9A0852"/>
    <w:lvl w:ilvl="0" w:tplc="4C8CEAA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99129D0"/>
    <w:multiLevelType w:val="hybridMultilevel"/>
    <w:tmpl w:val="9F38A646"/>
    <w:lvl w:ilvl="0" w:tplc="029680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0A4E7419"/>
    <w:multiLevelType w:val="hybridMultilevel"/>
    <w:tmpl w:val="27BCA0B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7B1D0E"/>
    <w:multiLevelType w:val="hybridMultilevel"/>
    <w:tmpl w:val="A81239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0C6D5378"/>
    <w:multiLevelType w:val="hybridMultilevel"/>
    <w:tmpl w:val="78304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B116B0"/>
    <w:multiLevelType w:val="hybridMultilevel"/>
    <w:tmpl w:val="2862874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0CFB39B0"/>
    <w:multiLevelType w:val="hybridMultilevel"/>
    <w:tmpl w:val="1BB2D594"/>
    <w:lvl w:ilvl="0" w:tplc="3D9E27FC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109A1707"/>
    <w:multiLevelType w:val="multilevel"/>
    <w:tmpl w:val="EB2A6318"/>
    <w:name w:val="WW8Num1623222222222222222223333222222222222222222222222222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27" w15:restartNumberingAfterBreak="0">
    <w:nsid w:val="10E85970"/>
    <w:multiLevelType w:val="multilevel"/>
    <w:tmpl w:val="1A1E6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17C7623"/>
    <w:multiLevelType w:val="hybridMultilevel"/>
    <w:tmpl w:val="FE72F826"/>
    <w:lvl w:ilvl="0" w:tplc="A61617B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18A1A57"/>
    <w:multiLevelType w:val="hybridMultilevel"/>
    <w:tmpl w:val="51BACDEC"/>
    <w:name w:val="WW8Num282"/>
    <w:lvl w:ilvl="0" w:tplc="CA14DB56">
      <w:start w:val="2"/>
      <w:numFmt w:val="decimal"/>
      <w:lvlText w:val="%1. 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D714A2"/>
    <w:multiLevelType w:val="multilevel"/>
    <w:tmpl w:val="CF904F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2B27360"/>
    <w:multiLevelType w:val="hybridMultilevel"/>
    <w:tmpl w:val="5F54A67C"/>
    <w:lvl w:ilvl="0" w:tplc="FF38BE8A">
      <w:start w:val="1"/>
      <w:numFmt w:val="decimal"/>
      <w:lvlText w:val="%1."/>
      <w:lvlJc w:val="left"/>
      <w:pPr>
        <w:ind w:left="4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3677919"/>
    <w:multiLevelType w:val="hybridMultilevel"/>
    <w:tmpl w:val="2682D03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14110BB8"/>
    <w:multiLevelType w:val="hybridMultilevel"/>
    <w:tmpl w:val="A0BE33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145D702F"/>
    <w:multiLevelType w:val="multilevel"/>
    <w:tmpl w:val="1A3E15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20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15F75B49"/>
    <w:multiLevelType w:val="hybridMultilevel"/>
    <w:tmpl w:val="7850342A"/>
    <w:name w:val="WW8Num1623222222222222222223333222222222222222222222222224"/>
    <w:lvl w:ilvl="0" w:tplc="0D5CEB4A">
      <w:start w:val="1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68D6251"/>
    <w:multiLevelType w:val="multilevel"/>
    <w:tmpl w:val="EEC6AE10"/>
    <w:lvl w:ilvl="0">
      <w:start w:val="2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37" w15:restartNumberingAfterBreak="0">
    <w:nsid w:val="173D3580"/>
    <w:multiLevelType w:val="hybridMultilevel"/>
    <w:tmpl w:val="67E2DB0C"/>
    <w:lvl w:ilvl="0" w:tplc="6D442AF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18563F1C"/>
    <w:multiLevelType w:val="multilevel"/>
    <w:tmpl w:val="382A085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</w:lvl>
    <w:lvl w:ilvl="2">
      <w:start w:val="1"/>
      <w:numFmt w:val="lowerLetter"/>
      <w:lvlText w:val="%3)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3144" w:hanging="144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4072" w:hanging="1800"/>
      </w:pPr>
    </w:lvl>
  </w:abstractNum>
  <w:abstractNum w:abstractNumId="39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96E37BD"/>
    <w:multiLevelType w:val="hybridMultilevel"/>
    <w:tmpl w:val="1130A27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1A2109AC"/>
    <w:multiLevelType w:val="hybridMultilevel"/>
    <w:tmpl w:val="581476B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1A847EEB"/>
    <w:multiLevelType w:val="hybridMultilevel"/>
    <w:tmpl w:val="A69EA72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1D0B5DF6"/>
    <w:multiLevelType w:val="hybridMultilevel"/>
    <w:tmpl w:val="ADF2AB8E"/>
    <w:lvl w:ilvl="0" w:tplc="FEFEF1BE">
      <w:start w:val="16"/>
      <w:numFmt w:val="decimal"/>
      <w:lvlText w:val="%1."/>
      <w:lvlJc w:val="left"/>
      <w:pPr>
        <w:ind w:left="3794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0580759"/>
    <w:multiLevelType w:val="multilevel"/>
    <w:tmpl w:val="42EA9AE4"/>
    <w:lvl w:ilvl="0">
      <w:start w:val="1"/>
      <w:numFmt w:val="decimal"/>
      <w:lvlText w:val="%1) "/>
      <w:legacy w:legacy="1" w:legacySpace="0" w:legacyIndent="283"/>
      <w:lvlJc w:val="left"/>
      <w:pPr>
        <w:ind w:left="425" w:hanging="283"/>
      </w:pPr>
      <w:rPr>
        <w:rFonts w:ascii="Arial" w:hAnsi="Arial" w:cs="Arial" w:hint="default"/>
        <w:b w:val="0"/>
        <w:i w:val="0"/>
        <w:sz w:val="20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62073"/>
    <w:multiLevelType w:val="hybridMultilevel"/>
    <w:tmpl w:val="137E37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24004B74"/>
    <w:multiLevelType w:val="hybridMultilevel"/>
    <w:tmpl w:val="A8228C48"/>
    <w:name w:val="WW8Num1023"/>
    <w:lvl w:ilvl="0" w:tplc="C03426F8">
      <w:start w:val="4"/>
      <w:numFmt w:val="decimal"/>
      <w:lvlText w:val="%1)"/>
      <w:lvlJc w:val="left"/>
      <w:pPr>
        <w:tabs>
          <w:tab w:val="num" w:pos="312"/>
        </w:tabs>
        <w:ind w:left="312" w:hanging="312"/>
      </w:pPr>
      <w:rPr>
        <w:rFonts w:ascii="Arial" w:hAnsi="Arial" w:hint="default"/>
        <w:b w:val="0"/>
        <w:i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40C25D3"/>
    <w:multiLevelType w:val="multilevel"/>
    <w:tmpl w:val="9FCE4FF8"/>
    <w:name w:val="WW8Num2925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4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8" w15:restartNumberingAfterBreak="0">
    <w:nsid w:val="24D82E8A"/>
    <w:multiLevelType w:val="hybridMultilevel"/>
    <w:tmpl w:val="33686C4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250C7876"/>
    <w:multiLevelType w:val="hybridMultilevel"/>
    <w:tmpl w:val="617670F8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6A6636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Batang" w:hAnsi="Times New Roman" w:cs="Times New Roman" w:hint="default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50E4F3F"/>
    <w:multiLevelType w:val="hybridMultilevel"/>
    <w:tmpl w:val="EC3C81B6"/>
    <w:name w:val="WW8Num282222"/>
    <w:lvl w:ilvl="0" w:tplc="72C08924">
      <w:start w:val="1"/>
      <w:numFmt w:val="decimal"/>
      <w:lvlText w:val="%1)"/>
      <w:lvlJc w:val="left"/>
      <w:pPr>
        <w:ind w:left="1287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252B1720"/>
    <w:multiLevelType w:val="hybridMultilevel"/>
    <w:tmpl w:val="EC46D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64B43DC"/>
    <w:multiLevelType w:val="multilevel"/>
    <w:tmpl w:val="2F505FF8"/>
    <w:lvl w:ilvl="0">
      <w:start w:val="1"/>
      <w:numFmt w:val="decimal"/>
      <w:lvlText w:val="%1)"/>
      <w:lvlJc w:val="left"/>
      <w:pPr>
        <w:ind w:left="502" w:hanging="360"/>
      </w:pPr>
      <w:rPr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53" w15:restartNumberingAfterBreak="0">
    <w:nsid w:val="2A6767F3"/>
    <w:multiLevelType w:val="multilevel"/>
    <w:tmpl w:val="A2C62636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ascii="Arial" w:eastAsia="Calibri" w:hAnsi="Arial" w:cs="Aria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4" w15:restartNumberingAfterBreak="0">
    <w:nsid w:val="2B9B144C"/>
    <w:multiLevelType w:val="singleLevel"/>
    <w:tmpl w:val="498A965C"/>
    <w:lvl w:ilvl="0">
      <w:start w:val="1"/>
      <w:numFmt w:val="decimal"/>
      <w:pStyle w:val="FR1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55" w15:restartNumberingAfterBreak="0">
    <w:nsid w:val="2C4939A8"/>
    <w:multiLevelType w:val="hybridMultilevel"/>
    <w:tmpl w:val="5BEA8BF4"/>
    <w:lvl w:ilvl="0" w:tplc="0EF8AE9E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DB7C76"/>
    <w:multiLevelType w:val="multilevel"/>
    <w:tmpl w:val="173A5E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i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2DFC4F6C"/>
    <w:multiLevelType w:val="hybridMultilevel"/>
    <w:tmpl w:val="4E5EF286"/>
    <w:lvl w:ilvl="0" w:tplc="758C1DD8">
      <w:start w:val="1"/>
      <w:numFmt w:val="decimal"/>
      <w:lvlText w:val="%1."/>
      <w:lvlJc w:val="left"/>
      <w:pPr>
        <w:ind w:left="760" w:hanging="360"/>
      </w:pPr>
      <w:rPr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EE65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2FF75810"/>
    <w:multiLevelType w:val="hybridMultilevel"/>
    <w:tmpl w:val="059CA4BC"/>
    <w:lvl w:ilvl="0" w:tplc="3E6C246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CAB89DEA">
      <w:start w:val="1"/>
      <w:numFmt w:val="upperLetter"/>
      <w:lvlText w:val="%2)"/>
      <w:lvlJc w:val="left"/>
      <w:pPr>
        <w:ind w:left="1298" w:hanging="360"/>
      </w:pPr>
      <w:rPr>
        <w:rFonts w:hint="default"/>
      </w:rPr>
    </w:lvl>
    <w:lvl w:ilvl="2" w:tplc="A3E4047C">
      <w:start w:val="1"/>
      <w:numFmt w:val="lowerLetter"/>
      <w:lvlText w:val="%3)"/>
      <w:lvlJc w:val="right"/>
      <w:pPr>
        <w:tabs>
          <w:tab w:val="num" w:pos="2018"/>
        </w:tabs>
        <w:ind w:left="2018" w:hanging="180"/>
      </w:pPr>
      <w:rPr>
        <w:rFonts w:ascii="Arial" w:eastAsia="Times New Roman" w:hAnsi="Arial" w:cs="Arial"/>
      </w:rPr>
    </w:lvl>
    <w:lvl w:ilvl="3" w:tplc="4086E846">
      <w:start w:val="8"/>
      <w:numFmt w:val="decimal"/>
      <w:lvlText w:val="%4."/>
      <w:lvlJc w:val="left"/>
      <w:pPr>
        <w:ind w:left="273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59" w15:restartNumberingAfterBreak="0">
    <w:nsid w:val="33917549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 w15:restartNumberingAfterBreak="0">
    <w:nsid w:val="33D07742"/>
    <w:multiLevelType w:val="hybridMultilevel"/>
    <w:tmpl w:val="00924F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6B625DE"/>
    <w:multiLevelType w:val="multilevel"/>
    <w:tmpl w:val="15AE0D6E"/>
    <w:lvl w:ilvl="0">
      <w:start w:val="1"/>
      <w:numFmt w:val="bullet"/>
      <w:pStyle w:val="Styl4"/>
      <w:lvlText w:val=""/>
      <w:lvlJc w:val="left"/>
      <w:pPr>
        <w:tabs>
          <w:tab w:val="num" w:pos="1416"/>
        </w:tabs>
        <w:ind w:left="1416" w:firstLine="0"/>
      </w:pPr>
      <w:rPr>
        <w:rFonts w:ascii="Symbol" w:hAnsi="Symbol" w:hint="default"/>
        <w:color w:val="4F81BD"/>
        <w:sz w:val="24"/>
      </w:rPr>
    </w:lvl>
    <w:lvl w:ilvl="1">
      <w:start w:val="1"/>
      <w:numFmt w:val="bullet"/>
      <w:lvlText w:val=""/>
      <w:lvlJc w:val="left"/>
      <w:pPr>
        <w:tabs>
          <w:tab w:val="num" w:pos="2065"/>
        </w:tabs>
        <w:ind w:left="1983" w:firstLine="0"/>
      </w:pPr>
      <w:rPr>
        <w:rFonts w:ascii="Wingdings" w:hAnsi="Wingdings" w:hint="default"/>
        <w:color w:val="4F81BD"/>
        <w:sz w:val="24"/>
      </w:rPr>
    </w:lvl>
    <w:lvl w:ilvl="2">
      <w:start w:val="1"/>
      <w:numFmt w:val="bullet"/>
      <w:lvlText w:val=""/>
      <w:lvlJc w:val="left"/>
      <w:pPr>
        <w:tabs>
          <w:tab w:val="num" w:pos="2785"/>
        </w:tabs>
        <w:ind w:left="2785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505"/>
        </w:tabs>
        <w:ind w:left="35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25"/>
        </w:tabs>
        <w:ind w:left="42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45"/>
        </w:tabs>
        <w:ind w:left="49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65"/>
        </w:tabs>
        <w:ind w:left="56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85"/>
        </w:tabs>
        <w:ind w:left="63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05"/>
        </w:tabs>
        <w:ind w:left="7105" w:hanging="360"/>
      </w:pPr>
      <w:rPr>
        <w:rFonts w:ascii="Wingdings" w:hAnsi="Wingdings" w:hint="default"/>
      </w:rPr>
    </w:lvl>
  </w:abstractNum>
  <w:abstractNum w:abstractNumId="62" w15:restartNumberingAfterBreak="0">
    <w:nsid w:val="372A725C"/>
    <w:multiLevelType w:val="hybridMultilevel"/>
    <w:tmpl w:val="EC82B740"/>
    <w:lvl w:ilvl="0" w:tplc="B90EFD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8F96D8C"/>
    <w:multiLevelType w:val="hybridMultilevel"/>
    <w:tmpl w:val="FB9E9004"/>
    <w:lvl w:ilvl="0" w:tplc="B5AE69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9BF1269"/>
    <w:multiLevelType w:val="multilevel"/>
    <w:tmpl w:val="F79A8C86"/>
    <w:lvl w:ilvl="0">
      <w:start w:val="5"/>
      <w:numFmt w:val="decimal"/>
      <w:lvlText w:val="%1"/>
      <w:lvlJc w:val="left"/>
      <w:pPr>
        <w:ind w:left="360" w:hanging="360"/>
      </w:pPr>
      <w:rPr>
        <w:rFonts w:ascii="Tahoma" w:hAnsi="Tahoma" w:cs="Tahoma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ahoma" w:hAnsi="Tahoma" w:cs="Tahoma"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ahoma" w:hAnsi="Tahoma" w:cs="Tahoma" w:hint="default"/>
        <w:b w:val="0"/>
      </w:rPr>
    </w:lvl>
    <w:lvl w:ilvl="4">
      <w:start w:val="1"/>
      <w:numFmt w:val="lowerLetter"/>
      <w:lvlText w:val="%5)"/>
      <w:lvlJc w:val="left"/>
      <w:pPr>
        <w:ind w:left="252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ahoma" w:hAnsi="Tahoma" w:cs="Tahoma"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ahoma" w:hAnsi="Tahoma" w:cs="Tahoma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ahoma" w:hAnsi="Tahoma" w:cs="Tahoma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ahoma" w:hAnsi="Tahoma" w:cs="Tahoma" w:hint="default"/>
        <w:b w:val="0"/>
      </w:rPr>
    </w:lvl>
  </w:abstractNum>
  <w:abstractNum w:abstractNumId="65" w15:restartNumberingAfterBreak="0">
    <w:nsid w:val="3A8373CB"/>
    <w:multiLevelType w:val="hybridMultilevel"/>
    <w:tmpl w:val="BDF4C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C3E5F16"/>
    <w:multiLevelType w:val="hybridMultilevel"/>
    <w:tmpl w:val="2228B9D2"/>
    <w:lvl w:ilvl="0" w:tplc="59C67E30">
      <w:start w:val="2"/>
      <w:numFmt w:val="decimal"/>
      <w:lvlText w:val="%1)"/>
      <w:lvlJc w:val="left"/>
      <w:pPr>
        <w:ind w:left="37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2" w:hanging="360"/>
      </w:pPr>
    </w:lvl>
    <w:lvl w:ilvl="2" w:tplc="0415001B" w:tentative="1">
      <w:start w:val="1"/>
      <w:numFmt w:val="lowerRoman"/>
      <w:lvlText w:val="%3."/>
      <w:lvlJc w:val="right"/>
      <w:pPr>
        <w:ind w:left="3292" w:hanging="180"/>
      </w:pPr>
    </w:lvl>
    <w:lvl w:ilvl="3" w:tplc="0415000F" w:tentative="1">
      <w:start w:val="1"/>
      <w:numFmt w:val="decimal"/>
      <w:lvlText w:val="%4."/>
      <w:lvlJc w:val="left"/>
      <w:pPr>
        <w:ind w:left="4012" w:hanging="360"/>
      </w:pPr>
    </w:lvl>
    <w:lvl w:ilvl="4" w:tplc="04150019" w:tentative="1">
      <w:start w:val="1"/>
      <w:numFmt w:val="lowerLetter"/>
      <w:lvlText w:val="%5."/>
      <w:lvlJc w:val="left"/>
      <w:pPr>
        <w:ind w:left="4732" w:hanging="360"/>
      </w:pPr>
    </w:lvl>
    <w:lvl w:ilvl="5" w:tplc="0415001B" w:tentative="1">
      <w:start w:val="1"/>
      <w:numFmt w:val="lowerRoman"/>
      <w:lvlText w:val="%6."/>
      <w:lvlJc w:val="right"/>
      <w:pPr>
        <w:ind w:left="5452" w:hanging="180"/>
      </w:pPr>
    </w:lvl>
    <w:lvl w:ilvl="6" w:tplc="0415000F" w:tentative="1">
      <w:start w:val="1"/>
      <w:numFmt w:val="decimal"/>
      <w:lvlText w:val="%7."/>
      <w:lvlJc w:val="left"/>
      <w:pPr>
        <w:ind w:left="6172" w:hanging="360"/>
      </w:pPr>
    </w:lvl>
    <w:lvl w:ilvl="7" w:tplc="04150019" w:tentative="1">
      <w:start w:val="1"/>
      <w:numFmt w:val="lowerLetter"/>
      <w:lvlText w:val="%8."/>
      <w:lvlJc w:val="left"/>
      <w:pPr>
        <w:ind w:left="6892" w:hanging="360"/>
      </w:pPr>
    </w:lvl>
    <w:lvl w:ilvl="8" w:tplc="0415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67" w15:restartNumberingAfterBreak="0">
    <w:nsid w:val="3D01094A"/>
    <w:multiLevelType w:val="multilevel"/>
    <w:tmpl w:val="36F004C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8" w15:restartNumberingAfterBreak="0">
    <w:nsid w:val="3D396538"/>
    <w:multiLevelType w:val="hybridMultilevel"/>
    <w:tmpl w:val="CE96E9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EF921FE"/>
    <w:multiLevelType w:val="hybridMultilevel"/>
    <w:tmpl w:val="3F8A23D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 w15:restartNumberingAfterBreak="0">
    <w:nsid w:val="3F22342B"/>
    <w:multiLevelType w:val="hybridMultilevel"/>
    <w:tmpl w:val="27623D0A"/>
    <w:lvl w:ilvl="0" w:tplc="97C4BD1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F625B4D"/>
    <w:multiLevelType w:val="hybridMultilevel"/>
    <w:tmpl w:val="BCFEF00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407458D7"/>
    <w:multiLevelType w:val="hybridMultilevel"/>
    <w:tmpl w:val="37D675EC"/>
    <w:styleLink w:val="1ai1"/>
    <w:lvl w:ilvl="0" w:tplc="5FD29216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color w:val="auto"/>
        <w:sz w:val="20"/>
        <w:szCs w:val="20"/>
      </w:rPr>
    </w:lvl>
    <w:lvl w:ilvl="1" w:tplc="B302F588">
      <w:start w:val="1"/>
      <w:numFmt w:val="lowerLetter"/>
      <w:lvlText w:val="%2."/>
      <w:lvlJc w:val="left"/>
      <w:pPr>
        <w:ind w:left="1440" w:hanging="360"/>
      </w:pPr>
    </w:lvl>
    <w:lvl w:ilvl="2" w:tplc="CE820D2E" w:tentative="1">
      <w:start w:val="1"/>
      <w:numFmt w:val="lowerRoman"/>
      <w:lvlText w:val="%3."/>
      <w:lvlJc w:val="right"/>
      <w:pPr>
        <w:ind w:left="2160" w:hanging="180"/>
      </w:pPr>
    </w:lvl>
    <w:lvl w:ilvl="3" w:tplc="FA38D700">
      <w:start w:val="1"/>
      <w:numFmt w:val="lowerLetter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1615C74"/>
    <w:multiLevelType w:val="multilevel"/>
    <w:tmpl w:val="51FA5EA0"/>
    <w:lvl w:ilvl="0">
      <w:start w:val="1"/>
      <w:numFmt w:val="decimal"/>
      <w:pStyle w:val="Listanumerowana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firstLine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42057C65"/>
    <w:multiLevelType w:val="hybridMultilevel"/>
    <w:tmpl w:val="2BC81544"/>
    <w:lvl w:ilvl="0" w:tplc="DD94236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44594978"/>
    <w:multiLevelType w:val="hybridMultilevel"/>
    <w:tmpl w:val="434C1A02"/>
    <w:lvl w:ilvl="0" w:tplc="F4EA56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4EC668C"/>
    <w:multiLevelType w:val="hybridMultilevel"/>
    <w:tmpl w:val="CEA07C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7" w15:restartNumberingAfterBreak="0">
    <w:nsid w:val="46E7495C"/>
    <w:multiLevelType w:val="hybridMultilevel"/>
    <w:tmpl w:val="D988DF68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1CD0B5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47F36EF7"/>
    <w:multiLevelType w:val="hybridMultilevel"/>
    <w:tmpl w:val="6FB63338"/>
    <w:lvl w:ilvl="0" w:tplc="6D442AF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9" w15:restartNumberingAfterBreak="0">
    <w:nsid w:val="47FA74D6"/>
    <w:multiLevelType w:val="hybridMultilevel"/>
    <w:tmpl w:val="E9C4A05C"/>
    <w:lvl w:ilvl="0" w:tplc="84B6991E">
      <w:start w:val="1"/>
      <w:numFmt w:val="decimal"/>
      <w:lvlText w:val="%1."/>
      <w:lvlJc w:val="left"/>
      <w:pPr>
        <w:ind w:left="757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89A0A74"/>
    <w:multiLevelType w:val="hybridMultilevel"/>
    <w:tmpl w:val="802CB9DC"/>
    <w:lvl w:ilvl="0" w:tplc="DD186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B8E7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CCB7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48D7174E"/>
    <w:multiLevelType w:val="hybridMultilevel"/>
    <w:tmpl w:val="73C60552"/>
    <w:lvl w:ilvl="0" w:tplc="2AE86C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00EA5A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F3023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4AE90DD3"/>
    <w:multiLevelType w:val="hybridMultilevel"/>
    <w:tmpl w:val="F502EEF0"/>
    <w:lvl w:ilvl="0" w:tplc="84AE7F6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6BBEB2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D7A1589"/>
    <w:multiLevelType w:val="multilevel"/>
    <w:tmpl w:val="6C06C20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  <w:rPr>
        <w:rFonts w:hint="default"/>
        <w:lang w:val="pl-PL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84" w15:restartNumberingAfterBreak="0">
    <w:nsid w:val="4DDD5034"/>
    <w:multiLevelType w:val="hybridMultilevel"/>
    <w:tmpl w:val="84067230"/>
    <w:lvl w:ilvl="0" w:tplc="2AB029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DFA3D6D"/>
    <w:multiLevelType w:val="hybridMultilevel"/>
    <w:tmpl w:val="052E3660"/>
    <w:lvl w:ilvl="0" w:tplc="7982F086">
      <w:start w:val="1"/>
      <w:numFmt w:val="decimal"/>
      <w:lvlText w:val="%1."/>
      <w:lvlJc w:val="left"/>
      <w:pPr>
        <w:ind w:left="4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4EEC0646"/>
    <w:multiLevelType w:val="multilevel"/>
    <w:tmpl w:val="FE0E1BE8"/>
    <w:name w:val="WW8Num29272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18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7" w15:restartNumberingAfterBreak="0">
    <w:nsid w:val="4EFC5D32"/>
    <w:multiLevelType w:val="hybridMultilevel"/>
    <w:tmpl w:val="418AA9D2"/>
    <w:lvl w:ilvl="0" w:tplc="EA2ADC00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F400B2E"/>
    <w:multiLevelType w:val="multilevel"/>
    <w:tmpl w:val="1AA2134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9" w15:restartNumberingAfterBreak="0">
    <w:nsid w:val="4FBA5E82"/>
    <w:multiLevelType w:val="hybridMultilevel"/>
    <w:tmpl w:val="F7C00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0D67705"/>
    <w:multiLevelType w:val="hybridMultilevel"/>
    <w:tmpl w:val="3474D2D4"/>
    <w:styleLink w:val="1111111"/>
    <w:lvl w:ilvl="0" w:tplc="7338A380">
      <w:start w:val="2"/>
      <w:numFmt w:val="decimal"/>
      <w:pStyle w:val="Tabela"/>
      <w:lvlText w:val="%1. "/>
      <w:lvlJc w:val="left"/>
      <w:pPr>
        <w:tabs>
          <w:tab w:val="num" w:pos="757"/>
        </w:tabs>
        <w:ind w:left="757" w:hanging="397"/>
      </w:pPr>
      <w:rPr>
        <w:rFonts w:ascii="Arial" w:hAnsi="Arial" w:cs="Arial" w:hint="default"/>
        <w:b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4026" w:hanging="360"/>
      </w:pPr>
    </w:lvl>
    <w:lvl w:ilvl="7" w:tplc="04150019" w:tentative="1">
      <w:start w:val="1"/>
      <w:numFmt w:val="lowerLetter"/>
      <w:lvlText w:val="%8."/>
      <w:lvlJc w:val="left"/>
      <w:pPr>
        <w:ind w:left="4746" w:hanging="180"/>
      </w:pPr>
    </w:lvl>
    <w:lvl w:ilvl="8" w:tplc="0415001B" w:tentative="1">
      <w:start w:val="1"/>
      <w:numFmt w:val="lowerRoman"/>
      <w:lvlText w:val="%9."/>
      <w:lvlJc w:val="right"/>
      <w:pPr>
        <w:ind w:left="5466" w:hanging="360"/>
      </w:pPr>
    </w:lvl>
  </w:abstractNum>
  <w:abstractNum w:abstractNumId="91" w15:restartNumberingAfterBreak="0">
    <w:nsid w:val="50F625EC"/>
    <w:multiLevelType w:val="hybridMultilevel"/>
    <w:tmpl w:val="238C39E6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54465328"/>
    <w:multiLevelType w:val="multilevel"/>
    <w:tmpl w:val="B8E2635A"/>
    <w:styleLink w:val="Styl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54946F97"/>
    <w:multiLevelType w:val="singleLevel"/>
    <w:tmpl w:val="17BABD9E"/>
    <w:lvl w:ilvl="0">
      <w:start w:val="1"/>
      <w:numFmt w:val="bullet"/>
      <w:pStyle w:val="Podpunktnumerowan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4" w15:restartNumberingAfterBreak="0">
    <w:nsid w:val="566404B2"/>
    <w:multiLevelType w:val="hybridMultilevel"/>
    <w:tmpl w:val="434C1A02"/>
    <w:lvl w:ilvl="0" w:tplc="F4EA56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74F2D7A"/>
    <w:multiLevelType w:val="hybridMultilevel"/>
    <w:tmpl w:val="CCDA803E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pStyle w:val="StylNagwek4Interlinia15wiersza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78E3521"/>
    <w:multiLevelType w:val="hybridMultilevel"/>
    <w:tmpl w:val="0FC2059A"/>
    <w:lvl w:ilvl="0" w:tplc="0415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2368D14C">
      <w:start w:val="1"/>
      <w:numFmt w:val="lowerLetter"/>
      <w:lvlText w:val="%2)"/>
      <w:lvlJc w:val="left"/>
      <w:pPr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7">
      <w:start w:val="1"/>
      <w:numFmt w:val="lowerLetter"/>
      <w:lvlText w:val="%5)"/>
      <w:lvlJc w:val="left"/>
      <w:pPr>
        <w:ind w:left="786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7" w15:restartNumberingAfterBreak="0">
    <w:nsid w:val="58B61801"/>
    <w:multiLevelType w:val="hybridMultilevel"/>
    <w:tmpl w:val="27BCA0B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9D80D30"/>
    <w:multiLevelType w:val="multilevel"/>
    <w:tmpl w:val="0A3630E4"/>
    <w:name w:val="WW8Num162322222222222222222333322222222222222222222222222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hint="default"/>
        <w:lang w:val="pl-PL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99" w15:restartNumberingAfterBreak="0">
    <w:nsid w:val="5A7E66C9"/>
    <w:multiLevelType w:val="multilevel"/>
    <w:tmpl w:val="CA162C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0" w15:restartNumberingAfterBreak="0">
    <w:nsid w:val="5BF80B5D"/>
    <w:multiLevelType w:val="hybridMultilevel"/>
    <w:tmpl w:val="CE74D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5F0168"/>
    <w:multiLevelType w:val="hybridMultilevel"/>
    <w:tmpl w:val="52842B7A"/>
    <w:lvl w:ilvl="0" w:tplc="B89E1B10">
      <w:start w:val="2"/>
      <w:numFmt w:val="decimal"/>
      <w:lvlText w:val="%1)"/>
      <w:lvlJc w:val="left"/>
      <w:pPr>
        <w:ind w:left="740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FB97935"/>
    <w:multiLevelType w:val="multilevel"/>
    <w:tmpl w:val="04150029"/>
    <w:lvl w:ilvl="0">
      <w:start w:val="1"/>
      <w:numFmt w:val="decimal"/>
      <w:pStyle w:val="Nagwek1"/>
      <w:suff w:val="space"/>
      <w:lvlText w:val="Rozdział %1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103" w15:restartNumberingAfterBreak="0">
    <w:nsid w:val="5FEB79FB"/>
    <w:multiLevelType w:val="hybridMultilevel"/>
    <w:tmpl w:val="3FE236E8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60B8367A"/>
    <w:multiLevelType w:val="hybridMultilevel"/>
    <w:tmpl w:val="459ABA6E"/>
    <w:lvl w:ilvl="0" w:tplc="5860C45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2A77E3F"/>
    <w:multiLevelType w:val="hybridMultilevel"/>
    <w:tmpl w:val="7E2021D6"/>
    <w:lvl w:ilvl="0" w:tplc="60A411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6C646F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63DE7BBE"/>
    <w:multiLevelType w:val="hybridMultilevel"/>
    <w:tmpl w:val="E31AEB64"/>
    <w:lvl w:ilvl="0" w:tplc="06AAED3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51A6D90"/>
    <w:multiLevelType w:val="hybridMultilevel"/>
    <w:tmpl w:val="EC46D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55C490B"/>
    <w:multiLevelType w:val="multilevel"/>
    <w:tmpl w:val="29CCD90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9" w15:restartNumberingAfterBreak="0">
    <w:nsid w:val="6739300B"/>
    <w:multiLevelType w:val="hybridMultilevel"/>
    <w:tmpl w:val="CD06DA76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67810B7F"/>
    <w:multiLevelType w:val="hybridMultilevel"/>
    <w:tmpl w:val="A4108AA8"/>
    <w:lvl w:ilvl="0" w:tplc="02942CC4">
      <w:start w:val="1"/>
      <w:numFmt w:val="decimal"/>
      <w:lvlText w:val="%1."/>
      <w:lvlJc w:val="left"/>
      <w:pPr>
        <w:ind w:left="400" w:hanging="360"/>
      </w:pPr>
    </w:lvl>
    <w:lvl w:ilvl="1" w:tplc="BAF25F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67FC6A6C"/>
    <w:multiLevelType w:val="hybridMultilevel"/>
    <w:tmpl w:val="BD807732"/>
    <w:lvl w:ilvl="0" w:tplc="2EEEDF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AD83018"/>
    <w:multiLevelType w:val="hybridMultilevel"/>
    <w:tmpl w:val="467217CE"/>
    <w:lvl w:ilvl="0" w:tplc="8C56638A">
      <w:start w:val="1"/>
      <w:numFmt w:val="decimal"/>
      <w:lvlText w:val="%1."/>
      <w:lvlJc w:val="left"/>
      <w:pPr>
        <w:ind w:left="2880" w:hanging="360"/>
      </w:pPr>
      <w:rPr>
        <w:rFonts w:ascii="Arial" w:eastAsia="Times New Roman" w:hAnsi="Arial" w:cs="Arial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3" w15:restartNumberingAfterBreak="0">
    <w:nsid w:val="6B172263"/>
    <w:multiLevelType w:val="hybridMultilevel"/>
    <w:tmpl w:val="D86EA2D6"/>
    <w:lvl w:ilvl="0" w:tplc="99EA0C12">
      <w:start w:val="1"/>
      <w:numFmt w:val="decimal"/>
      <w:lvlText w:val="%1. "/>
      <w:lvlJc w:val="left"/>
      <w:pPr>
        <w:tabs>
          <w:tab w:val="num" w:pos="780"/>
        </w:tabs>
        <w:ind w:left="780" w:hanging="420"/>
      </w:pPr>
      <w:rPr>
        <w:rFonts w:ascii="Arial" w:hAnsi="Arial" w:cs="Arial" w:hint="default"/>
        <w:b/>
        <w:i w:val="0"/>
        <w:sz w:val="20"/>
        <w:szCs w:val="20"/>
        <w:u w:val="none"/>
      </w:rPr>
    </w:lvl>
    <w:lvl w:ilvl="1" w:tplc="0DF833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1400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6C122D53"/>
    <w:multiLevelType w:val="hybridMultilevel"/>
    <w:tmpl w:val="CE96E9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CF65960"/>
    <w:multiLevelType w:val="hybridMultilevel"/>
    <w:tmpl w:val="238C39E6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6E7B3DF2"/>
    <w:multiLevelType w:val="hybridMultilevel"/>
    <w:tmpl w:val="B56EE1C4"/>
    <w:lvl w:ilvl="0" w:tplc="FB4C20DA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</w:lvl>
    <w:lvl w:ilvl="1" w:tplc="04150019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  <w:u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6F432AA5"/>
    <w:multiLevelType w:val="hybridMultilevel"/>
    <w:tmpl w:val="1BB2D594"/>
    <w:lvl w:ilvl="0" w:tplc="3D9E27FC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8" w15:restartNumberingAfterBreak="0">
    <w:nsid w:val="6F76420B"/>
    <w:multiLevelType w:val="hybridMultilevel"/>
    <w:tmpl w:val="DD52105A"/>
    <w:lvl w:ilvl="0" w:tplc="88E2DDD6">
      <w:start w:val="1"/>
      <w:numFmt w:val="decimal"/>
      <w:lvlText w:val="%1. 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F8F11B3"/>
    <w:multiLevelType w:val="hybridMultilevel"/>
    <w:tmpl w:val="D5C693C0"/>
    <w:lvl w:ilvl="0" w:tplc="9926CB96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0B2396C"/>
    <w:multiLevelType w:val="hybridMultilevel"/>
    <w:tmpl w:val="65389540"/>
    <w:lvl w:ilvl="0" w:tplc="84B6991E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0F82CA0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2" w15:restartNumberingAfterBreak="0">
    <w:nsid w:val="72102418"/>
    <w:multiLevelType w:val="hybridMultilevel"/>
    <w:tmpl w:val="C86A0F58"/>
    <w:name w:val="WW8Num28222"/>
    <w:lvl w:ilvl="0" w:tplc="65002044">
      <w:start w:val="1"/>
      <w:numFmt w:val="decimal"/>
      <w:lvlText w:val="%1. 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2EC2284"/>
    <w:multiLevelType w:val="multilevel"/>
    <w:tmpl w:val="CF62A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4" w15:restartNumberingAfterBreak="0">
    <w:nsid w:val="74BA4C3B"/>
    <w:multiLevelType w:val="hybridMultilevel"/>
    <w:tmpl w:val="72A820AC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5" w15:restartNumberingAfterBreak="0">
    <w:nsid w:val="74FB1D20"/>
    <w:multiLevelType w:val="hybridMultilevel"/>
    <w:tmpl w:val="B740A45A"/>
    <w:lvl w:ilvl="0" w:tplc="7F8A41F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6" w15:restartNumberingAfterBreak="0">
    <w:nsid w:val="75B861F5"/>
    <w:multiLevelType w:val="hybridMultilevel"/>
    <w:tmpl w:val="675C9618"/>
    <w:lvl w:ilvl="0" w:tplc="A502F0B8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6B72440"/>
    <w:multiLevelType w:val="hybridMultilevel"/>
    <w:tmpl w:val="9E128BBA"/>
    <w:lvl w:ilvl="0" w:tplc="13FE67EA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2DEC0B9E">
      <w:start w:val="9"/>
      <w:numFmt w:val="decimal"/>
      <w:lvlText w:val="%2) "/>
      <w:lvlJc w:val="left"/>
      <w:pPr>
        <w:tabs>
          <w:tab w:val="num" w:pos="1442"/>
        </w:tabs>
        <w:ind w:left="1442" w:hanging="362"/>
      </w:pPr>
      <w:rPr>
        <w:rFonts w:ascii="Arial" w:hAnsi="Arial" w:cs="Arial" w:hint="default"/>
        <w:b w:val="0"/>
        <w:sz w:val="20"/>
        <w:szCs w:val="20"/>
      </w:rPr>
    </w:lvl>
    <w:lvl w:ilvl="2" w:tplc="D0D06118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4F386FCA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781C1D58"/>
    <w:multiLevelType w:val="hybridMultilevel"/>
    <w:tmpl w:val="F1FE25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8C443F8"/>
    <w:multiLevelType w:val="hybridMultilevel"/>
    <w:tmpl w:val="A87ADA92"/>
    <w:lvl w:ilvl="0" w:tplc="029680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0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7ACD5BCF"/>
    <w:multiLevelType w:val="hybridMultilevel"/>
    <w:tmpl w:val="54A26230"/>
    <w:lvl w:ilvl="0" w:tplc="DD824FDE">
      <w:start w:val="1"/>
      <w:numFmt w:val="decimal"/>
      <w:lvlText w:val="%1)"/>
      <w:lvlJc w:val="left"/>
      <w:pPr>
        <w:ind w:left="705" w:hanging="405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2" w15:restartNumberingAfterBreak="0">
    <w:nsid w:val="7BAB1DA5"/>
    <w:multiLevelType w:val="singleLevel"/>
    <w:tmpl w:val="9630367A"/>
    <w:lvl w:ilvl="0">
      <w:start w:val="1"/>
      <w:numFmt w:val="decimal"/>
      <w:pStyle w:val="Punktnumerowany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33" w15:restartNumberingAfterBreak="0">
    <w:nsid w:val="7BED0CB0"/>
    <w:multiLevelType w:val="multilevel"/>
    <w:tmpl w:val="3A94A964"/>
    <w:name w:val="WW8Num2923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340"/>
      </w:pPr>
      <w:rPr>
        <w:rFonts w:ascii="Arial" w:eastAsia="Times New Roman" w:hAnsi="Arial" w:cs="Arial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4" w15:restartNumberingAfterBreak="0">
    <w:nsid w:val="7D673145"/>
    <w:multiLevelType w:val="hybridMultilevel"/>
    <w:tmpl w:val="3DF07484"/>
    <w:lvl w:ilvl="0" w:tplc="6F80FA52">
      <w:start w:val="1"/>
      <w:numFmt w:val="decimal"/>
      <w:lvlText w:val="%1."/>
      <w:lvlJc w:val="left"/>
      <w:pPr>
        <w:ind w:left="7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7DC94F1F"/>
    <w:multiLevelType w:val="hybridMultilevel"/>
    <w:tmpl w:val="D696B1BC"/>
    <w:lvl w:ilvl="0" w:tplc="7D6E76A2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F656DC1C">
      <w:start w:val="1"/>
      <w:numFmt w:val="decimal"/>
      <w:lvlText w:val="%2)"/>
      <w:lvlJc w:val="left"/>
      <w:pPr>
        <w:ind w:left="207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6" w15:restartNumberingAfterBreak="0">
    <w:nsid w:val="7DDA70D7"/>
    <w:multiLevelType w:val="hybridMultilevel"/>
    <w:tmpl w:val="F974931A"/>
    <w:lvl w:ilvl="0" w:tplc="B608FE40">
      <w:start w:val="1"/>
      <w:numFmt w:val="bullet"/>
      <w:lvlText w:val=""/>
      <w:lvlJc w:val="left"/>
      <w:pPr>
        <w:ind w:left="1222" w:hanging="360"/>
      </w:pPr>
      <w:rPr>
        <w:rFonts w:ascii="Arial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7" w15:restartNumberingAfterBreak="0">
    <w:nsid w:val="7EB24C1A"/>
    <w:multiLevelType w:val="multilevel"/>
    <w:tmpl w:val="0B66A16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hAnsi="Arial" w:cs="Arial" w:hint="default"/>
        <w:b w:val="0"/>
        <w:i w:val="0"/>
        <w:sz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138" w15:restartNumberingAfterBreak="0">
    <w:nsid w:val="7EDA4739"/>
    <w:multiLevelType w:val="multilevel"/>
    <w:tmpl w:val="9488C084"/>
    <w:lvl w:ilvl="0">
      <w:start w:val="1"/>
      <w:numFmt w:val="decimal"/>
      <w:lvlText w:val="%1. "/>
      <w:lvlJc w:val="left"/>
      <w:pPr>
        <w:ind w:left="568" w:hanging="283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num w:numId="1">
    <w:abstractNumId w:val="113"/>
  </w:num>
  <w:num w:numId="2">
    <w:abstractNumId w:val="44"/>
    <w:lvlOverride w:ilvl="0">
      <w:lvl w:ilvl="0">
        <w:start w:val="2"/>
        <w:numFmt w:val="decimal"/>
        <w:lvlText w:val="%1) "/>
        <w:legacy w:legacy="1" w:legacySpace="0" w:legacyIndent="283"/>
        <w:lvlJc w:val="left"/>
        <w:pPr>
          <w:ind w:left="425" w:hanging="283"/>
        </w:pPr>
        <w:rPr>
          <w:rFonts w:ascii="Arial" w:hAnsi="Arial" w:cs="Arial" w:hint="default"/>
          <w:b w:val="0"/>
          <w:i w:val="0"/>
          <w:sz w:val="20"/>
          <w:u w:val="none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116"/>
  </w:num>
  <w:num w:numId="4">
    <w:abstractNumId w:val="132"/>
  </w:num>
  <w:num w:numId="5">
    <w:abstractNumId w:val="93"/>
  </w:num>
  <w:num w:numId="6">
    <w:abstractNumId w:val="72"/>
  </w:num>
  <w:num w:numId="7">
    <w:abstractNumId w:val="90"/>
  </w:num>
  <w:num w:numId="8">
    <w:abstractNumId w:val="54"/>
  </w:num>
  <w:num w:numId="9">
    <w:abstractNumId w:val="4"/>
  </w:num>
  <w:num w:numId="10">
    <w:abstractNumId w:val="62"/>
  </w:num>
  <w:num w:numId="11">
    <w:abstractNumId w:val="27"/>
  </w:num>
  <w:num w:numId="12">
    <w:abstractNumId w:val="45"/>
  </w:num>
  <w:num w:numId="13">
    <w:abstractNumId w:val="83"/>
  </w:num>
  <w:num w:numId="14">
    <w:abstractNumId w:val="112"/>
  </w:num>
  <w:num w:numId="15">
    <w:abstractNumId w:val="61"/>
  </w:num>
  <w:num w:numId="16">
    <w:abstractNumId w:val="59"/>
  </w:num>
  <w:num w:numId="17">
    <w:abstractNumId w:val="121"/>
  </w:num>
  <w:num w:numId="18">
    <w:abstractNumId w:val="95"/>
  </w:num>
  <w:num w:numId="19">
    <w:abstractNumId w:val="92"/>
  </w:num>
  <w:num w:numId="20">
    <w:abstractNumId w:val="73"/>
  </w:num>
  <w:num w:numId="21">
    <w:abstractNumId w:val="1"/>
  </w:num>
  <w:num w:numId="22">
    <w:abstractNumId w:val="0"/>
  </w:num>
  <w:num w:numId="23">
    <w:abstractNumId w:val="80"/>
  </w:num>
  <w:num w:numId="24">
    <w:abstractNumId w:val="94"/>
  </w:num>
  <w:num w:numId="25">
    <w:abstractNumId w:val="99"/>
  </w:num>
  <w:num w:numId="26">
    <w:abstractNumId w:val="111"/>
  </w:num>
  <w:num w:numId="27">
    <w:abstractNumId w:val="135"/>
  </w:num>
  <w:num w:numId="28">
    <w:abstractNumId w:val="52"/>
  </w:num>
  <w:num w:numId="29">
    <w:abstractNumId w:val="128"/>
  </w:num>
  <w:num w:numId="30">
    <w:abstractNumId w:val="101"/>
  </w:num>
  <w:num w:numId="31">
    <w:abstractNumId w:val="33"/>
  </w:num>
  <w:num w:numId="32">
    <w:abstractNumId w:val="130"/>
  </w:num>
  <w:num w:numId="33">
    <w:abstractNumId w:val="136"/>
  </w:num>
  <w:num w:numId="34">
    <w:abstractNumId w:val="63"/>
  </w:num>
  <w:num w:numId="35">
    <w:abstractNumId w:val="106"/>
  </w:num>
  <w:num w:numId="36">
    <w:abstractNumId w:val="118"/>
  </w:num>
  <w:num w:numId="37">
    <w:abstractNumId w:val="17"/>
  </w:num>
  <w:num w:numId="38">
    <w:abstractNumId w:val="123"/>
  </w:num>
  <w:num w:numId="39">
    <w:abstractNumId w:val="21"/>
  </w:num>
  <w:num w:numId="40">
    <w:abstractNumId w:val="66"/>
  </w:num>
  <w:num w:numId="41">
    <w:abstractNumId w:val="18"/>
  </w:num>
  <w:num w:numId="42">
    <w:abstractNumId w:val="131"/>
  </w:num>
  <w:num w:numId="43">
    <w:abstractNumId w:val="19"/>
  </w:num>
  <w:num w:numId="44">
    <w:abstractNumId w:val="89"/>
  </w:num>
  <w:num w:numId="45">
    <w:abstractNumId w:val="87"/>
  </w:num>
  <w:num w:numId="46">
    <w:abstractNumId w:val="117"/>
  </w:num>
  <w:num w:numId="47">
    <w:abstractNumId w:val="70"/>
  </w:num>
  <w:num w:numId="48">
    <w:abstractNumId w:val="102"/>
  </w:num>
  <w:num w:numId="49">
    <w:abstractNumId w:val="107"/>
  </w:num>
  <w:num w:numId="50">
    <w:abstractNumId w:val="51"/>
  </w:num>
  <w:num w:numId="51">
    <w:abstractNumId w:val="97"/>
  </w:num>
  <w:num w:numId="52">
    <w:abstractNumId w:val="109"/>
  </w:num>
  <w:num w:numId="53">
    <w:abstractNumId w:val="127"/>
  </w:num>
  <w:num w:numId="54">
    <w:abstractNumId w:val="74"/>
  </w:num>
  <w:num w:numId="55">
    <w:abstractNumId w:val="108"/>
  </w:num>
  <w:num w:numId="56">
    <w:abstractNumId w:val="13"/>
  </w:num>
  <w:num w:numId="57">
    <w:abstractNumId w:val="14"/>
  </w:num>
  <w:num w:numId="58">
    <w:abstractNumId w:val="32"/>
  </w:num>
  <w:num w:numId="59">
    <w:abstractNumId w:val="96"/>
  </w:num>
  <w:num w:numId="60">
    <w:abstractNumId w:val="129"/>
  </w:num>
  <w:num w:numId="61">
    <w:abstractNumId w:val="20"/>
  </w:num>
  <w:num w:numId="62">
    <w:abstractNumId w:val="60"/>
  </w:num>
  <w:num w:numId="63">
    <w:abstractNumId w:val="22"/>
  </w:num>
  <w:num w:numId="64">
    <w:abstractNumId w:val="100"/>
  </w:num>
  <w:num w:numId="65">
    <w:abstractNumId w:val="39"/>
  </w:num>
  <w:num w:numId="66">
    <w:abstractNumId w:val="68"/>
  </w:num>
  <w:num w:numId="67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49"/>
  </w:num>
  <w:num w:numId="70">
    <w:abstractNumId w:val="31"/>
  </w:num>
  <w:num w:numId="71">
    <w:abstractNumId w:val="77"/>
  </w:num>
  <w:num w:numId="72">
    <w:abstractNumId w:val="115"/>
  </w:num>
  <w:num w:numId="73">
    <w:abstractNumId w:val="91"/>
  </w:num>
  <w:num w:numId="74">
    <w:abstractNumId w:val="57"/>
  </w:num>
  <w:num w:numId="75">
    <w:abstractNumId w:val="103"/>
  </w:num>
  <w:num w:numId="76">
    <w:abstractNumId w:val="12"/>
  </w:num>
  <w:num w:numId="77">
    <w:abstractNumId w:val="134"/>
  </w:num>
  <w:num w:numId="78">
    <w:abstractNumId w:val="23"/>
  </w:num>
  <w:num w:numId="79">
    <w:abstractNumId w:val="65"/>
  </w:num>
  <w:num w:numId="80">
    <w:abstractNumId w:val="82"/>
  </w:num>
  <w:num w:numId="81">
    <w:abstractNumId w:val="84"/>
  </w:num>
  <w:num w:numId="82">
    <w:abstractNumId w:val="126"/>
  </w:num>
  <w:num w:numId="83">
    <w:abstractNumId w:val="48"/>
  </w:num>
  <w:num w:numId="84">
    <w:abstractNumId w:val="125"/>
  </w:num>
  <w:num w:numId="85">
    <w:abstractNumId w:val="124"/>
  </w:num>
  <w:num w:numId="86">
    <w:abstractNumId w:val="24"/>
  </w:num>
  <w:num w:numId="87">
    <w:abstractNumId w:val="41"/>
  </w:num>
  <w:num w:numId="88">
    <w:abstractNumId w:val="119"/>
  </w:num>
  <w:num w:numId="89">
    <w:abstractNumId w:val="28"/>
  </w:num>
  <w:num w:numId="90">
    <w:abstractNumId w:val="55"/>
  </w:num>
  <w:num w:numId="91">
    <w:abstractNumId w:val="30"/>
  </w:num>
  <w:num w:numId="92">
    <w:abstractNumId w:val="43"/>
  </w:num>
  <w:num w:numId="93">
    <w:abstractNumId w:val="16"/>
  </w:num>
  <w:num w:numId="94">
    <w:abstractNumId w:val="81"/>
  </w:num>
  <w:num w:numId="95">
    <w:abstractNumId w:val="38"/>
  </w:num>
  <w:num w:numId="96">
    <w:abstractNumId w:val="56"/>
  </w:num>
  <w:num w:numId="97">
    <w:abstractNumId w:val="104"/>
  </w:num>
  <w:num w:numId="98">
    <w:abstractNumId w:val="88"/>
  </w:num>
  <w:num w:numId="99">
    <w:abstractNumId w:val="34"/>
  </w:num>
  <w:num w:numId="100">
    <w:abstractNumId w:val="36"/>
  </w:num>
  <w:num w:numId="101">
    <w:abstractNumId w:val="105"/>
  </w:num>
  <w:num w:numId="102">
    <w:abstractNumId w:val="40"/>
  </w:num>
  <w:num w:numId="103">
    <w:abstractNumId w:val="53"/>
  </w:num>
  <w:num w:numId="104">
    <w:abstractNumId w:val="138"/>
  </w:num>
  <w:num w:numId="105">
    <w:abstractNumId w:val="58"/>
  </w:num>
  <w:num w:numId="106">
    <w:abstractNumId w:val="69"/>
  </w:num>
  <w:num w:numId="107">
    <w:abstractNumId w:val="75"/>
  </w:num>
  <w:num w:numId="108">
    <w:abstractNumId w:val="64"/>
  </w:num>
  <w:num w:numId="109">
    <w:abstractNumId w:val="114"/>
  </w:num>
  <w:num w:numId="110">
    <w:abstractNumId w:val="67"/>
  </w:num>
  <w:num w:numId="111">
    <w:abstractNumId w:val="76"/>
  </w:num>
  <w:num w:numId="112">
    <w:abstractNumId w:val="71"/>
  </w:num>
  <w:num w:numId="113">
    <w:abstractNumId w:val="42"/>
  </w:num>
  <w:num w:numId="114">
    <w:abstractNumId w:val="25"/>
  </w:num>
  <w:num w:numId="115">
    <w:abstractNumId w:val="137"/>
  </w:num>
  <w:num w:numId="116">
    <w:abstractNumId w:val="79"/>
  </w:num>
  <w:num w:numId="117">
    <w:abstractNumId w:val="120"/>
  </w:num>
  <w:num w:numId="118">
    <w:abstractNumId w:val="78"/>
  </w:num>
  <w:num w:numId="119">
    <w:abstractNumId w:val="37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B1"/>
    <w:rsid w:val="000008DB"/>
    <w:rsid w:val="00000A19"/>
    <w:rsid w:val="00000B65"/>
    <w:rsid w:val="00000C91"/>
    <w:rsid w:val="00000D5E"/>
    <w:rsid w:val="00000DDA"/>
    <w:rsid w:val="00000E5C"/>
    <w:rsid w:val="000014B3"/>
    <w:rsid w:val="0000204E"/>
    <w:rsid w:val="00002542"/>
    <w:rsid w:val="00002F56"/>
    <w:rsid w:val="00003700"/>
    <w:rsid w:val="0000404C"/>
    <w:rsid w:val="0000468B"/>
    <w:rsid w:val="00004DD1"/>
    <w:rsid w:val="00004E7F"/>
    <w:rsid w:val="0000500C"/>
    <w:rsid w:val="00005126"/>
    <w:rsid w:val="00005981"/>
    <w:rsid w:val="000063B2"/>
    <w:rsid w:val="000065FC"/>
    <w:rsid w:val="00006A7A"/>
    <w:rsid w:val="00006FB9"/>
    <w:rsid w:val="000073ED"/>
    <w:rsid w:val="000076A6"/>
    <w:rsid w:val="000077F1"/>
    <w:rsid w:val="00007C4E"/>
    <w:rsid w:val="0001056F"/>
    <w:rsid w:val="00010B87"/>
    <w:rsid w:val="00010DE8"/>
    <w:rsid w:val="00011394"/>
    <w:rsid w:val="000114D7"/>
    <w:rsid w:val="00011A31"/>
    <w:rsid w:val="00011C87"/>
    <w:rsid w:val="000131A3"/>
    <w:rsid w:val="00013459"/>
    <w:rsid w:val="00013F48"/>
    <w:rsid w:val="000140F0"/>
    <w:rsid w:val="000159A5"/>
    <w:rsid w:val="000160E3"/>
    <w:rsid w:val="00016507"/>
    <w:rsid w:val="0001660B"/>
    <w:rsid w:val="000167E5"/>
    <w:rsid w:val="00016CF7"/>
    <w:rsid w:val="00016E70"/>
    <w:rsid w:val="00016EBC"/>
    <w:rsid w:val="00016FCE"/>
    <w:rsid w:val="000178B0"/>
    <w:rsid w:val="00017BFC"/>
    <w:rsid w:val="00017E23"/>
    <w:rsid w:val="000201FD"/>
    <w:rsid w:val="000213DF"/>
    <w:rsid w:val="00021488"/>
    <w:rsid w:val="000216C6"/>
    <w:rsid w:val="00021946"/>
    <w:rsid w:val="00022C00"/>
    <w:rsid w:val="00023DD4"/>
    <w:rsid w:val="0002480A"/>
    <w:rsid w:val="00024AC5"/>
    <w:rsid w:val="00024C8B"/>
    <w:rsid w:val="0002526E"/>
    <w:rsid w:val="00025551"/>
    <w:rsid w:val="00025AFF"/>
    <w:rsid w:val="00025EC2"/>
    <w:rsid w:val="000265C8"/>
    <w:rsid w:val="000278D8"/>
    <w:rsid w:val="00030058"/>
    <w:rsid w:val="00030470"/>
    <w:rsid w:val="000305EF"/>
    <w:rsid w:val="000308AB"/>
    <w:rsid w:val="00030A8D"/>
    <w:rsid w:val="000313A6"/>
    <w:rsid w:val="0003152A"/>
    <w:rsid w:val="0003165E"/>
    <w:rsid w:val="00031BF9"/>
    <w:rsid w:val="000321DD"/>
    <w:rsid w:val="00032405"/>
    <w:rsid w:val="0003280F"/>
    <w:rsid w:val="00033AEF"/>
    <w:rsid w:val="00033DDB"/>
    <w:rsid w:val="000345FA"/>
    <w:rsid w:val="00034753"/>
    <w:rsid w:val="000347F7"/>
    <w:rsid w:val="0003493B"/>
    <w:rsid w:val="00034AA6"/>
    <w:rsid w:val="00035898"/>
    <w:rsid w:val="00035D6C"/>
    <w:rsid w:val="00035F86"/>
    <w:rsid w:val="0003605F"/>
    <w:rsid w:val="000363BD"/>
    <w:rsid w:val="000363E6"/>
    <w:rsid w:val="000369E0"/>
    <w:rsid w:val="00036C48"/>
    <w:rsid w:val="00036E22"/>
    <w:rsid w:val="000370B5"/>
    <w:rsid w:val="00037250"/>
    <w:rsid w:val="00037C07"/>
    <w:rsid w:val="0004015E"/>
    <w:rsid w:val="000408EE"/>
    <w:rsid w:val="00040E09"/>
    <w:rsid w:val="000411BE"/>
    <w:rsid w:val="00041FFF"/>
    <w:rsid w:val="0004378C"/>
    <w:rsid w:val="00043B70"/>
    <w:rsid w:val="00043D31"/>
    <w:rsid w:val="00043F30"/>
    <w:rsid w:val="000443E8"/>
    <w:rsid w:val="000445D1"/>
    <w:rsid w:val="00046B24"/>
    <w:rsid w:val="00046E0A"/>
    <w:rsid w:val="00046E62"/>
    <w:rsid w:val="0004761C"/>
    <w:rsid w:val="00047707"/>
    <w:rsid w:val="00050116"/>
    <w:rsid w:val="0005022E"/>
    <w:rsid w:val="00050737"/>
    <w:rsid w:val="000509BE"/>
    <w:rsid w:val="000509F4"/>
    <w:rsid w:val="00050D9C"/>
    <w:rsid w:val="00051358"/>
    <w:rsid w:val="000514AA"/>
    <w:rsid w:val="00051547"/>
    <w:rsid w:val="00051B01"/>
    <w:rsid w:val="00051EE3"/>
    <w:rsid w:val="000526DE"/>
    <w:rsid w:val="00052792"/>
    <w:rsid w:val="00052A5E"/>
    <w:rsid w:val="00052B07"/>
    <w:rsid w:val="00052DC7"/>
    <w:rsid w:val="00053B10"/>
    <w:rsid w:val="00054055"/>
    <w:rsid w:val="0005427E"/>
    <w:rsid w:val="00054D46"/>
    <w:rsid w:val="00055063"/>
    <w:rsid w:val="00056950"/>
    <w:rsid w:val="00057493"/>
    <w:rsid w:val="000576F7"/>
    <w:rsid w:val="000579BE"/>
    <w:rsid w:val="00057D15"/>
    <w:rsid w:val="00057EB0"/>
    <w:rsid w:val="00060022"/>
    <w:rsid w:val="000601A9"/>
    <w:rsid w:val="000606A2"/>
    <w:rsid w:val="0006081D"/>
    <w:rsid w:val="00060898"/>
    <w:rsid w:val="000611EB"/>
    <w:rsid w:val="0006157E"/>
    <w:rsid w:val="00061990"/>
    <w:rsid w:val="00061A4C"/>
    <w:rsid w:val="00061BC7"/>
    <w:rsid w:val="00062C69"/>
    <w:rsid w:val="0006302A"/>
    <w:rsid w:val="000631DD"/>
    <w:rsid w:val="000631F2"/>
    <w:rsid w:val="00063566"/>
    <w:rsid w:val="0006374F"/>
    <w:rsid w:val="0006387D"/>
    <w:rsid w:val="000643C0"/>
    <w:rsid w:val="00064437"/>
    <w:rsid w:val="00064517"/>
    <w:rsid w:val="000650B1"/>
    <w:rsid w:val="000652D6"/>
    <w:rsid w:val="00065F0E"/>
    <w:rsid w:val="0006679B"/>
    <w:rsid w:val="000669EF"/>
    <w:rsid w:val="00066E36"/>
    <w:rsid w:val="00067127"/>
    <w:rsid w:val="000678E4"/>
    <w:rsid w:val="00067C6D"/>
    <w:rsid w:val="00067DF2"/>
    <w:rsid w:val="0007012F"/>
    <w:rsid w:val="00071A7D"/>
    <w:rsid w:val="00071BD7"/>
    <w:rsid w:val="00071EE6"/>
    <w:rsid w:val="0007217F"/>
    <w:rsid w:val="000728D6"/>
    <w:rsid w:val="000733F5"/>
    <w:rsid w:val="0007383F"/>
    <w:rsid w:val="000739F5"/>
    <w:rsid w:val="000742B4"/>
    <w:rsid w:val="000744F6"/>
    <w:rsid w:val="00075716"/>
    <w:rsid w:val="00075DC7"/>
    <w:rsid w:val="00075F11"/>
    <w:rsid w:val="000767DC"/>
    <w:rsid w:val="000769D7"/>
    <w:rsid w:val="000769F0"/>
    <w:rsid w:val="00076D3A"/>
    <w:rsid w:val="00076E86"/>
    <w:rsid w:val="0007712F"/>
    <w:rsid w:val="00077AC9"/>
    <w:rsid w:val="00077B51"/>
    <w:rsid w:val="00080073"/>
    <w:rsid w:val="00080F37"/>
    <w:rsid w:val="00081437"/>
    <w:rsid w:val="000818E8"/>
    <w:rsid w:val="00081AB8"/>
    <w:rsid w:val="00082046"/>
    <w:rsid w:val="00082B29"/>
    <w:rsid w:val="00082E31"/>
    <w:rsid w:val="00083989"/>
    <w:rsid w:val="000845C3"/>
    <w:rsid w:val="000848D6"/>
    <w:rsid w:val="00084B99"/>
    <w:rsid w:val="00084D35"/>
    <w:rsid w:val="000852FC"/>
    <w:rsid w:val="0008543B"/>
    <w:rsid w:val="0008568A"/>
    <w:rsid w:val="00085B68"/>
    <w:rsid w:val="00085C22"/>
    <w:rsid w:val="00085C81"/>
    <w:rsid w:val="00085DEA"/>
    <w:rsid w:val="0008640B"/>
    <w:rsid w:val="000866ED"/>
    <w:rsid w:val="00086A8C"/>
    <w:rsid w:val="00086BD7"/>
    <w:rsid w:val="00086C8E"/>
    <w:rsid w:val="00086E2E"/>
    <w:rsid w:val="00086EA2"/>
    <w:rsid w:val="000871DE"/>
    <w:rsid w:val="000873CD"/>
    <w:rsid w:val="000875F1"/>
    <w:rsid w:val="000878BB"/>
    <w:rsid w:val="00087B92"/>
    <w:rsid w:val="000903AF"/>
    <w:rsid w:val="00090707"/>
    <w:rsid w:val="00090CE1"/>
    <w:rsid w:val="0009133A"/>
    <w:rsid w:val="000915F2"/>
    <w:rsid w:val="00091782"/>
    <w:rsid w:val="00092AC6"/>
    <w:rsid w:val="0009329B"/>
    <w:rsid w:val="000934D9"/>
    <w:rsid w:val="00093730"/>
    <w:rsid w:val="00093F37"/>
    <w:rsid w:val="0009433B"/>
    <w:rsid w:val="00094C7D"/>
    <w:rsid w:val="00094EA5"/>
    <w:rsid w:val="00094EF1"/>
    <w:rsid w:val="00095C48"/>
    <w:rsid w:val="00095DA4"/>
    <w:rsid w:val="00096012"/>
    <w:rsid w:val="000964BB"/>
    <w:rsid w:val="00097083"/>
    <w:rsid w:val="000970D1"/>
    <w:rsid w:val="000972D7"/>
    <w:rsid w:val="00097942"/>
    <w:rsid w:val="00097F77"/>
    <w:rsid w:val="000A01E3"/>
    <w:rsid w:val="000A0DAC"/>
    <w:rsid w:val="000A131E"/>
    <w:rsid w:val="000A14A8"/>
    <w:rsid w:val="000A14F8"/>
    <w:rsid w:val="000A182C"/>
    <w:rsid w:val="000A1BD4"/>
    <w:rsid w:val="000A1C61"/>
    <w:rsid w:val="000A1CB2"/>
    <w:rsid w:val="000A2716"/>
    <w:rsid w:val="000A28EF"/>
    <w:rsid w:val="000A2FDE"/>
    <w:rsid w:val="000A34C8"/>
    <w:rsid w:val="000A3AD2"/>
    <w:rsid w:val="000A4257"/>
    <w:rsid w:val="000A4332"/>
    <w:rsid w:val="000A4775"/>
    <w:rsid w:val="000A4BAD"/>
    <w:rsid w:val="000A4C02"/>
    <w:rsid w:val="000A4CC3"/>
    <w:rsid w:val="000A5222"/>
    <w:rsid w:val="000A5624"/>
    <w:rsid w:val="000A58CC"/>
    <w:rsid w:val="000A5F3A"/>
    <w:rsid w:val="000A6034"/>
    <w:rsid w:val="000A6233"/>
    <w:rsid w:val="000A627E"/>
    <w:rsid w:val="000A6646"/>
    <w:rsid w:val="000A6830"/>
    <w:rsid w:val="000A708F"/>
    <w:rsid w:val="000A72E7"/>
    <w:rsid w:val="000A76C6"/>
    <w:rsid w:val="000A7735"/>
    <w:rsid w:val="000A7CAC"/>
    <w:rsid w:val="000B08DA"/>
    <w:rsid w:val="000B08F8"/>
    <w:rsid w:val="000B0B3F"/>
    <w:rsid w:val="000B29D9"/>
    <w:rsid w:val="000B2E48"/>
    <w:rsid w:val="000B2E86"/>
    <w:rsid w:val="000B4332"/>
    <w:rsid w:val="000B4BC5"/>
    <w:rsid w:val="000B50ED"/>
    <w:rsid w:val="000B53CA"/>
    <w:rsid w:val="000B5566"/>
    <w:rsid w:val="000B571D"/>
    <w:rsid w:val="000B5845"/>
    <w:rsid w:val="000B5FBB"/>
    <w:rsid w:val="000B6491"/>
    <w:rsid w:val="000B6FCE"/>
    <w:rsid w:val="000B6FF1"/>
    <w:rsid w:val="000B7054"/>
    <w:rsid w:val="000B7996"/>
    <w:rsid w:val="000B7A77"/>
    <w:rsid w:val="000C023B"/>
    <w:rsid w:val="000C0AF0"/>
    <w:rsid w:val="000C1A10"/>
    <w:rsid w:val="000C2EE8"/>
    <w:rsid w:val="000C3460"/>
    <w:rsid w:val="000C37C8"/>
    <w:rsid w:val="000C3D79"/>
    <w:rsid w:val="000C46F1"/>
    <w:rsid w:val="000C4D00"/>
    <w:rsid w:val="000C4ED3"/>
    <w:rsid w:val="000C551E"/>
    <w:rsid w:val="000C5653"/>
    <w:rsid w:val="000C5A1E"/>
    <w:rsid w:val="000C5A99"/>
    <w:rsid w:val="000C5AD7"/>
    <w:rsid w:val="000C5EAA"/>
    <w:rsid w:val="000C6142"/>
    <w:rsid w:val="000C7947"/>
    <w:rsid w:val="000C7AB5"/>
    <w:rsid w:val="000C7F7A"/>
    <w:rsid w:val="000D0700"/>
    <w:rsid w:val="000D0C53"/>
    <w:rsid w:val="000D0E70"/>
    <w:rsid w:val="000D1A04"/>
    <w:rsid w:val="000D1CD8"/>
    <w:rsid w:val="000D1FA7"/>
    <w:rsid w:val="000D2169"/>
    <w:rsid w:val="000D2939"/>
    <w:rsid w:val="000D2950"/>
    <w:rsid w:val="000D3297"/>
    <w:rsid w:val="000D38BA"/>
    <w:rsid w:val="000D47F5"/>
    <w:rsid w:val="000D492D"/>
    <w:rsid w:val="000D54F1"/>
    <w:rsid w:val="000D5CDD"/>
    <w:rsid w:val="000D5D1F"/>
    <w:rsid w:val="000D672C"/>
    <w:rsid w:val="000E0390"/>
    <w:rsid w:val="000E07CF"/>
    <w:rsid w:val="000E0D8B"/>
    <w:rsid w:val="000E1F0B"/>
    <w:rsid w:val="000E26DD"/>
    <w:rsid w:val="000E2C4D"/>
    <w:rsid w:val="000E2E5A"/>
    <w:rsid w:val="000E2E88"/>
    <w:rsid w:val="000E39AF"/>
    <w:rsid w:val="000E3C21"/>
    <w:rsid w:val="000E40E3"/>
    <w:rsid w:val="000E41EB"/>
    <w:rsid w:val="000E485C"/>
    <w:rsid w:val="000E537F"/>
    <w:rsid w:val="000E605A"/>
    <w:rsid w:val="000E6316"/>
    <w:rsid w:val="000E68AF"/>
    <w:rsid w:val="000E6D0A"/>
    <w:rsid w:val="000E6D72"/>
    <w:rsid w:val="000E6DA9"/>
    <w:rsid w:val="000E6E50"/>
    <w:rsid w:val="000E7982"/>
    <w:rsid w:val="000F0311"/>
    <w:rsid w:val="000F0ADC"/>
    <w:rsid w:val="000F1768"/>
    <w:rsid w:val="000F1DC5"/>
    <w:rsid w:val="000F24C8"/>
    <w:rsid w:val="000F461B"/>
    <w:rsid w:val="000F4683"/>
    <w:rsid w:val="000F4A71"/>
    <w:rsid w:val="000F4B01"/>
    <w:rsid w:val="000F59DE"/>
    <w:rsid w:val="000F5BB8"/>
    <w:rsid w:val="000F5C37"/>
    <w:rsid w:val="000F6730"/>
    <w:rsid w:val="000F6F5C"/>
    <w:rsid w:val="000F74F3"/>
    <w:rsid w:val="000F7757"/>
    <w:rsid w:val="000F7C4B"/>
    <w:rsid w:val="00100068"/>
    <w:rsid w:val="0010014C"/>
    <w:rsid w:val="001002BF"/>
    <w:rsid w:val="00100823"/>
    <w:rsid w:val="00100A10"/>
    <w:rsid w:val="00102254"/>
    <w:rsid w:val="00102931"/>
    <w:rsid w:val="00102940"/>
    <w:rsid w:val="00103531"/>
    <w:rsid w:val="00103788"/>
    <w:rsid w:val="001040D8"/>
    <w:rsid w:val="00104526"/>
    <w:rsid w:val="00105A3E"/>
    <w:rsid w:val="00105C2F"/>
    <w:rsid w:val="001060A7"/>
    <w:rsid w:val="001060FB"/>
    <w:rsid w:val="00106B03"/>
    <w:rsid w:val="00107A11"/>
    <w:rsid w:val="00107A50"/>
    <w:rsid w:val="001102FF"/>
    <w:rsid w:val="00111922"/>
    <w:rsid w:val="00111B35"/>
    <w:rsid w:val="00111F10"/>
    <w:rsid w:val="00112426"/>
    <w:rsid w:val="00113795"/>
    <w:rsid w:val="00114206"/>
    <w:rsid w:val="001151D7"/>
    <w:rsid w:val="00115378"/>
    <w:rsid w:val="0011579F"/>
    <w:rsid w:val="00115857"/>
    <w:rsid w:val="00115D41"/>
    <w:rsid w:val="00116006"/>
    <w:rsid w:val="001167D9"/>
    <w:rsid w:val="00116A36"/>
    <w:rsid w:val="00116C14"/>
    <w:rsid w:val="001173B8"/>
    <w:rsid w:val="00117D41"/>
    <w:rsid w:val="00117EF3"/>
    <w:rsid w:val="00120509"/>
    <w:rsid w:val="0012167A"/>
    <w:rsid w:val="001217F7"/>
    <w:rsid w:val="00121E44"/>
    <w:rsid w:val="001224D8"/>
    <w:rsid w:val="00123210"/>
    <w:rsid w:val="00124744"/>
    <w:rsid w:val="00124A96"/>
    <w:rsid w:val="00124DDF"/>
    <w:rsid w:val="00124F89"/>
    <w:rsid w:val="00125762"/>
    <w:rsid w:val="00125936"/>
    <w:rsid w:val="00126467"/>
    <w:rsid w:val="00126C4A"/>
    <w:rsid w:val="00126F22"/>
    <w:rsid w:val="0012727D"/>
    <w:rsid w:val="00127795"/>
    <w:rsid w:val="00127F77"/>
    <w:rsid w:val="001300E5"/>
    <w:rsid w:val="00130272"/>
    <w:rsid w:val="001305DA"/>
    <w:rsid w:val="00130669"/>
    <w:rsid w:val="00132489"/>
    <w:rsid w:val="001324F5"/>
    <w:rsid w:val="00132C05"/>
    <w:rsid w:val="0013368D"/>
    <w:rsid w:val="001336DE"/>
    <w:rsid w:val="0013388A"/>
    <w:rsid w:val="00133F77"/>
    <w:rsid w:val="0013423C"/>
    <w:rsid w:val="00134269"/>
    <w:rsid w:val="001342B7"/>
    <w:rsid w:val="00134793"/>
    <w:rsid w:val="00134AF1"/>
    <w:rsid w:val="00134EA6"/>
    <w:rsid w:val="0013572D"/>
    <w:rsid w:val="001357B4"/>
    <w:rsid w:val="00135858"/>
    <w:rsid w:val="00136933"/>
    <w:rsid w:val="00136F07"/>
    <w:rsid w:val="00137129"/>
    <w:rsid w:val="0014037D"/>
    <w:rsid w:val="001407A9"/>
    <w:rsid w:val="00140D40"/>
    <w:rsid w:val="00141759"/>
    <w:rsid w:val="001417A2"/>
    <w:rsid w:val="00141DA9"/>
    <w:rsid w:val="00141E6F"/>
    <w:rsid w:val="00142367"/>
    <w:rsid w:val="00142461"/>
    <w:rsid w:val="00142CC9"/>
    <w:rsid w:val="001435DB"/>
    <w:rsid w:val="00143891"/>
    <w:rsid w:val="00143ED7"/>
    <w:rsid w:val="00144116"/>
    <w:rsid w:val="00144224"/>
    <w:rsid w:val="001442BC"/>
    <w:rsid w:val="00144612"/>
    <w:rsid w:val="00144655"/>
    <w:rsid w:val="00144CD8"/>
    <w:rsid w:val="001451BD"/>
    <w:rsid w:val="00145B41"/>
    <w:rsid w:val="00145E5B"/>
    <w:rsid w:val="00145F05"/>
    <w:rsid w:val="00145F06"/>
    <w:rsid w:val="00146176"/>
    <w:rsid w:val="001466FF"/>
    <w:rsid w:val="0014693C"/>
    <w:rsid w:val="001469A6"/>
    <w:rsid w:val="00146D38"/>
    <w:rsid w:val="001476EE"/>
    <w:rsid w:val="00147E8B"/>
    <w:rsid w:val="00147F86"/>
    <w:rsid w:val="00150532"/>
    <w:rsid w:val="0015101F"/>
    <w:rsid w:val="001512A9"/>
    <w:rsid w:val="001512DE"/>
    <w:rsid w:val="00151466"/>
    <w:rsid w:val="0015158C"/>
    <w:rsid w:val="001515E6"/>
    <w:rsid w:val="00152ABA"/>
    <w:rsid w:val="00152EF6"/>
    <w:rsid w:val="0015310F"/>
    <w:rsid w:val="001533F6"/>
    <w:rsid w:val="00154A9C"/>
    <w:rsid w:val="00155434"/>
    <w:rsid w:val="001554A0"/>
    <w:rsid w:val="00155F23"/>
    <w:rsid w:val="00156467"/>
    <w:rsid w:val="00156DDF"/>
    <w:rsid w:val="00156F14"/>
    <w:rsid w:val="00157250"/>
    <w:rsid w:val="00157BD2"/>
    <w:rsid w:val="00157F95"/>
    <w:rsid w:val="00160828"/>
    <w:rsid w:val="00160E32"/>
    <w:rsid w:val="00161882"/>
    <w:rsid w:val="00161938"/>
    <w:rsid w:val="0016260A"/>
    <w:rsid w:val="00162A28"/>
    <w:rsid w:val="00163072"/>
    <w:rsid w:val="0016354B"/>
    <w:rsid w:val="0016378A"/>
    <w:rsid w:val="0016386E"/>
    <w:rsid w:val="00164186"/>
    <w:rsid w:val="001642FF"/>
    <w:rsid w:val="001648CA"/>
    <w:rsid w:val="00164E40"/>
    <w:rsid w:val="00164E89"/>
    <w:rsid w:val="00165074"/>
    <w:rsid w:val="0016514A"/>
    <w:rsid w:val="00166DF8"/>
    <w:rsid w:val="00167013"/>
    <w:rsid w:val="00167618"/>
    <w:rsid w:val="00171819"/>
    <w:rsid w:val="00171FEA"/>
    <w:rsid w:val="001721DC"/>
    <w:rsid w:val="001727AE"/>
    <w:rsid w:val="00174137"/>
    <w:rsid w:val="001742F2"/>
    <w:rsid w:val="001743F2"/>
    <w:rsid w:val="00174A67"/>
    <w:rsid w:val="00174A75"/>
    <w:rsid w:val="001755E9"/>
    <w:rsid w:val="00175E00"/>
    <w:rsid w:val="00176D38"/>
    <w:rsid w:val="001774C2"/>
    <w:rsid w:val="00177DC2"/>
    <w:rsid w:val="00177ED1"/>
    <w:rsid w:val="00181391"/>
    <w:rsid w:val="00181667"/>
    <w:rsid w:val="001818D5"/>
    <w:rsid w:val="00181992"/>
    <w:rsid w:val="00181CC5"/>
    <w:rsid w:val="001821B5"/>
    <w:rsid w:val="001822B4"/>
    <w:rsid w:val="001827F6"/>
    <w:rsid w:val="00182B97"/>
    <w:rsid w:val="00182E0B"/>
    <w:rsid w:val="00182F66"/>
    <w:rsid w:val="001838B4"/>
    <w:rsid w:val="00183E27"/>
    <w:rsid w:val="00184B8B"/>
    <w:rsid w:val="001856F6"/>
    <w:rsid w:val="00185A1F"/>
    <w:rsid w:val="0018603B"/>
    <w:rsid w:val="001860C3"/>
    <w:rsid w:val="0018639E"/>
    <w:rsid w:val="001865B7"/>
    <w:rsid w:val="00186836"/>
    <w:rsid w:val="00186A88"/>
    <w:rsid w:val="00186E68"/>
    <w:rsid w:val="001875B7"/>
    <w:rsid w:val="00187607"/>
    <w:rsid w:val="0019022B"/>
    <w:rsid w:val="001908E6"/>
    <w:rsid w:val="0019164B"/>
    <w:rsid w:val="00191DFB"/>
    <w:rsid w:val="00192783"/>
    <w:rsid w:val="0019296F"/>
    <w:rsid w:val="001929EC"/>
    <w:rsid w:val="001935EC"/>
    <w:rsid w:val="00193733"/>
    <w:rsid w:val="00193F27"/>
    <w:rsid w:val="00194054"/>
    <w:rsid w:val="0019409C"/>
    <w:rsid w:val="001949BE"/>
    <w:rsid w:val="001957A5"/>
    <w:rsid w:val="00195895"/>
    <w:rsid w:val="001959FF"/>
    <w:rsid w:val="00196259"/>
    <w:rsid w:val="00196467"/>
    <w:rsid w:val="001966D1"/>
    <w:rsid w:val="00196BC1"/>
    <w:rsid w:val="00196D22"/>
    <w:rsid w:val="001A05FA"/>
    <w:rsid w:val="001A0A7B"/>
    <w:rsid w:val="001A0CDD"/>
    <w:rsid w:val="001A0D1E"/>
    <w:rsid w:val="001A1221"/>
    <w:rsid w:val="001A142C"/>
    <w:rsid w:val="001A14BF"/>
    <w:rsid w:val="001A14E7"/>
    <w:rsid w:val="001A168F"/>
    <w:rsid w:val="001A1F23"/>
    <w:rsid w:val="001A2A52"/>
    <w:rsid w:val="001A353A"/>
    <w:rsid w:val="001A3A6D"/>
    <w:rsid w:val="001A3DF2"/>
    <w:rsid w:val="001A458F"/>
    <w:rsid w:val="001A4661"/>
    <w:rsid w:val="001A4720"/>
    <w:rsid w:val="001A47D3"/>
    <w:rsid w:val="001A544C"/>
    <w:rsid w:val="001A5463"/>
    <w:rsid w:val="001A559E"/>
    <w:rsid w:val="001A5ADA"/>
    <w:rsid w:val="001A5D4C"/>
    <w:rsid w:val="001A629A"/>
    <w:rsid w:val="001A65C0"/>
    <w:rsid w:val="001A6EAD"/>
    <w:rsid w:val="001A7343"/>
    <w:rsid w:val="001B0012"/>
    <w:rsid w:val="001B0605"/>
    <w:rsid w:val="001B06A9"/>
    <w:rsid w:val="001B08A3"/>
    <w:rsid w:val="001B0D88"/>
    <w:rsid w:val="001B164A"/>
    <w:rsid w:val="001B1CDC"/>
    <w:rsid w:val="001B1F37"/>
    <w:rsid w:val="001B2D94"/>
    <w:rsid w:val="001B33FE"/>
    <w:rsid w:val="001B36D2"/>
    <w:rsid w:val="001B3825"/>
    <w:rsid w:val="001B3BD8"/>
    <w:rsid w:val="001B3EF1"/>
    <w:rsid w:val="001B44A0"/>
    <w:rsid w:val="001B480E"/>
    <w:rsid w:val="001B4F18"/>
    <w:rsid w:val="001B5605"/>
    <w:rsid w:val="001B60DA"/>
    <w:rsid w:val="001B61D8"/>
    <w:rsid w:val="001B62C0"/>
    <w:rsid w:val="001B633A"/>
    <w:rsid w:val="001B65D8"/>
    <w:rsid w:val="001B769F"/>
    <w:rsid w:val="001B79F7"/>
    <w:rsid w:val="001B7E2F"/>
    <w:rsid w:val="001C0044"/>
    <w:rsid w:val="001C0472"/>
    <w:rsid w:val="001C04F2"/>
    <w:rsid w:val="001C0656"/>
    <w:rsid w:val="001C0A1D"/>
    <w:rsid w:val="001C1395"/>
    <w:rsid w:val="001C17BC"/>
    <w:rsid w:val="001C1B9A"/>
    <w:rsid w:val="001C1C81"/>
    <w:rsid w:val="001C1DAD"/>
    <w:rsid w:val="001C2113"/>
    <w:rsid w:val="001C227A"/>
    <w:rsid w:val="001C29BD"/>
    <w:rsid w:val="001C2D84"/>
    <w:rsid w:val="001C33B4"/>
    <w:rsid w:val="001C341A"/>
    <w:rsid w:val="001C39DC"/>
    <w:rsid w:val="001C3C94"/>
    <w:rsid w:val="001C4783"/>
    <w:rsid w:val="001C4D29"/>
    <w:rsid w:val="001C609D"/>
    <w:rsid w:val="001C63F0"/>
    <w:rsid w:val="001C652E"/>
    <w:rsid w:val="001C6FCB"/>
    <w:rsid w:val="001C7130"/>
    <w:rsid w:val="001C779E"/>
    <w:rsid w:val="001D0594"/>
    <w:rsid w:val="001D096F"/>
    <w:rsid w:val="001D1002"/>
    <w:rsid w:val="001D160E"/>
    <w:rsid w:val="001D21BC"/>
    <w:rsid w:val="001D2BEF"/>
    <w:rsid w:val="001D2D1C"/>
    <w:rsid w:val="001D2E2E"/>
    <w:rsid w:val="001D35AC"/>
    <w:rsid w:val="001D3B66"/>
    <w:rsid w:val="001D3F61"/>
    <w:rsid w:val="001D42CC"/>
    <w:rsid w:val="001D45B2"/>
    <w:rsid w:val="001D486C"/>
    <w:rsid w:val="001D4AD3"/>
    <w:rsid w:val="001D501B"/>
    <w:rsid w:val="001D5202"/>
    <w:rsid w:val="001D595F"/>
    <w:rsid w:val="001D60D4"/>
    <w:rsid w:val="001D6669"/>
    <w:rsid w:val="001D677E"/>
    <w:rsid w:val="001D6873"/>
    <w:rsid w:val="001D6AEC"/>
    <w:rsid w:val="001D70DA"/>
    <w:rsid w:val="001D70EF"/>
    <w:rsid w:val="001D771B"/>
    <w:rsid w:val="001D7915"/>
    <w:rsid w:val="001E0D00"/>
    <w:rsid w:val="001E1033"/>
    <w:rsid w:val="001E1204"/>
    <w:rsid w:val="001E1CE3"/>
    <w:rsid w:val="001E1D07"/>
    <w:rsid w:val="001E247A"/>
    <w:rsid w:val="001E266A"/>
    <w:rsid w:val="001E3109"/>
    <w:rsid w:val="001E330D"/>
    <w:rsid w:val="001E3683"/>
    <w:rsid w:val="001E3872"/>
    <w:rsid w:val="001E3B18"/>
    <w:rsid w:val="001E3DF2"/>
    <w:rsid w:val="001E3EA6"/>
    <w:rsid w:val="001E4168"/>
    <w:rsid w:val="001E4E45"/>
    <w:rsid w:val="001E5C8F"/>
    <w:rsid w:val="001E5DCB"/>
    <w:rsid w:val="001E6C62"/>
    <w:rsid w:val="001E71DF"/>
    <w:rsid w:val="001E77C5"/>
    <w:rsid w:val="001E7BC9"/>
    <w:rsid w:val="001E7F92"/>
    <w:rsid w:val="001F05B5"/>
    <w:rsid w:val="001F0B93"/>
    <w:rsid w:val="001F17B3"/>
    <w:rsid w:val="001F24BD"/>
    <w:rsid w:val="001F28FB"/>
    <w:rsid w:val="001F2B21"/>
    <w:rsid w:val="001F2F3A"/>
    <w:rsid w:val="001F3D5A"/>
    <w:rsid w:val="001F42B5"/>
    <w:rsid w:val="001F50EC"/>
    <w:rsid w:val="001F52C6"/>
    <w:rsid w:val="001F5D84"/>
    <w:rsid w:val="001F673B"/>
    <w:rsid w:val="001F6B08"/>
    <w:rsid w:val="001F6E74"/>
    <w:rsid w:val="001F7187"/>
    <w:rsid w:val="001F7209"/>
    <w:rsid w:val="001F7F00"/>
    <w:rsid w:val="00200CD5"/>
    <w:rsid w:val="002013D0"/>
    <w:rsid w:val="0020199F"/>
    <w:rsid w:val="002027DB"/>
    <w:rsid w:val="00202958"/>
    <w:rsid w:val="00202984"/>
    <w:rsid w:val="00202C80"/>
    <w:rsid w:val="0020309F"/>
    <w:rsid w:val="002035BA"/>
    <w:rsid w:val="0020417E"/>
    <w:rsid w:val="00204472"/>
    <w:rsid w:val="00204942"/>
    <w:rsid w:val="00204E4A"/>
    <w:rsid w:val="002064B2"/>
    <w:rsid w:val="002064F8"/>
    <w:rsid w:val="00206564"/>
    <w:rsid w:val="00206638"/>
    <w:rsid w:val="002070B2"/>
    <w:rsid w:val="0020776E"/>
    <w:rsid w:val="00207F9B"/>
    <w:rsid w:val="00211FEA"/>
    <w:rsid w:val="002120F8"/>
    <w:rsid w:val="002121B5"/>
    <w:rsid w:val="0021231C"/>
    <w:rsid w:val="0021249B"/>
    <w:rsid w:val="00212A9D"/>
    <w:rsid w:val="00212DC0"/>
    <w:rsid w:val="00213376"/>
    <w:rsid w:val="00214236"/>
    <w:rsid w:val="002147CC"/>
    <w:rsid w:val="00214AA0"/>
    <w:rsid w:val="00215600"/>
    <w:rsid w:val="0021630B"/>
    <w:rsid w:val="0021647D"/>
    <w:rsid w:val="00216DBD"/>
    <w:rsid w:val="002172FB"/>
    <w:rsid w:val="0021736E"/>
    <w:rsid w:val="00217562"/>
    <w:rsid w:val="002175B8"/>
    <w:rsid w:val="002179CC"/>
    <w:rsid w:val="00217C68"/>
    <w:rsid w:val="00220083"/>
    <w:rsid w:val="002201FB"/>
    <w:rsid w:val="0022020B"/>
    <w:rsid w:val="0022082A"/>
    <w:rsid w:val="00220E0E"/>
    <w:rsid w:val="00221641"/>
    <w:rsid w:val="00222533"/>
    <w:rsid w:val="002228AE"/>
    <w:rsid w:val="00222C51"/>
    <w:rsid w:val="00222F7D"/>
    <w:rsid w:val="00223006"/>
    <w:rsid w:val="00223176"/>
    <w:rsid w:val="00223267"/>
    <w:rsid w:val="00223539"/>
    <w:rsid w:val="00223855"/>
    <w:rsid w:val="00223C94"/>
    <w:rsid w:val="00223D54"/>
    <w:rsid w:val="00223EA2"/>
    <w:rsid w:val="002243AE"/>
    <w:rsid w:val="00224882"/>
    <w:rsid w:val="00224D07"/>
    <w:rsid w:val="00224D91"/>
    <w:rsid w:val="00225060"/>
    <w:rsid w:val="002250DF"/>
    <w:rsid w:val="002255DA"/>
    <w:rsid w:val="002257BD"/>
    <w:rsid w:val="0022581D"/>
    <w:rsid w:val="002258ED"/>
    <w:rsid w:val="00226387"/>
    <w:rsid w:val="002265B5"/>
    <w:rsid w:val="00226F85"/>
    <w:rsid w:val="00227224"/>
    <w:rsid w:val="002275A7"/>
    <w:rsid w:val="00227826"/>
    <w:rsid w:val="00230221"/>
    <w:rsid w:val="0023050D"/>
    <w:rsid w:val="00230721"/>
    <w:rsid w:val="00230ADD"/>
    <w:rsid w:val="0023133E"/>
    <w:rsid w:val="00231503"/>
    <w:rsid w:val="00231D35"/>
    <w:rsid w:val="002321E9"/>
    <w:rsid w:val="00232334"/>
    <w:rsid w:val="00233C60"/>
    <w:rsid w:val="00233DDB"/>
    <w:rsid w:val="002340A1"/>
    <w:rsid w:val="00234206"/>
    <w:rsid w:val="00234461"/>
    <w:rsid w:val="002344FF"/>
    <w:rsid w:val="00234622"/>
    <w:rsid w:val="002347A0"/>
    <w:rsid w:val="00234E04"/>
    <w:rsid w:val="00234EDD"/>
    <w:rsid w:val="00234F82"/>
    <w:rsid w:val="00235135"/>
    <w:rsid w:val="002355D7"/>
    <w:rsid w:val="002355FC"/>
    <w:rsid w:val="00235A6B"/>
    <w:rsid w:val="00236660"/>
    <w:rsid w:val="00236E05"/>
    <w:rsid w:val="00237670"/>
    <w:rsid w:val="00237791"/>
    <w:rsid w:val="00237A4D"/>
    <w:rsid w:val="00240C02"/>
    <w:rsid w:val="00240DDD"/>
    <w:rsid w:val="00240E68"/>
    <w:rsid w:val="00241B88"/>
    <w:rsid w:val="00242AAC"/>
    <w:rsid w:val="00243424"/>
    <w:rsid w:val="00243D21"/>
    <w:rsid w:val="002442C0"/>
    <w:rsid w:val="002448FF"/>
    <w:rsid w:val="00244BD7"/>
    <w:rsid w:val="00244BE4"/>
    <w:rsid w:val="002452AD"/>
    <w:rsid w:val="00245776"/>
    <w:rsid w:val="00245A92"/>
    <w:rsid w:val="00245B38"/>
    <w:rsid w:val="00245C9F"/>
    <w:rsid w:val="00245EE2"/>
    <w:rsid w:val="002461BB"/>
    <w:rsid w:val="0024641F"/>
    <w:rsid w:val="00246EC8"/>
    <w:rsid w:val="002476CD"/>
    <w:rsid w:val="00247D40"/>
    <w:rsid w:val="002504CC"/>
    <w:rsid w:val="002505B3"/>
    <w:rsid w:val="00250AEE"/>
    <w:rsid w:val="00251363"/>
    <w:rsid w:val="002514BF"/>
    <w:rsid w:val="00251897"/>
    <w:rsid w:val="00252F83"/>
    <w:rsid w:val="0025325B"/>
    <w:rsid w:val="00253277"/>
    <w:rsid w:val="00253292"/>
    <w:rsid w:val="0025352D"/>
    <w:rsid w:val="002539B8"/>
    <w:rsid w:val="00253BCB"/>
    <w:rsid w:val="00253E5D"/>
    <w:rsid w:val="00253FDE"/>
    <w:rsid w:val="00254BA4"/>
    <w:rsid w:val="00254CBB"/>
    <w:rsid w:val="0025667C"/>
    <w:rsid w:val="00257C7E"/>
    <w:rsid w:val="00257CEA"/>
    <w:rsid w:val="00260193"/>
    <w:rsid w:val="0026073D"/>
    <w:rsid w:val="002607EF"/>
    <w:rsid w:val="00260A30"/>
    <w:rsid w:val="00261533"/>
    <w:rsid w:val="00261C27"/>
    <w:rsid w:val="00262EFA"/>
    <w:rsid w:val="0026346B"/>
    <w:rsid w:val="002635D9"/>
    <w:rsid w:val="00263F36"/>
    <w:rsid w:val="00264404"/>
    <w:rsid w:val="00264950"/>
    <w:rsid w:val="00264BA4"/>
    <w:rsid w:val="00264E62"/>
    <w:rsid w:val="00264EEE"/>
    <w:rsid w:val="002656E6"/>
    <w:rsid w:val="00265AC1"/>
    <w:rsid w:val="00265D99"/>
    <w:rsid w:val="00266242"/>
    <w:rsid w:val="0026635A"/>
    <w:rsid w:val="002663A3"/>
    <w:rsid w:val="00266F75"/>
    <w:rsid w:val="002671D9"/>
    <w:rsid w:val="00267411"/>
    <w:rsid w:val="00267687"/>
    <w:rsid w:val="00270131"/>
    <w:rsid w:val="00270300"/>
    <w:rsid w:val="002709A6"/>
    <w:rsid w:val="00270A23"/>
    <w:rsid w:val="00270AD4"/>
    <w:rsid w:val="00271FD7"/>
    <w:rsid w:val="002722AF"/>
    <w:rsid w:val="0027246F"/>
    <w:rsid w:val="00272935"/>
    <w:rsid w:val="00272F0A"/>
    <w:rsid w:val="00273212"/>
    <w:rsid w:val="00273246"/>
    <w:rsid w:val="002734DF"/>
    <w:rsid w:val="0027382A"/>
    <w:rsid w:val="0027417B"/>
    <w:rsid w:val="00274371"/>
    <w:rsid w:val="00275AFE"/>
    <w:rsid w:val="00276B63"/>
    <w:rsid w:val="002779C2"/>
    <w:rsid w:val="00277A37"/>
    <w:rsid w:val="00280BD5"/>
    <w:rsid w:val="002814BE"/>
    <w:rsid w:val="00281613"/>
    <w:rsid w:val="002816E7"/>
    <w:rsid w:val="002818FB"/>
    <w:rsid w:val="00281E17"/>
    <w:rsid w:val="00282159"/>
    <w:rsid w:val="002825EA"/>
    <w:rsid w:val="0028308C"/>
    <w:rsid w:val="002836EF"/>
    <w:rsid w:val="002838B2"/>
    <w:rsid w:val="00284442"/>
    <w:rsid w:val="002846BD"/>
    <w:rsid w:val="002846DA"/>
    <w:rsid w:val="002847CC"/>
    <w:rsid w:val="00284C8A"/>
    <w:rsid w:val="002853C6"/>
    <w:rsid w:val="002855C7"/>
    <w:rsid w:val="00285E29"/>
    <w:rsid w:val="00287D5B"/>
    <w:rsid w:val="00287DCF"/>
    <w:rsid w:val="0029002D"/>
    <w:rsid w:val="002900F9"/>
    <w:rsid w:val="0029033E"/>
    <w:rsid w:val="002903A4"/>
    <w:rsid w:val="00290F5B"/>
    <w:rsid w:val="00291145"/>
    <w:rsid w:val="00292431"/>
    <w:rsid w:val="00292443"/>
    <w:rsid w:val="002924BB"/>
    <w:rsid w:val="002926A7"/>
    <w:rsid w:val="002937CB"/>
    <w:rsid w:val="0029440D"/>
    <w:rsid w:val="002944A3"/>
    <w:rsid w:val="002952FE"/>
    <w:rsid w:val="00295E90"/>
    <w:rsid w:val="00296071"/>
    <w:rsid w:val="00296500"/>
    <w:rsid w:val="00296BCB"/>
    <w:rsid w:val="00296BD9"/>
    <w:rsid w:val="00296E22"/>
    <w:rsid w:val="00297EA7"/>
    <w:rsid w:val="00297EAA"/>
    <w:rsid w:val="002A000F"/>
    <w:rsid w:val="002A01B8"/>
    <w:rsid w:val="002A04B9"/>
    <w:rsid w:val="002A0AB4"/>
    <w:rsid w:val="002A0CE0"/>
    <w:rsid w:val="002A0CF1"/>
    <w:rsid w:val="002A1A0A"/>
    <w:rsid w:val="002A1E6A"/>
    <w:rsid w:val="002A2034"/>
    <w:rsid w:val="002A220C"/>
    <w:rsid w:val="002A313F"/>
    <w:rsid w:val="002A35B7"/>
    <w:rsid w:val="002A3641"/>
    <w:rsid w:val="002A3703"/>
    <w:rsid w:val="002A3BEB"/>
    <w:rsid w:val="002A4A1E"/>
    <w:rsid w:val="002A4B22"/>
    <w:rsid w:val="002A4E43"/>
    <w:rsid w:val="002A5046"/>
    <w:rsid w:val="002A5573"/>
    <w:rsid w:val="002A60A3"/>
    <w:rsid w:val="002A6584"/>
    <w:rsid w:val="002A6678"/>
    <w:rsid w:val="002A6945"/>
    <w:rsid w:val="002A704E"/>
    <w:rsid w:val="002A749B"/>
    <w:rsid w:val="002A7C69"/>
    <w:rsid w:val="002B0668"/>
    <w:rsid w:val="002B151A"/>
    <w:rsid w:val="002B176F"/>
    <w:rsid w:val="002B1869"/>
    <w:rsid w:val="002B2589"/>
    <w:rsid w:val="002B27C6"/>
    <w:rsid w:val="002B2C2F"/>
    <w:rsid w:val="002B383E"/>
    <w:rsid w:val="002B3EA9"/>
    <w:rsid w:val="002B44C0"/>
    <w:rsid w:val="002B4A0C"/>
    <w:rsid w:val="002B5F2A"/>
    <w:rsid w:val="002B627D"/>
    <w:rsid w:val="002B643C"/>
    <w:rsid w:val="002B644F"/>
    <w:rsid w:val="002B6DB4"/>
    <w:rsid w:val="002B70A8"/>
    <w:rsid w:val="002B7357"/>
    <w:rsid w:val="002B777C"/>
    <w:rsid w:val="002B79CF"/>
    <w:rsid w:val="002C0096"/>
    <w:rsid w:val="002C030E"/>
    <w:rsid w:val="002C0582"/>
    <w:rsid w:val="002C11F3"/>
    <w:rsid w:val="002C1429"/>
    <w:rsid w:val="002C1803"/>
    <w:rsid w:val="002C1B05"/>
    <w:rsid w:val="002C24DF"/>
    <w:rsid w:val="002C3365"/>
    <w:rsid w:val="002C34B8"/>
    <w:rsid w:val="002C3711"/>
    <w:rsid w:val="002C3A34"/>
    <w:rsid w:val="002C3D40"/>
    <w:rsid w:val="002C3E4B"/>
    <w:rsid w:val="002C4152"/>
    <w:rsid w:val="002C4362"/>
    <w:rsid w:val="002C44CD"/>
    <w:rsid w:val="002C4DFB"/>
    <w:rsid w:val="002C603C"/>
    <w:rsid w:val="002C61C5"/>
    <w:rsid w:val="002C636B"/>
    <w:rsid w:val="002C640D"/>
    <w:rsid w:val="002C68C2"/>
    <w:rsid w:val="002C6C1E"/>
    <w:rsid w:val="002C7528"/>
    <w:rsid w:val="002C78E5"/>
    <w:rsid w:val="002C7ACB"/>
    <w:rsid w:val="002D09BD"/>
    <w:rsid w:val="002D22CE"/>
    <w:rsid w:val="002D2478"/>
    <w:rsid w:val="002D24DA"/>
    <w:rsid w:val="002D26BA"/>
    <w:rsid w:val="002D3CDE"/>
    <w:rsid w:val="002D4128"/>
    <w:rsid w:val="002D4235"/>
    <w:rsid w:val="002D5049"/>
    <w:rsid w:val="002D52A4"/>
    <w:rsid w:val="002D54B8"/>
    <w:rsid w:val="002D79C8"/>
    <w:rsid w:val="002D7CBB"/>
    <w:rsid w:val="002E00A5"/>
    <w:rsid w:val="002E0550"/>
    <w:rsid w:val="002E056D"/>
    <w:rsid w:val="002E10E0"/>
    <w:rsid w:val="002E2E32"/>
    <w:rsid w:val="002E304B"/>
    <w:rsid w:val="002E341C"/>
    <w:rsid w:val="002E366F"/>
    <w:rsid w:val="002E389B"/>
    <w:rsid w:val="002E4D8B"/>
    <w:rsid w:val="002E4F0F"/>
    <w:rsid w:val="002E4F98"/>
    <w:rsid w:val="002E53CA"/>
    <w:rsid w:val="002E561A"/>
    <w:rsid w:val="002E5742"/>
    <w:rsid w:val="002E57B1"/>
    <w:rsid w:val="002E5A1D"/>
    <w:rsid w:val="002E621C"/>
    <w:rsid w:val="002E68CD"/>
    <w:rsid w:val="002E72DB"/>
    <w:rsid w:val="002E77F1"/>
    <w:rsid w:val="002E7910"/>
    <w:rsid w:val="002F007F"/>
    <w:rsid w:val="002F0280"/>
    <w:rsid w:val="002F03C0"/>
    <w:rsid w:val="002F0B8C"/>
    <w:rsid w:val="002F19BC"/>
    <w:rsid w:val="002F1F1A"/>
    <w:rsid w:val="002F2F28"/>
    <w:rsid w:val="002F3596"/>
    <w:rsid w:val="002F45E5"/>
    <w:rsid w:val="002F4B5B"/>
    <w:rsid w:val="002F4FAE"/>
    <w:rsid w:val="002F4FE6"/>
    <w:rsid w:val="002F5F6A"/>
    <w:rsid w:val="002F690B"/>
    <w:rsid w:val="002F6CEA"/>
    <w:rsid w:val="002F6E10"/>
    <w:rsid w:val="002F757C"/>
    <w:rsid w:val="002F7C22"/>
    <w:rsid w:val="00300361"/>
    <w:rsid w:val="0030095C"/>
    <w:rsid w:val="00300ED7"/>
    <w:rsid w:val="003013BC"/>
    <w:rsid w:val="003017FA"/>
    <w:rsid w:val="00301999"/>
    <w:rsid w:val="00301ABC"/>
    <w:rsid w:val="00301F50"/>
    <w:rsid w:val="00302090"/>
    <w:rsid w:val="003023C7"/>
    <w:rsid w:val="00302ABA"/>
    <w:rsid w:val="003030B7"/>
    <w:rsid w:val="003034F3"/>
    <w:rsid w:val="00303B98"/>
    <w:rsid w:val="00303DC4"/>
    <w:rsid w:val="0030426B"/>
    <w:rsid w:val="00305298"/>
    <w:rsid w:val="00305475"/>
    <w:rsid w:val="003062FC"/>
    <w:rsid w:val="0030665D"/>
    <w:rsid w:val="0030683C"/>
    <w:rsid w:val="0030740D"/>
    <w:rsid w:val="0030779A"/>
    <w:rsid w:val="003079AB"/>
    <w:rsid w:val="00307EB4"/>
    <w:rsid w:val="0031009D"/>
    <w:rsid w:val="00310436"/>
    <w:rsid w:val="00311366"/>
    <w:rsid w:val="003123DE"/>
    <w:rsid w:val="00312657"/>
    <w:rsid w:val="00312662"/>
    <w:rsid w:val="003126DC"/>
    <w:rsid w:val="003126E7"/>
    <w:rsid w:val="003131C0"/>
    <w:rsid w:val="003138C4"/>
    <w:rsid w:val="003139CF"/>
    <w:rsid w:val="00314601"/>
    <w:rsid w:val="0031471C"/>
    <w:rsid w:val="00314B69"/>
    <w:rsid w:val="00314D31"/>
    <w:rsid w:val="00315344"/>
    <w:rsid w:val="0031559D"/>
    <w:rsid w:val="00315C00"/>
    <w:rsid w:val="00316734"/>
    <w:rsid w:val="00316B89"/>
    <w:rsid w:val="00316C98"/>
    <w:rsid w:val="003173C2"/>
    <w:rsid w:val="0032007E"/>
    <w:rsid w:val="003208F2"/>
    <w:rsid w:val="00320A35"/>
    <w:rsid w:val="0032156A"/>
    <w:rsid w:val="00321EE1"/>
    <w:rsid w:val="00323E20"/>
    <w:rsid w:val="003244B3"/>
    <w:rsid w:val="003245F3"/>
    <w:rsid w:val="0032466B"/>
    <w:rsid w:val="00324799"/>
    <w:rsid w:val="00325333"/>
    <w:rsid w:val="0032537A"/>
    <w:rsid w:val="0032596A"/>
    <w:rsid w:val="00325C54"/>
    <w:rsid w:val="003263E7"/>
    <w:rsid w:val="00326428"/>
    <w:rsid w:val="00326604"/>
    <w:rsid w:val="003279AC"/>
    <w:rsid w:val="00327A80"/>
    <w:rsid w:val="00327BC7"/>
    <w:rsid w:val="00327D10"/>
    <w:rsid w:val="00330124"/>
    <w:rsid w:val="0033056E"/>
    <w:rsid w:val="00330719"/>
    <w:rsid w:val="00330B41"/>
    <w:rsid w:val="00330D2B"/>
    <w:rsid w:val="0033109A"/>
    <w:rsid w:val="003312B5"/>
    <w:rsid w:val="00331B51"/>
    <w:rsid w:val="00331B5F"/>
    <w:rsid w:val="00331BB5"/>
    <w:rsid w:val="003325D6"/>
    <w:rsid w:val="00332E28"/>
    <w:rsid w:val="0033308C"/>
    <w:rsid w:val="003331AE"/>
    <w:rsid w:val="00333810"/>
    <w:rsid w:val="00333CBC"/>
    <w:rsid w:val="00334212"/>
    <w:rsid w:val="003347B4"/>
    <w:rsid w:val="00334EA8"/>
    <w:rsid w:val="00334FB1"/>
    <w:rsid w:val="0033584B"/>
    <w:rsid w:val="00335C23"/>
    <w:rsid w:val="00337663"/>
    <w:rsid w:val="00340930"/>
    <w:rsid w:val="0034102E"/>
    <w:rsid w:val="003411D1"/>
    <w:rsid w:val="003413B9"/>
    <w:rsid w:val="00341E59"/>
    <w:rsid w:val="00342042"/>
    <w:rsid w:val="00342449"/>
    <w:rsid w:val="00342D07"/>
    <w:rsid w:val="00343312"/>
    <w:rsid w:val="0034389E"/>
    <w:rsid w:val="00343F77"/>
    <w:rsid w:val="0034401D"/>
    <w:rsid w:val="003449A4"/>
    <w:rsid w:val="00345E47"/>
    <w:rsid w:val="00346373"/>
    <w:rsid w:val="00346994"/>
    <w:rsid w:val="00346AD0"/>
    <w:rsid w:val="00346AF6"/>
    <w:rsid w:val="00347C2C"/>
    <w:rsid w:val="003506CF"/>
    <w:rsid w:val="003507A6"/>
    <w:rsid w:val="0035193C"/>
    <w:rsid w:val="00351AA9"/>
    <w:rsid w:val="00351C2B"/>
    <w:rsid w:val="00351C3D"/>
    <w:rsid w:val="00352AFD"/>
    <w:rsid w:val="00352B0D"/>
    <w:rsid w:val="00353573"/>
    <w:rsid w:val="00353BAA"/>
    <w:rsid w:val="00353D34"/>
    <w:rsid w:val="00354341"/>
    <w:rsid w:val="003547E1"/>
    <w:rsid w:val="003551B7"/>
    <w:rsid w:val="00355292"/>
    <w:rsid w:val="00355A42"/>
    <w:rsid w:val="003560E9"/>
    <w:rsid w:val="00356356"/>
    <w:rsid w:val="003564BC"/>
    <w:rsid w:val="003571C9"/>
    <w:rsid w:val="0035738B"/>
    <w:rsid w:val="00360BAC"/>
    <w:rsid w:val="00360BC8"/>
    <w:rsid w:val="00360E3B"/>
    <w:rsid w:val="00360E94"/>
    <w:rsid w:val="00360FB8"/>
    <w:rsid w:val="0036114E"/>
    <w:rsid w:val="0036118C"/>
    <w:rsid w:val="0036143D"/>
    <w:rsid w:val="003617E5"/>
    <w:rsid w:val="00361CD3"/>
    <w:rsid w:val="00362569"/>
    <w:rsid w:val="0036290D"/>
    <w:rsid w:val="00362D60"/>
    <w:rsid w:val="00362F24"/>
    <w:rsid w:val="00363775"/>
    <w:rsid w:val="003637CC"/>
    <w:rsid w:val="00363890"/>
    <w:rsid w:val="00363A0D"/>
    <w:rsid w:val="00363C18"/>
    <w:rsid w:val="00363CE0"/>
    <w:rsid w:val="003640C6"/>
    <w:rsid w:val="00364A17"/>
    <w:rsid w:val="00364B13"/>
    <w:rsid w:val="00364EBA"/>
    <w:rsid w:val="00364F73"/>
    <w:rsid w:val="00364FF5"/>
    <w:rsid w:val="0036552B"/>
    <w:rsid w:val="003657E9"/>
    <w:rsid w:val="0036594F"/>
    <w:rsid w:val="00365A9D"/>
    <w:rsid w:val="00365D29"/>
    <w:rsid w:val="00365EA9"/>
    <w:rsid w:val="00365F50"/>
    <w:rsid w:val="00366A21"/>
    <w:rsid w:val="00366F93"/>
    <w:rsid w:val="00367057"/>
    <w:rsid w:val="003677D7"/>
    <w:rsid w:val="0036788A"/>
    <w:rsid w:val="00370385"/>
    <w:rsid w:val="00370A50"/>
    <w:rsid w:val="00371F24"/>
    <w:rsid w:val="0037232D"/>
    <w:rsid w:val="003735AA"/>
    <w:rsid w:val="0037390D"/>
    <w:rsid w:val="00373D34"/>
    <w:rsid w:val="00373E83"/>
    <w:rsid w:val="0037412E"/>
    <w:rsid w:val="0037444D"/>
    <w:rsid w:val="003749B2"/>
    <w:rsid w:val="003750D9"/>
    <w:rsid w:val="00375D26"/>
    <w:rsid w:val="00376A02"/>
    <w:rsid w:val="00376D9E"/>
    <w:rsid w:val="00377423"/>
    <w:rsid w:val="003777A9"/>
    <w:rsid w:val="003801D8"/>
    <w:rsid w:val="00381175"/>
    <w:rsid w:val="0038174F"/>
    <w:rsid w:val="00381A01"/>
    <w:rsid w:val="0038213D"/>
    <w:rsid w:val="00382309"/>
    <w:rsid w:val="003823CB"/>
    <w:rsid w:val="00382820"/>
    <w:rsid w:val="00382924"/>
    <w:rsid w:val="00382C69"/>
    <w:rsid w:val="0038305D"/>
    <w:rsid w:val="003847D7"/>
    <w:rsid w:val="00384B69"/>
    <w:rsid w:val="00384FB6"/>
    <w:rsid w:val="003851F3"/>
    <w:rsid w:val="00385299"/>
    <w:rsid w:val="003855DC"/>
    <w:rsid w:val="00385DCF"/>
    <w:rsid w:val="0038653D"/>
    <w:rsid w:val="0038729E"/>
    <w:rsid w:val="00387B2D"/>
    <w:rsid w:val="00387E25"/>
    <w:rsid w:val="0039090B"/>
    <w:rsid w:val="00390B21"/>
    <w:rsid w:val="00390E50"/>
    <w:rsid w:val="003911F0"/>
    <w:rsid w:val="003913CE"/>
    <w:rsid w:val="00391B97"/>
    <w:rsid w:val="00391D79"/>
    <w:rsid w:val="00392534"/>
    <w:rsid w:val="00392675"/>
    <w:rsid w:val="00392853"/>
    <w:rsid w:val="00392CEB"/>
    <w:rsid w:val="003931BB"/>
    <w:rsid w:val="00393C10"/>
    <w:rsid w:val="003942AE"/>
    <w:rsid w:val="00394763"/>
    <w:rsid w:val="00394E74"/>
    <w:rsid w:val="003950B2"/>
    <w:rsid w:val="00395456"/>
    <w:rsid w:val="003957EC"/>
    <w:rsid w:val="003958AE"/>
    <w:rsid w:val="00395C3F"/>
    <w:rsid w:val="00395FB8"/>
    <w:rsid w:val="003966E0"/>
    <w:rsid w:val="00396AA4"/>
    <w:rsid w:val="00397154"/>
    <w:rsid w:val="00397B78"/>
    <w:rsid w:val="00397ED8"/>
    <w:rsid w:val="003A1A5B"/>
    <w:rsid w:val="003A1D3A"/>
    <w:rsid w:val="003A1E54"/>
    <w:rsid w:val="003A226B"/>
    <w:rsid w:val="003A2F1C"/>
    <w:rsid w:val="003A2FC5"/>
    <w:rsid w:val="003A32F5"/>
    <w:rsid w:val="003A3596"/>
    <w:rsid w:val="003A36C4"/>
    <w:rsid w:val="003A3BD6"/>
    <w:rsid w:val="003A3FA1"/>
    <w:rsid w:val="003A4A75"/>
    <w:rsid w:val="003A4B6D"/>
    <w:rsid w:val="003A5682"/>
    <w:rsid w:val="003A68CC"/>
    <w:rsid w:val="003A6A5C"/>
    <w:rsid w:val="003A6B4D"/>
    <w:rsid w:val="003A774D"/>
    <w:rsid w:val="003A7A46"/>
    <w:rsid w:val="003A7A6F"/>
    <w:rsid w:val="003B008A"/>
    <w:rsid w:val="003B092B"/>
    <w:rsid w:val="003B0D11"/>
    <w:rsid w:val="003B0D39"/>
    <w:rsid w:val="003B0D4E"/>
    <w:rsid w:val="003B0E89"/>
    <w:rsid w:val="003B1599"/>
    <w:rsid w:val="003B2272"/>
    <w:rsid w:val="003B236A"/>
    <w:rsid w:val="003B2F05"/>
    <w:rsid w:val="003B39B0"/>
    <w:rsid w:val="003B44DF"/>
    <w:rsid w:val="003B473E"/>
    <w:rsid w:val="003B4D0A"/>
    <w:rsid w:val="003B4DCB"/>
    <w:rsid w:val="003B4EB2"/>
    <w:rsid w:val="003B5BE6"/>
    <w:rsid w:val="003B6182"/>
    <w:rsid w:val="003B784F"/>
    <w:rsid w:val="003B7FBC"/>
    <w:rsid w:val="003C0157"/>
    <w:rsid w:val="003C0442"/>
    <w:rsid w:val="003C0806"/>
    <w:rsid w:val="003C0900"/>
    <w:rsid w:val="003C0B6F"/>
    <w:rsid w:val="003C1567"/>
    <w:rsid w:val="003C15DC"/>
    <w:rsid w:val="003C190C"/>
    <w:rsid w:val="003C1A82"/>
    <w:rsid w:val="003C1BC0"/>
    <w:rsid w:val="003C1D37"/>
    <w:rsid w:val="003C33AB"/>
    <w:rsid w:val="003C3871"/>
    <w:rsid w:val="003C4096"/>
    <w:rsid w:val="003C4306"/>
    <w:rsid w:val="003C4E3A"/>
    <w:rsid w:val="003C515C"/>
    <w:rsid w:val="003C5420"/>
    <w:rsid w:val="003C5774"/>
    <w:rsid w:val="003C6222"/>
    <w:rsid w:val="003C65F1"/>
    <w:rsid w:val="003C6A93"/>
    <w:rsid w:val="003C6EDA"/>
    <w:rsid w:val="003C7046"/>
    <w:rsid w:val="003C7AD7"/>
    <w:rsid w:val="003D0B63"/>
    <w:rsid w:val="003D0CA0"/>
    <w:rsid w:val="003D0CB8"/>
    <w:rsid w:val="003D122E"/>
    <w:rsid w:val="003D139F"/>
    <w:rsid w:val="003D1471"/>
    <w:rsid w:val="003D1822"/>
    <w:rsid w:val="003D19EF"/>
    <w:rsid w:val="003D1A93"/>
    <w:rsid w:val="003D1CD4"/>
    <w:rsid w:val="003D23BA"/>
    <w:rsid w:val="003D29EC"/>
    <w:rsid w:val="003D2D43"/>
    <w:rsid w:val="003D3DD1"/>
    <w:rsid w:val="003D3E53"/>
    <w:rsid w:val="003D481B"/>
    <w:rsid w:val="003D4A26"/>
    <w:rsid w:val="003D4BDE"/>
    <w:rsid w:val="003D59C6"/>
    <w:rsid w:val="003D6337"/>
    <w:rsid w:val="003D6651"/>
    <w:rsid w:val="003D6970"/>
    <w:rsid w:val="003D6FA2"/>
    <w:rsid w:val="003D70AE"/>
    <w:rsid w:val="003D72A9"/>
    <w:rsid w:val="003D7560"/>
    <w:rsid w:val="003D7592"/>
    <w:rsid w:val="003D7A04"/>
    <w:rsid w:val="003D7B5F"/>
    <w:rsid w:val="003D7CED"/>
    <w:rsid w:val="003E010A"/>
    <w:rsid w:val="003E0613"/>
    <w:rsid w:val="003E0E5B"/>
    <w:rsid w:val="003E11EC"/>
    <w:rsid w:val="003E121F"/>
    <w:rsid w:val="003E1BBD"/>
    <w:rsid w:val="003E1D15"/>
    <w:rsid w:val="003E207C"/>
    <w:rsid w:val="003E3183"/>
    <w:rsid w:val="003E3A04"/>
    <w:rsid w:val="003E3BCE"/>
    <w:rsid w:val="003E3C54"/>
    <w:rsid w:val="003E3EAF"/>
    <w:rsid w:val="003E402F"/>
    <w:rsid w:val="003E40A2"/>
    <w:rsid w:val="003E5D8E"/>
    <w:rsid w:val="003E666C"/>
    <w:rsid w:val="003E757F"/>
    <w:rsid w:val="003E7C58"/>
    <w:rsid w:val="003F0C51"/>
    <w:rsid w:val="003F0EFC"/>
    <w:rsid w:val="003F10FF"/>
    <w:rsid w:val="003F121C"/>
    <w:rsid w:val="003F1550"/>
    <w:rsid w:val="003F1C30"/>
    <w:rsid w:val="003F2100"/>
    <w:rsid w:val="003F2444"/>
    <w:rsid w:val="003F260C"/>
    <w:rsid w:val="003F2880"/>
    <w:rsid w:val="003F328B"/>
    <w:rsid w:val="003F391A"/>
    <w:rsid w:val="003F3B17"/>
    <w:rsid w:val="003F41E5"/>
    <w:rsid w:val="003F4C9F"/>
    <w:rsid w:val="003F4CE1"/>
    <w:rsid w:val="003F53D9"/>
    <w:rsid w:val="003F56D1"/>
    <w:rsid w:val="003F65DD"/>
    <w:rsid w:val="003F711B"/>
    <w:rsid w:val="003F7636"/>
    <w:rsid w:val="003F7A1B"/>
    <w:rsid w:val="003F7ACF"/>
    <w:rsid w:val="0040071D"/>
    <w:rsid w:val="00400CDF"/>
    <w:rsid w:val="00401480"/>
    <w:rsid w:val="004019EF"/>
    <w:rsid w:val="00401E6F"/>
    <w:rsid w:val="004025A8"/>
    <w:rsid w:val="00402660"/>
    <w:rsid w:val="004032DA"/>
    <w:rsid w:val="004036FB"/>
    <w:rsid w:val="00403A24"/>
    <w:rsid w:val="004041F7"/>
    <w:rsid w:val="0040499F"/>
    <w:rsid w:val="00405071"/>
    <w:rsid w:val="00405AAB"/>
    <w:rsid w:val="00405E5E"/>
    <w:rsid w:val="00405F69"/>
    <w:rsid w:val="00406110"/>
    <w:rsid w:val="004066C7"/>
    <w:rsid w:val="00406F7E"/>
    <w:rsid w:val="00407B56"/>
    <w:rsid w:val="00407C9F"/>
    <w:rsid w:val="00407FF1"/>
    <w:rsid w:val="0041129D"/>
    <w:rsid w:val="004113D7"/>
    <w:rsid w:val="00411574"/>
    <w:rsid w:val="0041176F"/>
    <w:rsid w:val="00411A88"/>
    <w:rsid w:val="00412EC7"/>
    <w:rsid w:val="004132A7"/>
    <w:rsid w:val="004133C3"/>
    <w:rsid w:val="00413A0F"/>
    <w:rsid w:val="00413C10"/>
    <w:rsid w:val="0041410D"/>
    <w:rsid w:val="004146CA"/>
    <w:rsid w:val="00414708"/>
    <w:rsid w:val="00414A10"/>
    <w:rsid w:val="00415CDC"/>
    <w:rsid w:val="00416839"/>
    <w:rsid w:val="00416B1E"/>
    <w:rsid w:val="004175DB"/>
    <w:rsid w:val="00417973"/>
    <w:rsid w:val="00417B95"/>
    <w:rsid w:val="00420203"/>
    <w:rsid w:val="0042071B"/>
    <w:rsid w:val="004208D0"/>
    <w:rsid w:val="00420B0D"/>
    <w:rsid w:val="00420DC8"/>
    <w:rsid w:val="00420E3A"/>
    <w:rsid w:val="00421225"/>
    <w:rsid w:val="00421292"/>
    <w:rsid w:val="00421E96"/>
    <w:rsid w:val="0042208E"/>
    <w:rsid w:val="00422350"/>
    <w:rsid w:val="00422454"/>
    <w:rsid w:val="004233D6"/>
    <w:rsid w:val="00423638"/>
    <w:rsid w:val="00423D93"/>
    <w:rsid w:val="004247C3"/>
    <w:rsid w:val="00424BEF"/>
    <w:rsid w:val="00424C8E"/>
    <w:rsid w:val="00424F7A"/>
    <w:rsid w:val="004250B0"/>
    <w:rsid w:val="004254C9"/>
    <w:rsid w:val="00425641"/>
    <w:rsid w:val="004259A0"/>
    <w:rsid w:val="00425BEF"/>
    <w:rsid w:val="004261B8"/>
    <w:rsid w:val="00426701"/>
    <w:rsid w:val="004271C8"/>
    <w:rsid w:val="00427749"/>
    <w:rsid w:val="00430898"/>
    <w:rsid w:val="00431099"/>
    <w:rsid w:val="0043111B"/>
    <w:rsid w:val="00431205"/>
    <w:rsid w:val="0043134D"/>
    <w:rsid w:val="004318EC"/>
    <w:rsid w:val="00431B7F"/>
    <w:rsid w:val="00432831"/>
    <w:rsid w:val="00432C2F"/>
    <w:rsid w:val="00433ACF"/>
    <w:rsid w:val="00433CDA"/>
    <w:rsid w:val="00433EA1"/>
    <w:rsid w:val="00433F64"/>
    <w:rsid w:val="004341E2"/>
    <w:rsid w:val="00434537"/>
    <w:rsid w:val="004347C8"/>
    <w:rsid w:val="00434ACE"/>
    <w:rsid w:val="00435A8F"/>
    <w:rsid w:val="00435C19"/>
    <w:rsid w:val="00436544"/>
    <w:rsid w:val="00436611"/>
    <w:rsid w:val="00436F1D"/>
    <w:rsid w:val="004374EE"/>
    <w:rsid w:val="0043758F"/>
    <w:rsid w:val="004375BF"/>
    <w:rsid w:val="00437D89"/>
    <w:rsid w:val="00441799"/>
    <w:rsid w:val="00441AC7"/>
    <w:rsid w:val="00442138"/>
    <w:rsid w:val="004422CD"/>
    <w:rsid w:val="0044332C"/>
    <w:rsid w:val="004435B0"/>
    <w:rsid w:val="00443C4F"/>
    <w:rsid w:val="004440F0"/>
    <w:rsid w:val="00444DD4"/>
    <w:rsid w:val="00444FCD"/>
    <w:rsid w:val="004451FA"/>
    <w:rsid w:val="00445B86"/>
    <w:rsid w:val="00446EC0"/>
    <w:rsid w:val="0044703A"/>
    <w:rsid w:val="00447CB7"/>
    <w:rsid w:val="004505C2"/>
    <w:rsid w:val="004509E4"/>
    <w:rsid w:val="00450E41"/>
    <w:rsid w:val="004531B6"/>
    <w:rsid w:val="00453734"/>
    <w:rsid w:val="0045447B"/>
    <w:rsid w:val="00454591"/>
    <w:rsid w:val="00454B23"/>
    <w:rsid w:val="00455469"/>
    <w:rsid w:val="0045577F"/>
    <w:rsid w:val="00455A05"/>
    <w:rsid w:val="00456FB1"/>
    <w:rsid w:val="00457998"/>
    <w:rsid w:val="00457CF4"/>
    <w:rsid w:val="00457DAE"/>
    <w:rsid w:val="004603E3"/>
    <w:rsid w:val="00460AF2"/>
    <w:rsid w:val="00460D63"/>
    <w:rsid w:val="00461379"/>
    <w:rsid w:val="00461448"/>
    <w:rsid w:val="004614CC"/>
    <w:rsid w:val="00461758"/>
    <w:rsid w:val="00461BE3"/>
    <w:rsid w:val="00461D89"/>
    <w:rsid w:val="00461EFB"/>
    <w:rsid w:val="004621DF"/>
    <w:rsid w:val="00462713"/>
    <w:rsid w:val="004627C8"/>
    <w:rsid w:val="00462F2A"/>
    <w:rsid w:val="00463768"/>
    <w:rsid w:val="00463B6B"/>
    <w:rsid w:val="00463C8D"/>
    <w:rsid w:val="00464041"/>
    <w:rsid w:val="0046409A"/>
    <w:rsid w:val="00464225"/>
    <w:rsid w:val="004642CC"/>
    <w:rsid w:val="00464569"/>
    <w:rsid w:val="00464A88"/>
    <w:rsid w:val="00464D1E"/>
    <w:rsid w:val="00465980"/>
    <w:rsid w:val="00465C24"/>
    <w:rsid w:val="004661A2"/>
    <w:rsid w:val="00466EED"/>
    <w:rsid w:val="004673DF"/>
    <w:rsid w:val="004678AC"/>
    <w:rsid w:val="0046799E"/>
    <w:rsid w:val="00467C8E"/>
    <w:rsid w:val="00467E23"/>
    <w:rsid w:val="00470C09"/>
    <w:rsid w:val="00471168"/>
    <w:rsid w:val="00471378"/>
    <w:rsid w:val="00471E96"/>
    <w:rsid w:val="00471F4F"/>
    <w:rsid w:val="00472900"/>
    <w:rsid w:val="00472BFF"/>
    <w:rsid w:val="004731D7"/>
    <w:rsid w:val="0047328B"/>
    <w:rsid w:val="00473366"/>
    <w:rsid w:val="00473C06"/>
    <w:rsid w:val="00473D05"/>
    <w:rsid w:val="00473E14"/>
    <w:rsid w:val="00474011"/>
    <w:rsid w:val="004743C9"/>
    <w:rsid w:val="004747D3"/>
    <w:rsid w:val="004749EE"/>
    <w:rsid w:val="00474F15"/>
    <w:rsid w:val="0047580D"/>
    <w:rsid w:val="004761A3"/>
    <w:rsid w:val="004768D8"/>
    <w:rsid w:val="00476940"/>
    <w:rsid w:val="004769EB"/>
    <w:rsid w:val="00476AEE"/>
    <w:rsid w:val="00477329"/>
    <w:rsid w:val="0047754D"/>
    <w:rsid w:val="0047784A"/>
    <w:rsid w:val="00480016"/>
    <w:rsid w:val="0048076A"/>
    <w:rsid w:val="00480A31"/>
    <w:rsid w:val="0048196B"/>
    <w:rsid w:val="00481A9C"/>
    <w:rsid w:val="004823CD"/>
    <w:rsid w:val="00482D6A"/>
    <w:rsid w:val="0048300C"/>
    <w:rsid w:val="004831BA"/>
    <w:rsid w:val="00483ACD"/>
    <w:rsid w:val="00483C58"/>
    <w:rsid w:val="00483FF9"/>
    <w:rsid w:val="00484556"/>
    <w:rsid w:val="00484931"/>
    <w:rsid w:val="00484FB7"/>
    <w:rsid w:val="004851BF"/>
    <w:rsid w:val="004852A6"/>
    <w:rsid w:val="00486084"/>
    <w:rsid w:val="00486E8A"/>
    <w:rsid w:val="004871EE"/>
    <w:rsid w:val="0049026E"/>
    <w:rsid w:val="00490ED6"/>
    <w:rsid w:val="00491047"/>
    <w:rsid w:val="0049166D"/>
    <w:rsid w:val="0049171A"/>
    <w:rsid w:val="00491967"/>
    <w:rsid w:val="00491A32"/>
    <w:rsid w:val="00492238"/>
    <w:rsid w:val="004926B4"/>
    <w:rsid w:val="0049276B"/>
    <w:rsid w:val="00493C1E"/>
    <w:rsid w:val="00493F61"/>
    <w:rsid w:val="004941C6"/>
    <w:rsid w:val="004941E7"/>
    <w:rsid w:val="004949ED"/>
    <w:rsid w:val="00495539"/>
    <w:rsid w:val="00495BF2"/>
    <w:rsid w:val="00495EFD"/>
    <w:rsid w:val="00496729"/>
    <w:rsid w:val="00496BC6"/>
    <w:rsid w:val="00497298"/>
    <w:rsid w:val="004973D9"/>
    <w:rsid w:val="004974D0"/>
    <w:rsid w:val="0049790F"/>
    <w:rsid w:val="00497B8B"/>
    <w:rsid w:val="00497BC6"/>
    <w:rsid w:val="004A02CC"/>
    <w:rsid w:val="004A03D4"/>
    <w:rsid w:val="004A0547"/>
    <w:rsid w:val="004A0F03"/>
    <w:rsid w:val="004A1725"/>
    <w:rsid w:val="004A17AF"/>
    <w:rsid w:val="004A1ADE"/>
    <w:rsid w:val="004A240F"/>
    <w:rsid w:val="004A2A6E"/>
    <w:rsid w:val="004A2CA3"/>
    <w:rsid w:val="004A2D2E"/>
    <w:rsid w:val="004A331F"/>
    <w:rsid w:val="004A3336"/>
    <w:rsid w:val="004A3E23"/>
    <w:rsid w:val="004A3E76"/>
    <w:rsid w:val="004A42C4"/>
    <w:rsid w:val="004A45B8"/>
    <w:rsid w:val="004A4721"/>
    <w:rsid w:val="004A53FE"/>
    <w:rsid w:val="004A6EB4"/>
    <w:rsid w:val="004A7872"/>
    <w:rsid w:val="004A7D57"/>
    <w:rsid w:val="004B05AA"/>
    <w:rsid w:val="004B09BE"/>
    <w:rsid w:val="004B0E7B"/>
    <w:rsid w:val="004B0EA6"/>
    <w:rsid w:val="004B1322"/>
    <w:rsid w:val="004B1482"/>
    <w:rsid w:val="004B189F"/>
    <w:rsid w:val="004B2123"/>
    <w:rsid w:val="004B2290"/>
    <w:rsid w:val="004B263F"/>
    <w:rsid w:val="004B2AF1"/>
    <w:rsid w:val="004B2CD5"/>
    <w:rsid w:val="004B2E1F"/>
    <w:rsid w:val="004B4662"/>
    <w:rsid w:val="004B467E"/>
    <w:rsid w:val="004B4967"/>
    <w:rsid w:val="004B4B2B"/>
    <w:rsid w:val="004B4B86"/>
    <w:rsid w:val="004B4EF8"/>
    <w:rsid w:val="004B4FDB"/>
    <w:rsid w:val="004B513D"/>
    <w:rsid w:val="004B5566"/>
    <w:rsid w:val="004B5644"/>
    <w:rsid w:val="004B5927"/>
    <w:rsid w:val="004B5D60"/>
    <w:rsid w:val="004B6423"/>
    <w:rsid w:val="004B6554"/>
    <w:rsid w:val="004B655E"/>
    <w:rsid w:val="004B6D20"/>
    <w:rsid w:val="004B72CE"/>
    <w:rsid w:val="004B7DF5"/>
    <w:rsid w:val="004B7F09"/>
    <w:rsid w:val="004B7F0A"/>
    <w:rsid w:val="004C0A7F"/>
    <w:rsid w:val="004C0B6B"/>
    <w:rsid w:val="004C0CDD"/>
    <w:rsid w:val="004C0DE3"/>
    <w:rsid w:val="004C1615"/>
    <w:rsid w:val="004C1AAB"/>
    <w:rsid w:val="004C201F"/>
    <w:rsid w:val="004C2168"/>
    <w:rsid w:val="004C345D"/>
    <w:rsid w:val="004C3988"/>
    <w:rsid w:val="004C3E0A"/>
    <w:rsid w:val="004C4439"/>
    <w:rsid w:val="004C466B"/>
    <w:rsid w:val="004C4FC2"/>
    <w:rsid w:val="004C55BD"/>
    <w:rsid w:val="004C5D77"/>
    <w:rsid w:val="004C5EE8"/>
    <w:rsid w:val="004C7155"/>
    <w:rsid w:val="004C71D7"/>
    <w:rsid w:val="004C7403"/>
    <w:rsid w:val="004C7591"/>
    <w:rsid w:val="004C76B6"/>
    <w:rsid w:val="004C775C"/>
    <w:rsid w:val="004C7A15"/>
    <w:rsid w:val="004C7AB6"/>
    <w:rsid w:val="004C7BB0"/>
    <w:rsid w:val="004C7ECD"/>
    <w:rsid w:val="004D080A"/>
    <w:rsid w:val="004D0A35"/>
    <w:rsid w:val="004D0CC1"/>
    <w:rsid w:val="004D1157"/>
    <w:rsid w:val="004D1BDF"/>
    <w:rsid w:val="004D1F1D"/>
    <w:rsid w:val="004D2238"/>
    <w:rsid w:val="004D262F"/>
    <w:rsid w:val="004D276C"/>
    <w:rsid w:val="004D2D53"/>
    <w:rsid w:val="004D2D66"/>
    <w:rsid w:val="004D2F6B"/>
    <w:rsid w:val="004D3729"/>
    <w:rsid w:val="004D4078"/>
    <w:rsid w:val="004D454C"/>
    <w:rsid w:val="004D4E26"/>
    <w:rsid w:val="004D59E1"/>
    <w:rsid w:val="004D5A87"/>
    <w:rsid w:val="004D5C80"/>
    <w:rsid w:val="004D5F2F"/>
    <w:rsid w:val="004D61BE"/>
    <w:rsid w:val="004D61D7"/>
    <w:rsid w:val="004D6F2C"/>
    <w:rsid w:val="004D7EAC"/>
    <w:rsid w:val="004E045E"/>
    <w:rsid w:val="004E066D"/>
    <w:rsid w:val="004E0C52"/>
    <w:rsid w:val="004E1913"/>
    <w:rsid w:val="004E2DB2"/>
    <w:rsid w:val="004E3642"/>
    <w:rsid w:val="004E46B6"/>
    <w:rsid w:val="004E499D"/>
    <w:rsid w:val="004E515F"/>
    <w:rsid w:val="004E53D7"/>
    <w:rsid w:val="004E545B"/>
    <w:rsid w:val="004E54D0"/>
    <w:rsid w:val="004E5A6B"/>
    <w:rsid w:val="004E5DA9"/>
    <w:rsid w:val="004E5E97"/>
    <w:rsid w:val="004E6324"/>
    <w:rsid w:val="004E66B3"/>
    <w:rsid w:val="004E70BA"/>
    <w:rsid w:val="004E7BDA"/>
    <w:rsid w:val="004E7C57"/>
    <w:rsid w:val="004F0270"/>
    <w:rsid w:val="004F0F2B"/>
    <w:rsid w:val="004F141F"/>
    <w:rsid w:val="004F15F7"/>
    <w:rsid w:val="004F1B26"/>
    <w:rsid w:val="004F1F9B"/>
    <w:rsid w:val="004F21E2"/>
    <w:rsid w:val="004F21E6"/>
    <w:rsid w:val="004F23BE"/>
    <w:rsid w:val="004F2C30"/>
    <w:rsid w:val="004F3D6B"/>
    <w:rsid w:val="004F3E6D"/>
    <w:rsid w:val="004F3FF4"/>
    <w:rsid w:val="004F456F"/>
    <w:rsid w:val="004F4EF5"/>
    <w:rsid w:val="004F5070"/>
    <w:rsid w:val="004F5670"/>
    <w:rsid w:val="004F5E71"/>
    <w:rsid w:val="004F66E8"/>
    <w:rsid w:val="004F68E9"/>
    <w:rsid w:val="004F6EDD"/>
    <w:rsid w:val="004F72DC"/>
    <w:rsid w:val="004F7F9F"/>
    <w:rsid w:val="005010D6"/>
    <w:rsid w:val="0050110A"/>
    <w:rsid w:val="00501255"/>
    <w:rsid w:val="00502498"/>
    <w:rsid w:val="005024F7"/>
    <w:rsid w:val="00502511"/>
    <w:rsid w:val="005027A4"/>
    <w:rsid w:val="00502FA5"/>
    <w:rsid w:val="00503195"/>
    <w:rsid w:val="00503C00"/>
    <w:rsid w:val="005041EB"/>
    <w:rsid w:val="00504278"/>
    <w:rsid w:val="0050436E"/>
    <w:rsid w:val="00504773"/>
    <w:rsid w:val="00504777"/>
    <w:rsid w:val="00504B18"/>
    <w:rsid w:val="00504C9A"/>
    <w:rsid w:val="00504D5F"/>
    <w:rsid w:val="005050AE"/>
    <w:rsid w:val="005053AF"/>
    <w:rsid w:val="00505AE8"/>
    <w:rsid w:val="00505B5D"/>
    <w:rsid w:val="0050608D"/>
    <w:rsid w:val="0050666B"/>
    <w:rsid w:val="00506BA0"/>
    <w:rsid w:val="005071C5"/>
    <w:rsid w:val="00507B68"/>
    <w:rsid w:val="0051017A"/>
    <w:rsid w:val="00510485"/>
    <w:rsid w:val="0051051B"/>
    <w:rsid w:val="0051120A"/>
    <w:rsid w:val="00511B4C"/>
    <w:rsid w:val="005126AC"/>
    <w:rsid w:val="00512736"/>
    <w:rsid w:val="0051304B"/>
    <w:rsid w:val="0051322F"/>
    <w:rsid w:val="0051353D"/>
    <w:rsid w:val="00513786"/>
    <w:rsid w:val="005137EC"/>
    <w:rsid w:val="00514AC2"/>
    <w:rsid w:val="005151C8"/>
    <w:rsid w:val="00515BC0"/>
    <w:rsid w:val="0051658D"/>
    <w:rsid w:val="00516673"/>
    <w:rsid w:val="005166E4"/>
    <w:rsid w:val="00516898"/>
    <w:rsid w:val="00517198"/>
    <w:rsid w:val="00517B20"/>
    <w:rsid w:val="00520352"/>
    <w:rsid w:val="00520FA5"/>
    <w:rsid w:val="00522108"/>
    <w:rsid w:val="00522510"/>
    <w:rsid w:val="005227A9"/>
    <w:rsid w:val="00522C05"/>
    <w:rsid w:val="00523028"/>
    <w:rsid w:val="005231AF"/>
    <w:rsid w:val="005235B8"/>
    <w:rsid w:val="00523671"/>
    <w:rsid w:val="00523D0D"/>
    <w:rsid w:val="005241D9"/>
    <w:rsid w:val="005242C7"/>
    <w:rsid w:val="00524871"/>
    <w:rsid w:val="00524A92"/>
    <w:rsid w:val="0052506E"/>
    <w:rsid w:val="00525168"/>
    <w:rsid w:val="00525518"/>
    <w:rsid w:val="00525671"/>
    <w:rsid w:val="005256C0"/>
    <w:rsid w:val="005257B1"/>
    <w:rsid w:val="00526201"/>
    <w:rsid w:val="00526742"/>
    <w:rsid w:val="00527722"/>
    <w:rsid w:val="0052789B"/>
    <w:rsid w:val="00527962"/>
    <w:rsid w:val="00527EFF"/>
    <w:rsid w:val="00527F6B"/>
    <w:rsid w:val="00530409"/>
    <w:rsid w:val="00530543"/>
    <w:rsid w:val="00530545"/>
    <w:rsid w:val="0053097D"/>
    <w:rsid w:val="005314AB"/>
    <w:rsid w:val="005318C0"/>
    <w:rsid w:val="005326DF"/>
    <w:rsid w:val="005331F6"/>
    <w:rsid w:val="00533807"/>
    <w:rsid w:val="0053449F"/>
    <w:rsid w:val="00534A0D"/>
    <w:rsid w:val="00534DF5"/>
    <w:rsid w:val="00535837"/>
    <w:rsid w:val="005362A2"/>
    <w:rsid w:val="005363CD"/>
    <w:rsid w:val="00536706"/>
    <w:rsid w:val="00536881"/>
    <w:rsid w:val="00536F86"/>
    <w:rsid w:val="00537F24"/>
    <w:rsid w:val="005402BB"/>
    <w:rsid w:val="0054077C"/>
    <w:rsid w:val="00540DD0"/>
    <w:rsid w:val="00541796"/>
    <w:rsid w:val="005417AA"/>
    <w:rsid w:val="00542333"/>
    <w:rsid w:val="00542561"/>
    <w:rsid w:val="005432CE"/>
    <w:rsid w:val="00543351"/>
    <w:rsid w:val="00543A74"/>
    <w:rsid w:val="00543FD1"/>
    <w:rsid w:val="00545D52"/>
    <w:rsid w:val="0054603C"/>
    <w:rsid w:val="0054633D"/>
    <w:rsid w:val="00546946"/>
    <w:rsid w:val="00547AB8"/>
    <w:rsid w:val="00550C22"/>
    <w:rsid w:val="00551066"/>
    <w:rsid w:val="00551ACC"/>
    <w:rsid w:val="0055246A"/>
    <w:rsid w:val="00552A6B"/>
    <w:rsid w:val="00552F1B"/>
    <w:rsid w:val="00553C4E"/>
    <w:rsid w:val="00553EBB"/>
    <w:rsid w:val="0055431C"/>
    <w:rsid w:val="0055505F"/>
    <w:rsid w:val="005559D1"/>
    <w:rsid w:val="00555EA8"/>
    <w:rsid w:val="00556D2F"/>
    <w:rsid w:val="00557436"/>
    <w:rsid w:val="005576DF"/>
    <w:rsid w:val="00557C26"/>
    <w:rsid w:val="00557F7D"/>
    <w:rsid w:val="00557FDE"/>
    <w:rsid w:val="005601CE"/>
    <w:rsid w:val="005604F5"/>
    <w:rsid w:val="00560868"/>
    <w:rsid w:val="00560943"/>
    <w:rsid w:val="00561D7B"/>
    <w:rsid w:val="0056203C"/>
    <w:rsid w:val="005620E4"/>
    <w:rsid w:val="005621C0"/>
    <w:rsid w:val="005629DC"/>
    <w:rsid w:val="00562CCC"/>
    <w:rsid w:val="00562E24"/>
    <w:rsid w:val="00563574"/>
    <w:rsid w:val="00563B60"/>
    <w:rsid w:val="00563B94"/>
    <w:rsid w:val="00563BB4"/>
    <w:rsid w:val="00563EFE"/>
    <w:rsid w:val="00563FED"/>
    <w:rsid w:val="00564237"/>
    <w:rsid w:val="005656FF"/>
    <w:rsid w:val="0056578E"/>
    <w:rsid w:val="00565B77"/>
    <w:rsid w:val="00565C42"/>
    <w:rsid w:val="0056626F"/>
    <w:rsid w:val="00566FD2"/>
    <w:rsid w:val="00567376"/>
    <w:rsid w:val="00567385"/>
    <w:rsid w:val="005678C5"/>
    <w:rsid w:val="00567C84"/>
    <w:rsid w:val="00570390"/>
    <w:rsid w:val="005707EE"/>
    <w:rsid w:val="00571349"/>
    <w:rsid w:val="005719AB"/>
    <w:rsid w:val="00571B21"/>
    <w:rsid w:val="00571E0D"/>
    <w:rsid w:val="005723F7"/>
    <w:rsid w:val="00572AED"/>
    <w:rsid w:val="00572CD6"/>
    <w:rsid w:val="00572E3F"/>
    <w:rsid w:val="0057478E"/>
    <w:rsid w:val="00574A31"/>
    <w:rsid w:val="00576040"/>
    <w:rsid w:val="005762B5"/>
    <w:rsid w:val="00576822"/>
    <w:rsid w:val="0057767C"/>
    <w:rsid w:val="005779FB"/>
    <w:rsid w:val="00577DD1"/>
    <w:rsid w:val="00577F4E"/>
    <w:rsid w:val="0058108C"/>
    <w:rsid w:val="00581291"/>
    <w:rsid w:val="00581382"/>
    <w:rsid w:val="0058181C"/>
    <w:rsid w:val="005819C2"/>
    <w:rsid w:val="005821E2"/>
    <w:rsid w:val="005823E7"/>
    <w:rsid w:val="00582499"/>
    <w:rsid w:val="0058323E"/>
    <w:rsid w:val="00583B01"/>
    <w:rsid w:val="00584748"/>
    <w:rsid w:val="0058537F"/>
    <w:rsid w:val="00585831"/>
    <w:rsid w:val="00585917"/>
    <w:rsid w:val="00585ACD"/>
    <w:rsid w:val="00585C82"/>
    <w:rsid w:val="00586973"/>
    <w:rsid w:val="00586F89"/>
    <w:rsid w:val="00587B6B"/>
    <w:rsid w:val="00587DAF"/>
    <w:rsid w:val="005909B4"/>
    <w:rsid w:val="00590BA8"/>
    <w:rsid w:val="00591654"/>
    <w:rsid w:val="00591EA5"/>
    <w:rsid w:val="00591EC2"/>
    <w:rsid w:val="00591FD7"/>
    <w:rsid w:val="00592046"/>
    <w:rsid w:val="0059214B"/>
    <w:rsid w:val="00592771"/>
    <w:rsid w:val="00592B7F"/>
    <w:rsid w:val="00593535"/>
    <w:rsid w:val="0059383F"/>
    <w:rsid w:val="005938C6"/>
    <w:rsid w:val="00593E6B"/>
    <w:rsid w:val="0059441B"/>
    <w:rsid w:val="005947B0"/>
    <w:rsid w:val="005947CF"/>
    <w:rsid w:val="00594A96"/>
    <w:rsid w:val="00594DE1"/>
    <w:rsid w:val="00594ED7"/>
    <w:rsid w:val="00595390"/>
    <w:rsid w:val="00595EFF"/>
    <w:rsid w:val="00595FC9"/>
    <w:rsid w:val="00595FD1"/>
    <w:rsid w:val="005965B6"/>
    <w:rsid w:val="005966A4"/>
    <w:rsid w:val="005967EF"/>
    <w:rsid w:val="00596DBC"/>
    <w:rsid w:val="00596EC0"/>
    <w:rsid w:val="00597547"/>
    <w:rsid w:val="00597717"/>
    <w:rsid w:val="005979F8"/>
    <w:rsid w:val="005A0104"/>
    <w:rsid w:val="005A047A"/>
    <w:rsid w:val="005A096B"/>
    <w:rsid w:val="005A0EC9"/>
    <w:rsid w:val="005A142A"/>
    <w:rsid w:val="005A1BE6"/>
    <w:rsid w:val="005A1C13"/>
    <w:rsid w:val="005A24F7"/>
    <w:rsid w:val="005A2A61"/>
    <w:rsid w:val="005A307B"/>
    <w:rsid w:val="005A32C5"/>
    <w:rsid w:val="005A33B4"/>
    <w:rsid w:val="005A3FDC"/>
    <w:rsid w:val="005A4ADB"/>
    <w:rsid w:val="005A4D55"/>
    <w:rsid w:val="005A52F6"/>
    <w:rsid w:val="005A56D7"/>
    <w:rsid w:val="005A5B7F"/>
    <w:rsid w:val="005A6D95"/>
    <w:rsid w:val="005A784B"/>
    <w:rsid w:val="005A7A1A"/>
    <w:rsid w:val="005B0429"/>
    <w:rsid w:val="005B08BF"/>
    <w:rsid w:val="005B0C71"/>
    <w:rsid w:val="005B17AB"/>
    <w:rsid w:val="005B1A20"/>
    <w:rsid w:val="005B2054"/>
    <w:rsid w:val="005B21E9"/>
    <w:rsid w:val="005B2DD9"/>
    <w:rsid w:val="005B335A"/>
    <w:rsid w:val="005B4133"/>
    <w:rsid w:val="005B44E6"/>
    <w:rsid w:val="005B5B17"/>
    <w:rsid w:val="005B6E48"/>
    <w:rsid w:val="005B7A92"/>
    <w:rsid w:val="005B7C23"/>
    <w:rsid w:val="005C04ED"/>
    <w:rsid w:val="005C0BF5"/>
    <w:rsid w:val="005C0D85"/>
    <w:rsid w:val="005C1DB3"/>
    <w:rsid w:val="005C2568"/>
    <w:rsid w:val="005C2AB1"/>
    <w:rsid w:val="005C2FAE"/>
    <w:rsid w:val="005C377F"/>
    <w:rsid w:val="005C4F04"/>
    <w:rsid w:val="005C544A"/>
    <w:rsid w:val="005C5ADB"/>
    <w:rsid w:val="005C6DC0"/>
    <w:rsid w:val="005C6DFE"/>
    <w:rsid w:val="005C7008"/>
    <w:rsid w:val="005C726A"/>
    <w:rsid w:val="005C7950"/>
    <w:rsid w:val="005D0456"/>
    <w:rsid w:val="005D0617"/>
    <w:rsid w:val="005D0739"/>
    <w:rsid w:val="005D0E01"/>
    <w:rsid w:val="005D1A78"/>
    <w:rsid w:val="005D211F"/>
    <w:rsid w:val="005D2D7C"/>
    <w:rsid w:val="005D3747"/>
    <w:rsid w:val="005D3A93"/>
    <w:rsid w:val="005D3C6C"/>
    <w:rsid w:val="005D3F6A"/>
    <w:rsid w:val="005D4299"/>
    <w:rsid w:val="005D439F"/>
    <w:rsid w:val="005D46B5"/>
    <w:rsid w:val="005D52B2"/>
    <w:rsid w:val="005D5449"/>
    <w:rsid w:val="005D5826"/>
    <w:rsid w:val="005D6171"/>
    <w:rsid w:val="005D65E7"/>
    <w:rsid w:val="005D7010"/>
    <w:rsid w:val="005D7645"/>
    <w:rsid w:val="005D7C9A"/>
    <w:rsid w:val="005D7CDA"/>
    <w:rsid w:val="005E037C"/>
    <w:rsid w:val="005E0497"/>
    <w:rsid w:val="005E0A66"/>
    <w:rsid w:val="005E0D7E"/>
    <w:rsid w:val="005E0E8B"/>
    <w:rsid w:val="005E113F"/>
    <w:rsid w:val="005E15F1"/>
    <w:rsid w:val="005E16C4"/>
    <w:rsid w:val="005E1B77"/>
    <w:rsid w:val="005E1BF8"/>
    <w:rsid w:val="005E1EEA"/>
    <w:rsid w:val="005E202A"/>
    <w:rsid w:val="005E20E1"/>
    <w:rsid w:val="005E2552"/>
    <w:rsid w:val="005E2758"/>
    <w:rsid w:val="005E2A3E"/>
    <w:rsid w:val="005E2C19"/>
    <w:rsid w:val="005E364C"/>
    <w:rsid w:val="005E3E6D"/>
    <w:rsid w:val="005E3F55"/>
    <w:rsid w:val="005E4F5A"/>
    <w:rsid w:val="005E513F"/>
    <w:rsid w:val="005E5450"/>
    <w:rsid w:val="005E667E"/>
    <w:rsid w:val="005E69D9"/>
    <w:rsid w:val="005E6C07"/>
    <w:rsid w:val="005E71FD"/>
    <w:rsid w:val="005E7BA3"/>
    <w:rsid w:val="005F03AD"/>
    <w:rsid w:val="005F06E2"/>
    <w:rsid w:val="005F2675"/>
    <w:rsid w:val="005F29EC"/>
    <w:rsid w:val="005F2FB0"/>
    <w:rsid w:val="005F3164"/>
    <w:rsid w:val="005F35D2"/>
    <w:rsid w:val="005F429C"/>
    <w:rsid w:val="005F4D93"/>
    <w:rsid w:val="005F51FD"/>
    <w:rsid w:val="005F5C4D"/>
    <w:rsid w:val="005F633F"/>
    <w:rsid w:val="005F6439"/>
    <w:rsid w:val="005F6C39"/>
    <w:rsid w:val="005F6CFD"/>
    <w:rsid w:val="005F72E7"/>
    <w:rsid w:val="005F7B38"/>
    <w:rsid w:val="006002D3"/>
    <w:rsid w:val="0060043C"/>
    <w:rsid w:val="0060078C"/>
    <w:rsid w:val="0060162D"/>
    <w:rsid w:val="00601F4E"/>
    <w:rsid w:val="00602337"/>
    <w:rsid w:val="00602A7F"/>
    <w:rsid w:val="00602DC0"/>
    <w:rsid w:val="00602E2E"/>
    <w:rsid w:val="006031F5"/>
    <w:rsid w:val="006036C8"/>
    <w:rsid w:val="0060398C"/>
    <w:rsid w:val="00603E74"/>
    <w:rsid w:val="006041B5"/>
    <w:rsid w:val="006041CD"/>
    <w:rsid w:val="00604BC6"/>
    <w:rsid w:val="00605283"/>
    <w:rsid w:val="006055CB"/>
    <w:rsid w:val="00605686"/>
    <w:rsid w:val="00605B3E"/>
    <w:rsid w:val="00605DA2"/>
    <w:rsid w:val="0060604F"/>
    <w:rsid w:val="00606448"/>
    <w:rsid w:val="00607631"/>
    <w:rsid w:val="00607CBF"/>
    <w:rsid w:val="00607D10"/>
    <w:rsid w:val="006100DD"/>
    <w:rsid w:val="0061019B"/>
    <w:rsid w:val="006101C1"/>
    <w:rsid w:val="00610678"/>
    <w:rsid w:val="0061073B"/>
    <w:rsid w:val="006117E5"/>
    <w:rsid w:val="006127D7"/>
    <w:rsid w:val="00612A2A"/>
    <w:rsid w:val="00612BF1"/>
    <w:rsid w:val="00612C1A"/>
    <w:rsid w:val="00612DF1"/>
    <w:rsid w:val="006132D5"/>
    <w:rsid w:val="0061394C"/>
    <w:rsid w:val="00613C58"/>
    <w:rsid w:val="00614089"/>
    <w:rsid w:val="00614884"/>
    <w:rsid w:val="006148E5"/>
    <w:rsid w:val="0061492F"/>
    <w:rsid w:val="00614C21"/>
    <w:rsid w:val="00614E88"/>
    <w:rsid w:val="006164D0"/>
    <w:rsid w:val="00616805"/>
    <w:rsid w:val="00616869"/>
    <w:rsid w:val="00616B27"/>
    <w:rsid w:val="00616EEC"/>
    <w:rsid w:val="0061733A"/>
    <w:rsid w:val="006175F2"/>
    <w:rsid w:val="00617CF0"/>
    <w:rsid w:val="00620C37"/>
    <w:rsid w:val="0062116D"/>
    <w:rsid w:val="00621BDD"/>
    <w:rsid w:val="00621C72"/>
    <w:rsid w:val="00621C98"/>
    <w:rsid w:val="00621F77"/>
    <w:rsid w:val="006223B4"/>
    <w:rsid w:val="0062299C"/>
    <w:rsid w:val="00622A21"/>
    <w:rsid w:val="00622C59"/>
    <w:rsid w:val="00623050"/>
    <w:rsid w:val="006230FD"/>
    <w:rsid w:val="00623CD9"/>
    <w:rsid w:val="00623D70"/>
    <w:rsid w:val="00624516"/>
    <w:rsid w:val="00624708"/>
    <w:rsid w:val="00624FDF"/>
    <w:rsid w:val="0062577D"/>
    <w:rsid w:val="00625857"/>
    <w:rsid w:val="00625AA8"/>
    <w:rsid w:val="00625F38"/>
    <w:rsid w:val="006269BD"/>
    <w:rsid w:val="00627D05"/>
    <w:rsid w:val="00627ECB"/>
    <w:rsid w:val="006300F7"/>
    <w:rsid w:val="00630174"/>
    <w:rsid w:val="00630599"/>
    <w:rsid w:val="006306D2"/>
    <w:rsid w:val="00630CFF"/>
    <w:rsid w:val="00630DE8"/>
    <w:rsid w:val="00630EE2"/>
    <w:rsid w:val="006315B5"/>
    <w:rsid w:val="0063194D"/>
    <w:rsid w:val="00631FDE"/>
    <w:rsid w:val="00632848"/>
    <w:rsid w:val="00632C4F"/>
    <w:rsid w:val="00633288"/>
    <w:rsid w:val="00633FBC"/>
    <w:rsid w:val="00633FEB"/>
    <w:rsid w:val="00634809"/>
    <w:rsid w:val="00634B1A"/>
    <w:rsid w:val="00634DCC"/>
    <w:rsid w:val="00635061"/>
    <w:rsid w:val="0063524B"/>
    <w:rsid w:val="006352CA"/>
    <w:rsid w:val="00635737"/>
    <w:rsid w:val="0063602A"/>
    <w:rsid w:val="006367EE"/>
    <w:rsid w:val="00636A46"/>
    <w:rsid w:val="0063707B"/>
    <w:rsid w:val="00637252"/>
    <w:rsid w:val="0063737C"/>
    <w:rsid w:val="00637715"/>
    <w:rsid w:val="006377A0"/>
    <w:rsid w:val="00641381"/>
    <w:rsid w:val="00641795"/>
    <w:rsid w:val="00642301"/>
    <w:rsid w:val="0064253C"/>
    <w:rsid w:val="00642B22"/>
    <w:rsid w:val="00642CB6"/>
    <w:rsid w:val="00642D5C"/>
    <w:rsid w:val="00642F7E"/>
    <w:rsid w:val="0064308D"/>
    <w:rsid w:val="0064349D"/>
    <w:rsid w:val="00643555"/>
    <w:rsid w:val="00643BD1"/>
    <w:rsid w:val="00644578"/>
    <w:rsid w:val="006445D8"/>
    <w:rsid w:val="00644729"/>
    <w:rsid w:val="0064505A"/>
    <w:rsid w:val="0064505E"/>
    <w:rsid w:val="00645A7A"/>
    <w:rsid w:val="00645C15"/>
    <w:rsid w:val="00645C60"/>
    <w:rsid w:val="00646848"/>
    <w:rsid w:val="00646BE7"/>
    <w:rsid w:val="0064768C"/>
    <w:rsid w:val="0065028A"/>
    <w:rsid w:val="0065042B"/>
    <w:rsid w:val="006511FE"/>
    <w:rsid w:val="00651403"/>
    <w:rsid w:val="006519D3"/>
    <w:rsid w:val="00651D41"/>
    <w:rsid w:val="00652021"/>
    <w:rsid w:val="006521AA"/>
    <w:rsid w:val="0065247E"/>
    <w:rsid w:val="006525CA"/>
    <w:rsid w:val="006526F9"/>
    <w:rsid w:val="00652EC1"/>
    <w:rsid w:val="00652F4E"/>
    <w:rsid w:val="00653683"/>
    <w:rsid w:val="0065374C"/>
    <w:rsid w:val="00653C78"/>
    <w:rsid w:val="0065428A"/>
    <w:rsid w:val="00654D08"/>
    <w:rsid w:val="006554FE"/>
    <w:rsid w:val="00655DDD"/>
    <w:rsid w:val="006565D8"/>
    <w:rsid w:val="00656B01"/>
    <w:rsid w:val="00656CB1"/>
    <w:rsid w:val="00656E5B"/>
    <w:rsid w:val="00657183"/>
    <w:rsid w:val="00657417"/>
    <w:rsid w:val="00657A15"/>
    <w:rsid w:val="00657BE6"/>
    <w:rsid w:val="0066055F"/>
    <w:rsid w:val="006605D7"/>
    <w:rsid w:val="006607CF"/>
    <w:rsid w:val="00660B25"/>
    <w:rsid w:val="00660B51"/>
    <w:rsid w:val="006611B1"/>
    <w:rsid w:val="00661597"/>
    <w:rsid w:val="006619CC"/>
    <w:rsid w:val="00661AC6"/>
    <w:rsid w:val="006621D5"/>
    <w:rsid w:val="006622E7"/>
    <w:rsid w:val="00662C25"/>
    <w:rsid w:val="006633F5"/>
    <w:rsid w:val="00663C8E"/>
    <w:rsid w:val="00663D25"/>
    <w:rsid w:val="00663F0C"/>
    <w:rsid w:val="00663FC5"/>
    <w:rsid w:val="00664228"/>
    <w:rsid w:val="00664508"/>
    <w:rsid w:val="00664540"/>
    <w:rsid w:val="00664AF0"/>
    <w:rsid w:val="0066526D"/>
    <w:rsid w:val="0066546B"/>
    <w:rsid w:val="00665A5F"/>
    <w:rsid w:val="00665CE5"/>
    <w:rsid w:val="00665F13"/>
    <w:rsid w:val="006667D4"/>
    <w:rsid w:val="0066687B"/>
    <w:rsid w:val="00666D0F"/>
    <w:rsid w:val="006673B1"/>
    <w:rsid w:val="006674EF"/>
    <w:rsid w:val="0066751B"/>
    <w:rsid w:val="00667646"/>
    <w:rsid w:val="00667A3F"/>
    <w:rsid w:val="006706F1"/>
    <w:rsid w:val="00670E37"/>
    <w:rsid w:val="00670EB7"/>
    <w:rsid w:val="00671516"/>
    <w:rsid w:val="00671CFF"/>
    <w:rsid w:val="00672691"/>
    <w:rsid w:val="00673256"/>
    <w:rsid w:val="00673380"/>
    <w:rsid w:val="00673A12"/>
    <w:rsid w:val="00674CDE"/>
    <w:rsid w:val="00674CEF"/>
    <w:rsid w:val="006751C5"/>
    <w:rsid w:val="00675E1D"/>
    <w:rsid w:val="0067625E"/>
    <w:rsid w:val="0067630B"/>
    <w:rsid w:val="006764F8"/>
    <w:rsid w:val="00676813"/>
    <w:rsid w:val="00676F8B"/>
    <w:rsid w:val="00676FAA"/>
    <w:rsid w:val="00677203"/>
    <w:rsid w:val="00677332"/>
    <w:rsid w:val="0067763D"/>
    <w:rsid w:val="00677CBD"/>
    <w:rsid w:val="00677CCE"/>
    <w:rsid w:val="006807B8"/>
    <w:rsid w:val="0068095E"/>
    <w:rsid w:val="00680EEE"/>
    <w:rsid w:val="00681586"/>
    <w:rsid w:val="00681C2E"/>
    <w:rsid w:val="0068205B"/>
    <w:rsid w:val="006822E4"/>
    <w:rsid w:val="00682E79"/>
    <w:rsid w:val="006830CE"/>
    <w:rsid w:val="00683571"/>
    <w:rsid w:val="00683BB0"/>
    <w:rsid w:val="00683E19"/>
    <w:rsid w:val="00683F93"/>
    <w:rsid w:val="006845CF"/>
    <w:rsid w:val="0068460D"/>
    <w:rsid w:val="00684B4D"/>
    <w:rsid w:val="0068514B"/>
    <w:rsid w:val="0068524C"/>
    <w:rsid w:val="00685F31"/>
    <w:rsid w:val="006862DD"/>
    <w:rsid w:val="006865B3"/>
    <w:rsid w:val="0068666B"/>
    <w:rsid w:val="00686735"/>
    <w:rsid w:val="00687688"/>
    <w:rsid w:val="0068772C"/>
    <w:rsid w:val="00687800"/>
    <w:rsid w:val="006907AF"/>
    <w:rsid w:val="0069092C"/>
    <w:rsid w:val="006913E3"/>
    <w:rsid w:val="006915BE"/>
    <w:rsid w:val="006919F3"/>
    <w:rsid w:val="00691AB4"/>
    <w:rsid w:val="00691B92"/>
    <w:rsid w:val="00691C06"/>
    <w:rsid w:val="0069216D"/>
    <w:rsid w:val="006925D9"/>
    <w:rsid w:val="00692F3A"/>
    <w:rsid w:val="00693191"/>
    <w:rsid w:val="00693F1B"/>
    <w:rsid w:val="0069461D"/>
    <w:rsid w:val="006946B6"/>
    <w:rsid w:val="00695905"/>
    <w:rsid w:val="00696445"/>
    <w:rsid w:val="006966EB"/>
    <w:rsid w:val="00697103"/>
    <w:rsid w:val="0069779B"/>
    <w:rsid w:val="006977BF"/>
    <w:rsid w:val="0069799F"/>
    <w:rsid w:val="006A0149"/>
    <w:rsid w:val="006A01AE"/>
    <w:rsid w:val="006A021F"/>
    <w:rsid w:val="006A0E91"/>
    <w:rsid w:val="006A1AE4"/>
    <w:rsid w:val="006A1B12"/>
    <w:rsid w:val="006A1D33"/>
    <w:rsid w:val="006A27FE"/>
    <w:rsid w:val="006A2984"/>
    <w:rsid w:val="006A2CAA"/>
    <w:rsid w:val="006A2ED4"/>
    <w:rsid w:val="006A31EB"/>
    <w:rsid w:val="006A3243"/>
    <w:rsid w:val="006A3D38"/>
    <w:rsid w:val="006A3FD6"/>
    <w:rsid w:val="006A466C"/>
    <w:rsid w:val="006A4986"/>
    <w:rsid w:val="006A499A"/>
    <w:rsid w:val="006A4ADD"/>
    <w:rsid w:val="006A57A0"/>
    <w:rsid w:val="006A5C69"/>
    <w:rsid w:val="006A5D8B"/>
    <w:rsid w:val="006A64F2"/>
    <w:rsid w:val="006A6A0D"/>
    <w:rsid w:val="006A6B49"/>
    <w:rsid w:val="006A72DA"/>
    <w:rsid w:val="006A74B2"/>
    <w:rsid w:val="006B007F"/>
    <w:rsid w:val="006B0301"/>
    <w:rsid w:val="006B0B95"/>
    <w:rsid w:val="006B1CDF"/>
    <w:rsid w:val="006B1D1E"/>
    <w:rsid w:val="006B20C5"/>
    <w:rsid w:val="006B2584"/>
    <w:rsid w:val="006B26DB"/>
    <w:rsid w:val="006B30EB"/>
    <w:rsid w:val="006B37F2"/>
    <w:rsid w:val="006B3821"/>
    <w:rsid w:val="006B3910"/>
    <w:rsid w:val="006B3B41"/>
    <w:rsid w:val="006B3C52"/>
    <w:rsid w:val="006B3D34"/>
    <w:rsid w:val="006B46F3"/>
    <w:rsid w:val="006B5302"/>
    <w:rsid w:val="006B5402"/>
    <w:rsid w:val="006B5537"/>
    <w:rsid w:val="006B5577"/>
    <w:rsid w:val="006B5CBB"/>
    <w:rsid w:val="006B6367"/>
    <w:rsid w:val="006B7314"/>
    <w:rsid w:val="006B74FB"/>
    <w:rsid w:val="006B7841"/>
    <w:rsid w:val="006B7D9F"/>
    <w:rsid w:val="006B7DCC"/>
    <w:rsid w:val="006C07DE"/>
    <w:rsid w:val="006C09B9"/>
    <w:rsid w:val="006C0B0A"/>
    <w:rsid w:val="006C1648"/>
    <w:rsid w:val="006C16F9"/>
    <w:rsid w:val="006C1E2E"/>
    <w:rsid w:val="006C294C"/>
    <w:rsid w:val="006C3587"/>
    <w:rsid w:val="006C4931"/>
    <w:rsid w:val="006C5617"/>
    <w:rsid w:val="006C5642"/>
    <w:rsid w:val="006C595D"/>
    <w:rsid w:val="006C5F30"/>
    <w:rsid w:val="006C6B31"/>
    <w:rsid w:val="006C6E1D"/>
    <w:rsid w:val="006C78E3"/>
    <w:rsid w:val="006C7A17"/>
    <w:rsid w:val="006C7F91"/>
    <w:rsid w:val="006D022C"/>
    <w:rsid w:val="006D10AC"/>
    <w:rsid w:val="006D180C"/>
    <w:rsid w:val="006D1C44"/>
    <w:rsid w:val="006D1E3A"/>
    <w:rsid w:val="006D1F33"/>
    <w:rsid w:val="006D2131"/>
    <w:rsid w:val="006D249B"/>
    <w:rsid w:val="006D25EB"/>
    <w:rsid w:val="006D26BC"/>
    <w:rsid w:val="006D2764"/>
    <w:rsid w:val="006D29A9"/>
    <w:rsid w:val="006D36F9"/>
    <w:rsid w:val="006D396A"/>
    <w:rsid w:val="006D3FF1"/>
    <w:rsid w:val="006D4016"/>
    <w:rsid w:val="006D4D67"/>
    <w:rsid w:val="006D4F89"/>
    <w:rsid w:val="006D564B"/>
    <w:rsid w:val="006D59D5"/>
    <w:rsid w:val="006D5AD2"/>
    <w:rsid w:val="006D5BFD"/>
    <w:rsid w:val="006D5C7A"/>
    <w:rsid w:val="006D5CEF"/>
    <w:rsid w:val="006D636E"/>
    <w:rsid w:val="006D692C"/>
    <w:rsid w:val="006D6C4A"/>
    <w:rsid w:val="006D7BD0"/>
    <w:rsid w:val="006E024E"/>
    <w:rsid w:val="006E08DF"/>
    <w:rsid w:val="006E0B44"/>
    <w:rsid w:val="006E0C86"/>
    <w:rsid w:val="006E1158"/>
    <w:rsid w:val="006E14FC"/>
    <w:rsid w:val="006E1506"/>
    <w:rsid w:val="006E1E15"/>
    <w:rsid w:val="006E293C"/>
    <w:rsid w:val="006E2D45"/>
    <w:rsid w:val="006E3B02"/>
    <w:rsid w:val="006E408C"/>
    <w:rsid w:val="006E41D1"/>
    <w:rsid w:val="006E4272"/>
    <w:rsid w:val="006E4417"/>
    <w:rsid w:val="006E4870"/>
    <w:rsid w:val="006E4ADC"/>
    <w:rsid w:val="006E4BF3"/>
    <w:rsid w:val="006E55DB"/>
    <w:rsid w:val="006E5DCA"/>
    <w:rsid w:val="006E5FFF"/>
    <w:rsid w:val="006E602D"/>
    <w:rsid w:val="006E6625"/>
    <w:rsid w:val="006E69FA"/>
    <w:rsid w:val="006E6A66"/>
    <w:rsid w:val="006E6B43"/>
    <w:rsid w:val="006E6BAA"/>
    <w:rsid w:val="006E6EDB"/>
    <w:rsid w:val="006E7D3F"/>
    <w:rsid w:val="006E7DB9"/>
    <w:rsid w:val="006E7E56"/>
    <w:rsid w:val="006F013F"/>
    <w:rsid w:val="006F0529"/>
    <w:rsid w:val="006F1AFD"/>
    <w:rsid w:val="006F1C51"/>
    <w:rsid w:val="006F1F22"/>
    <w:rsid w:val="006F2457"/>
    <w:rsid w:val="006F281F"/>
    <w:rsid w:val="006F3264"/>
    <w:rsid w:val="006F376A"/>
    <w:rsid w:val="006F4B0C"/>
    <w:rsid w:val="006F4E1B"/>
    <w:rsid w:val="006F507C"/>
    <w:rsid w:val="006F58A2"/>
    <w:rsid w:val="006F65BF"/>
    <w:rsid w:val="006F661F"/>
    <w:rsid w:val="006F6A3C"/>
    <w:rsid w:val="006F76C3"/>
    <w:rsid w:val="006F79D0"/>
    <w:rsid w:val="00700151"/>
    <w:rsid w:val="007001AA"/>
    <w:rsid w:val="00700542"/>
    <w:rsid w:val="007006D0"/>
    <w:rsid w:val="00701181"/>
    <w:rsid w:val="0070162D"/>
    <w:rsid w:val="00701724"/>
    <w:rsid w:val="00701816"/>
    <w:rsid w:val="00701B9D"/>
    <w:rsid w:val="007028C2"/>
    <w:rsid w:val="0070307D"/>
    <w:rsid w:val="00703588"/>
    <w:rsid w:val="00703EA7"/>
    <w:rsid w:val="00704251"/>
    <w:rsid w:val="00704CF3"/>
    <w:rsid w:val="00704D13"/>
    <w:rsid w:val="007054D3"/>
    <w:rsid w:val="00705AA1"/>
    <w:rsid w:val="00706530"/>
    <w:rsid w:val="00706C6A"/>
    <w:rsid w:val="00707559"/>
    <w:rsid w:val="0071033F"/>
    <w:rsid w:val="007107F9"/>
    <w:rsid w:val="00710CA2"/>
    <w:rsid w:val="007115B2"/>
    <w:rsid w:val="00711611"/>
    <w:rsid w:val="00711BB2"/>
    <w:rsid w:val="00712802"/>
    <w:rsid w:val="00712AE6"/>
    <w:rsid w:val="0071314C"/>
    <w:rsid w:val="00713243"/>
    <w:rsid w:val="00713F05"/>
    <w:rsid w:val="00714234"/>
    <w:rsid w:val="007145E5"/>
    <w:rsid w:val="00714792"/>
    <w:rsid w:val="00715272"/>
    <w:rsid w:val="007152B9"/>
    <w:rsid w:val="0071606D"/>
    <w:rsid w:val="0071630E"/>
    <w:rsid w:val="00716E69"/>
    <w:rsid w:val="007171AB"/>
    <w:rsid w:val="00717335"/>
    <w:rsid w:val="00717353"/>
    <w:rsid w:val="0071786C"/>
    <w:rsid w:val="00717C84"/>
    <w:rsid w:val="007203F5"/>
    <w:rsid w:val="00720ECB"/>
    <w:rsid w:val="007210AF"/>
    <w:rsid w:val="00721381"/>
    <w:rsid w:val="00721957"/>
    <w:rsid w:val="0072242C"/>
    <w:rsid w:val="00722B8E"/>
    <w:rsid w:val="00722C0D"/>
    <w:rsid w:val="00723254"/>
    <w:rsid w:val="007232D1"/>
    <w:rsid w:val="00723516"/>
    <w:rsid w:val="00723C0E"/>
    <w:rsid w:val="00723D3F"/>
    <w:rsid w:val="00723E0A"/>
    <w:rsid w:val="007240A6"/>
    <w:rsid w:val="007250EB"/>
    <w:rsid w:val="00725DBF"/>
    <w:rsid w:val="00725E37"/>
    <w:rsid w:val="00726EB0"/>
    <w:rsid w:val="00726FE9"/>
    <w:rsid w:val="00727830"/>
    <w:rsid w:val="00730AF2"/>
    <w:rsid w:val="007313C8"/>
    <w:rsid w:val="00731AB2"/>
    <w:rsid w:val="00731EAC"/>
    <w:rsid w:val="007323B8"/>
    <w:rsid w:val="00732581"/>
    <w:rsid w:val="00733310"/>
    <w:rsid w:val="00733718"/>
    <w:rsid w:val="0073412A"/>
    <w:rsid w:val="007345A8"/>
    <w:rsid w:val="007351BB"/>
    <w:rsid w:val="007354CE"/>
    <w:rsid w:val="00735A60"/>
    <w:rsid w:val="00735B3E"/>
    <w:rsid w:val="007364E2"/>
    <w:rsid w:val="00736504"/>
    <w:rsid w:val="007365A6"/>
    <w:rsid w:val="0073772A"/>
    <w:rsid w:val="0073779B"/>
    <w:rsid w:val="00737F28"/>
    <w:rsid w:val="00737FBF"/>
    <w:rsid w:val="00740139"/>
    <w:rsid w:val="00740862"/>
    <w:rsid w:val="007409A8"/>
    <w:rsid w:val="007409BE"/>
    <w:rsid w:val="00741E0C"/>
    <w:rsid w:val="007420AD"/>
    <w:rsid w:val="007423C3"/>
    <w:rsid w:val="00742861"/>
    <w:rsid w:val="00742A36"/>
    <w:rsid w:val="00742D5D"/>
    <w:rsid w:val="00743598"/>
    <w:rsid w:val="00743DB7"/>
    <w:rsid w:val="00744674"/>
    <w:rsid w:val="00744EDC"/>
    <w:rsid w:val="00745379"/>
    <w:rsid w:val="007455D7"/>
    <w:rsid w:val="00745CAB"/>
    <w:rsid w:val="007460B9"/>
    <w:rsid w:val="007462A5"/>
    <w:rsid w:val="0074744A"/>
    <w:rsid w:val="00747AB7"/>
    <w:rsid w:val="00747B0E"/>
    <w:rsid w:val="00747C96"/>
    <w:rsid w:val="00750400"/>
    <w:rsid w:val="00750C36"/>
    <w:rsid w:val="00751060"/>
    <w:rsid w:val="007516E1"/>
    <w:rsid w:val="00752372"/>
    <w:rsid w:val="00752F50"/>
    <w:rsid w:val="007534B4"/>
    <w:rsid w:val="0075352B"/>
    <w:rsid w:val="00753975"/>
    <w:rsid w:val="0075411F"/>
    <w:rsid w:val="00754316"/>
    <w:rsid w:val="00754974"/>
    <w:rsid w:val="00754A51"/>
    <w:rsid w:val="007551FB"/>
    <w:rsid w:val="0075581A"/>
    <w:rsid w:val="00756478"/>
    <w:rsid w:val="0075652F"/>
    <w:rsid w:val="007565EB"/>
    <w:rsid w:val="00756830"/>
    <w:rsid w:val="0075794A"/>
    <w:rsid w:val="00757974"/>
    <w:rsid w:val="00757D7C"/>
    <w:rsid w:val="007602DA"/>
    <w:rsid w:val="0076032F"/>
    <w:rsid w:val="00760553"/>
    <w:rsid w:val="007609DB"/>
    <w:rsid w:val="00760AA9"/>
    <w:rsid w:val="00760E81"/>
    <w:rsid w:val="007623BC"/>
    <w:rsid w:val="007625D4"/>
    <w:rsid w:val="0076298D"/>
    <w:rsid w:val="00762F8D"/>
    <w:rsid w:val="00763C3D"/>
    <w:rsid w:val="00763DCB"/>
    <w:rsid w:val="007640A7"/>
    <w:rsid w:val="007641A1"/>
    <w:rsid w:val="0076486B"/>
    <w:rsid w:val="00764E14"/>
    <w:rsid w:val="00765353"/>
    <w:rsid w:val="0076536B"/>
    <w:rsid w:val="00765FBC"/>
    <w:rsid w:val="007660DE"/>
    <w:rsid w:val="00766553"/>
    <w:rsid w:val="007668A4"/>
    <w:rsid w:val="00766905"/>
    <w:rsid w:val="007676F1"/>
    <w:rsid w:val="00767726"/>
    <w:rsid w:val="00767A42"/>
    <w:rsid w:val="00770266"/>
    <w:rsid w:val="00770960"/>
    <w:rsid w:val="00770C82"/>
    <w:rsid w:val="00770E53"/>
    <w:rsid w:val="00770FA4"/>
    <w:rsid w:val="00771386"/>
    <w:rsid w:val="0077150D"/>
    <w:rsid w:val="007717EC"/>
    <w:rsid w:val="00772975"/>
    <w:rsid w:val="007729B2"/>
    <w:rsid w:val="00773365"/>
    <w:rsid w:val="00773AB3"/>
    <w:rsid w:val="00774A50"/>
    <w:rsid w:val="00774E0F"/>
    <w:rsid w:val="00775004"/>
    <w:rsid w:val="0077512B"/>
    <w:rsid w:val="007755DF"/>
    <w:rsid w:val="007759B4"/>
    <w:rsid w:val="00775AFC"/>
    <w:rsid w:val="00775D4A"/>
    <w:rsid w:val="00775DD6"/>
    <w:rsid w:val="00776171"/>
    <w:rsid w:val="0077634E"/>
    <w:rsid w:val="0077654D"/>
    <w:rsid w:val="00776F1B"/>
    <w:rsid w:val="0077763A"/>
    <w:rsid w:val="0077775F"/>
    <w:rsid w:val="0078061A"/>
    <w:rsid w:val="0078090F"/>
    <w:rsid w:val="00780F1C"/>
    <w:rsid w:val="00781050"/>
    <w:rsid w:val="0078110C"/>
    <w:rsid w:val="007818A0"/>
    <w:rsid w:val="007821C5"/>
    <w:rsid w:val="00782891"/>
    <w:rsid w:val="00782E3D"/>
    <w:rsid w:val="00783139"/>
    <w:rsid w:val="0078349D"/>
    <w:rsid w:val="00783EF0"/>
    <w:rsid w:val="0078401A"/>
    <w:rsid w:val="00784370"/>
    <w:rsid w:val="0078464A"/>
    <w:rsid w:val="00784775"/>
    <w:rsid w:val="00784F84"/>
    <w:rsid w:val="0078559A"/>
    <w:rsid w:val="00786DFB"/>
    <w:rsid w:val="00787315"/>
    <w:rsid w:val="007873A8"/>
    <w:rsid w:val="00787477"/>
    <w:rsid w:val="00790175"/>
    <w:rsid w:val="0079040C"/>
    <w:rsid w:val="00790A15"/>
    <w:rsid w:val="0079104E"/>
    <w:rsid w:val="0079178E"/>
    <w:rsid w:val="00791971"/>
    <w:rsid w:val="00791D78"/>
    <w:rsid w:val="00792720"/>
    <w:rsid w:val="00792EDC"/>
    <w:rsid w:val="00793288"/>
    <w:rsid w:val="007935C5"/>
    <w:rsid w:val="0079414E"/>
    <w:rsid w:val="0079421C"/>
    <w:rsid w:val="0079451B"/>
    <w:rsid w:val="007945CC"/>
    <w:rsid w:val="007947A3"/>
    <w:rsid w:val="00794A5C"/>
    <w:rsid w:val="00794C14"/>
    <w:rsid w:val="00794E4D"/>
    <w:rsid w:val="00794E68"/>
    <w:rsid w:val="00794EB9"/>
    <w:rsid w:val="007953EF"/>
    <w:rsid w:val="00795AB4"/>
    <w:rsid w:val="00795D91"/>
    <w:rsid w:val="00795E25"/>
    <w:rsid w:val="00795F40"/>
    <w:rsid w:val="007962DC"/>
    <w:rsid w:val="007963D4"/>
    <w:rsid w:val="007969B4"/>
    <w:rsid w:val="00796AD2"/>
    <w:rsid w:val="00797ED4"/>
    <w:rsid w:val="007A0FEC"/>
    <w:rsid w:val="007A1160"/>
    <w:rsid w:val="007A1639"/>
    <w:rsid w:val="007A1C65"/>
    <w:rsid w:val="007A313A"/>
    <w:rsid w:val="007A3646"/>
    <w:rsid w:val="007A41C1"/>
    <w:rsid w:val="007A4CC7"/>
    <w:rsid w:val="007A4FA9"/>
    <w:rsid w:val="007A57DA"/>
    <w:rsid w:val="007A5D0E"/>
    <w:rsid w:val="007A5E66"/>
    <w:rsid w:val="007A6106"/>
    <w:rsid w:val="007A64CD"/>
    <w:rsid w:val="007A6A55"/>
    <w:rsid w:val="007A6EB1"/>
    <w:rsid w:val="007A6F9F"/>
    <w:rsid w:val="007A7024"/>
    <w:rsid w:val="007A78FF"/>
    <w:rsid w:val="007A7AE3"/>
    <w:rsid w:val="007A7BEB"/>
    <w:rsid w:val="007A7C6A"/>
    <w:rsid w:val="007A7EDF"/>
    <w:rsid w:val="007B00B8"/>
    <w:rsid w:val="007B0163"/>
    <w:rsid w:val="007B03BE"/>
    <w:rsid w:val="007B0F99"/>
    <w:rsid w:val="007B1D95"/>
    <w:rsid w:val="007B203A"/>
    <w:rsid w:val="007B20D0"/>
    <w:rsid w:val="007B308F"/>
    <w:rsid w:val="007B35F8"/>
    <w:rsid w:val="007B3D37"/>
    <w:rsid w:val="007B4FAA"/>
    <w:rsid w:val="007B5086"/>
    <w:rsid w:val="007B578E"/>
    <w:rsid w:val="007B5F19"/>
    <w:rsid w:val="007B6834"/>
    <w:rsid w:val="007B6D99"/>
    <w:rsid w:val="007B6EFB"/>
    <w:rsid w:val="007B7134"/>
    <w:rsid w:val="007B79FE"/>
    <w:rsid w:val="007C21DB"/>
    <w:rsid w:val="007C26C7"/>
    <w:rsid w:val="007C275B"/>
    <w:rsid w:val="007C312C"/>
    <w:rsid w:val="007C394B"/>
    <w:rsid w:val="007C3A66"/>
    <w:rsid w:val="007C49C6"/>
    <w:rsid w:val="007C68B9"/>
    <w:rsid w:val="007C6B29"/>
    <w:rsid w:val="007C6D15"/>
    <w:rsid w:val="007C6D58"/>
    <w:rsid w:val="007C6FA0"/>
    <w:rsid w:val="007C7F2B"/>
    <w:rsid w:val="007D0B54"/>
    <w:rsid w:val="007D0EF5"/>
    <w:rsid w:val="007D1966"/>
    <w:rsid w:val="007D2702"/>
    <w:rsid w:val="007D275A"/>
    <w:rsid w:val="007D28AB"/>
    <w:rsid w:val="007D2948"/>
    <w:rsid w:val="007D2E74"/>
    <w:rsid w:val="007D31F6"/>
    <w:rsid w:val="007D3273"/>
    <w:rsid w:val="007D329D"/>
    <w:rsid w:val="007D36B7"/>
    <w:rsid w:val="007D399C"/>
    <w:rsid w:val="007D3DA9"/>
    <w:rsid w:val="007D432F"/>
    <w:rsid w:val="007D538D"/>
    <w:rsid w:val="007D5432"/>
    <w:rsid w:val="007D551C"/>
    <w:rsid w:val="007D5942"/>
    <w:rsid w:val="007D6396"/>
    <w:rsid w:val="007D66A6"/>
    <w:rsid w:val="007D7089"/>
    <w:rsid w:val="007D7344"/>
    <w:rsid w:val="007D77C4"/>
    <w:rsid w:val="007E130D"/>
    <w:rsid w:val="007E1592"/>
    <w:rsid w:val="007E1A73"/>
    <w:rsid w:val="007E1B90"/>
    <w:rsid w:val="007E2188"/>
    <w:rsid w:val="007E2421"/>
    <w:rsid w:val="007E249B"/>
    <w:rsid w:val="007E2D28"/>
    <w:rsid w:val="007E3272"/>
    <w:rsid w:val="007E38E3"/>
    <w:rsid w:val="007E3E25"/>
    <w:rsid w:val="007E442D"/>
    <w:rsid w:val="007E44B6"/>
    <w:rsid w:val="007E46CA"/>
    <w:rsid w:val="007E505A"/>
    <w:rsid w:val="007E5E7D"/>
    <w:rsid w:val="007E612C"/>
    <w:rsid w:val="007E7460"/>
    <w:rsid w:val="007E7C5C"/>
    <w:rsid w:val="007F0980"/>
    <w:rsid w:val="007F0C9B"/>
    <w:rsid w:val="007F1255"/>
    <w:rsid w:val="007F2071"/>
    <w:rsid w:val="007F2274"/>
    <w:rsid w:val="007F22A3"/>
    <w:rsid w:val="007F2B3D"/>
    <w:rsid w:val="007F2E3A"/>
    <w:rsid w:val="007F332F"/>
    <w:rsid w:val="007F353D"/>
    <w:rsid w:val="007F38D7"/>
    <w:rsid w:val="007F4033"/>
    <w:rsid w:val="007F41FA"/>
    <w:rsid w:val="007F436E"/>
    <w:rsid w:val="007F48D7"/>
    <w:rsid w:val="007F4FFC"/>
    <w:rsid w:val="007F51E6"/>
    <w:rsid w:val="007F59E0"/>
    <w:rsid w:val="007F5B86"/>
    <w:rsid w:val="007F5EB8"/>
    <w:rsid w:val="007F7507"/>
    <w:rsid w:val="007F7C21"/>
    <w:rsid w:val="00800938"/>
    <w:rsid w:val="00801519"/>
    <w:rsid w:val="008018D9"/>
    <w:rsid w:val="00801CCA"/>
    <w:rsid w:val="00802225"/>
    <w:rsid w:val="00803068"/>
    <w:rsid w:val="0080347E"/>
    <w:rsid w:val="00803664"/>
    <w:rsid w:val="0080373B"/>
    <w:rsid w:val="00803CF3"/>
    <w:rsid w:val="00804252"/>
    <w:rsid w:val="00804F97"/>
    <w:rsid w:val="0080514F"/>
    <w:rsid w:val="008051A8"/>
    <w:rsid w:val="00805BD3"/>
    <w:rsid w:val="00806A64"/>
    <w:rsid w:val="008073C0"/>
    <w:rsid w:val="008076FD"/>
    <w:rsid w:val="00807753"/>
    <w:rsid w:val="008079E8"/>
    <w:rsid w:val="00807EC0"/>
    <w:rsid w:val="008116FA"/>
    <w:rsid w:val="00811879"/>
    <w:rsid w:val="00811B6C"/>
    <w:rsid w:val="0081277D"/>
    <w:rsid w:val="0081374A"/>
    <w:rsid w:val="00813C17"/>
    <w:rsid w:val="00813F6A"/>
    <w:rsid w:val="00813FEA"/>
    <w:rsid w:val="00814D7E"/>
    <w:rsid w:val="00815A07"/>
    <w:rsid w:val="00815ABB"/>
    <w:rsid w:val="00815B68"/>
    <w:rsid w:val="00816728"/>
    <w:rsid w:val="0081692A"/>
    <w:rsid w:val="00817A62"/>
    <w:rsid w:val="00817EE0"/>
    <w:rsid w:val="00817FCF"/>
    <w:rsid w:val="00820352"/>
    <w:rsid w:val="00821305"/>
    <w:rsid w:val="00823183"/>
    <w:rsid w:val="008231CE"/>
    <w:rsid w:val="008236DB"/>
    <w:rsid w:val="00823810"/>
    <w:rsid w:val="00824006"/>
    <w:rsid w:val="00824E6F"/>
    <w:rsid w:val="0082529D"/>
    <w:rsid w:val="008253CD"/>
    <w:rsid w:val="008258A8"/>
    <w:rsid w:val="00825A83"/>
    <w:rsid w:val="00825AEA"/>
    <w:rsid w:val="008265D9"/>
    <w:rsid w:val="00826FCB"/>
    <w:rsid w:val="00827245"/>
    <w:rsid w:val="00827441"/>
    <w:rsid w:val="00827F5A"/>
    <w:rsid w:val="00830144"/>
    <w:rsid w:val="0083060A"/>
    <w:rsid w:val="0083086D"/>
    <w:rsid w:val="00830C43"/>
    <w:rsid w:val="00830D86"/>
    <w:rsid w:val="00831C74"/>
    <w:rsid w:val="0083253A"/>
    <w:rsid w:val="008326CE"/>
    <w:rsid w:val="00832B1E"/>
    <w:rsid w:val="00832D18"/>
    <w:rsid w:val="00832E84"/>
    <w:rsid w:val="008332F9"/>
    <w:rsid w:val="008333BC"/>
    <w:rsid w:val="008336FB"/>
    <w:rsid w:val="00833BB3"/>
    <w:rsid w:val="00834013"/>
    <w:rsid w:val="0083468E"/>
    <w:rsid w:val="008348BC"/>
    <w:rsid w:val="0083491D"/>
    <w:rsid w:val="00834F5A"/>
    <w:rsid w:val="0083501E"/>
    <w:rsid w:val="008350EC"/>
    <w:rsid w:val="008354E4"/>
    <w:rsid w:val="008358BE"/>
    <w:rsid w:val="00835A48"/>
    <w:rsid w:val="00835EE9"/>
    <w:rsid w:val="008365DE"/>
    <w:rsid w:val="0083677C"/>
    <w:rsid w:val="00836BC5"/>
    <w:rsid w:val="00840130"/>
    <w:rsid w:val="0084047C"/>
    <w:rsid w:val="00840D0B"/>
    <w:rsid w:val="00842ED8"/>
    <w:rsid w:val="00843525"/>
    <w:rsid w:val="00843F5E"/>
    <w:rsid w:val="00844B97"/>
    <w:rsid w:val="00844E5E"/>
    <w:rsid w:val="0084595D"/>
    <w:rsid w:val="008459FE"/>
    <w:rsid w:val="00845B82"/>
    <w:rsid w:val="00845C5B"/>
    <w:rsid w:val="00847461"/>
    <w:rsid w:val="00850835"/>
    <w:rsid w:val="008511E7"/>
    <w:rsid w:val="00851B0E"/>
    <w:rsid w:val="00851C32"/>
    <w:rsid w:val="0085211D"/>
    <w:rsid w:val="008524AE"/>
    <w:rsid w:val="008535A3"/>
    <w:rsid w:val="00853FB3"/>
    <w:rsid w:val="0085465F"/>
    <w:rsid w:val="008547C5"/>
    <w:rsid w:val="00854B6E"/>
    <w:rsid w:val="0085591E"/>
    <w:rsid w:val="0085609F"/>
    <w:rsid w:val="00856436"/>
    <w:rsid w:val="008569B1"/>
    <w:rsid w:val="00856CEB"/>
    <w:rsid w:val="008573B8"/>
    <w:rsid w:val="008575DC"/>
    <w:rsid w:val="008575DF"/>
    <w:rsid w:val="008576A7"/>
    <w:rsid w:val="00857D84"/>
    <w:rsid w:val="008605B7"/>
    <w:rsid w:val="008609D8"/>
    <w:rsid w:val="00860FC0"/>
    <w:rsid w:val="00861042"/>
    <w:rsid w:val="00861A1C"/>
    <w:rsid w:val="008621EE"/>
    <w:rsid w:val="0086240C"/>
    <w:rsid w:val="0086242F"/>
    <w:rsid w:val="00862D0A"/>
    <w:rsid w:val="00863A97"/>
    <w:rsid w:val="00863B28"/>
    <w:rsid w:val="00863C52"/>
    <w:rsid w:val="00864057"/>
    <w:rsid w:val="00864118"/>
    <w:rsid w:val="008648A1"/>
    <w:rsid w:val="00864A25"/>
    <w:rsid w:val="00865EEA"/>
    <w:rsid w:val="008660D7"/>
    <w:rsid w:val="00867568"/>
    <w:rsid w:val="00867A24"/>
    <w:rsid w:val="00867C60"/>
    <w:rsid w:val="00867CF3"/>
    <w:rsid w:val="008703C9"/>
    <w:rsid w:val="00870ADD"/>
    <w:rsid w:val="00871AD5"/>
    <w:rsid w:val="0087255D"/>
    <w:rsid w:val="00872D38"/>
    <w:rsid w:val="00872E94"/>
    <w:rsid w:val="00873206"/>
    <w:rsid w:val="00873262"/>
    <w:rsid w:val="008735D2"/>
    <w:rsid w:val="008737B2"/>
    <w:rsid w:val="00874720"/>
    <w:rsid w:val="00874D85"/>
    <w:rsid w:val="00875289"/>
    <w:rsid w:val="00875503"/>
    <w:rsid w:val="0087581F"/>
    <w:rsid w:val="00875CB2"/>
    <w:rsid w:val="0087601F"/>
    <w:rsid w:val="00876D15"/>
    <w:rsid w:val="00876FB0"/>
    <w:rsid w:val="00877900"/>
    <w:rsid w:val="00877FFB"/>
    <w:rsid w:val="00881035"/>
    <w:rsid w:val="0088103B"/>
    <w:rsid w:val="00882540"/>
    <w:rsid w:val="008825C8"/>
    <w:rsid w:val="008827CE"/>
    <w:rsid w:val="008831EB"/>
    <w:rsid w:val="008835C0"/>
    <w:rsid w:val="00883BD2"/>
    <w:rsid w:val="00883EB6"/>
    <w:rsid w:val="00883ECD"/>
    <w:rsid w:val="00884108"/>
    <w:rsid w:val="00884347"/>
    <w:rsid w:val="008847C1"/>
    <w:rsid w:val="00884DE7"/>
    <w:rsid w:val="00884EE4"/>
    <w:rsid w:val="00885008"/>
    <w:rsid w:val="0088548D"/>
    <w:rsid w:val="00886628"/>
    <w:rsid w:val="008869BE"/>
    <w:rsid w:val="00886CF5"/>
    <w:rsid w:val="00886D9C"/>
    <w:rsid w:val="0089094B"/>
    <w:rsid w:val="00890CC5"/>
    <w:rsid w:val="008917A5"/>
    <w:rsid w:val="00891B5A"/>
    <w:rsid w:val="00892062"/>
    <w:rsid w:val="00892CF8"/>
    <w:rsid w:val="008934C1"/>
    <w:rsid w:val="00893508"/>
    <w:rsid w:val="00893775"/>
    <w:rsid w:val="008945FA"/>
    <w:rsid w:val="008947E5"/>
    <w:rsid w:val="00895430"/>
    <w:rsid w:val="00895F5C"/>
    <w:rsid w:val="00896129"/>
    <w:rsid w:val="0089624B"/>
    <w:rsid w:val="0089646C"/>
    <w:rsid w:val="00896947"/>
    <w:rsid w:val="00897120"/>
    <w:rsid w:val="00897B36"/>
    <w:rsid w:val="00897BD1"/>
    <w:rsid w:val="008A0859"/>
    <w:rsid w:val="008A0FF3"/>
    <w:rsid w:val="008A1224"/>
    <w:rsid w:val="008A1BBC"/>
    <w:rsid w:val="008A1E4E"/>
    <w:rsid w:val="008A23CF"/>
    <w:rsid w:val="008A29FB"/>
    <w:rsid w:val="008A2FFE"/>
    <w:rsid w:val="008A3791"/>
    <w:rsid w:val="008A3BBE"/>
    <w:rsid w:val="008A48F2"/>
    <w:rsid w:val="008A4BE2"/>
    <w:rsid w:val="008A4D31"/>
    <w:rsid w:val="008A5F83"/>
    <w:rsid w:val="008A6362"/>
    <w:rsid w:val="008A692C"/>
    <w:rsid w:val="008A6DC6"/>
    <w:rsid w:val="008A6EBE"/>
    <w:rsid w:val="008A74F0"/>
    <w:rsid w:val="008A7994"/>
    <w:rsid w:val="008A7D7F"/>
    <w:rsid w:val="008A7DA8"/>
    <w:rsid w:val="008B00D8"/>
    <w:rsid w:val="008B0211"/>
    <w:rsid w:val="008B06C7"/>
    <w:rsid w:val="008B0A7F"/>
    <w:rsid w:val="008B113D"/>
    <w:rsid w:val="008B1FEE"/>
    <w:rsid w:val="008B2727"/>
    <w:rsid w:val="008B2AA4"/>
    <w:rsid w:val="008B2D39"/>
    <w:rsid w:val="008B3079"/>
    <w:rsid w:val="008B34E9"/>
    <w:rsid w:val="008B456C"/>
    <w:rsid w:val="008B4711"/>
    <w:rsid w:val="008B4E14"/>
    <w:rsid w:val="008B5CD7"/>
    <w:rsid w:val="008B658A"/>
    <w:rsid w:val="008B66D6"/>
    <w:rsid w:val="008B6AE4"/>
    <w:rsid w:val="008B6DCB"/>
    <w:rsid w:val="008B7005"/>
    <w:rsid w:val="008B77D0"/>
    <w:rsid w:val="008C01D7"/>
    <w:rsid w:val="008C0262"/>
    <w:rsid w:val="008C0E4D"/>
    <w:rsid w:val="008C120A"/>
    <w:rsid w:val="008C1358"/>
    <w:rsid w:val="008C1431"/>
    <w:rsid w:val="008C1C18"/>
    <w:rsid w:val="008C1EE0"/>
    <w:rsid w:val="008C1F25"/>
    <w:rsid w:val="008C2F5A"/>
    <w:rsid w:val="008C2F74"/>
    <w:rsid w:val="008C3123"/>
    <w:rsid w:val="008C3AD4"/>
    <w:rsid w:val="008C3D83"/>
    <w:rsid w:val="008C3DC7"/>
    <w:rsid w:val="008C3FF1"/>
    <w:rsid w:val="008C4000"/>
    <w:rsid w:val="008C4A06"/>
    <w:rsid w:val="008C50F9"/>
    <w:rsid w:val="008C562B"/>
    <w:rsid w:val="008C58A9"/>
    <w:rsid w:val="008C63B4"/>
    <w:rsid w:val="008C6A98"/>
    <w:rsid w:val="008C6EDB"/>
    <w:rsid w:val="008C7102"/>
    <w:rsid w:val="008C71BE"/>
    <w:rsid w:val="008C71C0"/>
    <w:rsid w:val="008C73F8"/>
    <w:rsid w:val="008C759E"/>
    <w:rsid w:val="008C7E30"/>
    <w:rsid w:val="008D053C"/>
    <w:rsid w:val="008D085D"/>
    <w:rsid w:val="008D0C84"/>
    <w:rsid w:val="008D0F35"/>
    <w:rsid w:val="008D1B09"/>
    <w:rsid w:val="008D2B4D"/>
    <w:rsid w:val="008D3278"/>
    <w:rsid w:val="008D3C01"/>
    <w:rsid w:val="008D3C45"/>
    <w:rsid w:val="008D3E0E"/>
    <w:rsid w:val="008D3FB1"/>
    <w:rsid w:val="008D3FE7"/>
    <w:rsid w:val="008D4C22"/>
    <w:rsid w:val="008D4CC1"/>
    <w:rsid w:val="008D556F"/>
    <w:rsid w:val="008D5649"/>
    <w:rsid w:val="008D5784"/>
    <w:rsid w:val="008D5C7D"/>
    <w:rsid w:val="008D5F3B"/>
    <w:rsid w:val="008D6407"/>
    <w:rsid w:val="008D6741"/>
    <w:rsid w:val="008D68AF"/>
    <w:rsid w:val="008D7980"/>
    <w:rsid w:val="008D7D0B"/>
    <w:rsid w:val="008E002F"/>
    <w:rsid w:val="008E0172"/>
    <w:rsid w:val="008E1BC7"/>
    <w:rsid w:val="008E1CD6"/>
    <w:rsid w:val="008E2539"/>
    <w:rsid w:val="008E25FF"/>
    <w:rsid w:val="008E2746"/>
    <w:rsid w:val="008E351C"/>
    <w:rsid w:val="008E4471"/>
    <w:rsid w:val="008E47D3"/>
    <w:rsid w:val="008E4F86"/>
    <w:rsid w:val="008E5567"/>
    <w:rsid w:val="008E5ED3"/>
    <w:rsid w:val="008E600E"/>
    <w:rsid w:val="008E6056"/>
    <w:rsid w:val="008E61A4"/>
    <w:rsid w:val="008E64B6"/>
    <w:rsid w:val="008E6FD7"/>
    <w:rsid w:val="008E74C6"/>
    <w:rsid w:val="008E7546"/>
    <w:rsid w:val="008E7C51"/>
    <w:rsid w:val="008E7EB6"/>
    <w:rsid w:val="008F0398"/>
    <w:rsid w:val="008F05AD"/>
    <w:rsid w:val="008F0B0A"/>
    <w:rsid w:val="008F1A61"/>
    <w:rsid w:val="008F29BB"/>
    <w:rsid w:val="008F2E4E"/>
    <w:rsid w:val="008F3C76"/>
    <w:rsid w:val="008F3E16"/>
    <w:rsid w:val="008F4284"/>
    <w:rsid w:val="008F45CA"/>
    <w:rsid w:val="008F4783"/>
    <w:rsid w:val="008F4B36"/>
    <w:rsid w:val="008F4C7C"/>
    <w:rsid w:val="008F5286"/>
    <w:rsid w:val="008F536A"/>
    <w:rsid w:val="008F5460"/>
    <w:rsid w:val="008F6228"/>
    <w:rsid w:val="008F728C"/>
    <w:rsid w:val="008F72A3"/>
    <w:rsid w:val="008F7682"/>
    <w:rsid w:val="009000FF"/>
    <w:rsid w:val="00900159"/>
    <w:rsid w:val="009002CB"/>
    <w:rsid w:val="00900D69"/>
    <w:rsid w:val="0090174A"/>
    <w:rsid w:val="00901E18"/>
    <w:rsid w:val="00902434"/>
    <w:rsid w:val="00902673"/>
    <w:rsid w:val="009029E2"/>
    <w:rsid w:val="00902FBF"/>
    <w:rsid w:val="009037A1"/>
    <w:rsid w:val="00904BA1"/>
    <w:rsid w:val="00906160"/>
    <w:rsid w:val="00907EC1"/>
    <w:rsid w:val="00910DF3"/>
    <w:rsid w:val="00911786"/>
    <w:rsid w:val="00911E30"/>
    <w:rsid w:val="009124F4"/>
    <w:rsid w:val="00912B0A"/>
    <w:rsid w:val="009132BB"/>
    <w:rsid w:val="00913F90"/>
    <w:rsid w:val="009140F8"/>
    <w:rsid w:val="009144FE"/>
    <w:rsid w:val="0091451B"/>
    <w:rsid w:val="00914636"/>
    <w:rsid w:val="009159D7"/>
    <w:rsid w:val="00915DEC"/>
    <w:rsid w:val="0091633E"/>
    <w:rsid w:val="009169B4"/>
    <w:rsid w:val="00916B49"/>
    <w:rsid w:val="00916CAE"/>
    <w:rsid w:val="0091754D"/>
    <w:rsid w:val="00917E72"/>
    <w:rsid w:val="009206E0"/>
    <w:rsid w:val="00921212"/>
    <w:rsid w:val="009219EA"/>
    <w:rsid w:val="00922514"/>
    <w:rsid w:val="0092272F"/>
    <w:rsid w:val="00922F5F"/>
    <w:rsid w:val="009231EF"/>
    <w:rsid w:val="00924116"/>
    <w:rsid w:val="00924DB1"/>
    <w:rsid w:val="00925AD9"/>
    <w:rsid w:val="0092621F"/>
    <w:rsid w:val="00926368"/>
    <w:rsid w:val="009265E2"/>
    <w:rsid w:val="00926808"/>
    <w:rsid w:val="009268EB"/>
    <w:rsid w:val="00927102"/>
    <w:rsid w:val="00927C14"/>
    <w:rsid w:val="00930986"/>
    <w:rsid w:val="009312A6"/>
    <w:rsid w:val="009312DB"/>
    <w:rsid w:val="00931778"/>
    <w:rsid w:val="00931B43"/>
    <w:rsid w:val="00931E11"/>
    <w:rsid w:val="00931EA1"/>
    <w:rsid w:val="00932731"/>
    <w:rsid w:val="009336CF"/>
    <w:rsid w:val="00933D0C"/>
    <w:rsid w:val="0093401B"/>
    <w:rsid w:val="0093521B"/>
    <w:rsid w:val="009355C7"/>
    <w:rsid w:val="00936A90"/>
    <w:rsid w:val="00936CCF"/>
    <w:rsid w:val="00937688"/>
    <w:rsid w:val="00937A36"/>
    <w:rsid w:val="00937E0F"/>
    <w:rsid w:val="00940394"/>
    <w:rsid w:val="00940538"/>
    <w:rsid w:val="00941034"/>
    <w:rsid w:val="00941038"/>
    <w:rsid w:val="00941891"/>
    <w:rsid w:val="00941ADD"/>
    <w:rsid w:val="0094212F"/>
    <w:rsid w:val="00942F09"/>
    <w:rsid w:val="0094479E"/>
    <w:rsid w:val="009451BE"/>
    <w:rsid w:val="00945551"/>
    <w:rsid w:val="00946448"/>
    <w:rsid w:val="0094681D"/>
    <w:rsid w:val="00946B7B"/>
    <w:rsid w:val="00946C98"/>
    <w:rsid w:val="0094700D"/>
    <w:rsid w:val="009500A1"/>
    <w:rsid w:val="009508DE"/>
    <w:rsid w:val="009515A2"/>
    <w:rsid w:val="00952355"/>
    <w:rsid w:val="009523FE"/>
    <w:rsid w:val="00952E2B"/>
    <w:rsid w:val="00953077"/>
    <w:rsid w:val="00953666"/>
    <w:rsid w:val="00953896"/>
    <w:rsid w:val="00953A4A"/>
    <w:rsid w:val="00953BDB"/>
    <w:rsid w:val="00955580"/>
    <w:rsid w:val="009558C7"/>
    <w:rsid w:val="00955AEE"/>
    <w:rsid w:val="00955F23"/>
    <w:rsid w:val="00956B40"/>
    <w:rsid w:val="009570EC"/>
    <w:rsid w:val="00957376"/>
    <w:rsid w:val="00957979"/>
    <w:rsid w:val="00957C85"/>
    <w:rsid w:val="00957D67"/>
    <w:rsid w:val="00957D9A"/>
    <w:rsid w:val="0096019D"/>
    <w:rsid w:val="009603A1"/>
    <w:rsid w:val="009605DF"/>
    <w:rsid w:val="00960761"/>
    <w:rsid w:val="00961D8A"/>
    <w:rsid w:val="00961E5A"/>
    <w:rsid w:val="00961EDA"/>
    <w:rsid w:val="009620B2"/>
    <w:rsid w:val="0096295A"/>
    <w:rsid w:val="00962B22"/>
    <w:rsid w:val="009638B0"/>
    <w:rsid w:val="00963C21"/>
    <w:rsid w:val="0096445B"/>
    <w:rsid w:val="009645C6"/>
    <w:rsid w:val="00964BBF"/>
    <w:rsid w:val="00964EEB"/>
    <w:rsid w:val="00964F3A"/>
    <w:rsid w:val="009654B1"/>
    <w:rsid w:val="009655C5"/>
    <w:rsid w:val="0096582D"/>
    <w:rsid w:val="0096639A"/>
    <w:rsid w:val="009668CF"/>
    <w:rsid w:val="00966A81"/>
    <w:rsid w:val="00967740"/>
    <w:rsid w:val="00967CDF"/>
    <w:rsid w:val="00967E31"/>
    <w:rsid w:val="00970246"/>
    <w:rsid w:val="0097064B"/>
    <w:rsid w:val="009713B8"/>
    <w:rsid w:val="0097147B"/>
    <w:rsid w:val="00971784"/>
    <w:rsid w:val="009719B3"/>
    <w:rsid w:val="00971F96"/>
    <w:rsid w:val="00972061"/>
    <w:rsid w:val="00972673"/>
    <w:rsid w:val="00972B48"/>
    <w:rsid w:val="00973393"/>
    <w:rsid w:val="0097473D"/>
    <w:rsid w:val="009750A3"/>
    <w:rsid w:val="009756CB"/>
    <w:rsid w:val="009757D7"/>
    <w:rsid w:val="00975BE6"/>
    <w:rsid w:val="00975C8C"/>
    <w:rsid w:val="00976D18"/>
    <w:rsid w:val="00976E37"/>
    <w:rsid w:val="009777C3"/>
    <w:rsid w:val="00977A07"/>
    <w:rsid w:val="009808F0"/>
    <w:rsid w:val="00980A77"/>
    <w:rsid w:val="00982088"/>
    <w:rsid w:val="0098215F"/>
    <w:rsid w:val="00983C49"/>
    <w:rsid w:val="00983D64"/>
    <w:rsid w:val="00983D94"/>
    <w:rsid w:val="00983EA7"/>
    <w:rsid w:val="00983ECC"/>
    <w:rsid w:val="00984065"/>
    <w:rsid w:val="00984338"/>
    <w:rsid w:val="00984D34"/>
    <w:rsid w:val="00985057"/>
    <w:rsid w:val="00985802"/>
    <w:rsid w:val="00985864"/>
    <w:rsid w:val="009863E7"/>
    <w:rsid w:val="00986986"/>
    <w:rsid w:val="009869F2"/>
    <w:rsid w:val="00986AF4"/>
    <w:rsid w:val="00986C21"/>
    <w:rsid w:val="00987191"/>
    <w:rsid w:val="009871C6"/>
    <w:rsid w:val="00987EA3"/>
    <w:rsid w:val="00990262"/>
    <w:rsid w:val="00991553"/>
    <w:rsid w:val="00991924"/>
    <w:rsid w:val="00992C03"/>
    <w:rsid w:val="009930D4"/>
    <w:rsid w:val="00993392"/>
    <w:rsid w:val="009936EB"/>
    <w:rsid w:val="00993872"/>
    <w:rsid w:val="00994375"/>
    <w:rsid w:val="0099440C"/>
    <w:rsid w:val="009944A3"/>
    <w:rsid w:val="009944A8"/>
    <w:rsid w:val="009949A9"/>
    <w:rsid w:val="00994A2A"/>
    <w:rsid w:val="00994AEC"/>
    <w:rsid w:val="00995574"/>
    <w:rsid w:val="00995F46"/>
    <w:rsid w:val="00996818"/>
    <w:rsid w:val="00996F1B"/>
    <w:rsid w:val="00997850"/>
    <w:rsid w:val="00997DF8"/>
    <w:rsid w:val="00997E8C"/>
    <w:rsid w:val="00997EDB"/>
    <w:rsid w:val="009A00E7"/>
    <w:rsid w:val="009A0E1D"/>
    <w:rsid w:val="009A14C0"/>
    <w:rsid w:val="009A185C"/>
    <w:rsid w:val="009A19E4"/>
    <w:rsid w:val="009A238A"/>
    <w:rsid w:val="009A2674"/>
    <w:rsid w:val="009A2EB6"/>
    <w:rsid w:val="009A35E7"/>
    <w:rsid w:val="009A36FE"/>
    <w:rsid w:val="009A370C"/>
    <w:rsid w:val="009A3810"/>
    <w:rsid w:val="009A3EC4"/>
    <w:rsid w:val="009A4B20"/>
    <w:rsid w:val="009A524E"/>
    <w:rsid w:val="009A56CE"/>
    <w:rsid w:val="009A5721"/>
    <w:rsid w:val="009A57A1"/>
    <w:rsid w:val="009A6027"/>
    <w:rsid w:val="009A6CEA"/>
    <w:rsid w:val="009A7C5D"/>
    <w:rsid w:val="009A7DE6"/>
    <w:rsid w:val="009B012A"/>
    <w:rsid w:val="009B0698"/>
    <w:rsid w:val="009B07F5"/>
    <w:rsid w:val="009B0B19"/>
    <w:rsid w:val="009B12D5"/>
    <w:rsid w:val="009B13F2"/>
    <w:rsid w:val="009B1F67"/>
    <w:rsid w:val="009B20F5"/>
    <w:rsid w:val="009B221C"/>
    <w:rsid w:val="009B2587"/>
    <w:rsid w:val="009B2AFF"/>
    <w:rsid w:val="009B344E"/>
    <w:rsid w:val="009B366C"/>
    <w:rsid w:val="009B3C91"/>
    <w:rsid w:val="009B40B0"/>
    <w:rsid w:val="009B41AF"/>
    <w:rsid w:val="009B428D"/>
    <w:rsid w:val="009B43C3"/>
    <w:rsid w:val="009B4437"/>
    <w:rsid w:val="009B46C5"/>
    <w:rsid w:val="009B4761"/>
    <w:rsid w:val="009B4F01"/>
    <w:rsid w:val="009B5CA1"/>
    <w:rsid w:val="009B5D2D"/>
    <w:rsid w:val="009B5D51"/>
    <w:rsid w:val="009B6344"/>
    <w:rsid w:val="009B6418"/>
    <w:rsid w:val="009B66CF"/>
    <w:rsid w:val="009B672B"/>
    <w:rsid w:val="009B69B6"/>
    <w:rsid w:val="009B6B88"/>
    <w:rsid w:val="009B6BFC"/>
    <w:rsid w:val="009B6DE8"/>
    <w:rsid w:val="009B7CB5"/>
    <w:rsid w:val="009C07AE"/>
    <w:rsid w:val="009C1069"/>
    <w:rsid w:val="009C11EC"/>
    <w:rsid w:val="009C14BF"/>
    <w:rsid w:val="009C14E7"/>
    <w:rsid w:val="009C14FC"/>
    <w:rsid w:val="009C1FD9"/>
    <w:rsid w:val="009C207A"/>
    <w:rsid w:val="009C23AF"/>
    <w:rsid w:val="009C2693"/>
    <w:rsid w:val="009C3A56"/>
    <w:rsid w:val="009C3AE9"/>
    <w:rsid w:val="009C3CD8"/>
    <w:rsid w:val="009C46F3"/>
    <w:rsid w:val="009C4ECA"/>
    <w:rsid w:val="009C560A"/>
    <w:rsid w:val="009C5C1A"/>
    <w:rsid w:val="009C5F54"/>
    <w:rsid w:val="009C6590"/>
    <w:rsid w:val="009C6F0B"/>
    <w:rsid w:val="009C765B"/>
    <w:rsid w:val="009C7C6A"/>
    <w:rsid w:val="009C7FE3"/>
    <w:rsid w:val="009D01A4"/>
    <w:rsid w:val="009D063C"/>
    <w:rsid w:val="009D0877"/>
    <w:rsid w:val="009D0C6B"/>
    <w:rsid w:val="009D1107"/>
    <w:rsid w:val="009D1366"/>
    <w:rsid w:val="009D158B"/>
    <w:rsid w:val="009D18D3"/>
    <w:rsid w:val="009D2136"/>
    <w:rsid w:val="009D2FD0"/>
    <w:rsid w:val="009D332A"/>
    <w:rsid w:val="009D3DBA"/>
    <w:rsid w:val="009D3FB1"/>
    <w:rsid w:val="009D44EB"/>
    <w:rsid w:val="009D488B"/>
    <w:rsid w:val="009D4A21"/>
    <w:rsid w:val="009D4C2F"/>
    <w:rsid w:val="009D55E4"/>
    <w:rsid w:val="009D5E32"/>
    <w:rsid w:val="009D5E65"/>
    <w:rsid w:val="009D68AE"/>
    <w:rsid w:val="009D6A2F"/>
    <w:rsid w:val="009D728C"/>
    <w:rsid w:val="009D75A8"/>
    <w:rsid w:val="009E01E4"/>
    <w:rsid w:val="009E045D"/>
    <w:rsid w:val="009E0BE3"/>
    <w:rsid w:val="009E124A"/>
    <w:rsid w:val="009E1447"/>
    <w:rsid w:val="009E150D"/>
    <w:rsid w:val="009E1590"/>
    <w:rsid w:val="009E17BB"/>
    <w:rsid w:val="009E184C"/>
    <w:rsid w:val="009E1CFD"/>
    <w:rsid w:val="009E1E60"/>
    <w:rsid w:val="009E1EAD"/>
    <w:rsid w:val="009E23FD"/>
    <w:rsid w:val="009E2439"/>
    <w:rsid w:val="009E3379"/>
    <w:rsid w:val="009E36C2"/>
    <w:rsid w:val="009E44A1"/>
    <w:rsid w:val="009E4CC1"/>
    <w:rsid w:val="009E50A9"/>
    <w:rsid w:val="009E60D0"/>
    <w:rsid w:val="009E61F5"/>
    <w:rsid w:val="009E645F"/>
    <w:rsid w:val="009E704B"/>
    <w:rsid w:val="009E79AA"/>
    <w:rsid w:val="009E7A19"/>
    <w:rsid w:val="009F0521"/>
    <w:rsid w:val="009F1828"/>
    <w:rsid w:val="009F1B6E"/>
    <w:rsid w:val="009F1BC9"/>
    <w:rsid w:val="009F23D9"/>
    <w:rsid w:val="009F2897"/>
    <w:rsid w:val="009F2C7E"/>
    <w:rsid w:val="009F37D2"/>
    <w:rsid w:val="009F445C"/>
    <w:rsid w:val="009F6117"/>
    <w:rsid w:val="009F6CB2"/>
    <w:rsid w:val="009F6EEA"/>
    <w:rsid w:val="009F70DA"/>
    <w:rsid w:val="009F7486"/>
    <w:rsid w:val="009F749D"/>
    <w:rsid w:val="009F7877"/>
    <w:rsid w:val="009F7C85"/>
    <w:rsid w:val="00A00567"/>
    <w:rsid w:val="00A00777"/>
    <w:rsid w:val="00A00E8D"/>
    <w:rsid w:val="00A016C2"/>
    <w:rsid w:val="00A03758"/>
    <w:rsid w:val="00A03E1F"/>
    <w:rsid w:val="00A04075"/>
    <w:rsid w:val="00A04B2C"/>
    <w:rsid w:val="00A050F5"/>
    <w:rsid w:val="00A055DE"/>
    <w:rsid w:val="00A0658C"/>
    <w:rsid w:val="00A06633"/>
    <w:rsid w:val="00A06934"/>
    <w:rsid w:val="00A0694A"/>
    <w:rsid w:val="00A07015"/>
    <w:rsid w:val="00A0718B"/>
    <w:rsid w:val="00A07198"/>
    <w:rsid w:val="00A07250"/>
    <w:rsid w:val="00A074DD"/>
    <w:rsid w:val="00A07603"/>
    <w:rsid w:val="00A0768F"/>
    <w:rsid w:val="00A1046E"/>
    <w:rsid w:val="00A10D0A"/>
    <w:rsid w:val="00A10D71"/>
    <w:rsid w:val="00A1117E"/>
    <w:rsid w:val="00A1137F"/>
    <w:rsid w:val="00A11790"/>
    <w:rsid w:val="00A12062"/>
    <w:rsid w:val="00A122C7"/>
    <w:rsid w:val="00A12F10"/>
    <w:rsid w:val="00A13B8C"/>
    <w:rsid w:val="00A141A6"/>
    <w:rsid w:val="00A14349"/>
    <w:rsid w:val="00A14912"/>
    <w:rsid w:val="00A14D06"/>
    <w:rsid w:val="00A15AB7"/>
    <w:rsid w:val="00A15B01"/>
    <w:rsid w:val="00A15DB0"/>
    <w:rsid w:val="00A15F62"/>
    <w:rsid w:val="00A16185"/>
    <w:rsid w:val="00A16AA0"/>
    <w:rsid w:val="00A175A1"/>
    <w:rsid w:val="00A17E1C"/>
    <w:rsid w:val="00A20203"/>
    <w:rsid w:val="00A21303"/>
    <w:rsid w:val="00A214F1"/>
    <w:rsid w:val="00A2195C"/>
    <w:rsid w:val="00A21F4E"/>
    <w:rsid w:val="00A223DE"/>
    <w:rsid w:val="00A238B4"/>
    <w:rsid w:val="00A23A3B"/>
    <w:rsid w:val="00A23EDF"/>
    <w:rsid w:val="00A23F06"/>
    <w:rsid w:val="00A2473B"/>
    <w:rsid w:val="00A24856"/>
    <w:rsid w:val="00A24D9E"/>
    <w:rsid w:val="00A250E4"/>
    <w:rsid w:val="00A258E9"/>
    <w:rsid w:val="00A25A0C"/>
    <w:rsid w:val="00A25ABC"/>
    <w:rsid w:val="00A25C66"/>
    <w:rsid w:val="00A25EA5"/>
    <w:rsid w:val="00A26570"/>
    <w:rsid w:val="00A26982"/>
    <w:rsid w:val="00A26B64"/>
    <w:rsid w:val="00A27188"/>
    <w:rsid w:val="00A27565"/>
    <w:rsid w:val="00A275A3"/>
    <w:rsid w:val="00A277F4"/>
    <w:rsid w:val="00A30004"/>
    <w:rsid w:val="00A31008"/>
    <w:rsid w:val="00A31239"/>
    <w:rsid w:val="00A3158C"/>
    <w:rsid w:val="00A31EA2"/>
    <w:rsid w:val="00A32619"/>
    <w:rsid w:val="00A32AB4"/>
    <w:rsid w:val="00A330D6"/>
    <w:rsid w:val="00A333AD"/>
    <w:rsid w:val="00A333EF"/>
    <w:rsid w:val="00A33567"/>
    <w:rsid w:val="00A33B1D"/>
    <w:rsid w:val="00A33D56"/>
    <w:rsid w:val="00A34FEF"/>
    <w:rsid w:val="00A3532B"/>
    <w:rsid w:val="00A35FFA"/>
    <w:rsid w:val="00A3673B"/>
    <w:rsid w:val="00A36A52"/>
    <w:rsid w:val="00A36F64"/>
    <w:rsid w:val="00A37271"/>
    <w:rsid w:val="00A37731"/>
    <w:rsid w:val="00A37B5D"/>
    <w:rsid w:val="00A37D8A"/>
    <w:rsid w:val="00A40472"/>
    <w:rsid w:val="00A40598"/>
    <w:rsid w:val="00A40B35"/>
    <w:rsid w:val="00A40D7D"/>
    <w:rsid w:val="00A4122B"/>
    <w:rsid w:val="00A41491"/>
    <w:rsid w:val="00A41BEC"/>
    <w:rsid w:val="00A41DB9"/>
    <w:rsid w:val="00A41E02"/>
    <w:rsid w:val="00A41E69"/>
    <w:rsid w:val="00A422AA"/>
    <w:rsid w:val="00A42B66"/>
    <w:rsid w:val="00A42D5F"/>
    <w:rsid w:val="00A43243"/>
    <w:rsid w:val="00A4332E"/>
    <w:rsid w:val="00A438E9"/>
    <w:rsid w:val="00A43A2F"/>
    <w:rsid w:val="00A43A4B"/>
    <w:rsid w:val="00A43FC8"/>
    <w:rsid w:val="00A4442D"/>
    <w:rsid w:val="00A453BF"/>
    <w:rsid w:val="00A45E0F"/>
    <w:rsid w:val="00A460A4"/>
    <w:rsid w:val="00A46304"/>
    <w:rsid w:val="00A468C8"/>
    <w:rsid w:val="00A46C73"/>
    <w:rsid w:val="00A47236"/>
    <w:rsid w:val="00A47325"/>
    <w:rsid w:val="00A47392"/>
    <w:rsid w:val="00A473E6"/>
    <w:rsid w:val="00A474BE"/>
    <w:rsid w:val="00A4754D"/>
    <w:rsid w:val="00A478C6"/>
    <w:rsid w:val="00A479B6"/>
    <w:rsid w:val="00A47EE3"/>
    <w:rsid w:val="00A47F2C"/>
    <w:rsid w:val="00A5012E"/>
    <w:rsid w:val="00A502D5"/>
    <w:rsid w:val="00A50AAD"/>
    <w:rsid w:val="00A50B09"/>
    <w:rsid w:val="00A50F79"/>
    <w:rsid w:val="00A51219"/>
    <w:rsid w:val="00A51349"/>
    <w:rsid w:val="00A521DF"/>
    <w:rsid w:val="00A52230"/>
    <w:rsid w:val="00A523FA"/>
    <w:rsid w:val="00A52C22"/>
    <w:rsid w:val="00A52EF1"/>
    <w:rsid w:val="00A5334D"/>
    <w:rsid w:val="00A5376E"/>
    <w:rsid w:val="00A5396D"/>
    <w:rsid w:val="00A54801"/>
    <w:rsid w:val="00A54C7C"/>
    <w:rsid w:val="00A5515E"/>
    <w:rsid w:val="00A558FF"/>
    <w:rsid w:val="00A55DA1"/>
    <w:rsid w:val="00A565A3"/>
    <w:rsid w:val="00A56E8D"/>
    <w:rsid w:val="00A56F0A"/>
    <w:rsid w:val="00A56F87"/>
    <w:rsid w:val="00A6035D"/>
    <w:rsid w:val="00A60DB7"/>
    <w:rsid w:val="00A613A1"/>
    <w:rsid w:val="00A614ED"/>
    <w:rsid w:val="00A61CF0"/>
    <w:rsid w:val="00A61F2C"/>
    <w:rsid w:val="00A62397"/>
    <w:rsid w:val="00A62EE5"/>
    <w:rsid w:val="00A62F7E"/>
    <w:rsid w:val="00A62F92"/>
    <w:rsid w:val="00A630F9"/>
    <w:rsid w:val="00A63430"/>
    <w:rsid w:val="00A6362E"/>
    <w:rsid w:val="00A638FB"/>
    <w:rsid w:val="00A63EB5"/>
    <w:rsid w:val="00A64351"/>
    <w:rsid w:val="00A66E2B"/>
    <w:rsid w:val="00A6731E"/>
    <w:rsid w:val="00A673C5"/>
    <w:rsid w:val="00A6768E"/>
    <w:rsid w:val="00A6796A"/>
    <w:rsid w:val="00A67A5D"/>
    <w:rsid w:val="00A67AA8"/>
    <w:rsid w:val="00A67DEF"/>
    <w:rsid w:val="00A70406"/>
    <w:rsid w:val="00A70673"/>
    <w:rsid w:val="00A7139C"/>
    <w:rsid w:val="00A71CAA"/>
    <w:rsid w:val="00A71ED1"/>
    <w:rsid w:val="00A73A16"/>
    <w:rsid w:val="00A73FD8"/>
    <w:rsid w:val="00A742E9"/>
    <w:rsid w:val="00A75818"/>
    <w:rsid w:val="00A758D0"/>
    <w:rsid w:val="00A75D02"/>
    <w:rsid w:val="00A7659C"/>
    <w:rsid w:val="00A769A2"/>
    <w:rsid w:val="00A77898"/>
    <w:rsid w:val="00A77904"/>
    <w:rsid w:val="00A801DF"/>
    <w:rsid w:val="00A80385"/>
    <w:rsid w:val="00A8094F"/>
    <w:rsid w:val="00A8248E"/>
    <w:rsid w:val="00A826A6"/>
    <w:rsid w:val="00A82CD1"/>
    <w:rsid w:val="00A837D4"/>
    <w:rsid w:val="00A83850"/>
    <w:rsid w:val="00A83B4B"/>
    <w:rsid w:val="00A840D1"/>
    <w:rsid w:val="00A8416B"/>
    <w:rsid w:val="00A84636"/>
    <w:rsid w:val="00A84707"/>
    <w:rsid w:val="00A849CD"/>
    <w:rsid w:val="00A84B57"/>
    <w:rsid w:val="00A84D32"/>
    <w:rsid w:val="00A84E95"/>
    <w:rsid w:val="00A85128"/>
    <w:rsid w:val="00A851A3"/>
    <w:rsid w:val="00A85B09"/>
    <w:rsid w:val="00A85D61"/>
    <w:rsid w:val="00A865B3"/>
    <w:rsid w:val="00A8670B"/>
    <w:rsid w:val="00A86710"/>
    <w:rsid w:val="00A873A2"/>
    <w:rsid w:val="00A8754F"/>
    <w:rsid w:val="00A90218"/>
    <w:rsid w:val="00A904AC"/>
    <w:rsid w:val="00A905F6"/>
    <w:rsid w:val="00A90DFE"/>
    <w:rsid w:val="00A90E13"/>
    <w:rsid w:val="00A91125"/>
    <w:rsid w:val="00A91490"/>
    <w:rsid w:val="00A919D8"/>
    <w:rsid w:val="00A92BE9"/>
    <w:rsid w:val="00A92D91"/>
    <w:rsid w:val="00A932EB"/>
    <w:rsid w:val="00A93304"/>
    <w:rsid w:val="00A9335E"/>
    <w:rsid w:val="00A934D9"/>
    <w:rsid w:val="00A94268"/>
    <w:rsid w:val="00A94487"/>
    <w:rsid w:val="00A9470B"/>
    <w:rsid w:val="00A947E4"/>
    <w:rsid w:val="00A95A70"/>
    <w:rsid w:val="00A96753"/>
    <w:rsid w:val="00A9725F"/>
    <w:rsid w:val="00A972DD"/>
    <w:rsid w:val="00A97436"/>
    <w:rsid w:val="00A9756F"/>
    <w:rsid w:val="00A97770"/>
    <w:rsid w:val="00A97F8D"/>
    <w:rsid w:val="00AA04AA"/>
    <w:rsid w:val="00AA04D7"/>
    <w:rsid w:val="00AA0685"/>
    <w:rsid w:val="00AA1218"/>
    <w:rsid w:val="00AA22DC"/>
    <w:rsid w:val="00AA2592"/>
    <w:rsid w:val="00AA25C6"/>
    <w:rsid w:val="00AA27B2"/>
    <w:rsid w:val="00AA2B7F"/>
    <w:rsid w:val="00AA33AA"/>
    <w:rsid w:val="00AA33F2"/>
    <w:rsid w:val="00AA3AD0"/>
    <w:rsid w:val="00AA3ECB"/>
    <w:rsid w:val="00AA4363"/>
    <w:rsid w:val="00AA49E5"/>
    <w:rsid w:val="00AA4DD6"/>
    <w:rsid w:val="00AA5268"/>
    <w:rsid w:val="00AA52B9"/>
    <w:rsid w:val="00AA560E"/>
    <w:rsid w:val="00AA57A7"/>
    <w:rsid w:val="00AA5970"/>
    <w:rsid w:val="00AA5F54"/>
    <w:rsid w:val="00AA629D"/>
    <w:rsid w:val="00AA63C8"/>
    <w:rsid w:val="00AA6BCC"/>
    <w:rsid w:val="00AA6C92"/>
    <w:rsid w:val="00AA6CEA"/>
    <w:rsid w:val="00AA6DD4"/>
    <w:rsid w:val="00AA7030"/>
    <w:rsid w:val="00AA7873"/>
    <w:rsid w:val="00AB035F"/>
    <w:rsid w:val="00AB0B13"/>
    <w:rsid w:val="00AB15D9"/>
    <w:rsid w:val="00AB1BEF"/>
    <w:rsid w:val="00AB22CC"/>
    <w:rsid w:val="00AB2386"/>
    <w:rsid w:val="00AB2FC7"/>
    <w:rsid w:val="00AB34D1"/>
    <w:rsid w:val="00AB4B85"/>
    <w:rsid w:val="00AB5677"/>
    <w:rsid w:val="00AB5A7B"/>
    <w:rsid w:val="00AB5B05"/>
    <w:rsid w:val="00AB5EF7"/>
    <w:rsid w:val="00AB6054"/>
    <w:rsid w:val="00AB61FB"/>
    <w:rsid w:val="00AB6EFC"/>
    <w:rsid w:val="00AB74C0"/>
    <w:rsid w:val="00AB765A"/>
    <w:rsid w:val="00AC0B84"/>
    <w:rsid w:val="00AC0CBB"/>
    <w:rsid w:val="00AC0FB3"/>
    <w:rsid w:val="00AC2AA6"/>
    <w:rsid w:val="00AC2F11"/>
    <w:rsid w:val="00AC2F84"/>
    <w:rsid w:val="00AC3CA3"/>
    <w:rsid w:val="00AC3FB0"/>
    <w:rsid w:val="00AC4201"/>
    <w:rsid w:val="00AC4360"/>
    <w:rsid w:val="00AC4818"/>
    <w:rsid w:val="00AC49DD"/>
    <w:rsid w:val="00AC53EE"/>
    <w:rsid w:val="00AC55C6"/>
    <w:rsid w:val="00AC5A38"/>
    <w:rsid w:val="00AC5AC4"/>
    <w:rsid w:val="00AC5CC8"/>
    <w:rsid w:val="00AC68DA"/>
    <w:rsid w:val="00AC6A88"/>
    <w:rsid w:val="00AC7186"/>
    <w:rsid w:val="00AC7BFA"/>
    <w:rsid w:val="00AD0AB7"/>
    <w:rsid w:val="00AD126F"/>
    <w:rsid w:val="00AD13AF"/>
    <w:rsid w:val="00AD1933"/>
    <w:rsid w:val="00AD2D5A"/>
    <w:rsid w:val="00AD2F79"/>
    <w:rsid w:val="00AD396A"/>
    <w:rsid w:val="00AD3E3C"/>
    <w:rsid w:val="00AD4095"/>
    <w:rsid w:val="00AD432F"/>
    <w:rsid w:val="00AD4352"/>
    <w:rsid w:val="00AD4411"/>
    <w:rsid w:val="00AD44EF"/>
    <w:rsid w:val="00AD4C2D"/>
    <w:rsid w:val="00AD5090"/>
    <w:rsid w:val="00AD5C11"/>
    <w:rsid w:val="00AD6245"/>
    <w:rsid w:val="00AD6BBD"/>
    <w:rsid w:val="00AD6EE8"/>
    <w:rsid w:val="00AD70ED"/>
    <w:rsid w:val="00AD719C"/>
    <w:rsid w:val="00AD7EE3"/>
    <w:rsid w:val="00AE0139"/>
    <w:rsid w:val="00AE02E1"/>
    <w:rsid w:val="00AE0395"/>
    <w:rsid w:val="00AE1850"/>
    <w:rsid w:val="00AE2064"/>
    <w:rsid w:val="00AE2A69"/>
    <w:rsid w:val="00AE2FBB"/>
    <w:rsid w:val="00AE37F6"/>
    <w:rsid w:val="00AE43CF"/>
    <w:rsid w:val="00AE4A84"/>
    <w:rsid w:val="00AE5102"/>
    <w:rsid w:val="00AE5213"/>
    <w:rsid w:val="00AE67E5"/>
    <w:rsid w:val="00AE702A"/>
    <w:rsid w:val="00AE718A"/>
    <w:rsid w:val="00AE76AC"/>
    <w:rsid w:val="00AF00B4"/>
    <w:rsid w:val="00AF039A"/>
    <w:rsid w:val="00AF07ED"/>
    <w:rsid w:val="00AF0A0B"/>
    <w:rsid w:val="00AF12DB"/>
    <w:rsid w:val="00AF176A"/>
    <w:rsid w:val="00AF1842"/>
    <w:rsid w:val="00AF1E91"/>
    <w:rsid w:val="00AF1EF8"/>
    <w:rsid w:val="00AF1F17"/>
    <w:rsid w:val="00AF2653"/>
    <w:rsid w:val="00AF28CE"/>
    <w:rsid w:val="00AF2BCC"/>
    <w:rsid w:val="00AF2CF7"/>
    <w:rsid w:val="00AF2F18"/>
    <w:rsid w:val="00AF34DF"/>
    <w:rsid w:val="00AF34FC"/>
    <w:rsid w:val="00AF3A16"/>
    <w:rsid w:val="00AF4AE3"/>
    <w:rsid w:val="00AF4FFB"/>
    <w:rsid w:val="00AF5757"/>
    <w:rsid w:val="00AF57E3"/>
    <w:rsid w:val="00AF5C38"/>
    <w:rsid w:val="00AF7632"/>
    <w:rsid w:val="00AF7C5E"/>
    <w:rsid w:val="00AF7F26"/>
    <w:rsid w:val="00B00461"/>
    <w:rsid w:val="00B00A10"/>
    <w:rsid w:val="00B011E8"/>
    <w:rsid w:val="00B01731"/>
    <w:rsid w:val="00B01B75"/>
    <w:rsid w:val="00B021A2"/>
    <w:rsid w:val="00B02C27"/>
    <w:rsid w:val="00B03098"/>
    <w:rsid w:val="00B03A24"/>
    <w:rsid w:val="00B03DFF"/>
    <w:rsid w:val="00B0429C"/>
    <w:rsid w:val="00B04B42"/>
    <w:rsid w:val="00B04E6C"/>
    <w:rsid w:val="00B058D2"/>
    <w:rsid w:val="00B05AC3"/>
    <w:rsid w:val="00B06068"/>
    <w:rsid w:val="00B06F92"/>
    <w:rsid w:val="00B06FAB"/>
    <w:rsid w:val="00B0716B"/>
    <w:rsid w:val="00B07389"/>
    <w:rsid w:val="00B0766F"/>
    <w:rsid w:val="00B10734"/>
    <w:rsid w:val="00B10901"/>
    <w:rsid w:val="00B11352"/>
    <w:rsid w:val="00B11E25"/>
    <w:rsid w:val="00B12537"/>
    <w:rsid w:val="00B126C2"/>
    <w:rsid w:val="00B12D24"/>
    <w:rsid w:val="00B1307C"/>
    <w:rsid w:val="00B13847"/>
    <w:rsid w:val="00B15670"/>
    <w:rsid w:val="00B168BE"/>
    <w:rsid w:val="00B17F81"/>
    <w:rsid w:val="00B200F5"/>
    <w:rsid w:val="00B20691"/>
    <w:rsid w:val="00B207A7"/>
    <w:rsid w:val="00B20A80"/>
    <w:rsid w:val="00B20F6C"/>
    <w:rsid w:val="00B20FAA"/>
    <w:rsid w:val="00B21537"/>
    <w:rsid w:val="00B21DB9"/>
    <w:rsid w:val="00B21E4C"/>
    <w:rsid w:val="00B21EBC"/>
    <w:rsid w:val="00B21F47"/>
    <w:rsid w:val="00B223F4"/>
    <w:rsid w:val="00B2262D"/>
    <w:rsid w:val="00B22C9D"/>
    <w:rsid w:val="00B234AC"/>
    <w:rsid w:val="00B2368E"/>
    <w:rsid w:val="00B2389C"/>
    <w:rsid w:val="00B23CF9"/>
    <w:rsid w:val="00B23E83"/>
    <w:rsid w:val="00B240FC"/>
    <w:rsid w:val="00B2480D"/>
    <w:rsid w:val="00B25CE1"/>
    <w:rsid w:val="00B25E77"/>
    <w:rsid w:val="00B265C0"/>
    <w:rsid w:val="00B276C4"/>
    <w:rsid w:val="00B3021E"/>
    <w:rsid w:val="00B30747"/>
    <w:rsid w:val="00B312AB"/>
    <w:rsid w:val="00B31555"/>
    <w:rsid w:val="00B319D6"/>
    <w:rsid w:val="00B31C18"/>
    <w:rsid w:val="00B32367"/>
    <w:rsid w:val="00B326F1"/>
    <w:rsid w:val="00B327FC"/>
    <w:rsid w:val="00B32A22"/>
    <w:rsid w:val="00B32F0E"/>
    <w:rsid w:val="00B33082"/>
    <w:rsid w:val="00B33731"/>
    <w:rsid w:val="00B33F6F"/>
    <w:rsid w:val="00B34FDA"/>
    <w:rsid w:val="00B353C8"/>
    <w:rsid w:val="00B35404"/>
    <w:rsid w:val="00B354FA"/>
    <w:rsid w:val="00B357D0"/>
    <w:rsid w:val="00B35E3D"/>
    <w:rsid w:val="00B36073"/>
    <w:rsid w:val="00B36217"/>
    <w:rsid w:val="00B364D4"/>
    <w:rsid w:val="00B366D3"/>
    <w:rsid w:val="00B3692E"/>
    <w:rsid w:val="00B37FB5"/>
    <w:rsid w:val="00B40006"/>
    <w:rsid w:val="00B40588"/>
    <w:rsid w:val="00B40A09"/>
    <w:rsid w:val="00B40D03"/>
    <w:rsid w:val="00B40E44"/>
    <w:rsid w:val="00B40FE5"/>
    <w:rsid w:val="00B412A6"/>
    <w:rsid w:val="00B4138C"/>
    <w:rsid w:val="00B4217A"/>
    <w:rsid w:val="00B42979"/>
    <w:rsid w:val="00B42F26"/>
    <w:rsid w:val="00B438E0"/>
    <w:rsid w:val="00B4417B"/>
    <w:rsid w:val="00B44570"/>
    <w:rsid w:val="00B44632"/>
    <w:rsid w:val="00B44AC7"/>
    <w:rsid w:val="00B461BC"/>
    <w:rsid w:val="00B46CE9"/>
    <w:rsid w:val="00B47838"/>
    <w:rsid w:val="00B478EC"/>
    <w:rsid w:val="00B479B1"/>
    <w:rsid w:val="00B47C8D"/>
    <w:rsid w:val="00B502A1"/>
    <w:rsid w:val="00B50B24"/>
    <w:rsid w:val="00B50DB0"/>
    <w:rsid w:val="00B50EBD"/>
    <w:rsid w:val="00B510E8"/>
    <w:rsid w:val="00B513DB"/>
    <w:rsid w:val="00B51795"/>
    <w:rsid w:val="00B52816"/>
    <w:rsid w:val="00B528DA"/>
    <w:rsid w:val="00B537CC"/>
    <w:rsid w:val="00B53961"/>
    <w:rsid w:val="00B53D05"/>
    <w:rsid w:val="00B54796"/>
    <w:rsid w:val="00B5509F"/>
    <w:rsid w:val="00B55231"/>
    <w:rsid w:val="00B557F4"/>
    <w:rsid w:val="00B55AF6"/>
    <w:rsid w:val="00B55E5E"/>
    <w:rsid w:val="00B5606F"/>
    <w:rsid w:val="00B56761"/>
    <w:rsid w:val="00B576E1"/>
    <w:rsid w:val="00B5790B"/>
    <w:rsid w:val="00B57DBB"/>
    <w:rsid w:val="00B606C9"/>
    <w:rsid w:val="00B607AC"/>
    <w:rsid w:val="00B60BC2"/>
    <w:rsid w:val="00B6103F"/>
    <w:rsid w:val="00B610BC"/>
    <w:rsid w:val="00B611A0"/>
    <w:rsid w:val="00B61CB1"/>
    <w:rsid w:val="00B6285C"/>
    <w:rsid w:val="00B628EF"/>
    <w:rsid w:val="00B629B4"/>
    <w:rsid w:val="00B62FCF"/>
    <w:rsid w:val="00B634F7"/>
    <w:rsid w:val="00B63740"/>
    <w:rsid w:val="00B63CA4"/>
    <w:rsid w:val="00B6416F"/>
    <w:rsid w:val="00B64198"/>
    <w:rsid w:val="00B643B5"/>
    <w:rsid w:val="00B6505D"/>
    <w:rsid w:val="00B656DC"/>
    <w:rsid w:val="00B6596D"/>
    <w:rsid w:val="00B6644D"/>
    <w:rsid w:val="00B66C51"/>
    <w:rsid w:val="00B66C7C"/>
    <w:rsid w:val="00B67112"/>
    <w:rsid w:val="00B67D3F"/>
    <w:rsid w:val="00B67DE3"/>
    <w:rsid w:val="00B702FA"/>
    <w:rsid w:val="00B70ADF"/>
    <w:rsid w:val="00B7140B"/>
    <w:rsid w:val="00B7140D"/>
    <w:rsid w:val="00B7149C"/>
    <w:rsid w:val="00B721CF"/>
    <w:rsid w:val="00B724BE"/>
    <w:rsid w:val="00B736AB"/>
    <w:rsid w:val="00B75563"/>
    <w:rsid w:val="00B755CD"/>
    <w:rsid w:val="00B757CC"/>
    <w:rsid w:val="00B75A10"/>
    <w:rsid w:val="00B75A13"/>
    <w:rsid w:val="00B75BE2"/>
    <w:rsid w:val="00B75E3D"/>
    <w:rsid w:val="00B76C8F"/>
    <w:rsid w:val="00B76F70"/>
    <w:rsid w:val="00B77523"/>
    <w:rsid w:val="00B77940"/>
    <w:rsid w:val="00B77A45"/>
    <w:rsid w:val="00B77C2E"/>
    <w:rsid w:val="00B81BA4"/>
    <w:rsid w:val="00B81F00"/>
    <w:rsid w:val="00B8280E"/>
    <w:rsid w:val="00B82AC3"/>
    <w:rsid w:val="00B83106"/>
    <w:rsid w:val="00B8393D"/>
    <w:rsid w:val="00B840B5"/>
    <w:rsid w:val="00B8419C"/>
    <w:rsid w:val="00B848F6"/>
    <w:rsid w:val="00B84DB2"/>
    <w:rsid w:val="00B855BB"/>
    <w:rsid w:val="00B859C5"/>
    <w:rsid w:val="00B85D1F"/>
    <w:rsid w:val="00B85D4A"/>
    <w:rsid w:val="00B86180"/>
    <w:rsid w:val="00B8619E"/>
    <w:rsid w:val="00B868E9"/>
    <w:rsid w:val="00B86B56"/>
    <w:rsid w:val="00B86E27"/>
    <w:rsid w:val="00B870BE"/>
    <w:rsid w:val="00B872DA"/>
    <w:rsid w:val="00B87618"/>
    <w:rsid w:val="00B87999"/>
    <w:rsid w:val="00B87B80"/>
    <w:rsid w:val="00B87F41"/>
    <w:rsid w:val="00B90012"/>
    <w:rsid w:val="00B9001D"/>
    <w:rsid w:val="00B9073A"/>
    <w:rsid w:val="00B91264"/>
    <w:rsid w:val="00B91E28"/>
    <w:rsid w:val="00B91E5B"/>
    <w:rsid w:val="00B91EA2"/>
    <w:rsid w:val="00B91EFC"/>
    <w:rsid w:val="00B92420"/>
    <w:rsid w:val="00B92AC9"/>
    <w:rsid w:val="00B92B00"/>
    <w:rsid w:val="00B932B1"/>
    <w:rsid w:val="00B93421"/>
    <w:rsid w:val="00B94060"/>
    <w:rsid w:val="00B94730"/>
    <w:rsid w:val="00B94B5B"/>
    <w:rsid w:val="00B94D02"/>
    <w:rsid w:val="00B95423"/>
    <w:rsid w:val="00B95599"/>
    <w:rsid w:val="00B95964"/>
    <w:rsid w:val="00B96B72"/>
    <w:rsid w:val="00B970F7"/>
    <w:rsid w:val="00B9788F"/>
    <w:rsid w:val="00BA02A5"/>
    <w:rsid w:val="00BA0DF3"/>
    <w:rsid w:val="00BA15E1"/>
    <w:rsid w:val="00BA1CAE"/>
    <w:rsid w:val="00BA1FFE"/>
    <w:rsid w:val="00BA254A"/>
    <w:rsid w:val="00BA2F38"/>
    <w:rsid w:val="00BA37D4"/>
    <w:rsid w:val="00BA4B5F"/>
    <w:rsid w:val="00BA6A0D"/>
    <w:rsid w:val="00BA7053"/>
    <w:rsid w:val="00BA70D9"/>
    <w:rsid w:val="00BA7311"/>
    <w:rsid w:val="00BA7649"/>
    <w:rsid w:val="00BA78CF"/>
    <w:rsid w:val="00BB0405"/>
    <w:rsid w:val="00BB057A"/>
    <w:rsid w:val="00BB05F2"/>
    <w:rsid w:val="00BB0791"/>
    <w:rsid w:val="00BB07B1"/>
    <w:rsid w:val="00BB111C"/>
    <w:rsid w:val="00BB11D9"/>
    <w:rsid w:val="00BB128C"/>
    <w:rsid w:val="00BB17B6"/>
    <w:rsid w:val="00BB18B1"/>
    <w:rsid w:val="00BB20A4"/>
    <w:rsid w:val="00BB22A1"/>
    <w:rsid w:val="00BB2884"/>
    <w:rsid w:val="00BB2CD9"/>
    <w:rsid w:val="00BB3108"/>
    <w:rsid w:val="00BB3409"/>
    <w:rsid w:val="00BB36B0"/>
    <w:rsid w:val="00BB3A50"/>
    <w:rsid w:val="00BB4637"/>
    <w:rsid w:val="00BB4A91"/>
    <w:rsid w:val="00BB5E26"/>
    <w:rsid w:val="00BB635A"/>
    <w:rsid w:val="00BB64A2"/>
    <w:rsid w:val="00BB6930"/>
    <w:rsid w:val="00BB7746"/>
    <w:rsid w:val="00BB77DF"/>
    <w:rsid w:val="00BB7A3C"/>
    <w:rsid w:val="00BB7B18"/>
    <w:rsid w:val="00BC0668"/>
    <w:rsid w:val="00BC0E8A"/>
    <w:rsid w:val="00BC159E"/>
    <w:rsid w:val="00BC1C1B"/>
    <w:rsid w:val="00BC2221"/>
    <w:rsid w:val="00BC231A"/>
    <w:rsid w:val="00BC26E5"/>
    <w:rsid w:val="00BC2C7B"/>
    <w:rsid w:val="00BC312B"/>
    <w:rsid w:val="00BC33D9"/>
    <w:rsid w:val="00BC379C"/>
    <w:rsid w:val="00BC3ACE"/>
    <w:rsid w:val="00BC3CD5"/>
    <w:rsid w:val="00BC418E"/>
    <w:rsid w:val="00BC41E0"/>
    <w:rsid w:val="00BC4293"/>
    <w:rsid w:val="00BC49CE"/>
    <w:rsid w:val="00BC4DDA"/>
    <w:rsid w:val="00BC505E"/>
    <w:rsid w:val="00BC5103"/>
    <w:rsid w:val="00BC54B7"/>
    <w:rsid w:val="00BC58CA"/>
    <w:rsid w:val="00BC5E33"/>
    <w:rsid w:val="00BC6542"/>
    <w:rsid w:val="00BC6746"/>
    <w:rsid w:val="00BC6930"/>
    <w:rsid w:val="00BC7050"/>
    <w:rsid w:val="00BC74A2"/>
    <w:rsid w:val="00BC75FA"/>
    <w:rsid w:val="00BC7659"/>
    <w:rsid w:val="00BC77A8"/>
    <w:rsid w:val="00BD027F"/>
    <w:rsid w:val="00BD029F"/>
    <w:rsid w:val="00BD0606"/>
    <w:rsid w:val="00BD0636"/>
    <w:rsid w:val="00BD0B87"/>
    <w:rsid w:val="00BD0D1A"/>
    <w:rsid w:val="00BD0DCC"/>
    <w:rsid w:val="00BD12D8"/>
    <w:rsid w:val="00BD1352"/>
    <w:rsid w:val="00BD15E8"/>
    <w:rsid w:val="00BD1E48"/>
    <w:rsid w:val="00BD4044"/>
    <w:rsid w:val="00BD4D18"/>
    <w:rsid w:val="00BD4F43"/>
    <w:rsid w:val="00BD4FFD"/>
    <w:rsid w:val="00BD5526"/>
    <w:rsid w:val="00BD57E9"/>
    <w:rsid w:val="00BD6193"/>
    <w:rsid w:val="00BD6513"/>
    <w:rsid w:val="00BD7139"/>
    <w:rsid w:val="00BD7292"/>
    <w:rsid w:val="00BD74B0"/>
    <w:rsid w:val="00BD7D47"/>
    <w:rsid w:val="00BE0A29"/>
    <w:rsid w:val="00BE0D09"/>
    <w:rsid w:val="00BE13B1"/>
    <w:rsid w:val="00BE13BA"/>
    <w:rsid w:val="00BE1E31"/>
    <w:rsid w:val="00BE26CB"/>
    <w:rsid w:val="00BE2936"/>
    <w:rsid w:val="00BE29BF"/>
    <w:rsid w:val="00BE2CCC"/>
    <w:rsid w:val="00BE2E27"/>
    <w:rsid w:val="00BE30CB"/>
    <w:rsid w:val="00BE31D9"/>
    <w:rsid w:val="00BE32BE"/>
    <w:rsid w:val="00BE3952"/>
    <w:rsid w:val="00BE447B"/>
    <w:rsid w:val="00BE528F"/>
    <w:rsid w:val="00BE558C"/>
    <w:rsid w:val="00BE5722"/>
    <w:rsid w:val="00BE5765"/>
    <w:rsid w:val="00BE6178"/>
    <w:rsid w:val="00BE6635"/>
    <w:rsid w:val="00BE6664"/>
    <w:rsid w:val="00BE6E91"/>
    <w:rsid w:val="00BE6F77"/>
    <w:rsid w:val="00BE73FC"/>
    <w:rsid w:val="00BE7908"/>
    <w:rsid w:val="00BE7CEB"/>
    <w:rsid w:val="00BF04BD"/>
    <w:rsid w:val="00BF0664"/>
    <w:rsid w:val="00BF06C5"/>
    <w:rsid w:val="00BF095E"/>
    <w:rsid w:val="00BF0CFE"/>
    <w:rsid w:val="00BF1346"/>
    <w:rsid w:val="00BF183C"/>
    <w:rsid w:val="00BF22E7"/>
    <w:rsid w:val="00BF2441"/>
    <w:rsid w:val="00BF329F"/>
    <w:rsid w:val="00BF3514"/>
    <w:rsid w:val="00BF37B5"/>
    <w:rsid w:val="00BF3C45"/>
    <w:rsid w:val="00BF3E6B"/>
    <w:rsid w:val="00BF43B5"/>
    <w:rsid w:val="00BF452D"/>
    <w:rsid w:val="00BF48FB"/>
    <w:rsid w:val="00BF4B09"/>
    <w:rsid w:val="00BF4CB7"/>
    <w:rsid w:val="00BF505B"/>
    <w:rsid w:val="00BF5946"/>
    <w:rsid w:val="00BF64C3"/>
    <w:rsid w:val="00C005A2"/>
    <w:rsid w:val="00C0121A"/>
    <w:rsid w:val="00C0193B"/>
    <w:rsid w:val="00C01C04"/>
    <w:rsid w:val="00C01E36"/>
    <w:rsid w:val="00C02391"/>
    <w:rsid w:val="00C03452"/>
    <w:rsid w:val="00C03772"/>
    <w:rsid w:val="00C03878"/>
    <w:rsid w:val="00C03889"/>
    <w:rsid w:val="00C03DDE"/>
    <w:rsid w:val="00C040AB"/>
    <w:rsid w:val="00C041CC"/>
    <w:rsid w:val="00C0477D"/>
    <w:rsid w:val="00C0479D"/>
    <w:rsid w:val="00C04807"/>
    <w:rsid w:val="00C0486F"/>
    <w:rsid w:val="00C04CC8"/>
    <w:rsid w:val="00C05482"/>
    <w:rsid w:val="00C05924"/>
    <w:rsid w:val="00C065F8"/>
    <w:rsid w:val="00C06CCC"/>
    <w:rsid w:val="00C06DCE"/>
    <w:rsid w:val="00C073DD"/>
    <w:rsid w:val="00C074A3"/>
    <w:rsid w:val="00C07694"/>
    <w:rsid w:val="00C07EC2"/>
    <w:rsid w:val="00C1035C"/>
    <w:rsid w:val="00C10B59"/>
    <w:rsid w:val="00C10F8D"/>
    <w:rsid w:val="00C11706"/>
    <w:rsid w:val="00C1199E"/>
    <w:rsid w:val="00C11CE2"/>
    <w:rsid w:val="00C1275A"/>
    <w:rsid w:val="00C12C83"/>
    <w:rsid w:val="00C12EAB"/>
    <w:rsid w:val="00C13327"/>
    <w:rsid w:val="00C141E6"/>
    <w:rsid w:val="00C16D29"/>
    <w:rsid w:val="00C17972"/>
    <w:rsid w:val="00C17A36"/>
    <w:rsid w:val="00C204AA"/>
    <w:rsid w:val="00C210E7"/>
    <w:rsid w:val="00C2126D"/>
    <w:rsid w:val="00C21511"/>
    <w:rsid w:val="00C218A0"/>
    <w:rsid w:val="00C21954"/>
    <w:rsid w:val="00C21E64"/>
    <w:rsid w:val="00C2275C"/>
    <w:rsid w:val="00C22A50"/>
    <w:rsid w:val="00C22BD8"/>
    <w:rsid w:val="00C2376C"/>
    <w:rsid w:val="00C239F8"/>
    <w:rsid w:val="00C241B1"/>
    <w:rsid w:val="00C24BE1"/>
    <w:rsid w:val="00C2564A"/>
    <w:rsid w:val="00C25C2F"/>
    <w:rsid w:val="00C263EF"/>
    <w:rsid w:val="00C26422"/>
    <w:rsid w:val="00C26766"/>
    <w:rsid w:val="00C268BA"/>
    <w:rsid w:val="00C26A98"/>
    <w:rsid w:val="00C2711B"/>
    <w:rsid w:val="00C27530"/>
    <w:rsid w:val="00C308DD"/>
    <w:rsid w:val="00C30E65"/>
    <w:rsid w:val="00C30EFE"/>
    <w:rsid w:val="00C32177"/>
    <w:rsid w:val="00C32198"/>
    <w:rsid w:val="00C3224E"/>
    <w:rsid w:val="00C324A7"/>
    <w:rsid w:val="00C3291E"/>
    <w:rsid w:val="00C32CC9"/>
    <w:rsid w:val="00C32F38"/>
    <w:rsid w:val="00C32FEC"/>
    <w:rsid w:val="00C33AF9"/>
    <w:rsid w:val="00C33C68"/>
    <w:rsid w:val="00C33DA1"/>
    <w:rsid w:val="00C3400F"/>
    <w:rsid w:val="00C34716"/>
    <w:rsid w:val="00C34BFA"/>
    <w:rsid w:val="00C34D2D"/>
    <w:rsid w:val="00C34DEB"/>
    <w:rsid w:val="00C3589B"/>
    <w:rsid w:val="00C36916"/>
    <w:rsid w:val="00C36980"/>
    <w:rsid w:val="00C3763D"/>
    <w:rsid w:val="00C377A0"/>
    <w:rsid w:val="00C401B4"/>
    <w:rsid w:val="00C4031A"/>
    <w:rsid w:val="00C40DB8"/>
    <w:rsid w:val="00C40DC9"/>
    <w:rsid w:val="00C40F8B"/>
    <w:rsid w:val="00C4180B"/>
    <w:rsid w:val="00C429DE"/>
    <w:rsid w:val="00C42C85"/>
    <w:rsid w:val="00C4379F"/>
    <w:rsid w:val="00C4392B"/>
    <w:rsid w:val="00C43A00"/>
    <w:rsid w:val="00C441B7"/>
    <w:rsid w:val="00C4490F"/>
    <w:rsid w:val="00C462B7"/>
    <w:rsid w:val="00C464A9"/>
    <w:rsid w:val="00C46613"/>
    <w:rsid w:val="00C46A61"/>
    <w:rsid w:val="00C47452"/>
    <w:rsid w:val="00C47B5A"/>
    <w:rsid w:val="00C47EF9"/>
    <w:rsid w:val="00C50220"/>
    <w:rsid w:val="00C50B17"/>
    <w:rsid w:val="00C51609"/>
    <w:rsid w:val="00C5178A"/>
    <w:rsid w:val="00C51A35"/>
    <w:rsid w:val="00C51B68"/>
    <w:rsid w:val="00C51E50"/>
    <w:rsid w:val="00C51F61"/>
    <w:rsid w:val="00C5204F"/>
    <w:rsid w:val="00C521F8"/>
    <w:rsid w:val="00C52A93"/>
    <w:rsid w:val="00C52FDB"/>
    <w:rsid w:val="00C53050"/>
    <w:rsid w:val="00C53474"/>
    <w:rsid w:val="00C535F5"/>
    <w:rsid w:val="00C53789"/>
    <w:rsid w:val="00C5383C"/>
    <w:rsid w:val="00C53947"/>
    <w:rsid w:val="00C539AC"/>
    <w:rsid w:val="00C53BC6"/>
    <w:rsid w:val="00C542ED"/>
    <w:rsid w:val="00C545E0"/>
    <w:rsid w:val="00C54858"/>
    <w:rsid w:val="00C548B8"/>
    <w:rsid w:val="00C54A15"/>
    <w:rsid w:val="00C54CC4"/>
    <w:rsid w:val="00C55090"/>
    <w:rsid w:val="00C551BA"/>
    <w:rsid w:val="00C55267"/>
    <w:rsid w:val="00C55CE8"/>
    <w:rsid w:val="00C56A86"/>
    <w:rsid w:val="00C57A62"/>
    <w:rsid w:val="00C57B0A"/>
    <w:rsid w:val="00C6033F"/>
    <w:rsid w:val="00C60568"/>
    <w:rsid w:val="00C608DA"/>
    <w:rsid w:val="00C60E44"/>
    <w:rsid w:val="00C60FA2"/>
    <w:rsid w:val="00C614A5"/>
    <w:rsid w:val="00C61602"/>
    <w:rsid w:val="00C6162F"/>
    <w:rsid w:val="00C61D0D"/>
    <w:rsid w:val="00C62B86"/>
    <w:rsid w:val="00C63160"/>
    <w:rsid w:val="00C634F8"/>
    <w:rsid w:val="00C64288"/>
    <w:rsid w:val="00C64D4E"/>
    <w:rsid w:val="00C654DF"/>
    <w:rsid w:val="00C65795"/>
    <w:rsid w:val="00C665FC"/>
    <w:rsid w:val="00C667F4"/>
    <w:rsid w:val="00C668BE"/>
    <w:rsid w:val="00C668EB"/>
    <w:rsid w:val="00C66B75"/>
    <w:rsid w:val="00C67C55"/>
    <w:rsid w:val="00C70193"/>
    <w:rsid w:val="00C70660"/>
    <w:rsid w:val="00C70A52"/>
    <w:rsid w:val="00C70CD3"/>
    <w:rsid w:val="00C70D72"/>
    <w:rsid w:val="00C72C92"/>
    <w:rsid w:val="00C72F86"/>
    <w:rsid w:val="00C732DA"/>
    <w:rsid w:val="00C73424"/>
    <w:rsid w:val="00C73843"/>
    <w:rsid w:val="00C73934"/>
    <w:rsid w:val="00C74516"/>
    <w:rsid w:val="00C75047"/>
    <w:rsid w:val="00C755A2"/>
    <w:rsid w:val="00C756A1"/>
    <w:rsid w:val="00C756DC"/>
    <w:rsid w:val="00C75F2D"/>
    <w:rsid w:val="00C761DC"/>
    <w:rsid w:val="00C762EF"/>
    <w:rsid w:val="00C7635F"/>
    <w:rsid w:val="00C768A1"/>
    <w:rsid w:val="00C772D0"/>
    <w:rsid w:val="00C77BF1"/>
    <w:rsid w:val="00C813B0"/>
    <w:rsid w:val="00C813B4"/>
    <w:rsid w:val="00C81E9A"/>
    <w:rsid w:val="00C828A8"/>
    <w:rsid w:val="00C828DB"/>
    <w:rsid w:val="00C82B8C"/>
    <w:rsid w:val="00C82C36"/>
    <w:rsid w:val="00C831BF"/>
    <w:rsid w:val="00C83407"/>
    <w:rsid w:val="00C83BFC"/>
    <w:rsid w:val="00C83CE2"/>
    <w:rsid w:val="00C84045"/>
    <w:rsid w:val="00C847E8"/>
    <w:rsid w:val="00C8530C"/>
    <w:rsid w:val="00C860BE"/>
    <w:rsid w:val="00C86F3F"/>
    <w:rsid w:val="00C917BD"/>
    <w:rsid w:val="00C9228C"/>
    <w:rsid w:val="00C923E2"/>
    <w:rsid w:val="00C92D33"/>
    <w:rsid w:val="00C93019"/>
    <w:rsid w:val="00C931B9"/>
    <w:rsid w:val="00C939C2"/>
    <w:rsid w:val="00C93BB1"/>
    <w:rsid w:val="00C94179"/>
    <w:rsid w:val="00C94D7C"/>
    <w:rsid w:val="00C953C4"/>
    <w:rsid w:val="00C95421"/>
    <w:rsid w:val="00C95EB1"/>
    <w:rsid w:val="00C9603F"/>
    <w:rsid w:val="00C9609A"/>
    <w:rsid w:val="00C97167"/>
    <w:rsid w:val="00C97F4B"/>
    <w:rsid w:val="00CA0596"/>
    <w:rsid w:val="00CA0627"/>
    <w:rsid w:val="00CA0A7E"/>
    <w:rsid w:val="00CA18BB"/>
    <w:rsid w:val="00CA198D"/>
    <w:rsid w:val="00CA1A17"/>
    <w:rsid w:val="00CA1F6E"/>
    <w:rsid w:val="00CA2BF8"/>
    <w:rsid w:val="00CA2E61"/>
    <w:rsid w:val="00CA3682"/>
    <w:rsid w:val="00CA3A7E"/>
    <w:rsid w:val="00CA3B25"/>
    <w:rsid w:val="00CA3C9B"/>
    <w:rsid w:val="00CA4BE4"/>
    <w:rsid w:val="00CA57B1"/>
    <w:rsid w:val="00CA5FB5"/>
    <w:rsid w:val="00CA61EC"/>
    <w:rsid w:val="00CA62B4"/>
    <w:rsid w:val="00CA68B2"/>
    <w:rsid w:val="00CA6AA3"/>
    <w:rsid w:val="00CA6C54"/>
    <w:rsid w:val="00CA6EEB"/>
    <w:rsid w:val="00CA7606"/>
    <w:rsid w:val="00CA7975"/>
    <w:rsid w:val="00CB02ED"/>
    <w:rsid w:val="00CB0325"/>
    <w:rsid w:val="00CB0398"/>
    <w:rsid w:val="00CB03CF"/>
    <w:rsid w:val="00CB0412"/>
    <w:rsid w:val="00CB070B"/>
    <w:rsid w:val="00CB0D2A"/>
    <w:rsid w:val="00CB1DC9"/>
    <w:rsid w:val="00CB2284"/>
    <w:rsid w:val="00CB2B38"/>
    <w:rsid w:val="00CB3120"/>
    <w:rsid w:val="00CB3D89"/>
    <w:rsid w:val="00CB3F0A"/>
    <w:rsid w:val="00CB4259"/>
    <w:rsid w:val="00CB4CAD"/>
    <w:rsid w:val="00CB64E4"/>
    <w:rsid w:val="00CB6572"/>
    <w:rsid w:val="00CB6AEE"/>
    <w:rsid w:val="00CB6E53"/>
    <w:rsid w:val="00CB76B6"/>
    <w:rsid w:val="00CB7728"/>
    <w:rsid w:val="00CB7C6A"/>
    <w:rsid w:val="00CB7D38"/>
    <w:rsid w:val="00CC0B09"/>
    <w:rsid w:val="00CC0BF7"/>
    <w:rsid w:val="00CC1268"/>
    <w:rsid w:val="00CC1930"/>
    <w:rsid w:val="00CC2C62"/>
    <w:rsid w:val="00CC2E1A"/>
    <w:rsid w:val="00CC3810"/>
    <w:rsid w:val="00CC38BB"/>
    <w:rsid w:val="00CC3A75"/>
    <w:rsid w:val="00CC4068"/>
    <w:rsid w:val="00CC46B9"/>
    <w:rsid w:val="00CC4953"/>
    <w:rsid w:val="00CC4D39"/>
    <w:rsid w:val="00CC4F60"/>
    <w:rsid w:val="00CC53D1"/>
    <w:rsid w:val="00CC56BE"/>
    <w:rsid w:val="00CC5885"/>
    <w:rsid w:val="00CC5F17"/>
    <w:rsid w:val="00CC64F9"/>
    <w:rsid w:val="00CC6B9D"/>
    <w:rsid w:val="00CC7130"/>
    <w:rsid w:val="00CC7199"/>
    <w:rsid w:val="00CC7ED4"/>
    <w:rsid w:val="00CD0495"/>
    <w:rsid w:val="00CD06F5"/>
    <w:rsid w:val="00CD0FC1"/>
    <w:rsid w:val="00CD15C7"/>
    <w:rsid w:val="00CD2747"/>
    <w:rsid w:val="00CD2B13"/>
    <w:rsid w:val="00CD2C8B"/>
    <w:rsid w:val="00CD3491"/>
    <w:rsid w:val="00CD3514"/>
    <w:rsid w:val="00CD3F25"/>
    <w:rsid w:val="00CD4280"/>
    <w:rsid w:val="00CD4B1E"/>
    <w:rsid w:val="00CD4D58"/>
    <w:rsid w:val="00CD4D5E"/>
    <w:rsid w:val="00CD52D7"/>
    <w:rsid w:val="00CD6017"/>
    <w:rsid w:val="00CD67EB"/>
    <w:rsid w:val="00CD6A11"/>
    <w:rsid w:val="00CD6B8C"/>
    <w:rsid w:val="00CD7011"/>
    <w:rsid w:val="00CD7388"/>
    <w:rsid w:val="00CD73D9"/>
    <w:rsid w:val="00CD76DF"/>
    <w:rsid w:val="00CD7F1E"/>
    <w:rsid w:val="00CE03A0"/>
    <w:rsid w:val="00CE04FE"/>
    <w:rsid w:val="00CE1A37"/>
    <w:rsid w:val="00CE2386"/>
    <w:rsid w:val="00CE2630"/>
    <w:rsid w:val="00CE2741"/>
    <w:rsid w:val="00CE2DD7"/>
    <w:rsid w:val="00CE3AC7"/>
    <w:rsid w:val="00CE3C15"/>
    <w:rsid w:val="00CE51CE"/>
    <w:rsid w:val="00CE538D"/>
    <w:rsid w:val="00CE539C"/>
    <w:rsid w:val="00CE5A26"/>
    <w:rsid w:val="00CE5BF6"/>
    <w:rsid w:val="00CE60D8"/>
    <w:rsid w:val="00CE620C"/>
    <w:rsid w:val="00CE6323"/>
    <w:rsid w:val="00CE791B"/>
    <w:rsid w:val="00CE7E6D"/>
    <w:rsid w:val="00CF0A1F"/>
    <w:rsid w:val="00CF1B74"/>
    <w:rsid w:val="00CF1C23"/>
    <w:rsid w:val="00CF22C8"/>
    <w:rsid w:val="00CF23D4"/>
    <w:rsid w:val="00CF2C33"/>
    <w:rsid w:val="00CF2D89"/>
    <w:rsid w:val="00CF31E9"/>
    <w:rsid w:val="00CF34F9"/>
    <w:rsid w:val="00CF3D62"/>
    <w:rsid w:val="00CF3DE0"/>
    <w:rsid w:val="00CF3FF6"/>
    <w:rsid w:val="00CF419F"/>
    <w:rsid w:val="00CF4F9B"/>
    <w:rsid w:val="00CF514C"/>
    <w:rsid w:val="00CF529A"/>
    <w:rsid w:val="00CF5C9B"/>
    <w:rsid w:val="00CF5CAF"/>
    <w:rsid w:val="00CF6E08"/>
    <w:rsid w:val="00CF7B7B"/>
    <w:rsid w:val="00CF7D4F"/>
    <w:rsid w:val="00D00157"/>
    <w:rsid w:val="00D0063C"/>
    <w:rsid w:val="00D00C64"/>
    <w:rsid w:val="00D01034"/>
    <w:rsid w:val="00D011BD"/>
    <w:rsid w:val="00D014AE"/>
    <w:rsid w:val="00D01F96"/>
    <w:rsid w:val="00D027C8"/>
    <w:rsid w:val="00D02F1F"/>
    <w:rsid w:val="00D03029"/>
    <w:rsid w:val="00D032F9"/>
    <w:rsid w:val="00D0427C"/>
    <w:rsid w:val="00D044AB"/>
    <w:rsid w:val="00D05203"/>
    <w:rsid w:val="00D05426"/>
    <w:rsid w:val="00D0590C"/>
    <w:rsid w:val="00D0641B"/>
    <w:rsid w:val="00D0693F"/>
    <w:rsid w:val="00D06AD9"/>
    <w:rsid w:val="00D06BD0"/>
    <w:rsid w:val="00D070BC"/>
    <w:rsid w:val="00D077DA"/>
    <w:rsid w:val="00D0791D"/>
    <w:rsid w:val="00D07C34"/>
    <w:rsid w:val="00D100E1"/>
    <w:rsid w:val="00D10107"/>
    <w:rsid w:val="00D106DA"/>
    <w:rsid w:val="00D10A48"/>
    <w:rsid w:val="00D10AF6"/>
    <w:rsid w:val="00D112F8"/>
    <w:rsid w:val="00D113A0"/>
    <w:rsid w:val="00D11703"/>
    <w:rsid w:val="00D11F60"/>
    <w:rsid w:val="00D1213C"/>
    <w:rsid w:val="00D122C2"/>
    <w:rsid w:val="00D12348"/>
    <w:rsid w:val="00D125D3"/>
    <w:rsid w:val="00D128EC"/>
    <w:rsid w:val="00D12A3C"/>
    <w:rsid w:val="00D12E46"/>
    <w:rsid w:val="00D133C0"/>
    <w:rsid w:val="00D13704"/>
    <w:rsid w:val="00D13CE1"/>
    <w:rsid w:val="00D13D15"/>
    <w:rsid w:val="00D13EB1"/>
    <w:rsid w:val="00D13F8D"/>
    <w:rsid w:val="00D14A96"/>
    <w:rsid w:val="00D14C64"/>
    <w:rsid w:val="00D15008"/>
    <w:rsid w:val="00D151DF"/>
    <w:rsid w:val="00D16615"/>
    <w:rsid w:val="00D168A5"/>
    <w:rsid w:val="00D1712E"/>
    <w:rsid w:val="00D17656"/>
    <w:rsid w:val="00D2041B"/>
    <w:rsid w:val="00D2071C"/>
    <w:rsid w:val="00D2078F"/>
    <w:rsid w:val="00D20C95"/>
    <w:rsid w:val="00D21A76"/>
    <w:rsid w:val="00D21CCF"/>
    <w:rsid w:val="00D21E38"/>
    <w:rsid w:val="00D22AB1"/>
    <w:rsid w:val="00D23585"/>
    <w:rsid w:val="00D24148"/>
    <w:rsid w:val="00D24557"/>
    <w:rsid w:val="00D25314"/>
    <w:rsid w:val="00D25319"/>
    <w:rsid w:val="00D25548"/>
    <w:rsid w:val="00D25DC6"/>
    <w:rsid w:val="00D25DE9"/>
    <w:rsid w:val="00D26748"/>
    <w:rsid w:val="00D2697A"/>
    <w:rsid w:val="00D26ED6"/>
    <w:rsid w:val="00D2712D"/>
    <w:rsid w:val="00D27952"/>
    <w:rsid w:val="00D27FDC"/>
    <w:rsid w:val="00D305C9"/>
    <w:rsid w:val="00D3087E"/>
    <w:rsid w:val="00D316AA"/>
    <w:rsid w:val="00D32111"/>
    <w:rsid w:val="00D327B0"/>
    <w:rsid w:val="00D32E2D"/>
    <w:rsid w:val="00D3352E"/>
    <w:rsid w:val="00D335A0"/>
    <w:rsid w:val="00D335E0"/>
    <w:rsid w:val="00D33A2B"/>
    <w:rsid w:val="00D33AE1"/>
    <w:rsid w:val="00D33C80"/>
    <w:rsid w:val="00D33CEF"/>
    <w:rsid w:val="00D34434"/>
    <w:rsid w:val="00D3586C"/>
    <w:rsid w:val="00D35C1E"/>
    <w:rsid w:val="00D36282"/>
    <w:rsid w:val="00D36785"/>
    <w:rsid w:val="00D36808"/>
    <w:rsid w:val="00D3754B"/>
    <w:rsid w:val="00D37567"/>
    <w:rsid w:val="00D37720"/>
    <w:rsid w:val="00D4048F"/>
    <w:rsid w:val="00D40626"/>
    <w:rsid w:val="00D4096F"/>
    <w:rsid w:val="00D40EE1"/>
    <w:rsid w:val="00D41F6A"/>
    <w:rsid w:val="00D4276B"/>
    <w:rsid w:val="00D42D78"/>
    <w:rsid w:val="00D43341"/>
    <w:rsid w:val="00D434CC"/>
    <w:rsid w:val="00D43867"/>
    <w:rsid w:val="00D438BC"/>
    <w:rsid w:val="00D43F16"/>
    <w:rsid w:val="00D44726"/>
    <w:rsid w:val="00D448B3"/>
    <w:rsid w:val="00D44926"/>
    <w:rsid w:val="00D45BE1"/>
    <w:rsid w:val="00D45C20"/>
    <w:rsid w:val="00D461F9"/>
    <w:rsid w:val="00D46527"/>
    <w:rsid w:val="00D466AC"/>
    <w:rsid w:val="00D46AD2"/>
    <w:rsid w:val="00D47050"/>
    <w:rsid w:val="00D47428"/>
    <w:rsid w:val="00D474B7"/>
    <w:rsid w:val="00D476BA"/>
    <w:rsid w:val="00D47B0D"/>
    <w:rsid w:val="00D47D10"/>
    <w:rsid w:val="00D47D22"/>
    <w:rsid w:val="00D482E0"/>
    <w:rsid w:val="00D50A3B"/>
    <w:rsid w:val="00D50FD8"/>
    <w:rsid w:val="00D51442"/>
    <w:rsid w:val="00D517B5"/>
    <w:rsid w:val="00D52476"/>
    <w:rsid w:val="00D53199"/>
    <w:rsid w:val="00D532AE"/>
    <w:rsid w:val="00D53BC8"/>
    <w:rsid w:val="00D53DA6"/>
    <w:rsid w:val="00D540E0"/>
    <w:rsid w:val="00D54144"/>
    <w:rsid w:val="00D54483"/>
    <w:rsid w:val="00D54588"/>
    <w:rsid w:val="00D55881"/>
    <w:rsid w:val="00D56357"/>
    <w:rsid w:val="00D56957"/>
    <w:rsid w:val="00D56A4A"/>
    <w:rsid w:val="00D56A9B"/>
    <w:rsid w:val="00D56F14"/>
    <w:rsid w:val="00D56F15"/>
    <w:rsid w:val="00D6013A"/>
    <w:rsid w:val="00D603DF"/>
    <w:rsid w:val="00D60704"/>
    <w:rsid w:val="00D60843"/>
    <w:rsid w:val="00D60D63"/>
    <w:rsid w:val="00D614AD"/>
    <w:rsid w:val="00D616E9"/>
    <w:rsid w:val="00D61794"/>
    <w:rsid w:val="00D6185B"/>
    <w:rsid w:val="00D61A6F"/>
    <w:rsid w:val="00D6301B"/>
    <w:rsid w:val="00D63577"/>
    <w:rsid w:val="00D63591"/>
    <w:rsid w:val="00D64829"/>
    <w:rsid w:val="00D6497F"/>
    <w:rsid w:val="00D655A3"/>
    <w:rsid w:val="00D65C29"/>
    <w:rsid w:val="00D66095"/>
    <w:rsid w:val="00D664D1"/>
    <w:rsid w:val="00D667B8"/>
    <w:rsid w:val="00D66879"/>
    <w:rsid w:val="00D66E14"/>
    <w:rsid w:val="00D67192"/>
    <w:rsid w:val="00D67D28"/>
    <w:rsid w:val="00D67D2D"/>
    <w:rsid w:val="00D67FE8"/>
    <w:rsid w:val="00D67FEF"/>
    <w:rsid w:val="00D707ED"/>
    <w:rsid w:val="00D70A89"/>
    <w:rsid w:val="00D70F03"/>
    <w:rsid w:val="00D713F6"/>
    <w:rsid w:val="00D7237C"/>
    <w:rsid w:val="00D72B3E"/>
    <w:rsid w:val="00D738E9"/>
    <w:rsid w:val="00D73B31"/>
    <w:rsid w:val="00D74183"/>
    <w:rsid w:val="00D745A3"/>
    <w:rsid w:val="00D74BD7"/>
    <w:rsid w:val="00D75416"/>
    <w:rsid w:val="00D75857"/>
    <w:rsid w:val="00D75CD4"/>
    <w:rsid w:val="00D75F06"/>
    <w:rsid w:val="00D76A96"/>
    <w:rsid w:val="00D76D1E"/>
    <w:rsid w:val="00D77795"/>
    <w:rsid w:val="00D77891"/>
    <w:rsid w:val="00D80970"/>
    <w:rsid w:val="00D80EA0"/>
    <w:rsid w:val="00D81178"/>
    <w:rsid w:val="00D8125D"/>
    <w:rsid w:val="00D81FE1"/>
    <w:rsid w:val="00D82D0D"/>
    <w:rsid w:val="00D83703"/>
    <w:rsid w:val="00D83C50"/>
    <w:rsid w:val="00D83CE7"/>
    <w:rsid w:val="00D8409E"/>
    <w:rsid w:val="00D8438A"/>
    <w:rsid w:val="00D84D3C"/>
    <w:rsid w:val="00D84ECD"/>
    <w:rsid w:val="00D851BA"/>
    <w:rsid w:val="00D854ED"/>
    <w:rsid w:val="00D85A76"/>
    <w:rsid w:val="00D8611E"/>
    <w:rsid w:val="00D866A9"/>
    <w:rsid w:val="00D869DF"/>
    <w:rsid w:val="00D86CB8"/>
    <w:rsid w:val="00D86E3D"/>
    <w:rsid w:val="00D86E6A"/>
    <w:rsid w:val="00D872C4"/>
    <w:rsid w:val="00D87458"/>
    <w:rsid w:val="00D9028F"/>
    <w:rsid w:val="00D90973"/>
    <w:rsid w:val="00D909DD"/>
    <w:rsid w:val="00D90B19"/>
    <w:rsid w:val="00D91121"/>
    <w:rsid w:val="00D9117F"/>
    <w:rsid w:val="00D915F7"/>
    <w:rsid w:val="00D91857"/>
    <w:rsid w:val="00D91E97"/>
    <w:rsid w:val="00D92A00"/>
    <w:rsid w:val="00D92B9C"/>
    <w:rsid w:val="00D92FF2"/>
    <w:rsid w:val="00D93127"/>
    <w:rsid w:val="00D932F0"/>
    <w:rsid w:val="00D93B7D"/>
    <w:rsid w:val="00D9413F"/>
    <w:rsid w:val="00D94FC9"/>
    <w:rsid w:val="00D952EC"/>
    <w:rsid w:val="00D95560"/>
    <w:rsid w:val="00D9574C"/>
    <w:rsid w:val="00D95D1A"/>
    <w:rsid w:val="00D95F51"/>
    <w:rsid w:val="00D96292"/>
    <w:rsid w:val="00D962D8"/>
    <w:rsid w:val="00D9684D"/>
    <w:rsid w:val="00D96A2F"/>
    <w:rsid w:val="00D96B42"/>
    <w:rsid w:val="00D96CCC"/>
    <w:rsid w:val="00D97098"/>
    <w:rsid w:val="00D970FA"/>
    <w:rsid w:val="00D9790A"/>
    <w:rsid w:val="00D979A4"/>
    <w:rsid w:val="00D97DC9"/>
    <w:rsid w:val="00D97DF4"/>
    <w:rsid w:val="00D97F10"/>
    <w:rsid w:val="00DA0764"/>
    <w:rsid w:val="00DA0848"/>
    <w:rsid w:val="00DA0DAE"/>
    <w:rsid w:val="00DA0E41"/>
    <w:rsid w:val="00DA0F1A"/>
    <w:rsid w:val="00DA119A"/>
    <w:rsid w:val="00DA15BE"/>
    <w:rsid w:val="00DA1648"/>
    <w:rsid w:val="00DA1F8D"/>
    <w:rsid w:val="00DA2127"/>
    <w:rsid w:val="00DA21BA"/>
    <w:rsid w:val="00DA22E1"/>
    <w:rsid w:val="00DA2C0C"/>
    <w:rsid w:val="00DA2F12"/>
    <w:rsid w:val="00DA2F44"/>
    <w:rsid w:val="00DA3201"/>
    <w:rsid w:val="00DA37DB"/>
    <w:rsid w:val="00DA3A72"/>
    <w:rsid w:val="00DA470D"/>
    <w:rsid w:val="00DA4B84"/>
    <w:rsid w:val="00DA4DCA"/>
    <w:rsid w:val="00DA553A"/>
    <w:rsid w:val="00DA56D2"/>
    <w:rsid w:val="00DA5702"/>
    <w:rsid w:val="00DA5967"/>
    <w:rsid w:val="00DA5BE8"/>
    <w:rsid w:val="00DA6EE1"/>
    <w:rsid w:val="00DA749C"/>
    <w:rsid w:val="00DA79E2"/>
    <w:rsid w:val="00DB01B0"/>
    <w:rsid w:val="00DB03FC"/>
    <w:rsid w:val="00DB0C0D"/>
    <w:rsid w:val="00DB1872"/>
    <w:rsid w:val="00DB1963"/>
    <w:rsid w:val="00DB1BE7"/>
    <w:rsid w:val="00DB2386"/>
    <w:rsid w:val="00DB2532"/>
    <w:rsid w:val="00DB3A77"/>
    <w:rsid w:val="00DB4A51"/>
    <w:rsid w:val="00DB4DC8"/>
    <w:rsid w:val="00DB4E64"/>
    <w:rsid w:val="00DB5674"/>
    <w:rsid w:val="00DB5A5B"/>
    <w:rsid w:val="00DB5EBF"/>
    <w:rsid w:val="00DB6058"/>
    <w:rsid w:val="00DB6190"/>
    <w:rsid w:val="00DB6194"/>
    <w:rsid w:val="00DB6C62"/>
    <w:rsid w:val="00DB77EA"/>
    <w:rsid w:val="00DB787E"/>
    <w:rsid w:val="00DB7924"/>
    <w:rsid w:val="00DB7C25"/>
    <w:rsid w:val="00DC0656"/>
    <w:rsid w:val="00DC103E"/>
    <w:rsid w:val="00DC15F1"/>
    <w:rsid w:val="00DC1648"/>
    <w:rsid w:val="00DC28E1"/>
    <w:rsid w:val="00DC2DBA"/>
    <w:rsid w:val="00DC2F87"/>
    <w:rsid w:val="00DC2FF9"/>
    <w:rsid w:val="00DC3E9C"/>
    <w:rsid w:val="00DC4462"/>
    <w:rsid w:val="00DC45F6"/>
    <w:rsid w:val="00DC493D"/>
    <w:rsid w:val="00DC499A"/>
    <w:rsid w:val="00DC5675"/>
    <w:rsid w:val="00DC5D8D"/>
    <w:rsid w:val="00DC74DA"/>
    <w:rsid w:val="00DD0458"/>
    <w:rsid w:val="00DD0568"/>
    <w:rsid w:val="00DD0BC7"/>
    <w:rsid w:val="00DD18AD"/>
    <w:rsid w:val="00DD24C5"/>
    <w:rsid w:val="00DD24E8"/>
    <w:rsid w:val="00DD2967"/>
    <w:rsid w:val="00DD2BB2"/>
    <w:rsid w:val="00DD3191"/>
    <w:rsid w:val="00DD3641"/>
    <w:rsid w:val="00DD4E9A"/>
    <w:rsid w:val="00DD513A"/>
    <w:rsid w:val="00DD524F"/>
    <w:rsid w:val="00DD5DA6"/>
    <w:rsid w:val="00DD6216"/>
    <w:rsid w:val="00DD65FA"/>
    <w:rsid w:val="00DD6F3D"/>
    <w:rsid w:val="00DD6F4F"/>
    <w:rsid w:val="00DD700F"/>
    <w:rsid w:val="00DD7624"/>
    <w:rsid w:val="00DD7771"/>
    <w:rsid w:val="00DD7B23"/>
    <w:rsid w:val="00DD7D98"/>
    <w:rsid w:val="00DD7E88"/>
    <w:rsid w:val="00DE0334"/>
    <w:rsid w:val="00DE13BE"/>
    <w:rsid w:val="00DE14CF"/>
    <w:rsid w:val="00DE1CBF"/>
    <w:rsid w:val="00DE200A"/>
    <w:rsid w:val="00DE20DD"/>
    <w:rsid w:val="00DE272C"/>
    <w:rsid w:val="00DE2B61"/>
    <w:rsid w:val="00DE2D71"/>
    <w:rsid w:val="00DE2E06"/>
    <w:rsid w:val="00DE2E70"/>
    <w:rsid w:val="00DE3332"/>
    <w:rsid w:val="00DE3A37"/>
    <w:rsid w:val="00DE475F"/>
    <w:rsid w:val="00DE4908"/>
    <w:rsid w:val="00DE5B3D"/>
    <w:rsid w:val="00DE62B2"/>
    <w:rsid w:val="00DE6920"/>
    <w:rsid w:val="00DE6F2F"/>
    <w:rsid w:val="00DE7391"/>
    <w:rsid w:val="00DE7A98"/>
    <w:rsid w:val="00DE7B36"/>
    <w:rsid w:val="00DE7F8E"/>
    <w:rsid w:val="00DF0BA7"/>
    <w:rsid w:val="00DF19FD"/>
    <w:rsid w:val="00DF23FC"/>
    <w:rsid w:val="00DF252F"/>
    <w:rsid w:val="00DF2653"/>
    <w:rsid w:val="00DF2D79"/>
    <w:rsid w:val="00DF2EF5"/>
    <w:rsid w:val="00DF30EB"/>
    <w:rsid w:val="00DF39C6"/>
    <w:rsid w:val="00DF3DED"/>
    <w:rsid w:val="00DF42BD"/>
    <w:rsid w:val="00DF4EF6"/>
    <w:rsid w:val="00DF500F"/>
    <w:rsid w:val="00DF5449"/>
    <w:rsid w:val="00DF5B51"/>
    <w:rsid w:val="00DF5CEB"/>
    <w:rsid w:val="00DF660E"/>
    <w:rsid w:val="00DF6A95"/>
    <w:rsid w:val="00DF6D84"/>
    <w:rsid w:val="00DF75C1"/>
    <w:rsid w:val="00DF79D5"/>
    <w:rsid w:val="00E00979"/>
    <w:rsid w:val="00E00FDE"/>
    <w:rsid w:val="00E01460"/>
    <w:rsid w:val="00E01B1B"/>
    <w:rsid w:val="00E0349A"/>
    <w:rsid w:val="00E034ED"/>
    <w:rsid w:val="00E03ACB"/>
    <w:rsid w:val="00E03ADD"/>
    <w:rsid w:val="00E03D55"/>
    <w:rsid w:val="00E0417B"/>
    <w:rsid w:val="00E0444A"/>
    <w:rsid w:val="00E04BD6"/>
    <w:rsid w:val="00E04EB3"/>
    <w:rsid w:val="00E058C7"/>
    <w:rsid w:val="00E05D20"/>
    <w:rsid w:val="00E07E6A"/>
    <w:rsid w:val="00E1067B"/>
    <w:rsid w:val="00E10918"/>
    <w:rsid w:val="00E10E15"/>
    <w:rsid w:val="00E11B1A"/>
    <w:rsid w:val="00E11E26"/>
    <w:rsid w:val="00E12901"/>
    <w:rsid w:val="00E13760"/>
    <w:rsid w:val="00E13B1D"/>
    <w:rsid w:val="00E13F15"/>
    <w:rsid w:val="00E14283"/>
    <w:rsid w:val="00E1498F"/>
    <w:rsid w:val="00E14D5E"/>
    <w:rsid w:val="00E153C1"/>
    <w:rsid w:val="00E156B2"/>
    <w:rsid w:val="00E15EF0"/>
    <w:rsid w:val="00E164CA"/>
    <w:rsid w:val="00E16DCF"/>
    <w:rsid w:val="00E203B7"/>
    <w:rsid w:val="00E20711"/>
    <w:rsid w:val="00E20A1D"/>
    <w:rsid w:val="00E20F50"/>
    <w:rsid w:val="00E21374"/>
    <w:rsid w:val="00E216C6"/>
    <w:rsid w:val="00E2202C"/>
    <w:rsid w:val="00E22E0D"/>
    <w:rsid w:val="00E236E3"/>
    <w:rsid w:val="00E242CC"/>
    <w:rsid w:val="00E244D3"/>
    <w:rsid w:val="00E246CD"/>
    <w:rsid w:val="00E24A34"/>
    <w:rsid w:val="00E24B74"/>
    <w:rsid w:val="00E24CE2"/>
    <w:rsid w:val="00E25038"/>
    <w:rsid w:val="00E26221"/>
    <w:rsid w:val="00E262BA"/>
    <w:rsid w:val="00E262C0"/>
    <w:rsid w:val="00E26388"/>
    <w:rsid w:val="00E2665B"/>
    <w:rsid w:val="00E26CC2"/>
    <w:rsid w:val="00E27234"/>
    <w:rsid w:val="00E27327"/>
    <w:rsid w:val="00E2766B"/>
    <w:rsid w:val="00E2795E"/>
    <w:rsid w:val="00E27ACC"/>
    <w:rsid w:val="00E27FF0"/>
    <w:rsid w:val="00E3133C"/>
    <w:rsid w:val="00E313FA"/>
    <w:rsid w:val="00E3172F"/>
    <w:rsid w:val="00E31D49"/>
    <w:rsid w:val="00E32117"/>
    <w:rsid w:val="00E32F6B"/>
    <w:rsid w:val="00E3441E"/>
    <w:rsid w:val="00E34441"/>
    <w:rsid w:val="00E3462E"/>
    <w:rsid w:val="00E34724"/>
    <w:rsid w:val="00E348AA"/>
    <w:rsid w:val="00E34FBB"/>
    <w:rsid w:val="00E35068"/>
    <w:rsid w:val="00E35109"/>
    <w:rsid w:val="00E3518B"/>
    <w:rsid w:val="00E3533A"/>
    <w:rsid w:val="00E35547"/>
    <w:rsid w:val="00E357DC"/>
    <w:rsid w:val="00E3702D"/>
    <w:rsid w:val="00E41942"/>
    <w:rsid w:val="00E4221E"/>
    <w:rsid w:val="00E42883"/>
    <w:rsid w:val="00E4329A"/>
    <w:rsid w:val="00E433EE"/>
    <w:rsid w:val="00E43F86"/>
    <w:rsid w:val="00E451EA"/>
    <w:rsid w:val="00E45247"/>
    <w:rsid w:val="00E45738"/>
    <w:rsid w:val="00E46102"/>
    <w:rsid w:val="00E4662A"/>
    <w:rsid w:val="00E474FC"/>
    <w:rsid w:val="00E4764D"/>
    <w:rsid w:val="00E477FE"/>
    <w:rsid w:val="00E47DB0"/>
    <w:rsid w:val="00E47DFB"/>
    <w:rsid w:val="00E5079F"/>
    <w:rsid w:val="00E50ECF"/>
    <w:rsid w:val="00E50FAC"/>
    <w:rsid w:val="00E50FAF"/>
    <w:rsid w:val="00E51F5A"/>
    <w:rsid w:val="00E51F9D"/>
    <w:rsid w:val="00E526C3"/>
    <w:rsid w:val="00E53A2B"/>
    <w:rsid w:val="00E54F7A"/>
    <w:rsid w:val="00E5627A"/>
    <w:rsid w:val="00E56526"/>
    <w:rsid w:val="00E565CC"/>
    <w:rsid w:val="00E56B38"/>
    <w:rsid w:val="00E572A3"/>
    <w:rsid w:val="00E57BA6"/>
    <w:rsid w:val="00E606EE"/>
    <w:rsid w:val="00E60AB8"/>
    <w:rsid w:val="00E61A8A"/>
    <w:rsid w:val="00E6213F"/>
    <w:rsid w:val="00E62457"/>
    <w:rsid w:val="00E62641"/>
    <w:rsid w:val="00E631B4"/>
    <w:rsid w:val="00E63547"/>
    <w:rsid w:val="00E63556"/>
    <w:rsid w:val="00E63BA5"/>
    <w:rsid w:val="00E6416B"/>
    <w:rsid w:val="00E642E3"/>
    <w:rsid w:val="00E6447F"/>
    <w:rsid w:val="00E65020"/>
    <w:rsid w:val="00E6531B"/>
    <w:rsid w:val="00E657BF"/>
    <w:rsid w:val="00E65A6B"/>
    <w:rsid w:val="00E66A86"/>
    <w:rsid w:val="00E67911"/>
    <w:rsid w:val="00E67E1B"/>
    <w:rsid w:val="00E70195"/>
    <w:rsid w:val="00E708C4"/>
    <w:rsid w:val="00E712EC"/>
    <w:rsid w:val="00E72310"/>
    <w:rsid w:val="00E72AA2"/>
    <w:rsid w:val="00E73CCF"/>
    <w:rsid w:val="00E7435C"/>
    <w:rsid w:val="00E74537"/>
    <w:rsid w:val="00E749FC"/>
    <w:rsid w:val="00E75096"/>
    <w:rsid w:val="00E751CE"/>
    <w:rsid w:val="00E754E4"/>
    <w:rsid w:val="00E75934"/>
    <w:rsid w:val="00E7601C"/>
    <w:rsid w:val="00E766A0"/>
    <w:rsid w:val="00E76896"/>
    <w:rsid w:val="00E77216"/>
    <w:rsid w:val="00E77817"/>
    <w:rsid w:val="00E778F0"/>
    <w:rsid w:val="00E779DC"/>
    <w:rsid w:val="00E8072E"/>
    <w:rsid w:val="00E80DBA"/>
    <w:rsid w:val="00E80E24"/>
    <w:rsid w:val="00E81667"/>
    <w:rsid w:val="00E81C14"/>
    <w:rsid w:val="00E81D9F"/>
    <w:rsid w:val="00E81EC8"/>
    <w:rsid w:val="00E81F6B"/>
    <w:rsid w:val="00E821EF"/>
    <w:rsid w:val="00E83245"/>
    <w:rsid w:val="00E8369A"/>
    <w:rsid w:val="00E83D4E"/>
    <w:rsid w:val="00E8499F"/>
    <w:rsid w:val="00E84D46"/>
    <w:rsid w:val="00E857FC"/>
    <w:rsid w:val="00E85FC7"/>
    <w:rsid w:val="00E866B9"/>
    <w:rsid w:val="00E86C9F"/>
    <w:rsid w:val="00E870EA"/>
    <w:rsid w:val="00E90011"/>
    <w:rsid w:val="00E9031A"/>
    <w:rsid w:val="00E90584"/>
    <w:rsid w:val="00E908F5"/>
    <w:rsid w:val="00E90A47"/>
    <w:rsid w:val="00E90E3E"/>
    <w:rsid w:val="00E90F69"/>
    <w:rsid w:val="00E9108C"/>
    <w:rsid w:val="00E916E8"/>
    <w:rsid w:val="00E91D55"/>
    <w:rsid w:val="00E92780"/>
    <w:rsid w:val="00E92821"/>
    <w:rsid w:val="00E92CA7"/>
    <w:rsid w:val="00E92D83"/>
    <w:rsid w:val="00E9375D"/>
    <w:rsid w:val="00E93C3A"/>
    <w:rsid w:val="00E93DB4"/>
    <w:rsid w:val="00E93E1E"/>
    <w:rsid w:val="00E94288"/>
    <w:rsid w:val="00E94771"/>
    <w:rsid w:val="00E94937"/>
    <w:rsid w:val="00E9499F"/>
    <w:rsid w:val="00E95232"/>
    <w:rsid w:val="00E95719"/>
    <w:rsid w:val="00E95745"/>
    <w:rsid w:val="00E9635C"/>
    <w:rsid w:val="00E97BD9"/>
    <w:rsid w:val="00EA0306"/>
    <w:rsid w:val="00EA0576"/>
    <w:rsid w:val="00EA0B24"/>
    <w:rsid w:val="00EA14C0"/>
    <w:rsid w:val="00EA1516"/>
    <w:rsid w:val="00EA16BC"/>
    <w:rsid w:val="00EA271A"/>
    <w:rsid w:val="00EA302F"/>
    <w:rsid w:val="00EA3330"/>
    <w:rsid w:val="00EA35F4"/>
    <w:rsid w:val="00EA3603"/>
    <w:rsid w:val="00EA3CAF"/>
    <w:rsid w:val="00EA4231"/>
    <w:rsid w:val="00EA4911"/>
    <w:rsid w:val="00EA4F88"/>
    <w:rsid w:val="00EA50FA"/>
    <w:rsid w:val="00EA5676"/>
    <w:rsid w:val="00EA5C02"/>
    <w:rsid w:val="00EA5C34"/>
    <w:rsid w:val="00EA621C"/>
    <w:rsid w:val="00EA66BB"/>
    <w:rsid w:val="00EA69BE"/>
    <w:rsid w:val="00EA6D5C"/>
    <w:rsid w:val="00EA7D3F"/>
    <w:rsid w:val="00EA7D66"/>
    <w:rsid w:val="00EB0663"/>
    <w:rsid w:val="00EB0ACB"/>
    <w:rsid w:val="00EB0D0D"/>
    <w:rsid w:val="00EB10B9"/>
    <w:rsid w:val="00EB1115"/>
    <w:rsid w:val="00EB1185"/>
    <w:rsid w:val="00EB12A1"/>
    <w:rsid w:val="00EB19C0"/>
    <w:rsid w:val="00EB21A6"/>
    <w:rsid w:val="00EB2770"/>
    <w:rsid w:val="00EB3681"/>
    <w:rsid w:val="00EB4410"/>
    <w:rsid w:val="00EB468C"/>
    <w:rsid w:val="00EB4792"/>
    <w:rsid w:val="00EB4D21"/>
    <w:rsid w:val="00EB59D5"/>
    <w:rsid w:val="00EB5AB9"/>
    <w:rsid w:val="00EB5B78"/>
    <w:rsid w:val="00EB5D97"/>
    <w:rsid w:val="00EB5E9D"/>
    <w:rsid w:val="00EB6403"/>
    <w:rsid w:val="00EB68B0"/>
    <w:rsid w:val="00EB6C0F"/>
    <w:rsid w:val="00EB6DE0"/>
    <w:rsid w:val="00EB6E4A"/>
    <w:rsid w:val="00EB75F8"/>
    <w:rsid w:val="00EB7A79"/>
    <w:rsid w:val="00EB7D42"/>
    <w:rsid w:val="00EB7F50"/>
    <w:rsid w:val="00EB7F6B"/>
    <w:rsid w:val="00EC00F2"/>
    <w:rsid w:val="00EC046E"/>
    <w:rsid w:val="00EC0A32"/>
    <w:rsid w:val="00EC0A66"/>
    <w:rsid w:val="00EC0C6B"/>
    <w:rsid w:val="00EC13D1"/>
    <w:rsid w:val="00EC18C8"/>
    <w:rsid w:val="00EC222F"/>
    <w:rsid w:val="00EC246B"/>
    <w:rsid w:val="00EC2653"/>
    <w:rsid w:val="00EC2A5F"/>
    <w:rsid w:val="00EC3376"/>
    <w:rsid w:val="00EC3428"/>
    <w:rsid w:val="00EC37F4"/>
    <w:rsid w:val="00EC427D"/>
    <w:rsid w:val="00EC44CD"/>
    <w:rsid w:val="00EC4B4B"/>
    <w:rsid w:val="00EC57FA"/>
    <w:rsid w:val="00EC5D8D"/>
    <w:rsid w:val="00EC5DC2"/>
    <w:rsid w:val="00EC6090"/>
    <w:rsid w:val="00EC6291"/>
    <w:rsid w:val="00EC6352"/>
    <w:rsid w:val="00EC6FDD"/>
    <w:rsid w:val="00EC78CE"/>
    <w:rsid w:val="00ED057C"/>
    <w:rsid w:val="00ED0629"/>
    <w:rsid w:val="00ED126E"/>
    <w:rsid w:val="00ED1334"/>
    <w:rsid w:val="00ED1375"/>
    <w:rsid w:val="00ED1394"/>
    <w:rsid w:val="00ED1B04"/>
    <w:rsid w:val="00ED1D9A"/>
    <w:rsid w:val="00ED2904"/>
    <w:rsid w:val="00ED36F6"/>
    <w:rsid w:val="00ED3F52"/>
    <w:rsid w:val="00ED4012"/>
    <w:rsid w:val="00ED5261"/>
    <w:rsid w:val="00ED543C"/>
    <w:rsid w:val="00ED556C"/>
    <w:rsid w:val="00ED57A3"/>
    <w:rsid w:val="00ED5E3D"/>
    <w:rsid w:val="00ED6558"/>
    <w:rsid w:val="00ED685F"/>
    <w:rsid w:val="00ED68F6"/>
    <w:rsid w:val="00ED73FC"/>
    <w:rsid w:val="00ED751E"/>
    <w:rsid w:val="00ED7CD8"/>
    <w:rsid w:val="00EE0369"/>
    <w:rsid w:val="00EE0EE9"/>
    <w:rsid w:val="00EE13A7"/>
    <w:rsid w:val="00EE1584"/>
    <w:rsid w:val="00EE172B"/>
    <w:rsid w:val="00EE1837"/>
    <w:rsid w:val="00EE19E9"/>
    <w:rsid w:val="00EE1E1A"/>
    <w:rsid w:val="00EE20D9"/>
    <w:rsid w:val="00EE24E8"/>
    <w:rsid w:val="00EE27C4"/>
    <w:rsid w:val="00EE2A02"/>
    <w:rsid w:val="00EE2A45"/>
    <w:rsid w:val="00EE36F1"/>
    <w:rsid w:val="00EE3D0A"/>
    <w:rsid w:val="00EE4525"/>
    <w:rsid w:val="00EE4985"/>
    <w:rsid w:val="00EE5070"/>
    <w:rsid w:val="00EE5988"/>
    <w:rsid w:val="00EE5B0E"/>
    <w:rsid w:val="00EE64D0"/>
    <w:rsid w:val="00EE6A7A"/>
    <w:rsid w:val="00EE6B7B"/>
    <w:rsid w:val="00EE7386"/>
    <w:rsid w:val="00EF095D"/>
    <w:rsid w:val="00EF0BB5"/>
    <w:rsid w:val="00EF13A3"/>
    <w:rsid w:val="00EF195E"/>
    <w:rsid w:val="00EF19C5"/>
    <w:rsid w:val="00EF2176"/>
    <w:rsid w:val="00EF3286"/>
    <w:rsid w:val="00EF3585"/>
    <w:rsid w:val="00EF365B"/>
    <w:rsid w:val="00EF3907"/>
    <w:rsid w:val="00EF3E9E"/>
    <w:rsid w:val="00EF46B0"/>
    <w:rsid w:val="00EF48E1"/>
    <w:rsid w:val="00EF4A33"/>
    <w:rsid w:val="00EF4A56"/>
    <w:rsid w:val="00EF4E6A"/>
    <w:rsid w:val="00EF52C1"/>
    <w:rsid w:val="00EF54B4"/>
    <w:rsid w:val="00EF5852"/>
    <w:rsid w:val="00EF64B3"/>
    <w:rsid w:val="00EF6951"/>
    <w:rsid w:val="00EF6D92"/>
    <w:rsid w:val="00EF7162"/>
    <w:rsid w:val="00EF7891"/>
    <w:rsid w:val="00EF7EFC"/>
    <w:rsid w:val="00F00968"/>
    <w:rsid w:val="00F00A41"/>
    <w:rsid w:val="00F00A90"/>
    <w:rsid w:val="00F00BFF"/>
    <w:rsid w:val="00F01B4E"/>
    <w:rsid w:val="00F01C7C"/>
    <w:rsid w:val="00F01DCC"/>
    <w:rsid w:val="00F0229A"/>
    <w:rsid w:val="00F022DB"/>
    <w:rsid w:val="00F027CD"/>
    <w:rsid w:val="00F02AC4"/>
    <w:rsid w:val="00F0327E"/>
    <w:rsid w:val="00F0343E"/>
    <w:rsid w:val="00F054A1"/>
    <w:rsid w:val="00F05CC3"/>
    <w:rsid w:val="00F0607A"/>
    <w:rsid w:val="00F067F9"/>
    <w:rsid w:val="00F06DA6"/>
    <w:rsid w:val="00F0711C"/>
    <w:rsid w:val="00F07126"/>
    <w:rsid w:val="00F0769B"/>
    <w:rsid w:val="00F102B0"/>
    <w:rsid w:val="00F10654"/>
    <w:rsid w:val="00F10994"/>
    <w:rsid w:val="00F1113A"/>
    <w:rsid w:val="00F11542"/>
    <w:rsid w:val="00F11692"/>
    <w:rsid w:val="00F11B38"/>
    <w:rsid w:val="00F11B46"/>
    <w:rsid w:val="00F12696"/>
    <w:rsid w:val="00F13426"/>
    <w:rsid w:val="00F14C4A"/>
    <w:rsid w:val="00F157B9"/>
    <w:rsid w:val="00F16345"/>
    <w:rsid w:val="00F16A9D"/>
    <w:rsid w:val="00F16B9F"/>
    <w:rsid w:val="00F16CA1"/>
    <w:rsid w:val="00F16EED"/>
    <w:rsid w:val="00F20112"/>
    <w:rsid w:val="00F207DA"/>
    <w:rsid w:val="00F2081A"/>
    <w:rsid w:val="00F20AA6"/>
    <w:rsid w:val="00F21159"/>
    <w:rsid w:val="00F21880"/>
    <w:rsid w:val="00F21CB4"/>
    <w:rsid w:val="00F223F2"/>
    <w:rsid w:val="00F22F33"/>
    <w:rsid w:val="00F23A78"/>
    <w:rsid w:val="00F2483E"/>
    <w:rsid w:val="00F24E60"/>
    <w:rsid w:val="00F25374"/>
    <w:rsid w:val="00F2544C"/>
    <w:rsid w:val="00F255EB"/>
    <w:rsid w:val="00F25CB4"/>
    <w:rsid w:val="00F26196"/>
    <w:rsid w:val="00F263A1"/>
    <w:rsid w:val="00F26B66"/>
    <w:rsid w:val="00F27D52"/>
    <w:rsid w:val="00F306C4"/>
    <w:rsid w:val="00F3123E"/>
    <w:rsid w:val="00F31D7A"/>
    <w:rsid w:val="00F31F9C"/>
    <w:rsid w:val="00F32F8B"/>
    <w:rsid w:val="00F33B20"/>
    <w:rsid w:val="00F33C22"/>
    <w:rsid w:val="00F33EEF"/>
    <w:rsid w:val="00F34CFD"/>
    <w:rsid w:val="00F35005"/>
    <w:rsid w:val="00F3580C"/>
    <w:rsid w:val="00F35B73"/>
    <w:rsid w:val="00F35D6B"/>
    <w:rsid w:val="00F35EF9"/>
    <w:rsid w:val="00F360DE"/>
    <w:rsid w:val="00F3618C"/>
    <w:rsid w:val="00F361F6"/>
    <w:rsid w:val="00F36466"/>
    <w:rsid w:val="00F364C5"/>
    <w:rsid w:val="00F36D13"/>
    <w:rsid w:val="00F36F7F"/>
    <w:rsid w:val="00F3703D"/>
    <w:rsid w:val="00F37CF0"/>
    <w:rsid w:val="00F37E1A"/>
    <w:rsid w:val="00F37F96"/>
    <w:rsid w:val="00F40A3B"/>
    <w:rsid w:val="00F40A71"/>
    <w:rsid w:val="00F410DB"/>
    <w:rsid w:val="00F410E1"/>
    <w:rsid w:val="00F411D4"/>
    <w:rsid w:val="00F416BF"/>
    <w:rsid w:val="00F41E6E"/>
    <w:rsid w:val="00F420B4"/>
    <w:rsid w:val="00F43491"/>
    <w:rsid w:val="00F440F1"/>
    <w:rsid w:val="00F44721"/>
    <w:rsid w:val="00F461B5"/>
    <w:rsid w:val="00F46542"/>
    <w:rsid w:val="00F468EB"/>
    <w:rsid w:val="00F4725B"/>
    <w:rsid w:val="00F472A2"/>
    <w:rsid w:val="00F5009C"/>
    <w:rsid w:val="00F5060D"/>
    <w:rsid w:val="00F50E06"/>
    <w:rsid w:val="00F50FCD"/>
    <w:rsid w:val="00F51007"/>
    <w:rsid w:val="00F51A64"/>
    <w:rsid w:val="00F51BA1"/>
    <w:rsid w:val="00F52C81"/>
    <w:rsid w:val="00F52FF8"/>
    <w:rsid w:val="00F5339F"/>
    <w:rsid w:val="00F53EC5"/>
    <w:rsid w:val="00F53F3E"/>
    <w:rsid w:val="00F53F4C"/>
    <w:rsid w:val="00F5404B"/>
    <w:rsid w:val="00F540DF"/>
    <w:rsid w:val="00F540E0"/>
    <w:rsid w:val="00F54A2E"/>
    <w:rsid w:val="00F54D82"/>
    <w:rsid w:val="00F55052"/>
    <w:rsid w:val="00F55505"/>
    <w:rsid w:val="00F564A3"/>
    <w:rsid w:val="00F56850"/>
    <w:rsid w:val="00F56A5E"/>
    <w:rsid w:val="00F56D45"/>
    <w:rsid w:val="00F56F4E"/>
    <w:rsid w:val="00F572D5"/>
    <w:rsid w:val="00F611FD"/>
    <w:rsid w:val="00F6139D"/>
    <w:rsid w:val="00F617A6"/>
    <w:rsid w:val="00F61A67"/>
    <w:rsid w:val="00F61D6E"/>
    <w:rsid w:val="00F62254"/>
    <w:rsid w:val="00F623B2"/>
    <w:rsid w:val="00F62AA8"/>
    <w:rsid w:val="00F62D7E"/>
    <w:rsid w:val="00F639DC"/>
    <w:rsid w:val="00F63A2E"/>
    <w:rsid w:val="00F63E10"/>
    <w:rsid w:val="00F64612"/>
    <w:rsid w:val="00F64AC0"/>
    <w:rsid w:val="00F64DF9"/>
    <w:rsid w:val="00F6527D"/>
    <w:rsid w:val="00F671EC"/>
    <w:rsid w:val="00F67419"/>
    <w:rsid w:val="00F67646"/>
    <w:rsid w:val="00F67731"/>
    <w:rsid w:val="00F7049A"/>
    <w:rsid w:val="00F707A1"/>
    <w:rsid w:val="00F709C7"/>
    <w:rsid w:val="00F70B8F"/>
    <w:rsid w:val="00F70D8A"/>
    <w:rsid w:val="00F711C4"/>
    <w:rsid w:val="00F71278"/>
    <w:rsid w:val="00F7173A"/>
    <w:rsid w:val="00F71F20"/>
    <w:rsid w:val="00F72599"/>
    <w:rsid w:val="00F726D5"/>
    <w:rsid w:val="00F7271B"/>
    <w:rsid w:val="00F728A6"/>
    <w:rsid w:val="00F731C5"/>
    <w:rsid w:val="00F73516"/>
    <w:rsid w:val="00F73634"/>
    <w:rsid w:val="00F73738"/>
    <w:rsid w:val="00F73948"/>
    <w:rsid w:val="00F73A24"/>
    <w:rsid w:val="00F73B6D"/>
    <w:rsid w:val="00F73BC2"/>
    <w:rsid w:val="00F73ECC"/>
    <w:rsid w:val="00F741AD"/>
    <w:rsid w:val="00F74470"/>
    <w:rsid w:val="00F744D0"/>
    <w:rsid w:val="00F745F1"/>
    <w:rsid w:val="00F75D9D"/>
    <w:rsid w:val="00F76266"/>
    <w:rsid w:val="00F763DF"/>
    <w:rsid w:val="00F7649A"/>
    <w:rsid w:val="00F7656C"/>
    <w:rsid w:val="00F76643"/>
    <w:rsid w:val="00F76E0A"/>
    <w:rsid w:val="00F76F76"/>
    <w:rsid w:val="00F77752"/>
    <w:rsid w:val="00F778D1"/>
    <w:rsid w:val="00F7796A"/>
    <w:rsid w:val="00F80466"/>
    <w:rsid w:val="00F8065A"/>
    <w:rsid w:val="00F80C82"/>
    <w:rsid w:val="00F80DB3"/>
    <w:rsid w:val="00F81290"/>
    <w:rsid w:val="00F81449"/>
    <w:rsid w:val="00F8249E"/>
    <w:rsid w:val="00F82D34"/>
    <w:rsid w:val="00F82ED0"/>
    <w:rsid w:val="00F832FB"/>
    <w:rsid w:val="00F83AA2"/>
    <w:rsid w:val="00F8539F"/>
    <w:rsid w:val="00F853C7"/>
    <w:rsid w:val="00F8592D"/>
    <w:rsid w:val="00F85B5C"/>
    <w:rsid w:val="00F85E93"/>
    <w:rsid w:val="00F85FA6"/>
    <w:rsid w:val="00F862A2"/>
    <w:rsid w:val="00F86FFF"/>
    <w:rsid w:val="00F87127"/>
    <w:rsid w:val="00F87186"/>
    <w:rsid w:val="00F87338"/>
    <w:rsid w:val="00F8753A"/>
    <w:rsid w:val="00F876B4"/>
    <w:rsid w:val="00F87A86"/>
    <w:rsid w:val="00F87CD1"/>
    <w:rsid w:val="00F90268"/>
    <w:rsid w:val="00F9098C"/>
    <w:rsid w:val="00F90BB5"/>
    <w:rsid w:val="00F90EAD"/>
    <w:rsid w:val="00F91CE8"/>
    <w:rsid w:val="00F92123"/>
    <w:rsid w:val="00F92295"/>
    <w:rsid w:val="00F93EDF"/>
    <w:rsid w:val="00F93F4A"/>
    <w:rsid w:val="00F94472"/>
    <w:rsid w:val="00F94C8E"/>
    <w:rsid w:val="00F950D1"/>
    <w:rsid w:val="00F9581A"/>
    <w:rsid w:val="00F958D0"/>
    <w:rsid w:val="00F97268"/>
    <w:rsid w:val="00F973D4"/>
    <w:rsid w:val="00F97C4C"/>
    <w:rsid w:val="00F97CBA"/>
    <w:rsid w:val="00F97D41"/>
    <w:rsid w:val="00FA0A3C"/>
    <w:rsid w:val="00FA149F"/>
    <w:rsid w:val="00FA14CA"/>
    <w:rsid w:val="00FA19A9"/>
    <w:rsid w:val="00FA2CE6"/>
    <w:rsid w:val="00FA2D92"/>
    <w:rsid w:val="00FA2E10"/>
    <w:rsid w:val="00FA2F97"/>
    <w:rsid w:val="00FA2FCD"/>
    <w:rsid w:val="00FA426A"/>
    <w:rsid w:val="00FA4731"/>
    <w:rsid w:val="00FA54BC"/>
    <w:rsid w:val="00FA5B04"/>
    <w:rsid w:val="00FA5EE2"/>
    <w:rsid w:val="00FA6034"/>
    <w:rsid w:val="00FA630B"/>
    <w:rsid w:val="00FA650F"/>
    <w:rsid w:val="00FA66D5"/>
    <w:rsid w:val="00FA674B"/>
    <w:rsid w:val="00FA6AF5"/>
    <w:rsid w:val="00FA6BB8"/>
    <w:rsid w:val="00FA6FC6"/>
    <w:rsid w:val="00FA720C"/>
    <w:rsid w:val="00FA7A1B"/>
    <w:rsid w:val="00FA7D5B"/>
    <w:rsid w:val="00FB0002"/>
    <w:rsid w:val="00FB006C"/>
    <w:rsid w:val="00FB0626"/>
    <w:rsid w:val="00FB0845"/>
    <w:rsid w:val="00FB0C0D"/>
    <w:rsid w:val="00FB121C"/>
    <w:rsid w:val="00FB1222"/>
    <w:rsid w:val="00FB1234"/>
    <w:rsid w:val="00FB1272"/>
    <w:rsid w:val="00FB136E"/>
    <w:rsid w:val="00FB163A"/>
    <w:rsid w:val="00FB1D80"/>
    <w:rsid w:val="00FB2BB4"/>
    <w:rsid w:val="00FB308D"/>
    <w:rsid w:val="00FB3B34"/>
    <w:rsid w:val="00FB3B54"/>
    <w:rsid w:val="00FB3E95"/>
    <w:rsid w:val="00FB40F5"/>
    <w:rsid w:val="00FB45E1"/>
    <w:rsid w:val="00FB4B41"/>
    <w:rsid w:val="00FB4C21"/>
    <w:rsid w:val="00FB50FA"/>
    <w:rsid w:val="00FB60B5"/>
    <w:rsid w:val="00FB6817"/>
    <w:rsid w:val="00FB6EE6"/>
    <w:rsid w:val="00FB7BC3"/>
    <w:rsid w:val="00FC0679"/>
    <w:rsid w:val="00FC07F9"/>
    <w:rsid w:val="00FC09D8"/>
    <w:rsid w:val="00FC0CEF"/>
    <w:rsid w:val="00FC17F6"/>
    <w:rsid w:val="00FC1F82"/>
    <w:rsid w:val="00FC2799"/>
    <w:rsid w:val="00FC28C7"/>
    <w:rsid w:val="00FC2EDF"/>
    <w:rsid w:val="00FC3125"/>
    <w:rsid w:val="00FC370D"/>
    <w:rsid w:val="00FC3932"/>
    <w:rsid w:val="00FC3A25"/>
    <w:rsid w:val="00FC3D36"/>
    <w:rsid w:val="00FC4D91"/>
    <w:rsid w:val="00FC5BA6"/>
    <w:rsid w:val="00FC691B"/>
    <w:rsid w:val="00FC6B95"/>
    <w:rsid w:val="00FC7BCA"/>
    <w:rsid w:val="00FD02C2"/>
    <w:rsid w:val="00FD08D3"/>
    <w:rsid w:val="00FD0CC9"/>
    <w:rsid w:val="00FD1234"/>
    <w:rsid w:val="00FD1926"/>
    <w:rsid w:val="00FD1C45"/>
    <w:rsid w:val="00FD1C79"/>
    <w:rsid w:val="00FD31EA"/>
    <w:rsid w:val="00FD3723"/>
    <w:rsid w:val="00FD3742"/>
    <w:rsid w:val="00FD4134"/>
    <w:rsid w:val="00FD4338"/>
    <w:rsid w:val="00FD4CE9"/>
    <w:rsid w:val="00FD5497"/>
    <w:rsid w:val="00FD5859"/>
    <w:rsid w:val="00FD5FC1"/>
    <w:rsid w:val="00FD640B"/>
    <w:rsid w:val="00FD6AB0"/>
    <w:rsid w:val="00FD6F2E"/>
    <w:rsid w:val="00FD71E2"/>
    <w:rsid w:val="00FD73F0"/>
    <w:rsid w:val="00FD76F7"/>
    <w:rsid w:val="00FE00A4"/>
    <w:rsid w:val="00FE0440"/>
    <w:rsid w:val="00FE053E"/>
    <w:rsid w:val="00FE0F92"/>
    <w:rsid w:val="00FE19DE"/>
    <w:rsid w:val="00FE2434"/>
    <w:rsid w:val="00FE2BC2"/>
    <w:rsid w:val="00FE2D59"/>
    <w:rsid w:val="00FE2D5A"/>
    <w:rsid w:val="00FE3B41"/>
    <w:rsid w:val="00FE42DD"/>
    <w:rsid w:val="00FE4F51"/>
    <w:rsid w:val="00FE642A"/>
    <w:rsid w:val="00FE6C57"/>
    <w:rsid w:val="00FE6D18"/>
    <w:rsid w:val="00FE738C"/>
    <w:rsid w:val="00FE7949"/>
    <w:rsid w:val="00FE7F66"/>
    <w:rsid w:val="00FF08E4"/>
    <w:rsid w:val="00FF189B"/>
    <w:rsid w:val="00FF1B17"/>
    <w:rsid w:val="00FF1F90"/>
    <w:rsid w:val="00FF1FD6"/>
    <w:rsid w:val="00FF2010"/>
    <w:rsid w:val="00FF20EB"/>
    <w:rsid w:val="00FF234E"/>
    <w:rsid w:val="00FF2504"/>
    <w:rsid w:val="00FF250A"/>
    <w:rsid w:val="00FF284A"/>
    <w:rsid w:val="00FF2CFE"/>
    <w:rsid w:val="00FF2FFA"/>
    <w:rsid w:val="00FF3AF6"/>
    <w:rsid w:val="00FF44C7"/>
    <w:rsid w:val="00FF4643"/>
    <w:rsid w:val="00FF4C1C"/>
    <w:rsid w:val="00FF4C30"/>
    <w:rsid w:val="00FF4F93"/>
    <w:rsid w:val="00FF5B1D"/>
    <w:rsid w:val="00FF5D46"/>
    <w:rsid w:val="00FF6323"/>
    <w:rsid w:val="00FF6328"/>
    <w:rsid w:val="00FF63AA"/>
    <w:rsid w:val="00FF6BCF"/>
    <w:rsid w:val="00FF6CBA"/>
    <w:rsid w:val="00FF714F"/>
    <w:rsid w:val="00FF7153"/>
    <w:rsid w:val="00FF716C"/>
    <w:rsid w:val="00FF7274"/>
    <w:rsid w:val="00FF73A0"/>
    <w:rsid w:val="00FF7514"/>
    <w:rsid w:val="1FDE4454"/>
    <w:rsid w:val="33B3AA73"/>
    <w:rsid w:val="34917A86"/>
    <w:rsid w:val="3DF62B93"/>
    <w:rsid w:val="3EB865C5"/>
    <w:rsid w:val="3F5C8E66"/>
    <w:rsid w:val="40123847"/>
    <w:rsid w:val="4390E574"/>
    <w:rsid w:val="47D251BE"/>
    <w:rsid w:val="4F549FA5"/>
    <w:rsid w:val="4FD5BCA2"/>
    <w:rsid w:val="5025FBAB"/>
    <w:rsid w:val="5352C25A"/>
    <w:rsid w:val="5E7068F7"/>
    <w:rsid w:val="6D2399FF"/>
    <w:rsid w:val="6DB305A2"/>
    <w:rsid w:val="781ED771"/>
    <w:rsid w:val="7901F51F"/>
    <w:rsid w:val="7D05C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E29C8F3"/>
  <w15:chartTrackingRefBased/>
  <w15:docId w15:val="{F106FC0F-23B2-4339-A278-ACB8EBBBF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4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6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379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ahoma" w:eastAsia="Times New Roman" w:hAnsi="Tahoma" w:cs="Tahoma"/>
      <w:kern w:val="28"/>
    </w:rPr>
  </w:style>
  <w:style w:type="paragraph" w:styleId="Nagwek1">
    <w:name w:val="heading 1"/>
    <w:aliases w:val="Datasheet title,1,h1,level 1,Level 1 Head,H1,Heading AJS,Section Heading,Kapitel,Arial 14 Fett,Arial 14 Fett1,Arial 14 Fett2,Arial 16 Fett,Header 1,Head 1,Head 11,Head 12,Head 111,Head 13,Head 112,Head 14,Head 113,Head 15,Head 114,Head 16"/>
    <w:basedOn w:val="Normalny"/>
    <w:next w:val="Normalny"/>
    <w:link w:val="Nagwek1Znak"/>
    <w:uiPriority w:val="9"/>
    <w:qFormat/>
    <w:rsid w:val="006611B1"/>
    <w:pPr>
      <w:keepNext/>
      <w:widowControl/>
      <w:numPr>
        <w:numId w:val="48"/>
      </w:numPr>
      <w:jc w:val="center"/>
      <w:outlineLvl w:val="0"/>
    </w:pPr>
    <w:rPr>
      <w:rFonts w:ascii="Times New Roman" w:hAnsi="Times New Roman" w:cs="Times New Roman"/>
      <w:b/>
      <w:kern w:val="0"/>
      <w:lang w:val="x-none"/>
    </w:rPr>
  </w:style>
  <w:style w:type="paragraph" w:styleId="Nagwek2">
    <w:name w:val="heading 2"/>
    <w:aliases w:val="2,Header 2,H2,UNDERRUBRIK 1-2,Level 2,Reset numbering,Abschnitt,Arial 12 Fett Kursiv,2 headline,h,H21,H22,HD2,PIM2,wally's numerowanie 1"/>
    <w:basedOn w:val="Normalny"/>
    <w:next w:val="Normalny"/>
    <w:link w:val="Nagwek2Znak"/>
    <w:qFormat/>
    <w:rsid w:val="006611B1"/>
    <w:pPr>
      <w:keepNext/>
      <w:numPr>
        <w:ilvl w:val="1"/>
        <w:numId w:val="48"/>
      </w:numPr>
      <w:spacing w:before="240" w:after="60"/>
      <w:outlineLvl w:val="1"/>
    </w:pPr>
    <w:rPr>
      <w:rFonts w:ascii="Arial" w:hAnsi="Arial" w:cs="Times New Roman"/>
      <w:b/>
      <w:bCs/>
      <w:i/>
      <w:iCs/>
      <w:kern w:val="0"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3B1599"/>
    <w:pPr>
      <w:keepNext/>
      <w:numPr>
        <w:ilvl w:val="2"/>
        <w:numId w:val="48"/>
      </w:numPr>
      <w:ind w:right="708"/>
      <w:outlineLvl w:val="2"/>
    </w:pPr>
    <w:rPr>
      <w:rFonts w:ascii="Arial" w:hAnsi="Arial" w:cs="Times New Roman"/>
      <w:b/>
      <w:b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6611B1"/>
    <w:pPr>
      <w:keepNext/>
      <w:numPr>
        <w:ilvl w:val="3"/>
        <w:numId w:val="48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6611B1"/>
    <w:pPr>
      <w:keepNext/>
      <w:widowControl/>
      <w:numPr>
        <w:ilvl w:val="4"/>
        <w:numId w:val="48"/>
      </w:numPr>
      <w:jc w:val="both"/>
      <w:outlineLvl w:val="4"/>
    </w:pPr>
    <w:rPr>
      <w:rFonts w:ascii="Arial" w:hAnsi="Arial" w:cs="Times New Roman"/>
      <w:b/>
      <w:bCs/>
      <w:u w:val="single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6611B1"/>
    <w:pPr>
      <w:numPr>
        <w:ilvl w:val="5"/>
        <w:numId w:val="48"/>
      </w:numPr>
      <w:spacing w:before="240" w:after="60"/>
      <w:outlineLvl w:val="5"/>
    </w:pPr>
    <w:rPr>
      <w:rFonts w:ascii="Calibri" w:hAnsi="Calibri" w:cs="Times New Roman"/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6611B1"/>
    <w:pPr>
      <w:numPr>
        <w:ilvl w:val="6"/>
        <w:numId w:val="48"/>
      </w:numPr>
      <w:spacing w:before="240" w:after="60"/>
      <w:outlineLvl w:val="6"/>
    </w:pPr>
    <w:rPr>
      <w:rFonts w:ascii="Calibri" w:hAnsi="Calibri" w:cs="Times New Roman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6611B1"/>
    <w:pPr>
      <w:numPr>
        <w:ilvl w:val="7"/>
        <w:numId w:val="48"/>
      </w:numPr>
      <w:spacing w:before="240" w:after="60"/>
      <w:outlineLvl w:val="7"/>
    </w:pPr>
    <w:rPr>
      <w:rFonts w:ascii="Calibri" w:hAnsi="Calibri" w:cs="Times New Roman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6611B1"/>
    <w:pPr>
      <w:numPr>
        <w:ilvl w:val="8"/>
        <w:numId w:val="48"/>
      </w:numPr>
      <w:spacing w:before="240" w:after="60"/>
      <w:outlineLvl w:val="8"/>
    </w:pPr>
    <w:rPr>
      <w:rFonts w:ascii="Cambria" w:hAnsi="Cambria" w:cs="Times New Roman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Datasheet title Znak,1 Znak,h1 Znak,level 1 Znak,Level 1 Head Znak,H1 Znak,Heading AJS Znak,Section Heading Znak,Kapitel Znak,Arial 14 Fett Znak,Arial 14 Fett1 Znak,Arial 14 Fett2 Znak,Arial 16 Fett Znak,Header 1 Znak,Head 1 Znak"/>
    <w:link w:val="Nagwek1"/>
    <w:uiPriority w:val="9"/>
    <w:rsid w:val="006611B1"/>
    <w:rPr>
      <w:rFonts w:ascii="Times New Roman" w:eastAsia="Times New Roman" w:hAnsi="Times New Roman"/>
      <w:b/>
      <w:lang w:val="x-none"/>
    </w:rPr>
  </w:style>
  <w:style w:type="character" w:customStyle="1" w:styleId="Nagwek2Znak">
    <w:name w:val="Nagłówek 2 Znak"/>
    <w:aliases w:val="2 Znak,Header 2 Znak,H2 Znak,UNDERRUBRIK 1-2 Znak,Level 2 Znak,Reset numbering Znak,Abschnitt Znak,Arial 12 Fett Kursiv Znak,2 headline Znak,h Znak,H21 Znak,H22 Znak,HD2 Znak,PIM2 Znak,wally's numerowanie 1 Znak"/>
    <w:link w:val="Nagwek2"/>
    <w:rsid w:val="006611B1"/>
    <w:rPr>
      <w:rFonts w:ascii="Arial" w:eastAsia="Times New Roman" w:hAnsi="Arial"/>
      <w:b/>
      <w:bCs/>
      <w:i/>
      <w:iCs/>
      <w:sz w:val="28"/>
      <w:szCs w:val="28"/>
      <w:lang w:val="x-none"/>
    </w:rPr>
  </w:style>
  <w:style w:type="character" w:customStyle="1" w:styleId="Nagwek4Znak">
    <w:name w:val="Nagłówek 4 Znak"/>
    <w:link w:val="Nagwek4"/>
    <w:rsid w:val="006611B1"/>
    <w:rPr>
      <w:rFonts w:ascii="Times New Roman" w:eastAsia="Times New Roman" w:hAnsi="Times New Roman"/>
      <w:b/>
      <w:bCs/>
      <w:kern w:val="28"/>
      <w:sz w:val="28"/>
      <w:szCs w:val="28"/>
      <w:lang w:val="x-none"/>
    </w:rPr>
  </w:style>
  <w:style w:type="character" w:customStyle="1" w:styleId="Nagwek5Znak">
    <w:name w:val="Nagłówek 5 Znak"/>
    <w:link w:val="Nagwek5"/>
    <w:rsid w:val="006611B1"/>
    <w:rPr>
      <w:rFonts w:ascii="Arial" w:eastAsia="Times New Roman" w:hAnsi="Arial"/>
      <w:b/>
      <w:bCs/>
      <w:kern w:val="28"/>
      <w:u w:val="single"/>
      <w:lang w:val="x-none"/>
    </w:rPr>
  </w:style>
  <w:style w:type="character" w:customStyle="1" w:styleId="Nagwek6Znak">
    <w:name w:val="Nagłówek 6 Znak"/>
    <w:link w:val="Nagwek6"/>
    <w:rsid w:val="006611B1"/>
    <w:rPr>
      <w:rFonts w:eastAsia="Times New Roman"/>
      <w:b/>
      <w:bCs/>
      <w:kern w:val="28"/>
      <w:lang w:val="x-none"/>
    </w:rPr>
  </w:style>
  <w:style w:type="character" w:customStyle="1" w:styleId="Nagwek7Znak">
    <w:name w:val="Nagłówek 7 Znak"/>
    <w:link w:val="Nagwek7"/>
    <w:rsid w:val="006611B1"/>
    <w:rPr>
      <w:rFonts w:eastAsia="Times New Roman"/>
      <w:kern w:val="28"/>
      <w:sz w:val="24"/>
      <w:szCs w:val="24"/>
      <w:lang w:val="x-none"/>
    </w:rPr>
  </w:style>
  <w:style w:type="character" w:customStyle="1" w:styleId="Nagwek8Znak">
    <w:name w:val="Nagłówek 8 Znak"/>
    <w:link w:val="Nagwek8"/>
    <w:rsid w:val="006611B1"/>
    <w:rPr>
      <w:rFonts w:eastAsia="Times New Roman"/>
      <w:i/>
      <w:iCs/>
      <w:kern w:val="28"/>
      <w:sz w:val="24"/>
      <w:szCs w:val="24"/>
      <w:lang w:val="x-none"/>
    </w:rPr>
  </w:style>
  <w:style w:type="character" w:customStyle="1" w:styleId="Nagwek9Znak">
    <w:name w:val="Nagłówek 9 Znak"/>
    <w:link w:val="Nagwek9"/>
    <w:rsid w:val="006611B1"/>
    <w:rPr>
      <w:rFonts w:ascii="Cambria" w:eastAsia="Times New Roman" w:hAnsi="Cambria"/>
      <w:kern w:val="28"/>
      <w:lang w:val="x-none"/>
    </w:rPr>
  </w:style>
  <w:style w:type="paragraph" w:styleId="Tekstpodstawowywcity2">
    <w:name w:val="Body Text Indent 2"/>
    <w:basedOn w:val="Normalny"/>
    <w:link w:val="Tekstpodstawowywcity2Znak"/>
    <w:rsid w:val="006611B1"/>
    <w:pPr>
      <w:widowControl/>
      <w:ind w:left="567" w:hanging="283"/>
      <w:jc w:val="both"/>
    </w:pPr>
    <w:rPr>
      <w:rFonts w:ascii="Arial" w:hAnsi="Arial" w:cs="Times New Roman"/>
      <w:lang w:val="x-none"/>
    </w:rPr>
  </w:style>
  <w:style w:type="character" w:customStyle="1" w:styleId="Tekstpodstawowywcity2Znak">
    <w:name w:val="Tekst podstawowy wcięty 2 Znak"/>
    <w:link w:val="Tekstpodstawowywcity2"/>
    <w:rsid w:val="006611B1"/>
    <w:rPr>
      <w:rFonts w:ascii="Arial" w:eastAsia="Times New Roman" w:hAnsi="Arial" w:cs="Arial"/>
      <w:kern w:val="28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611B1"/>
    <w:pPr>
      <w:widowControl/>
      <w:overflowPunct/>
      <w:spacing w:after="120"/>
      <w:ind w:left="283"/>
      <w:textAlignment w:val="auto"/>
    </w:pPr>
    <w:rPr>
      <w:rFonts w:ascii="Arial" w:hAnsi="Arial" w:cs="Times New Roman"/>
      <w:kern w:val="0"/>
      <w:lang w:val="en-GB"/>
    </w:rPr>
  </w:style>
  <w:style w:type="character" w:customStyle="1" w:styleId="TekstpodstawowywcityZnak">
    <w:name w:val="Tekst podstawowy wcięty Znak"/>
    <w:link w:val="Tekstpodstawowywcity"/>
    <w:rsid w:val="006611B1"/>
    <w:rPr>
      <w:rFonts w:ascii="Arial" w:eastAsia="Times New Roman" w:hAnsi="Arial" w:cs="Arial"/>
      <w:sz w:val="20"/>
      <w:szCs w:val="20"/>
      <w:lang w:val="en-GB" w:eastAsia="pl-PL"/>
    </w:rPr>
  </w:style>
  <w:style w:type="paragraph" w:styleId="Tekstpodstawowy3">
    <w:name w:val="Body Text 3"/>
    <w:basedOn w:val="Normalny"/>
    <w:link w:val="Tekstpodstawowy3Znak"/>
    <w:rsid w:val="006611B1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611B1"/>
    <w:rPr>
      <w:rFonts w:ascii="Tahoma" w:eastAsia="Times New Roman" w:hAnsi="Tahoma" w:cs="Tahoma"/>
      <w:kern w:val="28"/>
      <w:sz w:val="16"/>
      <w:szCs w:val="16"/>
      <w:lang w:eastAsia="pl-PL"/>
    </w:rPr>
  </w:style>
  <w:style w:type="paragraph" w:styleId="Listanumerowana">
    <w:name w:val="List Number"/>
    <w:basedOn w:val="Normalny"/>
    <w:link w:val="ListanumerowanaZnak"/>
    <w:rsid w:val="006611B1"/>
    <w:pPr>
      <w:spacing w:before="60"/>
      <w:jc w:val="both"/>
    </w:pPr>
    <w:rPr>
      <w:rFonts w:ascii="Arial" w:hAnsi="Arial" w:cs="Times New Roman"/>
      <w:kern w:val="0"/>
      <w:sz w:val="23"/>
      <w:szCs w:val="23"/>
      <w:lang w:val="x-none"/>
    </w:rPr>
  </w:style>
  <w:style w:type="paragraph" w:customStyle="1" w:styleId="ProPublico">
    <w:name w:val="ProPublico"/>
    <w:rsid w:val="006611B1"/>
    <w:pPr>
      <w:widowControl w:val="0"/>
      <w:overflowPunct w:val="0"/>
      <w:autoSpaceDE w:val="0"/>
      <w:autoSpaceDN w:val="0"/>
      <w:adjustRightInd w:val="0"/>
      <w:spacing w:line="36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6611B1"/>
    <w:pPr>
      <w:widowControl/>
      <w:ind w:left="426" w:hanging="284"/>
      <w:jc w:val="both"/>
    </w:pPr>
    <w:rPr>
      <w:rFonts w:ascii="Arial" w:hAnsi="Arial" w:cs="Times New Roman"/>
      <w:lang w:val="x-none"/>
    </w:rPr>
  </w:style>
  <w:style w:type="character" w:customStyle="1" w:styleId="Tekstpodstawowywcity3Znak">
    <w:name w:val="Tekst podstawowy wcięty 3 Znak"/>
    <w:link w:val="Tekstpodstawowywcity3"/>
    <w:rsid w:val="006611B1"/>
    <w:rPr>
      <w:rFonts w:ascii="Arial" w:eastAsia="Times New Roman" w:hAnsi="Arial" w:cs="Arial"/>
      <w:kern w:val="28"/>
      <w:sz w:val="20"/>
      <w:szCs w:val="20"/>
      <w:lang w:eastAsia="pl-PL"/>
    </w:rPr>
  </w:style>
  <w:style w:type="paragraph" w:styleId="Tekstblokowy">
    <w:name w:val="Block Text"/>
    <w:basedOn w:val="Normalny"/>
    <w:rsid w:val="006611B1"/>
    <w:pPr>
      <w:widowControl/>
      <w:tabs>
        <w:tab w:val="left" w:pos="0"/>
      </w:tabs>
      <w:ind w:left="567" w:right="-3" w:hanging="283"/>
      <w:jc w:val="both"/>
    </w:pPr>
    <w:rPr>
      <w:rFonts w:ascii="Arial" w:hAnsi="Arial" w:cs="Arial"/>
    </w:rPr>
  </w:style>
  <w:style w:type="character" w:styleId="Hipercze">
    <w:name w:val="Hyperlink"/>
    <w:uiPriority w:val="99"/>
    <w:rsid w:val="006611B1"/>
    <w:rPr>
      <w:color w:val="0000FF"/>
      <w:u w:val="single"/>
    </w:rPr>
  </w:style>
  <w:style w:type="character" w:customStyle="1" w:styleId="ListanumerowanaZnak">
    <w:name w:val="Lista numerowana Znak"/>
    <w:link w:val="Listanumerowana"/>
    <w:rsid w:val="006611B1"/>
    <w:rPr>
      <w:rFonts w:ascii="Arial" w:eastAsia="Times New Roman" w:hAnsi="Arial" w:cs="Arial"/>
      <w:sz w:val="23"/>
      <w:szCs w:val="23"/>
      <w:lang w:eastAsia="pl-PL"/>
    </w:rPr>
  </w:style>
  <w:style w:type="paragraph" w:styleId="Nagwek">
    <w:name w:val="header"/>
    <w:basedOn w:val="Normalny"/>
    <w:link w:val="NagwekZnak"/>
    <w:uiPriority w:val="99"/>
    <w:rsid w:val="006611B1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6611B1"/>
    <w:rPr>
      <w:rFonts w:ascii="Tahoma" w:eastAsia="Times New Roman" w:hAnsi="Tahoma" w:cs="Tahoma"/>
      <w:kern w:val="28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611B1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6611B1"/>
    <w:rPr>
      <w:rFonts w:ascii="Tahoma" w:eastAsia="Times New Roman" w:hAnsi="Tahoma" w:cs="Tahoma"/>
      <w:kern w:val="28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611B1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link w:val="Tekstpodstawowy2"/>
    <w:rsid w:val="006611B1"/>
    <w:rPr>
      <w:rFonts w:ascii="Tahoma" w:eastAsia="Times New Roman" w:hAnsi="Tahoma" w:cs="Tahoma"/>
      <w:kern w:val="28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611B1"/>
    <w:pPr>
      <w:spacing w:after="120"/>
    </w:pPr>
    <w:rPr>
      <w:rFonts w:ascii="Times New Roman" w:hAnsi="Times New Roman" w:cs="Times New Roman"/>
      <w:kern w:val="0"/>
      <w:sz w:val="24"/>
      <w:lang w:val="x-none"/>
    </w:rPr>
  </w:style>
  <w:style w:type="character" w:customStyle="1" w:styleId="TekstpodstawowyZnak">
    <w:name w:val="Tekst podstawowy Znak"/>
    <w:link w:val="Tekstpodstawowy"/>
    <w:rsid w:val="006611B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">
    <w:name w:val="Styl"/>
    <w:rsid w:val="006611B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customStyle="1" w:styleId="Standardowy0">
    <w:name w:val="Standardowy.+"/>
    <w:rsid w:val="006611B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St4-punkt">
    <w:name w:val="St4-punkt"/>
    <w:rsid w:val="006611B1"/>
    <w:pPr>
      <w:widowControl w:val="0"/>
      <w:overflowPunct w:val="0"/>
      <w:autoSpaceDE w:val="0"/>
      <w:autoSpaceDN w:val="0"/>
      <w:adjustRightInd w:val="0"/>
      <w:ind w:left="680" w:hanging="340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Tekstpodstawowy21">
    <w:name w:val="Tekst podstawowy 21"/>
    <w:basedOn w:val="Normalny"/>
    <w:rsid w:val="006611B1"/>
    <w:pPr>
      <w:widowControl/>
      <w:ind w:left="993" w:hanging="273"/>
      <w:jc w:val="both"/>
    </w:pPr>
    <w:rPr>
      <w:rFonts w:ascii="Times New Roman" w:hAnsi="Times New Roman" w:cs="Times New Roman"/>
      <w:kern w:val="0"/>
    </w:rPr>
  </w:style>
  <w:style w:type="paragraph" w:customStyle="1" w:styleId="Tekstpodstawowy31">
    <w:name w:val="Tekst podstawowy 31"/>
    <w:basedOn w:val="Normalny"/>
    <w:rsid w:val="006611B1"/>
    <w:pPr>
      <w:ind w:right="-1"/>
      <w:jc w:val="both"/>
    </w:pPr>
    <w:rPr>
      <w:rFonts w:ascii="Times New Roman" w:hAnsi="Times New Roman" w:cs="Times New Roman"/>
      <w:kern w:val="20"/>
      <w:sz w:val="24"/>
    </w:rPr>
  </w:style>
  <w:style w:type="paragraph" w:styleId="Tekstdymka">
    <w:name w:val="Balloon Text"/>
    <w:basedOn w:val="Normalny"/>
    <w:link w:val="TekstdymkaZnak"/>
    <w:uiPriority w:val="99"/>
    <w:rsid w:val="006611B1"/>
    <w:rPr>
      <w:rFonts w:cs="Times New Roman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rsid w:val="006611B1"/>
    <w:rPr>
      <w:rFonts w:ascii="Tahoma" w:eastAsia="Times New Roman" w:hAnsi="Tahoma" w:cs="Tahoma"/>
      <w:kern w:val="28"/>
      <w:sz w:val="16"/>
      <w:szCs w:val="16"/>
      <w:lang w:eastAsia="pl-PL"/>
    </w:rPr>
  </w:style>
  <w:style w:type="paragraph" w:customStyle="1" w:styleId="Default">
    <w:name w:val="Default"/>
    <w:qFormat/>
    <w:rsid w:val="006611B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6611B1"/>
    <w:rPr>
      <w:rFonts w:cs="Times New Roman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6611B1"/>
    <w:rPr>
      <w:rFonts w:ascii="Tahoma" w:eastAsia="Times New Roman" w:hAnsi="Tahoma" w:cs="Tahoma"/>
      <w:kern w:val="28"/>
      <w:sz w:val="20"/>
      <w:szCs w:val="20"/>
      <w:lang w:eastAsia="pl-PL"/>
    </w:rPr>
  </w:style>
  <w:style w:type="character" w:styleId="Odwoanieprzypisukocowego">
    <w:name w:val="endnote reference"/>
    <w:uiPriority w:val="99"/>
    <w:rsid w:val="006611B1"/>
    <w:rPr>
      <w:vertAlign w:val="superscript"/>
    </w:rPr>
  </w:style>
  <w:style w:type="paragraph" w:customStyle="1" w:styleId="Punktnumerowany">
    <w:name w:val="Punkt numerowany"/>
    <w:basedOn w:val="Normalny"/>
    <w:rsid w:val="006611B1"/>
    <w:pPr>
      <w:widowControl/>
      <w:numPr>
        <w:numId w:val="4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 w:cs="Times New Roman"/>
      <w:kern w:val="0"/>
      <w:sz w:val="24"/>
    </w:rPr>
  </w:style>
  <w:style w:type="paragraph" w:customStyle="1" w:styleId="Tytul12">
    <w:name w:val="Tytul12"/>
    <w:basedOn w:val="Podtytu"/>
    <w:rsid w:val="006611B1"/>
    <w:pPr>
      <w:widowControl/>
      <w:overflowPunct/>
      <w:autoSpaceDE/>
      <w:autoSpaceDN/>
      <w:adjustRightInd/>
      <w:spacing w:before="240" w:after="0"/>
      <w:textAlignment w:val="auto"/>
      <w:outlineLvl w:val="9"/>
    </w:pPr>
    <w:rPr>
      <w:rFonts w:ascii="Times New Roman" w:hAnsi="Times New Roman"/>
      <w:b/>
      <w:kern w:val="0"/>
      <w:szCs w:val="20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6611B1"/>
    <w:pPr>
      <w:spacing w:after="60"/>
      <w:jc w:val="center"/>
      <w:outlineLvl w:val="1"/>
    </w:pPr>
    <w:rPr>
      <w:rFonts w:ascii="Cambria" w:hAnsi="Cambria" w:cs="Times New Roman"/>
      <w:sz w:val="24"/>
      <w:szCs w:val="24"/>
      <w:lang w:val="x-none"/>
    </w:rPr>
  </w:style>
  <w:style w:type="character" w:customStyle="1" w:styleId="PodtytuZnak">
    <w:name w:val="Podtytuł Znak"/>
    <w:link w:val="Podtytu"/>
    <w:uiPriority w:val="99"/>
    <w:rsid w:val="006611B1"/>
    <w:rPr>
      <w:rFonts w:ascii="Cambria" w:eastAsia="Times New Roman" w:hAnsi="Cambria" w:cs="Times New Roman"/>
      <w:kern w:val="28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6611B1"/>
    <w:pPr>
      <w:widowControl/>
      <w:overflowPunct/>
      <w:autoSpaceDE/>
      <w:autoSpaceDN/>
      <w:adjustRightInd/>
      <w:jc w:val="both"/>
      <w:textAlignment w:val="auto"/>
    </w:pPr>
    <w:rPr>
      <w:rFonts w:ascii="Times New Roman" w:hAnsi="Times New Roman" w:cs="Times New Roman"/>
      <w:kern w:val="0"/>
      <w:sz w:val="24"/>
      <w:lang w:val="x-none" w:eastAsia="x-none"/>
    </w:rPr>
  </w:style>
  <w:style w:type="character" w:customStyle="1" w:styleId="TekstkomentarzaZnak">
    <w:name w:val="Tekst komentarza Znak"/>
    <w:link w:val="Tekstkomentarza"/>
    <w:rsid w:val="006611B1"/>
    <w:rPr>
      <w:rFonts w:ascii="Times New Roman" w:eastAsia="Times New Roman" w:hAnsi="Times New Roman" w:cs="Times New Roman"/>
      <w:sz w:val="24"/>
      <w:szCs w:val="20"/>
    </w:rPr>
  </w:style>
  <w:style w:type="paragraph" w:customStyle="1" w:styleId="ksika">
    <w:name w:val="książka"/>
    <w:basedOn w:val="Normalny"/>
    <w:rsid w:val="006611B1"/>
    <w:pPr>
      <w:widowControl/>
      <w:overflowPunct/>
      <w:autoSpaceDE/>
      <w:autoSpaceDN/>
      <w:adjustRightInd/>
      <w:jc w:val="center"/>
      <w:textAlignment w:val="auto"/>
    </w:pPr>
    <w:rPr>
      <w:rFonts w:ascii="Arial" w:hAnsi="Arial" w:cs="Times New Roman"/>
      <w:spacing w:val="-20"/>
      <w:kern w:val="0"/>
    </w:rPr>
  </w:style>
  <w:style w:type="paragraph" w:styleId="Akapitzlist">
    <w:name w:val="List Paragraph"/>
    <w:aliases w:val="CW_Lista,Wypunktowanie,L1,Numerowanie,Akapit z listą BS,Bulleted list,Akapit z listą5,Akapit normalny,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6611B1"/>
    <w:pPr>
      <w:widowControl/>
      <w:overflowPunct/>
      <w:autoSpaceDE/>
      <w:autoSpaceDN/>
      <w:adjustRightInd/>
      <w:ind w:left="720"/>
      <w:textAlignment w:val="auto"/>
    </w:pPr>
    <w:rPr>
      <w:rFonts w:ascii="Times New Roman" w:hAnsi="Times New Roman" w:cs="Times New Roman"/>
      <w:kern w:val="0"/>
      <w:sz w:val="24"/>
      <w:szCs w:val="24"/>
      <w:lang w:val="x-none" w:eastAsia="x-none"/>
    </w:rPr>
  </w:style>
  <w:style w:type="paragraph" w:customStyle="1" w:styleId="Rysunek">
    <w:name w:val="Rysunek"/>
    <w:basedOn w:val="Normalny"/>
    <w:rsid w:val="006611B1"/>
    <w:pPr>
      <w:widowControl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hAnsi="Times New Roman" w:cs="Times New Roman"/>
      <w:noProof/>
      <w:kern w:val="0"/>
      <w:sz w:val="24"/>
    </w:rPr>
  </w:style>
  <w:style w:type="paragraph" w:customStyle="1" w:styleId="Podpunktnumerowany">
    <w:name w:val="Podpunkt numerowany"/>
    <w:basedOn w:val="Normalny"/>
    <w:autoRedefine/>
    <w:uiPriority w:val="99"/>
    <w:rsid w:val="006611B1"/>
    <w:pPr>
      <w:widowControl/>
      <w:numPr>
        <w:numId w:val="5"/>
      </w:numPr>
      <w:overflowPunct/>
      <w:autoSpaceDE/>
      <w:autoSpaceDN/>
      <w:adjustRightInd/>
      <w:spacing w:after="120"/>
      <w:ind w:left="714" w:hanging="357"/>
      <w:jc w:val="both"/>
      <w:textAlignment w:val="auto"/>
    </w:pPr>
    <w:rPr>
      <w:rFonts w:ascii="Times New Roman" w:hAnsi="Times New Roman" w:cs="Times New Roman"/>
      <w:kern w:val="0"/>
      <w:sz w:val="24"/>
    </w:rPr>
  </w:style>
  <w:style w:type="paragraph" w:styleId="Tytu">
    <w:name w:val="Title"/>
    <w:basedOn w:val="Normalny"/>
    <w:link w:val="TytuZnak"/>
    <w:uiPriority w:val="99"/>
    <w:qFormat/>
    <w:rsid w:val="006611B1"/>
    <w:pPr>
      <w:widowControl/>
      <w:overflowPunct/>
      <w:autoSpaceDE/>
      <w:autoSpaceDN/>
      <w:adjustRightInd/>
      <w:jc w:val="center"/>
      <w:textAlignment w:val="auto"/>
    </w:pPr>
    <w:rPr>
      <w:rFonts w:ascii="Arial" w:hAnsi="Arial" w:cs="Times New Roman"/>
      <w:b/>
      <w:kern w:val="0"/>
      <w:sz w:val="24"/>
      <w:lang w:val="x-none"/>
    </w:rPr>
  </w:style>
  <w:style w:type="character" w:customStyle="1" w:styleId="TytuZnak">
    <w:name w:val="Tytuł Znak"/>
    <w:link w:val="Tytu"/>
    <w:uiPriority w:val="99"/>
    <w:rsid w:val="006611B1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Tabelapozycja">
    <w:name w:val="Tabela pozycja"/>
    <w:basedOn w:val="Normalny"/>
    <w:rsid w:val="006611B1"/>
    <w:pPr>
      <w:widowControl/>
      <w:overflowPunct/>
      <w:autoSpaceDE/>
      <w:autoSpaceDN/>
      <w:adjustRightInd/>
      <w:textAlignment w:val="auto"/>
    </w:pPr>
    <w:rPr>
      <w:rFonts w:ascii="Arial" w:eastAsia="MS Outlook" w:hAnsi="Arial" w:cs="Times New Roman"/>
      <w:kern w:val="0"/>
      <w:sz w:val="22"/>
    </w:rPr>
  </w:style>
  <w:style w:type="paragraph" w:customStyle="1" w:styleId="Listanumerowana1">
    <w:name w:val="Lista numerowana1"/>
    <w:basedOn w:val="Normalny"/>
    <w:rsid w:val="006611B1"/>
    <w:pPr>
      <w:suppressAutoHyphens/>
      <w:autoSpaceDN/>
      <w:adjustRightInd/>
      <w:spacing w:before="60"/>
      <w:jc w:val="both"/>
      <w:textAlignment w:val="auto"/>
    </w:pPr>
    <w:rPr>
      <w:rFonts w:ascii="Arial" w:hAnsi="Arial" w:cs="Arial"/>
      <w:kern w:val="1"/>
      <w:sz w:val="23"/>
      <w:szCs w:val="23"/>
      <w:lang w:eastAsia="ar-SA"/>
    </w:rPr>
  </w:style>
  <w:style w:type="paragraph" w:customStyle="1" w:styleId="zmart2">
    <w:name w:val="zm art2"/>
    <w:basedOn w:val="Normalny"/>
    <w:rsid w:val="006611B1"/>
    <w:pPr>
      <w:widowControl/>
      <w:overflowPunct/>
      <w:autoSpaceDE/>
      <w:autoSpaceDN/>
      <w:adjustRightInd/>
      <w:spacing w:before="60" w:after="60"/>
      <w:ind w:left="1843" w:hanging="1219"/>
      <w:jc w:val="both"/>
      <w:textAlignment w:val="auto"/>
    </w:pPr>
    <w:rPr>
      <w:rFonts w:ascii="Times New Roman" w:hAnsi="Times New Roman" w:cs="Times New Roman"/>
      <w:kern w:val="0"/>
      <w:sz w:val="24"/>
    </w:rPr>
  </w:style>
  <w:style w:type="paragraph" w:customStyle="1" w:styleId="Tekstpodstawowy22">
    <w:name w:val="Tekst podstawowy 22"/>
    <w:basedOn w:val="Normalny"/>
    <w:rsid w:val="006611B1"/>
    <w:pPr>
      <w:widowControl/>
      <w:suppressAutoHyphens/>
      <w:autoSpaceDN/>
      <w:adjustRightInd/>
      <w:ind w:left="993" w:hanging="273"/>
      <w:jc w:val="both"/>
      <w:textAlignment w:val="auto"/>
    </w:pPr>
    <w:rPr>
      <w:rFonts w:ascii="Times New Roman" w:hAnsi="Times New Roman" w:cs="Times New Roman"/>
      <w:kern w:val="1"/>
      <w:lang w:eastAsia="ar-SA"/>
    </w:rPr>
  </w:style>
  <w:style w:type="paragraph" w:customStyle="1" w:styleId="Tekstpodstawowywcity1">
    <w:name w:val="Tekst podstawowy wcięty1"/>
    <w:basedOn w:val="Normalny"/>
    <w:rsid w:val="006611B1"/>
    <w:pPr>
      <w:suppressAutoHyphens/>
      <w:autoSpaceDN/>
      <w:adjustRightInd/>
      <w:ind w:left="360"/>
      <w:jc w:val="both"/>
      <w:textAlignment w:val="auto"/>
    </w:pPr>
    <w:rPr>
      <w:rFonts w:ascii="Arial" w:hAnsi="Arial" w:cs="Arial"/>
      <w:kern w:val="1"/>
      <w:lang w:eastAsia="ar-SA"/>
    </w:rPr>
  </w:style>
  <w:style w:type="paragraph" w:customStyle="1" w:styleId="Tekstpodstawowy32">
    <w:name w:val="Tekst podstawowy 32"/>
    <w:basedOn w:val="Normalny"/>
    <w:rsid w:val="006611B1"/>
    <w:pPr>
      <w:suppressAutoHyphens/>
      <w:autoSpaceDN/>
      <w:adjustRightInd/>
      <w:ind w:right="-1"/>
      <w:jc w:val="both"/>
      <w:textAlignment w:val="auto"/>
    </w:pPr>
    <w:rPr>
      <w:rFonts w:ascii="Times New Roman" w:hAnsi="Times New Roman" w:cs="Times New Roman"/>
      <w:kern w:val="1"/>
      <w:sz w:val="24"/>
      <w:lang w:eastAsia="ar-SA"/>
    </w:rPr>
  </w:style>
  <w:style w:type="character" w:customStyle="1" w:styleId="Nagwek3Znak">
    <w:name w:val="Nagłówek 3 Znak"/>
    <w:link w:val="Nagwek3"/>
    <w:rsid w:val="003B1599"/>
    <w:rPr>
      <w:rFonts w:ascii="Arial" w:eastAsia="Times New Roman" w:hAnsi="Arial"/>
      <w:b/>
      <w:bCs/>
      <w:kern w:val="28"/>
      <w:lang w:val="x-none"/>
    </w:rPr>
  </w:style>
  <w:style w:type="character" w:styleId="Numerstrony">
    <w:name w:val="page number"/>
    <w:basedOn w:val="Domylnaczcionkaakapitu"/>
    <w:rsid w:val="003B1599"/>
  </w:style>
  <w:style w:type="paragraph" w:customStyle="1" w:styleId="Tekstpodstawowywcity20">
    <w:name w:val="Tekst podstawowy wcięty2"/>
    <w:basedOn w:val="Normalny"/>
    <w:uiPriority w:val="99"/>
    <w:rsid w:val="003B1599"/>
    <w:pPr>
      <w:ind w:left="360"/>
      <w:jc w:val="both"/>
    </w:pPr>
    <w:rPr>
      <w:rFonts w:ascii="Arial" w:hAnsi="Arial" w:cs="Arial"/>
      <w:kern w:val="0"/>
    </w:rPr>
  </w:style>
  <w:style w:type="paragraph" w:customStyle="1" w:styleId="Tekstpodstawowy23">
    <w:name w:val="Tekst podstawowy 23"/>
    <w:basedOn w:val="Normalny"/>
    <w:rsid w:val="003B1599"/>
    <w:pPr>
      <w:widowControl/>
      <w:ind w:left="993" w:hanging="273"/>
      <w:jc w:val="both"/>
    </w:pPr>
    <w:rPr>
      <w:rFonts w:ascii="Times New Roman" w:hAnsi="Times New Roman" w:cs="Times New Roman"/>
      <w:kern w:val="0"/>
    </w:rPr>
  </w:style>
  <w:style w:type="paragraph" w:customStyle="1" w:styleId="Tekstpodstawowy33">
    <w:name w:val="Tekst podstawowy 33"/>
    <w:basedOn w:val="Normalny"/>
    <w:rsid w:val="003B1599"/>
    <w:pPr>
      <w:ind w:right="-1"/>
      <w:jc w:val="both"/>
    </w:pPr>
    <w:rPr>
      <w:rFonts w:ascii="Times New Roman" w:hAnsi="Times New Roman" w:cs="Times New Roman"/>
      <w:kern w:val="20"/>
      <w:sz w:val="24"/>
    </w:rPr>
  </w:style>
  <w:style w:type="paragraph" w:customStyle="1" w:styleId="Tabela">
    <w:name w:val="Tabela"/>
    <w:basedOn w:val="Normalny"/>
    <w:rsid w:val="003B1599"/>
    <w:pPr>
      <w:numPr>
        <w:numId w:val="7"/>
      </w:numPr>
      <w:spacing w:line="360" w:lineRule="auto"/>
      <w:ind w:left="0" w:firstLine="0"/>
    </w:pPr>
    <w:rPr>
      <w:rFonts w:ascii="Times New Roman" w:hAnsi="Times New Roman" w:cs="Times New Roman"/>
      <w:kern w:val="0"/>
      <w:sz w:val="24"/>
    </w:rPr>
  </w:style>
  <w:style w:type="paragraph" w:customStyle="1" w:styleId="FR1">
    <w:name w:val="FR1"/>
    <w:rsid w:val="003B1599"/>
    <w:pPr>
      <w:widowControl w:val="0"/>
      <w:numPr>
        <w:numId w:val="8"/>
      </w:numPr>
      <w:autoSpaceDE w:val="0"/>
      <w:autoSpaceDN w:val="0"/>
      <w:adjustRightInd w:val="0"/>
      <w:spacing w:before="140"/>
      <w:ind w:left="0" w:firstLine="0"/>
    </w:pPr>
    <w:rPr>
      <w:rFonts w:ascii="Arial" w:eastAsia="Times New Roman" w:hAnsi="Arial" w:cs="Arial"/>
      <w:b/>
      <w:bCs/>
      <w:sz w:val="16"/>
      <w:szCs w:val="16"/>
    </w:rPr>
  </w:style>
  <w:style w:type="paragraph" w:styleId="NormalnyWeb">
    <w:name w:val="Normal (Web)"/>
    <w:basedOn w:val="Normalny"/>
    <w:uiPriority w:val="99"/>
    <w:rsid w:val="003B159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Listawypunktowana2">
    <w:name w:val="Lista wypunktowana 2"/>
    <w:basedOn w:val="Normalny"/>
    <w:rsid w:val="003B1599"/>
    <w:pPr>
      <w:tabs>
        <w:tab w:val="left" w:pos="360"/>
        <w:tab w:val="left" w:pos="1068"/>
      </w:tabs>
      <w:spacing w:before="60"/>
      <w:ind w:left="360" w:hanging="360"/>
      <w:jc w:val="both"/>
    </w:pPr>
    <w:rPr>
      <w:rFonts w:ascii="Arial" w:hAnsi="Arial" w:cs="Times New Roman"/>
      <w:spacing w:val="-8"/>
      <w:kern w:val="0"/>
      <w:sz w:val="23"/>
    </w:rPr>
  </w:style>
  <w:style w:type="paragraph" w:customStyle="1" w:styleId="Tekstpodstawowywcity21">
    <w:name w:val="Tekst podstawowy wcięty 21"/>
    <w:basedOn w:val="Normalny"/>
    <w:uiPriority w:val="99"/>
    <w:rsid w:val="003B1599"/>
    <w:pPr>
      <w:widowControl/>
      <w:ind w:left="993" w:hanging="142"/>
      <w:jc w:val="both"/>
    </w:pPr>
    <w:rPr>
      <w:rFonts w:ascii="Times New Roman" w:hAnsi="Times New Roman" w:cs="Times New Roman"/>
      <w:kern w:val="0"/>
    </w:rPr>
  </w:style>
  <w:style w:type="paragraph" w:customStyle="1" w:styleId="Tekstpodstawowywcity31">
    <w:name w:val="Tekst podstawowy wcięty 31"/>
    <w:basedOn w:val="Normalny"/>
    <w:uiPriority w:val="99"/>
    <w:rsid w:val="003B1599"/>
    <w:pPr>
      <w:widowControl/>
      <w:ind w:left="283"/>
      <w:jc w:val="both"/>
    </w:pPr>
    <w:rPr>
      <w:rFonts w:ascii="Times New Roman" w:hAnsi="Times New Roman" w:cs="Times New Roman"/>
      <w:kern w:val="0"/>
    </w:rPr>
  </w:style>
  <w:style w:type="paragraph" w:customStyle="1" w:styleId="BodyText21">
    <w:name w:val="Body Text 21"/>
    <w:basedOn w:val="Normalny"/>
    <w:rsid w:val="003B1599"/>
    <w:pPr>
      <w:widowControl/>
      <w:spacing w:line="320" w:lineRule="exact"/>
      <w:jc w:val="both"/>
    </w:pPr>
    <w:rPr>
      <w:rFonts w:ascii="Arial" w:hAnsi="Arial" w:cs="Times New Roman"/>
      <w:kern w:val="0"/>
    </w:rPr>
  </w:style>
  <w:style w:type="character" w:styleId="UyteHipercze">
    <w:name w:val="FollowedHyperlink"/>
    <w:uiPriority w:val="99"/>
    <w:rsid w:val="003B1599"/>
    <w:rPr>
      <w:color w:val="800080"/>
      <w:u w:val="single"/>
    </w:rPr>
  </w:style>
  <w:style w:type="character" w:customStyle="1" w:styleId="Hipercze1">
    <w:name w:val="Hiperłącze1"/>
    <w:rsid w:val="003B1599"/>
    <w:rPr>
      <w:color w:val="0000FF"/>
      <w:u w:val="single"/>
    </w:rPr>
  </w:style>
  <w:style w:type="paragraph" w:customStyle="1" w:styleId="Akapitzlist1">
    <w:name w:val="Akapit z listą1"/>
    <w:basedOn w:val="Normalny"/>
    <w:rsid w:val="002265B5"/>
    <w:pPr>
      <w:widowControl/>
      <w:overflowPunct/>
      <w:autoSpaceDE/>
      <w:autoSpaceDN/>
      <w:adjustRightInd/>
      <w:ind w:left="720"/>
      <w:textAlignment w:val="auto"/>
    </w:pPr>
    <w:rPr>
      <w:rFonts w:ascii="Times New Roman" w:eastAsia="Calibri" w:hAnsi="Times New Roman" w:cs="Times New Roman"/>
      <w:kern w:val="0"/>
      <w:sz w:val="24"/>
      <w:szCs w:val="24"/>
    </w:rPr>
  </w:style>
  <w:style w:type="paragraph" w:customStyle="1" w:styleId="Tekstpodstawowywcity30">
    <w:name w:val="Tekst podstawowy wcięty3"/>
    <w:basedOn w:val="Normalny"/>
    <w:rsid w:val="002265B5"/>
    <w:pPr>
      <w:ind w:left="360"/>
      <w:jc w:val="both"/>
    </w:pPr>
    <w:rPr>
      <w:rFonts w:ascii="Arial" w:hAnsi="Arial" w:cs="Arial"/>
      <w:kern w:val="0"/>
    </w:rPr>
  </w:style>
  <w:style w:type="paragraph" w:customStyle="1" w:styleId="Tekstpodstawowy24">
    <w:name w:val="Tekst podstawowy 24"/>
    <w:basedOn w:val="Normalny"/>
    <w:rsid w:val="002265B5"/>
    <w:pPr>
      <w:widowControl/>
      <w:ind w:left="993" w:hanging="273"/>
      <w:jc w:val="both"/>
    </w:pPr>
    <w:rPr>
      <w:rFonts w:ascii="Times New Roman" w:hAnsi="Times New Roman" w:cs="Times New Roman"/>
      <w:kern w:val="0"/>
    </w:rPr>
  </w:style>
  <w:style w:type="paragraph" w:customStyle="1" w:styleId="Tekstpodstawowy34">
    <w:name w:val="Tekst podstawowy 34"/>
    <w:basedOn w:val="Normalny"/>
    <w:rsid w:val="002265B5"/>
    <w:pPr>
      <w:ind w:right="-1"/>
      <w:jc w:val="both"/>
    </w:pPr>
    <w:rPr>
      <w:rFonts w:ascii="Times New Roman" w:hAnsi="Times New Roman" w:cs="Times New Roman"/>
      <w:kern w:val="20"/>
      <w:sz w:val="24"/>
    </w:rPr>
  </w:style>
  <w:style w:type="paragraph" w:customStyle="1" w:styleId="Tekstpodstawowywcity22">
    <w:name w:val="Tekst podstawowy wcięty 22"/>
    <w:basedOn w:val="Normalny"/>
    <w:rsid w:val="002265B5"/>
    <w:pPr>
      <w:widowControl/>
      <w:ind w:left="993" w:hanging="142"/>
      <w:jc w:val="both"/>
    </w:pPr>
    <w:rPr>
      <w:rFonts w:ascii="Times New Roman" w:hAnsi="Times New Roman" w:cs="Times New Roman"/>
      <w:kern w:val="0"/>
    </w:rPr>
  </w:style>
  <w:style w:type="paragraph" w:customStyle="1" w:styleId="Tekstpodstawowywcity32">
    <w:name w:val="Tekst podstawowy wcięty 32"/>
    <w:basedOn w:val="Normalny"/>
    <w:rsid w:val="002265B5"/>
    <w:pPr>
      <w:widowControl/>
      <w:ind w:left="283"/>
      <w:jc w:val="both"/>
    </w:pPr>
    <w:rPr>
      <w:rFonts w:ascii="Times New Roman" w:hAnsi="Times New Roman" w:cs="Times New Roman"/>
      <w:kern w:val="0"/>
    </w:rPr>
  </w:style>
  <w:style w:type="character" w:customStyle="1" w:styleId="Hipercze2">
    <w:name w:val="Hiperłącze2"/>
    <w:rsid w:val="002265B5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795D91"/>
    <w:pPr>
      <w:widowControl/>
      <w:overflowPunct/>
      <w:autoSpaceDE/>
      <w:autoSpaceDN/>
      <w:adjustRightInd/>
      <w:ind w:left="283" w:hanging="283"/>
      <w:jc w:val="both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FF71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Wypunktowanie Znak,L1 Znak,Numerowanie Znak,Akapit z listą BS Znak,Bulleted list Znak,Akapit z listą5 Znak,Akapit normalny Znak,Bullet Number Znak,List Paragraph1 Znak,lp1 Znak,List Paragraph2 Znak,ISCG Numerowanie Znak"/>
    <w:link w:val="Akapitzlist"/>
    <w:uiPriority w:val="34"/>
    <w:qFormat/>
    <w:locked/>
    <w:rsid w:val="003312B5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aliases w:val="cr,Used by Word to flag author queries"/>
    <w:uiPriority w:val="99"/>
    <w:unhideWhenUsed/>
    <w:rsid w:val="0045577F"/>
    <w:rPr>
      <w:sz w:val="16"/>
      <w:szCs w:val="16"/>
    </w:rPr>
  </w:style>
  <w:style w:type="character" w:styleId="Uwydatnienie">
    <w:name w:val="Emphasis"/>
    <w:uiPriority w:val="20"/>
    <w:qFormat/>
    <w:rsid w:val="00DE2B61"/>
    <w:rPr>
      <w:i/>
      <w:iCs/>
    </w:rPr>
  </w:style>
  <w:style w:type="character" w:customStyle="1" w:styleId="Stopka0">
    <w:name w:val="Stopka_"/>
    <w:link w:val="Stopka2"/>
    <w:locked/>
    <w:rsid w:val="00EB68B0"/>
    <w:rPr>
      <w:rFonts w:ascii="Batang" w:eastAsia="Batang" w:hAnsi="Batang" w:cs="Batang"/>
      <w:sz w:val="16"/>
      <w:szCs w:val="16"/>
      <w:shd w:val="clear" w:color="auto" w:fill="FFFFFF"/>
    </w:rPr>
  </w:style>
  <w:style w:type="paragraph" w:customStyle="1" w:styleId="Stopka2">
    <w:name w:val="Stopka2"/>
    <w:basedOn w:val="Normalny"/>
    <w:link w:val="Stopka0"/>
    <w:rsid w:val="00EB68B0"/>
    <w:pPr>
      <w:shd w:val="clear" w:color="auto" w:fill="FFFFFF"/>
      <w:overflowPunct/>
      <w:autoSpaceDE/>
      <w:autoSpaceDN/>
      <w:adjustRightInd/>
      <w:spacing w:line="235" w:lineRule="exact"/>
      <w:jc w:val="both"/>
      <w:textAlignment w:val="auto"/>
    </w:pPr>
    <w:rPr>
      <w:rFonts w:ascii="Batang" w:eastAsia="Batang" w:hAnsi="Batang" w:cs="Batang"/>
      <w:kern w:val="0"/>
      <w:sz w:val="16"/>
      <w:szCs w:val="16"/>
    </w:rPr>
  </w:style>
  <w:style w:type="character" w:customStyle="1" w:styleId="Stopka1">
    <w:name w:val="Stopka1"/>
    <w:rsid w:val="00EB68B0"/>
    <w:rPr>
      <w:rFonts w:ascii="Batang" w:eastAsia="Batang" w:hAnsi="Batang" w:cs="Batang"/>
      <w:color w:val="000000"/>
      <w:spacing w:val="0"/>
      <w:w w:val="100"/>
      <w:position w:val="0"/>
      <w:sz w:val="16"/>
      <w:szCs w:val="16"/>
      <w:shd w:val="clear" w:color="auto" w:fill="FFFFFF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0AEE"/>
    <w:pPr>
      <w:widowControl w:val="0"/>
      <w:overflowPunct w:val="0"/>
      <w:autoSpaceDE w:val="0"/>
      <w:autoSpaceDN w:val="0"/>
      <w:adjustRightInd w:val="0"/>
      <w:jc w:val="left"/>
      <w:textAlignment w:val="baseline"/>
    </w:pPr>
    <w:rPr>
      <w:rFonts w:ascii="Tahoma" w:hAnsi="Tahoma" w:cs="Tahoma"/>
      <w:b/>
      <w:bCs/>
      <w:kern w:val="28"/>
      <w:sz w:val="20"/>
      <w:lang w:val="pl-PL"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250AEE"/>
    <w:rPr>
      <w:rFonts w:ascii="Tahoma" w:eastAsia="Times New Roman" w:hAnsi="Tahoma" w:cs="Tahoma"/>
      <w:b/>
      <w:bCs/>
      <w:kern w:val="28"/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AF1EF8"/>
  </w:style>
  <w:style w:type="numbering" w:customStyle="1" w:styleId="Bezlisty2">
    <w:name w:val="Bez listy2"/>
    <w:next w:val="Bezlisty"/>
    <w:uiPriority w:val="99"/>
    <w:semiHidden/>
    <w:unhideWhenUsed/>
    <w:rsid w:val="00B07389"/>
  </w:style>
  <w:style w:type="table" w:customStyle="1" w:styleId="Tabela-Siatka1">
    <w:name w:val="Tabela - Siatka1"/>
    <w:basedOn w:val="Standardowy"/>
    <w:next w:val="Tabela-Siatka"/>
    <w:uiPriority w:val="59"/>
    <w:rsid w:val="00B073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NormalnyWeb">
    <w:name w:val="WW-Normalny (Web)"/>
    <w:basedOn w:val="Normalny"/>
    <w:rsid w:val="00B07389"/>
    <w:pPr>
      <w:widowControl/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 w:cs="Times New Roman"/>
      <w:kern w:val="17153"/>
      <w:sz w:val="24"/>
    </w:rPr>
  </w:style>
  <w:style w:type="paragraph" w:styleId="Tekstprzypisudolnego">
    <w:name w:val="footnote text"/>
    <w:basedOn w:val="Normalny"/>
    <w:link w:val="TekstprzypisudolnegoZnak"/>
    <w:semiHidden/>
    <w:rsid w:val="00B07389"/>
    <w:pPr>
      <w:suppressAutoHyphens/>
      <w:autoSpaceDN/>
      <w:adjustRightInd/>
    </w:pPr>
    <w:rPr>
      <w:rFonts w:cs="Times New Roman"/>
      <w:kern w:val="20481"/>
    </w:rPr>
  </w:style>
  <w:style w:type="character" w:customStyle="1" w:styleId="TekstprzypisudolnegoZnak">
    <w:name w:val="Tekst przypisu dolnego Znak"/>
    <w:link w:val="Tekstprzypisudolnego"/>
    <w:semiHidden/>
    <w:rsid w:val="00B07389"/>
    <w:rPr>
      <w:rFonts w:ascii="Tahoma" w:eastAsia="Times New Roman" w:hAnsi="Tahoma"/>
      <w:kern w:val="20481"/>
    </w:rPr>
  </w:style>
  <w:style w:type="character" w:styleId="Pogrubienie">
    <w:name w:val="Strong"/>
    <w:qFormat/>
    <w:rsid w:val="00B07389"/>
    <w:rPr>
      <w:b/>
      <w:bCs/>
    </w:rPr>
  </w:style>
  <w:style w:type="paragraph" w:customStyle="1" w:styleId="naglowek7">
    <w:name w:val="naglowek7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hAnsi="Verdana" w:cs="Times New Roman"/>
      <w:color w:val="333333"/>
      <w:kern w:val="0"/>
      <w:sz w:val="18"/>
      <w:szCs w:val="18"/>
    </w:rPr>
  </w:style>
  <w:style w:type="paragraph" w:customStyle="1" w:styleId="tresc">
    <w:name w:val="tresc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hAnsi="Verdana" w:cs="Times New Roman"/>
      <w:color w:val="333333"/>
      <w:kern w:val="0"/>
    </w:rPr>
  </w:style>
  <w:style w:type="character" w:customStyle="1" w:styleId="naglowek41">
    <w:name w:val="naglowek41"/>
    <w:rsid w:val="00B07389"/>
    <w:rPr>
      <w:rFonts w:ascii="Verdana" w:hAnsi="Verdana" w:hint="default"/>
      <w:b/>
      <w:bCs/>
      <w:i w:val="0"/>
      <w:iCs w:val="0"/>
      <w:color w:val="333333"/>
      <w:sz w:val="20"/>
      <w:szCs w:val="20"/>
    </w:rPr>
  </w:style>
  <w:style w:type="paragraph" w:customStyle="1" w:styleId="Tekstpodstawowy240">
    <w:name w:val="Tekst podstawowy 24"/>
    <w:basedOn w:val="Normalny"/>
    <w:rsid w:val="00B07389"/>
    <w:pPr>
      <w:widowControl/>
      <w:ind w:left="993" w:hanging="273"/>
      <w:jc w:val="both"/>
    </w:pPr>
    <w:rPr>
      <w:rFonts w:ascii="Times New Roman" w:hAnsi="Times New Roman" w:cs="Times New Roman"/>
      <w:kern w:val="0"/>
    </w:rPr>
  </w:style>
  <w:style w:type="paragraph" w:customStyle="1" w:styleId="Tekstpodstawowy340">
    <w:name w:val="Tekst podstawowy 34"/>
    <w:basedOn w:val="Normalny"/>
    <w:rsid w:val="00B07389"/>
    <w:pPr>
      <w:ind w:right="-1"/>
      <w:jc w:val="both"/>
    </w:pPr>
    <w:rPr>
      <w:rFonts w:ascii="Times New Roman" w:hAnsi="Times New Roman" w:cs="Times New Roman"/>
      <w:kern w:val="20"/>
      <w:sz w:val="24"/>
    </w:rPr>
  </w:style>
  <w:style w:type="paragraph" w:customStyle="1" w:styleId="Tekstpodstawowy25">
    <w:name w:val="Tekst podstawowy 25"/>
    <w:basedOn w:val="Normalny"/>
    <w:rsid w:val="00B07389"/>
    <w:pPr>
      <w:widowControl/>
      <w:suppressAutoHyphens/>
      <w:autoSpaceDN/>
      <w:adjustRightInd/>
      <w:ind w:left="993" w:hanging="273"/>
      <w:jc w:val="both"/>
      <w:textAlignment w:val="auto"/>
    </w:pPr>
    <w:rPr>
      <w:rFonts w:ascii="Times New Roman" w:hAnsi="Times New Roman" w:cs="Times New Roman"/>
      <w:kern w:val="1"/>
      <w:lang w:eastAsia="ar-SA"/>
    </w:rPr>
  </w:style>
  <w:style w:type="paragraph" w:customStyle="1" w:styleId="Tekstpodstawowy26">
    <w:name w:val="Tekst podstawowy 26"/>
    <w:basedOn w:val="Normalny"/>
    <w:rsid w:val="00B07389"/>
    <w:pPr>
      <w:widowControl/>
      <w:suppressAutoHyphens/>
      <w:autoSpaceDN/>
      <w:adjustRightInd/>
      <w:ind w:left="993" w:hanging="273"/>
      <w:jc w:val="both"/>
      <w:textAlignment w:val="auto"/>
    </w:pPr>
    <w:rPr>
      <w:rFonts w:ascii="Times New Roman" w:hAnsi="Times New Roman" w:cs="Times New Roman"/>
      <w:kern w:val="1"/>
      <w:lang w:eastAsia="ar-SA"/>
    </w:rPr>
  </w:style>
  <w:style w:type="paragraph" w:customStyle="1" w:styleId="Tekstpodstawowy35">
    <w:name w:val="Tekst podstawowy 35"/>
    <w:basedOn w:val="Normalny"/>
    <w:rsid w:val="00B07389"/>
    <w:pPr>
      <w:suppressAutoHyphens/>
      <w:autoSpaceDN/>
      <w:adjustRightInd/>
      <w:ind w:right="-1"/>
      <w:jc w:val="both"/>
      <w:textAlignment w:val="auto"/>
    </w:pPr>
    <w:rPr>
      <w:rFonts w:ascii="Times New Roman" w:hAnsi="Times New Roman" w:cs="Times New Roman"/>
      <w:kern w:val="1"/>
      <w:sz w:val="24"/>
      <w:lang w:eastAsia="ar-SA"/>
    </w:rPr>
  </w:style>
  <w:style w:type="paragraph" w:customStyle="1" w:styleId="Akapitzlist10">
    <w:name w:val="Akapit z listą1"/>
    <w:basedOn w:val="Normalny"/>
    <w:rsid w:val="00987191"/>
    <w:pPr>
      <w:widowControl/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 w:cs="Times New Roman"/>
      <w:kern w:val="0"/>
      <w:sz w:val="24"/>
      <w:szCs w:val="24"/>
    </w:rPr>
  </w:style>
  <w:style w:type="paragraph" w:styleId="Poprawka">
    <w:name w:val="Revision"/>
    <w:hidden/>
    <w:uiPriority w:val="99"/>
    <w:semiHidden/>
    <w:rsid w:val="00B07389"/>
    <w:rPr>
      <w:rFonts w:ascii="Times New Roman" w:eastAsia="Times New Roman" w:hAnsi="Times New Roman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B07389"/>
  </w:style>
  <w:style w:type="table" w:customStyle="1" w:styleId="Tabela-Siatka11">
    <w:name w:val="Tabela - Siatka11"/>
    <w:basedOn w:val="Standardowy"/>
    <w:next w:val="Tabela-Siatka"/>
    <w:uiPriority w:val="59"/>
    <w:rsid w:val="00B073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B07389"/>
  </w:style>
  <w:style w:type="paragraph" w:customStyle="1" w:styleId="font5">
    <w:name w:val="font5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color w:val="000000"/>
      <w:kern w:val="0"/>
    </w:rPr>
  </w:style>
  <w:style w:type="paragraph" w:customStyle="1" w:styleId="font6">
    <w:name w:val="font6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i/>
      <w:iCs/>
      <w:color w:val="000000"/>
      <w:kern w:val="0"/>
    </w:rPr>
  </w:style>
  <w:style w:type="paragraph" w:customStyle="1" w:styleId="xl67">
    <w:name w:val="xl67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paragraph" w:customStyle="1" w:styleId="xl68">
    <w:name w:val="xl68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</w:rPr>
  </w:style>
  <w:style w:type="paragraph" w:customStyle="1" w:styleId="xl69">
    <w:name w:val="xl69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70">
    <w:name w:val="xl70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 w:cs="Times New Roman"/>
      <w:kern w:val="0"/>
      <w:sz w:val="25"/>
      <w:szCs w:val="25"/>
    </w:rPr>
  </w:style>
  <w:style w:type="paragraph" w:customStyle="1" w:styleId="xl71">
    <w:name w:val="xl71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72">
    <w:name w:val="xl72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ind w:firstLineChars="1000" w:firstLine="1000"/>
      <w:textAlignment w:val="center"/>
    </w:pPr>
    <w:rPr>
      <w:rFonts w:ascii="Times New Roman" w:hAnsi="Times New Roman" w:cs="Times New Roman"/>
      <w:kern w:val="0"/>
      <w:sz w:val="25"/>
      <w:szCs w:val="25"/>
    </w:rPr>
  </w:style>
  <w:style w:type="paragraph" w:customStyle="1" w:styleId="xl73">
    <w:name w:val="xl73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74">
    <w:name w:val="xl74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paragraph" w:customStyle="1" w:styleId="xl75">
    <w:name w:val="xl75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paragraph" w:customStyle="1" w:styleId="xl76">
    <w:name w:val="xl76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</w:rPr>
  </w:style>
  <w:style w:type="paragraph" w:customStyle="1" w:styleId="xl77">
    <w:name w:val="xl77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</w:rPr>
  </w:style>
  <w:style w:type="paragraph" w:customStyle="1" w:styleId="xl78">
    <w:name w:val="xl78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xl79">
    <w:name w:val="xl79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80">
    <w:name w:val="xl80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81">
    <w:name w:val="xl81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paragraph" w:customStyle="1" w:styleId="xl82">
    <w:name w:val="xl82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paragraph" w:customStyle="1" w:styleId="xl83">
    <w:name w:val="xl83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kern w:val="0"/>
    </w:rPr>
  </w:style>
  <w:style w:type="paragraph" w:customStyle="1" w:styleId="xl84">
    <w:name w:val="xl84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paragraph" w:customStyle="1" w:styleId="xl85">
    <w:name w:val="xl85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86">
    <w:name w:val="xl86"/>
    <w:basedOn w:val="Normalny"/>
    <w:rsid w:val="00B0738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87">
    <w:name w:val="xl87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</w:rPr>
  </w:style>
  <w:style w:type="paragraph" w:customStyle="1" w:styleId="xl88">
    <w:name w:val="xl88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</w:rPr>
  </w:style>
  <w:style w:type="paragraph" w:customStyle="1" w:styleId="xl89">
    <w:name w:val="xl89"/>
    <w:basedOn w:val="Normalny"/>
    <w:rsid w:val="00B07389"/>
    <w:pPr>
      <w:widowControl/>
      <w:pBdr>
        <w:left w:val="single" w:sz="8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90">
    <w:name w:val="xl90"/>
    <w:basedOn w:val="Normalny"/>
    <w:rsid w:val="00B07389"/>
    <w:pPr>
      <w:widowControl/>
      <w:pBdr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91">
    <w:name w:val="xl91"/>
    <w:basedOn w:val="Normalny"/>
    <w:rsid w:val="00B07389"/>
    <w:pPr>
      <w:widowControl/>
      <w:pBdr>
        <w:left w:val="single" w:sz="8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92">
    <w:name w:val="xl92"/>
    <w:basedOn w:val="Normalny"/>
    <w:rsid w:val="00B07389"/>
    <w:pPr>
      <w:widowControl/>
      <w:pBdr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93">
    <w:name w:val="xl93"/>
    <w:basedOn w:val="Normalny"/>
    <w:rsid w:val="00B07389"/>
    <w:pPr>
      <w:widowControl/>
      <w:pBdr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94">
    <w:name w:val="xl94"/>
    <w:basedOn w:val="Normalny"/>
    <w:rsid w:val="00B0738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95">
    <w:name w:val="xl95"/>
    <w:basedOn w:val="Normalny"/>
    <w:rsid w:val="00B0738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96">
    <w:name w:val="xl96"/>
    <w:basedOn w:val="Normalny"/>
    <w:rsid w:val="00B0738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97">
    <w:name w:val="xl97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98">
    <w:name w:val="xl98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99">
    <w:name w:val="xl99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100">
    <w:name w:val="xl100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01">
    <w:name w:val="xl101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02">
    <w:name w:val="xl102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103">
    <w:name w:val="xl103"/>
    <w:basedOn w:val="Normalny"/>
    <w:rsid w:val="00B07389"/>
    <w:pPr>
      <w:widowControl/>
      <w:pBdr>
        <w:top w:val="single" w:sz="4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104">
    <w:name w:val="xl104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105">
    <w:name w:val="xl105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06">
    <w:name w:val="xl106"/>
    <w:basedOn w:val="Normalny"/>
    <w:rsid w:val="00B07389"/>
    <w:pPr>
      <w:widowControl/>
      <w:pBdr>
        <w:top w:val="single" w:sz="4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07">
    <w:name w:val="xl107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08">
    <w:name w:val="xl108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109">
    <w:name w:val="xl109"/>
    <w:basedOn w:val="Normalny"/>
    <w:rsid w:val="00B07389"/>
    <w:pPr>
      <w:widowControl/>
      <w:pBdr>
        <w:top w:val="single" w:sz="4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110">
    <w:name w:val="xl110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111">
    <w:name w:val="xl111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2">
    <w:name w:val="xl112"/>
    <w:basedOn w:val="Normalny"/>
    <w:rsid w:val="00B07389"/>
    <w:pPr>
      <w:widowControl/>
      <w:pBdr>
        <w:top w:val="single" w:sz="4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3">
    <w:name w:val="xl113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4">
    <w:name w:val="xl114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5">
    <w:name w:val="xl115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6">
    <w:name w:val="xl116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7">
    <w:name w:val="xl117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8">
    <w:name w:val="xl118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119">
    <w:name w:val="xl119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120">
    <w:name w:val="xl120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21">
    <w:name w:val="xl121"/>
    <w:basedOn w:val="Normalny"/>
    <w:rsid w:val="00B07389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22">
    <w:name w:val="xl122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numbering" w:customStyle="1" w:styleId="Bezlisty3">
    <w:name w:val="Bez listy3"/>
    <w:next w:val="Bezlisty"/>
    <w:uiPriority w:val="99"/>
    <w:semiHidden/>
    <w:unhideWhenUsed/>
    <w:rsid w:val="00E42883"/>
  </w:style>
  <w:style w:type="table" w:customStyle="1" w:styleId="Tabela-Siatka2">
    <w:name w:val="Tabela - Siatka2"/>
    <w:basedOn w:val="Standardowy"/>
    <w:next w:val="Tabela-Siatka"/>
    <w:uiPriority w:val="59"/>
    <w:rsid w:val="00E4288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4">
    <w:name w:val="Styl4"/>
    <w:basedOn w:val="Normalny"/>
    <w:link w:val="Styl4Znak"/>
    <w:autoRedefine/>
    <w:qFormat/>
    <w:rsid w:val="00E42883"/>
    <w:pPr>
      <w:widowControl/>
      <w:numPr>
        <w:numId w:val="15"/>
      </w:numPr>
      <w:overflowPunct/>
      <w:autoSpaceDE/>
      <w:autoSpaceDN/>
      <w:adjustRightInd/>
      <w:spacing w:after="200" w:line="360" w:lineRule="auto"/>
      <w:contextualSpacing/>
      <w:textAlignment w:val="auto"/>
    </w:pPr>
    <w:rPr>
      <w:rFonts w:ascii="Arial" w:eastAsia="Calibri" w:hAnsi="Arial" w:cs="Times New Roman"/>
      <w:kern w:val="0"/>
      <w:sz w:val="24"/>
      <w:szCs w:val="22"/>
      <w:lang w:val="x-none" w:eastAsia="en-US"/>
    </w:rPr>
  </w:style>
  <w:style w:type="character" w:customStyle="1" w:styleId="Styl4Znak">
    <w:name w:val="Styl4 Znak"/>
    <w:link w:val="Styl4"/>
    <w:rsid w:val="00E42883"/>
    <w:rPr>
      <w:rFonts w:ascii="Arial" w:hAnsi="Arial"/>
      <w:sz w:val="24"/>
      <w:szCs w:val="22"/>
      <w:lang w:val="x-none" w:eastAsia="en-US"/>
    </w:rPr>
  </w:style>
  <w:style w:type="paragraph" w:styleId="Zwykytekst">
    <w:name w:val="Plain Text"/>
    <w:basedOn w:val="Normalny"/>
    <w:link w:val="ZwykytekstZnak"/>
    <w:uiPriority w:val="99"/>
    <w:rsid w:val="00E42883"/>
    <w:pPr>
      <w:widowControl/>
      <w:overflowPunct/>
      <w:autoSpaceDE/>
      <w:autoSpaceDN/>
      <w:adjustRightInd/>
      <w:textAlignment w:val="auto"/>
    </w:pPr>
    <w:rPr>
      <w:rFonts w:ascii="Courier New" w:hAnsi="Courier New" w:cs="Times New Roman"/>
      <w:kern w:val="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E42883"/>
    <w:rPr>
      <w:rFonts w:ascii="Courier New" w:eastAsia="Times New Roman" w:hAnsi="Courier New"/>
      <w:lang w:val="x-none" w:eastAsia="x-none"/>
    </w:rPr>
  </w:style>
  <w:style w:type="character" w:customStyle="1" w:styleId="Listanumerowana2Znak">
    <w:name w:val="Lista numerowana 2 Znak"/>
    <w:aliases w:val=" Znak Znak,Znak Znak"/>
    <w:link w:val="Listanumerowana2"/>
    <w:rsid w:val="00E42883"/>
  </w:style>
  <w:style w:type="character" w:customStyle="1" w:styleId="ZnakZnak2">
    <w:name w:val="Znak Znak2"/>
    <w:semiHidden/>
    <w:rsid w:val="00E42883"/>
    <w:rPr>
      <w:rFonts w:ascii="Times New Roman" w:eastAsia="Times New Roman" w:hAnsi="Times New Roman"/>
      <w:lang w:val="pl-PL" w:eastAsia="pl-PL"/>
    </w:rPr>
  </w:style>
  <w:style w:type="paragraph" w:customStyle="1" w:styleId="Tableitem">
    <w:name w:val="Table item"/>
    <w:basedOn w:val="Normalny"/>
    <w:rsid w:val="00E42883"/>
    <w:pPr>
      <w:widowControl/>
      <w:overflowPunct/>
      <w:autoSpaceDE/>
      <w:autoSpaceDN/>
      <w:adjustRightInd/>
      <w:spacing w:before="60" w:after="60"/>
      <w:textAlignment w:val="auto"/>
    </w:pPr>
    <w:rPr>
      <w:rFonts w:ascii="Arial Narrow" w:hAnsi="Arial Narrow" w:cs="Times New Roman"/>
      <w:bCs/>
      <w:kern w:val="0"/>
      <w:sz w:val="24"/>
      <w:lang w:val="en-GB" w:eastAsia="en-US"/>
    </w:rPr>
  </w:style>
  <w:style w:type="character" w:customStyle="1" w:styleId="apple-style-span">
    <w:name w:val="apple-style-span"/>
    <w:rsid w:val="00E4288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4288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Times New Roman"/>
      <w:kern w:val="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E42883"/>
    <w:rPr>
      <w:rFonts w:ascii="Courier New" w:eastAsia="Times New Roman" w:hAnsi="Courier New"/>
      <w:lang w:val="x-none" w:eastAsia="x-none"/>
    </w:rPr>
  </w:style>
  <w:style w:type="numbering" w:styleId="1ai">
    <w:name w:val="Outline List 1"/>
    <w:basedOn w:val="Bezlisty"/>
    <w:rsid w:val="00E42883"/>
    <w:pPr>
      <w:numPr>
        <w:numId w:val="16"/>
      </w:numPr>
    </w:pPr>
  </w:style>
  <w:style w:type="numbering" w:styleId="111111">
    <w:name w:val="Outline List 2"/>
    <w:basedOn w:val="Bezlisty"/>
    <w:rsid w:val="00E42883"/>
    <w:pPr>
      <w:numPr>
        <w:numId w:val="17"/>
      </w:numPr>
    </w:pPr>
  </w:style>
  <w:style w:type="paragraph" w:styleId="Spistreci2">
    <w:name w:val="toc 2"/>
    <w:basedOn w:val="Normalny"/>
    <w:next w:val="Normalny"/>
    <w:autoRedefine/>
    <w:uiPriority w:val="39"/>
    <w:rsid w:val="00E42883"/>
    <w:pPr>
      <w:widowControl/>
      <w:overflowPunct/>
      <w:autoSpaceDE/>
      <w:autoSpaceDN/>
      <w:adjustRightInd/>
      <w:ind w:left="240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42883"/>
    <w:pPr>
      <w:widowControl/>
      <w:overflowPunct/>
      <w:autoSpaceDE/>
      <w:autoSpaceDN/>
      <w:adjustRightInd/>
      <w:ind w:left="480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FontStyle27">
    <w:name w:val="Font Style27"/>
    <w:rsid w:val="00E42883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uiPriority w:val="99"/>
    <w:rsid w:val="00E42883"/>
    <w:pPr>
      <w:overflowPunct/>
      <w:spacing w:line="317" w:lineRule="exact"/>
      <w:jc w:val="both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FontStyle18">
    <w:name w:val="Font Style18"/>
    <w:rsid w:val="00E42883"/>
    <w:rPr>
      <w:rFonts w:ascii="Times New Roman" w:hAnsi="Times New Roman" w:cs="Times New Roman"/>
      <w:sz w:val="22"/>
      <w:szCs w:val="22"/>
    </w:rPr>
  </w:style>
  <w:style w:type="paragraph" w:customStyle="1" w:styleId="Wyliczenie1">
    <w:name w:val="Wyliczenie 1'"/>
    <w:basedOn w:val="Normalny"/>
    <w:rsid w:val="00E42883"/>
    <w:pPr>
      <w:widowControl/>
      <w:tabs>
        <w:tab w:val="left" w:pos="851"/>
      </w:tabs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 w:cs="Times New Roman"/>
      <w:kern w:val="0"/>
      <w:sz w:val="24"/>
    </w:rPr>
  </w:style>
  <w:style w:type="paragraph" w:customStyle="1" w:styleId="Domylnie">
    <w:name w:val="Domyślnie"/>
    <w:rsid w:val="00E42883"/>
    <w:pPr>
      <w:tabs>
        <w:tab w:val="left" w:pos="708"/>
      </w:tabs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customStyle="1" w:styleId="Tretekstu">
    <w:name w:val="Treść tekstu"/>
    <w:basedOn w:val="Domylnie"/>
    <w:rsid w:val="00E42883"/>
    <w:pPr>
      <w:spacing w:after="120"/>
    </w:pPr>
  </w:style>
  <w:style w:type="paragraph" w:styleId="Lista">
    <w:name w:val="List"/>
    <w:basedOn w:val="Tretekstu"/>
    <w:rsid w:val="00E42883"/>
    <w:rPr>
      <w:rFonts w:cs="Mangal"/>
    </w:rPr>
  </w:style>
  <w:style w:type="paragraph" w:styleId="Podpis">
    <w:name w:val="Signature"/>
    <w:basedOn w:val="Domylnie"/>
    <w:link w:val="PodpisZnak"/>
    <w:rsid w:val="00E42883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PodpisZnak">
    <w:name w:val="Podpis Znak"/>
    <w:link w:val="Podpis"/>
    <w:rsid w:val="00E42883"/>
    <w:rPr>
      <w:rFonts w:eastAsia="SimSun" w:cs="Mangal"/>
      <w:i/>
      <w:iCs/>
      <w:sz w:val="24"/>
      <w:szCs w:val="24"/>
      <w:lang w:eastAsia="en-US"/>
    </w:rPr>
  </w:style>
  <w:style w:type="paragraph" w:customStyle="1" w:styleId="Indeks">
    <w:name w:val="Indeks"/>
    <w:basedOn w:val="Domylnie"/>
    <w:rsid w:val="00E42883"/>
    <w:pPr>
      <w:suppressLineNumbers/>
    </w:pPr>
    <w:rPr>
      <w:rFonts w:cs="Mangal"/>
    </w:rPr>
  </w:style>
  <w:style w:type="character" w:customStyle="1" w:styleId="Zwykatabela31">
    <w:name w:val="Zwykła tabela 31"/>
    <w:uiPriority w:val="19"/>
    <w:qFormat/>
    <w:rsid w:val="00E42883"/>
    <w:rPr>
      <w:i/>
      <w:iCs/>
      <w:color w:val="808080"/>
    </w:rPr>
  </w:style>
  <w:style w:type="paragraph" w:customStyle="1" w:styleId="Wyliczenie10">
    <w:name w:val="Wyliczenie 1"/>
    <w:basedOn w:val="Normalny"/>
    <w:link w:val="Wyliczenie1Znak"/>
    <w:rsid w:val="00E42883"/>
    <w:pPr>
      <w:widowControl/>
      <w:tabs>
        <w:tab w:val="num" w:pos="360"/>
        <w:tab w:val="left" w:pos="851"/>
      </w:tabs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 w:cs="Times New Roman"/>
      <w:kern w:val="0"/>
      <w:sz w:val="24"/>
    </w:rPr>
  </w:style>
  <w:style w:type="character" w:customStyle="1" w:styleId="Wyliczenie1Znak">
    <w:name w:val="Wyliczenie 1 Znak"/>
    <w:link w:val="Wyliczenie10"/>
    <w:rsid w:val="00E42883"/>
    <w:rPr>
      <w:rFonts w:ascii="Times New Roman" w:eastAsia="Times New Roman" w:hAnsi="Times New Roman"/>
      <w:sz w:val="24"/>
    </w:rPr>
  </w:style>
  <w:style w:type="paragraph" w:customStyle="1" w:styleId="Tabelasiatki31">
    <w:name w:val="Tabela siatki 31"/>
    <w:basedOn w:val="Nagwek1"/>
    <w:next w:val="Normalny"/>
    <w:uiPriority w:val="39"/>
    <w:qFormat/>
    <w:rsid w:val="00E42883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sz w:val="28"/>
      <w:szCs w:val="28"/>
      <w:lang w:val="pl-PL" w:eastAsia="en-US"/>
    </w:rPr>
  </w:style>
  <w:style w:type="character" w:customStyle="1" w:styleId="redniasiatka2Znak">
    <w:name w:val="Średnia siatka 2 Znak"/>
    <w:link w:val="redniasiatka2"/>
    <w:uiPriority w:val="99"/>
    <w:locked/>
    <w:rsid w:val="00E42883"/>
    <w:rPr>
      <w:lang w:eastAsia="en-US"/>
    </w:rPr>
  </w:style>
  <w:style w:type="paragraph" w:customStyle="1" w:styleId="Tabela-tekstwkomrce">
    <w:name w:val="Tabela - tekst w komórce"/>
    <w:basedOn w:val="Normalny"/>
    <w:uiPriority w:val="99"/>
    <w:rsid w:val="00E42883"/>
    <w:pPr>
      <w:widowControl/>
      <w:overflowPunct/>
      <w:autoSpaceDE/>
      <w:autoSpaceDN/>
      <w:adjustRightInd/>
      <w:spacing w:before="20" w:after="20"/>
      <w:textAlignment w:val="auto"/>
    </w:pPr>
    <w:rPr>
      <w:rFonts w:ascii="Arial" w:hAnsi="Arial" w:cs="Times New Roman"/>
      <w:kern w:val="0"/>
      <w:sz w:val="18"/>
      <w:lang w:val="de-DE"/>
    </w:rPr>
  </w:style>
  <w:style w:type="paragraph" w:styleId="Legenda">
    <w:name w:val="caption"/>
    <w:aliases w:val="Podpis obiektu"/>
    <w:basedOn w:val="Normalny"/>
    <w:next w:val="Normalny"/>
    <w:link w:val="LegendaZnak"/>
    <w:qFormat/>
    <w:rsid w:val="00E42883"/>
    <w:pPr>
      <w:widowControl/>
      <w:overflowPunct/>
      <w:autoSpaceDE/>
      <w:autoSpaceDN/>
      <w:adjustRightInd/>
      <w:spacing w:before="120" w:after="120"/>
      <w:jc w:val="center"/>
      <w:textAlignment w:val="auto"/>
    </w:pPr>
    <w:rPr>
      <w:rFonts w:ascii="Arial" w:eastAsia="Calibri" w:hAnsi="Arial" w:cs="Times New Roman"/>
      <w:b/>
      <w:bCs/>
      <w:kern w:val="0"/>
      <w:lang w:eastAsia="en-US"/>
    </w:rPr>
  </w:style>
  <w:style w:type="character" w:customStyle="1" w:styleId="Zwykatabela41">
    <w:name w:val="Zwykła tabela 41"/>
    <w:uiPriority w:val="99"/>
    <w:qFormat/>
    <w:rsid w:val="00E42883"/>
    <w:rPr>
      <w:rFonts w:cs="Times New Roman"/>
      <w:b/>
      <w:i/>
      <w:color w:val="4F81BD"/>
    </w:rPr>
  </w:style>
  <w:style w:type="table" w:styleId="Jasnalistaakcent2">
    <w:name w:val="Light List Accent 2"/>
    <w:basedOn w:val="Standardowy"/>
    <w:uiPriority w:val="66"/>
    <w:rsid w:val="00E42883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ecieniowanieakcent11">
    <w:name w:val="Jasne cieniowanie — akcent 11"/>
    <w:basedOn w:val="Standardowy"/>
    <w:uiPriority w:val="60"/>
    <w:rsid w:val="00E4288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Modyfikacje-tabela">
    <w:name w:val="Modyfikacje - tabela"/>
    <w:basedOn w:val="Normalny"/>
    <w:rsid w:val="00E42883"/>
    <w:pPr>
      <w:widowControl/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Arial" w:hAnsi="Arial" w:cs="Times New Roman"/>
      <w:kern w:val="0"/>
    </w:rPr>
  </w:style>
  <w:style w:type="numbering" w:customStyle="1" w:styleId="Styl1">
    <w:name w:val="Styl1"/>
    <w:uiPriority w:val="99"/>
    <w:rsid w:val="00E42883"/>
    <w:pPr>
      <w:numPr>
        <w:numId w:val="19"/>
      </w:numPr>
    </w:pPr>
  </w:style>
  <w:style w:type="paragraph" w:customStyle="1" w:styleId="IJOIHKJKJ">
    <w:name w:val="I. JOIHKJKJ"/>
    <w:basedOn w:val="Normalny"/>
    <w:link w:val="IJOIHKJKJZnak"/>
    <w:qFormat/>
    <w:rsid w:val="00E42883"/>
    <w:pPr>
      <w:widowControl/>
      <w:overflowPunct/>
      <w:autoSpaceDE/>
      <w:autoSpaceDN/>
      <w:adjustRightInd/>
      <w:spacing w:before="120" w:after="120"/>
      <w:jc w:val="center"/>
      <w:textAlignment w:val="auto"/>
    </w:pPr>
    <w:rPr>
      <w:rFonts w:ascii="Arial" w:eastAsia="Calibri" w:hAnsi="Arial" w:cs="Times New Roman"/>
      <w:b/>
      <w:kern w:val="0"/>
      <w:sz w:val="28"/>
      <w:szCs w:val="28"/>
      <w:lang w:val="x-none"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E42883"/>
    <w:pPr>
      <w:widowControl/>
      <w:overflowPunct/>
      <w:autoSpaceDE/>
      <w:autoSpaceDN/>
      <w:adjustRightInd/>
      <w:spacing w:before="120" w:after="120"/>
      <w:ind w:left="660"/>
      <w:textAlignment w:val="auto"/>
    </w:pPr>
    <w:rPr>
      <w:rFonts w:ascii="Arial" w:eastAsia="Calibri" w:hAnsi="Arial" w:cs="Times New Roman"/>
      <w:kern w:val="0"/>
      <w:szCs w:val="22"/>
      <w:lang w:eastAsia="en-US"/>
    </w:rPr>
  </w:style>
  <w:style w:type="character" w:customStyle="1" w:styleId="IJOIHKJKJZnak">
    <w:name w:val="I. JOIHKJKJ Znak"/>
    <w:link w:val="IJOIHKJKJ"/>
    <w:rsid w:val="00E42883"/>
    <w:rPr>
      <w:rFonts w:ascii="Arial" w:hAnsi="Arial"/>
      <w:b/>
      <w:sz w:val="28"/>
      <w:szCs w:val="28"/>
      <w:lang w:val="x-none" w:eastAsia="en-US"/>
    </w:rPr>
  </w:style>
  <w:style w:type="paragraph" w:customStyle="1" w:styleId="Nagwek40">
    <w:name w:val="Nagłówek4"/>
    <w:basedOn w:val="Normalny"/>
    <w:link w:val="Nagwek4Znak0"/>
    <w:qFormat/>
    <w:rsid w:val="00E42883"/>
    <w:pPr>
      <w:widowControl/>
      <w:overflowPunct/>
      <w:autoSpaceDE/>
      <w:autoSpaceDN/>
      <w:adjustRightInd/>
      <w:spacing w:line="360" w:lineRule="auto"/>
      <w:ind w:left="1644" w:hanging="1077"/>
      <w:jc w:val="both"/>
      <w:textAlignment w:val="auto"/>
    </w:pPr>
    <w:rPr>
      <w:rFonts w:ascii="Arial" w:eastAsia="Calibri" w:hAnsi="Arial" w:cs="Times New Roman"/>
      <w:kern w:val="0"/>
      <w:szCs w:val="22"/>
      <w:lang w:val="x-none" w:eastAsia="en-US"/>
    </w:rPr>
  </w:style>
  <w:style w:type="paragraph" w:styleId="Spisilustracji">
    <w:name w:val="table of figures"/>
    <w:basedOn w:val="Normalny"/>
    <w:next w:val="Normalny"/>
    <w:autoRedefine/>
    <w:uiPriority w:val="99"/>
    <w:unhideWhenUsed/>
    <w:rsid w:val="00E42883"/>
    <w:pPr>
      <w:widowControl/>
      <w:tabs>
        <w:tab w:val="right" w:leader="dot" w:pos="9062"/>
      </w:tabs>
      <w:overflowPunct/>
      <w:autoSpaceDE/>
      <w:autoSpaceDN/>
      <w:adjustRightInd/>
      <w:spacing w:before="120" w:after="120" w:line="360" w:lineRule="auto"/>
      <w:textAlignment w:val="auto"/>
    </w:pPr>
    <w:rPr>
      <w:rFonts w:ascii="Arial" w:eastAsia="Calibri" w:hAnsi="Arial" w:cs="Times New Roman"/>
      <w:kern w:val="0"/>
      <w:szCs w:val="22"/>
      <w:lang w:eastAsia="en-US"/>
    </w:rPr>
  </w:style>
  <w:style w:type="character" w:customStyle="1" w:styleId="Nagwek4Znak0">
    <w:name w:val="Nagłówek4 Znak"/>
    <w:link w:val="Nagwek40"/>
    <w:rsid w:val="00E42883"/>
    <w:rPr>
      <w:rFonts w:ascii="Arial" w:hAnsi="Arial"/>
      <w:szCs w:val="22"/>
      <w:lang w:val="x-none" w:eastAsia="en-US"/>
    </w:rPr>
  </w:style>
  <w:style w:type="character" w:customStyle="1" w:styleId="Heading1Char">
    <w:name w:val="Heading 1 Char"/>
    <w:uiPriority w:val="99"/>
    <w:locked/>
    <w:rsid w:val="00E42883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uiPriority w:val="99"/>
    <w:semiHidden/>
    <w:locked/>
    <w:rsid w:val="00E42883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uiPriority w:val="99"/>
    <w:semiHidden/>
    <w:locked/>
    <w:rsid w:val="00E42883"/>
    <w:rPr>
      <w:rFonts w:ascii="Cambria" w:hAnsi="Cambria" w:cs="Times New Roman"/>
      <w:b/>
      <w:bCs/>
      <w:sz w:val="26"/>
      <w:szCs w:val="26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rsid w:val="00E42883"/>
    <w:pPr>
      <w:widowControl/>
      <w:shd w:val="clear" w:color="auto" w:fill="000080"/>
      <w:overflowPunct/>
      <w:autoSpaceDE/>
      <w:autoSpaceDN/>
      <w:adjustRightInd/>
      <w:spacing w:after="200" w:line="276" w:lineRule="auto"/>
      <w:textAlignment w:val="auto"/>
    </w:pPr>
    <w:rPr>
      <w:rFonts w:ascii="Times New Roman" w:eastAsia="Calibri" w:hAnsi="Times New Roman" w:cs="Times New Roman"/>
      <w:kern w:val="0"/>
      <w:sz w:val="2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rsid w:val="00E42883"/>
    <w:rPr>
      <w:rFonts w:ascii="Times New Roman" w:hAnsi="Times New Roman"/>
      <w:sz w:val="2"/>
      <w:shd w:val="clear" w:color="auto" w:fill="000080"/>
      <w:lang w:eastAsia="en-US"/>
    </w:rPr>
  </w:style>
  <w:style w:type="table" w:styleId="Tabela-Prosty2">
    <w:name w:val="Table Simple 2"/>
    <w:basedOn w:val="Standardowy"/>
    <w:uiPriority w:val="99"/>
    <w:rsid w:val="00E42883"/>
    <w:pPr>
      <w:spacing w:after="200" w:line="276" w:lineRule="auto"/>
    </w:pPr>
    <w:rPr>
      <w:rFonts w:eastAsia="Times New Roman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Wspczesny">
    <w:name w:val="Table Contemporary"/>
    <w:basedOn w:val="Standardowy"/>
    <w:uiPriority w:val="99"/>
    <w:rsid w:val="00E42883"/>
    <w:pPr>
      <w:spacing w:after="200" w:line="276" w:lineRule="auto"/>
    </w:pPr>
    <w:rPr>
      <w:rFonts w:eastAsia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Odwoanieprzypisudolnego">
    <w:name w:val="footnote reference"/>
    <w:uiPriority w:val="99"/>
    <w:semiHidden/>
    <w:rsid w:val="00E42883"/>
    <w:rPr>
      <w:rFonts w:cs="Times New Roman"/>
      <w:vertAlign w:val="superscript"/>
    </w:rPr>
  </w:style>
  <w:style w:type="paragraph" w:styleId="Listapunktowana">
    <w:name w:val="List Bullet"/>
    <w:basedOn w:val="Normalny"/>
    <w:uiPriority w:val="4"/>
    <w:qFormat/>
    <w:rsid w:val="00E42883"/>
    <w:pPr>
      <w:widowControl/>
      <w:tabs>
        <w:tab w:val="num" w:pos="360"/>
      </w:tabs>
      <w:overflowPunct/>
      <w:autoSpaceDE/>
      <w:autoSpaceDN/>
      <w:adjustRightInd/>
      <w:spacing w:after="200" w:line="276" w:lineRule="auto"/>
      <w:ind w:left="360" w:hanging="360"/>
      <w:textAlignment w:val="auto"/>
    </w:pPr>
    <w:rPr>
      <w:rFonts w:ascii="Arial" w:eastAsia="Calibri" w:hAnsi="Arial" w:cs="Times New Roman"/>
      <w:kern w:val="0"/>
      <w:szCs w:val="22"/>
      <w:lang w:eastAsia="en-US"/>
    </w:rPr>
  </w:style>
  <w:style w:type="paragraph" w:styleId="Listapunktowana2">
    <w:name w:val="List Bullet 2"/>
    <w:basedOn w:val="Normalny"/>
    <w:uiPriority w:val="99"/>
    <w:rsid w:val="00E42883"/>
    <w:pPr>
      <w:widowControl/>
      <w:numPr>
        <w:numId w:val="21"/>
      </w:numPr>
      <w:tabs>
        <w:tab w:val="clear" w:pos="643"/>
        <w:tab w:val="num" w:pos="1068"/>
      </w:tabs>
      <w:overflowPunct/>
      <w:autoSpaceDE/>
      <w:autoSpaceDN/>
      <w:adjustRightInd/>
      <w:spacing w:after="80" w:line="276" w:lineRule="auto"/>
      <w:ind w:left="1068"/>
      <w:textAlignment w:val="auto"/>
    </w:pPr>
    <w:rPr>
      <w:rFonts w:ascii="Arial" w:eastAsia="Calibri" w:hAnsi="Arial" w:cs="Times New Roman"/>
      <w:kern w:val="0"/>
      <w:szCs w:val="22"/>
      <w:lang w:eastAsia="en-US"/>
    </w:rPr>
  </w:style>
  <w:style w:type="paragraph" w:styleId="Listanumerowana2">
    <w:name w:val="List Number 2"/>
    <w:aliases w:val=" Znak,Znak"/>
    <w:basedOn w:val="Normalny"/>
    <w:link w:val="Listanumerowana2Znak"/>
    <w:rsid w:val="00E42883"/>
    <w:pPr>
      <w:widowControl/>
      <w:numPr>
        <w:numId w:val="20"/>
      </w:numPr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 w:cs="Times New Roman"/>
      <w:kern w:val="0"/>
    </w:rPr>
  </w:style>
  <w:style w:type="paragraph" w:styleId="Listanumerowana3">
    <w:name w:val="List Number 3"/>
    <w:basedOn w:val="Normalny"/>
    <w:uiPriority w:val="99"/>
    <w:rsid w:val="00E42883"/>
    <w:pPr>
      <w:widowControl/>
      <w:tabs>
        <w:tab w:val="num" w:pos="926"/>
      </w:tabs>
      <w:overflowPunct/>
      <w:autoSpaceDE/>
      <w:autoSpaceDN/>
      <w:adjustRightInd/>
      <w:spacing w:after="200" w:line="276" w:lineRule="auto"/>
      <w:ind w:left="926" w:hanging="360"/>
      <w:textAlignment w:val="auto"/>
    </w:pPr>
    <w:rPr>
      <w:rFonts w:ascii="Arial" w:eastAsia="Calibri" w:hAnsi="Arial" w:cs="Times New Roman"/>
      <w:kern w:val="0"/>
      <w:szCs w:val="22"/>
      <w:lang w:eastAsia="en-US"/>
    </w:rPr>
  </w:style>
  <w:style w:type="paragraph" w:customStyle="1" w:styleId="StylSpistreci3Interliniapojedyncze">
    <w:name w:val="Styl Spis treści 3 + Interlinia:  pojedyncze"/>
    <w:basedOn w:val="Spistreci3"/>
    <w:uiPriority w:val="99"/>
    <w:rsid w:val="00E42883"/>
    <w:pPr>
      <w:tabs>
        <w:tab w:val="left" w:pos="1440"/>
        <w:tab w:val="right" w:leader="dot" w:pos="9062"/>
      </w:tabs>
      <w:ind w:left="440"/>
    </w:pPr>
    <w:rPr>
      <w:rFonts w:ascii="Calibri" w:eastAsia="Calibri" w:hAnsi="Calibri"/>
      <w:sz w:val="22"/>
      <w:szCs w:val="20"/>
      <w:lang w:eastAsia="en-US"/>
    </w:rPr>
  </w:style>
  <w:style w:type="paragraph" w:customStyle="1" w:styleId="Stronatytuowa-prawastronatabelki">
    <w:name w:val="Strona tytułowa - prawa strona tabelki"/>
    <w:uiPriority w:val="99"/>
    <w:rsid w:val="00E42883"/>
    <w:pPr>
      <w:widowControl w:val="0"/>
      <w:autoSpaceDE w:val="0"/>
      <w:autoSpaceDN w:val="0"/>
      <w:adjustRightInd w:val="0"/>
      <w:spacing w:before="60" w:after="60"/>
    </w:pPr>
    <w:rPr>
      <w:rFonts w:ascii="Arial" w:hAnsi="Arial" w:cs="Arial"/>
      <w:sz w:val="24"/>
      <w:szCs w:val="24"/>
      <w:lang w:val="en-AU"/>
    </w:rPr>
  </w:style>
  <w:style w:type="paragraph" w:customStyle="1" w:styleId="Naglowekstrony-tekst">
    <w:name w:val="Naglowek strony - tekst"/>
    <w:uiPriority w:val="99"/>
    <w:rsid w:val="00E42883"/>
    <w:pPr>
      <w:widowControl w:val="0"/>
      <w:autoSpaceDE w:val="0"/>
      <w:autoSpaceDN w:val="0"/>
      <w:adjustRightInd w:val="0"/>
      <w:spacing w:line="180" w:lineRule="exact"/>
    </w:pPr>
    <w:rPr>
      <w:rFonts w:ascii="Arial" w:hAnsi="Arial" w:cs="Arial"/>
      <w:sz w:val="16"/>
      <w:szCs w:val="16"/>
      <w:lang w:val="en-AU"/>
    </w:rPr>
  </w:style>
  <w:style w:type="paragraph" w:customStyle="1" w:styleId="Naglowekstrony-opisramki">
    <w:name w:val="Naglowek strony - opis ramki"/>
    <w:uiPriority w:val="99"/>
    <w:rsid w:val="00E42883"/>
    <w:pPr>
      <w:widowControl w:val="0"/>
      <w:autoSpaceDE w:val="0"/>
      <w:autoSpaceDN w:val="0"/>
      <w:adjustRightInd w:val="0"/>
      <w:spacing w:line="160" w:lineRule="exact"/>
    </w:pPr>
    <w:rPr>
      <w:rFonts w:ascii="Arial" w:hAnsi="Arial" w:cs="Arial"/>
      <w:color w:val="C0C0C0"/>
      <w:sz w:val="12"/>
      <w:szCs w:val="12"/>
      <w:lang w:val="en-AU"/>
    </w:rPr>
  </w:style>
  <w:style w:type="paragraph" w:customStyle="1" w:styleId="Naglowekstrony-nazwaprojektu">
    <w:name w:val="Naglowek strony - nazwa projektu"/>
    <w:uiPriority w:val="99"/>
    <w:rsid w:val="00E42883"/>
    <w:pPr>
      <w:widowControl w:val="0"/>
      <w:autoSpaceDE w:val="0"/>
      <w:autoSpaceDN w:val="0"/>
      <w:adjustRightInd w:val="0"/>
      <w:spacing w:line="180" w:lineRule="exact"/>
      <w:jc w:val="center"/>
    </w:pPr>
    <w:rPr>
      <w:rFonts w:ascii="Arial" w:hAnsi="Arial" w:cs="Arial"/>
      <w:lang w:val="en-AU"/>
    </w:rPr>
  </w:style>
  <w:style w:type="paragraph" w:customStyle="1" w:styleId="Naglowekstrony-tytuldokumentu">
    <w:name w:val="Naglowek strony - tytul dokumentu"/>
    <w:uiPriority w:val="99"/>
    <w:rsid w:val="00E42883"/>
    <w:pPr>
      <w:widowControl w:val="0"/>
      <w:autoSpaceDE w:val="0"/>
      <w:autoSpaceDN w:val="0"/>
      <w:adjustRightInd w:val="0"/>
      <w:spacing w:before="60" w:line="180" w:lineRule="exact"/>
    </w:pPr>
    <w:rPr>
      <w:rFonts w:ascii="Arial" w:hAnsi="Arial" w:cs="Arial"/>
      <w:b/>
      <w:bCs/>
      <w:sz w:val="16"/>
      <w:szCs w:val="16"/>
      <w:lang w:val="en-AU"/>
    </w:rPr>
  </w:style>
  <w:style w:type="paragraph" w:customStyle="1" w:styleId="Podtytuldokumentu">
    <w:name w:val="Podtytul_dokumentu"/>
    <w:basedOn w:val="Normalny"/>
    <w:next w:val="Normalny"/>
    <w:rsid w:val="00E42883"/>
    <w:pPr>
      <w:framePr w:w="8460" w:h="2168" w:hSpace="180" w:wrap="around" w:vAnchor="page" w:hAnchor="page" w:x="1775" w:y="4474" w:anchorLock="1"/>
      <w:widowControl/>
      <w:overflowPunct/>
      <w:autoSpaceDE/>
      <w:autoSpaceDN/>
      <w:adjustRightInd/>
      <w:spacing w:before="120" w:after="600"/>
      <w:suppressOverlap/>
      <w:jc w:val="center"/>
      <w:textAlignment w:val="auto"/>
    </w:pPr>
    <w:rPr>
      <w:rFonts w:ascii="Arial" w:hAnsi="Arial" w:cs="Times New Roman"/>
      <w:b/>
      <w:kern w:val="0"/>
      <w:sz w:val="56"/>
      <w:szCs w:val="24"/>
    </w:rPr>
  </w:style>
  <w:style w:type="paragraph" w:customStyle="1" w:styleId="Stronatytuowa-lewastronatabelki">
    <w:name w:val="Strona tytułowa - lewa strona tabelki"/>
    <w:next w:val="Tekstpodstawowy"/>
    <w:uiPriority w:val="99"/>
    <w:rsid w:val="00E42883"/>
    <w:pPr>
      <w:framePr w:hSpace="142" w:wrap="notBeside" w:vAnchor="page" w:hAnchor="text" w:y="11347" w:anchorLock="1"/>
      <w:spacing w:after="120"/>
      <w:jc w:val="right"/>
    </w:pPr>
    <w:rPr>
      <w:rFonts w:ascii="Arial" w:eastAsia="Times New Roman" w:hAnsi="Arial"/>
      <w:b/>
      <w:sz w:val="22"/>
      <w:lang w:eastAsia="en-US"/>
    </w:rPr>
  </w:style>
  <w:style w:type="character" w:customStyle="1" w:styleId="m1">
    <w:name w:val="m1"/>
    <w:rsid w:val="00E42883"/>
    <w:rPr>
      <w:color w:val="0000FF"/>
    </w:rPr>
  </w:style>
  <w:style w:type="paragraph" w:styleId="Spistreci5">
    <w:name w:val="toc 5"/>
    <w:basedOn w:val="Normalny"/>
    <w:next w:val="Normalny"/>
    <w:uiPriority w:val="39"/>
    <w:rsid w:val="00E42883"/>
    <w:pPr>
      <w:overflowPunct/>
      <w:ind w:left="720"/>
      <w:textAlignment w:val="auto"/>
    </w:pPr>
    <w:rPr>
      <w:rFonts w:ascii="Arial" w:hAnsi="Arial" w:cs="Arial"/>
      <w:kern w:val="0"/>
      <w:sz w:val="24"/>
      <w:szCs w:val="24"/>
      <w:shd w:val="clear" w:color="auto" w:fill="FFFFFF"/>
      <w:lang w:val="en-AU"/>
    </w:rPr>
  </w:style>
  <w:style w:type="paragraph" w:styleId="Spistreci6">
    <w:name w:val="toc 6"/>
    <w:basedOn w:val="Normalny"/>
    <w:next w:val="Normalny"/>
    <w:uiPriority w:val="39"/>
    <w:rsid w:val="00E42883"/>
    <w:pPr>
      <w:overflowPunct/>
      <w:ind w:left="900"/>
      <w:textAlignment w:val="auto"/>
    </w:pPr>
    <w:rPr>
      <w:rFonts w:ascii="Arial" w:hAnsi="Arial" w:cs="Arial"/>
      <w:kern w:val="0"/>
      <w:sz w:val="24"/>
      <w:szCs w:val="24"/>
      <w:shd w:val="clear" w:color="auto" w:fill="FFFFFF"/>
      <w:lang w:val="en-AU"/>
    </w:rPr>
  </w:style>
  <w:style w:type="paragraph" w:styleId="Spistreci7">
    <w:name w:val="toc 7"/>
    <w:basedOn w:val="Normalny"/>
    <w:next w:val="Normalny"/>
    <w:uiPriority w:val="39"/>
    <w:rsid w:val="00E42883"/>
    <w:pPr>
      <w:overflowPunct/>
      <w:ind w:left="1080"/>
      <w:textAlignment w:val="auto"/>
    </w:pPr>
    <w:rPr>
      <w:rFonts w:ascii="Arial" w:hAnsi="Arial" w:cs="Arial"/>
      <w:kern w:val="0"/>
      <w:sz w:val="24"/>
      <w:szCs w:val="24"/>
      <w:shd w:val="clear" w:color="auto" w:fill="FFFFFF"/>
      <w:lang w:val="en-AU"/>
    </w:rPr>
  </w:style>
  <w:style w:type="paragraph" w:styleId="Spistreci8">
    <w:name w:val="toc 8"/>
    <w:basedOn w:val="Normalny"/>
    <w:next w:val="Normalny"/>
    <w:uiPriority w:val="39"/>
    <w:rsid w:val="00E42883"/>
    <w:pPr>
      <w:overflowPunct/>
      <w:ind w:left="1260"/>
      <w:textAlignment w:val="auto"/>
    </w:pPr>
    <w:rPr>
      <w:rFonts w:ascii="Arial" w:hAnsi="Arial" w:cs="Arial"/>
      <w:kern w:val="0"/>
      <w:sz w:val="24"/>
      <w:szCs w:val="24"/>
      <w:shd w:val="clear" w:color="auto" w:fill="FFFFFF"/>
      <w:lang w:val="en-AU"/>
    </w:rPr>
  </w:style>
  <w:style w:type="paragraph" w:styleId="Spistreci9">
    <w:name w:val="toc 9"/>
    <w:basedOn w:val="Normalny"/>
    <w:next w:val="Normalny"/>
    <w:uiPriority w:val="39"/>
    <w:rsid w:val="00E42883"/>
    <w:pPr>
      <w:overflowPunct/>
      <w:ind w:left="1440"/>
      <w:textAlignment w:val="auto"/>
    </w:pPr>
    <w:rPr>
      <w:rFonts w:ascii="Arial" w:hAnsi="Arial" w:cs="Arial"/>
      <w:kern w:val="0"/>
      <w:sz w:val="24"/>
      <w:szCs w:val="24"/>
      <w:shd w:val="clear" w:color="auto" w:fill="FFFFFF"/>
      <w:lang w:val="en-AU"/>
    </w:rPr>
  </w:style>
  <w:style w:type="paragraph" w:customStyle="1" w:styleId="NumberedList">
    <w:name w:val="Numbered List"/>
    <w:next w:val="Normalny"/>
    <w:uiPriority w:val="99"/>
    <w:rsid w:val="00E42883"/>
    <w:pPr>
      <w:widowControl w:val="0"/>
      <w:autoSpaceDE w:val="0"/>
      <w:autoSpaceDN w:val="0"/>
      <w:adjustRightInd w:val="0"/>
      <w:ind w:left="360" w:hanging="360"/>
    </w:pPr>
    <w:rPr>
      <w:rFonts w:ascii="Arial" w:eastAsia="Times New Roman" w:hAnsi="Arial" w:cs="Arial"/>
      <w:sz w:val="22"/>
      <w:szCs w:val="22"/>
      <w:shd w:val="clear" w:color="auto" w:fill="FFFFFF"/>
      <w:lang w:val="en-AU"/>
    </w:rPr>
  </w:style>
  <w:style w:type="paragraph" w:customStyle="1" w:styleId="BulletedList">
    <w:name w:val="Bulleted List"/>
    <w:next w:val="Normalny"/>
    <w:uiPriority w:val="99"/>
    <w:rsid w:val="00E42883"/>
    <w:pPr>
      <w:widowControl w:val="0"/>
      <w:autoSpaceDE w:val="0"/>
      <w:autoSpaceDN w:val="0"/>
      <w:adjustRightInd w:val="0"/>
      <w:ind w:left="360" w:hanging="360"/>
    </w:pPr>
    <w:rPr>
      <w:rFonts w:ascii="Arial" w:eastAsia="Times New Roman" w:hAnsi="Arial" w:cs="Arial"/>
      <w:sz w:val="22"/>
      <w:szCs w:val="22"/>
      <w:shd w:val="clear" w:color="auto" w:fill="FFFFFF"/>
      <w:lang w:val="en-AU"/>
    </w:rPr>
  </w:style>
  <w:style w:type="paragraph" w:styleId="Nagweknotatki">
    <w:name w:val="Note Heading"/>
    <w:basedOn w:val="Normalny"/>
    <w:next w:val="Normalny"/>
    <w:link w:val="NagweknotatkiZnak"/>
    <w:uiPriority w:val="99"/>
    <w:rsid w:val="00E42883"/>
    <w:pPr>
      <w:overflowPunct/>
      <w:textAlignment w:val="auto"/>
    </w:pPr>
    <w:rPr>
      <w:rFonts w:ascii="Arial" w:hAnsi="Arial" w:cs="Times New Roman"/>
      <w:kern w:val="0"/>
      <w:shd w:val="clear" w:color="auto" w:fill="FFFFFF"/>
      <w:lang w:val="en-AU" w:eastAsia="en-US"/>
    </w:rPr>
  </w:style>
  <w:style w:type="character" w:customStyle="1" w:styleId="NagweknotatkiZnak">
    <w:name w:val="Nagłówek notatki Znak"/>
    <w:link w:val="Nagweknotatki"/>
    <w:uiPriority w:val="99"/>
    <w:rsid w:val="00E42883"/>
    <w:rPr>
      <w:rFonts w:ascii="Arial" w:eastAsia="Times New Roman" w:hAnsi="Arial"/>
      <w:lang w:val="en-AU" w:eastAsia="en-US"/>
    </w:rPr>
  </w:style>
  <w:style w:type="paragraph" w:customStyle="1" w:styleId="Code">
    <w:name w:val="Code"/>
    <w:next w:val="Normalny"/>
    <w:uiPriority w:val="99"/>
    <w:rsid w:val="00E428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  <w:shd w:val="clear" w:color="auto" w:fill="FFFFFF"/>
      <w:lang w:val="en-AU"/>
    </w:rPr>
  </w:style>
  <w:style w:type="character" w:customStyle="1" w:styleId="FieldLabel">
    <w:name w:val="Field Label"/>
    <w:uiPriority w:val="99"/>
    <w:rsid w:val="00E42883"/>
    <w:rPr>
      <w:i/>
      <w:iCs/>
      <w:color w:val="0000FF"/>
      <w:sz w:val="22"/>
      <w:szCs w:val="22"/>
      <w:shd w:val="clear" w:color="auto" w:fill="FFFFFF"/>
    </w:rPr>
  </w:style>
  <w:style w:type="character" w:customStyle="1" w:styleId="TableHeading">
    <w:name w:val="Table Heading"/>
    <w:uiPriority w:val="99"/>
    <w:rsid w:val="00E42883"/>
    <w:rPr>
      <w:b/>
      <w:bCs/>
      <w:sz w:val="22"/>
      <w:szCs w:val="22"/>
      <w:shd w:val="clear" w:color="auto" w:fill="FFFFFF"/>
    </w:rPr>
  </w:style>
  <w:style w:type="character" w:customStyle="1" w:styleId="SSBookmark">
    <w:name w:val="SSBookmark"/>
    <w:uiPriority w:val="99"/>
    <w:rsid w:val="00E42883"/>
    <w:rPr>
      <w:rFonts w:ascii="Lucida Sans" w:hAnsi="Lucida Sans" w:cs="Lucida Sans"/>
      <w:b/>
      <w:bCs/>
      <w:color w:val="000000"/>
      <w:sz w:val="16"/>
      <w:szCs w:val="16"/>
      <w:shd w:val="clear" w:color="auto" w:fill="FFFF80"/>
    </w:rPr>
  </w:style>
  <w:style w:type="paragraph" w:customStyle="1" w:styleId="Style">
    <w:name w:val="Style"/>
    <w:next w:val="Normalny"/>
    <w:uiPriority w:val="99"/>
    <w:rsid w:val="00E428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shd w:val="clear" w:color="auto" w:fill="FFFFFF"/>
      <w:lang w:val="en-AU"/>
    </w:rPr>
  </w:style>
  <w:style w:type="character" w:customStyle="1" w:styleId="Objecttype">
    <w:name w:val="Object type"/>
    <w:uiPriority w:val="99"/>
    <w:rsid w:val="00E42883"/>
    <w:rPr>
      <w:b/>
      <w:bCs/>
      <w:sz w:val="20"/>
      <w:szCs w:val="20"/>
      <w:u w:val="single"/>
      <w:shd w:val="clear" w:color="auto" w:fill="FFFFFF"/>
    </w:rPr>
  </w:style>
  <w:style w:type="paragraph" w:customStyle="1" w:styleId="ListHeader">
    <w:name w:val="List Header"/>
    <w:next w:val="Normalny"/>
    <w:uiPriority w:val="99"/>
    <w:rsid w:val="00E428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i/>
      <w:iCs/>
      <w:color w:val="0000A0"/>
      <w:shd w:val="clear" w:color="auto" w:fill="FFFFFF"/>
      <w:lang w:val="en-AU"/>
    </w:rPr>
  </w:style>
  <w:style w:type="paragraph" w:customStyle="1" w:styleId="ZnakZnak1">
    <w:name w:val="Znak Znak1"/>
    <w:uiPriority w:val="99"/>
    <w:rsid w:val="00E42883"/>
    <w:pPr>
      <w:widowControl w:val="0"/>
      <w:autoSpaceDE w:val="0"/>
      <w:autoSpaceDN w:val="0"/>
      <w:adjustRightInd w:val="0"/>
      <w:jc w:val="both"/>
    </w:pPr>
    <w:rPr>
      <w:rFonts w:ascii="Tahoma" w:eastAsia="Times New Roman" w:hAnsi="Tahoma" w:cs="Tahoma"/>
      <w:sz w:val="24"/>
      <w:szCs w:val="24"/>
      <w:lang w:val="en-AU"/>
    </w:rPr>
  </w:style>
  <w:style w:type="character" w:customStyle="1" w:styleId="instrukcja">
    <w:name w:val="instrukcja"/>
    <w:uiPriority w:val="99"/>
    <w:rsid w:val="00E42883"/>
    <w:rPr>
      <w:i/>
      <w:iCs/>
      <w:vanish/>
      <w:color w:val="FF0000"/>
      <w:sz w:val="20"/>
      <w:szCs w:val="20"/>
    </w:rPr>
  </w:style>
  <w:style w:type="paragraph" w:customStyle="1" w:styleId="DomylnaczcionkaakapituAkapitZnakChar1ZnakZnakZnak2ZnakZnakZnakZnakZnakZnakZnakZnakZnakZnakZnakZnakZnakZnakZnakZnakZnakZnak1ZnakZnakZnak">
    <w:name w:val="Domyślna czcionka akapitu Akapit Znak Char1 Znak Znak Znak2 Znak Znak Znak Znak Znak Znak Znak Znak Znak Znak Znak Znak Znak Znak Znak Znak Znak Znak1 Znak Znak Znak"/>
    <w:basedOn w:val="Normalny"/>
    <w:rsid w:val="00E42883"/>
    <w:pPr>
      <w:widowControl/>
      <w:tabs>
        <w:tab w:val="left" w:pos="709"/>
      </w:tabs>
      <w:overflowPunct/>
      <w:autoSpaceDE/>
      <w:autoSpaceDN/>
      <w:adjustRightInd/>
      <w:jc w:val="both"/>
      <w:textAlignment w:val="auto"/>
    </w:pPr>
    <w:rPr>
      <w:rFonts w:ascii="Arial" w:hAnsi="Arial" w:cs="Times New Roman"/>
      <w:kern w:val="0"/>
      <w:sz w:val="24"/>
      <w:szCs w:val="24"/>
    </w:rPr>
  </w:style>
  <w:style w:type="paragraph" w:customStyle="1" w:styleId="Naglowekstrony-podtytuldokumentu">
    <w:name w:val="Naglowek strony - podtytul dokumentu"/>
    <w:basedOn w:val="Naglowekstrony-tekst"/>
    <w:rsid w:val="00E42883"/>
    <w:pPr>
      <w:widowControl/>
      <w:numPr>
        <w:numId w:val="22"/>
      </w:numPr>
      <w:tabs>
        <w:tab w:val="clear" w:pos="540"/>
      </w:tabs>
      <w:autoSpaceDE/>
      <w:autoSpaceDN/>
      <w:adjustRightInd/>
      <w:spacing w:after="60"/>
      <w:ind w:left="0" w:firstLine="0"/>
      <w:jc w:val="center"/>
    </w:pPr>
    <w:rPr>
      <w:rFonts w:eastAsia="Times New Roman" w:cs="Times New Roman"/>
      <w:i/>
      <w:szCs w:val="20"/>
      <w:lang w:val="pl-PL"/>
    </w:rPr>
  </w:style>
  <w:style w:type="paragraph" w:customStyle="1" w:styleId="StylNagwek1Interlinia15wiersza">
    <w:name w:val="Styl Nagłówek 1 + Interlinia:  15 wiersza"/>
    <w:basedOn w:val="Nagwek1"/>
    <w:rsid w:val="00E42883"/>
    <w:pPr>
      <w:tabs>
        <w:tab w:val="num" w:pos="552"/>
      </w:tabs>
      <w:overflowPunct/>
      <w:autoSpaceDE/>
      <w:autoSpaceDN/>
      <w:adjustRightInd/>
      <w:spacing w:before="240" w:after="240" w:line="360" w:lineRule="auto"/>
      <w:ind w:left="432" w:hanging="432"/>
      <w:jc w:val="both"/>
      <w:textAlignment w:val="auto"/>
    </w:pPr>
    <w:rPr>
      <w:rFonts w:ascii="Arial" w:hAnsi="Arial"/>
      <w:bCs/>
      <w:kern w:val="32"/>
      <w:sz w:val="32"/>
      <w:lang w:val="pl-PL"/>
    </w:rPr>
  </w:style>
  <w:style w:type="paragraph" w:customStyle="1" w:styleId="StylNagwek2Interlinia15wiersza">
    <w:name w:val="Styl Nagłówek 2 + Interlinia:  15 wiersza"/>
    <w:basedOn w:val="Nagwek2"/>
    <w:rsid w:val="00E42883"/>
    <w:pPr>
      <w:widowControl/>
      <w:numPr>
        <w:numId w:val="0"/>
      </w:numPr>
      <w:tabs>
        <w:tab w:val="num" w:pos="576"/>
      </w:tabs>
      <w:overflowPunct/>
      <w:autoSpaceDE/>
      <w:autoSpaceDN/>
      <w:adjustRightInd/>
      <w:spacing w:after="240" w:line="360" w:lineRule="auto"/>
      <w:ind w:left="576" w:hanging="576"/>
      <w:jc w:val="both"/>
      <w:textAlignment w:val="auto"/>
    </w:pPr>
    <w:rPr>
      <w:szCs w:val="20"/>
      <w:lang w:val="pl-PL"/>
    </w:rPr>
  </w:style>
  <w:style w:type="paragraph" w:customStyle="1" w:styleId="StylNagwek3Interlinia15wiersza">
    <w:name w:val="Styl Nagłówek 3 + Interlinia:  15 wiersza"/>
    <w:basedOn w:val="Nagwek3"/>
    <w:rsid w:val="00E42883"/>
    <w:pPr>
      <w:widowControl/>
      <w:numPr>
        <w:numId w:val="0"/>
      </w:numPr>
      <w:tabs>
        <w:tab w:val="num" w:pos="720"/>
      </w:tabs>
      <w:overflowPunct/>
      <w:autoSpaceDE/>
      <w:autoSpaceDN/>
      <w:adjustRightInd/>
      <w:spacing w:before="240" w:after="240" w:line="360" w:lineRule="auto"/>
      <w:ind w:left="720" w:right="0" w:hanging="720"/>
      <w:jc w:val="both"/>
      <w:textAlignment w:val="auto"/>
    </w:pPr>
    <w:rPr>
      <w:kern w:val="0"/>
      <w:sz w:val="26"/>
      <w:lang w:val="pl-PL"/>
    </w:rPr>
  </w:style>
  <w:style w:type="paragraph" w:customStyle="1" w:styleId="StylNagwek4Interlinia15wiersza">
    <w:name w:val="Styl Nagłówek 4 + Interlinia:  15 wiersza"/>
    <w:basedOn w:val="Nagwek4"/>
    <w:rsid w:val="00E42883"/>
    <w:pPr>
      <w:widowControl/>
      <w:numPr>
        <w:numId w:val="18"/>
      </w:numPr>
      <w:tabs>
        <w:tab w:val="num" w:pos="1584"/>
      </w:tabs>
      <w:overflowPunct/>
      <w:autoSpaceDE/>
      <w:autoSpaceDN/>
      <w:adjustRightInd/>
      <w:spacing w:after="240" w:line="360" w:lineRule="auto"/>
      <w:ind w:left="862" w:hanging="862"/>
      <w:jc w:val="both"/>
      <w:textAlignment w:val="auto"/>
    </w:pPr>
    <w:rPr>
      <w:rFonts w:ascii="Arial" w:hAnsi="Arial"/>
      <w:kern w:val="0"/>
      <w:szCs w:val="20"/>
      <w:lang w:val="pl-PL"/>
    </w:rPr>
  </w:style>
  <w:style w:type="paragraph" w:customStyle="1" w:styleId="TEXT1">
    <w:name w:val="TEXT 1"/>
    <w:basedOn w:val="Normalny"/>
    <w:rsid w:val="00E42883"/>
    <w:pPr>
      <w:widowControl/>
      <w:overflowPunct/>
      <w:autoSpaceDE/>
      <w:autoSpaceDN/>
      <w:adjustRightInd/>
      <w:spacing w:before="60"/>
      <w:ind w:left="1985"/>
      <w:jc w:val="both"/>
      <w:textAlignment w:val="auto"/>
    </w:pPr>
    <w:rPr>
      <w:kern w:val="0"/>
    </w:rPr>
  </w:style>
  <w:style w:type="character" w:customStyle="1" w:styleId="label">
    <w:name w:val="label"/>
    <w:rsid w:val="00E42883"/>
    <w:rPr>
      <w:u w:val="single"/>
    </w:rPr>
  </w:style>
  <w:style w:type="paragraph" w:customStyle="1" w:styleId="important">
    <w:name w:val="important"/>
    <w:basedOn w:val="Normalny"/>
    <w:rsid w:val="00E42883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b/>
      <w:bCs/>
      <w:color w:val="FF0000"/>
      <w:kern w:val="0"/>
      <w:sz w:val="26"/>
      <w:szCs w:val="26"/>
    </w:rPr>
  </w:style>
  <w:style w:type="paragraph" w:customStyle="1" w:styleId="p11">
    <w:name w:val="p11"/>
    <w:basedOn w:val="Normalny"/>
    <w:rsid w:val="00E42883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notprintable">
    <w:name w:val="notprintable"/>
    <w:basedOn w:val="Normalny"/>
    <w:rsid w:val="00E42883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vanish/>
      <w:kern w:val="0"/>
      <w:sz w:val="24"/>
      <w:szCs w:val="24"/>
    </w:rPr>
  </w:style>
  <w:style w:type="character" w:customStyle="1" w:styleId="t11">
    <w:name w:val="t11"/>
    <w:rsid w:val="00E42883"/>
  </w:style>
  <w:style w:type="character" w:customStyle="1" w:styleId="t9">
    <w:name w:val="t9"/>
    <w:rsid w:val="00E42883"/>
  </w:style>
  <w:style w:type="character" w:customStyle="1" w:styleId="t12">
    <w:name w:val="t12"/>
    <w:rsid w:val="00E42883"/>
  </w:style>
  <w:style w:type="character" w:customStyle="1" w:styleId="odfliend">
    <w:name w:val="odfliend"/>
    <w:rsid w:val="00E42883"/>
  </w:style>
  <w:style w:type="character" w:customStyle="1" w:styleId="Heading1Char1">
    <w:name w:val="Heading 1 Char1"/>
    <w:aliases w:val="Datasheet title Char,1 Char,h1 Char,level 1 Char,Level 1 Head Char,H1 Char,Heading AJS Char,Section Heading Char,Kapitel Char,Arial 14 Fett Char,Arial 14 Fett1 Char,Arial 14 Fett2 Char,Arial 16 Fett Char,Header 1 Char,Head 1 Char"/>
    <w:locked/>
    <w:rsid w:val="00E4288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1">
    <w:name w:val="Heading 2 Char1"/>
    <w:aliases w:val="2 Char,Header 2 Char,H2 Char,UNDERRUBRIK 1-2 Char,Level 2 Char,Reset numbering Char,Abschnitt Char,Arial 12 Fett Kursiv Char,2 headline Char,h Char,H21 Char,H22 Char,HD2 Char,PIM2 Char,wally's numerowanie 1 Char"/>
    <w:locked/>
    <w:rsid w:val="00E42883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1">
    <w:name w:val="Heading 3 Char1"/>
    <w:locked/>
    <w:rsid w:val="00E42883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locked/>
    <w:rsid w:val="00E42883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locked/>
    <w:rsid w:val="00E42883"/>
    <w:rPr>
      <w:rFonts w:ascii="Cambria" w:eastAsia="SimSun" w:hAnsi="Cambria"/>
      <w:color w:val="243F60"/>
      <w:sz w:val="22"/>
      <w:lang w:val="pl-PL" w:eastAsia="en-US" w:bidi="ar-SA"/>
    </w:rPr>
  </w:style>
  <w:style w:type="character" w:customStyle="1" w:styleId="Heading6Char">
    <w:name w:val="Heading 6 Char"/>
    <w:locked/>
    <w:rsid w:val="00E42883"/>
    <w:rPr>
      <w:rFonts w:ascii="Calibri" w:eastAsia="Calibri" w:hAnsi="Calibri"/>
      <w:caps/>
      <w:color w:val="365F91"/>
      <w:spacing w:val="10"/>
      <w:sz w:val="22"/>
      <w:lang w:val="pl-PL" w:eastAsia="en-US" w:bidi="ar-SA"/>
    </w:rPr>
  </w:style>
  <w:style w:type="character" w:customStyle="1" w:styleId="Heading7Char">
    <w:name w:val="Heading 7 Char"/>
    <w:locked/>
    <w:rsid w:val="00E42883"/>
    <w:rPr>
      <w:rFonts w:ascii="Cambria" w:eastAsia="SimSun" w:hAnsi="Cambria"/>
      <w:i/>
      <w:color w:val="404040"/>
      <w:sz w:val="22"/>
      <w:lang w:val="pl-PL" w:eastAsia="en-US" w:bidi="ar-SA"/>
    </w:rPr>
  </w:style>
  <w:style w:type="character" w:customStyle="1" w:styleId="Heading8Char">
    <w:name w:val="Heading 8 Char"/>
    <w:locked/>
    <w:rsid w:val="00E42883"/>
    <w:rPr>
      <w:rFonts w:ascii="Cambria" w:eastAsia="SimSun" w:hAnsi="Cambria"/>
      <w:color w:val="404040"/>
      <w:lang w:val="pl-PL" w:eastAsia="en-US" w:bidi="ar-SA"/>
    </w:rPr>
  </w:style>
  <w:style w:type="character" w:customStyle="1" w:styleId="Heading9Char">
    <w:name w:val="Heading 9 Char"/>
    <w:locked/>
    <w:rsid w:val="00E42883"/>
    <w:rPr>
      <w:rFonts w:ascii="Cambria" w:eastAsia="SimSun" w:hAnsi="Cambria"/>
      <w:i/>
      <w:color w:val="404040"/>
      <w:lang w:val="pl-PL" w:eastAsia="en-US" w:bidi="ar-SA"/>
    </w:rPr>
  </w:style>
  <w:style w:type="paragraph" w:customStyle="1" w:styleId="Nagwekspisutreci1">
    <w:name w:val="Nagłówek spisu treści1"/>
    <w:basedOn w:val="Nagwek1"/>
    <w:next w:val="Normalny"/>
    <w:semiHidden/>
    <w:rsid w:val="00E42883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eastAsia="Calibri" w:hAnsi="Cambria"/>
      <w:bCs/>
      <w:color w:val="365F91"/>
      <w:sz w:val="28"/>
      <w:szCs w:val="28"/>
      <w:lang w:val="pl-PL" w:eastAsia="en-US"/>
    </w:rPr>
  </w:style>
  <w:style w:type="character" w:customStyle="1" w:styleId="BalloonTextChar">
    <w:name w:val="Balloon Text Char"/>
    <w:locked/>
    <w:rsid w:val="00E42883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semiHidden/>
    <w:locked/>
    <w:rsid w:val="00E42883"/>
    <w:rPr>
      <w:rFonts w:cs="Times New Roman"/>
      <w:sz w:val="20"/>
      <w:szCs w:val="20"/>
    </w:rPr>
  </w:style>
  <w:style w:type="character" w:customStyle="1" w:styleId="CommentSubjectChar">
    <w:name w:val="Comment Subject Char"/>
    <w:semiHidden/>
    <w:locked/>
    <w:rsid w:val="00E42883"/>
    <w:rPr>
      <w:rFonts w:cs="Times New Roman"/>
      <w:b/>
      <w:bCs/>
      <w:sz w:val="20"/>
      <w:szCs w:val="20"/>
    </w:rPr>
  </w:style>
  <w:style w:type="paragraph" w:customStyle="1" w:styleId="Bezodstpw1">
    <w:name w:val="Bez odstępów1"/>
    <w:basedOn w:val="Normalny"/>
    <w:link w:val="NoSpacingChar"/>
    <w:rsid w:val="00E42883"/>
    <w:pPr>
      <w:widowControl/>
      <w:overflowPunct/>
      <w:autoSpaceDE/>
      <w:autoSpaceDN/>
      <w:adjustRightInd/>
      <w:spacing w:before="120" w:after="120"/>
      <w:textAlignment w:val="auto"/>
    </w:pPr>
    <w:rPr>
      <w:rFonts w:ascii="Calibri" w:hAnsi="Calibri" w:cs="Times New Roman"/>
      <w:kern w:val="0"/>
    </w:rPr>
  </w:style>
  <w:style w:type="character" w:customStyle="1" w:styleId="NoSpacingChar">
    <w:name w:val="No Spacing Char"/>
    <w:link w:val="Bezodstpw1"/>
    <w:uiPriority w:val="99"/>
    <w:locked/>
    <w:rsid w:val="00E42883"/>
    <w:rPr>
      <w:rFonts w:eastAsia="Times New Roman"/>
    </w:rPr>
  </w:style>
  <w:style w:type="character" w:customStyle="1" w:styleId="TitleChar">
    <w:name w:val="Title Char"/>
    <w:locked/>
    <w:rsid w:val="00E42883"/>
    <w:rPr>
      <w:rFonts w:ascii="Calibri" w:eastAsia="Times New Roman" w:hAnsi="Calibri" w:cs="Times New Roman"/>
      <w:caps/>
      <w:color w:val="4F81BD"/>
      <w:spacing w:val="10"/>
      <w:kern w:val="28"/>
      <w:sz w:val="20"/>
      <w:szCs w:val="20"/>
    </w:rPr>
  </w:style>
  <w:style w:type="character" w:customStyle="1" w:styleId="BodyTextChar">
    <w:name w:val="Body Text Char"/>
    <w:locked/>
    <w:rsid w:val="00E4288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SubtitleChar">
    <w:name w:val="Subtitle Char"/>
    <w:locked/>
    <w:rsid w:val="00E42883"/>
    <w:rPr>
      <w:rFonts w:ascii="Cambria" w:eastAsia="SimSun" w:hAnsi="Cambria" w:cs="Times New Roman"/>
      <w:i/>
      <w:color w:val="4F81BD"/>
      <w:spacing w:val="15"/>
      <w:sz w:val="20"/>
      <w:szCs w:val="20"/>
    </w:rPr>
  </w:style>
  <w:style w:type="character" w:customStyle="1" w:styleId="HeaderChar">
    <w:name w:val="Header Char"/>
    <w:locked/>
    <w:rsid w:val="00E42883"/>
    <w:rPr>
      <w:rFonts w:ascii="Calibri" w:eastAsia="Times New Roman" w:hAnsi="Calibri" w:cs="Times New Roman"/>
      <w:sz w:val="20"/>
      <w:szCs w:val="20"/>
    </w:rPr>
  </w:style>
  <w:style w:type="character" w:customStyle="1" w:styleId="FooterChar">
    <w:name w:val="Footer Char"/>
    <w:locked/>
    <w:rsid w:val="00E42883"/>
    <w:rPr>
      <w:rFonts w:ascii="Calibri" w:eastAsia="Times New Roman" w:hAnsi="Calibri" w:cs="Times New Roman"/>
      <w:sz w:val="20"/>
      <w:szCs w:val="20"/>
    </w:rPr>
  </w:style>
  <w:style w:type="character" w:customStyle="1" w:styleId="Wyrnieniedelikatne1">
    <w:name w:val="Wyróżnienie delikatne1"/>
    <w:rsid w:val="00E42883"/>
    <w:rPr>
      <w:i/>
      <w:color w:val="808080"/>
    </w:rPr>
  </w:style>
  <w:style w:type="character" w:customStyle="1" w:styleId="Wyrnienieintensywne1">
    <w:name w:val="Wyróżnienie intensywne1"/>
    <w:rsid w:val="00E42883"/>
    <w:rPr>
      <w:b/>
      <w:i/>
      <w:color w:val="4F81BD"/>
    </w:rPr>
  </w:style>
  <w:style w:type="character" w:customStyle="1" w:styleId="EndnoteTextChar">
    <w:name w:val="Endnote Text Char"/>
    <w:semiHidden/>
    <w:locked/>
    <w:rsid w:val="00E42883"/>
    <w:rPr>
      <w:rFonts w:ascii="Calibri" w:eastAsia="Times New Roman" w:hAnsi="Calibri" w:cs="Times New Roman"/>
      <w:sz w:val="20"/>
      <w:szCs w:val="20"/>
    </w:rPr>
  </w:style>
  <w:style w:type="paragraph" w:customStyle="1" w:styleId="Poprawka1">
    <w:name w:val="Poprawka1"/>
    <w:hidden/>
    <w:semiHidden/>
    <w:rsid w:val="00E42883"/>
    <w:rPr>
      <w:rFonts w:eastAsia="Times New Roman"/>
      <w:sz w:val="22"/>
      <w:szCs w:val="22"/>
      <w:lang w:eastAsia="en-US"/>
    </w:rPr>
  </w:style>
  <w:style w:type="table" w:customStyle="1" w:styleId="rednialista2akcent11">
    <w:name w:val="Średnia lista 2 — akcent 11"/>
    <w:rsid w:val="00E42883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Char">
    <w:name w:val="Body Text 2 Char"/>
    <w:locked/>
    <w:rsid w:val="00E42883"/>
    <w:rPr>
      <w:rFonts w:ascii="(Uzyj czcionki tekstu azjatycki" w:hAnsi="(Uzyj czcionki tekstu azjatycki" w:cs="Times New Roman"/>
      <w:snapToGrid w:val="0"/>
      <w:sz w:val="24"/>
      <w:szCs w:val="24"/>
      <w:lang w:val="x-none" w:eastAsia="pl-PL"/>
    </w:rPr>
  </w:style>
  <w:style w:type="character" w:customStyle="1" w:styleId="DocumentMapChar">
    <w:name w:val="Document Map Char"/>
    <w:semiHidden/>
    <w:locked/>
    <w:rsid w:val="00E42883"/>
    <w:rPr>
      <w:rFonts w:ascii="Times New Roman" w:eastAsia="Times New Roman" w:hAnsi="Times New Roman" w:cs="Times New Roman"/>
      <w:sz w:val="20"/>
      <w:szCs w:val="20"/>
      <w:shd w:val="clear" w:color="auto" w:fill="000080"/>
    </w:rPr>
  </w:style>
  <w:style w:type="character" w:customStyle="1" w:styleId="FootnoteTextChar">
    <w:name w:val="Footnote Text Char"/>
    <w:semiHidden/>
    <w:locked/>
    <w:rsid w:val="00E42883"/>
    <w:rPr>
      <w:rFonts w:ascii="Arial" w:eastAsia="Times New Roman" w:hAnsi="Arial" w:cs="Times New Roman"/>
      <w:sz w:val="20"/>
      <w:szCs w:val="20"/>
    </w:rPr>
  </w:style>
  <w:style w:type="character" w:customStyle="1" w:styleId="HTMLPreformattedChar">
    <w:name w:val="HTML Preformatted Char"/>
    <w:locked/>
    <w:rsid w:val="00E42883"/>
    <w:rPr>
      <w:rFonts w:ascii="Courier New" w:eastAsia="Times New Roman" w:hAnsi="Courier New" w:cs="Times New Roman"/>
      <w:sz w:val="20"/>
      <w:szCs w:val="20"/>
    </w:rPr>
  </w:style>
  <w:style w:type="character" w:customStyle="1" w:styleId="BodyText3Char">
    <w:name w:val="Body Text 3 Char"/>
    <w:locked/>
    <w:rsid w:val="00E42883"/>
    <w:rPr>
      <w:rFonts w:ascii="Arial" w:hAnsi="Arial" w:cs="Times New Roman"/>
      <w:sz w:val="16"/>
      <w:szCs w:val="16"/>
      <w:lang w:val="en-AU" w:eastAsia="x-none"/>
    </w:rPr>
  </w:style>
  <w:style w:type="character" w:customStyle="1" w:styleId="NoteHeadingChar">
    <w:name w:val="Note Heading Char"/>
    <w:locked/>
    <w:rsid w:val="00E42883"/>
    <w:rPr>
      <w:rFonts w:ascii="Arial" w:hAnsi="Arial" w:cs="Times New Roman"/>
      <w:sz w:val="20"/>
      <w:szCs w:val="20"/>
      <w:lang w:val="en-AU" w:eastAsia="x-none"/>
    </w:rPr>
  </w:style>
  <w:style w:type="character" w:customStyle="1" w:styleId="PlainTextChar">
    <w:name w:val="Plain Text Char"/>
    <w:locked/>
    <w:rsid w:val="00E42883"/>
    <w:rPr>
      <w:rFonts w:ascii="Arial" w:hAnsi="Arial" w:cs="Times New Roman"/>
      <w:sz w:val="20"/>
      <w:szCs w:val="20"/>
      <w:lang w:val="en-AU" w:eastAsia="x-none"/>
    </w:rPr>
  </w:style>
  <w:style w:type="character" w:customStyle="1" w:styleId="ListNumber2Char">
    <w:name w:val="List Number 2 Char"/>
    <w:aliases w:val="Znak Char"/>
    <w:locked/>
    <w:rsid w:val="00E42883"/>
    <w:rPr>
      <w:rFonts w:ascii="Calibri" w:hAnsi="Calibri"/>
      <w:lang w:val="pl-PL" w:eastAsia="pl-PL" w:bidi="ar-SA"/>
    </w:rPr>
  </w:style>
  <w:style w:type="character" w:customStyle="1" w:styleId="SignatureChar">
    <w:name w:val="Signature Char"/>
    <w:locked/>
    <w:rsid w:val="00E42883"/>
    <w:rPr>
      <w:rFonts w:ascii="Calibri" w:eastAsia="SimSun" w:hAnsi="Calibri" w:cs="Mangal"/>
      <w:i/>
      <w:iCs/>
      <w:sz w:val="24"/>
      <w:szCs w:val="24"/>
    </w:rPr>
  </w:style>
  <w:style w:type="numbering" w:customStyle="1" w:styleId="Bezlisty12">
    <w:name w:val="Bez listy12"/>
    <w:next w:val="Bezlisty"/>
    <w:uiPriority w:val="99"/>
    <w:semiHidden/>
    <w:unhideWhenUsed/>
    <w:rsid w:val="00E42883"/>
  </w:style>
  <w:style w:type="character" w:customStyle="1" w:styleId="ZnakZnak20">
    <w:name w:val="Znak Znak2"/>
    <w:semiHidden/>
    <w:rsid w:val="00E42883"/>
    <w:rPr>
      <w:rFonts w:ascii="Times New Roman" w:eastAsia="Times New Roman" w:hAnsi="Times New Roman"/>
      <w:lang w:val="pl-PL" w:eastAsia="pl-PL"/>
    </w:rPr>
  </w:style>
  <w:style w:type="table" w:customStyle="1" w:styleId="rednialista2akcent110">
    <w:name w:val="Średnia lista 2 — akcent 11"/>
    <w:basedOn w:val="Standardowy"/>
    <w:next w:val="Jasnalistaakcent2"/>
    <w:rsid w:val="00E42883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ecieniowanieakcent111">
    <w:name w:val="Jasne cieniowanie — akcent 111"/>
    <w:basedOn w:val="Standardowy"/>
    <w:uiPriority w:val="60"/>
    <w:rsid w:val="00E4288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ela-Prosty21">
    <w:name w:val="Tabela - Prosty 21"/>
    <w:basedOn w:val="Standardowy"/>
    <w:next w:val="Tabela-Prosty2"/>
    <w:uiPriority w:val="99"/>
    <w:rsid w:val="00E42883"/>
    <w:pPr>
      <w:spacing w:after="200" w:line="276" w:lineRule="auto"/>
    </w:pPr>
    <w:rPr>
      <w:rFonts w:eastAsia="Times New Roman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a-Wspczesny1">
    <w:name w:val="Tabela - Współczesny1"/>
    <w:basedOn w:val="Standardowy"/>
    <w:next w:val="Tabela-Wspczesny"/>
    <w:uiPriority w:val="99"/>
    <w:rsid w:val="00E42883"/>
    <w:pPr>
      <w:spacing w:after="200" w:line="276" w:lineRule="auto"/>
    </w:pPr>
    <w:rPr>
      <w:rFonts w:eastAsia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Nagwekspisutreci10">
    <w:name w:val="Nagłówek spisu treści1"/>
    <w:basedOn w:val="Nagwek1"/>
    <w:next w:val="Normalny"/>
    <w:semiHidden/>
    <w:rsid w:val="00E42883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eastAsia="Calibri" w:hAnsi="Cambria"/>
      <w:bCs/>
      <w:color w:val="365F91"/>
      <w:sz w:val="28"/>
      <w:szCs w:val="28"/>
      <w:lang w:val="pl-PL" w:eastAsia="en-US"/>
    </w:rPr>
  </w:style>
  <w:style w:type="paragraph" w:customStyle="1" w:styleId="Bezodstpw10">
    <w:name w:val="Bez odstępów1"/>
    <w:basedOn w:val="Normalny"/>
    <w:rsid w:val="00E42883"/>
    <w:pPr>
      <w:widowControl/>
      <w:overflowPunct/>
      <w:autoSpaceDE/>
      <w:autoSpaceDN/>
      <w:adjustRightInd/>
      <w:spacing w:before="120" w:after="120"/>
      <w:textAlignment w:val="auto"/>
    </w:pPr>
    <w:rPr>
      <w:rFonts w:ascii="Calibri" w:eastAsia="Calibri" w:hAnsi="Calibri" w:cs="Times New Roman"/>
      <w:kern w:val="0"/>
    </w:rPr>
  </w:style>
  <w:style w:type="character" w:customStyle="1" w:styleId="Wyrnieniedelikatne10">
    <w:name w:val="Wyróżnienie delikatne1"/>
    <w:rsid w:val="00E42883"/>
    <w:rPr>
      <w:i/>
      <w:color w:val="808080"/>
    </w:rPr>
  </w:style>
  <w:style w:type="character" w:customStyle="1" w:styleId="Wyrnienieintensywne10">
    <w:name w:val="Wyróżnienie intensywne1"/>
    <w:rsid w:val="00E42883"/>
    <w:rPr>
      <w:b/>
      <w:i/>
      <w:color w:val="4F81BD"/>
    </w:rPr>
  </w:style>
  <w:style w:type="paragraph" w:customStyle="1" w:styleId="Poprawka10">
    <w:name w:val="Poprawka1"/>
    <w:hidden/>
    <w:semiHidden/>
    <w:rsid w:val="00E42883"/>
    <w:rPr>
      <w:rFonts w:eastAsia="Times New Roman"/>
      <w:sz w:val="22"/>
      <w:szCs w:val="22"/>
      <w:lang w:eastAsia="en-US"/>
    </w:rPr>
  </w:style>
  <w:style w:type="table" w:customStyle="1" w:styleId="rednialista2akcent111">
    <w:name w:val="Średnia lista 2 — akcent 111"/>
    <w:rsid w:val="00E42883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ndokumentuZnak">
    <w:name w:val="Plan dokumentu Znak"/>
    <w:uiPriority w:val="99"/>
    <w:semiHidden/>
    <w:rsid w:val="00E42883"/>
    <w:rPr>
      <w:rFonts w:ascii="Times New Roman" w:hAnsi="Times New Roman"/>
      <w:sz w:val="2"/>
      <w:shd w:val="clear" w:color="auto" w:fill="000080"/>
      <w:lang w:eastAsia="en-US"/>
    </w:rPr>
  </w:style>
  <w:style w:type="table" w:customStyle="1" w:styleId="rednialista2akcent112">
    <w:name w:val="Średnia lista 2 — akcent 112"/>
    <w:rsid w:val="00E42883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2">
    <w:name w:val="Bez listy112"/>
    <w:next w:val="Bezlisty"/>
    <w:uiPriority w:val="99"/>
    <w:semiHidden/>
    <w:unhideWhenUsed/>
    <w:rsid w:val="00E42883"/>
  </w:style>
  <w:style w:type="table" w:customStyle="1" w:styleId="rednialista2akcent12">
    <w:name w:val="Średnia lista 2 — akcent 12"/>
    <w:basedOn w:val="Standardowy"/>
    <w:next w:val="Jasnalistaakcent2"/>
    <w:uiPriority w:val="66"/>
    <w:rsid w:val="00E42883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Akapitzlist2">
    <w:name w:val="Akapit z listą2"/>
    <w:basedOn w:val="Normalny"/>
    <w:rsid w:val="00E42883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paragraph" w:customStyle="1" w:styleId="Nagwekspisutreci2">
    <w:name w:val="Nagłówek spisu treści2"/>
    <w:basedOn w:val="Nagwek1"/>
    <w:next w:val="Normalny"/>
    <w:semiHidden/>
    <w:rsid w:val="00E42883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eastAsia="Calibri" w:hAnsi="Cambria"/>
      <w:bCs/>
      <w:color w:val="365F91"/>
      <w:sz w:val="28"/>
      <w:szCs w:val="28"/>
      <w:lang w:val="pl-PL" w:eastAsia="en-US"/>
    </w:rPr>
  </w:style>
  <w:style w:type="paragraph" w:customStyle="1" w:styleId="Bezodstpw2">
    <w:name w:val="Bez odstępów2"/>
    <w:basedOn w:val="Normalny"/>
    <w:rsid w:val="00E42883"/>
    <w:pPr>
      <w:widowControl/>
      <w:overflowPunct/>
      <w:autoSpaceDE/>
      <w:autoSpaceDN/>
      <w:adjustRightInd/>
      <w:spacing w:before="120" w:after="120"/>
      <w:textAlignment w:val="auto"/>
    </w:pPr>
    <w:rPr>
      <w:rFonts w:ascii="Calibri" w:hAnsi="Calibri" w:cs="Times New Roman"/>
      <w:kern w:val="0"/>
    </w:rPr>
  </w:style>
  <w:style w:type="character" w:customStyle="1" w:styleId="Wyrnieniedelikatne2">
    <w:name w:val="Wyróżnienie delikatne2"/>
    <w:rsid w:val="00E42883"/>
    <w:rPr>
      <w:i/>
      <w:color w:val="808080"/>
    </w:rPr>
  </w:style>
  <w:style w:type="character" w:customStyle="1" w:styleId="Wyrnienieintensywne2">
    <w:name w:val="Wyróżnienie intensywne2"/>
    <w:rsid w:val="00E42883"/>
    <w:rPr>
      <w:b/>
      <w:i/>
      <w:color w:val="4F81BD"/>
    </w:rPr>
  </w:style>
  <w:style w:type="paragraph" w:customStyle="1" w:styleId="Poprawka2">
    <w:name w:val="Poprawka2"/>
    <w:hidden/>
    <w:semiHidden/>
    <w:rsid w:val="00E42883"/>
    <w:rPr>
      <w:rFonts w:eastAsia="Times New Roman"/>
      <w:sz w:val="22"/>
      <w:szCs w:val="22"/>
      <w:lang w:eastAsia="en-US"/>
    </w:rPr>
  </w:style>
  <w:style w:type="table" w:customStyle="1" w:styleId="rednialista2akcent13">
    <w:name w:val="Średnia lista 2 — akcent 13"/>
    <w:rsid w:val="00E42883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4">
    <w:name w:val="Style14"/>
    <w:basedOn w:val="Normalny"/>
    <w:uiPriority w:val="99"/>
    <w:rsid w:val="00E42883"/>
    <w:pPr>
      <w:overflowPunct/>
      <w:spacing w:line="314" w:lineRule="exact"/>
      <w:jc w:val="both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Style18">
    <w:name w:val="Style18"/>
    <w:basedOn w:val="Normalny"/>
    <w:uiPriority w:val="99"/>
    <w:rsid w:val="00E42883"/>
    <w:pPr>
      <w:overflowPunct/>
      <w:spacing w:line="322" w:lineRule="exact"/>
      <w:ind w:hanging="355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FontStyle57">
    <w:name w:val="Font Style57"/>
    <w:uiPriority w:val="99"/>
    <w:rsid w:val="00E42883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uiPriority w:val="99"/>
    <w:rsid w:val="00E42883"/>
    <w:rPr>
      <w:rFonts w:ascii="Tahoma" w:hAnsi="Tahoma" w:cs="Tahoma"/>
      <w:sz w:val="20"/>
      <w:szCs w:val="20"/>
    </w:rPr>
  </w:style>
  <w:style w:type="paragraph" w:customStyle="1" w:styleId="Style3">
    <w:name w:val="Style3"/>
    <w:basedOn w:val="Normalny"/>
    <w:rsid w:val="00E42883"/>
    <w:pPr>
      <w:overflowPunct/>
      <w:spacing w:line="269" w:lineRule="exact"/>
      <w:textAlignment w:val="auto"/>
    </w:pPr>
    <w:rPr>
      <w:rFonts w:cs="Times New Roman"/>
      <w:kern w:val="0"/>
      <w:sz w:val="24"/>
      <w:szCs w:val="24"/>
    </w:rPr>
  </w:style>
  <w:style w:type="character" w:customStyle="1" w:styleId="FontStyle20">
    <w:name w:val="Font Style20"/>
    <w:rsid w:val="00E42883"/>
    <w:rPr>
      <w:rFonts w:ascii="Tahoma" w:hAnsi="Tahoma" w:cs="Tahoma"/>
      <w:spacing w:val="10"/>
      <w:sz w:val="24"/>
      <w:szCs w:val="24"/>
    </w:rPr>
  </w:style>
  <w:style w:type="paragraph" w:customStyle="1" w:styleId="Style1">
    <w:name w:val="Style1"/>
    <w:basedOn w:val="Normalny"/>
    <w:rsid w:val="00E42883"/>
    <w:pPr>
      <w:overflowPunct/>
      <w:spacing w:line="269" w:lineRule="exact"/>
      <w:textAlignment w:val="auto"/>
    </w:pPr>
    <w:rPr>
      <w:rFonts w:cs="Times New Roman"/>
      <w:kern w:val="0"/>
      <w:sz w:val="24"/>
      <w:szCs w:val="24"/>
    </w:rPr>
  </w:style>
  <w:style w:type="paragraph" w:customStyle="1" w:styleId="A-sownik">
    <w:name w:val="A-słownik"/>
    <w:basedOn w:val="Normalny"/>
    <w:rsid w:val="00E42883"/>
    <w:pPr>
      <w:widowControl/>
      <w:overflowPunct/>
      <w:autoSpaceDE/>
      <w:autoSpaceDN/>
      <w:adjustRightInd/>
      <w:spacing w:before="120" w:line="360" w:lineRule="auto"/>
      <w:jc w:val="both"/>
      <w:textAlignment w:val="auto"/>
    </w:pPr>
    <w:rPr>
      <w:rFonts w:ascii="Calibri" w:hAnsi="Calibri" w:cs="Times New Roman"/>
      <w:kern w:val="0"/>
      <w:sz w:val="22"/>
      <w:lang w:eastAsia="ar-SA"/>
    </w:rPr>
  </w:style>
  <w:style w:type="paragraph" w:customStyle="1" w:styleId="TableContents">
    <w:name w:val="Table Contents"/>
    <w:basedOn w:val="Normalny"/>
    <w:rsid w:val="00E42883"/>
    <w:pPr>
      <w:widowControl/>
      <w:suppressLineNumbers/>
      <w:overflowPunct/>
      <w:autoSpaceDE/>
      <w:autoSpaceDN/>
      <w:adjustRightInd/>
      <w:spacing w:before="60" w:after="200" w:line="276" w:lineRule="auto"/>
      <w:jc w:val="both"/>
      <w:textAlignment w:val="auto"/>
    </w:pPr>
    <w:rPr>
      <w:rFonts w:ascii="Calibri" w:hAnsi="Calibri" w:cs="Calibri"/>
      <w:kern w:val="0"/>
      <w:sz w:val="22"/>
      <w:szCs w:val="22"/>
      <w:lang w:eastAsia="zh-CN"/>
    </w:rPr>
  </w:style>
  <w:style w:type="character" w:customStyle="1" w:styleId="Kolorowalistaakcent1Znak">
    <w:name w:val="Kolorowa lista — akcent 1 Znak"/>
    <w:link w:val="Kolorowalistaakcent1"/>
    <w:uiPriority w:val="34"/>
    <w:rsid w:val="00E42883"/>
    <w:rPr>
      <w:rFonts w:ascii="Times New Roman" w:eastAsia="Times New Roman" w:hAnsi="Times New Roman"/>
      <w:sz w:val="24"/>
      <w:szCs w:val="24"/>
    </w:rPr>
  </w:style>
  <w:style w:type="character" w:customStyle="1" w:styleId="LegendaZnak">
    <w:name w:val="Legenda Znak"/>
    <w:aliases w:val="Podpis obiektu Znak"/>
    <w:link w:val="Legenda"/>
    <w:rsid w:val="00E42883"/>
    <w:rPr>
      <w:rFonts w:ascii="Arial" w:hAnsi="Arial"/>
      <w:b/>
      <w:bCs/>
      <w:lang w:eastAsia="en-US"/>
    </w:rPr>
  </w:style>
  <w:style w:type="paragraph" w:customStyle="1" w:styleId="Textbody">
    <w:name w:val="Text body"/>
    <w:basedOn w:val="Normalny"/>
    <w:rsid w:val="00E42883"/>
    <w:pPr>
      <w:widowControl/>
      <w:suppressAutoHyphens/>
      <w:overflowPunct/>
      <w:autoSpaceDE/>
      <w:adjustRightInd/>
      <w:spacing w:after="140" w:line="288" w:lineRule="auto"/>
      <w:textAlignment w:val="auto"/>
    </w:pPr>
    <w:rPr>
      <w:rFonts w:ascii="Liberation Serif" w:eastAsia="Noto Sans CJK SC Regular" w:hAnsi="Liberation Serif" w:cs="FreeSans"/>
      <w:kern w:val="3"/>
      <w:sz w:val="24"/>
      <w:szCs w:val="24"/>
      <w:lang w:eastAsia="zh-CN" w:bidi="hi-IN"/>
    </w:rPr>
  </w:style>
  <w:style w:type="paragraph" w:customStyle="1" w:styleId="p1">
    <w:name w:val="p1"/>
    <w:basedOn w:val="Normalny"/>
    <w:rsid w:val="00E42883"/>
    <w:pPr>
      <w:widowControl/>
      <w:shd w:val="clear" w:color="auto" w:fill="FFFFFF"/>
      <w:overflowPunct/>
      <w:autoSpaceDE/>
      <w:autoSpaceDN/>
      <w:adjustRightInd/>
      <w:textAlignment w:val="auto"/>
    </w:pPr>
    <w:rPr>
      <w:rFonts w:ascii="Helvetica" w:eastAsia="Calibri" w:hAnsi="Helvetica" w:cs="Times New Roman"/>
      <w:color w:val="252525"/>
      <w:kern w:val="0"/>
      <w:sz w:val="21"/>
      <w:szCs w:val="21"/>
    </w:rPr>
  </w:style>
  <w:style w:type="character" w:customStyle="1" w:styleId="s1">
    <w:name w:val="s1"/>
    <w:rsid w:val="00E42883"/>
  </w:style>
  <w:style w:type="paragraph" w:customStyle="1" w:styleId="p2">
    <w:name w:val="p2"/>
    <w:basedOn w:val="Normalny"/>
    <w:rsid w:val="00E42883"/>
    <w:pPr>
      <w:widowControl/>
      <w:overflowPunct/>
      <w:autoSpaceDE/>
      <w:autoSpaceDN/>
      <w:adjustRightInd/>
      <w:textAlignment w:val="auto"/>
    </w:pPr>
    <w:rPr>
      <w:rFonts w:ascii="Times New Roman" w:eastAsia="Calibri" w:hAnsi="Times New Roman" w:cs="Times New Roman"/>
      <w:kern w:val="0"/>
      <w:sz w:val="17"/>
      <w:szCs w:val="17"/>
    </w:rPr>
  </w:style>
  <w:style w:type="character" w:customStyle="1" w:styleId="apple-converted-space">
    <w:name w:val="apple-converted-space"/>
    <w:rsid w:val="00E42883"/>
  </w:style>
  <w:style w:type="character" w:customStyle="1" w:styleId="Nierozpoznanawzmianka1">
    <w:name w:val="Nierozpoznana wzmianka1"/>
    <w:uiPriority w:val="99"/>
    <w:semiHidden/>
    <w:unhideWhenUsed/>
    <w:rsid w:val="00E42883"/>
    <w:rPr>
      <w:color w:val="605E5C"/>
      <w:shd w:val="clear" w:color="auto" w:fill="E1DFDD"/>
    </w:rPr>
  </w:style>
  <w:style w:type="table" w:styleId="redniasiatka2">
    <w:name w:val="Medium Grid 2"/>
    <w:basedOn w:val="Standardowy"/>
    <w:link w:val="redniasiatka2Znak"/>
    <w:uiPriority w:val="99"/>
    <w:rsid w:val="00E42883"/>
    <w:rPr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Kolorowalistaakcent1">
    <w:name w:val="Colorful List Accent 1"/>
    <w:basedOn w:val="Standardowy"/>
    <w:link w:val="Kolorowalistaakcent1Znak"/>
    <w:uiPriority w:val="34"/>
    <w:rsid w:val="00E42883"/>
    <w:rPr>
      <w:rFonts w:ascii="Times New Roman" w:eastAsia="Times New Roman" w:hAnsi="Times New Roman"/>
      <w:sz w:val="24"/>
      <w:szCs w:val="24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a-Siatka3">
    <w:name w:val="Tabela - Siatka3"/>
    <w:basedOn w:val="Standardowy"/>
    <w:next w:val="Tabela-Siatka"/>
    <w:uiPriority w:val="39"/>
    <w:rsid w:val="00BC693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BC693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7A57D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22">
    <w:name w:val="col22"/>
    <w:rsid w:val="00085B68"/>
  </w:style>
  <w:style w:type="character" w:customStyle="1" w:styleId="Bodytext">
    <w:name w:val="Body text_"/>
    <w:link w:val="Tekstpodstawowy30"/>
    <w:rsid w:val="007B203A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Tekstpodstawowy1">
    <w:name w:val="Tekst podstawowy1"/>
    <w:rsid w:val="007B203A"/>
  </w:style>
  <w:style w:type="paragraph" w:customStyle="1" w:styleId="Tekstpodstawowy30">
    <w:name w:val="Tekst podstawowy3"/>
    <w:basedOn w:val="Normalny"/>
    <w:link w:val="Bodytext"/>
    <w:rsid w:val="007B203A"/>
    <w:pPr>
      <w:widowControl/>
      <w:shd w:val="clear" w:color="auto" w:fill="FFFFFF"/>
      <w:overflowPunct/>
      <w:autoSpaceDE/>
      <w:autoSpaceDN/>
      <w:adjustRightInd/>
      <w:spacing w:after="300" w:line="0" w:lineRule="atLeast"/>
      <w:ind w:hanging="360"/>
      <w:jc w:val="center"/>
      <w:textAlignment w:val="auto"/>
    </w:pPr>
    <w:rPr>
      <w:rFonts w:ascii="Times New Roman" w:hAnsi="Times New Roman" w:cs="Times New Roman"/>
      <w:kern w:val="0"/>
      <w:sz w:val="21"/>
      <w:szCs w:val="21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52251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Teksttreci2">
    <w:name w:val="Tekst treści (2)_"/>
    <w:link w:val="Teksttreci20"/>
    <w:locked/>
    <w:rsid w:val="00F40A3B"/>
    <w:rPr>
      <w:rFonts w:ascii="Batang" w:eastAsia="Batang" w:hAnsi="Batang" w:cs="Batang"/>
      <w:b/>
      <w:bCs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40A3B"/>
    <w:pPr>
      <w:shd w:val="clear" w:color="auto" w:fill="FFFFFF"/>
      <w:overflowPunct/>
      <w:autoSpaceDE/>
      <w:autoSpaceDN/>
      <w:adjustRightInd/>
      <w:spacing w:after="720" w:line="0" w:lineRule="atLeast"/>
      <w:jc w:val="center"/>
      <w:textAlignment w:val="auto"/>
    </w:pPr>
    <w:rPr>
      <w:rFonts w:ascii="Batang" w:eastAsia="Batang" w:hAnsi="Batang" w:cs="Batang"/>
      <w:b/>
      <w:bCs/>
      <w:kern w:val="0"/>
      <w:sz w:val="21"/>
      <w:szCs w:val="21"/>
    </w:rPr>
  </w:style>
  <w:style w:type="character" w:customStyle="1" w:styleId="Teksttreci">
    <w:name w:val="Tekst treści_"/>
    <w:link w:val="Teksttreci0"/>
    <w:locked/>
    <w:rsid w:val="00F40A3B"/>
    <w:rPr>
      <w:rFonts w:ascii="Batang" w:eastAsia="Batang" w:hAnsi="Batang" w:cs="Batang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40A3B"/>
    <w:pPr>
      <w:shd w:val="clear" w:color="auto" w:fill="FFFFFF"/>
      <w:overflowPunct/>
      <w:autoSpaceDE/>
      <w:autoSpaceDN/>
      <w:adjustRightInd/>
      <w:spacing w:before="1140" w:after="240" w:line="307" w:lineRule="exact"/>
      <w:jc w:val="both"/>
      <w:textAlignment w:val="auto"/>
    </w:pPr>
    <w:rPr>
      <w:rFonts w:ascii="Batang" w:eastAsia="Batang" w:hAnsi="Batang" w:cs="Batang"/>
      <w:kern w:val="0"/>
      <w:sz w:val="21"/>
      <w:szCs w:val="21"/>
    </w:rPr>
  </w:style>
  <w:style w:type="character" w:customStyle="1" w:styleId="Nagwek22">
    <w:name w:val="Nagłówek #2 (2)_"/>
    <w:link w:val="Nagwek220"/>
    <w:locked/>
    <w:rsid w:val="00F40A3B"/>
    <w:rPr>
      <w:rFonts w:ascii="Batang" w:eastAsia="Batang" w:hAnsi="Batang" w:cs="Batang"/>
      <w:spacing w:val="40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F40A3B"/>
    <w:pPr>
      <w:shd w:val="clear" w:color="auto" w:fill="FFFFFF"/>
      <w:overflowPunct/>
      <w:autoSpaceDE/>
      <w:autoSpaceDN/>
      <w:adjustRightInd/>
      <w:spacing w:before="240" w:after="240" w:line="0" w:lineRule="atLeast"/>
      <w:jc w:val="center"/>
      <w:textAlignment w:val="auto"/>
      <w:outlineLvl w:val="1"/>
    </w:pPr>
    <w:rPr>
      <w:rFonts w:ascii="Batang" w:eastAsia="Batang" w:hAnsi="Batang" w:cs="Batang"/>
      <w:spacing w:val="40"/>
      <w:kern w:val="0"/>
    </w:rPr>
  </w:style>
  <w:style w:type="character" w:customStyle="1" w:styleId="Teksttreci3">
    <w:name w:val="Tekst treści (3)_"/>
    <w:link w:val="Teksttreci30"/>
    <w:locked/>
    <w:rsid w:val="00F40A3B"/>
    <w:rPr>
      <w:rFonts w:ascii="Times New Roman" w:eastAsia="Times New Roman" w:hAnsi="Times New Roman"/>
      <w:b/>
      <w:bCs/>
      <w:spacing w:val="40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F40A3B"/>
    <w:pPr>
      <w:shd w:val="clear" w:color="auto" w:fill="FFFFFF"/>
      <w:overflowPunct/>
      <w:autoSpaceDE/>
      <w:autoSpaceDN/>
      <w:adjustRightInd/>
      <w:spacing w:before="240" w:after="240" w:line="0" w:lineRule="atLeast"/>
      <w:jc w:val="center"/>
      <w:textAlignment w:val="auto"/>
    </w:pPr>
    <w:rPr>
      <w:rFonts w:ascii="Times New Roman" w:hAnsi="Times New Roman" w:cs="Times New Roman"/>
      <w:b/>
      <w:bCs/>
      <w:spacing w:val="40"/>
      <w:kern w:val="0"/>
    </w:rPr>
  </w:style>
  <w:style w:type="character" w:customStyle="1" w:styleId="Nagwek32">
    <w:name w:val="Nagłówek #3 (2)_"/>
    <w:link w:val="Nagwek320"/>
    <w:locked/>
    <w:rsid w:val="00F40A3B"/>
    <w:rPr>
      <w:rFonts w:ascii="Batang" w:eastAsia="Batang" w:hAnsi="Batang" w:cs="Batang"/>
      <w:spacing w:val="10"/>
      <w:sz w:val="21"/>
      <w:szCs w:val="21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F40A3B"/>
    <w:pPr>
      <w:shd w:val="clear" w:color="auto" w:fill="FFFFFF"/>
      <w:overflowPunct/>
      <w:autoSpaceDE/>
      <w:autoSpaceDN/>
      <w:adjustRightInd/>
      <w:spacing w:before="240" w:after="240" w:line="0" w:lineRule="atLeast"/>
      <w:jc w:val="center"/>
      <w:textAlignment w:val="auto"/>
      <w:outlineLvl w:val="2"/>
    </w:pPr>
    <w:rPr>
      <w:rFonts w:ascii="Batang" w:eastAsia="Batang" w:hAnsi="Batang" w:cs="Batang"/>
      <w:spacing w:val="10"/>
      <w:kern w:val="0"/>
      <w:sz w:val="21"/>
      <w:szCs w:val="21"/>
    </w:rPr>
  </w:style>
  <w:style w:type="character" w:customStyle="1" w:styleId="Nagwek35">
    <w:name w:val="Nagłówek #3 (5)_"/>
    <w:link w:val="Nagwek350"/>
    <w:locked/>
    <w:rsid w:val="00F40A3B"/>
    <w:rPr>
      <w:rFonts w:ascii="Times New Roman" w:eastAsia="Times New Roman" w:hAnsi="Times New Roman"/>
      <w:spacing w:val="20"/>
      <w:sz w:val="23"/>
      <w:szCs w:val="23"/>
      <w:shd w:val="clear" w:color="auto" w:fill="FFFFFF"/>
    </w:rPr>
  </w:style>
  <w:style w:type="paragraph" w:customStyle="1" w:styleId="Nagwek350">
    <w:name w:val="Nagłówek #3 (5)"/>
    <w:basedOn w:val="Normalny"/>
    <w:link w:val="Nagwek35"/>
    <w:rsid w:val="00F40A3B"/>
    <w:pPr>
      <w:shd w:val="clear" w:color="auto" w:fill="FFFFFF"/>
      <w:overflowPunct/>
      <w:autoSpaceDE/>
      <w:autoSpaceDN/>
      <w:adjustRightInd/>
      <w:spacing w:before="240" w:after="240" w:line="0" w:lineRule="atLeast"/>
      <w:jc w:val="center"/>
      <w:textAlignment w:val="auto"/>
      <w:outlineLvl w:val="2"/>
    </w:pPr>
    <w:rPr>
      <w:rFonts w:ascii="Times New Roman" w:hAnsi="Times New Roman" w:cs="Times New Roman"/>
      <w:spacing w:val="20"/>
      <w:kern w:val="0"/>
      <w:sz w:val="23"/>
      <w:szCs w:val="23"/>
    </w:rPr>
  </w:style>
  <w:style w:type="character" w:customStyle="1" w:styleId="Nagwek20">
    <w:name w:val="Nagłówek #2_"/>
    <w:link w:val="Nagwek21"/>
    <w:locked/>
    <w:rsid w:val="00F40A3B"/>
    <w:rPr>
      <w:rFonts w:ascii="Batang" w:eastAsia="Batang" w:hAnsi="Batang" w:cs="Batang"/>
      <w:sz w:val="21"/>
      <w:szCs w:val="21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F40A3B"/>
    <w:pPr>
      <w:shd w:val="clear" w:color="auto" w:fill="FFFFFF"/>
      <w:overflowPunct/>
      <w:autoSpaceDE/>
      <w:autoSpaceDN/>
      <w:adjustRightInd/>
      <w:spacing w:before="240" w:after="240" w:line="0" w:lineRule="atLeast"/>
      <w:jc w:val="center"/>
      <w:textAlignment w:val="auto"/>
      <w:outlineLvl w:val="1"/>
    </w:pPr>
    <w:rPr>
      <w:rFonts w:ascii="Batang" w:eastAsia="Batang" w:hAnsi="Batang" w:cs="Batang"/>
      <w:kern w:val="0"/>
      <w:sz w:val="21"/>
      <w:szCs w:val="21"/>
    </w:rPr>
  </w:style>
  <w:style w:type="numbering" w:customStyle="1" w:styleId="Bezlisty4">
    <w:name w:val="Bez listy4"/>
    <w:next w:val="Bezlisty"/>
    <w:uiPriority w:val="99"/>
    <w:semiHidden/>
    <w:unhideWhenUsed/>
    <w:rsid w:val="003C190C"/>
  </w:style>
  <w:style w:type="paragraph" w:styleId="Indeks1">
    <w:name w:val="index 1"/>
    <w:basedOn w:val="Normalny"/>
    <w:next w:val="Normalny"/>
    <w:autoRedefine/>
    <w:uiPriority w:val="99"/>
    <w:semiHidden/>
    <w:rsid w:val="003C190C"/>
    <w:pPr>
      <w:widowControl/>
      <w:overflowPunct/>
      <w:autoSpaceDE/>
      <w:autoSpaceDN/>
      <w:adjustRightInd/>
      <w:ind w:left="240" w:hanging="240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table" w:customStyle="1" w:styleId="Tabela-Siatka6">
    <w:name w:val="Tabela - Siatka6"/>
    <w:basedOn w:val="Standardowy"/>
    <w:next w:val="Tabela-Siatka"/>
    <w:uiPriority w:val="39"/>
    <w:rsid w:val="003C1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1">
    <w:name w:val="Tekst treści1"/>
    <w:basedOn w:val="Normalny"/>
    <w:uiPriority w:val="99"/>
    <w:rsid w:val="003C190C"/>
    <w:pPr>
      <w:widowControl/>
      <w:shd w:val="clear" w:color="auto" w:fill="FFFFFF"/>
      <w:overflowPunct/>
      <w:autoSpaceDE/>
      <w:autoSpaceDN/>
      <w:adjustRightInd/>
      <w:spacing w:line="509" w:lineRule="exact"/>
      <w:ind w:hanging="980"/>
      <w:textAlignment w:val="auto"/>
    </w:pPr>
    <w:rPr>
      <w:rFonts w:ascii="Calibri" w:eastAsia="Calibri" w:hAnsi="Calibri" w:cs="Times New Roman"/>
      <w:kern w:val="0"/>
      <w:shd w:val="clear" w:color="auto" w:fill="FFFFFF"/>
    </w:rPr>
  </w:style>
  <w:style w:type="paragraph" w:customStyle="1" w:styleId="BodyText31">
    <w:name w:val="Body Text 31"/>
    <w:basedOn w:val="Normalny"/>
    <w:uiPriority w:val="99"/>
    <w:rsid w:val="003C190C"/>
    <w:pPr>
      <w:textAlignment w:val="auto"/>
    </w:pPr>
    <w:rPr>
      <w:rFonts w:ascii="Times New Roman" w:hAnsi="Times New Roman" w:cs="Times New Roman"/>
      <w:kern w:val="0"/>
      <w:sz w:val="28"/>
    </w:rPr>
  </w:style>
  <w:style w:type="paragraph" w:customStyle="1" w:styleId="xl25">
    <w:name w:val="xl25"/>
    <w:basedOn w:val="Normalny"/>
    <w:uiPriority w:val="99"/>
    <w:rsid w:val="003C190C"/>
    <w:pPr>
      <w:widowControl/>
      <w:overflowPunct/>
      <w:autoSpaceDE/>
      <w:autoSpaceDN/>
      <w:adjustRightInd/>
      <w:spacing w:before="100" w:beforeAutospacing="1" w:after="100" w:afterAutospacing="1" w:line="360" w:lineRule="auto"/>
      <w:textAlignment w:val="auto"/>
    </w:pPr>
    <w:rPr>
      <w:rFonts w:ascii="Arial" w:hAnsi="Arial" w:cs="Times New Roman"/>
      <w:kern w:val="0"/>
      <w:sz w:val="22"/>
      <w:szCs w:val="22"/>
    </w:rPr>
  </w:style>
  <w:style w:type="numbering" w:customStyle="1" w:styleId="Bezlisty5">
    <w:name w:val="Bez listy5"/>
    <w:next w:val="Bezlisty"/>
    <w:uiPriority w:val="99"/>
    <w:semiHidden/>
    <w:unhideWhenUsed/>
    <w:rsid w:val="00486084"/>
  </w:style>
  <w:style w:type="table" w:customStyle="1" w:styleId="Tabela-Siatka7">
    <w:name w:val="Tabela - Siatka7"/>
    <w:basedOn w:val="Standardowy"/>
    <w:next w:val="Tabela-Siatka"/>
    <w:uiPriority w:val="39"/>
    <w:rsid w:val="0048608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uiPriority w:val="99"/>
    <w:rsid w:val="00486084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8">
    <w:name w:val="Style8"/>
    <w:basedOn w:val="Normalny"/>
    <w:uiPriority w:val="99"/>
    <w:rsid w:val="00486084"/>
    <w:pPr>
      <w:overflowPunct/>
      <w:spacing w:line="254" w:lineRule="exact"/>
      <w:ind w:hanging="346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Style10">
    <w:name w:val="Style10"/>
    <w:basedOn w:val="Normalny"/>
    <w:uiPriority w:val="99"/>
    <w:rsid w:val="00486084"/>
    <w:pPr>
      <w:overflowPunct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character" w:styleId="Tekstzastpczy">
    <w:name w:val="Placeholder Text"/>
    <w:uiPriority w:val="99"/>
    <w:semiHidden/>
    <w:rsid w:val="00486084"/>
    <w:rPr>
      <w:color w:val="808080"/>
    </w:rPr>
  </w:style>
  <w:style w:type="character" w:customStyle="1" w:styleId="WW8Num38z1">
    <w:name w:val="WW8Num38z1"/>
    <w:rsid w:val="002E77F1"/>
    <w:rPr>
      <w:rFonts w:ascii="Arial" w:hAnsi="Arial"/>
      <w:b w:val="0"/>
      <w:i w:val="0"/>
      <w:sz w:val="20"/>
      <w:szCs w:val="20"/>
    </w:rPr>
  </w:style>
  <w:style w:type="numbering" w:customStyle="1" w:styleId="Bezlisty6">
    <w:name w:val="Bez listy6"/>
    <w:next w:val="Bezlisty"/>
    <w:uiPriority w:val="99"/>
    <w:semiHidden/>
    <w:unhideWhenUsed/>
    <w:rsid w:val="00181391"/>
  </w:style>
  <w:style w:type="table" w:customStyle="1" w:styleId="Tabela-Siatka8">
    <w:name w:val="Tabela - Siatka8"/>
    <w:basedOn w:val="Standardowy"/>
    <w:next w:val="Tabela-Siatka"/>
    <w:uiPriority w:val="59"/>
    <w:rsid w:val="0018139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181391"/>
  </w:style>
  <w:style w:type="table" w:customStyle="1" w:styleId="Tabela-Siatka12">
    <w:name w:val="Tabela - Siatka12"/>
    <w:basedOn w:val="Standardowy"/>
    <w:next w:val="Tabela-Siatka"/>
    <w:uiPriority w:val="59"/>
    <w:rsid w:val="001813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181391"/>
  </w:style>
  <w:style w:type="paragraph" w:customStyle="1" w:styleId="Tekstpodstawowy211">
    <w:name w:val="Tekst podstawowy 211"/>
    <w:basedOn w:val="Normalny"/>
    <w:rsid w:val="00BB11D9"/>
    <w:pPr>
      <w:widowControl/>
      <w:ind w:left="993" w:hanging="273"/>
      <w:jc w:val="both"/>
    </w:pPr>
    <w:rPr>
      <w:rFonts w:ascii="Times New Roman" w:hAnsi="Times New Roman" w:cs="Times New Roman"/>
      <w:kern w:val="0"/>
    </w:rPr>
  </w:style>
  <w:style w:type="paragraph" w:customStyle="1" w:styleId="Tekstpodstawowywcity33">
    <w:name w:val="Tekst podstawowy wcięty3"/>
    <w:basedOn w:val="Normalny"/>
    <w:rsid w:val="005A142A"/>
    <w:pPr>
      <w:ind w:left="360"/>
      <w:jc w:val="both"/>
    </w:pPr>
    <w:rPr>
      <w:rFonts w:ascii="Arial" w:hAnsi="Arial" w:cs="Arial"/>
      <w:kern w:val="0"/>
    </w:rPr>
  </w:style>
  <w:style w:type="paragraph" w:customStyle="1" w:styleId="Tekstpodstawowywcity220">
    <w:name w:val="Tekst podstawowy wcięty 22"/>
    <w:basedOn w:val="Normalny"/>
    <w:rsid w:val="005A142A"/>
    <w:pPr>
      <w:widowControl/>
      <w:ind w:left="993" w:hanging="142"/>
      <w:jc w:val="both"/>
    </w:pPr>
    <w:rPr>
      <w:rFonts w:ascii="Times New Roman" w:hAnsi="Times New Roman" w:cs="Times New Roman"/>
      <w:kern w:val="0"/>
    </w:rPr>
  </w:style>
  <w:style w:type="paragraph" w:customStyle="1" w:styleId="Tekstpodstawowywcity320">
    <w:name w:val="Tekst podstawowy wcięty 32"/>
    <w:basedOn w:val="Normalny"/>
    <w:rsid w:val="005A142A"/>
    <w:pPr>
      <w:widowControl/>
      <w:ind w:left="283"/>
      <w:jc w:val="both"/>
    </w:pPr>
    <w:rPr>
      <w:rFonts w:ascii="Times New Roman" w:hAnsi="Times New Roman" w:cs="Times New Roman"/>
      <w:kern w:val="0"/>
    </w:rPr>
  </w:style>
  <w:style w:type="character" w:customStyle="1" w:styleId="Hipercze20">
    <w:name w:val="Hiperłącze2"/>
    <w:rsid w:val="005A142A"/>
    <w:rPr>
      <w:color w:val="0000FF"/>
      <w:u w:val="single"/>
    </w:rPr>
  </w:style>
  <w:style w:type="numbering" w:customStyle="1" w:styleId="Bezlisty7">
    <w:name w:val="Bez listy7"/>
    <w:next w:val="Bezlisty"/>
    <w:uiPriority w:val="99"/>
    <w:semiHidden/>
    <w:unhideWhenUsed/>
    <w:rsid w:val="00BB7B18"/>
  </w:style>
  <w:style w:type="table" w:customStyle="1" w:styleId="Tabela-Siatka9">
    <w:name w:val="Tabela - Siatka9"/>
    <w:basedOn w:val="Standardowy"/>
    <w:next w:val="Tabela-Siatka"/>
    <w:uiPriority w:val="39"/>
    <w:rsid w:val="00BB7B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BB7B18"/>
  </w:style>
  <w:style w:type="numbering" w:customStyle="1" w:styleId="Bezlisty21">
    <w:name w:val="Bez listy21"/>
    <w:next w:val="Bezlisty"/>
    <w:uiPriority w:val="99"/>
    <w:semiHidden/>
    <w:unhideWhenUsed/>
    <w:rsid w:val="00BB7B18"/>
  </w:style>
  <w:style w:type="table" w:customStyle="1" w:styleId="Tabela-Siatka13">
    <w:name w:val="Tabela - Siatka13"/>
    <w:basedOn w:val="Standardowy"/>
    <w:next w:val="Tabela-Siatka"/>
    <w:uiPriority w:val="59"/>
    <w:rsid w:val="00BB7B1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BB7B18"/>
  </w:style>
  <w:style w:type="table" w:customStyle="1" w:styleId="Tabela-Siatka111">
    <w:name w:val="Tabela - Siatka111"/>
    <w:basedOn w:val="Standardowy"/>
    <w:next w:val="Tabela-Siatka"/>
    <w:uiPriority w:val="59"/>
    <w:rsid w:val="00BB7B1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BB7B18"/>
  </w:style>
  <w:style w:type="numbering" w:customStyle="1" w:styleId="Bezlisty31">
    <w:name w:val="Bez listy31"/>
    <w:next w:val="Bezlisty"/>
    <w:uiPriority w:val="99"/>
    <w:semiHidden/>
    <w:unhideWhenUsed/>
    <w:rsid w:val="00BB7B18"/>
  </w:style>
  <w:style w:type="table" w:customStyle="1" w:styleId="Tabela-Siatka21">
    <w:name w:val="Tabela - Siatka21"/>
    <w:basedOn w:val="Standardowy"/>
    <w:next w:val="Tabela-Siatka"/>
    <w:uiPriority w:val="59"/>
    <w:rsid w:val="00BB7B1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1">
    <w:name w:val="1 / a / i1"/>
    <w:basedOn w:val="Bezlisty"/>
    <w:next w:val="1ai"/>
    <w:rsid w:val="00BB7B18"/>
    <w:pPr>
      <w:numPr>
        <w:numId w:val="6"/>
      </w:numPr>
    </w:pPr>
  </w:style>
  <w:style w:type="numbering" w:customStyle="1" w:styleId="1111111">
    <w:name w:val="1 / 1.1 / 1.1.11"/>
    <w:basedOn w:val="Bezlisty"/>
    <w:next w:val="111111"/>
    <w:rsid w:val="00BB7B18"/>
    <w:pPr>
      <w:numPr>
        <w:numId w:val="7"/>
      </w:numPr>
    </w:pPr>
  </w:style>
  <w:style w:type="table" w:customStyle="1" w:styleId="Jasnalistaakcent21">
    <w:name w:val="Jasna lista — akcent 21"/>
    <w:basedOn w:val="Standardowy"/>
    <w:next w:val="Jasnalistaakcent2"/>
    <w:uiPriority w:val="66"/>
    <w:rsid w:val="00BB7B1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ecieniowanieakcent112">
    <w:name w:val="Jasne cieniowanie — akcent 112"/>
    <w:basedOn w:val="Standardowy"/>
    <w:uiPriority w:val="60"/>
    <w:rsid w:val="00BB7B1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Styl11">
    <w:name w:val="Styl11"/>
    <w:uiPriority w:val="99"/>
    <w:rsid w:val="00BB7B18"/>
    <w:pPr>
      <w:numPr>
        <w:numId w:val="9"/>
      </w:numPr>
    </w:pPr>
  </w:style>
  <w:style w:type="table" w:customStyle="1" w:styleId="Tabela-Prosty22">
    <w:name w:val="Tabela - Prosty 22"/>
    <w:basedOn w:val="Standardowy"/>
    <w:next w:val="Tabela-Prosty2"/>
    <w:uiPriority w:val="99"/>
    <w:rsid w:val="00BB7B18"/>
    <w:pPr>
      <w:spacing w:after="200" w:line="276" w:lineRule="auto"/>
    </w:pPr>
    <w:rPr>
      <w:rFonts w:eastAsia="Times New Roman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a-Wspczesny2">
    <w:name w:val="Tabela - Współczesny2"/>
    <w:basedOn w:val="Standardowy"/>
    <w:next w:val="Tabela-Wspczesny"/>
    <w:uiPriority w:val="99"/>
    <w:rsid w:val="00BB7B18"/>
    <w:pPr>
      <w:spacing w:after="200" w:line="276" w:lineRule="auto"/>
    </w:pPr>
    <w:rPr>
      <w:rFonts w:eastAsia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rednialista2akcent113">
    <w:name w:val="Średnia lista 2 — akcent 113"/>
    <w:uiPriority w:val="66"/>
    <w:rsid w:val="00BB7B18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1">
    <w:name w:val="Bez listy121"/>
    <w:next w:val="Bezlisty"/>
    <w:uiPriority w:val="99"/>
    <w:semiHidden/>
    <w:unhideWhenUsed/>
    <w:rsid w:val="00BB7B18"/>
  </w:style>
  <w:style w:type="table" w:customStyle="1" w:styleId="Jasnecieniowanieakcent1111">
    <w:name w:val="Jasne cieniowanie — akcent 1111"/>
    <w:basedOn w:val="Standardowy"/>
    <w:uiPriority w:val="60"/>
    <w:rsid w:val="00BB7B1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ela-Prosty211">
    <w:name w:val="Tabela - Prosty 211"/>
    <w:basedOn w:val="Standardowy"/>
    <w:next w:val="Tabela-Prosty2"/>
    <w:uiPriority w:val="99"/>
    <w:rsid w:val="00BB7B18"/>
    <w:pPr>
      <w:spacing w:after="200" w:line="276" w:lineRule="auto"/>
    </w:pPr>
    <w:rPr>
      <w:rFonts w:eastAsia="Times New Roman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a-Wspczesny11">
    <w:name w:val="Tabela - Współczesny11"/>
    <w:basedOn w:val="Standardowy"/>
    <w:next w:val="Tabela-Wspczesny"/>
    <w:uiPriority w:val="99"/>
    <w:rsid w:val="00BB7B18"/>
    <w:pPr>
      <w:spacing w:after="200" w:line="276" w:lineRule="auto"/>
    </w:pPr>
    <w:rPr>
      <w:rFonts w:eastAsia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rednialista2akcent1111">
    <w:name w:val="Średnia lista 2 — akcent 1111"/>
    <w:rsid w:val="00BB7B18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dnialista2akcent1121">
    <w:name w:val="Średnia lista 2 — akcent 1121"/>
    <w:rsid w:val="00BB7B18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21">
    <w:name w:val="Bez listy1121"/>
    <w:next w:val="Bezlisty"/>
    <w:uiPriority w:val="99"/>
    <w:semiHidden/>
    <w:unhideWhenUsed/>
    <w:rsid w:val="00BB7B18"/>
  </w:style>
  <w:style w:type="table" w:customStyle="1" w:styleId="rednialista2akcent121">
    <w:name w:val="Średnia lista 2 — akcent 121"/>
    <w:basedOn w:val="Standardowy"/>
    <w:next w:val="Jasnalistaakcent2"/>
    <w:uiPriority w:val="66"/>
    <w:rsid w:val="00BB7B1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rednialista2akcent131">
    <w:name w:val="Średnia lista 2 — akcent 131"/>
    <w:rsid w:val="00BB7B18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0">
    <w:name w:val="Nierozpoznana wzmianka1"/>
    <w:uiPriority w:val="99"/>
    <w:semiHidden/>
    <w:unhideWhenUsed/>
    <w:rsid w:val="00BB7B18"/>
    <w:rPr>
      <w:color w:val="605E5C"/>
      <w:shd w:val="clear" w:color="auto" w:fill="E1DFDD"/>
    </w:rPr>
  </w:style>
  <w:style w:type="table" w:customStyle="1" w:styleId="redniasiatka21">
    <w:name w:val="Średnia siatka 21"/>
    <w:basedOn w:val="Standardowy"/>
    <w:next w:val="redniasiatka2"/>
    <w:uiPriority w:val="99"/>
    <w:rsid w:val="00BB7B18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Kolorowalistaakcent11">
    <w:name w:val="Kolorowa lista — akcent 11"/>
    <w:basedOn w:val="Standardowy"/>
    <w:next w:val="Kolorowalistaakcent1"/>
    <w:uiPriority w:val="34"/>
    <w:rsid w:val="00BB7B18"/>
    <w:rPr>
      <w:rFonts w:ascii="Times New Roman" w:eastAsia="Times New Roman" w:hAnsi="Times New Roman"/>
      <w:sz w:val="24"/>
      <w:szCs w:val="24"/>
      <w:lang w:eastAsia="en-US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a-Siatka31">
    <w:name w:val="Tabela - Siatka31"/>
    <w:basedOn w:val="Standardowy"/>
    <w:next w:val="Tabela-Siatka"/>
    <w:uiPriority w:val="39"/>
    <w:rsid w:val="00BB7B1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BB7B1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39"/>
    <w:rsid w:val="00BB7B1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BB7B18"/>
  </w:style>
  <w:style w:type="table" w:customStyle="1" w:styleId="Tabela-Siatka61">
    <w:name w:val="Tabela - Siatka61"/>
    <w:basedOn w:val="Standardowy"/>
    <w:next w:val="Tabela-Siatka"/>
    <w:uiPriority w:val="39"/>
    <w:rsid w:val="00BB7B1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BB7B18"/>
  </w:style>
  <w:style w:type="table" w:customStyle="1" w:styleId="Tabela-Siatka71">
    <w:name w:val="Tabela - Siatka71"/>
    <w:basedOn w:val="Standardowy"/>
    <w:next w:val="Tabela-Siatka"/>
    <w:uiPriority w:val="39"/>
    <w:rsid w:val="00BB7B1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BB7B18"/>
  </w:style>
  <w:style w:type="table" w:customStyle="1" w:styleId="Tabela-Siatka81">
    <w:name w:val="Tabela - Siatka81"/>
    <w:basedOn w:val="Standardowy"/>
    <w:next w:val="Tabela-Siatka"/>
    <w:uiPriority w:val="59"/>
    <w:rsid w:val="00BB7B1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BB7B18"/>
  </w:style>
  <w:style w:type="table" w:customStyle="1" w:styleId="Tabela-Siatka121">
    <w:name w:val="Tabela - Siatka121"/>
    <w:basedOn w:val="Standardowy"/>
    <w:next w:val="Tabela-Siatka"/>
    <w:uiPriority w:val="59"/>
    <w:rsid w:val="00BB7B1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BB7B18"/>
  </w:style>
  <w:style w:type="paragraph" w:customStyle="1" w:styleId="Tekstpodstawowy2400">
    <w:name w:val="Tekst podstawowy 240"/>
    <w:basedOn w:val="Normalny"/>
    <w:rsid w:val="00A60DB7"/>
    <w:pPr>
      <w:widowControl/>
      <w:ind w:left="993" w:hanging="273"/>
      <w:jc w:val="both"/>
    </w:pPr>
    <w:rPr>
      <w:rFonts w:ascii="Times New Roman" w:hAnsi="Times New Roman" w:cs="Times New Roman"/>
      <w:kern w:val="0"/>
    </w:rPr>
  </w:style>
  <w:style w:type="paragraph" w:customStyle="1" w:styleId="Tekstpodstawowy3400">
    <w:name w:val="Tekst podstawowy 340"/>
    <w:basedOn w:val="Normalny"/>
    <w:rsid w:val="00A60DB7"/>
    <w:pPr>
      <w:ind w:right="-1"/>
      <w:jc w:val="both"/>
    </w:pPr>
    <w:rPr>
      <w:rFonts w:ascii="Times New Roman" w:hAnsi="Times New Roman" w:cs="Times New Roman"/>
      <w:kern w:val="20"/>
      <w:sz w:val="24"/>
    </w:rPr>
  </w:style>
  <w:style w:type="paragraph" w:customStyle="1" w:styleId="Akapitzlist100">
    <w:name w:val="Akapit z listą10"/>
    <w:basedOn w:val="Normalny"/>
    <w:uiPriority w:val="99"/>
    <w:rsid w:val="00A60DB7"/>
    <w:pPr>
      <w:widowControl/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 w:cs="Times New Roman"/>
      <w:kern w:val="0"/>
      <w:sz w:val="24"/>
      <w:szCs w:val="24"/>
    </w:rPr>
  </w:style>
  <w:style w:type="character" w:customStyle="1" w:styleId="ZnakZnak200">
    <w:name w:val="Znak Znak20"/>
    <w:semiHidden/>
    <w:rsid w:val="00A60DB7"/>
    <w:rPr>
      <w:rFonts w:ascii="Times New Roman" w:eastAsia="Times New Roman" w:hAnsi="Times New Roman"/>
      <w:lang w:val="pl-PL" w:eastAsia="pl-PL"/>
    </w:rPr>
  </w:style>
  <w:style w:type="table" w:customStyle="1" w:styleId="rednialista2akcent1100">
    <w:name w:val="Średnia lista 2 — akcent 110"/>
    <w:basedOn w:val="Standardowy"/>
    <w:next w:val="Jasnalistaakcent2"/>
    <w:uiPriority w:val="66"/>
    <w:rsid w:val="00A60DB7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Nagwekspisutreci100">
    <w:name w:val="Nagłówek spisu treści10"/>
    <w:basedOn w:val="Nagwek1"/>
    <w:next w:val="Normalny"/>
    <w:semiHidden/>
    <w:rsid w:val="00A60DB7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eastAsia="Calibri" w:hAnsi="Cambria"/>
      <w:bCs/>
      <w:color w:val="365F91"/>
      <w:sz w:val="28"/>
      <w:szCs w:val="28"/>
      <w:lang w:val="pl-PL" w:eastAsia="en-US"/>
    </w:rPr>
  </w:style>
  <w:style w:type="paragraph" w:customStyle="1" w:styleId="Bezodstpw100">
    <w:name w:val="Bez odstępów10"/>
    <w:basedOn w:val="Normalny"/>
    <w:uiPriority w:val="99"/>
    <w:rsid w:val="00A60DB7"/>
    <w:pPr>
      <w:widowControl/>
      <w:overflowPunct/>
      <w:autoSpaceDE/>
      <w:autoSpaceDN/>
      <w:adjustRightInd/>
      <w:spacing w:before="120" w:after="120"/>
      <w:textAlignment w:val="auto"/>
    </w:pPr>
    <w:rPr>
      <w:rFonts w:ascii="Calibri" w:eastAsia="Calibri" w:hAnsi="Calibri" w:cs="Times New Roman"/>
      <w:kern w:val="0"/>
    </w:rPr>
  </w:style>
  <w:style w:type="character" w:customStyle="1" w:styleId="Wyrnieniedelikatne100">
    <w:name w:val="Wyróżnienie delikatne10"/>
    <w:rsid w:val="00A60DB7"/>
    <w:rPr>
      <w:i/>
      <w:color w:val="808080"/>
    </w:rPr>
  </w:style>
  <w:style w:type="character" w:customStyle="1" w:styleId="Wyrnienieintensywne100">
    <w:name w:val="Wyróżnienie intensywne10"/>
    <w:rsid w:val="00A60DB7"/>
    <w:rPr>
      <w:b/>
      <w:i/>
      <w:color w:val="4F81BD"/>
    </w:rPr>
  </w:style>
  <w:style w:type="paragraph" w:customStyle="1" w:styleId="Poprawka100">
    <w:name w:val="Poprawka10"/>
    <w:hidden/>
    <w:semiHidden/>
    <w:rsid w:val="00A60DB7"/>
    <w:rPr>
      <w:rFonts w:eastAsia="Times New Roman"/>
      <w:sz w:val="22"/>
      <w:szCs w:val="22"/>
      <w:lang w:eastAsia="en-US"/>
    </w:rPr>
  </w:style>
  <w:style w:type="paragraph" w:customStyle="1" w:styleId="Tekstpodstawowywcity300">
    <w:name w:val="Tekst podstawowy wcięty30"/>
    <w:basedOn w:val="Normalny"/>
    <w:rsid w:val="00A60DB7"/>
    <w:pPr>
      <w:ind w:left="360"/>
      <w:jc w:val="both"/>
    </w:pPr>
    <w:rPr>
      <w:rFonts w:ascii="Arial" w:hAnsi="Arial" w:cs="Arial"/>
      <w:kern w:val="0"/>
    </w:rPr>
  </w:style>
  <w:style w:type="paragraph" w:customStyle="1" w:styleId="Tekstpodstawowywcity2200">
    <w:name w:val="Tekst podstawowy wcięty 220"/>
    <w:basedOn w:val="Normalny"/>
    <w:rsid w:val="00A60DB7"/>
    <w:pPr>
      <w:widowControl/>
      <w:ind w:left="993" w:hanging="142"/>
      <w:jc w:val="both"/>
    </w:pPr>
    <w:rPr>
      <w:rFonts w:ascii="Times New Roman" w:hAnsi="Times New Roman" w:cs="Times New Roman"/>
      <w:kern w:val="0"/>
    </w:rPr>
  </w:style>
  <w:style w:type="paragraph" w:customStyle="1" w:styleId="Tekstpodstawowywcity3200">
    <w:name w:val="Tekst podstawowy wcięty 320"/>
    <w:basedOn w:val="Normalny"/>
    <w:rsid w:val="00A60DB7"/>
    <w:pPr>
      <w:widowControl/>
      <w:ind w:left="283"/>
      <w:jc w:val="both"/>
    </w:pPr>
    <w:rPr>
      <w:rFonts w:ascii="Times New Roman" w:hAnsi="Times New Roman" w:cs="Times New Roman"/>
      <w:kern w:val="0"/>
    </w:rPr>
  </w:style>
  <w:style w:type="character" w:customStyle="1" w:styleId="Hipercze200">
    <w:name w:val="Hiperłącze20"/>
    <w:rsid w:val="00A60DB7"/>
    <w:rPr>
      <w:color w:val="0000FF"/>
      <w:u w:val="single"/>
    </w:rPr>
  </w:style>
  <w:style w:type="character" w:customStyle="1" w:styleId="Nierozpoznanawzmianka100">
    <w:name w:val="Nierozpoznana wzmianka10"/>
    <w:uiPriority w:val="99"/>
    <w:semiHidden/>
    <w:unhideWhenUsed/>
    <w:rsid w:val="00A60DB7"/>
    <w:rPr>
      <w:color w:val="605E5C"/>
      <w:shd w:val="clear" w:color="auto" w:fill="E1DFDD"/>
    </w:rPr>
  </w:style>
  <w:style w:type="paragraph" w:customStyle="1" w:styleId="Tekstpodstawowy24000">
    <w:name w:val="Tekst podstawowy 2400"/>
    <w:basedOn w:val="Normalny"/>
    <w:rsid w:val="00A6768E"/>
    <w:pPr>
      <w:widowControl/>
      <w:ind w:left="993" w:hanging="273"/>
      <w:jc w:val="both"/>
    </w:pPr>
    <w:rPr>
      <w:rFonts w:ascii="Times New Roman" w:hAnsi="Times New Roman" w:cs="Times New Roman"/>
      <w:kern w:val="0"/>
    </w:rPr>
  </w:style>
  <w:style w:type="paragraph" w:customStyle="1" w:styleId="Tekstpodstawowy34000">
    <w:name w:val="Tekst podstawowy 3400"/>
    <w:basedOn w:val="Normalny"/>
    <w:rsid w:val="00A6768E"/>
    <w:pPr>
      <w:ind w:right="-1"/>
      <w:jc w:val="both"/>
    </w:pPr>
    <w:rPr>
      <w:rFonts w:ascii="Times New Roman" w:hAnsi="Times New Roman" w:cs="Times New Roman"/>
      <w:kern w:val="20"/>
      <w:sz w:val="24"/>
    </w:rPr>
  </w:style>
  <w:style w:type="paragraph" w:customStyle="1" w:styleId="Akapitzlist1000">
    <w:name w:val="Akapit z listą100"/>
    <w:basedOn w:val="Normalny"/>
    <w:uiPriority w:val="99"/>
    <w:rsid w:val="00A6768E"/>
    <w:pPr>
      <w:widowControl/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 w:cs="Times New Roman"/>
      <w:kern w:val="0"/>
      <w:sz w:val="24"/>
      <w:szCs w:val="24"/>
    </w:rPr>
  </w:style>
  <w:style w:type="character" w:customStyle="1" w:styleId="ZnakZnak2000">
    <w:name w:val="Znak Znak200"/>
    <w:semiHidden/>
    <w:rsid w:val="00A6768E"/>
    <w:rPr>
      <w:rFonts w:ascii="Times New Roman" w:eastAsia="Times New Roman" w:hAnsi="Times New Roman"/>
      <w:lang w:val="pl-PL" w:eastAsia="pl-PL"/>
    </w:rPr>
  </w:style>
  <w:style w:type="table" w:customStyle="1" w:styleId="rednialista2akcent11000">
    <w:name w:val="Średnia lista 2 — akcent 1100"/>
    <w:basedOn w:val="Standardowy"/>
    <w:next w:val="Jasnalistaakcent2"/>
    <w:uiPriority w:val="66"/>
    <w:rsid w:val="00A6768E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Nagwekspisutreci1000">
    <w:name w:val="Nagłówek spisu treści100"/>
    <w:basedOn w:val="Nagwek1"/>
    <w:next w:val="Normalny"/>
    <w:semiHidden/>
    <w:rsid w:val="00A6768E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eastAsia="Calibri" w:hAnsi="Cambria"/>
      <w:bCs/>
      <w:color w:val="365F91"/>
      <w:sz w:val="28"/>
      <w:szCs w:val="28"/>
      <w:lang w:val="pl-PL" w:eastAsia="en-US"/>
    </w:rPr>
  </w:style>
  <w:style w:type="paragraph" w:customStyle="1" w:styleId="Bezodstpw1000">
    <w:name w:val="Bez odstępów100"/>
    <w:basedOn w:val="Normalny"/>
    <w:uiPriority w:val="99"/>
    <w:rsid w:val="00A6768E"/>
    <w:pPr>
      <w:widowControl/>
      <w:overflowPunct/>
      <w:autoSpaceDE/>
      <w:autoSpaceDN/>
      <w:adjustRightInd/>
      <w:spacing w:before="120" w:after="120"/>
      <w:textAlignment w:val="auto"/>
    </w:pPr>
    <w:rPr>
      <w:rFonts w:ascii="Calibri" w:eastAsia="Calibri" w:hAnsi="Calibri" w:cs="Times New Roman"/>
      <w:kern w:val="0"/>
    </w:rPr>
  </w:style>
  <w:style w:type="character" w:customStyle="1" w:styleId="Wyrnieniedelikatne1000">
    <w:name w:val="Wyróżnienie delikatne100"/>
    <w:rsid w:val="00A6768E"/>
    <w:rPr>
      <w:i/>
      <w:color w:val="808080"/>
    </w:rPr>
  </w:style>
  <w:style w:type="character" w:customStyle="1" w:styleId="Wyrnienieintensywne1000">
    <w:name w:val="Wyróżnienie intensywne100"/>
    <w:rsid w:val="00A6768E"/>
    <w:rPr>
      <w:b/>
      <w:i/>
      <w:color w:val="4F81BD"/>
    </w:rPr>
  </w:style>
  <w:style w:type="paragraph" w:customStyle="1" w:styleId="Poprawka1000">
    <w:name w:val="Poprawka100"/>
    <w:hidden/>
    <w:semiHidden/>
    <w:rsid w:val="00A6768E"/>
    <w:rPr>
      <w:rFonts w:eastAsia="Times New Roman"/>
      <w:sz w:val="22"/>
      <w:szCs w:val="22"/>
      <w:lang w:eastAsia="en-US"/>
    </w:rPr>
  </w:style>
  <w:style w:type="paragraph" w:customStyle="1" w:styleId="Tekstpodstawowywcity3000">
    <w:name w:val="Tekst podstawowy wcięty300"/>
    <w:basedOn w:val="Normalny"/>
    <w:rsid w:val="00A6768E"/>
    <w:pPr>
      <w:ind w:left="360"/>
      <w:jc w:val="both"/>
    </w:pPr>
    <w:rPr>
      <w:rFonts w:ascii="Arial" w:hAnsi="Arial" w:cs="Arial"/>
      <w:kern w:val="0"/>
    </w:rPr>
  </w:style>
  <w:style w:type="paragraph" w:customStyle="1" w:styleId="Tekstpodstawowywcity22000">
    <w:name w:val="Tekst podstawowy wcięty 2200"/>
    <w:basedOn w:val="Normalny"/>
    <w:rsid w:val="00A6768E"/>
    <w:pPr>
      <w:widowControl/>
      <w:ind w:left="993" w:hanging="142"/>
      <w:jc w:val="both"/>
    </w:pPr>
    <w:rPr>
      <w:rFonts w:ascii="Times New Roman" w:hAnsi="Times New Roman" w:cs="Times New Roman"/>
      <w:kern w:val="0"/>
    </w:rPr>
  </w:style>
  <w:style w:type="paragraph" w:customStyle="1" w:styleId="Tekstpodstawowywcity32000">
    <w:name w:val="Tekst podstawowy wcięty 3200"/>
    <w:basedOn w:val="Normalny"/>
    <w:rsid w:val="00A6768E"/>
    <w:pPr>
      <w:widowControl/>
      <w:ind w:left="283"/>
      <w:jc w:val="both"/>
    </w:pPr>
    <w:rPr>
      <w:rFonts w:ascii="Times New Roman" w:hAnsi="Times New Roman" w:cs="Times New Roman"/>
      <w:kern w:val="0"/>
    </w:rPr>
  </w:style>
  <w:style w:type="character" w:customStyle="1" w:styleId="Hipercze2000">
    <w:name w:val="Hiperłącze200"/>
    <w:rsid w:val="00A6768E"/>
    <w:rPr>
      <w:color w:val="0000FF"/>
      <w:u w:val="single"/>
    </w:rPr>
  </w:style>
  <w:style w:type="character" w:customStyle="1" w:styleId="Nierozpoznanawzmianka1000">
    <w:name w:val="Nierozpoznana wzmianka100"/>
    <w:uiPriority w:val="99"/>
    <w:semiHidden/>
    <w:unhideWhenUsed/>
    <w:rsid w:val="00A676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9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65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3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42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0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33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34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5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3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9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49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4B6D6418B31E4891ED105D0D64D99F" ma:contentTypeVersion="13" ma:contentTypeDescription="Utwórz nowy dokument." ma:contentTypeScope="" ma:versionID="a9a2f1acddbaa82ac8c7adbb6b4b776f">
  <xsd:schema xmlns:xsd="http://www.w3.org/2001/XMLSchema" xmlns:xs="http://www.w3.org/2001/XMLSchema" xmlns:p="http://schemas.microsoft.com/office/2006/metadata/properties" xmlns:ns2="9a045e21-6461-413c-8d98-9b95651874e3" xmlns:ns3="25911433-8587-40dd-a7fd-2a0db00e7579" targetNamespace="http://schemas.microsoft.com/office/2006/metadata/properties" ma:root="true" ma:fieldsID="1a9471318233f4f45c7e722a50fe8788" ns2:_="" ns3:_="">
    <xsd:import namespace="9a045e21-6461-413c-8d98-9b95651874e3"/>
    <xsd:import namespace="25911433-8587-40dd-a7fd-2a0db00e75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45e21-6461-413c-8d98-9b95651874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8a33f7c-fae2-4570-95dc-317fbb8ab2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11433-8587-40dd-a7fd-2a0db00e757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c95a10-a035-4a6b-9620-6304c2159394}" ma:internalName="TaxCatchAll" ma:showField="CatchAllData" ma:web="25911433-8587-40dd-a7fd-2a0db00e75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911433-8587-40dd-a7fd-2a0db00e7579" xsi:nil="true"/>
    <lcf76f155ced4ddcb4097134ff3c332f xmlns="9a045e21-6461-413c-8d98-9b95651874e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FF052-2E45-4BA0-89E4-B30EF25BC3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0BD59E-D76A-4516-B400-85CEA880D9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045e21-6461-413c-8d98-9b95651874e3"/>
    <ds:schemaRef ds:uri="25911433-8587-40dd-a7fd-2a0db00e7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98838C-B791-4DD4-A431-A4A3F2194862}">
  <ds:schemaRefs>
    <ds:schemaRef ds:uri="http://schemas.microsoft.com/office/2006/documentManagement/types"/>
    <ds:schemaRef ds:uri="9a045e21-6461-413c-8d98-9b95651874e3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25911433-8587-40dd-a7fd-2a0db00e7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8CCE3E6-F611-4395-9986-AE388698B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2837</Words>
  <Characters>17025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19823</CharactersWithSpaces>
  <SharedDoc>false</SharedDoc>
  <HLinks>
    <vt:vector size="72" baseType="variant">
      <vt:variant>
        <vt:i4>65622</vt:i4>
      </vt:variant>
      <vt:variant>
        <vt:i4>33</vt:i4>
      </vt:variant>
      <vt:variant>
        <vt:i4>0</vt:i4>
      </vt:variant>
      <vt:variant>
        <vt:i4>5</vt:i4>
      </vt:variant>
      <vt:variant>
        <vt:lpwstr>https://brokerpefexpert.efaktura.gov.pl/</vt:lpwstr>
      </vt:variant>
      <vt:variant>
        <vt:lpwstr/>
      </vt:variant>
      <vt:variant>
        <vt:i4>5374072</vt:i4>
      </vt:variant>
      <vt:variant>
        <vt:i4>30</vt:i4>
      </vt:variant>
      <vt:variant>
        <vt:i4>0</vt:i4>
      </vt:variant>
      <vt:variant>
        <vt:i4>5</vt:i4>
      </vt:variant>
      <vt:variant>
        <vt:lpwstr>mailto:dyrektor@warszawa.so.gov.pl</vt:lpwstr>
      </vt:variant>
      <vt:variant>
        <vt:lpwstr/>
      </vt:variant>
      <vt:variant>
        <vt:i4>4653163</vt:i4>
      </vt:variant>
      <vt:variant>
        <vt:i4>27</vt:i4>
      </vt:variant>
      <vt:variant>
        <vt:i4>0</vt:i4>
      </vt:variant>
      <vt:variant>
        <vt:i4>5</vt:i4>
      </vt:variant>
      <vt:variant>
        <vt:lpwstr>mailto:iod@warszawa.so.gov.pl</vt:lpwstr>
      </vt:variant>
      <vt:variant>
        <vt:lpwstr/>
      </vt:variant>
      <vt:variant>
        <vt:i4>4653163</vt:i4>
      </vt:variant>
      <vt:variant>
        <vt:i4>24</vt:i4>
      </vt:variant>
      <vt:variant>
        <vt:i4>0</vt:i4>
      </vt:variant>
      <vt:variant>
        <vt:i4>5</vt:i4>
      </vt:variant>
      <vt:variant>
        <vt:lpwstr>mailto:iod@warszawa.so.gov.pl</vt:lpwstr>
      </vt:variant>
      <vt:variant>
        <vt:lpwstr/>
      </vt:variant>
      <vt:variant>
        <vt:i4>8257580</vt:i4>
      </vt:variant>
      <vt:variant>
        <vt:i4>21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4718718</vt:i4>
      </vt:variant>
      <vt:variant>
        <vt:i4>18</vt:i4>
      </vt:variant>
      <vt:variant>
        <vt:i4>0</vt:i4>
      </vt:variant>
      <vt:variant>
        <vt:i4>5</vt:i4>
      </vt:variant>
      <vt:variant>
        <vt:lpwstr>mailto:rzp@warszawa.so.gov.pl</vt:lpwstr>
      </vt:variant>
      <vt:variant>
        <vt:lpwstr/>
      </vt:variant>
      <vt:variant>
        <vt:i4>8257580</vt:i4>
      </vt:variant>
      <vt:variant>
        <vt:i4>15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12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3407994</vt:i4>
      </vt:variant>
      <vt:variant>
        <vt:i4>6</vt:i4>
      </vt:variant>
      <vt:variant>
        <vt:i4>0</vt:i4>
      </vt:variant>
      <vt:variant>
        <vt:i4>5</vt:i4>
      </vt:variant>
      <vt:variant>
        <vt:lpwstr>https://bip.warszawa.so.gov.pl/</vt:lpwstr>
      </vt:variant>
      <vt:variant>
        <vt:lpwstr/>
      </vt:variant>
      <vt:variant>
        <vt:i4>4718718</vt:i4>
      </vt:variant>
      <vt:variant>
        <vt:i4>3</vt:i4>
      </vt:variant>
      <vt:variant>
        <vt:i4>0</vt:i4>
      </vt:variant>
      <vt:variant>
        <vt:i4>5</vt:i4>
      </vt:variant>
      <vt:variant>
        <vt:lpwstr>mailto:rzp@warszawa.so.gov.pl</vt:lpwstr>
      </vt:variant>
      <vt:variant>
        <vt:lpwstr/>
      </vt:variant>
      <vt:variant>
        <vt:i4>3407994</vt:i4>
      </vt:variant>
      <vt:variant>
        <vt:i4>0</vt:i4>
      </vt:variant>
      <vt:variant>
        <vt:i4>0</vt:i4>
      </vt:variant>
      <vt:variant>
        <vt:i4>5</vt:i4>
      </vt:variant>
      <vt:variant>
        <vt:lpwstr>https://bip.warszawa.so.gov.pl/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rhanulak</dc:creator>
  <cp:keywords/>
  <dc:description/>
  <cp:lastModifiedBy>Pieniak Karolina</cp:lastModifiedBy>
  <cp:revision>2</cp:revision>
  <cp:lastPrinted>2024-11-14T07:27:00Z</cp:lastPrinted>
  <dcterms:created xsi:type="dcterms:W3CDTF">2024-11-14T11:09:00Z</dcterms:created>
  <dcterms:modified xsi:type="dcterms:W3CDTF">2024-11-14T11:09:00Z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0x010100AF4B6D6418B31E4891ED105D0D64D99F</vt:lpwstr>
  </property>
  <property fmtid="{D5CDD505-2E9C-101B-9397-08002B2CF9AE}" pid="3" name="MediaServiceImageTags">
    <vt:lpwstr/>
  </property>
</Properties>
</file>