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B285BB" w14:textId="37136A3F" w:rsidR="00462448" w:rsidRPr="009158E9" w:rsidRDefault="001A4156" w:rsidP="001A4156">
      <w:pPr>
        <w:keepNext/>
        <w:suppressAutoHyphens w:val="0"/>
        <w:spacing w:line="360" w:lineRule="auto"/>
        <w:jc w:val="both"/>
        <w:outlineLvl w:val="2"/>
        <w:rPr>
          <w:rFonts w:ascii="Arial" w:hAnsi="Arial" w:cs="Arial"/>
          <w:b/>
          <w:bCs/>
          <w:lang w:eastAsia="pl-PL"/>
        </w:rPr>
      </w:pPr>
      <w:r w:rsidRPr="001A4156">
        <w:rPr>
          <w:rFonts w:ascii="Arial" w:hAnsi="Arial" w:cs="Arial"/>
          <w:lang w:eastAsia="pl-PL"/>
        </w:rPr>
        <w:t>Numer sprawy: DOA.VI.ZP.2428</w:t>
      </w:r>
      <w:r w:rsidR="00DB761F">
        <w:rPr>
          <w:rFonts w:ascii="Arial" w:hAnsi="Arial" w:cs="Arial"/>
          <w:lang w:eastAsia="pl-PL"/>
        </w:rPr>
        <w:t>.6</w:t>
      </w:r>
      <w:r w:rsidRPr="001A4156">
        <w:rPr>
          <w:rFonts w:ascii="Arial" w:hAnsi="Arial" w:cs="Arial"/>
          <w:lang w:eastAsia="pl-PL"/>
        </w:rPr>
        <w:t>.2024</w:t>
      </w:r>
      <w:r>
        <w:rPr>
          <w:rFonts w:ascii="Arial" w:hAnsi="Arial" w:cs="Arial"/>
          <w:b/>
          <w:bCs/>
          <w:lang w:eastAsia="pl-PL"/>
        </w:rPr>
        <w:tab/>
      </w:r>
      <w:r>
        <w:rPr>
          <w:rFonts w:ascii="Arial" w:hAnsi="Arial" w:cs="Arial"/>
          <w:b/>
          <w:bCs/>
          <w:lang w:eastAsia="pl-PL"/>
        </w:rPr>
        <w:tab/>
      </w:r>
      <w:r>
        <w:rPr>
          <w:rFonts w:ascii="Arial" w:hAnsi="Arial" w:cs="Arial"/>
          <w:b/>
          <w:bCs/>
          <w:lang w:eastAsia="pl-PL"/>
        </w:rPr>
        <w:tab/>
      </w:r>
      <w:r w:rsidR="00462448" w:rsidRPr="009158E9">
        <w:rPr>
          <w:rFonts w:ascii="Arial" w:hAnsi="Arial" w:cs="Arial"/>
          <w:b/>
          <w:bCs/>
          <w:lang w:eastAsia="pl-PL"/>
        </w:rPr>
        <w:t>Załącznik nr 1 do SWZ</w:t>
      </w:r>
    </w:p>
    <w:p w14:paraId="7035CB83" w14:textId="77777777" w:rsidR="003E6C95" w:rsidRPr="009158E9" w:rsidRDefault="003E6C95" w:rsidP="009158E9">
      <w:pPr>
        <w:keepNext/>
        <w:suppressAutoHyphens w:val="0"/>
        <w:spacing w:line="360" w:lineRule="auto"/>
        <w:ind w:left="709" w:firstLine="284"/>
        <w:jc w:val="center"/>
        <w:outlineLvl w:val="1"/>
        <w:rPr>
          <w:rFonts w:ascii="Arial" w:hAnsi="Arial" w:cs="Arial"/>
          <w:b/>
          <w:bCs/>
          <w:lang w:eastAsia="pl-PL"/>
        </w:rPr>
      </w:pPr>
    </w:p>
    <w:p w14:paraId="567B68A5" w14:textId="77777777" w:rsidR="00667938" w:rsidRPr="009158E9" w:rsidRDefault="00667938" w:rsidP="009158E9">
      <w:pPr>
        <w:keepNext/>
        <w:suppressAutoHyphens w:val="0"/>
        <w:spacing w:line="360" w:lineRule="auto"/>
        <w:ind w:left="709" w:firstLine="284"/>
        <w:jc w:val="center"/>
        <w:outlineLvl w:val="1"/>
        <w:rPr>
          <w:rFonts w:ascii="Arial" w:hAnsi="Arial" w:cs="Arial"/>
          <w:b/>
          <w:bCs/>
          <w:lang w:eastAsia="pl-PL"/>
        </w:rPr>
      </w:pPr>
    </w:p>
    <w:p w14:paraId="5ACD6476" w14:textId="77777777" w:rsidR="00462448" w:rsidRPr="009158E9" w:rsidRDefault="00462448" w:rsidP="009158E9">
      <w:pPr>
        <w:keepNext/>
        <w:suppressAutoHyphens w:val="0"/>
        <w:spacing w:line="360" w:lineRule="auto"/>
        <w:ind w:left="709" w:firstLine="284"/>
        <w:jc w:val="center"/>
        <w:outlineLvl w:val="1"/>
        <w:rPr>
          <w:rFonts w:ascii="Arial" w:hAnsi="Arial" w:cs="Arial"/>
          <w:b/>
          <w:bCs/>
          <w:lang w:eastAsia="pl-PL"/>
        </w:rPr>
      </w:pPr>
      <w:r w:rsidRPr="009158E9">
        <w:rPr>
          <w:rFonts w:ascii="Arial" w:hAnsi="Arial" w:cs="Arial"/>
          <w:b/>
          <w:bCs/>
          <w:lang w:eastAsia="pl-PL"/>
        </w:rPr>
        <w:t>FORMULARZ OFERTY</w:t>
      </w:r>
    </w:p>
    <w:p w14:paraId="1493F715" w14:textId="77777777" w:rsidR="00462448" w:rsidRPr="009158E9" w:rsidRDefault="00462448" w:rsidP="009158E9">
      <w:pPr>
        <w:suppressAutoHyphens w:val="0"/>
        <w:spacing w:line="360" w:lineRule="auto"/>
        <w:rPr>
          <w:rFonts w:ascii="Arial" w:hAnsi="Arial" w:cs="Arial"/>
          <w:lang w:eastAsia="pl-PL"/>
        </w:rPr>
      </w:pPr>
    </w:p>
    <w:p w14:paraId="0B7AAFE8" w14:textId="05A0BDB0" w:rsidR="00462448" w:rsidRPr="009158E9" w:rsidRDefault="00462448" w:rsidP="009158E9">
      <w:pPr>
        <w:suppressAutoHyphens w:val="0"/>
        <w:spacing w:line="360" w:lineRule="auto"/>
        <w:rPr>
          <w:rFonts w:ascii="Arial" w:hAnsi="Arial" w:cs="Arial"/>
          <w:lang w:eastAsia="pl-PL"/>
        </w:rPr>
      </w:pPr>
      <w:r w:rsidRPr="009158E9">
        <w:rPr>
          <w:rFonts w:ascii="Arial" w:hAnsi="Arial" w:cs="Arial"/>
          <w:lang w:eastAsia="pl-PL"/>
        </w:rPr>
        <w:t>Działając w imieniu i na rzecz:</w:t>
      </w:r>
    </w:p>
    <w:p w14:paraId="7CBB117F" w14:textId="77777777" w:rsidR="00462448" w:rsidRPr="009158E9" w:rsidRDefault="00462448" w:rsidP="009158E9">
      <w:pPr>
        <w:suppressAutoHyphens w:val="0"/>
        <w:spacing w:line="360" w:lineRule="auto"/>
        <w:jc w:val="both"/>
        <w:rPr>
          <w:rFonts w:ascii="Arial" w:hAnsi="Arial" w:cs="Arial"/>
          <w:lang w:eastAsia="pl-PL"/>
        </w:rPr>
      </w:pPr>
    </w:p>
    <w:p w14:paraId="2F9B3A83" w14:textId="56C19F93" w:rsidR="00462448" w:rsidRPr="009158E9" w:rsidRDefault="00462448" w:rsidP="009158E9">
      <w:pPr>
        <w:suppressAutoHyphens w:val="0"/>
        <w:spacing w:line="360" w:lineRule="auto"/>
        <w:rPr>
          <w:rFonts w:ascii="Arial" w:hAnsi="Arial" w:cs="Arial"/>
          <w:lang w:eastAsia="pl-PL"/>
        </w:rPr>
      </w:pPr>
      <w:r w:rsidRPr="009158E9">
        <w:rPr>
          <w:rFonts w:ascii="Arial" w:hAnsi="Arial" w:cs="Arial"/>
          <w:lang w:eastAsia="pl-PL"/>
        </w:rPr>
        <w:t>…………………………....................................................................................................</w:t>
      </w:r>
    </w:p>
    <w:p w14:paraId="7120735A" w14:textId="77777777" w:rsidR="00462448" w:rsidRPr="009158E9" w:rsidRDefault="00462448" w:rsidP="009158E9">
      <w:pPr>
        <w:suppressAutoHyphens w:val="0"/>
        <w:spacing w:line="360" w:lineRule="auto"/>
        <w:jc w:val="center"/>
        <w:rPr>
          <w:rFonts w:ascii="Arial" w:hAnsi="Arial" w:cs="Arial"/>
          <w:lang w:eastAsia="pl-PL"/>
        </w:rPr>
      </w:pPr>
      <w:r w:rsidRPr="009158E9">
        <w:rPr>
          <w:rFonts w:ascii="Arial" w:hAnsi="Arial" w:cs="Arial"/>
          <w:lang w:eastAsia="pl-PL"/>
        </w:rPr>
        <w:t>(pełna nazwa wykonawcy)</w:t>
      </w:r>
    </w:p>
    <w:p w14:paraId="04F633A4" w14:textId="77777777" w:rsidR="00462448" w:rsidRPr="009158E9" w:rsidRDefault="00462448" w:rsidP="009158E9">
      <w:pPr>
        <w:suppressAutoHyphens w:val="0"/>
        <w:spacing w:line="360" w:lineRule="auto"/>
        <w:rPr>
          <w:rFonts w:ascii="Arial" w:hAnsi="Arial" w:cs="Arial"/>
          <w:lang w:eastAsia="pl-PL"/>
        </w:rPr>
      </w:pPr>
    </w:p>
    <w:p w14:paraId="7427DC70" w14:textId="5305388A" w:rsidR="00462448" w:rsidRPr="009158E9" w:rsidRDefault="00462448" w:rsidP="009158E9">
      <w:pPr>
        <w:suppressAutoHyphens w:val="0"/>
        <w:spacing w:line="360" w:lineRule="auto"/>
        <w:rPr>
          <w:rFonts w:ascii="Arial" w:hAnsi="Arial" w:cs="Arial"/>
          <w:lang w:eastAsia="pl-PL"/>
        </w:rPr>
      </w:pPr>
      <w:r w:rsidRPr="009158E9">
        <w:rPr>
          <w:rFonts w:ascii="Arial" w:hAnsi="Arial" w:cs="Arial"/>
          <w:lang w:eastAsia="pl-PL"/>
        </w:rPr>
        <w:t>…………………………....................................................................................................</w:t>
      </w:r>
    </w:p>
    <w:p w14:paraId="3840A7EE" w14:textId="77777777" w:rsidR="00462448" w:rsidRPr="009158E9" w:rsidRDefault="00462448" w:rsidP="009158E9">
      <w:pPr>
        <w:suppressAutoHyphens w:val="0"/>
        <w:spacing w:line="360" w:lineRule="auto"/>
        <w:jc w:val="center"/>
        <w:rPr>
          <w:rFonts w:ascii="Arial" w:hAnsi="Arial" w:cs="Arial"/>
          <w:lang w:eastAsia="pl-PL"/>
        </w:rPr>
      </w:pPr>
      <w:r w:rsidRPr="009158E9">
        <w:rPr>
          <w:rFonts w:ascii="Arial" w:hAnsi="Arial" w:cs="Arial"/>
          <w:lang w:eastAsia="pl-PL"/>
        </w:rPr>
        <w:t>(adres siedziby wykonawcy)</w:t>
      </w:r>
    </w:p>
    <w:p w14:paraId="23771706" w14:textId="77777777" w:rsidR="00462448" w:rsidRPr="009158E9" w:rsidRDefault="00462448" w:rsidP="009158E9">
      <w:pPr>
        <w:suppressAutoHyphens w:val="0"/>
        <w:spacing w:line="360" w:lineRule="auto"/>
        <w:rPr>
          <w:rFonts w:ascii="Arial" w:hAnsi="Arial" w:cs="Arial"/>
          <w:lang w:eastAsia="pl-PL"/>
        </w:rPr>
      </w:pPr>
    </w:p>
    <w:p w14:paraId="2ABB188C" w14:textId="1A2905FE" w:rsidR="00462448" w:rsidRPr="009158E9" w:rsidRDefault="00462448" w:rsidP="009158E9">
      <w:pPr>
        <w:suppressAutoHyphens w:val="0"/>
        <w:spacing w:line="360" w:lineRule="auto"/>
        <w:rPr>
          <w:rFonts w:ascii="Arial" w:hAnsi="Arial" w:cs="Arial"/>
          <w:lang w:eastAsia="pl-PL"/>
        </w:rPr>
      </w:pPr>
      <w:r w:rsidRPr="009158E9">
        <w:rPr>
          <w:rFonts w:ascii="Arial" w:hAnsi="Arial" w:cs="Arial"/>
          <w:lang w:eastAsia="pl-PL"/>
        </w:rPr>
        <w:t>NIP  ...................................................</w:t>
      </w:r>
      <w:r w:rsidR="00123E37" w:rsidRPr="009158E9">
        <w:rPr>
          <w:rFonts w:ascii="Arial" w:hAnsi="Arial" w:cs="Arial"/>
          <w:lang w:eastAsia="pl-PL"/>
        </w:rPr>
        <w:tab/>
      </w:r>
      <w:r w:rsidR="00123E37" w:rsidRPr="009158E9">
        <w:rPr>
          <w:rFonts w:ascii="Arial" w:hAnsi="Arial" w:cs="Arial"/>
          <w:lang w:eastAsia="pl-PL"/>
        </w:rPr>
        <w:tab/>
      </w:r>
      <w:r w:rsidRPr="009158E9">
        <w:rPr>
          <w:rFonts w:ascii="Arial" w:hAnsi="Arial" w:cs="Arial"/>
          <w:lang w:eastAsia="pl-PL"/>
        </w:rPr>
        <w:t>REGON………………………………….</w:t>
      </w:r>
    </w:p>
    <w:p w14:paraId="66A984C1" w14:textId="77777777" w:rsidR="00462448" w:rsidRPr="009158E9" w:rsidRDefault="00462448" w:rsidP="009158E9">
      <w:pPr>
        <w:suppressAutoHyphens w:val="0"/>
        <w:spacing w:line="360" w:lineRule="auto"/>
        <w:rPr>
          <w:rFonts w:ascii="Arial" w:hAnsi="Arial" w:cs="Arial"/>
          <w:lang w:eastAsia="pl-PL"/>
        </w:rPr>
      </w:pPr>
    </w:p>
    <w:p w14:paraId="1056CE69" w14:textId="36F002DE" w:rsidR="00462448" w:rsidRPr="009158E9" w:rsidRDefault="00462448" w:rsidP="009158E9">
      <w:pPr>
        <w:suppressAutoHyphens w:val="0"/>
        <w:spacing w:line="360" w:lineRule="auto"/>
        <w:rPr>
          <w:rFonts w:ascii="Arial" w:hAnsi="Arial" w:cs="Arial"/>
          <w:lang w:eastAsia="pl-PL"/>
        </w:rPr>
      </w:pPr>
      <w:r w:rsidRPr="009158E9">
        <w:rPr>
          <w:rFonts w:ascii="Arial" w:hAnsi="Arial" w:cs="Arial"/>
          <w:lang w:eastAsia="pl-PL"/>
        </w:rPr>
        <w:t>Nr telefonu....................</w:t>
      </w:r>
      <w:r w:rsidR="008B5ADA" w:rsidRPr="009158E9">
        <w:rPr>
          <w:rFonts w:ascii="Arial" w:hAnsi="Arial" w:cs="Arial"/>
          <w:lang w:eastAsia="pl-PL"/>
        </w:rPr>
        <w:t>......................</w:t>
      </w:r>
      <w:r w:rsidR="00123E37" w:rsidRPr="009158E9">
        <w:rPr>
          <w:rFonts w:ascii="Arial" w:hAnsi="Arial" w:cs="Arial"/>
          <w:lang w:eastAsia="pl-PL"/>
        </w:rPr>
        <w:tab/>
      </w:r>
      <w:r w:rsidR="00123E37" w:rsidRPr="009158E9">
        <w:rPr>
          <w:rFonts w:ascii="Arial" w:hAnsi="Arial" w:cs="Arial"/>
          <w:lang w:eastAsia="pl-PL"/>
        </w:rPr>
        <w:tab/>
      </w:r>
      <w:r w:rsidRPr="009158E9">
        <w:rPr>
          <w:rFonts w:ascii="Arial" w:hAnsi="Arial" w:cs="Arial"/>
          <w:lang w:eastAsia="pl-PL"/>
        </w:rPr>
        <w:t>e-mail................................................</w:t>
      </w:r>
      <w:r w:rsidR="008B5ADA" w:rsidRPr="009158E9">
        <w:rPr>
          <w:rFonts w:ascii="Arial" w:hAnsi="Arial" w:cs="Arial"/>
          <w:lang w:eastAsia="pl-PL"/>
        </w:rPr>
        <w:t>...</w:t>
      </w:r>
    </w:p>
    <w:p w14:paraId="6D395401" w14:textId="77777777" w:rsidR="00462448" w:rsidRPr="009158E9" w:rsidRDefault="00462448" w:rsidP="009158E9">
      <w:pPr>
        <w:widowControl w:val="0"/>
        <w:tabs>
          <w:tab w:val="left" w:pos="8460"/>
          <w:tab w:val="left" w:pos="8910"/>
        </w:tabs>
        <w:suppressAutoHyphens w:val="0"/>
        <w:spacing w:line="360" w:lineRule="auto"/>
        <w:jc w:val="both"/>
        <w:rPr>
          <w:rFonts w:ascii="Arial" w:hAnsi="Arial" w:cs="Arial"/>
          <w:lang w:eastAsia="pl-PL"/>
        </w:rPr>
      </w:pPr>
    </w:p>
    <w:p w14:paraId="21A304DF" w14:textId="77777777" w:rsidR="002F18ED" w:rsidRPr="009158E9" w:rsidRDefault="002F18ED" w:rsidP="009158E9">
      <w:pPr>
        <w:widowControl w:val="0"/>
        <w:tabs>
          <w:tab w:val="left" w:pos="8460"/>
          <w:tab w:val="left" w:pos="8910"/>
        </w:tabs>
        <w:suppressAutoHyphens w:val="0"/>
        <w:spacing w:line="360" w:lineRule="auto"/>
        <w:jc w:val="both"/>
        <w:rPr>
          <w:rFonts w:ascii="Arial" w:hAnsi="Arial" w:cs="Arial"/>
          <w:lang w:eastAsia="pl-PL"/>
        </w:rPr>
      </w:pPr>
    </w:p>
    <w:p w14:paraId="05FEB662" w14:textId="77777777" w:rsidR="00462448" w:rsidRPr="009158E9" w:rsidRDefault="00462448" w:rsidP="009158E9">
      <w:pPr>
        <w:widowControl w:val="0"/>
        <w:tabs>
          <w:tab w:val="left" w:pos="8460"/>
          <w:tab w:val="left" w:pos="8910"/>
        </w:tabs>
        <w:suppressAutoHyphens w:val="0"/>
        <w:spacing w:line="360" w:lineRule="auto"/>
        <w:jc w:val="both"/>
        <w:rPr>
          <w:rFonts w:ascii="Arial" w:hAnsi="Arial" w:cs="Arial"/>
          <w:lang w:eastAsia="pl-PL"/>
        </w:rPr>
      </w:pPr>
      <w:r w:rsidRPr="009158E9">
        <w:rPr>
          <w:rFonts w:ascii="Arial" w:hAnsi="Arial" w:cs="Arial"/>
          <w:lang w:eastAsia="pl-PL"/>
        </w:rPr>
        <w:t>w odpowiedzi na ogłoszenie o postępowaniu na:</w:t>
      </w:r>
    </w:p>
    <w:p w14:paraId="17A77923" w14:textId="2FA85817" w:rsidR="00462448" w:rsidRPr="009158E9" w:rsidRDefault="00462448" w:rsidP="009158E9">
      <w:pPr>
        <w:widowControl w:val="0"/>
        <w:tabs>
          <w:tab w:val="left" w:pos="8460"/>
          <w:tab w:val="left" w:pos="8910"/>
        </w:tabs>
        <w:suppressAutoHyphens w:val="0"/>
        <w:spacing w:line="360" w:lineRule="auto"/>
        <w:jc w:val="both"/>
        <w:rPr>
          <w:rFonts w:ascii="Arial" w:hAnsi="Arial" w:cs="Arial"/>
          <w:lang w:eastAsia="pl-PL"/>
        </w:rPr>
      </w:pPr>
      <w:r w:rsidRPr="009158E9">
        <w:rPr>
          <w:rFonts w:ascii="Arial" w:hAnsi="Arial" w:cs="Arial"/>
          <w:b/>
          <w:bCs/>
          <w:snapToGrid w:val="0"/>
          <w:lang w:eastAsia="pl-PL"/>
        </w:rPr>
        <w:t>„</w:t>
      </w:r>
      <w:r w:rsidR="00747CFB" w:rsidRPr="009158E9">
        <w:rPr>
          <w:rFonts w:ascii="Arial" w:hAnsi="Arial" w:cs="Arial"/>
          <w:b/>
          <w:bCs/>
          <w:lang w:eastAsia="pl-PL"/>
        </w:rPr>
        <w:t>Ochrona, monitorowanie i sygnalizacja alarmowa obiektu Powiatowego Urzędu Pracy w Szczecinie</w:t>
      </w:r>
      <w:r w:rsidRPr="009158E9">
        <w:rPr>
          <w:rFonts w:ascii="Arial" w:hAnsi="Arial" w:cs="Arial"/>
          <w:b/>
          <w:bCs/>
          <w:snapToGrid w:val="0"/>
          <w:lang w:eastAsia="pl-PL"/>
        </w:rPr>
        <w:t>”,</w:t>
      </w:r>
    </w:p>
    <w:p w14:paraId="0EDEFBA6" w14:textId="77777777" w:rsidR="00462448" w:rsidRPr="009158E9" w:rsidRDefault="00462448" w:rsidP="009158E9">
      <w:pPr>
        <w:widowControl w:val="0"/>
        <w:tabs>
          <w:tab w:val="left" w:pos="8460"/>
          <w:tab w:val="left" w:pos="8910"/>
        </w:tabs>
        <w:suppressAutoHyphens w:val="0"/>
        <w:spacing w:line="360" w:lineRule="auto"/>
        <w:jc w:val="both"/>
        <w:rPr>
          <w:rFonts w:ascii="Arial" w:hAnsi="Arial" w:cs="Arial"/>
          <w:b/>
          <w:bCs/>
          <w:lang w:eastAsia="pl-PL"/>
        </w:rPr>
      </w:pPr>
    </w:p>
    <w:p w14:paraId="1B68D12B" w14:textId="61B71FD7" w:rsidR="00462448" w:rsidRPr="009158E9" w:rsidRDefault="00462448" w:rsidP="009158E9">
      <w:pPr>
        <w:widowControl w:val="0"/>
        <w:tabs>
          <w:tab w:val="left" w:pos="8460"/>
          <w:tab w:val="left" w:pos="8910"/>
        </w:tabs>
        <w:suppressAutoHyphens w:val="0"/>
        <w:spacing w:line="360" w:lineRule="auto"/>
        <w:jc w:val="both"/>
        <w:rPr>
          <w:rFonts w:ascii="Arial" w:hAnsi="Arial" w:cs="Arial"/>
          <w:b/>
          <w:bCs/>
          <w:lang w:eastAsia="pl-PL"/>
        </w:rPr>
      </w:pPr>
      <w:r w:rsidRPr="009158E9">
        <w:rPr>
          <w:rFonts w:ascii="Arial" w:hAnsi="Arial" w:cs="Arial"/>
          <w:b/>
          <w:bCs/>
          <w:lang w:eastAsia="pl-PL"/>
        </w:rPr>
        <w:t>składam niniejszą ofertę:</w:t>
      </w:r>
    </w:p>
    <w:p w14:paraId="1F2D2B80" w14:textId="77777777" w:rsidR="00462448" w:rsidRPr="009158E9" w:rsidRDefault="00462448" w:rsidP="009158E9">
      <w:pPr>
        <w:suppressAutoHyphens w:val="0"/>
        <w:spacing w:line="360" w:lineRule="auto"/>
        <w:jc w:val="both"/>
        <w:rPr>
          <w:rFonts w:ascii="Arial" w:hAnsi="Arial" w:cs="Arial"/>
          <w:lang w:eastAsia="pl-PL"/>
        </w:rPr>
      </w:pPr>
    </w:p>
    <w:p w14:paraId="45B045DA" w14:textId="77777777" w:rsidR="002E27F9" w:rsidRPr="009158E9" w:rsidRDefault="002E27F9" w:rsidP="009158E9">
      <w:pPr>
        <w:numPr>
          <w:ilvl w:val="0"/>
          <w:numId w:val="10"/>
        </w:numPr>
        <w:tabs>
          <w:tab w:val="clear" w:pos="360"/>
        </w:tabs>
        <w:suppressAutoHyphens w:val="0"/>
        <w:spacing w:line="360" w:lineRule="auto"/>
        <w:ind w:left="357"/>
        <w:jc w:val="both"/>
        <w:rPr>
          <w:rFonts w:ascii="Arial" w:hAnsi="Arial" w:cs="Arial"/>
          <w:lang w:eastAsia="pl-PL"/>
        </w:rPr>
      </w:pPr>
      <w:r w:rsidRPr="009158E9">
        <w:rPr>
          <w:rFonts w:ascii="Arial" w:hAnsi="Arial" w:cs="Arial"/>
        </w:rPr>
        <w:t>Oferuję wykonanie zamówienia zgodnie z opisem przedmiotu zamówienia i na warunkach płatności określonych w ogłoszeniu i w SWZ za cenę umowną brutto (w tym podatek VAT wg obowiązującej stawki):</w:t>
      </w:r>
    </w:p>
    <w:p w14:paraId="1674A3F9" w14:textId="77777777" w:rsidR="002E27F9" w:rsidRPr="009158E9" w:rsidRDefault="002E27F9" w:rsidP="009158E9">
      <w:pPr>
        <w:spacing w:line="360" w:lineRule="auto"/>
        <w:jc w:val="both"/>
        <w:rPr>
          <w:rFonts w:ascii="Arial" w:hAnsi="Arial" w:cs="Arial"/>
        </w:rPr>
      </w:pPr>
    </w:p>
    <w:p w14:paraId="27F86003" w14:textId="77777777" w:rsidR="00291DCB" w:rsidRDefault="00291DCB" w:rsidP="009158E9">
      <w:pPr>
        <w:spacing w:line="360" w:lineRule="auto"/>
        <w:jc w:val="both"/>
        <w:rPr>
          <w:rFonts w:ascii="Arial" w:hAnsi="Arial" w:cs="Arial"/>
        </w:rPr>
      </w:pPr>
    </w:p>
    <w:p w14:paraId="21DB4F11" w14:textId="77777777" w:rsidR="00D82B4F" w:rsidRDefault="00D82B4F" w:rsidP="009158E9">
      <w:pPr>
        <w:spacing w:line="360" w:lineRule="auto"/>
        <w:jc w:val="both"/>
        <w:rPr>
          <w:rFonts w:ascii="Arial" w:hAnsi="Arial" w:cs="Arial"/>
        </w:rPr>
      </w:pPr>
    </w:p>
    <w:p w14:paraId="27986846" w14:textId="77777777" w:rsidR="00D82B4F" w:rsidRPr="009158E9" w:rsidRDefault="00D82B4F" w:rsidP="009158E9">
      <w:pPr>
        <w:spacing w:line="360" w:lineRule="auto"/>
        <w:jc w:val="both"/>
        <w:rPr>
          <w:rFonts w:ascii="Arial" w:hAnsi="Arial" w:cs="Arial"/>
        </w:rPr>
      </w:pPr>
    </w:p>
    <w:p w14:paraId="489AFEDC" w14:textId="77777777" w:rsidR="00291DCB" w:rsidRPr="009158E9" w:rsidRDefault="00291DCB" w:rsidP="009158E9">
      <w:pPr>
        <w:spacing w:line="360" w:lineRule="auto"/>
        <w:jc w:val="both"/>
        <w:rPr>
          <w:rFonts w:ascii="Arial" w:hAnsi="Arial" w:cs="Arial"/>
        </w:rPr>
      </w:pPr>
    </w:p>
    <w:p w14:paraId="369F8172" w14:textId="77777777" w:rsidR="00291DCB" w:rsidRPr="009158E9" w:rsidRDefault="00291DCB" w:rsidP="009158E9">
      <w:pPr>
        <w:spacing w:line="360" w:lineRule="auto"/>
        <w:jc w:val="both"/>
        <w:rPr>
          <w:rFonts w:ascii="Arial" w:hAnsi="Arial" w:cs="Arial"/>
        </w:rPr>
      </w:pPr>
    </w:p>
    <w:tbl>
      <w:tblPr>
        <w:tblW w:w="8646" w:type="dxa"/>
        <w:tblInd w:w="41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708"/>
        <w:gridCol w:w="3969"/>
        <w:gridCol w:w="3969"/>
      </w:tblGrid>
      <w:tr w:rsidR="002E27F9" w:rsidRPr="009158E9" w14:paraId="4C5CE5AE" w14:textId="77777777" w:rsidTr="009158E9">
        <w:trPr>
          <w:trHeight w:val="666"/>
        </w:trPr>
        <w:tc>
          <w:tcPr>
            <w:tcW w:w="708" w:type="dxa"/>
            <w:tcBorders>
              <w:top w:val="single" w:sz="12" w:space="0" w:color="auto"/>
              <w:left w:val="single" w:sz="12" w:space="0" w:color="auto"/>
              <w:bottom w:val="single" w:sz="12" w:space="0" w:color="auto"/>
              <w:right w:val="single" w:sz="12" w:space="0" w:color="auto"/>
            </w:tcBorders>
            <w:shd w:val="pct10" w:color="auto" w:fill="auto"/>
            <w:vAlign w:val="center"/>
            <w:hideMark/>
          </w:tcPr>
          <w:p w14:paraId="13C350E4" w14:textId="77777777" w:rsidR="002E27F9" w:rsidRPr="009158E9" w:rsidRDefault="002E27F9" w:rsidP="009158E9">
            <w:pPr>
              <w:spacing w:line="360" w:lineRule="auto"/>
              <w:jc w:val="center"/>
              <w:rPr>
                <w:rFonts w:ascii="Arial" w:hAnsi="Arial" w:cs="Arial"/>
                <w:b/>
                <w:bCs/>
                <w:lang w:eastAsia="pl-PL"/>
              </w:rPr>
            </w:pPr>
            <w:r w:rsidRPr="009158E9">
              <w:rPr>
                <w:rFonts w:ascii="Arial" w:hAnsi="Arial" w:cs="Arial"/>
                <w:b/>
                <w:bCs/>
                <w:lang w:eastAsia="pl-PL"/>
              </w:rPr>
              <w:t>Lp.</w:t>
            </w:r>
          </w:p>
        </w:tc>
        <w:tc>
          <w:tcPr>
            <w:tcW w:w="3969" w:type="dxa"/>
            <w:tcBorders>
              <w:top w:val="single" w:sz="12" w:space="0" w:color="auto"/>
              <w:left w:val="single" w:sz="12" w:space="0" w:color="auto"/>
              <w:bottom w:val="single" w:sz="12" w:space="0" w:color="auto"/>
              <w:right w:val="single" w:sz="12" w:space="0" w:color="auto"/>
            </w:tcBorders>
            <w:shd w:val="pct10" w:color="auto" w:fill="auto"/>
            <w:vAlign w:val="center"/>
            <w:hideMark/>
          </w:tcPr>
          <w:p w14:paraId="4702EE9A" w14:textId="77777777" w:rsidR="002E27F9" w:rsidRPr="009158E9" w:rsidRDefault="002E27F9" w:rsidP="009158E9">
            <w:pPr>
              <w:spacing w:line="360" w:lineRule="auto"/>
              <w:jc w:val="center"/>
              <w:rPr>
                <w:rFonts w:ascii="Arial" w:hAnsi="Arial" w:cs="Arial"/>
                <w:lang w:eastAsia="pl-PL"/>
              </w:rPr>
            </w:pPr>
            <w:bookmarkStart w:id="0" w:name="_Hlk149844980"/>
            <w:r w:rsidRPr="009158E9">
              <w:rPr>
                <w:rFonts w:ascii="Arial" w:hAnsi="Arial" w:cs="Arial"/>
                <w:b/>
                <w:bCs/>
                <w:lang w:eastAsia="pl-PL"/>
              </w:rPr>
              <w:t>Okres realizacji usługi</w:t>
            </w:r>
            <w:bookmarkEnd w:id="0"/>
          </w:p>
        </w:tc>
        <w:tc>
          <w:tcPr>
            <w:tcW w:w="3969" w:type="dxa"/>
            <w:tcBorders>
              <w:top w:val="single" w:sz="12" w:space="0" w:color="auto"/>
              <w:left w:val="single" w:sz="12" w:space="0" w:color="auto"/>
              <w:bottom w:val="single" w:sz="4" w:space="0" w:color="999999"/>
              <w:right w:val="single" w:sz="12" w:space="0" w:color="auto"/>
            </w:tcBorders>
            <w:shd w:val="pct10" w:color="auto" w:fill="auto"/>
            <w:vAlign w:val="center"/>
            <w:hideMark/>
          </w:tcPr>
          <w:p w14:paraId="749BBA7E" w14:textId="77777777" w:rsidR="00206DA3" w:rsidRPr="009158E9" w:rsidRDefault="002E27F9" w:rsidP="009158E9">
            <w:pPr>
              <w:spacing w:line="360" w:lineRule="auto"/>
              <w:jc w:val="center"/>
              <w:rPr>
                <w:rFonts w:ascii="Arial" w:hAnsi="Arial" w:cs="Arial"/>
                <w:b/>
                <w:bCs/>
                <w:lang w:eastAsia="pl-PL"/>
              </w:rPr>
            </w:pPr>
            <w:r w:rsidRPr="009158E9">
              <w:rPr>
                <w:rFonts w:ascii="Arial" w:hAnsi="Arial" w:cs="Arial"/>
                <w:b/>
                <w:bCs/>
                <w:lang w:eastAsia="pl-PL"/>
              </w:rPr>
              <w:t xml:space="preserve">Wynagrodzenie brutto za każdy okres realizacji usługi </w:t>
            </w:r>
            <w:r w:rsidR="008A476A" w:rsidRPr="009158E9">
              <w:rPr>
                <w:rFonts w:ascii="Arial" w:hAnsi="Arial" w:cs="Arial"/>
                <w:b/>
                <w:bCs/>
                <w:lang w:eastAsia="pl-PL"/>
              </w:rPr>
              <w:br/>
            </w:r>
            <w:r w:rsidRPr="009158E9">
              <w:rPr>
                <w:rFonts w:ascii="Arial" w:hAnsi="Arial" w:cs="Arial"/>
                <w:b/>
                <w:bCs/>
                <w:lang w:eastAsia="pl-PL"/>
              </w:rPr>
              <w:t>(suma Zadania 1, Zadania 2 i Zadania 3)</w:t>
            </w:r>
          </w:p>
          <w:p w14:paraId="5688777D" w14:textId="3B98EBD2" w:rsidR="002E27F9" w:rsidRPr="009158E9" w:rsidRDefault="002E27F9" w:rsidP="009158E9">
            <w:pPr>
              <w:spacing w:line="360" w:lineRule="auto"/>
              <w:jc w:val="center"/>
              <w:rPr>
                <w:rFonts w:ascii="Arial" w:hAnsi="Arial" w:cs="Arial"/>
                <w:b/>
                <w:bCs/>
                <w:lang w:eastAsia="pl-PL"/>
              </w:rPr>
            </w:pPr>
            <w:r w:rsidRPr="009158E9">
              <w:rPr>
                <w:rFonts w:ascii="Arial" w:hAnsi="Arial" w:cs="Arial"/>
                <w:b/>
                <w:bCs/>
                <w:lang w:eastAsia="pl-PL"/>
              </w:rPr>
              <w:t>(w złotych)</w:t>
            </w:r>
          </w:p>
        </w:tc>
      </w:tr>
      <w:tr w:rsidR="002E27F9" w:rsidRPr="009158E9" w14:paraId="5F94AE7B" w14:textId="77777777" w:rsidTr="009158E9">
        <w:tc>
          <w:tcPr>
            <w:tcW w:w="708" w:type="dxa"/>
            <w:tcBorders>
              <w:top w:val="single" w:sz="12" w:space="0" w:color="auto"/>
              <w:left w:val="single" w:sz="12" w:space="0" w:color="auto"/>
              <w:bottom w:val="single" w:sz="12" w:space="0" w:color="auto"/>
              <w:right w:val="single" w:sz="12" w:space="0" w:color="auto"/>
            </w:tcBorders>
            <w:shd w:val="pct5" w:color="auto" w:fill="auto"/>
            <w:vAlign w:val="center"/>
            <w:hideMark/>
          </w:tcPr>
          <w:p w14:paraId="22E413F0" w14:textId="77777777" w:rsidR="002E27F9" w:rsidRPr="009158E9" w:rsidRDefault="002E27F9" w:rsidP="009158E9">
            <w:pPr>
              <w:spacing w:line="360" w:lineRule="auto"/>
              <w:jc w:val="center"/>
              <w:rPr>
                <w:rFonts w:ascii="Arial" w:hAnsi="Arial" w:cs="Arial"/>
                <w:b/>
                <w:bCs/>
                <w:lang w:eastAsia="pl-PL"/>
              </w:rPr>
            </w:pPr>
            <w:r w:rsidRPr="009158E9">
              <w:rPr>
                <w:rFonts w:ascii="Arial" w:hAnsi="Arial" w:cs="Arial"/>
                <w:b/>
                <w:bCs/>
                <w:lang w:eastAsia="pl-PL"/>
              </w:rPr>
              <w:t>1</w:t>
            </w:r>
          </w:p>
        </w:tc>
        <w:tc>
          <w:tcPr>
            <w:tcW w:w="3969" w:type="dxa"/>
            <w:tcBorders>
              <w:top w:val="single" w:sz="12" w:space="0" w:color="auto"/>
              <w:left w:val="single" w:sz="12" w:space="0" w:color="auto"/>
              <w:bottom w:val="single" w:sz="12" w:space="0" w:color="auto"/>
              <w:right w:val="single" w:sz="12" w:space="0" w:color="auto"/>
            </w:tcBorders>
            <w:shd w:val="pct5" w:color="auto" w:fill="auto"/>
            <w:vAlign w:val="center"/>
            <w:hideMark/>
          </w:tcPr>
          <w:p w14:paraId="22DD9BDB" w14:textId="77777777" w:rsidR="002E27F9" w:rsidRPr="009158E9" w:rsidRDefault="002E27F9" w:rsidP="009158E9">
            <w:pPr>
              <w:spacing w:line="360" w:lineRule="auto"/>
              <w:jc w:val="center"/>
              <w:rPr>
                <w:rFonts w:ascii="Arial" w:hAnsi="Arial" w:cs="Arial"/>
                <w:b/>
                <w:lang w:eastAsia="pl-PL"/>
              </w:rPr>
            </w:pPr>
            <w:r w:rsidRPr="009158E9">
              <w:rPr>
                <w:rFonts w:ascii="Arial" w:hAnsi="Arial" w:cs="Arial"/>
                <w:b/>
                <w:lang w:eastAsia="pl-PL"/>
              </w:rPr>
              <w:t>2</w:t>
            </w:r>
          </w:p>
        </w:tc>
        <w:tc>
          <w:tcPr>
            <w:tcW w:w="3969" w:type="dxa"/>
            <w:tcBorders>
              <w:top w:val="single" w:sz="12" w:space="0" w:color="auto"/>
              <w:left w:val="single" w:sz="12" w:space="0" w:color="auto"/>
              <w:bottom w:val="single" w:sz="12" w:space="0" w:color="auto"/>
              <w:right w:val="single" w:sz="12" w:space="0" w:color="auto"/>
            </w:tcBorders>
            <w:shd w:val="pct5" w:color="auto" w:fill="auto"/>
            <w:vAlign w:val="center"/>
            <w:hideMark/>
          </w:tcPr>
          <w:p w14:paraId="2AB0E6D8" w14:textId="77777777" w:rsidR="002E27F9" w:rsidRPr="009158E9" w:rsidRDefault="002E27F9" w:rsidP="009158E9">
            <w:pPr>
              <w:spacing w:line="360" w:lineRule="auto"/>
              <w:jc w:val="center"/>
              <w:rPr>
                <w:rFonts w:ascii="Arial" w:hAnsi="Arial" w:cs="Arial"/>
                <w:b/>
                <w:lang w:eastAsia="pl-PL"/>
              </w:rPr>
            </w:pPr>
            <w:r w:rsidRPr="009158E9">
              <w:rPr>
                <w:rFonts w:ascii="Arial" w:hAnsi="Arial" w:cs="Arial"/>
                <w:b/>
                <w:lang w:eastAsia="pl-PL"/>
              </w:rPr>
              <w:t>3</w:t>
            </w:r>
          </w:p>
        </w:tc>
      </w:tr>
      <w:tr w:rsidR="002E27F9" w:rsidRPr="009158E9" w14:paraId="222876DB" w14:textId="77777777" w:rsidTr="009158E9">
        <w:trPr>
          <w:trHeight w:val="270"/>
        </w:trPr>
        <w:tc>
          <w:tcPr>
            <w:tcW w:w="708" w:type="dxa"/>
            <w:tcBorders>
              <w:top w:val="single" w:sz="12" w:space="0" w:color="auto"/>
              <w:left w:val="single" w:sz="12" w:space="0" w:color="auto"/>
              <w:bottom w:val="single" w:sz="6" w:space="0" w:color="auto"/>
              <w:right w:val="single" w:sz="12" w:space="0" w:color="auto"/>
            </w:tcBorders>
            <w:vAlign w:val="center"/>
            <w:hideMark/>
          </w:tcPr>
          <w:p w14:paraId="65F67F7F" w14:textId="77777777" w:rsidR="002E27F9" w:rsidRPr="009158E9" w:rsidRDefault="002E27F9" w:rsidP="009158E9">
            <w:pPr>
              <w:spacing w:line="360" w:lineRule="auto"/>
              <w:jc w:val="center"/>
              <w:rPr>
                <w:rFonts w:ascii="Arial" w:hAnsi="Arial" w:cs="Arial"/>
                <w:bCs/>
                <w:lang w:eastAsia="pl-PL"/>
              </w:rPr>
            </w:pPr>
            <w:r w:rsidRPr="009158E9">
              <w:rPr>
                <w:rFonts w:ascii="Arial" w:hAnsi="Arial" w:cs="Arial"/>
                <w:bCs/>
                <w:lang w:eastAsia="pl-PL"/>
              </w:rPr>
              <w:t>1.</w:t>
            </w:r>
          </w:p>
        </w:tc>
        <w:tc>
          <w:tcPr>
            <w:tcW w:w="3969" w:type="dxa"/>
            <w:tcBorders>
              <w:top w:val="single" w:sz="12" w:space="0" w:color="auto"/>
              <w:left w:val="single" w:sz="12" w:space="0" w:color="auto"/>
              <w:bottom w:val="single" w:sz="6" w:space="0" w:color="auto"/>
              <w:right w:val="single" w:sz="12" w:space="0" w:color="auto"/>
            </w:tcBorders>
            <w:vAlign w:val="center"/>
            <w:hideMark/>
          </w:tcPr>
          <w:p w14:paraId="3C860AAC" w14:textId="7814C0F1" w:rsidR="002E27F9" w:rsidRPr="00194EA3" w:rsidRDefault="009158E9" w:rsidP="009158E9">
            <w:pPr>
              <w:spacing w:line="360" w:lineRule="auto"/>
              <w:jc w:val="center"/>
              <w:rPr>
                <w:rFonts w:ascii="Arial" w:hAnsi="Arial" w:cs="Arial"/>
                <w:b/>
                <w:highlight w:val="yellow"/>
                <w:lang w:eastAsia="pl-PL"/>
              </w:rPr>
            </w:pPr>
            <w:r w:rsidRPr="00DB761F">
              <w:rPr>
                <w:rFonts w:ascii="Arial" w:hAnsi="Arial" w:cs="Arial"/>
                <w:b/>
                <w:lang w:eastAsia="pl-PL"/>
              </w:rPr>
              <w:t>Od 23.12.2024r. od godziny 14:00 do 31.12.2024 r.</w:t>
            </w:r>
          </w:p>
        </w:tc>
        <w:tc>
          <w:tcPr>
            <w:tcW w:w="3969" w:type="dxa"/>
            <w:tcBorders>
              <w:top w:val="single" w:sz="12" w:space="0" w:color="auto"/>
              <w:left w:val="single" w:sz="12" w:space="0" w:color="auto"/>
              <w:bottom w:val="single" w:sz="6" w:space="0" w:color="auto"/>
              <w:right w:val="single" w:sz="12" w:space="0" w:color="auto"/>
            </w:tcBorders>
            <w:vAlign w:val="center"/>
          </w:tcPr>
          <w:p w14:paraId="7D5432A9" w14:textId="77777777" w:rsidR="002E27F9" w:rsidRPr="009158E9" w:rsidRDefault="002E27F9" w:rsidP="009158E9">
            <w:pPr>
              <w:spacing w:line="360" w:lineRule="auto"/>
              <w:rPr>
                <w:rFonts w:ascii="Arial" w:hAnsi="Arial" w:cs="Arial"/>
                <w:b/>
                <w:lang w:eastAsia="pl-PL"/>
              </w:rPr>
            </w:pPr>
          </w:p>
        </w:tc>
      </w:tr>
      <w:tr w:rsidR="009158E9" w:rsidRPr="009158E9" w14:paraId="5ADC2884"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54CC246F" w14:textId="6CC2B7A9" w:rsidR="009158E9" w:rsidRPr="009158E9" w:rsidRDefault="00D82B4F" w:rsidP="009158E9">
            <w:pPr>
              <w:spacing w:line="360" w:lineRule="auto"/>
              <w:jc w:val="center"/>
              <w:rPr>
                <w:rFonts w:ascii="Arial" w:hAnsi="Arial" w:cs="Arial"/>
                <w:bCs/>
                <w:lang w:eastAsia="pl-PL"/>
              </w:rPr>
            </w:pPr>
            <w:r>
              <w:rPr>
                <w:rFonts w:ascii="Arial" w:hAnsi="Arial" w:cs="Arial"/>
                <w:bCs/>
                <w:lang w:eastAsia="pl-PL"/>
              </w:rPr>
              <w:t>2.</w:t>
            </w:r>
          </w:p>
        </w:tc>
        <w:tc>
          <w:tcPr>
            <w:tcW w:w="3969" w:type="dxa"/>
            <w:tcBorders>
              <w:top w:val="single" w:sz="6" w:space="0" w:color="auto"/>
              <w:left w:val="single" w:sz="12" w:space="0" w:color="auto"/>
              <w:bottom w:val="single" w:sz="6" w:space="0" w:color="auto"/>
              <w:right w:val="single" w:sz="12" w:space="0" w:color="auto"/>
            </w:tcBorders>
            <w:vAlign w:val="center"/>
          </w:tcPr>
          <w:p w14:paraId="369EA2E5" w14:textId="1ADA239D" w:rsidR="009158E9" w:rsidRPr="009158E9" w:rsidRDefault="009158E9" w:rsidP="009158E9">
            <w:pPr>
              <w:spacing w:line="360" w:lineRule="auto"/>
              <w:jc w:val="center"/>
              <w:rPr>
                <w:rFonts w:ascii="Arial" w:hAnsi="Arial" w:cs="Arial"/>
                <w:b/>
                <w:lang w:eastAsia="pl-PL"/>
              </w:rPr>
            </w:pPr>
            <w:r>
              <w:rPr>
                <w:rFonts w:ascii="Arial" w:hAnsi="Arial" w:cs="Arial"/>
                <w:b/>
                <w:lang w:eastAsia="pl-PL"/>
              </w:rPr>
              <w:t>Styczeń 2025 r.</w:t>
            </w:r>
          </w:p>
        </w:tc>
        <w:tc>
          <w:tcPr>
            <w:tcW w:w="3969" w:type="dxa"/>
            <w:tcBorders>
              <w:top w:val="single" w:sz="6" w:space="0" w:color="auto"/>
              <w:left w:val="single" w:sz="12" w:space="0" w:color="auto"/>
              <w:bottom w:val="single" w:sz="6" w:space="0" w:color="auto"/>
              <w:right w:val="single" w:sz="12" w:space="0" w:color="auto"/>
            </w:tcBorders>
            <w:vAlign w:val="center"/>
          </w:tcPr>
          <w:p w14:paraId="7EDC0C98" w14:textId="77777777" w:rsidR="009158E9" w:rsidRPr="009158E9" w:rsidRDefault="009158E9" w:rsidP="009158E9">
            <w:pPr>
              <w:spacing w:line="360" w:lineRule="auto"/>
              <w:jc w:val="both"/>
              <w:rPr>
                <w:rFonts w:ascii="Arial" w:hAnsi="Arial" w:cs="Arial"/>
                <w:b/>
                <w:lang w:eastAsia="pl-PL"/>
              </w:rPr>
            </w:pPr>
          </w:p>
        </w:tc>
      </w:tr>
      <w:tr w:rsidR="009158E9" w:rsidRPr="009158E9" w14:paraId="69D33329"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4B0B2F30" w14:textId="54705728" w:rsidR="009158E9" w:rsidRPr="009158E9" w:rsidRDefault="00D82B4F" w:rsidP="009158E9">
            <w:pPr>
              <w:spacing w:line="360" w:lineRule="auto"/>
              <w:jc w:val="center"/>
              <w:rPr>
                <w:rFonts w:ascii="Arial" w:hAnsi="Arial" w:cs="Arial"/>
                <w:bCs/>
                <w:lang w:eastAsia="pl-PL"/>
              </w:rPr>
            </w:pPr>
            <w:r>
              <w:rPr>
                <w:rFonts w:ascii="Arial" w:hAnsi="Arial" w:cs="Arial"/>
                <w:bCs/>
                <w:lang w:eastAsia="pl-PL"/>
              </w:rPr>
              <w:t>3.</w:t>
            </w:r>
          </w:p>
        </w:tc>
        <w:tc>
          <w:tcPr>
            <w:tcW w:w="3969" w:type="dxa"/>
            <w:tcBorders>
              <w:top w:val="single" w:sz="6" w:space="0" w:color="auto"/>
              <w:left w:val="single" w:sz="12" w:space="0" w:color="auto"/>
              <w:bottom w:val="single" w:sz="6" w:space="0" w:color="auto"/>
              <w:right w:val="single" w:sz="12" w:space="0" w:color="auto"/>
            </w:tcBorders>
            <w:vAlign w:val="center"/>
          </w:tcPr>
          <w:p w14:paraId="071E191C" w14:textId="733DBB76" w:rsidR="009158E9" w:rsidRPr="009158E9" w:rsidRDefault="009158E9" w:rsidP="009158E9">
            <w:pPr>
              <w:spacing w:line="360" w:lineRule="auto"/>
              <w:jc w:val="center"/>
              <w:rPr>
                <w:rFonts w:ascii="Arial" w:hAnsi="Arial" w:cs="Arial"/>
                <w:b/>
                <w:lang w:eastAsia="pl-PL"/>
              </w:rPr>
            </w:pPr>
            <w:r>
              <w:rPr>
                <w:rFonts w:ascii="Arial" w:hAnsi="Arial" w:cs="Arial"/>
                <w:b/>
                <w:lang w:eastAsia="pl-PL"/>
              </w:rPr>
              <w:t>Luty 2025 r.</w:t>
            </w:r>
          </w:p>
        </w:tc>
        <w:tc>
          <w:tcPr>
            <w:tcW w:w="3969" w:type="dxa"/>
            <w:tcBorders>
              <w:top w:val="single" w:sz="6" w:space="0" w:color="auto"/>
              <w:left w:val="single" w:sz="12" w:space="0" w:color="auto"/>
              <w:bottom w:val="single" w:sz="6" w:space="0" w:color="auto"/>
              <w:right w:val="single" w:sz="12" w:space="0" w:color="auto"/>
            </w:tcBorders>
            <w:vAlign w:val="center"/>
          </w:tcPr>
          <w:p w14:paraId="28B60464" w14:textId="77777777" w:rsidR="009158E9" w:rsidRPr="009158E9" w:rsidRDefault="009158E9" w:rsidP="009158E9">
            <w:pPr>
              <w:spacing w:line="360" w:lineRule="auto"/>
              <w:jc w:val="both"/>
              <w:rPr>
                <w:rFonts w:ascii="Arial" w:hAnsi="Arial" w:cs="Arial"/>
                <w:b/>
                <w:lang w:eastAsia="pl-PL"/>
              </w:rPr>
            </w:pPr>
          </w:p>
        </w:tc>
      </w:tr>
      <w:tr w:rsidR="009158E9" w:rsidRPr="009158E9" w14:paraId="78A8E285"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665EACFE" w14:textId="64AEDB72" w:rsidR="009158E9" w:rsidRPr="009158E9" w:rsidRDefault="00D82B4F" w:rsidP="009158E9">
            <w:pPr>
              <w:spacing w:line="360" w:lineRule="auto"/>
              <w:jc w:val="center"/>
              <w:rPr>
                <w:rFonts w:ascii="Arial" w:hAnsi="Arial" w:cs="Arial"/>
                <w:bCs/>
                <w:lang w:eastAsia="pl-PL"/>
              </w:rPr>
            </w:pPr>
            <w:r>
              <w:rPr>
                <w:rFonts w:ascii="Arial" w:hAnsi="Arial" w:cs="Arial"/>
                <w:bCs/>
                <w:lang w:eastAsia="pl-PL"/>
              </w:rPr>
              <w:t>4.</w:t>
            </w:r>
          </w:p>
        </w:tc>
        <w:tc>
          <w:tcPr>
            <w:tcW w:w="3969" w:type="dxa"/>
            <w:tcBorders>
              <w:top w:val="single" w:sz="6" w:space="0" w:color="auto"/>
              <w:left w:val="single" w:sz="12" w:space="0" w:color="auto"/>
              <w:bottom w:val="single" w:sz="6" w:space="0" w:color="auto"/>
              <w:right w:val="single" w:sz="12" w:space="0" w:color="auto"/>
            </w:tcBorders>
            <w:vAlign w:val="center"/>
          </w:tcPr>
          <w:p w14:paraId="591F8B33" w14:textId="515E56E6" w:rsidR="009158E9" w:rsidRPr="009158E9" w:rsidRDefault="009158E9" w:rsidP="009158E9">
            <w:pPr>
              <w:spacing w:line="360" w:lineRule="auto"/>
              <w:jc w:val="center"/>
              <w:rPr>
                <w:rFonts w:ascii="Arial" w:hAnsi="Arial" w:cs="Arial"/>
                <w:b/>
                <w:lang w:eastAsia="pl-PL"/>
              </w:rPr>
            </w:pPr>
            <w:r>
              <w:rPr>
                <w:rFonts w:ascii="Arial" w:hAnsi="Arial" w:cs="Arial"/>
                <w:b/>
                <w:lang w:eastAsia="pl-PL"/>
              </w:rPr>
              <w:t>Marzec 2025 r.</w:t>
            </w:r>
          </w:p>
        </w:tc>
        <w:tc>
          <w:tcPr>
            <w:tcW w:w="3969" w:type="dxa"/>
            <w:tcBorders>
              <w:top w:val="single" w:sz="6" w:space="0" w:color="auto"/>
              <w:left w:val="single" w:sz="12" w:space="0" w:color="auto"/>
              <w:bottom w:val="single" w:sz="6" w:space="0" w:color="auto"/>
              <w:right w:val="single" w:sz="12" w:space="0" w:color="auto"/>
            </w:tcBorders>
            <w:vAlign w:val="center"/>
          </w:tcPr>
          <w:p w14:paraId="2A2C1831" w14:textId="77777777" w:rsidR="009158E9" w:rsidRPr="009158E9" w:rsidRDefault="009158E9" w:rsidP="009158E9">
            <w:pPr>
              <w:spacing w:line="360" w:lineRule="auto"/>
              <w:jc w:val="both"/>
              <w:rPr>
                <w:rFonts w:ascii="Arial" w:hAnsi="Arial" w:cs="Arial"/>
                <w:b/>
                <w:lang w:eastAsia="pl-PL"/>
              </w:rPr>
            </w:pPr>
          </w:p>
        </w:tc>
      </w:tr>
      <w:tr w:rsidR="009158E9" w:rsidRPr="009158E9" w14:paraId="77529E6D"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0206F68A" w14:textId="73EFECAD" w:rsidR="009158E9" w:rsidRPr="009158E9" w:rsidRDefault="00D82B4F" w:rsidP="009158E9">
            <w:pPr>
              <w:spacing w:line="360" w:lineRule="auto"/>
              <w:jc w:val="center"/>
              <w:rPr>
                <w:rFonts w:ascii="Arial" w:hAnsi="Arial" w:cs="Arial"/>
                <w:bCs/>
                <w:lang w:eastAsia="pl-PL"/>
              </w:rPr>
            </w:pPr>
            <w:r>
              <w:rPr>
                <w:rFonts w:ascii="Arial" w:hAnsi="Arial" w:cs="Arial"/>
                <w:bCs/>
                <w:lang w:eastAsia="pl-PL"/>
              </w:rPr>
              <w:t>5.</w:t>
            </w:r>
          </w:p>
        </w:tc>
        <w:tc>
          <w:tcPr>
            <w:tcW w:w="3969" w:type="dxa"/>
            <w:tcBorders>
              <w:top w:val="single" w:sz="6" w:space="0" w:color="auto"/>
              <w:left w:val="single" w:sz="12" w:space="0" w:color="auto"/>
              <w:bottom w:val="single" w:sz="6" w:space="0" w:color="auto"/>
              <w:right w:val="single" w:sz="12" w:space="0" w:color="auto"/>
            </w:tcBorders>
            <w:vAlign w:val="center"/>
          </w:tcPr>
          <w:p w14:paraId="602CC71A" w14:textId="233F4946" w:rsidR="009158E9" w:rsidRPr="009158E9" w:rsidRDefault="009158E9" w:rsidP="009158E9">
            <w:pPr>
              <w:spacing w:line="360" w:lineRule="auto"/>
              <w:jc w:val="center"/>
              <w:rPr>
                <w:rFonts w:ascii="Arial" w:hAnsi="Arial" w:cs="Arial"/>
                <w:b/>
                <w:lang w:eastAsia="pl-PL"/>
              </w:rPr>
            </w:pPr>
            <w:r>
              <w:rPr>
                <w:rFonts w:ascii="Arial" w:hAnsi="Arial" w:cs="Arial"/>
                <w:b/>
                <w:lang w:eastAsia="pl-PL"/>
              </w:rPr>
              <w:t>Kwiecień 2025 r.</w:t>
            </w:r>
          </w:p>
        </w:tc>
        <w:tc>
          <w:tcPr>
            <w:tcW w:w="3969" w:type="dxa"/>
            <w:tcBorders>
              <w:top w:val="single" w:sz="6" w:space="0" w:color="auto"/>
              <w:left w:val="single" w:sz="12" w:space="0" w:color="auto"/>
              <w:bottom w:val="single" w:sz="6" w:space="0" w:color="auto"/>
              <w:right w:val="single" w:sz="12" w:space="0" w:color="auto"/>
            </w:tcBorders>
            <w:vAlign w:val="center"/>
          </w:tcPr>
          <w:p w14:paraId="30DF086A" w14:textId="77777777" w:rsidR="009158E9" w:rsidRPr="009158E9" w:rsidRDefault="009158E9" w:rsidP="009158E9">
            <w:pPr>
              <w:spacing w:line="360" w:lineRule="auto"/>
              <w:jc w:val="both"/>
              <w:rPr>
                <w:rFonts w:ascii="Arial" w:hAnsi="Arial" w:cs="Arial"/>
                <w:b/>
                <w:lang w:eastAsia="pl-PL"/>
              </w:rPr>
            </w:pPr>
          </w:p>
        </w:tc>
      </w:tr>
      <w:tr w:rsidR="009158E9" w:rsidRPr="009158E9" w14:paraId="3D303E19"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3794A639" w14:textId="77B8DA9C" w:rsidR="009158E9" w:rsidRPr="009158E9" w:rsidRDefault="00D82B4F" w:rsidP="009158E9">
            <w:pPr>
              <w:spacing w:line="360" w:lineRule="auto"/>
              <w:jc w:val="center"/>
              <w:rPr>
                <w:rFonts w:ascii="Arial" w:hAnsi="Arial" w:cs="Arial"/>
                <w:bCs/>
                <w:lang w:eastAsia="pl-PL"/>
              </w:rPr>
            </w:pPr>
            <w:r>
              <w:rPr>
                <w:rFonts w:ascii="Arial" w:hAnsi="Arial" w:cs="Arial"/>
                <w:bCs/>
                <w:lang w:eastAsia="pl-PL"/>
              </w:rPr>
              <w:t>6.</w:t>
            </w:r>
          </w:p>
        </w:tc>
        <w:tc>
          <w:tcPr>
            <w:tcW w:w="3969" w:type="dxa"/>
            <w:tcBorders>
              <w:top w:val="single" w:sz="6" w:space="0" w:color="auto"/>
              <w:left w:val="single" w:sz="12" w:space="0" w:color="auto"/>
              <w:bottom w:val="single" w:sz="6" w:space="0" w:color="auto"/>
              <w:right w:val="single" w:sz="12" w:space="0" w:color="auto"/>
            </w:tcBorders>
            <w:vAlign w:val="center"/>
          </w:tcPr>
          <w:p w14:paraId="5CB99E77" w14:textId="42E0CBB3" w:rsidR="009158E9" w:rsidRPr="009158E9" w:rsidRDefault="009158E9" w:rsidP="009158E9">
            <w:pPr>
              <w:spacing w:line="360" w:lineRule="auto"/>
              <w:jc w:val="center"/>
              <w:rPr>
                <w:rFonts w:ascii="Arial" w:hAnsi="Arial" w:cs="Arial"/>
                <w:b/>
                <w:lang w:eastAsia="pl-PL"/>
              </w:rPr>
            </w:pPr>
            <w:r>
              <w:rPr>
                <w:rFonts w:ascii="Arial" w:hAnsi="Arial" w:cs="Arial"/>
                <w:b/>
                <w:lang w:eastAsia="pl-PL"/>
              </w:rPr>
              <w:t>Maj 2025 r</w:t>
            </w:r>
          </w:p>
        </w:tc>
        <w:tc>
          <w:tcPr>
            <w:tcW w:w="3969" w:type="dxa"/>
            <w:tcBorders>
              <w:top w:val="single" w:sz="6" w:space="0" w:color="auto"/>
              <w:left w:val="single" w:sz="12" w:space="0" w:color="auto"/>
              <w:bottom w:val="single" w:sz="6" w:space="0" w:color="auto"/>
              <w:right w:val="single" w:sz="12" w:space="0" w:color="auto"/>
            </w:tcBorders>
            <w:vAlign w:val="center"/>
          </w:tcPr>
          <w:p w14:paraId="58011930" w14:textId="77777777" w:rsidR="009158E9" w:rsidRPr="009158E9" w:rsidRDefault="009158E9" w:rsidP="009158E9">
            <w:pPr>
              <w:spacing w:line="360" w:lineRule="auto"/>
              <w:jc w:val="both"/>
              <w:rPr>
                <w:rFonts w:ascii="Arial" w:hAnsi="Arial" w:cs="Arial"/>
                <w:b/>
                <w:lang w:eastAsia="pl-PL"/>
              </w:rPr>
            </w:pPr>
          </w:p>
        </w:tc>
      </w:tr>
      <w:tr w:rsidR="00627B93" w:rsidRPr="009158E9" w14:paraId="14746F90"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4700B538" w14:textId="4BE15CE4" w:rsidR="00627B93" w:rsidRPr="009158E9" w:rsidRDefault="00D82B4F" w:rsidP="009158E9">
            <w:pPr>
              <w:spacing w:line="360" w:lineRule="auto"/>
              <w:jc w:val="center"/>
              <w:rPr>
                <w:rFonts w:ascii="Arial" w:hAnsi="Arial" w:cs="Arial"/>
                <w:bCs/>
                <w:lang w:eastAsia="pl-PL"/>
              </w:rPr>
            </w:pPr>
            <w:r>
              <w:rPr>
                <w:rFonts w:ascii="Arial" w:hAnsi="Arial" w:cs="Arial"/>
                <w:bCs/>
                <w:lang w:eastAsia="pl-PL"/>
              </w:rPr>
              <w:t>7.</w:t>
            </w:r>
          </w:p>
        </w:tc>
        <w:tc>
          <w:tcPr>
            <w:tcW w:w="3969" w:type="dxa"/>
            <w:tcBorders>
              <w:top w:val="single" w:sz="6" w:space="0" w:color="auto"/>
              <w:left w:val="single" w:sz="12" w:space="0" w:color="auto"/>
              <w:bottom w:val="single" w:sz="6" w:space="0" w:color="auto"/>
              <w:right w:val="single" w:sz="12" w:space="0" w:color="auto"/>
            </w:tcBorders>
            <w:vAlign w:val="center"/>
          </w:tcPr>
          <w:p w14:paraId="0134FF56" w14:textId="0FCECBAF" w:rsidR="00627B93" w:rsidRPr="009158E9" w:rsidRDefault="009158E9" w:rsidP="009158E9">
            <w:pPr>
              <w:spacing w:line="360" w:lineRule="auto"/>
              <w:jc w:val="center"/>
              <w:rPr>
                <w:rFonts w:ascii="Arial" w:hAnsi="Arial" w:cs="Arial"/>
                <w:b/>
                <w:lang w:eastAsia="pl-PL"/>
              </w:rPr>
            </w:pPr>
            <w:r>
              <w:rPr>
                <w:rFonts w:ascii="Arial" w:hAnsi="Arial" w:cs="Arial"/>
                <w:b/>
                <w:lang w:eastAsia="pl-PL"/>
              </w:rPr>
              <w:t>Czerwiec 2025 r.</w:t>
            </w:r>
          </w:p>
        </w:tc>
        <w:tc>
          <w:tcPr>
            <w:tcW w:w="3969" w:type="dxa"/>
            <w:tcBorders>
              <w:top w:val="single" w:sz="6" w:space="0" w:color="auto"/>
              <w:left w:val="single" w:sz="12" w:space="0" w:color="auto"/>
              <w:bottom w:val="single" w:sz="6" w:space="0" w:color="auto"/>
              <w:right w:val="single" w:sz="12" w:space="0" w:color="auto"/>
            </w:tcBorders>
            <w:vAlign w:val="center"/>
          </w:tcPr>
          <w:p w14:paraId="69343F7C" w14:textId="77777777" w:rsidR="00627B93" w:rsidRPr="009158E9" w:rsidRDefault="00627B93" w:rsidP="009158E9">
            <w:pPr>
              <w:spacing w:line="360" w:lineRule="auto"/>
              <w:jc w:val="both"/>
              <w:rPr>
                <w:rFonts w:ascii="Arial" w:hAnsi="Arial" w:cs="Arial"/>
                <w:b/>
                <w:lang w:eastAsia="pl-PL"/>
              </w:rPr>
            </w:pPr>
          </w:p>
        </w:tc>
      </w:tr>
      <w:tr w:rsidR="00627B93" w:rsidRPr="009158E9" w14:paraId="4F86932B"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51E89B63" w14:textId="116D823E" w:rsidR="00627B93" w:rsidRPr="009158E9" w:rsidRDefault="00D82B4F" w:rsidP="009158E9">
            <w:pPr>
              <w:spacing w:line="360" w:lineRule="auto"/>
              <w:jc w:val="center"/>
              <w:rPr>
                <w:rFonts w:ascii="Arial" w:hAnsi="Arial" w:cs="Arial"/>
                <w:bCs/>
                <w:lang w:eastAsia="pl-PL"/>
              </w:rPr>
            </w:pPr>
            <w:r>
              <w:rPr>
                <w:rFonts w:ascii="Arial" w:hAnsi="Arial" w:cs="Arial"/>
                <w:bCs/>
                <w:lang w:eastAsia="pl-PL"/>
              </w:rPr>
              <w:t>8</w:t>
            </w:r>
            <w:r w:rsidR="00627B93" w:rsidRPr="009158E9">
              <w:rPr>
                <w:rFonts w:ascii="Arial" w:hAnsi="Arial" w:cs="Arial"/>
                <w:bCs/>
                <w:lang w:eastAsia="pl-PL"/>
              </w:rPr>
              <w:t>.</w:t>
            </w:r>
          </w:p>
        </w:tc>
        <w:tc>
          <w:tcPr>
            <w:tcW w:w="3969" w:type="dxa"/>
            <w:tcBorders>
              <w:top w:val="single" w:sz="6" w:space="0" w:color="auto"/>
              <w:left w:val="single" w:sz="12" w:space="0" w:color="auto"/>
              <w:bottom w:val="single" w:sz="6" w:space="0" w:color="auto"/>
              <w:right w:val="single" w:sz="12" w:space="0" w:color="auto"/>
            </w:tcBorders>
            <w:vAlign w:val="center"/>
          </w:tcPr>
          <w:p w14:paraId="639E0805" w14:textId="0320934C" w:rsidR="00627B93" w:rsidRPr="009158E9" w:rsidRDefault="009158E9" w:rsidP="009158E9">
            <w:pPr>
              <w:spacing w:line="360" w:lineRule="auto"/>
              <w:jc w:val="center"/>
              <w:rPr>
                <w:rFonts w:ascii="Arial" w:hAnsi="Arial" w:cs="Arial"/>
                <w:b/>
                <w:lang w:eastAsia="pl-PL"/>
              </w:rPr>
            </w:pPr>
            <w:r>
              <w:rPr>
                <w:rFonts w:ascii="Arial" w:hAnsi="Arial" w:cs="Arial"/>
                <w:b/>
                <w:lang w:eastAsia="pl-PL"/>
              </w:rPr>
              <w:t>Lipiec 2025 r.</w:t>
            </w:r>
          </w:p>
        </w:tc>
        <w:tc>
          <w:tcPr>
            <w:tcW w:w="3969" w:type="dxa"/>
            <w:tcBorders>
              <w:top w:val="single" w:sz="6" w:space="0" w:color="auto"/>
              <w:left w:val="single" w:sz="12" w:space="0" w:color="auto"/>
              <w:bottom w:val="single" w:sz="6" w:space="0" w:color="auto"/>
              <w:right w:val="single" w:sz="12" w:space="0" w:color="auto"/>
            </w:tcBorders>
            <w:vAlign w:val="center"/>
          </w:tcPr>
          <w:p w14:paraId="40A6869A" w14:textId="77777777" w:rsidR="00627B93" w:rsidRPr="009158E9" w:rsidRDefault="00627B93" w:rsidP="009158E9">
            <w:pPr>
              <w:spacing w:line="360" w:lineRule="auto"/>
              <w:jc w:val="both"/>
              <w:rPr>
                <w:rFonts w:ascii="Arial" w:hAnsi="Arial" w:cs="Arial"/>
                <w:b/>
                <w:lang w:eastAsia="pl-PL"/>
              </w:rPr>
            </w:pPr>
          </w:p>
        </w:tc>
      </w:tr>
      <w:tr w:rsidR="00627B93" w:rsidRPr="009158E9" w14:paraId="036EC812"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6C422185" w14:textId="3A6B786A" w:rsidR="00627B93" w:rsidRPr="009158E9" w:rsidRDefault="00D82B4F" w:rsidP="009158E9">
            <w:pPr>
              <w:spacing w:line="360" w:lineRule="auto"/>
              <w:jc w:val="center"/>
              <w:rPr>
                <w:rFonts w:ascii="Arial" w:hAnsi="Arial" w:cs="Arial"/>
                <w:bCs/>
                <w:lang w:eastAsia="pl-PL"/>
              </w:rPr>
            </w:pPr>
            <w:r>
              <w:rPr>
                <w:rFonts w:ascii="Arial" w:hAnsi="Arial" w:cs="Arial"/>
                <w:bCs/>
                <w:lang w:eastAsia="pl-PL"/>
              </w:rPr>
              <w:t>9</w:t>
            </w:r>
            <w:r w:rsidR="00627B93" w:rsidRPr="009158E9">
              <w:rPr>
                <w:rFonts w:ascii="Arial" w:hAnsi="Arial" w:cs="Arial"/>
                <w:bCs/>
                <w:lang w:eastAsia="pl-PL"/>
              </w:rPr>
              <w:t>.</w:t>
            </w:r>
          </w:p>
        </w:tc>
        <w:tc>
          <w:tcPr>
            <w:tcW w:w="3969" w:type="dxa"/>
            <w:tcBorders>
              <w:top w:val="single" w:sz="6" w:space="0" w:color="auto"/>
              <w:left w:val="single" w:sz="12" w:space="0" w:color="auto"/>
              <w:bottom w:val="single" w:sz="6" w:space="0" w:color="auto"/>
              <w:right w:val="single" w:sz="12" w:space="0" w:color="auto"/>
            </w:tcBorders>
            <w:vAlign w:val="center"/>
          </w:tcPr>
          <w:p w14:paraId="400CD916" w14:textId="062B7F9F" w:rsidR="00627B93" w:rsidRPr="009158E9" w:rsidRDefault="009158E9" w:rsidP="009158E9">
            <w:pPr>
              <w:spacing w:line="360" w:lineRule="auto"/>
              <w:jc w:val="center"/>
              <w:rPr>
                <w:rFonts w:ascii="Arial" w:hAnsi="Arial" w:cs="Arial"/>
                <w:b/>
                <w:lang w:eastAsia="pl-PL"/>
              </w:rPr>
            </w:pPr>
            <w:r>
              <w:rPr>
                <w:rFonts w:ascii="Arial" w:hAnsi="Arial" w:cs="Arial"/>
                <w:b/>
                <w:lang w:eastAsia="pl-PL"/>
              </w:rPr>
              <w:t>Sierpień 2025 r.</w:t>
            </w:r>
          </w:p>
        </w:tc>
        <w:tc>
          <w:tcPr>
            <w:tcW w:w="3969" w:type="dxa"/>
            <w:tcBorders>
              <w:top w:val="single" w:sz="6" w:space="0" w:color="auto"/>
              <w:left w:val="single" w:sz="12" w:space="0" w:color="auto"/>
              <w:bottom w:val="single" w:sz="6" w:space="0" w:color="auto"/>
              <w:right w:val="single" w:sz="12" w:space="0" w:color="auto"/>
            </w:tcBorders>
            <w:vAlign w:val="center"/>
          </w:tcPr>
          <w:p w14:paraId="47F0FEE1" w14:textId="77777777" w:rsidR="00627B93" w:rsidRPr="009158E9" w:rsidRDefault="00627B93" w:rsidP="009158E9">
            <w:pPr>
              <w:spacing w:line="360" w:lineRule="auto"/>
              <w:jc w:val="both"/>
              <w:rPr>
                <w:rFonts w:ascii="Arial" w:hAnsi="Arial" w:cs="Arial"/>
                <w:b/>
                <w:lang w:eastAsia="pl-PL"/>
              </w:rPr>
            </w:pPr>
          </w:p>
        </w:tc>
      </w:tr>
      <w:tr w:rsidR="00627B93" w:rsidRPr="009158E9" w14:paraId="0B2DA54E"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6220F3B2" w14:textId="4CB41EA2" w:rsidR="00627B93" w:rsidRPr="009158E9" w:rsidRDefault="00D82B4F" w:rsidP="009158E9">
            <w:pPr>
              <w:spacing w:line="360" w:lineRule="auto"/>
              <w:jc w:val="center"/>
              <w:rPr>
                <w:rFonts w:ascii="Arial" w:hAnsi="Arial" w:cs="Arial"/>
                <w:bCs/>
                <w:lang w:eastAsia="pl-PL"/>
              </w:rPr>
            </w:pPr>
            <w:r>
              <w:rPr>
                <w:rFonts w:ascii="Arial" w:hAnsi="Arial" w:cs="Arial"/>
                <w:bCs/>
                <w:lang w:eastAsia="pl-PL"/>
              </w:rPr>
              <w:t>10</w:t>
            </w:r>
            <w:r w:rsidR="00627B93" w:rsidRPr="009158E9">
              <w:rPr>
                <w:rFonts w:ascii="Arial" w:hAnsi="Arial" w:cs="Arial"/>
                <w:bCs/>
                <w:lang w:eastAsia="pl-PL"/>
              </w:rPr>
              <w:t>.</w:t>
            </w:r>
          </w:p>
        </w:tc>
        <w:tc>
          <w:tcPr>
            <w:tcW w:w="3969" w:type="dxa"/>
            <w:tcBorders>
              <w:top w:val="single" w:sz="6" w:space="0" w:color="auto"/>
              <w:left w:val="single" w:sz="12" w:space="0" w:color="auto"/>
              <w:bottom w:val="single" w:sz="6" w:space="0" w:color="auto"/>
              <w:right w:val="single" w:sz="12" w:space="0" w:color="auto"/>
            </w:tcBorders>
            <w:vAlign w:val="center"/>
          </w:tcPr>
          <w:p w14:paraId="2531D393" w14:textId="7A5D50D6" w:rsidR="00627B93" w:rsidRPr="009158E9" w:rsidRDefault="009158E9" w:rsidP="009158E9">
            <w:pPr>
              <w:spacing w:line="360" w:lineRule="auto"/>
              <w:jc w:val="center"/>
              <w:rPr>
                <w:rFonts w:ascii="Arial" w:hAnsi="Arial" w:cs="Arial"/>
                <w:b/>
                <w:lang w:eastAsia="pl-PL"/>
              </w:rPr>
            </w:pPr>
            <w:r>
              <w:rPr>
                <w:rFonts w:ascii="Arial" w:hAnsi="Arial" w:cs="Arial"/>
                <w:b/>
                <w:lang w:eastAsia="pl-PL"/>
              </w:rPr>
              <w:t>Wrzesień 2025 r.</w:t>
            </w:r>
          </w:p>
        </w:tc>
        <w:tc>
          <w:tcPr>
            <w:tcW w:w="3969" w:type="dxa"/>
            <w:tcBorders>
              <w:top w:val="single" w:sz="6" w:space="0" w:color="auto"/>
              <w:left w:val="single" w:sz="12" w:space="0" w:color="auto"/>
              <w:bottom w:val="single" w:sz="6" w:space="0" w:color="auto"/>
              <w:right w:val="single" w:sz="12" w:space="0" w:color="auto"/>
            </w:tcBorders>
            <w:vAlign w:val="center"/>
          </w:tcPr>
          <w:p w14:paraId="038E7510" w14:textId="77777777" w:rsidR="00627B93" w:rsidRPr="009158E9" w:rsidRDefault="00627B93" w:rsidP="009158E9">
            <w:pPr>
              <w:spacing w:line="360" w:lineRule="auto"/>
              <w:jc w:val="both"/>
              <w:rPr>
                <w:rFonts w:ascii="Arial" w:hAnsi="Arial" w:cs="Arial"/>
                <w:b/>
                <w:lang w:eastAsia="pl-PL"/>
              </w:rPr>
            </w:pPr>
          </w:p>
        </w:tc>
      </w:tr>
      <w:tr w:rsidR="009158E9" w:rsidRPr="009158E9" w14:paraId="556F9BF0"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1E624B7D" w14:textId="6AFA2E0F" w:rsidR="009158E9" w:rsidRPr="009158E9" w:rsidRDefault="00D82B4F" w:rsidP="009158E9">
            <w:pPr>
              <w:spacing w:line="360" w:lineRule="auto"/>
              <w:jc w:val="center"/>
              <w:rPr>
                <w:rFonts w:ascii="Arial" w:hAnsi="Arial" w:cs="Arial"/>
                <w:bCs/>
                <w:lang w:eastAsia="pl-PL"/>
              </w:rPr>
            </w:pPr>
            <w:r>
              <w:rPr>
                <w:rFonts w:ascii="Arial" w:hAnsi="Arial" w:cs="Arial"/>
                <w:bCs/>
                <w:lang w:eastAsia="pl-PL"/>
              </w:rPr>
              <w:t>11.</w:t>
            </w:r>
          </w:p>
        </w:tc>
        <w:tc>
          <w:tcPr>
            <w:tcW w:w="3969" w:type="dxa"/>
            <w:tcBorders>
              <w:top w:val="single" w:sz="6" w:space="0" w:color="auto"/>
              <w:left w:val="single" w:sz="12" w:space="0" w:color="auto"/>
              <w:bottom w:val="single" w:sz="6" w:space="0" w:color="auto"/>
              <w:right w:val="single" w:sz="12" w:space="0" w:color="auto"/>
            </w:tcBorders>
            <w:vAlign w:val="center"/>
          </w:tcPr>
          <w:p w14:paraId="3BF6B9A6" w14:textId="36418B94" w:rsidR="009158E9" w:rsidRPr="009158E9" w:rsidRDefault="009158E9" w:rsidP="009158E9">
            <w:pPr>
              <w:spacing w:line="360" w:lineRule="auto"/>
              <w:jc w:val="center"/>
              <w:rPr>
                <w:rFonts w:ascii="Arial" w:hAnsi="Arial" w:cs="Arial"/>
                <w:b/>
                <w:lang w:eastAsia="pl-PL"/>
              </w:rPr>
            </w:pPr>
            <w:r>
              <w:rPr>
                <w:rFonts w:ascii="Arial" w:hAnsi="Arial" w:cs="Arial"/>
                <w:b/>
                <w:lang w:eastAsia="pl-PL"/>
              </w:rPr>
              <w:t>Październik 2025 r.</w:t>
            </w:r>
          </w:p>
        </w:tc>
        <w:tc>
          <w:tcPr>
            <w:tcW w:w="3969" w:type="dxa"/>
            <w:tcBorders>
              <w:top w:val="single" w:sz="6" w:space="0" w:color="auto"/>
              <w:left w:val="single" w:sz="12" w:space="0" w:color="auto"/>
              <w:bottom w:val="single" w:sz="6" w:space="0" w:color="auto"/>
              <w:right w:val="single" w:sz="12" w:space="0" w:color="auto"/>
            </w:tcBorders>
            <w:vAlign w:val="center"/>
          </w:tcPr>
          <w:p w14:paraId="033CFAD6" w14:textId="77777777" w:rsidR="009158E9" w:rsidRPr="009158E9" w:rsidRDefault="009158E9" w:rsidP="009158E9">
            <w:pPr>
              <w:spacing w:line="360" w:lineRule="auto"/>
              <w:jc w:val="both"/>
              <w:rPr>
                <w:rFonts w:ascii="Arial" w:hAnsi="Arial" w:cs="Arial"/>
                <w:b/>
                <w:lang w:eastAsia="pl-PL"/>
              </w:rPr>
            </w:pPr>
          </w:p>
        </w:tc>
      </w:tr>
      <w:tr w:rsidR="00627B93" w:rsidRPr="009158E9" w14:paraId="03E3FCFE"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154E4FA1" w14:textId="2DAAA2C9" w:rsidR="00627B93" w:rsidRPr="009158E9" w:rsidRDefault="00D82B4F" w:rsidP="009158E9">
            <w:pPr>
              <w:spacing w:line="360" w:lineRule="auto"/>
              <w:jc w:val="center"/>
              <w:rPr>
                <w:rFonts w:ascii="Arial" w:hAnsi="Arial" w:cs="Arial"/>
                <w:bCs/>
                <w:lang w:eastAsia="pl-PL"/>
              </w:rPr>
            </w:pPr>
            <w:r>
              <w:rPr>
                <w:rFonts w:ascii="Arial" w:hAnsi="Arial" w:cs="Arial"/>
                <w:bCs/>
                <w:lang w:eastAsia="pl-PL"/>
              </w:rPr>
              <w:t>12</w:t>
            </w:r>
            <w:r w:rsidR="00627B93" w:rsidRPr="009158E9">
              <w:rPr>
                <w:rFonts w:ascii="Arial" w:hAnsi="Arial" w:cs="Arial"/>
                <w:bCs/>
                <w:lang w:eastAsia="pl-PL"/>
              </w:rPr>
              <w:t>.</w:t>
            </w:r>
          </w:p>
        </w:tc>
        <w:tc>
          <w:tcPr>
            <w:tcW w:w="3969" w:type="dxa"/>
            <w:tcBorders>
              <w:top w:val="single" w:sz="6" w:space="0" w:color="auto"/>
              <w:left w:val="single" w:sz="12" w:space="0" w:color="auto"/>
              <w:bottom w:val="single" w:sz="6" w:space="0" w:color="auto"/>
              <w:right w:val="single" w:sz="12" w:space="0" w:color="auto"/>
            </w:tcBorders>
            <w:vAlign w:val="center"/>
          </w:tcPr>
          <w:p w14:paraId="78518217" w14:textId="212E6625" w:rsidR="00627B93" w:rsidRPr="009158E9" w:rsidRDefault="009158E9" w:rsidP="009158E9">
            <w:pPr>
              <w:spacing w:line="360" w:lineRule="auto"/>
              <w:jc w:val="center"/>
              <w:rPr>
                <w:rFonts w:ascii="Arial" w:hAnsi="Arial" w:cs="Arial"/>
                <w:b/>
                <w:lang w:eastAsia="pl-PL"/>
              </w:rPr>
            </w:pPr>
            <w:r>
              <w:rPr>
                <w:rFonts w:ascii="Arial" w:hAnsi="Arial" w:cs="Arial"/>
                <w:b/>
                <w:lang w:eastAsia="pl-PL"/>
              </w:rPr>
              <w:t>Listopad 2025 r.</w:t>
            </w:r>
          </w:p>
        </w:tc>
        <w:tc>
          <w:tcPr>
            <w:tcW w:w="3969" w:type="dxa"/>
            <w:tcBorders>
              <w:top w:val="single" w:sz="6" w:space="0" w:color="auto"/>
              <w:left w:val="single" w:sz="12" w:space="0" w:color="auto"/>
              <w:bottom w:val="single" w:sz="6" w:space="0" w:color="auto"/>
              <w:right w:val="single" w:sz="12" w:space="0" w:color="auto"/>
            </w:tcBorders>
            <w:vAlign w:val="center"/>
          </w:tcPr>
          <w:p w14:paraId="69F8ABCE" w14:textId="77777777" w:rsidR="00627B93" w:rsidRPr="009158E9" w:rsidRDefault="00627B93" w:rsidP="009158E9">
            <w:pPr>
              <w:spacing w:line="360" w:lineRule="auto"/>
              <w:jc w:val="both"/>
              <w:rPr>
                <w:rFonts w:ascii="Arial" w:hAnsi="Arial" w:cs="Arial"/>
                <w:b/>
                <w:lang w:eastAsia="pl-PL"/>
              </w:rPr>
            </w:pPr>
          </w:p>
        </w:tc>
      </w:tr>
      <w:tr w:rsidR="00627B93" w:rsidRPr="009158E9" w14:paraId="39143837" w14:textId="77777777" w:rsidTr="009158E9">
        <w:trPr>
          <w:trHeight w:val="284"/>
        </w:trPr>
        <w:tc>
          <w:tcPr>
            <w:tcW w:w="708" w:type="dxa"/>
            <w:tcBorders>
              <w:top w:val="single" w:sz="6" w:space="0" w:color="auto"/>
              <w:left w:val="single" w:sz="12" w:space="0" w:color="auto"/>
              <w:bottom w:val="single" w:sz="6" w:space="0" w:color="auto"/>
              <w:right w:val="single" w:sz="12" w:space="0" w:color="auto"/>
            </w:tcBorders>
            <w:vAlign w:val="center"/>
          </w:tcPr>
          <w:p w14:paraId="5ECD6A97" w14:textId="1593C1D3" w:rsidR="00627B93" w:rsidRPr="009158E9" w:rsidRDefault="00D82B4F" w:rsidP="009158E9">
            <w:pPr>
              <w:spacing w:line="360" w:lineRule="auto"/>
              <w:jc w:val="center"/>
              <w:rPr>
                <w:rFonts w:ascii="Arial" w:hAnsi="Arial" w:cs="Arial"/>
                <w:bCs/>
                <w:lang w:eastAsia="pl-PL"/>
              </w:rPr>
            </w:pPr>
            <w:r>
              <w:rPr>
                <w:rFonts w:ascii="Arial" w:hAnsi="Arial" w:cs="Arial"/>
                <w:bCs/>
                <w:lang w:eastAsia="pl-PL"/>
              </w:rPr>
              <w:t>13</w:t>
            </w:r>
            <w:r w:rsidR="00627B93" w:rsidRPr="009158E9">
              <w:rPr>
                <w:rFonts w:ascii="Arial" w:hAnsi="Arial" w:cs="Arial"/>
                <w:bCs/>
                <w:lang w:eastAsia="pl-PL"/>
              </w:rPr>
              <w:t>.</w:t>
            </w:r>
          </w:p>
        </w:tc>
        <w:tc>
          <w:tcPr>
            <w:tcW w:w="3969" w:type="dxa"/>
            <w:tcBorders>
              <w:top w:val="single" w:sz="6" w:space="0" w:color="auto"/>
              <w:left w:val="single" w:sz="12" w:space="0" w:color="auto"/>
              <w:bottom w:val="single" w:sz="6" w:space="0" w:color="auto"/>
              <w:right w:val="single" w:sz="12" w:space="0" w:color="auto"/>
            </w:tcBorders>
            <w:vAlign w:val="center"/>
          </w:tcPr>
          <w:p w14:paraId="097F0278" w14:textId="7013FB3D" w:rsidR="00627B93" w:rsidRPr="00194EA3" w:rsidRDefault="009158E9" w:rsidP="009158E9">
            <w:pPr>
              <w:spacing w:line="360" w:lineRule="auto"/>
              <w:jc w:val="center"/>
              <w:rPr>
                <w:rFonts w:ascii="Arial" w:hAnsi="Arial" w:cs="Arial"/>
                <w:b/>
                <w:highlight w:val="yellow"/>
                <w:lang w:eastAsia="pl-PL"/>
              </w:rPr>
            </w:pPr>
            <w:r w:rsidRPr="00DB761F">
              <w:rPr>
                <w:rFonts w:ascii="Arial" w:hAnsi="Arial" w:cs="Arial"/>
                <w:b/>
                <w:lang w:eastAsia="pl-PL"/>
              </w:rPr>
              <w:t xml:space="preserve">Od </w:t>
            </w:r>
            <w:r w:rsidR="00627B93" w:rsidRPr="00DB761F">
              <w:rPr>
                <w:rFonts w:ascii="Arial" w:hAnsi="Arial" w:cs="Arial"/>
                <w:b/>
                <w:lang w:eastAsia="pl-PL"/>
              </w:rPr>
              <w:t>01.</w:t>
            </w:r>
            <w:r w:rsidR="00291DCB" w:rsidRPr="00DB761F">
              <w:rPr>
                <w:rFonts w:ascii="Arial" w:hAnsi="Arial" w:cs="Arial"/>
                <w:b/>
                <w:lang w:eastAsia="pl-PL"/>
              </w:rPr>
              <w:t>12</w:t>
            </w:r>
            <w:r w:rsidR="00627B93" w:rsidRPr="00DB761F">
              <w:rPr>
                <w:rFonts w:ascii="Arial" w:hAnsi="Arial" w:cs="Arial"/>
                <w:b/>
                <w:lang w:eastAsia="pl-PL"/>
              </w:rPr>
              <w:t xml:space="preserve"> </w:t>
            </w:r>
            <w:r w:rsidRPr="00DB761F">
              <w:rPr>
                <w:rFonts w:ascii="Arial" w:hAnsi="Arial" w:cs="Arial"/>
                <w:b/>
                <w:lang w:eastAsia="pl-PL"/>
              </w:rPr>
              <w:t>do</w:t>
            </w:r>
            <w:r w:rsidR="00627B93" w:rsidRPr="00DB761F">
              <w:rPr>
                <w:rFonts w:ascii="Arial" w:hAnsi="Arial" w:cs="Arial"/>
                <w:b/>
                <w:lang w:eastAsia="pl-PL"/>
              </w:rPr>
              <w:t xml:space="preserve"> </w:t>
            </w:r>
            <w:r w:rsidR="00115D8F" w:rsidRPr="00DB761F">
              <w:rPr>
                <w:rFonts w:ascii="Arial" w:hAnsi="Arial" w:cs="Arial"/>
                <w:b/>
                <w:lang w:eastAsia="pl-PL"/>
              </w:rPr>
              <w:t>2</w:t>
            </w:r>
            <w:r w:rsidR="00871CAA" w:rsidRPr="00DB761F">
              <w:rPr>
                <w:rFonts w:ascii="Arial" w:hAnsi="Arial" w:cs="Arial"/>
                <w:b/>
                <w:lang w:eastAsia="pl-PL"/>
              </w:rPr>
              <w:t>9</w:t>
            </w:r>
            <w:r w:rsidR="00627B93" w:rsidRPr="00DB761F">
              <w:rPr>
                <w:rFonts w:ascii="Arial" w:hAnsi="Arial" w:cs="Arial"/>
                <w:b/>
                <w:lang w:eastAsia="pl-PL"/>
              </w:rPr>
              <w:t>.</w:t>
            </w:r>
            <w:r w:rsidR="00291DCB" w:rsidRPr="00DB761F">
              <w:rPr>
                <w:rFonts w:ascii="Arial" w:hAnsi="Arial" w:cs="Arial"/>
                <w:b/>
                <w:lang w:eastAsia="pl-PL"/>
              </w:rPr>
              <w:t>12</w:t>
            </w:r>
            <w:r w:rsidR="00627B93" w:rsidRPr="00DB761F">
              <w:rPr>
                <w:rFonts w:ascii="Arial" w:hAnsi="Arial" w:cs="Arial"/>
                <w:b/>
                <w:lang w:eastAsia="pl-PL"/>
              </w:rPr>
              <w:t>.202</w:t>
            </w:r>
            <w:r w:rsidRPr="00DB761F">
              <w:rPr>
                <w:rFonts w:ascii="Arial" w:hAnsi="Arial" w:cs="Arial"/>
                <w:b/>
                <w:lang w:eastAsia="pl-PL"/>
              </w:rPr>
              <w:t xml:space="preserve">5 </w:t>
            </w:r>
            <w:r w:rsidR="00627B93" w:rsidRPr="00DB761F">
              <w:rPr>
                <w:rFonts w:ascii="Arial" w:hAnsi="Arial" w:cs="Arial"/>
                <w:b/>
                <w:lang w:eastAsia="pl-PL"/>
              </w:rPr>
              <w:t>r.</w:t>
            </w:r>
            <w:r w:rsidRPr="00DB761F">
              <w:rPr>
                <w:rFonts w:ascii="Arial" w:hAnsi="Arial" w:cs="Arial"/>
                <w:b/>
                <w:lang w:eastAsia="pl-PL"/>
              </w:rPr>
              <w:t xml:space="preserve"> do godziny 14:00</w:t>
            </w:r>
          </w:p>
        </w:tc>
        <w:tc>
          <w:tcPr>
            <w:tcW w:w="3969" w:type="dxa"/>
            <w:tcBorders>
              <w:top w:val="single" w:sz="6" w:space="0" w:color="auto"/>
              <w:left w:val="single" w:sz="12" w:space="0" w:color="auto"/>
              <w:bottom w:val="single" w:sz="6" w:space="0" w:color="auto"/>
              <w:right w:val="single" w:sz="12" w:space="0" w:color="auto"/>
            </w:tcBorders>
            <w:vAlign w:val="center"/>
          </w:tcPr>
          <w:p w14:paraId="688E6060" w14:textId="77777777" w:rsidR="00627B93" w:rsidRPr="009158E9" w:rsidRDefault="00627B93" w:rsidP="009158E9">
            <w:pPr>
              <w:spacing w:line="360" w:lineRule="auto"/>
              <w:jc w:val="both"/>
              <w:rPr>
                <w:rFonts w:ascii="Arial" w:hAnsi="Arial" w:cs="Arial"/>
                <w:b/>
                <w:lang w:eastAsia="pl-PL"/>
              </w:rPr>
            </w:pPr>
          </w:p>
        </w:tc>
      </w:tr>
      <w:tr w:rsidR="00627B93" w:rsidRPr="009158E9" w14:paraId="5698A0C1" w14:textId="77777777" w:rsidTr="009158E9">
        <w:trPr>
          <w:trHeight w:val="486"/>
        </w:trPr>
        <w:tc>
          <w:tcPr>
            <w:tcW w:w="708" w:type="dxa"/>
            <w:tcBorders>
              <w:top w:val="single" w:sz="8" w:space="0" w:color="auto"/>
              <w:left w:val="single" w:sz="12" w:space="0" w:color="auto"/>
              <w:bottom w:val="single" w:sz="12" w:space="0" w:color="auto"/>
              <w:right w:val="single" w:sz="12" w:space="0" w:color="auto"/>
            </w:tcBorders>
            <w:vAlign w:val="center"/>
            <w:hideMark/>
          </w:tcPr>
          <w:p w14:paraId="1FEAC5B5" w14:textId="13C9C0D8" w:rsidR="00627B93" w:rsidRPr="009158E9" w:rsidRDefault="00D82B4F" w:rsidP="009158E9">
            <w:pPr>
              <w:spacing w:line="360" w:lineRule="auto"/>
              <w:jc w:val="center"/>
              <w:rPr>
                <w:rFonts w:ascii="Arial" w:hAnsi="Arial" w:cs="Arial"/>
                <w:b/>
                <w:lang w:eastAsia="pl-PL"/>
              </w:rPr>
            </w:pPr>
            <w:r>
              <w:rPr>
                <w:rFonts w:ascii="Arial" w:hAnsi="Arial" w:cs="Arial"/>
                <w:b/>
                <w:lang w:eastAsia="pl-PL"/>
              </w:rPr>
              <w:t>14</w:t>
            </w:r>
            <w:r w:rsidR="00627B93" w:rsidRPr="009158E9">
              <w:rPr>
                <w:rFonts w:ascii="Arial" w:hAnsi="Arial" w:cs="Arial"/>
                <w:b/>
                <w:lang w:eastAsia="pl-PL"/>
              </w:rPr>
              <w:t>.</w:t>
            </w:r>
          </w:p>
        </w:tc>
        <w:tc>
          <w:tcPr>
            <w:tcW w:w="3969" w:type="dxa"/>
            <w:tcBorders>
              <w:top w:val="single" w:sz="8" w:space="0" w:color="auto"/>
              <w:left w:val="single" w:sz="12" w:space="0" w:color="auto"/>
              <w:bottom w:val="single" w:sz="12" w:space="0" w:color="auto"/>
              <w:right w:val="single" w:sz="12" w:space="0" w:color="auto"/>
            </w:tcBorders>
            <w:vAlign w:val="center"/>
            <w:hideMark/>
          </w:tcPr>
          <w:p w14:paraId="7CA78031" w14:textId="77777777" w:rsidR="005A568E" w:rsidRDefault="00627B93" w:rsidP="009158E9">
            <w:pPr>
              <w:spacing w:line="360" w:lineRule="auto"/>
              <w:jc w:val="right"/>
              <w:rPr>
                <w:rFonts w:ascii="Arial" w:hAnsi="Arial" w:cs="Arial"/>
                <w:b/>
                <w:lang w:eastAsia="pl-PL"/>
              </w:rPr>
            </w:pPr>
            <w:r w:rsidRPr="009158E9">
              <w:rPr>
                <w:rFonts w:ascii="Arial" w:hAnsi="Arial" w:cs="Arial"/>
                <w:b/>
                <w:lang w:eastAsia="pl-PL"/>
              </w:rPr>
              <w:t>Łączne wynagrodzenie brutto</w:t>
            </w:r>
          </w:p>
          <w:p w14:paraId="0CAF770A" w14:textId="71F5C585" w:rsidR="00627B93" w:rsidRPr="009158E9" w:rsidRDefault="00627B93" w:rsidP="009158E9">
            <w:pPr>
              <w:spacing w:line="360" w:lineRule="auto"/>
              <w:jc w:val="right"/>
              <w:rPr>
                <w:rFonts w:ascii="Arial" w:hAnsi="Arial" w:cs="Arial"/>
                <w:b/>
                <w:lang w:eastAsia="pl-PL"/>
              </w:rPr>
            </w:pPr>
            <w:r w:rsidRPr="009158E9">
              <w:rPr>
                <w:rFonts w:ascii="Arial" w:hAnsi="Arial" w:cs="Arial"/>
                <w:b/>
                <w:lang w:eastAsia="pl-PL"/>
              </w:rPr>
              <w:t>(w złotych):</w:t>
            </w:r>
          </w:p>
        </w:tc>
        <w:tc>
          <w:tcPr>
            <w:tcW w:w="3969" w:type="dxa"/>
            <w:tcBorders>
              <w:top w:val="single" w:sz="8" w:space="0" w:color="auto"/>
              <w:left w:val="single" w:sz="12" w:space="0" w:color="auto"/>
              <w:bottom w:val="single" w:sz="12" w:space="0" w:color="auto"/>
              <w:right w:val="single" w:sz="12" w:space="0" w:color="auto"/>
            </w:tcBorders>
            <w:vAlign w:val="center"/>
          </w:tcPr>
          <w:p w14:paraId="42767CA5" w14:textId="77777777" w:rsidR="00627B93" w:rsidRPr="009158E9" w:rsidRDefault="00627B93" w:rsidP="009158E9">
            <w:pPr>
              <w:spacing w:line="360" w:lineRule="auto"/>
              <w:jc w:val="center"/>
              <w:rPr>
                <w:rFonts w:ascii="Arial" w:hAnsi="Arial" w:cs="Arial"/>
                <w:b/>
                <w:lang w:eastAsia="pl-PL"/>
              </w:rPr>
            </w:pPr>
          </w:p>
        </w:tc>
      </w:tr>
    </w:tbl>
    <w:p w14:paraId="13AE9475" w14:textId="77777777" w:rsidR="00667938" w:rsidRPr="009158E9" w:rsidRDefault="00667938" w:rsidP="009158E9">
      <w:pPr>
        <w:suppressAutoHyphens w:val="0"/>
        <w:spacing w:line="360" w:lineRule="auto"/>
        <w:ind w:firstLine="357"/>
        <w:jc w:val="both"/>
        <w:rPr>
          <w:rFonts w:ascii="Arial" w:hAnsi="Arial" w:cs="Arial"/>
          <w:lang w:eastAsia="zh-CN"/>
        </w:rPr>
      </w:pPr>
    </w:p>
    <w:p w14:paraId="48B61EFF" w14:textId="1A976B64" w:rsidR="00CC3184" w:rsidRPr="00CC3184" w:rsidRDefault="00CC3184" w:rsidP="00CC3184">
      <w:pPr>
        <w:numPr>
          <w:ilvl w:val="0"/>
          <w:numId w:val="18"/>
        </w:numPr>
        <w:suppressAutoHyphens w:val="0"/>
        <w:spacing w:line="360" w:lineRule="auto"/>
        <w:ind w:left="357" w:hanging="357"/>
        <w:contextualSpacing/>
        <w:jc w:val="both"/>
        <w:rPr>
          <w:rFonts w:ascii="Arial" w:eastAsia="Calibri" w:hAnsi="Arial" w:cs="Arial"/>
          <w:b/>
          <w:bCs/>
          <w:lang w:eastAsia="en-US"/>
        </w:rPr>
      </w:pPr>
      <w:r w:rsidRPr="00CC3184">
        <w:rPr>
          <w:rFonts w:ascii="Arial" w:eastAsia="Calibri" w:hAnsi="Arial" w:cs="Arial"/>
          <w:bCs/>
          <w:lang w:eastAsia="en-US"/>
        </w:rPr>
        <w:t xml:space="preserve">Zobowiązuję się do zapłaty kary umownej, o której mowa w </w:t>
      </w:r>
      <w:r w:rsidRPr="00CC3184">
        <w:rPr>
          <w:rFonts w:ascii="Arial" w:eastAsia="Calibri" w:hAnsi="Arial" w:cs="Arial"/>
          <w:b/>
          <w:lang w:eastAsia="en-US"/>
        </w:rPr>
        <w:t>§ 8 ust. 1 pkt 1</w:t>
      </w:r>
      <w:r w:rsidRPr="00CC3184">
        <w:rPr>
          <w:rFonts w:ascii="Arial" w:eastAsia="Calibri" w:hAnsi="Arial" w:cs="Arial"/>
          <w:bCs/>
          <w:lang w:eastAsia="en-US"/>
        </w:rPr>
        <w:t xml:space="preserve"> wzoru umowy, </w:t>
      </w:r>
      <w:bookmarkStart w:id="1" w:name="_Hlk132541349"/>
      <w:r w:rsidRPr="00CC3184">
        <w:rPr>
          <w:rFonts w:ascii="Arial" w:eastAsia="Calibri" w:hAnsi="Arial" w:cs="Arial"/>
          <w:bCs/>
          <w:lang w:eastAsia="zh-CN"/>
        </w:rPr>
        <w:t>za każdy stwierdzony przypadek</w:t>
      </w:r>
      <w:bookmarkEnd w:id="1"/>
      <w:r w:rsidRPr="00CC3184">
        <w:rPr>
          <w:rFonts w:ascii="Arial" w:eastAsia="Calibri" w:hAnsi="Arial" w:cs="Arial"/>
          <w:bCs/>
          <w:lang w:eastAsia="zh-CN"/>
        </w:rPr>
        <w:t xml:space="preserve"> </w:t>
      </w:r>
      <w:r w:rsidRPr="00CC3184">
        <w:rPr>
          <w:rFonts w:ascii="Arial" w:eastAsia="Calibri" w:hAnsi="Arial" w:cs="Arial"/>
          <w:lang w:eastAsia="en-US"/>
        </w:rPr>
        <w:t>niewykonania lub nienależytego wykonywania umowy</w:t>
      </w:r>
      <w:r w:rsidRPr="00CC3184">
        <w:rPr>
          <w:rFonts w:ascii="Arial" w:eastAsia="Calibri" w:hAnsi="Arial" w:cs="Arial"/>
          <w:bCs/>
          <w:lang w:eastAsia="en-US"/>
        </w:rPr>
        <w:t>, w wysokości*:</w:t>
      </w:r>
    </w:p>
    <w:p w14:paraId="0DD008C3" w14:textId="77777777" w:rsidR="00CC3184" w:rsidRPr="00CC3184" w:rsidRDefault="00CC3184" w:rsidP="00CC3184">
      <w:pPr>
        <w:suppressAutoHyphens w:val="0"/>
        <w:spacing w:line="360" w:lineRule="auto"/>
        <w:rPr>
          <w:rFonts w:ascii="Arial" w:hAnsi="Arial" w:cs="Arial"/>
          <w:bCs/>
          <w:sz w:val="16"/>
          <w:szCs w:val="16"/>
          <w:lang w:eastAsia="pl-PL"/>
        </w:rPr>
      </w:pPr>
    </w:p>
    <w:p w14:paraId="00ECD871" w14:textId="77777777" w:rsidR="00CC3184" w:rsidRPr="00CC3184" w:rsidRDefault="00CC3184" w:rsidP="00CC3184">
      <w:pPr>
        <w:numPr>
          <w:ilvl w:val="0"/>
          <w:numId w:val="17"/>
        </w:numPr>
        <w:suppressAutoHyphens w:val="0"/>
        <w:spacing w:line="360" w:lineRule="auto"/>
        <w:ind w:left="714" w:hanging="357"/>
        <w:jc w:val="both"/>
        <w:rPr>
          <w:rFonts w:ascii="Arial" w:hAnsi="Arial" w:cs="Arial"/>
          <w:lang w:eastAsia="pl-PL"/>
        </w:rPr>
      </w:pPr>
      <w:r w:rsidRPr="00CC3184">
        <w:rPr>
          <w:rFonts w:ascii="Arial" w:hAnsi="Arial" w:cs="Arial"/>
          <w:b/>
          <w:lang w:eastAsia="pl-PL"/>
        </w:rPr>
        <w:t>500,00</w:t>
      </w:r>
      <w:r w:rsidRPr="00CC3184">
        <w:rPr>
          <w:rFonts w:ascii="Arial" w:hAnsi="Arial" w:cs="Arial"/>
          <w:lang w:eastAsia="pl-PL"/>
        </w:rPr>
        <w:t xml:space="preserve"> zł </w:t>
      </w:r>
      <w:r w:rsidRPr="00CC3184">
        <w:rPr>
          <w:rFonts w:ascii="Arial" w:hAnsi="Arial" w:cs="Arial"/>
          <w:lang w:eastAsia="zh-CN"/>
        </w:rPr>
        <w:t>za każdy stwierdzony przypadek niewykonania lub nienależytego wykonywania umowy</w:t>
      </w:r>
    </w:p>
    <w:p w14:paraId="193811FD" w14:textId="77777777" w:rsidR="00CC3184" w:rsidRPr="00CC3184" w:rsidRDefault="00CC3184" w:rsidP="00CC3184">
      <w:pPr>
        <w:numPr>
          <w:ilvl w:val="0"/>
          <w:numId w:val="17"/>
        </w:numPr>
        <w:suppressAutoHyphens w:val="0"/>
        <w:spacing w:line="360" w:lineRule="auto"/>
        <w:ind w:left="714" w:hanging="357"/>
        <w:jc w:val="both"/>
        <w:rPr>
          <w:rFonts w:ascii="Arial" w:hAnsi="Arial" w:cs="Arial"/>
          <w:lang w:eastAsia="pl-PL"/>
        </w:rPr>
      </w:pPr>
      <w:r w:rsidRPr="00CC3184">
        <w:rPr>
          <w:rFonts w:ascii="Arial" w:hAnsi="Arial" w:cs="Arial"/>
          <w:b/>
          <w:lang w:eastAsia="pl-PL"/>
        </w:rPr>
        <w:t>800,00</w:t>
      </w:r>
      <w:r w:rsidRPr="00CC3184">
        <w:rPr>
          <w:rFonts w:ascii="Arial" w:hAnsi="Arial" w:cs="Arial"/>
          <w:lang w:eastAsia="pl-PL"/>
        </w:rPr>
        <w:t xml:space="preserve"> zł za każdy stwierdzony przypadek niewykonania lub nienależytego wykonywania umowy</w:t>
      </w:r>
    </w:p>
    <w:p w14:paraId="1716CD76" w14:textId="77777777" w:rsidR="00CC3184" w:rsidRPr="00CC3184" w:rsidRDefault="00CC3184" w:rsidP="00CC3184">
      <w:pPr>
        <w:numPr>
          <w:ilvl w:val="0"/>
          <w:numId w:val="17"/>
        </w:numPr>
        <w:suppressAutoHyphens w:val="0"/>
        <w:spacing w:line="360" w:lineRule="auto"/>
        <w:ind w:left="714" w:hanging="357"/>
        <w:jc w:val="both"/>
        <w:rPr>
          <w:rFonts w:ascii="Arial" w:hAnsi="Arial" w:cs="Arial"/>
          <w:lang w:eastAsia="pl-PL"/>
        </w:rPr>
      </w:pPr>
      <w:r w:rsidRPr="00CC3184">
        <w:rPr>
          <w:rFonts w:ascii="Arial" w:hAnsi="Arial" w:cs="Arial"/>
          <w:b/>
          <w:lang w:eastAsia="pl-PL"/>
        </w:rPr>
        <w:t>1000,00</w:t>
      </w:r>
      <w:r w:rsidRPr="00CC3184">
        <w:rPr>
          <w:rFonts w:ascii="Arial" w:hAnsi="Arial" w:cs="Arial"/>
          <w:lang w:eastAsia="pl-PL"/>
        </w:rPr>
        <w:t xml:space="preserve"> zł za każdy stwierdzony przypadek niewykonania lub nienależytego wykonywania umowy</w:t>
      </w:r>
    </w:p>
    <w:p w14:paraId="60D4EFD6" w14:textId="77777777" w:rsidR="00CC3184" w:rsidRPr="00CC3184" w:rsidRDefault="00CC3184" w:rsidP="00CC3184">
      <w:pPr>
        <w:suppressAutoHyphens w:val="0"/>
        <w:spacing w:line="360" w:lineRule="auto"/>
        <w:jc w:val="both"/>
        <w:rPr>
          <w:rFonts w:ascii="Arial" w:hAnsi="Arial" w:cs="Arial"/>
          <w:sz w:val="10"/>
          <w:szCs w:val="10"/>
          <w:lang w:eastAsia="pl-PL"/>
        </w:rPr>
      </w:pPr>
    </w:p>
    <w:p w14:paraId="6401BD45" w14:textId="77777777" w:rsidR="00CC3184" w:rsidRPr="00CC3184" w:rsidRDefault="00CC3184" w:rsidP="00CC3184">
      <w:pPr>
        <w:suppressAutoHyphens w:val="0"/>
        <w:spacing w:line="360" w:lineRule="auto"/>
        <w:ind w:left="360"/>
        <w:jc w:val="both"/>
        <w:rPr>
          <w:rFonts w:ascii="Arial" w:hAnsi="Arial" w:cs="Arial"/>
          <w:sz w:val="20"/>
          <w:szCs w:val="20"/>
          <w:lang w:eastAsia="pl-PL"/>
        </w:rPr>
      </w:pPr>
      <w:r w:rsidRPr="00CC3184">
        <w:rPr>
          <w:rFonts w:ascii="Arial" w:hAnsi="Arial" w:cs="Arial"/>
          <w:sz w:val="20"/>
          <w:szCs w:val="20"/>
          <w:lang w:eastAsia="pl-PL"/>
        </w:rPr>
        <w:t>*właściwe zakreślić</w:t>
      </w:r>
    </w:p>
    <w:p w14:paraId="31C6DE07" w14:textId="77777777" w:rsidR="00CC3184" w:rsidRPr="00CC3184" w:rsidRDefault="00CC3184" w:rsidP="00CC3184">
      <w:pPr>
        <w:suppressAutoHyphens w:val="0"/>
        <w:spacing w:line="360" w:lineRule="auto"/>
        <w:ind w:left="360"/>
        <w:jc w:val="both"/>
        <w:rPr>
          <w:rFonts w:ascii="Arial" w:hAnsi="Arial" w:cs="Arial"/>
          <w:lang w:eastAsia="pl-PL"/>
        </w:rPr>
      </w:pPr>
    </w:p>
    <w:p w14:paraId="354083D7" w14:textId="77777777" w:rsidR="00CC3184" w:rsidRPr="00CC3184" w:rsidRDefault="00CC3184" w:rsidP="00CC3184">
      <w:pPr>
        <w:suppressAutoHyphens w:val="0"/>
        <w:spacing w:line="360" w:lineRule="auto"/>
        <w:ind w:left="360"/>
        <w:jc w:val="both"/>
        <w:rPr>
          <w:rFonts w:ascii="Arial" w:hAnsi="Arial" w:cs="Arial"/>
          <w:b/>
          <w:sz w:val="22"/>
          <w:szCs w:val="22"/>
          <w:u w:val="single"/>
          <w:lang w:eastAsia="pl-PL"/>
        </w:rPr>
      </w:pPr>
      <w:r w:rsidRPr="00CC3184">
        <w:rPr>
          <w:rFonts w:ascii="Arial" w:hAnsi="Arial" w:cs="Arial"/>
          <w:b/>
          <w:sz w:val="22"/>
          <w:szCs w:val="22"/>
          <w:u w:val="single"/>
          <w:lang w:eastAsia="pl-PL"/>
        </w:rPr>
        <w:t>UWAGA:</w:t>
      </w:r>
    </w:p>
    <w:p w14:paraId="070EAC05" w14:textId="77777777" w:rsidR="00CC3184" w:rsidRPr="00CC3184" w:rsidRDefault="00CC3184" w:rsidP="00CC3184">
      <w:pPr>
        <w:suppressAutoHyphens w:val="0"/>
        <w:spacing w:line="360" w:lineRule="auto"/>
        <w:ind w:left="357"/>
        <w:jc w:val="both"/>
        <w:rPr>
          <w:rFonts w:ascii="Arial" w:hAnsi="Arial" w:cs="Arial"/>
          <w:sz w:val="22"/>
          <w:szCs w:val="22"/>
          <w:lang w:eastAsia="pl-PL"/>
        </w:rPr>
      </w:pPr>
      <w:r w:rsidRPr="00CC3184">
        <w:rPr>
          <w:rFonts w:ascii="Arial" w:hAnsi="Arial" w:cs="Arial"/>
          <w:sz w:val="22"/>
          <w:szCs w:val="22"/>
          <w:lang w:eastAsia="pl-PL"/>
        </w:rPr>
        <w:t>W przypadku niewypełnienia, nieprawidłowego wypełnienia (np. zaznaczenia więcej niż jednej opcji), nieczytelnego wypełnienia - Zamawiający do oceny ofert przyjmie minimalną wysokość kary umownej. Wykonawca otrzyma wówczas 0 pkt w przedmiotowym kryterium.</w:t>
      </w:r>
    </w:p>
    <w:p w14:paraId="58E9F848" w14:textId="77777777" w:rsidR="00CC3184" w:rsidRPr="00CC3184" w:rsidRDefault="00CC3184" w:rsidP="00CC3184">
      <w:pPr>
        <w:suppressAutoHyphens w:val="0"/>
        <w:spacing w:line="360" w:lineRule="auto"/>
        <w:ind w:left="357"/>
        <w:jc w:val="both"/>
        <w:rPr>
          <w:rFonts w:ascii="Arial" w:hAnsi="Arial" w:cs="Arial"/>
          <w:lang w:eastAsia="pl-PL"/>
        </w:rPr>
      </w:pPr>
    </w:p>
    <w:p w14:paraId="42B13F55" w14:textId="77777777" w:rsidR="00EC349D" w:rsidRPr="00EC349D" w:rsidRDefault="00EC349D" w:rsidP="00EC349D">
      <w:pPr>
        <w:numPr>
          <w:ilvl w:val="0"/>
          <w:numId w:val="11"/>
        </w:numPr>
        <w:suppressAutoHyphens w:val="0"/>
        <w:spacing w:line="360" w:lineRule="auto"/>
        <w:jc w:val="both"/>
        <w:rPr>
          <w:rFonts w:ascii="Arial" w:hAnsi="Arial" w:cs="Arial"/>
          <w:lang w:eastAsia="zh-CN"/>
        </w:rPr>
      </w:pPr>
      <w:r w:rsidRPr="00EC349D">
        <w:rPr>
          <w:rFonts w:ascii="Arial" w:hAnsi="Arial" w:cs="Arial"/>
          <w:bCs/>
          <w:lang w:eastAsia="zh-CN"/>
        </w:rPr>
        <w:t>Deklaruję czas reakcji grupy interwencyjnej …………………. minut.*</w:t>
      </w:r>
    </w:p>
    <w:p w14:paraId="24D76EA1" w14:textId="77777777" w:rsidR="00EC349D" w:rsidRPr="00EC349D" w:rsidRDefault="00EC349D" w:rsidP="00EC349D">
      <w:pPr>
        <w:suppressAutoHyphens w:val="0"/>
        <w:spacing w:line="360" w:lineRule="auto"/>
        <w:ind w:left="357"/>
        <w:jc w:val="both"/>
        <w:rPr>
          <w:rFonts w:ascii="Arial" w:hAnsi="Arial" w:cs="Arial"/>
          <w:lang w:eastAsia="zh-CN"/>
        </w:rPr>
      </w:pPr>
    </w:p>
    <w:p w14:paraId="77BBECA7" w14:textId="77777777" w:rsidR="00EC349D" w:rsidRPr="00EC349D" w:rsidRDefault="00EC349D" w:rsidP="00EC349D">
      <w:pPr>
        <w:suppressAutoHyphens w:val="0"/>
        <w:spacing w:line="360" w:lineRule="auto"/>
        <w:ind w:left="357"/>
        <w:jc w:val="both"/>
        <w:rPr>
          <w:rFonts w:ascii="Arial" w:hAnsi="Arial" w:cs="Arial"/>
          <w:sz w:val="20"/>
          <w:szCs w:val="20"/>
          <w:lang w:eastAsia="zh-CN"/>
        </w:rPr>
      </w:pPr>
      <w:r w:rsidRPr="00EC349D">
        <w:rPr>
          <w:rFonts w:ascii="Arial" w:hAnsi="Arial" w:cs="Arial"/>
          <w:sz w:val="20"/>
          <w:szCs w:val="20"/>
          <w:lang w:eastAsia="zh-CN"/>
        </w:rPr>
        <w:t>* należy wskazać czas reakcji grupy interwencyjnej, który liczony będzie od momentu powiadomienia dyspozytora grupy interwencyjnej (wydania dyspozycji przez zamawiającego) do momentu jej stawiennictwa przed bramą ochranianego obiektu. Najkrótszy czas reakcji grupy interwencyjnej wynosi do 10 minut. Najdłuższy czas reakcji grupy interwencyjnej wynosi do 15 minut.</w:t>
      </w:r>
    </w:p>
    <w:p w14:paraId="7F72BE85" w14:textId="77777777" w:rsidR="00EC349D" w:rsidRPr="00EC349D" w:rsidRDefault="00EC349D" w:rsidP="00EC349D">
      <w:pPr>
        <w:suppressAutoHyphens w:val="0"/>
        <w:spacing w:line="360" w:lineRule="auto"/>
        <w:ind w:left="357"/>
        <w:jc w:val="both"/>
        <w:rPr>
          <w:rFonts w:ascii="Arial" w:hAnsi="Arial" w:cs="Arial"/>
          <w:lang w:eastAsia="zh-CN"/>
        </w:rPr>
      </w:pPr>
    </w:p>
    <w:p w14:paraId="7003FE42" w14:textId="77777777" w:rsidR="00EC349D" w:rsidRPr="00EC349D" w:rsidRDefault="00EC349D" w:rsidP="00EC349D">
      <w:pPr>
        <w:suppressAutoHyphens w:val="0"/>
        <w:spacing w:line="360" w:lineRule="auto"/>
        <w:ind w:left="357"/>
        <w:jc w:val="both"/>
        <w:rPr>
          <w:rFonts w:ascii="Arial" w:hAnsi="Arial" w:cs="Arial"/>
          <w:b/>
          <w:u w:val="single"/>
          <w:lang w:eastAsia="zh-CN"/>
        </w:rPr>
      </w:pPr>
      <w:r w:rsidRPr="00EC349D">
        <w:rPr>
          <w:rFonts w:ascii="Arial" w:hAnsi="Arial" w:cs="Arial"/>
          <w:b/>
          <w:u w:val="single"/>
          <w:lang w:eastAsia="zh-CN"/>
        </w:rPr>
        <w:t>UWAGA:</w:t>
      </w:r>
    </w:p>
    <w:p w14:paraId="643E1340" w14:textId="77777777" w:rsidR="00EC349D" w:rsidRPr="00EC349D" w:rsidRDefault="00EC349D" w:rsidP="00EC349D">
      <w:pPr>
        <w:suppressAutoHyphens w:val="0"/>
        <w:spacing w:line="360" w:lineRule="auto"/>
        <w:ind w:left="357"/>
        <w:jc w:val="both"/>
        <w:rPr>
          <w:rFonts w:ascii="Arial" w:hAnsi="Arial" w:cs="Arial"/>
          <w:sz w:val="22"/>
          <w:szCs w:val="22"/>
          <w:lang w:eastAsia="zh-CN"/>
        </w:rPr>
      </w:pPr>
      <w:r w:rsidRPr="00EC349D">
        <w:rPr>
          <w:rFonts w:ascii="Arial" w:hAnsi="Arial" w:cs="Arial"/>
          <w:sz w:val="22"/>
          <w:szCs w:val="22"/>
          <w:lang w:eastAsia="zh-CN"/>
        </w:rPr>
        <w:t>W przypadku nie wypełnienia, nieprawidłowego (np. nieczytelnego) wypełnienia - Zamawiający uzna, że Wykonawca deklaruje reakcję grupy interwencyjnej w najdłuższym czasie wymaganym w SWZ. Wykonawca otrzyma wówczas 0 pkt w przedmiotowym kryterium</w:t>
      </w:r>
    </w:p>
    <w:p w14:paraId="5C5F05FD" w14:textId="77777777" w:rsidR="00EC349D" w:rsidRPr="00EC349D" w:rsidRDefault="00EC349D" w:rsidP="00EC349D">
      <w:pPr>
        <w:suppressAutoHyphens w:val="0"/>
        <w:spacing w:line="360" w:lineRule="auto"/>
        <w:ind w:left="360"/>
        <w:jc w:val="both"/>
        <w:rPr>
          <w:rFonts w:ascii="Arial" w:hAnsi="Arial" w:cs="Arial"/>
        </w:rPr>
      </w:pPr>
    </w:p>
    <w:p w14:paraId="4475AB87" w14:textId="77777777" w:rsidR="00EC349D" w:rsidRPr="00EC349D" w:rsidRDefault="00EC349D" w:rsidP="00EC349D">
      <w:pPr>
        <w:numPr>
          <w:ilvl w:val="0"/>
          <w:numId w:val="11"/>
        </w:numPr>
        <w:suppressAutoHyphens w:val="0"/>
        <w:spacing w:line="360" w:lineRule="auto"/>
        <w:jc w:val="both"/>
        <w:rPr>
          <w:rFonts w:ascii="Arial" w:hAnsi="Arial" w:cs="Arial"/>
        </w:rPr>
      </w:pPr>
      <w:r w:rsidRPr="00EC349D">
        <w:rPr>
          <w:rFonts w:ascii="Arial" w:hAnsi="Arial" w:cs="Arial"/>
          <w:bCs/>
        </w:rPr>
        <w:t>Oświadczam, że</w:t>
      </w:r>
      <w:r w:rsidRPr="00EC349D">
        <w:rPr>
          <w:rFonts w:ascii="Arial" w:hAnsi="Arial" w:cs="Arial"/>
        </w:rPr>
        <w:t xml:space="preserve"> w związku z wspólnym ubieganiem się o udzielenie zamówienia poszczególni Wykonawcy wykonają następujące usługi:</w:t>
      </w:r>
    </w:p>
    <w:p w14:paraId="7142341B" w14:textId="77777777" w:rsidR="00EC349D" w:rsidRPr="00EC349D" w:rsidRDefault="00EC349D" w:rsidP="00EC349D">
      <w:pPr>
        <w:spacing w:line="360" w:lineRule="auto"/>
        <w:ind w:left="357"/>
        <w:jc w:val="both"/>
        <w:rPr>
          <w:rFonts w:ascii="Arial" w:hAnsi="Arial" w:cs="Arial"/>
        </w:rPr>
      </w:pP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252"/>
        <w:gridCol w:w="3827"/>
      </w:tblGrid>
      <w:tr w:rsidR="00EC349D" w:rsidRPr="00EC349D" w14:paraId="59A98834" w14:textId="77777777" w:rsidTr="004924B8">
        <w:trPr>
          <w:trHeight w:val="734"/>
        </w:trPr>
        <w:tc>
          <w:tcPr>
            <w:tcW w:w="567" w:type="dxa"/>
            <w:vAlign w:val="center"/>
          </w:tcPr>
          <w:p w14:paraId="13D5D663" w14:textId="77777777" w:rsidR="00EC349D" w:rsidRPr="00EC349D" w:rsidRDefault="00EC349D" w:rsidP="00EC349D">
            <w:pPr>
              <w:spacing w:line="360" w:lineRule="auto"/>
              <w:jc w:val="center"/>
              <w:rPr>
                <w:rFonts w:ascii="Arial" w:hAnsi="Arial" w:cs="Arial"/>
                <w:b/>
                <w:sz w:val="20"/>
                <w:szCs w:val="20"/>
              </w:rPr>
            </w:pPr>
            <w:r w:rsidRPr="00EC349D">
              <w:rPr>
                <w:rFonts w:ascii="Arial" w:hAnsi="Arial" w:cs="Arial"/>
                <w:b/>
                <w:sz w:val="20"/>
                <w:szCs w:val="20"/>
              </w:rPr>
              <w:t>Lp.</w:t>
            </w:r>
          </w:p>
        </w:tc>
        <w:tc>
          <w:tcPr>
            <w:tcW w:w="4252" w:type="dxa"/>
            <w:vAlign w:val="center"/>
          </w:tcPr>
          <w:p w14:paraId="0D8E6112" w14:textId="77777777" w:rsidR="00EC349D" w:rsidRPr="00EC349D" w:rsidRDefault="00EC349D" w:rsidP="00EC349D">
            <w:pPr>
              <w:spacing w:line="360" w:lineRule="auto"/>
              <w:jc w:val="center"/>
              <w:rPr>
                <w:rFonts w:ascii="Arial" w:hAnsi="Arial" w:cs="Arial"/>
                <w:b/>
                <w:sz w:val="20"/>
                <w:szCs w:val="20"/>
              </w:rPr>
            </w:pPr>
            <w:r w:rsidRPr="00EC349D">
              <w:rPr>
                <w:rFonts w:ascii="Arial" w:hAnsi="Arial" w:cs="Arial"/>
                <w:b/>
                <w:sz w:val="20"/>
                <w:szCs w:val="20"/>
              </w:rPr>
              <w:t>Firma (nazwa) Wykonawcy wspólnie ubiegającego się o udzielenie zamówienia</w:t>
            </w:r>
          </w:p>
        </w:tc>
        <w:tc>
          <w:tcPr>
            <w:tcW w:w="3827" w:type="dxa"/>
            <w:vAlign w:val="center"/>
          </w:tcPr>
          <w:p w14:paraId="2A2E9F7F" w14:textId="77777777" w:rsidR="00EC349D" w:rsidRPr="00EC349D" w:rsidRDefault="00EC349D" w:rsidP="00EC349D">
            <w:pPr>
              <w:spacing w:line="360" w:lineRule="auto"/>
              <w:jc w:val="center"/>
              <w:rPr>
                <w:rFonts w:ascii="Arial" w:hAnsi="Arial" w:cs="Arial"/>
                <w:b/>
                <w:sz w:val="20"/>
                <w:szCs w:val="20"/>
              </w:rPr>
            </w:pPr>
            <w:r w:rsidRPr="00EC349D">
              <w:rPr>
                <w:rFonts w:ascii="Arial" w:hAnsi="Arial" w:cs="Arial"/>
                <w:b/>
                <w:sz w:val="20"/>
                <w:szCs w:val="20"/>
              </w:rPr>
              <w:t>Wskazanie usług, które będą wykonane przez Wykonawcę</w:t>
            </w:r>
          </w:p>
        </w:tc>
      </w:tr>
      <w:tr w:rsidR="00EC349D" w:rsidRPr="00EC349D" w14:paraId="3031871B" w14:textId="77777777" w:rsidTr="004924B8">
        <w:trPr>
          <w:trHeight w:val="409"/>
        </w:trPr>
        <w:tc>
          <w:tcPr>
            <w:tcW w:w="567" w:type="dxa"/>
            <w:vAlign w:val="center"/>
          </w:tcPr>
          <w:p w14:paraId="57DB0E27" w14:textId="77777777" w:rsidR="00EC349D" w:rsidRPr="00EC349D" w:rsidRDefault="00EC349D" w:rsidP="00EC349D">
            <w:pPr>
              <w:spacing w:line="360" w:lineRule="auto"/>
              <w:jc w:val="center"/>
              <w:rPr>
                <w:rFonts w:ascii="Arial" w:hAnsi="Arial" w:cs="Arial"/>
                <w:b/>
                <w:sz w:val="20"/>
                <w:szCs w:val="20"/>
              </w:rPr>
            </w:pPr>
            <w:r w:rsidRPr="00EC349D">
              <w:rPr>
                <w:rFonts w:ascii="Arial" w:hAnsi="Arial" w:cs="Arial"/>
                <w:b/>
                <w:sz w:val="20"/>
                <w:szCs w:val="20"/>
              </w:rPr>
              <w:t>1.</w:t>
            </w:r>
          </w:p>
        </w:tc>
        <w:tc>
          <w:tcPr>
            <w:tcW w:w="4252" w:type="dxa"/>
            <w:vAlign w:val="center"/>
          </w:tcPr>
          <w:p w14:paraId="09BAD127" w14:textId="77777777" w:rsidR="00EC349D" w:rsidRPr="00EC349D" w:rsidRDefault="00EC349D" w:rsidP="00EC349D">
            <w:pPr>
              <w:spacing w:line="360" w:lineRule="auto"/>
              <w:jc w:val="center"/>
              <w:rPr>
                <w:rFonts w:ascii="Arial" w:hAnsi="Arial" w:cs="Arial"/>
                <w:b/>
                <w:sz w:val="20"/>
                <w:szCs w:val="20"/>
              </w:rPr>
            </w:pPr>
          </w:p>
        </w:tc>
        <w:tc>
          <w:tcPr>
            <w:tcW w:w="3827" w:type="dxa"/>
            <w:vAlign w:val="center"/>
          </w:tcPr>
          <w:p w14:paraId="5EF6769E" w14:textId="77777777" w:rsidR="00EC349D" w:rsidRPr="00EC349D" w:rsidRDefault="00EC349D" w:rsidP="00EC349D">
            <w:pPr>
              <w:spacing w:line="360" w:lineRule="auto"/>
              <w:jc w:val="center"/>
              <w:rPr>
                <w:rFonts w:ascii="Arial" w:hAnsi="Arial" w:cs="Arial"/>
                <w:b/>
                <w:sz w:val="20"/>
                <w:szCs w:val="20"/>
              </w:rPr>
            </w:pPr>
          </w:p>
        </w:tc>
      </w:tr>
      <w:tr w:rsidR="00EC349D" w:rsidRPr="00EC349D" w14:paraId="0A82A329" w14:textId="77777777" w:rsidTr="004924B8">
        <w:trPr>
          <w:trHeight w:val="400"/>
        </w:trPr>
        <w:tc>
          <w:tcPr>
            <w:tcW w:w="567" w:type="dxa"/>
            <w:vAlign w:val="center"/>
          </w:tcPr>
          <w:p w14:paraId="7718EC60" w14:textId="77777777" w:rsidR="00EC349D" w:rsidRPr="00EC349D" w:rsidRDefault="00EC349D" w:rsidP="00EC349D">
            <w:pPr>
              <w:spacing w:line="360" w:lineRule="auto"/>
              <w:jc w:val="center"/>
              <w:rPr>
                <w:rFonts w:ascii="Arial" w:hAnsi="Arial" w:cs="Arial"/>
                <w:b/>
                <w:sz w:val="20"/>
                <w:szCs w:val="20"/>
              </w:rPr>
            </w:pPr>
            <w:r w:rsidRPr="00EC349D">
              <w:rPr>
                <w:rFonts w:ascii="Arial" w:hAnsi="Arial" w:cs="Arial"/>
                <w:b/>
                <w:sz w:val="20"/>
                <w:szCs w:val="20"/>
              </w:rPr>
              <w:t>2.</w:t>
            </w:r>
          </w:p>
        </w:tc>
        <w:tc>
          <w:tcPr>
            <w:tcW w:w="4252" w:type="dxa"/>
            <w:vAlign w:val="center"/>
          </w:tcPr>
          <w:p w14:paraId="1231095A" w14:textId="77777777" w:rsidR="00EC349D" w:rsidRPr="00EC349D" w:rsidRDefault="00EC349D" w:rsidP="00EC349D">
            <w:pPr>
              <w:spacing w:line="360" w:lineRule="auto"/>
              <w:jc w:val="center"/>
              <w:rPr>
                <w:rFonts w:ascii="Arial" w:hAnsi="Arial" w:cs="Arial"/>
                <w:b/>
                <w:sz w:val="20"/>
                <w:szCs w:val="20"/>
              </w:rPr>
            </w:pPr>
          </w:p>
        </w:tc>
        <w:tc>
          <w:tcPr>
            <w:tcW w:w="3827" w:type="dxa"/>
            <w:vAlign w:val="center"/>
          </w:tcPr>
          <w:p w14:paraId="7E407983" w14:textId="77777777" w:rsidR="00EC349D" w:rsidRPr="00EC349D" w:rsidRDefault="00EC349D" w:rsidP="00EC349D">
            <w:pPr>
              <w:spacing w:line="360" w:lineRule="auto"/>
              <w:jc w:val="center"/>
              <w:rPr>
                <w:rFonts w:ascii="Arial" w:hAnsi="Arial" w:cs="Arial"/>
                <w:b/>
                <w:sz w:val="20"/>
                <w:szCs w:val="20"/>
              </w:rPr>
            </w:pPr>
          </w:p>
        </w:tc>
      </w:tr>
    </w:tbl>
    <w:p w14:paraId="50BA0614" w14:textId="77777777" w:rsidR="00EC349D" w:rsidRPr="00EC349D" w:rsidRDefault="00EC349D" w:rsidP="00EC349D">
      <w:pPr>
        <w:suppressAutoHyphens w:val="0"/>
        <w:spacing w:line="360" w:lineRule="auto"/>
        <w:ind w:left="720"/>
        <w:contextualSpacing/>
        <w:rPr>
          <w:rFonts w:ascii="Arial" w:hAnsi="Arial" w:cs="Arial"/>
          <w:lang w:eastAsia="zh-CN"/>
        </w:rPr>
      </w:pPr>
      <w:r w:rsidRPr="00EC349D">
        <w:rPr>
          <w:rFonts w:ascii="Arial" w:hAnsi="Arial" w:cs="Arial"/>
          <w:i/>
        </w:rPr>
        <w:t>(należy wypełnić tylko w przypadku wspólnego ubiegania się Wykonawców o udzielenie zamówienia)</w:t>
      </w:r>
    </w:p>
    <w:p w14:paraId="0B881139" w14:textId="77777777" w:rsidR="00EC349D" w:rsidRPr="00EC349D" w:rsidRDefault="00EC349D" w:rsidP="00EC349D">
      <w:pPr>
        <w:suppressAutoHyphens w:val="0"/>
        <w:spacing w:line="360" w:lineRule="auto"/>
        <w:ind w:left="720"/>
        <w:contextualSpacing/>
        <w:rPr>
          <w:rFonts w:ascii="Arial" w:hAnsi="Arial" w:cs="Arial"/>
          <w:lang w:eastAsia="zh-CN"/>
        </w:rPr>
      </w:pPr>
    </w:p>
    <w:p w14:paraId="7E097705" w14:textId="77777777" w:rsidR="00EC349D" w:rsidRPr="00EC349D" w:rsidRDefault="00EC349D" w:rsidP="00035BAB">
      <w:pPr>
        <w:numPr>
          <w:ilvl w:val="0"/>
          <w:numId w:val="16"/>
        </w:numPr>
        <w:suppressAutoHyphens w:val="0"/>
        <w:spacing w:line="360" w:lineRule="auto"/>
        <w:jc w:val="both"/>
        <w:rPr>
          <w:rFonts w:ascii="Arial" w:hAnsi="Arial" w:cs="Arial"/>
          <w:lang w:eastAsia="zh-CN"/>
        </w:rPr>
      </w:pPr>
      <w:r w:rsidRPr="00EC349D">
        <w:rPr>
          <w:rFonts w:ascii="Arial" w:hAnsi="Arial" w:cs="Arial"/>
          <w:lang w:eastAsia="zh-CN"/>
        </w:rPr>
        <w:t>Oświadczam, że oferta nie zawiera/zawiera (właściwe podkreślić) informacji stanowiących tajemnicę przedsiębiorstwa w rozumieniu ustawy z dnia 16 kwietnia 1993r. o zwalczaniu nieuczciwej konkurencji. Informacje takie zawarte są w następujących dokumentach:</w:t>
      </w:r>
    </w:p>
    <w:p w14:paraId="4C27E750" w14:textId="77777777" w:rsidR="00EC349D" w:rsidRPr="00EC349D" w:rsidRDefault="00EC349D" w:rsidP="00EC349D">
      <w:pPr>
        <w:suppressAutoHyphens w:val="0"/>
        <w:spacing w:line="360" w:lineRule="auto"/>
        <w:ind w:left="357"/>
        <w:jc w:val="both"/>
        <w:rPr>
          <w:rFonts w:ascii="Arial" w:hAnsi="Arial" w:cs="Arial"/>
          <w:lang w:eastAsia="zh-CN"/>
        </w:rPr>
      </w:pPr>
      <w:r w:rsidRPr="00EC349D">
        <w:rPr>
          <w:rFonts w:ascii="Arial" w:hAnsi="Arial" w:cs="Arial"/>
          <w:lang w:eastAsia="zh-CN"/>
        </w:rPr>
        <w:t>.................................................................................</w:t>
      </w:r>
    </w:p>
    <w:p w14:paraId="31E1C281" w14:textId="77777777" w:rsidR="00EC349D" w:rsidRPr="00EC349D" w:rsidRDefault="00EC349D" w:rsidP="00EC349D">
      <w:pPr>
        <w:suppressAutoHyphens w:val="0"/>
        <w:spacing w:line="360" w:lineRule="auto"/>
        <w:ind w:left="357"/>
        <w:jc w:val="both"/>
        <w:rPr>
          <w:rFonts w:ascii="Arial" w:hAnsi="Arial" w:cs="Arial"/>
          <w:lang w:eastAsia="zh-CN"/>
        </w:rPr>
      </w:pPr>
      <w:r w:rsidRPr="00EC349D">
        <w:rPr>
          <w:rFonts w:ascii="Arial" w:hAnsi="Arial" w:cs="Arial"/>
          <w:lang w:eastAsia="zh-CN"/>
        </w:rPr>
        <w:t>.................................................................................</w:t>
      </w:r>
    </w:p>
    <w:p w14:paraId="3CEF8B8E" w14:textId="77777777" w:rsidR="00EC349D" w:rsidRPr="00EC349D" w:rsidRDefault="00EC349D" w:rsidP="00EC349D">
      <w:pPr>
        <w:suppressAutoHyphens w:val="0"/>
        <w:spacing w:line="360" w:lineRule="auto"/>
        <w:ind w:left="357"/>
        <w:jc w:val="both"/>
        <w:rPr>
          <w:rFonts w:ascii="Arial" w:hAnsi="Arial" w:cs="Arial"/>
          <w:lang w:eastAsia="zh-CN"/>
        </w:rPr>
      </w:pPr>
      <w:r w:rsidRPr="00EC349D">
        <w:rPr>
          <w:rFonts w:ascii="Arial" w:hAnsi="Arial" w:cs="Arial"/>
          <w:lang w:eastAsia="zh-CN"/>
        </w:rPr>
        <w:t>.................................................................................</w:t>
      </w:r>
    </w:p>
    <w:p w14:paraId="4CC9A55F" w14:textId="77777777" w:rsidR="00EC349D" w:rsidRPr="00EC349D" w:rsidRDefault="00EC349D" w:rsidP="00EC349D">
      <w:pPr>
        <w:suppressAutoHyphens w:val="0"/>
        <w:spacing w:line="360" w:lineRule="auto"/>
        <w:ind w:left="357"/>
        <w:jc w:val="both"/>
        <w:rPr>
          <w:rFonts w:ascii="Arial" w:hAnsi="Arial" w:cs="Arial"/>
          <w:lang w:eastAsia="zh-CN"/>
        </w:rPr>
      </w:pPr>
      <w:r w:rsidRPr="00EC349D">
        <w:rPr>
          <w:rFonts w:ascii="Arial" w:hAnsi="Arial" w:cs="Arial"/>
          <w:lang w:eastAsia="zh-CN"/>
        </w:rPr>
        <w:t>Uzasadnienie, iż zastrzeżone informacje stanowią tajemnicę przedsiębiorstwa:</w:t>
      </w:r>
    </w:p>
    <w:p w14:paraId="6ED9FEBB" w14:textId="77777777" w:rsidR="00EC349D" w:rsidRPr="00EC349D" w:rsidRDefault="00EC349D" w:rsidP="00EC349D">
      <w:pPr>
        <w:suppressAutoHyphens w:val="0"/>
        <w:spacing w:line="360" w:lineRule="auto"/>
        <w:ind w:left="357"/>
        <w:jc w:val="both"/>
        <w:rPr>
          <w:rFonts w:ascii="Arial" w:hAnsi="Arial" w:cs="Arial"/>
          <w:lang w:eastAsia="zh-CN"/>
        </w:rPr>
      </w:pPr>
      <w:r w:rsidRPr="00EC349D">
        <w:rPr>
          <w:rFonts w:ascii="Arial" w:hAnsi="Arial" w:cs="Arial"/>
          <w:lang w:eastAsia="zh-CN"/>
        </w:rPr>
        <w:lastRenderedPageBreak/>
        <w:t>………………………………………………………………………………………………</w:t>
      </w:r>
    </w:p>
    <w:p w14:paraId="3C0E483D" w14:textId="77777777" w:rsidR="00EC349D" w:rsidRPr="00EC349D" w:rsidRDefault="00EC349D" w:rsidP="00EC349D">
      <w:pPr>
        <w:suppressAutoHyphens w:val="0"/>
        <w:spacing w:line="360" w:lineRule="auto"/>
        <w:ind w:left="357"/>
        <w:jc w:val="both"/>
        <w:rPr>
          <w:rFonts w:ascii="Arial" w:hAnsi="Arial" w:cs="Arial"/>
          <w:lang w:eastAsia="zh-CN"/>
        </w:rPr>
      </w:pPr>
      <w:r w:rsidRPr="00EC349D">
        <w:rPr>
          <w:rFonts w:ascii="Arial" w:hAnsi="Arial" w:cs="Arial"/>
          <w:lang w:eastAsia="zh-CN"/>
        </w:rPr>
        <w:t>………………………………………………………………………………………………</w:t>
      </w:r>
    </w:p>
    <w:p w14:paraId="0AF63331" w14:textId="77777777" w:rsidR="00EC349D" w:rsidRPr="00EC349D" w:rsidRDefault="00EC349D" w:rsidP="00EC349D">
      <w:pPr>
        <w:suppressAutoHyphens w:val="0"/>
        <w:spacing w:line="360" w:lineRule="auto"/>
        <w:ind w:left="357"/>
        <w:jc w:val="both"/>
        <w:rPr>
          <w:rFonts w:ascii="Arial" w:hAnsi="Arial" w:cs="Arial"/>
          <w:b/>
          <w:lang w:eastAsia="zh-CN"/>
        </w:rPr>
      </w:pPr>
      <w:r w:rsidRPr="00EC349D">
        <w:rPr>
          <w:rFonts w:ascii="Arial" w:hAnsi="Arial" w:cs="Arial"/>
          <w:b/>
          <w:lang w:eastAsia="zh-CN"/>
        </w:rPr>
        <w:t>Uwaga! W przypadku braku wykazania, że informacje zastrzeżone stanowią tajemnicę przedsiębiorstwa lub niewystarczającego uzasadnienia, informacje te zostaną uznane za jawne.</w:t>
      </w:r>
    </w:p>
    <w:p w14:paraId="221688EA" w14:textId="77777777" w:rsidR="00EC349D" w:rsidRPr="00EC349D" w:rsidRDefault="00EC349D" w:rsidP="00EC349D">
      <w:pPr>
        <w:suppressAutoHyphens w:val="0"/>
        <w:spacing w:line="360" w:lineRule="auto"/>
        <w:ind w:left="357"/>
        <w:jc w:val="both"/>
        <w:rPr>
          <w:rFonts w:ascii="Arial" w:hAnsi="Arial" w:cs="Arial"/>
          <w:b/>
          <w:lang w:eastAsia="zh-CN"/>
        </w:rPr>
      </w:pPr>
    </w:p>
    <w:p w14:paraId="558F2FA1" w14:textId="77777777" w:rsidR="00EC349D" w:rsidRPr="00EC349D" w:rsidRDefault="00EC349D" w:rsidP="00EC349D">
      <w:pPr>
        <w:numPr>
          <w:ilvl w:val="0"/>
          <w:numId w:val="16"/>
        </w:numPr>
        <w:suppressAutoHyphens w:val="0"/>
        <w:spacing w:line="360" w:lineRule="auto"/>
        <w:ind w:left="357" w:hanging="357"/>
        <w:jc w:val="both"/>
        <w:rPr>
          <w:rFonts w:ascii="Arial" w:hAnsi="Arial" w:cs="Arial"/>
          <w:lang w:eastAsia="zh-CN"/>
        </w:rPr>
      </w:pPr>
      <w:r w:rsidRPr="00EC349D">
        <w:rPr>
          <w:rFonts w:ascii="Arial" w:hAnsi="Arial" w:cs="Arial"/>
          <w:lang w:eastAsia="zh-CN"/>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1231D49" w14:textId="77777777" w:rsidR="00EC349D" w:rsidRPr="00EC349D" w:rsidRDefault="00EC349D" w:rsidP="00EC349D">
      <w:pPr>
        <w:suppressAutoHyphens w:val="0"/>
        <w:spacing w:line="360" w:lineRule="auto"/>
        <w:ind w:left="360"/>
        <w:jc w:val="both"/>
        <w:rPr>
          <w:rFonts w:ascii="Arial" w:hAnsi="Arial" w:cs="Arial"/>
          <w:lang w:eastAsia="zh-CN"/>
        </w:rPr>
      </w:pPr>
    </w:p>
    <w:p w14:paraId="6B2765A4" w14:textId="77777777" w:rsidR="00EC349D" w:rsidRPr="00EC349D" w:rsidRDefault="00EC349D" w:rsidP="00EC349D">
      <w:pPr>
        <w:numPr>
          <w:ilvl w:val="0"/>
          <w:numId w:val="16"/>
        </w:numPr>
        <w:suppressAutoHyphens w:val="0"/>
        <w:spacing w:line="360" w:lineRule="auto"/>
        <w:ind w:left="357" w:hanging="357"/>
        <w:jc w:val="both"/>
        <w:rPr>
          <w:rFonts w:ascii="Arial" w:hAnsi="Arial" w:cs="Arial"/>
          <w:lang w:eastAsia="zh-CN"/>
        </w:rPr>
      </w:pPr>
      <w:r w:rsidRPr="00EC349D">
        <w:rPr>
          <w:rFonts w:ascii="Arial" w:hAnsi="Arial" w:cs="Arial"/>
          <w:lang w:eastAsia="zh-CN"/>
        </w:rPr>
        <w:t>Oświadczam, że podmiot, który reprezentuję to:</w:t>
      </w:r>
    </w:p>
    <w:p w14:paraId="6173229D" w14:textId="77777777" w:rsidR="00EC349D" w:rsidRPr="00EC349D" w:rsidRDefault="00EC349D" w:rsidP="00EC349D">
      <w:pPr>
        <w:suppressAutoHyphens w:val="0"/>
        <w:spacing w:line="360" w:lineRule="auto"/>
        <w:ind w:left="357"/>
        <w:rPr>
          <w:rFonts w:ascii="Arial" w:hAnsi="Arial" w:cs="Arial"/>
          <w:lang w:eastAsia="zh-CN"/>
        </w:rPr>
      </w:pPr>
      <w:r w:rsidRPr="00EC349D">
        <w:rPr>
          <w:rFonts w:ascii="Arial" w:hAnsi="Arial" w:cs="Arial"/>
          <w:b/>
          <w:lang w:eastAsia="zh-CN"/>
        </w:rPr>
        <w:t xml:space="preserve">□ </w:t>
      </w:r>
      <w:r w:rsidRPr="00EC349D">
        <w:rPr>
          <w:rFonts w:ascii="Arial" w:hAnsi="Arial" w:cs="Arial"/>
        </w:rPr>
        <w:t>mikroprzedsiębiorstwo*</w:t>
      </w:r>
      <w:r w:rsidRPr="00EC349D">
        <w:rPr>
          <w:rFonts w:ascii="Arial" w:hAnsi="Arial" w:cs="Arial"/>
          <w:lang w:eastAsia="zh-CN"/>
        </w:rPr>
        <w:t xml:space="preserve"> </w:t>
      </w:r>
    </w:p>
    <w:p w14:paraId="1903B961" w14:textId="77777777" w:rsidR="00EC349D" w:rsidRPr="00EC349D" w:rsidRDefault="00EC349D" w:rsidP="00EC349D">
      <w:pPr>
        <w:suppressAutoHyphens w:val="0"/>
        <w:spacing w:line="360" w:lineRule="auto"/>
        <w:ind w:left="357"/>
        <w:rPr>
          <w:rFonts w:ascii="Arial" w:hAnsi="Arial" w:cs="Arial"/>
          <w:lang w:eastAsia="zh-CN"/>
        </w:rPr>
      </w:pPr>
      <w:r w:rsidRPr="00EC349D">
        <w:rPr>
          <w:rFonts w:ascii="Arial" w:hAnsi="Arial" w:cs="Arial"/>
          <w:b/>
          <w:lang w:eastAsia="zh-CN"/>
        </w:rPr>
        <w:t xml:space="preserve">□ </w:t>
      </w:r>
      <w:r w:rsidRPr="00EC349D">
        <w:rPr>
          <w:rFonts w:ascii="Arial" w:hAnsi="Arial" w:cs="Arial"/>
        </w:rPr>
        <w:t>małe przedsiębiorstwo*</w:t>
      </w:r>
    </w:p>
    <w:p w14:paraId="3EEB77A2" w14:textId="77777777" w:rsidR="00EC349D" w:rsidRPr="00EC349D" w:rsidRDefault="00EC349D" w:rsidP="00EC349D">
      <w:pPr>
        <w:suppressAutoHyphens w:val="0"/>
        <w:spacing w:line="360" w:lineRule="auto"/>
        <w:ind w:left="357"/>
        <w:rPr>
          <w:rFonts w:ascii="Arial" w:hAnsi="Arial" w:cs="Arial"/>
          <w:lang w:eastAsia="zh-CN"/>
        </w:rPr>
      </w:pPr>
      <w:r w:rsidRPr="00EC349D">
        <w:rPr>
          <w:rFonts w:ascii="Arial" w:hAnsi="Arial" w:cs="Arial"/>
          <w:b/>
          <w:lang w:eastAsia="zh-CN"/>
        </w:rPr>
        <w:t xml:space="preserve">□ </w:t>
      </w:r>
      <w:r w:rsidRPr="00EC349D">
        <w:rPr>
          <w:rFonts w:ascii="Arial" w:hAnsi="Arial" w:cs="Arial"/>
          <w:lang w:eastAsia="zh-CN"/>
        </w:rPr>
        <w:t>średnie</w:t>
      </w:r>
      <w:r w:rsidRPr="00EC349D">
        <w:rPr>
          <w:rFonts w:ascii="Arial" w:hAnsi="Arial" w:cs="Arial"/>
          <w:b/>
          <w:lang w:eastAsia="zh-CN"/>
        </w:rPr>
        <w:t xml:space="preserve"> </w:t>
      </w:r>
      <w:r w:rsidRPr="00EC349D">
        <w:rPr>
          <w:rFonts w:ascii="Arial" w:hAnsi="Arial" w:cs="Arial"/>
        </w:rPr>
        <w:t>przedsiębiorstwo*</w:t>
      </w:r>
    </w:p>
    <w:p w14:paraId="6A5960EF" w14:textId="77777777" w:rsidR="00EC349D" w:rsidRPr="00EC349D" w:rsidRDefault="00EC349D" w:rsidP="00EC349D">
      <w:pPr>
        <w:suppressAutoHyphens w:val="0"/>
        <w:spacing w:line="360" w:lineRule="auto"/>
        <w:ind w:left="357"/>
        <w:rPr>
          <w:rFonts w:ascii="Arial" w:hAnsi="Arial" w:cs="Arial"/>
          <w:lang w:eastAsia="zh-CN"/>
        </w:rPr>
      </w:pPr>
      <w:r w:rsidRPr="00EC349D">
        <w:rPr>
          <w:rFonts w:ascii="Arial" w:hAnsi="Arial" w:cs="Arial"/>
          <w:b/>
          <w:lang w:eastAsia="zh-CN"/>
        </w:rPr>
        <w:t xml:space="preserve">□ </w:t>
      </w:r>
      <w:r w:rsidRPr="00EC349D">
        <w:rPr>
          <w:rFonts w:ascii="Arial" w:hAnsi="Arial" w:cs="Arial"/>
          <w:lang w:eastAsia="zh-CN"/>
        </w:rPr>
        <w:t>jednoosobowa działalność gospodarcza*</w:t>
      </w:r>
    </w:p>
    <w:p w14:paraId="01E89DED" w14:textId="77777777" w:rsidR="00EC349D" w:rsidRPr="00EC349D" w:rsidRDefault="00EC349D" w:rsidP="00EC349D">
      <w:pPr>
        <w:suppressAutoHyphens w:val="0"/>
        <w:spacing w:line="360" w:lineRule="auto"/>
        <w:ind w:left="357"/>
        <w:rPr>
          <w:rFonts w:ascii="Arial" w:hAnsi="Arial" w:cs="Arial"/>
          <w:lang w:eastAsia="zh-CN"/>
        </w:rPr>
      </w:pPr>
      <w:r w:rsidRPr="00EC349D">
        <w:rPr>
          <w:rFonts w:ascii="Arial" w:hAnsi="Arial" w:cs="Arial"/>
          <w:b/>
          <w:lang w:eastAsia="zh-CN"/>
        </w:rPr>
        <w:t xml:space="preserve">□ </w:t>
      </w:r>
      <w:r w:rsidRPr="00EC349D">
        <w:rPr>
          <w:rFonts w:ascii="Arial" w:hAnsi="Arial" w:cs="Arial"/>
          <w:lang w:eastAsia="zh-CN"/>
        </w:rPr>
        <w:t>osoba fizyczna nieprowadząca działalności gospodarczej*</w:t>
      </w:r>
    </w:p>
    <w:p w14:paraId="53FF2C31" w14:textId="77777777" w:rsidR="00EC349D" w:rsidRPr="00EC349D" w:rsidRDefault="00EC349D" w:rsidP="00EC349D">
      <w:pPr>
        <w:suppressAutoHyphens w:val="0"/>
        <w:spacing w:line="360" w:lineRule="auto"/>
        <w:ind w:left="357"/>
        <w:rPr>
          <w:rFonts w:ascii="Arial" w:hAnsi="Arial" w:cs="Arial"/>
          <w:lang w:eastAsia="zh-CN"/>
        </w:rPr>
      </w:pPr>
      <w:r w:rsidRPr="00EC349D">
        <w:rPr>
          <w:rFonts w:ascii="Arial" w:hAnsi="Arial" w:cs="Arial"/>
          <w:b/>
          <w:lang w:eastAsia="zh-CN"/>
        </w:rPr>
        <w:t xml:space="preserve">□ </w:t>
      </w:r>
      <w:r w:rsidRPr="00EC349D">
        <w:rPr>
          <w:rFonts w:ascii="Arial" w:hAnsi="Arial" w:cs="Arial"/>
          <w:lang w:eastAsia="zh-CN"/>
        </w:rPr>
        <w:t>inny rodzaj*</w:t>
      </w:r>
    </w:p>
    <w:p w14:paraId="7F4F3C40" w14:textId="77777777" w:rsidR="00EC349D" w:rsidRPr="00EC349D" w:rsidRDefault="00EC349D" w:rsidP="00EC349D">
      <w:pPr>
        <w:tabs>
          <w:tab w:val="left" w:pos="3969"/>
        </w:tabs>
        <w:suppressAutoHyphens w:val="0"/>
        <w:spacing w:line="360" w:lineRule="auto"/>
        <w:jc w:val="both"/>
        <w:rPr>
          <w:rFonts w:ascii="Arial" w:eastAsia="Calibri" w:hAnsi="Arial" w:cs="Arial"/>
          <w:lang w:eastAsia="en-US"/>
        </w:rPr>
      </w:pPr>
    </w:p>
    <w:p w14:paraId="1DC75C09" w14:textId="77777777" w:rsidR="00EC349D" w:rsidRPr="00EC349D" w:rsidRDefault="00EC349D" w:rsidP="00EC349D">
      <w:pPr>
        <w:suppressAutoHyphens w:val="0"/>
        <w:spacing w:line="360" w:lineRule="auto"/>
        <w:ind w:left="357"/>
        <w:jc w:val="both"/>
        <w:rPr>
          <w:rFonts w:ascii="Arial" w:eastAsia="Calibri" w:hAnsi="Arial" w:cs="Arial"/>
          <w:lang w:eastAsia="en-US"/>
        </w:rPr>
      </w:pPr>
      <w:r w:rsidRPr="00EC349D">
        <w:rPr>
          <w:rFonts w:ascii="Arial" w:eastAsia="Calibri" w:hAnsi="Arial" w:cs="Arial"/>
          <w:lang w:eastAsia="en-US"/>
        </w:rPr>
        <w:t>Uwaga – w przypadku wykonawców wspólnie ubiegających się o udzielenie zamówienia powyższe oświadczenie należy złożyć dla każdego z wykonawców oddzielnie.</w:t>
      </w:r>
    </w:p>
    <w:p w14:paraId="0422979F" w14:textId="77777777" w:rsidR="00EC349D" w:rsidRPr="00EC349D" w:rsidRDefault="00EC349D" w:rsidP="00EC349D">
      <w:pPr>
        <w:suppressAutoHyphens w:val="0"/>
        <w:spacing w:line="360" w:lineRule="auto"/>
        <w:ind w:left="357"/>
        <w:jc w:val="both"/>
        <w:rPr>
          <w:rFonts w:ascii="Arial" w:eastAsia="Calibri" w:hAnsi="Arial" w:cs="Arial"/>
          <w:lang w:eastAsia="en-US"/>
        </w:rPr>
      </w:pPr>
    </w:p>
    <w:p w14:paraId="3E1F53C7" w14:textId="77777777" w:rsidR="00EC349D" w:rsidRPr="00EC349D" w:rsidRDefault="00EC349D" w:rsidP="00EC349D">
      <w:pPr>
        <w:suppressAutoHyphens w:val="0"/>
        <w:spacing w:line="360" w:lineRule="auto"/>
        <w:ind w:left="357"/>
        <w:jc w:val="both"/>
        <w:rPr>
          <w:rFonts w:ascii="Arial" w:eastAsia="Calibri" w:hAnsi="Arial" w:cs="Arial"/>
          <w:lang w:eastAsia="en-US"/>
        </w:rPr>
      </w:pPr>
      <w:r w:rsidRPr="00EC349D">
        <w:rPr>
          <w:rFonts w:ascii="Arial" w:hAnsi="Arial" w:cs="Arial"/>
        </w:rPr>
        <w:t xml:space="preserve">*w rozumieniu </w:t>
      </w:r>
      <w:r w:rsidRPr="00EC349D">
        <w:rPr>
          <w:rFonts w:ascii="Arial" w:eastAsia="Calibri" w:hAnsi="Arial" w:cs="Arial"/>
          <w:bCs/>
          <w:lang w:eastAsia="en-US"/>
        </w:rPr>
        <w:t xml:space="preserve">Ustawy z dnia 6 marca 2018r. Prawo Przedsiębiorców </w:t>
      </w:r>
    </w:p>
    <w:p w14:paraId="52DDC8CB" w14:textId="77777777" w:rsidR="00EC349D" w:rsidRPr="00EC349D" w:rsidRDefault="00EC349D" w:rsidP="00EC349D">
      <w:pPr>
        <w:suppressAutoHyphens w:val="0"/>
        <w:spacing w:line="360" w:lineRule="auto"/>
        <w:ind w:left="360"/>
        <w:jc w:val="both"/>
        <w:rPr>
          <w:rFonts w:ascii="Arial" w:hAnsi="Arial" w:cs="Arial"/>
          <w:lang w:eastAsia="zh-CN"/>
        </w:rPr>
      </w:pPr>
    </w:p>
    <w:p w14:paraId="216CE2DF" w14:textId="77777777" w:rsidR="00EC349D" w:rsidRPr="00EC349D" w:rsidRDefault="00EC349D" w:rsidP="00EC349D">
      <w:pPr>
        <w:suppressAutoHyphens w:val="0"/>
        <w:spacing w:line="360" w:lineRule="auto"/>
        <w:ind w:left="360"/>
        <w:jc w:val="both"/>
        <w:rPr>
          <w:rFonts w:ascii="Arial" w:hAnsi="Arial" w:cs="Arial"/>
          <w:lang w:eastAsia="zh-CN"/>
        </w:rPr>
      </w:pPr>
    </w:p>
    <w:p w14:paraId="694857A8" w14:textId="77777777" w:rsidR="00EC349D" w:rsidRPr="00EC349D" w:rsidRDefault="00EC349D" w:rsidP="00EC349D">
      <w:pPr>
        <w:suppressAutoHyphens w:val="0"/>
        <w:spacing w:line="360" w:lineRule="auto"/>
        <w:ind w:left="360"/>
        <w:jc w:val="both"/>
        <w:rPr>
          <w:rFonts w:ascii="Arial" w:hAnsi="Arial" w:cs="Arial"/>
          <w:lang w:eastAsia="zh-CN"/>
        </w:rPr>
      </w:pPr>
    </w:p>
    <w:p w14:paraId="1757AF49" w14:textId="77777777" w:rsidR="00EC349D" w:rsidRPr="00EC349D" w:rsidRDefault="00EC349D" w:rsidP="00EC349D">
      <w:pPr>
        <w:suppressAutoHyphens w:val="0"/>
        <w:spacing w:line="360" w:lineRule="auto"/>
        <w:jc w:val="both"/>
        <w:rPr>
          <w:rFonts w:ascii="Arial" w:hAnsi="Arial" w:cs="Arial"/>
          <w:b/>
          <w:color w:val="FF0000"/>
          <w:sz w:val="22"/>
          <w:szCs w:val="22"/>
          <w:u w:val="single"/>
          <w:lang w:eastAsia="pl-PL"/>
        </w:rPr>
      </w:pPr>
      <w:r w:rsidRPr="00EC349D">
        <w:rPr>
          <w:rFonts w:ascii="Arial" w:hAnsi="Arial" w:cs="Arial"/>
          <w:b/>
          <w:color w:val="FF0000"/>
          <w:sz w:val="22"/>
          <w:szCs w:val="22"/>
          <w:u w:val="single"/>
          <w:lang w:eastAsia="pl-PL"/>
        </w:rPr>
        <w:t>Uwaga !</w:t>
      </w:r>
    </w:p>
    <w:p w14:paraId="035959A6" w14:textId="5412052A" w:rsidR="00C03726" w:rsidRPr="00EC349D" w:rsidRDefault="00EC349D" w:rsidP="00EC349D">
      <w:pPr>
        <w:suppressAutoHyphens w:val="0"/>
        <w:spacing w:line="360" w:lineRule="auto"/>
        <w:jc w:val="both"/>
        <w:rPr>
          <w:rFonts w:ascii="Arial" w:hAnsi="Arial" w:cs="Arial"/>
          <w:sz w:val="22"/>
          <w:szCs w:val="22"/>
          <w:lang w:eastAsia="zh-CN"/>
        </w:rPr>
      </w:pPr>
      <w:r w:rsidRPr="00EC349D">
        <w:rPr>
          <w:rFonts w:ascii="Arial" w:hAnsi="Arial" w:cs="Arial"/>
          <w:b/>
          <w:color w:val="FF0000"/>
          <w:sz w:val="22"/>
          <w:szCs w:val="22"/>
          <w:u w:val="single"/>
          <w:lang w:eastAsia="pl-PL"/>
        </w:rPr>
        <w:t>Należy sporządzić i przekazać</w:t>
      </w:r>
      <w:r w:rsidRPr="00EC349D">
        <w:rPr>
          <w:rFonts w:ascii="Arial" w:hAnsi="Arial" w:cs="Arial"/>
          <w:color w:val="FF0000"/>
          <w:sz w:val="22"/>
          <w:szCs w:val="22"/>
          <w:lang w:eastAsia="pl-PL"/>
        </w:rPr>
        <w:t xml:space="preserve"> zgodnie z </w:t>
      </w:r>
      <w:r w:rsidRPr="00EC349D">
        <w:rPr>
          <w:rFonts w:ascii="Arial" w:hAnsi="Arial" w:cs="Arial"/>
          <w:i/>
          <w:color w:val="FF0000"/>
          <w:sz w:val="22"/>
          <w:szCs w:val="22"/>
          <w:lang w:eastAsia="pl-PL"/>
        </w:rPr>
        <w:t xml:space="preserve">Rozporządzeniem Prezesa Rady Ministrów z dnia 30 grudnia 2020r. </w:t>
      </w:r>
      <w:r w:rsidRPr="00EC349D">
        <w:rPr>
          <w:rFonts w:ascii="Arial" w:hAnsi="Arial" w:cs="Arial"/>
          <w:i/>
          <w:iCs/>
          <w:color w:val="FF0000"/>
          <w:sz w:val="22"/>
          <w:szCs w:val="22"/>
          <w:lang w:eastAsia="pl-PL"/>
        </w:rPr>
        <w:t>w sprawie sposobu sporządzania i przekazywania informacji oraz wymagań technicznych dla dokumentów elektronicznych oraz środków komunikacji elektronicznej w postępowaniu o udzielenie zamówienia publicznego lub konkursie.</w:t>
      </w:r>
    </w:p>
    <w:sectPr w:rsidR="00C03726" w:rsidRPr="00EC349D" w:rsidSect="00D82B4F">
      <w:footerReference w:type="default" r:id="rId8"/>
      <w:headerReference w:type="first" r:id="rId9"/>
      <w:footerReference w:type="first" r:id="rId10"/>
      <w:pgSz w:w="11906" w:h="16838" w:code="9"/>
      <w:pgMar w:top="567" w:right="1418" w:bottom="737"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A1E42" w14:textId="77777777" w:rsidR="00BE458E" w:rsidRDefault="00BE458E" w:rsidP="00C73D97">
      <w:r>
        <w:separator/>
      </w:r>
    </w:p>
  </w:endnote>
  <w:endnote w:type="continuationSeparator" w:id="0">
    <w:p w14:paraId="069FE47D" w14:textId="77777777" w:rsidR="00BE458E" w:rsidRDefault="00BE458E" w:rsidP="00C7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E469D" w14:textId="77777777" w:rsidR="00D82B4F" w:rsidRDefault="00D82B4F">
    <w:pPr>
      <w:pStyle w:val="Stopka"/>
      <w:jc w:val="right"/>
      <w:rPr>
        <w:rFonts w:ascii="Arial" w:hAnsi="Arial" w:cs="Arial"/>
      </w:rPr>
    </w:pPr>
  </w:p>
  <w:p w14:paraId="4CD6A852" w14:textId="7727E5F8" w:rsidR="00240205" w:rsidRPr="00D82B4F" w:rsidRDefault="00240205">
    <w:pPr>
      <w:pStyle w:val="Stopka"/>
      <w:jc w:val="right"/>
      <w:rPr>
        <w:rFonts w:ascii="Arial" w:hAnsi="Arial" w:cs="Arial"/>
      </w:rPr>
    </w:pPr>
    <w:r w:rsidRPr="00D82B4F">
      <w:rPr>
        <w:rFonts w:ascii="Arial" w:hAnsi="Arial" w:cs="Arial"/>
      </w:rPr>
      <w:t xml:space="preserve">Strona </w:t>
    </w:r>
    <w:r w:rsidRPr="00D82B4F">
      <w:rPr>
        <w:rFonts w:ascii="Arial" w:hAnsi="Arial" w:cs="Arial"/>
        <w:b/>
        <w:bCs/>
      </w:rPr>
      <w:fldChar w:fldCharType="begin"/>
    </w:r>
    <w:r w:rsidRPr="00D82B4F">
      <w:rPr>
        <w:rFonts w:ascii="Arial" w:hAnsi="Arial" w:cs="Arial"/>
        <w:b/>
        <w:bCs/>
      </w:rPr>
      <w:instrText>PAGE</w:instrText>
    </w:r>
    <w:r w:rsidRPr="00D82B4F">
      <w:rPr>
        <w:rFonts w:ascii="Arial" w:hAnsi="Arial" w:cs="Arial"/>
        <w:b/>
        <w:bCs/>
      </w:rPr>
      <w:fldChar w:fldCharType="separate"/>
    </w:r>
    <w:r w:rsidR="00D359D6" w:rsidRPr="00D82B4F">
      <w:rPr>
        <w:rFonts w:ascii="Arial" w:hAnsi="Arial" w:cs="Arial"/>
        <w:b/>
        <w:bCs/>
        <w:noProof/>
      </w:rPr>
      <w:t>2</w:t>
    </w:r>
    <w:r w:rsidRPr="00D82B4F">
      <w:rPr>
        <w:rFonts w:ascii="Arial" w:hAnsi="Arial" w:cs="Arial"/>
        <w:b/>
        <w:bCs/>
      </w:rPr>
      <w:fldChar w:fldCharType="end"/>
    </w:r>
    <w:r w:rsidRPr="00D82B4F">
      <w:rPr>
        <w:rFonts w:ascii="Arial" w:hAnsi="Arial" w:cs="Arial"/>
      </w:rPr>
      <w:t xml:space="preserve"> z </w:t>
    </w:r>
    <w:r w:rsidRPr="00D82B4F">
      <w:rPr>
        <w:rFonts w:ascii="Arial" w:hAnsi="Arial" w:cs="Arial"/>
        <w:b/>
        <w:bCs/>
      </w:rPr>
      <w:fldChar w:fldCharType="begin"/>
    </w:r>
    <w:r w:rsidRPr="00D82B4F">
      <w:rPr>
        <w:rFonts w:ascii="Arial" w:hAnsi="Arial" w:cs="Arial"/>
        <w:b/>
        <w:bCs/>
      </w:rPr>
      <w:instrText>NUMPAGES</w:instrText>
    </w:r>
    <w:r w:rsidRPr="00D82B4F">
      <w:rPr>
        <w:rFonts w:ascii="Arial" w:hAnsi="Arial" w:cs="Arial"/>
        <w:b/>
        <w:bCs/>
      </w:rPr>
      <w:fldChar w:fldCharType="separate"/>
    </w:r>
    <w:r w:rsidR="00D359D6" w:rsidRPr="00D82B4F">
      <w:rPr>
        <w:rFonts w:ascii="Arial" w:hAnsi="Arial" w:cs="Arial"/>
        <w:b/>
        <w:bCs/>
        <w:noProof/>
      </w:rPr>
      <w:t>2</w:t>
    </w:r>
    <w:r w:rsidRPr="00D82B4F">
      <w:rPr>
        <w:rFonts w:ascii="Arial" w:hAnsi="Arial"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69220499"/>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1C9DC3FC" w14:textId="77777777" w:rsidR="00D82B4F" w:rsidRDefault="00D82B4F" w:rsidP="00586F3D">
            <w:pPr>
              <w:pStyle w:val="Stopka"/>
              <w:jc w:val="right"/>
              <w:rPr>
                <w:rFonts w:ascii="Arial" w:hAnsi="Arial" w:cs="Arial"/>
              </w:rPr>
            </w:pPr>
          </w:p>
          <w:p w14:paraId="4D757B74" w14:textId="1A648061" w:rsidR="00586F3D" w:rsidRPr="00D82B4F" w:rsidRDefault="00586F3D" w:rsidP="00586F3D">
            <w:pPr>
              <w:pStyle w:val="Stopka"/>
              <w:jc w:val="right"/>
              <w:rPr>
                <w:rFonts w:ascii="Arial" w:hAnsi="Arial" w:cs="Arial"/>
              </w:rPr>
            </w:pPr>
            <w:r w:rsidRPr="00D82B4F">
              <w:rPr>
                <w:rFonts w:ascii="Arial" w:hAnsi="Arial" w:cs="Arial"/>
              </w:rPr>
              <w:t xml:space="preserve">Strona </w:t>
            </w:r>
            <w:r w:rsidRPr="00D82B4F">
              <w:rPr>
                <w:rFonts w:ascii="Arial" w:hAnsi="Arial" w:cs="Arial"/>
                <w:b/>
                <w:bCs/>
              </w:rPr>
              <w:fldChar w:fldCharType="begin"/>
            </w:r>
            <w:r w:rsidRPr="00D82B4F">
              <w:rPr>
                <w:rFonts w:ascii="Arial" w:hAnsi="Arial" w:cs="Arial"/>
                <w:b/>
                <w:bCs/>
              </w:rPr>
              <w:instrText>PAGE</w:instrText>
            </w:r>
            <w:r w:rsidRPr="00D82B4F">
              <w:rPr>
                <w:rFonts w:ascii="Arial" w:hAnsi="Arial" w:cs="Arial"/>
                <w:b/>
                <w:bCs/>
              </w:rPr>
              <w:fldChar w:fldCharType="separate"/>
            </w:r>
            <w:r w:rsidR="003D2AEB" w:rsidRPr="00D82B4F">
              <w:rPr>
                <w:rFonts w:ascii="Arial" w:hAnsi="Arial" w:cs="Arial"/>
                <w:b/>
                <w:bCs/>
                <w:noProof/>
              </w:rPr>
              <w:t>1</w:t>
            </w:r>
            <w:r w:rsidRPr="00D82B4F">
              <w:rPr>
                <w:rFonts w:ascii="Arial" w:hAnsi="Arial" w:cs="Arial"/>
                <w:b/>
                <w:bCs/>
              </w:rPr>
              <w:fldChar w:fldCharType="end"/>
            </w:r>
            <w:r w:rsidRPr="00D82B4F">
              <w:rPr>
                <w:rFonts w:ascii="Arial" w:hAnsi="Arial" w:cs="Arial"/>
              </w:rPr>
              <w:t xml:space="preserve"> z </w:t>
            </w:r>
            <w:r w:rsidRPr="00D82B4F">
              <w:rPr>
                <w:rFonts w:ascii="Arial" w:hAnsi="Arial" w:cs="Arial"/>
                <w:b/>
                <w:bCs/>
              </w:rPr>
              <w:fldChar w:fldCharType="begin"/>
            </w:r>
            <w:r w:rsidRPr="00D82B4F">
              <w:rPr>
                <w:rFonts w:ascii="Arial" w:hAnsi="Arial" w:cs="Arial"/>
                <w:b/>
                <w:bCs/>
              </w:rPr>
              <w:instrText>NUMPAGES</w:instrText>
            </w:r>
            <w:r w:rsidRPr="00D82B4F">
              <w:rPr>
                <w:rFonts w:ascii="Arial" w:hAnsi="Arial" w:cs="Arial"/>
                <w:b/>
                <w:bCs/>
              </w:rPr>
              <w:fldChar w:fldCharType="separate"/>
            </w:r>
            <w:r w:rsidR="003D2AEB" w:rsidRPr="00D82B4F">
              <w:rPr>
                <w:rFonts w:ascii="Arial" w:hAnsi="Arial" w:cs="Arial"/>
                <w:b/>
                <w:bCs/>
                <w:noProof/>
              </w:rPr>
              <w:t>2</w:t>
            </w:r>
            <w:r w:rsidRPr="00D82B4F">
              <w:rPr>
                <w:rFonts w:ascii="Arial" w:hAnsi="Arial" w:cs="Arial"/>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A47D4" w14:textId="77777777" w:rsidR="00BE458E" w:rsidRDefault="00BE458E" w:rsidP="00C73D97">
      <w:r>
        <w:separator/>
      </w:r>
    </w:p>
  </w:footnote>
  <w:footnote w:type="continuationSeparator" w:id="0">
    <w:p w14:paraId="4C3233E3" w14:textId="77777777" w:rsidR="00BE458E" w:rsidRDefault="00BE458E" w:rsidP="00C73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2566"/>
      <w:gridCol w:w="3544"/>
      <w:gridCol w:w="1857"/>
    </w:tblGrid>
    <w:tr w:rsidR="00A00F08" w:rsidRPr="00A00F08" w14:paraId="64AE6891" w14:textId="77777777" w:rsidTr="000A486F">
      <w:tc>
        <w:tcPr>
          <w:tcW w:w="2216" w:type="dxa"/>
          <w:vMerge w:val="restart"/>
          <w:tcBorders>
            <w:top w:val="nil"/>
            <w:left w:val="nil"/>
            <w:bottom w:val="nil"/>
            <w:right w:val="nil"/>
          </w:tcBorders>
          <w:vAlign w:val="center"/>
        </w:tcPr>
        <w:p w14:paraId="51BAD8A1" w14:textId="77777777" w:rsidR="00A00F08" w:rsidRPr="00A00F08" w:rsidRDefault="00A00F08" w:rsidP="00A00F08">
          <w:pPr>
            <w:suppressAutoHyphens w:val="0"/>
            <w:ind w:left="-108" w:right="-250"/>
            <w:rPr>
              <w:rFonts w:ascii="Calibri" w:eastAsia="Calibri" w:hAnsi="Calibri" w:cs="Arial"/>
              <w:sz w:val="28"/>
              <w:szCs w:val="28"/>
              <w:lang w:eastAsia="en-US"/>
            </w:rPr>
          </w:pPr>
          <w:r w:rsidRPr="00A00F08">
            <w:rPr>
              <w:rFonts w:ascii="Calibri" w:eastAsia="Calibri" w:hAnsi="Calibri"/>
              <w:noProof/>
              <w:sz w:val="22"/>
              <w:szCs w:val="22"/>
              <w:lang w:eastAsia="pl-PL"/>
            </w:rPr>
            <w:drawing>
              <wp:anchor distT="0" distB="0" distL="114300" distR="114300" simplePos="0" relativeHeight="251660288" behindDoc="0" locked="0" layoutInCell="1" allowOverlap="1" wp14:anchorId="352D3364" wp14:editId="22195C7F">
                <wp:simplePos x="0" y="0"/>
                <wp:positionH relativeFrom="margin">
                  <wp:posOffset>222885</wp:posOffset>
                </wp:positionH>
                <wp:positionV relativeFrom="margin">
                  <wp:posOffset>-86995</wp:posOffset>
                </wp:positionV>
                <wp:extent cx="954405" cy="575310"/>
                <wp:effectExtent l="0" t="0" r="0" b="0"/>
                <wp:wrapNone/>
                <wp:docPr id="40" name="Obraz 40" descr="PUP_logo_pa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UP_logo_pat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4405" cy="575310"/>
                        </a:xfrm>
                        <a:prstGeom prst="rect">
                          <a:avLst/>
                        </a:prstGeom>
                        <a:noFill/>
                      </pic:spPr>
                    </pic:pic>
                  </a:graphicData>
                </a:graphic>
                <wp14:sizeRelH relativeFrom="page">
                  <wp14:pctWidth>0</wp14:pctWidth>
                </wp14:sizeRelH>
                <wp14:sizeRelV relativeFrom="page">
                  <wp14:pctHeight>0</wp14:pctHeight>
                </wp14:sizeRelV>
              </wp:anchor>
            </w:drawing>
          </w:r>
        </w:p>
      </w:tc>
      <w:tc>
        <w:tcPr>
          <w:tcW w:w="6110" w:type="dxa"/>
          <w:gridSpan w:val="2"/>
          <w:tcBorders>
            <w:top w:val="nil"/>
            <w:left w:val="nil"/>
            <w:bottom w:val="nil"/>
            <w:right w:val="nil"/>
          </w:tcBorders>
          <w:hideMark/>
        </w:tcPr>
        <w:p w14:paraId="08157ED8" w14:textId="77777777" w:rsidR="00A00F08" w:rsidRPr="00A00F08" w:rsidRDefault="00A00F08" w:rsidP="00A00F08">
          <w:pPr>
            <w:suppressAutoHyphens w:val="0"/>
            <w:jc w:val="both"/>
            <w:rPr>
              <w:rFonts w:ascii="Calibri" w:eastAsia="Calibri" w:hAnsi="Calibri" w:cs="Arial"/>
              <w:color w:val="808080"/>
              <w:sz w:val="30"/>
              <w:szCs w:val="30"/>
              <w:lang w:eastAsia="en-US"/>
            </w:rPr>
          </w:pPr>
          <w:r w:rsidRPr="00A00F08">
            <w:rPr>
              <w:rFonts w:ascii="Calibri" w:eastAsia="Calibri" w:hAnsi="Calibri" w:cs="Arial"/>
              <w:b/>
              <w:color w:val="808080"/>
              <w:sz w:val="30"/>
              <w:szCs w:val="30"/>
              <w:lang w:eastAsia="en-US"/>
            </w:rPr>
            <w:t>P O W I A T O W Y   U R Z Ą D    P R A C Y</w:t>
          </w:r>
        </w:p>
      </w:tc>
      <w:tc>
        <w:tcPr>
          <w:tcW w:w="1857" w:type="dxa"/>
          <w:vMerge w:val="restart"/>
          <w:tcBorders>
            <w:top w:val="nil"/>
            <w:left w:val="nil"/>
            <w:bottom w:val="nil"/>
            <w:right w:val="nil"/>
          </w:tcBorders>
          <w:hideMark/>
        </w:tcPr>
        <w:p w14:paraId="3BAFDC97" w14:textId="77777777" w:rsidR="00A00F08" w:rsidRPr="00A00F08" w:rsidRDefault="00A00F08" w:rsidP="00A00F08">
          <w:pPr>
            <w:suppressAutoHyphens w:val="0"/>
            <w:ind w:left="-146"/>
            <w:rPr>
              <w:rFonts w:ascii="Calibri" w:eastAsia="Calibri" w:hAnsi="Calibri" w:cs="Arial"/>
              <w:sz w:val="28"/>
              <w:szCs w:val="28"/>
              <w:lang w:eastAsia="en-US"/>
            </w:rPr>
          </w:pPr>
          <w:r w:rsidRPr="00A00F08">
            <w:rPr>
              <w:rFonts w:ascii="Calibri" w:eastAsia="Calibri" w:hAnsi="Calibri" w:cs="Arial"/>
              <w:noProof/>
              <w:sz w:val="28"/>
              <w:szCs w:val="28"/>
              <w:lang w:eastAsia="pl-PL"/>
            </w:rPr>
            <w:drawing>
              <wp:anchor distT="0" distB="0" distL="114300" distR="114300" simplePos="0" relativeHeight="251661312" behindDoc="0" locked="0" layoutInCell="1" allowOverlap="1" wp14:anchorId="41FE2D75" wp14:editId="4F22B99E">
                <wp:simplePos x="0" y="0"/>
                <wp:positionH relativeFrom="column">
                  <wp:posOffset>14605</wp:posOffset>
                </wp:positionH>
                <wp:positionV relativeFrom="paragraph">
                  <wp:posOffset>53340</wp:posOffset>
                </wp:positionV>
                <wp:extent cx="762000" cy="847725"/>
                <wp:effectExtent l="0" t="0" r="0" b="9525"/>
                <wp:wrapNone/>
                <wp:docPr id="41" name="Obraz 41" descr="pcc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cc_s"/>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0F08" w:rsidRPr="00A00F08" w14:paraId="37345F75" w14:textId="77777777" w:rsidTr="000A486F">
      <w:tc>
        <w:tcPr>
          <w:tcW w:w="0" w:type="auto"/>
          <w:vMerge/>
          <w:tcBorders>
            <w:top w:val="nil"/>
            <w:left w:val="nil"/>
            <w:bottom w:val="nil"/>
            <w:right w:val="nil"/>
          </w:tcBorders>
          <w:vAlign w:val="center"/>
          <w:hideMark/>
        </w:tcPr>
        <w:p w14:paraId="11EE691B" w14:textId="77777777" w:rsidR="00A00F08" w:rsidRPr="00A00F08" w:rsidRDefault="00A00F08" w:rsidP="00A00F08">
          <w:pPr>
            <w:suppressAutoHyphens w:val="0"/>
            <w:rPr>
              <w:rFonts w:ascii="Calibri" w:eastAsia="Calibri" w:hAnsi="Calibri" w:cs="Arial"/>
              <w:sz w:val="28"/>
              <w:szCs w:val="28"/>
            </w:rPr>
          </w:pPr>
        </w:p>
      </w:tc>
      <w:tc>
        <w:tcPr>
          <w:tcW w:w="2566" w:type="dxa"/>
          <w:tcBorders>
            <w:top w:val="nil"/>
            <w:left w:val="nil"/>
            <w:bottom w:val="nil"/>
            <w:right w:val="single" w:sz="4" w:space="0" w:color="auto"/>
          </w:tcBorders>
          <w:hideMark/>
        </w:tcPr>
        <w:p w14:paraId="0242EFE7" w14:textId="77777777" w:rsidR="00A00F08" w:rsidRPr="00A00F08" w:rsidRDefault="00A00F08" w:rsidP="00A00F08">
          <w:pPr>
            <w:suppressAutoHyphens w:val="0"/>
            <w:jc w:val="right"/>
            <w:rPr>
              <w:rFonts w:ascii="Calibri" w:eastAsia="Calibri" w:hAnsi="Calibri"/>
              <w:b/>
              <w:color w:val="808080"/>
              <w:sz w:val="22"/>
              <w:szCs w:val="22"/>
              <w:lang w:eastAsia="en-US"/>
            </w:rPr>
          </w:pPr>
          <w:r w:rsidRPr="00A00F08">
            <w:rPr>
              <w:rFonts w:ascii="Calibri" w:eastAsia="Calibri" w:hAnsi="Calibri"/>
              <w:color w:val="808080"/>
              <w:sz w:val="22"/>
              <w:szCs w:val="22"/>
              <w:lang w:eastAsia="en-US"/>
            </w:rPr>
            <w:t>70-383 Szczecin</w:t>
          </w:r>
        </w:p>
      </w:tc>
      <w:tc>
        <w:tcPr>
          <w:tcW w:w="3544" w:type="dxa"/>
          <w:tcBorders>
            <w:top w:val="nil"/>
            <w:left w:val="single" w:sz="4" w:space="0" w:color="auto"/>
            <w:bottom w:val="nil"/>
            <w:right w:val="nil"/>
          </w:tcBorders>
          <w:hideMark/>
        </w:tcPr>
        <w:p w14:paraId="5CFA2225" w14:textId="77777777" w:rsidR="00A00F08" w:rsidRPr="00A00F08" w:rsidRDefault="00A00F08" w:rsidP="00A00F08">
          <w:pPr>
            <w:suppressAutoHyphens w:val="0"/>
            <w:rPr>
              <w:rFonts w:ascii="Calibri" w:eastAsia="Calibri" w:hAnsi="Calibri"/>
              <w:b/>
              <w:color w:val="808080"/>
              <w:sz w:val="22"/>
              <w:szCs w:val="22"/>
              <w:lang w:eastAsia="en-US"/>
            </w:rPr>
          </w:pPr>
          <w:r w:rsidRPr="00A00F08">
            <w:rPr>
              <w:rFonts w:ascii="Calibri" w:eastAsia="Calibri" w:hAnsi="Calibri"/>
              <w:color w:val="808080"/>
              <w:sz w:val="22"/>
              <w:szCs w:val="22"/>
              <w:lang w:eastAsia="en-US"/>
            </w:rPr>
            <w:t>https://szczecin.praca.gov.pl</w:t>
          </w:r>
        </w:p>
      </w:tc>
      <w:tc>
        <w:tcPr>
          <w:tcW w:w="0" w:type="auto"/>
          <w:vMerge/>
          <w:tcBorders>
            <w:top w:val="nil"/>
            <w:left w:val="nil"/>
            <w:bottom w:val="nil"/>
            <w:right w:val="nil"/>
          </w:tcBorders>
          <w:vAlign w:val="center"/>
          <w:hideMark/>
        </w:tcPr>
        <w:p w14:paraId="02FCCC40" w14:textId="77777777" w:rsidR="00A00F08" w:rsidRPr="00A00F08" w:rsidRDefault="00A00F08" w:rsidP="00A00F08">
          <w:pPr>
            <w:suppressAutoHyphens w:val="0"/>
            <w:rPr>
              <w:rFonts w:ascii="Calibri" w:eastAsia="Calibri" w:hAnsi="Calibri" w:cs="Arial"/>
              <w:sz w:val="28"/>
              <w:szCs w:val="28"/>
            </w:rPr>
          </w:pPr>
        </w:p>
      </w:tc>
    </w:tr>
    <w:tr w:rsidR="00A00F08" w:rsidRPr="009158E9" w14:paraId="74C6E56A" w14:textId="77777777" w:rsidTr="000A486F">
      <w:tc>
        <w:tcPr>
          <w:tcW w:w="0" w:type="auto"/>
          <w:vMerge/>
          <w:tcBorders>
            <w:top w:val="nil"/>
            <w:left w:val="nil"/>
            <w:bottom w:val="nil"/>
            <w:right w:val="nil"/>
          </w:tcBorders>
          <w:vAlign w:val="center"/>
          <w:hideMark/>
        </w:tcPr>
        <w:p w14:paraId="6F3EEBC9" w14:textId="77777777" w:rsidR="00A00F08" w:rsidRPr="00A00F08" w:rsidRDefault="00A00F08" w:rsidP="00A00F08">
          <w:pPr>
            <w:suppressAutoHyphens w:val="0"/>
            <w:rPr>
              <w:rFonts w:ascii="Calibri" w:eastAsia="Calibri" w:hAnsi="Calibri" w:cs="Arial"/>
              <w:sz w:val="28"/>
              <w:szCs w:val="28"/>
            </w:rPr>
          </w:pPr>
        </w:p>
      </w:tc>
      <w:tc>
        <w:tcPr>
          <w:tcW w:w="2566" w:type="dxa"/>
          <w:tcBorders>
            <w:top w:val="nil"/>
            <w:left w:val="nil"/>
            <w:bottom w:val="nil"/>
            <w:right w:val="single" w:sz="4" w:space="0" w:color="auto"/>
          </w:tcBorders>
          <w:hideMark/>
        </w:tcPr>
        <w:p w14:paraId="5BE87E85" w14:textId="77777777" w:rsidR="00A00F08" w:rsidRPr="00A00F08" w:rsidRDefault="00A00F08" w:rsidP="00A00F08">
          <w:pPr>
            <w:suppressAutoHyphens w:val="0"/>
            <w:jc w:val="right"/>
            <w:rPr>
              <w:rFonts w:ascii="Calibri" w:eastAsia="Calibri" w:hAnsi="Calibri"/>
              <w:color w:val="808080"/>
              <w:sz w:val="22"/>
              <w:szCs w:val="22"/>
              <w:lang w:eastAsia="en-US"/>
            </w:rPr>
          </w:pPr>
          <w:r w:rsidRPr="00A00F08">
            <w:rPr>
              <w:rFonts w:ascii="Calibri" w:eastAsia="Calibri" w:hAnsi="Calibri"/>
              <w:color w:val="808080"/>
              <w:sz w:val="22"/>
              <w:szCs w:val="22"/>
              <w:lang w:eastAsia="en-US"/>
            </w:rPr>
            <w:t>ul. A. Mickiewicza 39</w:t>
          </w:r>
        </w:p>
      </w:tc>
      <w:tc>
        <w:tcPr>
          <w:tcW w:w="3544" w:type="dxa"/>
          <w:tcBorders>
            <w:top w:val="nil"/>
            <w:left w:val="single" w:sz="4" w:space="0" w:color="auto"/>
            <w:bottom w:val="nil"/>
            <w:right w:val="nil"/>
          </w:tcBorders>
          <w:hideMark/>
        </w:tcPr>
        <w:p w14:paraId="014AA1F1" w14:textId="77777777" w:rsidR="00A00F08" w:rsidRPr="00A00F08" w:rsidRDefault="00A00F08" w:rsidP="00A00F08">
          <w:pPr>
            <w:suppressAutoHyphens w:val="0"/>
            <w:rPr>
              <w:rFonts w:ascii="Calibri" w:eastAsia="Calibri" w:hAnsi="Calibri"/>
              <w:color w:val="808080"/>
              <w:sz w:val="22"/>
              <w:szCs w:val="22"/>
              <w:lang w:val="en-US" w:eastAsia="en-US"/>
            </w:rPr>
          </w:pPr>
          <w:r w:rsidRPr="00A00F08">
            <w:rPr>
              <w:rFonts w:ascii="Calibri" w:eastAsia="Calibri" w:hAnsi="Calibri"/>
              <w:color w:val="808080"/>
              <w:sz w:val="22"/>
              <w:szCs w:val="22"/>
              <w:lang w:val="en-US" w:eastAsia="en-US"/>
            </w:rPr>
            <w:t>e-mail: pupszczecin@pupszczecin.pl</w:t>
          </w:r>
        </w:p>
      </w:tc>
      <w:tc>
        <w:tcPr>
          <w:tcW w:w="0" w:type="auto"/>
          <w:vMerge/>
          <w:tcBorders>
            <w:top w:val="nil"/>
            <w:left w:val="nil"/>
            <w:bottom w:val="nil"/>
            <w:right w:val="nil"/>
          </w:tcBorders>
          <w:vAlign w:val="center"/>
          <w:hideMark/>
        </w:tcPr>
        <w:p w14:paraId="27334410" w14:textId="77777777" w:rsidR="00A00F08" w:rsidRPr="00A00F08" w:rsidRDefault="00A00F08" w:rsidP="00A00F08">
          <w:pPr>
            <w:suppressAutoHyphens w:val="0"/>
            <w:rPr>
              <w:rFonts w:ascii="Calibri" w:eastAsia="Calibri" w:hAnsi="Calibri" w:cs="Arial"/>
              <w:sz w:val="28"/>
              <w:szCs w:val="28"/>
              <w:lang w:val="en-US"/>
            </w:rPr>
          </w:pPr>
        </w:p>
      </w:tc>
    </w:tr>
    <w:tr w:rsidR="00A00F08" w:rsidRPr="00A00F08" w14:paraId="162DCDA2" w14:textId="77777777" w:rsidTr="000A486F">
      <w:tc>
        <w:tcPr>
          <w:tcW w:w="0" w:type="auto"/>
          <w:vMerge/>
          <w:tcBorders>
            <w:top w:val="nil"/>
            <w:left w:val="nil"/>
            <w:bottom w:val="nil"/>
            <w:right w:val="nil"/>
          </w:tcBorders>
          <w:vAlign w:val="center"/>
          <w:hideMark/>
        </w:tcPr>
        <w:p w14:paraId="0D5C036B" w14:textId="77777777" w:rsidR="00A00F08" w:rsidRPr="00A00F08" w:rsidRDefault="00A00F08" w:rsidP="00A00F08">
          <w:pPr>
            <w:suppressAutoHyphens w:val="0"/>
            <w:rPr>
              <w:rFonts w:ascii="Calibri" w:eastAsia="Calibri" w:hAnsi="Calibri" w:cs="Arial"/>
              <w:sz w:val="28"/>
              <w:szCs w:val="28"/>
              <w:lang w:val="en-US"/>
            </w:rPr>
          </w:pPr>
        </w:p>
      </w:tc>
      <w:tc>
        <w:tcPr>
          <w:tcW w:w="2566" w:type="dxa"/>
          <w:tcBorders>
            <w:top w:val="nil"/>
            <w:left w:val="nil"/>
            <w:bottom w:val="nil"/>
            <w:right w:val="single" w:sz="4" w:space="0" w:color="auto"/>
          </w:tcBorders>
          <w:hideMark/>
        </w:tcPr>
        <w:p w14:paraId="1DFBCAF5" w14:textId="77777777" w:rsidR="00A00F08" w:rsidRPr="00A00F08" w:rsidRDefault="00A00F08" w:rsidP="00A00F08">
          <w:pPr>
            <w:suppressAutoHyphens w:val="0"/>
            <w:jc w:val="right"/>
            <w:rPr>
              <w:rFonts w:ascii="Calibri" w:eastAsia="Calibri" w:hAnsi="Calibri"/>
              <w:b/>
              <w:color w:val="808080"/>
              <w:sz w:val="22"/>
              <w:szCs w:val="22"/>
              <w:lang w:eastAsia="en-US"/>
            </w:rPr>
          </w:pPr>
          <w:r w:rsidRPr="00A00F08">
            <w:rPr>
              <w:rFonts w:ascii="Calibri" w:eastAsia="Calibri" w:hAnsi="Calibri"/>
              <w:color w:val="808080"/>
              <w:sz w:val="22"/>
              <w:szCs w:val="22"/>
              <w:lang w:eastAsia="en-US"/>
            </w:rPr>
            <w:t>tel. 91 42 54 950</w:t>
          </w:r>
        </w:p>
      </w:tc>
      <w:tc>
        <w:tcPr>
          <w:tcW w:w="3544" w:type="dxa"/>
          <w:tcBorders>
            <w:top w:val="nil"/>
            <w:left w:val="single" w:sz="4" w:space="0" w:color="auto"/>
            <w:bottom w:val="nil"/>
            <w:right w:val="nil"/>
          </w:tcBorders>
          <w:hideMark/>
        </w:tcPr>
        <w:p w14:paraId="5FA5DD7D" w14:textId="77777777" w:rsidR="00A00F08" w:rsidRPr="00A00F08" w:rsidRDefault="00A00F08" w:rsidP="00A00F08">
          <w:pPr>
            <w:suppressAutoHyphens w:val="0"/>
            <w:rPr>
              <w:rFonts w:ascii="Calibri" w:eastAsia="Calibri" w:hAnsi="Calibri"/>
              <w:b/>
              <w:color w:val="808080"/>
              <w:sz w:val="22"/>
              <w:szCs w:val="22"/>
              <w:lang w:eastAsia="en-US"/>
            </w:rPr>
          </w:pPr>
          <w:proofErr w:type="spellStart"/>
          <w:r w:rsidRPr="00A00F08">
            <w:rPr>
              <w:rFonts w:ascii="Calibri" w:eastAsia="Calibri" w:hAnsi="Calibri"/>
              <w:color w:val="808080"/>
              <w:sz w:val="22"/>
              <w:szCs w:val="22"/>
              <w:lang w:eastAsia="en-US"/>
            </w:rPr>
            <w:t>ePUAP</w:t>
          </w:r>
          <w:proofErr w:type="spellEnd"/>
          <w:r w:rsidRPr="00A00F08">
            <w:rPr>
              <w:rFonts w:ascii="Calibri" w:eastAsia="Calibri" w:hAnsi="Calibri"/>
              <w:color w:val="808080"/>
              <w:sz w:val="22"/>
              <w:szCs w:val="22"/>
              <w:lang w:eastAsia="en-US"/>
            </w:rPr>
            <w:t xml:space="preserve">: </w:t>
          </w:r>
          <w:proofErr w:type="spellStart"/>
          <w:r w:rsidRPr="00A00F08">
            <w:rPr>
              <w:rFonts w:ascii="Calibri" w:eastAsia="Calibri" w:hAnsi="Calibri"/>
              <w:color w:val="808080"/>
              <w:sz w:val="22"/>
              <w:szCs w:val="22"/>
              <w:lang w:eastAsia="en-US"/>
            </w:rPr>
            <w:t>pupszczecin</w:t>
          </w:r>
          <w:proofErr w:type="spellEnd"/>
        </w:p>
      </w:tc>
      <w:tc>
        <w:tcPr>
          <w:tcW w:w="0" w:type="auto"/>
          <w:vMerge/>
          <w:tcBorders>
            <w:top w:val="nil"/>
            <w:left w:val="nil"/>
            <w:bottom w:val="nil"/>
            <w:right w:val="nil"/>
          </w:tcBorders>
          <w:vAlign w:val="center"/>
          <w:hideMark/>
        </w:tcPr>
        <w:p w14:paraId="792EDEFF" w14:textId="77777777" w:rsidR="00A00F08" w:rsidRPr="00A00F08" w:rsidRDefault="00A00F08" w:rsidP="00A00F08">
          <w:pPr>
            <w:suppressAutoHyphens w:val="0"/>
            <w:rPr>
              <w:rFonts w:ascii="Calibri" w:eastAsia="Calibri" w:hAnsi="Calibri" w:cs="Arial"/>
              <w:sz w:val="28"/>
              <w:szCs w:val="28"/>
            </w:rPr>
          </w:pPr>
        </w:p>
      </w:tc>
    </w:tr>
    <w:tr w:rsidR="00A00F08" w:rsidRPr="00A00F08" w14:paraId="389711D2" w14:textId="77777777" w:rsidTr="000A486F">
      <w:tc>
        <w:tcPr>
          <w:tcW w:w="0" w:type="auto"/>
          <w:vMerge/>
          <w:tcBorders>
            <w:top w:val="nil"/>
            <w:left w:val="nil"/>
            <w:bottom w:val="nil"/>
            <w:right w:val="nil"/>
          </w:tcBorders>
          <w:vAlign w:val="center"/>
          <w:hideMark/>
        </w:tcPr>
        <w:p w14:paraId="76367007" w14:textId="77777777" w:rsidR="00A00F08" w:rsidRPr="00A00F08" w:rsidRDefault="00A00F08" w:rsidP="00A00F08">
          <w:pPr>
            <w:suppressAutoHyphens w:val="0"/>
            <w:rPr>
              <w:rFonts w:ascii="Calibri" w:eastAsia="Calibri" w:hAnsi="Calibri" w:cs="Arial"/>
              <w:sz w:val="28"/>
              <w:szCs w:val="28"/>
            </w:rPr>
          </w:pPr>
        </w:p>
      </w:tc>
      <w:tc>
        <w:tcPr>
          <w:tcW w:w="2566" w:type="dxa"/>
          <w:tcBorders>
            <w:top w:val="nil"/>
            <w:left w:val="nil"/>
            <w:bottom w:val="nil"/>
            <w:right w:val="single" w:sz="4" w:space="0" w:color="auto"/>
          </w:tcBorders>
          <w:hideMark/>
        </w:tcPr>
        <w:p w14:paraId="2174B4E1" w14:textId="77777777" w:rsidR="00A00F08" w:rsidRPr="00A00F08" w:rsidRDefault="00A00F08" w:rsidP="00A00F08">
          <w:pPr>
            <w:suppressAutoHyphens w:val="0"/>
            <w:jc w:val="right"/>
            <w:rPr>
              <w:rFonts w:ascii="Calibri" w:eastAsia="Calibri" w:hAnsi="Calibri"/>
              <w:b/>
              <w:color w:val="808080"/>
              <w:sz w:val="22"/>
              <w:szCs w:val="22"/>
              <w:lang w:eastAsia="en-US"/>
            </w:rPr>
          </w:pPr>
          <w:r w:rsidRPr="00A00F08">
            <w:rPr>
              <w:rFonts w:ascii="Calibri" w:eastAsia="Calibri" w:hAnsi="Calibri"/>
              <w:color w:val="808080"/>
              <w:sz w:val="22"/>
              <w:szCs w:val="22"/>
              <w:lang w:eastAsia="en-US"/>
            </w:rPr>
            <w:t>fax 91 422 55 33</w:t>
          </w:r>
        </w:p>
      </w:tc>
      <w:tc>
        <w:tcPr>
          <w:tcW w:w="3544" w:type="dxa"/>
          <w:tcBorders>
            <w:top w:val="nil"/>
            <w:left w:val="single" w:sz="4" w:space="0" w:color="auto"/>
            <w:bottom w:val="nil"/>
            <w:right w:val="nil"/>
          </w:tcBorders>
          <w:hideMark/>
        </w:tcPr>
        <w:p w14:paraId="154BEACA" w14:textId="77777777" w:rsidR="00A00F08" w:rsidRPr="00A00F08" w:rsidRDefault="00A00F08" w:rsidP="00A00F08">
          <w:pPr>
            <w:suppressAutoHyphens w:val="0"/>
            <w:rPr>
              <w:rFonts w:ascii="Calibri" w:eastAsia="Calibri" w:hAnsi="Calibri"/>
              <w:color w:val="808080"/>
              <w:sz w:val="22"/>
              <w:szCs w:val="22"/>
              <w:lang w:eastAsia="en-US"/>
            </w:rPr>
          </w:pPr>
          <w:r w:rsidRPr="00A00F08">
            <w:rPr>
              <w:rFonts w:ascii="Calibri" w:eastAsia="Calibri" w:hAnsi="Calibri"/>
              <w:color w:val="808080"/>
              <w:sz w:val="22"/>
              <w:szCs w:val="22"/>
              <w:lang w:eastAsia="en-US"/>
            </w:rPr>
            <w:t>NIP: 851-11-64-617</w:t>
          </w:r>
        </w:p>
      </w:tc>
      <w:tc>
        <w:tcPr>
          <w:tcW w:w="0" w:type="auto"/>
          <w:vMerge/>
          <w:tcBorders>
            <w:top w:val="nil"/>
            <w:left w:val="nil"/>
            <w:bottom w:val="nil"/>
            <w:right w:val="nil"/>
          </w:tcBorders>
          <w:vAlign w:val="center"/>
          <w:hideMark/>
        </w:tcPr>
        <w:p w14:paraId="1C7B1310" w14:textId="77777777" w:rsidR="00A00F08" w:rsidRPr="00A00F08" w:rsidRDefault="00A00F08" w:rsidP="00A00F08">
          <w:pPr>
            <w:suppressAutoHyphens w:val="0"/>
            <w:rPr>
              <w:rFonts w:ascii="Calibri" w:eastAsia="Calibri" w:hAnsi="Calibri" w:cs="Arial"/>
              <w:sz w:val="28"/>
              <w:szCs w:val="28"/>
            </w:rPr>
          </w:pPr>
        </w:p>
      </w:tc>
    </w:tr>
  </w:tbl>
  <w:p w14:paraId="16938A4C" w14:textId="77777777" w:rsidR="00A00F08" w:rsidRPr="00A00F08" w:rsidRDefault="00A00F08" w:rsidP="00A00F08">
    <w:pPr>
      <w:suppressAutoHyphens w:val="0"/>
      <w:rPr>
        <w:rFonts w:ascii="Calibri" w:eastAsia="Calibri" w:hAnsi="Calibri"/>
        <w:sz w:val="22"/>
        <w:szCs w:val="22"/>
        <w:lang w:eastAsia="en-US"/>
      </w:rPr>
    </w:pPr>
    <w:r w:rsidRPr="00A00F08">
      <w:rPr>
        <w:rFonts w:ascii="Calibri" w:eastAsia="Calibri" w:hAnsi="Calibri"/>
        <w:noProof/>
        <w:sz w:val="22"/>
        <w:szCs w:val="22"/>
        <w:lang w:eastAsia="pl-PL"/>
      </w:rPr>
      <mc:AlternateContent>
        <mc:Choice Requires="wps">
          <w:drawing>
            <wp:anchor distT="0" distB="0" distL="114300" distR="114300" simplePos="0" relativeHeight="251659264" behindDoc="0" locked="0" layoutInCell="1" allowOverlap="1" wp14:anchorId="0237D39F" wp14:editId="32BE197C">
              <wp:simplePos x="0" y="0"/>
              <wp:positionH relativeFrom="margin">
                <wp:align>left</wp:align>
              </wp:positionH>
              <wp:positionV relativeFrom="paragraph">
                <wp:posOffset>14605</wp:posOffset>
              </wp:positionV>
              <wp:extent cx="6324600" cy="635"/>
              <wp:effectExtent l="0" t="0" r="19050" b="37465"/>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977B55" id="_x0000_t32" coordsize="21600,21600" o:spt="32" o:oned="t" path="m,l21600,21600e" filled="f">
              <v:path arrowok="t" fillok="f" o:connecttype="none"/>
              <o:lock v:ext="edit" shapetype="t"/>
            </v:shapetype>
            <v:shape id="Łącznik prosty ze strzałką 8" o:spid="_x0000_s1026" type="#_x0000_t32" style="position:absolute;margin-left:0;margin-top:1.15pt;width:498pt;height:.0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&#1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decimal"/>
      <w:lvlText w:val="%1."/>
      <w:lvlJc w:val="left"/>
      <w:pPr>
        <w:tabs>
          <w:tab w:val="num" w:pos="1125"/>
        </w:tabs>
        <w:ind w:left="1125" w:hanging="360"/>
      </w:pPr>
    </w:lvl>
  </w:abstractNum>
  <w:abstractNum w:abstractNumId="2" w15:restartNumberingAfterBreak="0">
    <w:nsid w:val="00000005"/>
    <w:multiLevelType w:val="multilevel"/>
    <w:tmpl w:val="6AEAFF5C"/>
    <w:name w:val="WW8Num5"/>
    <w:lvl w:ilvl="0">
      <w:start w:val="3"/>
      <w:numFmt w:val="decimal"/>
      <w:lvlText w:val="%1."/>
      <w:lvlJc w:val="left"/>
      <w:pPr>
        <w:tabs>
          <w:tab w:val="num" w:pos="360"/>
        </w:tabs>
        <w:ind w:left="360" w:hanging="360"/>
      </w:pPr>
      <w:rPr>
        <w:rFonts w:ascii="Arial" w:hAnsi="Arial" w:cs="Arial" w:hint="default"/>
        <w:b w:val="0"/>
        <w:sz w:val="24"/>
        <w:szCs w:val="24"/>
        <w:lang w:eastAsia="zh-CN"/>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0000011"/>
    <w:multiLevelType w:val="singleLevel"/>
    <w:tmpl w:val="83A828A0"/>
    <w:name w:val="WW8Num26"/>
    <w:lvl w:ilvl="0">
      <w:start w:val="1"/>
      <w:numFmt w:val="decimal"/>
      <w:lvlText w:val="%1."/>
      <w:lvlJc w:val="left"/>
      <w:pPr>
        <w:tabs>
          <w:tab w:val="num" w:pos="0"/>
        </w:tabs>
        <w:ind w:left="720" w:hanging="360"/>
      </w:pPr>
    </w:lvl>
  </w:abstractNum>
  <w:abstractNum w:abstractNumId="4" w15:restartNumberingAfterBreak="0">
    <w:nsid w:val="00000015"/>
    <w:multiLevelType w:val="multilevel"/>
    <w:tmpl w:val="00000015"/>
    <w:name w:val="WW8Num32"/>
    <w:styleLink w:val="WW8Num62"/>
    <w:lvl w:ilvl="0">
      <w:start w:val="1"/>
      <w:numFmt w:val="decimal"/>
      <w:lvlText w:val="%1."/>
      <w:lvlJc w:val="left"/>
      <w:pPr>
        <w:tabs>
          <w:tab w:val="num" w:pos="360"/>
        </w:tabs>
        <w:ind w:left="36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89E52FF"/>
    <w:multiLevelType w:val="singleLevel"/>
    <w:tmpl w:val="6944F20A"/>
    <w:lvl w:ilvl="0">
      <w:start w:val="1"/>
      <w:numFmt w:val="decimal"/>
      <w:lvlText w:val="%1."/>
      <w:lvlJc w:val="left"/>
      <w:pPr>
        <w:tabs>
          <w:tab w:val="num" w:pos="360"/>
        </w:tabs>
        <w:ind w:left="360" w:hanging="360"/>
      </w:pPr>
      <w:rPr>
        <w:rFonts w:hint="default"/>
        <w:b w:val="0"/>
      </w:rPr>
    </w:lvl>
  </w:abstractNum>
  <w:abstractNum w:abstractNumId="6" w15:restartNumberingAfterBreak="0">
    <w:nsid w:val="0BB729B9"/>
    <w:multiLevelType w:val="hybridMultilevel"/>
    <w:tmpl w:val="AC781C58"/>
    <w:name w:val="WW8Num40232222223"/>
    <w:lvl w:ilvl="0" w:tplc="DF66CF0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33C25B0"/>
    <w:multiLevelType w:val="hybridMultilevel"/>
    <w:tmpl w:val="626893B6"/>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447BE"/>
    <w:multiLevelType w:val="multilevel"/>
    <w:tmpl w:val="6AD602F2"/>
    <w:name w:val="WW8Num45323"/>
    <w:lvl w:ilvl="0">
      <w:start w:val="32"/>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Calibri" w:eastAsia="Times New Roman" w:hAnsi="Calibri" w:cs="Calibri"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BAC192E"/>
    <w:multiLevelType w:val="hybridMultilevel"/>
    <w:tmpl w:val="4124908E"/>
    <w:lvl w:ilvl="0" w:tplc="31AC0220">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BE2812"/>
    <w:multiLevelType w:val="hybridMultilevel"/>
    <w:tmpl w:val="A0DC8520"/>
    <w:lvl w:ilvl="0" w:tplc="BAD06302">
      <w:start w:val="1"/>
      <w:numFmt w:val="bullet"/>
      <w:lvlText w:val=""/>
      <w:lvlJc w:val="left"/>
      <w:pPr>
        <w:ind w:left="1080" w:hanging="360"/>
      </w:pPr>
      <w:rPr>
        <w:rFonts w:ascii="Symbol" w:hAnsi="Symbol" w:hint="default"/>
        <w:b/>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559C0ACE"/>
    <w:multiLevelType w:val="hybridMultilevel"/>
    <w:tmpl w:val="5F8CD370"/>
    <w:styleLink w:val="WW8Num61"/>
    <w:lvl w:ilvl="0" w:tplc="6374BA5A">
      <w:start w:val="1"/>
      <w:numFmt w:val="decimal"/>
      <w:lvlText w:val="%1."/>
      <w:lvlJc w:val="left"/>
      <w:pPr>
        <w:tabs>
          <w:tab w:val="num" w:pos="720"/>
        </w:tabs>
        <w:ind w:left="720" w:hanging="360"/>
      </w:pPr>
    </w:lvl>
    <w:lvl w:ilvl="1" w:tplc="04E8AEAE">
      <w:start w:val="1"/>
      <w:numFmt w:val="decimal"/>
      <w:lvlText w:val="%2)"/>
      <w:lvlJc w:val="left"/>
      <w:pPr>
        <w:ind w:left="1440" w:hanging="360"/>
      </w:pPr>
      <w:rPr>
        <w:b w:val="0"/>
      </w:rPr>
    </w:lvl>
    <w:lvl w:ilvl="2" w:tplc="8D880132">
      <w:start w:val="1"/>
      <w:numFmt w:val="decimal"/>
      <w:lvlText w:val="%3)"/>
      <w:lvlJc w:val="left"/>
      <w:pPr>
        <w:ind w:left="2160" w:hanging="180"/>
      </w:pPr>
      <w:rPr>
        <w:b w:val="0"/>
      </w:rPr>
    </w:lvl>
    <w:lvl w:ilvl="3" w:tplc="0000000D">
      <w:start w:val="1"/>
      <w:numFmt w:val="decimal"/>
      <w:lvlText w:val="%4)"/>
      <w:lvlJc w:val="left"/>
      <w:pPr>
        <w:ind w:left="2880" w:hanging="360"/>
      </w:pPr>
    </w:lvl>
    <w:lvl w:ilvl="4" w:tplc="F17A7872">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81E4BA9"/>
    <w:multiLevelType w:val="hybridMultilevel"/>
    <w:tmpl w:val="AE4ACB04"/>
    <w:lvl w:ilvl="0" w:tplc="C012EC7A">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8E4256"/>
    <w:multiLevelType w:val="multilevel"/>
    <w:tmpl w:val="F24284E2"/>
    <w:styleLink w:val="WW8Num66"/>
    <w:lvl w:ilvl="0">
      <w:start w:val="23"/>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C4C17C2"/>
    <w:multiLevelType w:val="hybridMultilevel"/>
    <w:tmpl w:val="3880E1C4"/>
    <w:styleLink w:val="WW8Num621"/>
    <w:lvl w:ilvl="0" w:tplc="C852AAC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12B77A9"/>
    <w:multiLevelType w:val="multilevel"/>
    <w:tmpl w:val="D57C911C"/>
    <w:name w:val="WW8Num45322"/>
    <w:lvl w:ilvl="0">
      <w:start w:val="3"/>
      <w:numFmt w:val="decimal"/>
      <w:lvlText w:val="%1."/>
      <w:lvlJc w:val="left"/>
      <w:pPr>
        <w:tabs>
          <w:tab w:val="num" w:pos="360"/>
        </w:tabs>
        <w:ind w:left="360" w:hanging="360"/>
      </w:pPr>
      <w:rPr>
        <w:rFonts w:ascii="Calibri" w:hAnsi="Calibri" w:cs="Calibri" w:hint="default"/>
        <w:b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1570B50"/>
    <w:multiLevelType w:val="multilevel"/>
    <w:tmpl w:val="49328B32"/>
    <w:name w:val="WW8Num52"/>
    <w:lvl w:ilvl="0">
      <w:start w:val="5"/>
      <w:numFmt w:val="decimal"/>
      <w:lvlText w:val="%1."/>
      <w:lvlJc w:val="left"/>
      <w:pPr>
        <w:tabs>
          <w:tab w:val="num" w:pos="360"/>
        </w:tabs>
        <w:ind w:left="360" w:hanging="360"/>
      </w:pPr>
      <w:rPr>
        <w:rFonts w:ascii="Arial" w:hAnsi="Arial" w:cs="Arial" w:hint="default"/>
        <w:b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2837AEC"/>
    <w:multiLevelType w:val="hybridMultilevel"/>
    <w:tmpl w:val="273C9B9E"/>
    <w:lvl w:ilvl="0" w:tplc="1DEC6400">
      <w:start w:val="1"/>
      <w:numFmt w:val="decimal"/>
      <w:lvlText w:val="%1)"/>
      <w:lvlJc w:val="left"/>
      <w:pPr>
        <w:ind w:left="677"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E813A6"/>
    <w:multiLevelType w:val="hybridMultilevel"/>
    <w:tmpl w:val="F1B40E04"/>
    <w:lvl w:ilvl="0" w:tplc="325EA878">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3E7F35"/>
    <w:multiLevelType w:val="singleLevel"/>
    <w:tmpl w:val="6944F20A"/>
    <w:lvl w:ilvl="0">
      <w:start w:val="1"/>
      <w:numFmt w:val="decimal"/>
      <w:lvlText w:val="%1."/>
      <w:lvlJc w:val="left"/>
      <w:pPr>
        <w:tabs>
          <w:tab w:val="num" w:pos="360"/>
        </w:tabs>
        <w:ind w:left="360" w:hanging="360"/>
      </w:pPr>
      <w:rPr>
        <w:rFonts w:hint="default"/>
        <w:b w:val="0"/>
      </w:rPr>
    </w:lvl>
  </w:abstractNum>
  <w:abstractNum w:abstractNumId="20" w15:restartNumberingAfterBreak="0">
    <w:nsid w:val="6F7112B2"/>
    <w:multiLevelType w:val="multilevel"/>
    <w:tmpl w:val="600E9350"/>
    <w:name w:val="WW8Num45323422"/>
    <w:lvl w:ilvl="0">
      <w:start w:val="1"/>
      <w:numFmt w:val="decimal"/>
      <w:lvlText w:val="%1."/>
      <w:lvlJc w:val="left"/>
      <w:pPr>
        <w:tabs>
          <w:tab w:val="num" w:pos="360"/>
        </w:tabs>
        <w:ind w:left="360" w:hanging="360"/>
      </w:pPr>
      <w:rPr>
        <w:rFonts w:ascii="Calibri" w:hAnsi="Calibri" w:cs="Calibri" w:hint="default"/>
        <w:b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1DE2150"/>
    <w:multiLevelType w:val="hybridMultilevel"/>
    <w:tmpl w:val="23365868"/>
    <w:name w:val="WW8Num40232222222"/>
    <w:lvl w:ilvl="0" w:tplc="E764A00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3317E9F"/>
    <w:multiLevelType w:val="hybridMultilevel"/>
    <w:tmpl w:val="A67A21E4"/>
    <w:lvl w:ilvl="0" w:tplc="92E003F6">
      <w:start w:val="1"/>
      <w:numFmt w:val="bullet"/>
      <w:lvlText w:val=""/>
      <w:lvlJc w:val="left"/>
      <w:pPr>
        <w:ind w:left="108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5F75F52"/>
    <w:multiLevelType w:val="hybridMultilevel"/>
    <w:tmpl w:val="AA9E22A0"/>
    <w:lvl w:ilvl="0" w:tplc="BC940180">
      <w:start w:val="1"/>
      <w:numFmt w:val="decimal"/>
      <w:lvlText w:val="%1)"/>
      <w:lvlJc w:val="left"/>
      <w:pPr>
        <w:ind w:left="677" w:hanging="360"/>
      </w:pPr>
      <w:rPr>
        <w:rFonts w:hint="default"/>
        <w:i w:val="0"/>
        <w:iCs/>
        <w:sz w:val="20"/>
        <w:szCs w:val="20"/>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24" w15:restartNumberingAfterBreak="0">
    <w:nsid w:val="76197D1D"/>
    <w:multiLevelType w:val="hybridMultilevel"/>
    <w:tmpl w:val="04A2288A"/>
    <w:lvl w:ilvl="0" w:tplc="278EEC02">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1632638">
    <w:abstractNumId w:val="0"/>
  </w:num>
  <w:num w:numId="2" w16cid:durableId="1351948240">
    <w:abstractNumId w:val="13"/>
  </w:num>
  <w:num w:numId="3" w16cid:durableId="81999134">
    <w:abstractNumId w:val="4"/>
  </w:num>
  <w:num w:numId="4" w16cid:durableId="1387994809">
    <w:abstractNumId w:val="11"/>
  </w:num>
  <w:num w:numId="5" w16cid:durableId="1185555352">
    <w:abstractNumId w:val="14"/>
  </w:num>
  <w:num w:numId="6" w16cid:durableId="293290051">
    <w:abstractNumId w:val="7"/>
  </w:num>
  <w:num w:numId="7" w16cid:durableId="137890988">
    <w:abstractNumId w:val="23"/>
  </w:num>
  <w:num w:numId="8" w16cid:durableId="1350370985">
    <w:abstractNumId w:val="17"/>
  </w:num>
  <w:num w:numId="9" w16cid:durableId="1691834882">
    <w:abstractNumId w:val="12"/>
  </w:num>
  <w:num w:numId="10" w16cid:durableId="122846422">
    <w:abstractNumId w:val="5"/>
  </w:num>
  <w:num w:numId="11" w16cid:durableId="702175976">
    <w:abstractNumId w:val="2"/>
  </w:num>
  <w:num w:numId="12" w16cid:durableId="1359358924">
    <w:abstractNumId w:val="13"/>
  </w:num>
  <w:num w:numId="13" w16cid:durableId="186793191">
    <w:abstractNumId w:val="6"/>
  </w:num>
  <w:num w:numId="14" w16cid:durableId="1740517288">
    <w:abstractNumId w:val="19"/>
  </w:num>
  <w:num w:numId="15" w16cid:durableId="1006440771">
    <w:abstractNumId w:val="18"/>
  </w:num>
  <w:num w:numId="16" w16cid:durableId="1020400793">
    <w:abstractNumId w:val="16"/>
  </w:num>
  <w:num w:numId="17" w16cid:durableId="1758088748">
    <w:abstractNumId w:val="22"/>
  </w:num>
  <w:num w:numId="18" w16cid:durableId="1081752669">
    <w:abstractNumId w:val="24"/>
  </w:num>
  <w:num w:numId="19" w16cid:durableId="16471267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53381">
    <w:abstractNumId w:val="10"/>
  </w:num>
  <w:num w:numId="21" w16cid:durableId="211644289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2C9"/>
    <w:rsid w:val="00004AB5"/>
    <w:rsid w:val="00010CD0"/>
    <w:rsid w:val="00012FC6"/>
    <w:rsid w:val="000139B6"/>
    <w:rsid w:val="00020062"/>
    <w:rsid w:val="0003386D"/>
    <w:rsid w:val="00035BAB"/>
    <w:rsid w:val="0005564A"/>
    <w:rsid w:val="000561F8"/>
    <w:rsid w:val="000647A2"/>
    <w:rsid w:val="0009387E"/>
    <w:rsid w:val="00097A7E"/>
    <w:rsid w:val="000A1404"/>
    <w:rsid w:val="000A1AA9"/>
    <w:rsid w:val="000A356E"/>
    <w:rsid w:val="000A5CF3"/>
    <w:rsid w:val="000B28EB"/>
    <w:rsid w:val="000F0518"/>
    <w:rsid w:val="001152CA"/>
    <w:rsid w:val="00115B03"/>
    <w:rsid w:val="00115D8F"/>
    <w:rsid w:val="00120C0B"/>
    <w:rsid w:val="00123E37"/>
    <w:rsid w:val="001278B3"/>
    <w:rsid w:val="00141992"/>
    <w:rsid w:val="00152AC4"/>
    <w:rsid w:val="00152EF3"/>
    <w:rsid w:val="00170CFD"/>
    <w:rsid w:val="00171C50"/>
    <w:rsid w:val="00185F73"/>
    <w:rsid w:val="001873D5"/>
    <w:rsid w:val="00194EA3"/>
    <w:rsid w:val="001A4156"/>
    <w:rsid w:val="001A6C2B"/>
    <w:rsid w:val="001C5C40"/>
    <w:rsid w:val="001D0BFF"/>
    <w:rsid w:val="001D1369"/>
    <w:rsid w:val="001F30A8"/>
    <w:rsid w:val="001F575E"/>
    <w:rsid w:val="00206DA3"/>
    <w:rsid w:val="002133A0"/>
    <w:rsid w:val="00226241"/>
    <w:rsid w:val="00226729"/>
    <w:rsid w:val="00227CD8"/>
    <w:rsid w:val="00240205"/>
    <w:rsid w:val="00242A48"/>
    <w:rsid w:val="00242B2C"/>
    <w:rsid w:val="00291DCB"/>
    <w:rsid w:val="00293ECD"/>
    <w:rsid w:val="00294E30"/>
    <w:rsid w:val="002952F1"/>
    <w:rsid w:val="002A56AA"/>
    <w:rsid w:val="002B65CC"/>
    <w:rsid w:val="002D3C2F"/>
    <w:rsid w:val="002E2330"/>
    <w:rsid w:val="002E27F9"/>
    <w:rsid w:val="002F18ED"/>
    <w:rsid w:val="003138EA"/>
    <w:rsid w:val="00322D9E"/>
    <w:rsid w:val="00324438"/>
    <w:rsid w:val="00332A85"/>
    <w:rsid w:val="00340D4B"/>
    <w:rsid w:val="003475E7"/>
    <w:rsid w:val="003532FB"/>
    <w:rsid w:val="00366E24"/>
    <w:rsid w:val="00374B7C"/>
    <w:rsid w:val="00380739"/>
    <w:rsid w:val="0039042E"/>
    <w:rsid w:val="003916B6"/>
    <w:rsid w:val="003B0D4A"/>
    <w:rsid w:val="003B41DB"/>
    <w:rsid w:val="003B532C"/>
    <w:rsid w:val="003D2AEB"/>
    <w:rsid w:val="003D3867"/>
    <w:rsid w:val="003E17C1"/>
    <w:rsid w:val="003E29E8"/>
    <w:rsid w:val="003E2C1A"/>
    <w:rsid w:val="003E6C95"/>
    <w:rsid w:val="003E7AFA"/>
    <w:rsid w:val="003F062E"/>
    <w:rsid w:val="004119CD"/>
    <w:rsid w:val="004136B4"/>
    <w:rsid w:val="0041734C"/>
    <w:rsid w:val="00421A31"/>
    <w:rsid w:val="00421EFE"/>
    <w:rsid w:val="0043733B"/>
    <w:rsid w:val="00454798"/>
    <w:rsid w:val="0046059E"/>
    <w:rsid w:val="00461880"/>
    <w:rsid w:val="00461D3D"/>
    <w:rsid w:val="00462448"/>
    <w:rsid w:val="00471DC3"/>
    <w:rsid w:val="0047300B"/>
    <w:rsid w:val="004859D3"/>
    <w:rsid w:val="00487530"/>
    <w:rsid w:val="00490C57"/>
    <w:rsid w:val="004932C9"/>
    <w:rsid w:val="00496AA7"/>
    <w:rsid w:val="004A0B27"/>
    <w:rsid w:val="004A5C51"/>
    <w:rsid w:val="004A66FB"/>
    <w:rsid w:val="004B04A1"/>
    <w:rsid w:val="004B16BE"/>
    <w:rsid w:val="004B66BB"/>
    <w:rsid w:val="004D740F"/>
    <w:rsid w:val="004D79B7"/>
    <w:rsid w:val="004E35E8"/>
    <w:rsid w:val="004F1EA6"/>
    <w:rsid w:val="00500664"/>
    <w:rsid w:val="005008F4"/>
    <w:rsid w:val="00500FC8"/>
    <w:rsid w:val="00543319"/>
    <w:rsid w:val="00545998"/>
    <w:rsid w:val="00546473"/>
    <w:rsid w:val="00550CE0"/>
    <w:rsid w:val="00551D72"/>
    <w:rsid w:val="005655B5"/>
    <w:rsid w:val="005767F0"/>
    <w:rsid w:val="00577597"/>
    <w:rsid w:val="005815FB"/>
    <w:rsid w:val="00586F3D"/>
    <w:rsid w:val="005874CC"/>
    <w:rsid w:val="00587D73"/>
    <w:rsid w:val="005914EC"/>
    <w:rsid w:val="0059504D"/>
    <w:rsid w:val="0059735B"/>
    <w:rsid w:val="005A568E"/>
    <w:rsid w:val="005C653E"/>
    <w:rsid w:val="005D1C1F"/>
    <w:rsid w:val="005E58FB"/>
    <w:rsid w:val="0060387E"/>
    <w:rsid w:val="00610007"/>
    <w:rsid w:val="0061043D"/>
    <w:rsid w:val="006140CF"/>
    <w:rsid w:val="00616D1F"/>
    <w:rsid w:val="00626833"/>
    <w:rsid w:val="00627190"/>
    <w:rsid w:val="00627B93"/>
    <w:rsid w:val="00634838"/>
    <w:rsid w:val="00635804"/>
    <w:rsid w:val="006417A2"/>
    <w:rsid w:val="0064438B"/>
    <w:rsid w:val="00653121"/>
    <w:rsid w:val="00663771"/>
    <w:rsid w:val="00667938"/>
    <w:rsid w:val="00677A64"/>
    <w:rsid w:val="006A1BCA"/>
    <w:rsid w:val="006A7E92"/>
    <w:rsid w:val="006B23B7"/>
    <w:rsid w:val="006B3924"/>
    <w:rsid w:val="006B7D81"/>
    <w:rsid w:val="006E0BA9"/>
    <w:rsid w:val="006E0D5F"/>
    <w:rsid w:val="006E4CA4"/>
    <w:rsid w:val="006F0CDD"/>
    <w:rsid w:val="0070597D"/>
    <w:rsid w:val="0071682D"/>
    <w:rsid w:val="00721BEA"/>
    <w:rsid w:val="00723B40"/>
    <w:rsid w:val="00746B34"/>
    <w:rsid w:val="00747CFB"/>
    <w:rsid w:val="0075528D"/>
    <w:rsid w:val="00762A7C"/>
    <w:rsid w:val="00767DC6"/>
    <w:rsid w:val="0079368E"/>
    <w:rsid w:val="007A6B40"/>
    <w:rsid w:val="007B7392"/>
    <w:rsid w:val="007C5E6B"/>
    <w:rsid w:val="007D33F9"/>
    <w:rsid w:val="007D5B03"/>
    <w:rsid w:val="007E3145"/>
    <w:rsid w:val="007E5029"/>
    <w:rsid w:val="007F0D35"/>
    <w:rsid w:val="0081489C"/>
    <w:rsid w:val="00827DA5"/>
    <w:rsid w:val="00834098"/>
    <w:rsid w:val="00857171"/>
    <w:rsid w:val="00861206"/>
    <w:rsid w:val="008625FC"/>
    <w:rsid w:val="0086783E"/>
    <w:rsid w:val="00871CAA"/>
    <w:rsid w:val="008746AF"/>
    <w:rsid w:val="00874E42"/>
    <w:rsid w:val="00880FF5"/>
    <w:rsid w:val="00883E09"/>
    <w:rsid w:val="00884009"/>
    <w:rsid w:val="008A11B0"/>
    <w:rsid w:val="008A3CC7"/>
    <w:rsid w:val="008A476A"/>
    <w:rsid w:val="008B44E8"/>
    <w:rsid w:val="008B5ADA"/>
    <w:rsid w:val="008C41B1"/>
    <w:rsid w:val="008D6773"/>
    <w:rsid w:val="009143CC"/>
    <w:rsid w:val="00915646"/>
    <w:rsid w:val="009158E9"/>
    <w:rsid w:val="00920E21"/>
    <w:rsid w:val="0092320B"/>
    <w:rsid w:val="00932BB9"/>
    <w:rsid w:val="009333F8"/>
    <w:rsid w:val="009413D8"/>
    <w:rsid w:val="0094382C"/>
    <w:rsid w:val="00944C84"/>
    <w:rsid w:val="00951227"/>
    <w:rsid w:val="00953252"/>
    <w:rsid w:val="00956AB6"/>
    <w:rsid w:val="009650EB"/>
    <w:rsid w:val="0096589A"/>
    <w:rsid w:val="00971B20"/>
    <w:rsid w:val="00973416"/>
    <w:rsid w:val="009843EC"/>
    <w:rsid w:val="0098526D"/>
    <w:rsid w:val="00985B20"/>
    <w:rsid w:val="00996A0C"/>
    <w:rsid w:val="009A3D5D"/>
    <w:rsid w:val="009D1BFE"/>
    <w:rsid w:val="009D1E7E"/>
    <w:rsid w:val="009F08B4"/>
    <w:rsid w:val="00A00291"/>
    <w:rsid w:val="00A00F08"/>
    <w:rsid w:val="00A15B4D"/>
    <w:rsid w:val="00A30E44"/>
    <w:rsid w:val="00A34070"/>
    <w:rsid w:val="00A52788"/>
    <w:rsid w:val="00A52DFC"/>
    <w:rsid w:val="00A530EF"/>
    <w:rsid w:val="00A548F4"/>
    <w:rsid w:val="00A81B1A"/>
    <w:rsid w:val="00A9252D"/>
    <w:rsid w:val="00A9762B"/>
    <w:rsid w:val="00AA09B8"/>
    <w:rsid w:val="00AB51E2"/>
    <w:rsid w:val="00AC0A78"/>
    <w:rsid w:val="00AD5A1F"/>
    <w:rsid w:val="00AF26F8"/>
    <w:rsid w:val="00AF5E54"/>
    <w:rsid w:val="00AF7C26"/>
    <w:rsid w:val="00B04A30"/>
    <w:rsid w:val="00B05DD2"/>
    <w:rsid w:val="00B11701"/>
    <w:rsid w:val="00B16E42"/>
    <w:rsid w:val="00B30009"/>
    <w:rsid w:val="00B36D86"/>
    <w:rsid w:val="00B37E6E"/>
    <w:rsid w:val="00B47A46"/>
    <w:rsid w:val="00B512E8"/>
    <w:rsid w:val="00B5142D"/>
    <w:rsid w:val="00B51599"/>
    <w:rsid w:val="00B53B3D"/>
    <w:rsid w:val="00B570E9"/>
    <w:rsid w:val="00B57428"/>
    <w:rsid w:val="00B6205A"/>
    <w:rsid w:val="00B720F8"/>
    <w:rsid w:val="00B7449A"/>
    <w:rsid w:val="00B81840"/>
    <w:rsid w:val="00B84185"/>
    <w:rsid w:val="00B928CA"/>
    <w:rsid w:val="00B94B2C"/>
    <w:rsid w:val="00BA711A"/>
    <w:rsid w:val="00BC49A3"/>
    <w:rsid w:val="00BD4402"/>
    <w:rsid w:val="00BE458E"/>
    <w:rsid w:val="00BF0AD0"/>
    <w:rsid w:val="00C03726"/>
    <w:rsid w:val="00C051C4"/>
    <w:rsid w:val="00C13132"/>
    <w:rsid w:val="00C15305"/>
    <w:rsid w:val="00C47CB5"/>
    <w:rsid w:val="00C512B2"/>
    <w:rsid w:val="00C64064"/>
    <w:rsid w:val="00C7088D"/>
    <w:rsid w:val="00C73D97"/>
    <w:rsid w:val="00C81D03"/>
    <w:rsid w:val="00C931B1"/>
    <w:rsid w:val="00CA3489"/>
    <w:rsid w:val="00CA36B4"/>
    <w:rsid w:val="00CB575D"/>
    <w:rsid w:val="00CB5FEE"/>
    <w:rsid w:val="00CC06C8"/>
    <w:rsid w:val="00CC225C"/>
    <w:rsid w:val="00CC3184"/>
    <w:rsid w:val="00CE3161"/>
    <w:rsid w:val="00CE544C"/>
    <w:rsid w:val="00CF4EB9"/>
    <w:rsid w:val="00D05C3B"/>
    <w:rsid w:val="00D14D3B"/>
    <w:rsid w:val="00D16A1A"/>
    <w:rsid w:val="00D23402"/>
    <w:rsid w:val="00D27E3C"/>
    <w:rsid w:val="00D3068E"/>
    <w:rsid w:val="00D30CCB"/>
    <w:rsid w:val="00D359D6"/>
    <w:rsid w:val="00D3670B"/>
    <w:rsid w:val="00D37867"/>
    <w:rsid w:val="00D416BC"/>
    <w:rsid w:val="00D43A13"/>
    <w:rsid w:val="00D465C0"/>
    <w:rsid w:val="00D47D67"/>
    <w:rsid w:val="00D51E2E"/>
    <w:rsid w:val="00D67EB3"/>
    <w:rsid w:val="00D71272"/>
    <w:rsid w:val="00D8020A"/>
    <w:rsid w:val="00D82B4F"/>
    <w:rsid w:val="00D968FB"/>
    <w:rsid w:val="00D97CE0"/>
    <w:rsid w:val="00DA6F09"/>
    <w:rsid w:val="00DA7FE0"/>
    <w:rsid w:val="00DB761F"/>
    <w:rsid w:val="00DD0A8D"/>
    <w:rsid w:val="00DF1D50"/>
    <w:rsid w:val="00DF22AA"/>
    <w:rsid w:val="00DF7373"/>
    <w:rsid w:val="00E035B1"/>
    <w:rsid w:val="00E41A5A"/>
    <w:rsid w:val="00E4557B"/>
    <w:rsid w:val="00E45F37"/>
    <w:rsid w:val="00E47232"/>
    <w:rsid w:val="00E64CC5"/>
    <w:rsid w:val="00E756A2"/>
    <w:rsid w:val="00E834A5"/>
    <w:rsid w:val="00EB22A2"/>
    <w:rsid w:val="00EC349D"/>
    <w:rsid w:val="00EC3F72"/>
    <w:rsid w:val="00ED4DAB"/>
    <w:rsid w:val="00ED60CB"/>
    <w:rsid w:val="00EE45D7"/>
    <w:rsid w:val="00EE499A"/>
    <w:rsid w:val="00EF2797"/>
    <w:rsid w:val="00F013C2"/>
    <w:rsid w:val="00F27F55"/>
    <w:rsid w:val="00F34E97"/>
    <w:rsid w:val="00F41DCA"/>
    <w:rsid w:val="00F45D1A"/>
    <w:rsid w:val="00F53EB4"/>
    <w:rsid w:val="00F60E27"/>
    <w:rsid w:val="00F637A6"/>
    <w:rsid w:val="00F70633"/>
    <w:rsid w:val="00F746CE"/>
    <w:rsid w:val="00F8568A"/>
    <w:rsid w:val="00F930FE"/>
    <w:rsid w:val="00F95656"/>
    <w:rsid w:val="00FB0EF6"/>
    <w:rsid w:val="00FB285A"/>
    <w:rsid w:val="00FC16D7"/>
    <w:rsid w:val="00FC403E"/>
    <w:rsid w:val="00FE49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CE9755"/>
  <w15:docId w15:val="{FDA42BD0-35DF-4EF6-9AA7-CCC5AFA1F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jc w:val="center"/>
      <w:outlineLvl w:val="0"/>
    </w:pPr>
    <w:rPr>
      <w:b/>
    </w:rPr>
  </w:style>
  <w:style w:type="paragraph" w:styleId="Nagwek2">
    <w:name w:val="heading 2"/>
    <w:basedOn w:val="Normalny"/>
    <w:next w:val="Normalny"/>
    <w:link w:val="Nagwek2Znak"/>
    <w:uiPriority w:val="9"/>
    <w:semiHidden/>
    <w:unhideWhenUsed/>
    <w:qFormat/>
    <w:rsid w:val="00462448"/>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462448"/>
    <w:pPr>
      <w:keepNext/>
      <w:spacing w:before="240" w:after="60"/>
      <w:outlineLvl w:val="2"/>
    </w:pPr>
    <w:rPr>
      <w:rFonts w:ascii="Calibri Light" w:hAnsi="Calibri Light"/>
      <w:b/>
      <w:bCs/>
      <w:sz w:val="26"/>
      <w:szCs w:val="26"/>
    </w:rPr>
  </w:style>
  <w:style w:type="paragraph" w:styleId="Nagwek6">
    <w:name w:val="heading 6"/>
    <w:basedOn w:val="Normalny"/>
    <w:next w:val="Normalny"/>
    <w:qFormat/>
    <w:pPr>
      <w:keepNext/>
      <w:numPr>
        <w:ilvl w:val="5"/>
        <w:numId w:val="1"/>
      </w:numPr>
      <w:ind w:right="-141"/>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WW-Absatz-Standardschriftart">
    <w:name w:val="WW-Absatz-Standardschriftart"/>
  </w:style>
  <w:style w:type="character" w:customStyle="1" w:styleId="WW-Domylnaczcionkaakapitu">
    <w:name w:val="WW-Domyślna czcionka akapitu"/>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Mangal"/>
      <w:i/>
      <w:iCs/>
    </w:rPr>
  </w:style>
  <w:style w:type="paragraph" w:customStyle="1" w:styleId="Indeks">
    <w:name w:val="Indeks"/>
    <w:basedOn w:val="Normalny"/>
    <w:pPr>
      <w:suppressLineNumbers/>
    </w:pPr>
    <w:rPr>
      <w:rFonts w:cs="Tahoma"/>
    </w:rPr>
  </w:style>
  <w:style w:type="paragraph" w:customStyle="1" w:styleId="Podpis1">
    <w:name w:val="Podpis1"/>
    <w:basedOn w:val="Normalny"/>
    <w:pPr>
      <w:suppressLineNumbers/>
      <w:spacing w:before="120" w:after="120"/>
    </w:pPr>
    <w:rPr>
      <w:rFonts w:cs="Tahoma"/>
      <w:i/>
      <w:iCs/>
      <w:sz w:val="20"/>
      <w:szCs w:val="20"/>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szCs w:val="20"/>
    </w:rPr>
  </w:style>
  <w:style w:type="paragraph" w:customStyle="1" w:styleId="WW-Indeks">
    <w:name w:val="WW-Indeks"/>
    <w:basedOn w:val="Normalny"/>
    <w:pPr>
      <w:suppressLineNumbers/>
    </w:pPr>
    <w:rPr>
      <w:rFonts w:cs="Tahoma"/>
    </w:rPr>
  </w:style>
  <w:style w:type="paragraph" w:customStyle="1" w:styleId="WW-Tekstpodstawowy3">
    <w:name w:val="WW-Tekst podstawowy 3"/>
    <w:basedOn w:val="Normalny"/>
    <w:rPr>
      <w:sz w:val="28"/>
    </w:rPr>
  </w:style>
  <w:style w:type="paragraph" w:styleId="Tekstpodstawowywcity">
    <w:name w:val="Body Text Indent"/>
    <w:basedOn w:val="Normalny"/>
    <w:pPr>
      <w:jc w:val="both"/>
    </w:pPr>
  </w:style>
  <w:style w:type="paragraph" w:customStyle="1" w:styleId="WW-Tekstpodstawowy21">
    <w:name w:val="WW-Tekst podstawowy 21"/>
    <w:basedOn w:val="Normalny"/>
    <w:rsid w:val="00B5142D"/>
    <w:pPr>
      <w:widowControl w:val="0"/>
      <w:spacing w:after="120" w:line="480" w:lineRule="auto"/>
    </w:pPr>
    <w:rPr>
      <w:rFonts w:eastAsia="Tahoma"/>
      <w:szCs w:val="20"/>
    </w:rPr>
  </w:style>
  <w:style w:type="paragraph" w:styleId="Nagwek">
    <w:name w:val="header"/>
    <w:basedOn w:val="Normalny"/>
    <w:link w:val="NagwekZnak"/>
    <w:uiPriority w:val="99"/>
    <w:unhideWhenUsed/>
    <w:rsid w:val="00C73D97"/>
    <w:pPr>
      <w:tabs>
        <w:tab w:val="center" w:pos="4536"/>
        <w:tab w:val="right" w:pos="9072"/>
      </w:tabs>
    </w:pPr>
  </w:style>
  <w:style w:type="character" w:customStyle="1" w:styleId="NagwekZnak">
    <w:name w:val="Nagłówek Znak"/>
    <w:link w:val="Nagwek"/>
    <w:uiPriority w:val="99"/>
    <w:rsid w:val="00C73D97"/>
    <w:rPr>
      <w:sz w:val="24"/>
      <w:szCs w:val="24"/>
      <w:lang w:eastAsia="ar-SA"/>
    </w:rPr>
  </w:style>
  <w:style w:type="paragraph" w:styleId="Stopka">
    <w:name w:val="footer"/>
    <w:basedOn w:val="Normalny"/>
    <w:link w:val="StopkaZnak"/>
    <w:uiPriority w:val="99"/>
    <w:unhideWhenUsed/>
    <w:rsid w:val="00C73D97"/>
    <w:pPr>
      <w:tabs>
        <w:tab w:val="center" w:pos="4536"/>
        <w:tab w:val="right" w:pos="9072"/>
      </w:tabs>
    </w:pPr>
  </w:style>
  <w:style w:type="character" w:customStyle="1" w:styleId="StopkaZnak">
    <w:name w:val="Stopka Znak"/>
    <w:link w:val="Stopka"/>
    <w:uiPriority w:val="99"/>
    <w:rsid w:val="00C73D97"/>
    <w:rPr>
      <w:sz w:val="24"/>
      <w:szCs w:val="24"/>
      <w:lang w:eastAsia="ar-SA"/>
    </w:rPr>
  </w:style>
  <w:style w:type="character" w:styleId="Hipercze">
    <w:name w:val="Hyperlink"/>
    <w:uiPriority w:val="99"/>
    <w:unhideWhenUsed/>
    <w:rsid w:val="00C73D97"/>
    <w:rPr>
      <w:color w:val="0000FF"/>
      <w:u w:val="single"/>
    </w:rPr>
  </w:style>
  <w:style w:type="paragraph" w:styleId="Tekstdymka">
    <w:name w:val="Balloon Text"/>
    <w:basedOn w:val="Normalny"/>
    <w:link w:val="TekstdymkaZnak"/>
    <w:uiPriority w:val="99"/>
    <w:semiHidden/>
    <w:unhideWhenUsed/>
    <w:rsid w:val="00C73D97"/>
    <w:rPr>
      <w:rFonts w:ascii="Tahoma" w:hAnsi="Tahoma" w:cs="Tahoma"/>
      <w:sz w:val="16"/>
      <w:szCs w:val="16"/>
    </w:rPr>
  </w:style>
  <w:style w:type="character" w:customStyle="1" w:styleId="TekstdymkaZnak">
    <w:name w:val="Tekst dymka Znak"/>
    <w:link w:val="Tekstdymka"/>
    <w:uiPriority w:val="99"/>
    <w:semiHidden/>
    <w:rsid w:val="00C73D97"/>
    <w:rPr>
      <w:rFonts w:ascii="Tahoma" w:hAnsi="Tahoma" w:cs="Tahoma"/>
      <w:sz w:val="16"/>
      <w:szCs w:val="16"/>
      <w:lang w:eastAsia="ar-SA"/>
    </w:rPr>
  </w:style>
  <w:style w:type="numbering" w:customStyle="1" w:styleId="WW8Num66">
    <w:name w:val="WW8Num66"/>
    <w:basedOn w:val="Bezlisty"/>
    <w:rsid w:val="00C051C4"/>
    <w:pPr>
      <w:numPr>
        <w:numId w:val="2"/>
      </w:numPr>
    </w:pPr>
  </w:style>
  <w:style w:type="paragraph" w:styleId="Akapitzlist">
    <w:name w:val="List Paragraph"/>
    <w:basedOn w:val="Normalny"/>
    <w:uiPriority w:val="34"/>
    <w:qFormat/>
    <w:rsid w:val="00D8020A"/>
    <w:pPr>
      <w:suppressAutoHyphens w:val="0"/>
      <w:ind w:left="720"/>
      <w:contextualSpacing/>
    </w:pPr>
    <w:rPr>
      <w:sz w:val="20"/>
      <w:szCs w:val="20"/>
      <w:lang w:eastAsia="pl-PL"/>
    </w:rPr>
  </w:style>
  <w:style w:type="numbering" w:customStyle="1" w:styleId="WW8Num62">
    <w:name w:val="WW8Num62"/>
    <w:rsid w:val="00D8020A"/>
    <w:pPr>
      <w:numPr>
        <w:numId w:val="3"/>
      </w:numPr>
    </w:pPr>
  </w:style>
  <w:style w:type="numbering" w:customStyle="1" w:styleId="WW8Num61">
    <w:name w:val="WW8Num61"/>
    <w:basedOn w:val="Bezlisty"/>
    <w:rsid w:val="00D8020A"/>
    <w:pPr>
      <w:numPr>
        <w:numId w:val="4"/>
      </w:numPr>
    </w:pPr>
  </w:style>
  <w:style w:type="numbering" w:customStyle="1" w:styleId="WW8Num621">
    <w:name w:val="WW8Num621"/>
    <w:basedOn w:val="Bezlisty"/>
    <w:rsid w:val="00D8020A"/>
    <w:pPr>
      <w:numPr>
        <w:numId w:val="5"/>
      </w:numPr>
    </w:pPr>
  </w:style>
  <w:style w:type="paragraph" w:customStyle="1" w:styleId="Default">
    <w:name w:val="Default"/>
    <w:rsid w:val="008625FC"/>
    <w:pPr>
      <w:autoSpaceDE w:val="0"/>
      <w:autoSpaceDN w:val="0"/>
      <w:adjustRightInd w:val="0"/>
    </w:pPr>
    <w:rPr>
      <w:rFonts w:ascii="Calibri" w:hAnsi="Calibri" w:cs="Calibri"/>
      <w:color w:val="000000"/>
      <w:sz w:val="24"/>
      <w:szCs w:val="24"/>
    </w:rPr>
  </w:style>
  <w:style w:type="character" w:customStyle="1" w:styleId="Nagwek2Znak">
    <w:name w:val="Nagłówek 2 Znak"/>
    <w:link w:val="Nagwek2"/>
    <w:uiPriority w:val="9"/>
    <w:semiHidden/>
    <w:rsid w:val="00462448"/>
    <w:rPr>
      <w:rFonts w:ascii="Calibri Light" w:eastAsia="Times New Roman" w:hAnsi="Calibri Light" w:cs="Times New Roman"/>
      <w:b/>
      <w:bCs/>
      <w:i/>
      <w:iCs/>
      <w:sz w:val="28"/>
      <w:szCs w:val="28"/>
      <w:lang w:eastAsia="ar-SA"/>
    </w:rPr>
  </w:style>
  <w:style w:type="character" w:customStyle="1" w:styleId="Nagwek3Znak">
    <w:name w:val="Nagłówek 3 Znak"/>
    <w:link w:val="Nagwek3"/>
    <w:uiPriority w:val="9"/>
    <w:semiHidden/>
    <w:rsid w:val="00462448"/>
    <w:rPr>
      <w:rFonts w:ascii="Calibri Light" w:eastAsia="Times New Roman" w:hAnsi="Calibri Light" w:cs="Times New Roman"/>
      <w:b/>
      <w:bCs/>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063964">
      <w:bodyDiv w:val="1"/>
      <w:marLeft w:val="0"/>
      <w:marRight w:val="0"/>
      <w:marTop w:val="0"/>
      <w:marBottom w:val="0"/>
      <w:divBdr>
        <w:top w:val="none" w:sz="0" w:space="0" w:color="auto"/>
        <w:left w:val="none" w:sz="0" w:space="0" w:color="auto"/>
        <w:bottom w:val="none" w:sz="0" w:space="0" w:color="auto"/>
        <w:right w:val="none" w:sz="0" w:space="0" w:color="auto"/>
      </w:divBdr>
    </w:div>
    <w:div w:id="640235546">
      <w:bodyDiv w:val="1"/>
      <w:marLeft w:val="0"/>
      <w:marRight w:val="0"/>
      <w:marTop w:val="0"/>
      <w:marBottom w:val="0"/>
      <w:divBdr>
        <w:top w:val="none" w:sz="0" w:space="0" w:color="auto"/>
        <w:left w:val="none" w:sz="0" w:space="0" w:color="auto"/>
        <w:bottom w:val="none" w:sz="0" w:space="0" w:color="auto"/>
        <w:right w:val="none" w:sz="0" w:space="0" w:color="auto"/>
      </w:divBdr>
    </w:div>
    <w:div w:id="83303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156FE-1045-46A3-A1F2-A32D9A320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735</Words>
  <Characters>4416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POWIATOWY  URZĄD  PRACY  w  Szczecini</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POWIATOWY  URZĄD  PRACY  w  Szczecini</dc:title>
  <dc:creator>Laszuk R</dc:creator>
  <cp:lastModifiedBy>izabela chorazy</cp:lastModifiedBy>
  <cp:revision>39</cp:revision>
  <cp:lastPrinted>2023-11-23T20:37:00Z</cp:lastPrinted>
  <dcterms:created xsi:type="dcterms:W3CDTF">2023-04-11T06:02:00Z</dcterms:created>
  <dcterms:modified xsi:type="dcterms:W3CDTF">2024-11-08T10:09:00Z</dcterms:modified>
</cp:coreProperties>
</file>