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52C901" w14:textId="750D3940" w:rsidR="001536A2" w:rsidRDefault="00F457AF">
      <w:pPr>
        <w:rPr>
          <w:b/>
          <w:sz w:val="28"/>
          <w:szCs w:val="28"/>
        </w:rPr>
      </w:pPr>
      <w:r>
        <w:rPr>
          <w:b/>
          <w:sz w:val="28"/>
          <w:szCs w:val="28"/>
        </w:rPr>
        <w:t>ZGK.271.</w:t>
      </w:r>
      <w:r w:rsidR="002C498B">
        <w:rPr>
          <w:b/>
          <w:sz w:val="28"/>
          <w:szCs w:val="28"/>
        </w:rPr>
        <w:t>2</w:t>
      </w:r>
      <w:r w:rsidR="007E1739" w:rsidRPr="007E1739">
        <w:rPr>
          <w:b/>
          <w:sz w:val="28"/>
          <w:szCs w:val="28"/>
        </w:rPr>
        <w:t>.202</w:t>
      </w:r>
      <w:r w:rsidR="002C498B">
        <w:rPr>
          <w:b/>
          <w:sz w:val="28"/>
          <w:szCs w:val="28"/>
        </w:rPr>
        <w:t>4</w:t>
      </w:r>
      <w:r w:rsidR="007E1739" w:rsidRPr="007E1739">
        <w:rPr>
          <w:b/>
          <w:sz w:val="28"/>
          <w:szCs w:val="28"/>
        </w:rPr>
        <w:t xml:space="preserve">                  </w:t>
      </w:r>
      <w:r w:rsidR="007E1739">
        <w:rPr>
          <w:b/>
          <w:sz w:val="28"/>
          <w:szCs w:val="28"/>
        </w:rPr>
        <w:t xml:space="preserve">             </w:t>
      </w:r>
      <w:r w:rsidR="007E1739" w:rsidRPr="007E1739">
        <w:rPr>
          <w:b/>
          <w:sz w:val="28"/>
          <w:szCs w:val="28"/>
        </w:rPr>
        <w:t xml:space="preserve">                                        Załącznik nr 1 do SWZ</w:t>
      </w:r>
    </w:p>
    <w:p w14:paraId="53F5E79B" w14:textId="77777777" w:rsidR="00F457AF" w:rsidRDefault="00F457AF">
      <w:pPr>
        <w:rPr>
          <w:b/>
          <w:sz w:val="28"/>
          <w:szCs w:val="28"/>
        </w:rPr>
      </w:pPr>
    </w:p>
    <w:p w14:paraId="1BC300A6" w14:textId="77777777" w:rsidR="007E1739" w:rsidRPr="00050055" w:rsidRDefault="00050055" w:rsidP="00050055">
      <w:pPr>
        <w:jc w:val="center"/>
        <w:rPr>
          <w:b/>
          <w:sz w:val="28"/>
          <w:szCs w:val="28"/>
        </w:rPr>
      </w:pPr>
      <w:r w:rsidRPr="00050055">
        <w:rPr>
          <w:b/>
          <w:sz w:val="28"/>
          <w:szCs w:val="28"/>
        </w:rPr>
        <w:t>Opis przedmiotu zamówienia</w:t>
      </w:r>
    </w:p>
    <w:p w14:paraId="22FCA3E4" w14:textId="77777777" w:rsidR="007E1739" w:rsidRDefault="007E1739" w:rsidP="00553213">
      <w:pPr>
        <w:spacing w:after="0" w:line="240" w:lineRule="auto"/>
        <w:jc w:val="both"/>
        <w:rPr>
          <w:sz w:val="24"/>
          <w:szCs w:val="24"/>
        </w:rPr>
      </w:pPr>
      <w:r>
        <w:rPr>
          <w:sz w:val="24"/>
          <w:szCs w:val="24"/>
        </w:rPr>
        <w:t xml:space="preserve">1. </w:t>
      </w:r>
      <w:r w:rsidRPr="007E1739">
        <w:rPr>
          <w:sz w:val="24"/>
          <w:szCs w:val="24"/>
        </w:rPr>
        <w:t>Przedmiotem zamówienia jest sukcesywna dostawa oleju napędowego do urządzenia dozującego o pojemności 5 000 litrów, znajdującego się na terenie Zakładu Gospodarki Komunalnej w Rymanowie, ul. Osiedle 40, 38-480 Rymanów w szacunkowej ilości w około 140 m3. Dostawy będą realizowane bezgotówkowo w przewidywanych jednorazowych dostawach w ilości od 3 000 do 5 000 litrów, średnio 1 raz w miesiącu w okresie trwania umowy. Dostawy oleju napędowego będą realizowane w dni robocze od poniedziałku do piątku z wyłączeniem dni ustawowo wolnych od</w:t>
      </w:r>
      <w:r>
        <w:rPr>
          <w:sz w:val="24"/>
          <w:szCs w:val="24"/>
        </w:rPr>
        <w:t xml:space="preserve"> pracy w godzinach od 7.00 do 15</w:t>
      </w:r>
      <w:r w:rsidRPr="007E1739">
        <w:rPr>
          <w:sz w:val="24"/>
          <w:szCs w:val="24"/>
        </w:rPr>
        <w:t>.00. Zamawiający zastrzega, zmianę częstotliwości, jak i ilości dostarczanego paliwa.</w:t>
      </w:r>
    </w:p>
    <w:p w14:paraId="51283586" w14:textId="77777777" w:rsidR="00F457AF" w:rsidRDefault="00F457AF" w:rsidP="00F457AF">
      <w:pPr>
        <w:spacing w:after="0" w:line="240" w:lineRule="auto"/>
        <w:rPr>
          <w:sz w:val="24"/>
          <w:szCs w:val="24"/>
        </w:rPr>
      </w:pPr>
    </w:p>
    <w:p w14:paraId="0E9A2B67" w14:textId="2C9DD74D" w:rsidR="007E1739" w:rsidRPr="007E1739" w:rsidRDefault="007E1739" w:rsidP="00F457AF">
      <w:pPr>
        <w:spacing w:after="0" w:line="240" w:lineRule="auto"/>
        <w:jc w:val="both"/>
        <w:rPr>
          <w:rFonts w:cstheme="minorHAnsi"/>
          <w:sz w:val="24"/>
          <w:szCs w:val="24"/>
        </w:rPr>
      </w:pPr>
      <w:r>
        <w:rPr>
          <w:sz w:val="24"/>
          <w:szCs w:val="24"/>
        </w:rPr>
        <w:t>2.</w:t>
      </w:r>
      <w:r w:rsidRPr="007E1739">
        <w:rPr>
          <w:sz w:val="24"/>
          <w:szCs w:val="24"/>
        </w:rPr>
        <w:t xml:space="preserve"> Oferowany olej napędowy</w:t>
      </w:r>
      <w:r>
        <w:rPr>
          <w:sz w:val="24"/>
          <w:szCs w:val="24"/>
        </w:rPr>
        <w:t xml:space="preserve"> musi spełniać wymagania</w:t>
      </w:r>
      <w:r w:rsidRPr="007E1739">
        <w:rPr>
          <w:sz w:val="24"/>
          <w:szCs w:val="24"/>
        </w:rPr>
        <w:t xml:space="preserve"> </w:t>
      </w:r>
      <w:r w:rsidRPr="004D15C9">
        <w:rPr>
          <w:rFonts w:cstheme="minorHAnsi"/>
          <w:sz w:val="24"/>
          <w:szCs w:val="24"/>
        </w:rPr>
        <w:t xml:space="preserve">zgodnie z Rozporządzeniem UE nr 453/2010 oraz normą PN-EN 590/2013-12 lub równoważną oraz </w:t>
      </w:r>
      <w:r w:rsidR="002D49BE" w:rsidRPr="002D49BE">
        <w:rPr>
          <w:rFonts w:cs="Calibri"/>
          <w:sz w:val="24"/>
          <w:szCs w:val="24"/>
        </w:rPr>
        <w:t>Rozporządzenia Ministra Klimatu i Środowiska z dnia 26 czerwca 2024 r. w sprawie wymagań jakościowych dla paliw ciekłych (Dz. U. poz. 1018).</w:t>
      </w:r>
    </w:p>
    <w:p w14:paraId="4B7FBA1A" w14:textId="77777777" w:rsidR="007E1739" w:rsidRDefault="007E1739" w:rsidP="00F457AF">
      <w:pPr>
        <w:spacing w:after="0" w:line="240" w:lineRule="auto"/>
        <w:jc w:val="both"/>
        <w:rPr>
          <w:sz w:val="24"/>
          <w:szCs w:val="24"/>
        </w:rPr>
      </w:pPr>
      <w:r w:rsidRPr="007E1739">
        <w:rPr>
          <w:sz w:val="24"/>
          <w:szCs w:val="24"/>
        </w:rPr>
        <w:t>W przypadku zmiany obowiązujących norm jakościowych w trakcie trwania umowy, wykonawca dostosuje ja</w:t>
      </w:r>
      <w:r>
        <w:rPr>
          <w:sz w:val="24"/>
          <w:szCs w:val="24"/>
        </w:rPr>
        <w:t xml:space="preserve">kość paliw do nowych norm. </w:t>
      </w:r>
    </w:p>
    <w:p w14:paraId="7E134D4F" w14:textId="77777777" w:rsidR="00F457AF" w:rsidRDefault="00F457AF" w:rsidP="00F457AF">
      <w:pPr>
        <w:spacing w:after="0" w:line="240" w:lineRule="auto"/>
        <w:jc w:val="both"/>
        <w:rPr>
          <w:sz w:val="24"/>
          <w:szCs w:val="24"/>
        </w:rPr>
      </w:pPr>
    </w:p>
    <w:p w14:paraId="4589D60C" w14:textId="77777777" w:rsidR="007E1739" w:rsidRDefault="007E1739" w:rsidP="00F457AF">
      <w:pPr>
        <w:spacing w:after="0" w:line="240" w:lineRule="auto"/>
        <w:jc w:val="both"/>
        <w:rPr>
          <w:sz w:val="24"/>
          <w:szCs w:val="24"/>
        </w:rPr>
      </w:pPr>
      <w:r>
        <w:rPr>
          <w:sz w:val="24"/>
          <w:szCs w:val="24"/>
        </w:rPr>
        <w:t xml:space="preserve">3. </w:t>
      </w:r>
      <w:r w:rsidRPr="007E1739">
        <w:rPr>
          <w:sz w:val="24"/>
          <w:szCs w:val="24"/>
        </w:rPr>
        <w:t xml:space="preserve">Do każdej dostawy oleju napędowego, stanowiącego przedmiot zamówienia, Wykonawca dostarczy dokument dotyczący jakości danej partii paliwa, w szczególności świadectwo jakości w oryginale lub potwierdzonej kopii, list przewozowy wydany przez magazyn (skład podatkowy) zawierający datę i godzinę załadunku, numer rejestracyjny cysterny dostarczającej paliwo, nazwisko kierowcy dokonującego załadunku cysterny. </w:t>
      </w:r>
    </w:p>
    <w:p w14:paraId="53E5580F" w14:textId="77777777" w:rsidR="00F457AF" w:rsidRDefault="00F457AF" w:rsidP="00F457AF">
      <w:pPr>
        <w:spacing w:after="0" w:line="240" w:lineRule="auto"/>
        <w:jc w:val="both"/>
        <w:rPr>
          <w:sz w:val="24"/>
          <w:szCs w:val="24"/>
        </w:rPr>
      </w:pPr>
    </w:p>
    <w:p w14:paraId="20701F27" w14:textId="77777777" w:rsidR="007E1739" w:rsidRDefault="007E1739" w:rsidP="00F457AF">
      <w:pPr>
        <w:spacing w:after="0" w:line="240" w:lineRule="auto"/>
        <w:jc w:val="both"/>
        <w:rPr>
          <w:sz w:val="24"/>
          <w:szCs w:val="24"/>
        </w:rPr>
      </w:pPr>
      <w:r>
        <w:rPr>
          <w:sz w:val="24"/>
          <w:szCs w:val="24"/>
        </w:rPr>
        <w:t>4</w:t>
      </w:r>
      <w:r w:rsidRPr="007E1739">
        <w:rPr>
          <w:sz w:val="24"/>
          <w:szCs w:val="24"/>
        </w:rPr>
        <w:t xml:space="preserve">. Odbiór dostarczonego przez Wykonawcę, do urządzenia dozującego oleju napędowego zostanie każdorazowo potwierdzony dokumentem WZ podpisanym przez osoby uprawnione przez Zamawiającego. </w:t>
      </w:r>
    </w:p>
    <w:p w14:paraId="0867DDA2" w14:textId="77777777" w:rsidR="00F457AF" w:rsidRDefault="00F457AF" w:rsidP="00F457AF">
      <w:pPr>
        <w:spacing w:after="0" w:line="240" w:lineRule="auto"/>
        <w:jc w:val="both"/>
        <w:rPr>
          <w:sz w:val="24"/>
          <w:szCs w:val="24"/>
        </w:rPr>
      </w:pPr>
    </w:p>
    <w:p w14:paraId="13AE47C0" w14:textId="77777777" w:rsidR="007E1739" w:rsidRDefault="007E1739" w:rsidP="00F457AF">
      <w:pPr>
        <w:spacing w:after="0" w:line="240" w:lineRule="auto"/>
        <w:jc w:val="both"/>
        <w:rPr>
          <w:sz w:val="24"/>
          <w:szCs w:val="24"/>
        </w:rPr>
      </w:pPr>
      <w:r>
        <w:rPr>
          <w:sz w:val="24"/>
          <w:szCs w:val="24"/>
        </w:rPr>
        <w:t>5</w:t>
      </w:r>
      <w:r w:rsidRPr="007E1739">
        <w:rPr>
          <w:sz w:val="24"/>
          <w:szCs w:val="24"/>
        </w:rPr>
        <w:t>. Wykonawca obowiązany jest do zapewnienia dostaw, celem ciągłego zaspokojenia potrzeb Zamawiającego na paliwo stanowiące przedmiot zamówienia, po każdorazowym złożeniu telefonicznego zamówienia przez Zamawia</w:t>
      </w:r>
      <w:r w:rsidR="000F7375">
        <w:rPr>
          <w:sz w:val="24"/>
          <w:szCs w:val="24"/>
        </w:rPr>
        <w:t xml:space="preserve">jącego potwierdzonego </w:t>
      </w:r>
      <w:r w:rsidRPr="007E1739">
        <w:rPr>
          <w:sz w:val="24"/>
          <w:szCs w:val="24"/>
        </w:rPr>
        <w:t xml:space="preserve">e-mailem w terminie do 24 godzin od złożenia zamówienia. Zamawiający decyduje o terminie i ilości dostarczonego oleju napędowego do urządzenia dozującego przez okres obowiązywania umowy. </w:t>
      </w:r>
    </w:p>
    <w:p w14:paraId="2003578F" w14:textId="77777777" w:rsidR="00F457AF" w:rsidRDefault="00F457AF" w:rsidP="00F457AF">
      <w:pPr>
        <w:spacing w:after="0" w:line="240" w:lineRule="auto"/>
        <w:jc w:val="both"/>
        <w:rPr>
          <w:sz w:val="24"/>
          <w:szCs w:val="24"/>
        </w:rPr>
      </w:pPr>
    </w:p>
    <w:p w14:paraId="3B42D560" w14:textId="77777777" w:rsidR="007E1739" w:rsidRDefault="007E1739" w:rsidP="00F457AF">
      <w:pPr>
        <w:spacing w:after="0" w:line="240" w:lineRule="auto"/>
        <w:jc w:val="both"/>
        <w:rPr>
          <w:sz w:val="24"/>
          <w:szCs w:val="24"/>
        </w:rPr>
      </w:pPr>
      <w:r>
        <w:rPr>
          <w:sz w:val="24"/>
          <w:szCs w:val="24"/>
        </w:rPr>
        <w:t>6</w:t>
      </w:r>
      <w:r w:rsidRPr="007E1739">
        <w:rPr>
          <w:sz w:val="24"/>
          <w:szCs w:val="24"/>
        </w:rPr>
        <w:t xml:space="preserve">. Zamawiający wymaga aby olej napędowy był dostarczany cysternami samochodowymi wykonawcy, spełniającymi wymagania przewozu drogowego materiałów niebezpiecznych, wyposażonymi w urządzenie pompowe do zrzutu paliwa do zbiornika dozującego oraz posiadającymi urządzenie pomiarowe do odczytu ilości zrzucanego oleju napędowego. 3.8. Załadunek urządzenia dozującego nastąpi każdorazowo w obecności uprawnionego pracownika Zamawiającego. </w:t>
      </w:r>
    </w:p>
    <w:p w14:paraId="0E00A835" w14:textId="77777777" w:rsidR="00F457AF" w:rsidRDefault="00F457AF" w:rsidP="00F457AF">
      <w:pPr>
        <w:spacing w:after="0" w:line="240" w:lineRule="auto"/>
        <w:jc w:val="both"/>
        <w:rPr>
          <w:sz w:val="24"/>
          <w:szCs w:val="24"/>
        </w:rPr>
      </w:pPr>
    </w:p>
    <w:p w14:paraId="4A41B50C" w14:textId="77777777" w:rsidR="000F7375" w:rsidRDefault="007E1739" w:rsidP="00F457AF">
      <w:pPr>
        <w:spacing w:after="0" w:line="240" w:lineRule="auto"/>
        <w:jc w:val="both"/>
        <w:rPr>
          <w:sz w:val="24"/>
          <w:szCs w:val="24"/>
        </w:rPr>
      </w:pPr>
      <w:r>
        <w:rPr>
          <w:sz w:val="24"/>
          <w:szCs w:val="24"/>
        </w:rPr>
        <w:t>7</w:t>
      </w:r>
      <w:r w:rsidRPr="007E1739">
        <w:rPr>
          <w:sz w:val="24"/>
          <w:szCs w:val="24"/>
        </w:rPr>
        <w:t xml:space="preserve">. Zamawiający nie udziela zaliczek na wykonanie zamówienia. Rozliczenie nastąpi po wystawieniu faktury VAT. </w:t>
      </w:r>
    </w:p>
    <w:p w14:paraId="55CB6540" w14:textId="77777777" w:rsidR="000F7375" w:rsidRDefault="000F7375" w:rsidP="00F457AF">
      <w:pPr>
        <w:spacing w:after="0" w:line="240" w:lineRule="auto"/>
        <w:jc w:val="both"/>
        <w:rPr>
          <w:sz w:val="24"/>
          <w:szCs w:val="24"/>
        </w:rPr>
      </w:pPr>
      <w:r>
        <w:rPr>
          <w:sz w:val="24"/>
          <w:szCs w:val="24"/>
        </w:rPr>
        <w:lastRenderedPageBreak/>
        <w:t>8</w:t>
      </w:r>
      <w:r w:rsidR="007E1739" w:rsidRPr="007E1739">
        <w:rPr>
          <w:sz w:val="24"/>
          <w:szCs w:val="24"/>
        </w:rPr>
        <w:t>. Podstawą do wystawienia faktury, będzie ilość oleju napędowego dostarczona przez Wykonawcę i przyjęta przez Zamawiającego, wg wskazań zalegalizowanego układu po</w:t>
      </w:r>
      <w:r>
        <w:rPr>
          <w:sz w:val="24"/>
          <w:szCs w:val="24"/>
        </w:rPr>
        <w:t xml:space="preserve">miarowego, z kompensacją do 15 </w:t>
      </w:r>
      <w:r>
        <w:rPr>
          <w:sz w:val="24"/>
          <w:szCs w:val="24"/>
          <w:vertAlign w:val="superscript"/>
        </w:rPr>
        <w:t xml:space="preserve">o </w:t>
      </w:r>
      <w:r w:rsidR="007E1739" w:rsidRPr="007E1739">
        <w:rPr>
          <w:sz w:val="24"/>
          <w:szCs w:val="24"/>
        </w:rPr>
        <w:t xml:space="preserve">C przy autocysternie. </w:t>
      </w:r>
    </w:p>
    <w:p w14:paraId="76F8248F" w14:textId="77777777" w:rsidR="00F457AF" w:rsidRDefault="00F457AF" w:rsidP="00F457AF">
      <w:pPr>
        <w:spacing w:after="0" w:line="240" w:lineRule="auto"/>
        <w:jc w:val="both"/>
        <w:rPr>
          <w:sz w:val="24"/>
          <w:szCs w:val="24"/>
        </w:rPr>
      </w:pPr>
    </w:p>
    <w:p w14:paraId="289F79C3" w14:textId="77777777" w:rsidR="000F7375" w:rsidRDefault="000F7375" w:rsidP="00F457AF">
      <w:pPr>
        <w:spacing w:after="0" w:line="240" w:lineRule="auto"/>
        <w:jc w:val="both"/>
        <w:rPr>
          <w:sz w:val="24"/>
          <w:szCs w:val="24"/>
        </w:rPr>
      </w:pPr>
      <w:r>
        <w:rPr>
          <w:sz w:val="24"/>
          <w:szCs w:val="24"/>
        </w:rPr>
        <w:t>9.</w:t>
      </w:r>
      <w:r w:rsidR="007E1739" w:rsidRPr="007E1739">
        <w:rPr>
          <w:sz w:val="24"/>
          <w:szCs w:val="24"/>
        </w:rPr>
        <w:t xml:space="preserve"> Zmiana cen jednostkowych oleju napędowego może nastąpić między innymi w przypadku zmiany przepisów prawnych regulujących obrót paliwami płynnymi, w tym rozporządzenia Ministra Rozwoju i Finansów w sprawie zwolnień od podatku akcyzowego. </w:t>
      </w:r>
    </w:p>
    <w:p w14:paraId="090EF267" w14:textId="77777777" w:rsidR="00F457AF" w:rsidRDefault="00F457AF" w:rsidP="00F457AF">
      <w:pPr>
        <w:spacing w:after="0" w:line="240" w:lineRule="auto"/>
        <w:jc w:val="both"/>
        <w:rPr>
          <w:sz w:val="24"/>
          <w:szCs w:val="24"/>
        </w:rPr>
      </w:pPr>
    </w:p>
    <w:p w14:paraId="1D76149D" w14:textId="77777777" w:rsidR="000F7375" w:rsidRDefault="000F7375" w:rsidP="00F457AF">
      <w:pPr>
        <w:spacing w:after="0" w:line="240" w:lineRule="auto"/>
        <w:jc w:val="both"/>
        <w:rPr>
          <w:sz w:val="24"/>
          <w:szCs w:val="24"/>
        </w:rPr>
      </w:pPr>
      <w:r>
        <w:rPr>
          <w:sz w:val="24"/>
          <w:szCs w:val="24"/>
        </w:rPr>
        <w:t>10</w:t>
      </w:r>
      <w:r w:rsidR="007E1739" w:rsidRPr="007E1739">
        <w:rPr>
          <w:sz w:val="24"/>
          <w:szCs w:val="24"/>
        </w:rPr>
        <w:t xml:space="preserve">. W przypadku podwyżki cen paliw płynnych na rynku krajowym jak i w przypadku ich obniżki, Wykonawca ma obowiązek podnieść lub obniżyć cenę. Podstawą do zmiany cen będą nowe ceny przedstawione przez Wykonawcę opracowane na podstawie cen ogłoszonych przez producenta (zmiana może dotyczyć jedynie cen jednostkowych). Wykonawca jest zobowiązany informować Zamawiającego o zmianie cen, wysokość zastosowanej marży jest stała przez cały czas obowiązywania umowy. </w:t>
      </w:r>
    </w:p>
    <w:p w14:paraId="5601918B" w14:textId="77777777" w:rsidR="00F457AF" w:rsidRDefault="00F457AF" w:rsidP="00F457AF">
      <w:pPr>
        <w:spacing w:after="0" w:line="240" w:lineRule="auto"/>
        <w:jc w:val="both"/>
        <w:rPr>
          <w:sz w:val="24"/>
          <w:szCs w:val="24"/>
        </w:rPr>
      </w:pPr>
    </w:p>
    <w:p w14:paraId="1539586A" w14:textId="77777777" w:rsidR="000F7375" w:rsidRDefault="000F7375" w:rsidP="00F457AF">
      <w:pPr>
        <w:spacing w:after="0" w:line="240" w:lineRule="auto"/>
        <w:jc w:val="both"/>
        <w:rPr>
          <w:sz w:val="24"/>
          <w:szCs w:val="24"/>
        </w:rPr>
      </w:pPr>
      <w:r>
        <w:rPr>
          <w:sz w:val="24"/>
          <w:szCs w:val="24"/>
        </w:rPr>
        <w:t>11</w:t>
      </w:r>
      <w:r w:rsidR="007E1739" w:rsidRPr="007E1739">
        <w:rPr>
          <w:sz w:val="24"/>
          <w:szCs w:val="24"/>
        </w:rPr>
        <w:t xml:space="preserve">. Zamawiający nie ponosi odpowiedzialności za szkody wyrządzone przez Wykonawcę podczas wykonywania przedmiotu zamówienia. </w:t>
      </w:r>
    </w:p>
    <w:p w14:paraId="5401A8F5" w14:textId="77777777" w:rsidR="00F457AF" w:rsidRDefault="00F457AF" w:rsidP="00F457AF">
      <w:pPr>
        <w:spacing w:after="0" w:line="240" w:lineRule="auto"/>
        <w:jc w:val="both"/>
        <w:rPr>
          <w:sz w:val="24"/>
          <w:szCs w:val="24"/>
        </w:rPr>
      </w:pPr>
    </w:p>
    <w:p w14:paraId="5EBB9FA9" w14:textId="77777777" w:rsidR="000F7375" w:rsidRDefault="000F7375" w:rsidP="00F457AF">
      <w:pPr>
        <w:spacing w:after="0" w:line="240" w:lineRule="auto"/>
        <w:jc w:val="both"/>
        <w:rPr>
          <w:sz w:val="24"/>
          <w:szCs w:val="24"/>
        </w:rPr>
      </w:pPr>
      <w:r>
        <w:rPr>
          <w:sz w:val="24"/>
          <w:szCs w:val="24"/>
        </w:rPr>
        <w:t>12</w:t>
      </w:r>
      <w:r w:rsidR="007E1739" w:rsidRPr="007E1739">
        <w:rPr>
          <w:sz w:val="24"/>
          <w:szCs w:val="24"/>
        </w:rPr>
        <w:t xml:space="preserve">. Wykonawca jest odpowiedzialny za zamówiony olej napędowy do chwili jego zrzutu do urządzenia dozującego. </w:t>
      </w:r>
    </w:p>
    <w:p w14:paraId="5EE8FC5F" w14:textId="77777777" w:rsidR="00F457AF" w:rsidRDefault="00F457AF" w:rsidP="00F457AF">
      <w:pPr>
        <w:spacing w:after="0" w:line="240" w:lineRule="auto"/>
        <w:jc w:val="both"/>
        <w:rPr>
          <w:sz w:val="24"/>
          <w:szCs w:val="24"/>
        </w:rPr>
      </w:pPr>
    </w:p>
    <w:p w14:paraId="2B26AA85" w14:textId="77777777" w:rsidR="007E1739" w:rsidRDefault="000F7375" w:rsidP="00F457AF">
      <w:pPr>
        <w:spacing w:after="0" w:line="240" w:lineRule="auto"/>
        <w:jc w:val="both"/>
        <w:rPr>
          <w:sz w:val="24"/>
          <w:szCs w:val="24"/>
        </w:rPr>
      </w:pPr>
      <w:r>
        <w:rPr>
          <w:sz w:val="24"/>
          <w:szCs w:val="24"/>
        </w:rPr>
        <w:t>13</w:t>
      </w:r>
      <w:r w:rsidR="007E1739" w:rsidRPr="007E1739">
        <w:rPr>
          <w:sz w:val="24"/>
          <w:szCs w:val="24"/>
        </w:rPr>
        <w:t>. Dostawa oleju napędowego nie może odbyć się później niż 24 godziny od momentu załadunku cysterny w bazie przeładunkowej.</w:t>
      </w:r>
    </w:p>
    <w:p w14:paraId="05687A46" w14:textId="77777777" w:rsidR="000F7375" w:rsidRDefault="000F7375" w:rsidP="00F457AF">
      <w:pPr>
        <w:spacing w:after="0" w:line="240" w:lineRule="auto"/>
        <w:jc w:val="both"/>
        <w:rPr>
          <w:sz w:val="24"/>
          <w:szCs w:val="24"/>
        </w:rPr>
      </w:pPr>
    </w:p>
    <w:p w14:paraId="14278DA0" w14:textId="77777777" w:rsidR="000F7375" w:rsidRDefault="000F7375" w:rsidP="00F457AF">
      <w:pPr>
        <w:spacing w:after="0" w:line="240" w:lineRule="auto"/>
        <w:jc w:val="both"/>
        <w:rPr>
          <w:sz w:val="24"/>
          <w:szCs w:val="24"/>
        </w:rPr>
      </w:pPr>
    </w:p>
    <w:p w14:paraId="4C70DD76" w14:textId="77777777" w:rsidR="000F7375" w:rsidRDefault="000F7375" w:rsidP="000F7375">
      <w:pPr>
        <w:jc w:val="center"/>
        <w:rPr>
          <w:b/>
          <w:sz w:val="20"/>
          <w:szCs w:val="20"/>
        </w:rPr>
      </w:pPr>
    </w:p>
    <w:p w14:paraId="20ECC366" w14:textId="77777777" w:rsidR="00C30EFC" w:rsidRDefault="00C30EFC" w:rsidP="000F7375">
      <w:pPr>
        <w:jc w:val="center"/>
        <w:rPr>
          <w:b/>
          <w:sz w:val="20"/>
          <w:szCs w:val="20"/>
        </w:rPr>
      </w:pPr>
    </w:p>
    <w:p w14:paraId="3610D721" w14:textId="77777777" w:rsidR="00C30EFC" w:rsidRDefault="00C30EFC" w:rsidP="000F7375">
      <w:pPr>
        <w:jc w:val="center"/>
        <w:rPr>
          <w:b/>
          <w:sz w:val="20"/>
          <w:szCs w:val="20"/>
        </w:rPr>
      </w:pPr>
    </w:p>
    <w:p w14:paraId="3F19D3DF" w14:textId="77777777" w:rsidR="00C30EFC" w:rsidRDefault="00C30EFC" w:rsidP="000F7375">
      <w:pPr>
        <w:jc w:val="center"/>
        <w:rPr>
          <w:b/>
          <w:sz w:val="20"/>
          <w:szCs w:val="20"/>
        </w:rPr>
      </w:pPr>
    </w:p>
    <w:p w14:paraId="5CE1E568" w14:textId="77777777" w:rsidR="00C30EFC" w:rsidRDefault="00C30EFC" w:rsidP="000F7375">
      <w:pPr>
        <w:jc w:val="center"/>
        <w:rPr>
          <w:b/>
          <w:sz w:val="20"/>
          <w:szCs w:val="20"/>
        </w:rPr>
      </w:pPr>
    </w:p>
    <w:p w14:paraId="612AA6FD" w14:textId="77777777" w:rsidR="00C30EFC" w:rsidRDefault="00C30EFC" w:rsidP="000F7375">
      <w:pPr>
        <w:jc w:val="center"/>
        <w:rPr>
          <w:b/>
          <w:sz w:val="20"/>
          <w:szCs w:val="20"/>
        </w:rPr>
      </w:pPr>
    </w:p>
    <w:p w14:paraId="3C551A71" w14:textId="77777777" w:rsidR="00C30EFC" w:rsidRDefault="00C30EFC" w:rsidP="000F7375">
      <w:pPr>
        <w:jc w:val="center"/>
        <w:rPr>
          <w:b/>
          <w:sz w:val="20"/>
          <w:szCs w:val="20"/>
        </w:rPr>
      </w:pPr>
    </w:p>
    <w:p w14:paraId="27E4356C" w14:textId="77777777" w:rsidR="00C30EFC" w:rsidRDefault="00C30EFC" w:rsidP="000F7375">
      <w:pPr>
        <w:jc w:val="center"/>
        <w:rPr>
          <w:b/>
          <w:sz w:val="20"/>
          <w:szCs w:val="20"/>
        </w:rPr>
      </w:pPr>
    </w:p>
    <w:p w14:paraId="78E237F0" w14:textId="77777777" w:rsidR="00C30EFC" w:rsidRDefault="00C30EFC" w:rsidP="000F7375">
      <w:pPr>
        <w:jc w:val="center"/>
        <w:rPr>
          <w:b/>
          <w:sz w:val="20"/>
          <w:szCs w:val="20"/>
        </w:rPr>
      </w:pPr>
    </w:p>
    <w:p w14:paraId="1988EBE0" w14:textId="77777777" w:rsidR="00C30EFC" w:rsidRDefault="00C30EFC" w:rsidP="000F7375">
      <w:pPr>
        <w:jc w:val="center"/>
        <w:rPr>
          <w:b/>
          <w:sz w:val="20"/>
          <w:szCs w:val="20"/>
        </w:rPr>
      </w:pPr>
    </w:p>
    <w:p w14:paraId="34CDA341" w14:textId="77777777" w:rsidR="00F457AF" w:rsidRDefault="00F457AF" w:rsidP="000F7375">
      <w:pPr>
        <w:jc w:val="center"/>
        <w:rPr>
          <w:b/>
          <w:sz w:val="20"/>
          <w:szCs w:val="20"/>
        </w:rPr>
      </w:pPr>
    </w:p>
    <w:p w14:paraId="4FFCB4E7" w14:textId="77777777" w:rsidR="00F457AF" w:rsidRDefault="00F457AF" w:rsidP="000F7375">
      <w:pPr>
        <w:jc w:val="center"/>
        <w:rPr>
          <w:b/>
          <w:sz w:val="20"/>
          <w:szCs w:val="20"/>
        </w:rPr>
      </w:pPr>
    </w:p>
    <w:p w14:paraId="2CB4D5EA" w14:textId="77777777" w:rsidR="00C30EFC" w:rsidRDefault="00C30EFC" w:rsidP="000F7375">
      <w:pPr>
        <w:jc w:val="center"/>
        <w:rPr>
          <w:b/>
          <w:sz w:val="20"/>
          <w:szCs w:val="20"/>
        </w:rPr>
      </w:pPr>
    </w:p>
    <w:p w14:paraId="307F3D3D" w14:textId="77777777" w:rsidR="00C30EFC" w:rsidRDefault="00C30EFC" w:rsidP="00050055">
      <w:pPr>
        <w:rPr>
          <w:b/>
          <w:sz w:val="20"/>
          <w:szCs w:val="20"/>
        </w:rPr>
      </w:pPr>
    </w:p>
    <w:p w14:paraId="1C5D0EBA" w14:textId="6D3058CD" w:rsidR="00C30EFC" w:rsidRDefault="00C30EFC" w:rsidP="00C30EFC">
      <w:pPr>
        <w:rPr>
          <w:b/>
          <w:sz w:val="28"/>
          <w:szCs w:val="28"/>
        </w:rPr>
      </w:pPr>
      <w:r w:rsidRPr="007E1739">
        <w:rPr>
          <w:b/>
          <w:sz w:val="28"/>
          <w:szCs w:val="28"/>
        </w:rPr>
        <w:lastRenderedPageBreak/>
        <w:t>ZGK.271.</w:t>
      </w:r>
      <w:r w:rsidR="001C115D">
        <w:rPr>
          <w:b/>
          <w:sz w:val="28"/>
          <w:szCs w:val="28"/>
        </w:rPr>
        <w:t>2</w:t>
      </w:r>
      <w:r w:rsidRPr="007E1739">
        <w:rPr>
          <w:b/>
          <w:sz w:val="28"/>
          <w:szCs w:val="28"/>
        </w:rPr>
        <w:t>.202</w:t>
      </w:r>
      <w:r w:rsidR="001C115D">
        <w:rPr>
          <w:b/>
          <w:sz w:val="28"/>
          <w:szCs w:val="28"/>
        </w:rPr>
        <w:t>4</w:t>
      </w:r>
      <w:r w:rsidRPr="007E1739">
        <w:rPr>
          <w:b/>
          <w:sz w:val="28"/>
          <w:szCs w:val="28"/>
        </w:rPr>
        <w:t xml:space="preserve">                  </w:t>
      </w:r>
      <w:r>
        <w:rPr>
          <w:b/>
          <w:sz w:val="28"/>
          <w:szCs w:val="28"/>
        </w:rPr>
        <w:t xml:space="preserve">             </w:t>
      </w:r>
      <w:r w:rsidRPr="007E1739">
        <w:rPr>
          <w:b/>
          <w:sz w:val="28"/>
          <w:szCs w:val="28"/>
        </w:rPr>
        <w:t xml:space="preserve">                      </w:t>
      </w:r>
      <w:r>
        <w:rPr>
          <w:b/>
          <w:sz w:val="28"/>
          <w:szCs w:val="28"/>
        </w:rPr>
        <w:t xml:space="preserve">                  Załącznik nr 2</w:t>
      </w:r>
      <w:r w:rsidRPr="007E1739">
        <w:rPr>
          <w:b/>
          <w:sz w:val="28"/>
          <w:szCs w:val="28"/>
        </w:rPr>
        <w:t xml:space="preserve"> do SWZ</w:t>
      </w:r>
    </w:p>
    <w:p w14:paraId="390AA693" w14:textId="77777777" w:rsidR="000F7375" w:rsidRPr="008F7C87" w:rsidRDefault="000F7375" w:rsidP="00C30EFC">
      <w:pPr>
        <w:rPr>
          <w:b/>
          <w:sz w:val="20"/>
          <w:szCs w:val="20"/>
        </w:rPr>
      </w:pPr>
    </w:p>
    <w:p w14:paraId="68A5274C" w14:textId="77777777" w:rsidR="000F7375" w:rsidRPr="00C30EFC" w:rsidRDefault="000F7375" w:rsidP="000F7375">
      <w:pPr>
        <w:pStyle w:val="Tytu"/>
        <w:jc w:val="left"/>
        <w:rPr>
          <w:rFonts w:asciiTheme="minorHAnsi" w:hAnsiTheme="minorHAnsi" w:cstheme="minorHAnsi"/>
          <w:b w:val="0"/>
          <w:sz w:val="20"/>
        </w:rPr>
      </w:pPr>
      <w:r w:rsidRPr="00C30EFC">
        <w:rPr>
          <w:rFonts w:asciiTheme="minorHAnsi" w:hAnsiTheme="minorHAnsi" w:cstheme="minorHAnsi"/>
          <w:b w:val="0"/>
          <w:sz w:val="20"/>
        </w:rPr>
        <w:t>……………………………………………………….…</w:t>
      </w:r>
    </w:p>
    <w:p w14:paraId="22E17CE8" w14:textId="77777777" w:rsidR="000F7375" w:rsidRPr="00C30EFC" w:rsidRDefault="000F7375" w:rsidP="000F7375">
      <w:pPr>
        <w:pStyle w:val="Tytu"/>
        <w:jc w:val="left"/>
        <w:rPr>
          <w:rFonts w:asciiTheme="minorHAnsi" w:hAnsiTheme="minorHAnsi" w:cstheme="minorHAnsi"/>
          <w:b w:val="0"/>
          <w:sz w:val="16"/>
          <w:szCs w:val="16"/>
        </w:rPr>
      </w:pPr>
      <w:r w:rsidRPr="00C30EFC">
        <w:rPr>
          <w:rFonts w:asciiTheme="minorHAnsi" w:hAnsiTheme="minorHAnsi" w:cstheme="minorHAnsi"/>
          <w:b w:val="0"/>
          <w:sz w:val="16"/>
          <w:szCs w:val="16"/>
        </w:rPr>
        <w:t>(pieczęć Wykonawcy lub wpisana pełna nazwa i adres Wykonawcy)</w:t>
      </w:r>
    </w:p>
    <w:p w14:paraId="3F819225" w14:textId="77777777" w:rsidR="000F7375" w:rsidRPr="00C30EFC" w:rsidRDefault="000F7375" w:rsidP="000F7375">
      <w:pPr>
        <w:pStyle w:val="Tytu"/>
        <w:jc w:val="left"/>
        <w:rPr>
          <w:rFonts w:asciiTheme="minorHAnsi" w:hAnsiTheme="minorHAnsi" w:cstheme="minorHAnsi"/>
          <w:b w:val="0"/>
          <w:sz w:val="16"/>
          <w:szCs w:val="16"/>
        </w:rPr>
      </w:pPr>
    </w:p>
    <w:p w14:paraId="68D06251" w14:textId="77777777" w:rsidR="000F7375" w:rsidRPr="00C30EFC" w:rsidRDefault="000F7375" w:rsidP="000F7375">
      <w:pPr>
        <w:rPr>
          <w:rFonts w:cstheme="minorHAnsi"/>
          <w:b/>
          <w:sz w:val="16"/>
          <w:szCs w:val="16"/>
        </w:rPr>
      </w:pPr>
      <w:r w:rsidRPr="00C30EFC">
        <w:rPr>
          <w:rFonts w:cstheme="minorHAnsi"/>
          <w:b/>
          <w:sz w:val="16"/>
          <w:szCs w:val="16"/>
        </w:rPr>
        <w:t xml:space="preserve">Wykonawca jest: </w:t>
      </w:r>
      <w:r w:rsidRPr="00C30EFC">
        <w:rPr>
          <w:rFonts w:cstheme="minorHAnsi"/>
          <w:sz w:val="16"/>
          <w:szCs w:val="16"/>
        </w:rPr>
        <w:t>małym. średnim, dużym przedsiębiorstwem</w:t>
      </w:r>
    </w:p>
    <w:p w14:paraId="1D58A534" w14:textId="77777777" w:rsidR="000F7375" w:rsidRPr="00C30EFC" w:rsidRDefault="000F7375" w:rsidP="000F7375">
      <w:pPr>
        <w:rPr>
          <w:rFonts w:cstheme="minorHAnsi"/>
          <w:sz w:val="16"/>
          <w:szCs w:val="16"/>
        </w:rPr>
      </w:pPr>
      <w:r w:rsidRPr="00C30EFC">
        <w:rPr>
          <w:rFonts w:cstheme="minorHAnsi"/>
          <w:sz w:val="16"/>
          <w:szCs w:val="16"/>
        </w:rPr>
        <w:t>(* właściwe zakreślić)</w:t>
      </w:r>
    </w:p>
    <w:p w14:paraId="6CC68551" w14:textId="77777777" w:rsidR="000F7375" w:rsidRPr="00C30EFC" w:rsidRDefault="000F7375" w:rsidP="000F7375">
      <w:pPr>
        <w:pStyle w:val="Tytu"/>
        <w:rPr>
          <w:rFonts w:asciiTheme="minorHAnsi" w:hAnsiTheme="minorHAnsi" w:cstheme="minorHAnsi"/>
          <w:sz w:val="20"/>
        </w:rPr>
      </w:pPr>
    </w:p>
    <w:p w14:paraId="16F574EE" w14:textId="77777777" w:rsidR="000F7375" w:rsidRPr="00C30EFC" w:rsidRDefault="000F7375" w:rsidP="000F7375">
      <w:pPr>
        <w:pStyle w:val="Tytu"/>
        <w:rPr>
          <w:rFonts w:asciiTheme="minorHAnsi" w:hAnsiTheme="minorHAnsi" w:cstheme="minorHAnsi"/>
          <w:szCs w:val="28"/>
        </w:rPr>
      </w:pPr>
    </w:p>
    <w:p w14:paraId="619395B7" w14:textId="77777777" w:rsidR="000F7375" w:rsidRPr="00C30EFC" w:rsidRDefault="000F7375" w:rsidP="000F7375">
      <w:pPr>
        <w:pStyle w:val="Normalny1"/>
        <w:jc w:val="center"/>
        <w:rPr>
          <w:rFonts w:asciiTheme="minorHAnsi" w:hAnsiTheme="minorHAnsi" w:cstheme="minorHAnsi"/>
          <w:b/>
          <w:sz w:val="28"/>
          <w:szCs w:val="28"/>
        </w:rPr>
      </w:pPr>
      <w:r w:rsidRPr="00C30EFC">
        <w:rPr>
          <w:rFonts w:asciiTheme="minorHAnsi" w:hAnsiTheme="minorHAnsi" w:cstheme="minorHAnsi"/>
          <w:b/>
          <w:sz w:val="28"/>
          <w:szCs w:val="28"/>
        </w:rPr>
        <w:t xml:space="preserve">FORMULARZ OFERTOWY </w:t>
      </w:r>
    </w:p>
    <w:p w14:paraId="75E383B7" w14:textId="77777777" w:rsidR="00C30EFC" w:rsidRPr="00C30EFC" w:rsidRDefault="00C30EFC" w:rsidP="000F7375">
      <w:pPr>
        <w:pStyle w:val="Normalny1"/>
        <w:jc w:val="center"/>
        <w:rPr>
          <w:rFonts w:asciiTheme="minorHAnsi" w:hAnsiTheme="minorHAnsi" w:cstheme="minorHAnsi"/>
          <w:b/>
          <w:sz w:val="20"/>
        </w:rPr>
      </w:pPr>
    </w:p>
    <w:p w14:paraId="3440F573" w14:textId="77777777" w:rsidR="000F7375" w:rsidRPr="00C30EFC" w:rsidRDefault="00C30EFC" w:rsidP="00C30EFC">
      <w:pPr>
        <w:pStyle w:val="Normalny1"/>
        <w:jc w:val="center"/>
        <w:rPr>
          <w:rFonts w:asciiTheme="minorHAnsi" w:hAnsiTheme="minorHAnsi" w:cstheme="minorHAnsi"/>
          <w:b/>
          <w:sz w:val="28"/>
          <w:szCs w:val="28"/>
        </w:rPr>
      </w:pPr>
      <w:r w:rsidRPr="00C30EFC">
        <w:rPr>
          <w:rFonts w:asciiTheme="minorHAnsi" w:hAnsiTheme="minorHAnsi" w:cstheme="minorHAnsi"/>
          <w:b/>
          <w:sz w:val="28"/>
          <w:szCs w:val="28"/>
        </w:rPr>
        <w:t>Sukcesywna dostawa oleju napędowego do Zakładu Gospodarki Komunalnej w Rymanowie</w:t>
      </w:r>
    </w:p>
    <w:p w14:paraId="3B14FAE5" w14:textId="77777777" w:rsidR="00C30EFC" w:rsidRPr="00C30EFC" w:rsidRDefault="00C30EFC" w:rsidP="00C30EFC">
      <w:pPr>
        <w:pStyle w:val="Normalny1"/>
        <w:jc w:val="center"/>
        <w:rPr>
          <w:rFonts w:asciiTheme="minorHAnsi" w:hAnsiTheme="minorHAnsi" w:cstheme="minorHAnsi"/>
          <w:b/>
          <w:sz w:val="28"/>
          <w:szCs w:val="28"/>
        </w:rPr>
      </w:pPr>
    </w:p>
    <w:p w14:paraId="2EE9ECEC" w14:textId="77777777" w:rsidR="000F7375" w:rsidRPr="00C30EFC" w:rsidRDefault="000F7375" w:rsidP="000F7375">
      <w:pPr>
        <w:ind w:right="51"/>
        <w:rPr>
          <w:rFonts w:cstheme="minorHAnsi"/>
          <w:sz w:val="18"/>
          <w:szCs w:val="18"/>
        </w:rPr>
      </w:pPr>
      <w:r w:rsidRPr="00C30EFC">
        <w:rPr>
          <w:rFonts w:cstheme="minorHAnsi"/>
          <w:sz w:val="18"/>
          <w:szCs w:val="18"/>
        </w:rPr>
        <w:t>Nawiązując</w:t>
      </w:r>
      <w:r w:rsidRPr="00C30EFC">
        <w:rPr>
          <w:rFonts w:eastAsia="Arial" w:cstheme="minorHAnsi"/>
          <w:sz w:val="18"/>
          <w:szCs w:val="18"/>
        </w:rPr>
        <w:t xml:space="preserve"> </w:t>
      </w:r>
      <w:r w:rsidRPr="00C30EFC">
        <w:rPr>
          <w:rFonts w:cstheme="minorHAnsi"/>
          <w:sz w:val="18"/>
          <w:szCs w:val="18"/>
        </w:rPr>
        <w:t>do</w:t>
      </w:r>
      <w:r w:rsidRPr="00C30EFC">
        <w:rPr>
          <w:rFonts w:eastAsia="Arial" w:cstheme="minorHAnsi"/>
          <w:sz w:val="18"/>
          <w:szCs w:val="18"/>
        </w:rPr>
        <w:t xml:space="preserve"> </w:t>
      </w:r>
      <w:r w:rsidRPr="00C30EFC">
        <w:rPr>
          <w:rFonts w:cstheme="minorHAnsi"/>
          <w:sz w:val="18"/>
          <w:szCs w:val="18"/>
        </w:rPr>
        <w:t>ogłoszenia</w:t>
      </w:r>
      <w:r w:rsidRPr="00C30EFC">
        <w:rPr>
          <w:rFonts w:eastAsia="Arial" w:cstheme="minorHAnsi"/>
          <w:sz w:val="18"/>
          <w:szCs w:val="18"/>
        </w:rPr>
        <w:t xml:space="preserve"> </w:t>
      </w:r>
      <w:r w:rsidRPr="00C30EFC">
        <w:rPr>
          <w:rFonts w:cstheme="minorHAnsi"/>
          <w:sz w:val="18"/>
          <w:szCs w:val="18"/>
        </w:rPr>
        <w:t>składamy</w:t>
      </w:r>
      <w:r w:rsidRPr="00C30EFC">
        <w:rPr>
          <w:rFonts w:eastAsia="Arial" w:cstheme="minorHAnsi"/>
          <w:sz w:val="18"/>
          <w:szCs w:val="18"/>
        </w:rPr>
        <w:t xml:space="preserve"> </w:t>
      </w:r>
      <w:r w:rsidRPr="00C30EFC">
        <w:rPr>
          <w:rFonts w:cstheme="minorHAnsi"/>
          <w:sz w:val="18"/>
          <w:szCs w:val="18"/>
        </w:rPr>
        <w:t>ofertę</w:t>
      </w:r>
      <w:r w:rsidRPr="00C30EFC">
        <w:rPr>
          <w:rFonts w:eastAsia="Arial" w:cstheme="minorHAnsi"/>
          <w:sz w:val="18"/>
          <w:szCs w:val="18"/>
        </w:rPr>
        <w:t xml:space="preserve"> </w:t>
      </w:r>
      <w:r w:rsidRPr="00C30EFC">
        <w:rPr>
          <w:rFonts w:cstheme="minorHAnsi"/>
          <w:sz w:val="18"/>
          <w:szCs w:val="18"/>
        </w:rPr>
        <w:t>wykonania</w:t>
      </w:r>
      <w:r w:rsidRPr="00C30EFC">
        <w:rPr>
          <w:rFonts w:eastAsia="Arial" w:cstheme="minorHAnsi"/>
          <w:sz w:val="18"/>
          <w:szCs w:val="18"/>
        </w:rPr>
        <w:t xml:space="preserve"> </w:t>
      </w:r>
      <w:r w:rsidRPr="00C30EFC">
        <w:rPr>
          <w:rFonts w:cstheme="minorHAnsi"/>
          <w:sz w:val="18"/>
          <w:szCs w:val="18"/>
        </w:rPr>
        <w:t>zamówienia</w:t>
      </w:r>
      <w:r w:rsidRPr="00C30EFC">
        <w:rPr>
          <w:rFonts w:eastAsia="Arial" w:cstheme="minorHAnsi"/>
          <w:sz w:val="18"/>
          <w:szCs w:val="18"/>
        </w:rPr>
        <w:t xml:space="preserve"> </w:t>
      </w:r>
      <w:r w:rsidRPr="00C30EFC">
        <w:rPr>
          <w:rFonts w:cstheme="minorHAnsi"/>
          <w:sz w:val="18"/>
          <w:szCs w:val="18"/>
        </w:rPr>
        <w:t>na</w:t>
      </w:r>
      <w:r w:rsidRPr="00C30EFC">
        <w:rPr>
          <w:rFonts w:eastAsia="Arial" w:cstheme="minorHAnsi"/>
          <w:sz w:val="18"/>
          <w:szCs w:val="18"/>
        </w:rPr>
        <w:t xml:space="preserve"> </w:t>
      </w:r>
      <w:r w:rsidRPr="00C30EFC">
        <w:rPr>
          <w:rFonts w:cstheme="minorHAnsi"/>
          <w:sz w:val="18"/>
          <w:szCs w:val="18"/>
        </w:rPr>
        <w:t>następujących</w:t>
      </w:r>
      <w:r w:rsidRPr="00C30EFC">
        <w:rPr>
          <w:rFonts w:eastAsia="Arial" w:cstheme="minorHAnsi"/>
          <w:sz w:val="18"/>
          <w:szCs w:val="18"/>
        </w:rPr>
        <w:t xml:space="preserve"> </w:t>
      </w:r>
      <w:r w:rsidRPr="00C30EFC">
        <w:rPr>
          <w:rFonts w:cstheme="minorHAnsi"/>
          <w:sz w:val="18"/>
          <w:szCs w:val="18"/>
        </w:rPr>
        <w:t>warunkach</w:t>
      </w:r>
      <w:r w:rsidRPr="00C30EFC">
        <w:rPr>
          <w:rFonts w:eastAsia="Arial" w:cstheme="minorHAnsi"/>
          <w:sz w:val="18"/>
          <w:szCs w:val="18"/>
        </w:rPr>
        <w:t xml:space="preserve"> </w:t>
      </w:r>
      <w:r w:rsidRPr="00C30EFC">
        <w:rPr>
          <w:rFonts w:cstheme="minorHAnsi"/>
          <w:sz w:val="18"/>
          <w:szCs w:val="18"/>
        </w:rPr>
        <w:t>:</w:t>
      </w:r>
    </w:p>
    <w:p w14:paraId="5F32E962" w14:textId="77777777" w:rsidR="000F7375" w:rsidRPr="00C30EFC" w:rsidRDefault="000F7375" w:rsidP="000F7375">
      <w:pPr>
        <w:rPr>
          <w:rFonts w:cstheme="minorHAnsi"/>
          <w:sz w:val="18"/>
          <w:szCs w:val="18"/>
          <w:lang w:val="de-DE"/>
        </w:rPr>
      </w:pPr>
    </w:p>
    <w:p w14:paraId="3F3031AA" w14:textId="212DDB41" w:rsidR="000F7375" w:rsidRPr="00C30EFC" w:rsidRDefault="000F7375" w:rsidP="00F457AF">
      <w:pPr>
        <w:jc w:val="both"/>
        <w:rPr>
          <w:rFonts w:cstheme="minorHAnsi"/>
          <w:b/>
          <w:snapToGrid w:val="0"/>
          <w:sz w:val="18"/>
          <w:szCs w:val="18"/>
        </w:rPr>
      </w:pPr>
      <w:r w:rsidRPr="00C30EFC">
        <w:rPr>
          <w:rFonts w:cstheme="minorHAnsi"/>
          <w:b/>
          <w:snapToGrid w:val="0"/>
          <w:sz w:val="18"/>
          <w:szCs w:val="18"/>
        </w:rPr>
        <w:t xml:space="preserve">Oferujemy dostawę (tj. sprzedaż wraz z transportem do siedziby Zamawiającego) oleju napędowego, </w:t>
      </w:r>
      <w:r w:rsidRPr="00C30EFC">
        <w:rPr>
          <w:rFonts w:cstheme="minorHAnsi"/>
          <w:b/>
          <w:sz w:val="18"/>
          <w:szCs w:val="18"/>
        </w:rPr>
        <w:t xml:space="preserve">karty charakterystyki zgodnie z Rozporządzeniem UE nr 453/2010 oraz normą  PN-EN 590/2013-12 lub równoważną </w:t>
      </w:r>
      <w:r w:rsidRPr="001C115D">
        <w:rPr>
          <w:rFonts w:cstheme="minorHAnsi"/>
          <w:b/>
          <w:sz w:val="18"/>
          <w:szCs w:val="18"/>
        </w:rPr>
        <w:t xml:space="preserve">oraz  </w:t>
      </w:r>
      <w:r w:rsidR="001C115D" w:rsidRPr="001C115D">
        <w:rPr>
          <w:b/>
        </w:rPr>
        <w:t>R</w:t>
      </w:r>
      <w:r w:rsidR="001C115D" w:rsidRPr="001C115D">
        <w:rPr>
          <w:rFonts w:cs="Calibri"/>
          <w:b/>
          <w:sz w:val="18"/>
          <w:szCs w:val="18"/>
        </w:rPr>
        <w:t xml:space="preserve">ozporządzeniem Ministra Klimatu i Środowiska z dnia 26 czerwca 2024 r. w sprawie wymagań jakościowych dla paliw ciekłych (Dz. U. poz. 1018)  </w:t>
      </w:r>
      <w:r w:rsidRPr="001C115D">
        <w:rPr>
          <w:rFonts w:cstheme="minorHAnsi"/>
          <w:snapToGrid w:val="0"/>
          <w:sz w:val="18"/>
          <w:szCs w:val="18"/>
        </w:rPr>
        <w:t>-</w:t>
      </w:r>
      <w:r w:rsidR="001C115D" w:rsidRPr="001C115D">
        <w:rPr>
          <w:rFonts w:cstheme="minorHAnsi"/>
          <w:snapToGrid w:val="0"/>
          <w:sz w:val="18"/>
          <w:szCs w:val="18"/>
        </w:rPr>
        <w:t xml:space="preserve"> </w:t>
      </w:r>
      <w:r w:rsidRPr="001C115D">
        <w:rPr>
          <w:rFonts w:cstheme="minorHAnsi"/>
          <w:snapToGrid w:val="0"/>
          <w:sz w:val="18"/>
          <w:szCs w:val="18"/>
        </w:rPr>
        <w:t xml:space="preserve"> </w:t>
      </w:r>
      <w:r w:rsidRPr="001C115D">
        <w:rPr>
          <w:rFonts w:cstheme="minorHAnsi"/>
          <w:b/>
          <w:snapToGrid w:val="0"/>
          <w:sz w:val="18"/>
          <w:szCs w:val="18"/>
        </w:rPr>
        <w:t xml:space="preserve">wg wymagań zawartych w SWZ za cenę liczoną </w:t>
      </w:r>
      <w:r w:rsidRPr="001C115D">
        <w:rPr>
          <w:rFonts w:cstheme="minorHAnsi"/>
          <w:b/>
          <w:snapToGrid w:val="0"/>
          <w:sz w:val="18"/>
          <w:szCs w:val="18"/>
          <w:u w:val="single"/>
        </w:rPr>
        <w:t>dla porównania i oceny ofert</w:t>
      </w:r>
      <w:r w:rsidRPr="001C115D">
        <w:rPr>
          <w:rFonts w:cstheme="minorHAnsi"/>
          <w:b/>
          <w:snapToGrid w:val="0"/>
          <w:sz w:val="18"/>
          <w:szCs w:val="18"/>
        </w:rPr>
        <w:t xml:space="preserve"> wg następującej zasady:</w:t>
      </w:r>
    </w:p>
    <w:p w14:paraId="36EE112A" w14:textId="77777777" w:rsidR="000F7375" w:rsidRPr="00C30EFC" w:rsidRDefault="000F7375" w:rsidP="000F7375">
      <w:pPr>
        <w:numPr>
          <w:ilvl w:val="0"/>
          <w:numId w:val="5"/>
        </w:numPr>
        <w:suppressAutoHyphens/>
        <w:spacing w:after="0" w:line="240" w:lineRule="auto"/>
        <w:rPr>
          <w:rFonts w:cstheme="minorHAnsi"/>
          <w:snapToGrid w:val="0"/>
          <w:sz w:val="18"/>
          <w:szCs w:val="18"/>
        </w:rPr>
      </w:pPr>
      <w:r w:rsidRPr="00C30EFC">
        <w:rPr>
          <w:rFonts w:cstheme="minorHAnsi"/>
          <w:bCs/>
          <w:snapToGrid w:val="0"/>
          <w:sz w:val="18"/>
          <w:szCs w:val="18"/>
          <w:u w:val="single"/>
        </w:rPr>
        <w:t xml:space="preserve">Sposób obliczenia ceny oferty : </w:t>
      </w:r>
      <w:r w:rsidRPr="00C30EFC">
        <w:rPr>
          <w:rFonts w:cstheme="minorHAnsi"/>
          <w:bCs/>
          <w:snapToGrid w:val="0"/>
          <w:sz w:val="18"/>
          <w:szCs w:val="18"/>
          <w:u w:val="single"/>
        </w:rPr>
        <w:br/>
      </w:r>
      <w:r w:rsidRPr="00C30EFC">
        <w:rPr>
          <w:rFonts w:cstheme="minorHAnsi"/>
          <w:snapToGrid w:val="0"/>
          <w:sz w:val="18"/>
          <w:szCs w:val="18"/>
        </w:rPr>
        <w:t>a) wpisać cenę hurtową  netto producenta, za 1000 litrów  oleju napędowego w temperaturze</w:t>
      </w:r>
      <w:r w:rsidRPr="00C30EFC">
        <w:rPr>
          <w:rFonts w:cstheme="minorHAnsi"/>
          <w:sz w:val="20"/>
        </w:rPr>
        <w:t>15º C</w:t>
      </w:r>
      <w:r w:rsidRPr="00C30EFC">
        <w:rPr>
          <w:rFonts w:cstheme="minorHAnsi"/>
          <w:snapToGrid w:val="0"/>
          <w:sz w:val="18"/>
          <w:szCs w:val="18"/>
        </w:rPr>
        <w:t xml:space="preserve">, </w:t>
      </w:r>
      <w:r w:rsidRPr="00C30EFC">
        <w:rPr>
          <w:rFonts w:cstheme="minorHAnsi"/>
          <w:b/>
          <w:snapToGrid w:val="0"/>
          <w:sz w:val="18"/>
          <w:szCs w:val="18"/>
        </w:rPr>
        <w:t xml:space="preserve">Wykonawca oferuje </w:t>
      </w:r>
      <w:r w:rsidRPr="00C30EFC">
        <w:rPr>
          <w:rFonts w:cstheme="minorHAnsi"/>
          <w:snapToGrid w:val="0"/>
          <w:sz w:val="18"/>
          <w:szCs w:val="18"/>
        </w:rPr>
        <w:t>(wpisuje)</w:t>
      </w:r>
      <w:r w:rsidRPr="00C30EFC">
        <w:rPr>
          <w:rFonts w:cstheme="minorHAnsi"/>
          <w:b/>
          <w:snapToGrid w:val="0"/>
          <w:sz w:val="18"/>
          <w:szCs w:val="18"/>
        </w:rPr>
        <w:t xml:space="preserve">  cenę tylko jednego Producenta oleju napędowego,</w:t>
      </w:r>
      <w:r w:rsidRPr="00C30EFC">
        <w:rPr>
          <w:rFonts w:cstheme="minorHAnsi"/>
          <w:snapToGrid w:val="0"/>
          <w:sz w:val="18"/>
          <w:szCs w:val="18"/>
          <w:u w:val="single"/>
        </w:rPr>
        <w:t xml:space="preserve"> </w:t>
      </w:r>
      <w:r w:rsidRPr="00C30EFC">
        <w:rPr>
          <w:rFonts w:cstheme="minorHAnsi"/>
          <w:snapToGrid w:val="0"/>
          <w:sz w:val="18"/>
          <w:szCs w:val="18"/>
          <w:u w:val="single"/>
        </w:rPr>
        <w:br/>
      </w:r>
      <w:r w:rsidRPr="00C30EFC">
        <w:rPr>
          <w:rFonts w:cstheme="minorHAnsi"/>
          <w:snapToGrid w:val="0"/>
          <w:sz w:val="18"/>
          <w:szCs w:val="18"/>
        </w:rPr>
        <w:t xml:space="preserve">b) wpisać rabat, </w:t>
      </w:r>
      <w:r w:rsidRPr="00C30EFC">
        <w:rPr>
          <w:rFonts w:cstheme="minorHAnsi"/>
          <w:snapToGrid w:val="0"/>
          <w:sz w:val="18"/>
          <w:szCs w:val="18"/>
        </w:rPr>
        <w:br/>
        <w:t>c) od ceny producenta odjąć kwotę wynikającą z rabatu i  wpisać cenę netto 1000 litrów oleju napędowego</w:t>
      </w:r>
      <w:r w:rsidRPr="00C30EFC">
        <w:rPr>
          <w:rFonts w:cstheme="minorHAnsi"/>
          <w:sz w:val="20"/>
        </w:rPr>
        <w:t>,</w:t>
      </w:r>
      <w:r w:rsidRPr="00C30EFC">
        <w:rPr>
          <w:rFonts w:cstheme="minorHAnsi"/>
          <w:snapToGrid w:val="0"/>
          <w:sz w:val="18"/>
          <w:szCs w:val="18"/>
        </w:rPr>
        <w:t xml:space="preserve">  po uwzględnieniu rabatu,</w:t>
      </w:r>
      <w:r w:rsidRPr="00C30EFC">
        <w:rPr>
          <w:rFonts w:cstheme="minorHAnsi"/>
          <w:snapToGrid w:val="0"/>
          <w:sz w:val="18"/>
          <w:szCs w:val="18"/>
        </w:rPr>
        <w:br/>
        <w:t xml:space="preserve">d) wpisać wartość netto za całą dostawę paliwa. </w:t>
      </w:r>
      <w:r w:rsidRPr="00C30EFC">
        <w:rPr>
          <w:rFonts w:cstheme="minorHAnsi"/>
          <w:snapToGrid w:val="0"/>
          <w:sz w:val="18"/>
          <w:szCs w:val="18"/>
        </w:rPr>
        <w:br/>
      </w:r>
    </w:p>
    <w:tbl>
      <w:tblPr>
        <w:tblW w:w="948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81"/>
        <w:gridCol w:w="1531"/>
        <w:gridCol w:w="1566"/>
        <w:gridCol w:w="1843"/>
        <w:gridCol w:w="992"/>
        <w:gridCol w:w="1975"/>
      </w:tblGrid>
      <w:tr w:rsidR="000F7375" w:rsidRPr="00C30EFC" w14:paraId="5801C56F" w14:textId="77777777" w:rsidTr="0093379F">
        <w:tc>
          <w:tcPr>
            <w:tcW w:w="1581" w:type="dxa"/>
          </w:tcPr>
          <w:p w14:paraId="661539E5" w14:textId="77777777" w:rsidR="000F7375" w:rsidRPr="00C30EFC" w:rsidRDefault="000F7375" w:rsidP="0093379F">
            <w:pPr>
              <w:pStyle w:val="Tekstpodstawowy"/>
              <w:rPr>
                <w:rFonts w:asciiTheme="minorHAnsi" w:hAnsiTheme="minorHAnsi" w:cstheme="minorHAnsi"/>
                <w:bCs/>
                <w:szCs w:val="16"/>
              </w:rPr>
            </w:pPr>
            <w:r w:rsidRPr="00C30EFC">
              <w:rPr>
                <w:rFonts w:asciiTheme="minorHAnsi" w:hAnsiTheme="minorHAnsi" w:cstheme="minorHAnsi"/>
                <w:bCs/>
                <w:szCs w:val="16"/>
              </w:rPr>
              <w:t>Nazwa oleju napędowego</w:t>
            </w:r>
          </w:p>
          <w:p w14:paraId="575AE486" w14:textId="77777777" w:rsidR="000F7375" w:rsidRPr="00C30EFC" w:rsidRDefault="000F7375" w:rsidP="0093379F">
            <w:pPr>
              <w:pStyle w:val="Tekstpodstawowy"/>
              <w:rPr>
                <w:rFonts w:asciiTheme="minorHAnsi" w:hAnsiTheme="minorHAnsi" w:cstheme="minorHAnsi"/>
                <w:bCs/>
                <w:szCs w:val="16"/>
              </w:rPr>
            </w:pPr>
            <w:r w:rsidRPr="00C30EFC">
              <w:rPr>
                <w:rFonts w:asciiTheme="minorHAnsi" w:hAnsiTheme="minorHAnsi" w:cstheme="minorHAnsi"/>
                <w:bCs/>
                <w:szCs w:val="16"/>
              </w:rPr>
              <w:t xml:space="preserve"> Producent</w:t>
            </w:r>
          </w:p>
          <w:p w14:paraId="54FDDCD1" w14:textId="77777777" w:rsidR="000F7375" w:rsidRPr="00C30EFC" w:rsidRDefault="000F7375" w:rsidP="0093379F">
            <w:pPr>
              <w:tabs>
                <w:tab w:val="left" w:pos="1440"/>
              </w:tabs>
              <w:rPr>
                <w:rFonts w:cstheme="minorHAnsi"/>
                <w:sz w:val="16"/>
                <w:szCs w:val="16"/>
              </w:rPr>
            </w:pPr>
            <w:r w:rsidRPr="00C30EFC">
              <w:rPr>
                <w:rFonts w:cstheme="minorHAnsi"/>
                <w:sz w:val="16"/>
                <w:szCs w:val="16"/>
              </w:rPr>
              <w:tab/>
            </w:r>
          </w:p>
        </w:tc>
        <w:tc>
          <w:tcPr>
            <w:tcW w:w="1531" w:type="dxa"/>
          </w:tcPr>
          <w:p w14:paraId="2A0D2C99" w14:textId="4795D41E" w:rsidR="000F7375" w:rsidRPr="00C30EFC" w:rsidRDefault="000F7375" w:rsidP="0093379F">
            <w:pPr>
              <w:pStyle w:val="Tekstpodstawowy"/>
              <w:rPr>
                <w:rFonts w:asciiTheme="minorHAnsi" w:hAnsiTheme="minorHAnsi" w:cstheme="minorHAnsi"/>
                <w:bCs/>
                <w:szCs w:val="16"/>
              </w:rPr>
            </w:pPr>
            <w:r w:rsidRPr="00C30EFC">
              <w:rPr>
                <w:rFonts w:asciiTheme="minorHAnsi" w:hAnsiTheme="minorHAnsi" w:cstheme="minorHAnsi"/>
                <w:bCs/>
                <w:szCs w:val="16"/>
              </w:rPr>
              <w:t xml:space="preserve">Cena hurtowa producenta oleju napędowego  za  1000 litrów netto w dniu </w:t>
            </w:r>
            <w:r w:rsidR="004573F9">
              <w:rPr>
                <w:rFonts w:asciiTheme="minorHAnsi" w:hAnsiTheme="minorHAnsi" w:cstheme="minorHAnsi"/>
                <w:b/>
                <w:bCs/>
                <w:color w:val="000000" w:themeColor="text1"/>
                <w:szCs w:val="16"/>
              </w:rPr>
              <w:t>1</w:t>
            </w:r>
            <w:r w:rsidR="00196A44">
              <w:rPr>
                <w:rFonts w:asciiTheme="minorHAnsi" w:hAnsiTheme="minorHAnsi" w:cstheme="minorHAnsi"/>
                <w:b/>
                <w:bCs/>
                <w:color w:val="000000" w:themeColor="text1"/>
                <w:szCs w:val="16"/>
              </w:rPr>
              <w:t>5</w:t>
            </w:r>
            <w:r w:rsidR="00F457AF">
              <w:rPr>
                <w:rFonts w:asciiTheme="minorHAnsi" w:hAnsiTheme="minorHAnsi" w:cstheme="minorHAnsi"/>
                <w:b/>
                <w:bCs/>
                <w:color w:val="000000" w:themeColor="text1"/>
                <w:szCs w:val="16"/>
              </w:rPr>
              <w:t>.11</w:t>
            </w:r>
            <w:r w:rsidR="0003508D" w:rsidRPr="0003508D">
              <w:rPr>
                <w:rFonts w:asciiTheme="minorHAnsi" w:hAnsiTheme="minorHAnsi" w:cstheme="minorHAnsi"/>
                <w:b/>
                <w:bCs/>
                <w:color w:val="000000" w:themeColor="text1"/>
                <w:szCs w:val="16"/>
              </w:rPr>
              <w:t>.</w:t>
            </w:r>
            <w:r w:rsidRPr="0003508D">
              <w:rPr>
                <w:rFonts w:asciiTheme="minorHAnsi" w:hAnsiTheme="minorHAnsi" w:cstheme="minorHAnsi"/>
                <w:b/>
                <w:bCs/>
                <w:color w:val="000000" w:themeColor="text1"/>
                <w:szCs w:val="16"/>
              </w:rPr>
              <w:t>202</w:t>
            </w:r>
            <w:r w:rsidR="00196A44">
              <w:rPr>
                <w:rFonts w:asciiTheme="minorHAnsi" w:hAnsiTheme="minorHAnsi" w:cstheme="minorHAnsi"/>
                <w:b/>
                <w:bCs/>
                <w:color w:val="000000" w:themeColor="text1"/>
                <w:szCs w:val="16"/>
              </w:rPr>
              <w:t>4</w:t>
            </w:r>
            <w:r w:rsidRPr="0003508D">
              <w:rPr>
                <w:rFonts w:asciiTheme="minorHAnsi" w:hAnsiTheme="minorHAnsi" w:cstheme="minorHAnsi"/>
                <w:b/>
                <w:bCs/>
                <w:color w:val="000000" w:themeColor="text1"/>
                <w:szCs w:val="16"/>
              </w:rPr>
              <w:t xml:space="preserve"> r.</w:t>
            </w:r>
          </w:p>
        </w:tc>
        <w:tc>
          <w:tcPr>
            <w:tcW w:w="1566" w:type="dxa"/>
          </w:tcPr>
          <w:p w14:paraId="5674A7EC" w14:textId="77777777" w:rsidR="000F7375" w:rsidRPr="00C30EFC" w:rsidRDefault="000F7375" w:rsidP="0093379F">
            <w:pPr>
              <w:pStyle w:val="Tekstpodstawowy"/>
              <w:rPr>
                <w:rFonts w:asciiTheme="minorHAnsi" w:hAnsiTheme="minorHAnsi" w:cstheme="minorHAnsi"/>
                <w:bCs/>
                <w:szCs w:val="16"/>
              </w:rPr>
            </w:pPr>
            <w:r w:rsidRPr="00C30EFC">
              <w:rPr>
                <w:rFonts w:asciiTheme="minorHAnsi" w:hAnsiTheme="minorHAnsi" w:cstheme="minorHAnsi"/>
                <w:bCs/>
                <w:szCs w:val="16"/>
              </w:rPr>
              <w:t>Wysokość rabatu od  ceny netto producenta za  1000 litrów</w:t>
            </w:r>
          </w:p>
        </w:tc>
        <w:tc>
          <w:tcPr>
            <w:tcW w:w="1843" w:type="dxa"/>
          </w:tcPr>
          <w:p w14:paraId="545AE75E" w14:textId="77777777" w:rsidR="000F7375" w:rsidRPr="00C30EFC" w:rsidRDefault="000F7375" w:rsidP="0093379F">
            <w:pPr>
              <w:pStyle w:val="Tekstpodstawowy"/>
              <w:rPr>
                <w:rFonts w:asciiTheme="minorHAnsi" w:hAnsiTheme="minorHAnsi" w:cstheme="minorHAnsi"/>
                <w:bCs/>
                <w:szCs w:val="16"/>
              </w:rPr>
            </w:pPr>
            <w:r w:rsidRPr="00C30EFC">
              <w:rPr>
                <w:rFonts w:asciiTheme="minorHAnsi" w:hAnsiTheme="minorHAnsi" w:cstheme="minorHAnsi"/>
                <w:bCs/>
                <w:szCs w:val="16"/>
              </w:rPr>
              <w:t>Cena netto za</w:t>
            </w:r>
          </w:p>
          <w:p w14:paraId="3E6AEACC" w14:textId="77777777" w:rsidR="000F7375" w:rsidRPr="00C30EFC" w:rsidRDefault="000F7375" w:rsidP="0093379F">
            <w:pPr>
              <w:pStyle w:val="Tekstpodstawowy"/>
              <w:rPr>
                <w:rFonts w:asciiTheme="minorHAnsi" w:hAnsiTheme="minorHAnsi" w:cstheme="minorHAnsi"/>
                <w:bCs/>
                <w:szCs w:val="16"/>
              </w:rPr>
            </w:pPr>
            <w:r w:rsidRPr="00C30EFC">
              <w:rPr>
                <w:rFonts w:asciiTheme="minorHAnsi" w:hAnsiTheme="minorHAnsi" w:cstheme="minorHAnsi"/>
                <w:bCs/>
                <w:szCs w:val="16"/>
              </w:rPr>
              <w:t xml:space="preserve"> 1000 litrów po uwzględnieniu rabatu </w:t>
            </w:r>
          </w:p>
          <w:p w14:paraId="26BE724C" w14:textId="77777777" w:rsidR="000F7375" w:rsidRPr="00C30EFC" w:rsidRDefault="000F7375" w:rsidP="0093379F">
            <w:pPr>
              <w:pStyle w:val="Tekstpodstawowy"/>
              <w:rPr>
                <w:rFonts w:asciiTheme="minorHAnsi" w:hAnsiTheme="minorHAnsi" w:cstheme="minorHAnsi"/>
                <w:bCs/>
                <w:szCs w:val="16"/>
              </w:rPr>
            </w:pPr>
          </w:p>
        </w:tc>
        <w:tc>
          <w:tcPr>
            <w:tcW w:w="992" w:type="dxa"/>
          </w:tcPr>
          <w:p w14:paraId="73338D72" w14:textId="77777777" w:rsidR="000F7375" w:rsidRPr="00C30EFC" w:rsidRDefault="000F7375" w:rsidP="0093379F">
            <w:pPr>
              <w:pStyle w:val="Tekstpodstawowy"/>
              <w:rPr>
                <w:rFonts w:asciiTheme="minorHAnsi" w:hAnsiTheme="minorHAnsi" w:cstheme="minorHAnsi"/>
                <w:bCs/>
                <w:szCs w:val="16"/>
              </w:rPr>
            </w:pPr>
            <w:r w:rsidRPr="00C30EFC">
              <w:rPr>
                <w:rFonts w:asciiTheme="minorHAnsi" w:hAnsiTheme="minorHAnsi" w:cstheme="minorHAnsi"/>
                <w:bCs/>
                <w:szCs w:val="16"/>
              </w:rPr>
              <w:t xml:space="preserve"> Ilość paliwa</w:t>
            </w:r>
          </w:p>
          <w:p w14:paraId="1BC64554" w14:textId="77777777" w:rsidR="000F7375" w:rsidRPr="00C30EFC" w:rsidRDefault="000F7375" w:rsidP="0093379F">
            <w:pPr>
              <w:pStyle w:val="Tekstpodstawowy"/>
              <w:rPr>
                <w:rFonts w:asciiTheme="minorHAnsi" w:hAnsiTheme="minorHAnsi" w:cstheme="minorHAnsi"/>
                <w:bCs/>
                <w:szCs w:val="16"/>
              </w:rPr>
            </w:pPr>
            <w:r w:rsidRPr="00C30EFC">
              <w:rPr>
                <w:rFonts w:asciiTheme="minorHAnsi" w:hAnsiTheme="minorHAnsi" w:cstheme="minorHAnsi"/>
                <w:bCs/>
                <w:szCs w:val="16"/>
              </w:rPr>
              <w:t>w litrach</w:t>
            </w:r>
          </w:p>
        </w:tc>
        <w:tc>
          <w:tcPr>
            <w:tcW w:w="1975" w:type="dxa"/>
          </w:tcPr>
          <w:p w14:paraId="205E652F" w14:textId="77777777" w:rsidR="000F7375" w:rsidRPr="00C30EFC" w:rsidRDefault="000F7375" w:rsidP="0093379F">
            <w:pPr>
              <w:pStyle w:val="Tekstpodstawowy"/>
              <w:rPr>
                <w:rFonts w:asciiTheme="minorHAnsi" w:hAnsiTheme="minorHAnsi" w:cstheme="minorHAnsi"/>
                <w:bCs/>
                <w:szCs w:val="16"/>
              </w:rPr>
            </w:pPr>
            <w:r w:rsidRPr="00C30EFC">
              <w:rPr>
                <w:rFonts w:asciiTheme="minorHAnsi" w:hAnsiTheme="minorHAnsi" w:cstheme="minorHAnsi"/>
                <w:bCs/>
                <w:szCs w:val="16"/>
              </w:rPr>
              <w:t>Wartość w zł netto za całą</w:t>
            </w:r>
          </w:p>
          <w:p w14:paraId="605C825B" w14:textId="77777777" w:rsidR="000F7375" w:rsidRPr="00C30EFC" w:rsidRDefault="000F7375" w:rsidP="0093379F">
            <w:pPr>
              <w:pStyle w:val="Tekstpodstawowy"/>
              <w:rPr>
                <w:rFonts w:asciiTheme="minorHAnsi" w:hAnsiTheme="minorHAnsi" w:cstheme="minorHAnsi"/>
                <w:bCs/>
                <w:szCs w:val="16"/>
              </w:rPr>
            </w:pPr>
            <w:r w:rsidRPr="00C30EFC">
              <w:rPr>
                <w:rFonts w:asciiTheme="minorHAnsi" w:hAnsiTheme="minorHAnsi" w:cstheme="minorHAnsi"/>
                <w:bCs/>
                <w:szCs w:val="16"/>
              </w:rPr>
              <w:t xml:space="preserve">dostawę paliwa </w:t>
            </w:r>
          </w:p>
        </w:tc>
      </w:tr>
      <w:tr w:rsidR="000F7375" w:rsidRPr="00C30EFC" w14:paraId="55FC8DEA" w14:textId="77777777" w:rsidTr="0093379F">
        <w:tc>
          <w:tcPr>
            <w:tcW w:w="1581" w:type="dxa"/>
          </w:tcPr>
          <w:p w14:paraId="57000E23" w14:textId="77777777" w:rsidR="000F7375" w:rsidRPr="00C30EFC" w:rsidRDefault="000F7375" w:rsidP="00050055">
            <w:pPr>
              <w:pStyle w:val="Tekstpodstawowy"/>
              <w:spacing w:line="360" w:lineRule="auto"/>
              <w:jc w:val="left"/>
              <w:rPr>
                <w:rFonts w:asciiTheme="minorHAnsi" w:hAnsiTheme="minorHAnsi" w:cstheme="minorHAnsi"/>
                <w:bCs/>
                <w:sz w:val="18"/>
                <w:szCs w:val="18"/>
              </w:rPr>
            </w:pPr>
            <w:r w:rsidRPr="00C30EFC">
              <w:rPr>
                <w:rFonts w:asciiTheme="minorHAnsi" w:hAnsiTheme="minorHAnsi" w:cstheme="minorHAnsi"/>
                <w:bCs/>
                <w:sz w:val="18"/>
                <w:szCs w:val="18"/>
              </w:rPr>
              <w:br/>
              <w:t xml:space="preserve">………………… </w:t>
            </w:r>
          </w:p>
        </w:tc>
        <w:tc>
          <w:tcPr>
            <w:tcW w:w="1531" w:type="dxa"/>
          </w:tcPr>
          <w:p w14:paraId="382B3440" w14:textId="77777777" w:rsidR="000F7375" w:rsidRPr="00C30EFC" w:rsidRDefault="000F7375" w:rsidP="0093379F">
            <w:pPr>
              <w:pStyle w:val="Tekstpodstawowy"/>
              <w:spacing w:line="360" w:lineRule="auto"/>
              <w:jc w:val="left"/>
              <w:rPr>
                <w:rFonts w:asciiTheme="minorHAnsi" w:hAnsiTheme="minorHAnsi" w:cstheme="minorHAnsi"/>
                <w:bCs/>
                <w:sz w:val="18"/>
                <w:szCs w:val="18"/>
              </w:rPr>
            </w:pPr>
          </w:p>
          <w:p w14:paraId="6C80456D" w14:textId="77777777" w:rsidR="000F7375" w:rsidRPr="00C30EFC" w:rsidRDefault="000F7375" w:rsidP="0093379F">
            <w:pPr>
              <w:pStyle w:val="Tekstpodstawowy"/>
              <w:spacing w:line="360" w:lineRule="auto"/>
              <w:jc w:val="left"/>
              <w:rPr>
                <w:rFonts w:asciiTheme="minorHAnsi" w:hAnsiTheme="minorHAnsi" w:cstheme="minorHAnsi"/>
                <w:bCs/>
                <w:sz w:val="18"/>
                <w:szCs w:val="18"/>
              </w:rPr>
            </w:pPr>
            <w:r w:rsidRPr="00C30EFC">
              <w:rPr>
                <w:rFonts w:asciiTheme="minorHAnsi" w:hAnsiTheme="minorHAnsi" w:cstheme="minorHAnsi"/>
                <w:bCs/>
                <w:sz w:val="18"/>
                <w:szCs w:val="18"/>
              </w:rPr>
              <w:t>.....................</w:t>
            </w:r>
          </w:p>
        </w:tc>
        <w:tc>
          <w:tcPr>
            <w:tcW w:w="1566" w:type="dxa"/>
          </w:tcPr>
          <w:p w14:paraId="0FF4600F" w14:textId="77777777" w:rsidR="000F7375" w:rsidRPr="00C30EFC" w:rsidRDefault="000F7375" w:rsidP="0093379F">
            <w:pPr>
              <w:pStyle w:val="Tekstpodstawowy"/>
              <w:spacing w:line="360" w:lineRule="auto"/>
              <w:jc w:val="left"/>
              <w:rPr>
                <w:rFonts w:asciiTheme="minorHAnsi" w:hAnsiTheme="minorHAnsi" w:cstheme="minorHAnsi"/>
                <w:bCs/>
                <w:sz w:val="18"/>
                <w:szCs w:val="18"/>
              </w:rPr>
            </w:pPr>
          </w:p>
          <w:p w14:paraId="2D15E3DC" w14:textId="77777777" w:rsidR="000F7375" w:rsidRPr="00C30EFC" w:rsidRDefault="000F7375" w:rsidP="0093379F">
            <w:pPr>
              <w:pStyle w:val="Tekstpodstawowy"/>
              <w:spacing w:line="360" w:lineRule="auto"/>
              <w:jc w:val="left"/>
              <w:rPr>
                <w:rFonts w:asciiTheme="minorHAnsi" w:hAnsiTheme="minorHAnsi" w:cstheme="minorHAnsi"/>
                <w:bCs/>
                <w:sz w:val="18"/>
                <w:szCs w:val="18"/>
              </w:rPr>
            </w:pPr>
            <w:r w:rsidRPr="00C30EFC">
              <w:rPr>
                <w:rFonts w:asciiTheme="minorHAnsi" w:hAnsiTheme="minorHAnsi" w:cstheme="minorHAnsi"/>
                <w:bCs/>
                <w:sz w:val="18"/>
                <w:szCs w:val="18"/>
              </w:rPr>
              <w:t>…...................</w:t>
            </w:r>
          </w:p>
          <w:p w14:paraId="3BD3428B" w14:textId="77777777" w:rsidR="000F7375" w:rsidRPr="00C30EFC" w:rsidRDefault="000F7375" w:rsidP="0093379F">
            <w:pPr>
              <w:pStyle w:val="Tekstpodstawowy"/>
              <w:spacing w:line="360" w:lineRule="auto"/>
              <w:jc w:val="left"/>
              <w:rPr>
                <w:rFonts w:asciiTheme="minorHAnsi" w:hAnsiTheme="minorHAnsi" w:cstheme="minorHAnsi"/>
                <w:bCs/>
                <w:sz w:val="18"/>
                <w:szCs w:val="18"/>
              </w:rPr>
            </w:pPr>
          </w:p>
        </w:tc>
        <w:tc>
          <w:tcPr>
            <w:tcW w:w="1843" w:type="dxa"/>
          </w:tcPr>
          <w:p w14:paraId="32AC9D3F" w14:textId="77777777" w:rsidR="000F7375" w:rsidRPr="00C30EFC" w:rsidRDefault="000F7375" w:rsidP="0093379F">
            <w:pPr>
              <w:pStyle w:val="Tekstpodstawowy"/>
              <w:spacing w:line="360" w:lineRule="auto"/>
              <w:jc w:val="left"/>
              <w:rPr>
                <w:rFonts w:asciiTheme="minorHAnsi" w:hAnsiTheme="minorHAnsi" w:cstheme="minorHAnsi"/>
                <w:bCs/>
                <w:sz w:val="18"/>
                <w:szCs w:val="18"/>
              </w:rPr>
            </w:pPr>
          </w:p>
          <w:p w14:paraId="2319500E" w14:textId="77777777" w:rsidR="000F7375" w:rsidRPr="00C30EFC" w:rsidRDefault="000F7375" w:rsidP="0093379F">
            <w:pPr>
              <w:pStyle w:val="Tekstpodstawowy"/>
              <w:spacing w:line="360" w:lineRule="auto"/>
              <w:jc w:val="left"/>
              <w:rPr>
                <w:rFonts w:asciiTheme="minorHAnsi" w:hAnsiTheme="minorHAnsi" w:cstheme="minorHAnsi"/>
                <w:bCs/>
                <w:sz w:val="18"/>
                <w:szCs w:val="18"/>
              </w:rPr>
            </w:pPr>
            <w:r w:rsidRPr="00C30EFC">
              <w:rPr>
                <w:rFonts w:asciiTheme="minorHAnsi" w:hAnsiTheme="minorHAnsi" w:cstheme="minorHAnsi"/>
                <w:bCs/>
                <w:sz w:val="18"/>
                <w:szCs w:val="18"/>
              </w:rPr>
              <w:t>...............................</w:t>
            </w:r>
          </w:p>
        </w:tc>
        <w:tc>
          <w:tcPr>
            <w:tcW w:w="992" w:type="dxa"/>
          </w:tcPr>
          <w:p w14:paraId="1D20FE95" w14:textId="77777777" w:rsidR="000F7375" w:rsidRPr="00C30EFC" w:rsidRDefault="000F7375" w:rsidP="0093379F">
            <w:pPr>
              <w:pStyle w:val="Tekstpodstawowy"/>
              <w:spacing w:line="360" w:lineRule="auto"/>
              <w:jc w:val="left"/>
              <w:rPr>
                <w:rFonts w:asciiTheme="minorHAnsi" w:hAnsiTheme="minorHAnsi" w:cstheme="minorHAnsi"/>
                <w:bCs/>
                <w:sz w:val="18"/>
                <w:szCs w:val="18"/>
              </w:rPr>
            </w:pPr>
          </w:p>
          <w:p w14:paraId="15D35746" w14:textId="77777777" w:rsidR="000F7375" w:rsidRPr="00C30EFC" w:rsidRDefault="00C30EFC" w:rsidP="0093379F">
            <w:pPr>
              <w:pStyle w:val="Tekstpodstawowy"/>
              <w:spacing w:line="360" w:lineRule="auto"/>
              <w:jc w:val="left"/>
              <w:rPr>
                <w:rFonts w:asciiTheme="minorHAnsi" w:hAnsiTheme="minorHAnsi" w:cstheme="minorHAnsi"/>
                <w:bCs/>
                <w:sz w:val="18"/>
                <w:szCs w:val="18"/>
              </w:rPr>
            </w:pPr>
            <w:r w:rsidRPr="00C30EFC">
              <w:rPr>
                <w:rFonts w:asciiTheme="minorHAnsi" w:hAnsiTheme="minorHAnsi" w:cstheme="minorHAnsi"/>
                <w:bCs/>
                <w:sz w:val="18"/>
                <w:szCs w:val="18"/>
              </w:rPr>
              <w:t>140 000</w:t>
            </w:r>
          </w:p>
        </w:tc>
        <w:tc>
          <w:tcPr>
            <w:tcW w:w="1975" w:type="dxa"/>
          </w:tcPr>
          <w:p w14:paraId="67C7D44C" w14:textId="77777777" w:rsidR="000F7375" w:rsidRPr="00C30EFC" w:rsidRDefault="000F7375" w:rsidP="0093379F">
            <w:pPr>
              <w:pStyle w:val="Tekstpodstawowy"/>
              <w:spacing w:line="360" w:lineRule="auto"/>
              <w:jc w:val="left"/>
              <w:rPr>
                <w:rFonts w:asciiTheme="minorHAnsi" w:hAnsiTheme="minorHAnsi" w:cstheme="minorHAnsi"/>
                <w:bCs/>
                <w:sz w:val="18"/>
                <w:szCs w:val="18"/>
              </w:rPr>
            </w:pPr>
          </w:p>
          <w:p w14:paraId="78284677" w14:textId="77777777" w:rsidR="000F7375" w:rsidRPr="00C30EFC" w:rsidRDefault="000F7375" w:rsidP="0093379F">
            <w:pPr>
              <w:pStyle w:val="Tekstpodstawowy"/>
              <w:spacing w:line="360" w:lineRule="auto"/>
              <w:jc w:val="left"/>
              <w:rPr>
                <w:rFonts w:asciiTheme="minorHAnsi" w:hAnsiTheme="minorHAnsi" w:cstheme="minorHAnsi"/>
                <w:bCs/>
                <w:sz w:val="18"/>
                <w:szCs w:val="18"/>
              </w:rPr>
            </w:pPr>
            <w:r w:rsidRPr="00C30EFC">
              <w:rPr>
                <w:rFonts w:asciiTheme="minorHAnsi" w:hAnsiTheme="minorHAnsi" w:cstheme="minorHAnsi"/>
                <w:bCs/>
                <w:sz w:val="18"/>
                <w:szCs w:val="18"/>
              </w:rPr>
              <w:t>.................................</w:t>
            </w:r>
          </w:p>
          <w:p w14:paraId="3C2441C9" w14:textId="77777777" w:rsidR="000F7375" w:rsidRPr="00C30EFC" w:rsidRDefault="000F7375" w:rsidP="0093379F">
            <w:pPr>
              <w:pStyle w:val="Tekstpodstawowy"/>
              <w:spacing w:line="360" w:lineRule="auto"/>
              <w:jc w:val="left"/>
              <w:rPr>
                <w:rFonts w:asciiTheme="minorHAnsi" w:hAnsiTheme="minorHAnsi" w:cstheme="minorHAnsi"/>
                <w:bCs/>
                <w:sz w:val="18"/>
                <w:szCs w:val="18"/>
              </w:rPr>
            </w:pPr>
          </w:p>
        </w:tc>
      </w:tr>
    </w:tbl>
    <w:p w14:paraId="54DD384D" w14:textId="77777777" w:rsidR="000F7375" w:rsidRPr="00C30EFC" w:rsidRDefault="000F7375" w:rsidP="000F7375">
      <w:pPr>
        <w:widowControl w:val="0"/>
        <w:rPr>
          <w:rFonts w:cstheme="minorHAnsi"/>
          <w:b/>
          <w:bCs/>
          <w:snapToGrid w:val="0"/>
          <w:sz w:val="18"/>
          <w:szCs w:val="18"/>
        </w:rPr>
      </w:pPr>
    </w:p>
    <w:p w14:paraId="45C5CA33" w14:textId="77777777" w:rsidR="000F7375" w:rsidRPr="00C30EFC" w:rsidRDefault="000F7375" w:rsidP="00050055">
      <w:pPr>
        <w:widowControl w:val="0"/>
        <w:spacing w:line="240" w:lineRule="auto"/>
        <w:rPr>
          <w:rFonts w:cstheme="minorHAnsi"/>
          <w:bCs/>
          <w:snapToGrid w:val="0"/>
          <w:sz w:val="18"/>
          <w:szCs w:val="18"/>
        </w:rPr>
      </w:pPr>
      <w:r w:rsidRPr="00C30EFC">
        <w:rPr>
          <w:rFonts w:cstheme="minorHAnsi"/>
          <w:b/>
          <w:bCs/>
          <w:snapToGrid w:val="0"/>
          <w:sz w:val="18"/>
          <w:szCs w:val="18"/>
        </w:rPr>
        <w:t xml:space="preserve">Wartość  zamówienia netto : </w:t>
      </w:r>
      <w:r w:rsidRPr="00C30EFC">
        <w:rPr>
          <w:rFonts w:cstheme="minorHAnsi"/>
          <w:bCs/>
          <w:snapToGrid w:val="0"/>
          <w:sz w:val="18"/>
          <w:szCs w:val="18"/>
        </w:rPr>
        <w:t>……………….……………..</w:t>
      </w:r>
      <w:r w:rsidRPr="00C30EFC">
        <w:rPr>
          <w:rFonts w:cstheme="minorHAnsi"/>
          <w:b/>
          <w:bCs/>
          <w:snapToGrid w:val="0"/>
          <w:sz w:val="18"/>
          <w:szCs w:val="18"/>
        </w:rPr>
        <w:t xml:space="preserve"> </w:t>
      </w:r>
      <w:r w:rsidRPr="00C30EFC">
        <w:rPr>
          <w:rFonts w:cstheme="minorHAnsi"/>
          <w:bCs/>
          <w:snapToGrid w:val="0"/>
          <w:sz w:val="18"/>
          <w:szCs w:val="18"/>
        </w:rPr>
        <w:t>zł</w:t>
      </w:r>
    </w:p>
    <w:p w14:paraId="4FEAD367" w14:textId="77777777" w:rsidR="000F7375" w:rsidRPr="00C30EFC" w:rsidRDefault="000F7375" w:rsidP="00050055">
      <w:pPr>
        <w:widowControl w:val="0"/>
        <w:spacing w:line="240" w:lineRule="auto"/>
        <w:rPr>
          <w:rFonts w:cstheme="minorHAnsi"/>
          <w:bCs/>
          <w:snapToGrid w:val="0"/>
          <w:sz w:val="18"/>
          <w:szCs w:val="18"/>
        </w:rPr>
      </w:pPr>
      <w:r w:rsidRPr="00C30EFC">
        <w:rPr>
          <w:rFonts w:cstheme="minorHAnsi"/>
          <w:bCs/>
          <w:snapToGrid w:val="0"/>
          <w:sz w:val="18"/>
          <w:szCs w:val="18"/>
        </w:rPr>
        <w:t>podatek VAT podany w %  ................   tj.  …………………………..  zł</w:t>
      </w:r>
    </w:p>
    <w:p w14:paraId="7EBCFE31" w14:textId="77777777" w:rsidR="000F7375" w:rsidRPr="00C30EFC" w:rsidRDefault="000F7375" w:rsidP="00050055">
      <w:pPr>
        <w:widowControl w:val="0"/>
        <w:spacing w:line="240" w:lineRule="auto"/>
        <w:rPr>
          <w:rFonts w:cstheme="minorHAnsi"/>
          <w:bCs/>
          <w:snapToGrid w:val="0"/>
          <w:sz w:val="18"/>
          <w:szCs w:val="18"/>
        </w:rPr>
      </w:pPr>
      <w:r w:rsidRPr="00C30EFC">
        <w:rPr>
          <w:rFonts w:cstheme="minorHAnsi"/>
          <w:b/>
          <w:bCs/>
          <w:snapToGrid w:val="0"/>
          <w:sz w:val="18"/>
          <w:szCs w:val="18"/>
        </w:rPr>
        <w:t xml:space="preserve">Wartość  zamówienia brutto : </w:t>
      </w:r>
      <w:r w:rsidRPr="00C30EFC">
        <w:rPr>
          <w:rFonts w:cstheme="minorHAnsi"/>
          <w:bCs/>
          <w:snapToGrid w:val="0"/>
          <w:sz w:val="18"/>
          <w:szCs w:val="18"/>
        </w:rPr>
        <w:t>……..……………</w:t>
      </w:r>
      <w:r w:rsidRPr="00C30EFC">
        <w:rPr>
          <w:rFonts w:cstheme="minorHAnsi"/>
          <w:b/>
          <w:bCs/>
          <w:snapToGrid w:val="0"/>
          <w:sz w:val="18"/>
          <w:szCs w:val="18"/>
        </w:rPr>
        <w:t xml:space="preserve"> </w:t>
      </w:r>
      <w:r w:rsidRPr="00C30EFC">
        <w:rPr>
          <w:rFonts w:cstheme="minorHAnsi"/>
          <w:bCs/>
          <w:snapToGrid w:val="0"/>
          <w:sz w:val="18"/>
          <w:szCs w:val="18"/>
        </w:rPr>
        <w:t>zł</w:t>
      </w:r>
    </w:p>
    <w:p w14:paraId="33708D98" w14:textId="77777777" w:rsidR="000F7375" w:rsidRPr="00C30EFC" w:rsidRDefault="000F7375" w:rsidP="00050055">
      <w:pPr>
        <w:widowControl w:val="0"/>
        <w:spacing w:line="240" w:lineRule="auto"/>
        <w:rPr>
          <w:rFonts w:cstheme="minorHAnsi"/>
          <w:bCs/>
          <w:snapToGrid w:val="0"/>
          <w:sz w:val="18"/>
          <w:szCs w:val="18"/>
        </w:rPr>
      </w:pPr>
      <w:r w:rsidRPr="00C30EFC">
        <w:rPr>
          <w:rFonts w:cstheme="minorHAnsi"/>
          <w:bCs/>
          <w:snapToGrid w:val="0"/>
          <w:sz w:val="18"/>
          <w:szCs w:val="18"/>
        </w:rPr>
        <w:t>Słownie brutto……………………………………………………………………………………………………………</w:t>
      </w:r>
    </w:p>
    <w:p w14:paraId="7FF4DA5B" w14:textId="77777777" w:rsidR="000F7375" w:rsidRPr="00C30EFC" w:rsidRDefault="000F7375" w:rsidP="00C30EFC">
      <w:pPr>
        <w:spacing w:line="360" w:lineRule="auto"/>
        <w:rPr>
          <w:rFonts w:cstheme="minorHAnsi"/>
          <w:b/>
          <w:iCs/>
          <w:sz w:val="18"/>
          <w:szCs w:val="18"/>
        </w:rPr>
      </w:pPr>
      <w:r w:rsidRPr="00C30EFC">
        <w:rPr>
          <w:rFonts w:cstheme="minorHAnsi"/>
          <w:b/>
          <w:iCs/>
          <w:sz w:val="18"/>
          <w:szCs w:val="18"/>
        </w:rPr>
        <w:t xml:space="preserve">Oferujemy w okresie od daty zawarcia umowy  </w:t>
      </w:r>
      <w:r w:rsidRPr="00C30EFC">
        <w:rPr>
          <w:rFonts w:cstheme="minorHAnsi"/>
          <w:b/>
          <w:bCs/>
          <w:iCs/>
          <w:sz w:val="18"/>
          <w:szCs w:val="18"/>
        </w:rPr>
        <w:t xml:space="preserve">stały  rabat </w:t>
      </w:r>
      <w:r w:rsidRPr="00C30EFC">
        <w:rPr>
          <w:rFonts w:cstheme="minorHAnsi"/>
          <w:b/>
          <w:iCs/>
          <w:sz w:val="18"/>
          <w:szCs w:val="18"/>
        </w:rPr>
        <w:t>za 1000 litrów  paliwa</w:t>
      </w:r>
      <w:r w:rsidR="00C30EFC" w:rsidRPr="00C30EFC">
        <w:rPr>
          <w:rFonts w:cstheme="minorHAnsi"/>
          <w:b/>
          <w:iCs/>
          <w:sz w:val="18"/>
          <w:szCs w:val="18"/>
        </w:rPr>
        <w:t xml:space="preserve"> </w:t>
      </w:r>
      <w:r w:rsidRPr="00C30EFC">
        <w:rPr>
          <w:rFonts w:cstheme="minorHAnsi"/>
          <w:b/>
          <w:bCs/>
          <w:i/>
          <w:iCs/>
          <w:sz w:val="18"/>
          <w:szCs w:val="18"/>
        </w:rPr>
        <w:t xml:space="preserve"> </w:t>
      </w:r>
      <w:r w:rsidRPr="00C30EFC">
        <w:rPr>
          <w:rFonts w:cstheme="minorHAnsi"/>
          <w:b/>
          <w:sz w:val="18"/>
          <w:szCs w:val="18"/>
          <w:u w:val="single"/>
        </w:rPr>
        <w:t xml:space="preserve">w wysokości:  </w:t>
      </w:r>
      <w:r w:rsidRPr="00C30EFC">
        <w:rPr>
          <w:rFonts w:cstheme="minorHAnsi"/>
          <w:bCs/>
          <w:sz w:val="18"/>
          <w:szCs w:val="18"/>
        </w:rPr>
        <w:t xml:space="preserve">…......................zł. </w:t>
      </w:r>
      <w:r w:rsidR="00C30EFC" w:rsidRPr="00C30EFC">
        <w:rPr>
          <w:rFonts w:cstheme="minorHAnsi"/>
          <w:b/>
          <w:iCs/>
          <w:sz w:val="18"/>
          <w:szCs w:val="18"/>
        </w:rPr>
        <w:t xml:space="preserve"> </w:t>
      </w:r>
      <w:r w:rsidRPr="00C30EFC">
        <w:rPr>
          <w:rFonts w:cstheme="minorHAnsi"/>
          <w:b/>
          <w:iCs/>
          <w:sz w:val="18"/>
          <w:szCs w:val="18"/>
        </w:rPr>
        <w:t xml:space="preserve">od ceny hurtowej  netto  producenta tj. </w:t>
      </w:r>
      <w:r w:rsidR="00C30EFC" w:rsidRPr="00C30EFC">
        <w:rPr>
          <w:rFonts w:cstheme="minorHAnsi"/>
          <w:b/>
          <w:sz w:val="18"/>
          <w:szCs w:val="18"/>
        </w:rPr>
        <w:t>…………………….</w:t>
      </w:r>
      <w:r w:rsidRPr="00C30EFC">
        <w:rPr>
          <w:rFonts w:cstheme="minorHAnsi"/>
          <w:sz w:val="18"/>
          <w:szCs w:val="18"/>
        </w:rPr>
        <w:t xml:space="preserve"> </w:t>
      </w:r>
      <w:r w:rsidRPr="00C30EFC">
        <w:rPr>
          <w:rFonts w:cstheme="minorHAnsi"/>
          <w:b/>
          <w:bCs/>
          <w:sz w:val="18"/>
          <w:szCs w:val="18"/>
        </w:rPr>
        <w:t xml:space="preserve"> </w:t>
      </w:r>
      <w:r w:rsidRPr="00C30EFC">
        <w:rPr>
          <w:rFonts w:cstheme="minorHAnsi"/>
          <w:b/>
          <w:iCs/>
          <w:sz w:val="18"/>
          <w:szCs w:val="18"/>
        </w:rPr>
        <w:t xml:space="preserve"> na dzień sprzedaży</w:t>
      </w:r>
    </w:p>
    <w:p w14:paraId="6F69C29A" w14:textId="77777777" w:rsidR="000F7375" w:rsidRPr="00C30EFC" w:rsidRDefault="000F7375" w:rsidP="000F7375">
      <w:pPr>
        <w:rPr>
          <w:rFonts w:cstheme="minorHAnsi"/>
          <w:b/>
          <w:iCs/>
          <w:sz w:val="18"/>
          <w:szCs w:val="18"/>
        </w:rPr>
      </w:pPr>
      <w:r w:rsidRPr="00C30EFC">
        <w:rPr>
          <w:rFonts w:cstheme="minorHAnsi"/>
          <w:b/>
          <w:iCs/>
          <w:sz w:val="18"/>
          <w:szCs w:val="18"/>
        </w:rPr>
        <w:t xml:space="preserve">Adres strony internetowej na której podawane są ceny producenta </w:t>
      </w:r>
      <w:r w:rsidRPr="00C30EFC">
        <w:rPr>
          <w:rFonts w:cstheme="minorHAnsi"/>
          <w:iCs/>
          <w:sz w:val="18"/>
          <w:szCs w:val="18"/>
        </w:rPr>
        <w:t>……………………………………………….</w:t>
      </w:r>
    </w:p>
    <w:p w14:paraId="475B7D5D" w14:textId="77777777" w:rsidR="000F7375" w:rsidRPr="005D5B99" w:rsidRDefault="000F7375" w:rsidP="000F7375">
      <w:pPr>
        <w:widowControl w:val="0"/>
        <w:numPr>
          <w:ilvl w:val="0"/>
          <w:numId w:val="5"/>
        </w:numPr>
        <w:spacing w:after="0" w:line="240" w:lineRule="auto"/>
        <w:rPr>
          <w:rFonts w:cstheme="minorHAnsi"/>
          <w:bCs/>
          <w:iCs/>
          <w:sz w:val="18"/>
          <w:szCs w:val="18"/>
          <w:u w:val="single"/>
        </w:rPr>
      </w:pPr>
      <w:r w:rsidRPr="005D5B99">
        <w:rPr>
          <w:rFonts w:cstheme="minorHAnsi"/>
          <w:bCs/>
          <w:iCs/>
          <w:sz w:val="18"/>
          <w:szCs w:val="18"/>
          <w:u w:val="single"/>
        </w:rPr>
        <w:lastRenderedPageBreak/>
        <w:t>Oświadczam, że:</w:t>
      </w:r>
    </w:p>
    <w:p w14:paraId="1BE53686" w14:textId="77777777" w:rsidR="000F7375" w:rsidRPr="00C30EFC" w:rsidRDefault="000F7375" w:rsidP="00F457AF">
      <w:pPr>
        <w:widowControl w:val="0"/>
        <w:numPr>
          <w:ilvl w:val="0"/>
          <w:numId w:val="4"/>
        </w:numPr>
        <w:suppressAutoHyphens/>
        <w:spacing w:after="0" w:line="240" w:lineRule="auto"/>
        <w:jc w:val="both"/>
        <w:rPr>
          <w:rFonts w:cstheme="minorHAnsi"/>
          <w:bCs/>
          <w:iCs/>
          <w:sz w:val="18"/>
          <w:szCs w:val="18"/>
        </w:rPr>
      </w:pPr>
      <w:r w:rsidRPr="00C30EFC">
        <w:rPr>
          <w:rFonts w:cstheme="minorHAnsi"/>
          <w:bCs/>
          <w:iCs/>
          <w:sz w:val="18"/>
          <w:szCs w:val="18"/>
        </w:rPr>
        <w:t>przedmiot oferty odpowiada przedmiotowi zamówienia,</w:t>
      </w:r>
      <w:r w:rsidRPr="00C30EFC">
        <w:rPr>
          <w:rFonts w:cstheme="minorHAnsi"/>
          <w:sz w:val="18"/>
          <w:szCs w:val="18"/>
        </w:rPr>
        <w:t xml:space="preserve"> i zobowiązuję się do dostarczania oleju napędowego (w ciągu realizacji umowy),wyłącznie od producenta, wskazanego w swojej ofercie,</w:t>
      </w:r>
    </w:p>
    <w:p w14:paraId="43696F12" w14:textId="77777777" w:rsidR="000F7375" w:rsidRPr="00C30EFC" w:rsidRDefault="00F457AF" w:rsidP="00F457AF">
      <w:pPr>
        <w:widowControl w:val="0"/>
        <w:numPr>
          <w:ilvl w:val="0"/>
          <w:numId w:val="4"/>
        </w:numPr>
        <w:suppressAutoHyphens/>
        <w:spacing w:after="0" w:line="240" w:lineRule="auto"/>
        <w:jc w:val="both"/>
        <w:rPr>
          <w:rFonts w:cstheme="minorHAnsi"/>
          <w:bCs/>
          <w:iCs/>
          <w:sz w:val="18"/>
          <w:szCs w:val="18"/>
        </w:rPr>
      </w:pPr>
      <w:r>
        <w:rPr>
          <w:rFonts w:cstheme="minorHAnsi"/>
          <w:bCs/>
          <w:sz w:val="18"/>
          <w:szCs w:val="18"/>
        </w:rPr>
        <w:t>dysponujemy</w:t>
      </w:r>
      <w:r w:rsidR="000F7375" w:rsidRPr="00C30EFC">
        <w:rPr>
          <w:rFonts w:cstheme="minorHAnsi"/>
          <w:bCs/>
          <w:sz w:val="18"/>
          <w:szCs w:val="18"/>
        </w:rPr>
        <w:t xml:space="preserve"> samochodem auto-cysterna wyposażonym w przewoźną instalację pomiarową do wydawania paliwa, posiadającą aktualną legalizację. Cysterna  wyposażona jest w urządzenie do wydruku, który musi zawierać  datę i godzinę tankowania oraz  ilość paliwa. </w:t>
      </w:r>
      <w:r w:rsidR="000F7375" w:rsidRPr="00C30EFC">
        <w:rPr>
          <w:rFonts w:cstheme="minorHAnsi"/>
          <w:sz w:val="18"/>
          <w:szCs w:val="18"/>
        </w:rPr>
        <w:t>Minimalna pojemność cysterny 5000 litrów. Licznik wskaz</w:t>
      </w:r>
      <w:r w:rsidR="00C03B52">
        <w:rPr>
          <w:rFonts w:cstheme="minorHAnsi"/>
          <w:sz w:val="18"/>
          <w:szCs w:val="18"/>
        </w:rPr>
        <w:t>uje całość zatankowanego paliwa,</w:t>
      </w:r>
    </w:p>
    <w:p w14:paraId="3ED6EED0" w14:textId="77777777" w:rsidR="000F7375" w:rsidRPr="00C30EFC" w:rsidRDefault="000F7375" w:rsidP="00F457AF">
      <w:pPr>
        <w:widowControl w:val="0"/>
        <w:numPr>
          <w:ilvl w:val="0"/>
          <w:numId w:val="4"/>
        </w:numPr>
        <w:suppressAutoHyphens/>
        <w:spacing w:after="0" w:line="240" w:lineRule="auto"/>
        <w:jc w:val="both"/>
        <w:rPr>
          <w:rFonts w:cstheme="minorHAnsi"/>
          <w:b/>
          <w:iCs/>
          <w:sz w:val="18"/>
          <w:szCs w:val="18"/>
        </w:rPr>
      </w:pPr>
      <w:r w:rsidRPr="00C30EFC">
        <w:rPr>
          <w:rFonts w:cstheme="minorHAnsi"/>
          <w:bCs/>
          <w:iCs/>
          <w:sz w:val="18"/>
          <w:szCs w:val="18"/>
        </w:rPr>
        <w:t>w zakresie sprzedaży oleju napędowego będziemy stosować przepisy zawarte w Załączniku Krajowym do aktualnej normy PN-EN 590 lub równoważnej</w:t>
      </w:r>
      <w:r w:rsidR="00C03B52">
        <w:rPr>
          <w:rFonts w:cstheme="minorHAnsi"/>
          <w:bCs/>
          <w:iCs/>
          <w:sz w:val="18"/>
          <w:szCs w:val="18"/>
        </w:rPr>
        <w:t>,</w:t>
      </w:r>
    </w:p>
    <w:p w14:paraId="56948345" w14:textId="77777777" w:rsidR="000F7375" w:rsidRPr="00C30EFC" w:rsidRDefault="00F457AF" w:rsidP="000F7375">
      <w:pPr>
        <w:pStyle w:val="Stopka"/>
        <w:widowControl w:val="0"/>
        <w:numPr>
          <w:ilvl w:val="0"/>
          <w:numId w:val="4"/>
        </w:numPr>
        <w:tabs>
          <w:tab w:val="clear" w:pos="4536"/>
          <w:tab w:val="clear" w:pos="9072"/>
        </w:tabs>
        <w:rPr>
          <w:rFonts w:asciiTheme="minorHAnsi" w:hAnsiTheme="minorHAnsi" w:cstheme="minorHAnsi"/>
          <w:bCs/>
          <w:sz w:val="18"/>
          <w:szCs w:val="18"/>
        </w:rPr>
      </w:pPr>
      <w:r>
        <w:rPr>
          <w:rFonts w:asciiTheme="minorHAnsi" w:hAnsiTheme="minorHAnsi" w:cstheme="minorHAnsi"/>
          <w:bCs/>
          <w:sz w:val="18"/>
          <w:szCs w:val="18"/>
        </w:rPr>
        <w:t>w cenie</w:t>
      </w:r>
      <w:r w:rsidR="000F7375" w:rsidRPr="00C30EFC">
        <w:rPr>
          <w:rFonts w:asciiTheme="minorHAnsi" w:hAnsiTheme="minorHAnsi" w:cstheme="minorHAnsi"/>
          <w:bCs/>
          <w:sz w:val="18"/>
          <w:szCs w:val="18"/>
        </w:rPr>
        <w:t xml:space="preserve"> oferty zostały uwzględnione wszystkie koszty wykonania zamówienia, </w:t>
      </w:r>
    </w:p>
    <w:p w14:paraId="1A7CC283" w14:textId="77777777" w:rsidR="000F7375" w:rsidRPr="00C30EFC" w:rsidRDefault="000F7375" w:rsidP="000F7375">
      <w:pPr>
        <w:numPr>
          <w:ilvl w:val="0"/>
          <w:numId w:val="4"/>
        </w:numPr>
        <w:suppressAutoHyphens/>
        <w:spacing w:after="0" w:line="240" w:lineRule="auto"/>
        <w:rPr>
          <w:rFonts w:cstheme="minorHAnsi"/>
          <w:bCs/>
          <w:snapToGrid w:val="0"/>
          <w:sz w:val="18"/>
          <w:szCs w:val="18"/>
        </w:rPr>
      </w:pPr>
      <w:r w:rsidRPr="00C30EFC">
        <w:rPr>
          <w:rFonts w:cstheme="minorHAnsi"/>
          <w:bCs/>
          <w:snapToGrid w:val="0"/>
          <w:sz w:val="18"/>
          <w:szCs w:val="18"/>
        </w:rPr>
        <w:t xml:space="preserve">zapoznaliśmy się </w:t>
      </w:r>
      <w:r w:rsidR="00C30EFC" w:rsidRPr="00C30EFC">
        <w:rPr>
          <w:rFonts w:cstheme="minorHAnsi"/>
          <w:bCs/>
          <w:snapToGrid w:val="0"/>
          <w:sz w:val="18"/>
          <w:szCs w:val="18"/>
        </w:rPr>
        <w:t>z S</w:t>
      </w:r>
      <w:r w:rsidRPr="00C30EFC">
        <w:rPr>
          <w:rFonts w:cstheme="minorHAnsi"/>
          <w:bCs/>
          <w:snapToGrid w:val="0"/>
          <w:sz w:val="18"/>
          <w:szCs w:val="18"/>
        </w:rPr>
        <w:t>WZ i wzorem umowy, i nie wnosimy żadnych zastrzeżeń,</w:t>
      </w:r>
    </w:p>
    <w:p w14:paraId="3F3EEA44" w14:textId="77777777" w:rsidR="000F7375" w:rsidRPr="00C30EFC" w:rsidRDefault="000F7375" w:rsidP="000F7375">
      <w:pPr>
        <w:numPr>
          <w:ilvl w:val="0"/>
          <w:numId w:val="4"/>
        </w:numPr>
        <w:suppressAutoHyphens/>
        <w:spacing w:after="0" w:line="240" w:lineRule="auto"/>
        <w:rPr>
          <w:rFonts w:cstheme="minorHAnsi"/>
          <w:bCs/>
          <w:snapToGrid w:val="0"/>
          <w:sz w:val="18"/>
          <w:szCs w:val="18"/>
        </w:rPr>
      </w:pPr>
      <w:r w:rsidRPr="00C30EFC">
        <w:rPr>
          <w:rFonts w:cstheme="minorHAnsi"/>
          <w:bCs/>
          <w:snapToGrid w:val="0"/>
          <w:sz w:val="18"/>
          <w:szCs w:val="18"/>
        </w:rPr>
        <w:t>zdobyliśmy konieczne informacje potrzebne do właściwego wykonania zamówienia,</w:t>
      </w:r>
    </w:p>
    <w:p w14:paraId="6BAE01E6" w14:textId="77777777" w:rsidR="000F7375" w:rsidRPr="00C30EFC" w:rsidRDefault="000F7375" w:rsidP="000F7375">
      <w:pPr>
        <w:numPr>
          <w:ilvl w:val="0"/>
          <w:numId w:val="4"/>
        </w:numPr>
        <w:suppressAutoHyphens/>
        <w:spacing w:after="0" w:line="240" w:lineRule="auto"/>
        <w:rPr>
          <w:rFonts w:cstheme="minorHAnsi"/>
          <w:bCs/>
          <w:snapToGrid w:val="0"/>
          <w:sz w:val="18"/>
          <w:szCs w:val="18"/>
        </w:rPr>
      </w:pPr>
      <w:r w:rsidRPr="00C30EFC">
        <w:rPr>
          <w:rFonts w:cstheme="minorHAnsi"/>
          <w:bCs/>
          <w:snapToGrid w:val="0"/>
          <w:sz w:val="18"/>
          <w:szCs w:val="18"/>
        </w:rPr>
        <w:t>jesteśmy związani niniejszą ofertą w terminie wskazanym</w:t>
      </w:r>
      <w:r w:rsidR="00C30EFC" w:rsidRPr="00C30EFC">
        <w:rPr>
          <w:rFonts w:cstheme="minorHAnsi"/>
          <w:bCs/>
          <w:snapToGrid w:val="0"/>
          <w:sz w:val="18"/>
          <w:szCs w:val="18"/>
        </w:rPr>
        <w:t xml:space="preserve"> w S</w:t>
      </w:r>
      <w:r w:rsidRPr="00C30EFC">
        <w:rPr>
          <w:rFonts w:cstheme="minorHAnsi"/>
          <w:bCs/>
          <w:snapToGrid w:val="0"/>
          <w:sz w:val="18"/>
          <w:szCs w:val="18"/>
        </w:rPr>
        <w:t>WZ,</w:t>
      </w:r>
    </w:p>
    <w:p w14:paraId="0D8BD489" w14:textId="77777777" w:rsidR="000F7375" w:rsidRPr="00C30EFC" w:rsidRDefault="000F7375" w:rsidP="000F7375">
      <w:pPr>
        <w:numPr>
          <w:ilvl w:val="0"/>
          <w:numId w:val="4"/>
        </w:numPr>
        <w:suppressAutoHyphens/>
        <w:spacing w:after="0" w:line="240" w:lineRule="auto"/>
        <w:rPr>
          <w:rFonts w:cstheme="minorHAnsi"/>
          <w:bCs/>
          <w:sz w:val="18"/>
          <w:szCs w:val="18"/>
        </w:rPr>
      </w:pPr>
      <w:r w:rsidRPr="00C30EFC">
        <w:rPr>
          <w:rFonts w:cstheme="minorHAnsi"/>
          <w:bCs/>
          <w:sz w:val="18"/>
          <w:szCs w:val="18"/>
        </w:rPr>
        <w:t>zobowiązujemy się do zawarcia umowy we wskazanym przez Zamawiającego terminie na warunkach określonych w SWZ,</w:t>
      </w:r>
    </w:p>
    <w:p w14:paraId="48654889" w14:textId="77777777" w:rsidR="000F7375" w:rsidRPr="00C30EFC" w:rsidRDefault="000F7375" w:rsidP="000F7375">
      <w:pPr>
        <w:pStyle w:val="normaltableau"/>
        <w:numPr>
          <w:ilvl w:val="0"/>
          <w:numId w:val="5"/>
        </w:numPr>
        <w:spacing w:before="0" w:after="0"/>
        <w:rPr>
          <w:rFonts w:asciiTheme="minorHAnsi" w:hAnsiTheme="minorHAnsi" w:cstheme="minorHAnsi"/>
          <w:sz w:val="18"/>
          <w:szCs w:val="18"/>
          <w:lang w:val="pl-PL" w:eastAsia="en-US"/>
        </w:rPr>
      </w:pPr>
      <w:r w:rsidRPr="00C30EFC">
        <w:rPr>
          <w:rFonts w:asciiTheme="minorHAnsi" w:hAnsiTheme="minorHAnsi" w:cstheme="minorHAnsi"/>
          <w:sz w:val="18"/>
          <w:szCs w:val="18"/>
          <w:lang w:val="pl-PL" w:eastAsia="en-US"/>
        </w:rPr>
        <w:t>Oświadczam, że:</w:t>
      </w:r>
    </w:p>
    <w:p w14:paraId="709C9585" w14:textId="77777777" w:rsidR="000F7375" w:rsidRPr="00C30EFC" w:rsidRDefault="000F7375" w:rsidP="000F7375">
      <w:pPr>
        <w:pStyle w:val="normaltableau"/>
        <w:numPr>
          <w:ilvl w:val="0"/>
          <w:numId w:val="6"/>
        </w:numPr>
        <w:spacing w:before="0" w:after="0"/>
        <w:rPr>
          <w:rFonts w:asciiTheme="minorHAnsi" w:hAnsiTheme="minorHAnsi" w:cstheme="minorHAnsi"/>
          <w:sz w:val="18"/>
          <w:szCs w:val="18"/>
          <w:lang w:val="pl-PL" w:eastAsia="en-US"/>
        </w:rPr>
      </w:pPr>
      <w:r w:rsidRPr="00C30EFC">
        <w:rPr>
          <w:rFonts w:asciiTheme="minorHAnsi" w:hAnsiTheme="minorHAnsi" w:cstheme="minorHAnsi"/>
          <w:sz w:val="18"/>
          <w:szCs w:val="18"/>
          <w:lang w:val="pl-PL" w:eastAsia="en-US"/>
        </w:rPr>
        <w:t>przedmiot zamówienia wykonamy samodzielnie,*</w:t>
      </w:r>
    </w:p>
    <w:p w14:paraId="422102C8" w14:textId="77777777" w:rsidR="000F7375" w:rsidRPr="00C30EFC" w:rsidRDefault="000F7375" w:rsidP="000F7375">
      <w:pPr>
        <w:pStyle w:val="normaltableau"/>
        <w:numPr>
          <w:ilvl w:val="0"/>
          <w:numId w:val="6"/>
        </w:numPr>
        <w:spacing w:before="0" w:after="0"/>
        <w:rPr>
          <w:rFonts w:asciiTheme="minorHAnsi" w:hAnsiTheme="minorHAnsi" w:cstheme="minorHAnsi"/>
          <w:sz w:val="18"/>
          <w:szCs w:val="18"/>
          <w:lang w:val="pl-PL" w:eastAsia="en-US"/>
        </w:rPr>
      </w:pPr>
      <w:r w:rsidRPr="00C30EFC">
        <w:rPr>
          <w:rFonts w:asciiTheme="minorHAnsi" w:hAnsiTheme="minorHAnsi" w:cstheme="minorHAnsi"/>
          <w:sz w:val="18"/>
          <w:szCs w:val="18"/>
          <w:lang w:val="pl-PL" w:eastAsia="en-US"/>
        </w:rPr>
        <w:t xml:space="preserve">powołujemy się zasoby innych podmiotów, w celu wykazania </w:t>
      </w:r>
      <w:r w:rsidRPr="00C30EFC">
        <w:rPr>
          <w:rFonts w:asciiTheme="minorHAnsi" w:hAnsiTheme="minorHAnsi" w:cstheme="minorHAnsi"/>
          <w:sz w:val="18"/>
          <w:szCs w:val="18"/>
          <w:lang w:val="pl-PL"/>
        </w:rPr>
        <w:t>spełnienia warunków udziału w postępowaniu</w:t>
      </w:r>
      <w:r w:rsidRPr="00C30EFC">
        <w:rPr>
          <w:rFonts w:asciiTheme="minorHAnsi" w:hAnsiTheme="minorHAnsi" w:cstheme="minorHAnsi"/>
          <w:sz w:val="18"/>
          <w:szCs w:val="18"/>
          <w:lang w:val="pl-PL" w:eastAsia="en-US"/>
        </w:rPr>
        <w:t>, o których mowa w SWZ,</w:t>
      </w:r>
      <w:r w:rsidRPr="00C30EFC">
        <w:rPr>
          <w:rFonts w:asciiTheme="minorHAnsi" w:hAnsiTheme="minorHAnsi" w:cstheme="minorHAnsi"/>
          <w:sz w:val="18"/>
          <w:szCs w:val="18"/>
          <w:lang w:val="pl-PL"/>
        </w:rPr>
        <w:t xml:space="preserve"> *</w:t>
      </w:r>
    </w:p>
    <w:p w14:paraId="0774890D" w14:textId="77777777" w:rsidR="000F7375" w:rsidRPr="00C30EFC" w:rsidRDefault="000F7375" w:rsidP="000F7375">
      <w:pPr>
        <w:pStyle w:val="normaltableau"/>
        <w:spacing w:before="0" w:after="0" w:line="360" w:lineRule="auto"/>
        <w:ind w:left="340" w:right="51"/>
        <w:jc w:val="left"/>
        <w:rPr>
          <w:rFonts w:asciiTheme="minorHAnsi" w:hAnsiTheme="minorHAnsi" w:cstheme="minorHAnsi"/>
          <w:sz w:val="18"/>
          <w:szCs w:val="18"/>
          <w:lang w:val="pl-PL"/>
        </w:rPr>
      </w:pPr>
      <w:r w:rsidRPr="00C30EFC">
        <w:rPr>
          <w:rFonts w:asciiTheme="minorHAnsi" w:hAnsiTheme="minorHAnsi" w:cstheme="minorHAnsi"/>
          <w:sz w:val="18"/>
          <w:szCs w:val="18"/>
          <w:lang w:val="pl-PL"/>
        </w:rPr>
        <w:t>………………………………………………………………………………………………………………………………………………………………………………………</w:t>
      </w:r>
    </w:p>
    <w:p w14:paraId="1CBA7BC3" w14:textId="77777777" w:rsidR="000F7375" w:rsidRPr="00C30EFC" w:rsidRDefault="000F7375" w:rsidP="000F7375">
      <w:pPr>
        <w:pStyle w:val="normaltableau"/>
        <w:spacing w:before="0" w:after="0"/>
        <w:jc w:val="left"/>
        <w:rPr>
          <w:rFonts w:asciiTheme="minorHAnsi" w:hAnsiTheme="minorHAnsi" w:cstheme="minorHAnsi"/>
          <w:i/>
          <w:sz w:val="16"/>
          <w:szCs w:val="16"/>
          <w:lang w:val="pl-PL" w:eastAsia="en-US"/>
        </w:rPr>
      </w:pPr>
      <w:r w:rsidRPr="00C30EFC">
        <w:rPr>
          <w:rFonts w:asciiTheme="minorHAnsi" w:hAnsiTheme="minorHAnsi" w:cstheme="minorHAnsi"/>
          <w:i/>
          <w:sz w:val="16"/>
          <w:szCs w:val="16"/>
          <w:lang w:val="pl-PL" w:eastAsia="en-US"/>
        </w:rPr>
        <w:t>* niepotrzebne skreślić. W przypadku nie wykreślenia którejś z pozycji i nie wypełnienia w pozycji b) oznaczonego „część (Zakres) przedmiotu zamówienia, Zamawiający uzna, że Wykonawca wykona przedmiot zamówienia samodzielnie..</w:t>
      </w:r>
    </w:p>
    <w:p w14:paraId="392A989E" w14:textId="77777777" w:rsidR="000F7375" w:rsidRPr="00C30EFC" w:rsidRDefault="000F7375" w:rsidP="000F7375">
      <w:pPr>
        <w:pStyle w:val="Normalny1"/>
        <w:ind w:right="51"/>
        <w:rPr>
          <w:rFonts w:asciiTheme="minorHAnsi" w:eastAsia="Calibri" w:hAnsiTheme="minorHAnsi" w:cstheme="minorHAnsi"/>
          <w:sz w:val="18"/>
          <w:szCs w:val="18"/>
        </w:rPr>
      </w:pPr>
    </w:p>
    <w:p w14:paraId="322DC8C1" w14:textId="77777777" w:rsidR="000F7375" w:rsidRPr="00C30EFC" w:rsidRDefault="000F7375" w:rsidP="00F457AF">
      <w:pPr>
        <w:numPr>
          <w:ilvl w:val="0"/>
          <w:numId w:val="5"/>
        </w:numPr>
        <w:autoSpaceDE w:val="0"/>
        <w:autoSpaceDN w:val="0"/>
        <w:adjustRightInd w:val="0"/>
        <w:spacing w:after="0" w:line="240" w:lineRule="auto"/>
        <w:jc w:val="both"/>
        <w:rPr>
          <w:rFonts w:eastAsia="Calibri" w:cstheme="minorHAnsi"/>
          <w:sz w:val="18"/>
          <w:szCs w:val="18"/>
        </w:rPr>
      </w:pPr>
      <w:r w:rsidRPr="00C30EFC">
        <w:rPr>
          <w:rFonts w:eastAsia="Calibri" w:cstheme="minorHAnsi"/>
          <w:sz w:val="18"/>
          <w:szCs w:val="18"/>
        </w:rPr>
        <w:t>Dokumenty stanowiące tajemnicę przedsiębiorstwa zawarte są w pliku pod nazwą „tajemnica przedsiębiorstwa”</w:t>
      </w:r>
    </w:p>
    <w:p w14:paraId="217B6869" w14:textId="77777777" w:rsidR="000F7375" w:rsidRPr="00C30EFC" w:rsidRDefault="000F7375" w:rsidP="00F457AF">
      <w:pPr>
        <w:numPr>
          <w:ilvl w:val="0"/>
          <w:numId w:val="5"/>
        </w:numPr>
        <w:autoSpaceDE w:val="0"/>
        <w:autoSpaceDN w:val="0"/>
        <w:adjustRightInd w:val="0"/>
        <w:spacing w:after="0" w:line="240" w:lineRule="auto"/>
        <w:jc w:val="both"/>
        <w:rPr>
          <w:rFonts w:eastAsia="Calibri" w:cstheme="minorHAnsi"/>
          <w:sz w:val="18"/>
          <w:szCs w:val="18"/>
        </w:rPr>
      </w:pPr>
      <w:r w:rsidRPr="00C30EFC">
        <w:rPr>
          <w:rFonts w:cstheme="minorHAnsi"/>
          <w:color w:val="000000"/>
          <w:sz w:val="18"/>
          <w:szCs w:val="18"/>
        </w:rPr>
        <w:t>Oświadczam, że wypełniłem obowiązki informacyjne przewidziane w art. 13 lub art. 14 RODO</w:t>
      </w:r>
      <w:r w:rsidRPr="00C30EFC">
        <w:rPr>
          <w:rFonts w:cstheme="minorHAnsi"/>
          <w:color w:val="000000"/>
          <w:sz w:val="18"/>
          <w:szCs w:val="18"/>
          <w:vertAlign w:val="superscript"/>
        </w:rPr>
        <w:t>1)</w:t>
      </w:r>
      <w:r w:rsidRPr="00C30EFC">
        <w:rPr>
          <w:rFonts w:cstheme="minorHAnsi"/>
          <w:color w:val="000000"/>
          <w:sz w:val="18"/>
          <w:szCs w:val="18"/>
        </w:rPr>
        <w:t xml:space="preserve"> wobec osób fizycznych, </w:t>
      </w:r>
      <w:r w:rsidRPr="00C30EFC">
        <w:rPr>
          <w:rFonts w:cstheme="minorHAnsi"/>
          <w:sz w:val="18"/>
          <w:szCs w:val="18"/>
        </w:rPr>
        <w:t>od których dane osobowe bezpośrednio lub pośrednio pozyskałem</w:t>
      </w:r>
      <w:r w:rsidRPr="00C30EFC">
        <w:rPr>
          <w:rFonts w:cstheme="minorHAnsi"/>
          <w:color w:val="000000"/>
          <w:sz w:val="18"/>
          <w:szCs w:val="18"/>
        </w:rPr>
        <w:t xml:space="preserve"> w celu ubiegania się </w:t>
      </w:r>
      <w:r w:rsidRPr="00C30EFC">
        <w:rPr>
          <w:rFonts w:cstheme="minorHAnsi"/>
          <w:color w:val="000000"/>
          <w:sz w:val="18"/>
          <w:szCs w:val="18"/>
        </w:rPr>
        <w:br/>
        <w:t>o udzielenie zamówienia publicznego w niniejszym postępowaniu</w:t>
      </w:r>
      <w:r w:rsidRPr="00C30EFC">
        <w:rPr>
          <w:rFonts w:cstheme="minorHAnsi"/>
          <w:sz w:val="18"/>
          <w:szCs w:val="18"/>
        </w:rPr>
        <w:t>.*</w:t>
      </w:r>
    </w:p>
    <w:p w14:paraId="166144E3" w14:textId="77777777" w:rsidR="00C30EFC" w:rsidRPr="00C30EFC" w:rsidRDefault="00C30EFC" w:rsidP="00C30EFC">
      <w:pPr>
        <w:pStyle w:val="Akapitzlist"/>
        <w:numPr>
          <w:ilvl w:val="0"/>
          <w:numId w:val="5"/>
        </w:numPr>
        <w:autoSpaceDE w:val="0"/>
        <w:autoSpaceDN w:val="0"/>
        <w:adjustRightInd w:val="0"/>
        <w:spacing w:after="0" w:line="240" w:lineRule="auto"/>
        <w:jc w:val="both"/>
        <w:rPr>
          <w:rFonts w:ascii="Calibri" w:eastAsia="Lucida Sans Unicode" w:hAnsi="Calibri" w:cs="Calibri"/>
          <w:sz w:val="18"/>
          <w:szCs w:val="18"/>
        </w:rPr>
      </w:pPr>
      <w:r w:rsidRPr="00C30EFC">
        <w:rPr>
          <w:rFonts w:eastAsia="Lucida Sans Unicode" w:cstheme="minorHAnsi"/>
          <w:sz w:val="18"/>
          <w:szCs w:val="18"/>
        </w:rPr>
        <w:t>Informujemy</w:t>
      </w:r>
      <w:r w:rsidRPr="00C30EFC">
        <w:rPr>
          <w:rFonts w:ascii="Calibri" w:eastAsia="Lucida Sans Unicode" w:hAnsi="Calibri" w:cs="Calibri"/>
          <w:sz w:val="18"/>
          <w:szCs w:val="18"/>
        </w:rPr>
        <w:t>, że wybór niniejszej oferty będzie/nie będzie* prowadzić do powstania u Zamawiającego obowiązku podatkowego.</w:t>
      </w:r>
    </w:p>
    <w:p w14:paraId="2C9C698B" w14:textId="77777777" w:rsidR="00C30EFC" w:rsidRPr="00C30EFC" w:rsidRDefault="00C30EFC" w:rsidP="005D5B99">
      <w:pPr>
        <w:pStyle w:val="Akapitzlist"/>
        <w:autoSpaceDE w:val="0"/>
        <w:autoSpaceDN w:val="0"/>
        <w:adjustRightInd w:val="0"/>
        <w:spacing w:after="0" w:line="240" w:lineRule="auto"/>
        <w:ind w:left="360"/>
        <w:jc w:val="both"/>
        <w:rPr>
          <w:rFonts w:ascii="Calibri" w:eastAsia="Lucida Sans Unicode" w:hAnsi="Calibri" w:cs="Calibri"/>
          <w:sz w:val="18"/>
          <w:szCs w:val="18"/>
        </w:rPr>
      </w:pPr>
      <w:r w:rsidRPr="00C30EFC">
        <w:rPr>
          <w:rFonts w:ascii="Calibri" w:eastAsia="Lucida Sans Unicode" w:hAnsi="Calibri" w:cs="Calibri"/>
          <w:sz w:val="18"/>
          <w:szCs w:val="18"/>
        </w:rPr>
        <w:t>Nazwa (rodzaj) towaru lub usługi, których dostawa lub świadczenie będzie prowadzić do jego powstania: ……………………………………………………………………</w:t>
      </w:r>
      <w:r w:rsidRPr="00C30EFC">
        <w:rPr>
          <w:rFonts w:eastAsia="Lucida Sans Unicode" w:cstheme="minorHAnsi"/>
          <w:sz w:val="18"/>
          <w:szCs w:val="18"/>
        </w:rPr>
        <w:t>…………………………………………………………………….</w:t>
      </w:r>
    </w:p>
    <w:p w14:paraId="0789D25D" w14:textId="77777777" w:rsidR="00C30EFC" w:rsidRPr="00C30EFC" w:rsidRDefault="00C30EFC" w:rsidP="005D5B99">
      <w:pPr>
        <w:pStyle w:val="Akapitzlist"/>
        <w:autoSpaceDE w:val="0"/>
        <w:autoSpaceDN w:val="0"/>
        <w:adjustRightInd w:val="0"/>
        <w:spacing w:after="0" w:line="240" w:lineRule="auto"/>
        <w:ind w:left="360"/>
        <w:jc w:val="both"/>
        <w:rPr>
          <w:rFonts w:ascii="Calibri" w:eastAsia="Lucida Sans Unicode" w:hAnsi="Calibri" w:cs="Calibri"/>
          <w:sz w:val="18"/>
          <w:szCs w:val="18"/>
        </w:rPr>
      </w:pPr>
      <w:r w:rsidRPr="00C30EFC">
        <w:rPr>
          <w:rFonts w:ascii="Calibri" w:eastAsia="Lucida Sans Unicode" w:hAnsi="Calibri" w:cs="Calibri"/>
          <w:sz w:val="18"/>
          <w:szCs w:val="18"/>
        </w:rPr>
        <w:t>Ich wartość bez kwoty podatku:………………………………………………………………</w:t>
      </w:r>
      <w:r w:rsidRPr="00C30EFC">
        <w:rPr>
          <w:rFonts w:eastAsia="Lucida Sans Unicode" w:cstheme="minorHAnsi"/>
          <w:sz w:val="18"/>
          <w:szCs w:val="18"/>
        </w:rPr>
        <w:t>………………………………………….</w:t>
      </w:r>
    </w:p>
    <w:p w14:paraId="4D57FD98" w14:textId="77777777" w:rsidR="00C30EFC" w:rsidRPr="00C30EFC" w:rsidRDefault="00C30EFC" w:rsidP="005D5B99">
      <w:pPr>
        <w:pStyle w:val="Akapitzlist"/>
        <w:autoSpaceDE w:val="0"/>
        <w:autoSpaceDN w:val="0"/>
        <w:adjustRightInd w:val="0"/>
        <w:spacing w:after="0" w:line="240" w:lineRule="auto"/>
        <w:ind w:left="360"/>
        <w:jc w:val="both"/>
        <w:rPr>
          <w:rFonts w:eastAsia="Lucida Sans Unicode" w:cstheme="minorHAnsi"/>
          <w:sz w:val="18"/>
          <w:szCs w:val="18"/>
        </w:rPr>
      </w:pPr>
      <w:r w:rsidRPr="00C30EFC">
        <w:rPr>
          <w:rFonts w:eastAsia="Lucida Sans Unicode" w:cstheme="minorHAnsi"/>
          <w:sz w:val="18"/>
          <w:szCs w:val="18"/>
        </w:rPr>
        <w:t>(W przypadku złożenia oferty</w:t>
      </w:r>
      <w:r w:rsidRPr="00C30EFC">
        <w:rPr>
          <w:rFonts w:ascii="Calibri" w:eastAsia="Lucida Sans Unicode" w:hAnsi="Calibri" w:cs="Calibri"/>
          <w:sz w:val="18"/>
          <w:szCs w:val="18"/>
        </w:rPr>
        <w:t xml:space="preserve">, której wybór prowadziłby do powstania u Zamawiającego obowiązku podatkowego zgodnie z przepisami o podatku od towarów i usług, Zamawiający w </w:t>
      </w:r>
      <w:r w:rsidRPr="00C30EFC">
        <w:rPr>
          <w:rFonts w:eastAsia="Lucida Sans Unicode" w:cstheme="minorHAnsi"/>
          <w:sz w:val="18"/>
          <w:szCs w:val="18"/>
        </w:rPr>
        <w:t>celu oceny takiej oferty doliczy</w:t>
      </w:r>
      <w:r w:rsidRPr="00C30EFC">
        <w:rPr>
          <w:rFonts w:ascii="Calibri" w:eastAsia="Lucida Sans Unicode" w:hAnsi="Calibri" w:cs="Calibri"/>
          <w:sz w:val="18"/>
          <w:szCs w:val="18"/>
        </w:rPr>
        <w:t xml:space="preserve"> do przedstawionej w niej ceny podatek od towarów i usług, który miałby obowiązek rozliczyć zgodnie z tymi przepisami). </w:t>
      </w:r>
    </w:p>
    <w:p w14:paraId="43A898D2" w14:textId="77777777" w:rsidR="000F7375" w:rsidRPr="00C30EFC" w:rsidRDefault="000F7375" w:rsidP="00C30EFC">
      <w:pPr>
        <w:pStyle w:val="normaltableau"/>
        <w:spacing w:before="0" w:after="0" w:line="360" w:lineRule="auto"/>
        <w:ind w:right="51"/>
        <w:jc w:val="left"/>
        <w:rPr>
          <w:rFonts w:asciiTheme="minorHAnsi" w:hAnsiTheme="minorHAnsi" w:cstheme="minorHAnsi"/>
          <w:sz w:val="18"/>
          <w:szCs w:val="18"/>
          <w:lang w:val="pl-PL"/>
        </w:rPr>
      </w:pPr>
    </w:p>
    <w:p w14:paraId="35FB79A5" w14:textId="77777777" w:rsidR="000F7375" w:rsidRPr="00C30EFC" w:rsidRDefault="000F7375" w:rsidP="000F7375">
      <w:pPr>
        <w:ind w:right="51"/>
        <w:rPr>
          <w:rFonts w:cstheme="minorHAnsi"/>
          <w:sz w:val="18"/>
          <w:szCs w:val="18"/>
        </w:rPr>
      </w:pPr>
      <w:r w:rsidRPr="00C30EFC">
        <w:rPr>
          <w:rFonts w:cstheme="minorHAnsi"/>
          <w:sz w:val="18"/>
          <w:szCs w:val="18"/>
        </w:rPr>
        <w:t>Do</w:t>
      </w:r>
      <w:r w:rsidRPr="00C30EFC">
        <w:rPr>
          <w:rFonts w:eastAsia="Arial" w:cstheme="minorHAnsi"/>
          <w:sz w:val="18"/>
          <w:szCs w:val="18"/>
        </w:rPr>
        <w:t xml:space="preserve"> </w:t>
      </w:r>
      <w:r w:rsidRPr="00C30EFC">
        <w:rPr>
          <w:rFonts w:cstheme="minorHAnsi"/>
          <w:sz w:val="18"/>
          <w:szCs w:val="18"/>
        </w:rPr>
        <w:t>oferty</w:t>
      </w:r>
      <w:r w:rsidRPr="00C30EFC">
        <w:rPr>
          <w:rFonts w:eastAsia="Arial" w:cstheme="minorHAnsi"/>
          <w:sz w:val="18"/>
          <w:szCs w:val="18"/>
        </w:rPr>
        <w:t xml:space="preserve"> </w:t>
      </w:r>
      <w:r w:rsidRPr="00C30EFC">
        <w:rPr>
          <w:rFonts w:cstheme="minorHAnsi"/>
          <w:sz w:val="18"/>
          <w:szCs w:val="18"/>
        </w:rPr>
        <w:t>załączam:</w:t>
      </w:r>
    </w:p>
    <w:p w14:paraId="0B76821E" w14:textId="77777777" w:rsidR="000F7375" w:rsidRPr="00C30EFC" w:rsidRDefault="000F7375" w:rsidP="000F7375">
      <w:pPr>
        <w:numPr>
          <w:ilvl w:val="0"/>
          <w:numId w:val="3"/>
        </w:numPr>
        <w:tabs>
          <w:tab w:val="left" w:pos="426"/>
        </w:tabs>
        <w:suppressAutoHyphens/>
        <w:spacing w:after="0" w:line="240" w:lineRule="auto"/>
        <w:ind w:left="397"/>
        <w:rPr>
          <w:rFonts w:cstheme="minorHAnsi"/>
          <w:sz w:val="18"/>
          <w:szCs w:val="18"/>
        </w:rPr>
      </w:pPr>
      <w:r w:rsidRPr="00C30EFC">
        <w:rPr>
          <w:rFonts w:cstheme="minorHAnsi"/>
          <w:sz w:val="18"/>
          <w:szCs w:val="18"/>
        </w:rPr>
        <w:t>Oświadczenia Wykonawcy,</w:t>
      </w:r>
    </w:p>
    <w:p w14:paraId="5C6A5DD6" w14:textId="77777777" w:rsidR="000F7375" w:rsidRPr="00C30EFC" w:rsidRDefault="000F7375" w:rsidP="000F7375">
      <w:pPr>
        <w:numPr>
          <w:ilvl w:val="0"/>
          <w:numId w:val="3"/>
        </w:numPr>
        <w:tabs>
          <w:tab w:val="left" w:pos="426"/>
        </w:tabs>
        <w:suppressAutoHyphens/>
        <w:spacing w:after="0" w:line="240" w:lineRule="auto"/>
        <w:ind w:left="397"/>
        <w:rPr>
          <w:rFonts w:cstheme="minorHAnsi"/>
          <w:sz w:val="18"/>
          <w:szCs w:val="18"/>
        </w:rPr>
      </w:pPr>
      <w:r w:rsidRPr="00C30EFC">
        <w:rPr>
          <w:rFonts w:cstheme="minorHAnsi"/>
          <w:sz w:val="18"/>
          <w:szCs w:val="18"/>
        </w:rPr>
        <w:t xml:space="preserve">Wydruk ze strony internetowej </w:t>
      </w:r>
      <w:r w:rsidRPr="00C30EFC">
        <w:rPr>
          <w:rFonts w:cstheme="minorHAnsi"/>
          <w:bCs/>
          <w:sz w:val="18"/>
          <w:szCs w:val="18"/>
        </w:rPr>
        <w:t xml:space="preserve">ceny hurtowej netto producenta za 1000 litrów oleju napędowego </w:t>
      </w:r>
    </w:p>
    <w:p w14:paraId="779EC9A2" w14:textId="77777777" w:rsidR="000F7375" w:rsidRPr="00C30EFC" w:rsidRDefault="000F7375" w:rsidP="000F7375">
      <w:pPr>
        <w:numPr>
          <w:ilvl w:val="0"/>
          <w:numId w:val="3"/>
        </w:numPr>
        <w:tabs>
          <w:tab w:val="left" w:pos="426"/>
        </w:tabs>
        <w:suppressAutoHyphens/>
        <w:spacing w:after="0" w:line="240" w:lineRule="auto"/>
        <w:ind w:left="397"/>
        <w:rPr>
          <w:rFonts w:eastAsia="Arial" w:cstheme="minorHAnsi"/>
          <w:sz w:val="18"/>
          <w:szCs w:val="18"/>
        </w:rPr>
      </w:pPr>
      <w:r w:rsidRPr="00C30EFC">
        <w:rPr>
          <w:rFonts w:cstheme="minorHAnsi"/>
          <w:sz w:val="18"/>
          <w:szCs w:val="18"/>
        </w:rPr>
        <w:t>Inne dokumenty, jeżeli są wymagane</w:t>
      </w:r>
    </w:p>
    <w:p w14:paraId="21AA4576" w14:textId="77777777" w:rsidR="000F7375" w:rsidRPr="00C30EFC" w:rsidRDefault="000F7375" w:rsidP="000F7375">
      <w:pPr>
        <w:pStyle w:val="Tekstpodstawowywcity0"/>
        <w:spacing w:line="360" w:lineRule="auto"/>
        <w:rPr>
          <w:rFonts w:asciiTheme="minorHAnsi" w:hAnsiTheme="minorHAnsi" w:cstheme="minorHAnsi"/>
          <w:sz w:val="18"/>
          <w:szCs w:val="18"/>
        </w:rPr>
      </w:pPr>
      <w:r w:rsidRPr="00C30EFC">
        <w:rPr>
          <w:rFonts w:asciiTheme="minorHAnsi" w:eastAsia="Arial" w:hAnsiTheme="minorHAnsi" w:cstheme="minorHAnsi"/>
          <w:sz w:val="18"/>
          <w:szCs w:val="18"/>
        </w:rPr>
        <w:t>…………………………………………………………………………………………………</w:t>
      </w:r>
      <w:r w:rsidRPr="00C30EFC">
        <w:rPr>
          <w:rFonts w:asciiTheme="minorHAnsi" w:hAnsiTheme="minorHAnsi" w:cstheme="minorHAnsi"/>
          <w:sz w:val="18"/>
          <w:szCs w:val="18"/>
        </w:rPr>
        <w:t>...............................................</w:t>
      </w:r>
    </w:p>
    <w:p w14:paraId="1C379237" w14:textId="77777777" w:rsidR="000F7375" w:rsidRPr="00C30EFC" w:rsidRDefault="000F7375" w:rsidP="000F7375">
      <w:pPr>
        <w:pStyle w:val="Tekstpodstawowywcity0"/>
        <w:spacing w:line="360" w:lineRule="auto"/>
        <w:rPr>
          <w:rFonts w:asciiTheme="minorHAnsi" w:hAnsiTheme="minorHAnsi" w:cstheme="minorHAnsi"/>
          <w:b/>
          <w:sz w:val="18"/>
          <w:szCs w:val="18"/>
        </w:rPr>
      </w:pPr>
      <w:r w:rsidRPr="00C30EFC">
        <w:rPr>
          <w:rFonts w:asciiTheme="minorHAnsi" w:hAnsiTheme="minorHAnsi" w:cstheme="minorHAnsi"/>
          <w:sz w:val="18"/>
          <w:szCs w:val="18"/>
        </w:rPr>
        <w:t>……………………………………………………………………………………………………………………………………</w:t>
      </w:r>
    </w:p>
    <w:p w14:paraId="1AF1135C" w14:textId="77777777" w:rsidR="000F7375" w:rsidRPr="00C30EFC" w:rsidRDefault="000F7375" w:rsidP="000F7375">
      <w:pPr>
        <w:spacing w:line="360" w:lineRule="auto"/>
        <w:jc w:val="both"/>
        <w:rPr>
          <w:rFonts w:cstheme="minorHAnsi"/>
          <w:sz w:val="18"/>
          <w:szCs w:val="18"/>
        </w:rPr>
      </w:pPr>
      <w:r w:rsidRPr="00C30EFC">
        <w:rPr>
          <w:rFonts w:cstheme="minorHAnsi"/>
          <w:b/>
          <w:sz w:val="18"/>
          <w:szCs w:val="18"/>
        </w:rPr>
        <w:t>Dane kontaktowe</w:t>
      </w:r>
    </w:p>
    <w:p w14:paraId="2D807FEC" w14:textId="77777777" w:rsidR="000F7375" w:rsidRPr="00C30EFC" w:rsidRDefault="000F7375" w:rsidP="000F7375">
      <w:pPr>
        <w:suppressAutoHyphens/>
        <w:spacing w:line="360" w:lineRule="auto"/>
        <w:rPr>
          <w:rFonts w:cstheme="minorHAnsi"/>
          <w:sz w:val="16"/>
          <w:szCs w:val="16"/>
        </w:rPr>
      </w:pPr>
      <w:proofErr w:type="spellStart"/>
      <w:r w:rsidRPr="00C30EFC">
        <w:rPr>
          <w:rFonts w:cstheme="minorHAnsi"/>
          <w:sz w:val="18"/>
          <w:szCs w:val="18"/>
          <w:lang w:val="de-DE"/>
        </w:rPr>
        <w:t>Numer</w:t>
      </w:r>
      <w:proofErr w:type="spellEnd"/>
      <w:r w:rsidRPr="00C30EFC">
        <w:rPr>
          <w:rFonts w:eastAsia="Arial" w:cstheme="minorHAnsi"/>
          <w:sz w:val="18"/>
          <w:szCs w:val="18"/>
          <w:lang w:val="de-DE"/>
        </w:rPr>
        <w:t xml:space="preserve"> </w:t>
      </w:r>
      <w:proofErr w:type="spellStart"/>
      <w:r w:rsidRPr="00C30EFC">
        <w:rPr>
          <w:rFonts w:cstheme="minorHAnsi"/>
          <w:sz w:val="18"/>
          <w:szCs w:val="18"/>
          <w:lang w:val="de-DE"/>
        </w:rPr>
        <w:t>telefonu</w:t>
      </w:r>
      <w:proofErr w:type="spellEnd"/>
      <w:r w:rsidRPr="00C30EFC">
        <w:rPr>
          <w:rFonts w:eastAsia="Arial" w:cstheme="minorHAnsi"/>
          <w:sz w:val="18"/>
          <w:szCs w:val="18"/>
          <w:lang w:val="de-DE"/>
        </w:rPr>
        <w:t xml:space="preserve"> </w:t>
      </w:r>
      <w:r w:rsidRPr="00C30EFC">
        <w:rPr>
          <w:rFonts w:cstheme="minorHAnsi"/>
          <w:sz w:val="18"/>
          <w:szCs w:val="18"/>
          <w:lang w:val="de-DE"/>
        </w:rPr>
        <w:t>:</w:t>
      </w:r>
      <w:r w:rsidRPr="00C30EFC">
        <w:rPr>
          <w:rFonts w:eastAsia="Arial" w:cstheme="minorHAnsi"/>
          <w:sz w:val="18"/>
          <w:szCs w:val="18"/>
          <w:lang w:val="de-DE"/>
        </w:rPr>
        <w:t xml:space="preserve">  </w:t>
      </w:r>
      <w:r w:rsidRPr="00C30EFC">
        <w:rPr>
          <w:rFonts w:cstheme="minorHAnsi"/>
          <w:sz w:val="18"/>
          <w:szCs w:val="18"/>
          <w:lang w:val="de-DE"/>
        </w:rPr>
        <w:t xml:space="preserve">.................................................. </w:t>
      </w:r>
      <w:proofErr w:type="spellStart"/>
      <w:r w:rsidRPr="00C30EFC">
        <w:rPr>
          <w:rFonts w:cstheme="minorHAnsi"/>
          <w:sz w:val="18"/>
          <w:szCs w:val="18"/>
          <w:lang w:val="de-DE"/>
        </w:rPr>
        <w:t>Adres</w:t>
      </w:r>
      <w:proofErr w:type="spellEnd"/>
      <w:r w:rsidRPr="00C30EFC">
        <w:rPr>
          <w:rFonts w:eastAsia="Arial" w:cstheme="minorHAnsi"/>
          <w:sz w:val="18"/>
          <w:szCs w:val="18"/>
          <w:lang w:val="de-DE"/>
        </w:rPr>
        <w:t xml:space="preserve">  </w:t>
      </w:r>
      <w:proofErr w:type="spellStart"/>
      <w:r w:rsidRPr="00C30EFC">
        <w:rPr>
          <w:rFonts w:cstheme="minorHAnsi"/>
          <w:sz w:val="18"/>
          <w:szCs w:val="18"/>
          <w:lang w:val="de-DE"/>
        </w:rPr>
        <w:t>e-mail</w:t>
      </w:r>
      <w:proofErr w:type="spellEnd"/>
      <w:r w:rsidRPr="00C30EFC">
        <w:rPr>
          <w:rFonts w:eastAsia="Arial" w:cstheme="minorHAnsi"/>
          <w:sz w:val="18"/>
          <w:szCs w:val="18"/>
          <w:lang w:val="de-DE"/>
        </w:rPr>
        <w:t xml:space="preserve"> </w:t>
      </w:r>
      <w:r w:rsidRPr="00C30EFC">
        <w:rPr>
          <w:rFonts w:cstheme="minorHAnsi"/>
          <w:sz w:val="18"/>
          <w:szCs w:val="18"/>
          <w:lang w:val="de-DE"/>
        </w:rPr>
        <w:t>:</w:t>
      </w:r>
      <w:r w:rsidRPr="00C30EFC">
        <w:rPr>
          <w:rFonts w:eastAsia="Arial" w:cstheme="minorHAnsi"/>
          <w:sz w:val="18"/>
          <w:szCs w:val="18"/>
          <w:lang w:val="de-DE"/>
        </w:rPr>
        <w:t xml:space="preserve">  </w:t>
      </w:r>
      <w:r w:rsidRPr="00C30EFC">
        <w:rPr>
          <w:rFonts w:cstheme="minorHAnsi"/>
          <w:sz w:val="18"/>
          <w:szCs w:val="18"/>
          <w:lang w:val="de-DE"/>
        </w:rPr>
        <w:t>....................................................</w:t>
      </w:r>
      <w:r w:rsidRPr="00C30EFC">
        <w:rPr>
          <w:rFonts w:cstheme="minorHAnsi"/>
          <w:sz w:val="18"/>
          <w:szCs w:val="18"/>
          <w:lang w:val="de-DE"/>
        </w:rPr>
        <w:br/>
      </w:r>
      <w:r w:rsidRPr="00C30EFC">
        <w:rPr>
          <w:rFonts w:cstheme="minorHAnsi"/>
          <w:sz w:val="16"/>
          <w:szCs w:val="16"/>
        </w:rPr>
        <w:t>(w</w:t>
      </w:r>
      <w:r w:rsidRPr="00C30EFC">
        <w:rPr>
          <w:rFonts w:eastAsia="Arial" w:cstheme="minorHAnsi"/>
          <w:sz w:val="16"/>
          <w:szCs w:val="16"/>
        </w:rPr>
        <w:t xml:space="preserve"> </w:t>
      </w:r>
      <w:r w:rsidRPr="00C30EFC">
        <w:rPr>
          <w:rFonts w:cstheme="minorHAnsi"/>
          <w:sz w:val="16"/>
          <w:szCs w:val="16"/>
        </w:rPr>
        <w:t>przypadku</w:t>
      </w:r>
      <w:r w:rsidRPr="00C30EFC">
        <w:rPr>
          <w:rFonts w:eastAsia="Arial" w:cstheme="minorHAnsi"/>
          <w:sz w:val="16"/>
          <w:szCs w:val="16"/>
        </w:rPr>
        <w:t xml:space="preserve"> </w:t>
      </w:r>
      <w:r w:rsidRPr="00C30EFC">
        <w:rPr>
          <w:rFonts w:cstheme="minorHAnsi"/>
          <w:sz w:val="16"/>
          <w:szCs w:val="16"/>
        </w:rPr>
        <w:t>oferty</w:t>
      </w:r>
      <w:r w:rsidRPr="00C30EFC">
        <w:rPr>
          <w:rFonts w:eastAsia="Arial" w:cstheme="minorHAnsi"/>
          <w:sz w:val="16"/>
          <w:szCs w:val="16"/>
        </w:rPr>
        <w:t xml:space="preserve"> </w:t>
      </w:r>
      <w:r w:rsidRPr="00C30EFC">
        <w:rPr>
          <w:rFonts w:cstheme="minorHAnsi"/>
          <w:sz w:val="16"/>
          <w:szCs w:val="16"/>
        </w:rPr>
        <w:t>składanej</w:t>
      </w:r>
      <w:r w:rsidRPr="00C30EFC">
        <w:rPr>
          <w:rFonts w:eastAsia="Arial" w:cstheme="minorHAnsi"/>
          <w:sz w:val="16"/>
          <w:szCs w:val="16"/>
        </w:rPr>
        <w:t xml:space="preserve"> </w:t>
      </w:r>
      <w:r w:rsidRPr="00C30EFC">
        <w:rPr>
          <w:rFonts w:cstheme="minorHAnsi"/>
          <w:sz w:val="16"/>
          <w:szCs w:val="16"/>
        </w:rPr>
        <w:t>wspólnie</w:t>
      </w:r>
      <w:r w:rsidRPr="00C30EFC">
        <w:rPr>
          <w:rFonts w:eastAsia="Arial" w:cstheme="minorHAnsi"/>
          <w:sz w:val="16"/>
          <w:szCs w:val="16"/>
        </w:rPr>
        <w:t xml:space="preserve"> </w:t>
      </w:r>
      <w:r w:rsidRPr="00C30EFC">
        <w:rPr>
          <w:rFonts w:cstheme="minorHAnsi"/>
          <w:sz w:val="16"/>
          <w:szCs w:val="16"/>
        </w:rPr>
        <w:t>dotyczy</w:t>
      </w:r>
      <w:r w:rsidRPr="00C30EFC">
        <w:rPr>
          <w:rFonts w:eastAsia="Arial" w:cstheme="minorHAnsi"/>
          <w:sz w:val="16"/>
          <w:szCs w:val="16"/>
        </w:rPr>
        <w:t xml:space="preserve"> </w:t>
      </w:r>
      <w:r w:rsidRPr="00C30EFC">
        <w:rPr>
          <w:rFonts w:cstheme="minorHAnsi"/>
          <w:sz w:val="16"/>
          <w:szCs w:val="16"/>
        </w:rPr>
        <w:t>lidera)</w:t>
      </w:r>
    </w:p>
    <w:p w14:paraId="35B84FDC" w14:textId="77777777" w:rsidR="000F7375" w:rsidRPr="00C30EFC" w:rsidRDefault="000F7375" w:rsidP="000F7375">
      <w:pPr>
        <w:numPr>
          <w:ilvl w:val="0"/>
          <w:numId w:val="2"/>
        </w:numPr>
        <w:tabs>
          <w:tab w:val="clear" w:pos="720"/>
          <w:tab w:val="num" w:pos="0"/>
        </w:tabs>
        <w:suppressAutoHyphens/>
        <w:spacing w:after="0" w:line="360" w:lineRule="auto"/>
        <w:ind w:left="283" w:hanging="283"/>
        <w:rPr>
          <w:rFonts w:cstheme="minorHAnsi"/>
          <w:sz w:val="18"/>
          <w:szCs w:val="18"/>
        </w:rPr>
      </w:pPr>
      <w:r w:rsidRPr="00C30EFC">
        <w:rPr>
          <w:rFonts w:cstheme="minorHAnsi"/>
          <w:sz w:val="18"/>
          <w:szCs w:val="18"/>
        </w:rPr>
        <w:t>Nazwisko</w:t>
      </w:r>
      <w:r w:rsidRPr="00C30EFC">
        <w:rPr>
          <w:rFonts w:eastAsia="Arial" w:cstheme="minorHAnsi"/>
          <w:sz w:val="18"/>
          <w:szCs w:val="18"/>
        </w:rPr>
        <w:t xml:space="preserve"> </w:t>
      </w:r>
      <w:r w:rsidRPr="00C30EFC">
        <w:rPr>
          <w:rFonts w:cstheme="minorHAnsi"/>
          <w:sz w:val="18"/>
          <w:szCs w:val="18"/>
        </w:rPr>
        <w:t>osoby</w:t>
      </w:r>
      <w:r w:rsidRPr="00C30EFC">
        <w:rPr>
          <w:rFonts w:eastAsia="Arial" w:cstheme="minorHAnsi"/>
          <w:sz w:val="18"/>
          <w:szCs w:val="18"/>
        </w:rPr>
        <w:t xml:space="preserve"> </w:t>
      </w:r>
      <w:r w:rsidRPr="00C30EFC">
        <w:rPr>
          <w:rFonts w:cstheme="minorHAnsi"/>
          <w:sz w:val="18"/>
          <w:szCs w:val="18"/>
        </w:rPr>
        <w:t>wyznaczonej</w:t>
      </w:r>
      <w:r w:rsidRPr="00C30EFC">
        <w:rPr>
          <w:rFonts w:eastAsia="Arial" w:cstheme="minorHAnsi"/>
          <w:sz w:val="18"/>
          <w:szCs w:val="18"/>
        </w:rPr>
        <w:t xml:space="preserve"> </w:t>
      </w:r>
      <w:r w:rsidRPr="00C30EFC">
        <w:rPr>
          <w:rFonts w:cstheme="minorHAnsi"/>
          <w:sz w:val="18"/>
          <w:szCs w:val="18"/>
        </w:rPr>
        <w:t>do</w:t>
      </w:r>
      <w:r w:rsidRPr="00C30EFC">
        <w:rPr>
          <w:rFonts w:eastAsia="Arial" w:cstheme="minorHAnsi"/>
          <w:sz w:val="18"/>
          <w:szCs w:val="18"/>
        </w:rPr>
        <w:t xml:space="preserve"> </w:t>
      </w:r>
      <w:r w:rsidRPr="00C30EFC">
        <w:rPr>
          <w:rFonts w:cstheme="minorHAnsi"/>
          <w:sz w:val="18"/>
          <w:szCs w:val="18"/>
        </w:rPr>
        <w:t>kontaktu</w:t>
      </w:r>
      <w:r w:rsidRPr="00C30EFC">
        <w:rPr>
          <w:rFonts w:eastAsia="Arial" w:cstheme="minorHAnsi"/>
          <w:sz w:val="18"/>
          <w:szCs w:val="18"/>
        </w:rPr>
        <w:t xml:space="preserve"> </w:t>
      </w:r>
      <w:r w:rsidRPr="00C30EFC">
        <w:rPr>
          <w:rFonts w:cstheme="minorHAnsi"/>
          <w:sz w:val="18"/>
          <w:szCs w:val="18"/>
        </w:rPr>
        <w:t>............................................................................................</w:t>
      </w:r>
    </w:p>
    <w:p w14:paraId="7ADC7D91" w14:textId="77777777" w:rsidR="000F7375" w:rsidRPr="00C30EFC" w:rsidRDefault="000F7375" w:rsidP="000F7375">
      <w:pPr>
        <w:numPr>
          <w:ilvl w:val="0"/>
          <w:numId w:val="2"/>
        </w:numPr>
        <w:tabs>
          <w:tab w:val="clear" w:pos="720"/>
          <w:tab w:val="num" w:pos="0"/>
        </w:tabs>
        <w:suppressAutoHyphens/>
        <w:spacing w:after="0" w:line="360" w:lineRule="auto"/>
        <w:ind w:left="283" w:hanging="283"/>
        <w:rPr>
          <w:rFonts w:cstheme="minorHAnsi"/>
          <w:sz w:val="18"/>
          <w:szCs w:val="18"/>
        </w:rPr>
      </w:pPr>
      <w:r w:rsidRPr="00C30EFC">
        <w:rPr>
          <w:rFonts w:cstheme="minorHAnsi"/>
          <w:sz w:val="18"/>
          <w:szCs w:val="18"/>
        </w:rPr>
        <w:t>Osoba/by wyznaczone do podpisania umowy: …............................................................</w:t>
      </w:r>
      <w:r w:rsidRPr="00C30EFC">
        <w:rPr>
          <w:rFonts w:cstheme="minorHAnsi"/>
          <w:sz w:val="18"/>
          <w:szCs w:val="18"/>
        </w:rPr>
        <w:br/>
      </w:r>
    </w:p>
    <w:p w14:paraId="77CA0AED" w14:textId="77777777" w:rsidR="000F7375" w:rsidRPr="00C30EFC" w:rsidRDefault="000F7375" w:rsidP="00050055">
      <w:pPr>
        <w:ind w:left="4248" w:firstLine="708"/>
        <w:rPr>
          <w:rFonts w:cstheme="minorHAnsi"/>
          <w:sz w:val="18"/>
          <w:szCs w:val="18"/>
        </w:rPr>
      </w:pPr>
      <w:r w:rsidRPr="00C30EFC">
        <w:rPr>
          <w:rFonts w:cstheme="minorHAnsi"/>
          <w:sz w:val="18"/>
          <w:szCs w:val="18"/>
        </w:rPr>
        <w:t>Upełnomocniony</w:t>
      </w:r>
      <w:r w:rsidRPr="00C30EFC">
        <w:rPr>
          <w:rFonts w:eastAsia="Arial" w:cstheme="minorHAnsi"/>
          <w:sz w:val="18"/>
          <w:szCs w:val="18"/>
        </w:rPr>
        <w:t xml:space="preserve"> </w:t>
      </w:r>
      <w:r w:rsidRPr="00C30EFC">
        <w:rPr>
          <w:rFonts w:cstheme="minorHAnsi"/>
          <w:sz w:val="18"/>
          <w:szCs w:val="18"/>
        </w:rPr>
        <w:t>przedstawiciel</w:t>
      </w:r>
      <w:r w:rsidRPr="00C30EFC">
        <w:rPr>
          <w:rFonts w:eastAsia="Arial" w:cstheme="minorHAnsi"/>
          <w:sz w:val="18"/>
          <w:szCs w:val="18"/>
        </w:rPr>
        <w:t xml:space="preserve"> </w:t>
      </w:r>
      <w:r w:rsidRPr="00C30EFC">
        <w:rPr>
          <w:rFonts w:cstheme="minorHAnsi"/>
          <w:sz w:val="18"/>
          <w:szCs w:val="18"/>
        </w:rPr>
        <w:t>Wykonawcy</w:t>
      </w:r>
    </w:p>
    <w:p w14:paraId="1D120BA1" w14:textId="77777777" w:rsidR="000F7375" w:rsidRPr="00C30EFC" w:rsidRDefault="000F7375" w:rsidP="00050055">
      <w:pPr>
        <w:jc w:val="both"/>
        <w:rPr>
          <w:rFonts w:cstheme="minorHAnsi"/>
          <w:sz w:val="18"/>
          <w:szCs w:val="18"/>
        </w:rPr>
      </w:pPr>
    </w:p>
    <w:p w14:paraId="5854D7C2" w14:textId="77777777" w:rsidR="000F7375" w:rsidRPr="00C30EFC" w:rsidRDefault="000F7375" w:rsidP="000F7375">
      <w:pPr>
        <w:jc w:val="both"/>
        <w:rPr>
          <w:rFonts w:eastAsia="Arial" w:cstheme="minorHAnsi"/>
          <w:i/>
          <w:iCs/>
          <w:sz w:val="18"/>
          <w:szCs w:val="18"/>
        </w:rPr>
      </w:pPr>
      <w:r w:rsidRPr="00C30EFC">
        <w:rPr>
          <w:rFonts w:cstheme="minorHAnsi"/>
          <w:sz w:val="18"/>
          <w:szCs w:val="18"/>
        </w:rPr>
        <w:t>Data</w:t>
      </w:r>
      <w:r w:rsidRPr="00C30EFC">
        <w:rPr>
          <w:rFonts w:eastAsia="Arial" w:cstheme="minorHAnsi"/>
          <w:sz w:val="18"/>
          <w:szCs w:val="18"/>
        </w:rPr>
        <w:t xml:space="preserve"> </w:t>
      </w:r>
      <w:r w:rsidRPr="00C30EFC">
        <w:rPr>
          <w:rFonts w:cstheme="minorHAnsi"/>
          <w:sz w:val="18"/>
          <w:szCs w:val="18"/>
        </w:rPr>
        <w:t>:</w:t>
      </w:r>
      <w:r w:rsidRPr="00C30EFC">
        <w:rPr>
          <w:rFonts w:eastAsia="Arial" w:cstheme="minorHAnsi"/>
          <w:sz w:val="18"/>
          <w:szCs w:val="18"/>
        </w:rPr>
        <w:t xml:space="preserve"> </w:t>
      </w:r>
      <w:r w:rsidRPr="00C30EFC">
        <w:rPr>
          <w:rFonts w:cstheme="minorHAnsi"/>
          <w:sz w:val="18"/>
          <w:szCs w:val="18"/>
        </w:rPr>
        <w:t>.....................................</w:t>
      </w:r>
      <w:r w:rsidRPr="00C30EFC">
        <w:rPr>
          <w:rFonts w:cstheme="minorHAnsi"/>
          <w:sz w:val="18"/>
          <w:szCs w:val="18"/>
        </w:rPr>
        <w:tab/>
      </w:r>
      <w:r w:rsidRPr="00C30EFC">
        <w:rPr>
          <w:rFonts w:cstheme="minorHAnsi"/>
          <w:sz w:val="18"/>
          <w:szCs w:val="18"/>
        </w:rPr>
        <w:tab/>
      </w:r>
      <w:r w:rsidRPr="00C30EFC">
        <w:rPr>
          <w:rFonts w:cstheme="minorHAnsi"/>
          <w:sz w:val="18"/>
          <w:szCs w:val="18"/>
        </w:rPr>
        <w:tab/>
      </w:r>
      <w:r w:rsidRPr="00C30EFC">
        <w:rPr>
          <w:rFonts w:cstheme="minorHAnsi"/>
          <w:sz w:val="18"/>
          <w:szCs w:val="18"/>
        </w:rPr>
        <w:tab/>
      </w:r>
      <w:r w:rsidRPr="00C30EFC">
        <w:rPr>
          <w:rFonts w:cstheme="minorHAnsi"/>
          <w:sz w:val="18"/>
          <w:szCs w:val="18"/>
        </w:rPr>
        <w:tab/>
        <w:t>..................................................................</w:t>
      </w:r>
    </w:p>
    <w:p w14:paraId="49E61720" w14:textId="77777777" w:rsidR="00EE4865" w:rsidRDefault="000F7375" w:rsidP="00050055">
      <w:pPr>
        <w:ind w:left="5671"/>
        <w:jc w:val="both"/>
        <w:rPr>
          <w:rFonts w:cstheme="minorHAnsi"/>
          <w:sz w:val="18"/>
          <w:szCs w:val="18"/>
        </w:rPr>
      </w:pPr>
      <w:r w:rsidRPr="00C30EFC">
        <w:rPr>
          <w:rFonts w:eastAsia="Arial" w:cstheme="minorHAnsi"/>
          <w:i/>
          <w:iCs/>
          <w:sz w:val="18"/>
          <w:szCs w:val="18"/>
        </w:rPr>
        <w:t xml:space="preserve">             </w:t>
      </w:r>
      <w:r w:rsidRPr="00C30EFC">
        <w:rPr>
          <w:rFonts w:cstheme="minorHAnsi"/>
          <w:i/>
          <w:iCs/>
          <w:sz w:val="18"/>
          <w:szCs w:val="18"/>
        </w:rPr>
        <w:t>(podpis,</w:t>
      </w:r>
      <w:r w:rsidRPr="00C30EFC">
        <w:rPr>
          <w:rFonts w:eastAsia="Arial" w:cstheme="minorHAnsi"/>
          <w:i/>
          <w:iCs/>
          <w:sz w:val="18"/>
          <w:szCs w:val="18"/>
        </w:rPr>
        <w:t xml:space="preserve"> </w:t>
      </w:r>
      <w:r w:rsidRPr="00C30EFC">
        <w:rPr>
          <w:rFonts w:cstheme="minorHAnsi"/>
          <w:i/>
          <w:iCs/>
          <w:sz w:val="18"/>
          <w:szCs w:val="18"/>
        </w:rPr>
        <w:t>pieczęć)</w:t>
      </w:r>
    </w:p>
    <w:p w14:paraId="1B1204D0" w14:textId="592D3BA1" w:rsidR="00EE4865" w:rsidRDefault="00F457AF" w:rsidP="00EE4865">
      <w:pPr>
        <w:rPr>
          <w:b/>
          <w:sz w:val="28"/>
          <w:szCs w:val="28"/>
        </w:rPr>
      </w:pPr>
      <w:r>
        <w:rPr>
          <w:b/>
          <w:sz w:val="28"/>
          <w:szCs w:val="28"/>
        </w:rPr>
        <w:lastRenderedPageBreak/>
        <w:t>ZGK.271.</w:t>
      </w:r>
      <w:r w:rsidR="001C115D">
        <w:rPr>
          <w:b/>
          <w:sz w:val="28"/>
          <w:szCs w:val="28"/>
        </w:rPr>
        <w:t>2</w:t>
      </w:r>
      <w:r w:rsidR="00EE4865" w:rsidRPr="007E1739">
        <w:rPr>
          <w:b/>
          <w:sz w:val="28"/>
          <w:szCs w:val="28"/>
        </w:rPr>
        <w:t>.202</w:t>
      </w:r>
      <w:r w:rsidR="001C115D">
        <w:rPr>
          <w:b/>
          <w:sz w:val="28"/>
          <w:szCs w:val="28"/>
        </w:rPr>
        <w:t>4</w:t>
      </w:r>
      <w:r w:rsidR="00EE4865" w:rsidRPr="007E1739">
        <w:rPr>
          <w:b/>
          <w:sz w:val="28"/>
          <w:szCs w:val="28"/>
        </w:rPr>
        <w:t xml:space="preserve">                  </w:t>
      </w:r>
      <w:r w:rsidR="00EE4865">
        <w:rPr>
          <w:b/>
          <w:sz w:val="28"/>
          <w:szCs w:val="28"/>
        </w:rPr>
        <w:t xml:space="preserve">             </w:t>
      </w:r>
      <w:r w:rsidR="00EE4865" w:rsidRPr="007E1739">
        <w:rPr>
          <w:b/>
          <w:sz w:val="28"/>
          <w:szCs w:val="28"/>
        </w:rPr>
        <w:t xml:space="preserve">                      </w:t>
      </w:r>
      <w:r w:rsidR="00EE4865">
        <w:rPr>
          <w:b/>
          <w:sz w:val="28"/>
          <w:szCs w:val="28"/>
        </w:rPr>
        <w:t xml:space="preserve">                  Załącznik nr 3</w:t>
      </w:r>
      <w:r w:rsidR="00EE4865" w:rsidRPr="007E1739">
        <w:rPr>
          <w:b/>
          <w:sz w:val="28"/>
          <w:szCs w:val="28"/>
        </w:rPr>
        <w:t xml:space="preserve"> do SWZ</w:t>
      </w:r>
    </w:p>
    <w:p w14:paraId="1D4F5F67" w14:textId="77777777" w:rsidR="008C2EFD" w:rsidRDefault="008C2EFD" w:rsidP="000F7375">
      <w:pPr>
        <w:jc w:val="both"/>
        <w:rPr>
          <w:rFonts w:cstheme="minorHAnsi"/>
          <w:sz w:val="18"/>
          <w:szCs w:val="18"/>
        </w:rPr>
      </w:pPr>
    </w:p>
    <w:p w14:paraId="090BC2F8" w14:textId="77777777" w:rsidR="008C2EFD" w:rsidRDefault="008C2EFD" w:rsidP="000F7375">
      <w:pPr>
        <w:jc w:val="both"/>
        <w:rPr>
          <w:rFonts w:cstheme="minorHAnsi"/>
          <w:sz w:val="18"/>
          <w:szCs w:val="18"/>
        </w:rPr>
      </w:pPr>
    </w:p>
    <w:p w14:paraId="234361B0" w14:textId="77777777" w:rsidR="00EE4865" w:rsidRPr="00050055" w:rsidRDefault="00EE4865" w:rsidP="00EE4865">
      <w:pPr>
        <w:spacing w:before="120" w:after="120"/>
        <w:jc w:val="center"/>
        <w:rPr>
          <w:rFonts w:cs="Arial"/>
          <w:b/>
          <w:sz w:val="28"/>
          <w:szCs w:val="28"/>
        </w:rPr>
      </w:pPr>
      <w:r w:rsidRPr="00050055">
        <w:rPr>
          <w:rFonts w:cs="Arial"/>
          <w:b/>
          <w:sz w:val="28"/>
          <w:szCs w:val="28"/>
        </w:rPr>
        <w:t>PEŁNOMOCNICTWO</w:t>
      </w:r>
    </w:p>
    <w:p w14:paraId="6B075C40" w14:textId="77777777" w:rsidR="00EE4865" w:rsidRPr="00041670" w:rsidRDefault="00EE4865" w:rsidP="00EE4865">
      <w:pPr>
        <w:spacing w:before="120" w:after="120"/>
        <w:jc w:val="both"/>
        <w:rPr>
          <w:rFonts w:cs="Arial"/>
          <w:szCs w:val="20"/>
        </w:rPr>
      </w:pPr>
    </w:p>
    <w:p w14:paraId="146AEFC0" w14:textId="77777777" w:rsidR="00EE4865" w:rsidRPr="00041670" w:rsidRDefault="00EE4865" w:rsidP="00EE4865">
      <w:pPr>
        <w:spacing w:before="120" w:after="120"/>
        <w:jc w:val="both"/>
        <w:rPr>
          <w:rFonts w:cs="Arial"/>
          <w:szCs w:val="20"/>
        </w:rPr>
      </w:pPr>
    </w:p>
    <w:p w14:paraId="657C4CD3" w14:textId="77777777" w:rsidR="00EE4865" w:rsidRPr="00041670" w:rsidRDefault="00EE4865" w:rsidP="00EE4865">
      <w:pPr>
        <w:spacing w:before="120" w:after="120"/>
        <w:jc w:val="both"/>
        <w:rPr>
          <w:rFonts w:cs="Arial"/>
          <w:szCs w:val="20"/>
        </w:rPr>
      </w:pPr>
      <w:r w:rsidRPr="00041670">
        <w:rPr>
          <w:rFonts w:cs="Arial"/>
          <w:szCs w:val="20"/>
        </w:rPr>
        <w:t>Niniejszym  ....................................................................................................................</w:t>
      </w:r>
    </w:p>
    <w:p w14:paraId="6C9C1DB5" w14:textId="77777777" w:rsidR="00EE4865" w:rsidRPr="00041670" w:rsidRDefault="00EE4865" w:rsidP="00EE4865">
      <w:pPr>
        <w:spacing w:before="120" w:after="120"/>
        <w:jc w:val="center"/>
        <w:rPr>
          <w:rFonts w:cs="Arial"/>
          <w:i/>
          <w:szCs w:val="20"/>
        </w:rPr>
      </w:pPr>
      <w:r w:rsidRPr="00041670">
        <w:rPr>
          <w:rFonts w:cs="Arial"/>
          <w:i/>
          <w:szCs w:val="20"/>
        </w:rPr>
        <w:t xml:space="preserve"> (nazwa (firma), siedziba mocodawcy – Wykonawcy udzielającego pełnomocnictwa)</w:t>
      </w:r>
    </w:p>
    <w:p w14:paraId="3C2C878A" w14:textId="77777777" w:rsidR="00EE4865" w:rsidRPr="00041670" w:rsidRDefault="00EE4865" w:rsidP="00EE4865">
      <w:pPr>
        <w:spacing w:before="120" w:after="120"/>
        <w:jc w:val="center"/>
        <w:rPr>
          <w:rFonts w:cs="Arial"/>
          <w:szCs w:val="20"/>
        </w:rPr>
      </w:pPr>
    </w:p>
    <w:p w14:paraId="13588A6F" w14:textId="77777777" w:rsidR="00EE4865" w:rsidRPr="00041670" w:rsidRDefault="00EE4865" w:rsidP="00EE4865">
      <w:pPr>
        <w:spacing w:before="120" w:after="120"/>
        <w:jc w:val="center"/>
        <w:rPr>
          <w:rFonts w:cs="Arial"/>
          <w:szCs w:val="20"/>
        </w:rPr>
      </w:pPr>
      <w:r w:rsidRPr="00041670">
        <w:rPr>
          <w:rFonts w:cs="Arial"/>
          <w:szCs w:val="20"/>
        </w:rPr>
        <w:t xml:space="preserve">udziela </w:t>
      </w:r>
    </w:p>
    <w:p w14:paraId="46C37ADF" w14:textId="77777777" w:rsidR="00EE4865" w:rsidRPr="00041670" w:rsidRDefault="00EE4865" w:rsidP="00EE4865">
      <w:pPr>
        <w:spacing w:before="120" w:after="120"/>
        <w:jc w:val="center"/>
        <w:rPr>
          <w:rFonts w:cs="Arial"/>
          <w:szCs w:val="20"/>
        </w:rPr>
      </w:pPr>
    </w:p>
    <w:p w14:paraId="544D9FD7" w14:textId="77777777" w:rsidR="00EE4865" w:rsidRPr="00041670" w:rsidRDefault="00EE4865" w:rsidP="00EE4865">
      <w:pPr>
        <w:pStyle w:val="Tekstpodstawowy"/>
        <w:spacing w:before="120"/>
        <w:rPr>
          <w:rFonts w:ascii="Arial" w:hAnsi="Arial" w:cs="Arial"/>
          <w:sz w:val="20"/>
        </w:rPr>
      </w:pPr>
      <w:r w:rsidRPr="00041670">
        <w:rPr>
          <w:rFonts w:ascii="Arial" w:hAnsi="Arial" w:cs="Arial"/>
          <w:sz w:val="20"/>
        </w:rPr>
        <w:t>........................................................................................................................................</w:t>
      </w:r>
    </w:p>
    <w:p w14:paraId="40F9EB59" w14:textId="77777777" w:rsidR="00EE4865" w:rsidRPr="00041670" w:rsidRDefault="00EE4865" w:rsidP="00EE4865">
      <w:pPr>
        <w:pStyle w:val="Tekstpodstawowy"/>
        <w:spacing w:before="120"/>
        <w:rPr>
          <w:rFonts w:ascii="Arial" w:hAnsi="Arial" w:cs="Arial"/>
          <w:sz w:val="20"/>
        </w:rPr>
      </w:pPr>
      <w:r w:rsidRPr="00041670">
        <w:rPr>
          <w:rFonts w:ascii="Arial" w:hAnsi="Arial" w:cs="Arial"/>
          <w:sz w:val="20"/>
        </w:rPr>
        <w:t>........................................................................................................................................</w:t>
      </w:r>
    </w:p>
    <w:p w14:paraId="4EC692EB" w14:textId="77777777" w:rsidR="00EE4865" w:rsidRPr="00041670" w:rsidRDefault="00EE4865" w:rsidP="00EE4865">
      <w:pPr>
        <w:spacing w:before="120" w:after="120"/>
        <w:jc w:val="center"/>
        <w:rPr>
          <w:rFonts w:cs="Arial"/>
          <w:i/>
          <w:szCs w:val="20"/>
        </w:rPr>
      </w:pPr>
      <w:r w:rsidRPr="00041670">
        <w:rPr>
          <w:rFonts w:cs="Arial"/>
          <w:i/>
          <w:szCs w:val="20"/>
        </w:rPr>
        <w:t>(dokładne dane pełnomocnika, w tym: imię i nazwisko lub nazwa (firma) i siedziba pełnomocnika)</w:t>
      </w:r>
    </w:p>
    <w:p w14:paraId="32FF1631" w14:textId="77777777" w:rsidR="00EE4865" w:rsidRPr="00041670" w:rsidRDefault="00EE4865" w:rsidP="00EE4865">
      <w:pPr>
        <w:spacing w:before="120" w:after="120"/>
        <w:jc w:val="center"/>
        <w:rPr>
          <w:rFonts w:cs="Arial"/>
          <w:szCs w:val="20"/>
        </w:rPr>
      </w:pPr>
    </w:p>
    <w:p w14:paraId="7F0320F3" w14:textId="77777777" w:rsidR="00EE4865" w:rsidRPr="00041670" w:rsidRDefault="00EE4865" w:rsidP="00EE4865">
      <w:pPr>
        <w:spacing w:before="120" w:after="120"/>
        <w:jc w:val="center"/>
        <w:rPr>
          <w:rFonts w:cs="Arial"/>
          <w:szCs w:val="20"/>
        </w:rPr>
      </w:pPr>
    </w:p>
    <w:p w14:paraId="36141199" w14:textId="77777777" w:rsidR="004573F9" w:rsidRPr="004573F9" w:rsidRDefault="00EE4865" w:rsidP="004573F9">
      <w:pPr>
        <w:pStyle w:val="Normalny1"/>
        <w:jc w:val="both"/>
        <w:rPr>
          <w:rFonts w:asciiTheme="minorHAnsi" w:hAnsiTheme="minorHAnsi" w:cstheme="minorHAnsi"/>
          <w:b/>
          <w:szCs w:val="22"/>
        </w:rPr>
      </w:pPr>
      <w:r w:rsidRPr="004573F9">
        <w:rPr>
          <w:rFonts w:asciiTheme="minorHAnsi" w:hAnsiTheme="minorHAnsi" w:cstheme="minorHAnsi"/>
          <w:szCs w:val="22"/>
        </w:rPr>
        <w:t xml:space="preserve">pełnomocnictwa do reprezentowania ………………………………….. (nazwa (firma) mocodawcy) </w:t>
      </w:r>
      <w:r w:rsidRPr="004573F9">
        <w:rPr>
          <w:rFonts w:asciiTheme="minorHAnsi" w:hAnsiTheme="minorHAnsi" w:cstheme="minorHAnsi"/>
          <w:szCs w:val="22"/>
        </w:rPr>
        <w:br/>
        <w:t xml:space="preserve">w postępowaniu o udzielenie zamówienia publicznego pn. </w:t>
      </w:r>
      <w:r w:rsidR="004573F9">
        <w:rPr>
          <w:rFonts w:asciiTheme="minorHAnsi" w:hAnsiTheme="minorHAnsi" w:cstheme="minorHAnsi"/>
          <w:szCs w:val="22"/>
        </w:rPr>
        <w:t>,,</w:t>
      </w:r>
      <w:r w:rsidR="004573F9" w:rsidRPr="004573F9">
        <w:rPr>
          <w:rFonts w:asciiTheme="minorHAnsi" w:hAnsiTheme="minorHAnsi" w:cstheme="minorHAnsi"/>
          <w:b/>
          <w:szCs w:val="22"/>
        </w:rPr>
        <w:t>Sukcesywna dostawa oleju napędowego do Zakładu Gospodarki Komunalnej w Rymanowie</w:t>
      </w:r>
      <w:r w:rsidR="004573F9">
        <w:rPr>
          <w:rFonts w:asciiTheme="minorHAnsi" w:hAnsiTheme="minorHAnsi" w:cstheme="minorHAnsi"/>
          <w:b/>
          <w:szCs w:val="22"/>
        </w:rPr>
        <w:t>”</w:t>
      </w:r>
    </w:p>
    <w:p w14:paraId="3AF3F638" w14:textId="77777777" w:rsidR="00EE4865" w:rsidRPr="004573F9" w:rsidRDefault="00EE4865" w:rsidP="004573F9">
      <w:pPr>
        <w:spacing w:after="0" w:line="240" w:lineRule="auto"/>
        <w:jc w:val="both"/>
        <w:rPr>
          <w:rFonts w:cstheme="minorHAnsi"/>
          <w:i/>
        </w:rPr>
      </w:pPr>
    </w:p>
    <w:p w14:paraId="3C39A1CE" w14:textId="77777777" w:rsidR="00EE4865" w:rsidRPr="004573F9" w:rsidRDefault="00EE4865" w:rsidP="004573F9">
      <w:pPr>
        <w:spacing w:after="0" w:line="240" w:lineRule="auto"/>
        <w:jc w:val="both"/>
        <w:rPr>
          <w:rFonts w:cstheme="minorHAnsi"/>
        </w:rPr>
      </w:pPr>
      <w:r w:rsidRPr="004573F9">
        <w:rPr>
          <w:rFonts w:cstheme="minorHAnsi"/>
        </w:rPr>
        <w:t xml:space="preserve">Niniejsze pełnomocnictwo uprawnia do </w:t>
      </w:r>
      <w:r w:rsidRPr="004573F9">
        <w:rPr>
          <w:rFonts w:cstheme="minorHAnsi"/>
          <w:u w:val="single"/>
        </w:rPr>
        <w:t>reprezentowania w postępowaniu / do reprezentowania w postępowaniu i podpisania umowy w sprawie zamówienia publicznego</w:t>
      </w:r>
      <w:r w:rsidRPr="004573F9">
        <w:rPr>
          <w:rStyle w:val="Odwoanieprzypisudolnego"/>
          <w:rFonts w:cstheme="minorHAnsi"/>
        </w:rPr>
        <w:footnoteReference w:customMarkFollows="1" w:id="1"/>
        <w:t>*</w:t>
      </w:r>
      <w:r w:rsidRPr="004573F9">
        <w:rPr>
          <w:rFonts w:cstheme="minorHAnsi"/>
        </w:rPr>
        <w:t>, a w szczególności do:</w:t>
      </w:r>
    </w:p>
    <w:p w14:paraId="0A011F0D" w14:textId="77777777" w:rsidR="00EE4865" w:rsidRPr="0068699F" w:rsidRDefault="00EE4865" w:rsidP="004573F9">
      <w:pPr>
        <w:spacing w:after="0" w:line="240" w:lineRule="auto"/>
        <w:jc w:val="both"/>
        <w:rPr>
          <w:rFonts w:cs="Arial"/>
          <w:szCs w:val="20"/>
        </w:rPr>
      </w:pPr>
      <w:r w:rsidRPr="004573F9">
        <w:rPr>
          <w:rFonts w:cstheme="minorHAnsi"/>
        </w:rPr>
        <w:t>złożenia w formie elektronicznej</w:t>
      </w:r>
      <w:r w:rsidRPr="0068699F">
        <w:rPr>
          <w:rFonts w:cs="Arial"/>
          <w:szCs w:val="20"/>
        </w:rPr>
        <w:t xml:space="preserve"> podpisanej bezpiecznym podpisem elektronicznym weryfikowanym przy pomocy ważnego kwalifikowanego certyfikatu lub równoważnego środka, spełniającego wymagania dla tego rodzaju podpisu (kwalifikowany podpis elektroniczny) wszelkich oświadczeń, </w:t>
      </w:r>
      <w:r>
        <w:rPr>
          <w:rFonts w:cs="Arial"/>
          <w:szCs w:val="20"/>
        </w:rPr>
        <w:t xml:space="preserve">dokumentów, </w:t>
      </w:r>
      <w:r w:rsidRPr="0068699F">
        <w:rPr>
          <w:rFonts w:cs="Arial"/>
          <w:szCs w:val="20"/>
        </w:rPr>
        <w:t xml:space="preserve">potwierdzenia w takiej formie elektronicznej za zgodność z oryginałem dokumentów, </w:t>
      </w:r>
      <w:r>
        <w:rPr>
          <w:rFonts w:cs="Arial"/>
          <w:szCs w:val="20"/>
        </w:rPr>
        <w:t>dokonywania innych czynności w postępowaniu</w:t>
      </w:r>
      <w:r w:rsidRPr="0068699F">
        <w:rPr>
          <w:rFonts w:cs="Arial"/>
          <w:szCs w:val="20"/>
        </w:rPr>
        <w:t>, złożenia w takiej formie elektronicznej oferty.</w:t>
      </w:r>
    </w:p>
    <w:p w14:paraId="6810E693" w14:textId="77777777" w:rsidR="00EE4865" w:rsidRPr="00041670" w:rsidRDefault="00EE4865" w:rsidP="00EE4865">
      <w:pPr>
        <w:spacing w:before="120" w:after="120"/>
        <w:jc w:val="both"/>
        <w:rPr>
          <w:rFonts w:cs="Arial"/>
          <w:szCs w:val="20"/>
        </w:rPr>
      </w:pPr>
    </w:p>
    <w:p w14:paraId="6B6A7FB9" w14:textId="77777777" w:rsidR="00EE4865" w:rsidRPr="00041670" w:rsidRDefault="00EE4865" w:rsidP="00EE4865">
      <w:pPr>
        <w:spacing w:before="120" w:after="120"/>
        <w:jc w:val="both"/>
        <w:rPr>
          <w:rFonts w:cs="Arial"/>
          <w:szCs w:val="20"/>
        </w:rPr>
      </w:pPr>
      <w:r w:rsidRPr="00041670">
        <w:rPr>
          <w:rFonts w:cs="Arial"/>
          <w:szCs w:val="20"/>
        </w:rPr>
        <w:t xml:space="preserve">Niniejsze pełnomocnictwo </w:t>
      </w:r>
      <w:r w:rsidRPr="00041670">
        <w:rPr>
          <w:rFonts w:cs="Arial"/>
          <w:szCs w:val="20"/>
          <w:u w:val="single"/>
        </w:rPr>
        <w:t>uprawnia / nie uprawnia</w:t>
      </w:r>
      <w:r w:rsidRPr="00041670">
        <w:rPr>
          <w:rFonts w:cs="Arial"/>
          <w:szCs w:val="20"/>
          <w:vertAlign w:val="superscript"/>
        </w:rPr>
        <w:t>**</w:t>
      </w:r>
      <w:r w:rsidRPr="00041670">
        <w:rPr>
          <w:rFonts w:cs="Arial"/>
          <w:szCs w:val="20"/>
        </w:rPr>
        <w:t xml:space="preserve"> do udzielenia dalszych pełnomocnictw .......</w:t>
      </w:r>
      <w:r w:rsidRPr="00041670">
        <w:rPr>
          <w:rStyle w:val="Odwoanieprzypisudolnego"/>
          <w:rFonts w:cs="Arial"/>
        </w:rPr>
        <w:footnoteReference w:customMarkFollows="1" w:id="2"/>
        <w:t>**</w:t>
      </w:r>
      <w:r w:rsidRPr="00041670">
        <w:rPr>
          <w:rFonts w:cs="Arial"/>
          <w:szCs w:val="20"/>
        </w:rPr>
        <w:t xml:space="preserve"> </w:t>
      </w:r>
    </w:p>
    <w:p w14:paraId="6FB2D2BE" w14:textId="77777777" w:rsidR="00EE4865" w:rsidRPr="00041670" w:rsidRDefault="00EE4865" w:rsidP="00EE4865">
      <w:pPr>
        <w:spacing w:before="120" w:after="120"/>
        <w:jc w:val="both"/>
        <w:rPr>
          <w:rFonts w:cs="Arial"/>
          <w:szCs w:val="20"/>
        </w:rPr>
      </w:pPr>
    </w:p>
    <w:p w14:paraId="3A4BAAA6" w14:textId="77777777" w:rsidR="00EE4865" w:rsidRPr="00041670" w:rsidRDefault="00EE4865" w:rsidP="00EE4865">
      <w:pPr>
        <w:spacing w:before="120" w:after="120"/>
        <w:jc w:val="both"/>
        <w:rPr>
          <w:rFonts w:cs="Arial"/>
          <w:b/>
          <w:szCs w:val="20"/>
        </w:rPr>
      </w:pPr>
      <w:r w:rsidRPr="00041670">
        <w:rPr>
          <w:rFonts w:cs="Arial"/>
          <w:szCs w:val="20"/>
        </w:rPr>
        <w:t>Niniejsze pełnomocnictwo jest ważne do odwołania.</w:t>
      </w:r>
    </w:p>
    <w:p w14:paraId="03DE843D" w14:textId="77777777" w:rsidR="00EE4865" w:rsidRPr="00041670" w:rsidRDefault="00EE4865" w:rsidP="00EE4865">
      <w:pPr>
        <w:spacing w:before="120" w:after="120"/>
        <w:rPr>
          <w:rFonts w:cs="Arial"/>
          <w:szCs w:val="20"/>
        </w:rPr>
      </w:pPr>
    </w:p>
    <w:p w14:paraId="0A83DB26" w14:textId="77777777" w:rsidR="00EE4865" w:rsidRPr="00041670" w:rsidRDefault="00EE4865" w:rsidP="00EE4865">
      <w:pPr>
        <w:spacing w:before="120" w:after="120"/>
        <w:rPr>
          <w:rFonts w:cs="Arial"/>
          <w:szCs w:val="20"/>
        </w:rPr>
      </w:pPr>
    </w:p>
    <w:p w14:paraId="7F7B031D" w14:textId="77777777" w:rsidR="008C2EFD" w:rsidRDefault="008C2EFD" w:rsidP="008C2EFD">
      <w:pPr>
        <w:rPr>
          <w:b/>
          <w:sz w:val="20"/>
          <w:szCs w:val="20"/>
        </w:rPr>
      </w:pPr>
    </w:p>
    <w:p w14:paraId="2D336639" w14:textId="3C0FEF92" w:rsidR="008C2EFD" w:rsidRDefault="00F457AF" w:rsidP="008C2EFD">
      <w:pPr>
        <w:rPr>
          <w:b/>
          <w:sz w:val="28"/>
          <w:szCs w:val="28"/>
        </w:rPr>
      </w:pPr>
      <w:r>
        <w:rPr>
          <w:b/>
          <w:sz w:val="28"/>
          <w:szCs w:val="28"/>
        </w:rPr>
        <w:t>ZGK.271.</w:t>
      </w:r>
      <w:r w:rsidR="001C115D">
        <w:rPr>
          <w:b/>
          <w:sz w:val="28"/>
          <w:szCs w:val="28"/>
        </w:rPr>
        <w:t>2</w:t>
      </w:r>
      <w:r w:rsidR="008C2EFD" w:rsidRPr="007E1739">
        <w:rPr>
          <w:b/>
          <w:sz w:val="28"/>
          <w:szCs w:val="28"/>
        </w:rPr>
        <w:t>.202</w:t>
      </w:r>
      <w:r w:rsidR="001C115D">
        <w:rPr>
          <w:b/>
          <w:sz w:val="28"/>
          <w:szCs w:val="28"/>
        </w:rPr>
        <w:t>4</w:t>
      </w:r>
      <w:r w:rsidR="008C2EFD" w:rsidRPr="007E1739">
        <w:rPr>
          <w:b/>
          <w:sz w:val="28"/>
          <w:szCs w:val="28"/>
        </w:rPr>
        <w:t xml:space="preserve">                  </w:t>
      </w:r>
      <w:r w:rsidR="008C2EFD">
        <w:rPr>
          <w:b/>
          <w:sz w:val="28"/>
          <w:szCs w:val="28"/>
        </w:rPr>
        <w:t xml:space="preserve">             </w:t>
      </w:r>
      <w:r w:rsidR="008C2EFD" w:rsidRPr="007E1739">
        <w:rPr>
          <w:b/>
          <w:sz w:val="28"/>
          <w:szCs w:val="28"/>
        </w:rPr>
        <w:t xml:space="preserve">                      </w:t>
      </w:r>
      <w:r w:rsidR="008C2EFD">
        <w:rPr>
          <w:b/>
          <w:sz w:val="28"/>
          <w:szCs w:val="28"/>
        </w:rPr>
        <w:t xml:space="preserve">                  Załącznik nr 4</w:t>
      </w:r>
      <w:r w:rsidR="008C2EFD" w:rsidRPr="007E1739">
        <w:rPr>
          <w:b/>
          <w:sz w:val="28"/>
          <w:szCs w:val="28"/>
        </w:rPr>
        <w:t xml:space="preserve"> do SWZ</w:t>
      </w:r>
    </w:p>
    <w:p w14:paraId="27E567C2" w14:textId="77777777" w:rsidR="008C2EFD" w:rsidRDefault="008C2EFD" w:rsidP="008C2EFD">
      <w:pPr>
        <w:spacing w:after="0"/>
        <w:ind w:left="5246" w:firstLine="708"/>
        <w:rPr>
          <w:rFonts w:ascii="Arial" w:hAnsi="Arial" w:cs="Arial"/>
          <w:b/>
          <w:sz w:val="20"/>
          <w:szCs w:val="20"/>
        </w:rPr>
      </w:pPr>
    </w:p>
    <w:p w14:paraId="26CA4928" w14:textId="77777777" w:rsidR="008C2EFD" w:rsidRDefault="008C2EFD" w:rsidP="008C2EFD">
      <w:pPr>
        <w:spacing w:after="0"/>
        <w:rPr>
          <w:rFonts w:ascii="Arial" w:hAnsi="Arial" w:cs="Arial"/>
          <w:b/>
          <w:sz w:val="20"/>
          <w:szCs w:val="20"/>
        </w:rPr>
      </w:pPr>
      <w:r w:rsidRPr="00A058AD">
        <w:rPr>
          <w:rFonts w:ascii="Arial" w:hAnsi="Arial" w:cs="Arial"/>
          <w:b/>
          <w:sz w:val="20"/>
          <w:szCs w:val="20"/>
        </w:rPr>
        <w:t>Zamawiający:</w:t>
      </w:r>
    </w:p>
    <w:p w14:paraId="3965488A" w14:textId="77777777" w:rsidR="008C2EFD" w:rsidRPr="00A058AD" w:rsidRDefault="008C2EFD" w:rsidP="008C2EFD">
      <w:pPr>
        <w:spacing w:after="0"/>
        <w:ind w:left="5246" w:firstLine="708"/>
        <w:rPr>
          <w:rFonts w:ascii="Arial" w:hAnsi="Arial" w:cs="Arial"/>
          <w:b/>
          <w:sz w:val="20"/>
          <w:szCs w:val="20"/>
        </w:rPr>
      </w:pPr>
    </w:p>
    <w:p w14:paraId="7D9CBB22" w14:textId="77777777" w:rsidR="008C2EFD" w:rsidRDefault="008C2EFD" w:rsidP="008C2EFD">
      <w:pPr>
        <w:spacing w:after="0" w:line="240" w:lineRule="auto"/>
        <w:rPr>
          <w:rFonts w:cstheme="minorHAnsi"/>
          <w:color w:val="000000" w:themeColor="text1"/>
          <w:sz w:val="24"/>
          <w:szCs w:val="24"/>
        </w:rPr>
      </w:pPr>
      <w:r w:rsidRPr="00BA7A59">
        <w:rPr>
          <w:rFonts w:cstheme="minorHAnsi"/>
          <w:color w:val="000000" w:themeColor="text1"/>
          <w:sz w:val="24"/>
          <w:szCs w:val="24"/>
        </w:rPr>
        <w:t xml:space="preserve">Gmina Rymanów, ul. Mitkowskiego 14 A, 38-480 Rymanów w imieniu, której działa gminna jednostka organizacyjna: Zakład Gospodarki Komunalnej w Rymanowie, ul. Osiedle 40, </w:t>
      </w:r>
      <w:r>
        <w:rPr>
          <w:rFonts w:cstheme="minorHAnsi"/>
          <w:color w:val="000000" w:themeColor="text1"/>
          <w:sz w:val="24"/>
          <w:szCs w:val="24"/>
        </w:rPr>
        <w:t xml:space="preserve">      </w:t>
      </w:r>
      <w:r w:rsidRPr="00BA7A59">
        <w:rPr>
          <w:rFonts w:cstheme="minorHAnsi"/>
          <w:color w:val="000000" w:themeColor="text1"/>
          <w:sz w:val="24"/>
          <w:szCs w:val="24"/>
        </w:rPr>
        <w:t>38-480 Rymanów</w:t>
      </w:r>
    </w:p>
    <w:p w14:paraId="00C401DD" w14:textId="77777777" w:rsidR="008C2EFD" w:rsidRPr="00AB71A8" w:rsidRDefault="008C2EFD" w:rsidP="008C2EFD">
      <w:pPr>
        <w:spacing w:after="0"/>
        <w:jc w:val="right"/>
        <w:rPr>
          <w:rFonts w:ascii="Arial" w:hAnsi="Arial" w:cs="Arial"/>
          <w:b/>
        </w:rPr>
      </w:pPr>
    </w:p>
    <w:p w14:paraId="7A882E29" w14:textId="77777777" w:rsidR="008C2EFD" w:rsidRDefault="008C2EFD" w:rsidP="008C2EFD">
      <w:pPr>
        <w:spacing w:after="0"/>
        <w:rPr>
          <w:rFonts w:ascii="Arial" w:hAnsi="Arial" w:cs="Arial"/>
          <w:b/>
          <w:sz w:val="20"/>
          <w:szCs w:val="20"/>
        </w:rPr>
      </w:pPr>
    </w:p>
    <w:p w14:paraId="555FC18C" w14:textId="77777777" w:rsidR="008C2EFD" w:rsidRPr="00EE4865" w:rsidRDefault="008C2EFD" w:rsidP="008C2EFD">
      <w:pPr>
        <w:spacing w:after="0"/>
        <w:rPr>
          <w:rFonts w:cstheme="minorHAnsi"/>
          <w:b/>
          <w:sz w:val="20"/>
          <w:szCs w:val="20"/>
        </w:rPr>
      </w:pPr>
      <w:r w:rsidRPr="00EE4865">
        <w:rPr>
          <w:rFonts w:cstheme="minorHAnsi"/>
          <w:b/>
          <w:sz w:val="20"/>
          <w:szCs w:val="20"/>
        </w:rPr>
        <w:t>Wykonawca:</w:t>
      </w:r>
    </w:p>
    <w:p w14:paraId="5590F764" w14:textId="77777777" w:rsidR="008C2EFD" w:rsidRPr="00EE4865" w:rsidRDefault="008C2EFD" w:rsidP="008C2EFD">
      <w:pPr>
        <w:spacing w:after="0" w:line="480" w:lineRule="auto"/>
        <w:ind w:right="5954"/>
        <w:rPr>
          <w:rFonts w:cstheme="minorHAnsi"/>
          <w:sz w:val="20"/>
          <w:szCs w:val="20"/>
        </w:rPr>
      </w:pPr>
      <w:r w:rsidRPr="00EE4865">
        <w:rPr>
          <w:rFonts w:cstheme="minorHAnsi"/>
          <w:sz w:val="20"/>
          <w:szCs w:val="20"/>
        </w:rPr>
        <w:t>………………………………………………………………………………</w:t>
      </w:r>
      <w:r w:rsidR="00F457AF">
        <w:rPr>
          <w:rFonts w:cstheme="minorHAnsi"/>
          <w:sz w:val="20"/>
          <w:szCs w:val="20"/>
        </w:rPr>
        <w:t>……………………………………</w:t>
      </w:r>
    </w:p>
    <w:p w14:paraId="356FA7DF" w14:textId="77777777" w:rsidR="008C2EFD" w:rsidRPr="00EE4865" w:rsidRDefault="008C2EFD" w:rsidP="008C2EFD">
      <w:pPr>
        <w:ind w:right="5953"/>
        <w:rPr>
          <w:rFonts w:cstheme="minorHAnsi"/>
          <w:i/>
          <w:sz w:val="16"/>
          <w:szCs w:val="16"/>
        </w:rPr>
      </w:pPr>
      <w:r w:rsidRPr="00EE4865">
        <w:rPr>
          <w:rFonts w:cstheme="minorHAnsi"/>
          <w:i/>
          <w:sz w:val="16"/>
          <w:szCs w:val="16"/>
        </w:rPr>
        <w:t>(pełna nazwa/firma, adres, NIP, KRS)</w:t>
      </w:r>
    </w:p>
    <w:p w14:paraId="1787E91C" w14:textId="77777777" w:rsidR="008C2EFD" w:rsidRPr="00EE4865" w:rsidRDefault="008C2EFD" w:rsidP="008C2EFD">
      <w:pPr>
        <w:spacing w:after="0" w:line="480" w:lineRule="auto"/>
        <w:ind w:right="5954"/>
        <w:rPr>
          <w:rFonts w:cstheme="minorHAnsi"/>
          <w:b/>
          <w:i/>
          <w:sz w:val="16"/>
          <w:szCs w:val="20"/>
        </w:rPr>
      </w:pPr>
      <w:r w:rsidRPr="00EE4865">
        <w:rPr>
          <w:rFonts w:cstheme="minorHAnsi"/>
          <w:b/>
          <w:i/>
          <w:sz w:val="16"/>
          <w:szCs w:val="20"/>
        </w:rPr>
        <w:t>Dostęp do KRS w formie elektronicznej: https://ekrs.ms.gov.pl/</w:t>
      </w:r>
    </w:p>
    <w:p w14:paraId="54069B81" w14:textId="77777777" w:rsidR="008C2EFD" w:rsidRPr="00EE4865" w:rsidRDefault="008C2EFD" w:rsidP="008C2EFD">
      <w:pPr>
        <w:spacing w:after="0"/>
        <w:rPr>
          <w:rFonts w:cstheme="minorHAnsi"/>
          <w:sz w:val="20"/>
          <w:szCs w:val="20"/>
          <w:u w:val="single"/>
        </w:rPr>
      </w:pPr>
    </w:p>
    <w:p w14:paraId="1C8896E1" w14:textId="77777777" w:rsidR="008C2EFD" w:rsidRPr="00EE4865" w:rsidRDefault="008C2EFD" w:rsidP="008C2EFD">
      <w:pPr>
        <w:spacing w:after="0"/>
        <w:rPr>
          <w:rFonts w:cstheme="minorHAnsi"/>
          <w:sz w:val="20"/>
          <w:szCs w:val="20"/>
          <w:u w:val="single"/>
        </w:rPr>
      </w:pPr>
      <w:r w:rsidRPr="00EE4865">
        <w:rPr>
          <w:rFonts w:cstheme="minorHAnsi"/>
          <w:sz w:val="20"/>
          <w:szCs w:val="20"/>
          <w:u w:val="single"/>
        </w:rPr>
        <w:t>reprezentowany przez:</w:t>
      </w:r>
    </w:p>
    <w:p w14:paraId="3F11089C" w14:textId="77777777" w:rsidR="008C2EFD" w:rsidRPr="00EE4865" w:rsidRDefault="008C2EFD" w:rsidP="008C2EFD">
      <w:pPr>
        <w:spacing w:after="0" w:line="480" w:lineRule="auto"/>
        <w:ind w:right="5954"/>
        <w:rPr>
          <w:rFonts w:cstheme="minorHAnsi"/>
          <w:sz w:val="20"/>
          <w:szCs w:val="20"/>
        </w:rPr>
      </w:pPr>
      <w:r w:rsidRPr="00EE4865">
        <w:rPr>
          <w:rFonts w:cstheme="minorHAnsi"/>
          <w:sz w:val="20"/>
          <w:szCs w:val="20"/>
        </w:rPr>
        <w:t>…………………………………………………………</w:t>
      </w:r>
    </w:p>
    <w:p w14:paraId="0B841E78" w14:textId="77777777" w:rsidR="008C2EFD" w:rsidRPr="00EE4865" w:rsidRDefault="008C2EFD" w:rsidP="008C2EFD">
      <w:pPr>
        <w:spacing w:after="0"/>
        <w:ind w:right="5953"/>
        <w:rPr>
          <w:rFonts w:cstheme="minorHAnsi"/>
          <w:i/>
          <w:sz w:val="16"/>
          <w:szCs w:val="16"/>
        </w:rPr>
      </w:pPr>
      <w:r w:rsidRPr="00EE4865">
        <w:rPr>
          <w:rFonts w:cstheme="minorHAnsi"/>
          <w:i/>
          <w:sz w:val="16"/>
          <w:szCs w:val="16"/>
        </w:rPr>
        <w:t>(imię, nazwisko, stanowisko/podstawa do reprezentacji)</w:t>
      </w:r>
    </w:p>
    <w:p w14:paraId="6691943E" w14:textId="77777777" w:rsidR="008C2EFD" w:rsidRPr="00EE4865" w:rsidRDefault="008C2EFD" w:rsidP="008C2EFD">
      <w:pPr>
        <w:rPr>
          <w:rFonts w:cstheme="minorHAnsi"/>
        </w:rPr>
      </w:pPr>
    </w:p>
    <w:p w14:paraId="79F106A1" w14:textId="77777777" w:rsidR="008C2EFD" w:rsidRPr="00EE4865" w:rsidRDefault="008C2EFD" w:rsidP="008C2EFD">
      <w:pPr>
        <w:rPr>
          <w:rFonts w:cstheme="minorHAnsi"/>
          <w:sz w:val="28"/>
          <w:szCs w:val="28"/>
        </w:rPr>
      </w:pPr>
    </w:p>
    <w:p w14:paraId="2E985536" w14:textId="77777777" w:rsidR="008C2EFD" w:rsidRPr="00EE4865" w:rsidRDefault="008C2EFD" w:rsidP="00EE4865">
      <w:pPr>
        <w:spacing w:after="120" w:line="360" w:lineRule="auto"/>
        <w:jc w:val="center"/>
        <w:rPr>
          <w:rFonts w:cstheme="minorHAnsi"/>
          <w:b/>
          <w:sz w:val="28"/>
          <w:szCs w:val="28"/>
          <w:u w:val="single"/>
        </w:rPr>
      </w:pPr>
      <w:r w:rsidRPr="00EE4865">
        <w:rPr>
          <w:rFonts w:cstheme="minorHAnsi"/>
          <w:b/>
          <w:sz w:val="28"/>
          <w:szCs w:val="28"/>
          <w:u w:val="single"/>
        </w:rPr>
        <w:t xml:space="preserve">Oświadczenie </w:t>
      </w:r>
      <w:r w:rsidR="00EE4865">
        <w:rPr>
          <w:rFonts w:cstheme="minorHAnsi"/>
          <w:b/>
          <w:sz w:val="28"/>
          <w:szCs w:val="28"/>
          <w:u w:val="single"/>
        </w:rPr>
        <w:t xml:space="preserve">Wstępne </w:t>
      </w:r>
      <w:r w:rsidRPr="00EE4865">
        <w:rPr>
          <w:rFonts w:cstheme="minorHAnsi"/>
          <w:b/>
          <w:sz w:val="28"/>
          <w:szCs w:val="28"/>
          <w:u w:val="single"/>
        </w:rPr>
        <w:t>Wykonawcy</w:t>
      </w:r>
    </w:p>
    <w:p w14:paraId="2509C2E0" w14:textId="77777777" w:rsidR="008C2EFD" w:rsidRPr="00EE4865" w:rsidRDefault="008C2EFD" w:rsidP="008C2EFD">
      <w:pPr>
        <w:spacing w:after="0" w:line="360" w:lineRule="auto"/>
        <w:jc w:val="center"/>
        <w:rPr>
          <w:rFonts w:cstheme="minorHAnsi"/>
          <w:b/>
          <w:sz w:val="21"/>
          <w:szCs w:val="21"/>
        </w:rPr>
      </w:pPr>
      <w:r w:rsidRPr="00EE4865">
        <w:rPr>
          <w:rFonts w:cstheme="minorHAnsi"/>
          <w:b/>
          <w:sz w:val="21"/>
          <w:szCs w:val="21"/>
        </w:rPr>
        <w:t xml:space="preserve">składane na podstawie art. 125 ust. 1 ustawy z dnia 11 września 2019 r. </w:t>
      </w:r>
    </w:p>
    <w:p w14:paraId="0285BF14" w14:textId="77777777" w:rsidR="008C2EFD" w:rsidRPr="00EE4865" w:rsidRDefault="008C2EFD" w:rsidP="00EE4865">
      <w:pPr>
        <w:spacing w:after="0" w:line="360" w:lineRule="auto"/>
        <w:jc w:val="center"/>
        <w:rPr>
          <w:rFonts w:cstheme="minorHAnsi"/>
          <w:b/>
          <w:sz w:val="21"/>
          <w:szCs w:val="21"/>
        </w:rPr>
      </w:pPr>
      <w:r w:rsidRPr="00EE4865">
        <w:rPr>
          <w:rFonts w:cstheme="minorHAnsi"/>
          <w:b/>
          <w:sz w:val="21"/>
          <w:szCs w:val="21"/>
        </w:rPr>
        <w:t xml:space="preserve">Prawo zamówień publicznych (dalej jako: ustawa PZP), </w:t>
      </w:r>
    </w:p>
    <w:p w14:paraId="6000227A" w14:textId="77777777" w:rsidR="008C2EFD" w:rsidRPr="00EE4865" w:rsidRDefault="008C2EFD" w:rsidP="008C2EFD">
      <w:pPr>
        <w:spacing w:before="120" w:after="0" w:line="360" w:lineRule="auto"/>
        <w:jc w:val="center"/>
        <w:rPr>
          <w:rFonts w:cstheme="minorHAnsi"/>
          <w:b/>
          <w:sz w:val="21"/>
          <w:szCs w:val="21"/>
          <w:u w:val="single"/>
        </w:rPr>
      </w:pPr>
      <w:r w:rsidRPr="00EE4865">
        <w:rPr>
          <w:rFonts w:cstheme="minorHAnsi"/>
          <w:b/>
          <w:sz w:val="21"/>
          <w:szCs w:val="21"/>
          <w:u w:val="single"/>
        </w:rPr>
        <w:t xml:space="preserve">DOTYCZĄCE SPEŁNIANIA WARUNKÓW UDZIAŁU W POSTĘPOWANIU </w:t>
      </w:r>
      <w:r w:rsidRPr="00EE4865">
        <w:rPr>
          <w:rFonts w:cstheme="minorHAnsi"/>
          <w:b/>
          <w:sz w:val="21"/>
          <w:szCs w:val="21"/>
          <w:u w:val="single"/>
        </w:rPr>
        <w:br/>
      </w:r>
    </w:p>
    <w:p w14:paraId="003795B7" w14:textId="77777777" w:rsidR="008C2EFD" w:rsidRPr="00EE4865" w:rsidRDefault="008C2EFD" w:rsidP="008C2EFD">
      <w:pPr>
        <w:spacing w:after="0" w:line="360" w:lineRule="auto"/>
        <w:ind w:firstLine="709"/>
        <w:jc w:val="both"/>
        <w:rPr>
          <w:rFonts w:cstheme="minorHAnsi"/>
          <w:sz w:val="21"/>
          <w:szCs w:val="21"/>
        </w:rPr>
      </w:pPr>
    </w:p>
    <w:p w14:paraId="6F774D77" w14:textId="77777777" w:rsidR="008C2EFD" w:rsidRDefault="008C2EFD" w:rsidP="00F6145D">
      <w:pPr>
        <w:spacing w:after="0" w:line="240" w:lineRule="auto"/>
        <w:jc w:val="both"/>
        <w:rPr>
          <w:rFonts w:ascii="Arial" w:hAnsi="Arial" w:cs="Arial"/>
          <w:sz w:val="21"/>
          <w:szCs w:val="21"/>
        </w:rPr>
      </w:pPr>
      <w:r w:rsidRPr="00F6145D">
        <w:rPr>
          <w:rFonts w:ascii="Arial" w:hAnsi="Arial" w:cs="Arial"/>
        </w:rPr>
        <w:t>Na potrzeby postępowania o udzielenie zam</w:t>
      </w:r>
      <w:r w:rsidR="00F6145D" w:rsidRPr="00F6145D">
        <w:rPr>
          <w:rFonts w:ascii="Arial" w:hAnsi="Arial" w:cs="Arial"/>
        </w:rPr>
        <w:t>ówienia</w:t>
      </w:r>
      <w:r w:rsidR="00F6145D">
        <w:rPr>
          <w:rFonts w:ascii="Arial" w:hAnsi="Arial" w:cs="Arial"/>
        </w:rPr>
        <w:t xml:space="preserve"> publicznego </w:t>
      </w:r>
      <w:r w:rsidR="00F6145D" w:rsidRPr="00F6145D">
        <w:rPr>
          <w:rFonts w:ascii="Arial" w:hAnsi="Arial" w:cs="Arial"/>
        </w:rPr>
        <w:t xml:space="preserve">pn. </w:t>
      </w:r>
      <w:r w:rsidR="00F6145D" w:rsidRPr="00F6145D">
        <w:rPr>
          <w:rFonts w:ascii="Arial" w:hAnsi="Arial" w:cs="Arial"/>
          <w:sz w:val="21"/>
          <w:szCs w:val="21"/>
        </w:rPr>
        <w:t>,,Sukcesywna dostawa oleju napędowego do Zakładu Gospodarki Komunalnej w Rymanowie”</w:t>
      </w:r>
      <w:r w:rsidR="00F6145D">
        <w:rPr>
          <w:rFonts w:ascii="Arial" w:hAnsi="Arial" w:cs="Arial"/>
          <w:sz w:val="21"/>
          <w:szCs w:val="21"/>
        </w:rPr>
        <w:t xml:space="preserve">, </w:t>
      </w:r>
      <w:r w:rsidRPr="00F6145D">
        <w:rPr>
          <w:rFonts w:ascii="Arial" w:hAnsi="Arial" w:cs="Arial"/>
          <w:sz w:val="21"/>
          <w:szCs w:val="21"/>
        </w:rPr>
        <w:t>prowadzonego przez</w:t>
      </w:r>
      <w:r w:rsidR="00F6145D" w:rsidRPr="00F6145D">
        <w:rPr>
          <w:rFonts w:ascii="Arial" w:hAnsi="Arial" w:cs="Arial"/>
          <w:sz w:val="21"/>
          <w:szCs w:val="21"/>
        </w:rPr>
        <w:t xml:space="preserve"> </w:t>
      </w:r>
      <w:r w:rsidR="00F6145D" w:rsidRPr="00F6145D">
        <w:rPr>
          <w:rFonts w:ascii="Arial" w:hAnsi="Arial" w:cs="Arial"/>
          <w:color w:val="000000" w:themeColor="text1"/>
          <w:sz w:val="21"/>
          <w:szCs w:val="21"/>
        </w:rPr>
        <w:t>Gminę Rymanów, ul. Mitkowskiego 14 A, 38-480 Rymanów w imieniu, której działa gminna jednostka organizacyjna: Zakład Gospodarki Komunalnej w Rymanowie, ul. Osiedle 40, 38-480 Rymanów</w:t>
      </w:r>
      <w:r w:rsidR="00F6145D">
        <w:rPr>
          <w:rFonts w:ascii="Arial" w:hAnsi="Arial" w:cs="Arial"/>
          <w:color w:val="000000" w:themeColor="text1"/>
          <w:sz w:val="21"/>
          <w:szCs w:val="21"/>
        </w:rPr>
        <w:t>,</w:t>
      </w:r>
      <w:r w:rsidRPr="00F6145D">
        <w:rPr>
          <w:rFonts w:ascii="Arial" w:hAnsi="Arial" w:cs="Arial"/>
          <w:i/>
          <w:sz w:val="16"/>
          <w:szCs w:val="16"/>
        </w:rPr>
        <w:t xml:space="preserve"> </w:t>
      </w:r>
      <w:r w:rsidRPr="00F6145D">
        <w:rPr>
          <w:rFonts w:ascii="Arial" w:hAnsi="Arial" w:cs="Arial"/>
          <w:sz w:val="21"/>
          <w:szCs w:val="21"/>
        </w:rPr>
        <w:t>oświadczam, co następuje:</w:t>
      </w:r>
    </w:p>
    <w:p w14:paraId="6257B174" w14:textId="77777777" w:rsidR="001C115D" w:rsidRDefault="001C115D" w:rsidP="00F6145D">
      <w:pPr>
        <w:spacing w:after="0" w:line="240" w:lineRule="auto"/>
        <w:jc w:val="both"/>
        <w:rPr>
          <w:rFonts w:ascii="Arial" w:hAnsi="Arial" w:cs="Arial"/>
          <w:sz w:val="21"/>
          <w:szCs w:val="21"/>
        </w:rPr>
      </w:pPr>
    </w:p>
    <w:p w14:paraId="7887938C" w14:textId="77777777" w:rsidR="001C115D" w:rsidRDefault="001C115D" w:rsidP="00F6145D">
      <w:pPr>
        <w:spacing w:after="0" w:line="240" w:lineRule="auto"/>
        <w:jc w:val="both"/>
        <w:rPr>
          <w:rFonts w:ascii="Arial" w:hAnsi="Arial" w:cs="Arial"/>
          <w:sz w:val="21"/>
          <w:szCs w:val="21"/>
        </w:rPr>
      </w:pPr>
    </w:p>
    <w:p w14:paraId="66B18801" w14:textId="77777777" w:rsidR="001C115D" w:rsidRDefault="001C115D" w:rsidP="00F6145D">
      <w:pPr>
        <w:spacing w:after="0" w:line="240" w:lineRule="auto"/>
        <w:jc w:val="both"/>
        <w:rPr>
          <w:rFonts w:ascii="Arial" w:hAnsi="Arial" w:cs="Arial"/>
          <w:sz w:val="21"/>
          <w:szCs w:val="21"/>
        </w:rPr>
      </w:pPr>
    </w:p>
    <w:p w14:paraId="0CFA469E" w14:textId="77777777" w:rsidR="001C115D" w:rsidRDefault="001C115D" w:rsidP="00F6145D">
      <w:pPr>
        <w:spacing w:after="0" w:line="240" w:lineRule="auto"/>
        <w:jc w:val="both"/>
        <w:rPr>
          <w:rFonts w:ascii="Arial" w:hAnsi="Arial" w:cs="Arial"/>
          <w:sz w:val="21"/>
          <w:szCs w:val="21"/>
        </w:rPr>
      </w:pPr>
    </w:p>
    <w:p w14:paraId="10E4F5BE" w14:textId="77777777" w:rsidR="001C115D" w:rsidRDefault="001C115D" w:rsidP="00F6145D">
      <w:pPr>
        <w:spacing w:after="0" w:line="240" w:lineRule="auto"/>
        <w:jc w:val="both"/>
        <w:rPr>
          <w:rFonts w:ascii="Arial" w:hAnsi="Arial" w:cs="Arial"/>
          <w:sz w:val="21"/>
          <w:szCs w:val="21"/>
        </w:rPr>
      </w:pPr>
    </w:p>
    <w:p w14:paraId="3113AD34" w14:textId="77777777" w:rsidR="001C115D" w:rsidRPr="00F6145D" w:rsidRDefault="001C115D" w:rsidP="00F6145D">
      <w:pPr>
        <w:spacing w:after="0" w:line="240" w:lineRule="auto"/>
        <w:jc w:val="both"/>
        <w:rPr>
          <w:rFonts w:ascii="Arial" w:hAnsi="Arial" w:cs="Arial"/>
          <w:color w:val="000000" w:themeColor="text1"/>
          <w:sz w:val="21"/>
          <w:szCs w:val="21"/>
        </w:rPr>
      </w:pPr>
    </w:p>
    <w:p w14:paraId="4EE3D314" w14:textId="77777777" w:rsidR="00F6145D" w:rsidRPr="00F6145D" w:rsidRDefault="00F6145D" w:rsidP="00F6145D">
      <w:pPr>
        <w:pStyle w:val="Normalny1"/>
        <w:jc w:val="both"/>
        <w:rPr>
          <w:rFonts w:ascii="Arial" w:hAnsi="Arial" w:cs="Arial"/>
          <w:b/>
          <w:szCs w:val="22"/>
        </w:rPr>
      </w:pPr>
    </w:p>
    <w:p w14:paraId="15259071" w14:textId="77777777" w:rsidR="008C2EFD" w:rsidRPr="00EE4865" w:rsidRDefault="008C2EFD" w:rsidP="008C2EFD">
      <w:pPr>
        <w:shd w:val="clear" w:color="auto" w:fill="BFBFBF"/>
        <w:spacing w:after="0" w:line="360" w:lineRule="auto"/>
        <w:jc w:val="both"/>
        <w:rPr>
          <w:rFonts w:cstheme="minorHAnsi"/>
          <w:b/>
          <w:sz w:val="21"/>
          <w:szCs w:val="21"/>
        </w:rPr>
      </w:pPr>
      <w:r w:rsidRPr="00EE4865">
        <w:rPr>
          <w:rFonts w:cstheme="minorHAnsi"/>
          <w:b/>
          <w:sz w:val="21"/>
          <w:szCs w:val="21"/>
        </w:rPr>
        <w:lastRenderedPageBreak/>
        <w:t>INFORMACJA DOTYCZĄCA WYKONAWCY:</w:t>
      </w:r>
    </w:p>
    <w:p w14:paraId="5D230149" w14:textId="77777777" w:rsidR="008C2EFD" w:rsidRPr="00EE4865" w:rsidRDefault="008C2EFD" w:rsidP="008C2EFD">
      <w:pPr>
        <w:spacing w:after="0" w:line="360" w:lineRule="auto"/>
        <w:jc w:val="both"/>
        <w:rPr>
          <w:rFonts w:cstheme="minorHAnsi"/>
          <w:sz w:val="21"/>
          <w:szCs w:val="21"/>
        </w:rPr>
      </w:pPr>
    </w:p>
    <w:p w14:paraId="22F53D3D" w14:textId="77777777" w:rsidR="008C2EFD" w:rsidRPr="00F6145D" w:rsidRDefault="008C2EFD" w:rsidP="00F6145D">
      <w:pPr>
        <w:spacing w:after="0" w:line="360" w:lineRule="auto"/>
        <w:jc w:val="both"/>
        <w:rPr>
          <w:rFonts w:cstheme="minorHAnsi"/>
          <w:sz w:val="21"/>
          <w:szCs w:val="21"/>
        </w:rPr>
      </w:pPr>
      <w:r w:rsidRPr="00EE4865">
        <w:rPr>
          <w:rFonts w:cstheme="minorHAnsi"/>
          <w:sz w:val="21"/>
          <w:szCs w:val="21"/>
        </w:rPr>
        <w:t xml:space="preserve">Oświadczam, że spełniam warunki udziału w postępowaniu określone przez zamawiającego w      …………..…………………………………………………..………………………………………….. </w:t>
      </w:r>
      <w:r w:rsidRPr="00EE4865">
        <w:rPr>
          <w:rFonts w:cstheme="minorHAnsi"/>
          <w:i/>
          <w:sz w:val="16"/>
          <w:szCs w:val="16"/>
        </w:rPr>
        <w:t>(wskazać dokument i właściwą jednostkę redakcyjną dokumentu, w której określono warunki udziału w postępowaniu)</w:t>
      </w:r>
      <w:r w:rsidRPr="00EE4865">
        <w:rPr>
          <w:rFonts w:cstheme="minorHAnsi"/>
          <w:sz w:val="16"/>
          <w:szCs w:val="16"/>
        </w:rPr>
        <w:t>.</w:t>
      </w:r>
    </w:p>
    <w:p w14:paraId="353B2055" w14:textId="77777777" w:rsidR="008C2EFD" w:rsidRPr="00EE4865" w:rsidRDefault="008C2EFD" w:rsidP="008C2EFD">
      <w:pPr>
        <w:shd w:val="clear" w:color="auto" w:fill="BFBFBF"/>
        <w:spacing w:line="360" w:lineRule="auto"/>
        <w:jc w:val="both"/>
        <w:rPr>
          <w:rFonts w:cstheme="minorHAnsi"/>
          <w:sz w:val="21"/>
          <w:szCs w:val="21"/>
        </w:rPr>
      </w:pPr>
      <w:r w:rsidRPr="00EE4865">
        <w:rPr>
          <w:rFonts w:cstheme="minorHAnsi"/>
          <w:b/>
          <w:sz w:val="21"/>
          <w:szCs w:val="21"/>
        </w:rPr>
        <w:t>INFORMACJA W ZWIĄZKU Z POLEGANIEM NA ZASOBACH INNYCH PODMIOTÓW</w:t>
      </w:r>
      <w:r w:rsidRPr="00EE4865">
        <w:rPr>
          <w:rFonts w:cstheme="minorHAnsi"/>
          <w:sz w:val="21"/>
          <w:szCs w:val="21"/>
        </w:rPr>
        <w:t xml:space="preserve">: </w:t>
      </w:r>
    </w:p>
    <w:p w14:paraId="3854282F" w14:textId="77777777" w:rsidR="008C2EFD" w:rsidRPr="004573F9" w:rsidRDefault="008C2EFD" w:rsidP="008C2EFD">
      <w:pPr>
        <w:spacing w:after="0" w:line="360" w:lineRule="auto"/>
        <w:jc w:val="both"/>
        <w:rPr>
          <w:rFonts w:cstheme="minorHAnsi"/>
          <w:sz w:val="21"/>
          <w:szCs w:val="21"/>
        </w:rPr>
      </w:pPr>
      <w:r w:rsidRPr="00EE4865">
        <w:rPr>
          <w:rFonts w:cstheme="minorHAnsi"/>
          <w:sz w:val="21"/>
          <w:szCs w:val="21"/>
        </w:rPr>
        <w:t xml:space="preserve">Oświadczam, że w celu wykazania spełniania warunków udziału w postępowaniu, określonych przez zamawiającego w………………………………………………………...……….. </w:t>
      </w:r>
      <w:r w:rsidRPr="00EE4865">
        <w:rPr>
          <w:rFonts w:cstheme="minorHAnsi"/>
          <w:i/>
          <w:sz w:val="16"/>
          <w:szCs w:val="16"/>
        </w:rPr>
        <w:t>(wskazać dokument i właściwą jednostkę redakcyjną dokumentu, w której określono warunki udziału w postępowaniu),</w:t>
      </w:r>
      <w:r w:rsidRPr="00EE4865">
        <w:rPr>
          <w:rFonts w:cstheme="minorHAnsi"/>
          <w:sz w:val="21"/>
          <w:szCs w:val="21"/>
        </w:rPr>
        <w:t xml:space="preserve"> polegam na zasobach następującego/</w:t>
      </w:r>
      <w:proofErr w:type="spellStart"/>
      <w:r w:rsidRPr="00EE4865">
        <w:rPr>
          <w:rFonts w:cstheme="minorHAnsi"/>
          <w:sz w:val="21"/>
          <w:szCs w:val="21"/>
        </w:rPr>
        <w:t>ych</w:t>
      </w:r>
      <w:proofErr w:type="spellEnd"/>
      <w:r w:rsidRPr="00EE4865">
        <w:rPr>
          <w:rFonts w:cstheme="minorHAnsi"/>
          <w:sz w:val="21"/>
          <w:szCs w:val="21"/>
        </w:rPr>
        <w:t xml:space="preserve"> podmiotu/ów: ………………………………………………………………………………………………………………….…………………………………….., w następującym zakresie: …………………………………………………………………………… </w:t>
      </w:r>
      <w:r w:rsidRPr="00EE4865">
        <w:rPr>
          <w:rFonts w:cstheme="minorHAnsi"/>
          <w:i/>
          <w:sz w:val="16"/>
          <w:szCs w:val="16"/>
        </w:rPr>
        <w:t xml:space="preserve">(wskazać podmiot i określić odpowiedni zakres dla wskazanego podmiotu). </w:t>
      </w:r>
    </w:p>
    <w:p w14:paraId="0F965B9C" w14:textId="77777777" w:rsidR="008C2EFD" w:rsidRPr="00EE4865" w:rsidRDefault="008C2EFD" w:rsidP="008C2EFD">
      <w:pPr>
        <w:spacing w:after="0" w:line="360" w:lineRule="auto"/>
        <w:jc w:val="both"/>
        <w:rPr>
          <w:rFonts w:cstheme="minorHAnsi"/>
          <w:i/>
          <w:sz w:val="16"/>
          <w:szCs w:val="16"/>
        </w:rPr>
      </w:pPr>
    </w:p>
    <w:p w14:paraId="16451C8F" w14:textId="77777777" w:rsidR="008C2EFD" w:rsidRPr="00EE4865" w:rsidRDefault="008C2EFD" w:rsidP="008C2EFD">
      <w:pPr>
        <w:shd w:val="clear" w:color="auto" w:fill="BFBFBF"/>
        <w:spacing w:after="0" w:line="360" w:lineRule="auto"/>
        <w:jc w:val="both"/>
        <w:rPr>
          <w:rFonts w:cstheme="minorHAnsi"/>
          <w:b/>
          <w:sz w:val="21"/>
          <w:szCs w:val="21"/>
        </w:rPr>
      </w:pPr>
      <w:r w:rsidRPr="00EE4865">
        <w:rPr>
          <w:rFonts w:cstheme="minorHAnsi"/>
          <w:b/>
          <w:sz w:val="21"/>
          <w:szCs w:val="21"/>
        </w:rPr>
        <w:t>OŚWIADCZENIE DOTYCZĄCE PODANYCH INFORMACJI:</w:t>
      </w:r>
    </w:p>
    <w:p w14:paraId="746545DB" w14:textId="77777777" w:rsidR="008C2EFD" w:rsidRPr="00EE4865" w:rsidRDefault="008C2EFD" w:rsidP="008C2EFD">
      <w:pPr>
        <w:spacing w:line="360" w:lineRule="auto"/>
        <w:jc w:val="both"/>
        <w:rPr>
          <w:rFonts w:cstheme="minorHAnsi"/>
          <w:sz w:val="21"/>
          <w:szCs w:val="21"/>
        </w:rPr>
      </w:pPr>
    </w:p>
    <w:p w14:paraId="6C35CD54" w14:textId="77777777" w:rsidR="008C2EFD" w:rsidRPr="00EE4865" w:rsidRDefault="008C2EFD" w:rsidP="008C2EFD">
      <w:pPr>
        <w:spacing w:line="360" w:lineRule="auto"/>
        <w:jc w:val="both"/>
        <w:rPr>
          <w:rFonts w:cstheme="minorHAnsi"/>
          <w:sz w:val="21"/>
          <w:szCs w:val="21"/>
        </w:rPr>
      </w:pPr>
      <w:r w:rsidRPr="00EE4865">
        <w:rPr>
          <w:rFonts w:cstheme="minorHAnsi"/>
          <w:sz w:val="21"/>
          <w:szCs w:val="21"/>
        </w:rPr>
        <w:t xml:space="preserve">Oświadczam, że wszystkie informacje podane w powyższych oświadczeniach są aktualne </w:t>
      </w:r>
      <w:r w:rsidRPr="00EE4865">
        <w:rPr>
          <w:rFonts w:cstheme="minorHAnsi"/>
          <w:sz w:val="21"/>
          <w:szCs w:val="21"/>
        </w:rPr>
        <w:br/>
        <w:t>i zgodne z prawdą oraz zostały przedstawione z pełną świadomością konsekwencji wprowadzenia zamawiającego w błąd przy przedstawianiu informacji.</w:t>
      </w:r>
    </w:p>
    <w:p w14:paraId="67130992" w14:textId="77777777" w:rsidR="008C2EFD" w:rsidRPr="00EE4865" w:rsidRDefault="008C2EFD" w:rsidP="008C2EFD">
      <w:pPr>
        <w:spacing w:line="360" w:lineRule="auto"/>
        <w:jc w:val="both"/>
        <w:rPr>
          <w:rFonts w:cstheme="minorHAnsi"/>
          <w:sz w:val="21"/>
          <w:szCs w:val="21"/>
        </w:rPr>
      </w:pPr>
    </w:p>
    <w:p w14:paraId="60632232" w14:textId="77777777" w:rsidR="008C2EFD" w:rsidRPr="00EE4865" w:rsidRDefault="008C2EFD" w:rsidP="008C2EFD">
      <w:pPr>
        <w:rPr>
          <w:rFonts w:cstheme="minorHAnsi"/>
        </w:rPr>
      </w:pPr>
    </w:p>
    <w:p w14:paraId="5623B12E" w14:textId="77777777" w:rsidR="008C2EFD" w:rsidRPr="00EE4865" w:rsidRDefault="008C2EFD" w:rsidP="008C2EFD">
      <w:pPr>
        <w:rPr>
          <w:rFonts w:cstheme="minorHAnsi"/>
        </w:rPr>
      </w:pPr>
    </w:p>
    <w:p w14:paraId="32510375" w14:textId="77777777" w:rsidR="008C2EFD" w:rsidRPr="00EE4865" w:rsidRDefault="008C2EFD" w:rsidP="008C2EFD">
      <w:pPr>
        <w:rPr>
          <w:rFonts w:cstheme="minorHAnsi"/>
          <w:b/>
          <w:u w:val="single"/>
        </w:rPr>
      </w:pPr>
      <w:r w:rsidRPr="00EE4865">
        <w:rPr>
          <w:rFonts w:cstheme="minorHAnsi"/>
          <w:b/>
          <w:u w:val="single"/>
        </w:rPr>
        <w:br w:type="page"/>
      </w:r>
    </w:p>
    <w:p w14:paraId="68FE7FDC" w14:textId="77777777" w:rsidR="008C2EFD" w:rsidRPr="00EE4865" w:rsidRDefault="008C2EFD" w:rsidP="008C2EFD">
      <w:pPr>
        <w:spacing w:after="120" w:line="360" w:lineRule="auto"/>
        <w:jc w:val="center"/>
        <w:rPr>
          <w:rFonts w:cstheme="minorHAnsi"/>
          <w:b/>
          <w:u w:val="single"/>
        </w:rPr>
      </w:pPr>
      <w:r w:rsidRPr="00EE4865">
        <w:rPr>
          <w:rFonts w:cstheme="minorHAnsi"/>
          <w:b/>
          <w:u w:val="single"/>
        </w:rPr>
        <w:lastRenderedPageBreak/>
        <w:t>Oświadczenie Wstępne</w:t>
      </w:r>
    </w:p>
    <w:p w14:paraId="067C0B65" w14:textId="77777777" w:rsidR="008C2EFD" w:rsidRPr="00EE4865" w:rsidRDefault="008C2EFD" w:rsidP="008C2EFD">
      <w:pPr>
        <w:spacing w:after="120" w:line="360" w:lineRule="auto"/>
        <w:jc w:val="center"/>
        <w:rPr>
          <w:rFonts w:cstheme="minorHAnsi"/>
          <w:b/>
          <w:u w:val="single"/>
        </w:rPr>
      </w:pPr>
      <w:r w:rsidRPr="00EE4865">
        <w:rPr>
          <w:rFonts w:cstheme="minorHAnsi"/>
          <w:b/>
          <w:u w:val="single"/>
        </w:rPr>
        <w:t xml:space="preserve">Wykonawcy </w:t>
      </w:r>
    </w:p>
    <w:p w14:paraId="5FCDC774" w14:textId="77777777" w:rsidR="008C2EFD" w:rsidRPr="00EE4865" w:rsidRDefault="008C2EFD" w:rsidP="008C2EFD">
      <w:pPr>
        <w:spacing w:after="0" w:line="360" w:lineRule="auto"/>
        <w:jc w:val="center"/>
        <w:rPr>
          <w:rFonts w:cstheme="minorHAnsi"/>
          <w:b/>
          <w:sz w:val="20"/>
          <w:szCs w:val="20"/>
        </w:rPr>
      </w:pPr>
      <w:r w:rsidRPr="00EE4865">
        <w:rPr>
          <w:rFonts w:cstheme="minorHAnsi"/>
          <w:b/>
          <w:sz w:val="20"/>
          <w:szCs w:val="20"/>
        </w:rPr>
        <w:t>składane na podstawie art. 125 ust. 1 ustawy Pzp</w:t>
      </w:r>
    </w:p>
    <w:p w14:paraId="74699BF5" w14:textId="77777777" w:rsidR="008C2EFD" w:rsidRPr="00EE4865" w:rsidRDefault="008C2EFD" w:rsidP="008C2EFD">
      <w:pPr>
        <w:spacing w:before="120" w:after="0" w:line="360" w:lineRule="auto"/>
        <w:jc w:val="center"/>
        <w:rPr>
          <w:rFonts w:cstheme="minorHAnsi"/>
          <w:b/>
          <w:u w:val="single"/>
        </w:rPr>
      </w:pPr>
      <w:r w:rsidRPr="00EE4865">
        <w:rPr>
          <w:rFonts w:cstheme="minorHAnsi"/>
          <w:b/>
          <w:u w:val="single"/>
        </w:rPr>
        <w:t>DOTYCZĄCE PRZESŁANEK WYKLUCZENIA Z POSTĘPOWANIA</w:t>
      </w:r>
    </w:p>
    <w:p w14:paraId="1290F8A6" w14:textId="77777777" w:rsidR="008C2EFD" w:rsidRPr="00EE4865" w:rsidRDefault="008C2EFD" w:rsidP="008C2EFD">
      <w:pPr>
        <w:spacing w:after="0" w:line="360" w:lineRule="auto"/>
        <w:jc w:val="both"/>
        <w:rPr>
          <w:rFonts w:cstheme="minorHAnsi"/>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4961"/>
      </w:tblGrid>
      <w:tr w:rsidR="008C2EFD" w:rsidRPr="00EE4865" w14:paraId="2122E1B8" w14:textId="77777777" w:rsidTr="0093379F">
        <w:tc>
          <w:tcPr>
            <w:tcW w:w="4106" w:type="dxa"/>
          </w:tcPr>
          <w:p w14:paraId="5E9FA87B" w14:textId="77777777" w:rsidR="008C2EFD" w:rsidRPr="00EE4865" w:rsidRDefault="008C2EFD" w:rsidP="0093379F">
            <w:pPr>
              <w:spacing w:after="0" w:line="360" w:lineRule="auto"/>
              <w:rPr>
                <w:rFonts w:cstheme="minorHAnsi"/>
                <w:b/>
                <w:sz w:val="21"/>
                <w:szCs w:val="21"/>
              </w:rPr>
            </w:pPr>
            <w:r w:rsidRPr="00EE4865">
              <w:rPr>
                <w:rFonts w:cstheme="minorHAnsi"/>
                <w:b/>
                <w:sz w:val="21"/>
                <w:szCs w:val="21"/>
              </w:rPr>
              <w:t>OŚWIADCZENIA DOTYCZĄCE WYKONAWCY:</w:t>
            </w:r>
          </w:p>
        </w:tc>
        <w:tc>
          <w:tcPr>
            <w:tcW w:w="4961" w:type="dxa"/>
          </w:tcPr>
          <w:p w14:paraId="2E0F6F05" w14:textId="77777777" w:rsidR="008C2EFD" w:rsidRPr="00EE4865" w:rsidRDefault="008C2EFD" w:rsidP="0093379F">
            <w:pPr>
              <w:spacing w:before="120" w:after="120" w:line="240" w:lineRule="auto"/>
              <w:jc w:val="both"/>
              <w:rPr>
                <w:rFonts w:cstheme="minorHAnsi"/>
                <w:sz w:val="21"/>
                <w:szCs w:val="21"/>
                <w:lang w:eastAsia="en-GB"/>
              </w:rPr>
            </w:pPr>
            <w:r w:rsidRPr="00EE4865">
              <w:rPr>
                <w:rFonts w:cstheme="minorHAnsi"/>
                <w:b/>
                <w:sz w:val="21"/>
                <w:szCs w:val="21"/>
                <w:lang w:eastAsia="en-GB"/>
              </w:rPr>
              <w:t>Odpowiedź:</w:t>
            </w:r>
          </w:p>
        </w:tc>
      </w:tr>
      <w:tr w:rsidR="008C2EFD" w:rsidRPr="00EE4865" w14:paraId="45E4D06A" w14:textId="77777777" w:rsidTr="0093379F">
        <w:tc>
          <w:tcPr>
            <w:tcW w:w="4106" w:type="dxa"/>
          </w:tcPr>
          <w:p w14:paraId="523A0D95" w14:textId="77777777" w:rsidR="008C2EFD" w:rsidRPr="00EE4865" w:rsidRDefault="008C2EFD" w:rsidP="0093379F">
            <w:pPr>
              <w:spacing w:after="0" w:line="360" w:lineRule="auto"/>
              <w:rPr>
                <w:rFonts w:cstheme="minorHAnsi"/>
                <w:sz w:val="21"/>
                <w:szCs w:val="21"/>
              </w:rPr>
            </w:pPr>
            <w:r w:rsidRPr="00EE4865">
              <w:rPr>
                <w:rFonts w:cstheme="minorHAnsi"/>
                <w:sz w:val="21"/>
                <w:szCs w:val="21"/>
              </w:rPr>
              <w:t>Oświadczam, że:</w:t>
            </w:r>
          </w:p>
          <w:p w14:paraId="182800BF" w14:textId="77777777" w:rsidR="008C2EFD" w:rsidRPr="00EE4865" w:rsidRDefault="008C2EFD" w:rsidP="0093379F">
            <w:pPr>
              <w:spacing w:after="0" w:line="360" w:lineRule="auto"/>
              <w:rPr>
                <w:rFonts w:cstheme="minorHAnsi"/>
                <w:sz w:val="21"/>
                <w:szCs w:val="21"/>
              </w:rPr>
            </w:pPr>
            <w:r w:rsidRPr="00EE4865">
              <w:rPr>
                <w:rFonts w:cstheme="minorHAnsi"/>
                <w:sz w:val="21"/>
                <w:szCs w:val="21"/>
              </w:rPr>
              <w:t xml:space="preserve">a) nie podlegam wykluczeniu z postępowania na podstawie art. 108 ustawy Pzp </w:t>
            </w:r>
          </w:p>
          <w:p w14:paraId="51B15D47" w14:textId="77777777" w:rsidR="008C2EFD" w:rsidRPr="00EE4865" w:rsidRDefault="008C2EFD" w:rsidP="0093379F">
            <w:pPr>
              <w:spacing w:after="0" w:line="360" w:lineRule="auto"/>
              <w:rPr>
                <w:rFonts w:cstheme="minorHAnsi"/>
                <w:sz w:val="21"/>
                <w:szCs w:val="21"/>
              </w:rPr>
            </w:pPr>
            <w:r w:rsidRPr="00EE4865">
              <w:rPr>
                <w:rFonts w:cstheme="minorHAnsi"/>
                <w:sz w:val="21"/>
                <w:szCs w:val="21"/>
              </w:rPr>
              <w:t>oraz</w:t>
            </w:r>
          </w:p>
          <w:p w14:paraId="1C5447FC" w14:textId="77777777" w:rsidR="008C2EFD" w:rsidRPr="00EE4865" w:rsidRDefault="008C2EFD" w:rsidP="0093379F">
            <w:pPr>
              <w:spacing w:after="0" w:line="360" w:lineRule="auto"/>
              <w:rPr>
                <w:rFonts w:cstheme="minorHAnsi"/>
                <w:sz w:val="21"/>
                <w:szCs w:val="21"/>
              </w:rPr>
            </w:pPr>
            <w:r w:rsidRPr="00EE4865">
              <w:rPr>
                <w:rFonts w:cstheme="minorHAnsi"/>
                <w:sz w:val="21"/>
                <w:szCs w:val="21"/>
              </w:rPr>
              <w:t xml:space="preserve">b) nie podlegam wykluczeniu z postępowania na podstawie art. 109 ust. </w:t>
            </w:r>
            <w:r w:rsidRPr="00EE4865">
              <w:rPr>
                <w:rFonts w:cstheme="minorHAnsi"/>
                <w:sz w:val="20"/>
                <w:szCs w:val="20"/>
              </w:rPr>
              <w:t>ust. 1 pkt 4) ustawy Pzp</w:t>
            </w:r>
            <w:r w:rsidRPr="00EE4865">
              <w:rPr>
                <w:rFonts w:cstheme="minorHAnsi"/>
                <w:sz w:val="21"/>
                <w:szCs w:val="21"/>
              </w:rPr>
              <w:t>.</w:t>
            </w:r>
          </w:p>
        </w:tc>
        <w:tc>
          <w:tcPr>
            <w:tcW w:w="4961" w:type="dxa"/>
          </w:tcPr>
          <w:p w14:paraId="685A4432" w14:textId="77777777" w:rsidR="008C2EFD" w:rsidRPr="00EE4865" w:rsidRDefault="008C2EFD" w:rsidP="0093379F">
            <w:pPr>
              <w:spacing w:before="120" w:after="120" w:line="240" w:lineRule="auto"/>
              <w:jc w:val="both"/>
              <w:rPr>
                <w:rFonts w:cstheme="minorHAnsi"/>
                <w:sz w:val="21"/>
                <w:szCs w:val="21"/>
                <w:lang w:eastAsia="en-GB"/>
              </w:rPr>
            </w:pPr>
            <w:r w:rsidRPr="00EE4865">
              <w:rPr>
                <w:rFonts w:cstheme="minorHAnsi"/>
                <w:sz w:val="21"/>
                <w:szCs w:val="21"/>
                <w:lang w:eastAsia="en-GB"/>
              </w:rPr>
              <w:t>[   ] Tak [   ] Nie</w:t>
            </w:r>
          </w:p>
          <w:p w14:paraId="69F70E19" w14:textId="77777777" w:rsidR="008C2EFD" w:rsidRPr="00EE4865" w:rsidRDefault="008C2EFD" w:rsidP="0093379F">
            <w:pPr>
              <w:spacing w:after="0" w:line="360" w:lineRule="auto"/>
              <w:jc w:val="both"/>
              <w:rPr>
                <w:rFonts w:cstheme="minorHAnsi"/>
                <w:sz w:val="21"/>
                <w:szCs w:val="21"/>
              </w:rPr>
            </w:pPr>
          </w:p>
        </w:tc>
      </w:tr>
      <w:tr w:rsidR="008C2EFD" w:rsidRPr="00EE4865" w14:paraId="44B5267A" w14:textId="77777777" w:rsidTr="0093379F">
        <w:tc>
          <w:tcPr>
            <w:tcW w:w="4106" w:type="dxa"/>
          </w:tcPr>
          <w:p w14:paraId="761C4B98" w14:textId="77777777" w:rsidR="008C2EFD" w:rsidRPr="00EE4865" w:rsidRDefault="008C2EFD" w:rsidP="0093379F">
            <w:pPr>
              <w:spacing w:after="0" w:line="360" w:lineRule="auto"/>
              <w:jc w:val="both"/>
              <w:rPr>
                <w:rFonts w:cstheme="minorHAnsi"/>
                <w:sz w:val="21"/>
                <w:szCs w:val="21"/>
              </w:rPr>
            </w:pPr>
            <w:r w:rsidRPr="00EE4865">
              <w:rPr>
                <w:rFonts w:cstheme="minorHAnsi"/>
                <w:sz w:val="21"/>
                <w:szCs w:val="21"/>
              </w:rPr>
              <w:t>Oświadczam, że zachodzą w stosunku do mnie podstawy wykluczenia z postępowania</w:t>
            </w:r>
          </w:p>
        </w:tc>
        <w:tc>
          <w:tcPr>
            <w:tcW w:w="4961" w:type="dxa"/>
          </w:tcPr>
          <w:p w14:paraId="368D054C" w14:textId="77777777" w:rsidR="008C2EFD" w:rsidRPr="00EE4865" w:rsidRDefault="008C2EFD" w:rsidP="0093379F">
            <w:pPr>
              <w:spacing w:before="120" w:after="120" w:line="240" w:lineRule="auto"/>
              <w:jc w:val="both"/>
              <w:rPr>
                <w:rFonts w:cstheme="minorHAnsi"/>
                <w:sz w:val="21"/>
                <w:szCs w:val="21"/>
                <w:lang w:eastAsia="en-GB"/>
              </w:rPr>
            </w:pPr>
            <w:r w:rsidRPr="00EE4865">
              <w:rPr>
                <w:rFonts w:cstheme="minorHAnsi"/>
                <w:sz w:val="21"/>
                <w:szCs w:val="21"/>
                <w:lang w:eastAsia="en-GB"/>
              </w:rPr>
              <w:t>[  ] Tak [  ] Nie</w:t>
            </w:r>
          </w:p>
          <w:p w14:paraId="5B1110D8" w14:textId="77777777" w:rsidR="008C2EFD" w:rsidRPr="00EE4865" w:rsidRDefault="008C2EFD" w:rsidP="0093379F">
            <w:pPr>
              <w:spacing w:before="120" w:after="120" w:line="240" w:lineRule="auto"/>
              <w:jc w:val="both"/>
              <w:rPr>
                <w:rFonts w:cstheme="minorHAnsi"/>
                <w:sz w:val="21"/>
                <w:szCs w:val="21"/>
              </w:rPr>
            </w:pPr>
            <w:r w:rsidRPr="00EE4865">
              <w:rPr>
                <w:rFonts w:cstheme="minorHAnsi"/>
                <w:sz w:val="21"/>
                <w:szCs w:val="21"/>
              </w:rPr>
              <w:t>Jeżeli tak, proszę podać mającą zastosowanie podstawę wykluczenia spośród wymienionych w art. 108 ust. 1 pkt 2 lub 5 ustawy Pzp:</w:t>
            </w:r>
          </w:p>
          <w:p w14:paraId="38C01F50" w14:textId="77777777" w:rsidR="008C2EFD" w:rsidRPr="00EE4865" w:rsidRDefault="008C2EFD" w:rsidP="0093379F">
            <w:pPr>
              <w:spacing w:before="120" w:after="120" w:line="240" w:lineRule="auto"/>
              <w:jc w:val="both"/>
              <w:rPr>
                <w:rFonts w:cstheme="minorHAnsi"/>
                <w:sz w:val="21"/>
                <w:szCs w:val="21"/>
              </w:rPr>
            </w:pPr>
            <w:r w:rsidRPr="00EE4865">
              <w:rPr>
                <w:rFonts w:cstheme="minorHAnsi"/>
                <w:sz w:val="21"/>
                <w:szCs w:val="21"/>
              </w:rPr>
              <w:t>[…………………………………..]</w:t>
            </w:r>
          </w:p>
          <w:p w14:paraId="3D7E08AB" w14:textId="77777777" w:rsidR="008C2EFD" w:rsidRPr="00EE4865" w:rsidRDefault="008C2EFD" w:rsidP="0093379F">
            <w:pPr>
              <w:spacing w:before="120" w:after="120" w:line="240" w:lineRule="auto"/>
              <w:jc w:val="both"/>
              <w:rPr>
                <w:rFonts w:cstheme="minorHAnsi"/>
                <w:sz w:val="21"/>
                <w:szCs w:val="21"/>
              </w:rPr>
            </w:pPr>
            <w:r w:rsidRPr="00EE4865">
              <w:rPr>
                <w:rFonts w:cstheme="minorHAnsi"/>
                <w:sz w:val="21"/>
                <w:szCs w:val="21"/>
              </w:rPr>
              <w:t>Jednocześnie oświadczam, że w związku z ww.  okolicznością, na podstawie art. 110 ust. 2 ustawy Pzp podjąłem następujące środki naprawcze i tym samym spełniłem łącznie przesłanki w nim określone:</w:t>
            </w:r>
          </w:p>
          <w:p w14:paraId="271F6256" w14:textId="77777777" w:rsidR="008C2EFD" w:rsidRPr="00EE4865" w:rsidRDefault="008C2EFD" w:rsidP="0093379F">
            <w:pPr>
              <w:spacing w:before="120" w:after="120" w:line="240" w:lineRule="auto"/>
              <w:jc w:val="both"/>
              <w:rPr>
                <w:rFonts w:cstheme="minorHAnsi"/>
                <w:sz w:val="21"/>
                <w:szCs w:val="21"/>
              </w:rPr>
            </w:pPr>
            <w:r w:rsidRPr="00EE4865">
              <w:rPr>
                <w:rFonts w:cstheme="minorHAnsi"/>
                <w:sz w:val="21"/>
                <w:szCs w:val="21"/>
              </w:rPr>
              <w:t>[………………………………………………………..]</w:t>
            </w:r>
          </w:p>
          <w:p w14:paraId="7A0C4B64" w14:textId="77777777" w:rsidR="008C2EFD" w:rsidRPr="00EE4865" w:rsidRDefault="008C2EFD" w:rsidP="0093379F">
            <w:pPr>
              <w:spacing w:after="0" w:line="360" w:lineRule="auto"/>
              <w:jc w:val="both"/>
              <w:rPr>
                <w:rFonts w:cstheme="minorHAnsi"/>
                <w:sz w:val="21"/>
                <w:szCs w:val="21"/>
              </w:rPr>
            </w:pPr>
          </w:p>
        </w:tc>
      </w:tr>
    </w:tbl>
    <w:p w14:paraId="7491E691" w14:textId="77777777" w:rsidR="008C2EFD" w:rsidRPr="00EE4865" w:rsidRDefault="008C2EFD" w:rsidP="008C2EFD">
      <w:pPr>
        <w:spacing w:after="0" w:line="360" w:lineRule="auto"/>
        <w:jc w:val="both"/>
        <w:rPr>
          <w:rFonts w:cstheme="minorHAnsi"/>
          <w:i/>
        </w:rPr>
      </w:pPr>
    </w:p>
    <w:p w14:paraId="1C47371F" w14:textId="77777777" w:rsidR="008C2EFD" w:rsidRPr="00EE4865" w:rsidRDefault="008C2EFD" w:rsidP="008C2EFD">
      <w:pPr>
        <w:spacing w:after="0" w:line="360" w:lineRule="auto"/>
        <w:jc w:val="both"/>
        <w:rPr>
          <w:rFonts w:cstheme="minorHAnsi"/>
          <w:i/>
        </w:rPr>
      </w:pPr>
    </w:p>
    <w:p w14:paraId="731A7035" w14:textId="77777777" w:rsidR="008C2EFD" w:rsidRPr="00EE4865" w:rsidRDefault="008C2EFD" w:rsidP="008C2EFD">
      <w:pPr>
        <w:spacing w:after="0" w:line="360" w:lineRule="auto"/>
        <w:jc w:val="both"/>
        <w:rPr>
          <w:rFonts w:cstheme="minorHAnsi"/>
          <w:i/>
        </w:rPr>
      </w:pPr>
    </w:p>
    <w:p w14:paraId="584F9A30" w14:textId="77777777" w:rsidR="008C2EFD" w:rsidRPr="00EE4865" w:rsidRDefault="008C2EFD" w:rsidP="008C2EFD">
      <w:pPr>
        <w:shd w:val="clear" w:color="auto" w:fill="BFBFBF"/>
        <w:spacing w:after="0" w:line="360" w:lineRule="auto"/>
        <w:jc w:val="both"/>
        <w:rPr>
          <w:rFonts w:cstheme="minorHAnsi"/>
          <w:b/>
          <w:sz w:val="21"/>
          <w:szCs w:val="21"/>
        </w:rPr>
      </w:pPr>
      <w:r w:rsidRPr="00EE4865">
        <w:rPr>
          <w:rFonts w:cstheme="minorHAnsi"/>
          <w:b/>
          <w:sz w:val="21"/>
          <w:szCs w:val="21"/>
        </w:rPr>
        <w:t>OŚWIADCZENIE DOTYCZĄCE PODMIOTU, NA KTÓREGO ZASOBY POWOŁUJE SIĘ WYKONAWCA:</w:t>
      </w:r>
    </w:p>
    <w:p w14:paraId="00DB03E0" w14:textId="77777777" w:rsidR="008C2EFD" w:rsidRPr="00EE4865" w:rsidRDefault="008C2EFD" w:rsidP="008C2EFD">
      <w:pPr>
        <w:spacing w:after="0" w:line="360" w:lineRule="auto"/>
        <w:jc w:val="both"/>
        <w:rPr>
          <w:rFonts w:cstheme="minorHAnsi"/>
          <w:b/>
        </w:rPr>
      </w:pPr>
    </w:p>
    <w:p w14:paraId="6D305315" w14:textId="77777777" w:rsidR="008C2EFD" w:rsidRPr="00EE4865" w:rsidRDefault="008C2EFD" w:rsidP="008C2EFD">
      <w:pPr>
        <w:spacing w:after="0" w:line="360" w:lineRule="auto"/>
        <w:jc w:val="both"/>
        <w:rPr>
          <w:rFonts w:cstheme="minorHAnsi"/>
          <w:sz w:val="21"/>
          <w:szCs w:val="21"/>
        </w:rPr>
      </w:pPr>
      <w:r w:rsidRPr="00EE4865">
        <w:rPr>
          <w:rFonts w:cstheme="minorHAnsi"/>
          <w:sz w:val="21"/>
          <w:szCs w:val="21"/>
        </w:rPr>
        <w:t>Oświadczam, że następujący/e podmiot/y, na którego/</w:t>
      </w:r>
      <w:proofErr w:type="spellStart"/>
      <w:r w:rsidRPr="00EE4865">
        <w:rPr>
          <w:rFonts w:cstheme="minorHAnsi"/>
          <w:sz w:val="21"/>
          <w:szCs w:val="21"/>
        </w:rPr>
        <w:t>ych</w:t>
      </w:r>
      <w:proofErr w:type="spellEnd"/>
      <w:r w:rsidRPr="00EE4865">
        <w:rPr>
          <w:rFonts w:cstheme="minorHAnsi"/>
          <w:sz w:val="21"/>
          <w:szCs w:val="21"/>
        </w:rPr>
        <w:t xml:space="preserve"> zasoby powołuję się w niniejszym postępowaniu, tj.:</w:t>
      </w:r>
      <w:r w:rsidRPr="00EE4865">
        <w:rPr>
          <w:rFonts w:cstheme="minorHAnsi"/>
          <w:sz w:val="20"/>
          <w:szCs w:val="20"/>
        </w:rPr>
        <w:t xml:space="preserve"> …………………………………………………………………….……………………… </w:t>
      </w:r>
      <w:r w:rsidRPr="00EE4865">
        <w:rPr>
          <w:rFonts w:cstheme="minorHAnsi"/>
          <w:i/>
          <w:sz w:val="16"/>
          <w:szCs w:val="16"/>
        </w:rPr>
        <w:t>(podać pełną nazwę/firmę, adres, a także w zależności od podmiotu: NIP/PESEL, KRS/</w:t>
      </w:r>
      <w:proofErr w:type="spellStart"/>
      <w:r w:rsidRPr="00EE4865">
        <w:rPr>
          <w:rFonts w:cstheme="minorHAnsi"/>
          <w:i/>
          <w:sz w:val="16"/>
          <w:szCs w:val="16"/>
        </w:rPr>
        <w:t>CEiDG</w:t>
      </w:r>
      <w:proofErr w:type="spellEnd"/>
      <w:r w:rsidRPr="00EE4865">
        <w:rPr>
          <w:rFonts w:cstheme="minorHAnsi"/>
          <w:i/>
          <w:sz w:val="16"/>
          <w:szCs w:val="16"/>
        </w:rPr>
        <w:t>)</w:t>
      </w:r>
      <w:r w:rsidRPr="00EE4865">
        <w:rPr>
          <w:rFonts w:cstheme="minorHAnsi"/>
          <w:i/>
          <w:sz w:val="20"/>
          <w:szCs w:val="20"/>
        </w:rPr>
        <w:t xml:space="preserve"> </w:t>
      </w:r>
      <w:r w:rsidRPr="00EE4865">
        <w:rPr>
          <w:rFonts w:cstheme="minorHAnsi"/>
          <w:sz w:val="21"/>
          <w:szCs w:val="21"/>
        </w:rPr>
        <w:t>nie podlega/ją wykluczeniu z postępowania o udzielenie zamówienia.</w:t>
      </w:r>
    </w:p>
    <w:p w14:paraId="71F03AFF" w14:textId="77777777" w:rsidR="008C2EFD" w:rsidRPr="00EE4865" w:rsidRDefault="008C2EFD" w:rsidP="008C2EFD">
      <w:pPr>
        <w:spacing w:after="0" w:line="360" w:lineRule="auto"/>
        <w:jc w:val="both"/>
        <w:rPr>
          <w:rFonts w:cstheme="minorHAnsi"/>
          <w:i/>
          <w:sz w:val="20"/>
          <w:szCs w:val="20"/>
        </w:rPr>
      </w:pPr>
    </w:p>
    <w:p w14:paraId="28144372" w14:textId="77777777" w:rsidR="008C2EFD" w:rsidRPr="00EE4865" w:rsidRDefault="008C2EFD" w:rsidP="008C2EFD">
      <w:pPr>
        <w:spacing w:after="0" w:line="360" w:lineRule="auto"/>
        <w:jc w:val="both"/>
        <w:rPr>
          <w:rFonts w:cstheme="minorHAnsi"/>
          <w:i/>
          <w:sz w:val="20"/>
          <w:szCs w:val="20"/>
        </w:rPr>
      </w:pPr>
    </w:p>
    <w:p w14:paraId="2C6C3B2A" w14:textId="77777777" w:rsidR="008C2EFD" w:rsidRPr="00EE4865" w:rsidRDefault="008C2EFD" w:rsidP="008C2EFD">
      <w:pPr>
        <w:spacing w:after="0" w:line="360" w:lineRule="auto"/>
        <w:jc w:val="both"/>
        <w:rPr>
          <w:rFonts w:cstheme="minorHAnsi"/>
          <w:i/>
          <w:sz w:val="20"/>
          <w:szCs w:val="20"/>
        </w:rPr>
      </w:pPr>
    </w:p>
    <w:p w14:paraId="4F26906D" w14:textId="77777777" w:rsidR="008C2EFD" w:rsidRPr="00EE4865" w:rsidRDefault="008C2EFD" w:rsidP="008C2EFD">
      <w:pPr>
        <w:shd w:val="clear" w:color="auto" w:fill="BFBFBF"/>
        <w:spacing w:after="0" w:line="360" w:lineRule="auto"/>
        <w:jc w:val="both"/>
        <w:rPr>
          <w:rFonts w:cstheme="minorHAnsi"/>
          <w:b/>
          <w:sz w:val="21"/>
          <w:szCs w:val="21"/>
        </w:rPr>
      </w:pPr>
      <w:r w:rsidRPr="00EE4865">
        <w:rPr>
          <w:rFonts w:cstheme="minorHAnsi"/>
          <w:b/>
          <w:sz w:val="21"/>
          <w:szCs w:val="21"/>
        </w:rPr>
        <w:t>OŚWIADCZENIE DOTYCZĄCE PODANYCH INFORMACJI:</w:t>
      </w:r>
    </w:p>
    <w:p w14:paraId="157F7B18" w14:textId="77777777" w:rsidR="008C2EFD" w:rsidRPr="00EE4865" w:rsidRDefault="008C2EFD" w:rsidP="008C2EFD">
      <w:pPr>
        <w:spacing w:after="0" w:line="360" w:lineRule="auto"/>
        <w:jc w:val="both"/>
        <w:rPr>
          <w:rFonts w:cstheme="minorHAnsi"/>
          <w:b/>
        </w:rPr>
      </w:pPr>
    </w:p>
    <w:p w14:paraId="56A204DC" w14:textId="77777777" w:rsidR="008C2EFD" w:rsidRPr="00EE4865" w:rsidRDefault="008C2EFD" w:rsidP="008C2EFD">
      <w:pPr>
        <w:spacing w:after="0" w:line="360" w:lineRule="auto"/>
        <w:jc w:val="both"/>
        <w:rPr>
          <w:rFonts w:cstheme="minorHAnsi"/>
          <w:sz w:val="21"/>
          <w:szCs w:val="21"/>
        </w:rPr>
      </w:pPr>
      <w:r w:rsidRPr="00EE4865">
        <w:rPr>
          <w:rFonts w:cstheme="minorHAnsi"/>
          <w:sz w:val="21"/>
          <w:szCs w:val="21"/>
        </w:rPr>
        <w:t xml:space="preserve">Oświadczam, że wszystkie informacje podane w powyższych oświadczeniach są aktualne </w:t>
      </w:r>
      <w:r w:rsidRPr="00EE4865">
        <w:rPr>
          <w:rFonts w:cstheme="minorHAnsi"/>
          <w:sz w:val="21"/>
          <w:szCs w:val="21"/>
        </w:rPr>
        <w:br/>
        <w:t>i zgodne z prawdą oraz zostały przedstawione z pełną świadomością konsekwencji wprowadzenia zamawiającego w błąd przy przedstawianiu informacji.</w:t>
      </w:r>
    </w:p>
    <w:p w14:paraId="20A14E28" w14:textId="77777777" w:rsidR="008C2EFD" w:rsidRPr="00EE4865" w:rsidRDefault="008C2EFD" w:rsidP="008C2EFD">
      <w:pPr>
        <w:spacing w:after="0" w:line="360" w:lineRule="auto"/>
        <w:jc w:val="both"/>
        <w:rPr>
          <w:rFonts w:cstheme="minorHAnsi"/>
          <w:sz w:val="20"/>
          <w:szCs w:val="20"/>
        </w:rPr>
      </w:pPr>
    </w:p>
    <w:p w14:paraId="67400D06" w14:textId="77777777" w:rsidR="008C2EFD" w:rsidRPr="00EE4865" w:rsidRDefault="008C2EFD" w:rsidP="000F7375">
      <w:pPr>
        <w:jc w:val="both"/>
        <w:rPr>
          <w:rFonts w:cstheme="minorHAnsi"/>
          <w:sz w:val="18"/>
          <w:szCs w:val="18"/>
        </w:rPr>
      </w:pPr>
    </w:p>
    <w:p w14:paraId="1F409DBC" w14:textId="77777777" w:rsidR="00EE4865" w:rsidRPr="00EE4865" w:rsidRDefault="00EE4865" w:rsidP="000F7375">
      <w:pPr>
        <w:jc w:val="both"/>
        <w:rPr>
          <w:rFonts w:cstheme="minorHAnsi"/>
          <w:sz w:val="18"/>
          <w:szCs w:val="18"/>
        </w:rPr>
      </w:pPr>
    </w:p>
    <w:p w14:paraId="0CF0071F" w14:textId="77777777" w:rsidR="00EE4865" w:rsidRPr="00EE4865" w:rsidRDefault="00EE4865" w:rsidP="000F7375">
      <w:pPr>
        <w:jc w:val="both"/>
        <w:rPr>
          <w:rFonts w:cstheme="minorHAnsi"/>
          <w:sz w:val="18"/>
          <w:szCs w:val="18"/>
        </w:rPr>
      </w:pPr>
    </w:p>
    <w:p w14:paraId="6F4DF139" w14:textId="77777777" w:rsidR="00EE4865" w:rsidRPr="00EE4865" w:rsidRDefault="00EE4865" w:rsidP="000F7375">
      <w:pPr>
        <w:jc w:val="both"/>
        <w:rPr>
          <w:rFonts w:cstheme="minorHAnsi"/>
          <w:sz w:val="18"/>
          <w:szCs w:val="18"/>
        </w:rPr>
      </w:pPr>
    </w:p>
    <w:p w14:paraId="1C2C040E" w14:textId="77777777" w:rsidR="00EE4865" w:rsidRPr="00EE4865" w:rsidRDefault="00EE4865" w:rsidP="000F7375">
      <w:pPr>
        <w:jc w:val="both"/>
        <w:rPr>
          <w:rFonts w:cstheme="minorHAnsi"/>
          <w:sz w:val="18"/>
          <w:szCs w:val="18"/>
        </w:rPr>
      </w:pPr>
    </w:p>
    <w:p w14:paraId="5FA459BC" w14:textId="77777777" w:rsidR="00EE4865" w:rsidRDefault="00EE4865" w:rsidP="000F7375">
      <w:pPr>
        <w:jc w:val="both"/>
        <w:rPr>
          <w:rFonts w:cstheme="minorHAnsi"/>
          <w:sz w:val="18"/>
          <w:szCs w:val="18"/>
        </w:rPr>
      </w:pPr>
    </w:p>
    <w:p w14:paraId="3F137A88" w14:textId="77777777" w:rsidR="00EE4865" w:rsidRDefault="00EE4865" w:rsidP="000F7375">
      <w:pPr>
        <w:jc w:val="both"/>
        <w:rPr>
          <w:rFonts w:cstheme="minorHAnsi"/>
          <w:sz w:val="18"/>
          <w:szCs w:val="18"/>
        </w:rPr>
      </w:pPr>
    </w:p>
    <w:p w14:paraId="69508932" w14:textId="77777777" w:rsidR="00EE4865" w:rsidRDefault="00EE4865" w:rsidP="000F7375">
      <w:pPr>
        <w:jc w:val="both"/>
        <w:rPr>
          <w:rFonts w:cstheme="minorHAnsi"/>
          <w:sz w:val="18"/>
          <w:szCs w:val="18"/>
        </w:rPr>
      </w:pPr>
    </w:p>
    <w:p w14:paraId="51AC428B" w14:textId="77777777" w:rsidR="00EE4865" w:rsidRDefault="00EE4865" w:rsidP="000F7375">
      <w:pPr>
        <w:jc w:val="both"/>
        <w:rPr>
          <w:rFonts w:cstheme="minorHAnsi"/>
          <w:sz w:val="18"/>
          <w:szCs w:val="18"/>
        </w:rPr>
      </w:pPr>
    </w:p>
    <w:p w14:paraId="5881A03E" w14:textId="77777777" w:rsidR="00EE4865" w:rsidRDefault="00EE4865" w:rsidP="000F7375">
      <w:pPr>
        <w:jc w:val="both"/>
        <w:rPr>
          <w:rFonts w:cstheme="minorHAnsi"/>
          <w:sz w:val="18"/>
          <w:szCs w:val="18"/>
        </w:rPr>
      </w:pPr>
    </w:p>
    <w:p w14:paraId="7FED4AE1" w14:textId="77777777" w:rsidR="00EE4865" w:rsidRDefault="00EE4865" w:rsidP="000F7375">
      <w:pPr>
        <w:jc w:val="both"/>
        <w:rPr>
          <w:rFonts w:cstheme="minorHAnsi"/>
          <w:sz w:val="18"/>
          <w:szCs w:val="18"/>
        </w:rPr>
      </w:pPr>
    </w:p>
    <w:p w14:paraId="4D5E8A35" w14:textId="77777777" w:rsidR="00EE4865" w:rsidRDefault="00EE4865" w:rsidP="000F7375">
      <w:pPr>
        <w:jc w:val="both"/>
        <w:rPr>
          <w:rFonts w:cstheme="minorHAnsi"/>
          <w:sz w:val="18"/>
          <w:szCs w:val="18"/>
        </w:rPr>
      </w:pPr>
    </w:p>
    <w:p w14:paraId="3EE8DF75" w14:textId="77777777" w:rsidR="00EE4865" w:rsidRDefault="00EE4865" w:rsidP="000F7375">
      <w:pPr>
        <w:jc w:val="both"/>
        <w:rPr>
          <w:rFonts w:cstheme="minorHAnsi"/>
          <w:sz w:val="18"/>
          <w:szCs w:val="18"/>
        </w:rPr>
      </w:pPr>
    </w:p>
    <w:p w14:paraId="06D15AEF" w14:textId="77777777" w:rsidR="00EE4865" w:rsidRDefault="00EE4865" w:rsidP="000F7375">
      <w:pPr>
        <w:jc w:val="both"/>
        <w:rPr>
          <w:rFonts w:cstheme="minorHAnsi"/>
          <w:sz w:val="18"/>
          <w:szCs w:val="18"/>
        </w:rPr>
      </w:pPr>
    </w:p>
    <w:p w14:paraId="289A249E" w14:textId="77777777" w:rsidR="00EE4865" w:rsidRDefault="00EE4865" w:rsidP="000F7375">
      <w:pPr>
        <w:jc w:val="both"/>
        <w:rPr>
          <w:rFonts w:cstheme="minorHAnsi"/>
          <w:sz w:val="18"/>
          <w:szCs w:val="18"/>
        </w:rPr>
      </w:pPr>
    </w:p>
    <w:p w14:paraId="3C7B982A" w14:textId="77777777" w:rsidR="00EE4865" w:rsidRDefault="00EE4865" w:rsidP="000F7375">
      <w:pPr>
        <w:jc w:val="both"/>
        <w:rPr>
          <w:rFonts w:cstheme="minorHAnsi"/>
          <w:sz w:val="18"/>
          <w:szCs w:val="18"/>
        </w:rPr>
      </w:pPr>
    </w:p>
    <w:p w14:paraId="6C896A22" w14:textId="77777777" w:rsidR="00EE4865" w:rsidRDefault="00EE4865" w:rsidP="000F7375">
      <w:pPr>
        <w:jc w:val="both"/>
        <w:rPr>
          <w:rFonts w:cstheme="minorHAnsi"/>
          <w:sz w:val="18"/>
          <w:szCs w:val="18"/>
        </w:rPr>
      </w:pPr>
    </w:p>
    <w:p w14:paraId="6EB98340" w14:textId="77777777" w:rsidR="00EE4865" w:rsidRDefault="00EE4865" w:rsidP="000F7375">
      <w:pPr>
        <w:jc w:val="both"/>
        <w:rPr>
          <w:rFonts w:cstheme="minorHAnsi"/>
          <w:sz w:val="18"/>
          <w:szCs w:val="18"/>
        </w:rPr>
      </w:pPr>
    </w:p>
    <w:p w14:paraId="5DED137A" w14:textId="77777777" w:rsidR="00EE4865" w:rsidRDefault="00EE4865" w:rsidP="000F7375">
      <w:pPr>
        <w:jc w:val="both"/>
        <w:rPr>
          <w:rFonts w:cstheme="minorHAnsi"/>
          <w:sz w:val="18"/>
          <w:szCs w:val="18"/>
        </w:rPr>
      </w:pPr>
    </w:p>
    <w:p w14:paraId="6B111871" w14:textId="77777777" w:rsidR="00EE4865" w:rsidRDefault="00EE4865" w:rsidP="000F7375">
      <w:pPr>
        <w:jc w:val="both"/>
        <w:rPr>
          <w:rFonts w:cstheme="minorHAnsi"/>
          <w:sz w:val="18"/>
          <w:szCs w:val="18"/>
        </w:rPr>
      </w:pPr>
    </w:p>
    <w:p w14:paraId="09E3A130" w14:textId="77777777" w:rsidR="00EE4865" w:rsidRDefault="00EE4865" w:rsidP="000F7375">
      <w:pPr>
        <w:jc w:val="both"/>
        <w:rPr>
          <w:rFonts w:cstheme="minorHAnsi"/>
          <w:sz w:val="18"/>
          <w:szCs w:val="18"/>
        </w:rPr>
      </w:pPr>
    </w:p>
    <w:p w14:paraId="7CAB64E8" w14:textId="77777777" w:rsidR="00EE4865" w:rsidRDefault="00EE4865" w:rsidP="000F7375">
      <w:pPr>
        <w:jc w:val="both"/>
        <w:rPr>
          <w:rFonts w:cstheme="minorHAnsi"/>
          <w:sz w:val="18"/>
          <w:szCs w:val="18"/>
        </w:rPr>
      </w:pPr>
    </w:p>
    <w:p w14:paraId="564B1A81" w14:textId="77777777" w:rsidR="00EE4865" w:rsidRDefault="00EE4865" w:rsidP="000F7375">
      <w:pPr>
        <w:jc w:val="both"/>
        <w:rPr>
          <w:rFonts w:cstheme="minorHAnsi"/>
          <w:sz w:val="18"/>
          <w:szCs w:val="18"/>
        </w:rPr>
      </w:pPr>
    </w:p>
    <w:p w14:paraId="1A44BB61" w14:textId="77777777" w:rsidR="00EE4865" w:rsidRDefault="00EE4865" w:rsidP="000F7375">
      <w:pPr>
        <w:jc w:val="both"/>
        <w:rPr>
          <w:rFonts w:cstheme="minorHAnsi"/>
          <w:sz w:val="18"/>
          <w:szCs w:val="18"/>
        </w:rPr>
      </w:pPr>
    </w:p>
    <w:p w14:paraId="59D53D05" w14:textId="77777777" w:rsidR="00EE4865" w:rsidRDefault="00EE4865" w:rsidP="000F7375">
      <w:pPr>
        <w:jc w:val="both"/>
        <w:rPr>
          <w:rFonts w:cstheme="minorHAnsi"/>
          <w:sz w:val="18"/>
          <w:szCs w:val="18"/>
        </w:rPr>
      </w:pPr>
    </w:p>
    <w:p w14:paraId="6492DF47" w14:textId="77777777" w:rsidR="00EE4865" w:rsidRPr="00C30EFC" w:rsidRDefault="00EE4865" w:rsidP="000F7375">
      <w:pPr>
        <w:jc w:val="both"/>
        <w:rPr>
          <w:rFonts w:cstheme="minorHAnsi"/>
          <w:sz w:val="18"/>
          <w:szCs w:val="18"/>
        </w:rPr>
      </w:pPr>
    </w:p>
    <w:p w14:paraId="718C874C" w14:textId="2593A3A9" w:rsidR="008C2EFD" w:rsidRDefault="00F6145D" w:rsidP="008C2EFD">
      <w:pPr>
        <w:spacing w:after="0" w:line="240" w:lineRule="auto"/>
        <w:jc w:val="right"/>
        <w:rPr>
          <w:rFonts w:cstheme="minorHAnsi"/>
          <w:b/>
          <w:bCs/>
          <w:color w:val="000000"/>
          <w:sz w:val="24"/>
          <w:szCs w:val="24"/>
        </w:rPr>
      </w:pPr>
      <w:r>
        <w:rPr>
          <w:b/>
          <w:sz w:val="28"/>
          <w:szCs w:val="28"/>
        </w:rPr>
        <w:lastRenderedPageBreak/>
        <w:t>ZGK.271.</w:t>
      </w:r>
      <w:r w:rsidR="001C115D">
        <w:rPr>
          <w:b/>
          <w:sz w:val="28"/>
          <w:szCs w:val="28"/>
        </w:rPr>
        <w:t>2</w:t>
      </w:r>
      <w:r w:rsidR="008C2EFD" w:rsidRPr="007E1739">
        <w:rPr>
          <w:b/>
          <w:sz w:val="28"/>
          <w:szCs w:val="28"/>
        </w:rPr>
        <w:t>.202</w:t>
      </w:r>
      <w:r w:rsidR="001C115D">
        <w:rPr>
          <w:b/>
          <w:sz w:val="28"/>
          <w:szCs w:val="28"/>
        </w:rPr>
        <w:t>4</w:t>
      </w:r>
      <w:r w:rsidR="008C2EFD" w:rsidRPr="007E1739">
        <w:rPr>
          <w:b/>
          <w:sz w:val="28"/>
          <w:szCs w:val="28"/>
        </w:rPr>
        <w:t xml:space="preserve">                  </w:t>
      </w:r>
      <w:r w:rsidR="008C2EFD">
        <w:rPr>
          <w:b/>
          <w:sz w:val="28"/>
          <w:szCs w:val="28"/>
        </w:rPr>
        <w:t xml:space="preserve">             </w:t>
      </w:r>
      <w:r w:rsidR="008C2EFD" w:rsidRPr="007E1739">
        <w:rPr>
          <w:b/>
          <w:sz w:val="28"/>
          <w:szCs w:val="28"/>
        </w:rPr>
        <w:t xml:space="preserve">                                        </w:t>
      </w:r>
      <w:r w:rsidR="008C2EFD" w:rsidRPr="00874D8A">
        <w:rPr>
          <w:rFonts w:cstheme="minorHAnsi"/>
          <w:b/>
          <w:bCs/>
          <w:color w:val="000000"/>
          <w:sz w:val="24"/>
          <w:szCs w:val="24"/>
        </w:rPr>
        <w:t>Załącznik nr 5</w:t>
      </w:r>
      <w:r w:rsidR="00EE4865">
        <w:rPr>
          <w:rFonts w:cstheme="minorHAnsi"/>
          <w:b/>
          <w:bCs/>
          <w:color w:val="000000"/>
          <w:sz w:val="24"/>
          <w:szCs w:val="24"/>
        </w:rPr>
        <w:t xml:space="preserve"> do S</w:t>
      </w:r>
      <w:r w:rsidR="008C2EFD">
        <w:rPr>
          <w:rFonts w:cstheme="minorHAnsi"/>
          <w:b/>
          <w:bCs/>
          <w:color w:val="000000"/>
          <w:sz w:val="24"/>
          <w:szCs w:val="24"/>
        </w:rPr>
        <w:t>WZ</w:t>
      </w:r>
    </w:p>
    <w:p w14:paraId="372F6D04" w14:textId="77777777" w:rsidR="00EE4865" w:rsidRDefault="00EE4865" w:rsidP="008C2EFD">
      <w:pPr>
        <w:spacing w:after="0" w:line="240" w:lineRule="auto"/>
        <w:jc w:val="right"/>
        <w:rPr>
          <w:rFonts w:cstheme="minorHAnsi"/>
          <w:b/>
          <w:bCs/>
          <w:color w:val="000000"/>
          <w:sz w:val="24"/>
          <w:szCs w:val="24"/>
        </w:rPr>
      </w:pPr>
    </w:p>
    <w:p w14:paraId="3175F66A" w14:textId="77777777" w:rsidR="008C2EFD" w:rsidRPr="00874D8A" w:rsidRDefault="008C2EFD" w:rsidP="008C2EFD">
      <w:pPr>
        <w:spacing w:after="0" w:line="240" w:lineRule="auto"/>
        <w:jc w:val="right"/>
        <w:rPr>
          <w:rFonts w:cstheme="minorHAnsi"/>
          <w:b/>
          <w:bCs/>
          <w:color w:val="000000"/>
          <w:sz w:val="24"/>
          <w:szCs w:val="24"/>
        </w:rPr>
      </w:pPr>
    </w:p>
    <w:p w14:paraId="157B10AF" w14:textId="77777777" w:rsidR="008C2EFD" w:rsidRPr="008E1342" w:rsidRDefault="008C2EFD" w:rsidP="008C2EFD">
      <w:pPr>
        <w:spacing w:after="0" w:line="240" w:lineRule="auto"/>
        <w:jc w:val="center"/>
        <w:rPr>
          <w:rFonts w:cstheme="minorHAnsi"/>
          <w:b/>
          <w:bCs/>
          <w:sz w:val="28"/>
          <w:szCs w:val="28"/>
        </w:rPr>
      </w:pPr>
      <w:r>
        <w:rPr>
          <w:rFonts w:cstheme="minorHAnsi"/>
          <w:b/>
          <w:bCs/>
          <w:sz w:val="28"/>
          <w:szCs w:val="28"/>
        </w:rPr>
        <w:t>PROJEKT</w:t>
      </w:r>
      <w:r w:rsidRPr="008E1342">
        <w:rPr>
          <w:rFonts w:cstheme="minorHAnsi"/>
          <w:b/>
          <w:bCs/>
          <w:sz w:val="28"/>
          <w:szCs w:val="28"/>
        </w:rPr>
        <w:t xml:space="preserve"> UMOWY</w:t>
      </w:r>
    </w:p>
    <w:p w14:paraId="2D3BCAB0" w14:textId="77777777" w:rsidR="008C2EFD" w:rsidRDefault="008C2EFD" w:rsidP="008C2EFD">
      <w:pPr>
        <w:spacing w:after="0" w:line="240" w:lineRule="auto"/>
        <w:jc w:val="center"/>
        <w:rPr>
          <w:rFonts w:cstheme="minorHAnsi"/>
          <w:b/>
          <w:bCs/>
          <w:sz w:val="24"/>
          <w:szCs w:val="24"/>
        </w:rPr>
      </w:pPr>
    </w:p>
    <w:p w14:paraId="69DB95DB" w14:textId="77777777" w:rsidR="008C2EFD" w:rsidRPr="00874D8A" w:rsidRDefault="008C2EFD" w:rsidP="008C2EFD">
      <w:pPr>
        <w:spacing w:after="0" w:line="240" w:lineRule="auto"/>
        <w:jc w:val="center"/>
        <w:rPr>
          <w:rFonts w:cstheme="minorHAnsi"/>
          <w:b/>
          <w:bCs/>
          <w:sz w:val="24"/>
          <w:szCs w:val="24"/>
        </w:rPr>
      </w:pPr>
    </w:p>
    <w:p w14:paraId="2810DD2F" w14:textId="77777777" w:rsidR="008C2EFD" w:rsidRDefault="008C2EFD" w:rsidP="008C2EFD">
      <w:pPr>
        <w:spacing w:after="0" w:line="240" w:lineRule="auto"/>
        <w:jc w:val="both"/>
        <w:rPr>
          <w:rFonts w:cstheme="minorHAnsi"/>
          <w:sz w:val="24"/>
          <w:szCs w:val="24"/>
        </w:rPr>
      </w:pPr>
      <w:r w:rsidRPr="00874D8A">
        <w:rPr>
          <w:rFonts w:cstheme="minorHAnsi"/>
          <w:sz w:val="24"/>
          <w:szCs w:val="24"/>
        </w:rPr>
        <w:t>zawarta w dniu ........................... w Rymanowie, pomiędzy:</w:t>
      </w:r>
    </w:p>
    <w:p w14:paraId="2A0219C2" w14:textId="77777777" w:rsidR="008C2EFD" w:rsidRPr="008E1342" w:rsidRDefault="008C2EFD" w:rsidP="008C2EFD">
      <w:pPr>
        <w:spacing w:after="0" w:line="240" w:lineRule="auto"/>
        <w:jc w:val="both"/>
        <w:rPr>
          <w:b/>
          <w:color w:val="000000" w:themeColor="text1"/>
          <w:sz w:val="24"/>
          <w:szCs w:val="24"/>
        </w:rPr>
      </w:pPr>
      <w:r>
        <w:rPr>
          <w:b/>
          <w:color w:val="000000" w:themeColor="text1"/>
          <w:sz w:val="24"/>
          <w:szCs w:val="24"/>
        </w:rPr>
        <w:t>Gminą Rymanów, u</w:t>
      </w:r>
      <w:r w:rsidRPr="00393A29">
        <w:rPr>
          <w:b/>
          <w:color w:val="000000" w:themeColor="text1"/>
          <w:sz w:val="24"/>
          <w:szCs w:val="24"/>
        </w:rPr>
        <w:t>l. Mitkowskiego 14</w:t>
      </w:r>
      <w:r>
        <w:rPr>
          <w:b/>
          <w:color w:val="000000" w:themeColor="text1"/>
          <w:sz w:val="24"/>
          <w:szCs w:val="24"/>
        </w:rPr>
        <w:t xml:space="preserve"> </w:t>
      </w:r>
      <w:r w:rsidRPr="00393A29">
        <w:rPr>
          <w:b/>
          <w:color w:val="000000" w:themeColor="text1"/>
          <w:sz w:val="24"/>
          <w:szCs w:val="24"/>
        </w:rPr>
        <w:t>A</w:t>
      </w:r>
      <w:r>
        <w:rPr>
          <w:b/>
          <w:color w:val="000000" w:themeColor="text1"/>
          <w:sz w:val="24"/>
          <w:szCs w:val="24"/>
        </w:rPr>
        <w:t xml:space="preserve">, </w:t>
      </w:r>
      <w:r w:rsidRPr="00393A29">
        <w:rPr>
          <w:b/>
          <w:color w:val="000000" w:themeColor="text1"/>
          <w:sz w:val="24"/>
          <w:szCs w:val="24"/>
        </w:rPr>
        <w:t>38-480 Rymanów</w:t>
      </w:r>
      <w:r>
        <w:rPr>
          <w:b/>
          <w:color w:val="000000" w:themeColor="text1"/>
          <w:sz w:val="24"/>
          <w:szCs w:val="24"/>
        </w:rPr>
        <w:t xml:space="preserve"> </w:t>
      </w:r>
      <w:r w:rsidRPr="001C6F5E">
        <w:rPr>
          <w:color w:val="000000" w:themeColor="text1"/>
          <w:sz w:val="24"/>
          <w:szCs w:val="24"/>
        </w:rPr>
        <w:t>w imieniu, której działa gminna jednostka organizacyjna</w:t>
      </w:r>
      <w:r>
        <w:rPr>
          <w:color w:val="000000" w:themeColor="text1"/>
          <w:sz w:val="24"/>
          <w:szCs w:val="24"/>
        </w:rPr>
        <w:t>:</w:t>
      </w:r>
    </w:p>
    <w:p w14:paraId="2DA2FE78" w14:textId="77777777" w:rsidR="008C2EFD" w:rsidRPr="008E1342" w:rsidRDefault="008C2EFD" w:rsidP="008C2EFD">
      <w:pPr>
        <w:spacing w:after="0" w:line="240" w:lineRule="auto"/>
        <w:jc w:val="both"/>
        <w:rPr>
          <w:b/>
          <w:color w:val="000000" w:themeColor="text1"/>
          <w:sz w:val="24"/>
          <w:szCs w:val="24"/>
        </w:rPr>
      </w:pPr>
      <w:r>
        <w:rPr>
          <w:b/>
          <w:color w:val="000000" w:themeColor="text1"/>
          <w:sz w:val="24"/>
          <w:szCs w:val="24"/>
        </w:rPr>
        <w:t>Zakład Gospodarki Komunalnej w Rymanowie, ul. Osiedle 40,</w:t>
      </w:r>
      <w:r w:rsidRPr="00393A29">
        <w:rPr>
          <w:b/>
          <w:color w:val="000000" w:themeColor="text1"/>
          <w:sz w:val="24"/>
          <w:szCs w:val="24"/>
        </w:rPr>
        <w:t xml:space="preserve">                                                                     </w:t>
      </w:r>
      <w:r w:rsidR="00F6145D">
        <w:rPr>
          <w:b/>
          <w:color w:val="000000" w:themeColor="text1"/>
          <w:sz w:val="24"/>
          <w:szCs w:val="24"/>
        </w:rPr>
        <w:t xml:space="preserve">                             </w:t>
      </w:r>
      <w:r w:rsidRPr="00393A29">
        <w:rPr>
          <w:b/>
          <w:color w:val="000000" w:themeColor="text1"/>
          <w:sz w:val="24"/>
          <w:szCs w:val="24"/>
        </w:rPr>
        <w:t>38-480 Rymanów</w:t>
      </w:r>
      <w:r>
        <w:rPr>
          <w:b/>
          <w:color w:val="000000" w:themeColor="text1"/>
          <w:sz w:val="24"/>
          <w:szCs w:val="24"/>
        </w:rPr>
        <w:t xml:space="preserve">, </w:t>
      </w:r>
      <w:r w:rsidRPr="00874D8A">
        <w:rPr>
          <w:rFonts w:cstheme="minorHAnsi"/>
          <w:sz w:val="24"/>
          <w:szCs w:val="24"/>
        </w:rPr>
        <w:t>REGON: 004022843</w:t>
      </w:r>
      <w:r w:rsidRPr="008E1342">
        <w:rPr>
          <w:color w:val="000000" w:themeColor="text1"/>
          <w:sz w:val="24"/>
          <w:szCs w:val="24"/>
        </w:rPr>
        <w:t>,</w:t>
      </w:r>
      <w:r>
        <w:rPr>
          <w:b/>
          <w:color w:val="000000" w:themeColor="text1"/>
          <w:sz w:val="24"/>
          <w:szCs w:val="24"/>
        </w:rPr>
        <w:t xml:space="preserve"> </w:t>
      </w:r>
      <w:r w:rsidRPr="005478D2">
        <w:rPr>
          <w:rFonts w:cstheme="minorHAnsi"/>
          <w:sz w:val="24"/>
          <w:szCs w:val="24"/>
        </w:rPr>
        <w:t>NIP- 684-237-73-52</w:t>
      </w:r>
      <w:r w:rsidRPr="008E1342">
        <w:rPr>
          <w:color w:val="000000" w:themeColor="text1"/>
          <w:sz w:val="24"/>
          <w:szCs w:val="24"/>
        </w:rPr>
        <w:t>,</w:t>
      </w:r>
      <w:r>
        <w:rPr>
          <w:b/>
          <w:color w:val="000000" w:themeColor="text1"/>
          <w:sz w:val="24"/>
          <w:szCs w:val="24"/>
        </w:rPr>
        <w:t xml:space="preserve"> </w:t>
      </w:r>
      <w:r w:rsidRPr="00874D8A">
        <w:rPr>
          <w:rFonts w:cstheme="minorHAnsi"/>
          <w:sz w:val="24"/>
          <w:szCs w:val="24"/>
        </w:rPr>
        <w:t>zwanym w dalszej części umowy Zamawiającym, który reprezentuje:</w:t>
      </w:r>
    </w:p>
    <w:p w14:paraId="61091703" w14:textId="77777777" w:rsidR="008C2EFD" w:rsidRPr="008E1342" w:rsidRDefault="008C2EFD" w:rsidP="008C2EFD">
      <w:pPr>
        <w:spacing w:after="0" w:line="240" w:lineRule="auto"/>
        <w:jc w:val="both"/>
        <w:rPr>
          <w:rFonts w:cstheme="minorHAnsi"/>
          <w:b/>
          <w:sz w:val="24"/>
          <w:szCs w:val="24"/>
        </w:rPr>
      </w:pPr>
      <w:r w:rsidRPr="008E1342">
        <w:rPr>
          <w:rFonts w:cstheme="minorHAnsi"/>
          <w:b/>
          <w:sz w:val="24"/>
          <w:szCs w:val="24"/>
        </w:rPr>
        <w:t>1. mgr inż. Damian Rygiel – Dyrektor Zakładu</w:t>
      </w:r>
    </w:p>
    <w:p w14:paraId="34C4AAA1" w14:textId="77777777" w:rsidR="008C2EFD" w:rsidRPr="008E1342" w:rsidRDefault="008C2EFD" w:rsidP="008C2EFD">
      <w:pPr>
        <w:spacing w:after="0" w:line="240" w:lineRule="auto"/>
        <w:jc w:val="both"/>
        <w:rPr>
          <w:rFonts w:cstheme="minorHAnsi"/>
          <w:b/>
          <w:sz w:val="24"/>
          <w:szCs w:val="24"/>
        </w:rPr>
      </w:pPr>
      <w:r w:rsidRPr="008E1342">
        <w:rPr>
          <w:rFonts w:cstheme="minorHAnsi"/>
          <w:b/>
          <w:sz w:val="24"/>
          <w:szCs w:val="24"/>
        </w:rPr>
        <w:t>2. mgr Julita Gierula – Główny Księgowy</w:t>
      </w:r>
    </w:p>
    <w:p w14:paraId="77D2A279" w14:textId="77777777" w:rsidR="008C2EFD" w:rsidRPr="00874D8A" w:rsidRDefault="008C2EFD" w:rsidP="008C2EFD">
      <w:pPr>
        <w:spacing w:after="0" w:line="240" w:lineRule="auto"/>
        <w:rPr>
          <w:rFonts w:cstheme="minorHAnsi"/>
          <w:sz w:val="24"/>
          <w:szCs w:val="24"/>
        </w:rPr>
      </w:pPr>
      <w:r w:rsidRPr="00874D8A">
        <w:rPr>
          <w:rFonts w:cstheme="minorHAnsi"/>
          <w:sz w:val="24"/>
          <w:szCs w:val="24"/>
        </w:rPr>
        <w:t>a</w:t>
      </w:r>
    </w:p>
    <w:p w14:paraId="66B000CE" w14:textId="77777777" w:rsidR="008C2EFD" w:rsidRPr="00874D8A" w:rsidRDefault="008C2EFD" w:rsidP="008C2EFD">
      <w:pPr>
        <w:spacing w:after="0" w:line="240" w:lineRule="auto"/>
        <w:rPr>
          <w:rFonts w:cstheme="minorHAnsi"/>
          <w:sz w:val="24"/>
          <w:szCs w:val="24"/>
        </w:rPr>
      </w:pPr>
      <w:r w:rsidRPr="00874D8A">
        <w:rPr>
          <w:rFonts w:cstheme="minorHAnsi"/>
          <w:sz w:val="24"/>
          <w:szCs w:val="24"/>
        </w:rPr>
        <w:t>.....................................................................</w:t>
      </w:r>
    </w:p>
    <w:p w14:paraId="091BBAA0" w14:textId="77777777" w:rsidR="008C2EFD" w:rsidRPr="00874D8A" w:rsidRDefault="008C2EFD" w:rsidP="008C2EFD">
      <w:pPr>
        <w:spacing w:after="0" w:line="240" w:lineRule="auto"/>
        <w:rPr>
          <w:rFonts w:cstheme="minorHAnsi"/>
          <w:sz w:val="24"/>
          <w:szCs w:val="24"/>
        </w:rPr>
      </w:pPr>
      <w:r w:rsidRPr="00874D8A">
        <w:rPr>
          <w:rFonts w:cstheme="minorHAnsi"/>
          <w:sz w:val="24"/>
          <w:szCs w:val="24"/>
        </w:rPr>
        <w:t>REGON............................</w:t>
      </w:r>
    </w:p>
    <w:p w14:paraId="07D35329" w14:textId="77777777" w:rsidR="008C2EFD" w:rsidRPr="00874D8A" w:rsidRDefault="008C2EFD" w:rsidP="008C2EFD">
      <w:pPr>
        <w:spacing w:after="0" w:line="240" w:lineRule="auto"/>
        <w:rPr>
          <w:rFonts w:cstheme="minorHAnsi"/>
          <w:sz w:val="24"/>
          <w:szCs w:val="24"/>
        </w:rPr>
      </w:pPr>
      <w:r w:rsidRPr="00874D8A">
        <w:rPr>
          <w:rFonts w:cstheme="minorHAnsi"/>
          <w:sz w:val="24"/>
          <w:szCs w:val="24"/>
        </w:rPr>
        <w:t>NIP....................................</w:t>
      </w:r>
    </w:p>
    <w:p w14:paraId="512A06DD" w14:textId="77777777" w:rsidR="008C2EFD" w:rsidRPr="00874D8A" w:rsidRDefault="008C2EFD" w:rsidP="008C2EFD">
      <w:pPr>
        <w:spacing w:after="0" w:line="240" w:lineRule="auto"/>
        <w:rPr>
          <w:rFonts w:cstheme="minorHAnsi"/>
          <w:sz w:val="24"/>
          <w:szCs w:val="24"/>
        </w:rPr>
      </w:pPr>
      <w:r w:rsidRPr="00874D8A">
        <w:rPr>
          <w:rFonts w:cstheme="minorHAnsi"/>
          <w:sz w:val="24"/>
          <w:szCs w:val="24"/>
        </w:rPr>
        <w:t>zwanym w dalszej części umowy Wykonawcą, który reprezentuje:</w:t>
      </w:r>
    </w:p>
    <w:p w14:paraId="54562440" w14:textId="77777777" w:rsidR="008C2EFD" w:rsidRPr="00874D8A" w:rsidRDefault="008C2EFD" w:rsidP="008C2EFD">
      <w:pPr>
        <w:spacing w:after="0" w:line="240" w:lineRule="auto"/>
        <w:rPr>
          <w:rFonts w:cstheme="minorHAnsi"/>
          <w:sz w:val="24"/>
          <w:szCs w:val="24"/>
        </w:rPr>
      </w:pPr>
      <w:r w:rsidRPr="00874D8A">
        <w:rPr>
          <w:rFonts w:cstheme="minorHAnsi"/>
          <w:sz w:val="24"/>
          <w:szCs w:val="24"/>
        </w:rPr>
        <w:t>1. ...................................................................</w:t>
      </w:r>
    </w:p>
    <w:p w14:paraId="07B98E89" w14:textId="77777777" w:rsidR="008C2EFD" w:rsidRDefault="008C2EFD" w:rsidP="008C2EFD">
      <w:pPr>
        <w:spacing w:after="0" w:line="240" w:lineRule="auto"/>
        <w:rPr>
          <w:rFonts w:cstheme="minorHAnsi"/>
          <w:sz w:val="24"/>
          <w:szCs w:val="24"/>
        </w:rPr>
      </w:pPr>
      <w:r w:rsidRPr="00874D8A">
        <w:rPr>
          <w:rFonts w:cstheme="minorHAnsi"/>
          <w:sz w:val="24"/>
          <w:szCs w:val="24"/>
        </w:rPr>
        <w:t>2. ...................................................................</w:t>
      </w:r>
    </w:p>
    <w:p w14:paraId="749DC4BB" w14:textId="77777777" w:rsidR="00EE4865" w:rsidRPr="00874D8A" w:rsidRDefault="00EE4865" w:rsidP="008C2EFD">
      <w:pPr>
        <w:spacing w:after="0" w:line="240" w:lineRule="auto"/>
        <w:rPr>
          <w:rFonts w:cstheme="minorHAnsi"/>
          <w:sz w:val="24"/>
          <w:szCs w:val="24"/>
        </w:rPr>
      </w:pPr>
    </w:p>
    <w:p w14:paraId="63912527" w14:textId="79FEB162" w:rsidR="004573F9" w:rsidRPr="004573F9" w:rsidRDefault="004573F9" w:rsidP="004573F9">
      <w:pPr>
        <w:jc w:val="both"/>
        <w:rPr>
          <w:rFonts w:cstheme="minorHAnsi"/>
          <w:color w:val="000000"/>
          <w:sz w:val="24"/>
          <w:szCs w:val="24"/>
        </w:rPr>
      </w:pPr>
      <w:r w:rsidRPr="004573F9">
        <w:rPr>
          <w:rFonts w:cstheme="minorHAnsi"/>
          <w:color w:val="000000"/>
          <w:sz w:val="24"/>
          <w:szCs w:val="24"/>
        </w:rPr>
        <w:t xml:space="preserve">Po przeprowadzeniu postępowania o udzielenie zamówienia publicznego w trybie podstawowym, o którym mowa w art. 275 pkt 1 ustawy z dnia 11.09.2019 r. Prawo zamówień </w:t>
      </w:r>
      <w:r w:rsidRPr="009E10D5">
        <w:rPr>
          <w:rFonts w:cstheme="minorHAnsi"/>
          <w:sz w:val="24"/>
          <w:szCs w:val="24"/>
        </w:rPr>
        <w:t>publicznych (Dz. U. z 202</w:t>
      </w:r>
      <w:r w:rsidR="00F81C61" w:rsidRPr="009E10D5">
        <w:rPr>
          <w:rFonts w:cstheme="minorHAnsi"/>
          <w:sz w:val="24"/>
          <w:szCs w:val="24"/>
        </w:rPr>
        <w:t>4</w:t>
      </w:r>
      <w:r w:rsidRPr="009E10D5">
        <w:rPr>
          <w:rFonts w:cstheme="minorHAnsi"/>
          <w:sz w:val="24"/>
          <w:szCs w:val="24"/>
        </w:rPr>
        <w:t xml:space="preserve"> r., poz. </w:t>
      </w:r>
      <w:r w:rsidR="00F81C61" w:rsidRPr="009E10D5">
        <w:rPr>
          <w:rFonts w:cstheme="minorHAnsi"/>
          <w:sz w:val="24"/>
          <w:szCs w:val="24"/>
        </w:rPr>
        <w:t>1320</w:t>
      </w:r>
      <w:r w:rsidRPr="009E10D5">
        <w:rPr>
          <w:rFonts w:cstheme="minorHAnsi"/>
          <w:sz w:val="24"/>
          <w:szCs w:val="24"/>
        </w:rPr>
        <w:t xml:space="preserve"> z </w:t>
      </w:r>
      <w:proofErr w:type="spellStart"/>
      <w:r w:rsidRPr="009E10D5">
        <w:rPr>
          <w:rFonts w:cstheme="minorHAnsi"/>
          <w:sz w:val="24"/>
          <w:szCs w:val="24"/>
        </w:rPr>
        <w:t>późn</w:t>
      </w:r>
      <w:proofErr w:type="spellEnd"/>
      <w:r w:rsidRPr="009E10D5">
        <w:rPr>
          <w:rFonts w:cstheme="minorHAnsi"/>
          <w:sz w:val="24"/>
          <w:szCs w:val="24"/>
        </w:rPr>
        <w:t xml:space="preserve">. zm.), </w:t>
      </w:r>
      <w:r w:rsidRPr="004573F9">
        <w:rPr>
          <w:rFonts w:cstheme="minorHAnsi"/>
          <w:color w:val="000000"/>
          <w:sz w:val="24"/>
          <w:szCs w:val="24"/>
        </w:rPr>
        <w:t>została zawarta umowa następującej treści:</w:t>
      </w:r>
    </w:p>
    <w:p w14:paraId="524B46AC" w14:textId="77777777" w:rsidR="008C2EFD" w:rsidRPr="00874D8A" w:rsidRDefault="008C2EFD" w:rsidP="008C2EFD">
      <w:pPr>
        <w:spacing w:after="0" w:line="240" w:lineRule="auto"/>
        <w:jc w:val="center"/>
        <w:rPr>
          <w:rFonts w:cstheme="minorHAnsi"/>
          <w:sz w:val="24"/>
          <w:szCs w:val="24"/>
        </w:rPr>
      </w:pPr>
    </w:p>
    <w:p w14:paraId="2CE317D7" w14:textId="77777777" w:rsidR="008C2EFD" w:rsidRPr="00874D8A" w:rsidRDefault="008C2EFD" w:rsidP="008C2EFD">
      <w:pPr>
        <w:spacing w:after="0" w:line="240" w:lineRule="auto"/>
        <w:jc w:val="center"/>
        <w:rPr>
          <w:rFonts w:cstheme="minorHAnsi"/>
          <w:sz w:val="24"/>
          <w:szCs w:val="24"/>
        </w:rPr>
      </w:pPr>
      <w:r w:rsidRPr="00874D8A">
        <w:rPr>
          <w:rFonts w:cstheme="minorHAnsi"/>
          <w:sz w:val="24"/>
          <w:szCs w:val="24"/>
        </w:rPr>
        <w:t>§ 1</w:t>
      </w:r>
    </w:p>
    <w:p w14:paraId="1F166767" w14:textId="77777777" w:rsidR="008C2EFD" w:rsidRPr="00874D8A" w:rsidRDefault="008C2EFD" w:rsidP="008C2EFD">
      <w:pPr>
        <w:spacing w:after="0" w:line="240" w:lineRule="auto"/>
        <w:jc w:val="center"/>
        <w:rPr>
          <w:rFonts w:cstheme="minorHAnsi"/>
          <w:sz w:val="24"/>
          <w:szCs w:val="24"/>
        </w:rPr>
      </w:pPr>
      <w:r w:rsidRPr="00874D8A">
        <w:rPr>
          <w:rFonts w:cstheme="minorHAnsi"/>
          <w:sz w:val="24"/>
          <w:szCs w:val="24"/>
        </w:rPr>
        <w:t>PRZEDMIOT I MIEJSCE WYKONANIA UMOWY</w:t>
      </w:r>
    </w:p>
    <w:p w14:paraId="39899B28" w14:textId="77777777" w:rsidR="008C2EFD" w:rsidRPr="00874D8A" w:rsidRDefault="008C2EFD" w:rsidP="008C2EFD">
      <w:pPr>
        <w:spacing w:after="0" w:line="240" w:lineRule="auto"/>
        <w:jc w:val="both"/>
        <w:rPr>
          <w:rFonts w:cstheme="minorHAnsi"/>
          <w:sz w:val="24"/>
          <w:szCs w:val="24"/>
        </w:rPr>
      </w:pPr>
      <w:r w:rsidRPr="00874D8A">
        <w:rPr>
          <w:rFonts w:cstheme="minorHAnsi"/>
          <w:sz w:val="24"/>
          <w:szCs w:val="24"/>
        </w:rPr>
        <w:t xml:space="preserve">1. Na mocy  niniejszej umowy Wykonawca zobowiązuje się do  sukcesywnego dostarczania oleju napędowego do urządzenia dozującego o  pojemności </w:t>
      </w:r>
      <w:smartTag w:uri="urn:schemas-microsoft-com:office:smarttags" w:element="metricconverter">
        <w:smartTagPr>
          <w:attr w:name="ProductID" w:val="5000 litr￳w"/>
        </w:smartTagPr>
        <w:r w:rsidRPr="00874D8A">
          <w:rPr>
            <w:rFonts w:cstheme="minorHAnsi"/>
            <w:sz w:val="24"/>
            <w:szCs w:val="24"/>
          </w:rPr>
          <w:t>5000 litrów</w:t>
        </w:r>
      </w:smartTag>
      <w:r w:rsidRPr="00874D8A">
        <w:rPr>
          <w:rFonts w:cstheme="minorHAnsi"/>
          <w:sz w:val="24"/>
          <w:szCs w:val="24"/>
        </w:rPr>
        <w:t>, znajdującego się na terenie s</w:t>
      </w:r>
      <w:r>
        <w:rPr>
          <w:rFonts w:cstheme="minorHAnsi"/>
          <w:sz w:val="24"/>
          <w:szCs w:val="24"/>
        </w:rPr>
        <w:t xml:space="preserve">iedziby Zamawiającego, </w:t>
      </w:r>
      <w:r w:rsidRPr="00874D8A">
        <w:rPr>
          <w:rFonts w:cstheme="minorHAnsi"/>
          <w:sz w:val="24"/>
          <w:szCs w:val="24"/>
        </w:rPr>
        <w:t>w ilości wynikającej z aktualnych potrzeb Zamawiającego, osza</w:t>
      </w:r>
      <w:r>
        <w:rPr>
          <w:rFonts w:cstheme="minorHAnsi"/>
          <w:sz w:val="24"/>
          <w:szCs w:val="24"/>
        </w:rPr>
        <w:t xml:space="preserve">cowanych </w:t>
      </w:r>
      <w:r w:rsidRPr="00874D8A">
        <w:rPr>
          <w:rFonts w:cstheme="minorHAnsi"/>
          <w:sz w:val="24"/>
          <w:szCs w:val="24"/>
        </w:rPr>
        <w:t xml:space="preserve">na </w:t>
      </w:r>
      <w:r w:rsidRPr="00874D8A">
        <w:rPr>
          <w:rFonts w:cstheme="minorHAnsi"/>
          <w:b/>
          <w:bCs/>
          <w:color w:val="000000"/>
          <w:sz w:val="24"/>
          <w:szCs w:val="24"/>
        </w:rPr>
        <w:t xml:space="preserve">140 </w:t>
      </w:r>
      <w:r>
        <w:rPr>
          <w:rFonts w:cstheme="minorHAnsi"/>
          <w:b/>
          <w:bCs/>
          <w:color w:val="000000"/>
          <w:sz w:val="24"/>
          <w:szCs w:val="24"/>
        </w:rPr>
        <w:t>m</w:t>
      </w:r>
      <w:r>
        <w:rPr>
          <w:rFonts w:cstheme="minorHAnsi"/>
          <w:b/>
          <w:bCs/>
          <w:color w:val="000000"/>
          <w:sz w:val="24"/>
          <w:szCs w:val="24"/>
          <w:vertAlign w:val="superscript"/>
        </w:rPr>
        <w:t>3</w:t>
      </w:r>
      <w:r>
        <w:rPr>
          <w:rFonts w:cstheme="minorHAnsi"/>
          <w:sz w:val="24"/>
          <w:szCs w:val="24"/>
        </w:rPr>
        <w:t xml:space="preserve"> w okresie trwania umowy</w:t>
      </w:r>
      <w:r w:rsidRPr="00874D8A">
        <w:rPr>
          <w:rFonts w:cstheme="minorHAnsi"/>
          <w:sz w:val="24"/>
          <w:szCs w:val="24"/>
        </w:rPr>
        <w:t>.</w:t>
      </w:r>
    </w:p>
    <w:p w14:paraId="6F1224F8" w14:textId="7219B3F7" w:rsidR="009E10D5" w:rsidRPr="00874D8A" w:rsidRDefault="008C2EFD" w:rsidP="009E10D5">
      <w:pPr>
        <w:spacing w:after="0" w:line="240" w:lineRule="auto"/>
        <w:jc w:val="both"/>
        <w:rPr>
          <w:rFonts w:cstheme="minorHAnsi"/>
          <w:sz w:val="24"/>
          <w:szCs w:val="24"/>
        </w:rPr>
      </w:pPr>
      <w:r w:rsidRPr="005478D2">
        <w:rPr>
          <w:rFonts w:cstheme="minorHAnsi"/>
          <w:color w:val="000000" w:themeColor="text1"/>
          <w:sz w:val="24"/>
          <w:szCs w:val="24"/>
        </w:rPr>
        <w:t>2. Dostarczany do urządzenia dozującego, olej napędowy, musi spełniać wszystkie       wymogi norm technicznych i jakościowych, w szczególności wymagania Polskiej Normy</w:t>
      </w:r>
      <w:r w:rsidR="00F81C61">
        <w:rPr>
          <w:rFonts w:cstheme="minorHAnsi"/>
          <w:color w:val="000000" w:themeColor="text1"/>
          <w:sz w:val="24"/>
          <w:szCs w:val="24"/>
        </w:rPr>
        <w:t xml:space="preserve"> </w:t>
      </w:r>
      <w:r w:rsidRPr="005478D2">
        <w:rPr>
          <w:rFonts w:cstheme="minorHAnsi"/>
          <w:color w:val="000000" w:themeColor="text1"/>
          <w:sz w:val="24"/>
          <w:szCs w:val="24"/>
        </w:rPr>
        <w:t>PN-EN 590</w:t>
      </w:r>
      <w:r w:rsidR="00C03B52">
        <w:rPr>
          <w:rFonts w:cstheme="minorHAnsi"/>
          <w:color w:val="000000" w:themeColor="text1"/>
          <w:sz w:val="24"/>
          <w:szCs w:val="24"/>
        </w:rPr>
        <w:t xml:space="preserve"> lub równoważnej</w:t>
      </w:r>
      <w:r w:rsidRPr="005478D2">
        <w:rPr>
          <w:rFonts w:cstheme="minorHAnsi"/>
          <w:color w:val="000000" w:themeColor="text1"/>
          <w:sz w:val="24"/>
          <w:szCs w:val="24"/>
        </w:rPr>
        <w:t xml:space="preserve"> oraz  wymagania określone </w:t>
      </w:r>
      <w:r w:rsidRPr="009E10D5">
        <w:rPr>
          <w:rFonts w:cstheme="minorHAnsi"/>
          <w:sz w:val="24"/>
          <w:szCs w:val="24"/>
        </w:rPr>
        <w:t>w</w:t>
      </w:r>
      <w:r w:rsidR="00F81C61" w:rsidRPr="009E10D5">
        <w:t xml:space="preserve"> </w:t>
      </w:r>
      <w:r w:rsidR="00F81C61" w:rsidRPr="009E10D5">
        <w:rPr>
          <w:rFonts w:cstheme="minorHAnsi"/>
          <w:sz w:val="24"/>
          <w:szCs w:val="24"/>
        </w:rPr>
        <w:t xml:space="preserve">Rozporządzeniu Ministra Klimatu i Środowiska </w:t>
      </w:r>
      <w:r w:rsidR="009E10D5">
        <w:rPr>
          <w:rFonts w:cstheme="minorHAnsi"/>
          <w:sz w:val="24"/>
          <w:szCs w:val="24"/>
        </w:rPr>
        <w:br/>
      </w:r>
      <w:r w:rsidR="00F81C61" w:rsidRPr="009E10D5">
        <w:rPr>
          <w:rFonts w:cstheme="minorHAnsi"/>
          <w:sz w:val="24"/>
          <w:szCs w:val="24"/>
        </w:rPr>
        <w:t>z dnia 26 czerwca 2024 r. w sprawie wymagań jakościowych dla paliw ciekłych (Dz. U. poz. 1018).</w:t>
      </w:r>
      <w:r w:rsidRPr="009E10D5">
        <w:rPr>
          <w:rFonts w:cstheme="minorHAnsi"/>
          <w:sz w:val="24"/>
          <w:szCs w:val="24"/>
        </w:rPr>
        <w:t xml:space="preserve"> </w:t>
      </w:r>
    </w:p>
    <w:p w14:paraId="26213D53" w14:textId="755F48D4" w:rsidR="008C2EFD" w:rsidRPr="00874D8A" w:rsidRDefault="008C2EFD" w:rsidP="008C2EFD">
      <w:pPr>
        <w:spacing w:after="0" w:line="240" w:lineRule="auto"/>
        <w:jc w:val="both"/>
        <w:rPr>
          <w:rFonts w:cstheme="minorHAnsi"/>
          <w:sz w:val="24"/>
          <w:szCs w:val="24"/>
        </w:rPr>
      </w:pPr>
      <w:r w:rsidRPr="00874D8A">
        <w:rPr>
          <w:rFonts w:cstheme="minorHAnsi"/>
          <w:sz w:val="24"/>
          <w:szCs w:val="24"/>
        </w:rPr>
        <w:t>tj. Rymanów ul. Osiedle 40.</w:t>
      </w:r>
    </w:p>
    <w:p w14:paraId="643A5D1C" w14:textId="77777777" w:rsidR="008C2EFD" w:rsidRPr="00874D8A" w:rsidRDefault="008C2EFD" w:rsidP="008C2EFD">
      <w:pPr>
        <w:spacing w:after="0" w:line="240" w:lineRule="auto"/>
        <w:jc w:val="both"/>
        <w:rPr>
          <w:rFonts w:cstheme="minorHAnsi"/>
          <w:sz w:val="24"/>
          <w:szCs w:val="24"/>
        </w:rPr>
      </w:pPr>
      <w:r w:rsidRPr="00874D8A">
        <w:rPr>
          <w:rFonts w:cstheme="minorHAnsi"/>
          <w:sz w:val="24"/>
          <w:szCs w:val="24"/>
        </w:rPr>
        <w:t xml:space="preserve">4. Jednorazowa dostawa oleju napędowego, w zależności od potrzeb Zamawiającego,       będzie wynosić od 3000 do </w:t>
      </w:r>
      <w:smartTag w:uri="urn:schemas-microsoft-com:office:smarttags" w:element="metricconverter">
        <w:smartTagPr>
          <w:attr w:name="ProductID" w:val="5000 litr￳w"/>
        </w:smartTagPr>
        <w:r w:rsidRPr="00874D8A">
          <w:rPr>
            <w:rFonts w:cstheme="minorHAnsi"/>
            <w:sz w:val="24"/>
            <w:szCs w:val="24"/>
          </w:rPr>
          <w:t>5000 litrów</w:t>
        </w:r>
      </w:smartTag>
      <w:r w:rsidRPr="00874D8A">
        <w:rPr>
          <w:rFonts w:cstheme="minorHAnsi"/>
          <w:sz w:val="24"/>
          <w:szCs w:val="24"/>
        </w:rPr>
        <w:t xml:space="preserve"> i dostarczana będzie w ciągu 24 godzin od </w:t>
      </w:r>
      <w:r>
        <w:rPr>
          <w:rFonts w:cstheme="minorHAnsi"/>
          <w:sz w:val="24"/>
          <w:szCs w:val="24"/>
        </w:rPr>
        <w:t xml:space="preserve">telefonicznego zgłoszenia </w:t>
      </w:r>
      <w:r w:rsidRPr="00874D8A">
        <w:rPr>
          <w:rFonts w:cstheme="minorHAnsi"/>
          <w:sz w:val="24"/>
          <w:szCs w:val="24"/>
        </w:rPr>
        <w:t>prze</w:t>
      </w:r>
      <w:r>
        <w:rPr>
          <w:rFonts w:cstheme="minorHAnsi"/>
          <w:sz w:val="24"/>
          <w:szCs w:val="24"/>
        </w:rPr>
        <w:t>z Zamawiającego potwierdzonego faksem lub e-mailem</w:t>
      </w:r>
      <w:r w:rsidRPr="00874D8A">
        <w:rPr>
          <w:rFonts w:cstheme="minorHAnsi"/>
          <w:sz w:val="24"/>
          <w:szCs w:val="24"/>
        </w:rPr>
        <w:t>.</w:t>
      </w:r>
    </w:p>
    <w:p w14:paraId="2E12F1B6" w14:textId="77777777" w:rsidR="008C2EFD" w:rsidRPr="00874D8A" w:rsidRDefault="008C2EFD" w:rsidP="008C2EFD">
      <w:pPr>
        <w:shd w:val="clear" w:color="auto" w:fill="FFFFFF"/>
        <w:tabs>
          <w:tab w:val="left" w:pos="-5529"/>
        </w:tabs>
        <w:autoSpaceDE w:val="0"/>
        <w:autoSpaceDN w:val="0"/>
        <w:adjustRightInd w:val="0"/>
        <w:spacing w:after="0" w:line="240" w:lineRule="auto"/>
        <w:jc w:val="both"/>
        <w:rPr>
          <w:rFonts w:cstheme="minorHAnsi"/>
          <w:sz w:val="24"/>
          <w:szCs w:val="24"/>
        </w:rPr>
      </w:pPr>
      <w:r w:rsidRPr="00874D8A">
        <w:rPr>
          <w:rFonts w:cstheme="minorHAnsi"/>
          <w:sz w:val="24"/>
          <w:szCs w:val="24"/>
        </w:rPr>
        <w:t xml:space="preserve">5. </w:t>
      </w:r>
      <w:r w:rsidRPr="00874D8A">
        <w:rPr>
          <w:rFonts w:cstheme="minorHAnsi"/>
          <w:spacing w:val="-1"/>
          <w:sz w:val="24"/>
          <w:szCs w:val="24"/>
        </w:rPr>
        <w:t xml:space="preserve">Dostawy paliwa będą odbywać się na koszt Wykonawcy, wyłącznie w dni robocze Zamawiającego od poniedziałku do piątku w godz. </w:t>
      </w:r>
      <w:r>
        <w:rPr>
          <w:rFonts w:cstheme="minorHAnsi"/>
          <w:spacing w:val="-1"/>
          <w:sz w:val="24"/>
          <w:szCs w:val="24"/>
        </w:rPr>
        <w:t>0</w:t>
      </w:r>
      <w:r w:rsidR="00145F5C">
        <w:rPr>
          <w:rFonts w:cstheme="minorHAnsi"/>
          <w:sz w:val="24"/>
          <w:szCs w:val="24"/>
        </w:rPr>
        <w:t>7.00-15</w:t>
      </w:r>
      <w:r w:rsidRPr="00874D8A">
        <w:rPr>
          <w:rFonts w:cstheme="minorHAnsi"/>
          <w:sz w:val="24"/>
          <w:szCs w:val="24"/>
        </w:rPr>
        <w:t>.00.</w:t>
      </w:r>
    </w:p>
    <w:p w14:paraId="27CF943B" w14:textId="77777777" w:rsidR="008C2EFD" w:rsidRPr="004573F9" w:rsidRDefault="008C2EFD" w:rsidP="004573F9">
      <w:pPr>
        <w:pStyle w:val="Tekstpodstawowy31"/>
        <w:spacing w:after="0"/>
        <w:jc w:val="both"/>
        <w:rPr>
          <w:rFonts w:asciiTheme="minorHAnsi" w:hAnsiTheme="minorHAnsi" w:cstheme="minorHAnsi"/>
          <w:color w:val="FF0000"/>
          <w:sz w:val="24"/>
          <w:szCs w:val="24"/>
        </w:rPr>
      </w:pPr>
      <w:r w:rsidRPr="00874D8A">
        <w:rPr>
          <w:rFonts w:asciiTheme="minorHAnsi" w:hAnsiTheme="minorHAnsi" w:cstheme="minorHAnsi"/>
          <w:sz w:val="24"/>
          <w:szCs w:val="24"/>
        </w:rPr>
        <w:t>6. Wykonawcy nie przysługują roszczenia odszkodowawcze wobec Zamawiającego z tytułu dostawy mniejszej ilości oleju napędowego niż określona w ust</w:t>
      </w:r>
      <w:r w:rsidRPr="00E10731">
        <w:rPr>
          <w:rFonts w:asciiTheme="minorHAnsi" w:hAnsiTheme="minorHAnsi" w:cstheme="minorHAnsi"/>
          <w:color w:val="000000" w:themeColor="text1"/>
          <w:sz w:val="24"/>
          <w:szCs w:val="24"/>
        </w:rPr>
        <w:t>. 1</w:t>
      </w:r>
    </w:p>
    <w:p w14:paraId="61766F5A" w14:textId="77777777" w:rsidR="008C2EFD" w:rsidRPr="00874D8A" w:rsidRDefault="008C2EFD" w:rsidP="008C2EFD">
      <w:pPr>
        <w:spacing w:after="0" w:line="240" w:lineRule="auto"/>
        <w:jc w:val="center"/>
        <w:rPr>
          <w:rFonts w:cstheme="minorHAnsi"/>
          <w:sz w:val="24"/>
          <w:szCs w:val="24"/>
        </w:rPr>
      </w:pPr>
      <w:r w:rsidRPr="00874D8A">
        <w:rPr>
          <w:rFonts w:cstheme="minorHAnsi"/>
          <w:sz w:val="24"/>
          <w:szCs w:val="24"/>
        </w:rPr>
        <w:lastRenderedPageBreak/>
        <w:t>§ 2</w:t>
      </w:r>
    </w:p>
    <w:p w14:paraId="179ABA52" w14:textId="77777777" w:rsidR="008C2EFD" w:rsidRPr="00874D8A" w:rsidRDefault="008C2EFD" w:rsidP="008C2EFD">
      <w:pPr>
        <w:spacing w:after="0" w:line="240" w:lineRule="auto"/>
        <w:jc w:val="center"/>
        <w:rPr>
          <w:rFonts w:cstheme="minorHAnsi"/>
          <w:sz w:val="24"/>
          <w:szCs w:val="24"/>
        </w:rPr>
      </w:pPr>
      <w:r w:rsidRPr="00874D8A">
        <w:rPr>
          <w:rFonts w:cstheme="minorHAnsi"/>
          <w:sz w:val="24"/>
          <w:szCs w:val="24"/>
        </w:rPr>
        <w:t>SPOSÓB REALIZACJI</w:t>
      </w:r>
      <w:r>
        <w:rPr>
          <w:rFonts w:cstheme="minorHAnsi"/>
          <w:sz w:val="24"/>
          <w:szCs w:val="24"/>
        </w:rPr>
        <w:t xml:space="preserve"> ZAMÓWIENIA</w:t>
      </w:r>
    </w:p>
    <w:p w14:paraId="25EAA179" w14:textId="5CC59F63" w:rsidR="008C2EFD" w:rsidRPr="00874D8A" w:rsidRDefault="008C2EFD" w:rsidP="008C2EFD">
      <w:pPr>
        <w:spacing w:after="0" w:line="240" w:lineRule="auto"/>
        <w:jc w:val="both"/>
        <w:rPr>
          <w:rFonts w:cstheme="minorHAnsi"/>
          <w:sz w:val="24"/>
          <w:szCs w:val="24"/>
        </w:rPr>
      </w:pPr>
      <w:r w:rsidRPr="00874D8A">
        <w:rPr>
          <w:rFonts w:cstheme="minorHAnsi"/>
          <w:sz w:val="24"/>
          <w:szCs w:val="24"/>
        </w:rPr>
        <w:t xml:space="preserve">1. Wykonawca zobowiązuje się do zapewnienia ciągłości dostaw oleju napędowego                   </w:t>
      </w:r>
      <w:r w:rsidR="009E10D5">
        <w:rPr>
          <w:rFonts w:cstheme="minorHAnsi"/>
          <w:sz w:val="24"/>
          <w:szCs w:val="24"/>
        </w:rPr>
        <w:br/>
      </w:r>
      <w:r w:rsidRPr="00874D8A">
        <w:rPr>
          <w:rFonts w:cstheme="minorHAnsi"/>
          <w:sz w:val="24"/>
          <w:szCs w:val="24"/>
        </w:rPr>
        <w:t>w  systemie bezgotówkowym.</w:t>
      </w:r>
    </w:p>
    <w:p w14:paraId="354175F3" w14:textId="77777777" w:rsidR="008C2EFD" w:rsidRPr="00874D8A" w:rsidRDefault="008C2EFD" w:rsidP="008C2EFD">
      <w:pPr>
        <w:spacing w:after="0" w:line="240" w:lineRule="auto"/>
        <w:jc w:val="both"/>
        <w:rPr>
          <w:rFonts w:cstheme="minorHAnsi"/>
          <w:sz w:val="24"/>
          <w:szCs w:val="24"/>
        </w:rPr>
      </w:pPr>
      <w:r w:rsidRPr="00874D8A">
        <w:rPr>
          <w:rFonts w:cstheme="minorHAnsi"/>
          <w:sz w:val="24"/>
          <w:szCs w:val="24"/>
        </w:rPr>
        <w:t>2. W przypadku braku możliwości zrealizowania przez Wykonawcę dostawy oleju      napędowego w ciągu 24 godzin, jak opisano w §1, ust. 4, Wykonawca poinformuje o tym fakcie Zamawiającego oraz wskaże Zamawiającemu stację paliw na terenie miasta Rymanowa, gdzie będzie możliwe zatankowanie pojazdów Zamawiającego, na koszt Wykonawcy, który z kolei obciąży Zamawiającego kosztami tak zatankowanego paliwa, po aktualnej cenie Wykonawcy, zgodnie z warunkami niniejszej umowy.</w:t>
      </w:r>
    </w:p>
    <w:p w14:paraId="2B56C0B2" w14:textId="77777777" w:rsidR="008C2EFD" w:rsidRPr="00874D8A" w:rsidRDefault="008C2EFD" w:rsidP="008C2EFD">
      <w:pPr>
        <w:spacing w:after="0" w:line="240" w:lineRule="auto"/>
        <w:jc w:val="both"/>
        <w:rPr>
          <w:rFonts w:cstheme="minorHAnsi"/>
          <w:sz w:val="24"/>
          <w:szCs w:val="24"/>
        </w:rPr>
      </w:pPr>
      <w:r w:rsidRPr="00874D8A">
        <w:rPr>
          <w:rFonts w:cstheme="minorHAnsi"/>
          <w:sz w:val="24"/>
          <w:szCs w:val="24"/>
        </w:rPr>
        <w:t>3. Bez prawa do żądania dodatkowego wynagrodzenia Wykonawca ma obowiązek:</w:t>
      </w:r>
    </w:p>
    <w:p w14:paraId="3A2B4934" w14:textId="77777777" w:rsidR="008C2EFD" w:rsidRPr="00874D8A" w:rsidRDefault="008C2EFD" w:rsidP="008C2EFD">
      <w:pPr>
        <w:spacing w:after="0" w:line="240" w:lineRule="auto"/>
        <w:jc w:val="both"/>
        <w:rPr>
          <w:rFonts w:cstheme="minorHAnsi"/>
          <w:color w:val="000000"/>
          <w:sz w:val="24"/>
          <w:szCs w:val="24"/>
        </w:rPr>
      </w:pPr>
      <w:r w:rsidRPr="00874D8A">
        <w:rPr>
          <w:rFonts w:cstheme="minorHAnsi"/>
          <w:color w:val="000000"/>
          <w:sz w:val="24"/>
          <w:szCs w:val="24"/>
        </w:rPr>
        <w:t>a) Dostarczania (transportu) oleju napędowego do siedziby Zamawiającego</w:t>
      </w:r>
      <w:r w:rsidR="00C03B52">
        <w:rPr>
          <w:rFonts w:cstheme="minorHAnsi"/>
          <w:color w:val="000000"/>
          <w:sz w:val="24"/>
          <w:szCs w:val="24"/>
        </w:rPr>
        <w:t>,</w:t>
      </w:r>
    </w:p>
    <w:p w14:paraId="29A40FE2" w14:textId="77777777" w:rsidR="008C2EFD" w:rsidRPr="00874D8A" w:rsidRDefault="008C2EFD" w:rsidP="008C2EFD">
      <w:pPr>
        <w:spacing w:after="0" w:line="240" w:lineRule="auto"/>
        <w:jc w:val="both"/>
        <w:rPr>
          <w:rFonts w:cstheme="minorHAnsi"/>
          <w:sz w:val="24"/>
          <w:szCs w:val="24"/>
        </w:rPr>
      </w:pPr>
      <w:r w:rsidRPr="00874D8A">
        <w:rPr>
          <w:rFonts w:cstheme="minorHAnsi"/>
          <w:sz w:val="24"/>
          <w:szCs w:val="24"/>
        </w:rPr>
        <w:t>b) Dostarczania wraz z dostawą, aktualnego świadectwa jakości paliwa, poświadczonego przez producenta paliwa, lub atestu akredytowanego laboratorium, w języku polskim. Świadectwo winno być powiązane z dowodem dostawy lub wydania, poprzez umieszczenie na nim numeru i daty dostawy lub wydania.</w:t>
      </w:r>
    </w:p>
    <w:p w14:paraId="1602093A" w14:textId="77777777" w:rsidR="008C2EFD" w:rsidRPr="00874D8A" w:rsidRDefault="008C2EFD" w:rsidP="008C2EFD">
      <w:pPr>
        <w:pStyle w:val="Tekstpodstawowy31"/>
        <w:spacing w:after="0"/>
        <w:jc w:val="both"/>
        <w:rPr>
          <w:rFonts w:asciiTheme="minorHAnsi" w:eastAsia="Times New Roman" w:hAnsiTheme="minorHAnsi" w:cstheme="minorHAnsi"/>
          <w:color w:val="000000"/>
          <w:sz w:val="24"/>
          <w:szCs w:val="24"/>
        </w:rPr>
      </w:pPr>
      <w:r w:rsidRPr="00874D8A">
        <w:rPr>
          <w:rFonts w:asciiTheme="minorHAnsi" w:hAnsiTheme="minorHAnsi" w:cstheme="minorHAnsi"/>
          <w:sz w:val="24"/>
          <w:szCs w:val="24"/>
        </w:rPr>
        <w:t>4. Zamawiający zastrzega możliwość badań jakości dostarczanego oleju napędowego w akredytowanym laboratoriu</w:t>
      </w:r>
      <w:r w:rsidRPr="00874D8A">
        <w:rPr>
          <w:rFonts w:asciiTheme="minorHAnsi" w:hAnsiTheme="minorHAnsi" w:cstheme="minorHAnsi"/>
          <w:color w:val="000000"/>
          <w:sz w:val="24"/>
          <w:szCs w:val="24"/>
        </w:rPr>
        <w:t xml:space="preserve">m. </w:t>
      </w:r>
      <w:r w:rsidRPr="00874D8A">
        <w:rPr>
          <w:rFonts w:asciiTheme="minorHAnsi" w:eastAsia="Times New Roman" w:hAnsiTheme="minorHAnsi" w:cstheme="minorHAnsi"/>
          <w:color w:val="000000"/>
          <w:sz w:val="24"/>
          <w:szCs w:val="24"/>
        </w:rPr>
        <w:t>Badaniu będą podawane próbki oleju napędowego pobierane z autocysterny Wykonawcy zgodnie z normą PN-EN ISO 3170</w:t>
      </w:r>
      <w:r w:rsidR="004573F9">
        <w:rPr>
          <w:rFonts w:asciiTheme="minorHAnsi" w:eastAsia="Times New Roman" w:hAnsiTheme="minorHAnsi" w:cstheme="minorHAnsi"/>
          <w:color w:val="000000"/>
          <w:sz w:val="24"/>
          <w:szCs w:val="24"/>
        </w:rPr>
        <w:t xml:space="preserve"> lub równoważną.</w:t>
      </w:r>
      <w:r>
        <w:rPr>
          <w:rFonts w:asciiTheme="minorHAnsi" w:eastAsia="Times New Roman" w:hAnsiTheme="minorHAnsi" w:cstheme="minorHAnsi"/>
          <w:color w:val="000000"/>
          <w:sz w:val="24"/>
          <w:szCs w:val="24"/>
        </w:rPr>
        <w:t>.</w:t>
      </w:r>
    </w:p>
    <w:p w14:paraId="6728AB6B" w14:textId="77777777" w:rsidR="008C2EFD" w:rsidRPr="00874D8A" w:rsidRDefault="008C2EFD" w:rsidP="008C2EFD">
      <w:pPr>
        <w:pStyle w:val="Tekstpodstawowy31"/>
        <w:spacing w:after="0"/>
        <w:jc w:val="both"/>
        <w:rPr>
          <w:rFonts w:asciiTheme="minorHAnsi" w:hAnsiTheme="minorHAnsi" w:cstheme="minorHAnsi"/>
          <w:sz w:val="24"/>
          <w:szCs w:val="24"/>
        </w:rPr>
      </w:pPr>
      <w:r w:rsidRPr="00874D8A">
        <w:rPr>
          <w:rFonts w:asciiTheme="minorHAnsi" w:hAnsiTheme="minorHAnsi" w:cstheme="minorHAnsi"/>
          <w:sz w:val="24"/>
          <w:szCs w:val="24"/>
        </w:rPr>
        <w:t>5.  W przypadku niezgodności jakości dostarczonego oleju napędowego z PN, koszt badań pokrywa Wykonawca.</w:t>
      </w:r>
    </w:p>
    <w:p w14:paraId="1E450E4D" w14:textId="72A5AB19" w:rsidR="008C2EFD" w:rsidRPr="00874D8A" w:rsidRDefault="008C2EFD" w:rsidP="008C2EFD">
      <w:pPr>
        <w:spacing w:after="0" w:line="240" w:lineRule="auto"/>
        <w:jc w:val="both"/>
        <w:rPr>
          <w:rFonts w:eastAsia="ArialMT" w:cstheme="minorHAnsi"/>
          <w:sz w:val="24"/>
          <w:szCs w:val="24"/>
        </w:rPr>
      </w:pPr>
      <w:r w:rsidRPr="00874D8A">
        <w:rPr>
          <w:rFonts w:cstheme="minorHAnsi"/>
          <w:sz w:val="24"/>
          <w:szCs w:val="24"/>
        </w:rPr>
        <w:t xml:space="preserve">6. </w:t>
      </w:r>
      <w:r w:rsidRPr="00874D8A">
        <w:rPr>
          <w:rFonts w:eastAsia="ArialMT" w:cstheme="minorHAnsi"/>
          <w:sz w:val="24"/>
          <w:szCs w:val="24"/>
        </w:rPr>
        <w:t xml:space="preserve">Wykonawca zastrzega sobie prawo odmowy realizacji kolejnego zamówienia </w:t>
      </w:r>
      <w:r w:rsidR="009E10D5">
        <w:rPr>
          <w:rFonts w:eastAsia="ArialMT" w:cstheme="minorHAnsi"/>
          <w:sz w:val="24"/>
          <w:szCs w:val="24"/>
        </w:rPr>
        <w:br/>
      </w:r>
      <w:r w:rsidRPr="00874D8A">
        <w:rPr>
          <w:rFonts w:eastAsia="ArialMT" w:cstheme="minorHAnsi"/>
          <w:sz w:val="24"/>
          <w:szCs w:val="24"/>
        </w:rPr>
        <w:t>w przypadku zaległości płatniczych Zamawiającego powyżej 14 dni.</w:t>
      </w:r>
    </w:p>
    <w:p w14:paraId="5A425F10" w14:textId="77777777" w:rsidR="008C2EFD" w:rsidRPr="00874D8A" w:rsidRDefault="008C2EFD" w:rsidP="008C2EFD">
      <w:pPr>
        <w:spacing w:after="0" w:line="240" w:lineRule="auto"/>
        <w:jc w:val="both"/>
        <w:rPr>
          <w:rFonts w:cstheme="minorHAnsi"/>
          <w:sz w:val="24"/>
          <w:szCs w:val="24"/>
        </w:rPr>
      </w:pPr>
    </w:p>
    <w:p w14:paraId="3F45C067" w14:textId="77777777" w:rsidR="008C2EFD" w:rsidRPr="00874D8A" w:rsidRDefault="008C2EFD" w:rsidP="008C2EFD">
      <w:pPr>
        <w:spacing w:after="0" w:line="240" w:lineRule="auto"/>
        <w:jc w:val="center"/>
        <w:rPr>
          <w:rFonts w:cstheme="minorHAnsi"/>
          <w:sz w:val="24"/>
          <w:szCs w:val="24"/>
        </w:rPr>
      </w:pPr>
      <w:r w:rsidRPr="00874D8A">
        <w:rPr>
          <w:rFonts w:cstheme="minorHAnsi"/>
          <w:sz w:val="24"/>
          <w:szCs w:val="24"/>
        </w:rPr>
        <w:t>§ 3</w:t>
      </w:r>
    </w:p>
    <w:p w14:paraId="71F31638" w14:textId="77777777" w:rsidR="008C2EFD" w:rsidRDefault="008C2EFD" w:rsidP="008C2EFD">
      <w:pPr>
        <w:spacing w:after="0" w:line="240" w:lineRule="auto"/>
        <w:jc w:val="center"/>
        <w:rPr>
          <w:rFonts w:cstheme="minorHAnsi"/>
          <w:sz w:val="24"/>
          <w:szCs w:val="24"/>
        </w:rPr>
      </w:pPr>
      <w:r w:rsidRPr="00874D8A">
        <w:rPr>
          <w:rFonts w:cstheme="minorHAnsi"/>
          <w:sz w:val="24"/>
          <w:szCs w:val="24"/>
        </w:rPr>
        <w:t>CENA PALIWA</w:t>
      </w:r>
    </w:p>
    <w:p w14:paraId="15A84447" w14:textId="77777777" w:rsidR="008C2EFD" w:rsidRPr="00E10731" w:rsidRDefault="008C2EFD" w:rsidP="008C2EFD">
      <w:pPr>
        <w:pStyle w:val="Tekstpodstawowy21"/>
        <w:numPr>
          <w:ilvl w:val="3"/>
          <w:numId w:val="7"/>
        </w:numPr>
        <w:tabs>
          <w:tab w:val="clear" w:pos="2820"/>
        </w:tabs>
        <w:ind w:left="426"/>
        <w:jc w:val="both"/>
        <w:rPr>
          <w:rFonts w:asciiTheme="minorHAnsi" w:hAnsiTheme="minorHAnsi" w:cstheme="minorHAnsi"/>
          <w:sz w:val="24"/>
        </w:rPr>
      </w:pPr>
      <w:r w:rsidRPr="00E10731">
        <w:rPr>
          <w:rFonts w:asciiTheme="minorHAnsi" w:hAnsiTheme="minorHAnsi" w:cstheme="minorHAnsi"/>
          <w:sz w:val="24"/>
        </w:rPr>
        <w:t>Strony ustalają cenę sprzedaży zgodnie z ofertą złożoną przez Wykonawcę tj.:</w:t>
      </w:r>
    </w:p>
    <w:p w14:paraId="73501ADA" w14:textId="58A1CD59" w:rsidR="008C2EFD" w:rsidRPr="00E10731" w:rsidRDefault="008C2EFD" w:rsidP="008C2EFD">
      <w:pPr>
        <w:pStyle w:val="Tekstpodstawowy21"/>
        <w:jc w:val="both"/>
        <w:rPr>
          <w:rFonts w:asciiTheme="minorHAnsi" w:hAnsiTheme="minorHAnsi" w:cstheme="minorHAnsi"/>
          <w:sz w:val="24"/>
        </w:rPr>
      </w:pPr>
      <w:r>
        <w:rPr>
          <w:rFonts w:asciiTheme="minorHAnsi" w:hAnsiTheme="minorHAnsi" w:cstheme="minorHAnsi"/>
          <w:sz w:val="24"/>
        </w:rPr>
        <w:t xml:space="preserve">1) </w:t>
      </w:r>
      <w:r w:rsidRPr="00E10731">
        <w:rPr>
          <w:rFonts w:asciiTheme="minorHAnsi" w:hAnsiTheme="minorHAnsi" w:cstheme="minorHAnsi"/>
          <w:sz w:val="24"/>
        </w:rPr>
        <w:t>Cena jednostkowa oleju napędowego ON w trakcie trwania umowy będzie ustalana jako cena oleju napędowego obowiązująca u producenta oleju, opubl</w:t>
      </w:r>
      <w:r>
        <w:rPr>
          <w:rFonts w:asciiTheme="minorHAnsi" w:hAnsiTheme="minorHAnsi" w:cstheme="minorHAnsi"/>
          <w:sz w:val="24"/>
        </w:rPr>
        <w:t xml:space="preserve">ikowana na stronie internetowej </w:t>
      </w:r>
      <w:r w:rsidRPr="00E10731">
        <w:rPr>
          <w:rFonts w:asciiTheme="minorHAnsi" w:hAnsiTheme="minorHAnsi" w:cstheme="minorHAnsi"/>
          <w:sz w:val="24"/>
        </w:rPr>
        <w:t xml:space="preserve">w dniu dostawy, </w:t>
      </w:r>
      <w:r>
        <w:rPr>
          <w:rFonts w:asciiTheme="minorHAnsi" w:hAnsiTheme="minorHAnsi" w:cstheme="minorHAnsi"/>
          <w:sz w:val="24"/>
        </w:rPr>
        <w:t>pomniejszona lub powiększona o n</w:t>
      </w:r>
      <w:r w:rsidRPr="00E10731">
        <w:rPr>
          <w:rFonts w:asciiTheme="minorHAnsi" w:hAnsiTheme="minorHAnsi" w:cstheme="minorHAnsi"/>
          <w:sz w:val="24"/>
        </w:rPr>
        <w:t xml:space="preserve">arzut/pomniejszona o upust, który jest stały przez cały czas trwania umowy zaoferowany w ofercie cenowej + VAT </w:t>
      </w:r>
      <w:r w:rsidR="009E10D5">
        <w:rPr>
          <w:rFonts w:asciiTheme="minorHAnsi" w:hAnsiTheme="minorHAnsi" w:cstheme="minorHAnsi"/>
          <w:sz w:val="24"/>
        </w:rPr>
        <w:br/>
      </w:r>
      <w:r w:rsidRPr="00E10731">
        <w:rPr>
          <w:rFonts w:asciiTheme="minorHAnsi" w:hAnsiTheme="minorHAnsi" w:cstheme="minorHAnsi"/>
          <w:sz w:val="24"/>
        </w:rPr>
        <w:t>w wysokości ustawowej.</w:t>
      </w:r>
    </w:p>
    <w:p w14:paraId="63230CD6" w14:textId="524FC57E" w:rsidR="008C2EFD" w:rsidRPr="00E10731" w:rsidRDefault="008C2EFD" w:rsidP="008C2EFD">
      <w:pPr>
        <w:pStyle w:val="Tekstpodstawowy21"/>
        <w:jc w:val="both"/>
        <w:rPr>
          <w:rFonts w:asciiTheme="minorHAnsi" w:hAnsiTheme="minorHAnsi" w:cstheme="minorHAnsi"/>
          <w:sz w:val="24"/>
        </w:rPr>
      </w:pPr>
      <w:r>
        <w:rPr>
          <w:rFonts w:asciiTheme="minorHAnsi" w:hAnsiTheme="minorHAnsi" w:cstheme="minorHAnsi"/>
          <w:sz w:val="24"/>
        </w:rPr>
        <w:t xml:space="preserve">2) </w:t>
      </w:r>
      <w:r w:rsidRPr="00E10731">
        <w:rPr>
          <w:rFonts w:asciiTheme="minorHAnsi" w:hAnsiTheme="minorHAnsi" w:cstheme="minorHAnsi"/>
          <w:sz w:val="24"/>
        </w:rPr>
        <w:t xml:space="preserve">Dopuszcza się możliwość zmiany cen w przypadku jej wzrostu lub obniżki u producenta. Podstawą ewentualnej zmiany cen będzie oświadczenie producenta o zmianie ceny </w:t>
      </w:r>
      <w:r w:rsidR="009E10D5">
        <w:rPr>
          <w:rFonts w:asciiTheme="minorHAnsi" w:hAnsiTheme="minorHAnsi" w:cstheme="minorHAnsi"/>
          <w:sz w:val="24"/>
        </w:rPr>
        <w:br/>
      </w:r>
      <w:r w:rsidRPr="00E10731">
        <w:rPr>
          <w:rFonts w:asciiTheme="minorHAnsi" w:hAnsiTheme="minorHAnsi" w:cstheme="minorHAnsi"/>
          <w:sz w:val="24"/>
        </w:rPr>
        <w:t>w stosunku do ceny z przetargu lub informacja o zmianie cen paliw ogłoszona na stronie internetowej producenta. Cena u producenta na dzień .................... r. wynosi ........</w:t>
      </w:r>
      <w:r w:rsidR="00050055">
        <w:rPr>
          <w:rFonts w:asciiTheme="minorHAnsi" w:hAnsiTheme="minorHAnsi" w:cstheme="minorHAnsi"/>
          <w:sz w:val="24"/>
        </w:rPr>
        <w:t>........................... zł</w:t>
      </w:r>
      <w:r w:rsidRPr="00E10731">
        <w:rPr>
          <w:rFonts w:asciiTheme="minorHAnsi" w:hAnsiTheme="minorHAnsi" w:cstheme="minorHAnsi"/>
          <w:sz w:val="24"/>
        </w:rPr>
        <w:t xml:space="preserve">. </w:t>
      </w:r>
    </w:p>
    <w:p w14:paraId="52B06075" w14:textId="77777777" w:rsidR="008C2EFD" w:rsidRPr="00E10731" w:rsidRDefault="008C2EFD" w:rsidP="008C2EFD">
      <w:pPr>
        <w:pStyle w:val="Tekstpodstawowy21"/>
        <w:jc w:val="both"/>
        <w:rPr>
          <w:rFonts w:asciiTheme="minorHAnsi" w:hAnsiTheme="minorHAnsi" w:cstheme="minorHAnsi"/>
          <w:sz w:val="24"/>
        </w:rPr>
      </w:pPr>
      <w:r>
        <w:rPr>
          <w:rFonts w:asciiTheme="minorHAnsi" w:hAnsiTheme="minorHAnsi" w:cstheme="minorHAnsi"/>
          <w:sz w:val="24"/>
        </w:rPr>
        <w:t xml:space="preserve">a) Narzut/upust* </w:t>
      </w:r>
      <w:r w:rsidRPr="00E10731">
        <w:rPr>
          <w:rFonts w:asciiTheme="minorHAnsi" w:hAnsiTheme="minorHAnsi" w:cstheme="minorHAnsi"/>
          <w:sz w:val="24"/>
        </w:rPr>
        <w:t>w zakresie zamówienia podstawowe</w:t>
      </w:r>
      <w:r>
        <w:rPr>
          <w:rFonts w:asciiTheme="minorHAnsi" w:hAnsiTheme="minorHAnsi" w:cstheme="minorHAnsi"/>
          <w:sz w:val="24"/>
        </w:rPr>
        <w:t>go: w wysokości ...........%</w:t>
      </w:r>
      <w:r w:rsidRPr="00E10731">
        <w:rPr>
          <w:rFonts w:asciiTheme="minorHAnsi" w:hAnsiTheme="minorHAnsi" w:cstheme="minorHAnsi"/>
          <w:sz w:val="24"/>
        </w:rPr>
        <w:t>, który będzie naliczany na każdej fakturze wystawianej za daną dostawę.</w:t>
      </w:r>
    </w:p>
    <w:p w14:paraId="537145DD" w14:textId="77777777" w:rsidR="008C2EFD" w:rsidRPr="00E10731" w:rsidRDefault="008C2EFD" w:rsidP="008C2EFD">
      <w:pPr>
        <w:pStyle w:val="Tekstpodstawowy21"/>
        <w:jc w:val="both"/>
        <w:rPr>
          <w:rFonts w:asciiTheme="minorHAnsi" w:hAnsiTheme="minorHAnsi" w:cstheme="minorHAnsi"/>
          <w:sz w:val="24"/>
        </w:rPr>
      </w:pPr>
      <w:r>
        <w:rPr>
          <w:rFonts w:asciiTheme="minorHAnsi" w:hAnsiTheme="minorHAnsi" w:cstheme="minorHAnsi"/>
          <w:sz w:val="24"/>
        </w:rPr>
        <w:t xml:space="preserve">3) </w:t>
      </w:r>
      <w:r w:rsidRPr="00E10731">
        <w:rPr>
          <w:rFonts w:asciiTheme="minorHAnsi" w:hAnsiTheme="minorHAnsi" w:cstheme="minorHAnsi"/>
          <w:sz w:val="24"/>
        </w:rPr>
        <w:t xml:space="preserve">Łączna wartość zamówienia z tytułu wykonywania umowy nie może przekroczyć  kwoty brutto …………. złotych (iloczyn </w:t>
      </w:r>
      <w:r>
        <w:rPr>
          <w:rFonts w:asciiTheme="minorHAnsi" w:hAnsiTheme="minorHAnsi" w:cstheme="minorHAnsi"/>
          <w:sz w:val="24"/>
        </w:rPr>
        <w:t>140 m</w:t>
      </w:r>
      <w:r>
        <w:rPr>
          <w:rFonts w:asciiTheme="minorHAnsi" w:hAnsiTheme="minorHAnsi" w:cstheme="minorHAnsi"/>
          <w:sz w:val="24"/>
          <w:vertAlign w:val="superscript"/>
        </w:rPr>
        <w:t>3</w:t>
      </w:r>
      <w:r w:rsidRPr="00E10731">
        <w:rPr>
          <w:rFonts w:asciiTheme="minorHAnsi" w:hAnsiTheme="minorHAnsi" w:cstheme="minorHAnsi"/>
          <w:sz w:val="24"/>
        </w:rPr>
        <w:t xml:space="preserve"> i </w:t>
      </w:r>
      <w:r>
        <w:rPr>
          <w:rFonts w:asciiTheme="minorHAnsi" w:hAnsiTheme="minorHAnsi" w:cstheme="minorHAnsi"/>
          <w:sz w:val="24"/>
        </w:rPr>
        <w:t>ceny jednostkowej brutto 1 m</w:t>
      </w:r>
      <w:r>
        <w:rPr>
          <w:rFonts w:asciiTheme="minorHAnsi" w:hAnsiTheme="minorHAnsi" w:cstheme="minorHAnsi"/>
          <w:sz w:val="24"/>
          <w:vertAlign w:val="superscript"/>
        </w:rPr>
        <w:t>3</w:t>
      </w:r>
      <w:r w:rsidRPr="00E10731">
        <w:rPr>
          <w:rFonts w:asciiTheme="minorHAnsi" w:hAnsiTheme="minorHAnsi" w:cstheme="minorHAnsi"/>
          <w:sz w:val="24"/>
        </w:rPr>
        <w:t xml:space="preserve">).  </w:t>
      </w:r>
    </w:p>
    <w:p w14:paraId="3B921590" w14:textId="77777777" w:rsidR="008C2EFD" w:rsidRPr="00E10731" w:rsidRDefault="008C2EFD" w:rsidP="008C2EFD">
      <w:pPr>
        <w:spacing w:after="0" w:line="240" w:lineRule="auto"/>
        <w:jc w:val="both"/>
        <w:rPr>
          <w:rFonts w:cstheme="minorHAnsi"/>
          <w:sz w:val="24"/>
          <w:szCs w:val="24"/>
        </w:rPr>
      </w:pPr>
      <w:r>
        <w:rPr>
          <w:rFonts w:cstheme="minorHAnsi"/>
          <w:sz w:val="24"/>
          <w:szCs w:val="24"/>
        </w:rPr>
        <w:t xml:space="preserve">4) </w:t>
      </w:r>
      <w:r w:rsidRPr="00E10731">
        <w:rPr>
          <w:rFonts w:cstheme="minorHAnsi"/>
          <w:sz w:val="24"/>
          <w:szCs w:val="24"/>
        </w:rPr>
        <w:t xml:space="preserve">W przypadku wyczerpania kwoty o której mowa w pkt. 3) przed datą określoną w § </w:t>
      </w:r>
      <w:r>
        <w:rPr>
          <w:rFonts w:cstheme="minorHAnsi"/>
          <w:sz w:val="24"/>
          <w:szCs w:val="24"/>
        </w:rPr>
        <w:t>5</w:t>
      </w:r>
      <w:r w:rsidRPr="00E10731">
        <w:rPr>
          <w:rFonts w:cstheme="minorHAnsi"/>
          <w:sz w:val="24"/>
          <w:szCs w:val="24"/>
        </w:rPr>
        <w:t xml:space="preserve"> termin realizacji zamówienia ulega skróceniu i niniejsza umowa wygasa w dniu wyczerpania kwoty.</w:t>
      </w:r>
    </w:p>
    <w:p w14:paraId="6E520CD4" w14:textId="59585DC5" w:rsidR="008C2EFD" w:rsidRPr="00E10731" w:rsidRDefault="008C2EFD" w:rsidP="008C2EFD">
      <w:pPr>
        <w:spacing w:after="0" w:line="240" w:lineRule="auto"/>
        <w:jc w:val="both"/>
        <w:rPr>
          <w:rFonts w:cstheme="minorHAnsi"/>
          <w:sz w:val="24"/>
          <w:szCs w:val="24"/>
        </w:rPr>
      </w:pPr>
      <w:r>
        <w:rPr>
          <w:rFonts w:cstheme="minorHAnsi"/>
          <w:sz w:val="24"/>
          <w:szCs w:val="24"/>
        </w:rPr>
        <w:t xml:space="preserve">5) </w:t>
      </w:r>
      <w:r w:rsidRPr="00E10731">
        <w:rPr>
          <w:rFonts w:cstheme="minorHAnsi"/>
          <w:sz w:val="24"/>
          <w:szCs w:val="24"/>
        </w:rPr>
        <w:t xml:space="preserve">W przypadku upłynięcia terminu określonego w § </w:t>
      </w:r>
      <w:r>
        <w:rPr>
          <w:rFonts w:cstheme="minorHAnsi"/>
          <w:sz w:val="24"/>
          <w:szCs w:val="24"/>
        </w:rPr>
        <w:t>5</w:t>
      </w:r>
      <w:r w:rsidRPr="00E10731">
        <w:rPr>
          <w:rFonts w:cstheme="minorHAnsi"/>
          <w:sz w:val="24"/>
          <w:szCs w:val="24"/>
        </w:rPr>
        <w:t xml:space="preserve"> i nie wyczerpania kwoty określonej </w:t>
      </w:r>
      <w:r w:rsidR="009E10D5">
        <w:rPr>
          <w:rFonts w:cstheme="minorHAnsi"/>
          <w:sz w:val="24"/>
          <w:szCs w:val="24"/>
        </w:rPr>
        <w:br/>
      </w:r>
      <w:r w:rsidRPr="00E10731">
        <w:rPr>
          <w:rFonts w:cstheme="minorHAnsi"/>
          <w:sz w:val="24"/>
          <w:szCs w:val="24"/>
        </w:rPr>
        <w:t>w pkt. 3) umowa wygasa w terminie określonym w umowie.</w:t>
      </w:r>
    </w:p>
    <w:p w14:paraId="5CC300D9" w14:textId="77777777" w:rsidR="008C2EFD" w:rsidRPr="00E10731" w:rsidRDefault="008C2EFD" w:rsidP="008C2EFD">
      <w:pPr>
        <w:spacing w:after="0" w:line="240" w:lineRule="auto"/>
        <w:jc w:val="both"/>
        <w:rPr>
          <w:rFonts w:cstheme="minorHAnsi"/>
          <w:sz w:val="24"/>
          <w:szCs w:val="24"/>
        </w:rPr>
      </w:pPr>
      <w:r>
        <w:rPr>
          <w:rFonts w:cstheme="minorHAnsi"/>
          <w:sz w:val="24"/>
          <w:szCs w:val="24"/>
        </w:rPr>
        <w:t xml:space="preserve">6) </w:t>
      </w:r>
      <w:r w:rsidRPr="00E10731">
        <w:rPr>
          <w:rFonts w:cstheme="minorHAnsi"/>
          <w:sz w:val="24"/>
          <w:szCs w:val="24"/>
        </w:rPr>
        <w:t xml:space="preserve">W razie wyczerpania kwoty przed upływem terminu obowiązywania umowy w przypadkach określonych w pkt. 4 i 5 Wykonawcy nie przysługują roszczenia odszkodowawcze w związku </w:t>
      </w:r>
      <w:r w:rsidRPr="00E10731">
        <w:rPr>
          <w:rFonts w:cstheme="minorHAnsi"/>
          <w:sz w:val="24"/>
          <w:szCs w:val="24"/>
        </w:rPr>
        <w:lastRenderedPageBreak/>
        <w:t>ze skróceniem okresu trwania umowy i jej wygaśnięcia przed upływem terminu, na który została zawarta umowa.</w:t>
      </w:r>
    </w:p>
    <w:p w14:paraId="40046AF6" w14:textId="77777777" w:rsidR="008C2EFD" w:rsidRPr="00E10731" w:rsidRDefault="008C2EFD" w:rsidP="008C2EFD">
      <w:pPr>
        <w:spacing w:after="0" w:line="240" w:lineRule="auto"/>
        <w:jc w:val="both"/>
        <w:rPr>
          <w:rFonts w:cstheme="minorHAnsi"/>
          <w:sz w:val="24"/>
          <w:szCs w:val="24"/>
        </w:rPr>
      </w:pPr>
      <w:r>
        <w:rPr>
          <w:rFonts w:cstheme="minorHAnsi"/>
          <w:sz w:val="24"/>
          <w:szCs w:val="24"/>
        </w:rPr>
        <w:t xml:space="preserve">7) </w:t>
      </w:r>
      <w:r w:rsidRPr="00E10731">
        <w:rPr>
          <w:rFonts w:cstheme="minorHAnsi"/>
          <w:sz w:val="24"/>
          <w:szCs w:val="24"/>
        </w:rPr>
        <w:t xml:space="preserve">W razie upływu terminu obowiązywania umowy i nie zakupieniem przez Zamawiającego określonej w umowie ilości paliwa, Wykonawcy nie przysługuje roszczenie odszkodowawcze. </w:t>
      </w:r>
    </w:p>
    <w:p w14:paraId="7697B3FD" w14:textId="3546FA3B" w:rsidR="008C2EFD" w:rsidRPr="009E10D5" w:rsidRDefault="008C2EFD" w:rsidP="008C2EFD">
      <w:pPr>
        <w:pStyle w:val="Tekstpodstawowy21"/>
        <w:numPr>
          <w:ilvl w:val="3"/>
          <w:numId w:val="7"/>
        </w:numPr>
        <w:tabs>
          <w:tab w:val="clear" w:pos="2820"/>
        </w:tabs>
        <w:ind w:left="426" w:hanging="426"/>
        <w:jc w:val="both"/>
        <w:rPr>
          <w:rFonts w:asciiTheme="minorHAnsi" w:hAnsiTheme="minorHAnsi" w:cstheme="minorHAnsi"/>
          <w:sz w:val="24"/>
        </w:rPr>
      </w:pPr>
      <w:r w:rsidRPr="009E10D5">
        <w:rPr>
          <w:rFonts w:asciiTheme="minorHAnsi" w:hAnsiTheme="minorHAnsi" w:cstheme="minorHAnsi"/>
          <w:sz w:val="24"/>
        </w:rPr>
        <w:t xml:space="preserve">Zaoferowane ceny zawierają wszystkie koszty związane z wykonaniem zamówienia </w:t>
      </w:r>
      <w:r w:rsidR="009E10D5" w:rsidRPr="009E10D5">
        <w:rPr>
          <w:rFonts w:asciiTheme="minorHAnsi" w:hAnsiTheme="minorHAnsi" w:cstheme="minorHAnsi"/>
          <w:sz w:val="24"/>
        </w:rPr>
        <w:br/>
      </w:r>
      <w:r w:rsidRPr="009E10D5">
        <w:rPr>
          <w:rFonts w:asciiTheme="minorHAnsi" w:hAnsiTheme="minorHAnsi" w:cstheme="minorHAnsi"/>
          <w:sz w:val="24"/>
        </w:rPr>
        <w:t>w</w:t>
      </w:r>
      <w:r w:rsidR="009E10D5">
        <w:rPr>
          <w:rFonts w:asciiTheme="minorHAnsi" w:hAnsiTheme="minorHAnsi" w:cstheme="minorHAnsi"/>
          <w:sz w:val="24"/>
        </w:rPr>
        <w:t xml:space="preserve"> </w:t>
      </w:r>
      <w:r w:rsidRPr="009E10D5">
        <w:rPr>
          <w:rFonts w:asciiTheme="minorHAnsi" w:hAnsiTheme="minorHAnsi" w:cstheme="minorHAnsi"/>
          <w:sz w:val="24"/>
        </w:rPr>
        <w:t>tym dostawy do Zamawiającego.</w:t>
      </w:r>
    </w:p>
    <w:p w14:paraId="3086C5A3" w14:textId="1CA09F55" w:rsidR="008C2EFD" w:rsidRPr="009E10D5" w:rsidRDefault="008C2EFD" w:rsidP="008C2EFD">
      <w:pPr>
        <w:pStyle w:val="Tekstpodstawowy21"/>
        <w:numPr>
          <w:ilvl w:val="3"/>
          <w:numId w:val="7"/>
        </w:numPr>
        <w:tabs>
          <w:tab w:val="clear" w:pos="2820"/>
        </w:tabs>
        <w:ind w:left="426" w:hanging="426"/>
        <w:jc w:val="both"/>
        <w:rPr>
          <w:rFonts w:asciiTheme="minorHAnsi" w:hAnsiTheme="minorHAnsi" w:cstheme="minorHAnsi"/>
          <w:sz w:val="24"/>
        </w:rPr>
      </w:pPr>
      <w:r w:rsidRPr="009E10D5">
        <w:rPr>
          <w:rFonts w:asciiTheme="minorHAnsi" w:hAnsiTheme="minorHAnsi" w:cstheme="minorHAnsi"/>
          <w:sz w:val="24"/>
        </w:rPr>
        <w:t xml:space="preserve">Wysokość wynagrodzenia została ustalona szacunkowo i może ulec zmianie w razie zmiany ilości rzeczywiście zakupionego paliwa, spowodowane mniejszym niż przewidywane zapotrzebowaniem.  </w:t>
      </w:r>
    </w:p>
    <w:p w14:paraId="3D58C6E5" w14:textId="77777777" w:rsidR="008C2EFD" w:rsidRPr="00D37B67" w:rsidRDefault="008C2EFD" w:rsidP="008C2EFD">
      <w:pPr>
        <w:widowControl w:val="0"/>
        <w:tabs>
          <w:tab w:val="num" w:pos="400"/>
        </w:tabs>
        <w:autoSpaceDE w:val="0"/>
        <w:autoSpaceDN w:val="0"/>
        <w:adjustRightInd w:val="0"/>
        <w:spacing w:after="0" w:line="240" w:lineRule="auto"/>
        <w:jc w:val="both"/>
      </w:pPr>
      <w:r>
        <w:rPr>
          <w:rFonts w:cstheme="minorHAnsi"/>
          <w:sz w:val="24"/>
        </w:rPr>
        <w:t xml:space="preserve">4. </w:t>
      </w:r>
      <w:r w:rsidRPr="00D37B67">
        <w:rPr>
          <w:noProof/>
        </w:rPr>
        <w:t>Cena może ulec zmianie w przypadku ustawowej zmi</w:t>
      </w:r>
      <w:r>
        <w:rPr>
          <w:noProof/>
        </w:rPr>
        <w:t>any stawki podatku VAT, w okresie</w:t>
      </w:r>
      <w:r w:rsidRPr="00D37B67">
        <w:rPr>
          <w:noProof/>
        </w:rPr>
        <w:t xml:space="preserve"> trwania umowy.</w:t>
      </w:r>
    </w:p>
    <w:p w14:paraId="11D32060" w14:textId="77777777" w:rsidR="008C2EFD" w:rsidRPr="00874D8A" w:rsidRDefault="008C2EFD" w:rsidP="008C2EFD">
      <w:pPr>
        <w:spacing w:after="0" w:line="240" w:lineRule="auto"/>
        <w:jc w:val="both"/>
        <w:rPr>
          <w:rFonts w:cstheme="minorHAnsi"/>
          <w:sz w:val="24"/>
          <w:szCs w:val="24"/>
        </w:rPr>
      </w:pPr>
    </w:p>
    <w:p w14:paraId="6B8DCCE7" w14:textId="77777777" w:rsidR="008C2EFD" w:rsidRPr="00874D8A" w:rsidRDefault="008C2EFD" w:rsidP="008C2EFD">
      <w:pPr>
        <w:spacing w:after="0" w:line="240" w:lineRule="auto"/>
        <w:jc w:val="center"/>
        <w:rPr>
          <w:rFonts w:cstheme="minorHAnsi"/>
          <w:sz w:val="24"/>
          <w:szCs w:val="24"/>
        </w:rPr>
      </w:pPr>
      <w:r w:rsidRPr="00874D8A">
        <w:rPr>
          <w:rFonts w:cstheme="minorHAnsi"/>
          <w:sz w:val="24"/>
          <w:szCs w:val="24"/>
        </w:rPr>
        <w:t>§ 4</w:t>
      </w:r>
    </w:p>
    <w:p w14:paraId="39FAA571" w14:textId="77777777" w:rsidR="008C2EFD" w:rsidRPr="00874D8A" w:rsidRDefault="008C2EFD" w:rsidP="008C2EFD">
      <w:pPr>
        <w:spacing w:after="0" w:line="240" w:lineRule="auto"/>
        <w:jc w:val="center"/>
        <w:rPr>
          <w:rFonts w:cstheme="minorHAnsi"/>
          <w:sz w:val="24"/>
          <w:szCs w:val="24"/>
        </w:rPr>
      </w:pPr>
      <w:r w:rsidRPr="00874D8A">
        <w:rPr>
          <w:rFonts w:cstheme="minorHAnsi"/>
          <w:sz w:val="24"/>
          <w:szCs w:val="24"/>
        </w:rPr>
        <w:t>PŁATNOŚCI</w:t>
      </w:r>
    </w:p>
    <w:p w14:paraId="5FA9ACB3" w14:textId="77777777" w:rsidR="008C2EFD" w:rsidRPr="00874D8A" w:rsidRDefault="008C2EFD" w:rsidP="008C2EFD">
      <w:pPr>
        <w:spacing w:after="0" w:line="240" w:lineRule="auto"/>
        <w:jc w:val="both"/>
        <w:rPr>
          <w:rFonts w:cstheme="minorHAnsi"/>
          <w:sz w:val="24"/>
          <w:szCs w:val="24"/>
        </w:rPr>
      </w:pPr>
      <w:r w:rsidRPr="00874D8A">
        <w:rPr>
          <w:rFonts w:cstheme="minorHAnsi"/>
          <w:sz w:val="24"/>
          <w:szCs w:val="24"/>
        </w:rPr>
        <w:t xml:space="preserve">1. Zamawiający zobowiązuje się regulować płatności, wynikające z </w:t>
      </w:r>
      <w:r>
        <w:rPr>
          <w:rFonts w:cstheme="minorHAnsi"/>
          <w:sz w:val="24"/>
          <w:szCs w:val="24"/>
        </w:rPr>
        <w:t xml:space="preserve">prawidłowo </w:t>
      </w:r>
      <w:r w:rsidRPr="00874D8A">
        <w:rPr>
          <w:rFonts w:cstheme="minorHAnsi"/>
          <w:sz w:val="24"/>
          <w:szCs w:val="24"/>
        </w:rPr>
        <w:t>wystawionej faktury VAT, w terminie 30 dni od daty jej otrzymania, przelewem na rachunek bankowy  Wykonawcy o numerze…………………………………………</w:t>
      </w:r>
    </w:p>
    <w:p w14:paraId="0B534844" w14:textId="77777777" w:rsidR="008C2EFD" w:rsidRPr="00874D8A" w:rsidRDefault="008C2EFD" w:rsidP="008C2EFD">
      <w:pPr>
        <w:spacing w:after="0" w:line="240" w:lineRule="auto"/>
        <w:jc w:val="both"/>
        <w:rPr>
          <w:rFonts w:cstheme="minorHAnsi"/>
          <w:sz w:val="24"/>
          <w:szCs w:val="24"/>
        </w:rPr>
      </w:pPr>
      <w:r>
        <w:rPr>
          <w:rFonts w:cstheme="minorHAnsi"/>
          <w:sz w:val="24"/>
          <w:szCs w:val="24"/>
        </w:rPr>
        <w:t>2</w:t>
      </w:r>
      <w:r w:rsidRPr="00874D8A">
        <w:rPr>
          <w:rFonts w:cstheme="minorHAnsi"/>
          <w:sz w:val="24"/>
          <w:szCs w:val="24"/>
        </w:rPr>
        <w:t>. Wykonawca ma prawo do odsetek ustawowych za zwłokę w płatnościach należności   wynikających z prawidłowo wystawionych faktur VAT.</w:t>
      </w:r>
    </w:p>
    <w:p w14:paraId="15080823" w14:textId="77777777" w:rsidR="008C2EFD" w:rsidRPr="00874D8A" w:rsidRDefault="008C2EFD" w:rsidP="008C2EFD">
      <w:pPr>
        <w:pStyle w:val="Tekstpodstawowy31"/>
        <w:spacing w:after="0"/>
        <w:jc w:val="both"/>
        <w:rPr>
          <w:rFonts w:asciiTheme="minorHAnsi" w:hAnsiTheme="minorHAnsi" w:cstheme="minorHAnsi"/>
          <w:sz w:val="24"/>
          <w:szCs w:val="24"/>
        </w:rPr>
      </w:pPr>
      <w:r>
        <w:rPr>
          <w:rFonts w:asciiTheme="minorHAnsi" w:hAnsiTheme="minorHAnsi" w:cstheme="minorHAnsi"/>
          <w:sz w:val="24"/>
          <w:szCs w:val="24"/>
        </w:rPr>
        <w:t>3</w:t>
      </w:r>
      <w:r w:rsidRPr="00874D8A">
        <w:rPr>
          <w:rFonts w:asciiTheme="minorHAnsi" w:hAnsiTheme="minorHAnsi" w:cstheme="minorHAnsi"/>
          <w:sz w:val="24"/>
          <w:szCs w:val="24"/>
        </w:rPr>
        <w:t>. Za datę zapłaty Strony ustalają dzień, w którym Zamawiający wydał swojemu  bankowi polecenie przelewu wynagrodzenia na konto Wykonawcy.</w:t>
      </w:r>
    </w:p>
    <w:p w14:paraId="702CD95D" w14:textId="77777777" w:rsidR="008C2EFD" w:rsidRPr="00874D8A" w:rsidRDefault="008C2EFD" w:rsidP="008C2EFD">
      <w:pPr>
        <w:pStyle w:val="Tekstpodstawowy31"/>
        <w:spacing w:after="0"/>
        <w:jc w:val="both"/>
        <w:rPr>
          <w:rFonts w:asciiTheme="minorHAnsi" w:hAnsiTheme="minorHAnsi" w:cstheme="minorHAnsi"/>
          <w:sz w:val="24"/>
          <w:szCs w:val="24"/>
        </w:rPr>
      </w:pPr>
      <w:r>
        <w:rPr>
          <w:rFonts w:asciiTheme="minorHAnsi" w:hAnsiTheme="minorHAnsi" w:cstheme="minorHAnsi"/>
          <w:sz w:val="24"/>
          <w:szCs w:val="24"/>
        </w:rPr>
        <w:t>4</w:t>
      </w:r>
      <w:r w:rsidRPr="00874D8A">
        <w:rPr>
          <w:rFonts w:asciiTheme="minorHAnsi" w:hAnsiTheme="minorHAnsi" w:cstheme="minorHAnsi"/>
          <w:sz w:val="24"/>
          <w:szCs w:val="24"/>
        </w:rPr>
        <w:t>. Jeżeli termin płatności przypada na sobotę lub dzień ustawowo wolny od pracy za termin płatności uważa się pierwszy dzień roboczy następujący po tych dniach.</w:t>
      </w:r>
    </w:p>
    <w:p w14:paraId="039BBCE6" w14:textId="77777777" w:rsidR="008C2EFD" w:rsidRPr="00874D8A" w:rsidRDefault="008C2EFD" w:rsidP="008C2EFD">
      <w:pPr>
        <w:spacing w:after="0" w:line="240" w:lineRule="auto"/>
        <w:jc w:val="both"/>
        <w:rPr>
          <w:rFonts w:cstheme="minorHAnsi"/>
          <w:color w:val="000000"/>
          <w:sz w:val="24"/>
          <w:szCs w:val="24"/>
        </w:rPr>
      </w:pPr>
      <w:r>
        <w:rPr>
          <w:rFonts w:cstheme="minorHAnsi"/>
          <w:color w:val="000000"/>
          <w:sz w:val="24"/>
          <w:szCs w:val="24"/>
        </w:rPr>
        <w:t>5</w:t>
      </w:r>
      <w:r w:rsidRPr="00874D8A">
        <w:rPr>
          <w:rFonts w:cstheme="minorHAnsi"/>
          <w:color w:val="000000"/>
          <w:sz w:val="24"/>
          <w:szCs w:val="24"/>
        </w:rPr>
        <w:t>. Wykonawca nie może, bez uprzedniej pisemnej zgody Zamawiającego, przenieść na osobę trzecią wierzytelności z niniejszej umowy względem Zamawiającego.</w:t>
      </w:r>
    </w:p>
    <w:p w14:paraId="08AA7DA1" w14:textId="77777777" w:rsidR="008C2EFD" w:rsidRPr="00874D8A" w:rsidRDefault="008C2EFD" w:rsidP="008C2EFD">
      <w:pPr>
        <w:spacing w:after="0" w:line="240" w:lineRule="auto"/>
        <w:jc w:val="both"/>
        <w:rPr>
          <w:rFonts w:cstheme="minorHAnsi"/>
          <w:sz w:val="24"/>
          <w:szCs w:val="24"/>
        </w:rPr>
      </w:pPr>
    </w:p>
    <w:p w14:paraId="0FA23433" w14:textId="77777777" w:rsidR="008C2EFD" w:rsidRPr="00874D8A" w:rsidRDefault="008C2EFD" w:rsidP="008C2EFD">
      <w:pPr>
        <w:spacing w:after="0" w:line="240" w:lineRule="auto"/>
        <w:jc w:val="center"/>
        <w:rPr>
          <w:rFonts w:cstheme="minorHAnsi"/>
          <w:sz w:val="24"/>
          <w:szCs w:val="24"/>
        </w:rPr>
      </w:pPr>
      <w:r w:rsidRPr="00874D8A">
        <w:rPr>
          <w:rFonts w:cstheme="minorHAnsi"/>
          <w:sz w:val="24"/>
          <w:szCs w:val="24"/>
        </w:rPr>
        <w:t>§ 5</w:t>
      </w:r>
    </w:p>
    <w:p w14:paraId="5CB95088" w14:textId="77777777" w:rsidR="008C2EFD" w:rsidRPr="00874D8A" w:rsidRDefault="008C2EFD" w:rsidP="008C2EFD">
      <w:pPr>
        <w:spacing w:after="0" w:line="240" w:lineRule="auto"/>
        <w:jc w:val="center"/>
        <w:rPr>
          <w:rFonts w:cstheme="minorHAnsi"/>
          <w:sz w:val="24"/>
          <w:szCs w:val="24"/>
        </w:rPr>
      </w:pPr>
      <w:r w:rsidRPr="00874D8A">
        <w:rPr>
          <w:rFonts w:cstheme="minorHAnsi"/>
          <w:sz w:val="24"/>
          <w:szCs w:val="24"/>
        </w:rPr>
        <w:t>TERMIN REALIZACJI UMOWY</w:t>
      </w:r>
    </w:p>
    <w:p w14:paraId="4C536099" w14:textId="774C5B03" w:rsidR="008C2EFD" w:rsidRPr="00874D8A" w:rsidRDefault="008C2EFD" w:rsidP="008C2EFD">
      <w:pPr>
        <w:spacing w:after="0" w:line="240" w:lineRule="auto"/>
        <w:jc w:val="both"/>
        <w:rPr>
          <w:rFonts w:cstheme="minorHAnsi"/>
          <w:sz w:val="24"/>
          <w:szCs w:val="24"/>
        </w:rPr>
      </w:pPr>
      <w:r w:rsidRPr="00874D8A">
        <w:rPr>
          <w:rFonts w:cstheme="minorHAnsi"/>
          <w:sz w:val="24"/>
          <w:szCs w:val="24"/>
        </w:rPr>
        <w:t>1. Umowa niniejsz</w:t>
      </w:r>
      <w:r>
        <w:rPr>
          <w:rFonts w:cstheme="minorHAnsi"/>
          <w:sz w:val="24"/>
          <w:szCs w:val="24"/>
        </w:rPr>
        <w:t>a zost</w:t>
      </w:r>
      <w:r w:rsidR="00C03B52">
        <w:rPr>
          <w:rFonts w:cstheme="minorHAnsi"/>
          <w:sz w:val="24"/>
          <w:szCs w:val="24"/>
        </w:rPr>
        <w:t>aje zawarta na okres od 01.01.202</w:t>
      </w:r>
      <w:r w:rsidR="009E10D5">
        <w:rPr>
          <w:rFonts w:cstheme="minorHAnsi"/>
          <w:sz w:val="24"/>
          <w:szCs w:val="24"/>
        </w:rPr>
        <w:t>5</w:t>
      </w:r>
      <w:r w:rsidR="00C03B52">
        <w:rPr>
          <w:rFonts w:cstheme="minorHAnsi"/>
          <w:sz w:val="24"/>
          <w:szCs w:val="24"/>
        </w:rPr>
        <w:t xml:space="preserve"> r. do 31.12.202</w:t>
      </w:r>
      <w:r w:rsidR="009E10D5">
        <w:rPr>
          <w:rFonts w:cstheme="minorHAnsi"/>
          <w:sz w:val="24"/>
          <w:szCs w:val="24"/>
        </w:rPr>
        <w:t>6</w:t>
      </w:r>
      <w:r w:rsidR="00C03B52">
        <w:rPr>
          <w:rFonts w:cstheme="minorHAnsi"/>
          <w:sz w:val="24"/>
          <w:szCs w:val="24"/>
        </w:rPr>
        <w:t xml:space="preserve"> r.,</w:t>
      </w:r>
    </w:p>
    <w:p w14:paraId="35ADBCB4" w14:textId="77777777" w:rsidR="008C2EFD" w:rsidRPr="00874D8A" w:rsidRDefault="008C2EFD" w:rsidP="008C2EFD">
      <w:pPr>
        <w:pStyle w:val="Tekstpodstawowy"/>
        <w:jc w:val="both"/>
        <w:outlineLvl w:val="0"/>
        <w:rPr>
          <w:rFonts w:asciiTheme="minorHAnsi" w:hAnsiTheme="minorHAnsi" w:cstheme="minorHAnsi"/>
          <w:color w:val="000000"/>
          <w:sz w:val="24"/>
          <w:szCs w:val="24"/>
        </w:rPr>
      </w:pPr>
      <w:r w:rsidRPr="00874D8A">
        <w:rPr>
          <w:rFonts w:asciiTheme="minorHAnsi" w:hAnsiTheme="minorHAnsi" w:cstheme="minorHAnsi"/>
          <w:color w:val="000000"/>
          <w:sz w:val="24"/>
          <w:szCs w:val="24"/>
        </w:rPr>
        <w:t>2. Osobami upoważnionymi do kontaktu w sprawie realizacji umowy są:</w:t>
      </w:r>
    </w:p>
    <w:p w14:paraId="652D072D" w14:textId="77777777" w:rsidR="008C2EFD" w:rsidRPr="00874D8A" w:rsidRDefault="008C2EFD" w:rsidP="008C2EFD">
      <w:pPr>
        <w:pStyle w:val="Tekstpodstawowy"/>
        <w:jc w:val="both"/>
        <w:outlineLvl w:val="0"/>
        <w:rPr>
          <w:rFonts w:asciiTheme="minorHAnsi" w:hAnsiTheme="minorHAnsi" w:cstheme="minorHAnsi"/>
          <w:color w:val="000000"/>
          <w:sz w:val="24"/>
          <w:szCs w:val="24"/>
        </w:rPr>
      </w:pPr>
      <w:r w:rsidRPr="00874D8A">
        <w:rPr>
          <w:rFonts w:asciiTheme="minorHAnsi" w:hAnsiTheme="minorHAnsi" w:cstheme="minorHAnsi"/>
          <w:color w:val="000000"/>
          <w:sz w:val="24"/>
          <w:szCs w:val="24"/>
        </w:rPr>
        <w:t xml:space="preserve">-  ze strony Zamawiającego …………….. </w:t>
      </w:r>
      <w:r>
        <w:rPr>
          <w:rFonts w:asciiTheme="minorHAnsi" w:hAnsiTheme="minorHAnsi" w:cstheme="minorHAnsi"/>
          <w:color w:val="000000"/>
          <w:sz w:val="24"/>
          <w:szCs w:val="24"/>
        </w:rPr>
        <w:t xml:space="preserve">tel. </w:t>
      </w:r>
      <w:r w:rsidRPr="00874D8A">
        <w:rPr>
          <w:rFonts w:asciiTheme="minorHAnsi" w:hAnsiTheme="minorHAnsi" w:cstheme="minorHAnsi"/>
          <w:color w:val="000000"/>
          <w:sz w:val="24"/>
          <w:szCs w:val="24"/>
        </w:rPr>
        <w:t>……….… e-mail………………</w:t>
      </w:r>
    </w:p>
    <w:p w14:paraId="0B79359F" w14:textId="77777777" w:rsidR="008C2EFD" w:rsidRPr="00874D8A" w:rsidRDefault="008C2EFD" w:rsidP="008C2EFD">
      <w:pPr>
        <w:pStyle w:val="Tekstpodstawowy"/>
        <w:jc w:val="both"/>
        <w:outlineLvl w:val="0"/>
        <w:rPr>
          <w:rFonts w:asciiTheme="minorHAnsi" w:hAnsiTheme="minorHAnsi" w:cstheme="minorHAnsi"/>
          <w:color w:val="000000"/>
          <w:sz w:val="24"/>
          <w:szCs w:val="24"/>
        </w:rPr>
      </w:pPr>
      <w:r w:rsidRPr="00874D8A">
        <w:rPr>
          <w:rFonts w:asciiTheme="minorHAnsi" w:hAnsiTheme="minorHAnsi" w:cstheme="minorHAnsi"/>
          <w:color w:val="000000"/>
          <w:sz w:val="24"/>
          <w:szCs w:val="24"/>
        </w:rPr>
        <w:t xml:space="preserve">-  ze strony Wykonawcy …………..…….. </w:t>
      </w:r>
      <w:proofErr w:type="spellStart"/>
      <w:r w:rsidRPr="00874D8A">
        <w:rPr>
          <w:rFonts w:asciiTheme="minorHAnsi" w:hAnsiTheme="minorHAnsi" w:cstheme="minorHAnsi"/>
          <w:color w:val="000000"/>
          <w:sz w:val="24"/>
          <w:szCs w:val="24"/>
        </w:rPr>
        <w:t>tel</w:t>
      </w:r>
      <w:proofErr w:type="spellEnd"/>
      <w:r w:rsidRPr="00874D8A">
        <w:rPr>
          <w:rFonts w:asciiTheme="minorHAnsi" w:hAnsiTheme="minorHAnsi" w:cstheme="minorHAnsi"/>
          <w:color w:val="000000"/>
          <w:sz w:val="24"/>
          <w:szCs w:val="24"/>
        </w:rPr>
        <w:t>……….…</w:t>
      </w:r>
      <w:r>
        <w:rPr>
          <w:rFonts w:asciiTheme="minorHAnsi" w:hAnsiTheme="minorHAnsi" w:cstheme="minorHAnsi"/>
          <w:color w:val="000000"/>
          <w:sz w:val="24"/>
          <w:szCs w:val="24"/>
        </w:rPr>
        <w:t>…</w:t>
      </w:r>
      <w:r w:rsidRPr="00874D8A">
        <w:rPr>
          <w:rFonts w:asciiTheme="minorHAnsi" w:hAnsiTheme="minorHAnsi" w:cstheme="minorHAnsi"/>
          <w:color w:val="000000"/>
          <w:sz w:val="24"/>
          <w:szCs w:val="24"/>
        </w:rPr>
        <w:t xml:space="preserve"> e-mail………………</w:t>
      </w:r>
    </w:p>
    <w:p w14:paraId="440ADA4C" w14:textId="77777777" w:rsidR="008C2EFD" w:rsidRPr="00874D8A" w:rsidRDefault="008C2EFD" w:rsidP="008C2EFD">
      <w:pPr>
        <w:spacing w:after="0" w:line="240" w:lineRule="auto"/>
        <w:jc w:val="both"/>
        <w:rPr>
          <w:rFonts w:cstheme="minorHAnsi"/>
          <w:sz w:val="24"/>
          <w:szCs w:val="24"/>
        </w:rPr>
      </w:pPr>
    </w:p>
    <w:p w14:paraId="6F655EA9" w14:textId="77777777" w:rsidR="008C2EFD" w:rsidRPr="00874D8A" w:rsidRDefault="008C2EFD" w:rsidP="008C2EFD">
      <w:pPr>
        <w:spacing w:after="0" w:line="240" w:lineRule="auto"/>
        <w:jc w:val="center"/>
        <w:rPr>
          <w:rFonts w:cstheme="minorHAnsi"/>
          <w:sz w:val="24"/>
          <w:szCs w:val="24"/>
        </w:rPr>
      </w:pPr>
      <w:r w:rsidRPr="00874D8A">
        <w:rPr>
          <w:rFonts w:cstheme="minorHAnsi"/>
          <w:sz w:val="24"/>
          <w:szCs w:val="24"/>
        </w:rPr>
        <w:t>§ 6</w:t>
      </w:r>
    </w:p>
    <w:p w14:paraId="1EED7D6C" w14:textId="77777777" w:rsidR="008C2EFD" w:rsidRPr="00874D8A" w:rsidRDefault="008C2EFD" w:rsidP="008C2EFD">
      <w:pPr>
        <w:spacing w:after="0" w:line="240" w:lineRule="auto"/>
        <w:jc w:val="center"/>
        <w:rPr>
          <w:rFonts w:cstheme="minorHAnsi"/>
          <w:sz w:val="24"/>
          <w:szCs w:val="24"/>
        </w:rPr>
      </w:pPr>
      <w:r w:rsidRPr="00874D8A">
        <w:rPr>
          <w:rFonts w:cstheme="minorHAnsi"/>
          <w:sz w:val="24"/>
          <w:szCs w:val="24"/>
        </w:rPr>
        <w:t>ROZWIAZANIE UMOWY</w:t>
      </w:r>
    </w:p>
    <w:p w14:paraId="17F14DD0" w14:textId="77777777" w:rsidR="008C2EFD" w:rsidRPr="00874D8A" w:rsidRDefault="008C2EFD" w:rsidP="008C2EFD">
      <w:pPr>
        <w:spacing w:after="0" w:line="240" w:lineRule="auto"/>
        <w:jc w:val="both"/>
        <w:rPr>
          <w:rFonts w:cstheme="minorHAnsi"/>
          <w:sz w:val="24"/>
          <w:szCs w:val="24"/>
        </w:rPr>
      </w:pPr>
      <w:r w:rsidRPr="00874D8A">
        <w:rPr>
          <w:rFonts w:cstheme="minorHAnsi"/>
          <w:sz w:val="24"/>
          <w:szCs w:val="24"/>
        </w:rPr>
        <w:t>1. Zamawiający może wypowiedzieć umowę z zachowaniem miesięcznego okresu       wypowiedzenia, ze skutkiem na koniec miesiąca kalendarzowego.</w:t>
      </w:r>
    </w:p>
    <w:p w14:paraId="1F42D32C" w14:textId="77777777" w:rsidR="008C2EFD" w:rsidRPr="00874D8A" w:rsidRDefault="008C2EFD" w:rsidP="008C2EFD">
      <w:pPr>
        <w:spacing w:after="0" w:line="240" w:lineRule="auto"/>
        <w:jc w:val="both"/>
        <w:rPr>
          <w:rFonts w:cstheme="minorHAnsi"/>
          <w:sz w:val="24"/>
          <w:szCs w:val="24"/>
        </w:rPr>
      </w:pPr>
      <w:r w:rsidRPr="00874D8A">
        <w:rPr>
          <w:rFonts w:cstheme="minorHAnsi"/>
          <w:sz w:val="24"/>
          <w:szCs w:val="24"/>
        </w:rPr>
        <w:t>2. Wykonawca może wypowiedzieć umowę z zachowaniem trzymiesięcznego okresu       wypowiedzenia, ze skutkiem na koniec miesiąca kalendarzowego.</w:t>
      </w:r>
    </w:p>
    <w:p w14:paraId="61ABF1B6" w14:textId="77777777" w:rsidR="008C2EFD" w:rsidRDefault="008C2EFD" w:rsidP="008C2EFD">
      <w:pPr>
        <w:spacing w:after="0" w:line="240" w:lineRule="auto"/>
        <w:jc w:val="both"/>
        <w:rPr>
          <w:rFonts w:cstheme="minorHAnsi"/>
          <w:sz w:val="24"/>
          <w:szCs w:val="24"/>
        </w:rPr>
      </w:pPr>
      <w:r w:rsidRPr="00874D8A">
        <w:rPr>
          <w:rFonts w:cstheme="minorHAnsi"/>
          <w:sz w:val="24"/>
          <w:szCs w:val="24"/>
        </w:rPr>
        <w:t>3. Zamawiający może rozwiązać umowę bez okresu wypowiedzenia w razie rażącego       naruszenia warunków umowy przez Wykonawcę.</w:t>
      </w:r>
    </w:p>
    <w:p w14:paraId="1C64ABD6" w14:textId="77777777" w:rsidR="004573F9" w:rsidRDefault="004573F9" w:rsidP="008C2EFD">
      <w:pPr>
        <w:spacing w:after="0" w:line="240" w:lineRule="auto"/>
        <w:jc w:val="both"/>
        <w:rPr>
          <w:rFonts w:cstheme="minorHAnsi"/>
          <w:sz w:val="24"/>
          <w:szCs w:val="24"/>
        </w:rPr>
      </w:pPr>
    </w:p>
    <w:p w14:paraId="5D20E69D" w14:textId="77777777" w:rsidR="004573F9" w:rsidRDefault="004573F9" w:rsidP="008C2EFD">
      <w:pPr>
        <w:spacing w:after="0" w:line="240" w:lineRule="auto"/>
        <w:jc w:val="both"/>
        <w:rPr>
          <w:rFonts w:cstheme="minorHAnsi"/>
          <w:sz w:val="24"/>
          <w:szCs w:val="24"/>
        </w:rPr>
      </w:pPr>
    </w:p>
    <w:p w14:paraId="523C05E0" w14:textId="77777777" w:rsidR="004573F9" w:rsidRPr="00874D8A" w:rsidRDefault="004573F9" w:rsidP="008C2EFD">
      <w:pPr>
        <w:spacing w:after="0" w:line="240" w:lineRule="auto"/>
        <w:jc w:val="both"/>
        <w:rPr>
          <w:rFonts w:cstheme="minorHAnsi"/>
          <w:sz w:val="24"/>
          <w:szCs w:val="24"/>
        </w:rPr>
      </w:pPr>
    </w:p>
    <w:p w14:paraId="63BA5158" w14:textId="5C719187" w:rsidR="008C2EFD" w:rsidRPr="00874D8A" w:rsidRDefault="008C2EFD" w:rsidP="008C2EFD">
      <w:pPr>
        <w:spacing w:after="0" w:line="240" w:lineRule="auto"/>
        <w:jc w:val="both"/>
        <w:rPr>
          <w:rFonts w:cstheme="minorHAnsi"/>
          <w:sz w:val="24"/>
          <w:szCs w:val="24"/>
        </w:rPr>
      </w:pPr>
      <w:r w:rsidRPr="00874D8A">
        <w:rPr>
          <w:rFonts w:cstheme="minorHAnsi"/>
          <w:sz w:val="24"/>
          <w:szCs w:val="24"/>
        </w:rPr>
        <w:t xml:space="preserve">4. Zamawiający może odstąpić od umowy w terminie 30 dni od powzięcia wiadomości </w:t>
      </w:r>
      <w:r w:rsidR="009E10D5">
        <w:rPr>
          <w:rFonts w:cstheme="minorHAnsi"/>
          <w:sz w:val="24"/>
          <w:szCs w:val="24"/>
        </w:rPr>
        <w:br/>
      </w:r>
      <w:r w:rsidRPr="00874D8A">
        <w:rPr>
          <w:rFonts w:cstheme="minorHAnsi"/>
          <w:sz w:val="24"/>
          <w:szCs w:val="24"/>
        </w:rPr>
        <w:t xml:space="preserve">o wystąpieniu istotnej zmiany okoliczności powodującej, że wykonanie umowy nie leży </w:t>
      </w:r>
      <w:r w:rsidR="009E10D5">
        <w:rPr>
          <w:rFonts w:cstheme="minorHAnsi"/>
          <w:sz w:val="24"/>
          <w:szCs w:val="24"/>
        </w:rPr>
        <w:br/>
      </w:r>
      <w:r w:rsidRPr="00874D8A">
        <w:rPr>
          <w:rFonts w:cstheme="minorHAnsi"/>
          <w:sz w:val="24"/>
          <w:szCs w:val="24"/>
        </w:rPr>
        <w:t xml:space="preserve">w interesie publicznym, czego nie można było przewidzieć w chwili zawarcia Umowy. W takim </w:t>
      </w:r>
      <w:r w:rsidRPr="00874D8A">
        <w:rPr>
          <w:rFonts w:cstheme="minorHAnsi"/>
          <w:sz w:val="24"/>
          <w:szCs w:val="24"/>
        </w:rPr>
        <w:lastRenderedPageBreak/>
        <w:t>przypadku Wykonawcy przysługuje wynag</w:t>
      </w:r>
      <w:r>
        <w:rPr>
          <w:rFonts w:cstheme="minorHAnsi"/>
          <w:sz w:val="24"/>
          <w:szCs w:val="24"/>
        </w:rPr>
        <w:t xml:space="preserve">rodzenie należne z tytułu  </w:t>
      </w:r>
      <w:r w:rsidRPr="00874D8A">
        <w:rPr>
          <w:rFonts w:cstheme="minorHAnsi"/>
          <w:sz w:val="24"/>
          <w:szCs w:val="24"/>
        </w:rPr>
        <w:t>wykonania udokumentowanej części Umowy.</w:t>
      </w:r>
    </w:p>
    <w:p w14:paraId="7DCF772E" w14:textId="77777777" w:rsidR="008C2EFD" w:rsidRPr="00874D8A" w:rsidRDefault="008C2EFD" w:rsidP="008C2EFD">
      <w:pPr>
        <w:spacing w:after="0" w:line="240" w:lineRule="auto"/>
        <w:jc w:val="both"/>
        <w:rPr>
          <w:rFonts w:cstheme="minorHAnsi"/>
          <w:sz w:val="24"/>
          <w:szCs w:val="24"/>
        </w:rPr>
      </w:pPr>
      <w:r w:rsidRPr="00874D8A">
        <w:rPr>
          <w:rFonts w:cstheme="minorHAnsi"/>
          <w:sz w:val="24"/>
          <w:szCs w:val="24"/>
        </w:rPr>
        <w:t>5. Odstąpienie od Umowy powinno nastąpić w formie pisemnej pod rygorem     nieważności.</w:t>
      </w:r>
    </w:p>
    <w:p w14:paraId="1B1C143A" w14:textId="77777777" w:rsidR="008C2EFD" w:rsidRPr="00874D8A" w:rsidRDefault="008C2EFD" w:rsidP="008C2EFD">
      <w:pPr>
        <w:spacing w:after="0" w:line="240" w:lineRule="auto"/>
        <w:jc w:val="both"/>
        <w:rPr>
          <w:rFonts w:cstheme="minorHAnsi"/>
          <w:sz w:val="24"/>
          <w:szCs w:val="24"/>
        </w:rPr>
      </w:pPr>
      <w:r w:rsidRPr="00874D8A">
        <w:rPr>
          <w:rFonts w:cstheme="minorHAnsi"/>
          <w:sz w:val="24"/>
          <w:szCs w:val="24"/>
        </w:rPr>
        <w:t>6. Umowa może zostać rozwiązana w każdym czasie za porozumieniem stron.</w:t>
      </w:r>
    </w:p>
    <w:p w14:paraId="1F40B9EF" w14:textId="77777777" w:rsidR="008C2EFD" w:rsidRPr="00874D8A" w:rsidRDefault="008C2EFD" w:rsidP="008C2EFD">
      <w:pPr>
        <w:spacing w:after="0" w:line="240" w:lineRule="auto"/>
        <w:jc w:val="both"/>
        <w:rPr>
          <w:rFonts w:cstheme="minorHAnsi"/>
          <w:sz w:val="24"/>
          <w:szCs w:val="24"/>
        </w:rPr>
      </w:pPr>
    </w:p>
    <w:p w14:paraId="1129B688" w14:textId="77777777" w:rsidR="008C2EFD" w:rsidRPr="00874D8A" w:rsidRDefault="008C2EFD" w:rsidP="008C2EFD">
      <w:pPr>
        <w:spacing w:after="0" w:line="240" w:lineRule="auto"/>
        <w:jc w:val="center"/>
        <w:rPr>
          <w:rFonts w:cstheme="minorHAnsi"/>
          <w:sz w:val="24"/>
          <w:szCs w:val="24"/>
        </w:rPr>
      </w:pPr>
      <w:r w:rsidRPr="00874D8A">
        <w:rPr>
          <w:rFonts w:cstheme="minorHAnsi"/>
          <w:sz w:val="24"/>
          <w:szCs w:val="24"/>
        </w:rPr>
        <w:t>§ 7</w:t>
      </w:r>
    </w:p>
    <w:p w14:paraId="084C356F" w14:textId="77777777" w:rsidR="008C2EFD" w:rsidRPr="00874D8A" w:rsidRDefault="008C2EFD" w:rsidP="008C2EFD">
      <w:pPr>
        <w:spacing w:after="0" w:line="240" w:lineRule="auto"/>
        <w:jc w:val="center"/>
        <w:rPr>
          <w:rFonts w:cstheme="minorHAnsi"/>
          <w:sz w:val="24"/>
          <w:szCs w:val="24"/>
        </w:rPr>
      </w:pPr>
      <w:r w:rsidRPr="00874D8A">
        <w:rPr>
          <w:rFonts w:cstheme="minorHAnsi"/>
          <w:sz w:val="24"/>
          <w:szCs w:val="24"/>
        </w:rPr>
        <w:t>OBOWIĄZKI I ODPOWIEDZIALNOŚĆ WYKONAWCY</w:t>
      </w:r>
    </w:p>
    <w:p w14:paraId="6EAA9560" w14:textId="77777777" w:rsidR="008C2EFD" w:rsidRDefault="008C2EFD" w:rsidP="008C2EFD">
      <w:pPr>
        <w:spacing w:after="0" w:line="240" w:lineRule="auto"/>
        <w:jc w:val="both"/>
        <w:rPr>
          <w:rFonts w:cstheme="minorHAnsi"/>
          <w:sz w:val="24"/>
          <w:szCs w:val="24"/>
        </w:rPr>
      </w:pPr>
      <w:r w:rsidRPr="00874D8A">
        <w:rPr>
          <w:rFonts w:cstheme="minorHAnsi"/>
          <w:sz w:val="24"/>
          <w:szCs w:val="24"/>
        </w:rPr>
        <w:t>1. Wykonawca zobowiązuje się do przestrzegania wszystkich zapisów niniejszej Umowy oraz przepisów prawa w zakresie wprowadzania do obrotu paliw ciekłych.</w:t>
      </w:r>
    </w:p>
    <w:p w14:paraId="21316A9B" w14:textId="22DAB969" w:rsidR="008C2EFD" w:rsidRPr="00B2139F" w:rsidRDefault="008C2EFD" w:rsidP="008C2EFD">
      <w:pPr>
        <w:widowControl w:val="0"/>
        <w:shd w:val="clear" w:color="auto" w:fill="FFFFFF"/>
        <w:tabs>
          <w:tab w:val="left" w:pos="-5529"/>
        </w:tabs>
        <w:autoSpaceDE w:val="0"/>
        <w:autoSpaceDN w:val="0"/>
        <w:adjustRightInd w:val="0"/>
        <w:spacing w:after="0" w:line="240" w:lineRule="auto"/>
        <w:jc w:val="both"/>
        <w:rPr>
          <w:sz w:val="24"/>
          <w:szCs w:val="24"/>
        </w:rPr>
      </w:pPr>
      <w:r w:rsidRPr="00937B5B">
        <w:rPr>
          <w:sz w:val="24"/>
          <w:szCs w:val="24"/>
        </w:rPr>
        <w:t xml:space="preserve">2. Wykonawca jest zobowiązany do zainicjowania i przesłania do Zamawiającego </w:t>
      </w:r>
      <w:r>
        <w:rPr>
          <w:sz w:val="24"/>
          <w:szCs w:val="24"/>
        </w:rPr>
        <w:t>dokumentu SENT jako podmiot wysyłający</w:t>
      </w:r>
      <w:r w:rsidRPr="00937B5B">
        <w:rPr>
          <w:sz w:val="24"/>
          <w:szCs w:val="24"/>
        </w:rPr>
        <w:t xml:space="preserve"> zgodnie wymaganiami ustawy o systemie monitorowania drogowego przewozu towarów z 9 marca </w:t>
      </w:r>
      <w:r w:rsidRPr="009E10D5">
        <w:rPr>
          <w:sz w:val="24"/>
          <w:szCs w:val="24"/>
        </w:rPr>
        <w:t>2017r. (Dz. U. z 201</w:t>
      </w:r>
      <w:r w:rsidR="00F81C61" w:rsidRPr="009E10D5">
        <w:rPr>
          <w:sz w:val="24"/>
          <w:szCs w:val="24"/>
        </w:rPr>
        <w:t>4</w:t>
      </w:r>
      <w:r w:rsidRPr="009E10D5">
        <w:rPr>
          <w:sz w:val="24"/>
          <w:szCs w:val="24"/>
        </w:rPr>
        <w:t xml:space="preserve"> r. poz. </w:t>
      </w:r>
      <w:r w:rsidR="00F81C61" w:rsidRPr="009E10D5">
        <w:rPr>
          <w:sz w:val="24"/>
          <w:szCs w:val="24"/>
        </w:rPr>
        <w:t>1218</w:t>
      </w:r>
      <w:r w:rsidRPr="009E10D5">
        <w:rPr>
          <w:sz w:val="24"/>
          <w:szCs w:val="24"/>
        </w:rPr>
        <w:t xml:space="preserve"> z </w:t>
      </w:r>
      <w:proofErr w:type="spellStart"/>
      <w:r w:rsidRPr="009E10D5">
        <w:rPr>
          <w:sz w:val="24"/>
          <w:szCs w:val="24"/>
        </w:rPr>
        <w:t>późn</w:t>
      </w:r>
      <w:proofErr w:type="spellEnd"/>
      <w:r w:rsidRPr="009E10D5">
        <w:rPr>
          <w:sz w:val="24"/>
          <w:szCs w:val="24"/>
        </w:rPr>
        <w:t>. zm.)</w:t>
      </w:r>
    </w:p>
    <w:p w14:paraId="7FD370FB" w14:textId="77777777" w:rsidR="008C2EFD" w:rsidRPr="00E10731" w:rsidRDefault="008C2EFD" w:rsidP="008C2EFD">
      <w:pPr>
        <w:spacing w:after="0" w:line="240" w:lineRule="auto"/>
        <w:jc w:val="both"/>
        <w:rPr>
          <w:rFonts w:cstheme="minorHAnsi"/>
          <w:color w:val="000000"/>
          <w:sz w:val="24"/>
          <w:szCs w:val="24"/>
        </w:rPr>
      </w:pPr>
      <w:r w:rsidRPr="00E10731">
        <w:rPr>
          <w:rFonts w:cstheme="minorHAnsi"/>
          <w:sz w:val="24"/>
          <w:szCs w:val="24"/>
        </w:rPr>
        <w:t xml:space="preserve">3. Wykonawca odpowiedzialny jest, za jakość sprzedawanego paliwa, które musi       odpowiadać obowiązującym normom dla oleju napędowego, to jest </w:t>
      </w:r>
      <w:r w:rsidRPr="00E10731">
        <w:rPr>
          <w:rFonts w:cstheme="minorHAnsi"/>
          <w:color w:val="000000"/>
          <w:sz w:val="24"/>
          <w:szCs w:val="24"/>
        </w:rPr>
        <w:t>PN-EN 590.</w:t>
      </w:r>
    </w:p>
    <w:p w14:paraId="6DA2419F" w14:textId="77777777" w:rsidR="008C2EFD" w:rsidRPr="00E10731" w:rsidRDefault="008C2EFD" w:rsidP="008C2EFD">
      <w:pPr>
        <w:pStyle w:val="Tekstpodstawowy21"/>
        <w:tabs>
          <w:tab w:val="left" w:pos="540"/>
        </w:tabs>
        <w:jc w:val="both"/>
        <w:rPr>
          <w:rFonts w:asciiTheme="minorHAnsi" w:hAnsiTheme="minorHAnsi" w:cstheme="minorHAnsi"/>
          <w:sz w:val="24"/>
        </w:rPr>
      </w:pPr>
      <w:r w:rsidRPr="00E10731">
        <w:rPr>
          <w:rFonts w:asciiTheme="minorHAnsi" w:hAnsiTheme="minorHAnsi" w:cstheme="minorHAnsi"/>
          <w:sz w:val="24"/>
        </w:rPr>
        <w:t>4. Wykonawca zobowiązuje się do realizacji dostaw autocysterną wyposażoną w pompę lub dystrybutor, spełniający wszelkie wymagania obowiązującego prawa. Pojazd, którym realizowane będą dostawy paliw, winien być wyposażony w legalizowane urządzenia pomiarowe mierzące ilość zrzutu paliwa do zbiornika magazynowego.</w:t>
      </w:r>
    </w:p>
    <w:p w14:paraId="04BC5518" w14:textId="77777777" w:rsidR="008C2EFD" w:rsidRPr="00E10731" w:rsidRDefault="008C2EFD" w:rsidP="008C2EFD">
      <w:pPr>
        <w:spacing w:after="0" w:line="240" w:lineRule="auto"/>
        <w:jc w:val="both"/>
        <w:rPr>
          <w:rFonts w:cstheme="minorHAnsi"/>
          <w:sz w:val="24"/>
          <w:szCs w:val="24"/>
        </w:rPr>
      </w:pPr>
      <w:r w:rsidRPr="00E10731">
        <w:rPr>
          <w:rFonts w:cstheme="minorHAnsi"/>
          <w:sz w:val="24"/>
          <w:szCs w:val="24"/>
        </w:rPr>
        <w:t>5. Reklamacje załatwiane będą przez Wykonawcę pisemnie w terminie 7 dni od       powiadomienia Wykonawcy.</w:t>
      </w:r>
    </w:p>
    <w:p w14:paraId="48193596" w14:textId="77777777" w:rsidR="008C2EFD" w:rsidRPr="00E10731" w:rsidRDefault="008C2EFD" w:rsidP="008C2EFD">
      <w:pPr>
        <w:widowControl w:val="0"/>
        <w:shd w:val="clear" w:color="auto" w:fill="FFFFFF"/>
        <w:autoSpaceDE w:val="0"/>
        <w:autoSpaceDN w:val="0"/>
        <w:adjustRightInd w:val="0"/>
        <w:spacing w:after="0" w:line="240" w:lineRule="auto"/>
        <w:jc w:val="both"/>
        <w:rPr>
          <w:sz w:val="24"/>
          <w:szCs w:val="24"/>
        </w:rPr>
      </w:pPr>
      <w:r w:rsidRPr="00E10731">
        <w:rPr>
          <w:sz w:val="24"/>
          <w:szCs w:val="24"/>
        </w:rPr>
        <w:t>6. Wykonawca ponosi przy wykonywaniu niniejszej umowy osobistą odpowiedzialność za  przestrzeganie przepisów i zasad bezpieczeństwa i higieny pracy, o których mowa w art. 211 Kodeksu pracy.</w:t>
      </w:r>
    </w:p>
    <w:p w14:paraId="0A299A5B" w14:textId="77777777" w:rsidR="008C2EFD" w:rsidRPr="00874D8A" w:rsidRDefault="008C2EFD" w:rsidP="008C2EFD">
      <w:pPr>
        <w:spacing w:after="0" w:line="240" w:lineRule="auto"/>
        <w:jc w:val="both"/>
        <w:rPr>
          <w:rFonts w:cstheme="minorHAnsi"/>
          <w:sz w:val="24"/>
          <w:szCs w:val="24"/>
        </w:rPr>
      </w:pPr>
    </w:p>
    <w:p w14:paraId="791346E2" w14:textId="77777777" w:rsidR="008C2EFD" w:rsidRPr="00874D8A" w:rsidRDefault="008C2EFD" w:rsidP="008C2EFD">
      <w:pPr>
        <w:spacing w:after="0" w:line="240" w:lineRule="auto"/>
        <w:jc w:val="center"/>
        <w:rPr>
          <w:rFonts w:cstheme="minorHAnsi"/>
          <w:sz w:val="24"/>
          <w:szCs w:val="24"/>
        </w:rPr>
      </w:pPr>
      <w:r w:rsidRPr="00874D8A">
        <w:rPr>
          <w:rFonts w:cstheme="minorHAnsi"/>
          <w:sz w:val="24"/>
          <w:szCs w:val="24"/>
        </w:rPr>
        <w:t>§ 8</w:t>
      </w:r>
    </w:p>
    <w:p w14:paraId="73934449" w14:textId="77777777" w:rsidR="008C2EFD" w:rsidRPr="00874D8A" w:rsidRDefault="008C2EFD" w:rsidP="008C2EFD">
      <w:pPr>
        <w:spacing w:after="0" w:line="240" w:lineRule="auto"/>
        <w:jc w:val="center"/>
        <w:rPr>
          <w:rFonts w:cstheme="minorHAnsi"/>
          <w:sz w:val="24"/>
          <w:szCs w:val="24"/>
        </w:rPr>
      </w:pPr>
      <w:r w:rsidRPr="00874D8A">
        <w:rPr>
          <w:rFonts w:cstheme="minorHAnsi"/>
          <w:sz w:val="24"/>
          <w:szCs w:val="24"/>
        </w:rPr>
        <w:t>OBOWIĄZKI ZAMAWIAJACEGO</w:t>
      </w:r>
    </w:p>
    <w:p w14:paraId="73AF8BD8" w14:textId="77777777" w:rsidR="008C2EFD" w:rsidRPr="00874D8A" w:rsidRDefault="008C2EFD" w:rsidP="008C2EFD">
      <w:pPr>
        <w:spacing w:after="0" w:line="240" w:lineRule="auto"/>
        <w:jc w:val="both"/>
        <w:rPr>
          <w:rFonts w:cstheme="minorHAnsi"/>
          <w:sz w:val="24"/>
          <w:szCs w:val="24"/>
        </w:rPr>
      </w:pPr>
      <w:r w:rsidRPr="00874D8A">
        <w:rPr>
          <w:rFonts w:cstheme="minorHAnsi"/>
          <w:sz w:val="24"/>
          <w:szCs w:val="24"/>
        </w:rPr>
        <w:t>1. Zamawiający zobowiązuje się do przestrzegania wszystkich zapisów niniejszej      Umowy.</w:t>
      </w:r>
    </w:p>
    <w:p w14:paraId="3094C9E4" w14:textId="77777777" w:rsidR="008C2EFD" w:rsidRPr="00874D8A" w:rsidRDefault="008C2EFD" w:rsidP="008C2EFD">
      <w:pPr>
        <w:spacing w:after="0" w:line="240" w:lineRule="auto"/>
        <w:jc w:val="both"/>
        <w:rPr>
          <w:rFonts w:cstheme="minorHAnsi"/>
          <w:sz w:val="24"/>
          <w:szCs w:val="24"/>
        </w:rPr>
      </w:pPr>
      <w:r w:rsidRPr="00874D8A">
        <w:rPr>
          <w:rFonts w:cstheme="minorHAnsi"/>
          <w:sz w:val="24"/>
          <w:szCs w:val="24"/>
        </w:rPr>
        <w:t>2. Zamawiający zobowiązany jest do przekazania Wykonawcy wszelkich niezbędnych      informacji potrzebnych do wykonania przedmiotu Umowy.</w:t>
      </w:r>
    </w:p>
    <w:p w14:paraId="5712035F" w14:textId="77777777" w:rsidR="008C2EFD" w:rsidRPr="00874D8A" w:rsidRDefault="008C2EFD" w:rsidP="008C2EFD">
      <w:pPr>
        <w:spacing w:after="0" w:line="240" w:lineRule="auto"/>
        <w:jc w:val="both"/>
        <w:rPr>
          <w:rFonts w:cstheme="minorHAnsi"/>
          <w:sz w:val="24"/>
          <w:szCs w:val="24"/>
        </w:rPr>
      </w:pPr>
      <w:r w:rsidRPr="00874D8A">
        <w:rPr>
          <w:rFonts w:cstheme="minorHAnsi"/>
          <w:color w:val="000000"/>
          <w:sz w:val="24"/>
          <w:szCs w:val="24"/>
        </w:rPr>
        <w:t>3. Terminowej zapłaty wynagrodzenia za dostarczone paliwo.</w:t>
      </w:r>
    </w:p>
    <w:p w14:paraId="691841A7" w14:textId="77777777" w:rsidR="008C2EFD" w:rsidRPr="00874D8A" w:rsidRDefault="008C2EFD" w:rsidP="008C2EFD">
      <w:pPr>
        <w:spacing w:after="0" w:line="240" w:lineRule="auto"/>
        <w:jc w:val="both"/>
        <w:rPr>
          <w:rFonts w:cstheme="minorHAnsi"/>
          <w:sz w:val="24"/>
          <w:szCs w:val="24"/>
        </w:rPr>
      </w:pPr>
    </w:p>
    <w:p w14:paraId="629BA451" w14:textId="77777777" w:rsidR="008C2EFD" w:rsidRPr="00874D8A" w:rsidRDefault="008C2EFD" w:rsidP="008C2EFD">
      <w:pPr>
        <w:spacing w:after="0" w:line="240" w:lineRule="auto"/>
        <w:jc w:val="center"/>
        <w:rPr>
          <w:rFonts w:cstheme="minorHAnsi"/>
          <w:sz w:val="24"/>
          <w:szCs w:val="24"/>
        </w:rPr>
      </w:pPr>
      <w:r w:rsidRPr="00874D8A">
        <w:rPr>
          <w:rFonts w:cstheme="minorHAnsi"/>
          <w:sz w:val="24"/>
          <w:szCs w:val="24"/>
        </w:rPr>
        <w:t>§ 9</w:t>
      </w:r>
    </w:p>
    <w:p w14:paraId="07FBB2E9" w14:textId="77777777" w:rsidR="008C2EFD" w:rsidRDefault="008C2EFD" w:rsidP="008C2EFD">
      <w:pPr>
        <w:spacing w:after="0" w:line="240" w:lineRule="auto"/>
        <w:jc w:val="center"/>
        <w:rPr>
          <w:rFonts w:cstheme="minorHAnsi"/>
          <w:sz w:val="24"/>
          <w:szCs w:val="24"/>
        </w:rPr>
      </w:pPr>
      <w:r w:rsidRPr="00874D8A">
        <w:rPr>
          <w:rFonts w:cstheme="minorHAnsi"/>
          <w:sz w:val="24"/>
          <w:szCs w:val="24"/>
        </w:rPr>
        <w:t>KARY UMOWNE</w:t>
      </w:r>
    </w:p>
    <w:p w14:paraId="5E0B554E" w14:textId="77777777" w:rsidR="008C2EFD" w:rsidRPr="00EC657D" w:rsidRDefault="008C2EFD" w:rsidP="008C2EFD">
      <w:pPr>
        <w:autoSpaceDE w:val="0"/>
        <w:spacing w:after="0" w:line="240" w:lineRule="auto"/>
        <w:jc w:val="both"/>
        <w:rPr>
          <w:rFonts w:eastAsia="Calibri" w:cstheme="minorHAnsi"/>
          <w:sz w:val="24"/>
          <w:szCs w:val="24"/>
        </w:rPr>
      </w:pPr>
      <w:r w:rsidRPr="00EC657D">
        <w:rPr>
          <w:rFonts w:eastAsia="Calibri" w:cstheme="minorHAnsi"/>
          <w:sz w:val="24"/>
          <w:szCs w:val="24"/>
        </w:rPr>
        <w:t>W razie niewykonania lub nienależytego wykonania umowy:</w:t>
      </w:r>
    </w:p>
    <w:p w14:paraId="73D4882B" w14:textId="77777777" w:rsidR="008C2EFD" w:rsidRPr="00EC657D" w:rsidRDefault="008C2EFD" w:rsidP="008C2EFD">
      <w:pPr>
        <w:numPr>
          <w:ilvl w:val="3"/>
          <w:numId w:val="8"/>
        </w:numPr>
        <w:tabs>
          <w:tab w:val="clear" w:pos="2820"/>
        </w:tabs>
        <w:suppressAutoHyphens/>
        <w:autoSpaceDE w:val="0"/>
        <w:spacing w:after="0" w:line="240" w:lineRule="auto"/>
        <w:ind w:left="426" w:hanging="426"/>
        <w:jc w:val="both"/>
        <w:rPr>
          <w:rFonts w:eastAsia="Calibri" w:cstheme="minorHAnsi"/>
          <w:sz w:val="24"/>
          <w:szCs w:val="24"/>
        </w:rPr>
      </w:pPr>
      <w:r w:rsidRPr="00EC657D">
        <w:rPr>
          <w:rFonts w:eastAsia="Calibri" w:cstheme="minorHAnsi"/>
          <w:sz w:val="24"/>
          <w:szCs w:val="24"/>
        </w:rPr>
        <w:t>Wykonawca zobowiązuje się zapłacić Zamawiającemu karę umowną:</w:t>
      </w:r>
    </w:p>
    <w:p w14:paraId="3B78DCF9" w14:textId="77777777" w:rsidR="008C2EFD" w:rsidRPr="00EC657D" w:rsidRDefault="008C2EFD" w:rsidP="008C2EFD">
      <w:pPr>
        <w:autoSpaceDE w:val="0"/>
        <w:spacing w:after="0" w:line="240" w:lineRule="auto"/>
        <w:jc w:val="both"/>
        <w:rPr>
          <w:rFonts w:eastAsia="Calibri" w:cstheme="minorHAnsi"/>
          <w:sz w:val="24"/>
          <w:szCs w:val="24"/>
        </w:rPr>
      </w:pPr>
      <w:r>
        <w:rPr>
          <w:rFonts w:eastAsia="Calibri" w:cstheme="minorHAnsi"/>
          <w:sz w:val="24"/>
          <w:szCs w:val="24"/>
        </w:rPr>
        <w:t xml:space="preserve">a) </w:t>
      </w:r>
      <w:r w:rsidRPr="00EC657D">
        <w:rPr>
          <w:rFonts w:eastAsia="Calibri" w:cstheme="minorHAnsi"/>
          <w:sz w:val="24"/>
          <w:szCs w:val="24"/>
        </w:rPr>
        <w:t xml:space="preserve">w wysokości 1 % wartości towaru nie dostarczonego w terminie za każdy rozpoczęty dzień opóźnienia, </w:t>
      </w:r>
    </w:p>
    <w:p w14:paraId="26C1FFF8" w14:textId="77777777" w:rsidR="008C2EFD" w:rsidRPr="00EC657D" w:rsidRDefault="008C2EFD" w:rsidP="008C2EFD">
      <w:pPr>
        <w:autoSpaceDE w:val="0"/>
        <w:spacing w:after="0" w:line="240" w:lineRule="auto"/>
        <w:jc w:val="both"/>
        <w:rPr>
          <w:rFonts w:eastAsia="Calibri" w:cstheme="minorHAnsi"/>
          <w:sz w:val="24"/>
          <w:szCs w:val="24"/>
        </w:rPr>
      </w:pPr>
      <w:r>
        <w:rPr>
          <w:rFonts w:eastAsia="Calibri" w:cstheme="minorHAnsi"/>
          <w:sz w:val="24"/>
          <w:szCs w:val="24"/>
        </w:rPr>
        <w:t xml:space="preserve">b) </w:t>
      </w:r>
      <w:r w:rsidRPr="00EC657D">
        <w:rPr>
          <w:rFonts w:eastAsia="Calibri" w:cstheme="minorHAnsi"/>
          <w:sz w:val="24"/>
          <w:szCs w:val="24"/>
        </w:rPr>
        <w:t>w wysokości 10 % wartości dostarczonego paliwa niezgodnego pod względem jakościowym z parametrami określonymi w SIWZ i złożonej Ofercie.</w:t>
      </w:r>
    </w:p>
    <w:p w14:paraId="7B8599D1" w14:textId="5280AE3B" w:rsidR="008C2EFD" w:rsidRPr="00EC657D" w:rsidRDefault="008C2EFD" w:rsidP="008C2EFD">
      <w:pPr>
        <w:autoSpaceDE w:val="0"/>
        <w:spacing w:after="0" w:line="240" w:lineRule="auto"/>
        <w:jc w:val="both"/>
        <w:rPr>
          <w:rFonts w:eastAsia="Calibri" w:cstheme="minorHAnsi"/>
          <w:sz w:val="24"/>
          <w:szCs w:val="24"/>
        </w:rPr>
      </w:pPr>
      <w:r>
        <w:rPr>
          <w:rFonts w:cstheme="minorHAnsi"/>
          <w:sz w:val="24"/>
          <w:szCs w:val="24"/>
        </w:rPr>
        <w:t xml:space="preserve">c) </w:t>
      </w:r>
      <w:r w:rsidRPr="00EC657D">
        <w:rPr>
          <w:rFonts w:cstheme="minorHAnsi"/>
          <w:sz w:val="24"/>
          <w:szCs w:val="24"/>
        </w:rPr>
        <w:t xml:space="preserve">za odstąpienie od realizacji umowy z przyczyn zależnych od Wykonawcy w wysokości </w:t>
      </w:r>
      <w:r>
        <w:rPr>
          <w:rFonts w:cstheme="minorHAnsi"/>
          <w:sz w:val="24"/>
          <w:szCs w:val="24"/>
        </w:rPr>
        <w:t xml:space="preserve">30 </w:t>
      </w:r>
      <w:r w:rsidRPr="00EC657D">
        <w:rPr>
          <w:rFonts w:cstheme="minorHAnsi"/>
          <w:sz w:val="24"/>
          <w:szCs w:val="24"/>
        </w:rPr>
        <w:t>000,00 złotych.</w:t>
      </w:r>
    </w:p>
    <w:p w14:paraId="4F6AE721" w14:textId="77777777" w:rsidR="008C2EFD" w:rsidRPr="00EC657D" w:rsidRDefault="008C2EFD" w:rsidP="008C2EFD">
      <w:pPr>
        <w:numPr>
          <w:ilvl w:val="3"/>
          <w:numId w:val="8"/>
        </w:numPr>
        <w:tabs>
          <w:tab w:val="clear" w:pos="2820"/>
        </w:tabs>
        <w:suppressAutoHyphens/>
        <w:autoSpaceDE w:val="0"/>
        <w:spacing w:after="0" w:line="240" w:lineRule="auto"/>
        <w:ind w:left="426" w:hanging="426"/>
        <w:jc w:val="both"/>
        <w:rPr>
          <w:rFonts w:eastAsia="Calibri" w:cstheme="minorHAnsi"/>
          <w:sz w:val="24"/>
          <w:szCs w:val="24"/>
        </w:rPr>
      </w:pPr>
      <w:r w:rsidRPr="00EC657D">
        <w:rPr>
          <w:rFonts w:eastAsia="Calibri" w:cstheme="minorHAnsi"/>
          <w:sz w:val="24"/>
          <w:szCs w:val="24"/>
        </w:rPr>
        <w:t>Zamawiający zobowiązuje się zapłacić Wykonawcy karę umowną:</w:t>
      </w:r>
    </w:p>
    <w:p w14:paraId="5331AEBC" w14:textId="77777777" w:rsidR="008C2EFD" w:rsidRPr="00EC657D" w:rsidRDefault="008C2EFD" w:rsidP="008C2EFD">
      <w:pPr>
        <w:autoSpaceDE w:val="0"/>
        <w:spacing w:after="0" w:line="240" w:lineRule="auto"/>
        <w:jc w:val="both"/>
        <w:rPr>
          <w:rFonts w:eastAsia="Calibri" w:cstheme="minorHAnsi"/>
          <w:sz w:val="24"/>
          <w:szCs w:val="24"/>
        </w:rPr>
      </w:pPr>
      <w:r>
        <w:rPr>
          <w:rFonts w:eastAsia="Calibri" w:cstheme="minorHAnsi"/>
          <w:sz w:val="24"/>
          <w:szCs w:val="24"/>
        </w:rPr>
        <w:t xml:space="preserve">a) </w:t>
      </w:r>
      <w:r w:rsidRPr="00EC657D">
        <w:rPr>
          <w:rFonts w:eastAsia="Calibri" w:cstheme="minorHAnsi"/>
          <w:sz w:val="24"/>
          <w:szCs w:val="24"/>
        </w:rPr>
        <w:t>w wysokości 1 % wartości zamówionego paliwa, w razie nie odebrania go z przyczyn leżących po stronie Zamawiającego.</w:t>
      </w:r>
    </w:p>
    <w:p w14:paraId="624EF122" w14:textId="02D7C4B1" w:rsidR="00050055" w:rsidRPr="00F81C61" w:rsidRDefault="008C2EFD" w:rsidP="004573F9">
      <w:pPr>
        <w:numPr>
          <w:ilvl w:val="3"/>
          <w:numId w:val="8"/>
        </w:numPr>
        <w:tabs>
          <w:tab w:val="clear" w:pos="2820"/>
        </w:tabs>
        <w:suppressAutoHyphens/>
        <w:autoSpaceDE w:val="0"/>
        <w:spacing w:after="0" w:line="240" w:lineRule="auto"/>
        <w:ind w:left="284" w:hanging="284"/>
        <w:jc w:val="both"/>
        <w:rPr>
          <w:rFonts w:eastAsia="Calibri" w:cstheme="minorHAnsi"/>
          <w:sz w:val="24"/>
          <w:szCs w:val="24"/>
        </w:rPr>
      </w:pPr>
      <w:r w:rsidRPr="00F81C61">
        <w:rPr>
          <w:rFonts w:eastAsia="Calibri" w:cstheme="minorHAnsi"/>
          <w:sz w:val="24"/>
          <w:szCs w:val="24"/>
        </w:rPr>
        <w:t>Jeżeli kara umowna nie pokrywa szkody, strony mogą dochodzić odszkodowania</w:t>
      </w:r>
      <w:r w:rsidR="00F81C61">
        <w:rPr>
          <w:rFonts w:eastAsia="Calibri" w:cstheme="minorHAnsi"/>
          <w:sz w:val="24"/>
          <w:szCs w:val="24"/>
        </w:rPr>
        <w:t xml:space="preserve"> </w:t>
      </w:r>
      <w:r w:rsidRPr="00F81C61">
        <w:rPr>
          <w:rFonts w:eastAsia="Calibri" w:cstheme="minorHAnsi"/>
          <w:sz w:val="24"/>
          <w:szCs w:val="24"/>
        </w:rPr>
        <w:t>uzupełniającego na zasadach ogólnych wg Kodeksu Cywilnego.</w:t>
      </w:r>
    </w:p>
    <w:p w14:paraId="098597D8" w14:textId="77777777" w:rsidR="008C2EFD" w:rsidRPr="00EC657D" w:rsidRDefault="008C2EFD" w:rsidP="008C2EFD">
      <w:pPr>
        <w:pStyle w:val="Style24"/>
        <w:rPr>
          <w:rFonts w:asciiTheme="minorHAnsi" w:eastAsia="Calibri" w:hAnsiTheme="minorHAnsi" w:cstheme="minorHAnsi"/>
          <w:lang w:eastAsia="ar-SA"/>
        </w:rPr>
      </w:pPr>
      <w:r>
        <w:rPr>
          <w:rFonts w:asciiTheme="minorHAnsi" w:eastAsia="Calibri" w:hAnsiTheme="minorHAnsi" w:cstheme="minorHAnsi"/>
          <w:lang w:eastAsia="ar-SA"/>
        </w:rPr>
        <w:t xml:space="preserve">4. </w:t>
      </w:r>
      <w:r w:rsidRPr="00EC657D">
        <w:rPr>
          <w:rFonts w:asciiTheme="minorHAnsi" w:eastAsia="Calibri" w:hAnsiTheme="minorHAnsi" w:cstheme="minorHAnsi"/>
          <w:lang w:eastAsia="ar-SA"/>
        </w:rPr>
        <w:t>Wykonawca zapłaci Zamawia</w:t>
      </w:r>
      <w:r>
        <w:rPr>
          <w:rFonts w:asciiTheme="minorHAnsi" w:eastAsia="Calibri" w:hAnsiTheme="minorHAnsi" w:cstheme="minorHAnsi"/>
          <w:lang w:eastAsia="ar-SA"/>
        </w:rPr>
        <w:t>jącemu karę umowną w terminie 14</w:t>
      </w:r>
      <w:r w:rsidRPr="00EC657D">
        <w:rPr>
          <w:rFonts w:asciiTheme="minorHAnsi" w:eastAsia="Calibri" w:hAnsiTheme="minorHAnsi" w:cstheme="minorHAnsi"/>
          <w:lang w:eastAsia="ar-SA"/>
        </w:rPr>
        <w:t xml:space="preserve"> dni od daty wystąpienia </w:t>
      </w:r>
      <w:r w:rsidRPr="00EC657D">
        <w:rPr>
          <w:rFonts w:asciiTheme="minorHAnsi" w:eastAsia="Calibri" w:hAnsiTheme="minorHAnsi" w:cstheme="minorHAnsi"/>
          <w:lang w:eastAsia="ar-SA"/>
        </w:rPr>
        <w:lastRenderedPageBreak/>
        <w:t>przez Zamawiającego z żądaniem zapłacenia kary. W razie opóźnienia w zapłacie Zamawiający może potrącić należną mu karę z dowolnej należności przysługującej Wykonawcy względem Zamawiającego, na co Wykonawca wyraża nieodwołalną zgodę.</w:t>
      </w:r>
    </w:p>
    <w:p w14:paraId="651F01EC" w14:textId="77777777" w:rsidR="008C2EFD" w:rsidRPr="00EC657D" w:rsidRDefault="008C2EFD" w:rsidP="008C2EFD">
      <w:pPr>
        <w:pStyle w:val="Style24"/>
        <w:rPr>
          <w:rFonts w:asciiTheme="minorHAnsi" w:eastAsia="Calibri" w:hAnsiTheme="minorHAnsi" w:cstheme="minorHAnsi"/>
          <w:lang w:eastAsia="ar-SA"/>
        </w:rPr>
      </w:pPr>
      <w:r>
        <w:rPr>
          <w:rFonts w:asciiTheme="minorHAnsi" w:eastAsia="Calibri" w:hAnsiTheme="minorHAnsi" w:cstheme="minorHAnsi"/>
          <w:lang w:eastAsia="ar-SA"/>
        </w:rPr>
        <w:t xml:space="preserve">5. </w:t>
      </w:r>
      <w:r w:rsidRPr="00EC657D">
        <w:rPr>
          <w:rFonts w:asciiTheme="minorHAnsi" w:eastAsia="Calibri" w:hAnsiTheme="minorHAnsi" w:cstheme="minorHAnsi"/>
          <w:lang w:eastAsia="ar-SA"/>
        </w:rPr>
        <w:t>Zamawiający zapłaci Wykonawcy karę umowną w terminie 14 dni od daty wystąpienia przez Zamawiającego z żądaniem zapłacenia kary.</w:t>
      </w:r>
    </w:p>
    <w:p w14:paraId="7199AD5F" w14:textId="77777777" w:rsidR="008C2EFD" w:rsidRPr="00874D8A" w:rsidRDefault="008C2EFD" w:rsidP="008C2EFD">
      <w:pPr>
        <w:tabs>
          <w:tab w:val="left" w:pos="540"/>
        </w:tabs>
        <w:spacing w:after="0" w:line="240" w:lineRule="auto"/>
        <w:jc w:val="both"/>
        <w:rPr>
          <w:rFonts w:cstheme="minorHAnsi"/>
          <w:sz w:val="24"/>
          <w:szCs w:val="24"/>
        </w:rPr>
      </w:pPr>
      <w:r>
        <w:rPr>
          <w:rFonts w:cstheme="minorHAnsi"/>
          <w:sz w:val="24"/>
          <w:szCs w:val="24"/>
        </w:rPr>
        <w:t xml:space="preserve">6. </w:t>
      </w:r>
      <w:r w:rsidRPr="00EC657D">
        <w:rPr>
          <w:rFonts w:cstheme="minorHAnsi"/>
          <w:sz w:val="24"/>
          <w:szCs w:val="24"/>
        </w:rPr>
        <w:t>Zamawiający ma prawo dokonać potrąceń swoich wierzytelności z tytułu kar</w:t>
      </w:r>
      <w:r>
        <w:rPr>
          <w:rFonts w:cstheme="minorHAnsi"/>
          <w:sz w:val="24"/>
          <w:szCs w:val="24"/>
        </w:rPr>
        <w:t xml:space="preserve"> </w:t>
      </w:r>
      <w:r w:rsidRPr="00EC657D">
        <w:rPr>
          <w:rFonts w:cstheme="minorHAnsi"/>
          <w:sz w:val="24"/>
          <w:szCs w:val="24"/>
        </w:rPr>
        <w:t>umownych lub odszkodowań z wierzytelności Wykonawcy</w:t>
      </w:r>
      <w:r w:rsidRPr="00874D8A">
        <w:rPr>
          <w:rFonts w:cstheme="minorHAnsi"/>
          <w:sz w:val="24"/>
          <w:szCs w:val="24"/>
        </w:rPr>
        <w:t xml:space="preserve"> określonych na fakturach.</w:t>
      </w:r>
    </w:p>
    <w:p w14:paraId="2F9D1245" w14:textId="77777777" w:rsidR="008C2EFD" w:rsidRPr="00874D8A" w:rsidRDefault="008C2EFD" w:rsidP="008C2EFD">
      <w:pPr>
        <w:spacing w:after="0" w:line="240" w:lineRule="auto"/>
        <w:jc w:val="both"/>
        <w:rPr>
          <w:rFonts w:cstheme="minorHAnsi"/>
          <w:color w:val="FF0000"/>
          <w:sz w:val="24"/>
          <w:szCs w:val="24"/>
        </w:rPr>
      </w:pPr>
    </w:p>
    <w:p w14:paraId="37D2A52D" w14:textId="77777777" w:rsidR="008C2EFD" w:rsidRPr="00874D8A" w:rsidRDefault="008C2EFD" w:rsidP="008C2EFD">
      <w:pPr>
        <w:spacing w:after="0" w:line="240" w:lineRule="auto"/>
        <w:jc w:val="center"/>
        <w:rPr>
          <w:rFonts w:cstheme="minorHAnsi"/>
          <w:sz w:val="24"/>
          <w:szCs w:val="24"/>
        </w:rPr>
      </w:pPr>
      <w:r w:rsidRPr="00874D8A">
        <w:rPr>
          <w:rFonts w:cstheme="minorHAnsi"/>
          <w:sz w:val="24"/>
          <w:szCs w:val="24"/>
        </w:rPr>
        <w:t>§ 10</w:t>
      </w:r>
    </w:p>
    <w:p w14:paraId="27178D76" w14:textId="77777777" w:rsidR="008C2EFD" w:rsidRPr="00874D8A" w:rsidRDefault="008C2EFD" w:rsidP="008C2EFD">
      <w:pPr>
        <w:spacing w:after="0" w:line="240" w:lineRule="auto"/>
        <w:jc w:val="center"/>
        <w:rPr>
          <w:rFonts w:cstheme="minorHAnsi"/>
          <w:sz w:val="24"/>
          <w:szCs w:val="24"/>
        </w:rPr>
      </w:pPr>
      <w:r w:rsidRPr="00874D8A">
        <w:rPr>
          <w:rFonts w:cstheme="minorHAnsi"/>
          <w:sz w:val="24"/>
          <w:szCs w:val="24"/>
        </w:rPr>
        <w:t>POSTANOWIENIA KOŃCOWE</w:t>
      </w:r>
    </w:p>
    <w:p w14:paraId="4D9AA0BD" w14:textId="77777777" w:rsidR="008C2EFD" w:rsidRDefault="008C2EFD" w:rsidP="008C2EFD">
      <w:pPr>
        <w:autoSpaceDE w:val="0"/>
        <w:spacing w:after="0" w:line="240" w:lineRule="auto"/>
        <w:jc w:val="both"/>
        <w:rPr>
          <w:rFonts w:eastAsia="Times New Roman" w:cstheme="minorHAnsi"/>
          <w:sz w:val="24"/>
          <w:szCs w:val="24"/>
        </w:rPr>
      </w:pPr>
      <w:r w:rsidRPr="00874D8A">
        <w:rPr>
          <w:rFonts w:cstheme="minorHAnsi"/>
          <w:sz w:val="24"/>
          <w:szCs w:val="24"/>
        </w:rPr>
        <w:t xml:space="preserve">1. </w:t>
      </w:r>
      <w:r w:rsidRPr="00874D8A">
        <w:rPr>
          <w:rFonts w:eastAsia="Times New Roman" w:cstheme="minorHAnsi"/>
          <w:sz w:val="24"/>
          <w:szCs w:val="24"/>
        </w:rPr>
        <w:t xml:space="preserve">Zmiana postanowień zawartej umowy może nastąpić za zgodą obu stron wyrażoną na piśmie, w formie aneksu do umowy, pod rygorem nieważności takiej zmiany. </w:t>
      </w:r>
    </w:p>
    <w:p w14:paraId="40154754" w14:textId="0BE8CBDA" w:rsidR="00145F5C" w:rsidRDefault="00145F5C" w:rsidP="008C2EFD">
      <w:pPr>
        <w:autoSpaceDE w:val="0"/>
        <w:spacing w:after="0" w:line="240" w:lineRule="auto"/>
        <w:jc w:val="both"/>
        <w:rPr>
          <w:rFonts w:cstheme="minorHAnsi"/>
          <w:sz w:val="24"/>
          <w:szCs w:val="24"/>
        </w:rPr>
      </w:pPr>
      <w:r w:rsidRPr="00145F5C">
        <w:rPr>
          <w:rFonts w:cstheme="minorHAnsi"/>
          <w:sz w:val="24"/>
          <w:szCs w:val="24"/>
        </w:rPr>
        <w:t xml:space="preserve">2. Zamawiający przewiduje możliwość zmiany umowy bez przeprowadzenia nowego postępowania o udzielenie zamówienia, niezależnie od wartości tej zmiany, w tym </w:t>
      </w:r>
      <w:r w:rsidR="009E10D5">
        <w:rPr>
          <w:rFonts w:cstheme="minorHAnsi"/>
          <w:sz w:val="24"/>
          <w:szCs w:val="24"/>
        </w:rPr>
        <w:br/>
      </w:r>
      <w:r w:rsidRPr="00145F5C">
        <w:rPr>
          <w:rFonts w:cstheme="minorHAnsi"/>
          <w:sz w:val="24"/>
          <w:szCs w:val="24"/>
        </w:rPr>
        <w:t xml:space="preserve">w szczególności zmiany dotyczącej wzajemnych świadczeń stron umowy, w przypadku: </w:t>
      </w:r>
    </w:p>
    <w:p w14:paraId="0B5E4519" w14:textId="77777777" w:rsidR="00145F5C" w:rsidRDefault="00145F5C" w:rsidP="008C2EFD">
      <w:pPr>
        <w:autoSpaceDE w:val="0"/>
        <w:spacing w:after="0" w:line="240" w:lineRule="auto"/>
        <w:jc w:val="both"/>
        <w:rPr>
          <w:rFonts w:cstheme="minorHAnsi"/>
          <w:sz w:val="24"/>
          <w:szCs w:val="24"/>
        </w:rPr>
      </w:pPr>
      <w:r>
        <w:rPr>
          <w:rFonts w:cstheme="minorHAnsi"/>
          <w:sz w:val="24"/>
          <w:szCs w:val="24"/>
        </w:rPr>
        <w:t>a)</w:t>
      </w:r>
      <w:r w:rsidRPr="00145F5C">
        <w:rPr>
          <w:rFonts w:cstheme="minorHAnsi"/>
          <w:sz w:val="24"/>
          <w:szCs w:val="24"/>
        </w:rPr>
        <w:t xml:space="preserve"> zmiany w obowiązujących przepisach prawa mającej wpływ na świadczenie dostaw będących przedmiotem niniejszego postępowania dostosowującej warunki umowy do zmian w przepisach prawa, </w:t>
      </w:r>
    </w:p>
    <w:p w14:paraId="3A8D92EB" w14:textId="77777777" w:rsidR="00145F5C" w:rsidRDefault="00145F5C" w:rsidP="008C2EFD">
      <w:pPr>
        <w:autoSpaceDE w:val="0"/>
        <w:spacing w:after="0" w:line="240" w:lineRule="auto"/>
        <w:jc w:val="both"/>
        <w:rPr>
          <w:rFonts w:cstheme="minorHAnsi"/>
          <w:sz w:val="24"/>
          <w:szCs w:val="24"/>
        </w:rPr>
      </w:pPr>
      <w:r>
        <w:rPr>
          <w:rFonts w:cstheme="minorHAnsi"/>
          <w:sz w:val="24"/>
          <w:szCs w:val="24"/>
        </w:rPr>
        <w:t>b)</w:t>
      </w:r>
      <w:r w:rsidRPr="00145F5C">
        <w:rPr>
          <w:rFonts w:cstheme="minorHAnsi"/>
          <w:sz w:val="24"/>
          <w:szCs w:val="24"/>
        </w:rPr>
        <w:t xml:space="preserve"> gdy nowy wykonawca ma zastąpić dotychczasowego wykonawcę</w:t>
      </w:r>
      <w:r>
        <w:rPr>
          <w:rFonts w:cstheme="minorHAnsi"/>
          <w:sz w:val="24"/>
          <w:szCs w:val="24"/>
        </w:rPr>
        <w:t>,</w:t>
      </w:r>
    </w:p>
    <w:p w14:paraId="644A1C1B" w14:textId="77777777" w:rsidR="00145F5C" w:rsidRDefault="00145F5C" w:rsidP="008C2EFD">
      <w:pPr>
        <w:autoSpaceDE w:val="0"/>
        <w:spacing w:after="0" w:line="240" w:lineRule="auto"/>
        <w:jc w:val="both"/>
        <w:rPr>
          <w:rFonts w:cstheme="minorHAnsi"/>
          <w:sz w:val="24"/>
          <w:szCs w:val="24"/>
        </w:rPr>
      </w:pPr>
      <w:r>
        <w:rPr>
          <w:rFonts w:cstheme="minorHAnsi"/>
          <w:sz w:val="24"/>
          <w:szCs w:val="24"/>
        </w:rPr>
        <w:t>c)</w:t>
      </w:r>
      <w:r w:rsidRPr="00145F5C">
        <w:rPr>
          <w:rFonts w:cstheme="minorHAnsi"/>
          <w:sz w:val="24"/>
          <w:szCs w:val="24"/>
        </w:rPr>
        <w:t xml:space="preserve"> zmiany terminu wykonania przedmiotu zamówienia w przypadku zaistnienia okoliczności których nie można było przewidzieć w chwili zawarcia umowy, wystąpienia zdarzeń losowych, wystąpienia tzw. siły wyż</w:t>
      </w:r>
      <w:r>
        <w:rPr>
          <w:rFonts w:cstheme="minorHAnsi"/>
          <w:sz w:val="24"/>
          <w:szCs w:val="24"/>
        </w:rPr>
        <w:t>szej,</w:t>
      </w:r>
    </w:p>
    <w:p w14:paraId="0A2536BE" w14:textId="77777777" w:rsidR="00145F5C" w:rsidRDefault="00145F5C" w:rsidP="008C2EFD">
      <w:pPr>
        <w:autoSpaceDE w:val="0"/>
        <w:spacing w:after="0" w:line="240" w:lineRule="auto"/>
        <w:jc w:val="both"/>
        <w:rPr>
          <w:rFonts w:cstheme="minorHAnsi"/>
          <w:sz w:val="24"/>
          <w:szCs w:val="24"/>
        </w:rPr>
      </w:pPr>
      <w:r>
        <w:rPr>
          <w:rFonts w:cstheme="minorHAnsi"/>
          <w:sz w:val="24"/>
          <w:szCs w:val="24"/>
        </w:rPr>
        <w:t>d)</w:t>
      </w:r>
      <w:r w:rsidRPr="00145F5C">
        <w:rPr>
          <w:rFonts w:cstheme="minorHAnsi"/>
          <w:sz w:val="24"/>
          <w:szCs w:val="24"/>
        </w:rPr>
        <w:t xml:space="preserve"> zmiany danych podmiotów zawierających umowę (np. w wyniku przekształceń, przejęć</w:t>
      </w:r>
      <w:r>
        <w:rPr>
          <w:rFonts w:cstheme="minorHAnsi"/>
          <w:sz w:val="24"/>
          <w:szCs w:val="24"/>
        </w:rPr>
        <w:t>, itp.,</w:t>
      </w:r>
    </w:p>
    <w:p w14:paraId="50B1BEF6" w14:textId="77777777" w:rsidR="00145F5C" w:rsidRPr="00145F5C" w:rsidRDefault="00145F5C" w:rsidP="008C2EFD">
      <w:pPr>
        <w:autoSpaceDE w:val="0"/>
        <w:spacing w:after="0" w:line="240" w:lineRule="auto"/>
        <w:jc w:val="both"/>
        <w:rPr>
          <w:rFonts w:eastAsia="Times New Roman" w:cstheme="minorHAnsi"/>
          <w:sz w:val="24"/>
          <w:szCs w:val="24"/>
        </w:rPr>
      </w:pPr>
      <w:r>
        <w:rPr>
          <w:rFonts w:cstheme="minorHAnsi"/>
          <w:sz w:val="24"/>
          <w:szCs w:val="24"/>
        </w:rPr>
        <w:t>e)</w:t>
      </w:r>
      <w:r w:rsidRPr="00145F5C">
        <w:rPr>
          <w:rFonts w:cstheme="minorHAnsi"/>
          <w:sz w:val="24"/>
          <w:szCs w:val="24"/>
        </w:rPr>
        <w:t xml:space="preserve"> Zmiany stawki podatku od towarów i usług oraz podatku akcyzowego</w:t>
      </w:r>
    </w:p>
    <w:p w14:paraId="4DF7B616" w14:textId="77777777" w:rsidR="008C2EFD" w:rsidRPr="00874D8A" w:rsidRDefault="008C2EFD" w:rsidP="008C2EFD">
      <w:pPr>
        <w:spacing w:after="0" w:line="240" w:lineRule="auto"/>
        <w:jc w:val="both"/>
        <w:rPr>
          <w:rFonts w:cstheme="minorHAnsi"/>
          <w:sz w:val="24"/>
          <w:szCs w:val="24"/>
        </w:rPr>
      </w:pPr>
      <w:r w:rsidRPr="00874D8A">
        <w:rPr>
          <w:rFonts w:cstheme="minorHAnsi"/>
          <w:sz w:val="24"/>
          <w:szCs w:val="24"/>
        </w:rPr>
        <w:t>3. Zmiana umowy dokonana z naruszeniem ust. 1 jest nieważna.</w:t>
      </w:r>
    </w:p>
    <w:p w14:paraId="33115836" w14:textId="77777777" w:rsidR="008C2EFD" w:rsidRPr="00874D8A" w:rsidRDefault="008C2EFD" w:rsidP="008C2EFD">
      <w:pPr>
        <w:spacing w:after="0" w:line="240" w:lineRule="auto"/>
        <w:jc w:val="both"/>
        <w:rPr>
          <w:rFonts w:cstheme="minorHAnsi"/>
          <w:sz w:val="24"/>
          <w:szCs w:val="24"/>
        </w:rPr>
      </w:pPr>
      <w:r w:rsidRPr="00874D8A">
        <w:rPr>
          <w:rFonts w:cstheme="minorHAnsi"/>
          <w:sz w:val="24"/>
          <w:szCs w:val="24"/>
        </w:rPr>
        <w:t>4. We wszystkich sprawach nieuregulowanych w niniejszej umowie, zastosowanie mają  przepisy Kodeksu cywilnego oraz u</w:t>
      </w:r>
      <w:r w:rsidR="00145F5C">
        <w:rPr>
          <w:rFonts w:cstheme="minorHAnsi"/>
          <w:sz w:val="24"/>
          <w:szCs w:val="24"/>
        </w:rPr>
        <w:t>stawy PZP</w:t>
      </w:r>
      <w:r w:rsidRPr="00874D8A">
        <w:rPr>
          <w:rFonts w:cstheme="minorHAnsi"/>
          <w:sz w:val="24"/>
          <w:szCs w:val="24"/>
        </w:rPr>
        <w:t>.</w:t>
      </w:r>
    </w:p>
    <w:p w14:paraId="3B71F0E0" w14:textId="227FB3CB" w:rsidR="008C2EFD" w:rsidRPr="00874D8A" w:rsidRDefault="008C2EFD" w:rsidP="008C2EFD">
      <w:pPr>
        <w:spacing w:after="0" w:line="240" w:lineRule="auto"/>
        <w:jc w:val="both"/>
        <w:rPr>
          <w:rFonts w:cstheme="minorHAnsi"/>
          <w:sz w:val="24"/>
          <w:szCs w:val="24"/>
        </w:rPr>
      </w:pPr>
      <w:r w:rsidRPr="00874D8A">
        <w:rPr>
          <w:rFonts w:cstheme="minorHAnsi"/>
          <w:sz w:val="24"/>
          <w:szCs w:val="24"/>
        </w:rPr>
        <w:t xml:space="preserve">5. Strony mają obowiązek wzajemnego informowania się o wszelkich zmianach statusu prawnego swojej firmy, a także o wszczęciu postępowania </w:t>
      </w:r>
      <w:proofErr w:type="spellStart"/>
      <w:r w:rsidRPr="00874D8A">
        <w:rPr>
          <w:rFonts w:cstheme="minorHAnsi"/>
          <w:sz w:val="24"/>
          <w:szCs w:val="24"/>
        </w:rPr>
        <w:t>upadłościowegoi</w:t>
      </w:r>
      <w:proofErr w:type="spellEnd"/>
      <w:r w:rsidRPr="00874D8A">
        <w:rPr>
          <w:rFonts w:cstheme="minorHAnsi"/>
          <w:sz w:val="24"/>
          <w:szCs w:val="24"/>
        </w:rPr>
        <w:t xml:space="preserve">  likwidacyjnego.</w:t>
      </w:r>
    </w:p>
    <w:p w14:paraId="1D329260" w14:textId="77777777" w:rsidR="008C2EFD" w:rsidRPr="00874D8A" w:rsidRDefault="008C2EFD" w:rsidP="008C2EFD">
      <w:pPr>
        <w:spacing w:after="0" w:line="240" w:lineRule="auto"/>
        <w:jc w:val="both"/>
        <w:rPr>
          <w:rFonts w:cstheme="minorHAnsi"/>
          <w:sz w:val="24"/>
          <w:szCs w:val="24"/>
        </w:rPr>
      </w:pPr>
      <w:r w:rsidRPr="00874D8A">
        <w:rPr>
          <w:rFonts w:cstheme="minorHAnsi"/>
          <w:sz w:val="24"/>
          <w:szCs w:val="24"/>
        </w:rPr>
        <w:t>6. Ewentualne spory, powstałe na tle wykonywania  przedmiotu umowy, będą      rozstrzygane przez właściwy dla Zamawiającego rzeczowo i miejscowo sąd  powszechny.</w:t>
      </w:r>
    </w:p>
    <w:p w14:paraId="38262DEA" w14:textId="77777777" w:rsidR="008C2EFD" w:rsidRPr="00874D8A" w:rsidRDefault="008C2EFD" w:rsidP="008C2EFD">
      <w:pPr>
        <w:spacing w:after="0" w:line="240" w:lineRule="auto"/>
        <w:jc w:val="both"/>
        <w:rPr>
          <w:rFonts w:cstheme="minorHAnsi"/>
          <w:sz w:val="24"/>
          <w:szCs w:val="24"/>
        </w:rPr>
      </w:pPr>
    </w:p>
    <w:p w14:paraId="2BBC36F6" w14:textId="77777777" w:rsidR="008C2EFD" w:rsidRPr="00874D8A" w:rsidRDefault="008C2EFD" w:rsidP="008C2EFD">
      <w:pPr>
        <w:spacing w:after="0" w:line="240" w:lineRule="auto"/>
        <w:jc w:val="center"/>
        <w:rPr>
          <w:rFonts w:cstheme="minorHAnsi"/>
          <w:sz w:val="24"/>
          <w:szCs w:val="24"/>
        </w:rPr>
      </w:pPr>
      <w:r w:rsidRPr="00874D8A">
        <w:rPr>
          <w:rFonts w:cstheme="minorHAnsi"/>
          <w:sz w:val="24"/>
          <w:szCs w:val="24"/>
        </w:rPr>
        <w:t>§ 11</w:t>
      </w:r>
    </w:p>
    <w:p w14:paraId="6E9543BF" w14:textId="77777777" w:rsidR="008C2EFD" w:rsidRPr="00874D8A" w:rsidRDefault="00A32549" w:rsidP="00A32549">
      <w:pPr>
        <w:spacing w:after="0" w:line="240" w:lineRule="auto"/>
        <w:rPr>
          <w:rFonts w:cstheme="minorHAnsi"/>
          <w:sz w:val="24"/>
          <w:szCs w:val="24"/>
        </w:rPr>
      </w:pPr>
      <w:r>
        <w:rPr>
          <w:rFonts w:cstheme="minorHAnsi"/>
          <w:sz w:val="24"/>
          <w:szCs w:val="24"/>
        </w:rPr>
        <w:t>I</w:t>
      </w:r>
      <w:r w:rsidRPr="00874D8A">
        <w:rPr>
          <w:rFonts w:cstheme="minorHAnsi"/>
          <w:sz w:val="24"/>
          <w:szCs w:val="24"/>
        </w:rPr>
        <w:t>ntegralną częścią niniejszej umowy są:</w:t>
      </w:r>
    </w:p>
    <w:p w14:paraId="6F54E20E" w14:textId="77777777" w:rsidR="008C2EFD" w:rsidRPr="00874D8A" w:rsidRDefault="008C2EFD" w:rsidP="008C2EFD">
      <w:pPr>
        <w:spacing w:after="0" w:line="240" w:lineRule="auto"/>
        <w:jc w:val="both"/>
        <w:rPr>
          <w:rFonts w:cstheme="minorHAnsi"/>
          <w:sz w:val="24"/>
          <w:szCs w:val="24"/>
        </w:rPr>
      </w:pPr>
      <w:r w:rsidRPr="00874D8A">
        <w:rPr>
          <w:rFonts w:cstheme="minorHAnsi"/>
          <w:sz w:val="24"/>
          <w:szCs w:val="24"/>
        </w:rPr>
        <w:t xml:space="preserve">   1. Oferta Wykonawcy.</w:t>
      </w:r>
    </w:p>
    <w:p w14:paraId="2671340A" w14:textId="77777777" w:rsidR="008C2EFD" w:rsidRPr="00874D8A" w:rsidRDefault="008C2EFD" w:rsidP="008C2EFD">
      <w:pPr>
        <w:spacing w:after="0" w:line="240" w:lineRule="auto"/>
        <w:jc w:val="both"/>
        <w:rPr>
          <w:rFonts w:cstheme="minorHAnsi"/>
          <w:sz w:val="24"/>
          <w:szCs w:val="24"/>
        </w:rPr>
      </w:pPr>
      <w:r>
        <w:rPr>
          <w:rFonts w:cstheme="minorHAnsi"/>
          <w:sz w:val="24"/>
          <w:szCs w:val="24"/>
        </w:rPr>
        <w:t xml:space="preserve">   2. Specyfikacja  Warunków Z</w:t>
      </w:r>
      <w:r w:rsidRPr="00874D8A">
        <w:rPr>
          <w:rFonts w:cstheme="minorHAnsi"/>
          <w:sz w:val="24"/>
          <w:szCs w:val="24"/>
        </w:rPr>
        <w:t>amówienia.</w:t>
      </w:r>
    </w:p>
    <w:p w14:paraId="5FE62E56" w14:textId="77777777" w:rsidR="008C2EFD" w:rsidRPr="00874D8A" w:rsidRDefault="008C2EFD" w:rsidP="008C2EFD">
      <w:pPr>
        <w:spacing w:after="0" w:line="240" w:lineRule="auto"/>
        <w:jc w:val="both"/>
        <w:rPr>
          <w:rFonts w:cstheme="minorHAnsi"/>
          <w:sz w:val="24"/>
          <w:szCs w:val="24"/>
        </w:rPr>
      </w:pPr>
    </w:p>
    <w:p w14:paraId="1C8C76C1" w14:textId="77777777" w:rsidR="008C2EFD" w:rsidRPr="00874D8A" w:rsidRDefault="008C2EFD" w:rsidP="008C2EFD">
      <w:pPr>
        <w:spacing w:after="0" w:line="240" w:lineRule="auto"/>
        <w:jc w:val="center"/>
        <w:rPr>
          <w:rFonts w:cstheme="minorHAnsi"/>
          <w:sz w:val="24"/>
          <w:szCs w:val="24"/>
        </w:rPr>
      </w:pPr>
      <w:r w:rsidRPr="00874D8A">
        <w:rPr>
          <w:rFonts w:cstheme="minorHAnsi"/>
          <w:sz w:val="24"/>
          <w:szCs w:val="24"/>
        </w:rPr>
        <w:t>§12</w:t>
      </w:r>
    </w:p>
    <w:p w14:paraId="53B497F7" w14:textId="77777777" w:rsidR="008C2EFD" w:rsidRDefault="00145F5C" w:rsidP="008C2EFD">
      <w:pPr>
        <w:spacing w:after="0" w:line="240" w:lineRule="auto"/>
        <w:jc w:val="both"/>
        <w:rPr>
          <w:rFonts w:cstheme="minorHAnsi"/>
          <w:sz w:val="24"/>
          <w:szCs w:val="24"/>
        </w:rPr>
      </w:pPr>
      <w:r>
        <w:rPr>
          <w:rFonts w:cstheme="minorHAnsi"/>
          <w:sz w:val="24"/>
          <w:szCs w:val="24"/>
        </w:rPr>
        <w:t>Umowę sp</w:t>
      </w:r>
      <w:r w:rsidR="00A32549">
        <w:rPr>
          <w:rFonts w:cstheme="minorHAnsi"/>
          <w:sz w:val="24"/>
          <w:szCs w:val="24"/>
        </w:rPr>
        <w:t>orządzono w 4</w:t>
      </w:r>
      <w:r w:rsidR="008C2EFD" w:rsidRPr="00874D8A">
        <w:rPr>
          <w:rFonts w:cstheme="minorHAnsi"/>
          <w:sz w:val="24"/>
          <w:szCs w:val="24"/>
        </w:rPr>
        <w:t xml:space="preserve"> j</w:t>
      </w:r>
      <w:r w:rsidR="00A32549">
        <w:rPr>
          <w:rFonts w:cstheme="minorHAnsi"/>
          <w:sz w:val="24"/>
          <w:szCs w:val="24"/>
        </w:rPr>
        <w:t>ednobrzmiących egzemplarzach, 3 dla Zamawiającego, 1 dla Wykonawcy</w:t>
      </w:r>
      <w:r w:rsidR="008C2EFD" w:rsidRPr="00874D8A">
        <w:rPr>
          <w:rFonts w:cstheme="minorHAnsi"/>
          <w:sz w:val="24"/>
          <w:szCs w:val="24"/>
        </w:rPr>
        <w:t>.</w:t>
      </w:r>
    </w:p>
    <w:p w14:paraId="6A98CA16" w14:textId="77777777" w:rsidR="009E10D5" w:rsidRDefault="009E10D5" w:rsidP="008C2EFD">
      <w:pPr>
        <w:spacing w:after="0" w:line="240" w:lineRule="auto"/>
        <w:jc w:val="both"/>
        <w:rPr>
          <w:rFonts w:cstheme="minorHAnsi"/>
          <w:sz w:val="24"/>
          <w:szCs w:val="24"/>
        </w:rPr>
      </w:pPr>
    </w:p>
    <w:p w14:paraId="0C7832D8" w14:textId="77777777" w:rsidR="009E10D5" w:rsidRPr="00874D8A" w:rsidRDefault="009E10D5" w:rsidP="008C2EFD">
      <w:pPr>
        <w:spacing w:after="0" w:line="240" w:lineRule="auto"/>
        <w:jc w:val="both"/>
        <w:rPr>
          <w:rFonts w:cstheme="minorHAnsi"/>
          <w:sz w:val="24"/>
          <w:szCs w:val="24"/>
        </w:rPr>
      </w:pPr>
    </w:p>
    <w:p w14:paraId="5236AE01" w14:textId="77777777" w:rsidR="008C2EFD" w:rsidRPr="00874D8A" w:rsidRDefault="008C2EFD" w:rsidP="008C2EFD">
      <w:pPr>
        <w:spacing w:after="0" w:line="240" w:lineRule="auto"/>
        <w:jc w:val="both"/>
        <w:rPr>
          <w:rFonts w:cstheme="minorHAnsi"/>
          <w:sz w:val="24"/>
          <w:szCs w:val="24"/>
        </w:rPr>
      </w:pPr>
    </w:p>
    <w:p w14:paraId="16BE3CF3" w14:textId="77777777" w:rsidR="008C2EFD" w:rsidRDefault="008C2EFD" w:rsidP="004573F9">
      <w:pPr>
        <w:spacing w:after="0" w:line="240" w:lineRule="auto"/>
        <w:rPr>
          <w:rFonts w:cstheme="minorHAnsi"/>
          <w:b/>
          <w:sz w:val="28"/>
          <w:szCs w:val="28"/>
        </w:rPr>
      </w:pPr>
      <w:r w:rsidRPr="00145F5C">
        <w:rPr>
          <w:rFonts w:cstheme="minorHAnsi"/>
          <w:b/>
          <w:sz w:val="28"/>
          <w:szCs w:val="28"/>
        </w:rPr>
        <w:t xml:space="preserve">    ZAMAWIAJACY: </w:t>
      </w:r>
      <w:r w:rsidR="00145F5C">
        <w:rPr>
          <w:rFonts w:cstheme="minorHAnsi"/>
          <w:b/>
          <w:sz w:val="28"/>
          <w:szCs w:val="28"/>
        </w:rPr>
        <w:t xml:space="preserve">                     </w:t>
      </w:r>
      <w:r w:rsidRPr="00145F5C">
        <w:rPr>
          <w:rFonts w:cstheme="minorHAnsi"/>
          <w:b/>
          <w:sz w:val="28"/>
          <w:szCs w:val="28"/>
        </w:rPr>
        <w:t xml:space="preserve">                                                           WYKONAWCA:</w:t>
      </w:r>
    </w:p>
    <w:p w14:paraId="7D5A62F6" w14:textId="77777777" w:rsidR="001C115D" w:rsidRDefault="001C115D" w:rsidP="004573F9">
      <w:pPr>
        <w:spacing w:after="0" w:line="240" w:lineRule="auto"/>
        <w:rPr>
          <w:rFonts w:cstheme="minorHAnsi"/>
          <w:b/>
          <w:sz w:val="28"/>
          <w:szCs w:val="28"/>
        </w:rPr>
      </w:pPr>
    </w:p>
    <w:p w14:paraId="27450F07" w14:textId="77777777" w:rsidR="001C115D" w:rsidRDefault="001C115D" w:rsidP="004573F9">
      <w:pPr>
        <w:spacing w:after="0" w:line="240" w:lineRule="auto"/>
        <w:rPr>
          <w:rFonts w:cstheme="minorHAnsi"/>
          <w:b/>
          <w:iCs/>
          <w:sz w:val="28"/>
          <w:szCs w:val="28"/>
        </w:rPr>
      </w:pPr>
    </w:p>
    <w:p w14:paraId="4EB7FCDB" w14:textId="77777777" w:rsidR="009E10D5" w:rsidRPr="004573F9" w:rsidRDefault="009E10D5" w:rsidP="004573F9">
      <w:pPr>
        <w:spacing w:after="0" w:line="240" w:lineRule="auto"/>
        <w:rPr>
          <w:rFonts w:cstheme="minorHAnsi"/>
          <w:b/>
          <w:iCs/>
          <w:sz w:val="28"/>
          <w:szCs w:val="28"/>
        </w:rPr>
      </w:pPr>
    </w:p>
    <w:p w14:paraId="58BEB9DC" w14:textId="31684919" w:rsidR="000F7375" w:rsidRPr="00145F5C" w:rsidRDefault="009846EA" w:rsidP="00145F5C">
      <w:pPr>
        <w:jc w:val="both"/>
        <w:rPr>
          <w:rFonts w:ascii="Arial" w:hAnsi="Arial" w:cs="Arial"/>
          <w:sz w:val="18"/>
          <w:szCs w:val="18"/>
        </w:rPr>
      </w:pPr>
      <w:r>
        <w:rPr>
          <w:b/>
          <w:sz w:val="28"/>
          <w:szCs w:val="28"/>
        </w:rPr>
        <w:lastRenderedPageBreak/>
        <w:t>ZGK.271.</w:t>
      </w:r>
      <w:r w:rsidR="001C115D">
        <w:rPr>
          <w:b/>
          <w:sz w:val="28"/>
          <w:szCs w:val="28"/>
        </w:rPr>
        <w:t>2</w:t>
      </w:r>
      <w:r w:rsidR="005D5B99" w:rsidRPr="007E1739">
        <w:rPr>
          <w:b/>
          <w:sz w:val="28"/>
          <w:szCs w:val="28"/>
        </w:rPr>
        <w:t>.202</w:t>
      </w:r>
      <w:r w:rsidR="001C115D">
        <w:rPr>
          <w:b/>
          <w:sz w:val="28"/>
          <w:szCs w:val="28"/>
        </w:rPr>
        <w:t>4</w:t>
      </w:r>
      <w:r w:rsidR="005D5B99" w:rsidRPr="007E1739">
        <w:rPr>
          <w:b/>
          <w:sz w:val="28"/>
          <w:szCs w:val="28"/>
        </w:rPr>
        <w:t xml:space="preserve">                  </w:t>
      </w:r>
      <w:r w:rsidR="005D5B99">
        <w:rPr>
          <w:b/>
          <w:sz w:val="28"/>
          <w:szCs w:val="28"/>
        </w:rPr>
        <w:t xml:space="preserve">             </w:t>
      </w:r>
      <w:r w:rsidR="005D5B99" w:rsidRPr="007E1739">
        <w:rPr>
          <w:b/>
          <w:sz w:val="28"/>
          <w:szCs w:val="28"/>
        </w:rPr>
        <w:t xml:space="preserve">                      </w:t>
      </w:r>
      <w:r w:rsidR="005D5B99">
        <w:rPr>
          <w:b/>
          <w:sz w:val="28"/>
          <w:szCs w:val="28"/>
        </w:rPr>
        <w:t xml:space="preserve">                   Załącznik nr 6</w:t>
      </w:r>
      <w:r w:rsidR="005D5B99" w:rsidRPr="007E1739">
        <w:rPr>
          <w:b/>
          <w:sz w:val="28"/>
          <w:szCs w:val="28"/>
        </w:rPr>
        <w:t xml:space="preserve"> do SWZ</w:t>
      </w:r>
    </w:p>
    <w:p w14:paraId="27ED1CDE" w14:textId="77777777" w:rsidR="000F7375" w:rsidRPr="005D5B99" w:rsidRDefault="000F7375" w:rsidP="000F7375">
      <w:pPr>
        <w:rPr>
          <w:rFonts w:cstheme="minorHAnsi"/>
          <w:sz w:val="18"/>
          <w:szCs w:val="18"/>
        </w:rPr>
      </w:pPr>
      <w:r w:rsidRPr="005D5B99">
        <w:rPr>
          <w:rFonts w:cstheme="minorHAnsi"/>
          <w:sz w:val="18"/>
          <w:szCs w:val="18"/>
        </w:rPr>
        <w:t>………………………………………………….</w:t>
      </w:r>
    </w:p>
    <w:p w14:paraId="4E79325C" w14:textId="77777777" w:rsidR="000F7375" w:rsidRPr="005D5B99" w:rsidRDefault="000F7375" w:rsidP="000F7375">
      <w:pPr>
        <w:widowControl w:val="0"/>
        <w:suppressAutoHyphens/>
        <w:autoSpaceDE w:val="0"/>
        <w:autoSpaceDN w:val="0"/>
        <w:adjustRightInd w:val="0"/>
        <w:spacing w:after="120"/>
        <w:rPr>
          <w:rStyle w:val="FontStyle24"/>
          <w:rFonts w:asciiTheme="minorHAnsi" w:hAnsiTheme="minorHAnsi" w:cstheme="minorHAnsi"/>
          <w:sz w:val="16"/>
          <w:szCs w:val="16"/>
        </w:rPr>
      </w:pPr>
      <w:r w:rsidRPr="005D5B99">
        <w:rPr>
          <w:rStyle w:val="FontStyle24"/>
          <w:rFonts w:asciiTheme="minorHAnsi" w:hAnsiTheme="minorHAnsi" w:cstheme="minorHAnsi"/>
          <w:sz w:val="16"/>
          <w:szCs w:val="16"/>
        </w:rPr>
        <w:t>Pieczęć podmiotu oddającego zasoby do dyspozycji</w:t>
      </w:r>
    </w:p>
    <w:p w14:paraId="1A8DD8BA" w14:textId="77777777" w:rsidR="000F7375" w:rsidRPr="005D5B99" w:rsidRDefault="000F7375" w:rsidP="000F7375">
      <w:pPr>
        <w:widowControl w:val="0"/>
        <w:suppressAutoHyphens/>
        <w:autoSpaceDE w:val="0"/>
        <w:autoSpaceDN w:val="0"/>
        <w:adjustRightInd w:val="0"/>
        <w:spacing w:after="120"/>
        <w:jc w:val="center"/>
        <w:rPr>
          <w:rStyle w:val="FontStyle24"/>
          <w:rFonts w:asciiTheme="minorHAnsi" w:hAnsiTheme="minorHAnsi" w:cstheme="minorHAnsi"/>
        </w:rPr>
      </w:pPr>
    </w:p>
    <w:p w14:paraId="4EC02139" w14:textId="77777777" w:rsidR="000F7375" w:rsidRPr="005D5B99" w:rsidRDefault="000F7375" w:rsidP="000F7375">
      <w:pPr>
        <w:widowControl w:val="0"/>
        <w:suppressAutoHyphens/>
        <w:autoSpaceDE w:val="0"/>
        <w:autoSpaceDN w:val="0"/>
        <w:adjustRightInd w:val="0"/>
        <w:spacing w:after="120"/>
        <w:jc w:val="center"/>
        <w:rPr>
          <w:rFonts w:cstheme="minorHAnsi"/>
          <w:b/>
          <w:bCs/>
          <w:sz w:val="28"/>
          <w:szCs w:val="28"/>
        </w:rPr>
      </w:pPr>
      <w:r w:rsidRPr="005D5B99">
        <w:rPr>
          <w:rFonts w:cstheme="minorHAnsi"/>
          <w:b/>
          <w:bCs/>
          <w:sz w:val="28"/>
          <w:szCs w:val="28"/>
        </w:rPr>
        <w:t xml:space="preserve">ZOBOWIĄZANIE </w:t>
      </w:r>
    </w:p>
    <w:p w14:paraId="3BC776C0" w14:textId="77777777" w:rsidR="000F7375" w:rsidRPr="005D5B99" w:rsidRDefault="000F7375" w:rsidP="005D5B99">
      <w:pPr>
        <w:widowControl w:val="0"/>
        <w:suppressAutoHyphens/>
        <w:autoSpaceDE w:val="0"/>
        <w:autoSpaceDN w:val="0"/>
        <w:adjustRightInd w:val="0"/>
        <w:jc w:val="center"/>
        <w:rPr>
          <w:rFonts w:cstheme="minorHAnsi"/>
          <w:b/>
          <w:bCs/>
          <w:sz w:val="18"/>
          <w:szCs w:val="18"/>
        </w:rPr>
      </w:pPr>
      <w:r w:rsidRPr="005D5B99">
        <w:rPr>
          <w:rFonts w:cstheme="minorHAnsi"/>
          <w:b/>
          <w:bCs/>
          <w:sz w:val="18"/>
          <w:szCs w:val="18"/>
        </w:rPr>
        <w:t xml:space="preserve">do oddania do dyspozycji niezbędnych zasobów na okres korzystania z nich przy wykonaniu zamówienia </w:t>
      </w:r>
    </w:p>
    <w:p w14:paraId="6E2384EE" w14:textId="77777777" w:rsidR="000F7375" w:rsidRPr="005D5B99" w:rsidRDefault="000F7375" w:rsidP="000F7375">
      <w:pPr>
        <w:widowControl w:val="0"/>
        <w:suppressAutoHyphens/>
        <w:autoSpaceDE w:val="0"/>
        <w:autoSpaceDN w:val="0"/>
        <w:adjustRightInd w:val="0"/>
        <w:jc w:val="both"/>
        <w:rPr>
          <w:rFonts w:cstheme="minorHAnsi"/>
          <w:sz w:val="18"/>
          <w:szCs w:val="18"/>
        </w:rPr>
      </w:pPr>
      <w:r w:rsidRPr="005D5B99">
        <w:rPr>
          <w:rFonts w:cstheme="minorHAnsi"/>
          <w:sz w:val="18"/>
          <w:szCs w:val="18"/>
        </w:rPr>
        <w:t xml:space="preserve">Ja(/My) niżej podpisany(/ni) ………………….……………..…………………………………. </w:t>
      </w:r>
    </w:p>
    <w:p w14:paraId="63AF8EDA" w14:textId="77777777" w:rsidR="000F7375" w:rsidRPr="005D5B99" w:rsidRDefault="005D5B99" w:rsidP="005D5B99">
      <w:pPr>
        <w:widowControl w:val="0"/>
        <w:suppressAutoHyphens/>
        <w:autoSpaceDE w:val="0"/>
        <w:autoSpaceDN w:val="0"/>
        <w:adjustRightInd w:val="0"/>
        <w:jc w:val="both"/>
        <w:rPr>
          <w:rFonts w:cstheme="minorHAnsi"/>
          <w:i/>
          <w:sz w:val="18"/>
          <w:szCs w:val="18"/>
        </w:rPr>
      </w:pPr>
      <w:r>
        <w:rPr>
          <w:rFonts w:cstheme="minorHAnsi"/>
          <w:i/>
          <w:sz w:val="18"/>
          <w:szCs w:val="18"/>
        </w:rPr>
        <w:t xml:space="preserve">                                                       </w:t>
      </w:r>
      <w:r w:rsidR="000F7375" w:rsidRPr="005D5B99">
        <w:rPr>
          <w:rFonts w:cstheme="minorHAnsi"/>
          <w:i/>
          <w:sz w:val="18"/>
          <w:szCs w:val="18"/>
        </w:rPr>
        <w:t>(imię i nazwisko składającego oświadczenie)</w:t>
      </w:r>
    </w:p>
    <w:p w14:paraId="61082CB7" w14:textId="77777777" w:rsidR="000F7375" w:rsidRPr="005D5B99" w:rsidRDefault="000F7375" w:rsidP="000F7375">
      <w:pPr>
        <w:widowControl w:val="0"/>
        <w:suppressAutoHyphens/>
        <w:autoSpaceDE w:val="0"/>
        <w:autoSpaceDN w:val="0"/>
        <w:adjustRightInd w:val="0"/>
        <w:jc w:val="both"/>
        <w:rPr>
          <w:rFonts w:cstheme="minorHAnsi"/>
          <w:sz w:val="18"/>
          <w:szCs w:val="18"/>
        </w:rPr>
      </w:pPr>
      <w:r w:rsidRPr="005D5B99">
        <w:rPr>
          <w:rFonts w:cstheme="minorHAnsi"/>
          <w:sz w:val="18"/>
          <w:szCs w:val="18"/>
        </w:rPr>
        <w:t>będąc upoważnionym(/mi) do reprezentowania:</w:t>
      </w:r>
    </w:p>
    <w:p w14:paraId="11A85B6C" w14:textId="77777777" w:rsidR="000F7375" w:rsidRPr="005D5B99" w:rsidRDefault="000F7375" w:rsidP="000F7375">
      <w:pPr>
        <w:widowControl w:val="0"/>
        <w:suppressAutoHyphens/>
        <w:autoSpaceDE w:val="0"/>
        <w:autoSpaceDN w:val="0"/>
        <w:adjustRightInd w:val="0"/>
        <w:jc w:val="both"/>
        <w:rPr>
          <w:rFonts w:cstheme="minorHAnsi"/>
          <w:sz w:val="18"/>
          <w:szCs w:val="18"/>
        </w:rPr>
      </w:pPr>
      <w:r w:rsidRPr="005D5B99">
        <w:rPr>
          <w:rFonts w:cstheme="minorHAnsi"/>
          <w:sz w:val="18"/>
          <w:szCs w:val="18"/>
        </w:rPr>
        <w:t>…………………………….………………………………….…………………………………</w:t>
      </w:r>
    </w:p>
    <w:p w14:paraId="02C80A24" w14:textId="77777777" w:rsidR="000F7375" w:rsidRPr="005D5B99" w:rsidRDefault="000F7375" w:rsidP="005D5B99">
      <w:pPr>
        <w:widowControl w:val="0"/>
        <w:suppressAutoHyphens/>
        <w:autoSpaceDE w:val="0"/>
        <w:autoSpaceDN w:val="0"/>
        <w:adjustRightInd w:val="0"/>
        <w:rPr>
          <w:rFonts w:cstheme="minorHAnsi"/>
          <w:i/>
          <w:sz w:val="18"/>
          <w:szCs w:val="18"/>
        </w:rPr>
      </w:pPr>
      <w:r w:rsidRPr="005D5B99">
        <w:rPr>
          <w:rFonts w:cstheme="minorHAnsi"/>
          <w:i/>
          <w:sz w:val="18"/>
          <w:szCs w:val="18"/>
        </w:rPr>
        <w:t>(nazwa i adres  podmiotu oddającego do dyspozycji zasoby)</w:t>
      </w:r>
    </w:p>
    <w:p w14:paraId="4F39BAA1" w14:textId="77777777" w:rsidR="000F7375" w:rsidRPr="005D5B99" w:rsidRDefault="000F7375" w:rsidP="000F7375">
      <w:pPr>
        <w:widowControl w:val="0"/>
        <w:suppressAutoHyphens/>
        <w:autoSpaceDE w:val="0"/>
        <w:autoSpaceDN w:val="0"/>
        <w:adjustRightInd w:val="0"/>
        <w:spacing w:after="120"/>
        <w:jc w:val="center"/>
        <w:rPr>
          <w:rFonts w:cstheme="minorHAnsi"/>
          <w:sz w:val="18"/>
          <w:szCs w:val="18"/>
        </w:rPr>
      </w:pPr>
      <w:r w:rsidRPr="005D5B99">
        <w:rPr>
          <w:rFonts w:cstheme="minorHAnsi"/>
          <w:b/>
          <w:bCs/>
          <w:sz w:val="18"/>
          <w:szCs w:val="18"/>
        </w:rPr>
        <w:t>oświadczam(/y)</w:t>
      </w:r>
      <w:r w:rsidRPr="005D5B99">
        <w:rPr>
          <w:rFonts w:cstheme="minorHAnsi"/>
          <w:sz w:val="18"/>
          <w:szCs w:val="18"/>
        </w:rPr>
        <w:t>,</w:t>
      </w:r>
    </w:p>
    <w:p w14:paraId="74B98B21" w14:textId="7A434A2E" w:rsidR="000F7375" w:rsidRPr="005D5B99" w:rsidRDefault="000F7375" w:rsidP="000F7375">
      <w:pPr>
        <w:widowControl w:val="0"/>
        <w:suppressAutoHyphens/>
        <w:autoSpaceDE w:val="0"/>
        <w:autoSpaceDN w:val="0"/>
        <w:adjustRightInd w:val="0"/>
        <w:jc w:val="both"/>
        <w:rPr>
          <w:rFonts w:cstheme="minorHAnsi"/>
          <w:sz w:val="18"/>
          <w:szCs w:val="18"/>
        </w:rPr>
      </w:pPr>
      <w:r w:rsidRPr="005D5B99">
        <w:rPr>
          <w:rFonts w:cstheme="minorHAnsi"/>
          <w:sz w:val="18"/>
          <w:szCs w:val="18"/>
        </w:rPr>
        <w:t xml:space="preserve">że wyżej wymieniony podmiot, zgodnie z art. 118 ustawy z dnia 11 września 2019 roku Prawo zamówień publicznych  </w:t>
      </w:r>
      <w:r w:rsidR="00050055">
        <w:rPr>
          <w:rFonts w:cstheme="minorHAnsi"/>
          <w:sz w:val="18"/>
          <w:szCs w:val="18"/>
        </w:rPr>
        <w:t xml:space="preserve">            </w:t>
      </w:r>
      <w:r w:rsidR="009E10D5">
        <w:rPr>
          <w:rFonts w:cstheme="minorHAnsi"/>
          <w:sz w:val="18"/>
          <w:szCs w:val="18"/>
        </w:rPr>
        <w:br/>
      </w:r>
      <w:r w:rsidR="009846EA" w:rsidRPr="009846EA">
        <w:rPr>
          <w:rFonts w:ascii="Calibri" w:hAnsi="Calibri" w:cs="Calibri"/>
          <w:sz w:val="18"/>
          <w:szCs w:val="18"/>
        </w:rPr>
        <w:t>(</w:t>
      </w:r>
      <w:r w:rsidR="009846EA" w:rsidRPr="009846EA">
        <w:rPr>
          <w:rFonts w:ascii="Calibri" w:eastAsia="Calibri" w:hAnsi="Calibri" w:cs="Calibri"/>
          <w:sz w:val="18"/>
          <w:szCs w:val="18"/>
        </w:rPr>
        <w:t xml:space="preserve">Dz. U. z 2021 r., poz. 1129 z </w:t>
      </w:r>
      <w:proofErr w:type="spellStart"/>
      <w:r w:rsidR="009846EA" w:rsidRPr="009846EA">
        <w:rPr>
          <w:rFonts w:ascii="Calibri" w:eastAsia="Calibri" w:hAnsi="Calibri" w:cs="Calibri"/>
          <w:sz w:val="18"/>
          <w:szCs w:val="18"/>
        </w:rPr>
        <w:t>późn</w:t>
      </w:r>
      <w:proofErr w:type="spellEnd"/>
      <w:r w:rsidR="009846EA" w:rsidRPr="009846EA">
        <w:rPr>
          <w:rFonts w:ascii="Calibri" w:eastAsia="Calibri" w:hAnsi="Calibri" w:cs="Calibri"/>
          <w:sz w:val="18"/>
          <w:szCs w:val="18"/>
        </w:rPr>
        <w:t>. zm.</w:t>
      </w:r>
      <w:r w:rsidRPr="009846EA">
        <w:rPr>
          <w:rFonts w:ascii="Calibri" w:hAnsi="Calibri" w:cs="Calibri"/>
          <w:sz w:val="18"/>
          <w:szCs w:val="18"/>
        </w:rPr>
        <w:t>),</w:t>
      </w:r>
      <w:r w:rsidRPr="005D5B99">
        <w:rPr>
          <w:rFonts w:cstheme="minorHAnsi"/>
          <w:sz w:val="18"/>
          <w:szCs w:val="18"/>
        </w:rPr>
        <w:t xml:space="preserve"> odda Wykonawcy:</w:t>
      </w:r>
    </w:p>
    <w:p w14:paraId="0D1B5D43" w14:textId="77777777" w:rsidR="000F7375" w:rsidRPr="005D5B99" w:rsidRDefault="000F7375" w:rsidP="000F7375">
      <w:pPr>
        <w:widowControl w:val="0"/>
        <w:suppressAutoHyphens/>
        <w:autoSpaceDE w:val="0"/>
        <w:autoSpaceDN w:val="0"/>
        <w:adjustRightInd w:val="0"/>
        <w:jc w:val="both"/>
        <w:rPr>
          <w:rFonts w:cstheme="minorHAnsi"/>
          <w:sz w:val="18"/>
          <w:szCs w:val="18"/>
        </w:rPr>
      </w:pPr>
      <w:r w:rsidRPr="005D5B99">
        <w:rPr>
          <w:rFonts w:cstheme="minorHAnsi"/>
          <w:sz w:val="18"/>
          <w:szCs w:val="18"/>
        </w:rPr>
        <w:t>…………………………………………………………………....…………………………….…………….…….</w:t>
      </w:r>
    </w:p>
    <w:p w14:paraId="6DD598F2" w14:textId="77777777" w:rsidR="000F7375" w:rsidRPr="005D5B99" w:rsidRDefault="000F7375" w:rsidP="005D5B99">
      <w:pPr>
        <w:widowControl w:val="0"/>
        <w:suppressAutoHyphens/>
        <w:autoSpaceDE w:val="0"/>
        <w:autoSpaceDN w:val="0"/>
        <w:adjustRightInd w:val="0"/>
        <w:jc w:val="center"/>
        <w:rPr>
          <w:rFonts w:cstheme="minorHAnsi"/>
          <w:i/>
          <w:sz w:val="18"/>
          <w:szCs w:val="18"/>
        </w:rPr>
      </w:pPr>
      <w:r w:rsidRPr="005D5B99">
        <w:rPr>
          <w:rFonts w:cstheme="minorHAnsi"/>
          <w:i/>
          <w:sz w:val="18"/>
          <w:szCs w:val="18"/>
        </w:rPr>
        <w:t>(nazwa i adres Wykonawcy składającego ofertę)</w:t>
      </w:r>
    </w:p>
    <w:p w14:paraId="3659724D" w14:textId="77777777" w:rsidR="005D5B99" w:rsidRPr="005D5B99" w:rsidRDefault="000F7375" w:rsidP="005D5B99">
      <w:pPr>
        <w:pStyle w:val="Normalny1"/>
        <w:jc w:val="both"/>
        <w:rPr>
          <w:rFonts w:asciiTheme="minorHAnsi" w:hAnsiTheme="minorHAnsi" w:cstheme="minorHAnsi"/>
          <w:b/>
          <w:sz w:val="18"/>
          <w:szCs w:val="18"/>
        </w:rPr>
      </w:pPr>
      <w:r w:rsidRPr="005D5B99">
        <w:rPr>
          <w:rFonts w:asciiTheme="minorHAnsi" w:hAnsiTheme="minorHAnsi" w:cstheme="minorHAnsi"/>
          <w:sz w:val="18"/>
          <w:szCs w:val="18"/>
        </w:rPr>
        <w:t>na okres korzystania z nich przy wykonywaniu zamówienia pn.:</w:t>
      </w:r>
    </w:p>
    <w:p w14:paraId="2082CD84" w14:textId="77777777" w:rsidR="000F7375" w:rsidRPr="005D5B99" w:rsidRDefault="005D5B99" w:rsidP="005D5B99">
      <w:pPr>
        <w:pStyle w:val="Normalny1"/>
        <w:jc w:val="both"/>
        <w:rPr>
          <w:rFonts w:asciiTheme="minorHAnsi" w:hAnsiTheme="minorHAnsi" w:cstheme="minorHAnsi"/>
          <w:b/>
          <w:szCs w:val="22"/>
        </w:rPr>
      </w:pPr>
      <w:r w:rsidRPr="005D5B99">
        <w:rPr>
          <w:rFonts w:asciiTheme="minorHAnsi" w:hAnsiTheme="minorHAnsi" w:cstheme="minorHAnsi"/>
          <w:b/>
          <w:szCs w:val="22"/>
        </w:rPr>
        <w:t>Sukcesywna dostawa oleju napędowego do Zakładu Gospodarki Komunalnej w Rymanowie</w:t>
      </w:r>
    </w:p>
    <w:p w14:paraId="5512F6C0" w14:textId="77777777" w:rsidR="000F7375" w:rsidRPr="005D5B99" w:rsidRDefault="000F7375" w:rsidP="000F7375">
      <w:pPr>
        <w:pStyle w:val="Nagwek"/>
        <w:jc w:val="center"/>
        <w:rPr>
          <w:rFonts w:asciiTheme="minorHAnsi" w:hAnsiTheme="minorHAnsi" w:cstheme="minorHAnsi"/>
          <w:b/>
          <w:sz w:val="18"/>
          <w:szCs w:val="18"/>
        </w:rPr>
      </w:pPr>
    </w:p>
    <w:p w14:paraId="53910D9F" w14:textId="77777777" w:rsidR="000F7375" w:rsidRPr="005D5B99" w:rsidRDefault="000F7375" w:rsidP="000F7375">
      <w:pPr>
        <w:widowControl w:val="0"/>
        <w:suppressAutoHyphens/>
        <w:autoSpaceDE w:val="0"/>
        <w:autoSpaceDN w:val="0"/>
        <w:adjustRightInd w:val="0"/>
        <w:jc w:val="both"/>
        <w:rPr>
          <w:rFonts w:cstheme="minorHAnsi"/>
          <w:sz w:val="18"/>
          <w:szCs w:val="18"/>
        </w:rPr>
      </w:pPr>
      <w:r w:rsidRPr="005D5B99">
        <w:rPr>
          <w:rFonts w:cstheme="minorHAnsi"/>
          <w:sz w:val="18"/>
          <w:szCs w:val="18"/>
        </w:rPr>
        <w:t>do dyspozycji niezbędne zasoby ……………………………………………………………………………………</w:t>
      </w:r>
    </w:p>
    <w:p w14:paraId="7EC47FD9" w14:textId="77777777" w:rsidR="000F7375" w:rsidRPr="005D5B99" w:rsidRDefault="000F7375" w:rsidP="000F7375">
      <w:pPr>
        <w:widowControl w:val="0"/>
        <w:suppressAutoHyphens/>
        <w:autoSpaceDE w:val="0"/>
        <w:autoSpaceDN w:val="0"/>
        <w:adjustRightInd w:val="0"/>
        <w:jc w:val="both"/>
        <w:rPr>
          <w:rFonts w:cstheme="minorHAnsi"/>
          <w:sz w:val="18"/>
          <w:szCs w:val="18"/>
        </w:rPr>
      </w:pPr>
      <w:r w:rsidRPr="005D5B99">
        <w:rPr>
          <w:rFonts w:cstheme="minorHAnsi"/>
          <w:i/>
          <w:sz w:val="16"/>
          <w:szCs w:val="16"/>
        </w:rPr>
        <w:t xml:space="preserve">                                                                     (zakres udostępnianych zasobów</w:t>
      </w:r>
      <w:r w:rsidRPr="005D5B99">
        <w:rPr>
          <w:rFonts w:cstheme="minorHAnsi"/>
          <w:i/>
          <w:sz w:val="18"/>
          <w:szCs w:val="18"/>
        </w:rPr>
        <w:t>)</w:t>
      </w:r>
      <w:r w:rsidRPr="005D5B99">
        <w:rPr>
          <w:rFonts w:cstheme="minorHAnsi"/>
          <w:sz w:val="18"/>
          <w:szCs w:val="18"/>
        </w:rPr>
        <w:t xml:space="preserve"> </w:t>
      </w:r>
    </w:p>
    <w:p w14:paraId="5369A809" w14:textId="77777777" w:rsidR="000F7375" w:rsidRPr="005D5B99" w:rsidRDefault="000F7375" w:rsidP="005D5B99">
      <w:pPr>
        <w:widowControl w:val="0"/>
        <w:suppressAutoHyphens/>
        <w:autoSpaceDE w:val="0"/>
        <w:autoSpaceDN w:val="0"/>
        <w:adjustRightInd w:val="0"/>
        <w:jc w:val="both"/>
        <w:rPr>
          <w:rFonts w:cstheme="minorHAnsi"/>
          <w:sz w:val="18"/>
          <w:szCs w:val="18"/>
        </w:rPr>
      </w:pPr>
      <w:r w:rsidRPr="005D5B99">
        <w:rPr>
          <w:rFonts w:cstheme="minorHAnsi"/>
          <w:sz w:val="18"/>
          <w:szCs w:val="18"/>
        </w:rPr>
        <w:t>…………………………………………………………………………………………………………………………………….</w:t>
      </w:r>
    </w:p>
    <w:p w14:paraId="17603305" w14:textId="77777777" w:rsidR="000F7375" w:rsidRPr="005D5B99" w:rsidRDefault="000F7375" w:rsidP="005D5B99">
      <w:pPr>
        <w:widowControl w:val="0"/>
        <w:suppressAutoHyphens/>
        <w:autoSpaceDE w:val="0"/>
        <w:autoSpaceDN w:val="0"/>
        <w:adjustRightInd w:val="0"/>
        <w:jc w:val="both"/>
        <w:rPr>
          <w:rFonts w:cstheme="minorHAnsi"/>
          <w:sz w:val="18"/>
          <w:szCs w:val="18"/>
        </w:rPr>
      </w:pPr>
      <w:r w:rsidRPr="005D5B99">
        <w:rPr>
          <w:rFonts w:cstheme="minorHAnsi"/>
          <w:sz w:val="18"/>
          <w:szCs w:val="18"/>
        </w:rPr>
        <w:t xml:space="preserve">na cały okres realizacji zamówienia  i w celu jego należytego wykonania. </w:t>
      </w:r>
    </w:p>
    <w:p w14:paraId="609200CF" w14:textId="77777777" w:rsidR="000F7375" w:rsidRPr="005D5B99" w:rsidRDefault="000F7375" w:rsidP="000F7375">
      <w:pPr>
        <w:widowControl w:val="0"/>
        <w:suppressAutoHyphens/>
        <w:autoSpaceDE w:val="0"/>
        <w:autoSpaceDN w:val="0"/>
        <w:adjustRightInd w:val="0"/>
        <w:spacing w:line="360" w:lineRule="auto"/>
        <w:jc w:val="both"/>
        <w:rPr>
          <w:rFonts w:cstheme="minorHAnsi"/>
          <w:sz w:val="18"/>
          <w:szCs w:val="18"/>
        </w:rPr>
      </w:pPr>
      <w:r w:rsidRPr="005D5B99">
        <w:rPr>
          <w:rFonts w:cstheme="minorHAnsi"/>
          <w:sz w:val="18"/>
          <w:szCs w:val="18"/>
        </w:rPr>
        <w:t>Sposób wykorzystania w/w zasobów przez Wykonawcę przy wykonywaniu zamówienia:</w:t>
      </w:r>
    </w:p>
    <w:p w14:paraId="5C35F5AA" w14:textId="77777777" w:rsidR="000F7375" w:rsidRPr="005D5B99" w:rsidRDefault="000F7375" w:rsidP="005D5B99">
      <w:pPr>
        <w:widowControl w:val="0"/>
        <w:suppressAutoHyphens/>
        <w:autoSpaceDE w:val="0"/>
        <w:autoSpaceDN w:val="0"/>
        <w:adjustRightInd w:val="0"/>
        <w:spacing w:line="360" w:lineRule="auto"/>
        <w:jc w:val="both"/>
        <w:rPr>
          <w:rFonts w:cstheme="minorHAnsi"/>
          <w:sz w:val="18"/>
          <w:szCs w:val="18"/>
        </w:rPr>
      </w:pPr>
      <w:r w:rsidRPr="005D5B99">
        <w:rPr>
          <w:rFonts w:cstheme="minorHAnsi"/>
          <w:sz w:val="18"/>
          <w:szCs w:val="18"/>
        </w:rPr>
        <w:t>………….………………………………………………………………………………………..</w:t>
      </w:r>
    </w:p>
    <w:p w14:paraId="1D1E6D40" w14:textId="77777777" w:rsidR="000F7375" w:rsidRPr="005D5B99" w:rsidRDefault="000F7375" w:rsidP="000F7375">
      <w:pPr>
        <w:widowControl w:val="0"/>
        <w:suppressAutoHyphens/>
        <w:autoSpaceDE w:val="0"/>
        <w:autoSpaceDN w:val="0"/>
        <w:adjustRightInd w:val="0"/>
        <w:spacing w:line="360" w:lineRule="auto"/>
        <w:jc w:val="both"/>
        <w:rPr>
          <w:rFonts w:cstheme="minorHAnsi"/>
          <w:sz w:val="18"/>
          <w:szCs w:val="18"/>
        </w:rPr>
      </w:pPr>
      <w:r w:rsidRPr="005D5B99">
        <w:rPr>
          <w:rFonts w:cstheme="minorHAnsi"/>
          <w:sz w:val="18"/>
          <w:szCs w:val="18"/>
        </w:rPr>
        <w:t>Charakter stosunku prawnego, jaki będzie łączył nas z Wykonawcą:</w:t>
      </w:r>
    </w:p>
    <w:p w14:paraId="3351F8B5" w14:textId="77777777" w:rsidR="000F7375" w:rsidRPr="005D5B99" w:rsidRDefault="000F7375" w:rsidP="005D5B99">
      <w:pPr>
        <w:widowControl w:val="0"/>
        <w:suppressAutoHyphens/>
        <w:autoSpaceDE w:val="0"/>
        <w:autoSpaceDN w:val="0"/>
        <w:adjustRightInd w:val="0"/>
        <w:spacing w:line="360" w:lineRule="auto"/>
        <w:jc w:val="both"/>
        <w:rPr>
          <w:rFonts w:cstheme="minorHAnsi"/>
          <w:sz w:val="18"/>
          <w:szCs w:val="18"/>
        </w:rPr>
      </w:pPr>
      <w:r w:rsidRPr="005D5B99">
        <w:rPr>
          <w:rFonts w:cstheme="minorHAnsi"/>
          <w:sz w:val="18"/>
          <w:szCs w:val="18"/>
        </w:rPr>
        <w:t xml:space="preserve"> ………………………………………………..…………………………………………………</w:t>
      </w:r>
    </w:p>
    <w:p w14:paraId="6ABF0407" w14:textId="77777777" w:rsidR="000F7375" w:rsidRPr="005D5B99" w:rsidRDefault="000F7375" w:rsidP="000F7375">
      <w:pPr>
        <w:widowControl w:val="0"/>
        <w:suppressAutoHyphens/>
        <w:autoSpaceDE w:val="0"/>
        <w:autoSpaceDN w:val="0"/>
        <w:adjustRightInd w:val="0"/>
        <w:jc w:val="both"/>
        <w:rPr>
          <w:rFonts w:cstheme="minorHAnsi"/>
          <w:i/>
          <w:sz w:val="18"/>
          <w:szCs w:val="19"/>
        </w:rPr>
      </w:pPr>
      <w:r w:rsidRPr="005D5B99">
        <w:rPr>
          <w:rFonts w:cstheme="minorHAnsi"/>
          <w:i/>
          <w:sz w:val="18"/>
          <w:szCs w:val="19"/>
        </w:rPr>
        <w:t>………………………………………………..</w:t>
      </w:r>
    </w:p>
    <w:p w14:paraId="3D0A7D4D" w14:textId="77777777" w:rsidR="000F7375" w:rsidRPr="005D5B99" w:rsidRDefault="000F7375" w:rsidP="000F7375">
      <w:pPr>
        <w:widowControl w:val="0"/>
        <w:suppressAutoHyphens/>
        <w:autoSpaceDE w:val="0"/>
        <w:autoSpaceDN w:val="0"/>
        <w:adjustRightInd w:val="0"/>
        <w:jc w:val="both"/>
        <w:rPr>
          <w:rFonts w:cstheme="minorHAnsi"/>
          <w:i/>
          <w:sz w:val="18"/>
          <w:szCs w:val="19"/>
        </w:rPr>
      </w:pPr>
      <w:r w:rsidRPr="005D5B99">
        <w:rPr>
          <w:rFonts w:cstheme="minorHAnsi"/>
          <w:i/>
          <w:sz w:val="16"/>
          <w:szCs w:val="16"/>
        </w:rPr>
        <w:t xml:space="preserve">(miejsce i data złożenia oświadczenia) </w:t>
      </w:r>
    </w:p>
    <w:p w14:paraId="5675B702" w14:textId="77777777" w:rsidR="000F7375" w:rsidRPr="005D5B99" w:rsidRDefault="000F7375" w:rsidP="000F7375">
      <w:pPr>
        <w:widowControl w:val="0"/>
        <w:suppressAutoHyphens/>
        <w:autoSpaceDE w:val="0"/>
        <w:autoSpaceDN w:val="0"/>
        <w:adjustRightInd w:val="0"/>
        <w:jc w:val="both"/>
        <w:rPr>
          <w:rFonts w:cstheme="minorHAnsi"/>
          <w:i/>
          <w:sz w:val="18"/>
          <w:szCs w:val="19"/>
        </w:rPr>
      </w:pPr>
      <w:r w:rsidRPr="005D5B99">
        <w:rPr>
          <w:rFonts w:cstheme="minorHAnsi"/>
          <w:i/>
          <w:sz w:val="18"/>
          <w:szCs w:val="19"/>
        </w:rPr>
        <w:t xml:space="preserve">                                                                                                            </w:t>
      </w:r>
    </w:p>
    <w:p w14:paraId="7CFA9EDD" w14:textId="77777777" w:rsidR="000F7375" w:rsidRPr="005D5B99" w:rsidRDefault="000F7375" w:rsidP="000F7375">
      <w:pPr>
        <w:widowControl w:val="0"/>
        <w:suppressAutoHyphens/>
        <w:autoSpaceDE w:val="0"/>
        <w:autoSpaceDN w:val="0"/>
        <w:adjustRightInd w:val="0"/>
        <w:ind w:left="4248" w:firstLine="708"/>
        <w:jc w:val="both"/>
        <w:rPr>
          <w:rFonts w:cstheme="minorHAnsi"/>
          <w:i/>
          <w:sz w:val="14"/>
          <w:szCs w:val="16"/>
        </w:rPr>
      </w:pPr>
      <w:r w:rsidRPr="005D5B99">
        <w:rPr>
          <w:rFonts w:cstheme="minorHAnsi"/>
          <w:i/>
          <w:sz w:val="18"/>
          <w:szCs w:val="19"/>
        </w:rPr>
        <w:t xml:space="preserve"> ………………….…………………..………………………</w:t>
      </w:r>
    </w:p>
    <w:p w14:paraId="35AD8E01" w14:textId="77777777" w:rsidR="000F7375" w:rsidRPr="005D5B99" w:rsidRDefault="000F7375" w:rsidP="005D5B99">
      <w:pPr>
        <w:spacing w:before="60" w:after="60"/>
        <w:ind w:left="4248"/>
        <w:jc w:val="center"/>
        <w:rPr>
          <w:rFonts w:cstheme="minorHAnsi"/>
          <w:sz w:val="20"/>
        </w:rPr>
      </w:pPr>
      <w:r w:rsidRPr="005D5B99">
        <w:rPr>
          <w:rFonts w:cstheme="minorHAnsi"/>
          <w:i/>
          <w:iCs/>
          <w:sz w:val="16"/>
          <w:szCs w:val="16"/>
        </w:rPr>
        <w:t>(podpis osoby uprawnionej do składania  oświadczeń woli w imieniu podmiotu oddającego do dyspozycji zasoby</w:t>
      </w:r>
    </w:p>
    <w:p w14:paraId="5E2D90CE" w14:textId="61941658" w:rsidR="005D5B99" w:rsidRPr="005D5B99" w:rsidRDefault="009846EA" w:rsidP="005D5B99">
      <w:pPr>
        <w:rPr>
          <w:sz w:val="20"/>
        </w:rPr>
      </w:pPr>
      <w:r>
        <w:rPr>
          <w:b/>
          <w:sz w:val="28"/>
          <w:szCs w:val="28"/>
        </w:rPr>
        <w:lastRenderedPageBreak/>
        <w:t>ZGK.271.</w:t>
      </w:r>
      <w:r w:rsidR="001C115D">
        <w:rPr>
          <w:b/>
          <w:sz w:val="28"/>
          <w:szCs w:val="28"/>
        </w:rPr>
        <w:t>2</w:t>
      </w:r>
      <w:r w:rsidR="005D5B99" w:rsidRPr="007E1739">
        <w:rPr>
          <w:b/>
          <w:sz w:val="28"/>
          <w:szCs w:val="28"/>
        </w:rPr>
        <w:t>.202</w:t>
      </w:r>
      <w:r w:rsidR="001C115D">
        <w:rPr>
          <w:b/>
          <w:sz w:val="28"/>
          <w:szCs w:val="28"/>
        </w:rPr>
        <w:t>4</w:t>
      </w:r>
      <w:r w:rsidR="005D5B99" w:rsidRPr="007E1739">
        <w:rPr>
          <w:b/>
          <w:sz w:val="28"/>
          <w:szCs w:val="28"/>
        </w:rPr>
        <w:t xml:space="preserve">                  </w:t>
      </w:r>
      <w:r w:rsidR="005D5B99">
        <w:rPr>
          <w:b/>
          <w:sz w:val="28"/>
          <w:szCs w:val="28"/>
        </w:rPr>
        <w:t xml:space="preserve">             </w:t>
      </w:r>
      <w:r w:rsidR="005D5B99" w:rsidRPr="007E1739">
        <w:rPr>
          <w:b/>
          <w:sz w:val="28"/>
          <w:szCs w:val="28"/>
        </w:rPr>
        <w:t xml:space="preserve">                      </w:t>
      </w:r>
      <w:r w:rsidR="005D5B99">
        <w:rPr>
          <w:b/>
          <w:sz w:val="28"/>
          <w:szCs w:val="28"/>
        </w:rPr>
        <w:t xml:space="preserve">                   Załącznik nr 7</w:t>
      </w:r>
      <w:r w:rsidR="005D5B99" w:rsidRPr="007E1739">
        <w:rPr>
          <w:b/>
          <w:sz w:val="28"/>
          <w:szCs w:val="28"/>
        </w:rPr>
        <w:t xml:space="preserve"> do SWZ</w:t>
      </w:r>
    </w:p>
    <w:p w14:paraId="151923E0" w14:textId="77777777" w:rsidR="000F7375" w:rsidRDefault="000F7375" w:rsidP="000F7375">
      <w:pPr>
        <w:pStyle w:val="Tekstpodstawowy"/>
        <w:jc w:val="right"/>
        <w:rPr>
          <w:rFonts w:ascii="Arial" w:hAnsi="Arial" w:cs="Arial"/>
          <w:bCs/>
          <w:i/>
          <w:sz w:val="22"/>
          <w:szCs w:val="22"/>
        </w:rPr>
      </w:pPr>
    </w:p>
    <w:p w14:paraId="00821794" w14:textId="77777777" w:rsidR="005D5B99" w:rsidRPr="00150183" w:rsidRDefault="005D5B99" w:rsidP="000F7375">
      <w:pPr>
        <w:pStyle w:val="Tekstpodstawowy"/>
        <w:jc w:val="right"/>
        <w:rPr>
          <w:rFonts w:ascii="Arial" w:hAnsi="Arial" w:cs="Arial"/>
          <w:bCs/>
          <w:i/>
          <w:sz w:val="22"/>
          <w:szCs w:val="22"/>
        </w:rPr>
      </w:pPr>
    </w:p>
    <w:p w14:paraId="19CF3C05" w14:textId="77777777" w:rsidR="000F7375" w:rsidRPr="00150183" w:rsidRDefault="000F7375" w:rsidP="000F7375">
      <w:pPr>
        <w:jc w:val="center"/>
        <w:rPr>
          <w:rFonts w:ascii="Arial" w:hAnsi="Arial" w:cs="Arial"/>
          <w:b/>
          <w:sz w:val="28"/>
          <w:szCs w:val="28"/>
        </w:rPr>
      </w:pPr>
      <w:r w:rsidRPr="00150183">
        <w:rPr>
          <w:rFonts w:ascii="Arial" w:hAnsi="Arial" w:cs="Arial"/>
          <w:b/>
          <w:sz w:val="28"/>
          <w:szCs w:val="28"/>
        </w:rPr>
        <w:t>Oświadczenie</w:t>
      </w:r>
    </w:p>
    <w:p w14:paraId="3E3E4896" w14:textId="77777777" w:rsidR="000F7375" w:rsidRPr="009846EA" w:rsidRDefault="000F7375" w:rsidP="000F7375">
      <w:pPr>
        <w:jc w:val="both"/>
        <w:rPr>
          <w:rFonts w:ascii="Arial" w:hAnsi="Arial" w:cs="Arial"/>
          <w:sz w:val="20"/>
          <w:szCs w:val="20"/>
        </w:rPr>
      </w:pPr>
      <w:r w:rsidRPr="00150183">
        <w:rPr>
          <w:rFonts w:ascii="Arial" w:hAnsi="Arial" w:cs="Arial"/>
          <w:sz w:val="20"/>
          <w:szCs w:val="20"/>
        </w:rPr>
        <w:t>o przynależności lub braku przynależności do tej samej grupy kapi</w:t>
      </w:r>
      <w:r>
        <w:rPr>
          <w:rFonts w:ascii="Arial" w:hAnsi="Arial" w:cs="Arial"/>
          <w:sz w:val="20"/>
          <w:szCs w:val="20"/>
        </w:rPr>
        <w:t xml:space="preserve">tałowej, o której mowa w </w:t>
      </w:r>
      <w:r w:rsidRPr="00B22B81">
        <w:rPr>
          <w:rFonts w:ascii="Arial" w:hAnsi="Arial" w:cs="Arial"/>
          <w:noProof/>
          <w:sz w:val="20"/>
          <w:szCs w:val="20"/>
        </w:rPr>
        <w:t xml:space="preserve">art. 108 ust. 1 pkt 5 </w:t>
      </w:r>
      <w:r w:rsidR="009846EA">
        <w:rPr>
          <w:rFonts w:ascii="Arial" w:hAnsi="Arial" w:cs="Arial"/>
          <w:bCs/>
          <w:sz w:val="20"/>
          <w:szCs w:val="20"/>
        </w:rPr>
        <w:t>ustawy z dnia 11 września 2019</w:t>
      </w:r>
      <w:r w:rsidRPr="00150183">
        <w:rPr>
          <w:rFonts w:ascii="Arial" w:hAnsi="Arial" w:cs="Arial"/>
          <w:bCs/>
          <w:sz w:val="20"/>
          <w:szCs w:val="20"/>
        </w:rPr>
        <w:t xml:space="preserve"> r. Praw</w:t>
      </w:r>
      <w:r w:rsidR="009846EA">
        <w:rPr>
          <w:rFonts w:ascii="Arial" w:hAnsi="Arial" w:cs="Arial"/>
          <w:bCs/>
          <w:sz w:val="20"/>
          <w:szCs w:val="20"/>
        </w:rPr>
        <w:t xml:space="preserve">o zamówień publicznych </w:t>
      </w:r>
      <w:r w:rsidR="009846EA" w:rsidRPr="009846EA">
        <w:rPr>
          <w:rFonts w:ascii="Arial" w:hAnsi="Arial" w:cs="Arial"/>
          <w:bCs/>
          <w:sz w:val="20"/>
          <w:szCs w:val="20"/>
        </w:rPr>
        <w:t>(</w:t>
      </w:r>
      <w:r w:rsidR="009846EA" w:rsidRPr="009846EA">
        <w:rPr>
          <w:rFonts w:ascii="Arial" w:eastAsia="Calibri" w:hAnsi="Arial" w:cs="Arial"/>
          <w:sz w:val="20"/>
          <w:szCs w:val="20"/>
        </w:rPr>
        <w:t xml:space="preserve">Dz. U. z 2021 r., poz. 1129 z </w:t>
      </w:r>
      <w:proofErr w:type="spellStart"/>
      <w:r w:rsidR="009846EA" w:rsidRPr="009846EA">
        <w:rPr>
          <w:rFonts w:ascii="Arial" w:eastAsia="Calibri" w:hAnsi="Arial" w:cs="Arial"/>
          <w:sz w:val="20"/>
          <w:szCs w:val="20"/>
        </w:rPr>
        <w:t>późn</w:t>
      </w:r>
      <w:proofErr w:type="spellEnd"/>
      <w:r w:rsidR="009846EA" w:rsidRPr="009846EA">
        <w:rPr>
          <w:rFonts w:ascii="Arial" w:eastAsia="Calibri" w:hAnsi="Arial" w:cs="Arial"/>
          <w:sz w:val="20"/>
          <w:szCs w:val="20"/>
        </w:rPr>
        <w:t>. zm.)</w:t>
      </w:r>
      <w:r w:rsidRPr="009846EA">
        <w:rPr>
          <w:rFonts w:ascii="Arial" w:hAnsi="Arial" w:cs="Arial"/>
          <w:bCs/>
          <w:sz w:val="20"/>
          <w:szCs w:val="20"/>
        </w:rPr>
        <w:t>.</w:t>
      </w:r>
    </w:p>
    <w:p w14:paraId="76736D61" w14:textId="77777777" w:rsidR="000F7375" w:rsidRPr="00150183" w:rsidRDefault="000F7375" w:rsidP="000F7375">
      <w:pPr>
        <w:spacing w:before="120"/>
        <w:jc w:val="both"/>
        <w:rPr>
          <w:rFonts w:ascii="Arial" w:hAnsi="Arial" w:cs="Arial"/>
          <w:b/>
          <w:bCs/>
          <w:sz w:val="20"/>
          <w:szCs w:val="20"/>
        </w:rPr>
      </w:pPr>
    </w:p>
    <w:p w14:paraId="45382450" w14:textId="77777777" w:rsidR="000F7375" w:rsidRPr="00150183" w:rsidRDefault="000F7375" w:rsidP="000F7375">
      <w:pPr>
        <w:jc w:val="both"/>
        <w:rPr>
          <w:rFonts w:ascii="Arial" w:hAnsi="Arial" w:cs="Arial"/>
          <w:i/>
          <w:sz w:val="20"/>
          <w:szCs w:val="20"/>
        </w:rPr>
      </w:pPr>
      <w:r w:rsidRPr="00150183">
        <w:rPr>
          <w:rFonts w:ascii="Arial" w:hAnsi="Arial" w:cs="Arial"/>
          <w:sz w:val="20"/>
          <w:szCs w:val="20"/>
        </w:rPr>
        <w:t>Przystępując do postępowania o udzielenie zamówienia publicznego na:</w:t>
      </w:r>
    </w:p>
    <w:p w14:paraId="15D5F77E" w14:textId="77777777" w:rsidR="005D5B99" w:rsidRPr="005D5B99" w:rsidRDefault="00050055" w:rsidP="005D5B99">
      <w:pPr>
        <w:pStyle w:val="Normalny1"/>
        <w:jc w:val="both"/>
        <w:rPr>
          <w:rFonts w:asciiTheme="minorHAnsi" w:hAnsiTheme="minorHAnsi" w:cstheme="minorHAnsi"/>
          <w:b/>
          <w:szCs w:val="22"/>
        </w:rPr>
      </w:pPr>
      <w:r>
        <w:rPr>
          <w:rFonts w:asciiTheme="minorHAnsi" w:hAnsiTheme="minorHAnsi" w:cstheme="minorHAnsi"/>
          <w:b/>
          <w:szCs w:val="22"/>
        </w:rPr>
        <w:t>Sukcesywną dostawę</w:t>
      </w:r>
      <w:r w:rsidR="005D5B99" w:rsidRPr="005D5B99">
        <w:rPr>
          <w:rFonts w:asciiTheme="minorHAnsi" w:hAnsiTheme="minorHAnsi" w:cstheme="minorHAnsi"/>
          <w:b/>
          <w:szCs w:val="22"/>
        </w:rPr>
        <w:t xml:space="preserve"> oleju napędowego do Zakładu Gospodarki Komunalnej w Rymanowie</w:t>
      </w:r>
    </w:p>
    <w:p w14:paraId="4C845BDD" w14:textId="77777777" w:rsidR="005D5B99" w:rsidRDefault="005D5B99" w:rsidP="000F7375">
      <w:pPr>
        <w:rPr>
          <w:rFonts w:ascii="Arial" w:hAnsi="Arial" w:cs="Arial"/>
          <w:sz w:val="20"/>
          <w:szCs w:val="20"/>
        </w:rPr>
      </w:pPr>
    </w:p>
    <w:p w14:paraId="0CC504E1" w14:textId="77777777" w:rsidR="000F7375" w:rsidRPr="00150183" w:rsidRDefault="000F7375" w:rsidP="000F7375">
      <w:pPr>
        <w:rPr>
          <w:rFonts w:ascii="Arial" w:hAnsi="Arial" w:cs="Arial"/>
          <w:sz w:val="20"/>
          <w:szCs w:val="20"/>
        </w:rPr>
      </w:pPr>
      <w:r w:rsidRPr="00150183">
        <w:rPr>
          <w:rFonts w:ascii="Arial" w:hAnsi="Arial" w:cs="Arial"/>
          <w:sz w:val="20"/>
          <w:szCs w:val="20"/>
        </w:rPr>
        <w:t xml:space="preserve">ja (imię i nazwisko)  </w:t>
      </w:r>
    </w:p>
    <w:p w14:paraId="7D58EC2C" w14:textId="77777777" w:rsidR="000F7375" w:rsidRPr="00150183" w:rsidRDefault="000F7375" w:rsidP="000F7375">
      <w:pPr>
        <w:rPr>
          <w:rFonts w:ascii="Arial" w:hAnsi="Arial" w:cs="Arial"/>
          <w:sz w:val="20"/>
          <w:szCs w:val="20"/>
        </w:rPr>
      </w:pPr>
      <w:r w:rsidRPr="00150183">
        <w:rPr>
          <w:rFonts w:ascii="Arial" w:hAnsi="Arial" w:cs="Arial"/>
          <w:sz w:val="20"/>
          <w:szCs w:val="20"/>
        </w:rPr>
        <w:t>……...............................................................................................................................................</w:t>
      </w:r>
    </w:p>
    <w:p w14:paraId="57695C47" w14:textId="77777777" w:rsidR="000F7375" w:rsidRPr="00150183" w:rsidRDefault="000F7375" w:rsidP="000F7375">
      <w:pPr>
        <w:spacing w:line="360" w:lineRule="auto"/>
        <w:rPr>
          <w:rFonts w:ascii="Arial" w:hAnsi="Arial" w:cs="Arial"/>
          <w:sz w:val="20"/>
          <w:szCs w:val="20"/>
        </w:rPr>
      </w:pPr>
      <w:r w:rsidRPr="00150183">
        <w:rPr>
          <w:rFonts w:ascii="Arial" w:hAnsi="Arial" w:cs="Arial"/>
          <w:sz w:val="20"/>
          <w:szCs w:val="20"/>
        </w:rPr>
        <w:t>reprezentując firmę (nazwa firmy) .......................................................................................................................................................</w:t>
      </w:r>
    </w:p>
    <w:p w14:paraId="0005F939" w14:textId="77777777" w:rsidR="000F7375" w:rsidRPr="00150183" w:rsidRDefault="000F7375" w:rsidP="000F7375">
      <w:pPr>
        <w:pStyle w:val="StylNowy"/>
        <w:jc w:val="both"/>
        <w:rPr>
          <w:rFonts w:ascii="Arial" w:hAnsi="Arial" w:cs="Arial"/>
          <w:b/>
          <w:sz w:val="20"/>
          <w:szCs w:val="20"/>
        </w:rPr>
      </w:pPr>
      <w:r w:rsidRPr="00150183">
        <w:rPr>
          <w:rFonts w:ascii="Arial" w:hAnsi="Arial" w:cs="Arial"/>
          <w:sz w:val="20"/>
          <w:szCs w:val="20"/>
        </w:rPr>
        <w:t xml:space="preserve">w imieniu swoim i reprezentowanej przeze mnie firmy oświadczam, że </w:t>
      </w:r>
      <w:r w:rsidRPr="00150183">
        <w:rPr>
          <w:rFonts w:ascii="Arial" w:hAnsi="Arial" w:cs="Arial"/>
          <w:b/>
          <w:sz w:val="20"/>
          <w:szCs w:val="20"/>
        </w:rPr>
        <w:t xml:space="preserve">nie należę do żadnej grupy kapitałowej/ należę do grupy kapitałowej * </w:t>
      </w:r>
      <w:r w:rsidRPr="00150183">
        <w:rPr>
          <w:rFonts w:ascii="Arial" w:hAnsi="Arial" w:cs="Arial"/>
          <w:sz w:val="20"/>
          <w:szCs w:val="20"/>
        </w:rPr>
        <w:t>w rozumieniu ustawy z dnia 16 lutego 2007 r. o ochronie konkurencji i konsumentów</w:t>
      </w:r>
      <w:r w:rsidRPr="00150183">
        <w:rPr>
          <w:rFonts w:ascii="Arial" w:hAnsi="Arial" w:cs="Arial"/>
          <w:b/>
          <w:sz w:val="20"/>
          <w:szCs w:val="20"/>
        </w:rPr>
        <w:t xml:space="preserve"> (Dz. U. z 2015 r., poz. 184, 1618 i 1634</w:t>
      </w:r>
      <w:r w:rsidR="004573F9">
        <w:rPr>
          <w:rFonts w:ascii="Arial" w:hAnsi="Arial" w:cs="Arial"/>
          <w:b/>
          <w:sz w:val="20"/>
          <w:szCs w:val="20"/>
        </w:rPr>
        <w:t xml:space="preserve"> z </w:t>
      </w:r>
      <w:proofErr w:type="spellStart"/>
      <w:r w:rsidR="004573F9">
        <w:rPr>
          <w:rFonts w:ascii="Arial" w:hAnsi="Arial" w:cs="Arial"/>
          <w:b/>
          <w:sz w:val="20"/>
          <w:szCs w:val="20"/>
        </w:rPr>
        <w:t>późn</w:t>
      </w:r>
      <w:proofErr w:type="spellEnd"/>
      <w:r w:rsidR="004573F9">
        <w:rPr>
          <w:rFonts w:ascii="Arial" w:hAnsi="Arial" w:cs="Arial"/>
          <w:b/>
          <w:sz w:val="20"/>
          <w:szCs w:val="20"/>
        </w:rPr>
        <w:t>. zm.</w:t>
      </w:r>
      <w:r w:rsidRPr="00150183">
        <w:rPr>
          <w:rFonts w:ascii="Arial" w:hAnsi="Arial" w:cs="Arial"/>
          <w:b/>
          <w:sz w:val="20"/>
          <w:szCs w:val="20"/>
        </w:rPr>
        <w:t>)</w:t>
      </w:r>
    </w:p>
    <w:p w14:paraId="0036A2A1" w14:textId="77777777" w:rsidR="000F7375" w:rsidRPr="00150183" w:rsidRDefault="000F7375" w:rsidP="000F7375">
      <w:pPr>
        <w:ind w:right="-567"/>
        <w:rPr>
          <w:rFonts w:ascii="Arial" w:hAnsi="Arial" w:cs="Arial"/>
          <w:sz w:val="20"/>
          <w:szCs w:val="20"/>
        </w:rPr>
      </w:pPr>
    </w:p>
    <w:p w14:paraId="4B09A054" w14:textId="77777777" w:rsidR="000F7375" w:rsidRPr="00150183" w:rsidRDefault="000F7375" w:rsidP="000F7375">
      <w:pPr>
        <w:ind w:right="-567"/>
        <w:rPr>
          <w:rFonts w:ascii="Arial" w:hAnsi="Arial" w:cs="Arial"/>
          <w:sz w:val="20"/>
          <w:szCs w:val="20"/>
        </w:rPr>
      </w:pPr>
      <w:r w:rsidRPr="00150183">
        <w:rPr>
          <w:rFonts w:ascii="Arial" w:hAnsi="Arial" w:cs="Arial"/>
          <w:sz w:val="20"/>
          <w:szCs w:val="20"/>
        </w:rPr>
        <w:t>....................... dnia .....................</w:t>
      </w:r>
      <w:r w:rsidRPr="00150183">
        <w:rPr>
          <w:rFonts w:ascii="Arial" w:hAnsi="Arial" w:cs="Arial"/>
          <w:sz w:val="20"/>
          <w:szCs w:val="20"/>
        </w:rPr>
        <w:tab/>
      </w:r>
      <w:r w:rsidRPr="00150183">
        <w:rPr>
          <w:rFonts w:ascii="Arial" w:hAnsi="Arial" w:cs="Arial"/>
          <w:sz w:val="20"/>
          <w:szCs w:val="20"/>
        </w:rPr>
        <w:tab/>
        <w:t xml:space="preserve">         </w:t>
      </w:r>
      <w:r w:rsidRPr="00150183">
        <w:rPr>
          <w:rFonts w:ascii="Arial" w:hAnsi="Arial" w:cs="Arial"/>
          <w:sz w:val="20"/>
          <w:szCs w:val="20"/>
        </w:rPr>
        <w:tab/>
      </w:r>
      <w:r w:rsidRPr="00150183">
        <w:rPr>
          <w:rFonts w:ascii="Arial" w:hAnsi="Arial" w:cs="Arial"/>
          <w:sz w:val="20"/>
          <w:szCs w:val="20"/>
        </w:rPr>
        <w:tab/>
        <w:t>..........................................................</w:t>
      </w:r>
    </w:p>
    <w:p w14:paraId="4B589398" w14:textId="77777777" w:rsidR="000F7375" w:rsidRPr="00150183" w:rsidRDefault="000F7375" w:rsidP="000F7375">
      <w:pPr>
        <w:rPr>
          <w:rFonts w:ascii="Arial" w:hAnsi="Arial" w:cs="Arial"/>
          <w:sz w:val="20"/>
          <w:szCs w:val="20"/>
        </w:rPr>
      </w:pPr>
      <w:r w:rsidRPr="00150183">
        <w:rPr>
          <w:rFonts w:ascii="Arial" w:hAnsi="Arial" w:cs="Arial"/>
          <w:sz w:val="20"/>
          <w:szCs w:val="20"/>
        </w:rPr>
        <w:t>(miejscowość)</w:t>
      </w:r>
      <w:r w:rsidRPr="00150183">
        <w:rPr>
          <w:rFonts w:ascii="Arial" w:hAnsi="Arial" w:cs="Arial"/>
          <w:sz w:val="20"/>
          <w:szCs w:val="20"/>
        </w:rPr>
        <w:tab/>
      </w:r>
      <w:r w:rsidRPr="00150183">
        <w:rPr>
          <w:rFonts w:ascii="Arial" w:hAnsi="Arial" w:cs="Arial"/>
          <w:sz w:val="20"/>
          <w:szCs w:val="20"/>
        </w:rPr>
        <w:tab/>
      </w:r>
      <w:r w:rsidRPr="00150183">
        <w:rPr>
          <w:rFonts w:ascii="Arial" w:hAnsi="Arial" w:cs="Arial"/>
          <w:sz w:val="20"/>
          <w:szCs w:val="20"/>
        </w:rPr>
        <w:tab/>
      </w:r>
      <w:r w:rsidRPr="00150183">
        <w:rPr>
          <w:rFonts w:ascii="Arial" w:hAnsi="Arial" w:cs="Arial"/>
          <w:sz w:val="20"/>
          <w:szCs w:val="20"/>
        </w:rPr>
        <w:tab/>
        <w:t xml:space="preserve">         </w:t>
      </w:r>
      <w:r w:rsidRPr="00150183">
        <w:rPr>
          <w:rFonts w:ascii="Arial" w:hAnsi="Arial" w:cs="Arial"/>
          <w:sz w:val="20"/>
          <w:szCs w:val="20"/>
        </w:rPr>
        <w:tab/>
        <w:t xml:space="preserve">               </w:t>
      </w:r>
      <w:r>
        <w:rPr>
          <w:rFonts w:ascii="Arial" w:hAnsi="Arial" w:cs="Arial"/>
          <w:sz w:val="20"/>
          <w:szCs w:val="20"/>
        </w:rPr>
        <w:t xml:space="preserve">            </w:t>
      </w:r>
      <w:r w:rsidRPr="00150183">
        <w:rPr>
          <w:rFonts w:ascii="Arial" w:hAnsi="Arial" w:cs="Arial"/>
          <w:sz w:val="20"/>
          <w:szCs w:val="20"/>
        </w:rPr>
        <w:t>(pieczątka i  podpis Wykonawcy)</w:t>
      </w:r>
    </w:p>
    <w:p w14:paraId="20231446" w14:textId="77777777" w:rsidR="000F7375" w:rsidRPr="00150183" w:rsidRDefault="000F7375" w:rsidP="000F7375">
      <w:pPr>
        <w:pStyle w:val="StylNowy"/>
        <w:jc w:val="both"/>
        <w:rPr>
          <w:rFonts w:ascii="Arial" w:hAnsi="Arial" w:cs="Arial"/>
          <w:sz w:val="20"/>
          <w:szCs w:val="20"/>
        </w:rPr>
      </w:pPr>
    </w:p>
    <w:p w14:paraId="7CCD840A" w14:textId="77777777" w:rsidR="000F7375" w:rsidRPr="00150183" w:rsidRDefault="000F7375" w:rsidP="000F7375">
      <w:pPr>
        <w:pStyle w:val="StylNowy"/>
        <w:jc w:val="both"/>
        <w:rPr>
          <w:rFonts w:ascii="Arial" w:hAnsi="Arial" w:cs="Arial"/>
          <w:b/>
          <w:sz w:val="20"/>
          <w:szCs w:val="20"/>
        </w:rPr>
      </w:pPr>
      <w:r w:rsidRPr="00150183">
        <w:rPr>
          <w:rFonts w:ascii="Arial" w:hAnsi="Arial" w:cs="Arial"/>
          <w:b/>
          <w:sz w:val="20"/>
          <w:szCs w:val="20"/>
        </w:rPr>
        <w:t>-----------------------------------------------------------------------------------------------------------------</w:t>
      </w:r>
    </w:p>
    <w:p w14:paraId="734F5FD4" w14:textId="77777777" w:rsidR="000F7375" w:rsidRPr="00150183" w:rsidRDefault="000F7375" w:rsidP="000F7375">
      <w:pPr>
        <w:pStyle w:val="StylNowy"/>
        <w:ind w:left="720"/>
        <w:jc w:val="both"/>
        <w:rPr>
          <w:rFonts w:ascii="Arial" w:hAnsi="Arial" w:cs="Arial"/>
          <w:sz w:val="20"/>
          <w:szCs w:val="20"/>
        </w:rPr>
      </w:pPr>
    </w:p>
    <w:p w14:paraId="471C2CF2" w14:textId="77777777" w:rsidR="000F7375" w:rsidRPr="00150183" w:rsidRDefault="005D5B99" w:rsidP="000F7375">
      <w:pPr>
        <w:rPr>
          <w:rFonts w:ascii="Arial" w:hAnsi="Arial" w:cs="Arial"/>
          <w:sz w:val="20"/>
          <w:szCs w:val="20"/>
        </w:rPr>
      </w:pPr>
      <w:r>
        <w:rPr>
          <w:rFonts w:ascii="Arial" w:hAnsi="Arial" w:cs="Arial"/>
          <w:sz w:val="20"/>
          <w:szCs w:val="20"/>
        </w:rPr>
        <w:t xml:space="preserve">ja (imię i nazwisko)  </w:t>
      </w:r>
    </w:p>
    <w:p w14:paraId="1EF50D2B" w14:textId="77777777" w:rsidR="000F7375" w:rsidRPr="00150183" w:rsidRDefault="000F7375" w:rsidP="000F7375">
      <w:pPr>
        <w:rPr>
          <w:rFonts w:ascii="Arial" w:hAnsi="Arial" w:cs="Arial"/>
          <w:sz w:val="20"/>
          <w:szCs w:val="20"/>
        </w:rPr>
      </w:pPr>
      <w:r w:rsidRPr="00150183">
        <w:rPr>
          <w:rFonts w:ascii="Arial" w:hAnsi="Arial" w:cs="Arial"/>
          <w:sz w:val="20"/>
          <w:szCs w:val="20"/>
        </w:rPr>
        <w:t>……................................................................................................................................</w:t>
      </w:r>
    </w:p>
    <w:p w14:paraId="3A06E883" w14:textId="77777777" w:rsidR="000F7375" w:rsidRPr="00150183" w:rsidRDefault="000F7375" w:rsidP="000F7375">
      <w:pPr>
        <w:spacing w:line="360" w:lineRule="auto"/>
        <w:rPr>
          <w:rFonts w:ascii="Arial" w:hAnsi="Arial" w:cs="Arial"/>
          <w:sz w:val="20"/>
          <w:szCs w:val="20"/>
        </w:rPr>
      </w:pPr>
      <w:r w:rsidRPr="00150183">
        <w:rPr>
          <w:rFonts w:ascii="Arial" w:hAnsi="Arial" w:cs="Arial"/>
          <w:sz w:val="20"/>
          <w:szCs w:val="20"/>
        </w:rPr>
        <w:t>reprezentując firmę (nazwa firmy) .......................................................................................................................................................</w:t>
      </w:r>
    </w:p>
    <w:p w14:paraId="3612C4C7" w14:textId="77777777" w:rsidR="000F7375" w:rsidRPr="00150183" w:rsidRDefault="000F7375" w:rsidP="000F7375">
      <w:pPr>
        <w:jc w:val="both"/>
        <w:rPr>
          <w:rFonts w:ascii="Arial" w:hAnsi="Arial" w:cs="Arial"/>
          <w:b/>
          <w:sz w:val="20"/>
          <w:szCs w:val="20"/>
        </w:rPr>
      </w:pPr>
      <w:r w:rsidRPr="00150183">
        <w:rPr>
          <w:rFonts w:ascii="Arial" w:hAnsi="Arial" w:cs="Arial"/>
          <w:sz w:val="20"/>
          <w:szCs w:val="20"/>
        </w:rPr>
        <w:t xml:space="preserve">w imieniu swoim i reprezentowanej przeze mnie firmy oświadczam, </w:t>
      </w:r>
      <w:r w:rsidRPr="00150183">
        <w:rPr>
          <w:rFonts w:ascii="Arial" w:hAnsi="Arial" w:cs="Arial"/>
          <w:b/>
          <w:sz w:val="20"/>
          <w:szCs w:val="20"/>
        </w:rPr>
        <w:t>że do tej samej grupy kapitałowej należą:</w:t>
      </w:r>
    </w:p>
    <w:p w14:paraId="0913E24F" w14:textId="77777777" w:rsidR="000F7375" w:rsidRPr="00150183" w:rsidRDefault="000F7375" w:rsidP="000F7375">
      <w:pPr>
        <w:rPr>
          <w:rFonts w:ascii="Arial" w:hAnsi="Arial" w:cs="Arial"/>
          <w:sz w:val="20"/>
          <w:szCs w:val="20"/>
        </w:rPr>
      </w:pPr>
      <w:r w:rsidRPr="00150183">
        <w:rPr>
          <w:rFonts w:ascii="Arial" w:hAnsi="Arial" w:cs="Arial"/>
          <w:sz w:val="20"/>
          <w:szCs w:val="20"/>
        </w:rPr>
        <w:t xml:space="preserve">Lista podmiotów należących do grupy kapitałowej: </w:t>
      </w:r>
    </w:p>
    <w:p w14:paraId="5ADDA646" w14:textId="77777777" w:rsidR="000F7375" w:rsidRPr="00150183" w:rsidRDefault="000F7375" w:rsidP="005D5B99">
      <w:pPr>
        <w:rPr>
          <w:rFonts w:ascii="Arial" w:hAnsi="Arial" w:cs="Arial"/>
          <w:sz w:val="20"/>
          <w:szCs w:val="20"/>
        </w:rPr>
      </w:pPr>
      <w:r w:rsidRPr="00150183">
        <w:rPr>
          <w:rFonts w:ascii="Arial" w:hAnsi="Arial" w:cs="Arial"/>
          <w:sz w:val="20"/>
          <w:szCs w:val="20"/>
        </w:rPr>
        <w:t>………………………………………………………….</w:t>
      </w:r>
    </w:p>
    <w:p w14:paraId="0440A067" w14:textId="77777777" w:rsidR="000F7375" w:rsidRPr="00150183" w:rsidRDefault="000F7375" w:rsidP="000F7375">
      <w:pPr>
        <w:ind w:right="-567"/>
        <w:rPr>
          <w:rFonts w:ascii="Arial" w:hAnsi="Arial" w:cs="Arial"/>
          <w:sz w:val="20"/>
          <w:szCs w:val="20"/>
        </w:rPr>
      </w:pPr>
      <w:r w:rsidRPr="00150183">
        <w:rPr>
          <w:rFonts w:ascii="Arial" w:hAnsi="Arial" w:cs="Arial"/>
          <w:sz w:val="20"/>
          <w:szCs w:val="20"/>
        </w:rPr>
        <w:t>........................ dnia .....................</w:t>
      </w:r>
      <w:r w:rsidRPr="00150183">
        <w:rPr>
          <w:rFonts w:ascii="Arial" w:hAnsi="Arial" w:cs="Arial"/>
          <w:sz w:val="20"/>
          <w:szCs w:val="20"/>
        </w:rPr>
        <w:tab/>
      </w:r>
      <w:r w:rsidRPr="00150183">
        <w:rPr>
          <w:rFonts w:ascii="Arial" w:hAnsi="Arial" w:cs="Arial"/>
          <w:sz w:val="20"/>
          <w:szCs w:val="20"/>
        </w:rPr>
        <w:tab/>
        <w:t xml:space="preserve">         </w:t>
      </w:r>
      <w:r w:rsidRPr="00150183">
        <w:rPr>
          <w:rFonts w:ascii="Arial" w:hAnsi="Arial" w:cs="Arial"/>
          <w:sz w:val="20"/>
          <w:szCs w:val="20"/>
        </w:rPr>
        <w:tab/>
      </w:r>
      <w:r w:rsidRPr="00150183">
        <w:rPr>
          <w:rFonts w:ascii="Arial" w:hAnsi="Arial" w:cs="Arial"/>
          <w:sz w:val="20"/>
          <w:szCs w:val="20"/>
        </w:rPr>
        <w:tab/>
      </w:r>
      <w:r w:rsidRPr="00150183">
        <w:rPr>
          <w:rFonts w:ascii="Arial" w:hAnsi="Arial" w:cs="Arial"/>
          <w:sz w:val="20"/>
          <w:szCs w:val="20"/>
        </w:rPr>
        <w:tab/>
        <w:t>..........................................................</w:t>
      </w:r>
    </w:p>
    <w:p w14:paraId="3E564225" w14:textId="77777777" w:rsidR="000F7375" w:rsidRPr="00150183" w:rsidRDefault="000F7375" w:rsidP="005D5B99">
      <w:pPr>
        <w:rPr>
          <w:rFonts w:ascii="Arial" w:hAnsi="Arial" w:cs="Arial"/>
          <w:sz w:val="20"/>
          <w:szCs w:val="20"/>
        </w:rPr>
      </w:pPr>
      <w:r w:rsidRPr="00150183">
        <w:rPr>
          <w:rFonts w:ascii="Arial" w:hAnsi="Arial" w:cs="Arial"/>
          <w:sz w:val="20"/>
          <w:szCs w:val="20"/>
        </w:rPr>
        <w:t>(miejscowość)</w:t>
      </w:r>
      <w:r w:rsidRPr="00150183">
        <w:rPr>
          <w:rFonts w:ascii="Arial" w:hAnsi="Arial" w:cs="Arial"/>
          <w:sz w:val="20"/>
          <w:szCs w:val="20"/>
        </w:rPr>
        <w:tab/>
      </w:r>
      <w:r w:rsidRPr="00150183">
        <w:rPr>
          <w:rFonts w:ascii="Arial" w:hAnsi="Arial" w:cs="Arial"/>
          <w:sz w:val="20"/>
          <w:szCs w:val="20"/>
        </w:rPr>
        <w:tab/>
      </w:r>
      <w:r w:rsidRPr="00150183">
        <w:rPr>
          <w:rFonts w:ascii="Arial" w:hAnsi="Arial" w:cs="Arial"/>
          <w:sz w:val="20"/>
          <w:szCs w:val="20"/>
        </w:rPr>
        <w:tab/>
      </w:r>
      <w:r w:rsidRPr="00150183">
        <w:rPr>
          <w:rFonts w:ascii="Arial" w:hAnsi="Arial" w:cs="Arial"/>
          <w:sz w:val="20"/>
          <w:szCs w:val="20"/>
        </w:rPr>
        <w:tab/>
        <w:t xml:space="preserve">         </w:t>
      </w:r>
      <w:r w:rsidRPr="00150183">
        <w:rPr>
          <w:rFonts w:ascii="Arial" w:hAnsi="Arial" w:cs="Arial"/>
          <w:sz w:val="20"/>
          <w:szCs w:val="20"/>
        </w:rPr>
        <w:tab/>
        <w:t xml:space="preserve">           </w:t>
      </w:r>
      <w:r w:rsidRPr="00150183">
        <w:rPr>
          <w:rFonts w:ascii="Arial" w:hAnsi="Arial" w:cs="Arial"/>
          <w:sz w:val="20"/>
          <w:szCs w:val="20"/>
        </w:rPr>
        <w:tab/>
      </w:r>
      <w:r w:rsidRPr="00150183">
        <w:rPr>
          <w:rFonts w:ascii="Arial" w:hAnsi="Arial" w:cs="Arial"/>
          <w:sz w:val="20"/>
          <w:szCs w:val="20"/>
        </w:rPr>
        <w:tab/>
      </w:r>
      <w:r w:rsidRPr="00150183">
        <w:rPr>
          <w:rFonts w:ascii="Arial" w:hAnsi="Arial" w:cs="Arial"/>
          <w:sz w:val="18"/>
          <w:szCs w:val="18"/>
        </w:rPr>
        <w:t>(pieczątka podpis Wykonawcy)</w:t>
      </w:r>
      <w:r w:rsidRPr="00150183">
        <w:rPr>
          <w:rFonts w:ascii="Arial" w:hAnsi="Arial" w:cs="Arial"/>
          <w:sz w:val="20"/>
          <w:szCs w:val="20"/>
        </w:rPr>
        <w:t xml:space="preserve"> </w:t>
      </w:r>
    </w:p>
    <w:p w14:paraId="0E345E29" w14:textId="77777777" w:rsidR="000F7375" w:rsidRPr="00150183" w:rsidRDefault="000F7375" w:rsidP="000F7375">
      <w:pPr>
        <w:rPr>
          <w:rFonts w:ascii="Arial" w:hAnsi="Arial" w:cs="Arial"/>
          <w:sz w:val="20"/>
          <w:szCs w:val="20"/>
        </w:rPr>
      </w:pPr>
      <w:r w:rsidRPr="00150183">
        <w:rPr>
          <w:rFonts w:ascii="Arial" w:hAnsi="Arial" w:cs="Arial"/>
          <w:sz w:val="20"/>
          <w:szCs w:val="20"/>
        </w:rPr>
        <w:t>*niepotrzebne skreślić</w:t>
      </w:r>
    </w:p>
    <w:p w14:paraId="0A0D00C6" w14:textId="7570D60F" w:rsidR="005D5B99" w:rsidRPr="005D5B99" w:rsidRDefault="009846EA" w:rsidP="005D5B99">
      <w:pPr>
        <w:pStyle w:val="Tekstpodstawowy"/>
        <w:jc w:val="left"/>
        <w:rPr>
          <w:rFonts w:asciiTheme="minorHAnsi" w:hAnsiTheme="minorHAnsi" w:cstheme="minorHAnsi"/>
          <w:b/>
          <w:sz w:val="18"/>
          <w:szCs w:val="18"/>
        </w:rPr>
      </w:pPr>
      <w:r>
        <w:rPr>
          <w:rFonts w:asciiTheme="minorHAnsi" w:hAnsiTheme="minorHAnsi" w:cstheme="minorHAnsi"/>
          <w:b/>
          <w:sz w:val="28"/>
          <w:szCs w:val="28"/>
        </w:rPr>
        <w:lastRenderedPageBreak/>
        <w:t>ZGK.271.</w:t>
      </w:r>
      <w:r w:rsidR="001C115D">
        <w:rPr>
          <w:rFonts w:asciiTheme="minorHAnsi" w:hAnsiTheme="minorHAnsi" w:cstheme="minorHAnsi"/>
          <w:b/>
          <w:sz w:val="28"/>
          <w:szCs w:val="28"/>
        </w:rPr>
        <w:t>2</w:t>
      </w:r>
      <w:r w:rsidR="005D5B99" w:rsidRPr="005D5B99">
        <w:rPr>
          <w:rFonts w:asciiTheme="minorHAnsi" w:hAnsiTheme="minorHAnsi" w:cstheme="minorHAnsi"/>
          <w:b/>
          <w:sz w:val="28"/>
          <w:szCs w:val="28"/>
        </w:rPr>
        <w:t>.202</w:t>
      </w:r>
      <w:r w:rsidR="001C115D">
        <w:rPr>
          <w:rFonts w:asciiTheme="minorHAnsi" w:hAnsiTheme="minorHAnsi" w:cstheme="minorHAnsi"/>
          <w:b/>
          <w:sz w:val="28"/>
          <w:szCs w:val="28"/>
        </w:rPr>
        <w:t>4</w:t>
      </w:r>
      <w:r w:rsidR="005D5B99" w:rsidRPr="005D5B99">
        <w:rPr>
          <w:rFonts w:asciiTheme="minorHAnsi" w:hAnsiTheme="minorHAnsi" w:cstheme="minorHAnsi"/>
          <w:b/>
          <w:sz w:val="28"/>
          <w:szCs w:val="28"/>
        </w:rPr>
        <w:t xml:space="preserve">                                                            Załącznik nr 8 do SWZ</w:t>
      </w:r>
    </w:p>
    <w:p w14:paraId="2FE3500C" w14:textId="77777777" w:rsidR="000F7375" w:rsidRPr="005D5B99" w:rsidRDefault="000F7375" w:rsidP="000F7375">
      <w:pPr>
        <w:rPr>
          <w:rFonts w:cstheme="minorHAnsi"/>
          <w:sz w:val="20"/>
        </w:rPr>
      </w:pPr>
    </w:p>
    <w:p w14:paraId="3E82A4F7" w14:textId="77777777" w:rsidR="000F7375" w:rsidRPr="005D5B99" w:rsidRDefault="000F7375" w:rsidP="000F7375">
      <w:pPr>
        <w:rPr>
          <w:rFonts w:cstheme="minorHAnsi"/>
          <w:sz w:val="20"/>
        </w:rPr>
      </w:pPr>
      <w:r w:rsidRPr="005D5B99">
        <w:rPr>
          <w:rFonts w:cstheme="minorHAnsi"/>
          <w:sz w:val="20"/>
        </w:rPr>
        <w:t xml:space="preserve">    ............................................</w:t>
      </w:r>
    </w:p>
    <w:p w14:paraId="34FF71F2" w14:textId="77777777" w:rsidR="000F7375" w:rsidRPr="005D5B99" w:rsidRDefault="000F7375" w:rsidP="000F7375">
      <w:pPr>
        <w:rPr>
          <w:rFonts w:cstheme="minorHAnsi"/>
          <w:sz w:val="16"/>
          <w:szCs w:val="16"/>
        </w:rPr>
      </w:pPr>
      <w:r w:rsidRPr="005D5B99">
        <w:rPr>
          <w:rFonts w:cstheme="minorHAnsi"/>
          <w:sz w:val="16"/>
          <w:szCs w:val="16"/>
        </w:rPr>
        <w:t xml:space="preserve">        (pieczęć Wykonawcy)</w:t>
      </w:r>
    </w:p>
    <w:p w14:paraId="46C31F10" w14:textId="77777777" w:rsidR="000F7375" w:rsidRPr="005D5B99" w:rsidRDefault="000F7375" w:rsidP="000F7375">
      <w:pPr>
        <w:rPr>
          <w:rFonts w:cstheme="minorHAnsi"/>
          <w:sz w:val="20"/>
        </w:rPr>
      </w:pPr>
    </w:p>
    <w:p w14:paraId="468B93F6" w14:textId="77777777" w:rsidR="000F7375" w:rsidRPr="005D5B99" w:rsidRDefault="000F7375" w:rsidP="000F7375">
      <w:pPr>
        <w:pStyle w:val="Nagwek1"/>
        <w:ind w:left="432" w:hanging="432"/>
        <w:rPr>
          <w:rFonts w:asciiTheme="minorHAnsi" w:hAnsiTheme="minorHAnsi" w:cstheme="minorHAnsi"/>
          <w:b/>
          <w:sz w:val="20"/>
          <w:u w:val="single"/>
        </w:rPr>
      </w:pPr>
      <w:r w:rsidRPr="005D5B99">
        <w:rPr>
          <w:rFonts w:asciiTheme="minorHAnsi" w:hAnsiTheme="minorHAnsi" w:cstheme="minorHAnsi"/>
          <w:b/>
          <w:szCs w:val="28"/>
        </w:rPr>
        <w:t>WYKAZ</w:t>
      </w:r>
      <w:r w:rsidRPr="005D5B99">
        <w:rPr>
          <w:rFonts w:asciiTheme="minorHAnsi" w:hAnsiTheme="minorHAnsi" w:cstheme="minorHAnsi"/>
          <w:szCs w:val="28"/>
        </w:rPr>
        <w:t xml:space="preserve"> </w:t>
      </w:r>
      <w:r w:rsidRPr="005D5B99">
        <w:rPr>
          <w:rFonts w:asciiTheme="minorHAnsi" w:hAnsiTheme="minorHAnsi" w:cstheme="minorHAnsi"/>
          <w:sz w:val="20"/>
        </w:rPr>
        <w:br/>
        <w:t>dostaw wykonanych w okresie ostatnich 3 lat</w:t>
      </w:r>
    </w:p>
    <w:p w14:paraId="73B81476" w14:textId="77777777" w:rsidR="000F7375" w:rsidRPr="005D5B99" w:rsidRDefault="000F7375" w:rsidP="000F7375">
      <w:pPr>
        <w:jc w:val="center"/>
        <w:rPr>
          <w:rFonts w:cstheme="minorHAnsi"/>
          <w:b/>
          <w:sz w:val="20"/>
          <w:u w:val="single"/>
        </w:rPr>
      </w:pPr>
    </w:p>
    <w:p w14:paraId="77F5F9BC" w14:textId="77777777" w:rsidR="000F7375" w:rsidRPr="005D5B99" w:rsidRDefault="000F7375" w:rsidP="000F7375">
      <w:pPr>
        <w:jc w:val="center"/>
        <w:rPr>
          <w:rFonts w:cstheme="minorHAnsi"/>
          <w:sz w:val="20"/>
        </w:rPr>
      </w:pPr>
      <w:r w:rsidRPr="005D5B99">
        <w:rPr>
          <w:rFonts w:cstheme="minorHAnsi"/>
          <w:b/>
          <w:bCs/>
          <w:sz w:val="20"/>
        </w:rPr>
        <w:t xml:space="preserve">oleju napędowego na łączną kwotę </w:t>
      </w:r>
      <w:r w:rsidR="005D5B99" w:rsidRPr="005D5B99">
        <w:rPr>
          <w:rFonts w:cstheme="minorHAnsi"/>
          <w:b/>
          <w:bCs/>
          <w:sz w:val="20"/>
        </w:rPr>
        <w:t>minimum 5</w:t>
      </w:r>
      <w:r w:rsidRPr="005D5B99">
        <w:rPr>
          <w:rFonts w:cstheme="minorHAnsi"/>
          <w:b/>
          <w:bCs/>
          <w:sz w:val="20"/>
        </w:rPr>
        <w:t>00 000 zł brutto:</w:t>
      </w:r>
    </w:p>
    <w:p w14:paraId="327A9FB4" w14:textId="77777777" w:rsidR="000F7375" w:rsidRPr="005D5B99" w:rsidRDefault="000F7375" w:rsidP="000F7375">
      <w:pPr>
        <w:jc w:val="center"/>
        <w:rPr>
          <w:rFonts w:cstheme="minorHAnsi"/>
          <w:sz w:val="20"/>
        </w:rPr>
      </w:pPr>
    </w:p>
    <w:p w14:paraId="254D805A" w14:textId="77777777" w:rsidR="000F7375" w:rsidRPr="005D5B99" w:rsidRDefault="000F7375" w:rsidP="000F7375">
      <w:pPr>
        <w:jc w:val="center"/>
        <w:rPr>
          <w:rFonts w:cstheme="minorHAnsi"/>
          <w:sz w:val="20"/>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4"/>
        <w:gridCol w:w="4254"/>
        <w:gridCol w:w="2268"/>
        <w:gridCol w:w="2693"/>
      </w:tblGrid>
      <w:tr w:rsidR="000F7375" w:rsidRPr="005D5B99" w14:paraId="339DAF7C" w14:textId="77777777" w:rsidTr="0093379F">
        <w:tc>
          <w:tcPr>
            <w:tcW w:w="494" w:type="dxa"/>
          </w:tcPr>
          <w:p w14:paraId="2941CCDF" w14:textId="77777777" w:rsidR="000F7375" w:rsidRPr="005D5B99" w:rsidRDefault="000F7375" w:rsidP="0093379F">
            <w:pPr>
              <w:rPr>
                <w:rFonts w:cstheme="minorHAnsi"/>
                <w:bCs/>
                <w:sz w:val="18"/>
                <w:szCs w:val="18"/>
              </w:rPr>
            </w:pPr>
            <w:r w:rsidRPr="005D5B99">
              <w:rPr>
                <w:rFonts w:cstheme="minorHAnsi"/>
                <w:bCs/>
                <w:sz w:val="18"/>
                <w:szCs w:val="18"/>
              </w:rPr>
              <w:t>Lp.</w:t>
            </w:r>
          </w:p>
        </w:tc>
        <w:tc>
          <w:tcPr>
            <w:tcW w:w="4254" w:type="dxa"/>
          </w:tcPr>
          <w:p w14:paraId="5C5D481F" w14:textId="77777777" w:rsidR="000F7375" w:rsidRPr="005D5B99" w:rsidRDefault="000F7375" w:rsidP="0093379F">
            <w:pPr>
              <w:pStyle w:val="Nagwek2"/>
              <w:numPr>
                <w:ilvl w:val="1"/>
                <w:numId w:val="1"/>
              </w:numPr>
              <w:suppressAutoHyphens/>
              <w:spacing w:before="0" w:after="0"/>
              <w:ind w:left="576" w:hanging="576"/>
              <w:jc w:val="center"/>
              <w:rPr>
                <w:rFonts w:asciiTheme="minorHAnsi" w:hAnsiTheme="minorHAnsi" w:cstheme="minorHAnsi"/>
                <w:bCs w:val="0"/>
                <w:sz w:val="18"/>
                <w:szCs w:val="18"/>
              </w:rPr>
            </w:pPr>
            <w:r w:rsidRPr="005D5B99">
              <w:rPr>
                <w:rFonts w:asciiTheme="minorHAnsi" w:hAnsiTheme="minorHAnsi" w:cstheme="minorHAnsi"/>
                <w:bCs w:val="0"/>
                <w:sz w:val="18"/>
                <w:szCs w:val="18"/>
              </w:rPr>
              <w:t>Odbiorca</w:t>
            </w:r>
          </w:p>
          <w:p w14:paraId="01A4C78C" w14:textId="77777777" w:rsidR="000F7375" w:rsidRPr="005D5B99" w:rsidRDefault="000F7375" w:rsidP="0093379F">
            <w:pPr>
              <w:rPr>
                <w:rFonts w:cstheme="minorHAnsi"/>
                <w:sz w:val="18"/>
                <w:szCs w:val="18"/>
              </w:rPr>
            </w:pPr>
          </w:p>
          <w:p w14:paraId="29880A1F" w14:textId="77777777" w:rsidR="000F7375" w:rsidRPr="005D5B99" w:rsidRDefault="000F7375" w:rsidP="0093379F">
            <w:pPr>
              <w:jc w:val="center"/>
              <w:rPr>
                <w:rFonts w:cstheme="minorHAnsi"/>
                <w:sz w:val="18"/>
                <w:szCs w:val="18"/>
              </w:rPr>
            </w:pPr>
            <w:r w:rsidRPr="005D5B99">
              <w:rPr>
                <w:rFonts w:cstheme="minorHAnsi"/>
                <w:bCs/>
                <w:sz w:val="18"/>
                <w:szCs w:val="18"/>
              </w:rPr>
              <w:t>(nazwa, adres, telefon)</w:t>
            </w:r>
          </w:p>
        </w:tc>
        <w:tc>
          <w:tcPr>
            <w:tcW w:w="2268" w:type="dxa"/>
          </w:tcPr>
          <w:p w14:paraId="62F90CF2" w14:textId="77777777" w:rsidR="000F7375" w:rsidRPr="005D5B99" w:rsidRDefault="000F7375" w:rsidP="0093379F">
            <w:pPr>
              <w:jc w:val="center"/>
              <w:rPr>
                <w:rFonts w:cstheme="minorHAnsi"/>
                <w:bCs/>
                <w:sz w:val="18"/>
                <w:szCs w:val="18"/>
              </w:rPr>
            </w:pPr>
            <w:r w:rsidRPr="005D5B99">
              <w:rPr>
                <w:rFonts w:cstheme="minorHAnsi"/>
                <w:bCs/>
                <w:sz w:val="18"/>
                <w:szCs w:val="18"/>
              </w:rPr>
              <w:t>Data wykonania</w:t>
            </w:r>
          </w:p>
          <w:p w14:paraId="07728269" w14:textId="77777777" w:rsidR="000F7375" w:rsidRPr="005D5B99" w:rsidRDefault="000F7375" w:rsidP="0093379F">
            <w:pPr>
              <w:jc w:val="center"/>
              <w:rPr>
                <w:rFonts w:cstheme="minorHAnsi"/>
                <w:bCs/>
                <w:sz w:val="18"/>
                <w:szCs w:val="18"/>
              </w:rPr>
            </w:pPr>
            <w:r w:rsidRPr="005D5B99">
              <w:rPr>
                <w:rFonts w:cstheme="minorHAnsi"/>
                <w:bCs/>
                <w:sz w:val="18"/>
                <w:szCs w:val="18"/>
              </w:rPr>
              <w:t>dostaw</w:t>
            </w:r>
          </w:p>
          <w:p w14:paraId="4F01B3E3" w14:textId="77777777" w:rsidR="000F7375" w:rsidRPr="005D5B99" w:rsidRDefault="000F7375" w:rsidP="0093379F">
            <w:pPr>
              <w:jc w:val="center"/>
              <w:rPr>
                <w:rFonts w:cstheme="minorHAnsi"/>
                <w:bCs/>
                <w:sz w:val="18"/>
                <w:szCs w:val="18"/>
              </w:rPr>
            </w:pPr>
            <w:r w:rsidRPr="005D5B99">
              <w:rPr>
                <w:rFonts w:cstheme="minorHAnsi"/>
                <w:bCs/>
                <w:sz w:val="18"/>
                <w:szCs w:val="18"/>
              </w:rPr>
              <w:t>(</w:t>
            </w:r>
            <w:r w:rsidR="005D5B99">
              <w:rPr>
                <w:rFonts w:cstheme="minorHAnsi"/>
                <w:bCs/>
                <w:sz w:val="18"/>
                <w:szCs w:val="18"/>
              </w:rPr>
              <w:t>dzień/</w:t>
            </w:r>
            <w:r w:rsidRPr="005D5B99">
              <w:rPr>
                <w:rFonts w:cstheme="minorHAnsi"/>
                <w:bCs/>
                <w:sz w:val="18"/>
                <w:szCs w:val="18"/>
              </w:rPr>
              <w:t>m-c/rok)</w:t>
            </w:r>
          </w:p>
        </w:tc>
        <w:tc>
          <w:tcPr>
            <w:tcW w:w="2693" w:type="dxa"/>
          </w:tcPr>
          <w:p w14:paraId="0F5ED8B8" w14:textId="77777777" w:rsidR="000F7375" w:rsidRPr="005D5B99" w:rsidRDefault="000F7375" w:rsidP="0093379F">
            <w:pPr>
              <w:jc w:val="center"/>
              <w:rPr>
                <w:rFonts w:cstheme="minorHAnsi"/>
                <w:bCs/>
                <w:sz w:val="18"/>
                <w:szCs w:val="18"/>
              </w:rPr>
            </w:pPr>
            <w:r w:rsidRPr="005D5B99">
              <w:rPr>
                <w:rFonts w:cstheme="minorHAnsi"/>
                <w:bCs/>
                <w:sz w:val="18"/>
                <w:szCs w:val="18"/>
              </w:rPr>
              <w:t>Wartość  dostawy</w:t>
            </w:r>
          </w:p>
          <w:p w14:paraId="44ACC8BC" w14:textId="77777777" w:rsidR="000F7375" w:rsidRPr="005D5B99" w:rsidRDefault="000F7375" w:rsidP="0093379F">
            <w:pPr>
              <w:jc w:val="center"/>
              <w:rPr>
                <w:rFonts w:cstheme="minorHAnsi"/>
                <w:bCs/>
                <w:sz w:val="18"/>
                <w:szCs w:val="18"/>
              </w:rPr>
            </w:pPr>
            <w:r w:rsidRPr="005D5B99">
              <w:rPr>
                <w:rFonts w:cstheme="minorHAnsi"/>
                <w:bCs/>
                <w:sz w:val="18"/>
                <w:szCs w:val="18"/>
              </w:rPr>
              <w:t>brutto w zł</w:t>
            </w:r>
          </w:p>
        </w:tc>
      </w:tr>
      <w:tr w:rsidR="000F7375" w:rsidRPr="005D5B99" w14:paraId="575CDC50" w14:textId="77777777" w:rsidTr="005D5B99">
        <w:trPr>
          <w:trHeight w:val="1276"/>
        </w:trPr>
        <w:tc>
          <w:tcPr>
            <w:tcW w:w="494" w:type="dxa"/>
          </w:tcPr>
          <w:p w14:paraId="4362040F" w14:textId="77777777" w:rsidR="000F7375" w:rsidRPr="005D5B99" w:rsidRDefault="000F7375" w:rsidP="0093379F">
            <w:pPr>
              <w:rPr>
                <w:rFonts w:cstheme="minorHAnsi"/>
                <w:sz w:val="20"/>
              </w:rPr>
            </w:pPr>
          </w:p>
        </w:tc>
        <w:tc>
          <w:tcPr>
            <w:tcW w:w="4254" w:type="dxa"/>
          </w:tcPr>
          <w:p w14:paraId="22428F63" w14:textId="77777777" w:rsidR="000F7375" w:rsidRPr="005D5B99" w:rsidRDefault="000F7375" w:rsidP="0093379F">
            <w:pPr>
              <w:rPr>
                <w:rFonts w:cstheme="minorHAnsi"/>
                <w:sz w:val="20"/>
              </w:rPr>
            </w:pPr>
          </w:p>
        </w:tc>
        <w:tc>
          <w:tcPr>
            <w:tcW w:w="2268" w:type="dxa"/>
          </w:tcPr>
          <w:p w14:paraId="6E839DEE" w14:textId="77777777" w:rsidR="000F7375" w:rsidRPr="005D5B99" w:rsidRDefault="000F7375" w:rsidP="0093379F">
            <w:pPr>
              <w:rPr>
                <w:rFonts w:cstheme="minorHAnsi"/>
                <w:sz w:val="20"/>
              </w:rPr>
            </w:pPr>
          </w:p>
        </w:tc>
        <w:tc>
          <w:tcPr>
            <w:tcW w:w="2693" w:type="dxa"/>
          </w:tcPr>
          <w:p w14:paraId="4A4EB2EA" w14:textId="77777777" w:rsidR="000F7375" w:rsidRPr="005D5B99" w:rsidRDefault="000F7375" w:rsidP="0093379F">
            <w:pPr>
              <w:rPr>
                <w:rFonts w:cstheme="minorHAnsi"/>
                <w:sz w:val="20"/>
              </w:rPr>
            </w:pPr>
          </w:p>
          <w:p w14:paraId="483293CC" w14:textId="77777777" w:rsidR="000F7375" w:rsidRPr="005D5B99" w:rsidRDefault="000F7375" w:rsidP="0093379F">
            <w:pPr>
              <w:rPr>
                <w:rFonts w:cstheme="minorHAnsi"/>
                <w:sz w:val="20"/>
              </w:rPr>
            </w:pPr>
          </w:p>
        </w:tc>
      </w:tr>
    </w:tbl>
    <w:p w14:paraId="207CD5C9" w14:textId="77777777" w:rsidR="000F7375" w:rsidRPr="005D5B99" w:rsidRDefault="000F7375" w:rsidP="000F7375">
      <w:pPr>
        <w:jc w:val="center"/>
        <w:rPr>
          <w:rFonts w:cstheme="minorHAnsi"/>
          <w:sz w:val="20"/>
        </w:rPr>
      </w:pPr>
    </w:p>
    <w:p w14:paraId="702248FF" w14:textId="77777777" w:rsidR="000F7375" w:rsidRPr="005D5B99" w:rsidRDefault="000F7375" w:rsidP="000F7375">
      <w:pPr>
        <w:rPr>
          <w:rFonts w:cstheme="minorHAnsi"/>
          <w:sz w:val="20"/>
        </w:rPr>
      </w:pPr>
      <w:r w:rsidRPr="005D5B99">
        <w:rPr>
          <w:rFonts w:cstheme="minorHAnsi"/>
          <w:sz w:val="20"/>
        </w:rPr>
        <w:t>Oświadczam, że w/w dostawy zostały zrealizowane należycie.</w:t>
      </w:r>
    </w:p>
    <w:p w14:paraId="6E575BB1" w14:textId="77777777" w:rsidR="000F7375" w:rsidRPr="005D5B99" w:rsidRDefault="000F7375" w:rsidP="000F7375">
      <w:pPr>
        <w:rPr>
          <w:rFonts w:cstheme="minorHAnsi"/>
          <w:sz w:val="28"/>
        </w:rPr>
      </w:pPr>
    </w:p>
    <w:p w14:paraId="28657549" w14:textId="77777777" w:rsidR="000F7375" w:rsidRPr="005D5B99" w:rsidRDefault="000F7375" w:rsidP="00050055">
      <w:pPr>
        <w:ind w:left="4248" w:firstLine="708"/>
        <w:rPr>
          <w:rFonts w:cstheme="minorHAnsi"/>
          <w:sz w:val="18"/>
          <w:szCs w:val="18"/>
        </w:rPr>
      </w:pPr>
      <w:r w:rsidRPr="005D5B99">
        <w:rPr>
          <w:rFonts w:cstheme="minorHAnsi"/>
          <w:sz w:val="18"/>
          <w:szCs w:val="18"/>
        </w:rPr>
        <w:t>Upełnomocniony</w:t>
      </w:r>
      <w:r w:rsidRPr="005D5B99">
        <w:rPr>
          <w:rFonts w:eastAsia="Arial" w:cstheme="minorHAnsi"/>
          <w:sz w:val="18"/>
          <w:szCs w:val="18"/>
        </w:rPr>
        <w:t xml:space="preserve">  </w:t>
      </w:r>
      <w:r w:rsidRPr="005D5B99">
        <w:rPr>
          <w:rFonts w:cstheme="minorHAnsi"/>
          <w:sz w:val="18"/>
          <w:szCs w:val="18"/>
        </w:rPr>
        <w:t>przedstawiciel</w:t>
      </w:r>
      <w:r w:rsidRPr="005D5B99">
        <w:rPr>
          <w:rFonts w:eastAsia="Arial" w:cstheme="minorHAnsi"/>
          <w:sz w:val="18"/>
          <w:szCs w:val="18"/>
        </w:rPr>
        <w:t xml:space="preserve">  </w:t>
      </w:r>
      <w:r w:rsidR="005D5B99">
        <w:rPr>
          <w:rFonts w:cstheme="minorHAnsi"/>
          <w:sz w:val="18"/>
          <w:szCs w:val="18"/>
        </w:rPr>
        <w:t>Wykonawcy</w:t>
      </w:r>
    </w:p>
    <w:p w14:paraId="57513F38" w14:textId="77777777" w:rsidR="000F7375" w:rsidRPr="005D5B99" w:rsidRDefault="000F7375" w:rsidP="000F7375">
      <w:pPr>
        <w:ind w:left="5671"/>
        <w:rPr>
          <w:rFonts w:cstheme="minorHAnsi"/>
          <w:sz w:val="18"/>
          <w:szCs w:val="18"/>
        </w:rPr>
      </w:pPr>
    </w:p>
    <w:p w14:paraId="62F32F0B" w14:textId="77777777" w:rsidR="000F7375" w:rsidRPr="005D5B99" w:rsidRDefault="000F7375" w:rsidP="000F7375">
      <w:pPr>
        <w:rPr>
          <w:rFonts w:eastAsia="Arial" w:cstheme="minorHAnsi"/>
          <w:i/>
          <w:iCs/>
          <w:sz w:val="18"/>
          <w:szCs w:val="18"/>
        </w:rPr>
      </w:pPr>
      <w:r w:rsidRPr="005D5B99">
        <w:rPr>
          <w:rFonts w:cstheme="minorHAnsi"/>
          <w:sz w:val="18"/>
          <w:szCs w:val="18"/>
        </w:rPr>
        <w:t>Data</w:t>
      </w:r>
      <w:r w:rsidRPr="005D5B99">
        <w:rPr>
          <w:rFonts w:eastAsia="Arial" w:cstheme="minorHAnsi"/>
          <w:sz w:val="18"/>
          <w:szCs w:val="18"/>
        </w:rPr>
        <w:t xml:space="preserve"> </w:t>
      </w:r>
      <w:r w:rsidRPr="005D5B99">
        <w:rPr>
          <w:rFonts w:cstheme="minorHAnsi"/>
          <w:sz w:val="18"/>
          <w:szCs w:val="18"/>
        </w:rPr>
        <w:t>:</w:t>
      </w:r>
      <w:r w:rsidRPr="005D5B99">
        <w:rPr>
          <w:rFonts w:eastAsia="Arial" w:cstheme="minorHAnsi"/>
          <w:sz w:val="18"/>
          <w:szCs w:val="18"/>
        </w:rPr>
        <w:t xml:space="preserve"> </w:t>
      </w:r>
      <w:r w:rsidRPr="005D5B99">
        <w:rPr>
          <w:rFonts w:cstheme="minorHAnsi"/>
          <w:sz w:val="18"/>
          <w:szCs w:val="18"/>
        </w:rPr>
        <w:t>........................................</w:t>
      </w:r>
      <w:r w:rsidRPr="005D5B99">
        <w:rPr>
          <w:rFonts w:cstheme="minorHAnsi"/>
          <w:sz w:val="18"/>
          <w:szCs w:val="18"/>
        </w:rPr>
        <w:tab/>
      </w:r>
      <w:r w:rsidRPr="005D5B99">
        <w:rPr>
          <w:rFonts w:cstheme="minorHAnsi"/>
          <w:sz w:val="18"/>
          <w:szCs w:val="18"/>
        </w:rPr>
        <w:tab/>
      </w:r>
      <w:r w:rsidRPr="005D5B99">
        <w:rPr>
          <w:rFonts w:cstheme="minorHAnsi"/>
          <w:sz w:val="18"/>
          <w:szCs w:val="18"/>
        </w:rPr>
        <w:tab/>
      </w:r>
      <w:r w:rsidRPr="005D5B99">
        <w:rPr>
          <w:rFonts w:cstheme="minorHAnsi"/>
          <w:sz w:val="18"/>
          <w:szCs w:val="18"/>
        </w:rPr>
        <w:tab/>
      </w:r>
      <w:r w:rsidRPr="005D5B99">
        <w:rPr>
          <w:rFonts w:cstheme="minorHAnsi"/>
          <w:sz w:val="18"/>
          <w:szCs w:val="18"/>
        </w:rPr>
        <w:tab/>
        <w:t>..................................................</w:t>
      </w:r>
    </w:p>
    <w:p w14:paraId="2660A1D3" w14:textId="77777777" w:rsidR="000F7375" w:rsidRPr="005D5B99" w:rsidRDefault="000F7375" w:rsidP="000F7375">
      <w:pPr>
        <w:ind w:left="5671"/>
        <w:rPr>
          <w:rFonts w:cstheme="minorHAnsi"/>
          <w:sz w:val="18"/>
          <w:szCs w:val="18"/>
        </w:rPr>
      </w:pPr>
      <w:r w:rsidRPr="005D5B99">
        <w:rPr>
          <w:rFonts w:eastAsia="Arial" w:cstheme="minorHAnsi"/>
          <w:i/>
          <w:iCs/>
          <w:sz w:val="18"/>
          <w:szCs w:val="18"/>
        </w:rPr>
        <w:t xml:space="preserve">          </w:t>
      </w:r>
      <w:r w:rsidRPr="005D5B99">
        <w:rPr>
          <w:rFonts w:eastAsia="Arial" w:cstheme="minorHAnsi"/>
          <w:i/>
          <w:iCs/>
          <w:sz w:val="16"/>
          <w:szCs w:val="16"/>
        </w:rPr>
        <w:t xml:space="preserve">   </w:t>
      </w:r>
      <w:r w:rsidRPr="005D5B99">
        <w:rPr>
          <w:rFonts w:cstheme="minorHAnsi"/>
          <w:i/>
          <w:iCs/>
          <w:sz w:val="16"/>
          <w:szCs w:val="16"/>
        </w:rPr>
        <w:t>(podpis,</w:t>
      </w:r>
      <w:r w:rsidRPr="005D5B99">
        <w:rPr>
          <w:rFonts w:eastAsia="Arial" w:cstheme="minorHAnsi"/>
          <w:i/>
          <w:iCs/>
          <w:sz w:val="16"/>
          <w:szCs w:val="16"/>
        </w:rPr>
        <w:t xml:space="preserve"> </w:t>
      </w:r>
      <w:r w:rsidRPr="005D5B99">
        <w:rPr>
          <w:rFonts w:cstheme="minorHAnsi"/>
          <w:i/>
          <w:iCs/>
          <w:sz w:val="16"/>
          <w:szCs w:val="16"/>
        </w:rPr>
        <w:t>pieczęć)</w:t>
      </w:r>
      <w:r w:rsidRPr="005D5B99">
        <w:rPr>
          <w:rFonts w:eastAsia="Arial" w:cstheme="minorHAnsi"/>
          <w:i/>
          <w:iCs/>
          <w:sz w:val="16"/>
          <w:szCs w:val="16"/>
        </w:rPr>
        <w:t xml:space="preserve">         </w:t>
      </w:r>
    </w:p>
    <w:p w14:paraId="642CD38C" w14:textId="77777777" w:rsidR="000F7375" w:rsidRPr="005D5B99" w:rsidRDefault="000F7375" w:rsidP="000F7375">
      <w:pPr>
        <w:pStyle w:val="Tekstpodstawowywcity"/>
        <w:rPr>
          <w:rFonts w:asciiTheme="minorHAnsi" w:hAnsiTheme="minorHAnsi" w:cstheme="minorHAnsi"/>
          <w:b/>
        </w:rPr>
      </w:pPr>
    </w:p>
    <w:p w14:paraId="26BC8F08" w14:textId="77777777" w:rsidR="000F7375" w:rsidRPr="005D5B99" w:rsidRDefault="000F7375" w:rsidP="000F7375">
      <w:pPr>
        <w:rPr>
          <w:rFonts w:cstheme="minorHAnsi"/>
          <w:sz w:val="18"/>
          <w:szCs w:val="18"/>
        </w:rPr>
      </w:pPr>
    </w:p>
    <w:p w14:paraId="2AC7F256" w14:textId="77777777" w:rsidR="000F7375" w:rsidRPr="000F7375" w:rsidRDefault="000F7375" w:rsidP="007E1739">
      <w:pPr>
        <w:jc w:val="both"/>
        <w:rPr>
          <w:sz w:val="24"/>
          <w:szCs w:val="24"/>
        </w:rPr>
      </w:pPr>
    </w:p>
    <w:sectPr w:rsidR="000F7375" w:rsidRPr="000F7375" w:rsidSect="007B56B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94102B" w14:textId="77777777" w:rsidR="0018289A" w:rsidRDefault="0018289A" w:rsidP="00EE4865">
      <w:pPr>
        <w:spacing w:after="0" w:line="240" w:lineRule="auto"/>
      </w:pPr>
      <w:r>
        <w:separator/>
      </w:r>
    </w:p>
  </w:endnote>
  <w:endnote w:type="continuationSeparator" w:id="0">
    <w:p w14:paraId="65CEE9FA" w14:textId="77777777" w:rsidR="0018289A" w:rsidRDefault="0018289A" w:rsidP="00EE48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Optima">
    <w:panose1 w:val="020B05020505080203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ArialMT">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6A385B" w14:textId="77777777" w:rsidR="0018289A" w:rsidRDefault="0018289A" w:rsidP="00EE4865">
      <w:pPr>
        <w:spacing w:after="0" w:line="240" w:lineRule="auto"/>
      </w:pPr>
      <w:r>
        <w:separator/>
      </w:r>
    </w:p>
  </w:footnote>
  <w:footnote w:type="continuationSeparator" w:id="0">
    <w:p w14:paraId="6DD7BA07" w14:textId="77777777" w:rsidR="0018289A" w:rsidRDefault="0018289A" w:rsidP="00EE4865">
      <w:pPr>
        <w:spacing w:after="0" w:line="240" w:lineRule="auto"/>
      </w:pPr>
      <w:r>
        <w:continuationSeparator/>
      </w:r>
    </w:p>
  </w:footnote>
  <w:footnote w:id="1">
    <w:p w14:paraId="04436B2B" w14:textId="77777777" w:rsidR="00EE4865" w:rsidRPr="00C7165A" w:rsidRDefault="00EE4865" w:rsidP="00EE4865">
      <w:pPr>
        <w:pStyle w:val="Tekstprzypisudolnego"/>
        <w:jc w:val="both"/>
        <w:rPr>
          <w:rFonts w:ascii="Arial" w:hAnsi="Arial" w:cs="Arial"/>
          <w:sz w:val="16"/>
          <w:szCs w:val="16"/>
        </w:rPr>
      </w:pPr>
      <w:r w:rsidRPr="00C7165A">
        <w:rPr>
          <w:rStyle w:val="Odwoanieprzypisudolnego"/>
          <w:rFonts w:cs="Arial"/>
          <w:szCs w:val="16"/>
        </w:rPr>
        <w:t>*</w:t>
      </w:r>
      <w:r w:rsidRPr="00C7165A">
        <w:rPr>
          <w:rFonts w:ascii="Arial" w:hAnsi="Arial" w:cs="Arial"/>
          <w:sz w:val="16"/>
          <w:szCs w:val="16"/>
        </w:rPr>
        <w:t xml:space="preserve"> w ostatecznej treści dokumentu należy zdecydować się na jedną z opcji przez usunięcie z treści opcji przeciwnej</w:t>
      </w:r>
    </w:p>
  </w:footnote>
  <w:footnote w:id="2">
    <w:p w14:paraId="29730E5D" w14:textId="77777777" w:rsidR="00EE4865" w:rsidRPr="008D6B54" w:rsidRDefault="00EE4865" w:rsidP="00EE4865">
      <w:pPr>
        <w:pStyle w:val="Tekstprzypisudolnego"/>
        <w:jc w:val="both"/>
      </w:pPr>
      <w:r w:rsidRPr="00C7165A">
        <w:rPr>
          <w:rStyle w:val="Odwoanieprzypisudolnego"/>
          <w:rFonts w:cs="Arial"/>
          <w:szCs w:val="16"/>
        </w:rPr>
        <w:t>**</w:t>
      </w:r>
      <w:r w:rsidRPr="00C7165A">
        <w:rPr>
          <w:rFonts w:ascii="Arial" w:hAnsi="Arial" w:cs="Arial"/>
          <w:sz w:val="16"/>
          <w:szCs w:val="16"/>
        </w:rPr>
        <w:t xml:space="preserve"> jeżeli Wykonawca udzielający pełnomocnictwa chce ograniczyć uprawnienie pełnomocnika do udzielenia dalszych pełnomocnictw np. tylko do jego pracowników, powinien wskazać, dla jakich osób może być udzielone dalsze pełnomocnictwo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4"/>
    <w:multiLevelType w:val="multilevel"/>
    <w:tmpl w:val="00000004"/>
    <w:name w:val="WW8Num8"/>
    <w:lvl w:ilvl="0">
      <w:start w:val="1"/>
      <w:numFmt w:val="decimal"/>
      <w:lvlText w:val="%1)"/>
      <w:lvlJc w:val="left"/>
      <w:pPr>
        <w:tabs>
          <w:tab w:val="num" w:pos="660"/>
        </w:tabs>
        <w:ind w:left="660" w:hanging="360"/>
      </w:pPr>
    </w:lvl>
    <w:lvl w:ilvl="1">
      <w:start w:val="1"/>
      <w:numFmt w:val="decimal"/>
      <w:lvlText w:val="%2)"/>
      <w:lvlJc w:val="left"/>
      <w:pPr>
        <w:tabs>
          <w:tab w:val="num" w:pos="1380"/>
        </w:tabs>
        <w:ind w:left="1380" w:hanging="360"/>
      </w:pPr>
      <w:rPr>
        <w:rFonts w:ascii="Times New Roman" w:eastAsia="Times New Roman" w:hAnsi="Times New Roman" w:cs="Times New Roman"/>
      </w:rPr>
    </w:lvl>
    <w:lvl w:ilvl="2">
      <w:start w:val="1"/>
      <w:numFmt w:val="lowerRoman"/>
      <w:lvlText w:val="%3."/>
      <w:lvlJc w:val="right"/>
      <w:pPr>
        <w:tabs>
          <w:tab w:val="num" w:pos="2100"/>
        </w:tabs>
        <w:ind w:left="2100" w:hanging="180"/>
      </w:pPr>
    </w:lvl>
    <w:lvl w:ilvl="3">
      <w:start w:val="1"/>
      <w:numFmt w:val="decimal"/>
      <w:lvlText w:val="%4."/>
      <w:lvlJc w:val="left"/>
      <w:pPr>
        <w:tabs>
          <w:tab w:val="num" w:pos="2820"/>
        </w:tabs>
        <w:ind w:left="2820" w:hanging="360"/>
      </w:pPr>
    </w:lvl>
    <w:lvl w:ilvl="4">
      <w:start w:val="1"/>
      <w:numFmt w:val="lowerLetter"/>
      <w:lvlText w:val="%5."/>
      <w:lvlJc w:val="left"/>
      <w:pPr>
        <w:tabs>
          <w:tab w:val="num" w:pos="3540"/>
        </w:tabs>
        <w:ind w:left="3540" w:hanging="360"/>
      </w:pPr>
    </w:lvl>
    <w:lvl w:ilvl="5">
      <w:start w:val="1"/>
      <w:numFmt w:val="lowerRoman"/>
      <w:lvlText w:val="%6."/>
      <w:lvlJc w:val="right"/>
      <w:pPr>
        <w:tabs>
          <w:tab w:val="num" w:pos="4260"/>
        </w:tabs>
        <w:ind w:left="4260" w:hanging="180"/>
      </w:pPr>
    </w:lvl>
    <w:lvl w:ilvl="6">
      <w:start w:val="1"/>
      <w:numFmt w:val="decimal"/>
      <w:lvlText w:val="%7."/>
      <w:lvlJc w:val="left"/>
      <w:pPr>
        <w:tabs>
          <w:tab w:val="num" w:pos="4980"/>
        </w:tabs>
        <w:ind w:left="4980" w:hanging="360"/>
      </w:pPr>
    </w:lvl>
    <w:lvl w:ilvl="7">
      <w:start w:val="1"/>
      <w:numFmt w:val="lowerLetter"/>
      <w:lvlText w:val="%8."/>
      <w:lvlJc w:val="left"/>
      <w:pPr>
        <w:tabs>
          <w:tab w:val="num" w:pos="5700"/>
        </w:tabs>
        <w:ind w:left="5700" w:hanging="360"/>
      </w:pPr>
    </w:lvl>
    <w:lvl w:ilvl="8">
      <w:start w:val="1"/>
      <w:numFmt w:val="lowerRoman"/>
      <w:lvlText w:val="%9."/>
      <w:lvlJc w:val="right"/>
      <w:pPr>
        <w:tabs>
          <w:tab w:val="num" w:pos="6420"/>
        </w:tabs>
        <w:ind w:left="6420" w:hanging="180"/>
      </w:pPr>
    </w:lvl>
  </w:abstractNum>
  <w:abstractNum w:abstractNumId="2" w15:restartNumberingAfterBreak="0">
    <w:nsid w:val="00000012"/>
    <w:multiLevelType w:val="singleLevel"/>
    <w:tmpl w:val="00000012"/>
    <w:name w:val="WW8Num18"/>
    <w:lvl w:ilvl="0">
      <w:start w:val="1"/>
      <w:numFmt w:val="lowerLetter"/>
      <w:lvlText w:val="%1)"/>
      <w:lvlJc w:val="left"/>
      <w:pPr>
        <w:tabs>
          <w:tab w:val="num" w:pos="720"/>
        </w:tabs>
        <w:ind w:left="720" w:hanging="360"/>
      </w:pPr>
    </w:lvl>
  </w:abstractNum>
  <w:abstractNum w:abstractNumId="3" w15:restartNumberingAfterBreak="0">
    <w:nsid w:val="009176FD"/>
    <w:multiLevelType w:val="hybridMultilevel"/>
    <w:tmpl w:val="A85697B2"/>
    <w:lvl w:ilvl="0" w:tplc="7BE2332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F781E38"/>
    <w:multiLevelType w:val="hybridMultilevel"/>
    <w:tmpl w:val="003AF7E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6FC59C1"/>
    <w:multiLevelType w:val="multilevel"/>
    <w:tmpl w:val="00000004"/>
    <w:lvl w:ilvl="0">
      <w:start w:val="1"/>
      <w:numFmt w:val="decimal"/>
      <w:lvlText w:val="%1)"/>
      <w:lvlJc w:val="left"/>
      <w:pPr>
        <w:tabs>
          <w:tab w:val="num" w:pos="660"/>
        </w:tabs>
        <w:ind w:left="660" w:hanging="360"/>
      </w:pPr>
    </w:lvl>
    <w:lvl w:ilvl="1">
      <w:start w:val="1"/>
      <w:numFmt w:val="decimal"/>
      <w:lvlText w:val="%2)"/>
      <w:lvlJc w:val="left"/>
      <w:pPr>
        <w:tabs>
          <w:tab w:val="num" w:pos="1380"/>
        </w:tabs>
        <w:ind w:left="1380" w:hanging="360"/>
      </w:pPr>
      <w:rPr>
        <w:rFonts w:ascii="Times New Roman" w:eastAsia="Times New Roman" w:hAnsi="Times New Roman" w:cs="Times New Roman"/>
      </w:rPr>
    </w:lvl>
    <w:lvl w:ilvl="2">
      <w:start w:val="1"/>
      <w:numFmt w:val="lowerRoman"/>
      <w:lvlText w:val="%3."/>
      <w:lvlJc w:val="right"/>
      <w:pPr>
        <w:tabs>
          <w:tab w:val="num" w:pos="2100"/>
        </w:tabs>
        <w:ind w:left="2100" w:hanging="180"/>
      </w:pPr>
    </w:lvl>
    <w:lvl w:ilvl="3">
      <w:start w:val="1"/>
      <w:numFmt w:val="decimal"/>
      <w:lvlText w:val="%4."/>
      <w:lvlJc w:val="left"/>
      <w:pPr>
        <w:tabs>
          <w:tab w:val="num" w:pos="2820"/>
        </w:tabs>
        <w:ind w:left="2820" w:hanging="360"/>
      </w:pPr>
    </w:lvl>
    <w:lvl w:ilvl="4">
      <w:start w:val="1"/>
      <w:numFmt w:val="lowerLetter"/>
      <w:lvlText w:val="%5."/>
      <w:lvlJc w:val="left"/>
      <w:pPr>
        <w:tabs>
          <w:tab w:val="num" w:pos="3540"/>
        </w:tabs>
        <w:ind w:left="3540" w:hanging="360"/>
      </w:pPr>
    </w:lvl>
    <w:lvl w:ilvl="5">
      <w:start w:val="1"/>
      <w:numFmt w:val="lowerRoman"/>
      <w:lvlText w:val="%6."/>
      <w:lvlJc w:val="right"/>
      <w:pPr>
        <w:tabs>
          <w:tab w:val="num" w:pos="4260"/>
        </w:tabs>
        <w:ind w:left="4260" w:hanging="180"/>
      </w:pPr>
    </w:lvl>
    <w:lvl w:ilvl="6">
      <w:start w:val="1"/>
      <w:numFmt w:val="decimal"/>
      <w:lvlText w:val="%7."/>
      <w:lvlJc w:val="left"/>
      <w:pPr>
        <w:tabs>
          <w:tab w:val="num" w:pos="4980"/>
        </w:tabs>
        <w:ind w:left="4980" w:hanging="360"/>
      </w:pPr>
    </w:lvl>
    <w:lvl w:ilvl="7">
      <w:start w:val="1"/>
      <w:numFmt w:val="lowerLetter"/>
      <w:lvlText w:val="%8."/>
      <w:lvlJc w:val="left"/>
      <w:pPr>
        <w:tabs>
          <w:tab w:val="num" w:pos="5700"/>
        </w:tabs>
        <w:ind w:left="5700" w:hanging="360"/>
      </w:pPr>
    </w:lvl>
    <w:lvl w:ilvl="8">
      <w:start w:val="1"/>
      <w:numFmt w:val="lowerRoman"/>
      <w:lvlText w:val="%9."/>
      <w:lvlJc w:val="right"/>
      <w:pPr>
        <w:tabs>
          <w:tab w:val="num" w:pos="6420"/>
        </w:tabs>
        <w:ind w:left="6420" w:hanging="180"/>
      </w:pPr>
    </w:lvl>
  </w:abstractNum>
  <w:abstractNum w:abstractNumId="6" w15:restartNumberingAfterBreak="0">
    <w:nsid w:val="52E3264D"/>
    <w:multiLevelType w:val="hybridMultilevel"/>
    <w:tmpl w:val="FF96AFAA"/>
    <w:lvl w:ilvl="0" w:tplc="8F58A37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7B291EF8"/>
    <w:multiLevelType w:val="hybridMultilevel"/>
    <w:tmpl w:val="98FA430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462499167">
    <w:abstractNumId w:val="0"/>
  </w:num>
  <w:num w:numId="2" w16cid:durableId="1245993602">
    <w:abstractNumId w:val="2"/>
  </w:num>
  <w:num w:numId="3" w16cid:durableId="1601791886">
    <w:abstractNumId w:val="4"/>
  </w:num>
  <w:num w:numId="4" w16cid:durableId="339896591">
    <w:abstractNumId w:val="7"/>
  </w:num>
  <w:num w:numId="5" w16cid:durableId="570164333">
    <w:abstractNumId w:val="6"/>
  </w:num>
  <w:num w:numId="6" w16cid:durableId="1981230096">
    <w:abstractNumId w:val="3"/>
  </w:num>
  <w:num w:numId="7" w16cid:durableId="27683670">
    <w:abstractNumId w:val="1"/>
  </w:num>
  <w:num w:numId="8" w16cid:durableId="101777766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739"/>
    <w:rsid w:val="0003508D"/>
    <w:rsid w:val="00050055"/>
    <w:rsid w:val="000F7375"/>
    <w:rsid w:val="00145F5C"/>
    <w:rsid w:val="001536A2"/>
    <w:rsid w:val="0018289A"/>
    <w:rsid w:val="00196A44"/>
    <w:rsid w:val="001B70EB"/>
    <w:rsid w:val="001C115D"/>
    <w:rsid w:val="002C498B"/>
    <w:rsid w:val="002D49BE"/>
    <w:rsid w:val="00305296"/>
    <w:rsid w:val="003624ED"/>
    <w:rsid w:val="00421965"/>
    <w:rsid w:val="004573F9"/>
    <w:rsid w:val="00553213"/>
    <w:rsid w:val="00593160"/>
    <w:rsid w:val="005D5B99"/>
    <w:rsid w:val="00674075"/>
    <w:rsid w:val="00725C01"/>
    <w:rsid w:val="007B56B7"/>
    <w:rsid w:val="007C6EDF"/>
    <w:rsid w:val="007E1739"/>
    <w:rsid w:val="007E422C"/>
    <w:rsid w:val="008C2EFD"/>
    <w:rsid w:val="009846EA"/>
    <w:rsid w:val="009E10D5"/>
    <w:rsid w:val="00A32549"/>
    <w:rsid w:val="00AB4B5F"/>
    <w:rsid w:val="00B36A89"/>
    <w:rsid w:val="00BA37BC"/>
    <w:rsid w:val="00C03B52"/>
    <w:rsid w:val="00C30EFC"/>
    <w:rsid w:val="00C467E4"/>
    <w:rsid w:val="00CC515E"/>
    <w:rsid w:val="00E62FA2"/>
    <w:rsid w:val="00EE4865"/>
    <w:rsid w:val="00F457AF"/>
    <w:rsid w:val="00F6145D"/>
    <w:rsid w:val="00F81C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111C3DE"/>
  <w15:docId w15:val="{88EE1DC4-E20A-4B62-B73C-68ABB1EBC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56B7"/>
  </w:style>
  <w:style w:type="paragraph" w:styleId="Nagwek1">
    <w:name w:val="heading 1"/>
    <w:basedOn w:val="Normalny"/>
    <w:next w:val="Normalny"/>
    <w:link w:val="Nagwek1Znak"/>
    <w:qFormat/>
    <w:rsid w:val="000F7375"/>
    <w:pPr>
      <w:keepNext/>
      <w:numPr>
        <w:numId w:val="1"/>
      </w:numPr>
      <w:suppressAutoHyphens/>
      <w:spacing w:after="0" w:line="240" w:lineRule="auto"/>
      <w:jc w:val="center"/>
      <w:outlineLvl w:val="0"/>
    </w:pPr>
    <w:rPr>
      <w:rFonts w:ascii="Times New Roman" w:eastAsia="Times New Roman" w:hAnsi="Times New Roman" w:cs="Times New Roman"/>
      <w:kern w:val="1"/>
      <w:sz w:val="28"/>
      <w:szCs w:val="20"/>
      <w:lang w:eastAsia="ar-SA"/>
    </w:rPr>
  </w:style>
  <w:style w:type="paragraph" w:styleId="Nagwek2">
    <w:name w:val="heading 2"/>
    <w:basedOn w:val="Normalny"/>
    <w:next w:val="Normalny"/>
    <w:link w:val="Nagwek2Znak"/>
    <w:unhideWhenUsed/>
    <w:qFormat/>
    <w:rsid w:val="000F7375"/>
    <w:pPr>
      <w:keepNext/>
      <w:spacing w:before="240" w:after="60" w:line="240" w:lineRule="auto"/>
      <w:outlineLvl w:val="1"/>
    </w:pPr>
    <w:rPr>
      <w:rFonts w:ascii="Cambria" w:eastAsia="Times New Roman" w:hAnsi="Cambria" w:cs="Times New Roman"/>
      <w:b/>
      <w:bCs/>
      <w:i/>
      <w:i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F7375"/>
    <w:rPr>
      <w:rFonts w:ascii="Times New Roman" w:eastAsia="Times New Roman" w:hAnsi="Times New Roman" w:cs="Times New Roman"/>
      <w:kern w:val="1"/>
      <w:sz w:val="28"/>
      <w:szCs w:val="20"/>
      <w:lang w:eastAsia="ar-SA"/>
    </w:rPr>
  </w:style>
  <w:style w:type="character" w:customStyle="1" w:styleId="Nagwek2Znak">
    <w:name w:val="Nagłówek 2 Znak"/>
    <w:basedOn w:val="Domylnaczcionkaakapitu"/>
    <w:link w:val="Nagwek2"/>
    <w:rsid w:val="000F7375"/>
    <w:rPr>
      <w:rFonts w:ascii="Cambria" w:eastAsia="Times New Roman" w:hAnsi="Cambria" w:cs="Times New Roman"/>
      <w:b/>
      <w:bCs/>
      <w:i/>
      <w:iCs/>
      <w:sz w:val="28"/>
      <w:szCs w:val="28"/>
      <w:lang w:eastAsia="pl-PL"/>
    </w:rPr>
  </w:style>
  <w:style w:type="paragraph" w:styleId="Tekstpodstawowy">
    <w:name w:val="Body Text"/>
    <w:basedOn w:val="Normalny"/>
    <w:link w:val="TekstpodstawowyZnak"/>
    <w:rsid w:val="000F7375"/>
    <w:pPr>
      <w:spacing w:after="0" w:line="240" w:lineRule="auto"/>
      <w:jc w:val="center"/>
    </w:pPr>
    <w:rPr>
      <w:rFonts w:ascii="Times New Roman" w:eastAsia="Times New Roman" w:hAnsi="Times New Roman" w:cs="Times New Roman"/>
      <w:sz w:val="16"/>
      <w:szCs w:val="20"/>
      <w:lang w:eastAsia="pl-PL"/>
    </w:rPr>
  </w:style>
  <w:style w:type="character" w:customStyle="1" w:styleId="TekstpodstawowyZnak">
    <w:name w:val="Tekst podstawowy Znak"/>
    <w:basedOn w:val="Domylnaczcionkaakapitu"/>
    <w:link w:val="Tekstpodstawowy"/>
    <w:qFormat/>
    <w:rsid w:val="000F7375"/>
    <w:rPr>
      <w:rFonts w:ascii="Times New Roman" w:eastAsia="Times New Roman" w:hAnsi="Times New Roman" w:cs="Times New Roman"/>
      <w:sz w:val="16"/>
      <w:szCs w:val="20"/>
      <w:lang w:eastAsia="pl-PL"/>
    </w:rPr>
  </w:style>
  <w:style w:type="paragraph" w:customStyle="1" w:styleId="WW-Tekstpodstawowy2">
    <w:name w:val="WW-Tekst podstawowy 2"/>
    <w:basedOn w:val="Normalny"/>
    <w:rsid w:val="000F7375"/>
    <w:pPr>
      <w:suppressAutoHyphens/>
      <w:spacing w:after="0" w:line="240" w:lineRule="auto"/>
      <w:jc w:val="both"/>
    </w:pPr>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0F7375"/>
    <w:pPr>
      <w:suppressAutoHyphens/>
      <w:spacing w:after="120" w:line="240" w:lineRule="auto"/>
      <w:ind w:left="283"/>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rsid w:val="000F7375"/>
    <w:rPr>
      <w:rFonts w:ascii="Times New Roman" w:eastAsia="Times New Roman" w:hAnsi="Times New Roman" w:cs="Times New Roman"/>
      <w:sz w:val="20"/>
      <w:szCs w:val="20"/>
      <w:lang w:eastAsia="pl-PL"/>
    </w:rPr>
  </w:style>
  <w:style w:type="paragraph" w:styleId="Nagwek">
    <w:name w:val="header"/>
    <w:basedOn w:val="Normalny"/>
    <w:link w:val="NagwekZnak"/>
    <w:unhideWhenUsed/>
    <w:rsid w:val="000F7375"/>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0F7375"/>
    <w:rPr>
      <w:rFonts w:ascii="Times New Roman" w:eastAsia="Times New Roman" w:hAnsi="Times New Roman" w:cs="Times New Roman"/>
      <w:sz w:val="24"/>
      <w:szCs w:val="24"/>
      <w:lang w:eastAsia="pl-PL"/>
    </w:rPr>
  </w:style>
  <w:style w:type="paragraph" w:customStyle="1" w:styleId="Tytu">
    <w:name w:val="Tytu?"/>
    <w:basedOn w:val="Normalny"/>
    <w:rsid w:val="000F7375"/>
    <w:pPr>
      <w:suppressAutoHyphens/>
      <w:spacing w:after="0" w:line="240" w:lineRule="auto"/>
      <w:jc w:val="center"/>
    </w:pPr>
    <w:rPr>
      <w:rFonts w:ascii="Times New Roman" w:eastAsia="Times New Roman" w:hAnsi="Times New Roman" w:cs="Times New Roman"/>
      <w:b/>
      <w:color w:val="000000"/>
      <w:sz w:val="28"/>
      <w:szCs w:val="20"/>
      <w:lang w:eastAsia="pl-PL"/>
    </w:rPr>
  </w:style>
  <w:style w:type="paragraph" w:customStyle="1" w:styleId="Normalny1">
    <w:name w:val="Normalny1"/>
    <w:basedOn w:val="Normalny"/>
    <w:rsid w:val="000F7375"/>
    <w:pPr>
      <w:widowControl w:val="0"/>
      <w:suppressAutoHyphens/>
      <w:spacing w:after="0" w:line="240" w:lineRule="auto"/>
    </w:pPr>
    <w:rPr>
      <w:rFonts w:ascii="Times New Roman" w:eastAsia="Times New Roman" w:hAnsi="Times New Roman" w:cs="Times New Roman"/>
      <w:szCs w:val="20"/>
      <w:lang w:eastAsia="zh-CN"/>
    </w:rPr>
  </w:style>
  <w:style w:type="paragraph" w:customStyle="1" w:styleId="StylNowy">
    <w:name w:val="StylNowy"/>
    <w:basedOn w:val="Normalny"/>
    <w:rsid w:val="000F7375"/>
    <w:pPr>
      <w:spacing w:after="0" w:line="240" w:lineRule="auto"/>
    </w:pPr>
    <w:rPr>
      <w:rFonts w:ascii="Verdana" w:eastAsia="Times New Roman" w:hAnsi="Verdana" w:cs="Verdana"/>
      <w:sz w:val="24"/>
      <w:szCs w:val="24"/>
      <w:lang w:eastAsia="pl-PL"/>
    </w:rPr>
  </w:style>
  <w:style w:type="paragraph" w:styleId="Stopka">
    <w:name w:val="footer"/>
    <w:basedOn w:val="Normalny"/>
    <w:link w:val="StopkaZnak"/>
    <w:uiPriority w:val="99"/>
    <w:rsid w:val="000F7375"/>
    <w:pPr>
      <w:tabs>
        <w:tab w:val="center" w:pos="4536"/>
        <w:tab w:val="right" w:pos="9072"/>
      </w:tabs>
      <w:suppressAutoHyphens/>
      <w:spacing w:after="0" w:line="240" w:lineRule="auto"/>
    </w:pPr>
    <w:rPr>
      <w:rFonts w:ascii="Times New Roman" w:eastAsia="Times New Roman" w:hAnsi="Times New Roman" w:cs="Times New Roman"/>
      <w:color w:val="000000"/>
      <w:szCs w:val="20"/>
      <w:lang w:eastAsia="zh-CN"/>
    </w:rPr>
  </w:style>
  <w:style w:type="character" w:customStyle="1" w:styleId="StopkaZnak">
    <w:name w:val="Stopka Znak"/>
    <w:basedOn w:val="Domylnaczcionkaakapitu"/>
    <w:link w:val="Stopka"/>
    <w:uiPriority w:val="99"/>
    <w:rsid w:val="000F7375"/>
    <w:rPr>
      <w:rFonts w:ascii="Times New Roman" w:eastAsia="Times New Roman" w:hAnsi="Times New Roman" w:cs="Times New Roman"/>
      <w:color w:val="000000"/>
      <w:szCs w:val="20"/>
      <w:lang w:eastAsia="zh-CN"/>
    </w:rPr>
  </w:style>
  <w:style w:type="paragraph" w:customStyle="1" w:styleId="Tekstpodstawowywcity0">
    <w:name w:val="Tekst podstawowy wci?ty"/>
    <w:basedOn w:val="Normalny"/>
    <w:rsid w:val="000F7375"/>
    <w:pPr>
      <w:suppressAutoHyphens/>
      <w:spacing w:after="0" w:line="240" w:lineRule="auto"/>
      <w:ind w:right="51"/>
      <w:jc w:val="both"/>
    </w:pPr>
    <w:rPr>
      <w:rFonts w:ascii="Times New Roman" w:eastAsia="Times New Roman" w:hAnsi="Times New Roman" w:cs="Times New Roman"/>
      <w:color w:val="000000"/>
      <w:szCs w:val="20"/>
      <w:lang w:eastAsia="zh-CN"/>
    </w:rPr>
  </w:style>
  <w:style w:type="paragraph" w:customStyle="1" w:styleId="normaltableau">
    <w:name w:val="normal_tableau"/>
    <w:basedOn w:val="Normalny"/>
    <w:rsid w:val="000F7375"/>
    <w:pPr>
      <w:spacing w:before="120" w:after="120" w:line="240" w:lineRule="auto"/>
      <w:jc w:val="both"/>
    </w:pPr>
    <w:rPr>
      <w:rFonts w:ascii="Optima" w:eastAsia="Times New Roman" w:hAnsi="Optima" w:cs="Times New Roman"/>
      <w:lang w:val="en-GB" w:eastAsia="pl-PL"/>
    </w:rPr>
  </w:style>
  <w:style w:type="character" w:customStyle="1" w:styleId="FontStyle24">
    <w:name w:val="Font Style24"/>
    <w:uiPriority w:val="99"/>
    <w:rsid w:val="000F7375"/>
    <w:rPr>
      <w:rFonts w:ascii="Tahoma" w:hAnsi="Tahoma" w:cs="Tahoma"/>
      <w:sz w:val="18"/>
      <w:szCs w:val="18"/>
    </w:rPr>
  </w:style>
  <w:style w:type="paragraph" w:styleId="Akapitzlist">
    <w:name w:val="List Paragraph"/>
    <w:basedOn w:val="Normalny"/>
    <w:uiPriority w:val="34"/>
    <w:qFormat/>
    <w:rsid w:val="00C30EFC"/>
    <w:pPr>
      <w:ind w:left="720"/>
      <w:contextualSpacing/>
    </w:pPr>
  </w:style>
  <w:style w:type="paragraph" w:customStyle="1" w:styleId="Tekstpodstawowy31">
    <w:name w:val="Tekst podstawowy 31"/>
    <w:basedOn w:val="Normalny"/>
    <w:rsid w:val="008C2EFD"/>
    <w:pPr>
      <w:widowControl w:val="0"/>
      <w:suppressAutoHyphens/>
      <w:spacing w:after="120" w:line="240" w:lineRule="auto"/>
    </w:pPr>
    <w:rPr>
      <w:rFonts w:ascii="Times New Roman" w:eastAsia="Lucida Sans Unicode" w:hAnsi="Times New Roman" w:cs="Times New Roman"/>
      <w:sz w:val="16"/>
      <w:szCs w:val="16"/>
      <w:lang w:eastAsia="ar-SA"/>
    </w:rPr>
  </w:style>
  <w:style w:type="paragraph" w:customStyle="1" w:styleId="Tekstpodstawowy21">
    <w:name w:val="Tekst podstawowy 21"/>
    <w:basedOn w:val="Normalny"/>
    <w:rsid w:val="008C2EFD"/>
    <w:pPr>
      <w:suppressAutoHyphens/>
      <w:spacing w:after="0" w:line="240" w:lineRule="auto"/>
    </w:pPr>
    <w:rPr>
      <w:rFonts w:ascii="Times New Roman" w:eastAsia="Times New Roman" w:hAnsi="Times New Roman" w:cs="Calibri"/>
      <w:sz w:val="28"/>
      <w:szCs w:val="24"/>
      <w:lang w:eastAsia="ar-SA"/>
    </w:rPr>
  </w:style>
  <w:style w:type="paragraph" w:customStyle="1" w:styleId="Style24">
    <w:name w:val="Style24"/>
    <w:basedOn w:val="Normalny"/>
    <w:uiPriority w:val="99"/>
    <w:rsid w:val="008C2EFD"/>
    <w:pPr>
      <w:widowControl w:val="0"/>
      <w:autoSpaceDE w:val="0"/>
      <w:autoSpaceDN w:val="0"/>
      <w:adjustRightInd w:val="0"/>
      <w:spacing w:after="0" w:line="240" w:lineRule="auto"/>
      <w:jc w:val="both"/>
    </w:pPr>
    <w:rPr>
      <w:rFonts w:ascii="Arial" w:eastAsia="Times New Roman" w:hAnsi="Arial" w:cs="Arial"/>
      <w:sz w:val="24"/>
      <w:szCs w:val="24"/>
      <w:lang w:eastAsia="pl-PL"/>
    </w:rPr>
  </w:style>
  <w:style w:type="paragraph" w:styleId="Tekstprzypisudolnego">
    <w:name w:val="footnote text"/>
    <w:basedOn w:val="Normalny"/>
    <w:link w:val="TekstprzypisudolnegoZnak"/>
    <w:unhideWhenUsed/>
    <w:rsid w:val="00EE4865"/>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rsid w:val="00EE4865"/>
    <w:rPr>
      <w:rFonts w:ascii="Calibri" w:eastAsia="Calibri" w:hAnsi="Calibri" w:cs="Times New Roman"/>
      <w:sz w:val="20"/>
      <w:szCs w:val="20"/>
    </w:rPr>
  </w:style>
  <w:style w:type="character" w:styleId="Odwoanieprzypisudolnego">
    <w:name w:val="footnote reference"/>
    <w:rsid w:val="00EE486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17</Pages>
  <Words>4773</Words>
  <Characters>28641</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mbeben</dc:creator>
  <cp:lastModifiedBy>user</cp:lastModifiedBy>
  <cp:revision>3</cp:revision>
  <cp:lastPrinted>2021-11-15T07:40:00Z</cp:lastPrinted>
  <dcterms:created xsi:type="dcterms:W3CDTF">2024-11-12T13:03:00Z</dcterms:created>
  <dcterms:modified xsi:type="dcterms:W3CDTF">2024-11-12T13:03:00Z</dcterms:modified>
</cp:coreProperties>
</file>