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375F92" w:rsidRDefault="00375F92" w:rsidP="00EB5A91">
      <w:pPr>
        <w:spacing w:after="0" w:line="240" w:lineRule="auto"/>
        <w:ind w:left="5245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2591769"/>
    </w:p>
    <w:p w:rsidR="00C8701F" w:rsidRDefault="00C8701F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EB5A91" w:rsidRPr="00EB5A91" w:rsidRDefault="00C26CE1" w:rsidP="00EB5A91">
      <w:pPr>
        <w:spacing w:after="0" w:line="240" w:lineRule="auto"/>
        <w:ind w:left="5670"/>
        <w:rPr>
          <w:rFonts w:ascii="Cambria" w:eastAsia="SimSun" w:hAnsi="Cambria"/>
          <w:b/>
          <w:bCs/>
          <w:sz w:val="20"/>
          <w:szCs w:val="20"/>
          <w:lang w:bidi="hi-IN"/>
        </w:rPr>
      </w:pPr>
      <w:r>
        <w:rPr>
          <w:rFonts w:ascii="Cambria" w:eastAsia="SimSun" w:hAnsi="Cambria"/>
          <w:b/>
          <w:bCs/>
          <w:sz w:val="20"/>
          <w:szCs w:val="20"/>
          <w:lang w:bidi="hi-IN"/>
        </w:rPr>
        <w:t>Gmina Obrazów</w:t>
      </w:r>
    </w:p>
    <w:p w:rsidR="0042251F" w:rsidRPr="00B4494B" w:rsidRDefault="00EB5A91" w:rsidP="00EB5A9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A91">
        <w:rPr>
          <w:rFonts w:ascii="Cambria" w:eastAsia="SimSun" w:hAnsi="Cambria"/>
          <w:b/>
          <w:bCs/>
          <w:sz w:val="20"/>
          <w:szCs w:val="20"/>
          <w:lang w:bidi="hi-IN"/>
        </w:rPr>
        <w:t>Obrazów 84, 27-641 Obrazów</w:t>
      </w:r>
      <w:r w:rsidR="0042251F" w:rsidRPr="00B37CAE">
        <w:rPr>
          <w:rFonts w:ascii="Cambria" w:eastAsia="SimSun" w:hAnsi="Cambria"/>
          <w:b/>
          <w:bCs/>
          <w:sz w:val="20"/>
          <w:szCs w:val="20"/>
          <w:highlight w:val="yellow"/>
          <w:lang w:bidi="hi-IN"/>
        </w:rPr>
        <w:br/>
      </w:r>
    </w:p>
    <w:p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C26CE1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C26CE1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C26CE1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Default="00FB2239" w:rsidP="00C26CE1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C26CE1" w:rsidRPr="00FB2239" w:rsidRDefault="00C26CE1" w:rsidP="00C26CE1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FB2239" w:rsidRDefault="00375F92" w:rsidP="00C26CE1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1" w:name="_Hlk60466352"/>
      <w:r w:rsidR="00AC623A">
        <w:rPr>
          <w:rFonts w:ascii="Cambria" w:hAnsi="Cambria" w:cs="Arial"/>
          <w:sz w:val="20"/>
          <w:szCs w:val="20"/>
        </w:rPr>
        <w:t>.</w:t>
      </w:r>
      <w:r w:rsidR="00421773">
        <w:rPr>
          <w:rFonts w:ascii="Cambria" w:hAnsi="Cambria" w:cs="Arial"/>
          <w:sz w:val="20"/>
          <w:szCs w:val="20"/>
        </w:rPr>
        <w:t xml:space="preserve"> </w:t>
      </w:r>
      <w:bookmarkEnd w:id="1"/>
      <w:r w:rsidR="002169C4" w:rsidRPr="002169C4">
        <w:rPr>
          <w:rFonts w:ascii="Cambria" w:hAnsi="Cambria" w:cs="Arial"/>
          <w:b/>
          <w:sz w:val="20"/>
          <w:szCs w:val="20"/>
        </w:rPr>
        <w:t>„</w:t>
      </w:r>
      <w:r w:rsidR="00C26CE1" w:rsidRPr="00C26CE1">
        <w:rPr>
          <w:rFonts w:ascii="Cambria" w:hAnsi="Cambria" w:cs="Arial"/>
          <w:b/>
          <w:bCs/>
          <w:sz w:val="20"/>
          <w:szCs w:val="20"/>
        </w:rPr>
        <w:t>Prace budowlano - remontowe dotyczą</w:t>
      </w:r>
      <w:r w:rsidR="00C26CE1">
        <w:rPr>
          <w:rFonts w:ascii="Cambria" w:hAnsi="Cambria" w:cs="Arial"/>
          <w:b/>
          <w:bCs/>
          <w:sz w:val="20"/>
          <w:szCs w:val="20"/>
        </w:rPr>
        <w:t xml:space="preserve">ce </w:t>
      </w:r>
      <w:r w:rsidR="00C26CE1" w:rsidRPr="00C26CE1">
        <w:rPr>
          <w:rFonts w:ascii="Cambria" w:hAnsi="Cambria" w:cs="Arial"/>
          <w:b/>
          <w:bCs/>
          <w:sz w:val="20"/>
          <w:szCs w:val="20"/>
        </w:rPr>
        <w:t xml:space="preserve">budynku szkoły (Zespół dworsko – parkowy w </w:t>
      </w:r>
      <w:proofErr w:type="spellStart"/>
      <w:r w:rsidR="00C26CE1" w:rsidRPr="00C26CE1">
        <w:rPr>
          <w:rFonts w:ascii="Cambria" w:hAnsi="Cambria" w:cs="Arial"/>
          <w:b/>
          <w:bCs/>
          <w:sz w:val="20"/>
          <w:szCs w:val="20"/>
        </w:rPr>
        <w:t>Głazowie</w:t>
      </w:r>
      <w:proofErr w:type="spellEnd"/>
      <w:r w:rsidR="00C26CE1" w:rsidRPr="00C26CE1">
        <w:rPr>
          <w:rFonts w:ascii="Cambria" w:hAnsi="Cambria" w:cs="Arial"/>
          <w:b/>
          <w:bCs/>
          <w:sz w:val="20"/>
          <w:szCs w:val="20"/>
        </w:rPr>
        <w:t>)</w:t>
      </w:r>
      <w:r w:rsidR="002169C4" w:rsidRPr="002169C4">
        <w:rPr>
          <w:rFonts w:ascii="Cambria" w:hAnsi="Cambria" w:cs="Arial"/>
          <w:b/>
          <w:sz w:val="20"/>
          <w:szCs w:val="20"/>
        </w:rPr>
        <w:t>"</w:t>
      </w:r>
      <w:r w:rsidR="0039190D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39190D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135CA7">
        <w:rPr>
          <w:rFonts w:ascii="Cambria" w:hAnsi="Cambria" w:cs="Arial"/>
          <w:b/>
          <w:sz w:val="20"/>
          <w:szCs w:val="20"/>
        </w:rPr>
        <w:t xml:space="preserve"> II</w:t>
      </w:r>
      <w:bookmarkStart w:id="2" w:name="_GoBack"/>
      <w:bookmarkEnd w:id="2"/>
      <w:r w:rsidR="0039190D">
        <w:rPr>
          <w:rFonts w:ascii="Cambria" w:hAnsi="Cambria" w:cs="Arial"/>
          <w:b/>
          <w:sz w:val="20"/>
          <w:szCs w:val="20"/>
        </w:rPr>
        <w:t>.</w:t>
      </w:r>
      <w:r w:rsidR="0042251F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C26CE1">
        <w:rPr>
          <w:rFonts w:ascii="Cambria" w:hAnsi="Cambria" w:cs="Arial"/>
          <w:sz w:val="20"/>
          <w:szCs w:val="20"/>
        </w:rPr>
        <w:br/>
      </w:r>
      <w:r w:rsidRPr="00B4494B">
        <w:rPr>
          <w:rFonts w:ascii="Cambria" w:hAnsi="Cambria" w:cs="Arial"/>
          <w:sz w:val="20"/>
          <w:szCs w:val="20"/>
        </w:rPr>
        <w:t>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C26CE1" w:rsidRPr="00C26CE1" w:rsidRDefault="00C26CE1" w:rsidP="00C26CE1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C26CE1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C26CE1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C26CE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C26CE1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4839FC" w:rsidRDefault="00FB2239" w:rsidP="00C26CE1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C26CE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A20" w:rsidRDefault="00606A20" w:rsidP="0038231F">
      <w:pPr>
        <w:spacing w:after="0" w:line="240" w:lineRule="auto"/>
      </w:pPr>
      <w:r>
        <w:separator/>
      </w:r>
    </w:p>
  </w:endnote>
  <w:endnote w:type="continuationSeparator" w:id="0">
    <w:p w:rsidR="00606A20" w:rsidRDefault="00606A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35C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A20" w:rsidRDefault="00606A20" w:rsidP="0038231F">
      <w:pPr>
        <w:spacing w:after="0" w:line="240" w:lineRule="auto"/>
      </w:pPr>
      <w:r>
        <w:separator/>
      </w:r>
    </w:p>
  </w:footnote>
  <w:footnote w:type="continuationSeparator" w:id="0">
    <w:p w:rsidR="00606A20" w:rsidRDefault="00606A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039" w:rsidRDefault="00D17039" w:rsidP="00D17039">
    <w:pPr>
      <w:pStyle w:val="Nagwek"/>
      <w:rPr>
        <w:rFonts w:ascii="Cambria" w:hAnsi="Cambria"/>
        <w:b/>
        <w:sz w:val="20"/>
        <w:szCs w:val="20"/>
      </w:rPr>
    </w:pPr>
  </w:p>
  <w:p w:rsidR="00D17039" w:rsidRDefault="00D17039" w:rsidP="00D17039">
    <w:pPr>
      <w:pStyle w:val="Nagwek"/>
      <w:rPr>
        <w:rFonts w:ascii="Cambria" w:hAnsi="Cambria"/>
        <w:b/>
        <w:sz w:val="20"/>
        <w:szCs w:val="20"/>
      </w:rPr>
    </w:pPr>
  </w:p>
  <w:p w:rsidR="00C26CE1" w:rsidRPr="00EF5D17" w:rsidRDefault="00C26CE1" w:rsidP="00C26CE1">
    <w:pPr>
      <w:tabs>
        <w:tab w:val="left" w:pos="1440"/>
        <w:tab w:val="center" w:pos="4536"/>
        <w:tab w:val="right" w:pos="9072"/>
      </w:tabs>
      <w:jc w:val="right"/>
    </w:pPr>
    <w:r w:rsidRPr="00EF5D17">
      <w:rPr>
        <w:noProof/>
        <w:lang w:eastAsia="pl-PL"/>
      </w:rPr>
      <w:drawing>
        <wp:inline distT="0" distB="0" distL="0" distR="0" wp14:anchorId="3B08D219" wp14:editId="5C70E3D2">
          <wp:extent cx="1457325" cy="69532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5D17">
      <w:rPr>
        <w:noProof/>
        <w:lang w:eastAsia="pl-PL"/>
      </w:rPr>
      <w:drawing>
        <wp:inline distT="0" distB="0" distL="0" distR="0" wp14:anchorId="71E0C7DA" wp14:editId="575FEADC">
          <wp:extent cx="752475" cy="581025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653B" w:rsidRPr="00EF5D17" w:rsidRDefault="0018653B" w:rsidP="0018653B">
    <w:pPr>
      <w:tabs>
        <w:tab w:val="center" w:pos="4536"/>
        <w:tab w:val="right" w:pos="9072"/>
      </w:tabs>
      <w:rPr>
        <w:rFonts w:ascii="Cambria" w:hAnsi="Cambria"/>
      </w:rPr>
    </w:pPr>
    <w:r w:rsidRPr="00135CA7">
      <w:rPr>
        <w:rFonts w:ascii="Cambria" w:hAnsi="Cambria"/>
        <w:b/>
        <w:sz w:val="20"/>
        <w:szCs w:val="20"/>
      </w:rPr>
      <w:t>Numer referencyjny:</w:t>
    </w:r>
    <w:r w:rsidRPr="00EF5D17">
      <w:rPr>
        <w:rFonts w:ascii="Cambria" w:hAnsi="Cambria"/>
        <w:sz w:val="20"/>
        <w:szCs w:val="20"/>
      </w:rPr>
      <w:t xml:space="preserve"> </w:t>
    </w:r>
    <w:r w:rsidR="00135CA7">
      <w:rPr>
        <w:rFonts w:ascii="Cambria" w:hAnsi="Cambria"/>
        <w:b/>
        <w:bCs/>
        <w:sz w:val="20"/>
        <w:szCs w:val="20"/>
      </w:rPr>
      <w:t>IOS.271.16.2024</w:t>
    </w:r>
  </w:p>
  <w:p w:rsidR="00FF6FB6" w:rsidRPr="00C26CE1" w:rsidRDefault="00FF6FB6" w:rsidP="0018653B">
    <w:pPr>
      <w:tabs>
        <w:tab w:val="center" w:pos="4536"/>
        <w:tab w:val="right" w:pos="9072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B61"/>
    <w:rsid w:val="00105F44"/>
    <w:rsid w:val="0011121A"/>
    <w:rsid w:val="00135CA7"/>
    <w:rsid w:val="00143162"/>
    <w:rsid w:val="001448FB"/>
    <w:rsid w:val="001537B5"/>
    <w:rsid w:val="001670F2"/>
    <w:rsid w:val="001677B2"/>
    <w:rsid w:val="001807BF"/>
    <w:rsid w:val="001831A5"/>
    <w:rsid w:val="0018653B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88F"/>
    <w:rsid w:val="00210192"/>
    <w:rsid w:val="002167D3"/>
    <w:rsid w:val="002169C4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92"/>
    <w:rsid w:val="003761EA"/>
    <w:rsid w:val="0038231F"/>
    <w:rsid w:val="0039190D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21773"/>
    <w:rsid w:val="0042251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A20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6EEB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B47"/>
    <w:rsid w:val="00A56074"/>
    <w:rsid w:val="00A56607"/>
    <w:rsid w:val="00A62798"/>
    <w:rsid w:val="00A65829"/>
    <w:rsid w:val="00A72891"/>
    <w:rsid w:val="00A775A9"/>
    <w:rsid w:val="00A776FE"/>
    <w:rsid w:val="00A80B99"/>
    <w:rsid w:val="00AB39E6"/>
    <w:rsid w:val="00AB5E32"/>
    <w:rsid w:val="00AB71A8"/>
    <w:rsid w:val="00AC209E"/>
    <w:rsid w:val="00AC623A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7244"/>
    <w:rsid w:val="00B97998"/>
    <w:rsid w:val="00BD06C3"/>
    <w:rsid w:val="00BF1F3F"/>
    <w:rsid w:val="00BF265B"/>
    <w:rsid w:val="00C00C2E"/>
    <w:rsid w:val="00C157FF"/>
    <w:rsid w:val="00C22538"/>
    <w:rsid w:val="00C26CE1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7039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C5921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26646"/>
    <w:rsid w:val="00E30517"/>
    <w:rsid w:val="00E42CC3"/>
    <w:rsid w:val="00E55512"/>
    <w:rsid w:val="00E71313"/>
    <w:rsid w:val="00E86A2B"/>
    <w:rsid w:val="00E92177"/>
    <w:rsid w:val="00EA74CD"/>
    <w:rsid w:val="00EB3286"/>
    <w:rsid w:val="00EB5A91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04E28"/>
  <w15:docId w15:val="{90E8BEF5-DB8D-4A95-9109-3E64A2A1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C26CE1"/>
    <w:pPr>
      <w:spacing w:after="120" w:line="240" w:lineRule="auto"/>
    </w:pPr>
    <w:rPr>
      <w:rFonts w:ascii="Times New (W1)" w:eastAsia="Times New Roman" w:hAnsi="Times New (W1)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26CE1"/>
    <w:rPr>
      <w:rFonts w:ascii="Times New (W1)" w:eastAsia="Times New Roman" w:hAnsi="Times New (W1)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5</cp:revision>
  <cp:lastPrinted>2016-07-26T08:32:00Z</cp:lastPrinted>
  <dcterms:created xsi:type="dcterms:W3CDTF">2024-07-22T07:39:00Z</dcterms:created>
  <dcterms:modified xsi:type="dcterms:W3CDTF">2024-11-13T11:00:00Z</dcterms:modified>
</cp:coreProperties>
</file>