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AAC72">
      <w:pPr>
        <w:overflowPunct w:val="0"/>
        <w:spacing w:before="21" w:after="0" w:line="226" w:lineRule="exact"/>
        <w:jc w:val="right"/>
        <w:textAlignment w:val="baseline"/>
      </w:pPr>
      <w:r>
        <w:rPr>
          <w:b w:val="0"/>
          <w:bCs w:val="0"/>
          <w:spacing w:val="10"/>
          <w:sz w:val="22"/>
          <w:szCs w:val="22"/>
        </w:rPr>
        <w:t xml:space="preserve">Pińczów, dnia </w:t>
      </w:r>
      <w:r>
        <w:rPr>
          <w:b w:val="0"/>
          <w:bCs w:val="0"/>
          <w:spacing w:val="10"/>
          <w:sz w:val="22"/>
          <w:szCs w:val="22"/>
          <w:lang w:val="pl-PL"/>
        </w:rPr>
        <w:t>07</w:t>
      </w:r>
      <w:r>
        <w:rPr>
          <w:b w:val="0"/>
          <w:bCs w:val="0"/>
          <w:spacing w:val="10"/>
          <w:sz w:val="22"/>
          <w:szCs w:val="22"/>
        </w:rPr>
        <w:t>.11.202</w:t>
      </w:r>
      <w:r>
        <w:rPr>
          <w:b w:val="0"/>
          <w:bCs w:val="0"/>
          <w:spacing w:val="10"/>
          <w:sz w:val="22"/>
          <w:szCs w:val="22"/>
          <w:lang w:val="pl-PL"/>
        </w:rPr>
        <w:t>4</w:t>
      </w:r>
      <w:r>
        <w:rPr>
          <w:b w:val="0"/>
          <w:bCs w:val="0"/>
          <w:spacing w:val="10"/>
          <w:sz w:val="22"/>
          <w:szCs w:val="22"/>
        </w:rPr>
        <w:t xml:space="preserve"> r.</w:t>
      </w:r>
    </w:p>
    <w:p w14:paraId="247471AC">
      <w:pPr>
        <w:overflowPunct w:val="0"/>
        <w:spacing w:before="21" w:after="0" w:line="226" w:lineRule="exact"/>
        <w:jc w:val="both"/>
        <w:textAlignment w:val="baseline"/>
        <w:rPr>
          <w:rFonts w:ascii="Times New Roman" w:hAnsi="Times New Roman"/>
          <w:sz w:val="22"/>
          <w:szCs w:val="22"/>
        </w:rPr>
      </w:pPr>
      <w:r>
        <w:rPr>
          <w:b/>
          <w:bCs/>
          <w:spacing w:val="10"/>
          <w:sz w:val="22"/>
          <w:szCs w:val="22"/>
        </w:rPr>
        <w:t>Zamawiający:</w:t>
      </w:r>
    </w:p>
    <w:p w14:paraId="36D404A0">
      <w:pPr>
        <w:overflowPunct w:val="0"/>
        <w:spacing w:before="21" w:after="0" w:line="226" w:lineRule="exact"/>
        <w:jc w:val="both"/>
        <w:textAlignment w:val="baseline"/>
      </w:pPr>
      <w:r>
        <w:rPr>
          <w:rFonts w:eastAsia="Times New Roman" w:cs="Times New Roman"/>
          <w:b w:val="0"/>
          <w:bCs w:val="0"/>
          <w:i w:val="0"/>
          <w:iCs w:val="0"/>
          <w:sz w:val="22"/>
          <w:szCs w:val="22"/>
        </w:rPr>
        <w:t xml:space="preserve">Nazwa zamawiającego: </w:t>
      </w:r>
      <w:r>
        <w:rPr>
          <w:rStyle w:val="17"/>
          <w:rFonts w:eastAsia="SimSun" w:cs="Calibri"/>
          <w:b w:val="0"/>
          <w:bCs w:val="0"/>
          <w:i w:val="0"/>
          <w:iCs w:val="0"/>
          <w:sz w:val="22"/>
          <w:szCs w:val="22"/>
          <w:lang w:eastAsia="zh-CN" w:bidi="hi-IN"/>
        </w:rPr>
        <w:t>Nabywca: Powiat Pińczowski, ul. Zacisze 5, 28-400 Pińczów NIP: 662-174-61-47, Odbiorca: Dom Pomocy Społecznej w Pińczowie Pińczów ul. Wesoła 5; 28 – 400 Pińczów</w:t>
      </w:r>
      <w:r>
        <w:rPr>
          <w:rStyle w:val="17"/>
          <w:rFonts w:eastAsia="Times New Roman" w:cs="Times New Roman"/>
          <w:b w:val="0"/>
          <w:bCs w:val="0"/>
          <w:i w:val="0"/>
          <w:iCs w:val="0"/>
          <w:sz w:val="22"/>
          <w:szCs w:val="22"/>
          <w:lang w:eastAsia="zh-CN" w:bidi="hi-IN"/>
        </w:rPr>
        <w:t>.</w:t>
      </w:r>
      <w:r>
        <w:rPr>
          <w:rFonts w:cs="Times New Roman"/>
          <w:b w:val="0"/>
          <w:bCs w:val="0"/>
          <w:i w:val="0"/>
          <w:iCs w:val="0"/>
          <w:sz w:val="22"/>
          <w:szCs w:val="22"/>
          <w:highlight w:val="white"/>
        </w:rPr>
        <w:t xml:space="preserve">           </w:t>
      </w:r>
      <w:r>
        <w:rPr>
          <w:rFonts w:eastAsia="Times New Roman" w:cs="Times New Roman"/>
          <w:b w:val="0"/>
          <w:bCs w:val="0"/>
          <w:i w:val="0"/>
          <w:iCs w:val="0"/>
          <w:sz w:val="22"/>
          <w:szCs w:val="22"/>
        </w:rPr>
        <w:t xml:space="preserve"> Godziny urzędowania zamawiającego: </w:t>
      </w:r>
      <w:r>
        <w:rPr>
          <w:rStyle w:val="17"/>
          <w:rFonts w:eastAsia="SimSun" w:cs="Calibri"/>
          <w:b w:val="0"/>
          <w:bCs w:val="0"/>
          <w:i w:val="0"/>
          <w:iCs w:val="0"/>
          <w:sz w:val="22"/>
          <w:szCs w:val="22"/>
          <w:lang w:eastAsia="zh-CN" w:bidi="hi-IN"/>
        </w:rPr>
        <w:t>Praca administracji w dniach poniedziałek - piątek w godzinach 07:00- 15:00</w:t>
      </w:r>
    </w:p>
    <w:p w14:paraId="15DAADBC">
      <w:pPr>
        <w:overflowPunct w:val="0"/>
        <w:spacing w:before="21" w:after="0" w:line="226" w:lineRule="exact"/>
        <w:jc w:val="both"/>
        <w:textAlignment w:val="baseline"/>
      </w:pPr>
      <w:r>
        <w:rPr>
          <w:rFonts w:eastAsia="Times New Roman" w:cs="Times New Roman"/>
          <w:b w:val="0"/>
          <w:bCs w:val="0"/>
          <w:i w:val="0"/>
          <w:iCs w:val="0"/>
          <w:sz w:val="22"/>
          <w:szCs w:val="22"/>
        </w:rPr>
        <w:t xml:space="preserve">Numer telefonu zamawiającego: </w:t>
      </w:r>
      <w:r>
        <w:rPr>
          <w:rStyle w:val="17"/>
          <w:rFonts w:eastAsia="SimSun" w:cs="Calibri"/>
          <w:b w:val="0"/>
          <w:bCs w:val="0"/>
          <w:i w:val="0"/>
          <w:iCs w:val="0"/>
          <w:sz w:val="22"/>
          <w:szCs w:val="22"/>
          <w:lang w:eastAsia="zh-CN" w:bidi="hi-IN"/>
        </w:rPr>
        <w:t>(41)357 34 51</w:t>
      </w:r>
    </w:p>
    <w:p w14:paraId="37A370A4">
      <w:pPr>
        <w:overflowPunct w:val="0"/>
        <w:spacing w:before="21" w:after="0" w:line="226" w:lineRule="exact"/>
        <w:jc w:val="both"/>
        <w:textAlignment w:val="baseline"/>
      </w:pPr>
      <w:r>
        <w:rPr>
          <w:rFonts w:eastAsia="Times New Roman" w:cs="Times New Roman"/>
          <w:b w:val="0"/>
          <w:bCs w:val="0"/>
          <w:i w:val="0"/>
          <w:iCs w:val="0"/>
          <w:sz w:val="22"/>
          <w:szCs w:val="22"/>
        </w:rPr>
        <w:t>Adres</w:t>
      </w:r>
      <w:r>
        <w:rPr>
          <w:rFonts w:eastAsia="Times New Roman" w:cs="Times New Roman"/>
          <w:b w:val="0"/>
          <w:bCs w:val="0"/>
          <w:i w:val="0"/>
          <w:iCs w:val="0"/>
          <w:sz w:val="22"/>
          <w:szCs w:val="22"/>
          <w:lang w:val="de-DE"/>
        </w:rPr>
        <w:t xml:space="preserve"> e-</w:t>
      </w:r>
      <w:r>
        <w:rPr>
          <w:rFonts w:eastAsia="Times New Roman" w:cs="Times New Roman"/>
          <w:b w:val="0"/>
          <w:bCs w:val="0"/>
          <w:i w:val="0"/>
          <w:iCs w:val="0"/>
          <w:sz w:val="22"/>
          <w:szCs w:val="22"/>
        </w:rPr>
        <w:t>mail</w:t>
      </w:r>
      <w:r>
        <w:rPr>
          <w:rFonts w:eastAsia="Times New Roman" w:cs="Times New Roman"/>
          <w:b w:val="0"/>
          <w:bCs w:val="0"/>
          <w:i w:val="0"/>
          <w:iCs w:val="0"/>
          <w:sz w:val="22"/>
          <w:szCs w:val="22"/>
          <w:lang w:val="de-DE"/>
        </w:rPr>
        <w:t xml:space="preserve"> zamawiającego: </w:t>
      </w:r>
      <w:r>
        <w:fldChar w:fldCharType="begin"/>
      </w:r>
      <w:r>
        <w:instrText xml:space="preserve"> HYPERLINK "mailto:dpspinczow@dpspinczow.pl" \h </w:instrText>
      </w:r>
      <w:r>
        <w:fldChar w:fldCharType="separate"/>
      </w:r>
      <w:r>
        <w:rPr>
          <w:rStyle w:val="16"/>
          <w:rFonts w:eastAsia="Times New Roman" w:cs="Times New Roman"/>
          <w:b w:val="0"/>
          <w:bCs w:val="0"/>
          <w:i w:val="0"/>
          <w:iCs w:val="0"/>
          <w:color w:val="2A6099"/>
          <w:sz w:val="22"/>
          <w:szCs w:val="22"/>
          <w:u w:val="single"/>
          <w:lang w:val="de-DE"/>
        </w:rPr>
        <w:t>dps</w:t>
      </w:r>
      <w:r>
        <w:rPr>
          <w:rStyle w:val="17"/>
          <w:rFonts w:eastAsia="SimSun" w:cs="Calibri"/>
          <w:b w:val="0"/>
          <w:bCs w:val="0"/>
          <w:i w:val="0"/>
          <w:iCs w:val="0"/>
          <w:color w:val="2A6099"/>
          <w:sz w:val="22"/>
          <w:szCs w:val="22"/>
          <w:u w:val="single"/>
          <w:lang w:val="de-DE" w:eastAsia="zh-CN" w:bidi="hi-IN"/>
        </w:rPr>
        <w:t>pinczow</w:t>
      </w:r>
      <w:r>
        <w:rPr>
          <w:rStyle w:val="17"/>
          <w:rFonts w:eastAsia="SimSun" w:cs="Calibri"/>
          <w:b w:val="0"/>
          <w:bCs w:val="0"/>
          <w:i w:val="0"/>
          <w:iCs w:val="0"/>
          <w:color w:val="2A6099"/>
          <w:sz w:val="22"/>
          <w:szCs w:val="22"/>
          <w:u w:val="single"/>
          <w:lang w:val="en-BZ" w:eastAsia="zh-CN" w:bidi="hi-IN"/>
        </w:rPr>
        <w:t>@dps</w:t>
      </w:r>
      <w:r>
        <w:rPr>
          <w:rStyle w:val="17"/>
          <w:rFonts w:eastAsia="SimSun" w:cs="Calibri"/>
          <w:b w:val="0"/>
          <w:bCs w:val="0"/>
          <w:i w:val="0"/>
          <w:iCs w:val="0"/>
          <w:color w:val="2A6099"/>
          <w:sz w:val="22"/>
          <w:szCs w:val="22"/>
          <w:u w:val="single"/>
          <w:lang w:val="de-DE" w:eastAsia="zh-CN" w:bidi="hi-IN"/>
        </w:rPr>
        <w:t>pinczow</w:t>
      </w:r>
      <w:r>
        <w:rPr>
          <w:rStyle w:val="17"/>
          <w:rFonts w:eastAsia="SimSun" w:cs="Calibri"/>
          <w:b w:val="0"/>
          <w:bCs w:val="0"/>
          <w:i w:val="0"/>
          <w:iCs w:val="0"/>
          <w:color w:val="2A6099"/>
          <w:sz w:val="22"/>
          <w:szCs w:val="22"/>
          <w:u w:val="single"/>
          <w:lang w:val="en-BZ" w:eastAsia="zh-CN" w:bidi="hi-IN"/>
        </w:rPr>
        <w:t>.pl</w:t>
      </w:r>
      <w:r>
        <w:rPr>
          <w:rStyle w:val="17"/>
          <w:rFonts w:eastAsia="SimSun" w:cs="Calibri"/>
          <w:b w:val="0"/>
          <w:bCs w:val="0"/>
          <w:i w:val="0"/>
          <w:iCs w:val="0"/>
          <w:color w:val="2A6099"/>
          <w:sz w:val="22"/>
          <w:szCs w:val="22"/>
          <w:u w:val="single"/>
          <w:lang w:val="en-BZ" w:eastAsia="zh-CN" w:bidi="hi-IN"/>
        </w:rPr>
        <w:fldChar w:fldCharType="end"/>
      </w:r>
    </w:p>
    <w:p w14:paraId="511CD2DE">
      <w:pPr>
        <w:overflowPunct w:val="0"/>
        <w:spacing w:before="21" w:after="0" w:line="226" w:lineRule="exact"/>
        <w:jc w:val="both"/>
        <w:textAlignment w:val="baseline"/>
      </w:pPr>
      <w:r>
        <w:rPr>
          <w:rFonts w:eastAsia="Times New Roman" w:cs="Times New Roman"/>
          <w:b w:val="0"/>
          <w:bCs w:val="0"/>
          <w:i w:val="0"/>
          <w:iCs w:val="0"/>
          <w:sz w:val="22"/>
          <w:szCs w:val="22"/>
        </w:rPr>
        <w:t>Adres strony internetowej prowadzonego postępowania:</w:t>
      </w:r>
      <w:r>
        <w:rPr>
          <w:rStyle w:val="17"/>
          <w:rFonts w:eastAsia="Calibri" w:cs="Calibri"/>
          <w:b w:val="0"/>
          <w:bCs w:val="0"/>
          <w:i w:val="0"/>
          <w:iCs w:val="0"/>
          <w:sz w:val="22"/>
          <w:szCs w:val="22"/>
          <w:lang w:eastAsia="en-US"/>
        </w:rPr>
        <w:t xml:space="preserve"> </w:t>
      </w:r>
      <w:r>
        <w:fldChar w:fldCharType="begin"/>
      </w:r>
      <w:r>
        <w:instrText xml:space="preserve"> HYPERLINK "http://ezamowienia.gov.pl/" \t "_top" \h </w:instrText>
      </w:r>
      <w:r>
        <w:fldChar w:fldCharType="separate"/>
      </w:r>
      <w:r>
        <w:rPr>
          <w:rStyle w:val="17"/>
          <w:rFonts w:eastAsia="Calibri" w:cs="Calibri"/>
          <w:b w:val="0"/>
          <w:bCs w:val="0"/>
          <w:i w:val="0"/>
          <w:iCs w:val="0"/>
          <w:color w:val="0000FF"/>
          <w:sz w:val="22"/>
          <w:szCs w:val="22"/>
          <w:u w:val="single"/>
          <w:lang w:eastAsia="en-US"/>
        </w:rPr>
        <w:t>http://ezamowienia.gov.pl</w:t>
      </w:r>
      <w:r>
        <w:rPr>
          <w:rStyle w:val="17"/>
          <w:rFonts w:eastAsia="Calibri" w:cs="Calibri"/>
          <w:b w:val="0"/>
          <w:bCs w:val="0"/>
          <w:i w:val="0"/>
          <w:iCs w:val="0"/>
          <w:color w:val="0000FF"/>
          <w:sz w:val="22"/>
          <w:szCs w:val="22"/>
          <w:u w:val="single"/>
          <w:lang w:eastAsia="en-US"/>
        </w:rPr>
        <w:fldChar w:fldCharType="end"/>
      </w:r>
    </w:p>
    <w:p w14:paraId="411008EE">
      <w:pPr>
        <w:overflowPunct w:val="0"/>
        <w:spacing w:before="6" w:after="0" w:line="380" w:lineRule="exact"/>
        <w:jc w:val="center"/>
        <w:textAlignment w:val="baseline"/>
        <w:rPr>
          <w:rFonts w:ascii="Times New Roman" w:hAnsi="Times New Roman"/>
          <w:b/>
          <w:bCs/>
          <w:spacing w:val="9"/>
          <w:w w:val="95"/>
          <w:sz w:val="22"/>
          <w:szCs w:val="22"/>
        </w:rPr>
      </w:pPr>
    </w:p>
    <w:p w14:paraId="5E3FD278">
      <w:pPr>
        <w:overflowPunct w:val="0"/>
        <w:spacing w:before="6" w:after="0" w:line="380" w:lineRule="exact"/>
        <w:jc w:val="center"/>
        <w:textAlignment w:val="baseline"/>
        <w:rPr>
          <w:b/>
          <w:bCs/>
          <w:spacing w:val="9"/>
          <w:w w:val="95"/>
          <w:sz w:val="28"/>
          <w:szCs w:val="28"/>
        </w:rPr>
      </w:pPr>
      <w:r>
        <w:rPr>
          <w:b/>
          <w:bCs/>
          <w:spacing w:val="9"/>
          <w:w w:val="95"/>
          <w:sz w:val="22"/>
          <w:szCs w:val="22"/>
        </w:rPr>
        <w:t>Specyfikacja Warunków Zamówienia</w:t>
      </w:r>
    </w:p>
    <w:p w14:paraId="6C4C6D6C">
      <w:pPr>
        <w:overflowPunct w:val="0"/>
        <w:spacing w:before="6" w:after="0" w:line="380" w:lineRule="exact"/>
        <w:jc w:val="center"/>
        <w:textAlignment w:val="baseline"/>
        <w:rPr>
          <w:b/>
          <w:bCs/>
          <w:spacing w:val="9"/>
          <w:w w:val="95"/>
          <w:sz w:val="24"/>
          <w:szCs w:val="24"/>
        </w:rPr>
      </w:pPr>
      <w:r>
        <w:rPr>
          <w:b/>
          <w:bCs/>
          <w:spacing w:val="9"/>
          <w:w w:val="95"/>
          <w:sz w:val="22"/>
          <w:szCs w:val="22"/>
        </w:rPr>
        <w:t>(zwana dalej SWZ)</w:t>
      </w:r>
    </w:p>
    <w:p w14:paraId="533722F1">
      <w:pPr>
        <w:overflowPunct w:val="0"/>
        <w:spacing w:before="6" w:after="0" w:line="380" w:lineRule="exact"/>
        <w:jc w:val="center"/>
        <w:textAlignment w:val="baseline"/>
        <w:rPr>
          <w:rFonts w:ascii="Times New Roman" w:hAnsi="Times New Roman"/>
          <w:b/>
          <w:bCs/>
          <w:spacing w:val="9"/>
          <w:w w:val="95"/>
          <w:sz w:val="22"/>
          <w:szCs w:val="22"/>
        </w:rPr>
      </w:pPr>
    </w:p>
    <w:p w14:paraId="6409E586">
      <w:pPr>
        <w:overflowPunct w:val="0"/>
        <w:jc w:val="center"/>
        <w:textAlignment w:val="baseline"/>
      </w:pPr>
      <w:r>
        <w:rPr>
          <w:sz w:val="22"/>
          <w:szCs w:val="22"/>
        </w:rPr>
        <w:t xml:space="preserve">postępowanie w trybie </w:t>
      </w:r>
      <w:r>
        <w:rPr>
          <w:b/>
          <w:bCs/>
          <w:sz w:val="22"/>
          <w:szCs w:val="22"/>
        </w:rPr>
        <w:t xml:space="preserve">podstawowym bez przeprowadzenia negocjacji </w:t>
      </w:r>
      <w:r>
        <w:rPr>
          <w:sz w:val="22"/>
          <w:szCs w:val="22"/>
        </w:rPr>
        <w:t>o wartości zamówienia mniejszej niż progi unijne, jakich stanowi</w:t>
      </w:r>
      <w:r>
        <w:rPr>
          <w:sz w:val="22"/>
          <w:szCs w:val="22"/>
          <w:lang w:val="en-US" w:eastAsia="en-US"/>
        </w:rPr>
        <w:t xml:space="preserve"> art.</w:t>
      </w:r>
      <w:r>
        <w:rPr>
          <w:sz w:val="22"/>
          <w:szCs w:val="22"/>
        </w:rPr>
        <w:t xml:space="preserve"> 3 ustawy z dnia 11 września 2019 roku - „Prawo zamówień publicznych"</w:t>
      </w:r>
    </w:p>
    <w:p w14:paraId="6264763A">
      <w:pPr>
        <w:overflowPunct w:val="0"/>
        <w:jc w:val="center"/>
        <w:textAlignment w:val="baseline"/>
        <w:rPr>
          <w:rFonts w:ascii="Times New Roman" w:hAnsi="Times New Roman"/>
          <w:b/>
          <w:bCs/>
          <w:spacing w:val="7"/>
          <w:sz w:val="22"/>
          <w:szCs w:val="22"/>
        </w:rPr>
      </w:pPr>
    </w:p>
    <w:p w14:paraId="5F1BC9BB">
      <w:pPr>
        <w:overflowPunct w:val="0"/>
        <w:jc w:val="center"/>
        <w:textAlignment w:val="baseline"/>
        <w:rPr>
          <w:rFonts w:ascii="Times New Roman" w:hAnsi="Times New Roman"/>
          <w:sz w:val="22"/>
          <w:szCs w:val="22"/>
          <w:lang w:val="pl-PL"/>
        </w:rPr>
      </w:pPr>
      <w:r>
        <w:rPr>
          <w:b/>
          <w:bCs/>
          <w:spacing w:val="7"/>
          <w:sz w:val="22"/>
          <w:szCs w:val="22"/>
        </w:rPr>
        <w:t xml:space="preserve">Oznaczenie postępowania: </w:t>
      </w:r>
      <w:r>
        <w:rPr>
          <w:b/>
          <w:bCs/>
          <w:spacing w:val="7"/>
          <w:sz w:val="22"/>
          <w:szCs w:val="22"/>
          <w:lang w:val="pl-PL"/>
        </w:rPr>
        <w:t>DPS.I.262.1.2024</w:t>
      </w:r>
    </w:p>
    <w:p w14:paraId="36652060">
      <w:pPr>
        <w:overflowPunct w:val="0"/>
        <w:jc w:val="center"/>
        <w:textAlignment w:val="baseline"/>
        <w:rPr>
          <w:rFonts w:ascii="Times New Roman" w:hAnsi="Times New Roman"/>
          <w:b/>
          <w:bCs/>
          <w:spacing w:val="7"/>
          <w:sz w:val="22"/>
          <w:szCs w:val="22"/>
        </w:rPr>
      </w:pPr>
    </w:p>
    <w:p w14:paraId="19E5803A">
      <w:pPr>
        <w:overflowPunct w:val="0"/>
        <w:jc w:val="center"/>
        <w:textAlignment w:val="baseline"/>
        <w:rPr>
          <w:rFonts w:ascii="Times New Roman" w:hAnsi="Times New Roman"/>
          <w:b/>
          <w:bCs/>
          <w:spacing w:val="7"/>
          <w:sz w:val="22"/>
          <w:szCs w:val="22"/>
        </w:rPr>
      </w:pPr>
    </w:p>
    <w:p w14:paraId="3DE88CFC">
      <w:pPr>
        <w:tabs>
          <w:tab w:val="left" w:pos="7410"/>
        </w:tabs>
        <w:spacing w:before="0" w:after="0" w:line="300" w:lineRule="exact"/>
        <w:jc w:val="center"/>
      </w:pPr>
      <w:r>
        <w:rPr>
          <w:rStyle w:val="17"/>
          <w:rFonts w:eastAsia="Times New Roman" w:cs="Times New Roman"/>
          <w:b/>
          <w:bCs/>
          <w:i w:val="0"/>
          <w:iCs w:val="0"/>
          <w:color w:val="auto"/>
          <w:sz w:val="22"/>
          <w:szCs w:val="22"/>
          <w:highlight w:val="white"/>
          <w:lang w:eastAsia="pl-PL"/>
        </w:rPr>
        <w:t>Sukcesywna dostawa mięsa i wyrobów wędliniarskich, drobiu, ryb i nabiału dla Domu Pomocy Społecznej w Pińczowie w okresie od 01.01.202</w:t>
      </w:r>
      <w:r>
        <w:rPr>
          <w:rStyle w:val="17"/>
          <w:rFonts w:cs="Times New Roman"/>
          <w:b/>
          <w:bCs/>
          <w:i w:val="0"/>
          <w:iCs w:val="0"/>
          <w:color w:val="auto"/>
          <w:sz w:val="22"/>
          <w:szCs w:val="22"/>
          <w:highlight w:val="white"/>
          <w:lang w:val="en-US" w:eastAsia="pl-PL"/>
        </w:rPr>
        <w:t>5</w:t>
      </w:r>
      <w:r>
        <w:rPr>
          <w:rStyle w:val="17"/>
          <w:rFonts w:eastAsia="Times New Roman" w:cs="Times New Roman"/>
          <w:b/>
          <w:bCs/>
          <w:i w:val="0"/>
          <w:iCs w:val="0"/>
          <w:color w:val="auto"/>
          <w:sz w:val="22"/>
          <w:szCs w:val="22"/>
          <w:highlight w:val="white"/>
          <w:lang w:eastAsia="pl-PL"/>
        </w:rPr>
        <w:t xml:space="preserve"> r. do 31.12.202</w:t>
      </w:r>
      <w:r>
        <w:rPr>
          <w:rStyle w:val="17"/>
          <w:rFonts w:cs="Times New Roman"/>
          <w:b/>
          <w:bCs/>
          <w:i w:val="0"/>
          <w:iCs w:val="0"/>
          <w:color w:val="auto"/>
          <w:sz w:val="22"/>
          <w:szCs w:val="22"/>
          <w:highlight w:val="white"/>
          <w:lang w:val="en-US" w:eastAsia="pl-PL"/>
        </w:rPr>
        <w:t>5</w:t>
      </w:r>
      <w:r>
        <w:rPr>
          <w:rStyle w:val="17"/>
          <w:rFonts w:eastAsia="Times New Roman" w:cs="Times New Roman"/>
          <w:b/>
          <w:bCs/>
          <w:i w:val="0"/>
          <w:iCs w:val="0"/>
          <w:color w:val="auto"/>
          <w:sz w:val="22"/>
          <w:szCs w:val="22"/>
          <w:highlight w:val="white"/>
          <w:lang w:eastAsia="pl-PL"/>
        </w:rPr>
        <w:t xml:space="preserve"> r.</w:t>
      </w:r>
    </w:p>
    <w:p w14:paraId="073D5294">
      <w:pPr>
        <w:jc w:val="center"/>
        <w:rPr>
          <w:rFonts w:ascii="Times New Roman" w:hAnsi="Times New Roman"/>
          <w:sz w:val="22"/>
          <w:szCs w:val="22"/>
        </w:rPr>
      </w:pPr>
    </w:p>
    <w:p w14:paraId="697E5916">
      <w:pPr>
        <w:jc w:val="center"/>
        <w:rPr>
          <w:rFonts w:ascii="Times New Roman" w:hAnsi="Times New Roman"/>
          <w:sz w:val="22"/>
          <w:szCs w:val="22"/>
        </w:rPr>
      </w:pPr>
    </w:p>
    <w:p w14:paraId="5AAB6141">
      <w:pPr>
        <w:pBdr>
          <w:top w:val="single" w:color="000001" w:sz="4" w:space="1"/>
          <w:left w:val="single" w:color="000001" w:sz="4" w:space="7"/>
          <w:bottom w:val="single" w:color="000001" w:sz="4" w:space="2"/>
          <w:right w:val="single" w:color="000001" w:sz="4" w:space="0"/>
        </w:pBdr>
        <w:overflowPunct w:val="0"/>
        <w:spacing w:line="218" w:lineRule="exact"/>
        <w:ind w:left="144" w:firstLine="0"/>
        <w:textAlignment w:val="baseline"/>
        <w:rPr>
          <w:b/>
          <w:bCs/>
          <w:spacing w:val="3"/>
        </w:rPr>
      </w:pPr>
      <w:r>
        <w:rPr>
          <w:b/>
          <w:bCs/>
          <w:spacing w:val="3"/>
          <w:sz w:val="22"/>
          <w:szCs w:val="22"/>
        </w:rPr>
        <w:t>Rozdział 1:</w:t>
      </w:r>
    </w:p>
    <w:p w14:paraId="489E29FE">
      <w:pPr>
        <w:pBdr>
          <w:top w:val="single" w:color="000001" w:sz="4" w:space="1"/>
          <w:left w:val="single" w:color="000001" w:sz="4" w:space="7"/>
          <w:bottom w:val="single" w:color="000001" w:sz="4" w:space="2"/>
          <w:right w:val="single" w:color="000001" w:sz="4" w:space="0"/>
        </w:pBdr>
        <w:overflowPunct w:val="0"/>
        <w:spacing w:before="44" w:after="235" w:line="218" w:lineRule="exact"/>
        <w:ind w:left="144" w:firstLine="0"/>
        <w:textAlignment w:val="baseline"/>
        <w:rPr>
          <w:b/>
          <w:bCs/>
          <w:spacing w:val="5"/>
        </w:rPr>
      </w:pPr>
      <w:r>
        <w:rPr>
          <w:b/>
          <w:bCs/>
          <w:spacing w:val="5"/>
          <w:sz w:val="22"/>
          <w:szCs w:val="22"/>
        </w:rPr>
        <w:t>Nazwa i adres Zamawiającego</w:t>
      </w:r>
    </w:p>
    <w:p w14:paraId="461AB256">
      <w:pPr>
        <w:tabs>
          <w:tab w:val="left" w:pos="0"/>
        </w:tabs>
      </w:pPr>
      <w:r>
        <w:rPr>
          <w:sz w:val="22"/>
          <w:szCs w:val="22"/>
        </w:rPr>
        <w:t xml:space="preserve">Nazwa zamawiającego:  </w:t>
      </w:r>
      <w:r>
        <w:rPr>
          <w:rStyle w:val="17"/>
          <w:rFonts w:eastAsia="SimSun" w:cs="Calibri"/>
          <w:b w:val="0"/>
          <w:bCs w:val="0"/>
          <w:i w:val="0"/>
          <w:iCs w:val="0"/>
          <w:sz w:val="22"/>
          <w:szCs w:val="22"/>
          <w:lang w:eastAsia="zh-CN" w:bidi="hi-IN"/>
        </w:rPr>
        <w:t>Nabywca: Powiat Pińczowski, ul. Zacisze 5, 28-400 Pińczów NIP: 662-174-61-47, Odbiorca: Dom Pomocy Społecznej w Pińczowie Pińczów ul. Wesoła 5; 28 – 400 Pińczów</w:t>
      </w:r>
    </w:p>
    <w:p w14:paraId="53529F35">
      <w:pPr>
        <w:tabs>
          <w:tab w:val="left" w:pos="0"/>
        </w:tabs>
      </w:pPr>
      <w:r>
        <w:rPr>
          <w:spacing w:val="2"/>
          <w:sz w:val="22"/>
          <w:szCs w:val="22"/>
        </w:rPr>
        <w:t>Adres strony internetowej prowadzonego postępowania:</w:t>
      </w:r>
      <w:r>
        <w:rPr>
          <w:b/>
          <w:i w:val="0"/>
          <w:iCs w:val="0"/>
          <w:color w:val="2A6099"/>
          <w:sz w:val="22"/>
          <w:szCs w:val="22"/>
        </w:rPr>
        <w:t xml:space="preserve"> </w:t>
      </w:r>
      <w:r>
        <w:fldChar w:fldCharType="begin"/>
      </w:r>
      <w:r>
        <w:instrText xml:space="preserve"> HYPERLINK "https://ezamowienia.gov.pl/" \h </w:instrText>
      </w:r>
      <w:r>
        <w:fldChar w:fldCharType="separate"/>
      </w:r>
      <w:r>
        <w:rPr>
          <w:rStyle w:val="16"/>
          <w:rFonts w:cs="Times New Roman"/>
          <w:b w:val="0"/>
          <w:bCs w:val="0"/>
          <w:i w:val="0"/>
          <w:iCs w:val="0"/>
          <w:color w:val="2A6099"/>
          <w:sz w:val="22"/>
          <w:szCs w:val="22"/>
          <w:highlight w:val="white"/>
          <w:u w:val="none"/>
        </w:rPr>
        <w:t>https://ezamowienia.gov.pl</w:t>
      </w:r>
      <w:r>
        <w:rPr>
          <w:rStyle w:val="16"/>
          <w:rFonts w:cs="Times New Roman"/>
          <w:b w:val="0"/>
          <w:bCs w:val="0"/>
          <w:i w:val="0"/>
          <w:iCs w:val="0"/>
          <w:color w:val="2A6099"/>
          <w:sz w:val="22"/>
          <w:szCs w:val="22"/>
          <w:highlight w:val="white"/>
          <w:u w:val="none"/>
        </w:rPr>
        <w:fldChar w:fldCharType="end"/>
      </w:r>
      <w:r>
        <w:rPr>
          <w:rStyle w:val="16"/>
          <w:rFonts w:cs="Times New Roman"/>
          <w:b w:val="0"/>
          <w:bCs w:val="0"/>
          <w:i w:val="0"/>
          <w:iCs w:val="0"/>
          <w:color w:val="2A6099"/>
          <w:sz w:val="22"/>
          <w:szCs w:val="22"/>
          <w:highlight w:val="white"/>
          <w:u w:val="none"/>
        </w:rPr>
        <w:t xml:space="preserve"> </w:t>
      </w:r>
    </w:p>
    <w:p w14:paraId="2A3645C9">
      <w:pPr>
        <w:tabs>
          <w:tab w:val="left" w:pos="0"/>
        </w:tabs>
      </w:pPr>
      <w:r>
        <w:rPr>
          <w:sz w:val="22"/>
          <w:szCs w:val="22"/>
        </w:rPr>
        <w:t xml:space="preserve">Adres poczty elektronicznej: </w:t>
      </w:r>
      <w:r>
        <w:fldChar w:fldCharType="begin"/>
      </w:r>
      <w:r>
        <w:instrText xml:space="preserve"> HYPERLINK "mailto:dpspinczow@dpspinczow.pl" \h </w:instrText>
      </w:r>
      <w:r>
        <w:fldChar w:fldCharType="separate"/>
      </w:r>
      <w:r>
        <w:rPr>
          <w:rStyle w:val="16"/>
          <w:rFonts w:eastAsia="Times New Roman" w:cs="Times New Roman"/>
          <w:b w:val="0"/>
          <w:bCs w:val="0"/>
          <w:i w:val="0"/>
          <w:iCs w:val="0"/>
          <w:color w:val="2A6099"/>
          <w:sz w:val="22"/>
          <w:szCs w:val="22"/>
          <w:lang w:val="de-DE"/>
        </w:rPr>
        <w:t>dps</w:t>
      </w:r>
      <w:r>
        <w:rPr>
          <w:rStyle w:val="17"/>
          <w:rFonts w:eastAsia="SimSun" w:cs="Calibri"/>
          <w:b w:val="0"/>
          <w:bCs w:val="0"/>
          <w:i w:val="0"/>
          <w:iCs w:val="0"/>
          <w:color w:val="2A6099"/>
          <w:sz w:val="22"/>
          <w:szCs w:val="22"/>
          <w:lang w:val="de-DE" w:eastAsia="zh-CN" w:bidi="hi-IN"/>
        </w:rPr>
        <w:t>pinczow</w:t>
      </w:r>
      <w:r>
        <w:rPr>
          <w:rStyle w:val="17"/>
          <w:rFonts w:eastAsia="SimSun" w:cs="Calibri"/>
          <w:b w:val="0"/>
          <w:bCs w:val="0"/>
          <w:i w:val="0"/>
          <w:iCs w:val="0"/>
          <w:color w:val="2A6099"/>
          <w:sz w:val="22"/>
          <w:szCs w:val="22"/>
          <w:lang w:val="en-BZ" w:eastAsia="zh-CN" w:bidi="hi-IN"/>
        </w:rPr>
        <w:t>@dps</w:t>
      </w:r>
      <w:r>
        <w:rPr>
          <w:rStyle w:val="17"/>
          <w:rFonts w:eastAsia="SimSun" w:cs="Calibri"/>
          <w:b w:val="0"/>
          <w:bCs w:val="0"/>
          <w:i w:val="0"/>
          <w:iCs w:val="0"/>
          <w:color w:val="2A6099"/>
          <w:sz w:val="22"/>
          <w:szCs w:val="22"/>
          <w:lang w:val="de-DE" w:eastAsia="zh-CN" w:bidi="hi-IN"/>
        </w:rPr>
        <w:t>pinczow</w:t>
      </w:r>
      <w:r>
        <w:rPr>
          <w:rStyle w:val="17"/>
          <w:rFonts w:eastAsia="SimSun" w:cs="Calibri"/>
          <w:b w:val="0"/>
          <w:bCs w:val="0"/>
          <w:i w:val="0"/>
          <w:iCs w:val="0"/>
          <w:color w:val="2A6099"/>
          <w:sz w:val="22"/>
          <w:szCs w:val="22"/>
          <w:lang w:val="en-BZ" w:eastAsia="zh-CN" w:bidi="hi-IN"/>
        </w:rPr>
        <w:t>.pl</w:t>
      </w:r>
      <w:r>
        <w:rPr>
          <w:rStyle w:val="17"/>
          <w:rFonts w:eastAsia="SimSun" w:cs="Calibri"/>
          <w:b w:val="0"/>
          <w:bCs w:val="0"/>
          <w:i w:val="0"/>
          <w:iCs w:val="0"/>
          <w:color w:val="2A6099"/>
          <w:sz w:val="22"/>
          <w:szCs w:val="22"/>
          <w:lang w:val="en-BZ" w:eastAsia="zh-CN" w:bidi="hi-IN"/>
        </w:rPr>
        <w:fldChar w:fldCharType="end"/>
      </w:r>
      <w:r>
        <w:rPr>
          <w:b/>
          <w:bCs/>
          <w:sz w:val="22"/>
          <w:szCs w:val="22"/>
        </w:rPr>
        <w:br w:type="textWrapping"/>
      </w:r>
      <w:r>
        <w:rPr>
          <w:bCs/>
          <w:sz w:val="22"/>
          <w:szCs w:val="22"/>
        </w:rPr>
        <w:t xml:space="preserve">telefon: </w:t>
      </w:r>
      <w:r>
        <w:rPr>
          <w:rStyle w:val="17"/>
          <w:rFonts w:eastAsia="SimSun" w:cs="Calibri"/>
          <w:b w:val="0"/>
          <w:bCs w:val="0"/>
          <w:i w:val="0"/>
          <w:iCs w:val="0"/>
          <w:sz w:val="22"/>
          <w:szCs w:val="22"/>
          <w:lang w:eastAsia="zh-CN" w:bidi="hi-IN"/>
        </w:rPr>
        <w:t>(41)357 34 51</w:t>
      </w:r>
    </w:p>
    <w:p w14:paraId="5350AF96">
      <w:pPr>
        <w:tabs>
          <w:tab w:val="left" w:pos="0"/>
        </w:tabs>
        <w:rPr>
          <w:rFonts w:ascii="Times New Roman" w:hAnsi="Times New Roman"/>
          <w:sz w:val="22"/>
          <w:szCs w:val="22"/>
          <w:lang w:val="pl-PL"/>
        </w:rPr>
      </w:pPr>
      <w:r>
        <w:rPr>
          <w:bCs/>
          <w:sz w:val="22"/>
          <w:szCs w:val="22"/>
        </w:rPr>
        <w:t xml:space="preserve">Osoba do kontaktu: </w:t>
      </w:r>
      <w:r>
        <w:rPr>
          <w:bCs/>
          <w:sz w:val="22"/>
          <w:szCs w:val="22"/>
          <w:lang w:val="pl-PL"/>
        </w:rPr>
        <w:t>Dorota Wołczyk - Kierownik dz. żywienia</w:t>
      </w:r>
    </w:p>
    <w:p w14:paraId="4BEDAC4B">
      <w:pPr>
        <w:pBdr>
          <w:top w:val="single" w:color="000001" w:sz="4" w:space="1"/>
          <w:left w:val="single" w:color="000001" w:sz="4" w:space="7"/>
          <w:bottom w:val="single" w:color="000001" w:sz="4" w:space="0"/>
          <w:right w:val="single" w:color="000001" w:sz="4" w:space="0"/>
        </w:pBdr>
        <w:overflowPunct w:val="0"/>
        <w:spacing w:line="218" w:lineRule="exact"/>
        <w:ind w:left="144" w:firstLine="0"/>
        <w:textAlignment w:val="baseline"/>
        <w:rPr>
          <w:b/>
          <w:bCs/>
          <w:spacing w:val="2"/>
        </w:rPr>
      </w:pPr>
      <w:r>
        <w:rPr>
          <w:b/>
          <w:bCs/>
          <w:spacing w:val="2"/>
          <w:sz w:val="22"/>
          <w:szCs w:val="22"/>
        </w:rPr>
        <w:t>Rozdział 2:</w:t>
      </w:r>
    </w:p>
    <w:p w14:paraId="3164B3A3">
      <w:pPr>
        <w:pBdr>
          <w:top w:val="single" w:color="000001" w:sz="4" w:space="1"/>
          <w:left w:val="single" w:color="000001" w:sz="4" w:space="7"/>
          <w:bottom w:val="single" w:color="000001" w:sz="4" w:space="0"/>
          <w:right w:val="single" w:color="000001" w:sz="4" w:space="0"/>
        </w:pBdr>
        <w:overflowPunct w:val="0"/>
        <w:spacing w:before="46" w:after="0" w:line="218" w:lineRule="exact"/>
        <w:ind w:left="144" w:firstLine="0"/>
        <w:textAlignment w:val="baseline"/>
        <w:rPr>
          <w:b/>
          <w:bCs/>
          <w:spacing w:val="6"/>
        </w:rPr>
      </w:pPr>
      <w:r>
        <w:rPr>
          <w:b/>
          <w:bCs/>
          <w:spacing w:val="6"/>
          <w:sz w:val="22"/>
          <w:szCs w:val="22"/>
        </w:rPr>
        <w:t xml:space="preserve">Adres strony internetowej, na której udostępnione będą zmiany i wyjaśnienia treści SWZ oraz inne </w:t>
      </w:r>
      <w:r>
        <w:rPr>
          <w:b/>
          <w:bCs/>
          <w:spacing w:val="8"/>
          <w:sz w:val="22"/>
          <w:szCs w:val="22"/>
        </w:rPr>
        <w:t>dokumenty zamówienia bezpośrednio związane z postępowaniem o udzielenie zamówienia</w:t>
      </w:r>
    </w:p>
    <w:p w14:paraId="377E4337">
      <w:pPr>
        <w:overflowPunct w:val="0"/>
        <w:spacing w:before="9" w:after="120" w:line="220" w:lineRule="exact"/>
        <w:ind w:left="142" w:right="142" w:firstLine="0"/>
        <w:jc w:val="both"/>
        <w:textAlignment w:val="baseline"/>
        <w:rPr>
          <w:rFonts w:ascii="Times New Roman" w:hAnsi="Times New Roman"/>
          <w:spacing w:val="8"/>
          <w:sz w:val="22"/>
          <w:szCs w:val="22"/>
        </w:rPr>
      </w:pPr>
    </w:p>
    <w:p w14:paraId="6BF7A6C3">
      <w:pPr>
        <w:overflowPunct w:val="0"/>
        <w:spacing w:before="9" w:after="120" w:line="220" w:lineRule="exact"/>
        <w:ind w:left="142" w:right="142" w:firstLine="0"/>
        <w:jc w:val="both"/>
        <w:textAlignment w:val="baseline"/>
      </w:pPr>
      <w:r>
        <w:rPr>
          <w:spacing w:val="8"/>
          <w:sz w:val="22"/>
          <w:szCs w:val="22"/>
        </w:rPr>
        <w:t>Zmiany i wyjaśnienia treści SWZ oraz inne dokumenty zamówienia bezpośrednio związane z postępowaniem o udzielenie zamówienia będą udostępniane na stronie internetowej:</w:t>
      </w:r>
      <w:r>
        <w:rPr>
          <w:b/>
          <w:i/>
          <w:sz w:val="22"/>
          <w:szCs w:val="22"/>
        </w:rPr>
        <w:t xml:space="preserve"> </w:t>
      </w:r>
      <w:r>
        <w:rPr>
          <w:b/>
          <w:sz w:val="22"/>
          <w:szCs w:val="22"/>
        </w:rPr>
        <w:t xml:space="preserve"> </w:t>
      </w:r>
      <w:r>
        <w:fldChar w:fldCharType="begin"/>
      </w:r>
      <w:r>
        <w:instrText xml:space="preserve"> HYPERLINK "https://ezamowienia.gov.pl/" \h </w:instrText>
      </w:r>
      <w:r>
        <w:fldChar w:fldCharType="separate"/>
      </w:r>
      <w:r>
        <w:rPr>
          <w:rStyle w:val="16"/>
          <w:rFonts w:cs="Times New Roman"/>
          <w:b w:val="0"/>
          <w:bCs w:val="0"/>
          <w:i w:val="0"/>
          <w:iCs w:val="0"/>
          <w:color w:val="000000"/>
          <w:sz w:val="22"/>
          <w:szCs w:val="22"/>
          <w:highlight w:val="white"/>
          <w:u w:val="none"/>
        </w:rPr>
        <w:t>https://ezamowienia.gov.pl</w:t>
      </w:r>
      <w:r>
        <w:rPr>
          <w:rStyle w:val="16"/>
          <w:rFonts w:cs="Times New Roman"/>
          <w:b w:val="0"/>
          <w:bCs w:val="0"/>
          <w:i w:val="0"/>
          <w:iCs w:val="0"/>
          <w:color w:val="000000"/>
          <w:sz w:val="22"/>
          <w:szCs w:val="22"/>
          <w:highlight w:val="white"/>
          <w:u w:val="none"/>
        </w:rPr>
        <w:fldChar w:fldCharType="end"/>
      </w:r>
      <w:r>
        <w:rPr>
          <w:rStyle w:val="16"/>
          <w:rFonts w:cs="Times New Roman"/>
          <w:b w:val="0"/>
          <w:bCs w:val="0"/>
          <w:i w:val="0"/>
          <w:iCs w:val="0"/>
          <w:color w:val="000000"/>
          <w:sz w:val="22"/>
          <w:szCs w:val="22"/>
          <w:highlight w:val="white"/>
          <w:u w:val="none"/>
        </w:rPr>
        <w:t xml:space="preserve"> </w:t>
      </w:r>
    </w:p>
    <w:p w14:paraId="1C1F03E4">
      <w:pPr>
        <w:tabs>
          <w:tab w:val="left" w:pos="11160"/>
        </w:tabs>
        <w:ind w:right="70" w:firstLine="0"/>
        <w:rPr>
          <w:rFonts w:ascii="Times New Roman" w:hAnsi="Times New Roman"/>
          <w:sz w:val="22"/>
          <w:szCs w:val="22"/>
        </w:rPr>
      </w:pPr>
      <w:r>
        <w:rPr>
          <w:sz w:val="22"/>
          <w:szCs w:val="22"/>
        </w:rPr>
        <w:t>Ilekroć w dalszej części SWZ jest mowa o „</w:t>
      </w:r>
      <w:r>
        <w:rPr>
          <w:rFonts w:cs="Times New Roman"/>
          <w:sz w:val="22"/>
          <w:szCs w:val="22"/>
        </w:rPr>
        <w:t>Platformie e-Zamówienia</w:t>
      </w:r>
      <w:r>
        <w:rPr>
          <w:sz w:val="22"/>
          <w:szCs w:val="22"/>
        </w:rPr>
        <w:t>” – należy przez to rozumieć narzędzie umożliwiające realizację procesu związanego z udzielaniem zamówień publicznych w formie elektronicznej służące w szczególności do przekazywania ofert, oświadczeń, zwane dalej „Platformą” lub „Systemem”.</w:t>
      </w:r>
    </w:p>
    <w:p w14:paraId="33BE008A">
      <w:pPr>
        <w:tabs>
          <w:tab w:val="left" w:pos="11160"/>
        </w:tabs>
        <w:ind w:right="70" w:firstLine="0"/>
        <w:rPr>
          <w:rFonts w:ascii="Times New Roman" w:hAnsi="Times New Roman"/>
          <w:color w:val="00B0F0"/>
          <w:sz w:val="22"/>
          <w:szCs w:val="22"/>
        </w:rPr>
      </w:pPr>
    </w:p>
    <w:p w14:paraId="500512BE">
      <w:pPr>
        <w:pBdr>
          <w:top w:val="single" w:color="000001" w:sz="4" w:space="1"/>
          <w:left w:val="single" w:color="000001" w:sz="4" w:space="7"/>
          <w:bottom w:val="single" w:color="000001" w:sz="4" w:space="2"/>
          <w:right w:val="single" w:color="000001" w:sz="4" w:space="0"/>
        </w:pBdr>
        <w:overflowPunct w:val="0"/>
        <w:spacing w:line="218" w:lineRule="exact"/>
        <w:ind w:left="144" w:firstLine="0"/>
        <w:textAlignment w:val="baseline"/>
        <w:rPr>
          <w:b/>
          <w:bCs/>
          <w:spacing w:val="3"/>
        </w:rPr>
      </w:pPr>
      <w:r>
        <w:rPr>
          <w:b/>
          <w:bCs/>
          <w:spacing w:val="3"/>
          <w:sz w:val="22"/>
          <w:szCs w:val="22"/>
        </w:rPr>
        <w:t>Rozdział 3:</w:t>
      </w:r>
    </w:p>
    <w:p w14:paraId="498EBC7B">
      <w:pPr>
        <w:pBdr>
          <w:top w:val="single" w:color="000001" w:sz="4" w:space="1"/>
          <w:left w:val="single" w:color="000001" w:sz="4" w:space="7"/>
          <w:bottom w:val="single" w:color="000001" w:sz="4" w:space="2"/>
          <w:right w:val="single" w:color="000001" w:sz="4" w:space="0"/>
        </w:pBdr>
        <w:overflowPunct w:val="0"/>
        <w:spacing w:before="51" w:after="0" w:line="218" w:lineRule="exact"/>
        <w:ind w:left="144" w:firstLine="0"/>
        <w:textAlignment w:val="baseline"/>
        <w:rPr>
          <w:b/>
          <w:bCs/>
          <w:spacing w:val="8"/>
        </w:rPr>
      </w:pPr>
      <w:r>
        <w:rPr>
          <w:b/>
          <w:bCs/>
          <w:spacing w:val="8"/>
          <w:sz w:val="22"/>
          <w:szCs w:val="22"/>
        </w:rPr>
        <w:t>Tryb udzielenia zamówienia publicznego oraz informacja, czy Zamawiający przewiduje wybór najkorzystniejszej oferty z możliwością prowadzenia negocjacji</w:t>
      </w:r>
    </w:p>
    <w:p w14:paraId="2241DD9E">
      <w:pPr>
        <w:numPr>
          <w:ilvl w:val="0"/>
          <w:numId w:val="2"/>
        </w:numPr>
        <w:overflowPunct w:val="0"/>
        <w:spacing w:before="16" w:after="0" w:line="222" w:lineRule="exact"/>
        <w:ind w:left="432" w:right="144" w:hanging="288"/>
        <w:jc w:val="both"/>
        <w:textAlignment w:val="baseline"/>
        <w:rPr>
          <w:rFonts w:ascii="Times New Roman" w:hAnsi="Times New Roman"/>
          <w:sz w:val="22"/>
          <w:szCs w:val="22"/>
        </w:rPr>
      </w:pPr>
      <w:r>
        <w:rPr>
          <w:spacing w:val="6"/>
          <w:sz w:val="22"/>
          <w:szCs w:val="22"/>
        </w:rPr>
        <w:t xml:space="preserve">Postępowanie o udzielenie zamówienia publicznego prowadzone jest </w:t>
      </w:r>
      <w:r>
        <w:rPr>
          <w:b/>
          <w:bCs/>
          <w:spacing w:val="6"/>
          <w:sz w:val="22"/>
          <w:szCs w:val="22"/>
        </w:rPr>
        <w:t xml:space="preserve">w trybie podstawowym </w:t>
      </w:r>
      <w:r>
        <w:rPr>
          <w:spacing w:val="6"/>
          <w:sz w:val="22"/>
          <w:szCs w:val="22"/>
        </w:rPr>
        <w:t>na podstawie</w:t>
      </w:r>
      <w:r>
        <w:rPr>
          <w:spacing w:val="6"/>
          <w:sz w:val="22"/>
          <w:szCs w:val="22"/>
          <w:lang w:val="en-US" w:eastAsia="en-US"/>
        </w:rPr>
        <w:t xml:space="preserve"> art.</w:t>
      </w:r>
      <w:r>
        <w:rPr>
          <w:spacing w:val="6"/>
          <w:sz w:val="22"/>
          <w:szCs w:val="22"/>
        </w:rPr>
        <w:t xml:space="preserve"> 275 pkt 1 ustawy Prawo zamówień publicznych z dnia 11 września 2019 r.</w:t>
      </w:r>
      <w:r>
        <w:rPr>
          <w:sz w:val="22"/>
          <w:szCs w:val="22"/>
        </w:rPr>
        <w:t xml:space="preserve">, </w:t>
      </w:r>
      <w:r>
        <w:rPr>
          <w:spacing w:val="6"/>
          <w:sz w:val="22"/>
          <w:szCs w:val="22"/>
        </w:rPr>
        <w:t xml:space="preserve">zwanej dalej „ustawą Pzp", w którym w odpowiedzi na ogłoszenie o zamówieniu oferty mogą składać wszyscy zainteresowani wykonawcy, a następnie Zamawiający wybiera najkorzystniejszą ofertę </w:t>
      </w:r>
      <w:r>
        <w:rPr>
          <w:b/>
          <w:bCs/>
          <w:spacing w:val="6"/>
          <w:sz w:val="22"/>
          <w:szCs w:val="22"/>
        </w:rPr>
        <w:t>bez przeprowadzenia negocjacji.</w:t>
      </w:r>
    </w:p>
    <w:p w14:paraId="7201757D">
      <w:pPr>
        <w:numPr>
          <w:ilvl w:val="0"/>
          <w:numId w:val="2"/>
        </w:numPr>
        <w:overflowPunct w:val="0"/>
        <w:spacing w:before="218" w:after="441" w:line="222" w:lineRule="exact"/>
        <w:ind w:left="432" w:right="144" w:hanging="288"/>
        <w:jc w:val="both"/>
        <w:textAlignment w:val="baseline"/>
        <w:rPr>
          <w:rFonts w:ascii="Times New Roman" w:hAnsi="Times New Roman"/>
          <w:sz w:val="22"/>
          <w:szCs w:val="22"/>
        </w:rPr>
      </w:pPr>
      <w:r>
        <w:rPr>
          <w:sz w:val="22"/>
          <w:szCs w:val="22"/>
        </w:rPr>
        <w:t>W zakresie nieuregulowanym niniejszą Specyfikacją Warunków Zamówienia, zwaną dalej „SWZ", zastosowanie mają przepisy ustawy Pzp i przepisy wykonawcze do tej ustawy.</w:t>
      </w:r>
    </w:p>
    <w:p w14:paraId="51FBAF37">
      <w:pPr>
        <w:pBdr>
          <w:top w:val="single" w:color="000001" w:sz="4" w:space="2"/>
          <w:left w:val="single" w:color="000001" w:sz="4" w:space="7"/>
          <w:bottom w:val="single" w:color="000001" w:sz="4" w:space="1"/>
          <w:right w:val="single" w:color="000001" w:sz="4" w:space="0"/>
        </w:pBdr>
        <w:overflowPunct w:val="0"/>
        <w:spacing w:line="218" w:lineRule="exact"/>
        <w:ind w:left="144" w:firstLine="0"/>
        <w:textAlignment w:val="baseline"/>
        <w:rPr>
          <w:b/>
          <w:bCs/>
          <w:spacing w:val="3"/>
        </w:rPr>
      </w:pPr>
      <w:r>
        <w:rPr>
          <w:b/>
          <w:bCs/>
          <w:spacing w:val="3"/>
          <w:sz w:val="22"/>
          <w:szCs w:val="22"/>
        </w:rPr>
        <w:t>Rozdział 4:</w:t>
      </w:r>
    </w:p>
    <w:p w14:paraId="42E4A52C">
      <w:pPr>
        <w:pBdr>
          <w:top w:val="single" w:color="000001" w:sz="4" w:space="2"/>
          <w:left w:val="single" w:color="000001" w:sz="4" w:space="7"/>
          <w:bottom w:val="single" w:color="000001" w:sz="4" w:space="1"/>
          <w:right w:val="single" w:color="000001" w:sz="4" w:space="0"/>
        </w:pBdr>
        <w:overflowPunct w:val="0"/>
        <w:spacing w:before="45" w:after="222" w:line="218" w:lineRule="exact"/>
        <w:ind w:left="144" w:firstLine="0"/>
        <w:textAlignment w:val="baseline"/>
        <w:rPr>
          <w:b/>
          <w:bCs/>
          <w:spacing w:val="7"/>
        </w:rPr>
      </w:pPr>
      <w:r>
        <w:rPr>
          <w:b/>
          <w:bCs/>
          <w:spacing w:val="7"/>
          <w:sz w:val="22"/>
          <w:szCs w:val="22"/>
        </w:rPr>
        <w:t>Opis przedmiotu zamówienia</w:t>
      </w:r>
    </w:p>
    <w:p w14:paraId="606B07D5">
      <w:pPr>
        <w:widowControl/>
        <w:numPr>
          <w:ilvl w:val="0"/>
          <w:numId w:val="3"/>
        </w:numPr>
        <w:tabs>
          <w:tab w:val="left" w:pos="284"/>
        </w:tabs>
        <w:suppressAutoHyphens/>
        <w:spacing w:line="276" w:lineRule="auto"/>
        <w:ind w:left="142" w:hanging="142"/>
        <w:jc w:val="both"/>
        <w:textAlignment w:val="baseline"/>
      </w:pPr>
      <w:r>
        <w:rPr>
          <w:rFonts w:cs="Times New Roman"/>
          <w:b w:val="0"/>
          <w:bCs w:val="0"/>
          <w:sz w:val="22"/>
          <w:szCs w:val="22"/>
        </w:rPr>
        <w:t xml:space="preserve">Przedmiotem zamówienia jest </w:t>
      </w:r>
      <w:r>
        <w:rPr>
          <w:rStyle w:val="17"/>
          <w:rFonts w:eastAsia="Cambria" w:cs="Calibri"/>
          <w:b w:val="0"/>
          <w:bCs w:val="0"/>
          <w:sz w:val="22"/>
          <w:szCs w:val="22"/>
          <w:lang w:eastAsia="en-US"/>
        </w:rPr>
        <w:t>sukcesywna  dostawa mięsa i artykułów  wędliniarskich, drobiu, ryb i nabiału określonym w załączniku nr 2 SWZ w podziale na 4 części:</w:t>
      </w:r>
    </w:p>
    <w:p w14:paraId="705CD6A2">
      <w:pPr>
        <w:widowControl/>
        <w:numPr>
          <w:ilvl w:val="0"/>
          <w:numId w:val="3"/>
        </w:numPr>
        <w:tabs>
          <w:tab w:val="left" w:pos="284"/>
        </w:tabs>
        <w:suppressAutoHyphens/>
        <w:spacing w:line="276" w:lineRule="auto"/>
        <w:ind w:left="142" w:hanging="142"/>
        <w:jc w:val="both"/>
        <w:textAlignment w:val="baseline"/>
        <w:rPr>
          <w:rStyle w:val="17"/>
          <w:rFonts w:ascii="Times New Roman" w:hAnsi="Times New Roman" w:eastAsia="Cambria" w:cs="Calibri"/>
          <w:b w:val="0"/>
          <w:bCs w:val="0"/>
          <w:sz w:val="22"/>
          <w:szCs w:val="22"/>
          <w:lang w:eastAsia="en-US"/>
        </w:rPr>
      </w:pPr>
    </w:p>
    <w:tbl>
      <w:tblPr>
        <w:tblStyle w:val="8"/>
        <w:tblW w:w="8245" w:type="dxa"/>
        <w:tblInd w:w="993" w:type="dxa"/>
        <w:tblLayout w:type="autofit"/>
        <w:tblCellMar>
          <w:top w:w="0" w:type="dxa"/>
          <w:left w:w="108" w:type="dxa"/>
          <w:bottom w:w="0" w:type="dxa"/>
          <w:right w:w="108" w:type="dxa"/>
        </w:tblCellMar>
      </w:tblPr>
      <w:tblGrid>
        <w:gridCol w:w="8245"/>
      </w:tblGrid>
      <w:tr w14:paraId="0248DC1B">
        <w:tblPrEx>
          <w:tblCellMar>
            <w:top w:w="0" w:type="dxa"/>
            <w:left w:w="108" w:type="dxa"/>
            <w:bottom w:w="0" w:type="dxa"/>
            <w:right w:w="108" w:type="dxa"/>
          </w:tblCellMar>
        </w:tblPrEx>
        <w:tc>
          <w:tcPr>
            <w:tcW w:w="8245" w:type="dxa"/>
            <w:shd w:val="clear" w:color="auto" w:fill="FFFFFF"/>
          </w:tcPr>
          <w:p w14:paraId="6C4D725E">
            <w:pPr>
              <w:numPr>
                <w:ilvl w:val="0"/>
                <w:numId w:val="3"/>
              </w:numPr>
              <w:spacing w:line="252" w:lineRule="auto"/>
              <w:ind w:left="0" w:right="-287" w:firstLine="0"/>
              <w:jc w:val="both"/>
            </w:pPr>
            <w:r>
              <w:rPr>
                <w:rStyle w:val="17"/>
                <w:rFonts w:eastAsia="Cambria" w:cs="Calibri"/>
                <w:b/>
                <w:sz w:val="22"/>
                <w:szCs w:val="22"/>
                <w:lang w:eastAsia="en-US"/>
              </w:rPr>
              <w:t>Część I</w:t>
            </w:r>
            <w:r>
              <w:rPr>
                <w:rStyle w:val="17"/>
                <w:rFonts w:eastAsia="Cambria" w:cs="Calibri"/>
                <w:sz w:val="22"/>
                <w:szCs w:val="22"/>
                <w:lang w:eastAsia="en-US"/>
              </w:rPr>
              <w:t xml:space="preserve">: </w:t>
            </w:r>
            <w:r>
              <w:rPr>
                <w:sz w:val="22"/>
                <w:szCs w:val="22"/>
              </w:rPr>
              <w:t>Mięso i wyroby wędliniarskie Kod CPV: 15113000-3 15131000-5</w:t>
            </w:r>
          </w:p>
        </w:tc>
      </w:tr>
      <w:tr w14:paraId="5D009E34">
        <w:tblPrEx>
          <w:tblCellMar>
            <w:top w:w="0" w:type="dxa"/>
            <w:left w:w="108" w:type="dxa"/>
            <w:bottom w:w="0" w:type="dxa"/>
            <w:right w:w="108" w:type="dxa"/>
          </w:tblCellMar>
        </w:tblPrEx>
        <w:tc>
          <w:tcPr>
            <w:tcW w:w="8245" w:type="dxa"/>
            <w:shd w:val="clear" w:color="auto" w:fill="FFFFFF"/>
          </w:tcPr>
          <w:p w14:paraId="2FA88B30">
            <w:pPr>
              <w:numPr>
                <w:ilvl w:val="0"/>
                <w:numId w:val="3"/>
              </w:numPr>
              <w:spacing w:line="252" w:lineRule="auto"/>
              <w:ind w:left="0" w:right="-287" w:firstLine="0"/>
              <w:jc w:val="both"/>
            </w:pPr>
            <w:r>
              <w:rPr>
                <w:rStyle w:val="17"/>
                <w:rFonts w:eastAsia="Cambria" w:cs="Calibri"/>
                <w:b/>
                <w:sz w:val="22"/>
                <w:szCs w:val="22"/>
                <w:lang w:eastAsia="en-US"/>
              </w:rPr>
              <w:t>Część II</w:t>
            </w:r>
            <w:r>
              <w:rPr>
                <w:rStyle w:val="17"/>
                <w:rFonts w:eastAsia="Cambria" w:cs="Calibri"/>
                <w:sz w:val="22"/>
                <w:szCs w:val="22"/>
                <w:lang w:eastAsia="en-US"/>
              </w:rPr>
              <w:t xml:space="preserve">: </w:t>
            </w:r>
            <w:r>
              <w:rPr>
                <w:sz w:val="22"/>
                <w:szCs w:val="22"/>
              </w:rPr>
              <w:t>Drób Kod CPV: 15112000-6</w:t>
            </w:r>
          </w:p>
        </w:tc>
      </w:tr>
      <w:tr w14:paraId="22622175">
        <w:tblPrEx>
          <w:tblCellMar>
            <w:top w:w="0" w:type="dxa"/>
            <w:left w:w="108" w:type="dxa"/>
            <w:bottom w:w="0" w:type="dxa"/>
            <w:right w:w="108" w:type="dxa"/>
          </w:tblCellMar>
        </w:tblPrEx>
        <w:trPr>
          <w:trHeight w:val="285" w:hRule="atLeast"/>
        </w:trPr>
        <w:tc>
          <w:tcPr>
            <w:tcW w:w="8245" w:type="dxa"/>
            <w:shd w:val="clear" w:color="auto" w:fill="FFFFFF"/>
          </w:tcPr>
          <w:p w14:paraId="1BFF73BE">
            <w:pPr>
              <w:widowControl w:val="0"/>
              <w:numPr>
                <w:ilvl w:val="0"/>
                <w:numId w:val="3"/>
              </w:numPr>
              <w:bidi w:val="0"/>
              <w:ind w:left="0" w:right="0" w:firstLine="0"/>
              <w:jc w:val="left"/>
            </w:pPr>
            <w:r>
              <w:rPr>
                <w:rStyle w:val="17"/>
                <w:rFonts w:eastAsia="Cambria" w:cs="Calibri"/>
                <w:b/>
                <w:sz w:val="22"/>
                <w:szCs w:val="22"/>
                <w:lang w:eastAsia="en-US"/>
              </w:rPr>
              <w:t>Część III</w:t>
            </w:r>
            <w:r>
              <w:rPr>
                <w:rStyle w:val="17"/>
                <w:rFonts w:eastAsia="Cambria" w:cs="Calibri"/>
                <w:sz w:val="22"/>
                <w:szCs w:val="22"/>
                <w:lang w:eastAsia="en-US"/>
              </w:rPr>
              <w:t xml:space="preserve">: </w:t>
            </w:r>
            <w:r>
              <w:rPr>
                <w:sz w:val="22"/>
                <w:szCs w:val="22"/>
              </w:rPr>
              <w:t>Ryby Kod CPV: 15200000-0</w:t>
            </w:r>
          </w:p>
        </w:tc>
      </w:tr>
      <w:tr w14:paraId="631DACC3">
        <w:tblPrEx>
          <w:tblCellMar>
            <w:top w:w="0" w:type="dxa"/>
            <w:left w:w="108" w:type="dxa"/>
            <w:bottom w:w="0" w:type="dxa"/>
            <w:right w:w="108" w:type="dxa"/>
          </w:tblCellMar>
        </w:tblPrEx>
        <w:trPr>
          <w:trHeight w:val="285" w:hRule="atLeast"/>
        </w:trPr>
        <w:tc>
          <w:tcPr>
            <w:tcW w:w="8245" w:type="dxa"/>
            <w:shd w:val="clear" w:color="auto" w:fill="FFFFFF"/>
          </w:tcPr>
          <w:p w14:paraId="49027A74">
            <w:pPr>
              <w:widowControl w:val="0"/>
              <w:numPr>
                <w:ilvl w:val="0"/>
                <w:numId w:val="3"/>
              </w:numPr>
              <w:bidi w:val="0"/>
              <w:ind w:left="0" w:right="0" w:firstLine="0"/>
              <w:jc w:val="left"/>
              <w:rPr>
                <w:sz w:val="22"/>
                <w:szCs w:val="22"/>
              </w:rPr>
            </w:pPr>
            <w:r>
              <w:rPr>
                <w:b/>
                <w:bCs/>
                <w:sz w:val="22"/>
                <w:szCs w:val="22"/>
              </w:rPr>
              <w:t>Część IV</w:t>
            </w:r>
            <w:r>
              <w:rPr>
                <w:sz w:val="22"/>
                <w:szCs w:val="22"/>
              </w:rPr>
              <w:t>: Nabiał Kod CPV: 15500000-3</w:t>
            </w:r>
          </w:p>
        </w:tc>
      </w:tr>
    </w:tbl>
    <w:p w14:paraId="1BE2E6BE">
      <w:pPr>
        <w:numPr>
          <w:ilvl w:val="0"/>
          <w:numId w:val="3"/>
        </w:numPr>
        <w:spacing w:line="252" w:lineRule="auto"/>
        <w:rPr>
          <w:rStyle w:val="17"/>
          <w:rFonts w:ascii="Times New Roman" w:hAnsi="Times New Roman" w:eastAsia="Cambria" w:cs="Calibri"/>
          <w:b/>
          <w:bCs w:val="0"/>
          <w:strike w:val="0"/>
          <w:dstrike w:val="0"/>
          <w:sz w:val="22"/>
          <w:szCs w:val="22"/>
          <w:u w:val="single"/>
          <w:lang w:eastAsia="en-US"/>
        </w:rPr>
      </w:pPr>
    </w:p>
    <w:p w14:paraId="5BAF360B">
      <w:pPr>
        <w:numPr>
          <w:ilvl w:val="0"/>
          <w:numId w:val="3"/>
        </w:numPr>
        <w:spacing w:line="252" w:lineRule="auto"/>
      </w:pPr>
      <w:r>
        <w:rPr>
          <w:rStyle w:val="17"/>
          <w:rFonts w:eastAsia="Cambria" w:cs="Calibri"/>
          <w:b w:val="0"/>
          <w:bCs w:val="0"/>
          <w:strike w:val="0"/>
          <w:dstrike w:val="0"/>
          <w:sz w:val="22"/>
          <w:szCs w:val="22"/>
          <w:u w:val="none"/>
          <w:lang w:eastAsia="en-US"/>
        </w:rPr>
        <w:t>Wykonawca może składać oferty na wszystkie części zamówienia.</w:t>
      </w:r>
    </w:p>
    <w:p w14:paraId="4D191B36">
      <w:pPr>
        <w:numPr>
          <w:ilvl w:val="0"/>
          <w:numId w:val="3"/>
        </w:numPr>
        <w:spacing w:line="252" w:lineRule="auto"/>
        <w:rPr>
          <w:rStyle w:val="17"/>
          <w:rFonts w:ascii="Times New Roman" w:hAnsi="Times New Roman" w:eastAsia="Cambria" w:cs="Calibri"/>
          <w:b w:val="0"/>
          <w:bCs w:val="0"/>
          <w:strike w:val="0"/>
          <w:dstrike w:val="0"/>
          <w:sz w:val="22"/>
          <w:szCs w:val="22"/>
          <w:u w:val="single"/>
          <w:lang w:eastAsia="en-US"/>
        </w:rPr>
      </w:pPr>
    </w:p>
    <w:p w14:paraId="35AE39C2">
      <w:pPr>
        <w:widowControl w:val="0"/>
        <w:numPr>
          <w:ilvl w:val="0"/>
          <w:numId w:val="3"/>
        </w:numPr>
        <w:bidi w:val="0"/>
        <w:spacing w:line="252" w:lineRule="auto"/>
        <w:ind w:left="0" w:right="0" w:firstLine="0"/>
        <w:jc w:val="left"/>
      </w:pPr>
      <w:r>
        <w:rPr>
          <w:rStyle w:val="17"/>
          <w:rFonts w:eastAsia="Cambria" w:cs="Calibri"/>
          <w:sz w:val="22"/>
          <w:szCs w:val="22"/>
          <w:lang w:eastAsia="en-US"/>
        </w:rPr>
        <w:t>Przedmiot zamówienia dla wszystkich części obejmuje:</w:t>
      </w:r>
    </w:p>
    <w:p w14:paraId="7B10245B">
      <w:pPr>
        <w:widowControl w:val="0"/>
        <w:numPr>
          <w:ilvl w:val="0"/>
          <w:numId w:val="3"/>
        </w:numPr>
        <w:bidi w:val="0"/>
        <w:spacing w:line="276" w:lineRule="auto"/>
        <w:ind w:left="0" w:right="0" w:firstLine="0"/>
        <w:jc w:val="both"/>
      </w:pPr>
      <w:r>
        <w:rPr>
          <w:rStyle w:val="17"/>
          <w:rFonts w:cs="Calibri"/>
          <w:sz w:val="22"/>
          <w:szCs w:val="22"/>
          <w:lang w:eastAsia="en-US"/>
        </w:rPr>
        <w:t xml:space="preserve">-  Produkty żywnościowe o długoterminowym okresie przydatności do spożycia muszą posiadać </w:t>
      </w:r>
      <w:r>
        <w:rPr>
          <w:rStyle w:val="17"/>
          <w:rFonts w:cs="Calibri"/>
          <w:b/>
          <w:sz w:val="22"/>
          <w:szCs w:val="22"/>
          <w:lang w:eastAsia="en-US"/>
        </w:rPr>
        <w:t>co najmniej 2 miesięczną datę przydatności do spożycia</w:t>
      </w:r>
      <w:r>
        <w:rPr>
          <w:rStyle w:val="17"/>
          <w:rFonts w:cs="Calibri"/>
          <w:sz w:val="22"/>
          <w:szCs w:val="22"/>
          <w:lang w:eastAsia="en-US"/>
        </w:rPr>
        <w:t xml:space="preserve"> licząc od daty ich dostarczenia do zamawiającego. Produkty żywnościowe świeże i z krótkim okresem przechowywania odpowiednio powinny posiadać </w:t>
      </w:r>
      <w:r>
        <w:rPr>
          <w:rStyle w:val="17"/>
          <w:rFonts w:cs="Calibri"/>
          <w:b/>
          <w:sz w:val="22"/>
          <w:szCs w:val="22"/>
          <w:lang w:eastAsia="en-US"/>
        </w:rPr>
        <w:t>aktualny, co najmniej 4 dniowy termin przydatności do spożycia.</w:t>
      </w:r>
    </w:p>
    <w:p w14:paraId="4842BAB1">
      <w:pPr>
        <w:widowControl w:val="0"/>
        <w:numPr>
          <w:ilvl w:val="0"/>
          <w:numId w:val="3"/>
        </w:numPr>
        <w:bidi w:val="0"/>
        <w:spacing w:line="276" w:lineRule="auto"/>
        <w:ind w:left="0" w:right="0" w:firstLine="0"/>
        <w:jc w:val="both"/>
      </w:pPr>
      <w:r>
        <w:rPr>
          <w:rStyle w:val="17"/>
          <w:rFonts w:cs="Calibri"/>
          <w:b/>
          <w:sz w:val="22"/>
          <w:szCs w:val="22"/>
          <w:lang w:eastAsia="en-US"/>
        </w:rPr>
        <w:t xml:space="preserve">- </w:t>
      </w:r>
      <w:r>
        <w:rPr>
          <w:rStyle w:val="17"/>
          <w:rFonts w:cs="Calibri"/>
          <w:sz w:val="22"/>
          <w:szCs w:val="22"/>
          <w:lang w:eastAsia="en-US"/>
        </w:rPr>
        <w:t>Wszystkie oferowane produkty muszą być pełnowartościowe, produkowane zgodnie z obowiązującymi normami i standardami  oraz zgodnie z zasadami HACCP.</w:t>
      </w:r>
    </w:p>
    <w:p w14:paraId="65F69684">
      <w:pPr>
        <w:widowControl w:val="0"/>
        <w:numPr>
          <w:ilvl w:val="0"/>
          <w:numId w:val="3"/>
        </w:numPr>
        <w:bidi w:val="0"/>
        <w:spacing w:line="276" w:lineRule="auto"/>
        <w:ind w:left="0" w:right="0" w:firstLine="0"/>
        <w:jc w:val="both"/>
      </w:pPr>
      <w:r>
        <w:rPr>
          <w:rStyle w:val="17"/>
          <w:rFonts w:cs="Calibri"/>
          <w:sz w:val="22"/>
          <w:szCs w:val="22"/>
          <w:lang w:eastAsia="en-US"/>
        </w:rPr>
        <w:t>- Zamawiający wymaga aby oznakowanie dostarczonego produktu było zgodne z Rozporządzeniem Ministra Rolnictwa i Rozwoju Wsi z dnia 23 grudnia 2014 r. w sprawie znakowania poszczególnych rodzajów środków spożywczych. Na opakowaniu powinny znajdować się: termin przydatności do spożycia, sposób przechowywania, waga netto, skład surowcowy, informacje żywieniowe – wartość odżywcza, alergeny oraz  dokładny adres producenta.</w:t>
      </w:r>
    </w:p>
    <w:p w14:paraId="2224F287">
      <w:pPr>
        <w:widowControl/>
        <w:numPr>
          <w:ilvl w:val="0"/>
          <w:numId w:val="3"/>
        </w:numPr>
        <w:tabs>
          <w:tab w:val="left" w:pos="284"/>
        </w:tabs>
        <w:suppressAutoHyphens/>
        <w:bidi w:val="0"/>
        <w:spacing w:line="276" w:lineRule="auto"/>
        <w:ind w:left="0" w:right="0" w:firstLine="0"/>
        <w:jc w:val="both"/>
        <w:textAlignment w:val="baseline"/>
        <w:rPr>
          <w:rFonts w:ascii="Times New Roman" w:hAnsi="Times New Roman" w:eastAsia="Times New Roman" w:cs="Times New Roman"/>
          <w:b w:val="0"/>
          <w:bCs w:val="0"/>
          <w:i w:val="0"/>
          <w:iCs w:val="0"/>
          <w:color w:val="000000"/>
          <w:sz w:val="22"/>
          <w:szCs w:val="22"/>
          <w:u w:val="none"/>
          <w:lang w:eastAsia="pl-PL"/>
        </w:rPr>
      </w:pPr>
      <w:r>
        <w:rPr>
          <w:rStyle w:val="17"/>
          <w:rFonts w:eastAsia="Times New Roman" w:cs="Calibri"/>
          <w:b w:val="0"/>
          <w:bCs w:val="0"/>
          <w:i w:val="0"/>
          <w:iCs w:val="0"/>
          <w:color w:val="000000"/>
          <w:sz w:val="22"/>
          <w:szCs w:val="22"/>
          <w:u w:val="none"/>
          <w:lang w:eastAsia="en-US"/>
        </w:rPr>
        <w:t>- Jeżeli w przedmiocie zamówienia znajdują się jakiekolwiek znaki towarowe, patenty czy pochodzenie, należy przyjąć, że Zamawiający podał taki opis ze wskazaniem na typ i dopuszcza zastosowanie produktów równoważnych na cały asortyment stanowiący przedmiot zamówienia, tj. produktów innych producentów niż wymienione w formularzu asortymentowo-cenowym z zastrzeżeniem, aby artykuł spożywczy był o takich samych lub lepszych parametrach jakościowych, walorach smakowych, estetycznych, zachowaniu się podczas obróbki gastronomicznej jak wymienione w formularzu. W takim przypadku należy zaznaczyć, jakiego produktu dotyczy oferta równoważna.</w:t>
      </w:r>
    </w:p>
    <w:p w14:paraId="0BF2E901">
      <w:pPr>
        <w:pStyle w:val="9"/>
        <w:widowControl w:val="0"/>
        <w:spacing w:before="0" w:after="0"/>
        <w:ind w:left="0" w:firstLine="0"/>
        <w:rPr>
          <w:rFonts w:ascii="Times New Roman" w:hAnsi="Times New Roman"/>
          <w:sz w:val="22"/>
          <w:szCs w:val="22"/>
        </w:rPr>
      </w:pPr>
    </w:p>
    <w:p w14:paraId="6DDDED79">
      <w:pPr>
        <w:pBdr>
          <w:top w:val="single" w:color="000001" w:sz="4" w:space="2"/>
          <w:left w:val="single" w:color="000001" w:sz="4" w:space="7"/>
          <w:bottom w:val="single" w:color="000001" w:sz="4" w:space="1"/>
          <w:right w:val="single" w:color="000001" w:sz="4" w:space="0"/>
        </w:pBdr>
        <w:overflowPunct w:val="0"/>
        <w:spacing w:line="218" w:lineRule="exact"/>
        <w:ind w:left="144" w:firstLine="0"/>
        <w:textAlignment w:val="baseline"/>
        <w:rPr>
          <w:b/>
          <w:bCs/>
          <w:spacing w:val="3"/>
        </w:rPr>
      </w:pPr>
      <w:r>
        <w:rPr>
          <w:b/>
          <w:bCs/>
          <w:spacing w:val="3"/>
          <w:sz w:val="22"/>
          <w:szCs w:val="22"/>
        </w:rPr>
        <w:t>Rozdział 5:</w:t>
      </w:r>
    </w:p>
    <w:p w14:paraId="51DA2DFF">
      <w:pPr>
        <w:pBdr>
          <w:top w:val="single" w:color="000001" w:sz="4" w:space="2"/>
          <w:left w:val="single" w:color="000001" w:sz="4" w:space="7"/>
          <w:bottom w:val="single" w:color="000001" w:sz="4" w:space="1"/>
          <w:right w:val="single" w:color="000001" w:sz="4" w:space="0"/>
        </w:pBdr>
        <w:overflowPunct w:val="0"/>
        <w:spacing w:before="46" w:after="249" w:line="218" w:lineRule="exact"/>
        <w:ind w:left="144" w:firstLine="0"/>
        <w:textAlignment w:val="baseline"/>
        <w:rPr>
          <w:b/>
          <w:bCs/>
          <w:spacing w:val="7"/>
        </w:rPr>
      </w:pPr>
      <w:r>
        <w:rPr>
          <w:b/>
          <w:bCs/>
          <w:spacing w:val="7"/>
          <w:sz w:val="22"/>
          <w:szCs w:val="22"/>
        </w:rPr>
        <w:t>Termin wykonania zamówienia</w:t>
      </w:r>
    </w:p>
    <w:p w14:paraId="3CD0A192">
      <w:pPr>
        <w:widowControl w:val="0"/>
        <w:overflowPunct w:val="0"/>
        <w:bidi w:val="0"/>
        <w:spacing w:line="215" w:lineRule="exact"/>
        <w:ind w:left="0" w:right="0" w:firstLine="0"/>
        <w:jc w:val="left"/>
        <w:textAlignment w:val="baseline"/>
        <w:rPr>
          <w:rFonts w:ascii="Times New Roman" w:hAnsi="Times New Roman"/>
          <w:sz w:val="22"/>
          <w:szCs w:val="22"/>
        </w:rPr>
      </w:pPr>
      <w:r>
        <w:rPr>
          <w:spacing w:val="6"/>
          <w:sz w:val="22"/>
          <w:szCs w:val="22"/>
        </w:rPr>
        <w:t xml:space="preserve">Termin realizacji zamówienia: </w:t>
      </w:r>
      <w:r>
        <w:rPr>
          <w:rFonts w:cs="Times New Roman"/>
          <w:spacing w:val="6"/>
          <w:sz w:val="22"/>
          <w:szCs w:val="22"/>
        </w:rPr>
        <w:t xml:space="preserve">Wykonawca zobowiązany jest realizować przedmiot zamówienia sukcesywnie przez okres </w:t>
      </w:r>
      <w:r>
        <w:rPr>
          <w:rFonts w:cs="Times New Roman"/>
          <w:b/>
          <w:bCs/>
          <w:spacing w:val="6"/>
          <w:sz w:val="22"/>
          <w:szCs w:val="22"/>
        </w:rPr>
        <w:t>12 miesięcy</w:t>
      </w:r>
      <w:r>
        <w:rPr>
          <w:rFonts w:cs="Times New Roman"/>
          <w:spacing w:val="6"/>
          <w:sz w:val="22"/>
          <w:szCs w:val="22"/>
        </w:rPr>
        <w:t>.</w:t>
      </w:r>
    </w:p>
    <w:p w14:paraId="4D149D9B">
      <w:pPr>
        <w:overflowPunct w:val="0"/>
        <w:spacing w:line="215" w:lineRule="exact"/>
        <w:ind w:left="144" w:firstLine="0"/>
        <w:textAlignment w:val="baseline"/>
        <w:rPr>
          <w:spacing w:val="6"/>
        </w:rPr>
      </w:pPr>
      <w:r>
        <w:rPr>
          <w:b/>
          <w:bCs/>
          <w:color w:val="FF0000"/>
          <w:spacing w:val="6"/>
          <w:sz w:val="22"/>
          <w:szCs w:val="22"/>
        </w:rPr>
        <w:t xml:space="preserve"> </w:t>
      </w:r>
    </w:p>
    <w:p w14:paraId="4F72F0CE">
      <w:pPr>
        <w:pBdr>
          <w:top w:val="single" w:color="000001" w:sz="4" w:space="1"/>
          <w:left w:val="single" w:color="000001" w:sz="4" w:space="7"/>
          <w:bottom w:val="single" w:color="000001" w:sz="4" w:space="2"/>
          <w:right w:val="single" w:color="000001" w:sz="4" w:space="0"/>
        </w:pBdr>
        <w:overflowPunct w:val="0"/>
        <w:spacing w:line="218" w:lineRule="exact"/>
        <w:ind w:left="144" w:firstLine="0"/>
        <w:textAlignment w:val="baseline"/>
        <w:rPr>
          <w:b/>
          <w:bCs/>
          <w:spacing w:val="3"/>
        </w:rPr>
      </w:pPr>
      <w:r>
        <w:rPr>
          <w:b/>
          <w:bCs/>
          <w:spacing w:val="3"/>
          <w:sz w:val="22"/>
          <w:szCs w:val="22"/>
        </w:rPr>
        <w:t>Rozdział 6:</w:t>
      </w:r>
    </w:p>
    <w:p w14:paraId="666BE427">
      <w:pPr>
        <w:pBdr>
          <w:top w:val="single" w:color="000001" w:sz="4" w:space="1"/>
          <w:left w:val="single" w:color="000001" w:sz="4" w:space="7"/>
          <w:bottom w:val="single" w:color="000001" w:sz="4" w:space="2"/>
          <w:right w:val="single" w:color="000001" w:sz="4" w:space="0"/>
        </w:pBdr>
        <w:overflowPunct w:val="0"/>
        <w:spacing w:before="42" w:after="220" w:line="218" w:lineRule="exact"/>
        <w:ind w:left="144" w:firstLine="0"/>
        <w:textAlignment w:val="baseline"/>
        <w:rPr>
          <w:rFonts w:ascii="Times New Roman" w:hAnsi="Times New Roman"/>
          <w:sz w:val="22"/>
          <w:szCs w:val="22"/>
        </w:rPr>
      </w:pPr>
      <w:r>
        <w:rPr>
          <w:b/>
          <w:bCs/>
          <w:spacing w:val="6"/>
          <w:sz w:val="22"/>
          <w:szCs w:val="22"/>
        </w:rPr>
        <w:t>Opis części zamówienia</w:t>
      </w:r>
    </w:p>
    <w:p w14:paraId="69AB45B4">
      <w:pPr>
        <w:pStyle w:val="1154"/>
        <w:widowControl w:val="0"/>
        <w:tabs>
          <w:tab w:val="left" w:pos="0"/>
        </w:tabs>
        <w:bidi w:val="0"/>
        <w:spacing w:before="0" w:after="0" w:line="276" w:lineRule="auto"/>
        <w:ind w:left="0" w:right="0" w:firstLine="0"/>
        <w:jc w:val="left"/>
        <w:rPr>
          <w:rFonts w:ascii="Times New Roman" w:hAnsi="Times New Roman" w:eastAsia="Times New Roman" w:cs="Times New Roman"/>
          <w:bCs/>
          <w:sz w:val="22"/>
          <w:szCs w:val="22"/>
          <w:lang w:eastAsia="zh-CN"/>
        </w:rPr>
      </w:pPr>
      <w:r>
        <w:rPr>
          <w:rFonts w:eastAsia="Times New Roman" w:cs="Times New Roman"/>
          <w:bCs/>
          <w:sz w:val="22"/>
          <w:szCs w:val="22"/>
          <w:lang w:eastAsia="zh-CN"/>
        </w:rPr>
        <w:t>Zamawiający dokonuje podziału na części i tym samym dopuszcza składania ofert częściowych, o których mowa w art. 7 pkt 15 ustawy Pzp.</w:t>
      </w:r>
    </w:p>
    <w:p w14:paraId="241C70E4">
      <w:pPr>
        <w:pStyle w:val="1154"/>
        <w:widowControl w:val="0"/>
        <w:tabs>
          <w:tab w:val="left" w:pos="0"/>
        </w:tabs>
        <w:bidi w:val="0"/>
        <w:spacing w:before="0" w:after="0" w:line="276" w:lineRule="auto"/>
        <w:ind w:left="0" w:right="0" w:firstLine="0"/>
        <w:jc w:val="left"/>
        <w:rPr>
          <w:rFonts w:cs="Times New Roman"/>
        </w:rPr>
      </w:pPr>
    </w:p>
    <w:p w14:paraId="5714E69B">
      <w:pPr>
        <w:pBdr>
          <w:top w:val="single" w:color="000001" w:sz="4" w:space="1"/>
          <w:left w:val="single" w:color="000001" w:sz="4" w:space="7"/>
          <w:bottom w:val="single" w:color="000001" w:sz="4" w:space="1"/>
          <w:right w:val="single" w:color="000001" w:sz="4" w:space="0"/>
        </w:pBdr>
        <w:overflowPunct w:val="0"/>
        <w:spacing w:line="218" w:lineRule="exact"/>
        <w:ind w:left="144" w:firstLine="0"/>
        <w:textAlignment w:val="baseline"/>
        <w:rPr>
          <w:b/>
          <w:bCs/>
          <w:spacing w:val="3"/>
        </w:rPr>
      </w:pPr>
      <w:r>
        <w:rPr>
          <w:b/>
          <w:bCs/>
          <w:spacing w:val="3"/>
          <w:sz w:val="22"/>
          <w:szCs w:val="22"/>
        </w:rPr>
        <w:t>Rozdział 7:</w:t>
      </w:r>
    </w:p>
    <w:p w14:paraId="722904A0">
      <w:pPr>
        <w:pBdr>
          <w:top w:val="single" w:color="000001" w:sz="4" w:space="1"/>
          <w:left w:val="single" w:color="000001" w:sz="4" w:space="7"/>
          <w:bottom w:val="single" w:color="000001" w:sz="4" w:space="1"/>
          <w:right w:val="single" w:color="000001" w:sz="4" w:space="0"/>
        </w:pBdr>
        <w:overflowPunct w:val="0"/>
        <w:spacing w:before="36" w:after="238" w:line="218" w:lineRule="exact"/>
        <w:ind w:left="144" w:firstLine="0"/>
        <w:textAlignment w:val="baseline"/>
        <w:rPr>
          <w:b/>
          <w:bCs/>
          <w:spacing w:val="6"/>
        </w:rPr>
      </w:pPr>
      <w:r>
        <w:rPr>
          <w:b/>
          <w:bCs/>
          <w:spacing w:val="6"/>
          <w:sz w:val="22"/>
          <w:szCs w:val="22"/>
        </w:rPr>
        <w:t>Informacja na temat możliwości składania ofert wariantowych i równoważnych, umowy ramowej</w:t>
      </w:r>
    </w:p>
    <w:p w14:paraId="59FC112E">
      <w:pPr>
        <w:numPr>
          <w:ilvl w:val="0"/>
          <w:numId w:val="4"/>
        </w:numPr>
        <w:overflowPunct w:val="0"/>
        <w:spacing w:before="6" w:after="0" w:line="218" w:lineRule="exact"/>
        <w:jc w:val="both"/>
        <w:textAlignment w:val="baseline"/>
        <w:rPr>
          <w:spacing w:val="7"/>
        </w:rPr>
      </w:pPr>
      <w:r>
        <w:rPr>
          <w:spacing w:val="7"/>
          <w:sz w:val="22"/>
          <w:szCs w:val="22"/>
        </w:rPr>
        <w:t xml:space="preserve">Zamawiający </w:t>
      </w:r>
      <w:r>
        <w:rPr>
          <w:b/>
          <w:bCs/>
          <w:spacing w:val="7"/>
          <w:sz w:val="22"/>
          <w:szCs w:val="22"/>
        </w:rPr>
        <w:t xml:space="preserve">nie dopuszcza </w:t>
      </w:r>
      <w:r>
        <w:rPr>
          <w:spacing w:val="7"/>
          <w:sz w:val="22"/>
          <w:szCs w:val="22"/>
        </w:rPr>
        <w:t>składania ofert wariantowych.</w:t>
      </w:r>
    </w:p>
    <w:p w14:paraId="32F98D4F">
      <w:pPr>
        <w:numPr>
          <w:ilvl w:val="0"/>
          <w:numId w:val="4"/>
        </w:numPr>
        <w:overflowPunct w:val="0"/>
        <w:spacing w:before="224" w:after="0" w:line="218" w:lineRule="exact"/>
        <w:jc w:val="both"/>
        <w:textAlignment w:val="baseline"/>
        <w:rPr>
          <w:rFonts w:ascii="Times New Roman" w:hAnsi="Times New Roman"/>
          <w:sz w:val="22"/>
          <w:szCs w:val="22"/>
        </w:rPr>
      </w:pPr>
      <w:r>
        <mc:AlternateContent>
          <mc:Choice Requires="wps">
            <w:drawing>
              <wp:anchor distT="0" distB="0" distL="0" distR="0" simplePos="0" relativeHeight="251659264" behindDoc="0" locked="0" layoutInCell="1" allowOverlap="1">
                <wp:simplePos x="0" y="0"/>
                <wp:positionH relativeFrom="page">
                  <wp:posOffset>6541135</wp:posOffset>
                </wp:positionH>
                <wp:positionV relativeFrom="page">
                  <wp:posOffset>9854565</wp:posOffset>
                </wp:positionV>
                <wp:extent cx="106680" cy="123825"/>
                <wp:effectExtent l="0" t="0" r="0" b="0"/>
                <wp:wrapSquare wrapText="bothSides"/>
                <wp:docPr id="1" name="Text Box 2"/>
                <wp:cNvGraphicFramePr/>
                <a:graphic xmlns:a="http://schemas.openxmlformats.org/drawingml/2006/main">
                  <a:graphicData uri="http://schemas.microsoft.com/office/word/2010/wordprocessingShape">
                    <wps:wsp>
                      <wps:cNvSpPr/>
                      <wps:spPr>
                        <a:xfrm>
                          <a:off x="0" y="0"/>
                          <a:ext cx="106200" cy="123120"/>
                        </a:xfrm>
                        <a:prstGeom prst="rect">
                          <a:avLst/>
                        </a:prstGeom>
                        <a:noFill/>
                        <a:ln>
                          <a:noFill/>
                        </a:ln>
                      </wps:spPr>
                      <wps:style>
                        <a:lnRef idx="0">
                          <a:srgbClr val="FFFFFF"/>
                        </a:lnRef>
                        <a:fillRef idx="0">
                          <a:srgbClr val="FFFFFF"/>
                        </a:fillRef>
                        <a:effectRef idx="0">
                          <a:srgbClr val="FFFFFF"/>
                        </a:effectRef>
                        <a:fontRef idx="minor"/>
                      </wps:style>
                      <wps:txbx>
                        <w:txbxContent>
                          <w:p w14:paraId="6A6F0052">
                            <w:pPr>
                              <w:pStyle w:val="1153"/>
                              <w:overflowPunct w:val="0"/>
                              <w:spacing w:before="10" w:after="0" w:line="167" w:lineRule="exact"/>
                              <w:textAlignment w:val="baseline"/>
                              <w:rPr>
                                <w:color w:val="000000"/>
                              </w:rPr>
                            </w:pPr>
                          </w:p>
                        </w:txbxContent>
                      </wps:txbx>
                      <wps:bodyPr lIns="0" tIns="0" rIns="0" bIns="0">
                        <a:noAutofit/>
                      </wps:bodyPr>
                    </wps:wsp>
                  </a:graphicData>
                </a:graphic>
              </wp:anchor>
            </w:drawing>
          </mc:Choice>
          <mc:Fallback>
            <w:pict>
              <v:rect id="Text Box 2" o:spid="_x0000_s1026" o:spt="1" style="position:absolute;left:0pt;margin-left:515.05pt;margin-top:775.95pt;height:9.75pt;width:8.4pt;mso-position-horizontal-relative:page;mso-position-vertical-relative:page;mso-wrap-distance-bottom:0pt;mso-wrap-distance-left:0pt;mso-wrap-distance-right:0pt;mso-wrap-distance-top:0pt;z-index:251659264;mso-width-relative:page;mso-height-relative:page;" filled="f" stroked="f" coordsize="21600,21600" o:gfxdata="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eRShfcAAAA&#10;DwEAAA8AAAAAAAAAAQAgAAAAIgAAAGRycy9kb3ducmV2LnhtbFBLAQIUABQAAAAIAIdO4kCUueh+&#10;pwEAAHQDAAAOAAAAAAAAAAEAIAAAACsBAABkcnMvZTJvRG9jLnhtbFBLBQYAAAAABgAGAFkBAABE&#10;BQAAAAA=&#10;">
                <v:fill on="f" focussize="0,0"/>
                <v:stroke on="f"/>
                <v:imagedata o:title=""/>
                <o:lock v:ext="edit" aspectratio="f"/>
                <v:textbox inset="0mm,0mm,0mm,0mm">
                  <w:txbxContent>
                    <w:p w14:paraId="6A6F0052">
                      <w:pPr>
                        <w:pStyle w:val="1153"/>
                        <w:overflowPunct w:val="0"/>
                        <w:spacing w:before="10" w:after="0" w:line="167" w:lineRule="exact"/>
                        <w:textAlignment w:val="baseline"/>
                        <w:rPr>
                          <w:color w:val="000000"/>
                        </w:rPr>
                      </w:pPr>
                    </w:p>
                  </w:txbxContent>
                </v:textbox>
                <w10:wrap type="square"/>
              </v:rect>
            </w:pict>
          </mc:Fallback>
        </mc:AlternateContent>
      </w:r>
      <w:r>
        <w:rPr>
          <w:spacing w:val="7"/>
          <w:sz w:val="22"/>
          <w:szCs w:val="22"/>
        </w:rPr>
        <w:t xml:space="preserve">Zamawiający </w:t>
      </w:r>
      <w:r>
        <w:rPr>
          <w:b/>
          <w:bCs/>
          <w:spacing w:val="7"/>
          <w:sz w:val="22"/>
          <w:szCs w:val="22"/>
        </w:rPr>
        <w:t xml:space="preserve">nie przewiduje </w:t>
      </w:r>
      <w:r>
        <w:rPr>
          <w:spacing w:val="7"/>
          <w:sz w:val="22"/>
          <w:szCs w:val="22"/>
        </w:rPr>
        <w:t>zawarcia umowy ramowej.</w:t>
      </w:r>
    </w:p>
    <w:p w14:paraId="032C95DA">
      <w:pPr>
        <w:overflowPunct w:val="0"/>
        <w:spacing w:line="214" w:lineRule="exact"/>
        <w:ind w:left="864" w:right="144" w:firstLine="0"/>
        <w:jc w:val="both"/>
        <w:textAlignment w:val="baseline"/>
        <w:rPr>
          <w:rFonts w:ascii="Times New Roman" w:hAnsi="Times New Roman"/>
          <w:spacing w:val="5"/>
          <w:sz w:val="22"/>
          <w:szCs w:val="22"/>
        </w:rPr>
      </w:pPr>
    </w:p>
    <w:p w14:paraId="3DF95B7C">
      <w:pPr>
        <w:pBdr>
          <w:top w:val="single" w:color="000001" w:sz="4" w:space="2"/>
          <w:left w:val="single" w:color="000001" w:sz="4" w:space="7"/>
          <w:bottom w:val="single" w:color="000001" w:sz="4" w:space="2"/>
          <w:right w:val="single" w:color="000001" w:sz="4" w:space="0"/>
        </w:pBdr>
        <w:overflowPunct w:val="0"/>
        <w:spacing w:line="219" w:lineRule="exact"/>
        <w:ind w:left="144" w:firstLine="0"/>
        <w:textAlignment w:val="baseline"/>
        <w:rPr>
          <w:b/>
          <w:bCs/>
          <w:spacing w:val="3"/>
        </w:rPr>
      </w:pPr>
      <w:r>
        <w:rPr>
          <w:b/>
          <w:bCs/>
          <w:spacing w:val="3"/>
          <w:sz w:val="22"/>
          <w:szCs w:val="22"/>
        </w:rPr>
        <w:t>Rozdział 8:</w:t>
      </w:r>
    </w:p>
    <w:p w14:paraId="4775A2D2">
      <w:pPr>
        <w:pBdr>
          <w:top w:val="single" w:color="000001" w:sz="4" w:space="2"/>
          <w:left w:val="single" w:color="000001" w:sz="4" w:space="7"/>
          <w:bottom w:val="single" w:color="000001" w:sz="4" w:space="2"/>
          <w:right w:val="single" w:color="000001" w:sz="4" w:space="0"/>
        </w:pBdr>
        <w:overflowPunct w:val="0"/>
        <w:spacing w:before="40" w:after="230" w:line="221" w:lineRule="exact"/>
        <w:ind w:left="144" w:firstLine="0"/>
        <w:textAlignment w:val="baseline"/>
        <w:rPr>
          <w:b/>
          <w:bCs/>
          <w:spacing w:val="5"/>
        </w:rPr>
      </w:pPr>
      <w:r>
        <w:rPr>
          <w:b/>
          <w:bCs/>
          <w:spacing w:val="5"/>
          <w:sz w:val="22"/>
          <w:szCs w:val="22"/>
        </w:rPr>
        <w:t>Informacja na temat zamówień, o których mowa w</w:t>
      </w:r>
      <w:r>
        <w:rPr>
          <w:b/>
          <w:bCs/>
          <w:spacing w:val="5"/>
          <w:sz w:val="22"/>
          <w:szCs w:val="22"/>
          <w:lang w:val="en-US" w:eastAsia="en-US"/>
        </w:rPr>
        <w:t xml:space="preserve"> art.</w:t>
      </w:r>
      <w:r>
        <w:rPr>
          <w:b/>
          <w:bCs/>
          <w:spacing w:val="5"/>
          <w:sz w:val="22"/>
          <w:szCs w:val="22"/>
        </w:rPr>
        <w:t xml:space="preserve"> 214 ust. 1 pkt 7 i 8</w:t>
      </w:r>
    </w:p>
    <w:p w14:paraId="4E8C291F">
      <w:pPr>
        <w:overflowPunct w:val="0"/>
        <w:spacing w:before="4" w:after="331" w:line="221" w:lineRule="exact"/>
        <w:ind w:left="144" w:right="144" w:firstLine="0"/>
        <w:jc w:val="both"/>
        <w:textAlignment w:val="baseline"/>
        <w:rPr>
          <w:rFonts w:ascii="Times New Roman" w:hAnsi="Times New Roman"/>
          <w:sz w:val="22"/>
          <w:szCs w:val="22"/>
        </w:rPr>
      </w:pPr>
      <w:r>
        <w:rPr>
          <w:sz w:val="22"/>
          <w:szCs w:val="22"/>
        </w:rPr>
        <w:t>Zamawiający nie przewiduje możliwości udzielenia zamówienia, o którym mowa w</w:t>
      </w:r>
      <w:r>
        <w:rPr>
          <w:sz w:val="22"/>
          <w:szCs w:val="22"/>
          <w:lang w:val="en-US" w:eastAsia="en-US"/>
        </w:rPr>
        <w:t xml:space="preserve"> art.</w:t>
      </w:r>
      <w:r>
        <w:rPr>
          <w:sz w:val="22"/>
          <w:szCs w:val="22"/>
        </w:rPr>
        <w:t xml:space="preserve"> 214 ust 1 pkt 7 i 8 ustawy Pzp.</w:t>
      </w:r>
    </w:p>
    <w:p w14:paraId="3F409B0E">
      <w:pPr>
        <w:pBdr>
          <w:top w:val="single" w:color="000001" w:sz="4" w:space="1"/>
          <w:left w:val="single" w:color="000001" w:sz="4" w:space="7"/>
          <w:bottom w:val="single" w:color="000001" w:sz="4" w:space="1"/>
          <w:right w:val="single" w:color="000001" w:sz="4" w:space="0"/>
        </w:pBdr>
        <w:overflowPunct w:val="0"/>
        <w:spacing w:line="219" w:lineRule="exact"/>
        <w:ind w:left="144" w:firstLine="0"/>
        <w:textAlignment w:val="baseline"/>
        <w:rPr>
          <w:b/>
          <w:bCs/>
          <w:spacing w:val="2"/>
        </w:rPr>
      </w:pPr>
      <w:r>
        <w:rPr>
          <w:b/>
          <w:bCs/>
          <w:spacing w:val="2"/>
          <w:sz w:val="22"/>
          <w:szCs w:val="22"/>
        </w:rPr>
        <w:t>Rozdział 9:</w:t>
      </w:r>
    </w:p>
    <w:p w14:paraId="5B8D4E08">
      <w:pPr>
        <w:pBdr>
          <w:top w:val="single" w:color="000001" w:sz="4" w:space="1"/>
          <w:left w:val="single" w:color="000001" w:sz="4" w:space="7"/>
          <w:bottom w:val="single" w:color="000001" w:sz="4" w:space="1"/>
          <w:right w:val="single" w:color="000001" w:sz="4" w:space="0"/>
        </w:pBdr>
        <w:overflowPunct w:val="0"/>
        <w:spacing w:before="38" w:after="248" w:line="219" w:lineRule="exact"/>
        <w:ind w:left="144" w:firstLine="0"/>
        <w:textAlignment w:val="baseline"/>
        <w:rPr>
          <w:rFonts w:ascii="Times New Roman" w:hAnsi="Times New Roman"/>
          <w:sz w:val="22"/>
          <w:szCs w:val="22"/>
        </w:rPr>
      </w:pPr>
      <w:r>
        <w:rPr>
          <w:b/>
          <w:bCs/>
          <w:spacing w:val="5"/>
          <w:sz w:val="22"/>
          <w:szCs w:val="22"/>
        </w:rPr>
        <w:t>Informacje na temat aukcji elektronicznej</w:t>
      </w:r>
    </w:p>
    <w:p w14:paraId="21201EC8">
      <w:pPr>
        <w:overflowPunct w:val="0"/>
        <w:spacing w:before="3" w:after="243" w:line="221" w:lineRule="exact"/>
        <w:jc w:val="center"/>
        <w:textAlignment w:val="baseline"/>
        <w:rPr>
          <w:rFonts w:ascii="Times New Roman" w:hAnsi="Times New Roman"/>
          <w:sz w:val="22"/>
          <w:szCs w:val="22"/>
        </w:rPr>
      </w:pPr>
      <w:r>
        <w:rPr>
          <w:spacing w:val="5"/>
          <w:sz w:val="22"/>
          <w:szCs w:val="22"/>
        </w:rPr>
        <w:t xml:space="preserve">Zamawiający </w:t>
      </w:r>
      <w:r>
        <w:rPr>
          <w:b/>
          <w:bCs/>
          <w:spacing w:val="5"/>
          <w:sz w:val="22"/>
          <w:szCs w:val="22"/>
        </w:rPr>
        <w:t xml:space="preserve">nie przewiduje </w:t>
      </w:r>
      <w:r>
        <w:rPr>
          <w:spacing w:val="5"/>
          <w:sz w:val="22"/>
          <w:szCs w:val="22"/>
        </w:rPr>
        <w:t>w niniejszym postępowaniu przeprowadzenia aukcji elektronicznej.</w:t>
      </w:r>
    </w:p>
    <w:p w14:paraId="522122CF">
      <w:pPr>
        <w:pBdr>
          <w:top w:val="single" w:color="000001" w:sz="4" w:space="1"/>
          <w:left w:val="single" w:color="000001" w:sz="4" w:space="7"/>
          <w:bottom w:val="single" w:color="000001" w:sz="4" w:space="2"/>
          <w:right w:val="single" w:color="000001" w:sz="4" w:space="0"/>
        </w:pBdr>
        <w:overflowPunct w:val="0"/>
        <w:spacing w:line="219" w:lineRule="exact"/>
        <w:ind w:left="144" w:firstLine="0"/>
        <w:textAlignment w:val="baseline"/>
        <w:rPr>
          <w:b/>
          <w:bCs/>
          <w:spacing w:val="4"/>
        </w:rPr>
      </w:pPr>
      <w:r>
        <w:rPr>
          <w:b/>
          <w:bCs/>
          <w:spacing w:val="4"/>
          <w:sz w:val="22"/>
          <w:szCs w:val="22"/>
        </w:rPr>
        <w:t>Rozdział 10:</w:t>
      </w:r>
    </w:p>
    <w:p w14:paraId="6AF929DB">
      <w:pPr>
        <w:pBdr>
          <w:top w:val="single" w:color="000001" w:sz="4" w:space="1"/>
          <w:left w:val="single" w:color="000001" w:sz="4" w:space="7"/>
          <w:bottom w:val="single" w:color="000001" w:sz="4" w:space="2"/>
          <w:right w:val="single" w:color="000001" w:sz="4" w:space="0"/>
        </w:pBdr>
        <w:overflowPunct w:val="0"/>
        <w:spacing w:before="31" w:after="214" w:line="219" w:lineRule="exact"/>
        <w:ind w:left="144" w:firstLine="0"/>
        <w:textAlignment w:val="baseline"/>
        <w:rPr>
          <w:b/>
          <w:bCs/>
          <w:spacing w:val="7"/>
        </w:rPr>
      </w:pPr>
      <w:r>
        <w:rPr>
          <w:b/>
          <w:bCs/>
          <w:spacing w:val="7"/>
          <w:sz w:val="22"/>
          <w:szCs w:val="22"/>
        </w:rPr>
        <w:t>Informacja w sprawie zwrotu kosztów w postępowaniu</w:t>
      </w:r>
    </w:p>
    <w:p w14:paraId="548EB19B">
      <w:pPr>
        <w:overflowPunct w:val="0"/>
        <w:spacing w:before="9" w:after="0" w:line="211" w:lineRule="exact"/>
        <w:ind w:left="144" w:right="144" w:firstLine="0"/>
        <w:jc w:val="both"/>
        <w:textAlignment w:val="baseline"/>
        <w:rPr>
          <w:spacing w:val="7"/>
        </w:rPr>
      </w:pPr>
      <w:r>
        <w:rPr>
          <w:sz w:val="22"/>
          <w:szCs w:val="22"/>
        </w:rPr>
        <w:t xml:space="preserve">Koszty udziału w postępowaniu, a w szczególności koszty sporządzenia oferty pokrywa Wykonawca. Zamawiający nie przewiduje zwrotu kosztów udziału w postępowaniu (za wyjątkiem wystąpienia sytuacji, o </w:t>
      </w:r>
      <w:r>
        <w:rPr>
          <w:spacing w:val="7"/>
          <w:sz w:val="22"/>
          <w:szCs w:val="22"/>
        </w:rPr>
        <w:t>której mowa w</w:t>
      </w:r>
      <w:r>
        <w:rPr>
          <w:spacing w:val="7"/>
          <w:sz w:val="22"/>
          <w:szCs w:val="22"/>
          <w:lang w:val="en-US" w:eastAsia="en-US"/>
        </w:rPr>
        <w:t xml:space="preserve"> art.</w:t>
      </w:r>
      <w:r>
        <w:rPr>
          <w:spacing w:val="7"/>
          <w:sz w:val="22"/>
          <w:szCs w:val="22"/>
        </w:rPr>
        <w:t xml:space="preserve"> 261 ustawy Pzp).</w:t>
      </w:r>
    </w:p>
    <w:p w14:paraId="698A3EB3">
      <w:pPr>
        <w:overflowPunct w:val="0"/>
        <w:spacing w:before="9" w:after="0" w:line="211" w:lineRule="exact"/>
        <w:ind w:left="144" w:right="144" w:firstLine="0"/>
        <w:jc w:val="both"/>
        <w:textAlignment w:val="baseline"/>
        <w:rPr>
          <w:rFonts w:ascii="Times New Roman" w:hAnsi="Times New Roman"/>
          <w:sz w:val="22"/>
          <w:szCs w:val="22"/>
        </w:rPr>
      </w:pPr>
    </w:p>
    <w:p w14:paraId="5AB1BA98">
      <w:pPr>
        <w:pBdr>
          <w:top w:val="single" w:color="000001" w:sz="4" w:space="1"/>
          <w:left w:val="single" w:color="000001" w:sz="4" w:space="7"/>
          <w:bottom w:val="single" w:color="000001" w:sz="4" w:space="1"/>
          <w:right w:val="single" w:color="000001" w:sz="4" w:space="0"/>
        </w:pBdr>
        <w:overflowPunct w:val="0"/>
        <w:spacing w:line="219" w:lineRule="exact"/>
        <w:ind w:left="144" w:firstLine="0"/>
        <w:textAlignment w:val="baseline"/>
        <w:rPr>
          <w:b/>
          <w:bCs/>
          <w:spacing w:val="4"/>
        </w:rPr>
      </w:pPr>
      <w:r>
        <w:rPr>
          <w:b/>
          <w:bCs/>
          <w:spacing w:val="4"/>
          <w:sz w:val="22"/>
          <w:szCs w:val="22"/>
        </w:rPr>
        <w:t>Rozdział 11:</w:t>
      </w:r>
    </w:p>
    <w:p w14:paraId="4692F44C">
      <w:pPr>
        <w:pBdr>
          <w:top w:val="single" w:color="000001" w:sz="4" w:space="1"/>
          <w:left w:val="single" w:color="000001" w:sz="4" w:space="7"/>
          <w:bottom w:val="single" w:color="000001" w:sz="4" w:space="1"/>
          <w:right w:val="single" w:color="000001" w:sz="4" w:space="0"/>
        </w:pBdr>
        <w:overflowPunct w:val="0"/>
        <w:spacing w:before="45" w:after="219" w:line="219" w:lineRule="exact"/>
        <w:ind w:left="144" w:firstLine="0"/>
        <w:textAlignment w:val="baseline"/>
        <w:rPr>
          <w:b/>
          <w:bCs/>
          <w:spacing w:val="7"/>
        </w:rPr>
      </w:pPr>
      <w:r>
        <w:rPr>
          <w:b/>
          <w:bCs/>
          <w:spacing w:val="7"/>
          <w:sz w:val="22"/>
          <w:szCs w:val="22"/>
        </w:rPr>
        <w:t>Informacja na temat możliwości składania oferty wspólnej (przez dwa lub więcej podmiotów)</w:t>
      </w:r>
    </w:p>
    <w:p w14:paraId="1297EFA2">
      <w:pPr>
        <w:tabs>
          <w:tab w:val="decimal" w:pos="288"/>
          <w:tab w:val="left" w:pos="504"/>
        </w:tabs>
        <w:overflowPunct w:val="0"/>
        <w:spacing w:line="216" w:lineRule="exact"/>
        <w:ind w:left="144" w:firstLine="0"/>
        <w:textAlignment w:val="baseline"/>
        <w:rPr>
          <w:rFonts w:ascii="Times New Roman" w:hAnsi="Times New Roman"/>
          <w:sz w:val="22"/>
          <w:szCs w:val="22"/>
        </w:rPr>
      </w:pPr>
      <w:r>
        <w:rPr>
          <w:sz w:val="22"/>
          <w:szCs w:val="22"/>
        </w:rPr>
        <w:tab/>
      </w:r>
      <w:r>
        <w:rPr>
          <w:sz w:val="22"/>
          <w:szCs w:val="22"/>
        </w:rPr>
        <w:t>1.</w:t>
      </w:r>
      <w:r>
        <w:rPr>
          <w:sz w:val="22"/>
          <w:szCs w:val="22"/>
        </w:rPr>
        <w:tab/>
      </w:r>
      <w:r>
        <w:rPr>
          <w:sz w:val="22"/>
          <w:szCs w:val="22"/>
        </w:rPr>
        <w:t>Wykonawcy mogą wspólnie ubiegać się o udzielenie zamówienia.</w:t>
      </w:r>
    </w:p>
    <w:p w14:paraId="2F769D3B">
      <w:pPr>
        <w:overflowPunct w:val="0"/>
        <w:spacing w:before="9" w:after="0" w:line="221" w:lineRule="exact"/>
        <w:ind w:left="576" w:right="144" w:hanging="432"/>
        <w:jc w:val="both"/>
        <w:textAlignment w:val="baseline"/>
        <w:rPr>
          <w:rFonts w:ascii="Times New Roman" w:hAnsi="Times New Roman"/>
          <w:sz w:val="22"/>
          <w:szCs w:val="22"/>
        </w:rPr>
      </w:pPr>
      <w:r>
        <w:rPr>
          <w:spacing w:val="6"/>
          <w:sz w:val="22"/>
          <w:szCs w:val="22"/>
        </w:rPr>
        <w:t>2.  W przypadku, Wykonawców ubiegających się wspólnie o udzielenie zamówienia, Wykonawcy ustanawiają pełnomocnika do reprezentowania ich w postępowaniu o udzielenie zamówienia albo reprezentowania w postępowaniu i zawarcia umowy w sprawie zamówienia publicznego.</w:t>
      </w:r>
    </w:p>
    <w:p w14:paraId="30F44D87">
      <w:pPr>
        <w:tabs>
          <w:tab w:val="decimal" w:pos="288"/>
          <w:tab w:val="left" w:pos="504"/>
        </w:tabs>
        <w:overflowPunct w:val="0"/>
        <w:spacing w:line="218" w:lineRule="exact"/>
        <w:ind w:left="576" w:right="144" w:hanging="432"/>
        <w:jc w:val="both"/>
        <w:textAlignment w:val="baseline"/>
        <w:rPr>
          <w:rFonts w:ascii="Times New Roman" w:hAnsi="Times New Roman"/>
          <w:sz w:val="22"/>
          <w:szCs w:val="22"/>
        </w:rPr>
      </w:pPr>
      <w:r>
        <w:rPr>
          <w:sz w:val="22"/>
          <w:szCs w:val="22"/>
        </w:rPr>
        <w:tab/>
      </w:r>
      <w:r>
        <w:rPr>
          <w:sz w:val="22"/>
          <w:szCs w:val="22"/>
        </w:rPr>
        <w:t>3.</w:t>
      </w:r>
      <w:r>
        <w:rPr>
          <w:sz w:val="22"/>
          <w:szCs w:val="22"/>
        </w:rPr>
        <w:tab/>
      </w:r>
      <w:r>
        <w:rPr>
          <w:sz w:val="22"/>
          <w:szCs w:val="22"/>
        </w:rPr>
        <w:t>Wykonawca, składa wraz z ofertą dokument pełnomocnictwa zawierający w szczególności wskazanie:</w:t>
      </w:r>
      <w:r>
        <w:rPr>
          <w:sz w:val="22"/>
          <w:szCs w:val="22"/>
        </w:rPr>
        <w:br w:type="textWrapping"/>
      </w:r>
      <w:r>
        <w:rPr>
          <w:sz w:val="22"/>
          <w:szCs w:val="22"/>
        </w:rPr>
        <w:t>postępowania o zamówienie publiczne, którego dotyczy, Wykonawców ubiegających się wspólnie o udzielenie zamówienia, ustanowionego Pełnomocnika oraz zakres jego umocowania, obejmujący przede wszystkim:</w:t>
      </w:r>
    </w:p>
    <w:p w14:paraId="1193A060">
      <w:pPr>
        <w:overflowPunct w:val="0"/>
        <w:spacing w:before="4" w:after="0" w:line="221" w:lineRule="exact"/>
        <w:ind w:left="576" w:firstLine="0"/>
        <w:textAlignment w:val="baseline"/>
        <w:rPr>
          <w:spacing w:val="6"/>
        </w:rPr>
      </w:pPr>
      <w:r>
        <w:rPr>
          <w:spacing w:val="6"/>
          <w:sz w:val="22"/>
          <w:szCs w:val="22"/>
        </w:rPr>
        <w:t>1) reprezentowanie w postępowaniu o udzielenie zamówienia publicznego;</w:t>
      </w:r>
    </w:p>
    <w:p w14:paraId="58C51477">
      <w:pPr>
        <w:numPr>
          <w:ilvl w:val="0"/>
          <w:numId w:val="5"/>
        </w:numPr>
        <w:overflowPunct w:val="0"/>
        <w:spacing w:line="219" w:lineRule="exact"/>
        <w:textAlignment w:val="baseline"/>
        <w:rPr>
          <w:spacing w:val="3"/>
        </w:rPr>
      </w:pPr>
      <w:r>
        <w:rPr>
          <w:spacing w:val="3"/>
          <w:sz w:val="22"/>
          <w:szCs w:val="22"/>
        </w:rPr>
        <w:t>zaciąganie zobowiązań;</w:t>
      </w:r>
    </w:p>
    <w:p w14:paraId="1B578A8E">
      <w:pPr>
        <w:numPr>
          <w:ilvl w:val="0"/>
          <w:numId w:val="5"/>
        </w:numPr>
        <w:overflowPunct w:val="0"/>
        <w:spacing w:line="219" w:lineRule="exact"/>
        <w:textAlignment w:val="baseline"/>
        <w:rPr>
          <w:spacing w:val="3"/>
        </w:rPr>
      </w:pPr>
      <w:r>
        <w:rPr>
          <w:spacing w:val="3"/>
          <w:sz w:val="22"/>
          <w:szCs w:val="22"/>
        </w:rPr>
        <w:t>złożenie oferty wspólnie;</w:t>
      </w:r>
    </w:p>
    <w:p w14:paraId="74DC8A5F">
      <w:pPr>
        <w:numPr>
          <w:ilvl w:val="0"/>
          <w:numId w:val="5"/>
        </w:numPr>
        <w:overflowPunct w:val="0"/>
        <w:spacing w:line="218" w:lineRule="exact"/>
        <w:textAlignment w:val="baseline"/>
        <w:rPr>
          <w:spacing w:val="15"/>
        </w:rPr>
      </w:pPr>
      <w:r>
        <w:rPr>
          <w:spacing w:val="15"/>
          <w:sz w:val="22"/>
          <w:szCs w:val="22"/>
        </w:rPr>
        <w:t xml:space="preserve">prowadzenie korespondencji i podejmowanie zobowiązań związanych z postępowaniem o </w:t>
      </w:r>
      <w:r>
        <w:rPr>
          <w:spacing w:val="4"/>
          <w:sz w:val="22"/>
          <w:szCs w:val="22"/>
        </w:rPr>
        <w:t>zamówienie publiczne.</w:t>
      </w:r>
    </w:p>
    <w:p w14:paraId="2B5FBC72">
      <w:pPr>
        <w:tabs>
          <w:tab w:val="decimal" w:pos="288"/>
          <w:tab w:val="left" w:pos="504"/>
        </w:tabs>
        <w:overflowPunct w:val="0"/>
        <w:spacing w:before="10" w:after="0" w:line="221" w:lineRule="exact"/>
        <w:ind w:left="576" w:right="144" w:hanging="432"/>
        <w:jc w:val="both"/>
        <w:textAlignment w:val="baseline"/>
        <w:rPr>
          <w:spacing w:val="1"/>
        </w:rPr>
      </w:pPr>
      <w:r>
        <w:rPr>
          <w:spacing w:val="1"/>
          <w:sz w:val="22"/>
          <w:szCs w:val="22"/>
        </w:rPr>
        <w:tab/>
      </w:r>
      <w:r>
        <w:rPr>
          <w:spacing w:val="1"/>
          <w:sz w:val="22"/>
          <w:szCs w:val="22"/>
        </w:rPr>
        <w:t>4.</w:t>
      </w:r>
      <w:r>
        <w:rPr>
          <w:spacing w:val="1"/>
          <w:sz w:val="22"/>
          <w:szCs w:val="22"/>
        </w:rPr>
        <w:tab/>
      </w:r>
      <w:r>
        <w:rPr>
          <w:spacing w:val="1"/>
          <w:sz w:val="22"/>
          <w:szCs w:val="22"/>
        </w:rPr>
        <w:t>Dokument pełnomocnictwa musi być podpisany w imieniu wszystkich Wykonawców ubiegających się</w:t>
      </w:r>
      <w:r>
        <w:rPr>
          <w:spacing w:val="1"/>
          <w:sz w:val="22"/>
          <w:szCs w:val="22"/>
        </w:rPr>
        <w:br w:type="textWrapping"/>
      </w:r>
      <w:r>
        <w:rPr>
          <w:spacing w:val="1"/>
          <w:sz w:val="22"/>
          <w:szCs w:val="22"/>
        </w:rPr>
        <w:t>wspólnie o udzielenie zamówienia, w tym Wykonawcę ustanowionego jako Pełnomocnika (przez osoby uprawnione do składania oświadczeń woli wymienione w właściwym rejestrze lub ewidencji Wykonawców).</w:t>
      </w:r>
    </w:p>
    <w:p w14:paraId="15A4C40A">
      <w:pPr>
        <w:overflowPunct w:val="0"/>
        <w:spacing w:before="2" w:after="0" w:line="221" w:lineRule="exact"/>
        <w:ind w:left="576" w:right="144" w:hanging="432"/>
        <w:jc w:val="both"/>
        <w:textAlignment w:val="baseline"/>
        <w:rPr>
          <w:rFonts w:ascii="Times New Roman" w:hAnsi="Times New Roman"/>
          <w:sz w:val="22"/>
          <w:szCs w:val="22"/>
        </w:rPr>
      </w:pPr>
      <w:r>
        <w:rPr>
          <w:sz w:val="22"/>
          <w:szCs w:val="22"/>
        </w:rPr>
        <w:t>5. W przypadku oceny spełniania warunków udziału w postępowaniu przez podmioty występujące wspólnie warunki te będą zsumowane w celu łącznej oceny.</w:t>
      </w:r>
    </w:p>
    <w:p w14:paraId="3C071873">
      <w:pPr>
        <w:overflowPunct w:val="0"/>
        <w:spacing w:before="0" w:after="314" w:line="221" w:lineRule="exact"/>
        <w:ind w:left="576" w:right="144" w:hanging="432"/>
        <w:jc w:val="both"/>
        <w:textAlignment w:val="baseline"/>
        <w:rPr>
          <w:rFonts w:ascii="Times New Roman" w:hAnsi="Times New Roman"/>
          <w:sz w:val="22"/>
          <w:szCs w:val="22"/>
        </w:rPr>
      </w:pPr>
      <w:r>
        <w:rPr>
          <w:sz w:val="22"/>
          <w:szCs w:val="22"/>
        </w:rPr>
        <w:t>6. Nie dopuszcza się uczestnictwa danego Wykonawcy w więcej niż jednej grupie podmiotów występujących wspólnie.</w:t>
      </w:r>
    </w:p>
    <w:p w14:paraId="3C571733">
      <w:pPr>
        <w:pBdr>
          <w:top w:val="single" w:color="000001" w:sz="4" w:space="1"/>
          <w:left w:val="single" w:color="000001" w:sz="4" w:space="7"/>
          <w:bottom w:val="single" w:color="000001" w:sz="4" w:space="2"/>
          <w:right w:val="single" w:color="000001" w:sz="4" w:space="0"/>
        </w:pBdr>
        <w:overflowPunct w:val="0"/>
        <w:spacing w:line="219" w:lineRule="exact"/>
        <w:ind w:left="144" w:firstLine="0"/>
        <w:textAlignment w:val="baseline"/>
        <w:rPr>
          <w:b/>
          <w:bCs/>
          <w:spacing w:val="4"/>
        </w:rPr>
      </w:pPr>
      <w:r>
        <w:rPr>
          <w:b/>
          <w:bCs/>
          <w:spacing w:val="4"/>
          <w:sz w:val="22"/>
          <w:szCs w:val="22"/>
        </w:rPr>
        <w:t>Rozdział 12:</w:t>
      </w:r>
    </w:p>
    <w:p w14:paraId="52B5058A">
      <w:pPr>
        <w:pBdr>
          <w:top w:val="single" w:color="000001" w:sz="4" w:space="1"/>
          <w:left w:val="single" w:color="000001" w:sz="4" w:space="7"/>
          <w:bottom w:val="single" w:color="000001" w:sz="4" w:space="2"/>
          <w:right w:val="single" w:color="000001" w:sz="4" w:space="0"/>
        </w:pBdr>
        <w:overflowPunct w:val="0"/>
        <w:spacing w:before="40" w:after="251" w:line="219" w:lineRule="exact"/>
        <w:ind w:left="144" w:firstLine="0"/>
        <w:textAlignment w:val="baseline"/>
        <w:rPr>
          <w:b/>
          <w:bCs/>
          <w:spacing w:val="6"/>
        </w:rPr>
      </w:pPr>
      <w:r>
        <w:rPr>
          <w:b/>
          <w:bCs/>
          <w:spacing w:val="6"/>
          <w:sz w:val="22"/>
          <w:szCs w:val="22"/>
        </w:rPr>
        <w:t>Informacja na temat podwykonawców</w:t>
      </w:r>
    </w:p>
    <w:p w14:paraId="334F5854">
      <w:pPr>
        <w:numPr>
          <w:ilvl w:val="0"/>
          <w:numId w:val="6"/>
        </w:numPr>
        <w:overflowPunct w:val="0"/>
        <w:spacing w:line="215" w:lineRule="exact"/>
        <w:jc w:val="both"/>
        <w:textAlignment w:val="baseline"/>
        <w:rPr>
          <w:spacing w:val="5"/>
        </w:rPr>
      </w:pPr>
      <w:r>
        <w:rPr>
          <w:spacing w:val="5"/>
          <w:sz w:val="22"/>
          <w:szCs w:val="22"/>
        </w:rPr>
        <w:t>Wykonawca może powierzyć wykonanie części zamówienia podwykonawcy.</w:t>
      </w:r>
    </w:p>
    <w:p w14:paraId="18067A14">
      <w:pPr>
        <w:numPr>
          <w:ilvl w:val="0"/>
          <w:numId w:val="6"/>
        </w:numPr>
        <w:overflowPunct w:val="0"/>
        <w:spacing w:before="11" w:after="0" w:line="213" w:lineRule="exact"/>
        <w:ind w:left="576" w:right="144" w:hanging="432"/>
        <w:jc w:val="both"/>
        <w:textAlignment w:val="baseline"/>
        <w:rPr>
          <w:spacing w:val="10"/>
        </w:rPr>
      </w:pPr>
      <w:r>
        <w:rPr>
          <w:spacing w:val="17"/>
          <w:sz w:val="22"/>
          <w:szCs w:val="22"/>
        </w:rPr>
        <w:t xml:space="preserve">Wykonawca, który zamierza wykonywać zamówienie przy udziale podwykonawców, musi wyraźnie </w:t>
      </w:r>
      <w:r>
        <w:rPr>
          <w:spacing w:val="10"/>
          <w:sz w:val="22"/>
          <w:szCs w:val="22"/>
        </w:rPr>
        <w:t>w ofercie wskazać, jaką część (zakres zamówienia) wykonywać będzie rzeczywiście w jego imieniu podwykonawca oraz podać firmę podwykonawcy. Należy w tym celu wypełnić odpowiednio część informacji w Załączniku nr 1 do SWZ - Wzór Formularza Ofertowego.</w:t>
      </w:r>
    </w:p>
    <w:p w14:paraId="39D06231">
      <w:pPr>
        <w:numPr>
          <w:ilvl w:val="0"/>
          <w:numId w:val="7"/>
        </w:numPr>
        <w:tabs>
          <w:tab w:val="left" w:pos="1399"/>
        </w:tabs>
        <w:overflowPunct w:val="0"/>
        <w:ind w:left="499" w:right="142" w:hanging="357"/>
        <w:jc w:val="both"/>
        <w:textAlignment w:val="baseline"/>
        <w:rPr>
          <w:spacing w:val="8"/>
        </w:rPr>
      </w:pPr>
      <w:r>
        <w:rPr>
          <w:sz w:val="22"/>
          <w:szCs w:val="22"/>
        </w:rPr>
        <w:t xml:space="preserve">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  </w:t>
      </w:r>
    </w:p>
    <w:p w14:paraId="40994FC5">
      <w:pPr>
        <w:numPr>
          <w:ilvl w:val="0"/>
          <w:numId w:val="7"/>
        </w:numPr>
        <w:tabs>
          <w:tab w:val="left" w:pos="1399"/>
        </w:tabs>
        <w:overflowPunct w:val="0"/>
        <w:ind w:left="499" w:right="142" w:hanging="357"/>
        <w:jc w:val="both"/>
        <w:textAlignment w:val="baseline"/>
        <w:rPr>
          <w:spacing w:val="8"/>
        </w:rPr>
      </w:pPr>
      <w:r>
        <w:rPr>
          <w:spacing w:val="8"/>
          <w:sz w:val="22"/>
          <w:szCs w:val="22"/>
        </w:rPr>
        <w:t>Powierzenie wykonania części zamówienia podwykonawcom nie zwalnia Wykonawcy z odpowiedzialności za należyte wykonanie przedmiotu zamówienia.</w:t>
      </w:r>
    </w:p>
    <w:p w14:paraId="5C825D9E">
      <w:pPr>
        <w:tabs>
          <w:tab w:val="left" w:pos="1399"/>
        </w:tabs>
        <w:overflowPunct w:val="0"/>
        <w:ind w:left="499" w:right="142" w:firstLine="0"/>
        <w:jc w:val="both"/>
        <w:textAlignment w:val="baseline"/>
        <w:rPr>
          <w:rFonts w:ascii="Times New Roman" w:hAnsi="Times New Roman"/>
          <w:spacing w:val="8"/>
          <w:sz w:val="22"/>
          <w:szCs w:val="22"/>
        </w:rPr>
      </w:pPr>
    </w:p>
    <w:p w14:paraId="03E692DF">
      <w:pPr>
        <w:pBdr>
          <w:top w:val="single" w:color="000001" w:sz="4" w:space="1"/>
          <w:left w:val="single" w:color="000001" w:sz="4" w:space="7"/>
          <w:bottom w:val="single" w:color="000001" w:sz="4" w:space="2"/>
          <w:right w:val="single" w:color="000001" w:sz="4" w:space="0"/>
        </w:pBdr>
        <w:overflowPunct w:val="0"/>
        <w:spacing w:line="219" w:lineRule="exact"/>
        <w:ind w:left="144" w:firstLine="0"/>
        <w:textAlignment w:val="baseline"/>
        <w:rPr>
          <w:b/>
          <w:bCs/>
          <w:spacing w:val="1"/>
        </w:rPr>
      </w:pPr>
      <w:r>
        <w:rPr>
          <w:b/>
          <w:bCs/>
          <w:spacing w:val="1"/>
          <w:sz w:val="22"/>
          <w:szCs w:val="22"/>
        </w:rPr>
        <w:t>Rozdział 13:</w:t>
      </w:r>
    </w:p>
    <w:p w14:paraId="49689CD3">
      <w:pPr>
        <w:pBdr>
          <w:top w:val="single" w:color="000001" w:sz="4" w:space="1"/>
          <w:left w:val="single" w:color="000001" w:sz="4" w:space="7"/>
          <w:bottom w:val="single" w:color="000001" w:sz="4" w:space="2"/>
          <w:right w:val="single" w:color="000001" w:sz="4" w:space="0"/>
        </w:pBdr>
        <w:overflowPunct w:val="0"/>
        <w:spacing w:before="42" w:after="214" w:line="219" w:lineRule="exact"/>
        <w:ind w:left="144" w:firstLine="0"/>
        <w:textAlignment w:val="baseline"/>
        <w:rPr>
          <w:b/>
          <w:bCs/>
          <w:spacing w:val="7"/>
        </w:rPr>
      </w:pPr>
      <w:r>
        <w:rPr>
          <w:b/>
          <w:bCs/>
          <w:spacing w:val="7"/>
          <w:sz w:val="22"/>
          <w:szCs w:val="22"/>
        </w:rPr>
        <w:t>Podstawy wykluczenia z postępowania o udzielenie zamówienia</w:t>
      </w:r>
    </w:p>
    <w:p w14:paraId="6AD69305">
      <w:pPr>
        <w:numPr>
          <w:ilvl w:val="0"/>
          <w:numId w:val="8"/>
        </w:numPr>
        <w:overflowPunct w:val="0"/>
        <w:spacing w:line="245" w:lineRule="exact"/>
        <w:ind w:left="504" w:right="216" w:hanging="360"/>
        <w:jc w:val="both"/>
        <w:textAlignment w:val="baseline"/>
        <w:rPr>
          <w:rFonts w:ascii="Times New Roman" w:hAnsi="Times New Roman"/>
          <w:sz w:val="22"/>
          <w:szCs w:val="22"/>
        </w:rPr>
      </w:pPr>
      <w:r>
        <w:rPr>
          <w:sz w:val="22"/>
          <w:szCs w:val="22"/>
        </w:rPr>
        <w:t>Z postępowania o udzielenie zamówienia zostanie wykluczony Wykonawca w przypadku wystąpienia przesłanek określonych wart. 108 ust. 1 ustawy Pzp.</w:t>
      </w:r>
    </w:p>
    <w:p w14:paraId="7257ABDE">
      <w:pPr>
        <w:numPr>
          <w:ilvl w:val="0"/>
          <w:numId w:val="8"/>
        </w:numPr>
        <w:overflowPunct w:val="0"/>
        <w:spacing w:before="38" w:after="0" w:line="221" w:lineRule="exact"/>
        <w:jc w:val="both"/>
        <w:textAlignment w:val="baseline"/>
        <w:rPr>
          <w:spacing w:val="5"/>
        </w:rPr>
      </w:pPr>
      <w:r>
        <w:rPr>
          <w:spacing w:val="5"/>
          <w:sz w:val="22"/>
          <w:szCs w:val="22"/>
        </w:rPr>
        <w:t>Zamawiający nie przewiduje wykluczenia Wykonawcy na podstawie</w:t>
      </w:r>
      <w:r>
        <w:rPr>
          <w:spacing w:val="5"/>
          <w:sz w:val="22"/>
          <w:szCs w:val="22"/>
          <w:lang w:val="en-US" w:eastAsia="en-US"/>
        </w:rPr>
        <w:t xml:space="preserve"> art</w:t>
      </w:r>
      <w:r>
        <w:rPr>
          <w:spacing w:val="5"/>
          <w:sz w:val="22"/>
          <w:szCs w:val="22"/>
        </w:rPr>
        <w:t xml:space="preserve"> 109 ustawy Pzp.</w:t>
      </w:r>
    </w:p>
    <w:p w14:paraId="59D1B2DC">
      <w:pPr>
        <w:numPr>
          <w:ilvl w:val="0"/>
          <w:numId w:val="9"/>
        </w:numPr>
        <w:overflowPunct w:val="0"/>
        <w:spacing w:before="5" w:after="0" w:line="250" w:lineRule="exact"/>
        <w:ind w:left="504" w:right="216" w:hanging="360"/>
        <w:jc w:val="both"/>
        <w:textAlignment w:val="baseline"/>
        <w:rPr>
          <w:spacing w:val="4"/>
        </w:rPr>
      </w:pPr>
      <w:r>
        <w:rPr>
          <w:spacing w:val="4"/>
          <w:sz w:val="22"/>
          <w:szCs w:val="22"/>
        </w:rPr>
        <w:t>Wykonawca nie podlega wykluczeniu w okolicznościach określonych w</w:t>
      </w:r>
      <w:r>
        <w:rPr>
          <w:spacing w:val="4"/>
          <w:sz w:val="22"/>
          <w:szCs w:val="22"/>
          <w:lang w:val="en-US" w:eastAsia="en-US"/>
        </w:rPr>
        <w:t xml:space="preserve"> art.</w:t>
      </w:r>
      <w:r>
        <w:rPr>
          <w:spacing w:val="4"/>
          <w:sz w:val="22"/>
          <w:szCs w:val="22"/>
        </w:rPr>
        <w:t xml:space="preserve"> 108 ust. 1 pkt 1, 2 i 5 ustawy Pzp, jeżeli udowodni zamawiającemu, że spełnił łącznie przesłanki określone w</w:t>
      </w:r>
      <w:r>
        <w:rPr>
          <w:spacing w:val="4"/>
          <w:sz w:val="22"/>
          <w:szCs w:val="22"/>
          <w:lang w:val="en-US" w:eastAsia="en-US"/>
        </w:rPr>
        <w:t xml:space="preserve"> art.</w:t>
      </w:r>
      <w:r>
        <w:rPr>
          <w:spacing w:val="4"/>
          <w:sz w:val="22"/>
          <w:szCs w:val="22"/>
        </w:rPr>
        <w:t xml:space="preserve"> 110 ust. 2 ustawy Pzp.</w:t>
      </w:r>
    </w:p>
    <w:p w14:paraId="142A552B">
      <w:pPr>
        <w:numPr>
          <w:ilvl w:val="0"/>
          <w:numId w:val="9"/>
        </w:numPr>
        <w:overflowPunct w:val="0"/>
        <w:spacing w:before="3" w:after="0" w:line="255" w:lineRule="exact"/>
        <w:ind w:left="504" w:right="216" w:hanging="360"/>
        <w:jc w:val="both"/>
        <w:textAlignment w:val="baseline"/>
        <w:rPr>
          <w:rFonts w:ascii="Times New Roman" w:hAnsi="Times New Roman"/>
          <w:sz w:val="22"/>
          <w:szCs w:val="22"/>
        </w:rPr>
      </w:pPr>
      <w:r>
        <w:rPr>
          <w:sz w:val="22"/>
          <w:szCs w:val="22"/>
        </w:rPr>
        <w:t>Zamawiający oceni, czy podjęte przez Wykonawcę czynności, o których mowa w</w:t>
      </w:r>
      <w:r>
        <w:rPr>
          <w:sz w:val="22"/>
          <w:szCs w:val="22"/>
          <w:lang w:val="en-US" w:eastAsia="en-US"/>
        </w:rPr>
        <w:t xml:space="preserve"> art.</w:t>
      </w:r>
      <w:r>
        <w:rPr>
          <w:sz w:val="22"/>
          <w:szCs w:val="22"/>
        </w:rPr>
        <w:t xml:space="preserve"> 110 ust. 2 Pzp, są wystarczające do wykazania jego rzetelności, uwzględniając wagę i szczególne okoliczności czynu Wykonawcy. jeżeli podjęte przez Wykonawcę czynności, nie są wystarczające do wykazania jego rzetelności, Zamawiający wykluczy Wykonawcę.</w:t>
      </w:r>
    </w:p>
    <w:p w14:paraId="5A07DA61">
      <w:pPr>
        <w:numPr>
          <w:ilvl w:val="0"/>
          <w:numId w:val="9"/>
        </w:numPr>
        <w:overflowPunct w:val="0"/>
        <w:ind w:left="499" w:right="216" w:hanging="357"/>
        <w:jc w:val="both"/>
        <w:textAlignment w:val="baseline"/>
        <w:rPr>
          <w:rFonts w:ascii="Times New Roman" w:hAnsi="Times New Roman"/>
          <w:sz w:val="22"/>
          <w:szCs w:val="22"/>
        </w:rPr>
      </w:pPr>
      <w:r>
        <w:rPr>
          <w:sz w:val="22"/>
          <w:szCs w:val="22"/>
        </w:rPr>
        <w:t>Wykonawca może zostać wykluczony przez Zamawiającego na każdym etapie postępowania o udzielenie zamówienia.</w:t>
      </w:r>
    </w:p>
    <w:p w14:paraId="10454BB4">
      <w:pPr>
        <w:pStyle w:val="1151"/>
        <w:numPr>
          <w:ilvl w:val="0"/>
          <w:numId w:val="9"/>
        </w:numPr>
        <w:ind w:left="499" w:hanging="357"/>
        <w:jc w:val="both"/>
        <w:rPr>
          <w:rFonts w:ascii="Times New Roman" w:hAnsi="Times New Roman"/>
          <w:sz w:val="22"/>
          <w:szCs w:val="22"/>
        </w:rPr>
      </w:pPr>
      <w:r>
        <w:rPr>
          <w:iCs/>
          <w:sz w:val="22"/>
          <w:szCs w:val="22"/>
        </w:rPr>
        <w:t>Zgodnie z art. 1 pkt 3 ustawy z dnia 13 kwietnia 2022 r. o szczególnych rozwiązaniach w zakresie przeciwdziałania wspieraniu agresji na Ukrainę oraz służących ochronie bezpieczeństwa narodowego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(dalej: „Pzp”).</w:t>
      </w:r>
    </w:p>
    <w:p w14:paraId="4062DF16">
      <w:pPr>
        <w:pStyle w:val="1151"/>
        <w:numPr>
          <w:ilvl w:val="0"/>
          <w:numId w:val="9"/>
        </w:numPr>
        <w:spacing w:before="0" w:after="120"/>
        <w:jc w:val="both"/>
        <w:rPr>
          <w:iCs/>
          <w:sz w:val="20"/>
        </w:rPr>
      </w:pPr>
      <w:r>
        <w:rPr>
          <w:iCs/>
          <w:sz w:val="22"/>
          <w:szCs w:val="22"/>
        </w:rPr>
        <w:t>Na podstawie art. 7 ust. 1 w/w ustawy z postępowania o udzielenie zamówienia publicznego lub konkursu prowadzonego na podstawie Pzp wyklucza się:</w:t>
      </w:r>
    </w:p>
    <w:p w14:paraId="0554AB6C">
      <w:pPr>
        <w:pStyle w:val="1151"/>
        <w:numPr>
          <w:ilvl w:val="0"/>
          <w:numId w:val="10"/>
        </w:numPr>
        <w:spacing w:before="0" w:after="120"/>
        <w:jc w:val="both"/>
        <w:rPr>
          <w:iCs/>
          <w:sz w:val="20"/>
        </w:rPr>
      </w:pPr>
      <w:r>
        <w:rPr>
          <w:iCs/>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BC6B8EB">
      <w:pPr>
        <w:pStyle w:val="1151"/>
        <w:numPr>
          <w:ilvl w:val="0"/>
          <w:numId w:val="10"/>
        </w:numPr>
        <w:spacing w:before="0" w:after="120"/>
        <w:jc w:val="both"/>
        <w:rPr>
          <w:rFonts w:ascii="Times New Roman" w:hAnsi="Times New Roman"/>
          <w:sz w:val="22"/>
          <w:szCs w:val="22"/>
        </w:rPr>
      </w:pPr>
      <w:r>
        <w:rPr>
          <w:iCs/>
          <w:sz w:val="22"/>
          <w:szCs w:val="22"/>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w:t>
      </w:r>
    </w:p>
    <w:p w14:paraId="6D48367E">
      <w:pPr>
        <w:pStyle w:val="1151"/>
        <w:numPr>
          <w:ilvl w:val="0"/>
          <w:numId w:val="10"/>
        </w:numPr>
        <w:spacing w:before="0" w:after="120"/>
        <w:jc w:val="both"/>
        <w:rPr>
          <w:rFonts w:ascii="Times New Roman" w:hAnsi="Times New Roman"/>
          <w:sz w:val="22"/>
          <w:szCs w:val="22"/>
        </w:rPr>
      </w:pPr>
      <w:r>
        <w:rPr>
          <w:iCs/>
          <w:sz w:val="22"/>
          <w:szCs w:val="22"/>
        </w:rPr>
        <w:t>wykonawcę oraz uczestnika konkursu, którego jednostką dominującą w rozumieniu art. 3 ust. 1 pkt 37 ustawy z dnia 29 września 1994 r. o rachunkowości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501C3F">
      <w:pPr>
        <w:spacing w:before="0" w:after="120"/>
        <w:jc w:val="both"/>
        <w:rPr>
          <w:i/>
        </w:rPr>
      </w:pPr>
      <w:r>
        <w:rPr>
          <w:i/>
          <w:sz w:val="22"/>
          <w:szCs w:val="22"/>
        </w:rPr>
        <w:t>- powyższe wykluczenia następować będą na okres trwania w/w okoliczności.</w:t>
      </w:r>
    </w:p>
    <w:p w14:paraId="0BD9936C">
      <w:pPr>
        <w:pBdr>
          <w:top w:val="single" w:color="000001" w:sz="4" w:space="1"/>
          <w:left w:val="single" w:color="000001" w:sz="4" w:space="7"/>
          <w:bottom w:val="single" w:color="000001" w:sz="4" w:space="2"/>
          <w:right w:val="single" w:color="000001" w:sz="4" w:space="0"/>
        </w:pBdr>
        <w:overflowPunct w:val="0"/>
        <w:spacing w:line="219" w:lineRule="exact"/>
        <w:ind w:left="144" w:firstLine="0"/>
        <w:textAlignment w:val="baseline"/>
        <w:rPr>
          <w:b/>
          <w:bCs/>
          <w:spacing w:val="1"/>
        </w:rPr>
      </w:pPr>
      <w:r>
        <w:rPr>
          <w:b/>
          <w:bCs/>
          <w:spacing w:val="1"/>
          <w:sz w:val="22"/>
          <w:szCs w:val="22"/>
        </w:rPr>
        <w:t>Rozdział 14:</w:t>
      </w:r>
    </w:p>
    <w:p w14:paraId="2C1703FA">
      <w:pPr>
        <w:pBdr>
          <w:top w:val="single" w:color="000001" w:sz="4" w:space="1"/>
          <w:left w:val="single" w:color="000001" w:sz="4" w:space="7"/>
          <w:bottom w:val="single" w:color="000001" w:sz="4" w:space="2"/>
          <w:right w:val="single" w:color="000001" w:sz="4" w:space="0"/>
        </w:pBdr>
        <w:overflowPunct w:val="0"/>
        <w:spacing w:before="35" w:after="262" w:line="219" w:lineRule="exact"/>
        <w:ind w:left="144" w:firstLine="0"/>
        <w:textAlignment w:val="baseline"/>
        <w:rPr>
          <w:b/>
          <w:bCs/>
          <w:spacing w:val="6"/>
        </w:rPr>
      </w:pPr>
      <w:r>
        <w:rPr>
          <w:b/>
          <w:bCs/>
          <w:spacing w:val="6"/>
          <w:sz w:val="22"/>
          <w:szCs w:val="22"/>
        </w:rPr>
        <w:t>Warunki udziału w postępowaniu</w:t>
      </w:r>
    </w:p>
    <w:p w14:paraId="1D79B60F">
      <w:pPr>
        <w:overflowPunct w:val="0"/>
        <w:spacing w:line="215" w:lineRule="exact"/>
        <w:ind w:left="144" w:firstLine="0"/>
        <w:textAlignment w:val="baseline"/>
        <w:rPr>
          <w:rFonts w:ascii="Times New Roman" w:hAnsi="Times New Roman"/>
          <w:sz w:val="22"/>
          <w:szCs w:val="22"/>
        </w:rPr>
      </w:pPr>
      <w:r>
        <w:rPr>
          <w:spacing w:val="4"/>
          <w:sz w:val="22"/>
          <w:szCs w:val="22"/>
        </w:rPr>
        <w:t>O udzielenie zamówienia mogą ubiegać się Wykonawcy, którzy:</w:t>
      </w:r>
    </w:p>
    <w:p w14:paraId="04E6AC7D">
      <w:pPr>
        <w:numPr>
          <w:ilvl w:val="0"/>
          <w:numId w:val="11"/>
        </w:numPr>
        <w:overflowPunct w:val="0"/>
        <w:spacing w:before="111" w:after="0" w:line="276" w:lineRule="auto"/>
        <w:textAlignment w:val="baseline"/>
        <w:rPr>
          <w:spacing w:val="2"/>
        </w:rPr>
      </w:pPr>
      <w:r>
        <w:rPr>
          <w:spacing w:val="2"/>
          <w:sz w:val="22"/>
          <w:szCs w:val="22"/>
        </w:rPr>
        <w:t>nie podlegają wykluczeniu;</w:t>
      </w:r>
    </w:p>
    <w:p w14:paraId="632CD1C7">
      <w:pPr>
        <w:numPr>
          <w:ilvl w:val="0"/>
          <w:numId w:val="11"/>
        </w:numPr>
        <w:overflowPunct w:val="0"/>
        <w:spacing w:before="33" w:after="0" w:line="276" w:lineRule="auto"/>
        <w:textAlignment w:val="baseline"/>
        <w:rPr>
          <w:spacing w:val="5"/>
        </w:rPr>
      </w:pPr>
      <w:r>
        <w:rPr>
          <w:spacing w:val="5"/>
          <w:sz w:val="22"/>
          <w:szCs w:val="22"/>
        </w:rPr>
        <w:t>spełniają warunki udziału w postępowaniu dotyczące:</w:t>
      </w:r>
    </w:p>
    <w:p w14:paraId="27967C90">
      <w:pPr>
        <w:numPr>
          <w:ilvl w:val="0"/>
          <w:numId w:val="12"/>
        </w:numPr>
        <w:overflowPunct w:val="0"/>
        <w:spacing w:line="276" w:lineRule="auto"/>
        <w:textAlignment w:val="baseline"/>
        <w:rPr>
          <w:rFonts w:ascii="Times New Roman" w:hAnsi="Times New Roman"/>
          <w:sz w:val="22"/>
          <w:szCs w:val="22"/>
        </w:rPr>
      </w:pPr>
      <w:r>
        <w:rPr>
          <w:b/>
          <w:bCs/>
          <w:i/>
          <w:iCs/>
          <w:sz w:val="22"/>
          <w:szCs w:val="22"/>
        </w:rPr>
        <w:t>zdolności do występowania w obrocie gospodarczym;</w:t>
      </w:r>
      <w:r>
        <w:rPr>
          <w:b/>
          <w:bCs/>
          <w:i/>
          <w:iCs/>
          <w:sz w:val="22"/>
          <w:szCs w:val="22"/>
        </w:rPr>
        <w:br w:type="textWrapping"/>
      </w:r>
      <w:r>
        <w:rPr>
          <w:sz w:val="22"/>
          <w:szCs w:val="22"/>
        </w:rPr>
        <w:t>Zamawiający nie określił warunku w tym zakresie.</w:t>
      </w:r>
    </w:p>
    <w:p w14:paraId="5A39CD8A">
      <w:pPr>
        <w:numPr>
          <w:ilvl w:val="0"/>
          <w:numId w:val="12"/>
        </w:numPr>
        <w:overflowPunct w:val="0"/>
        <w:spacing w:line="276" w:lineRule="auto"/>
        <w:ind w:left="864" w:right="144" w:hanging="360"/>
        <w:jc w:val="both"/>
        <w:textAlignment w:val="baseline"/>
        <w:rPr>
          <w:b/>
          <w:bCs/>
          <w:i/>
          <w:iCs/>
        </w:rPr>
      </w:pPr>
      <w:r>
        <w:rPr>
          <w:b/>
          <w:bCs/>
          <w:i/>
          <w:iCs/>
          <w:sz w:val="22"/>
          <w:szCs w:val="22"/>
        </w:rPr>
        <w:t>uprawnień do prowadzenia określonej działalności gospodarczej lub zawodowej, o ile wynika to z odrębnych przepisów;</w:t>
      </w:r>
    </w:p>
    <w:p w14:paraId="015B0492">
      <w:pPr>
        <w:overflowPunct w:val="0"/>
        <w:spacing w:line="276" w:lineRule="auto"/>
        <w:ind w:left="864" w:firstLine="0"/>
        <w:textAlignment w:val="baseline"/>
        <w:rPr>
          <w:rFonts w:ascii="Times New Roman" w:hAnsi="Times New Roman"/>
          <w:sz w:val="22"/>
          <w:szCs w:val="22"/>
        </w:rPr>
      </w:pPr>
      <w:r>
        <w:rPr>
          <w:sz w:val="22"/>
          <w:szCs w:val="22"/>
        </w:rPr>
        <w:t>Zamawiający nie określił warunku w tym zakresie.</w:t>
      </w:r>
    </w:p>
    <w:p w14:paraId="2A5BC436">
      <w:pPr>
        <w:numPr>
          <w:ilvl w:val="0"/>
          <w:numId w:val="12"/>
        </w:numPr>
        <w:overflowPunct w:val="0"/>
        <w:spacing w:line="276" w:lineRule="auto"/>
        <w:textAlignment w:val="baseline"/>
        <w:rPr>
          <w:rFonts w:ascii="Times New Roman" w:hAnsi="Times New Roman"/>
          <w:sz w:val="22"/>
          <w:szCs w:val="22"/>
        </w:rPr>
      </w:pPr>
      <w:r>
        <w:rPr>
          <w:b/>
          <w:bCs/>
          <w:i/>
          <w:iCs/>
          <w:sz w:val="22"/>
          <w:szCs w:val="22"/>
        </w:rPr>
        <w:t>sytuacji ekonomicznej lub finansowej.</w:t>
      </w:r>
      <w:r>
        <w:rPr>
          <w:b/>
          <w:bCs/>
          <w:i/>
          <w:iCs/>
          <w:sz w:val="22"/>
          <w:szCs w:val="22"/>
        </w:rPr>
        <w:br w:type="textWrapping"/>
      </w:r>
      <w:r>
        <w:rPr>
          <w:sz w:val="22"/>
          <w:szCs w:val="22"/>
        </w:rPr>
        <w:t>Zamawiający nie określił warunku w tym zakresie.</w:t>
      </w:r>
    </w:p>
    <w:p w14:paraId="558BBFBD">
      <w:pPr>
        <w:widowControl/>
        <w:numPr>
          <w:ilvl w:val="0"/>
          <w:numId w:val="12"/>
        </w:numPr>
        <w:overflowPunct w:val="0"/>
        <w:spacing w:line="276" w:lineRule="auto"/>
        <w:ind w:left="862" w:hanging="357"/>
        <w:textAlignment w:val="baseline"/>
        <w:rPr>
          <w:rFonts w:ascii="Times New Roman" w:hAnsi="Times New Roman"/>
          <w:sz w:val="22"/>
          <w:szCs w:val="22"/>
        </w:rPr>
      </w:pPr>
      <w:r>
        <w:rPr>
          <w:b/>
          <w:bCs/>
          <w:i/>
          <w:iCs/>
          <w:sz w:val="22"/>
          <w:szCs w:val="22"/>
        </w:rPr>
        <w:t>zdolności technicznej lub zawodowej.</w:t>
      </w:r>
      <w:r>
        <w:rPr>
          <w:b/>
          <w:bCs/>
          <w:i/>
          <w:iCs/>
          <w:sz w:val="22"/>
          <w:szCs w:val="22"/>
        </w:rPr>
        <w:br w:type="textWrapping"/>
      </w:r>
      <w:r>
        <w:rPr>
          <w:sz w:val="22"/>
          <w:szCs w:val="22"/>
        </w:rPr>
        <w:t>Zamawiający nie określił warunku w tym zakresie.</w:t>
      </w:r>
    </w:p>
    <w:p w14:paraId="5654A027">
      <w:pPr>
        <w:pBdr>
          <w:top w:val="single" w:color="000001" w:sz="4" w:space="1"/>
          <w:left w:val="single" w:color="000001" w:sz="4" w:space="7"/>
          <w:bottom w:val="single" w:color="000001" w:sz="4" w:space="3"/>
          <w:right w:val="single" w:color="000001" w:sz="4" w:space="0"/>
        </w:pBdr>
        <w:overflowPunct w:val="0"/>
        <w:spacing w:line="218" w:lineRule="exact"/>
        <w:ind w:left="144" w:firstLine="0"/>
        <w:textAlignment w:val="baseline"/>
        <w:rPr>
          <w:b/>
          <w:bCs/>
          <w:spacing w:val="4"/>
        </w:rPr>
      </w:pPr>
      <w:r>
        <w:rPr>
          <w:b/>
          <w:bCs/>
          <w:spacing w:val="4"/>
          <w:sz w:val="22"/>
          <w:szCs w:val="22"/>
        </w:rPr>
        <w:t>Rozdział 15:</w:t>
      </w:r>
    </w:p>
    <w:p w14:paraId="052A8162">
      <w:pPr>
        <w:pBdr>
          <w:top w:val="single" w:color="000001" w:sz="4" w:space="1"/>
          <w:left w:val="single" w:color="000001" w:sz="4" w:space="7"/>
          <w:bottom w:val="single" w:color="000001" w:sz="4" w:space="3"/>
          <w:right w:val="single" w:color="000001" w:sz="4" w:space="0"/>
        </w:pBdr>
        <w:overflowPunct w:val="0"/>
        <w:spacing w:before="63" w:after="245" w:line="226" w:lineRule="exact"/>
        <w:ind w:left="144" w:firstLine="0"/>
        <w:textAlignment w:val="baseline"/>
        <w:rPr>
          <w:rFonts w:ascii="Times New Roman" w:hAnsi="Times New Roman"/>
          <w:sz w:val="22"/>
          <w:szCs w:val="22"/>
        </w:rPr>
      </w:pPr>
      <w:r>
        <w:rPr>
          <w:b/>
          <w:bCs/>
          <w:spacing w:val="6"/>
          <w:sz w:val="22"/>
          <w:szCs w:val="22"/>
        </w:rPr>
        <w:t>Wykaz podmiotowych środków dowodowych na potwierdzenie niepodlegania wykluczeniu - składanych na wezwanie Zamawiającego</w:t>
      </w:r>
    </w:p>
    <w:p w14:paraId="2CB132EF">
      <w:pPr>
        <w:numPr>
          <w:ilvl w:val="0"/>
          <w:numId w:val="13"/>
        </w:numPr>
        <w:overflowPunct w:val="0"/>
        <w:spacing w:before="8" w:after="0" w:line="262" w:lineRule="exact"/>
        <w:jc w:val="both"/>
        <w:textAlignment w:val="baseline"/>
        <w:rPr>
          <w:rFonts w:ascii="Times New Roman" w:hAnsi="Times New Roman"/>
          <w:sz w:val="22"/>
          <w:szCs w:val="22"/>
        </w:rPr>
      </w:pPr>
      <w:r>
        <w:rPr>
          <w:sz w:val="22"/>
          <w:szCs w:val="22"/>
        </w:rPr>
        <w:t>Wykonawca składa</w:t>
      </w:r>
      <w:r>
        <w:rPr>
          <w:b/>
          <w:bCs/>
          <w:sz w:val="22"/>
          <w:szCs w:val="22"/>
        </w:rPr>
        <w:t xml:space="preserve"> </w:t>
      </w:r>
      <w:r>
        <w:rPr>
          <w:sz w:val="22"/>
          <w:szCs w:val="22"/>
        </w:rPr>
        <w:t>oświadczenie Wykonawcy o aktualności informacji zawartych w oświadczeniu, o którym mowa w</w:t>
      </w:r>
      <w:r>
        <w:rPr>
          <w:sz w:val="22"/>
          <w:szCs w:val="22"/>
          <w:lang w:val="en-US" w:eastAsia="en-US"/>
        </w:rPr>
        <w:t xml:space="preserve"> art.</w:t>
      </w:r>
      <w:r>
        <w:rPr>
          <w:sz w:val="22"/>
          <w:szCs w:val="22"/>
        </w:rPr>
        <w:t xml:space="preserve"> 125 ust. 1 ustawy Pzp, w zakresie podstaw wykluczenia z postępowania wskazanych przez Zamawiającego.</w:t>
      </w:r>
    </w:p>
    <w:p w14:paraId="6BB66257">
      <w:pPr>
        <w:numPr>
          <w:ilvl w:val="0"/>
          <w:numId w:val="14"/>
        </w:numPr>
        <w:overflowPunct w:val="0"/>
        <w:spacing w:before="15" w:after="0" w:line="262" w:lineRule="exact"/>
        <w:jc w:val="both"/>
        <w:textAlignment w:val="baseline"/>
        <w:rPr>
          <w:rFonts w:ascii="Times New Roman" w:hAnsi="Times New Roman"/>
          <w:sz w:val="22"/>
          <w:szCs w:val="22"/>
        </w:rPr>
      </w:pPr>
      <w:r>
        <w:rPr>
          <w:spacing w:val="9"/>
          <w:sz w:val="22"/>
          <w:szCs w:val="22"/>
        </w:rPr>
        <w:t>Zamawiający żąda od Wykonawcy, który polega na zdolnościach technicznych lub zawodowych lub sytuacji finansowej lub ekonomicznej podmiotów udostępniających zasoby na zasadach określonych w</w:t>
      </w:r>
      <w:r>
        <w:rPr>
          <w:spacing w:val="9"/>
          <w:sz w:val="22"/>
          <w:szCs w:val="22"/>
          <w:lang w:val="en-US" w:eastAsia="en-US"/>
        </w:rPr>
        <w:t xml:space="preserve"> art.</w:t>
      </w:r>
      <w:r>
        <w:rPr>
          <w:spacing w:val="9"/>
          <w:sz w:val="22"/>
          <w:szCs w:val="22"/>
        </w:rPr>
        <w:t xml:space="preserve"> 118 ustawy Pzp, przedstawienia oświadczenia wymienionego w pkt 1, dotyczącego tych podmiotów, potwierdzającego, że nie zachodzą wobec tych podmiotów podstawy wykluczenia z postępowania.</w:t>
      </w:r>
    </w:p>
    <w:p w14:paraId="624FFFCA">
      <w:pPr>
        <w:overflowPunct w:val="0"/>
        <w:spacing w:before="15" w:after="0" w:line="262" w:lineRule="exact"/>
        <w:jc w:val="both"/>
        <w:textAlignment w:val="baseline"/>
        <w:rPr>
          <w:rFonts w:ascii="Times New Roman" w:hAnsi="Times New Roman"/>
          <w:spacing w:val="9"/>
          <w:sz w:val="22"/>
          <w:szCs w:val="22"/>
        </w:rPr>
      </w:pPr>
    </w:p>
    <w:p w14:paraId="497D77DA">
      <w:pPr>
        <w:overflowPunct w:val="0"/>
        <w:spacing w:before="15" w:after="0" w:line="262" w:lineRule="exact"/>
        <w:jc w:val="both"/>
        <w:textAlignment w:val="baseline"/>
        <w:rPr>
          <w:spacing w:val="9"/>
        </w:rPr>
      </w:pPr>
      <w:r>
        <w:rPr>
          <w:spacing w:val="9"/>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7AE90D28">
      <w:pPr>
        <w:overflowPunct w:val="0"/>
        <w:spacing w:before="15" w:after="0" w:line="262" w:lineRule="exact"/>
        <w:ind w:left="648" w:firstLine="0"/>
        <w:jc w:val="both"/>
        <w:textAlignment w:val="baseline"/>
        <w:rPr>
          <w:rFonts w:ascii="Times New Roman" w:hAnsi="Times New Roman" w:cs="Tahoma"/>
          <w:spacing w:val="9"/>
          <w:sz w:val="22"/>
          <w:szCs w:val="22"/>
        </w:rPr>
      </w:pPr>
    </w:p>
    <w:tbl>
      <w:tblPr>
        <w:tblStyle w:val="8"/>
        <w:tblW w:w="9000" w:type="dxa"/>
        <w:tblInd w:w="6" w:type="dxa"/>
        <w:tblLayout w:type="autofit"/>
        <w:tblCellMar>
          <w:top w:w="0" w:type="dxa"/>
          <w:left w:w="5" w:type="dxa"/>
          <w:bottom w:w="0" w:type="dxa"/>
          <w:right w:w="5" w:type="dxa"/>
        </w:tblCellMar>
      </w:tblPr>
      <w:tblGrid>
        <w:gridCol w:w="9000"/>
      </w:tblGrid>
      <w:tr w14:paraId="57867FA5">
        <w:tblPrEx>
          <w:tblCellMar>
            <w:top w:w="0" w:type="dxa"/>
            <w:left w:w="5" w:type="dxa"/>
            <w:bottom w:w="0" w:type="dxa"/>
            <w:right w:w="5" w:type="dxa"/>
          </w:tblCellMar>
        </w:tblPrEx>
        <w:trPr>
          <w:trHeight w:val="1219" w:hRule="exact"/>
        </w:trPr>
        <w:tc>
          <w:tcPr>
            <w:tcW w:w="9000" w:type="dxa"/>
            <w:tcBorders>
              <w:top w:val="single" w:color="000001" w:sz="4" w:space="0"/>
              <w:left w:val="single" w:color="000001" w:sz="4" w:space="0"/>
              <w:bottom w:val="single" w:color="000001" w:sz="4" w:space="0"/>
              <w:right w:val="single" w:color="000001" w:sz="4" w:space="0"/>
            </w:tcBorders>
            <w:shd w:val="clear" w:color="auto" w:fill="auto"/>
          </w:tcPr>
          <w:p w14:paraId="720CAD19">
            <w:pPr>
              <w:overflowPunct w:val="0"/>
              <w:spacing w:before="30" w:after="0" w:line="218" w:lineRule="exact"/>
              <w:ind w:left="144" w:firstLine="0"/>
              <w:textAlignment w:val="baseline"/>
              <w:rPr>
                <w:b/>
                <w:bCs/>
                <w:spacing w:val="4"/>
              </w:rPr>
            </w:pPr>
            <w:r>
              <w:rPr>
                <w:b/>
                <w:bCs/>
                <w:spacing w:val="4"/>
                <w:sz w:val="22"/>
                <w:szCs w:val="22"/>
                <w:highlight w:val="white"/>
              </w:rPr>
              <w:t>Rozdział 16:</w:t>
            </w:r>
          </w:p>
          <w:p w14:paraId="530EADA4">
            <w:pPr>
              <w:overflowPunct w:val="0"/>
              <w:spacing w:before="26" w:after="0" w:line="225" w:lineRule="exact"/>
              <w:ind w:left="144" w:right="144" w:firstLine="0"/>
              <w:jc w:val="both"/>
              <w:textAlignment w:val="baseline"/>
              <w:rPr>
                <w:b/>
                <w:bCs/>
                <w:spacing w:val="19"/>
                <w:u w:val="single"/>
              </w:rPr>
            </w:pPr>
            <w:r>
              <w:rPr>
                <w:b/>
                <w:bCs/>
                <w:spacing w:val="19"/>
                <w:sz w:val="22"/>
                <w:szCs w:val="22"/>
              </w:rPr>
              <w:t xml:space="preserve">Informacje o środkach komunikacji elektronicznej, przy użyciu których Zamawiający będzie komunikował się z wykonawcami, oraz informacje o wymaganiach technicznych i organizacyjnych </w:t>
            </w:r>
            <w:r>
              <w:rPr>
                <w:b/>
                <w:bCs/>
                <w:spacing w:val="19"/>
                <w:sz w:val="22"/>
                <w:szCs w:val="22"/>
                <w:u w:val="single"/>
              </w:rPr>
              <w:t xml:space="preserve">sporządzania, wysyłania i odbierania korespondencji elektronicznej </w:t>
            </w:r>
          </w:p>
        </w:tc>
      </w:tr>
    </w:tbl>
    <w:p w14:paraId="41BE8C6E">
      <w:pPr>
        <w:overflowPunct w:val="0"/>
        <w:spacing w:before="0" w:after="198" w:line="20" w:lineRule="exact"/>
        <w:textAlignment w:val="baseline"/>
        <w:rPr>
          <w:rFonts w:ascii="Times New Roman" w:hAnsi="Times New Roman"/>
          <w:color w:val="FF0000"/>
          <w:sz w:val="22"/>
          <w:szCs w:val="22"/>
        </w:rPr>
      </w:pPr>
    </w:p>
    <w:p w14:paraId="3A9D07D9">
      <w:pPr>
        <w:numPr>
          <w:ilvl w:val="0"/>
          <w:numId w:val="15"/>
        </w:numPr>
        <w:tabs>
          <w:tab w:val="left" w:pos="567"/>
        </w:tabs>
        <w:spacing w:before="240" w:after="120"/>
        <w:ind w:left="567" w:right="34" w:hanging="567"/>
        <w:rPr>
          <w:rFonts w:ascii="Times New Roman" w:hAnsi="Times New Roman" w:cs="Times New Roman"/>
          <w:b/>
          <w:sz w:val="22"/>
          <w:szCs w:val="22"/>
        </w:rPr>
      </w:pPr>
    </w:p>
    <w:p w14:paraId="5F8B2585">
      <w:pPr>
        <w:pStyle w:val="1154"/>
        <w:numPr>
          <w:ilvl w:val="0"/>
          <w:numId w:val="0"/>
        </w:numPr>
        <w:spacing w:before="0" w:after="120" w:line="276" w:lineRule="auto"/>
        <w:ind w:left="360" w:right="0" w:firstLine="0"/>
        <w:jc w:val="both"/>
      </w:pPr>
      <w:r>
        <w:rPr>
          <w:rFonts w:cs="Times New Roman"/>
          <w:sz w:val="22"/>
          <w:szCs w:val="22"/>
        </w:rPr>
        <w:t xml:space="preserve">W postępowaniu o udzielenie zamówienia komunikacja między zamawiającym, a wykonawcami odbywa się przy użyciu </w:t>
      </w:r>
      <w:bookmarkStart w:id="0" w:name="page47R_mcid7"/>
      <w:bookmarkEnd w:id="0"/>
      <w:r>
        <w:rPr>
          <w:rFonts w:cs="Times New Roman"/>
          <w:sz w:val="22"/>
          <w:szCs w:val="22"/>
        </w:rPr>
        <w:t xml:space="preserve">Platformy e-Zamówienia, która jest dostępna pod adresem </w:t>
      </w:r>
      <w:r>
        <w:fldChar w:fldCharType="begin"/>
      </w:r>
      <w:r>
        <w:instrText xml:space="preserve"> HYPERLINK "https://ezamowienia.gov.pl/" \h </w:instrText>
      </w:r>
      <w:r>
        <w:fldChar w:fldCharType="separate"/>
      </w:r>
      <w:r>
        <w:rPr>
          <w:rStyle w:val="16"/>
          <w:rFonts w:cs="Times New Roman"/>
          <w:sz w:val="22"/>
          <w:szCs w:val="22"/>
        </w:rPr>
        <w:t>https://ezamowienia.gov.pl</w:t>
      </w:r>
      <w:r>
        <w:rPr>
          <w:rStyle w:val="16"/>
          <w:rFonts w:cs="Times New Roman"/>
          <w:sz w:val="22"/>
          <w:szCs w:val="22"/>
        </w:rPr>
        <w:fldChar w:fldCharType="end"/>
      </w:r>
      <w:r>
        <w:rPr>
          <w:rFonts w:cs="Times New Roman"/>
          <w:sz w:val="22"/>
          <w:szCs w:val="22"/>
        </w:rPr>
        <w:t xml:space="preserve"> korzystanie z Platformy e-Zamówienia jest bezpłatne.</w:t>
      </w:r>
    </w:p>
    <w:p w14:paraId="351A026E">
      <w:pPr>
        <w:pStyle w:val="1154"/>
        <w:numPr>
          <w:ilvl w:val="0"/>
          <w:numId w:val="15"/>
        </w:numPr>
        <w:spacing w:before="0" w:after="120" w:line="276" w:lineRule="auto"/>
        <w:ind w:left="425" w:right="0" w:hanging="425"/>
        <w:jc w:val="both"/>
        <w:rPr>
          <w:rFonts w:ascii="Times New Roman" w:hAnsi="Times New Roman"/>
          <w:sz w:val="22"/>
          <w:szCs w:val="22"/>
        </w:rPr>
      </w:pPr>
      <w:r>
        <w:rPr>
          <w:rFonts w:cs="Times New Roman"/>
          <w:sz w:val="22"/>
          <w:szCs w:val="22"/>
        </w:rPr>
        <w:t xml:space="preserve">Składanie oświadczeń, wniosków, zawiadomień oraz przekazywanie informacji odbywa się elektronicznie za pośrednictwem </w:t>
      </w:r>
      <w:r>
        <w:rPr>
          <w:rFonts w:cs="Times New Roman"/>
          <w:bCs/>
          <w:iCs/>
          <w:sz w:val="22"/>
          <w:szCs w:val="22"/>
        </w:rPr>
        <w:t>dedykowanego formularza dostępnego na Platformie e-Zamówienia.</w:t>
      </w:r>
      <w:r>
        <w:rPr>
          <w:rFonts w:cs="Times New Roman"/>
          <w:b/>
          <w:sz w:val="22"/>
          <w:szCs w:val="22"/>
        </w:rPr>
        <w:t xml:space="preserve"> </w:t>
      </w:r>
      <w:r>
        <w:rPr>
          <w:rFonts w:cs="Times New Roman"/>
          <w:sz w:val="22"/>
          <w:szCs w:val="22"/>
        </w:rPr>
        <w:t xml:space="preserve"> We wszelkiej korespondencji związanej z niniejszym postępowaniem zamawiający i wykonawcy posługują się numerem ogłoszenia (BZP lub nr sprawy postępowania).</w:t>
      </w:r>
    </w:p>
    <w:p w14:paraId="32F88C90">
      <w:pPr>
        <w:pStyle w:val="1154"/>
        <w:numPr>
          <w:ilvl w:val="0"/>
          <w:numId w:val="15"/>
        </w:numPr>
        <w:spacing w:before="0" w:after="120" w:line="276" w:lineRule="auto"/>
        <w:ind w:left="425" w:right="0" w:hanging="425"/>
        <w:jc w:val="both"/>
      </w:pPr>
      <w:r>
        <w:rPr>
          <w:rFonts w:cs="Times New Roman"/>
          <w:sz w:val="22"/>
          <w:szCs w:val="22"/>
        </w:rPr>
        <w:t xml:space="preserve">Dokumenty elektroniczne, składane są przez wykonawcę za pośrednictwem </w:t>
      </w:r>
      <w:r>
        <w:rPr>
          <w:rFonts w:cs="Times New Roman"/>
          <w:i/>
          <w:sz w:val="22"/>
          <w:szCs w:val="22"/>
        </w:rPr>
        <w:t>Formularza do komunikacji</w:t>
      </w:r>
      <w:r>
        <w:rPr>
          <w:rFonts w:cs="Times New Roman"/>
          <w:sz w:val="22"/>
          <w:szCs w:val="22"/>
        </w:rPr>
        <w:t xml:space="preserve"> jako załączniki.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w:t>
      </w:r>
    </w:p>
    <w:p w14:paraId="3932FF9E">
      <w:pPr>
        <w:pStyle w:val="1154"/>
        <w:numPr>
          <w:ilvl w:val="0"/>
          <w:numId w:val="15"/>
        </w:numPr>
        <w:spacing w:before="0" w:after="120" w:line="276" w:lineRule="auto"/>
        <w:ind w:left="425" w:right="0" w:hanging="425"/>
        <w:jc w:val="both"/>
        <w:rPr>
          <w:rFonts w:ascii="Times New Roman" w:hAnsi="Times New Roman"/>
          <w:sz w:val="22"/>
          <w:szCs w:val="22"/>
        </w:rPr>
      </w:pPr>
      <w:r>
        <w:rPr>
          <w:rFonts w:cs="Times New Roman"/>
          <w:sz w:val="22"/>
          <w:szCs w:val="22"/>
        </w:rPr>
        <w:t xml:space="preserve">Wykonawca zamierzający wziąć udział w postępowaniu o udzielenie zamówienia publicznego, musi posiadać konto na Platformie e-Zamówienia. Wykonawca posiadający konto na Platformie e-Zamówienia ma dostęp do formularzy: </w:t>
      </w:r>
      <w:r>
        <w:rPr>
          <w:rFonts w:cs="Times New Roman"/>
          <w:i/>
          <w:sz w:val="22"/>
          <w:szCs w:val="22"/>
        </w:rPr>
        <w:t>z</w:t>
      </w:r>
      <w:r>
        <w:rPr>
          <w:rFonts w:cs="Times New Roman"/>
          <w:iCs/>
          <w:sz w:val="22"/>
          <w:szCs w:val="22"/>
        </w:rPr>
        <w:t>ł</w:t>
      </w:r>
      <w:r>
        <w:rPr>
          <w:rFonts w:cs="Times New Roman"/>
          <w:bCs/>
          <w:iCs/>
          <w:sz w:val="22"/>
          <w:szCs w:val="22"/>
        </w:rPr>
        <w:t>ożenia, zmiany, wycofania oferty lub wniosku oraz do formularza do komunikacji.</w:t>
      </w:r>
      <w:bookmarkStart w:id="1" w:name="page49R_mcid15"/>
      <w:bookmarkEnd w:id="1"/>
      <w:r>
        <w:rPr>
          <w:rFonts w:cs="Times New Roman"/>
          <w:bCs/>
          <w:iCs/>
          <w:sz w:val="22"/>
          <w:szCs w:val="22"/>
        </w:rPr>
        <w:t xml:space="preserve"> Wykonawca przygotowuje ofertę przy pomocy interaktywnego „Formularza ofertowego” udostępnionego przez Zamawiającego na Platformie e-Zamówienia i zamieszczonego w podglądzie postępowania w zakładce „Informacje podstawowe”.</w:t>
      </w:r>
    </w:p>
    <w:p w14:paraId="0E7180EB">
      <w:pPr>
        <w:pStyle w:val="1154"/>
        <w:numPr>
          <w:ilvl w:val="0"/>
          <w:numId w:val="15"/>
        </w:numPr>
        <w:spacing w:before="0" w:after="120" w:line="276" w:lineRule="auto"/>
        <w:ind w:left="425" w:right="0" w:hanging="425"/>
        <w:jc w:val="both"/>
        <w:rPr>
          <w:rFonts w:ascii="Times New Roman" w:hAnsi="Times New Roman"/>
          <w:sz w:val="22"/>
          <w:szCs w:val="22"/>
        </w:rPr>
      </w:pPr>
      <w:r>
        <w:rPr>
          <w:rFonts w:cs="Times New Roman"/>
          <w:sz w:val="22"/>
          <w:szCs w:val="22"/>
        </w:rPr>
        <w:t>Wymagania techniczne i organizacyjne wysyłania i odbierania dokumentów elektronicznych, elektronicznych kopii dokumentów i oświadczeń oraz informacji przekazywanych przy ich użyciu opisane zostały w Regulaminie korzystania z systemu Platformy e-Zamówienia</w:t>
      </w:r>
      <w:r>
        <w:rPr>
          <w:rFonts w:cs="Times New Roman"/>
          <w:b/>
          <w:i/>
          <w:sz w:val="22"/>
          <w:szCs w:val="22"/>
        </w:rPr>
        <w:t>.</w:t>
      </w:r>
      <w:r>
        <w:rPr>
          <w:rFonts w:cs="Times New Roman"/>
          <w:sz w:val="22"/>
          <w:szCs w:val="22"/>
        </w:rPr>
        <w:t xml:space="preserve"> </w:t>
      </w:r>
    </w:p>
    <w:p w14:paraId="22D15AF1">
      <w:pPr>
        <w:pStyle w:val="1154"/>
        <w:numPr>
          <w:ilvl w:val="0"/>
          <w:numId w:val="15"/>
        </w:numPr>
        <w:spacing w:before="0" w:after="120" w:line="276" w:lineRule="auto"/>
        <w:ind w:left="425" w:right="0" w:hanging="425"/>
        <w:jc w:val="both"/>
        <w:rPr>
          <w:rFonts w:ascii="Times New Roman" w:hAnsi="Times New Roman" w:cs="Times New Roman"/>
          <w:sz w:val="22"/>
          <w:szCs w:val="22"/>
        </w:rPr>
      </w:pPr>
      <w:r>
        <w:rPr>
          <w:rFonts w:cs="Times New Roman"/>
          <w:sz w:val="22"/>
          <w:szCs w:val="22"/>
        </w:rPr>
        <w:t xml:space="preserve">Maksymalny rozmiar plików przesyłanych za pośrednictwem dedykowanych formularzy do: złożenia, zmiany, wycofania oferty lub wniosku oraz do komunikacji wynosi 150 MB. </w:t>
      </w:r>
    </w:p>
    <w:p w14:paraId="038909D8">
      <w:pPr>
        <w:pStyle w:val="1154"/>
        <w:numPr>
          <w:ilvl w:val="0"/>
          <w:numId w:val="15"/>
        </w:numPr>
        <w:spacing w:before="0" w:after="120" w:line="276" w:lineRule="auto"/>
        <w:ind w:left="425" w:right="0" w:hanging="425"/>
        <w:jc w:val="both"/>
        <w:rPr>
          <w:rFonts w:ascii="Times New Roman" w:hAnsi="Times New Roman" w:cs="Times New Roman"/>
          <w:sz w:val="22"/>
          <w:szCs w:val="22"/>
        </w:rPr>
      </w:pPr>
      <w:r>
        <w:rPr>
          <w:rFonts w:cs="Times New Roman"/>
          <w:sz w:val="22"/>
          <w:szCs w:val="22"/>
        </w:rPr>
        <w:t>Za datę przekazania oferty, wniosków, zawiadomień, dokumentów elektronicznych, oświadczeń lub elektronicznych kopii dokumentów lub oświadczeń oraz innych informacji przyjmuje się datę ich przekazania na Platformę e-Zamówienia.</w:t>
      </w:r>
    </w:p>
    <w:p w14:paraId="08C52003">
      <w:pPr>
        <w:pStyle w:val="1154"/>
        <w:numPr>
          <w:ilvl w:val="0"/>
          <w:numId w:val="15"/>
        </w:numPr>
        <w:spacing w:before="0" w:after="120" w:line="276" w:lineRule="auto"/>
        <w:ind w:left="425" w:right="34" w:hanging="425"/>
        <w:jc w:val="both"/>
        <w:rPr>
          <w:rFonts w:ascii="Times New Roman" w:hAnsi="Times New Roman" w:cs="Times New Roman"/>
          <w:sz w:val="22"/>
          <w:szCs w:val="22"/>
        </w:rPr>
      </w:pPr>
      <w:r>
        <w:rPr>
          <w:rFonts w:cs="Times New Roman"/>
          <w:sz w:val="22"/>
          <w:szCs w:val="22"/>
        </w:rPr>
        <w:t>Zamawiający wymaga, aby cała korespondencja dotycząca przedmiotowego postępowania prowadzona była w języku polskim.</w:t>
      </w:r>
    </w:p>
    <w:p w14:paraId="09E37E58">
      <w:pPr>
        <w:pStyle w:val="1154"/>
        <w:numPr>
          <w:ilvl w:val="0"/>
          <w:numId w:val="15"/>
        </w:numPr>
        <w:spacing w:before="0" w:after="120" w:line="276" w:lineRule="auto"/>
        <w:ind w:left="425" w:right="34" w:hanging="425"/>
        <w:jc w:val="both"/>
        <w:rPr>
          <w:rFonts w:ascii="Times New Roman" w:hAnsi="Times New Roman" w:cs="Times New Roman"/>
          <w:sz w:val="22"/>
          <w:szCs w:val="22"/>
        </w:rPr>
      </w:pPr>
      <w:r>
        <w:rPr>
          <w:rFonts w:cs="Times New Roman"/>
          <w:sz w:val="22"/>
          <w:szCs w:val="22"/>
        </w:rPr>
        <w:t xml:space="preserve">Wykonawca może zwrócić się do zamawiającego z wnioskiem o wyjaśnienie treści SWZ. Zamawiający jest obowiązany niezwłocznie udzielić wyjaśnień,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w/w terminu lub dotyczy udzielonych wyjaśnień, zamawiający może udzielić wyjaśnień albo pozostawić wniosek bez rozpatrzenia. </w:t>
      </w:r>
    </w:p>
    <w:p w14:paraId="0263D7F7">
      <w:pPr>
        <w:pStyle w:val="1154"/>
        <w:numPr>
          <w:ilvl w:val="0"/>
          <w:numId w:val="15"/>
        </w:numPr>
        <w:spacing w:before="0" w:after="120" w:line="276" w:lineRule="auto"/>
        <w:ind w:left="425" w:right="0" w:hanging="425"/>
        <w:jc w:val="both"/>
        <w:rPr>
          <w:rFonts w:ascii="Times New Roman" w:hAnsi="Times New Roman" w:cs="Times New Roman"/>
          <w:sz w:val="22"/>
          <w:szCs w:val="22"/>
        </w:rPr>
      </w:pPr>
      <w:r>
        <w:rPr>
          <w:rFonts w:cs="Times New Roman"/>
          <w:sz w:val="22"/>
          <w:szCs w:val="22"/>
        </w:rPr>
        <w:t>W celu usprawnienia procedury wyjaśnień treści SWZ zaleca się przesyłanie plików z pytaniami w wersji edytowalnych plików zgodnie z ust. 2 niniejszego rozdziału.</w:t>
      </w:r>
    </w:p>
    <w:p w14:paraId="6F9034A8">
      <w:pPr>
        <w:pStyle w:val="1154"/>
        <w:numPr>
          <w:ilvl w:val="0"/>
          <w:numId w:val="15"/>
        </w:numPr>
        <w:spacing w:before="0" w:after="120" w:line="276" w:lineRule="auto"/>
        <w:ind w:left="425" w:right="34" w:hanging="425"/>
        <w:jc w:val="both"/>
        <w:rPr>
          <w:rFonts w:ascii="Times New Roman" w:hAnsi="Times New Roman" w:cs="Times New Roman"/>
          <w:sz w:val="22"/>
          <w:szCs w:val="22"/>
        </w:rPr>
      </w:pPr>
      <w:r>
        <w:rPr>
          <w:rFonts w:cs="Times New Roman"/>
          <w:sz w:val="22"/>
          <w:szCs w:val="22"/>
        </w:rPr>
        <w:t>Przedłużenie terminu składania ofert nie wpływa na bieg terminu składania wniosku, o którym mowa w ust. 9.</w:t>
      </w:r>
    </w:p>
    <w:p w14:paraId="698F1DB4">
      <w:pPr>
        <w:pStyle w:val="1154"/>
        <w:numPr>
          <w:ilvl w:val="0"/>
          <w:numId w:val="15"/>
        </w:numPr>
        <w:spacing w:before="0" w:after="120" w:line="276" w:lineRule="auto"/>
        <w:ind w:left="425" w:right="34" w:hanging="425"/>
        <w:jc w:val="both"/>
        <w:rPr>
          <w:rFonts w:ascii="Times New Roman" w:hAnsi="Times New Roman" w:cs="Times New Roman"/>
          <w:sz w:val="22"/>
          <w:szCs w:val="22"/>
        </w:rPr>
      </w:pPr>
      <w:r>
        <w:rPr>
          <w:rFonts w:cs="Times New Roman"/>
          <w:sz w:val="22"/>
          <w:szCs w:val="22"/>
        </w:rPr>
        <w:t>Treść zapytań wraz z wyjaśnieniami, bez ujawnienia źródła zapytania, zamawiający udostępni na stronie internetowej prowadzonego postępowania.</w:t>
      </w:r>
    </w:p>
    <w:p w14:paraId="38C3E545">
      <w:pPr>
        <w:pStyle w:val="1154"/>
        <w:numPr>
          <w:ilvl w:val="0"/>
          <w:numId w:val="15"/>
        </w:numPr>
        <w:tabs>
          <w:tab w:val="left" w:pos="360"/>
        </w:tabs>
        <w:spacing w:before="0" w:after="120" w:line="276" w:lineRule="auto"/>
        <w:ind w:left="425" w:right="34" w:hanging="425"/>
        <w:jc w:val="both"/>
        <w:rPr>
          <w:rFonts w:ascii="Times New Roman" w:hAnsi="Times New Roman"/>
          <w:sz w:val="22"/>
          <w:szCs w:val="22"/>
        </w:rPr>
      </w:pPr>
      <w:r>
        <w:rPr>
          <w:rFonts w:eastAsia="Times New Roman" w:cs="Times New Roman"/>
          <w:bCs/>
          <w:iCs/>
          <w:sz w:val="22"/>
          <w:szCs w:val="22"/>
        </w:rPr>
        <w:t>W uzasadnionych przypadkach zamawiający może przed upływem terminu składania ofert zmienić treść SWZ. Dokonaną zmianę treści SWZ zamawiający udostępnia na stronie internetowej prowadzonego postępowania</w:t>
      </w:r>
      <w:r>
        <w:rPr>
          <w:rFonts w:cs="Times New Roman"/>
          <w:sz w:val="22"/>
          <w:szCs w:val="22"/>
        </w:rPr>
        <w:t>.</w:t>
      </w:r>
    </w:p>
    <w:tbl>
      <w:tblPr>
        <w:tblStyle w:val="8"/>
        <w:tblW w:w="9605" w:type="dxa"/>
        <w:tblInd w:w="459" w:type="dxa"/>
        <w:tblLayout w:type="autofit"/>
        <w:tblCellMar>
          <w:top w:w="0" w:type="dxa"/>
          <w:left w:w="0" w:type="dxa"/>
          <w:bottom w:w="0" w:type="dxa"/>
          <w:right w:w="0" w:type="dxa"/>
        </w:tblCellMar>
      </w:tblPr>
      <w:tblGrid>
        <w:gridCol w:w="5820"/>
        <w:gridCol w:w="3785"/>
      </w:tblGrid>
      <w:tr w14:paraId="550A18F8">
        <w:tblPrEx>
          <w:tblCellMar>
            <w:top w:w="0" w:type="dxa"/>
            <w:left w:w="0" w:type="dxa"/>
            <w:bottom w:w="0" w:type="dxa"/>
            <w:right w:w="0" w:type="dxa"/>
          </w:tblCellMar>
        </w:tblPrEx>
        <w:trPr>
          <w:trHeight w:val="25" w:hRule="exact"/>
        </w:trPr>
        <w:tc>
          <w:tcPr>
            <w:tcW w:w="5819" w:type="dxa"/>
            <w:shd w:val="clear" w:color="auto" w:fill="auto"/>
          </w:tcPr>
          <w:p w14:paraId="4DE8F46F">
            <w:pPr>
              <w:widowControl/>
              <w:spacing w:before="0" w:after="160" w:line="259" w:lineRule="auto"/>
              <w:rPr>
                <w:rFonts w:ascii="Times New Roman" w:hAnsi="Times New Roman"/>
                <w:sz w:val="22"/>
                <w:szCs w:val="22"/>
              </w:rPr>
            </w:pPr>
          </w:p>
        </w:tc>
        <w:tc>
          <w:tcPr>
            <w:tcW w:w="3785" w:type="dxa"/>
            <w:shd w:val="clear" w:color="auto" w:fill="auto"/>
          </w:tcPr>
          <w:p w14:paraId="0A03110D">
            <w:pPr>
              <w:overflowPunct w:val="0"/>
              <w:textAlignment w:val="baseline"/>
              <w:rPr>
                <w:rFonts w:ascii="Times New Roman" w:hAnsi="Times New Roman"/>
                <w:sz w:val="22"/>
                <w:szCs w:val="22"/>
              </w:rPr>
            </w:pPr>
          </w:p>
        </w:tc>
      </w:tr>
    </w:tbl>
    <w:p w14:paraId="2776A5C2">
      <w:pPr>
        <w:overflowPunct w:val="0"/>
        <w:spacing w:before="0" w:after="124" w:line="20" w:lineRule="exact"/>
        <w:ind w:left="459" w:firstLine="0"/>
        <w:textAlignment w:val="baseline"/>
        <w:rPr>
          <w:rFonts w:ascii="Times New Roman" w:hAnsi="Times New Roman"/>
          <w:sz w:val="22"/>
          <w:szCs w:val="22"/>
        </w:rPr>
      </w:pPr>
    </w:p>
    <w:tbl>
      <w:tblPr>
        <w:tblStyle w:val="8"/>
        <w:tblW w:w="8902" w:type="dxa"/>
        <w:tblInd w:w="5" w:type="dxa"/>
        <w:tblLayout w:type="autofit"/>
        <w:tblCellMar>
          <w:top w:w="0" w:type="dxa"/>
          <w:left w:w="5" w:type="dxa"/>
          <w:bottom w:w="0" w:type="dxa"/>
          <w:right w:w="5" w:type="dxa"/>
        </w:tblCellMar>
      </w:tblPr>
      <w:tblGrid>
        <w:gridCol w:w="8902"/>
      </w:tblGrid>
      <w:tr w14:paraId="1B1D72D5">
        <w:tblPrEx>
          <w:tblCellMar>
            <w:top w:w="0" w:type="dxa"/>
            <w:left w:w="5" w:type="dxa"/>
            <w:bottom w:w="0" w:type="dxa"/>
            <w:right w:w="5" w:type="dxa"/>
          </w:tblCellMar>
        </w:tblPrEx>
        <w:trPr>
          <w:trHeight w:val="1080" w:hRule="exact"/>
        </w:trPr>
        <w:tc>
          <w:tcPr>
            <w:tcW w:w="8902" w:type="dxa"/>
            <w:tcBorders>
              <w:top w:val="single" w:color="000001" w:sz="4" w:space="0"/>
              <w:left w:val="single" w:color="000001" w:sz="4" w:space="0"/>
              <w:bottom w:val="single" w:color="000001" w:sz="4" w:space="0"/>
              <w:right w:val="single" w:color="000001" w:sz="4" w:space="0"/>
            </w:tcBorders>
            <w:shd w:val="clear" w:color="auto" w:fill="auto"/>
          </w:tcPr>
          <w:p w14:paraId="4ED0F424">
            <w:pPr>
              <w:overflowPunct w:val="0"/>
              <w:spacing w:before="19" w:after="0" w:line="229" w:lineRule="exact"/>
              <w:ind w:left="72" w:firstLine="0"/>
              <w:textAlignment w:val="baseline"/>
              <w:rPr>
                <w:b/>
                <w:bCs/>
                <w:spacing w:val="3"/>
              </w:rPr>
            </w:pPr>
            <w:r>
              <w:rPr>
                <w:b/>
                <w:bCs/>
                <w:spacing w:val="3"/>
                <w:sz w:val="22"/>
                <w:szCs w:val="22"/>
              </w:rPr>
              <w:t>Rozdział 17:</w:t>
            </w:r>
          </w:p>
          <w:p w14:paraId="1DC41F25">
            <w:pPr>
              <w:overflowPunct w:val="0"/>
              <w:spacing w:before="6" w:after="50" w:line="252" w:lineRule="exact"/>
              <w:ind w:left="72" w:right="72" w:firstLine="0"/>
              <w:jc w:val="both"/>
              <w:textAlignment w:val="baseline"/>
              <w:rPr>
                <w:b/>
                <w:bCs/>
                <w:spacing w:val="6"/>
              </w:rPr>
            </w:pPr>
            <w:r>
              <w:rPr>
                <w:b/>
                <w:bCs/>
                <w:spacing w:val="6"/>
                <w:sz w:val="22"/>
                <w:szCs w:val="22"/>
              </w:rPr>
              <w:t>Informacje o sposobie komunikowania się zamawiającego z wykonawcami w inny sposób niż przy użyciu środków komunikacji elektronicznej, w tym w przypadku zaistnienia jednej z sytuacji określonych w</w:t>
            </w:r>
            <w:r>
              <w:rPr>
                <w:b/>
                <w:bCs/>
                <w:spacing w:val="6"/>
                <w:sz w:val="22"/>
                <w:szCs w:val="22"/>
                <w:lang w:val="en-US" w:eastAsia="en-US"/>
              </w:rPr>
              <w:t xml:space="preserve"> art.</w:t>
            </w:r>
            <w:r>
              <w:rPr>
                <w:b/>
                <w:bCs/>
                <w:spacing w:val="6"/>
                <w:sz w:val="22"/>
                <w:szCs w:val="22"/>
              </w:rPr>
              <w:t xml:space="preserve"> 65 ust. 1</w:t>
            </w:r>
          </w:p>
        </w:tc>
      </w:tr>
    </w:tbl>
    <w:p w14:paraId="5368C503">
      <w:pPr>
        <w:overflowPunct w:val="0"/>
        <w:spacing w:before="0" w:after="119" w:line="20" w:lineRule="exact"/>
        <w:ind w:right="1162" w:firstLine="0"/>
        <w:textAlignment w:val="baseline"/>
        <w:rPr>
          <w:rFonts w:ascii="Times New Roman" w:hAnsi="Times New Roman"/>
          <w:sz w:val="22"/>
          <w:szCs w:val="22"/>
        </w:rPr>
      </w:pPr>
    </w:p>
    <w:tbl>
      <w:tblPr>
        <w:tblStyle w:val="8"/>
        <w:tblW w:w="10104" w:type="dxa"/>
        <w:tblInd w:w="0" w:type="dxa"/>
        <w:tblLayout w:type="autofit"/>
        <w:tblCellMar>
          <w:top w:w="0" w:type="dxa"/>
          <w:left w:w="0" w:type="dxa"/>
          <w:bottom w:w="0" w:type="dxa"/>
          <w:right w:w="5" w:type="dxa"/>
        </w:tblCellMar>
      </w:tblPr>
      <w:tblGrid>
        <w:gridCol w:w="8789"/>
        <w:gridCol w:w="1315"/>
      </w:tblGrid>
      <w:tr w14:paraId="53D5EFAD">
        <w:tblPrEx>
          <w:tblCellMar>
            <w:top w:w="0" w:type="dxa"/>
            <w:left w:w="0" w:type="dxa"/>
            <w:bottom w:w="0" w:type="dxa"/>
            <w:right w:w="5" w:type="dxa"/>
          </w:tblCellMar>
        </w:tblPrEx>
        <w:trPr>
          <w:cantSplit/>
          <w:trHeight w:val="561" w:hRule="exact"/>
        </w:trPr>
        <w:tc>
          <w:tcPr>
            <w:tcW w:w="8788" w:type="dxa"/>
            <w:vMerge w:val="restart"/>
            <w:tcBorders>
              <w:right w:val="single" w:color="000001" w:sz="4" w:space="0"/>
            </w:tcBorders>
            <w:shd w:val="clear" w:color="auto" w:fill="auto"/>
          </w:tcPr>
          <w:p w14:paraId="535DB8C1">
            <w:pPr>
              <w:overflowPunct w:val="0"/>
              <w:spacing w:before="48" w:after="0" w:line="254" w:lineRule="exact"/>
              <w:ind w:left="108" w:right="36" w:firstLine="0"/>
              <w:jc w:val="both"/>
              <w:textAlignment w:val="baseline"/>
              <w:rPr>
                <w:rFonts w:ascii="Times New Roman" w:hAnsi="Times New Roman"/>
                <w:sz w:val="22"/>
                <w:szCs w:val="22"/>
              </w:rPr>
            </w:pPr>
            <w:r>
              <w:rPr>
                <w:sz w:val="22"/>
                <w:szCs w:val="22"/>
              </w:rPr>
              <w:t>Zamawiający nie przewiduje komunikowania się z Wykonawcami w inny sposób niż przy użyciu środków komunikacji elektronicznej.</w:t>
            </w:r>
          </w:p>
        </w:tc>
        <w:tc>
          <w:tcPr>
            <w:tcW w:w="1315" w:type="dxa"/>
            <w:tcBorders>
              <w:left w:val="single" w:color="000001" w:sz="4" w:space="0"/>
              <w:right w:val="single" w:color="000001" w:sz="4" w:space="0"/>
            </w:tcBorders>
            <w:shd w:val="clear" w:color="auto" w:fill="auto"/>
            <w:vAlign w:val="center"/>
          </w:tcPr>
          <w:p w14:paraId="0F05701A">
            <w:pPr>
              <w:overflowPunct w:val="0"/>
              <w:spacing w:before="86" w:after="97" w:line="229" w:lineRule="exact"/>
              <w:ind w:right="1272" w:firstLine="0"/>
              <w:textAlignment w:val="baseline"/>
              <w:rPr>
                <w:rFonts w:ascii="Times New Roman" w:hAnsi="Times New Roman"/>
                <w:sz w:val="22"/>
                <w:szCs w:val="22"/>
              </w:rPr>
            </w:pPr>
          </w:p>
        </w:tc>
      </w:tr>
      <w:tr w14:paraId="709E353C">
        <w:tblPrEx>
          <w:tblCellMar>
            <w:top w:w="0" w:type="dxa"/>
            <w:left w:w="0" w:type="dxa"/>
            <w:bottom w:w="0" w:type="dxa"/>
            <w:right w:w="5" w:type="dxa"/>
          </w:tblCellMar>
        </w:tblPrEx>
        <w:trPr>
          <w:cantSplit/>
          <w:trHeight w:val="198" w:hRule="exact"/>
        </w:trPr>
        <w:tc>
          <w:tcPr>
            <w:tcW w:w="8788" w:type="dxa"/>
            <w:vMerge w:val="continue"/>
            <w:tcBorders>
              <w:right w:val="single" w:color="000001" w:sz="4" w:space="0"/>
            </w:tcBorders>
            <w:shd w:val="clear" w:color="auto" w:fill="auto"/>
          </w:tcPr>
          <w:p w14:paraId="08A4788F">
            <w:pPr>
              <w:overflowPunct w:val="0"/>
              <w:textAlignment w:val="baseline"/>
              <w:rPr>
                <w:rFonts w:ascii="Times New Roman" w:hAnsi="Times New Roman"/>
                <w:sz w:val="22"/>
                <w:szCs w:val="22"/>
              </w:rPr>
            </w:pPr>
          </w:p>
        </w:tc>
        <w:tc>
          <w:tcPr>
            <w:tcW w:w="1315" w:type="dxa"/>
            <w:tcBorders>
              <w:left w:val="single" w:color="000001" w:sz="4" w:space="0"/>
              <w:right w:val="single" w:color="000001" w:sz="4" w:space="0"/>
            </w:tcBorders>
            <w:shd w:val="clear" w:color="auto" w:fill="auto"/>
          </w:tcPr>
          <w:p w14:paraId="17E87554">
            <w:pPr>
              <w:overflowPunct w:val="0"/>
              <w:textAlignment w:val="baseline"/>
              <w:rPr>
                <w:rFonts w:ascii="Times New Roman" w:hAnsi="Times New Roman"/>
                <w:sz w:val="22"/>
                <w:szCs w:val="22"/>
              </w:rPr>
            </w:pPr>
          </w:p>
        </w:tc>
      </w:tr>
    </w:tbl>
    <w:p w14:paraId="21BE73D2">
      <w:pPr>
        <w:overflowPunct w:val="0"/>
        <w:spacing w:before="0" w:after="232" w:line="20" w:lineRule="exact"/>
        <w:textAlignment w:val="baseline"/>
        <w:rPr>
          <w:rFonts w:ascii="Times New Roman" w:hAnsi="Times New Roman"/>
          <w:sz w:val="22"/>
          <w:szCs w:val="22"/>
        </w:rPr>
      </w:pPr>
    </w:p>
    <w:p w14:paraId="14CD3532">
      <w:pPr>
        <w:pBdr>
          <w:top w:val="single" w:color="000001" w:sz="4" w:space="2"/>
          <w:left w:val="single" w:color="000001" w:sz="4" w:space="0"/>
          <w:bottom w:val="single" w:color="000001" w:sz="4" w:space="2"/>
          <w:right w:val="single" w:color="000001" w:sz="6" w:space="31"/>
        </w:pBdr>
        <w:overflowPunct w:val="0"/>
        <w:spacing w:line="226" w:lineRule="exact"/>
        <w:ind w:right="1155" w:firstLine="0"/>
        <w:textAlignment w:val="baseline"/>
        <w:rPr>
          <w:b/>
          <w:bCs/>
        </w:rPr>
      </w:pPr>
      <w:r>
        <w:rPr>
          <w:b/>
          <w:bCs/>
          <w:sz w:val="22"/>
          <w:szCs w:val="22"/>
          <w:highlight w:val="white"/>
        </w:rPr>
        <w:t>Rozdział 18:</w:t>
      </w:r>
    </w:p>
    <w:p w14:paraId="509414C6">
      <w:pPr>
        <w:pBdr>
          <w:top w:val="single" w:color="000001" w:sz="4" w:space="2"/>
          <w:left w:val="single" w:color="000001" w:sz="4" w:space="0"/>
          <w:bottom w:val="single" w:color="000001" w:sz="4" w:space="2"/>
          <w:right w:val="single" w:color="000001" w:sz="6" w:space="31"/>
        </w:pBdr>
        <w:overflowPunct w:val="0"/>
        <w:spacing w:before="22" w:after="230" w:line="229" w:lineRule="exact"/>
        <w:ind w:right="1155" w:firstLine="0"/>
        <w:textAlignment w:val="baseline"/>
        <w:rPr>
          <w:spacing w:val="3"/>
        </w:rPr>
      </w:pPr>
      <w:r>
        <w:rPr>
          <w:b/>
          <w:bCs/>
          <w:spacing w:val="3"/>
          <w:sz w:val="22"/>
          <w:szCs w:val="22"/>
        </w:rPr>
        <w:t>Opis sposobu udzielania wyjaśnień dotyczących specyfikacji warunków zamówienia</w:t>
      </w:r>
    </w:p>
    <w:p w14:paraId="6178080A">
      <w:pPr>
        <w:numPr>
          <w:ilvl w:val="0"/>
          <w:numId w:val="16"/>
        </w:numPr>
        <w:overflowPunct w:val="0"/>
        <w:spacing w:before="6" w:after="0" w:line="234" w:lineRule="exact"/>
        <w:ind w:left="432" w:right="1224" w:hanging="288"/>
        <w:jc w:val="both"/>
        <w:textAlignment w:val="baseline"/>
        <w:rPr>
          <w:rFonts w:ascii="Times New Roman" w:hAnsi="Times New Roman"/>
          <w:sz w:val="22"/>
          <w:szCs w:val="22"/>
        </w:rPr>
      </w:pPr>
      <w:r>
        <w:rPr>
          <w:spacing w:val="4"/>
          <w:sz w:val="22"/>
          <w:szCs w:val="22"/>
        </w:rPr>
        <w:t>Zgodnie z właściwymi zapisami w rozdziale 16.</w:t>
      </w:r>
    </w:p>
    <w:p w14:paraId="2F79997D">
      <w:pPr>
        <w:overflowPunct w:val="0"/>
        <w:spacing w:before="11" w:after="0" w:line="226" w:lineRule="exact"/>
        <w:ind w:left="432" w:firstLine="0"/>
        <w:jc w:val="both"/>
        <w:textAlignment w:val="baseline"/>
        <w:rPr>
          <w:rFonts w:ascii="Times New Roman" w:hAnsi="Times New Roman"/>
          <w:spacing w:val="4"/>
          <w:sz w:val="22"/>
          <w:szCs w:val="22"/>
        </w:rPr>
      </w:pPr>
    </w:p>
    <w:p w14:paraId="47EFBC0E">
      <w:pPr>
        <w:pBdr>
          <w:top w:val="single" w:color="00000A" w:sz="4" w:space="1"/>
          <w:left w:val="single" w:color="00000A" w:sz="4" w:space="4"/>
          <w:bottom w:val="single" w:color="00000A" w:sz="4" w:space="1"/>
          <w:right w:val="single" w:color="00000A" w:sz="4" w:space="4"/>
        </w:pBdr>
        <w:overflowPunct w:val="0"/>
        <w:spacing w:before="52" w:after="0" w:line="214" w:lineRule="exact"/>
        <w:ind w:left="144" w:firstLine="0"/>
        <w:textAlignment w:val="baseline"/>
        <w:rPr>
          <w:b/>
          <w:bCs/>
        </w:rPr>
      </w:pPr>
      <w:r>
        <w:rPr>
          <w:b/>
          <w:bCs/>
          <w:sz w:val="22"/>
          <w:szCs w:val="22"/>
        </w:rPr>
        <w:t>Rozdział 19:</w:t>
      </w:r>
      <w:r>
        <w:rPr>
          <w:b/>
          <w:bCs/>
          <w:sz w:val="22"/>
          <w:szCs w:val="22"/>
        </w:rPr>
        <w:br w:type="textWrapping"/>
      </w:r>
      <w:r>
        <w:rPr>
          <w:b/>
          <w:bCs/>
          <w:sz w:val="22"/>
          <w:szCs w:val="22"/>
        </w:rPr>
        <w:t>Wadium</w:t>
      </w:r>
    </w:p>
    <w:p w14:paraId="33A8E8FE">
      <w:pPr>
        <w:overflowPunct w:val="0"/>
        <w:spacing w:before="216" w:after="0" w:line="224" w:lineRule="exact"/>
        <w:ind w:left="144" w:firstLine="0"/>
        <w:textAlignment w:val="baseline"/>
        <w:rPr>
          <w:rFonts w:ascii="Times New Roman" w:hAnsi="Times New Roman"/>
          <w:sz w:val="22"/>
          <w:szCs w:val="22"/>
        </w:rPr>
      </w:pPr>
      <w:r>
        <w:rPr>
          <w:sz w:val="22"/>
          <w:szCs w:val="22"/>
        </w:rPr>
        <w:t>W przedmiotowym postępowaniu Zamawiający nie wymaga wniesienia wadium.</w:t>
      </w:r>
    </w:p>
    <w:p w14:paraId="2B71A9C8">
      <w:pPr>
        <w:overflowPunct w:val="0"/>
        <w:spacing w:line="216" w:lineRule="exact"/>
        <w:ind w:left="8784" w:firstLine="0"/>
        <w:textAlignment w:val="baseline"/>
        <w:rPr>
          <w:rFonts w:ascii="Times New Roman" w:hAnsi="Times New Roman"/>
          <w:sz w:val="22"/>
          <w:szCs w:val="22"/>
        </w:rPr>
      </w:pPr>
    </w:p>
    <w:p w14:paraId="2889E355">
      <w:pPr>
        <w:pBdr>
          <w:top w:val="single" w:color="000001" w:sz="4" w:space="2"/>
          <w:left w:val="single" w:color="000001" w:sz="4" w:space="10"/>
          <w:bottom w:val="single" w:color="000001" w:sz="4" w:space="0"/>
          <w:right w:val="single" w:color="000001" w:sz="4" w:space="0"/>
        </w:pBdr>
        <w:overflowPunct w:val="0"/>
        <w:spacing w:line="218" w:lineRule="exact"/>
        <w:ind w:left="216" w:firstLine="0"/>
        <w:textAlignment w:val="baseline"/>
        <w:rPr>
          <w:b/>
          <w:bCs/>
        </w:rPr>
      </w:pPr>
      <w:r>
        <w:rPr>
          <w:b/>
          <w:bCs/>
          <w:sz w:val="22"/>
          <w:szCs w:val="22"/>
        </w:rPr>
        <w:t>Rozdział 20:</w:t>
      </w:r>
    </w:p>
    <w:p w14:paraId="5E2CB222">
      <w:pPr>
        <w:pBdr>
          <w:top w:val="single" w:color="000001" w:sz="4" w:space="2"/>
          <w:left w:val="single" w:color="000001" w:sz="4" w:space="10"/>
          <w:bottom w:val="single" w:color="000001" w:sz="4" w:space="0"/>
          <w:right w:val="single" w:color="000001" w:sz="4" w:space="0"/>
        </w:pBdr>
        <w:overflowPunct w:val="0"/>
        <w:spacing w:before="51" w:after="253" w:line="218" w:lineRule="exact"/>
        <w:ind w:left="216" w:firstLine="0"/>
        <w:textAlignment w:val="baseline"/>
        <w:rPr>
          <w:b/>
          <w:bCs/>
          <w:spacing w:val="3"/>
        </w:rPr>
      </w:pPr>
      <w:r>
        <w:rPr>
          <w:b/>
          <w:bCs/>
          <w:spacing w:val="3"/>
          <w:sz w:val="22"/>
          <w:szCs w:val="22"/>
        </w:rPr>
        <w:t>Termin związania ofertą</w:t>
      </w:r>
    </w:p>
    <w:p w14:paraId="0A2F18D9">
      <w:pPr>
        <w:numPr>
          <w:ilvl w:val="0"/>
          <w:numId w:val="17"/>
        </w:numPr>
        <w:overflowPunct w:val="0"/>
        <w:spacing w:line="230" w:lineRule="exact"/>
        <w:ind w:left="504" w:right="144" w:hanging="288"/>
        <w:jc w:val="both"/>
        <w:textAlignment w:val="baseline"/>
      </w:pPr>
      <w:r>
        <w:rPr>
          <w:sz w:val="22"/>
          <w:szCs w:val="22"/>
        </w:rPr>
        <w:t xml:space="preserve">Wykonawca jest związany ofertą od dnia upływu terminu składania ofert przez okres </w:t>
      </w:r>
      <w:r>
        <w:rPr>
          <w:b/>
          <w:bCs/>
          <w:sz w:val="22"/>
          <w:szCs w:val="22"/>
        </w:rPr>
        <w:t>30 dni,</w:t>
      </w:r>
      <w:r>
        <w:rPr>
          <w:b/>
          <w:bCs/>
          <w:strike w:val="0"/>
          <w:dstrike w:val="0"/>
          <w:sz w:val="22"/>
          <w:szCs w:val="22"/>
          <w:highlight w:val="white"/>
        </w:rPr>
        <w:t xml:space="preserve"> tj. do dnia 14.12.202</w:t>
      </w:r>
      <w:r>
        <w:rPr>
          <w:b/>
          <w:bCs/>
          <w:strike w:val="0"/>
          <w:dstrike w:val="0"/>
          <w:sz w:val="22"/>
          <w:szCs w:val="22"/>
          <w:highlight w:val="white"/>
          <w:lang w:val="pl-PL"/>
        </w:rPr>
        <w:t>4</w:t>
      </w:r>
      <w:r>
        <w:rPr>
          <w:b/>
          <w:bCs/>
          <w:strike w:val="0"/>
          <w:dstrike w:val="0"/>
          <w:sz w:val="22"/>
          <w:szCs w:val="22"/>
          <w:highlight w:val="white"/>
        </w:rPr>
        <w:t xml:space="preserve"> r.</w:t>
      </w:r>
    </w:p>
    <w:p w14:paraId="644988D1">
      <w:pPr>
        <w:numPr>
          <w:ilvl w:val="0"/>
          <w:numId w:val="17"/>
        </w:numPr>
        <w:overflowPunct w:val="0"/>
        <w:spacing w:before="12" w:after="0" w:line="227" w:lineRule="exact"/>
        <w:jc w:val="both"/>
        <w:textAlignment w:val="baseline"/>
        <w:rPr>
          <w:spacing w:val="5"/>
        </w:rPr>
      </w:pPr>
      <w:r>
        <w:rPr>
          <w:spacing w:val="5"/>
          <w:sz w:val="22"/>
          <w:szCs w:val="22"/>
        </w:rPr>
        <w:t>Bieg terminu związania ofertą rozpoczyna się wraz z upływem terminu składania ofert.</w:t>
      </w:r>
    </w:p>
    <w:p w14:paraId="18374C1F">
      <w:pPr>
        <w:numPr>
          <w:ilvl w:val="0"/>
          <w:numId w:val="18"/>
        </w:numPr>
        <w:overflowPunct w:val="0"/>
        <w:spacing w:line="240" w:lineRule="exact"/>
        <w:ind w:left="504" w:right="144" w:hanging="288"/>
        <w:jc w:val="both"/>
        <w:textAlignment w:val="baseline"/>
        <w:rPr>
          <w:spacing w:val="4"/>
        </w:rPr>
      </w:pPr>
      <w:r>
        <w:rPr>
          <w:spacing w:val="4"/>
          <w:sz w:val="22"/>
          <w:szCs w:val="22"/>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98D572C">
      <w:pPr>
        <w:numPr>
          <w:ilvl w:val="0"/>
          <w:numId w:val="17"/>
        </w:numPr>
        <w:overflowPunct w:val="0"/>
        <w:spacing w:before="10" w:after="455" w:line="213" w:lineRule="exact"/>
        <w:ind w:left="504" w:right="144" w:hanging="288"/>
        <w:jc w:val="both"/>
        <w:textAlignment w:val="baseline"/>
        <w:rPr>
          <w:rFonts w:ascii="Times New Roman" w:hAnsi="Times New Roman"/>
          <w:sz w:val="22"/>
          <w:szCs w:val="22"/>
        </w:rPr>
      </w:pPr>
      <w:r>
        <w:rPr>
          <w:sz w:val="22"/>
          <w:szCs w:val="22"/>
        </w:rPr>
        <w:t>Przedłużenie terminu związania ofertą, o którym mowa w ust. 3, wymaga złożenia przez Wykonawcę pisemnego oświadczenia o wyrażeniu zgody na przedłużenie terminu związania ofertą.</w:t>
      </w:r>
    </w:p>
    <w:p w14:paraId="7664E2E4">
      <w:pPr>
        <w:pBdr>
          <w:top w:val="single" w:color="000001" w:sz="4" w:space="1"/>
          <w:left w:val="single" w:color="000001" w:sz="4" w:space="10"/>
          <w:bottom w:val="single" w:color="000001" w:sz="4" w:space="0"/>
          <w:right w:val="single" w:color="000001" w:sz="4" w:space="0"/>
        </w:pBdr>
        <w:overflowPunct w:val="0"/>
        <w:spacing w:line="218" w:lineRule="exact"/>
        <w:ind w:left="216" w:firstLine="0"/>
        <w:textAlignment w:val="baseline"/>
        <w:rPr>
          <w:b/>
          <w:bCs/>
        </w:rPr>
      </w:pPr>
      <w:r>
        <w:rPr>
          <w:b/>
          <w:bCs/>
          <w:sz w:val="22"/>
          <w:szCs w:val="22"/>
        </w:rPr>
        <w:t>Rozdział 21:</w:t>
      </w:r>
    </w:p>
    <w:p w14:paraId="276124F3">
      <w:pPr>
        <w:pBdr>
          <w:top w:val="single" w:color="000001" w:sz="4" w:space="1"/>
          <w:left w:val="single" w:color="000001" w:sz="4" w:space="10"/>
          <w:bottom w:val="single" w:color="000001" w:sz="4" w:space="0"/>
          <w:right w:val="single" w:color="000001" w:sz="4" w:space="0"/>
        </w:pBdr>
        <w:overflowPunct w:val="0"/>
        <w:ind w:left="216" w:firstLine="0"/>
        <w:textAlignment w:val="baseline"/>
        <w:rPr>
          <w:b/>
          <w:bCs/>
          <w:spacing w:val="5"/>
        </w:rPr>
      </w:pPr>
      <w:r>
        <w:rPr>
          <w:b/>
          <w:bCs/>
          <w:spacing w:val="5"/>
          <w:sz w:val="22"/>
          <w:szCs w:val="22"/>
        </w:rPr>
        <w:t>Opis sposobu przygotowania oferty</w:t>
      </w:r>
    </w:p>
    <w:p w14:paraId="57FACA91">
      <w:pPr>
        <w:pStyle w:val="2"/>
        <w:numPr>
          <w:ilvl w:val="0"/>
          <w:numId w:val="19"/>
        </w:numPr>
        <w:spacing w:before="0" w:after="0"/>
        <w:rPr>
          <w:rFonts w:ascii="Times New Roman" w:hAnsi="Times New Roman"/>
          <w:b w:val="0"/>
          <w:sz w:val="20"/>
          <w:szCs w:val="20"/>
        </w:rPr>
      </w:pPr>
      <w:r>
        <w:rPr>
          <w:rFonts w:ascii="Times New Roman" w:hAnsi="Times New Roman"/>
          <w:b w:val="0"/>
          <w:sz w:val="22"/>
          <w:szCs w:val="22"/>
        </w:rPr>
        <w:t>Oferta musi zawierać następujące oświadczenia i dokumenty:</w:t>
      </w:r>
    </w:p>
    <w:p w14:paraId="4C7CB8F7">
      <w:pPr>
        <w:pStyle w:val="1151"/>
        <w:widowControl w:val="0"/>
        <w:numPr>
          <w:ilvl w:val="1"/>
          <w:numId w:val="19"/>
        </w:numPr>
        <w:rPr>
          <w:sz w:val="20"/>
        </w:rPr>
      </w:pPr>
      <w:r>
        <w:rPr>
          <w:b/>
          <w:sz w:val="22"/>
          <w:szCs w:val="22"/>
        </w:rPr>
        <w:t xml:space="preserve">Formularz oferty wraz z wymaganymi </w:t>
      </w:r>
      <w:r>
        <w:rPr>
          <w:sz w:val="22"/>
          <w:szCs w:val="22"/>
        </w:rPr>
        <w:t xml:space="preserve">w SWZ załącznikami – zgodnie z punktem nr 5 niniejszego rozdziału. Formularz oferty </w:t>
      </w:r>
      <w:r>
        <w:rPr>
          <w:bCs/>
          <w:sz w:val="22"/>
          <w:szCs w:val="22"/>
        </w:rPr>
        <w:t>nie podlega uzupełnieniu.</w:t>
      </w:r>
    </w:p>
    <w:p w14:paraId="736C4386">
      <w:pPr>
        <w:pStyle w:val="1151"/>
        <w:widowControl w:val="0"/>
        <w:numPr>
          <w:ilvl w:val="0"/>
          <w:numId w:val="19"/>
        </w:numPr>
        <w:rPr>
          <w:rFonts w:ascii="Times New Roman" w:hAnsi="Times New Roman"/>
          <w:sz w:val="22"/>
          <w:szCs w:val="22"/>
        </w:rPr>
      </w:pPr>
      <w:r>
        <w:rPr>
          <w:sz w:val="22"/>
          <w:szCs w:val="22"/>
        </w:rPr>
        <w:t>Wykonawca składa ofertę zgodnie z wymaganiami określonymi w SWZ. Treść oferty musi odpowiadać treści SWZ.</w:t>
      </w:r>
    </w:p>
    <w:p w14:paraId="318E965D">
      <w:pPr>
        <w:pStyle w:val="1151"/>
        <w:widowControl w:val="0"/>
        <w:numPr>
          <w:ilvl w:val="0"/>
          <w:numId w:val="19"/>
        </w:numPr>
      </w:pPr>
      <w:r>
        <w:rPr>
          <w:rFonts w:cs="Times New Roman"/>
          <w:sz w:val="22"/>
          <w:szCs w:val="22"/>
        </w:rPr>
        <w:t xml:space="preserve">Wykonawca składa ofertę za pośrednictwem Platformy e-Zamówienia, która jest dostępna pod adresem </w:t>
      </w:r>
      <w:r>
        <w:fldChar w:fldCharType="begin"/>
      </w:r>
      <w:r>
        <w:instrText xml:space="preserve"> HYPERLINK "https://ezamowienia.gov.pl/" \h </w:instrText>
      </w:r>
      <w:r>
        <w:fldChar w:fldCharType="separate"/>
      </w:r>
      <w:r>
        <w:rPr>
          <w:rStyle w:val="16"/>
          <w:rFonts w:cs="Times New Roman"/>
          <w:sz w:val="22"/>
          <w:szCs w:val="22"/>
        </w:rPr>
        <w:t>https://ezamowienia.gov.pl</w:t>
      </w:r>
      <w:r>
        <w:rPr>
          <w:rStyle w:val="16"/>
          <w:rFonts w:cs="Times New Roman"/>
          <w:sz w:val="22"/>
          <w:szCs w:val="22"/>
        </w:rPr>
        <w:fldChar w:fldCharType="end"/>
      </w:r>
      <w:r>
        <w:rPr>
          <w:rFonts w:cs="Times New Roman"/>
          <w:sz w:val="22"/>
          <w:szCs w:val="22"/>
        </w:rPr>
        <w:t xml:space="preserve"> zakładki „Oferty/wnioski”, widocznej w podglądzie postępowania po zalogowaniu się na konto Wykonawcy. Po wybraniu przycisku „Złóż ofertę” system prezentuje okno składania oferty umożliwiające przekazanie</w:t>
      </w:r>
      <w:bookmarkStart w:id="2" w:name="page53R_mcid0"/>
      <w:bookmarkEnd w:id="2"/>
      <w:r>
        <w:rPr>
          <w:rFonts w:cs="Times New Roman"/>
          <w:sz w:val="22"/>
          <w:szCs w:val="22"/>
        </w:rPr>
        <w:t xml:space="preserve"> dokumentów elektronicznych, w którym znajdują się dwa pola drag&amp;drop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bookmarkStart w:id="3" w:name="page53R_mcid2"/>
      <w:bookmarkEnd w:id="3"/>
      <w:r>
        <w:rPr>
          <w:rFonts w:cs="Times New Roman"/>
          <w:sz w:val="22"/>
          <w:szCs w:val="22"/>
        </w:rPr>
        <w:tab/>
      </w:r>
    </w:p>
    <w:p w14:paraId="22C46EA4">
      <w:pPr>
        <w:pStyle w:val="1151"/>
        <w:widowControl w:val="0"/>
        <w:numPr>
          <w:ilvl w:val="0"/>
          <w:numId w:val="19"/>
        </w:numPr>
        <w:rPr>
          <w:highlight w:val="white"/>
        </w:rPr>
      </w:pPr>
      <w:r>
        <w:rPr>
          <w:rFonts w:cs="Times New Roman"/>
          <w:sz w:val="22"/>
          <w:szCs w:val="22"/>
          <w:shd w:val="clear" w:fill="FFFFFF"/>
        </w:rPr>
        <w:t>Formularz ofertowy podpisuje się kwalifikowanym podpisem elektronicznym, podpisem</w:t>
      </w:r>
      <w:r>
        <w:rPr>
          <w:rFonts w:cs="Times New Roman"/>
          <w:sz w:val="22"/>
          <w:szCs w:val="22"/>
          <w:shd w:val="clear" w:fill="FFFFFF"/>
        </w:rPr>
        <w:br w:type="textWrapping"/>
      </w:r>
      <w:r>
        <w:rPr>
          <w:rFonts w:cs="Times New Roman"/>
          <w:sz w:val="22"/>
          <w:szCs w:val="22"/>
          <w:shd w:val="clear" w:fill="FFFFFF"/>
        </w:rPr>
        <w:t>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2B50842">
      <w:pPr>
        <w:overflowPunct w:val="0"/>
        <w:spacing w:line="215" w:lineRule="exact"/>
        <w:textAlignment w:val="baseline"/>
        <w:rPr>
          <w:rFonts w:ascii="Times New Roman" w:hAnsi="Times New Roman"/>
          <w:color w:val="FF0000"/>
          <w:spacing w:val="-14"/>
          <w:sz w:val="22"/>
          <w:szCs w:val="22"/>
          <w:highlight w:val="white"/>
        </w:rPr>
      </w:pPr>
    </w:p>
    <w:p w14:paraId="3053B3F1">
      <w:pPr>
        <w:overflowPunct w:val="0"/>
        <w:spacing w:line="215" w:lineRule="exact"/>
        <w:textAlignment w:val="baseline"/>
        <w:rPr>
          <w:b/>
          <w:bCs/>
          <w:spacing w:val="-14"/>
        </w:rPr>
      </w:pPr>
      <w:r>
        <w:rPr>
          <w:b/>
          <w:spacing w:val="-14"/>
          <w:sz w:val="22"/>
          <w:szCs w:val="22"/>
        </w:rPr>
        <w:t>5</w:t>
      </w:r>
      <w:r>
        <w:rPr>
          <w:spacing w:val="-14"/>
          <w:sz w:val="22"/>
          <w:szCs w:val="22"/>
        </w:rPr>
        <w:t xml:space="preserve">. </w:t>
      </w:r>
      <w:r>
        <w:rPr>
          <w:b/>
          <w:bCs/>
          <w:spacing w:val="-14"/>
          <w:sz w:val="22"/>
          <w:szCs w:val="22"/>
        </w:rPr>
        <w:t>WYKAZ DOKUMENTÓW, KTÓRE NALEŻY ZŁOŻYĆ WRAZ Z OFERTĄ :</w:t>
      </w:r>
    </w:p>
    <w:p w14:paraId="66D452E6">
      <w:pPr>
        <w:overflowPunct w:val="0"/>
        <w:spacing w:before="113" w:after="0" w:line="264" w:lineRule="exact"/>
        <w:ind w:left="288" w:hanging="144"/>
        <w:jc w:val="both"/>
        <w:textAlignment w:val="baseline"/>
        <w:rPr>
          <w:rFonts w:ascii="Times New Roman" w:hAnsi="Times New Roman"/>
          <w:sz w:val="22"/>
          <w:szCs w:val="22"/>
        </w:rPr>
      </w:pPr>
      <w:r>
        <w:rPr>
          <w:b/>
          <w:bCs/>
          <w:sz w:val="22"/>
          <w:szCs w:val="22"/>
        </w:rPr>
        <w:t>1)</w:t>
      </w:r>
      <w:r>
        <w:rPr>
          <w:sz w:val="22"/>
          <w:szCs w:val="22"/>
        </w:rPr>
        <w:t xml:space="preserve"> </w:t>
      </w:r>
      <w:r>
        <w:rPr>
          <w:b/>
          <w:bCs/>
          <w:sz w:val="22"/>
          <w:szCs w:val="22"/>
        </w:rPr>
        <w:t xml:space="preserve">Formularz Ofertowy, </w:t>
      </w:r>
      <w:r>
        <w:rPr>
          <w:sz w:val="22"/>
          <w:szCs w:val="22"/>
        </w:rPr>
        <w:t xml:space="preserve">którego wzór stanowi </w:t>
      </w:r>
      <w:r>
        <w:rPr>
          <w:b/>
          <w:bCs/>
          <w:sz w:val="22"/>
          <w:szCs w:val="22"/>
        </w:rPr>
        <w:t>Załącznik nr 1 do SWZ;</w:t>
      </w:r>
    </w:p>
    <w:p w14:paraId="4D84A591">
      <w:pPr>
        <w:numPr>
          <w:ilvl w:val="0"/>
          <w:numId w:val="20"/>
        </w:numPr>
        <w:overflowPunct w:val="0"/>
        <w:spacing w:before="27" w:after="0" w:line="226" w:lineRule="exact"/>
        <w:textAlignment w:val="baseline"/>
        <w:rPr>
          <w:rFonts w:ascii="Times New Roman" w:hAnsi="Times New Roman"/>
          <w:sz w:val="22"/>
          <w:szCs w:val="22"/>
        </w:rPr>
      </w:pPr>
      <w:r>
        <w:rPr>
          <w:b/>
          <w:bCs/>
          <w:sz w:val="22"/>
          <w:szCs w:val="22"/>
        </w:rPr>
        <w:t xml:space="preserve">Właściwy formularz asortymentowo-cenowy tej części, na którą składa ofertę, </w:t>
      </w:r>
      <w:r>
        <w:rPr>
          <w:sz w:val="22"/>
          <w:szCs w:val="22"/>
        </w:rPr>
        <w:t>który stanowi</w:t>
      </w:r>
      <w:r>
        <w:rPr>
          <w:b/>
          <w:bCs/>
          <w:sz w:val="22"/>
          <w:szCs w:val="22"/>
        </w:rPr>
        <w:t xml:space="preserve"> Załącznik nr 2 do SWZ;</w:t>
      </w:r>
    </w:p>
    <w:p w14:paraId="1045ECDF">
      <w:pPr>
        <w:numPr>
          <w:ilvl w:val="0"/>
          <w:numId w:val="20"/>
        </w:numPr>
        <w:overflowPunct w:val="0"/>
        <w:spacing w:line="260" w:lineRule="exact"/>
        <w:textAlignment w:val="baseline"/>
        <w:rPr>
          <w:b/>
          <w:bCs/>
          <w:spacing w:val="2"/>
        </w:rPr>
      </w:pPr>
      <w:r>
        <w:rPr>
          <w:spacing w:val="2"/>
          <w:sz w:val="22"/>
          <w:szCs w:val="22"/>
        </w:rPr>
        <w:t xml:space="preserve">Wypełnione </w:t>
      </w:r>
      <w:r>
        <w:rPr>
          <w:b/>
          <w:bCs/>
          <w:spacing w:val="2"/>
          <w:sz w:val="22"/>
          <w:szCs w:val="22"/>
        </w:rPr>
        <w:t>Oświadczenie, o którym mowa w</w:t>
      </w:r>
      <w:r>
        <w:rPr>
          <w:b/>
          <w:bCs/>
          <w:spacing w:val="2"/>
          <w:sz w:val="22"/>
          <w:szCs w:val="22"/>
          <w:lang w:val="en-US" w:eastAsia="en-US"/>
        </w:rPr>
        <w:t xml:space="preserve"> art.</w:t>
      </w:r>
      <w:r>
        <w:rPr>
          <w:b/>
          <w:bCs/>
          <w:spacing w:val="2"/>
          <w:sz w:val="22"/>
          <w:szCs w:val="22"/>
        </w:rPr>
        <w:t xml:space="preserve"> 125 ust. 1</w:t>
      </w:r>
      <w:r>
        <w:rPr>
          <w:b/>
          <w:bCs/>
          <w:spacing w:val="2"/>
          <w:sz w:val="22"/>
          <w:szCs w:val="22"/>
          <w:lang w:val="en-US" w:eastAsia="en-US"/>
        </w:rPr>
        <w:t xml:space="preserve"> us</w:t>
      </w:r>
      <w:r>
        <w:rPr>
          <w:b/>
          <w:bCs/>
          <w:spacing w:val="2"/>
          <w:sz w:val="22"/>
          <w:szCs w:val="22"/>
        </w:rPr>
        <w:t>tawy Pzp - Załącznik nr 3 do SWZ:</w:t>
      </w:r>
    </w:p>
    <w:p w14:paraId="3E27D8F7">
      <w:pPr>
        <w:numPr>
          <w:ilvl w:val="0"/>
          <w:numId w:val="21"/>
        </w:numPr>
        <w:overflowPunct w:val="0"/>
        <w:spacing w:before="16" w:after="0" w:line="227" w:lineRule="exact"/>
        <w:jc w:val="both"/>
        <w:textAlignment w:val="baseline"/>
        <w:rPr>
          <w:rFonts w:ascii="Times New Roman" w:hAnsi="Times New Roman"/>
          <w:sz w:val="22"/>
          <w:szCs w:val="22"/>
        </w:rPr>
      </w:pPr>
      <w:r>
        <w:rPr>
          <w:sz w:val="22"/>
          <w:szCs w:val="22"/>
        </w:rPr>
        <w:t xml:space="preserve">W odpowiedzi na ogłoszenie o zamówieniu Wykonawca </w:t>
      </w:r>
      <w:r>
        <w:rPr>
          <w:b/>
          <w:bCs/>
          <w:sz w:val="22"/>
          <w:szCs w:val="22"/>
        </w:rPr>
        <w:t xml:space="preserve">dołącza do oferty </w:t>
      </w:r>
      <w:r>
        <w:rPr>
          <w:sz w:val="22"/>
          <w:szCs w:val="22"/>
        </w:rPr>
        <w:t>oświadczenie, o którym mowa w</w:t>
      </w:r>
      <w:r>
        <w:rPr>
          <w:sz w:val="22"/>
          <w:szCs w:val="22"/>
          <w:lang w:val="en-US" w:eastAsia="en-US"/>
        </w:rPr>
        <w:t xml:space="preserve"> art.</w:t>
      </w:r>
      <w:r>
        <w:rPr>
          <w:sz w:val="22"/>
          <w:szCs w:val="22"/>
        </w:rPr>
        <w:t xml:space="preserve"> 125 ust. 1 ustawy Pzp w formie elektronicznej lub w postaci elektronicznej opatrzonej podpisem zaufanym lub podpisem osobistym.</w:t>
      </w:r>
    </w:p>
    <w:p w14:paraId="051C9956">
      <w:pPr>
        <w:numPr>
          <w:ilvl w:val="0"/>
          <w:numId w:val="21"/>
        </w:numPr>
        <w:overflowPunct w:val="0"/>
        <w:spacing w:before="5" w:after="0"/>
        <w:jc w:val="both"/>
        <w:textAlignment w:val="baseline"/>
      </w:pPr>
      <w:r>
        <w:rPr>
          <w:sz w:val="22"/>
          <w:szCs w:val="22"/>
        </w:rPr>
        <w:t>Oświadczenie, o którym mowa w</w:t>
      </w:r>
      <w:r>
        <w:rPr>
          <w:sz w:val="22"/>
          <w:szCs w:val="22"/>
          <w:lang w:val="en-US" w:eastAsia="en-US"/>
        </w:rPr>
        <w:t xml:space="preserve"> art</w:t>
      </w:r>
      <w:r>
        <w:rPr>
          <w:sz w:val="22"/>
          <w:szCs w:val="22"/>
        </w:rPr>
        <w:t xml:space="preserve"> 125 ust 1 ustawy Pzp stanowi dowód potwierdzający brak podstaw wykluczenia o których mowa w</w:t>
      </w:r>
      <w:r>
        <w:rPr>
          <w:sz w:val="22"/>
          <w:szCs w:val="22"/>
          <w:lang w:val="en-US" w:eastAsia="en-US"/>
        </w:rPr>
        <w:t xml:space="preserve"> art</w:t>
      </w:r>
      <w:r>
        <w:rPr>
          <w:sz w:val="22"/>
          <w:szCs w:val="22"/>
        </w:rPr>
        <w:t xml:space="preserve"> 108 ust. 1 ustawy Pzp , spełnianie warunków udziału w postępowaniu na dzień składania ofert, tymczasowo zastępujący wymagane przez Zamawiającego podmiotowe środki dowodowe.</w:t>
      </w:r>
    </w:p>
    <w:p w14:paraId="61AAB63F">
      <w:pPr>
        <w:widowControl/>
        <w:numPr>
          <w:ilvl w:val="0"/>
          <w:numId w:val="22"/>
        </w:numPr>
        <w:overflowPunct w:val="0"/>
        <w:spacing w:before="30" w:after="1" w:line="222" w:lineRule="exact"/>
        <w:ind w:left="576" w:right="144" w:hanging="288"/>
        <w:jc w:val="both"/>
        <w:textAlignment w:val="baseline"/>
        <w:rPr>
          <w:b/>
          <w:bCs/>
        </w:rPr>
      </w:pPr>
      <w:r>
        <mc:AlternateContent>
          <mc:Choice Requires="wps">
            <w:drawing>
              <wp:anchor distT="0" distB="0" distL="0" distR="0" simplePos="0" relativeHeight="251659264" behindDoc="0" locked="0" layoutInCell="1" allowOverlap="1">
                <wp:simplePos x="0" y="0"/>
                <wp:positionH relativeFrom="page">
                  <wp:posOffset>6527165</wp:posOffset>
                </wp:positionH>
                <wp:positionV relativeFrom="page">
                  <wp:posOffset>9841865</wp:posOffset>
                </wp:positionV>
                <wp:extent cx="223520" cy="151765"/>
                <wp:effectExtent l="0" t="0" r="0" b="0"/>
                <wp:wrapSquare wrapText="bothSides"/>
                <wp:docPr id="3" name="Text Box 3"/>
                <wp:cNvGraphicFramePr/>
                <a:graphic xmlns:a="http://schemas.openxmlformats.org/drawingml/2006/main">
                  <a:graphicData uri="http://schemas.microsoft.com/office/word/2010/wordprocessingShape">
                    <wps:wsp>
                      <wps:cNvSpPr/>
                      <wps:spPr>
                        <a:xfrm>
                          <a:off x="0" y="0"/>
                          <a:ext cx="222840" cy="151200"/>
                        </a:xfrm>
                        <a:prstGeom prst="rect">
                          <a:avLst/>
                        </a:prstGeom>
                        <a:noFill/>
                        <a:ln>
                          <a:noFill/>
                        </a:ln>
                      </wps:spPr>
                      <wps:style>
                        <a:lnRef idx="0">
                          <a:srgbClr val="FFFFFF"/>
                        </a:lnRef>
                        <a:fillRef idx="0">
                          <a:srgbClr val="FFFFFF"/>
                        </a:fillRef>
                        <a:effectRef idx="0">
                          <a:srgbClr val="FFFFFF"/>
                        </a:effectRef>
                        <a:fontRef idx="minor"/>
                      </wps:style>
                      <wps:txbx>
                        <w:txbxContent>
                          <w:p w14:paraId="64C82B7C">
                            <w:pPr>
                              <w:pStyle w:val="1153"/>
                              <w:overflowPunct w:val="0"/>
                              <w:spacing w:line="225" w:lineRule="exact"/>
                              <w:textAlignment w:val="baseline"/>
                              <w:rPr>
                                <w:color w:val="000000"/>
                              </w:rPr>
                            </w:pPr>
                          </w:p>
                        </w:txbxContent>
                      </wps:txbx>
                      <wps:bodyPr lIns="0" tIns="0" rIns="0" bIns="0">
                        <a:noAutofit/>
                      </wps:bodyPr>
                    </wps:wsp>
                  </a:graphicData>
                </a:graphic>
              </wp:anchor>
            </w:drawing>
          </mc:Choice>
          <mc:Fallback>
            <w:pict>
              <v:rect id="Text Box 3" o:spid="_x0000_s1026" o:spt="1" style="position:absolute;left:0pt;margin-left:513.95pt;margin-top:774.95pt;height:11.95pt;width:17.6pt;mso-position-horizontal-relative:page;mso-position-vertical-relative:page;mso-wrap-distance-bottom:0pt;mso-wrap-distance-left:0pt;mso-wrap-distance-right:0pt;mso-wrap-distance-top:0pt;z-index:251659264;mso-width-relative:page;mso-height-relative:page;" filled="f" stroked="f" coordsize="21600,21600" o:gfxdata="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nWQ3AAA&#10;AA8BAAAPAAAAAAAAAAEAIAAAACIAAABkcnMvZG93bnJldi54bWxQSwECFAAUAAAACACHTuJAD0So&#10;aagBAAB0AwAADgAAAAAAAAABACAAAAArAQAAZHJzL2Uyb0RvYy54bWxQSwUGAAAAAAYABgBZAQAA&#10;RQUAAAAA&#10;">
                <v:fill on="f" focussize="0,0"/>
                <v:stroke on="f"/>
                <v:imagedata o:title=""/>
                <o:lock v:ext="edit" aspectratio="f"/>
                <v:textbox inset="0mm,0mm,0mm,0mm">
                  <w:txbxContent>
                    <w:p w14:paraId="64C82B7C">
                      <w:pPr>
                        <w:pStyle w:val="1153"/>
                        <w:overflowPunct w:val="0"/>
                        <w:spacing w:line="225" w:lineRule="exact"/>
                        <w:textAlignment w:val="baseline"/>
                        <w:rPr>
                          <w:color w:val="000000"/>
                        </w:rPr>
                      </w:pPr>
                    </w:p>
                  </w:txbxContent>
                </v:textbox>
                <w10:wrap type="square"/>
              </v:rect>
            </w:pict>
          </mc:Fallback>
        </mc:AlternateContent>
      </w:r>
      <w:r>
        <w:rPr>
          <w:sz w:val="22"/>
          <w:szCs w:val="22"/>
        </w:rPr>
        <w:t xml:space="preserve">W przypadku wspólnego ubiegania się o zamówienie przez Wykonawców, ww. oświadczenie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r>
        <w:rPr>
          <w:b/>
          <w:bCs/>
          <w:sz w:val="22"/>
          <w:szCs w:val="22"/>
        </w:rPr>
        <w:t xml:space="preserve">Oświadczenie wykonawców wspólnie ubiegających się o udzielenie zamówienia </w:t>
      </w:r>
      <w:r>
        <w:rPr>
          <w:sz w:val="22"/>
          <w:szCs w:val="22"/>
        </w:rPr>
        <w:t>składane na podstawie</w:t>
      </w:r>
      <w:r>
        <w:rPr>
          <w:sz w:val="22"/>
          <w:szCs w:val="22"/>
          <w:lang w:val="en-US" w:eastAsia="en-US"/>
        </w:rPr>
        <w:t xml:space="preserve"> art.</w:t>
      </w:r>
      <w:r>
        <w:rPr>
          <w:sz w:val="22"/>
          <w:szCs w:val="22"/>
        </w:rPr>
        <w:t xml:space="preserve"> 117 ust.</w:t>
      </w:r>
      <w:r>
        <w:rPr>
          <w:b w:val="0"/>
          <w:bCs w:val="0"/>
          <w:sz w:val="22"/>
          <w:szCs w:val="22"/>
        </w:rPr>
        <w:t xml:space="preserve"> 4 u</w:t>
      </w:r>
      <w:r>
        <w:rPr>
          <w:sz w:val="22"/>
          <w:szCs w:val="22"/>
        </w:rPr>
        <w:t xml:space="preserve">stawy Pzp, z którego wynika, które dostawy wykonają poszczególni Wykonawcy, stanowiące </w:t>
      </w:r>
      <w:r>
        <w:rPr>
          <w:b/>
          <w:bCs/>
          <w:sz w:val="22"/>
          <w:szCs w:val="22"/>
        </w:rPr>
        <w:t>Załącznik nr 4 do SWZ.</w:t>
      </w:r>
    </w:p>
    <w:p w14:paraId="024E2862">
      <w:pPr>
        <w:numPr>
          <w:ilvl w:val="0"/>
          <w:numId w:val="23"/>
        </w:numPr>
        <w:overflowPunct w:val="0"/>
        <w:ind w:left="578" w:right="142" w:hanging="289"/>
        <w:textAlignment w:val="baseline"/>
        <w:rPr>
          <w:rFonts w:ascii="Times New Roman" w:hAnsi="Times New Roman"/>
          <w:sz w:val="22"/>
          <w:szCs w:val="22"/>
        </w:rPr>
      </w:pPr>
      <w:r>
        <w:rPr>
          <w:sz w:val="22"/>
          <w:szCs w:val="22"/>
        </w:rPr>
        <w:t xml:space="preserve">Jeżeli dotyczy - </w:t>
      </w:r>
      <w:r>
        <w:rPr>
          <w:b/>
          <w:bCs/>
          <w:sz w:val="22"/>
          <w:szCs w:val="22"/>
        </w:rPr>
        <w:t xml:space="preserve">Pełnomocnictwo, </w:t>
      </w:r>
      <w:r>
        <w:rPr>
          <w:sz w:val="22"/>
          <w:szCs w:val="22"/>
        </w:rPr>
        <w:t>z którego wynika zakres umocowania, podpisane przez osobę uprawnioną do reprezentowania Wykonawcy.</w:t>
      </w:r>
    </w:p>
    <w:p w14:paraId="1A983361">
      <w:pPr>
        <w:numPr>
          <w:ilvl w:val="0"/>
          <w:numId w:val="23"/>
        </w:numPr>
        <w:overflowPunct w:val="0"/>
        <w:ind w:left="578" w:right="142" w:hanging="289"/>
        <w:textAlignment w:val="baseline"/>
        <w:rPr>
          <w:rFonts w:ascii="Times New Roman" w:hAnsi="Times New Roman"/>
          <w:sz w:val="22"/>
          <w:szCs w:val="22"/>
        </w:rPr>
      </w:pPr>
      <w:r>
        <w:rPr>
          <w:sz w:val="22"/>
          <w:szCs w:val="22"/>
        </w:rPr>
        <w:t xml:space="preserve">Jeżeli dotyczy - </w:t>
      </w:r>
      <w:r>
        <w:rPr>
          <w:b/>
          <w:bCs/>
          <w:sz w:val="22"/>
          <w:szCs w:val="22"/>
        </w:rPr>
        <w:t xml:space="preserve">Pełnomocnictwo, </w:t>
      </w:r>
      <w:r>
        <w:rPr>
          <w:sz w:val="22"/>
          <w:szCs w:val="22"/>
        </w:rPr>
        <w:t>o którym mowa w</w:t>
      </w:r>
      <w:r>
        <w:rPr>
          <w:sz w:val="22"/>
          <w:szCs w:val="22"/>
          <w:lang w:val="en-US" w:eastAsia="en-US"/>
        </w:rPr>
        <w:t xml:space="preserve"> art.</w:t>
      </w:r>
      <w:r>
        <w:rPr>
          <w:sz w:val="22"/>
          <w:szCs w:val="22"/>
        </w:rPr>
        <w:t xml:space="preserve"> 58 ust. 2 ustawy Pzp - w przypadku, gdy Wykonawcy ubiegają się wspólnie o zamówienie publiczne.</w:t>
      </w:r>
    </w:p>
    <w:p w14:paraId="2635D850">
      <w:pPr>
        <w:overflowPunct w:val="0"/>
        <w:ind w:left="578" w:right="142" w:firstLine="0"/>
        <w:textAlignment w:val="baseline"/>
        <w:rPr>
          <w:rFonts w:ascii="Times New Roman" w:hAnsi="Times New Roman"/>
          <w:sz w:val="22"/>
          <w:szCs w:val="22"/>
        </w:rPr>
      </w:pPr>
    </w:p>
    <w:p w14:paraId="7E98A5E2">
      <w:pPr>
        <w:overflowPunct w:val="0"/>
        <w:ind w:left="578" w:right="142" w:firstLine="0"/>
        <w:textAlignment w:val="baseline"/>
        <w:rPr>
          <w:rFonts w:ascii="Times New Roman" w:hAnsi="Times New Roman"/>
          <w:sz w:val="22"/>
          <w:szCs w:val="22"/>
        </w:rPr>
      </w:pPr>
    </w:p>
    <w:p w14:paraId="57B8449A">
      <w:pPr>
        <w:pBdr>
          <w:top w:val="single" w:color="000001" w:sz="4" w:space="1"/>
          <w:left w:val="single" w:color="000001" w:sz="4" w:space="7"/>
          <w:bottom w:val="single" w:color="000001" w:sz="4" w:space="2"/>
          <w:right w:val="single" w:color="000001" w:sz="4" w:space="0"/>
        </w:pBdr>
        <w:overflowPunct w:val="0"/>
        <w:spacing w:line="216" w:lineRule="exact"/>
        <w:ind w:left="144" w:firstLine="0"/>
        <w:textAlignment w:val="baseline"/>
        <w:rPr>
          <w:b/>
          <w:bCs/>
          <w:spacing w:val="1"/>
        </w:rPr>
      </w:pPr>
      <w:r>
        <w:rPr>
          <w:b/>
          <w:bCs/>
          <w:spacing w:val="1"/>
          <w:sz w:val="22"/>
          <w:szCs w:val="22"/>
        </w:rPr>
        <w:t>Rozdział 22:</w:t>
      </w:r>
    </w:p>
    <w:p w14:paraId="651F53EB">
      <w:pPr>
        <w:pBdr>
          <w:top w:val="single" w:color="000001" w:sz="4" w:space="1"/>
          <w:left w:val="single" w:color="000001" w:sz="4" w:space="7"/>
          <w:bottom w:val="single" w:color="000001" w:sz="4" w:space="2"/>
          <w:right w:val="single" w:color="000001" w:sz="4" w:space="0"/>
        </w:pBdr>
        <w:overflowPunct w:val="0"/>
        <w:spacing w:before="52" w:after="226" w:line="216" w:lineRule="exact"/>
        <w:ind w:left="144" w:firstLine="0"/>
        <w:textAlignment w:val="baseline"/>
        <w:rPr>
          <w:rFonts w:ascii="Times New Roman" w:hAnsi="Times New Roman"/>
          <w:sz w:val="22"/>
          <w:szCs w:val="22"/>
        </w:rPr>
      </w:pPr>
      <w:r>
        <w:rPr>
          <w:b/>
          <w:bCs/>
          <w:spacing w:val="5"/>
          <w:sz w:val="22"/>
          <w:szCs w:val="22"/>
        </w:rPr>
        <w:t>Opis sposobu obliczenia ceny</w:t>
      </w:r>
    </w:p>
    <w:p w14:paraId="3B91E42B">
      <w:pPr>
        <w:numPr>
          <w:ilvl w:val="0"/>
          <w:numId w:val="24"/>
        </w:numPr>
        <w:spacing w:line="252" w:lineRule="auto"/>
        <w:ind w:left="576" w:right="0" w:firstLine="0"/>
        <w:jc w:val="both"/>
      </w:pPr>
      <w:r>
        <w:rPr>
          <w:rStyle w:val="17"/>
          <w:rFonts w:cs="Calibri"/>
          <w:sz w:val="22"/>
          <w:szCs w:val="22"/>
          <w:lang w:eastAsia="en-US"/>
        </w:rPr>
        <w:t>Za ofertę najkorzystniejszą zostanie uznana oferta, która uzyska najwyższą sumaryczną liczbę punktów po zastosowaniu wszystkich kryteriów oceny ofert.</w:t>
      </w:r>
    </w:p>
    <w:p w14:paraId="3BB9D93E">
      <w:pPr>
        <w:numPr>
          <w:ilvl w:val="0"/>
          <w:numId w:val="24"/>
        </w:numPr>
        <w:spacing w:line="252" w:lineRule="auto"/>
        <w:ind w:left="576" w:right="0" w:firstLine="0"/>
        <w:jc w:val="both"/>
      </w:pPr>
      <w:r>
        <w:rPr>
          <w:rStyle w:val="17"/>
          <w:rFonts w:cs="Calibri"/>
          <w:sz w:val="22"/>
          <w:szCs w:val="22"/>
          <w:lang w:eastAsia="en-US"/>
        </w:rPr>
        <w:t>Zamawiający udzieli zamówienia Wykonawcy, którego oferta zostanie uznana za najkorzystniejszą.</w:t>
      </w:r>
    </w:p>
    <w:p w14:paraId="366A237C">
      <w:pPr>
        <w:numPr>
          <w:ilvl w:val="0"/>
          <w:numId w:val="24"/>
        </w:numPr>
        <w:spacing w:line="252" w:lineRule="auto"/>
        <w:ind w:left="576" w:right="0" w:firstLine="0"/>
        <w:jc w:val="both"/>
        <w:rPr>
          <w:rFonts w:ascii="Times New Roman" w:hAnsi="Times New Roman"/>
          <w:sz w:val="22"/>
          <w:szCs w:val="22"/>
        </w:rPr>
      </w:pPr>
      <w:r>
        <w:rPr>
          <w:spacing w:val="4"/>
          <w:sz w:val="22"/>
          <w:szCs w:val="22"/>
        </w:rPr>
        <w:t>W ofercie Wykonawca określi cenę netto i brutto zaokrąglone do 2 miejsc po przecinku, przy czym końcówki poniżej 0,5 groszy pomniejsza się, a końcówki 0,5 groszy i wyższe zaokrągla się do 1 grosza.</w:t>
      </w:r>
    </w:p>
    <w:p w14:paraId="0E10D070">
      <w:pPr>
        <w:numPr>
          <w:ilvl w:val="0"/>
          <w:numId w:val="24"/>
        </w:numPr>
        <w:spacing w:line="252" w:lineRule="auto"/>
        <w:ind w:left="576" w:right="0" w:firstLine="0"/>
        <w:jc w:val="both"/>
        <w:rPr>
          <w:rFonts w:ascii="Times New Roman" w:hAnsi="Times New Roman"/>
          <w:sz w:val="22"/>
          <w:szCs w:val="22"/>
        </w:rPr>
      </w:pPr>
      <w:r>
        <w:rPr>
          <w:spacing w:val="7"/>
          <w:sz w:val="22"/>
          <w:szCs w:val="22"/>
        </w:rPr>
        <w:t xml:space="preserve">Informacje dotyczące walut obcych, w jakich mogą być prowadzone rozliczenia między Zamawiającym a Wykonawcą: </w:t>
      </w:r>
      <w:r>
        <w:rPr>
          <w:b/>
          <w:bCs/>
          <w:spacing w:val="7"/>
          <w:sz w:val="22"/>
          <w:szCs w:val="22"/>
        </w:rPr>
        <w:t>Zamawiający rozliczał będzie przedmiot umowy w PLN.</w:t>
      </w:r>
    </w:p>
    <w:p w14:paraId="6861A880">
      <w:pPr>
        <w:numPr>
          <w:ilvl w:val="0"/>
          <w:numId w:val="0"/>
        </w:numPr>
        <w:spacing w:line="252" w:lineRule="auto"/>
        <w:ind w:left="576" w:right="0" w:firstLine="0"/>
        <w:jc w:val="both"/>
        <w:rPr>
          <w:rFonts w:ascii="Times New Roman" w:hAnsi="Times New Roman"/>
          <w:sz w:val="22"/>
          <w:szCs w:val="22"/>
        </w:rPr>
      </w:pPr>
      <w:r>
        <w:rPr>
          <w:spacing w:val="3"/>
          <w:sz w:val="22"/>
          <w:szCs w:val="22"/>
        </w:rPr>
        <w:t>Zamawiający nie przewiduje udzielenia zaliczek na poczet wykonania zamówienia.</w:t>
      </w:r>
    </w:p>
    <w:p w14:paraId="53343B0F">
      <w:pPr>
        <w:numPr>
          <w:ilvl w:val="0"/>
          <w:numId w:val="24"/>
        </w:numPr>
        <w:spacing w:line="252" w:lineRule="auto"/>
        <w:ind w:left="576" w:right="0" w:firstLine="0"/>
        <w:jc w:val="both"/>
        <w:rPr>
          <w:rFonts w:ascii="Times New Roman" w:hAnsi="Times New Roman"/>
          <w:sz w:val="22"/>
          <w:szCs w:val="22"/>
        </w:rPr>
      </w:pPr>
      <w:r>
        <w:rPr>
          <w:spacing w:val="4"/>
          <w:sz w:val="22"/>
          <w:szCs w:val="22"/>
        </w:rPr>
        <w:t>Jeżeli Wykonawca złoży ofertę, której wybór będzie prowadził do powstania u Zamawiającego obowiązku podatkowego zgodnie z ustawą o podatku od towarów i usług, na podstawie</w:t>
      </w:r>
      <w:r>
        <w:rPr>
          <w:spacing w:val="4"/>
          <w:sz w:val="22"/>
          <w:szCs w:val="22"/>
          <w:lang w:val="en-US" w:eastAsia="en-US"/>
        </w:rPr>
        <w:t xml:space="preserve"> art.</w:t>
      </w:r>
      <w:r>
        <w:rPr>
          <w:spacing w:val="4"/>
          <w:sz w:val="22"/>
          <w:szCs w:val="22"/>
        </w:rPr>
        <w:t xml:space="preserve"> 225 ust. 1 ustawy Pzp dla celów zastosowania kryterium ceny, Zamawiający doliczy do przedstawionej w tej ofercie ceny kwotę podatku od towarów i usług, którą miałby obowiązek rozliczyć.</w:t>
      </w:r>
    </w:p>
    <w:p w14:paraId="334A4BAF">
      <w:pPr>
        <w:numPr>
          <w:ilvl w:val="0"/>
          <w:numId w:val="24"/>
        </w:numPr>
        <w:spacing w:line="252" w:lineRule="auto"/>
        <w:ind w:left="576" w:right="0" w:firstLine="0"/>
        <w:jc w:val="both"/>
        <w:rPr>
          <w:rFonts w:ascii="Times New Roman" w:hAnsi="Times New Roman"/>
          <w:sz w:val="22"/>
          <w:szCs w:val="22"/>
        </w:rPr>
      </w:pPr>
      <w:r>
        <w:rPr>
          <w:spacing w:val="3"/>
          <w:sz w:val="22"/>
          <w:szCs w:val="22"/>
        </w:rPr>
        <w:t>Zgodnie z</w:t>
      </w:r>
      <w:r>
        <w:rPr>
          <w:spacing w:val="3"/>
          <w:sz w:val="22"/>
          <w:szCs w:val="22"/>
          <w:lang w:val="en-US" w:eastAsia="en-US"/>
        </w:rPr>
        <w:t xml:space="preserve"> art.</w:t>
      </w:r>
      <w:r>
        <w:rPr>
          <w:spacing w:val="3"/>
          <w:sz w:val="22"/>
          <w:szCs w:val="22"/>
        </w:rPr>
        <w:t xml:space="preserve"> 225 ust. 2 ustawy Pzp Wykonawca składając ofertę ma obowiązek:</w:t>
      </w:r>
    </w:p>
    <w:p w14:paraId="1ED47215">
      <w:pPr>
        <w:numPr>
          <w:ilvl w:val="0"/>
          <w:numId w:val="25"/>
        </w:numPr>
        <w:overflowPunct w:val="0"/>
        <w:spacing w:before="5" w:after="0" w:line="217" w:lineRule="exact"/>
        <w:ind w:left="792" w:right="144" w:hanging="216"/>
        <w:jc w:val="both"/>
        <w:textAlignment w:val="baseline"/>
        <w:rPr>
          <w:rFonts w:ascii="Times New Roman" w:hAnsi="Times New Roman"/>
          <w:sz w:val="22"/>
          <w:szCs w:val="22"/>
        </w:rPr>
      </w:pPr>
      <w:r>
        <w:rPr>
          <w:sz w:val="22"/>
          <w:szCs w:val="22"/>
        </w:rPr>
        <w:t>poinformować Zamawiającego, że wybór jego oferty będzie prowadził do powstania u Zamawiającego obowiązku podatkowego,</w:t>
      </w:r>
    </w:p>
    <w:p w14:paraId="39EEE6FD">
      <w:pPr>
        <w:numPr>
          <w:ilvl w:val="0"/>
          <w:numId w:val="25"/>
        </w:numPr>
        <w:overflowPunct w:val="0"/>
        <w:spacing w:before="21" w:after="0" w:line="222" w:lineRule="exact"/>
        <w:ind w:left="792" w:right="144" w:hanging="216"/>
        <w:jc w:val="both"/>
        <w:textAlignment w:val="baseline"/>
        <w:rPr>
          <w:rFonts w:ascii="Times New Roman" w:hAnsi="Times New Roman"/>
          <w:sz w:val="22"/>
          <w:szCs w:val="22"/>
        </w:rPr>
      </w:pPr>
      <w:r>
        <w:rPr>
          <w:sz w:val="22"/>
          <w:szCs w:val="22"/>
        </w:rPr>
        <w:t>wskazania nazwy (rodzaju) towaru lub usługi, których dostawa lub świadczenie będą prowadzić do powstania obowiązku podatkowego</w:t>
      </w:r>
    </w:p>
    <w:p w14:paraId="648FE4E8">
      <w:pPr>
        <w:numPr>
          <w:ilvl w:val="0"/>
          <w:numId w:val="25"/>
        </w:numPr>
        <w:overflowPunct w:val="0"/>
        <w:spacing w:before="21" w:after="0" w:line="222" w:lineRule="exact"/>
        <w:ind w:left="792" w:right="144" w:hanging="216"/>
        <w:jc w:val="both"/>
        <w:textAlignment w:val="baseline"/>
        <w:rPr>
          <w:rFonts w:ascii="Times New Roman" w:hAnsi="Times New Roman"/>
          <w:sz w:val="22"/>
          <w:szCs w:val="22"/>
        </w:rPr>
      </w:pPr>
      <w:r>
        <w:rPr>
          <w:sz w:val="22"/>
          <w:szCs w:val="22"/>
        </w:rPr>
        <w:t>wskazania wartości towaru lub usługi objętego obowiązkiem podatkowym Zamawiającego bez kwoty podatku,</w:t>
      </w:r>
    </w:p>
    <w:p w14:paraId="7E86AD9F">
      <w:pPr>
        <w:numPr>
          <w:ilvl w:val="0"/>
          <w:numId w:val="25"/>
        </w:numPr>
        <w:overflowPunct w:val="0"/>
        <w:spacing w:before="11" w:after="543" w:line="228" w:lineRule="exact"/>
        <w:ind w:left="792" w:right="144" w:hanging="216"/>
        <w:jc w:val="both"/>
        <w:textAlignment w:val="baseline"/>
        <w:rPr>
          <w:rFonts w:ascii="Times New Roman" w:hAnsi="Times New Roman"/>
          <w:sz w:val="22"/>
          <w:szCs w:val="22"/>
        </w:rPr>
      </w:pPr>
      <w:r>
        <w:rPr>
          <w:sz w:val="22"/>
          <w:szCs w:val="22"/>
        </w:rPr>
        <w:t>wskazania stawki podatku od towarów i usług, która zgodnie z wiedzą Wykonawcy będzie miała zastosowanie.</w:t>
      </w:r>
    </w:p>
    <w:p w14:paraId="61E62202">
      <w:pPr>
        <w:pBdr>
          <w:top w:val="single" w:color="000001" w:sz="4" w:space="2"/>
          <w:left w:val="single" w:color="000001" w:sz="4" w:space="7"/>
          <w:bottom w:val="single" w:color="000001" w:sz="4" w:space="2"/>
          <w:right w:val="single" w:color="000001" w:sz="4" w:space="0"/>
        </w:pBdr>
        <w:overflowPunct w:val="0"/>
        <w:spacing w:line="216" w:lineRule="exact"/>
        <w:ind w:left="144" w:firstLine="0"/>
        <w:textAlignment w:val="baseline"/>
        <w:rPr>
          <w:b/>
          <w:bCs/>
          <w:spacing w:val="2"/>
        </w:rPr>
      </w:pPr>
      <w:r>
        <w:rPr>
          <w:b/>
          <w:bCs/>
          <w:spacing w:val="2"/>
          <w:sz w:val="22"/>
          <w:szCs w:val="22"/>
          <w:highlight w:val="white"/>
        </w:rPr>
        <w:t>Rozdział 23:</w:t>
      </w:r>
    </w:p>
    <w:p w14:paraId="2ECE8E51">
      <w:pPr>
        <w:pBdr>
          <w:top w:val="single" w:color="000001" w:sz="4" w:space="2"/>
          <w:left w:val="single" w:color="000001" w:sz="4" w:space="7"/>
          <w:bottom w:val="single" w:color="000001" w:sz="4" w:space="2"/>
          <w:right w:val="single" w:color="000001" w:sz="4" w:space="0"/>
        </w:pBdr>
        <w:overflowPunct w:val="0"/>
        <w:spacing w:before="4" w:after="227" w:line="216" w:lineRule="exact"/>
        <w:ind w:left="144" w:firstLine="0"/>
        <w:textAlignment w:val="baseline"/>
        <w:rPr>
          <w:b/>
          <w:bCs/>
          <w:spacing w:val="6"/>
        </w:rPr>
      </w:pPr>
      <w:r>
        <w:rPr>
          <w:b/>
          <w:bCs/>
          <w:spacing w:val="6"/>
          <w:sz w:val="22"/>
          <w:szCs w:val="22"/>
        </w:rPr>
        <w:t>Sposób oraz termin składania ofert</w:t>
      </w:r>
    </w:p>
    <w:p w14:paraId="572BA233">
      <w:pPr>
        <w:numPr>
          <w:ilvl w:val="0"/>
          <w:numId w:val="26"/>
        </w:numPr>
        <w:overflowPunct w:val="0"/>
        <w:spacing w:line="219" w:lineRule="exact"/>
        <w:jc w:val="both"/>
        <w:textAlignment w:val="baseline"/>
        <w:rPr>
          <w:spacing w:val="3"/>
        </w:rPr>
      </w:pPr>
      <w:r>
        <w:rPr>
          <w:spacing w:val="3"/>
          <w:sz w:val="22"/>
          <w:szCs w:val="22"/>
        </w:rPr>
        <w:t>Wykonawca może złożyć tylko jedną ofertę.</w:t>
      </w:r>
    </w:p>
    <w:p w14:paraId="671DA9D9">
      <w:pPr>
        <w:numPr>
          <w:ilvl w:val="0"/>
          <w:numId w:val="27"/>
        </w:numPr>
        <w:overflowPunct w:val="0"/>
        <w:spacing w:line="225" w:lineRule="exact"/>
        <w:ind w:left="576" w:right="144" w:hanging="432"/>
        <w:jc w:val="both"/>
        <w:textAlignment w:val="baseline"/>
        <w:rPr>
          <w:spacing w:val="6"/>
        </w:rPr>
      </w:pPr>
      <w:r>
        <w:rPr>
          <w:spacing w:val="6"/>
          <w:sz w:val="22"/>
          <w:szCs w:val="22"/>
        </w:rPr>
        <w:t>Treść oferty musi być zgodna z wymaganiami zamawiającego określonymi w dokumentach zamówienia.</w:t>
      </w:r>
    </w:p>
    <w:p w14:paraId="0A19920F">
      <w:pPr>
        <w:numPr>
          <w:ilvl w:val="0"/>
          <w:numId w:val="27"/>
        </w:numPr>
        <w:overflowPunct w:val="0"/>
        <w:spacing w:line="225" w:lineRule="exact"/>
        <w:ind w:left="576" w:right="144" w:hanging="432"/>
        <w:jc w:val="both"/>
        <w:textAlignment w:val="baseline"/>
        <w:rPr>
          <w:rFonts w:ascii="Times New Roman" w:hAnsi="Times New Roman"/>
          <w:sz w:val="22"/>
          <w:szCs w:val="22"/>
        </w:rPr>
      </w:pPr>
      <w:r>
        <w:rPr>
          <w:sz w:val="22"/>
          <w:szCs w:val="22"/>
        </w:rPr>
        <w:t xml:space="preserve">Wykonawca zobowiązany jest złożyć ofertę w formie elektronicznej na zasadach wskazanych w Rozdziale 21 ust. 3 i </w:t>
      </w:r>
      <w:r>
        <w:rPr>
          <w:sz w:val="22"/>
          <w:szCs w:val="22"/>
          <w:highlight w:val="white"/>
        </w:rPr>
        <w:t>4.</w:t>
      </w:r>
    </w:p>
    <w:p w14:paraId="31DCC6EB">
      <w:pPr>
        <w:numPr>
          <w:ilvl w:val="0"/>
          <w:numId w:val="27"/>
        </w:numPr>
        <w:overflowPunct w:val="0"/>
        <w:spacing w:line="225" w:lineRule="exact"/>
        <w:ind w:left="576" w:right="144" w:hanging="432"/>
        <w:jc w:val="both"/>
        <w:textAlignment w:val="baseline"/>
      </w:pPr>
      <w:r>
        <w:rPr>
          <w:sz w:val="22"/>
          <w:szCs w:val="22"/>
        </w:rPr>
        <w:t>Ofertę należy złożyć:</w:t>
      </w:r>
      <w:r>
        <w:rPr>
          <w:sz w:val="22"/>
          <w:szCs w:val="22"/>
          <w:highlight w:val="white"/>
        </w:rPr>
        <w:t xml:space="preserve"> </w:t>
      </w:r>
      <w:r>
        <w:rPr>
          <w:b/>
          <w:sz w:val="22"/>
          <w:szCs w:val="22"/>
          <w:highlight w:val="white"/>
        </w:rPr>
        <w:t>do dnia 15.11.2024 r. do godz. 08:00</w:t>
      </w:r>
    </w:p>
    <w:p w14:paraId="29F392ED">
      <w:pPr>
        <w:pStyle w:val="1151"/>
        <w:widowControl w:val="0"/>
        <w:numPr>
          <w:ilvl w:val="1"/>
          <w:numId w:val="19"/>
        </w:numPr>
        <w:rPr>
          <w:sz w:val="20"/>
        </w:rPr>
      </w:pPr>
      <w:r>
        <w:rPr>
          <w:sz w:val="22"/>
          <w:szCs w:val="22"/>
        </w:rPr>
        <w:t>Ofertę należy złożyć w następujący sposób:</w:t>
      </w:r>
    </w:p>
    <w:p w14:paraId="6201CD20">
      <w:pPr>
        <w:pStyle w:val="1151"/>
        <w:widowControl w:val="0"/>
        <w:numPr>
          <w:ilvl w:val="2"/>
          <w:numId w:val="19"/>
        </w:numPr>
        <w:rPr>
          <w:sz w:val="20"/>
        </w:rPr>
      </w:pPr>
      <w:r>
        <w:rPr>
          <w:sz w:val="22"/>
          <w:szCs w:val="22"/>
        </w:rPr>
        <w:t>Wykonawca składa Ofertę poprzez:</w:t>
      </w:r>
    </w:p>
    <w:p w14:paraId="534E25AC">
      <w:pPr>
        <w:pStyle w:val="1151"/>
        <w:widowControl w:val="0"/>
        <w:numPr>
          <w:ilvl w:val="3"/>
          <w:numId w:val="19"/>
        </w:numPr>
        <w:rPr>
          <w:sz w:val="20"/>
        </w:rPr>
      </w:pPr>
      <w:r>
        <w:rPr>
          <w:sz w:val="22"/>
          <w:szCs w:val="22"/>
        </w:rPr>
        <w:t>wypełnienie Formularza Oferty (informacje zawarte w SWZ),</w:t>
      </w:r>
    </w:p>
    <w:p w14:paraId="24734C0E">
      <w:pPr>
        <w:pStyle w:val="1151"/>
        <w:widowControl w:val="0"/>
        <w:numPr>
          <w:ilvl w:val="3"/>
          <w:numId w:val="19"/>
        </w:numPr>
        <w:rPr>
          <w:sz w:val="20"/>
        </w:rPr>
      </w:pPr>
      <w:r>
        <w:rPr>
          <w:sz w:val="22"/>
          <w:szCs w:val="22"/>
        </w:rPr>
        <w:t xml:space="preserve">dodanie w zakładce „OFERTY" dokumentów (załączników) określonych w niniejszej SWZ, - podpisanych kwalifikowanym podpisem elektronicznym, profilem zaufanym lub podpisem osobistym przez osoby umocowane. Czynności określone powyżej realizowane są poprzez wybranie polecenia „dodaj dokument" i wybranie docelowego pliku, który ma zostać wczytany. </w:t>
      </w:r>
    </w:p>
    <w:p w14:paraId="659C749A">
      <w:pPr>
        <w:pStyle w:val="1151"/>
        <w:widowControl w:val="0"/>
        <w:numPr>
          <w:ilvl w:val="2"/>
          <w:numId w:val="19"/>
        </w:numPr>
        <w:rPr>
          <w:sz w:val="20"/>
        </w:rPr>
      </w:pPr>
      <w:r>
        <w:rPr>
          <w:sz w:val="22"/>
          <w:szCs w:val="22"/>
        </w:rPr>
        <w:t xml:space="preserve">Wykonawca winien opisać załącznik nazwą umożliwiającą jego identyfikację. </w:t>
      </w:r>
    </w:p>
    <w:p w14:paraId="298DFD47">
      <w:pPr>
        <w:pStyle w:val="1151"/>
        <w:widowControl w:val="0"/>
        <w:numPr>
          <w:ilvl w:val="2"/>
          <w:numId w:val="19"/>
        </w:numPr>
        <w:rPr>
          <w:sz w:val="20"/>
        </w:rPr>
      </w:pPr>
      <w:r>
        <w:rPr>
          <w:sz w:val="22"/>
          <w:szCs w:val="22"/>
        </w:rPr>
        <w:t>Wykonawca załączając dokument oznacza czy jest on: „Tajny” – dokument stanowi „tajemnice przedsiębiorstwa” lub opcję „Jawny” – niestanowiący tajemnicy przedsiębiorstwa w rozumieniu przepisów ustawy z dnia 16 kwietnia 1993 roku o zwalczaniu nieuczciwej konkurencji.</w:t>
      </w:r>
    </w:p>
    <w:p w14:paraId="68EF12A8">
      <w:pPr>
        <w:pStyle w:val="1151"/>
        <w:widowControl w:val="0"/>
        <w:numPr>
          <w:ilvl w:val="2"/>
          <w:numId w:val="19"/>
        </w:numPr>
        <w:rPr>
          <w:rFonts w:ascii="Times New Roman" w:hAnsi="Times New Roman"/>
          <w:sz w:val="22"/>
          <w:szCs w:val="22"/>
        </w:rPr>
      </w:pPr>
      <w:r>
        <w:rPr>
          <w:sz w:val="22"/>
          <w:szCs w:val="22"/>
        </w:rPr>
        <w:t>Złożenie oferty wraz z załącznikami następuje poprzez polecenie „Złóż ofertę".</w:t>
      </w:r>
    </w:p>
    <w:p w14:paraId="3EC9C691">
      <w:pPr>
        <w:pStyle w:val="1151"/>
        <w:widowControl w:val="0"/>
        <w:numPr>
          <w:ilvl w:val="2"/>
          <w:numId w:val="19"/>
        </w:numPr>
        <w:rPr>
          <w:sz w:val="20"/>
        </w:rPr>
      </w:pPr>
      <w:r>
        <w:rPr>
          <w:sz w:val="22"/>
          <w:szCs w:val="22"/>
        </w:rPr>
        <w:t>Potwierdzeniem prawidłowo złożonej Oferty jest komunikat systemowy „Oferta złożona” oraz wygenerowany raport ofert z zakładki „Oferty”</w:t>
      </w:r>
    </w:p>
    <w:p w14:paraId="0A5B9956">
      <w:pPr>
        <w:pStyle w:val="1151"/>
        <w:widowControl w:val="0"/>
        <w:numPr>
          <w:ilvl w:val="2"/>
          <w:numId w:val="19"/>
        </w:numPr>
        <w:rPr>
          <w:sz w:val="20"/>
        </w:rPr>
      </w:pPr>
      <w:r>
        <w:rPr>
          <w:sz w:val="22"/>
          <w:szCs w:val="22"/>
        </w:rPr>
        <w:t>O terminie złożenia Oferty decyduje czas pełnego przeprocesowania transakcji na Platformie.</w:t>
      </w:r>
    </w:p>
    <w:p w14:paraId="566AC84A">
      <w:pPr>
        <w:pStyle w:val="1151"/>
        <w:widowControl w:val="0"/>
        <w:numPr>
          <w:ilvl w:val="2"/>
          <w:numId w:val="19"/>
        </w:numPr>
        <w:rPr>
          <w:sz w:val="20"/>
        </w:rPr>
      </w:pPr>
      <w:r>
        <w:rPr>
          <w:sz w:val="22"/>
          <w:szCs w:val="22"/>
        </w:rPr>
        <w:t>Po zapisaniu, plik jest w Systemie zaszyfrowany. Jeśli Wykonawca zamieścił niewłaściwy plik, może go usunąć zaznaczając plik i klikając polecenie „usuń".</w:t>
      </w:r>
    </w:p>
    <w:p w14:paraId="30F58948">
      <w:pPr>
        <w:pStyle w:val="1151"/>
        <w:widowControl w:val="0"/>
        <w:numPr>
          <w:ilvl w:val="1"/>
          <w:numId w:val="19"/>
        </w:numPr>
        <w:rPr>
          <w:sz w:val="20"/>
        </w:rPr>
      </w:pPr>
      <w:r>
        <w:rPr>
          <w:sz w:val="22"/>
          <w:szCs w:val="22"/>
        </w:rPr>
        <w:t>Do upływu terminu składania ofert Wykonawca może samodzielnie wycofać złożoną przez siebie ofertę. W tym celu w zakładce „OFERTY" należy zaznaczyć ofertę, a następnie wybrać polecenie „wycofaj ofertę”.</w:t>
      </w:r>
    </w:p>
    <w:p w14:paraId="4D09EC42">
      <w:pPr>
        <w:pStyle w:val="1151"/>
        <w:widowControl w:val="0"/>
        <w:numPr>
          <w:ilvl w:val="1"/>
          <w:numId w:val="19"/>
        </w:numPr>
        <w:rPr>
          <w:sz w:val="20"/>
        </w:rPr>
      </w:pPr>
      <w:r>
        <w:rPr>
          <w:sz w:val="22"/>
          <w:szCs w:val="22"/>
        </w:rPr>
        <w:t>Po upływie terminu składania ofert, złożenie Oferty (załączników) nie będzie możliwe.</w:t>
      </w:r>
    </w:p>
    <w:p w14:paraId="433D6D01">
      <w:pPr>
        <w:pStyle w:val="1151"/>
        <w:widowControl w:val="0"/>
        <w:numPr>
          <w:ilvl w:val="0"/>
          <w:numId w:val="19"/>
        </w:numPr>
        <w:rPr>
          <w:sz w:val="20"/>
        </w:rPr>
      </w:pPr>
      <w:r>
        <w:rPr>
          <w:sz w:val="22"/>
          <w:szCs w:val="22"/>
        </w:rPr>
        <w:t>Zastrzeżenie dotyczące informacji stanowiących tajemnicę przedsiębiorstwa w rozumieniu przepisów ustawy z dnia 16 kwietnia 1993 roku o zwalczaniu nieuczciwej konkurencji, Wykonawca zobowiązany jest złożyć w ofercie w sposób wyraźnie określający wolę ich utajnienia oraz wykazać, że zastrzeżone informacje stanowią tajemnicę przedsiębiorstwa.</w:t>
      </w:r>
    </w:p>
    <w:p w14:paraId="67B21046">
      <w:pPr>
        <w:pStyle w:val="1151"/>
        <w:widowControl w:val="0"/>
        <w:ind w:left="360" w:firstLine="0"/>
        <w:rPr>
          <w:sz w:val="20"/>
        </w:rPr>
      </w:pPr>
      <w:r>
        <w:rPr>
          <w:sz w:val="22"/>
          <w:szCs w:val="22"/>
        </w:rPr>
        <w:t>Dokumenty „stanowiące tajemnicę przedsiębiorstwa” powinny zostać załączone w osobnym pliku wraz z jednoczesnym zaznaczeniem polecenia „Tajne". Wczytanie załącznika następuje poprzez polecenie „Dodaj".</w:t>
      </w:r>
    </w:p>
    <w:p w14:paraId="756F8F4E">
      <w:pPr>
        <w:numPr>
          <w:ilvl w:val="0"/>
          <w:numId w:val="19"/>
        </w:numPr>
        <w:overflowPunct w:val="0"/>
        <w:spacing w:line="225" w:lineRule="exact"/>
        <w:ind w:left="360" w:right="144" w:hanging="360"/>
        <w:jc w:val="both"/>
        <w:textAlignment w:val="baseline"/>
        <w:rPr>
          <w:rFonts w:ascii="Times New Roman" w:hAnsi="Times New Roman"/>
          <w:sz w:val="22"/>
          <w:szCs w:val="22"/>
        </w:rPr>
      </w:pPr>
      <w:r>
        <w:rPr>
          <w:spacing w:val="4"/>
          <w:sz w:val="22"/>
          <w:szCs w:val="22"/>
        </w:rPr>
        <w:t>Do oferty wykonawca dołącza dokumenty określone w Rozdziale 21 pkt 5.</w:t>
      </w:r>
    </w:p>
    <w:p w14:paraId="420F450B">
      <w:pPr>
        <w:numPr>
          <w:ilvl w:val="0"/>
          <w:numId w:val="19"/>
        </w:numPr>
        <w:overflowPunct w:val="0"/>
        <w:spacing w:line="225" w:lineRule="exact"/>
        <w:ind w:left="360" w:right="144" w:hanging="360"/>
        <w:jc w:val="both"/>
        <w:textAlignment w:val="baseline"/>
        <w:rPr>
          <w:color w:val="FF0000"/>
        </w:rPr>
      </w:pPr>
      <w:r>
        <w:rPr>
          <w:sz w:val="22"/>
          <w:szCs w:val="22"/>
        </w:rPr>
        <w:t>Informacja z otwarcia Ofert opublikowana zostanie na Platformie w zakładce „Dokumenty zamówienia” w folderze „Informacja z otwarcia ofert" i zawierać będzie dane określone w art. 222 ust. 5 Pzp.</w:t>
      </w:r>
    </w:p>
    <w:p w14:paraId="478AD68B">
      <w:pPr>
        <w:overflowPunct w:val="0"/>
        <w:spacing w:line="225" w:lineRule="exact"/>
        <w:ind w:left="360" w:right="144" w:firstLine="0"/>
        <w:jc w:val="both"/>
        <w:textAlignment w:val="baseline"/>
        <w:rPr>
          <w:rFonts w:ascii="Times New Roman" w:hAnsi="Times New Roman"/>
          <w:color w:val="FF0000"/>
          <w:sz w:val="22"/>
          <w:szCs w:val="22"/>
        </w:rPr>
      </w:pPr>
    </w:p>
    <w:p w14:paraId="2CBF35B9">
      <w:pPr>
        <w:pBdr>
          <w:top w:val="single" w:color="000001" w:sz="4" w:space="1"/>
          <w:left w:val="single" w:color="000001" w:sz="4" w:space="3"/>
          <w:bottom w:val="single" w:color="000001" w:sz="4" w:space="2"/>
          <w:right w:val="single" w:color="000001" w:sz="4" w:space="0"/>
        </w:pBdr>
        <w:overflowPunct w:val="0"/>
        <w:spacing w:line="220" w:lineRule="exact"/>
        <w:ind w:left="72" w:right="816" w:firstLine="0"/>
        <w:textAlignment w:val="baseline"/>
        <w:rPr>
          <w:b/>
          <w:bCs/>
          <w:spacing w:val="4"/>
        </w:rPr>
      </w:pPr>
      <w:r>
        <w:rPr>
          <w:b/>
          <w:bCs/>
          <w:spacing w:val="4"/>
          <w:sz w:val="22"/>
          <w:szCs w:val="22"/>
          <w:highlight w:val="white"/>
        </w:rPr>
        <w:t>Rozdział 24:</w:t>
      </w:r>
    </w:p>
    <w:p w14:paraId="4D3BA1DB">
      <w:pPr>
        <w:pBdr>
          <w:top w:val="single" w:color="000001" w:sz="4" w:space="1"/>
          <w:left w:val="single" w:color="000001" w:sz="4" w:space="3"/>
          <w:bottom w:val="single" w:color="000001" w:sz="4" w:space="2"/>
          <w:right w:val="single" w:color="000001" w:sz="4" w:space="0"/>
        </w:pBdr>
        <w:overflowPunct w:val="0"/>
        <w:spacing w:before="44" w:after="224" w:line="220" w:lineRule="exact"/>
        <w:ind w:left="72" w:right="816" w:firstLine="0"/>
        <w:textAlignment w:val="baseline"/>
        <w:rPr>
          <w:b/>
          <w:bCs/>
          <w:spacing w:val="6"/>
        </w:rPr>
      </w:pPr>
      <w:r>
        <w:rPr>
          <w:b/>
          <w:bCs/>
          <w:spacing w:val="6"/>
          <w:sz w:val="22"/>
          <w:szCs w:val="22"/>
        </w:rPr>
        <w:t>Termin otwarcia ofert</w:t>
      </w:r>
    </w:p>
    <w:p w14:paraId="1A251432">
      <w:pPr>
        <w:numPr>
          <w:ilvl w:val="0"/>
          <w:numId w:val="28"/>
        </w:numPr>
        <w:overflowPunct w:val="0"/>
        <w:spacing w:before="4" w:after="0" w:line="220" w:lineRule="exact"/>
        <w:textAlignment w:val="baseline"/>
      </w:pPr>
      <w:r>
        <w:rPr>
          <w:b w:val="0"/>
          <w:bCs w:val="0"/>
          <w:spacing w:val="5"/>
          <w:sz w:val="22"/>
          <w:szCs w:val="22"/>
        </w:rPr>
        <w:t xml:space="preserve">Otwarcie ofert </w:t>
      </w:r>
      <w:r>
        <w:rPr>
          <w:spacing w:val="5"/>
          <w:sz w:val="22"/>
          <w:szCs w:val="22"/>
        </w:rPr>
        <w:t xml:space="preserve">nastąpi w dniu </w:t>
      </w:r>
      <w:r>
        <w:rPr>
          <w:b/>
          <w:bCs/>
          <w:spacing w:val="5"/>
          <w:sz w:val="22"/>
          <w:szCs w:val="22"/>
        </w:rPr>
        <w:t>15.11.</w:t>
      </w:r>
      <w:r>
        <w:rPr>
          <w:b/>
          <w:bCs/>
          <w:spacing w:val="5"/>
          <w:sz w:val="22"/>
          <w:szCs w:val="22"/>
          <w:highlight w:val="white"/>
        </w:rPr>
        <w:t>2024 r. o godz. 08:15.</w:t>
      </w:r>
    </w:p>
    <w:p w14:paraId="15D758EC">
      <w:pPr>
        <w:numPr>
          <w:ilvl w:val="0"/>
          <w:numId w:val="29"/>
        </w:numPr>
        <w:overflowPunct w:val="0"/>
        <w:ind w:left="499" w:right="936" w:hanging="357"/>
        <w:textAlignment w:val="baseline"/>
        <w:rPr>
          <w:rFonts w:ascii="Times New Roman" w:hAnsi="Times New Roman"/>
          <w:sz w:val="22"/>
          <w:szCs w:val="22"/>
        </w:rPr>
      </w:pPr>
      <w:r>
        <w:rPr>
          <w:sz w:val="22"/>
          <w:szCs w:val="22"/>
        </w:rPr>
        <w:t>Zamawiający, najpóźniej przed otwarciem ofert, udostępni na stronie internetowej prowadzonego postępowani</w:t>
      </w:r>
      <w:r>
        <w:rPr>
          <w:sz w:val="22"/>
          <w:szCs w:val="22"/>
          <w:highlight w:val="white"/>
        </w:rPr>
        <w:t>a</w:t>
      </w:r>
      <w:r>
        <w:rPr>
          <w:color w:val="000000"/>
          <w:sz w:val="22"/>
          <w:szCs w:val="22"/>
          <w:highlight w:val="white"/>
        </w:rPr>
        <w:t xml:space="preserve"> </w:t>
      </w:r>
      <w:r>
        <w:rPr>
          <w:sz w:val="22"/>
          <w:szCs w:val="22"/>
          <w:highlight w:val="white"/>
        </w:rPr>
        <w:t>i</w:t>
      </w:r>
      <w:r>
        <w:rPr>
          <w:sz w:val="22"/>
          <w:szCs w:val="22"/>
        </w:rPr>
        <w:t>nformację o kwocie, jaką zamierza przeznaczyć na sfinansowanie zamówienia.</w:t>
      </w:r>
    </w:p>
    <w:p w14:paraId="721F835F">
      <w:pPr>
        <w:numPr>
          <w:ilvl w:val="0"/>
          <w:numId w:val="29"/>
        </w:numPr>
        <w:overflowPunct w:val="0"/>
        <w:spacing w:before="3" w:after="0" w:line="218" w:lineRule="exact"/>
        <w:ind w:left="504" w:right="936" w:hanging="360"/>
        <w:textAlignment w:val="baseline"/>
        <w:rPr>
          <w:rFonts w:ascii="Times New Roman" w:hAnsi="Times New Roman"/>
          <w:sz w:val="22"/>
          <w:szCs w:val="22"/>
        </w:rPr>
      </w:pPr>
      <w:r>
        <w:rPr>
          <w:sz w:val="22"/>
          <w:szCs w:val="22"/>
        </w:rPr>
        <w:t>Zgodnie z</w:t>
      </w:r>
      <w:r>
        <w:rPr>
          <w:sz w:val="22"/>
          <w:szCs w:val="22"/>
          <w:lang w:val="en-US" w:eastAsia="en-US"/>
        </w:rPr>
        <w:t xml:space="preserve"> art.</w:t>
      </w:r>
      <w:r>
        <w:rPr>
          <w:sz w:val="22"/>
          <w:szCs w:val="22"/>
        </w:rPr>
        <w:t xml:space="preserve"> 222 ust 2 ustawy Pzp - w przypadku awarii systemu teleinformatycznego, która spowoduje brak możliwości otwarcia ofert w terminie określonym przez Zamawiającego, otwarcie ofert nastąpi niezwłocznie po usunięciu awarii.</w:t>
      </w:r>
    </w:p>
    <w:p w14:paraId="138DD873">
      <w:pPr>
        <w:numPr>
          <w:ilvl w:val="0"/>
          <w:numId w:val="29"/>
        </w:numPr>
        <w:overflowPunct w:val="0"/>
        <w:spacing w:before="6" w:after="0" w:line="218" w:lineRule="exact"/>
        <w:ind w:left="504" w:right="936" w:hanging="360"/>
        <w:textAlignment w:val="baseline"/>
        <w:rPr>
          <w:rFonts w:ascii="Times New Roman" w:hAnsi="Times New Roman"/>
          <w:sz w:val="22"/>
          <w:szCs w:val="22"/>
        </w:rPr>
      </w:pPr>
      <w:r>
        <w:rPr>
          <w:sz w:val="22"/>
          <w:szCs w:val="22"/>
        </w:rPr>
        <w:t>Informacja o zmianie terminu otwarcia ofert zostanie udostępniona przez zamawiającego na stronie internetowej prowadzonego postępowania.</w:t>
      </w:r>
    </w:p>
    <w:p w14:paraId="42434027">
      <w:pPr>
        <w:numPr>
          <w:ilvl w:val="0"/>
          <w:numId w:val="29"/>
        </w:numPr>
        <w:overflowPunct w:val="0"/>
        <w:spacing w:before="6" w:after="0" w:line="218" w:lineRule="exact"/>
        <w:ind w:left="504" w:right="936" w:hanging="360"/>
        <w:textAlignment w:val="baseline"/>
        <w:rPr>
          <w:rFonts w:ascii="Times New Roman" w:hAnsi="Times New Roman"/>
          <w:sz w:val="22"/>
          <w:szCs w:val="22"/>
        </w:rPr>
      </w:pPr>
      <w:r>
        <w:rPr>
          <w:sz w:val="22"/>
          <w:szCs w:val="22"/>
        </w:rPr>
        <w:t>Niezwłocznie po otwarciu ofert Zamawiający udostępni na stronie internetowej prowadzonego postępowania informacje o:</w:t>
      </w:r>
    </w:p>
    <w:p w14:paraId="1FB3EF27">
      <w:pPr>
        <w:numPr>
          <w:ilvl w:val="0"/>
          <w:numId w:val="30"/>
        </w:numPr>
        <w:overflowPunct w:val="0"/>
        <w:spacing w:before="7" w:after="0" w:line="217" w:lineRule="exact"/>
        <w:ind w:left="792" w:right="936" w:hanging="288"/>
        <w:textAlignment w:val="baseline"/>
        <w:rPr>
          <w:rFonts w:ascii="Times New Roman" w:hAnsi="Times New Roman"/>
          <w:sz w:val="22"/>
          <w:szCs w:val="22"/>
        </w:rPr>
      </w:pPr>
      <w:r>
        <w:rPr>
          <w:sz w:val="22"/>
          <w:szCs w:val="22"/>
        </w:rPr>
        <w:t>nazwach albo imionach i nazwiskach oraz siedzibach lub miejscach prowadzonej działalności gospodarczej albo miejscach zamieszkania wykonawców, których oferty zostały otwarte;</w:t>
      </w:r>
    </w:p>
    <w:p w14:paraId="4233997E">
      <w:pPr>
        <w:numPr>
          <w:ilvl w:val="0"/>
          <w:numId w:val="30"/>
        </w:numPr>
        <w:overflowPunct w:val="0"/>
        <w:spacing w:before="9" w:after="454" w:line="217" w:lineRule="exact"/>
        <w:textAlignment w:val="baseline"/>
        <w:rPr>
          <w:spacing w:val="5"/>
        </w:rPr>
      </w:pPr>
      <w:r>
        <w:rPr>
          <w:spacing w:val="5"/>
          <w:sz w:val="22"/>
          <w:szCs w:val="22"/>
        </w:rPr>
        <w:t>cenach lub kosztach zawartych w ofertach.</w:t>
      </w:r>
    </w:p>
    <w:p w14:paraId="15095EB6">
      <w:pPr>
        <w:pBdr>
          <w:top w:val="single" w:color="000001" w:sz="4" w:space="1"/>
          <w:left w:val="single" w:color="000001" w:sz="4" w:space="3"/>
          <w:bottom w:val="single" w:color="000001" w:sz="4" w:space="1"/>
          <w:right w:val="single" w:color="000001" w:sz="4" w:space="0"/>
        </w:pBdr>
        <w:overflowPunct w:val="0"/>
        <w:spacing w:line="220" w:lineRule="exact"/>
        <w:ind w:left="72" w:right="807" w:firstLine="0"/>
        <w:textAlignment w:val="baseline"/>
        <w:rPr>
          <w:b/>
          <w:bCs/>
          <w:spacing w:val="4"/>
        </w:rPr>
      </w:pPr>
      <w:r>
        <w:rPr>
          <w:b/>
          <w:bCs/>
          <w:spacing w:val="4"/>
          <w:sz w:val="22"/>
          <w:szCs w:val="22"/>
        </w:rPr>
        <w:t>Rozdział 25:</w:t>
      </w:r>
    </w:p>
    <w:p w14:paraId="70DEF472">
      <w:pPr>
        <w:pBdr>
          <w:top w:val="single" w:color="000001" w:sz="4" w:space="1"/>
          <w:left w:val="single" w:color="000001" w:sz="4" w:space="3"/>
          <w:bottom w:val="single" w:color="000001" w:sz="4" w:space="1"/>
          <w:right w:val="single" w:color="000001" w:sz="4" w:space="0"/>
        </w:pBdr>
        <w:overflowPunct w:val="0"/>
        <w:spacing w:before="39" w:after="258" w:line="220" w:lineRule="exact"/>
        <w:ind w:left="72" w:right="807" w:firstLine="0"/>
        <w:textAlignment w:val="baseline"/>
        <w:rPr>
          <w:b/>
          <w:bCs/>
          <w:spacing w:val="6"/>
        </w:rPr>
      </w:pPr>
      <w:r>
        <w:rPr>
          <w:b/>
          <w:bCs/>
          <w:spacing w:val="6"/>
          <w:sz w:val="22"/>
          <w:szCs w:val="22"/>
        </w:rPr>
        <w:t>Opis kryteriów oceny ofert wraz z podaniem wag tych kryteriów i sposobu oceny ofert</w:t>
      </w:r>
    </w:p>
    <w:p w14:paraId="3160CFB2">
      <w:pPr>
        <w:numPr>
          <w:ilvl w:val="0"/>
          <w:numId w:val="0"/>
        </w:numPr>
        <w:tabs>
          <w:tab w:val="left" w:pos="636"/>
        </w:tabs>
        <w:spacing w:before="0" w:after="64" w:line="274" w:lineRule="exact"/>
        <w:ind w:left="576" w:right="40" w:firstLine="0"/>
        <w:jc w:val="both"/>
      </w:pPr>
      <w:r>
        <w:rPr>
          <w:rStyle w:val="17"/>
          <w:rFonts w:eastAsia="Cambria" w:cs="Calibri"/>
          <w:b/>
          <w:sz w:val="22"/>
          <w:szCs w:val="22"/>
          <w:highlight w:val="yellow"/>
          <w:lang w:eastAsia="en-US"/>
        </w:rPr>
        <w:t>1.Oferowana cena – 60 pkt</w:t>
      </w:r>
    </w:p>
    <w:p w14:paraId="39B6970D">
      <w:pPr>
        <w:numPr>
          <w:ilvl w:val="0"/>
          <w:numId w:val="0"/>
        </w:numPr>
        <w:tabs>
          <w:tab w:val="left" w:pos="636"/>
        </w:tabs>
        <w:spacing w:before="0" w:after="64" w:line="274" w:lineRule="exact"/>
        <w:ind w:left="576" w:right="40" w:firstLine="0"/>
        <w:jc w:val="both"/>
      </w:pPr>
      <w:r>
        <w:rPr>
          <w:rStyle w:val="17"/>
          <w:rFonts w:eastAsia="Cambria" w:cs="Calibri"/>
          <w:sz w:val="22"/>
          <w:szCs w:val="22"/>
          <w:lang w:eastAsia="en-US"/>
        </w:rPr>
        <w:t>W powyższym kryterium oceniana będzie cena brutto oferty. Maksymalną ilość punktów otrzyma wykonawca, który zaproponuje najniższą cenę, pozostali będą oceniani według następującego wzoru:</w:t>
      </w:r>
    </w:p>
    <w:p w14:paraId="193868EB">
      <w:pPr>
        <w:spacing w:line="276" w:lineRule="auto"/>
        <w:ind w:right="0" w:firstLine="0"/>
        <w:jc w:val="both"/>
        <w:rPr>
          <w:rFonts w:ascii="Times New Roman" w:hAnsi="Times New Roman" w:eastAsia="Cambria" w:cs="Calibri"/>
          <w:sz w:val="22"/>
          <w:szCs w:val="22"/>
          <w:lang w:eastAsia="en-US"/>
        </w:rPr>
      </w:pPr>
    </w:p>
    <w:p w14:paraId="077D7903">
      <w:pPr>
        <w:numPr>
          <w:ilvl w:val="0"/>
          <w:numId w:val="0"/>
        </w:numPr>
        <w:tabs>
          <w:tab w:val="left" w:pos="567"/>
          <w:tab w:val="left" w:pos="709"/>
          <w:tab w:val="left" w:pos="993"/>
          <w:tab w:val="left" w:pos="1418"/>
        </w:tabs>
        <w:spacing w:line="276" w:lineRule="auto"/>
        <w:ind w:left="2376" w:right="0" w:firstLine="0"/>
        <w:jc w:val="center"/>
      </w:pPr>
      <w:r>
        <w:rPr>
          <w:rStyle w:val="17"/>
          <w:rFonts w:eastAsia="Cambria" w:cs="Calibri"/>
          <w:sz w:val="22"/>
          <w:szCs w:val="22"/>
          <w:lang w:eastAsia="en-US"/>
        </w:rPr>
        <w:t>Najniższa cena z ofert niepodlegających odrzuceniu</w:t>
      </w:r>
    </w:p>
    <w:p w14:paraId="0DEE1D45">
      <w:pPr>
        <w:numPr>
          <w:ilvl w:val="0"/>
          <w:numId w:val="0"/>
        </w:numPr>
        <w:tabs>
          <w:tab w:val="left" w:pos="567"/>
          <w:tab w:val="left" w:pos="709"/>
          <w:tab w:val="left" w:pos="993"/>
          <w:tab w:val="left" w:pos="1418"/>
        </w:tabs>
        <w:spacing w:line="276" w:lineRule="auto"/>
        <w:ind w:left="2376" w:right="0" w:firstLine="0"/>
        <w:jc w:val="center"/>
      </w:pPr>
      <w:r>
        <w:rPr>
          <w:rStyle w:val="17"/>
          <w:rFonts w:eastAsia="Cambria" w:cs="Calibri"/>
          <w:b/>
          <w:bCs/>
          <w:sz w:val="22"/>
          <w:szCs w:val="22"/>
          <w:lang w:eastAsia="en-US"/>
        </w:rPr>
        <w:t>P</w:t>
      </w:r>
      <w:r>
        <w:rPr>
          <w:rStyle w:val="17"/>
          <w:rFonts w:eastAsia="Cambria" w:cs="Calibri"/>
          <w:b/>
          <w:bCs/>
          <w:position w:val="-15"/>
          <w:sz w:val="22"/>
          <w:szCs w:val="22"/>
          <w:lang w:eastAsia="en-US"/>
        </w:rPr>
        <w:t>C</w:t>
      </w:r>
      <w:r>
        <w:rPr>
          <w:rStyle w:val="17"/>
          <w:rFonts w:eastAsia="Cambria" w:cs="Calibri"/>
          <w:b/>
          <w:bCs/>
          <w:sz w:val="22"/>
          <w:szCs w:val="22"/>
          <w:lang w:eastAsia="en-US"/>
        </w:rPr>
        <w:t>=</w:t>
      </w:r>
      <w:r>
        <w:rPr>
          <w:rStyle w:val="17"/>
          <w:rFonts w:eastAsia="Cambria" w:cs="Calibri"/>
          <w:sz w:val="22"/>
          <w:szCs w:val="22"/>
          <w:lang w:eastAsia="en-US"/>
        </w:rPr>
        <w:t xml:space="preserve"> </w:t>
      </w:r>
      <w:r>
        <w:rPr>
          <w:rStyle w:val="17"/>
          <w:rFonts w:eastAsia="Cambria" w:cs="Calibri"/>
          <w:sz w:val="22"/>
          <w:szCs w:val="22"/>
          <w:lang w:eastAsia="en-US"/>
        </w:rPr>
        <w:tab/>
      </w:r>
      <w:r>
        <w:rPr>
          <w:rStyle w:val="17"/>
          <w:rFonts w:eastAsia="Cambria" w:cs="Calibri"/>
          <w:sz w:val="22"/>
          <w:szCs w:val="22"/>
          <w:lang w:eastAsia="en-US"/>
        </w:rPr>
        <w:t>----------------------------------------------------------------------- x 60</w:t>
      </w:r>
    </w:p>
    <w:p w14:paraId="6CB93D2E">
      <w:pPr>
        <w:numPr>
          <w:ilvl w:val="0"/>
          <w:numId w:val="0"/>
        </w:numPr>
        <w:tabs>
          <w:tab w:val="left" w:pos="567"/>
          <w:tab w:val="left" w:pos="709"/>
          <w:tab w:val="left" w:pos="993"/>
          <w:tab w:val="left" w:pos="1418"/>
        </w:tabs>
        <w:spacing w:line="276" w:lineRule="auto"/>
        <w:ind w:left="2376" w:right="0" w:firstLine="0"/>
        <w:jc w:val="center"/>
      </w:pPr>
      <w:r>
        <w:rPr>
          <w:rStyle w:val="17"/>
          <w:rFonts w:eastAsia="Cambria" w:cs="Calibri"/>
          <w:sz w:val="22"/>
          <w:szCs w:val="22"/>
          <w:lang w:eastAsia="en-US"/>
        </w:rPr>
        <w:t>Cena badanej oferty</w:t>
      </w:r>
    </w:p>
    <w:p w14:paraId="11318A8A">
      <w:pPr>
        <w:numPr>
          <w:ilvl w:val="0"/>
          <w:numId w:val="0"/>
        </w:numPr>
        <w:tabs>
          <w:tab w:val="left" w:pos="567"/>
          <w:tab w:val="left" w:pos="709"/>
          <w:tab w:val="left" w:pos="993"/>
          <w:tab w:val="left" w:pos="1276"/>
        </w:tabs>
        <w:spacing w:line="252" w:lineRule="auto"/>
        <w:ind w:left="576" w:firstLine="0"/>
        <w:jc w:val="both"/>
      </w:pPr>
      <w:r>
        <w:rPr>
          <w:rStyle w:val="17"/>
          <w:rFonts w:eastAsia="Cambria" w:cs="Calibri"/>
          <w:sz w:val="22"/>
          <w:szCs w:val="22"/>
          <w:lang w:eastAsia="en-US"/>
        </w:rPr>
        <w:t>gdzie: P</w:t>
      </w:r>
      <w:r>
        <w:rPr>
          <w:rStyle w:val="17"/>
          <w:rFonts w:eastAsia="Cambria" w:cs="Calibri"/>
          <w:position w:val="-15"/>
          <w:sz w:val="22"/>
          <w:szCs w:val="22"/>
          <w:lang w:eastAsia="en-US"/>
        </w:rPr>
        <w:t xml:space="preserve">C </w:t>
      </w:r>
      <w:r>
        <w:rPr>
          <w:rStyle w:val="17"/>
          <w:rFonts w:eastAsia="Cambria" w:cs="Calibri"/>
          <w:sz w:val="22"/>
          <w:szCs w:val="22"/>
          <w:lang w:eastAsia="en-US"/>
        </w:rPr>
        <w:t>-ilość punktów, jaką dana oferta otrzyma za cenę oferty brutto.</w:t>
      </w:r>
    </w:p>
    <w:p w14:paraId="40A3DF96">
      <w:pPr>
        <w:widowControl w:val="0"/>
        <w:numPr>
          <w:ilvl w:val="0"/>
          <w:numId w:val="0"/>
        </w:numPr>
        <w:tabs>
          <w:tab w:val="left" w:pos="0"/>
        </w:tabs>
        <w:bidi w:val="0"/>
        <w:spacing w:line="252" w:lineRule="auto"/>
        <w:ind w:left="576" w:right="0" w:firstLine="0"/>
        <w:jc w:val="both"/>
      </w:pPr>
      <w:r>
        <w:rPr>
          <w:rStyle w:val="17"/>
          <w:rFonts w:eastAsia="Cambria" w:cs="Calibri"/>
          <w:b/>
          <w:sz w:val="22"/>
          <w:szCs w:val="22"/>
          <w:highlight w:val="yellow"/>
          <w:lang w:eastAsia="en-US"/>
        </w:rPr>
        <w:t>2.Termin dostawy – 20 pkt</w:t>
      </w:r>
    </w:p>
    <w:p w14:paraId="74B0BD4B">
      <w:pPr>
        <w:numPr>
          <w:ilvl w:val="0"/>
          <w:numId w:val="0"/>
        </w:numPr>
        <w:tabs>
          <w:tab w:val="left" w:pos="567"/>
          <w:tab w:val="left" w:pos="709"/>
          <w:tab w:val="left" w:pos="993"/>
          <w:tab w:val="left" w:pos="1276"/>
        </w:tabs>
        <w:spacing w:line="252" w:lineRule="auto"/>
        <w:ind w:left="576" w:firstLine="0"/>
        <w:jc w:val="both"/>
      </w:pPr>
      <w:r>
        <w:rPr>
          <w:rStyle w:val="17"/>
          <w:rFonts w:eastAsia="Arial Unicode MS" w:cs="Calibri"/>
          <w:color w:val="000000"/>
          <w:sz w:val="22"/>
          <w:szCs w:val="22"/>
        </w:rPr>
        <w:t>W powyższym kryterium oceniany będzie termin dostawy od złożenia zamówienia.</w:t>
      </w:r>
    </w:p>
    <w:p w14:paraId="19D501E9">
      <w:pPr>
        <w:numPr>
          <w:ilvl w:val="0"/>
          <w:numId w:val="0"/>
        </w:numPr>
        <w:ind w:left="576" w:firstLine="0"/>
        <w:jc w:val="both"/>
      </w:pPr>
      <w:r>
        <w:rPr>
          <w:rStyle w:val="17"/>
          <w:rFonts w:cs="Calibri"/>
          <w:sz w:val="22"/>
          <w:szCs w:val="22"/>
          <w:lang w:eastAsia="en-US"/>
        </w:rPr>
        <w:t>Wymagany termin maksymalny do  96 godzin od daty złożenia zamówienia. Maksymalną ilość 20 punktów otrzyma Wykonawca który zaproponuje najkrótszy termin dostawy tj. 24 godziny.                   Ilość punktów wyliczona będzie wg. poniższych zasad:</w:t>
      </w:r>
    </w:p>
    <w:p w14:paraId="03DC3632">
      <w:pPr>
        <w:numPr>
          <w:ilvl w:val="0"/>
          <w:numId w:val="0"/>
        </w:numPr>
        <w:ind w:left="576" w:right="0" w:firstLine="0"/>
        <w:jc w:val="both"/>
      </w:pPr>
      <w:r>
        <w:rPr>
          <w:rStyle w:val="17"/>
          <w:rFonts w:cs="Calibri"/>
          <w:sz w:val="22"/>
          <w:szCs w:val="22"/>
          <w:lang w:eastAsia="en-US"/>
        </w:rPr>
        <w:t>a) zaoferowany termin dostawy 96 godzin od daty złożenia zamówienia – 5 pkt.</w:t>
      </w:r>
    </w:p>
    <w:p w14:paraId="33D3A737">
      <w:pPr>
        <w:numPr>
          <w:ilvl w:val="0"/>
          <w:numId w:val="0"/>
        </w:numPr>
        <w:ind w:left="576" w:right="0" w:firstLine="0"/>
        <w:jc w:val="both"/>
      </w:pPr>
      <w:r>
        <w:rPr>
          <w:rStyle w:val="17"/>
          <w:rFonts w:cs="Calibri"/>
          <w:sz w:val="22"/>
          <w:szCs w:val="22"/>
          <w:lang w:eastAsia="en-US"/>
        </w:rPr>
        <w:t>b) zaoferowany termin dostawy 72 godziny od daty złożenia zamówienia – 10 pkt.</w:t>
      </w:r>
    </w:p>
    <w:p w14:paraId="2EC05543">
      <w:pPr>
        <w:numPr>
          <w:ilvl w:val="0"/>
          <w:numId w:val="0"/>
        </w:numPr>
        <w:ind w:left="576" w:right="0" w:firstLine="0"/>
        <w:jc w:val="both"/>
      </w:pPr>
      <w:r>
        <w:rPr>
          <w:rStyle w:val="17"/>
          <w:rFonts w:cs="Calibri"/>
          <w:sz w:val="22"/>
          <w:szCs w:val="22"/>
          <w:lang w:eastAsia="en-US"/>
        </w:rPr>
        <w:t>c) zaoferowany termin dostawy 48 godzin od daty złożenia zamówienia – 15 pkt.</w:t>
      </w:r>
    </w:p>
    <w:p w14:paraId="54820C8D">
      <w:pPr>
        <w:numPr>
          <w:ilvl w:val="0"/>
          <w:numId w:val="0"/>
        </w:numPr>
        <w:ind w:left="576" w:right="0" w:firstLine="0"/>
        <w:jc w:val="both"/>
      </w:pPr>
      <w:r>
        <w:rPr>
          <w:rStyle w:val="17"/>
          <w:rFonts w:cs="Calibri"/>
          <w:sz w:val="22"/>
          <w:szCs w:val="22"/>
          <w:lang w:eastAsia="en-US"/>
        </w:rPr>
        <w:t>d) zaoferowany termin dostawy 24 godziny od daty złożenia zamówienia – 20 pkt.</w:t>
      </w:r>
    </w:p>
    <w:p w14:paraId="7CEF2CF1">
      <w:pPr>
        <w:numPr>
          <w:ilvl w:val="0"/>
          <w:numId w:val="0"/>
        </w:numPr>
        <w:spacing w:line="252" w:lineRule="auto"/>
        <w:ind w:left="576" w:right="0" w:firstLine="0"/>
        <w:jc w:val="both"/>
      </w:pPr>
      <w:r>
        <w:rPr>
          <w:rStyle w:val="17"/>
          <w:rFonts w:eastAsia="Cambria" w:cs="Calibri"/>
          <w:sz w:val="22"/>
          <w:szCs w:val="22"/>
          <w:lang w:eastAsia="en-US"/>
        </w:rPr>
        <w:t>P</w:t>
      </w:r>
      <w:r>
        <w:rPr>
          <w:rStyle w:val="17"/>
          <w:rFonts w:eastAsia="Cambria" w:cs="Calibri"/>
          <w:position w:val="-15"/>
          <w:sz w:val="22"/>
          <w:szCs w:val="22"/>
          <w:lang w:eastAsia="en-US"/>
        </w:rPr>
        <w:t>D</w:t>
      </w:r>
      <w:r>
        <w:rPr>
          <w:rStyle w:val="17"/>
          <w:rFonts w:eastAsia="Cambria" w:cs="Calibri"/>
          <w:sz w:val="22"/>
          <w:szCs w:val="22"/>
          <w:lang w:eastAsia="en-US"/>
        </w:rPr>
        <w:t xml:space="preserve"> – punkty w kryterium </w:t>
      </w:r>
      <w:r>
        <w:rPr>
          <w:rStyle w:val="17"/>
          <w:rFonts w:eastAsia="Cambria" w:cs="Calibri"/>
          <w:bCs/>
          <w:iCs/>
          <w:sz w:val="22"/>
          <w:szCs w:val="22"/>
          <w:lang w:eastAsia="en-US"/>
        </w:rPr>
        <w:t>termin dostawy</w:t>
      </w:r>
      <w:r>
        <w:rPr>
          <w:rStyle w:val="17"/>
          <w:rFonts w:eastAsia="Cambria" w:cs="Calibri"/>
          <w:bCs/>
          <w:i/>
          <w:iCs/>
          <w:sz w:val="22"/>
          <w:szCs w:val="22"/>
          <w:lang w:eastAsia="en-US"/>
        </w:rPr>
        <w:t>.</w:t>
      </w:r>
    </w:p>
    <w:p w14:paraId="225547CD">
      <w:pPr>
        <w:numPr>
          <w:ilvl w:val="0"/>
          <w:numId w:val="0"/>
        </w:numPr>
        <w:spacing w:line="252" w:lineRule="auto"/>
        <w:ind w:left="576" w:right="0" w:firstLine="0"/>
        <w:jc w:val="both"/>
      </w:pPr>
      <w:r>
        <w:rPr>
          <w:rStyle w:val="17"/>
          <w:rFonts w:eastAsia="Cambria" w:cs="Calibri"/>
          <w:b/>
          <w:bCs/>
          <w:sz w:val="22"/>
          <w:szCs w:val="22"/>
          <w:highlight w:val="yellow"/>
          <w:lang w:eastAsia="en-US"/>
        </w:rPr>
        <w:t>3. Termin płatności – 20 pkt</w:t>
      </w:r>
    </w:p>
    <w:p w14:paraId="0CE0D977">
      <w:pPr>
        <w:pStyle w:val="6"/>
        <w:numPr>
          <w:ilvl w:val="0"/>
          <w:numId w:val="0"/>
        </w:numPr>
        <w:spacing w:line="252" w:lineRule="auto"/>
        <w:ind w:left="576" w:right="0" w:firstLine="0"/>
        <w:jc w:val="both"/>
      </w:pPr>
      <w:r>
        <w:rPr>
          <w:rStyle w:val="17"/>
          <w:rFonts w:eastAsia="Cambria" w:cs="Calibri"/>
          <w:b w:val="0"/>
          <w:bCs w:val="0"/>
          <w:caps w:val="0"/>
          <w:smallCaps w:val="0"/>
          <w:color w:val="000000"/>
          <w:spacing w:val="0"/>
          <w:sz w:val="22"/>
          <w:szCs w:val="22"/>
          <w:highlight w:val="white"/>
          <w:lang w:eastAsia="en-US"/>
        </w:rPr>
        <w:t>Termin płatności nie dłuższy niż 30 dni.</w:t>
      </w:r>
    </w:p>
    <w:p w14:paraId="33A25691">
      <w:pPr>
        <w:pStyle w:val="6"/>
        <w:numPr>
          <w:ilvl w:val="0"/>
          <w:numId w:val="0"/>
        </w:numPr>
        <w:spacing w:line="252" w:lineRule="auto"/>
        <w:ind w:left="576" w:right="0" w:firstLine="0"/>
        <w:jc w:val="both"/>
        <w:rPr>
          <w:rFonts w:ascii="Times New Roman" w:hAnsi="Times New Roman"/>
          <w:sz w:val="22"/>
          <w:szCs w:val="22"/>
        </w:rPr>
      </w:pPr>
      <w:r>
        <w:rPr>
          <w:caps w:val="0"/>
          <w:smallCaps w:val="0"/>
          <w:color w:val="000000"/>
          <w:spacing w:val="0"/>
          <w:sz w:val="22"/>
          <w:szCs w:val="22"/>
        </w:rPr>
        <w:t>a) termin płatności zaproponowany przez dostawcę – 30 dni – 20 pkt.</w:t>
      </w:r>
    </w:p>
    <w:p w14:paraId="13792374">
      <w:pPr>
        <w:pStyle w:val="6"/>
        <w:numPr>
          <w:ilvl w:val="0"/>
          <w:numId w:val="0"/>
        </w:numPr>
        <w:spacing w:line="252" w:lineRule="auto"/>
        <w:ind w:left="576" w:right="0" w:firstLine="0"/>
        <w:jc w:val="both"/>
        <w:rPr>
          <w:rFonts w:ascii="Times New Roman" w:hAnsi="Times New Roman"/>
          <w:sz w:val="22"/>
          <w:szCs w:val="22"/>
        </w:rPr>
      </w:pPr>
      <w:r>
        <w:rPr>
          <w:caps w:val="0"/>
          <w:smallCaps w:val="0"/>
          <w:color w:val="000000"/>
          <w:spacing w:val="0"/>
          <w:sz w:val="22"/>
          <w:szCs w:val="22"/>
        </w:rPr>
        <w:t>b) termin płatności zaproponowany przez dostawcę – 21 dni – 10 pkt.</w:t>
      </w:r>
    </w:p>
    <w:p w14:paraId="1325B982">
      <w:pPr>
        <w:pStyle w:val="6"/>
        <w:numPr>
          <w:ilvl w:val="0"/>
          <w:numId w:val="0"/>
        </w:numPr>
        <w:spacing w:line="252" w:lineRule="auto"/>
        <w:ind w:left="576" w:right="0" w:firstLine="0"/>
        <w:jc w:val="both"/>
        <w:rPr>
          <w:rFonts w:ascii="Times New Roman" w:hAnsi="Times New Roman"/>
          <w:sz w:val="22"/>
          <w:szCs w:val="22"/>
        </w:rPr>
      </w:pPr>
      <w:r>
        <w:rPr>
          <w:caps w:val="0"/>
          <w:smallCaps w:val="0"/>
          <w:color w:val="000000"/>
          <w:spacing w:val="0"/>
          <w:sz w:val="22"/>
          <w:szCs w:val="22"/>
        </w:rPr>
        <w:t xml:space="preserve">c) termin płatności zaproponowany przez dostawcę – 14 dni – 5 pkt. </w:t>
      </w:r>
    </w:p>
    <w:p w14:paraId="14686B2D">
      <w:pPr>
        <w:pStyle w:val="6"/>
        <w:numPr>
          <w:ilvl w:val="0"/>
          <w:numId w:val="0"/>
        </w:numPr>
        <w:spacing w:line="252" w:lineRule="auto"/>
        <w:ind w:left="576" w:right="0" w:firstLine="0"/>
        <w:jc w:val="both"/>
        <w:rPr>
          <w:rFonts w:ascii="Times New Roman" w:hAnsi="Times New Roman"/>
          <w:sz w:val="22"/>
          <w:szCs w:val="22"/>
        </w:rPr>
      </w:pPr>
      <w:bookmarkStart w:id="4" w:name="__DdeLink__788_993837054"/>
      <w:r>
        <w:rPr>
          <w:caps w:val="0"/>
          <w:smallCaps w:val="0"/>
          <w:color w:val="000000"/>
          <w:spacing w:val="0"/>
          <w:sz w:val="22"/>
          <w:szCs w:val="22"/>
        </w:rPr>
        <w:t>d) termin płatności zaproponowany przez dostawcę – poniżej 14 dni – 0 pkt.</w:t>
      </w:r>
      <w:bookmarkEnd w:id="4"/>
    </w:p>
    <w:p w14:paraId="4151DF16">
      <w:pPr>
        <w:numPr>
          <w:ilvl w:val="0"/>
          <w:numId w:val="0"/>
        </w:numPr>
        <w:spacing w:line="252" w:lineRule="auto"/>
        <w:ind w:left="576" w:right="0" w:firstLine="0"/>
        <w:jc w:val="both"/>
      </w:pPr>
      <w:r>
        <w:rPr>
          <w:rStyle w:val="17"/>
          <w:rFonts w:eastAsia="Cambria" w:cs="Calibri"/>
          <w:sz w:val="22"/>
          <w:szCs w:val="22"/>
          <w:lang w:eastAsia="en-US"/>
        </w:rPr>
        <w:t>4. Łączna ilość punktów otrzymanych przez wykonawcę będzie sumą iloczynów punktów przyznanych  w poszczególnych kryteriach i wag danego kryterium.</w:t>
      </w:r>
    </w:p>
    <w:p w14:paraId="65DCD685">
      <w:pPr>
        <w:numPr>
          <w:ilvl w:val="0"/>
          <w:numId w:val="0"/>
        </w:numPr>
        <w:spacing w:line="252" w:lineRule="auto"/>
        <w:ind w:left="576" w:right="0" w:firstLine="0"/>
        <w:jc w:val="both"/>
      </w:pPr>
      <w:r>
        <w:t>Po = Pc + Pd + Pp , gdzie:</w:t>
      </w:r>
    </w:p>
    <w:p w14:paraId="68FD3B09">
      <w:pPr>
        <w:numPr>
          <w:ilvl w:val="0"/>
          <w:numId w:val="0"/>
        </w:numPr>
        <w:spacing w:line="252" w:lineRule="auto"/>
        <w:ind w:left="576" w:right="0" w:firstLine="0"/>
        <w:jc w:val="both"/>
      </w:pPr>
      <w:r>
        <w:t>Po - suma punktów przyznanych danej ofercie,</w:t>
      </w:r>
    </w:p>
    <w:p w14:paraId="2B1E8F79">
      <w:pPr>
        <w:numPr>
          <w:ilvl w:val="0"/>
          <w:numId w:val="0"/>
        </w:numPr>
        <w:spacing w:line="252" w:lineRule="auto"/>
        <w:ind w:left="576" w:right="0" w:firstLine="0"/>
        <w:jc w:val="both"/>
      </w:pPr>
      <w:r>
        <w:t>Pc - punkty w kryterium Cena,</w:t>
      </w:r>
    </w:p>
    <w:p w14:paraId="5A14BD76">
      <w:pPr>
        <w:numPr>
          <w:ilvl w:val="0"/>
          <w:numId w:val="0"/>
        </w:numPr>
        <w:spacing w:line="252" w:lineRule="auto"/>
        <w:ind w:left="576" w:right="0" w:firstLine="0"/>
        <w:jc w:val="both"/>
      </w:pPr>
      <w:r>
        <w:t>Pd - punkty w kryterium Termin dostawy,</w:t>
      </w:r>
    </w:p>
    <w:p w14:paraId="5F37B34B">
      <w:pPr>
        <w:numPr>
          <w:ilvl w:val="0"/>
          <w:numId w:val="0"/>
        </w:numPr>
        <w:spacing w:line="252" w:lineRule="auto"/>
        <w:ind w:left="576" w:right="0" w:firstLine="0"/>
        <w:jc w:val="both"/>
      </w:pPr>
      <w:r>
        <w:t>Pp – punkty w kryterium Termin płatności.</w:t>
      </w:r>
    </w:p>
    <w:p w14:paraId="5619B298">
      <w:pPr>
        <w:numPr>
          <w:ilvl w:val="0"/>
          <w:numId w:val="0"/>
        </w:numPr>
        <w:spacing w:line="252" w:lineRule="auto"/>
        <w:ind w:left="576" w:right="0" w:firstLine="0"/>
        <w:jc w:val="both"/>
      </w:pPr>
      <w:r>
        <w:rPr>
          <w:rStyle w:val="17"/>
          <w:rFonts w:eastAsia="Cambria" w:cs="Calibri"/>
          <w:sz w:val="22"/>
          <w:szCs w:val="22"/>
          <w:lang w:eastAsia="en-US"/>
        </w:rPr>
        <w:t>5. Zamawiający wybierze ofertę, która uzyska największą liczbę punktów.</w:t>
      </w:r>
    </w:p>
    <w:p w14:paraId="5290C7AB">
      <w:pPr>
        <w:numPr>
          <w:ilvl w:val="0"/>
          <w:numId w:val="0"/>
        </w:numPr>
        <w:overflowPunct w:val="0"/>
        <w:spacing w:line="252" w:lineRule="auto"/>
        <w:ind w:left="576" w:right="0" w:firstLine="0"/>
        <w:jc w:val="both"/>
        <w:textAlignment w:val="baseline"/>
      </w:pPr>
      <w:r>
        <mc:AlternateContent>
          <mc:Choice Requires="wps">
            <w:drawing>
              <wp:anchor distT="0" distB="0" distL="0" distR="0" simplePos="0" relativeHeight="251659264" behindDoc="0" locked="0" layoutInCell="1" allowOverlap="1">
                <wp:simplePos x="0" y="0"/>
                <wp:positionH relativeFrom="page">
                  <wp:posOffset>6656705</wp:posOffset>
                </wp:positionH>
                <wp:positionV relativeFrom="page">
                  <wp:posOffset>10344785</wp:posOffset>
                </wp:positionV>
                <wp:extent cx="470535" cy="6985"/>
                <wp:effectExtent l="0" t="0" r="0" b="0"/>
                <wp:wrapSquare wrapText="bothSides"/>
                <wp:docPr id="5" name="Line 4"/>
                <wp:cNvGraphicFramePr/>
                <a:graphic xmlns:a="http://schemas.openxmlformats.org/drawingml/2006/main">
                  <a:graphicData uri="http://schemas.microsoft.com/office/word/2010/wordprocessingShape">
                    <wps:wsp>
                      <wps:cNvCnPr/>
                      <wps:spPr>
                        <a:xfrm>
                          <a:off x="0" y="0"/>
                          <a:ext cx="469800" cy="1800"/>
                        </a:xfrm>
                        <a:prstGeom prst="line">
                          <a:avLst/>
                        </a:prstGeom>
                        <a:ln w="3240">
                          <a:solidFill>
                            <a:srgbClr val="000000"/>
                          </a:solidFill>
                          <a:round/>
                        </a:ln>
                      </wps:spPr>
                      <wps:style>
                        <a:lnRef idx="0">
                          <a:srgbClr val="FFFFFF"/>
                        </a:lnRef>
                        <a:fillRef idx="0">
                          <a:srgbClr val="FFFFFF"/>
                        </a:fillRef>
                        <a:effectRef idx="0">
                          <a:srgbClr val="FFFFFF"/>
                        </a:effectRef>
                        <a:fontRef idx="minor"/>
                      </wps:style>
                      <wps:bodyPr/>
                    </wps:wsp>
                  </a:graphicData>
                </a:graphic>
              </wp:anchor>
            </w:drawing>
          </mc:Choice>
          <mc:Fallback>
            <w:pict>
              <v:line id="Line 4" o:spid="_x0000_s1026" o:spt="20" style="position:absolute;left:0pt;margin-left:524.15pt;margin-top:814.55pt;height:0.55pt;width:37.05pt;mso-position-horizontal-relative:page;mso-position-vertical-relative:page;mso-wrap-distance-bottom:0pt;mso-wrap-distance-left:0pt;mso-wrap-distance-right:0pt;mso-wrap-distance-top:0pt;z-index:251659264;mso-width-relative:page;mso-height-relative:page;" filled="f" stroked="t" coordsize="21600,21600" o:gfxdata="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bAdkY2gAAAA8BAAAP&#10;AAAAAAAAAAEAIAAAACIAAABkcnMvZG93bnJldi54bWxQSwECFAAUAAAACACHTuJAyDWlmqQBAABh&#10;AwAADgAAAAAAAAABACAAAAApAQAAZHJzL2Uyb0RvYy54bWxQSwUGAAAAAAYABgBZAQAAPwUAAAAA&#10;">
                <v:fill on="f" focussize="0,0"/>
                <v:stroke weight="0.25511811023622pt" color="#000000" joinstyle="round"/>
                <v:imagedata o:title=""/>
                <o:lock v:ext="edit" aspectratio="f"/>
                <w10:wrap type="square"/>
              </v:line>
            </w:pict>
          </mc:Fallback>
        </mc:AlternateContent>
      </w:r>
      <w:r>
        <w:rPr>
          <w:rStyle w:val="17"/>
          <w:rFonts w:cs="Calibri"/>
          <w:spacing w:val="2"/>
          <w:sz w:val="22"/>
          <w:szCs w:val="22"/>
          <w:lang w:eastAsia="en-US"/>
        </w:rPr>
        <w:t>6. Jeżeli nie można dokonać wyboru najkorzystniejszej oferty ze względu na to, że zostały złożone oferty o takiej samej cenie, Zamawiający wezwie Wykonawców, którzy złożyli te oferty, do złożenia w terminie określonym przez Zamawiającego ofert dodatkowych zawierających nową cenę.</w:t>
      </w:r>
    </w:p>
    <w:p w14:paraId="0BCC3B57">
      <w:pPr>
        <w:numPr>
          <w:ilvl w:val="0"/>
          <w:numId w:val="0"/>
        </w:numPr>
        <w:overflowPunct w:val="0"/>
        <w:spacing w:line="252" w:lineRule="auto"/>
        <w:ind w:left="576" w:right="0" w:firstLine="0"/>
        <w:jc w:val="both"/>
        <w:textAlignment w:val="baseline"/>
      </w:pPr>
      <w:r>
        <w:rPr>
          <w:rStyle w:val="17"/>
          <w:rFonts w:cs="Calibri"/>
          <w:spacing w:val="2"/>
          <w:sz w:val="22"/>
          <w:szCs w:val="22"/>
          <w:lang w:eastAsia="en-US"/>
        </w:rPr>
        <w:t>7</w:t>
      </w:r>
      <w:r>
        <w:rPr>
          <w:sz w:val="22"/>
          <w:szCs w:val="22"/>
        </w:rPr>
        <w:t>. W toku badania i oceny ofert Zamawiający może żądać od wykonawcy wyjaśnień dotyczących treści złożonej oferty.</w:t>
      </w:r>
    </w:p>
    <w:p w14:paraId="14E45FE7">
      <w:pPr>
        <w:numPr>
          <w:ilvl w:val="0"/>
          <w:numId w:val="0"/>
        </w:numPr>
        <w:overflowPunct w:val="0"/>
        <w:spacing w:line="252" w:lineRule="auto"/>
        <w:ind w:right="0" w:firstLine="0"/>
        <w:jc w:val="both"/>
        <w:textAlignment w:val="baseline"/>
      </w:pPr>
      <w:r>
        <w:rPr>
          <w:sz w:val="22"/>
          <w:szCs w:val="22"/>
        </w:rPr>
        <w:t>8. Zamawiający w treści oferty poprawi oczywiste omyłki pisarskie oraz oczywiste omyłki rachunkowe, z uwzględnieniem konsekwencji rachunkowych dokonanych poprawek.</w:t>
      </w:r>
    </w:p>
    <w:p w14:paraId="1923A9A3">
      <w:pPr>
        <w:ind w:firstLine="0"/>
        <w:jc w:val="both"/>
        <w:rPr>
          <w:rFonts w:ascii="Times New Roman" w:hAnsi="Times New Roman"/>
          <w:sz w:val="22"/>
          <w:szCs w:val="22"/>
        </w:rPr>
      </w:pPr>
      <w:r>
        <w:rPr>
          <w:b w:val="0"/>
          <w:bCs w:val="0"/>
          <w:i w:val="0"/>
          <w:iCs w:val="0"/>
          <w:sz w:val="22"/>
          <w:szCs w:val="22"/>
        </w:rPr>
        <w:t>W przypadku omyłek rachunkowych tj. wadliwego wyniku działania arytmetycznego oczywistym dla Zamawiającego będzie, iż cena jednostkowa netto została podana prawidłowo.</w:t>
      </w:r>
    </w:p>
    <w:p w14:paraId="7EE33C48">
      <w:pPr>
        <w:ind w:firstLine="0"/>
        <w:jc w:val="both"/>
      </w:pPr>
      <w:r>
        <w:rPr>
          <w:b w:val="0"/>
          <w:bCs w:val="0"/>
          <w:i w:val="0"/>
          <w:iCs w:val="0"/>
          <w:sz w:val="22"/>
          <w:szCs w:val="22"/>
        </w:rPr>
        <w:t>9.</w:t>
      </w:r>
      <w:r>
        <w:rPr>
          <w:b/>
          <w:i/>
          <w:sz w:val="22"/>
          <w:szCs w:val="22"/>
        </w:rPr>
        <w:t xml:space="preserve"> </w:t>
      </w:r>
      <w:r>
        <w:rPr>
          <w:sz w:val="22"/>
          <w:szCs w:val="22"/>
        </w:rPr>
        <w:t>Zamawiający poprawi również inne omyłki polegające na niezgodności oferty z przedmiotową SWZ, niepowodujące istotnych zmian w treści oferty.</w:t>
      </w:r>
    </w:p>
    <w:p w14:paraId="10A694AB">
      <w:pPr>
        <w:ind w:firstLine="0"/>
        <w:jc w:val="both"/>
      </w:pPr>
      <w:r>
        <w:rPr>
          <w:sz w:val="22"/>
          <w:szCs w:val="22"/>
        </w:rPr>
        <w:t>10. O poprawionych omyłkach Zamawiający powiadomi niezwłocznie wykonawcę, którego oferta została poprawiona.</w:t>
      </w:r>
    </w:p>
    <w:p w14:paraId="60994326">
      <w:pPr>
        <w:widowControl/>
        <w:jc w:val="both"/>
        <w:rPr>
          <w:rFonts w:ascii="Times New Roman" w:hAnsi="Times New Roman"/>
          <w:sz w:val="22"/>
          <w:szCs w:val="22"/>
        </w:rPr>
      </w:pPr>
    </w:p>
    <w:p w14:paraId="364CD6FC">
      <w:pPr>
        <w:pBdr>
          <w:top w:val="single" w:color="000001" w:sz="4" w:space="2"/>
          <w:left w:val="single" w:color="000001" w:sz="4" w:space="7"/>
          <w:bottom w:val="single" w:color="000001" w:sz="4" w:space="2"/>
          <w:right w:val="single" w:color="000001" w:sz="4" w:space="0"/>
        </w:pBdr>
        <w:overflowPunct w:val="0"/>
        <w:ind w:left="142" w:firstLine="0"/>
        <w:textAlignment w:val="baseline"/>
        <w:rPr>
          <w:b/>
          <w:bCs/>
          <w:spacing w:val="5"/>
        </w:rPr>
      </w:pPr>
      <w:r>
        <w:rPr>
          <w:b/>
          <w:bCs/>
          <w:spacing w:val="5"/>
          <w:sz w:val="22"/>
          <w:szCs w:val="22"/>
        </w:rPr>
        <w:t>Rozdział 26:</w:t>
      </w:r>
    </w:p>
    <w:p w14:paraId="6695E8E7">
      <w:pPr>
        <w:pBdr>
          <w:top w:val="single" w:color="000001" w:sz="4" w:space="2"/>
          <w:left w:val="single" w:color="000001" w:sz="4" w:space="7"/>
          <w:bottom w:val="single" w:color="000001" w:sz="4" w:space="2"/>
          <w:right w:val="single" w:color="000001" w:sz="4" w:space="0"/>
        </w:pBdr>
        <w:overflowPunct w:val="0"/>
        <w:ind w:left="142" w:firstLine="0"/>
        <w:textAlignment w:val="baseline"/>
        <w:rPr>
          <w:b/>
          <w:bCs/>
          <w:spacing w:val="5"/>
        </w:rPr>
      </w:pPr>
      <w:r>
        <w:rPr>
          <w:b/>
          <w:bCs/>
          <w:spacing w:val="5"/>
          <w:sz w:val="22"/>
          <w:szCs w:val="22"/>
        </w:rPr>
        <w:t>Informacja na temat możliwości rozliczania się w walutach obcych</w:t>
      </w:r>
    </w:p>
    <w:p w14:paraId="09D67191">
      <w:pPr>
        <w:overflowPunct w:val="0"/>
        <w:spacing w:before="0" w:after="206" w:line="220" w:lineRule="exact"/>
        <w:ind w:left="72" w:firstLine="0"/>
        <w:jc w:val="center"/>
        <w:textAlignment w:val="baseline"/>
        <w:rPr>
          <w:spacing w:val="3"/>
        </w:rPr>
      </w:pPr>
      <w:r>
        <w:rPr>
          <w:spacing w:val="3"/>
          <w:sz w:val="22"/>
          <w:szCs w:val="22"/>
        </w:rPr>
        <w:t>Zamawiający będzie rozliczał się z Wykonawcą wyłącznie z uwzględnieniem waluty polskiej (PLN).</w:t>
      </w:r>
    </w:p>
    <w:tbl>
      <w:tblPr>
        <w:tblStyle w:val="8"/>
        <w:tblW w:w="8920" w:type="dxa"/>
        <w:tblInd w:w="6" w:type="dxa"/>
        <w:tblLayout w:type="autofit"/>
        <w:tblCellMar>
          <w:top w:w="0" w:type="dxa"/>
          <w:left w:w="5" w:type="dxa"/>
          <w:bottom w:w="0" w:type="dxa"/>
          <w:right w:w="5" w:type="dxa"/>
        </w:tblCellMar>
      </w:tblPr>
      <w:tblGrid>
        <w:gridCol w:w="8920"/>
      </w:tblGrid>
      <w:tr w14:paraId="2585F153">
        <w:tblPrEx>
          <w:tblCellMar>
            <w:top w:w="0" w:type="dxa"/>
            <w:left w:w="5" w:type="dxa"/>
            <w:bottom w:w="0" w:type="dxa"/>
            <w:right w:w="5" w:type="dxa"/>
          </w:tblCellMar>
        </w:tblPrEx>
        <w:trPr>
          <w:trHeight w:val="821" w:hRule="exact"/>
        </w:trPr>
        <w:tc>
          <w:tcPr>
            <w:tcW w:w="8920" w:type="dxa"/>
            <w:tcBorders>
              <w:top w:val="single" w:color="000001" w:sz="4" w:space="0"/>
              <w:left w:val="single" w:color="000001" w:sz="4" w:space="0"/>
              <w:bottom w:val="single" w:color="000001" w:sz="4" w:space="0"/>
              <w:right w:val="single" w:color="000001" w:sz="4" w:space="0"/>
            </w:tcBorders>
            <w:shd w:val="clear" w:color="auto" w:fill="auto"/>
          </w:tcPr>
          <w:p w14:paraId="7570C800">
            <w:pPr>
              <w:overflowPunct w:val="0"/>
              <w:spacing w:before="30" w:after="0" w:line="220" w:lineRule="exact"/>
              <w:ind w:left="144" w:firstLine="0"/>
              <w:textAlignment w:val="baseline"/>
              <w:rPr>
                <w:b/>
                <w:bCs/>
                <w:spacing w:val="1"/>
              </w:rPr>
            </w:pPr>
            <w:r>
              <w:rPr>
                <w:b/>
                <w:bCs/>
                <w:spacing w:val="1"/>
                <w:sz w:val="22"/>
                <w:szCs w:val="22"/>
              </w:rPr>
              <w:t>Rozdział 27:</w:t>
            </w:r>
          </w:p>
          <w:p w14:paraId="2CFA98D1">
            <w:pPr>
              <w:overflowPunct w:val="0"/>
              <w:spacing w:before="48" w:after="22" w:line="236" w:lineRule="exact"/>
              <w:ind w:left="144" w:right="144" w:firstLine="0"/>
              <w:jc w:val="both"/>
              <w:textAlignment w:val="baseline"/>
              <w:rPr>
                <w:b/>
                <w:bCs/>
              </w:rPr>
            </w:pPr>
            <w:r>
              <w:rPr>
                <w:b/>
                <w:bCs/>
                <w:sz w:val="22"/>
                <w:szCs w:val="22"/>
              </w:rPr>
              <w:t>Informacje o formalnościach, jakie muszą zostać dopełnione po wyborze oferty w celu zawarcia umowy w sprawie zamówienia publicznego</w:t>
            </w:r>
          </w:p>
        </w:tc>
      </w:tr>
    </w:tbl>
    <w:p w14:paraId="7B84262E">
      <w:pPr>
        <w:overflowPunct w:val="0"/>
        <w:spacing w:before="0" w:after="190" w:line="20" w:lineRule="exact"/>
        <w:textAlignment w:val="baseline"/>
        <w:rPr>
          <w:rFonts w:ascii="Times New Roman" w:hAnsi="Times New Roman"/>
          <w:sz w:val="22"/>
          <w:szCs w:val="22"/>
        </w:rPr>
      </w:pPr>
    </w:p>
    <w:p w14:paraId="472CD692">
      <w:pPr>
        <w:numPr>
          <w:ilvl w:val="0"/>
          <w:numId w:val="31"/>
        </w:numPr>
        <w:overflowPunct w:val="0"/>
        <w:spacing w:before="2" w:after="0" w:line="221" w:lineRule="exact"/>
        <w:ind w:left="504" w:right="72" w:hanging="360"/>
        <w:jc w:val="both"/>
        <w:textAlignment w:val="baseline"/>
        <w:rPr>
          <w:spacing w:val="4"/>
        </w:rPr>
      </w:pPr>
      <w:r>
        <w:rPr>
          <w:spacing w:val="4"/>
          <w:sz w:val="22"/>
          <w:szCs w:val="22"/>
        </w:rPr>
        <w:t>Zamawiający zawiera umowę w sprawie zamówienia publicznego, z uwzględnieniem</w:t>
      </w:r>
      <w:r>
        <w:rPr>
          <w:spacing w:val="4"/>
          <w:sz w:val="22"/>
          <w:szCs w:val="22"/>
          <w:lang w:val="en-US" w:eastAsia="en-US"/>
        </w:rPr>
        <w:t xml:space="preserve"> art.</w:t>
      </w:r>
      <w:r>
        <w:rPr>
          <w:spacing w:val="4"/>
          <w:sz w:val="22"/>
          <w:szCs w:val="22"/>
        </w:rPr>
        <w:t xml:space="preserve"> 308 ust. 2 ustawy Pzp, w terminie nie krótszym niż 5 dni od dnia przesłania zawiadomienia o wyborze najkorzystniejszej oferty, jeżeli zawiadomienie to zostało przestane przy użyciu środków komunikacji elektronicznej, albo 10 dni, jeżeli zostało przesłane w inny sposób.</w:t>
      </w:r>
    </w:p>
    <w:p w14:paraId="4E0C8C78">
      <w:pPr>
        <w:numPr>
          <w:ilvl w:val="0"/>
          <w:numId w:val="31"/>
        </w:numPr>
        <w:overflowPunct w:val="0"/>
        <w:spacing w:line="221" w:lineRule="exact"/>
        <w:ind w:left="504" w:right="72" w:hanging="360"/>
        <w:jc w:val="both"/>
        <w:textAlignment w:val="baseline"/>
        <w:rPr>
          <w:rFonts w:ascii="Times New Roman" w:hAnsi="Times New Roman"/>
          <w:sz w:val="22"/>
          <w:szCs w:val="22"/>
        </w:rPr>
      </w:pPr>
      <w:r>
        <w:rPr>
          <w:sz w:val="22"/>
          <w:szCs w:val="22"/>
        </w:rPr>
        <w:t>Zamawiający może zawrzeć umowę w sprawie zamówienia publicznego przed upływem terminu, o którym mowa w ust. 1, jeżeli w postępowaniu o udzielenie zamówienia w trybie podstawowym złożono tylko jedną ofertę.</w:t>
      </w:r>
    </w:p>
    <w:p w14:paraId="198FE6E7">
      <w:pPr>
        <w:numPr>
          <w:ilvl w:val="0"/>
          <w:numId w:val="31"/>
        </w:numPr>
        <w:overflowPunct w:val="0"/>
        <w:spacing w:line="219" w:lineRule="exact"/>
        <w:ind w:left="504" w:right="72" w:hanging="360"/>
        <w:jc w:val="both"/>
        <w:textAlignment w:val="baseline"/>
        <w:rPr>
          <w:rFonts w:ascii="Times New Roman" w:hAnsi="Times New Roman"/>
          <w:sz w:val="22"/>
          <w:szCs w:val="22"/>
        </w:rPr>
      </w:pPr>
      <w:r>
        <w:rPr>
          <w:sz w:val="22"/>
          <w:szCs w:val="22"/>
        </w:rPr>
        <w:t>Wykonawca będzie zobowiązany do podpisania umowy w miejscu i terminie wskazanym przez Zamawiającego.</w:t>
      </w:r>
    </w:p>
    <w:p w14:paraId="64E40A7E">
      <w:pPr>
        <w:numPr>
          <w:ilvl w:val="0"/>
          <w:numId w:val="31"/>
        </w:numPr>
        <w:overflowPunct w:val="0"/>
        <w:spacing w:before="2" w:after="0" w:line="221" w:lineRule="exact"/>
        <w:ind w:left="504" w:right="72" w:hanging="360"/>
        <w:jc w:val="both"/>
        <w:textAlignment w:val="baseline"/>
        <w:rPr>
          <w:rFonts w:ascii="Times New Roman" w:hAnsi="Times New Roman"/>
          <w:sz w:val="22"/>
          <w:szCs w:val="22"/>
        </w:rPr>
      </w:pPr>
      <w:r>
        <w:rPr>
          <w:sz w:val="22"/>
          <w:szCs w:val="22"/>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795D617C">
      <w:pPr>
        <w:overflowPunct w:val="0"/>
        <w:spacing w:before="14" w:after="425" w:line="221" w:lineRule="exact"/>
        <w:ind w:left="504" w:right="72" w:hanging="432"/>
        <w:jc w:val="both"/>
        <w:textAlignment w:val="baseline"/>
        <w:rPr>
          <w:rFonts w:ascii="Times New Roman" w:hAnsi="Times New Roman"/>
          <w:sz w:val="22"/>
          <w:szCs w:val="22"/>
        </w:rPr>
      </w:pPr>
      <w:r>
        <w:rPr>
          <w:spacing w:val="7"/>
          <w:sz w:val="22"/>
          <w:szCs w:val="22"/>
        </w:rPr>
        <w:t>5.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tbl>
      <w:tblPr>
        <w:tblStyle w:val="8"/>
        <w:tblW w:w="8920" w:type="dxa"/>
        <w:tblInd w:w="5" w:type="dxa"/>
        <w:tblLayout w:type="autofit"/>
        <w:tblCellMar>
          <w:top w:w="0" w:type="dxa"/>
          <w:left w:w="5" w:type="dxa"/>
          <w:bottom w:w="0" w:type="dxa"/>
          <w:right w:w="5" w:type="dxa"/>
        </w:tblCellMar>
      </w:tblPr>
      <w:tblGrid>
        <w:gridCol w:w="8920"/>
      </w:tblGrid>
      <w:tr w14:paraId="01C498E6">
        <w:tblPrEx>
          <w:tblCellMar>
            <w:top w:w="0" w:type="dxa"/>
            <w:left w:w="5" w:type="dxa"/>
            <w:bottom w:w="0" w:type="dxa"/>
            <w:right w:w="5" w:type="dxa"/>
          </w:tblCellMar>
        </w:tblPrEx>
        <w:trPr>
          <w:trHeight w:val="797" w:hRule="exact"/>
        </w:trPr>
        <w:tc>
          <w:tcPr>
            <w:tcW w:w="8920" w:type="dxa"/>
            <w:tcBorders>
              <w:top w:val="single" w:color="000001" w:sz="4" w:space="0"/>
              <w:left w:val="single" w:color="000001" w:sz="4" w:space="0"/>
              <w:bottom w:val="single" w:color="000001" w:sz="4" w:space="0"/>
              <w:right w:val="single" w:color="000001" w:sz="4" w:space="0"/>
            </w:tcBorders>
            <w:shd w:val="clear" w:color="auto" w:fill="auto"/>
          </w:tcPr>
          <w:p w14:paraId="37E5E0F0">
            <w:pPr>
              <w:overflowPunct w:val="0"/>
              <w:spacing w:before="34" w:after="0" w:line="220" w:lineRule="exact"/>
              <w:ind w:left="144" w:firstLine="0"/>
              <w:textAlignment w:val="baseline"/>
              <w:rPr>
                <w:b/>
                <w:bCs/>
                <w:spacing w:val="1"/>
              </w:rPr>
            </w:pPr>
            <w:r>
              <w:rPr>
                <w:b/>
                <w:bCs/>
                <w:spacing w:val="1"/>
                <w:sz w:val="22"/>
                <w:szCs w:val="22"/>
              </w:rPr>
              <w:t>Rozdział 28:</w:t>
            </w:r>
          </w:p>
          <w:p w14:paraId="69FBA715">
            <w:pPr>
              <w:overflowPunct w:val="0"/>
              <w:spacing w:before="37" w:after="19" w:line="231" w:lineRule="exact"/>
              <w:ind w:left="144" w:right="144" w:firstLine="0"/>
              <w:jc w:val="both"/>
              <w:textAlignment w:val="baseline"/>
              <w:rPr>
                <w:b/>
                <w:bCs/>
                <w:spacing w:val="9"/>
              </w:rPr>
            </w:pPr>
            <w:r>
              <w:rPr>
                <w:b/>
                <w:bCs/>
                <w:spacing w:val="9"/>
                <w:sz w:val="22"/>
                <w:szCs w:val="22"/>
              </w:rPr>
              <w:t>Projektowane postanowienia umowy w sprawie zamówienia publicznego, które zostaną wprowadzone do umowy w sprawie zamówienia publicznego</w:t>
            </w:r>
          </w:p>
        </w:tc>
      </w:tr>
    </w:tbl>
    <w:p w14:paraId="30944FC1">
      <w:pPr>
        <w:overflowPunct w:val="0"/>
        <w:spacing w:before="0" w:after="204" w:line="20" w:lineRule="exact"/>
        <w:textAlignment w:val="baseline"/>
        <w:rPr>
          <w:rFonts w:ascii="Times New Roman" w:hAnsi="Times New Roman"/>
          <w:color w:val="FF0000"/>
          <w:sz w:val="22"/>
          <w:szCs w:val="22"/>
        </w:rPr>
      </w:pPr>
    </w:p>
    <w:p w14:paraId="5BDDB1C6">
      <w:pPr>
        <w:numPr>
          <w:ilvl w:val="0"/>
          <w:numId w:val="32"/>
        </w:numPr>
        <w:overflowPunct w:val="0"/>
        <w:spacing w:line="214" w:lineRule="exact"/>
        <w:textAlignment w:val="baseline"/>
        <w:rPr>
          <w:spacing w:val="3"/>
        </w:rPr>
      </w:pPr>
      <w:r>
        <w:rPr>
          <w:spacing w:val="3"/>
          <w:sz w:val="22"/>
          <w:szCs w:val="22"/>
        </w:rPr>
        <w:t>Istotne dla Zamawiającego postanowienia umowy, zawiera Załącznik nr 5 do SWZ - Projekt umowy.</w:t>
      </w:r>
    </w:p>
    <w:p w14:paraId="57F341F3">
      <w:pPr>
        <w:numPr>
          <w:ilvl w:val="0"/>
          <w:numId w:val="33"/>
        </w:numPr>
        <w:overflowPunct w:val="0"/>
        <w:spacing w:before="232" w:after="423" w:line="221" w:lineRule="exact"/>
        <w:ind w:left="504" w:right="72" w:hanging="360"/>
        <w:jc w:val="both"/>
        <w:textAlignment w:val="baseline"/>
        <w:rPr>
          <w:rFonts w:ascii="Times New Roman" w:hAnsi="Times New Roman"/>
          <w:sz w:val="22"/>
          <w:szCs w:val="22"/>
        </w:rPr>
      </w:pPr>
      <w:r>
        <w:rPr>
          <w:sz w:val="22"/>
          <w:szCs w:val="22"/>
        </w:rPr>
        <w:t>Zamawiający przewiduje możliwość zmian postanowień zawartej umowy, w stosunku do treści oferty, na podstawie której dokonano wyboru Wykonawcy, zgodnie z warunkami podanymi we wzorze umowy, stanowiącym Załącznik nr 5 do SWZ.</w:t>
      </w:r>
    </w:p>
    <w:p w14:paraId="29A27F85">
      <w:pPr>
        <w:pBdr>
          <w:top w:val="single" w:color="000001" w:sz="4" w:space="5"/>
          <w:left w:val="single" w:color="000001" w:sz="4" w:space="7"/>
          <w:bottom w:val="single" w:color="000001" w:sz="4" w:space="1"/>
          <w:right w:val="single" w:color="000001" w:sz="4" w:space="0"/>
        </w:pBdr>
        <w:overflowPunct w:val="0"/>
        <w:spacing w:line="220" w:lineRule="exact"/>
        <w:ind w:left="144" w:firstLine="0"/>
        <w:textAlignment w:val="baseline"/>
        <w:rPr>
          <w:b/>
          <w:bCs/>
          <w:spacing w:val="2"/>
        </w:rPr>
      </w:pPr>
      <w:r>
        <w:rPr>
          <w:b/>
          <w:bCs/>
          <w:spacing w:val="2"/>
          <w:sz w:val="22"/>
          <w:szCs w:val="22"/>
        </w:rPr>
        <w:t>Rozdział 29:</w:t>
      </w:r>
    </w:p>
    <w:p w14:paraId="3EC8D870">
      <w:pPr>
        <w:pBdr>
          <w:top w:val="single" w:color="000001" w:sz="4" w:space="5"/>
          <w:left w:val="single" w:color="000001" w:sz="4" w:space="7"/>
          <w:bottom w:val="single" w:color="000001" w:sz="4" w:space="1"/>
          <w:right w:val="single" w:color="000001" w:sz="4" w:space="0"/>
        </w:pBdr>
        <w:overflowPunct w:val="0"/>
        <w:spacing w:before="9" w:after="199" w:line="220" w:lineRule="exact"/>
        <w:ind w:left="144" w:firstLine="0"/>
        <w:textAlignment w:val="baseline"/>
        <w:rPr>
          <w:b/>
          <w:bCs/>
          <w:spacing w:val="6"/>
        </w:rPr>
      </w:pPr>
      <w:r>
        <w:rPr>
          <w:b/>
          <w:bCs/>
          <w:spacing w:val="6"/>
          <w:sz w:val="22"/>
          <w:szCs w:val="22"/>
        </w:rPr>
        <w:t>Pouczenie o środkach ochrony prawnej przysługujących wykonawcy</w:t>
      </w:r>
    </w:p>
    <w:p w14:paraId="3182FBE8">
      <w:pPr>
        <w:overflowPunct w:val="0"/>
        <w:spacing w:before="21" w:after="0" w:line="221" w:lineRule="exact"/>
        <w:ind w:left="504" w:right="72" w:hanging="360"/>
        <w:jc w:val="both"/>
        <w:textAlignment w:val="baseline"/>
        <w:rPr>
          <w:rFonts w:ascii="Times New Roman" w:hAnsi="Times New Roman"/>
          <w:sz w:val="22"/>
          <w:szCs w:val="22"/>
        </w:rPr>
      </w:pPr>
      <w:r>
        <w:rPr>
          <w:sz w:val="22"/>
          <w:szCs w:val="22"/>
        </w:rPr>
        <w:t>1. Środki ochrony prawnej określone w dziale IX ustawy Pzp</w:t>
      </w:r>
      <w:r>
        <w:rPr>
          <w:sz w:val="22"/>
          <w:szCs w:val="22"/>
          <w:lang w:val="en-US" w:eastAsia="en-US"/>
        </w:rPr>
        <w:t xml:space="preserve"> (art.</w:t>
      </w:r>
      <w:r>
        <w:rPr>
          <w:sz w:val="22"/>
          <w:szCs w:val="22"/>
        </w:rPr>
        <w:t xml:space="preserve"> 505 - 590) przysługują Wykonawcy oraz innemu podmiotowi, jeżeli ma lub miał interes w uzyskaniu zamówienia oraz poniósł lub może ponieść szkodę w wyniku naruszenia przez Zamawiającego przepisów ustawy.</w:t>
      </w:r>
    </w:p>
    <w:p w14:paraId="590793DB">
      <w:pPr>
        <w:tabs>
          <w:tab w:val="decimal" w:pos="216"/>
          <w:tab w:val="left" w:pos="432"/>
        </w:tabs>
        <w:overflowPunct w:val="0"/>
        <w:spacing w:before="2" w:after="0" w:line="220" w:lineRule="exact"/>
        <w:ind w:left="144" w:firstLine="0"/>
        <w:textAlignment w:val="baseline"/>
        <w:rPr>
          <w:rFonts w:ascii="Times New Roman" w:hAnsi="Times New Roman"/>
          <w:sz w:val="22"/>
          <w:szCs w:val="22"/>
        </w:rPr>
      </w:pPr>
      <w:r>
        <w:rPr>
          <w:sz w:val="22"/>
          <w:szCs w:val="22"/>
        </w:rPr>
        <w:tab/>
      </w:r>
      <w:r>
        <w:rPr>
          <w:sz w:val="22"/>
          <w:szCs w:val="22"/>
        </w:rPr>
        <w:t>2.</w:t>
      </w:r>
      <w:r>
        <w:rPr>
          <w:sz w:val="22"/>
          <w:szCs w:val="22"/>
        </w:rPr>
        <w:tab/>
      </w:r>
      <w:r>
        <w:rPr>
          <w:sz w:val="22"/>
          <w:szCs w:val="22"/>
        </w:rPr>
        <w:t>Odwołanie przysługuje na:</w:t>
      </w:r>
    </w:p>
    <w:p w14:paraId="1C6F0BD0">
      <w:pPr>
        <w:numPr>
          <w:ilvl w:val="0"/>
          <w:numId w:val="34"/>
        </w:numPr>
        <w:overflowPunct w:val="0"/>
        <w:spacing w:line="221" w:lineRule="exact"/>
        <w:ind w:left="792" w:right="72" w:hanging="288"/>
        <w:textAlignment w:val="baseline"/>
        <w:rPr>
          <w:rFonts w:ascii="Times New Roman" w:hAnsi="Times New Roman"/>
          <w:sz w:val="22"/>
          <w:szCs w:val="22"/>
        </w:rPr>
      </w:pPr>
      <w:r>
        <w:rPr>
          <w:sz w:val="22"/>
          <w:szCs w:val="22"/>
        </w:rPr>
        <w:t>niezgodną z przepisami ustawy czynność zamawiającego, podjętą w postępowaniu o udzielenie zamówienia, w tym na projektowane postanowienie umowy;</w:t>
      </w:r>
    </w:p>
    <w:p w14:paraId="69FD4B71">
      <w:pPr>
        <w:numPr>
          <w:ilvl w:val="0"/>
          <w:numId w:val="34"/>
        </w:numPr>
        <w:overflowPunct w:val="0"/>
        <w:spacing w:before="5" w:after="0" w:line="221" w:lineRule="exact"/>
        <w:ind w:left="792" w:right="72" w:hanging="288"/>
        <w:textAlignment w:val="baseline"/>
        <w:rPr>
          <w:rFonts w:ascii="Times New Roman" w:hAnsi="Times New Roman"/>
          <w:sz w:val="22"/>
          <w:szCs w:val="22"/>
        </w:rPr>
      </w:pPr>
      <w:r>
        <w:rPr>
          <w:sz w:val="22"/>
          <w:szCs w:val="22"/>
        </w:rPr>
        <w:t>zaniechanie czynności w postępowaniu o udzielenie zamówienia, do której zamawiający był obowiązany na podstawie ustawy;</w:t>
      </w:r>
    </w:p>
    <w:p w14:paraId="44EE8929">
      <w:pPr>
        <w:tabs>
          <w:tab w:val="decimal" w:pos="216"/>
          <w:tab w:val="left" w:pos="432"/>
        </w:tabs>
        <w:overflowPunct w:val="0"/>
        <w:spacing w:before="15" w:after="0" w:line="151" w:lineRule="exact"/>
        <w:ind w:left="144" w:firstLine="0"/>
        <w:textAlignment w:val="baseline"/>
        <w:rPr>
          <w:rFonts w:ascii="Times New Roman" w:hAnsi="Times New Roman"/>
          <w:sz w:val="22"/>
          <w:szCs w:val="22"/>
        </w:rPr>
      </w:pPr>
      <w:r>
        <w:rPr>
          <w:sz w:val="22"/>
          <w:szCs w:val="22"/>
        </w:rPr>
        <w:tab/>
      </w:r>
      <w:r>
        <w:rPr>
          <w:sz w:val="22"/>
          <w:szCs w:val="22"/>
        </w:rPr>
        <w:t>3.</w:t>
      </w:r>
      <w:r>
        <w:rPr>
          <w:sz w:val="22"/>
          <w:szCs w:val="22"/>
        </w:rPr>
        <w:tab/>
      </w:r>
      <w:r>
        <w:rPr>
          <w:sz w:val="22"/>
          <w:szCs w:val="22"/>
        </w:rPr>
        <w:t>Odwołanie wnosi się do Prezesa Krajowej Izby Odwoławczej.</w:t>
      </w:r>
    </w:p>
    <w:p w14:paraId="073AA726">
      <w:pPr>
        <w:overflowPunct w:val="0"/>
        <w:spacing w:line="220" w:lineRule="exact"/>
        <w:ind w:left="504" w:right="72" w:hanging="360"/>
        <w:jc w:val="both"/>
        <w:textAlignment w:val="baseline"/>
        <w:rPr>
          <w:spacing w:val="6"/>
        </w:rPr>
      </w:pPr>
      <w:r>
        <w:rPr>
          <w:spacing w:val="6"/>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D0CB42">
      <w:pPr>
        <w:tabs>
          <w:tab w:val="decimal" w:pos="216"/>
          <w:tab w:val="left" w:pos="432"/>
        </w:tabs>
        <w:overflowPunct w:val="0"/>
        <w:spacing w:line="217" w:lineRule="exact"/>
        <w:ind w:left="144" w:firstLine="0"/>
        <w:textAlignment w:val="baseline"/>
        <w:rPr>
          <w:rFonts w:ascii="Times New Roman" w:hAnsi="Times New Roman"/>
          <w:sz w:val="22"/>
          <w:szCs w:val="22"/>
        </w:rPr>
      </w:pPr>
      <w:r>
        <mc:AlternateContent>
          <mc:Choice Requires="wps">
            <w:drawing>
              <wp:anchor distT="0" distB="0" distL="0" distR="0" simplePos="0" relativeHeight="251659264" behindDoc="0" locked="0" layoutInCell="1" allowOverlap="1">
                <wp:simplePos x="0" y="0"/>
                <wp:positionH relativeFrom="page">
                  <wp:posOffset>6522720</wp:posOffset>
                </wp:positionH>
                <wp:positionV relativeFrom="page">
                  <wp:posOffset>9885680</wp:posOffset>
                </wp:positionV>
                <wp:extent cx="207645" cy="111760"/>
                <wp:effectExtent l="0" t="0" r="0" b="0"/>
                <wp:wrapSquare wrapText="bothSides"/>
                <wp:docPr id="6" name="Text Box 5"/>
                <wp:cNvGraphicFramePr/>
                <a:graphic xmlns:a="http://schemas.openxmlformats.org/drawingml/2006/main">
                  <a:graphicData uri="http://schemas.microsoft.com/office/word/2010/wordprocessingShape">
                    <wps:wsp>
                      <wps:cNvSpPr/>
                      <wps:spPr>
                        <a:xfrm>
                          <a:off x="0" y="0"/>
                          <a:ext cx="207000" cy="111240"/>
                        </a:xfrm>
                        <a:prstGeom prst="rect">
                          <a:avLst/>
                        </a:prstGeom>
                        <a:noFill/>
                        <a:ln>
                          <a:noFill/>
                        </a:ln>
                      </wps:spPr>
                      <wps:style>
                        <a:lnRef idx="0">
                          <a:srgbClr val="FFFFFF"/>
                        </a:lnRef>
                        <a:fillRef idx="0">
                          <a:srgbClr val="FFFFFF"/>
                        </a:fillRef>
                        <a:effectRef idx="0">
                          <a:srgbClr val="FFFFFF"/>
                        </a:effectRef>
                        <a:fontRef idx="minor"/>
                      </wps:style>
                      <wps:txbx>
                        <w:txbxContent>
                          <w:p w14:paraId="65DA27B0">
                            <w:pPr>
                              <w:pStyle w:val="1153"/>
                              <w:overflowPunct w:val="0"/>
                              <w:spacing w:line="156" w:lineRule="exact"/>
                              <w:textAlignment w:val="baseline"/>
                              <w:rPr>
                                <w:color w:val="000000"/>
                              </w:rPr>
                            </w:pPr>
                          </w:p>
                        </w:txbxContent>
                      </wps:txbx>
                      <wps:bodyPr lIns="0" tIns="0" rIns="0" bIns="0">
                        <a:noAutofit/>
                      </wps:bodyPr>
                    </wps:wsp>
                  </a:graphicData>
                </a:graphic>
              </wp:anchor>
            </w:drawing>
          </mc:Choice>
          <mc:Fallback>
            <w:pict>
              <v:rect id="Text Box 5" o:spid="_x0000_s1026" o:spt="1" style="position:absolute;left:0pt;margin-left:513.6pt;margin-top:778.4pt;height:8.8pt;width:16.35pt;mso-position-horizontal-relative:page;mso-position-vertical-relative:page;mso-wrap-distance-bottom:0pt;mso-wrap-distance-left:0pt;mso-wrap-distance-right:0pt;mso-wrap-distance-top:0pt;z-index:251659264;mso-width-relative:page;mso-height-relative:page;" filled="f" stroked="f" coordsize="21600,21600" o:gfxdata="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CMVod0A&#10;AAAPAQAADwAAAAAAAAABACAAAAAiAAAAZHJzL2Rvd25yZXYueG1sUEsBAhQAFAAAAAgAh07iQKvd&#10;p2GoAQAAdAMAAA4AAAAAAAAAAQAgAAAALAEAAGRycy9lMm9Eb2MueG1sUEsFBgAAAAAGAAYAWQEA&#10;AEYFAAAAAA==&#10;">
                <v:fill on="f" focussize="0,0"/>
                <v:stroke on="f"/>
                <v:imagedata o:title=""/>
                <o:lock v:ext="edit" aspectratio="f"/>
                <v:textbox inset="0mm,0mm,0mm,0mm">
                  <w:txbxContent>
                    <w:p w14:paraId="65DA27B0">
                      <w:pPr>
                        <w:pStyle w:val="1153"/>
                        <w:overflowPunct w:val="0"/>
                        <w:spacing w:line="156" w:lineRule="exact"/>
                        <w:textAlignment w:val="baseline"/>
                        <w:rPr>
                          <w:color w:val="000000"/>
                        </w:rPr>
                      </w:pPr>
                    </w:p>
                  </w:txbxContent>
                </v:textbox>
                <w10:wrap type="square"/>
              </v:rect>
            </w:pict>
          </mc:Fallback>
        </mc:AlternateContent>
      </w:r>
      <w:r>
        <w:rPr>
          <w:sz w:val="22"/>
          <w:szCs w:val="22"/>
        </w:rPr>
        <w:tab/>
      </w:r>
      <w:r>
        <w:rPr>
          <w:sz w:val="22"/>
          <w:szCs w:val="22"/>
        </w:rPr>
        <w:t>5.</w:t>
      </w:r>
      <w:r>
        <w:rPr>
          <w:sz w:val="22"/>
          <w:szCs w:val="22"/>
        </w:rPr>
        <w:tab/>
      </w:r>
      <w:r>
        <w:rPr>
          <w:sz w:val="22"/>
          <w:szCs w:val="22"/>
        </w:rPr>
        <w:t>Odwołanie wnosi się w terminie:</w:t>
      </w:r>
    </w:p>
    <w:p w14:paraId="1812EEE2">
      <w:pPr>
        <w:numPr>
          <w:ilvl w:val="0"/>
          <w:numId w:val="35"/>
        </w:numPr>
        <w:overflowPunct w:val="0"/>
        <w:spacing w:line="207" w:lineRule="exact"/>
        <w:ind w:left="792" w:right="72" w:hanging="432"/>
        <w:textAlignment w:val="baseline"/>
        <w:rPr>
          <w:rFonts w:ascii="Times New Roman" w:hAnsi="Times New Roman"/>
          <w:sz w:val="22"/>
          <w:szCs w:val="22"/>
        </w:rPr>
      </w:pPr>
      <w:r>
        <w:rPr>
          <w:sz w:val="22"/>
          <w:szCs w:val="22"/>
        </w:rPr>
        <w:t>5 dni od dnia przekazania informacji o czynności zamawiającego stanowiącej podstawę jego wniesienia, jeżeli informacja została przekazana przy użyciu środków komunikacji elektronicznej,</w:t>
      </w:r>
    </w:p>
    <w:p w14:paraId="5C25E53E">
      <w:pPr>
        <w:numPr>
          <w:ilvl w:val="0"/>
          <w:numId w:val="35"/>
        </w:numPr>
        <w:overflowPunct w:val="0"/>
        <w:spacing w:line="226" w:lineRule="exact"/>
        <w:ind w:left="792" w:right="504" w:hanging="432"/>
        <w:textAlignment w:val="baseline"/>
        <w:rPr>
          <w:rFonts w:ascii="Times New Roman" w:hAnsi="Times New Roman"/>
          <w:sz w:val="22"/>
          <w:szCs w:val="22"/>
        </w:rPr>
      </w:pPr>
      <w:r>
        <w:rPr>
          <w:sz w:val="22"/>
          <w:szCs w:val="22"/>
        </w:rPr>
        <w:t>10 dni od dnia przekazania informacji o czynności zamawiającego stanowiącej podstawę jego wniesienia, jeżeli informacja została przekazana w sposób inny niż określony w lit. a.</w:t>
      </w:r>
    </w:p>
    <w:p w14:paraId="18E268D6">
      <w:pPr>
        <w:numPr>
          <w:ilvl w:val="0"/>
          <w:numId w:val="36"/>
        </w:numPr>
        <w:overflowPunct w:val="0"/>
        <w:spacing w:before="4" w:after="0" w:line="222" w:lineRule="exact"/>
        <w:ind w:left="360" w:right="72" w:hanging="288"/>
        <w:jc w:val="both"/>
        <w:textAlignment w:val="baseline"/>
        <w:rPr>
          <w:rFonts w:ascii="Times New Roman" w:hAnsi="Times New Roman"/>
          <w:sz w:val="22"/>
          <w:szCs w:val="22"/>
        </w:rPr>
      </w:pPr>
      <w:r>
        <w:rPr>
          <w:sz w:val="22"/>
          <w:szCs w:val="22"/>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02D18BC">
      <w:pPr>
        <w:numPr>
          <w:ilvl w:val="0"/>
          <w:numId w:val="36"/>
        </w:numPr>
        <w:overflowPunct w:val="0"/>
        <w:spacing w:before="16" w:after="0" w:line="222" w:lineRule="exact"/>
        <w:ind w:left="360" w:right="72" w:hanging="288"/>
        <w:jc w:val="both"/>
        <w:textAlignment w:val="baseline"/>
        <w:rPr>
          <w:rFonts w:ascii="Times New Roman" w:hAnsi="Times New Roman"/>
          <w:sz w:val="22"/>
          <w:szCs w:val="22"/>
        </w:rPr>
      </w:pPr>
      <w:r>
        <w:rPr>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2D384D22">
      <w:pPr>
        <w:numPr>
          <w:ilvl w:val="0"/>
          <w:numId w:val="36"/>
        </w:numPr>
        <w:overflowPunct w:val="0"/>
        <w:spacing w:line="221" w:lineRule="exact"/>
        <w:ind w:left="360" w:right="72" w:hanging="288"/>
        <w:jc w:val="both"/>
        <w:textAlignment w:val="baseline"/>
        <w:rPr>
          <w:rFonts w:ascii="Times New Roman" w:hAnsi="Times New Roman"/>
          <w:sz w:val="22"/>
          <w:szCs w:val="22"/>
        </w:rPr>
      </w:pPr>
      <w:r>
        <w:rPr>
          <w:sz w:val="22"/>
          <w:szCs w:val="22"/>
        </w:rPr>
        <w:t>Na orzeczenie Krajowej Izby Odwoławczej oraz postanowienie Prezesa Krajowej Izby Odwoławczej, o którym mowa w</w:t>
      </w:r>
      <w:r>
        <w:rPr>
          <w:sz w:val="22"/>
          <w:szCs w:val="22"/>
          <w:lang w:val="en-US" w:eastAsia="en-US"/>
        </w:rPr>
        <w:t xml:space="preserve"> art</w:t>
      </w:r>
      <w:r>
        <w:rPr>
          <w:sz w:val="22"/>
          <w:szCs w:val="22"/>
        </w:rPr>
        <w:t xml:space="preserve"> 519 ust 1, stronom oraz uczestnikom postępowania odwoławczego przysługuje skarga do sądu. W postępowaniu toczącym się wskutek wniesienia skargi stosuje się odpowiednio przepisy ustawy z dnia 17 listopada 1964 r. - Kodeks postępowania cywilnego o apelacji, jeżeli przepisy niniejszego rozdziału nie stanowią inaczej.</w:t>
      </w:r>
    </w:p>
    <w:p w14:paraId="25935470">
      <w:pPr>
        <w:numPr>
          <w:ilvl w:val="0"/>
          <w:numId w:val="37"/>
        </w:numPr>
        <w:tabs>
          <w:tab w:val="right" w:pos="8784"/>
        </w:tabs>
        <w:overflowPunct w:val="0"/>
        <w:spacing w:line="218" w:lineRule="exact"/>
        <w:ind w:left="360" w:right="72" w:hanging="288"/>
        <w:jc w:val="both"/>
        <w:textAlignment w:val="baseline"/>
        <w:rPr>
          <w:spacing w:val="2"/>
        </w:rPr>
      </w:pPr>
      <w:r>
        <w:rPr>
          <w:spacing w:val="2"/>
          <w:sz w:val="22"/>
          <w:szCs w:val="22"/>
        </w:rPr>
        <w:t>Skargę wnosi się do Sądu Okręgowego w Warszawie - sądu zamówień publicznych, za pośrednictwem</w:t>
      </w:r>
      <w:r>
        <w:rPr>
          <w:spacing w:val="2"/>
          <w:sz w:val="22"/>
          <w:szCs w:val="22"/>
        </w:rPr>
        <w:br w:type="textWrapping"/>
      </w:r>
      <w:r>
        <w:rPr>
          <w:spacing w:val="2"/>
          <w:sz w:val="22"/>
          <w:szCs w:val="22"/>
        </w:rPr>
        <w:t>Prezesa Krajowej Izby Odwoławczej, w terminie 14 dni od dnia doręczenia orzeczenia Krajowej Izby Odwoławczej lub postanowienia Prezesa Krajowej Izby Odwoławczej, o którym mowa w</w:t>
      </w:r>
      <w:r>
        <w:rPr>
          <w:spacing w:val="2"/>
          <w:sz w:val="22"/>
          <w:szCs w:val="22"/>
          <w:lang w:val="en-US" w:eastAsia="en-US"/>
        </w:rPr>
        <w:t xml:space="preserve"> art.</w:t>
      </w:r>
      <w:r>
        <w:rPr>
          <w:spacing w:val="2"/>
          <w:sz w:val="22"/>
          <w:szCs w:val="22"/>
        </w:rPr>
        <w:t xml:space="preserve">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1A281A4C">
      <w:pPr>
        <w:tabs>
          <w:tab w:val="right" w:pos="8784"/>
        </w:tabs>
        <w:overflowPunct w:val="0"/>
        <w:spacing w:line="218" w:lineRule="exact"/>
        <w:ind w:left="360" w:right="72" w:firstLine="0"/>
        <w:jc w:val="both"/>
        <w:textAlignment w:val="baseline"/>
        <w:rPr>
          <w:rFonts w:ascii="Times New Roman" w:hAnsi="Times New Roman"/>
          <w:spacing w:val="2"/>
          <w:sz w:val="22"/>
          <w:szCs w:val="22"/>
        </w:rPr>
      </w:pPr>
    </w:p>
    <w:p w14:paraId="271151E5">
      <w:pPr>
        <w:widowControl/>
        <w:pBdr>
          <w:top w:val="single" w:color="00000A" w:sz="4" w:space="1"/>
          <w:left w:val="single" w:color="00000A" w:sz="4" w:space="4"/>
          <w:bottom w:val="single" w:color="00000A" w:sz="4" w:space="1"/>
          <w:right w:val="single" w:color="00000A" w:sz="4" w:space="4"/>
        </w:pBdr>
        <w:jc w:val="both"/>
        <w:rPr>
          <w:b/>
        </w:rPr>
      </w:pPr>
      <w:r>
        <w:rPr>
          <w:b/>
          <w:sz w:val="22"/>
          <w:szCs w:val="22"/>
        </w:rPr>
        <w:t>Rozdział 30:</w:t>
      </w:r>
    </w:p>
    <w:p w14:paraId="1C07FD39">
      <w:pPr>
        <w:widowControl/>
        <w:pBdr>
          <w:top w:val="single" w:color="00000A" w:sz="4" w:space="1"/>
          <w:left w:val="single" w:color="00000A" w:sz="4" w:space="4"/>
          <w:bottom w:val="single" w:color="00000A" w:sz="4" w:space="1"/>
          <w:right w:val="single" w:color="00000A" w:sz="4" w:space="4"/>
        </w:pBdr>
        <w:jc w:val="both"/>
        <w:rPr>
          <w:b/>
        </w:rPr>
      </w:pPr>
      <w:r>
        <w:rPr>
          <w:b/>
          <w:sz w:val="22"/>
          <w:szCs w:val="22"/>
        </w:rPr>
        <w:t xml:space="preserve">Klauzula informacyjna z art. 13 RODO </w:t>
      </w:r>
    </w:p>
    <w:p w14:paraId="270DABDB">
      <w:pPr>
        <w:spacing w:before="0" w:after="150"/>
        <w:jc w:val="both"/>
        <w:rPr>
          <w:rFonts w:ascii="Times New Roman" w:hAnsi="Times New Roman"/>
          <w:sz w:val="22"/>
          <w:szCs w:val="22"/>
        </w:rPr>
      </w:pPr>
    </w:p>
    <w:p w14:paraId="0F7B0D67">
      <w:pPr>
        <w:spacing w:before="0" w:after="0"/>
        <w:jc w:val="both"/>
        <w:rPr>
          <w:rFonts w:ascii="Times New Roman" w:hAnsi="Times New Roman"/>
          <w:sz w:val="22"/>
          <w:szCs w:val="22"/>
        </w:rPr>
      </w:pPr>
      <w:r>
        <w:rPr>
          <w:rFonts w:cs="Times New Roman"/>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Pr>
          <w:rFonts w:cs="Times New Roman"/>
          <w:b/>
          <w:sz w:val="22"/>
          <w:szCs w:val="22"/>
        </w:rPr>
        <w:t>zamawiający informuje</w:t>
      </w:r>
      <w:r>
        <w:rPr>
          <w:rFonts w:cs="Times New Roman"/>
          <w:sz w:val="22"/>
          <w:szCs w:val="22"/>
        </w:rPr>
        <w:t xml:space="preserve">, że: </w:t>
      </w:r>
    </w:p>
    <w:p w14:paraId="40788CCC">
      <w:pPr>
        <w:pStyle w:val="1154"/>
        <w:numPr>
          <w:ilvl w:val="0"/>
          <w:numId w:val="38"/>
        </w:numPr>
        <w:tabs>
          <w:tab w:val="left" w:pos="709"/>
        </w:tabs>
        <w:spacing w:line="276" w:lineRule="auto"/>
        <w:jc w:val="both"/>
      </w:pPr>
      <w:r>
        <w:rPr>
          <w:rFonts w:eastAsia="Times New Roman" w:cs="Times New Roman"/>
          <w:sz w:val="22"/>
          <w:szCs w:val="22"/>
        </w:rPr>
        <w:t xml:space="preserve">administratorem Pani/Pana danych osobowych jest </w:t>
      </w:r>
      <w:r>
        <w:rPr>
          <w:rStyle w:val="17"/>
          <w:rFonts w:eastAsia="Times New Roman" w:cs="Calibri"/>
          <w:sz w:val="22"/>
          <w:szCs w:val="22"/>
          <w:lang w:eastAsia="en-US"/>
        </w:rPr>
        <w:t>DPS w Pińczowie</w:t>
      </w:r>
      <w:r>
        <w:rPr>
          <w:rStyle w:val="17"/>
          <w:rFonts w:cs="Calibri"/>
          <w:sz w:val="22"/>
          <w:szCs w:val="22"/>
          <w:lang w:val="pl-PL" w:eastAsia="en-US"/>
        </w:rPr>
        <w:t xml:space="preserve"> </w:t>
      </w:r>
      <w:r>
        <w:rPr>
          <w:rFonts w:cs="Times New Roman"/>
          <w:sz w:val="24"/>
          <w:szCs w:val="24"/>
        </w:rPr>
        <w:t xml:space="preserve">reprezentowany przez Dyrektora z siedzibą: ul. Wesoła 5, 28-400 Pińczów, tel. 41/ 357 34 51, e-mail: </w:t>
      </w:r>
      <w:r>
        <w:fldChar w:fldCharType="begin"/>
      </w:r>
      <w:r>
        <w:instrText xml:space="preserve"> HYPERLINK "mailto:dps.p@wp.pl" \h </w:instrText>
      </w:r>
      <w:r>
        <w:fldChar w:fldCharType="separate"/>
      </w:r>
      <w:r>
        <w:rPr>
          <w:rStyle w:val="16"/>
          <w:rFonts w:cs="Times New Roman"/>
          <w:sz w:val="24"/>
          <w:szCs w:val="24"/>
        </w:rPr>
        <w:t>dpsp</w:t>
      </w:r>
      <w:r>
        <w:rPr>
          <w:rStyle w:val="16"/>
          <w:rFonts w:hint="default" w:cs="Times New Roman"/>
          <w:sz w:val="24"/>
          <w:szCs w:val="24"/>
          <w:lang w:val="pl-PL"/>
        </w:rPr>
        <w:t>inczow</w:t>
      </w:r>
      <w:bookmarkStart w:id="5" w:name="_GoBack"/>
      <w:bookmarkEnd w:id="5"/>
      <w:r>
        <w:rPr>
          <w:rStyle w:val="16"/>
          <w:rFonts w:cs="Times New Roman"/>
          <w:sz w:val="24"/>
          <w:szCs w:val="24"/>
        </w:rPr>
        <w:t>@</w:t>
      </w:r>
      <w:r>
        <w:rPr>
          <w:rStyle w:val="16"/>
          <w:rFonts w:hint="default" w:cs="Times New Roman"/>
          <w:sz w:val="24"/>
          <w:szCs w:val="24"/>
          <w:lang w:val="pl-PL"/>
        </w:rPr>
        <w:t>dpspinczow</w:t>
      </w:r>
      <w:r>
        <w:rPr>
          <w:rStyle w:val="16"/>
          <w:rFonts w:cs="Times New Roman"/>
          <w:sz w:val="24"/>
          <w:szCs w:val="24"/>
        </w:rPr>
        <w:t>.pl</w:t>
      </w:r>
      <w:r>
        <w:rPr>
          <w:rStyle w:val="16"/>
          <w:rFonts w:cs="Times New Roman"/>
          <w:sz w:val="24"/>
          <w:szCs w:val="24"/>
        </w:rPr>
        <w:fldChar w:fldCharType="end"/>
      </w:r>
      <w:r>
        <w:rPr>
          <w:rStyle w:val="17"/>
          <w:rFonts w:cs="Calibri"/>
          <w:sz w:val="22"/>
          <w:szCs w:val="22"/>
          <w:lang w:val="pl-PL" w:eastAsia="en-US"/>
        </w:rPr>
        <w:t xml:space="preserve"> </w:t>
      </w:r>
    </w:p>
    <w:p w14:paraId="5F4BE9DE">
      <w:pPr>
        <w:pStyle w:val="1154"/>
        <w:numPr>
          <w:ilvl w:val="0"/>
          <w:numId w:val="38"/>
        </w:numPr>
        <w:tabs>
          <w:tab w:val="left" w:pos="709"/>
        </w:tabs>
        <w:spacing w:line="276" w:lineRule="auto"/>
        <w:jc w:val="both"/>
      </w:pPr>
      <w:r>
        <w:rPr>
          <w:rFonts w:cs="Times New Roman"/>
          <w:sz w:val="24"/>
          <w:szCs w:val="24"/>
        </w:rPr>
        <w:t xml:space="preserve">Kontakt z inspektorem ochrony danych u administratora: </w:t>
      </w:r>
      <w:r>
        <w:rPr>
          <w:rFonts w:cs="Times New Roman"/>
          <w:color w:val="111111"/>
          <w:sz w:val="22"/>
          <w:szCs w:val="22"/>
          <w:highlight w:val="white"/>
        </w:rPr>
        <w:t xml:space="preserve"> </w:t>
      </w:r>
      <w:r>
        <w:fldChar w:fldCharType="begin"/>
      </w:r>
      <w:r>
        <w:instrText xml:space="preserve"> HYPERLINK "mailto:iod@powiat.busko.pl" \t "_top" \h </w:instrText>
      </w:r>
      <w:r>
        <w:fldChar w:fldCharType="separate"/>
      </w:r>
      <w:r>
        <w:rPr>
          <w:rStyle w:val="16"/>
          <w:rFonts w:cs="Times New Roman"/>
          <w:color w:val="3465A4"/>
          <w:sz w:val="22"/>
          <w:szCs w:val="22"/>
          <w:highlight w:val="white"/>
        </w:rPr>
        <w:t>iod@p</w:t>
      </w:r>
      <w:r>
        <w:rPr>
          <w:rStyle w:val="16"/>
          <w:rFonts w:cs="Times New Roman"/>
          <w:color w:val="3465A4"/>
          <w:sz w:val="22"/>
          <w:szCs w:val="22"/>
          <w:highlight w:val="white"/>
        </w:rPr>
        <w:fldChar w:fldCharType="end"/>
      </w:r>
      <w:r>
        <w:rPr>
          <w:rStyle w:val="17"/>
          <w:rFonts w:cs="Calibri"/>
          <w:color w:val="3465A4"/>
          <w:sz w:val="22"/>
          <w:szCs w:val="22"/>
          <w:highlight w:val="white"/>
          <w:u w:val="single"/>
          <w:lang w:eastAsia="en-US"/>
        </w:rPr>
        <w:t>inczow.net</w:t>
      </w:r>
      <w:r>
        <w:rPr>
          <w:rFonts w:cs="Times New Roman"/>
          <w:color w:val="3465A4"/>
          <w:sz w:val="22"/>
          <w:szCs w:val="22"/>
          <w:highlight w:val="white"/>
        </w:rPr>
        <w:t>;</w:t>
      </w:r>
    </w:p>
    <w:p w14:paraId="40B7F297">
      <w:pPr>
        <w:pStyle w:val="1154"/>
        <w:numPr>
          <w:ilvl w:val="0"/>
          <w:numId w:val="38"/>
        </w:numPr>
        <w:tabs>
          <w:tab w:val="left" w:pos="709"/>
        </w:tabs>
        <w:spacing w:line="276" w:lineRule="auto"/>
        <w:jc w:val="both"/>
        <w:rPr>
          <w:rFonts w:ascii="Times New Roman" w:hAnsi="Times New Roman" w:cs="Times New Roman"/>
          <w:sz w:val="22"/>
          <w:szCs w:val="22"/>
        </w:rPr>
      </w:pPr>
      <w:r>
        <w:rPr>
          <w:rFonts w:cs="Times New Roman"/>
          <w:sz w:val="22"/>
          <w:szCs w:val="22"/>
        </w:rPr>
        <w:t>Pani/Pana dane osobowe przetwarzane będą na podstawie art. 6 ust. 1 lit. c RODO w celu związanym z przedmiotowym postępowaniem o udzielenie zamówienia publicznego</w:t>
      </w:r>
    </w:p>
    <w:p w14:paraId="11D11CF3">
      <w:pPr>
        <w:pStyle w:val="1154"/>
        <w:numPr>
          <w:ilvl w:val="0"/>
          <w:numId w:val="38"/>
        </w:numPr>
        <w:tabs>
          <w:tab w:val="left" w:pos="709"/>
        </w:tabs>
        <w:spacing w:line="276" w:lineRule="auto"/>
        <w:jc w:val="both"/>
        <w:rPr>
          <w:rFonts w:ascii="Times New Roman" w:hAnsi="Times New Roman" w:cs="Times New Roman"/>
          <w:sz w:val="22"/>
          <w:szCs w:val="22"/>
        </w:rPr>
      </w:pPr>
      <w:r>
        <w:rPr>
          <w:rFonts w:cs="Times New Roman"/>
          <w:sz w:val="22"/>
          <w:szCs w:val="22"/>
        </w:rPr>
        <w:t xml:space="preserve">odbiorcami Pani/Pana danych osobowych będą osoby lub podmioty, którym udostępniona zostanie dokumentacja postępowania w oparciu o art. 8, art. 8a oraz art. 96 ust. 3, 3a i 3b ustawy Pzp </w:t>
      </w:r>
    </w:p>
    <w:p w14:paraId="0292D97E">
      <w:pPr>
        <w:numPr>
          <w:ilvl w:val="0"/>
          <w:numId w:val="38"/>
        </w:numPr>
        <w:spacing w:before="0" w:after="0"/>
        <w:jc w:val="both"/>
        <w:rPr>
          <w:rFonts w:ascii="Times New Roman" w:hAnsi="Times New Roman"/>
          <w:sz w:val="22"/>
          <w:szCs w:val="22"/>
        </w:rPr>
      </w:pPr>
      <w:r>
        <w:rPr>
          <w:rFonts w:cs="Times New Roman"/>
          <w:sz w:val="22"/>
          <w:szCs w:val="22"/>
          <w:lang w:eastAsia="pl-PL"/>
        </w:rPr>
        <w:t>Pani/Pana dane osobowe będą przechowywane, zgodnie z art. 97 ust. 1, 1a i 1b ustawy Pzp, przez okres 4 lat od dnia zakończenia postępowania o udzielenie zamówienia, a jeżeli czas trwania umowy przekracza 4 lata, okres przechowywania obejmuje cały czas trwania umowy</w:t>
      </w:r>
      <w:r>
        <w:rPr>
          <w:rFonts w:eastAsia="Times New Roman" w:cs="Times New Roman"/>
          <w:sz w:val="22"/>
          <w:szCs w:val="22"/>
        </w:rPr>
        <w:t xml:space="preserve"> lub okres ustalony w oparciu o uzasadniony interes realizowany przez administratora</w:t>
      </w:r>
      <w:r>
        <w:rPr>
          <w:rFonts w:cs="Times New Roman"/>
          <w:sz w:val="22"/>
          <w:szCs w:val="22"/>
          <w:lang w:eastAsia="pl-PL"/>
        </w:rPr>
        <w:t>;</w:t>
      </w:r>
    </w:p>
    <w:p w14:paraId="5A32F335">
      <w:pPr>
        <w:numPr>
          <w:ilvl w:val="0"/>
          <w:numId w:val="38"/>
        </w:numPr>
        <w:spacing w:before="0" w:after="0"/>
        <w:jc w:val="both"/>
        <w:rPr>
          <w:rFonts w:ascii="Times New Roman" w:hAnsi="Times New Roman" w:cs="Times New Roman"/>
          <w:sz w:val="22"/>
          <w:szCs w:val="22"/>
          <w:lang w:eastAsia="pl-PL"/>
        </w:rPr>
      </w:pPr>
      <w:r>
        <w:rPr>
          <w:rFonts w:cs="Times New Roman"/>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D083E7">
      <w:pPr>
        <w:numPr>
          <w:ilvl w:val="0"/>
          <w:numId w:val="38"/>
        </w:numPr>
        <w:spacing w:before="0" w:after="0"/>
        <w:jc w:val="both"/>
        <w:rPr>
          <w:rFonts w:ascii="Times New Roman" w:hAnsi="Times New Roman" w:cs="Times New Roman"/>
          <w:sz w:val="22"/>
          <w:szCs w:val="22"/>
          <w:lang w:eastAsia="pl-PL"/>
        </w:rPr>
      </w:pPr>
      <w:r>
        <w:rPr>
          <w:rFonts w:cs="Times New Roman"/>
          <w:sz w:val="22"/>
          <w:szCs w:val="22"/>
          <w:lang w:eastAsia="pl-PL"/>
        </w:rPr>
        <w:t>w odniesieniu do Pani/Pana danych osobowych decyzje nie będą podejmowane w sposób zautomatyzowany, stosowanie do art. 22 RODO;</w:t>
      </w:r>
    </w:p>
    <w:p w14:paraId="317895CA">
      <w:pPr>
        <w:numPr>
          <w:ilvl w:val="0"/>
          <w:numId w:val="38"/>
        </w:numPr>
        <w:spacing w:before="0" w:after="0"/>
        <w:jc w:val="both"/>
        <w:rPr>
          <w:rFonts w:ascii="Times New Roman" w:hAnsi="Times New Roman" w:cs="Times New Roman"/>
          <w:sz w:val="22"/>
          <w:szCs w:val="22"/>
          <w:lang w:eastAsia="pl-PL"/>
        </w:rPr>
      </w:pPr>
      <w:r>
        <w:rPr>
          <w:rFonts w:cs="Times New Roman"/>
          <w:sz w:val="22"/>
          <w:szCs w:val="22"/>
          <w:lang w:eastAsia="pl-PL"/>
        </w:rPr>
        <w:t>posiada Pani/Pan:</w:t>
      </w:r>
    </w:p>
    <w:p w14:paraId="30D21C3C">
      <w:pPr>
        <w:pStyle w:val="1154"/>
        <w:numPr>
          <w:ilvl w:val="0"/>
          <w:numId w:val="39"/>
        </w:numPr>
        <w:spacing w:line="276" w:lineRule="auto"/>
        <w:jc w:val="both"/>
        <w:rPr>
          <w:rFonts w:ascii="Times New Roman" w:hAnsi="Times New Roman" w:cs="Times New Roman"/>
          <w:sz w:val="22"/>
          <w:szCs w:val="22"/>
        </w:rPr>
      </w:pPr>
      <w:r>
        <w:rPr>
          <w:rFonts w:cs="Times New Roman"/>
          <w:sz w:val="22"/>
          <w:szCs w:val="22"/>
        </w:rPr>
        <w:t>na podstawie art. 15 RODO prawo dostępu do danych osobowych Pani/Pana dotyczących;</w:t>
      </w:r>
    </w:p>
    <w:p w14:paraId="11E9DBB5">
      <w:pPr>
        <w:pStyle w:val="1154"/>
        <w:numPr>
          <w:ilvl w:val="0"/>
          <w:numId w:val="39"/>
        </w:numPr>
        <w:spacing w:line="276" w:lineRule="auto"/>
        <w:jc w:val="both"/>
        <w:rPr>
          <w:rFonts w:ascii="Times New Roman" w:hAnsi="Times New Roman" w:cs="Times New Roman"/>
          <w:sz w:val="22"/>
          <w:szCs w:val="22"/>
        </w:rPr>
      </w:pPr>
      <w:r>
        <w:rPr>
          <w:rFonts w:cs="Times New Roman"/>
          <w:sz w:val="22"/>
          <w:szCs w:val="22"/>
        </w:rPr>
        <w:t>na podstawie art. 16 RODO prawo do sprostowania Pani/Pana danych osobowych;</w:t>
      </w:r>
    </w:p>
    <w:p w14:paraId="6ECD47B3">
      <w:pPr>
        <w:pStyle w:val="1154"/>
        <w:numPr>
          <w:ilvl w:val="0"/>
          <w:numId w:val="39"/>
        </w:numPr>
        <w:spacing w:line="276" w:lineRule="auto"/>
        <w:rPr>
          <w:rFonts w:ascii="Times New Roman" w:hAnsi="Times New Roman" w:cs="Times New Roman"/>
          <w:sz w:val="22"/>
          <w:szCs w:val="22"/>
        </w:rPr>
      </w:pPr>
      <w:r>
        <w:rPr>
          <w:rFonts w:cs="Times New Roman"/>
          <w:sz w:val="22"/>
          <w:szCs w:val="22"/>
        </w:rPr>
        <w:t xml:space="preserve">na podstawie art. 18 RODO prawo żądania od administratora ograniczenia przetwarzania danych osobowych z zastrzeżeniem przypadków, o których mowa w art. 18 ust. 2 RODO;  </w:t>
      </w:r>
    </w:p>
    <w:p w14:paraId="4867A1C2">
      <w:pPr>
        <w:pStyle w:val="1154"/>
        <w:numPr>
          <w:ilvl w:val="0"/>
          <w:numId w:val="39"/>
        </w:numPr>
        <w:spacing w:line="276" w:lineRule="auto"/>
        <w:jc w:val="both"/>
        <w:rPr>
          <w:rFonts w:ascii="Times New Roman" w:hAnsi="Times New Roman" w:cs="Times New Roman"/>
          <w:sz w:val="22"/>
          <w:szCs w:val="22"/>
        </w:rPr>
      </w:pPr>
      <w:r>
        <w:rPr>
          <w:rFonts w:cs="Times New Roman"/>
          <w:sz w:val="22"/>
          <w:szCs w:val="22"/>
        </w:rPr>
        <w:t>prawo do wniesienia skargi do Prezesa Urzędu Ochrony Danych Osobowych, gdy uzna Pani/Pan, że przetwarzanie danych osobowych Pani/Pana dotyczących narusza przepisy RODO;</w:t>
      </w:r>
    </w:p>
    <w:p w14:paraId="55F92C36">
      <w:pPr>
        <w:numPr>
          <w:ilvl w:val="0"/>
          <w:numId w:val="38"/>
        </w:numPr>
        <w:tabs>
          <w:tab w:val="left" w:pos="1276"/>
        </w:tabs>
        <w:spacing w:before="0" w:after="0"/>
        <w:jc w:val="both"/>
        <w:rPr>
          <w:rFonts w:ascii="Times New Roman" w:hAnsi="Times New Roman" w:cs="Times New Roman"/>
          <w:sz w:val="22"/>
          <w:szCs w:val="22"/>
          <w:lang w:eastAsia="pl-PL"/>
        </w:rPr>
      </w:pPr>
      <w:r>
        <w:rPr>
          <w:rFonts w:cs="Times New Roman"/>
          <w:sz w:val="22"/>
          <w:szCs w:val="22"/>
          <w:lang w:eastAsia="pl-PL"/>
        </w:rPr>
        <w:t>nie przysługuje Pani/Panu:</w:t>
      </w:r>
    </w:p>
    <w:p w14:paraId="328ACB0B">
      <w:pPr>
        <w:numPr>
          <w:ilvl w:val="0"/>
          <w:numId w:val="40"/>
        </w:numPr>
        <w:tabs>
          <w:tab w:val="left" w:pos="1134"/>
        </w:tabs>
        <w:spacing w:before="0" w:after="0"/>
        <w:ind w:left="1134" w:right="0" w:hanging="425"/>
        <w:jc w:val="both"/>
        <w:rPr>
          <w:rFonts w:ascii="Times New Roman" w:hAnsi="Times New Roman" w:cs="Times New Roman"/>
          <w:sz w:val="22"/>
          <w:szCs w:val="22"/>
          <w:lang w:eastAsia="pl-PL"/>
        </w:rPr>
      </w:pPr>
      <w:r>
        <w:rPr>
          <w:rFonts w:cs="Times New Roman"/>
          <w:sz w:val="22"/>
          <w:szCs w:val="22"/>
          <w:lang w:eastAsia="pl-PL"/>
        </w:rPr>
        <w:t>w związku z art. 17 ust. 3 lit. b, d lub e RODO prawo do usunięcia danych osobowych;</w:t>
      </w:r>
    </w:p>
    <w:p w14:paraId="28390222">
      <w:pPr>
        <w:numPr>
          <w:ilvl w:val="0"/>
          <w:numId w:val="40"/>
        </w:numPr>
        <w:tabs>
          <w:tab w:val="left" w:pos="1134"/>
        </w:tabs>
        <w:spacing w:before="0" w:after="0"/>
        <w:ind w:left="1134" w:right="0" w:hanging="425"/>
        <w:jc w:val="both"/>
        <w:rPr>
          <w:rFonts w:ascii="Times New Roman" w:hAnsi="Times New Roman" w:cs="Times New Roman"/>
          <w:sz w:val="22"/>
          <w:szCs w:val="22"/>
          <w:lang w:eastAsia="pl-PL"/>
        </w:rPr>
      </w:pPr>
      <w:r>
        <w:rPr>
          <w:rFonts w:cs="Times New Roman"/>
          <w:sz w:val="22"/>
          <w:szCs w:val="22"/>
          <w:lang w:eastAsia="pl-PL"/>
        </w:rPr>
        <w:t>prawo do przenoszenia danych osobowych, o którym mowa w art. 20 RODO;</w:t>
      </w:r>
    </w:p>
    <w:p w14:paraId="0D765C4A">
      <w:pPr>
        <w:numPr>
          <w:ilvl w:val="0"/>
          <w:numId w:val="40"/>
        </w:numPr>
        <w:tabs>
          <w:tab w:val="left" w:pos="1134"/>
        </w:tabs>
        <w:spacing w:before="0" w:after="0"/>
        <w:ind w:left="1134" w:right="0" w:hanging="425"/>
        <w:jc w:val="both"/>
        <w:rPr>
          <w:rFonts w:ascii="Times New Roman" w:hAnsi="Times New Roman"/>
          <w:spacing w:val="4"/>
          <w:sz w:val="22"/>
          <w:szCs w:val="22"/>
        </w:rPr>
      </w:pPr>
      <w:r>
        <w:rPr>
          <w:rFonts w:cs="Times New Roman"/>
          <w:bCs/>
          <w:spacing w:val="4"/>
          <w:sz w:val="22"/>
          <w:szCs w:val="22"/>
          <w:lang w:eastAsia="pl-PL"/>
        </w:rPr>
        <w:t>na podstawie art. 21 RODO prawo sprzeciwu, wobec przetwarzania danych osobowych, gdyż podstawą prawną przetwarzania Pani/Pana danych osobowych jest art. 6 ust. 1 lit. c RODO</w:t>
      </w:r>
      <w:r>
        <w:rPr>
          <w:rFonts w:cs="Times New Roman"/>
          <w:spacing w:val="4"/>
          <w:sz w:val="22"/>
          <w:szCs w:val="22"/>
          <w:lang w:eastAsia="pl-PL"/>
        </w:rPr>
        <w:t>.</w:t>
      </w:r>
    </w:p>
    <w:p w14:paraId="2A417D47">
      <w:pPr>
        <w:spacing w:before="0" w:after="150"/>
        <w:jc w:val="both"/>
        <w:rPr>
          <w:rFonts w:ascii="Times New Roman" w:hAnsi="Times New Roman"/>
          <w:sz w:val="22"/>
          <w:szCs w:val="22"/>
        </w:rPr>
      </w:pPr>
    </w:p>
    <w:p w14:paraId="788911DD">
      <w:pPr>
        <w:pBdr>
          <w:top w:val="single" w:color="000001" w:sz="4" w:space="1"/>
          <w:left w:val="single" w:color="000001" w:sz="4" w:space="3"/>
          <w:bottom w:val="single" w:color="000001" w:sz="4" w:space="1"/>
          <w:right w:val="single" w:color="000001" w:sz="4" w:space="1"/>
        </w:pBdr>
        <w:overflowPunct w:val="0"/>
        <w:spacing w:before="0" w:after="220" w:line="227" w:lineRule="exact"/>
        <w:ind w:left="72" w:right="36" w:firstLine="0"/>
        <w:textAlignment w:val="baseline"/>
        <w:rPr>
          <w:b/>
          <w:bCs/>
        </w:rPr>
      </w:pPr>
      <w:r>
        <w:rPr>
          <w:b/>
          <w:bCs/>
          <w:sz w:val="22"/>
          <w:szCs w:val="22"/>
        </w:rPr>
        <w:t>Załączniki do SWZ:</w:t>
      </w:r>
    </w:p>
    <w:p w14:paraId="5B61DC7B">
      <w:pPr>
        <w:numPr>
          <w:ilvl w:val="0"/>
          <w:numId w:val="41"/>
        </w:numPr>
        <w:overflowPunct w:val="0"/>
        <w:spacing w:line="218" w:lineRule="exact"/>
        <w:ind w:left="576" w:right="36" w:hanging="288"/>
        <w:textAlignment w:val="baseline"/>
        <w:rPr>
          <w:spacing w:val="1"/>
        </w:rPr>
      </w:pPr>
      <w:r>
        <w:rPr>
          <w:spacing w:val="1"/>
          <w:sz w:val="22"/>
          <w:szCs w:val="22"/>
        </w:rPr>
        <w:t>Załącznik nr 1 do SWZ - Formularz Ofertowy;</w:t>
      </w:r>
    </w:p>
    <w:p w14:paraId="15B009A4">
      <w:pPr>
        <w:numPr>
          <w:ilvl w:val="0"/>
          <w:numId w:val="41"/>
        </w:numPr>
        <w:overflowPunct w:val="0"/>
        <w:spacing w:line="224" w:lineRule="exact"/>
        <w:ind w:left="576" w:right="36" w:hanging="288"/>
        <w:textAlignment w:val="baseline"/>
      </w:pPr>
      <w:r>
        <w:rPr>
          <w:spacing w:val="2"/>
          <w:sz w:val="22"/>
          <w:szCs w:val="22"/>
        </w:rPr>
        <w:t>Załącznik nr 2 do SWZ – Formularze asortymentowo cenowe podzielone na 4 części;</w:t>
      </w:r>
    </w:p>
    <w:p w14:paraId="30FEB2B3">
      <w:pPr>
        <w:numPr>
          <w:ilvl w:val="0"/>
          <w:numId w:val="41"/>
        </w:numPr>
        <w:overflowPunct w:val="0"/>
        <w:spacing w:line="221" w:lineRule="exact"/>
        <w:ind w:left="576" w:right="36" w:hanging="288"/>
        <w:textAlignment w:val="baseline"/>
        <w:rPr>
          <w:spacing w:val="3"/>
        </w:rPr>
      </w:pPr>
      <w:r>
        <w:rPr>
          <w:spacing w:val="3"/>
          <w:sz w:val="22"/>
          <w:szCs w:val="22"/>
        </w:rPr>
        <w:t>Załącznik nr 3 do SWZ - Oświadczenie, o którym mowa w</w:t>
      </w:r>
      <w:r>
        <w:rPr>
          <w:spacing w:val="3"/>
          <w:sz w:val="22"/>
          <w:szCs w:val="22"/>
          <w:lang w:val="en-US" w:eastAsia="en-US"/>
        </w:rPr>
        <w:t xml:space="preserve"> art.</w:t>
      </w:r>
      <w:r>
        <w:rPr>
          <w:spacing w:val="3"/>
          <w:sz w:val="22"/>
          <w:szCs w:val="22"/>
        </w:rPr>
        <w:t xml:space="preserve"> 125 ust 1 ustawy Pzp;</w:t>
      </w:r>
    </w:p>
    <w:p w14:paraId="705B0E01">
      <w:pPr>
        <w:numPr>
          <w:ilvl w:val="0"/>
          <w:numId w:val="41"/>
        </w:numPr>
        <w:overflowPunct w:val="0"/>
        <w:spacing w:before="2" w:after="0" w:line="218" w:lineRule="exact"/>
        <w:ind w:left="576" w:right="36" w:hanging="288"/>
        <w:jc w:val="both"/>
        <w:textAlignment w:val="baseline"/>
        <w:rPr>
          <w:rFonts w:ascii="Times New Roman" w:hAnsi="Times New Roman"/>
          <w:sz w:val="22"/>
          <w:szCs w:val="22"/>
        </w:rPr>
      </w:pPr>
      <w:r>
        <w:rPr>
          <w:sz w:val="22"/>
          <w:szCs w:val="22"/>
        </w:rPr>
        <w:t>Załącznik nr 4 do SWZ - Oświadczenie Wykonawców wspólnie ubiegających się o udzielenie zamówienia;</w:t>
      </w:r>
    </w:p>
    <w:p w14:paraId="638E2AFA">
      <w:pPr>
        <w:numPr>
          <w:ilvl w:val="0"/>
          <w:numId w:val="41"/>
        </w:numPr>
        <w:overflowPunct w:val="0"/>
        <w:spacing w:line="225" w:lineRule="exact"/>
        <w:ind w:left="576" w:right="36" w:hanging="288"/>
        <w:jc w:val="both"/>
        <w:textAlignment w:val="baseline"/>
      </w:pPr>
      <w:r>
        <w:rPr>
          <w:spacing w:val="2"/>
          <w:sz w:val="22"/>
          <w:szCs w:val="22"/>
        </w:rPr>
        <w:t>Załącznik nr 5 do SWZ - Projekt umowy.</w:t>
      </w:r>
    </w:p>
    <w:p w14:paraId="59C06943">
      <w:pPr>
        <w:numPr>
          <w:ilvl w:val="0"/>
          <w:numId w:val="41"/>
        </w:numPr>
        <w:overflowPunct w:val="0"/>
        <w:spacing w:line="225" w:lineRule="exact"/>
        <w:ind w:left="576" w:right="36" w:hanging="288"/>
        <w:jc w:val="both"/>
        <w:textAlignment w:val="baseline"/>
      </w:pPr>
      <w:r>
        <w:rPr>
          <w:spacing w:val="2"/>
          <w:sz w:val="22"/>
          <w:szCs w:val="22"/>
        </w:rPr>
        <w:t xml:space="preserve">Załącznik nr 6 do SWZ – wzór oświadczenia wykonawcy o aktualności informacji zawartych w oświadczeniu, o którym mowa w </w:t>
      </w:r>
      <w:r>
        <w:fldChar w:fldCharType="begin"/>
      </w:r>
      <w:r>
        <w:rPr>
          <w:rStyle w:val="16"/>
          <w:spacing w:val="2"/>
          <w:sz w:val="22"/>
          <w:szCs w:val="22"/>
        </w:rPr>
        <w:instrText xml:space="preserve">HYPERLINK "https://sip.lex.pl/" \l "/document/18903829?unitId=art(125)ust(1)&amp;cm=DOCUMENT"</w:instrText>
      </w:r>
      <w:r>
        <w:rPr>
          <w:rStyle w:val="16"/>
          <w:spacing w:val="2"/>
          <w:sz w:val="22"/>
          <w:szCs w:val="22"/>
        </w:rPr>
        <w:fldChar w:fldCharType="separate"/>
      </w:r>
      <w:r>
        <w:rPr>
          <w:rStyle w:val="16"/>
          <w:spacing w:val="2"/>
          <w:sz w:val="22"/>
          <w:szCs w:val="22"/>
        </w:rPr>
        <w:t>art. 125 ust. 1</w:t>
      </w:r>
      <w:r>
        <w:rPr>
          <w:rStyle w:val="16"/>
          <w:spacing w:val="2"/>
          <w:sz w:val="22"/>
          <w:szCs w:val="22"/>
        </w:rPr>
        <w:fldChar w:fldCharType="end"/>
      </w:r>
      <w:r>
        <w:rPr>
          <w:spacing w:val="2"/>
          <w:sz w:val="22"/>
          <w:szCs w:val="22"/>
        </w:rPr>
        <w:t xml:space="preserve"> ustawy Pzp, w zakresie podstaw wykluczenia z postępowania wskazanych przez zamawiającego.</w:t>
      </w:r>
    </w:p>
    <w:p w14:paraId="099776F6">
      <w:pPr>
        <w:overflowPunct w:val="0"/>
        <w:spacing w:before="224" w:after="0" w:line="227" w:lineRule="exact"/>
        <w:ind w:left="72" w:right="36" w:firstLine="0"/>
        <w:textAlignment w:val="baseline"/>
        <w:rPr>
          <w:rFonts w:ascii="Times New Roman" w:hAnsi="Times New Roman"/>
          <w:sz w:val="22"/>
          <w:szCs w:val="22"/>
        </w:rPr>
      </w:pPr>
      <w:r>
        <w:rPr>
          <w:b/>
          <w:bCs/>
          <w:spacing w:val="5"/>
          <w:sz w:val="22"/>
          <w:szCs w:val="22"/>
        </w:rPr>
        <w:t>Uwaga: Wszystkie załączniki stanowią integralną część SWZ.</w:t>
      </w:r>
    </w:p>
    <w:p w14:paraId="0EE63E0B">
      <w:pPr>
        <w:overflowPunct w:val="0"/>
        <w:spacing w:before="224" w:after="0" w:line="227" w:lineRule="exact"/>
        <w:ind w:left="72" w:right="36" w:firstLine="0"/>
        <w:textAlignment w:val="baseline"/>
        <w:rPr>
          <w:rFonts w:ascii="Times New Roman" w:hAnsi="Times New Roman"/>
          <w:b/>
          <w:bCs/>
          <w:spacing w:val="5"/>
          <w:sz w:val="22"/>
          <w:szCs w:val="22"/>
        </w:rPr>
      </w:pPr>
    </w:p>
    <w:p w14:paraId="58C03BED">
      <w:pPr>
        <w:overflowPunct w:val="0"/>
        <w:spacing w:before="224" w:after="0" w:line="227" w:lineRule="exact"/>
        <w:ind w:left="72" w:right="36" w:firstLine="0"/>
        <w:textAlignment w:val="baseline"/>
        <w:rPr>
          <w:rFonts w:ascii="Times New Roman" w:hAnsi="Times New Roman"/>
          <w:b/>
          <w:bCs/>
          <w:spacing w:val="5"/>
          <w:sz w:val="22"/>
          <w:szCs w:val="22"/>
        </w:rPr>
      </w:pPr>
    </w:p>
    <w:p w14:paraId="7ED36F8E">
      <w:pPr>
        <w:overflowPunct w:val="0"/>
        <w:spacing w:before="224" w:after="0" w:line="227" w:lineRule="exact"/>
        <w:ind w:left="72" w:right="36" w:firstLine="0"/>
        <w:jc w:val="right"/>
        <w:textAlignment w:val="baseline"/>
        <w:rPr>
          <w:rFonts w:ascii="Times New Roman" w:hAnsi="Times New Roman"/>
          <w:sz w:val="22"/>
          <w:szCs w:val="22"/>
        </w:rPr>
      </w:pPr>
      <w:r>
        <w:rPr>
          <w:b w:val="0"/>
          <w:bCs w:val="0"/>
          <w:spacing w:val="5"/>
          <w:sz w:val="22"/>
          <w:szCs w:val="22"/>
        </w:rPr>
        <w:t>Dyrektor DPS w Pińczowie</w:t>
      </w:r>
    </w:p>
    <w:p w14:paraId="2CBF1861">
      <w:pPr>
        <w:overflowPunct w:val="0"/>
        <w:spacing w:before="224" w:after="0" w:line="227" w:lineRule="exact"/>
        <w:ind w:left="72" w:right="36" w:firstLine="0"/>
        <w:jc w:val="right"/>
        <w:textAlignment w:val="baseline"/>
      </w:pPr>
      <w:r>
        <w:rPr>
          <w:b w:val="0"/>
          <w:bCs w:val="0"/>
          <w:spacing w:val="5"/>
          <w:sz w:val="22"/>
          <w:szCs w:val="22"/>
        </w:rPr>
        <w:t>Krzysztof Wąsik</w:t>
      </w:r>
    </w:p>
    <w:sectPr>
      <w:headerReference r:id="rId3" w:type="default"/>
      <w:footerReference r:id="rId4" w:type="default"/>
      <w:pgSz w:w="11906" w:h="16838"/>
      <w:pgMar w:top="1134" w:right="1134" w:bottom="850" w:left="1701" w:header="0" w:footer="709" w:gutter="0"/>
      <w:pgNumType w:fmt="decimal"/>
      <w:cols w:space="720" w:num="1"/>
      <w:formProt w:val="0"/>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EE"/>
    <w:family w:val="roman"/>
    <w:pitch w:val="default"/>
    <w:sig w:usb0="E4002EFF" w:usb1="C000247B" w:usb2="00000009" w:usb3="00000000" w:csb0="200001FF" w:csb1="00000000"/>
  </w:font>
  <w:font w:name="Calibri Light">
    <w:panose1 w:val="020F0302020204030204"/>
    <w:charset w:val="EE"/>
    <w:family w:val="roman"/>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Liberation Serif">
    <w:panose1 w:val="02020603050405020304"/>
    <w:charset w:val="EE"/>
    <w:family w:val="roman"/>
    <w:pitch w:val="default"/>
    <w:sig w:usb0="E0000AFF" w:usb1="500078FF" w:usb2="00000021" w:usb3="00000000" w:csb0="600001BF" w:csb1="DFF7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Times New Roman;serif">
    <w:altName w:val="Liberation Mono"/>
    <w:panose1 w:val="00000000000000000000"/>
    <w:charset w:val="00"/>
    <w:family w:val="auto"/>
    <w:pitch w:val="default"/>
    <w:sig w:usb0="00000000" w:usb1="00000000" w:usb2="00000000" w:usb3="00000000" w:csb0="00000000" w:csb1="00000000"/>
  </w:font>
  <w:font w:name="Liberation Sans">
    <w:panose1 w:val="020B0604020202020204"/>
    <w:charset w:val="EE"/>
    <w:family w:val="roman"/>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Lucida Sans">
    <w:altName w:val="Lucida Sans Unicode"/>
    <w:panose1 w:val="00000000000000000000"/>
    <w:charset w:val="00"/>
    <w:family w:val="auto"/>
    <w:pitch w:val="default"/>
    <w:sig w:usb0="00000000" w:usb1="00000000" w:usb2="00000000" w:usb3="00000000" w:csb0="00000000" w:csb1="00000000"/>
  </w:font>
  <w:font w:name="Avenir-Light">
    <w:altName w:val="Liberation Mono"/>
    <w:panose1 w:val="00000000000000000000"/>
    <w:charset w:val="EE"/>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Arial Unicode MS">
    <w:altName w:val="Arial"/>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5269E">
    <w:pPr>
      <w:pStyle w:val="12"/>
      <w:jc w:val="right"/>
    </w:pPr>
    <w:r>
      <w:rPr>
        <w:sz w:val="18"/>
        <w:szCs w:val="18"/>
      </w:rPr>
      <w:t xml:space="preserve">str. </w:t>
    </w:r>
    <w:r>
      <w:rPr>
        <w:sz w:val="18"/>
        <w:szCs w:val="18"/>
      </w:rPr>
      <w:fldChar w:fldCharType="begin"/>
    </w:r>
    <w:r>
      <w:rPr>
        <w:sz w:val="18"/>
        <w:szCs w:val="18"/>
      </w:rPr>
      <w:instrText xml:space="preserve">PAGE</w:instrText>
    </w:r>
    <w:r>
      <w:rPr>
        <w:sz w:val="18"/>
        <w:szCs w:val="18"/>
      </w:rPr>
      <w:fldChar w:fldCharType="separate"/>
    </w:r>
    <w:r>
      <w:rPr>
        <w:sz w:val="18"/>
        <w:szCs w:val="18"/>
      </w:rPr>
      <w:t>13</w:t>
    </w:r>
    <w:r>
      <w:rPr>
        <w:sz w:val="18"/>
        <w:szCs w:val="18"/>
      </w:rPr>
      <w:fldChar w:fldCharType="end"/>
    </w:r>
  </w:p>
  <w:p w14:paraId="4601E8D7">
    <w:pPr>
      <w:pStyle w:val="12"/>
      <w:jc w:val="center"/>
    </w:pPr>
    <w:r>
      <w:fldChar w:fldCharType="begin"/>
    </w:r>
    <w:r>
      <w:instrText xml:space="preserve"> HYPERLINK "mailto:dpspinczow@dpspinczow.pl" \h </w:instrText>
    </w:r>
    <w:r>
      <w:fldChar w:fldCharType="separate"/>
    </w:r>
    <w:r>
      <w:rPr>
        <w:rStyle w:val="16"/>
        <w:lang w:val="pl-PL"/>
      </w:rPr>
      <w:t>dpspinczow@dpspinczow.pl</w:t>
    </w:r>
    <w:r>
      <w:rPr>
        <w:rStyle w:val="16"/>
        <w:lang w:val="pl-PL"/>
      </w:rPr>
      <w:fldChar w:fldCharType="end"/>
    </w:r>
    <w:r>
      <w:rPr>
        <w:lang w:val="pl-PL"/>
      </w:rPr>
      <w:t>; tel. 41 35 73451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9D925">
    <w:pPr>
      <w:pStyle w:val="13"/>
      <w:rPr>
        <w:b/>
        <w:color w:val="996633"/>
        <w:sz w:val="40"/>
        <w:szCs w:val="40"/>
      </w:rPr>
    </w:pPr>
    <w:r>
      <w:rPr>
        <w:b/>
        <w:color w:val="996633"/>
        <w:sz w:val="40"/>
        <w:szCs w:val="40"/>
      </w:rPr>
      <w:t xml:space="preserve"> </w:t>
    </w:r>
  </w:p>
  <w:p w14:paraId="428575AD">
    <w:pPr>
      <w:pStyle w:val="13"/>
      <w:jc w:val="center"/>
      <w:rPr>
        <w:sz w:val="28"/>
        <w:szCs w:val="28"/>
      </w:rPr>
    </w:pPr>
    <w:r>
      <w:rPr>
        <w:b/>
        <w:color w:val="996633"/>
        <w:sz w:val="28"/>
        <w:szCs w:val="28"/>
      </w:rPr>
      <w:t>DOM POMOCY SPOŁECZNEJ W PIŃCZOWIE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lvlText w:val="%1)"/>
      <w:lvlJc w:val="left"/>
      <w:pPr>
        <w:tabs>
          <w:tab w:val="left" w:pos="792"/>
        </w:tabs>
        <w:ind w:left="792" w:hanging="288"/>
      </w:pPr>
      <w:rPr>
        <w:rFonts w:ascii="Times New Roman" w:hAnsi="Times New Roman" w:cs="Times New Roman"/>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8461FADE"/>
    <w:multiLevelType w:val="multilevel"/>
    <w:tmpl w:val="8461FADE"/>
    <w:lvl w:ilvl="0" w:tentative="0">
      <w:start w:val="1"/>
      <w:numFmt w:val="decimal"/>
      <w:lvlText w:val="%1."/>
      <w:lvlJc w:val="left"/>
      <w:pPr>
        <w:tabs>
          <w:tab w:val="left" w:pos="504"/>
        </w:tabs>
        <w:ind w:left="504" w:hanging="360"/>
      </w:pPr>
      <w:rPr>
        <w:rFonts w:ascii="Times New Roman" w:hAnsi="Times New Roman" w:cs="Times New Roman"/>
        <w:spacing w:val="4"/>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9239341B"/>
    <w:multiLevelType w:val="multilevel"/>
    <w:tmpl w:val="9239341B"/>
    <w:lvl w:ilvl="0" w:tentative="0">
      <w:start w:val="1"/>
      <w:numFmt w:val="decimal"/>
      <w:lvlText w:val="%1)"/>
      <w:lvlJc w:val="left"/>
      <w:pPr>
        <w:ind w:left="720" w:hanging="360"/>
      </w:pPr>
      <w:rPr>
        <w:rFonts w:ascii="Times New Roman" w:hAnsi="Times New Roman" w:cs="Times New Roman"/>
        <w:sz w:val="22"/>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3">
    <w:nsid w:val="9288B902"/>
    <w:multiLevelType w:val="multilevel"/>
    <w:tmpl w:val="9288B902"/>
    <w:lvl w:ilvl="0" w:tentative="0">
      <w:start w:val="1"/>
      <w:numFmt w:val="decimal"/>
      <w:lvlText w:val="%1."/>
      <w:lvlJc w:val="left"/>
      <w:pPr>
        <w:tabs>
          <w:tab w:val="left" w:pos="504"/>
        </w:tabs>
        <w:ind w:left="504" w:hanging="360"/>
      </w:pPr>
      <w:rPr>
        <w:rFonts w:ascii="Times New Roman" w:hAnsi="Times New Roman" w:cs="Times New Roman"/>
        <w:b/>
        <w:bCs/>
        <w:spacing w:val="5"/>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9C8AC8EF"/>
    <w:multiLevelType w:val="multilevel"/>
    <w:tmpl w:val="9C8AC8EF"/>
    <w:lvl w:ilvl="0" w:tentative="0">
      <w:start w:val="1"/>
      <w:numFmt w:val="decimal"/>
      <w:lvlText w:val="%1."/>
      <w:lvlJc w:val="left"/>
      <w:pPr>
        <w:ind w:left="360" w:hanging="360"/>
      </w:pPr>
      <w:rPr>
        <w:rFonts w:ascii="Times New Roman" w:hAnsi="Times New Roman" w:cs="Times New Roman"/>
        <w:color w:val="00000A"/>
        <w:sz w:val="22"/>
      </w:rPr>
    </w:lvl>
    <w:lvl w:ilvl="1" w:tentative="0">
      <w:start w:val="1"/>
      <w:numFmt w:val="decimal"/>
      <w:lvlText w:val="%1.%2."/>
      <w:lvlJc w:val="left"/>
      <w:pPr>
        <w:ind w:left="792" w:hanging="432"/>
      </w:pPr>
      <w:rPr>
        <w:rFonts w:cs="Times New Roman"/>
        <w:sz w:val="20"/>
      </w:rPr>
    </w:lvl>
    <w:lvl w:ilvl="2" w:tentative="0">
      <w:start w:val="1"/>
      <w:numFmt w:val="decimal"/>
      <w:lvlText w:val="%1.%2.%3."/>
      <w:lvlJc w:val="left"/>
      <w:pPr>
        <w:ind w:left="1224" w:hanging="504"/>
      </w:pPr>
      <w:rPr>
        <w:rFonts w:ascii="Times New Roman" w:hAnsi="Times New Roman" w:cs="Times New Roman"/>
        <w:sz w:val="20"/>
      </w:rPr>
    </w:lvl>
    <w:lvl w:ilvl="3" w:tentative="0">
      <w:start w:val="1"/>
      <w:numFmt w:val="decimal"/>
      <w:lvlText w:val="%1.%2.%3.%4."/>
      <w:lvlJc w:val="left"/>
      <w:pPr>
        <w:ind w:left="1728" w:hanging="648"/>
      </w:pPr>
      <w:rPr>
        <w:rFonts w:cs="Times New Roman"/>
        <w:sz w:val="20"/>
      </w:rPr>
    </w:lvl>
    <w:lvl w:ilvl="4" w:tentative="0">
      <w:start w:val="1"/>
      <w:numFmt w:val="decimal"/>
      <w:lvlText w:val="%1.%2.%3.%4.%5."/>
      <w:lvlJc w:val="left"/>
      <w:pPr>
        <w:ind w:left="2232" w:hanging="792"/>
      </w:pPr>
      <w:rPr>
        <w:rFonts w:cs="Times New Roman"/>
      </w:rPr>
    </w:lvl>
    <w:lvl w:ilvl="5" w:tentative="0">
      <w:start w:val="1"/>
      <w:numFmt w:val="decimal"/>
      <w:lvlText w:val="%1.%2.%3.%4.%5.%6."/>
      <w:lvlJc w:val="left"/>
      <w:pPr>
        <w:ind w:left="2736" w:hanging="936"/>
      </w:pPr>
      <w:rPr>
        <w:rFonts w:cs="Times New Roman"/>
      </w:rPr>
    </w:lvl>
    <w:lvl w:ilvl="6" w:tentative="0">
      <w:start w:val="1"/>
      <w:numFmt w:val="decimal"/>
      <w:lvlText w:val="%1.%2.%3.%4.%5.%6.%7."/>
      <w:lvlJc w:val="left"/>
      <w:pPr>
        <w:ind w:left="3240" w:hanging="1080"/>
      </w:pPr>
      <w:rPr>
        <w:rFonts w:cs="Times New Roman"/>
      </w:rPr>
    </w:lvl>
    <w:lvl w:ilvl="7" w:tentative="0">
      <w:start w:val="1"/>
      <w:numFmt w:val="decimal"/>
      <w:lvlText w:val="%1.%2.%3.%4.%5.%6.%7.%8."/>
      <w:lvlJc w:val="left"/>
      <w:pPr>
        <w:ind w:left="3744" w:hanging="1224"/>
      </w:pPr>
      <w:rPr>
        <w:rFonts w:cs="Times New Roman"/>
      </w:rPr>
    </w:lvl>
    <w:lvl w:ilvl="8" w:tentative="0">
      <w:start w:val="1"/>
      <w:numFmt w:val="decimal"/>
      <w:lvlText w:val="%1.%2.%3.%4.%5.%6.%7.%8.%9."/>
      <w:lvlJc w:val="left"/>
      <w:pPr>
        <w:ind w:left="4320" w:hanging="1440"/>
      </w:pPr>
      <w:rPr>
        <w:rFonts w:cs="Times New Roman"/>
      </w:rPr>
    </w:lvl>
  </w:abstractNum>
  <w:abstractNum w:abstractNumId="5">
    <w:nsid w:val="B0F1ACD9"/>
    <w:multiLevelType w:val="multilevel"/>
    <w:tmpl w:val="B0F1ACD9"/>
    <w:lvl w:ilvl="0" w:tentative="0">
      <w:start w:val="1"/>
      <w:numFmt w:val="decimal"/>
      <w:lvlText w:val="%1."/>
      <w:lvlJc w:val="left"/>
      <w:pPr>
        <w:tabs>
          <w:tab w:val="left" w:pos="576"/>
        </w:tabs>
        <w:ind w:left="576" w:hanging="432"/>
      </w:pPr>
      <w:rPr>
        <w:rFonts w:ascii="Times New Roman" w:hAnsi="Times New Roman" w:cs="Times New Roman"/>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B5E306ED"/>
    <w:multiLevelType w:val="multilevel"/>
    <w:tmpl w:val="B5E306ED"/>
    <w:lvl w:ilvl="0" w:tentative="0">
      <w:start w:val="2"/>
      <w:numFmt w:val="decimal"/>
      <w:lvlText w:val="%1)"/>
      <w:lvlJc w:val="left"/>
      <w:pPr>
        <w:tabs>
          <w:tab w:val="left" w:pos="864"/>
        </w:tabs>
        <w:ind w:left="576" w:firstLine="0"/>
      </w:pPr>
      <w:rPr>
        <w:rFonts w:cs="Times New Roman"/>
        <w:spacing w:val="3"/>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7">
    <w:nsid w:val="BB64CFA9"/>
    <w:multiLevelType w:val="multilevel"/>
    <w:tmpl w:val="BB64CFA9"/>
    <w:lvl w:ilvl="0" w:tentative="0">
      <w:start w:val="1"/>
      <w:numFmt w:val="decimal"/>
      <w:lvlText w:val="%1."/>
      <w:lvlJc w:val="left"/>
      <w:pPr>
        <w:tabs>
          <w:tab w:val="left" w:pos="576"/>
        </w:tabs>
        <w:ind w:left="576" w:hanging="288"/>
      </w:pPr>
      <w:rPr>
        <w:rFonts w:ascii="Times New Roman" w:hAnsi="Times New Roman" w:cs="Times New Roman"/>
        <w:spacing w:val="1"/>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8">
    <w:nsid w:val="BE923771"/>
    <w:multiLevelType w:val="multilevel"/>
    <w:tmpl w:val="BE923771"/>
    <w:lvl w:ilvl="0" w:tentative="0">
      <w:start w:val="1"/>
      <w:numFmt w:val="decimal"/>
      <w:lvlText w:val="%1."/>
      <w:lvlJc w:val="left"/>
      <w:pPr>
        <w:tabs>
          <w:tab w:val="left" w:pos="576"/>
        </w:tabs>
        <w:ind w:left="576" w:hanging="432"/>
      </w:pPr>
      <w:rPr>
        <w:rFonts w:ascii="Times New Roman" w:hAnsi="Times New Roman" w:cs="Times New Roman"/>
        <w:spacing w:val="3"/>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BF205925"/>
    <w:multiLevelType w:val="multilevel"/>
    <w:tmpl w:val="BF205925"/>
    <w:lvl w:ilvl="0" w:tentative="0">
      <w:start w:val="1"/>
      <w:numFmt w:val="decimal"/>
      <w:lvlText w:val="%1."/>
      <w:lvlJc w:val="left"/>
      <w:pPr>
        <w:tabs>
          <w:tab w:val="left" w:pos="432"/>
        </w:tabs>
        <w:ind w:left="432" w:hanging="288"/>
      </w:pPr>
      <w:rPr>
        <w:rFonts w:ascii="Times New Roman" w:hAnsi="Times New Roman" w:cs="Times New Roman"/>
        <w:spacing w:val="7"/>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0">
    <w:nsid w:val="C8879AEF"/>
    <w:multiLevelType w:val="multilevel"/>
    <w:tmpl w:val="C8879AEF"/>
    <w:lvl w:ilvl="0" w:tentative="0">
      <w:start w:val="1"/>
      <w:numFmt w:val="decimal"/>
      <w:lvlText w:val="%1."/>
      <w:lvlJc w:val="left"/>
      <w:pPr>
        <w:tabs>
          <w:tab w:val="left" w:pos="864"/>
        </w:tabs>
        <w:ind w:left="864" w:hanging="216"/>
      </w:pPr>
      <w:rPr>
        <w:rFonts w:ascii="Times New Roman" w:hAnsi="Times New Roman" w:cs="Tahoma"/>
        <w:b w:val="0"/>
        <w:bCs w:val="0"/>
        <w:sz w:val="22"/>
        <w:szCs w:val="18"/>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1">
    <w:nsid w:val="CF092B84"/>
    <w:multiLevelType w:val="multilevel"/>
    <w:tmpl w:val="CF092B84"/>
    <w:lvl w:ilvl="0" w:tentative="0">
      <w:start w:val="1"/>
      <w:numFmt w:val="decimal"/>
      <w:lvlText w:val="%1."/>
      <w:lvlJc w:val="left"/>
      <w:pPr>
        <w:tabs>
          <w:tab w:val="left" w:pos="432"/>
        </w:tabs>
        <w:ind w:left="432" w:hanging="288"/>
      </w:pPr>
      <w:rPr>
        <w:rFonts w:ascii="Times New Roman" w:hAnsi="Times New Roman" w:cs="Times New Roman"/>
        <w:b/>
        <w:bCs w:val="0"/>
        <w:spacing w:val="6"/>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2">
    <w:nsid w:val="D7F9FE59"/>
    <w:multiLevelType w:val="multilevel"/>
    <w:tmpl w:val="D7F9FE59"/>
    <w:lvl w:ilvl="0" w:tentative="0">
      <w:start w:val="1"/>
      <w:numFmt w:val="decimal"/>
      <w:lvlText w:val="%1."/>
      <w:lvlJc w:val="left"/>
      <w:pPr>
        <w:tabs>
          <w:tab w:val="left" w:pos="504"/>
        </w:tabs>
        <w:ind w:left="504" w:hanging="288"/>
      </w:pPr>
      <w:rPr>
        <w:rFonts w:cs="Times New Roman"/>
        <w:b w:val="0"/>
        <w:bCs w:val="0"/>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3">
    <w:nsid w:val="DCBA6B53"/>
    <w:multiLevelType w:val="multilevel"/>
    <w:tmpl w:val="DCBA6B53"/>
    <w:lvl w:ilvl="0" w:tentative="0">
      <w:start w:val="1"/>
      <w:numFmt w:val="decimal"/>
      <w:lvlText w:val="%1."/>
      <w:lvlJc w:val="left"/>
      <w:pPr>
        <w:tabs>
          <w:tab w:val="left" w:pos="504"/>
        </w:tabs>
        <w:ind w:left="504" w:hanging="288"/>
      </w:pPr>
      <w:rPr>
        <w:rFonts w:ascii="Times New Roman" w:hAnsi="Times New Roman" w:cs="Times New Roman"/>
        <w:b/>
        <w:bCs w:val="0"/>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4">
    <w:nsid w:val="E093A4B0"/>
    <w:multiLevelType w:val="multilevel"/>
    <w:tmpl w:val="E093A4B0"/>
    <w:lvl w:ilvl="0" w:tentative="0">
      <w:start w:val="1"/>
      <w:numFmt w:val="decimal"/>
      <w:suff w:val="nothing"/>
      <w:lvlText w:val="%1)"/>
      <w:lvlJc w:val="left"/>
      <w:pPr>
        <w:ind w:left="720" w:hanging="360"/>
      </w:pPr>
    </w:lvl>
    <w:lvl w:ilvl="1" w:tentative="0">
      <w:start w:val="1"/>
      <w:numFmt w:val="none"/>
      <w:suff w:val="nothing"/>
      <w:lvlText w:val="."/>
      <w:lvlJc w:val="left"/>
      <w:pPr>
        <w:ind w:left="1080" w:hanging="360"/>
      </w:pPr>
    </w:lvl>
    <w:lvl w:ilvl="2" w:tentative="0">
      <w:start w:val="1"/>
      <w:numFmt w:val="none"/>
      <w:suff w:val="nothing"/>
      <w:lvlText w:val="."/>
      <w:lvlJc w:val="left"/>
      <w:pPr>
        <w:ind w:left="1440" w:hanging="360"/>
      </w:pPr>
    </w:lvl>
    <w:lvl w:ilvl="3" w:tentative="0">
      <w:start w:val="1"/>
      <w:numFmt w:val="none"/>
      <w:suff w:val="nothing"/>
      <w:lvlText w:val="."/>
      <w:lvlJc w:val="left"/>
      <w:pPr>
        <w:ind w:left="1800" w:hanging="360"/>
      </w:pPr>
    </w:lvl>
    <w:lvl w:ilvl="4" w:tentative="0">
      <w:start w:val="1"/>
      <w:numFmt w:val="none"/>
      <w:suff w:val="nothing"/>
      <w:lvlText w:val="."/>
      <w:lvlJc w:val="left"/>
      <w:pPr>
        <w:ind w:left="2160" w:hanging="360"/>
      </w:pPr>
    </w:lvl>
    <w:lvl w:ilvl="5" w:tentative="0">
      <w:start w:val="1"/>
      <w:numFmt w:val="none"/>
      <w:suff w:val="nothing"/>
      <w:lvlText w:val="."/>
      <w:lvlJc w:val="left"/>
      <w:pPr>
        <w:ind w:left="2520" w:hanging="360"/>
      </w:pPr>
    </w:lvl>
    <w:lvl w:ilvl="6" w:tentative="0">
      <w:start w:val="1"/>
      <w:numFmt w:val="none"/>
      <w:suff w:val="nothing"/>
      <w:lvlText w:val="."/>
      <w:lvlJc w:val="left"/>
      <w:pPr>
        <w:ind w:left="2880" w:hanging="360"/>
      </w:pPr>
    </w:lvl>
    <w:lvl w:ilvl="7" w:tentative="0">
      <w:start w:val="1"/>
      <w:numFmt w:val="none"/>
      <w:suff w:val="nothing"/>
      <w:lvlText w:val="."/>
      <w:lvlJc w:val="left"/>
      <w:pPr>
        <w:ind w:left="3240" w:hanging="360"/>
      </w:pPr>
    </w:lvl>
    <w:lvl w:ilvl="8" w:tentative="0">
      <w:start w:val="1"/>
      <w:numFmt w:val="none"/>
      <w:suff w:val="nothing"/>
      <w:lvlText w:val="."/>
      <w:lvlJc w:val="left"/>
      <w:pPr>
        <w:ind w:left="3600" w:hanging="360"/>
      </w:pPr>
    </w:lvl>
  </w:abstractNum>
  <w:abstractNum w:abstractNumId="15">
    <w:nsid w:val="F4B5D9F5"/>
    <w:multiLevelType w:val="multilevel"/>
    <w:tmpl w:val="F4B5D9F5"/>
    <w:lvl w:ilvl="0" w:tentative="0">
      <w:start w:val="1"/>
      <w:numFmt w:val="decimal"/>
      <w:lvlText w:val="%1."/>
      <w:lvlJc w:val="left"/>
      <w:pPr>
        <w:ind w:left="360" w:hanging="360"/>
      </w:pPr>
      <w:rPr>
        <w:rFonts w:ascii="Times New Roman" w:hAnsi="Times New Roman" w:cs="Times New Roman"/>
        <w:b/>
        <w:sz w:val="22"/>
      </w:rPr>
    </w:lvl>
    <w:lvl w:ilvl="1" w:tentative="0">
      <w:start w:val="1"/>
      <w:numFmt w:val="decimal"/>
      <w:lvlText w:val="%1.%2."/>
      <w:lvlJc w:val="left"/>
      <w:pPr>
        <w:ind w:left="792" w:hanging="432"/>
      </w:pPr>
      <w:rPr>
        <w:rFonts w:cs="Times New Roman"/>
      </w:rPr>
    </w:lvl>
    <w:lvl w:ilvl="2" w:tentative="0">
      <w:start w:val="1"/>
      <w:numFmt w:val="decimal"/>
      <w:lvlText w:val="%1.%2.%3."/>
      <w:lvlJc w:val="left"/>
      <w:pPr>
        <w:ind w:left="1224" w:hanging="504"/>
      </w:pPr>
      <w:rPr>
        <w:rFonts w:cs="Times New Roman"/>
      </w:rPr>
    </w:lvl>
    <w:lvl w:ilvl="3" w:tentative="0">
      <w:start w:val="1"/>
      <w:numFmt w:val="decimal"/>
      <w:lvlText w:val="%1.%2.%3.%4."/>
      <w:lvlJc w:val="left"/>
      <w:pPr>
        <w:ind w:left="1728" w:hanging="648"/>
      </w:pPr>
      <w:rPr>
        <w:rFonts w:cs="Times New Roman"/>
      </w:rPr>
    </w:lvl>
    <w:lvl w:ilvl="4" w:tentative="0">
      <w:start w:val="1"/>
      <w:numFmt w:val="decimal"/>
      <w:lvlText w:val="%1.%2.%3.%4.%5."/>
      <w:lvlJc w:val="left"/>
      <w:pPr>
        <w:ind w:left="2232" w:hanging="792"/>
      </w:pPr>
      <w:rPr>
        <w:rFonts w:cs="Times New Roman"/>
      </w:rPr>
    </w:lvl>
    <w:lvl w:ilvl="5" w:tentative="0">
      <w:start w:val="1"/>
      <w:numFmt w:val="decimal"/>
      <w:lvlText w:val="%1.%2.%3.%4.%5.%6."/>
      <w:lvlJc w:val="left"/>
      <w:pPr>
        <w:ind w:left="2736" w:hanging="936"/>
      </w:pPr>
      <w:rPr>
        <w:rFonts w:cs="Times New Roman"/>
      </w:rPr>
    </w:lvl>
    <w:lvl w:ilvl="6" w:tentative="0">
      <w:start w:val="1"/>
      <w:numFmt w:val="decimal"/>
      <w:lvlText w:val="%1.%2.%3.%4.%5.%6.%7."/>
      <w:lvlJc w:val="left"/>
      <w:pPr>
        <w:ind w:left="3240" w:hanging="1080"/>
      </w:pPr>
      <w:rPr>
        <w:rFonts w:cs="Times New Roman"/>
      </w:rPr>
    </w:lvl>
    <w:lvl w:ilvl="7" w:tentative="0">
      <w:start w:val="1"/>
      <w:numFmt w:val="decimal"/>
      <w:lvlText w:val="%1.%2.%3.%4.%5.%6.%7.%8."/>
      <w:lvlJc w:val="left"/>
      <w:pPr>
        <w:ind w:left="3744" w:hanging="1224"/>
      </w:pPr>
      <w:rPr>
        <w:rFonts w:cs="Times New Roman"/>
      </w:rPr>
    </w:lvl>
    <w:lvl w:ilvl="8" w:tentative="0">
      <w:start w:val="1"/>
      <w:numFmt w:val="decimal"/>
      <w:lvlText w:val="%1.%2.%3.%4.%5.%6.%7.%8.%9."/>
      <w:lvlJc w:val="left"/>
      <w:pPr>
        <w:ind w:left="4320" w:hanging="1440"/>
      </w:pPr>
      <w:rPr>
        <w:rFonts w:cs="Times New Roman"/>
      </w:rPr>
    </w:lvl>
  </w:abstractNum>
  <w:abstractNum w:abstractNumId="16">
    <w:nsid w:val="F7735DC9"/>
    <w:multiLevelType w:val="multilevel"/>
    <w:tmpl w:val="F7735DC9"/>
    <w:lvl w:ilvl="0" w:tentative="0">
      <w:start w:val="6"/>
      <w:numFmt w:val="decimal"/>
      <w:lvlText w:val="%1."/>
      <w:lvlJc w:val="left"/>
      <w:pPr>
        <w:tabs>
          <w:tab w:val="left" w:pos="360"/>
        </w:tabs>
        <w:ind w:left="360" w:hanging="288"/>
      </w:pPr>
      <w:rPr>
        <w:rFonts w:cs="Times New Roman"/>
        <w:sz w:val="20"/>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7">
    <w:nsid w:val="0053208E"/>
    <w:multiLevelType w:val="multilevel"/>
    <w:tmpl w:val="0053208E"/>
    <w:lvl w:ilvl="0" w:tentative="0">
      <w:start w:val="1"/>
      <w:numFmt w:val="upperRoman"/>
      <w:pStyle w:val="2"/>
      <w:lvlText w:val="%1."/>
      <w:lvlJc w:val="left"/>
      <w:pPr>
        <w:ind w:left="720" w:hanging="360"/>
      </w:pPr>
      <w:rPr>
        <w:rFonts w:ascii="Times New Roman" w:hAnsi="Times New Roman" w:cs="Times New Roman"/>
        <w:b w:val="0"/>
        <w:sz w:val="20"/>
      </w:rPr>
    </w:lvl>
    <w:lvl w:ilvl="1" w:tentative="0">
      <w:start w:val="1"/>
      <w:numFmt w:val="none"/>
      <w:suff w:val="nothing"/>
      <w:lvlText w:val=""/>
      <w:lvlJc w:val="left"/>
      <w:pPr>
        <w:ind w:left="0" w:firstLine="0"/>
      </w:pPr>
    </w:lvl>
    <w:lvl w:ilvl="2" w:tentative="0">
      <w:start w:val="1"/>
      <w:numFmt w:val="none"/>
      <w:pStyle w:val="4"/>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18">
    <w:nsid w:val="0248C179"/>
    <w:multiLevelType w:val="multilevel"/>
    <w:tmpl w:val="0248C179"/>
    <w:lvl w:ilvl="0" w:tentative="0">
      <w:start w:val="1"/>
      <w:numFmt w:val="decimal"/>
      <w:lvlText w:val="%1."/>
      <w:lvlJc w:val="left"/>
      <w:pPr>
        <w:tabs>
          <w:tab w:val="left" w:pos="504"/>
        </w:tabs>
        <w:ind w:left="504" w:hanging="360"/>
      </w:pPr>
      <w:rPr>
        <w:rFonts w:ascii="Times New Roman" w:hAnsi="Times New Roman" w:cs="Times New Roman"/>
        <w:sz w:val="20"/>
        <w:szCs w:val="20"/>
      </w:rPr>
    </w:lvl>
    <w:lvl w:ilvl="1" w:tentative="0">
      <w:start w:val="1"/>
      <w:numFmt w:val="decimal"/>
      <w:lvlText w:val="%2."/>
      <w:lvlJc w:val="left"/>
      <w:pPr>
        <w:ind w:left="360" w:hanging="360"/>
      </w:pPr>
      <w:rPr>
        <w:rFonts w:eastAsia="Times New Roman" w:cs="Arial"/>
        <w:b w:val="0"/>
        <w:i w:val="0"/>
        <w:strike w:val="0"/>
        <w:dstrike w:val="0"/>
        <w:color w:val="00000A"/>
        <w:sz w:val="16"/>
        <w:szCs w:val="16"/>
      </w:rPr>
    </w:lvl>
    <w:lvl w:ilvl="2" w:tentative="0">
      <w:start w:val="1"/>
      <w:numFmt w:val="decimal"/>
      <w:lvlText w:val="%1.%2.%3."/>
      <w:lvlJc w:val="left"/>
      <w:pPr>
        <w:ind w:left="720" w:hanging="720"/>
      </w:pPr>
      <w:rPr>
        <w:rFonts w:cs="Times New Roman"/>
        <w:b w:val="0"/>
        <w:i w:val="0"/>
      </w:rPr>
    </w:lvl>
    <w:lvl w:ilvl="3" w:tentative="0">
      <w:start w:val="1"/>
      <w:numFmt w:val="decimal"/>
      <w:lvlText w:val="%1.%2.%3.%4."/>
      <w:lvlJc w:val="left"/>
      <w:pPr>
        <w:ind w:left="720" w:hanging="720"/>
      </w:pPr>
      <w:rPr>
        <w:rFonts w:cs="Times New Roman"/>
        <w:b w:val="0"/>
        <w:i w:val="0"/>
      </w:rPr>
    </w:lvl>
    <w:lvl w:ilvl="4" w:tentative="0">
      <w:start w:val="1"/>
      <w:numFmt w:val="decimal"/>
      <w:lvlText w:val="%1.%2.%3.%4.%5."/>
      <w:lvlJc w:val="left"/>
      <w:pPr>
        <w:ind w:left="1080" w:hanging="1080"/>
      </w:pPr>
      <w:rPr>
        <w:rFonts w:cs="Times New Roman"/>
        <w:b w:val="0"/>
        <w:i w:val="0"/>
      </w:rPr>
    </w:lvl>
    <w:lvl w:ilvl="5" w:tentative="0">
      <w:start w:val="1"/>
      <w:numFmt w:val="decimal"/>
      <w:lvlText w:val="%1.%2.%3.%4.%5.%6."/>
      <w:lvlJc w:val="left"/>
      <w:pPr>
        <w:ind w:left="1080" w:hanging="1080"/>
      </w:pPr>
      <w:rPr>
        <w:rFonts w:cs="Times New Roman"/>
        <w:b w:val="0"/>
        <w:i w:val="0"/>
      </w:rPr>
    </w:lvl>
    <w:lvl w:ilvl="6" w:tentative="0">
      <w:start w:val="1"/>
      <w:numFmt w:val="decimal"/>
      <w:lvlText w:val="%1.%2.%3.%4.%5.%6.%7."/>
      <w:lvlJc w:val="left"/>
      <w:pPr>
        <w:ind w:left="1440" w:hanging="1440"/>
      </w:pPr>
      <w:rPr>
        <w:rFonts w:cs="Times New Roman"/>
        <w:b w:val="0"/>
        <w:i w:val="0"/>
      </w:rPr>
    </w:lvl>
    <w:lvl w:ilvl="7" w:tentative="0">
      <w:start w:val="1"/>
      <w:numFmt w:val="decimal"/>
      <w:lvlText w:val="%1.%2.%3.%4.%5.%6.%7.%8."/>
      <w:lvlJc w:val="left"/>
      <w:pPr>
        <w:ind w:left="1440" w:hanging="1440"/>
      </w:pPr>
      <w:rPr>
        <w:rFonts w:cs="Times New Roman"/>
        <w:b w:val="0"/>
        <w:i w:val="0"/>
      </w:rPr>
    </w:lvl>
    <w:lvl w:ilvl="8" w:tentative="0">
      <w:start w:val="1"/>
      <w:numFmt w:val="decimal"/>
      <w:lvlText w:val="%1.%2.%3.%4.%5.%6.%7.%8.%9."/>
      <w:lvlJc w:val="left"/>
      <w:pPr>
        <w:ind w:left="1800" w:hanging="1800"/>
      </w:pPr>
      <w:rPr>
        <w:rFonts w:cs="Times New Roman"/>
        <w:b w:val="0"/>
        <w:i w:val="0"/>
      </w:rPr>
    </w:lvl>
  </w:abstractNum>
  <w:abstractNum w:abstractNumId="19">
    <w:nsid w:val="03D62ECE"/>
    <w:multiLevelType w:val="multilevel"/>
    <w:tmpl w:val="03D62ECE"/>
    <w:lvl w:ilvl="0" w:tentative="0">
      <w:start w:val="1"/>
      <w:numFmt w:val="decimal"/>
      <w:lvlText w:val="%1."/>
      <w:lvlJc w:val="left"/>
      <w:pPr>
        <w:tabs>
          <w:tab w:val="left" w:pos="576"/>
        </w:tabs>
        <w:ind w:left="576" w:hanging="432"/>
      </w:pPr>
      <w:rPr>
        <w:rFonts w:cs="Times New Roman"/>
        <w:b w:val="0"/>
        <w:bCs w:val="0"/>
        <w:spacing w:val="5"/>
        <w:sz w:val="20"/>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0">
    <w:nsid w:val="0E640482"/>
    <w:multiLevelType w:val="multilevel"/>
    <w:tmpl w:val="0E640482"/>
    <w:lvl w:ilvl="0" w:tentative="0">
      <w:start w:val="4"/>
      <w:numFmt w:val="decimal"/>
      <w:lvlText w:val="%1)"/>
      <w:lvlJc w:val="left"/>
      <w:pPr>
        <w:tabs>
          <w:tab w:val="left" w:pos="576"/>
        </w:tabs>
        <w:ind w:left="576" w:hanging="288"/>
      </w:pPr>
      <w:rPr>
        <w:rFonts w:cs="Times New Roman"/>
        <w:b/>
        <w:bCs/>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1">
    <w:nsid w:val="243FCF68"/>
    <w:multiLevelType w:val="multilevel"/>
    <w:tmpl w:val="243FCF68"/>
    <w:lvl w:ilvl="0" w:tentative="0">
      <w:start w:val="1"/>
      <w:numFmt w:val="lowerLetter"/>
      <w:lvlText w:val="%1)"/>
      <w:lvlJc w:val="left"/>
      <w:pPr>
        <w:tabs>
          <w:tab w:val="left" w:pos="792"/>
        </w:tabs>
        <w:ind w:left="792" w:hanging="432"/>
      </w:pPr>
      <w:rPr>
        <w:rFonts w:ascii="Times New Roman" w:hAnsi="Times New Roman" w:cs="Times New Roman"/>
        <w:sz w:val="22"/>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2">
    <w:nsid w:val="2470EC97"/>
    <w:multiLevelType w:val="multilevel"/>
    <w:tmpl w:val="2470EC97"/>
    <w:lvl w:ilvl="0" w:tentative="0">
      <w:start w:val="1"/>
      <w:numFmt w:val="decimal"/>
      <w:lvlText w:val="%1."/>
      <w:lvlJc w:val="left"/>
      <w:pPr>
        <w:tabs>
          <w:tab w:val="left" w:pos="432"/>
        </w:tabs>
        <w:ind w:left="432" w:hanging="288"/>
      </w:pPr>
      <w:rPr>
        <w:rFonts w:ascii="Times New Roman" w:hAnsi="Times New Roman" w:cs="Times New Roman"/>
        <w:spacing w:val="-1"/>
        <w:sz w:val="22"/>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3">
    <w:nsid w:val="25B654F3"/>
    <w:multiLevelType w:val="multilevel"/>
    <w:tmpl w:val="25B654F3"/>
    <w:lvl w:ilvl="0" w:tentative="0">
      <w:start w:val="1"/>
      <w:numFmt w:val="decimal"/>
      <w:lvlText w:val="%1)"/>
      <w:lvlJc w:val="left"/>
      <w:pPr>
        <w:tabs>
          <w:tab w:val="left" w:pos="576"/>
        </w:tabs>
        <w:ind w:left="576" w:hanging="432"/>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4">
    <w:nsid w:val="2A8F537B"/>
    <w:multiLevelType w:val="multilevel"/>
    <w:tmpl w:val="2A8F537B"/>
    <w:lvl w:ilvl="0" w:tentative="0">
      <w:start w:val="1"/>
      <w:numFmt w:val="decimal"/>
      <w:lvlText w:val="%1."/>
      <w:lvlJc w:val="left"/>
      <w:pPr>
        <w:tabs>
          <w:tab w:val="left" w:pos="504"/>
        </w:tabs>
        <w:ind w:left="504" w:hanging="360"/>
      </w:pPr>
      <w:rPr>
        <w:rFonts w:cs="Times New Roman"/>
        <w:spacing w:val="2"/>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5">
    <w:nsid w:val="30FC5B15"/>
    <w:multiLevelType w:val="multilevel"/>
    <w:tmpl w:val="30FC5B15"/>
    <w:lvl w:ilvl="0" w:tentative="0">
      <w:start w:val="1"/>
      <w:numFmt w:val="decimal"/>
      <w:lvlText w:val="%1)"/>
      <w:lvlJc w:val="left"/>
      <w:pPr>
        <w:ind w:left="1080" w:hanging="360"/>
      </w:pPr>
      <w:rPr>
        <w:rFonts w:ascii="Times New Roman" w:hAnsi="Times New Roman" w:cs="Times New Roman"/>
        <w:sz w:val="22"/>
        <w:szCs w:val="24"/>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6">
    <w:nsid w:val="39A0D9AC"/>
    <w:multiLevelType w:val="multilevel"/>
    <w:tmpl w:val="39A0D9AC"/>
    <w:lvl w:ilvl="0" w:tentative="0">
      <w:start w:val="1"/>
      <w:numFmt w:val="decimal"/>
      <w:lvlText w:val="%1)"/>
      <w:lvlJc w:val="left"/>
      <w:pPr>
        <w:tabs>
          <w:tab w:val="left" w:pos="792"/>
        </w:tabs>
        <w:ind w:left="792" w:hanging="288"/>
      </w:pPr>
      <w:rPr>
        <w:rFonts w:ascii="Times New Roman" w:hAnsi="Times New Roman" w:cs="Times New Roman"/>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7">
    <w:nsid w:val="46A08BB8"/>
    <w:multiLevelType w:val="multilevel"/>
    <w:tmpl w:val="46A08BB8"/>
    <w:lvl w:ilvl="0" w:tentative="0">
      <w:start w:val="4"/>
      <w:numFmt w:val="decimal"/>
      <w:lvlText w:val="%1)"/>
      <w:lvlJc w:val="left"/>
      <w:pPr>
        <w:tabs>
          <w:tab w:val="left" w:pos="576"/>
        </w:tabs>
        <w:ind w:left="576" w:hanging="288"/>
      </w:pPr>
      <w:rPr>
        <w:rFonts w:ascii="Times New Roman" w:hAnsi="Times New Roman" w:cs="Times New Roman"/>
        <w:b/>
        <w:bCs/>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8">
    <w:nsid w:val="4C1BAE26"/>
    <w:multiLevelType w:val="multilevel"/>
    <w:tmpl w:val="4C1BAE26"/>
    <w:lvl w:ilvl="0" w:tentative="0">
      <w:start w:val="2"/>
      <w:numFmt w:val="decimal"/>
      <w:lvlText w:val="%1)"/>
      <w:lvlJc w:val="left"/>
      <w:pPr>
        <w:tabs>
          <w:tab w:val="left" w:pos="432"/>
        </w:tabs>
        <w:ind w:left="432" w:hanging="288"/>
      </w:pPr>
      <w:rPr>
        <w:rFonts w:ascii="Times New Roman" w:hAnsi="Times New Roman" w:cs="Times New Roman"/>
        <w:b/>
        <w:sz w:val="22"/>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9">
    <w:nsid w:val="4D4DC07F"/>
    <w:multiLevelType w:val="multilevel"/>
    <w:tmpl w:val="4D4DC07F"/>
    <w:lvl w:ilvl="0" w:tentative="0">
      <w:start w:val="1"/>
      <w:numFmt w:val="decimal"/>
      <w:lvlText w:val="%1."/>
      <w:lvlJc w:val="left"/>
      <w:pPr>
        <w:tabs>
          <w:tab w:val="left" w:pos="864"/>
        </w:tabs>
        <w:ind w:left="864" w:hanging="216"/>
      </w:pPr>
      <w:rPr>
        <w:rFonts w:ascii="Times New Roman" w:hAnsi="Times New Roman" w:cs="Tahoma"/>
        <w:b w:val="0"/>
        <w:bCs w:val="0"/>
        <w:sz w:val="22"/>
        <w:szCs w:val="18"/>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0">
    <w:nsid w:val="4D94DA66"/>
    <w:multiLevelType w:val="multilevel"/>
    <w:tmpl w:val="4D94DA66"/>
    <w:lvl w:ilvl="0" w:tentative="0">
      <w:start w:val="6"/>
      <w:numFmt w:val="decimal"/>
      <w:lvlText w:val="%1."/>
      <w:lvlJc w:val="left"/>
      <w:pPr>
        <w:tabs>
          <w:tab w:val="left" w:pos="360"/>
        </w:tabs>
        <w:ind w:left="360" w:hanging="288"/>
      </w:pPr>
      <w:rPr>
        <w:rFonts w:ascii="Times New Roman" w:hAnsi="Times New Roman" w:cs="Times New Roman"/>
        <w:sz w:val="22"/>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1">
    <w:nsid w:val="58765686"/>
    <w:multiLevelType w:val="multilevel"/>
    <w:tmpl w:val="58765686"/>
    <w:lvl w:ilvl="0" w:tentative="0">
      <w:start w:val="1"/>
      <w:numFmt w:val="decimal"/>
      <w:lvlText w:val="%1."/>
      <w:lvlJc w:val="left"/>
      <w:pPr>
        <w:tabs>
          <w:tab w:val="left" w:pos="504"/>
        </w:tabs>
        <w:ind w:left="504" w:hanging="360"/>
      </w:pPr>
      <w:rPr>
        <w:rFonts w:cs="Times New Roman"/>
        <w:spacing w:val="3"/>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2">
    <w:nsid w:val="59ADCABA"/>
    <w:multiLevelType w:val="multilevel"/>
    <w:tmpl w:val="59ADCABA"/>
    <w:lvl w:ilvl="0" w:tentative="0">
      <w:start w:val="1"/>
      <w:numFmt w:val="none"/>
      <w:suff w:val="nothing"/>
      <w:lvlText w:val=""/>
      <w:lvlJc w:val="left"/>
      <w:pPr>
        <w:ind w:left="720" w:firstLine="0"/>
      </w:pPr>
    </w:lvl>
    <w:lvl w:ilvl="1" w:tentative="0">
      <w:start w:val="1"/>
      <w:numFmt w:val="none"/>
      <w:suff w:val="nothing"/>
      <w:lvlText w:val=""/>
      <w:lvlJc w:val="left"/>
      <w:pPr>
        <w:ind w:left="1080" w:firstLine="0"/>
      </w:pPr>
    </w:lvl>
    <w:lvl w:ilvl="2" w:tentative="0">
      <w:start w:val="1"/>
      <w:numFmt w:val="none"/>
      <w:suff w:val="nothing"/>
      <w:lvlText w:val=""/>
      <w:lvlJc w:val="left"/>
      <w:pPr>
        <w:ind w:left="1440" w:firstLine="0"/>
      </w:pPr>
    </w:lvl>
    <w:lvl w:ilvl="3" w:tentative="0">
      <w:start w:val="1"/>
      <w:numFmt w:val="none"/>
      <w:suff w:val="nothing"/>
      <w:lvlText w:val=""/>
      <w:lvlJc w:val="left"/>
      <w:pPr>
        <w:ind w:left="1800" w:firstLine="0"/>
      </w:pPr>
    </w:lvl>
    <w:lvl w:ilvl="4" w:tentative="0">
      <w:start w:val="1"/>
      <w:numFmt w:val="none"/>
      <w:suff w:val="nothing"/>
      <w:lvlText w:val=""/>
      <w:lvlJc w:val="left"/>
      <w:pPr>
        <w:ind w:left="2160" w:firstLine="0"/>
      </w:pPr>
    </w:lvl>
    <w:lvl w:ilvl="5" w:tentative="0">
      <w:start w:val="1"/>
      <w:numFmt w:val="none"/>
      <w:suff w:val="nothing"/>
      <w:lvlText w:val=""/>
      <w:lvlJc w:val="left"/>
      <w:pPr>
        <w:ind w:left="2520" w:firstLine="0"/>
      </w:pPr>
    </w:lvl>
    <w:lvl w:ilvl="6" w:tentative="0">
      <w:start w:val="1"/>
      <w:numFmt w:val="none"/>
      <w:suff w:val="nothing"/>
      <w:lvlText w:val=""/>
      <w:lvlJc w:val="left"/>
      <w:pPr>
        <w:ind w:left="2880" w:firstLine="0"/>
      </w:pPr>
    </w:lvl>
    <w:lvl w:ilvl="7" w:tentative="0">
      <w:start w:val="1"/>
      <w:numFmt w:val="none"/>
      <w:suff w:val="nothing"/>
      <w:lvlText w:val=""/>
      <w:lvlJc w:val="left"/>
      <w:pPr>
        <w:ind w:left="3240" w:firstLine="0"/>
      </w:pPr>
    </w:lvl>
    <w:lvl w:ilvl="8" w:tentative="0">
      <w:start w:val="1"/>
      <w:numFmt w:val="none"/>
      <w:suff w:val="nothing"/>
      <w:lvlText w:val=""/>
      <w:lvlJc w:val="left"/>
      <w:pPr>
        <w:ind w:left="3600" w:firstLine="0"/>
      </w:pPr>
    </w:lvl>
  </w:abstractNum>
  <w:abstractNum w:abstractNumId="33">
    <w:nsid w:val="5A241D34"/>
    <w:multiLevelType w:val="multilevel"/>
    <w:tmpl w:val="5A241D34"/>
    <w:lvl w:ilvl="0" w:tentative="0">
      <w:start w:val="1"/>
      <w:numFmt w:val="decimal"/>
      <w:lvlText w:val="%1)"/>
      <w:lvlJc w:val="left"/>
      <w:pPr>
        <w:tabs>
          <w:tab w:val="left" w:pos="864"/>
        </w:tabs>
        <w:ind w:left="864" w:hanging="360"/>
      </w:pPr>
      <w:rPr>
        <w:rFonts w:ascii="Times New Roman" w:hAnsi="Times New Roman" w:cs="Times New Roman"/>
        <w:b/>
        <w:bCs/>
        <w:i/>
        <w:iCs/>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4">
    <w:nsid w:val="60382F6E"/>
    <w:multiLevelType w:val="multilevel"/>
    <w:tmpl w:val="60382F6E"/>
    <w:lvl w:ilvl="0" w:tentative="0">
      <w:start w:val="1"/>
      <w:numFmt w:val="lowerLetter"/>
      <w:lvlText w:val="%1)"/>
      <w:lvlJc w:val="left"/>
      <w:pPr>
        <w:tabs>
          <w:tab w:val="left" w:pos="720"/>
        </w:tabs>
        <w:ind w:left="720" w:hanging="288"/>
      </w:pPr>
      <w:rPr>
        <w:rFonts w:ascii="Times New Roman" w:hAnsi="Times New Roman" w:cs="Times New Roman"/>
        <w:sz w:val="22"/>
        <w:szCs w:val="20"/>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5">
    <w:nsid w:val="629F7852"/>
    <w:multiLevelType w:val="multilevel"/>
    <w:tmpl w:val="629F7852"/>
    <w:lvl w:ilvl="0" w:tentative="0">
      <w:start w:val="1"/>
      <w:numFmt w:val="decimal"/>
      <w:lvlText w:val="%1."/>
      <w:lvlJc w:val="left"/>
      <w:pPr>
        <w:tabs>
          <w:tab w:val="left" w:pos="504"/>
        </w:tabs>
        <w:ind w:left="504" w:hanging="360"/>
      </w:pPr>
      <w:rPr>
        <w:rFonts w:cs="Times New Roman"/>
        <w:b/>
        <w:bCs/>
        <w:spacing w:val="5"/>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6">
    <w:nsid w:val="72183CF9"/>
    <w:multiLevelType w:val="multilevel"/>
    <w:tmpl w:val="72183CF9"/>
    <w:lvl w:ilvl="0" w:tentative="0">
      <w:start w:val="1"/>
      <w:numFmt w:val="decimal"/>
      <w:lvlText w:val="%1."/>
      <w:lvlJc w:val="left"/>
      <w:pPr>
        <w:tabs>
          <w:tab w:val="left" w:pos="504"/>
        </w:tabs>
        <w:ind w:left="504" w:hanging="360"/>
      </w:pPr>
      <w:rPr>
        <w:rFonts w:ascii="Times New Roman" w:hAnsi="Times New Roman" w:cs="Times New Roman"/>
        <w:sz w:val="22"/>
        <w:szCs w:val="20"/>
      </w:rPr>
    </w:lvl>
    <w:lvl w:ilvl="1" w:tentative="0">
      <w:start w:val="1"/>
      <w:numFmt w:val="decimal"/>
      <w:lvlText w:val="%2."/>
      <w:lvlJc w:val="left"/>
      <w:pPr>
        <w:ind w:left="360" w:hanging="360"/>
      </w:pPr>
      <w:rPr>
        <w:rFonts w:eastAsia="Times New Roman" w:cs="Arial"/>
        <w:b w:val="0"/>
        <w:i w:val="0"/>
        <w:strike w:val="0"/>
        <w:dstrike w:val="0"/>
        <w:color w:val="00000A"/>
        <w:sz w:val="16"/>
        <w:szCs w:val="16"/>
      </w:rPr>
    </w:lvl>
    <w:lvl w:ilvl="2" w:tentative="0">
      <w:start w:val="1"/>
      <w:numFmt w:val="decimal"/>
      <w:lvlText w:val="%1.%2.%3."/>
      <w:lvlJc w:val="left"/>
      <w:pPr>
        <w:ind w:left="720" w:hanging="720"/>
      </w:pPr>
      <w:rPr>
        <w:rFonts w:cs="Times New Roman"/>
        <w:b w:val="0"/>
        <w:i w:val="0"/>
      </w:rPr>
    </w:lvl>
    <w:lvl w:ilvl="3" w:tentative="0">
      <w:start w:val="1"/>
      <w:numFmt w:val="decimal"/>
      <w:lvlText w:val="%1.%2.%3.%4."/>
      <w:lvlJc w:val="left"/>
      <w:pPr>
        <w:ind w:left="720" w:hanging="720"/>
      </w:pPr>
      <w:rPr>
        <w:rFonts w:cs="Times New Roman"/>
        <w:b w:val="0"/>
        <w:i w:val="0"/>
      </w:rPr>
    </w:lvl>
    <w:lvl w:ilvl="4" w:tentative="0">
      <w:start w:val="1"/>
      <w:numFmt w:val="decimal"/>
      <w:lvlText w:val="%1.%2.%3.%4.%5."/>
      <w:lvlJc w:val="left"/>
      <w:pPr>
        <w:ind w:left="1080" w:hanging="1080"/>
      </w:pPr>
      <w:rPr>
        <w:rFonts w:cs="Times New Roman"/>
        <w:b w:val="0"/>
        <w:i w:val="0"/>
      </w:rPr>
    </w:lvl>
    <w:lvl w:ilvl="5" w:tentative="0">
      <w:start w:val="1"/>
      <w:numFmt w:val="decimal"/>
      <w:lvlText w:val="%1.%2.%3.%4.%5.%6."/>
      <w:lvlJc w:val="left"/>
      <w:pPr>
        <w:ind w:left="1080" w:hanging="1080"/>
      </w:pPr>
      <w:rPr>
        <w:rFonts w:cs="Times New Roman"/>
        <w:b w:val="0"/>
        <w:i w:val="0"/>
      </w:rPr>
    </w:lvl>
    <w:lvl w:ilvl="6" w:tentative="0">
      <w:start w:val="1"/>
      <w:numFmt w:val="decimal"/>
      <w:lvlText w:val="%1.%2.%3.%4.%5.%6.%7."/>
      <w:lvlJc w:val="left"/>
      <w:pPr>
        <w:ind w:left="1440" w:hanging="1440"/>
      </w:pPr>
      <w:rPr>
        <w:rFonts w:cs="Times New Roman"/>
        <w:b w:val="0"/>
        <w:i w:val="0"/>
      </w:rPr>
    </w:lvl>
    <w:lvl w:ilvl="7" w:tentative="0">
      <w:start w:val="1"/>
      <w:numFmt w:val="decimal"/>
      <w:lvlText w:val="%1.%2.%3.%4.%5.%6.%7.%8."/>
      <w:lvlJc w:val="left"/>
      <w:pPr>
        <w:ind w:left="1440" w:hanging="1440"/>
      </w:pPr>
      <w:rPr>
        <w:rFonts w:cs="Times New Roman"/>
        <w:b w:val="0"/>
        <w:i w:val="0"/>
      </w:rPr>
    </w:lvl>
    <w:lvl w:ilvl="8" w:tentative="0">
      <w:start w:val="1"/>
      <w:numFmt w:val="decimal"/>
      <w:lvlText w:val="%1.%2.%3.%4.%5.%6.%7.%8.%9."/>
      <w:lvlJc w:val="left"/>
      <w:pPr>
        <w:ind w:left="1800" w:hanging="1800"/>
      </w:pPr>
      <w:rPr>
        <w:rFonts w:cs="Times New Roman"/>
        <w:b w:val="0"/>
        <w:i w:val="0"/>
      </w:rPr>
    </w:lvl>
  </w:abstractNum>
  <w:abstractNum w:abstractNumId="37">
    <w:nsid w:val="77ECEA79"/>
    <w:multiLevelType w:val="multilevel"/>
    <w:tmpl w:val="77ECEA79"/>
    <w:lvl w:ilvl="0" w:tentative="0">
      <w:start w:val="1"/>
      <w:numFmt w:val="decimal"/>
      <w:lvlText w:val="%1."/>
      <w:lvlJc w:val="left"/>
      <w:pPr>
        <w:tabs>
          <w:tab w:val="left" w:pos="576"/>
        </w:tabs>
        <w:ind w:left="576" w:hanging="432"/>
      </w:pPr>
      <w:rPr>
        <w:rFonts w:cs="Times New Roman"/>
        <w:spacing w:val="3"/>
        <w:sz w:val="19"/>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8">
    <w:nsid w:val="79AA4FA4"/>
    <w:multiLevelType w:val="multilevel"/>
    <w:tmpl w:val="79AA4FA4"/>
    <w:lvl w:ilvl="0" w:tentative="0">
      <w:start w:val="1"/>
      <w:numFmt w:val="decimal"/>
      <w:lvlText w:val="%1)"/>
      <w:lvlJc w:val="left"/>
      <w:pPr>
        <w:ind w:left="1429" w:hanging="360"/>
      </w:pPr>
      <w:rPr>
        <w:rFonts w:ascii="Times New Roman" w:hAnsi="Times New Roman" w:cs="Calibri"/>
        <w:sz w:val="22"/>
        <w:szCs w:val="24"/>
        <w:lang w:eastAsia="pl-P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9">
    <w:nsid w:val="7C246926"/>
    <w:multiLevelType w:val="multilevel"/>
    <w:tmpl w:val="7C246926"/>
    <w:lvl w:ilvl="0" w:tentative="0">
      <w:start w:val="1"/>
      <w:numFmt w:val="decimal"/>
      <w:lvlText w:val="%1)"/>
      <w:lvlJc w:val="left"/>
      <w:pPr>
        <w:tabs>
          <w:tab w:val="left" w:pos="792"/>
        </w:tabs>
        <w:ind w:left="792" w:hanging="216"/>
      </w:pPr>
      <w:rPr>
        <w:rFonts w:ascii="Times New Roman" w:hAnsi="Times New Roman" w:cs="Times New Roman"/>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0">
    <w:nsid w:val="7DEC2089"/>
    <w:multiLevelType w:val="multilevel"/>
    <w:tmpl w:val="7DEC2089"/>
    <w:lvl w:ilvl="0" w:tentative="0">
      <w:start w:val="1"/>
      <w:numFmt w:val="decimal"/>
      <w:lvlText w:val="%1."/>
      <w:lvlJc w:val="left"/>
      <w:pPr>
        <w:tabs>
          <w:tab w:val="left" w:pos="504"/>
        </w:tabs>
        <w:ind w:left="504" w:hanging="360"/>
      </w:pPr>
      <w:rPr>
        <w:rFonts w:ascii="Times New Roman" w:hAnsi="Times New Roman" w:cs="Times New Roman"/>
        <w:spacing w:val="3"/>
        <w:sz w:val="22"/>
        <w:szCs w:val="19"/>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7"/>
  </w:num>
  <w:num w:numId="2">
    <w:abstractNumId w:val="11"/>
  </w:num>
  <w:num w:numId="3">
    <w:abstractNumId w:val="32"/>
  </w:num>
  <w:num w:numId="4">
    <w:abstractNumId w:val="9"/>
  </w:num>
  <w:num w:numId="5">
    <w:abstractNumId w:val="6"/>
  </w:num>
  <w:num w:numId="6">
    <w:abstractNumId w:val="19"/>
  </w:num>
  <w:num w:numId="7">
    <w:abstractNumId w:val="23"/>
  </w:num>
  <w:num w:numId="8">
    <w:abstractNumId w:val="36"/>
  </w:num>
  <w:num w:numId="9">
    <w:abstractNumId w:val="18"/>
  </w:num>
  <w:num w:numId="10">
    <w:abstractNumId w:val="2"/>
  </w:num>
  <w:num w:numId="11">
    <w:abstractNumId w:val="24"/>
  </w:num>
  <w:num w:numId="12">
    <w:abstractNumId w:val="33"/>
  </w:num>
  <w:num w:numId="13">
    <w:abstractNumId w:val="10"/>
  </w:num>
  <w:num w:numId="14">
    <w:abstractNumId w:val="29"/>
  </w:num>
  <w:num w:numId="15">
    <w:abstractNumId w:val="15"/>
  </w:num>
  <w:num w:numId="16">
    <w:abstractNumId w:val="22"/>
  </w:num>
  <w:num w:numId="17">
    <w:abstractNumId w:val="13"/>
  </w:num>
  <w:num w:numId="18">
    <w:abstractNumId w:val="12"/>
  </w:num>
  <w:num w:numId="19">
    <w:abstractNumId w:val="4"/>
  </w:num>
  <w:num w:numId="20">
    <w:abstractNumId w:val="28"/>
  </w:num>
  <w:num w:numId="21">
    <w:abstractNumId w:val="34"/>
  </w:num>
  <w:num w:numId="22">
    <w:abstractNumId w:val="20"/>
  </w:num>
  <w:num w:numId="23">
    <w:abstractNumId w:val="27"/>
  </w:num>
  <w:num w:numId="24">
    <w:abstractNumId w:val="5"/>
  </w:num>
  <w:num w:numId="25">
    <w:abstractNumId w:val="39"/>
  </w:num>
  <w:num w:numId="26">
    <w:abstractNumId w:val="37"/>
  </w:num>
  <w:num w:numId="27">
    <w:abstractNumId w:val="8"/>
  </w:num>
  <w:num w:numId="28">
    <w:abstractNumId w:val="35"/>
  </w:num>
  <w:num w:numId="29">
    <w:abstractNumId w:val="3"/>
  </w:num>
  <w:num w:numId="30">
    <w:abstractNumId w:val="26"/>
  </w:num>
  <w:num w:numId="31">
    <w:abstractNumId w:val="1"/>
  </w:num>
  <w:num w:numId="32">
    <w:abstractNumId w:val="31"/>
  </w:num>
  <w:num w:numId="33">
    <w:abstractNumId w:val="40"/>
  </w:num>
  <w:num w:numId="34">
    <w:abstractNumId w:val="0"/>
  </w:num>
  <w:num w:numId="35">
    <w:abstractNumId w:val="21"/>
  </w:num>
  <w:num w:numId="36">
    <w:abstractNumId w:val="30"/>
  </w:num>
  <w:num w:numId="37">
    <w:abstractNumId w:val="16"/>
  </w:num>
  <w:num w:numId="38">
    <w:abstractNumId w:val="14"/>
  </w:num>
  <w:num w:numId="39">
    <w:abstractNumId w:val="25"/>
  </w:num>
  <w:num w:numId="40">
    <w:abstractNumId w:val="38"/>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1"/>
  <w:embedSystemFonts/>
  <w:documentProtection w:enforcement="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0616551"/>
  </w:rsids>
  <m:mathPr>
    <m:brkBin m:val="before"/>
    <m:brkBinSub m:val="--"/>
    <m:smallFrac m:val="0"/>
    <m:dispDef/>
    <m:lMargin m:val="0"/>
    <m:rMargin m:val="0"/>
    <m:defJc m:val="centerGroup"/>
    <m:wrapIndent m:val="1440"/>
    <m:intLim m:val="subSup"/>
    <m:naryLim m:val="undOvr"/>
  </m:mathPr>
  <w:themeFontLang w:val="pl-PL"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9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6"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qFormat="1"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qFormat="1"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bidi w:val="0"/>
      <w:jc w:val="left"/>
    </w:pPr>
    <w:rPr>
      <w:rFonts w:ascii="Times New Roman" w:hAnsi="Times New Roman" w:eastAsia="Times New Roman" w:cs="Times New Roman"/>
      <w:color w:val="auto"/>
      <w:kern w:val="0"/>
      <w:sz w:val="20"/>
      <w:szCs w:val="20"/>
      <w:lang w:val="pl-PL" w:eastAsia="pl-PL" w:bidi="ar-SA"/>
    </w:rPr>
  </w:style>
  <w:style w:type="paragraph" w:styleId="2">
    <w:name w:val="heading 1"/>
    <w:basedOn w:val="1"/>
    <w:qFormat/>
    <w:uiPriority w:val="9"/>
    <w:pPr>
      <w:keepNext/>
      <w:widowControl/>
      <w:numPr>
        <w:ilvl w:val="0"/>
        <w:numId w:val="1"/>
      </w:numPr>
      <w:spacing w:before="240" w:after="60"/>
      <w:outlineLvl w:val="0"/>
    </w:pPr>
    <w:rPr>
      <w:rFonts w:ascii="Calibri" w:hAnsi="Calibri"/>
      <w:b/>
      <w:bCs/>
      <w:kern w:val="2"/>
      <w:sz w:val="22"/>
      <w:szCs w:val="32"/>
      <w:lang w:eastAsia="en-US"/>
    </w:rPr>
  </w:style>
  <w:style w:type="paragraph" w:styleId="3">
    <w:name w:val="heading 2"/>
    <w:basedOn w:val="1"/>
    <w:semiHidden/>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5"/>
    <w:next w:val="6"/>
    <w:qFormat/>
    <w:uiPriority w:val="0"/>
    <w:pPr>
      <w:numPr>
        <w:ilvl w:val="2"/>
        <w:numId w:val="1"/>
      </w:numPr>
      <w:spacing w:before="140" w:after="120"/>
      <w:outlineLvl w:val="2"/>
    </w:pPr>
    <w:rPr>
      <w:rFonts w:ascii="Liberation Serif" w:hAnsi="Liberation Serif" w:eastAsia="Segoe UI" w:cs="Tahoma"/>
      <w:b/>
      <w:bCs/>
      <w:sz w:val="28"/>
      <w:szCs w:val="28"/>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5">
    <w:name w:val="Nagłówek"/>
    <w:basedOn w:val="1"/>
    <w:next w:val="6"/>
    <w:qFormat/>
    <w:uiPriority w:val="0"/>
    <w:pPr>
      <w:keepNext/>
      <w:spacing w:before="240" w:after="120"/>
    </w:pPr>
    <w:rPr>
      <w:rFonts w:ascii="Liberation Sans" w:hAnsi="Liberation Sans" w:eastAsia="Microsoft YaHei" w:cs="Lucida Sans"/>
      <w:sz w:val="28"/>
      <w:szCs w:val="28"/>
    </w:rPr>
  </w:style>
  <w:style w:type="paragraph" w:styleId="6">
    <w:name w:val="Body Text"/>
    <w:basedOn w:val="1"/>
    <w:qFormat/>
    <w:uiPriority w:val="99"/>
    <w:pPr>
      <w:widowControl/>
      <w:spacing w:before="0" w:after="120"/>
    </w:pPr>
  </w:style>
  <w:style w:type="paragraph" w:styleId="9">
    <w:name w:val="Body Text Indent"/>
    <w:basedOn w:val="1"/>
    <w:qFormat/>
    <w:uiPriority w:val="99"/>
    <w:pPr>
      <w:widowControl/>
      <w:spacing w:before="0" w:after="120"/>
      <w:ind w:left="283" w:firstLine="0"/>
    </w:pPr>
  </w:style>
  <w:style w:type="paragraph" w:styleId="10">
    <w:name w:val="Body Text Indent 2"/>
    <w:basedOn w:val="1"/>
    <w:qFormat/>
    <w:uiPriority w:val="99"/>
    <w:pPr>
      <w:widowControl/>
      <w:ind w:firstLine="708"/>
      <w:jc w:val="both"/>
    </w:pPr>
    <w:rPr>
      <w:b/>
      <w:i/>
      <w:sz w:val="24"/>
    </w:rPr>
  </w:style>
  <w:style w:type="paragraph" w:styleId="11">
    <w:name w:val="caption"/>
    <w:basedOn w:val="1"/>
    <w:qFormat/>
    <w:uiPriority w:val="0"/>
    <w:pPr>
      <w:suppressLineNumbers/>
      <w:spacing w:before="120" w:after="120"/>
    </w:pPr>
    <w:rPr>
      <w:rFonts w:cs="Lucida Sans"/>
      <w:i/>
      <w:iCs/>
      <w:sz w:val="24"/>
      <w:szCs w:val="24"/>
    </w:rPr>
  </w:style>
  <w:style w:type="paragraph" w:styleId="12">
    <w:name w:val="footer"/>
    <w:basedOn w:val="1"/>
    <w:unhideWhenUsed/>
    <w:qFormat/>
    <w:uiPriority w:val="99"/>
    <w:pPr>
      <w:tabs>
        <w:tab w:val="center" w:pos="4536"/>
        <w:tab w:val="right" w:pos="9072"/>
      </w:tabs>
    </w:pPr>
  </w:style>
  <w:style w:type="paragraph" w:styleId="13">
    <w:name w:val="header"/>
    <w:basedOn w:val="1"/>
    <w:unhideWhenUsed/>
    <w:qFormat/>
    <w:uiPriority w:val="99"/>
    <w:pPr>
      <w:tabs>
        <w:tab w:val="center" w:pos="4536"/>
        <w:tab w:val="right" w:pos="9072"/>
      </w:tabs>
    </w:pPr>
  </w:style>
  <w:style w:type="paragraph" w:styleId="14">
    <w:name w:val="List"/>
    <w:basedOn w:val="6"/>
    <w:qFormat/>
    <w:uiPriority w:val="0"/>
    <w:rPr>
      <w:rFonts w:cs="Lucida Sans"/>
    </w:rPr>
  </w:style>
  <w:style w:type="paragraph" w:styleId="15">
    <w:name w:val="List Bullet"/>
    <w:basedOn w:val="1"/>
    <w:qFormat/>
    <w:uiPriority w:val="99"/>
    <w:pPr>
      <w:tabs>
        <w:tab w:val="left" w:pos="284"/>
      </w:tabs>
      <w:jc w:val="both"/>
    </w:pPr>
    <w:rPr>
      <w:color w:val="FF0000"/>
    </w:rPr>
  </w:style>
  <w:style w:type="character" w:customStyle="1" w:styleId="16">
    <w:name w:val="Łącze internetowe"/>
    <w:basedOn w:val="7"/>
    <w:qFormat/>
    <w:uiPriority w:val="99"/>
    <w:rPr>
      <w:rFonts w:cs="Times New Roman"/>
      <w:color w:val="0000FF"/>
      <w:u w:val="single"/>
    </w:rPr>
  </w:style>
  <w:style w:type="character" w:customStyle="1" w:styleId="17">
    <w:name w:val="Domyślna czcionka akapitu"/>
    <w:qFormat/>
    <w:uiPriority w:val="0"/>
  </w:style>
  <w:style w:type="character" w:customStyle="1" w:styleId="18">
    <w:name w:val="Nagłówek 1 Znak"/>
    <w:basedOn w:val="7"/>
    <w:qFormat/>
    <w:locked/>
    <w:uiPriority w:val="9"/>
    <w:rPr>
      <w:rFonts w:cs="Times New Roman"/>
      <w:b/>
      <w:bCs/>
      <w:kern w:val="2"/>
      <w:sz w:val="22"/>
      <w:szCs w:val="32"/>
      <w:lang w:eastAsia="en-US"/>
    </w:rPr>
  </w:style>
  <w:style w:type="character" w:customStyle="1" w:styleId="19">
    <w:name w:val="Nagłówek 2 Znak"/>
    <w:basedOn w:val="7"/>
    <w:semiHidden/>
    <w:qFormat/>
    <w:locked/>
    <w:uiPriority w:val="9"/>
    <w:rPr>
      <w:rFonts w:cs="Times New Roman" w:asciiTheme="majorHAnsi" w:hAnsiTheme="majorHAnsi" w:eastAsiaTheme="majorEastAsia"/>
      <w:b/>
      <w:bCs/>
      <w:i/>
      <w:iCs/>
      <w:sz w:val="28"/>
      <w:szCs w:val="28"/>
    </w:rPr>
  </w:style>
  <w:style w:type="character" w:customStyle="1" w:styleId="20">
    <w:name w:val="Unresolved Mention"/>
    <w:basedOn w:val="7"/>
    <w:semiHidden/>
    <w:unhideWhenUsed/>
    <w:qFormat/>
    <w:uiPriority w:val="99"/>
    <w:rPr>
      <w:rFonts w:cs="Times New Roman"/>
      <w:color w:val="605E5C"/>
      <w:shd w:val="clear" w:fill="E1DFDD"/>
    </w:rPr>
  </w:style>
  <w:style w:type="character" w:customStyle="1" w:styleId="21">
    <w:name w:val="Nagłówek Znak"/>
    <w:basedOn w:val="7"/>
    <w:qFormat/>
    <w:locked/>
    <w:uiPriority w:val="99"/>
    <w:rPr>
      <w:rFonts w:ascii="Times New Roman" w:hAnsi="Times New Roman" w:cs="Times New Roman"/>
      <w:sz w:val="20"/>
    </w:rPr>
  </w:style>
  <w:style w:type="character" w:customStyle="1" w:styleId="22">
    <w:name w:val="Stopka Znak"/>
    <w:basedOn w:val="7"/>
    <w:qFormat/>
    <w:locked/>
    <w:uiPriority w:val="99"/>
    <w:rPr>
      <w:rFonts w:ascii="Times New Roman" w:hAnsi="Times New Roman" w:cs="Times New Roman"/>
      <w:sz w:val="20"/>
    </w:rPr>
  </w:style>
  <w:style w:type="character" w:customStyle="1" w:styleId="23">
    <w:name w:val="Akapit z listą Znak"/>
    <w:qFormat/>
    <w:locked/>
    <w:uiPriority w:val="34"/>
    <w:rPr>
      <w:rFonts w:ascii="Times New Roman" w:hAnsi="Times New Roman"/>
      <w:sz w:val="20"/>
    </w:rPr>
  </w:style>
  <w:style w:type="character" w:customStyle="1" w:styleId="24">
    <w:name w:val="Tekst podstawowy wcięty 2 Znak"/>
    <w:basedOn w:val="7"/>
    <w:qFormat/>
    <w:locked/>
    <w:uiPriority w:val="99"/>
    <w:rPr>
      <w:rFonts w:ascii="Times New Roman" w:hAnsi="Times New Roman" w:cs="Times New Roman"/>
      <w:b/>
      <w:i/>
      <w:sz w:val="20"/>
    </w:rPr>
  </w:style>
  <w:style w:type="character" w:customStyle="1" w:styleId="25">
    <w:name w:val="Tekst podstawowy wcięty Znak"/>
    <w:basedOn w:val="7"/>
    <w:qFormat/>
    <w:locked/>
    <w:uiPriority w:val="99"/>
    <w:rPr>
      <w:rFonts w:ascii="Times New Roman" w:hAnsi="Times New Roman" w:cs="Times New Roman"/>
      <w:sz w:val="20"/>
    </w:rPr>
  </w:style>
  <w:style w:type="character" w:customStyle="1" w:styleId="26">
    <w:name w:val="Tekst podstawowy Znak"/>
    <w:basedOn w:val="7"/>
    <w:qFormat/>
    <w:locked/>
    <w:uiPriority w:val="99"/>
    <w:rPr>
      <w:rFonts w:ascii="Times New Roman" w:hAnsi="Times New Roman" w:cs="Times New Roman"/>
    </w:rPr>
  </w:style>
  <w:style w:type="character" w:customStyle="1" w:styleId="27">
    <w:name w:val="ListLabel 1"/>
    <w:qFormat/>
    <w:uiPriority w:val="0"/>
    <w:rPr>
      <w:rFonts w:cs="Times New Roman"/>
      <w:b/>
      <w:spacing w:val="6"/>
      <w:sz w:val="19"/>
      <w:szCs w:val="19"/>
    </w:rPr>
  </w:style>
  <w:style w:type="character" w:customStyle="1" w:styleId="28">
    <w:name w:val="ListLabel 2"/>
    <w:qFormat/>
    <w:uiPriority w:val="0"/>
    <w:rPr>
      <w:rFonts w:cs="Times New Roman"/>
      <w:sz w:val="19"/>
      <w:szCs w:val="19"/>
    </w:rPr>
  </w:style>
  <w:style w:type="character" w:customStyle="1" w:styleId="29">
    <w:name w:val="ListLabel 3"/>
    <w:qFormat/>
    <w:uiPriority w:val="0"/>
    <w:rPr>
      <w:rFonts w:cs="Times New Roman"/>
      <w:spacing w:val="7"/>
      <w:sz w:val="19"/>
      <w:szCs w:val="19"/>
    </w:rPr>
  </w:style>
  <w:style w:type="character" w:customStyle="1" w:styleId="30">
    <w:name w:val="ListLabel 4"/>
    <w:qFormat/>
    <w:uiPriority w:val="0"/>
    <w:rPr>
      <w:rFonts w:cs="Times New Roman"/>
      <w:spacing w:val="7"/>
      <w:sz w:val="19"/>
      <w:szCs w:val="19"/>
    </w:rPr>
  </w:style>
  <w:style w:type="character" w:customStyle="1" w:styleId="31">
    <w:name w:val="ListLabel 5"/>
    <w:qFormat/>
    <w:uiPriority w:val="0"/>
    <w:rPr>
      <w:rFonts w:cs="Times New Roman"/>
      <w:b/>
      <w:spacing w:val="7"/>
      <w:sz w:val="19"/>
      <w:szCs w:val="19"/>
    </w:rPr>
  </w:style>
  <w:style w:type="character" w:customStyle="1" w:styleId="32">
    <w:name w:val="ListLabel 6"/>
    <w:qFormat/>
    <w:uiPriority w:val="0"/>
    <w:rPr>
      <w:rFonts w:cs="Times New Roman"/>
      <w:spacing w:val="6"/>
      <w:sz w:val="19"/>
      <w:szCs w:val="19"/>
    </w:rPr>
  </w:style>
  <w:style w:type="character" w:customStyle="1" w:styleId="33">
    <w:name w:val="ListLabel 7"/>
    <w:qFormat/>
    <w:uiPriority w:val="0"/>
    <w:rPr>
      <w:rFonts w:cs="Times New Roman"/>
      <w:spacing w:val="3"/>
      <w:sz w:val="19"/>
      <w:szCs w:val="19"/>
    </w:rPr>
  </w:style>
  <w:style w:type="character" w:customStyle="1" w:styleId="34">
    <w:name w:val="ListLabel 8"/>
    <w:qFormat/>
    <w:uiPriority w:val="0"/>
    <w:rPr>
      <w:rFonts w:cs="Times New Roman"/>
      <w:spacing w:val="5"/>
      <w:sz w:val="20"/>
      <w:szCs w:val="20"/>
    </w:rPr>
  </w:style>
  <w:style w:type="character" w:customStyle="1" w:styleId="35">
    <w:name w:val="ListLabel 9"/>
    <w:qFormat/>
    <w:uiPriority w:val="0"/>
    <w:rPr>
      <w:rFonts w:cs="Times New Roman"/>
      <w:spacing w:val="5"/>
      <w:sz w:val="20"/>
      <w:szCs w:val="20"/>
    </w:rPr>
  </w:style>
  <w:style w:type="character" w:customStyle="1" w:styleId="36">
    <w:name w:val="ListLabel 10"/>
    <w:qFormat/>
    <w:uiPriority w:val="0"/>
    <w:rPr>
      <w:rFonts w:cs="Times New Roman"/>
      <w:sz w:val="20"/>
      <w:szCs w:val="20"/>
    </w:rPr>
  </w:style>
  <w:style w:type="character" w:customStyle="1" w:styleId="37">
    <w:name w:val="ListLabel 11"/>
    <w:qFormat/>
    <w:uiPriority w:val="0"/>
    <w:rPr>
      <w:rFonts w:eastAsia="Times New Roman" w:cs="Arial"/>
      <w:color w:val="00000A"/>
      <w:sz w:val="16"/>
      <w:szCs w:val="16"/>
    </w:rPr>
  </w:style>
  <w:style w:type="character" w:customStyle="1" w:styleId="38">
    <w:name w:val="ListLabel 12"/>
    <w:qFormat/>
    <w:uiPriority w:val="0"/>
    <w:rPr>
      <w:rFonts w:cs="Times New Roman"/>
    </w:rPr>
  </w:style>
  <w:style w:type="character" w:customStyle="1" w:styleId="39">
    <w:name w:val="ListLabel 13"/>
    <w:qFormat/>
    <w:uiPriority w:val="0"/>
    <w:rPr>
      <w:rFonts w:cs="Times New Roman"/>
    </w:rPr>
  </w:style>
  <w:style w:type="character" w:customStyle="1" w:styleId="40">
    <w:name w:val="ListLabel 14"/>
    <w:qFormat/>
    <w:uiPriority w:val="0"/>
    <w:rPr>
      <w:rFonts w:cs="Times New Roman"/>
    </w:rPr>
  </w:style>
  <w:style w:type="character" w:customStyle="1" w:styleId="41">
    <w:name w:val="ListLabel 15"/>
    <w:qFormat/>
    <w:uiPriority w:val="0"/>
    <w:rPr>
      <w:rFonts w:cs="Times New Roman"/>
    </w:rPr>
  </w:style>
  <w:style w:type="character" w:customStyle="1" w:styleId="42">
    <w:name w:val="ListLabel 16"/>
    <w:qFormat/>
    <w:uiPriority w:val="0"/>
    <w:rPr>
      <w:rFonts w:cs="Times New Roman"/>
    </w:rPr>
  </w:style>
  <w:style w:type="character" w:customStyle="1" w:styleId="43">
    <w:name w:val="ListLabel 17"/>
    <w:qFormat/>
    <w:uiPriority w:val="0"/>
    <w:rPr>
      <w:rFonts w:cs="Times New Roman"/>
    </w:rPr>
  </w:style>
  <w:style w:type="character" w:customStyle="1" w:styleId="44">
    <w:name w:val="ListLabel 18"/>
    <w:qFormat/>
    <w:uiPriority w:val="0"/>
    <w:rPr>
      <w:rFonts w:cs="Times New Roman"/>
    </w:rPr>
  </w:style>
  <w:style w:type="character" w:customStyle="1" w:styleId="45">
    <w:name w:val="ListLabel 19"/>
    <w:qFormat/>
    <w:uiPriority w:val="0"/>
    <w:rPr>
      <w:rFonts w:cs="Times New Roman"/>
      <w:sz w:val="20"/>
      <w:szCs w:val="20"/>
    </w:rPr>
  </w:style>
  <w:style w:type="character" w:customStyle="1" w:styleId="46">
    <w:name w:val="ListLabel 20"/>
    <w:qFormat/>
    <w:uiPriority w:val="0"/>
    <w:rPr>
      <w:rFonts w:eastAsia="Times New Roman" w:cs="Arial"/>
      <w:color w:val="00000A"/>
      <w:sz w:val="16"/>
      <w:szCs w:val="16"/>
    </w:rPr>
  </w:style>
  <w:style w:type="character" w:customStyle="1" w:styleId="47">
    <w:name w:val="ListLabel 21"/>
    <w:qFormat/>
    <w:uiPriority w:val="0"/>
    <w:rPr>
      <w:rFonts w:cs="Times New Roman"/>
    </w:rPr>
  </w:style>
  <w:style w:type="character" w:customStyle="1" w:styleId="48">
    <w:name w:val="ListLabel 22"/>
    <w:qFormat/>
    <w:uiPriority w:val="0"/>
    <w:rPr>
      <w:rFonts w:cs="Times New Roman"/>
    </w:rPr>
  </w:style>
  <w:style w:type="character" w:customStyle="1" w:styleId="49">
    <w:name w:val="ListLabel 23"/>
    <w:qFormat/>
    <w:uiPriority w:val="0"/>
    <w:rPr>
      <w:rFonts w:cs="Times New Roman"/>
    </w:rPr>
  </w:style>
  <w:style w:type="character" w:customStyle="1" w:styleId="50">
    <w:name w:val="ListLabel 24"/>
    <w:qFormat/>
    <w:uiPriority w:val="0"/>
    <w:rPr>
      <w:rFonts w:cs="Times New Roman"/>
    </w:rPr>
  </w:style>
  <w:style w:type="character" w:customStyle="1" w:styleId="51">
    <w:name w:val="ListLabel 25"/>
    <w:qFormat/>
    <w:uiPriority w:val="0"/>
    <w:rPr>
      <w:rFonts w:cs="Times New Roman"/>
    </w:rPr>
  </w:style>
  <w:style w:type="character" w:customStyle="1" w:styleId="52">
    <w:name w:val="ListLabel 26"/>
    <w:qFormat/>
    <w:uiPriority w:val="0"/>
    <w:rPr>
      <w:rFonts w:cs="Times New Roman"/>
    </w:rPr>
  </w:style>
  <w:style w:type="character" w:customStyle="1" w:styleId="53">
    <w:name w:val="ListLabel 27"/>
    <w:qFormat/>
    <w:uiPriority w:val="0"/>
    <w:rPr>
      <w:rFonts w:cs="Times New Roman"/>
    </w:rPr>
  </w:style>
  <w:style w:type="character" w:customStyle="1" w:styleId="54">
    <w:name w:val="ListLabel 28"/>
    <w:qFormat/>
    <w:uiPriority w:val="0"/>
    <w:rPr>
      <w:rFonts w:cs="Times New Roman"/>
      <w:spacing w:val="2"/>
      <w:sz w:val="19"/>
      <w:szCs w:val="19"/>
    </w:rPr>
  </w:style>
  <w:style w:type="character" w:customStyle="1" w:styleId="55">
    <w:name w:val="ListLabel 29"/>
    <w:qFormat/>
    <w:uiPriority w:val="0"/>
    <w:rPr>
      <w:rFonts w:cs="Times New Roman"/>
      <w:b/>
      <w:bCs/>
      <w:i/>
      <w:iCs/>
      <w:sz w:val="19"/>
      <w:szCs w:val="19"/>
    </w:rPr>
  </w:style>
  <w:style w:type="character" w:customStyle="1" w:styleId="56">
    <w:name w:val="ListLabel 30"/>
    <w:qFormat/>
    <w:uiPriority w:val="0"/>
    <w:rPr>
      <w:rFonts w:cs="Times New Roman"/>
      <w:spacing w:val="-1"/>
      <w:sz w:val="20"/>
      <w:szCs w:val="20"/>
    </w:rPr>
  </w:style>
  <w:style w:type="character" w:customStyle="1" w:styleId="57">
    <w:name w:val="ListLabel 31"/>
    <w:qFormat/>
    <w:uiPriority w:val="0"/>
    <w:rPr>
      <w:rFonts w:cs="Times New Roman"/>
      <w:b/>
      <w:sz w:val="19"/>
      <w:szCs w:val="19"/>
    </w:rPr>
  </w:style>
  <w:style w:type="character" w:customStyle="1" w:styleId="58">
    <w:name w:val="ListLabel 32"/>
    <w:qFormat/>
    <w:uiPriority w:val="0"/>
    <w:rPr>
      <w:rFonts w:cs="Times New Roman"/>
      <w:sz w:val="19"/>
      <w:szCs w:val="19"/>
    </w:rPr>
  </w:style>
  <w:style w:type="character" w:customStyle="1" w:styleId="59">
    <w:name w:val="ListLabel 33"/>
    <w:qFormat/>
    <w:uiPriority w:val="0"/>
    <w:rPr>
      <w:rFonts w:cs="Times New Roman"/>
      <w:b/>
      <w:sz w:val="20"/>
      <w:szCs w:val="20"/>
    </w:rPr>
  </w:style>
  <w:style w:type="character" w:customStyle="1" w:styleId="60">
    <w:name w:val="ListLabel 34"/>
    <w:qFormat/>
    <w:uiPriority w:val="0"/>
    <w:rPr>
      <w:rFonts w:cs="Times New Roman"/>
      <w:sz w:val="20"/>
      <w:szCs w:val="20"/>
    </w:rPr>
  </w:style>
  <w:style w:type="character" w:customStyle="1" w:styleId="61">
    <w:name w:val="ListLabel 35"/>
    <w:qFormat/>
    <w:uiPriority w:val="0"/>
    <w:rPr>
      <w:rFonts w:cs="Times New Roman"/>
      <w:b/>
      <w:bCs/>
      <w:sz w:val="19"/>
      <w:szCs w:val="19"/>
    </w:rPr>
  </w:style>
  <w:style w:type="character" w:customStyle="1" w:styleId="62">
    <w:name w:val="ListLabel 36"/>
    <w:qFormat/>
    <w:uiPriority w:val="0"/>
    <w:rPr>
      <w:rFonts w:cs="Times New Roman"/>
      <w:b/>
      <w:bCs/>
      <w:sz w:val="19"/>
      <w:szCs w:val="19"/>
    </w:rPr>
  </w:style>
  <w:style w:type="character" w:customStyle="1" w:styleId="63">
    <w:name w:val="ListLabel 37"/>
    <w:qFormat/>
    <w:uiPriority w:val="0"/>
    <w:rPr>
      <w:rFonts w:cs="Times New Roman"/>
      <w:sz w:val="19"/>
      <w:szCs w:val="19"/>
    </w:rPr>
  </w:style>
  <w:style w:type="character" w:customStyle="1" w:styleId="64">
    <w:name w:val="ListLabel 38"/>
    <w:qFormat/>
    <w:uiPriority w:val="0"/>
    <w:rPr>
      <w:rFonts w:cs="Times New Roman"/>
      <w:b/>
      <w:sz w:val="19"/>
      <w:szCs w:val="19"/>
    </w:rPr>
  </w:style>
  <w:style w:type="character" w:customStyle="1" w:styleId="65">
    <w:name w:val="ListLabel 39"/>
    <w:qFormat/>
    <w:uiPriority w:val="0"/>
    <w:rPr>
      <w:rFonts w:cs="Times New Roman"/>
      <w:spacing w:val="3"/>
      <w:sz w:val="19"/>
      <w:szCs w:val="19"/>
    </w:rPr>
  </w:style>
  <w:style w:type="character" w:customStyle="1" w:styleId="66">
    <w:name w:val="ListLabel 40"/>
    <w:qFormat/>
    <w:uiPriority w:val="0"/>
    <w:rPr>
      <w:rFonts w:cs="Times New Roman"/>
      <w:spacing w:val="3"/>
      <w:sz w:val="19"/>
      <w:szCs w:val="19"/>
    </w:rPr>
  </w:style>
  <w:style w:type="character" w:customStyle="1" w:styleId="67">
    <w:name w:val="ListLabel 41"/>
    <w:qFormat/>
    <w:uiPriority w:val="0"/>
    <w:rPr>
      <w:rFonts w:cs="Times New Roman"/>
      <w:sz w:val="19"/>
      <w:szCs w:val="19"/>
    </w:rPr>
  </w:style>
  <w:style w:type="character" w:customStyle="1" w:styleId="68">
    <w:name w:val="ListLabel 42"/>
    <w:qFormat/>
    <w:uiPriority w:val="0"/>
    <w:rPr>
      <w:rFonts w:cs="Times New Roman"/>
      <w:spacing w:val="3"/>
      <w:sz w:val="19"/>
      <w:szCs w:val="19"/>
    </w:rPr>
  </w:style>
  <w:style w:type="character" w:customStyle="1" w:styleId="69">
    <w:name w:val="ListLabel 43"/>
    <w:qFormat/>
    <w:uiPriority w:val="0"/>
    <w:rPr>
      <w:rFonts w:cs="Times New Roman"/>
      <w:spacing w:val="3"/>
      <w:sz w:val="19"/>
      <w:szCs w:val="19"/>
    </w:rPr>
  </w:style>
  <w:style w:type="character" w:customStyle="1" w:styleId="70">
    <w:name w:val="ListLabel 44"/>
    <w:qFormat/>
    <w:uiPriority w:val="0"/>
    <w:rPr>
      <w:rFonts w:cs="Times New Roman"/>
      <w:b/>
      <w:bCs/>
      <w:spacing w:val="5"/>
      <w:sz w:val="19"/>
      <w:szCs w:val="19"/>
    </w:rPr>
  </w:style>
  <w:style w:type="character" w:customStyle="1" w:styleId="71">
    <w:name w:val="ListLabel 45"/>
    <w:qFormat/>
    <w:uiPriority w:val="0"/>
    <w:rPr>
      <w:rFonts w:cs="Times New Roman"/>
      <w:b/>
      <w:bCs/>
      <w:spacing w:val="5"/>
      <w:sz w:val="19"/>
      <w:szCs w:val="19"/>
    </w:rPr>
  </w:style>
  <w:style w:type="character" w:customStyle="1" w:styleId="72">
    <w:name w:val="ListLabel 46"/>
    <w:qFormat/>
    <w:uiPriority w:val="0"/>
    <w:rPr>
      <w:rFonts w:cs="Times New Roman"/>
      <w:sz w:val="19"/>
      <w:szCs w:val="19"/>
    </w:rPr>
  </w:style>
  <w:style w:type="character" w:customStyle="1" w:styleId="73">
    <w:name w:val="ListLabel 47"/>
    <w:qFormat/>
    <w:uiPriority w:val="0"/>
    <w:rPr>
      <w:rFonts w:cs="Times New Roman"/>
      <w:spacing w:val="4"/>
      <w:sz w:val="19"/>
      <w:szCs w:val="19"/>
    </w:rPr>
  </w:style>
  <w:style w:type="character" w:customStyle="1" w:styleId="74">
    <w:name w:val="ListLabel 48"/>
    <w:qFormat/>
    <w:uiPriority w:val="0"/>
    <w:rPr>
      <w:rFonts w:cs="Times New Roman"/>
      <w:spacing w:val="3"/>
      <w:sz w:val="19"/>
      <w:szCs w:val="19"/>
    </w:rPr>
  </w:style>
  <w:style w:type="character" w:customStyle="1" w:styleId="75">
    <w:name w:val="ListLabel 49"/>
    <w:qFormat/>
    <w:uiPriority w:val="0"/>
    <w:rPr>
      <w:rFonts w:cs="Times New Roman"/>
      <w:spacing w:val="3"/>
      <w:sz w:val="19"/>
      <w:szCs w:val="19"/>
    </w:rPr>
  </w:style>
  <w:style w:type="character" w:customStyle="1" w:styleId="76">
    <w:name w:val="ListLabel 50"/>
    <w:qFormat/>
    <w:uiPriority w:val="0"/>
    <w:rPr>
      <w:rFonts w:cs="Times New Roman"/>
      <w:sz w:val="19"/>
      <w:szCs w:val="19"/>
    </w:rPr>
  </w:style>
  <w:style w:type="character" w:customStyle="1" w:styleId="77">
    <w:name w:val="ListLabel 51"/>
    <w:qFormat/>
    <w:uiPriority w:val="0"/>
    <w:rPr>
      <w:rFonts w:cs="Times New Roman"/>
      <w:sz w:val="20"/>
      <w:szCs w:val="20"/>
    </w:rPr>
  </w:style>
  <w:style w:type="character" w:customStyle="1" w:styleId="78">
    <w:name w:val="ListLabel 52"/>
    <w:qFormat/>
    <w:uiPriority w:val="0"/>
    <w:rPr>
      <w:rFonts w:cs="Times New Roman"/>
      <w:sz w:val="20"/>
      <w:szCs w:val="20"/>
    </w:rPr>
  </w:style>
  <w:style w:type="character" w:customStyle="1" w:styleId="79">
    <w:name w:val="ListLabel 53"/>
    <w:qFormat/>
    <w:uiPriority w:val="0"/>
    <w:rPr>
      <w:rFonts w:cs="Times New Roman"/>
      <w:sz w:val="20"/>
      <w:szCs w:val="20"/>
    </w:rPr>
  </w:style>
  <w:style w:type="character" w:customStyle="1" w:styleId="80">
    <w:name w:val="ListLabel 54"/>
    <w:qFormat/>
    <w:uiPriority w:val="0"/>
    <w:rPr>
      <w:rFonts w:cs="Times New Roman"/>
      <w:spacing w:val="1"/>
      <w:sz w:val="19"/>
      <w:szCs w:val="19"/>
    </w:rPr>
  </w:style>
  <w:style w:type="character" w:customStyle="1" w:styleId="81">
    <w:name w:val="ListLabel 55"/>
    <w:qFormat/>
    <w:uiPriority w:val="0"/>
    <w:rPr>
      <w:color w:val="00000A"/>
    </w:rPr>
  </w:style>
  <w:style w:type="character" w:customStyle="1" w:styleId="82">
    <w:name w:val="ListLabel 56"/>
    <w:qFormat/>
    <w:uiPriority w:val="0"/>
    <w:rPr>
      <w:color w:val="00000A"/>
    </w:rPr>
  </w:style>
  <w:style w:type="character" w:customStyle="1" w:styleId="83">
    <w:name w:val="ListLabel 57"/>
    <w:qFormat/>
    <w:uiPriority w:val="0"/>
    <w:rPr>
      <w:color w:val="00000A"/>
    </w:rPr>
  </w:style>
  <w:style w:type="character" w:customStyle="1" w:styleId="84">
    <w:name w:val="ListLabel 58"/>
    <w:qFormat/>
    <w:uiPriority w:val="0"/>
    <w:rPr>
      <w:rFonts w:cs="Times New Roman"/>
    </w:rPr>
  </w:style>
  <w:style w:type="character" w:customStyle="1" w:styleId="85">
    <w:name w:val="ListLabel 59"/>
    <w:qFormat/>
    <w:uiPriority w:val="0"/>
    <w:rPr>
      <w:rFonts w:eastAsia="Times New Roman"/>
    </w:rPr>
  </w:style>
  <w:style w:type="character" w:customStyle="1" w:styleId="86">
    <w:name w:val="ListLabel 60"/>
    <w:qFormat/>
    <w:uiPriority w:val="0"/>
    <w:rPr>
      <w:rFonts w:cs="Times New Roman"/>
    </w:rPr>
  </w:style>
  <w:style w:type="character" w:customStyle="1" w:styleId="87">
    <w:name w:val="ListLabel 61"/>
    <w:qFormat/>
    <w:uiPriority w:val="0"/>
    <w:rPr>
      <w:rFonts w:cs="Times New Roman"/>
    </w:rPr>
  </w:style>
  <w:style w:type="character" w:customStyle="1" w:styleId="88">
    <w:name w:val="ListLabel 62"/>
    <w:qFormat/>
    <w:uiPriority w:val="0"/>
    <w:rPr>
      <w:rFonts w:cs="Times New Roman"/>
    </w:rPr>
  </w:style>
  <w:style w:type="character" w:customStyle="1" w:styleId="89">
    <w:name w:val="ListLabel 63"/>
    <w:qFormat/>
    <w:uiPriority w:val="0"/>
    <w:rPr>
      <w:rFonts w:cs="Times New Roman"/>
    </w:rPr>
  </w:style>
  <w:style w:type="character" w:customStyle="1" w:styleId="90">
    <w:name w:val="ListLabel 64"/>
    <w:qFormat/>
    <w:uiPriority w:val="0"/>
    <w:rPr>
      <w:rFonts w:cs="Times New Roman"/>
    </w:rPr>
  </w:style>
  <w:style w:type="character" w:customStyle="1" w:styleId="91">
    <w:name w:val="ListLabel 65"/>
    <w:qFormat/>
    <w:uiPriority w:val="0"/>
    <w:rPr>
      <w:rFonts w:cs="Times New Roman"/>
    </w:rPr>
  </w:style>
  <w:style w:type="character" w:customStyle="1" w:styleId="92">
    <w:name w:val="ListLabel 66"/>
    <w:qFormat/>
    <w:uiPriority w:val="0"/>
    <w:rPr>
      <w:rFonts w:cs="Times New Roman"/>
    </w:rPr>
  </w:style>
  <w:style w:type="character" w:customStyle="1" w:styleId="93">
    <w:name w:val="ListLabel 67"/>
    <w:qFormat/>
    <w:uiPriority w:val="0"/>
    <w:rPr>
      <w:rFonts w:cs="Times New Roman"/>
      <w:color w:val="00000A"/>
      <w:sz w:val="20"/>
    </w:rPr>
  </w:style>
  <w:style w:type="character" w:customStyle="1" w:styleId="94">
    <w:name w:val="ListLabel 68"/>
    <w:qFormat/>
    <w:uiPriority w:val="0"/>
    <w:rPr>
      <w:rFonts w:cs="Times New Roman"/>
      <w:sz w:val="20"/>
    </w:rPr>
  </w:style>
  <w:style w:type="character" w:customStyle="1" w:styleId="95">
    <w:name w:val="ListLabel 69"/>
    <w:qFormat/>
    <w:uiPriority w:val="0"/>
    <w:rPr>
      <w:rFonts w:cs="Times New Roman"/>
      <w:sz w:val="20"/>
    </w:rPr>
  </w:style>
  <w:style w:type="character" w:customStyle="1" w:styleId="96">
    <w:name w:val="ListLabel 70"/>
    <w:qFormat/>
    <w:uiPriority w:val="0"/>
    <w:rPr>
      <w:rFonts w:cs="Times New Roman"/>
      <w:sz w:val="20"/>
    </w:rPr>
  </w:style>
  <w:style w:type="character" w:customStyle="1" w:styleId="97">
    <w:name w:val="ListLabel 71"/>
    <w:qFormat/>
    <w:uiPriority w:val="0"/>
    <w:rPr>
      <w:rFonts w:cs="Times New Roman"/>
    </w:rPr>
  </w:style>
  <w:style w:type="character" w:customStyle="1" w:styleId="98">
    <w:name w:val="ListLabel 72"/>
    <w:qFormat/>
    <w:uiPriority w:val="0"/>
    <w:rPr>
      <w:rFonts w:cs="Times New Roman"/>
    </w:rPr>
  </w:style>
  <w:style w:type="character" w:customStyle="1" w:styleId="99">
    <w:name w:val="ListLabel 73"/>
    <w:qFormat/>
    <w:uiPriority w:val="0"/>
    <w:rPr>
      <w:rFonts w:cs="Times New Roman"/>
    </w:rPr>
  </w:style>
  <w:style w:type="character" w:customStyle="1" w:styleId="100">
    <w:name w:val="ListLabel 74"/>
    <w:qFormat/>
    <w:uiPriority w:val="0"/>
    <w:rPr>
      <w:rFonts w:cs="Times New Roman"/>
    </w:rPr>
  </w:style>
  <w:style w:type="character" w:customStyle="1" w:styleId="101">
    <w:name w:val="ListLabel 75"/>
    <w:qFormat/>
    <w:uiPriority w:val="0"/>
    <w:rPr>
      <w:rFonts w:cs="Times New Roman"/>
    </w:rPr>
  </w:style>
  <w:style w:type="character" w:customStyle="1" w:styleId="102">
    <w:name w:val="ListLabel 76"/>
    <w:qFormat/>
    <w:uiPriority w:val="0"/>
    <w:rPr>
      <w:rFonts w:cs="Times New Roman"/>
      <w:b/>
    </w:rPr>
  </w:style>
  <w:style w:type="character" w:customStyle="1" w:styleId="103">
    <w:name w:val="ListLabel 77"/>
    <w:qFormat/>
    <w:uiPriority w:val="0"/>
    <w:rPr>
      <w:rFonts w:cs="Times New Roman"/>
      <w:b/>
    </w:rPr>
  </w:style>
  <w:style w:type="character" w:customStyle="1" w:styleId="104">
    <w:name w:val="ListLabel 78"/>
    <w:qFormat/>
    <w:uiPriority w:val="0"/>
    <w:rPr>
      <w:rFonts w:cs="Times New Roman"/>
    </w:rPr>
  </w:style>
  <w:style w:type="character" w:customStyle="1" w:styleId="105">
    <w:name w:val="ListLabel 79"/>
    <w:qFormat/>
    <w:uiPriority w:val="0"/>
    <w:rPr>
      <w:rFonts w:cs="Times New Roman"/>
    </w:rPr>
  </w:style>
  <w:style w:type="character" w:customStyle="1" w:styleId="106">
    <w:name w:val="ListLabel 80"/>
    <w:qFormat/>
    <w:uiPriority w:val="0"/>
    <w:rPr>
      <w:rFonts w:cs="Times New Roman"/>
    </w:rPr>
  </w:style>
  <w:style w:type="character" w:customStyle="1" w:styleId="107">
    <w:name w:val="ListLabel 81"/>
    <w:qFormat/>
    <w:uiPriority w:val="0"/>
    <w:rPr>
      <w:rFonts w:cs="Times New Roman"/>
    </w:rPr>
  </w:style>
  <w:style w:type="character" w:customStyle="1" w:styleId="108">
    <w:name w:val="ListLabel 82"/>
    <w:qFormat/>
    <w:uiPriority w:val="0"/>
    <w:rPr>
      <w:rFonts w:cs="Times New Roman"/>
    </w:rPr>
  </w:style>
  <w:style w:type="character" w:customStyle="1" w:styleId="109">
    <w:name w:val="ListLabel 83"/>
    <w:qFormat/>
    <w:uiPriority w:val="0"/>
    <w:rPr>
      <w:rFonts w:cs="Times New Roman"/>
    </w:rPr>
  </w:style>
  <w:style w:type="character" w:customStyle="1" w:styleId="110">
    <w:name w:val="ListLabel 84"/>
    <w:qFormat/>
    <w:uiPriority w:val="0"/>
    <w:rPr>
      <w:rFonts w:cs="Times New Roman"/>
    </w:rPr>
  </w:style>
  <w:style w:type="character" w:customStyle="1" w:styleId="111">
    <w:name w:val="ListLabel 85"/>
    <w:qFormat/>
    <w:uiPriority w:val="0"/>
    <w:rPr>
      <w:rFonts w:cs="Times New Roman"/>
      <w:color w:val="00000A"/>
    </w:rPr>
  </w:style>
  <w:style w:type="character" w:customStyle="1" w:styleId="112">
    <w:name w:val="ListLabel 86"/>
    <w:qFormat/>
    <w:uiPriority w:val="0"/>
    <w:rPr>
      <w:rFonts w:cs="Times New Roman"/>
    </w:rPr>
  </w:style>
  <w:style w:type="character" w:customStyle="1" w:styleId="113">
    <w:name w:val="ListLabel 87"/>
    <w:qFormat/>
    <w:uiPriority w:val="0"/>
    <w:rPr>
      <w:rFonts w:cs="Times New Roman"/>
    </w:rPr>
  </w:style>
  <w:style w:type="character" w:customStyle="1" w:styleId="114">
    <w:name w:val="ListLabel 88"/>
    <w:qFormat/>
    <w:uiPriority w:val="0"/>
    <w:rPr>
      <w:rFonts w:cs="Times New Roman"/>
    </w:rPr>
  </w:style>
  <w:style w:type="character" w:customStyle="1" w:styleId="115">
    <w:name w:val="ListLabel 89"/>
    <w:qFormat/>
    <w:uiPriority w:val="0"/>
    <w:rPr>
      <w:rFonts w:cs="Times New Roman"/>
    </w:rPr>
  </w:style>
  <w:style w:type="character" w:customStyle="1" w:styleId="116">
    <w:name w:val="ListLabel 90"/>
    <w:qFormat/>
    <w:uiPriority w:val="0"/>
    <w:rPr>
      <w:rFonts w:cs="Times New Roman"/>
    </w:rPr>
  </w:style>
  <w:style w:type="character" w:customStyle="1" w:styleId="117">
    <w:name w:val="ListLabel 91"/>
    <w:qFormat/>
    <w:uiPriority w:val="0"/>
    <w:rPr>
      <w:rFonts w:cs="Times New Roman"/>
    </w:rPr>
  </w:style>
  <w:style w:type="character" w:customStyle="1" w:styleId="118">
    <w:name w:val="ListLabel 92"/>
    <w:qFormat/>
    <w:uiPriority w:val="0"/>
    <w:rPr>
      <w:rFonts w:cs="Times New Roman"/>
    </w:rPr>
  </w:style>
  <w:style w:type="character" w:customStyle="1" w:styleId="119">
    <w:name w:val="ListLabel 93"/>
    <w:qFormat/>
    <w:uiPriority w:val="0"/>
    <w:rPr>
      <w:rFonts w:cs="Times New Roman"/>
    </w:rPr>
  </w:style>
  <w:style w:type="character" w:customStyle="1" w:styleId="120">
    <w:name w:val="ListLabel 94"/>
    <w:qFormat/>
    <w:uiPriority w:val="0"/>
    <w:rPr>
      <w:rFonts w:cs="Times New Roman"/>
    </w:rPr>
  </w:style>
  <w:style w:type="character" w:customStyle="1" w:styleId="121">
    <w:name w:val="ListLabel 95"/>
    <w:qFormat/>
    <w:uiPriority w:val="0"/>
    <w:rPr>
      <w:rFonts w:cs="Times New Roman"/>
    </w:rPr>
  </w:style>
  <w:style w:type="character" w:customStyle="1" w:styleId="122">
    <w:name w:val="ListLabel 96"/>
    <w:qFormat/>
    <w:uiPriority w:val="0"/>
    <w:rPr>
      <w:rFonts w:cs="Times New Roman"/>
    </w:rPr>
  </w:style>
  <w:style w:type="character" w:customStyle="1" w:styleId="123">
    <w:name w:val="ListLabel 97"/>
    <w:qFormat/>
    <w:uiPriority w:val="0"/>
    <w:rPr>
      <w:rFonts w:cs="Times New Roman"/>
    </w:rPr>
  </w:style>
  <w:style w:type="character" w:customStyle="1" w:styleId="124">
    <w:name w:val="ListLabel 98"/>
    <w:qFormat/>
    <w:uiPriority w:val="0"/>
    <w:rPr>
      <w:rFonts w:cs="Times New Roman"/>
    </w:rPr>
  </w:style>
  <w:style w:type="character" w:customStyle="1" w:styleId="125">
    <w:name w:val="ListLabel 99"/>
    <w:qFormat/>
    <w:uiPriority w:val="0"/>
    <w:rPr>
      <w:rFonts w:cs="Times New Roman"/>
    </w:rPr>
  </w:style>
  <w:style w:type="character" w:customStyle="1" w:styleId="126">
    <w:name w:val="ListLabel 100"/>
    <w:qFormat/>
    <w:uiPriority w:val="0"/>
    <w:rPr>
      <w:rFonts w:cs="Times New Roman"/>
    </w:rPr>
  </w:style>
  <w:style w:type="character" w:customStyle="1" w:styleId="127">
    <w:name w:val="ListLabel 101"/>
    <w:qFormat/>
    <w:uiPriority w:val="0"/>
    <w:rPr>
      <w:rFonts w:cs="Times New Roman"/>
    </w:rPr>
  </w:style>
  <w:style w:type="character" w:customStyle="1" w:styleId="128">
    <w:name w:val="ListLabel 102"/>
    <w:qFormat/>
    <w:uiPriority w:val="0"/>
    <w:rPr>
      <w:rFonts w:cs="Times New Roman"/>
    </w:rPr>
  </w:style>
  <w:style w:type="character" w:customStyle="1" w:styleId="129">
    <w:name w:val="ListLabel 103"/>
    <w:qFormat/>
    <w:uiPriority w:val="0"/>
    <w:rPr>
      <w:rFonts w:cs="Times New Roman"/>
      <w:b/>
    </w:rPr>
  </w:style>
  <w:style w:type="character" w:customStyle="1" w:styleId="130">
    <w:name w:val="ListLabel 104"/>
    <w:qFormat/>
    <w:uiPriority w:val="0"/>
    <w:rPr>
      <w:rFonts w:cs="Times New Roman"/>
    </w:rPr>
  </w:style>
  <w:style w:type="character" w:customStyle="1" w:styleId="131">
    <w:name w:val="ListLabel 105"/>
    <w:qFormat/>
    <w:uiPriority w:val="0"/>
    <w:rPr>
      <w:rFonts w:cs="Times New Roman"/>
    </w:rPr>
  </w:style>
  <w:style w:type="character" w:customStyle="1" w:styleId="132">
    <w:name w:val="ListLabel 106"/>
    <w:qFormat/>
    <w:uiPriority w:val="0"/>
    <w:rPr>
      <w:rFonts w:cs="Times New Roman"/>
    </w:rPr>
  </w:style>
  <w:style w:type="character" w:customStyle="1" w:styleId="133">
    <w:name w:val="ListLabel 107"/>
    <w:qFormat/>
    <w:uiPriority w:val="0"/>
    <w:rPr>
      <w:rFonts w:cs="Times New Roman"/>
    </w:rPr>
  </w:style>
  <w:style w:type="character" w:customStyle="1" w:styleId="134">
    <w:name w:val="ListLabel 108"/>
    <w:qFormat/>
    <w:uiPriority w:val="0"/>
    <w:rPr>
      <w:rFonts w:cs="Times New Roman"/>
    </w:rPr>
  </w:style>
  <w:style w:type="character" w:customStyle="1" w:styleId="135">
    <w:name w:val="ListLabel 109"/>
    <w:qFormat/>
    <w:uiPriority w:val="0"/>
    <w:rPr>
      <w:rFonts w:cs="Times New Roman"/>
    </w:rPr>
  </w:style>
  <w:style w:type="character" w:customStyle="1" w:styleId="136">
    <w:name w:val="ListLabel 110"/>
    <w:qFormat/>
    <w:uiPriority w:val="0"/>
    <w:rPr>
      <w:rFonts w:cs="Times New Roman"/>
    </w:rPr>
  </w:style>
  <w:style w:type="character" w:customStyle="1" w:styleId="137">
    <w:name w:val="ListLabel 111"/>
    <w:qFormat/>
    <w:uiPriority w:val="0"/>
    <w:rPr>
      <w:rFonts w:cs="Times New Roman"/>
    </w:rPr>
  </w:style>
  <w:style w:type="character" w:customStyle="1" w:styleId="138">
    <w:name w:val="ListLabel 112"/>
    <w:qFormat/>
    <w:uiPriority w:val="0"/>
    <w:rPr>
      <w:rFonts w:cs="Tahoma"/>
      <w:sz w:val="18"/>
      <w:szCs w:val="18"/>
    </w:rPr>
  </w:style>
  <w:style w:type="character" w:customStyle="1" w:styleId="139">
    <w:name w:val="ListLabel 113"/>
    <w:qFormat/>
    <w:uiPriority w:val="0"/>
    <w:rPr>
      <w:rFonts w:cs="Tahoma"/>
      <w:sz w:val="18"/>
      <w:szCs w:val="18"/>
    </w:rPr>
  </w:style>
  <w:style w:type="character" w:customStyle="1" w:styleId="140">
    <w:name w:val="ListLabel 114"/>
    <w:qFormat/>
    <w:uiPriority w:val="0"/>
    <w:rPr>
      <w:rFonts w:cs="Times New Roman"/>
    </w:rPr>
  </w:style>
  <w:style w:type="character" w:customStyle="1" w:styleId="141">
    <w:name w:val="ListLabel 115"/>
    <w:qFormat/>
    <w:uiPriority w:val="0"/>
    <w:rPr>
      <w:rFonts w:cs="Times New Roman"/>
    </w:rPr>
  </w:style>
  <w:style w:type="character" w:customStyle="1" w:styleId="142">
    <w:name w:val="ListLabel 116"/>
    <w:qFormat/>
    <w:uiPriority w:val="0"/>
    <w:rPr>
      <w:rFonts w:cs="Times New Roman"/>
    </w:rPr>
  </w:style>
  <w:style w:type="character" w:customStyle="1" w:styleId="143">
    <w:name w:val="ListLabel 117"/>
    <w:qFormat/>
    <w:uiPriority w:val="0"/>
    <w:rPr>
      <w:rFonts w:cs="Times New Roman"/>
    </w:rPr>
  </w:style>
  <w:style w:type="character" w:customStyle="1" w:styleId="144">
    <w:name w:val="ListLabel 118"/>
    <w:qFormat/>
    <w:uiPriority w:val="0"/>
    <w:rPr>
      <w:rFonts w:cs="Times New Roman"/>
    </w:rPr>
  </w:style>
  <w:style w:type="character" w:customStyle="1" w:styleId="145">
    <w:name w:val="ListLabel 119"/>
    <w:qFormat/>
    <w:uiPriority w:val="0"/>
    <w:rPr>
      <w:rFonts w:cs="Times New Roman"/>
    </w:rPr>
  </w:style>
  <w:style w:type="character" w:customStyle="1" w:styleId="146">
    <w:name w:val="ListLabel 120"/>
    <w:qFormat/>
    <w:uiPriority w:val="0"/>
    <w:rPr>
      <w:rFonts w:cs="Times New Roman"/>
    </w:rPr>
  </w:style>
  <w:style w:type="character" w:customStyle="1" w:styleId="147">
    <w:name w:val="ListLabel 121"/>
    <w:qFormat/>
    <w:uiPriority w:val="0"/>
    <w:rPr>
      <w:rFonts w:cs="Times New Roman"/>
    </w:rPr>
  </w:style>
  <w:style w:type="character" w:customStyle="1" w:styleId="148">
    <w:name w:val="ListLabel 122"/>
    <w:qFormat/>
    <w:uiPriority w:val="0"/>
    <w:rPr>
      <w:rFonts w:cs="Times New Roman"/>
    </w:rPr>
  </w:style>
  <w:style w:type="character" w:customStyle="1" w:styleId="149">
    <w:name w:val="ListLabel 123"/>
    <w:qFormat/>
    <w:uiPriority w:val="0"/>
    <w:rPr>
      <w:rFonts w:cs="Times New Roman"/>
      <w:sz w:val="20"/>
    </w:rPr>
  </w:style>
  <w:style w:type="character" w:customStyle="1" w:styleId="150">
    <w:name w:val="ListLabel 124"/>
    <w:qFormat/>
    <w:uiPriority w:val="0"/>
    <w:rPr>
      <w:rFonts w:cs="Times New Roman"/>
    </w:rPr>
  </w:style>
  <w:style w:type="character" w:customStyle="1" w:styleId="151">
    <w:name w:val="ListLabel 125"/>
    <w:qFormat/>
    <w:uiPriority w:val="0"/>
    <w:rPr>
      <w:rFonts w:cs="Times New Roman"/>
    </w:rPr>
  </w:style>
  <w:style w:type="character" w:customStyle="1" w:styleId="152">
    <w:name w:val="ListLabel 126"/>
    <w:qFormat/>
    <w:uiPriority w:val="0"/>
    <w:rPr>
      <w:rFonts w:cs="Times New Roman"/>
    </w:rPr>
  </w:style>
  <w:style w:type="character" w:customStyle="1" w:styleId="153">
    <w:name w:val="ListLabel 127"/>
    <w:qFormat/>
    <w:uiPriority w:val="0"/>
    <w:rPr>
      <w:rFonts w:cs="Times New Roman"/>
    </w:rPr>
  </w:style>
  <w:style w:type="character" w:customStyle="1" w:styleId="154">
    <w:name w:val="ListLabel 128"/>
    <w:qFormat/>
    <w:uiPriority w:val="0"/>
    <w:rPr>
      <w:rFonts w:cs="Times New Roman"/>
    </w:rPr>
  </w:style>
  <w:style w:type="character" w:customStyle="1" w:styleId="155">
    <w:name w:val="ListLabel 129"/>
    <w:qFormat/>
    <w:uiPriority w:val="0"/>
    <w:rPr>
      <w:rFonts w:cs="Times New Roman"/>
    </w:rPr>
  </w:style>
  <w:style w:type="character" w:customStyle="1" w:styleId="156">
    <w:name w:val="ListLabel 130"/>
    <w:qFormat/>
    <w:uiPriority w:val="0"/>
    <w:rPr>
      <w:rFonts w:cs="Times New Roman"/>
    </w:rPr>
  </w:style>
  <w:style w:type="character" w:customStyle="1" w:styleId="157">
    <w:name w:val="ListLabel 131"/>
    <w:qFormat/>
    <w:uiPriority w:val="0"/>
    <w:rPr>
      <w:rFonts w:cs="Times New Roman"/>
    </w:rPr>
  </w:style>
  <w:style w:type="character" w:customStyle="1" w:styleId="158">
    <w:name w:val="ListLabel 132"/>
    <w:qFormat/>
    <w:uiPriority w:val="0"/>
    <w:rPr>
      <w:rFonts w:cs="Times New Roman"/>
      <w:spacing w:val="2"/>
      <w:sz w:val="22"/>
      <w:szCs w:val="22"/>
    </w:rPr>
  </w:style>
  <w:style w:type="character" w:customStyle="1" w:styleId="159">
    <w:name w:val="ListLabel 133"/>
    <w:qFormat/>
    <w:uiPriority w:val="0"/>
    <w:rPr>
      <w:rFonts w:cs="Times New Roman"/>
      <w:spacing w:val="3"/>
      <w:sz w:val="22"/>
      <w:szCs w:val="22"/>
    </w:rPr>
  </w:style>
  <w:style w:type="character" w:customStyle="1" w:styleId="160">
    <w:name w:val="ListLabel 134"/>
    <w:qFormat/>
    <w:uiPriority w:val="0"/>
    <w:rPr>
      <w:b/>
      <w:i/>
      <w:sz w:val="22"/>
      <w:szCs w:val="22"/>
    </w:rPr>
  </w:style>
  <w:style w:type="character" w:customStyle="1" w:styleId="161">
    <w:name w:val="ListLabel 135"/>
    <w:qFormat/>
    <w:uiPriority w:val="0"/>
    <w:rPr>
      <w:b/>
    </w:rPr>
  </w:style>
  <w:style w:type="character" w:customStyle="1" w:styleId="162">
    <w:name w:val="ListLabel 136"/>
    <w:qFormat/>
    <w:uiPriority w:val="0"/>
    <w:rPr>
      <w:color w:val="000000"/>
    </w:rPr>
  </w:style>
  <w:style w:type="character" w:customStyle="1" w:styleId="163">
    <w:name w:val="ListLabel 137"/>
    <w:qFormat/>
    <w:uiPriority w:val="0"/>
  </w:style>
  <w:style w:type="character" w:customStyle="1" w:styleId="164">
    <w:name w:val="ListLabel 138"/>
    <w:qFormat/>
    <w:uiPriority w:val="0"/>
    <w:rPr>
      <w:color w:val="000000"/>
      <w:sz w:val="20"/>
    </w:rPr>
  </w:style>
  <w:style w:type="character" w:customStyle="1" w:styleId="165">
    <w:name w:val="ListLabel 139"/>
    <w:qFormat/>
    <w:uiPriority w:val="0"/>
    <w:rPr>
      <w:i/>
    </w:rPr>
  </w:style>
  <w:style w:type="character" w:customStyle="1" w:styleId="166">
    <w:name w:val="ListLabel 140"/>
    <w:qFormat/>
    <w:uiPriority w:val="0"/>
    <w:rPr>
      <w:rFonts w:ascii="Times New Roman" w:hAnsi="Times New Roman" w:cs="Times New Roman"/>
      <w:sz w:val="20"/>
    </w:rPr>
  </w:style>
  <w:style w:type="character" w:customStyle="1" w:styleId="167">
    <w:name w:val="ListLabel 141"/>
    <w:qFormat/>
    <w:uiPriority w:val="0"/>
    <w:rPr>
      <w:rFonts w:cs="Times New Roman"/>
      <w:b/>
      <w:spacing w:val="6"/>
      <w:sz w:val="19"/>
      <w:szCs w:val="19"/>
    </w:rPr>
  </w:style>
  <w:style w:type="character" w:customStyle="1" w:styleId="168">
    <w:name w:val="ListLabel 142"/>
    <w:qFormat/>
    <w:uiPriority w:val="0"/>
    <w:rPr>
      <w:rFonts w:cs="Times New Roman"/>
      <w:spacing w:val="7"/>
      <w:sz w:val="19"/>
      <w:szCs w:val="19"/>
    </w:rPr>
  </w:style>
  <w:style w:type="character" w:customStyle="1" w:styleId="169">
    <w:name w:val="ListLabel 143"/>
    <w:qFormat/>
    <w:uiPriority w:val="0"/>
    <w:rPr>
      <w:rFonts w:cs="Times New Roman"/>
      <w:spacing w:val="7"/>
      <w:sz w:val="19"/>
      <w:szCs w:val="19"/>
    </w:rPr>
  </w:style>
  <w:style w:type="character" w:customStyle="1" w:styleId="170">
    <w:name w:val="ListLabel 144"/>
    <w:qFormat/>
    <w:uiPriority w:val="0"/>
    <w:rPr>
      <w:rFonts w:cs="Times New Roman"/>
      <w:b/>
      <w:spacing w:val="7"/>
      <w:sz w:val="19"/>
      <w:szCs w:val="19"/>
    </w:rPr>
  </w:style>
  <w:style w:type="character" w:customStyle="1" w:styleId="171">
    <w:name w:val="ListLabel 145"/>
    <w:qFormat/>
    <w:uiPriority w:val="0"/>
    <w:rPr>
      <w:rFonts w:cs="Times New Roman"/>
      <w:spacing w:val="6"/>
      <w:sz w:val="19"/>
      <w:szCs w:val="19"/>
    </w:rPr>
  </w:style>
  <w:style w:type="character" w:customStyle="1" w:styleId="172">
    <w:name w:val="ListLabel 146"/>
    <w:qFormat/>
    <w:uiPriority w:val="0"/>
    <w:rPr>
      <w:rFonts w:cs="Times New Roman"/>
      <w:spacing w:val="3"/>
      <w:sz w:val="19"/>
      <w:szCs w:val="19"/>
    </w:rPr>
  </w:style>
  <w:style w:type="character" w:customStyle="1" w:styleId="173">
    <w:name w:val="ListLabel 147"/>
    <w:qFormat/>
    <w:uiPriority w:val="0"/>
    <w:rPr>
      <w:rFonts w:cs="Times New Roman"/>
      <w:spacing w:val="5"/>
      <w:sz w:val="20"/>
      <w:szCs w:val="20"/>
    </w:rPr>
  </w:style>
  <w:style w:type="character" w:customStyle="1" w:styleId="174">
    <w:name w:val="ListLabel 148"/>
    <w:qFormat/>
    <w:uiPriority w:val="0"/>
    <w:rPr>
      <w:rFonts w:cs="Times New Roman"/>
      <w:spacing w:val="5"/>
      <w:sz w:val="20"/>
      <w:szCs w:val="20"/>
    </w:rPr>
  </w:style>
  <w:style w:type="character" w:customStyle="1" w:styleId="175">
    <w:name w:val="ListLabel 149"/>
    <w:qFormat/>
    <w:uiPriority w:val="0"/>
    <w:rPr>
      <w:rFonts w:cs="Times New Roman"/>
      <w:sz w:val="20"/>
      <w:szCs w:val="20"/>
    </w:rPr>
  </w:style>
  <w:style w:type="character" w:customStyle="1" w:styleId="176">
    <w:name w:val="ListLabel 150"/>
    <w:qFormat/>
    <w:uiPriority w:val="0"/>
    <w:rPr>
      <w:rFonts w:eastAsia="Times New Roman" w:cs="Arial"/>
      <w:color w:val="00000A"/>
      <w:sz w:val="16"/>
      <w:szCs w:val="16"/>
    </w:rPr>
  </w:style>
  <w:style w:type="character" w:customStyle="1" w:styleId="177">
    <w:name w:val="ListLabel 151"/>
    <w:qFormat/>
    <w:uiPriority w:val="0"/>
    <w:rPr>
      <w:rFonts w:cs="Times New Roman"/>
    </w:rPr>
  </w:style>
  <w:style w:type="character" w:customStyle="1" w:styleId="178">
    <w:name w:val="ListLabel 152"/>
    <w:qFormat/>
    <w:uiPriority w:val="0"/>
    <w:rPr>
      <w:rFonts w:cs="Times New Roman"/>
    </w:rPr>
  </w:style>
  <w:style w:type="character" w:customStyle="1" w:styleId="179">
    <w:name w:val="ListLabel 153"/>
    <w:qFormat/>
    <w:uiPriority w:val="0"/>
    <w:rPr>
      <w:rFonts w:cs="Times New Roman"/>
    </w:rPr>
  </w:style>
  <w:style w:type="character" w:customStyle="1" w:styleId="180">
    <w:name w:val="ListLabel 154"/>
    <w:qFormat/>
    <w:uiPriority w:val="0"/>
    <w:rPr>
      <w:rFonts w:cs="Times New Roman"/>
    </w:rPr>
  </w:style>
  <w:style w:type="character" w:customStyle="1" w:styleId="181">
    <w:name w:val="ListLabel 155"/>
    <w:qFormat/>
    <w:uiPriority w:val="0"/>
    <w:rPr>
      <w:rFonts w:cs="Times New Roman"/>
    </w:rPr>
  </w:style>
  <w:style w:type="character" w:customStyle="1" w:styleId="182">
    <w:name w:val="ListLabel 156"/>
    <w:qFormat/>
    <w:uiPriority w:val="0"/>
    <w:rPr>
      <w:rFonts w:cs="Times New Roman"/>
    </w:rPr>
  </w:style>
  <w:style w:type="character" w:customStyle="1" w:styleId="183">
    <w:name w:val="ListLabel 157"/>
    <w:qFormat/>
    <w:uiPriority w:val="0"/>
    <w:rPr>
      <w:rFonts w:cs="Times New Roman"/>
    </w:rPr>
  </w:style>
  <w:style w:type="character" w:customStyle="1" w:styleId="184">
    <w:name w:val="ListLabel 158"/>
    <w:qFormat/>
    <w:uiPriority w:val="0"/>
    <w:rPr>
      <w:rFonts w:cs="Times New Roman"/>
      <w:sz w:val="20"/>
      <w:szCs w:val="20"/>
    </w:rPr>
  </w:style>
  <w:style w:type="character" w:customStyle="1" w:styleId="185">
    <w:name w:val="ListLabel 159"/>
    <w:qFormat/>
    <w:uiPriority w:val="0"/>
    <w:rPr>
      <w:rFonts w:eastAsia="Times New Roman" w:cs="Arial"/>
      <w:color w:val="00000A"/>
      <w:sz w:val="16"/>
      <w:szCs w:val="16"/>
    </w:rPr>
  </w:style>
  <w:style w:type="character" w:customStyle="1" w:styleId="186">
    <w:name w:val="ListLabel 160"/>
    <w:qFormat/>
    <w:uiPriority w:val="0"/>
    <w:rPr>
      <w:rFonts w:cs="Times New Roman"/>
    </w:rPr>
  </w:style>
  <w:style w:type="character" w:customStyle="1" w:styleId="187">
    <w:name w:val="ListLabel 161"/>
    <w:qFormat/>
    <w:uiPriority w:val="0"/>
    <w:rPr>
      <w:rFonts w:cs="Times New Roman"/>
    </w:rPr>
  </w:style>
  <w:style w:type="character" w:customStyle="1" w:styleId="188">
    <w:name w:val="ListLabel 162"/>
    <w:qFormat/>
    <w:uiPriority w:val="0"/>
    <w:rPr>
      <w:rFonts w:cs="Times New Roman"/>
    </w:rPr>
  </w:style>
  <w:style w:type="character" w:customStyle="1" w:styleId="189">
    <w:name w:val="ListLabel 163"/>
    <w:qFormat/>
    <w:uiPriority w:val="0"/>
    <w:rPr>
      <w:rFonts w:cs="Times New Roman"/>
    </w:rPr>
  </w:style>
  <w:style w:type="character" w:customStyle="1" w:styleId="190">
    <w:name w:val="ListLabel 164"/>
    <w:qFormat/>
    <w:uiPriority w:val="0"/>
    <w:rPr>
      <w:rFonts w:cs="Times New Roman"/>
    </w:rPr>
  </w:style>
  <w:style w:type="character" w:customStyle="1" w:styleId="191">
    <w:name w:val="ListLabel 165"/>
    <w:qFormat/>
    <w:uiPriority w:val="0"/>
    <w:rPr>
      <w:rFonts w:cs="Times New Roman"/>
    </w:rPr>
  </w:style>
  <w:style w:type="character" w:customStyle="1" w:styleId="192">
    <w:name w:val="ListLabel 166"/>
    <w:qFormat/>
    <w:uiPriority w:val="0"/>
    <w:rPr>
      <w:rFonts w:cs="Times New Roman"/>
    </w:rPr>
  </w:style>
  <w:style w:type="character" w:customStyle="1" w:styleId="193">
    <w:name w:val="ListLabel 167"/>
    <w:qFormat/>
    <w:uiPriority w:val="0"/>
    <w:rPr>
      <w:rFonts w:cs="Times New Roman"/>
      <w:spacing w:val="2"/>
      <w:sz w:val="19"/>
      <w:szCs w:val="19"/>
    </w:rPr>
  </w:style>
  <w:style w:type="character" w:customStyle="1" w:styleId="194">
    <w:name w:val="ListLabel 168"/>
    <w:qFormat/>
    <w:uiPriority w:val="0"/>
    <w:rPr>
      <w:rFonts w:cs="Times New Roman"/>
      <w:b/>
      <w:bCs/>
      <w:i/>
      <w:iCs/>
      <w:sz w:val="19"/>
      <w:szCs w:val="19"/>
    </w:rPr>
  </w:style>
  <w:style w:type="character" w:customStyle="1" w:styleId="195">
    <w:name w:val="ListLabel 169"/>
    <w:qFormat/>
    <w:uiPriority w:val="0"/>
    <w:rPr>
      <w:rFonts w:cs="Times New Roman"/>
      <w:spacing w:val="-1"/>
      <w:sz w:val="20"/>
      <w:szCs w:val="20"/>
    </w:rPr>
  </w:style>
  <w:style w:type="character" w:customStyle="1" w:styleId="196">
    <w:name w:val="ListLabel 170"/>
    <w:qFormat/>
    <w:uiPriority w:val="0"/>
    <w:rPr>
      <w:rFonts w:cs="Times New Roman"/>
      <w:b/>
      <w:sz w:val="19"/>
      <w:szCs w:val="19"/>
    </w:rPr>
  </w:style>
  <w:style w:type="character" w:customStyle="1" w:styleId="197">
    <w:name w:val="ListLabel 171"/>
    <w:qFormat/>
    <w:uiPriority w:val="0"/>
    <w:rPr>
      <w:rFonts w:cs="Times New Roman"/>
      <w:sz w:val="19"/>
      <w:szCs w:val="19"/>
    </w:rPr>
  </w:style>
  <w:style w:type="character" w:customStyle="1" w:styleId="198">
    <w:name w:val="ListLabel 172"/>
    <w:qFormat/>
    <w:uiPriority w:val="0"/>
    <w:rPr>
      <w:rFonts w:cs="Times New Roman"/>
      <w:b/>
      <w:sz w:val="20"/>
      <w:szCs w:val="20"/>
    </w:rPr>
  </w:style>
  <w:style w:type="character" w:customStyle="1" w:styleId="199">
    <w:name w:val="ListLabel 173"/>
    <w:qFormat/>
    <w:uiPriority w:val="0"/>
    <w:rPr>
      <w:rFonts w:cs="Times New Roman"/>
      <w:sz w:val="20"/>
      <w:szCs w:val="20"/>
    </w:rPr>
  </w:style>
  <w:style w:type="character" w:customStyle="1" w:styleId="200">
    <w:name w:val="ListLabel 174"/>
    <w:qFormat/>
    <w:uiPriority w:val="0"/>
    <w:rPr>
      <w:rFonts w:cs="Times New Roman"/>
      <w:b/>
      <w:bCs/>
      <w:sz w:val="19"/>
      <w:szCs w:val="19"/>
    </w:rPr>
  </w:style>
  <w:style w:type="character" w:customStyle="1" w:styleId="201">
    <w:name w:val="ListLabel 175"/>
    <w:qFormat/>
    <w:uiPriority w:val="0"/>
    <w:rPr>
      <w:rFonts w:cs="Times New Roman"/>
      <w:b/>
      <w:bCs/>
      <w:sz w:val="19"/>
      <w:szCs w:val="19"/>
    </w:rPr>
  </w:style>
  <w:style w:type="character" w:customStyle="1" w:styleId="202">
    <w:name w:val="ListLabel 176"/>
    <w:qFormat/>
    <w:uiPriority w:val="0"/>
    <w:rPr>
      <w:rFonts w:cs="Times New Roman"/>
      <w:sz w:val="19"/>
      <w:szCs w:val="19"/>
    </w:rPr>
  </w:style>
  <w:style w:type="character" w:customStyle="1" w:styleId="203">
    <w:name w:val="ListLabel 177"/>
    <w:qFormat/>
    <w:uiPriority w:val="0"/>
    <w:rPr>
      <w:rFonts w:cs="Times New Roman"/>
      <w:b/>
      <w:sz w:val="19"/>
      <w:szCs w:val="19"/>
    </w:rPr>
  </w:style>
  <w:style w:type="character" w:customStyle="1" w:styleId="204">
    <w:name w:val="ListLabel 178"/>
    <w:qFormat/>
    <w:uiPriority w:val="0"/>
    <w:rPr>
      <w:rFonts w:cs="Times New Roman"/>
      <w:spacing w:val="3"/>
      <w:sz w:val="19"/>
      <w:szCs w:val="19"/>
    </w:rPr>
  </w:style>
  <w:style w:type="character" w:customStyle="1" w:styleId="205">
    <w:name w:val="ListLabel 179"/>
    <w:qFormat/>
    <w:uiPriority w:val="0"/>
    <w:rPr>
      <w:rFonts w:cs="Times New Roman"/>
      <w:sz w:val="19"/>
      <w:szCs w:val="19"/>
    </w:rPr>
  </w:style>
  <w:style w:type="character" w:customStyle="1" w:styleId="206">
    <w:name w:val="ListLabel 180"/>
    <w:qFormat/>
    <w:uiPriority w:val="0"/>
    <w:rPr>
      <w:rFonts w:cs="Times New Roman"/>
      <w:spacing w:val="3"/>
      <w:sz w:val="19"/>
      <w:szCs w:val="19"/>
    </w:rPr>
  </w:style>
  <w:style w:type="character" w:customStyle="1" w:styleId="207">
    <w:name w:val="ListLabel 181"/>
    <w:qFormat/>
    <w:uiPriority w:val="0"/>
    <w:rPr>
      <w:rFonts w:cs="Times New Roman"/>
      <w:spacing w:val="3"/>
      <w:sz w:val="19"/>
      <w:szCs w:val="19"/>
    </w:rPr>
  </w:style>
  <w:style w:type="character" w:customStyle="1" w:styleId="208">
    <w:name w:val="ListLabel 182"/>
    <w:qFormat/>
    <w:uiPriority w:val="0"/>
    <w:rPr>
      <w:rFonts w:cs="Times New Roman"/>
      <w:b/>
      <w:bCs/>
      <w:spacing w:val="5"/>
      <w:sz w:val="19"/>
      <w:szCs w:val="19"/>
    </w:rPr>
  </w:style>
  <w:style w:type="character" w:customStyle="1" w:styleId="209">
    <w:name w:val="ListLabel 183"/>
    <w:qFormat/>
    <w:uiPriority w:val="0"/>
    <w:rPr>
      <w:rFonts w:cs="Times New Roman"/>
      <w:b/>
      <w:bCs/>
      <w:spacing w:val="5"/>
      <w:sz w:val="19"/>
      <w:szCs w:val="19"/>
    </w:rPr>
  </w:style>
  <w:style w:type="character" w:customStyle="1" w:styleId="210">
    <w:name w:val="ListLabel 184"/>
    <w:qFormat/>
    <w:uiPriority w:val="0"/>
    <w:rPr>
      <w:rFonts w:cs="Times New Roman"/>
      <w:sz w:val="19"/>
      <w:szCs w:val="19"/>
    </w:rPr>
  </w:style>
  <w:style w:type="character" w:customStyle="1" w:styleId="211">
    <w:name w:val="ListLabel 185"/>
    <w:qFormat/>
    <w:uiPriority w:val="0"/>
    <w:rPr>
      <w:rFonts w:cs="Times New Roman"/>
      <w:spacing w:val="4"/>
      <w:sz w:val="19"/>
      <w:szCs w:val="19"/>
    </w:rPr>
  </w:style>
  <w:style w:type="character" w:customStyle="1" w:styleId="212">
    <w:name w:val="ListLabel 186"/>
    <w:qFormat/>
    <w:uiPriority w:val="0"/>
    <w:rPr>
      <w:rFonts w:cs="Times New Roman"/>
      <w:spacing w:val="3"/>
      <w:sz w:val="19"/>
      <w:szCs w:val="19"/>
    </w:rPr>
  </w:style>
  <w:style w:type="character" w:customStyle="1" w:styleId="213">
    <w:name w:val="ListLabel 187"/>
    <w:qFormat/>
    <w:uiPriority w:val="0"/>
    <w:rPr>
      <w:rFonts w:cs="Times New Roman"/>
      <w:spacing w:val="3"/>
      <w:sz w:val="19"/>
      <w:szCs w:val="19"/>
    </w:rPr>
  </w:style>
  <w:style w:type="character" w:customStyle="1" w:styleId="214">
    <w:name w:val="ListLabel 188"/>
    <w:qFormat/>
    <w:uiPriority w:val="0"/>
    <w:rPr>
      <w:rFonts w:cs="Times New Roman"/>
      <w:sz w:val="19"/>
      <w:szCs w:val="19"/>
    </w:rPr>
  </w:style>
  <w:style w:type="character" w:customStyle="1" w:styleId="215">
    <w:name w:val="ListLabel 189"/>
    <w:qFormat/>
    <w:uiPriority w:val="0"/>
    <w:rPr>
      <w:rFonts w:cs="Times New Roman"/>
      <w:sz w:val="20"/>
      <w:szCs w:val="20"/>
    </w:rPr>
  </w:style>
  <w:style w:type="character" w:customStyle="1" w:styleId="216">
    <w:name w:val="ListLabel 190"/>
    <w:qFormat/>
    <w:uiPriority w:val="0"/>
    <w:rPr>
      <w:rFonts w:cs="Times New Roman"/>
      <w:sz w:val="20"/>
      <w:szCs w:val="20"/>
    </w:rPr>
  </w:style>
  <w:style w:type="character" w:customStyle="1" w:styleId="217">
    <w:name w:val="ListLabel 191"/>
    <w:qFormat/>
    <w:uiPriority w:val="0"/>
    <w:rPr>
      <w:rFonts w:cs="Times New Roman"/>
      <w:sz w:val="20"/>
      <w:szCs w:val="20"/>
    </w:rPr>
  </w:style>
  <w:style w:type="character" w:customStyle="1" w:styleId="218">
    <w:name w:val="ListLabel 192"/>
    <w:qFormat/>
    <w:uiPriority w:val="0"/>
    <w:rPr>
      <w:rFonts w:cs="Times New Roman"/>
      <w:spacing w:val="1"/>
      <w:sz w:val="19"/>
      <w:szCs w:val="19"/>
    </w:rPr>
  </w:style>
  <w:style w:type="character" w:customStyle="1" w:styleId="219">
    <w:name w:val="ListLabel 193"/>
    <w:qFormat/>
    <w:uiPriority w:val="0"/>
    <w:rPr>
      <w:rFonts w:cs="Times New Roman"/>
      <w:color w:val="00000A"/>
      <w:sz w:val="20"/>
    </w:rPr>
  </w:style>
  <w:style w:type="character" w:customStyle="1" w:styleId="220">
    <w:name w:val="ListLabel 194"/>
    <w:qFormat/>
    <w:uiPriority w:val="0"/>
    <w:rPr>
      <w:rFonts w:cs="Times New Roman"/>
      <w:sz w:val="20"/>
    </w:rPr>
  </w:style>
  <w:style w:type="character" w:customStyle="1" w:styleId="221">
    <w:name w:val="ListLabel 195"/>
    <w:qFormat/>
    <w:uiPriority w:val="0"/>
    <w:rPr>
      <w:rFonts w:cs="Times New Roman"/>
      <w:sz w:val="20"/>
    </w:rPr>
  </w:style>
  <w:style w:type="character" w:customStyle="1" w:styleId="222">
    <w:name w:val="ListLabel 196"/>
    <w:qFormat/>
    <w:uiPriority w:val="0"/>
    <w:rPr>
      <w:rFonts w:cs="Times New Roman"/>
      <w:sz w:val="20"/>
    </w:rPr>
  </w:style>
  <w:style w:type="character" w:customStyle="1" w:styleId="223">
    <w:name w:val="ListLabel 197"/>
    <w:qFormat/>
    <w:uiPriority w:val="0"/>
    <w:rPr>
      <w:rFonts w:cs="Times New Roman"/>
    </w:rPr>
  </w:style>
  <w:style w:type="character" w:customStyle="1" w:styleId="224">
    <w:name w:val="ListLabel 198"/>
    <w:qFormat/>
    <w:uiPriority w:val="0"/>
    <w:rPr>
      <w:rFonts w:cs="Times New Roman"/>
    </w:rPr>
  </w:style>
  <w:style w:type="character" w:customStyle="1" w:styleId="225">
    <w:name w:val="ListLabel 199"/>
    <w:qFormat/>
    <w:uiPriority w:val="0"/>
    <w:rPr>
      <w:rFonts w:cs="Times New Roman"/>
    </w:rPr>
  </w:style>
  <w:style w:type="character" w:customStyle="1" w:styleId="226">
    <w:name w:val="ListLabel 200"/>
    <w:qFormat/>
    <w:uiPriority w:val="0"/>
    <w:rPr>
      <w:rFonts w:cs="Times New Roman"/>
    </w:rPr>
  </w:style>
  <w:style w:type="character" w:customStyle="1" w:styleId="227">
    <w:name w:val="ListLabel 201"/>
    <w:qFormat/>
    <w:uiPriority w:val="0"/>
    <w:rPr>
      <w:rFonts w:cs="Times New Roman"/>
    </w:rPr>
  </w:style>
  <w:style w:type="character" w:customStyle="1" w:styleId="228">
    <w:name w:val="ListLabel 202"/>
    <w:qFormat/>
    <w:uiPriority w:val="0"/>
    <w:rPr>
      <w:rFonts w:cs="Times New Roman"/>
      <w:b/>
    </w:rPr>
  </w:style>
  <w:style w:type="character" w:customStyle="1" w:styleId="229">
    <w:name w:val="ListLabel 203"/>
    <w:qFormat/>
    <w:uiPriority w:val="0"/>
    <w:rPr>
      <w:rFonts w:cs="Times New Roman"/>
      <w:b/>
    </w:rPr>
  </w:style>
  <w:style w:type="character" w:customStyle="1" w:styleId="230">
    <w:name w:val="ListLabel 204"/>
    <w:qFormat/>
    <w:uiPriority w:val="0"/>
    <w:rPr>
      <w:rFonts w:cs="Times New Roman"/>
    </w:rPr>
  </w:style>
  <w:style w:type="character" w:customStyle="1" w:styleId="231">
    <w:name w:val="ListLabel 205"/>
    <w:qFormat/>
    <w:uiPriority w:val="0"/>
    <w:rPr>
      <w:rFonts w:cs="Times New Roman"/>
    </w:rPr>
  </w:style>
  <w:style w:type="character" w:customStyle="1" w:styleId="232">
    <w:name w:val="ListLabel 206"/>
    <w:qFormat/>
    <w:uiPriority w:val="0"/>
    <w:rPr>
      <w:rFonts w:cs="Times New Roman"/>
    </w:rPr>
  </w:style>
  <w:style w:type="character" w:customStyle="1" w:styleId="233">
    <w:name w:val="ListLabel 207"/>
    <w:qFormat/>
    <w:uiPriority w:val="0"/>
    <w:rPr>
      <w:rFonts w:cs="Times New Roman"/>
    </w:rPr>
  </w:style>
  <w:style w:type="character" w:customStyle="1" w:styleId="234">
    <w:name w:val="ListLabel 208"/>
    <w:qFormat/>
    <w:uiPriority w:val="0"/>
    <w:rPr>
      <w:rFonts w:cs="Times New Roman"/>
    </w:rPr>
  </w:style>
  <w:style w:type="character" w:customStyle="1" w:styleId="235">
    <w:name w:val="ListLabel 209"/>
    <w:qFormat/>
    <w:uiPriority w:val="0"/>
    <w:rPr>
      <w:rFonts w:cs="Times New Roman"/>
    </w:rPr>
  </w:style>
  <w:style w:type="character" w:customStyle="1" w:styleId="236">
    <w:name w:val="ListLabel 210"/>
    <w:qFormat/>
    <w:uiPriority w:val="0"/>
    <w:rPr>
      <w:rFonts w:cs="Times New Roman"/>
    </w:rPr>
  </w:style>
  <w:style w:type="character" w:customStyle="1" w:styleId="237">
    <w:name w:val="ListLabel 211"/>
    <w:qFormat/>
    <w:uiPriority w:val="0"/>
    <w:rPr>
      <w:rFonts w:cs="Times New Roman"/>
      <w:color w:val="00000A"/>
    </w:rPr>
  </w:style>
  <w:style w:type="character" w:customStyle="1" w:styleId="238">
    <w:name w:val="ListLabel 212"/>
    <w:qFormat/>
    <w:uiPriority w:val="0"/>
    <w:rPr>
      <w:rFonts w:cs="Times New Roman"/>
    </w:rPr>
  </w:style>
  <w:style w:type="character" w:customStyle="1" w:styleId="239">
    <w:name w:val="ListLabel 213"/>
    <w:qFormat/>
    <w:uiPriority w:val="0"/>
    <w:rPr>
      <w:rFonts w:cs="Times New Roman"/>
    </w:rPr>
  </w:style>
  <w:style w:type="character" w:customStyle="1" w:styleId="240">
    <w:name w:val="ListLabel 214"/>
    <w:qFormat/>
    <w:uiPriority w:val="0"/>
    <w:rPr>
      <w:rFonts w:cs="Times New Roman"/>
    </w:rPr>
  </w:style>
  <w:style w:type="character" w:customStyle="1" w:styleId="241">
    <w:name w:val="ListLabel 215"/>
    <w:qFormat/>
    <w:uiPriority w:val="0"/>
    <w:rPr>
      <w:rFonts w:cs="Times New Roman"/>
    </w:rPr>
  </w:style>
  <w:style w:type="character" w:customStyle="1" w:styleId="242">
    <w:name w:val="ListLabel 216"/>
    <w:qFormat/>
    <w:uiPriority w:val="0"/>
    <w:rPr>
      <w:rFonts w:cs="Times New Roman"/>
    </w:rPr>
  </w:style>
  <w:style w:type="character" w:customStyle="1" w:styleId="243">
    <w:name w:val="ListLabel 217"/>
    <w:qFormat/>
    <w:uiPriority w:val="0"/>
    <w:rPr>
      <w:rFonts w:cs="Times New Roman"/>
    </w:rPr>
  </w:style>
  <w:style w:type="character" w:customStyle="1" w:styleId="244">
    <w:name w:val="ListLabel 218"/>
    <w:qFormat/>
    <w:uiPriority w:val="0"/>
    <w:rPr>
      <w:rFonts w:cs="Times New Roman"/>
    </w:rPr>
  </w:style>
  <w:style w:type="character" w:customStyle="1" w:styleId="245">
    <w:name w:val="ListLabel 219"/>
    <w:qFormat/>
    <w:uiPriority w:val="0"/>
    <w:rPr>
      <w:rFonts w:cs="Times New Roman"/>
    </w:rPr>
  </w:style>
  <w:style w:type="character" w:customStyle="1" w:styleId="246">
    <w:name w:val="ListLabel 220"/>
    <w:qFormat/>
    <w:uiPriority w:val="0"/>
    <w:rPr>
      <w:rFonts w:cs="Times New Roman"/>
    </w:rPr>
  </w:style>
  <w:style w:type="character" w:customStyle="1" w:styleId="247">
    <w:name w:val="ListLabel 221"/>
    <w:qFormat/>
    <w:uiPriority w:val="0"/>
    <w:rPr>
      <w:rFonts w:cs="Times New Roman"/>
    </w:rPr>
  </w:style>
  <w:style w:type="character" w:customStyle="1" w:styleId="248">
    <w:name w:val="ListLabel 222"/>
    <w:qFormat/>
    <w:uiPriority w:val="0"/>
    <w:rPr>
      <w:rFonts w:cs="Times New Roman"/>
    </w:rPr>
  </w:style>
  <w:style w:type="character" w:customStyle="1" w:styleId="249">
    <w:name w:val="ListLabel 223"/>
    <w:qFormat/>
    <w:uiPriority w:val="0"/>
    <w:rPr>
      <w:rFonts w:cs="Times New Roman"/>
    </w:rPr>
  </w:style>
  <w:style w:type="character" w:customStyle="1" w:styleId="250">
    <w:name w:val="ListLabel 224"/>
    <w:qFormat/>
    <w:uiPriority w:val="0"/>
    <w:rPr>
      <w:rFonts w:cs="Times New Roman"/>
    </w:rPr>
  </w:style>
  <w:style w:type="character" w:customStyle="1" w:styleId="251">
    <w:name w:val="ListLabel 225"/>
    <w:qFormat/>
    <w:uiPriority w:val="0"/>
    <w:rPr>
      <w:rFonts w:cs="Times New Roman"/>
    </w:rPr>
  </w:style>
  <w:style w:type="character" w:customStyle="1" w:styleId="252">
    <w:name w:val="ListLabel 226"/>
    <w:qFormat/>
    <w:uiPriority w:val="0"/>
    <w:rPr>
      <w:rFonts w:cs="Times New Roman"/>
    </w:rPr>
  </w:style>
  <w:style w:type="character" w:customStyle="1" w:styleId="253">
    <w:name w:val="ListLabel 227"/>
    <w:qFormat/>
    <w:uiPriority w:val="0"/>
    <w:rPr>
      <w:rFonts w:cs="Times New Roman"/>
    </w:rPr>
  </w:style>
  <w:style w:type="character" w:customStyle="1" w:styleId="254">
    <w:name w:val="ListLabel 228"/>
    <w:qFormat/>
    <w:uiPriority w:val="0"/>
    <w:rPr>
      <w:rFonts w:cs="Times New Roman"/>
    </w:rPr>
  </w:style>
  <w:style w:type="character" w:customStyle="1" w:styleId="255">
    <w:name w:val="ListLabel 229"/>
    <w:qFormat/>
    <w:uiPriority w:val="0"/>
    <w:rPr>
      <w:rFonts w:cs="Times New Roman"/>
      <w:b/>
    </w:rPr>
  </w:style>
  <w:style w:type="character" w:customStyle="1" w:styleId="256">
    <w:name w:val="ListLabel 230"/>
    <w:qFormat/>
    <w:uiPriority w:val="0"/>
    <w:rPr>
      <w:rFonts w:cs="Times New Roman"/>
    </w:rPr>
  </w:style>
  <w:style w:type="character" w:customStyle="1" w:styleId="257">
    <w:name w:val="ListLabel 231"/>
    <w:qFormat/>
    <w:uiPriority w:val="0"/>
    <w:rPr>
      <w:rFonts w:cs="Times New Roman"/>
    </w:rPr>
  </w:style>
  <w:style w:type="character" w:customStyle="1" w:styleId="258">
    <w:name w:val="ListLabel 232"/>
    <w:qFormat/>
    <w:uiPriority w:val="0"/>
    <w:rPr>
      <w:rFonts w:cs="Times New Roman"/>
    </w:rPr>
  </w:style>
  <w:style w:type="character" w:customStyle="1" w:styleId="259">
    <w:name w:val="ListLabel 233"/>
    <w:qFormat/>
    <w:uiPriority w:val="0"/>
    <w:rPr>
      <w:rFonts w:cs="Times New Roman"/>
    </w:rPr>
  </w:style>
  <w:style w:type="character" w:customStyle="1" w:styleId="260">
    <w:name w:val="ListLabel 234"/>
    <w:qFormat/>
    <w:uiPriority w:val="0"/>
    <w:rPr>
      <w:rFonts w:cs="Times New Roman"/>
    </w:rPr>
  </w:style>
  <w:style w:type="character" w:customStyle="1" w:styleId="261">
    <w:name w:val="ListLabel 235"/>
    <w:qFormat/>
    <w:uiPriority w:val="0"/>
    <w:rPr>
      <w:rFonts w:cs="Times New Roman"/>
    </w:rPr>
  </w:style>
  <w:style w:type="character" w:customStyle="1" w:styleId="262">
    <w:name w:val="ListLabel 236"/>
    <w:qFormat/>
    <w:uiPriority w:val="0"/>
    <w:rPr>
      <w:rFonts w:cs="Times New Roman"/>
    </w:rPr>
  </w:style>
  <w:style w:type="character" w:customStyle="1" w:styleId="263">
    <w:name w:val="ListLabel 237"/>
    <w:qFormat/>
    <w:uiPriority w:val="0"/>
    <w:rPr>
      <w:rFonts w:cs="Times New Roman"/>
    </w:rPr>
  </w:style>
  <w:style w:type="character" w:customStyle="1" w:styleId="264">
    <w:name w:val="ListLabel 238"/>
    <w:qFormat/>
    <w:uiPriority w:val="0"/>
    <w:rPr>
      <w:rFonts w:cs="Tahoma"/>
      <w:sz w:val="18"/>
      <w:szCs w:val="18"/>
    </w:rPr>
  </w:style>
  <w:style w:type="character" w:customStyle="1" w:styleId="265">
    <w:name w:val="ListLabel 239"/>
    <w:qFormat/>
    <w:uiPriority w:val="0"/>
    <w:rPr>
      <w:rFonts w:cs="Tahoma"/>
      <w:sz w:val="18"/>
      <w:szCs w:val="18"/>
    </w:rPr>
  </w:style>
  <w:style w:type="character" w:customStyle="1" w:styleId="266">
    <w:name w:val="ListLabel 240"/>
    <w:qFormat/>
    <w:uiPriority w:val="0"/>
    <w:rPr>
      <w:rFonts w:cs="Times New Roman"/>
    </w:rPr>
  </w:style>
  <w:style w:type="character" w:customStyle="1" w:styleId="267">
    <w:name w:val="ListLabel 241"/>
    <w:qFormat/>
    <w:uiPriority w:val="0"/>
    <w:rPr>
      <w:rFonts w:cs="Times New Roman"/>
    </w:rPr>
  </w:style>
  <w:style w:type="character" w:customStyle="1" w:styleId="268">
    <w:name w:val="ListLabel 242"/>
    <w:qFormat/>
    <w:uiPriority w:val="0"/>
    <w:rPr>
      <w:rFonts w:cs="Times New Roman"/>
    </w:rPr>
  </w:style>
  <w:style w:type="character" w:customStyle="1" w:styleId="269">
    <w:name w:val="ListLabel 243"/>
    <w:qFormat/>
    <w:uiPriority w:val="0"/>
    <w:rPr>
      <w:rFonts w:cs="Times New Roman"/>
    </w:rPr>
  </w:style>
  <w:style w:type="character" w:customStyle="1" w:styleId="270">
    <w:name w:val="ListLabel 244"/>
    <w:qFormat/>
    <w:uiPriority w:val="0"/>
    <w:rPr>
      <w:rFonts w:cs="Times New Roman"/>
    </w:rPr>
  </w:style>
  <w:style w:type="character" w:customStyle="1" w:styleId="271">
    <w:name w:val="ListLabel 245"/>
    <w:qFormat/>
    <w:uiPriority w:val="0"/>
    <w:rPr>
      <w:rFonts w:cs="Times New Roman"/>
    </w:rPr>
  </w:style>
  <w:style w:type="character" w:customStyle="1" w:styleId="272">
    <w:name w:val="ListLabel 246"/>
    <w:qFormat/>
    <w:uiPriority w:val="0"/>
    <w:rPr>
      <w:rFonts w:cs="Times New Roman"/>
    </w:rPr>
  </w:style>
  <w:style w:type="character" w:customStyle="1" w:styleId="273">
    <w:name w:val="ListLabel 247"/>
    <w:qFormat/>
    <w:uiPriority w:val="0"/>
    <w:rPr>
      <w:rFonts w:cs="Times New Roman"/>
    </w:rPr>
  </w:style>
  <w:style w:type="character" w:customStyle="1" w:styleId="274">
    <w:name w:val="ListLabel 248"/>
    <w:qFormat/>
    <w:uiPriority w:val="0"/>
    <w:rPr>
      <w:rFonts w:cs="Times New Roman"/>
    </w:rPr>
  </w:style>
  <w:style w:type="character" w:customStyle="1" w:styleId="275">
    <w:name w:val="ListLabel 249"/>
    <w:qFormat/>
    <w:uiPriority w:val="0"/>
    <w:rPr>
      <w:rFonts w:cs="Symbol"/>
    </w:rPr>
  </w:style>
  <w:style w:type="character" w:customStyle="1" w:styleId="276">
    <w:name w:val="ListLabel 250"/>
    <w:qFormat/>
    <w:uiPriority w:val="0"/>
    <w:rPr>
      <w:rFonts w:cs="Courier New"/>
    </w:rPr>
  </w:style>
  <w:style w:type="character" w:customStyle="1" w:styleId="277">
    <w:name w:val="ListLabel 251"/>
    <w:qFormat/>
    <w:uiPriority w:val="0"/>
    <w:rPr>
      <w:rFonts w:cs="Wingdings"/>
    </w:rPr>
  </w:style>
  <w:style w:type="character" w:customStyle="1" w:styleId="278">
    <w:name w:val="ListLabel 252"/>
    <w:qFormat/>
    <w:uiPriority w:val="0"/>
    <w:rPr>
      <w:rFonts w:cs="Symbol"/>
    </w:rPr>
  </w:style>
  <w:style w:type="character" w:customStyle="1" w:styleId="279">
    <w:name w:val="ListLabel 253"/>
    <w:qFormat/>
    <w:uiPriority w:val="0"/>
    <w:rPr>
      <w:rFonts w:cs="Courier New"/>
    </w:rPr>
  </w:style>
  <w:style w:type="character" w:customStyle="1" w:styleId="280">
    <w:name w:val="ListLabel 254"/>
    <w:qFormat/>
    <w:uiPriority w:val="0"/>
    <w:rPr>
      <w:rFonts w:cs="Wingdings"/>
    </w:rPr>
  </w:style>
  <w:style w:type="character" w:customStyle="1" w:styleId="281">
    <w:name w:val="ListLabel 255"/>
    <w:qFormat/>
    <w:uiPriority w:val="0"/>
    <w:rPr>
      <w:rFonts w:cs="Symbol"/>
    </w:rPr>
  </w:style>
  <w:style w:type="character" w:customStyle="1" w:styleId="282">
    <w:name w:val="ListLabel 256"/>
    <w:qFormat/>
    <w:uiPriority w:val="0"/>
    <w:rPr>
      <w:rFonts w:cs="Courier New"/>
    </w:rPr>
  </w:style>
  <w:style w:type="character" w:customStyle="1" w:styleId="283">
    <w:name w:val="ListLabel 257"/>
    <w:qFormat/>
    <w:uiPriority w:val="0"/>
    <w:rPr>
      <w:rFonts w:cs="Wingdings"/>
    </w:rPr>
  </w:style>
  <w:style w:type="character" w:customStyle="1" w:styleId="284">
    <w:name w:val="ListLabel 258"/>
    <w:qFormat/>
    <w:uiPriority w:val="0"/>
    <w:rPr>
      <w:rFonts w:cs="Times New Roman"/>
      <w:sz w:val="20"/>
    </w:rPr>
  </w:style>
  <w:style w:type="character" w:customStyle="1" w:styleId="285">
    <w:name w:val="ListLabel 259"/>
    <w:qFormat/>
    <w:uiPriority w:val="0"/>
    <w:rPr>
      <w:rFonts w:cs="Times New Roman"/>
    </w:rPr>
  </w:style>
  <w:style w:type="character" w:customStyle="1" w:styleId="286">
    <w:name w:val="ListLabel 260"/>
    <w:qFormat/>
    <w:uiPriority w:val="0"/>
    <w:rPr>
      <w:rFonts w:cs="Times New Roman"/>
    </w:rPr>
  </w:style>
  <w:style w:type="character" w:customStyle="1" w:styleId="287">
    <w:name w:val="ListLabel 261"/>
    <w:qFormat/>
    <w:uiPriority w:val="0"/>
    <w:rPr>
      <w:rFonts w:cs="Times New Roman"/>
    </w:rPr>
  </w:style>
  <w:style w:type="character" w:customStyle="1" w:styleId="288">
    <w:name w:val="ListLabel 262"/>
    <w:qFormat/>
    <w:uiPriority w:val="0"/>
    <w:rPr>
      <w:rFonts w:cs="Times New Roman"/>
    </w:rPr>
  </w:style>
  <w:style w:type="character" w:customStyle="1" w:styleId="289">
    <w:name w:val="ListLabel 263"/>
    <w:qFormat/>
    <w:uiPriority w:val="0"/>
    <w:rPr>
      <w:rFonts w:cs="Times New Roman"/>
    </w:rPr>
  </w:style>
  <w:style w:type="character" w:customStyle="1" w:styleId="290">
    <w:name w:val="ListLabel 264"/>
    <w:qFormat/>
    <w:uiPriority w:val="0"/>
    <w:rPr>
      <w:rFonts w:cs="Times New Roman"/>
    </w:rPr>
  </w:style>
  <w:style w:type="character" w:customStyle="1" w:styleId="291">
    <w:name w:val="ListLabel 265"/>
    <w:qFormat/>
    <w:uiPriority w:val="0"/>
    <w:rPr>
      <w:rFonts w:cs="Times New Roman"/>
    </w:rPr>
  </w:style>
  <w:style w:type="character" w:customStyle="1" w:styleId="292">
    <w:name w:val="ListLabel 266"/>
    <w:qFormat/>
    <w:uiPriority w:val="0"/>
    <w:rPr>
      <w:rFonts w:cs="Times New Roman"/>
    </w:rPr>
  </w:style>
  <w:style w:type="character" w:customStyle="1" w:styleId="293">
    <w:name w:val="ListLabel 267"/>
    <w:qFormat/>
    <w:uiPriority w:val="0"/>
    <w:rPr>
      <w:b/>
      <w:i/>
      <w:sz w:val="22"/>
      <w:szCs w:val="22"/>
      <w:highlight w:val="yellow"/>
    </w:rPr>
  </w:style>
  <w:style w:type="character" w:customStyle="1" w:styleId="294">
    <w:name w:val="ListLabel 268"/>
    <w:qFormat/>
    <w:uiPriority w:val="0"/>
    <w:rPr>
      <w:b/>
      <w:highlight w:val="yellow"/>
    </w:rPr>
  </w:style>
  <w:style w:type="character" w:customStyle="1" w:styleId="295">
    <w:name w:val="ListLabel 269"/>
    <w:qFormat/>
    <w:uiPriority w:val="0"/>
    <w:rPr>
      <w:color w:val="000000"/>
      <w:highlight w:val="yellow"/>
    </w:rPr>
  </w:style>
  <w:style w:type="character" w:customStyle="1" w:styleId="296">
    <w:name w:val="ListLabel 270"/>
    <w:qFormat/>
    <w:uiPriority w:val="0"/>
    <w:rPr>
      <w:highlight w:val="yellow"/>
    </w:rPr>
  </w:style>
  <w:style w:type="character" w:customStyle="1" w:styleId="297">
    <w:name w:val="ListLabel 271"/>
    <w:qFormat/>
    <w:uiPriority w:val="0"/>
    <w:rPr>
      <w:color w:val="000000"/>
      <w:sz w:val="20"/>
      <w:highlight w:val="yellow"/>
    </w:rPr>
  </w:style>
  <w:style w:type="character" w:customStyle="1" w:styleId="298">
    <w:name w:val="ListLabel 272"/>
    <w:qFormat/>
    <w:uiPriority w:val="0"/>
    <w:rPr>
      <w:rFonts w:ascii="Times New Roman;serif" w:hAnsi="Times New Roman;serif"/>
      <w:color w:val="0563C1"/>
      <w:sz w:val="20"/>
      <w:szCs w:val="20"/>
      <w:u w:val="single"/>
    </w:rPr>
  </w:style>
  <w:style w:type="character" w:customStyle="1" w:styleId="299">
    <w:name w:val="Odwiedzone łącze internetowe"/>
    <w:qFormat/>
    <w:uiPriority w:val="0"/>
    <w:rPr>
      <w:color w:val="800080"/>
      <w:u w:val="single"/>
    </w:rPr>
  </w:style>
  <w:style w:type="character" w:customStyle="1" w:styleId="300">
    <w:name w:val="WW8Num10z0"/>
    <w:qFormat/>
    <w:uiPriority w:val="0"/>
    <w:rPr>
      <w:rFonts w:ascii="Times New Roman" w:hAnsi="Times New Roman" w:cs="Times New Roman"/>
      <w:bCs/>
      <w:iCs/>
      <w:color w:val="00000A"/>
      <w:sz w:val="24"/>
      <w:szCs w:val="24"/>
    </w:rPr>
  </w:style>
  <w:style w:type="character" w:customStyle="1" w:styleId="301">
    <w:name w:val="WW8Num10z1"/>
    <w:qFormat/>
    <w:uiPriority w:val="0"/>
  </w:style>
  <w:style w:type="character" w:customStyle="1" w:styleId="302">
    <w:name w:val="WW8Num10z2"/>
    <w:qFormat/>
    <w:uiPriority w:val="0"/>
  </w:style>
  <w:style w:type="character" w:customStyle="1" w:styleId="303">
    <w:name w:val="WW8Num10z3"/>
    <w:qFormat/>
    <w:uiPriority w:val="0"/>
  </w:style>
  <w:style w:type="character" w:customStyle="1" w:styleId="304">
    <w:name w:val="WW8Num10z4"/>
    <w:qFormat/>
    <w:uiPriority w:val="0"/>
  </w:style>
  <w:style w:type="character" w:customStyle="1" w:styleId="305">
    <w:name w:val="WW8Num10z5"/>
    <w:qFormat/>
    <w:uiPriority w:val="0"/>
  </w:style>
  <w:style w:type="character" w:customStyle="1" w:styleId="306">
    <w:name w:val="WW8Num10z6"/>
    <w:qFormat/>
    <w:uiPriority w:val="0"/>
  </w:style>
  <w:style w:type="character" w:customStyle="1" w:styleId="307">
    <w:name w:val="WW8Num10z7"/>
    <w:qFormat/>
    <w:uiPriority w:val="0"/>
  </w:style>
  <w:style w:type="character" w:customStyle="1" w:styleId="308">
    <w:name w:val="WW8Num10z8"/>
    <w:qFormat/>
    <w:uiPriority w:val="0"/>
  </w:style>
  <w:style w:type="character" w:customStyle="1" w:styleId="309">
    <w:name w:val="WW8Num11z0"/>
    <w:qFormat/>
    <w:uiPriority w:val="0"/>
    <w:rPr>
      <w:rFonts w:ascii="Times New Roman" w:hAnsi="Times New Roman" w:eastAsia="Times New Roman" w:cs="Times New Roman"/>
      <w:b/>
      <w:color w:val="000000"/>
      <w:sz w:val="24"/>
      <w:szCs w:val="24"/>
      <w:lang w:eastAsia="pl-PL"/>
    </w:rPr>
  </w:style>
  <w:style w:type="character" w:customStyle="1" w:styleId="310">
    <w:name w:val="WW8Num11z1"/>
    <w:qFormat/>
    <w:uiPriority w:val="0"/>
    <w:rPr>
      <w:rFonts w:ascii="Calibri" w:hAnsi="Calibri" w:eastAsia="Times New Roman" w:cs="Times New Roman"/>
      <w:bCs/>
      <w:iCs/>
      <w:color w:val="00000A"/>
      <w:sz w:val="24"/>
      <w:szCs w:val="24"/>
      <w:lang w:eastAsia="pl-PL"/>
    </w:rPr>
  </w:style>
  <w:style w:type="character" w:customStyle="1" w:styleId="311">
    <w:name w:val="WW8Num11z2"/>
    <w:qFormat/>
    <w:uiPriority w:val="0"/>
    <w:rPr>
      <w:rFonts w:cs="Times New Roman"/>
    </w:rPr>
  </w:style>
  <w:style w:type="character" w:customStyle="1" w:styleId="312">
    <w:name w:val="WW8Num11z3"/>
    <w:qFormat/>
    <w:uiPriority w:val="0"/>
    <w:rPr>
      <w:sz w:val="24"/>
      <w:szCs w:val="24"/>
    </w:rPr>
  </w:style>
  <w:style w:type="character" w:customStyle="1" w:styleId="313">
    <w:name w:val="WW8Num35z0"/>
    <w:qFormat/>
    <w:uiPriority w:val="0"/>
    <w:rPr>
      <w:rFonts w:cs="Times New Roman"/>
    </w:rPr>
  </w:style>
  <w:style w:type="character" w:customStyle="1" w:styleId="314">
    <w:name w:val="WW8Num35z2"/>
    <w:qFormat/>
    <w:uiPriority w:val="0"/>
  </w:style>
  <w:style w:type="character" w:customStyle="1" w:styleId="315">
    <w:name w:val="WW8Num35z3"/>
    <w:qFormat/>
    <w:uiPriority w:val="0"/>
    <w:rPr>
      <w:color w:val="000000"/>
    </w:rPr>
  </w:style>
  <w:style w:type="character" w:customStyle="1" w:styleId="316">
    <w:name w:val="WW8Num35z4"/>
    <w:qFormat/>
    <w:uiPriority w:val="0"/>
    <w:rPr>
      <w:rFonts w:ascii="Times New Roman" w:hAnsi="Times New Roman" w:eastAsia="Calibri" w:cs="Times New Roman"/>
      <w:color w:val="000000"/>
      <w:sz w:val="24"/>
      <w:szCs w:val="24"/>
      <w:lang w:val="pl-PL"/>
    </w:rPr>
  </w:style>
  <w:style w:type="character" w:customStyle="1" w:styleId="317">
    <w:name w:val="WW8Num35z5"/>
    <w:qFormat/>
    <w:uiPriority w:val="0"/>
  </w:style>
  <w:style w:type="character" w:customStyle="1" w:styleId="318">
    <w:name w:val="WW8Num35z6"/>
    <w:qFormat/>
    <w:uiPriority w:val="0"/>
  </w:style>
  <w:style w:type="character" w:customStyle="1" w:styleId="319">
    <w:name w:val="WW8Num35z7"/>
    <w:qFormat/>
    <w:uiPriority w:val="0"/>
  </w:style>
  <w:style w:type="character" w:customStyle="1" w:styleId="320">
    <w:name w:val="WW8Num35z8"/>
    <w:qFormat/>
    <w:uiPriority w:val="0"/>
  </w:style>
  <w:style w:type="character" w:customStyle="1" w:styleId="321">
    <w:name w:val="WW8Num5z0"/>
    <w:qFormat/>
    <w:uiPriority w:val="0"/>
    <w:rPr>
      <w:rFonts w:ascii="Times New Roman" w:hAnsi="Times New Roman" w:cs="Times New Roman"/>
      <w:sz w:val="24"/>
      <w:szCs w:val="24"/>
    </w:rPr>
  </w:style>
  <w:style w:type="character" w:customStyle="1" w:styleId="322">
    <w:name w:val="WW8Num5z1"/>
    <w:qFormat/>
    <w:uiPriority w:val="0"/>
  </w:style>
  <w:style w:type="character" w:customStyle="1" w:styleId="323">
    <w:name w:val="WW8Num5z2"/>
    <w:qFormat/>
    <w:uiPriority w:val="0"/>
  </w:style>
  <w:style w:type="character" w:customStyle="1" w:styleId="324">
    <w:name w:val="WW8Num5z3"/>
    <w:qFormat/>
    <w:uiPriority w:val="0"/>
  </w:style>
  <w:style w:type="character" w:customStyle="1" w:styleId="325">
    <w:name w:val="WW8Num5z4"/>
    <w:qFormat/>
    <w:uiPriority w:val="0"/>
  </w:style>
  <w:style w:type="character" w:customStyle="1" w:styleId="326">
    <w:name w:val="WW8Num5z5"/>
    <w:qFormat/>
    <w:uiPriority w:val="0"/>
  </w:style>
  <w:style w:type="character" w:customStyle="1" w:styleId="327">
    <w:name w:val="WW8Num5z6"/>
    <w:qFormat/>
    <w:uiPriority w:val="0"/>
  </w:style>
  <w:style w:type="character" w:customStyle="1" w:styleId="328">
    <w:name w:val="WW8Num5z7"/>
    <w:qFormat/>
    <w:uiPriority w:val="0"/>
  </w:style>
  <w:style w:type="character" w:customStyle="1" w:styleId="329">
    <w:name w:val="WW8Num5z8"/>
    <w:qFormat/>
    <w:uiPriority w:val="0"/>
  </w:style>
  <w:style w:type="character" w:customStyle="1" w:styleId="330">
    <w:name w:val="WW8Num7z0"/>
    <w:qFormat/>
    <w:uiPriority w:val="0"/>
    <w:rPr>
      <w:rFonts w:ascii="Times New Roman" w:hAnsi="Times New Roman" w:cs="Times New Roman"/>
      <w:bCs/>
      <w:iCs/>
      <w:color w:val="00000A"/>
      <w:sz w:val="24"/>
      <w:szCs w:val="24"/>
    </w:rPr>
  </w:style>
  <w:style w:type="character" w:customStyle="1" w:styleId="331">
    <w:name w:val="WW8Num7z1"/>
    <w:qFormat/>
    <w:uiPriority w:val="0"/>
  </w:style>
  <w:style w:type="character" w:customStyle="1" w:styleId="332">
    <w:name w:val="WW8Num7z2"/>
    <w:qFormat/>
    <w:uiPriority w:val="0"/>
  </w:style>
  <w:style w:type="character" w:customStyle="1" w:styleId="333">
    <w:name w:val="WW8Num7z3"/>
    <w:qFormat/>
    <w:uiPriority w:val="0"/>
  </w:style>
  <w:style w:type="character" w:customStyle="1" w:styleId="334">
    <w:name w:val="WW8Num7z4"/>
    <w:qFormat/>
    <w:uiPriority w:val="0"/>
  </w:style>
  <w:style w:type="character" w:customStyle="1" w:styleId="335">
    <w:name w:val="WW8Num7z5"/>
    <w:qFormat/>
    <w:uiPriority w:val="0"/>
  </w:style>
  <w:style w:type="character" w:customStyle="1" w:styleId="336">
    <w:name w:val="WW8Num7z6"/>
    <w:qFormat/>
    <w:uiPriority w:val="0"/>
  </w:style>
  <w:style w:type="character" w:customStyle="1" w:styleId="337">
    <w:name w:val="WW8Num7z7"/>
    <w:qFormat/>
    <w:uiPriority w:val="0"/>
  </w:style>
  <w:style w:type="character" w:customStyle="1" w:styleId="338">
    <w:name w:val="WW8Num7z8"/>
    <w:qFormat/>
    <w:uiPriority w:val="0"/>
  </w:style>
  <w:style w:type="character" w:customStyle="1" w:styleId="339">
    <w:name w:val="WW8Num20z0"/>
    <w:qFormat/>
    <w:uiPriority w:val="0"/>
    <w:rPr>
      <w:rFonts w:ascii="Times New Roman" w:hAnsi="Times New Roman" w:cs="Calibri"/>
      <w:sz w:val="24"/>
      <w:szCs w:val="24"/>
      <w:lang w:eastAsia="pl-PL"/>
    </w:rPr>
  </w:style>
  <w:style w:type="character" w:customStyle="1" w:styleId="340">
    <w:name w:val="WW8Num3z0"/>
    <w:qFormat/>
    <w:uiPriority w:val="0"/>
    <w:rPr>
      <w:rFonts w:ascii="Times New Roman" w:hAnsi="Times New Roman" w:cs="Calibri"/>
      <w:color w:val="111111"/>
      <w:sz w:val="24"/>
      <w:szCs w:val="24"/>
      <w:lang w:eastAsia="pl-PL"/>
    </w:rPr>
  </w:style>
  <w:style w:type="character" w:customStyle="1" w:styleId="341">
    <w:name w:val="WW8Num3z1"/>
    <w:qFormat/>
    <w:uiPriority w:val="0"/>
  </w:style>
  <w:style w:type="character" w:customStyle="1" w:styleId="342">
    <w:name w:val="WW8Num3z2"/>
    <w:qFormat/>
    <w:uiPriority w:val="0"/>
  </w:style>
  <w:style w:type="character" w:customStyle="1" w:styleId="343">
    <w:name w:val="WW8Num3z3"/>
    <w:qFormat/>
    <w:uiPriority w:val="0"/>
  </w:style>
  <w:style w:type="character" w:customStyle="1" w:styleId="344">
    <w:name w:val="WW8Num3z4"/>
    <w:qFormat/>
    <w:uiPriority w:val="0"/>
  </w:style>
  <w:style w:type="character" w:customStyle="1" w:styleId="345">
    <w:name w:val="WW8Num3z5"/>
    <w:qFormat/>
    <w:uiPriority w:val="0"/>
  </w:style>
  <w:style w:type="character" w:customStyle="1" w:styleId="346">
    <w:name w:val="WW8Num3z6"/>
    <w:qFormat/>
    <w:uiPriority w:val="0"/>
  </w:style>
  <w:style w:type="character" w:customStyle="1" w:styleId="347">
    <w:name w:val="WW8Num3z7"/>
    <w:qFormat/>
    <w:uiPriority w:val="0"/>
  </w:style>
  <w:style w:type="character" w:customStyle="1" w:styleId="348">
    <w:name w:val="WW8Num3z8"/>
    <w:qFormat/>
    <w:uiPriority w:val="0"/>
  </w:style>
  <w:style w:type="character" w:customStyle="1" w:styleId="349">
    <w:name w:val="Wyróżnienie"/>
    <w:qFormat/>
    <w:uiPriority w:val="0"/>
    <w:rPr>
      <w:i/>
      <w:iCs/>
    </w:rPr>
  </w:style>
  <w:style w:type="character" w:customStyle="1" w:styleId="350">
    <w:name w:val="WW8Num16z0"/>
    <w:qFormat/>
    <w:uiPriority w:val="0"/>
    <w:rPr>
      <w:sz w:val="24"/>
      <w:szCs w:val="24"/>
    </w:rPr>
  </w:style>
  <w:style w:type="character" w:customStyle="1" w:styleId="351">
    <w:name w:val="WW8Num16z1"/>
    <w:qFormat/>
    <w:uiPriority w:val="0"/>
  </w:style>
  <w:style w:type="character" w:customStyle="1" w:styleId="352">
    <w:name w:val="WW8Num16z2"/>
    <w:qFormat/>
    <w:uiPriority w:val="0"/>
  </w:style>
  <w:style w:type="character" w:customStyle="1" w:styleId="353">
    <w:name w:val="WW8Num16z3"/>
    <w:qFormat/>
    <w:uiPriority w:val="0"/>
  </w:style>
  <w:style w:type="character" w:customStyle="1" w:styleId="354">
    <w:name w:val="WW8Num16z4"/>
    <w:qFormat/>
    <w:uiPriority w:val="0"/>
  </w:style>
  <w:style w:type="character" w:customStyle="1" w:styleId="355">
    <w:name w:val="WW8Num16z5"/>
    <w:qFormat/>
    <w:uiPriority w:val="0"/>
  </w:style>
  <w:style w:type="character" w:customStyle="1" w:styleId="356">
    <w:name w:val="WW8Num16z6"/>
    <w:qFormat/>
    <w:uiPriority w:val="0"/>
  </w:style>
  <w:style w:type="character" w:customStyle="1" w:styleId="357">
    <w:name w:val="WW8Num16z7"/>
    <w:qFormat/>
    <w:uiPriority w:val="0"/>
  </w:style>
  <w:style w:type="character" w:customStyle="1" w:styleId="358">
    <w:name w:val="WW8Num16z8"/>
    <w:qFormat/>
    <w:uiPriority w:val="0"/>
  </w:style>
  <w:style w:type="character" w:customStyle="1" w:styleId="359">
    <w:name w:val="ListLabel 273"/>
    <w:qFormat/>
    <w:uiPriority w:val="0"/>
    <w:rPr>
      <w:rFonts w:ascii="Times New Roman" w:hAnsi="Times New Roman" w:cs="Times New Roman"/>
      <w:sz w:val="20"/>
    </w:rPr>
  </w:style>
  <w:style w:type="character" w:customStyle="1" w:styleId="360">
    <w:name w:val="ListLabel 274"/>
    <w:qFormat/>
    <w:uiPriority w:val="0"/>
    <w:rPr>
      <w:rFonts w:cs="Times New Roman"/>
      <w:b/>
      <w:spacing w:val="6"/>
      <w:sz w:val="19"/>
      <w:szCs w:val="19"/>
    </w:rPr>
  </w:style>
  <w:style w:type="character" w:customStyle="1" w:styleId="361">
    <w:name w:val="ListLabel 275"/>
    <w:qFormat/>
    <w:uiPriority w:val="0"/>
    <w:rPr>
      <w:rFonts w:cs="Times New Roman"/>
      <w:spacing w:val="7"/>
      <w:sz w:val="19"/>
      <w:szCs w:val="19"/>
    </w:rPr>
  </w:style>
  <w:style w:type="character" w:customStyle="1" w:styleId="362">
    <w:name w:val="ListLabel 276"/>
    <w:qFormat/>
    <w:uiPriority w:val="0"/>
    <w:rPr>
      <w:rFonts w:cs="Times New Roman"/>
      <w:spacing w:val="7"/>
      <w:sz w:val="19"/>
      <w:szCs w:val="19"/>
    </w:rPr>
  </w:style>
  <w:style w:type="character" w:customStyle="1" w:styleId="363">
    <w:name w:val="ListLabel 277"/>
    <w:qFormat/>
    <w:uiPriority w:val="0"/>
    <w:rPr>
      <w:rFonts w:cs="Times New Roman"/>
      <w:b/>
      <w:spacing w:val="7"/>
      <w:sz w:val="19"/>
      <w:szCs w:val="19"/>
    </w:rPr>
  </w:style>
  <w:style w:type="character" w:customStyle="1" w:styleId="364">
    <w:name w:val="ListLabel 278"/>
    <w:qFormat/>
    <w:uiPriority w:val="0"/>
    <w:rPr>
      <w:rFonts w:cs="Times New Roman"/>
      <w:spacing w:val="6"/>
      <w:sz w:val="19"/>
      <w:szCs w:val="19"/>
    </w:rPr>
  </w:style>
  <w:style w:type="character" w:customStyle="1" w:styleId="365">
    <w:name w:val="ListLabel 279"/>
    <w:qFormat/>
    <w:uiPriority w:val="0"/>
    <w:rPr>
      <w:rFonts w:cs="Times New Roman"/>
      <w:spacing w:val="3"/>
      <w:sz w:val="19"/>
      <w:szCs w:val="19"/>
    </w:rPr>
  </w:style>
  <w:style w:type="character" w:customStyle="1" w:styleId="366">
    <w:name w:val="ListLabel 280"/>
    <w:qFormat/>
    <w:uiPriority w:val="0"/>
    <w:rPr>
      <w:rFonts w:cs="Times New Roman"/>
      <w:spacing w:val="5"/>
      <w:sz w:val="20"/>
      <w:szCs w:val="20"/>
    </w:rPr>
  </w:style>
  <w:style w:type="character" w:customStyle="1" w:styleId="367">
    <w:name w:val="ListLabel 281"/>
    <w:qFormat/>
    <w:uiPriority w:val="0"/>
    <w:rPr>
      <w:rFonts w:cs="Times New Roman"/>
      <w:spacing w:val="5"/>
      <w:sz w:val="20"/>
      <w:szCs w:val="20"/>
    </w:rPr>
  </w:style>
  <w:style w:type="character" w:customStyle="1" w:styleId="368">
    <w:name w:val="ListLabel 282"/>
    <w:qFormat/>
    <w:uiPriority w:val="0"/>
    <w:rPr>
      <w:rFonts w:cs="Times New Roman"/>
      <w:sz w:val="20"/>
      <w:szCs w:val="20"/>
    </w:rPr>
  </w:style>
  <w:style w:type="character" w:customStyle="1" w:styleId="369">
    <w:name w:val="ListLabel 283"/>
    <w:qFormat/>
    <w:uiPriority w:val="0"/>
    <w:rPr>
      <w:rFonts w:eastAsia="Times New Roman" w:cs="Arial"/>
      <w:color w:val="00000A"/>
      <w:sz w:val="16"/>
      <w:szCs w:val="16"/>
    </w:rPr>
  </w:style>
  <w:style w:type="character" w:customStyle="1" w:styleId="370">
    <w:name w:val="ListLabel 284"/>
    <w:qFormat/>
    <w:uiPriority w:val="0"/>
    <w:rPr>
      <w:rFonts w:cs="Times New Roman"/>
    </w:rPr>
  </w:style>
  <w:style w:type="character" w:customStyle="1" w:styleId="371">
    <w:name w:val="ListLabel 285"/>
    <w:qFormat/>
    <w:uiPriority w:val="0"/>
    <w:rPr>
      <w:rFonts w:cs="Times New Roman"/>
    </w:rPr>
  </w:style>
  <w:style w:type="character" w:customStyle="1" w:styleId="372">
    <w:name w:val="ListLabel 286"/>
    <w:qFormat/>
    <w:uiPriority w:val="0"/>
    <w:rPr>
      <w:rFonts w:cs="Times New Roman"/>
    </w:rPr>
  </w:style>
  <w:style w:type="character" w:customStyle="1" w:styleId="373">
    <w:name w:val="ListLabel 287"/>
    <w:qFormat/>
    <w:uiPriority w:val="0"/>
    <w:rPr>
      <w:rFonts w:cs="Times New Roman"/>
    </w:rPr>
  </w:style>
  <w:style w:type="character" w:customStyle="1" w:styleId="374">
    <w:name w:val="ListLabel 288"/>
    <w:qFormat/>
    <w:uiPriority w:val="0"/>
    <w:rPr>
      <w:rFonts w:cs="Times New Roman"/>
    </w:rPr>
  </w:style>
  <w:style w:type="character" w:customStyle="1" w:styleId="375">
    <w:name w:val="ListLabel 289"/>
    <w:qFormat/>
    <w:uiPriority w:val="0"/>
    <w:rPr>
      <w:rFonts w:cs="Times New Roman"/>
    </w:rPr>
  </w:style>
  <w:style w:type="character" w:customStyle="1" w:styleId="376">
    <w:name w:val="ListLabel 290"/>
    <w:qFormat/>
    <w:uiPriority w:val="0"/>
    <w:rPr>
      <w:rFonts w:cs="Times New Roman"/>
    </w:rPr>
  </w:style>
  <w:style w:type="character" w:customStyle="1" w:styleId="377">
    <w:name w:val="ListLabel 291"/>
    <w:qFormat/>
    <w:uiPriority w:val="0"/>
    <w:rPr>
      <w:rFonts w:cs="Times New Roman"/>
      <w:sz w:val="20"/>
      <w:szCs w:val="20"/>
    </w:rPr>
  </w:style>
  <w:style w:type="character" w:customStyle="1" w:styleId="378">
    <w:name w:val="ListLabel 292"/>
    <w:qFormat/>
    <w:uiPriority w:val="0"/>
    <w:rPr>
      <w:rFonts w:eastAsia="Times New Roman" w:cs="Arial"/>
      <w:color w:val="00000A"/>
      <w:sz w:val="16"/>
      <w:szCs w:val="16"/>
    </w:rPr>
  </w:style>
  <w:style w:type="character" w:customStyle="1" w:styleId="379">
    <w:name w:val="ListLabel 293"/>
    <w:qFormat/>
    <w:uiPriority w:val="0"/>
    <w:rPr>
      <w:rFonts w:cs="Times New Roman"/>
    </w:rPr>
  </w:style>
  <w:style w:type="character" w:customStyle="1" w:styleId="380">
    <w:name w:val="ListLabel 294"/>
    <w:qFormat/>
    <w:uiPriority w:val="0"/>
    <w:rPr>
      <w:rFonts w:cs="Times New Roman"/>
    </w:rPr>
  </w:style>
  <w:style w:type="character" w:customStyle="1" w:styleId="381">
    <w:name w:val="ListLabel 295"/>
    <w:qFormat/>
    <w:uiPriority w:val="0"/>
    <w:rPr>
      <w:rFonts w:cs="Times New Roman"/>
    </w:rPr>
  </w:style>
  <w:style w:type="character" w:customStyle="1" w:styleId="382">
    <w:name w:val="ListLabel 296"/>
    <w:qFormat/>
    <w:uiPriority w:val="0"/>
    <w:rPr>
      <w:rFonts w:cs="Times New Roman"/>
    </w:rPr>
  </w:style>
  <w:style w:type="character" w:customStyle="1" w:styleId="383">
    <w:name w:val="ListLabel 297"/>
    <w:qFormat/>
    <w:uiPriority w:val="0"/>
    <w:rPr>
      <w:rFonts w:cs="Times New Roman"/>
    </w:rPr>
  </w:style>
  <w:style w:type="character" w:customStyle="1" w:styleId="384">
    <w:name w:val="ListLabel 298"/>
    <w:qFormat/>
    <w:uiPriority w:val="0"/>
    <w:rPr>
      <w:rFonts w:cs="Times New Roman"/>
    </w:rPr>
  </w:style>
  <w:style w:type="character" w:customStyle="1" w:styleId="385">
    <w:name w:val="ListLabel 299"/>
    <w:qFormat/>
    <w:uiPriority w:val="0"/>
    <w:rPr>
      <w:rFonts w:cs="Times New Roman"/>
    </w:rPr>
  </w:style>
  <w:style w:type="character" w:customStyle="1" w:styleId="386">
    <w:name w:val="ListLabel 300"/>
    <w:qFormat/>
    <w:uiPriority w:val="0"/>
    <w:rPr>
      <w:rFonts w:cs="Times New Roman"/>
      <w:spacing w:val="2"/>
      <w:sz w:val="19"/>
      <w:szCs w:val="19"/>
    </w:rPr>
  </w:style>
  <w:style w:type="character" w:customStyle="1" w:styleId="387">
    <w:name w:val="ListLabel 301"/>
    <w:qFormat/>
    <w:uiPriority w:val="0"/>
    <w:rPr>
      <w:rFonts w:cs="Times New Roman"/>
      <w:b/>
      <w:bCs/>
      <w:i/>
      <w:iCs/>
      <w:sz w:val="19"/>
      <w:szCs w:val="19"/>
    </w:rPr>
  </w:style>
  <w:style w:type="character" w:customStyle="1" w:styleId="388">
    <w:name w:val="ListLabel 302"/>
    <w:qFormat/>
    <w:uiPriority w:val="0"/>
    <w:rPr>
      <w:rFonts w:cs="Times New Roman"/>
      <w:spacing w:val="-1"/>
      <w:sz w:val="20"/>
      <w:szCs w:val="20"/>
    </w:rPr>
  </w:style>
  <w:style w:type="character" w:customStyle="1" w:styleId="389">
    <w:name w:val="ListLabel 303"/>
    <w:qFormat/>
    <w:uiPriority w:val="0"/>
    <w:rPr>
      <w:rFonts w:cs="Times New Roman"/>
      <w:b/>
      <w:sz w:val="19"/>
      <w:szCs w:val="19"/>
    </w:rPr>
  </w:style>
  <w:style w:type="character" w:customStyle="1" w:styleId="390">
    <w:name w:val="ListLabel 304"/>
    <w:qFormat/>
    <w:uiPriority w:val="0"/>
    <w:rPr>
      <w:rFonts w:cs="Times New Roman"/>
      <w:sz w:val="19"/>
      <w:szCs w:val="19"/>
    </w:rPr>
  </w:style>
  <w:style w:type="character" w:customStyle="1" w:styleId="391">
    <w:name w:val="ListLabel 305"/>
    <w:qFormat/>
    <w:uiPriority w:val="0"/>
    <w:rPr>
      <w:rFonts w:cs="Times New Roman"/>
      <w:b/>
      <w:sz w:val="20"/>
      <w:szCs w:val="20"/>
    </w:rPr>
  </w:style>
  <w:style w:type="character" w:customStyle="1" w:styleId="392">
    <w:name w:val="ListLabel 306"/>
    <w:qFormat/>
    <w:uiPriority w:val="0"/>
    <w:rPr>
      <w:rFonts w:cs="Times New Roman"/>
      <w:sz w:val="20"/>
      <w:szCs w:val="20"/>
    </w:rPr>
  </w:style>
  <w:style w:type="character" w:customStyle="1" w:styleId="393">
    <w:name w:val="ListLabel 307"/>
    <w:qFormat/>
    <w:uiPriority w:val="0"/>
    <w:rPr>
      <w:rFonts w:cs="Times New Roman"/>
      <w:b/>
      <w:bCs/>
      <w:sz w:val="19"/>
      <w:szCs w:val="19"/>
    </w:rPr>
  </w:style>
  <w:style w:type="character" w:customStyle="1" w:styleId="394">
    <w:name w:val="ListLabel 308"/>
    <w:qFormat/>
    <w:uiPriority w:val="0"/>
    <w:rPr>
      <w:rFonts w:cs="Times New Roman"/>
      <w:b/>
      <w:bCs/>
      <w:sz w:val="19"/>
      <w:szCs w:val="19"/>
    </w:rPr>
  </w:style>
  <w:style w:type="character" w:customStyle="1" w:styleId="395">
    <w:name w:val="ListLabel 309"/>
    <w:qFormat/>
    <w:uiPriority w:val="0"/>
    <w:rPr>
      <w:rFonts w:cs="Times New Roman"/>
      <w:sz w:val="19"/>
      <w:szCs w:val="19"/>
    </w:rPr>
  </w:style>
  <w:style w:type="character" w:customStyle="1" w:styleId="396">
    <w:name w:val="ListLabel 310"/>
    <w:qFormat/>
    <w:uiPriority w:val="0"/>
    <w:rPr>
      <w:rFonts w:cs="Times New Roman"/>
      <w:b/>
      <w:sz w:val="19"/>
      <w:szCs w:val="19"/>
    </w:rPr>
  </w:style>
  <w:style w:type="character" w:customStyle="1" w:styleId="397">
    <w:name w:val="ListLabel 311"/>
    <w:qFormat/>
    <w:uiPriority w:val="0"/>
    <w:rPr>
      <w:rFonts w:cs="Times New Roman"/>
      <w:spacing w:val="3"/>
      <w:sz w:val="19"/>
      <w:szCs w:val="19"/>
    </w:rPr>
  </w:style>
  <w:style w:type="character" w:customStyle="1" w:styleId="398">
    <w:name w:val="ListLabel 312"/>
    <w:qFormat/>
    <w:uiPriority w:val="0"/>
    <w:rPr>
      <w:rFonts w:cs="Times New Roman"/>
      <w:sz w:val="19"/>
      <w:szCs w:val="19"/>
    </w:rPr>
  </w:style>
  <w:style w:type="character" w:customStyle="1" w:styleId="399">
    <w:name w:val="ListLabel 313"/>
    <w:qFormat/>
    <w:uiPriority w:val="0"/>
    <w:rPr>
      <w:rFonts w:cs="Times New Roman"/>
      <w:spacing w:val="3"/>
      <w:sz w:val="19"/>
      <w:szCs w:val="19"/>
    </w:rPr>
  </w:style>
  <w:style w:type="character" w:customStyle="1" w:styleId="400">
    <w:name w:val="ListLabel 314"/>
    <w:qFormat/>
    <w:uiPriority w:val="0"/>
    <w:rPr>
      <w:rFonts w:cs="Times New Roman"/>
      <w:spacing w:val="3"/>
      <w:sz w:val="19"/>
      <w:szCs w:val="19"/>
    </w:rPr>
  </w:style>
  <w:style w:type="character" w:customStyle="1" w:styleId="401">
    <w:name w:val="ListLabel 315"/>
    <w:qFormat/>
    <w:uiPriority w:val="0"/>
    <w:rPr>
      <w:rFonts w:cs="Times New Roman"/>
      <w:b/>
      <w:bCs/>
      <w:spacing w:val="5"/>
      <w:sz w:val="19"/>
      <w:szCs w:val="19"/>
    </w:rPr>
  </w:style>
  <w:style w:type="character" w:customStyle="1" w:styleId="402">
    <w:name w:val="ListLabel 316"/>
    <w:qFormat/>
    <w:uiPriority w:val="0"/>
    <w:rPr>
      <w:rFonts w:cs="Times New Roman"/>
      <w:b/>
      <w:bCs/>
      <w:spacing w:val="5"/>
      <w:sz w:val="19"/>
      <w:szCs w:val="19"/>
    </w:rPr>
  </w:style>
  <w:style w:type="character" w:customStyle="1" w:styleId="403">
    <w:name w:val="ListLabel 317"/>
    <w:qFormat/>
    <w:uiPriority w:val="0"/>
    <w:rPr>
      <w:rFonts w:cs="Times New Roman"/>
      <w:sz w:val="19"/>
      <w:szCs w:val="19"/>
    </w:rPr>
  </w:style>
  <w:style w:type="character" w:customStyle="1" w:styleId="404">
    <w:name w:val="ListLabel 318"/>
    <w:qFormat/>
    <w:uiPriority w:val="0"/>
    <w:rPr>
      <w:rFonts w:cs="Times New Roman"/>
      <w:spacing w:val="4"/>
      <w:sz w:val="19"/>
      <w:szCs w:val="19"/>
    </w:rPr>
  </w:style>
  <w:style w:type="character" w:customStyle="1" w:styleId="405">
    <w:name w:val="ListLabel 319"/>
    <w:qFormat/>
    <w:uiPriority w:val="0"/>
    <w:rPr>
      <w:rFonts w:cs="Times New Roman"/>
      <w:spacing w:val="3"/>
      <w:sz w:val="19"/>
      <w:szCs w:val="19"/>
    </w:rPr>
  </w:style>
  <w:style w:type="character" w:customStyle="1" w:styleId="406">
    <w:name w:val="ListLabel 320"/>
    <w:qFormat/>
    <w:uiPriority w:val="0"/>
    <w:rPr>
      <w:rFonts w:cs="Times New Roman"/>
      <w:spacing w:val="3"/>
      <w:sz w:val="19"/>
      <w:szCs w:val="19"/>
    </w:rPr>
  </w:style>
  <w:style w:type="character" w:customStyle="1" w:styleId="407">
    <w:name w:val="ListLabel 321"/>
    <w:qFormat/>
    <w:uiPriority w:val="0"/>
    <w:rPr>
      <w:rFonts w:cs="Times New Roman"/>
      <w:sz w:val="19"/>
      <w:szCs w:val="19"/>
    </w:rPr>
  </w:style>
  <w:style w:type="character" w:customStyle="1" w:styleId="408">
    <w:name w:val="ListLabel 322"/>
    <w:qFormat/>
    <w:uiPriority w:val="0"/>
    <w:rPr>
      <w:rFonts w:cs="Times New Roman"/>
      <w:sz w:val="20"/>
      <w:szCs w:val="20"/>
    </w:rPr>
  </w:style>
  <w:style w:type="character" w:customStyle="1" w:styleId="409">
    <w:name w:val="ListLabel 323"/>
    <w:qFormat/>
    <w:uiPriority w:val="0"/>
    <w:rPr>
      <w:rFonts w:cs="Times New Roman"/>
      <w:sz w:val="20"/>
      <w:szCs w:val="20"/>
    </w:rPr>
  </w:style>
  <w:style w:type="character" w:customStyle="1" w:styleId="410">
    <w:name w:val="ListLabel 324"/>
    <w:qFormat/>
    <w:uiPriority w:val="0"/>
    <w:rPr>
      <w:rFonts w:cs="Times New Roman"/>
      <w:sz w:val="20"/>
      <w:szCs w:val="20"/>
    </w:rPr>
  </w:style>
  <w:style w:type="character" w:customStyle="1" w:styleId="411">
    <w:name w:val="ListLabel 325"/>
    <w:qFormat/>
    <w:uiPriority w:val="0"/>
    <w:rPr>
      <w:rFonts w:cs="Times New Roman"/>
      <w:spacing w:val="1"/>
      <w:sz w:val="19"/>
      <w:szCs w:val="19"/>
    </w:rPr>
  </w:style>
  <w:style w:type="character" w:customStyle="1" w:styleId="412">
    <w:name w:val="ListLabel 326"/>
    <w:qFormat/>
    <w:uiPriority w:val="0"/>
    <w:rPr>
      <w:rFonts w:cs="Times New Roman"/>
      <w:color w:val="00000A"/>
      <w:sz w:val="20"/>
    </w:rPr>
  </w:style>
  <w:style w:type="character" w:customStyle="1" w:styleId="413">
    <w:name w:val="ListLabel 327"/>
    <w:qFormat/>
    <w:uiPriority w:val="0"/>
    <w:rPr>
      <w:rFonts w:cs="Times New Roman"/>
      <w:sz w:val="20"/>
    </w:rPr>
  </w:style>
  <w:style w:type="character" w:customStyle="1" w:styleId="414">
    <w:name w:val="ListLabel 328"/>
    <w:qFormat/>
    <w:uiPriority w:val="0"/>
    <w:rPr>
      <w:rFonts w:cs="Times New Roman"/>
      <w:sz w:val="20"/>
    </w:rPr>
  </w:style>
  <w:style w:type="character" w:customStyle="1" w:styleId="415">
    <w:name w:val="ListLabel 329"/>
    <w:qFormat/>
    <w:uiPriority w:val="0"/>
    <w:rPr>
      <w:rFonts w:cs="Times New Roman"/>
      <w:sz w:val="20"/>
    </w:rPr>
  </w:style>
  <w:style w:type="character" w:customStyle="1" w:styleId="416">
    <w:name w:val="ListLabel 330"/>
    <w:qFormat/>
    <w:uiPriority w:val="0"/>
    <w:rPr>
      <w:rFonts w:cs="Times New Roman"/>
    </w:rPr>
  </w:style>
  <w:style w:type="character" w:customStyle="1" w:styleId="417">
    <w:name w:val="ListLabel 331"/>
    <w:qFormat/>
    <w:uiPriority w:val="0"/>
    <w:rPr>
      <w:rFonts w:cs="Times New Roman"/>
    </w:rPr>
  </w:style>
  <w:style w:type="character" w:customStyle="1" w:styleId="418">
    <w:name w:val="ListLabel 332"/>
    <w:qFormat/>
    <w:uiPriority w:val="0"/>
    <w:rPr>
      <w:rFonts w:cs="Times New Roman"/>
    </w:rPr>
  </w:style>
  <w:style w:type="character" w:customStyle="1" w:styleId="419">
    <w:name w:val="ListLabel 333"/>
    <w:qFormat/>
    <w:uiPriority w:val="0"/>
    <w:rPr>
      <w:rFonts w:cs="Times New Roman"/>
    </w:rPr>
  </w:style>
  <w:style w:type="character" w:customStyle="1" w:styleId="420">
    <w:name w:val="ListLabel 334"/>
    <w:qFormat/>
    <w:uiPriority w:val="0"/>
    <w:rPr>
      <w:rFonts w:cs="Times New Roman"/>
    </w:rPr>
  </w:style>
  <w:style w:type="character" w:customStyle="1" w:styleId="421">
    <w:name w:val="ListLabel 335"/>
    <w:qFormat/>
    <w:uiPriority w:val="0"/>
    <w:rPr>
      <w:rFonts w:cs="Times New Roman"/>
      <w:color w:val="00000A"/>
    </w:rPr>
  </w:style>
  <w:style w:type="character" w:customStyle="1" w:styleId="422">
    <w:name w:val="ListLabel 336"/>
    <w:qFormat/>
    <w:uiPriority w:val="0"/>
    <w:rPr>
      <w:rFonts w:cs="Times New Roman"/>
    </w:rPr>
  </w:style>
  <w:style w:type="character" w:customStyle="1" w:styleId="423">
    <w:name w:val="ListLabel 337"/>
    <w:qFormat/>
    <w:uiPriority w:val="0"/>
    <w:rPr>
      <w:rFonts w:cs="Times New Roman"/>
    </w:rPr>
  </w:style>
  <w:style w:type="character" w:customStyle="1" w:styleId="424">
    <w:name w:val="ListLabel 338"/>
    <w:qFormat/>
    <w:uiPriority w:val="0"/>
    <w:rPr>
      <w:rFonts w:cs="Times New Roman"/>
    </w:rPr>
  </w:style>
  <w:style w:type="character" w:customStyle="1" w:styleId="425">
    <w:name w:val="ListLabel 339"/>
    <w:qFormat/>
    <w:uiPriority w:val="0"/>
    <w:rPr>
      <w:rFonts w:cs="Times New Roman"/>
    </w:rPr>
  </w:style>
  <w:style w:type="character" w:customStyle="1" w:styleId="426">
    <w:name w:val="ListLabel 340"/>
    <w:qFormat/>
    <w:uiPriority w:val="0"/>
    <w:rPr>
      <w:rFonts w:cs="Times New Roman"/>
    </w:rPr>
  </w:style>
  <w:style w:type="character" w:customStyle="1" w:styleId="427">
    <w:name w:val="ListLabel 341"/>
    <w:qFormat/>
    <w:uiPriority w:val="0"/>
    <w:rPr>
      <w:rFonts w:cs="Times New Roman"/>
    </w:rPr>
  </w:style>
  <w:style w:type="character" w:customStyle="1" w:styleId="428">
    <w:name w:val="ListLabel 342"/>
    <w:qFormat/>
    <w:uiPriority w:val="0"/>
    <w:rPr>
      <w:rFonts w:cs="Times New Roman"/>
    </w:rPr>
  </w:style>
  <w:style w:type="character" w:customStyle="1" w:styleId="429">
    <w:name w:val="ListLabel 343"/>
    <w:qFormat/>
    <w:uiPriority w:val="0"/>
    <w:rPr>
      <w:rFonts w:cs="Times New Roman"/>
    </w:rPr>
  </w:style>
  <w:style w:type="character" w:customStyle="1" w:styleId="430">
    <w:name w:val="ListLabel 344"/>
    <w:qFormat/>
    <w:uiPriority w:val="0"/>
    <w:rPr>
      <w:rFonts w:cs="Times New Roman"/>
    </w:rPr>
  </w:style>
  <w:style w:type="character" w:customStyle="1" w:styleId="431">
    <w:name w:val="ListLabel 345"/>
    <w:qFormat/>
    <w:uiPriority w:val="0"/>
    <w:rPr>
      <w:rFonts w:cs="Times New Roman"/>
    </w:rPr>
  </w:style>
  <w:style w:type="character" w:customStyle="1" w:styleId="432">
    <w:name w:val="ListLabel 346"/>
    <w:qFormat/>
    <w:uiPriority w:val="0"/>
    <w:rPr>
      <w:rFonts w:cs="Times New Roman"/>
    </w:rPr>
  </w:style>
  <w:style w:type="character" w:customStyle="1" w:styleId="433">
    <w:name w:val="ListLabel 347"/>
    <w:qFormat/>
    <w:uiPriority w:val="0"/>
    <w:rPr>
      <w:rFonts w:cs="Times New Roman"/>
    </w:rPr>
  </w:style>
  <w:style w:type="character" w:customStyle="1" w:styleId="434">
    <w:name w:val="ListLabel 348"/>
    <w:qFormat/>
    <w:uiPriority w:val="0"/>
    <w:rPr>
      <w:rFonts w:cs="Times New Roman"/>
    </w:rPr>
  </w:style>
  <w:style w:type="character" w:customStyle="1" w:styleId="435">
    <w:name w:val="ListLabel 349"/>
    <w:qFormat/>
    <w:uiPriority w:val="0"/>
    <w:rPr>
      <w:rFonts w:cs="Times New Roman"/>
    </w:rPr>
  </w:style>
  <w:style w:type="character" w:customStyle="1" w:styleId="436">
    <w:name w:val="ListLabel 350"/>
    <w:qFormat/>
    <w:uiPriority w:val="0"/>
    <w:rPr>
      <w:rFonts w:cs="Times New Roman"/>
    </w:rPr>
  </w:style>
  <w:style w:type="character" w:customStyle="1" w:styleId="437">
    <w:name w:val="ListLabel 351"/>
    <w:qFormat/>
    <w:uiPriority w:val="0"/>
    <w:rPr>
      <w:rFonts w:cs="Times New Roman"/>
    </w:rPr>
  </w:style>
  <w:style w:type="character" w:customStyle="1" w:styleId="438">
    <w:name w:val="ListLabel 352"/>
    <w:qFormat/>
    <w:uiPriority w:val="0"/>
    <w:rPr>
      <w:rFonts w:cs="Times New Roman"/>
    </w:rPr>
  </w:style>
  <w:style w:type="character" w:customStyle="1" w:styleId="439">
    <w:name w:val="ListLabel 353"/>
    <w:qFormat/>
    <w:uiPriority w:val="0"/>
    <w:rPr>
      <w:rFonts w:ascii="Times New Roman" w:hAnsi="Times New Roman" w:cs="Times New Roman"/>
      <w:b/>
      <w:sz w:val="22"/>
    </w:rPr>
  </w:style>
  <w:style w:type="character" w:customStyle="1" w:styleId="440">
    <w:name w:val="ListLabel 354"/>
    <w:qFormat/>
    <w:uiPriority w:val="0"/>
    <w:rPr>
      <w:rFonts w:cs="Times New Roman"/>
    </w:rPr>
  </w:style>
  <w:style w:type="character" w:customStyle="1" w:styleId="441">
    <w:name w:val="ListLabel 355"/>
    <w:qFormat/>
    <w:uiPriority w:val="0"/>
    <w:rPr>
      <w:rFonts w:cs="Times New Roman"/>
    </w:rPr>
  </w:style>
  <w:style w:type="character" w:customStyle="1" w:styleId="442">
    <w:name w:val="ListLabel 356"/>
    <w:qFormat/>
    <w:uiPriority w:val="0"/>
    <w:rPr>
      <w:rFonts w:cs="Times New Roman"/>
    </w:rPr>
  </w:style>
  <w:style w:type="character" w:customStyle="1" w:styleId="443">
    <w:name w:val="ListLabel 357"/>
    <w:qFormat/>
    <w:uiPriority w:val="0"/>
    <w:rPr>
      <w:rFonts w:cs="Times New Roman"/>
    </w:rPr>
  </w:style>
  <w:style w:type="character" w:customStyle="1" w:styleId="444">
    <w:name w:val="ListLabel 358"/>
    <w:qFormat/>
    <w:uiPriority w:val="0"/>
    <w:rPr>
      <w:rFonts w:cs="Times New Roman"/>
    </w:rPr>
  </w:style>
  <w:style w:type="character" w:customStyle="1" w:styleId="445">
    <w:name w:val="ListLabel 359"/>
    <w:qFormat/>
    <w:uiPriority w:val="0"/>
    <w:rPr>
      <w:rFonts w:cs="Times New Roman"/>
    </w:rPr>
  </w:style>
  <w:style w:type="character" w:customStyle="1" w:styleId="446">
    <w:name w:val="ListLabel 360"/>
    <w:qFormat/>
    <w:uiPriority w:val="0"/>
    <w:rPr>
      <w:rFonts w:cs="Times New Roman"/>
    </w:rPr>
  </w:style>
  <w:style w:type="character" w:customStyle="1" w:styleId="447">
    <w:name w:val="ListLabel 361"/>
    <w:qFormat/>
    <w:uiPriority w:val="0"/>
    <w:rPr>
      <w:rFonts w:cs="Times New Roman"/>
    </w:rPr>
  </w:style>
  <w:style w:type="character" w:customStyle="1" w:styleId="448">
    <w:name w:val="ListLabel 362"/>
    <w:qFormat/>
    <w:uiPriority w:val="0"/>
    <w:rPr>
      <w:rFonts w:cs="Tahoma"/>
      <w:sz w:val="18"/>
      <w:szCs w:val="18"/>
    </w:rPr>
  </w:style>
  <w:style w:type="character" w:customStyle="1" w:styleId="449">
    <w:name w:val="ListLabel 363"/>
    <w:qFormat/>
    <w:uiPriority w:val="0"/>
    <w:rPr>
      <w:rFonts w:cs="Tahoma"/>
      <w:sz w:val="18"/>
      <w:szCs w:val="18"/>
    </w:rPr>
  </w:style>
  <w:style w:type="character" w:customStyle="1" w:styleId="450">
    <w:name w:val="ListLabel 364"/>
    <w:qFormat/>
    <w:uiPriority w:val="0"/>
    <w:rPr>
      <w:rFonts w:cs="Times New Roman"/>
    </w:rPr>
  </w:style>
  <w:style w:type="character" w:customStyle="1" w:styleId="451">
    <w:name w:val="ListLabel 365"/>
    <w:qFormat/>
    <w:uiPriority w:val="0"/>
    <w:rPr>
      <w:rFonts w:cs="Times New Roman"/>
    </w:rPr>
  </w:style>
  <w:style w:type="character" w:customStyle="1" w:styleId="452">
    <w:name w:val="ListLabel 366"/>
    <w:qFormat/>
    <w:uiPriority w:val="0"/>
    <w:rPr>
      <w:rFonts w:cs="Times New Roman"/>
    </w:rPr>
  </w:style>
  <w:style w:type="character" w:customStyle="1" w:styleId="453">
    <w:name w:val="ListLabel 367"/>
    <w:qFormat/>
    <w:uiPriority w:val="0"/>
    <w:rPr>
      <w:rFonts w:cs="Times New Roman"/>
    </w:rPr>
  </w:style>
  <w:style w:type="character" w:customStyle="1" w:styleId="454">
    <w:name w:val="ListLabel 368"/>
    <w:qFormat/>
    <w:uiPriority w:val="0"/>
    <w:rPr>
      <w:rFonts w:cs="Times New Roman"/>
    </w:rPr>
  </w:style>
  <w:style w:type="character" w:customStyle="1" w:styleId="455">
    <w:name w:val="ListLabel 369"/>
    <w:qFormat/>
    <w:uiPriority w:val="0"/>
    <w:rPr>
      <w:rFonts w:cs="Times New Roman"/>
    </w:rPr>
  </w:style>
  <w:style w:type="character" w:customStyle="1" w:styleId="456">
    <w:name w:val="ListLabel 370"/>
    <w:qFormat/>
    <w:uiPriority w:val="0"/>
    <w:rPr>
      <w:rFonts w:cs="Times New Roman"/>
    </w:rPr>
  </w:style>
  <w:style w:type="character" w:customStyle="1" w:styleId="457">
    <w:name w:val="ListLabel 371"/>
    <w:qFormat/>
    <w:uiPriority w:val="0"/>
    <w:rPr>
      <w:rFonts w:cs="Times New Roman"/>
    </w:rPr>
  </w:style>
  <w:style w:type="character" w:customStyle="1" w:styleId="458">
    <w:name w:val="ListLabel 372"/>
    <w:qFormat/>
    <w:uiPriority w:val="0"/>
    <w:rPr>
      <w:rFonts w:cs="Times New Roman"/>
    </w:rPr>
  </w:style>
  <w:style w:type="character" w:customStyle="1" w:styleId="459">
    <w:name w:val="ListLabel 373"/>
    <w:qFormat/>
    <w:uiPriority w:val="0"/>
    <w:rPr>
      <w:rFonts w:cs="Times New Roman"/>
      <w:sz w:val="20"/>
    </w:rPr>
  </w:style>
  <w:style w:type="character" w:customStyle="1" w:styleId="460">
    <w:name w:val="ListLabel 374"/>
    <w:qFormat/>
    <w:uiPriority w:val="0"/>
    <w:rPr>
      <w:rFonts w:cs="Times New Roman"/>
    </w:rPr>
  </w:style>
  <w:style w:type="character" w:customStyle="1" w:styleId="461">
    <w:name w:val="ListLabel 375"/>
    <w:qFormat/>
    <w:uiPriority w:val="0"/>
    <w:rPr>
      <w:rFonts w:cs="Times New Roman"/>
    </w:rPr>
  </w:style>
  <w:style w:type="character" w:customStyle="1" w:styleId="462">
    <w:name w:val="ListLabel 376"/>
    <w:qFormat/>
    <w:uiPriority w:val="0"/>
    <w:rPr>
      <w:rFonts w:cs="Times New Roman"/>
    </w:rPr>
  </w:style>
  <w:style w:type="character" w:customStyle="1" w:styleId="463">
    <w:name w:val="ListLabel 377"/>
    <w:qFormat/>
    <w:uiPriority w:val="0"/>
    <w:rPr>
      <w:rFonts w:cs="Times New Roman"/>
    </w:rPr>
  </w:style>
  <w:style w:type="character" w:customStyle="1" w:styleId="464">
    <w:name w:val="ListLabel 378"/>
    <w:qFormat/>
    <w:uiPriority w:val="0"/>
    <w:rPr>
      <w:rFonts w:cs="Times New Roman"/>
    </w:rPr>
  </w:style>
  <w:style w:type="character" w:customStyle="1" w:styleId="465">
    <w:name w:val="ListLabel 379"/>
    <w:qFormat/>
    <w:uiPriority w:val="0"/>
    <w:rPr>
      <w:rFonts w:cs="Times New Roman"/>
    </w:rPr>
  </w:style>
  <w:style w:type="character" w:customStyle="1" w:styleId="466">
    <w:name w:val="ListLabel 380"/>
    <w:qFormat/>
    <w:uiPriority w:val="0"/>
    <w:rPr>
      <w:rFonts w:cs="Times New Roman"/>
    </w:rPr>
  </w:style>
  <w:style w:type="character" w:customStyle="1" w:styleId="467">
    <w:name w:val="ListLabel 381"/>
    <w:qFormat/>
    <w:uiPriority w:val="0"/>
    <w:rPr>
      <w:rFonts w:cs="Times New Roman"/>
    </w:rPr>
  </w:style>
  <w:style w:type="character" w:customStyle="1" w:styleId="468">
    <w:name w:val="ListLabel 382"/>
    <w:qFormat/>
    <w:uiPriority w:val="0"/>
    <w:rPr>
      <w:rFonts w:cs="Times New Roman"/>
      <w:sz w:val="24"/>
      <w:szCs w:val="24"/>
    </w:rPr>
  </w:style>
  <w:style w:type="character" w:customStyle="1" w:styleId="469">
    <w:name w:val="ListLabel 383"/>
    <w:qFormat/>
    <w:uiPriority w:val="0"/>
    <w:rPr>
      <w:rFonts w:cs="Times New Roman"/>
      <w:bCs/>
      <w:iCs/>
      <w:color w:val="00000A"/>
      <w:sz w:val="24"/>
      <w:szCs w:val="24"/>
    </w:rPr>
  </w:style>
  <w:style w:type="character" w:customStyle="1" w:styleId="470">
    <w:name w:val="ListLabel 384"/>
    <w:qFormat/>
    <w:uiPriority w:val="0"/>
    <w:rPr>
      <w:rFonts w:ascii="Times New Roman" w:hAnsi="Times New Roman" w:cs="Calibri"/>
      <w:sz w:val="22"/>
      <w:szCs w:val="24"/>
      <w:lang w:eastAsia="pl-PL"/>
    </w:rPr>
  </w:style>
  <w:style w:type="character" w:customStyle="1" w:styleId="471">
    <w:name w:val="ListLabel 385"/>
    <w:qFormat/>
    <w:uiPriority w:val="0"/>
    <w:rPr>
      <w:rFonts w:ascii="Times New Roman" w:hAnsi="Times New Roman" w:cs="Calibri"/>
      <w:color w:val="111111"/>
      <w:sz w:val="22"/>
      <w:szCs w:val="24"/>
      <w:lang w:eastAsia="pl-PL"/>
    </w:rPr>
  </w:style>
  <w:style w:type="character" w:customStyle="1" w:styleId="472">
    <w:name w:val="ListLabel 386"/>
    <w:qFormat/>
    <w:uiPriority w:val="0"/>
    <w:rPr>
      <w:rFonts w:ascii="Times New Roman" w:hAnsi="Times New Roman"/>
      <w:sz w:val="22"/>
      <w:szCs w:val="24"/>
    </w:rPr>
  </w:style>
  <w:style w:type="character" w:customStyle="1" w:styleId="473">
    <w:name w:val="ListLabel 387"/>
    <w:qFormat/>
    <w:uiPriority w:val="0"/>
    <w:rPr>
      <w:rFonts w:ascii="Times New Roman" w:hAnsi="Times New Roman" w:cs="Times New Roman"/>
      <w:color w:val="000000"/>
      <w:sz w:val="22"/>
      <w:szCs w:val="22"/>
      <w:highlight w:val="white"/>
      <w:u w:val="none"/>
    </w:rPr>
  </w:style>
  <w:style w:type="character" w:customStyle="1" w:styleId="474">
    <w:name w:val="ListLabel 388"/>
    <w:qFormat/>
    <w:uiPriority w:val="0"/>
    <w:rPr>
      <w:rFonts w:ascii="Times New Roman" w:hAnsi="Times New Roman" w:cs="Times New Roman"/>
      <w:sz w:val="22"/>
      <w:szCs w:val="22"/>
    </w:rPr>
  </w:style>
  <w:style w:type="character" w:customStyle="1" w:styleId="475">
    <w:name w:val="ListLabel 389"/>
    <w:qFormat/>
    <w:uiPriority w:val="0"/>
    <w:rPr>
      <w:rFonts w:ascii="Times New Roman" w:hAnsi="Times New Roman" w:cs="Times New Roman"/>
      <w:color w:val="0563C1"/>
      <w:sz w:val="22"/>
      <w:szCs w:val="22"/>
      <w:highlight w:val="white"/>
    </w:rPr>
  </w:style>
  <w:style w:type="character" w:customStyle="1" w:styleId="476">
    <w:name w:val="ListLabel 390"/>
    <w:qFormat/>
    <w:uiPriority w:val="0"/>
    <w:rPr>
      <w:rFonts w:ascii="Times New Roman" w:hAnsi="Times New Roman" w:cs="Times New Roman"/>
      <w:sz w:val="20"/>
    </w:rPr>
  </w:style>
  <w:style w:type="character" w:customStyle="1" w:styleId="477">
    <w:name w:val="ListLabel 391"/>
    <w:qFormat/>
    <w:uiPriority w:val="0"/>
    <w:rPr>
      <w:rFonts w:cs="Times New Roman"/>
      <w:b/>
      <w:spacing w:val="6"/>
      <w:sz w:val="19"/>
      <w:szCs w:val="19"/>
    </w:rPr>
  </w:style>
  <w:style w:type="character" w:customStyle="1" w:styleId="478">
    <w:name w:val="ListLabel 392"/>
    <w:qFormat/>
    <w:uiPriority w:val="0"/>
    <w:rPr>
      <w:rFonts w:cs="Times New Roman"/>
      <w:spacing w:val="7"/>
      <w:sz w:val="19"/>
      <w:szCs w:val="19"/>
    </w:rPr>
  </w:style>
  <w:style w:type="character" w:customStyle="1" w:styleId="479">
    <w:name w:val="ListLabel 393"/>
    <w:qFormat/>
    <w:uiPriority w:val="0"/>
    <w:rPr>
      <w:rFonts w:cs="Times New Roman"/>
      <w:spacing w:val="7"/>
      <w:sz w:val="19"/>
      <w:szCs w:val="19"/>
    </w:rPr>
  </w:style>
  <w:style w:type="character" w:customStyle="1" w:styleId="480">
    <w:name w:val="ListLabel 394"/>
    <w:qFormat/>
    <w:uiPriority w:val="0"/>
    <w:rPr>
      <w:rFonts w:cs="Times New Roman"/>
      <w:b/>
      <w:spacing w:val="7"/>
      <w:sz w:val="19"/>
      <w:szCs w:val="19"/>
    </w:rPr>
  </w:style>
  <w:style w:type="character" w:customStyle="1" w:styleId="481">
    <w:name w:val="ListLabel 395"/>
    <w:qFormat/>
    <w:uiPriority w:val="0"/>
    <w:rPr>
      <w:rFonts w:cs="Times New Roman"/>
      <w:spacing w:val="6"/>
      <w:sz w:val="19"/>
      <w:szCs w:val="19"/>
    </w:rPr>
  </w:style>
  <w:style w:type="character" w:customStyle="1" w:styleId="482">
    <w:name w:val="ListLabel 396"/>
    <w:qFormat/>
    <w:uiPriority w:val="0"/>
    <w:rPr>
      <w:rFonts w:cs="Times New Roman"/>
      <w:spacing w:val="3"/>
      <w:sz w:val="19"/>
      <w:szCs w:val="19"/>
    </w:rPr>
  </w:style>
  <w:style w:type="character" w:customStyle="1" w:styleId="483">
    <w:name w:val="ListLabel 397"/>
    <w:qFormat/>
    <w:uiPriority w:val="0"/>
    <w:rPr>
      <w:rFonts w:cs="Times New Roman"/>
      <w:spacing w:val="5"/>
      <w:sz w:val="20"/>
      <w:szCs w:val="20"/>
    </w:rPr>
  </w:style>
  <w:style w:type="character" w:customStyle="1" w:styleId="484">
    <w:name w:val="ListLabel 398"/>
    <w:qFormat/>
    <w:uiPriority w:val="0"/>
    <w:rPr>
      <w:rFonts w:cs="Times New Roman"/>
      <w:spacing w:val="5"/>
      <w:sz w:val="20"/>
      <w:szCs w:val="20"/>
    </w:rPr>
  </w:style>
  <w:style w:type="character" w:customStyle="1" w:styleId="485">
    <w:name w:val="ListLabel 399"/>
    <w:qFormat/>
    <w:uiPriority w:val="0"/>
    <w:rPr>
      <w:rFonts w:cs="Times New Roman"/>
      <w:sz w:val="20"/>
      <w:szCs w:val="20"/>
    </w:rPr>
  </w:style>
  <w:style w:type="character" w:customStyle="1" w:styleId="486">
    <w:name w:val="ListLabel 400"/>
    <w:qFormat/>
    <w:uiPriority w:val="0"/>
    <w:rPr>
      <w:rFonts w:eastAsia="Times New Roman" w:cs="Arial"/>
      <w:color w:val="00000A"/>
      <w:sz w:val="16"/>
      <w:szCs w:val="16"/>
    </w:rPr>
  </w:style>
  <w:style w:type="character" w:customStyle="1" w:styleId="487">
    <w:name w:val="ListLabel 401"/>
    <w:qFormat/>
    <w:uiPriority w:val="0"/>
    <w:rPr>
      <w:rFonts w:cs="Times New Roman"/>
    </w:rPr>
  </w:style>
  <w:style w:type="character" w:customStyle="1" w:styleId="488">
    <w:name w:val="ListLabel 402"/>
    <w:qFormat/>
    <w:uiPriority w:val="0"/>
    <w:rPr>
      <w:rFonts w:cs="Times New Roman"/>
    </w:rPr>
  </w:style>
  <w:style w:type="character" w:customStyle="1" w:styleId="489">
    <w:name w:val="ListLabel 403"/>
    <w:qFormat/>
    <w:uiPriority w:val="0"/>
    <w:rPr>
      <w:rFonts w:cs="Times New Roman"/>
    </w:rPr>
  </w:style>
  <w:style w:type="character" w:customStyle="1" w:styleId="490">
    <w:name w:val="ListLabel 404"/>
    <w:qFormat/>
    <w:uiPriority w:val="0"/>
    <w:rPr>
      <w:rFonts w:cs="Times New Roman"/>
    </w:rPr>
  </w:style>
  <w:style w:type="character" w:customStyle="1" w:styleId="491">
    <w:name w:val="ListLabel 405"/>
    <w:qFormat/>
    <w:uiPriority w:val="0"/>
    <w:rPr>
      <w:rFonts w:cs="Times New Roman"/>
    </w:rPr>
  </w:style>
  <w:style w:type="character" w:customStyle="1" w:styleId="492">
    <w:name w:val="ListLabel 406"/>
    <w:qFormat/>
    <w:uiPriority w:val="0"/>
    <w:rPr>
      <w:rFonts w:cs="Times New Roman"/>
    </w:rPr>
  </w:style>
  <w:style w:type="character" w:customStyle="1" w:styleId="493">
    <w:name w:val="ListLabel 407"/>
    <w:qFormat/>
    <w:uiPriority w:val="0"/>
    <w:rPr>
      <w:rFonts w:cs="Times New Roman"/>
    </w:rPr>
  </w:style>
  <w:style w:type="character" w:customStyle="1" w:styleId="494">
    <w:name w:val="ListLabel 408"/>
    <w:qFormat/>
    <w:uiPriority w:val="0"/>
    <w:rPr>
      <w:rFonts w:cs="Times New Roman"/>
      <w:sz w:val="20"/>
      <w:szCs w:val="20"/>
    </w:rPr>
  </w:style>
  <w:style w:type="character" w:customStyle="1" w:styleId="495">
    <w:name w:val="ListLabel 409"/>
    <w:qFormat/>
    <w:uiPriority w:val="0"/>
    <w:rPr>
      <w:rFonts w:eastAsia="Times New Roman" w:cs="Arial"/>
      <w:color w:val="00000A"/>
      <w:sz w:val="16"/>
      <w:szCs w:val="16"/>
    </w:rPr>
  </w:style>
  <w:style w:type="character" w:customStyle="1" w:styleId="496">
    <w:name w:val="ListLabel 410"/>
    <w:qFormat/>
    <w:uiPriority w:val="0"/>
    <w:rPr>
      <w:rFonts w:cs="Times New Roman"/>
    </w:rPr>
  </w:style>
  <w:style w:type="character" w:customStyle="1" w:styleId="497">
    <w:name w:val="ListLabel 411"/>
    <w:qFormat/>
    <w:uiPriority w:val="0"/>
    <w:rPr>
      <w:rFonts w:cs="Times New Roman"/>
    </w:rPr>
  </w:style>
  <w:style w:type="character" w:customStyle="1" w:styleId="498">
    <w:name w:val="ListLabel 412"/>
    <w:qFormat/>
    <w:uiPriority w:val="0"/>
    <w:rPr>
      <w:rFonts w:cs="Times New Roman"/>
    </w:rPr>
  </w:style>
  <w:style w:type="character" w:customStyle="1" w:styleId="499">
    <w:name w:val="ListLabel 413"/>
    <w:qFormat/>
    <w:uiPriority w:val="0"/>
    <w:rPr>
      <w:rFonts w:cs="Times New Roman"/>
    </w:rPr>
  </w:style>
  <w:style w:type="character" w:customStyle="1" w:styleId="500">
    <w:name w:val="ListLabel 414"/>
    <w:qFormat/>
    <w:uiPriority w:val="0"/>
    <w:rPr>
      <w:rFonts w:cs="Times New Roman"/>
    </w:rPr>
  </w:style>
  <w:style w:type="character" w:customStyle="1" w:styleId="501">
    <w:name w:val="ListLabel 415"/>
    <w:qFormat/>
    <w:uiPriority w:val="0"/>
    <w:rPr>
      <w:rFonts w:cs="Times New Roman"/>
    </w:rPr>
  </w:style>
  <w:style w:type="character" w:customStyle="1" w:styleId="502">
    <w:name w:val="ListLabel 416"/>
    <w:qFormat/>
    <w:uiPriority w:val="0"/>
    <w:rPr>
      <w:rFonts w:cs="Times New Roman"/>
    </w:rPr>
  </w:style>
  <w:style w:type="character" w:customStyle="1" w:styleId="503">
    <w:name w:val="ListLabel 417"/>
    <w:qFormat/>
    <w:uiPriority w:val="0"/>
    <w:rPr>
      <w:rFonts w:cs="Times New Roman"/>
      <w:spacing w:val="2"/>
      <w:sz w:val="19"/>
      <w:szCs w:val="19"/>
    </w:rPr>
  </w:style>
  <w:style w:type="character" w:customStyle="1" w:styleId="504">
    <w:name w:val="ListLabel 418"/>
    <w:qFormat/>
    <w:uiPriority w:val="0"/>
    <w:rPr>
      <w:rFonts w:cs="Times New Roman"/>
      <w:b/>
      <w:bCs/>
      <w:i/>
      <w:iCs/>
      <w:sz w:val="19"/>
      <w:szCs w:val="19"/>
    </w:rPr>
  </w:style>
  <w:style w:type="character" w:customStyle="1" w:styleId="505">
    <w:name w:val="ListLabel 419"/>
    <w:qFormat/>
    <w:uiPriority w:val="0"/>
    <w:rPr>
      <w:rFonts w:cs="Times New Roman"/>
      <w:spacing w:val="-1"/>
      <w:sz w:val="20"/>
      <w:szCs w:val="20"/>
    </w:rPr>
  </w:style>
  <w:style w:type="character" w:customStyle="1" w:styleId="506">
    <w:name w:val="ListLabel 420"/>
    <w:qFormat/>
    <w:uiPriority w:val="0"/>
    <w:rPr>
      <w:rFonts w:cs="Times New Roman"/>
      <w:b/>
      <w:sz w:val="19"/>
      <w:szCs w:val="19"/>
    </w:rPr>
  </w:style>
  <w:style w:type="character" w:customStyle="1" w:styleId="507">
    <w:name w:val="ListLabel 421"/>
    <w:qFormat/>
    <w:uiPriority w:val="0"/>
    <w:rPr>
      <w:rFonts w:cs="Times New Roman"/>
      <w:sz w:val="19"/>
      <w:szCs w:val="19"/>
    </w:rPr>
  </w:style>
  <w:style w:type="character" w:customStyle="1" w:styleId="508">
    <w:name w:val="ListLabel 422"/>
    <w:qFormat/>
    <w:uiPriority w:val="0"/>
    <w:rPr>
      <w:rFonts w:cs="Times New Roman"/>
      <w:b/>
      <w:sz w:val="20"/>
      <w:szCs w:val="20"/>
    </w:rPr>
  </w:style>
  <w:style w:type="character" w:customStyle="1" w:styleId="509">
    <w:name w:val="ListLabel 423"/>
    <w:qFormat/>
    <w:uiPriority w:val="0"/>
    <w:rPr>
      <w:rFonts w:cs="Times New Roman"/>
      <w:sz w:val="20"/>
      <w:szCs w:val="20"/>
    </w:rPr>
  </w:style>
  <w:style w:type="character" w:customStyle="1" w:styleId="510">
    <w:name w:val="ListLabel 424"/>
    <w:qFormat/>
    <w:uiPriority w:val="0"/>
    <w:rPr>
      <w:rFonts w:cs="Times New Roman"/>
      <w:b/>
      <w:bCs/>
      <w:sz w:val="19"/>
      <w:szCs w:val="19"/>
    </w:rPr>
  </w:style>
  <w:style w:type="character" w:customStyle="1" w:styleId="511">
    <w:name w:val="ListLabel 425"/>
    <w:qFormat/>
    <w:uiPriority w:val="0"/>
    <w:rPr>
      <w:rFonts w:cs="Times New Roman"/>
      <w:b/>
      <w:bCs/>
      <w:sz w:val="19"/>
      <w:szCs w:val="19"/>
    </w:rPr>
  </w:style>
  <w:style w:type="character" w:customStyle="1" w:styleId="512">
    <w:name w:val="ListLabel 426"/>
    <w:qFormat/>
    <w:uiPriority w:val="0"/>
    <w:rPr>
      <w:rFonts w:cs="Times New Roman"/>
      <w:sz w:val="19"/>
      <w:szCs w:val="19"/>
    </w:rPr>
  </w:style>
  <w:style w:type="character" w:customStyle="1" w:styleId="513">
    <w:name w:val="ListLabel 427"/>
    <w:qFormat/>
    <w:uiPriority w:val="0"/>
    <w:rPr>
      <w:rFonts w:cs="Times New Roman"/>
      <w:b/>
      <w:sz w:val="19"/>
      <w:szCs w:val="19"/>
    </w:rPr>
  </w:style>
  <w:style w:type="character" w:customStyle="1" w:styleId="514">
    <w:name w:val="ListLabel 428"/>
    <w:qFormat/>
    <w:uiPriority w:val="0"/>
    <w:rPr>
      <w:rFonts w:cs="Times New Roman"/>
      <w:spacing w:val="3"/>
      <w:sz w:val="19"/>
      <w:szCs w:val="19"/>
    </w:rPr>
  </w:style>
  <w:style w:type="character" w:customStyle="1" w:styleId="515">
    <w:name w:val="ListLabel 429"/>
    <w:qFormat/>
    <w:uiPriority w:val="0"/>
    <w:rPr>
      <w:rFonts w:cs="Times New Roman"/>
      <w:sz w:val="19"/>
      <w:szCs w:val="19"/>
    </w:rPr>
  </w:style>
  <w:style w:type="character" w:customStyle="1" w:styleId="516">
    <w:name w:val="ListLabel 430"/>
    <w:qFormat/>
    <w:uiPriority w:val="0"/>
    <w:rPr>
      <w:rFonts w:cs="Times New Roman"/>
      <w:spacing w:val="3"/>
      <w:sz w:val="19"/>
      <w:szCs w:val="19"/>
    </w:rPr>
  </w:style>
  <w:style w:type="character" w:customStyle="1" w:styleId="517">
    <w:name w:val="ListLabel 431"/>
    <w:qFormat/>
    <w:uiPriority w:val="0"/>
    <w:rPr>
      <w:rFonts w:cs="Times New Roman"/>
      <w:spacing w:val="3"/>
      <w:sz w:val="19"/>
      <w:szCs w:val="19"/>
    </w:rPr>
  </w:style>
  <w:style w:type="character" w:customStyle="1" w:styleId="518">
    <w:name w:val="ListLabel 432"/>
    <w:qFormat/>
    <w:uiPriority w:val="0"/>
    <w:rPr>
      <w:rFonts w:cs="Times New Roman"/>
      <w:b/>
      <w:bCs/>
      <w:spacing w:val="5"/>
      <w:sz w:val="19"/>
      <w:szCs w:val="19"/>
    </w:rPr>
  </w:style>
  <w:style w:type="character" w:customStyle="1" w:styleId="519">
    <w:name w:val="ListLabel 433"/>
    <w:qFormat/>
    <w:uiPriority w:val="0"/>
    <w:rPr>
      <w:rFonts w:cs="Times New Roman"/>
      <w:b/>
      <w:bCs/>
      <w:spacing w:val="5"/>
      <w:sz w:val="19"/>
      <w:szCs w:val="19"/>
    </w:rPr>
  </w:style>
  <w:style w:type="character" w:customStyle="1" w:styleId="520">
    <w:name w:val="ListLabel 434"/>
    <w:qFormat/>
    <w:uiPriority w:val="0"/>
    <w:rPr>
      <w:rFonts w:cs="Times New Roman"/>
      <w:sz w:val="19"/>
      <w:szCs w:val="19"/>
    </w:rPr>
  </w:style>
  <w:style w:type="character" w:customStyle="1" w:styleId="521">
    <w:name w:val="ListLabel 435"/>
    <w:qFormat/>
    <w:uiPriority w:val="0"/>
    <w:rPr>
      <w:rFonts w:cs="Times New Roman"/>
      <w:spacing w:val="4"/>
      <w:sz w:val="19"/>
      <w:szCs w:val="19"/>
    </w:rPr>
  </w:style>
  <w:style w:type="character" w:customStyle="1" w:styleId="522">
    <w:name w:val="ListLabel 436"/>
    <w:qFormat/>
    <w:uiPriority w:val="0"/>
    <w:rPr>
      <w:rFonts w:cs="Times New Roman"/>
      <w:spacing w:val="3"/>
      <w:sz w:val="19"/>
      <w:szCs w:val="19"/>
    </w:rPr>
  </w:style>
  <w:style w:type="character" w:customStyle="1" w:styleId="523">
    <w:name w:val="ListLabel 437"/>
    <w:qFormat/>
    <w:uiPriority w:val="0"/>
    <w:rPr>
      <w:rFonts w:cs="Times New Roman"/>
      <w:spacing w:val="3"/>
      <w:sz w:val="19"/>
      <w:szCs w:val="19"/>
    </w:rPr>
  </w:style>
  <w:style w:type="character" w:customStyle="1" w:styleId="524">
    <w:name w:val="ListLabel 438"/>
    <w:qFormat/>
    <w:uiPriority w:val="0"/>
    <w:rPr>
      <w:rFonts w:cs="Times New Roman"/>
      <w:sz w:val="19"/>
      <w:szCs w:val="19"/>
    </w:rPr>
  </w:style>
  <w:style w:type="character" w:customStyle="1" w:styleId="525">
    <w:name w:val="ListLabel 439"/>
    <w:qFormat/>
    <w:uiPriority w:val="0"/>
    <w:rPr>
      <w:rFonts w:cs="Times New Roman"/>
      <w:sz w:val="20"/>
      <w:szCs w:val="20"/>
    </w:rPr>
  </w:style>
  <w:style w:type="character" w:customStyle="1" w:styleId="526">
    <w:name w:val="ListLabel 440"/>
    <w:qFormat/>
    <w:uiPriority w:val="0"/>
    <w:rPr>
      <w:rFonts w:cs="Times New Roman"/>
      <w:sz w:val="20"/>
      <w:szCs w:val="20"/>
    </w:rPr>
  </w:style>
  <w:style w:type="character" w:customStyle="1" w:styleId="527">
    <w:name w:val="ListLabel 441"/>
    <w:qFormat/>
    <w:uiPriority w:val="0"/>
    <w:rPr>
      <w:rFonts w:cs="Times New Roman"/>
      <w:sz w:val="20"/>
      <w:szCs w:val="20"/>
    </w:rPr>
  </w:style>
  <w:style w:type="character" w:customStyle="1" w:styleId="528">
    <w:name w:val="ListLabel 442"/>
    <w:qFormat/>
    <w:uiPriority w:val="0"/>
    <w:rPr>
      <w:rFonts w:cs="Times New Roman"/>
      <w:spacing w:val="1"/>
      <w:sz w:val="19"/>
      <w:szCs w:val="19"/>
    </w:rPr>
  </w:style>
  <w:style w:type="character" w:customStyle="1" w:styleId="529">
    <w:name w:val="ListLabel 443"/>
    <w:qFormat/>
    <w:uiPriority w:val="0"/>
    <w:rPr>
      <w:rFonts w:cs="Times New Roman"/>
      <w:color w:val="00000A"/>
      <w:sz w:val="20"/>
    </w:rPr>
  </w:style>
  <w:style w:type="character" w:customStyle="1" w:styleId="530">
    <w:name w:val="ListLabel 444"/>
    <w:qFormat/>
    <w:uiPriority w:val="0"/>
    <w:rPr>
      <w:rFonts w:cs="Times New Roman"/>
      <w:sz w:val="20"/>
    </w:rPr>
  </w:style>
  <w:style w:type="character" w:customStyle="1" w:styleId="531">
    <w:name w:val="ListLabel 445"/>
    <w:qFormat/>
    <w:uiPriority w:val="0"/>
    <w:rPr>
      <w:rFonts w:cs="Times New Roman"/>
      <w:sz w:val="20"/>
    </w:rPr>
  </w:style>
  <w:style w:type="character" w:customStyle="1" w:styleId="532">
    <w:name w:val="ListLabel 446"/>
    <w:qFormat/>
    <w:uiPriority w:val="0"/>
    <w:rPr>
      <w:rFonts w:cs="Times New Roman"/>
      <w:sz w:val="20"/>
    </w:rPr>
  </w:style>
  <w:style w:type="character" w:customStyle="1" w:styleId="533">
    <w:name w:val="ListLabel 447"/>
    <w:qFormat/>
    <w:uiPriority w:val="0"/>
    <w:rPr>
      <w:rFonts w:cs="Times New Roman"/>
    </w:rPr>
  </w:style>
  <w:style w:type="character" w:customStyle="1" w:styleId="534">
    <w:name w:val="ListLabel 448"/>
    <w:qFormat/>
    <w:uiPriority w:val="0"/>
    <w:rPr>
      <w:rFonts w:cs="Times New Roman"/>
    </w:rPr>
  </w:style>
  <w:style w:type="character" w:customStyle="1" w:styleId="535">
    <w:name w:val="ListLabel 449"/>
    <w:qFormat/>
    <w:uiPriority w:val="0"/>
    <w:rPr>
      <w:rFonts w:cs="Times New Roman"/>
    </w:rPr>
  </w:style>
  <w:style w:type="character" w:customStyle="1" w:styleId="536">
    <w:name w:val="ListLabel 450"/>
    <w:qFormat/>
    <w:uiPriority w:val="0"/>
    <w:rPr>
      <w:rFonts w:cs="Times New Roman"/>
    </w:rPr>
  </w:style>
  <w:style w:type="character" w:customStyle="1" w:styleId="537">
    <w:name w:val="ListLabel 451"/>
    <w:qFormat/>
    <w:uiPriority w:val="0"/>
    <w:rPr>
      <w:rFonts w:cs="Times New Roman"/>
    </w:rPr>
  </w:style>
  <w:style w:type="character" w:customStyle="1" w:styleId="538">
    <w:name w:val="ListLabel 452"/>
    <w:qFormat/>
    <w:uiPriority w:val="0"/>
    <w:rPr>
      <w:rFonts w:cs="Times New Roman"/>
      <w:color w:val="00000A"/>
    </w:rPr>
  </w:style>
  <w:style w:type="character" w:customStyle="1" w:styleId="539">
    <w:name w:val="ListLabel 453"/>
    <w:qFormat/>
    <w:uiPriority w:val="0"/>
    <w:rPr>
      <w:rFonts w:cs="Times New Roman"/>
    </w:rPr>
  </w:style>
  <w:style w:type="character" w:customStyle="1" w:styleId="540">
    <w:name w:val="ListLabel 454"/>
    <w:qFormat/>
    <w:uiPriority w:val="0"/>
    <w:rPr>
      <w:rFonts w:cs="Times New Roman"/>
    </w:rPr>
  </w:style>
  <w:style w:type="character" w:customStyle="1" w:styleId="541">
    <w:name w:val="ListLabel 455"/>
    <w:qFormat/>
    <w:uiPriority w:val="0"/>
    <w:rPr>
      <w:rFonts w:cs="Times New Roman"/>
    </w:rPr>
  </w:style>
  <w:style w:type="character" w:customStyle="1" w:styleId="542">
    <w:name w:val="ListLabel 456"/>
    <w:qFormat/>
    <w:uiPriority w:val="0"/>
    <w:rPr>
      <w:rFonts w:cs="Times New Roman"/>
    </w:rPr>
  </w:style>
  <w:style w:type="character" w:customStyle="1" w:styleId="543">
    <w:name w:val="ListLabel 457"/>
    <w:qFormat/>
    <w:uiPriority w:val="0"/>
    <w:rPr>
      <w:rFonts w:cs="Times New Roman"/>
    </w:rPr>
  </w:style>
  <w:style w:type="character" w:customStyle="1" w:styleId="544">
    <w:name w:val="ListLabel 458"/>
    <w:qFormat/>
    <w:uiPriority w:val="0"/>
    <w:rPr>
      <w:rFonts w:cs="Times New Roman"/>
    </w:rPr>
  </w:style>
  <w:style w:type="character" w:customStyle="1" w:styleId="545">
    <w:name w:val="ListLabel 459"/>
    <w:qFormat/>
    <w:uiPriority w:val="0"/>
    <w:rPr>
      <w:rFonts w:cs="Times New Roman"/>
    </w:rPr>
  </w:style>
  <w:style w:type="character" w:customStyle="1" w:styleId="546">
    <w:name w:val="ListLabel 460"/>
    <w:qFormat/>
    <w:uiPriority w:val="0"/>
    <w:rPr>
      <w:rFonts w:cs="Times New Roman"/>
    </w:rPr>
  </w:style>
  <w:style w:type="character" w:customStyle="1" w:styleId="547">
    <w:name w:val="ListLabel 461"/>
    <w:qFormat/>
    <w:uiPriority w:val="0"/>
    <w:rPr>
      <w:rFonts w:cs="Times New Roman"/>
    </w:rPr>
  </w:style>
  <w:style w:type="character" w:customStyle="1" w:styleId="548">
    <w:name w:val="ListLabel 462"/>
    <w:qFormat/>
    <w:uiPriority w:val="0"/>
    <w:rPr>
      <w:rFonts w:cs="Times New Roman"/>
    </w:rPr>
  </w:style>
  <w:style w:type="character" w:customStyle="1" w:styleId="549">
    <w:name w:val="ListLabel 463"/>
    <w:qFormat/>
    <w:uiPriority w:val="0"/>
    <w:rPr>
      <w:rFonts w:cs="Times New Roman"/>
    </w:rPr>
  </w:style>
  <w:style w:type="character" w:customStyle="1" w:styleId="550">
    <w:name w:val="ListLabel 464"/>
    <w:qFormat/>
    <w:uiPriority w:val="0"/>
    <w:rPr>
      <w:rFonts w:cs="Times New Roman"/>
    </w:rPr>
  </w:style>
  <w:style w:type="character" w:customStyle="1" w:styleId="551">
    <w:name w:val="ListLabel 465"/>
    <w:qFormat/>
    <w:uiPriority w:val="0"/>
    <w:rPr>
      <w:rFonts w:cs="Times New Roman"/>
    </w:rPr>
  </w:style>
  <w:style w:type="character" w:customStyle="1" w:styleId="552">
    <w:name w:val="ListLabel 466"/>
    <w:qFormat/>
    <w:uiPriority w:val="0"/>
    <w:rPr>
      <w:rFonts w:cs="Times New Roman"/>
    </w:rPr>
  </w:style>
  <w:style w:type="character" w:customStyle="1" w:styleId="553">
    <w:name w:val="ListLabel 467"/>
    <w:qFormat/>
    <w:uiPriority w:val="0"/>
    <w:rPr>
      <w:rFonts w:cs="Times New Roman"/>
    </w:rPr>
  </w:style>
  <w:style w:type="character" w:customStyle="1" w:styleId="554">
    <w:name w:val="ListLabel 468"/>
    <w:qFormat/>
    <w:uiPriority w:val="0"/>
    <w:rPr>
      <w:rFonts w:cs="Times New Roman"/>
    </w:rPr>
  </w:style>
  <w:style w:type="character" w:customStyle="1" w:styleId="555">
    <w:name w:val="ListLabel 469"/>
    <w:qFormat/>
    <w:uiPriority w:val="0"/>
    <w:rPr>
      <w:rFonts w:cs="Times New Roman"/>
    </w:rPr>
  </w:style>
  <w:style w:type="character" w:customStyle="1" w:styleId="556">
    <w:name w:val="ListLabel 470"/>
    <w:qFormat/>
    <w:uiPriority w:val="0"/>
    <w:rPr>
      <w:rFonts w:ascii="Times New Roman" w:hAnsi="Times New Roman" w:cs="Times New Roman"/>
      <w:b/>
      <w:sz w:val="22"/>
    </w:rPr>
  </w:style>
  <w:style w:type="character" w:customStyle="1" w:styleId="557">
    <w:name w:val="ListLabel 471"/>
    <w:qFormat/>
    <w:uiPriority w:val="0"/>
    <w:rPr>
      <w:rFonts w:cs="Times New Roman"/>
    </w:rPr>
  </w:style>
  <w:style w:type="character" w:customStyle="1" w:styleId="558">
    <w:name w:val="ListLabel 472"/>
    <w:qFormat/>
    <w:uiPriority w:val="0"/>
    <w:rPr>
      <w:rFonts w:cs="Times New Roman"/>
    </w:rPr>
  </w:style>
  <w:style w:type="character" w:customStyle="1" w:styleId="559">
    <w:name w:val="ListLabel 473"/>
    <w:qFormat/>
    <w:uiPriority w:val="0"/>
    <w:rPr>
      <w:rFonts w:cs="Times New Roman"/>
    </w:rPr>
  </w:style>
  <w:style w:type="character" w:customStyle="1" w:styleId="560">
    <w:name w:val="ListLabel 474"/>
    <w:qFormat/>
    <w:uiPriority w:val="0"/>
    <w:rPr>
      <w:rFonts w:cs="Times New Roman"/>
    </w:rPr>
  </w:style>
  <w:style w:type="character" w:customStyle="1" w:styleId="561">
    <w:name w:val="ListLabel 475"/>
    <w:qFormat/>
    <w:uiPriority w:val="0"/>
    <w:rPr>
      <w:rFonts w:cs="Times New Roman"/>
    </w:rPr>
  </w:style>
  <w:style w:type="character" w:customStyle="1" w:styleId="562">
    <w:name w:val="ListLabel 476"/>
    <w:qFormat/>
    <w:uiPriority w:val="0"/>
    <w:rPr>
      <w:rFonts w:cs="Times New Roman"/>
    </w:rPr>
  </w:style>
  <w:style w:type="character" w:customStyle="1" w:styleId="563">
    <w:name w:val="ListLabel 477"/>
    <w:qFormat/>
    <w:uiPriority w:val="0"/>
    <w:rPr>
      <w:rFonts w:cs="Times New Roman"/>
    </w:rPr>
  </w:style>
  <w:style w:type="character" w:customStyle="1" w:styleId="564">
    <w:name w:val="ListLabel 478"/>
    <w:qFormat/>
    <w:uiPriority w:val="0"/>
    <w:rPr>
      <w:rFonts w:cs="Times New Roman"/>
    </w:rPr>
  </w:style>
  <w:style w:type="character" w:customStyle="1" w:styleId="565">
    <w:name w:val="ListLabel 479"/>
    <w:qFormat/>
    <w:uiPriority w:val="0"/>
    <w:rPr>
      <w:rFonts w:cs="Tahoma"/>
      <w:sz w:val="18"/>
      <w:szCs w:val="18"/>
    </w:rPr>
  </w:style>
  <w:style w:type="character" w:customStyle="1" w:styleId="566">
    <w:name w:val="ListLabel 480"/>
    <w:qFormat/>
    <w:uiPriority w:val="0"/>
    <w:rPr>
      <w:rFonts w:cs="Tahoma"/>
      <w:sz w:val="18"/>
      <w:szCs w:val="18"/>
    </w:rPr>
  </w:style>
  <w:style w:type="character" w:customStyle="1" w:styleId="567">
    <w:name w:val="ListLabel 481"/>
    <w:qFormat/>
    <w:uiPriority w:val="0"/>
    <w:rPr>
      <w:rFonts w:cs="Times New Roman"/>
    </w:rPr>
  </w:style>
  <w:style w:type="character" w:customStyle="1" w:styleId="568">
    <w:name w:val="ListLabel 482"/>
    <w:qFormat/>
    <w:uiPriority w:val="0"/>
    <w:rPr>
      <w:rFonts w:cs="Times New Roman"/>
    </w:rPr>
  </w:style>
  <w:style w:type="character" w:customStyle="1" w:styleId="569">
    <w:name w:val="ListLabel 483"/>
    <w:qFormat/>
    <w:uiPriority w:val="0"/>
    <w:rPr>
      <w:rFonts w:cs="Times New Roman"/>
    </w:rPr>
  </w:style>
  <w:style w:type="character" w:customStyle="1" w:styleId="570">
    <w:name w:val="ListLabel 484"/>
    <w:qFormat/>
    <w:uiPriority w:val="0"/>
    <w:rPr>
      <w:rFonts w:cs="Times New Roman"/>
    </w:rPr>
  </w:style>
  <w:style w:type="character" w:customStyle="1" w:styleId="571">
    <w:name w:val="ListLabel 485"/>
    <w:qFormat/>
    <w:uiPriority w:val="0"/>
    <w:rPr>
      <w:rFonts w:cs="Times New Roman"/>
    </w:rPr>
  </w:style>
  <w:style w:type="character" w:customStyle="1" w:styleId="572">
    <w:name w:val="ListLabel 486"/>
    <w:qFormat/>
    <w:uiPriority w:val="0"/>
    <w:rPr>
      <w:rFonts w:cs="Times New Roman"/>
    </w:rPr>
  </w:style>
  <w:style w:type="character" w:customStyle="1" w:styleId="573">
    <w:name w:val="ListLabel 487"/>
    <w:qFormat/>
    <w:uiPriority w:val="0"/>
    <w:rPr>
      <w:rFonts w:cs="Times New Roman"/>
    </w:rPr>
  </w:style>
  <w:style w:type="character" w:customStyle="1" w:styleId="574">
    <w:name w:val="ListLabel 488"/>
    <w:qFormat/>
    <w:uiPriority w:val="0"/>
    <w:rPr>
      <w:rFonts w:cs="Times New Roman"/>
    </w:rPr>
  </w:style>
  <w:style w:type="character" w:customStyle="1" w:styleId="575">
    <w:name w:val="ListLabel 489"/>
    <w:qFormat/>
    <w:uiPriority w:val="0"/>
    <w:rPr>
      <w:rFonts w:cs="Times New Roman"/>
    </w:rPr>
  </w:style>
  <w:style w:type="character" w:customStyle="1" w:styleId="576">
    <w:name w:val="ListLabel 490"/>
    <w:qFormat/>
    <w:uiPriority w:val="0"/>
    <w:rPr>
      <w:rFonts w:cs="Times New Roman"/>
      <w:sz w:val="20"/>
    </w:rPr>
  </w:style>
  <w:style w:type="character" w:customStyle="1" w:styleId="577">
    <w:name w:val="ListLabel 491"/>
    <w:qFormat/>
    <w:uiPriority w:val="0"/>
    <w:rPr>
      <w:rFonts w:cs="Times New Roman"/>
    </w:rPr>
  </w:style>
  <w:style w:type="character" w:customStyle="1" w:styleId="578">
    <w:name w:val="ListLabel 492"/>
    <w:qFormat/>
    <w:uiPriority w:val="0"/>
    <w:rPr>
      <w:rFonts w:cs="Times New Roman"/>
    </w:rPr>
  </w:style>
  <w:style w:type="character" w:customStyle="1" w:styleId="579">
    <w:name w:val="ListLabel 493"/>
    <w:qFormat/>
    <w:uiPriority w:val="0"/>
    <w:rPr>
      <w:rFonts w:cs="Times New Roman"/>
    </w:rPr>
  </w:style>
  <w:style w:type="character" w:customStyle="1" w:styleId="580">
    <w:name w:val="ListLabel 494"/>
    <w:qFormat/>
    <w:uiPriority w:val="0"/>
    <w:rPr>
      <w:rFonts w:cs="Times New Roman"/>
    </w:rPr>
  </w:style>
  <w:style w:type="character" w:customStyle="1" w:styleId="581">
    <w:name w:val="ListLabel 495"/>
    <w:qFormat/>
    <w:uiPriority w:val="0"/>
    <w:rPr>
      <w:rFonts w:cs="Times New Roman"/>
    </w:rPr>
  </w:style>
  <w:style w:type="character" w:customStyle="1" w:styleId="582">
    <w:name w:val="ListLabel 496"/>
    <w:qFormat/>
    <w:uiPriority w:val="0"/>
    <w:rPr>
      <w:rFonts w:cs="Times New Roman"/>
    </w:rPr>
  </w:style>
  <w:style w:type="character" w:customStyle="1" w:styleId="583">
    <w:name w:val="ListLabel 497"/>
    <w:qFormat/>
    <w:uiPriority w:val="0"/>
    <w:rPr>
      <w:rFonts w:cs="Times New Roman"/>
    </w:rPr>
  </w:style>
  <w:style w:type="character" w:customStyle="1" w:styleId="584">
    <w:name w:val="ListLabel 498"/>
    <w:qFormat/>
    <w:uiPriority w:val="0"/>
    <w:rPr>
      <w:rFonts w:cs="Times New Roman"/>
    </w:rPr>
  </w:style>
  <w:style w:type="character" w:customStyle="1" w:styleId="585">
    <w:name w:val="ListLabel 499"/>
    <w:qFormat/>
    <w:uiPriority w:val="0"/>
    <w:rPr>
      <w:rFonts w:ascii="Times New Roman" w:hAnsi="Times New Roman" w:cs="Calibri"/>
      <w:sz w:val="22"/>
      <w:szCs w:val="24"/>
      <w:lang w:eastAsia="pl-PL"/>
    </w:rPr>
  </w:style>
  <w:style w:type="character" w:customStyle="1" w:styleId="586">
    <w:name w:val="ListLabel 500"/>
    <w:qFormat/>
    <w:uiPriority w:val="0"/>
    <w:rPr>
      <w:rFonts w:ascii="Times New Roman" w:hAnsi="Times New Roman" w:cs="Calibri"/>
      <w:color w:val="111111"/>
      <w:sz w:val="22"/>
      <w:szCs w:val="24"/>
      <w:lang w:eastAsia="pl-PL"/>
    </w:rPr>
  </w:style>
  <w:style w:type="character" w:customStyle="1" w:styleId="587">
    <w:name w:val="ListLabel 501"/>
    <w:qFormat/>
    <w:uiPriority w:val="0"/>
    <w:rPr>
      <w:rFonts w:ascii="Times New Roman" w:hAnsi="Times New Roman"/>
      <w:sz w:val="22"/>
      <w:szCs w:val="24"/>
    </w:rPr>
  </w:style>
  <w:style w:type="character" w:customStyle="1" w:styleId="588">
    <w:name w:val="ListLabel 502"/>
    <w:qFormat/>
    <w:uiPriority w:val="0"/>
    <w:rPr>
      <w:rFonts w:cs="Times New Roman"/>
      <w:color w:val="000000"/>
      <w:sz w:val="22"/>
      <w:szCs w:val="22"/>
      <w:highlight w:val="white"/>
      <w:u w:val="none"/>
    </w:rPr>
  </w:style>
  <w:style w:type="character" w:customStyle="1" w:styleId="589">
    <w:name w:val="ListLabel 503"/>
    <w:qFormat/>
    <w:uiPriority w:val="0"/>
    <w:rPr>
      <w:rFonts w:cs="Times New Roman"/>
      <w:sz w:val="22"/>
      <w:szCs w:val="22"/>
    </w:rPr>
  </w:style>
  <w:style w:type="character" w:customStyle="1" w:styleId="590">
    <w:name w:val="ListLabel 504"/>
    <w:qFormat/>
    <w:uiPriority w:val="0"/>
    <w:rPr>
      <w:rFonts w:cs="Times New Roman"/>
      <w:color w:val="0563C1"/>
      <w:sz w:val="22"/>
      <w:szCs w:val="22"/>
      <w:highlight w:val="white"/>
    </w:rPr>
  </w:style>
  <w:style w:type="character" w:customStyle="1" w:styleId="591">
    <w:name w:val="Znaki numeracji"/>
    <w:qFormat/>
    <w:uiPriority w:val="0"/>
  </w:style>
  <w:style w:type="character" w:customStyle="1" w:styleId="592">
    <w:name w:val="WW8Num19z0"/>
    <w:qFormat/>
    <w:uiPriority w:val="0"/>
    <w:rPr>
      <w:rFonts w:ascii="Times New Roman" w:hAnsi="Times New Roman" w:cs="Calibri"/>
      <w:sz w:val="24"/>
      <w:szCs w:val="24"/>
      <w:lang w:eastAsia="pl-PL"/>
    </w:rPr>
  </w:style>
  <w:style w:type="character" w:customStyle="1" w:styleId="593">
    <w:name w:val="WW8Num15z0"/>
    <w:qFormat/>
    <w:uiPriority w:val="0"/>
    <w:rPr>
      <w:rFonts w:ascii="Times New Roman" w:hAnsi="Times New Roman" w:cs="Times New Roman"/>
      <w:sz w:val="24"/>
      <w:szCs w:val="24"/>
    </w:rPr>
  </w:style>
  <w:style w:type="character" w:customStyle="1" w:styleId="594">
    <w:name w:val="WW8Num15z1"/>
    <w:qFormat/>
    <w:uiPriority w:val="0"/>
  </w:style>
  <w:style w:type="character" w:customStyle="1" w:styleId="595">
    <w:name w:val="WW8Num15z2"/>
    <w:qFormat/>
    <w:uiPriority w:val="0"/>
  </w:style>
  <w:style w:type="character" w:customStyle="1" w:styleId="596">
    <w:name w:val="WW8Num15z3"/>
    <w:qFormat/>
    <w:uiPriority w:val="0"/>
  </w:style>
  <w:style w:type="character" w:customStyle="1" w:styleId="597">
    <w:name w:val="WW8Num15z4"/>
    <w:qFormat/>
    <w:uiPriority w:val="0"/>
  </w:style>
  <w:style w:type="character" w:customStyle="1" w:styleId="598">
    <w:name w:val="WW8Num15z5"/>
    <w:qFormat/>
    <w:uiPriority w:val="0"/>
  </w:style>
  <w:style w:type="character" w:customStyle="1" w:styleId="599">
    <w:name w:val="WW8Num15z6"/>
    <w:qFormat/>
    <w:uiPriority w:val="0"/>
  </w:style>
  <w:style w:type="character" w:customStyle="1" w:styleId="600">
    <w:name w:val="WW8Num15z7"/>
    <w:qFormat/>
    <w:uiPriority w:val="0"/>
  </w:style>
  <w:style w:type="character" w:customStyle="1" w:styleId="601">
    <w:name w:val="WW8Num15z8"/>
    <w:qFormat/>
    <w:uiPriority w:val="0"/>
  </w:style>
  <w:style w:type="character" w:customStyle="1" w:styleId="602">
    <w:name w:val="ListLabel 505"/>
    <w:qFormat/>
    <w:uiPriority w:val="0"/>
    <w:rPr>
      <w:rFonts w:ascii="Times New Roman" w:hAnsi="Times New Roman" w:cs="Times New Roman"/>
      <w:sz w:val="20"/>
    </w:rPr>
  </w:style>
  <w:style w:type="character" w:customStyle="1" w:styleId="603">
    <w:name w:val="ListLabel 506"/>
    <w:qFormat/>
    <w:uiPriority w:val="0"/>
    <w:rPr>
      <w:rFonts w:ascii="Times New Roman" w:hAnsi="Times New Roman" w:cs="Times New Roman"/>
      <w:b/>
      <w:spacing w:val="6"/>
      <w:sz w:val="22"/>
      <w:szCs w:val="19"/>
    </w:rPr>
  </w:style>
  <w:style w:type="character" w:customStyle="1" w:styleId="604">
    <w:name w:val="ListLabel 507"/>
    <w:qFormat/>
    <w:uiPriority w:val="0"/>
    <w:rPr>
      <w:rFonts w:ascii="Times New Roman" w:hAnsi="Times New Roman" w:cs="Times New Roman"/>
      <w:spacing w:val="7"/>
      <w:sz w:val="22"/>
      <w:szCs w:val="19"/>
    </w:rPr>
  </w:style>
  <w:style w:type="character" w:customStyle="1" w:styleId="605">
    <w:name w:val="ListLabel 508"/>
    <w:qFormat/>
    <w:uiPriority w:val="0"/>
    <w:rPr>
      <w:rFonts w:cs="Times New Roman"/>
      <w:spacing w:val="3"/>
      <w:sz w:val="19"/>
      <w:szCs w:val="19"/>
    </w:rPr>
  </w:style>
  <w:style w:type="character" w:customStyle="1" w:styleId="606">
    <w:name w:val="ListLabel 509"/>
    <w:qFormat/>
    <w:uiPriority w:val="0"/>
    <w:rPr>
      <w:rFonts w:cs="Times New Roman"/>
      <w:spacing w:val="5"/>
      <w:sz w:val="20"/>
      <w:szCs w:val="20"/>
    </w:rPr>
  </w:style>
  <w:style w:type="character" w:customStyle="1" w:styleId="607">
    <w:name w:val="ListLabel 510"/>
    <w:qFormat/>
    <w:uiPriority w:val="0"/>
    <w:rPr>
      <w:rFonts w:ascii="Times New Roman" w:hAnsi="Times New Roman" w:cs="Times New Roman"/>
      <w:sz w:val="22"/>
      <w:szCs w:val="20"/>
    </w:rPr>
  </w:style>
  <w:style w:type="character" w:customStyle="1" w:styleId="608">
    <w:name w:val="ListLabel 511"/>
    <w:qFormat/>
    <w:uiPriority w:val="0"/>
    <w:rPr>
      <w:rFonts w:eastAsia="Times New Roman" w:cs="Arial"/>
      <w:color w:val="00000A"/>
      <w:sz w:val="16"/>
      <w:szCs w:val="16"/>
    </w:rPr>
  </w:style>
  <w:style w:type="character" w:customStyle="1" w:styleId="609">
    <w:name w:val="ListLabel 512"/>
    <w:qFormat/>
    <w:uiPriority w:val="0"/>
    <w:rPr>
      <w:rFonts w:cs="Times New Roman"/>
    </w:rPr>
  </w:style>
  <w:style w:type="character" w:customStyle="1" w:styleId="610">
    <w:name w:val="ListLabel 513"/>
    <w:qFormat/>
    <w:uiPriority w:val="0"/>
    <w:rPr>
      <w:rFonts w:cs="Times New Roman"/>
    </w:rPr>
  </w:style>
  <w:style w:type="character" w:customStyle="1" w:styleId="611">
    <w:name w:val="ListLabel 514"/>
    <w:qFormat/>
    <w:uiPriority w:val="0"/>
    <w:rPr>
      <w:rFonts w:cs="Times New Roman"/>
    </w:rPr>
  </w:style>
  <w:style w:type="character" w:customStyle="1" w:styleId="612">
    <w:name w:val="ListLabel 515"/>
    <w:qFormat/>
    <w:uiPriority w:val="0"/>
    <w:rPr>
      <w:rFonts w:cs="Times New Roman"/>
    </w:rPr>
  </w:style>
  <w:style w:type="character" w:customStyle="1" w:styleId="613">
    <w:name w:val="ListLabel 516"/>
    <w:qFormat/>
    <w:uiPriority w:val="0"/>
    <w:rPr>
      <w:rFonts w:cs="Times New Roman"/>
    </w:rPr>
  </w:style>
  <w:style w:type="character" w:customStyle="1" w:styleId="614">
    <w:name w:val="ListLabel 517"/>
    <w:qFormat/>
    <w:uiPriority w:val="0"/>
    <w:rPr>
      <w:rFonts w:cs="Times New Roman"/>
    </w:rPr>
  </w:style>
  <w:style w:type="character" w:customStyle="1" w:styleId="615">
    <w:name w:val="ListLabel 518"/>
    <w:qFormat/>
    <w:uiPriority w:val="0"/>
    <w:rPr>
      <w:rFonts w:cs="Times New Roman"/>
    </w:rPr>
  </w:style>
  <w:style w:type="character" w:customStyle="1" w:styleId="616">
    <w:name w:val="ListLabel 519"/>
    <w:qFormat/>
    <w:uiPriority w:val="0"/>
    <w:rPr>
      <w:rFonts w:ascii="Times New Roman" w:hAnsi="Times New Roman" w:cs="Times New Roman"/>
      <w:sz w:val="20"/>
      <w:szCs w:val="20"/>
    </w:rPr>
  </w:style>
  <w:style w:type="character" w:customStyle="1" w:styleId="617">
    <w:name w:val="ListLabel 520"/>
    <w:qFormat/>
    <w:uiPriority w:val="0"/>
    <w:rPr>
      <w:rFonts w:eastAsia="Times New Roman" w:cs="Arial"/>
      <w:color w:val="00000A"/>
      <w:sz w:val="16"/>
      <w:szCs w:val="16"/>
    </w:rPr>
  </w:style>
  <w:style w:type="character" w:customStyle="1" w:styleId="618">
    <w:name w:val="ListLabel 521"/>
    <w:qFormat/>
    <w:uiPriority w:val="0"/>
    <w:rPr>
      <w:rFonts w:cs="Times New Roman"/>
    </w:rPr>
  </w:style>
  <w:style w:type="character" w:customStyle="1" w:styleId="619">
    <w:name w:val="ListLabel 522"/>
    <w:qFormat/>
    <w:uiPriority w:val="0"/>
    <w:rPr>
      <w:rFonts w:cs="Times New Roman"/>
    </w:rPr>
  </w:style>
  <w:style w:type="character" w:customStyle="1" w:styleId="620">
    <w:name w:val="ListLabel 523"/>
    <w:qFormat/>
    <w:uiPriority w:val="0"/>
    <w:rPr>
      <w:rFonts w:cs="Times New Roman"/>
    </w:rPr>
  </w:style>
  <w:style w:type="character" w:customStyle="1" w:styleId="621">
    <w:name w:val="ListLabel 524"/>
    <w:qFormat/>
    <w:uiPriority w:val="0"/>
    <w:rPr>
      <w:rFonts w:cs="Times New Roman"/>
    </w:rPr>
  </w:style>
  <w:style w:type="character" w:customStyle="1" w:styleId="622">
    <w:name w:val="ListLabel 525"/>
    <w:qFormat/>
    <w:uiPriority w:val="0"/>
    <w:rPr>
      <w:rFonts w:cs="Times New Roman"/>
    </w:rPr>
  </w:style>
  <w:style w:type="character" w:customStyle="1" w:styleId="623">
    <w:name w:val="ListLabel 526"/>
    <w:qFormat/>
    <w:uiPriority w:val="0"/>
    <w:rPr>
      <w:rFonts w:cs="Times New Roman"/>
    </w:rPr>
  </w:style>
  <w:style w:type="character" w:customStyle="1" w:styleId="624">
    <w:name w:val="ListLabel 527"/>
    <w:qFormat/>
    <w:uiPriority w:val="0"/>
    <w:rPr>
      <w:rFonts w:cs="Times New Roman"/>
    </w:rPr>
  </w:style>
  <w:style w:type="character" w:customStyle="1" w:styleId="625">
    <w:name w:val="ListLabel 528"/>
    <w:qFormat/>
    <w:uiPriority w:val="0"/>
    <w:rPr>
      <w:rFonts w:cs="Times New Roman"/>
      <w:spacing w:val="2"/>
      <w:sz w:val="19"/>
      <w:szCs w:val="19"/>
    </w:rPr>
  </w:style>
  <w:style w:type="character" w:customStyle="1" w:styleId="626">
    <w:name w:val="ListLabel 529"/>
    <w:qFormat/>
    <w:uiPriority w:val="0"/>
    <w:rPr>
      <w:rFonts w:ascii="Times New Roman" w:hAnsi="Times New Roman" w:cs="Times New Roman"/>
      <w:b/>
      <w:bCs/>
      <w:i/>
      <w:iCs/>
      <w:sz w:val="22"/>
      <w:szCs w:val="19"/>
    </w:rPr>
  </w:style>
  <w:style w:type="character" w:customStyle="1" w:styleId="627">
    <w:name w:val="ListLabel 530"/>
    <w:qFormat/>
    <w:uiPriority w:val="0"/>
    <w:rPr>
      <w:rFonts w:ascii="Times New Roman" w:hAnsi="Times New Roman" w:cs="Times New Roman"/>
      <w:spacing w:val="-1"/>
      <w:sz w:val="22"/>
      <w:szCs w:val="20"/>
    </w:rPr>
  </w:style>
  <w:style w:type="character" w:customStyle="1" w:styleId="628">
    <w:name w:val="ListLabel 531"/>
    <w:qFormat/>
    <w:uiPriority w:val="0"/>
    <w:rPr>
      <w:rFonts w:ascii="Times New Roman" w:hAnsi="Times New Roman" w:cs="Times New Roman"/>
      <w:b/>
      <w:sz w:val="22"/>
      <w:szCs w:val="19"/>
    </w:rPr>
  </w:style>
  <w:style w:type="character" w:customStyle="1" w:styleId="629">
    <w:name w:val="ListLabel 532"/>
    <w:qFormat/>
    <w:uiPriority w:val="0"/>
    <w:rPr>
      <w:rFonts w:cs="Times New Roman"/>
      <w:sz w:val="19"/>
      <w:szCs w:val="19"/>
    </w:rPr>
  </w:style>
  <w:style w:type="character" w:customStyle="1" w:styleId="630">
    <w:name w:val="ListLabel 533"/>
    <w:qFormat/>
    <w:uiPriority w:val="0"/>
    <w:rPr>
      <w:rFonts w:ascii="Times New Roman" w:hAnsi="Times New Roman" w:cs="Times New Roman"/>
      <w:b/>
      <w:sz w:val="22"/>
      <w:szCs w:val="20"/>
    </w:rPr>
  </w:style>
  <w:style w:type="character" w:customStyle="1" w:styleId="631">
    <w:name w:val="ListLabel 534"/>
    <w:qFormat/>
    <w:uiPriority w:val="0"/>
    <w:rPr>
      <w:rFonts w:ascii="Times New Roman" w:hAnsi="Times New Roman" w:cs="Times New Roman"/>
      <w:sz w:val="22"/>
      <w:szCs w:val="20"/>
    </w:rPr>
  </w:style>
  <w:style w:type="character" w:customStyle="1" w:styleId="632">
    <w:name w:val="ListLabel 535"/>
    <w:qFormat/>
    <w:uiPriority w:val="0"/>
    <w:rPr>
      <w:rFonts w:cs="Times New Roman"/>
      <w:b/>
      <w:bCs/>
      <w:sz w:val="19"/>
      <w:szCs w:val="19"/>
    </w:rPr>
  </w:style>
  <w:style w:type="character" w:customStyle="1" w:styleId="633">
    <w:name w:val="ListLabel 536"/>
    <w:qFormat/>
    <w:uiPriority w:val="0"/>
    <w:rPr>
      <w:rFonts w:ascii="Times New Roman" w:hAnsi="Times New Roman" w:cs="Times New Roman"/>
      <w:b/>
      <w:bCs/>
      <w:sz w:val="22"/>
      <w:szCs w:val="19"/>
    </w:rPr>
  </w:style>
  <w:style w:type="character" w:customStyle="1" w:styleId="634">
    <w:name w:val="ListLabel 537"/>
    <w:qFormat/>
    <w:uiPriority w:val="0"/>
    <w:rPr>
      <w:rFonts w:ascii="Times New Roman" w:hAnsi="Times New Roman" w:cs="Times New Roman"/>
      <w:sz w:val="22"/>
      <w:szCs w:val="19"/>
    </w:rPr>
  </w:style>
  <w:style w:type="character" w:customStyle="1" w:styleId="635">
    <w:name w:val="ListLabel 538"/>
    <w:qFormat/>
    <w:uiPriority w:val="0"/>
    <w:rPr>
      <w:rFonts w:ascii="Times New Roman" w:hAnsi="Times New Roman" w:cs="Times New Roman"/>
      <w:sz w:val="22"/>
      <w:szCs w:val="19"/>
    </w:rPr>
  </w:style>
  <w:style w:type="character" w:customStyle="1" w:styleId="636">
    <w:name w:val="ListLabel 539"/>
    <w:qFormat/>
    <w:uiPriority w:val="0"/>
    <w:rPr>
      <w:rFonts w:cs="Times New Roman"/>
      <w:spacing w:val="3"/>
      <w:sz w:val="19"/>
      <w:szCs w:val="19"/>
    </w:rPr>
  </w:style>
  <w:style w:type="character" w:customStyle="1" w:styleId="637">
    <w:name w:val="ListLabel 540"/>
    <w:qFormat/>
    <w:uiPriority w:val="0"/>
    <w:rPr>
      <w:rFonts w:ascii="Times New Roman" w:hAnsi="Times New Roman" w:cs="Times New Roman"/>
      <w:spacing w:val="3"/>
      <w:sz w:val="22"/>
      <w:szCs w:val="19"/>
    </w:rPr>
  </w:style>
  <w:style w:type="character" w:customStyle="1" w:styleId="638">
    <w:name w:val="ListLabel 541"/>
    <w:qFormat/>
    <w:uiPriority w:val="0"/>
    <w:rPr>
      <w:rFonts w:ascii="Times New Roman" w:hAnsi="Times New Roman" w:cs="Times New Roman"/>
      <w:b/>
      <w:bCs/>
      <w:spacing w:val="5"/>
      <w:sz w:val="22"/>
      <w:szCs w:val="19"/>
    </w:rPr>
  </w:style>
  <w:style w:type="character" w:customStyle="1" w:styleId="639">
    <w:name w:val="ListLabel 542"/>
    <w:qFormat/>
    <w:uiPriority w:val="0"/>
    <w:rPr>
      <w:rFonts w:ascii="Times New Roman" w:hAnsi="Times New Roman" w:cs="Times New Roman"/>
      <w:b/>
      <w:bCs/>
      <w:spacing w:val="5"/>
      <w:sz w:val="22"/>
      <w:szCs w:val="19"/>
    </w:rPr>
  </w:style>
  <w:style w:type="character" w:customStyle="1" w:styleId="640">
    <w:name w:val="ListLabel 543"/>
    <w:qFormat/>
    <w:uiPriority w:val="0"/>
    <w:rPr>
      <w:rFonts w:ascii="Times New Roman" w:hAnsi="Times New Roman" w:cs="Times New Roman"/>
      <w:sz w:val="22"/>
      <w:szCs w:val="19"/>
    </w:rPr>
  </w:style>
  <w:style w:type="character" w:customStyle="1" w:styleId="641">
    <w:name w:val="ListLabel 544"/>
    <w:qFormat/>
    <w:uiPriority w:val="0"/>
    <w:rPr>
      <w:rFonts w:ascii="Times New Roman" w:hAnsi="Times New Roman" w:cs="Times New Roman"/>
      <w:spacing w:val="4"/>
      <w:sz w:val="22"/>
      <w:szCs w:val="19"/>
    </w:rPr>
  </w:style>
  <w:style w:type="character" w:customStyle="1" w:styleId="642">
    <w:name w:val="ListLabel 545"/>
    <w:qFormat/>
    <w:uiPriority w:val="0"/>
    <w:rPr>
      <w:rFonts w:cs="Times New Roman"/>
      <w:spacing w:val="3"/>
      <w:sz w:val="19"/>
      <w:szCs w:val="19"/>
    </w:rPr>
  </w:style>
  <w:style w:type="character" w:customStyle="1" w:styleId="643">
    <w:name w:val="ListLabel 546"/>
    <w:qFormat/>
    <w:uiPriority w:val="0"/>
    <w:rPr>
      <w:rFonts w:ascii="Times New Roman" w:hAnsi="Times New Roman" w:cs="Times New Roman"/>
      <w:spacing w:val="3"/>
      <w:sz w:val="22"/>
      <w:szCs w:val="19"/>
    </w:rPr>
  </w:style>
  <w:style w:type="character" w:customStyle="1" w:styleId="644">
    <w:name w:val="ListLabel 547"/>
    <w:qFormat/>
    <w:uiPriority w:val="0"/>
    <w:rPr>
      <w:rFonts w:ascii="Times New Roman" w:hAnsi="Times New Roman" w:cs="Times New Roman"/>
      <w:sz w:val="22"/>
      <w:szCs w:val="19"/>
    </w:rPr>
  </w:style>
  <w:style w:type="character" w:customStyle="1" w:styleId="645">
    <w:name w:val="ListLabel 548"/>
    <w:qFormat/>
    <w:uiPriority w:val="0"/>
    <w:rPr>
      <w:rFonts w:ascii="Times New Roman" w:hAnsi="Times New Roman" w:cs="Times New Roman"/>
      <w:sz w:val="22"/>
      <w:szCs w:val="20"/>
    </w:rPr>
  </w:style>
  <w:style w:type="character" w:customStyle="1" w:styleId="646">
    <w:name w:val="ListLabel 549"/>
    <w:qFormat/>
    <w:uiPriority w:val="0"/>
    <w:rPr>
      <w:rFonts w:ascii="Times New Roman" w:hAnsi="Times New Roman" w:cs="Times New Roman"/>
      <w:sz w:val="22"/>
      <w:szCs w:val="20"/>
    </w:rPr>
  </w:style>
  <w:style w:type="character" w:customStyle="1" w:styleId="647">
    <w:name w:val="ListLabel 550"/>
    <w:qFormat/>
    <w:uiPriority w:val="0"/>
    <w:rPr>
      <w:rFonts w:cs="Times New Roman"/>
      <w:sz w:val="20"/>
      <w:szCs w:val="20"/>
    </w:rPr>
  </w:style>
  <w:style w:type="character" w:customStyle="1" w:styleId="648">
    <w:name w:val="ListLabel 551"/>
    <w:qFormat/>
    <w:uiPriority w:val="0"/>
    <w:rPr>
      <w:rFonts w:ascii="Times New Roman" w:hAnsi="Times New Roman" w:cs="Times New Roman"/>
      <w:spacing w:val="1"/>
      <w:sz w:val="22"/>
      <w:szCs w:val="19"/>
    </w:rPr>
  </w:style>
  <w:style w:type="character" w:customStyle="1" w:styleId="649">
    <w:name w:val="ListLabel 552"/>
    <w:qFormat/>
    <w:uiPriority w:val="0"/>
    <w:rPr>
      <w:rFonts w:ascii="Times New Roman" w:hAnsi="Times New Roman" w:cs="Times New Roman"/>
      <w:color w:val="00000A"/>
      <w:sz w:val="22"/>
    </w:rPr>
  </w:style>
  <w:style w:type="character" w:customStyle="1" w:styleId="650">
    <w:name w:val="ListLabel 553"/>
    <w:qFormat/>
    <w:uiPriority w:val="0"/>
    <w:rPr>
      <w:rFonts w:cs="Times New Roman"/>
      <w:sz w:val="20"/>
    </w:rPr>
  </w:style>
  <w:style w:type="character" w:customStyle="1" w:styleId="651">
    <w:name w:val="ListLabel 554"/>
    <w:qFormat/>
    <w:uiPriority w:val="0"/>
    <w:rPr>
      <w:rFonts w:ascii="Times New Roman" w:hAnsi="Times New Roman" w:cs="Times New Roman"/>
      <w:sz w:val="20"/>
    </w:rPr>
  </w:style>
  <w:style w:type="character" w:customStyle="1" w:styleId="652">
    <w:name w:val="ListLabel 555"/>
    <w:qFormat/>
    <w:uiPriority w:val="0"/>
    <w:rPr>
      <w:rFonts w:cs="Times New Roman"/>
      <w:sz w:val="20"/>
    </w:rPr>
  </w:style>
  <w:style w:type="character" w:customStyle="1" w:styleId="653">
    <w:name w:val="ListLabel 556"/>
    <w:qFormat/>
    <w:uiPriority w:val="0"/>
    <w:rPr>
      <w:rFonts w:cs="Times New Roman"/>
    </w:rPr>
  </w:style>
  <w:style w:type="character" w:customStyle="1" w:styleId="654">
    <w:name w:val="ListLabel 557"/>
    <w:qFormat/>
    <w:uiPriority w:val="0"/>
    <w:rPr>
      <w:rFonts w:cs="Times New Roman"/>
    </w:rPr>
  </w:style>
  <w:style w:type="character" w:customStyle="1" w:styleId="655">
    <w:name w:val="ListLabel 558"/>
    <w:qFormat/>
    <w:uiPriority w:val="0"/>
    <w:rPr>
      <w:rFonts w:cs="Times New Roman"/>
    </w:rPr>
  </w:style>
  <w:style w:type="character" w:customStyle="1" w:styleId="656">
    <w:name w:val="ListLabel 559"/>
    <w:qFormat/>
    <w:uiPriority w:val="0"/>
    <w:rPr>
      <w:rFonts w:cs="Times New Roman"/>
    </w:rPr>
  </w:style>
  <w:style w:type="character" w:customStyle="1" w:styleId="657">
    <w:name w:val="ListLabel 560"/>
    <w:qFormat/>
    <w:uiPriority w:val="0"/>
    <w:rPr>
      <w:rFonts w:cs="Times New Roman"/>
    </w:rPr>
  </w:style>
  <w:style w:type="character" w:customStyle="1" w:styleId="658">
    <w:name w:val="ListLabel 561"/>
    <w:qFormat/>
    <w:uiPriority w:val="0"/>
    <w:rPr>
      <w:rFonts w:cs="Times New Roman"/>
    </w:rPr>
  </w:style>
  <w:style w:type="character" w:customStyle="1" w:styleId="659">
    <w:name w:val="ListLabel 562"/>
    <w:qFormat/>
    <w:uiPriority w:val="0"/>
    <w:rPr>
      <w:rFonts w:cs="Times New Roman"/>
    </w:rPr>
  </w:style>
  <w:style w:type="character" w:customStyle="1" w:styleId="660">
    <w:name w:val="ListLabel 563"/>
    <w:qFormat/>
    <w:uiPriority w:val="0"/>
    <w:rPr>
      <w:rFonts w:cs="Times New Roman"/>
    </w:rPr>
  </w:style>
  <w:style w:type="character" w:customStyle="1" w:styleId="661">
    <w:name w:val="ListLabel 564"/>
    <w:qFormat/>
    <w:uiPriority w:val="0"/>
    <w:rPr>
      <w:rFonts w:cs="Times New Roman"/>
    </w:rPr>
  </w:style>
  <w:style w:type="character" w:customStyle="1" w:styleId="662">
    <w:name w:val="ListLabel 565"/>
    <w:qFormat/>
    <w:uiPriority w:val="0"/>
    <w:rPr>
      <w:rFonts w:cs="Times New Roman"/>
    </w:rPr>
  </w:style>
  <w:style w:type="character" w:customStyle="1" w:styleId="663">
    <w:name w:val="ListLabel 566"/>
    <w:qFormat/>
    <w:uiPriority w:val="0"/>
    <w:rPr>
      <w:rFonts w:cs="Times New Roman"/>
    </w:rPr>
  </w:style>
  <w:style w:type="character" w:customStyle="1" w:styleId="664">
    <w:name w:val="ListLabel 567"/>
    <w:qFormat/>
    <w:uiPriority w:val="0"/>
    <w:rPr>
      <w:rFonts w:cs="Times New Roman"/>
    </w:rPr>
  </w:style>
  <w:style w:type="character" w:customStyle="1" w:styleId="665">
    <w:name w:val="ListLabel 568"/>
    <w:qFormat/>
    <w:uiPriority w:val="0"/>
    <w:rPr>
      <w:rFonts w:cs="Times New Roman"/>
    </w:rPr>
  </w:style>
  <w:style w:type="character" w:customStyle="1" w:styleId="666">
    <w:name w:val="ListLabel 569"/>
    <w:qFormat/>
    <w:uiPriority w:val="0"/>
    <w:rPr>
      <w:rFonts w:cs="Times New Roman"/>
    </w:rPr>
  </w:style>
  <w:style w:type="character" w:customStyle="1" w:styleId="667">
    <w:name w:val="ListLabel 570"/>
    <w:qFormat/>
    <w:uiPriority w:val="0"/>
    <w:rPr>
      <w:rFonts w:ascii="Times New Roman" w:hAnsi="Times New Roman" w:cs="Times New Roman"/>
      <w:b/>
      <w:sz w:val="22"/>
    </w:rPr>
  </w:style>
  <w:style w:type="character" w:customStyle="1" w:styleId="668">
    <w:name w:val="ListLabel 571"/>
    <w:qFormat/>
    <w:uiPriority w:val="0"/>
    <w:rPr>
      <w:rFonts w:cs="Times New Roman"/>
    </w:rPr>
  </w:style>
  <w:style w:type="character" w:customStyle="1" w:styleId="669">
    <w:name w:val="ListLabel 572"/>
    <w:qFormat/>
    <w:uiPriority w:val="0"/>
    <w:rPr>
      <w:rFonts w:cs="Times New Roman"/>
    </w:rPr>
  </w:style>
  <w:style w:type="character" w:customStyle="1" w:styleId="670">
    <w:name w:val="ListLabel 573"/>
    <w:qFormat/>
    <w:uiPriority w:val="0"/>
    <w:rPr>
      <w:rFonts w:cs="Times New Roman"/>
    </w:rPr>
  </w:style>
  <w:style w:type="character" w:customStyle="1" w:styleId="671">
    <w:name w:val="ListLabel 574"/>
    <w:qFormat/>
    <w:uiPriority w:val="0"/>
    <w:rPr>
      <w:rFonts w:cs="Times New Roman"/>
    </w:rPr>
  </w:style>
  <w:style w:type="character" w:customStyle="1" w:styleId="672">
    <w:name w:val="ListLabel 575"/>
    <w:qFormat/>
    <w:uiPriority w:val="0"/>
    <w:rPr>
      <w:rFonts w:cs="Times New Roman"/>
    </w:rPr>
  </w:style>
  <w:style w:type="character" w:customStyle="1" w:styleId="673">
    <w:name w:val="ListLabel 576"/>
    <w:qFormat/>
    <w:uiPriority w:val="0"/>
    <w:rPr>
      <w:rFonts w:cs="Times New Roman"/>
    </w:rPr>
  </w:style>
  <w:style w:type="character" w:customStyle="1" w:styleId="674">
    <w:name w:val="ListLabel 577"/>
    <w:qFormat/>
    <w:uiPriority w:val="0"/>
    <w:rPr>
      <w:rFonts w:cs="Times New Roman"/>
    </w:rPr>
  </w:style>
  <w:style w:type="character" w:customStyle="1" w:styleId="675">
    <w:name w:val="ListLabel 578"/>
    <w:qFormat/>
    <w:uiPriority w:val="0"/>
    <w:rPr>
      <w:rFonts w:cs="Times New Roman"/>
    </w:rPr>
  </w:style>
  <w:style w:type="character" w:customStyle="1" w:styleId="676">
    <w:name w:val="ListLabel 579"/>
    <w:qFormat/>
    <w:uiPriority w:val="0"/>
    <w:rPr>
      <w:rFonts w:ascii="Times New Roman" w:hAnsi="Times New Roman" w:cs="Tahoma"/>
      <w:sz w:val="22"/>
      <w:szCs w:val="18"/>
    </w:rPr>
  </w:style>
  <w:style w:type="character" w:customStyle="1" w:styleId="677">
    <w:name w:val="ListLabel 580"/>
    <w:qFormat/>
    <w:uiPriority w:val="0"/>
    <w:rPr>
      <w:rFonts w:ascii="Times New Roman" w:hAnsi="Times New Roman" w:cs="Tahoma"/>
      <w:sz w:val="22"/>
      <w:szCs w:val="18"/>
    </w:rPr>
  </w:style>
  <w:style w:type="character" w:customStyle="1" w:styleId="678">
    <w:name w:val="ListLabel 581"/>
    <w:qFormat/>
    <w:uiPriority w:val="0"/>
    <w:rPr>
      <w:rFonts w:ascii="Times New Roman" w:hAnsi="Times New Roman" w:cs="Times New Roman"/>
      <w:sz w:val="22"/>
    </w:rPr>
  </w:style>
  <w:style w:type="character" w:customStyle="1" w:styleId="679">
    <w:name w:val="ListLabel 582"/>
    <w:qFormat/>
    <w:uiPriority w:val="0"/>
    <w:rPr>
      <w:rFonts w:cs="Times New Roman"/>
    </w:rPr>
  </w:style>
  <w:style w:type="character" w:customStyle="1" w:styleId="680">
    <w:name w:val="ListLabel 583"/>
    <w:qFormat/>
    <w:uiPriority w:val="0"/>
    <w:rPr>
      <w:rFonts w:cs="Times New Roman"/>
    </w:rPr>
  </w:style>
  <w:style w:type="character" w:customStyle="1" w:styleId="681">
    <w:name w:val="ListLabel 584"/>
    <w:qFormat/>
    <w:uiPriority w:val="0"/>
    <w:rPr>
      <w:rFonts w:cs="Times New Roman"/>
    </w:rPr>
  </w:style>
  <w:style w:type="character" w:customStyle="1" w:styleId="682">
    <w:name w:val="ListLabel 585"/>
    <w:qFormat/>
    <w:uiPriority w:val="0"/>
    <w:rPr>
      <w:rFonts w:cs="Times New Roman"/>
    </w:rPr>
  </w:style>
  <w:style w:type="character" w:customStyle="1" w:styleId="683">
    <w:name w:val="ListLabel 586"/>
    <w:qFormat/>
    <w:uiPriority w:val="0"/>
    <w:rPr>
      <w:rFonts w:cs="Times New Roman"/>
    </w:rPr>
  </w:style>
  <w:style w:type="character" w:customStyle="1" w:styleId="684">
    <w:name w:val="ListLabel 587"/>
    <w:qFormat/>
    <w:uiPriority w:val="0"/>
    <w:rPr>
      <w:rFonts w:cs="Times New Roman"/>
    </w:rPr>
  </w:style>
  <w:style w:type="character" w:customStyle="1" w:styleId="685">
    <w:name w:val="ListLabel 588"/>
    <w:qFormat/>
    <w:uiPriority w:val="0"/>
    <w:rPr>
      <w:rFonts w:cs="Times New Roman"/>
    </w:rPr>
  </w:style>
  <w:style w:type="character" w:customStyle="1" w:styleId="686">
    <w:name w:val="ListLabel 589"/>
    <w:qFormat/>
    <w:uiPriority w:val="0"/>
    <w:rPr>
      <w:rFonts w:cs="Times New Roman"/>
    </w:rPr>
  </w:style>
  <w:style w:type="character" w:customStyle="1" w:styleId="687">
    <w:name w:val="ListLabel 590"/>
    <w:qFormat/>
    <w:uiPriority w:val="0"/>
    <w:rPr>
      <w:rFonts w:ascii="Times New Roman" w:hAnsi="Times New Roman" w:cs="Calibri"/>
      <w:sz w:val="22"/>
      <w:szCs w:val="24"/>
      <w:lang w:eastAsia="pl-PL"/>
    </w:rPr>
  </w:style>
  <w:style w:type="character" w:customStyle="1" w:styleId="688">
    <w:name w:val="ListLabel 591"/>
    <w:qFormat/>
    <w:uiPriority w:val="0"/>
    <w:rPr>
      <w:rFonts w:ascii="Times New Roman" w:hAnsi="Times New Roman" w:cs="Times New Roman"/>
      <w:sz w:val="22"/>
      <w:szCs w:val="24"/>
    </w:rPr>
  </w:style>
  <w:style w:type="character" w:customStyle="1" w:styleId="689">
    <w:name w:val="ListLabel 592"/>
    <w:qFormat/>
    <w:uiPriority w:val="0"/>
    <w:rPr>
      <w:rFonts w:ascii="Times New Roman" w:hAnsi="Times New Roman" w:eastAsia="Times New Roman" w:cs="Times New Roman"/>
      <w:sz w:val="22"/>
      <w:szCs w:val="22"/>
      <w:lang w:val="de-DE"/>
    </w:rPr>
  </w:style>
  <w:style w:type="character" w:customStyle="1" w:styleId="690">
    <w:name w:val="ListLabel 593"/>
    <w:qFormat/>
    <w:uiPriority w:val="0"/>
    <w:rPr>
      <w:rFonts w:ascii="Times New Roman" w:hAnsi="Times New Roman" w:eastAsia="SimSun" w:cs="Calibri"/>
      <w:sz w:val="22"/>
      <w:szCs w:val="22"/>
      <w:lang w:val="de-DE" w:eastAsia="zh-CN" w:bidi="hi-IN"/>
    </w:rPr>
  </w:style>
  <w:style w:type="character" w:customStyle="1" w:styleId="691">
    <w:name w:val="ListLabel 594"/>
    <w:qFormat/>
    <w:uiPriority w:val="0"/>
    <w:rPr>
      <w:rFonts w:ascii="Times New Roman" w:hAnsi="Times New Roman" w:eastAsia="SimSun" w:cs="Calibri"/>
      <w:sz w:val="22"/>
      <w:szCs w:val="22"/>
      <w:lang w:val="en-BZ" w:eastAsia="zh-CN" w:bidi="hi-IN"/>
    </w:rPr>
  </w:style>
  <w:style w:type="character" w:customStyle="1" w:styleId="692">
    <w:name w:val="ListLabel 595"/>
    <w:qFormat/>
    <w:uiPriority w:val="0"/>
    <w:rPr>
      <w:rFonts w:ascii="Times New Roman" w:hAnsi="Times New Roman" w:eastAsia="Calibri" w:cs="Calibri"/>
      <w:color w:val="0000FF"/>
      <w:sz w:val="22"/>
      <w:szCs w:val="22"/>
      <w:u w:val="single"/>
      <w:lang w:eastAsia="en-US"/>
    </w:rPr>
  </w:style>
  <w:style w:type="character" w:customStyle="1" w:styleId="693">
    <w:name w:val="ListLabel 596"/>
    <w:qFormat/>
    <w:uiPriority w:val="0"/>
    <w:rPr>
      <w:rFonts w:ascii="Times New Roman" w:hAnsi="Times New Roman" w:cs="Times New Roman"/>
      <w:color w:val="000000"/>
      <w:sz w:val="22"/>
      <w:szCs w:val="22"/>
      <w:highlight w:val="white"/>
      <w:u w:val="none"/>
    </w:rPr>
  </w:style>
  <w:style w:type="character" w:customStyle="1" w:styleId="694">
    <w:name w:val="ListLabel 597"/>
    <w:qFormat/>
    <w:uiPriority w:val="0"/>
    <w:rPr>
      <w:rFonts w:ascii="Times New Roman" w:hAnsi="Times New Roman" w:cs="Times New Roman"/>
      <w:sz w:val="22"/>
      <w:szCs w:val="22"/>
    </w:rPr>
  </w:style>
  <w:style w:type="character" w:customStyle="1" w:styleId="695">
    <w:name w:val="ListLabel 598"/>
    <w:qFormat/>
    <w:uiPriority w:val="0"/>
    <w:rPr>
      <w:rFonts w:ascii="Times New Roman" w:hAnsi="Times New Roman" w:cs="Times New Roman"/>
      <w:color w:val="3465A4"/>
      <w:sz w:val="22"/>
      <w:szCs w:val="22"/>
      <w:highlight w:val="white"/>
    </w:rPr>
  </w:style>
  <w:style w:type="character" w:customStyle="1" w:styleId="696">
    <w:name w:val="ListLabel 599"/>
    <w:qFormat/>
    <w:uiPriority w:val="0"/>
    <w:rPr>
      <w:rFonts w:ascii="Times New Roman" w:hAnsi="Times New Roman" w:cs="Times New Roman"/>
      <w:sz w:val="20"/>
    </w:rPr>
  </w:style>
  <w:style w:type="character" w:customStyle="1" w:styleId="697">
    <w:name w:val="ListLabel 600"/>
    <w:qFormat/>
    <w:uiPriority w:val="0"/>
    <w:rPr>
      <w:rFonts w:ascii="Times New Roman" w:hAnsi="Times New Roman" w:cs="Times New Roman"/>
      <w:b/>
      <w:spacing w:val="6"/>
      <w:sz w:val="22"/>
      <w:szCs w:val="19"/>
    </w:rPr>
  </w:style>
  <w:style w:type="character" w:customStyle="1" w:styleId="698">
    <w:name w:val="ListLabel 601"/>
    <w:qFormat/>
    <w:uiPriority w:val="0"/>
    <w:rPr>
      <w:rFonts w:ascii="Times New Roman" w:hAnsi="Times New Roman" w:cs="Times New Roman"/>
      <w:spacing w:val="7"/>
      <w:sz w:val="22"/>
      <w:szCs w:val="19"/>
    </w:rPr>
  </w:style>
  <w:style w:type="character" w:customStyle="1" w:styleId="699">
    <w:name w:val="ListLabel 602"/>
    <w:qFormat/>
    <w:uiPriority w:val="0"/>
    <w:rPr>
      <w:rFonts w:cs="Times New Roman"/>
      <w:spacing w:val="3"/>
      <w:sz w:val="19"/>
      <w:szCs w:val="19"/>
    </w:rPr>
  </w:style>
  <w:style w:type="character" w:customStyle="1" w:styleId="700">
    <w:name w:val="ListLabel 603"/>
    <w:qFormat/>
    <w:uiPriority w:val="0"/>
    <w:rPr>
      <w:rFonts w:cs="Times New Roman"/>
      <w:spacing w:val="5"/>
      <w:sz w:val="20"/>
      <w:szCs w:val="20"/>
    </w:rPr>
  </w:style>
  <w:style w:type="character" w:customStyle="1" w:styleId="701">
    <w:name w:val="ListLabel 604"/>
    <w:qFormat/>
    <w:uiPriority w:val="0"/>
    <w:rPr>
      <w:rFonts w:ascii="Times New Roman" w:hAnsi="Times New Roman" w:cs="Times New Roman"/>
      <w:sz w:val="22"/>
      <w:szCs w:val="20"/>
    </w:rPr>
  </w:style>
  <w:style w:type="character" w:customStyle="1" w:styleId="702">
    <w:name w:val="ListLabel 605"/>
    <w:qFormat/>
    <w:uiPriority w:val="0"/>
    <w:rPr>
      <w:rFonts w:eastAsia="Times New Roman" w:cs="Arial"/>
      <w:color w:val="00000A"/>
      <w:sz w:val="16"/>
      <w:szCs w:val="16"/>
    </w:rPr>
  </w:style>
  <w:style w:type="character" w:customStyle="1" w:styleId="703">
    <w:name w:val="ListLabel 606"/>
    <w:qFormat/>
    <w:uiPriority w:val="0"/>
    <w:rPr>
      <w:rFonts w:cs="Times New Roman"/>
    </w:rPr>
  </w:style>
  <w:style w:type="character" w:customStyle="1" w:styleId="704">
    <w:name w:val="ListLabel 607"/>
    <w:qFormat/>
    <w:uiPriority w:val="0"/>
    <w:rPr>
      <w:rFonts w:cs="Times New Roman"/>
    </w:rPr>
  </w:style>
  <w:style w:type="character" w:customStyle="1" w:styleId="705">
    <w:name w:val="ListLabel 608"/>
    <w:qFormat/>
    <w:uiPriority w:val="0"/>
    <w:rPr>
      <w:rFonts w:cs="Times New Roman"/>
    </w:rPr>
  </w:style>
  <w:style w:type="character" w:customStyle="1" w:styleId="706">
    <w:name w:val="ListLabel 609"/>
    <w:qFormat/>
    <w:uiPriority w:val="0"/>
    <w:rPr>
      <w:rFonts w:cs="Times New Roman"/>
    </w:rPr>
  </w:style>
  <w:style w:type="character" w:customStyle="1" w:styleId="707">
    <w:name w:val="ListLabel 610"/>
    <w:qFormat/>
    <w:uiPriority w:val="0"/>
    <w:rPr>
      <w:rFonts w:cs="Times New Roman"/>
    </w:rPr>
  </w:style>
  <w:style w:type="character" w:customStyle="1" w:styleId="708">
    <w:name w:val="ListLabel 611"/>
    <w:qFormat/>
    <w:uiPriority w:val="0"/>
    <w:rPr>
      <w:rFonts w:cs="Times New Roman"/>
    </w:rPr>
  </w:style>
  <w:style w:type="character" w:customStyle="1" w:styleId="709">
    <w:name w:val="ListLabel 612"/>
    <w:qFormat/>
    <w:uiPriority w:val="0"/>
    <w:rPr>
      <w:rFonts w:cs="Times New Roman"/>
    </w:rPr>
  </w:style>
  <w:style w:type="character" w:customStyle="1" w:styleId="710">
    <w:name w:val="ListLabel 613"/>
    <w:qFormat/>
    <w:uiPriority w:val="0"/>
    <w:rPr>
      <w:rFonts w:ascii="Times New Roman" w:hAnsi="Times New Roman" w:cs="Times New Roman"/>
      <w:sz w:val="20"/>
      <w:szCs w:val="20"/>
    </w:rPr>
  </w:style>
  <w:style w:type="character" w:customStyle="1" w:styleId="711">
    <w:name w:val="ListLabel 614"/>
    <w:qFormat/>
    <w:uiPriority w:val="0"/>
    <w:rPr>
      <w:rFonts w:eastAsia="Times New Roman" w:cs="Arial"/>
      <w:color w:val="00000A"/>
      <w:sz w:val="16"/>
      <w:szCs w:val="16"/>
    </w:rPr>
  </w:style>
  <w:style w:type="character" w:customStyle="1" w:styleId="712">
    <w:name w:val="ListLabel 615"/>
    <w:qFormat/>
    <w:uiPriority w:val="0"/>
    <w:rPr>
      <w:rFonts w:cs="Times New Roman"/>
    </w:rPr>
  </w:style>
  <w:style w:type="character" w:customStyle="1" w:styleId="713">
    <w:name w:val="ListLabel 616"/>
    <w:qFormat/>
    <w:uiPriority w:val="0"/>
    <w:rPr>
      <w:rFonts w:cs="Times New Roman"/>
    </w:rPr>
  </w:style>
  <w:style w:type="character" w:customStyle="1" w:styleId="714">
    <w:name w:val="ListLabel 617"/>
    <w:qFormat/>
    <w:uiPriority w:val="0"/>
    <w:rPr>
      <w:rFonts w:cs="Times New Roman"/>
    </w:rPr>
  </w:style>
  <w:style w:type="character" w:customStyle="1" w:styleId="715">
    <w:name w:val="ListLabel 618"/>
    <w:qFormat/>
    <w:uiPriority w:val="0"/>
    <w:rPr>
      <w:rFonts w:cs="Times New Roman"/>
    </w:rPr>
  </w:style>
  <w:style w:type="character" w:customStyle="1" w:styleId="716">
    <w:name w:val="ListLabel 619"/>
    <w:qFormat/>
    <w:uiPriority w:val="0"/>
    <w:rPr>
      <w:rFonts w:cs="Times New Roman"/>
    </w:rPr>
  </w:style>
  <w:style w:type="character" w:customStyle="1" w:styleId="717">
    <w:name w:val="ListLabel 620"/>
    <w:qFormat/>
    <w:uiPriority w:val="0"/>
    <w:rPr>
      <w:rFonts w:cs="Times New Roman"/>
    </w:rPr>
  </w:style>
  <w:style w:type="character" w:customStyle="1" w:styleId="718">
    <w:name w:val="ListLabel 621"/>
    <w:qFormat/>
    <w:uiPriority w:val="0"/>
    <w:rPr>
      <w:rFonts w:cs="Times New Roman"/>
    </w:rPr>
  </w:style>
  <w:style w:type="character" w:customStyle="1" w:styleId="719">
    <w:name w:val="ListLabel 622"/>
    <w:qFormat/>
    <w:uiPriority w:val="0"/>
    <w:rPr>
      <w:rFonts w:cs="Times New Roman"/>
      <w:spacing w:val="2"/>
      <w:sz w:val="19"/>
      <w:szCs w:val="19"/>
    </w:rPr>
  </w:style>
  <w:style w:type="character" w:customStyle="1" w:styleId="720">
    <w:name w:val="ListLabel 623"/>
    <w:qFormat/>
    <w:uiPriority w:val="0"/>
    <w:rPr>
      <w:rFonts w:ascii="Times New Roman" w:hAnsi="Times New Roman" w:cs="Times New Roman"/>
      <w:b/>
      <w:bCs/>
      <w:i/>
      <w:iCs/>
      <w:sz w:val="22"/>
      <w:szCs w:val="19"/>
    </w:rPr>
  </w:style>
  <w:style w:type="character" w:customStyle="1" w:styleId="721">
    <w:name w:val="ListLabel 624"/>
    <w:qFormat/>
    <w:uiPriority w:val="0"/>
    <w:rPr>
      <w:rFonts w:ascii="Times New Roman" w:hAnsi="Times New Roman" w:cs="Times New Roman"/>
      <w:spacing w:val="-1"/>
      <w:sz w:val="22"/>
      <w:szCs w:val="20"/>
    </w:rPr>
  </w:style>
  <w:style w:type="character" w:customStyle="1" w:styleId="722">
    <w:name w:val="ListLabel 625"/>
    <w:qFormat/>
    <w:uiPriority w:val="0"/>
    <w:rPr>
      <w:rFonts w:ascii="Times New Roman" w:hAnsi="Times New Roman" w:cs="Times New Roman"/>
      <w:b/>
      <w:sz w:val="22"/>
      <w:szCs w:val="19"/>
    </w:rPr>
  </w:style>
  <w:style w:type="character" w:customStyle="1" w:styleId="723">
    <w:name w:val="ListLabel 626"/>
    <w:qFormat/>
    <w:uiPriority w:val="0"/>
    <w:rPr>
      <w:rFonts w:cs="Times New Roman"/>
      <w:sz w:val="19"/>
      <w:szCs w:val="19"/>
    </w:rPr>
  </w:style>
  <w:style w:type="character" w:customStyle="1" w:styleId="724">
    <w:name w:val="ListLabel 627"/>
    <w:qFormat/>
    <w:uiPriority w:val="0"/>
    <w:rPr>
      <w:rFonts w:ascii="Times New Roman" w:hAnsi="Times New Roman" w:cs="Times New Roman"/>
      <w:b/>
      <w:sz w:val="22"/>
      <w:szCs w:val="20"/>
    </w:rPr>
  </w:style>
  <w:style w:type="character" w:customStyle="1" w:styleId="725">
    <w:name w:val="ListLabel 628"/>
    <w:qFormat/>
    <w:uiPriority w:val="0"/>
    <w:rPr>
      <w:rFonts w:ascii="Times New Roman" w:hAnsi="Times New Roman" w:cs="Times New Roman"/>
      <w:sz w:val="22"/>
      <w:szCs w:val="20"/>
    </w:rPr>
  </w:style>
  <w:style w:type="character" w:customStyle="1" w:styleId="726">
    <w:name w:val="ListLabel 629"/>
    <w:qFormat/>
    <w:uiPriority w:val="0"/>
    <w:rPr>
      <w:rFonts w:cs="Times New Roman"/>
      <w:b/>
      <w:bCs/>
      <w:sz w:val="19"/>
      <w:szCs w:val="19"/>
    </w:rPr>
  </w:style>
  <w:style w:type="character" w:customStyle="1" w:styleId="727">
    <w:name w:val="ListLabel 630"/>
    <w:qFormat/>
    <w:uiPriority w:val="0"/>
    <w:rPr>
      <w:rFonts w:ascii="Times New Roman" w:hAnsi="Times New Roman" w:cs="Times New Roman"/>
      <w:b/>
      <w:bCs/>
      <w:sz w:val="22"/>
      <w:szCs w:val="19"/>
    </w:rPr>
  </w:style>
  <w:style w:type="character" w:customStyle="1" w:styleId="728">
    <w:name w:val="ListLabel 631"/>
    <w:qFormat/>
    <w:uiPriority w:val="0"/>
    <w:rPr>
      <w:rFonts w:ascii="Times New Roman" w:hAnsi="Times New Roman" w:cs="Times New Roman"/>
      <w:sz w:val="22"/>
      <w:szCs w:val="19"/>
    </w:rPr>
  </w:style>
  <w:style w:type="character" w:customStyle="1" w:styleId="729">
    <w:name w:val="ListLabel 632"/>
    <w:qFormat/>
    <w:uiPriority w:val="0"/>
    <w:rPr>
      <w:rFonts w:ascii="Times New Roman" w:hAnsi="Times New Roman" w:cs="Times New Roman"/>
      <w:sz w:val="22"/>
      <w:szCs w:val="19"/>
    </w:rPr>
  </w:style>
  <w:style w:type="character" w:customStyle="1" w:styleId="730">
    <w:name w:val="ListLabel 633"/>
    <w:qFormat/>
    <w:uiPriority w:val="0"/>
    <w:rPr>
      <w:rFonts w:cs="Times New Roman"/>
      <w:spacing w:val="3"/>
      <w:sz w:val="19"/>
      <w:szCs w:val="19"/>
    </w:rPr>
  </w:style>
  <w:style w:type="character" w:customStyle="1" w:styleId="731">
    <w:name w:val="ListLabel 634"/>
    <w:qFormat/>
    <w:uiPriority w:val="0"/>
    <w:rPr>
      <w:rFonts w:ascii="Times New Roman" w:hAnsi="Times New Roman" w:cs="Times New Roman"/>
      <w:spacing w:val="3"/>
      <w:sz w:val="22"/>
      <w:szCs w:val="19"/>
    </w:rPr>
  </w:style>
  <w:style w:type="character" w:customStyle="1" w:styleId="732">
    <w:name w:val="ListLabel 635"/>
    <w:qFormat/>
    <w:uiPriority w:val="0"/>
    <w:rPr>
      <w:rFonts w:ascii="Times New Roman" w:hAnsi="Times New Roman" w:cs="Times New Roman"/>
      <w:b/>
      <w:bCs/>
      <w:spacing w:val="5"/>
      <w:sz w:val="22"/>
      <w:szCs w:val="19"/>
    </w:rPr>
  </w:style>
  <w:style w:type="character" w:customStyle="1" w:styleId="733">
    <w:name w:val="ListLabel 636"/>
    <w:qFormat/>
    <w:uiPriority w:val="0"/>
    <w:rPr>
      <w:rFonts w:ascii="Times New Roman" w:hAnsi="Times New Roman" w:cs="Times New Roman"/>
      <w:b/>
      <w:bCs/>
      <w:spacing w:val="5"/>
      <w:sz w:val="22"/>
      <w:szCs w:val="19"/>
    </w:rPr>
  </w:style>
  <w:style w:type="character" w:customStyle="1" w:styleId="734">
    <w:name w:val="ListLabel 637"/>
    <w:qFormat/>
    <w:uiPriority w:val="0"/>
    <w:rPr>
      <w:rFonts w:ascii="Times New Roman" w:hAnsi="Times New Roman" w:cs="Times New Roman"/>
      <w:sz w:val="22"/>
      <w:szCs w:val="19"/>
    </w:rPr>
  </w:style>
  <w:style w:type="character" w:customStyle="1" w:styleId="735">
    <w:name w:val="ListLabel 638"/>
    <w:qFormat/>
    <w:uiPriority w:val="0"/>
    <w:rPr>
      <w:rFonts w:ascii="Times New Roman" w:hAnsi="Times New Roman" w:cs="Times New Roman"/>
      <w:spacing w:val="4"/>
      <w:sz w:val="22"/>
      <w:szCs w:val="19"/>
    </w:rPr>
  </w:style>
  <w:style w:type="character" w:customStyle="1" w:styleId="736">
    <w:name w:val="ListLabel 639"/>
    <w:qFormat/>
    <w:uiPriority w:val="0"/>
    <w:rPr>
      <w:rFonts w:cs="Times New Roman"/>
      <w:spacing w:val="3"/>
      <w:sz w:val="19"/>
      <w:szCs w:val="19"/>
    </w:rPr>
  </w:style>
  <w:style w:type="character" w:customStyle="1" w:styleId="737">
    <w:name w:val="ListLabel 640"/>
    <w:qFormat/>
    <w:uiPriority w:val="0"/>
    <w:rPr>
      <w:rFonts w:ascii="Times New Roman" w:hAnsi="Times New Roman" w:cs="Times New Roman"/>
      <w:spacing w:val="3"/>
      <w:sz w:val="22"/>
      <w:szCs w:val="19"/>
    </w:rPr>
  </w:style>
  <w:style w:type="character" w:customStyle="1" w:styleId="738">
    <w:name w:val="ListLabel 641"/>
    <w:qFormat/>
    <w:uiPriority w:val="0"/>
    <w:rPr>
      <w:rFonts w:ascii="Times New Roman" w:hAnsi="Times New Roman" w:cs="Times New Roman"/>
      <w:sz w:val="22"/>
      <w:szCs w:val="19"/>
    </w:rPr>
  </w:style>
  <w:style w:type="character" w:customStyle="1" w:styleId="739">
    <w:name w:val="ListLabel 642"/>
    <w:qFormat/>
    <w:uiPriority w:val="0"/>
    <w:rPr>
      <w:rFonts w:ascii="Times New Roman" w:hAnsi="Times New Roman" w:cs="Times New Roman"/>
      <w:sz w:val="22"/>
      <w:szCs w:val="20"/>
    </w:rPr>
  </w:style>
  <w:style w:type="character" w:customStyle="1" w:styleId="740">
    <w:name w:val="ListLabel 643"/>
    <w:qFormat/>
    <w:uiPriority w:val="0"/>
    <w:rPr>
      <w:rFonts w:ascii="Times New Roman" w:hAnsi="Times New Roman" w:cs="Times New Roman"/>
      <w:sz w:val="22"/>
      <w:szCs w:val="20"/>
    </w:rPr>
  </w:style>
  <w:style w:type="character" w:customStyle="1" w:styleId="741">
    <w:name w:val="ListLabel 644"/>
    <w:qFormat/>
    <w:uiPriority w:val="0"/>
    <w:rPr>
      <w:rFonts w:cs="Times New Roman"/>
      <w:sz w:val="20"/>
      <w:szCs w:val="20"/>
    </w:rPr>
  </w:style>
  <w:style w:type="character" w:customStyle="1" w:styleId="742">
    <w:name w:val="ListLabel 645"/>
    <w:qFormat/>
    <w:uiPriority w:val="0"/>
    <w:rPr>
      <w:rFonts w:ascii="Times New Roman" w:hAnsi="Times New Roman" w:cs="Times New Roman"/>
      <w:spacing w:val="1"/>
      <w:sz w:val="22"/>
      <w:szCs w:val="19"/>
    </w:rPr>
  </w:style>
  <w:style w:type="character" w:customStyle="1" w:styleId="743">
    <w:name w:val="ListLabel 646"/>
    <w:qFormat/>
    <w:uiPriority w:val="0"/>
    <w:rPr>
      <w:rFonts w:ascii="Times New Roman" w:hAnsi="Times New Roman" w:cs="Times New Roman"/>
      <w:color w:val="00000A"/>
      <w:sz w:val="22"/>
    </w:rPr>
  </w:style>
  <w:style w:type="character" w:customStyle="1" w:styleId="744">
    <w:name w:val="ListLabel 647"/>
    <w:qFormat/>
    <w:uiPriority w:val="0"/>
    <w:rPr>
      <w:rFonts w:cs="Times New Roman"/>
      <w:sz w:val="20"/>
    </w:rPr>
  </w:style>
  <w:style w:type="character" w:customStyle="1" w:styleId="745">
    <w:name w:val="ListLabel 648"/>
    <w:qFormat/>
    <w:uiPriority w:val="0"/>
    <w:rPr>
      <w:rFonts w:ascii="Times New Roman" w:hAnsi="Times New Roman" w:cs="Times New Roman"/>
      <w:sz w:val="20"/>
    </w:rPr>
  </w:style>
  <w:style w:type="character" w:customStyle="1" w:styleId="746">
    <w:name w:val="ListLabel 649"/>
    <w:qFormat/>
    <w:uiPriority w:val="0"/>
    <w:rPr>
      <w:rFonts w:cs="Times New Roman"/>
      <w:sz w:val="20"/>
    </w:rPr>
  </w:style>
  <w:style w:type="character" w:customStyle="1" w:styleId="747">
    <w:name w:val="ListLabel 650"/>
    <w:qFormat/>
    <w:uiPriority w:val="0"/>
    <w:rPr>
      <w:rFonts w:cs="Times New Roman"/>
    </w:rPr>
  </w:style>
  <w:style w:type="character" w:customStyle="1" w:styleId="748">
    <w:name w:val="ListLabel 651"/>
    <w:qFormat/>
    <w:uiPriority w:val="0"/>
    <w:rPr>
      <w:rFonts w:cs="Times New Roman"/>
    </w:rPr>
  </w:style>
  <w:style w:type="character" w:customStyle="1" w:styleId="749">
    <w:name w:val="ListLabel 652"/>
    <w:qFormat/>
    <w:uiPriority w:val="0"/>
    <w:rPr>
      <w:rFonts w:cs="Times New Roman"/>
    </w:rPr>
  </w:style>
  <w:style w:type="character" w:customStyle="1" w:styleId="750">
    <w:name w:val="ListLabel 653"/>
    <w:qFormat/>
    <w:uiPriority w:val="0"/>
    <w:rPr>
      <w:rFonts w:cs="Times New Roman"/>
    </w:rPr>
  </w:style>
  <w:style w:type="character" w:customStyle="1" w:styleId="751">
    <w:name w:val="ListLabel 654"/>
    <w:qFormat/>
    <w:uiPriority w:val="0"/>
    <w:rPr>
      <w:rFonts w:cs="Times New Roman"/>
    </w:rPr>
  </w:style>
  <w:style w:type="character" w:customStyle="1" w:styleId="752">
    <w:name w:val="ListLabel 655"/>
    <w:qFormat/>
    <w:uiPriority w:val="0"/>
    <w:rPr>
      <w:rFonts w:ascii="Times New Roman" w:hAnsi="Times New Roman" w:cs="Times New Roman"/>
      <w:b/>
      <w:sz w:val="22"/>
    </w:rPr>
  </w:style>
  <w:style w:type="character" w:customStyle="1" w:styleId="753">
    <w:name w:val="ListLabel 656"/>
    <w:qFormat/>
    <w:uiPriority w:val="0"/>
    <w:rPr>
      <w:rFonts w:cs="Times New Roman"/>
    </w:rPr>
  </w:style>
  <w:style w:type="character" w:customStyle="1" w:styleId="754">
    <w:name w:val="ListLabel 657"/>
    <w:qFormat/>
    <w:uiPriority w:val="0"/>
    <w:rPr>
      <w:rFonts w:cs="Times New Roman"/>
    </w:rPr>
  </w:style>
  <w:style w:type="character" w:customStyle="1" w:styleId="755">
    <w:name w:val="ListLabel 658"/>
    <w:qFormat/>
    <w:uiPriority w:val="0"/>
    <w:rPr>
      <w:rFonts w:cs="Times New Roman"/>
    </w:rPr>
  </w:style>
  <w:style w:type="character" w:customStyle="1" w:styleId="756">
    <w:name w:val="ListLabel 659"/>
    <w:qFormat/>
    <w:uiPriority w:val="0"/>
    <w:rPr>
      <w:rFonts w:cs="Times New Roman"/>
    </w:rPr>
  </w:style>
  <w:style w:type="character" w:customStyle="1" w:styleId="757">
    <w:name w:val="ListLabel 660"/>
    <w:qFormat/>
    <w:uiPriority w:val="0"/>
    <w:rPr>
      <w:rFonts w:cs="Times New Roman"/>
    </w:rPr>
  </w:style>
  <w:style w:type="character" w:customStyle="1" w:styleId="758">
    <w:name w:val="ListLabel 661"/>
    <w:qFormat/>
    <w:uiPriority w:val="0"/>
    <w:rPr>
      <w:rFonts w:cs="Times New Roman"/>
    </w:rPr>
  </w:style>
  <w:style w:type="character" w:customStyle="1" w:styleId="759">
    <w:name w:val="ListLabel 662"/>
    <w:qFormat/>
    <w:uiPriority w:val="0"/>
    <w:rPr>
      <w:rFonts w:cs="Times New Roman"/>
    </w:rPr>
  </w:style>
  <w:style w:type="character" w:customStyle="1" w:styleId="760">
    <w:name w:val="ListLabel 663"/>
    <w:qFormat/>
    <w:uiPriority w:val="0"/>
    <w:rPr>
      <w:rFonts w:cs="Times New Roman"/>
    </w:rPr>
  </w:style>
  <w:style w:type="character" w:customStyle="1" w:styleId="761">
    <w:name w:val="ListLabel 664"/>
    <w:qFormat/>
    <w:uiPriority w:val="0"/>
    <w:rPr>
      <w:rFonts w:ascii="Times New Roman" w:hAnsi="Times New Roman" w:cs="Tahoma"/>
      <w:sz w:val="22"/>
      <w:szCs w:val="18"/>
    </w:rPr>
  </w:style>
  <w:style w:type="character" w:customStyle="1" w:styleId="762">
    <w:name w:val="ListLabel 665"/>
    <w:qFormat/>
    <w:uiPriority w:val="0"/>
    <w:rPr>
      <w:rFonts w:ascii="Times New Roman" w:hAnsi="Times New Roman" w:cs="Tahoma"/>
      <w:sz w:val="22"/>
      <w:szCs w:val="18"/>
    </w:rPr>
  </w:style>
  <w:style w:type="character" w:customStyle="1" w:styleId="763">
    <w:name w:val="ListLabel 666"/>
    <w:qFormat/>
    <w:uiPriority w:val="0"/>
    <w:rPr>
      <w:rFonts w:ascii="Times New Roman" w:hAnsi="Times New Roman" w:cs="Times New Roman"/>
      <w:sz w:val="22"/>
    </w:rPr>
  </w:style>
  <w:style w:type="character" w:customStyle="1" w:styleId="764">
    <w:name w:val="ListLabel 667"/>
    <w:qFormat/>
    <w:uiPriority w:val="0"/>
    <w:rPr>
      <w:rFonts w:cs="Times New Roman"/>
    </w:rPr>
  </w:style>
  <w:style w:type="character" w:customStyle="1" w:styleId="765">
    <w:name w:val="ListLabel 668"/>
    <w:qFormat/>
    <w:uiPriority w:val="0"/>
    <w:rPr>
      <w:rFonts w:cs="Times New Roman"/>
    </w:rPr>
  </w:style>
  <w:style w:type="character" w:customStyle="1" w:styleId="766">
    <w:name w:val="ListLabel 669"/>
    <w:qFormat/>
    <w:uiPriority w:val="0"/>
    <w:rPr>
      <w:rFonts w:cs="Times New Roman"/>
    </w:rPr>
  </w:style>
  <w:style w:type="character" w:customStyle="1" w:styleId="767">
    <w:name w:val="ListLabel 670"/>
    <w:qFormat/>
    <w:uiPriority w:val="0"/>
    <w:rPr>
      <w:rFonts w:cs="Times New Roman"/>
    </w:rPr>
  </w:style>
  <w:style w:type="character" w:customStyle="1" w:styleId="768">
    <w:name w:val="ListLabel 671"/>
    <w:qFormat/>
    <w:uiPriority w:val="0"/>
    <w:rPr>
      <w:rFonts w:cs="Times New Roman"/>
    </w:rPr>
  </w:style>
  <w:style w:type="character" w:customStyle="1" w:styleId="769">
    <w:name w:val="ListLabel 672"/>
    <w:qFormat/>
    <w:uiPriority w:val="0"/>
    <w:rPr>
      <w:rFonts w:cs="Times New Roman"/>
    </w:rPr>
  </w:style>
  <w:style w:type="character" w:customStyle="1" w:styleId="770">
    <w:name w:val="ListLabel 673"/>
    <w:qFormat/>
    <w:uiPriority w:val="0"/>
    <w:rPr>
      <w:rFonts w:cs="Times New Roman"/>
    </w:rPr>
  </w:style>
  <w:style w:type="character" w:customStyle="1" w:styleId="771">
    <w:name w:val="ListLabel 674"/>
    <w:qFormat/>
    <w:uiPriority w:val="0"/>
    <w:rPr>
      <w:rFonts w:cs="Times New Roman"/>
    </w:rPr>
  </w:style>
  <w:style w:type="character" w:customStyle="1" w:styleId="772">
    <w:name w:val="ListLabel 675"/>
    <w:qFormat/>
    <w:uiPriority w:val="0"/>
    <w:rPr>
      <w:rFonts w:ascii="Times New Roman" w:hAnsi="Times New Roman" w:cs="Calibri"/>
      <w:sz w:val="22"/>
      <w:szCs w:val="24"/>
      <w:lang w:eastAsia="pl-PL"/>
    </w:rPr>
  </w:style>
  <w:style w:type="character" w:customStyle="1" w:styleId="773">
    <w:name w:val="ListLabel 676"/>
    <w:qFormat/>
    <w:uiPriority w:val="0"/>
    <w:rPr>
      <w:rFonts w:ascii="Times New Roman" w:hAnsi="Times New Roman" w:cs="Times New Roman"/>
      <w:sz w:val="22"/>
      <w:szCs w:val="24"/>
    </w:rPr>
  </w:style>
  <w:style w:type="character" w:customStyle="1" w:styleId="774">
    <w:name w:val="ListLabel 677"/>
    <w:qFormat/>
    <w:uiPriority w:val="0"/>
    <w:rPr>
      <w:rFonts w:eastAsia="Times New Roman" w:cs="Times New Roman"/>
      <w:color w:val="2A6099"/>
      <w:sz w:val="22"/>
      <w:szCs w:val="22"/>
      <w:u w:val="single"/>
      <w:lang w:val="de-DE"/>
    </w:rPr>
  </w:style>
  <w:style w:type="character" w:customStyle="1" w:styleId="775">
    <w:name w:val="ListLabel 678"/>
    <w:qFormat/>
    <w:uiPriority w:val="0"/>
    <w:rPr>
      <w:rFonts w:eastAsia="SimSun" w:cs="Calibri"/>
      <w:color w:val="2A6099"/>
      <w:sz w:val="22"/>
      <w:szCs w:val="22"/>
      <w:u w:val="single"/>
      <w:lang w:val="de-DE" w:eastAsia="zh-CN" w:bidi="hi-IN"/>
    </w:rPr>
  </w:style>
  <w:style w:type="character" w:customStyle="1" w:styleId="776">
    <w:name w:val="ListLabel 679"/>
    <w:qFormat/>
    <w:uiPriority w:val="0"/>
    <w:rPr>
      <w:rFonts w:eastAsia="SimSun" w:cs="Calibri"/>
      <w:color w:val="2A6099"/>
      <w:sz w:val="22"/>
      <w:szCs w:val="22"/>
      <w:u w:val="single"/>
      <w:lang w:val="en-BZ" w:eastAsia="zh-CN" w:bidi="hi-IN"/>
    </w:rPr>
  </w:style>
  <w:style w:type="character" w:customStyle="1" w:styleId="777">
    <w:name w:val="ListLabel 680"/>
    <w:qFormat/>
    <w:uiPriority w:val="0"/>
    <w:rPr>
      <w:rFonts w:eastAsia="Calibri" w:cs="Calibri"/>
      <w:color w:val="0000FF"/>
      <w:sz w:val="22"/>
      <w:szCs w:val="22"/>
      <w:u w:val="single"/>
      <w:lang w:eastAsia="en-US"/>
    </w:rPr>
  </w:style>
  <w:style w:type="character" w:customStyle="1" w:styleId="778">
    <w:name w:val="ListLabel 681"/>
    <w:qFormat/>
    <w:uiPriority w:val="0"/>
    <w:rPr>
      <w:rFonts w:cs="Times New Roman"/>
      <w:color w:val="2A6099"/>
      <w:sz w:val="22"/>
      <w:szCs w:val="22"/>
      <w:highlight w:val="white"/>
      <w:u w:val="none"/>
    </w:rPr>
  </w:style>
  <w:style w:type="character" w:customStyle="1" w:styleId="779">
    <w:name w:val="ListLabel 682"/>
    <w:qFormat/>
    <w:uiPriority w:val="0"/>
    <w:rPr>
      <w:rFonts w:eastAsia="Times New Roman" w:cs="Times New Roman"/>
      <w:color w:val="2A6099"/>
      <w:sz w:val="22"/>
      <w:szCs w:val="22"/>
      <w:lang w:val="de-DE"/>
    </w:rPr>
  </w:style>
  <w:style w:type="character" w:customStyle="1" w:styleId="780">
    <w:name w:val="ListLabel 683"/>
    <w:qFormat/>
    <w:uiPriority w:val="0"/>
    <w:rPr>
      <w:rFonts w:eastAsia="SimSun" w:cs="Calibri"/>
      <w:color w:val="2A6099"/>
      <w:sz w:val="22"/>
      <w:szCs w:val="22"/>
      <w:lang w:val="de-DE" w:eastAsia="zh-CN" w:bidi="hi-IN"/>
    </w:rPr>
  </w:style>
  <w:style w:type="character" w:customStyle="1" w:styleId="781">
    <w:name w:val="ListLabel 684"/>
    <w:qFormat/>
    <w:uiPriority w:val="0"/>
    <w:rPr>
      <w:rFonts w:eastAsia="SimSun" w:cs="Calibri"/>
      <w:color w:val="2A6099"/>
      <w:sz w:val="22"/>
      <w:szCs w:val="22"/>
      <w:lang w:val="en-BZ" w:eastAsia="zh-CN" w:bidi="hi-IN"/>
    </w:rPr>
  </w:style>
  <w:style w:type="character" w:customStyle="1" w:styleId="782">
    <w:name w:val="ListLabel 685"/>
    <w:qFormat/>
    <w:uiPriority w:val="0"/>
    <w:rPr>
      <w:rFonts w:cs="Times New Roman"/>
      <w:color w:val="000000"/>
      <w:sz w:val="22"/>
      <w:szCs w:val="22"/>
      <w:highlight w:val="white"/>
      <w:u w:val="none"/>
    </w:rPr>
  </w:style>
  <w:style w:type="character" w:customStyle="1" w:styleId="783">
    <w:name w:val="ListLabel 686"/>
    <w:qFormat/>
    <w:uiPriority w:val="0"/>
    <w:rPr>
      <w:rFonts w:cs="Times New Roman"/>
      <w:sz w:val="22"/>
      <w:szCs w:val="22"/>
    </w:rPr>
  </w:style>
  <w:style w:type="character" w:customStyle="1" w:styleId="784">
    <w:name w:val="ListLabel 687"/>
    <w:qFormat/>
    <w:uiPriority w:val="0"/>
    <w:rPr>
      <w:rFonts w:cs="Times New Roman"/>
      <w:color w:val="3465A4"/>
      <w:sz w:val="22"/>
      <w:szCs w:val="22"/>
      <w:highlight w:val="white"/>
    </w:rPr>
  </w:style>
  <w:style w:type="character" w:customStyle="1" w:styleId="785">
    <w:name w:val="ListLabel 688"/>
    <w:qFormat/>
    <w:uiPriority w:val="0"/>
    <w:rPr>
      <w:spacing w:val="2"/>
      <w:sz w:val="22"/>
      <w:szCs w:val="22"/>
    </w:rPr>
  </w:style>
  <w:style w:type="character" w:customStyle="1" w:styleId="786">
    <w:name w:val="ListLabel 689"/>
    <w:qFormat/>
    <w:uiPriority w:val="0"/>
    <w:rPr>
      <w:rFonts w:ascii="Times New Roman" w:hAnsi="Times New Roman" w:cs="Times New Roman"/>
      <w:sz w:val="20"/>
    </w:rPr>
  </w:style>
  <w:style w:type="character" w:customStyle="1" w:styleId="787">
    <w:name w:val="ListLabel 690"/>
    <w:qFormat/>
    <w:uiPriority w:val="0"/>
    <w:rPr>
      <w:rFonts w:ascii="Times New Roman" w:hAnsi="Times New Roman" w:cs="Times New Roman"/>
      <w:b/>
      <w:spacing w:val="6"/>
      <w:sz w:val="22"/>
      <w:szCs w:val="19"/>
    </w:rPr>
  </w:style>
  <w:style w:type="character" w:customStyle="1" w:styleId="788">
    <w:name w:val="ListLabel 691"/>
    <w:qFormat/>
    <w:uiPriority w:val="0"/>
    <w:rPr>
      <w:rFonts w:ascii="Times New Roman" w:hAnsi="Times New Roman" w:cs="Times New Roman"/>
      <w:spacing w:val="7"/>
      <w:sz w:val="22"/>
      <w:szCs w:val="19"/>
    </w:rPr>
  </w:style>
  <w:style w:type="character" w:customStyle="1" w:styleId="789">
    <w:name w:val="ListLabel 692"/>
    <w:qFormat/>
    <w:uiPriority w:val="0"/>
    <w:rPr>
      <w:rFonts w:cs="Times New Roman"/>
      <w:spacing w:val="3"/>
      <w:sz w:val="19"/>
      <w:szCs w:val="19"/>
    </w:rPr>
  </w:style>
  <w:style w:type="character" w:customStyle="1" w:styleId="790">
    <w:name w:val="ListLabel 693"/>
    <w:qFormat/>
    <w:uiPriority w:val="0"/>
    <w:rPr>
      <w:rFonts w:cs="Times New Roman"/>
      <w:spacing w:val="5"/>
      <w:sz w:val="20"/>
      <w:szCs w:val="20"/>
    </w:rPr>
  </w:style>
  <w:style w:type="character" w:customStyle="1" w:styleId="791">
    <w:name w:val="ListLabel 694"/>
    <w:qFormat/>
    <w:uiPriority w:val="0"/>
    <w:rPr>
      <w:rFonts w:ascii="Times New Roman" w:hAnsi="Times New Roman" w:cs="Times New Roman"/>
      <w:sz w:val="22"/>
      <w:szCs w:val="20"/>
    </w:rPr>
  </w:style>
  <w:style w:type="character" w:customStyle="1" w:styleId="792">
    <w:name w:val="ListLabel 695"/>
    <w:qFormat/>
    <w:uiPriority w:val="0"/>
    <w:rPr>
      <w:rFonts w:eastAsia="Times New Roman" w:cs="Arial"/>
      <w:color w:val="00000A"/>
      <w:sz w:val="16"/>
      <w:szCs w:val="16"/>
    </w:rPr>
  </w:style>
  <w:style w:type="character" w:customStyle="1" w:styleId="793">
    <w:name w:val="ListLabel 696"/>
    <w:qFormat/>
    <w:uiPriority w:val="0"/>
    <w:rPr>
      <w:rFonts w:cs="Times New Roman"/>
    </w:rPr>
  </w:style>
  <w:style w:type="character" w:customStyle="1" w:styleId="794">
    <w:name w:val="ListLabel 697"/>
    <w:qFormat/>
    <w:uiPriority w:val="0"/>
    <w:rPr>
      <w:rFonts w:cs="Times New Roman"/>
    </w:rPr>
  </w:style>
  <w:style w:type="character" w:customStyle="1" w:styleId="795">
    <w:name w:val="ListLabel 698"/>
    <w:qFormat/>
    <w:uiPriority w:val="0"/>
    <w:rPr>
      <w:rFonts w:cs="Times New Roman"/>
    </w:rPr>
  </w:style>
  <w:style w:type="character" w:customStyle="1" w:styleId="796">
    <w:name w:val="ListLabel 699"/>
    <w:qFormat/>
    <w:uiPriority w:val="0"/>
    <w:rPr>
      <w:rFonts w:cs="Times New Roman"/>
    </w:rPr>
  </w:style>
  <w:style w:type="character" w:customStyle="1" w:styleId="797">
    <w:name w:val="ListLabel 700"/>
    <w:qFormat/>
    <w:uiPriority w:val="0"/>
    <w:rPr>
      <w:rFonts w:cs="Times New Roman"/>
    </w:rPr>
  </w:style>
  <w:style w:type="character" w:customStyle="1" w:styleId="798">
    <w:name w:val="ListLabel 701"/>
    <w:qFormat/>
    <w:uiPriority w:val="0"/>
    <w:rPr>
      <w:rFonts w:cs="Times New Roman"/>
    </w:rPr>
  </w:style>
  <w:style w:type="character" w:customStyle="1" w:styleId="799">
    <w:name w:val="ListLabel 702"/>
    <w:qFormat/>
    <w:uiPriority w:val="0"/>
    <w:rPr>
      <w:rFonts w:cs="Times New Roman"/>
    </w:rPr>
  </w:style>
  <w:style w:type="character" w:customStyle="1" w:styleId="800">
    <w:name w:val="ListLabel 703"/>
    <w:qFormat/>
    <w:uiPriority w:val="0"/>
    <w:rPr>
      <w:rFonts w:ascii="Times New Roman" w:hAnsi="Times New Roman" w:cs="Times New Roman"/>
      <w:sz w:val="20"/>
      <w:szCs w:val="20"/>
    </w:rPr>
  </w:style>
  <w:style w:type="character" w:customStyle="1" w:styleId="801">
    <w:name w:val="ListLabel 704"/>
    <w:qFormat/>
    <w:uiPriority w:val="0"/>
    <w:rPr>
      <w:rFonts w:eastAsia="Times New Roman" w:cs="Arial"/>
      <w:color w:val="00000A"/>
      <w:sz w:val="16"/>
      <w:szCs w:val="16"/>
    </w:rPr>
  </w:style>
  <w:style w:type="character" w:customStyle="1" w:styleId="802">
    <w:name w:val="ListLabel 705"/>
    <w:qFormat/>
    <w:uiPriority w:val="0"/>
    <w:rPr>
      <w:rFonts w:cs="Times New Roman"/>
    </w:rPr>
  </w:style>
  <w:style w:type="character" w:customStyle="1" w:styleId="803">
    <w:name w:val="ListLabel 706"/>
    <w:qFormat/>
    <w:uiPriority w:val="0"/>
    <w:rPr>
      <w:rFonts w:cs="Times New Roman"/>
    </w:rPr>
  </w:style>
  <w:style w:type="character" w:customStyle="1" w:styleId="804">
    <w:name w:val="ListLabel 707"/>
    <w:qFormat/>
    <w:uiPriority w:val="0"/>
    <w:rPr>
      <w:rFonts w:cs="Times New Roman"/>
    </w:rPr>
  </w:style>
  <w:style w:type="character" w:customStyle="1" w:styleId="805">
    <w:name w:val="ListLabel 708"/>
    <w:qFormat/>
    <w:uiPriority w:val="0"/>
    <w:rPr>
      <w:rFonts w:cs="Times New Roman"/>
    </w:rPr>
  </w:style>
  <w:style w:type="character" w:customStyle="1" w:styleId="806">
    <w:name w:val="ListLabel 709"/>
    <w:qFormat/>
    <w:uiPriority w:val="0"/>
    <w:rPr>
      <w:rFonts w:cs="Times New Roman"/>
    </w:rPr>
  </w:style>
  <w:style w:type="character" w:customStyle="1" w:styleId="807">
    <w:name w:val="ListLabel 710"/>
    <w:qFormat/>
    <w:uiPriority w:val="0"/>
    <w:rPr>
      <w:rFonts w:cs="Times New Roman"/>
    </w:rPr>
  </w:style>
  <w:style w:type="character" w:customStyle="1" w:styleId="808">
    <w:name w:val="ListLabel 711"/>
    <w:qFormat/>
    <w:uiPriority w:val="0"/>
    <w:rPr>
      <w:rFonts w:cs="Times New Roman"/>
    </w:rPr>
  </w:style>
  <w:style w:type="character" w:customStyle="1" w:styleId="809">
    <w:name w:val="ListLabel 712"/>
    <w:qFormat/>
    <w:uiPriority w:val="0"/>
    <w:rPr>
      <w:rFonts w:cs="Times New Roman"/>
      <w:spacing w:val="2"/>
      <w:sz w:val="19"/>
      <w:szCs w:val="19"/>
    </w:rPr>
  </w:style>
  <w:style w:type="character" w:customStyle="1" w:styleId="810">
    <w:name w:val="ListLabel 713"/>
    <w:qFormat/>
    <w:uiPriority w:val="0"/>
    <w:rPr>
      <w:rFonts w:ascii="Times New Roman" w:hAnsi="Times New Roman" w:cs="Times New Roman"/>
      <w:b/>
      <w:bCs/>
      <w:i/>
      <w:iCs/>
      <w:sz w:val="22"/>
      <w:szCs w:val="19"/>
    </w:rPr>
  </w:style>
  <w:style w:type="character" w:customStyle="1" w:styleId="811">
    <w:name w:val="ListLabel 714"/>
    <w:qFormat/>
    <w:uiPriority w:val="0"/>
    <w:rPr>
      <w:rFonts w:ascii="Times New Roman" w:hAnsi="Times New Roman" w:cs="Times New Roman"/>
      <w:spacing w:val="-1"/>
      <w:sz w:val="22"/>
      <w:szCs w:val="20"/>
    </w:rPr>
  </w:style>
  <w:style w:type="character" w:customStyle="1" w:styleId="812">
    <w:name w:val="ListLabel 715"/>
    <w:qFormat/>
    <w:uiPriority w:val="0"/>
    <w:rPr>
      <w:rFonts w:ascii="Times New Roman" w:hAnsi="Times New Roman" w:cs="Times New Roman"/>
      <w:b/>
      <w:sz w:val="22"/>
      <w:szCs w:val="19"/>
    </w:rPr>
  </w:style>
  <w:style w:type="character" w:customStyle="1" w:styleId="813">
    <w:name w:val="ListLabel 716"/>
    <w:qFormat/>
    <w:uiPriority w:val="0"/>
    <w:rPr>
      <w:rFonts w:cs="Times New Roman"/>
      <w:sz w:val="19"/>
      <w:szCs w:val="19"/>
    </w:rPr>
  </w:style>
  <w:style w:type="character" w:customStyle="1" w:styleId="814">
    <w:name w:val="ListLabel 717"/>
    <w:qFormat/>
    <w:uiPriority w:val="0"/>
    <w:rPr>
      <w:rFonts w:ascii="Times New Roman" w:hAnsi="Times New Roman" w:cs="Times New Roman"/>
      <w:b/>
      <w:sz w:val="22"/>
      <w:szCs w:val="20"/>
    </w:rPr>
  </w:style>
  <w:style w:type="character" w:customStyle="1" w:styleId="815">
    <w:name w:val="ListLabel 718"/>
    <w:qFormat/>
    <w:uiPriority w:val="0"/>
    <w:rPr>
      <w:rFonts w:ascii="Times New Roman" w:hAnsi="Times New Roman" w:cs="Times New Roman"/>
      <w:sz w:val="22"/>
      <w:szCs w:val="20"/>
    </w:rPr>
  </w:style>
  <w:style w:type="character" w:customStyle="1" w:styleId="816">
    <w:name w:val="ListLabel 719"/>
    <w:qFormat/>
    <w:uiPriority w:val="0"/>
    <w:rPr>
      <w:rFonts w:cs="Times New Roman"/>
      <w:b/>
      <w:bCs/>
      <w:sz w:val="19"/>
      <w:szCs w:val="19"/>
    </w:rPr>
  </w:style>
  <w:style w:type="character" w:customStyle="1" w:styleId="817">
    <w:name w:val="ListLabel 720"/>
    <w:qFormat/>
    <w:uiPriority w:val="0"/>
    <w:rPr>
      <w:rFonts w:ascii="Times New Roman" w:hAnsi="Times New Roman" w:cs="Times New Roman"/>
      <w:b/>
      <w:bCs/>
      <w:sz w:val="22"/>
      <w:szCs w:val="19"/>
    </w:rPr>
  </w:style>
  <w:style w:type="character" w:customStyle="1" w:styleId="818">
    <w:name w:val="ListLabel 721"/>
    <w:qFormat/>
    <w:uiPriority w:val="0"/>
    <w:rPr>
      <w:rFonts w:ascii="Times New Roman" w:hAnsi="Times New Roman" w:cs="Times New Roman"/>
      <w:sz w:val="22"/>
      <w:szCs w:val="19"/>
    </w:rPr>
  </w:style>
  <w:style w:type="character" w:customStyle="1" w:styleId="819">
    <w:name w:val="ListLabel 722"/>
    <w:qFormat/>
    <w:uiPriority w:val="0"/>
    <w:rPr>
      <w:rFonts w:ascii="Times New Roman" w:hAnsi="Times New Roman" w:cs="Times New Roman"/>
      <w:sz w:val="22"/>
      <w:szCs w:val="19"/>
    </w:rPr>
  </w:style>
  <w:style w:type="character" w:customStyle="1" w:styleId="820">
    <w:name w:val="ListLabel 723"/>
    <w:qFormat/>
    <w:uiPriority w:val="0"/>
    <w:rPr>
      <w:rFonts w:cs="Times New Roman"/>
      <w:spacing w:val="3"/>
      <w:sz w:val="19"/>
      <w:szCs w:val="19"/>
    </w:rPr>
  </w:style>
  <w:style w:type="character" w:customStyle="1" w:styleId="821">
    <w:name w:val="ListLabel 724"/>
    <w:qFormat/>
    <w:uiPriority w:val="0"/>
    <w:rPr>
      <w:rFonts w:ascii="Times New Roman" w:hAnsi="Times New Roman" w:cs="Times New Roman"/>
      <w:spacing w:val="3"/>
      <w:sz w:val="22"/>
      <w:szCs w:val="19"/>
    </w:rPr>
  </w:style>
  <w:style w:type="character" w:customStyle="1" w:styleId="822">
    <w:name w:val="ListLabel 725"/>
    <w:qFormat/>
    <w:uiPriority w:val="0"/>
    <w:rPr>
      <w:rFonts w:ascii="Times New Roman" w:hAnsi="Times New Roman" w:cs="Times New Roman"/>
      <w:b/>
      <w:bCs/>
      <w:spacing w:val="5"/>
      <w:sz w:val="22"/>
      <w:szCs w:val="19"/>
    </w:rPr>
  </w:style>
  <w:style w:type="character" w:customStyle="1" w:styleId="823">
    <w:name w:val="ListLabel 726"/>
    <w:qFormat/>
    <w:uiPriority w:val="0"/>
    <w:rPr>
      <w:rFonts w:ascii="Times New Roman" w:hAnsi="Times New Roman" w:cs="Times New Roman"/>
      <w:b/>
      <w:bCs/>
      <w:spacing w:val="5"/>
      <w:sz w:val="22"/>
      <w:szCs w:val="19"/>
    </w:rPr>
  </w:style>
  <w:style w:type="character" w:customStyle="1" w:styleId="824">
    <w:name w:val="ListLabel 727"/>
    <w:qFormat/>
    <w:uiPriority w:val="0"/>
    <w:rPr>
      <w:rFonts w:ascii="Times New Roman" w:hAnsi="Times New Roman" w:cs="Times New Roman"/>
      <w:sz w:val="22"/>
      <w:szCs w:val="19"/>
    </w:rPr>
  </w:style>
  <w:style w:type="character" w:customStyle="1" w:styleId="825">
    <w:name w:val="ListLabel 728"/>
    <w:qFormat/>
    <w:uiPriority w:val="0"/>
    <w:rPr>
      <w:rFonts w:ascii="Times New Roman" w:hAnsi="Times New Roman" w:cs="Times New Roman"/>
      <w:spacing w:val="4"/>
      <w:sz w:val="22"/>
      <w:szCs w:val="19"/>
    </w:rPr>
  </w:style>
  <w:style w:type="character" w:customStyle="1" w:styleId="826">
    <w:name w:val="ListLabel 729"/>
    <w:qFormat/>
    <w:uiPriority w:val="0"/>
    <w:rPr>
      <w:rFonts w:cs="Times New Roman"/>
      <w:spacing w:val="3"/>
      <w:sz w:val="19"/>
      <w:szCs w:val="19"/>
    </w:rPr>
  </w:style>
  <w:style w:type="character" w:customStyle="1" w:styleId="827">
    <w:name w:val="ListLabel 730"/>
    <w:qFormat/>
    <w:uiPriority w:val="0"/>
    <w:rPr>
      <w:rFonts w:ascii="Times New Roman" w:hAnsi="Times New Roman" w:cs="Times New Roman"/>
      <w:spacing w:val="3"/>
      <w:sz w:val="22"/>
      <w:szCs w:val="19"/>
    </w:rPr>
  </w:style>
  <w:style w:type="character" w:customStyle="1" w:styleId="828">
    <w:name w:val="ListLabel 731"/>
    <w:qFormat/>
    <w:uiPriority w:val="0"/>
    <w:rPr>
      <w:rFonts w:ascii="Times New Roman" w:hAnsi="Times New Roman" w:cs="Times New Roman"/>
      <w:sz w:val="22"/>
      <w:szCs w:val="19"/>
    </w:rPr>
  </w:style>
  <w:style w:type="character" w:customStyle="1" w:styleId="829">
    <w:name w:val="ListLabel 732"/>
    <w:qFormat/>
    <w:uiPriority w:val="0"/>
    <w:rPr>
      <w:rFonts w:ascii="Times New Roman" w:hAnsi="Times New Roman" w:cs="Times New Roman"/>
      <w:sz w:val="22"/>
      <w:szCs w:val="20"/>
    </w:rPr>
  </w:style>
  <w:style w:type="character" w:customStyle="1" w:styleId="830">
    <w:name w:val="ListLabel 733"/>
    <w:qFormat/>
    <w:uiPriority w:val="0"/>
    <w:rPr>
      <w:rFonts w:ascii="Times New Roman" w:hAnsi="Times New Roman" w:cs="Times New Roman"/>
      <w:sz w:val="22"/>
      <w:szCs w:val="20"/>
    </w:rPr>
  </w:style>
  <w:style w:type="character" w:customStyle="1" w:styleId="831">
    <w:name w:val="ListLabel 734"/>
    <w:qFormat/>
    <w:uiPriority w:val="0"/>
    <w:rPr>
      <w:rFonts w:cs="Times New Roman"/>
      <w:sz w:val="20"/>
      <w:szCs w:val="20"/>
    </w:rPr>
  </w:style>
  <w:style w:type="character" w:customStyle="1" w:styleId="832">
    <w:name w:val="ListLabel 735"/>
    <w:qFormat/>
    <w:uiPriority w:val="0"/>
    <w:rPr>
      <w:rFonts w:ascii="Times New Roman" w:hAnsi="Times New Roman" w:cs="Times New Roman"/>
      <w:spacing w:val="1"/>
      <w:sz w:val="22"/>
      <w:szCs w:val="19"/>
    </w:rPr>
  </w:style>
  <w:style w:type="character" w:customStyle="1" w:styleId="833">
    <w:name w:val="ListLabel 736"/>
    <w:qFormat/>
    <w:uiPriority w:val="0"/>
    <w:rPr>
      <w:rFonts w:ascii="Times New Roman" w:hAnsi="Times New Roman" w:cs="Times New Roman"/>
      <w:color w:val="00000A"/>
      <w:sz w:val="22"/>
    </w:rPr>
  </w:style>
  <w:style w:type="character" w:customStyle="1" w:styleId="834">
    <w:name w:val="ListLabel 737"/>
    <w:qFormat/>
    <w:uiPriority w:val="0"/>
    <w:rPr>
      <w:rFonts w:cs="Times New Roman"/>
      <w:sz w:val="20"/>
    </w:rPr>
  </w:style>
  <w:style w:type="character" w:customStyle="1" w:styleId="835">
    <w:name w:val="ListLabel 738"/>
    <w:qFormat/>
    <w:uiPriority w:val="0"/>
    <w:rPr>
      <w:rFonts w:ascii="Times New Roman" w:hAnsi="Times New Roman" w:cs="Times New Roman"/>
      <w:sz w:val="20"/>
    </w:rPr>
  </w:style>
  <w:style w:type="character" w:customStyle="1" w:styleId="836">
    <w:name w:val="ListLabel 739"/>
    <w:qFormat/>
    <w:uiPriority w:val="0"/>
    <w:rPr>
      <w:rFonts w:cs="Times New Roman"/>
      <w:sz w:val="20"/>
    </w:rPr>
  </w:style>
  <w:style w:type="character" w:customStyle="1" w:styleId="837">
    <w:name w:val="ListLabel 740"/>
    <w:qFormat/>
    <w:uiPriority w:val="0"/>
    <w:rPr>
      <w:rFonts w:cs="Times New Roman"/>
    </w:rPr>
  </w:style>
  <w:style w:type="character" w:customStyle="1" w:styleId="838">
    <w:name w:val="ListLabel 741"/>
    <w:qFormat/>
    <w:uiPriority w:val="0"/>
    <w:rPr>
      <w:rFonts w:cs="Times New Roman"/>
    </w:rPr>
  </w:style>
  <w:style w:type="character" w:customStyle="1" w:styleId="839">
    <w:name w:val="ListLabel 742"/>
    <w:qFormat/>
    <w:uiPriority w:val="0"/>
    <w:rPr>
      <w:rFonts w:cs="Times New Roman"/>
    </w:rPr>
  </w:style>
  <w:style w:type="character" w:customStyle="1" w:styleId="840">
    <w:name w:val="ListLabel 743"/>
    <w:qFormat/>
    <w:uiPriority w:val="0"/>
    <w:rPr>
      <w:rFonts w:cs="Times New Roman"/>
    </w:rPr>
  </w:style>
  <w:style w:type="character" w:customStyle="1" w:styleId="841">
    <w:name w:val="ListLabel 744"/>
    <w:qFormat/>
    <w:uiPriority w:val="0"/>
    <w:rPr>
      <w:rFonts w:cs="Times New Roman"/>
    </w:rPr>
  </w:style>
  <w:style w:type="character" w:customStyle="1" w:styleId="842">
    <w:name w:val="ListLabel 745"/>
    <w:qFormat/>
    <w:uiPriority w:val="0"/>
    <w:rPr>
      <w:rFonts w:ascii="Times New Roman" w:hAnsi="Times New Roman" w:cs="Times New Roman"/>
      <w:b/>
      <w:sz w:val="22"/>
    </w:rPr>
  </w:style>
  <w:style w:type="character" w:customStyle="1" w:styleId="843">
    <w:name w:val="ListLabel 746"/>
    <w:qFormat/>
    <w:uiPriority w:val="0"/>
    <w:rPr>
      <w:rFonts w:cs="Times New Roman"/>
    </w:rPr>
  </w:style>
  <w:style w:type="character" w:customStyle="1" w:styleId="844">
    <w:name w:val="ListLabel 747"/>
    <w:qFormat/>
    <w:uiPriority w:val="0"/>
    <w:rPr>
      <w:rFonts w:cs="Times New Roman"/>
    </w:rPr>
  </w:style>
  <w:style w:type="character" w:customStyle="1" w:styleId="845">
    <w:name w:val="ListLabel 748"/>
    <w:qFormat/>
    <w:uiPriority w:val="0"/>
    <w:rPr>
      <w:rFonts w:cs="Times New Roman"/>
    </w:rPr>
  </w:style>
  <w:style w:type="character" w:customStyle="1" w:styleId="846">
    <w:name w:val="ListLabel 749"/>
    <w:qFormat/>
    <w:uiPriority w:val="0"/>
    <w:rPr>
      <w:rFonts w:cs="Times New Roman"/>
    </w:rPr>
  </w:style>
  <w:style w:type="character" w:customStyle="1" w:styleId="847">
    <w:name w:val="ListLabel 750"/>
    <w:qFormat/>
    <w:uiPriority w:val="0"/>
    <w:rPr>
      <w:rFonts w:cs="Times New Roman"/>
    </w:rPr>
  </w:style>
  <w:style w:type="character" w:customStyle="1" w:styleId="848">
    <w:name w:val="ListLabel 751"/>
    <w:qFormat/>
    <w:uiPriority w:val="0"/>
    <w:rPr>
      <w:rFonts w:cs="Times New Roman"/>
    </w:rPr>
  </w:style>
  <w:style w:type="character" w:customStyle="1" w:styleId="849">
    <w:name w:val="ListLabel 752"/>
    <w:qFormat/>
    <w:uiPriority w:val="0"/>
    <w:rPr>
      <w:rFonts w:cs="Times New Roman"/>
    </w:rPr>
  </w:style>
  <w:style w:type="character" w:customStyle="1" w:styleId="850">
    <w:name w:val="ListLabel 753"/>
    <w:qFormat/>
    <w:uiPriority w:val="0"/>
    <w:rPr>
      <w:rFonts w:cs="Times New Roman"/>
    </w:rPr>
  </w:style>
  <w:style w:type="character" w:customStyle="1" w:styleId="851">
    <w:name w:val="ListLabel 754"/>
    <w:qFormat/>
    <w:uiPriority w:val="0"/>
    <w:rPr>
      <w:rFonts w:ascii="Times New Roman" w:hAnsi="Times New Roman" w:cs="Tahoma"/>
      <w:sz w:val="22"/>
      <w:szCs w:val="18"/>
    </w:rPr>
  </w:style>
  <w:style w:type="character" w:customStyle="1" w:styleId="852">
    <w:name w:val="ListLabel 755"/>
    <w:qFormat/>
    <w:uiPriority w:val="0"/>
    <w:rPr>
      <w:rFonts w:ascii="Times New Roman" w:hAnsi="Times New Roman" w:cs="Tahoma"/>
      <w:sz w:val="22"/>
      <w:szCs w:val="18"/>
    </w:rPr>
  </w:style>
  <w:style w:type="character" w:customStyle="1" w:styleId="853">
    <w:name w:val="ListLabel 756"/>
    <w:qFormat/>
    <w:uiPriority w:val="0"/>
    <w:rPr>
      <w:rFonts w:ascii="Times New Roman" w:hAnsi="Times New Roman" w:cs="Times New Roman"/>
      <w:sz w:val="22"/>
    </w:rPr>
  </w:style>
  <w:style w:type="character" w:customStyle="1" w:styleId="854">
    <w:name w:val="ListLabel 757"/>
    <w:qFormat/>
    <w:uiPriority w:val="0"/>
    <w:rPr>
      <w:rFonts w:cs="Times New Roman"/>
    </w:rPr>
  </w:style>
  <w:style w:type="character" w:customStyle="1" w:styleId="855">
    <w:name w:val="ListLabel 758"/>
    <w:qFormat/>
    <w:uiPriority w:val="0"/>
    <w:rPr>
      <w:rFonts w:cs="Times New Roman"/>
    </w:rPr>
  </w:style>
  <w:style w:type="character" w:customStyle="1" w:styleId="856">
    <w:name w:val="ListLabel 759"/>
    <w:qFormat/>
    <w:uiPriority w:val="0"/>
    <w:rPr>
      <w:rFonts w:cs="Times New Roman"/>
    </w:rPr>
  </w:style>
  <w:style w:type="character" w:customStyle="1" w:styleId="857">
    <w:name w:val="ListLabel 760"/>
    <w:qFormat/>
    <w:uiPriority w:val="0"/>
    <w:rPr>
      <w:rFonts w:cs="Times New Roman"/>
    </w:rPr>
  </w:style>
  <w:style w:type="character" w:customStyle="1" w:styleId="858">
    <w:name w:val="ListLabel 761"/>
    <w:qFormat/>
    <w:uiPriority w:val="0"/>
    <w:rPr>
      <w:rFonts w:cs="Times New Roman"/>
    </w:rPr>
  </w:style>
  <w:style w:type="character" w:customStyle="1" w:styleId="859">
    <w:name w:val="ListLabel 762"/>
    <w:qFormat/>
    <w:uiPriority w:val="0"/>
    <w:rPr>
      <w:rFonts w:cs="Times New Roman"/>
    </w:rPr>
  </w:style>
  <w:style w:type="character" w:customStyle="1" w:styleId="860">
    <w:name w:val="ListLabel 763"/>
    <w:qFormat/>
    <w:uiPriority w:val="0"/>
    <w:rPr>
      <w:rFonts w:cs="Times New Roman"/>
    </w:rPr>
  </w:style>
  <w:style w:type="character" w:customStyle="1" w:styleId="861">
    <w:name w:val="ListLabel 764"/>
    <w:qFormat/>
    <w:uiPriority w:val="0"/>
    <w:rPr>
      <w:rFonts w:cs="Times New Roman"/>
    </w:rPr>
  </w:style>
  <w:style w:type="character" w:customStyle="1" w:styleId="862">
    <w:name w:val="ListLabel 765"/>
    <w:qFormat/>
    <w:uiPriority w:val="0"/>
    <w:rPr>
      <w:rFonts w:ascii="Times New Roman" w:hAnsi="Times New Roman" w:cs="Calibri"/>
      <w:sz w:val="22"/>
      <w:szCs w:val="24"/>
      <w:lang w:eastAsia="pl-PL"/>
    </w:rPr>
  </w:style>
  <w:style w:type="character" w:customStyle="1" w:styleId="863">
    <w:name w:val="ListLabel 766"/>
    <w:qFormat/>
    <w:uiPriority w:val="0"/>
    <w:rPr>
      <w:rFonts w:ascii="Times New Roman" w:hAnsi="Times New Roman" w:cs="Times New Roman"/>
      <w:sz w:val="22"/>
      <w:szCs w:val="24"/>
    </w:rPr>
  </w:style>
  <w:style w:type="character" w:customStyle="1" w:styleId="864">
    <w:name w:val="ListLabel 767"/>
    <w:qFormat/>
    <w:uiPriority w:val="0"/>
    <w:rPr>
      <w:rFonts w:eastAsia="Times New Roman" w:cs="Times New Roman"/>
      <w:color w:val="2A6099"/>
      <w:sz w:val="22"/>
      <w:szCs w:val="22"/>
      <w:u w:val="single"/>
      <w:lang w:val="de-DE"/>
    </w:rPr>
  </w:style>
  <w:style w:type="character" w:customStyle="1" w:styleId="865">
    <w:name w:val="ListLabel 768"/>
    <w:qFormat/>
    <w:uiPriority w:val="0"/>
    <w:rPr>
      <w:rFonts w:eastAsia="SimSun" w:cs="Calibri"/>
      <w:color w:val="2A6099"/>
      <w:sz w:val="22"/>
      <w:szCs w:val="22"/>
      <w:u w:val="single"/>
      <w:lang w:val="de-DE" w:eastAsia="zh-CN" w:bidi="hi-IN"/>
    </w:rPr>
  </w:style>
  <w:style w:type="character" w:customStyle="1" w:styleId="866">
    <w:name w:val="ListLabel 769"/>
    <w:qFormat/>
    <w:uiPriority w:val="0"/>
    <w:rPr>
      <w:rFonts w:eastAsia="SimSun" w:cs="Calibri"/>
      <w:color w:val="2A6099"/>
      <w:sz w:val="22"/>
      <w:szCs w:val="22"/>
      <w:u w:val="single"/>
      <w:lang w:val="en-BZ" w:eastAsia="zh-CN" w:bidi="hi-IN"/>
    </w:rPr>
  </w:style>
  <w:style w:type="character" w:customStyle="1" w:styleId="867">
    <w:name w:val="ListLabel 770"/>
    <w:qFormat/>
    <w:uiPriority w:val="0"/>
    <w:rPr>
      <w:rFonts w:eastAsia="Calibri" w:cs="Calibri"/>
      <w:color w:val="0000FF"/>
      <w:sz w:val="22"/>
      <w:szCs w:val="22"/>
      <w:u w:val="single"/>
      <w:lang w:eastAsia="en-US"/>
    </w:rPr>
  </w:style>
  <w:style w:type="character" w:customStyle="1" w:styleId="868">
    <w:name w:val="ListLabel 771"/>
    <w:qFormat/>
    <w:uiPriority w:val="0"/>
    <w:rPr>
      <w:rFonts w:cs="Times New Roman"/>
      <w:color w:val="2A6099"/>
      <w:sz w:val="22"/>
      <w:szCs w:val="22"/>
      <w:highlight w:val="white"/>
      <w:u w:val="none"/>
    </w:rPr>
  </w:style>
  <w:style w:type="character" w:customStyle="1" w:styleId="869">
    <w:name w:val="ListLabel 772"/>
    <w:qFormat/>
    <w:uiPriority w:val="0"/>
    <w:rPr>
      <w:rFonts w:eastAsia="Times New Roman" w:cs="Times New Roman"/>
      <w:color w:val="2A6099"/>
      <w:sz w:val="22"/>
      <w:szCs w:val="22"/>
      <w:lang w:val="de-DE"/>
    </w:rPr>
  </w:style>
  <w:style w:type="character" w:customStyle="1" w:styleId="870">
    <w:name w:val="ListLabel 773"/>
    <w:qFormat/>
    <w:uiPriority w:val="0"/>
    <w:rPr>
      <w:rFonts w:eastAsia="SimSun" w:cs="Calibri"/>
      <w:color w:val="2A6099"/>
      <w:sz w:val="22"/>
      <w:szCs w:val="22"/>
      <w:lang w:val="de-DE" w:eastAsia="zh-CN" w:bidi="hi-IN"/>
    </w:rPr>
  </w:style>
  <w:style w:type="character" w:customStyle="1" w:styleId="871">
    <w:name w:val="ListLabel 774"/>
    <w:qFormat/>
    <w:uiPriority w:val="0"/>
    <w:rPr>
      <w:rFonts w:eastAsia="SimSun" w:cs="Calibri"/>
      <w:color w:val="2A6099"/>
      <w:sz w:val="22"/>
      <w:szCs w:val="22"/>
      <w:lang w:val="en-BZ" w:eastAsia="zh-CN" w:bidi="hi-IN"/>
    </w:rPr>
  </w:style>
  <w:style w:type="character" w:customStyle="1" w:styleId="872">
    <w:name w:val="ListLabel 775"/>
    <w:qFormat/>
    <w:uiPriority w:val="0"/>
    <w:rPr>
      <w:rFonts w:cs="Times New Roman"/>
      <w:color w:val="000000"/>
      <w:sz w:val="22"/>
      <w:szCs w:val="22"/>
      <w:highlight w:val="white"/>
      <w:u w:val="none"/>
    </w:rPr>
  </w:style>
  <w:style w:type="character" w:customStyle="1" w:styleId="873">
    <w:name w:val="ListLabel 776"/>
    <w:qFormat/>
    <w:uiPriority w:val="0"/>
    <w:rPr>
      <w:rFonts w:cs="Times New Roman"/>
      <w:sz w:val="22"/>
      <w:szCs w:val="22"/>
    </w:rPr>
  </w:style>
  <w:style w:type="character" w:customStyle="1" w:styleId="874">
    <w:name w:val="ListLabel 777"/>
    <w:qFormat/>
    <w:uiPriority w:val="0"/>
    <w:rPr>
      <w:rFonts w:cs="Times New Roman"/>
      <w:color w:val="3465A4"/>
      <w:sz w:val="22"/>
      <w:szCs w:val="22"/>
      <w:highlight w:val="white"/>
    </w:rPr>
  </w:style>
  <w:style w:type="character" w:customStyle="1" w:styleId="875">
    <w:name w:val="ListLabel 778"/>
    <w:qFormat/>
    <w:uiPriority w:val="0"/>
    <w:rPr>
      <w:spacing w:val="2"/>
      <w:sz w:val="22"/>
      <w:szCs w:val="22"/>
    </w:rPr>
  </w:style>
  <w:style w:type="character" w:customStyle="1" w:styleId="876">
    <w:name w:val="ListLabel 779"/>
    <w:qFormat/>
    <w:uiPriority w:val="0"/>
    <w:rPr>
      <w:rFonts w:ascii="Times New Roman" w:hAnsi="Times New Roman" w:cs="Times New Roman"/>
      <w:sz w:val="20"/>
    </w:rPr>
  </w:style>
  <w:style w:type="character" w:customStyle="1" w:styleId="877">
    <w:name w:val="ListLabel 780"/>
    <w:qFormat/>
    <w:uiPriority w:val="0"/>
    <w:rPr>
      <w:rFonts w:ascii="Times New Roman" w:hAnsi="Times New Roman" w:cs="Times New Roman"/>
      <w:b/>
      <w:spacing w:val="6"/>
      <w:sz w:val="22"/>
      <w:szCs w:val="19"/>
    </w:rPr>
  </w:style>
  <w:style w:type="character" w:customStyle="1" w:styleId="878">
    <w:name w:val="ListLabel 781"/>
    <w:qFormat/>
    <w:uiPriority w:val="0"/>
    <w:rPr>
      <w:rFonts w:ascii="Times New Roman" w:hAnsi="Times New Roman" w:cs="Times New Roman"/>
      <w:spacing w:val="7"/>
      <w:sz w:val="22"/>
      <w:szCs w:val="19"/>
    </w:rPr>
  </w:style>
  <w:style w:type="character" w:customStyle="1" w:styleId="879">
    <w:name w:val="ListLabel 782"/>
    <w:qFormat/>
    <w:uiPriority w:val="0"/>
    <w:rPr>
      <w:rFonts w:cs="Times New Roman"/>
      <w:spacing w:val="3"/>
      <w:sz w:val="19"/>
      <w:szCs w:val="19"/>
    </w:rPr>
  </w:style>
  <w:style w:type="character" w:customStyle="1" w:styleId="880">
    <w:name w:val="ListLabel 783"/>
    <w:qFormat/>
    <w:uiPriority w:val="0"/>
    <w:rPr>
      <w:rFonts w:cs="Times New Roman"/>
      <w:spacing w:val="5"/>
      <w:sz w:val="20"/>
      <w:szCs w:val="20"/>
    </w:rPr>
  </w:style>
  <w:style w:type="character" w:customStyle="1" w:styleId="881">
    <w:name w:val="ListLabel 784"/>
    <w:qFormat/>
    <w:uiPriority w:val="0"/>
    <w:rPr>
      <w:rFonts w:ascii="Times New Roman" w:hAnsi="Times New Roman" w:cs="Times New Roman"/>
      <w:sz w:val="22"/>
      <w:szCs w:val="20"/>
    </w:rPr>
  </w:style>
  <w:style w:type="character" w:customStyle="1" w:styleId="882">
    <w:name w:val="ListLabel 785"/>
    <w:qFormat/>
    <w:uiPriority w:val="0"/>
    <w:rPr>
      <w:rFonts w:eastAsia="Times New Roman" w:cs="Arial"/>
      <w:color w:val="00000A"/>
      <w:sz w:val="16"/>
      <w:szCs w:val="16"/>
    </w:rPr>
  </w:style>
  <w:style w:type="character" w:customStyle="1" w:styleId="883">
    <w:name w:val="ListLabel 786"/>
    <w:qFormat/>
    <w:uiPriority w:val="0"/>
    <w:rPr>
      <w:rFonts w:cs="Times New Roman"/>
    </w:rPr>
  </w:style>
  <w:style w:type="character" w:customStyle="1" w:styleId="884">
    <w:name w:val="ListLabel 787"/>
    <w:qFormat/>
    <w:uiPriority w:val="0"/>
    <w:rPr>
      <w:rFonts w:cs="Times New Roman"/>
    </w:rPr>
  </w:style>
  <w:style w:type="character" w:customStyle="1" w:styleId="885">
    <w:name w:val="ListLabel 788"/>
    <w:qFormat/>
    <w:uiPriority w:val="0"/>
    <w:rPr>
      <w:rFonts w:cs="Times New Roman"/>
    </w:rPr>
  </w:style>
  <w:style w:type="character" w:customStyle="1" w:styleId="886">
    <w:name w:val="ListLabel 789"/>
    <w:qFormat/>
    <w:uiPriority w:val="0"/>
    <w:rPr>
      <w:rFonts w:cs="Times New Roman"/>
    </w:rPr>
  </w:style>
  <w:style w:type="character" w:customStyle="1" w:styleId="887">
    <w:name w:val="ListLabel 790"/>
    <w:qFormat/>
    <w:uiPriority w:val="0"/>
    <w:rPr>
      <w:rFonts w:cs="Times New Roman"/>
    </w:rPr>
  </w:style>
  <w:style w:type="character" w:customStyle="1" w:styleId="888">
    <w:name w:val="ListLabel 791"/>
    <w:qFormat/>
    <w:uiPriority w:val="0"/>
    <w:rPr>
      <w:rFonts w:cs="Times New Roman"/>
    </w:rPr>
  </w:style>
  <w:style w:type="character" w:customStyle="1" w:styleId="889">
    <w:name w:val="ListLabel 792"/>
    <w:qFormat/>
    <w:uiPriority w:val="0"/>
    <w:rPr>
      <w:rFonts w:cs="Times New Roman"/>
    </w:rPr>
  </w:style>
  <w:style w:type="character" w:customStyle="1" w:styleId="890">
    <w:name w:val="ListLabel 793"/>
    <w:qFormat/>
    <w:uiPriority w:val="0"/>
    <w:rPr>
      <w:rFonts w:ascii="Times New Roman" w:hAnsi="Times New Roman" w:cs="Times New Roman"/>
      <w:sz w:val="20"/>
      <w:szCs w:val="20"/>
    </w:rPr>
  </w:style>
  <w:style w:type="character" w:customStyle="1" w:styleId="891">
    <w:name w:val="ListLabel 794"/>
    <w:qFormat/>
    <w:uiPriority w:val="0"/>
    <w:rPr>
      <w:rFonts w:eastAsia="Times New Roman" w:cs="Arial"/>
      <w:color w:val="00000A"/>
      <w:sz w:val="16"/>
      <w:szCs w:val="16"/>
    </w:rPr>
  </w:style>
  <w:style w:type="character" w:customStyle="1" w:styleId="892">
    <w:name w:val="ListLabel 795"/>
    <w:qFormat/>
    <w:uiPriority w:val="0"/>
    <w:rPr>
      <w:rFonts w:cs="Times New Roman"/>
    </w:rPr>
  </w:style>
  <w:style w:type="character" w:customStyle="1" w:styleId="893">
    <w:name w:val="ListLabel 796"/>
    <w:qFormat/>
    <w:uiPriority w:val="0"/>
    <w:rPr>
      <w:rFonts w:cs="Times New Roman"/>
    </w:rPr>
  </w:style>
  <w:style w:type="character" w:customStyle="1" w:styleId="894">
    <w:name w:val="ListLabel 797"/>
    <w:qFormat/>
    <w:uiPriority w:val="0"/>
    <w:rPr>
      <w:rFonts w:cs="Times New Roman"/>
    </w:rPr>
  </w:style>
  <w:style w:type="character" w:customStyle="1" w:styleId="895">
    <w:name w:val="ListLabel 798"/>
    <w:qFormat/>
    <w:uiPriority w:val="0"/>
    <w:rPr>
      <w:rFonts w:cs="Times New Roman"/>
    </w:rPr>
  </w:style>
  <w:style w:type="character" w:customStyle="1" w:styleId="896">
    <w:name w:val="ListLabel 799"/>
    <w:qFormat/>
    <w:uiPriority w:val="0"/>
    <w:rPr>
      <w:rFonts w:cs="Times New Roman"/>
    </w:rPr>
  </w:style>
  <w:style w:type="character" w:customStyle="1" w:styleId="897">
    <w:name w:val="ListLabel 800"/>
    <w:qFormat/>
    <w:uiPriority w:val="0"/>
    <w:rPr>
      <w:rFonts w:cs="Times New Roman"/>
    </w:rPr>
  </w:style>
  <w:style w:type="character" w:customStyle="1" w:styleId="898">
    <w:name w:val="ListLabel 801"/>
    <w:qFormat/>
    <w:uiPriority w:val="0"/>
    <w:rPr>
      <w:rFonts w:cs="Times New Roman"/>
    </w:rPr>
  </w:style>
  <w:style w:type="character" w:customStyle="1" w:styleId="899">
    <w:name w:val="ListLabel 802"/>
    <w:qFormat/>
    <w:uiPriority w:val="0"/>
    <w:rPr>
      <w:rFonts w:cs="Times New Roman"/>
      <w:spacing w:val="2"/>
      <w:sz w:val="19"/>
      <w:szCs w:val="19"/>
    </w:rPr>
  </w:style>
  <w:style w:type="character" w:customStyle="1" w:styleId="900">
    <w:name w:val="ListLabel 803"/>
    <w:qFormat/>
    <w:uiPriority w:val="0"/>
    <w:rPr>
      <w:rFonts w:ascii="Times New Roman" w:hAnsi="Times New Roman" w:cs="Times New Roman"/>
      <w:b/>
      <w:bCs/>
      <w:i/>
      <w:iCs/>
      <w:sz w:val="22"/>
      <w:szCs w:val="19"/>
    </w:rPr>
  </w:style>
  <w:style w:type="character" w:customStyle="1" w:styleId="901">
    <w:name w:val="ListLabel 804"/>
    <w:qFormat/>
    <w:uiPriority w:val="0"/>
    <w:rPr>
      <w:rFonts w:ascii="Times New Roman" w:hAnsi="Times New Roman" w:cs="Times New Roman"/>
      <w:spacing w:val="-1"/>
      <w:sz w:val="22"/>
      <w:szCs w:val="20"/>
    </w:rPr>
  </w:style>
  <w:style w:type="character" w:customStyle="1" w:styleId="902">
    <w:name w:val="ListLabel 805"/>
    <w:qFormat/>
    <w:uiPriority w:val="0"/>
    <w:rPr>
      <w:rFonts w:ascii="Times New Roman" w:hAnsi="Times New Roman" w:cs="Times New Roman"/>
      <w:b/>
      <w:sz w:val="22"/>
      <w:szCs w:val="19"/>
    </w:rPr>
  </w:style>
  <w:style w:type="character" w:customStyle="1" w:styleId="903">
    <w:name w:val="ListLabel 806"/>
    <w:qFormat/>
    <w:uiPriority w:val="0"/>
    <w:rPr>
      <w:rFonts w:cs="Times New Roman"/>
      <w:sz w:val="19"/>
      <w:szCs w:val="19"/>
    </w:rPr>
  </w:style>
  <w:style w:type="character" w:customStyle="1" w:styleId="904">
    <w:name w:val="ListLabel 807"/>
    <w:qFormat/>
    <w:uiPriority w:val="0"/>
    <w:rPr>
      <w:rFonts w:ascii="Times New Roman" w:hAnsi="Times New Roman" w:cs="Times New Roman"/>
      <w:b/>
      <w:sz w:val="22"/>
      <w:szCs w:val="20"/>
    </w:rPr>
  </w:style>
  <w:style w:type="character" w:customStyle="1" w:styleId="905">
    <w:name w:val="ListLabel 808"/>
    <w:qFormat/>
    <w:uiPriority w:val="0"/>
    <w:rPr>
      <w:rFonts w:ascii="Times New Roman" w:hAnsi="Times New Roman" w:cs="Times New Roman"/>
      <w:sz w:val="22"/>
      <w:szCs w:val="20"/>
    </w:rPr>
  </w:style>
  <w:style w:type="character" w:customStyle="1" w:styleId="906">
    <w:name w:val="ListLabel 809"/>
    <w:qFormat/>
    <w:uiPriority w:val="0"/>
    <w:rPr>
      <w:rFonts w:cs="Times New Roman"/>
      <w:b/>
      <w:bCs/>
      <w:sz w:val="19"/>
      <w:szCs w:val="19"/>
    </w:rPr>
  </w:style>
  <w:style w:type="character" w:customStyle="1" w:styleId="907">
    <w:name w:val="ListLabel 810"/>
    <w:qFormat/>
    <w:uiPriority w:val="0"/>
    <w:rPr>
      <w:rFonts w:ascii="Times New Roman" w:hAnsi="Times New Roman" w:cs="Times New Roman"/>
      <w:b/>
      <w:bCs/>
      <w:sz w:val="22"/>
      <w:szCs w:val="19"/>
    </w:rPr>
  </w:style>
  <w:style w:type="character" w:customStyle="1" w:styleId="908">
    <w:name w:val="ListLabel 811"/>
    <w:qFormat/>
    <w:uiPriority w:val="0"/>
    <w:rPr>
      <w:rFonts w:ascii="Times New Roman" w:hAnsi="Times New Roman" w:cs="Times New Roman"/>
      <w:sz w:val="22"/>
      <w:szCs w:val="19"/>
    </w:rPr>
  </w:style>
  <w:style w:type="character" w:customStyle="1" w:styleId="909">
    <w:name w:val="ListLabel 812"/>
    <w:qFormat/>
    <w:uiPriority w:val="0"/>
    <w:rPr>
      <w:rFonts w:ascii="Times New Roman" w:hAnsi="Times New Roman" w:cs="Times New Roman"/>
      <w:sz w:val="22"/>
      <w:szCs w:val="19"/>
    </w:rPr>
  </w:style>
  <w:style w:type="character" w:customStyle="1" w:styleId="910">
    <w:name w:val="ListLabel 813"/>
    <w:qFormat/>
    <w:uiPriority w:val="0"/>
    <w:rPr>
      <w:rFonts w:cs="Times New Roman"/>
      <w:spacing w:val="3"/>
      <w:sz w:val="19"/>
      <w:szCs w:val="19"/>
    </w:rPr>
  </w:style>
  <w:style w:type="character" w:customStyle="1" w:styleId="911">
    <w:name w:val="ListLabel 814"/>
    <w:qFormat/>
    <w:uiPriority w:val="0"/>
    <w:rPr>
      <w:rFonts w:ascii="Times New Roman" w:hAnsi="Times New Roman" w:cs="Times New Roman"/>
      <w:spacing w:val="3"/>
      <w:sz w:val="22"/>
      <w:szCs w:val="19"/>
    </w:rPr>
  </w:style>
  <w:style w:type="character" w:customStyle="1" w:styleId="912">
    <w:name w:val="ListLabel 815"/>
    <w:qFormat/>
    <w:uiPriority w:val="0"/>
    <w:rPr>
      <w:rFonts w:cs="Times New Roman"/>
      <w:b/>
      <w:bCs/>
      <w:spacing w:val="5"/>
      <w:sz w:val="22"/>
      <w:szCs w:val="19"/>
    </w:rPr>
  </w:style>
  <w:style w:type="character" w:customStyle="1" w:styleId="913">
    <w:name w:val="ListLabel 816"/>
    <w:qFormat/>
    <w:uiPriority w:val="0"/>
    <w:rPr>
      <w:rFonts w:ascii="Times New Roman" w:hAnsi="Times New Roman" w:cs="Times New Roman"/>
      <w:b/>
      <w:bCs/>
      <w:spacing w:val="5"/>
      <w:sz w:val="22"/>
      <w:szCs w:val="19"/>
    </w:rPr>
  </w:style>
  <w:style w:type="character" w:customStyle="1" w:styleId="914">
    <w:name w:val="ListLabel 817"/>
    <w:qFormat/>
    <w:uiPriority w:val="0"/>
    <w:rPr>
      <w:rFonts w:ascii="Times New Roman" w:hAnsi="Times New Roman" w:cs="Times New Roman"/>
      <w:sz w:val="22"/>
      <w:szCs w:val="19"/>
    </w:rPr>
  </w:style>
  <w:style w:type="character" w:customStyle="1" w:styleId="915">
    <w:name w:val="ListLabel 818"/>
    <w:qFormat/>
    <w:uiPriority w:val="0"/>
    <w:rPr>
      <w:rFonts w:ascii="Times New Roman" w:hAnsi="Times New Roman" w:cs="Times New Roman"/>
      <w:spacing w:val="4"/>
      <w:sz w:val="22"/>
      <w:szCs w:val="19"/>
    </w:rPr>
  </w:style>
  <w:style w:type="character" w:customStyle="1" w:styleId="916">
    <w:name w:val="ListLabel 819"/>
    <w:qFormat/>
    <w:uiPriority w:val="0"/>
    <w:rPr>
      <w:rFonts w:cs="Times New Roman"/>
      <w:spacing w:val="3"/>
      <w:sz w:val="19"/>
      <w:szCs w:val="19"/>
    </w:rPr>
  </w:style>
  <w:style w:type="character" w:customStyle="1" w:styleId="917">
    <w:name w:val="ListLabel 820"/>
    <w:qFormat/>
    <w:uiPriority w:val="0"/>
    <w:rPr>
      <w:rFonts w:ascii="Times New Roman" w:hAnsi="Times New Roman" w:cs="Times New Roman"/>
      <w:spacing w:val="3"/>
      <w:sz w:val="22"/>
      <w:szCs w:val="19"/>
    </w:rPr>
  </w:style>
  <w:style w:type="character" w:customStyle="1" w:styleId="918">
    <w:name w:val="ListLabel 821"/>
    <w:qFormat/>
    <w:uiPriority w:val="0"/>
    <w:rPr>
      <w:rFonts w:ascii="Times New Roman" w:hAnsi="Times New Roman" w:cs="Times New Roman"/>
      <w:sz w:val="22"/>
      <w:szCs w:val="19"/>
    </w:rPr>
  </w:style>
  <w:style w:type="character" w:customStyle="1" w:styleId="919">
    <w:name w:val="ListLabel 822"/>
    <w:qFormat/>
    <w:uiPriority w:val="0"/>
    <w:rPr>
      <w:rFonts w:ascii="Times New Roman" w:hAnsi="Times New Roman" w:cs="Times New Roman"/>
      <w:sz w:val="22"/>
      <w:szCs w:val="20"/>
    </w:rPr>
  </w:style>
  <w:style w:type="character" w:customStyle="1" w:styleId="920">
    <w:name w:val="ListLabel 823"/>
    <w:qFormat/>
    <w:uiPriority w:val="0"/>
    <w:rPr>
      <w:rFonts w:ascii="Times New Roman" w:hAnsi="Times New Roman" w:cs="Times New Roman"/>
      <w:sz w:val="22"/>
      <w:szCs w:val="20"/>
    </w:rPr>
  </w:style>
  <w:style w:type="character" w:customStyle="1" w:styleId="921">
    <w:name w:val="ListLabel 824"/>
    <w:qFormat/>
    <w:uiPriority w:val="0"/>
    <w:rPr>
      <w:rFonts w:cs="Times New Roman"/>
      <w:sz w:val="20"/>
      <w:szCs w:val="20"/>
    </w:rPr>
  </w:style>
  <w:style w:type="character" w:customStyle="1" w:styleId="922">
    <w:name w:val="ListLabel 825"/>
    <w:qFormat/>
    <w:uiPriority w:val="0"/>
    <w:rPr>
      <w:rFonts w:ascii="Times New Roman" w:hAnsi="Times New Roman" w:cs="Times New Roman"/>
      <w:spacing w:val="1"/>
      <w:sz w:val="22"/>
      <w:szCs w:val="19"/>
    </w:rPr>
  </w:style>
  <w:style w:type="character" w:customStyle="1" w:styleId="923">
    <w:name w:val="ListLabel 826"/>
    <w:qFormat/>
    <w:uiPriority w:val="0"/>
    <w:rPr>
      <w:rFonts w:ascii="Times New Roman" w:hAnsi="Times New Roman" w:cs="Times New Roman"/>
      <w:color w:val="00000A"/>
      <w:sz w:val="22"/>
    </w:rPr>
  </w:style>
  <w:style w:type="character" w:customStyle="1" w:styleId="924">
    <w:name w:val="ListLabel 827"/>
    <w:qFormat/>
    <w:uiPriority w:val="0"/>
    <w:rPr>
      <w:rFonts w:cs="Times New Roman"/>
      <w:sz w:val="20"/>
    </w:rPr>
  </w:style>
  <w:style w:type="character" w:customStyle="1" w:styleId="925">
    <w:name w:val="ListLabel 828"/>
    <w:qFormat/>
    <w:uiPriority w:val="0"/>
    <w:rPr>
      <w:rFonts w:ascii="Times New Roman" w:hAnsi="Times New Roman" w:cs="Times New Roman"/>
      <w:sz w:val="20"/>
    </w:rPr>
  </w:style>
  <w:style w:type="character" w:customStyle="1" w:styleId="926">
    <w:name w:val="ListLabel 829"/>
    <w:qFormat/>
    <w:uiPriority w:val="0"/>
    <w:rPr>
      <w:rFonts w:cs="Times New Roman"/>
      <w:sz w:val="20"/>
    </w:rPr>
  </w:style>
  <w:style w:type="character" w:customStyle="1" w:styleId="927">
    <w:name w:val="ListLabel 830"/>
    <w:qFormat/>
    <w:uiPriority w:val="0"/>
    <w:rPr>
      <w:rFonts w:cs="Times New Roman"/>
    </w:rPr>
  </w:style>
  <w:style w:type="character" w:customStyle="1" w:styleId="928">
    <w:name w:val="ListLabel 831"/>
    <w:qFormat/>
    <w:uiPriority w:val="0"/>
    <w:rPr>
      <w:rFonts w:cs="Times New Roman"/>
    </w:rPr>
  </w:style>
  <w:style w:type="character" w:customStyle="1" w:styleId="929">
    <w:name w:val="ListLabel 832"/>
    <w:qFormat/>
    <w:uiPriority w:val="0"/>
    <w:rPr>
      <w:rFonts w:cs="Times New Roman"/>
    </w:rPr>
  </w:style>
  <w:style w:type="character" w:customStyle="1" w:styleId="930">
    <w:name w:val="ListLabel 833"/>
    <w:qFormat/>
    <w:uiPriority w:val="0"/>
    <w:rPr>
      <w:rFonts w:cs="Times New Roman"/>
    </w:rPr>
  </w:style>
  <w:style w:type="character" w:customStyle="1" w:styleId="931">
    <w:name w:val="ListLabel 834"/>
    <w:qFormat/>
    <w:uiPriority w:val="0"/>
    <w:rPr>
      <w:rFonts w:cs="Times New Roman"/>
    </w:rPr>
  </w:style>
  <w:style w:type="character" w:customStyle="1" w:styleId="932">
    <w:name w:val="ListLabel 835"/>
    <w:qFormat/>
    <w:uiPriority w:val="0"/>
    <w:rPr>
      <w:rFonts w:ascii="Times New Roman" w:hAnsi="Times New Roman" w:cs="Times New Roman"/>
      <w:b/>
      <w:sz w:val="22"/>
    </w:rPr>
  </w:style>
  <w:style w:type="character" w:customStyle="1" w:styleId="933">
    <w:name w:val="ListLabel 836"/>
    <w:qFormat/>
    <w:uiPriority w:val="0"/>
    <w:rPr>
      <w:rFonts w:cs="Times New Roman"/>
    </w:rPr>
  </w:style>
  <w:style w:type="character" w:customStyle="1" w:styleId="934">
    <w:name w:val="ListLabel 837"/>
    <w:qFormat/>
    <w:uiPriority w:val="0"/>
    <w:rPr>
      <w:rFonts w:cs="Times New Roman"/>
    </w:rPr>
  </w:style>
  <w:style w:type="character" w:customStyle="1" w:styleId="935">
    <w:name w:val="ListLabel 838"/>
    <w:qFormat/>
    <w:uiPriority w:val="0"/>
    <w:rPr>
      <w:rFonts w:cs="Times New Roman"/>
    </w:rPr>
  </w:style>
  <w:style w:type="character" w:customStyle="1" w:styleId="936">
    <w:name w:val="ListLabel 839"/>
    <w:qFormat/>
    <w:uiPriority w:val="0"/>
    <w:rPr>
      <w:rFonts w:cs="Times New Roman"/>
    </w:rPr>
  </w:style>
  <w:style w:type="character" w:customStyle="1" w:styleId="937">
    <w:name w:val="ListLabel 840"/>
    <w:qFormat/>
    <w:uiPriority w:val="0"/>
    <w:rPr>
      <w:rFonts w:cs="Times New Roman"/>
    </w:rPr>
  </w:style>
  <w:style w:type="character" w:customStyle="1" w:styleId="938">
    <w:name w:val="ListLabel 841"/>
    <w:qFormat/>
    <w:uiPriority w:val="0"/>
    <w:rPr>
      <w:rFonts w:cs="Times New Roman"/>
    </w:rPr>
  </w:style>
  <w:style w:type="character" w:customStyle="1" w:styleId="939">
    <w:name w:val="ListLabel 842"/>
    <w:qFormat/>
    <w:uiPriority w:val="0"/>
    <w:rPr>
      <w:rFonts w:cs="Times New Roman"/>
    </w:rPr>
  </w:style>
  <w:style w:type="character" w:customStyle="1" w:styleId="940">
    <w:name w:val="ListLabel 843"/>
    <w:qFormat/>
    <w:uiPriority w:val="0"/>
    <w:rPr>
      <w:rFonts w:cs="Times New Roman"/>
    </w:rPr>
  </w:style>
  <w:style w:type="character" w:customStyle="1" w:styleId="941">
    <w:name w:val="ListLabel 844"/>
    <w:qFormat/>
    <w:uiPriority w:val="0"/>
    <w:rPr>
      <w:rFonts w:ascii="Times New Roman" w:hAnsi="Times New Roman" w:cs="Tahoma"/>
      <w:sz w:val="22"/>
      <w:szCs w:val="18"/>
    </w:rPr>
  </w:style>
  <w:style w:type="character" w:customStyle="1" w:styleId="942">
    <w:name w:val="ListLabel 845"/>
    <w:qFormat/>
    <w:uiPriority w:val="0"/>
    <w:rPr>
      <w:rFonts w:ascii="Times New Roman" w:hAnsi="Times New Roman" w:cs="Tahoma"/>
      <w:sz w:val="22"/>
      <w:szCs w:val="18"/>
    </w:rPr>
  </w:style>
  <w:style w:type="character" w:customStyle="1" w:styleId="943">
    <w:name w:val="ListLabel 846"/>
    <w:qFormat/>
    <w:uiPriority w:val="0"/>
    <w:rPr>
      <w:rFonts w:ascii="Times New Roman" w:hAnsi="Times New Roman" w:cs="Times New Roman"/>
      <w:sz w:val="22"/>
    </w:rPr>
  </w:style>
  <w:style w:type="character" w:customStyle="1" w:styleId="944">
    <w:name w:val="ListLabel 847"/>
    <w:qFormat/>
    <w:uiPriority w:val="0"/>
    <w:rPr>
      <w:rFonts w:cs="Times New Roman"/>
    </w:rPr>
  </w:style>
  <w:style w:type="character" w:customStyle="1" w:styleId="945">
    <w:name w:val="ListLabel 848"/>
    <w:qFormat/>
    <w:uiPriority w:val="0"/>
    <w:rPr>
      <w:rFonts w:cs="Times New Roman"/>
    </w:rPr>
  </w:style>
  <w:style w:type="character" w:customStyle="1" w:styleId="946">
    <w:name w:val="ListLabel 849"/>
    <w:qFormat/>
    <w:uiPriority w:val="0"/>
    <w:rPr>
      <w:rFonts w:cs="Times New Roman"/>
    </w:rPr>
  </w:style>
  <w:style w:type="character" w:customStyle="1" w:styleId="947">
    <w:name w:val="ListLabel 850"/>
    <w:qFormat/>
    <w:uiPriority w:val="0"/>
    <w:rPr>
      <w:rFonts w:cs="Times New Roman"/>
    </w:rPr>
  </w:style>
  <w:style w:type="character" w:customStyle="1" w:styleId="948">
    <w:name w:val="ListLabel 851"/>
    <w:qFormat/>
    <w:uiPriority w:val="0"/>
    <w:rPr>
      <w:rFonts w:cs="Times New Roman"/>
    </w:rPr>
  </w:style>
  <w:style w:type="character" w:customStyle="1" w:styleId="949">
    <w:name w:val="ListLabel 852"/>
    <w:qFormat/>
    <w:uiPriority w:val="0"/>
    <w:rPr>
      <w:rFonts w:cs="Times New Roman"/>
    </w:rPr>
  </w:style>
  <w:style w:type="character" w:customStyle="1" w:styleId="950">
    <w:name w:val="ListLabel 853"/>
    <w:qFormat/>
    <w:uiPriority w:val="0"/>
    <w:rPr>
      <w:rFonts w:cs="Times New Roman"/>
    </w:rPr>
  </w:style>
  <w:style w:type="character" w:customStyle="1" w:styleId="951">
    <w:name w:val="ListLabel 854"/>
    <w:qFormat/>
    <w:uiPriority w:val="0"/>
    <w:rPr>
      <w:rFonts w:cs="Times New Roman"/>
    </w:rPr>
  </w:style>
  <w:style w:type="character" w:customStyle="1" w:styleId="952">
    <w:name w:val="ListLabel 855"/>
    <w:qFormat/>
    <w:uiPriority w:val="0"/>
    <w:rPr>
      <w:rFonts w:ascii="Times New Roman" w:hAnsi="Times New Roman" w:cs="Calibri"/>
      <w:sz w:val="22"/>
      <w:szCs w:val="24"/>
      <w:lang w:eastAsia="pl-PL"/>
    </w:rPr>
  </w:style>
  <w:style w:type="character" w:customStyle="1" w:styleId="953">
    <w:name w:val="ListLabel 856"/>
    <w:qFormat/>
    <w:uiPriority w:val="0"/>
    <w:rPr>
      <w:rFonts w:ascii="Times New Roman" w:hAnsi="Times New Roman" w:cs="Times New Roman"/>
      <w:sz w:val="22"/>
      <w:szCs w:val="24"/>
    </w:rPr>
  </w:style>
  <w:style w:type="character" w:customStyle="1" w:styleId="954">
    <w:name w:val="ListLabel 857"/>
    <w:qFormat/>
    <w:uiPriority w:val="0"/>
    <w:rPr>
      <w:rFonts w:eastAsia="Times New Roman" w:cs="Times New Roman"/>
      <w:color w:val="2A6099"/>
      <w:sz w:val="22"/>
      <w:szCs w:val="22"/>
      <w:u w:val="single"/>
      <w:lang w:val="de-DE"/>
    </w:rPr>
  </w:style>
  <w:style w:type="character" w:customStyle="1" w:styleId="955">
    <w:name w:val="ListLabel 858"/>
    <w:qFormat/>
    <w:uiPriority w:val="0"/>
    <w:rPr>
      <w:rFonts w:eastAsia="SimSun" w:cs="Calibri"/>
      <w:color w:val="2A6099"/>
      <w:sz w:val="22"/>
      <w:szCs w:val="22"/>
      <w:u w:val="single"/>
      <w:lang w:val="de-DE" w:eastAsia="zh-CN" w:bidi="hi-IN"/>
    </w:rPr>
  </w:style>
  <w:style w:type="character" w:customStyle="1" w:styleId="956">
    <w:name w:val="ListLabel 859"/>
    <w:qFormat/>
    <w:uiPriority w:val="0"/>
    <w:rPr>
      <w:rFonts w:eastAsia="SimSun" w:cs="Calibri"/>
      <w:color w:val="2A6099"/>
      <w:sz w:val="22"/>
      <w:szCs w:val="22"/>
      <w:u w:val="single"/>
      <w:lang w:val="en-BZ" w:eastAsia="zh-CN" w:bidi="hi-IN"/>
    </w:rPr>
  </w:style>
  <w:style w:type="character" w:customStyle="1" w:styleId="957">
    <w:name w:val="ListLabel 860"/>
    <w:qFormat/>
    <w:uiPriority w:val="0"/>
    <w:rPr>
      <w:rFonts w:eastAsia="Calibri" w:cs="Calibri"/>
      <w:color w:val="0000FF"/>
      <w:sz w:val="22"/>
      <w:szCs w:val="22"/>
      <w:u w:val="single"/>
      <w:lang w:eastAsia="en-US"/>
    </w:rPr>
  </w:style>
  <w:style w:type="character" w:customStyle="1" w:styleId="958">
    <w:name w:val="ListLabel 861"/>
    <w:qFormat/>
    <w:uiPriority w:val="0"/>
    <w:rPr>
      <w:rFonts w:cs="Times New Roman"/>
      <w:color w:val="2A6099"/>
      <w:sz w:val="22"/>
      <w:szCs w:val="22"/>
      <w:highlight w:val="white"/>
      <w:u w:val="none"/>
    </w:rPr>
  </w:style>
  <w:style w:type="character" w:customStyle="1" w:styleId="959">
    <w:name w:val="ListLabel 862"/>
    <w:qFormat/>
    <w:uiPriority w:val="0"/>
    <w:rPr>
      <w:rFonts w:eastAsia="Times New Roman" w:cs="Times New Roman"/>
      <w:color w:val="2A6099"/>
      <w:sz w:val="22"/>
      <w:szCs w:val="22"/>
      <w:lang w:val="de-DE"/>
    </w:rPr>
  </w:style>
  <w:style w:type="character" w:customStyle="1" w:styleId="960">
    <w:name w:val="ListLabel 863"/>
    <w:qFormat/>
    <w:uiPriority w:val="0"/>
    <w:rPr>
      <w:rFonts w:eastAsia="SimSun" w:cs="Calibri"/>
      <w:color w:val="2A6099"/>
      <w:sz w:val="22"/>
      <w:szCs w:val="22"/>
      <w:lang w:val="de-DE" w:eastAsia="zh-CN" w:bidi="hi-IN"/>
    </w:rPr>
  </w:style>
  <w:style w:type="character" w:customStyle="1" w:styleId="961">
    <w:name w:val="ListLabel 864"/>
    <w:qFormat/>
    <w:uiPriority w:val="0"/>
    <w:rPr>
      <w:rFonts w:eastAsia="SimSun" w:cs="Calibri"/>
      <w:color w:val="2A6099"/>
      <w:sz w:val="22"/>
      <w:szCs w:val="22"/>
      <w:lang w:val="en-BZ" w:eastAsia="zh-CN" w:bidi="hi-IN"/>
    </w:rPr>
  </w:style>
  <w:style w:type="character" w:customStyle="1" w:styleId="962">
    <w:name w:val="ListLabel 865"/>
    <w:qFormat/>
    <w:uiPriority w:val="0"/>
    <w:rPr>
      <w:rFonts w:cs="Times New Roman"/>
      <w:color w:val="000000"/>
      <w:sz w:val="22"/>
      <w:szCs w:val="22"/>
      <w:highlight w:val="white"/>
      <w:u w:val="none"/>
    </w:rPr>
  </w:style>
  <w:style w:type="character" w:customStyle="1" w:styleId="963">
    <w:name w:val="ListLabel 866"/>
    <w:qFormat/>
    <w:uiPriority w:val="0"/>
    <w:rPr>
      <w:rFonts w:cs="Times New Roman"/>
      <w:sz w:val="22"/>
      <w:szCs w:val="22"/>
    </w:rPr>
  </w:style>
  <w:style w:type="character" w:customStyle="1" w:styleId="964">
    <w:name w:val="ListLabel 867"/>
    <w:qFormat/>
    <w:uiPriority w:val="0"/>
    <w:rPr>
      <w:rFonts w:cs="Times New Roman"/>
      <w:color w:val="3465A4"/>
      <w:sz w:val="22"/>
      <w:szCs w:val="22"/>
      <w:highlight w:val="white"/>
    </w:rPr>
  </w:style>
  <w:style w:type="character" w:customStyle="1" w:styleId="965">
    <w:name w:val="ListLabel 868"/>
    <w:qFormat/>
    <w:uiPriority w:val="0"/>
    <w:rPr>
      <w:spacing w:val="2"/>
      <w:sz w:val="22"/>
      <w:szCs w:val="22"/>
    </w:rPr>
  </w:style>
  <w:style w:type="character" w:customStyle="1" w:styleId="966">
    <w:name w:val="ListLabel 869"/>
    <w:qFormat/>
    <w:uiPriority w:val="0"/>
    <w:rPr>
      <w:rFonts w:ascii="Times New Roman" w:hAnsi="Times New Roman" w:cs="Times New Roman"/>
      <w:sz w:val="20"/>
    </w:rPr>
  </w:style>
  <w:style w:type="character" w:customStyle="1" w:styleId="967">
    <w:name w:val="ListLabel 870"/>
    <w:qFormat/>
    <w:uiPriority w:val="0"/>
    <w:rPr>
      <w:rFonts w:ascii="Times New Roman" w:hAnsi="Times New Roman" w:cs="Times New Roman"/>
      <w:b/>
      <w:spacing w:val="6"/>
      <w:sz w:val="22"/>
      <w:szCs w:val="19"/>
    </w:rPr>
  </w:style>
  <w:style w:type="character" w:customStyle="1" w:styleId="968">
    <w:name w:val="ListLabel 871"/>
    <w:qFormat/>
    <w:uiPriority w:val="0"/>
    <w:rPr>
      <w:rFonts w:ascii="Times New Roman" w:hAnsi="Times New Roman" w:cs="Times New Roman"/>
      <w:spacing w:val="7"/>
      <w:sz w:val="22"/>
      <w:szCs w:val="19"/>
    </w:rPr>
  </w:style>
  <w:style w:type="character" w:customStyle="1" w:styleId="969">
    <w:name w:val="ListLabel 872"/>
    <w:qFormat/>
    <w:uiPriority w:val="0"/>
    <w:rPr>
      <w:rFonts w:cs="Times New Roman"/>
      <w:spacing w:val="3"/>
      <w:sz w:val="19"/>
      <w:szCs w:val="19"/>
    </w:rPr>
  </w:style>
  <w:style w:type="character" w:customStyle="1" w:styleId="970">
    <w:name w:val="ListLabel 873"/>
    <w:qFormat/>
    <w:uiPriority w:val="0"/>
    <w:rPr>
      <w:rFonts w:cs="Times New Roman"/>
      <w:spacing w:val="5"/>
      <w:sz w:val="20"/>
      <w:szCs w:val="20"/>
    </w:rPr>
  </w:style>
  <w:style w:type="character" w:customStyle="1" w:styleId="971">
    <w:name w:val="ListLabel 874"/>
    <w:qFormat/>
    <w:uiPriority w:val="0"/>
    <w:rPr>
      <w:rFonts w:ascii="Times New Roman" w:hAnsi="Times New Roman" w:cs="Times New Roman"/>
      <w:sz w:val="22"/>
      <w:szCs w:val="20"/>
    </w:rPr>
  </w:style>
  <w:style w:type="character" w:customStyle="1" w:styleId="972">
    <w:name w:val="ListLabel 875"/>
    <w:qFormat/>
    <w:uiPriority w:val="0"/>
    <w:rPr>
      <w:rFonts w:eastAsia="Times New Roman" w:cs="Arial"/>
      <w:color w:val="00000A"/>
      <w:sz w:val="16"/>
      <w:szCs w:val="16"/>
    </w:rPr>
  </w:style>
  <w:style w:type="character" w:customStyle="1" w:styleId="973">
    <w:name w:val="ListLabel 876"/>
    <w:qFormat/>
    <w:uiPriority w:val="0"/>
    <w:rPr>
      <w:rFonts w:cs="Times New Roman"/>
    </w:rPr>
  </w:style>
  <w:style w:type="character" w:customStyle="1" w:styleId="974">
    <w:name w:val="ListLabel 877"/>
    <w:qFormat/>
    <w:uiPriority w:val="0"/>
    <w:rPr>
      <w:rFonts w:cs="Times New Roman"/>
    </w:rPr>
  </w:style>
  <w:style w:type="character" w:customStyle="1" w:styleId="975">
    <w:name w:val="ListLabel 878"/>
    <w:qFormat/>
    <w:uiPriority w:val="0"/>
    <w:rPr>
      <w:rFonts w:cs="Times New Roman"/>
    </w:rPr>
  </w:style>
  <w:style w:type="character" w:customStyle="1" w:styleId="976">
    <w:name w:val="ListLabel 879"/>
    <w:qFormat/>
    <w:uiPriority w:val="0"/>
    <w:rPr>
      <w:rFonts w:cs="Times New Roman"/>
    </w:rPr>
  </w:style>
  <w:style w:type="character" w:customStyle="1" w:styleId="977">
    <w:name w:val="ListLabel 880"/>
    <w:qFormat/>
    <w:uiPriority w:val="0"/>
    <w:rPr>
      <w:rFonts w:cs="Times New Roman"/>
    </w:rPr>
  </w:style>
  <w:style w:type="character" w:customStyle="1" w:styleId="978">
    <w:name w:val="ListLabel 881"/>
    <w:qFormat/>
    <w:uiPriority w:val="0"/>
    <w:rPr>
      <w:rFonts w:cs="Times New Roman"/>
    </w:rPr>
  </w:style>
  <w:style w:type="character" w:customStyle="1" w:styleId="979">
    <w:name w:val="ListLabel 882"/>
    <w:qFormat/>
    <w:uiPriority w:val="0"/>
    <w:rPr>
      <w:rFonts w:cs="Times New Roman"/>
    </w:rPr>
  </w:style>
  <w:style w:type="character" w:customStyle="1" w:styleId="980">
    <w:name w:val="ListLabel 883"/>
    <w:qFormat/>
    <w:uiPriority w:val="0"/>
    <w:rPr>
      <w:rFonts w:ascii="Times New Roman" w:hAnsi="Times New Roman" w:cs="Times New Roman"/>
      <w:sz w:val="20"/>
      <w:szCs w:val="20"/>
    </w:rPr>
  </w:style>
  <w:style w:type="character" w:customStyle="1" w:styleId="981">
    <w:name w:val="ListLabel 884"/>
    <w:qFormat/>
    <w:uiPriority w:val="0"/>
    <w:rPr>
      <w:rFonts w:eastAsia="Times New Roman" w:cs="Arial"/>
      <w:color w:val="00000A"/>
      <w:sz w:val="16"/>
      <w:szCs w:val="16"/>
    </w:rPr>
  </w:style>
  <w:style w:type="character" w:customStyle="1" w:styleId="982">
    <w:name w:val="ListLabel 885"/>
    <w:qFormat/>
    <w:uiPriority w:val="0"/>
    <w:rPr>
      <w:rFonts w:cs="Times New Roman"/>
    </w:rPr>
  </w:style>
  <w:style w:type="character" w:customStyle="1" w:styleId="983">
    <w:name w:val="ListLabel 886"/>
    <w:qFormat/>
    <w:uiPriority w:val="0"/>
    <w:rPr>
      <w:rFonts w:cs="Times New Roman"/>
    </w:rPr>
  </w:style>
  <w:style w:type="character" w:customStyle="1" w:styleId="984">
    <w:name w:val="ListLabel 887"/>
    <w:qFormat/>
    <w:uiPriority w:val="0"/>
    <w:rPr>
      <w:rFonts w:cs="Times New Roman"/>
    </w:rPr>
  </w:style>
  <w:style w:type="character" w:customStyle="1" w:styleId="985">
    <w:name w:val="ListLabel 888"/>
    <w:qFormat/>
    <w:uiPriority w:val="0"/>
    <w:rPr>
      <w:rFonts w:cs="Times New Roman"/>
    </w:rPr>
  </w:style>
  <w:style w:type="character" w:customStyle="1" w:styleId="986">
    <w:name w:val="ListLabel 889"/>
    <w:qFormat/>
    <w:uiPriority w:val="0"/>
    <w:rPr>
      <w:rFonts w:cs="Times New Roman"/>
    </w:rPr>
  </w:style>
  <w:style w:type="character" w:customStyle="1" w:styleId="987">
    <w:name w:val="ListLabel 890"/>
    <w:qFormat/>
    <w:uiPriority w:val="0"/>
    <w:rPr>
      <w:rFonts w:cs="Times New Roman"/>
    </w:rPr>
  </w:style>
  <w:style w:type="character" w:customStyle="1" w:styleId="988">
    <w:name w:val="ListLabel 891"/>
    <w:qFormat/>
    <w:uiPriority w:val="0"/>
    <w:rPr>
      <w:rFonts w:cs="Times New Roman"/>
    </w:rPr>
  </w:style>
  <w:style w:type="character" w:customStyle="1" w:styleId="989">
    <w:name w:val="ListLabel 892"/>
    <w:qFormat/>
    <w:uiPriority w:val="0"/>
    <w:rPr>
      <w:rFonts w:ascii="Times New Roman" w:hAnsi="Times New Roman" w:cs="Times New Roman"/>
      <w:sz w:val="22"/>
    </w:rPr>
  </w:style>
  <w:style w:type="character" w:customStyle="1" w:styleId="990">
    <w:name w:val="ListLabel 893"/>
    <w:qFormat/>
    <w:uiPriority w:val="0"/>
    <w:rPr>
      <w:rFonts w:cs="Times New Roman"/>
    </w:rPr>
  </w:style>
  <w:style w:type="character" w:customStyle="1" w:styleId="991">
    <w:name w:val="ListLabel 894"/>
    <w:qFormat/>
    <w:uiPriority w:val="0"/>
    <w:rPr>
      <w:rFonts w:cs="Times New Roman"/>
    </w:rPr>
  </w:style>
  <w:style w:type="character" w:customStyle="1" w:styleId="992">
    <w:name w:val="ListLabel 895"/>
    <w:qFormat/>
    <w:uiPriority w:val="0"/>
    <w:rPr>
      <w:rFonts w:cs="Times New Roman"/>
    </w:rPr>
  </w:style>
  <w:style w:type="character" w:customStyle="1" w:styleId="993">
    <w:name w:val="ListLabel 896"/>
    <w:qFormat/>
    <w:uiPriority w:val="0"/>
    <w:rPr>
      <w:rFonts w:cs="Times New Roman"/>
    </w:rPr>
  </w:style>
  <w:style w:type="character" w:customStyle="1" w:styleId="994">
    <w:name w:val="ListLabel 897"/>
    <w:qFormat/>
    <w:uiPriority w:val="0"/>
    <w:rPr>
      <w:rFonts w:cs="Times New Roman"/>
    </w:rPr>
  </w:style>
  <w:style w:type="character" w:customStyle="1" w:styleId="995">
    <w:name w:val="ListLabel 898"/>
    <w:qFormat/>
    <w:uiPriority w:val="0"/>
    <w:rPr>
      <w:rFonts w:cs="Times New Roman"/>
    </w:rPr>
  </w:style>
  <w:style w:type="character" w:customStyle="1" w:styleId="996">
    <w:name w:val="ListLabel 899"/>
    <w:qFormat/>
    <w:uiPriority w:val="0"/>
    <w:rPr>
      <w:rFonts w:cs="Times New Roman"/>
    </w:rPr>
  </w:style>
  <w:style w:type="character" w:customStyle="1" w:styleId="997">
    <w:name w:val="ListLabel 900"/>
    <w:qFormat/>
    <w:uiPriority w:val="0"/>
    <w:rPr>
      <w:rFonts w:cs="Times New Roman"/>
    </w:rPr>
  </w:style>
  <w:style w:type="character" w:customStyle="1" w:styleId="998">
    <w:name w:val="ListLabel 901"/>
    <w:qFormat/>
    <w:uiPriority w:val="0"/>
    <w:rPr>
      <w:rFonts w:cs="Times New Roman"/>
      <w:spacing w:val="2"/>
      <w:sz w:val="19"/>
      <w:szCs w:val="19"/>
    </w:rPr>
  </w:style>
  <w:style w:type="character" w:customStyle="1" w:styleId="999">
    <w:name w:val="ListLabel 902"/>
    <w:qFormat/>
    <w:uiPriority w:val="0"/>
    <w:rPr>
      <w:rFonts w:ascii="Times New Roman" w:hAnsi="Times New Roman" w:cs="Times New Roman"/>
      <w:b/>
      <w:bCs/>
      <w:i/>
      <w:iCs/>
      <w:sz w:val="22"/>
      <w:szCs w:val="19"/>
    </w:rPr>
  </w:style>
  <w:style w:type="character" w:customStyle="1" w:styleId="1000">
    <w:name w:val="ListLabel 903"/>
    <w:qFormat/>
    <w:uiPriority w:val="0"/>
    <w:rPr>
      <w:rFonts w:ascii="Times New Roman" w:hAnsi="Times New Roman" w:cs="Tahoma"/>
      <w:sz w:val="22"/>
      <w:szCs w:val="18"/>
    </w:rPr>
  </w:style>
  <w:style w:type="character" w:customStyle="1" w:styleId="1001">
    <w:name w:val="ListLabel 904"/>
    <w:qFormat/>
    <w:uiPriority w:val="0"/>
    <w:rPr>
      <w:rFonts w:ascii="Times New Roman" w:hAnsi="Times New Roman" w:cs="Tahoma"/>
      <w:sz w:val="22"/>
      <w:szCs w:val="18"/>
    </w:rPr>
  </w:style>
  <w:style w:type="character" w:customStyle="1" w:styleId="1002">
    <w:name w:val="ListLabel 905"/>
    <w:qFormat/>
    <w:uiPriority w:val="0"/>
    <w:rPr>
      <w:rFonts w:ascii="Times New Roman" w:hAnsi="Times New Roman" w:cs="Times New Roman"/>
      <w:b/>
      <w:sz w:val="22"/>
    </w:rPr>
  </w:style>
  <w:style w:type="character" w:customStyle="1" w:styleId="1003">
    <w:name w:val="ListLabel 906"/>
    <w:qFormat/>
    <w:uiPriority w:val="0"/>
    <w:rPr>
      <w:rFonts w:cs="Times New Roman"/>
    </w:rPr>
  </w:style>
  <w:style w:type="character" w:customStyle="1" w:styleId="1004">
    <w:name w:val="ListLabel 907"/>
    <w:qFormat/>
    <w:uiPriority w:val="0"/>
    <w:rPr>
      <w:rFonts w:cs="Times New Roman"/>
    </w:rPr>
  </w:style>
  <w:style w:type="character" w:customStyle="1" w:styleId="1005">
    <w:name w:val="ListLabel 908"/>
    <w:qFormat/>
    <w:uiPriority w:val="0"/>
    <w:rPr>
      <w:rFonts w:cs="Times New Roman"/>
    </w:rPr>
  </w:style>
  <w:style w:type="character" w:customStyle="1" w:styleId="1006">
    <w:name w:val="ListLabel 909"/>
    <w:qFormat/>
    <w:uiPriority w:val="0"/>
    <w:rPr>
      <w:rFonts w:cs="Times New Roman"/>
    </w:rPr>
  </w:style>
  <w:style w:type="character" w:customStyle="1" w:styleId="1007">
    <w:name w:val="ListLabel 910"/>
    <w:qFormat/>
    <w:uiPriority w:val="0"/>
    <w:rPr>
      <w:rFonts w:cs="Times New Roman"/>
    </w:rPr>
  </w:style>
  <w:style w:type="character" w:customStyle="1" w:styleId="1008">
    <w:name w:val="ListLabel 911"/>
    <w:qFormat/>
    <w:uiPriority w:val="0"/>
    <w:rPr>
      <w:rFonts w:cs="Times New Roman"/>
    </w:rPr>
  </w:style>
  <w:style w:type="character" w:customStyle="1" w:styleId="1009">
    <w:name w:val="ListLabel 912"/>
    <w:qFormat/>
    <w:uiPriority w:val="0"/>
    <w:rPr>
      <w:rFonts w:cs="Times New Roman"/>
    </w:rPr>
  </w:style>
  <w:style w:type="character" w:customStyle="1" w:styleId="1010">
    <w:name w:val="ListLabel 913"/>
    <w:qFormat/>
    <w:uiPriority w:val="0"/>
    <w:rPr>
      <w:rFonts w:cs="Times New Roman"/>
    </w:rPr>
  </w:style>
  <w:style w:type="character" w:customStyle="1" w:styleId="1011">
    <w:name w:val="ListLabel 914"/>
    <w:qFormat/>
    <w:uiPriority w:val="0"/>
    <w:rPr>
      <w:rFonts w:ascii="Times New Roman" w:hAnsi="Times New Roman" w:cs="Times New Roman"/>
      <w:spacing w:val="-1"/>
      <w:sz w:val="22"/>
      <w:szCs w:val="20"/>
    </w:rPr>
  </w:style>
  <w:style w:type="character" w:customStyle="1" w:styleId="1012">
    <w:name w:val="ListLabel 915"/>
    <w:qFormat/>
    <w:uiPriority w:val="0"/>
    <w:rPr>
      <w:rFonts w:ascii="Times New Roman" w:hAnsi="Times New Roman" w:cs="Times New Roman"/>
      <w:b/>
      <w:sz w:val="22"/>
      <w:szCs w:val="19"/>
    </w:rPr>
  </w:style>
  <w:style w:type="character" w:customStyle="1" w:styleId="1013">
    <w:name w:val="ListLabel 916"/>
    <w:qFormat/>
    <w:uiPriority w:val="0"/>
    <w:rPr>
      <w:rFonts w:cs="Times New Roman"/>
      <w:sz w:val="19"/>
      <w:szCs w:val="19"/>
    </w:rPr>
  </w:style>
  <w:style w:type="character" w:customStyle="1" w:styleId="1014">
    <w:name w:val="ListLabel 917"/>
    <w:qFormat/>
    <w:uiPriority w:val="0"/>
    <w:rPr>
      <w:rFonts w:ascii="Times New Roman" w:hAnsi="Times New Roman" w:cs="Times New Roman"/>
      <w:color w:val="00000A"/>
      <w:sz w:val="22"/>
    </w:rPr>
  </w:style>
  <w:style w:type="character" w:customStyle="1" w:styleId="1015">
    <w:name w:val="ListLabel 918"/>
    <w:qFormat/>
    <w:uiPriority w:val="0"/>
    <w:rPr>
      <w:rFonts w:cs="Times New Roman"/>
      <w:sz w:val="20"/>
    </w:rPr>
  </w:style>
  <w:style w:type="character" w:customStyle="1" w:styleId="1016">
    <w:name w:val="ListLabel 919"/>
    <w:qFormat/>
    <w:uiPriority w:val="0"/>
    <w:rPr>
      <w:rFonts w:ascii="Times New Roman" w:hAnsi="Times New Roman" w:cs="Times New Roman"/>
      <w:sz w:val="20"/>
    </w:rPr>
  </w:style>
  <w:style w:type="character" w:customStyle="1" w:styleId="1017">
    <w:name w:val="ListLabel 920"/>
    <w:qFormat/>
    <w:uiPriority w:val="0"/>
    <w:rPr>
      <w:rFonts w:cs="Times New Roman"/>
      <w:sz w:val="20"/>
    </w:rPr>
  </w:style>
  <w:style w:type="character" w:customStyle="1" w:styleId="1018">
    <w:name w:val="ListLabel 921"/>
    <w:qFormat/>
    <w:uiPriority w:val="0"/>
    <w:rPr>
      <w:rFonts w:cs="Times New Roman"/>
    </w:rPr>
  </w:style>
  <w:style w:type="character" w:customStyle="1" w:styleId="1019">
    <w:name w:val="ListLabel 922"/>
    <w:qFormat/>
    <w:uiPriority w:val="0"/>
    <w:rPr>
      <w:rFonts w:cs="Times New Roman"/>
    </w:rPr>
  </w:style>
  <w:style w:type="character" w:customStyle="1" w:styleId="1020">
    <w:name w:val="ListLabel 923"/>
    <w:qFormat/>
    <w:uiPriority w:val="0"/>
    <w:rPr>
      <w:rFonts w:cs="Times New Roman"/>
    </w:rPr>
  </w:style>
  <w:style w:type="character" w:customStyle="1" w:styleId="1021">
    <w:name w:val="ListLabel 924"/>
    <w:qFormat/>
    <w:uiPriority w:val="0"/>
    <w:rPr>
      <w:rFonts w:cs="Times New Roman"/>
    </w:rPr>
  </w:style>
  <w:style w:type="character" w:customStyle="1" w:styleId="1022">
    <w:name w:val="ListLabel 925"/>
    <w:qFormat/>
    <w:uiPriority w:val="0"/>
    <w:rPr>
      <w:rFonts w:cs="Times New Roman"/>
    </w:rPr>
  </w:style>
  <w:style w:type="character" w:customStyle="1" w:styleId="1023">
    <w:name w:val="ListLabel 926"/>
    <w:qFormat/>
    <w:uiPriority w:val="0"/>
    <w:rPr>
      <w:rFonts w:ascii="Times New Roman" w:hAnsi="Times New Roman" w:cs="Times New Roman"/>
      <w:b/>
      <w:sz w:val="22"/>
      <w:szCs w:val="20"/>
    </w:rPr>
  </w:style>
  <w:style w:type="character" w:customStyle="1" w:styleId="1024">
    <w:name w:val="ListLabel 927"/>
    <w:qFormat/>
    <w:uiPriority w:val="0"/>
    <w:rPr>
      <w:rFonts w:ascii="Times New Roman" w:hAnsi="Times New Roman" w:cs="Times New Roman"/>
      <w:sz w:val="22"/>
      <w:szCs w:val="20"/>
    </w:rPr>
  </w:style>
  <w:style w:type="character" w:customStyle="1" w:styleId="1025">
    <w:name w:val="ListLabel 928"/>
    <w:qFormat/>
    <w:uiPriority w:val="0"/>
    <w:rPr>
      <w:rFonts w:cs="Times New Roman"/>
      <w:b/>
      <w:bCs/>
      <w:sz w:val="19"/>
      <w:szCs w:val="19"/>
    </w:rPr>
  </w:style>
  <w:style w:type="character" w:customStyle="1" w:styleId="1026">
    <w:name w:val="ListLabel 929"/>
    <w:qFormat/>
    <w:uiPriority w:val="0"/>
    <w:rPr>
      <w:rFonts w:ascii="Times New Roman" w:hAnsi="Times New Roman" w:cs="Times New Roman"/>
      <w:b/>
      <w:bCs/>
      <w:sz w:val="22"/>
      <w:szCs w:val="19"/>
    </w:rPr>
  </w:style>
  <w:style w:type="character" w:customStyle="1" w:styleId="1027">
    <w:name w:val="ListLabel 930"/>
    <w:qFormat/>
    <w:uiPriority w:val="0"/>
    <w:rPr>
      <w:rFonts w:ascii="Times New Roman" w:hAnsi="Times New Roman" w:cs="Times New Roman"/>
      <w:sz w:val="22"/>
      <w:szCs w:val="19"/>
    </w:rPr>
  </w:style>
  <w:style w:type="character" w:customStyle="1" w:styleId="1028">
    <w:name w:val="ListLabel 931"/>
    <w:qFormat/>
    <w:uiPriority w:val="0"/>
    <w:rPr>
      <w:rFonts w:ascii="Times New Roman" w:hAnsi="Times New Roman" w:cs="Times New Roman"/>
      <w:sz w:val="22"/>
      <w:szCs w:val="19"/>
    </w:rPr>
  </w:style>
  <w:style w:type="character" w:customStyle="1" w:styleId="1029">
    <w:name w:val="ListLabel 932"/>
    <w:qFormat/>
    <w:uiPriority w:val="0"/>
    <w:rPr>
      <w:rFonts w:cs="Times New Roman"/>
      <w:spacing w:val="3"/>
      <w:sz w:val="19"/>
      <w:szCs w:val="19"/>
    </w:rPr>
  </w:style>
  <w:style w:type="character" w:customStyle="1" w:styleId="1030">
    <w:name w:val="ListLabel 933"/>
    <w:qFormat/>
    <w:uiPriority w:val="0"/>
    <w:rPr>
      <w:rFonts w:ascii="Times New Roman" w:hAnsi="Times New Roman" w:cs="Times New Roman"/>
      <w:spacing w:val="3"/>
      <w:sz w:val="22"/>
      <w:szCs w:val="19"/>
    </w:rPr>
  </w:style>
  <w:style w:type="character" w:customStyle="1" w:styleId="1031">
    <w:name w:val="ListLabel 934"/>
    <w:qFormat/>
    <w:uiPriority w:val="0"/>
    <w:rPr>
      <w:rFonts w:cs="Times New Roman"/>
      <w:b/>
      <w:bCs/>
      <w:spacing w:val="5"/>
      <w:sz w:val="22"/>
      <w:szCs w:val="19"/>
    </w:rPr>
  </w:style>
  <w:style w:type="character" w:customStyle="1" w:styleId="1032">
    <w:name w:val="ListLabel 935"/>
    <w:qFormat/>
    <w:uiPriority w:val="0"/>
    <w:rPr>
      <w:rFonts w:ascii="Times New Roman" w:hAnsi="Times New Roman" w:cs="Times New Roman"/>
      <w:b/>
      <w:bCs/>
      <w:spacing w:val="5"/>
      <w:sz w:val="22"/>
      <w:szCs w:val="19"/>
    </w:rPr>
  </w:style>
  <w:style w:type="character" w:customStyle="1" w:styleId="1033">
    <w:name w:val="ListLabel 936"/>
    <w:qFormat/>
    <w:uiPriority w:val="0"/>
    <w:rPr>
      <w:rFonts w:ascii="Times New Roman" w:hAnsi="Times New Roman" w:cs="Times New Roman"/>
      <w:sz w:val="22"/>
      <w:szCs w:val="19"/>
    </w:rPr>
  </w:style>
  <w:style w:type="character" w:customStyle="1" w:styleId="1034">
    <w:name w:val="ListLabel 937"/>
    <w:qFormat/>
    <w:uiPriority w:val="0"/>
    <w:rPr>
      <w:rFonts w:ascii="Times New Roman" w:hAnsi="Times New Roman" w:cs="Times New Roman"/>
      <w:spacing w:val="4"/>
      <w:sz w:val="22"/>
      <w:szCs w:val="19"/>
    </w:rPr>
  </w:style>
  <w:style w:type="character" w:customStyle="1" w:styleId="1035">
    <w:name w:val="ListLabel 938"/>
    <w:qFormat/>
    <w:uiPriority w:val="0"/>
    <w:rPr>
      <w:rFonts w:cs="Times New Roman"/>
      <w:spacing w:val="3"/>
      <w:sz w:val="19"/>
      <w:szCs w:val="19"/>
    </w:rPr>
  </w:style>
  <w:style w:type="character" w:customStyle="1" w:styleId="1036">
    <w:name w:val="ListLabel 939"/>
    <w:qFormat/>
    <w:uiPriority w:val="0"/>
    <w:rPr>
      <w:rFonts w:ascii="Times New Roman" w:hAnsi="Times New Roman" w:cs="Times New Roman"/>
      <w:spacing w:val="3"/>
      <w:sz w:val="22"/>
      <w:szCs w:val="19"/>
    </w:rPr>
  </w:style>
  <w:style w:type="character" w:customStyle="1" w:styleId="1037">
    <w:name w:val="ListLabel 940"/>
    <w:qFormat/>
    <w:uiPriority w:val="0"/>
    <w:rPr>
      <w:rFonts w:ascii="Times New Roman" w:hAnsi="Times New Roman" w:cs="Times New Roman"/>
      <w:sz w:val="22"/>
      <w:szCs w:val="19"/>
    </w:rPr>
  </w:style>
  <w:style w:type="character" w:customStyle="1" w:styleId="1038">
    <w:name w:val="ListLabel 941"/>
    <w:qFormat/>
    <w:uiPriority w:val="0"/>
    <w:rPr>
      <w:rFonts w:ascii="Times New Roman" w:hAnsi="Times New Roman" w:cs="Times New Roman"/>
      <w:sz w:val="22"/>
      <w:szCs w:val="20"/>
    </w:rPr>
  </w:style>
  <w:style w:type="character" w:customStyle="1" w:styleId="1039">
    <w:name w:val="ListLabel 942"/>
    <w:qFormat/>
    <w:uiPriority w:val="0"/>
    <w:rPr>
      <w:rFonts w:ascii="Times New Roman" w:hAnsi="Times New Roman" w:cs="Times New Roman"/>
      <w:sz w:val="22"/>
      <w:szCs w:val="20"/>
    </w:rPr>
  </w:style>
  <w:style w:type="character" w:customStyle="1" w:styleId="1040">
    <w:name w:val="ListLabel 943"/>
    <w:qFormat/>
    <w:uiPriority w:val="0"/>
    <w:rPr>
      <w:rFonts w:cs="Times New Roman"/>
      <w:sz w:val="20"/>
      <w:szCs w:val="20"/>
    </w:rPr>
  </w:style>
  <w:style w:type="character" w:customStyle="1" w:styleId="1041">
    <w:name w:val="ListLabel 944"/>
    <w:qFormat/>
    <w:uiPriority w:val="0"/>
    <w:rPr>
      <w:rFonts w:ascii="Times New Roman" w:hAnsi="Times New Roman" w:cs="Times New Roman"/>
      <w:sz w:val="22"/>
      <w:szCs w:val="24"/>
    </w:rPr>
  </w:style>
  <w:style w:type="character" w:customStyle="1" w:styleId="1042">
    <w:name w:val="ListLabel 945"/>
    <w:qFormat/>
    <w:uiPriority w:val="0"/>
    <w:rPr>
      <w:rFonts w:ascii="Times New Roman" w:hAnsi="Times New Roman" w:cs="Calibri"/>
      <w:sz w:val="22"/>
      <w:szCs w:val="24"/>
      <w:lang w:eastAsia="pl-PL"/>
    </w:rPr>
  </w:style>
  <w:style w:type="character" w:customStyle="1" w:styleId="1043">
    <w:name w:val="ListLabel 946"/>
    <w:qFormat/>
    <w:uiPriority w:val="0"/>
    <w:rPr>
      <w:rFonts w:ascii="Times New Roman" w:hAnsi="Times New Roman" w:cs="Times New Roman"/>
      <w:spacing w:val="1"/>
      <w:sz w:val="22"/>
      <w:szCs w:val="19"/>
    </w:rPr>
  </w:style>
  <w:style w:type="character" w:customStyle="1" w:styleId="1044">
    <w:name w:val="ListLabel 947"/>
    <w:qFormat/>
    <w:uiPriority w:val="0"/>
    <w:rPr>
      <w:rFonts w:eastAsia="Times New Roman" w:cs="Times New Roman"/>
      <w:color w:val="2A6099"/>
      <w:sz w:val="22"/>
      <w:szCs w:val="22"/>
      <w:u w:val="single"/>
      <w:lang w:val="de-DE"/>
    </w:rPr>
  </w:style>
  <w:style w:type="character" w:customStyle="1" w:styleId="1045">
    <w:name w:val="ListLabel 948"/>
    <w:qFormat/>
    <w:uiPriority w:val="0"/>
    <w:rPr>
      <w:rFonts w:eastAsia="SimSun" w:cs="Calibri"/>
      <w:color w:val="2A6099"/>
      <w:sz w:val="22"/>
      <w:szCs w:val="22"/>
      <w:u w:val="single"/>
      <w:lang w:val="de-DE" w:eastAsia="zh-CN" w:bidi="hi-IN"/>
    </w:rPr>
  </w:style>
  <w:style w:type="character" w:customStyle="1" w:styleId="1046">
    <w:name w:val="ListLabel 949"/>
    <w:qFormat/>
    <w:uiPriority w:val="0"/>
    <w:rPr>
      <w:rFonts w:eastAsia="SimSun" w:cs="Calibri"/>
      <w:color w:val="2A6099"/>
      <w:sz w:val="22"/>
      <w:szCs w:val="22"/>
      <w:u w:val="single"/>
      <w:lang w:val="en-BZ" w:eastAsia="zh-CN" w:bidi="hi-IN"/>
    </w:rPr>
  </w:style>
  <w:style w:type="character" w:customStyle="1" w:styleId="1047">
    <w:name w:val="ListLabel 950"/>
    <w:qFormat/>
    <w:uiPriority w:val="0"/>
    <w:rPr>
      <w:rFonts w:eastAsia="Calibri" w:cs="Calibri"/>
      <w:color w:val="0000FF"/>
      <w:sz w:val="22"/>
      <w:szCs w:val="22"/>
      <w:u w:val="single"/>
      <w:lang w:eastAsia="en-US"/>
    </w:rPr>
  </w:style>
  <w:style w:type="character" w:customStyle="1" w:styleId="1048">
    <w:name w:val="ListLabel 951"/>
    <w:qFormat/>
    <w:uiPriority w:val="0"/>
    <w:rPr>
      <w:rFonts w:cs="Times New Roman"/>
      <w:color w:val="2A6099"/>
      <w:sz w:val="22"/>
      <w:szCs w:val="22"/>
      <w:highlight w:val="white"/>
      <w:u w:val="none"/>
    </w:rPr>
  </w:style>
  <w:style w:type="character" w:customStyle="1" w:styleId="1049">
    <w:name w:val="ListLabel 952"/>
    <w:qFormat/>
    <w:uiPriority w:val="0"/>
    <w:rPr>
      <w:rFonts w:eastAsia="Times New Roman" w:cs="Times New Roman"/>
      <w:color w:val="2A6099"/>
      <w:sz w:val="22"/>
      <w:szCs w:val="22"/>
      <w:lang w:val="de-DE"/>
    </w:rPr>
  </w:style>
  <w:style w:type="character" w:customStyle="1" w:styleId="1050">
    <w:name w:val="ListLabel 953"/>
    <w:qFormat/>
    <w:uiPriority w:val="0"/>
    <w:rPr>
      <w:rFonts w:eastAsia="SimSun" w:cs="Calibri"/>
      <w:color w:val="2A6099"/>
      <w:sz w:val="22"/>
      <w:szCs w:val="22"/>
      <w:lang w:val="de-DE" w:eastAsia="zh-CN" w:bidi="hi-IN"/>
    </w:rPr>
  </w:style>
  <w:style w:type="character" w:customStyle="1" w:styleId="1051">
    <w:name w:val="ListLabel 954"/>
    <w:qFormat/>
    <w:uiPriority w:val="0"/>
    <w:rPr>
      <w:rFonts w:eastAsia="SimSun" w:cs="Calibri"/>
      <w:color w:val="2A6099"/>
      <w:sz w:val="22"/>
      <w:szCs w:val="22"/>
      <w:lang w:val="en-BZ" w:eastAsia="zh-CN" w:bidi="hi-IN"/>
    </w:rPr>
  </w:style>
  <w:style w:type="character" w:customStyle="1" w:styleId="1052">
    <w:name w:val="ListLabel 955"/>
    <w:qFormat/>
    <w:uiPriority w:val="0"/>
    <w:rPr>
      <w:rFonts w:cs="Times New Roman"/>
      <w:color w:val="000000"/>
      <w:sz w:val="22"/>
      <w:szCs w:val="22"/>
      <w:highlight w:val="white"/>
      <w:u w:val="none"/>
    </w:rPr>
  </w:style>
  <w:style w:type="character" w:customStyle="1" w:styleId="1053">
    <w:name w:val="ListLabel 956"/>
    <w:qFormat/>
    <w:uiPriority w:val="0"/>
    <w:rPr>
      <w:rFonts w:cs="Times New Roman"/>
      <w:sz w:val="22"/>
      <w:szCs w:val="22"/>
    </w:rPr>
  </w:style>
  <w:style w:type="character" w:customStyle="1" w:styleId="1054">
    <w:name w:val="ListLabel 957"/>
    <w:qFormat/>
    <w:uiPriority w:val="0"/>
    <w:rPr>
      <w:rFonts w:ascii="Times New Roman" w:hAnsi="Times New Roman" w:cs="Times New Roman"/>
      <w:sz w:val="24"/>
      <w:szCs w:val="24"/>
    </w:rPr>
  </w:style>
  <w:style w:type="character" w:customStyle="1" w:styleId="1055">
    <w:name w:val="ListLabel 958"/>
    <w:qFormat/>
    <w:uiPriority w:val="0"/>
    <w:rPr>
      <w:rFonts w:cs="Times New Roman"/>
      <w:color w:val="3465A4"/>
      <w:sz w:val="22"/>
      <w:szCs w:val="22"/>
      <w:highlight w:val="white"/>
    </w:rPr>
  </w:style>
  <w:style w:type="character" w:customStyle="1" w:styleId="1056">
    <w:name w:val="ListLabel 959"/>
    <w:qFormat/>
    <w:uiPriority w:val="0"/>
    <w:rPr>
      <w:spacing w:val="2"/>
      <w:sz w:val="22"/>
      <w:szCs w:val="22"/>
    </w:rPr>
  </w:style>
  <w:style w:type="character" w:customStyle="1" w:styleId="1057">
    <w:name w:val="ListLabel 960"/>
    <w:qFormat/>
    <w:uiPriority w:val="0"/>
    <w:rPr>
      <w:lang w:val="pl-PL"/>
    </w:rPr>
  </w:style>
  <w:style w:type="character" w:customStyle="1" w:styleId="1058">
    <w:name w:val="ListLabel 961"/>
    <w:qFormat/>
    <w:uiPriority w:val="0"/>
    <w:rPr>
      <w:rFonts w:ascii="Times New Roman" w:hAnsi="Times New Roman" w:cs="Times New Roman"/>
      <w:sz w:val="20"/>
    </w:rPr>
  </w:style>
  <w:style w:type="character" w:customStyle="1" w:styleId="1059">
    <w:name w:val="ListLabel 962"/>
    <w:qFormat/>
    <w:uiPriority w:val="0"/>
    <w:rPr>
      <w:rFonts w:ascii="Times New Roman" w:hAnsi="Times New Roman" w:cs="Times New Roman"/>
      <w:b/>
      <w:spacing w:val="6"/>
      <w:sz w:val="22"/>
      <w:szCs w:val="19"/>
    </w:rPr>
  </w:style>
  <w:style w:type="character" w:customStyle="1" w:styleId="1060">
    <w:name w:val="ListLabel 963"/>
    <w:qFormat/>
    <w:uiPriority w:val="0"/>
    <w:rPr>
      <w:rFonts w:ascii="Times New Roman" w:hAnsi="Times New Roman" w:cs="Times New Roman"/>
      <w:spacing w:val="7"/>
      <w:sz w:val="22"/>
      <w:szCs w:val="19"/>
    </w:rPr>
  </w:style>
  <w:style w:type="character" w:customStyle="1" w:styleId="1061">
    <w:name w:val="ListLabel 964"/>
    <w:qFormat/>
    <w:uiPriority w:val="0"/>
    <w:rPr>
      <w:rFonts w:cs="Times New Roman"/>
      <w:spacing w:val="3"/>
      <w:sz w:val="19"/>
      <w:szCs w:val="19"/>
    </w:rPr>
  </w:style>
  <w:style w:type="character" w:customStyle="1" w:styleId="1062">
    <w:name w:val="ListLabel 965"/>
    <w:qFormat/>
    <w:uiPriority w:val="0"/>
    <w:rPr>
      <w:rFonts w:cs="Times New Roman"/>
      <w:spacing w:val="5"/>
      <w:sz w:val="20"/>
      <w:szCs w:val="20"/>
    </w:rPr>
  </w:style>
  <w:style w:type="character" w:customStyle="1" w:styleId="1063">
    <w:name w:val="ListLabel 966"/>
    <w:qFormat/>
    <w:uiPriority w:val="0"/>
    <w:rPr>
      <w:rFonts w:ascii="Times New Roman" w:hAnsi="Times New Roman" w:cs="Times New Roman"/>
      <w:sz w:val="22"/>
      <w:szCs w:val="20"/>
    </w:rPr>
  </w:style>
  <w:style w:type="character" w:customStyle="1" w:styleId="1064">
    <w:name w:val="ListLabel 967"/>
    <w:qFormat/>
    <w:uiPriority w:val="0"/>
    <w:rPr>
      <w:rFonts w:eastAsia="Times New Roman" w:cs="Arial"/>
      <w:color w:val="00000A"/>
      <w:sz w:val="16"/>
      <w:szCs w:val="16"/>
    </w:rPr>
  </w:style>
  <w:style w:type="character" w:customStyle="1" w:styleId="1065">
    <w:name w:val="ListLabel 968"/>
    <w:qFormat/>
    <w:uiPriority w:val="0"/>
    <w:rPr>
      <w:rFonts w:cs="Times New Roman"/>
    </w:rPr>
  </w:style>
  <w:style w:type="character" w:customStyle="1" w:styleId="1066">
    <w:name w:val="ListLabel 969"/>
    <w:qFormat/>
    <w:uiPriority w:val="0"/>
    <w:rPr>
      <w:rFonts w:cs="Times New Roman"/>
    </w:rPr>
  </w:style>
  <w:style w:type="character" w:customStyle="1" w:styleId="1067">
    <w:name w:val="ListLabel 970"/>
    <w:qFormat/>
    <w:uiPriority w:val="0"/>
    <w:rPr>
      <w:rFonts w:cs="Times New Roman"/>
    </w:rPr>
  </w:style>
  <w:style w:type="character" w:customStyle="1" w:styleId="1068">
    <w:name w:val="ListLabel 971"/>
    <w:qFormat/>
    <w:uiPriority w:val="0"/>
    <w:rPr>
      <w:rFonts w:cs="Times New Roman"/>
    </w:rPr>
  </w:style>
  <w:style w:type="character" w:customStyle="1" w:styleId="1069">
    <w:name w:val="ListLabel 972"/>
    <w:qFormat/>
    <w:uiPriority w:val="0"/>
    <w:rPr>
      <w:rFonts w:cs="Times New Roman"/>
    </w:rPr>
  </w:style>
  <w:style w:type="character" w:customStyle="1" w:styleId="1070">
    <w:name w:val="ListLabel 973"/>
    <w:qFormat/>
    <w:uiPriority w:val="0"/>
    <w:rPr>
      <w:rFonts w:cs="Times New Roman"/>
    </w:rPr>
  </w:style>
  <w:style w:type="character" w:customStyle="1" w:styleId="1071">
    <w:name w:val="ListLabel 974"/>
    <w:qFormat/>
    <w:uiPriority w:val="0"/>
    <w:rPr>
      <w:rFonts w:cs="Times New Roman"/>
    </w:rPr>
  </w:style>
  <w:style w:type="character" w:customStyle="1" w:styleId="1072">
    <w:name w:val="ListLabel 975"/>
    <w:qFormat/>
    <w:uiPriority w:val="0"/>
    <w:rPr>
      <w:rFonts w:ascii="Times New Roman" w:hAnsi="Times New Roman" w:cs="Times New Roman"/>
      <w:sz w:val="20"/>
      <w:szCs w:val="20"/>
    </w:rPr>
  </w:style>
  <w:style w:type="character" w:customStyle="1" w:styleId="1073">
    <w:name w:val="ListLabel 976"/>
    <w:qFormat/>
    <w:uiPriority w:val="0"/>
    <w:rPr>
      <w:rFonts w:eastAsia="Times New Roman" w:cs="Arial"/>
      <w:color w:val="00000A"/>
      <w:sz w:val="16"/>
      <w:szCs w:val="16"/>
    </w:rPr>
  </w:style>
  <w:style w:type="character" w:customStyle="1" w:styleId="1074">
    <w:name w:val="ListLabel 977"/>
    <w:qFormat/>
    <w:uiPriority w:val="0"/>
    <w:rPr>
      <w:rFonts w:cs="Times New Roman"/>
    </w:rPr>
  </w:style>
  <w:style w:type="character" w:customStyle="1" w:styleId="1075">
    <w:name w:val="ListLabel 978"/>
    <w:qFormat/>
    <w:uiPriority w:val="0"/>
    <w:rPr>
      <w:rFonts w:cs="Times New Roman"/>
    </w:rPr>
  </w:style>
  <w:style w:type="character" w:customStyle="1" w:styleId="1076">
    <w:name w:val="ListLabel 979"/>
    <w:qFormat/>
    <w:uiPriority w:val="0"/>
    <w:rPr>
      <w:rFonts w:cs="Times New Roman"/>
    </w:rPr>
  </w:style>
  <w:style w:type="character" w:customStyle="1" w:styleId="1077">
    <w:name w:val="ListLabel 980"/>
    <w:qFormat/>
    <w:uiPriority w:val="0"/>
    <w:rPr>
      <w:rFonts w:cs="Times New Roman"/>
    </w:rPr>
  </w:style>
  <w:style w:type="character" w:customStyle="1" w:styleId="1078">
    <w:name w:val="ListLabel 981"/>
    <w:qFormat/>
    <w:uiPriority w:val="0"/>
    <w:rPr>
      <w:rFonts w:cs="Times New Roman"/>
    </w:rPr>
  </w:style>
  <w:style w:type="character" w:customStyle="1" w:styleId="1079">
    <w:name w:val="ListLabel 982"/>
    <w:qFormat/>
    <w:uiPriority w:val="0"/>
    <w:rPr>
      <w:rFonts w:cs="Times New Roman"/>
    </w:rPr>
  </w:style>
  <w:style w:type="character" w:customStyle="1" w:styleId="1080">
    <w:name w:val="ListLabel 983"/>
    <w:qFormat/>
    <w:uiPriority w:val="0"/>
    <w:rPr>
      <w:rFonts w:cs="Times New Roman"/>
    </w:rPr>
  </w:style>
  <w:style w:type="character" w:customStyle="1" w:styleId="1081">
    <w:name w:val="ListLabel 984"/>
    <w:qFormat/>
    <w:uiPriority w:val="0"/>
    <w:rPr>
      <w:rFonts w:ascii="Times New Roman" w:hAnsi="Times New Roman" w:cs="Times New Roman"/>
      <w:sz w:val="22"/>
    </w:rPr>
  </w:style>
  <w:style w:type="character" w:customStyle="1" w:styleId="1082">
    <w:name w:val="ListLabel 985"/>
    <w:qFormat/>
    <w:uiPriority w:val="0"/>
    <w:rPr>
      <w:rFonts w:cs="Times New Roman"/>
    </w:rPr>
  </w:style>
  <w:style w:type="character" w:customStyle="1" w:styleId="1083">
    <w:name w:val="ListLabel 986"/>
    <w:qFormat/>
    <w:uiPriority w:val="0"/>
    <w:rPr>
      <w:rFonts w:cs="Times New Roman"/>
    </w:rPr>
  </w:style>
  <w:style w:type="character" w:customStyle="1" w:styleId="1084">
    <w:name w:val="ListLabel 987"/>
    <w:qFormat/>
    <w:uiPriority w:val="0"/>
    <w:rPr>
      <w:rFonts w:cs="Times New Roman"/>
    </w:rPr>
  </w:style>
  <w:style w:type="character" w:customStyle="1" w:styleId="1085">
    <w:name w:val="ListLabel 988"/>
    <w:qFormat/>
    <w:uiPriority w:val="0"/>
    <w:rPr>
      <w:rFonts w:cs="Times New Roman"/>
    </w:rPr>
  </w:style>
  <w:style w:type="character" w:customStyle="1" w:styleId="1086">
    <w:name w:val="ListLabel 989"/>
    <w:qFormat/>
    <w:uiPriority w:val="0"/>
    <w:rPr>
      <w:rFonts w:cs="Times New Roman"/>
    </w:rPr>
  </w:style>
  <w:style w:type="character" w:customStyle="1" w:styleId="1087">
    <w:name w:val="ListLabel 990"/>
    <w:qFormat/>
    <w:uiPriority w:val="0"/>
    <w:rPr>
      <w:rFonts w:cs="Times New Roman"/>
    </w:rPr>
  </w:style>
  <w:style w:type="character" w:customStyle="1" w:styleId="1088">
    <w:name w:val="ListLabel 991"/>
    <w:qFormat/>
    <w:uiPriority w:val="0"/>
    <w:rPr>
      <w:rFonts w:cs="Times New Roman"/>
    </w:rPr>
  </w:style>
  <w:style w:type="character" w:customStyle="1" w:styleId="1089">
    <w:name w:val="ListLabel 992"/>
    <w:qFormat/>
    <w:uiPriority w:val="0"/>
    <w:rPr>
      <w:rFonts w:cs="Times New Roman"/>
    </w:rPr>
  </w:style>
  <w:style w:type="character" w:customStyle="1" w:styleId="1090">
    <w:name w:val="ListLabel 993"/>
    <w:qFormat/>
    <w:uiPriority w:val="0"/>
    <w:rPr>
      <w:rFonts w:cs="Times New Roman"/>
      <w:spacing w:val="2"/>
      <w:sz w:val="19"/>
      <w:szCs w:val="19"/>
    </w:rPr>
  </w:style>
  <w:style w:type="character" w:customStyle="1" w:styleId="1091">
    <w:name w:val="ListLabel 994"/>
    <w:qFormat/>
    <w:uiPriority w:val="0"/>
    <w:rPr>
      <w:rFonts w:ascii="Times New Roman" w:hAnsi="Times New Roman" w:cs="Times New Roman"/>
      <w:b/>
      <w:bCs/>
      <w:i/>
      <w:iCs/>
      <w:sz w:val="22"/>
      <w:szCs w:val="19"/>
    </w:rPr>
  </w:style>
  <w:style w:type="character" w:customStyle="1" w:styleId="1092">
    <w:name w:val="ListLabel 995"/>
    <w:qFormat/>
    <w:uiPriority w:val="0"/>
    <w:rPr>
      <w:rFonts w:ascii="Times New Roman" w:hAnsi="Times New Roman" w:cs="Tahoma"/>
      <w:sz w:val="22"/>
      <w:szCs w:val="18"/>
    </w:rPr>
  </w:style>
  <w:style w:type="character" w:customStyle="1" w:styleId="1093">
    <w:name w:val="ListLabel 996"/>
    <w:qFormat/>
    <w:uiPriority w:val="0"/>
    <w:rPr>
      <w:rFonts w:ascii="Times New Roman" w:hAnsi="Times New Roman" w:cs="Tahoma"/>
      <w:sz w:val="22"/>
      <w:szCs w:val="18"/>
    </w:rPr>
  </w:style>
  <w:style w:type="character" w:customStyle="1" w:styleId="1094">
    <w:name w:val="ListLabel 997"/>
    <w:qFormat/>
    <w:uiPriority w:val="0"/>
    <w:rPr>
      <w:rFonts w:ascii="Times New Roman" w:hAnsi="Times New Roman" w:cs="Times New Roman"/>
      <w:b/>
      <w:sz w:val="22"/>
    </w:rPr>
  </w:style>
  <w:style w:type="character" w:customStyle="1" w:styleId="1095">
    <w:name w:val="ListLabel 998"/>
    <w:qFormat/>
    <w:uiPriority w:val="0"/>
    <w:rPr>
      <w:rFonts w:cs="Times New Roman"/>
    </w:rPr>
  </w:style>
  <w:style w:type="character" w:customStyle="1" w:styleId="1096">
    <w:name w:val="ListLabel 999"/>
    <w:qFormat/>
    <w:uiPriority w:val="0"/>
    <w:rPr>
      <w:rFonts w:cs="Times New Roman"/>
    </w:rPr>
  </w:style>
  <w:style w:type="character" w:customStyle="1" w:styleId="1097">
    <w:name w:val="ListLabel 1000"/>
    <w:qFormat/>
    <w:uiPriority w:val="0"/>
    <w:rPr>
      <w:rFonts w:cs="Times New Roman"/>
    </w:rPr>
  </w:style>
  <w:style w:type="character" w:customStyle="1" w:styleId="1098">
    <w:name w:val="ListLabel 1001"/>
    <w:qFormat/>
    <w:uiPriority w:val="0"/>
    <w:rPr>
      <w:rFonts w:cs="Times New Roman"/>
    </w:rPr>
  </w:style>
  <w:style w:type="character" w:customStyle="1" w:styleId="1099">
    <w:name w:val="ListLabel 1002"/>
    <w:qFormat/>
    <w:uiPriority w:val="0"/>
    <w:rPr>
      <w:rFonts w:cs="Times New Roman"/>
    </w:rPr>
  </w:style>
  <w:style w:type="character" w:customStyle="1" w:styleId="1100">
    <w:name w:val="ListLabel 1003"/>
    <w:qFormat/>
    <w:uiPriority w:val="0"/>
    <w:rPr>
      <w:rFonts w:cs="Times New Roman"/>
    </w:rPr>
  </w:style>
  <w:style w:type="character" w:customStyle="1" w:styleId="1101">
    <w:name w:val="ListLabel 1004"/>
    <w:qFormat/>
    <w:uiPriority w:val="0"/>
    <w:rPr>
      <w:rFonts w:cs="Times New Roman"/>
    </w:rPr>
  </w:style>
  <w:style w:type="character" w:customStyle="1" w:styleId="1102">
    <w:name w:val="ListLabel 1005"/>
    <w:qFormat/>
    <w:uiPriority w:val="0"/>
    <w:rPr>
      <w:rFonts w:cs="Times New Roman"/>
    </w:rPr>
  </w:style>
  <w:style w:type="character" w:customStyle="1" w:styleId="1103">
    <w:name w:val="ListLabel 1006"/>
    <w:qFormat/>
    <w:uiPriority w:val="0"/>
    <w:rPr>
      <w:rFonts w:ascii="Times New Roman" w:hAnsi="Times New Roman" w:cs="Times New Roman"/>
      <w:spacing w:val="-1"/>
      <w:sz w:val="22"/>
      <w:szCs w:val="20"/>
    </w:rPr>
  </w:style>
  <w:style w:type="character" w:customStyle="1" w:styleId="1104">
    <w:name w:val="ListLabel 1007"/>
    <w:qFormat/>
    <w:uiPriority w:val="0"/>
    <w:rPr>
      <w:rFonts w:ascii="Times New Roman" w:hAnsi="Times New Roman" w:cs="Times New Roman"/>
      <w:b/>
      <w:sz w:val="22"/>
      <w:szCs w:val="19"/>
    </w:rPr>
  </w:style>
  <w:style w:type="character" w:customStyle="1" w:styleId="1105">
    <w:name w:val="ListLabel 1008"/>
    <w:qFormat/>
    <w:uiPriority w:val="0"/>
    <w:rPr>
      <w:rFonts w:cs="Times New Roman"/>
      <w:sz w:val="19"/>
      <w:szCs w:val="19"/>
    </w:rPr>
  </w:style>
  <w:style w:type="character" w:customStyle="1" w:styleId="1106">
    <w:name w:val="ListLabel 1009"/>
    <w:qFormat/>
    <w:uiPriority w:val="0"/>
    <w:rPr>
      <w:rFonts w:ascii="Times New Roman" w:hAnsi="Times New Roman" w:cs="Times New Roman"/>
      <w:color w:val="00000A"/>
      <w:sz w:val="22"/>
    </w:rPr>
  </w:style>
  <w:style w:type="character" w:customStyle="1" w:styleId="1107">
    <w:name w:val="ListLabel 1010"/>
    <w:qFormat/>
    <w:uiPriority w:val="0"/>
    <w:rPr>
      <w:rFonts w:cs="Times New Roman"/>
      <w:sz w:val="20"/>
    </w:rPr>
  </w:style>
  <w:style w:type="character" w:customStyle="1" w:styleId="1108">
    <w:name w:val="ListLabel 1011"/>
    <w:qFormat/>
    <w:uiPriority w:val="0"/>
    <w:rPr>
      <w:rFonts w:ascii="Times New Roman" w:hAnsi="Times New Roman" w:cs="Times New Roman"/>
      <w:sz w:val="20"/>
    </w:rPr>
  </w:style>
  <w:style w:type="character" w:customStyle="1" w:styleId="1109">
    <w:name w:val="ListLabel 1012"/>
    <w:qFormat/>
    <w:uiPriority w:val="0"/>
    <w:rPr>
      <w:rFonts w:cs="Times New Roman"/>
      <w:sz w:val="20"/>
    </w:rPr>
  </w:style>
  <w:style w:type="character" w:customStyle="1" w:styleId="1110">
    <w:name w:val="ListLabel 1013"/>
    <w:qFormat/>
    <w:uiPriority w:val="0"/>
    <w:rPr>
      <w:rFonts w:cs="Times New Roman"/>
    </w:rPr>
  </w:style>
  <w:style w:type="character" w:customStyle="1" w:styleId="1111">
    <w:name w:val="ListLabel 1014"/>
    <w:qFormat/>
    <w:uiPriority w:val="0"/>
    <w:rPr>
      <w:rFonts w:cs="Times New Roman"/>
    </w:rPr>
  </w:style>
  <w:style w:type="character" w:customStyle="1" w:styleId="1112">
    <w:name w:val="ListLabel 1015"/>
    <w:qFormat/>
    <w:uiPriority w:val="0"/>
    <w:rPr>
      <w:rFonts w:cs="Times New Roman"/>
    </w:rPr>
  </w:style>
  <w:style w:type="character" w:customStyle="1" w:styleId="1113">
    <w:name w:val="ListLabel 1016"/>
    <w:qFormat/>
    <w:uiPriority w:val="0"/>
    <w:rPr>
      <w:rFonts w:cs="Times New Roman"/>
    </w:rPr>
  </w:style>
  <w:style w:type="character" w:customStyle="1" w:styleId="1114">
    <w:name w:val="ListLabel 1017"/>
    <w:qFormat/>
    <w:uiPriority w:val="0"/>
    <w:rPr>
      <w:rFonts w:cs="Times New Roman"/>
    </w:rPr>
  </w:style>
  <w:style w:type="character" w:customStyle="1" w:styleId="1115">
    <w:name w:val="ListLabel 1018"/>
    <w:qFormat/>
    <w:uiPriority w:val="0"/>
    <w:rPr>
      <w:rFonts w:ascii="Times New Roman" w:hAnsi="Times New Roman" w:cs="Times New Roman"/>
      <w:b/>
      <w:sz w:val="22"/>
      <w:szCs w:val="20"/>
    </w:rPr>
  </w:style>
  <w:style w:type="character" w:customStyle="1" w:styleId="1116">
    <w:name w:val="ListLabel 1019"/>
    <w:qFormat/>
    <w:uiPriority w:val="0"/>
    <w:rPr>
      <w:rFonts w:ascii="Times New Roman" w:hAnsi="Times New Roman" w:cs="Times New Roman"/>
      <w:sz w:val="22"/>
      <w:szCs w:val="20"/>
    </w:rPr>
  </w:style>
  <w:style w:type="character" w:customStyle="1" w:styleId="1117">
    <w:name w:val="ListLabel 1020"/>
    <w:qFormat/>
    <w:uiPriority w:val="0"/>
    <w:rPr>
      <w:rFonts w:cs="Times New Roman"/>
      <w:b/>
      <w:bCs/>
      <w:sz w:val="19"/>
      <w:szCs w:val="19"/>
    </w:rPr>
  </w:style>
  <w:style w:type="character" w:customStyle="1" w:styleId="1118">
    <w:name w:val="ListLabel 1021"/>
    <w:qFormat/>
    <w:uiPriority w:val="0"/>
    <w:rPr>
      <w:rFonts w:ascii="Times New Roman" w:hAnsi="Times New Roman" w:cs="Times New Roman"/>
      <w:b/>
      <w:bCs/>
      <w:sz w:val="22"/>
      <w:szCs w:val="19"/>
    </w:rPr>
  </w:style>
  <w:style w:type="character" w:customStyle="1" w:styleId="1119">
    <w:name w:val="ListLabel 1022"/>
    <w:qFormat/>
    <w:uiPriority w:val="0"/>
    <w:rPr>
      <w:rFonts w:ascii="Times New Roman" w:hAnsi="Times New Roman" w:cs="Times New Roman"/>
      <w:sz w:val="22"/>
      <w:szCs w:val="19"/>
    </w:rPr>
  </w:style>
  <w:style w:type="character" w:customStyle="1" w:styleId="1120">
    <w:name w:val="ListLabel 1023"/>
    <w:qFormat/>
    <w:uiPriority w:val="0"/>
    <w:rPr>
      <w:rFonts w:ascii="Times New Roman" w:hAnsi="Times New Roman" w:cs="Times New Roman"/>
      <w:sz w:val="22"/>
      <w:szCs w:val="19"/>
    </w:rPr>
  </w:style>
  <w:style w:type="character" w:customStyle="1" w:styleId="1121">
    <w:name w:val="ListLabel 1024"/>
    <w:qFormat/>
    <w:uiPriority w:val="0"/>
    <w:rPr>
      <w:rFonts w:cs="Times New Roman"/>
      <w:spacing w:val="3"/>
      <w:sz w:val="19"/>
      <w:szCs w:val="19"/>
    </w:rPr>
  </w:style>
  <w:style w:type="character" w:customStyle="1" w:styleId="1122">
    <w:name w:val="ListLabel 1025"/>
    <w:qFormat/>
    <w:uiPriority w:val="0"/>
    <w:rPr>
      <w:rFonts w:ascii="Times New Roman" w:hAnsi="Times New Roman" w:cs="Times New Roman"/>
      <w:spacing w:val="3"/>
      <w:sz w:val="22"/>
      <w:szCs w:val="19"/>
    </w:rPr>
  </w:style>
  <w:style w:type="character" w:customStyle="1" w:styleId="1123">
    <w:name w:val="ListLabel 1026"/>
    <w:qFormat/>
    <w:uiPriority w:val="0"/>
    <w:rPr>
      <w:rFonts w:cs="Times New Roman"/>
      <w:b/>
      <w:bCs/>
      <w:spacing w:val="5"/>
      <w:sz w:val="22"/>
      <w:szCs w:val="19"/>
    </w:rPr>
  </w:style>
  <w:style w:type="character" w:customStyle="1" w:styleId="1124">
    <w:name w:val="ListLabel 1027"/>
    <w:qFormat/>
    <w:uiPriority w:val="0"/>
    <w:rPr>
      <w:rFonts w:ascii="Times New Roman" w:hAnsi="Times New Roman" w:cs="Times New Roman"/>
      <w:b/>
      <w:bCs/>
      <w:spacing w:val="5"/>
      <w:sz w:val="22"/>
      <w:szCs w:val="19"/>
    </w:rPr>
  </w:style>
  <w:style w:type="character" w:customStyle="1" w:styleId="1125">
    <w:name w:val="ListLabel 1028"/>
    <w:qFormat/>
    <w:uiPriority w:val="0"/>
    <w:rPr>
      <w:rFonts w:ascii="Times New Roman" w:hAnsi="Times New Roman" w:cs="Times New Roman"/>
      <w:sz w:val="22"/>
      <w:szCs w:val="19"/>
    </w:rPr>
  </w:style>
  <w:style w:type="character" w:customStyle="1" w:styleId="1126">
    <w:name w:val="ListLabel 1029"/>
    <w:qFormat/>
    <w:uiPriority w:val="0"/>
    <w:rPr>
      <w:rFonts w:ascii="Times New Roman" w:hAnsi="Times New Roman" w:cs="Times New Roman"/>
      <w:spacing w:val="4"/>
      <w:sz w:val="22"/>
      <w:szCs w:val="19"/>
    </w:rPr>
  </w:style>
  <w:style w:type="character" w:customStyle="1" w:styleId="1127">
    <w:name w:val="ListLabel 1030"/>
    <w:qFormat/>
    <w:uiPriority w:val="0"/>
    <w:rPr>
      <w:rFonts w:cs="Times New Roman"/>
      <w:spacing w:val="3"/>
      <w:sz w:val="19"/>
      <w:szCs w:val="19"/>
    </w:rPr>
  </w:style>
  <w:style w:type="character" w:customStyle="1" w:styleId="1128">
    <w:name w:val="ListLabel 1031"/>
    <w:qFormat/>
    <w:uiPriority w:val="0"/>
    <w:rPr>
      <w:rFonts w:ascii="Times New Roman" w:hAnsi="Times New Roman" w:cs="Times New Roman"/>
      <w:spacing w:val="3"/>
      <w:sz w:val="22"/>
      <w:szCs w:val="19"/>
    </w:rPr>
  </w:style>
  <w:style w:type="character" w:customStyle="1" w:styleId="1129">
    <w:name w:val="ListLabel 1032"/>
    <w:qFormat/>
    <w:uiPriority w:val="0"/>
    <w:rPr>
      <w:rFonts w:ascii="Times New Roman" w:hAnsi="Times New Roman" w:cs="Times New Roman"/>
      <w:sz w:val="22"/>
      <w:szCs w:val="19"/>
    </w:rPr>
  </w:style>
  <w:style w:type="character" w:customStyle="1" w:styleId="1130">
    <w:name w:val="ListLabel 1033"/>
    <w:qFormat/>
    <w:uiPriority w:val="0"/>
    <w:rPr>
      <w:rFonts w:ascii="Times New Roman" w:hAnsi="Times New Roman" w:cs="Times New Roman"/>
      <w:sz w:val="22"/>
      <w:szCs w:val="20"/>
    </w:rPr>
  </w:style>
  <w:style w:type="character" w:customStyle="1" w:styleId="1131">
    <w:name w:val="ListLabel 1034"/>
    <w:qFormat/>
    <w:uiPriority w:val="0"/>
    <w:rPr>
      <w:rFonts w:ascii="Times New Roman" w:hAnsi="Times New Roman" w:cs="Times New Roman"/>
      <w:sz w:val="22"/>
      <w:szCs w:val="20"/>
    </w:rPr>
  </w:style>
  <w:style w:type="character" w:customStyle="1" w:styleId="1132">
    <w:name w:val="ListLabel 1035"/>
    <w:qFormat/>
    <w:uiPriority w:val="0"/>
    <w:rPr>
      <w:rFonts w:cs="Times New Roman"/>
      <w:sz w:val="20"/>
      <w:szCs w:val="20"/>
    </w:rPr>
  </w:style>
  <w:style w:type="character" w:customStyle="1" w:styleId="1133">
    <w:name w:val="ListLabel 1036"/>
    <w:qFormat/>
    <w:uiPriority w:val="0"/>
    <w:rPr>
      <w:rFonts w:ascii="Times New Roman" w:hAnsi="Times New Roman" w:cs="Times New Roman"/>
      <w:sz w:val="22"/>
      <w:szCs w:val="24"/>
    </w:rPr>
  </w:style>
  <w:style w:type="character" w:customStyle="1" w:styleId="1134">
    <w:name w:val="ListLabel 1037"/>
    <w:qFormat/>
    <w:uiPriority w:val="0"/>
    <w:rPr>
      <w:rFonts w:ascii="Times New Roman" w:hAnsi="Times New Roman" w:cs="Calibri"/>
      <w:sz w:val="22"/>
      <w:szCs w:val="24"/>
      <w:lang w:eastAsia="pl-PL"/>
    </w:rPr>
  </w:style>
  <w:style w:type="character" w:customStyle="1" w:styleId="1135">
    <w:name w:val="ListLabel 1038"/>
    <w:qFormat/>
    <w:uiPriority w:val="0"/>
    <w:rPr>
      <w:rFonts w:ascii="Times New Roman" w:hAnsi="Times New Roman" w:cs="Times New Roman"/>
      <w:spacing w:val="1"/>
      <w:sz w:val="22"/>
      <w:szCs w:val="19"/>
    </w:rPr>
  </w:style>
  <w:style w:type="character" w:customStyle="1" w:styleId="1136">
    <w:name w:val="ListLabel 1039"/>
    <w:qFormat/>
    <w:uiPriority w:val="0"/>
    <w:rPr>
      <w:rFonts w:eastAsia="Times New Roman" w:cs="Times New Roman"/>
      <w:color w:val="2A6099"/>
      <w:sz w:val="22"/>
      <w:szCs w:val="22"/>
      <w:u w:val="single"/>
      <w:lang w:val="de-DE"/>
    </w:rPr>
  </w:style>
  <w:style w:type="character" w:customStyle="1" w:styleId="1137">
    <w:name w:val="ListLabel 1040"/>
    <w:qFormat/>
    <w:uiPriority w:val="0"/>
    <w:rPr>
      <w:rFonts w:eastAsia="SimSun" w:cs="Calibri"/>
      <w:color w:val="2A6099"/>
      <w:sz w:val="22"/>
      <w:szCs w:val="22"/>
      <w:u w:val="single"/>
      <w:lang w:val="de-DE" w:eastAsia="zh-CN" w:bidi="hi-IN"/>
    </w:rPr>
  </w:style>
  <w:style w:type="character" w:customStyle="1" w:styleId="1138">
    <w:name w:val="ListLabel 1041"/>
    <w:qFormat/>
    <w:uiPriority w:val="0"/>
    <w:rPr>
      <w:rFonts w:eastAsia="SimSun" w:cs="Calibri"/>
      <w:color w:val="2A6099"/>
      <w:sz w:val="22"/>
      <w:szCs w:val="22"/>
      <w:u w:val="single"/>
      <w:lang w:val="en-BZ" w:eastAsia="zh-CN" w:bidi="hi-IN"/>
    </w:rPr>
  </w:style>
  <w:style w:type="character" w:customStyle="1" w:styleId="1139">
    <w:name w:val="ListLabel 1042"/>
    <w:qFormat/>
    <w:uiPriority w:val="0"/>
    <w:rPr>
      <w:rFonts w:eastAsia="Calibri" w:cs="Calibri"/>
      <w:color w:val="0000FF"/>
      <w:sz w:val="22"/>
      <w:szCs w:val="22"/>
      <w:u w:val="single"/>
      <w:lang w:eastAsia="en-US"/>
    </w:rPr>
  </w:style>
  <w:style w:type="character" w:customStyle="1" w:styleId="1140">
    <w:name w:val="ListLabel 1043"/>
    <w:qFormat/>
    <w:uiPriority w:val="0"/>
    <w:rPr>
      <w:rFonts w:cs="Times New Roman"/>
      <w:color w:val="2A6099"/>
      <w:sz w:val="22"/>
      <w:szCs w:val="22"/>
      <w:highlight w:val="white"/>
      <w:u w:val="none"/>
    </w:rPr>
  </w:style>
  <w:style w:type="character" w:customStyle="1" w:styleId="1141">
    <w:name w:val="ListLabel 1044"/>
    <w:qFormat/>
    <w:uiPriority w:val="0"/>
    <w:rPr>
      <w:rFonts w:eastAsia="Times New Roman" w:cs="Times New Roman"/>
      <w:color w:val="2A6099"/>
      <w:sz w:val="22"/>
      <w:szCs w:val="22"/>
      <w:lang w:val="de-DE"/>
    </w:rPr>
  </w:style>
  <w:style w:type="character" w:customStyle="1" w:styleId="1142">
    <w:name w:val="ListLabel 1045"/>
    <w:qFormat/>
    <w:uiPriority w:val="0"/>
    <w:rPr>
      <w:rFonts w:eastAsia="SimSun" w:cs="Calibri"/>
      <w:color w:val="2A6099"/>
      <w:sz w:val="22"/>
      <w:szCs w:val="22"/>
      <w:lang w:val="de-DE" w:eastAsia="zh-CN" w:bidi="hi-IN"/>
    </w:rPr>
  </w:style>
  <w:style w:type="character" w:customStyle="1" w:styleId="1143">
    <w:name w:val="ListLabel 1046"/>
    <w:qFormat/>
    <w:uiPriority w:val="0"/>
    <w:rPr>
      <w:rFonts w:eastAsia="SimSun" w:cs="Calibri"/>
      <w:color w:val="2A6099"/>
      <w:sz w:val="22"/>
      <w:szCs w:val="22"/>
      <w:lang w:val="en-BZ" w:eastAsia="zh-CN" w:bidi="hi-IN"/>
    </w:rPr>
  </w:style>
  <w:style w:type="character" w:customStyle="1" w:styleId="1144">
    <w:name w:val="ListLabel 1047"/>
    <w:qFormat/>
    <w:uiPriority w:val="0"/>
    <w:rPr>
      <w:rFonts w:cs="Times New Roman"/>
      <w:color w:val="000000"/>
      <w:sz w:val="22"/>
      <w:szCs w:val="22"/>
      <w:highlight w:val="white"/>
      <w:u w:val="none"/>
    </w:rPr>
  </w:style>
  <w:style w:type="character" w:customStyle="1" w:styleId="1145">
    <w:name w:val="ListLabel 1048"/>
    <w:qFormat/>
    <w:uiPriority w:val="0"/>
    <w:rPr>
      <w:rFonts w:cs="Times New Roman"/>
      <w:sz w:val="22"/>
      <w:szCs w:val="22"/>
    </w:rPr>
  </w:style>
  <w:style w:type="character" w:customStyle="1" w:styleId="1146">
    <w:name w:val="ListLabel 1049"/>
    <w:qFormat/>
    <w:uiPriority w:val="0"/>
    <w:rPr>
      <w:rFonts w:cs="Times New Roman"/>
      <w:sz w:val="24"/>
      <w:szCs w:val="24"/>
    </w:rPr>
  </w:style>
  <w:style w:type="character" w:customStyle="1" w:styleId="1147">
    <w:name w:val="ListLabel 1050"/>
    <w:qFormat/>
    <w:uiPriority w:val="0"/>
    <w:rPr>
      <w:rFonts w:cs="Times New Roman"/>
      <w:color w:val="3465A4"/>
      <w:sz w:val="22"/>
      <w:szCs w:val="22"/>
      <w:highlight w:val="white"/>
    </w:rPr>
  </w:style>
  <w:style w:type="character" w:customStyle="1" w:styleId="1148">
    <w:name w:val="ListLabel 1051"/>
    <w:qFormat/>
    <w:uiPriority w:val="0"/>
    <w:rPr>
      <w:spacing w:val="2"/>
      <w:sz w:val="22"/>
      <w:szCs w:val="22"/>
    </w:rPr>
  </w:style>
  <w:style w:type="character" w:customStyle="1" w:styleId="1149">
    <w:name w:val="ListLabel 1052"/>
    <w:qFormat/>
    <w:uiPriority w:val="0"/>
    <w:rPr>
      <w:lang w:val="pl-PL"/>
    </w:rPr>
  </w:style>
  <w:style w:type="paragraph" w:customStyle="1" w:styleId="1150">
    <w:name w:val="Indeks"/>
    <w:basedOn w:val="1"/>
    <w:qFormat/>
    <w:uiPriority w:val="0"/>
    <w:pPr>
      <w:suppressLineNumbers/>
    </w:pPr>
    <w:rPr>
      <w:rFonts w:cs="Lucida Sans"/>
    </w:rPr>
  </w:style>
  <w:style w:type="paragraph" w:styleId="1151">
    <w:name w:val="List Paragraph"/>
    <w:basedOn w:val="1"/>
    <w:qFormat/>
    <w:uiPriority w:val="34"/>
    <w:pPr>
      <w:widowControl/>
      <w:ind w:left="708" w:firstLine="0"/>
    </w:pPr>
    <w:rPr>
      <w:sz w:val="28"/>
    </w:rPr>
  </w:style>
  <w:style w:type="paragraph" w:customStyle="1" w:styleId="1152">
    <w:name w:val="Table Paragraph"/>
    <w:basedOn w:val="1"/>
    <w:qFormat/>
    <w:uiPriority w:val="1"/>
    <w:pPr>
      <w:tabs>
        <w:tab w:val="left" w:pos="432"/>
        <w:tab w:val="left" w:pos="504"/>
        <w:tab w:val="left" w:pos="576"/>
        <w:tab w:val="left" w:pos="720"/>
        <w:tab w:val="left" w:pos="792"/>
        <w:tab w:val="left" w:pos="864"/>
      </w:tabs>
    </w:pPr>
    <w:rPr>
      <w:rFonts w:ascii="Avenir-Light" w:hAnsi="Avenir-Light" w:cs="Avenir-Light"/>
      <w:sz w:val="22"/>
      <w:szCs w:val="22"/>
      <w:lang w:val="en-US" w:eastAsia="en-US"/>
    </w:rPr>
  </w:style>
  <w:style w:type="paragraph" w:customStyle="1" w:styleId="1153">
    <w:name w:val="Zawartość ramki"/>
    <w:basedOn w:val="1"/>
    <w:qFormat/>
    <w:uiPriority w:val="0"/>
  </w:style>
  <w:style w:type="paragraph" w:customStyle="1" w:styleId="1154">
    <w:name w:val="Akapit z listą"/>
    <w:basedOn w:val="1"/>
    <w:qFormat/>
    <w:uiPriority w:val="0"/>
    <w:pPr>
      <w:spacing w:before="0" w:after="0" w:line="240" w:lineRule="auto"/>
      <w:ind w:left="720" w:right="0" w:firstLine="0"/>
    </w:pPr>
    <w:rPr>
      <w:rFonts w:cs="Calibri"/>
    </w:rPr>
  </w:style>
  <w:style w:type="paragraph" w:customStyle="1" w:styleId="1155">
    <w:name w:val="Tekst podstawowy 2"/>
    <w:basedOn w:val="1"/>
    <w:qFormat/>
    <w:uiPriority w:val="0"/>
    <w:pPr>
      <w:jc w:val="both"/>
    </w:pPr>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Toshiba</Company>
  <Pages>13</Pages>
  <Words>5416</Words>
  <Characters>34550</Characters>
  <Paragraphs>291</Paragraphs>
  <TotalTime>17</TotalTime>
  <ScaleCrop>false</ScaleCrop>
  <LinksUpToDate>false</LinksUpToDate>
  <CharactersWithSpaces>39645</CharactersWithSpaces>
  <Application>WPS Office_12.2.0.18607_F1E327BC-269C-435d-A152-05C5408002CA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2023-09-13T11:09:00Z</dcterms:created>
  <dc:creator>User</dc:creator>
  <cp:lastModifiedBy>Krzysztof Wąsik</cp:lastModifiedBy>
  <cp:lastPrinted>2022-07-04T12:53:00Z</cp:lastPrinted>
  <dcterms:modified xsi:type="dcterms:W3CDTF">2024-11-05T13:43:49Z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false</vt:bool>
  </property>
  <property fmtid="{D5CDD505-2E9C-101B-9397-08002B2CF9AE}" pid="6" name="ICV">
    <vt:lpwstr>88B8F51053A74079961063DD01A4993E_13</vt:lpwstr>
  </property>
  <property fmtid="{D5CDD505-2E9C-101B-9397-08002B2CF9AE}" pid="7" name="KSOProductBuildVer">
    <vt:lpwstr>1045-12.2.0.18607</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