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988" w:rsidRPr="00F27362" w:rsidRDefault="00A513C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 xml:space="preserve"> Załącznik nr </w:t>
      </w:r>
      <w:r w:rsidR="00197BF3">
        <w:rPr>
          <w:rFonts w:ascii="Cambria" w:hAnsi="Cambria" w:cs="Arial"/>
          <w:b/>
          <w:sz w:val="21"/>
          <w:szCs w:val="21"/>
        </w:rPr>
        <w:t>6</w:t>
      </w:r>
      <w:r w:rsidR="003C1988"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3C1988" w:rsidRPr="00F27362" w:rsidRDefault="0081474B" w:rsidP="0081474B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FC0702"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3C1988" w:rsidRPr="00B4494B" w:rsidRDefault="003C1988" w:rsidP="00950339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:rsidR="00950339" w:rsidRPr="00950339" w:rsidRDefault="001B5890" w:rsidP="001B5890">
      <w:pPr>
        <w:widowControl w:val="0"/>
        <w:autoSpaceDE w:val="0"/>
        <w:autoSpaceDN w:val="0"/>
        <w:adjustRightInd w:val="0"/>
        <w:spacing w:after="0" w:line="240" w:lineRule="auto"/>
        <w:ind w:left="5528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Dom Pomocy Społecznej w Sobowie Sobów 1</w:t>
      </w:r>
      <w:r w:rsidR="00950339" w:rsidRPr="00950339">
        <w:rPr>
          <w:rFonts w:ascii="Cambria" w:hAnsi="Cambria"/>
          <w:b/>
          <w:sz w:val="20"/>
          <w:szCs w:val="20"/>
        </w:rPr>
        <w:t>17</w:t>
      </w:r>
    </w:p>
    <w:p w:rsidR="00950339" w:rsidRPr="00950339" w:rsidRDefault="001B5890" w:rsidP="001B58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1F6074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 xml:space="preserve"> 27-530 Ożarów</w:t>
      </w:r>
    </w:p>
    <w:p w:rsidR="003C1988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754ED2" w:rsidRPr="00F27362" w:rsidRDefault="00754ED2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A513C8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dodatkowe</w:t>
      </w:r>
      <w:r w:rsidR="00775876" w:rsidRPr="00A37911">
        <w:rPr>
          <w:rFonts w:ascii="Cambria" w:hAnsi="Cambria" w:cs="Arial"/>
          <w:b/>
          <w:u w:val="single"/>
        </w:rPr>
        <w:t xml:space="preserve"> </w:t>
      </w:r>
    </w:p>
    <w:p w:rsidR="003C1988" w:rsidRDefault="00B743C9" w:rsidP="00754ED2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Przystępując do udziału w postępowaniu o udzielenie zamówienia publicznego na </w:t>
      </w:r>
      <w:r w:rsidRPr="00B743C9">
        <w:rPr>
          <w:rFonts w:ascii="Cambria" w:hAnsi="Cambria" w:cs="Arial"/>
          <w:b/>
          <w:sz w:val="20"/>
          <w:szCs w:val="20"/>
        </w:rPr>
        <w:t>„Sukcesywna dostawa artykułów żywnościowych z podziałem na częś</w:t>
      </w:r>
      <w:r w:rsidR="00875574">
        <w:rPr>
          <w:rFonts w:ascii="Cambria" w:hAnsi="Cambria" w:cs="Arial"/>
          <w:b/>
          <w:sz w:val="20"/>
          <w:szCs w:val="20"/>
        </w:rPr>
        <w:t>ci dla Domu Pomocy Społecznej w </w:t>
      </w:r>
      <w:r w:rsidRPr="00B743C9">
        <w:rPr>
          <w:rFonts w:ascii="Cambria" w:hAnsi="Cambria" w:cs="Arial"/>
          <w:b/>
          <w:sz w:val="20"/>
          <w:szCs w:val="20"/>
        </w:rPr>
        <w:t>Sobowie”</w:t>
      </w:r>
      <w:r>
        <w:rPr>
          <w:rFonts w:ascii="Cambria" w:hAnsi="Cambria" w:cs="Arial"/>
          <w:sz w:val="20"/>
          <w:szCs w:val="20"/>
        </w:rPr>
        <w:t>, oświadczam co następuje:</w:t>
      </w:r>
    </w:p>
    <w:p w:rsidR="00B743C9" w:rsidRPr="00510BFE" w:rsidRDefault="00C70CB5" w:rsidP="00754ED2">
      <w:pPr>
        <w:pStyle w:val="Tekstpodstawowy2"/>
        <w:numPr>
          <w:ilvl w:val="0"/>
          <w:numId w:val="8"/>
        </w:numPr>
        <w:spacing w:after="0" w:line="360" w:lineRule="auto"/>
        <w:ind w:left="1066" w:hanging="357"/>
        <w:jc w:val="both"/>
        <w:rPr>
          <w:rFonts w:ascii="Cambria" w:hAnsi="Cambria" w:cs="Arial"/>
          <w:sz w:val="21"/>
          <w:szCs w:val="21"/>
        </w:rPr>
      </w:pPr>
      <w:r w:rsidRPr="00510BFE">
        <w:rPr>
          <w:rFonts w:ascii="Cambria" w:hAnsi="Cambria" w:cs="Arial"/>
          <w:sz w:val="21"/>
          <w:szCs w:val="21"/>
        </w:rPr>
        <w:t>Oświadczam, że posiadam zgodnie z obowiązującymi przepisami, wymagane atesty, świadectwa na oferowane w załączniku nr 2 do SWZ produkty spożywcze, dopuszczające je do spożycia.</w:t>
      </w:r>
    </w:p>
    <w:p w:rsidR="00C70CB5" w:rsidRDefault="00C70CB5" w:rsidP="00754ED2">
      <w:pPr>
        <w:pStyle w:val="Tekstpodstawowy2"/>
        <w:numPr>
          <w:ilvl w:val="0"/>
          <w:numId w:val="8"/>
        </w:numPr>
        <w:spacing w:after="0" w:line="360" w:lineRule="auto"/>
        <w:ind w:left="1066" w:hanging="357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użyję do wykonania przedmiotu zamówienia materiałów i technologii dopuszczonych do stosowania, zgodnie z obowiązującymi przepisami.*</w:t>
      </w:r>
    </w:p>
    <w:p w:rsidR="00C70CB5" w:rsidRDefault="00C70CB5" w:rsidP="00754ED2">
      <w:pPr>
        <w:pStyle w:val="Tekstpodstawowy2"/>
        <w:numPr>
          <w:ilvl w:val="0"/>
          <w:numId w:val="8"/>
        </w:numPr>
        <w:spacing w:after="0" w:line="360" w:lineRule="auto"/>
        <w:ind w:left="1066" w:hanging="357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 moja firma jest objeta urzędową kontrolą organów inspekcji sanitarnej dotyczącej kontroli żywności, jej dystrybucji i transportu.</w:t>
      </w:r>
    </w:p>
    <w:p w:rsidR="00C70CB5" w:rsidRDefault="00C70CB5" w:rsidP="00754ED2">
      <w:pPr>
        <w:pStyle w:val="Tekstpodstawowy2"/>
        <w:numPr>
          <w:ilvl w:val="0"/>
          <w:numId w:val="8"/>
        </w:numPr>
        <w:spacing w:after="0" w:line="360" w:lineRule="auto"/>
        <w:ind w:left="1066" w:hanging="357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Gwarantuję, że jakość oferowanych artykułów spożywczych jest zgodna z Polskimi Normami i obowiązującymi w tym zakresie przepisami.</w:t>
      </w:r>
    </w:p>
    <w:p w:rsidR="00EB5EB0" w:rsidRPr="00F27362" w:rsidRDefault="00EB5EB0" w:rsidP="00EB5EB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Default="00556D4C" w:rsidP="00EB5EB0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75FEB" w:rsidRPr="00C70CB5" w:rsidRDefault="00C70CB5" w:rsidP="00C70CB5">
      <w:pPr>
        <w:spacing w:after="0" w:line="360" w:lineRule="auto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*</w:t>
      </w:r>
      <w:r w:rsidRPr="00C70CB5">
        <w:rPr>
          <w:rFonts w:ascii="Cambria" w:hAnsi="Cambria" w:cs="Arial"/>
          <w:sz w:val="16"/>
          <w:szCs w:val="16"/>
        </w:rPr>
        <w:t>dotyczy</w:t>
      </w:r>
      <w:r>
        <w:rPr>
          <w:rFonts w:ascii="Cambria" w:hAnsi="Cambria" w:cs="Arial"/>
          <w:sz w:val="16"/>
          <w:szCs w:val="16"/>
        </w:rPr>
        <w:t xml:space="preserve"> producenta, nie producent przekreśla pkt. 2</w:t>
      </w:r>
    </w:p>
    <w:p w:rsidR="003C1988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754ED2" w:rsidRPr="00F27362" w:rsidRDefault="00754ED2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</w:t>
      </w:r>
      <w:r w:rsidR="006E5444">
        <w:rPr>
          <w:rFonts w:ascii="Cambria" w:hAnsi="Cambria" w:cs="Arial"/>
          <w:sz w:val="21"/>
          <w:szCs w:val="21"/>
        </w:rPr>
        <w:t>ścią konsekwencji wprowadzenia Z</w:t>
      </w:r>
      <w:r w:rsidRPr="00F27362">
        <w:rPr>
          <w:rFonts w:ascii="Cambria" w:hAnsi="Cambria" w:cs="Arial"/>
          <w:sz w:val="21"/>
          <w:szCs w:val="21"/>
        </w:rPr>
        <w:t>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556D4C" w:rsidRPr="00F27362" w:rsidRDefault="00556D4C" w:rsidP="00556D4C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157" w:rsidRDefault="00DB2157" w:rsidP="0038231F">
      <w:pPr>
        <w:spacing w:after="0" w:line="240" w:lineRule="auto"/>
      </w:pPr>
      <w:r>
        <w:separator/>
      </w:r>
    </w:p>
  </w:endnote>
  <w:endnote w:type="continuationSeparator" w:id="0">
    <w:p w:rsidR="00DB2157" w:rsidRDefault="00DB21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BA8" w:rsidRDefault="00136B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BE3" w:rsidRPr="00E33BE3" w:rsidRDefault="00A805A6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33390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BA8" w:rsidRDefault="00136B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157" w:rsidRDefault="00DB2157" w:rsidP="0038231F">
      <w:pPr>
        <w:spacing w:after="0" w:line="240" w:lineRule="auto"/>
      </w:pPr>
      <w:r>
        <w:separator/>
      </w:r>
    </w:p>
  </w:footnote>
  <w:footnote w:type="continuationSeparator" w:id="0">
    <w:p w:rsidR="00DB2157" w:rsidRDefault="00DB215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BA8" w:rsidRDefault="00136B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339" w:rsidRPr="0022270D" w:rsidRDefault="001F6074" w:rsidP="00950339">
    <w:pPr>
      <w:pStyle w:val="Nagwek"/>
      <w:rPr>
        <w:rFonts w:ascii="Cambria" w:hAnsi="Cambria" w:cs="Arial"/>
        <w:sz w:val="20"/>
      </w:rPr>
    </w:pPr>
    <w:r>
      <w:rPr>
        <w:rFonts w:ascii="Cambria" w:hAnsi="Cambria"/>
        <w:sz w:val="20"/>
        <w:szCs w:val="20"/>
      </w:rPr>
      <w:t xml:space="preserve">Znak sprawy: </w:t>
    </w:r>
    <w:r w:rsidR="0010383B">
      <w:rPr>
        <w:rFonts w:ascii="Cambria" w:hAnsi="Cambria"/>
        <w:sz w:val="20"/>
        <w:szCs w:val="20"/>
      </w:rPr>
      <w:t>DG.26.2</w:t>
    </w:r>
    <w:r w:rsidR="00333390">
      <w:rPr>
        <w:rFonts w:ascii="Cambria" w:hAnsi="Cambria"/>
        <w:sz w:val="20"/>
        <w:szCs w:val="20"/>
      </w:rPr>
      <w:t>.2024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BA8" w:rsidRDefault="00136B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9A2B62"/>
    <w:multiLevelType w:val="hybridMultilevel"/>
    <w:tmpl w:val="032ABEFC"/>
    <w:lvl w:ilvl="0" w:tplc="52EEF8A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D41139"/>
    <w:multiLevelType w:val="hybridMultilevel"/>
    <w:tmpl w:val="15AEF5CA"/>
    <w:lvl w:ilvl="0" w:tplc="AED22D1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664FE"/>
    <w:multiLevelType w:val="hybridMultilevel"/>
    <w:tmpl w:val="E09C5EBA"/>
    <w:lvl w:ilvl="0" w:tplc="4C5CBE58">
      <w:start w:val="1"/>
      <w:numFmt w:val="decimal"/>
      <w:lvlText w:val="%1.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712A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383B"/>
    <w:rsid w:val="00106192"/>
    <w:rsid w:val="00107525"/>
    <w:rsid w:val="001208C8"/>
    <w:rsid w:val="001209FF"/>
    <w:rsid w:val="00136BA8"/>
    <w:rsid w:val="001902D2"/>
    <w:rsid w:val="00194B8D"/>
    <w:rsid w:val="00197BF3"/>
    <w:rsid w:val="001B0637"/>
    <w:rsid w:val="001B5890"/>
    <w:rsid w:val="001B6D7C"/>
    <w:rsid w:val="001C6945"/>
    <w:rsid w:val="001D4289"/>
    <w:rsid w:val="001D5795"/>
    <w:rsid w:val="001F027E"/>
    <w:rsid w:val="001F6074"/>
    <w:rsid w:val="002001C8"/>
    <w:rsid w:val="00203A40"/>
    <w:rsid w:val="00210A9E"/>
    <w:rsid w:val="002168A8"/>
    <w:rsid w:val="00255142"/>
    <w:rsid w:val="00256CEC"/>
    <w:rsid w:val="00262D61"/>
    <w:rsid w:val="00275AEB"/>
    <w:rsid w:val="00282E71"/>
    <w:rsid w:val="00290B01"/>
    <w:rsid w:val="002A503F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32F3"/>
    <w:rsid w:val="002F4D63"/>
    <w:rsid w:val="002F5FA6"/>
    <w:rsid w:val="002F69EB"/>
    <w:rsid w:val="0030682B"/>
    <w:rsid w:val="00313417"/>
    <w:rsid w:val="00313911"/>
    <w:rsid w:val="00333209"/>
    <w:rsid w:val="00333390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A6BB1"/>
    <w:rsid w:val="003B2070"/>
    <w:rsid w:val="003B214C"/>
    <w:rsid w:val="003B540C"/>
    <w:rsid w:val="003B7238"/>
    <w:rsid w:val="003C1988"/>
    <w:rsid w:val="003C3B64"/>
    <w:rsid w:val="003C79BC"/>
    <w:rsid w:val="003E47B5"/>
    <w:rsid w:val="003F024C"/>
    <w:rsid w:val="00420FA7"/>
    <w:rsid w:val="00434034"/>
    <w:rsid w:val="00434CC2"/>
    <w:rsid w:val="00452403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0492"/>
    <w:rsid w:val="004C4854"/>
    <w:rsid w:val="004C76A2"/>
    <w:rsid w:val="004D2143"/>
    <w:rsid w:val="004D78CC"/>
    <w:rsid w:val="004D7E48"/>
    <w:rsid w:val="004F23F7"/>
    <w:rsid w:val="004F40EF"/>
    <w:rsid w:val="005030B9"/>
    <w:rsid w:val="00510BFE"/>
    <w:rsid w:val="00510FE4"/>
    <w:rsid w:val="00512E43"/>
    <w:rsid w:val="00520174"/>
    <w:rsid w:val="00531C2A"/>
    <w:rsid w:val="0053308B"/>
    <w:rsid w:val="00542E96"/>
    <w:rsid w:val="005548F0"/>
    <w:rsid w:val="00555C61"/>
    <w:rsid w:val="00556D4C"/>
    <w:rsid w:val="005641F0"/>
    <w:rsid w:val="00571B62"/>
    <w:rsid w:val="005B3013"/>
    <w:rsid w:val="005C39CA"/>
    <w:rsid w:val="005C4DC7"/>
    <w:rsid w:val="005D4441"/>
    <w:rsid w:val="005E176A"/>
    <w:rsid w:val="00611B1D"/>
    <w:rsid w:val="00634311"/>
    <w:rsid w:val="006440B8"/>
    <w:rsid w:val="006770DE"/>
    <w:rsid w:val="0069721E"/>
    <w:rsid w:val="006A3A1F"/>
    <w:rsid w:val="006A52B6"/>
    <w:rsid w:val="006B7416"/>
    <w:rsid w:val="006D33B3"/>
    <w:rsid w:val="006E5444"/>
    <w:rsid w:val="006F0034"/>
    <w:rsid w:val="006F3D32"/>
    <w:rsid w:val="00706D17"/>
    <w:rsid w:val="007118F0"/>
    <w:rsid w:val="00724C62"/>
    <w:rsid w:val="0072560B"/>
    <w:rsid w:val="00732650"/>
    <w:rsid w:val="00746532"/>
    <w:rsid w:val="00751725"/>
    <w:rsid w:val="00754ED2"/>
    <w:rsid w:val="00756C8F"/>
    <w:rsid w:val="0076141E"/>
    <w:rsid w:val="007648D0"/>
    <w:rsid w:val="00775876"/>
    <w:rsid w:val="007840F2"/>
    <w:rsid w:val="0079037F"/>
    <w:rsid w:val="007936D6"/>
    <w:rsid w:val="00794491"/>
    <w:rsid w:val="007961C8"/>
    <w:rsid w:val="007B01C8"/>
    <w:rsid w:val="007B551A"/>
    <w:rsid w:val="007C078A"/>
    <w:rsid w:val="007D5B61"/>
    <w:rsid w:val="007E2F69"/>
    <w:rsid w:val="00804F07"/>
    <w:rsid w:val="0081474B"/>
    <w:rsid w:val="00820D6B"/>
    <w:rsid w:val="008238E4"/>
    <w:rsid w:val="00825A09"/>
    <w:rsid w:val="00830AB1"/>
    <w:rsid w:val="00833FCD"/>
    <w:rsid w:val="00842991"/>
    <w:rsid w:val="00856C5A"/>
    <w:rsid w:val="00861821"/>
    <w:rsid w:val="00874A41"/>
    <w:rsid w:val="00875574"/>
    <w:rsid w:val="008757E1"/>
    <w:rsid w:val="0087625D"/>
    <w:rsid w:val="00892727"/>
    <w:rsid w:val="00892E48"/>
    <w:rsid w:val="00893812"/>
    <w:rsid w:val="008B2FCD"/>
    <w:rsid w:val="008B3E13"/>
    <w:rsid w:val="008B472B"/>
    <w:rsid w:val="008C06A6"/>
    <w:rsid w:val="008C2B35"/>
    <w:rsid w:val="008C5709"/>
    <w:rsid w:val="008C6DF8"/>
    <w:rsid w:val="008D0487"/>
    <w:rsid w:val="008D321B"/>
    <w:rsid w:val="008D5C7D"/>
    <w:rsid w:val="008D6AB7"/>
    <w:rsid w:val="008E035C"/>
    <w:rsid w:val="008E6C22"/>
    <w:rsid w:val="008E6F5A"/>
    <w:rsid w:val="008F3B4E"/>
    <w:rsid w:val="009046D7"/>
    <w:rsid w:val="0091264E"/>
    <w:rsid w:val="0092381F"/>
    <w:rsid w:val="009301A2"/>
    <w:rsid w:val="00931D32"/>
    <w:rsid w:val="009440B7"/>
    <w:rsid w:val="00950339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44868"/>
    <w:rsid w:val="00A47309"/>
    <w:rsid w:val="00A513C8"/>
    <w:rsid w:val="00A77786"/>
    <w:rsid w:val="00A805A6"/>
    <w:rsid w:val="00AA099D"/>
    <w:rsid w:val="00AC0ACC"/>
    <w:rsid w:val="00AC65F6"/>
    <w:rsid w:val="00AD25B6"/>
    <w:rsid w:val="00AD3796"/>
    <w:rsid w:val="00AD4B1B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743C9"/>
    <w:rsid w:val="00B76C2D"/>
    <w:rsid w:val="00B8005E"/>
    <w:rsid w:val="00B90E42"/>
    <w:rsid w:val="00B96456"/>
    <w:rsid w:val="00BA5A5A"/>
    <w:rsid w:val="00BB0C3C"/>
    <w:rsid w:val="00BB12F9"/>
    <w:rsid w:val="00BD1C7C"/>
    <w:rsid w:val="00BF5900"/>
    <w:rsid w:val="00C014B5"/>
    <w:rsid w:val="00C0401C"/>
    <w:rsid w:val="00C157FF"/>
    <w:rsid w:val="00C4103F"/>
    <w:rsid w:val="00C54B53"/>
    <w:rsid w:val="00C57499"/>
    <w:rsid w:val="00C57DEB"/>
    <w:rsid w:val="00C60733"/>
    <w:rsid w:val="00C627A3"/>
    <w:rsid w:val="00C628C5"/>
    <w:rsid w:val="00C70CB5"/>
    <w:rsid w:val="00C81012"/>
    <w:rsid w:val="00C922D6"/>
    <w:rsid w:val="00C92450"/>
    <w:rsid w:val="00CB7086"/>
    <w:rsid w:val="00CC15FE"/>
    <w:rsid w:val="00CC47CC"/>
    <w:rsid w:val="00D0766C"/>
    <w:rsid w:val="00D076DF"/>
    <w:rsid w:val="00D10373"/>
    <w:rsid w:val="00D10A8F"/>
    <w:rsid w:val="00D15409"/>
    <w:rsid w:val="00D23F3D"/>
    <w:rsid w:val="00D2687F"/>
    <w:rsid w:val="00D34D9A"/>
    <w:rsid w:val="00D350F9"/>
    <w:rsid w:val="00D409DE"/>
    <w:rsid w:val="00D42C9B"/>
    <w:rsid w:val="00D51264"/>
    <w:rsid w:val="00D52617"/>
    <w:rsid w:val="00D531D5"/>
    <w:rsid w:val="00D62A71"/>
    <w:rsid w:val="00D7532C"/>
    <w:rsid w:val="00D75FEB"/>
    <w:rsid w:val="00D836BC"/>
    <w:rsid w:val="00D841BA"/>
    <w:rsid w:val="00D9565B"/>
    <w:rsid w:val="00DA03AF"/>
    <w:rsid w:val="00DA660E"/>
    <w:rsid w:val="00DA6EC7"/>
    <w:rsid w:val="00DB2157"/>
    <w:rsid w:val="00DB2816"/>
    <w:rsid w:val="00DD12EF"/>
    <w:rsid w:val="00DD146A"/>
    <w:rsid w:val="00DD3E9D"/>
    <w:rsid w:val="00E00DF6"/>
    <w:rsid w:val="00E022A1"/>
    <w:rsid w:val="00E0313B"/>
    <w:rsid w:val="00E21B42"/>
    <w:rsid w:val="00E309E9"/>
    <w:rsid w:val="00E31C06"/>
    <w:rsid w:val="00E33BE3"/>
    <w:rsid w:val="00E3714D"/>
    <w:rsid w:val="00E40D4E"/>
    <w:rsid w:val="00E42F8D"/>
    <w:rsid w:val="00E50759"/>
    <w:rsid w:val="00E54BEF"/>
    <w:rsid w:val="00E64482"/>
    <w:rsid w:val="00E65685"/>
    <w:rsid w:val="00E7082B"/>
    <w:rsid w:val="00E73190"/>
    <w:rsid w:val="00E73CEB"/>
    <w:rsid w:val="00E750E4"/>
    <w:rsid w:val="00EA5929"/>
    <w:rsid w:val="00EA7BE0"/>
    <w:rsid w:val="00EB5EB0"/>
    <w:rsid w:val="00EB7CDE"/>
    <w:rsid w:val="00ED5968"/>
    <w:rsid w:val="00EE1FBF"/>
    <w:rsid w:val="00EF74CA"/>
    <w:rsid w:val="00F01ABA"/>
    <w:rsid w:val="00F04280"/>
    <w:rsid w:val="00F04B77"/>
    <w:rsid w:val="00F24FD4"/>
    <w:rsid w:val="00F25544"/>
    <w:rsid w:val="00F27362"/>
    <w:rsid w:val="00F365F2"/>
    <w:rsid w:val="00F43919"/>
    <w:rsid w:val="00F61FF7"/>
    <w:rsid w:val="00F657C9"/>
    <w:rsid w:val="00F6766C"/>
    <w:rsid w:val="00F7381D"/>
    <w:rsid w:val="00FA4D39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A9D84B"/>
  <w15:docId w15:val="{1401056B-F35A-48EE-A985-2D18623BE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4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Informatyk</cp:lastModifiedBy>
  <cp:revision>3</cp:revision>
  <cp:lastPrinted>2016-07-26T10:32:00Z</cp:lastPrinted>
  <dcterms:created xsi:type="dcterms:W3CDTF">2024-10-15T09:02:00Z</dcterms:created>
  <dcterms:modified xsi:type="dcterms:W3CDTF">2024-10-15T09:29:00Z</dcterms:modified>
</cp:coreProperties>
</file>