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FA3DF" w14:textId="77777777" w:rsidR="00E33E6B" w:rsidRPr="00760245" w:rsidRDefault="00675711" w:rsidP="00193BDA">
      <w:pPr>
        <w:ind w:left="4254"/>
        <w:jc w:val="right"/>
        <w:rPr>
          <w:rFonts w:ascii="Arial" w:hAnsi="Arial" w:cs="Arial"/>
          <w:i/>
          <w:kern w:val="0"/>
          <w:szCs w:val="24"/>
          <w:u w:val="single"/>
        </w:rPr>
      </w:pPr>
      <w:r>
        <w:rPr>
          <w:rFonts w:ascii="Arial" w:hAnsi="Arial" w:cs="Arial"/>
          <w:i/>
          <w:u w:val="single"/>
        </w:rPr>
        <w:t xml:space="preserve">Załącznik nr </w:t>
      </w:r>
      <w:r w:rsidR="00E33E6B" w:rsidRPr="00760245">
        <w:rPr>
          <w:rFonts w:ascii="Arial" w:hAnsi="Arial" w:cs="Arial"/>
          <w:i/>
          <w:u w:val="single"/>
        </w:rPr>
        <w:t xml:space="preserve">3 do </w:t>
      </w:r>
      <w:r w:rsidR="00131804" w:rsidRPr="00760245">
        <w:rPr>
          <w:rFonts w:ascii="Arial" w:hAnsi="Arial" w:cs="Arial"/>
          <w:bCs/>
          <w:i/>
          <w:u w:val="single"/>
        </w:rPr>
        <w:t>SWZ</w:t>
      </w:r>
      <w:r w:rsidR="00760245" w:rsidRPr="00760245">
        <w:rPr>
          <w:rFonts w:ascii="Arial" w:hAnsi="Arial" w:cs="Arial"/>
          <w:bCs/>
          <w:i/>
          <w:u w:val="single"/>
        </w:rPr>
        <w:t>/</w:t>
      </w:r>
      <w:r>
        <w:rPr>
          <w:rFonts w:ascii="Arial" w:hAnsi="Arial" w:cs="Arial"/>
          <w:bCs/>
          <w:i/>
          <w:u w:val="single"/>
        </w:rPr>
        <w:t xml:space="preserve">Załącznik nr </w:t>
      </w:r>
      <w:r w:rsidR="00E33E6B" w:rsidRPr="00760245">
        <w:rPr>
          <w:rFonts w:ascii="Arial" w:hAnsi="Arial" w:cs="Arial"/>
          <w:bCs/>
          <w:i/>
          <w:u w:val="single"/>
        </w:rPr>
        <w:t>2 do umowy</w:t>
      </w:r>
    </w:p>
    <w:p w14:paraId="421E9121" w14:textId="77777777" w:rsidR="00E33E6B" w:rsidRPr="00E33E6B" w:rsidRDefault="00E33E6B" w:rsidP="00E33E6B">
      <w:pPr>
        <w:rPr>
          <w:rFonts w:ascii="Arial" w:eastAsia="Calibri" w:hAnsi="Arial" w:cs="Arial"/>
          <w:lang w:eastAsia="en-US"/>
        </w:rPr>
      </w:pPr>
    </w:p>
    <w:p w14:paraId="29B28737" w14:textId="77777777" w:rsidR="00E33E6B" w:rsidRPr="00E33E6B" w:rsidRDefault="00E33E6B" w:rsidP="00E33E6B">
      <w:pPr>
        <w:ind w:right="23"/>
        <w:jc w:val="center"/>
        <w:rPr>
          <w:rFonts w:ascii="Arial" w:hAnsi="Arial" w:cs="Arial"/>
          <w:b/>
          <w:bCs/>
        </w:rPr>
      </w:pPr>
      <w:r w:rsidRPr="00E74FB4">
        <w:rPr>
          <w:rFonts w:ascii="Arial" w:hAnsi="Arial" w:cs="Arial"/>
          <w:b/>
          <w:bCs/>
        </w:rPr>
        <w:t>Oferta przetargowa</w:t>
      </w:r>
    </w:p>
    <w:p w14:paraId="40FA15DB" w14:textId="77777777" w:rsidR="00E33E6B" w:rsidRPr="00E33E6B" w:rsidRDefault="00E33E6B" w:rsidP="00E33E6B">
      <w:pPr>
        <w:ind w:right="23"/>
        <w:jc w:val="center"/>
        <w:rPr>
          <w:rFonts w:ascii="Arial" w:hAnsi="Arial" w:cs="Arial"/>
          <w:bCs/>
        </w:rPr>
      </w:pPr>
      <w:proofErr w:type="gramStart"/>
      <w:r w:rsidRPr="00E33E6B">
        <w:rPr>
          <w:rFonts w:ascii="Arial" w:hAnsi="Arial" w:cs="Arial"/>
          <w:bCs/>
        </w:rPr>
        <w:t>dla</w:t>
      </w:r>
      <w:proofErr w:type="gramEnd"/>
      <w:r w:rsidRPr="00E33E6B">
        <w:rPr>
          <w:rFonts w:ascii="Arial" w:hAnsi="Arial" w:cs="Arial"/>
          <w:bCs/>
        </w:rPr>
        <w:t xml:space="preserve"> Zamawiającego:</w:t>
      </w:r>
    </w:p>
    <w:p w14:paraId="55255A55" w14:textId="77777777" w:rsidR="00E33E6B" w:rsidRPr="00E33E6B" w:rsidRDefault="00E33E6B" w:rsidP="00E33E6B">
      <w:pPr>
        <w:ind w:right="23"/>
        <w:jc w:val="center"/>
        <w:rPr>
          <w:rFonts w:ascii="Arial" w:hAnsi="Arial" w:cs="Arial"/>
          <w:bCs/>
        </w:rPr>
      </w:pPr>
      <w:r w:rsidRPr="00E33E6B">
        <w:rPr>
          <w:rFonts w:ascii="Arial" w:hAnsi="Arial" w:cs="Arial"/>
          <w:bCs/>
        </w:rPr>
        <w:t>Sąd Okręgowy w Warszawie</w:t>
      </w:r>
    </w:p>
    <w:p w14:paraId="15075EAD" w14:textId="77777777" w:rsidR="00E33E6B" w:rsidRDefault="00E33E6B" w:rsidP="00E33E6B">
      <w:pPr>
        <w:tabs>
          <w:tab w:val="left" w:pos="284"/>
        </w:tabs>
        <w:ind w:left="284" w:right="23" w:hanging="284"/>
        <w:jc w:val="center"/>
        <w:rPr>
          <w:rFonts w:ascii="Arial" w:hAnsi="Arial" w:cs="Arial"/>
          <w:bCs/>
        </w:rPr>
      </w:pPr>
      <w:r w:rsidRPr="00E33E6B">
        <w:rPr>
          <w:rFonts w:ascii="Arial" w:hAnsi="Arial" w:cs="Arial"/>
          <w:bCs/>
        </w:rPr>
        <w:t>00-898 Warszawa, al. „Solidarności” 127</w:t>
      </w:r>
    </w:p>
    <w:p w14:paraId="56C7C69F" w14:textId="77777777" w:rsidR="00D56060" w:rsidRDefault="00D56060" w:rsidP="00D56060">
      <w:pPr>
        <w:widowControl/>
        <w:overflowPunct/>
        <w:ind w:left="280" w:right="48" w:hanging="280"/>
        <w:jc w:val="center"/>
        <w:rPr>
          <w:rFonts w:ascii="Arial" w:hAnsi="Arial" w:cs="Arial"/>
          <w:b/>
          <w:bCs/>
          <w:color w:val="000000"/>
          <w:kern w:val="0"/>
        </w:rPr>
      </w:pPr>
    </w:p>
    <w:p w14:paraId="491BAF4F" w14:textId="77777777" w:rsidR="00E33E6B" w:rsidRPr="00E33E6B" w:rsidRDefault="00E33E6B" w:rsidP="001278DF">
      <w:pPr>
        <w:tabs>
          <w:tab w:val="left" w:pos="284"/>
        </w:tabs>
        <w:ind w:right="23"/>
        <w:rPr>
          <w:rFonts w:ascii="Arial" w:hAnsi="Arial" w:cs="Arial"/>
          <w:bCs/>
        </w:rPr>
      </w:pPr>
    </w:p>
    <w:p w14:paraId="4621329B" w14:textId="77777777" w:rsidR="00E33E6B" w:rsidRPr="00E33E6B" w:rsidRDefault="00E33E6B" w:rsidP="00E33E6B">
      <w:pPr>
        <w:tabs>
          <w:tab w:val="left" w:pos="284"/>
        </w:tabs>
        <w:ind w:left="284" w:right="23" w:hanging="284"/>
        <w:jc w:val="center"/>
        <w:rPr>
          <w:rFonts w:ascii="Arial" w:hAnsi="Arial" w:cs="Arial"/>
          <w:bCs/>
        </w:rPr>
      </w:pPr>
      <w:r w:rsidRPr="00E33E6B">
        <w:rPr>
          <w:rFonts w:ascii="Arial" w:hAnsi="Arial" w:cs="Arial"/>
          <w:bCs/>
        </w:rPr>
        <w:t xml:space="preserve">                                                                    </w:t>
      </w:r>
    </w:p>
    <w:p w14:paraId="029F3409" w14:textId="77777777" w:rsidR="00E33E6B" w:rsidRPr="00E33E6B" w:rsidRDefault="00E33E6B" w:rsidP="00E33E6B">
      <w:pPr>
        <w:spacing w:line="480" w:lineRule="auto"/>
        <w:ind w:right="45"/>
        <w:rPr>
          <w:rFonts w:ascii="Arial" w:hAnsi="Arial" w:cs="Arial"/>
          <w:bCs/>
          <w:kern w:val="0"/>
        </w:rPr>
      </w:pPr>
      <w:r w:rsidRPr="00E33E6B">
        <w:rPr>
          <w:rFonts w:ascii="Arial" w:hAnsi="Arial" w:cs="Arial"/>
          <w:bCs/>
          <w:kern w:val="0"/>
          <w:lang w:val="x-none"/>
        </w:rPr>
        <w:t>Niżej podpisani ...............................................................................</w:t>
      </w:r>
      <w:r w:rsidRPr="00E33E6B">
        <w:rPr>
          <w:rFonts w:ascii="Arial" w:hAnsi="Arial" w:cs="Arial"/>
          <w:bCs/>
          <w:kern w:val="0"/>
        </w:rPr>
        <w:t>......</w:t>
      </w:r>
      <w:r w:rsidRPr="00E33E6B">
        <w:rPr>
          <w:rFonts w:ascii="Arial" w:hAnsi="Arial" w:cs="Arial"/>
          <w:bCs/>
          <w:kern w:val="0"/>
          <w:lang w:val="x-none"/>
        </w:rPr>
        <w:t>................</w:t>
      </w:r>
      <w:r w:rsidRPr="00E33E6B">
        <w:rPr>
          <w:rFonts w:ascii="Arial" w:hAnsi="Arial" w:cs="Arial"/>
          <w:bCs/>
          <w:kern w:val="0"/>
        </w:rPr>
        <w:t>.....................................</w:t>
      </w:r>
    </w:p>
    <w:p w14:paraId="309BFAF0" w14:textId="77777777" w:rsidR="00E33E6B" w:rsidRPr="00E33E6B" w:rsidRDefault="00E33E6B" w:rsidP="00E33E6B">
      <w:pPr>
        <w:spacing w:line="480" w:lineRule="auto"/>
        <w:ind w:right="45"/>
        <w:rPr>
          <w:rFonts w:ascii="Arial" w:hAnsi="Arial" w:cs="Arial"/>
          <w:bCs/>
          <w:kern w:val="0"/>
        </w:rPr>
      </w:pPr>
      <w:r w:rsidRPr="00E33E6B">
        <w:rPr>
          <w:rFonts w:ascii="Arial" w:hAnsi="Arial" w:cs="Arial"/>
          <w:bCs/>
          <w:kern w:val="0"/>
          <w:lang w:val="x-none"/>
        </w:rPr>
        <w:t>działając w imieniu i na rzec</w:t>
      </w:r>
      <w:r w:rsidRPr="00E33E6B">
        <w:rPr>
          <w:rFonts w:ascii="Arial" w:hAnsi="Arial" w:cs="Arial"/>
          <w:bCs/>
          <w:kern w:val="0"/>
        </w:rPr>
        <w:t>z</w:t>
      </w:r>
      <w:r w:rsidRPr="00E33E6B">
        <w:rPr>
          <w:rFonts w:ascii="Arial" w:hAnsi="Arial" w:cs="Arial"/>
          <w:bCs/>
          <w:kern w:val="0"/>
          <w:lang w:val="x-none"/>
        </w:rPr>
        <w:t>.........................................................................</w:t>
      </w:r>
      <w:r w:rsidRPr="00E33E6B">
        <w:rPr>
          <w:rFonts w:ascii="Arial" w:hAnsi="Arial" w:cs="Arial"/>
          <w:bCs/>
          <w:kern w:val="0"/>
        </w:rPr>
        <w:t>.....</w:t>
      </w:r>
      <w:r w:rsidRPr="00E33E6B">
        <w:rPr>
          <w:rFonts w:ascii="Arial" w:hAnsi="Arial" w:cs="Arial"/>
          <w:bCs/>
          <w:kern w:val="0"/>
          <w:lang w:val="x-none"/>
        </w:rPr>
        <w:t>............................</w:t>
      </w:r>
      <w:r w:rsidRPr="00E33E6B">
        <w:rPr>
          <w:rFonts w:ascii="Arial" w:hAnsi="Arial" w:cs="Arial"/>
          <w:bCs/>
          <w:kern w:val="0"/>
        </w:rPr>
        <w:t>..........</w:t>
      </w:r>
    </w:p>
    <w:p w14:paraId="6AF68F78" w14:textId="77777777" w:rsidR="00E33E6B" w:rsidRPr="00E33E6B" w:rsidRDefault="00E33E6B" w:rsidP="00E33E6B">
      <w:pPr>
        <w:ind w:right="45"/>
        <w:rPr>
          <w:rFonts w:ascii="Arial" w:hAnsi="Arial" w:cs="Arial"/>
          <w:bCs/>
          <w:kern w:val="0"/>
        </w:rPr>
      </w:pPr>
      <w:r w:rsidRPr="00E33E6B">
        <w:rPr>
          <w:rFonts w:ascii="Arial" w:hAnsi="Arial" w:cs="Arial"/>
          <w:bCs/>
          <w:kern w:val="0"/>
          <w:lang w:val="x-none"/>
        </w:rPr>
        <w:t>.........................................................................................................................................</w:t>
      </w:r>
      <w:r w:rsidRPr="00E33E6B">
        <w:rPr>
          <w:rFonts w:ascii="Arial" w:hAnsi="Arial" w:cs="Arial"/>
          <w:bCs/>
          <w:kern w:val="0"/>
        </w:rPr>
        <w:t>......</w:t>
      </w:r>
      <w:r w:rsidRPr="00E33E6B">
        <w:rPr>
          <w:rFonts w:ascii="Arial" w:hAnsi="Arial" w:cs="Arial"/>
          <w:bCs/>
          <w:kern w:val="0"/>
          <w:lang w:val="x-none"/>
        </w:rPr>
        <w:t>........</w:t>
      </w:r>
      <w:r w:rsidRPr="00E33E6B">
        <w:rPr>
          <w:rFonts w:ascii="Arial" w:hAnsi="Arial" w:cs="Arial"/>
          <w:bCs/>
          <w:kern w:val="0"/>
        </w:rPr>
        <w:t>...........</w:t>
      </w:r>
    </w:p>
    <w:p w14:paraId="0FEAEDFA" w14:textId="77777777" w:rsidR="00E33E6B" w:rsidRPr="00E33E6B" w:rsidRDefault="00E33E6B" w:rsidP="00E33E6B">
      <w:pPr>
        <w:tabs>
          <w:tab w:val="left" w:pos="2667"/>
          <w:tab w:val="center" w:pos="4582"/>
        </w:tabs>
        <w:ind w:right="45"/>
        <w:rPr>
          <w:rFonts w:ascii="Arial" w:hAnsi="Arial" w:cs="Arial"/>
          <w:bCs/>
          <w:i/>
          <w:kern w:val="0"/>
          <w:sz w:val="14"/>
          <w:szCs w:val="14"/>
        </w:rPr>
      </w:pPr>
      <w:r w:rsidRPr="00E33E6B">
        <w:rPr>
          <w:rFonts w:ascii="Arial" w:hAnsi="Arial" w:cs="Arial"/>
          <w:bCs/>
          <w:i/>
          <w:kern w:val="0"/>
          <w:sz w:val="14"/>
          <w:szCs w:val="14"/>
          <w:lang w:val="x-none"/>
        </w:rPr>
        <w:tab/>
      </w:r>
      <w:r w:rsidRPr="00E33E6B">
        <w:rPr>
          <w:rFonts w:ascii="Arial" w:hAnsi="Arial" w:cs="Arial"/>
          <w:bCs/>
          <w:i/>
          <w:kern w:val="0"/>
          <w:sz w:val="14"/>
          <w:szCs w:val="14"/>
          <w:lang w:val="x-none"/>
        </w:rPr>
        <w:tab/>
        <w:t xml:space="preserve">(nazwa i siedziba Wykonawcy) </w:t>
      </w:r>
    </w:p>
    <w:p w14:paraId="42B83B34" w14:textId="77777777" w:rsidR="00E33E6B" w:rsidRPr="00E33E6B" w:rsidRDefault="00E33E6B" w:rsidP="00E33E6B">
      <w:pPr>
        <w:tabs>
          <w:tab w:val="left" w:pos="2667"/>
          <w:tab w:val="center" w:pos="4582"/>
        </w:tabs>
        <w:ind w:right="45"/>
        <w:rPr>
          <w:rFonts w:ascii="Arial" w:hAnsi="Arial" w:cs="Arial"/>
          <w:bCs/>
          <w:i/>
          <w:kern w:val="0"/>
          <w:sz w:val="14"/>
          <w:szCs w:val="14"/>
        </w:rPr>
      </w:pPr>
    </w:p>
    <w:p w14:paraId="30C41A40" w14:textId="77777777" w:rsidR="00E33E6B" w:rsidRPr="00E33E6B" w:rsidRDefault="00E33E6B" w:rsidP="00E33E6B">
      <w:pPr>
        <w:tabs>
          <w:tab w:val="left" w:pos="2667"/>
          <w:tab w:val="center" w:pos="4582"/>
        </w:tabs>
        <w:ind w:right="45"/>
        <w:rPr>
          <w:rFonts w:ascii="Arial" w:hAnsi="Arial" w:cs="Arial"/>
          <w:bCs/>
          <w:i/>
          <w:kern w:val="0"/>
          <w:sz w:val="14"/>
          <w:szCs w:val="14"/>
        </w:rPr>
      </w:pPr>
    </w:p>
    <w:p w14:paraId="6E2FD35A" w14:textId="77777777" w:rsidR="00E33E6B" w:rsidRPr="00E33E6B" w:rsidRDefault="00E33E6B" w:rsidP="00E33E6B">
      <w:pPr>
        <w:spacing w:line="480" w:lineRule="auto"/>
        <w:ind w:right="45"/>
        <w:rPr>
          <w:rFonts w:ascii="Arial" w:hAnsi="Arial" w:cs="Arial"/>
          <w:bCs/>
          <w:kern w:val="0"/>
        </w:rPr>
      </w:pPr>
      <w:r w:rsidRPr="00E33E6B">
        <w:rPr>
          <w:rFonts w:ascii="Arial" w:hAnsi="Arial" w:cs="Arial"/>
          <w:bCs/>
          <w:kern w:val="0"/>
          <w:lang w:val="x-none"/>
        </w:rPr>
        <w:t xml:space="preserve">działającego w oparciu o wpis do </w:t>
      </w:r>
      <w:r w:rsidRPr="00E33E6B">
        <w:rPr>
          <w:rFonts w:ascii="Arial" w:hAnsi="Arial" w:cs="Arial"/>
          <w:bCs/>
          <w:kern w:val="0"/>
        </w:rPr>
        <w:t>……………………………..…….</w:t>
      </w:r>
      <w:r w:rsidRPr="00E33E6B">
        <w:rPr>
          <w:rFonts w:ascii="Arial" w:hAnsi="Arial" w:cs="Arial"/>
          <w:bCs/>
          <w:kern w:val="0"/>
          <w:lang w:val="x-none"/>
        </w:rPr>
        <w:t xml:space="preserve">…, pod </w:t>
      </w:r>
      <w:r w:rsidR="006977B7">
        <w:rPr>
          <w:rFonts w:ascii="Arial" w:hAnsi="Arial" w:cs="Arial"/>
          <w:bCs/>
          <w:kern w:val="0"/>
          <w:lang w:val="x-none"/>
        </w:rPr>
        <w:t>nr</w:t>
      </w:r>
      <w:r w:rsidRPr="00E33E6B">
        <w:rPr>
          <w:rFonts w:ascii="Arial" w:hAnsi="Arial" w:cs="Arial"/>
          <w:bCs/>
          <w:kern w:val="0"/>
          <w:lang w:val="x-none"/>
        </w:rPr>
        <w:t>…………………………</w:t>
      </w:r>
      <w:r w:rsidRPr="00E33E6B">
        <w:rPr>
          <w:rFonts w:ascii="Arial" w:hAnsi="Arial" w:cs="Arial"/>
          <w:bCs/>
          <w:kern w:val="0"/>
        </w:rPr>
        <w:t>….</w:t>
      </w:r>
    </w:p>
    <w:p w14:paraId="3BCC1630" w14:textId="77777777" w:rsidR="00E33E6B" w:rsidRPr="00E33E6B" w:rsidRDefault="00E33E6B" w:rsidP="00E33E6B">
      <w:pPr>
        <w:spacing w:line="480" w:lineRule="auto"/>
        <w:ind w:right="45"/>
        <w:rPr>
          <w:rFonts w:ascii="Arial" w:hAnsi="Arial" w:cs="Arial"/>
          <w:bCs/>
          <w:kern w:val="0"/>
        </w:rPr>
      </w:pPr>
      <w:r w:rsidRPr="00E33E6B">
        <w:rPr>
          <w:rFonts w:ascii="Arial" w:hAnsi="Arial" w:cs="Arial"/>
          <w:bCs/>
          <w:kern w:val="0"/>
          <w:lang w:val="x-none"/>
        </w:rPr>
        <w:t>REGON:.....</w:t>
      </w:r>
      <w:r w:rsidRPr="00E33E6B">
        <w:rPr>
          <w:rFonts w:ascii="Arial" w:hAnsi="Arial" w:cs="Arial"/>
          <w:bCs/>
          <w:kern w:val="0"/>
        </w:rPr>
        <w:t>......</w:t>
      </w:r>
      <w:r w:rsidRPr="00E33E6B">
        <w:rPr>
          <w:rFonts w:ascii="Arial" w:hAnsi="Arial" w:cs="Arial"/>
          <w:bCs/>
          <w:kern w:val="0"/>
          <w:lang w:val="x-none"/>
        </w:rPr>
        <w:t>............................................</w:t>
      </w:r>
      <w:r w:rsidRPr="00E33E6B">
        <w:rPr>
          <w:rFonts w:ascii="Arial" w:hAnsi="Arial" w:cs="Arial"/>
          <w:bCs/>
          <w:kern w:val="0"/>
        </w:rPr>
        <w:t xml:space="preserve">, </w:t>
      </w:r>
      <w:r w:rsidRPr="00E33E6B">
        <w:rPr>
          <w:rFonts w:ascii="Arial" w:hAnsi="Arial" w:cs="Arial"/>
          <w:bCs/>
          <w:kern w:val="0"/>
          <w:lang w:val="x-none"/>
        </w:rPr>
        <w:t>NIP:...................................................................................</w:t>
      </w:r>
      <w:r w:rsidRPr="00E33E6B">
        <w:rPr>
          <w:rFonts w:ascii="Arial" w:hAnsi="Arial" w:cs="Arial"/>
          <w:bCs/>
          <w:kern w:val="0"/>
        </w:rPr>
        <w:t>.</w:t>
      </w:r>
      <w:r w:rsidRPr="00E33E6B">
        <w:rPr>
          <w:rFonts w:ascii="Arial" w:hAnsi="Arial" w:cs="Arial"/>
          <w:bCs/>
          <w:kern w:val="0"/>
          <w:lang w:val="x-none"/>
        </w:rPr>
        <w:t xml:space="preserve">  </w:t>
      </w:r>
    </w:p>
    <w:p w14:paraId="1F7BF7E5" w14:textId="77777777" w:rsidR="00E33E6B" w:rsidRPr="00E33E6B" w:rsidRDefault="00E33E6B" w:rsidP="00E33E6B">
      <w:pPr>
        <w:widowControl/>
        <w:spacing w:line="480" w:lineRule="auto"/>
        <w:ind w:right="45"/>
        <w:rPr>
          <w:rFonts w:ascii="Arial" w:hAnsi="Arial" w:cs="Arial"/>
          <w:bCs/>
          <w:kern w:val="0"/>
          <w:lang w:val="es-ES"/>
        </w:rPr>
      </w:pPr>
      <w:r w:rsidRPr="00E33E6B">
        <w:rPr>
          <w:rFonts w:ascii="Arial" w:hAnsi="Arial" w:cs="Arial"/>
          <w:bCs/>
          <w:kern w:val="0"/>
          <w:lang w:val="es-ES"/>
        </w:rPr>
        <w:t>tel. .................................................................   fax. ……………...............................................................</w:t>
      </w:r>
    </w:p>
    <w:p w14:paraId="71E1D877" w14:textId="77777777" w:rsidR="00E33E6B" w:rsidRPr="00E33E6B" w:rsidRDefault="00E33E6B" w:rsidP="00E33E6B">
      <w:pPr>
        <w:spacing w:line="480" w:lineRule="auto"/>
        <w:ind w:right="45"/>
        <w:rPr>
          <w:rFonts w:ascii="Arial" w:hAnsi="Arial" w:cs="Arial"/>
          <w:bCs/>
          <w:lang w:val="es-ES"/>
        </w:rPr>
      </w:pPr>
      <w:r w:rsidRPr="00E33E6B">
        <w:rPr>
          <w:rFonts w:ascii="Arial" w:hAnsi="Arial" w:cs="Arial"/>
          <w:bCs/>
          <w:lang w:val="es-ES"/>
        </w:rPr>
        <w:t>strona internetowa .......................................................... e-mail ..............................................................</w:t>
      </w:r>
    </w:p>
    <w:p w14:paraId="003A49FE" w14:textId="2DFB48F1" w:rsidR="00E33E6B" w:rsidRPr="00E33E6B" w:rsidRDefault="00E33E6B" w:rsidP="00E33E6B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</w:rPr>
      </w:pPr>
      <w:proofErr w:type="gramStart"/>
      <w:r w:rsidRPr="00E33E6B">
        <w:rPr>
          <w:rFonts w:ascii="Arial" w:hAnsi="Arial" w:cs="Arial"/>
        </w:rPr>
        <w:t>przystępując</w:t>
      </w:r>
      <w:proofErr w:type="gramEnd"/>
      <w:r w:rsidRPr="00E33E6B">
        <w:rPr>
          <w:rFonts w:ascii="Arial" w:hAnsi="Arial" w:cs="Arial"/>
        </w:rPr>
        <w:t xml:space="preserve"> do uczestnictwa w postępowaniu o udzielenie zamówienia publicznego </w:t>
      </w:r>
      <w:r w:rsidRPr="00E33E6B">
        <w:rPr>
          <w:rFonts w:ascii="Arial" w:hAnsi="Arial" w:cs="Arial"/>
        </w:rPr>
        <w:br/>
      </w:r>
      <w:r w:rsidR="006977B7">
        <w:rPr>
          <w:rFonts w:ascii="Arial" w:hAnsi="Arial" w:cs="Arial"/>
        </w:rPr>
        <w:t>nr</w:t>
      </w:r>
      <w:r w:rsidRPr="00E33E6B">
        <w:rPr>
          <w:rFonts w:ascii="Arial" w:hAnsi="Arial" w:cs="Arial"/>
        </w:rPr>
        <w:t xml:space="preserve"> </w:t>
      </w:r>
      <w:r w:rsidR="005E0620">
        <w:rPr>
          <w:rFonts w:ascii="Arial" w:hAnsi="Arial" w:cs="Arial"/>
          <w:b/>
          <w:bCs/>
        </w:rPr>
        <w:t>ZP/</w:t>
      </w:r>
      <w:r w:rsidR="002726D7">
        <w:rPr>
          <w:rFonts w:ascii="Arial" w:hAnsi="Arial" w:cs="Arial"/>
          <w:b/>
          <w:bCs/>
        </w:rPr>
        <w:t>K</w:t>
      </w:r>
      <w:r w:rsidR="005E0620">
        <w:rPr>
          <w:rFonts w:ascii="Arial" w:hAnsi="Arial" w:cs="Arial"/>
          <w:b/>
          <w:bCs/>
        </w:rPr>
        <w:t>/</w:t>
      </w:r>
      <w:r w:rsidR="00B30EBA">
        <w:rPr>
          <w:rFonts w:ascii="Arial" w:hAnsi="Arial" w:cs="Arial"/>
          <w:b/>
          <w:bCs/>
        </w:rPr>
        <w:t>26</w:t>
      </w:r>
      <w:r w:rsidR="001F3473">
        <w:rPr>
          <w:rFonts w:ascii="Arial" w:hAnsi="Arial" w:cs="Arial"/>
          <w:b/>
          <w:bCs/>
        </w:rPr>
        <w:t>/24</w:t>
      </w:r>
      <w:r w:rsidRPr="00E33E6B">
        <w:rPr>
          <w:rFonts w:ascii="Arial" w:hAnsi="Arial" w:cs="Arial"/>
          <w:b/>
          <w:bCs/>
        </w:rPr>
        <w:t xml:space="preserve"> </w:t>
      </w:r>
      <w:r w:rsidRPr="00E33E6B">
        <w:rPr>
          <w:rFonts w:ascii="Arial" w:hAnsi="Arial" w:cs="Arial"/>
        </w:rPr>
        <w:t xml:space="preserve">w trybie </w:t>
      </w:r>
      <w:r w:rsidR="00B61357">
        <w:rPr>
          <w:rFonts w:ascii="Arial" w:hAnsi="Arial" w:cs="Arial"/>
          <w:bCs/>
        </w:rPr>
        <w:t>podstawowym</w:t>
      </w:r>
      <w:r w:rsidRPr="00E33E6B">
        <w:rPr>
          <w:rFonts w:ascii="Arial" w:hAnsi="Arial" w:cs="Arial"/>
          <w:bCs/>
        </w:rPr>
        <w:t xml:space="preserve"> na podstawie art. </w:t>
      </w:r>
      <w:r w:rsidR="00B61357">
        <w:rPr>
          <w:rFonts w:ascii="Arial" w:hAnsi="Arial" w:cs="Arial"/>
          <w:bCs/>
        </w:rPr>
        <w:t>275 pkt 1</w:t>
      </w:r>
      <w:r w:rsidRPr="00E33E6B">
        <w:rPr>
          <w:rFonts w:ascii="Arial" w:hAnsi="Arial" w:cs="Arial"/>
          <w:bCs/>
        </w:rPr>
        <w:t xml:space="preserve"> </w:t>
      </w:r>
      <w:r w:rsidR="00002064">
        <w:rPr>
          <w:rFonts w:ascii="Arial" w:hAnsi="Arial" w:cs="Arial"/>
          <w:bCs/>
        </w:rPr>
        <w:t xml:space="preserve">w zw. z art. 359 pkt 2 </w:t>
      </w:r>
      <w:r w:rsidRPr="00E33E6B">
        <w:rPr>
          <w:rFonts w:ascii="Arial" w:hAnsi="Arial" w:cs="Arial"/>
        </w:rPr>
        <w:t xml:space="preserve">ustawy z dnia 11 września 2019 r. Prawo zamówień publicznych (tekst jednolity: </w:t>
      </w:r>
      <w:r w:rsidR="009560A3">
        <w:rPr>
          <w:rFonts w:ascii="Arial" w:hAnsi="Arial" w:cs="Arial"/>
        </w:rPr>
        <w:t xml:space="preserve">Dz. U. </w:t>
      </w:r>
      <w:proofErr w:type="gramStart"/>
      <w:r w:rsidR="009560A3">
        <w:rPr>
          <w:rFonts w:ascii="Arial" w:hAnsi="Arial" w:cs="Arial"/>
        </w:rPr>
        <w:t>z</w:t>
      </w:r>
      <w:proofErr w:type="gramEnd"/>
      <w:r w:rsidR="009560A3">
        <w:rPr>
          <w:rFonts w:ascii="Arial" w:hAnsi="Arial" w:cs="Arial"/>
        </w:rPr>
        <w:t xml:space="preserve"> 202</w:t>
      </w:r>
      <w:r w:rsidR="007D4AA1">
        <w:rPr>
          <w:rFonts w:ascii="Arial" w:hAnsi="Arial" w:cs="Arial"/>
        </w:rPr>
        <w:t>4</w:t>
      </w:r>
      <w:r w:rsidR="00C666E2">
        <w:rPr>
          <w:rFonts w:ascii="Arial" w:hAnsi="Arial" w:cs="Arial"/>
        </w:rPr>
        <w:t xml:space="preserve"> r.</w:t>
      </w:r>
      <w:r w:rsidR="007D4AA1">
        <w:rPr>
          <w:rFonts w:ascii="Arial" w:hAnsi="Arial" w:cs="Arial"/>
        </w:rPr>
        <w:t>,</w:t>
      </w:r>
      <w:r w:rsidR="00C666E2">
        <w:rPr>
          <w:rFonts w:ascii="Arial" w:hAnsi="Arial" w:cs="Arial"/>
        </w:rPr>
        <w:t xml:space="preserve"> poz. </w:t>
      </w:r>
      <w:r w:rsidR="007D4AA1">
        <w:rPr>
          <w:rFonts w:ascii="Arial" w:hAnsi="Arial" w:cs="Arial"/>
        </w:rPr>
        <w:t>1320</w:t>
      </w:r>
      <w:r w:rsidR="00002064">
        <w:rPr>
          <w:rFonts w:ascii="Arial" w:hAnsi="Arial" w:cs="Arial"/>
        </w:rPr>
        <w:t>)</w:t>
      </w:r>
      <w:r w:rsidRPr="00E33E6B">
        <w:rPr>
          <w:rFonts w:ascii="Arial" w:hAnsi="Arial" w:cs="Arial"/>
        </w:rPr>
        <w:t xml:space="preserve"> </w:t>
      </w:r>
      <w:r w:rsidR="00AE1EF6" w:rsidRPr="00AE1EF6">
        <w:rPr>
          <w:rFonts w:ascii="Arial" w:hAnsi="Arial" w:cs="Arial"/>
          <w:b/>
        </w:rPr>
        <w:t>na</w:t>
      </w:r>
      <w:r w:rsidR="00E74FB4" w:rsidRPr="00E74FB4">
        <w:rPr>
          <w:rFonts w:ascii="Arial" w:hAnsi="Arial" w:cs="Arial"/>
          <w:b/>
        </w:rPr>
        <w:t xml:space="preserve"> </w:t>
      </w:r>
      <w:r w:rsidR="002726D7">
        <w:rPr>
          <w:rFonts w:ascii="Arial" w:hAnsi="Arial" w:cs="Arial"/>
          <w:b/>
        </w:rPr>
        <w:t>ś</w:t>
      </w:r>
      <w:r w:rsidR="002726D7" w:rsidRPr="002726D7">
        <w:rPr>
          <w:rFonts w:ascii="Arial" w:hAnsi="Arial" w:cs="Arial"/>
          <w:b/>
        </w:rPr>
        <w:t>wiadczenie usłu</w:t>
      </w:r>
      <w:r w:rsidR="0081625A">
        <w:rPr>
          <w:rFonts w:ascii="Arial" w:hAnsi="Arial" w:cs="Arial"/>
          <w:b/>
        </w:rPr>
        <w:t>g hotelarskich, konferencyjnych</w:t>
      </w:r>
      <w:r w:rsidR="002726D7" w:rsidRPr="002726D7">
        <w:rPr>
          <w:rFonts w:ascii="Arial" w:hAnsi="Arial" w:cs="Arial"/>
          <w:b/>
        </w:rPr>
        <w:t xml:space="preserve"> i gastronomicznych na potrzeby Sądu Okręgowego w W</w:t>
      </w:r>
      <w:r w:rsidR="002726D7">
        <w:rPr>
          <w:rFonts w:ascii="Arial" w:hAnsi="Arial" w:cs="Arial"/>
          <w:b/>
        </w:rPr>
        <w:t>arszawie (pakiet konferencyjny)</w:t>
      </w:r>
      <w:r w:rsidRPr="00E33E6B">
        <w:rPr>
          <w:rFonts w:ascii="Arial" w:hAnsi="Arial" w:cs="Arial"/>
        </w:rPr>
        <w:t xml:space="preserve">, składamy niniejszą ofertę: </w:t>
      </w:r>
    </w:p>
    <w:p w14:paraId="57353305" w14:textId="77777777" w:rsidR="00E33E6B" w:rsidRPr="00E33E6B" w:rsidRDefault="00E33E6B" w:rsidP="00E33E6B">
      <w:pPr>
        <w:tabs>
          <w:tab w:val="center" w:pos="4536"/>
          <w:tab w:val="right" w:pos="9072"/>
        </w:tabs>
        <w:jc w:val="both"/>
        <w:rPr>
          <w:rFonts w:ascii="Arial" w:hAnsi="Arial" w:cs="Arial"/>
        </w:rPr>
      </w:pPr>
    </w:p>
    <w:p w14:paraId="2EF324EE" w14:textId="01BE415E" w:rsidR="001278DF" w:rsidRDefault="00D56060" w:rsidP="007D5D0E">
      <w:pPr>
        <w:widowControl/>
        <w:numPr>
          <w:ilvl w:val="3"/>
          <w:numId w:val="37"/>
        </w:numPr>
        <w:overflowPunct/>
        <w:spacing w:after="13"/>
        <w:ind w:left="284" w:hanging="284"/>
        <w:jc w:val="both"/>
        <w:rPr>
          <w:rFonts w:ascii="Arial" w:hAnsi="Arial" w:cs="Arial"/>
          <w:b/>
        </w:rPr>
      </w:pPr>
      <w:r w:rsidRPr="006C0AC8">
        <w:rPr>
          <w:rFonts w:ascii="Arial" w:hAnsi="Arial" w:cs="Arial"/>
        </w:rPr>
        <w:t xml:space="preserve">Oferujemy </w:t>
      </w:r>
      <w:r w:rsidRPr="00F32E79">
        <w:rPr>
          <w:rFonts w:ascii="Arial" w:hAnsi="Arial" w:cs="Arial"/>
        </w:rPr>
        <w:t xml:space="preserve">wykonanie </w:t>
      </w:r>
      <w:r w:rsidR="00F21173" w:rsidRPr="00F32E79">
        <w:rPr>
          <w:rFonts w:ascii="Arial" w:hAnsi="Arial" w:cs="Arial"/>
        </w:rPr>
        <w:t xml:space="preserve">całego </w:t>
      </w:r>
      <w:r w:rsidR="00002064">
        <w:rPr>
          <w:rFonts w:ascii="Arial" w:hAnsi="Arial" w:cs="Arial"/>
        </w:rPr>
        <w:t xml:space="preserve">przedmiotu zamówienia, tj. </w:t>
      </w:r>
      <w:r w:rsidR="00002064" w:rsidRPr="00002064">
        <w:rPr>
          <w:rFonts w:ascii="Arial" w:hAnsi="Arial" w:cs="Arial"/>
          <w:b/>
        </w:rPr>
        <w:t xml:space="preserve">świadczenie </w:t>
      </w:r>
      <w:r w:rsidR="002726D7" w:rsidRPr="002726D7">
        <w:rPr>
          <w:rFonts w:ascii="Arial" w:hAnsi="Arial" w:cs="Arial"/>
          <w:b/>
        </w:rPr>
        <w:t>usłu</w:t>
      </w:r>
      <w:r w:rsidR="0081625A">
        <w:rPr>
          <w:rFonts w:ascii="Arial" w:hAnsi="Arial" w:cs="Arial"/>
          <w:b/>
        </w:rPr>
        <w:t>g hotelarskich, konferencyjnych</w:t>
      </w:r>
      <w:r w:rsidR="002726D7" w:rsidRPr="002726D7">
        <w:rPr>
          <w:rFonts w:ascii="Arial" w:hAnsi="Arial" w:cs="Arial"/>
          <w:b/>
        </w:rPr>
        <w:t xml:space="preserve"> i gastronomicznych na potrzeby Sądu Okręgowego w Warszawie (pakiet konferencyjny)</w:t>
      </w:r>
      <w:r w:rsidR="00002064">
        <w:rPr>
          <w:rFonts w:ascii="Arial" w:hAnsi="Arial" w:cs="Arial"/>
          <w:b/>
        </w:rPr>
        <w:t xml:space="preserve"> </w:t>
      </w:r>
      <w:r w:rsidR="00B0796F">
        <w:rPr>
          <w:rFonts w:ascii="Arial" w:hAnsi="Arial" w:cs="Arial"/>
          <w:b/>
        </w:rPr>
        <w:t xml:space="preserve">dla </w:t>
      </w:r>
      <w:r w:rsidR="007D4AA1">
        <w:rPr>
          <w:rFonts w:ascii="Arial" w:hAnsi="Arial" w:cs="Arial"/>
          <w:b/>
        </w:rPr>
        <w:t>5</w:t>
      </w:r>
      <w:r w:rsidR="00FD76E7">
        <w:rPr>
          <w:rFonts w:ascii="Arial" w:hAnsi="Arial" w:cs="Arial"/>
          <w:b/>
        </w:rPr>
        <w:t>0</w:t>
      </w:r>
      <w:r w:rsidR="00E841A1">
        <w:rPr>
          <w:rFonts w:ascii="Arial" w:hAnsi="Arial" w:cs="Arial"/>
          <w:b/>
        </w:rPr>
        <w:t xml:space="preserve"> osób </w:t>
      </w:r>
      <w:r w:rsidR="00002064">
        <w:rPr>
          <w:rFonts w:ascii="Arial" w:hAnsi="Arial" w:cs="Arial"/>
          <w:b/>
        </w:rPr>
        <w:t>w:</w:t>
      </w:r>
    </w:p>
    <w:p w14:paraId="40DC85B8" w14:textId="77777777" w:rsidR="00002064" w:rsidRDefault="00002064" w:rsidP="00002064">
      <w:pPr>
        <w:widowControl/>
        <w:overflowPunct/>
        <w:spacing w:after="13" w:line="276" w:lineRule="auto"/>
        <w:ind w:left="2160"/>
        <w:jc w:val="both"/>
        <w:rPr>
          <w:rFonts w:ascii="Arial" w:hAnsi="Arial" w:cs="Arial"/>
          <w:b/>
        </w:rPr>
      </w:pPr>
    </w:p>
    <w:p w14:paraId="6702B3B7" w14:textId="77777777" w:rsidR="00002064" w:rsidRDefault="00002064" w:rsidP="00002064">
      <w:pPr>
        <w:widowControl/>
        <w:overflowPunct/>
        <w:spacing w:after="13"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……………………………………………………………………………………………..................................</w:t>
      </w:r>
    </w:p>
    <w:p w14:paraId="6DB56572" w14:textId="779CD725" w:rsidR="00002064" w:rsidRDefault="00002064" w:rsidP="00002064">
      <w:pPr>
        <w:widowControl/>
        <w:overflowPunct/>
        <w:spacing w:after="13" w:line="276" w:lineRule="auto"/>
        <w:ind w:left="284"/>
        <w:jc w:val="center"/>
        <w:rPr>
          <w:rFonts w:ascii="Arial" w:hAnsi="Arial" w:cs="Arial"/>
          <w:i/>
          <w:sz w:val="16"/>
        </w:rPr>
      </w:pPr>
      <w:proofErr w:type="gramStart"/>
      <w:r w:rsidRPr="00002064">
        <w:rPr>
          <w:rFonts w:ascii="Arial" w:hAnsi="Arial" w:cs="Arial"/>
          <w:i/>
          <w:sz w:val="16"/>
        </w:rPr>
        <w:t>nazwa</w:t>
      </w:r>
      <w:proofErr w:type="gramEnd"/>
      <w:r w:rsidRPr="00002064">
        <w:rPr>
          <w:rFonts w:ascii="Arial" w:hAnsi="Arial" w:cs="Arial"/>
          <w:i/>
          <w:sz w:val="16"/>
        </w:rPr>
        <w:t>, adres (miasto, ulica) oraz kategoria</w:t>
      </w:r>
      <w:r w:rsidR="0067319A">
        <w:rPr>
          <w:rFonts w:ascii="Arial" w:hAnsi="Arial" w:cs="Arial"/>
          <w:i/>
          <w:sz w:val="16"/>
        </w:rPr>
        <w:t xml:space="preserve"> hotelu</w:t>
      </w:r>
      <w:r w:rsidR="00910FAA">
        <w:rPr>
          <w:rFonts w:ascii="Arial" w:hAnsi="Arial" w:cs="Arial"/>
          <w:i/>
          <w:sz w:val="16"/>
        </w:rPr>
        <w:t>*</w:t>
      </w:r>
    </w:p>
    <w:p w14:paraId="6301AAD1" w14:textId="77777777" w:rsidR="00C61DE4" w:rsidRDefault="00C61DE4" w:rsidP="00C61DE4">
      <w:pPr>
        <w:widowControl/>
        <w:overflowPunct/>
        <w:autoSpaceDE/>
        <w:autoSpaceDN/>
        <w:adjustRightInd/>
        <w:jc w:val="both"/>
        <w:textAlignment w:val="auto"/>
        <w:rPr>
          <w:rFonts w:ascii="Arial" w:hAnsi="Arial" w:cs="Arial"/>
          <w:u w:val="single"/>
        </w:rPr>
      </w:pPr>
    </w:p>
    <w:p w14:paraId="5202FD0D" w14:textId="6416E032" w:rsidR="00C61DE4" w:rsidRPr="00A24B94" w:rsidRDefault="00910FAA" w:rsidP="00C61DE4">
      <w:pPr>
        <w:widowControl/>
        <w:overflowPunct/>
        <w:autoSpaceDE/>
        <w:autoSpaceDN/>
        <w:adjustRightInd/>
        <w:ind w:left="284"/>
        <w:jc w:val="both"/>
        <w:textAlignment w:val="auto"/>
        <w:rPr>
          <w:rFonts w:ascii="Arial" w:hAnsi="Arial" w:cs="Arial"/>
          <w:u w:val="single"/>
          <w:lang w:val="x-none"/>
        </w:rPr>
      </w:pPr>
      <w:r>
        <w:rPr>
          <w:rFonts w:ascii="Arial" w:hAnsi="Arial" w:cs="Arial"/>
          <w:u w:val="single"/>
        </w:rPr>
        <w:t>*</w:t>
      </w:r>
      <w:r w:rsidR="00C61DE4" w:rsidRPr="00A24B94">
        <w:rPr>
          <w:rFonts w:ascii="Arial" w:hAnsi="Arial" w:cs="Arial"/>
          <w:u w:val="single"/>
        </w:rPr>
        <w:t xml:space="preserve">W przypadku niewpisania </w:t>
      </w:r>
      <w:r>
        <w:rPr>
          <w:rFonts w:ascii="Arial" w:hAnsi="Arial" w:cs="Arial"/>
          <w:u w:val="single"/>
        </w:rPr>
        <w:t>którejkolwiek z ww. informacji (</w:t>
      </w:r>
      <w:r w:rsidR="00C61DE4" w:rsidRPr="00A24B94">
        <w:rPr>
          <w:rFonts w:ascii="Arial" w:hAnsi="Arial" w:cs="Arial"/>
          <w:u w:val="single"/>
        </w:rPr>
        <w:t>nazwy, adresu</w:t>
      </w:r>
      <w:r w:rsidR="007C07F0">
        <w:rPr>
          <w:rFonts w:ascii="Arial" w:hAnsi="Arial" w:cs="Arial"/>
          <w:u w:val="single"/>
        </w:rPr>
        <w:t>,</w:t>
      </w:r>
      <w:r w:rsidR="00C61DE4" w:rsidRPr="00A24B94">
        <w:rPr>
          <w:rFonts w:ascii="Arial" w:hAnsi="Arial" w:cs="Arial"/>
          <w:u w:val="single"/>
        </w:rPr>
        <w:t xml:space="preserve"> kategorii hotelu</w:t>
      </w:r>
      <w:r>
        <w:rPr>
          <w:rFonts w:ascii="Arial" w:hAnsi="Arial" w:cs="Arial"/>
          <w:u w:val="single"/>
        </w:rPr>
        <w:t>)</w:t>
      </w:r>
      <w:r w:rsidR="00C61DE4" w:rsidRPr="00A24B94">
        <w:rPr>
          <w:rFonts w:ascii="Arial" w:hAnsi="Arial" w:cs="Arial"/>
          <w:u w:val="single"/>
        </w:rPr>
        <w:t xml:space="preserve">, oferta będzie podlegała odrzuceniu, </w:t>
      </w:r>
      <w:proofErr w:type="gramStart"/>
      <w:r w:rsidR="00C61DE4" w:rsidRPr="00A24B94">
        <w:rPr>
          <w:rFonts w:ascii="Arial" w:hAnsi="Arial" w:cs="Arial"/>
          <w:u w:val="single"/>
        </w:rPr>
        <w:t>chyba że</w:t>
      </w:r>
      <w:proofErr w:type="gramEnd"/>
      <w:r w:rsidR="00C61DE4" w:rsidRPr="00A24B94">
        <w:rPr>
          <w:rFonts w:ascii="Arial" w:hAnsi="Arial" w:cs="Arial"/>
          <w:u w:val="single"/>
        </w:rPr>
        <w:t xml:space="preserve"> z pozostałej części oferty będą wynikały ww. informacje.</w:t>
      </w:r>
      <w:r w:rsidR="00C61DE4" w:rsidRPr="00A24B94">
        <w:rPr>
          <w:rFonts w:ascii="Arial" w:hAnsi="Arial" w:cs="Arial"/>
          <w:kern w:val="1"/>
          <w:u w:val="single"/>
          <w:lang w:val="x-none" w:eastAsia="ar-SA"/>
        </w:rPr>
        <w:t xml:space="preserve"> </w:t>
      </w:r>
    </w:p>
    <w:p w14:paraId="57B2AF7E" w14:textId="77777777" w:rsidR="00002064" w:rsidRDefault="00002064" w:rsidP="00C61DE4">
      <w:pPr>
        <w:widowControl/>
        <w:overflowPunct/>
        <w:spacing w:after="13" w:line="276" w:lineRule="auto"/>
        <w:rPr>
          <w:rFonts w:ascii="Arial" w:hAnsi="Arial" w:cs="Arial"/>
          <w:i/>
          <w:sz w:val="16"/>
        </w:rPr>
      </w:pPr>
    </w:p>
    <w:p w14:paraId="140FD750" w14:textId="77777777" w:rsidR="003F7F6F" w:rsidRDefault="003F7F6F" w:rsidP="00C61DE4">
      <w:pPr>
        <w:widowControl/>
        <w:overflowPunct/>
        <w:spacing w:after="13" w:line="276" w:lineRule="auto"/>
        <w:rPr>
          <w:rFonts w:ascii="Arial" w:hAnsi="Arial" w:cs="Arial"/>
          <w:i/>
          <w:sz w:val="16"/>
        </w:rPr>
      </w:pPr>
    </w:p>
    <w:p w14:paraId="3EC3C47F" w14:textId="2F2D2230" w:rsidR="003F7F6F" w:rsidRPr="003F7F6F" w:rsidRDefault="003F7F6F" w:rsidP="003F7F6F">
      <w:pPr>
        <w:widowControl/>
        <w:overflowPunct/>
        <w:spacing w:after="13" w:line="276" w:lineRule="auto"/>
        <w:ind w:firstLine="284"/>
        <w:rPr>
          <w:rFonts w:ascii="Arial" w:hAnsi="Arial" w:cs="Arial"/>
        </w:rPr>
      </w:pPr>
      <w:proofErr w:type="gramStart"/>
      <w:r w:rsidRPr="003F7F6F">
        <w:rPr>
          <w:rFonts w:ascii="Arial" w:hAnsi="Arial" w:cs="Arial"/>
        </w:rPr>
        <w:t>za</w:t>
      </w:r>
      <w:proofErr w:type="gramEnd"/>
      <w:r w:rsidRPr="003F7F6F">
        <w:rPr>
          <w:rFonts w:ascii="Arial" w:hAnsi="Arial" w:cs="Arial"/>
        </w:rPr>
        <w:t xml:space="preserve"> następujące kwoty: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8"/>
        <w:gridCol w:w="1490"/>
        <w:gridCol w:w="1380"/>
        <w:gridCol w:w="1508"/>
        <w:gridCol w:w="1609"/>
        <w:gridCol w:w="1488"/>
      </w:tblGrid>
      <w:tr w:rsidR="003F7F6F" w:rsidRPr="00392677" w14:paraId="488EEAE0" w14:textId="17FA39D2" w:rsidTr="00C15985">
        <w:tc>
          <w:tcPr>
            <w:tcW w:w="1736" w:type="dxa"/>
            <w:vAlign w:val="center"/>
          </w:tcPr>
          <w:p w14:paraId="3A59C9FC" w14:textId="36575776" w:rsidR="003F7F6F" w:rsidRPr="00392677" w:rsidRDefault="003F7F6F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proofErr w:type="gramStart"/>
            <w:r w:rsidRPr="00392677">
              <w:rPr>
                <w:rFonts w:ascii="Arial" w:hAnsi="Arial" w:cs="Arial"/>
                <w:b/>
                <w:sz w:val="16"/>
              </w:rPr>
              <w:t>l</w:t>
            </w:r>
            <w:proofErr w:type="gramEnd"/>
            <w:r w:rsidRPr="00392677">
              <w:rPr>
                <w:rFonts w:ascii="Arial" w:hAnsi="Arial" w:cs="Arial"/>
                <w:b/>
                <w:sz w:val="16"/>
              </w:rPr>
              <w:t>.</w:t>
            </w:r>
            <w:proofErr w:type="gramStart"/>
            <w:r w:rsidRPr="00392677">
              <w:rPr>
                <w:rFonts w:ascii="Arial" w:hAnsi="Arial" w:cs="Arial"/>
                <w:b/>
                <w:sz w:val="16"/>
              </w:rPr>
              <w:t>p</w:t>
            </w:r>
            <w:proofErr w:type="gramEnd"/>
            <w:r w:rsidRPr="00392677">
              <w:rPr>
                <w:rFonts w:ascii="Arial" w:hAnsi="Arial" w:cs="Arial"/>
                <w:b/>
                <w:sz w:val="16"/>
              </w:rPr>
              <w:t>.</w:t>
            </w:r>
          </w:p>
        </w:tc>
        <w:tc>
          <w:tcPr>
            <w:tcW w:w="1512" w:type="dxa"/>
            <w:vAlign w:val="center"/>
          </w:tcPr>
          <w:p w14:paraId="21A69952" w14:textId="08578C4C" w:rsidR="003F7F6F" w:rsidRPr="00392677" w:rsidRDefault="003F7F6F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>Cena bez podatku VAT za 1 osobę</w:t>
            </w:r>
          </w:p>
        </w:tc>
        <w:tc>
          <w:tcPr>
            <w:tcW w:w="1444" w:type="dxa"/>
            <w:vAlign w:val="center"/>
          </w:tcPr>
          <w:p w14:paraId="0F54B14A" w14:textId="63E8A04D" w:rsidR="003F7F6F" w:rsidRPr="00392677" w:rsidRDefault="003F7F6F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>Ilość osób</w:t>
            </w:r>
          </w:p>
        </w:tc>
        <w:tc>
          <w:tcPr>
            <w:tcW w:w="1541" w:type="dxa"/>
            <w:vAlign w:val="center"/>
          </w:tcPr>
          <w:p w14:paraId="3888A13D" w14:textId="6E5A9711" w:rsidR="003F7F6F" w:rsidRPr="00392677" w:rsidRDefault="003F7F6F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>Cena bez podatku VAT za pobyt w dniach 4-6 grudnia 50 osób</w:t>
            </w:r>
          </w:p>
          <w:p w14:paraId="3F2216D6" w14:textId="24625300" w:rsidR="003F7F6F" w:rsidRPr="00392677" w:rsidRDefault="003F7F6F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>(kolumna 2 x kolumna 3)</w:t>
            </w:r>
          </w:p>
        </w:tc>
        <w:tc>
          <w:tcPr>
            <w:tcW w:w="1632" w:type="dxa"/>
            <w:vAlign w:val="center"/>
          </w:tcPr>
          <w:p w14:paraId="19D2D700" w14:textId="6B16E929" w:rsidR="003F7F6F" w:rsidRPr="00392677" w:rsidRDefault="003F7F6F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>Zastosowana stawka podatku VAT</w:t>
            </w:r>
          </w:p>
        </w:tc>
        <w:tc>
          <w:tcPr>
            <w:tcW w:w="1338" w:type="dxa"/>
            <w:vAlign w:val="center"/>
          </w:tcPr>
          <w:p w14:paraId="4ED6B2A4" w14:textId="77777777" w:rsidR="003F7F6F" w:rsidRPr="00392677" w:rsidRDefault="003F7F6F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>Cena z podatkiem VAT za pobyt w dniach 4-6 grudnia 50 osób</w:t>
            </w:r>
          </w:p>
          <w:p w14:paraId="7588F9DD" w14:textId="7F202653" w:rsidR="003F7F6F" w:rsidRPr="00392677" w:rsidRDefault="003F7F6F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3F7F6F" w:rsidRPr="00392677" w14:paraId="6CE93696" w14:textId="22E6858E" w:rsidTr="00C15985">
        <w:tc>
          <w:tcPr>
            <w:tcW w:w="1736" w:type="dxa"/>
            <w:vAlign w:val="center"/>
          </w:tcPr>
          <w:p w14:paraId="2DD55EFB" w14:textId="6C9E7561" w:rsidR="003F7F6F" w:rsidRPr="00392677" w:rsidRDefault="003F7F6F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>1.</w:t>
            </w:r>
          </w:p>
        </w:tc>
        <w:tc>
          <w:tcPr>
            <w:tcW w:w="1512" w:type="dxa"/>
            <w:vAlign w:val="center"/>
          </w:tcPr>
          <w:p w14:paraId="6DA98139" w14:textId="0AED578F" w:rsidR="003F7F6F" w:rsidRPr="00392677" w:rsidRDefault="003F7F6F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>2.</w:t>
            </w:r>
          </w:p>
        </w:tc>
        <w:tc>
          <w:tcPr>
            <w:tcW w:w="1444" w:type="dxa"/>
            <w:vAlign w:val="center"/>
          </w:tcPr>
          <w:p w14:paraId="1ACF50D6" w14:textId="4E44D1C7" w:rsidR="003F7F6F" w:rsidRPr="00392677" w:rsidRDefault="003F7F6F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>3.</w:t>
            </w:r>
          </w:p>
        </w:tc>
        <w:tc>
          <w:tcPr>
            <w:tcW w:w="1541" w:type="dxa"/>
            <w:vAlign w:val="center"/>
          </w:tcPr>
          <w:p w14:paraId="1E5CCF3A" w14:textId="4130AE69" w:rsidR="003F7F6F" w:rsidRPr="00392677" w:rsidRDefault="003F7F6F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>4.</w:t>
            </w:r>
          </w:p>
        </w:tc>
        <w:tc>
          <w:tcPr>
            <w:tcW w:w="1632" w:type="dxa"/>
            <w:vAlign w:val="center"/>
          </w:tcPr>
          <w:p w14:paraId="6986A15C" w14:textId="039FDA4D" w:rsidR="003F7F6F" w:rsidRPr="00392677" w:rsidRDefault="003F7F6F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>5.</w:t>
            </w:r>
          </w:p>
        </w:tc>
        <w:tc>
          <w:tcPr>
            <w:tcW w:w="1338" w:type="dxa"/>
            <w:vAlign w:val="center"/>
          </w:tcPr>
          <w:p w14:paraId="009E4C37" w14:textId="42A31F94" w:rsidR="003F7F6F" w:rsidRPr="00392677" w:rsidRDefault="003F7F6F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>6</w:t>
            </w:r>
          </w:p>
        </w:tc>
      </w:tr>
      <w:tr w:rsidR="003F7F6F" w:rsidRPr="00392677" w14:paraId="25C44CD2" w14:textId="53DE933A" w:rsidTr="00C15985">
        <w:trPr>
          <w:trHeight w:val="1391"/>
        </w:trPr>
        <w:tc>
          <w:tcPr>
            <w:tcW w:w="1736" w:type="dxa"/>
            <w:vAlign w:val="center"/>
          </w:tcPr>
          <w:p w14:paraId="49E01579" w14:textId="1B013B63" w:rsidR="003F7F6F" w:rsidRPr="00392677" w:rsidRDefault="003F7F6F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>Świadczenie usług hotelarskich, konferencyjnych i gastronomicznych w dniach 4-6 grudnia 2024 r.</w:t>
            </w:r>
          </w:p>
        </w:tc>
        <w:tc>
          <w:tcPr>
            <w:tcW w:w="1512" w:type="dxa"/>
            <w:vAlign w:val="center"/>
          </w:tcPr>
          <w:p w14:paraId="34A49BE6" w14:textId="194FF778" w:rsidR="003F7F6F" w:rsidRPr="00392677" w:rsidRDefault="00C15985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 xml:space="preserve">………………. </w:t>
            </w:r>
            <w:proofErr w:type="gramStart"/>
            <w:r w:rsidRPr="00392677">
              <w:rPr>
                <w:rFonts w:ascii="Arial" w:hAnsi="Arial" w:cs="Arial"/>
                <w:b/>
                <w:sz w:val="16"/>
              </w:rPr>
              <w:t>zł</w:t>
            </w:r>
            <w:proofErr w:type="gramEnd"/>
          </w:p>
        </w:tc>
        <w:tc>
          <w:tcPr>
            <w:tcW w:w="1444" w:type="dxa"/>
            <w:vAlign w:val="center"/>
          </w:tcPr>
          <w:p w14:paraId="29FD9156" w14:textId="2BD57A68" w:rsidR="003F7F6F" w:rsidRPr="00392677" w:rsidRDefault="003F7F6F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>50</w:t>
            </w:r>
          </w:p>
        </w:tc>
        <w:tc>
          <w:tcPr>
            <w:tcW w:w="1541" w:type="dxa"/>
            <w:vAlign w:val="center"/>
          </w:tcPr>
          <w:p w14:paraId="7FBD4E5B" w14:textId="37C5AA05" w:rsidR="003F7F6F" w:rsidRPr="00392677" w:rsidRDefault="00C15985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 xml:space="preserve">…………….. </w:t>
            </w:r>
            <w:proofErr w:type="gramStart"/>
            <w:r w:rsidRPr="00392677">
              <w:rPr>
                <w:rFonts w:ascii="Arial" w:hAnsi="Arial" w:cs="Arial"/>
                <w:b/>
                <w:sz w:val="16"/>
              </w:rPr>
              <w:t>zł</w:t>
            </w:r>
            <w:proofErr w:type="gramEnd"/>
          </w:p>
        </w:tc>
        <w:tc>
          <w:tcPr>
            <w:tcW w:w="1632" w:type="dxa"/>
            <w:vAlign w:val="center"/>
          </w:tcPr>
          <w:p w14:paraId="1C73E927" w14:textId="1CDEB350" w:rsidR="003F7F6F" w:rsidRPr="00392677" w:rsidRDefault="00C15985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>…………….%**</w:t>
            </w:r>
          </w:p>
        </w:tc>
        <w:tc>
          <w:tcPr>
            <w:tcW w:w="1338" w:type="dxa"/>
            <w:vAlign w:val="center"/>
          </w:tcPr>
          <w:p w14:paraId="1CC2E939" w14:textId="2691D8A9" w:rsidR="003F7F6F" w:rsidRPr="00392677" w:rsidRDefault="00C15985" w:rsidP="00C15985">
            <w:pPr>
              <w:widowControl/>
              <w:overflowPunct/>
              <w:spacing w:after="13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392677">
              <w:rPr>
                <w:rFonts w:ascii="Arial" w:hAnsi="Arial" w:cs="Arial"/>
                <w:b/>
                <w:sz w:val="16"/>
              </w:rPr>
              <w:t>………………zł***</w:t>
            </w:r>
          </w:p>
        </w:tc>
      </w:tr>
    </w:tbl>
    <w:p w14:paraId="77560AF5" w14:textId="77777777" w:rsidR="003F7F6F" w:rsidRDefault="003F7F6F" w:rsidP="00C61DE4">
      <w:pPr>
        <w:widowControl/>
        <w:overflowPunct/>
        <w:spacing w:after="13" w:line="276" w:lineRule="auto"/>
        <w:rPr>
          <w:rFonts w:ascii="Arial" w:hAnsi="Arial" w:cs="Arial"/>
          <w:i/>
          <w:sz w:val="16"/>
        </w:rPr>
      </w:pPr>
    </w:p>
    <w:p w14:paraId="5F67BC68" w14:textId="078EDD56" w:rsidR="00C15985" w:rsidRPr="00002064" w:rsidRDefault="00C15985" w:rsidP="00C15985">
      <w:pPr>
        <w:spacing w:line="276" w:lineRule="auto"/>
        <w:ind w:left="284"/>
        <w:jc w:val="both"/>
        <w:rPr>
          <w:rFonts w:ascii="Arial" w:eastAsia="Calibri" w:hAnsi="Arial" w:cs="Arial"/>
        </w:rPr>
      </w:pPr>
      <w:r w:rsidRPr="00B01996">
        <w:rPr>
          <w:rFonts w:ascii="Arial" w:hAnsi="Arial" w:cs="Arial"/>
          <w:i/>
          <w:kern w:val="0"/>
          <w:sz w:val="16"/>
          <w:szCs w:val="16"/>
        </w:rPr>
        <w:t>**</w:t>
      </w:r>
      <w:r w:rsidRPr="00B01996">
        <w:rPr>
          <w:rFonts w:ascii="Arial" w:hAnsi="Arial" w:cs="Arial"/>
          <w:b/>
          <w:i/>
          <w:kern w:val="0"/>
          <w:sz w:val="16"/>
          <w:szCs w:val="16"/>
        </w:rPr>
        <w:t>Należy wskazać jedną stawkę VAT</w:t>
      </w:r>
      <w:r w:rsidR="00604FB5" w:rsidRPr="00B01996">
        <w:rPr>
          <w:rFonts w:ascii="Arial" w:hAnsi="Arial" w:cs="Arial"/>
          <w:b/>
          <w:i/>
          <w:kern w:val="0"/>
          <w:sz w:val="16"/>
          <w:szCs w:val="16"/>
        </w:rPr>
        <w:t xml:space="preserve"> za cały pakiet</w:t>
      </w:r>
      <w:r w:rsidRPr="00B01996">
        <w:rPr>
          <w:rFonts w:ascii="Arial" w:hAnsi="Arial" w:cs="Arial"/>
          <w:b/>
          <w:i/>
          <w:kern w:val="0"/>
          <w:sz w:val="16"/>
          <w:szCs w:val="16"/>
        </w:rPr>
        <w:t>.</w:t>
      </w:r>
    </w:p>
    <w:p w14:paraId="4624386D" w14:textId="3A475DE6" w:rsidR="00950D8D" w:rsidRDefault="00C15985" w:rsidP="00002064">
      <w:pPr>
        <w:spacing w:line="276" w:lineRule="auto"/>
        <w:ind w:left="284"/>
        <w:jc w:val="both"/>
        <w:rPr>
          <w:rFonts w:ascii="Arial" w:hAnsi="Arial" w:cs="Arial"/>
          <w:b/>
          <w:i/>
          <w:kern w:val="0"/>
          <w:sz w:val="16"/>
          <w:szCs w:val="16"/>
        </w:rPr>
      </w:pPr>
      <w:r>
        <w:rPr>
          <w:rFonts w:ascii="Arial" w:hAnsi="Arial" w:cs="Arial"/>
          <w:i/>
          <w:kern w:val="0"/>
          <w:sz w:val="16"/>
          <w:szCs w:val="16"/>
        </w:rPr>
        <w:t>*</w:t>
      </w:r>
      <w:r w:rsidR="00215F56" w:rsidRPr="00A02A46">
        <w:rPr>
          <w:rFonts w:ascii="Arial" w:hAnsi="Arial" w:cs="Arial"/>
          <w:i/>
          <w:kern w:val="0"/>
          <w:sz w:val="16"/>
          <w:szCs w:val="16"/>
        </w:rPr>
        <w:t>*</w:t>
      </w:r>
      <w:r w:rsidR="00910FAA">
        <w:rPr>
          <w:rFonts w:ascii="Arial" w:hAnsi="Arial" w:cs="Arial"/>
          <w:i/>
          <w:kern w:val="0"/>
          <w:sz w:val="16"/>
          <w:szCs w:val="16"/>
        </w:rPr>
        <w:t>*</w:t>
      </w:r>
      <w:r w:rsidR="00215F56" w:rsidRPr="00A02A46">
        <w:rPr>
          <w:rFonts w:ascii="Arial" w:hAnsi="Arial" w:cs="Arial"/>
          <w:b/>
          <w:i/>
          <w:kern w:val="0"/>
          <w:sz w:val="16"/>
          <w:szCs w:val="16"/>
        </w:rPr>
        <w:t>Całkowitą cenę oferty należy wyliczyć zgodnie</w:t>
      </w:r>
      <w:r w:rsidR="00002064">
        <w:rPr>
          <w:rFonts w:ascii="Arial" w:hAnsi="Arial" w:cs="Arial"/>
          <w:b/>
          <w:i/>
          <w:kern w:val="0"/>
          <w:sz w:val="16"/>
          <w:szCs w:val="16"/>
        </w:rPr>
        <w:t xml:space="preserve"> z zapisami Rozdziału VII ust. 5</w:t>
      </w:r>
      <w:r w:rsidR="00746F11">
        <w:rPr>
          <w:rFonts w:ascii="Arial" w:hAnsi="Arial" w:cs="Arial"/>
          <w:b/>
          <w:i/>
          <w:kern w:val="0"/>
          <w:sz w:val="16"/>
          <w:szCs w:val="16"/>
        </w:rPr>
        <w:t xml:space="preserve"> SWZ</w:t>
      </w:r>
      <w:r w:rsidR="00DB152B">
        <w:rPr>
          <w:rFonts w:ascii="Arial" w:hAnsi="Arial" w:cs="Arial"/>
          <w:b/>
          <w:i/>
          <w:kern w:val="0"/>
          <w:sz w:val="16"/>
          <w:szCs w:val="16"/>
        </w:rPr>
        <w:t>.</w:t>
      </w:r>
    </w:p>
    <w:p w14:paraId="600C95C8" w14:textId="050017D4" w:rsidR="00002064" w:rsidRPr="005754FB" w:rsidRDefault="00D56060" w:rsidP="00910FAA">
      <w:pPr>
        <w:numPr>
          <w:ilvl w:val="3"/>
          <w:numId w:val="59"/>
        </w:numPr>
        <w:tabs>
          <w:tab w:val="clear" w:pos="360"/>
        </w:tabs>
        <w:suppressAutoHyphens/>
        <w:autoSpaceDN/>
        <w:adjustRightInd/>
        <w:ind w:left="284" w:right="-2" w:hanging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002064">
        <w:rPr>
          <w:rFonts w:ascii="Arial" w:hAnsi="Arial" w:cs="Arial"/>
        </w:rPr>
        <w:t xml:space="preserve">Oświadczamy, że </w:t>
      </w:r>
      <w:r w:rsidR="00D72BEB" w:rsidRPr="00002064">
        <w:rPr>
          <w:rFonts w:ascii="Arial" w:hAnsi="Arial" w:cs="Arial"/>
        </w:rPr>
        <w:t xml:space="preserve">całkowite </w:t>
      </w:r>
      <w:r w:rsidR="00002064" w:rsidRPr="00E71598">
        <w:rPr>
          <w:rFonts w:ascii="Arial" w:hAnsi="Arial" w:cs="Arial"/>
          <w:kern w:val="1"/>
          <w:lang w:eastAsia="ar-SA"/>
        </w:rPr>
        <w:t>wynagrodzenie Wykonawcy, o którym mowa w ust. 1,</w:t>
      </w:r>
      <w:r w:rsidR="00002064">
        <w:rPr>
          <w:rFonts w:ascii="Arial" w:hAnsi="Arial" w:cs="Arial"/>
          <w:kern w:val="1"/>
          <w:lang w:eastAsia="ar-SA"/>
        </w:rPr>
        <w:t xml:space="preserve"> zawiera </w:t>
      </w:r>
      <w:r w:rsidR="00910FAA" w:rsidRPr="001A42AA">
        <w:rPr>
          <w:rFonts w:ascii="Arial" w:eastAsia="Calibri" w:hAnsi="Arial" w:cs="Arial"/>
          <w:kern w:val="0"/>
          <w:lang w:eastAsia="x-none"/>
        </w:rPr>
        <w:t xml:space="preserve">wszelkie koszty niezbędne do zrealizowania przedmiotu zamówienia, wynikające z załączonego opisu przedmiotu zamówienia oraz opisane w </w:t>
      </w:r>
      <w:r w:rsidR="00910FAA">
        <w:rPr>
          <w:rFonts w:ascii="Arial" w:eastAsia="Calibri" w:hAnsi="Arial" w:cs="Arial"/>
          <w:kern w:val="0"/>
          <w:lang w:eastAsia="x-none"/>
        </w:rPr>
        <w:t>projekcie umowy</w:t>
      </w:r>
      <w:r w:rsidR="00910FAA" w:rsidRPr="001A42AA">
        <w:rPr>
          <w:rFonts w:ascii="Arial" w:eastAsia="Calibri" w:hAnsi="Arial" w:cs="Arial"/>
          <w:kern w:val="0"/>
          <w:lang w:eastAsia="x-none"/>
        </w:rPr>
        <w:t>, a także wszelkie koszty niewymienione, które mogą wystąpić przy realizacji przedmiotu zamówienia</w:t>
      </w:r>
      <w:r w:rsidR="005754FB">
        <w:rPr>
          <w:rFonts w:ascii="Arial" w:eastAsia="Calibri" w:hAnsi="Arial" w:cs="Arial"/>
          <w:kern w:val="0"/>
          <w:lang w:eastAsia="x-none"/>
        </w:rPr>
        <w:t xml:space="preserve">. </w:t>
      </w:r>
      <w:r w:rsidR="007C07F0">
        <w:rPr>
          <w:rFonts w:ascii="Arial" w:hAnsi="Arial" w:cs="Arial"/>
        </w:rPr>
        <w:t>Cena</w:t>
      </w:r>
      <w:r w:rsidR="005754FB">
        <w:rPr>
          <w:rFonts w:ascii="Arial" w:hAnsi="Arial" w:cs="Arial"/>
        </w:rPr>
        <w:t xml:space="preserve"> jest kompletna, jednoznaczna i </w:t>
      </w:r>
      <w:r w:rsidR="007C07F0">
        <w:rPr>
          <w:rFonts w:ascii="Arial" w:hAnsi="Arial" w:cs="Arial"/>
        </w:rPr>
        <w:t>ostateczna</w:t>
      </w:r>
      <w:r w:rsidR="00002064" w:rsidRPr="00DF6F6B">
        <w:rPr>
          <w:rFonts w:ascii="Arial" w:hAnsi="Arial" w:cs="Arial"/>
        </w:rPr>
        <w:t>.</w:t>
      </w:r>
    </w:p>
    <w:p w14:paraId="5DDB0BC5" w14:textId="5B1BFC4F" w:rsidR="00DF43B8" w:rsidRPr="005754FB" w:rsidRDefault="00D56060" w:rsidP="005754FB">
      <w:pPr>
        <w:numPr>
          <w:ilvl w:val="3"/>
          <w:numId w:val="59"/>
        </w:numPr>
        <w:tabs>
          <w:tab w:val="clear" w:pos="360"/>
        </w:tabs>
        <w:suppressAutoHyphens/>
        <w:autoSpaceDN/>
        <w:adjustRightInd/>
        <w:ind w:left="284" w:right="-2" w:hanging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5754FB">
        <w:rPr>
          <w:rFonts w:ascii="Arial" w:hAnsi="Arial" w:cs="Arial"/>
          <w:bCs/>
        </w:rPr>
        <w:t>O</w:t>
      </w:r>
      <w:r w:rsidRPr="005754FB">
        <w:rPr>
          <w:rFonts w:ascii="Arial" w:hAnsi="Arial" w:cs="Arial"/>
        </w:rPr>
        <w:t xml:space="preserve">świadczamy, że przedmiot zamówienia zrealizujemy zgodnie z wymaganiami Zamawiającego określonymi w </w:t>
      </w:r>
      <w:r w:rsidR="00131804" w:rsidRPr="005754FB">
        <w:rPr>
          <w:rFonts w:ascii="Arial" w:hAnsi="Arial" w:cs="Arial"/>
        </w:rPr>
        <w:t>SWZ</w:t>
      </w:r>
      <w:r w:rsidR="00DF43B8" w:rsidRPr="005754FB">
        <w:rPr>
          <w:rFonts w:ascii="Arial" w:hAnsi="Arial" w:cs="Arial"/>
        </w:rPr>
        <w:t xml:space="preserve"> </w:t>
      </w:r>
      <w:r w:rsidR="009E28A8">
        <w:rPr>
          <w:rFonts w:ascii="Arial" w:hAnsi="Arial" w:cs="Arial"/>
        </w:rPr>
        <w:t>oraz projekcie</w:t>
      </w:r>
      <w:r w:rsidR="005754FB">
        <w:rPr>
          <w:rFonts w:ascii="Arial" w:hAnsi="Arial" w:cs="Arial"/>
        </w:rPr>
        <w:t xml:space="preserve"> umowy</w:t>
      </w:r>
      <w:r w:rsidR="001B3EF2">
        <w:rPr>
          <w:rFonts w:ascii="Arial" w:hAnsi="Arial" w:cs="Arial"/>
        </w:rPr>
        <w:t>,</w:t>
      </w:r>
      <w:r w:rsidR="005754FB">
        <w:rPr>
          <w:rFonts w:ascii="Arial" w:hAnsi="Arial" w:cs="Arial"/>
        </w:rPr>
        <w:t xml:space="preserve"> </w:t>
      </w:r>
      <w:r w:rsidR="00DF43B8" w:rsidRPr="005754FB">
        <w:rPr>
          <w:rFonts w:ascii="Arial" w:hAnsi="Arial" w:cs="Arial"/>
        </w:rPr>
        <w:t xml:space="preserve">w terminie </w:t>
      </w:r>
      <w:r w:rsidR="007D4AA1">
        <w:rPr>
          <w:rFonts w:ascii="Arial" w:hAnsi="Arial" w:cs="Arial"/>
        </w:rPr>
        <w:t>4-6 grudnia</w:t>
      </w:r>
      <w:r w:rsidR="005F4DD5" w:rsidRPr="005754FB">
        <w:rPr>
          <w:rFonts w:ascii="Arial" w:hAnsi="Arial" w:cs="Arial"/>
        </w:rPr>
        <w:t xml:space="preserve"> 2024</w:t>
      </w:r>
      <w:r w:rsidR="00DF43B8" w:rsidRPr="005754FB">
        <w:rPr>
          <w:rFonts w:ascii="Arial" w:hAnsi="Arial" w:cs="Arial"/>
        </w:rPr>
        <w:t xml:space="preserve"> r.</w:t>
      </w:r>
    </w:p>
    <w:p w14:paraId="375F76E8" w14:textId="31B1606C" w:rsidR="00DF43B8" w:rsidRPr="005754FB" w:rsidRDefault="00D56060" w:rsidP="005754FB">
      <w:pPr>
        <w:numPr>
          <w:ilvl w:val="3"/>
          <w:numId w:val="59"/>
        </w:numPr>
        <w:tabs>
          <w:tab w:val="clear" w:pos="360"/>
        </w:tabs>
        <w:suppressAutoHyphens/>
        <w:autoSpaceDN/>
        <w:adjustRightInd/>
        <w:ind w:left="284" w:right="-2" w:hanging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5754FB">
        <w:rPr>
          <w:rFonts w:ascii="Arial" w:hAnsi="Arial" w:cs="Arial"/>
          <w:bCs/>
        </w:rPr>
        <w:t xml:space="preserve">Oświadczamy, że akceptujemy projekt umowy, stanowiący </w:t>
      </w:r>
      <w:r w:rsidR="000C0B55" w:rsidRPr="005754FB">
        <w:rPr>
          <w:rFonts w:ascii="Arial" w:hAnsi="Arial" w:cs="Arial"/>
          <w:bCs/>
        </w:rPr>
        <w:t>z</w:t>
      </w:r>
      <w:r w:rsidR="00675711" w:rsidRPr="005754FB">
        <w:rPr>
          <w:rFonts w:ascii="Arial" w:hAnsi="Arial" w:cs="Arial"/>
          <w:bCs/>
        </w:rPr>
        <w:t xml:space="preserve">ałącznik nr </w:t>
      </w:r>
      <w:r w:rsidR="00D72BEB" w:rsidRPr="005754FB">
        <w:rPr>
          <w:rFonts w:ascii="Arial" w:hAnsi="Arial" w:cs="Arial"/>
          <w:bCs/>
        </w:rPr>
        <w:t>2</w:t>
      </w:r>
      <w:r w:rsidRPr="005754FB">
        <w:rPr>
          <w:rFonts w:ascii="Arial" w:hAnsi="Arial" w:cs="Arial"/>
          <w:bCs/>
        </w:rPr>
        <w:t xml:space="preserve"> do </w:t>
      </w:r>
      <w:r w:rsidR="00131804" w:rsidRPr="005754FB">
        <w:rPr>
          <w:rFonts w:ascii="Arial" w:hAnsi="Arial" w:cs="Arial"/>
          <w:bCs/>
        </w:rPr>
        <w:t>SWZ</w:t>
      </w:r>
      <w:r w:rsidRPr="005754FB">
        <w:rPr>
          <w:rFonts w:ascii="Arial" w:hAnsi="Arial" w:cs="Arial"/>
          <w:bCs/>
        </w:rPr>
        <w:t xml:space="preserve"> i zobowiązujemy się w przypadku wyboru naszej oferty do zawarcia umowy na</w:t>
      </w:r>
      <w:r w:rsidR="00A1031A" w:rsidRPr="005754FB">
        <w:rPr>
          <w:rFonts w:ascii="Arial" w:hAnsi="Arial" w:cs="Arial"/>
          <w:bCs/>
        </w:rPr>
        <w:t xml:space="preserve"> podanych warunkach w miejscu i </w:t>
      </w:r>
      <w:r w:rsidRPr="005754FB">
        <w:rPr>
          <w:rFonts w:ascii="Arial" w:hAnsi="Arial" w:cs="Arial"/>
          <w:bCs/>
        </w:rPr>
        <w:t xml:space="preserve">terminie wyznaczonym przez Zamawiającego. </w:t>
      </w:r>
    </w:p>
    <w:p w14:paraId="7F74F06C" w14:textId="4BCBE972" w:rsidR="006B625E" w:rsidRPr="001F19BE" w:rsidRDefault="006B625E" w:rsidP="005754FB">
      <w:pPr>
        <w:numPr>
          <w:ilvl w:val="3"/>
          <w:numId w:val="59"/>
        </w:numPr>
        <w:tabs>
          <w:tab w:val="clear" w:pos="360"/>
        </w:tabs>
        <w:suppressAutoHyphens/>
        <w:autoSpaceDN/>
        <w:adjustRightInd/>
        <w:ind w:left="284" w:right="-2" w:hanging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F19BE">
        <w:rPr>
          <w:rFonts w:ascii="Arial" w:eastAsia="Calibri" w:hAnsi="Arial" w:cs="Arial"/>
          <w:kern w:val="0"/>
          <w:lang w:eastAsia="en-US"/>
        </w:rPr>
        <w:t xml:space="preserve">Zobowiązujemy się w przypadku wyboru naszej oferty do posiadania przez cały okres realizacji umowy ubezpieczenia odpowiedzialności cywilnej w zakresie prowadzonej działalności związanej z przedmiotem zamówienia na </w:t>
      </w:r>
      <w:proofErr w:type="gramStart"/>
      <w:r w:rsidRPr="001F19BE">
        <w:rPr>
          <w:rFonts w:ascii="Arial" w:eastAsia="Calibri" w:hAnsi="Arial" w:cs="Arial"/>
          <w:kern w:val="0"/>
          <w:lang w:eastAsia="en-US"/>
        </w:rPr>
        <w:t>kwotę co</w:t>
      </w:r>
      <w:proofErr w:type="gramEnd"/>
      <w:r w:rsidRPr="001F19BE">
        <w:rPr>
          <w:rFonts w:ascii="Arial" w:eastAsia="Calibri" w:hAnsi="Arial" w:cs="Arial"/>
          <w:kern w:val="0"/>
          <w:lang w:eastAsia="en-US"/>
        </w:rPr>
        <w:t xml:space="preserve"> najmniej 100.000,00 </w:t>
      </w:r>
      <w:proofErr w:type="gramStart"/>
      <w:r w:rsidRPr="001F19BE">
        <w:rPr>
          <w:rFonts w:ascii="Arial" w:eastAsia="Calibri" w:hAnsi="Arial" w:cs="Arial"/>
          <w:kern w:val="0"/>
          <w:lang w:eastAsia="en-US"/>
        </w:rPr>
        <w:t>zł</w:t>
      </w:r>
      <w:proofErr w:type="gramEnd"/>
      <w:r w:rsidRPr="001F19BE">
        <w:rPr>
          <w:rFonts w:ascii="Arial" w:eastAsia="Calibri" w:hAnsi="Arial" w:cs="Arial"/>
          <w:kern w:val="0"/>
          <w:lang w:eastAsia="en-US"/>
        </w:rPr>
        <w:t xml:space="preserve"> (słownie: sto tysięcy złotych 00/100).</w:t>
      </w:r>
    </w:p>
    <w:p w14:paraId="64618329" w14:textId="7CCCDB49" w:rsidR="00DF43B8" w:rsidRPr="005754FB" w:rsidRDefault="00D56060" w:rsidP="005754FB">
      <w:pPr>
        <w:numPr>
          <w:ilvl w:val="3"/>
          <w:numId w:val="59"/>
        </w:numPr>
        <w:tabs>
          <w:tab w:val="clear" w:pos="360"/>
        </w:tabs>
        <w:suppressAutoHyphens/>
        <w:autoSpaceDN/>
        <w:adjustRightInd/>
        <w:ind w:left="284" w:right="-2" w:hanging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5754FB">
        <w:rPr>
          <w:rFonts w:ascii="Arial" w:hAnsi="Arial" w:cs="Arial"/>
        </w:rPr>
        <w:t xml:space="preserve">Oświadczamy, że uważamy się za związanych niniejszą ofertą na czas wskazany w </w:t>
      </w:r>
      <w:r w:rsidR="00131804" w:rsidRPr="005754FB">
        <w:rPr>
          <w:rFonts w:ascii="Arial" w:hAnsi="Arial" w:cs="Arial"/>
        </w:rPr>
        <w:t>SWZ</w:t>
      </w:r>
      <w:r w:rsidRPr="005754FB">
        <w:rPr>
          <w:rFonts w:ascii="Arial" w:hAnsi="Arial" w:cs="Arial"/>
        </w:rPr>
        <w:t>, tj. 30 dni liczonych od upływu terminu składania of</w:t>
      </w:r>
      <w:r w:rsidR="0095110E" w:rsidRPr="005754FB">
        <w:rPr>
          <w:rFonts w:ascii="Arial" w:hAnsi="Arial" w:cs="Arial"/>
        </w:rPr>
        <w:t>ert</w:t>
      </w:r>
      <w:r w:rsidR="000C0B55" w:rsidRPr="005754FB">
        <w:rPr>
          <w:rFonts w:ascii="Arial" w:hAnsi="Arial" w:cs="Arial"/>
        </w:rPr>
        <w:t>,</w:t>
      </w:r>
      <w:r w:rsidR="0095110E" w:rsidRPr="005754FB">
        <w:rPr>
          <w:rFonts w:ascii="Arial" w:hAnsi="Arial" w:cs="Arial"/>
        </w:rPr>
        <w:t xml:space="preserve"> określonego w </w:t>
      </w:r>
      <w:r w:rsidR="00131804" w:rsidRPr="005754FB">
        <w:rPr>
          <w:rFonts w:ascii="Arial" w:hAnsi="Arial" w:cs="Arial"/>
        </w:rPr>
        <w:t>SWZ</w:t>
      </w:r>
      <w:r w:rsidRPr="005754FB">
        <w:rPr>
          <w:rFonts w:ascii="Arial" w:hAnsi="Arial" w:cs="Arial"/>
        </w:rPr>
        <w:t xml:space="preserve">. </w:t>
      </w:r>
    </w:p>
    <w:p w14:paraId="0BF1B6C8" w14:textId="77777777" w:rsidR="00DF43B8" w:rsidRPr="005754FB" w:rsidRDefault="00D56060" w:rsidP="005754FB">
      <w:pPr>
        <w:numPr>
          <w:ilvl w:val="3"/>
          <w:numId w:val="59"/>
        </w:numPr>
        <w:tabs>
          <w:tab w:val="clear" w:pos="360"/>
        </w:tabs>
        <w:suppressAutoHyphens/>
        <w:autoSpaceDN/>
        <w:adjustRightInd/>
        <w:ind w:left="284" w:right="-2" w:hanging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5754FB">
        <w:rPr>
          <w:rFonts w:ascii="Arial" w:hAnsi="Arial" w:cs="Arial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52FDC5EF" w14:textId="77777777" w:rsidR="00D56060" w:rsidRPr="005754FB" w:rsidRDefault="00D56060" w:rsidP="005754FB">
      <w:pPr>
        <w:numPr>
          <w:ilvl w:val="3"/>
          <w:numId w:val="59"/>
        </w:numPr>
        <w:tabs>
          <w:tab w:val="clear" w:pos="360"/>
        </w:tabs>
        <w:suppressAutoHyphens/>
        <w:autoSpaceDN/>
        <w:adjustRightInd/>
        <w:ind w:left="284" w:right="-2" w:hanging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5754FB">
        <w:rPr>
          <w:rFonts w:ascii="Arial" w:hAnsi="Arial" w:cs="Arial"/>
        </w:rPr>
        <w:t xml:space="preserve">Osobą upoważnioną do kontaktu z Zamawiającym oraz, w przypadku wyboru oferty, </w:t>
      </w:r>
      <w:r w:rsidRPr="005754FB">
        <w:rPr>
          <w:rFonts w:ascii="Arial" w:hAnsi="Arial" w:cs="Arial"/>
        </w:rPr>
        <w:br/>
        <w:t xml:space="preserve">do nadzorowania realizacji zamówienia, jest: </w:t>
      </w:r>
    </w:p>
    <w:p w14:paraId="6C9F5343" w14:textId="77777777" w:rsidR="00D944A0" w:rsidRPr="00D944A0" w:rsidRDefault="00D944A0" w:rsidP="00D944A0">
      <w:pPr>
        <w:suppressAutoHyphens/>
        <w:autoSpaceDN/>
        <w:adjustRightInd/>
        <w:ind w:left="360" w:right="-2"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374A31B1" w14:textId="77777777" w:rsidR="00D944A0" w:rsidRPr="001E0185" w:rsidRDefault="00D944A0" w:rsidP="00D944A0">
      <w:pPr>
        <w:pStyle w:val="Akapitzlist"/>
        <w:autoSpaceDN w:val="0"/>
        <w:adjustRightInd w:val="0"/>
        <w:ind w:left="360" w:right="48"/>
        <w:jc w:val="both"/>
        <w:rPr>
          <w:rFonts w:ascii="Arial" w:hAnsi="Arial" w:cs="Arial"/>
          <w:sz w:val="20"/>
          <w:szCs w:val="20"/>
        </w:rPr>
      </w:pPr>
      <w:r w:rsidRPr="001E0185">
        <w:rPr>
          <w:rFonts w:ascii="Arial" w:hAnsi="Arial" w:cs="Arial"/>
          <w:sz w:val="20"/>
          <w:szCs w:val="20"/>
        </w:rPr>
        <w:t xml:space="preserve">..............................................., tel.: ...................................................................... </w:t>
      </w:r>
    </w:p>
    <w:p w14:paraId="346132FC" w14:textId="77777777" w:rsidR="00D944A0" w:rsidRPr="00D944A0" w:rsidRDefault="00D944A0" w:rsidP="00D944A0">
      <w:pPr>
        <w:suppressAutoHyphens/>
        <w:autoSpaceDN/>
        <w:adjustRightInd/>
        <w:ind w:left="360" w:right="-2"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0FEDC5AA" w14:textId="4B38895F" w:rsidR="00564B7D" w:rsidRPr="00D944A0" w:rsidRDefault="00564B7D" w:rsidP="001B3EF2">
      <w:pPr>
        <w:numPr>
          <w:ilvl w:val="3"/>
          <w:numId w:val="59"/>
        </w:numPr>
        <w:tabs>
          <w:tab w:val="clear" w:pos="360"/>
        </w:tabs>
        <w:suppressAutoHyphens/>
        <w:autoSpaceDN/>
        <w:adjustRightInd/>
        <w:ind w:left="284" w:right="-2" w:hanging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D944A0">
        <w:rPr>
          <w:rFonts w:ascii="Arial" w:hAnsi="Arial" w:cs="Arial"/>
          <w:kern w:val="0"/>
        </w:rPr>
        <w:t xml:space="preserve">Oświadczamy, </w:t>
      </w:r>
      <w:r w:rsidR="00CB6E32" w:rsidRPr="00D944A0">
        <w:rPr>
          <w:rFonts w:ascii="Arial" w:hAnsi="Arial" w:cs="Arial"/>
          <w:kern w:val="0"/>
        </w:rPr>
        <w:t>że</w:t>
      </w:r>
      <w:r w:rsidRPr="00D944A0">
        <w:rPr>
          <w:rFonts w:ascii="Arial" w:hAnsi="Arial" w:cs="Arial"/>
          <w:kern w:val="0"/>
        </w:rPr>
        <w:t xml:space="preserve"> zgodnie z art. 7 ust. 1 pkt 1-3 ustawy z dnia 6 marca 2018 r. Prawo przedsiębiorców (</w:t>
      </w:r>
      <w:proofErr w:type="spellStart"/>
      <w:r w:rsidR="000C0B55">
        <w:rPr>
          <w:rFonts w:ascii="Arial" w:hAnsi="Arial" w:cs="Arial"/>
          <w:kern w:val="0"/>
        </w:rPr>
        <w:t>t.j</w:t>
      </w:r>
      <w:proofErr w:type="spellEnd"/>
      <w:r w:rsidR="000C0B55">
        <w:rPr>
          <w:rFonts w:ascii="Arial" w:hAnsi="Arial" w:cs="Arial"/>
          <w:kern w:val="0"/>
        </w:rPr>
        <w:t xml:space="preserve">. Dz. U. </w:t>
      </w:r>
      <w:proofErr w:type="gramStart"/>
      <w:r w:rsidR="000C0B55">
        <w:rPr>
          <w:rFonts w:ascii="Arial" w:hAnsi="Arial" w:cs="Arial"/>
          <w:kern w:val="0"/>
        </w:rPr>
        <w:t>z</w:t>
      </w:r>
      <w:proofErr w:type="gramEnd"/>
      <w:r w:rsidR="000C0B55">
        <w:rPr>
          <w:rFonts w:ascii="Arial" w:hAnsi="Arial" w:cs="Arial"/>
          <w:kern w:val="0"/>
        </w:rPr>
        <w:t xml:space="preserve"> 2024 r. poz. 236</w:t>
      </w:r>
      <w:r w:rsidR="003A2E6C" w:rsidRPr="00D944A0">
        <w:rPr>
          <w:rFonts w:ascii="Arial" w:hAnsi="Arial" w:cs="Arial"/>
          <w:kern w:val="0"/>
        </w:rPr>
        <w:t>)</w:t>
      </w:r>
      <w:r w:rsidRPr="00D944A0">
        <w:rPr>
          <w:rFonts w:ascii="Arial" w:hAnsi="Arial" w:cs="Arial"/>
          <w:kern w:val="0"/>
        </w:rPr>
        <w:t xml:space="preserve"> jesteśmy</w:t>
      </w:r>
      <w:r w:rsidRPr="00D944A0">
        <w:rPr>
          <w:rFonts w:ascii="Arial" w:hAnsi="Arial" w:cs="Arial"/>
          <w:b/>
          <w:kern w:val="0"/>
        </w:rPr>
        <w:t>*</w:t>
      </w:r>
      <w:r w:rsidR="00DE54BE">
        <w:rPr>
          <w:rFonts w:ascii="Arial" w:hAnsi="Arial" w:cs="Arial"/>
          <w:b/>
          <w:kern w:val="0"/>
        </w:rPr>
        <w:t>*</w:t>
      </w:r>
      <w:r w:rsidR="006E5E6E" w:rsidRPr="00D944A0">
        <w:rPr>
          <w:rFonts w:ascii="Arial" w:hAnsi="Arial" w:cs="Arial"/>
          <w:b/>
          <w:kern w:val="0"/>
        </w:rPr>
        <w:t>*</w:t>
      </w:r>
      <w:r w:rsidR="00DF43B8" w:rsidRPr="00D944A0">
        <w:rPr>
          <w:rFonts w:ascii="Arial" w:hAnsi="Arial" w:cs="Arial"/>
          <w:b/>
          <w:kern w:val="0"/>
        </w:rPr>
        <w:t>*</w:t>
      </w:r>
      <w:r w:rsidRPr="00D944A0">
        <w:rPr>
          <w:rFonts w:ascii="Arial" w:hAnsi="Arial" w:cs="Arial"/>
          <w:kern w:val="0"/>
        </w:rPr>
        <w:t>:</w:t>
      </w:r>
    </w:p>
    <w:p w14:paraId="2FC4D59D" w14:textId="77777777" w:rsidR="00564B7D" w:rsidRPr="00E33E6B" w:rsidRDefault="00564B7D" w:rsidP="005E6763">
      <w:pPr>
        <w:widowControl/>
        <w:numPr>
          <w:ilvl w:val="0"/>
          <w:numId w:val="24"/>
        </w:numPr>
        <w:overflowPunct/>
        <w:autoSpaceDE/>
        <w:ind w:left="851"/>
        <w:jc w:val="both"/>
        <w:textAlignment w:val="auto"/>
        <w:rPr>
          <w:rFonts w:ascii="Arial" w:hAnsi="Arial" w:cs="Arial"/>
          <w:lang w:val="x-none"/>
        </w:rPr>
      </w:pPr>
      <w:proofErr w:type="gramStart"/>
      <w:r w:rsidRPr="00E33E6B">
        <w:rPr>
          <w:rFonts w:ascii="Arial" w:hAnsi="Arial" w:cs="Arial"/>
        </w:rPr>
        <w:t>mikro</w:t>
      </w:r>
      <w:r w:rsidRPr="00E33E6B">
        <w:rPr>
          <w:rFonts w:ascii="Arial" w:hAnsi="Arial" w:cs="Arial"/>
          <w:lang w:val="x-none"/>
        </w:rPr>
        <w:t>przedsiębiorcą</w:t>
      </w:r>
      <w:proofErr w:type="gramEnd"/>
    </w:p>
    <w:p w14:paraId="2D43AD1F" w14:textId="77777777" w:rsidR="00564B7D" w:rsidRPr="00E33E6B" w:rsidRDefault="00564B7D" w:rsidP="005E6763">
      <w:pPr>
        <w:widowControl/>
        <w:numPr>
          <w:ilvl w:val="0"/>
          <w:numId w:val="24"/>
        </w:numPr>
        <w:overflowPunct/>
        <w:autoSpaceDE/>
        <w:ind w:left="851"/>
        <w:jc w:val="both"/>
        <w:textAlignment w:val="auto"/>
        <w:rPr>
          <w:rFonts w:ascii="Arial" w:hAnsi="Arial" w:cs="Arial"/>
          <w:lang w:val="x-none"/>
        </w:rPr>
      </w:pPr>
      <w:proofErr w:type="gramStart"/>
      <w:r w:rsidRPr="00E33E6B">
        <w:rPr>
          <w:rFonts w:ascii="Arial" w:hAnsi="Arial" w:cs="Arial"/>
        </w:rPr>
        <w:t>małym</w:t>
      </w:r>
      <w:proofErr w:type="gramEnd"/>
      <w:r w:rsidRPr="00E33E6B">
        <w:rPr>
          <w:rFonts w:ascii="Arial" w:hAnsi="Arial" w:cs="Arial"/>
        </w:rPr>
        <w:t xml:space="preserve"> przedsiębiorcą</w:t>
      </w:r>
    </w:p>
    <w:p w14:paraId="185543DF" w14:textId="77777777" w:rsidR="00564B7D" w:rsidRPr="00E33E6B" w:rsidRDefault="00564B7D" w:rsidP="005E6763">
      <w:pPr>
        <w:widowControl/>
        <w:numPr>
          <w:ilvl w:val="0"/>
          <w:numId w:val="24"/>
        </w:numPr>
        <w:overflowPunct/>
        <w:autoSpaceDE/>
        <w:ind w:left="851"/>
        <w:jc w:val="both"/>
        <w:textAlignment w:val="auto"/>
        <w:rPr>
          <w:rFonts w:ascii="Arial" w:hAnsi="Arial" w:cs="Arial"/>
          <w:lang w:val="x-none"/>
        </w:rPr>
      </w:pPr>
      <w:proofErr w:type="gramStart"/>
      <w:r w:rsidRPr="00E33E6B">
        <w:rPr>
          <w:rFonts w:ascii="Arial" w:hAnsi="Arial" w:cs="Arial"/>
        </w:rPr>
        <w:t>średnim</w:t>
      </w:r>
      <w:proofErr w:type="gramEnd"/>
      <w:r w:rsidRPr="00E33E6B">
        <w:rPr>
          <w:rFonts w:ascii="Arial" w:hAnsi="Arial" w:cs="Arial"/>
        </w:rPr>
        <w:t xml:space="preserve"> przedsiębiorcą,</w:t>
      </w:r>
    </w:p>
    <w:p w14:paraId="1A19920A" w14:textId="77777777" w:rsidR="00564B7D" w:rsidRPr="00E33E6B" w:rsidRDefault="00564B7D" w:rsidP="005E6763">
      <w:pPr>
        <w:widowControl/>
        <w:numPr>
          <w:ilvl w:val="0"/>
          <w:numId w:val="24"/>
        </w:numPr>
        <w:overflowPunct/>
        <w:autoSpaceDE/>
        <w:ind w:left="851"/>
        <w:jc w:val="both"/>
        <w:textAlignment w:val="auto"/>
        <w:rPr>
          <w:rFonts w:ascii="Arial" w:hAnsi="Arial" w:cs="Arial"/>
          <w:lang w:val="x-none"/>
        </w:rPr>
      </w:pPr>
      <w:proofErr w:type="gramStart"/>
      <w:r w:rsidRPr="00E33E6B">
        <w:rPr>
          <w:rFonts w:ascii="Arial" w:hAnsi="Arial" w:cs="Arial"/>
        </w:rPr>
        <w:t>innym</w:t>
      </w:r>
      <w:proofErr w:type="gramEnd"/>
      <w:r w:rsidRPr="00E33E6B">
        <w:rPr>
          <w:rFonts w:ascii="Arial" w:hAnsi="Arial" w:cs="Arial"/>
        </w:rPr>
        <w:t xml:space="preserve"> przedsiębiorcą. </w:t>
      </w:r>
    </w:p>
    <w:p w14:paraId="62043CCF" w14:textId="52FADAE6" w:rsidR="00564B7D" w:rsidRDefault="003A2E6C" w:rsidP="00564B7D">
      <w:pPr>
        <w:widowControl/>
        <w:overflowPunct/>
        <w:autoSpaceDE/>
        <w:ind w:left="426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*</w:t>
      </w:r>
      <w:r w:rsidR="00CB2993">
        <w:rPr>
          <w:rFonts w:ascii="Arial" w:hAnsi="Arial" w:cs="Arial"/>
          <w:b/>
          <w:i/>
          <w:sz w:val="16"/>
          <w:szCs w:val="16"/>
        </w:rPr>
        <w:t>*</w:t>
      </w:r>
      <w:r w:rsidR="00DE54BE">
        <w:rPr>
          <w:rFonts w:ascii="Arial" w:hAnsi="Arial" w:cs="Arial"/>
          <w:b/>
          <w:i/>
          <w:sz w:val="16"/>
          <w:szCs w:val="16"/>
        </w:rPr>
        <w:t>*</w:t>
      </w:r>
      <w:r w:rsidR="00CB2993">
        <w:rPr>
          <w:rFonts w:ascii="Arial" w:hAnsi="Arial" w:cs="Arial"/>
          <w:b/>
          <w:i/>
          <w:sz w:val="16"/>
          <w:szCs w:val="16"/>
        </w:rPr>
        <w:t>*</w:t>
      </w:r>
      <w:r w:rsidR="00564B7D" w:rsidRPr="00E33E6B">
        <w:rPr>
          <w:rFonts w:ascii="Arial" w:hAnsi="Arial" w:cs="Arial"/>
          <w:b/>
          <w:i/>
          <w:sz w:val="16"/>
          <w:szCs w:val="16"/>
        </w:rPr>
        <w:t>właściwe zaznaczyć</w:t>
      </w:r>
    </w:p>
    <w:p w14:paraId="579DAD5C" w14:textId="7CAC9E24" w:rsidR="00564B7D" w:rsidRPr="00E33E6B" w:rsidRDefault="00564B7D" w:rsidP="001B3EF2">
      <w:pPr>
        <w:numPr>
          <w:ilvl w:val="6"/>
          <w:numId w:val="34"/>
        </w:numPr>
        <w:tabs>
          <w:tab w:val="clear" w:pos="5040"/>
        </w:tabs>
        <w:ind w:left="284" w:hanging="426"/>
        <w:jc w:val="both"/>
        <w:rPr>
          <w:rFonts w:ascii="Arial" w:hAnsi="Arial" w:cs="Arial"/>
        </w:rPr>
      </w:pPr>
      <w:r w:rsidRPr="00E33E6B">
        <w:rPr>
          <w:rFonts w:ascii="Arial" w:hAnsi="Arial" w:cs="Arial"/>
        </w:rPr>
        <w:t>Oświadczamy, że wypełniliśmy obowiązki informacyjne przewidziane w art. 13 lub art. 14 Rozporządzenia Parlamentu Europejskiego i Rady (UE) 2016/6</w:t>
      </w:r>
      <w:r>
        <w:rPr>
          <w:rFonts w:ascii="Arial" w:hAnsi="Arial" w:cs="Arial"/>
        </w:rPr>
        <w:t>79 z dnia 27 kwietnia 2016 r. w </w:t>
      </w:r>
      <w:r w:rsidRPr="00E33E6B">
        <w:rPr>
          <w:rFonts w:ascii="Arial" w:hAnsi="Arial" w:cs="Arial"/>
        </w:rPr>
        <w:t>sprawie ochrony osób fizycznych w związku z przetwarzaniem danych osobowych i w sprawie swobodnego przepływu takich danych oraz uchylenia dyrektywy 95</w:t>
      </w:r>
      <w:r>
        <w:rPr>
          <w:rFonts w:ascii="Arial" w:hAnsi="Arial" w:cs="Arial"/>
        </w:rPr>
        <w:t>/46/WE (ogólne rozporządzenie o </w:t>
      </w:r>
      <w:r w:rsidRPr="00E33E6B">
        <w:rPr>
          <w:rFonts w:ascii="Arial" w:hAnsi="Arial" w:cs="Arial"/>
        </w:rPr>
        <w:t xml:space="preserve">ochronie danych) (Dz. Urz. UE L 119 z 04.05.2016 </w:t>
      </w:r>
      <w:proofErr w:type="gramStart"/>
      <w:r w:rsidRPr="00E33E6B">
        <w:rPr>
          <w:rFonts w:ascii="Arial" w:hAnsi="Arial" w:cs="Arial"/>
        </w:rPr>
        <w:t>r</w:t>
      </w:r>
      <w:proofErr w:type="gramEnd"/>
      <w:r w:rsidRPr="00E33E6B">
        <w:rPr>
          <w:rFonts w:ascii="Arial" w:hAnsi="Arial" w:cs="Arial"/>
        </w:rPr>
        <w:t>., str. 1) wobec osób fizycznych, od których dane osobowe bezpośrednio lub pośrednio pozyskaliśmy w celu ubiegania się o udzielenie zamówienia publicznego</w:t>
      </w:r>
      <w:r>
        <w:rPr>
          <w:rFonts w:ascii="Arial" w:hAnsi="Arial" w:cs="Arial"/>
        </w:rPr>
        <w:t xml:space="preserve"> </w:t>
      </w:r>
      <w:r w:rsidR="00DF43B8">
        <w:rPr>
          <w:rFonts w:ascii="Arial" w:hAnsi="Arial" w:cs="Arial"/>
        </w:rPr>
        <w:t>w niniejszym postępowaniu.***</w:t>
      </w:r>
      <w:r w:rsidR="00DE54BE">
        <w:rPr>
          <w:rFonts w:ascii="Arial" w:hAnsi="Arial" w:cs="Arial"/>
        </w:rPr>
        <w:t>*</w:t>
      </w:r>
      <w:r w:rsidR="00DF43B8">
        <w:rPr>
          <w:rFonts w:ascii="Arial" w:hAnsi="Arial" w:cs="Arial"/>
        </w:rPr>
        <w:t>*</w:t>
      </w:r>
    </w:p>
    <w:p w14:paraId="57108C4B" w14:textId="6850338D" w:rsidR="00564B7D" w:rsidRPr="00E33E6B" w:rsidRDefault="00DF43B8" w:rsidP="00DF43B8">
      <w:pPr>
        <w:widowControl/>
        <w:overflowPunct/>
        <w:autoSpaceDE/>
        <w:ind w:left="426" w:right="-2"/>
        <w:jc w:val="both"/>
        <w:textAlignment w:val="auto"/>
        <w:rPr>
          <w:rFonts w:ascii="Arial" w:hAnsi="Arial" w:cs="Arial"/>
          <w:b/>
          <w:i/>
          <w:kern w:val="0"/>
          <w:sz w:val="16"/>
          <w:szCs w:val="16"/>
        </w:rPr>
      </w:pPr>
      <w:r>
        <w:rPr>
          <w:rFonts w:ascii="Arial" w:hAnsi="Arial" w:cs="Arial"/>
          <w:b/>
          <w:kern w:val="0"/>
          <w:sz w:val="16"/>
          <w:szCs w:val="16"/>
        </w:rPr>
        <w:t>**</w:t>
      </w:r>
      <w:r w:rsidR="00DE54BE">
        <w:rPr>
          <w:rFonts w:ascii="Arial" w:hAnsi="Arial" w:cs="Arial"/>
          <w:b/>
          <w:kern w:val="0"/>
          <w:sz w:val="16"/>
          <w:szCs w:val="16"/>
        </w:rPr>
        <w:t>*</w:t>
      </w:r>
      <w:r>
        <w:rPr>
          <w:rFonts w:ascii="Arial" w:hAnsi="Arial" w:cs="Arial"/>
          <w:b/>
          <w:kern w:val="0"/>
          <w:sz w:val="16"/>
          <w:szCs w:val="16"/>
        </w:rPr>
        <w:t xml:space="preserve">** </w:t>
      </w:r>
      <w:r w:rsidR="00564B7D" w:rsidRPr="00E33E6B">
        <w:rPr>
          <w:rFonts w:ascii="Arial" w:hAnsi="Arial" w:cs="Arial"/>
          <w:b/>
          <w:i/>
          <w:kern w:val="0"/>
          <w:sz w:val="16"/>
          <w:szCs w:val="16"/>
        </w:rPr>
        <w:t>W</w:t>
      </w:r>
      <w:r w:rsidR="00564B7D" w:rsidRPr="00E33E6B">
        <w:rPr>
          <w:rFonts w:ascii="Arial" w:hAnsi="Arial" w:cs="Arial"/>
          <w:b/>
          <w:i/>
          <w:kern w:val="0"/>
          <w:sz w:val="16"/>
          <w:szCs w:val="16"/>
          <w:lang w:val="x-none"/>
        </w:rPr>
        <w:t xml:space="preserve"> przypadku, gdy Wykonawca nie przekazuje danych osobowych innych niż bezpośrednio jego dotyczących lub zachodzi wyłączenie stosowania obowiązku informacyjnego stosownie do art. 13 ust. 4 lub art. 14 ust. 5 RODO, treści oświadczenia Wykonawca nie składa (usunięcie treści oświadczenia np. przez jego wykreślenie). </w:t>
      </w:r>
    </w:p>
    <w:p w14:paraId="68D0B720" w14:textId="77777777" w:rsidR="00D56060" w:rsidRPr="00193BDA" w:rsidRDefault="00D56060" w:rsidP="001B3EF2">
      <w:pPr>
        <w:widowControl/>
        <w:numPr>
          <w:ilvl w:val="6"/>
          <w:numId w:val="34"/>
        </w:numPr>
        <w:tabs>
          <w:tab w:val="clear" w:pos="5040"/>
        </w:tabs>
        <w:overflowPunct/>
        <w:autoSpaceDE/>
        <w:ind w:left="284" w:right="48" w:hanging="426"/>
        <w:jc w:val="both"/>
        <w:rPr>
          <w:rFonts w:ascii="Arial" w:hAnsi="Arial" w:cs="Arial"/>
        </w:rPr>
      </w:pPr>
      <w:r w:rsidRPr="00C313DA">
        <w:rPr>
          <w:rFonts w:ascii="Arial" w:hAnsi="Arial" w:cs="Arial"/>
        </w:rPr>
        <w:t>Załącznikami do niniejszej oferty są:</w:t>
      </w:r>
    </w:p>
    <w:p w14:paraId="2A0E42A2" w14:textId="77777777" w:rsidR="00D56060" w:rsidRPr="0068349D" w:rsidRDefault="00D56060" w:rsidP="007D5D0E">
      <w:pPr>
        <w:numPr>
          <w:ilvl w:val="0"/>
          <w:numId w:val="38"/>
        </w:numPr>
        <w:tabs>
          <w:tab w:val="left" w:pos="-1080"/>
        </w:tabs>
        <w:suppressAutoHyphens/>
        <w:autoSpaceDN/>
        <w:adjustRightInd/>
        <w:ind w:right="48"/>
        <w:jc w:val="both"/>
        <w:textAlignment w:val="auto"/>
        <w:rPr>
          <w:rFonts w:ascii="Arial" w:hAnsi="Arial" w:cs="Arial"/>
        </w:rPr>
      </w:pPr>
      <w:r w:rsidRPr="00C313DA">
        <w:rPr>
          <w:rFonts w:ascii="Arial" w:hAnsi="Arial" w:cs="Arial"/>
        </w:rPr>
        <w:t>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</w:t>
      </w:r>
      <w:r w:rsidRPr="00C313DA">
        <w:rPr>
          <w:rFonts w:ascii="Arial" w:hAnsi="Arial" w:cs="Arial"/>
        </w:rPr>
        <w:t>....</w:t>
      </w:r>
    </w:p>
    <w:p w14:paraId="001F0BEF" w14:textId="77777777" w:rsidR="00D56060" w:rsidRPr="0068349D" w:rsidRDefault="00D56060" w:rsidP="007D5D0E">
      <w:pPr>
        <w:numPr>
          <w:ilvl w:val="0"/>
          <w:numId w:val="38"/>
        </w:numPr>
        <w:tabs>
          <w:tab w:val="left" w:pos="-1080"/>
        </w:tabs>
        <w:suppressAutoHyphens/>
        <w:autoSpaceDN/>
        <w:adjustRightInd/>
        <w:ind w:right="48"/>
        <w:jc w:val="both"/>
        <w:textAlignment w:val="auto"/>
        <w:rPr>
          <w:rFonts w:ascii="Arial" w:hAnsi="Arial" w:cs="Arial"/>
        </w:rPr>
      </w:pPr>
      <w:r w:rsidRPr="00C313DA">
        <w:rPr>
          <w:rFonts w:ascii="Arial" w:hAnsi="Arial" w:cs="Arial"/>
        </w:rPr>
        <w:t>.................................................................................................................................................</w:t>
      </w:r>
    </w:p>
    <w:p w14:paraId="42198373" w14:textId="77777777" w:rsidR="00D56060" w:rsidRPr="00C313DA" w:rsidRDefault="00D56060" w:rsidP="007D5D0E">
      <w:pPr>
        <w:numPr>
          <w:ilvl w:val="0"/>
          <w:numId w:val="38"/>
        </w:numPr>
        <w:tabs>
          <w:tab w:val="left" w:pos="-1080"/>
        </w:tabs>
        <w:suppressAutoHyphens/>
        <w:autoSpaceDN/>
        <w:adjustRightInd/>
        <w:ind w:right="48"/>
        <w:jc w:val="both"/>
        <w:textAlignment w:val="auto"/>
        <w:rPr>
          <w:rFonts w:ascii="Arial" w:hAnsi="Arial" w:cs="Arial"/>
        </w:rPr>
      </w:pPr>
      <w:r w:rsidRPr="00C313DA">
        <w:rPr>
          <w:rFonts w:ascii="Arial" w:hAnsi="Arial" w:cs="Arial"/>
        </w:rPr>
        <w:t>..................................................................................................................................................</w:t>
      </w:r>
    </w:p>
    <w:p w14:paraId="67D4B263" w14:textId="77777777" w:rsidR="001278DF" w:rsidRDefault="001278DF" w:rsidP="00467994">
      <w:pPr>
        <w:widowControl/>
        <w:suppressAutoHyphens/>
        <w:autoSpaceDN/>
        <w:adjustRightInd/>
        <w:ind w:right="-2"/>
        <w:jc w:val="both"/>
        <w:textAlignment w:val="auto"/>
        <w:rPr>
          <w:rFonts w:ascii="Arial" w:eastAsia="Arial" w:hAnsi="Arial" w:cs="Arial"/>
          <w:kern w:val="0"/>
          <w:lang w:eastAsia="ar-SA"/>
        </w:rPr>
      </w:pPr>
    </w:p>
    <w:p w14:paraId="65CC5F7F" w14:textId="77777777" w:rsidR="001278DF" w:rsidRDefault="001278DF" w:rsidP="00467994">
      <w:pPr>
        <w:widowControl/>
        <w:suppressAutoHyphens/>
        <w:autoSpaceDN/>
        <w:adjustRightInd/>
        <w:ind w:right="-2"/>
        <w:jc w:val="both"/>
        <w:textAlignment w:val="auto"/>
        <w:rPr>
          <w:rFonts w:ascii="Arial" w:eastAsia="Arial" w:hAnsi="Arial" w:cs="Arial"/>
          <w:kern w:val="0"/>
          <w:lang w:eastAsia="ar-SA"/>
        </w:rPr>
      </w:pPr>
    </w:p>
    <w:p w14:paraId="6C787BAD" w14:textId="77777777" w:rsidR="001278DF" w:rsidRPr="003C190C" w:rsidRDefault="001278DF" w:rsidP="00467994">
      <w:pPr>
        <w:widowControl/>
        <w:suppressAutoHyphens/>
        <w:autoSpaceDN/>
        <w:adjustRightInd/>
        <w:ind w:right="-2"/>
        <w:jc w:val="both"/>
        <w:textAlignment w:val="auto"/>
        <w:rPr>
          <w:rFonts w:ascii="Arial" w:eastAsia="Arial" w:hAnsi="Arial" w:cs="Arial"/>
          <w:kern w:val="0"/>
          <w:lang w:eastAsia="ar-SA"/>
        </w:rPr>
      </w:pPr>
    </w:p>
    <w:p w14:paraId="652D954E" w14:textId="77777777" w:rsidR="00467994" w:rsidRPr="003C190C" w:rsidRDefault="00467994" w:rsidP="00467994">
      <w:pPr>
        <w:suppressAutoHyphens/>
        <w:autoSpaceDN/>
        <w:adjustRightInd/>
        <w:ind w:right="-2"/>
        <w:textAlignment w:val="auto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eastAsia="ar-SA"/>
        </w:rPr>
        <w:t xml:space="preserve"> ......................................</w:t>
      </w:r>
      <w:proofErr w:type="gramStart"/>
      <w:r w:rsidRPr="003C190C">
        <w:rPr>
          <w:rFonts w:ascii="Arial" w:hAnsi="Arial" w:cs="Arial"/>
          <w:kern w:val="1"/>
          <w:lang w:eastAsia="ar-SA"/>
        </w:rPr>
        <w:t xml:space="preserve">dnia ...................                              </w:t>
      </w:r>
      <w:proofErr w:type="gramEnd"/>
      <w:r w:rsidRPr="003C190C">
        <w:rPr>
          <w:rFonts w:ascii="Arial" w:hAnsi="Arial" w:cs="Arial"/>
          <w:kern w:val="1"/>
          <w:lang w:eastAsia="ar-SA"/>
        </w:rPr>
        <w:t xml:space="preserve">     ……………………………………………..</w:t>
      </w:r>
    </w:p>
    <w:p w14:paraId="5CCE51CA" w14:textId="6808E080" w:rsidR="001278DF" w:rsidRDefault="00467994" w:rsidP="001B3EF2">
      <w:pPr>
        <w:jc w:val="both"/>
        <w:rPr>
          <w:rFonts w:ascii="Arial" w:hAnsi="Arial" w:cs="Arial"/>
          <w:i/>
          <w:kern w:val="0"/>
          <w:sz w:val="16"/>
          <w:szCs w:val="16"/>
        </w:rPr>
        <w:sectPr w:rsidR="001278DF" w:rsidSect="002726D7">
          <w:footerReference w:type="default" r:id="rId9"/>
          <w:footerReference w:type="first" r:id="rId10"/>
          <w:pgSz w:w="11906" w:h="16838"/>
          <w:pgMar w:top="993" w:right="1417" w:bottom="709" w:left="1276" w:header="708" w:footer="81" w:gutter="0"/>
          <w:cols w:space="708"/>
          <w:docGrid w:linePitch="360"/>
        </w:sectPr>
      </w:pPr>
      <w:r w:rsidRPr="003C190C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     </w:t>
      </w:r>
      <w:r w:rsidR="00B95D59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         </w:t>
      </w:r>
      <w:r w:rsidRPr="003C190C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(miejscowość, </w:t>
      </w:r>
      <w:proofErr w:type="gramStart"/>
      <w:r w:rsidRPr="003C190C">
        <w:rPr>
          <w:rFonts w:ascii="Arial" w:hAnsi="Arial" w:cs="Arial"/>
          <w:i/>
          <w:kern w:val="1"/>
          <w:sz w:val="16"/>
          <w:szCs w:val="16"/>
          <w:lang w:eastAsia="ar-SA"/>
        </w:rPr>
        <w:t>data)</w:t>
      </w:r>
      <w:r w:rsidRPr="003C190C">
        <w:rPr>
          <w:rFonts w:ascii="Arial" w:hAnsi="Arial" w:cs="Arial"/>
          <w:i/>
          <w:kern w:val="1"/>
          <w:sz w:val="16"/>
          <w:szCs w:val="16"/>
          <w:lang w:eastAsia="ar-SA"/>
        </w:rPr>
        <w:tab/>
      </w:r>
      <w:r w:rsidRPr="003C190C">
        <w:rPr>
          <w:rFonts w:ascii="Arial" w:hAnsi="Arial" w:cs="Arial"/>
          <w:i/>
          <w:kern w:val="1"/>
          <w:sz w:val="16"/>
          <w:szCs w:val="16"/>
          <w:lang w:eastAsia="ar-SA"/>
        </w:rPr>
        <w:tab/>
      </w:r>
      <w:r w:rsidRPr="003C190C">
        <w:rPr>
          <w:rFonts w:ascii="Arial" w:hAnsi="Arial" w:cs="Arial"/>
          <w:i/>
          <w:kern w:val="1"/>
          <w:sz w:val="16"/>
          <w:szCs w:val="16"/>
          <w:lang w:eastAsia="ar-SA"/>
        </w:rPr>
        <w:tab/>
        <w:t xml:space="preserve">   </w:t>
      </w:r>
      <w:r w:rsidRPr="003C190C">
        <w:rPr>
          <w:rFonts w:ascii="Arial" w:hAnsi="Arial" w:cs="Arial"/>
          <w:i/>
          <w:kern w:val="1"/>
          <w:sz w:val="16"/>
          <w:szCs w:val="16"/>
          <w:lang w:eastAsia="ar-SA"/>
        </w:rPr>
        <w:tab/>
      </w:r>
      <w:r w:rsidR="001B3EF2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        </w:t>
      </w:r>
      <w:r w:rsidR="00B95D59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</w:t>
      </w:r>
      <w:r w:rsidRPr="000540CB">
        <w:rPr>
          <w:rFonts w:ascii="Arial" w:hAnsi="Arial" w:cs="Arial"/>
          <w:i/>
          <w:kern w:val="0"/>
          <w:sz w:val="16"/>
          <w:szCs w:val="16"/>
        </w:rPr>
        <w:t>(podpis</w:t>
      </w:r>
      <w:proofErr w:type="gramEnd"/>
      <w:r w:rsidRPr="000540CB">
        <w:rPr>
          <w:rFonts w:ascii="Arial" w:hAnsi="Arial" w:cs="Arial"/>
          <w:i/>
          <w:kern w:val="0"/>
          <w:sz w:val="16"/>
          <w:szCs w:val="16"/>
        </w:rPr>
        <w:t xml:space="preserve"> przedstawiciela</w:t>
      </w:r>
      <w:r w:rsidR="001B3EF2">
        <w:rPr>
          <w:rFonts w:ascii="Arial" w:hAnsi="Arial" w:cs="Arial"/>
          <w:i/>
          <w:kern w:val="0"/>
          <w:sz w:val="16"/>
          <w:szCs w:val="16"/>
        </w:rPr>
        <w:t xml:space="preserve"> </w:t>
      </w:r>
      <w:r w:rsidRPr="000540CB">
        <w:rPr>
          <w:rFonts w:ascii="Arial" w:hAnsi="Arial" w:cs="Arial"/>
          <w:i/>
          <w:kern w:val="0"/>
          <w:sz w:val="16"/>
          <w:szCs w:val="16"/>
        </w:rPr>
        <w:t>Wykonawcy/Pełnomocnika)</w:t>
      </w:r>
    </w:p>
    <w:p w14:paraId="7224A77E" w14:textId="77777777" w:rsidR="00B61357" w:rsidRPr="007A1FF7" w:rsidRDefault="00675711" w:rsidP="00BD5438">
      <w:pPr>
        <w:suppressAutoHyphens/>
        <w:autoSpaceDN/>
        <w:adjustRightInd/>
        <w:jc w:val="right"/>
        <w:textAlignment w:val="auto"/>
        <w:rPr>
          <w:rFonts w:ascii="Arial" w:hAnsi="Arial" w:cs="Arial"/>
          <w:bCs/>
          <w:i/>
          <w:kern w:val="1"/>
          <w:u w:val="single"/>
          <w:lang w:eastAsia="ar-SA"/>
        </w:rPr>
      </w:pPr>
      <w:r>
        <w:rPr>
          <w:rFonts w:ascii="Arial" w:hAnsi="Arial" w:cs="Arial"/>
          <w:i/>
          <w:kern w:val="1"/>
          <w:u w:val="single"/>
          <w:lang w:eastAsia="ar-SA"/>
        </w:rPr>
        <w:t xml:space="preserve">Załącznik nr </w:t>
      </w:r>
      <w:r w:rsidR="00B61357" w:rsidRPr="007A1FF7">
        <w:rPr>
          <w:rFonts w:ascii="Arial" w:hAnsi="Arial" w:cs="Arial"/>
          <w:i/>
          <w:kern w:val="1"/>
          <w:u w:val="single"/>
          <w:lang w:eastAsia="ar-SA"/>
        </w:rPr>
        <w:t xml:space="preserve">4 do </w:t>
      </w:r>
      <w:r w:rsidR="00131804" w:rsidRPr="007A1FF7">
        <w:rPr>
          <w:rFonts w:ascii="Arial" w:hAnsi="Arial" w:cs="Arial"/>
          <w:bCs/>
          <w:i/>
          <w:kern w:val="1"/>
          <w:u w:val="single"/>
          <w:lang w:eastAsia="ar-SA"/>
        </w:rPr>
        <w:t>SWZ</w:t>
      </w:r>
    </w:p>
    <w:p w14:paraId="033A894F" w14:textId="77777777" w:rsidR="00B61357" w:rsidRPr="00A73FD8" w:rsidRDefault="00B61357" w:rsidP="00B61357">
      <w:pPr>
        <w:suppressAutoHyphens/>
        <w:autoSpaceDN/>
        <w:adjustRightInd/>
        <w:ind w:right="48"/>
        <w:jc w:val="right"/>
        <w:textAlignment w:val="auto"/>
        <w:rPr>
          <w:rFonts w:ascii="Arial" w:hAnsi="Arial" w:cs="Arial"/>
          <w:bCs/>
          <w:kern w:val="1"/>
          <w:u w:val="single"/>
          <w:lang w:eastAsia="ar-SA"/>
        </w:rPr>
      </w:pPr>
    </w:p>
    <w:p w14:paraId="77B24AFA" w14:textId="77777777" w:rsidR="007701F9" w:rsidRPr="007701F9" w:rsidRDefault="007701F9" w:rsidP="007701F9">
      <w:pPr>
        <w:keepNext/>
        <w:widowControl/>
        <w:tabs>
          <w:tab w:val="left" w:pos="0"/>
        </w:tabs>
        <w:spacing w:line="276" w:lineRule="auto"/>
        <w:ind w:right="48"/>
        <w:jc w:val="center"/>
        <w:outlineLvl w:val="0"/>
        <w:rPr>
          <w:rFonts w:ascii="Arial" w:hAnsi="Arial" w:cs="Arial"/>
          <w:kern w:val="0"/>
          <w:u w:val="single"/>
          <w:lang w:val="x-none"/>
        </w:rPr>
      </w:pPr>
      <w:r w:rsidRPr="007701F9">
        <w:rPr>
          <w:rFonts w:ascii="Arial" w:hAnsi="Arial" w:cs="Arial"/>
          <w:b/>
          <w:kern w:val="0"/>
          <w:u w:val="single"/>
          <w:lang w:val="x-none"/>
        </w:rPr>
        <w:t>O Ś W I A D C Z E N I E</w:t>
      </w:r>
    </w:p>
    <w:p w14:paraId="0DF34A44" w14:textId="77777777" w:rsidR="007701F9" w:rsidRPr="007701F9" w:rsidRDefault="007701F9" w:rsidP="007701F9">
      <w:pPr>
        <w:keepNext/>
        <w:widowControl/>
        <w:tabs>
          <w:tab w:val="left" w:pos="0"/>
        </w:tabs>
        <w:spacing w:line="276" w:lineRule="auto"/>
        <w:ind w:right="48"/>
        <w:jc w:val="center"/>
        <w:outlineLvl w:val="0"/>
        <w:rPr>
          <w:rFonts w:ascii="Arial" w:hAnsi="Arial" w:cs="Arial"/>
          <w:bCs/>
          <w:kern w:val="0"/>
          <w:u w:val="single"/>
          <w:lang w:val="x-none"/>
        </w:rPr>
      </w:pPr>
      <w:r w:rsidRPr="007701F9">
        <w:rPr>
          <w:rFonts w:ascii="Arial" w:hAnsi="Arial" w:cs="Arial"/>
          <w:b/>
          <w:bCs/>
          <w:kern w:val="0"/>
          <w:u w:val="single"/>
          <w:lang w:val="x-none"/>
        </w:rPr>
        <w:t>O  BRAKU PODSTAW DO WYKLUCZENIA Z POSTĘPOWANIA</w:t>
      </w:r>
    </w:p>
    <w:p w14:paraId="3C12420F" w14:textId="493C6CD3" w:rsidR="000568CD" w:rsidRDefault="007701F9" w:rsidP="007701F9">
      <w:pPr>
        <w:jc w:val="center"/>
        <w:rPr>
          <w:rFonts w:ascii="Arial" w:hAnsi="Arial" w:cs="Arial"/>
          <w:bCs/>
          <w:u w:val="single"/>
        </w:rPr>
      </w:pPr>
      <w:proofErr w:type="gramStart"/>
      <w:r w:rsidRPr="007701F9">
        <w:rPr>
          <w:rFonts w:ascii="Arial" w:hAnsi="Arial" w:cs="Arial"/>
          <w:u w:val="single"/>
        </w:rPr>
        <w:t>zgodnie</w:t>
      </w:r>
      <w:proofErr w:type="gramEnd"/>
      <w:r w:rsidRPr="007701F9">
        <w:rPr>
          <w:rFonts w:ascii="Arial" w:hAnsi="Arial" w:cs="Arial"/>
          <w:u w:val="single"/>
        </w:rPr>
        <w:t xml:space="preserve"> z art. 125 ust. 1</w:t>
      </w:r>
      <w:r w:rsidRPr="007701F9">
        <w:rPr>
          <w:rFonts w:ascii="Arial" w:hAnsi="Arial" w:cs="Arial"/>
          <w:b/>
          <w:u w:val="single"/>
        </w:rPr>
        <w:t xml:space="preserve"> </w:t>
      </w:r>
      <w:r w:rsidRPr="007701F9">
        <w:rPr>
          <w:rFonts w:ascii="Arial" w:hAnsi="Arial" w:cs="Arial"/>
          <w:u w:val="single"/>
        </w:rPr>
        <w:t xml:space="preserve">ustawy z dnia 11 września 2019 r. Prawo zamówień publicznych </w:t>
      </w:r>
      <w:r w:rsidRPr="007701F9">
        <w:rPr>
          <w:rFonts w:ascii="Arial" w:hAnsi="Arial" w:cs="Arial"/>
          <w:u w:val="single"/>
        </w:rPr>
        <w:br/>
        <w:t>(</w:t>
      </w:r>
      <w:proofErr w:type="spellStart"/>
      <w:r w:rsidR="005D0F88">
        <w:rPr>
          <w:rFonts w:ascii="Arial" w:hAnsi="Arial" w:cs="Arial"/>
          <w:u w:val="single"/>
        </w:rPr>
        <w:t>t.j</w:t>
      </w:r>
      <w:proofErr w:type="spellEnd"/>
      <w:r w:rsidR="005D0F88">
        <w:rPr>
          <w:rFonts w:ascii="Arial" w:hAnsi="Arial" w:cs="Arial"/>
          <w:u w:val="single"/>
        </w:rPr>
        <w:t>.</w:t>
      </w:r>
      <w:r w:rsidRPr="007701F9">
        <w:rPr>
          <w:rFonts w:ascii="Arial" w:hAnsi="Arial" w:cs="Arial"/>
          <w:u w:val="single"/>
        </w:rPr>
        <w:t xml:space="preserve"> </w:t>
      </w:r>
      <w:r w:rsidR="00DA7B70">
        <w:rPr>
          <w:rFonts w:ascii="Arial" w:hAnsi="Arial" w:cs="Arial"/>
          <w:u w:val="single"/>
        </w:rPr>
        <w:t xml:space="preserve">Dz. U. </w:t>
      </w:r>
      <w:proofErr w:type="gramStart"/>
      <w:r w:rsidR="00DA7B70">
        <w:rPr>
          <w:rFonts w:ascii="Arial" w:hAnsi="Arial" w:cs="Arial"/>
          <w:u w:val="single"/>
        </w:rPr>
        <w:t>z</w:t>
      </w:r>
      <w:proofErr w:type="gramEnd"/>
      <w:r w:rsidR="00DA7B70">
        <w:rPr>
          <w:rFonts w:ascii="Arial" w:hAnsi="Arial" w:cs="Arial"/>
          <w:u w:val="single"/>
        </w:rPr>
        <w:t xml:space="preserve"> 202</w:t>
      </w:r>
      <w:r w:rsidR="007D4AA1">
        <w:rPr>
          <w:rFonts w:ascii="Arial" w:hAnsi="Arial" w:cs="Arial"/>
          <w:u w:val="single"/>
        </w:rPr>
        <w:t>4</w:t>
      </w:r>
      <w:r w:rsidR="00C666E2">
        <w:rPr>
          <w:rFonts w:ascii="Arial" w:hAnsi="Arial" w:cs="Arial"/>
          <w:u w:val="single"/>
        </w:rPr>
        <w:t xml:space="preserve"> r.</w:t>
      </w:r>
      <w:r w:rsidR="007D4AA1">
        <w:rPr>
          <w:rFonts w:ascii="Arial" w:hAnsi="Arial" w:cs="Arial"/>
          <w:u w:val="single"/>
        </w:rPr>
        <w:t>,</w:t>
      </w:r>
      <w:r w:rsidR="00C666E2">
        <w:rPr>
          <w:rFonts w:ascii="Arial" w:hAnsi="Arial" w:cs="Arial"/>
          <w:u w:val="single"/>
        </w:rPr>
        <w:t xml:space="preserve"> poz. </w:t>
      </w:r>
      <w:r w:rsidR="007D4AA1">
        <w:rPr>
          <w:rFonts w:ascii="Arial" w:hAnsi="Arial" w:cs="Arial"/>
          <w:u w:val="single"/>
        </w:rPr>
        <w:t>1320</w:t>
      </w:r>
      <w:r w:rsidRPr="007701F9">
        <w:rPr>
          <w:rFonts w:ascii="Arial" w:hAnsi="Arial" w:cs="Arial"/>
          <w:u w:val="single"/>
        </w:rPr>
        <w:t xml:space="preserve">) </w:t>
      </w:r>
      <w:r w:rsidRPr="007701F9">
        <w:rPr>
          <w:rFonts w:ascii="Arial" w:hAnsi="Arial" w:cs="Arial"/>
          <w:bCs/>
          <w:u w:val="single"/>
        </w:rPr>
        <w:t>uwzględniające przesłanki wyklu</w:t>
      </w:r>
      <w:r w:rsidR="005D0F88">
        <w:rPr>
          <w:rFonts w:ascii="Arial" w:hAnsi="Arial" w:cs="Arial"/>
          <w:bCs/>
          <w:u w:val="single"/>
        </w:rPr>
        <w:t xml:space="preserve">czenia, </w:t>
      </w:r>
    </w:p>
    <w:p w14:paraId="4974DD68" w14:textId="7A70821C" w:rsidR="007701F9" w:rsidRPr="007701F9" w:rsidRDefault="005D0F88" w:rsidP="007701F9">
      <w:pPr>
        <w:jc w:val="center"/>
        <w:rPr>
          <w:rFonts w:ascii="Arial" w:hAnsi="Arial" w:cs="Arial"/>
          <w:bCs/>
          <w:u w:val="single"/>
        </w:rPr>
      </w:pPr>
      <w:proofErr w:type="gramStart"/>
      <w:r>
        <w:rPr>
          <w:rFonts w:ascii="Arial" w:hAnsi="Arial" w:cs="Arial"/>
          <w:bCs/>
          <w:u w:val="single"/>
        </w:rPr>
        <w:t>określone</w:t>
      </w:r>
      <w:proofErr w:type="gramEnd"/>
      <w:r>
        <w:rPr>
          <w:rFonts w:ascii="Arial" w:hAnsi="Arial" w:cs="Arial"/>
          <w:bCs/>
          <w:u w:val="single"/>
        </w:rPr>
        <w:t xml:space="preserve"> w art. 7 ust. </w:t>
      </w:r>
      <w:r w:rsidR="007701F9" w:rsidRPr="007701F9">
        <w:rPr>
          <w:rFonts w:ascii="Arial" w:hAnsi="Arial" w:cs="Arial"/>
          <w:bCs/>
          <w:u w:val="single"/>
        </w:rPr>
        <w:t>1 ustawy z dnia 13 kwietnia 2022 r. o szczególnych rozwiązaniach w zakresie przeciwdziałania wspieraniu agresji na Ukrainę oraz służących ochronie bezpieczeństwa narodowego (</w:t>
      </w:r>
      <w:proofErr w:type="spellStart"/>
      <w:r w:rsidR="007A52E2" w:rsidRPr="007A52E2">
        <w:rPr>
          <w:rFonts w:ascii="Arial" w:hAnsi="Arial" w:cs="Arial"/>
          <w:bCs/>
          <w:u w:val="single"/>
        </w:rPr>
        <w:t>t.j</w:t>
      </w:r>
      <w:proofErr w:type="spellEnd"/>
      <w:r w:rsidR="007A52E2" w:rsidRPr="007A52E2">
        <w:rPr>
          <w:rFonts w:ascii="Arial" w:hAnsi="Arial" w:cs="Arial"/>
          <w:bCs/>
          <w:u w:val="single"/>
        </w:rPr>
        <w:t>. Dz. U</w:t>
      </w:r>
      <w:r w:rsidR="007A52E2">
        <w:rPr>
          <w:rFonts w:ascii="Arial" w:hAnsi="Arial" w:cs="Arial"/>
          <w:bCs/>
          <w:u w:val="single"/>
        </w:rPr>
        <w:t xml:space="preserve">. </w:t>
      </w:r>
      <w:proofErr w:type="gramStart"/>
      <w:r w:rsidR="007A52E2">
        <w:rPr>
          <w:rFonts w:ascii="Arial" w:hAnsi="Arial" w:cs="Arial"/>
          <w:bCs/>
          <w:u w:val="single"/>
        </w:rPr>
        <w:t>z</w:t>
      </w:r>
      <w:proofErr w:type="gramEnd"/>
      <w:r w:rsidR="007A52E2">
        <w:rPr>
          <w:rFonts w:ascii="Arial" w:hAnsi="Arial" w:cs="Arial"/>
          <w:bCs/>
          <w:u w:val="single"/>
        </w:rPr>
        <w:t xml:space="preserve"> 202</w:t>
      </w:r>
      <w:r w:rsidR="007D4AA1">
        <w:rPr>
          <w:rFonts w:ascii="Arial" w:hAnsi="Arial" w:cs="Arial"/>
          <w:bCs/>
          <w:u w:val="single"/>
        </w:rPr>
        <w:t>4</w:t>
      </w:r>
      <w:r w:rsidR="007A52E2">
        <w:rPr>
          <w:rFonts w:ascii="Arial" w:hAnsi="Arial" w:cs="Arial"/>
          <w:bCs/>
          <w:u w:val="single"/>
        </w:rPr>
        <w:t xml:space="preserve"> r.</w:t>
      </w:r>
      <w:r w:rsidR="007D4AA1">
        <w:rPr>
          <w:rFonts w:ascii="Arial" w:hAnsi="Arial" w:cs="Arial"/>
          <w:bCs/>
          <w:u w:val="single"/>
        </w:rPr>
        <w:t>,</w:t>
      </w:r>
      <w:r w:rsidR="007A52E2">
        <w:rPr>
          <w:rFonts w:ascii="Arial" w:hAnsi="Arial" w:cs="Arial"/>
          <w:bCs/>
          <w:u w:val="single"/>
        </w:rPr>
        <w:t xml:space="preserve"> poz. </w:t>
      </w:r>
      <w:r w:rsidR="007D4AA1">
        <w:rPr>
          <w:rFonts w:ascii="Arial" w:hAnsi="Arial" w:cs="Arial"/>
          <w:bCs/>
          <w:u w:val="single"/>
        </w:rPr>
        <w:t>507</w:t>
      </w:r>
      <w:r w:rsidR="007701F9" w:rsidRPr="00E177D6">
        <w:rPr>
          <w:rFonts w:ascii="Arial" w:hAnsi="Arial" w:cs="Arial"/>
          <w:bCs/>
          <w:u w:val="single"/>
        </w:rPr>
        <w:t>)</w:t>
      </w:r>
    </w:p>
    <w:p w14:paraId="235EBC4B" w14:textId="77777777" w:rsidR="007701F9" w:rsidRPr="007701F9" w:rsidRDefault="007701F9" w:rsidP="007701F9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kern w:val="0"/>
          <w:u w:val="single"/>
        </w:rPr>
      </w:pPr>
    </w:p>
    <w:p w14:paraId="046A571A" w14:textId="5D26E9CE" w:rsidR="007701F9" w:rsidRPr="007701F9" w:rsidRDefault="007701F9" w:rsidP="007701F9">
      <w:pPr>
        <w:widowControl/>
        <w:overflowPunct/>
        <w:autoSpaceDE/>
        <w:ind w:left="-142" w:right="-2"/>
        <w:jc w:val="center"/>
        <w:rPr>
          <w:rFonts w:ascii="Arial" w:hAnsi="Arial" w:cs="Arial"/>
          <w:b/>
          <w:color w:val="FF0000"/>
          <w:kern w:val="0"/>
        </w:rPr>
      </w:pPr>
      <w:r w:rsidRPr="007701F9">
        <w:rPr>
          <w:rFonts w:ascii="Arial" w:hAnsi="Arial" w:cs="Arial"/>
          <w:b/>
          <w:color w:val="FF0000"/>
          <w:kern w:val="0"/>
        </w:rPr>
        <w:t>(</w:t>
      </w:r>
      <w:r w:rsidR="009805AD">
        <w:rPr>
          <w:rFonts w:ascii="Arial" w:hAnsi="Arial" w:cs="Arial"/>
          <w:b/>
          <w:color w:val="FF0000"/>
          <w:kern w:val="0"/>
        </w:rPr>
        <w:t>dokument składany wraz z ofertą</w:t>
      </w:r>
      <w:r w:rsidRPr="007701F9">
        <w:rPr>
          <w:rFonts w:ascii="Arial" w:hAnsi="Arial"/>
          <w:b/>
          <w:color w:val="FF0000"/>
          <w:kern w:val="0"/>
        </w:rPr>
        <w:t xml:space="preserve"> przez Wykonawcę</w:t>
      </w:r>
      <w:r w:rsidRPr="007701F9">
        <w:rPr>
          <w:rFonts w:ascii="Arial" w:hAnsi="Arial" w:cs="Arial"/>
          <w:b/>
          <w:color w:val="FF0000"/>
          <w:kern w:val="0"/>
        </w:rPr>
        <w:t>)</w:t>
      </w:r>
    </w:p>
    <w:p w14:paraId="7E9C295A" w14:textId="77777777" w:rsidR="007701F9" w:rsidRPr="007701F9" w:rsidRDefault="007701F9" w:rsidP="007701F9">
      <w:pPr>
        <w:widowControl/>
        <w:overflowPunct/>
        <w:autoSpaceDE/>
        <w:autoSpaceDN/>
        <w:adjustRightInd/>
        <w:spacing w:line="360" w:lineRule="auto"/>
        <w:ind w:left="284"/>
        <w:jc w:val="center"/>
        <w:textAlignment w:val="auto"/>
        <w:rPr>
          <w:rFonts w:ascii="Arial" w:hAnsi="Arial" w:cs="Arial"/>
          <w:kern w:val="0"/>
        </w:rPr>
      </w:pPr>
    </w:p>
    <w:p w14:paraId="47EB68A4" w14:textId="12E9E035" w:rsidR="007701F9" w:rsidRPr="007701F9" w:rsidRDefault="00E841A1" w:rsidP="007701F9">
      <w:pPr>
        <w:widowControl/>
        <w:overflowPunct/>
        <w:autoSpaceDE/>
        <w:autoSpaceDN/>
        <w:adjustRightInd/>
        <w:spacing w:line="276" w:lineRule="auto"/>
        <w:ind w:right="48"/>
        <w:jc w:val="both"/>
        <w:textAlignment w:val="auto"/>
        <w:rPr>
          <w:rFonts w:ascii="Arial" w:hAnsi="Arial" w:cs="Arial"/>
          <w:b/>
          <w:bCs/>
        </w:rPr>
      </w:pPr>
      <w:r w:rsidRPr="001533F6">
        <w:rPr>
          <w:rFonts w:ascii="Arial" w:hAnsi="Arial" w:cs="Arial"/>
          <w:kern w:val="1"/>
          <w:lang w:eastAsia="ar-SA"/>
        </w:rPr>
        <w:t xml:space="preserve">Przystępując do udziału w postępowaniu o zamówienie publiczne </w:t>
      </w:r>
      <w:r w:rsidR="00390E12">
        <w:rPr>
          <w:rFonts w:ascii="Arial" w:hAnsi="Arial" w:cs="Arial"/>
          <w:b/>
          <w:bCs/>
          <w:kern w:val="0"/>
        </w:rPr>
        <w:t>nr ZP/K/</w:t>
      </w:r>
      <w:r w:rsidR="00B30EBA">
        <w:rPr>
          <w:rFonts w:ascii="Arial" w:hAnsi="Arial" w:cs="Arial"/>
          <w:b/>
          <w:bCs/>
          <w:kern w:val="0"/>
        </w:rPr>
        <w:t>26</w:t>
      </w:r>
      <w:r w:rsidR="00DA7B70">
        <w:rPr>
          <w:rFonts w:ascii="Arial" w:hAnsi="Arial" w:cs="Arial"/>
          <w:b/>
          <w:bCs/>
          <w:kern w:val="0"/>
        </w:rPr>
        <w:t>/24</w:t>
      </w:r>
      <w:r>
        <w:rPr>
          <w:rFonts w:ascii="Arial" w:hAnsi="Arial" w:cs="Arial"/>
          <w:b/>
          <w:bCs/>
          <w:kern w:val="0"/>
        </w:rPr>
        <w:t xml:space="preserve"> </w:t>
      </w:r>
      <w:r w:rsidRPr="008F4176">
        <w:rPr>
          <w:rFonts w:ascii="Arial" w:hAnsi="Arial" w:cs="Arial"/>
          <w:b/>
          <w:bCs/>
          <w:kern w:val="0"/>
        </w:rPr>
        <w:t>na</w:t>
      </w:r>
      <w:r w:rsidRPr="00CF32C6">
        <w:rPr>
          <w:rFonts w:ascii="Arial" w:hAnsi="Arial" w:cs="Arial"/>
          <w:b/>
        </w:rPr>
        <w:t xml:space="preserve"> </w:t>
      </w:r>
      <w:r w:rsidRPr="00E841A1">
        <w:rPr>
          <w:rFonts w:ascii="Arial" w:hAnsi="Arial" w:cs="Arial"/>
          <w:b/>
        </w:rPr>
        <w:t>świadczenie usłu</w:t>
      </w:r>
      <w:r w:rsidR="0081625A">
        <w:rPr>
          <w:rFonts w:ascii="Arial" w:hAnsi="Arial" w:cs="Arial"/>
          <w:b/>
        </w:rPr>
        <w:t>g hotelarskich, konferencyjnych</w:t>
      </w:r>
      <w:r w:rsidRPr="00E841A1">
        <w:rPr>
          <w:rFonts w:ascii="Arial" w:hAnsi="Arial" w:cs="Arial"/>
          <w:b/>
        </w:rPr>
        <w:t xml:space="preserve"> i gastronomicznych na potrzeby Sądu Okręgowego </w:t>
      </w:r>
      <w:r>
        <w:rPr>
          <w:rFonts w:ascii="Arial" w:hAnsi="Arial" w:cs="Arial"/>
          <w:b/>
        </w:rPr>
        <w:br/>
      </w:r>
      <w:r w:rsidRPr="00E841A1">
        <w:rPr>
          <w:rFonts w:ascii="Arial" w:hAnsi="Arial" w:cs="Arial"/>
          <w:b/>
        </w:rPr>
        <w:t>w Warszawie (pakiet konferencyjny)</w:t>
      </w:r>
      <w:r w:rsidRPr="00E841A1">
        <w:rPr>
          <w:rFonts w:ascii="Arial" w:hAnsi="Arial" w:cs="Arial"/>
          <w:b/>
          <w:bCs/>
          <w:kern w:val="0"/>
        </w:rPr>
        <w:t>,</w:t>
      </w:r>
      <w:r w:rsidR="007701F9" w:rsidRPr="00E841A1">
        <w:rPr>
          <w:rFonts w:ascii="Arial" w:hAnsi="Arial" w:cs="Arial"/>
          <w:b/>
          <w:kern w:val="0"/>
        </w:rPr>
        <w:t xml:space="preserve"> </w:t>
      </w:r>
      <w:r w:rsidR="007701F9" w:rsidRPr="007701F9">
        <w:rPr>
          <w:rFonts w:ascii="Arial" w:hAnsi="Arial" w:cs="Arial"/>
          <w:kern w:val="0"/>
        </w:rPr>
        <w:t>w imieniu reprezentowanego przeze mnie Wykonawcy (firmy/konsorcjum</w:t>
      </w:r>
      <w:proofErr w:type="gramStart"/>
      <w:r w:rsidR="007701F9" w:rsidRPr="007701F9">
        <w:rPr>
          <w:rFonts w:ascii="Arial" w:hAnsi="Arial" w:cs="Arial"/>
          <w:kern w:val="0"/>
        </w:rPr>
        <w:t>)</w:t>
      </w:r>
      <w:r w:rsidR="007701F9" w:rsidRPr="007701F9">
        <w:rPr>
          <w:rFonts w:ascii="Arial" w:hAnsi="Arial" w:cs="Arial"/>
          <w:kern w:val="1"/>
          <w:lang w:eastAsia="ar-SA"/>
        </w:rPr>
        <w:t>/podmiotu</w:t>
      </w:r>
      <w:proofErr w:type="gramEnd"/>
      <w:r w:rsidR="007701F9" w:rsidRPr="007701F9">
        <w:rPr>
          <w:rFonts w:ascii="Arial" w:hAnsi="Arial" w:cs="Arial"/>
          <w:kern w:val="1"/>
          <w:lang w:eastAsia="ar-SA"/>
        </w:rPr>
        <w:t xml:space="preserve"> udostępniającego zasoby</w:t>
      </w:r>
      <w:r w:rsidR="007701F9" w:rsidRPr="007701F9">
        <w:rPr>
          <w:rFonts w:ascii="Arial" w:hAnsi="Arial" w:cs="Arial"/>
          <w:b/>
          <w:kern w:val="1"/>
          <w:lang w:eastAsia="ar-SA"/>
        </w:rPr>
        <w:t>*</w:t>
      </w:r>
      <w:r w:rsidR="007701F9" w:rsidRPr="007701F9">
        <w:rPr>
          <w:rFonts w:ascii="Arial" w:hAnsi="Arial" w:cs="Arial"/>
          <w:kern w:val="0"/>
        </w:rPr>
        <w:t xml:space="preserve">: </w:t>
      </w:r>
    </w:p>
    <w:p w14:paraId="2D1A3AAA" w14:textId="77777777" w:rsidR="007701F9" w:rsidRPr="007701F9" w:rsidRDefault="007701F9" w:rsidP="007701F9">
      <w:pPr>
        <w:widowControl/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6249527D" w14:textId="77777777" w:rsidR="007701F9" w:rsidRPr="007701F9" w:rsidRDefault="007701F9" w:rsidP="007701F9">
      <w:pPr>
        <w:widowControl/>
        <w:overflowPunct/>
        <w:autoSpaceDE/>
        <w:autoSpaceDN/>
        <w:adjustRightInd/>
        <w:ind w:right="48"/>
        <w:jc w:val="center"/>
        <w:textAlignment w:val="auto"/>
        <w:rPr>
          <w:rFonts w:ascii="Arial" w:hAnsi="Arial" w:cs="Arial"/>
          <w:kern w:val="0"/>
        </w:rPr>
      </w:pPr>
      <w:r w:rsidRPr="007701F9">
        <w:rPr>
          <w:rFonts w:ascii="Arial" w:hAnsi="Arial" w:cs="Arial"/>
          <w:kern w:val="0"/>
        </w:rPr>
        <w:t>................................................................................................................................................................</w:t>
      </w:r>
    </w:p>
    <w:p w14:paraId="31EE713C" w14:textId="77777777" w:rsidR="007701F9" w:rsidRPr="007701F9" w:rsidRDefault="007701F9" w:rsidP="007701F9">
      <w:pPr>
        <w:widowControl/>
        <w:overflowPunct/>
        <w:autoSpaceDE/>
        <w:autoSpaceDN/>
        <w:adjustRightInd/>
        <w:ind w:right="48"/>
        <w:jc w:val="center"/>
        <w:textAlignment w:val="auto"/>
        <w:rPr>
          <w:rFonts w:ascii="Arial" w:hAnsi="Arial" w:cs="Arial"/>
          <w:kern w:val="0"/>
        </w:rPr>
      </w:pPr>
    </w:p>
    <w:p w14:paraId="237ACCE3" w14:textId="77777777" w:rsidR="007701F9" w:rsidRPr="007701F9" w:rsidRDefault="007701F9" w:rsidP="007701F9">
      <w:pPr>
        <w:widowControl/>
        <w:overflowPunct/>
        <w:autoSpaceDE/>
        <w:autoSpaceDN/>
        <w:adjustRightInd/>
        <w:ind w:right="48"/>
        <w:jc w:val="center"/>
        <w:textAlignment w:val="auto"/>
        <w:rPr>
          <w:rFonts w:ascii="Arial" w:hAnsi="Arial" w:cs="Arial"/>
          <w:kern w:val="0"/>
        </w:rPr>
      </w:pPr>
      <w:r w:rsidRPr="007701F9">
        <w:rPr>
          <w:rFonts w:ascii="Arial" w:hAnsi="Arial" w:cs="Arial"/>
          <w:kern w:val="0"/>
        </w:rPr>
        <w:t>................................................................................................................................................................</w:t>
      </w:r>
    </w:p>
    <w:p w14:paraId="3912DBE2" w14:textId="2329CBA4" w:rsidR="007701F9" w:rsidRPr="007701F9" w:rsidRDefault="007701F9" w:rsidP="007701F9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7701F9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(pełna nazwa </w:t>
      </w:r>
      <w:r w:rsidR="000568CD">
        <w:rPr>
          <w:rFonts w:ascii="Arial" w:hAnsi="Arial" w:cs="Arial"/>
          <w:i/>
          <w:kern w:val="1"/>
          <w:sz w:val="16"/>
          <w:szCs w:val="16"/>
          <w:lang w:eastAsia="ar-SA"/>
        </w:rPr>
        <w:t>i siedziba Wykonawcy</w:t>
      </w:r>
      <w:r w:rsidRPr="007701F9">
        <w:rPr>
          <w:rFonts w:ascii="Arial" w:hAnsi="Arial" w:cs="Arial"/>
          <w:i/>
          <w:kern w:val="1"/>
          <w:sz w:val="16"/>
          <w:szCs w:val="16"/>
          <w:lang w:eastAsia="ar-SA"/>
        </w:rPr>
        <w:t>, wraz z NIP/PESEL, KRS/</w:t>
      </w:r>
      <w:proofErr w:type="spellStart"/>
      <w:r w:rsidRPr="007701F9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7701F9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238A4884" w14:textId="77777777" w:rsidR="007701F9" w:rsidRPr="007701F9" w:rsidRDefault="007701F9" w:rsidP="007701F9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</w:p>
    <w:p w14:paraId="0B0CBA83" w14:textId="77777777" w:rsidR="007701F9" w:rsidRPr="007701F9" w:rsidRDefault="007701F9" w:rsidP="007701F9">
      <w:pPr>
        <w:widowControl/>
        <w:overflowPunct/>
        <w:autoSpaceDE/>
        <w:autoSpaceDN/>
        <w:adjustRightInd/>
        <w:ind w:right="48" w:firstLine="708"/>
        <w:jc w:val="center"/>
        <w:textAlignment w:val="auto"/>
        <w:rPr>
          <w:rFonts w:ascii="Arial" w:hAnsi="Arial" w:cs="Arial"/>
          <w:b/>
          <w:i/>
          <w:kern w:val="0"/>
        </w:rPr>
      </w:pPr>
      <w:r w:rsidRPr="007701F9" w:rsidDel="001469A6">
        <w:rPr>
          <w:rFonts w:ascii="Arial" w:hAnsi="Arial" w:cs="Arial"/>
          <w:i/>
          <w:kern w:val="0"/>
          <w:sz w:val="16"/>
          <w:szCs w:val="16"/>
        </w:rPr>
        <w:t xml:space="preserve"> </w:t>
      </w:r>
      <w:r w:rsidRPr="007701F9">
        <w:rPr>
          <w:rFonts w:ascii="Arial" w:hAnsi="Arial" w:cs="Arial"/>
          <w:b/>
          <w:i/>
          <w:kern w:val="0"/>
        </w:rPr>
        <w:t xml:space="preserve"> </w:t>
      </w:r>
    </w:p>
    <w:p w14:paraId="025BDCCE" w14:textId="6455BBA2" w:rsidR="007701F9" w:rsidRPr="007701F9" w:rsidRDefault="007701F9" w:rsidP="005815AC">
      <w:pPr>
        <w:widowControl/>
        <w:numPr>
          <w:ilvl w:val="0"/>
          <w:numId w:val="8"/>
        </w:numPr>
        <w:suppressAutoHyphens/>
        <w:overflowPunct/>
        <w:autoSpaceDE/>
        <w:autoSpaceDN/>
        <w:adjustRightInd/>
        <w:spacing w:after="160" w:line="360" w:lineRule="auto"/>
        <w:ind w:left="284" w:hanging="284"/>
        <w:contextualSpacing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proofErr w:type="gramStart"/>
      <w:r w:rsidRPr="007701F9">
        <w:rPr>
          <w:rFonts w:ascii="Arial" w:hAnsi="Arial" w:cs="Arial"/>
        </w:rPr>
        <w:t>oświadczam</w:t>
      </w:r>
      <w:proofErr w:type="gramEnd"/>
      <w:r w:rsidRPr="007701F9">
        <w:rPr>
          <w:rFonts w:ascii="Arial" w:hAnsi="Arial" w:cs="Arial"/>
        </w:rPr>
        <w:t xml:space="preserve">, że nie podlegam wykluczeniu z postępowania na podstawie art. 108 ust. </w:t>
      </w:r>
      <w:r w:rsidR="001E5A92">
        <w:rPr>
          <w:rFonts w:ascii="Arial" w:hAnsi="Arial" w:cs="Arial"/>
        </w:rPr>
        <w:br/>
      </w:r>
      <w:r w:rsidRPr="007701F9">
        <w:rPr>
          <w:rFonts w:ascii="Arial" w:hAnsi="Arial" w:cs="Arial"/>
        </w:rPr>
        <w:t>1 i </w:t>
      </w:r>
      <w:r w:rsidRPr="007701F9">
        <w:rPr>
          <w:rFonts w:ascii="Arial" w:eastAsia="Calibri" w:hAnsi="Arial" w:cs="Arial"/>
          <w:kern w:val="0"/>
          <w:lang w:eastAsia="en-US"/>
        </w:rPr>
        <w:t>art. 109 ust. 1</w:t>
      </w:r>
      <w:r w:rsidR="007D4AA1">
        <w:rPr>
          <w:rFonts w:ascii="Arial" w:eastAsia="Calibri" w:hAnsi="Arial" w:cs="Arial"/>
          <w:kern w:val="0"/>
          <w:lang w:eastAsia="en-US"/>
        </w:rPr>
        <w:t xml:space="preserve"> pkt 1-4</w:t>
      </w:r>
      <w:r w:rsidRPr="007701F9">
        <w:rPr>
          <w:rFonts w:ascii="Arial" w:eastAsia="Calibri" w:hAnsi="Arial" w:cs="Arial"/>
          <w:kern w:val="0"/>
          <w:lang w:eastAsia="en-US"/>
        </w:rPr>
        <w:t xml:space="preserve"> ustawy </w:t>
      </w:r>
      <w:proofErr w:type="spellStart"/>
      <w:r w:rsidRPr="007701F9">
        <w:rPr>
          <w:rFonts w:ascii="Arial" w:eastAsia="Calibri" w:hAnsi="Arial" w:cs="Arial"/>
          <w:kern w:val="0"/>
          <w:lang w:eastAsia="en-US"/>
        </w:rPr>
        <w:t>Pzp</w:t>
      </w:r>
      <w:proofErr w:type="spellEnd"/>
      <w:r w:rsidRPr="007701F9">
        <w:rPr>
          <w:rFonts w:ascii="Arial" w:hAnsi="Arial" w:cs="Arial"/>
        </w:rPr>
        <w:t xml:space="preserve"> oraz art. 7 ust. 1 ustawy z dnia 13 kwietnia 2022 r. </w:t>
      </w:r>
      <w:r w:rsidRPr="007701F9">
        <w:rPr>
          <w:rFonts w:ascii="Arial" w:hAnsi="Arial" w:cs="Arial"/>
          <w:i/>
        </w:rPr>
        <w:t>o szczególnych rozwiązaniach w zakresie przeciwdziałania wspieraniu agresji na Ukrainę oraz służących ochronie bezpieczeństwa narodowego (</w:t>
      </w:r>
      <w:proofErr w:type="spellStart"/>
      <w:r w:rsidR="007A52E2" w:rsidRPr="007A52E2">
        <w:rPr>
          <w:rFonts w:ascii="Arial" w:hAnsi="Arial" w:cs="Arial"/>
          <w:i/>
        </w:rPr>
        <w:t>t.j</w:t>
      </w:r>
      <w:proofErr w:type="spellEnd"/>
      <w:r w:rsidR="007A52E2" w:rsidRPr="007A52E2">
        <w:rPr>
          <w:rFonts w:ascii="Arial" w:hAnsi="Arial" w:cs="Arial"/>
          <w:i/>
        </w:rPr>
        <w:t xml:space="preserve">. Dz. U. </w:t>
      </w:r>
      <w:proofErr w:type="gramStart"/>
      <w:r w:rsidR="007A52E2" w:rsidRPr="007A52E2">
        <w:rPr>
          <w:rFonts w:ascii="Arial" w:hAnsi="Arial" w:cs="Arial"/>
          <w:i/>
        </w:rPr>
        <w:t>z</w:t>
      </w:r>
      <w:proofErr w:type="gramEnd"/>
      <w:r w:rsidR="007A52E2" w:rsidRPr="007A52E2">
        <w:rPr>
          <w:rFonts w:ascii="Arial" w:hAnsi="Arial" w:cs="Arial"/>
          <w:i/>
        </w:rPr>
        <w:t xml:space="preserve"> 202</w:t>
      </w:r>
      <w:r w:rsidR="007D4AA1">
        <w:rPr>
          <w:rFonts w:ascii="Arial" w:hAnsi="Arial" w:cs="Arial"/>
          <w:i/>
        </w:rPr>
        <w:t>4</w:t>
      </w:r>
      <w:r w:rsidR="007A52E2" w:rsidRPr="007A52E2">
        <w:rPr>
          <w:rFonts w:ascii="Arial" w:hAnsi="Arial" w:cs="Arial"/>
          <w:i/>
        </w:rPr>
        <w:t xml:space="preserve"> r.</w:t>
      </w:r>
      <w:r w:rsidR="007D4AA1">
        <w:rPr>
          <w:rFonts w:ascii="Arial" w:hAnsi="Arial" w:cs="Arial"/>
          <w:i/>
        </w:rPr>
        <w:t>,</w:t>
      </w:r>
      <w:r w:rsidR="007A52E2" w:rsidRPr="007A52E2">
        <w:rPr>
          <w:rFonts w:ascii="Arial" w:hAnsi="Arial" w:cs="Arial"/>
          <w:i/>
        </w:rPr>
        <w:t xml:space="preserve"> poz. </w:t>
      </w:r>
      <w:r w:rsidR="007D4AA1">
        <w:rPr>
          <w:rFonts w:ascii="Arial" w:hAnsi="Arial" w:cs="Arial"/>
          <w:i/>
        </w:rPr>
        <w:t>507</w:t>
      </w:r>
      <w:r w:rsidR="007A52E2">
        <w:rPr>
          <w:rFonts w:ascii="Arial" w:hAnsi="Arial" w:cs="Arial"/>
          <w:i/>
        </w:rPr>
        <w:t>)</w:t>
      </w:r>
    </w:p>
    <w:p w14:paraId="19327A91" w14:textId="495AC0B9" w:rsidR="007701F9" w:rsidRPr="007701F9" w:rsidRDefault="007701F9" w:rsidP="005E6763">
      <w:pPr>
        <w:widowControl/>
        <w:numPr>
          <w:ilvl w:val="0"/>
          <w:numId w:val="8"/>
        </w:numPr>
        <w:suppressAutoHyphens/>
        <w:overflowPunct/>
        <w:autoSpaceDE/>
        <w:autoSpaceDN/>
        <w:adjustRightInd/>
        <w:spacing w:after="160" w:line="360" w:lineRule="auto"/>
        <w:ind w:left="284" w:hanging="284"/>
        <w:contextualSpacing/>
        <w:jc w:val="both"/>
        <w:textAlignment w:val="auto"/>
        <w:rPr>
          <w:rFonts w:ascii="Arial" w:hAnsi="Arial" w:cs="Arial"/>
        </w:rPr>
      </w:pPr>
      <w:proofErr w:type="gramStart"/>
      <w:r w:rsidRPr="007701F9">
        <w:rPr>
          <w:rFonts w:ascii="Arial" w:hAnsi="Arial" w:cs="Arial"/>
        </w:rPr>
        <w:t>oświadczam</w:t>
      </w:r>
      <w:proofErr w:type="gramEnd"/>
      <w:r w:rsidRPr="007701F9">
        <w:rPr>
          <w:rFonts w:ascii="Arial" w:hAnsi="Arial" w:cs="Arial"/>
        </w:rPr>
        <w:t xml:space="preserve">, że zachodzą w stosunku do mnie podstawy wykluczenia z postępowania na podstawie art. ……………………………… ustawy </w:t>
      </w:r>
      <w:r w:rsidRPr="007701F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</w:t>
      </w:r>
      <w:r w:rsidRPr="007701F9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 xml:space="preserve">oraz art. 109 ust. 1 </w:t>
      </w:r>
      <w:r w:rsidR="007D4AA1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 xml:space="preserve">pkt 1-4 </w:t>
      </w:r>
      <w:r w:rsidRPr="007701F9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 xml:space="preserve">ustawy </w:t>
      </w:r>
      <w:proofErr w:type="spellStart"/>
      <w:r w:rsidRPr="007701F9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>Pzp</w:t>
      </w:r>
      <w:proofErr w:type="spellEnd"/>
      <w:r w:rsidRPr="007701F9">
        <w:rPr>
          <w:rFonts w:ascii="Arial" w:hAnsi="Arial" w:cs="Arial"/>
          <w:i/>
          <w:sz w:val="16"/>
          <w:szCs w:val="16"/>
        </w:rPr>
        <w:t>).</w:t>
      </w:r>
    </w:p>
    <w:p w14:paraId="4094DB34" w14:textId="77777777" w:rsidR="007701F9" w:rsidRPr="007701F9" w:rsidRDefault="007701F9" w:rsidP="007701F9">
      <w:pPr>
        <w:spacing w:line="360" w:lineRule="auto"/>
        <w:ind w:left="284"/>
        <w:contextualSpacing/>
        <w:jc w:val="both"/>
        <w:rPr>
          <w:rFonts w:ascii="Arial" w:hAnsi="Arial" w:cs="Arial"/>
        </w:rPr>
      </w:pPr>
      <w:r w:rsidRPr="007701F9">
        <w:rPr>
          <w:rFonts w:ascii="Arial" w:hAnsi="Arial" w:cs="Arial"/>
        </w:rPr>
        <w:t>Jednocześnie oświadczam, że w związku z ww. okolicznością, na podstawie art. 110 ust. 2 ustawy podjąłem następujące środki naprawcze</w:t>
      </w:r>
      <w:r w:rsidRPr="007701F9">
        <w:rPr>
          <w:rFonts w:ascii="Arial" w:hAnsi="Arial" w:cs="Arial"/>
          <w:b/>
          <w:sz w:val="16"/>
          <w:szCs w:val="16"/>
        </w:rPr>
        <w:t>*</w:t>
      </w:r>
      <w:r w:rsidRPr="007701F9">
        <w:rPr>
          <w:rFonts w:ascii="Arial" w:hAnsi="Arial" w:cs="Arial"/>
        </w:rPr>
        <w:t xml:space="preserve">: </w:t>
      </w:r>
    </w:p>
    <w:p w14:paraId="29AA3228" w14:textId="77777777" w:rsidR="007701F9" w:rsidRPr="007701F9" w:rsidRDefault="007701F9" w:rsidP="007701F9">
      <w:pPr>
        <w:spacing w:line="360" w:lineRule="auto"/>
        <w:ind w:left="284"/>
        <w:jc w:val="both"/>
        <w:rPr>
          <w:rFonts w:ascii="Arial" w:hAnsi="Arial" w:cs="Arial"/>
        </w:rPr>
      </w:pPr>
      <w:r w:rsidRPr="007701F9">
        <w:rPr>
          <w:rFonts w:ascii="Arial" w:hAnsi="Arial" w:cs="Arial"/>
        </w:rPr>
        <w:t>………………………………………………….………………………………………..…………………......,</w:t>
      </w:r>
    </w:p>
    <w:p w14:paraId="01530153" w14:textId="5AD1F90C" w:rsidR="007701F9" w:rsidRPr="007701F9" w:rsidRDefault="007701F9" w:rsidP="005E6763">
      <w:pPr>
        <w:widowControl/>
        <w:numPr>
          <w:ilvl w:val="0"/>
          <w:numId w:val="8"/>
        </w:numPr>
        <w:overflowPunct/>
        <w:autoSpaceDE/>
        <w:autoSpaceDN/>
        <w:adjustRightInd/>
        <w:spacing w:line="360" w:lineRule="auto"/>
        <w:ind w:left="284" w:hanging="284"/>
        <w:contextualSpacing/>
        <w:jc w:val="both"/>
        <w:textAlignment w:val="auto"/>
        <w:rPr>
          <w:rFonts w:ascii="Arial" w:hAnsi="Arial" w:cs="Arial"/>
        </w:rPr>
      </w:pPr>
      <w:proofErr w:type="gramStart"/>
      <w:r w:rsidRPr="007701F9">
        <w:rPr>
          <w:rFonts w:ascii="Arial" w:hAnsi="Arial" w:cs="Arial"/>
        </w:rPr>
        <w:t>oświadczam</w:t>
      </w:r>
      <w:proofErr w:type="gramEnd"/>
      <w:r w:rsidRPr="007701F9">
        <w:rPr>
          <w:rFonts w:ascii="Arial" w:hAnsi="Arial" w:cs="Arial"/>
        </w:rPr>
        <w:t xml:space="preserve">, że zachodzą w stosunku do mnie podstawy wykluczenia z postępowania na podstawie art. ………………………….…… ustawy </w:t>
      </w:r>
      <w:r w:rsidRPr="007701F9">
        <w:rPr>
          <w:rFonts w:ascii="Arial" w:hAnsi="Arial" w:cs="Arial"/>
          <w:i/>
          <w:sz w:val="16"/>
          <w:szCs w:val="16"/>
        </w:rPr>
        <w:t>(podać mającą zastosowanie podstawę wykluczenia spośród wymienionych w art. 7 ust. 1 ustawy z dnia 13 kwietnia 2022 r. o szczególnych rozwiązaniach w zakresie przeciwdziałania wspieraniu agresji na Ukrainę oraz służących ochronie bezpieczeństwa narodowego (</w:t>
      </w:r>
      <w:proofErr w:type="spellStart"/>
      <w:r w:rsidR="007A52E2" w:rsidRPr="007A52E2">
        <w:rPr>
          <w:rFonts w:ascii="Arial" w:hAnsi="Arial" w:cs="Arial"/>
          <w:i/>
          <w:sz w:val="16"/>
          <w:szCs w:val="16"/>
        </w:rPr>
        <w:t>t.j</w:t>
      </w:r>
      <w:proofErr w:type="spellEnd"/>
      <w:r w:rsidR="007A52E2" w:rsidRPr="007A52E2">
        <w:rPr>
          <w:rFonts w:ascii="Arial" w:hAnsi="Arial" w:cs="Arial"/>
          <w:i/>
          <w:sz w:val="16"/>
          <w:szCs w:val="16"/>
        </w:rPr>
        <w:t xml:space="preserve">. Dz. U. </w:t>
      </w:r>
      <w:proofErr w:type="gramStart"/>
      <w:r w:rsidR="007A52E2" w:rsidRPr="007A52E2">
        <w:rPr>
          <w:rFonts w:ascii="Arial" w:hAnsi="Arial" w:cs="Arial"/>
          <w:i/>
          <w:sz w:val="16"/>
          <w:szCs w:val="16"/>
        </w:rPr>
        <w:t>z</w:t>
      </w:r>
      <w:proofErr w:type="gramEnd"/>
      <w:r w:rsidR="007A52E2" w:rsidRPr="007A52E2">
        <w:rPr>
          <w:rFonts w:ascii="Arial" w:hAnsi="Arial" w:cs="Arial"/>
          <w:i/>
          <w:sz w:val="16"/>
          <w:szCs w:val="16"/>
        </w:rPr>
        <w:t xml:space="preserve"> 202</w:t>
      </w:r>
      <w:r w:rsidR="007D4AA1">
        <w:rPr>
          <w:rFonts w:ascii="Arial" w:hAnsi="Arial" w:cs="Arial"/>
          <w:i/>
          <w:sz w:val="16"/>
          <w:szCs w:val="16"/>
        </w:rPr>
        <w:t>4</w:t>
      </w:r>
      <w:r w:rsidR="007A52E2" w:rsidRPr="007A52E2">
        <w:rPr>
          <w:rFonts w:ascii="Arial" w:hAnsi="Arial" w:cs="Arial"/>
          <w:i/>
          <w:sz w:val="16"/>
          <w:szCs w:val="16"/>
        </w:rPr>
        <w:t xml:space="preserve"> r. poz. </w:t>
      </w:r>
      <w:r w:rsidR="007D4AA1">
        <w:rPr>
          <w:rFonts w:ascii="Arial" w:hAnsi="Arial" w:cs="Arial"/>
          <w:i/>
          <w:sz w:val="16"/>
          <w:szCs w:val="16"/>
        </w:rPr>
        <w:t>507</w:t>
      </w:r>
      <w:r w:rsidR="007E513E" w:rsidRPr="007E513E">
        <w:rPr>
          <w:rFonts w:ascii="Arial" w:hAnsi="Arial" w:cs="Arial"/>
          <w:i/>
          <w:sz w:val="16"/>
          <w:szCs w:val="16"/>
        </w:rPr>
        <w:t>)</w:t>
      </w:r>
      <w:r w:rsidRPr="007701F9">
        <w:rPr>
          <w:rFonts w:ascii="Arial" w:hAnsi="Arial" w:cs="Arial"/>
          <w:b/>
          <w:i/>
          <w:sz w:val="16"/>
          <w:szCs w:val="16"/>
        </w:rPr>
        <w:t>*</w:t>
      </w:r>
      <w:r w:rsidRPr="007701F9">
        <w:rPr>
          <w:rFonts w:ascii="Arial" w:hAnsi="Arial" w:cs="Arial"/>
          <w:i/>
          <w:sz w:val="16"/>
          <w:szCs w:val="16"/>
        </w:rPr>
        <w:t>,</w:t>
      </w:r>
    </w:p>
    <w:p w14:paraId="686689FE" w14:textId="77777777" w:rsidR="007701F9" w:rsidRPr="007701F9" w:rsidRDefault="007701F9" w:rsidP="005E6763">
      <w:pPr>
        <w:widowControl/>
        <w:numPr>
          <w:ilvl w:val="0"/>
          <w:numId w:val="8"/>
        </w:numPr>
        <w:overflowPunct/>
        <w:autoSpaceDE/>
        <w:autoSpaceDN/>
        <w:adjustRightInd/>
        <w:spacing w:after="160" w:line="360" w:lineRule="auto"/>
        <w:ind w:left="284" w:hanging="284"/>
        <w:contextualSpacing/>
        <w:jc w:val="both"/>
        <w:textAlignment w:val="auto"/>
        <w:rPr>
          <w:rFonts w:ascii="Arial" w:hAnsi="Arial" w:cs="Arial"/>
          <w:kern w:val="0"/>
          <w:lang w:val="x-none" w:eastAsia="x-none"/>
        </w:rPr>
      </w:pPr>
      <w:r w:rsidRPr="007701F9">
        <w:rPr>
          <w:rFonts w:ascii="Arial" w:hAnsi="Arial" w:cs="Arial"/>
          <w:kern w:val="0"/>
          <w:lang w:val="x-none" w:eastAsia="x-none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40C8C1FF" w14:textId="77777777" w:rsidR="007701F9" w:rsidRPr="007701F9" w:rsidRDefault="007701F9" w:rsidP="007701F9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b/>
          <w:i/>
          <w:iCs/>
          <w:kern w:val="0"/>
          <w:sz w:val="16"/>
          <w:szCs w:val="16"/>
        </w:rPr>
      </w:pPr>
      <w:r w:rsidRPr="007701F9">
        <w:rPr>
          <w:rFonts w:ascii="Arial" w:hAnsi="Arial" w:cs="Arial"/>
          <w:b/>
          <w:i/>
          <w:iCs/>
          <w:kern w:val="0"/>
          <w:sz w:val="16"/>
          <w:szCs w:val="16"/>
        </w:rPr>
        <w:t>*niepotrzebne skreślić</w:t>
      </w:r>
    </w:p>
    <w:p w14:paraId="70C72814" w14:textId="77777777" w:rsidR="007701F9" w:rsidRPr="007701F9" w:rsidRDefault="007701F9" w:rsidP="007701F9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23597C4E" w14:textId="77777777" w:rsidR="007701F9" w:rsidRPr="007701F9" w:rsidRDefault="007701F9" w:rsidP="007701F9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3B028BB0" w14:textId="77777777" w:rsidR="007701F9" w:rsidRPr="007701F9" w:rsidRDefault="007701F9" w:rsidP="007701F9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6BB5A01F" w14:textId="77777777" w:rsidR="007701F9" w:rsidRPr="007701F9" w:rsidRDefault="007701F9" w:rsidP="007701F9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31CCC684" w14:textId="77777777" w:rsidR="007701F9" w:rsidRPr="007701F9" w:rsidRDefault="007701F9" w:rsidP="007701F9">
      <w:pPr>
        <w:widowControl/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  <w:r w:rsidRPr="007701F9">
        <w:rPr>
          <w:rFonts w:ascii="Arial" w:hAnsi="Arial" w:cs="Arial"/>
          <w:kern w:val="0"/>
        </w:rPr>
        <w:t xml:space="preserve">.................................................. </w:t>
      </w:r>
      <w:proofErr w:type="gramStart"/>
      <w:r w:rsidRPr="007701F9">
        <w:rPr>
          <w:rFonts w:ascii="Arial" w:hAnsi="Arial" w:cs="Arial"/>
          <w:kern w:val="0"/>
        </w:rPr>
        <w:t>dnia ……..……                              .............</w:t>
      </w:r>
      <w:proofErr w:type="gramEnd"/>
      <w:r w:rsidRPr="007701F9">
        <w:rPr>
          <w:rFonts w:ascii="Arial" w:hAnsi="Arial" w:cs="Arial"/>
          <w:kern w:val="0"/>
        </w:rPr>
        <w:t>..............................</w:t>
      </w:r>
      <w:r w:rsidR="007A1FF7">
        <w:rPr>
          <w:rFonts w:ascii="Arial" w:hAnsi="Arial" w:cs="Arial"/>
          <w:kern w:val="0"/>
        </w:rPr>
        <w:t>..............</w:t>
      </w:r>
    </w:p>
    <w:p w14:paraId="17E8762B" w14:textId="77777777" w:rsidR="007701F9" w:rsidRPr="007701F9" w:rsidRDefault="007701F9" w:rsidP="007701F9">
      <w:pPr>
        <w:ind w:firstLine="1"/>
        <w:jc w:val="right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7701F9">
        <w:rPr>
          <w:rFonts w:ascii="Arial" w:hAnsi="Arial" w:cs="Arial"/>
          <w:i/>
          <w:kern w:val="0"/>
          <w:sz w:val="16"/>
          <w:szCs w:val="16"/>
        </w:rPr>
        <w:t>(</w:t>
      </w:r>
      <w:proofErr w:type="gramStart"/>
      <w:r w:rsidRPr="007701F9">
        <w:rPr>
          <w:rFonts w:ascii="Arial" w:hAnsi="Arial" w:cs="Arial"/>
          <w:i/>
          <w:kern w:val="0"/>
          <w:sz w:val="16"/>
          <w:szCs w:val="16"/>
        </w:rPr>
        <w:t xml:space="preserve">miejscowość)                                                 </w:t>
      </w:r>
      <w:proofErr w:type="gramEnd"/>
      <w:r w:rsidRPr="007701F9">
        <w:rPr>
          <w:rFonts w:ascii="Arial" w:hAnsi="Arial" w:cs="Arial"/>
          <w:i/>
          <w:kern w:val="0"/>
          <w:sz w:val="16"/>
          <w:szCs w:val="16"/>
        </w:rPr>
        <w:t xml:space="preserve">                                  (podpis Wykonawcy lub osoby upoważnionej)</w:t>
      </w:r>
      <w:r w:rsidRPr="007701F9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                  </w:t>
      </w:r>
    </w:p>
    <w:p w14:paraId="4C0A1CA6" w14:textId="77777777" w:rsidR="007701F9" w:rsidRPr="007701F9" w:rsidRDefault="007701F9" w:rsidP="001F49B3">
      <w:pPr>
        <w:ind w:firstLine="1"/>
        <w:rPr>
          <w:rFonts w:ascii="Arial" w:hAnsi="Arial" w:cs="Arial"/>
          <w:i/>
          <w:kern w:val="1"/>
          <w:u w:val="single"/>
          <w:lang w:eastAsia="ar-SA"/>
        </w:rPr>
      </w:pPr>
      <w:r w:rsidRPr="007701F9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                      </w:t>
      </w:r>
    </w:p>
    <w:p w14:paraId="0CCE0EF2" w14:textId="77777777" w:rsidR="00AE12AD" w:rsidRPr="007D4AA1" w:rsidRDefault="00AE12AD" w:rsidP="00691EBC">
      <w:pPr>
        <w:rPr>
          <w:rFonts w:ascii="Arial" w:hAnsi="Arial" w:cs="Arial"/>
        </w:rPr>
      </w:pPr>
      <w:bookmarkStart w:id="0" w:name="_GoBack"/>
      <w:bookmarkEnd w:id="0"/>
    </w:p>
    <w:sectPr w:rsidR="00AE12AD" w:rsidRPr="007D4AA1" w:rsidSect="00957C15">
      <w:footerReference w:type="first" r:id="rId11"/>
      <w:pgSz w:w="11906" w:h="16838"/>
      <w:pgMar w:top="284" w:right="1417" w:bottom="1135" w:left="1276" w:header="708" w:footer="29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1ED867" w16cid:durableId="2AFD0B5E"/>
  <w16cid:commentId w16cid:paraId="1DDA9002" w16cid:durableId="05344F05"/>
  <w16cid:commentId w16cid:paraId="322A8564" w16cid:durableId="56E04A8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DCBBE" w14:textId="77777777" w:rsidR="006C6F29" w:rsidRDefault="006C6F29" w:rsidP="00983EA7">
      <w:r>
        <w:separator/>
      </w:r>
    </w:p>
  </w:endnote>
  <w:endnote w:type="continuationSeparator" w:id="0">
    <w:p w14:paraId="52882FEF" w14:textId="77777777" w:rsidR="006C6F29" w:rsidRDefault="006C6F29" w:rsidP="00983EA7">
      <w:r>
        <w:continuationSeparator/>
      </w:r>
    </w:p>
  </w:endnote>
  <w:endnote w:type="continuationNotice" w:id="1">
    <w:p w14:paraId="1F1FE3E1" w14:textId="77777777" w:rsidR="006C6F29" w:rsidRDefault="006C6F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ans CJK SC Regular">
    <w:charset w:val="00"/>
    <w:family w:val="auto"/>
    <w:pitch w:val="variable"/>
  </w:font>
  <w:font w:name="FreeSans">
    <w:altName w:val="MS Mincho"/>
    <w:charset w:val="00"/>
    <w:family w:val="swiss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1263E" w14:textId="77777777" w:rsidR="006C6F29" w:rsidRDefault="006C6F29" w:rsidP="002726D7">
    <w:pPr>
      <w:pStyle w:val="Stopka"/>
      <w:tabs>
        <w:tab w:val="clear" w:pos="4536"/>
        <w:tab w:val="clear" w:pos="9072"/>
        <w:tab w:val="left" w:pos="2916"/>
      </w:tabs>
      <w:jc w:val="right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sz w:val="16"/>
        <w:szCs w:val="16"/>
        <w:lang w:val="pl-PL"/>
      </w:rPr>
      <w:tab/>
    </w:r>
    <w:r>
      <w:rPr>
        <w:rFonts w:ascii="Arial" w:hAnsi="Arial" w:cs="Arial"/>
        <w:sz w:val="16"/>
        <w:szCs w:val="16"/>
        <w:lang w:val="pl-PL"/>
      </w:rPr>
      <w:tab/>
    </w:r>
    <w:r w:rsidRPr="00A46304">
      <w:rPr>
        <w:rFonts w:ascii="Arial" w:hAnsi="Arial" w:cs="Arial"/>
        <w:sz w:val="16"/>
        <w:szCs w:val="16"/>
        <w:lang w:val="pl-PL"/>
      </w:rPr>
      <w:t xml:space="preserve">Strona </w:t>
    </w:r>
    <w:r w:rsidRPr="00A46304">
      <w:rPr>
        <w:rFonts w:ascii="Arial" w:hAnsi="Arial" w:cs="Arial"/>
        <w:bCs/>
        <w:sz w:val="16"/>
        <w:szCs w:val="16"/>
      </w:rPr>
      <w:fldChar w:fldCharType="begin"/>
    </w:r>
    <w:r w:rsidRPr="00A46304">
      <w:rPr>
        <w:rFonts w:ascii="Arial" w:hAnsi="Arial" w:cs="Arial"/>
        <w:bCs/>
        <w:sz w:val="16"/>
        <w:szCs w:val="16"/>
      </w:rPr>
      <w:instrText>PAGE</w:instrText>
    </w:r>
    <w:r w:rsidRPr="00A46304">
      <w:rPr>
        <w:rFonts w:ascii="Arial" w:hAnsi="Arial" w:cs="Arial"/>
        <w:bCs/>
        <w:sz w:val="16"/>
        <w:szCs w:val="16"/>
      </w:rPr>
      <w:fldChar w:fldCharType="separate"/>
    </w:r>
    <w:r w:rsidR="00691EBC">
      <w:rPr>
        <w:rFonts w:ascii="Arial" w:hAnsi="Arial" w:cs="Arial"/>
        <w:bCs/>
        <w:noProof/>
        <w:sz w:val="16"/>
        <w:szCs w:val="16"/>
      </w:rPr>
      <w:t>3</w:t>
    </w:r>
    <w:r w:rsidRPr="00A46304">
      <w:rPr>
        <w:rFonts w:ascii="Arial" w:hAnsi="Arial" w:cs="Arial"/>
        <w:bCs/>
        <w:sz w:val="16"/>
        <w:szCs w:val="16"/>
      </w:rPr>
      <w:fldChar w:fldCharType="end"/>
    </w:r>
    <w:r w:rsidRPr="00A46304">
      <w:rPr>
        <w:rFonts w:ascii="Arial" w:hAnsi="Arial" w:cs="Arial"/>
        <w:sz w:val="16"/>
        <w:szCs w:val="16"/>
        <w:lang w:val="pl-PL"/>
      </w:rPr>
      <w:t xml:space="preserve"> z </w:t>
    </w:r>
    <w:r w:rsidRPr="00A46304">
      <w:rPr>
        <w:rFonts w:ascii="Arial" w:hAnsi="Arial" w:cs="Arial"/>
        <w:bCs/>
        <w:sz w:val="16"/>
        <w:szCs w:val="16"/>
      </w:rPr>
      <w:fldChar w:fldCharType="begin"/>
    </w:r>
    <w:r w:rsidRPr="00A46304">
      <w:rPr>
        <w:rFonts w:ascii="Arial" w:hAnsi="Arial" w:cs="Arial"/>
        <w:bCs/>
        <w:sz w:val="16"/>
        <w:szCs w:val="16"/>
      </w:rPr>
      <w:instrText>NUMPAGES</w:instrText>
    </w:r>
    <w:r w:rsidRPr="00A46304">
      <w:rPr>
        <w:rFonts w:ascii="Arial" w:hAnsi="Arial" w:cs="Arial"/>
        <w:bCs/>
        <w:sz w:val="16"/>
        <w:szCs w:val="16"/>
      </w:rPr>
      <w:fldChar w:fldCharType="separate"/>
    </w:r>
    <w:r w:rsidR="00691EBC">
      <w:rPr>
        <w:rFonts w:ascii="Arial" w:hAnsi="Arial" w:cs="Arial"/>
        <w:bCs/>
        <w:noProof/>
        <w:sz w:val="16"/>
        <w:szCs w:val="16"/>
      </w:rPr>
      <w:t>3</w:t>
    </w:r>
    <w:r w:rsidRPr="00A46304">
      <w:rPr>
        <w:rFonts w:ascii="Arial" w:hAnsi="Arial" w:cs="Arial"/>
        <w:bCs/>
        <w:sz w:val="16"/>
        <w:szCs w:val="16"/>
      </w:rPr>
      <w:fldChar w:fldCharType="end"/>
    </w:r>
  </w:p>
  <w:p w14:paraId="12A4F4FD" w14:textId="77777777" w:rsidR="006C6F29" w:rsidRPr="00564B7D" w:rsidRDefault="006C6F29" w:rsidP="002726D7">
    <w:pPr>
      <w:pStyle w:val="Stopka"/>
      <w:tabs>
        <w:tab w:val="clear" w:pos="4536"/>
        <w:tab w:val="clear" w:pos="9072"/>
        <w:tab w:val="left" w:pos="2916"/>
      </w:tabs>
      <w:rPr>
        <w:rFonts w:ascii="Arial" w:hAnsi="Arial" w:cs="Arial"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8FB10" w14:textId="77777777" w:rsidR="006C6F29" w:rsidRPr="0007217F" w:rsidRDefault="006C6F29" w:rsidP="003F72EE">
    <w:pPr>
      <w:pStyle w:val="Stopka"/>
      <w:tabs>
        <w:tab w:val="clear" w:pos="4536"/>
        <w:tab w:val="clear" w:pos="9072"/>
        <w:tab w:val="left" w:pos="2916"/>
      </w:tabs>
      <w:jc w:val="right"/>
      <w:rPr>
        <w:rFonts w:ascii="Arial" w:hAnsi="Arial" w:cs="Arial"/>
        <w:sz w:val="16"/>
        <w:szCs w:val="16"/>
        <w:lang w:val="pl-PL"/>
      </w:rPr>
    </w:pPr>
    <w:r>
      <w:rPr>
        <w:rFonts w:ascii="Arial" w:hAnsi="Arial" w:cs="Arial"/>
        <w:sz w:val="16"/>
        <w:szCs w:val="16"/>
        <w:lang w:val="pl-PL"/>
      </w:rPr>
      <w:tab/>
    </w:r>
    <w:r>
      <w:rPr>
        <w:rFonts w:ascii="Arial" w:hAnsi="Arial" w:cs="Arial"/>
        <w:sz w:val="16"/>
        <w:szCs w:val="16"/>
        <w:lang w:val="pl-PL"/>
      </w:rPr>
      <w:tab/>
    </w:r>
    <w:r>
      <w:rPr>
        <w:rFonts w:ascii="Arial" w:hAnsi="Arial" w:cs="Arial"/>
        <w:sz w:val="16"/>
        <w:szCs w:val="16"/>
        <w:lang w:val="pl-PL"/>
      </w:rPr>
      <w:tab/>
    </w:r>
    <w:r>
      <w:rPr>
        <w:rFonts w:ascii="Arial" w:hAnsi="Arial" w:cs="Arial"/>
        <w:sz w:val="16"/>
        <w:szCs w:val="16"/>
        <w:lang w:val="pl-PL"/>
      </w:rPr>
      <w:tab/>
    </w:r>
    <w:r>
      <w:rPr>
        <w:rFonts w:ascii="Arial" w:hAnsi="Arial" w:cs="Arial"/>
        <w:sz w:val="16"/>
        <w:szCs w:val="16"/>
        <w:lang w:val="pl-PL"/>
      </w:rPr>
      <w:tab/>
    </w:r>
    <w:r>
      <w:rPr>
        <w:rFonts w:ascii="Arial" w:hAnsi="Arial" w:cs="Arial"/>
        <w:sz w:val="16"/>
        <w:szCs w:val="16"/>
        <w:lang w:val="pl-PL"/>
      </w:rPr>
      <w:tab/>
    </w:r>
    <w:r>
      <w:rPr>
        <w:rFonts w:ascii="Arial" w:hAnsi="Arial" w:cs="Arial"/>
        <w:sz w:val="16"/>
        <w:szCs w:val="16"/>
        <w:lang w:val="pl-PL"/>
      </w:rPr>
      <w:tab/>
    </w:r>
    <w:r w:rsidRPr="00A46304">
      <w:rPr>
        <w:rFonts w:ascii="Arial" w:hAnsi="Arial" w:cs="Arial"/>
        <w:sz w:val="16"/>
        <w:szCs w:val="16"/>
        <w:lang w:val="pl-PL"/>
      </w:rPr>
      <w:t xml:space="preserve">Strona </w:t>
    </w:r>
    <w:r w:rsidRPr="00A46304">
      <w:rPr>
        <w:rFonts w:ascii="Arial" w:hAnsi="Arial" w:cs="Arial"/>
        <w:bCs/>
        <w:sz w:val="16"/>
        <w:szCs w:val="16"/>
      </w:rPr>
      <w:fldChar w:fldCharType="begin"/>
    </w:r>
    <w:r w:rsidRPr="00A46304">
      <w:rPr>
        <w:rFonts w:ascii="Arial" w:hAnsi="Arial" w:cs="Arial"/>
        <w:bCs/>
        <w:sz w:val="16"/>
        <w:szCs w:val="16"/>
      </w:rPr>
      <w:instrText>PAGE</w:instrText>
    </w:r>
    <w:r w:rsidRPr="00A46304"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noProof/>
        <w:sz w:val="16"/>
        <w:szCs w:val="16"/>
      </w:rPr>
      <w:t>48</w:t>
    </w:r>
    <w:r w:rsidRPr="00A46304">
      <w:rPr>
        <w:rFonts w:ascii="Arial" w:hAnsi="Arial" w:cs="Arial"/>
        <w:bCs/>
        <w:sz w:val="16"/>
        <w:szCs w:val="16"/>
      </w:rPr>
      <w:fldChar w:fldCharType="end"/>
    </w:r>
    <w:r w:rsidRPr="00A46304">
      <w:rPr>
        <w:rFonts w:ascii="Arial" w:hAnsi="Arial" w:cs="Arial"/>
        <w:sz w:val="16"/>
        <w:szCs w:val="16"/>
        <w:lang w:val="pl-PL"/>
      </w:rPr>
      <w:t xml:space="preserve"> z </w:t>
    </w:r>
    <w:r w:rsidRPr="00A46304">
      <w:rPr>
        <w:rFonts w:ascii="Arial" w:hAnsi="Arial" w:cs="Arial"/>
        <w:bCs/>
        <w:sz w:val="16"/>
        <w:szCs w:val="16"/>
      </w:rPr>
      <w:fldChar w:fldCharType="begin"/>
    </w:r>
    <w:r w:rsidRPr="00A46304">
      <w:rPr>
        <w:rFonts w:ascii="Arial" w:hAnsi="Arial" w:cs="Arial"/>
        <w:bCs/>
        <w:sz w:val="16"/>
        <w:szCs w:val="16"/>
      </w:rPr>
      <w:instrText>NUMPAGES</w:instrText>
    </w:r>
    <w:r w:rsidRPr="00A46304">
      <w:rPr>
        <w:rFonts w:ascii="Arial" w:hAnsi="Arial" w:cs="Arial"/>
        <w:bCs/>
        <w:sz w:val="16"/>
        <w:szCs w:val="16"/>
      </w:rPr>
      <w:fldChar w:fldCharType="separate"/>
    </w:r>
    <w:r w:rsidR="00100941">
      <w:rPr>
        <w:rFonts w:ascii="Arial" w:hAnsi="Arial" w:cs="Arial"/>
        <w:bCs/>
        <w:noProof/>
        <w:sz w:val="16"/>
        <w:szCs w:val="16"/>
      </w:rPr>
      <w:t>25</w:t>
    </w:r>
    <w:r w:rsidRPr="00A46304">
      <w:rPr>
        <w:rFonts w:ascii="Arial" w:hAnsi="Arial" w:cs="Arial"/>
        <w:bCs/>
        <w:sz w:val="16"/>
        <w:szCs w:val="16"/>
      </w:rPr>
      <w:fldChar w:fldCharType="end"/>
    </w:r>
  </w:p>
  <w:p w14:paraId="22D49684" w14:textId="77777777" w:rsidR="006C6F29" w:rsidRDefault="006C6F29" w:rsidP="00B75C62">
    <w:pPr>
      <w:pStyle w:val="Stopka"/>
      <w:tabs>
        <w:tab w:val="clear" w:pos="4536"/>
        <w:tab w:val="clear" w:pos="9072"/>
        <w:tab w:val="left" w:pos="1920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0B23B" w14:textId="77777777" w:rsidR="006C6F29" w:rsidRPr="00CA6F0C" w:rsidRDefault="006C6F29" w:rsidP="00722851">
    <w:pPr>
      <w:jc w:val="both"/>
      <w:rPr>
        <w:rFonts w:ascii="Arial" w:hAnsi="Arial" w:cs="Arial"/>
        <w:sz w:val="16"/>
        <w:szCs w:val="16"/>
      </w:rPr>
    </w:pPr>
    <w:r w:rsidRPr="00CA6F0C">
      <w:rPr>
        <w:rFonts w:ascii="Arial" w:hAnsi="Arial" w:cs="Arial"/>
        <w:sz w:val="16"/>
        <w:szCs w:val="16"/>
      </w:rPr>
      <w:t>Sąd Okręgowy w Warszawie</w:t>
    </w:r>
  </w:p>
  <w:p w14:paraId="2B027473" w14:textId="77777777" w:rsidR="006C6F29" w:rsidRPr="00472900" w:rsidRDefault="006C6F29" w:rsidP="00722851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Postępowanie prowadzone w trybie podstawowym</w:t>
    </w:r>
    <w:r w:rsidRPr="00CA6F0C">
      <w:rPr>
        <w:rFonts w:ascii="Arial" w:hAnsi="Arial" w:cs="Arial"/>
        <w:sz w:val="16"/>
        <w:szCs w:val="16"/>
      </w:rPr>
      <w:t xml:space="preserve"> po</w:t>
    </w:r>
    <w:r>
      <w:rPr>
        <w:rFonts w:ascii="Arial" w:hAnsi="Arial" w:cs="Arial"/>
        <w:sz w:val="16"/>
        <w:szCs w:val="16"/>
      </w:rPr>
      <w:t>niż</w:t>
    </w:r>
    <w:r w:rsidRPr="00CA6F0C">
      <w:rPr>
        <w:rFonts w:ascii="Arial" w:hAnsi="Arial" w:cs="Arial"/>
        <w:sz w:val="16"/>
        <w:szCs w:val="16"/>
      </w:rPr>
      <w:t xml:space="preserve">ej </w:t>
    </w:r>
    <w:r>
      <w:rPr>
        <w:rFonts w:ascii="Arial" w:hAnsi="Arial" w:cs="Arial"/>
        <w:sz w:val="16"/>
        <w:szCs w:val="16"/>
      </w:rPr>
      <w:t xml:space="preserve">139.000,00 </w:t>
    </w:r>
    <w:proofErr w:type="gramStart"/>
    <w:r>
      <w:rPr>
        <w:rFonts w:ascii="Arial" w:hAnsi="Arial" w:cs="Arial"/>
        <w:sz w:val="16"/>
        <w:szCs w:val="16"/>
      </w:rPr>
      <w:t>euro</w:t>
    </w:r>
    <w:proofErr w:type="gramEnd"/>
    <w:r>
      <w:rPr>
        <w:rFonts w:ascii="Arial" w:hAnsi="Arial" w:cs="Arial"/>
        <w:sz w:val="16"/>
        <w:szCs w:val="16"/>
      </w:rPr>
      <w:t>.</w:t>
    </w:r>
  </w:p>
  <w:p w14:paraId="183A32BA" w14:textId="77777777" w:rsidR="006C6F29" w:rsidRDefault="006C6F29" w:rsidP="00722851">
    <w:pPr>
      <w:pStyle w:val="Stopka"/>
      <w:tabs>
        <w:tab w:val="clear" w:pos="4536"/>
        <w:tab w:val="clear" w:pos="9072"/>
      </w:tabs>
      <w:rPr>
        <w:rFonts w:ascii="Arial" w:eastAsia="Calibri" w:hAnsi="Arial" w:cs="Arial"/>
        <w:b/>
        <w:sz w:val="16"/>
        <w:szCs w:val="16"/>
        <w:lang w:val="pl-PL" w:eastAsia="en-US"/>
      </w:rPr>
    </w:pPr>
    <w:r>
      <w:rPr>
        <w:rFonts w:ascii="Arial" w:eastAsia="Calibri" w:hAnsi="Arial" w:cs="Arial"/>
        <w:b/>
        <w:sz w:val="16"/>
        <w:szCs w:val="16"/>
        <w:lang w:val="pl-PL" w:eastAsia="en-US"/>
      </w:rPr>
      <w:t>W</w:t>
    </w:r>
    <w:r w:rsidRPr="00195772">
      <w:rPr>
        <w:rFonts w:ascii="Arial" w:eastAsia="Calibri" w:hAnsi="Arial" w:cs="Arial"/>
        <w:b/>
        <w:sz w:val="16"/>
        <w:szCs w:val="16"/>
        <w:lang w:val="pl-PL" w:eastAsia="en-US"/>
      </w:rPr>
      <w:t>ykonywanie prac gospodarczych w obiektach Sądu Okręgowego w Warszawie</w:t>
    </w:r>
    <w:r>
      <w:rPr>
        <w:rFonts w:ascii="Arial" w:eastAsia="Calibri" w:hAnsi="Arial" w:cs="Arial"/>
        <w:b/>
        <w:sz w:val="16"/>
        <w:szCs w:val="16"/>
        <w:lang w:val="pl-PL" w:eastAsia="en-US"/>
      </w:rPr>
      <w:t>.</w:t>
    </w:r>
  </w:p>
  <w:p w14:paraId="0BB8BFF9" w14:textId="77777777" w:rsidR="006C6F29" w:rsidRDefault="006C6F29" w:rsidP="00722851">
    <w:pPr>
      <w:pStyle w:val="Stopka"/>
      <w:tabs>
        <w:tab w:val="clear" w:pos="4536"/>
        <w:tab w:val="clear" w:pos="9072"/>
      </w:tabs>
      <w:rPr>
        <w:rFonts w:ascii="Arial" w:hAnsi="Arial" w:cs="Arial"/>
        <w:bCs/>
        <w:sz w:val="16"/>
        <w:szCs w:val="16"/>
        <w:lang w:val="pl-PL"/>
      </w:rPr>
    </w:pPr>
    <w:r>
      <w:rPr>
        <w:rFonts w:ascii="Arial" w:hAnsi="Arial" w:cs="Arial"/>
        <w:sz w:val="16"/>
        <w:szCs w:val="16"/>
      </w:rPr>
      <w:t>Zamówienie numer ZP/</w:t>
    </w:r>
    <w:r>
      <w:rPr>
        <w:rFonts w:ascii="Arial" w:hAnsi="Arial" w:cs="Arial"/>
        <w:sz w:val="16"/>
        <w:szCs w:val="16"/>
        <w:lang w:val="pl-PL"/>
      </w:rPr>
      <w:t xml:space="preserve">OG/17/21                                                                                                                                                                                                                                        </w:t>
    </w:r>
  </w:p>
  <w:p w14:paraId="49A961FD" w14:textId="77777777" w:rsidR="006C6F29" w:rsidRPr="00F157B9" w:rsidRDefault="006C6F29" w:rsidP="00722851">
    <w:pPr>
      <w:pStyle w:val="Stopka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>
      <w:rPr>
        <w:rFonts w:ascii="Arial" w:hAnsi="Arial" w:cs="Arial"/>
        <w:sz w:val="16"/>
        <w:szCs w:val="16"/>
        <w:lang w:val="pl-PL"/>
      </w:rPr>
      <w:t xml:space="preserve">                       </w:t>
    </w:r>
    <w:r w:rsidRPr="006C07DE">
      <w:rPr>
        <w:rFonts w:ascii="Arial" w:hAnsi="Arial" w:cs="Arial"/>
        <w:sz w:val="16"/>
        <w:szCs w:val="16"/>
        <w:lang w:val="pl-PL"/>
      </w:rPr>
      <w:t xml:space="preserve">Strona </w:t>
    </w:r>
    <w:r w:rsidRPr="006C07DE">
      <w:rPr>
        <w:rFonts w:ascii="Arial" w:hAnsi="Arial" w:cs="Arial"/>
        <w:bCs/>
        <w:sz w:val="16"/>
        <w:szCs w:val="16"/>
      </w:rPr>
      <w:fldChar w:fldCharType="begin"/>
    </w:r>
    <w:r w:rsidRPr="006C07DE">
      <w:rPr>
        <w:rFonts w:ascii="Arial" w:hAnsi="Arial" w:cs="Arial"/>
        <w:bCs/>
        <w:sz w:val="16"/>
        <w:szCs w:val="16"/>
      </w:rPr>
      <w:instrText>PAGE</w:instrText>
    </w:r>
    <w:r w:rsidRPr="006C07DE"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noProof/>
        <w:sz w:val="16"/>
        <w:szCs w:val="16"/>
      </w:rPr>
      <w:t>90</w:t>
    </w:r>
    <w:r w:rsidRPr="006C07DE">
      <w:rPr>
        <w:rFonts w:ascii="Arial" w:hAnsi="Arial" w:cs="Arial"/>
        <w:bCs/>
        <w:sz w:val="16"/>
        <w:szCs w:val="16"/>
      </w:rPr>
      <w:fldChar w:fldCharType="end"/>
    </w:r>
    <w:r w:rsidRPr="006C07DE">
      <w:rPr>
        <w:rFonts w:ascii="Arial" w:hAnsi="Arial" w:cs="Arial"/>
        <w:sz w:val="16"/>
        <w:szCs w:val="16"/>
        <w:lang w:val="pl-PL"/>
      </w:rPr>
      <w:t xml:space="preserve"> z </w:t>
    </w:r>
    <w:r>
      <w:rPr>
        <w:rFonts w:ascii="Arial" w:hAnsi="Arial" w:cs="Arial"/>
        <w:sz w:val="16"/>
        <w:szCs w:val="16"/>
        <w:lang w:val="pl-PL"/>
      </w:rPr>
      <w:t>63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7980C5" w14:textId="77777777" w:rsidR="006C6F29" w:rsidRDefault="006C6F29" w:rsidP="00983EA7">
      <w:r>
        <w:separator/>
      </w:r>
    </w:p>
  </w:footnote>
  <w:footnote w:type="continuationSeparator" w:id="0">
    <w:p w14:paraId="072A855B" w14:textId="77777777" w:rsidR="006C6F29" w:rsidRDefault="006C6F29" w:rsidP="00983EA7">
      <w:r>
        <w:continuationSeparator/>
      </w:r>
    </w:p>
  </w:footnote>
  <w:footnote w:type="continuationNotice" w:id="1">
    <w:p w14:paraId="1DF2AE75" w14:textId="77777777" w:rsidR="006C6F29" w:rsidRDefault="006C6F2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4C3025AE"/>
    <w:lvl w:ilvl="0">
      <w:start w:val="1"/>
      <w:numFmt w:val="decimal"/>
      <w:pStyle w:val="Naglowekstrony-podtytuldokumentu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FFFFFF83"/>
    <w:multiLevelType w:val="singleLevel"/>
    <w:tmpl w:val="AEB2935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91DC406A"/>
    <w:name w:val="WW8Num11"/>
    <w:lvl w:ilvl="0">
      <w:start w:val="1"/>
      <w:numFmt w:val="decimal"/>
      <w:suff w:val="nothing"/>
      <w:lvlText w:val="%1."/>
      <w:lvlJc w:val="left"/>
      <w:pPr>
        <w:ind w:left="540" w:hanging="36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sz w:val="20"/>
        <w:szCs w:val="20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  <w:szCs w:val="20"/>
        <w:u w:val="none"/>
      </w:rPr>
    </w:lvl>
  </w:abstractNum>
  <w:abstractNum w:abstractNumId="4" w15:restartNumberingAfterBreak="0">
    <w:nsid w:val="00000007"/>
    <w:multiLevelType w:val="multilevel"/>
    <w:tmpl w:val="DA6C0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000000"/>
        <w:sz w:val="20"/>
        <w:szCs w:val="20"/>
        <w:u w:val="none"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13"/>
    <w:multiLevelType w:val="multilevel"/>
    <w:tmpl w:val="6DE689D4"/>
    <w:name w:val="WW8Num19"/>
    <w:lvl w:ilvl="0">
      <w:start w:val="1"/>
      <w:numFmt w:val="decimal"/>
      <w:lvlText w:val="%1)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</w:rPr>
    </w:lvl>
  </w:abstractNum>
  <w:abstractNum w:abstractNumId="10" w15:restartNumberingAfterBreak="0">
    <w:nsid w:val="0000001D"/>
    <w:multiLevelType w:val="multilevel"/>
    <w:tmpl w:val="B6C8BA80"/>
    <w:name w:val="WW8Num29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14147E"/>
    <w:multiLevelType w:val="hybridMultilevel"/>
    <w:tmpl w:val="6988E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911379"/>
    <w:multiLevelType w:val="hybridMultilevel"/>
    <w:tmpl w:val="5D40E56A"/>
    <w:lvl w:ilvl="0" w:tplc="DDE66E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6035D1D"/>
    <w:multiLevelType w:val="multilevel"/>
    <w:tmpl w:val="CF62A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6C610C6"/>
    <w:multiLevelType w:val="hybridMultilevel"/>
    <w:tmpl w:val="7764C410"/>
    <w:name w:val="WW8Num2822"/>
    <w:lvl w:ilvl="0" w:tplc="65002044">
      <w:start w:val="1"/>
      <w:numFmt w:val="decimal"/>
      <w:lvlText w:val="%1. 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9372E37"/>
    <w:multiLevelType w:val="hybridMultilevel"/>
    <w:tmpl w:val="DA9A0852"/>
    <w:lvl w:ilvl="0" w:tplc="4C8CEA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7750EC"/>
    <w:multiLevelType w:val="multilevel"/>
    <w:tmpl w:val="ED5EB48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101D6833"/>
    <w:multiLevelType w:val="multilevel"/>
    <w:tmpl w:val="9C64297E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062"/>
        </w:tabs>
        <w:ind w:left="2062" w:hanging="360"/>
      </w:pPr>
      <w:rPr>
        <w:rFonts w:hint="default"/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09A1707"/>
    <w:multiLevelType w:val="multilevel"/>
    <w:tmpl w:val="EB2A6318"/>
    <w:name w:val="WW8Num1623222222222222222223333222222222222222222222222222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20" w15:restartNumberingAfterBreak="0">
    <w:nsid w:val="10E85970"/>
    <w:multiLevelType w:val="multilevel"/>
    <w:tmpl w:val="1A1E6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8A1A57"/>
    <w:multiLevelType w:val="hybridMultilevel"/>
    <w:tmpl w:val="51BACDEC"/>
    <w:name w:val="WW8Num282"/>
    <w:lvl w:ilvl="0" w:tplc="CA14DB56">
      <w:start w:val="2"/>
      <w:numFmt w:val="decimal"/>
      <w:lvlText w:val="%1. 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EB4924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110BB8"/>
    <w:multiLevelType w:val="hybridMultilevel"/>
    <w:tmpl w:val="A0BE33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148A24C2"/>
    <w:multiLevelType w:val="multilevel"/>
    <w:tmpl w:val="E6DE57FA"/>
    <w:lvl w:ilvl="0">
      <w:start w:val="1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25" w15:restartNumberingAfterBreak="0">
    <w:nsid w:val="15F75B49"/>
    <w:multiLevelType w:val="hybridMultilevel"/>
    <w:tmpl w:val="7850342A"/>
    <w:name w:val="WW8Num1623222222222222222223333222222222222222222222222224"/>
    <w:lvl w:ilvl="0" w:tplc="0D5CEB4A">
      <w:start w:val="1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00323E"/>
    <w:multiLevelType w:val="multilevel"/>
    <w:tmpl w:val="1868C5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6672762"/>
    <w:multiLevelType w:val="hybridMultilevel"/>
    <w:tmpl w:val="18745F38"/>
    <w:lvl w:ilvl="0" w:tplc="DDE66E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3A62E5"/>
    <w:multiLevelType w:val="hybridMultilevel"/>
    <w:tmpl w:val="281C1566"/>
    <w:lvl w:ilvl="0" w:tplc="535ECBEE">
      <w:start w:val="1"/>
      <w:numFmt w:val="decimal"/>
      <w:lvlText w:val="%1."/>
      <w:lvlJc w:val="left"/>
      <w:pPr>
        <w:ind w:left="511" w:hanging="283"/>
      </w:pPr>
      <w:rPr>
        <w:rFonts w:ascii="Arial" w:eastAsia="Times New Roman" w:hAnsi="Arial" w:cs="Arial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29" w15:restartNumberingAfterBreak="0">
    <w:nsid w:val="20580759"/>
    <w:multiLevelType w:val="singleLevel"/>
    <w:tmpl w:val="245AD390"/>
    <w:lvl w:ilvl="0">
      <w:start w:val="1"/>
      <w:numFmt w:val="decimal"/>
      <w:lvlText w:val="%1) "/>
      <w:legacy w:legacy="1" w:legacySpace="0" w:legacyIndent="283"/>
      <w:lvlJc w:val="left"/>
      <w:pPr>
        <w:ind w:left="425" w:hanging="283"/>
      </w:pPr>
      <w:rPr>
        <w:rFonts w:ascii="Arial" w:hAnsi="Arial" w:cs="Arial" w:hint="default"/>
        <w:b w:val="0"/>
        <w:i w:val="0"/>
        <w:sz w:val="20"/>
        <w:u w:val="none"/>
      </w:rPr>
    </w:lvl>
  </w:abstractNum>
  <w:abstractNum w:abstractNumId="30" w15:restartNumberingAfterBreak="0">
    <w:nsid w:val="20B62073"/>
    <w:multiLevelType w:val="hybridMultilevel"/>
    <w:tmpl w:val="137E37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4004B74"/>
    <w:multiLevelType w:val="hybridMultilevel"/>
    <w:tmpl w:val="A8228C48"/>
    <w:name w:val="WW8Num1023"/>
    <w:lvl w:ilvl="0" w:tplc="C03426F8">
      <w:start w:val="4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hAnsi="Arial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0C25D3"/>
    <w:multiLevelType w:val="multilevel"/>
    <w:tmpl w:val="9FCE4FF8"/>
    <w:name w:val="WW8Num2925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4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250E4F3F"/>
    <w:multiLevelType w:val="hybridMultilevel"/>
    <w:tmpl w:val="EC3C81B6"/>
    <w:name w:val="WW8Num282222"/>
    <w:lvl w:ilvl="0" w:tplc="72C08924">
      <w:start w:val="1"/>
      <w:numFmt w:val="decimal"/>
      <w:lvlText w:val="%1)"/>
      <w:lvlJc w:val="left"/>
      <w:pPr>
        <w:ind w:left="1287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264B43DC"/>
    <w:multiLevelType w:val="multilevel"/>
    <w:tmpl w:val="2F505FF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5" w15:restartNumberingAfterBreak="0">
    <w:nsid w:val="283374EE"/>
    <w:multiLevelType w:val="hybridMultilevel"/>
    <w:tmpl w:val="2D22BCF0"/>
    <w:lvl w:ilvl="0" w:tplc="6CB6F908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9B144C"/>
    <w:multiLevelType w:val="singleLevel"/>
    <w:tmpl w:val="498A965C"/>
    <w:lvl w:ilvl="0">
      <w:start w:val="1"/>
      <w:numFmt w:val="decimal"/>
      <w:pStyle w:val="FR1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37" w15:restartNumberingAfterBreak="0">
    <w:nsid w:val="2D485560"/>
    <w:multiLevelType w:val="multilevel"/>
    <w:tmpl w:val="A55A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0"/>
        <w:szCs w:val="20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2FC72211"/>
    <w:multiLevelType w:val="multilevel"/>
    <w:tmpl w:val="48B23EB0"/>
    <w:name w:val="WW8Num2927222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30027DA3"/>
    <w:multiLevelType w:val="multilevel"/>
    <w:tmpl w:val="A01AA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3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0"/>
        <w:szCs w:val="20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30D930C8"/>
    <w:multiLevelType w:val="multilevel"/>
    <w:tmpl w:val="111CCCD6"/>
    <w:lvl w:ilvl="0">
      <w:start w:val="1"/>
      <w:numFmt w:val="decimal"/>
      <w:lvlText w:val="%1)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1" w15:restartNumberingAfterBreak="0">
    <w:nsid w:val="33917549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34CD47E9"/>
    <w:multiLevelType w:val="multilevel"/>
    <w:tmpl w:val="EB2A6318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43" w15:restartNumberingAfterBreak="0">
    <w:nsid w:val="36B625DE"/>
    <w:multiLevelType w:val="multilevel"/>
    <w:tmpl w:val="15AE0D6E"/>
    <w:lvl w:ilvl="0">
      <w:start w:val="1"/>
      <w:numFmt w:val="bullet"/>
      <w:pStyle w:val="Styl4"/>
      <w:lvlText w:val=""/>
      <w:lvlJc w:val="left"/>
      <w:pPr>
        <w:tabs>
          <w:tab w:val="num" w:pos="1416"/>
        </w:tabs>
        <w:ind w:left="1416" w:firstLine="0"/>
      </w:pPr>
      <w:rPr>
        <w:rFonts w:ascii="Symbol" w:hAnsi="Symbol" w:hint="default"/>
        <w:color w:val="4F81BD"/>
        <w:sz w:val="24"/>
      </w:rPr>
    </w:lvl>
    <w:lvl w:ilvl="1">
      <w:start w:val="1"/>
      <w:numFmt w:val="bullet"/>
      <w:lvlText w:val=""/>
      <w:lvlJc w:val="left"/>
      <w:pPr>
        <w:tabs>
          <w:tab w:val="num" w:pos="2065"/>
        </w:tabs>
        <w:ind w:left="1983" w:firstLine="0"/>
      </w:pPr>
      <w:rPr>
        <w:rFonts w:ascii="Wingdings" w:hAnsi="Wingdings" w:hint="default"/>
        <w:color w:val="4F81BD"/>
        <w:sz w:val="24"/>
      </w:rPr>
    </w:lvl>
    <w:lvl w:ilvl="2">
      <w:start w:val="1"/>
      <w:numFmt w:val="bullet"/>
      <w:lvlText w:val=""/>
      <w:lvlJc w:val="left"/>
      <w:pPr>
        <w:tabs>
          <w:tab w:val="num" w:pos="2785"/>
        </w:tabs>
        <w:ind w:left="2785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25"/>
        </w:tabs>
        <w:ind w:left="4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45"/>
        </w:tabs>
        <w:ind w:left="49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65"/>
        </w:tabs>
        <w:ind w:left="56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85"/>
        </w:tabs>
        <w:ind w:left="6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05"/>
        </w:tabs>
        <w:ind w:left="7105" w:hanging="360"/>
      </w:pPr>
      <w:rPr>
        <w:rFonts w:ascii="Wingdings" w:hAnsi="Wingdings" w:hint="default"/>
      </w:rPr>
    </w:lvl>
  </w:abstractNum>
  <w:abstractNum w:abstractNumId="44" w15:restartNumberingAfterBreak="0">
    <w:nsid w:val="372A725C"/>
    <w:multiLevelType w:val="hybridMultilevel"/>
    <w:tmpl w:val="EC82B740"/>
    <w:lvl w:ilvl="0" w:tplc="B90EFD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A00453"/>
    <w:multiLevelType w:val="hybridMultilevel"/>
    <w:tmpl w:val="01A8FCD8"/>
    <w:lvl w:ilvl="0" w:tplc="B55AE902">
      <w:start w:val="4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8F96D8C"/>
    <w:multiLevelType w:val="hybridMultilevel"/>
    <w:tmpl w:val="2004AC6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615C74"/>
    <w:multiLevelType w:val="multilevel"/>
    <w:tmpl w:val="51FA5EA0"/>
    <w:lvl w:ilvl="0">
      <w:start w:val="1"/>
      <w:numFmt w:val="decimal"/>
      <w:pStyle w:val="Listanumerowana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firstLine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8" w15:restartNumberingAfterBreak="0">
    <w:nsid w:val="47654363"/>
    <w:multiLevelType w:val="hybridMultilevel"/>
    <w:tmpl w:val="50868C48"/>
    <w:lvl w:ilvl="0" w:tplc="2E2CBCC2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9A0A74"/>
    <w:multiLevelType w:val="hybridMultilevel"/>
    <w:tmpl w:val="6B1219D2"/>
    <w:lvl w:ilvl="0" w:tplc="DF74F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B8E7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A5E3AC6"/>
    <w:multiLevelType w:val="hybridMultilevel"/>
    <w:tmpl w:val="A54E111C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D68141C">
      <w:start w:val="1"/>
      <w:numFmt w:val="decimal"/>
      <w:lvlText w:val="%4)"/>
      <w:lvlJc w:val="left"/>
      <w:pPr>
        <w:ind w:left="928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FB4704"/>
    <w:multiLevelType w:val="hybridMultilevel"/>
    <w:tmpl w:val="37B6B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7A1589"/>
    <w:multiLevelType w:val="multilevel"/>
    <w:tmpl w:val="C3B22468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4"/>
      <w:numFmt w:val="decimal"/>
      <w:lvlText w:val="%2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  <w:rPr>
        <w:rFonts w:hint="default"/>
        <w:lang w:val="pl-PL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53" w15:restartNumberingAfterBreak="0">
    <w:nsid w:val="4EEC0646"/>
    <w:multiLevelType w:val="multilevel"/>
    <w:tmpl w:val="FE0E1BE8"/>
    <w:name w:val="WW8Num29272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8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4" w15:restartNumberingAfterBreak="0">
    <w:nsid w:val="50D67705"/>
    <w:multiLevelType w:val="hybridMultilevel"/>
    <w:tmpl w:val="3474D2D4"/>
    <w:lvl w:ilvl="0" w:tplc="7338A380">
      <w:start w:val="2"/>
      <w:numFmt w:val="decimal"/>
      <w:pStyle w:val="Tabela"/>
      <w:lvlText w:val="%1. "/>
      <w:lvlJc w:val="left"/>
      <w:pPr>
        <w:tabs>
          <w:tab w:val="num" w:pos="757"/>
        </w:tabs>
        <w:ind w:left="757" w:hanging="397"/>
      </w:pPr>
      <w:rPr>
        <w:rFonts w:ascii="Arial" w:hAnsi="Arial" w:cs="Arial" w:hint="default"/>
        <w:b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4026" w:hanging="360"/>
      </w:pPr>
    </w:lvl>
    <w:lvl w:ilvl="7" w:tplc="04150019" w:tentative="1">
      <w:start w:val="1"/>
      <w:numFmt w:val="lowerLetter"/>
      <w:lvlText w:val="%8."/>
      <w:lvlJc w:val="left"/>
      <w:pPr>
        <w:ind w:left="4746" w:hanging="180"/>
      </w:pPr>
    </w:lvl>
    <w:lvl w:ilvl="8" w:tplc="0415001B" w:tentative="1">
      <w:start w:val="1"/>
      <w:numFmt w:val="lowerRoman"/>
      <w:lvlText w:val="%9."/>
      <w:lvlJc w:val="right"/>
      <w:pPr>
        <w:ind w:left="5466" w:hanging="360"/>
      </w:pPr>
    </w:lvl>
  </w:abstractNum>
  <w:abstractNum w:abstractNumId="55" w15:restartNumberingAfterBreak="0">
    <w:nsid w:val="532A26F0"/>
    <w:multiLevelType w:val="multilevel"/>
    <w:tmpl w:val="AD04F0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6" w15:restartNumberingAfterBreak="0">
    <w:nsid w:val="54465328"/>
    <w:multiLevelType w:val="multilevel"/>
    <w:tmpl w:val="B8E2635A"/>
    <w:styleLink w:val="Styl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54946F97"/>
    <w:multiLevelType w:val="singleLevel"/>
    <w:tmpl w:val="17BABD9E"/>
    <w:lvl w:ilvl="0">
      <w:start w:val="1"/>
      <w:numFmt w:val="bullet"/>
      <w:pStyle w:val="Podpunktnumerowan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 w15:restartNumberingAfterBreak="0">
    <w:nsid w:val="56123DF8"/>
    <w:multiLevelType w:val="hybridMultilevel"/>
    <w:tmpl w:val="59E86E30"/>
    <w:name w:val="WW8Num1623222222222222222223333222222222222222222222222"/>
    <w:lvl w:ilvl="0" w:tplc="EF3A0B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66404B2"/>
    <w:multiLevelType w:val="hybridMultilevel"/>
    <w:tmpl w:val="434C1A02"/>
    <w:lvl w:ilvl="0" w:tplc="F4EA56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7011BC7"/>
    <w:multiLevelType w:val="hybridMultilevel"/>
    <w:tmpl w:val="6988E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4F2D7A"/>
    <w:multiLevelType w:val="hybridMultilevel"/>
    <w:tmpl w:val="CCDA803E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pStyle w:val="StylNagwek4Interlinia15wiersza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9D80D30"/>
    <w:multiLevelType w:val="multilevel"/>
    <w:tmpl w:val="0A3630E4"/>
    <w:name w:val="WW8Num162322222222222222222333322222222222222222222222222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  <w:lang w:val="pl-PL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63" w15:restartNumberingAfterBreak="0">
    <w:nsid w:val="5A0C411D"/>
    <w:multiLevelType w:val="hybridMultilevel"/>
    <w:tmpl w:val="53765F98"/>
    <w:lvl w:ilvl="0" w:tplc="FCA25F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A7E66C9"/>
    <w:multiLevelType w:val="multilevel"/>
    <w:tmpl w:val="364449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5" w15:restartNumberingAfterBreak="0">
    <w:nsid w:val="5C5F0168"/>
    <w:multiLevelType w:val="hybridMultilevel"/>
    <w:tmpl w:val="52842B7A"/>
    <w:lvl w:ilvl="0" w:tplc="B89E1B10">
      <w:start w:val="2"/>
      <w:numFmt w:val="decimal"/>
      <w:lvlText w:val="%1)"/>
      <w:lvlJc w:val="left"/>
      <w:pPr>
        <w:ind w:left="740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1095C29"/>
    <w:multiLevelType w:val="multilevel"/>
    <w:tmpl w:val="43CC5012"/>
    <w:name w:val="WW8Num292722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7" w15:restartNumberingAfterBreak="0">
    <w:nsid w:val="62AA4D3C"/>
    <w:multiLevelType w:val="hybridMultilevel"/>
    <w:tmpl w:val="9D9E49E8"/>
    <w:lvl w:ilvl="0" w:tplc="EB18A83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4A426C4"/>
    <w:multiLevelType w:val="hybridMultilevel"/>
    <w:tmpl w:val="AF863C7A"/>
    <w:lvl w:ilvl="0" w:tplc="BF9C37BE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8E62D40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98C8975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EB33A6"/>
    <w:multiLevelType w:val="hybridMultilevel"/>
    <w:tmpl w:val="864464BE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67FC6A6C"/>
    <w:multiLevelType w:val="hybridMultilevel"/>
    <w:tmpl w:val="BD807732"/>
    <w:lvl w:ilvl="0" w:tplc="2EEEDF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96405D"/>
    <w:multiLevelType w:val="multilevel"/>
    <w:tmpl w:val="156E938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0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6AD83018"/>
    <w:multiLevelType w:val="hybridMultilevel"/>
    <w:tmpl w:val="467217CE"/>
    <w:lvl w:ilvl="0" w:tplc="8C56638A">
      <w:start w:val="1"/>
      <w:numFmt w:val="decimal"/>
      <w:lvlText w:val="%1."/>
      <w:lvlJc w:val="left"/>
      <w:pPr>
        <w:ind w:left="2880" w:hanging="360"/>
      </w:pPr>
      <w:rPr>
        <w:rFonts w:ascii="Arial" w:eastAsia="Times New Roman" w:hAnsi="Arial" w:cs="Arial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3" w15:restartNumberingAfterBreak="0">
    <w:nsid w:val="6C7C2E01"/>
    <w:multiLevelType w:val="multilevel"/>
    <w:tmpl w:val="3CDAE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 w15:restartNumberingAfterBreak="0">
    <w:nsid w:val="6E7B3DF2"/>
    <w:multiLevelType w:val="hybridMultilevel"/>
    <w:tmpl w:val="C68ED114"/>
    <w:lvl w:ilvl="0" w:tplc="FB4C20DA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  <w:lvl w:ilvl="1" w:tplc="04150019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  <w:u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04131C2"/>
    <w:multiLevelType w:val="hybridMultilevel"/>
    <w:tmpl w:val="3C82AC4A"/>
    <w:lvl w:ilvl="0" w:tplc="98CA1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0E24CF4"/>
    <w:multiLevelType w:val="hybridMultilevel"/>
    <w:tmpl w:val="00424654"/>
    <w:lvl w:ilvl="0" w:tplc="DDE66EAE">
      <w:start w:val="1"/>
      <w:numFmt w:val="bullet"/>
      <w:lvlText w:val=""/>
      <w:lvlJc w:val="left"/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F82CA0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8" w15:restartNumberingAfterBreak="0">
    <w:nsid w:val="72102418"/>
    <w:multiLevelType w:val="hybridMultilevel"/>
    <w:tmpl w:val="C86A0F58"/>
    <w:name w:val="WW8Num28222"/>
    <w:lvl w:ilvl="0" w:tplc="65002044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34587"/>
    <w:multiLevelType w:val="multilevel"/>
    <w:tmpl w:val="3D266B14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113"/>
      </w:pPr>
      <w:rPr>
        <w:rFonts w:hint="default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0" w15:restartNumberingAfterBreak="0">
    <w:nsid w:val="73FC5158"/>
    <w:multiLevelType w:val="hybridMultilevel"/>
    <w:tmpl w:val="CC4ADB5E"/>
    <w:lvl w:ilvl="0" w:tplc="581470D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4937DBD"/>
    <w:multiLevelType w:val="hybridMultilevel"/>
    <w:tmpl w:val="2B78EEB4"/>
    <w:name w:val="WW8Num162322222222222222222333322222222222222222222222222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75616355"/>
    <w:multiLevelType w:val="hybridMultilevel"/>
    <w:tmpl w:val="4D3C7038"/>
    <w:lvl w:ilvl="0" w:tplc="B6FEDAA8">
      <w:start w:val="2"/>
      <w:numFmt w:val="decimal"/>
      <w:lvlText w:val="%1)"/>
      <w:lvlJc w:val="left"/>
      <w:pPr>
        <w:tabs>
          <w:tab w:val="num" w:pos="777"/>
        </w:tabs>
        <w:ind w:left="777" w:hanging="36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44632C"/>
    <w:multiLevelType w:val="hybridMultilevel"/>
    <w:tmpl w:val="C6203DBE"/>
    <w:lvl w:ilvl="0" w:tplc="5BCAC8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104C2B"/>
    <w:multiLevelType w:val="hybridMultilevel"/>
    <w:tmpl w:val="F892B82C"/>
    <w:lvl w:ilvl="0" w:tplc="126289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5" w15:restartNumberingAfterBreak="0">
    <w:nsid w:val="781C1D58"/>
    <w:multiLevelType w:val="hybridMultilevel"/>
    <w:tmpl w:val="F1FE25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DD0074"/>
    <w:multiLevelType w:val="hybridMultilevel"/>
    <w:tmpl w:val="165E6926"/>
    <w:lvl w:ilvl="0" w:tplc="086C8920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9764AF"/>
    <w:multiLevelType w:val="hybridMultilevel"/>
    <w:tmpl w:val="4C920660"/>
    <w:lvl w:ilvl="0" w:tplc="DBAA8CF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7ACD5BCF"/>
    <w:multiLevelType w:val="hybridMultilevel"/>
    <w:tmpl w:val="E7EC0C80"/>
    <w:lvl w:ilvl="0" w:tplc="DD824FDE">
      <w:start w:val="1"/>
      <w:numFmt w:val="decimal"/>
      <w:lvlText w:val="%1)"/>
      <w:lvlJc w:val="left"/>
      <w:pPr>
        <w:ind w:left="705" w:hanging="405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9" w15:restartNumberingAfterBreak="0">
    <w:nsid w:val="7BAB1DA5"/>
    <w:multiLevelType w:val="singleLevel"/>
    <w:tmpl w:val="9630367A"/>
    <w:lvl w:ilvl="0">
      <w:start w:val="1"/>
      <w:numFmt w:val="decimal"/>
      <w:pStyle w:val="Punktnumerowany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90" w15:restartNumberingAfterBreak="0">
    <w:nsid w:val="7BED0CB0"/>
    <w:multiLevelType w:val="multilevel"/>
    <w:tmpl w:val="3A94A964"/>
    <w:name w:val="WW8Num2923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ascii="Arial" w:eastAsia="Times New Roman" w:hAnsi="Arial" w:cs="Arial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1" w15:restartNumberingAfterBreak="0">
    <w:nsid w:val="7DC94F1F"/>
    <w:multiLevelType w:val="hybridMultilevel"/>
    <w:tmpl w:val="D696B1BC"/>
    <w:lvl w:ilvl="0" w:tplc="7D6E76A2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F656DC1C">
      <w:start w:val="1"/>
      <w:numFmt w:val="decimal"/>
      <w:lvlText w:val="%2)"/>
      <w:lvlJc w:val="left"/>
      <w:pPr>
        <w:ind w:left="207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2" w15:restartNumberingAfterBreak="0">
    <w:nsid w:val="7DDA70D7"/>
    <w:multiLevelType w:val="hybridMultilevel"/>
    <w:tmpl w:val="F974931A"/>
    <w:lvl w:ilvl="0" w:tplc="B608FE40">
      <w:start w:val="1"/>
      <w:numFmt w:val="bullet"/>
      <w:lvlText w:val=""/>
      <w:lvlJc w:val="left"/>
      <w:pPr>
        <w:ind w:left="1222" w:hanging="360"/>
      </w:pPr>
      <w:rPr>
        <w:rFonts w:ascii="Arial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3" w15:restartNumberingAfterBreak="0">
    <w:nsid w:val="7F0E0ABE"/>
    <w:multiLevelType w:val="multilevel"/>
    <w:tmpl w:val="CF62A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9"/>
    <w:lvlOverride w:ilvl="0">
      <w:lvl w:ilvl="0">
        <w:start w:val="2"/>
        <w:numFmt w:val="decimal"/>
        <w:lvlText w:val="%1) "/>
        <w:legacy w:legacy="1" w:legacySpace="0" w:legacyIndent="283"/>
        <w:lvlJc w:val="left"/>
        <w:pPr>
          <w:ind w:left="425" w:hanging="283"/>
        </w:pPr>
        <w:rPr>
          <w:rFonts w:ascii="Arial" w:hAnsi="Arial" w:cs="Arial" w:hint="default"/>
          <w:b w:val="0"/>
          <w:i w:val="0"/>
          <w:sz w:val="20"/>
          <w:u w:val="none"/>
        </w:rPr>
      </w:lvl>
    </w:lvlOverride>
  </w:num>
  <w:num w:numId="2">
    <w:abstractNumId w:val="74"/>
  </w:num>
  <w:num w:numId="3">
    <w:abstractNumId w:val="89"/>
  </w:num>
  <w:num w:numId="4">
    <w:abstractNumId w:val="57"/>
  </w:num>
  <w:num w:numId="5">
    <w:abstractNumId w:val="54"/>
  </w:num>
  <w:num w:numId="6">
    <w:abstractNumId w:val="36"/>
  </w:num>
  <w:num w:numId="7">
    <w:abstractNumId w:val="4"/>
  </w:num>
  <w:num w:numId="8">
    <w:abstractNumId w:val="87"/>
  </w:num>
  <w:num w:numId="9">
    <w:abstractNumId w:val="44"/>
  </w:num>
  <w:num w:numId="10">
    <w:abstractNumId w:val="20"/>
  </w:num>
  <w:num w:numId="11">
    <w:abstractNumId w:val="30"/>
  </w:num>
  <w:num w:numId="12">
    <w:abstractNumId w:val="52"/>
  </w:num>
  <w:num w:numId="13">
    <w:abstractNumId w:val="88"/>
  </w:num>
  <w:num w:numId="14">
    <w:abstractNumId w:val="79"/>
  </w:num>
  <w:num w:numId="15">
    <w:abstractNumId w:val="72"/>
  </w:num>
  <w:num w:numId="16">
    <w:abstractNumId w:val="43"/>
  </w:num>
  <w:num w:numId="17">
    <w:abstractNumId w:val="41"/>
  </w:num>
  <w:num w:numId="18">
    <w:abstractNumId w:val="77"/>
  </w:num>
  <w:num w:numId="19">
    <w:abstractNumId w:val="61"/>
  </w:num>
  <w:num w:numId="20">
    <w:abstractNumId w:val="56"/>
  </w:num>
  <w:num w:numId="21">
    <w:abstractNumId w:val="47"/>
  </w:num>
  <w:num w:numId="22">
    <w:abstractNumId w:val="1"/>
  </w:num>
  <w:num w:numId="23">
    <w:abstractNumId w:val="0"/>
  </w:num>
  <w:num w:numId="24">
    <w:abstractNumId w:val="92"/>
  </w:num>
  <w:num w:numId="25">
    <w:abstractNumId w:val="40"/>
    <w:lvlOverride w:ilvl="0">
      <w:lvl w:ilvl="0">
        <w:start w:val="1"/>
        <w:numFmt w:val="decimal"/>
        <w:lvlText w:val="%1)"/>
        <w:lvlJc w:val="left"/>
        <w:pPr>
          <w:tabs>
            <w:tab w:val="num" w:pos="720"/>
          </w:tabs>
          <w:ind w:left="36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26">
    <w:abstractNumId w:val="59"/>
  </w:num>
  <w:num w:numId="27">
    <w:abstractNumId w:val="64"/>
  </w:num>
  <w:num w:numId="28">
    <w:abstractNumId w:val="70"/>
  </w:num>
  <w:num w:numId="29">
    <w:abstractNumId w:val="46"/>
  </w:num>
  <w:num w:numId="30">
    <w:abstractNumId w:val="22"/>
  </w:num>
  <w:num w:numId="31">
    <w:abstractNumId w:val="85"/>
  </w:num>
  <w:num w:numId="32">
    <w:abstractNumId w:val="50"/>
  </w:num>
  <w:num w:numId="33">
    <w:abstractNumId w:val="34"/>
  </w:num>
  <w:num w:numId="34">
    <w:abstractNumId w:val="71"/>
  </w:num>
  <w:num w:numId="35">
    <w:abstractNumId w:val="16"/>
  </w:num>
  <w:num w:numId="36">
    <w:abstractNumId w:val="51"/>
  </w:num>
  <w:num w:numId="37">
    <w:abstractNumId w:val="68"/>
  </w:num>
  <w:num w:numId="38">
    <w:abstractNumId w:val="84"/>
  </w:num>
  <w:num w:numId="39">
    <w:abstractNumId w:val="82"/>
  </w:num>
  <w:num w:numId="40">
    <w:abstractNumId w:val="93"/>
  </w:num>
  <w:num w:numId="41">
    <w:abstractNumId w:val="91"/>
  </w:num>
  <w:num w:numId="42">
    <w:abstractNumId w:val="69"/>
  </w:num>
  <w:num w:numId="43">
    <w:abstractNumId w:val="49"/>
  </w:num>
  <w:num w:numId="44">
    <w:abstractNumId w:val="48"/>
  </w:num>
  <w:num w:numId="45">
    <w:abstractNumId w:val="35"/>
  </w:num>
  <w:num w:numId="46">
    <w:abstractNumId w:val="19"/>
  </w:num>
  <w:num w:numId="47">
    <w:abstractNumId w:val="60"/>
  </w:num>
  <w:num w:numId="48">
    <w:abstractNumId w:val="27"/>
  </w:num>
  <w:num w:numId="49">
    <w:abstractNumId w:val="13"/>
  </w:num>
  <w:num w:numId="50">
    <w:abstractNumId w:val="80"/>
  </w:num>
  <w:num w:numId="51">
    <w:abstractNumId w:val="14"/>
  </w:num>
  <w:num w:numId="52">
    <w:abstractNumId w:val="26"/>
  </w:num>
  <w:num w:numId="53">
    <w:abstractNumId w:val="37"/>
  </w:num>
  <w:num w:numId="54">
    <w:abstractNumId w:val="28"/>
  </w:num>
  <w:num w:numId="55">
    <w:abstractNumId w:val="55"/>
  </w:num>
  <w:num w:numId="56">
    <w:abstractNumId w:val="17"/>
  </w:num>
  <w:num w:numId="57">
    <w:abstractNumId w:val="42"/>
  </w:num>
  <w:num w:numId="58">
    <w:abstractNumId w:val="12"/>
  </w:num>
  <w:num w:numId="59">
    <w:abstractNumId w:val="39"/>
  </w:num>
  <w:num w:numId="60">
    <w:abstractNumId w:val="24"/>
  </w:num>
  <w:num w:numId="61">
    <w:abstractNumId w:val="65"/>
  </w:num>
  <w:num w:numId="62">
    <w:abstractNumId w:val="23"/>
  </w:num>
  <w:num w:numId="63">
    <w:abstractNumId w:val="24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568" w:hanging="283"/>
        </w:pPr>
        <w:rPr>
          <w:rFonts w:ascii="Arial" w:hAnsi="Arial" w:cs="Arial" w:hint="default"/>
          <w:b w:val="0"/>
          <w:i w:val="0"/>
          <w:sz w:val="20"/>
          <w:szCs w:val="20"/>
        </w:rPr>
      </w:lvl>
    </w:lvlOverride>
  </w:num>
  <w:num w:numId="64">
    <w:abstractNumId w:val="86"/>
  </w:num>
  <w:num w:numId="65">
    <w:abstractNumId w:val="83"/>
  </w:num>
  <w:num w:numId="66">
    <w:abstractNumId w:val="63"/>
  </w:num>
  <w:num w:numId="67">
    <w:abstractNumId w:val="45"/>
  </w:num>
  <w:num w:numId="68">
    <w:abstractNumId w:val="76"/>
  </w:num>
  <w:num w:numId="69">
    <w:abstractNumId w:val="67"/>
  </w:num>
  <w:num w:numId="70">
    <w:abstractNumId w:val="73"/>
  </w:num>
  <w:num w:numId="7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75"/>
  </w:num>
  <w:num w:numId="77">
    <w:abstractNumId w:val="76"/>
  </w:num>
  <w:num w:numId="78">
    <w:abstractNumId w:val="18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8E6AC21F-0E94-4E0F-8F68-2AED2594B14F}"/>
  </w:docVars>
  <w:rsids>
    <w:rsidRoot w:val="006611B1"/>
    <w:rsid w:val="00000A19"/>
    <w:rsid w:val="00000B65"/>
    <w:rsid w:val="00000C91"/>
    <w:rsid w:val="00000DDA"/>
    <w:rsid w:val="00001033"/>
    <w:rsid w:val="000014B3"/>
    <w:rsid w:val="0000158B"/>
    <w:rsid w:val="0000181B"/>
    <w:rsid w:val="00001D58"/>
    <w:rsid w:val="00002064"/>
    <w:rsid w:val="0000226F"/>
    <w:rsid w:val="000022FF"/>
    <w:rsid w:val="0000266A"/>
    <w:rsid w:val="0000270B"/>
    <w:rsid w:val="00002F56"/>
    <w:rsid w:val="0000332A"/>
    <w:rsid w:val="00003700"/>
    <w:rsid w:val="00004157"/>
    <w:rsid w:val="0000500C"/>
    <w:rsid w:val="00005126"/>
    <w:rsid w:val="0000559D"/>
    <w:rsid w:val="00005981"/>
    <w:rsid w:val="000059BA"/>
    <w:rsid w:val="000063B2"/>
    <w:rsid w:val="00006522"/>
    <w:rsid w:val="000065FC"/>
    <w:rsid w:val="000067AE"/>
    <w:rsid w:val="00006FB9"/>
    <w:rsid w:val="00007452"/>
    <w:rsid w:val="000077F1"/>
    <w:rsid w:val="000078E0"/>
    <w:rsid w:val="00010639"/>
    <w:rsid w:val="00010A1F"/>
    <w:rsid w:val="00010B87"/>
    <w:rsid w:val="00010DFD"/>
    <w:rsid w:val="0001100C"/>
    <w:rsid w:val="000114D7"/>
    <w:rsid w:val="000119F8"/>
    <w:rsid w:val="00011C0C"/>
    <w:rsid w:val="00012428"/>
    <w:rsid w:val="00013459"/>
    <w:rsid w:val="00013486"/>
    <w:rsid w:val="00013E3F"/>
    <w:rsid w:val="00013F48"/>
    <w:rsid w:val="000149E3"/>
    <w:rsid w:val="000160E3"/>
    <w:rsid w:val="000167E5"/>
    <w:rsid w:val="00016CF7"/>
    <w:rsid w:val="00016FCE"/>
    <w:rsid w:val="000178B0"/>
    <w:rsid w:val="00020ED8"/>
    <w:rsid w:val="000213DF"/>
    <w:rsid w:val="00021488"/>
    <w:rsid w:val="000216C6"/>
    <w:rsid w:val="00021CEF"/>
    <w:rsid w:val="00021E43"/>
    <w:rsid w:val="00022302"/>
    <w:rsid w:val="00022422"/>
    <w:rsid w:val="00022807"/>
    <w:rsid w:val="00022984"/>
    <w:rsid w:val="00022C00"/>
    <w:rsid w:val="00023884"/>
    <w:rsid w:val="00023DD4"/>
    <w:rsid w:val="00023E87"/>
    <w:rsid w:val="0002459D"/>
    <w:rsid w:val="0002480A"/>
    <w:rsid w:val="00024A02"/>
    <w:rsid w:val="00025AFF"/>
    <w:rsid w:val="00025EC2"/>
    <w:rsid w:val="00025F0E"/>
    <w:rsid w:val="0002747F"/>
    <w:rsid w:val="000279E3"/>
    <w:rsid w:val="00027ADB"/>
    <w:rsid w:val="00030058"/>
    <w:rsid w:val="00030470"/>
    <w:rsid w:val="000307A6"/>
    <w:rsid w:val="00030842"/>
    <w:rsid w:val="00030A8D"/>
    <w:rsid w:val="00030B21"/>
    <w:rsid w:val="00030B85"/>
    <w:rsid w:val="00030D88"/>
    <w:rsid w:val="0003152A"/>
    <w:rsid w:val="0003165E"/>
    <w:rsid w:val="000321DD"/>
    <w:rsid w:val="00032405"/>
    <w:rsid w:val="000333B0"/>
    <w:rsid w:val="00033A04"/>
    <w:rsid w:val="00033AEF"/>
    <w:rsid w:val="00033DDB"/>
    <w:rsid w:val="00033F27"/>
    <w:rsid w:val="00034753"/>
    <w:rsid w:val="000347F7"/>
    <w:rsid w:val="00034AA6"/>
    <w:rsid w:val="000351F3"/>
    <w:rsid w:val="000356ED"/>
    <w:rsid w:val="00035898"/>
    <w:rsid w:val="00035D6C"/>
    <w:rsid w:val="00035F86"/>
    <w:rsid w:val="0003605F"/>
    <w:rsid w:val="000363BD"/>
    <w:rsid w:val="0003693F"/>
    <w:rsid w:val="00036961"/>
    <w:rsid w:val="000369E0"/>
    <w:rsid w:val="00036C48"/>
    <w:rsid w:val="00036E22"/>
    <w:rsid w:val="000370B5"/>
    <w:rsid w:val="00037250"/>
    <w:rsid w:val="00037C07"/>
    <w:rsid w:val="0004015E"/>
    <w:rsid w:val="0004065C"/>
    <w:rsid w:val="000408EE"/>
    <w:rsid w:val="00040DF4"/>
    <w:rsid w:val="00040E09"/>
    <w:rsid w:val="00040F8A"/>
    <w:rsid w:val="000411BE"/>
    <w:rsid w:val="00041252"/>
    <w:rsid w:val="00041D1A"/>
    <w:rsid w:val="00041F18"/>
    <w:rsid w:val="00041FFF"/>
    <w:rsid w:val="00043979"/>
    <w:rsid w:val="00043A87"/>
    <w:rsid w:val="00043D31"/>
    <w:rsid w:val="00043E66"/>
    <w:rsid w:val="000440A3"/>
    <w:rsid w:val="00046047"/>
    <w:rsid w:val="00046166"/>
    <w:rsid w:val="00046E0A"/>
    <w:rsid w:val="00046E62"/>
    <w:rsid w:val="00046F62"/>
    <w:rsid w:val="0004761C"/>
    <w:rsid w:val="00047707"/>
    <w:rsid w:val="00047F46"/>
    <w:rsid w:val="000501ED"/>
    <w:rsid w:val="00050619"/>
    <w:rsid w:val="000509BE"/>
    <w:rsid w:val="000514AA"/>
    <w:rsid w:val="00051547"/>
    <w:rsid w:val="00051B01"/>
    <w:rsid w:val="00051F89"/>
    <w:rsid w:val="00052792"/>
    <w:rsid w:val="00052A5E"/>
    <w:rsid w:val="00052B07"/>
    <w:rsid w:val="00052EF7"/>
    <w:rsid w:val="000538CC"/>
    <w:rsid w:val="00053C80"/>
    <w:rsid w:val="000544D3"/>
    <w:rsid w:val="00054B85"/>
    <w:rsid w:val="0005519C"/>
    <w:rsid w:val="000553E9"/>
    <w:rsid w:val="00056257"/>
    <w:rsid w:val="000568CD"/>
    <w:rsid w:val="00056950"/>
    <w:rsid w:val="000569A2"/>
    <w:rsid w:val="00056DF5"/>
    <w:rsid w:val="00056E00"/>
    <w:rsid w:val="00057166"/>
    <w:rsid w:val="00057682"/>
    <w:rsid w:val="0005798C"/>
    <w:rsid w:val="000579BE"/>
    <w:rsid w:val="00060022"/>
    <w:rsid w:val="000606A2"/>
    <w:rsid w:val="0006081D"/>
    <w:rsid w:val="00060898"/>
    <w:rsid w:val="00060A33"/>
    <w:rsid w:val="00061098"/>
    <w:rsid w:val="000611EB"/>
    <w:rsid w:val="0006128A"/>
    <w:rsid w:val="0006157E"/>
    <w:rsid w:val="00061734"/>
    <w:rsid w:val="00061990"/>
    <w:rsid w:val="00061BC7"/>
    <w:rsid w:val="0006240C"/>
    <w:rsid w:val="00062C69"/>
    <w:rsid w:val="0006302A"/>
    <w:rsid w:val="000631F2"/>
    <w:rsid w:val="0006374F"/>
    <w:rsid w:val="00063C3A"/>
    <w:rsid w:val="000642FF"/>
    <w:rsid w:val="000643C0"/>
    <w:rsid w:val="00064517"/>
    <w:rsid w:val="000648D8"/>
    <w:rsid w:val="00065E13"/>
    <w:rsid w:val="00065FAF"/>
    <w:rsid w:val="0006642D"/>
    <w:rsid w:val="00066587"/>
    <w:rsid w:val="0006667B"/>
    <w:rsid w:val="0006679B"/>
    <w:rsid w:val="000669EF"/>
    <w:rsid w:val="00067393"/>
    <w:rsid w:val="000678E4"/>
    <w:rsid w:val="00067DF2"/>
    <w:rsid w:val="00067FAC"/>
    <w:rsid w:val="0007012F"/>
    <w:rsid w:val="00070737"/>
    <w:rsid w:val="000710E2"/>
    <w:rsid w:val="00071A7D"/>
    <w:rsid w:val="00071EE6"/>
    <w:rsid w:val="0007208A"/>
    <w:rsid w:val="0007217F"/>
    <w:rsid w:val="000728D6"/>
    <w:rsid w:val="00073F48"/>
    <w:rsid w:val="000749D1"/>
    <w:rsid w:val="000749F9"/>
    <w:rsid w:val="00075B5D"/>
    <w:rsid w:val="00075BEB"/>
    <w:rsid w:val="00075DC7"/>
    <w:rsid w:val="000763D1"/>
    <w:rsid w:val="00076831"/>
    <w:rsid w:val="000768B9"/>
    <w:rsid w:val="000769D7"/>
    <w:rsid w:val="00076E32"/>
    <w:rsid w:val="00076E86"/>
    <w:rsid w:val="00076FB0"/>
    <w:rsid w:val="00077AC9"/>
    <w:rsid w:val="00077B51"/>
    <w:rsid w:val="00080073"/>
    <w:rsid w:val="000800A4"/>
    <w:rsid w:val="00080ED6"/>
    <w:rsid w:val="00080F37"/>
    <w:rsid w:val="00080F47"/>
    <w:rsid w:val="00081611"/>
    <w:rsid w:val="00081AB8"/>
    <w:rsid w:val="00082100"/>
    <w:rsid w:val="00082508"/>
    <w:rsid w:val="00082AB5"/>
    <w:rsid w:val="00082B29"/>
    <w:rsid w:val="00082DDE"/>
    <w:rsid w:val="00082E31"/>
    <w:rsid w:val="00082F2F"/>
    <w:rsid w:val="000835EC"/>
    <w:rsid w:val="000836B1"/>
    <w:rsid w:val="00083989"/>
    <w:rsid w:val="00084220"/>
    <w:rsid w:val="000848D6"/>
    <w:rsid w:val="00084B99"/>
    <w:rsid w:val="00084C99"/>
    <w:rsid w:val="00084D35"/>
    <w:rsid w:val="00085154"/>
    <w:rsid w:val="000852FC"/>
    <w:rsid w:val="0008543B"/>
    <w:rsid w:val="0008568A"/>
    <w:rsid w:val="0008587F"/>
    <w:rsid w:val="00085B68"/>
    <w:rsid w:val="00085C81"/>
    <w:rsid w:val="00085DEA"/>
    <w:rsid w:val="0008643D"/>
    <w:rsid w:val="000866ED"/>
    <w:rsid w:val="00086953"/>
    <w:rsid w:val="00086A99"/>
    <w:rsid w:val="00086BD7"/>
    <w:rsid w:val="00086E2E"/>
    <w:rsid w:val="00086EA2"/>
    <w:rsid w:val="000871DE"/>
    <w:rsid w:val="000875F1"/>
    <w:rsid w:val="0008777D"/>
    <w:rsid w:val="000878BB"/>
    <w:rsid w:val="00087B92"/>
    <w:rsid w:val="000903AF"/>
    <w:rsid w:val="000905E5"/>
    <w:rsid w:val="0009064E"/>
    <w:rsid w:val="00090707"/>
    <w:rsid w:val="00090A1A"/>
    <w:rsid w:val="00090CE1"/>
    <w:rsid w:val="0009153A"/>
    <w:rsid w:val="000915F2"/>
    <w:rsid w:val="00092AC6"/>
    <w:rsid w:val="000930EF"/>
    <w:rsid w:val="0009329B"/>
    <w:rsid w:val="000934D9"/>
    <w:rsid w:val="000934DE"/>
    <w:rsid w:val="00093F37"/>
    <w:rsid w:val="0009433B"/>
    <w:rsid w:val="0009478F"/>
    <w:rsid w:val="00094B07"/>
    <w:rsid w:val="000956DA"/>
    <w:rsid w:val="0009572C"/>
    <w:rsid w:val="00095C48"/>
    <w:rsid w:val="00095CBE"/>
    <w:rsid w:val="00095E2C"/>
    <w:rsid w:val="00095FFE"/>
    <w:rsid w:val="000964BB"/>
    <w:rsid w:val="0009665D"/>
    <w:rsid w:val="00096B21"/>
    <w:rsid w:val="00097083"/>
    <w:rsid w:val="000976CE"/>
    <w:rsid w:val="0009772B"/>
    <w:rsid w:val="00097942"/>
    <w:rsid w:val="000A0D47"/>
    <w:rsid w:val="000A14F8"/>
    <w:rsid w:val="000A19BA"/>
    <w:rsid w:val="000A1BD4"/>
    <w:rsid w:val="000A2716"/>
    <w:rsid w:val="000A284C"/>
    <w:rsid w:val="000A2FDE"/>
    <w:rsid w:val="000A34C8"/>
    <w:rsid w:val="000A3AD2"/>
    <w:rsid w:val="000A4775"/>
    <w:rsid w:val="000A4A67"/>
    <w:rsid w:val="000A4C02"/>
    <w:rsid w:val="000A4CC3"/>
    <w:rsid w:val="000A5624"/>
    <w:rsid w:val="000A595B"/>
    <w:rsid w:val="000A5F3A"/>
    <w:rsid w:val="000A616D"/>
    <w:rsid w:val="000A6233"/>
    <w:rsid w:val="000A627E"/>
    <w:rsid w:val="000A6600"/>
    <w:rsid w:val="000A6646"/>
    <w:rsid w:val="000A6739"/>
    <w:rsid w:val="000A708F"/>
    <w:rsid w:val="000A71C7"/>
    <w:rsid w:val="000A76C6"/>
    <w:rsid w:val="000A7735"/>
    <w:rsid w:val="000A7C18"/>
    <w:rsid w:val="000A7CAC"/>
    <w:rsid w:val="000B08DA"/>
    <w:rsid w:val="000B0B3F"/>
    <w:rsid w:val="000B1DAB"/>
    <w:rsid w:val="000B20BE"/>
    <w:rsid w:val="000B22E5"/>
    <w:rsid w:val="000B29D9"/>
    <w:rsid w:val="000B2A6E"/>
    <w:rsid w:val="000B2E48"/>
    <w:rsid w:val="000B2E86"/>
    <w:rsid w:val="000B36C6"/>
    <w:rsid w:val="000B3832"/>
    <w:rsid w:val="000B3B08"/>
    <w:rsid w:val="000B4332"/>
    <w:rsid w:val="000B4BC5"/>
    <w:rsid w:val="000B50ED"/>
    <w:rsid w:val="000B52AE"/>
    <w:rsid w:val="000B53CA"/>
    <w:rsid w:val="000B5566"/>
    <w:rsid w:val="000B571D"/>
    <w:rsid w:val="000B5FBB"/>
    <w:rsid w:val="000B6FCE"/>
    <w:rsid w:val="000B6FF1"/>
    <w:rsid w:val="000B7054"/>
    <w:rsid w:val="000B7996"/>
    <w:rsid w:val="000B7A77"/>
    <w:rsid w:val="000C0283"/>
    <w:rsid w:val="000C08A3"/>
    <w:rsid w:val="000C0AF0"/>
    <w:rsid w:val="000C0B55"/>
    <w:rsid w:val="000C2177"/>
    <w:rsid w:val="000C2397"/>
    <w:rsid w:val="000C23FD"/>
    <w:rsid w:val="000C2539"/>
    <w:rsid w:val="000C3257"/>
    <w:rsid w:val="000C37C8"/>
    <w:rsid w:val="000C3D79"/>
    <w:rsid w:val="000C3E44"/>
    <w:rsid w:val="000C46F1"/>
    <w:rsid w:val="000C49C4"/>
    <w:rsid w:val="000C4ED3"/>
    <w:rsid w:val="000C53E3"/>
    <w:rsid w:val="000C5653"/>
    <w:rsid w:val="000C5A1E"/>
    <w:rsid w:val="000C5A99"/>
    <w:rsid w:val="000C5AD7"/>
    <w:rsid w:val="000C75A5"/>
    <w:rsid w:val="000C75A8"/>
    <w:rsid w:val="000C7AB5"/>
    <w:rsid w:val="000C7C9E"/>
    <w:rsid w:val="000D04E4"/>
    <w:rsid w:val="000D0565"/>
    <w:rsid w:val="000D0700"/>
    <w:rsid w:val="000D0E70"/>
    <w:rsid w:val="000D1815"/>
    <w:rsid w:val="000D1CBD"/>
    <w:rsid w:val="000D1CD8"/>
    <w:rsid w:val="000D1D32"/>
    <w:rsid w:val="000D1E6B"/>
    <w:rsid w:val="000D1FA7"/>
    <w:rsid w:val="000D2169"/>
    <w:rsid w:val="000D38BA"/>
    <w:rsid w:val="000D3D51"/>
    <w:rsid w:val="000D492D"/>
    <w:rsid w:val="000D4F67"/>
    <w:rsid w:val="000D54F1"/>
    <w:rsid w:val="000D5CDD"/>
    <w:rsid w:val="000D672C"/>
    <w:rsid w:val="000D6756"/>
    <w:rsid w:val="000D6F3C"/>
    <w:rsid w:val="000D7309"/>
    <w:rsid w:val="000D7B9C"/>
    <w:rsid w:val="000D7FD9"/>
    <w:rsid w:val="000E0165"/>
    <w:rsid w:val="000E1605"/>
    <w:rsid w:val="000E1764"/>
    <w:rsid w:val="000E178F"/>
    <w:rsid w:val="000E17B2"/>
    <w:rsid w:val="000E1915"/>
    <w:rsid w:val="000E19C5"/>
    <w:rsid w:val="000E1F5F"/>
    <w:rsid w:val="000E288C"/>
    <w:rsid w:val="000E2C4D"/>
    <w:rsid w:val="000E2E3F"/>
    <w:rsid w:val="000E2E5A"/>
    <w:rsid w:val="000E2E88"/>
    <w:rsid w:val="000E39AF"/>
    <w:rsid w:val="000E3C21"/>
    <w:rsid w:val="000E40E3"/>
    <w:rsid w:val="000E4198"/>
    <w:rsid w:val="000E487D"/>
    <w:rsid w:val="000E492A"/>
    <w:rsid w:val="000E4F56"/>
    <w:rsid w:val="000E53B2"/>
    <w:rsid w:val="000E5564"/>
    <w:rsid w:val="000E55FA"/>
    <w:rsid w:val="000E56DA"/>
    <w:rsid w:val="000E605A"/>
    <w:rsid w:val="000E6316"/>
    <w:rsid w:val="000E6D0A"/>
    <w:rsid w:val="000E6D72"/>
    <w:rsid w:val="000E6DA9"/>
    <w:rsid w:val="000E6E50"/>
    <w:rsid w:val="000E7982"/>
    <w:rsid w:val="000F01A1"/>
    <w:rsid w:val="000F0ADC"/>
    <w:rsid w:val="000F1440"/>
    <w:rsid w:val="000F14AC"/>
    <w:rsid w:val="000F1768"/>
    <w:rsid w:val="000F1D7C"/>
    <w:rsid w:val="000F1DC5"/>
    <w:rsid w:val="000F207E"/>
    <w:rsid w:val="000F20DC"/>
    <w:rsid w:val="000F2E1C"/>
    <w:rsid w:val="000F3D53"/>
    <w:rsid w:val="000F4075"/>
    <w:rsid w:val="000F40B3"/>
    <w:rsid w:val="000F461B"/>
    <w:rsid w:val="000F4683"/>
    <w:rsid w:val="000F49DD"/>
    <w:rsid w:val="000F4A71"/>
    <w:rsid w:val="000F4B01"/>
    <w:rsid w:val="000F4D3A"/>
    <w:rsid w:val="000F5BB8"/>
    <w:rsid w:val="000F5D08"/>
    <w:rsid w:val="000F6128"/>
    <w:rsid w:val="000F6730"/>
    <w:rsid w:val="000F6DDC"/>
    <w:rsid w:val="000F6F5C"/>
    <w:rsid w:val="000F74F3"/>
    <w:rsid w:val="000F74F8"/>
    <w:rsid w:val="000F7757"/>
    <w:rsid w:val="000F7C4B"/>
    <w:rsid w:val="000F7C6A"/>
    <w:rsid w:val="000F7D6F"/>
    <w:rsid w:val="000F7ED9"/>
    <w:rsid w:val="00100068"/>
    <w:rsid w:val="0010014C"/>
    <w:rsid w:val="00100222"/>
    <w:rsid w:val="0010044B"/>
    <w:rsid w:val="00100823"/>
    <w:rsid w:val="00100941"/>
    <w:rsid w:val="00100A10"/>
    <w:rsid w:val="00101321"/>
    <w:rsid w:val="00101572"/>
    <w:rsid w:val="00102021"/>
    <w:rsid w:val="00102254"/>
    <w:rsid w:val="0010240C"/>
    <w:rsid w:val="00102931"/>
    <w:rsid w:val="00102DD2"/>
    <w:rsid w:val="00102FF9"/>
    <w:rsid w:val="0010302C"/>
    <w:rsid w:val="00103788"/>
    <w:rsid w:val="00104208"/>
    <w:rsid w:val="00104526"/>
    <w:rsid w:val="001054D8"/>
    <w:rsid w:val="001059DC"/>
    <w:rsid w:val="00105A3E"/>
    <w:rsid w:val="00105C2F"/>
    <w:rsid w:val="001060A7"/>
    <w:rsid w:val="001060FB"/>
    <w:rsid w:val="001068C6"/>
    <w:rsid w:val="001068EF"/>
    <w:rsid w:val="00106A82"/>
    <w:rsid w:val="00106B03"/>
    <w:rsid w:val="00107949"/>
    <w:rsid w:val="00107A0E"/>
    <w:rsid w:val="00107A11"/>
    <w:rsid w:val="00107A50"/>
    <w:rsid w:val="00107F5A"/>
    <w:rsid w:val="001102FF"/>
    <w:rsid w:val="00110B13"/>
    <w:rsid w:val="00110E43"/>
    <w:rsid w:val="00111358"/>
    <w:rsid w:val="00111922"/>
    <w:rsid w:val="00111B35"/>
    <w:rsid w:val="001132C5"/>
    <w:rsid w:val="00113E7A"/>
    <w:rsid w:val="00114206"/>
    <w:rsid w:val="001145DF"/>
    <w:rsid w:val="00114A20"/>
    <w:rsid w:val="00114DD8"/>
    <w:rsid w:val="00114DEE"/>
    <w:rsid w:val="001151D7"/>
    <w:rsid w:val="00115378"/>
    <w:rsid w:val="00115857"/>
    <w:rsid w:val="00115D41"/>
    <w:rsid w:val="00116006"/>
    <w:rsid w:val="001167D9"/>
    <w:rsid w:val="001169F8"/>
    <w:rsid w:val="00116A36"/>
    <w:rsid w:val="001170B4"/>
    <w:rsid w:val="0011724C"/>
    <w:rsid w:val="001173B8"/>
    <w:rsid w:val="00117EF3"/>
    <w:rsid w:val="001201AB"/>
    <w:rsid w:val="0012050A"/>
    <w:rsid w:val="0012167A"/>
    <w:rsid w:val="00121944"/>
    <w:rsid w:val="00121E44"/>
    <w:rsid w:val="00121EBC"/>
    <w:rsid w:val="00122705"/>
    <w:rsid w:val="00122803"/>
    <w:rsid w:val="00122C30"/>
    <w:rsid w:val="00123210"/>
    <w:rsid w:val="001237F5"/>
    <w:rsid w:val="00124307"/>
    <w:rsid w:val="00124596"/>
    <w:rsid w:val="00124744"/>
    <w:rsid w:val="00124A96"/>
    <w:rsid w:val="00124B73"/>
    <w:rsid w:val="001251BE"/>
    <w:rsid w:val="00125552"/>
    <w:rsid w:val="00125821"/>
    <w:rsid w:val="00125936"/>
    <w:rsid w:val="00126467"/>
    <w:rsid w:val="00126C4A"/>
    <w:rsid w:val="00126E5E"/>
    <w:rsid w:val="00126F6A"/>
    <w:rsid w:val="0012727D"/>
    <w:rsid w:val="00127795"/>
    <w:rsid w:val="001278DF"/>
    <w:rsid w:val="00127B76"/>
    <w:rsid w:val="00127BA3"/>
    <w:rsid w:val="00127F77"/>
    <w:rsid w:val="001300E5"/>
    <w:rsid w:val="001301DA"/>
    <w:rsid w:val="00130669"/>
    <w:rsid w:val="00130A76"/>
    <w:rsid w:val="001314A7"/>
    <w:rsid w:val="001316FE"/>
    <w:rsid w:val="00131804"/>
    <w:rsid w:val="00132436"/>
    <w:rsid w:val="00132489"/>
    <w:rsid w:val="0013281F"/>
    <w:rsid w:val="00132C05"/>
    <w:rsid w:val="00133038"/>
    <w:rsid w:val="0013368D"/>
    <w:rsid w:val="001336DE"/>
    <w:rsid w:val="0013388A"/>
    <w:rsid w:val="00133E26"/>
    <w:rsid w:val="001342B7"/>
    <w:rsid w:val="0013454F"/>
    <w:rsid w:val="00134793"/>
    <w:rsid w:val="00134838"/>
    <w:rsid w:val="00134B9A"/>
    <w:rsid w:val="00134C61"/>
    <w:rsid w:val="00134E01"/>
    <w:rsid w:val="00134EA6"/>
    <w:rsid w:val="0013572D"/>
    <w:rsid w:val="0013580B"/>
    <w:rsid w:val="00135858"/>
    <w:rsid w:val="00135CE6"/>
    <w:rsid w:val="00135D65"/>
    <w:rsid w:val="00136933"/>
    <w:rsid w:val="00136F07"/>
    <w:rsid w:val="00137129"/>
    <w:rsid w:val="0014037D"/>
    <w:rsid w:val="00140E48"/>
    <w:rsid w:val="00141700"/>
    <w:rsid w:val="001417A2"/>
    <w:rsid w:val="00141DA9"/>
    <w:rsid w:val="001421D5"/>
    <w:rsid w:val="00142367"/>
    <w:rsid w:val="00142461"/>
    <w:rsid w:val="00142ABC"/>
    <w:rsid w:val="001435DB"/>
    <w:rsid w:val="00144224"/>
    <w:rsid w:val="001442BC"/>
    <w:rsid w:val="0014430F"/>
    <w:rsid w:val="00144612"/>
    <w:rsid w:val="00144655"/>
    <w:rsid w:val="001447DB"/>
    <w:rsid w:val="00144CD8"/>
    <w:rsid w:val="00144E4B"/>
    <w:rsid w:val="00145079"/>
    <w:rsid w:val="001451BD"/>
    <w:rsid w:val="00145E5B"/>
    <w:rsid w:val="00145F06"/>
    <w:rsid w:val="00146176"/>
    <w:rsid w:val="001469A6"/>
    <w:rsid w:val="00146D38"/>
    <w:rsid w:val="00147109"/>
    <w:rsid w:val="00147BA2"/>
    <w:rsid w:val="00147E8B"/>
    <w:rsid w:val="00150532"/>
    <w:rsid w:val="00150EE9"/>
    <w:rsid w:val="001512A9"/>
    <w:rsid w:val="001512DE"/>
    <w:rsid w:val="00151373"/>
    <w:rsid w:val="00151466"/>
    <w:rsid w:val="0015158C"/>
    <w:rsid w:val="001515E6"/>
    <w:rsid w:val="00151C55"/>
    <w:rsid w:val="00151EE4"/>
    <w:rsid w:val="00152ABA"/>
    <w:rsid w:val="00152CCC"/>
    <w:rsid w:val="0015310F"/>
    <w:rsid w:val="001533F6"/>
    <w:rsid w:val="001538AF"/>
    <w:rsid w:val="00153AB7"/>
    <w:rsid w:val="00153F4D"/>
    <w:rsid w:val="001550B8"/>
    <w:rsid w:val="00155434"/>
    <w:rsid w:val="001554A0"/>
    <w:rsid w:val="00155F23"/>
    <w:rsid w:val="0015629C"/>
    <w:rsid w:val="001562E2"/>
    <w:rsid w:val="00156467"/>
    <w:rsid w:val="00156DDF"/>
    <w:rsid w:val="00157250"/>
    <w:rsid w:val="001573F1"/>
    <w:rsid w:val="00157649"/>
    <w:rsid w:val="00157B45"/>
    <w:rsid w:val="00157BD2"/>
    <w:rsid w:val="00157F95"/>
    <w:rsid w:val="001608E7"/>
    <w:rsid w:val="00160A3D"/>
    <w:rsid w:val="00160DEA"/>
    <w:rsid w:val="00160E32"/>
    <w:rsid w:val="0016147C"/>
    <w:rsid w:val="00161914"/>
    <w:rsid w:val="001624D1"/>
    <w:rsid w:val="00162A28"/>
    <w:rsid w:val="0016354B"/>
    <w:rsid w:val="0016378A"/>
    <w:rsid w:val="00163D27"/>
    <w:rsid w:val="00164445"/>
    <w:rsid w:val="001645B1"/>
    <w:rsid w:val="001648CA"/>
    <w:rsid w:val="00164E89"/>
    <w:rsid w:val="00165074"/>
    <w:rsid w:val="00165BCE"/>
    <w:rsid w:val="00165CC9"/>
    <w:rsid w:val="0016623E"/>
    <w:rsid w:val="001666AD"/>
    <w:rsid w:val="00166A39"/>
    <w:rsid w:val="00166C71"/>
    <w:rsid w:val="00166DF8"/>
    <w:rsid w:val="00166E7D"/>
    <w:rsid w:val="00167013"/>
    <w:rsid w:val="00167618"/>
    <w:rsid w:val="00170236"/>
    <w:rsid w:val="00170CE0"/>
    <w:rsid w:val="001713E9"/>
    <w:rsid w:val="00171819"/>
    <w:rsid w:val="001721DC"/>
    <w:rsid w:val="00172C17"/>
    <w:rsid w:val="00172FE8"/>
    <w:rsid w:val="00173C56"/>
    <w:rsid w:val="00173CD0"/>
    <w:rsid w:val="001742F2"/>
    <w:rsid w:val="001743F2"/>
    <w:rsid w:val="00174A75"/>
    <w:rsid w:val="00175081"/>
    <w:rsid w:val="0017548D"/>
    <w:rsid w:val="00175E00"/>
    <w:rsid w:val="00176C08"/>
    <w:rsid w:val="00176D38"/>
    <w:rsid w:val="00176D3B"/>
    <w:rsid w:val="001774C2"/>
    <w:rsid w:val="00177ED1"/>
    <w:rsid w:val="00181667"/>
    <w:rsid w:val="001816CB"/>
    <w:rsid w:val="00181CC5"/>
    <w:rsid w:val="00181EF4"/>
    <w:rsid w:val="0018201E"/>
    <w:rsid w:val="0018209A"/>
    <w:rsid w:val="001821B5"/>
    <w:rsid w:val="001821D6"/>
    <w:rsid w:val="00182213"/>
    <w:rsid w:val="001822B4"/>
    <w:rsid w:val="001827F6"/>
    <w:rsid w:val="00182B97"/>
    <w:rsid w:val="00182E0B"/>
    <w:rsid w:val="00182E70"/>
    <w:rsid w:val="00182F66"/>
    <w:rsid w:val="001830E0"/>
    <w:rsid w:val="0018345D"/>
    <w:rsid w:val="001838B4"/>
    <w:rsid w:val="00183959"/>
    <w:rsid w:val="00183A32"/>
    <w:rsid w:val="00183C41"/>
    <w:rsid w:val="00183E27"/>
    <w:rsid w:val="00184807"/>
    <w:rsid w:val="00184917"/>
    <w:rsid w:val="00184B8B"/>
    <w:rsid w:val="00184CA3"/>
    <w:rsid w:val="00184F3C"/>
    <w:rsid w:val="001855A0"/>
    <w:rsid w:val="001856F6"/>
    <w:rsid w:val="0018593C"/>
    <w:rsid w:val="00185A1F"/>
    <w:rsid w:val="00186101"/>
    <w:rsid w:val="001865B7"/>
    <w:rsid w:val="00186836"/>
    <w:rsid w:val="00186A88"/>
    <w:rsid w:val="00186F51"/>
    <w:rsid w:val="0018725E"/>
    <w:rsid w:val="001875B7"/>
    <w:rsid w:val="00187607"/>
    <w:rsid w:val="00187C04"/>
    <w:rsid w:val="001900A1"/>
    <w:rsid w:val="0019022B"/>
    <w:rsid w:val="00190A7E"/>
    <w:rsid w:val="001911B1"/>
    <w:rsid w:val="0019164B"/>
    <w:rsid w:val="00191DFB"/>
    <w:rsid w:val="0019232F"/>
    <w:rsid w:val="00192783"/>
    <w:rsid w:val="0019296F"/>
    <w:rsid w:val="00193BDA"/>
    <w:rsid w:val="00193F27"/>
    <w:rsid w:val="00194054"/>
    <w:rsid w:val="0019409C"/>
    <w:rsid w:val="00194699"/>
    <w:rsid w:val="001949BE"/>
    <w:rsid w:val="00195175"/>
    <w:rsid w:val="0019533B"/>
    <w:rsid w:val="0019545E"/>
    <w:rsid w:val="001956DF"/>
    <w:rsid w:val="00195772"/>
    <w:rsid w:val="001957A5"/>
    <w:rsid w:val="001957F3"/>
    <w:rsid w:val="00195895"/>
    <w:rsid w:val="001959FF"/>
    <w:rsid w:val="00196433"/>
    <w:rsid w:val="00196ABC"/>
    <w:rsid w:val="00196BC1"/>
    <w:rsid w:val="00196D22"/>
    <w:rsid w:val="00197235"/>
    <w:rsid w:val="0019754E"/>
    <w:rsid w:val="00197843"/>
    <w:rsid w:val="001978D5"/>
    <w:rsid w:val="00197EAE"/>
    <w:rsid w:val="001A0D1E"/>
    <w:rsid w:val="001A1221"/>
    <w:rsid w:val="001A14BF"/>
    <w:rsid w:val="001A14E7"/>
    <w:rsid w:val="001A1D0A"/>
    <w:rsid w:val="001A1FC9"/>
    <w:rsid w:val="001A239D"/>
    <w:rsid w:val="001A23FC"/>
    <w:rsid w:val="001A353A"/>
    <w:rsid w:val="001A3A6D"/>
    <w:rsid w:val="001A3DF2"/>
    <w:rsid w:val="001A44A2"/>
    <w:rsid w:val="001A4661"/>
    <w:rsid w:val="001A544C"/>
    <w:rsid w:val="001A5463"/>
    <w:rsid w:val="001A559E"/>
    <w:rsid w:val="001A629A"/>
    <w:rsid w:val="001A65C0"/>
    <w:rsid w:val="001A7878"/>
    <w:rsid w:val="001A7CF3"/>
    <w:rsid w:val="001A7E9A"/>
    <w:rsid w:val="001B0012"/>
    <w:rsid w:val="001B013D"/>
    <w:rsid w:val="001B0605"/>
    <w:rsid w:val="001B06A9"/>
    <w:rsid w:val="001B08A3"/>
    <w:rsid w:val="001B0C4A"/>
    <w:rsid w:val="001B164A"/>
    <w:rsid w:val="001B1BF4"/>
    <w:rsid w:val="001B1F37"/>
    <w:rsid w:val="001B2690"/>
    <w:rsid w:val="001B2A8C"/>
    <w:rsid w:val="001B2BFE"/>
    <w:rsid w:val="001B2D94"/>
    <w:rsid w:val="001B33FE"/>
    <w:rsid w:val="001B3BD8"/>
    <w:rsid w:val="001B3EF1"/>
    <w:rsid w:val="001B3EF2"/>
    <w:rsid w:val="001B44A0"/>
    <w:rsid w:val="001B4F18"/>
    <w:rsid w:val="001B534C"/>
    <w:rsid w:val="001B5605"/>
    <w:rsid w:val="001B560F"/>
    <w:rsid w:val="001B5A7B"/>
    <w:rsid w:val="001B5CE2"/>
    <w:rsid w:val="001B5D1A"/>
    <w:rsid w:val="001B5D64"/>
    <w:rsid w:val="001B6096"/>
    <w:rsid w:val="001B60DA"/>
    <w:rsid w:val="001B61D8"/>
    <w:rsid w:val="001B70E9"/>
    <w:rsid w:val="001B79F7"/>
    <w:rsid w:val="001B7E2F"/>
    <w:rsid w:val="001C04F2"/>
    <w:rsid w:val="001C05F5"/>
    <w:rsid w:val="001C0656"/>
    <w:rsid w:val="001C1395"/>
    <w:rsid w:val="001C1B8C"/>
    <w:rsid w:val="001C1B9A"/>
    <w:rsid w:val="001C1BA7"/>
    <w:rsid w:val="001C1C81"/>
    <w:rsid w:val="001C1EDB"/>
    <w:rsid w:val="001C1F08"/>
    <w:rsid w:val="001C2216"/>
    <w:rsid w:val="001C227A"/>
    <w:rsid w:val="001C33B4"/>
    <w:rsid w:val="001C341A"/>
    <w:rsid w:val="001C381E"/>
    <w:rsid w:val="001C39DC"/>
    <w:rsid w:val="001C3C94"/>
    <w:rsid w:val="001C3EEE"/>
    <w:rsid w:val="001C4269"/>
    <w:rsid w:val="001C42BF"/>
    <w:rsid w:val="001C4783"/>
    <w:rsid w:val="001C4D29"/>
    <w:rsid w:val="001C5DBF"/>
    <w:rsid w:val="001C5F31"/>
    <w:rsid w:val="001C609D"/>
    <w:rsid w:val="001C63F0"/>
    <w:rsid w:val="001C640C"/>
    <w:rsid w:val="001C6EDC"/>
    <w:rsid w:val="001D0389"/>
    <w:rsid w:val="001D0594"/>
    <w:rsid w:val="001D0E6A"/>
    <w:rsid w:val="001D1002"/>
    <w:rsid w:val="001D10BD"/>
    <w:rsid w:val="001D138A"/>
    <w:rsid w:val="001D160E"/>
    <w:rsid w:val="001D1691"/>
    <w:rsid w:val="001D1FEE"/>
    <w:rsid w:val="001D22BC"/>
    <w:rsid w:val="001D2ABE"/>
    <w:rsid w:val="001D2BEF"/>
    <w:rsid w:val="001D2D1C"/>
    <w:rsid w:val="001D2E2E"/>
    <w:rsid w:val="001D35AC"/>
    <w:rsid w:val="001D3A0B"/>
    <w:rsid w:val="001D3B08"/>
    <w:rsid w:val="001D3B66"/>
    <w:rsid w:val="001D3F78"/>
    <w:rsid w:val="001D45B2"/>
    <w:rsid w:val="001D4A86"/>
    <w:rsid w:val="001D4E39"/>
    <w:rsid w:val="001D50BA"/>
    <w:rsid w:val="001D50F7"/>
    <w:rsid w:val="001D5202"/>
    <w:rsid w:val="001D576D"/>
    <w:rsid w:val="001D595F"/>
    <w:rsid w:val="001D5E00"/>
    <w:rsid w:val="001D5E5C"/>
    <w:rsid w:val="001D60D4"/>
    <w:rsid w:val="001D6379"/>
    <w:rsid w:val="001D6669"/>
    <w:rsid w:val="001D677E"/>
    <w:rsid w:val="001D6873"/>
    <w:rsid w:val="001D70DA"/>
    <w:rsid w:val="001D70EF"/>
    <w:rsid w:val="001D771B"/>
    <w:rsid w:val="001D7787"/>
    <w:rsid w:val="001D7915"/>
    <w:rsid w:val="001E0185"/>
    <w:rsid w:val="001E0983"/>
    <w:rsid w:val="001E0D00"/>
    <w:rsid w:val="001E0E0B"/>
    <w:rsid w:val="001E0E65"/>
    <w:rsid w:val="001E1033"/>
    <w:rsid w:val="001E1204"/>
    <w:rsid w:val="001E1626"/>
    <w:rsid w:val="001E17D8"/>
    <w:rsid w:val="001E1CE3"/>
    <w:rsid w:val="001E1D07"/>
    <w:rsid w:val="001E1FC8"/>
    <w:rsid w:val="001E266A"/>
    <w:rsid w:val="001E26F1"/>
    <w:rsid w:val="001E2F45"/>
    <w:rsid w:val="001E3109"/>
    <w:rsid w:val="001E330D"/>
    <w:rsid w:val="001E3B18"/>
    <w:rsid w:val="001E3B9C"/>
    <w:rsid w:val="001E3C05"/>
    <w:rsid w:val="001E3DF2"/>
    <w:rsid w:val="001E4E45"/>
    <w:rsid w:val="001E557D"/>
    <w:rsid w:val="001E578D"/>
    <w:rsid w:val="001E5A92"/>
    <w:rsid w:val="001E5D56"/>
    <w:rsid w:val="001E634E"/>
    <w:rsid w:val="001E6C62"/>
    <w:rsid w:val="001E71DF"/>
    <w:rsid w:val="001E77C5"/>
    <w:rsid w:val="001E79E5"/>
    <w:rsid w:val="001E7AB4"/>
    <w:rsid w:val="001F17B3"/>
    <w:rsid w:val="001F19BE"/>
    <w:rsid w:val="001F1E7B"/>
    <w:rsid w:val="001F24BD"/>
    <w:rsid w:val="001F2745"/>
    <w:rsid w:val="001F2B21"/>
    <w:rsid w:val="001F3007"/>
    <w:rsid w:val="001F3473"/>
    <w:rsid w:val="001F3557"/>
    <w:rsid w:val="001F38FE"/>
    <w:rsid w:val="001F4085"/>
    <w:rsid w:val="001F42B5"/>
    <w:rsid w:val="001F42CF"/>
    <w:rsid w:val="001F498D"/>
    <w:rsid w:val="001F49B3"/>
    <w:rsid w:val="001F590B"/>
    <w:rsid w:val="001F5D84"/>
    <w:rsid w:val="001F673B"/>
    <w:rsid w:val="001F6B08"/>
    <w:rsid w:val="001F6E74"/>
    <w:rsid w:val="001F7029"/>
    <w:rsid w:val="001F70F8"/>
    <w:rsid w:val="001F7187"/>
    <w:rsid w:val="001F7209"/>
    <w:rsid w:val="001F7F00"/>
    <w:rsid w:val="002002AC"/>
    <w:rsid w:val="002009A8"/>
    <w:rsid w:val="002014AC"/>
    <w:rsid w:val="00201979"/>
    <w:rsid w:val="0020199F"/>
    <w:rsid w:val="002022CA"/>
    <w:rsid w:val="00202958"/>
    <w:rsid w:val="00202984"/>
    <w:rsid w:val="00202C80"/>
    <w:rsid w:val="00202F55"/>
    <w:rsid w:val="0020309F"/>
    <w:rsid w:val="00203542"/>
    <w:rsid w:val="002035BA"/>
    <w:rsid w:val="002039B9"/>
    <w:rsid w:val="00204472"/>
    <w:rsid w:val="00204E4A"/>
    <w:rsid w:val="002060F5"/>
    <w:rsid w:val="002064B2"/>
    <w:rsid w:val="002064C5"/>
    <w:rsid w:val="002064F8"/>
    <w:rsid w:val="00206564"/>
    <w:rsid w:val="00206638"/>
    <w:rsid w:val="0020713D"/>
    <w:rsid w:val="00207563"/>
    <w:rsid w:val="00207F9B"/>
    <w:rsid w:val="00210D58"/>
    <w:rsid w:val="00210E7C"/>
    <w:rsid w:val="00211408"/>
    <w:rsid w:val="00211766"/>
    <w:rsid w:val="00211FEA"/>
    <w:rsid w:val="002120F8"/>
    <w:rsid w:val="0021231C"/>
    <w:rsid w:val="00212912"/>
    <w:rsid w:val="002131CA"/>
    <w:rsid w:val="00213376"/>
    <w:rsid w:val="002133F7"/>
    <w:rsid w:val="002136C1"/>
    <w:rsid w:val="00214236"/>
    <w:rsid w:val="002147CC"/>
    <w:rsid w:val="00214AFA"/>
    <w:rsid w:val="0021587C"/>
    <w:rsid w:val="00215C07"/>
    <w:rsid w:val="00215F56"/>
    <w:rsid w:val="00216198"/>
    <w:rsid w:val="0021647D"/>
    <w:rsid w:val="002172FB"/>
    <w:rsid w:val="002174F9"/>
    <w:rsid w:val="00217562"/>
    <w:rsid w:val="00217765"/>
    <w:rsid w:val="00217828"/>
    <w:rsid w:val="00217978"/>
    <w:rsid w:val="00217C68"/>
    <w:rsid w:val="0022020B"/>
    <w:rsid w:val="002207DB"/>
    <w:rsid w:val="0022082A"/>
    <w:rsid w:val="00220AD8"/>
    <w:rsid w:val="00220CCD"/>
    <w:rsid w:val="00220E0E"/>
    <w:rsid w:val="00221641"/>
    <w:rsid w:val="00221AAB"/>
    <w:rsid w:val="00222C51"/>
    <w:rsid w:val="00223006"/>
    <w:rsid w:val="00223176"/>
    <w:rsid w:val="00223267"/>
    <w:rsid w:val="00223539"/>
    <w:rsid w:val="00223855"/>
    <w:rsid w:val="00223C94"/>
    <w:rsid w:val="00223D54"/>
    <w:rsid w:val="00223D8E"/>
    <w:rsid w:val="00223EA2"/>
    <w:rsid w:val="002243AE"/>
    <w:rsid w:val="00224882"/>
    <w:rsid w:val="00224D91"/>
    <w:rsid w:val="00225009"/>
    <w:rsid w:val="002250DF"/>
    <w:rsid w:val="002255DA"/>
    <w:rsid w:val="00225C06"/>
    <w:rsid w:val="00226387"/>
    <w:rsid w:val="002265B5"/>
    <w:rsid w:val="00226F85"/>
    <w:rsid w:val="00227224"/>
    <w:rsid w:val="00230221"/>
    <w:rsid w:val="0023050D"/>
    <w:rsid w:val="00230721"/>
    <w:rsid w:val="00230F21"/>
    <w:rsid w:val="002312B3"/>
    <w:rsid w:val="0023133E"/>
    <w:rsid w:val="00231429"/>
    <w:rsid w:val="00231503"/>
    <w:rsid w:val="00231A34"/>
    <w:rsid w:val="00231D35"/>
    <w:rsid w:val="002321E9"/>
    <w:rsid w:val="00232334"/>
    <w:rsid w:val="00232D44"/>
    <w:rsid w:val="00232E19"/>
    <w:rsid w:val="00233A75"/>
    <w:rsid w:val="00233C60"/>
    <w:rsid w:val="002340A1"/>
    <w:rsid w:val="00234206"/>
    <w:rsid w:val="00234461"/>
    <w:rsid w:val="002344FF"/>
    <w:rsid w:val="002347A0"/>
    <w:rsid w:val="00234E04"/>
    <w:rsid w:val="00234EDD"/>
    <w:rsid w:val="00235135"/>
    <w:rsid w:val="002355FC"/>
    <w:rsid w:val="00235A6B"/>
    <w:rsid w:val="00236660"/>
    <w:rsid w:val="0023711C"/>
    <w:rsid w:val="00237670"/>
    <w:rsid w:val="00237A4D"/>
    <w:rsid w:val="00240C02"/>
    <w:rsid w:val="00240DDD"/>
    <w:rsid w:val="00240E68"/>
    <w:rsid w:val="00241256"/>
    <w:rsid w:val="00241B88"/>
    <w:rsid w:val="00241B9F"/>
    <w:rsid w:val="00242A7F"/>
    <w:rsid w:val="00242AAC"/>
    <w:rsid w:val="0024332C"/>
    <w:rsid w:val="002433BA"/>
    <w:rsid w:val="00243424"/>
    <w:rsid w:val="00243EFF"/>
    <w:rsid w:val="002440D5"/>
    <w:rsid w:val="002442C0"/>
    <w:rsid w:val="00244308"/>
    <w:rsid w:val="00244652"/>
    <w:rsid w:val="0024488E"/>
    <w:rsid w:val="002448FF"/>
    <w:rsid w:val="00244BE4"/>
    <w:rsid w:val="002452AC"/>
    <w:rsid w:val="002452AD"/>
    <w:rsid w:val="00245776"/>
    <w:rsid w:val="00245A92"/>
    <w:rsid w:val="00245B38"/>
    <w:rsid w:val="00245C9F"/>
    <w:rsid w:val="00245D2A"/>
    <w:rsid w:val="00245D7A"/>
    <w:rsid w:val="00245E4E"/>
    <w:rsid w:val="002461BB"/>
    <w:rsid w:val="002461C9"/>
    <w:rsid w:val="0024641F"/>
    <w:rsid w:val="00246EC8"/>
    <w:rsid w:val="002476CD"/>
    <w:rsid w:val="00247D40"/>
    <w:rsid w:val="00247E28"/>
    <w:rsid w:val="002505B3"/>
    <w:rsid w:val="00250AEE"/>
    <w:rsid w:val="00251189"/>
    <w:rsid w:val="002512ED"/>
    <w:rsid w:val="00251363"/>
    <w:rsid w:val="002514BF"/>
    <w:rsid w:val="0025157A"/>
    <w:rsid w:val="00251795"/>
    <w:rsid w:val="00251897"/>
    <w:rsid w:val="0025209C"/>
    <w:rsid w:val="00252757"/>
    <w:rsid w:val="00252F83"/>
    <w:rsid w:val="00253277"/>
    <w:rsid w:val="0025352D"/>
    <w:rsid w:val="002535D3"/>
    <w:rsid w:val="002539B8"/>
    <w:rsid w:val="00253D73"/>
    <w:rsid w:val="0025468C"/>
    <w:rsid w:val="00254B43"/>
    <w:rsid w:val="00254CBB"/>
    <w:rsid w:val="00255025"/>
    <w:rsid w:val="0025522E"/>
    <w:rsid w:val="00255C2E"/>
    <w:rsid w:val="00255D16"/>
    <w:rsid w:val="00256DB6"/>
    <w:rsid w:val="002574BF"/>
    <w:rsid w:val="00257C7E"/>
    <w:rsid w:val="00257CEA"/>
    <w:rsid w:val="00257F31"/>
    <w:rsid w:val="002601AF"/>
    <w:rsid w:val="002602D8"/>
    <w:rsid w:val="002606CA"/>
    <w:rsid w:val="002607EF"/>
    <w:rsid w:val="00260848"/>
    <w:rsid w:val="00260A30"/>
    <w:rsid w:val="00260D64"/>
    <w:rsid w:val="00260F02"/>
    <w:rsid w:val="00261C27"/>
    <w:rsid w:val="00262EB8"/>
    <w:rsid w:val="00262EFA"/>
    <w:rsid w:val="0026346B"/>
    <w:rsid w:val="002635D9"/>
    <w:rsid w:val="00263797"/>
    <w:rsid w:val="00263BE4"/>
    <w:rsid w:val="00263F36"/>
    <w:rsid w:val="00264404"/>
    <w:rsid w:val="00264950"/>
    <w:rsid w:val="00264A0B"/>
    <w:rsid w:val="00264BA4"/>
    <w:rsid w:val="00264E62"/>
    <w:rsid w:val="00264EEE"/>
    <w:rsid w:val="00264F14"/>
    <w:rsid w:val="00265837"/>
    <w:rsid w:val="00265AC1"/>
    <w:rsid w:val="00265C0F"/>
    <w:rsid w:val="00266242"/>
    <w:rsid w:val="002663A3"/>
    <w:rsid w:val="00266F75"/>
    <w:rsid w:val="002671D9"/>
    <w:rsid w:val="002673E5"/>
    <w:rsid w:val="00267411"/>
    <w:rsid w:val="00267687"/>
    <w:rsid w:val="0026777C"/>
    <w:rsid w:val="00270131"/>
    <w:rsid w:val="00270B96"/>
    <w:rsid w:val="00270CED"/>
    <w:rsid w:val="00270FCC"/>
    <w:rsid w:val="002716FF"/>
    <w:rsid w:val="002718AA"/>
    <w:rsid w:val="00271A45"/>
    <w:rsid w:val="00271E44"/>
    <w:rsid w:val="00271FD7"/>
    <w:rsid w:val="002722AF"/>
    <w:rsid w:val="0027246F"/>
    <w:rsid w:val="002726D7"/>
    <w:rsid w:val="00272A3E"/>
    <w:rsid w:val="00272D0F"/>
    <w:rsid w:val="00272DCD"/>
    <w:rsid w:val="00272F0A"/>
    <w:rsid w:val="0027307A"/>
    <w:rsid w:val="00273212"/>
    <w:rsid w:val="0027393C"/>
    <w:rsid w:val="00273BE4"/>
    <w:rsid w:val="0027417B"/>
    <w:rsid w:val="00274371"/>
    <w:rsid w:val="00274704"/>
    <w:rsid w:val="00274A9E"/>
    <w:rsid w:val="00275AFE"/>
    <w:rsid w:val="00275FFD"/>
    <w:rsid w:val="00276B63"/>
    <w:rsid w:val="00276FA7"/>
    <w:rsid w:val="002773EF"/>
    <w:rsid w:val="00277AF5"/>
    <w:rsid w:val="00277B49"/>
    <w:rsid w:val="002800C2"/>
    <w:rsid w:val="0028034F"/>
    <w:rsid w:val="00280480"/>
    <w:rsid w:val="00280BD5"/>
    <w:rsid w:val="002814BE"/>
    <w:rsid w:val="002816E7"/>
    <w:rsid w:val="0028176E"/>
    <w:rsid w:val="00281E17"/>
    <w:rsid w:val="00281EAE"/>
    <w:rsid w:val="00282159"/>
    <w:rsid w:val="0028300E"/>
    <w:rsid w:val="002836EF"/>
    <w:rsid w:val="00283EF1"/>
    <w:rsid w:val="00284442"/>
    <w:rsid w:val="002844D0"/>
    <w:rsid w:val="002846BD"/>
    <w:rsid w:val="002846DA"/>
    <w:rsid w:val="00284C8A"/>
    <w:rsid w:val="002853C6"/>
    <w:rsid w:val="0028560D"/>
    <w:rsid w:val="00286344"/>
    <w:rsid w:val="0028792D"/>
    <w:rsid w:val="00287B21"/>
    <w:rsid w:val="00287D5B"/>
    <w:rsid w:val="00287DCF"/>
    <w:rsid w:val="0029002D"/>
    <w:rsid w:val="00290198"/>
    <w:rsid w:val="002902D1"/>
    <w:rsid w:val="0029051E"/>
    <w:rsid w:val="00290843"/>
    <w:rsid w:val="00291494"/>
    <w:rsid w:val="0029171D"/>
    <w:rsid w:val="002917A0"/>
    <w:rsid w:val="00291943"/>
    <w:rsid w:val="00291C52"/>
    <w:rsid w:val="00291EA8"/>
    <w:rsid w:val="00291F34"/>
    <w:rsid w:val="002920E0"/>
    <w:rsid w:val="00292431"/>
    <w:rsid w:val="00292443"/>
    <w:rsid w:val="002924BB"/>
    <w:rsid w:val="00292F0B"/>
    <w:rsid w:val="0029324D"/>
    <w:rsid w:val="0029327B"/>
    <w:rsid w:val="0029364C"/>
    <w:rsid w:val="002937EE"/>
    <w:rsid w:val="0029440D"/>
    <w:rsid w:val="002944A3"/>
    <w:rsid w:val="00294B4B"/>
    <w:rsid w:val="002952AE"/>
    <w:rsid w:val="002952FE"/>
    <w:rsid w:val="0029597A"/>
    <w:rsid w:val="00296500"/>
    <w:rsid w:val="0029651B"/>
    <w:rsid w:val="00296BCB"/>
    <w:rsid w:val="00297EA7"/>
    <w:rsid w:val="00297EAA"/>
    <w:rsid w:val="00297FA4"/>
    <w:rsid w:val="002A01B8"/>
    <w:rsid w:val="002A0980"/>
    <w:rsid w:val="002A0AB4"/>
    <w:rsid w:val="002A0CF1"/>
    <w:rsid w:val="002A177D"/>
    <w:rsid w:val="002A1D73"/>
    <w:rsid w:val="002A1ED1"/>
    <w:rsid w:val="002A2034"/>
    <w:rsid w:val="002A220C"/>
    <w:rsid w:val="002A35B7"/>
    <w:rsid w:val="002A3BEB"/>
    <w:rsid w:val="002A47D2"/>
    <w:rsid w:val="002A4920"/>
    <w:rsid w:val="002A4B22"/>
    <w:rsid w:val="002A4EA3"/>
    <w:rsid w:val="002A537F"/>
    <w:rsid w:val="002A5573"/>
    <w:rsid w:val="002A55C6"/>
    <w:rsid w:val="002A5BF6"/>
    <w:rsid w:val="002A5EE9"/>
    <w:rsid w:val="002A6060"/>
    <w:rsid w:val="002A60A3"/>
    <w:rsid w:val="002A6678"/>
    <w:rsid w:val="002A6945"/>
    <w:rsid w:val="002A704E"/>
    <w:rsid w:val="002A749B"/>
    <w:rsid w:val="002A7C69"/>
    <w:rsid w:val="002B0206"/>
    <w:rsid w:val="002B03CF"/>
    <w:rsid w:val="002B06CD"/>
    <w:rsid w:val="002B151A"/>
    <w:rsid w:val="002B1711"/>
    <w:rsid w:val="002B1869"/>
    <w:rsid w:val="002B1C9F"/>
    <w:rsid w:val="002B1FB4"/>
    <w:rsid w:val="002B2202"/>
    <w:rsid w:val="002B2589"/>
    <w:rsid w:val="002B2C2F"/>
    <w:rsid w:val="002B2FE5"/>
    <w:rsid w:val="002B383E"/>
    <w:rsid w:val="002B3B8A"/>
    <w:rsid w:val="002B3FFE"/>
    <w:rsid w:val="002B44C0"/>
    <w:rsid w:val="002B4A0C"/>
    <w:rsid w:val="002B4BE0"/>
    <w:rsid w:val="002B4D86"/>
    <w:rsid w:val="002B590A"/>
    <w:rsid w:val="002B5C06"/>
    <w:rsid w:val="002B5F2A"/>
    <w:rsid w:val="002B605C"/>
    <w:rsid w:val="002B643C"/>
    <w:rsid w:val="002B644F"/>
    <w:rsid w:val="002B6878"/>
    <w:rsid w:val="002B6DB4"/>
    <w:rsid w:val="002B7135"/>
    <w:rsid w:val="002B7357"/>
    <w:rsid w:val="002B76C6"/>
    <w:rsid w:val="002B777C"/>
    <w:rsid w:val="002B7D31"/>
    <w:rsid w:val="002C0582"/>
    <w:rsid w:val="002C0C15"/>
    <w:rsid w:val="002C1429"/>
    <w:rsid w:val="002C1803"/>
    <w:rsid w:val="002C1893"/>
    <w:rsid w:val="002C1B05"/>
    <w:rsid w:val="002C3365"/>
    <w:rsid w:val="002C3A34"/>
    <w:rsid w:val="002C3A4A"/>
    <w:rsid w:val="002C3D40"/>
    <w:rsid w:val="002C3D7C"/>
    <w:rsid w:val="002C3E4B"/>
    <w:rsid w:val="002C429A"/>
    <w:rsid w:val="002C44CD"/>
    <w:rsid w:val="002C4DFB"/>
    <w:rsid w:val="002C4F33"/>
    <w:rsid w:val="002C5313"/>
    <w:rsid w:val="002C56EC"/>
    <w:rsid w:val="002C5E07"/>
    <w:rsid w:val="002C5F1A"/>
    <w:rsid w:val="002C603C"/>
    <w:rsid w:val="002C60D1"/>
    <w:rsid w:val="002C68C2"/>
    <w:rsid w:val="002C78E5"/>
    <w:rsid w:val="002C7B1B"/>
    <w:rsid w:val="002D1055"/>
    <w:rsid w:val="002D2478"/>
    <w:rsid w:val="002D24DA"/>
    <w:rsid w:val="002D2876"/>
    <w:rsid w:val="002D2EF6"/>
    <w:rsid w:val="002D4128"/>
    <w:rsid w:val="002D4235"/>
    <w:rsid w:val="002D5049"/>
    <w:rsid w:val="002D52A4"/>
    <w:rsid w:val="002D54B8"/>
    <w:rsid w:val="002D5655"/>
    <w:rsid w:val="002D5714"/>
    <w:rsid w:val="002D5BAE"/>
    <w:rsid w:val="002D785C"/>
    <w:rsid w:val="002D7BF4"/>
    <w:rsid w:val="002D7CBB"/>
    <w:rsid w:val="002E00A5"/>
    <w:rsid w:val="002E0386"/>
    <w:rsid w:val="002E0641"/>
    <w:rsid w:val="002E1455"/>
    <w:rsid w:val="002E1B94"/>
    <w:rsid w:val="002E1F8E"/>
    <w:rsid w:val="002E2E32"/>
    <w:rsid w:val="002E304B"/>
    <w:rsid w:val="002E341C"/>
    <w:rsid w:val="002E366F"/>
    <w:rsid w:val="002E389B"/>
    <w:rsid w:val="002E3C23"/>
    <w:rsid w:val="002E3F4A"/>
    <w:rsid w:val="002E47C3"/>
    <w:rsid w:val="002E4854"/>
    <w:rsid w:val="002E4A62"/>
    <w:rsid w:val="002E4F0F"/>
    <w:rsid w:val="002E4F98"/>
    <w:rsid w:val="002E53CA"/>
    <w:rsid w:val="002E561A"/>
    <w:rsid w:val="002E5742"/>
    <w:rsid w:val="002E57B1"/>
    <w:rsid w:val="002E58EE"/>
    <w:rsid w:val="002E5ACB"/>
    <w:rsid w:val="002E621C"/>
    <w:rsid w:val="002E68CD"/>
    <w:rsid w:val="002E6AEC"/>
    <w:rsid w:val="002E7910"/>
    <w:rsid w:val="002F0280"/>
    <w:rsid w:val="002F0B8C"/>
    <w:rsid w:val="002F12A1"/>
    <w:rsid w:val="002F19BC"/>
    <w:rsid w:val="002F1C0E"/>
    <w:rsid w:val="002F1DF4"/>
    <w:rsid w:val="002F20FD"/>
    <w:rsid w:val="002F2F28"/>
    <w:rsid w:val="002F30B1"/>
    <w:rsid w:val="002F3A1A"/>
    <w:rsid w:val="002F3CE0"/>
    <w:rsid w:val="002F3D0C"/>
    <w:rsid w:val="002F4304"/>
    <w:rsid w:val="002F45E5"/>
    <w:rsid w:val="002F4B5B"/>
    <w:rsid w:val="002F4FAE"/>
    <w:rsid w:val="002F4FE6"/>
    <w:rsid w:val="002F5234"/>
    <w:rsid w:val="002F5F6A"/>
    <w:rsid w:val="002F6164"/>
    <w:rsid w:val="002F690B"/>
    <w:rsid w:val="002F6E10"/>
    <w:rsid w:val="002F757C"/>
    <w:rsid w:val="0030095C"/>
    <w:rsid w:val="00300ED7"/>
    <w:rsid w:val="003017FA"/>
    <w:rsid w:val="003018CA"/>
    <w:rsid w:val="00301999"/>
    <w:rsid w:val="00301F50"/>
    <w:rsid w:val="00302066"/>
    <w:rsid w:val="0030285E"/>
    <w:rsid w:val="00302E1E"/>
    <w:rsid w:val="003030B7"/>
    <w:rsid w:val="003034F3"/>
    <w:rsid w:val="00303B98"/>
    <w:rsid w:val="00303DC4"/>
    <w:rsid w:val="0030426B"/>
    <w:rsid w:val="00304699"/>
    <w:rsid w:val="00304A87"/>
    <w:rsid w:val="00305298"/>
    <w:rsid w:val="00305475"/>
    <w:rsid w:val="00305C16"/>
    <w:rsid w:val="00305F76"/>
    <w:rsid w:val="003062FC"/>
    <w:rsid w:val="0030665D"/>
    <w:rsid w:val="00306697"/>
    <w:rsid w:val="0030683C"/>
    <w:rsid w:val="003069F7"/>
    <w:rsid w:val="00306BC5"/>
    <w:rsid w:val="00306D05"/>
    <w:rsid w:val="0030740D"/>
    <w:rsid w:val="00307495"/>
    <w:rsid w:val="00307539"/>
    <w:rsid w:val="003075BD"/>
    <w:rsid w:val="0030779A"/>
    <w:rsid w:val="003079AB"/>
    <w:rsid w:val="00307CFE"/>
    <w:rsid w:val="00307EB4"/>
    <w:rsid w:val="0031009D"/>
    <w:rsid w:val="00310436"/>
    <w:rsid w:val="00310ACC"/>
    <w:rsid w:val="00310E5E"/>
    <w:rsid w:val="00310EF6"/>
    <w:rsid w:val="0031119D"/>
    <w:rsid w:val="0031127D"/>
    <w:rsid w:val="0031192C"/>
    <w:rsid w:val="00312657"/>
    <w:rsid w:val="003126DC"/>
    <w:rsid w:val="003126E7"/>
    <w:rsid w:val="00313004"/>
    <w:rsid w:val="003138C4"/>
    <w:rsid w:val="003139CF"/>
    <w:rsid w:val="00314601"/>
    <w:rsid w:val="00314A48"/>
    <w:rsid w:val="00314B69"/>
    <w:rsid w:val="00315344"/>
    <w:rsid w:val="0031559D"/>
    <w:rsid w:val="00315654"/>
    <w:rsid w:val="00315E11"/>
    <w:rsid w:val="003161BC"/>
    <w:rsid w:val="00316B89"/>
    <w:rsid w:val="00316C98"/>
    <w:rsid w:val="003170D5"/>
    <w:rsid w:val="003173C2"/>
    <w:rsid w:val="0031765C"/>
    <w:rsid w:val="00317807"/>
    <w:rsid w:val="00317976"/>
    <w:rsid w:val="00317992"/>
    <w:rsid w:val="00317EFC"/>
    <w:rsid w:val="0032007E"/>
    <w:rsid w:val="003201D3"/>
    <w:rsid w:val="003202E9"/>
    <w:rsid w:val="00320F51"/>
    <w:rsid w:val="0032156A"/>
    <w:rsid w:val="00321DA6"/>
    <w:rsid w:val="00321F7B"/>
    <w:rsid w:val="00322729"/>
    <w:rsid w:val="00322A38"/>
    <w:rsid w:val="00322CA0"/>
    <w:rsid w:val="003231B4"/>
    <w:rsid w:val="0032328E"/>
    <w:rsid w:val="003244B3"/>
    <w:rsid w:val="0032466B"/>
    <w:rsid w:val="00324799"/>
    <w:rsid w:val="0032486B"/>
    <w:rsid w:val="00325333"/>
    <w:rsid w:val="00325478"/>
    <w:rsid w:val="0032596A"/>
    <w:rsid w:val="00326428"/>
    <w:rsid w:val="00326604"/>
    <w:rsid w:val="003269FE"/>
    <w:rsid w:val="003279AC"/>
    <w:rsid w:val="00327A80"/>
    <w:rsid w:val="00327D10"/>
    <w:rsid w:val="0033056E"/>
    <w:rsid w:val="00330719"/>
    <w:rsid w:val="00330A4F"/>
    <w:rsid w:val="00330D92"/>
    <w:rsid w:val="0033109A"/>
    <w:rsid w:val="003312B5"/>
    <w:rsid w:val="003318D8"/>
    <w:rsid w:val="00331AF3"/>
    <w:rsid w:val="00331B51"/>
    <w:rsid w:val="00331B5F"/>
    <w:rsid w:val="00331BB5"/>
    <w:rsid w:val="00331E54"/>
    <w:rsid w:val="003325D6"/>
    <w:rsid w:val="00332E28"/>
    <w:rsid w:val="0033313D"/>
    <w:rsid w:val="003331AE"/>
    <w:rsid w:val="00333810"/>
    <w:rsid w:val="00333B84"/>
    <w:rsid w:val="00333CA6"/>
    <w:rsid w:val="00333CBC"/>
    <w:rsid w:val="00333E93"/>
    <w:rsid w:val="00334212"/>
    <w:rsid w:val="0033478B"/>
    <w:rsid w:val="003347B4"/>
    <w:rsid w:val="00334E31"/>
    <w:rsid w:val="00334EA8"/>
    <w:rsid w:val="00334FB1"/>
    <w:rsid w:val="00335439"/>
    <w:rsid w:val="003354C4"/>
    <w:rsid w:val="00335830"/>
    <w:rsid w:val="0033584B"/>
    <w:rsid w:val="00335C23"/>
    <w:rsid w:val="00335E5D"/>
    <w:rsid w:val="00336514"/>
    <w:rsid w:val="003368C7"/>
    <w:rsid w:val="00336D92"/>
    <w:rsid w:val="00337334"/>
    <w:rsid w:val="00337663"/>
    <w:rsid w:val="00337932"/>
    <w:rsid w:val="00340930"/>
    <w:rsid w:val="0034102E"/>
    <w:rsid w:val="003411D1"/>
    <w:rsid w:val="00341491"/>
    <w:rsid w:val="0034183A"/>
    <w:rsid w:val="003419A2"/>
    <w:rsid w:val="003419FB"/>
    <w:rsid w:val="00341E36"/>
    <w:rsid w:val="00341E59"/>
    <w:rsid w:val="00342042"/>
    <w:rsid w:val="00342323"/>
    <w:rsid w:val="003423F2"/>
    <w:rsid w:val="00342449"/>
    <w:rsid w:val="00342784"/>
    <w:rsid w:val="00342C5D"/>
    <w:rsid w:val="00343312"/>
    <w:rsid w:val="0034389E"/>
    <w:rsid w:val="00343EB2"/>
    <w:rsid w:val="00343F77"/>
    <w:rsid w:val="0034401D"/>
    <w:rsid w:val="003449A4"/>
    <w:rsid w:val="0034534A"/>
    <w:rsid w:val="0034546B"/>
    <w:rsid w:val="00345BE5"/>
    <w:rsid w:val="00345DAD"/>
    <w:rsid w:val="00345E47"/>
    <w:rsid w:val="0034651F"/>
    <w:rsid w:val="00346994"/>
    <w:rsid w:val="00346AD0"/>
    <w:rsid w:val="00346B3A"/>
    <w:rsid w:val="00346FAF"/>
    <w:rsid w:val="003479FD"/>
    <w:rsid w:val="003506CF"/>
    <w:rsid w:val="00350C38"/>
    <w:rsid w:val="00350D77"/>
    <w:rsid w:val="00350F7C"/>
    <w:rsid w:val="00351015"/>
    <w:rsid w:val="003510C3"/>
    <w:rsid w:val="0035193C"/>
    <w:rsid w:val="00351CD0"/>
    <w:rsid w:val="0035276D"/>
    <w:rsid w:val="003527A0"/>
    <w:rsid w:val="00352B0D"/>
    <w:rsid w:val="00353211"/>
    <w:rsid w:val="00353573"/>
    <w:rsid w:val="003537AD"/>
    <w:rsid w:val="0035389D"/>
    <w:rsid w:val="00353BAA"/>
    <w:rsid w:val="00353E1D"/>
    <w:rsid w:val="003547E1"/>
    <w:rsid w:val="00354DA5"/>
    <w:rsid w:val="00355199"/>
    <w:rsid w:val="00355292"/>
    <w:rsid w:val="003556FD"/>
    <w:rsid w:val="00355A42"/>
    <w:rsid w:val="00355FA3"/>
    <w:rsid w:val="00356301"/>
    <w:rsid w:val="003564BC"/>
    <w:rsid w:val="003564E1"/>
    <w:rsid w:val="00356554"/>
    <w:rsid w:val="00357B22"/>
    <w:rsid w:val="00360B66"/>
    <w:rsid w:val="00360BC8"/>
    <w:rsid w:val="00360E3B"/>
    <w:rsid w:val="00360E94"/>
    <w:rsid w:val="00361255"/>
    <w:rsid w:val="0036143D"/>
    <w:rsid w:val="003617E5"/>
    <w:rsid w:val="00361A57"/>
    <w:rsid w:val="00361CD3"/>
    <w:rsid w:val="00361E94"/>
    <w:rsid w:val="00362569"/>
    <w:rsid w:val="0036290D"/>
    <w:rsid w:val="003629F1"/>
    <w:rsid w:val="00362D60"/>
    <w:rsid w:val="00362E1B"/>
    <w:rsid w:val="00362F24"/>
    <w:rsid w:val="00363570"/>
    <w:rsid w:val="00363775"/>
    <w:rsid w:val="003637CC"/>
    <w:rsid w:val="00363A0D"/>
    <w:rsid w:val="00363C18"/>
    <w:rsid w:val="00364A17"/>
    <w:rsid w:val="00364B13"/>
    <w:rsid w:val="00364EBA"/>
    <w:rsid w:val="00364F73"/>
    <w:rsid w:val="0036522A"/>
    <w:rsid w:val="0036552B"/>
    <w:rsid w:val="0036594F"/>
    <w:rsid w:val="00365D1E"/>
    <w:rsid w:val="00365D29"/>
    <w:rsid w:val="003662B5"/>
    <w:rsid w:val="003669A7"/>
    <w:rsid w:val="00366A21"/>
    <w:rsid w:val="00367292"/>
    <w:rsid w:val="003677D7"/>
    <w:rsid w:val="00367C42"/>
    <w:rsid w:val="00370385"/>
    <w:rsid w:val="00370A50"/>
    <w:rsid w:val="00370F89"/>
    <w:rsid w:val="00371F24"/>
    <w:rsid w:val="0037232D"/>
    <w:rsid w:val="00372383"/>
    <w:rsid w:val="003733C6"/>
    <w:rsid w:val="003734D5"/>
    <w:rsid w:val="00373568"/>
    <w:rsid w:val="0037390D"/>
    <w:rsid w:val="00373D34"/>
    <w:rsid w:val="00373E83"/>
    <w:rsid w:val="00373E91"/>
    <w:rsid w:val="0037412E"/>
    <w:rsid w:val="003749B2"/>
    <w:rsid w:val="003756D2"/>
    <w:rsid w:val="00375C6E"/>
    <w:rsid w:val="00375D26"/>
    <w:rsid w:val="00375DF3"/>
    <w:rsid w:val="0037616F"/>
    <w:rsid w:val="00376A02"/>
    <w:rsid w:val="00376D9E"/>
    <w:rsid w:val="00377423"/>
    <w:rsid w:val="003777A9"/>
    <w:rsid w:val="00377BD7"/>
    <w:rsid w:val="00377F7A"/>
    <w:rsid w:val="003801D8"/>
    <w:rsid w:val="003810AE"/>
    <w:rsid w:val="00381175"/>
    <w:rsid w:val="0038147C"/>
    <w:rsid w:val="0038174F"/>
    <w:rsid w:val="0038213D"/>
    <w:rsid w:val="00382191"/>
    <w:rsid w:val="00382309"/>
    <w:rsid w:val="003823CB"/>
    <w:rsid w:val="0038271D"/>
    <w:rsid w:val="003827C7"/>
    <w:rsid w:val="00382C69"/>
    <w:rsid w:val="00382DBD"/>
    <w:rsid w:val="0038305D"/>
    <w:rsid w:val="003833B2"/>
    <w:rsid w:val="00383532"/>
    <w:rsid w:val="00383ECE"/>
    <w:rsid w:val="00384304"/>
    <w:rsid w:val="00384387"/>
    <w:rsid w:val="003851F3"/>
    <w:rsid w:val="0038532B"/>
    <w:rsid w:val="003855DC"/>
    <w:rsid w:val="00385BEC"/>
    <w:rsid w:val="00385DB7"/>
    <w:rsid w:val="0038653D"/>
    <w:rsid w:val="00386AC5"/>
    <w:rsid w:val="00387B2D"/>
    <w:rsid w:val="00387E25"/>
    <w:rsid w:val="00387EF2"/>
    <w:rsid w:val="003901BA"/>
    <w:rsid w:val="0039090B"/>
    <w:rsid w:val="00390E12"/>
    <w:rsid w:val="00390E50"/>
    <w:rsid w:val="003913CE"/>
    <w:rsid w:val="00391719"/>
    <w:rsid w:val="00391AE6"/>
    <w:rsid w:val="00391B97"/>
    <w:rsid w:val="00391D79"/>
    <w:rsid w:val="00392534"/>
    <w:rsid w:val="00392677"/>
    <w:rsid w:val="00392690"/>
    <w:rsid w:val="00392726"/>
    <w:rsid w:val="00392D02"/>
    <w:rsid w:val="00393C10"/>
    <w:rsid w:val="003942AE"/>
    <w:rsid w:val="00394763"/>
    <w:rsid w:val="00394A0B"/>
    <w:rsid w:val="00394B7F"/>
    <w:rsid w:val="00394FF3"/>
    <w:rsid w:val="003950B2"/>
    <w:rsid w:val="003957EC"/>
    <w:rsid w:val="003958AE"/>
    <w:rsid w:val="00395FB8"/>
    <w:rsid w:val="00396353"/>
    <w:rsid w:val="003966E0"/>
    <w:rsid w:val="00396AA4"/>
    <w:rsid w:val="00396BF7"/>
    <w:rsid w:val="00397154"/>
    <w:rsid w:val="00397179"/>
    <w:rsid w:val="00397B78"/>
    <w:rsid w:val="003A03C5"/>
    <w:rsid w:val="003A1644"/>
    <w:rsid w:val="003A17B5"/>
    <w:rsid w:val="003A1A5B"/>
    <w:rsid w:val="003A1D3A"/>
    <w:rsid w:val="003A1F23"/>
    <w:rsid w:val="003A226B"/>
    <w:rsid w:val="003A2D36"/>
    <w:rsid w:val="003A2E6C"/>
    <w:rsid w:val="003A2F1C"/>
    <w:rsid w:val="003A2FC5"/>
    <w:rsid w:val="003A3BD6"/>
    <w:rsid w:val="003A3C97"/>
    <w:rsid w:val="003A3FA1"/>
    <w:rsid w:val="003A4A2C"/>
    <w:rsid w:val="003A4A75"/>
    <w:rsid w:val="003A4B6D"/>
    <w:rsid w:val="003A4D5C"/>
    <w:rsid w:val="003A56D6"/>
    <w:rsid w:val="003A61D5"/>
    <w:rsid w:val="003A6379"/>
    <w:rsid w:val="003A68CC"/>
    <w:rsid w:val="003A6B4D"/>
    <w:rsid w:val="003A6D5C"/>
    <w:rsid w:val="003A7A46"/>
    <w:rsid w:val="003A7A6F"/>
    <w:rsid w:val="003A7E51"/>
    <w:rsid w:val="003B008A"/>
    <w:rsid w:val="003B0D39"/>
    <w:rsid w:val="003B0D4E"/>
    <w:rsid w:val="003B0E89"/>
    <w:rsid w:val="003B137A"/>
    <w:rsid w:val="003B14A5"/>
    <w:rsid w:val="003B1599"/>
    <w:rsid w:val="003B1B07"/>
    <w:rsid w:val="003B20DD"/>
    <w:rsid w:val="003B22EB"/>
    <w:rsid w:val="003B236A"/>
    <w:rsid w:val="003B2EDC"/>
    <w:rsid w:val="003B39B0"/>
    <w:rsid w:val="003B3D84"/>
    <w:rsid w:val="003B3DD3"/>
    <w:rsid w:val="003B44DF"/>
    <w:rsid w:val="003B468C"/>
    <w:rsid w:val="003B468E"/>
    <w:rsid w:val="003B473E"/>
    <w:rsid w:val="003B499E"/>
    <w:rsid w:val="003B4DCB"/>
    <w:rsid w:val="003B4EB2"/>
    <w:rsid w:val="003B5530"/>
    <w:rsid w:val="003B5BE6"/>
    <w:rsid w:val="003B5D75"/>
    <w:rsid w:val="003C0322"/>
    <w:rsid w:val="003C0806"/>
    <w:rsid w:val="003C0900"/>
    <w:rsid w:val="003C0B6F"/>
    <w:rsid w:val="003C0E7E"/>
    <w:rsid w:val="003C1567"/>
    <w:rsid w:val="003C15CF"/>
    <w:rsid w:val="003C190C"/>
    <w:rsid w:val="003C1BC0"/>
    <w:rsid w:val="003C1D37"/>
    <w:rsid w:val="003C236B"/>
    <w:rsid w:val="003C2A46"/>
    <w:rsid w:val="003C2AE3"/>
    <w:rsid w:val="003C2F0E"/>
    <w:rsid w:val="003C3313"/>
    <w:rsid w:val="003C3495"/>
    <w:rsid w:val="003C3871"/>
    <w:rsid w:val="003C4096"/>
    <w:rsid w:val="003C4735"/>
    <w:rsid w:val="003C4793"/>
    <w:rsid w:val="003C4B0E"/>
    <w:rsid w:val="003C4E3A"/>
    <w:rsid w:val="003C511F"/>
    <w:rsid w:val="003C515C"/>
    <w:rsid w:val="003C5409"/>
    <w:rsid w:val="003C5420"/>
    <w:rsid w:val="003C5774"/>
    <w:rsid w:val="003C5A20"/>
    <w:rsid w:val="003C6222"/>
    <w:rsid w:val="003C65F1"/>
    <w:rsid w:val="003C6A93"/>
    <w:rsid w:val="003C6EDA"/>
    <w:rsid w:val="003C7046"/>
    <w:rsid w:val="003C7347"/>
    <w:rsid w:val="003C7AD7"/>
    <w:rsid w:val="003C7F5F"/>
    <w:rsid w:val="003D0A2F"/>
    <w:rsid w:val="003D0B63"/>
    <w:rsid w:val="003D0CA0"/>
    <w:rsid w:val="003D1165"/>
    <w:rsid w:val="003D139F"/>
    <w:rsid w:val="003D1822"/>
    <w:rsid w:val="003D19EF"/>
    <w:rsid w:val="003D1A93"/>
    <w:rsid w:val="003D1C34"/>
    <w:rsid w:val="003D1CD4"/>
    <w:rsid w:val="003D23BA"/>
    <w:rsid w:val="003D29EC"/>
    <w:rsid w:val="003D2D43"/>
    <w:rsid w:val="003D3DD1"/>
    <w:rsid w:val="003D455C"/>
    <w:rsid w:val="003D467D"/>
    <w:rsid w:val="003D4803"/>
    <w:rsid w:val="003D4BDE"/>
    <w:rsid w:val="003D4D0E"/>
    <w:rsid w:val="003D5850"/>
    <w:rsid w:val="003D59C6"/>
    <w:rsid w:val="003D5A11"/>
    <w:rsid w:val="003D6337"/>
    <w:rsid w:val="003D686D"/>
    <w:rsid w:val="003D6970"/>
    <w:rsid w:val="003D6FA2"/>
    <w:rsid w:val="003D70AE"/>
    <w:rsid w:val="003D72A9"/>
    <w:rsid w:val="003D7361"/>
    <w:rsid w:val="003D7560"/>
    <w:rsid w:val="003D7C4B"/>
    <w:rsid w:val="003D7C82"/>
    <w:rsid w:val="003D7EB5"/>
    <w:rsid w:val="003E010A"/>
    <w:rsid w:val="003E032A"/>
    <w:rsid w:val="003E069F"/>
    <w:rsid w:val="003E0BC9"/>
    <w:rsid w:val="003E0E5B"/>
    <w:rsid w:val="003E11EC"/>
    <w:rsid w:val="003E121F"/>
    <w:rsid w:val="003E1539"/>
    <w:rsid w:val="003E1BBD"/>
    <w:rsid w:val="003E1CF8"/>
    <w:rsid w:val="003E1D15"/>
    <w:rsid w:val="003E1F8F"/>
    <w:rsid w:val="003E207C"/>
    <w:rsid w:val="003E23D9"/>
    <w:rsid w:val="003E2952"/>
    <w:rsid w:val="003E3542"/>
    <w:rsid w:val="003E377F"/>
    <w:rsid w:val="003E3A04"/>
    <w:rsid w:val="003E3BCE"/>
    <w:rsid w:val="003E3C54"/>
    <w:rsid w:val="003E3FAB"/>
    <w:rsid w:val="003E402F"/>
    <w:rsid w:val="003E40A2"/>
    <w:rsid w:val="003E4982"/>
    <w:rsid w:val="003E5833"/>
    <w:rsid w:val="003E5F2F"/>
    <w:rsid w:val="003E60CD"/>
    <w:rsid w:val="003E634F"/>
    <w:rsid w:val="003E6F23"/>
    <w:rsid w:val="003E757F"/>
    <w:rsid w:val="003E773C"/>
    <w:rsid w:val="003F03C5"/>
    <w:rsid w:val="003F068A"/>
    <w:rsid w:val="003F0837"/>
    <w:rsid w:val="003F0C51"/>
    <w:rsid w:val="003F0EFC"/>
    <w:rsid w:val="003F1294"/>
    <w:rsid w:val="003F147F"/>
    <w:rsid w:val="003F158E"/>
    <w:rsid w:val="003F16E4"/>
    <w:rsid w:val="003F1A19"/>
    <w:rsid w:val="003F1A6B"/>
    <w:rsid w:val="003F2444"/>
    <w:rsid w:val="003F260C"/>
    <w:rsid w:val="003F2E48"/>
    <w:rsid w:val="003F391A"/>
    <w:rsid w:val="003F41E5"/>
    <w:rsid w:val="003F46C1"/>
    <w:rsid w:val="003F4B61"/>
    <w:rsid w:val="003F4C9F"/>
    <w:rsid w:val="003F4CE1"/>
    <w:rsid w:val="003F53D9"/>
    <w:rsid w:val="003F542C"/>
    <w:rsid w:val="003F5A62"/>
    <w:rsid w:val="003F671C"/>
    <w:rsid w:val="003F6D2B"/>
    <w:rsid w:val="003F711B"/>
    <w:rsid w:val="003F72EE"/>
    <w:rsid w:val="003F7497"/>
    <w:rsid w:val="003F7636"/>
    <w:rsid w:val="003F7A1B"/>
    <w:rsid w:val="003F7ACF"/>
    <w:rsid w:val="003F7F6F"/>
    <w:rsid w:val="0040039F"/>
    <w:rsid w:val="00400938"/>
    <w:rsid w:val="00400CDF"/>
    <w:rsid w:val="004011D6"/>
    <w:rsid w:val="004012B5"/>
    <w:rsid w:val="00401480"/>
    <w:rsid w:val="004019EF"/>
    <w:rsid w:val="00402660"/>
    <w:rsid w:val="00402733"/>
    <w:rsid w:val="004032DA"/>
    <w:rsid w:val="0040348A"/>
    <w:rsid w:val="004036FB"/>
    <w:rsid w:val="00403A2F"/>
    <w:rsid w:val="004041F7"/>
    <w:rsid w:val="0040499F"/>
    <w:rsid w:val="00404CC6"/>
    <w:rsid w:val="00404CFD"/>
    <w:rsid w:val="00405071"/>
    <w:rsid w:val="00405AAB"/>
    <w:rsid w:val="00405E5E"/>
    <w:rsid w:val="00406110"/>
    <w:rsid w:val="004066C7"/>
    <w:rsid w:val="00406813"/>
    <w:rsid w:val="00406F7E"/>
    <w:rsid w:val="004075F9"/>
    <w:rsid w:val="0040776C"/>
    <w:rsid w:val="00407B56"/>
    <w:rsid w:val="00407C9F"/>
    <w:rsid w:val="00410E83"/>
    <w:rsid w:val="00411124"/>
    <w:rsid w:val="0041129D"/>
    <w:rsid w:val="004113D7"/>
    <w:rsid w:val="004113E7"/>
    <w:rsid w:val="004116E7"/>
    <w:rsid w:val="00411A88"/>
    <w:rsid w:val="00412D3B"/>
    <w:rsid w:val="004132A7"/>
    <w:rsid w:val="004133C3"/>
    <w:rsid w:val="004145B5"/>
    <w:rsid w:val="004146CA"/>
    <w:rsid w:val="00414708"/>
    <w:rsid w:val="00414A10"/>
    <w:rsid w:val="00414E73"/>
    <w:rsid w:val="00415DDF"/>
    <w:rsid w:val="004169EA"/>
    <w:rsid w:val="00416AAE"/>
    <w:rsid w:val="00417231"/>
    <w:rsid w:val="004175DB"/>
    <w:rsid w:val="00417B95"/>
    <w:rsid w:val="004208D0"/>
    <w:rsid w:val="00420B0D"/>
    <w:rsid w:val="00420CA2"/>
    <w:rsid w:val="00420E3A"/>
    <w:rsid w:val="004215A3"/>
    <w:rsid w:val="00421FD3"/>
    <w:rsid w:val="004225F0"/>
    <w:rsid w:val="004231CC"/>
    <w:rsid w:val="004233D6"/>
    <w:rsid w:val="004233E1"/>
    <w:rsid w:val="0042434F"/>
    <w:rsid w:val="0042481D"/>
    <w:rsid w:val="00424C8E"/>
    <w:rsid w:val="00424CD0"/>
    <w:rsid w:val="00424CF6"/>
    <w:rsid w:val="00424F7A"/>
    <w:rsid w:val="004250B0"/>
    <w:rsid w:val="004250E7"/>
    <w:rsid w:val="00425641"/>
    <w:rsid w:val="00425840"/>
    <w:rsid w:val="00425BEF"/>
    <w:rsid w:val="004268E2"/>
    <w:rsid w:val="004271C8"/>
    <w:rsid w:val="004273ED"/>
    <w:rsid w:val="004276C5"/>
    <w:rsid w:val="00430898"/>
    <w:rsid w:val="00430F1D"/>
    <w:rsid w:val="0043100B"/>
    <w:rsid w:val="0043111B"/>
    <w:rsid w:val="0043134D"/>
    <w:rsid w:val="004318EC"/>
    <w:rsid w:val="00431B7F"/>
    <w:rsid w:val="00432831"/>
    <w:rsid w:val="00433377"/>
    <w:rsid w:val="00433CDA"/>
    <w:rsid w:val="00433EA1"/>
    <w:rsid w:val="00433F64"/>
    <w:rsid w:val="004341E2"/>
    <w:rsid w:val="004347C8"/>
    <w:rsid w:val="004355ED"/>
    <w:rsid w:val="004356B3"/>
    <w:rsid w:val="004357BC"/>
    <w:rsid w:val="00435A8F"/>
    <w:rsid w:val="00436450"/>
    <w:rsid w:val="00436611"/>
    <w:rsid w:val="00436F1D"/>
    <w:rsid w:val="0043734B"/>
    <w:rsid w:val="004374EE"/>
    <w:rsid w:val="004375BF"/>
    <w:rsid w:val="00437E90"/>
    <w:rsid w:val="00441379"/>
    <w:rsid w:val="004416EA"/>
    <w:rsid w:val="00441799"/>
    <w:rsid w:val="00441AC7"/>
    <w:rsid w:val="00441B85"/>
    <w:rsid w:val="004422CD"/>
    <w:rsid w:val="0044332C"/>
    <w:rsid w:val="004434D5"/>
    <w:rsid w:val="004435B0"/>
    <w:rsid w:val="00443C4F"/>
    <w:rsid w:val="004440DA"/>
    <w:rsid w:val="0044419D"/>
    <w:rsid w:val="0044430D"/>
    <w:rsid w:val="00444DD4"/>
    <w:rsid w:val="00444FCD"/>
    <w:rsid w:val="004455BF"/>
    <w:rsid w:val="00445A88"/>
    <w:rsid w:val="004462C8"/>
    <w:rsid w:val="00446514"/>
    <w:rsid w:val="00446D91"/>
    <w:rsid w:val="00446EC0"/>
    <w:rsid w:val="004470CB"/>
    <w:rsid w:val="00447CB7"/>
    <w:rsid w:val="00450547"/>
    <w:rsid w:val="004505C2"/>
    <w:rsid w:val="004511C9"/>
    <w:rsid w:val="0045124C"/>
    <w:rsid w:val="00451E61"/>
    <w:rsid w:val="0045340D"/>
    <w:rsid w:val="00453572"/>
    <w:rsid w:val="0045391E"/>
    <w:rsid w:val="00453B16"/>
    <w:rsid w:val="00453F07"/>
    <w:rsid w:val="00454591"/>
    <w:rsid w:val="00454AB6"/>
    <w:rsid w:val="00454B23"/>
    <w:rsid w:val="00454D27"/>
    <w:rsid w:val="00454E4A"/>
    <w:rsid w:val="00455469"/>
    <w:rsid w:val="0045577F"/>
    <w:rsid w:val="004557CF"/>
    <w:rsid w:val="00455A05"/>
    <w:rsid w:val="00456335"/>
    <w:rsid w:val="00456FB1"/>
    <w:rsid w:val="004571B9"/>
    <w:rsid w:val="004571C5"/>
    <w:rsid w:val="00457998"/>
    <w:rsid w:val="00457CF4"/>
    <w:rsid w:val="004600D5"/>
    <w:rsid w:val="004603E3"/>
    <w:rsid w:val="00460D63"/>
    <w:rsid w:val="0046124F"/>
    <w:rsid w:val="00461379"/>
    <w:rsid w:val="004613E1"/>
    <w:rsid w:val="00461448"/>
    <w:rsid w:val="00461BE3"/>
    <w:rsid w:val="00461EFB"/>
    <w:rsid w:val="00462036"/>
    <w:rsid w:val="00462094"/>
    <w:rsid w:val="004621DF"/>
    <w:rsid w:val="00462264"/>
    <w:rsid w:val="00462F2A"/>
    <w:rsid w:val="004635B5"/>
    <w:rsid w:val="004636C4"/>
    <w:rsid w:val="00463768"/>
    <w:rsid w:val="004639C9"/>
    <w:rsid w:val="00463B6B"/>
    <w:rsid w:val="00463C8D"/>
    <w:rsid w:val="00464041"/>
    <w:rsid w:val="004642CC"/>
    <w:rsid w:val="00464569"/>
    <w:rsid w:val="004648AD"/>
    <w:rsid w:val="00464F15"/>
    <w:rsid w:val="00464F54"/>
    <w:rsid w:val="00465318"/>
    <w:rsid w:val="0046595F"/>
    <w:rsid w:val="00465980"/>
    <w:rsid w:val="00465C24"/>
    <w:rsid w:val="004661A2"/>
    <w:rsid w:val="00466EED"/>
    <w:rsid w:val="0046718B"/>
    <w:rsid w:val="004674A9"/>
    <w:rsid w:val="00467994"/>
    <w:rsid w:val="00467ACD"/>
    <w:rsid w:val="00467E23"/>
    <w:rsid w:val="00470C09"/>
    <w:rsid w:val="00471168"/>
    <w:rsid w:val="0047181F"/>
    <w:rsid w:val="004718DA"/>
    <w:rsid w:val="00471A1E"/>
    <w:rsid w:val="00471D94"/>
    <w:rsid w:val="00471EBF"/>
    <w:rsid w:val="00471F4F"/>
    <w:rsid w:val="004721AC"/>
    <w:rsid w:val="0047231F"/>
    <w:rsid w:val="00472748"/>
    <w:rsid w:val="00472900"/>
    <w:rsid w:val="00472BFF"/>
    <w:rsid w:val="004731D7"/>
    <w:rsid w:val="00473366"/>
    <w:rsid w:val="00473C06"/>
    <w:rsid w:val="00473F6D"/>
    <w:rsid w:val="00474011"/>
    <w:rsid w:val="004747D3"/>
    <w:rsid w:val="00474F15"/>
    <w:rsid w:val="004758AE"/>
    <w:rsid w:val="004761A3"/>
    <w:rsid w:val="00476559"/>
    <w:rsid w:val="004768D8"/>
    <w:rsid w:val="004769EB"/>
    <w:rsid w:val="00476AEE"/>
    <w:rsid w:val="004770BC"/>
    <w:rsid w:val="00477E1D"/>
    <w:rsid w:val="00477F10"/>
    <w:rsid w:val="00480016"/>
    <w:rsid w:val="0048002D"/>
    <w:rsid w:val="004800FE"/>
    <w:rsid w:val="0048076A"/>
    <w:rsid w:val="00480A31"/>
    <w:rsid w:val="00480EFD"/>
    <w:rsid w:val="0048196B"/>
    <w:rsid w:val="00481A9C"/>
    <w:rsid w:val="0048231B"/>
    <w:rsid w:val="00482759"/>
    <w:rsid w:val="00482A93"/>
    <w:rsid w:val="00482C7F"/>
    <w:rsid w:val="004831BA"/>
    <w:rsid w:val="00483231"/>
    <w:rsid w:val="004839C9"/>
    <w:rsid w:val="00483A80"/>
    <w:rsid w:val="00483C58"/>
    <w:rsid w:val="00483F8A"/>
    <w:rsid w:val="00483FF9"/>
    <w:rsid w:val="00484347"/>
    <w:rsid w:val="00484FB7"/>
    <w:rsid w:val="004852A6"/>
    <w:rsid w:val="00485988"/>
    <w:rsid w:val="00486084"/>
    <w:rsid w:val="00486C4F"/>
    <w:rsid w:val="00486CCB"/>
    <w:rsid w:val="004871EE"/>
    <w:rsid w:val="00487232"/>
    <w:rsid w:val="0048749B"/>
    <w:rsid w:val="00487645"/>
    <w:rsid w:val="00487B84"/>
    <w:rsid w:val="0049009A"/>
    <w:rsid w:val="0049070D"/>
    <w:rsid w:val="00490B38"/>
    <w:rsid w:val="00490B91"/>
    <w:rsid w:val="00491047"/>
    <w:rsid w:val="00491554"/>
    <w:rsid w:val="0049166D"/>
    <w:rsid w:val="00491811"/>
    <w:rsid w:val="00491967"/>
    <w:rsid w:val="004919E2"/>
    <w:rsid w:val="00491A32"/>
    <w:rsid w:val="00492074"/>
    <w:rsid w:val="004921A8"/>
    <w:rsid w:val="004926B4"/>
    <w:rsid w:val="0049385A"/>
    <w:rsid w:val="00493C1E"/>
    <w:rsid w:val="00493F61"/>
    <w:rsid w:val="0049400F"/>
    <w:rsid w:val="004941C6"/>
    <w:rsid w:val="004941E7"/>
    <w:rsid w:val="004947E8"/>
    <w:rsid w:val="00494B5B"/>
    <w:rsid w:val="00494D82"/>
    <w:rsid w:val="00495539"/>
    <w:rsid w:val="004955B9"/>
    <w:rsid w:val="00495806"/>
    <w:rsid w:val="00495859"/>
    <w:rsid w:val="00495E3A"/>
    <w:rsid w:val="00495EFD"/>
    <w:rsid w:val="00495FD8"/>
    <w:rsid w:val="00496729"/>
    <w:rsid w:val="00496757"/>
    <w:rsid w:val="00496928"/>
    <w:rsid w:val="00496BC6"/>
    <w:rsid w:val="00496D95"/>
    <w:rsid w:val="004974D0"/>
    <w:rsid w:val="0049790F"/>
    <w:rsid w:val="00497FAF"/>
    <w:rsid w:val="004A02CC"/>
    <w:rsid w:val="004A0A22"/>
    <w:rsid w:val="004A10CC"/>
    <w:rsid w:val="004A1590"/>
    <w:rsid w:val="004A1725"/>
    <w:rsid w:val="004A1ADE"/>
    <w:rsid w:val="004A24E7"/>
    <w:rsid w:val="004A298C"/>
    <w:rsid w:val="004A2A6E"/>
    <w:rsid w:val="004A2CA3"/>
    <w:rsid w:val="004A2D2E"/>
    <w:rsid w:val="004A31A8"/>
    <w:rsid w:val="004A331F"/>
    <w:rsid w:val="004A3336"/>
    <w:rsid w:val="004A33F1"/>
    <w:rsid w:val="004A3444"/>
    <w:rsid w:val="004A36AF"/>
    <w:rsid w:val="004A36C8"/>
    <w:rsid w:val="004A3E76"/>
    <w:rsid w:val="004A45B8"/>
    <w:rsid w:val="004A4721"/>
    <w:rsid w:val="004A4A3A"/>
    <w:rsid w:val="004A69B3"/>
    <w:rsid w:val="004A6EB4"/>
    <w:rsid w:val="004A7129"/>
    <w:rsid w:val="004B016E"/>
    <w:rsid w:val="004B0498"/>
    <w:rsid w:val="004B05AA"/>
    <w:rsid w:val="004B0E7B"/>
    <w:rsid w:val="004B1482"/>
    <w:rsid w:val="004B15D1"/>
    <w:rsid w:val="004B1842"/>
    <w:rsid w:val="004B189F"/>
    <w:rsid w:val="004B1D8E"/>
    <w:rsid w:val="004B2123"/>
    <w:rsid w:val="004B2290"/>
    <w:rsid w:val="004B263F"/>
    <w:rsid w:val="004B2AF1"/>
    <w:rsid w:val="004B2CA3"/>
    <w:rsid w:val="004B2E1F"/>
    <w:rsid w:val="004B3048"/>
    <w:rsid w:val="004B34C3"/>
    <w:rsid w:val="004B381B"/>
    <w:rsid w:val="004B3976"/>
    <w:rsid w:val="004B3ADF"/>
    <w:rsid w:val="004B3B54"/>
    <w:rsid w:val="004B4662"/>
    <w:rsid w:val="004B471D"/>
    <w:rsid w:val="004B4967"/>
    <w:rsid w:val="004B4B2B"/>
    <w:rsid w:val="004B513D"/>
    <w:rsid w:val="004B529E"/>
    <w:rsid w:val="004B5498"/>
    <w:rsid w:val="004B5566"/>
    <w:rsid w:val="004B5644"/>
    <w:rsid w:val="004B5852"/>
    <w:rsid w:val="004B5D60"/>
    <w:rsid w:val="004B5F3C"/>
    <w:rsid w:val="004B6423"/>
    <w:rsid w:val="004B655E"/>
    <w:rsid w:val="004B7F0A"/>
    <w:rsid w:val="004C0A7F"/>
    <w:rsid w:val="004C10C2"/>
    <w:rsid w:val="004C120B"/>
    <w:rsid w:val="004C13AD"/>
    <w:rsid w:val="004C1AAB"/>
    <w:rsid w:val="004C1D2A"/>
    <w:rsid w:val="004C201F"/>
    <w:rsid w:val="004C2168"/>
    <w:rsid w:val="004C226E"/>
    <w:rsid w:val="004C22AF"/>
    <w:rsid w:val="004C2A10"/>
    <w:rsid w:val="004C32E4"/>
    <w:rsid w:val="004C3A18"/>
    <w:rsid w:val="004C3D06"/>
    <w:rsid w:val="004C3D5A"/>
    <w:rsid w:val="004C3E0A"/>
    <w:rsid w:val="004C4439"/>
    <w:rsid w:val="004C466B"/>
    <w:rsid w:val="004C4FC2"/>
    <w:rsid w:val="004C55BD"/>
    <w:rsid w:val="004C568C"/>
    <w:rsid w:val="004C5D77"/>
    <w:rsid w:val="004C68F3"/>
    <w:rsid w:val="004C7155"/>
    <w:rsid w:val="004C7403"/>
    <w:rsid w:val="004C7591"/>
    <w:rsid w:val="004C76B6"/>
    <w:rsid w:val="004C76CC"/>
    <w:rsid w:val="004C775C"/>
    <w:rsid w:val="004C776A"/>
    <w:rsid w:val="004C7A15"/>
    <w:rsid w:val="004C7AB6"/>
    <w:rsid w:val="004C7BB0"/>
    <w:rsid w:val="004C7ECD"/>
    <w:rsid w:val="004D038D"/>
    <w:rsid w:val="004D0A1F"/>
    <w:rsid w:val="004D0DCB"/>
    <w:rsid w:val="004D15E7"/>
    <w:rsid w:val="004D1BDF"/>
    <w:rsid w:val="004D2238"/>
    <w:rsid w:val="004D2313"/>
    <w:rsid w:val="004D262F"/>
    <w:rsid w:val="004D276C"/>
    <w:rsid w:val="004D2F6B"/>
    <w:rsid w:val="004D3466"/>
    <w:rsid w:val="004D4078"/>
    <w:rsid w:val="004D454C"/>
    <w:rsid w:val="004D487F"/>
    <w:rsid w:val="004D5A87"/>
    <w:rsid w:val="004D5E0E"/>
    <w:rsid w:val="004D5F4E"/>
    <w:rsid w:val="004D61D7"/>
    <w:rsid w:val="004D6983"/>
    <w:rsid w:val="004D6BBB"/>
    <w:rsid w:val="004D7485"/>
    <w:rsid w:val="004D764A"/>
    <w:rsid w:val="004E030C"/>
    <w:rsid w:val="004E045E"/>
    <w:rsid w:val="004E04B5"/>
    <w:rsid w:val="004E066D"/>
    <w:rsid w:val="004E09FE"/>
    <w:rsid w:val="004E0C52"/>
    <w:rsid w:val="004E1913"/>
    <w:rsid w:val="004E1BBF"/>
    <w:rsid w:val="004E1C4C"/>
    <w:rsid w:val="004E1EAE"/>
    <w:rsid w:val="004E24C6"/>
    <w:rsid w:val="004E2DB2"/>
    <w:rsid w:val="004E381A"/>
    <w:rsid w:val="004E39D3"/>
    <w:rsid w:val="004E3CF2"/>
    <w:rsid w:val="004E405E"/>
    <w:rsid w:val="004E4492"/>
    <w:rsid w:val="004E46B6"/>
    <w:rsid w:val="004E4AEB"/>
    <w:rsid w:val="004E5005"/>
    <w:rsid w:val="004E5167"/>
    <w:rsid w:val="004E53D7"/>
    <w:rsid w:val="004E5404"/>
    <w:rsid w:val="004E5A6B"/>
    <w:rsid w:val="004E5DA9"/>
    <w:rsid w:val="004E5E97"/>
    <w:rsid w:val="004E6324"/>
    <w:rsid w:val="004E66B3"/>
    <w:rsid w:val="004E6846"/>
    <w:rsid w:val="004E70BA"/>
    <w:rsid w:val="004E73FE"/>
    <w:rsid w:val="004F02EC"/>
    <w:rsid w:val="004F0F2B"/>
    <w:rsid w:val="004F141F"/>
    <w:rsid w:val="004F15F7"/>
    <w:rsid w:val="004F170F"/>
    <w:rsid w:val="004F1B26"/>
    <w:rsid w:val="004F1F9B"/>
    <w:rsid w:val="004F2094"/>
    <w:rsid w:val="004F21E6"/>
    <w:rsid w:val="004F23BE"/>
    <w:rsid w:val="004F2C02"/>
    <w:rsid w:val="004F2C30"/>
    <w:rsid w:val="004F3BC5"/>
    <w:rsid w:val="004F3E6D"/>
    <w:rsid w:val="004F3FF4"/>
    <w:rsid w:val="004F4118"/>
    <w:rsid w:val="004F469F"/>
    <w:rsid w:val="004F4EA0"/>
    <w:rsid w:val="004F4EE4"/>
    <w:rsid w:val="004F4EF5"/>
    <w:rsid w:val="004F5070"/>
    <w:rsid w:val="004F511C"/>
    <w:rsid w:val="004F5E71"/>
    <w:rsid w:val="004F65E4"/>
    <w:rsid w:val="004F66E8"/>
    <w:rsid w:val="004F68E9"/>
    <w:rsid w:val="004F69A0"/>
    <w:rsid w:val="004F6C66"/>
    <w:rsid w:val="004F6EDD"/>
    <w:rsid w:val="004F72DC"/>
    <w:rsid w:val="004F7F9F"/>
    <w:rsid w:val="0050036B"/>
    <w:rsid w:val="0050055D"/>
    <w:rsid w:val="00500809"/>
    <w:rsid w:val="005011B0"/>
    <w:rsid w:val="00501255"/>
    <w:rsid w:val="00501755"/>
    <w:rsid w:val="00501867"/>
    <w:rsid w:val="0050190C"/>
    <w:rsid w:val="00502498"/>
    <w:rsid w:val="00502511"/>
    <w:rsid w:val="005027A4"/>
    <w:rsid w:val="00502F25"/>
    <w:rsid w:val="0050315F"/>
    <w:rsid w:val="00503195"/>
    <w:rsid w:val="0050397C"/>
    <w:rsid w:val="005041EB"/>
    <w:rsid w:val="00504278"/>
    <w:rsid w:val="005042CF"/>
    <w:rsid w:val="0050436E"/>
    <w:rsid w:val="00504773"/>
    <w:rsid w:val="00504D5F"/>
    <w:rsid w:val="005053AF"/>
    <w:rsid w:val="00505AE8"/>
    <w:rsid w:val="00505AEC"/>
    <w:rsid w:val="00505B5D"/>
    <w:rsid w:val="00505C4A"/>
    <w:rsid w:val="00506652"/>
    <w:rsid w:val="00506AB5"/>
    <w:rsid w:val="00506BA0"/>
    <w:rsid w:val="00506E37"/>
    <w:rsid w:val="00506E47"/>
    <w:rsid w:val="005071C5"/>
    <w:rsid w:val="00507457"/>
    <w:rsid w:val="005077B9"/>
    <w:rsid w:val="00507B68"/>
    <w:rsid w:val="00507F6F"/>
    <w:rsid w:val="00510485"/>
    <w:rsid w:val="005105C9"/>
    <w:rsid w:val="005106C1"/>
    <w:rsid w:val="00510719"/>
    <w:rsid w:val="0051120A"/>
    <w:rsid w:val="00511B4C"/>
    <w:rsid w:val="00512493"/>
    <w:rsid w:val="00512583"/>
    <w:rsid w:val="005125E3"/>
    <w:rsid w:val="005126AC"/>
    <w:rsid w:val="00512736"/>
    <w:rsid w:val="00512908"/>
    <w:rsid w:val="00512AD4"/>
    <w:rsid w:val="0051353D"/>
    <w:rsid w:val="005137EC"/>
    <w:rsid w:val="00513DBA"/>
    <w:rsid w:val="00513EC3"/>
    <w:rsid w:val="0051435B"/>
    <w:rsid w:val="005145BE"/>
    <w:rsid w:val="00514AC2"/>
    <w:rsid w:val="00514B26"/>
    <w:rsid w:val="005151C8"/>
    <w:rsid w:val="00515BC0"/>
    <w:rsid w:val="00516150"/>
    <w:rsid w:val="00516673"/>
    <w:rsid w:val="005166E4"/>
    <w:rsid w:val="00516898"/>
    <w:rsid w:val="00516B3F"/>
    <w:rsid w:val="00517B65"/>
    <w:rsid w:val="00517DC8"/>
    <w:rsid w:val="00517F8A"/>
    <w:rsid w:val="0052019A"/>
    <w:rsid w:val="00520352"/>
    <w:rsid w:val="00521837"/>
    <w:rsid w:val="00522108"/>
    <w:rsid w:val="00522192"/>
    <w:rsid w:val="00522510"/>
    <w:rsid w:val="00522549"/>
    <w:rsid w:val="005227A9"/>
    <w:rsid w:val="005235B8"/>
    <w:rsid w:val="00523623"/>
    <w:rsid w:val="0052362A"/>
    <w:rsid w:val="00523CA1"/>
    <w:rsid w:val="00523E9A"/>
    <w:rsid w:val="00524559"/>
    <w:rsid w:val="00524871"/>
    <w:rsid w:val="00524A92"/>
    <w:rsid w:val="00525078"/>
    <w:rsid w:val="0052559D"/>
    <w:rsid w:val="005255A9"/>
    <w:rsid w:val="005257B1"/>
    <w:rsid w:val="0052671E"/>
    <w:rsid w:val="00526753"/>
    <w:rsid w:val="00526C47"/>
    <w:rsid w:val="00526C6A"/>
    <w:rsid w:val="00526CA5"/>
    <w:rsid w:val="00527534"/>
    <w:rsid w:val="00527722"/>
    <w:rsid w:val="0052789B"/>
    <w:rsid w:val="00527962"/>
    <w:rsid w:val="00530545"/>
    <w:rsid w:val="0053097D"/>
    <w:rsid w:val="005314AB"/>
    <w:rsid w:val="0053176A"/>
    <w:rsid w:val="005318C0"/>
    <w:rsid w:val="005331F6"/>
    <w:rsid w:val="005333D0"/>
    <w:rsid w:val="00533916"/>
    <w:rsid w:val="0053394F"/>
    <w:rsid w:val="00533BCC"/>
    <w:rsid w:val="00534070"/>
    <w:rsid w:val="00534A0D"/>
    <w:rsid w:val="00534A4B"/>
    <w:rsid w:val="00534DF5"/>
    <w:rsid w:val="0053564F"/>
    <w:rsid w:val="00535837"/>
    <w:rsid w:val="005358C7"/>
    <w:rsid w:val="005363CD"/>
    <w:rsid w:val="00536C78"/>
    <w:rsid w:val="00536F86"/>
    <w:rsid w:val="00536FF7"/>
    <w:rsid w:val="00537077"/>
    <w:rsid w:val="00537190"/>
    <w:rsid w:val="0053739B"/>
    <w:rsid w:val="005402BB"/>
    <w:rsid w:val="005407A0"/>
    <w:rsid w:val="00540DD0"/>
    <w:rsid w:val="00541309"/>
    <w:rsid w:val="00541397"/>
    <w:rsid w:val="00541796"/>
    <w:rsid w:val="005417AA"/>
    <w:rsid w:val="00542333"/>
    <w:rsid w:val="00542561"/>
    <w:rsid w:val="005425E5"/>
    <w:rsid w:val="005427A8"/>
    <w:rsid w:val="005432CE"/>
    <w:rsid w:val="00543A74"/>
    <w:rsid w:val="00543FD1"/>
    <w:rsid w:val="00544CF5"/>
    <w:rsid w:val="005453C3"/>
    <w:rsid w:val="00545504"/>
    <w:rsid w:val="005458ED"/>
    <w:rsid w:val="00545D52"/>
    <w:rsid w:val="0054627C"/>
    <w:rsid w:val="0054633D"/>
    <w:rsid w:val="0054643D"/>
    <w:rsid w:val="005465D0"/>
    <w:rsid w:val="00546675"/>
    <w:rsid w:val="00546946"/>
    <w:rsid w:val="00546978"/>
    <w:rsid w:val="00547888"/>
    <w:rsid w:val="00547AB8"/>
    <w:rsid w:val="005502AE"/>
    <w:rsid w:val="00550691"/>
    <w:rsid w:val="005507FC"/>
    <w:rsid w:val="00550C22"/>
    <w:rsid w:val="00551ACC"/>
    <w:rsid w:val="00551F7A"/>
    <w:rsid w:val="0055246A"/>
    <w:rsid w:val="00552A29"/>
    <w:rsid w:val="00552B34"/>
    <w:rsid w:val="00552F1B"/>
    <w:rsid w:val="00553365"/>
    <w:rsid w:val="00553699"/>
    <w:rsid w:val="00553811"/>
    <w:rsid w:val="00553C4E"/>
    <w:rsid w:val="00554093"/>
    <w:rsid w:val="0055431C"/>
    <w:rsid w:val="0055486C"/>
    <w:rsid w:val="00555AFB"/>
    <w:rsid w:val="00555C63"/>
    <w:rsid w:val="00555F6E"/>
    <w:rsid w:val="00556706"/>
    <w:rsid w:val="00556D2F"/>
    <w:rsid w:val="00556F57"/>
    <w:rsid w:val="00557436"/>
    <w:rsid w:val="005575EC"/>
    <w:rsid w:val="005576DF"/>
    <w:rsid w:val="005577B0"/>
    <w:rsid w:val="00557C26"/>
    <w:rsid w:val="00557F7D"/>
    <w:rsid w:val="00557FDE"/>
    <w:rsid w:val="00560167"/>
    <w:rsid w:val="005601CE"/>
    <w:rsid w:val="005603DA"/>
    <w:rsid w:val="005604F5"/>
    <w:rsid w:val="00560868"/>
    <w:rsid w:val="00560943"/>
    <w:rsid w:val="00560B92"/>
    <w:rsid w:val="00561070"/>
    <w:rsid w:val="00561D7B"/>
    <w:rsid w:val="00561F29"/>
    <w:rsid w:val="0056203C"/>
    <w:rsid w:val="005620E4"/>
    <w:rsid w:val="005621C0"/>
    <w:rsid w:val="00562CCC"/>
    <w:rsid w:val="00562E24"/>
    <w:rsid w:val="00563574"/>
    <w:rsid w:val="005639CA"/>
    <w:rsid w:val="00563B94"/>
    <w:rsid w:val="00563BB4"/>
    <w:rsid w:val="00563EFE"/>
    <w:rsid w:val="00563FED"/>
    <w:rsid w:val="00564237"/>
    <w:rsid w:val="00564285"/>
    <w:rsid w:val="00564312"/>
    <w:rsid w:val="00564B7D"/>
    <w:rsid w:val="005659B7"/>
    <w:rsid w:val="00565B77"/>
    <w:rsid w:val="0056616D"/>
    <w:rsid w:val="00566FD2"/>
    <w:rsid w:val="0056774C"/>
    <w:rsid w:val="005679D2"/>
    <w:rsid w:val="00567C84"/>
    <w:rsid w:val="0057035D"/>
    <w:rsid w:val="0057058C"/>
    <w:rsid w:val="00571349"/>
    <w:rsid w:val="005715E1"/>
    <w:rsid w:val="0057170A"/>
    <w:rsid w:val="005719AB"/>
    <w:rsid w:val="00571B21"/>
    <w:rsid w:val="00571C6B"/>
    <w:rsid w:val="00572787"/>
    <w:rsid w:val="00572F43"/>
    <w:rsid w:val="00573381"/>
    <w:rsid w:val="0057354C"/>
    <w:rsid w:val="00573F5B"/>
    <w:rsid w:val="00574A31"/>
    <w:rsid w:val="005754FB"/>
    <w:rsid w:val="005762B5"/>
    <w:rsid w:val="0057650C"/>
    <w:rsid w:val="00576FDA"/>
    <w:rsid w:val="0057767C"/>
    <w:rsid w:val="00577822"/>
    <w:rsid w:val="00577A28"/>
    <w:rsid w:val="00577E55"/>
    <w:rsid w:val="00577F42"/>
    <w:rsid w:val="00577F4E"/>
    <w:rsid w:val="00580F95"/>
    <w:rsid w:val="0058108C"/>
    <w:rsid w:val="0058137C"/>
    <w:rsid w:val="005815AC"/>
    <w:rsid w:val="005817D0"/>
    <w:rsid w:val="005819C2"/>
    <w:rsid w:val="00581F80"/>
    <w:rsid w:val="005821E2"/>
    <w:rsid w:val="00582499"/>
    <w:rsid w:val="0058323E"/>
    <w:rsid w:val="00583965"/>
    <w:rsid w:val="00583AD2"/>
    <w:rsid w:val="00584748"/>
    <w:rsid w:val="00584AC9"/>
    <w:rsid w:val="0058537F"/>
    <w:rsid w:val="00585625"/>
    <w:rsid w:val="005857C7"/>
    <w:rsid w:val="00585831"/>
    <w:rsid w:val="005858F5"/>
    <w:rsid w:val="00585917"/>
    <w:rsid w:val="00585C18"/>
    <w:rsid w:val="00585C82"/>
    <w:rsid w:val="00586F89"/>
    <w:rsid w:val="0058704C"/>
    <w:rsid w:val="00587DAF"/>
    <w:rsid w:val="0059085E"/>
    <w:rsid w:val="00590F6F"/>
    <w:rsid w:val="00591058"/>
    <w:rsid w:val="005913FF"/>
    <w:rsid w:val="00591D25"/>
    <w:rsid w:val="00591E63"/>
    <w:rsid w:val="00591EA5"/>
    <w:rsid w:val="00591EC2"/>
    <w:rsid w:val="00591FD7"/>
    <w:rsid w:val="0059214B"/>
    <w:rsid w:val="005928FF"/>
    <w:rsid w:val="00592B7F"/>
    <w:rsid w:val="0059332C"/>
    <w:rsid w:val="00593535"/>
    <w:rsid w:val="0059383F"/>
    <w:rsid w:val="00593D77"/>
    <w:rsid w:val="00593E6B"/>
    <w:rsid w:val="0059441B"/>
    <w:rsid w:val="005947B0"/>
    <w:rsid w:val="005947CF"/>
    <w:rsid w:val="00594A96"/>
    <w:rsid w:val="00594DD4"/>
    <w:rsid w:val="00594DE1"/>
    <w:rsid w:val="00594EA5"/>
    <w:rsid w:val="00595390"/>
    <w:rsid w:val="00595EFF"/>
    <w:rsid w:val="00595FC9"/>
    <w:rsid w:val="00595FD1"/>
    <w:rsid w:val="005963E3"/>
    <w:rsid w:val="00596BBF"/>
    <w:rsid w:val="00596C99"/>
    <w:rsid w:val="00597547"/>
    <w:rsid w:val="00597717"/>
    <w:rsid w:val="00597A79"/>
    <w:rsid w:val="005A0104"/>
    <w:rsid w:val="005A01BA"/>
    <w:rsid w:val="005A047A"/>
    <w:rsid w:val="005A096B"/>
    <w:rsid w:val="005A0DD8"/>
    <w:rsid w:val="005A0EC9"/>
    <w:rsid w:val="005A24F7"/>
    <w:rsid w:val="005A307B"/>
    <w:rsid w:val="005A318E"/>
    <w:rsid w:val="005A32C5"/>
    <w:rsid w:val="005A33B4"/>
    <w:rsid w:val="005A3A64"/>
    <w:rsid w:val="005A3CE7"/>
    <w:rsid w:val="005A3FC0"/>
    <w:rsid w:val="005A4FAB"/>
    <w:rsid w:val="005A5037"/>
    <w:rsid w:val="005A52F6"/>
    <w:rsid w:val="005A5652"/>
    <w:rsid w:val="005A56D7"/>
    <w:rsid w:val="005A657C"/>
    <w:rsid w:val="005A7A1A"/>
    <w:rsid w:val="005B01E9"/>
    <w:rsid w:val="005B0429"/>
    <w:rsid w:val="005B060F"/>
    <w:rsid w:val="005B0E1F"/>
    <w:rsid w:val="005B18E0"/>
    <w:rsid w:val="005B1A20"/>
    <w:rsid w:val="005B1BBA"/>
    <w:rsid w:val="005B2054"/>
    <w:rsid w:val="005B29DC"/>
    <w:rsid w:val="005B2A51"/>
    <w:rsid w:val="005B3299"/>
    <w:rsid w:val="005B335A"/>
    <w:rsid w:val="005B3C2F"/>
    <w:rsid w:val="005B4133"/>
    <w:rsid w:val="005B44E6"/>
    <w:rsid w:val="005B49DA"/>
    <w:rsid w:val="005B4B28"/>
    <w:rsid w:val="005B4B2B"/>
    <w:rsid w:val="005B4D48"/>
    <w:rsid w:val="005B5725"/>
    <w:rsid w:val="005B5B17"/>
    <w:rsid w:val="005B6EAE"/>
    <w:rsid w:val="005B7573"/>
    <w:rsid w:val="005B79CA"/>
    <w:rsid w:val="005B7A92"/>
    <w:rsid w:val="005B7C23"/>
    <w:rsid w:val="005C04ED"/>
    <w:rsid w:val="005C0561"/>
    <w:rsid w:val="005C0A6B"/>
    <w:rsid w:val="005C0BF5"/>
    <w:rsid w:val="005C127C"/>
    <w:rsid w:val="005C1DB3"/>
    <w:rsid w:val="005C21F3"/>
    <w:rsid w:val="005C2568"/>
    <w:rsid w:val="005C25C6"/>
    <w:rsid w:val="005C2822"/>
    <w:rsid w:val="005C2AB1"/>
    <w:rsid w:val="005C2B34"/>
    <w:rsid w:val="005C2DF3"/>
    <w:rsid w:val="005C3059"/>
    <w:rsid w:val="005C327C"/>
    <w:rsid w:val="005C382F"/>
    <w:rsid w:val="005C480C"/>
    <w:rsid w:val="005C4F04"/>
    <w:rsid w:val="005C507B"/>
    <w:rsid w:val="005C5AA0"/>
    <w:rsid w:val="005C5ADB"/>
    <w:rsid w:val="005C6DFE"/>
    <w:rsid w:val="005C7008"/>
    <w:rsid w:val="005C71AA"/>
    <w:rsid w:val="005C726A"/>
    <w:rsid w:val="005C7950"/>
    <w:rsid w:val="005D003A"/>
    <w:rsid w:val="005D03C7"/>
    <w:rsid w:val="005D0617"/>
    <w:rsid w:val="005D0E01"/>
    <w:rsid w:val="005D0F88"/>
    <w:rsid w:val="005D104D"/>
    <w:rsid w:val="005D14B9"/>
    <w:rsid w:val="005D1707"/>
    <w:rsid w:val="005D21DD"/>
    <w:rsid w:val="005D22C8"/>
    <w:rsid w:val="005D2657"/>
    <w:rsid w:val="005D2659"/>
    <w:rsid w:val="005D38DB"/>
    <w:rsid w:val="005D3C6C"/>
    <w:rsid w:val="005D3D13"/>
    <w:rsid w:val="005D3F6A"/>
    <w:rsid w:val="005D4299"/>
    <w:rsid w:val="005D439F"/>
    <w:rsid w:val="005D45CC"/>
    <w:rsid w:val="005D52B2"/>
    <w:rsid w:val="005D542D"/>
    <w:rsid w:val="005D5449"/>
    <w:rsid w:val="005D5AF8"/>
    <w:rsid w:val="005D6171"/>
    <w:rsid w:val="005D6313"/>
    <w:rsid w:val="005D65E7"/>
    <w:rsid w:val="005D700F"/>
    <w:rsid w:val="005D7010"/>
    <w:rsid w:val="005D726B"/>
    <w:rsid w:val="005D7634"/>
    <w:rsid w:val="005D7645"/>
    <w:rsid w:val="005D7C9A"/>
    <w:rsid w:val="005E037C"/>
    <w:rsid w:val="005E03ED"/>
    <w:rsid w:val="005E0497"/>
    <w:rsid w:val="005E0620"/>
    <w:rsid w:val="005E098C"/>
    <w:rsid w:val="005E0A66"/>
    <w:rsid w:val="005E0C24"/>
    <w:rsid w:val="005E113F"/>
    <w:rsid w:val="005E15F1"/>
    <w:rsid w:val="005E1B77"/>
    <w:rsid w:val="005E1BF8"/>
    <w:rsid w:val="005E1E43"/>
    <w:rsid w:val="005E1EEA"/>
    <w:rsid w:val="005E20E1"/>
    <w:rsid w:val="005E2552"/>
    <w:rsid w:val="005E2636"/>
    <w:rsid w:val="005E2758"/>
    <w:rsid w:val="005E2A3E"/>
    <w:rsid w:val="005E2C19"/>
    <w:rsid w:val="005E31DD"/>
    <w:rsid w:val="005E364C"/>
    <w:rsid w:val="005E3E6D"/>
    <w:rsid w:val="005E3F55"/>
    <w:rsid w:val="005E3F74"/>
    <w:rsid w:val="005E4779"/>
    <w:rsid w:val="005E513F"/>
    <w:rsid w:val="005E59E3"/>
    <w:rsid w:val="005E5C1D"/>
    <w:rsid w:val="005E660A"/>
    <w:rsid w:val="005E6763"/>
    <w:rsid w:val="005E6FB1"/>
    <w:rsid w:val="005E6FD9"/>
    <w:rsid w:val="005E73DD"/>
    <w:rsid w:val="005E7B8C"/>
    <w:rsid w:val="005E7D7E"/>
    <w:rsid w:val="005F03AD"/>
    <w:rsid w:val="005F0479"/>
    <w:rsid w:val="005F07B3"/>
    <w:rsid w:val="005F0EF9"/>
    <w:rsid w:val="005F1339"/>
    <w:rsid w:val="005F1AC0"/>
    <w:rsid w:val="005F2656"/>
    <w:rsid w:val="005F2675"/>
    <w:rsid w:val="005F2681"/>
    <w:rsid w:val="005F2777"/>
    <w:rsid w:val="005F29EC"/>
    <w:rsid w:val="005F3164"/>
    <w:rsid w:val="005F31BC"/>
    <w:rsid w:val="005F3464"/>
    <w:rsid w:val="005F35D2"/>
    <w:rsid w:val="005F37A8"/>
    <w:rsid w:val="005F3978"/>
    <w:rsid w:val="005F3A33"/>
    <w:rsid w:val="005F429C"/>
    <w:rsid w:val="005F4D93"/>
    <w:rsid w:val="005F4DD5"/>
    <w:rsid w:val="005F57CC"/>
    <w:rsid w:val="005F5C4D"/>
    <w:rsid w:val="005F633F"/>
    <w:rsid w:val="005F6439"/>
    <w:rsid w:val="005F6CFD"/>
    <w:rsid w:val="005F6DEE"/>
    <w:rsid w:val="005F72E7"/>
    <w:rsid w:val="006002D3"/>
    <w:rsid w:val="0060043C"/>
    <w:rsid w:val="00600622"/>
    <w:rsid w:val="0060078C"/>
    <w:rsid w:val="00600962"/>
    <w:rsid w:val="00600AD5"/>
    <w:rsid w:val="00600C57"/>
    <w:rsid w:val="00600C5D"/>
    <w:rsid w:val="00600D62"/>
    <w:rsid w:val="0060162D"/>
    <w:rsid w:val="00601C52"/>
    <w:rsid w:val="00601C63"/>
    <w:rsid w:val="00601F4E"/>
    <w:rsid w:val="00602337"/>
    <w:rsid w:val="00602DC0"/>
    <w:rsid w:val="0060398C"/>
    <w:rsid w:val="006041CD"/>
    <w:rsid w:val="00604FB5"/>
    <w:rsid w:val="006055CB"/>
    <w:rsid w:val="00605686"/>
    <w:rsid w:val="00605B3E"/>
    <w:rsid w:val="00605DA0"/>
    <w:rsid w:val="00606025"/>
    <w:rsid w:val="0060630D"/>
    <w:rsid w:val="00606432"/>
    <w:rsid w:val="00606772"/>
    <w:rsid w:val="006067AF"/>
    <w:rsid w:val="00606D73"/>
    <w:rsid w:val="00606E3E"/>
    <w:rsid w:val="006070A9"/>
    <w:rsid w:val="006070C1"/>
    <w:rsid w:val="00607631"/>
    <w:rsid w:val="006076A1"/>
    <w:rsid w:val="00607CBF"/>
    <w:rsid w:val="00607D10"/>
    <w:rsid w:val="00607DA5"/>
    <w:rsid w:val="0061019B"/>
    <w:rsid w:val="006101C1"/>
    <w:rsid w:val="0061073B"/>
    <w:rsid w:val="00610934"/>
    <w:rsid w:val="00610C88"/>
    <w:rsid w:val="006117E5"/>
    <w:rsid w:val="0061183B"/>
    <w:rsid w:val="006127D7"/>
    <w:rsid w:val="0061282D"/>
    <w:rsid w:val="00612A2A"/>
    <w:rsid w:val="00612DF1"/>
    <w:rsid w:val="006132D5"/>
    <w:rsid w:val="0061394C"/>
    <w:rsid w:val="00613C58"/>
    <w:rsid w:val="00613FE6"/>
    <w:rsid w:val="00614089"/>
    <w:rsid w:val="006143CA"/>
    <w:rsid w:val="006145BF"/>
    <w:rsid w:val="006146F9"/>
    <w:rsid w:val="00614884"/>
    <w:rsid w:val="00614C21"/>
    <w:rsid w:val="00614E88"/>
    <w:rsid w:val="006151C3"/>
    <w:rsid w:val="00615742"/>
    <w:rsid w:val="006164D0"/>
    <w:rsid w:val="00616805"/>
    <w:rsid w:val="00616B27"/>
    <w:rsid w:val="0061733A"/>
    <w:rsid w:val="006175F2"/>
    <w:rsid w:val="0061794D"/>
    <w:rsid w:val="00617AF2"/>
    <w:rsid w:val="00617F2D"/>
    <w:rsid w:val="00620B7E"/>
    <w:rsid w:val="00620C37"/>
    <w:rsid w:val="00620F00"/>
    <w:rsid w:val="0062106E"/>
    <w:rsid w:val="0062116D"/>
    <w:rsid w:val="00621C98"/>
    <w:rsid w:val="00621F77"/>
    <w:rsid w:val="006223B4"/>
    <w:rsid w:val="0062299C"/>
    <w:rsid w:val="00622C59"/>
    <w:rsid w:val="00622D0F"/>
    <w:rsid w:val="00623BD4"/>
    <w:rsid w:val="00623D70"/>
    <w:rsid w:val="006241E8"/>
    <w:rsid w:val="00624C45"/>
    <w:rsid w:val="00625097"/>
    <w:rsid w:val="0062577D"/>
    <w:rsid w:val="00625857"/>
    <w:rsid w:val="00625946"/>
    <w:rsid w:val="00625AA8"/>
    <w:rsid w:val="00626385"/>
    <w:rsid w:val="00626738"/>
    <w:rsid w:val="00630174"/>
    <w:rsid w:val="00630599"/>
    <w:rsid w:val="006306D2"/>
    <w:rsid w:val="00630712"/>
    <w:rsid w:val="00630C19"/>
    <w:rsid w:val="00630DE8"/>
    <w:rsid w:val="00630E25"/>
    <w:rsid w:val="00630EE2"/>
    <w:rsid w:val="006315B5"/>
    <w:rsid w:val="0063190A"/>
    <w:rsid w:val="0063194D"/>
    <w:rsid w:val="00632848"/>
    <w:rsid w:val="00633288"/>
    <w:rsid w:val="00633BF6"/>
    <w:rsid w:val="00633FBC"/>
    <w:rsid w:val="00633FEB"/>
    <w:rsid w:val="00634469"/>
    <w:rsid w:val="00634809"/>
    <w:rsid w:val="00634B1A"/>
    <w:rsid w:val="00634B25"/>
    <w:rsid w:val="00634B5C"/>
    <w:rsid w:val="00634DCC"/>
    <w:rsid w:val="00635061"/>
    <w:rsid w:val="00635241"/>
    <w:rsid w:val="0063524B"/>
    <w:rsid w:val="006352CA"/>
    <w:rsid w:val="00635FA6"/>
    <w:rsid w:val="0063602A"/>
    <w:rsid w:val="00636662"/>
    <w:rsid w:val="006367EE"/>
    <w:rsid w:val="00636A46"/>
    <w:rsid w:val="00637252"/>
    <w:rsid w:val="0063737C"/>
    <w:rsid w:val="0063770D"/>
    <w:rsid w:val="00637715"/>
    <w:rsid w:val="006377A0"/>
    <w:rsid w:val="006379B1"/>
    <w:rsid w:val="00640C3F"/>
    <w:rsid w:val="006410C5"/>
    <w:rsid w:val="00641381"/>
    <w:rsid w:val="00641FAD"/>
    <w:rsid w:val="006428D6"/>
    <w:rsid w:val="00642B22"/>
    <w:rsid w:val="00642CB6"/>
    <w:rsid w:val="00642D5C"/>
    <w:rsid w:val="00642F7E"/>
    <w:rsid w:val="0064349D"/>
    <w:rsid w:val="00643555"/>
    <w:rsid w:val="006439F9"/>
    <w:rsid w:val="00643DBF"/>
    <w:rsid w:val="00643EBE"/>
    <w:rsid w:val="00643F8D"/>
    <w:rsid w:val="00644538"/>
    <w:rsid w:val="006445D8"/>
    <w:rsid w:val="00644729"/>
    <w:rsid w:val="006449B0"/>
    <w:rsid w:val="0064505A"/>
    <w:rsid w:val="00645073"/>
    <w:rsid w:val="0064508D"/>
    <w:rsid w:val="00645A7A"/>
    <w:rsid w:val="00645C15"/>
    <w:rsid w:val="00645C60"/>
    <w:rsid w:val="00646413"/>
    <w:rsid w:val="006465F1"/>
    <w:rsid w:val="00646A19"/>
    <w:rsid w:val="00646B20"/>
    <w:rsid w:val="00646BE7"/>
    <w:rsid w:val="0064768C"/>
    <w:rsid w:val="00650069"/>
    <w:rsid w:val="0065042B"/>
    <w:rsid w:val="00650E06"/>
    <w:rsid w:val="00650F1B"/>
    <w:rsid w:val="00651403"/>
    <w:rsid w:val="00652021"/>
    <w:rsid w:val="006521AA"/>
    <w:rsid w:val="0065247E"/>
    <w:rsid w:val="006525CA"/>
    <w:rsid w:val="006526F9"/>
    <w:rsid w:val="00652EC1"/>
    <w:rsid w:val="00653776"/>
    <w:rsid w:val="00653C78"/>
    <w:rsid w:val="00653CFF"/>
    <w:rsid w:val="00653E2E"/>
    <w:rsid w:val="0065428A"/>
    <w:rsid w:val="00654D08"/>
    <w:rsid w:val="00655DDD"/>
    <w:rsid w:val="00656A5A"/>
    <w:rsid w:val="00656B01"/>
    <w:rsid w:val="00656CB1"/>
    <w:rsid w:val="00656E5B"/>
    <w:rsid w:val="00657380"/>
    <w:rsid w:val="00657417"/>
    <w:rsid w:val="00657A15"/>
    <w:rsid w:val="00657D6C"/>
    <w:rsid w:val="0066055F"/>
    <w:rsid w:val="006605D7"/>
    <w:rsid w:val="006607CF"/>
    <w:rsid w:val="00660A97"/>
    <w:rsid w:val="00660B51"/>
    <w:rsid w:val="00660CC0"/>
    <w:rsid w:val="006611B1"/>
    <w:rsid w:val="00661597"/>
    <w:rsid w:val="006620B4"/>
    <w:rsid w:val="006621D5"/>
    <w:rsid w:val="006622E7"/>
    <w:rsid w:val="00662320"/>
    <w:rsid w:val="00662443"/>
    <w:rsid w:val="00662C25"/>
    <w:rsid w:val="00662D56"/>
    <w:rsid w:val="006633F5"/>
    <w:rsid w:val="0066377B"/>
    <w:rsid w:val="00663D25"/>
    <w:rsid w:val="00663E62"/>
    <w:rsid w:val="00663FC5"/>
    <w:rsid w:val="00664228"/>
    <w:rsid w:val="0066432C"/>
    <w:rsid w:val="00664508"/>
    <w:rsid w:val="00664540"/>
    <w:rsid w:val="0066492C"/>
    <w:rsid w:val="00664AF0"/>
    <w:rsid w:val="00664B1C"/>
    <w:rsid w:val="00664FEC"/>
    <w:rsid w:val="00665449"/>
    <w:rsid w:val="0066546B"/>
    <w:rsid w:val="00665CE5"/>
    <w:rsid w:val="0066654E"/>
    <w:rsid w:val="00666EBD"/>
    <w:rsid w:val="00667043"/>
    <w:rsid w:val="006673B1"/>
    <w:rsid w:val="006674EF"/>
    <w:rsid w:val="0066751B"/>
    <w:rsid w:val="00667646"/>
    <w:rsid w:val="00667950"/>
    <w:rsid w:val="006709E9"/>
    <w:rsid w:val="00670EB7"/>
    <w:rsid w:val="00671516"/>
    <w:rsid w:val="006715AC"/>
    <w:rsid w:val="00671CFF"/>
    <w:rsid w:val="00671EEB"/>
    <w:rsid w:val="0067212E"/>
    <w:rsid w:val="006722C3"/>
    <w:rsid w:val="00672691"/>
    <w:rsid w:val="0067307B"/>
    <w:rsid w:val="0067319A"/>
    <w:rsid w:val="006732F5"/>
    <w:rsid w:val="00673380"/>
    <w:rsid w:val="00673A12"/>
    <w:rsid w:val="00673B0E"/>
    <w:rsid w:val="00673B37"/>
    <w:rsid w:val="00673D1B"/>
    <w:rsid w:val="006745DD"/>
    <w:rsid w:val="00674849"/>
    <w:rsid w:val="00674CEF"/>
    <w:rsid w:val="00675616"/>
    <w:rsid w:val="00675711"/>
    <w:rsid w:val="0067586E"/>
    <w:rsid w:val="00675AE0"/>
    <w:rsid w:val="00675E1D"/>
    <w:rsid w:val="00675F5A"/>
    <w:rsid w:val="0067616E"/>
    <w:rsid w:val="006762E6"/>
    <w:rsid w:val="0067630B"/>
    <w:rsid w:val="00676813"/>
    <w:rsid w:val="00676F8B"/>
    <w:rsid w:val="0067706F"/>
    <w:rsid w:val="00677203"/>
    <w:rsid w:val="00677332"/>
    <w:rsid w:val="006776DB"/>
    <w:rsid w:val="00677CBD"/>
    <w:rsid w:val="00677CCE"/>
    <w:rsid w:val="00677FA9"/>
    <w:rsid w:val="00677FDB"/>
    <w:rsid w:val="006807B8"/>
    <w:rsid w:val="00680DFE"/>
    <w:rsid w:val="00681586"/>
    <w:rsid w:val="00681624"/>
    <w:rsid w:val="0068205B"/>
    <w:rsid w:val="006822E4"/>
    <w:rsid w:val="006829E3"/>
    <w:rsid w:val="00682E79"/>
    <w:rsid w:val="0068303F"/>
    <w:rsid w:val="006830CE"/>
    <w:rsid w:val="00683461"/>
    <w:rsid w:val="0068349D"/>
    <w:rsid w:val="00683571"/>
    <w:rsid w:val="00683BB0"/>
    <w:rsid w:val="00683E19"/>
    <w:rsid w:val="00683F93"/>
    <w:rsid w:val="006841E3"/>
    <w:rsid w:val="006845CF"/>
    <w:rsid w:val="0068460D"/>
    <w:rsid w:val="00684B4D"/>
    <w:rsid w:val="0068514B"/>
    <w:rsid w:val="006862B1"/>
    <w:rsid w:val="006862DD"/>
    <w:rsid w:val="0068650A"/>
    <w:rsid w:val="006865B3"/>
    <w:rsid w:val="0068672F"/>
    <w:rsid w:val="00686735"/>
    <w:rsid w:val="006868F4"/>
    <w:rsid w:val="006873E9"/>
    <w:rsid w:val="00687F3F"/>
    <w:rsid w:val="0069016E"/>
    <w:rsid w:val="006904CE"/>
    <w:rsid w:val="006907AF"/>
    <w:rsid w:val="006908D2"/>
    <w:rsid w:val="0069092C"/>
    <w:rsid w:val="00691224"/>
    <w:rsid w:val="006915BE"/>
    <w:rsid w:val="006919F3"/>
    <w:rsid w:val="00691AB4"/>
    <w:rsid w:val="00691C06"/>
    <w:rsid w:val="00691EBC"/>
    <w:rsid w:val="0069216D"/>
    <w:rsid w:val="0069221C"/>
    <w:rsid w:val="006922D4"/>
    <w:rsid w:val="006925D9"/>
    <w:rsid w:val="00692F3A"/>
    <w:rsid w:val="00693191"/>
    <w:rsid w:val="00693359"/>
    <w:rsid w:val="006936DF"/>
    <w:rsid w:val="00693800"/>
    <w:rsid w:val="00693F1B"/>
    <w:rsid w:val="0069461D"/>
    <w:rsid w:val="006946B6"/>
    <w:rsid w:val="006950A1"/>
    <w:rsid w:val="00695153"/>
    <w:rsid w:val="006957C4"/>
    <w:rsid w:val="00695905"/>
    <w:rsid w:val="00696205"/>
    <w:rsid w:val="00696515"/>
    <w:rsid w:val="00696EE7"/>
    <w:rsid w:val="00697103"/>
    <w:rsid w:val="006977B7"/>
    <w:rsid w:val="006977BF"/>
    <w:rsid w:val="0069799F"/>
    <w:rsid w:val="006A0149"/>
    <w:rsid w:val="006A01AE"/>
    <w:rsid w:val="006A021F"/>
    <w:rsid w:val="006A1AE4"/>
    <w:rsid w:val="006A2CAA"/>
    <w:rsid w:val="006A3199"/>
    <w:rsid w:val="006A31EB"/>
    <w:rsid w:val="006A3243"/>
    <w:rsid w:val="006A3D38"/>
    <w:rsid w:val="006A405A"/>
    <w:rsid w:val="006A466C"/>
    <w:rsid w:val="006A489C"/>
    <w:rsid w:val="006A4986"/>
    <w:rsid w:val="006A49ED"/>
    <w:rsid w:val="006A4ADD"/>
    <w:rsid w:val="006A4F06"/>
    <w:rsid w:val="006A5010"/>
    <w:rsid w:val="006A5C69"/>
    <w:rsid w:val="006A5D8B"/>
    <w:rsid w:val="006A6129"/>
    <w:rsid w:val="006A615A"/>
    <w:rsid w:val="006A64BC"/>
    <w:rsid w:val="006A64F2"/>
    <w:rsid w:val="006A6523"/>
    <w:rsid w:val="006A6B49"/>
    <w:rsid w:val="006A74B2"/>
    <w:rsid w:val="006A76B0"/>
    <w:rsid w:val="006A78CE"/>
    <w:rsid w:val="006B007F"/>
    <w:rsid w:val="006B00BD"/>
    <w:rsid w:val="006B0301"/>
    <w:rsid w:val="006B0F66"/>
    <w:rsid w:val="006B11F2"/>
    <w:rsid w:val="006B1550"/>
    <w:rsid w:val="006B1660"/>
    <w:rsid w:val="006B1CDF"/>
    <w:rsid w:val="006B1D1E"/>
    <w:rsid w:val="006B1F8C"/>
    <w:rsid w:val="006B20C5"/>
    <w:rsid w:val="006B26DB"/>
    <w:rsid w:val="006B30EB"/>
    <w:rsid w:val="006B37F2"/>
    <w:rsid w:val="006B37F6"/>
    <w:rsid w:val="006B3821"/>
    <w:rsid w:val="006B3910"/>
    <w:rsid w:val="006B3C52"/>
    <w:rsid w:val="006B46F3"/>
    <w:rsid w:val="006B4AAE"/>
    <w:rsid w:val="006B5302"/>
    <w:rsid w:val="006B5402"/>
    <w:rsid w:val="006B625E"/>
    <w:rsid w:val="006B6367"/>
    <w:rsid w:val="006B6550"/>
    <w:rsid w:val="006B74FB"/>
    <w:rsid w:val="006B7DCC"/>
    <w:rsid w:val="006C07C4"/>
    <w:rsid w:val="006C07DE"/>
    <w:rsid w:val="006C0841"/>
    <w:rsid w:val="006C09B9"/>
    <w:rsid w:val="006C0B0A"/>
    <w:rsid w:val="006C0F89"/>
    <w:rsid w:val="006C143F"/>
    <w:rsid w:val="006C1648"/>
    <w:rsid w:val="006C16F9"/>
    <w:rsid w:val="006C1BAF"/>
    <w:rsid w:val="006C1BE2"/>
    <w:rsid w:val="006C1C70"/>
    <w:rsid w:val="006C1E2E"/>
    <w:rsid w:val="006C2891"/>
    <w:rsid w:val="006C294C"/>
    <w:rsid w:val="006C296E"/>
    <w:rsid w:val="006C3587"/>
    <w:rsid w:val="006C35D2"/>
    <w:rsid w:val="006C36E5"/>
    <w:rsid w:val="006C3A4F"/>
    <w:rsid w:val="006C4931"/>
    <w:rsid w:val="006C4DA5"/>
    <w:rsid w:val="006C4E11"/>
    <w:rsid w:val="006C55FC"/>
    <w:rsid w:val="006C595D"/>
    <w:rsid w:val="006C613C"/>
    <w:rsid w:val="006C645E"/>
    <w:rsid w:val="006C6F29"/>
    <w:rsid w:val="006C7655"/>
    <w:rsid w:val="006C78E3"/>
    <w:rsid w:val="006C7E4B"/>
    <w:rsid w:val="006C7F91"/>
    <w:rsid w:val="006D0B8E"/>
    <w:rsid w:val="006D0F8F"/>
    <w:rsid w:val="006D1304"/>
    <w:rsid w:val="006D180C"/>
    <w:rsid w:val="006D18B6"/>
    <w:rsid w:val="006D1F33"/>
    <w:rsid w:val="006D2131"/>
    <w:rsid w:val="006D249B"/>
    <w:rsid w:val="006D25EB"/>
    <w:rsid w:val="006D26BC"/>
    <w:rsid w:val="006D26BE"/>
    <w:rsid w:val="006D2764"/>
    <w:rsid w:val="006D27FC"/>
    <w:rsid w:val="006D29A9"/>
    <w:rsid w:val="006D36F9"/>
    <w:rsid w:val="006D396A"/>
    <w:rsid w:val="006D3D1C"/>
    <w:rsid w:val="006D4016"/>
    <w:rsid w:val="006D44F1"/>
    <w:rsid w:val="006D4D67"/>
    <w:rsid w:val="006D4F89"/>
    <w:rsid w:val="006D59D5"/>
    <w:rsid w:val="006D5A7E"/>
    <w:rsid w:val="006D5C7A"/>
    <w:rsid w:val="006D5E56"/>
    <w:rsid w:val="006D636E"/>
    <w:rsid w:val="006D692C"/>
    <w:rsid w:val="006D7BD0"/>
    <w:rsid w:val="006D7D62"/>
    <w:rsid w:val="006E00E9"/>
    <w:rsid w:val="006E012D"/>
    <w:rsid w:val="006E024E"/>
    <w:rsid w:val="006E0629"/>
    <w:rsid w:val="006E08DF"/>
    <w:rsid w:val="006E0AE9"/>
    <w:rsid w:val="006E1158"/>
    <w:rsid w:val="006E14FC"/>
    <w:rsid w:val="006E1CEB"/>
    <w:rsid w:val="006E1E15"/>
    <w:rsid w:val="006E23BF"/>
    <w:rsid w:val="006E293C"/>
    <w:rsid w:val="006E3050"/>
    <w:rsid w:val="006E408C"/>
    <w:rsid w:val="006E4272"/>
    <w:rsid w:val="006E4417"/>
    <w:rsid w:val="006E511B"/>
    <w:rsid w:val="006E5E6E"/>
    <w:rsid w:val="006E5FFF"/>
    <w:rsid w:val="006E6625"/>
    <w:rsid w:val="006E69FA"/>
    <w:rsid w:val="006E6A66"/>
    <w:rsid w:val="006E6BAA"/>
    <w:rsid w:val="006E6EDB"/>
    <w:rsid w:val="006E7709"/>
    <w:rsid w:val="006E793E"/>
    <w:rsid w:val="006E7E56"/>
    <w:rsid w:val="006F00EF"/>
    <w:rsid w:val="006F0529"/>
    <w:rsid w:val="006F0A68"/>
    <w:rsid w:val="006F1C51"/>
    <w:rsid w:val="006F1F22"/>
    <w:rsid w:val="006F2457"/>
    <w:rsid w:val="006F376A"/>
    <w:rsid w:val="006F3EFB"/>
    <w:rsid w:val="006F40CD"/>
    <w:rsid w:val="006F4376"/>
    <w:rsid w:val="006F47D6"/>
    <w:rsid w:val="006F4925"/>
    <w:rsid w:val="006F4B0C"/>
    <w:rsid w:val="006F4D30"/>
    <w:rsid w:val="006F507C"/>
    <w:rsid w:val="006F531F"/>
    <w:rsid w:val="006F5704"/>
    <w:rsid w:val="006F57F6"/>
    <w:rsid w:val="006F5B41"/>
    <w:rsid w:val="006F65BF"/>
    <w:rsid w:val="006F661F"/>
    <w:rsid w:val="006F7457"/>
    <w:rsid w:val="006F754F"/>
    <w:rsid w:val="006F76C3"/>
    <w:rsid w:val="006F79D0"/>
    <w:rsid w:val="006F7EA7"/>
    <w:rsid w:val="00700151"/>
    <w:rsid w:val="007001AA"/>
    <w:rsid w:val="00700542"/>
    <w:rsid w:val="007005F6"/>
    <w:rsid w:val="0070075E"/>
    <w:rsid w:val="00700981"/>
    <w:rsid w:val="00701181"/>
    <w:rsid w:val="00701B6E"/>
    <w:rsid w:val="00701B9D"/>
    <w:rsid w:val="007028C2"/>
    <w:rsid w:val="00702903"/>
    <w:rsid w:val="007029B1"/>
    <w:rsid w:val="0070307D"/>
    <w:rsid w:val="007036E0"/>
    <w:rsid w:val="00704251"/>
    <w:rsid w:val="007052BA"/>
    <w:rsid w:val="007059B9"/>
    <w:rsid w:val="00705AA1"/>
    <w:rsid w:val="00706530"/>
    <w:rsid w:val="0070656A"/>
    <w:rsid w:val="0070696B"/>
    <w:rsid w:val="00707D4B"/>
    <w:rsid w:val="0071010B"/>
    <w:rsid w:val="007107F9"/>
    <w:rsid w:val="00710B2F"/>
    <w:rsid w:val="00710CA2"/>
    <w:rsid w:val="00710D5A"/>
    <w:rsid w:val="00711564"/>
    <w:rsid w:val="007115B2"/>
    <w:rsid w:val="00711611"/>
    <w:rsid w:val="00711C41"/>
    <w:rsid w:val="00712030"/>
    <w:rsid w:val="0071314C"/>
    <w:rsid w:val="00713542"/>
    <w:rsid w:val="0071395F"/>
    <w:rsid w:val="00714071"/>
    <w:rsid w:val="0071422E"/>
    <w:rsid w:val="00714234"/>
    <w:rsid w:val="00714356"/>
    <w:rsid w:val="007143C3"/>
    <w:rsid w:val="00715272"/>
    <w:rsid w:val="007152B9"/>
    <w:rsid w:val="00715776"/>
    <w:rsid w:val="0071630E"/>
    <w:rsid w:val="00716908"/>
    <w:rsid w:val="00716A51"/>
    <w:rsid w:val="00716E69"/>
    <w:rsid w:val="00717335"/>
    <w:rsid w:val="00717C84"/>
    <w:rsid w:val="0072013D"/>
    <w:rsid w:val="007202A2"/>
    <w:rsid w:val="007203F5"/>
    <w:rsid w:val="00720ECB"/>
    <w:rsid w:val="00720FC7"/>
    <w:rsid w:val="00721381"/>
    <w:rsid w:val="00722240"/>
    <w:rsid w:val="007227B1"/>
    <w:rsid w:val="00722851"/>
    <w:rsid w:val="00722C0D"/>
    <w:rsid w:val="00723254"/>
    <w:rsid w:val="0072326C"/>
    <w:rsid w:val="0072339F"/>
    <w:rsid w:val="00723C0E"/>
    <w:rsid w:val="00723D3F"/>
    <w:rsid w:val="00723E0A"/>
    <w:rsid w:val="00724612"/>
    <w:rsid w:val="007247E7"/>
    <w:rsid w:val="007247F7"/>
    <w:rsid w:val="00725490"/>
    <w:rsid w:val="007256B8"/>
    <w:rsid w:val="00725764"/>
    <w:rsid w:val="0072582E"/>
    <w:rsid w:val="00725DBF"/>
    <w:rsid w:val="00725E37"/>
    <w:rsid w:val="007264B8"/>
    <w:rsid w:val="00726ABB"/>
    <w:rsid w:val="00726B3D"/>
    <w:rsid w:val="00727830"/>
    <w:rsid w:val="00727C90"/>
    <w:rsid w:val="0073006E"/>
    <w:rsid w:val="00730443"/>
    <w:rsid w:val="00730857"/>
    <w:rsid w:val="00730AF2"/>
    <w:rsid w:val="00730D49"/>
    <w:rsid w:val="00730E4F"/>
    <w:rsid w:val="007310CB"/>
    <w:rsid w:val="007313C8"/>
    <w:rsid w:val="0073149D"/>
    <w:rsid w:val="007317F5"/>
    <w:rsid w:val="00732152"/>
    <w:rsid w:val="00732BD0"/>
    <w:rsid w:val="00732DAA"/>
    <w:rsid w:val="00733310"/>
    <w:rsid w:val="0073360A"/>
    <w:rsid w:val="007337A7"/>
    <w:rsid w:val="0073390E"/>
    <w:rsid w:val="0073412A"/>
    <w:rsid w:val="007351BB"/>
    <w:rsid w:val="00735381"/>
    <w:rsid w:val="00735B3E"/>
    <w:rsid w:val="00735B82"/>
    <w:rsid w:val="00735C5B"/>
    <w:rsid w:val="00735D55"/>
    <w:rsid w:val="00736499"/>
    <w:rsid w:val="007364E2"/>
    <w:rsid w:val="00736504"/>
    <w:rsid w:val="00736E23"/>
    <w:rsid w:val="0073767E"/>
    <w:rsid w:val="007376AD"/>
    <w:rsid w:val="0073779B"/>
    <w:rsid w:val="007378D6"/>
    <w:rsid w:val="00737AC2"/>
    <w:rsid w:val="00737F28"/>
    <w:rsid w:val="00737FBF"/>
    <w:rsid w:val="00740139"/>
    <w:rsid w:val="0074039B"/>
    <w:rsid w:val="00740803"/>
    <w:rsid w:val="00740862"/>
    <w:rsid w:val="007409BE"/>
    <w:rsid w:val="00741486"/>
    <w:rsid w:val="00741C2A"/>
    <w:rsid w:val="00741E0C"/>
    <w:rsid w:val="007420AD"/>
    <w:rsid w:val="00742209"/>
    <w:rsid w:val="007423C3"/>
    <w:rsid w:val="00742A36"/>
    <w:rsid w:val="00742CB3"/>
    <w:rsid w:val="00742D5D"/>
    <w:rsid w:val="00743396"/>
    <w:rsid w:val="00743598"/>
    <w:rsid w:val="0074385F"/>
    <w:rsid w:val="00743892"/>
    <w:rsid w:val="00743C84"/>
    <w:rsid w:val="00743CB0"/>
    <w:rsid w:val="00743DB7"/>
    <w:rsid w:val="00744CA0"/>
    <w:rsid w:val="007455D7"/>
    <w:rsid w:val="00745CAB"/>
    <w:rsid w:val="007460B9"/>
    <w:rsid w:val="007462A5"/>
    <w:rsid w:val="00746796"/>
    <w:rsid w:val="00746839"/>
    <w:rsid w:val="00746E6B"/>
    <w:rsid w:val="00746EE3"/>
    <w:rsid w:val="00746F11"/>
    <w:rsid w:val="0074744A"/>
    <w:rsid w:val="00747B0E"/>
    <w:rsid w:val="00747C96"/>
    <w:rsid w:val="007501DC"/>
    <w:rsid w:val="00750400"/>
    <w:rsid w:val="00750C36"/>
    <w:rsid w:val="00751060"/>
    <w:rsid w:val="007510CB"/>
    <w:rsid w:val="007516E1"/>
    <w:rsid w:val="007516F4"/>
    <w:rsid w:val="007520C8"/>
    <w:rsid w:val="00752F50"/>
    <w:rsid w:val="0075352B"/>
    <w:rsid w:val="00753912"/>
    <w:rsid w:val="00753975"/>
    <w:rsid w:val="00753C29"/>
    <w:rsid w:val="0075411F"/>
    <w:rsid w:val="00754974"/>
    <w:rsid w:val="00754A51"/>
    <w:rsid w:val="00754C83"/>
    <w:rsid w:val="00754F04"/>
    <w:rsid w:val="007551FB"/>
    <w:rsid w:val="0075581A"/>
    <w:rsid w:val="00756038"/>
    <w:rsid w:val="00756478"/>
    <w:rsid w:val="007565BD"/>
    <w:rsid w:val="00756830"/>
    <w:rsid w:val="00756B0A"/>
    <w:rsid w:val="007570FC"/>
    <w:rsid w:val="00757324"/>
    <w:rsid w:val="007575EE"/>
    <w:rsid w:val="00757759"/>
    <w:rsid w:val="00757974"/>
    <w:rsid w:val="007579C6"/>
    <w:rsid w:val="00757E45"/>
    <w:rsid w:val="00760245"/>
    <w:rsid w:val="007602DA"/>
    <w:rsid w:val="007625C7"/>
    <w:rsid w:val="0076298D"/>
    <w:rsid w:val="00762AB1"/>
    <w:rsid w:val="00762BCE"/>
    <w:rsid w:val="00762E95"/>
    <w:rsid w:val="00762F8D"/>
    <w:rsid w:val="007640A7"/>
    <w:rsid w:val="00764B7A"/>
    <w:rsid w:val="00765427"/>
    <w:rsid w:val="00765FBC"/>
    <w:rsid w:val="007660DE"/>
    <w:rsid w:val="007662CC"/>
    <w:rsid w:val="0076651D"/>
    <w:rsid w:val="00766553"/>
    <w:rsid w:val="00766905"/>
    <w:rsid w:val="00766C84"/>
    <w:rsid w:val="007672A2"/>
    <w:rsid w:val="00767500"/>
    <w:rsid w:val="007676F1"/>
    <w:rsid w:val="00767A42"/>
    <w:rsid w:val="007701F9"/>
    <w:rsid w:val="00770960"/>
    <w:rsid w:val="00770B14"/>
    <w:rsid w:val="00770E53"/>
    <w:rsid w:val="007713DB"/>
    <w:rsid w:val="0077150D"/>
    <w:rsid w:val="007717EC"/>
    <w:rsid w:val="00771951"/>
    <w:rsid w:val="007725E2"/>
    <w:rsid w:val="00772745"/>
    <w:rsid w:val="00772975"/>
    <w:rsid w:val="00772D86"/>
    <w:rsid w:val="007732DA"/>
    <w:rsid w:val="00773AC7"/>
    <w:rsid w:val="00774638"/>
    <w:rsid w:val="00774E0F"/>
    <w:rsid w:val="00775004"/>
    <w:rsid w:val="0077512B"/>
    <w:rsid w:val="007755DF"/>
    <w:rsid w:val="007759B4"/>
    <w:rsid w:val="00775D4A"/>
    <w:rsid w:val="00776108"/>
    <w:rsid w:val="00776511"/>
    <w:rsid w:val="0077654D"/>
    <w:rsid w:val="00776F1B"/>
    <w:rsid w:val="00780B50"/>
    <w:rsid w:val="00780F1C"/>
    <w:rsid w:val="00781050"/>
    <w:rsid w:val="007818A0"/>
    <w:rsid w:val="00781B50"/>
    <w:rsid w:val="00782179"/>
    <w:rsid w:val="007821C5"/>
    <w:rsid w:val="00782BE7"/>
    <w:rsid w:val="00783139"/>
    <w:rsid w:val="00783EF0"/>
    <w:rsid w:val="0078416F"/>
    <w:rsid w:val="00784370"/>
    <w:rsid w:val="0078464A"/>
    <w:rsid w:val="00784775"/>
    <w:rsid w:val="0078489A"/>
    <w:rsid w:val="00784F84"/>
    <w:rsid w:val="007851C3"/>
    <w:rsid w:val="0078559A"/>
    <w:rsid w:val="00786298"/>
    <w:rsid w:val="00786DFB"/>
    <w:rsid w:val="00787315"/>
    <w:rsid w:val="00787477"/>
    <w:rsid w:val="00787C89"/>
    <w:rsid w:val="00787EE5"/>
    <w:rsid w:val="00790175"/>
    <w:rsid w:val="0079035A"/>
    <w:rsid w:val="00790751"/>
    <w:rsid w:val="00790898"/>
    <w:rsid w:val="00790D5A"/>
    <w:rsid w:val="0079104E"/>
    <w:rsid w:val="007913F9"/>
    <w:rsid w:val="007916C6"/>
    <w:rsid w:val="00791811"/>
    <w:rsid w:val="00791D78"/>
    <w:rsid w:val="007922AB"/>
    <w:rsid w:val="00792720"/>
    <w:rsid w:val="007927FC"/>
    <w:rsid w:val="00792EDC"/>
    <w:rsid w:val="00793288"/>
    <w:rsid w:val="007935C5"/>
    <w:rsid w:val="007936B2"/>
    <w:rsid w:val="00793C44"/>
    <w:rsid w:val="007942CA"/>
    <w:rsid w:val="0079451B"/>
    <w:rsid w:val="007947A3"/>
    <w:rsid w:val="0079497D"/>
    <w:rsid w:val="00794B42"/>
    <w:rsid w:val="00794C14"/>
    <w:rsid w:val="00795C25"/>
    <w:rsid w:val="00795D91"/>
    <w:rsid w:val="00795F40"/>
    <w:rsid w:val="007962DC"/>
    <w:rsid w:val="007963D4"/>
    <w:rsid w:val="007965D5"/>
    <w:rsid w:val="00796963"/>
    <w:rsid w:val="00796999"/>
    <w:rsid w:val="007969B4"/>
    <w:rsid w:val="00796A9C"/>
    <w:rsid w:val="00796C68"/>
    <w:rsid w:val="007976DE"/>
    <w:rsid w:val="00797E2F"/>
    <w:rsid w:val="007A046B"/>
    <w:rsid w:val="007A0BF7"/>
    <w:rsid w:val="007A16D4"/>
    <w:rsid w:val="007A1C65"/>
    <w:rsid w:val="007A1FF7"/>
    <w:rsid w:val="007A22C2"/>
    <w:rsid w:val="007A253F"/>
    <w:rsid w:val="007A313A"/>
    <w:rsid w:val="007A3646"/>
    <w:rsid w:val="007A41C1"/>
    <w:rsid w:val="007A4CC7"/>
    <w:rsid w:val="007A52E2"/>
    <w:rsid w:val="007A55AF"/>
    <w:rsid w:val="007A57DA"/>
    <w:rsid w:val="007A59DF"/>
    <w:rsid w:val="007A5D0E"/>
    <w:rsid w:val="007A6106"/>
    <w:rsid w:val="007A61D0"/>
    <w:rsid w:val="007A64CD"/>
    <w:rsid w:val="007A6EB1"/>
    <w:rsid w:val="007A6F9F"/>
    <w:rsid w:val="007A708C"/>
    <w:rsid w:val="007A7835"/>
    <w:rsid w:val="007A7BEB"/>
    <w:rsid w:val="007B00B8"/>
    <w:rsid w:val="007B0163"/>
    <w:rsid w:val="007B0388"/>
    <w:rsid w:val="007B03AA"/>
    <w:rsid w:val="007B03BE"/>
    <w:rsid w:val="007B0F99"/>
    <w:rsid w:val="007B1248"/>
    <w:rsid w:val="007B1D95"/>
    <w:rsid w:val="007B1FCC"/>
    <w:rsid w:val="007B2034"/>
    <w:rsid w:val="007B203A"/>
    <w:rsid w:val="007B20D0"/>
    <w:rsid w:val="007B2634"/>
    <w:rsid w:val="007B2E05"/>
    <w:rsid w:val="007B308F"/>
    <w:rsid w:val="007B356E"/>
    <w:rsid w:val="007B358E"/>
    <w:rsid w:val="007B402A"/>
    <w:rsid w:val="007B4939"/>
    <w:rsid w:val="007B4FAA"/>
    <w:rsid w:val="007B5086"/>
    <w:rsid w:val="007B5629"/>
    <w:rsid w:val="007B578E"/>
    <w:rsid w:val="007B5D9D"/>
    <w:rsid w:val="007B5F19"/>
    <w:rsid w:val="007B63AD"/>
    <w:rsid w:val="007B6834"/>
    <w:rsid w:val="007B6C87"/>
    <w:rsid w:val="007B6CB0"/>
    <w:rsid w:val="007B6D99"/>
    <w:rsid w:val="007B7134"/>
    <w:rsid w:val="007B74F4"/>
    <w:rsid w:val="007B76DD"/>
    <w:rsid w:val="007B79FE"/>
    <w:rsid w:val="007B7DDA"/>
    <w:rsid w:val="007C0089"/>
    <w:rsid w:val="007C05B9"/>
    <w:rsid w:val="007C06EF"/>
    <w:rsid w:val="007C07F0"/>
    <w:rsid w:val="007C0846"/>
    <w:rsid w:val="007C1302"/>
    <w:rsid w:val="007C1C78"/>
    <w:rsid w:val="007C21DB"/>
    <w:rsid w:val="007C26C7"/>
    <w:rsid w:val="007C275B"/>
    <w:rsid w:val="007C3204"/>
    <w:rsid w:val="007C33C9"/>
    <w:rsid w:val="007C35FA"/>
    <w:rsid w:val="007C3A66"/>
    <w:rsid w:val="007C3D51"/>
    <w:rsid w:val="007C3F2E"/>
    <w:rsid w:val="007C42A9"/>
    <w:rsid w:val="007C49C6"/>
    <w:rsid w:val="007C5628"/>
    <w:rsid w:val="007C5660"/>
    <w:rsid w:val="007C5E89"/>
    <w:rsid w:val="007C68B9"/>
    <w:rsid w:val="007C6A1C"/>
    <w:rsid w:val="007C7174"/>
    <w:rsid w:val="007C7D46"/>
    <w:rsid w:val="007C7F2B"/>
    <w:rsid w:val="007D0910"/>
    <w:rsid w:val="007D0EF5"/>
    <w:rsid w:val="007D1355"/>
    <w:rsid w:val="007D13B5"/>
    <w:rsid w:val="007D151B"/>
    <w:rsid w:val="007D1F35"/>
    <w:rsid w:val="007D2702"/>
    <w:rsid w:val="007D275A"/>
    <w:rsid w:val="007D2948"/>
    <w:rsid w:val="007D2AE8"/>
    <w:rsid w:val="007D31F6"/>
    <w:rsid w:val="007D328D"/>
    <w:rsid w:val="007D36B7"/>
    <w:rsid w:val="007D399C"/>
    <w:rsid w:val="007D3DB0"/>
    <w:rsid w:val="007D4A41"/>
    <w:rsid w:val="007D4AA1"/>
    <w:rsid w:val="007D5382"/>
    <w:rsid w:val="007D5392"/>
    <w:rsid w:val="007D5432"/>
    <w:rsid w:val="007D551C"/>
    <w:rsid w:val="007D5CA5"/>
    <w:rsid w:val="007D5D0E"/>
    <w:rsid w:val="007D6396"/>
    <w:rsid w:val="007D66A6"/>
    <w:rsid w:val="007D6CA0"/>
    <w:rsid w:val="007D7089"/>
    <w:rsid w:val="007D713A"/>
    <w:rsid w:val="007D77C4"/>
    <w:rsid w:val="007D797F"/>
    <w:rsid w:val="007E0E03"/>
    <w:rsid w:val="007E1443"/>
    <w:rsid w:val="007E1A73"/>
    <w:rsid w:val="007E1AC2"/>
    <w:rsid w:val="007E1EF4"/>
    <w:rsid w:val="007E21DA"/>
    <w:rsid w:val="007E2421"/>
    <w:rsid w:val="007E249B"/>
    <w:rsid w:val="007E2D28"/>
    <w:rsid w:val="007E3043"/>
    <w:rsid w:val="007E3272"/>
    <w:rsid w:val="007E3719"/>
    <w:rsid w:val="007E3B1A"/>
    <w:rsid w:val="007E3E25"/>
    <w:rsid w:val="007E4678"/>
    <w:rsid w:val="007E470C"/>
    <w:rsid w:val="007E505A"/>
    <w:rsid w:val="007E513E"/>
    <w:rsid w:val="007E5E7D"/>
    <w:rsid w:val="007E6CCD"/>
    <w:rsid w:val="007E7ACB"/>
    <w:rsid w:val="007E7C5C"/>
    <w:rsid w:val="007E7DB9"/>
    <w:rsid w:val="007E7DD8"/>
    <w:rsid w:val="007E7E7E"/>
    <w:rsid w:val="007E7FB9"/>
    <w:rsid w:val="007F0C9B"/>
    <w:rsid w:val="007F116E"/>
    <w:rsid w:val="007F1255"/>
    <w:rsid w:val="007F12F4"/>
    <w:rsid w:val="007F16AA"/>
    <w:rsid w:val="007F1737"/>
    <w:rsid w:val="007F2071"/>
    <w:rsid w:val="007F22A3"/>
    <w:rsid w:val="007F2B3D"/>
    <w:rsid w:val="007F332F"/>
    <w:rsid w:val="007F360D"/>
    <w:rsid w:val="007F3699"/>
    <w:rsid w:val="007F3802"/>
    <w:rsid w:val="007F40A5"/>
    <w:rsid w:val="007F41FA"/>
    <w:rsid w:val="007F436E"/>
    <w:rsid w:val="007F5130"/>
    <w:rsid w:val="007F5288"/>
    <w:rsid w:val="007F59E0"/>
    <w:rsid w:val="007F5E98"/>
    <w:rsid w:val="007F5EB8"/>
    <w:rsid w:val="007F601F"/>
    <w:rsid w:val="007F6715"/>
    <w:rsid w:val="007F74F5"/>
    <w:rsid w:val="007F7507"/>
    <w:rsid w:val="007F7DF6"/>
    <w:rsid w:val="00800938"/>
    <w:rsid w:val="00800DC9"/>
    <w:rsid w:val="00801200"/>
    <w:rsid w:val="0080126E"/>
    <w:rsid w:val="008016DA"/>
    <w:rsid w:val="008018D9"/>
    <w:rsid w:val="00801AD7"/>
    <w:rsid w:val="00801EC2"/>
    <w:rsid w:val="00802076"/>
    <w:rsid w:val="00802225"/>
    <w:rsid w:val="008022C2"/>
    <w:rsid w:val="00803068"/>
    <w:rsid w:val="00803664"/>
    <w:rsid w:val="0080373B"/>
    <w:rsid w:val="00803B69"/>
    <w:rsid w:val="00803CF3"/>
    <w:rsid w:val="00804252"/>
    <w:rsid w:val="008051A8"/>
    <w:rsid w:val="00805699"/>
    <w:rsid w:val="00805BD3"/>
    <w:rsid w:val="00805C94"/>
    <w:rsid w:val="0080668A"/>
    <w:rsid w:val="00806A64"/>
    <w:rsid w:val="0080752C"/>
    <w:rsid w:val="008076FD"/>
    <w:rsid w:val="008079E8"/>
    <w:rsid w:val="00807E1D"/>
    <w:rsid w:val="008104C4"/>
    <w:rsid w:val="00810550"/>
    <w:rsid w:val="00811606"/>
    <w:rsid w:val="008116FA"/>
    <w:rsid w:val="00811879"/>
    <w:rsid w:val="00811EE0"/>
    <w:rsid w:val="00812BA6"/>
    <w:rsid w:val="00813C17"/>
    <w:rsid w:val="00813FEA"/>
    <w:rsid w:val="00814128"/>
    <w:rsid w:val="008141FC"/>
    <w:rsid w:val="00814AD6"/>
    <w:rsid w:val="00814C72"/>
    <w:rsid w:val="00814D7E"/>
    <w:rsid w:val="008152D0"/>
    <w:rsid w:val="0081573C"/>
    <w:rsid w:val="008158E0"/>
    <w:rsid w:val="00815A07"/>
    <w:rsid w:val="00815ABB"/>
    <w:rsid w:val="00815B68"/>
    <w:rsid w:val="0081622C"/>
    <w:rsid w:val="0081625A"/>
    <w:rsid w:val="00816262"/>
    <w:rsid w:val="00816728"/>
    <w:rsid w:val="0081692A"/>
    <w:rsid w:val="00816B06"/>
    <w:rsid w:val="008174AA"/>
    <w:rsid w:val="0081795C"/>
    <w:rsid w:val="00817A62"/>
    <w:rsid w:val="00817EE0"/>
    <w:rsid w:val="00817FCF"/>
    <w:rsid w:val="00820352"/>
    <w:rsid w:val="00821305"/>
    <w:rsid w:val="00821EB0"/>
    <w:rsid w:val="008220A6"/>
    <w:rsid w:val="008224CF"/>
    <w:rsid w:val="00822C34"/>
    <w:rsid w:val="00823183"/>
    <w:rsid w:val="008231CE"/>
    <w:rsid w:val="008232BC"/>
    <w:rsid w:val="0082351D"/>
    <w:rsid w:val="00823550"/>
    <w:rsid w:val="0082359D"/>
    <w:rsid w:val="008236DB"/>
    <w:rsid w:val="0082381D"/>
    <w:rsid w:val="00824006"/>
    <w:rsid w:val="00824E6F"/>
    <w:rsid w:val="008253CD"/>
    <w:rsid w:val="0082581B"/>
    <w:rsid w:val="008258A8"/>
    <w:rsid w:val="00825AEA"/>
    <w:rsid w:val="00825DA8"/>
    <w:rsid w:val="00826291"/>
    <w:rsid w:val="0082685A"/>
    <w:rsid w:val="008268EA"/>
    <w:rsid w:val="00826FCB"/>
    <w:rsid w:val="00827245"/>
    <w:rsid w:val="008276B4"/>
    <w:rsid w:val="00827F5A"/>
    <w:rsid w:val="00830144"/>
    <w:rsid w:val="00830C43"/>
    <w:rsid w:val="00830D86"/>
    <w:rsid w:val="008315FA"/>
    <w:rsid w:val="00831632"/>
    <w:rsid w:val="008319D5"/>
    <w:rsid w:val="00831B91"/>
    <w:rsid w:val="00831C74"/>
    <w:rsid w:val="0083253A"/>
    <w:rsid w:val="008326CE"/>
    <w:rsid w:val="00832E84"/>
    <w:rsid w:val="008332F9"/>
    <w:rsid w:val="008334FD"/>
    <w:rsid w:val="00833623"/>
    <w:rsid w:val="00833BB3"/>
    <w:rsid w:val="00833C23"/>
    <w:rsid w:val="00834104"/>
    <w:rsid w:val="0083468E"/>
    <w:rsid w:val="008348BC"/>
    <w:rsid w:val="0083491D"/>
    <w:rsid w:val="00834D36"/>
    <w:rsid w:val="00834D67"/>
    <w:rsid w:val="00834E37"/>
    <w:rsid w:val="00834F5A"/>
    <w:rsid w:val="0083501E"/>
    <w:rsid w:val="008350EC"/>
    <w:rsid w:val="00835A48"/>
    <w:rsid w:val="00835EE9"/>
    <w:rsid w:val="008365DE"/>
    <w:rsid w:val="00836BC5"/>
    <w:rsid w:val="00840130"/>
    <w:rsid w:val="00840EC6"/>
    <w:rsid w:val="0084122F"/>
    <w:rsid w:val="0084428D"/>
    <w:rsid w:val="008444C0"/>
    <w:rsid w:val="00844B97"/>
    <w:rsid w:val="00844E5E"/>
    <w:rsid w:val="008453ED"/>
    <w:rsid w:val="008459FE"/>
    <w:rsid w:val="00845C5B"/>
    <w:rsid w:val="00845FF8"/>
    <w:rsid w:val="0084601A"/>
    <w:rsid w:val="00847461"/>
    <w:rsid w:val="008505D2"/>
    <w:rsid w:val="00850835"/>
    <w:rsid w:val="00850A63"/>
    <w:rsid w:val="008511E7"/>
    <w:rsid w:val="00851BD1"/>
    <w:rsid w:val="00851C32"/>
    <w:rsid w:val="0085211D"/>
    <w:rsid w:val="008524AE"/>
    <w:rsid w:val="00852B03"/>
    <w:rsid w:val="00852B8F"/>
    <w:rsid w:val="008535A3"/>
    <w:rsid w:val="00853CF1"/>
    <w:rsid w:val="00853FB3"/>
    <w:rsid w:val="00854B6E"/>
    <w:rsid w:val="008551C1"/>
    <w:rsid w:val="0085591E"/>
    <w:rsid w:val="00855E7A"/>
    <w:rsid w:val="00856436"/>
    <w:rsid w:val="008569B1"/>
    <w:rsid w:val="00856CEB"/>
    <w:rsid w:val="008570B1"/>
    <w:rsid w:val="008573B8"/>
    <w:rsid w:val="008575DC"/>
    <w:rsid w:val="008575DF"/>
    <w:rsid w:val="00857B88"/>
    <w:rsid w:val="00857D84"/>
    <w:rsid w:val="00860580"/>
    <w:rsid w:val="00861042"/>
    <w:rsid w:val="00861463"/>
    <w:rsid w:val="00861A1C"/>
    <w:rsid w:val="0086242F"/>
    <w:rsid w:val="00862805"/>
    <w:rsid w:val="00863467"/>
    <w:rsid w:val="00863A97"/>
    <w:rsid w:val="00863C52"/>
    <w:rsid w:val="00863CED"/>
    <w:rsid w:val="00864030"/>
    <w:rsid w:val="00864057"/>
    <w:rsid w:val="00864106"/>
    <w:rsid w:val="00864793"/>
    <w:rsid w:val="008648A1"/>
    <w:rsid w:val="00864A25"/>
    <w:rsid w:val="008656A5"/>
    <w:rsid w:val="00865AAC"/>
    <w:rsid w:val="00865EEA"/>
    <w:rsid w:val="00866379"/>
    <w:rsid w:val="00867101"/>
    <w:rsid w:val="00867568"/>
    <w:rsid w:val="00867A24"/>
    <w:rsid w:val="00867C60"/>
    <w:rsid w:val="00867CF3"/>
    <w:rsid w:val="00867F33"/>
    <w:rsid w:val="008702C6"/>
    <w:rsid w:val="008703C9"/>
    <w:rsid w:val="008707B6"/>
    <w:rsid w:val="00870ADD"/>
    <w:rsid w:val="008711FD"/>
    <w:rsid w:val="00872E94"/>
    <w:rsid w:val="00873262"/>
    <w:rsid w:val="00873496"/>
    <w:rsid w:val="008735D2"/>
    <w:rsid w:val="00873722"/>
    <w:rsid w:val="008737B2"/>
    <w:rsid w:val="008739B3"/>
    <w:rsid w:val="00873EE0"/>
    <w:rsid w:val="00873EF8"/>
    <w:rsid w:val="00874720"/>
    <w:rsid w:val="00875289"/>
    <w:rsid w:val="0087581F"/>
    <w:rsid w:val="00875A6F"/>
    <w:rsid w:val="00875A89"/>
    <w:rsid w:val="00876A28"/>
    <w:rsid w:val="00877416"/>
    <w:rsid w:val="00877900"/>
    <w:rsid w:val="00877FFB"/>
    <w:rsid w:val="00880192"/>
    <w:rsid w:val="0088034C"/>
    <w:rsid w:val="00881166"/>
    <w:rsid w:val="00881C6C"/>
    <w:rsid w:val="00881D65"/>
    <w:rsid w:val="00882147"/>
    <w:rsid w:val="00882540"/>
    <w:rsid w:val="00882BB0"/>
    <w:rsid w:val="008831FD"/>
    <w:rsid w:val="00883BD2"/>
    <w:rsid w:val="00883CE6"/>
    <w:rsid w:val="00883EB6"/>
    <w:rsid w:val="00883F4B"/>
    <w:rsid w:val="00884108"/>
    <w:rsid w:val="00884186"/>
    <w:rsid w:val="008842EC"/>
    <w:rsid w:val="00884347"/>
    <w:rsid w:val="00884B5B"/>
    <w:rsid w:val="00884DE7"/>
    <w:rsid w:val="00884EE4"/>
    <w:rsid w:val="00885008"/>
    <w:rsid w:val="008853F9"/>
    <w:rsid w:val="0088548D"/>
    <w:rsid w:val="00885939"/>
    <w:rsid w:val="00885F01"/>
    <w:rsid w:val="008862FB"/>
    <w:rsid w:val="00886CF5"/>
    <w:rsid w:val="008874CD"/>
    <w:rsid w:val="0089094B"/>
    <w:rsid w:val="00890A8C"/>
    <w:rsid w:val="00890CC5"/>
    <w:rsid w:val="00890EDE"/>
    <w:rsid w:val="008911D1"/>
    <w:rsid w:val="00891C69"/>
    <w:rsid w:val="00892CF8"/>
    <w:rsid w:val="00892E8E"/>
    <w:rsid w:val="00893775"/>
    <w:rsid w:val="00893A3D"/>
    <w:rsid w:val="0089430A"/>
    <w:rsid w:val="008945FA"/>
    <w:rsid w:val="008947E5"/>
    <w:rsid w:val="00894C7B"/>
    <w:rsid w:val="00895430"/>
    <w:rsid w:val="00895719"/>
    <w:rsid w:val="00895F5C"/>
    <w:rsid w:val="00896129"/>
    <w:rsid w:val="0089624B"/>
    <w:rsid w:val="0089646C"/>
    <w:rsid w:val="00896947"/>
    <w:rsid w:val="00897120"/>
    <w:rsid w:val="0089770A"/>
    <w:rsid w:val="008979AC"/>
    <w:rsid w:val="00897B36"/>
    <w:rsid w:val="00897BD1"/>
    <w:rsid w:val="00897D46"/>
    <w:rsid w:val="008A0353"/>
    <w:rsid w:val="008A0FF3"/>
    <w:rsid w:val="008A155A"/>
    <w:rsid w:val="008A1BBC"/>
    <w:rsid w:val="008A23CF"/>
    <w:rsid w:val="008A29FB"/>
    <w:rsid w:val="008A2C72"/>
    <w:rsid w:val="008A3067"/>
    <w:rsid w:val="008A30DD"/>
    <w:rsid w:val="008A317A"/>
    <w:rsid w:val="008A3225"/>
    <w:rsid w:val="008A3641"/>
    <w:rsid w:val="008A3791"/>
    <w:rsid w:val="008A38A4"/>
    <w:rsid w:val="008A3CA6"/>
    <w:rsid w:val="008A3FF1"/>
    <w:rsid w:val="008A424A"/>
    <w:rsid w:val="008A42EC"/>
    <w:rsid w:val="008A4469"/>
    <w:rsid w:val="008A48F2"/>
    <w:rsid w:val="008A4934"/>
    <w:rsid w:val="008A542E"/>
    <w:rsid w:val="008A5F83"/>
    <w:rsid w:val="008A6362"/>
    <w:rsid w:val="008A692C"/>
    <w:rsid w:val="008A6DC6"/>
    <w:rsid w:val="008A74F0"/>
    <w:rsid w:val="008A7DA8"/>
    <w:rsid w:val="008B06C7"/>
    <w:rsid w:val="008B0A7F"/>
    <w:rsid w:val="008B108E"/>
    <w:rsid w:val="008B1127"/>
    <w:rsid w:val="008B113D"/>
    <w:rsid w:val="008B1383"/>
    <w:rsid w:val="008B15C0"/>
    <w:rsid w:val="008B1606"/>
    <w:rsid w:val="008B1FEE"/>
    <w:rsid w:val="008B2727"/>
    <w:rsid w:val="008B2735"/>
    <w:rsid w:val="008B27AF"/>
    <w:rsid w:val="008B2D39"/>
    <w:rsid w:val="008B3079"/>
    <w:rsid w:val="008B34E9"/>
    <w:rsid w:val="008B44F1"/>
    <w:rsid w:val="008B456C"/>
    <w:rsid w:val="008B4711"/>
    <w:rsid w:val="008B4E14"/>
    <w:rsid w:val="008B5B28"/>
    <w:rsid w:val="008B5CD7"/>
    <w:rsid w:val="008B66D6"/>
    <w:rsid w:val="008B6AE4"/>
    <w:rsid w:val="008B6B29"/>
    <w:rsid w:val="008B6DCB"/>
    <w:rsid w:val="008C0262"/>
    <w:rsid w:val="008C058F"/>
    <w:rsid w:val="008C0E3F"/>
    <w:rsid w:val="008C120A"/>
    <w:rsid w:val="008C1358"/>
    <w:rsid w:val="008C150A"/>
    <w:rsid w:val="008C16D8"/>
    <w:rsid w:val="008C1C18"/>
    <w:rsid w:val="008C1EBE"/>
    <w:rsid w:val="008C1EE0"/>
    <w:rsid w:val="008C1F9A"/>
    <w:rsid w:val="008C20AF"/>
    <w:rsid w:val="008C2376"/>
    <w:rsid w:val="008C3A0C"/>
    <w:rsid w:val="008C3AD4"/>
    <w:rsid w:val="008C3D83"/>
    <w:rsid w:val="008C3FF1"/>
    <w:rsid w:val="008C50F9"/>
    <w:rsid w:val="008C562B"/>
    <w:rsid w:val="008C5CFE"/>
    <w:rsid w:val="008C5E8E"/>
    <w:rsid w:val="008C6EDB"/>
    <w:rsid w:val="008C73F8"/>
    <w:rsid w:val="008C759E"/>
    <w:rsid w:val="008D0000"/>
    <w:rsid w:val="008D053C"/>
    <w:rsid w:val="008D0C84"/>
    <w:rsid w:val="008D0F35"/>
    <w:rsid w:val="008D18E7"/>
    <w:rsid w:val="008D236E"/>
    <w:rsid w:val="008D361A"/>
    <w:rsid w:val="008D3FE7"/>
    <w:rsid w:val="008D4C22"/>
    <w:rsid w:val="008D4CC1"/>
    <w:rsid w:val="008D4D84"/>
    <w:rsid w:val="008D4F8D"/>
    <w:rsid w:val="008D514C"/>
    <w:rsid w:val="008D5649"/>
    <w:rsid w:val="008D5911"/>
    <w:rsid w:val="008D68AF"/>
    <w:rsid w:val="008D6B4D"/>
    <w:rsid w:val="008D7BC4"/>
    <w:rsid w:val="008D7D0B"/>
    <w:rsid w:val="008E002F"/>
    <w:rsid w:val="008E0172"/>
    <w:rsid w:val="008E0523"/>
    <w:rsid w:val="008E1263"/>
    <w:rsid w:val="008E12FE"/>
    <w:rsid w:val="008E1873"/>
    <w:rsid w:val="008E1BC7"/>
    <w:rsid w:val="008E1CD6"/>
    <w:rsid w:val="008E2053"/>
    <w:rsid w:val="008E25FF"/>
    <w:rsid w:val="008E27EC"/>
    <w:rsid w:val="008E3243"/>
    <w:rsid w:val="008E44DF"/>
    <w:rsid w:val="008E453B"/>
    <w:rsid w:val="008E47D3"/>
    <w:rsid w:val="008E4B79"/>
    <w:rsid w:val="008E5567"/>
    <w:rsid w:val="008E5BD3"/>
    <w:rsid w:val="008E600E"/>
    <w:rsid w:val="008E6056"/>
    <w:rsid w:val="008E61A4"/>
    <w:rsid w:val="008E62A4"/>
    <w:rsid w:val="008E64B6"/>
    <w:rsid w:val="008E6FD7"/>
    <w:rsid w:val="008E74C6"/>
    <w:rsid w:val="008E7546"/>
    <w:rsid w:val="008E762B"/>
    <w:rsid w:val="008E79EC"/>
    <w:rsid w:val="008E7EB6"/>
    <w:rsid w:val="008F0398"/>
    <w:rsid w:val="008F0B0A"/>
    <w:rsid w:val="008F0E39"/>
    <w:rsid w:val="008F1570"/>
    <w:rsid w:val="008F2269"/>
    <w:rsid w:val="008F29BB"/>
    <w:rsid w:val="008F2CDC"/>
    <w:rsid w:val="008F327B"/>
    <w:rsid w:val="008F3BF6"/>
    <w:rsid w:val="008F3E16"/>
    <w:rsid w:val="008F411F"/>
    <w:rsid w:val="008F4176"/>
    <w:rsid w:val="008F4284"/>
    <w:rsid w:val="008F45CA"/>
    <w:rsid w:val="008F4765"/>
    <w:rsid w:val="008F4783"/>
    <w:rsid w:val="008F49A0"/>
    <w:rsid w:val="008F4B36"/>
    <w:rsid w:val="008F4C7C"/>
    <w:rsid w:val="008F540C"/>
    <w:rsid w:val="008F545D"/>
    <w:rsid w:val="008F5460"/>
    <w:rsid w:val="008F5681"/>
    <w:rsid w:val="008F5C8A"/>
    <w:rsid w:val="008F6148"/>
    <w:rsid w:val="008F6228"/>
    <w:rsid w:val="008F654D"/>
    <w:rsid w:val="008F6680"/>
    <w:rsid w:val="008F7EF1"/>
    <w:rsid w:val="00900159"/>
    <w:rsid w:val="009002CB"/>
    <w:rsid w:val="009004C6"/>
    <w:rsid w:val="00900FB8"/>
    <w:rsid w:val="0090174A"/>
    <w:rsid w:val="009019E9"/>
    <w:rsid w:val="00902434"/>
    <w:rsid w:val="00902673"/>
    <w:rsid w:val="009028C0"/>
    <w:rsid w:val="0090290C"/>
    <w:rsid w:val="00902FFC"/>
    <w:rsid w:val="00903316"/>
    <w:rsid w:val="009037A1"/>
    <w:rsid w:val="00903A3D"/>
    <w:rsid w:val="00904ED4"/>
    <w:rsid w:val="009055E2"/>
    <w:rsid w:val="00905A1A"/>
    <w:rsid w:val="00906160"/>
    <w:rsid w:val="009067AF"/>
    <w:rsid w:val="009070B0"/>
    <w:rsid w:val="00907B66"/>
    <w:rsid w:val="00910DF3"/>
    <w:rsid w:val="00910FAA"/>
    <w:rsid w:val="0091162F"/>
    <w:rsid w:val="00911A2E"/>
    <w:rsid w:val="00911D34"/>
    <w:rsid w:val="00911E30"/>
    <w:rsid w:val="009124F4"/>
    <w:rsid w:val="0091261E"/>
    <w:rsid w:val="00912A24"/>
    <w:rsid w:val="00912B0A"/>
    <w:rsid w:val="00913CC5"/>
    <w:rsid w:val="00913EC5"/>
    <w:rsid w:val="00913F90"/>
    <w:rsid w:val="009140F8"/>
    <w:rsid w:val="0091451B"/>
    <w:rsid w:val="00914636"/>
    <w:rsid w:val="00914AE0"/>
    <w:rsid w:val="009156F6"/>
    <w:rsid w:val="00915BFF"/>
    <w:rsid w:val="00916846"/>
    <w:rsid w:val="009168CE"/>
    <w:rsid w:val="009169B4"/>
    <w:rsid w:val="00916C31"/>
    <w:rsid w:val="00917061"/>
    <w:rsid w:val="00917119"/>
    <w:rsid w:val="0091754D"/>
    <w:rsid w:val="00917D68"/>
    <w:rsid w:val="00917E72"/>
    <w:rsid w:val="009204E5"/>
    <w:rsid w:val="009206E0"/>
    <w:rsid w:val="00920F65"/>
    <w:rsid w:val="00921022"/>
    <w:rsid w:val="00921191"/>
    <w:rsid w:val="00921212"/>
    <w:rsid w:val="009219EA"/>
    <w:rsid w:val="00921A35"/>
    <w:rsid w:val="00922514"/>
    <w:rsid w:val="009225EF"/>
    <w:rsid w:val="0092272F"/>
    <w:rsid w:val="00922EF1"/>
    <w:rsid w:val="00922F5F"/>
    <w:rsid w:val="009231EF"/>
    <w:rsid w:val="00923717"/>
    <w:rsid w:val="00924154"/>
    <w:rsid w:val="0092432F"/>
    <w:rsid w:val="00925B90"/>
    <w:rsid w:val="00925EF7"/>
    <w:rsid w:val="009265E2"/>
    <w:rsid w:val="00926808"/>
    <w:rsid w:val="00927102"/>
    <w:rsid w:val="00927316"/>
    <w:rsid w:val="00927685"/>
    <w:rsid w:val="009278A4"/>
    <w:rsid w:val="00927A8D"/>
    <w:rsid w:val="00927C14"/>
    <w:rsid w:val="00927CB5"/>
    <w:rsid w:val="009304B4"/>
    <w:rsid w:val="009308B1"/>
    <w:rsid w:val="00930986"/>
    <w:rsid w:val="009312A6"/>
    <w:rsid w:val="009312DB"/>
    <w:rsid w:val="00931778"/>
    <w:rsid w:val="0093177C"/>
    <w:rsid w:val="00931AB5"/>
    <w:rsid w:val="00931E11"/>
    <w:rsid w:val="00931EA1"/>
    <w:rsid w:val="00931ED4"/>
    <w:rsid w:val="00932731"/>
    <w:rsid w:val="00932CC4"/>
    <w:rsid w:val="0093344E"/>
    <w:rsid w:val="009336CF"/>
    <w:rsid w:val="009338FD"/>
    <w:rsid w:val="0093401B"/>
    <w:rsid w:val="0093411E"/>
    <w:rsid w:val="0093521B"/>
    <w:rsid w:val="0093557D"/>
    <w:rsid w:val="009355C7"/>
    <w:rsid w:val="0093595C"/>
    <w:rsid w:val="009364D7"/>
    <w:rsid w:val="00936A90"/>
    <w:rsid w:val="00936CCF"/>
    <w:rsid w:val="0093714B"/>
    <w:rsid w:val="00937688"/>
    <w:rsid w:val="00937E0F"/>
    <w:rsid w:val="009402EE"/>
    <w:rsid w:val="00940394"/>
    <w:rsid w:val="00941034"/>
    <w:rsid w:val="00941038"/>
    <w:rsid w:val="0094142F"/>
    <w:rsid w:val="00941891"/>
    <w:rsid w:val="00941ADD"/>
    <w:rsid w:val="00941F15"/>
    <w:rsid w:val="0094212F"/>
    <w:rsid w:val="00942F09"/>
    <w:rsid w:val="00943BFE"/>
    <w:rsid w:val="0094479E"/>
    <w:rsid w:val="00944E62"/>
    <w:rsid w:val="00945271"/>
    <w:rsid w:val="009456C5"/>
    <w:rsid w:val="009457D3"/>
    <w:rsid w:val="00946448"/>
    <w:rsid w:val="00946B7B"/>
    <w:rsid w:val="00946EB3"/>
    <w:rsid w:val="00946FB7"/>
    <w:rsid w:val="0094700D"/>
    <w:rsid w:val="00950445"/>
    <w:rsid w:val="00950714"/>
    <w:rsid w:val="00950D8D"/>
    <w:rsid w:val="00950EFB"/>
    <w:rsid w:val="0095110E"/>
    <w:rsid w:val="009515A2"/>
    <w:rsid w:val="0095232F"/>
    <w:rsid w:val="00952355"/>
    <w:rsid w:val="00952BE6"/>
    <w:rsid w:val="00952C4E"/>
    <w:rsid w:val="00952E2B"/>
    <w:rsid w:val="00953896"/>
    <w:rsid w:val="00953973"/>
    <w:rsid w:val="009545DB"/>
    <w:rsid w:val="00954EF1"/>
    <w:rsid w:val="00954FA0"/>
    <w:rsid w:val="00955580"/>
    <w:rsid w:val="00955AEE"/>
    <w:rsid w:val="00955E69"/>
    <w:rsid w:val="00955F6C"/>
    <w:rsid w:val="009560A3"/>
    <w:rsid w:val="00956B40"/>
    <w:rsid w:val="00956FA8"/>
    <w:rsid w:val="009570EC"/>
    <w:rsid w:val="009571CE"/>
    <w:rsid w:val="00957552"/>
    <w:rsid w:val="00957C15"/>
    <w:rsid w:val="00957D9A"/>
    <w:rsid w:val="0096013D"/>
    <w:rsid w:val="00960270"/>
    <w:rsid w:val="00960339"/>
    <w:rsid w:val="009603A1"/>
    <w:rsid w:val="00960761"/>
    <w:rsid w:val="00961824"/>
    <w:rsid w:val="00961D8A"/>
    <w:rsid w:val="00961EDA"/>
    <w:rsid w:val="009620B2"/>
    <w:rsid w:val="0096281C"/>
    <w:rsid w:val="0096295A"/>
    <w:rsid w:val="009638B0"/>
    <w:rsid w:val="00963C21"/>
    <w:rsid w:val="0096445B"/>
    <w:rsid w:val="009645C6"/>
    <w:rsid w:val="00964EEB"/>
    <w:rsid w:val="0096500E"/>
    <w:rsid w:val="0096588C"/>
    <w:rsid w:val="0096612A"/>
    <w:rsid w:val="0096639A"/>
    <w:rsid w:val="009668CF"/>
    <w:rsid w:val="00966A33"/>
    <w:rsid w:val="00966A45"/>
    <w:rsid w:val="00966A81"/>
    <w:rsid w:val="00967733"/>
    <w:rsid w:val="00967740"/>
    <w:rsid w:val="00967CDF"/>
    <w:rsid w:val="00967E31"/>
    <w:rsid w:val="00970246"/>
    <w:rsid w:val="0097064B"/>
    <w:rsid w:val="00970FC3"/>
    <w:rsid w:val="0097180B"/>
    <w:rsid w:val="00971F96"/>
    <w:rsid w:val="00972061"/>
    <w:rsid w:val="0097224D"/>
    <w:rsid w:val="00972B48"/>
    <w:rsid w:val="00972DFF"/>
    <w:rsid w:val="00973BD7"/>
    <w:rsid w:val="00974216"/>
    <w:rsid w:val="009743E9"/>
    <w:rsid w:val="009750A3"/>
    <w:rsid w:val="009757D7"/>
    <w:rsid w:val="00975BE6"/>
    <w:rsid w:val="00975C8C"/>
    <w:rsid w:val="00976804"/>
    <w:rsid w:val="009777C3"/>
    <w:rsid w:val="009805AD"/>
    <w:rsid w:val="009808F0"/>
    <w:rsid w:val="00981B5E"/>
    <w:rsid w:val="0098215F"/>
    <w:rsid w:val="00982F1E"/>
    <w:rsid w:val="0098393E"/>
    <w:rsid w:val="00983C49"/>
    <w:rsid w:val="00983D64"/>
    <w:rsid w:val="00983D94"/>
    <w:rsid w:val="00983EA7"/>
    <w:rsid w:val="0098400A"/>
    <w:rsid w:val="00985802"/>
    <w:rsid w:val="00985C6B"/>
    <w:rsid w:val="009863E7"/>
    <w:rsid w:val="00986776"/>
    <w:rsid w:val="009869F2"/>
    <w:rsid w:val="00986A59"/>
    <w:rsid w:val="00986C21"/>
    <w:rsid w:val="009875E1"/>
    <w:rsid w:val="00987842"/>
    <w:rsid w:val="00987AD6"/>
    <w:rsid w:val="00987EA3"/>
    <w:rsid w:val="00990262"/>
    <w:rsid w:val="00990407"/>
    <w:rsid w:val="00990AE6"/>
    <w:rsid w:val="0099121E"/>
    <w:rsid w:val="00991553"/>
    <w:rsid w:val="00991924"/>
    <w:rsid w:val="0099220D"/>
    <w:rsid w:val="00992C03"/>
    <w:rsid w:val="009930D4"/>
    <w:rsid w:val="009931D9"/>
    <w:rsid w:val="00993392"/>
    <w:rsid w:val="009936EB"/>
    <w:rsid w:val="00993872"/>
    <w:rsid w:val="00993E4C"/>
    <w:rsid w:val="00994375"/>
    <w:rsid w:val="0099440C"/>
    <w:rsid w:val="009944A3"/>
    <w:rsid w:val="009944A8"/>
    <w:rsid w:val="00994A2A"/>
    <w:rsid w:val="00994AEC"/>
    <w:rsid w:val="00994F80"/>
    <w:rsid w:val="0099508C"/>
    <w:rsid w:val="00995574"/>
    <w:rsid w:val="009955B1"/>
    <w:rsid w:val="00995981"/>
    <w:rsid w:val="0099639A"/>
    <w:rsid w:val="00996818"/>
    <w:rsid w:val="00996C51"/>
    <w:rsid w:val="00997850"/>
    <w:rsid w:val="00997BE0"/>
    <w:rsid w:val="009A037D"/>
    <w:rsid w:val="009A0960"/>
    <w:rsid w:val="009A0D85"/>
    <w:rsid w:val="009A0D9C"/>
    <w:rsid w:val="009A0E1D"/>
    <w:rsid w:val="009A1466"/>
    <w:rsid w:val="009A14C0"/>
    <w:rsid w:val="009A1696"/>
    <w:rsid w:val="009A16BC"/>
    <w:rsid w:val="009A17CE"/>
    <w:rsid w:val="009A19E4"/>
    <w:rsid w:val="009A1BFA"/>
    <w:rsid w:val="009A2674"/>
    <w:rsid w:val="009A275C"/>
    <w:rsid w:val="009A2EB6"/>
    <w:rsid w:val="009A35E7"/>
    <w:rsid w:val="009A37DC"/>
    <w:rsid w:val="009A3810"/>
    <w:rsid w:val="009A41C2"/>
    <w:rsid w:val="009A4559"/>
    <w:rsid w:val="009A556D"/>
    <w:rsid w:val="009A56CE"/>
    <w:rsid w:val="009A5721"/>
    <w:rsid w:val="009A5944"/>
    <w:rsid w:val="009A5FB9"/>
    <w:rsid w:val="009A6027"/>
    <w:rsid w:val="009A63A9"/>
    <w:rsid w:val="009A6FC4"/>
    <w:rsid w:val="009A719D"/>
    <w:rsid w:val="009A75AA"/>
    <w:rsid w:val="009A7879"/>
    <w:rsid w:val="009A79E9"/>
    <w:rsid w:val="009A7B5B"/>
    <w:rsid w:val="009A7DE6"/>
    <w:rsid w:val="009B0698"/>
    <w:rsid w:val="009B07F5"/>
    <w:rsid w:val="009B0A78"/>
    <w:rsid w:val="009B0B19"/>
    <w:rsid w:val="009B0C02"/>
    <w:rsid w:val="009B0D60"/>
    <w:rsid w:val="009B115D"/>
    <w:rsid w:val="009B118F"/>
    <w:rsid w:val="009B12D5"/>
    <w:rsid w:val="009B13F2"/>
    <w:rsid w:val="009B1757"/>
    <w:rsid w:val="009B1A08"/>
    <w:rsid w:val="009B1DDA"/>
    <w:rsid w:val="009B1F67"/>
    <w:rsid w:val="009B20F5"/>
    <w:rsid w:val="009B2587"/>
    <w:rsid w:val="009B2801"/>
    <w:rsid w:val="009B2B89"/>
    <w:rsid w:val="009B366C"/>
    <w:rsid w:val="009B3919"/>
    <w:rsid w:val="009B3A36"/>
    <w:rsid w:val="009B3C91"/>
    <w:rsid w:val="009B3D6C"/>
    <w:rsid w:val="009B4000"/>
    <w:rsid w:val="009B40B0"/>
    <w:rsid w:val="009B41AF"/>
    <w:rsid w:val="009B428D"/>
    <w:rsid w:val="009B4437"/>
    <w:rsid w:val="009B46C5"/>
    <w:rsid w:val="009B4869"/>
    <w:rsid w:val="009B4A0C"/>
    <w:rsid w:val="009B4EB6"/>
    <w:rsid w:val="009B4F01"/>
    <w:rsid w:val="009B53ED"/>
    <w:rsid w:val="009B5D2D"/>
    <w:rsid w:val="009B63A6"/>
    <w:rsid w:val="009B6418"/>
    <w:rsid w:val="009B66CF"/>
    <w:rsid w:val="009B672B"/>
    <w:rsid w:val="009B67E4"/>
    <w:rsid w:val="009B69B6"/>
    <w:rsid w:val="009B6B09"/>
    <w:rsid w:val="009B6B88"/>
    <w:rsid w:val="009B7452"/>
    <w:rsid w:val="009B7DDE"/>
    <w:rsid w:val="009C006E"/>
    <w:rsid w:val="009C00AE"/>
    <w:rsid w:val="009C07AE"/>
    <w:rsid w:val="009C0D08"/>
    <w:rsid w:val="009C1069"/>
    <w:rsid w:val="009C14E7"/>
    <w:rsid w:val="009C14FC"/>
    <w:rsid w:val="009C15A0"/>
    <w:rsid w:val="009C1FD9"/>
    <w:rsid w:val="009C23AF"/>
    <w:rsid w:val="009C2693"/>
    <w:rsid w:val="009C2DA1"/>
    <w:rsid w:val="009C3A56"/>
    <w:rsid w:val="009C3AE9"/>
    <w:rsid w:val="009C3F21"/>
    <w:rsid w:val="009C459E"/>
    <w:rsid w:val="009C4ECA"/>
    <w:rsid w:val="009C5281"/>
    <w:rsid w:val="009C5C1A"/>
    <w:rsid w:val="009C5F54"/>
    <w:rsid w:val="009C6590"/>
    <w:rsid w:val="009C7714"/>
    <w:rsid w:val="009C7C6A"/>
    <w:rsid w:val="009C7F99"/>
    <w:rsid w:val="009D01A4"/>
    <w:rsid w:val="009D063C"/>
    <w:rsid w:val="009D0877"/>
    <w:rsid w:val="009D0EA0"/>
    <w:rsid w:val="009D1107"/>
    <w:rsid w:val="009D141C"/>
    <w:rsid w:val="009D155A"/>
    <w:rsid w:val="009D18D3"/>
    <w:rsid w:val="009D2106"/>
    <w:rsid w:val="009D2136"/>
    <w:rsid w:val="009D2840"/>
    <w:rsid w:val="009D2FD0"/>
    <w:rsid w:val="009D3FB1"/>
    <w:rsid w:val="009D44B7"/>
    <w:rsid w:val="009D44EB"/>
    <w:rsid w:val="009D4658"/>
    <w:rsid w:val="009D46F5"/>
    <w:rsid w:val="009D4971"/>
    <w:rsid w:val="009D4C2F"/>
    <w:rsid w:val="009D55E4"/>
    <w:rsid w:val="009D5B02"/>
    <w:rsid w:val="009D5E32"/>
    <w:rsid w:val="009D5FCC"/>
    <w:rsid w:val="009D68AE"/>
    <w:rsid w:val="009D728C"/>
    <w:rsid w:val="009D7844"/>
    <w:rsid w:val="009E01E4"/>
    <w:rsid w:val="009E0BE3"/>
    <w:rsid w:val="009E124A"/>
    <w:rsid w:val="009E1447"/>
    <w:rsid w:val="009E146F"/>
    <w:rsid w:val="009E150D"/>
    <w:rsid w:val="009E184C"/>
    <w:rsid w:val="009E1CFD"/>
    <w:rsid w:val="009E1DB8"/>
    <w:rsid w:val="009E1E60"/>
    <w:rsid w:val="009E1EAD"/>
    <w:rsid w:val="009E2439"/>
    <w:rsid w:val="009E28A8"/>
    <w:rsid w:val="009E2A2D"/>
    <w:rsid w:val="009E59D4"/>
    <w:rsid w:val="009E60D0"/>
    <w:rsid w:val="009E61F5"/>
    <w:rsid w:val="009E645F"/>
    <w:rsid w:val="009E704B"/>
    <w:rsid w:val="009E792D"/>
    <w:rsid w:val="009E79AA"/>
    <w:rsid w:val="009F0E3A"/>
    <w:rsid w:val="009F111E"/>
    <w:rsid w:val="009F11CA"/>
    <w:rsid w:val="009F21F6"/>
    <w:rsid w:val="009F23D9"/>
    <w:rsid w:val="009F23E8"/>
    <w:rsid w:val="009F2897"/>
    <w:rsid w:val="009F2DE9"/>
    <w:rsid w:val="009F2E7D"/>
    <w:rsid w:val="009F387A"/>
    <w:rsid w:val="009F3B59"/>
    <w:rsid w:val="009F3DE9"/>
    <w:rsid w:val="009F4405"/>
    <w:rsid w:val="009F4449"/>
    <w:rsid w:val="009F445C"/>
    <w:rsid w:val="009F5322"/>
    <w:rsid w:val="009F55F4"/>
    <w:rsid w:val="009F6117"/>
    <w:rsid w:val="009F6163"/>
    <w:rsid w:val="009F6CB2"/>
    <w:rsid w:val="009F6EEA"/>
    <w:rsid w:val="009F6FC7"/>
    <w:rsid w:val="009F70DA"/>
    <w:rsid w:val="009F7486"/>
    <w:rsid w:val="009F749D"/>
    <w:rsid w:val="009F7877"/>
    <w:rsid w:val="009F7EBC"/>
    <w:rsid w:val="00A0017C"/>
    <w:rsid w:val="00A00310"/>
    <w:rsid w:val="00A00567"/>
    <w:rsid w:val="00A005B4"/>
    <w:rsid w:val="00A007F3"/>
    <w:rsid w:val="00A008F0"/>
    <w:rsid w:val="00A00E8D"/>
    <w:rsid w:val="00A00FBD"/>
    <w:rsid w:val="00A01754"/>
    <w:rsid w:val="00A02765"/>
    <w:rsid w:val="00A03D9F"/>
    <w:rsid w:val="00A0413D"/>
    <w:rsid w:val="00A0452C"/>
    <w:rsid w:val="00A04A51"/>
    <w:rsid w:val="00A050F5"/>
    <w:rsid w:val="00A055DE"/>
    <w:rsid w:val="00A064BF"/>
    <w:rsid w:val="00A06633"/>
    <w:rsid w:val="00A066A8"/>
    <w:rsid w:val="00A06934"/>
    <w:rsid w:val="00A0694A"/>
    <w:rsid w:val="00A07015"/>
    <w:rsid w:val="00A07198"/>
    <w:rsid w:val="00A07250"/>
    <w:rsid w:val="00A074DD"/>
    <w:rsid w:val="00A07603"/>
    <w:rsid w:val="00A0768F"/>
    <w:rsid w:val="00A07861"/>
    <w:rsid w:val="00A07BE9"/>
    <w:rsid w:val="00A07ED3"/>
    <w:rsid w:val="00A102EB"/>
    <w:rsid w:val="00A1031A"/>
    <w:rsid w:val="00A1046E"/>
    <w:rsid w:val="00A10D71"/>
    <w:rsid w:val="00A1137F"/>
    <w:rsid w:val="00A117E7"/>
    <w:rsid w:val="00A11DDD"/>
    <w:rsid w:val="00A11F4D"/>
    <w:rsid w:val="00A12062"/>
    <w:rsid w:val="00A12271"/>
    <w:rsid w:val="00A122C7"/>
    <w:rsid w:val="00A127DF"/>
    <w:rsid w:val="00A1303C"/>
    <w:rsid w:val="00A1310F"/>
    <w:rsid w:val="00A13B8C"/>
    <w:rsid w:val="00A14349"/>
    <w:rsid w:val="00A145D0"/>
    <w:rsid w:val="00A146B9"/>
    <w:rsid w:val="00A14C22"/>
    <w:rsid w:val="00A14D06"/>
    <w:rsid w:val="00A15AB7"/>
    <w:rsid w:val="00A15B01"/>
    <w:rsid w:val="00A16185"/>
    <w:rsid w:val="00A1629F"/>
    <w:rsid w:val="00A162B2"/>
    <w:rsid w:val="00A16466"/>
    <w:rsid w:val="00A16AA0"/>
    <w:rsid w:val="00A173A8"/>
    <w:rsid w:val="00A173E4"/>
    <w:rsid w:val="00A17CAF"/>
    <w:rsid w:val="00A17E1C"/>
    <w:rsid w:val="00A20203"/>
    <w:rsid w:val="00A209C8"/>
    <w:rsid w:val="00A21303"/>
    <w:rsid w:val="00A214F1"/>
    <w:rsid w:val="00A2195C"/>
    <w:rsid w:val="00A21B25"/>
    <w:rsid w:val="00A21E5B"/>
    <w:rsid w:val="00A21F4E"/>
    <w:rsid w:val="00A22271"/>
    <w:rsid w:val="00A224BA"/>
    <w:rsid w:val="00A22F98"/>
    <w:rsid w:val="00A23567"/>
    <w:rsid w:val="00A238B4"/>
    <w:rsid w:val="00A23A3B"/>
    <w:rsid w:val="00A23EDF"/>
    <w:rsid w:val="00A23F06"/>
    <w:rsid w:val="00A2473B"/>
    <w:rsid w:val="00A24B94"/>
    <w:rsid w:val="00A24D9E"/>
    <w:rsid w:val="00A250E4"/>
    <w:rsid w:val="00A258E9"/>
    <w:rsid w:val="00A25A0C"/>
    <w:rsid w:val="00A25EA5"/>
    <w:rsid w:val="00A26027"/>
    <w:rsid w:val="00A262C3"/>
    <w:rsid w:val="00A26B64"/>
    <w:rsid w:val="00A27188"/>
    <w:rsid w:val="00A27565"/>
    <w:rsid w:val="00A27878"/>
    <w:rsid w:val="00A27E0C"/>
    <w:rsid w:val="00A30004"/>
    <w:rsid w:val="00A30DEC"/>
    <w:rsid w:val="00A31239"/>
    <w:rsid w:val="00A3158C"/>
    <w:rsid w:val="00A3199C"/>
    <w:rsid w:val="00A31BA4"/>
    <w:rsid w:val="00A31EA2"/>
    <w:rsid w:val="00A32619"/>
    <w:rsid w:val="00A32761"/>
    <w:rsid w:val="00A32AB4"/>
    <w:rsid w:val="00A333EF"/>
    <w:rsid w:val="00A339BC"/>
    <w:rsid w:val="00A33A7B"/>
    <w:rsid w:val="00A33B1D"/>
    <w:rsid w:val="00A33BB4"/>
    <w:rsid w:val="00A33D56"/>
    <w:rsid w:val="00A349A8"/>
    <w:rsid w:val="00A3532B"/>
    <w:rsid w:val="00A357B3"/>
    <w:rsid w:val="00A3591D"/>
    <w:rsid w:val="00A35DCB"/>
    <w:rsid w:val="00A35FFA"/>
    <w:rsid w:val="00A363F2"/>
    <w:rsid w:val="00A36467"/>
    <w:rsid w:val="00A3673B"/>
    <w:rsid w:val="00A36919"/>
    <w:rsid w:val="00A36965"/>
    <w:rsid w:val="00A36984"/>
    <w:rsid w:val="00A36F64"/>
    <w:rsid w:val="00A37271"/>
    <w:rsid w:val="00A37731"/>
    <w:rsid w:val="00A40598"/>
    <w:rsid w:val="00A409C1"/>
    <w:rsid w:val="00A40B35"/>
    <w:rsid w:val="00A40F12"/>
    <w:rsid w:val="00A40F7B"/>
    <w:rsid w:val="00A4122B"/>
    <w:rsid w:val="00A41491"/>
    <w:rsid w:val="00A41988"/>
    <w:rsid w:val="00A41B2A"/>
    <w:rsid w:val="00A41BEC"/>
    <w:rsid w:val="00A41DB9"/>
    <w:rsid w:val="00A41E02"/>
    <w:rsid w:val="00A41E69"/>
    <w:rsid w:val="00A424CF"/>
    <w:rsid w:val="00A42B66"/>
    <w:rsid w:val="00A42D5F"/>
    <w:rsid w:val="00A42F14"/>
    <w:rsid w:val="00A43079"/>
    <w:rsid w:val="00A43243"/>
    <w:rsid w:val="00A43A2F"/>
    <w:rsid w:val="00A441EC"/>
    <w:rsid w:val="00A4442D"/>
    <w:rsid w:val="00A445F4"/>
    <w:rsid w:val="00A448E3"/>
    <w:rsid w:val="00A4514B"/>
    <w:rsid w:val="00A453BF"/>
    <w:rsid w:val="00A45E0F"/>
    <w:rsid w:val="00A460A4"/>
    <w:rsid w:val="00A46304"/>
    <w:rsid w:val="00A463D2"/>
    <w:rsid w:val="00A46520"/>
    <w:rsid w:val="00A468C8"/>
    <w:rsid w:val="00A46D25"/>
    <w:rsid w:val="00A473E6"/>
    <w:rsid w:val="00A474BE"/>
    <w:rsid w:val="00A474D9"/>
    <w:rsid w:val="00A4754D"/>
    <w:rsid w:val="00A479B6"/>
    <w:rsid w:val="00A47D89"/>
    <w:rsid w:val="00A501F4"/>
    <w:rsid w:val="00A502D5"/>
    <w:rsid w:val="00A503A5"/>
    <w:rsid w:val="00A51219"/>
    <w:rsid w:val="00A523FA"/>
    <w:rsid w:val="00A52C22"/>
    <w:rsid w:val="00A5334D"/>
    <w:rsid w:val="00A5376E"/>
    <w:rsid w:val="00A537C1"/>
    <w:rsid w:val="00A5396D"/>
    <w:rsid w:val="00A53DB3"/>
    <w:rsid w:val="00A5498E"/>
    <w:rsid w:val="00A54C7C"/>
    <w:rsid w:val="00A55D2A"/>
    <w:rsid w:val="00A55DA1"/>
    <w:rsid w:val="00A55F8B"/>
    <w:rsid w:val="00A568B1"/>
    <w:rsid w:val="00A56E8D"/>
    <w:rsid w:val="00A56F87"/>
    <w:rsid w:val="00A575D9"/>
    <w:rsid w:val="00A57C6A"/>
    <w:rsid w:val="00A602C2"/>
    <w:rsid w:val="00A6035D"/>
    <w:rsid w:val="00A60A16"/>
    <w:rsid w:val="00A60ABF"/>
    <w:rsid w:val="00A61CF0"/>
    <w:rsid w:val="00A61F2C"/>
    <w:rsid w:val="00A62397"/>
    <w:rsid w:val="00A630F9"/>
    <w:rsid w:val="00A63430"/>
    <w:rsid w:val="00A6362E"/>
    <w:rsid w:val="00A638FB"/>
    <w:rsid w:val="00A63D2A"/>
    <w:rsid w:val="00A63EB5"/>
    <w:rsid w:val="00A64351"/>
    <w:rsid w:val="00A6435D"/>
    <w:rsid w:val="00A643AC"/>
    <w:rsid w:val="00A64614"/>
    <w:rsid w:val="00A651A3"/>
    <w:rsid w:val="00A6549C"/>
    <w:rsid w:val="00A66B2B"/>
    <w:rsid w:val="00A6731E"/>
    <w:rsid w:val="00A674E4"/>
    <w:rsid w:val="00A6796A"/>
    <w:rsid w:val="00A67F59"/>
    <w:rsid w:val="00A70673"/>
    <w:rsid w:val="00A707C7"/>
    <w:rsid w:val="00A709E6"/>
    <w:rsid w:val="00A70B84"/>
    <w:rsid w:val="00A70BF6"/>
    <w:rsid w:val="00A70C72"/>
    <w:rsid w:val="00A7139C"/>
    <w:rsid w:val="00A71CAA"/>
    <w:rsid w:val="00A71ED1"/>
    <w:rsid w:val="00A72F52"/>
    <w:rsid w:val="00A73DCE"/>
    <w:rsid w:val="00A73FD8"/>
    <w:rsid w:val="00A74150"/>
    <w:rsid w:val="00A742E9"/>
    <w:rsid w:val="00A74595"/>
    <w:rsid w:val="00A74792"/>
    <w:rsid w:val="00A748EE"/>
    <w:rsid w:val="00A753C2"/>
    <w:rsid w:val="00A7545C"/>
    <w:rsid w:val="00A758D0"/>
    <w:rsid w:val="00A75AF0"/>
    <w:rsid w:val="00A75B98"/>
    <w:rsid w:val="00A7659C"/>
    <w:rsid w:val="00A769A2"/>
    <w:rsid w:val="00A7723E"/>
    <w:rsid w:val="00A7735C"/>
    <w:rsid w:val="00A77898"/>
    <w:rsid w:val="00A77904"/>
    <w:rsid w:val="00A77C78"/>
    <w:rsid w:val="00A77D52"/>
    <w:rsid w:val="00A801DF"/>
    <w:rsid w:val="00A8020D"/>
    <w:rsid w:val="00A80385"/>
    <w:rsid w:val="00A80579"/>
    <w:rsid w:val="00A805C8"/>
    <w:rsid w:val="00A8094F"/>
    <w:rsid w:val="00A80B45"/>
    <w:rsid w:val="00A811F6"/>
    <w:rsid w:val="00A812B0"/>
    <w:rsid w:val="00A81457"/>
    <w:rsid w:val="00A81D9F"/>
    <w:rsid w:val="00A82247"/>
    <w:rsid w:val="00A8248E"/>
    <w:rsid w:val="00A82CD1"/>
    <w:rsid w:val="00A8321A"/>
    <w:rsid w:val="00A833EC"/>
    <w:rsid w:val="00A8340D"/>
    <w:rsid w:val="00A836D4"/>
    <w:rsid w:val="00A83760"/>
    <w:rsid w:val="00A837D4"/>
    <w:rsid w:val="00A83850"/>
    <w:rsid w:val="00A8394D"/>
    <w:rsid w:val="00A83B4B"/>
    <w:rsid w:val="00A84636"/>
    <w:rsid w:val="00A84701"/>
    <w:rsid w:val="00A84805"/>
    <w:rsid w:val="00A849CD"/>
    <w:rsid w:val="00A84B34"/>
    <w:rsid w:val="00A84B57"/>
    <w:rsid w:val="00A84C76"/>
    <w:rsid w:val="00A84E25"/>
    <w:rsid w:val="00A84E95"/>
    <w:rsid w:val="00A84F3B"/>
    <w:rsid w:val="00A85128"/>
    <w:rsid w:val="00A85B26"/>
    <w:rsid w:val="00A85D61"/>
    <w:rsid w:val="00A8610D"/>
    <w:rsid w:val="00A864D4"/>
    <w:rsid w:val="00A865B3"/>
    <w:rsid w:val="00A8670A"/>
    <w:rsid w:val="00A8670B"/>
    <w:rsid w:val="00A86710"/>
    <w:rsid w:val="00A86C00"/>
    <w:rsid w:val="00A8746B"/>
    <w:rsid w:val="00A8754F"/>
    <w:rsid w:val="00A875FB"/>
    <w:rsid w:val="00A879A5"/>
    <w:rsid w:val="00A879B3"/>
    <w:rsid w:val="00A905F6"/>
    <w:rsid w:val="00A909F5"/>
    <w:rsid w:val="00A90C46"/>
    <w:rsid w:val="00A90E13"/>
    <w:rsid w:val="00A90FB8"/>
    <w:rsid w:val="00A91125"/>
    <w:rsid w:val="00A91490"/>
    <w:rsid w:val="00A919D8"/>
    <w:rsid w:val="00A927D4"/>
    <w:rsid w:val="00A929C8"/>
    <w:rsid w:val="00A92BE9"/>
    <w:rsid w:val="00A92D91"/>
    <w:rsid w:val="00A932EB"/>
    <w:rsid w:val="00A93304"/>
    <w:rsid w:val="00A9335E"/>
    <w:rsid w:val="00A93469"/>
    <w:rsid w:val="00A934D9"/>
    <w:rsid w:val="00A93933"/>
    <w:rsid w:val="00A94487"/>
    <w:rsid w:val="00A9470B"/>
    <w:rsid w:val="00A947E4"/>
    <w:rsid w:val="00A94B1F"/>
    <w:rsid w:val="00A94DB8"/>
    <w:rsid w:val="00A95721"/>
    <w:rsid w:val="00A957D3"/>
    <w:rsid w:val="00A95862"/>
    <w:rsid w:val="00A95CDF"/>
    <w:rsid w:val="00A95D61"/>
    <w:rsid w:val="00A96822"/>
    <w:rsid w:val="00A96FB2"/>
    <w:rsid w:val="00A9725F"/>
    <w:rsid w:val="00A972DD"/>
    <w:rsid w:val="00A97436"/>
    <w:rsid w:val="00A97EC3"/>
    <w:rsid w:val="00AA0284"/>
    <w:rsid w:val="00AA04AA"/>
    <w:rsid w:val="00AA04D7"/>
    <w:rsid w:val="00AA0F9F"/>
    <w:rsid w:val="00AA1218"/>
    <w:rsid w:val="00AA165C"/>
    <w:rsid w:val="00AA17FB"/>
    <w:rsid w:val="00AA22DC"/>
    <w:rsid w:val="00AA2418"/>
    <w:rsid w:val="00AA2592"/>
    <w:rsid w:val="00AA2672"/>
    <w:rsid w:val="00AA2751"/>
    <w:rsid w:val="00AA27B2"/>
    <w:rsid w:val="00AA2885"/>
    <w:rsid w:val="00AA2B7F"/>
    <w:rsid w:val="00AA33F2"/>
    <w:rsid w:val="00AA390C"/>
    <w:rsid w:val="00AA3AD0"/>
    <w:rsid w:val="00AA3C26"/>
    <w:rsid w:val="00AA3ECB"/>
    <w:rsid w:val="00AA4363"/>
    <w:rsid w:val="00AA478E"/>
    <w:rsid w:val="00AA52B9"/>
    <w:rsid w:val="00AA560E"/>
    <w:rsid w:val="00AA5744"/>
    <w:rsid w:val="00AA57A7"/>
    <w:rsid w:val="00AA5ADD"/>
    <w:rsid w:val="00AA5EE1"/>
    <w:rsid w:val="00AA5F54"/>
    <w:rsid w:val="00AA6BCC"/>
    <w:rsid w:val="00AA6CEA"/>
    <w:rsid w:val="00AA6DD4"/>
    <w:rsid w:val="00AA7EA3"/>
    <w:rsid w:val="00AB035F"/>
    <w:rsid w:val="00AB053C"/>
    <w:rsid w:val="00AB05C1"/>
    <w:rsid w:val="00AB0705"/>
    <w:rsid w:val="00AB0A94"/>
    <w:rsid w:val="00AB0B34"/>
    <w:rsid w:val="00AB0C3D"/>
    <w:rsid w:val="00AB0D5D"/>
    <w:rsid w:val="00AB15D9"/>
    <w:rsid w:val="00AB1A82"/>
    <w:rsid w:val="00AB1BEF"/>
    <w:rsid w:val="00AB2045"/>
    <w:rsid w:val="00AB21E6"/>
    <w:rsid w:val="00AB2386"/>
    <w:rsid w:val="00AB255D"/>
    <w:rsid w:val="00AB2A20"/>
    <w:rsid w:val="00AB2FC7"/>
    <w:rsid w:val="00AB3978"/>
    <w:rsid w:val="00AB3A59"/>
    <w:rsid w:val="00AB4500"/>
    <w:rsid w:val="00AB45B6"/>
    <w:rsid w:val="00AB46CA"/>
    <w:rsid w:val="00AB4CE9"/>
    <w:rsid w:val="00AB5110"/>
    <w:rsid w:val="00AB5235"/>
    <w:rsid w:val="00AB5677"/>
    <w:rsid w:val="00AB5B05"/>
    <w:rsid w:val="00AB6054"/>
    <w:rsid w:val="00AB61FB"/>
    <w:rsid w:val="00AB654E"/>
    <w:rsid w:val="00AB698C"/>
    <w:rsid w:val="00AB6C20"/>
    <w:rsid w:val="00AB6EFA"/>
    <w:rsid w:val="00AB74C0"/>
    <w:rsid w:val="00AB7A6C"/>
    <w:rsid w:val="00AB7D48"/>
    <w:rsid w:val="00AC0B84"/>
    <w:rsid w:val="00AC0CBB"/>
    <w:rsid w:val="00AC0FB3"/>
    <w:rsid w:val="00AC20A3"/>
    <w:rsid w:val="00AC2A7B"/>
    <w:rsid w:val="00AC2CBD"/>
    <w:rsid w:val="00AC2F11"/>
    <w:rsid w:val="00AC31C4"/>
    <w:rsid w:val="00AC3616"/>
    <w:rsid w:val="00AC3860"/>
    <w:rsid w:val="00AC3C5D"/>
    <w:rsid w:val="00AC3CA3"/>
    <w:rsid w:val="00AC3FB0"/>
    <w:rsid w:val="00AC4201"/>
    <w:rsid w:val="00AC420A"/>
    <w:rsid w:val="00AC4360"/>
    <w:rsid w:val="00AC43EA"/>
    <w:rsid w:val="00AC4818"/>
    <w:rsid w:val="00AC4DFD"/>
    <w:rsid w:val="00AC53EE"/>
    <w:rsid w:val="00AC55C6"/>
    <w:rsid w:val="00AC59F0"/>
    <w:rsid w:val="00AC5A38"/>
    <w:rsid w:val="00AC5AC4"/>
    <w:rsid w:val="00AC5DBD"/>
    <w:rsid w:val="00AC6205"/>
    <w:rsid w:val="00AC667D"/>
    <w:rsid w:val="00AC68DA"/>
    <w:rsid w:val="00AC6B98"/>
    <w:rsid w:val="00AC6E0A"/>
    <w:rsid w:val="00AC7049"/>
    <w:rsid w:val="00AC7186"/>
    <w:rsid w:val="00AC7256"/>
    <w:rsid w:val="00AC728B"/>
    <w:rsid w:val="00AC7BFA"/>
    <w:rsid w:val="00AD03D1"/>
    <w:rsid w:val="00AD056D"/>
    <w:rsid w:val="00AD0D92"/>
    <w:rsid w:val="00AD126F"/>
    <w:rsid w:val="00AD13AF"/>
    <w:rsid w:val="00AD1933"/>
    <w:rsid w:val="00AD1AA1"/>
    <w:rsid w:val="00AD1DE5"/>
    <w:rsid w:val="00AD1E8A"/>
    <w:rsid w:val="00AD1F40"/>
    <w:rsid w:val="00AD23C1"/>
    <w:rsid w:val="00AD23F4"/>
    <w:rsid w:val="00AD2612"/>
    <w:rsid w:val="00AD27AA"/>
    <w:rsid w:val="00AD28CF"/>
    <w:rsid w:val="00AD2DC8"/>
    <w:rsid w:val="00AD2F2B"/>
    <w:rsid w:val="00AD2F79"/>
    <w:rsid w:val="00AD32FD"/>
    <w:rsid w:val="00AD396A"/>
    <w:rsid w:val="00AD4225"/>
    <w:rsid w:val="00AD432F"/>
    <w:rsid w:val="00AD4411"/>
    <w:rsid w:val="00AD44EF"/>
    <w:rsid w:val="00AD46B7"/>
    <w:rsid w:val="00AD4981"/>
    <w:rsid w:val="00AD4C2D"/>
    <w:rsid w:val="00AD5C11"/>
    <w:rsid w:val="00AD6245"/>
    <w:rsid w:val="00AD6BBD"/>
    <w:rsid w:val="00AD70ED"/>
    <w:rsid w:val="00AD719C"/>
    <w:rsid w:val="00AD7247"/>
    <w:rsid w:val="00AD7BDD"/>
    <w:rsid w:val="00AD7EE3"/>
    <w:rsid w:val="00AE0395"/>
    <w:rsid w:val="00AE0720"/>
    <w:rsid w:val="00AE12AD"/>
    <w:rsid w:val="00AE1850"/>
    <w:rsid w:val="00AE1B9E"/>
    <w:rsid w:val="00AE1EF6"/>
    <w:rsid w:val="00AE2064"/>
    <w:rsid w:val="00AE2A69"/>
    <w:rsid w:val="00AE2F93"/>
    <w:rsid w:val="00AE2FBB"/>
    <w:rsid w:val="00AE43CF"/>
    <w:rsid w:val="00AE4A84"/>
    <w:rsid w:val="00AE4E0E"/>
    <w:rsid w:val="00AE4E56"/>
    <w:rsid w:val="00AE5102"/>
    <w:rsid w:val="00AE519D"/>
    <w:rsid w:val="00AE5213"/>
    <w:rsid w:val="00AE5996"/>
    <w:rsid w:val="00AE5AFD"/>
    <w:rsid w:val="00AE61AA"/>
    <w:rsid w:val="00AE67E2"/>
    <w:rsid w:val="00AE718A"/>
    <w:rsid w:val="00AE76AC"/>
    <w:rsid w:val="00AE7824"/>
    <w:rsid w:val="00AF0172"/>
    <w:rsid w:val="00AF07ED"/>
    <w:rsid w:val="00AF0A0B"/>
    <w:rsid w:val="00AF0B4D"/>
    <w:rsid w:val="00AF0F58"/>
    <w:rsid w:val="00AF12C9"/>
    <w:rsid w:val="00AF12DB"/>
    <w:rsid w:val="00AF176A"/>
    <w:rsid w:val="00AF1E91"/>
    <w:rsid w:val="00AF1EF8"/>
    <w:rsid w:val="00AF1F17"/>
    <w:rsid w:val="00AF24D2"/>
    <w:rsid w:val="00AF28CE"/>
    <w:rsid w:val="00AF2BB6"/>
    <w:rsid w:val="00AF2F18"/>
    <w:rsid w:val="00AF34DF"/>
    <w:rsid w:val="00AF34FC"/>
    <w:rsid w:val="00AF3D6B"/>
    <w:rsid w:val="00AF423E"/>
    <w:rsid w:val="00AF4AE3"/>
    <w:rsid w:val="00AF4FFB"/>
    <w:rsid w:val="00AF5757"/>
    <w:rsid w:val="00AF5792"/>
    <w:rsid w:val="00AF57E3"/>
    <w:rsid w:val="00AF711D"/>
    <w:rsid w:val="00AF7503"/>
    <w:rsid w:val="00AF7867"/>
    <w:rsid w:val="00AF7C5E"/>
    <w:rsid w:val="00AF7F26"/>
    <w:rsid w:val="00B00461"/>
    <w:rsid w:val="00B006A8"/>
    <w:rsid w:val="00B00A10"/>
    <w:rsid w:val="00B015B8"/>
    <w:rsid w:val="00B01620"/>
    <w:rsid w:val="00B01996"/>
    <w:rsid w:val="00B01B75"/>
    <w:rsid w:val="00B0203A"/>
    <w:rsid w:val="00B021A2"/>
    <w:rsid w:val="00B02506"/>
    <w:rsid w:val="00B02A8D"/>
    <w:rsid w:val="00B02DC8"/>
    <w:rsid w:val="00B02F22"/>
    <w:rsid w:val="00B03098"/>
    <w:rsid w:val="00B03A24"/>
    <w:rsid w:val="00B03DFF"/>
    <w:rsid w:val="00B03F37"/>
    <w:rsid w:val="00B041D6"/>
    <w:rsid w:val="00B04E19"/>
    <w:rsid w:val="00B058A4"/>
    <w:rsid w:val="00B05AC3"/>
    <w:rsid w:val="00B05B69"/>
    <w:rsid w:val="00B05F31"/>
    <w:rsid w:val="00B064F7"/>
    <w:rsid w:val="00B066EB"/>
    <w:rsid w:val="00B06FAB"/>
    <w:rsid w:val="00B07124"/>
    <w:rsid w:val="00B0716B"/>
    <w:rsid w:val="00B07389"/>
    <w:rsid w:val="00B0747D"/>
    <w:rsid w:val="00B0766F"/>
    <w:rsid w:val="00B07966"/>
    <w:rsid w:val="00B0796F"/>
    <w:rsid w:val="00B104B2"/>
    <w:rsid w:val="00B10734"/>
    <w:rsid w:val="00B107D5"/>
    <w:rsid w:val="00B10901"/>
    <w:rsid w:val="00B10CD3"/>
    <w:rsid w:val="00B10EC8"/>
    <w:rsid w:val="00B11352"/>
    <w:rsid w:val="00B11520"/>
    <w:rsid w:val="00B11822"/>
    <w:rsid w:val="00B11D1B"/>
    <w:rsid w:val="00B11E25"/>
    <w:rsid w:val="00B12158"/>
    <w:rsid w:val="00B1222A"/>
    <w:rsid w:val="00B12537"/>
    <w:rsid w:val="00B12D71"/>
    <w:rsid w:val="00B12DEB"/>
    <w:rsid w:val="00B13463"/>
    <w:rsid w:val="00B13847"/>
    <w:rsid w:val="00B13C43"/>
    <w:rsid w:val="00B13DF5"/>
    <w:rsid w:val="00B14A11"/>
    <w:rsid w:val="00B14DC4"/>
    <w:rsid w:val="00B15670"/>
    <w:rsid w:val="00B16202"/>
    <w:rsid w:val="00B16224"/>
    <w:rsid w:val="00B16A84"/>
    <w:rsid w:val="00B17146"/>
    <w:rsid w:val="00B17458"/>
    <w:rsid w:val="00B17957"/>
    <w:rsid w:val="00B17D0A"/>
    <w:rsid w:val="00B17DD4"/>
    <w:rsid w:val="00B17F36"/>
    <w:rsid w:val="00B2014A"/>
    <w:rsid w:val="00B207A7"/>
    <w:rsid w:val="00B20A80"/>
    <w:rsid w:val="00B20D49"/>
    <w:rsid w:val="00B21492"/>
    <w:rsid w:val="00B21537"/>
    <w:rsid w:val="00B2169C"/>
    <w:rsid w:val="00B216EF"/>
    <w:rsid w:val="00B21A2B"/>
    <w:rsid w:val="00B21DB9"/>
    <w:rsid w:val="00B21EBC"/>
    <w:rsid w:val="00B21F47"/>
    <w:rsid w:val="00B223F4"/>
    <w:rsid w:val="00B22815"/>
    <w:rsid w:val="00B22C9D"/>
    <w:rsid w:val="00B234AC"/>
    <w:rsid w:val="00B2368E"/>
    <w:rsid w:val="00B236BB"/>
    <w:rsid w:val="00B2389C"/>
    <w:rsid w:val="00B23CF9"/>
    <w:rsid w:val="00B23E93"/>
    <w:rsid w:val="00B240FC"/>
    <w:rsid w:val="00B24779"/>
    <w:rsid w:val="00B24CC7"/>
    <w:rsid w:val="00B251F9"/>
    <w:rsid w:val="00B25E77"/>
    <w:rsid w:val="00B27565"/>
    <w:rsid w:val="00B3021E"/>
    <w:rsid w:val="00B305AA"/>
    <w:rsid w:val="00B308DC"/>
    <w:rsid w:val="00B30EBA"/>
    <w:rsid w:val="00B312AB"/>
    <w:rsid w:val="00B318A6"/>
    <w:rsid w:val="00B31C18"/>
    <w:rsid w:val="00B32367"/>
    <w:rsid w:val="00B3246C"/>
    <w:rsid w:val="00B326F1"/>
    <w:rsid w:val="00B327F4"/>
    <w:rsid w:val="00B327FC"/>
    <w:rsid w:val="00B32870"/>
    <w:rsid w:val="00B32A22"/>
    <w:rsid w:val="00B32E11"/>
    <w:rsid w:val="00B32F0E"/>
    <w:rsid w:val="00B33B23"/>
    <w:rsid w:val="00B34129"/>
    <w:rsid w:val="00B34FDA"/>
    <w:rsid w:val="00B353C8"/>
    <w:rsid w:val="00B35404"/>
    <w:rsid w:val="00B357D0"/>
    <w:rsid w:val="00B35F65"/>
    <w:rsid w:val="00B36073"/>
    <w:rsid w:val="00B3620D"/>
    <w:rsid w:val="00B36217"/>
    <w:rsid w:val="00B364D4"/>
    <w:rsid w:val="00B365F6"/>
    <w:rsid w:val="00B366D3"/>
    <w:rsid w:val="00B3671F"/>
    <w:rsid w:val="00B3692E"/>
    <w:rsid w:val="00B37152"/>
    <w:rsid w:val="00B373D8"/>
    <w:rsid w:val="00B37501"/>
    <w:rsid w:val="00B3785E"/>
    <w:rsid w:val="00B400F9"/>
    <w:rsid w:val="00B401C1"/>
    <w:rsid w:val="00B40588"/>
    <w:rsid w:val="00B40A09"/>
    <w:rsid w:val="00B40E02"/>
    <w:rsid w:val="00B41250"/>
    <w:rsid w:val="00B412A6"/>
    <w:rsid w:val="00B416C5"/>
    <w:rsid w:val="00B42979"/>
    <w:rsid w:val="00B42F26"/>
    <w:rsid w:val="00B43BE9"/>
    <w:rsid w:val="00B4417B"/>
    <w:rsid w:val="00B44632"/>
    <w:rsid w:val="00B44AC7"/>
    <w:rsid w:val="00B45652"/>
    <w:rsid w:val="00B45BA9"/>
    <w:rsid w:val="00B4781E"/>
    <w:rsid w:val="00B478EC"/>
    <w:rsid w:val="00B47C8D"/>
    <w:rsid w:val="00B47D4A"/>
    <w:rsid w:val="00B47E11"/>
    <w:rsid w:val="00B502A1"/>
    <w:rsid w:val="00B50D89"/>
    <w:rsid w:val="00B50DB0"/>
    <w:rsid w:val="00B50EBD"/>
    <w:rsid w:val="00B50FAD"/>
    <w:rsid w:val="00B510E8"/>
    <w:rsid w:val="00B51795"/>
    <w:rsid w:val="00B5240E"/>
    <w:rsid w:val="00B524C8"/>
    <w:rsid w:val="00B52816"/>
    <w:rsid w:val="00B528DA"/>
    <w:rsid w:val="00B52F09"/>
    <w:rsid w:val="00B531FA"/>
    <w:rsid w:val="00B537C2"/>
    <w:rsid w:val="00B537CC"/>
    <w:rsid w:val="00B53C9C"/>
    <w:rsid w:val="00B54EC5"/>
    <w:rsid w:val="00B55231"/>
    <w:rsid w:val="00B557F4"/>
    <w:rsid w:val="00B55AF6"/>
    <w:rsid w:val="00B55DE0"/>
    <w:rsid w:val="00B55E5E"/>
    <w:rsid w:val="00B55EBC"/>
    <w:rsid w:val="00B56761"/>
    <w:rsid w:val="00B56BD5"/>
    <w:rsid w:val="00B57322"/>
    <w:rsid w:val="00B574BD"/>
    <w:rsid w:val="00B57523"/>
    <w:rsid w:val="00B576E1"/>
    <w:rsid w:val="00B5790B"/>
    <w:rsid w:val="00B5797C"/>
    <w:rsid w:val="00B57DBB"/>
    <w:rsid w:val="00B57F64"/>
    <w:rsid w:val="00B606C9"/>
    <w:rsid w:val="00B607AC"/>
    <w:rsid w:val="00B60BC2"/>
    <w:rsid w:val="00B60BFC"/>
    <w:rsid w:val="00B6103F"/>
    <w:rsid w:val="00B611A0"/>
    <w:rsid w:val="00B61269"/>
    <w:rsid w:val="00B61357"/>
    <w:rsid w:val="00B61CB1"/>
    <w:rsid w:val="00B628EF"/>
    <w:rsid w:val="00B634F7"/>
    <w:rsid w:val="00B63740"/>
    <w:rsid w:val="00B638B5"/>
    <w:rsid w:val="00B638C6"/>
    <w:rsid w:val="00B63C44"/>
    <w:rsid w:val="00B63CA4"/>
    <w:rsid w:val="00B64098"/>
    <w:rsid w:val="00B64198"/>
    <w:rsid w:val="00B64983"/>
    <w:rsid w:val="00B64C6D"/>
    <w:rsid w:val="00B6505F"/>
    <w:rsid w:val="00B65632"/>
    <w:rsid w:val="00B656DC"/>
    <w:rsid w:val="00B6596D"/>
    <w:rsid w:val="00B65EAA"/>
    <w:rsid w:val="00B66127"/>
    <w:rsid w:val="00B6644D"/>
    <w:rsid w:val="00B66C51"/>
    <w:rsid w:val="00B66C7C"/>
    <w:rsid w:val="00B66DD4"/>
    <w:rsid w:val="00B67673"/>
    <w:rsid w:val="00B67D53"/>
    <w:rsid w:val="00B67DE3"/>
    <w:rsid w:val="00B702FA"/>
    <w:rsid w:val="00B70ADF"/>
    <w:rsid w:val="00B7140B"/>
    <w:rsid w:val="00B7140D"/>
    <w:rsid w:val="00B716E1"/>
    <w:rsid w:val="00B71ED7"/>
    <w:rsid w:val="00B721CF"/>
    <w:rsid w:val="00B724BE"/>
    <w:rsid w:val="00B72ABD"/>
    <w:rsid w:val="00B72CB8"/>
    <w:rsid w:val="00B72F0A"/>
    <w:rsid w:val="00B738DF"/>
    <w:rsid w:val="00B7396C"/>
    <w:rsid w:val="00B73E75"/>
    <w:rsid w:val="00B74DEA"/>
    <w:rsid w:val="00B752ED"/>
    <w:rsid w:val="00B75563"/>
    <w:rsid w:val="00B755CD"/>
    <w:rsid w:val="00B75A10"/>
    <w:rsid w:val="00B75A13"/>
    <w:rsid w:val="00B75BE2"/>
    <w:rsid w:val="00B75C62"/>
    <w:rsid w:val="00B76B06"/>
    <w:rsid w:val="00B76C8F"/>
    <w:rsid w:val="00B76DBA"/>
    <w:rsid w:val="00B76F70"/>
    <w:rsid w:val="00B77523"/>
    <w:rsid w:val="00B77546"/>
    <w:rsid w:val="00B77940"/>
    <w:rsid w:val="00B77B48"/>
    <w:rsid w:val="00B77C2E"/>
    <w:rsid w:val="00B81BA4"/>
    <w:rsid w:val="00B81F00"/>
    <w:rsid w:val="00B8206E"/>
    <w:rsid w:val="00B8237F"/>
    <w:rsid w:val="00B8280E"/>
    <w:rsid w:val="00B82AC3"/>
    <w:rsid w:val="00B82D24"/>
    <w:rsid w:val="00B82D4A"/>
    <w:rsid w:val="00B82DF3"/>
    <w:rsid w:val="00B83590"/>
    <w:rsid w:val="00B84004"/>
    <w:rsid w:val="00B848F6"/>
    <w:rsid w:val="00B85D4A"/>
    <w:rsid w:val="00B86031"/>
    <w:rsid w:val="00B8619E"/>
    <w:rsid w:val="00B868E9"/>
    <w:rsid w:val="00B86B56"/>
    <w:rsid w:val="00B870BE"/>
    <w:rsid w:val="00B872DA"/>
    <w:rsid w:val="00B87618"/>
    <w:rsid w:val="00B87B80"/>
    <w:rsid w:val="00B87D70"/>
    <w:rsid w:val="00B87DDC"/>
    <w:rsid w:val="00B87F41"/>
    <w:rsid w:val="00B9073A"/>
    <w:rsid w:val="00B91080"/>
    <w:rsid w:val="00B91182"/>
    <w:rsid w:val="00B91B17"/>
    <w:rsid w:val="00B91D64"/>
    <w:rsid w:val="00B91E1E"/>
    <w:rsid w:val="00B91E28"/>
    <w:rsid w:val="00B91EFC"/>
    <w:rsid w:val="00B92420"/>
    <w:rsid w:val="00B92854"/>
    <w:rsid w:val="00B92A96"/>
    <w:rsid w:val="00B92AC9"/>
    <w:rsid w:val="00B932B1"/>
    <w:rsid w:val="00B93421"/>
    <w:rsid w:val="00B93B12"/>
    <w:rsid w:val="00B93F71"/>
    <w:rsid w:val="00B94060"/>
    <w:rsid w:val="00B94730"/>
    <w:rsid w:val="00B94D02"/>
    <w:rsid w:val="00B95389"/>
    <w:rsid w:val="00B95423"/>
    <w:rsid w:val="00B95964"/>
    <w:rsid w:val="00B95CFF"/>
    <w:rsid w:val="00B95D59"/>
    <w:rsid w:val="00B9699B"/>
    <w:rsid w:val="00B970F7"/>
    <w:rsid w:val="00B97BE4"/>
    <w:rsid w:val="00BA02A5"/>
    <w:rsid w:val="00BA02EB"/>
    <w:rsid w:val="00BA0D2E"/>
    <w:rsid w:val="00BA0DF3"/>
    <w:rsid w:val="00BA1CAE"/>
    <w:rsid w:val="00BA1FFE"/>
    <w:rsid w:val="00BA2461"/>
    <w:rsid w:val="00BA270E"/>
    <w:rsid w:val="00BA2964"/>
    <w:rsid w:val="00BA2BA9"/>
    <w:rsid w:val="00BA2F38"/>
    <w:rsid w:val="00BA37D4"/>
    <w:rsid w:val="00BA4B5F"/>
    <w:rsid w:val="00BA5645"/>
    <w:rsid w:val="00BA65A6"/>
    <w:rsid w:val="00BA6A0D"/>
    <w:rsid w:val="00BA6CEB"/>
    <w:rsid w:val="00BA70D9"/>
    <w:rsid w:val="00BA7232"/>
    <w:rsid w:val="00BA7649"/>
    <w:rsid w:val="00BA7DDB"/>
    <w:rsid w:val="00BA7F18"/>
    <w:rsid w:val="00BB0305"/>
    <w:rsid w:val="00BB0405"/>
    <w:rsid w:val="00BB07B1"/>
    <w:rsid w:val="00BB0C1D"/>
    <w:rsid w:val="00BB111C"/>
    <w:rsid w:val="00BB128C"/>
    <w:rsid w:val="00BB1302"/>
    <w:rsid w:val="00BB145E"/>
    <w:rsid w:val="00BB18B1"/>
    <w:rsid w:val="00BB20A4"/>
    <w:rsid w:val="00BB22A1"/>
    <w:rsid w:val="00BB2552"/>
    <w:rsid w:val="00BB2626"/>
    <w:rsid w:val="00BB276F"/>
    <w:rsid w:val="00BB2CD9"/>
    <w:rsid w:val="00BB302E"/>
    <w:rsid w:val="00BB3108"/>
    <w:rsid w:val="00BB3121"/>
    <w:rsid w:val="00BB3644"/>
    <w:rsid w:val="00BB36B0"/>
    <w:rsid w:val="00BB3A50"/>
    <w:rsid w:val="00BB40E7"/>
    <w:rsid w:val="00BB4225"/>
    <w:rsid w:val="00BB43C4"/>
    <w:rsid w:val="00BB4A91"/>
    <w:rsid w:val="00BB52EF"/>
    <w:rsid w:val="00BB54CC"/>
    <w:rsid w:val="00BB5E26"/>
    <w:rsid w:val="00BB635A"/>
    <w:rsid w:val="00BB64A2"/>
    <w:rsid w:val="00BB6930"/>
    <w:rsid w:val="00BB7746"/>
    <w:rsid w:val="00BB7847"/>
    <w:rsid w:val="00BB78C2"/>
    <w:rsid w:val="00BB7A3C"/>
    <w:rsid w:val="00BB7AE5"/>
    <w:rsid w:val="00BC01B8"/>
    <w:rsid w:val="00BC02F6"/>
    <w:rsid w:val="00BC07A4"/>
    <w:rsid w:val="00BC0BC6"/>
    <w:rsid w:val="00BC0E8A"/>
    <w:rsid w:val="00BC1240"/>
    <w:rsid w:val="00BC159E"/>
    <w:rsid w:val="00BC1879"/>
    <w:rsid w:val="00BC2221"/>
    <w:rsid w:val="00BC231A"/>
    <w:rsid w:val="00BC26E5"/>
    <w:rsid w:val="00BC2780"/>
    <w:rsid w:val="00BC2C7B"/>
    <w:rsid w:val="00BC2CE5"/>
    <w:rsid w:val="00BC312B"/>
    <w:rsid w:val="00BC379C"/>
    <w:rsid w:val="00BC3BD9"/>
    <w:rsid w:val="00BC3CD5"/>
    <w:rsid w:val="00BC429C"/>
    <w:rsid w:val="00BC4CEC"/>
    <w:rsid w:val="00BC4DDA"/>
    <w:rsid w:val="00BC4E08"/>
    <w:rsid w:val="00BC4FEA"/>
    <w:rsid w:val="00BC54B7"/>
    <w:rsid w:val="00BC58CA"/>
    <w:rsid w:val="00BC5B9F"/>
    <w:rsid w:val="00BC5E33"/>
    <w:rsid w:val="00BC6448"/>
    <w:rsid w:val="00BC6542"/>
    <w:rsid w:val="00BC6746"/>
    <w:rsid w:val="00BC6930"/>
    <w:rsid w:val="00BC6ACA"/>
    <w:rsid w:val="00BC7050"/>
    <w:rsid w:val="00BC74A2"/>
    <w:rsid w:val="00BC77A8"/>
    <w:rsid w:val="00BC7AB3"/>
    <w:rsid w:val="00BD0276"/>
    <w:rsid w:val="00BD027F"/>
    <w:rsid w:val="00BD0636"/>
    <w:rsid w:val="00BD068D"/>
    <w:rsid w:val="00BD0B87"/>
    <w:rsid w:val="00BD0D1A"/>
    <w:rsid w:val="00BD1352"/>
    <w:rsid w:val="00BD15E8"/>
    <w:rsid w:val="00BD1794"/>
    <w:rsid w:val="00BD1E48"/>
    <w:rsid w:val="00BD238C"/>
    <w:rsid w:val="00BD2E72"/>
    <w:rsid w:val="00BD3DA1"/>
    <w:rsid w:val="00BD3EFF"/>
    <w:rsid w:val="00BD401E"/>
    <w:rsid w:val="00BD4332"/>
    <w:rsid w:val="00BD43FF"/>
    <w:rsid w:val="00BD4D18"/>
    <w:rsid w:val="00BD5438"/>
    <w:rsid w:val="00BD57E9"/>
    <w:rsid w:val="00BD5D43"/>
    <w:rsid w:val="00BD6193"/>
    <w:rsid w:val="00BD6513"/>
    <w:rsid w:val="00BD6D50"/>
    <w:rsid w:val="00BD7292"/>
    <w:rsid w:val="00BD74B0"/>
    <w:rsid w:val="00BD7D47"/>
    <w:rsid w:val="00BE01E0"/>
    <w:rsid w:val="00BE0A29"/>
    <w:rsid w:val="00BE0D57"/>
    <w:rsid w:val="00BE1122"/>
    <w:rsid w:val="00BE13B1"/>
    <w:rsid w:val="00BE13BA"/>
    <w:rsid w:val="00BE19B5"/>
    <w:rsid w:val="00BE230C"/>
    <w:rsid w:val="00BE2936"/>
    <w:rsid w:val="00BE2CCC"/>
    <w:rsid w:val="00BE2E27"/>
    <w:rsid w:val="00BE30CB"/>
    <w:rsid w:val="00BE31D9"/>
    <w:rsid w:val="00BE3DE1"/>
    <w:rsid w:val="00BE3E89"/>
    <w:rsid w:val="00BE447B"/>
    <w:rsid w:val="00BE4C9C"/>
    <w:rsid w:val="00BE528F"/>
    <w:rsid w:val="00BE558C"/>
    <w:rsid w:val="00BE5722"/>
    <w:rsid w:val="00BE597E"/>
    <w:rsid w:val="00BE5EB4"/>
    <w:rsid w:val="00BE6178"/>
    <w:rsid w:val="00BE6635"/>
    <w:rsid w:val="00BE6B32"/>
    <w:rsid w:val="00BE6BA1"/>
    <w:rsid w:val="00BE6E91"/>
    <w:rsid w:val="00BE6F77"/>
    <w:rsid w:val="00BE77E7"/>
    <w:rsid w:val="00BE7908"/>
    <w:rsid w:val="00BE7D3E"/>
    <w:rsid w:val="00BE7D8F"/>
    <w:rsid w:val="00BF04BD"/>
    <w:rsid w:val="00BF0664"/>
    <w:rsid w:val="00BF06C5"/>
    <w:rsid w:val="00BF090E"/>
    <w:rsid w:val="00BF095E"/>
    <w:rsid w:val="00BF09B9"/>
    <w:rsid w:val="00BF0CFE"/>
    <w:rsid w:val="00BF0F13"/>
    <w:rsid w:val="00BF11CE"/>
    <w:rsid w:val="00BF124B"/>
    <w:rsid w:val="00BF13E5"/>
    <w:rsid w:val="00BF183C"/>
    <w:rsid w:val="00BF2225"/>
    <w:rsid w:val="00BF22DF"/>
    <w:rsid w:val="00BF22E7"/>
    <w:rsid w:val="00BF2441"/>
    <w:rsid w:val="00BF329F"/>
    <w:rsid w:val="00BF34C8"/>
    <w:rsid w:val="00BF37B5"/>
    <w:rsid w:val="00BF3C45"/>
    <w:rsid w:val="00BF3E6B"/>
    <w:rsid w:val="00BF43B5"/>
    <w:rsid w:val="00BF452D"/>
    <w:rsid w:val="00BF48FB"/>
    <w:rsid w:val="00BF4B3E"/>
    <w:rsid w:val="00BF4CB7"/>
    <w:rsid w:val="00BF505B"/>
    <w:rsid w:val="00BF6235"/>
    <w:rsid w:val="00BF64C3"/>
    <w:rsid w:val="00BF64C5"/>
    <w:rsid w:val="00C0050E"/>
    <w:rsid w:val="00C0121A"/>
    <w:rsid w:val="00C01C04"/>
    <w:rsid w:val="00C01E2A"/>
    <w:rsid w:val="00C01E36"/>
    <w:rsid w:val="00C02391"/>
    <w:rsid w:val="00C023A2"/>
    <w:rsid w:val="00C02468"/>
    <w:rsid w:val="00C03452"/>
    <w:rsid w:val="00C03878"/>
    <w:rsid w:val="00C03889"/>
    <w:rsid w:val="00C03DDE"/>
    <w:rsid w:val="00C03F44"/>
    <w:rsid w:val="00C03F57"/>
    <w:rsid w:val="00C040AB"/>
    <w:rsid w:val="00C041CC"/>
    <w:rsid w:val="00C0477D"/>
    <w:rsid w:val="00C04807"/>
    <w:rsid w:val="00C04B2C"/>
    <w:rsid w:val="00C04CC8"/>
    <w:rsid w:val="00C05482"/>
    <w:rsid w:val="00C065F2"/>
    <w:rsid w:val="00C065F8"/>
    <w:rsid w:val="00C073DD"/>
    <w:rsid w:val="00C0742D"/>
    <w:rsid w:val="00C074A3"/>
    <w:rsid w:val="00C07694"/>
    <w:rsid w:val="00C07BCC"/>
    <w:rsid w:val="00C1035C"/>
    <w:rsid w:val="00C105F1"/>
    <w:rsid w:val="00C10635"/>
    <w:rsid w:val="00C1077A"/>
    <w:rsid w:val="00C107D6"/>
    <w:rsid w:val="00C10B59"/>
    <w:rsid w:val="00C10F8D"/>
    <w:rsid w:val="00C11343"/>
    <w:rsid w:val="00C11706"/>
    <w:rsid w:val="00C126D8"/>
    <w:rsid w:val="00C1275A"/>
    <w:rsid w:val="00C128CC"/>
    <w:rsid w:val="00C13327"/>
    <w:rsid w:val="00C13D74"/>
    <w:rsid w:val="00C13DF3"/>
    <w:rsid w:val="00C13E3A"/>
    <w:rsid w:val="00C141E6"/>
    <w:rsid w:val="00C1443E"/>
    <w:rsid w:val="00C15095"/>
    <w:rsid w:val="00C157F3"/>
    <w:rsid w:val="00C15985"/>
    <w:rsid w:val="00C15B49"/>
    <w:rsid w:val="00C16425"/>
    <w:rsid w:val="00C169B9"/>
    <w:rsid w:val="00C16D29"/>
    <w:rsid w:val="00C171D0"/>
    <w:rsid w:val="00C17510"/>
    <w:rsid w:val="00C1753D"/>
    <w:rsid w:val="00C178AA"/>
    <w:rsid w:val="00C17972"/>
    <w:rsid w:val="00C17A36"/>
    <w:rsid w:val="00C200BA"/>
    <w:rsid w:val="00C20495"/>
    <w:rsid w:val="00C2090B"/>
    <w:rsid w:val="00C20DDF"/>
    <w:rsid w:val="00C210E7"/>
    <w:rsid w:val="00C2126D"/>
    <w:rsid w:val="00C21511"/>
    <w:rsid w:val="00C218A0"/>
    <w:rsid w:val="00C21954"/>
    <w:rsid w:val="00C21E64"/>
    <w:rsid w:val="00C221B6"/>
    <w:rsid w:val="00C2230A"/>
    <w:rsid w:val="00C2248D"/>
    <w:rsid w:val="00C2275C"/>
    <w:rsid w:val="00C22A50"/>
    <w:rsid w:val="00C22BD8"/>
    <w:rsid w:val="00C22C67"/>
    <w:rsid w:val="00C22E2F"/>
    <w:rsid w:val="00C23705"/>
    <w:rsid w:val="00C2376C"/>
    <w:rsid w:val="00C23A71"/>
    <w:rsid w:val="00C24227"/>
    <w:rsid w:val="00C2444E"/>
    <w:rsid w:val="00C24492"/>
    <w:rsid w:val="00C245A7"/>
    <w:rsid w:val="00C2564A"/>
    <w:rsid w:val="00C258FC"/>
    <w:rsid w:val="00C25C2F"/>
    <w:rsid w:val="00C26264"/>
    <w:rsid w:val="00C263EF"/>
    <w:rsid w:val="00C268BA"/>
    <w:rsid w:val="00C27686"/>
    <w:rsid w:val="00C276FB"/>
    <w:rsid w:val="00C2772A"/>
    <w:rsid w:val="00C27DDC"/>
    <w:rsid w:val="00C309A4"/>
    <w:rsid w:val="00C30A8F"/>
    <w:rsid w:val="00C30EFE"/>
    <w:rsid w:val="00C313A7"/>
    <w:rsid w:val="00C315A4"/>
    <w:rsid w:val="00C3194E"/>
    <w:rsid w:val="00C3236A"/>
    <w:rsid w:val="00C3246C"/>
    <w:rsid w:val="00C3291E"/>
    <w:rsid w:val="00C329BF"/>
    <w:rsid w:val="00C32CC9"/>
    <w:rsid w:val="00C32FEC"/>
    <w:rsid w:val="00C33B71"/>
    <w:rsid w:val="00C33C68"/>
    <w:rsid w:val="00C33D87"/>
    <w:rsid w:val="00C33DA1"/>
    <w:rsid w:val="00C33EA4"/>
    <w:rsid w:val="00C34548"/>
    <w:rsid w:val="00C34918"/>
    <w:rsid w:val="00C34BAD"/>
    <w:rsid w:val="00C34DE0"/>
    <w:rsid w:val="00C3589B"/>
    <w:rsid w:val="00C35EA6"/>
    <w:rsid w:val="00C36916"/>
    <w:rsid w:val="00C36980"/>
    <w:rsid w:val="00C36D74"/>
    <w:rsid w:val="00C370C1"/>
    <w:rsid w:val="00C377A0"/>
    <w:rsid w:val="00C37819"/>
    <w:rsid w:val="00C40107"/>
    <w:rsid w:val="00C40146"/>
    <w:rsid w:val="00C401A3"/>
    <w:rsid w:val="00C4031A"/>
    <w:rsid w:val="00C40DC9"/>
    <w:rsid w:val="00C4123F"/>
    <w:rsid w:val="00C429DE"/>
    <w:rsid w:val="00C4342F"/>
    <w:rsid w:val="00C4379F"/>
    <w:rsid w:val="00C4392B"/>
    <w:rsid w:val="00C441B7"/>
    <w:rsid w:val="00C44D4D"/>
    <w:rsid w:val="00C4545D"/>
    <w:rsid w:val="00C462B7"/>
    <w:rsid w:val="00C46613"/>
    <w:rsid w:val="00C466E1"/>
    <w:rsid w:val="00C46A61"/>
    <w:rsid w:val="00C47452"/>
    <w:rsid w:val="00C47736"/>
    <w:rsid w:val="00C50180"/>
    <w:rsid w:val="00C504CA"/>
    <w:rsid w:val="00C50822"/>
    <w:rsid w:val="00C50A0F"/>
    <w:rsid w:val="00C50B14"/>
    <w:rsid w:val="00C50D1B"/>
    <w:rsid w:val="00C51018"/>
    <w:rsid w:val="00C51526"/>
    <w:rsid w:val="00C51609"/>
    <w:rsid w:val="00C5178A"/>
    <w:rsid w:val="00C51B68"/>
    <w:rsid w:val="00C51E50"/>
    <w:rsid w:val="00C52912"/>
    <w:rsid w:val="00C52BFE"/>
    <w:rsid w:val="00C52FD8"/>
    <w:rsid w:val="00C52FDB"/>
    <w:rsid w:val="00C53474"/>
    <w:rsid w:val="00C535F5"/>
    <w:rsid w:val="00C5383C"/>
    <w:rsid w:val="00C53947"/>
    <w:rsid w:val="00C539AC"/>
    <w:rsid w:val="00C53BC6"/>
    <w:rsid w:val="00C542ED"/>
    <w:rsid w:val="00C544E7"/>
    <w:rsid w:val="00C545E0"/>
    <w:rsid w:val="00C54A15"/>
    <w:rsid w:val="00C54CFF"/>
    <w:rsid w:val="00C551BA"/>
    <w:rsid w:val="00C55267"/>
    <w:rsid w:val="00C556E5"/>
    <w:rsid w:val="00C565AE"/>
    <w:rsid w:val="00C56983"/>
    <w:rsid w:val="00C56A14"/>
    <w:rsid w:val="00C57442"/>
    <w:rsid w:val="00C578BD"/>
    <w:rsid w:val="00C57A62"/>
    <w:rsid w:val="00C57A63"/>
    <w:rsid w:val="00C57A9D"/>
    <w:rsid w:val="00C57B0A"/>
    <w:rsid w:val="00C6019E"/>
    <w:rsid w:val="00C6033F"/>
    <w:rsid w:val="00C607D6"/>
    <w:rsid w:val="00C608DA"/>
    <w:rsid w:val="00C60B15"/>
    <w:rsid w:val="00C61440"/>
    <w:rsid w:val="00C614A5"/>
    <w:rsid w:val="00C61602"/>
    <w:rsid w:val="00C6162F"/>
    <w:rsid w:val="00C6163C"/>
    <w:rsid w:val="00C61D0D"/>
    <w:rsid w:val="00C61DE4"/>
    <w:rsid w:val="00C62569"/>
    <w:rsid w:val="00C62BCC"/>
    <w:rsid w:val="00C62C4A"/>
    <w:rsid w:val="00C63160"/>
    <w:rsid w:val="00C634F8"/>
    <w:rsid w:val="00C6373C"/>
    <w:rsid w:val="00C63BE0"/>
    <w:rsid w:val="00C64288"/>
    <w:rsid w:val="00C649C1"/>
    <w:rsid w:val="00C64D4E"/>
    <w:rsid w:val="00C64E4A"/>
    <w:rsid w:val="00C65385"/>
    <w:rsid w:val="00C654DF"/>
    <w:rsid w:val="00C65BA5"/>
    <w:rsid w:val="00C665FC"/>
    <w:rsid w:val="00C666E2"/>
    <w:rsid w:val="00C668BE"/>
    <w:rsid w:val="00C66E51"/>
    <w:rsid w:val="00C67B5C"/>
    <w:rsid w:val="00C67C55"/>
    <w:rsid w:val="00C70193"/>
    <w:rsid w:val="00C70660"/>
    <w:rsid w:val="00C70A52"/>
    <w:rsid w:val="00C71214"/>
    <w:rsid w:val="00C713AF"/>
    <w:rsid w:val="00C71F1C"/>
    <w:rsid w:val="00C72C92"/>
    <w:rsid w:val="00C732DA"/>
    <w:rsid w:val="00C73424"/>
    <w:rsid w:val="00C73934"/>
    <w:rsid w:val="00C74B84"/>
    <w:rsid w:val="00C75047"/>
    <w:rsid w:val="00C752A5"/>
    <w:rsid w:val="00C755A2"/>
    <w:rsid w:val="00C756DC"/>
    <w:rsid w:val="00C75F2D"/>
    <w:rsid w:val="00C761DC"/>
    <w:rsid w:val="00C768A1"/>
    <w:rsid w:val="00C76E39"/>
    <w:rsid w:val="00C772D0"/>
    <w:rsid w:val="00C773A6"/>
    <w:rsid w:val="00C7786D"/>
    <w:rsid w:val="00C77BF1"/>
    <w:rsid w:val="00C80EFA"/>
    <w:rsid w:val="00C813B0"/>
    <w:rsid w:val="00C813B4"/>
    <w:rsid w:val="00C81E9A"/>
    <w:rsid w:val="00C81F68"/>
    <w:rsid w:val="00C828A8"/>
    <w:rsid w:val="00C828DB"/>
    <w:rsid w:val="00C82B8C"/>
    <w:rsid w:val="00C82C36"/>
    <w:rsid w:val="00C82CA3"/>
    <w:rsid w:val="00C82E68"/>
    <w:rsid w:val="00C83407"/>
    <w:rsid w:val="00C836A6"/>
    <w:rsid w:val="00C83BDA"/>
    <w:rsid w:val="00C83BFC"/>
    <w:rsid w:val="00C83CE2"/>
    <w:rsid w:val="00C84578"/>
    <w:rsid w:val="00C847E8"/>
    <w:rsid w:val="00C84C31"/>
    <w:rsid w:val="00C8530C"/>
    <w:rsid w:val="00C85430"/>
    <w:rsid w:val="00C85FBD"/>
    <w:rsid w:val="00C860BE"/>
    <w:rsid w:val="00C863E7"/>
    <w:rsid w:val="00C8640C"/>
    <w:rsid w:val="00C86CBF"/>
    <w:rsid w:val="00C86E9C"/>
    <w:rsid w:val="00C86F3F"/>
    <w:rsid w:val="00C87FB8"/>
    <w:rsid w:val="00C90056"/>
    <w:rsid w:val="00C90575"/>
    <w:rsid w:val="00C90A0C"/>
    <w:rsid w:val="00C90A5B"/>
    <w:rsid w:val="00C90B6C"/>
    <w:rsid w:val="00C90D4D"/>
    <w:rsid w:val="00C917BD"/>
    <w:rsid w:val="00C91AC4"/>
    <w:rsid w:val="00C920E1"/>
    <w:rsid w:val="00C9228C"/>
    <w:rsid w:val="00C923E2"/>
    <w:rsid w:val="00C925E8"/>
    <w:rsid w:val="00C92952"/>
    <w:rsid w:val="00C92C16"/>
    <w:rsid w:val="00C92D33"/>
    <w:rsid w:val="00C92DC9"/>
    <w:rsid w:val="00C93019"/>
    <w:rsid w:val="00C931B9"/>
    <w:rsid w:val="00C93563"/>
    <w:rsid w:val="00C9379D"/>
    <w:rsid w:val="00C94179"/>
    <w:rsid w:val="00C949D1"/>
    <w:rsid w:val="00C953C4"/>
    <w:rsid w:val="00C9603F"/>
    <w:rsid w:val="00C9609A"/>
    <w:rsid w:val="00C965D3"/>
    <w:rsid w:val="00C96FB0"/>
    <w:rsid w:val="00C97167"/>
    <w:rsid w:val="00C97799"/>
    <w:rsid w:val="00C97A08"/>
    <w:rsid w:val="00C97B23"/>
    <w:rsid w:val="00CA068A"/>
    <w:rsid w:val="00CA0BF1"/>
    <w:rsid w:val="00CA198D"/>
    <w:rsid w:val="00CA2BF8"/>
    <w:rsid w:val="00CA2E19"/>
    <w:rsid w:val="00CA2E60"/>
    <w:rsid w:val="00CA33ED"/>
    <w:rsid w:val="00CA3682"/>
    <w:rsid w:val="00CA3A9D"/>
    <w:rsid w:val="00CA3B25"/>
    <w:rsid w:val="00CA4BE4"/>
    <w:rsid w:val="00CA5240"/>
    <w:rsid w:val="00CA561C"/>
    <w:rsid w:val="00CA575E"/>
    <w:rsid w:val="00CA57B1"/>
    <w:rsid w:val="00CA57C2"/>
    <w:rsid w:val="00CA59B5"/>
    <w:rsid w:val="00CA5FB5"/>
    <w:rsid w:val="00CA68B2"/>
    <w:rsid w:val="00CA6C54"/>
    <w:rsid w:val="00CA6EEB"/>
    <w:rsid w:val="00CA7114"/>
    <w:rsid w:val="00CA7975"/>
    <w:rsid w:val="00CB0398"/>
    <w:rsid w:val="00CB0412"/>
    <w:rsid w:val="00CB070B"/>
    <w:rsid w:val="00CB0D2A"/>
    <w:rsid w:val="00CB12B6"/>
    <w:rsid w:val="00CB15B2"/>
    <w:rsid w:val="00CB1AAA"/>
    <w:rsid w:val="00CB1DC9"/>
    <w:rsid w:val="00CB2284"/>
    <w:rsid w:val="00CB26FC"/>
    <w:rsid w:val="00CB2993"/>
    <w:rsid w:val="00CB2B38"/>
    <w:rsid w:val="00CB3120"/>
    <w:rsid w:val="00CB3401"/>
    <w:rsid w:val="00CB35D6"/>
    <w:rsid w:val="00CB3944"/>
    <w:rsid w:val="00CB3D22"/>
    <w:rsid w:val="00CB3F0A"/>
    <w:rsid w:val="00CB4C39"/>
    <w:rsid w:val="00CB4CAD"/>
    <w:rsid w:val="00CB4EC4"/>
    <w:rsid w:val="00CB5D9F"/>
    <w:rsid w:val="00CB64E4"/>
    <w:rsid w:val="00CB6572"/>
    <w:rsid w:val="00CB6E32"/>
    <w:rsid w:val="00CB6E53"/>
    <w:rsid w:val="00CB7231"/>
    <w:rsid w:val="00CB7C6A"/>
    <w:rsid w:val="00CB7FA6"/>
    <w:rsid w:val="00CC0A65"/>
    <w:rsid w:val="00CC0BF7"/>
    <w:rsid w:val="00CC1268"/>
    <w:rsid w:val="00CC1930"/>
    <w:rsid w:val="00CC1FB8"/>
    <w:rsid w:val="00CC251A"/>
    <w:rsid w:val="00CC2E1A"/>
    <w:rsid w:val="00CC374A"/>
    <w:rsid w:val="00CC3810"/>
    <w:rsid w:val="00CC38BB"/>
    <w:rsid w:val="00CC3A75"/>
    <w:rsid w:val="00CC41CB"/>
    <w:rsid w:val="00CC464B"/>
    <w:rsid w:val="00CC48EB"/>
    <w:rsid w:val="00CC4EC3"/>
    <w:rsid w:val="00CC4F60"/>
    <w:rsid w:val="00CC53D1"/>
    <w:rsid w:val="00CC55F0"/>
    <w:rsid w:val="00CC5885"/>
    <w:rsid w:val="00CC5F17"/>
    <w:rsid w:val="00CC63EF"/>
    <w:rsid w:val="00CC7130"/>
    <w:rsid w:val="00CC7199"/>
    <w:rsid w:val="00CC7DA5"/>
    <w:rsid w:val="00CD023C"/>
    <w:rsid w:val="00CD0FC1"/>
    <w:rsid w:val="00CD12BA"/>
    <w:rsid w:val="00CD1559"/>
    <w:rsid w:val="00CD15C7"/>
    <w:rsid w:val="00CD1A72"/>
    <w:rsid w:val="00CD27F9"/>
    <w:rsid w:val="00CD2CE2"/>
    <w:rsid w:val="00CD2F2E"/>
    <w:rsid w:val="00CD3514"/>
    <w:rsid w:val="00CD3897"/>
    <w:rsid w:val="00CD3F25"/>
    <w:rsid w:val="00CD4280"/>
    <w:rsid w:val="00CD4433"/>
    <w:rsid w:val="00CD4B1E"/>
    <w:rsid w:val="00CD4D5E"/>
    <w:rsid w:val="00CD50A4"/>
    <w:rsid w:val="00CD52D7"/>
    <w:rsid w:val="00CD58BE"/>
    <w:rsid w:val="00CD5C5A"/>
    <w:rsid w:val="00CD66DC"/>
    <w:rsid w:val="00CD6A11"/>
    <w:rsid w:val="00CD6B8C"/>
    <w:rsid w:val="00CD6F38"/>
    <w:rsid w:val="00CD6F84"/>
    <w:rsid w:val="00CD7011"/>
    <w:rsid w:val="00CD7388"/>
    <w:rsid w:val="00CD76DF"/>
    <w:rsid w:val="00CD7F1E"/>
    <w:rsid w:val="00CE03A0"/>
    <w:rsid w:val="00CE0B51"/>
    <w:rsid w:val="00CE133D"/>
    <w:rsid w:val="00CE13DC"/>
    <w:rsid w:val="00CE2386"/>
    <w:rsid w:val="00CE2741"/>
    <w:rsid w:val="00CE2DB3"/>
    <w:rsid w:val="00CE2DD7"/>
    <w:rsid w:val="00CE2F72"/>
    <w:rsid w:val="00CE3686"/>
    <w:rsid w:val="00CE3BA1"/>
    <w:rsid w:val="00CE3C15"/>
    <w:rsid w:val="00CE415C"/>
    <w:rsid w:val="00CE49E4"/>
    <w:rsid w:val="00CE4B10"/>
    <w:rsid w:val="00CE4F72"/>
    <w:rsid w:val="00CE5127"/>
    <w:rsid w:val="00CE521B"/>
    <w:rsid w:val="00CE539C"/>
    <w:rsid w:val="00CE55B1"/>
    <w:rsid w:val="00CE5A26"/>
    <w:rsid w:val="00CE5BF6"/>
    <w:rsid w:val="00CE5D51"/>
    <w:rsid w:val="00CE60D8"/>
    <w:rsid w:val="00CE620C"/>
    <w:rsid w:val="00CE621F"/>
    <w:rsid w:val="00CE6323"/>
    <w:rsid w:val="00CE6424"/>
    <w:rsid w:val="00CE65F3"/>
    <w:rsid w:val="00CE69C3"/>
    <w:rsid w:val="00CE7669"/>
    <w:rsid w:val="00CE77BE"/>
    <w:rsid w:val="00CE7E6D"/>
    <w:rsid w:val="00CF01B1"/>
    <w:rsid w:val="00CF07C8"/>
    <w:rsid w:val="00CF0A1F"/>
    <w:rsid w:val="00CF12ED"/>
    <w:rsid w:val="00CF1B74"/>
    <w:rsid w:val="00CF1C23"/>
    <w:rsid w:val="00CF2424"/>
    <w:rsid w:val="00CF2D89"/>
    <w:rsid w:val="00CF311E"/>
    <w:rsid w:val="00CF31E3"/>
    <w:rsid w:val="00CF34F9"/>
    <w:rsid w:val="00CF367E"/>
    <w:rsid w:val="00CF373D"/>
    <w:rsid w:val="00CF37A5"/>
    <w:rsid w:val="00CF3D62"/>
    <w:rsid w:val="00CF3DE0"/>
    <w:rsid w:val="00CF3FF6"/>
    <w:rsid w:val="00CF419F"/>
    <w:rsid w:val="00CF4E19"/>
    <w:rsid w:val="00CF4E5B"/>
    <w:rsid w:val="00CF4F9B"/>
    <w:rsid w:val="00CF514C"/>
    <w:rsid w:val="00CF53E5"/>
    <w:rsid w:val="00CF5C9B"/>
    <w:rsid w:val="00CF5E73"/>
    <w:rsid w:val="00CF75C7"/>
    <w:rsid w:val="00CF7B7B"/>
    <w:rsid w:val="00CF7D4F"/>
    <w:rsid w:val="00D008AE"/>
    <w:rsid w:val="00D00C64"/>
    <w:rsid w:val="00D00E54"/>
    <w:rsid w:val="00D01034"/>
    <w:rsid w:val="00D014AE"/>
    <w:rsid w:val="00D01F96"/>
    <w:rsid w:val="00D02C0A"/>
    <w:rsid w:val="00D02F1F"/>
    <w:rsid w:val="00D03029"/>
    <w:rsid w:val="00D032F9"/>
    <w:rsid w:val="00D0382E"/>
    <w:rsid w:val="00D0400F"/>
    <w:rsid w:val="00D0410D"/>
    <w:rsid w:val="00D044AB"/>
    <w:rsid w:val="00D04991"/>
    <w:rsid w:val="00D04C32"/>
    <w:rsid w:val="00D05203"/>
    <w:rsid w:val="00D05426"/>
    <w:rsid w:val="00D0693F"/>
    <w:rsid w:val="00D06BD0"/>
    <w:rsid w:val="00D070BC"/>
    <w:rsid w:val="00D07C34"/>
    <w:rsid w:val="00D101FC"/>
    <w:rsid w:val="00D10466"/>
    <w:rsid w:val="00D10677"/>
    <w:rsid w:val="00D106DA"/>
    <w:rsid w:val="00D10A48"/>
    <w:rsid w:val="00D10AF6"/>
    <w:rsid w:val="00D10DDC"/>
    <w:rsid w:val="00D112F8"/>
    <w:rsid w:val="00D113A0"/>
    <w:rsid w:val="00D11536"/>
    <w:rsid w:val="00D11703"/>
    <w:rsid w:val="00D1213C"/>
    <w:rsid w:val="00D12252"/>
    <w:rsid w:val="00D122C2"/>
    <w:rsid w:val="00D12348"/>
    <w:rsid w:val="00D128EC"/>
    <w:rsid w:val="00D13159"/>
    <w:rsid w:val="00D133C0"/>
    <w:rsid w:val="00D13CE1"/>
    <w:rsid w:val="00D13D3D"/>
    <w:rsid w:val="00D13EB1"/>
    <w:rsid w:val="00D1491D"/>
    <w:rsid w:val="00D14A96"/>
    <w:rsid w:val="00D14BB8"/>
    <w:rsid w:val="00D14C64"/>
    <w:rsid w:val="00D14CD1"/>
    <w:rsid w:val="00D14E97"/>
    <w:rsid w:val="00D15008"/>
    <w:rsid w:val="00D151DF"/>
    <w:rsid w:val="00D153B7"/>
    <w:rsid w:val="00D15408"/>
    <w:rsid w:val="00D16615"/>
    <w:rsid w:val="00D167B0"/>
    <w:rsid w:val="00D168A5"/>
    <w:rsid w:val="00D16D03"/>
    <w:rsid w:val="00D16F72"/>
    <w:rsid w:val="00D1712E"/>
    <w:rsid w:val="00D173C6"/>
    <w:rsid w:val="00D17656"/>
    <w:rsid w:val="00D178F8"/>
    <w:rsid w:val="00D17D5D"/>
    <w:rsid w:val="00D2041B"/>
    <w:rsid w:val="00D2071C"/>
    <w:rsid w:val="00D2078F"/>
    <w:rsid w:val="00D20BEF"/>
    <w:rsid w:val="00D20C95"/>
    <w:rsid w:val="00D21671"/>
    <w:rsid w:val="00D218E1"/>
    <w:rsid w:val="00D21A76"/>
    <w:rsid w:val="00D21CCF"/>
    <w:rsid w:val="00D22097"/>
    <w:rsid w:val="00D2289D"/>
    <w:rsid w:val="00D228D1"/>
    <w:rsid w:val="00D229FA"/>
    <w:rsid w:val="00D22AC9"/>
    <w:rsid w:val="00D22E46"/>
    <w:rsid w:val="00D23084"/>
    <w:rsid w:val="00D23585"/>
    <w:rsid w:val="00D23B7D"/>
    <w:rsid w:val="00D23DD3"/>
    <w:rsid w:val="00D24148"/>
    <w:rsid w:val="00D2415F"/>
    <w:rsid w:val="00D25314"/>
    <w:rsid w:val="00D25319"/>
    <w:rsid w:val="00D25C1A"/>
    <w:rsid w:val="00D25CAA"/>
    <w:rsid w:val="00D25DC6"/>
    <w:rsid w:val="00D25DE9"/>
    <w:rsid w:val="00D26503"/>
    <w:rsid w:val="00D26748"/>
    <w:rsid w:val="00D2697A"/>
    <w:rsid w:val="00D26ED6"/>
    <w:rsid w:val="00D30291"/>
    <w:rsid w:val="00D30336"/>
    <w:rsid w:val="00D304A5"/>
    <w:rsid w:val="00D305C9"/>
    <w:rsid w:val="00D3166C"/>
    <w:rsid w:val="00D316AA"/>
    <w:rsid w:val="00D31AD3"/>
    <w:rsid w:val="00D31CB2"/>
    <w:rsid w:val="00D32111"/>
    <w:rsid w:val="00D3275F"/>
    <w:rsid w:val="00D327B0"/>
    <w:rsid w:val="00D32FC9"/>
    <w:rsid w:val="00D335E0"/>
    <w:rsid w:val="00D33AE1"/>
    <w:rsid w:val="00D33C80"/>
    <w:rsid w:val="00D33CEF"/>
    <w:rsid w:val="00D34434"/>
    <w:rsid w:val="00D34943"/>
    <w:rsid w:val="00D34CBC"/>
    <w:rsid w:val="00D34F60"/>
    <w:rsid w:val="00D3586C"/>
    <w:rsid w:val="00D35C1E"/>
    <w:rsid w:val="00D3621C"/>
    <w:rsid w:val="00D36785"/>
    <w:rsid w:val="00D36A7D"/>
    <w:rsid w:val="00D36C6E"/>
    <w:rsid w:val="00D36DC1"/>
    <w:rsid w:val="00D37509"/>
    <w:rsid w:val="00D3754B"/>
    <w:rsid w:val="00D37720"/>
    <w:rsid w:val="00D37F89"/>
    <w:rsid w:val="00D4048F"/>
    <w:rsid w:val="00D4096F"/>
    <w:rsid w:val="00D40BD2"/>
    <w:rsid w:val="00D40E8A"/>
    <w:rsid w:val="00D40EE1"/>
    <w:rsid w:val="00D413DE"/>
    <w:rsid w:val="00D41A08"/>
    <w:rsid w:val="00D41CAA"/>
    <w:rsid w:val="00D41F6A"/>
    <w:rsid w:val="00D42064"/>
    <w:rsid w:val="00D4229E"/>
    <w:rsid w:val="00D4276B"/>
    <w:rsid w:val="00D43281"/>
    <w:rsid w:val="00D43341"/>
    <w:rsid w:val="00D434CC"/>
    <w:rsid w:val="00D43867"/>
    <w:rsid w:val="00D44726"/>
    <w:rsid w:val="00D448B3"/>
    <w:rsid w:val="00D44926"/>
    <w:rsid w:val="00D44D59"/>
    <w:rsid w:val="00D44DF5"/>
    <w:rsid w:val="00D45BE1"/>
    <w:rsid w:val="00D461F9"/>
    <w:rsid w:val="00D46338"/>
    <w:rsid w:val="00D46527"/>
    <w:rsid w:val="00D46561"/>
    <w:rsid w:val="00D467DC"/>
    <w:rsid w:val="00D46819"/>
    <w:rsid w:val="00D46977"/>
    <w:rsid w:val="00D47050"/>
    <w:rsid w:val="00D4772A"/>
    <w:rsid w:val="00D47B0D"/>
    <w:rsid w:val="00D47D10"/>
    <w:rsid w:val="00D47D22"/>
    <w:rsid w:val="00D50041"/>
    <w:rsid w:val="00D50567"/>
    <w:rsid w:val="00D50A3B"/>
    <w:rsid w:val="00D50FD8"/>
    <w:rsid w:val="00D51442"/>
    <w:rsid w:val="00D517F5"/>
    <w:rsid w:val="00D5190B"/>
    <w:rsid w:val="00D51E1A"/>
    <w:rsid w:val="00D52476"/>
    <w:rsid w:val="00D52719"/>
    <w:rsid w:val="00D52741"/>
    <w:rsid w:val="00D52C22"/>
    <w:rsid w:val="00D52C78"/>
    <w:rsid w:val="00D53199"/>
    <w:rsid w:val="00D532AE"/>
    <w:rsid w:val="00D53A6C"/>
    <w:rsid w:val="00D53DA6"/>
    <w:rsid w:val="00D53FDA"/>
    <w:rsid w:val="00D540E0"/>
    <w:rsid w:val="00D54144"/>
    <w:rsid w:val="00D54588"/>
    <w:rsid w:val="00D54A21"/>
    <w:rsid w:val="00D55881"/>
    <w:rsid w:val="00D56060"/>
    <w:rsid w:val="00D56354"/>
    <w:rsid w:val="00D56357"/>
    <w:rsid w:val="00D565CD"/>
    <w:rsid w:val="00D56957"/>
    <w:rsid w:val="00D56A9B"/>
    <w:rsid w:val="00D56F15"/>
    <w:rsid w:val="00D57682"/>
    <w:rsid w:val="00D57E71"/>
    <w:rsid w:val="00D603DF"/>
    <w:rsid w:val="00D60704"/>
    <w:rsid w:val="00D60843"/>
    <w:rsid w:val="00D614AD"/>
    <w:rsid w:val="00D616E9"/>
    <w:rsid w:val="00D61794"/>
    <w:rsid w:val="00D61A6F"/>
    <w:rsid w:val="00D61EED"/>
    <w:rsid w:val="00D62386"/>
    <w:rsid w:val="00D62EFB"/>
    <w:rsid w:val="00D6301B"/>
    <w:rsid w:val="00D63141"/>
    <w:rsid w:val="00D631E9"/>
    <w:rsid w:val="00D63591"/>
    <w:rsid w:val="00D63B1F"/>
    <w:rsid w:val="00D647B8"/>
    <w:rsid w:val="00D64845"/>
    <w:rsid w:val="00D6497F"/>
    <w:rsid w:val="00D64C71"/>
    <w:rsid w:val="00D6522C"/>
    <w:rsid w:val="00D65782"/>
    <w:rsid w:val="00D65A77"/>
    <w:rsid w:val="00D65A8B"/>
    <w:rsid w:val="00D65C29"/>
    <w:rsid w:val="00D65FAB"/>
    <w:rsid w:val="00D66095"/>
    <w:rsid w:val="00D664D1"/>
    <w:rsid w:val="00D667B8"/>
    <w:rsid w:val="00D66CD6"/>
    <w:rsid w:val="00D66E14"/>
    <w:rsid w:val="00D67540"/>
    <w:rsid w:val="00D67D28"/>
    <w:rsid w:val="00D67D2D"/>
    <w:rsid w:val="00D67E2D"/>
    <w:rsid w:val="00D67FE8"/>
    <w:rsid w:val="00D67FEF"/>
    <w:rsid w:val="00D703D5"/>
    <w:rsid w:val="00D70626"/>
    <w:rsid w:val="00D707ED"/>
    <w:rsid w:val="00D70B73"/>
    <w:rsid w:val="00D70F03"/>
    <w:rsid w:val="00D71788"/>
    <w:rsid w:val="00D72145"/>
    <w:rsid w:val="00D72245"/>
    <w:rsid w:val="00D727BC"/>
    <w:rsid w:val="00D72B3E"/>
    <w:rsid w:val="00D72BEB"/>
    <w:rsid w:val="00D72D54"/>
    <w:rsid w:val="00D74183"/>
    <w:rsid w:val="00D745A3"/>
    <w:rsid w:val="00D746FB"/>
    <w:rsid w:val="00D74987"/>
    <w:rsid w:val="00D7499A"/>
    <w:rsid w:val="00D74B3F"/>
    <w:rsid w:val="00D74BD7"/>
    <w:rsid w:val="00D74C2D"/>
    <w:rsid w:val="00D75416"/>
    <w:rsid w:val="00D75857"/>
    <w:rsid w:val="00D75F06"/>
    <w:rsid w:val="00D76D1E"/>
    <w:rsid w:val="00D77891"/>
    <w:rsid w:val="00D77D77"/>
    <w:rsid w:val="00D80C48"/>
    <w:rsid w:val="00D81178"/>
    <w:rsid w:val="00D8125D"/>
    <w:rsid w:val="00D8199D"/>
    <w:rsid w:val="00D81FE1"/>
    <w:rsid w:val="00D8206B"/>
    <w:rsid w:val="00D82BBE"/>
    <w:rsid w:val="00D82CCE"/>
    <w:rsid w:val="00D82D0D"/>
    <w:rsid w:val="00D83CDC"/>
    <w:rsid w:val="00D83CE7"/>
    <w:rsid w:val="00D83EA9"/>
    <w:rsid w:val="00D8409E"/>
    <w:rsid w:val="00D8422D"/>
    <w:rsid w:val="00D846B1"/>
    <w:rsid w:val="00D84D3C"/>
    <w:rsid w:val="00D84D79"/>
    <w:rsid w:val="00D84ECD"/>
    <w:rsid w:val="00D851E2"/>
    <w:rsid w:val="00D85435"/>
    <w:rsid w:val="00D854ED"/>
    <w:rsid w:val="00D855A4"/>
    <w:rsid w:val="00D855DE"/>
    <w:rsid w:val="00D85902"/>
    <w:rsid w:val="00D85A76"/>
    <w:rsid w:val="00D85F27"/>
    <w:rsid w:val="00D8611E"/>
    <w:rsid w:val="00D866A9"/>
    <w:rsid w:val="00D86CB8"/>
    <w:rsid w:val="00D9010E"/>
    <w:rsid w:val="00D90283"/>
    <w:rsid w:val="00D9028F"/>
    <w:rsid w:val="00D904AA"/>
    <w:rsid w:val="00D90973"/>
    <w:rsid w:val="00D909DD"/>
    <w:rsid w:val="00D90B19"/>
    <w:rsid w:val="00D90B6D"/>
    <w:rsid w:val="00D9117F"/>
    <w:rsid w:val="00D913AF"/>
    <w:rsid w:val="00D915F7"/>
    <w:rsid w:val="00D9160C"/>
    <w:rsid w:val="00D91857"/>
    <w:rsid w:val="00D91D39"/>
    <w:rsid w:val="00D91E97"/>
    <w:rsid w:val="00D92A00"/>
    <w:rsid w:val="00D92B9C"/>
    <w:rsid w:val="00D92FF2"/>
    <w:rsid w:val="00D93127"/>
    <w:rsid w:val="00D93A38"/>
    <w:rsid w:val="00D93B7D"/>
    <w:rsid w:val="00D944A0"/>
    <w:rsid w:val="00D947AC"/>
    <w:rsid w:val="00D9509F"/>
    <w:rsid w:val="00D950C3"/>
    <w:rsid w:val="00D95560"/>
    <w:rsid w:val="00D9574C"/>
    <w:rsid w:val="00D95D1A"/>
    <w:rsid w:val="00D95F51"/>
    <w:rsid w:val="00D96754"/>
    <w:rsid w:val="00D9684D"/>
    <w:rsid w:val="00D96944"/>
    <w:rsid w:val="00D96A2F"/>
    <w:rsid w:val="00D96CCC"/>
    <w:rsid w:val="00D97098"/>
    <w:rsid w:val="00D970FA"/>
    <w:rsid w:val="00D9790A"/>
    <w:rsid w:val="00D979A4"/>
    <w:rsid w:val="00D97DF4"/>
    <w:rsid w:val="00D97F10"/>
    <w:rsid w:val="00DA008B"/>
    <w:rsid w:val="00DA01B1"/>
    <w:rsid w:val="00DA0764"/>
    <w:rsid w:val="00DA0DAE"/>
    <w:rsid w:val="00DA0E41"/>
    <w:rsid w:val="00DA119A"/>
    <w:rsid w:val="00DA15BE"/>
    <w:rsid w:val="00DA1648"/>
    <w:rsid w:val="00DA1B5D"/>
    <w:rsid w:val="00DA21BA"/>
    <w:rsid w:val="00DA22E1"/>
    <w:rsid w:val="00DA2C0C"/>
    <w:rsid w:val="00DA2F12"/>
    <w:rsid w:val="00DA2F44"/>
    <w:rsid w:val="00DA3119"/>
    <w:rsid w:val="00DA3201"/>
    <w:rsid w:val="00DA32BF"/>
    <w:rsid w:val="00DA37DB"/>
    <w:rsid w:val="00DA3A72"/>
    <w:rsid w:val="00DA407F"/>
    <w:rsid w:val="00DA470D"/>
    <w:rsid w:val="00DA49B3"/>
    <w:rsid w:val="00DA4C8D"/>
    <w:rsid w:val="00DA553A"/>
    <w:rsid w:val="00DA56D2"/>
    <w:rsid w:val="00DA5895"/>
    <w:rsid w:val="00DA5967"/>
    <w:rsid w:val="00DA643D"/>
    <w:rsid w:val="00DA79E2"/>
    <w:rsid w:val="00DA7B70"/>
    <w:rsid w:val="00DA7D81"/>
    <w:rsid w:val="00DB03FC"/>
    <w:rsid w:val="00DB0C0D"/>
    <w:rsid w:val="00DB152B"/>
    <w:rsid w:val="00DB1872"/>
    <w:rsid w:val="00DB22D1"/>
    <w:rsid w:val="00DB2532"/>
    <w:rsid w:val="00DB2995"/>
    <w:rsid w:val="00DB4438"/>
    <w:rsid w:val="00DB5A5B"/>
    <w:rsid w:val="00DB5CF5"/>
    <w:rsid w:val="00DB5EBF"/>
    <w:rsid w:val="00DB6058"/>
    <w:rsid w:val="00DB6190"/>
    <w:rsid w:val="00DB6353"/>
    <w:rsid w:val="00DB6C62"/>
    <w:rsid w:val="00DB77EA"/>
    <w:rsid w:val="00DB787E"/>
    <w:rsid w:val="00DB7C25"/>
    <w:rsid w:val="00DC103E"/>
    <w:rsid w:val="00DC120C"/>
    <w:rsid w:val="00DC1648"/>
    <w:rsid w:val="00DC26CC"/>
    <w:rsid w:val="00DC28E1"/>
    <w:rsid w:val="00DC2AAA"/>
    <w:rsid w:val="00DC2DBA"/>
    <w:rsid w:val="00DC2EC7"/>
    <w:rsid w:val="00DC2F2C"/>
    <w:rsid w:val="00DC2F87"/>
    <w:rsid w:val="00DC3552"/>
    <w:rsid w:val="00DC3B2A"/>
    <w:rsid w:val="00DC3E28"/>
    <w:rsid w:val="00DC42BB"/>
    <w:rsid w:val="00DC4462"/>
    <w:rsid w:val="00DC45F6"/>
    <w:rsid w:val="00DC493D"/>
    <w:rsid w:val="00DC5488"/>
    <w:rsid w:val="00DC5675"/>
    <w:rsid w:val="00DC59FB"/>
    <w:rsid w:val="00DC59FC"/>
    <w:rsid w:val="00DC5D76"/>
    <w:rsid w:val="00DC5D8D"/>
    <w:rsid w:val="00DC65E9"/>
    <w:rsid w:val="00DC6F59"/>
    <w:rsid w:val="00DC74DA"/>
    <w:rsid w:val="00DC7B94"/>
    <w:rsid w:val="00DD0009"/>
    <w:rsid w:val="00DD0458"/>
    <w:rsid w:val="00DD0927"/>
    <w:rsid w:val="00DD0A1F"/>
    <w:rsid w:val="00DD0BC7"/>
    <w:rsid w:val="00DD18AD"/>
    <w:rsid w:val="00DD1C22"/>
    <w:rsid w:val="00DD1D6F"/>
    <w:rsid w:val="00DD23A4"/>
    <w:rsid w:val="00DD24C5"/>
    <w:rsid w:val="00DD24E8"/>
    <w:rsid w:val="00DD290F"/>
    <w:rsid w:val="00DD2967"/>
    <w:rsid w:val="00DD2BB2"/>
    <w:rsid w:val="00DD2E48"/>
    <w:rsid w:val="00DD3191"/>
    <w:rsid w:val="00DD3321"/>
    <w:rsid w:val="00DD3B3E"/>
    <w:rsid w:val="00DD4A5A"/>
    <w:rsid w:val="00DD4F7B"/>
    <w:rsid w:val="00DD6216"/>
    <w:rsid w:val="00DD64BD"/>
    <w:rsid w:val="00DD65FA"/>
    <w:rsid w:val="00DD6650"/>
    <w:rsid w:val="00DD7B23"/>
    <w:rsid w:val="00DE0334"/>
    <w:rsid w:val="00DE14CF"/>
    <w:rsid w:val="00DE1CBF"/>
    <w:rsid w:val="00DE20DD"/>
    <w:rsid w:val="00DE253A"/>
    <w:rsid w:val="00DE272C"/>
    <w:rsid w:val="00DE285A"/>
    <w:rsid w:val="00DE2B61"/>
    <w:rsid w:val="00DE2E70"/>
    <w:rsid w:val="00DE30DD"/>
    <w:rsid w:val="00DE3449"/>
    <w:rsid w:val="00DE373B"/>
    <w:rsid w:val="00DE38EB"/>
    <w:rsid w:val="00DE3A37"/>
    <w:rsid w:val="00DE3B1B"/>
    <w:rsid w:val="00DE3D65"/>
    <w:rsid w:val="00DE3FFF"/>
    <w:rsid w:val="00DE442B"/>
    <w:rsid w:val="00DE4908"/>
    <w:rsid w:val="00DE53C5"/>
    <w:rsid w:val="00DE54BE"/>
    <w:rsid w:val="00DE5528"/>
    <w:rsid w:val="00DE5B3D"/>
    <w:rsid w:val="00DE6920"/>
    <w:rsid w:val="00DE6CDB"/>
    <w:rsid w:val="00DE7391"/>
    <w:rsid w:val="00DE7623"/>
    <w:rsid w:val="00DE7626"/>
    <w:rsid w:val="00DE7A98"/>
    <w:rsid w:val="00DE7F8E"/>
    <w:rsid w:val="00DF0BA7"/>
    <w:rsid w:val="00DF0D16"/>
    <w:rsid w:val="00DF13F3"/>
    <w:rsid w:val="00DF19FD"/>
    <w:rsid w:val="00DF23FC"/>
    <w:rsid w:val="00DF2653"/>
    <w:rsid w:val="00DF2D79"/>
    <w:rsid w:val="00DF2EF5"/>
    <w:rsid w:val="00DF43B8"/>
    <w:rsid w:val="00DF48CA"/>
    <w:rsid w:val="00DF4EF6"/>
    <w:rsid w:val="00DF500F"/>
    <w:rsid w:val="00DF5449"/>
    <w:rsid w:val="00DF5B51"/>
    <w:rsid w:val="00DF5CEB"/>
    <w:rsid w:val="00DF5FDD"/>
    <w:rsid w:val="00DF6222"/>
    <w:rsid w:val="00DF642E"/>
    <w:rsid w:val="00DF6D84"/>
    <w:rsid w:val="00DF6F6B"/>
    <w:rsid w:val="00DF75C1"/>
    <w:rsid w:val="00DF79D5"/>
    <w:rsid w:val="00DF7BEF"/>
    <w:rsid w:val="00E00D7A"/>
    <w:rsid w:val="00E00FDE"/>
    <w:rsid w:val="00E0117C"/>
    <w:rsid w:val="00E012CB"/>
    <w:rsid w:val="00E01460"/>
    <w:rsid w:val="00E01B1B"/>
    <w:rsid w:val="00E0281D"/>
    <w:rsid w:val="00E02F12"/>
    <w:rsid w:val="00E0302F"/>
    <w:rsid w:val="00E03093"/>
    <w:rsid w:val="00E030A8"/>
    <w:rsid w:val="00E0319A"/>
    <w:rsid w:val="00E035AE"/>
    <w:rsid w:val="00E0479F"/>
    <w:rsid w:val="00E04BD6"/>
    <w:rsid w:val="00E04EB3"/>
    <w:rsid w:val="00E054C9"/>
    <w:rsid w:val="00E05D20"/>
    <w:rsid w:val="00E06412"/>
    <w:rsid w:val="00E06B6E"/>
    <w:rsid w:val="00E06FB0"/>
    <w:rsid w:val="00E079DD"/>
    <w:rsid w:val="00E07ACC"/>
    <w:rsid w:val="00E10276"/>
    <w:rsid w:val="00E10E15"/>
    <w:rsid w:val="00E111A5"/>
    <w:rsid w:val="00E115D4"/>
    <w:rsid w:val="00E11B1A"/>
    <w:rsid w:val="00E11BAF"/>
    <w:rsid w:val="00E11E26"/>
    <w:rsid w:val="00E1235F"/>
    <w:rsid w:val="00E124AE"/>
    <w:rsid w:val="00E12901"/>
    <w:rsid w:val="00E13143"/>
    <w:rsid w:val="00E1323A"/>
    <w:rsid w:val="00E13760"/>
    <w:rsid w:val="00E14283"/>
    <w:rsid w:val="00E1498F"/>
    <w:rsid w:val="00E14D5E"/>
    <w:rsid w:val="00E153C1"/>
    <w:rsid w:val="00E15E42"/>
    <w:rsid w:val="00E15EF0"/>
    <w:rsid w:val="00E17238"/>
    <w:rsid w:val="00E177D6"/>
    <w:rsid w:val="00E203B7"/>
    <w:rsid w:val="00E20711"/>
    <w:rsid w:val="00E20A1D"/>
    <w:rsid w:val="00E20F50"/>
    <w:rsid w:val="00E21515"/>
    <w:rsid w:val="00E216C6"/>
    <w:rsid w:val="00E2202C"/>
    <w:rsid w:val="00E22043"/>
    <w:rsid w:val="00E221B1"/>
    <w:rsid w:val="00E236E3"/>
    <w:rsid w:val="00E242CC"/>
    <w:rsid w:val="00E2443A"/>
    <w:rsid w:val="00E244D3"/>
    <w:rsid w:val="00E24CE2"/>
    <w:rsid w:val="00E25038"/>
    <w:rsid w:val="00E2563A"/>
    <w:rsid w:val="00E26221"/>
    <w:rsid w:val="00E262BA"/>
    <w:rsid w:val="00E262C0"/>
    <w:rsid w:val="00E26388"/>
    <w:rsid w:val="00E2665B"/>
    <w:rsid w:val="00E26F30"/>
    <w:rsid w:val="00E270FA"/>
    <w:rsid w:val="00E27234"/>
    <w:rsid w:val="00E273A2"/>
    <w:rsid w:val="00E2766B"/>
    <w:rsid w:val="00E27ACC"/>
    <w:rsid w:val="00E30600"/>
    <w:rsid w:val="00E30895"/>
    <w:rsid w:val="00E3133C"/>
    <w:rsid w:val="00E313FA"/>
    <w:rsid w:val="00E3172F"/>
    <w:rsid w:val="00E31D49"/>
    <w:rsid w:val="00E31F4A"/>
    <w:rsid w:val="00E32117"/>
    <w:rsid w:val="00E327EA"/>
    <w:rsid w:val="00E32BAC"/>
    <w:rsid w:val="00E33A79"/>
    <w:rsid w:val="00E33C31"/>
    <w:rsid w:val="00E33E6B"/>
    <w:rsid w:val="00E340C1"/>
    <w:rsid w:val="00E34441"/>
    <w:rsid w:val="00E345DF"/>
    <w:rsid w:val="00E34724"/>
    <w:rsid w:val="00E348AA"/>
    <w:rsid w:val="00E34935"/>
    <w:rsid w:val="00E34D61"/>
    <w:rsid w:val="00E3518B"/>
    <w:rsid w:val="00E3533A"/>
    <w:rsid w:val="00E35547"/>
    <w:rsid w:val="00E358EA"/>
    <w:rsid w:val="00E35B25"/>
    <w:rsid w:val="00E35ECE"/>
    <w:rsid w:val="00E36009"/>
    <w:rsid w:val="00E3612C"/>
    <w:rsid w:val="00E36330"/>
    <w:rsid w:val="00E36F72"/>
    <w:rsid w:val="00E37849"/>
    <w:rsid w:val="00E3785E"/>
    <w:rsid w:val="00E37CC8"/>
    <w:rsid w:val="00E37D82"/>
    <w:rsid w:val="00E37F77"/>
    <w:rsid w:val="00E406F8"/>
    <w:rsid w:val="00E41172"/>
    <w:rsid w:val="00E41428"/>
    <w:rsid w:val="00E41DED"/>
    <w:rsid w:val="00E4221E"/>
    <w:rsid w:val="00E4224E"/>
    <w:rsid w:val="00E42883"/>
    <w:rsid w:val="00E42AD7"/>
    <w:rsid w:val="00E4329A"/>
    <w:rsid w:val="00E43F20"/>
    <w:rsid w:val="00E4404F"/>
    <w:rsid w:val="00E4429A"/>
    <w:rsid w:val="00E44667"/>
    <w:rsid w:val="00E446A8"/>
    <w:rsid w:val="00E44C44"/>
    <w:rsid w:val="00E451EA"/>
    <w:rsid w:val="00E45738"/>
    <w:rsid w:val="00E45E8F"/>
    <w:rsid w:val="00E46102"/>
    <w:rsid w:val="00E462B0"/>
    <w:rsid w:val="00E4662A"/>
    <w:rsid w:val="00E46783"/>
    <w:rsid w:val="00E46B79"/>
    <w:rsid w:val="00E474FC"/>
    <w:rsid w:val="00E47B00"/>
    <w:rsid w:val="00E47D58"/>
    <w:rsid w:val="00E47DB0"/>
    <w:rsid w:val="00E50436"/>
    <w:rsid w:val="00E5102B"/>
    <w:rsid w:val="00E51410"/>
    <w:rsid w:val="00E51F5A"/>
    <w:rsid w:val="00E51F9D"/>
    <w:rsid w:val="00E53A2B"/>
    <w:rsid w:val="00E546F2"/>
    <w:rsid w:val="00E54F7A"/>
    <w:rsid w:val="00E55031"/>
    <w:rsid w:val="00E5581B"/>
    <w:rsid w:val="00E55DB1"/>
    <w:rsid w:val="00E55E9E"/>
    <w:rsid w:val="00E5627A"/>
    <w:rsid w:val="00E56406"/>
    <w:rsid w:val="00E565CC"/>
    <w:rsid w:val="00E56B37"/>
    <w:rsid w:val="00E56B38"/>
    <w:rsid w:val="00E572A3"/>
    <w:rsid w:val="00E57658"/>
    <w:rsid w:val="00E57BA6"/>
    <w:rsid w:val="00E606EE"/>
    <w:rsid w:val="00E60706"/>
    <w:rsid w:val="00E60AB8"/>
    <w:rsid w:val="00E614AE"/>
    <w:rsid w:val="00E61A8A"/>
    <w:rsid w:val="00E61DEA"/>
    <w:rsid w:val="00E61F37"/>
    <w:rsid w:val="00E62457"/>
    <w:rsid w:val="00E630C2"/>
    <w:rsid w:val="00E631B4"/>
    <w:rsid w:val="00E63547"/>
    <w:rsid w:val="00E63556"/>
    <w:rsid w:val="00E642E3"/>
    <w:rsid w:val="00E64310"/>
    <w:rsid w:val="00E6447F"/>
    <w:rsid w:val="00E64AD2"/>
    <w:rsid w:val="00E64C9F"/>
    <w:rsid w:val="00E6531B"/>
    <w:rsid w:val="00E657BF"/>
    <w:rsid w:val="00E658FA"/>
    <w:rsid w:val="00E65A6B"/>
    <w:rsid w:val="00E65E5C"/>
    <w:rsid w:val="00E66540"/>
    <w:rsid w:val="00E6695C"/>
    <w:rsid w:val="00E66A86"/>
    <w:rsid w:val="00E66C87"/>
    <w:rsid w:val="00E6719A"/>
    <w:rsid w:val="00E672E2"/>
    <w:rsid w:val="00E67750"/>
    <w:rsid w:val="00E67911"/>
    <w:rsid w:val="00E67D97"/>
    <w:rsid w:val="00E67E1B"/>
    <w:rsid w:val="00E70195"/>
    <w:rsid w:val="00E704C7"/>
    <w:rsid w:val="00E7098C"/>
    <w:rsid w:val="00E712EC"/>
    <w:rsid w:val="00E716EC"/>
    <w:rsid w:val="00E71DBB"/>
    <w:rsid w:val="00E72077"/>
    <w:rsid w:val="00E7288B"/>
    <w:rsid w:val="00E73137"/>
    <w:rsid w:val="00E73554"/>
    <w:rsid w:val="00E73772"/>
    <w:rsid w:val="00E73A75"/>
    <w:rsid w:val="00E73AC1"/>
    <w:rsid w:val="00E73CCF"/>
    <w:rsid w:val="00E74167"/>
    <w:rsid w:val="00E7435C"/>
    <w:rsid w:val="00E74537"/>
    <w:rsid w:val="00E749FC"/>
    <w:rsid w:val="00E74FB4"/>
    <w:rsid w:val="00E74FE5"/>
    <w:rsid w:val="00E75152"/>
    <w:rsid w:val="00E75C42"/>
    <w:rsid w:val="00E75DB2"/>
    <w:rsid w:val="00E7601C"/>
    <w:rsid w:val="00E77216"/>
    <w:rsid w:val="00E77236"/>
    <w:rsid w:val="00E77314"/>
    <w:rsid w:val="00E77817"/>
    <w:rsid w:val="00E778F0"/>
    <w:rsid w:val="00E779DC"/>
    <w:rsid w:val="00E77B9F"/>
    <w:rsid w:val="00E77D9A"/>
    <w:rsid w:val="00E8010B"/>
    <w:rsid w:val="00E80325"/>
    <w:rsid w:val="00E8072E"/>
    <w:rsid w:val="00E80DBA"/>
    <w:rsid w:val="00E810A5"/>
    <w:rsid w:val="00E81773"/>
    <w:rsid w:val="00E81C14"/>
    <w:rsid w:val="00E81D9F"/>
    <w:rsid w:val="00E81EC8"/>
    <w:rsid w:val="00E821EF"/>
    <w:rsid w:val="00E82B15"/>
    <w:rsid w:val="00E83245"/>
    <w:rsid w:val="00E8353C"/>
    <w:rsid w:val="00E8369A"/>
    <w:rsid w:val="00E83D4E"/>
    <w:rsid w:val="00E841A1"/>
    <w:rsid w:val="00E8499F"/>
    <w:rsid w:val="00E84D38"/>
    <w:rsid w:val="00E857FC"/>
    <w:rsid w:val="00E85A8E"/>
    <w:rsid w:val="00E85FC7"/>
    <w:rsid w:val="00E860B7"/>
    <w:rsid w:val="00E862A9"/>
    <w:rsid w:val="00E86B07"/>
    <w:rsid w:val="00E86C9F"/>
    <w:rsid w:val="00E870EA"/>
    <w:rsid w:val="00E90011"/>
    <w:rsid w:val="00E9031A"/>
    <w:rsid w:val="00E90415"/>
    <w:rsid w:val="00E90584"/>
    <w:rsid w:val="00E90A47"/>
    <w:rsid w:val="00E90E3E"/>
    <w:rsid w:val="00E90F69"/>
    <w:rsid w:val="00E9108C"/>
    <w:rsid w:val="00E912C6"/>
    <w:rsid w:val="00E916E8"/>
    <w:rsid w:val="00E9172F"/>
    <w:rsid w:val="00E92247"/>
    <w:rsid w:val="00E92780"/>
    <w:rsid w:val="00E92D83"/>
    <w:rsid w:val="00E92FC8"/>
    <w:rsid w:val="00E9305A"/>
    <w:rsid w:val="00E9333C"/>
    <w:rsid w:val="00E93400"/>
    <w:rsid w:val="00E9349B"/>
    <w:rsid w:val="00E9362B"/>
    <w:rsid w:val="00E9375D"/>
    <w:rsid w:val="00E93777"/>
    <w:rsid w:val="00E93C3A"/>
    <w:rsid w:val="00E94771"/>
    <w:rsid w:val="00E94861"/>
    <w:rsid w:val="00E94937"/>
    <w:rsid w:val="00E95001"/>
    <w:rsid w:val="00E95719"/>
    <w:rsid w:val="00E95745"/>
    <w:rsid w:val="00E957CA"/>
    <w:rsid w:val="00E95A4A"/>
    <w:rsid w:val="00E95D9E"/>
    <w:rsid w:val="00E96283"/>
    <w:rsid w:val="00E9765B"/>
    <w:rsid w:val="00E97BD9"/>
    <w:rsid w:val="00EA0B24"/>
    <w:rsid w:val="00EA123A"/>
    <w:rsid w:val="00EA14C0"/>
    <w:rsid w:val="00EA1516"/>
    <w:rsid w:val="00EA16BC"/>
    <w:rsid w:val="00EA1BA3"/>
    <w:rsid w:val="00EA271A"/>
    <w:rsid w:val="00EA302F"/>
    <w:rsid w:val="00EA3330"/>
    <w:rsid w:val="00EA3603"/>
    <w:rsid w:val="00EA3682"/>
    <w:rsid w:val="00EA3893"/>
    <w:rsid w:val="00EA3CAF"/>
    <w:rsid w:val="00EA4231"/>
    <w:rsid w:val="00EA4B1F"/>
    <w:rsid w:val="00EA4F88"/>
    <w:rsid w:val="00EA51ED"/>
    <w:rsid w:val="00EA5395"/>
    <w:rsid w:val="00EA5C34"/>
    <w:rsid w:val="00EA6024"/>
    <w:rsid w:val="00EA66BB"/>
    <w:rsid w:val="00EA69BE"/>
    <w:rsid w:val="00EA762F"/>
    <w:rsid w:val="00EA79EB"/>
    <w:rsid w:val="00EA7D3F"/>
    <w:rsid w:val="00EA7D66"/>
    <w:rsid w:val="00EB04B4"/>
    <w:rsid w:val="00EB0ACB"/>
    <w:rsid w:val="00EB0CBA"/>
    <w:rsid w:val="00EB10A6"/>
    <w:rsid w:val="00EB1185"/>
    <w:rsid w:val="00EB19C0"/>
    <w:rsid w:val="00EB1D88"/>
    <w:rsid w:val="00EB21A6"/>
    <w:rsid w:val="00EB2770"/>
    <w:rsid w:val="00EB319B"/>
    <w:rsid w:val="00EB3699"/>
    <w:rsid w:val="00EB3C90"/>
    <w:rsid w:val="00EB4410"/>
    <w:rsid w:val="00EB4483"/>
    <w:rsid w:val="00EB44C5"/>
    <w:rsid w:val="00EB468C"/>
    <w:rsid w:val="00EB4792"/>
    <w:rsid w:val="00EB4D21"/>
    <w:rsid w:val="00EB57DC"/>
    <w:rsid w:val="00EB5B78"/>
    <w:rsid w:val="00EB5E9D"/>
    <w:rsid w:val="00EB6003"/>
    <w:rsid w:val="00EB6403"/>
    <w:rsid w:val="00EB68B0"/>
    <w:rsid w:val="00EB6949"/>
    <w:rsid w:val="00EB6E4A"/>
    <w:rsid w:val="00EB75F8"/>
    <w:rsid w:val="00EB7D42"/>
    <w:rsid w:val="00EB7F50"/>
    <w:rsid w:val="00EC015B"/>
    <w:rsid w:val="00EC046E"/>
    <w:rsid w:val="00EC0A32"/>
    <w:rsid w:val="00EC0A66"/>
    <w:rsid w:val="00EC0BE9"/>
    <w:rsid w:val="00EC0C6B"/>
    <w:rsid w:val="00EC0CDC"/>
    <w:rsid w:val="00EC32FE"/>
    <w:rsid w:val="00EC3376"/>
    <w:rsid w:val="00EC3428"/>
    <w:rsid w:val="00EC36C2"/>
    <w:rsid w:val="00EC3E05"/>
    <w:rsid w:val="00EC4B4B"/>
    <w:rsid w:val="00EC4C3D"/>
    <w:rsid w:val="00EC4F9A"/>
    <w:rsid w:val="00EC57FA"/>
    <w:rsid w:val="00EC5D8D"/>
    <w:rsid w:val="00EC5DC2"/>
    <w:rsid w:val="00EC6081"/>
    <w:rsid w:val="00EC6090"/>
    <w:rsid w:val="00EC6FDD"/>
    <w:rsid w:val="00ED01D2"/>
    <w:rsid w:val="00ED12BE"/>
    <w:rsid w:val="00ED1334"/>
    <w:rsid w:val="00ED1375"/>
    <w:rsid w:val="00ED1394"/>
    <w:rsid w:val="00ED1889"/>
    <w:rsid w:val="00ED1B04"/>
    <w:rsid w:val="00ED2038"/>
    <w:rsid w:val="00ED20C8"/>
    <w:rsid w:val="00ED2904"/>
    <w:rsid w:val="00ED34B1"/>
    <w:rsid w:val="00ED36B0"/>
    <w:rsid w:val="00ED3F52"/>
    <w:rsid w:val="00ED3F7E"/>
    <w:rsid w:val="00ED4012"/>
    <w:rsid w:val="00ED41A7"/>
    <w:rsid w:val="00ED41B6"/>
    <w:rsid w:val="00ED5261"/>
    <w:rsid w:val="00ED556C"/>
    <w:rsid w:val="00ED5E3D"/>
    <w:rsid w:val="00ED685F"/>
    <w:rsid w:val="00ED68F6"/>
    <w:rsid w:val="00ED717A"/>
    <w:rsid w:val="00ED73FC"/>
    <w:rsid w:val="00ED74A6"/>
    <w:rsid w:val="00ED7793"/>
    <w:rsid w:val="00EE0227"/>
    <w:rsid w:val="00EE0369"/>
    <w:rsid w:val="00EE0EE9"/>
    <w:rsid w:val="00EE1584"/>
    <w:rsid w:val="00EE17D2"/>
    <w:rsid w:val="00EE1E1A"/>
    <w:rsid w:val="00EE27C4"/>
    <w:rsid w:val="00EE2A02"/>
    <w:rsid w:val="00EE2A45"/>
    <w:rsid w:val="00EE30DA"/>
    <w:rsid w:val="00EE3B61"/>
    <w:rsid w:val="00EE3D7D"/>
    <w:rsid w:val="00EE3EF0"/>
    <w:rsid w:val="00EE4525"/>
    <w:rsid w:val="00EE4985"/>
    <w:rsid w:val="00EE4E34"/>
    <w:rsid w:val="00EE5070"/>
    <w:rsid w:val="00EE5988"/>
    <w:rsid w:val="00EE5A97"/>
    <w:rsid w:val="00EE5EF4"/>
    <w:rsid w:val="00EE64D0"/>
    <w:rsid w:val="00EE73DC"/>
    <w:rsid w:val="00EE772A"/>
    <w:rsid w:val="00EF0848"/>
    <w:rsid w:val="00EF13A3"/>
    <w:rsid w:val="00EF195E"/>
    <w:rsid w:val="00EF19C5"/>
    <w:rsid w:val="00EF1B6E"/>
    <w:rsid w:val="00EF2431"/>
    <w:rsid w:val="00EF2B36"/>
    <w:rsid w:val="00EF2BA1"/>
    <w:rsid w:val="00EF2C9E"/>
    <w:rsid w:val="00EF2EF3"/>
    <w:rsid w:val="00EF3585"/>
    <w:rsid w:val="00EF365B"/>
    <w:rsid w:val="00EF3907"/>
    <w:rsid w:val="00EF3E9E"/>
    <w:rsid w:val="00EF433A"/>
    <w:rsid w:val="00EF46B0"/>
    <w:rsid w:val="00EF4A33"/>
    <w:rsid w:val="00EF4A56"/>
    <w:rsid w:val="00EF4E6A"/>
    <w:rsid w:val="00EF52C1"/>
    <w:rsid w:val="00EF5352"/>
    <w:rsid w:val="00EF54B4"/>
    <w:rsid w:val="00EF5757"/>
    <w:rsid w:val="00EF5852"/>
    <w:rsid w:val="00EF59DD"/>
    <w:rsid w:val="00EF5AD5"/>
    <w:rsid w:val="00EF64B3"/>
    <w:rsid w:val="00EF65E8"/>
    <w:rsid w:val="00EF6951"/>
    <w:rsid w:val="00EF6D92"/>
    <w:rsid w:val="00EF7162"/>
    <w:rsid w:val="00EF71F0"/>
    <w:rsid w:val="00EF7789"/>
    <w:rsid w:val="00EF7891"/>
    <w:rsid w:val="00EF795E"/>
    <w:rsid w:val="00EF7EFC"/>
    <w:rsid w:val="00F0086D"/>
    <w:rsid w:val="00F00968"/>
    <w:rsid w:val="00F00A90"/>
    <w:rsid w:val="00F00AC7"/>
    <w:rsid w:val="00F00CFD"/>
    <w:rsid w:val="00F01712"/>
    <w:rsid w:val="00F022DB"/>
    <w:rsid w:val="00F0265F"/>
    <w:rsid w:val="00F027CD"/>
    <w:rsid w:val="00F02924"/>
    <w:rsid w:val="00F03AB5"/>
    <w:rsid w:val="00F03AD8"/>
    <w:rsid w:val="00F0401A"/>
    <w:rsid w:val="00F04B8F"/>
    <w:rsid w:val="00F05308"/>
    <w:rsid w:val="00F05458"/>
    <w:rsid w:val="00F059C2"/>
    <w:rsid w:val="00F05CC3"/>
    <w:rsid w:val="00F05EE4"/>
    <w:rsid w:val="00F0607A"/>
    <w:rsid w:val="00F0627A"/>
    <w:rsid w:val="00F06DA6"/>
    <w:rsid w:val="00F07126"/>
    <w:rsid w:val="00F0769B"/>
    <w:rsid w:val="00F102B0"/>
    <w:rsid w:val="00F1055E"/>
    <w:rsid w:val="00F10654"/>
    <w:rsid w:val="00F11542"/>
    <w:rsid w:val="00F1166A"/>
    <w:rsid w:val="00F11857"/>
    <w:rsid w:val="00F1194D"/>
    <w:rsid w:val="00F11B38"/>
    <w:rsid w:val="00F11B46"/>
    <w:rsid w:val="00F124EA"/>
    <w:rsid w:val="00F132C6"/>
    <w:rsid w:val="00F133CC"/>
    <w:rsid w:val="00F13426"/>
    <w:rsid w:val="00F1371B"/>
    <w:rsid w:val="00F137BE"/>
    <w:rsid w:val="00F13952"/>
    <w:rsid w:val="00F13E00"/>
    <w:rsid w:val="00F13F59"/>
    <w:rsid w:val="00F14071"/>
    <w:rsid w:val="00F14C4A"/>
    <w:rsid w:val="00F14E01"/>
    <w:rsid w:val="00F152AA"/>
    <w:rsid w:val="00F153BB"/>
    <w:rsid w:val="00F155DF"/>
    <w:rsid w:val="00F157B9"/>
    <w:rsid w:val="00F15F19"/>
    <w:rsid w:val="00F15FAA"/>
    <w:rsid w:val="00F16345"/>
    <w:rsid w:val="00F16B9F"/>
    <w:rsid w:val="00F16CA1"/>
    <w:rsid w:val="00F17622"/>
    <w:rsid w:val="00F20112"/>
    <w:rsid w:val="00F202E0"/>
    <w:rsid w:val="00F20AA6"/>
    <w:rsid w:val="00F20FCA"/>
    <w:rsid w:val="00F21173"/>
    <w:rsid w:val="00F2171D"/>
    <w:rsid w:val="00F21880"/>
    <w:rsid w:val="00F21CB4"/>
    <w:rsid w:val="00F223F2"/>
    <w:rsid w:val="00F22C90"/>
    <w:rsid w:val="00F22F33"/>
    <w:rsid w:val="00F235DA"/>
    <w:rsid w:val="00F23A78"/>
    <w:rsid w:val="00F23BA7"/>
    <w:rsid w:val="00F23C46"/>
    <w:rsid w:val="00F2416E"/>
    <w:rsid w:val="00F249BE"/>
    <w:rsid w:val="00F24E60"/>
    <w:rsid w:val="00F250F5"/>
    <w:rsid w:val="00F252DE"/>
    <w:rsid w:val="00F25374"/>
    <w:rsid w:val="00F25CB4"/>
    <w:rsid w:val="00F26196"/>
    <w:rsid w:val="00F263A1"/>
    <w:rsid w:val="00F26B66"/>
    <w:rsid w:val="00F26F3F"/>
    <w:rsid w:val="00F27D52"/>
    <w:rsid w:val="00F3069C"/>
    <w:rsid w:val="00F306C4"/>
    <w:rsid w:val="00F30C48"/>
    <w:rsid w:val="00F30DDA"/>
    <w:rsid w:val="00F31208"/>
    <w:rsid w:val="00F3123E"/>
    <w:rsid w:val="00F31466"/>
    <w:rsid w:val="00F31D7A"/>
    <w:rsid w:val="00F31F9C"/>
    <w:rsid w:val="00F32E79"/>
    <w:rsid w:val="00F33C22"/>
    <w:rsid w:val="00F33C7D"/>
    <w:rsid w:val="00F3499B"/>
    <w:rsid w:val="00F34CFD"/>
    <w:rsid w:val="00F35815"/>
    <w:rsid w:val="00F35D6B"/>
    <w:rsid w:val="00F35EF9"/>
    <w:rsid w:val="00F36151"/>
    <w:rsid w:val="00F3618C"/>
    <w:rsid w:val="00F361F6"/>
    <w:rsid w:val="00F36334"/>
    <w:rsid w:val="00F36466"/>
    <w:rsid w:val="00F3657A"/>
    <w:rsid w:val="00F36F7F"/>
    <w:rsid w:val="00F3703D"/>
    <w:rsid w:val="00F37CF0"/>
    <w:rsid w:val="00F37E1A"/>
    <w:rsid w:val="00F37F96"/>
    <w:rsid w:val="00F40913"/>
    <w:rsid w:val="00F40A3B"/>
    <w:rsid w:val="00F40A71"/>
    <w:rsid w:val="00F40E0B"/>
    <w:rsid w:val="00F410DB"/>
    <w:rsid w:val="00F410E1"/>
    <w:rsid w:val="00F411D4"/>
    <w:rsid w:val="00F4145B"/>
    <w:rsid w:val="00F416BF"/>
    <w:rsid w:val="00F420B4"/>
    <w:rsid w:val="00F420DC"/>
    <w:rsid w:val="00F440F1"/>
    <w:rsid w:val="00F44411"/>
    <w:rsid w:val="00F44721"/>
    <w:rsid w:val="00F449B5"/>
    <w:rsid w:val="00F45285"/>
    <w:rsid w:val="00F461B5"/>
    <w:rsid w:val="00F46451"/>
    <w:rsid w:val="00F46542"/>
    <w:rsid w:val="00F468EB"/>
    <w:rsid w:val="00F46D34"/>
    <w:rsid w:val="00F4725B"/>
    <w:rsid w:val="00F472A2"/>
    <w:rsid w:val="00F5009C"/>
    <w:rsid w:val="00F50811"/>
    <w:rsid w:val="00F50A27"/>
    <w:rsid w:val="00F50E06"/>
    <w:rsid w:val="00F51007"/>
    <w:rsid w:val="00F514C9"/>
    <w:rsid w:val="00F515B2"/>
    <w:rsid w:val="00F518C5"/>
    <w:rsid w:val="00F52947"/>
    <w:rsid w:val="00F52C81"/>
    <w:rsid w:val="00F52FF8"/>
    <w:rsid w:val="00F5339F"/>
    <w:rsid w:val="00F53EC5"/>
    <w:rsid w:val="00F53F3E"/>
    <w:rsid w:val="00F53F4C"/>
    <w:rsid w:val="00F540E0"/>
    <w:rsid w:val="00F54669"/>
    <w:rsid w:val="00F54712"/>
    <w:rsid w:val="00F55052"/>
    <w:rsid w:val="00F551BF"/>
    <w:rsid w:val="00F5565A"/>
    <w:rsid w:val="00F55C07"/>
    <w:rsid w:val="00F55E68"/>
    <w:rsid w:val="00F56092"/>
    <w:rsid w:val="00F564A3"/>
    <w:rsid w:val="00F572D5"/>
    <w:rsid w:val="00F611FD"/>
    <w:rsid w:val="00F6139D"/>
    <w:rsid w:val="00F6161F"/>
    <w:rsid w:val="00F61721"/>
    <w:rsid w:val="00F61A67"/>
    <w:rsid w:val="00F61B5A"/>
    <w:rsid w:val="00F61D6E"/>
    <w:rsid w:val="00F620A3"/>
    <w:rsid w:val="00F62D7E"/>
    <w:rsid w:val="00F635A3"/>
    <w:rsid w:val="00F639DC"/>
    <w:rsid w:val="00F63A2E"/>
    <w:rsid w:val="00F63B47"/>
    <w:rsid w:val="00F63E10"/>
    <w:rsid w:val="00F64073"/>
    <w:rsid w:val="00F64AC0"/>
    <w:rsid w:val="00F64B9A"/>
    <w:rsid w:val="00F65073"/>
    <w:rsid w:val="00F6527D"/>
    <w:rsid w:val="00F654FE"/>
    <w:rsid w:val="00F6588D"/>
    <w:rsid w:val="00F65C82"/>
    <w:rsid w:val="00F65D9E"/>
    <w:rsid w:val="00F661B9"/>
    <w:rsid w:val="00F66415"/>
    <w:rsid w:val="00F671EC"/>
    <w:rsid w:val="00F67646"/>
    <w:rsid w:val="00F67A35"/>
    <w:rsid w:val="00F67DEE"/>
    <w:rsid w:val="00F70252"/>
    <w:rsid w:val="00F7049A"/>
    <w:rsid w:val="00F704DF"/>
    <w:rsid w:val="00F7086D"/>
    <w:rsid w:val="00F709C7"/>
    <w:rsid w:val="00F70B8F"/>
    <w:rsid w:val="00F711C4"/>
    <w:rsid w:val="00F7173A"/>
    <w:rsid w:val="00F71DBA"/>
    <w:rsid w:val="00F72599"/>
    <w:rsid w:val="00F726D5"/>
    <w:rsid w:val="00F72860"/>
    <w:rsid w:val="00F728A6"/>
    <w:rsid w:val="00F72E55"/>
    <w:rsid w:val="00F73045"/>
    <w:rsid w:val="00F7308D"/>
    <w:rsid w:val="00F73738"/>
    <w:rsid w:val="00F73948"/>
    <w:rsid w:val="00F73A24"/>
    <w:rsid w:val="00F73BC2"/>
    <w:rsid w:val="00F73ECC"/>
    <w:rsid w:val="00F74062"/>
    <w:rsid w:val="00F741AD"/>
    <w:rsid w:val="00F744D0"/>
    <w:rsid w:val="00F74788"/>
    <w:rsid w:val="00F748C0"/>
    <w:rsid w:val="00F74FF4"/>
    <w:rsid w:val="00F75D9D"/>
    <w:rsid w:val="00F76266"/>
    <w:rsid w:val="00F763DF"/>
    <w:rsid w:val="00F7656C"/>
    <w:rsid w:val="00F76643"/>
    <w:rsid w:val="00F773F7"/>
    <w:rsid w:val="00F778D1"/>
    <w:rsid w:val="00F7796A"/>
    <w:rsid w:val="00F77CC7"/>
    <w:rsid w:val="00F80466"/>
    <w:rsid w:val="00F80F67"/>
    <w:rsid w:val="00F81297"/>
    <w:rsid w:val="00F8134F"/>
    <w:rsid w:val="00F81449"/>
    <w:rsid w:val="00F81F60"/>
    <w:rsid w:val="00F8249E"/>
    <w:rsid w:val="00F826FF"/>
    <w:rsid w:val="00F82D34"/>
    <w:rsid w:val="00F82ED0"/>
    <w:rsid w:val="00F832FB"/>
    <w:rsid w:val="00F83647"/>
    <w:rsid w:val="00F839C8"/>
    <w:rsid w:val="00F83CFF"/>
    <w:rsid w:val="00F85824"/>
    <w:rsid w:val="00F85FA6"/>
    <w:rsid w:val="00F862A2"/>
    <w:rsid w:val="00F867CA"/>
    <w:rsid w:val="00F87186"/>
    <w:rsid w:val="00F87338"/>
    <w:rsid w:val="00F87613"/>
    <w:rsid w:val="00F87CD1"/>
    <w:rsid w:val="00F87D04"/>
    <w:rsid w:val="00F90268"/>
    <w:rsid w:val="00F9040B"/>
    <w:rsid w:val="00F90620"/>
    <w:rsid w:val="00F9098C"/>
    <w:rsid w:val="00F90BB5"/>
    <w:rsid w:val="00F90EAD"/>
    <w:rsid w:val="00F91CEF"/>
    <w:rsid w:val="00F91CF6"/>
    <w:rsid w:val="00F92123"/>
    <w:rsid w:val="00F92295"/>
    <w:rsid w:val="00F92958"/>
    <w:rsid w:val="00F9376A"/>
    <w:rsid w:val="00F93AAF"/>
    <w:rsid w:val="00F93F4A"/>
    <w:rsid w:val="00F9402F"/>
    <w:rsid w:val="00F943E2"/>
    <w:rsid w:val="00F94472"/>
    <w:rsid w:val="00F94697"/>
    <w:rsid w:val="00F94C8E"/>
    <w:rsid w:val="00F94F65"/>
    <w:rsid w:val="00F94F93"/>
    <w:rsid w:val="00F950D1"/>
    <w:rsid w:val="00F9532D"/>
    <w:rsid w:val="00F958D0"/>
    <w:rsid w:val="00F9629A"/>
    <w:rsid w:val="00F963B6"/>
    <w:rsid w:val="00F963BB"/>
    <w:rsid w:val="00F96DDA"/>
    <w:rsid w:val="00F96EAA"/>
    <w:rsid w:val="00F97268"/>
    <w:rsid w:val="00F97463"/>
    <w:rsid w:val="00F977CE"/>
    <w:rsid w:val="00F97C4C"/>
    <w:rsid w:val="00FA149F"/>
    <w:rsid w:val="00FA14CA"/>
    <w:rsid w:val="00FA19A9"/>
    <w:rsid w:val="00FA2CE6"/>
    <w:rsid w:val="00FA2D92"/>
    <w:rsid w:val="00FA2FCD"/>
    <w:rsid w:val="00FA426A"/>
    <w:rsid w:val="00FA458B"/>
    <w:rsid w:val="00FA493F"/>
    <w:rsid w:val="00FA4EFA"/>
    <w:rsid w:val="00FA504E"/>
    <w:rsid w:val="00FA5804"/>
    <w:rsid w:val="00FA5B04"/>
    <w:rsid w:val="00FA6034"/>
    <w:rsid w:val="00FA630B"/>
    <w:rsid w:val="00FA66D5"/>
    <w:rsid w:val="00FA674B"/>
    <w:rsid w:val="00FA6AF5"/>
    <w:rsid w:val="00FA6BB8"/>
    <w:rsid w:val="00FA720C"/>
    <w:rsid w:val="00FA7A1B"/>
    <w:rsid w:val="00FA7BE4"/>
    <w:rsid w:val="00FB0002"/>
    <w:rsid w:val="00FB006C"/>
    <w:rsid w:val="00FB0561"/>
    <w:rsid w:val="00FB0626"/>
    <w:rsid w:val="00FB0798"/>
    <w:rsid w:val="00FB0C0D"/>
    <w:rsid w:val="00FB121C"/>
    <w:rsid w:val="00FB1234"/>
    <w:rsid w:val="00FB1272"/>
    <w:rsid w:val="00FB136E"/>
    <w:rsid w:val="00FB163A"/>
    <w:rsid w:val="00FB18ED"/>
    <w:rsid w:val="00FB1D80"/>
    <w:rsid w:val="00FB2472"/>
    <w:rsid w:val="00FB2BB4"/>
    <w:rsid w:val="00FB308D"/>
    <w:rsid w:val="00FB3B34"/>
    <w:rsid w:val="00FB3B54"/>
    <w:rsid w:val="00FB3E2B"/>
    <w:rsid w:val="00FB3E95"/>
    <w:rsid w:val="00FB4559"/>
    <w:rsid w:val="00FB4B41"/>
    <w:rsid w:val="00FB4F57"/>
    <w:rsid w:val="00FB50BA"/>
    <w:rsid w:val="00FB50FA"/>
    <w:rsid w:val="00FB514F"/>
    <w:rsid w:val="00FB53BC"/>
    <w:rsid w:val="00FB600A"/>
    <w:rsid w:val="00FB60B5"/>
    <w:rsid w:val="00FB6A27"/>
    <w:rsid w:val="00FB6CBC"/>
    <w:rsid w:val="00FB6E21"/>
    <w:rsid w:val="00FB6EE6"/>
    <w:rsid w:val="00FB7BC3"/>
    <w:rsid w:val="00FB7BF1"/>
    <w:rsid w:val="00FB7C78"/>
    <w:rsid w:val="00FC0679"/>
    <w:rsid w:val="00FC07F9"/>
    <w:rsid w:val="00FC0E5D"/>
    <w:rsid w:val="00FC0FE9"/>
    <w:rsid w:val="00FC1604"/>
    <w:rsid w:val="00FC1F82"/>
    <w:rsid w:val="00FC31CE"/>
    <w:rsid w:val="00FC3292"/>
    <w:rsid w:val="00FC330A"/>
    <w:rsid w:val="00FC34BB"/>
    <w:rsid w:val="00FC362A"/>
    <w:rsid w:val="00FC3932"/>
    <w:rsid w:val="00FC3A25"/>
    <w:rsid w:val="00FC3D36"/>
    <w:rsid w:val="00FC3E06"/>
    <w:rsid w:val="00FC46F8"/>
    <w:rsid w:val="00FC494D"/>
    <w:rsid w:val="00FC4BF6"/>
    <w:rsid w:val="00FC5173"/>
    <w:rsid w:val="00FC5BA6"/>
    <w:rsid w:val="00FC6868"/>
    <w:rsid w:val="00FC6B16"/>
    <w:rsid w:val="00FC735F"/>
    <w:rsid w:val="00FC7510"/>
    <w:rsid w:val="00FC76A2"/>
    <w:rsid w:val="00FC7993"/>
    <w:rsid w:val="00FC7BCA"/>
    <w:rsid w:val="00FD02C2"/>
    <w:rsid w:val="00FD08D3"/>
    <w:rsid w:val="00FD0CC9"/>
    <w:rsid w:val="00FD1126"/>
    <w:rsid w:val="00FD1234"/>
    <w:rsid w:val="00FD17F7"/>
    <w:rsid w:val="00FD18FE"/>
    <w:rsid w:val="00FD1926"/>
    <w:rsid w:val="00FD1A58"/>
    <w:rsid w:val="00FD1C10"/>
    <w:rsid w:val="00FD1C79"/>
    <w:rsid w:val="00FD216A"/>
    <w:rsid w:val="00FD29A3"/>
    <w:rsid w:val="00FD31EA"/>
    <w:rsid w:val="00FD33CC"/>
    <w:rsid w:val="00FD3742"/>
    <w:rsid w:val="00FD4134"/>
    <w:rsid w:val="00FD4338"/>
    <w:rsid w:val="00FD450A"/>
    <w:rsid w:val="00FD4CE9"/>
    <w:rsid w:val="00FD4D3F"/>
    <w:rsid w:val="00FD5239"/>
    <w:rsid w:val="00FD542D"/>
    <w:rsid w:val="00FD5497"/>
    <w:rsid w:val="00FD594C"/>
    <w:rsid w:val="00FD5FC1"/>
    <w:rsid w:val="00FD640B"/>
    <w:rsid w:val="00FD6AB0"/>
    <w:rsid w:val="00FD6EED"/>
    <w:rsid w:val="00FD6F2E"/>
    <w:rsid w:val="00FD73F0"/>
    <w:rsid w:val="00FD76E7"/>
    <w:rsid w:val="00FD76F7"/>
    <w:rsid w:val="00FD79BF"/>
    <w:rsid w:val="00FE0440"/>
    <w:rsid w:val="00FE053E"/>
    <w:rsid w:val="00FE0C3B"/>
    <w:rsid w:val="00FE0F92"/>
    <w:rsid w:val="00FE19D9"/>
    <w:rsid w:val="00FE19DE"/>
    <w:rsid w:val="00FE225E"/>
    <w:rsid w:val="00FE2D59"/>
    <w:rsid w:val="00FE2D5A"/>
    <w:rsid w:val="00FE3479"/>
    <w:rsid w:val="00FE34CF"/>
    <w:rsid w:val="00FE3624"/>
    <w:rsid w:val="00FE3B41"/>
    <w:rsid w:val="00FE3EEA"/>
    <w:rsid w:val="00FE42DD"/>
    <w:rsid w:val="00FE4F51"/>
    <w:rsid w:val="00FE5138"/>
    <w:rsid w:val="00FE567A"/>
    <w:rsid w:val="00FE5E12"/>
    <w:rsid w:val="00FE631D"/>
    <w:rsid w:val="00FE642A"/>
    <w:rsid w:val="00FE6BB3"/>
    <w:rsid w:val="00FE6F3C"/>
    <w:rsid w:val="00FE735B"/>
    <w:rsid w:val="00FE738C"/>
    <w:rsid w:val="00FE7949"/>
    <w:rsid w:val="00FE7F66"/>
    <w:rsid w:val="00FF08E4"/>
    <w:rsid w:val="00FF0E82"/>
    <w:rsid w:val="00FF1038"/>
    <w:rsid w:val="00FF189B"/>
    <w:rsid w:val="00FF1B17"/>
    <w:rsid w:val="00FF1F90"/>
    <w:rsid w:val="00FF1FD6"/>
    <w:rsid w:val="00FF2010"/>
    <w:rsid w:val="00FF22C7"/>
    <w:rsid w:val="00FF234E"/>
    <w:rsid w:val="00FF2504"/>
    <w:rsid w:val="00FF2763"/>
    <w:rsid w:val="00FF2CFE"/>
    <w:rsid w:val="00FF2FBA"/>
    <w:rsid w:val="00FF3AF6"/>
    <w:rsid w:val="00FF407E"/>
    <w:rsid w:val="00FF44C7"/>
    <w:rsid w:val="00FF4643"/>
    <w:rsid w:val="00FF4B67"/>
    <w:rsid w:val="00FF4F93"/>
    <w:rsid w:val="00FF588B"/>
    <w:rsid w:val="00FF5B1D"/>
    <w:rsid w:val="00FF5BA4"/>
    <w:rsid w:val="00FF5C3E"/>
    <w:rsid w:val="00FF5CAF"/>
    <w:rsid w:val="00FF5D46"/>
    <w:rsid w:val="00FF6323"/>
    <w:rsid w:val="00FF63AA"/>
    <w:rsid w:val="00FF64D1"/>
    <w:rsid w:val="00FF656E"/>
    <w:rsid w:val="00FF714F"/>
    <w:rsid w:val="00FF7153"/>
    <w:rsid w:val="00FF716C"/>
    <w:rsid w:val="00FF7274"/>
    <w:rsid w:val="00FF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A0B9F"/>
  <w15:chartTrackingRefBased/>
  <w15:docId w15:val="{09BB55C1-E5C3-4B3D-847C-34030142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6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157A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 w:cs="Tahoma"/>
      <w:kern w:val="28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"/>
    <w:basedOn w:val="Normalny"/>
    <w:next w:val="Normalny"/>
    <w:link w:val="Nagwek1Znak"/>
    <w:uiPriority w:val="9"/>
    <w:qFormat/>
    <w:rsid w:val="006611B1"/>
    <w:pPr>
      <w:keepNext/>
      <w:widowControl/>
      <w:jc w:val="center"/>
      <w:outlineLvl w:val="0"/>
    </w:pPr>
    <w:rPr>
      <w:rFonts w:ascii="Times New Roman" w:hAnsi="Times New Roman" w:cs="Times New Roman"/>
      <w:b/>
      <w:kern w:val="0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"/>
    <w:basedOn w:val="Normalny"/>
    <w:next w:val="Normalny"/>
    <w:link w:val="Nagwek2Znak"/>
    <w:uiPriority w:val="99"/>
    <w:qFormat/>
    <w:rsid w:val="006611B1"/>
    <w:pPr>
      <w:keepNext/>
      <w:spacing w:before="240" w:after="60"/>
      <w:outlineLvl w:val="1"/>
    </w:pPr>
    <w:rPr>
      <w:rFonts w:ascii="Arial" w:hAnsi="Arial" w:cs="Times New Roman"/>
      <w:b/>
      <w:bCs/>
      <w:i/>
      <w:iCs/>
      <w:kern w:val="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B1599"/>
    <w:pPr>
      <w:keepNext/>
      <w:ind w:right="708"/>
      <w:outlineLvl w:val="2"/>
    </w:pPr>
    <w:rPr>
      <w:rFonts w:ascii="Arial" w:hAnsi="Arial" w:cs="Times New Roman"/>
      <w:b/>
      <w:bCs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611B1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611B1"/>
    <w:pPr>
      <w:keepNext/>
      <w:widowControl/>
      <w:jc w:val="both"/>
      <w:outlineLvl w:val="4"/>
    </w:pPr>
    <w:rPr>
      <w:rFonts w:ascii="Arial" w:hAnsi="Arial" w:cs="Times New Roman"/>
      <w:b/>
      <w:bCs/>
      <w:u w:val="single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611B1"/>
    <w:pPr>
      <w:spacing w:before="240" w:after="60"/>
      <w:outlineLvl w:val="5"/>
    </w:pPr>
    <w:rPr>
      <w:rFonts w:ascii="Calibri" w:hAnsi="Calibri" w:cs="Times New Roman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611B1"/>
    <w:pPr>
      <w:spacing w:before="240" w:after="60"/>
      <w:outlineLvl w:val="6"/>
    </w:pPr>
    <w:rPr>
      <w:rFonts w:ascii="Calibri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611B1"/>
    <w:pPr>
      <w:spacing w:before="240" w:after="60"/>
      <w:outlineLvl w:val="7"/>
    </w:pPr>
    <w:rPr>
      <w:rFonts w:ascii="Calibri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611B1"/>
    <w:pPr>
      <w:spacing w:before="240" w:after="60"/>
      <w:outlineLvl w:val="8"/>
    </w:pPr>
    <w:rPr>
      <w:rFonts w:ascii="Cambria" w:hAnsi="Cambria" w:cs="Times New Roman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atasheet title Znak,1 Znak,h1 Znak,level 1 Znak,Level 1 Head Znak,H1 Znak,Heading AJS Znak,Section Heading Znak,Kapitel Znak,Arial 14 Fett Znak,Arial 14 Fett1 Znak,Arial 14 Fett2 Znak,Arial 16 Fett Znak,Header 1 Znak,Head 1 Znak"/>
    <w:link w:val="Nagwek1"/>
    <w:uiPriority w:val="9"/>
    <w:rsid w:val="006611B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aliases w:val="2 Znak,Header 2 Znak,H2 Znak,UNDERRUBRIK 1-2 Znak,Level 2 Znak,Reset numbering Znak,Abschnitt Znak,Arial 12 Fett Kursiv Znak,2 headline Znak,h Znak,H21 Znak,H22 Znak,HD2 Znak,PIM2 Znak,wally's numerowanie 1 Znak"/>
    <w:link w:val="Nagwek2"/>
    <w:uiPriority w:val="99"/>
    <w:rsid w:val="006611B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link w:val="Nagwek4"/>
    <w:uiPriority w:val="99"/>
    <w:rsid w:val="006611B1"/>
    <w:rPr>
      <w:rFonts w:ascii="Times New Roman" w:eastAsia="Times New Roman" w:hAnsi="Times New Roman" w:cs="Times New Roman"/>
      <w:b/>
      <w:bCs/>
      <w:kern w:val="28"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rsid w:val="006611B1"/>
    <w:rPr>
      <w:rFonts w:ascii="Arial" w:eastAsia="Times New Roman" w:hAnsi="Arial" w:cs="Arial"/>
      <w:b/>
      <w:bCs/>
      <w:kern w:val="28"/>
      <w:sz w:val="20"/>
      <w:szCs w:val="20"/>
      <w:u w:val="single"/>
      <w:lang w:eastAsia="pl-PL"/>
    </w:rPr>
  </w:style>
  <w:style w:type="character" w:customStyle="1" w:styleId="Nagwek6Znak">
    <w:name w:val="Nagłówek 6 Znak"/>
    <w:link w:val="Nagwek6"/>
    <w:uiPriority w:val="99"/>
    <w:rsid w:val="006611B1"/>
    <w:rPr>
      <w:rFonts w:ascii="Calibri" w:eastAsia="Times New Roman" w:hAnsi="Calibri" w:cs="Times New Roman"/>
      <w:b/>
      <w:bCs/>
      <w:kern w:val="28"/>
      <w:lang w:eastAsia="pl-PL"/>
    </w:rPr>
  </w:style>
  <w:style w:type="character" w:customStyle="1" w:styleId="Nagwek7Znak">
    <w:name w:val="Nagłówek 7 Znak"/>
    <w:link w:val="Nagwek7"/>
    <w:uiPriority w:val="99"/>
    <w:rsid w:val="006611B1"/>
    <w:rPr>
      <w:rFonts w:ascii="Calibri" w:eastAsia="Times New Roman" w:hAnsi="Calibri" w:cs="Times New Roman"/>
      <w:kern w:val="28"/>
      <w:sz w:val="24"/>
      <w:szCs w:val="24"/>
      <w:lang w:eastAsia="pl-PL"/>
    </w:rPr>
  </w:style>
  <w:style w:type="character" w:customStyle="1" w:styleId="Nagwek8Znak">
    <w:name w:val="Nagłówek 8 Znak"/>
    <w:link w:val="Nagwek8"/>
    <w:uiPriority w:val="99"/>
    <w:rsid w:val="006611B1"/>
    <w:rPr>
      <w:rFonts w:ascii="Calibri" w:eastAsia="Times New Roman" w:hAnsi="Calibri" w:cs="Times New Roman"/>
      <w:i/>
      <w:iCs/>
      <w:kern w:val="28"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rsid w:val="006611B1"/>
    <w:rPr>
      <w:rFonts w:ascii="Cambria" w:eastAsia="Times New Roman" w:hAnsi="Cambria" w:cs="Times New Roman"/>
      <w:kern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611B1"/>
    <w:pPr>
      <w:widowControl/>
      <w:ind w:left="567" w:hanging="283"/>
      <w:jc w:val="both"/>
    </w:pPr>
    <w:rPr>
      <w:rFonts w:ascii="Arial" w:hAnsi="Arial" w:cs="Times New Roman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6611B1"/>
    <w:rPr>
      <w:rFonts w:ascii="Arial" w:eastAsia="Times New Roman" w:hAnsi="Arial" w:cs="Arial"/>
      <w:kern w:val="28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611B1"/>
    <w:pPr>
      <w:widowControl/>
      <w:overflowPunct/>
      <w:spacing w:after="120"/>
      <w:ind w:left="283"/>
      <w:textAlignment w:val="auto"/>
    </w:pPr>
    <w:rPr>
      <w:rFonts w:ascii="Arial" w:hAnsi="Arial" w:cs="Times New Roman"/>
      <w:kern w:val="0"/>
      <w:lang w:val="en-GB"/>
    </w:rPr>
  </w:style>
  <w:style w:type="character" w:customStyle="1" w:styleId="TekstpodstawowywcityZnak">
    <w:name w:val="Tekst podstawowy wcięty Znak"/>
    <w:link w:val="Tekstpodstawowywcity"/>
    <w:uiPriority w:val="99"/>
    <w:rsid w:val="006611B1"/>
    <w:rPr>
      <w:rFonts w:ascii="Arial" w:eastAsia="Times New Roman" w:hAnsi="Arial" w:cs="Arial"/>
      <w:sz w:val="20"/>
      <w:szCs w:val="20"/>
      <w:lang w:val="en-GB" w:eastAsia="pl-PL"/>
    </w:rPr>
  </w:style>
  <w:style w:type="paragraph" w:styleId="Tekstpodstawowy3">
    <w:name w:val="Body Text 3"/>
    <w:basedOn w:val="Normalny"/>
    <w:link w:val="Tekstpodstawowy3Znak"/>
    <w:uiPriority w:val="99"/>
    <w:rsid w:val="006611B1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6611B1"/>
    <w:rPr>
      <w:rFonts w:ascii="Tahoma" w:eastAsia="Times New Roman" w:hAnsi="Tahoma" w:cs="Tahoma"/>
      <w:kern w:val="28"/>
      <w:sz w:val="16"/>
      <w:szCs w:val="16"/>
      <w:lang w:eastAsia="pl-PL"/>
    </w:rPr>
  </w:style>
  <w:style w:type="paragraph" w:styleId="Listanumerowana">
    <w:name w:val="List Number"/>
    <w:basedOn w:val="Normalny"/>
    <w:link w:val="ListanumerowanaZnak"/>
    <w:uiPriority w:val="99"/>
    <w:rsid w:val="006611B1"/>
    <w:pPr>
      <w:spacing w:before="60"/>
      <w:jc w:val="both"/>
    </w:pPr>
    <w:rPr>
      <w:rFonts w:ascii="Arial" w:hAnsi="Arial" w:cs="Times New Roman"/>
      <w:kern w:val="0"/>
      <w:sz w:val="23"/>
      <w:szCs w:val="23"/>
      <w:lang w:val="x-none"/>
    </w:rPr>
  </w:style>
  <w:style w:type="paragraph" w:customStyle="1" w:styleId="ProPublico">
    <w:name w:val="ProPublico"/>
    <w:uiPriority w:val="99"/>
    <w:rsid w:val="006611B1"/>
    <w:pPr>
      <w:widowControl w:val="0"/>
      <w:overflowPunct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6611B1"/>
    <w:pPr>
      <w:widowControl/>
      <w:ind w:left="426" w:hanging="284"/>
      <w:jc w:val="both"/>
    </w:pPr>
    <w:rPr>
      <w:rFonts w:ascii="Arial" w:hAnsi="Arial" w:cs="Times New Roman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6611B1"/>
    <w:rPr>
      <w:rFonts w:ascii="Arial" w:eastAsia="Times New Roman" w:hAnsi="Arial" w:cs="Arial"/>
      <w:kern w:val="28"/>
      <w:sz w:val="20"/>
      <w:szCs w:val="20"/>
      <w:lang w:eastAsia="pl-PL"/>
    </w:rPr>
  </w:style>
  <w:style w:type="paragraph" w:styleId="Tekstblokowy">
    <w:name w:val="Block Text"/>
    <w:basedOn w:val="Normalny"/>
    <w:uiPriority w:val="99"/>
    <w:rsid w:val="006611B1"/>
    <w:pPr>
      <w:widowControl/>
      <w:tabs>
        <w:tab w:val="left" w:pos="0"/>
      </w:tabs>
      <w:ind w:left="567" w:right="-3" w:hanging="283"/>
      <w:jc w:val="both"/>
    </w:pPr>
    <w:rPr>
      <w:rFonts w:ascii="Arial" w:hAnsi="Arial" w:cs="Arial"/>
    </w:rPr>
  </w:style>
  <w:style w:type="character" w:styleId="Hipercze">
    <w:name w:val="Hyperlink"/>
    <w:uiPriority w:val="99"/>
    <w:rsid w:val="006611B1"/>
    <w:rPr>
      <w:color w:val="0000FF"/>
      <w:u w:val="single"/>
    </w:rPr>
  </w:style>
  <w:style w:type="character" w:customStyle="1" w:styleId="ListanumerowanaZnak">
    <w:name w:val="Lista numerowana Znak"/>
    <w:link w:val="Listanumerowana"/>
    <w:rsid w:val="006611B1"/>
    <w:rPr>
      <w:rFonts w:ascii="Arial" w:eastAsia="Times New Roman" w:hAnsi="Arial" w:cs="Arial"/>
      <w:sz w:val="23"/>
      <w:szCs w:val="23"/>
      <w:lang w:eastAsia="pl-PL"/>
    </w:rPr>
  </w:style>
  <w:style w:type="paragraph" w:styleId="Nagwek">
    <w:name w:val="header"/>
    <w:basedOn w:val="Normalny"/>
    <w:link w:val="NagwekZnak"/>
    <w:uiPriority w:val="99"/>
    <w:rsid w:val="006611B1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6611B1"/>
    <w:rPr>
      <w:rFonts w:ascii="Tahoma" w:eastAsia="Times New Roman" w:hAnsi="Tahoma" w:cs="Tahoma"/>
      <w:kern w:val="28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611B1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6611B1"/>
    <w:rPr>
      <w:rFonts w:ascii="Tahoma" w:eastAsia="Times New Roman" w:hAnsi="Tahoma" w:cs="Tahoma"/>
      <w:kern w:val="28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611B1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link w:val="Tekstpodstawowy2"/>
    <w:uiPriority w:val="99"/>
    <w:rsid w:val="006611B1"/>
    <w:rPr>
      <w:rFonts w:ascii="Tahoma" w:eastAsia="Times New Roman" w:hAnsi="Tahoma" w:cs="Tahoma"/>
      <w:kern w:val="28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611B1"/>
    <w:pPr>
      <w:spacing w:after="120"/>
    </w:pPr>
    <w:rPr>
      <w:rFonts w:ascii="Times New Roman" w:hAnsi="Times New Roman" w:cs="Times New Roman"/>
      <w:kern w:val="0"/>
      <w:sz w:val="24"/>
      <w:lang w:val="x-none"/>
    </w:rPr>
  </w:style>
  <w:style w:type="character" w:customStyle="1" w:styleId="TekstpodstawowyZnak">
    <w:name w:val="Tekst podstawowy Znak"/>
    <w:link w:val="Tekstpodstawowy"/>
    <w:rsid w:val="006611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">
    <w:name w:val="Styl"/>
    <w:uiPriority w:val="99"/>
    <w:rsid w:val="006611B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customStyle="1" w:styleId="Standardowy0">
    <w:name w:val="Standardowy.+"/>
    <w:uiPriority w:val="99"/>
    <w:rsid w:val="006611B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St4-punkt">
    <w:name w:val="St4-punkt"/>
    <w:uiPriority w:val="99"/>
    <w:rsid w:val="006611B1"/>
    <w:pPr>
      <w:widowControl w:val="0"/>
      <w:overflowPunct w:val="0"/>
      <w:autoSpaceDE w:val="0"/>
      <w:autoSpaceDN w:val="0"/>
      <w:adjustRightInd w:val="0"/>
      <w:ind w:left="680" w:hanging="34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Tekstpodstawowy21">
    <w:name w:val="Tekst podstawowy 21"/>
    <w:basedOn w:val="Normalny"/>
    <w:rsid w:val="006611B1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1">
    <w:name w:val="Tekst podstawowy 31"/>
    <w:basedOn w:val="Normalny"/>
    <w:rsid w:val="006611B1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styleId="Tekstdymka">
    <w:name w:val="Balloon Text"/>
    <w:basedOn w:val="Normalny"/>
    <w:link w:val="TekstdymkaZnak"/>
    <w:uiPriority w:val="99"/>
    <w:rsid w:val="006611B1"/>
    <w:rPr>
      <w:rFonts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rsid w:val="006611B1"/>
    <w:rPr>
      <w:rFonts w:ascii="Tahoma" w:eastAsia="Times New Roman" w:hAnsi="Tahoma" w:cs="Tahoma"/>
      <w:kern w:val="28"/>
      <w:sz w:val="16"/>
      <w:szCs w:val="16"/>
      <w:lang w:eastAsia="pl-PL"/>
    </w:rPr>
  </w:style>
  <w:style w:type="paragraph" w:customStyle="1" w:styleId="Default">
    <w:name w:val="Default"/>
    <w:qFormat/>
    <w:rsid w:val="006611B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6611B1"/>
    <w:rPr>
      <w:rFonts w:cs="Times New Roman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6611B1"/>
    <w:rPr>
      <w:rFonts w:ascii="Tahoma" w:eastAsia="Times New Roman" w:hAnsi="Tahoma" w:cs="Tahoma"/>
      <w:kern w:val="28"/>
      <w:sz w:val="20"/>
      <w:szCs w:val="20"/>
      <w:lang w:eastAsia="pl-PL"/>
    </w:rPr>
  </w:style>
  <w:style w:type="character" w:styleId="Odwoanieprzypisukocowego">
    <w:name w:val="endnote reference"/>
    <w:rsid w:val="006611B1"/>
    <w:rPr>
      <w:vertAlign w:val="superscript"/>
    </w:rPr>
  </w:style>
  <w:style w:type="paragraph" w:customStyle="1" w:styleId="Punktnumerowany">
    <w:name w:val="Punkt numerowany"/>
    <w:basedOn w:val="Normalny"/>
    <w:rsid w:val="006611B1"/>
    <w:pPr>
      <w:widowControl/>
      <w:numPr>
        <w:numId w:val="3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paragraph" w:customStyle="1" w:styleId="Tytul12">
    <w:name w:val="Tytul12"/>
    <w:basedOn w:val="Podtytu"/>
    <w:rsid w:val="006611B1"/>
    <w:pPr>
      <w:widowControl/>
      <w:overflowPunct/>
      <w:autoSpaceDE/>
      <w:autoSpaceDN/>
      <w:adjustRightInd/>
      <w:spacing w:before="240" w:after="0"/>
      <w:textAlignment w:val="auto"/>
      <w:outlineLvl w:val="9"/>
    </w:pPr>
    <w:rPr>
      <w:rFonts w:ascii="Times New Roman" w:hAnsi="Times New Roman"/>
      <w:b/>
      <w:kern w:val="0"/>
      <w:szCs w:val="20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6611B1"/>
    <w:pPr>
      <w:spacing w:after="60"/>
      <w:jc w:val="center"/>
      <w:outlineLvl w:val="1"/>
    </w:pPr>
    <w:rPr>
      <w:rFonts w:ascii="Cambria" w:hAnsi="Cambria" w:cs="Times New Roman"/>
      <w:sz w:val="24"/>
      <w:szCs w:val="24"/>
      <w:lang w:val="x-none"/>
    </w:rPr>
  </w:style>
  <w:style w:type="character" w:customStyle="1" w:styleId="PodtytuZnak">
    <w:name w:val="Podtytuł Znak"/>
    <w:link w:val="Podtytu"/>
    <w:uiPriority w:val="99"/>
    <w:rsid w:val="006611B1"/>
    <w:rPr>
      <w:rFonts w:ascii="Cambria" w:eastAsia="Times New Roman" w:hAnsi="Cambria" w:cs="Times New Roman"/>
      <w:kern w:val="28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611B1"/>
    <w:pPr>
      <w:widowControl/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kern w:val="0"/>
      <w:sz w:val="24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6611B1"/>
    <w:rPr>
      <w:rFonts w:ascii="Times New Roman" w:eastAsia="Times New Roman" w:hAnsi="Times New Roman" w:cs="Times New Roman"/>
      <w:sz w:val="24"/>
      <w:szCs w:val="20"/>
    </w:rPr>
  </w:style>
  <w:style w:type="paragraph" w:customStyle="1" w:styleId="ksika">
    <w:name w:val="książka"/>
    <w:basedOn w:val="Normalny"/>
    <w:rsid w:val="006611B1"/>
    <w:pPr>
      <w:widowControl/>
      <w:overflowPunct/>
      <w:autoSpaceDE/>
      <w:autoSpaceDN/>
      <w:adjustRightInd/>
      <w:jc w:val="center"/>
      <w:textAlignment w:val="auto"/>
    </w:pPr>
    <w:rPr>
      <w:rFonts w:ascii="Arial" w:hAnsi="Arial" w:cs="Times New Roman"/>
      <w:spacing w:val="-20"/>
      <w:kern w:val="0"/>
    </w:rPr>
  </w:style>
  <w:style w:type="paragraph" w:styleId="Akapitzlist">
    <w:name w:val="List Paragraph"/>
    <w:aliases w:val="CW_Lista,Wypunktowanie,L1,Numerowanie,Akapit z listą BS,Bulleted list,Akapit z listą5,Akapit normalny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6611B1"/>
    <w:pPr>
      <w:widowControl/>
      <w:overflowPunct/>
      <w:autoSpaceDE/>
      <w:autoSpaceDN/>
      <w:adjustRightInd/>
      <w:ind w:left="720"/>
      <w:textAlignment w:val="auto"/>
    </w:pPr>
    <w:rPr>
      <w:rFonts w:ascii="Times New Roman" w:hAnsi="Times New Roman" w:cs="Times New Roman"/>
      <w:kern w:val="0"/>
      <w:sz w:val="24"/>
      <w:szCs w:val="24"/>
      <w:lang w:val="x-none" w:eastAsia="x-none"/>
    </w:rPr>
  </w:style>
  <w:style w:type="paragraph" w:customStyle="1" w:styleId="Rysunek">
    <w:name w:val="Rysunek"/>
    <w:basedOn w:val="Normalny"/>
    <w:rsid w:val="006611B1"/>
    <w:pPr>
      <w:widowControl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hAnsi="Times New Roman" w:cs="Times New Roman"/>
      <w:noProof/>
      <w:kern w:val="0"/>
      <w:sz w:val="24"/>
    </w:rPr>
  </w:style>
  <w:style w:type="paragraph" w:customStyle="1" w:styleId="Podpunktnumerowany">
    <w:name w:val="Podpunkt numerowany"/>
    <w:basedOn w:val="Normalny"/>
    <w:autoRedefine/>
    <w:uiPriority w:val="99"/>
    <w:rsid w:val="006611B1"/>
    <w:pPr>
      <w:widowControl/>
      <w:numPr>
        <w:numId w:val="4"/>
      </w:numPr>
      <w:overflowPunct/>
      <w:autoSpaceDE/>
      <w:autoSpaceDN/>
      <w:adjustRightInd/>
      <w:spacing w:after="120"/>
      <w:ind w:left="714" w:hanging="357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paragraph" w:styleId="Tytu">
    <w:name w:val="Title"/>
    <w:basedOn w:val="Normalny"/>
    <w:link w:val="TytuZnak"/>
    <w:uiPriority w:val="99"/>
    <w:qFormat/>
    <w:rsid w:val="006611B1"/>
    <w:pPr>
      <w:widowControl/>
      <w:overflowPunct/>
      <w:autoSpaceDE/>
      <w:autoSpaceDN/>
      <w:adjustRightInd/>
      <w:jc w:val="center"/>
      <w:textAlignment w:val="auto"/>
    </w:pPr>
    <w:rPr>
      <w:rFonts w:ascii="Arial" w:hAnsi="Arial" w:cs="Times New Roman"/>
      <w:b/>
      <w:kern w:val="0"/>
      <w:sz w:val="24"/>
      <w:lang w:val="x-none"/>
    </w:rPr>
  </w:style>
  <w:style w:type="character" w:customStyle="1" w:styleId="TytuZnak">
    <w:name w:val="Tytuł Znak"/>
    <w:link w:val="Tytu"/>
    <w:uiPriority w:val="99"/>
    <w:rsid w:val="006611B1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abelapozycja">
    <w:name w:val="Tabela pozycja"/>
    <w:basedOn w:val="Normalny"/>
    <w:rsid w:val="006611B1"/>
    <w:pPr>
      <w:widowControl/>
      <w:overflowPunct/>
      <w:autoSpaceDE/>
      <w:autoSpaceDN/>
      <w:adjustRightInd/>
      <w:textAlignment w:val="auto"/>
    </w:pPr>
    <w:rPr>
      <w:rFonts w:ascii="Arial" w:eastAsia="MS Outlook" w:hAnsi="Arial" w:cs="Times New Roman"/>
      <w:kern w:val="0"/>
      <w:sz w:val="22"/>
    </w:rPr>
  </w:style>
  <w:style w:type="paragraph" w:customStyle="1" w:styleId="Listanumerowana1">
    <w:name w:val="Lista numerowana1"/>
    <w:basedOn w:val="Normalny"/>
    <w:uiPriority w:val="99"/>
    <w:rsid w:val="006611B1"/>
    <w:pPr>
      <w:suppressAutoHyphens/>
      <w:autoSpaceDN/>
      <w:adjustRightInd/>
      <w:spacing w:before="60"/>
      <w:jc w:val="both"/>
      <w:textAlignment w:val="auto"/>
    </w:pPr>
    <w:rPr>
      <w:rFonts w:ascii="Arial" w:hAnsi="Arial" w:cs="Arial"/>
      <w:kern w:val="1"/>
      <w:sz w:val="23"/>
      <w:szCs w:val="23"/>
      <w:lang w:eastAsia="ar-SA"/>
    </w:rPr>
  </w:style>
  <w:style w:type="paragraph" w:customStyle="1" w:styleId="zmart2">
    <w:name w:val="zm art2"/>
    <w:basedOn w:val="Normalny"/>
    <w:uiPriority w:val="99"/>
    <w:rsid w:val="006611B1"/>
    <w:pPr>
      <w:widowControl/>
      <w:overflowPunct/>
      <w:autoSpaceDE/>
      <w:autoSpaceDN/>
      <w:adjustRightInd/>
      <w:spacing w:before="60" w:after="60"/>
      <w:ind w:left="1843" w:hanging="1219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paragraph" w:customStyle="1" w:styleId="Tekstpodstawowy22">
    <w:name w:val="Tekst podstawowy 22"/>
    <w:basedOn w:val="Normalny"/>
    <w:uiPriority w:val="99"/>
    <w:rsid w:val="006611B1"/>
    <w:pPr>
      <w:widowControl/>
      <w:suppressAutoHyphens/>
      <w:autoSpaceDN/>
      <w:adjustRightInd/>
      <w:ind w:left="993" w:hanging="273"/>
      <w:jc w:val="both"/>
      <w:textAlignment w:val="auto"/>
    </w:pPr>
    <w:rPr>
      <w:rFonts w:ascii="Times New Roman" w:hAnsi="Times New Roman" w:cs="Times New Roman"/>
      <w:kern w:val="1"/>
      <w:lang w:eastAsia="ar-SA"/>
    </w:rPr>
  </w:style>
  <w:style w:type="paragraph" w:customStyle="1" w:styleId="Tekstpodstawowywcity1">
    <w:name w:val="Tekst podstawowy wcięty1"/>
    <w:basedOn w:val="Normalny"/>
    <w:uiPriority w:val="99"/>
    <w:rsid w:val="006611B1"/>
    <w:pPr>
      <w:suppressAutoHyphens/>
      <w:autoSpaceDN/>
      <w:adjustRightInd/>
      <w:ind w:left="360"/>
      <w:jc w:val="both"/>
      <w:textAlignment w:val="auto"/>
    </w:pPr>
    <w:rPr>
      <w:rFonts w:ascii="Arial" w:hAnsi="Arial" w:cs="Arial"/>
      <w:kern w:val="1"/>
      <w:lang w:eastAsia="ar-SA"/>
    </w:rPr>
  </w:style>
  <w:style w:type="paragraph" w:customStyle="1" w:styleId="Tekstpodstawowy32">
    <w:name w:val="Tekst podstawowy 32"/>
    <w:basedOn w:val="Normalny"/>
    <w:uiPriority w:val="99"/>
    <w:rsid w:val="006611B1"/>
    <w:pPr>
      <w:suppressAutoHyphens/>
      <w:autoSpaceDN/>
      <w:adjustRightInd/>
      <w:ind w:right="-1"/>
      <w:jc w:val="both"/>
      <w:textAlignment w:val="auto"/>
    </w:pPr>
    <w:rPr>
      <w:rFonts w:ascii="Times New Roman" w:hAnsi="Times New Roman" w:cs="Times New Roman"/>
      <w:kern w:val="1"/>
      <w:sz w:val="24"/>
      <w:lang w:eastAsia="ar-SA"/>
    </w:rPr>
  </w:style>
  <w:style w:type="character" w:customStyle="1" w:styleId="Nagwek3Znak">
    <w:name w:val="Nagłówek 3 Znak"/>
    <w:link w:val="Nagwek3"/>
    <w:uiPriority w:val="99"/>
    <w:rsid w:val="003B1599"/>
    <w:rPr>
      <w:rFonts w:ascii="Arial" w:eastAsia="Times New Roman" w:hAnsi="Arial" w:cs="Arial"/>
      <w:b/>
      <w:bCs/>
      <w:kern w:val="28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3B1599"/>
  </w:style>
  <w:style w:type="paragraph" w:customStyle="1" w:styleId="Tekstpodstawowywcity20">
    <w:name w:val="Tekst podstawowy wcięty2"/>
    <w:basedOn w:val="Normalny"/>
    <w:uiPriority w:val="99"/>
    <w:rsid w:val="003B1599"/>
    <w:pPr>
      <w:ind w:left="360"/>
      <w:jc w:val="both"/>
    </w:pPr>
    <w:rPr>
      <w:rFonts w:ascii="Arial" w:hAnsi="Arial" w:cs="Arial"/>
      <w:kern w:val="0"/>
    </w:rPr>
  </w:style>
  <w:style w:type="paragraph" w:customStyle="1" w:styleId="Tekstpodstawowy23">
    <w:name w:val="Tekst podstawowy 23"/>
    <w:basedOn w:val="Normalny"/>
    <w:uiPriority w:val="99"/>
    <w:rsid w:val="003B1599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3">
    <w:name w:val="Tekst podstawowy 33"/>
    <w:basedOn w:val="Normalny"/>
    <w:uiPriority w:val="99"/>
    <w:rsid w:val="003B1599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customStyle="1" w:styleId="Tabela">
    <w:name w:val="Tabela"/>
    <w:basedOn w:val="Normalny"/>
    <w:rsid w:val="003B1599"/>
    <w:pPr>
      <w:numPr>
        <w:numId w:val="5"/>
      </w:numPr>
      <w:spacing w:line="360" w:lineRule="auto"/>
      <w:ind w:left="0" w:firstLine="0"/>
    </w:pPr>
    <w:rPr>
      <w:rFonts w:ascii="Times New Roman" w:hAnsi="Times New Roman" w:cs="Times New Roman"/>
      <w:kern w:val="0"/>
      <w:sz w:val="24"/>
    </w:rPr>
  </w:style>
  <w:style w:type="paragraph" w:customStyle="1" w:styleId="FR1">
    <w:name w:val="FR1"/>
    <w:rsid w:val="003B1599"/>
    <w:pPr>
      <w:widowControl w:val="0"/>
      <w:numPr>
        <w:numId w:val="6"/>
      </w:numPr>
      <w:autoSpaceDE w:val="0"/>
      <w:autoSpaceDN w:val="0"/>
      <w:adjustRightInd w:val="0"/>
      <w:spacing w:before="140"/>
      <w:ind w:left="0" w:firstLine="0"/>
    </w:pPr>
    <w:rPr>
      <w:rFonts w:ascii="Arial" w:eastAsia="Times New Roman" w:hAnsi="Arial" w:cs="Arial"/>
      <w:b/>
      <w:bCs/>
      <w:sz w:val="16"/>
      <w:szCs w:val="16"/>
    </w:rPr>
  </w:style>
  <w:style w:type="paragraph" w:styleId="NormalnyWeb">
    <w:name w:val="Normal (Web)"/>
    <w:basedOn w:val="Normalny"/>
    <w:uiPriority w:val="99"/>
    <w:rsid w:val="003B159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Listawypunktowana2">
    <w:name w:val="Lista wypunktowana 2"/>
    <w:basedOn w:val="Normalny"/>
    <w:rsid w:val="003B1599"/>
    <w:pPr>
      <w:tabs>
        <w:tab w:val="left" w:pos="360"/>
        <w:tab w:val="left" w:pos="1068"/>
      </w:tabs>
      <w:spacing w:before="60"/>
      <w:ind w:left="360" w:hanging="360"/>
      <w:jc w:val="both"/>
    </w:pPr>
    <w:rPr>
      <w:rFonts w:ascii="Arial" w:hAnsi="Arial" w:cs="Times New Roman"/>
      <w:spacing w:val="-8"/>
      <w:kern w:val="0"/>
      <w:sz w:val="23"/>
    </w:rPr>
  </w:style>
  <w:style w:type="paragraph" w:customStyle="1" w:styleId="Tekstpodstawowywcity21">
    <w:name w:val="Tekst podstawowy wcięty 21"/>
    <w:basedOn w:val="Normalny"/>
    <w:uiPriority w:val="99"/>
    <w:rsid w:val="003B1599"/>
    <w:pPr>
      <w:widowControl/>
      <w:ind w:left="993" w:hanging="142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1">
    <w:name w:val="Tekst podstawowy wcięty 31"/>
    <w:basedOn w:val="Normalny"/>
    <w:uiPriority w:val="99"/>
    <w:rsid w:val="003B1599"/>
    <w:pPr>
      <w:widowControl/>
      <w:ind w:left="283"/>
      <w:jc w:val="both"/>
    </w:pPr>
    <w:rPr>
      <w:rFonts w:ascii="Times New Roman" w:hAnsi="Times New Roman" w:cs="Times New Roman"/>
      <w:kern w:val="0"/>
    </w:rPr>
  </w:style>
  <w:style w:type="paragraph" w:customStyle="1" w:styleId="BodyText21">
    <w:name w:val="Body Text 21"/>
    <w:basedOn w:val="Normalny"/>
    <w:rsid w:val="003B1599"/>
    <w:pPr>
      <w:widowControl/>
      <w:spacing w:line="320" w:lineRule="exact"/>
      <w:jc w:val="both"/>
    </w:pPr>
    <w:rPr>
      <w:rFonts w:ascii="Arial" w:hAnsi="Arial" w:cs="Times New Roman"/>
      <w:kern w:val="0"/>
    </w:rPr>
  </w:style>
  <w:style w:type="character" w:styleId="UyteHipercze">
    <w:name w:val="FollowedHyperlink"/>
    <w:uiPriority w:val="99"/>
    <w:rsid w:val="003B1599"/>
    <w:rPr>
      <w:color w:val="800080"/>
      <w:u w:val="single"/>
    </w:rPr>
  </w:style>
  <w:style w:type="character" w:customStyle="1" w:styleId="Hipercze1">
    <w:name w:val="Hiperłącze1"/>
    <w:rsid w:val="003B1599"/>
    <w:rPr>
      <w:color w:val="0000FF"/>
      <w:u w:val="single"/>
    </w:rPr>
  </w:style>
  <w:style w:type="paragraph" w:customStyle="1" w:styleId="Akapitzlist1">
    <w:name w:val="Akapit z listą1"/>
    <w:basedOn w:val="Normalny"/>
    <w:rsid w:val="002265B5"/>
    <w:pPr>
      <w:widowControl/>
      <w:overflowPunct/>
      <w:autoSpaceDE/>
      <w:autoSpaceDN/>
      <w:adjustRightInd/>
      <w:ind w:left="720"/>
      <w:textAlignment w:val="auto"/>
    </w:pPr>
    <w:rPr>
      <w:rFonts w:ascii="Times New Roman" w:eastAsia="Calibri" w:hAnsi="Times New Roman" w:cs="Times New Roman"/>
      <w:kern w:val="0"/>
      <w:sz w:val="24"/>
      <w:szCs w:val="24"/>
    </w:rPr>
  </w:style>
  <w:style w:type="paragraph" w:customStyle="1" w:styleId="Tekstpodstawowywcity30">
    <w:name w:val="Tekst podstawowy wcięty3"/>
    <w:basedOn w:val="Normalny"/>
    <w:rsid w:val="002265B5"/>
    <w:pPr>
      <w:ind w:left="360"/>
      <w:jc w:val="both"/>
    </w:pPr>
    <w:rPr>
      <w:rFonts w:ascii="Arial" w:hAnsi="Arial" w:cs="Arial"/>
      <w:kern w:val="0"/>
    </w:rPr>
  </w:style>
  <w:style w:type="paragraph" w:customStyle="1" w:styleId="Tekstpodstawowy24">
    <w:name w:val="Tekst podstawowy 24"/>
    <w:basedOn w:val="Normalny"/>
    <w:rsid w:val="002265B5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4">
    <w:name w:val="Tekst podstawowy 34"/>
    <w:basedOn w:val="Normalny"/>
    <w:rsid w:val="002265B5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customStyle="1" w:styleId="Tekstpodstawowywcity22">
    <w:name w:val="Tekst podstawowy wcięty 22"/>
    <w:basedOn w:val="Normalny"/>
    <w:rsid w:val="002265B5"/>
    <w:pPr>
      <w:widowControl/>
      <w:ind w:left="993" w:hanging="142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2">
    <w:name w:val="Tekst podstawowy wcięty 32"/>
    <w:basedOn w:val="Normalny"/>
    <w:rsid w:val="002265B5"/>
    <w:pPr>
      <w:widowControl/>
      <w:ind w:left="283"/>
      <w:jc w:val="both"/>
    </w:pPr>
    <w:rPr>
      <w:rFonts w:ascii="Times New Roman" w:hAnsi="Times New Roman" w:cs="Times New Roman"/>
      <w:kern w:val="0"/>
    </w:rPr>
  </w:style>
  <w:style w:type="character" w:customStyle="1" w:styleId="Hipercze2">
    <w:name w:val="Hiperłącze2"/>
    <w:rsid w:val="002265B5"/>
    <w:rPr>
      <w:color w:val="0000FF"/>
      <w:u w:val="single"/>
    </w:rPr>
  </w:style>
  <w:style w:type="paragraph" w:styleId="Spistreci1">
    <w:name w:val="toc 1"/>
    <w:basedOn w:val="Normalny"/>
    <w:next w:val="Normalny"/>
    <w:autoRedefine/>
    <w:rsid w:val="00795D91"/>
    <w:pPr>
      <w:widowControl/>
      <w:overflowPunct/>
      <w:autoSpaceDE/>
      <w:autoSpaceDN/>
      <w:adjustRightInd/>
      <w:ind w:left="283" w:hanging="283"/>
      <w:jc w:val="both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FF7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,L1 Znak,Numerowanie Znak,Akapit z listą BS Znak,Bulleted list Znak,Akapit z listą5 Znak,Akapit normalny Znak,Bullet Number Znak,List Paragraph1 Znak,lp1 Znak,List Paragraph2 Znak,ISCG Numerowanie Znak"/>
    <w:link w:val="Akapitzlist"/>
    <w:uiPriority w:val="34"/>
    <w:qFormat/>
    <w:locked/>
    <w:rsid w:val="003312B5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aliases w:val="cr,Used by Word to flag author queries"/>
    <w:uiPriority w:val="99"/>
    <w:unhideWhenUsed/>
    <w:rsid w:val="0045577F"/>
    <w:rPr>
      <w:sz w:val="16"/>
      <w:szCs w:val="16"/>
    </w:rPr>
  </w:style>
  <w:style w:type="character" w:styleId="Uwydatnienie">
    <w:name w:val="Emphasis"/>
    <w:uiPriority w:val="20"/>
    <w:qFormat/>
    <w:rsid w:val="00DE2B61"/>
    <w:rPr>
      <w:i/>
      <w:iCs/>
    </w:rPr>
  </w:style>
  <w:style w:type="character" w:customStyle="1" w:styleId="Stopka0">
    <w:name w:val="Stopka_"/>
    <w:link w:val="Stopka2"/>
    <w:locked/>
    <w:rsid w:val="00EB68B0"/>
    <w:rPr>
      <w:rFonts w:ascii="Batang" w:eastAsia="Batang" w:hAnsi="Batang" w:cs="Batang"/>
      <w:sz w:val="16"/>
      <w:szCs w:val="16"/>
      <w:shd w:val="clear" w:color="auto" w:fill="FFFFFF"/>
    </w:rPr>
  </w:style>
  <w:style w:type="paragraph" w:customStyle="1" w:styleId="Stopka2">
    <w:name w:val="Stopka2"/>
    <w:basedOn w:val="Normalny"/>
    <w:link w:val="Stopka0"/>
    <w:rsid w:val="00EB68B0"/>
    <w:pPr>
      <w:shd w:val="clear" w:color="auto" w:fill="FFFFFF"/>
      <w:overflowPunct/>
      <w:autoSpaceDE/>
      <w:autoSpaceDN/>
      <w:adjustRightInd/>
      <w:spacing w:line="235" w:lineRule="exact"/>
      <w:jc w:val="both"/>
      <w:textAlignment w:val="auto"/>
    </w:pPr>
    <w:rPr>
      <w:rFonts w:ascii="Batang" w:eastAsia="Batang" w:hAnsi="Batang" w:cs="Batang"/>
      <w:kern w:val="0"/>
      <w:sz w:val="16"/>
      <w:szCs w:val="16"/>
    </w:rPr>
  </w:style>
  <w:style w:type="character" w:customStyle="1" w:styleId="Stopka1">
    <w:name w:val="Stopka1"/>
    <w:rsid w:val="00EB68B0"/>
    <w:rPr>
      <w:rFonts w:ascii="Batang" w:eastAsia="Batang" w:hAnsi="Batang" w:cs="Batang"/>
      <w:color w:val="000000"/>
      <w:spacing w:val="0"/>
      <w:w w:val="100"/>
      <w:position w:val="0"/>
      <w:sz w:val="16"/>
      <w:szCs w:val="16"/>
      <w:shd w:val="clear" w:color="auto" w:fill="FFFFFF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0AEE"/>
    <w:pPr>
      <w:widowControl w:val="0"/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 w:cs="Tahoma"/>
      <w:b/>
      <w:bCs/>
      <w:kern w:val="28"/>
      <w:sz w:val="20"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250AEE"/>
    <w:rPr>
      <w:rFonts w:ascii="Tahoma" w:eastAsia="Times New Roman" w:hAnsi="Tahoma" w:cs="Tahoma"/>
      <w:b/>
      <w:bCs/>
      <w:kern w:val="28"/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AF1EF8"/>
  </w:style>
  <w:style w:type="numbering" w:customStyle="1" w:styleId="Bezlisty2">
    <w:name w:val="Bez listy2"/>
    <w:next w:val="Bezlisty"/>
    <w:uiPriority w:val="99"/>
    <w:semiHidden/>
    <w:unhideWhenUsed/>
    <w:rsid w:val="00B07389"/>
  </w:style>
  <w:style w:type="table" w:customStyle="1" w:styleId="Tabela-Siatka1">
    <w:name w:val="Tabela - Siatka1"/>
    <w:basedOn w:val="Standardowy"/>
    <w:next w:val="Tabela-Siatka"/>
    <w:uiPriority w:val="59"/>
    <w:rsid w:val="00B073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NormalnyWeb">
    <w:name w:val="WW-Normalny (Web)"/>
    <w:basedOn w:val="Normalny"/>
    <w:uiPriority w:val="99"/>
    <w:rsid w:val="00B07389"/>
    <w:pPr>
      <w:widowControl/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 w:cs="Times New Roman"/>
      <w:kern w:val="17153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07389"/>
    <w:pPr>
      <w:suppressAutoHyphens/>
      <w:autoSpaceDN/>
      <w:adjustRightInd/>
    </w:pPr>
    <w:rPr>
      <w:rFonts w:cs="Times New Roman"/>
      <w:kern w:val="20481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07389"/>
    <w:rPr>
      <w:rFonts w:ascii="Tahoma" w:eastAsia="Times New Roman" w:hAnsi="Tahoma"/>
      <w:kern w:val="20481"/>
    </w:rPr>
  </w:style>
  <w:style w:type="character" w:styleId="Pogrubienie">
    <w:name w:val="Strong"/>
    <w:uiPriority w:val="99"/>
    <w:qFormat/>
    <w:rsid w:val="00B07389"/>
    <w:rPr>
      <w:b/>
      <w:bCs/>
    </w:rPr>
  </w:style>
  <w:style w:type="paragraph" w:customStyle="1" w:styleId="naglowek7">
    <w:name w:val="naglowek7"/>
    <w:basedOn w:val="Normalny"/>
    <w:uiPriority w:val="99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hAnsi="Verdana" w:cs="Times New Roman"/>
      <w:color w:val="333333"/>
      <w:kern w:val="0"/>
      <w:sz w:val="18"/>
      <w:szCs w:val="18"/>
    </w:rPr>
  </w:style>
  <w:style w:type="paragraph" w:customStyle="1" w:styleId="tresc">
    <w:name w:val="tresc"/>
    <w:basedOn w:val="Normalny"/>
    <w:uiPriority w:val="99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hAnsi="Verdana" w:cs="Times New Roman"/>
      <w:color w:val="333333"/>
      <w:kern w:val="0"/>
    </w:rPr>
  </w:style>
  <w:style w:type="character" w:customStyle="1" w:styleId="naglowek41">
    <w:name w:val="naglowek41"/>
    <w:uiPriority w:val="99"/>
    <w:rsid w:val="00B07389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240">
    <w:name w:val="Tekst podstawowy 24"/>
    <w:basedOn w:val="Normalny"/>
    <w:uiPriority w:val="99"/>
    <w:rsid w:val="00B07389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40">
    <w:name w:val="Tekst podstawowy 34"/>
    <w:basedOn w:val="Normalny"/>
    <w:uiPriority w:val="99"/>
    <w:rsid w:val="00B07389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customStyle="1" w:styleId="Tekstpodstawowy25">
    <w:name w:val="Tekst podstawowy 25"/>
    <w:basedOn w:val="Normalny"/>
    <w:rsid w:val="00B07389"/>
    <w:pPr>
      <w:widowControl/>
      <w:suppressAutoHyphens/>
      <w:autoSpaceDN/>
      <w:adjustRightInd/>
      <w:ind w:left="993" w:hanging="273"/>
      <w:jc w:val="both"/>
      <w:textAlignment w:val="auto"/>
    </w:pPr>
    <w:rPr>
      <w:rFonts w:ascii="Times New Roman" w:hAnsi="Times New Roman" w:cs="Times New Roman"/>
      <w:kern w:val="1"/>
      <w:lang w:eastAsia="ar-SA"/>
    </w:rPr>
  </w:style>
  <w:style w:type="paragraph" w:customStyle="1" w:styleId="Tekstpodstawowy26">
    <w:name w:val="Tekst podstawowy 26"/>
    <w:basedOn w:val="Normalny"/>
    <w:rsid w:val="00B07389"/>
    <w:pPr>
      <w:widowControl/>
      <w:suppressAutoHyphens/>
      <w:autoSpaceDN/>
      <w:adjustRightInd/>
      <w:ind w:left="993" w:hanging="273"/>
      <w:jc w:val="both"/>
      <w:textAlignment w:val="auto"/>
    </w:pPr>
    <w:rPr>
      <w:rFonts w:ascii="Times New Roman" w:hAnsi="Times New Roman" w:cs="Times New Roman"/>
      <w:kern w:val="1"/>
      <w:lang w:eastAsia="ar-SA"/>
    </w:rPr>
  </w:style>
  <w:style w:type="paragraph" w:customStyle="1" w:styleId="Tekstpodstawowy35">
    <w:name w:val="Tekst podstawowy 35"/>
    <w:basedOn w:val="Normalny"/>
    <w:rsid w:val="00B07389"/>
    <w:pPr>
      <w:suppressAutoHyphens/>
      <w:autoSpaceDN/>
      <w:adjustRightInd/>
      <w:ind w:right="-1"/>
      <w:jc w:val="both"/>
      <w:textAlignment w:val="auto"/>
    </w:pPr>
    <w:rPr>
      <w:rFonts w:ascii="Times New Roman" w:hAnsi="Times New Roman" w:cs="Times New Roman"/>
      <w:kern w:val="1"/>
      <w:sz w:val="24"/>
      <w:lang w:eastAsia="ar-SA"/>
    </w:rPr>
  </w:style>
  <w:style w:type="paragraph" w:customStyle="1" w:styleId="Akapitzlist10">
    <w:name w:val="Akapit z listą1"/>
    <w:basedOn w:val="Normalny"/>
    <w:rsid w:val="00B07389"/>
    <w:pPr>
      <w:widowControl/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 w:cs="Times New Roman"/>
      <w:kern w:val="0"/>
      <w:sz w:val="24"/>
      <w:szCs w:val="24"/>
    </w:rPr>
  </w:style>
  <w:style w:type="paragraph" w:styleId="Poprawka">
    <w:name w:val="Revision"/>
    <w:hidden/>
    <w:uiPriority w:val="99"/>
    <w:semiHidden/>
    <w:rsid w:val="00B07389"/>
    <w:rPr>
      <w:rFonts w:ascii="Times New Roman" w:eastAsia="Times New Roman" w:hAnsi="Times New Roman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B07389"/>
  </w:style>
  <w:style w:type="table" w:customStyle="1" w:styleId="Tabela-Siatka11">
    <w:name w:val="Tabela - Siatka11"/>
    <w:basedOn w:val="Standardowy"/>
    <w:next w:val="Tabela-Siatka"/>
    <w:uiPriority w:val="59"/>
    <w:rsid w:val="00B073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B07389"/>
  </w:style>
  <w:style w:type="paragraph" w:customStyle="1" w:styleId="font5">
    <w:name w:val="font5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kern w:val="0"/>
    </w:rPr>
  </w:style>
  <w:style w:type="paragraph" w:customStyle="1" w:styleId="font6">
    <w:name w:val="font6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i/>
      <w:iCs/>
      <w:color w:val="000000"/>
      <w:kern w:val="0"/>
    </w:rPr>
  </w:style>
  <w:style w:type="paragraph" w:customStyle="1" w:styleId="xl67">
    <w:name w:val="xl67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68">
    <w:name w:val="xl68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69">
    <w:name w:val="xl69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70">
    <w:name w:val="xl70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 w:cs="Times New Roman"/>
      <w:kern w:val="0"/>
      <w:sz w:val="25"/>
      <w:szCs w:val="25"/>
    </w:rPr>
  </w:style>
  <w:style w:type="paragraph" w:customStyle="1" w:styleId="xl71">
    <w:name w:val="xl71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72">
    <w:name w:val="xl72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ind w:firstLineChars="1000" w:firstLine="1000"/>
      <w:textAlignment w:val="center"/>
    </w:pPr>
    <w:rPr>
      <w:rFonts w:ascii="Times New Roman" w:hAnsi="Times New Roman" w:cs="Times New Roman"/>
      <w:kern w:val="0"/>
      <w:sz w:val="25"/>
      <w:szCs w:val="25"/>
    </w:rPr>
  </w:style>
  <w:style w:type="paragraph" w:customStyle="1" w:styleId="xl73">
    <w:name w:val="xl73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74">
    <w:name w:val="xl74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75">
    <w:name w:val="xl75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76">
    <w:name w:val="xl76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77">
    <w:name w:val="xl77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78">
    <w:name w:val="xl78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79">
    <w:name w:val="xl79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80">
    <w:name w:val="xl80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81">
    <w:name w:val="xl81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82">
    <w:name w:val="xl82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83">
    <w:name w:val="xl83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kern w:val="0"/>
    </w:rPr>
  </w:style>
  <w:style w:type="paragraph" w:customStyle="1" w:styleId="xl84">
    <w:name w:val="xl84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85">
    <w:name w:val="xl85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86">
    <w:name w:val="xl86"/>
    <w:basedOn w:val="Normalny"/>
    <w:rsid w:val="00B0738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87">
    <w:name w:val="xl87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88">
    <w:name w:val="xl88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89">
    <w:name w:val="xl89"/>
    <w:basedOn w:val="Normalny"/>
    <w:rsid w:val="00B07389"/>
    <w:pPr>
      <w:widowControl/>
      <w:pBdr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90">
    <w:name w:val="xl90"/>
    <w:basedOn w:val="Normalny"/>
    <w:rsid w:val="00B07389"/>
    <w:pPr>
      <w:widowControl/>
      <w:pBdr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91">
    <w:name w:val="xl91"/>
    <w:basedOn w:val="Normalny"/>
    <w:rsid w:val="00B07389"/>
    <w:pPr>
      <w:widowControl/>
      <w:pBdr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92">
    <w:name w:val="xl92"/>
    <w:basedOn w:val="Normalny"/>
    <w:rsid w:val="00B07389"/>
    <w:pPr>
      <w:widowControl/>
      <w:pBdr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93">
    <w:name w:val="xl93"/>
    <w:basedOn w:val="Normalny"/>
    <w:rsid w:val="00B07389"/>
    <w:pPr>
      <w:widowControl/>
      <w:pBdr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94">
    <w:name w:val="xl94"/>
    <w:basedOn w:val="Normalny"/>
    <w:rsid w:val="00B0738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5">
    <w:name w:val="xl95"/>
    <w:basedOn w:val="Normalny"/>
    <w:rsid w:val="00B0738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6">
    <w:name w:val="xl96"/>
    <w:basedOn w:val="Normalny"/>
    <w:rsid w:val="00B0738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7">
    <w:name w:val="xl97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8">
    <w:name w:val="xl98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9">
    <w:name w:val="xl99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100">
    <w:name w:val="xl100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01">
    <w:name w:val="xl101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02">
    <w:name w:val="xl102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03">
    <w:name w:val="xl103"/>
    <w:basedOn w:val="Normalny"/>
    <w:rsid w:val="00B07389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04">
    <w:name w:val="xl104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05">
    <w:name w:val="xl105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6">
    <w:name w:val="xl106"/>
    <w:basedOn w:val="Normalny"/>
    <w:rsid w:val="00B07389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7">
    <w:name w:val="xl107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8">
    <w:name w:val="xl108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109">
    <w:name w:val="xl109"/>
    <w:basedOn w:val="Normalny"/>
    <w:rsid w:val="00B07389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110">
    <w:name w:val="xl110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111">
    <w:name w:val="xl111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2">
    <w:name w:val="xl112"/>
    <w:basedOn w:val="Normalny"/>
    <w:rsid w:val="00B07389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3">
    <w:name w:val="xl113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4">
    <w:name w:val="xl114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5">
    <w:name w:val="xl115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6">
    <w:name w:val="xl116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7">
    <w:name w:val="xl117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8">
    <w:name w:val="xl118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19">
    <w:name w:val="xl119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20">
    <w:name w:val="xl120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21">
    <w:name w:val="xl121"/>
    <w:basedOn w:val="Normalny"/>
    <w:rsid w:val="00B07389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22">
    <w:name w:val="xl122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numbering" w:customStyle="1" w:styleId="Bezlisty3">
    <w:name w:val="Bez listy3"/>
    <w:next w:val="Bezlisty"/>
    <w:uiPriority w:val="99"/>
    <w:semiHidden/>
    <w:unhideWhenUsed/>
    <w:rsid w:val="00E42883"/>
  </w:style>
  <w:style w:type="table" w:customStyle="1" w:styleId="Tabela-Siatka2">
    <w:name w:val="Tabela - Siatka2"/>
    <w:basedOn w:val="Standardowy"/>
    <w:next w:val="Tabela-Siatka"/>
    <w:uiPriority w:val="59"/>
    <w:rsid w:val="00E428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Normalny"/>
    <w:link w:val="Styl4Znak"/>
    <w:autoRedefine/>
    <w:qFormat/>
    <w:rsid w:val="00E42883"/>
    <w:pPr>
      <w:widowControl/>
      <w:numPr>
        <w:numId w:val="16"/>
      </w:numPr>
      <w:overflowPunct/>
      <w:autoSpaceDE/>
      <w:autoSpaceDN/>
      <w:adjustRightInd/>
      <w:spacing w:after="200" w:line="360" w:lineRule="auto"/>
      <w:contextualSpacing/>
      <w:textAlignment w:val="auto"/>
    </w:pPr>
    <w:rPr>
      <w:rFonts w:ascii="Arial" w:eastAsia="Calibri" w:hAnsi="Arial" w:cs="Times New Roman"/>
      <w:kern w:val="0"/>
      <w:sz w:val="24"/>
      <w:szCs w:val="22"/>
      <w:lang w:val="x-none" w:eastAsia="en-US"/>
    </w:rPr>
  </w:style>
  <w:style w:type="character" w:customStyle="1" w:styleId="Styl4Znak">
    <w:name w:val="Styl4 Znak"/>
    <w:link w:val="Styl4"/>
    <w:rsid w:val="00E42883"/>
    <w:rPr>
      <w:rFonts w:ascii="Arial" w:hAnsi="Arial"/>
      <w:sz w:val="24"/>
      <w:szCs w:val="22"/>
      <w:lang w:val="x-none" w:eastAsia="en-US"/>
    </w:rPr>
  </w:style>
  <w:style w:type="paragraph" w:styleId="Zwykytekst">
    <w:name w:val="Plain Text"/>
    <w:basedOn w:val="Normalny"/>
    <w:link w:val="ZwykytekstZnak"/>
    <w:uiPriority w:val="99"/>
    <w:rsid w:val="00E42883"/>
    <w:pPr>
      <w:widowControl/>
      <w:overflowPunct/>
      <w:autoSpaceDE/>
      <w:autoSpaceDN/>
      <w:adjustRightInd/>
      <w:textAlignment w:val="auto"/>
    </w:pPr>
    <w:rPr>
      <w:rFonts w:ascii="Courier New" w:hAnsi="Courier New" w:cs="Times New Roman"/>
      <w:kern w:val="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E42883"/>
    <w:rPr>
      <w:rFonts w:ascii="Courier New" w:eastAsia="Times New Roman" w:hAnsi="Courier New"/>
      <w:lang w:val="x-none" w:eastAsia="x-none"/>
    </w:rPr>
  </w:style>
  <w:style w:type="character" w:customStyle="1" w:styleId="Listanumerowana2Znak">
    <w:name w:val="Lista numerowana 2 Znak"/>
    <w:aliases w:val=" Znak Znak,Znak Znak"/>
    <w:link w:val="Listanumerowana2"/>
    <w:rsid w:val="00E42883"/>
  </w:style>
  <w:style w:type="character" w:customStyle="1" w:styleId="ZnakZnak2">
    <w:name w:val="Znak Znak2"/>
    <w:semiHidden/>
    <w:rsid w:val="00E42883"/>
    <w:rPr>
      <w:rFonts w:ascii="Times New Roman" w:eastAsia="Times New Roman" w:hAnsi="Times New Roman"/>
      <w:lang w:val="pl-PL" w:eastAsia="pl-PL"/>
    </w:rPr>
  </w:style>
  <w:style w:type="paragraph" w:customStyle="1" w:styleId="Tableitem">
    <w:name w:val="Table item"/>
    <w:basedOn w:val="Normalny"/>
    <w:rsid w:val="00E42883"/>
    <w:pPr>
      <w:widowControl/>
      <w:overflowPunct/>
      <w:autoSpaceDE/>
      <w:autoSpaceDN/>
      <w:adjustRightInd/>
      <w:spacing w:before="60" w:after="60"/>
      <w:textAlignment w:val="auto"/>
    </w:pPr>
    <w:rPr>
      <w:rFonts w:ascii="Arial Narrow" w:hAnsi="Arial Narrow" w:cs="Times New Roman"/>
      <w:bCs/>
      <w:kern w:val="0"/>
      <w:sz w:val="24"/>
      <w:lang w:val="en-GB" w:eastAsia="en-US"/>
    </w:rPr>
  </w:style>
  <w:style w:type="character" w:customStyle="1" w:styleId="apple-style-span">
    <w:name w:val="apple-style-span"/>
    <w:rsid w:val="00E4288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4288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Times New Roman"/>
      <w:kern w:val="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E42883"/>
    <w:rPr>
      <w:rFonts w:ascii="Courier New" w:eastAsia="Times New Roman" w:hAnsi="Courier New"/>
      <w:lang w:val="x-none" w:eastAsia="x-none"/>
    </w:rPr>
  </w:style>
  <w:style w:type="numbering" w:styleId="1ai">
    <w:name w:val="Outline List 1"/>
    <w:basedOn w:val="Bezlisty"/>
    <w:rsid w:val="00E42883"/>
    <w:pPr>
      <w:numPr>
        <w:numId w:val="17"/>
      </w:numPr>
    </w:pPr>
  </w:style>
  <w:style w:type="numbering" w:styleId="111111">
    <w:name w:val="Outline List 2"/>
    <w:basedOn w:val="Bezlisty"/>
    <w:rsid w:val="00E42883"/>
    <w:pPr>
      <w:numPr>
        <w:numId w:val="18"/>
      </w:numPr>
    </w:pPr>
  </w:style>
  <w:style w:type="paragraph" w:styleId="Spistreci2">
    <w:name w:val="toc 2"/>
    <w:basedOn w:val="Normalny"/>
    <w:next w:val="Normalny"/>
    <w:autoRedefine/>
    <w:uiPriority w:val="39"/>
    <w:rsid w:val="00E42883"/>
    <w:pPr>
      <w:widowControl/>
      <w:overflowPunct/>
      <w:autoSpaceDE/>
      <w:autoSpaceDN/>
      <w:adjustRightInd/>
      <w:ind w:left="240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42883"/>
    <w:pPr>
      <w:widowControl/>
      <w:overflowPunct/>
      <w:autoSpaceDE/>
      <w:autoSpaceDN/>
      <w:adjustRightInd/>
      <w:ind w:left="480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FontStyle27">
    <w:name w:val="Font Style27"/>
    <w:rsid w:val="00E42883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E42883"/>
    <w:pPr>
      <w:overflowPunct/>
      <w:spacing w:line="317" w:lineRule="exact"/>
      <w:jc w:val="both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FontStyle18">
    <w:name w:val="Font Style18"/>
    <w:rsid w:val="00E42883"/>
    <w:rPr>
      <w:rFonts w:ascii="Times New Roman" w:hAnsi="Times New Roman" w:cs="Times New Roman"/>
      <w:sz w:val="22"/>
      <w:szCs w:val="22"/>
    </w:rPr>
  </w:style>
  <w:style w:type="paragraph" w:customStyle="1" w:styleId="Wyliczenie1">
    <w:name w:val="Wyliczenie 1'"/>
    <w:basedOn w:val="Normalny"/>
    <w:rsid w:val="00E42883"/>
    <w:pPr>
      <w:widowControl/>
      <w:tabs>
        <w:tab w:val="left" w:pos="851"/>
      </w:tabs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paragraph" w:customStyle="1" w:styleId="Domylnie">
    <w:name w:val="Domyślnie"/>
    <w:rsid w:val="00E42883"/>
    <w:pPr>
      <w:tabs>
        <w:tab w:val="left" w:pos="708"/>
      </w:tabs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customStyle="1" w:styleId="Tretekstu">
    <w:name w:val="Treść tekstu"/>
    <w:basedOn w:val="Domylnie"/>
    <w:rsid w:val="00E42883"/>
    <w:pPr>
      <w:spacing w:after="120"/>
    </w:pPr>
  </w:style>
  <w:style w:type="paragraph" w:styleId="Lista">
    <w:name w:val="List"/>
    <w:basedOn w:val="Tretekstu"/>
    <w:rsid w:val="00E42883"/>
    <w:rPr>
      <w:rFonts w:cs="Mangal"/>
    </w:rPr>
  </w:style>
  <w:style w:type="paragraph" w:styleId="Podpis">
    <w:name w:val="Signature"/>
    <w:basedOn w:val="Domylnie"/>
    <w:link w:val="PodpisZnak"/>
    <w:rsid w:val="00E42883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link w:val="Podpis"/>
    <w:rsid w:val="00E42883"/>
    <w:rPr>
      <w:rFonts w:eastAsia="SimSun" w:cs="Mangal"/>
      <w:i/>
      <w:iCs/>
      <w:sz w:val="24"/>
      <w:szCs w:val="24"/>
      <w:lang w:eastAsia="en-US"/>
    </w:rPr>
  </w:style>
  <w:style w:type="paragraph" w:customStyle="1" w:styleId="Indeks">
    <w:name w:val="Indeks"/>
    <w:basedOn w:val="Domylnie"/>
    <w:rsid w:val="00E42883"/>
    <w:pPr>
      <w:suppressLineNumbers/>
    </w:pPr>
    <w:rPr>
      <w:rFonts w:cs="Mangal"/>
    </w:rPr>
  </w:style>
  <w:style w:type="character" w:customStyle="1" w:styleId="Zwykatabela31">
    <w:name w:val="Zwykła tabela 31"/>
    <w:uiPriority w:val="19"/>
    <w:qFormat/>
    <w:rsid w:val="00E42883"/>
    <w:rPr>
      <w:i/>
      <w:iCs/>
      <w:color w:val="808080"/>
    </w:rPr>
  </w:style>
  <w:style w:type="paragraph" w:customStyle="1" w:styleId="Wyliczenie10">
    <w:name w:val="Wyliczenie 1"/>
    <w:basedOn w:val="Normalny"/>
    <w:link w:val="Wyliczenie1Znak"/>
    <w:rsid w:val="00E42883"/>
    <w:pPr>
      <w:widowControl/>
      <w:tabs>
        <w:tab w:val="num" w:pos="360"/>
        <w:tab w:val="left" w:pos="851"/>
      </w:tabs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character" w:customStyle="1" w:styleId="Wyliczenie1Znak">
    <w:name w:val="Wyliczenie 1 Znak"/>
    <w:link w:val="Wyliczenie10"/>
    <w:rsid w:val="00E42883"/>
    <w:rPr>
      <w:rFonts w:ascii="Times New Roman" w:eastAsia="Times New Roman" w:hAnsi="Times New Roman"/>
      <w:sz w:val="24"/>
    </w:rPr>
  </w:style>
  <w:style w:type="paragraph" w:customStyle="1" w:styleId="Tabelasiatki31">
    <w:name w:val="Tabela siatki 31"/>
    <w:basedOn w:val="Nagwek1"/>
    <w:next w:val="Normalny"/>
    <w:uiPriority w:val="39"/>
    <w:qFormat/>
    <w:rsid w:val="00E428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sz w:val="28"/>
      <w:szCs w:val="28"/>
      <w:lang w:val="pl-PL" w:eastAsia="en-US"/>
    </w:rPr>
  </w:style>
  <w:style w:type="character" w:customStyle="1" w:styleId="redniasiatka2Znak">
    <w:name w:val="Średnia siatka 2 Znak"/>
    <w:link w:val="redniasiatka2"/>
    <w:uiPriority w:val="99"/>
    <w:locked/>
    <w:rsid w:val="00E42883"/>
    <w:rPr>
      <w:lang w:eastAsia="en-US"/>
    </w:rPr>
  </w:style>
  <w:style w:type="paragraph" w:customStyle="1" w:styleId="Tabela-tekstwkomrce">
    <w:name w:val="Tabela - tekst w komórce"/>
    <w:basedOn w:val="Normalny"/>
    <w:uiPriority w:val="99"/>
    <w:rsid w:val="00E42883"/>
    <w:pPr>
      <w:widowControl/>
      <w:overflowPunct/>
      <w:autoSpaceDE/>
      <w:autoSpaceDN/>
      <w:adjustRightInd/>
      <w:spacing w:before="20" w:after="20"/>
      <w:textAlignment w:val="auto"/>
    </w:pPr>
    <w:rPr>
      <w:rFonts w:ascii="Arial" w:hAnsi="Arial" w:cs="Times New Roman"/>
      <w:kern w:val="0"/>
      <w:sz w:val="18"/>
      <w:lang w:val="de-DE"/>
    </w:rPr>
  </w:style>
  <w:style w:type="paragraph" w:styleId="Legenda">
    <w:name w:val="caption"/>
    <w:aliases w:val="Podpis obiektu"/>
    <w:basedOn w:val="Normalny"/>
    <w:next w:val="Normalny"/>
    <w:link w:val="LegendaZnak"/>
    <w:qFormat/>
    <w:rsid w:val="00E42883"/>
    <w:pPr>
      <w:widowControl/>
      <w:overflowPunct/>
      <w:autoSpaceDE/>
      <w:autoSpaceDN/>
      <w:adjustRightInd/>
      <w:spacing w:before="120" w:after="120"/>
      <w:jc w:val="center"/>
      <w:textAlignment w:val="auto"/>
    </w:pPr>
    <w:rPr>
      <w:rFonts w:ascii="Arial" w:eastAsia="Calibri" w:hAnsi="Arial" w:cs="Times New Roman"/>
      <w:b/>
      <w:bCs/>
      <w:kern w:val="0"/>
      <w:lang w:eastAsia="en-US"/>
    </w:rPr>
  </w:style>
  <w:style w:type="character" w:customStyle="1" w:styleId="Zwykatabela41">
    <w:name w:val="Zwykła tabela 41"/>
    <w:uiPriority w:val="99"/>
    <w:qFormat/>
    <w:rsid w:val="00E42883"/>
    <w:rPr>
      <w:rFonts w:cs="Times New Roman"/>
      <w:b/>
      <w:i/>
      <w:color w:val="4F81BD"/>
    </w:rPr>
  </w:style>
  <w:style w:type="table" w:styleId="Jasnalistaakcent2">
    <w:name w:val="Light List Accent 2"/>
    <w:basedOn w:val="Standardowy"/>
    <w:uiPriority w:val="66"/>
    <w:rsid w:val="00E42883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ecieniowanieakcent11">
    <w:name w:val="Jasne cieniowanie — akcent 11"/>
    <w:basedOn w:val="Standardowy"/>
    <w:uiPriority w:val="60"/>
    <w:rsid w:val="00E4288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Modyfikacje-tabela">
    <w:name w:val="Modyfikacje - tabela"/>
    <w:basedOn w:val="Normalny"/>
    <w:rsid w:val="00E42883"/>
    <w:pPr>
      <w:widowControl/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Arial" w:hAnsi="Arial" w:cs="Times New Roman"/>
      <w:kern w:val="0"/>
    </w:rPr>
  </w:style>
  <w:style w:type="numbering" w:customStyle="1" w:styleId="Styl1">
    <w:name w:val="Styl1"/>
    <w:uiPriority w:val="99"/>
    <w:rsid w:val="00E42883"/>
    <w:pPr>
      <w:numPr>
        <w:numId w:val="20"/>
      </w:numPr>
    </w:pPr>
  </w:style>
  <w:style w:type="paragraph" w:customStyle="1" w:styleId="IJOIHKJKJ">
    <w:name w:val="I. JOIHKJKJ"/>
    <w:basedOn w:val="Normalny"/>
    <w:link w:val="IJOIHKJKJZnak"/>
    <w:qFormat/>
    <w:rsid w:val="00E42883"/>
    <w:pPr>
      <w:widowControl/>
      <w:overflowPunct/>
      <w:autoSpaceDE/>
      <w:autoSpaceDN/>
      <w:adjustRightInd/>
      <w:spacing w:before="120" w:after="120"/>
      <w:jc w:val="center"/>
      <w:textAlignment w:val="auto"/>
    </w:pPr>
    <w:rPr>
      <w:rFonts w:ascii="Arial" w:eastAsia="Calibri" w:hAnsi="Arial" w:cs="Times New Roman"/>
      <w:b/>
      <w:kern w:val="0"/>
      <w:sz w:val="28"/>
      <w:szCs w:val="28"/>
      <w:lang w:val="x-none"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E42883"/>
    <w:pPr>
      <w:widowControl/>
      <w:overflowPunct/>
      <w:autoSpaceDE/>
      <w:autoSpaceDN/>
      <w:adjustRightInd/>
      <w:spacing w:before="120" w:after="120"/>
      <w:ind w:left="660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character" w:customStyle="1" w:styleId="IJOIHKJKJZnak">
    <w:name w:val="I. JOIHKJKJ Znak"/>
    <w:link w:val="IJOIHKJKJ"/>
    <w:rsid w:val="00E42883"/>
    <w:rPr>
      <w:rFonts w:ascii="Arial" w:hAnsi="Arial"/>
      <w:b/>
      <w:sz w:val="28"/>
      <w:szCs w:val="28"/>
      <w:lang w:val="x-none" w:eastAsia="en-US"/>
    </w:rPr>
  </w:style>
  <w:style w:type="paragraph" w:customStyle="1" w:styleId="Nagwek40">
    <w:name w:val="Nagłówek4"/>
    <w:basedOn w:val="Normalny"/>
    <w:link w:val="Nagwek4Znak0"/>
    <w:qFormat/>
    <w:rsid w:val="00E42883"/>
    <w:pPr>
      <w:widowControl/>
      <w:overflowPunct/>
      <w:autoSpaceDE/>
      <w:autoSpaceDN/>
      <w:adjustRightInd/>
      <w:spacing w:line="360" w:lineRule="auto"/>
      <w:ind w:left="1644" w:hanging="1077"/>
      <w:jc w:val="both"/>
      <w:textAlignment w:val="auto"/>
    </w:pPr>
    <w:rPr>
      <w:rFonts w:ascii="Arial" w:eastAsia="Calibri" w:hAnsi="Arial" w:cs="Times New Roman"/>
      <w:kern w:val="0"/>
      <w:szCs w:val="22"/>
      <w:lang w:val="x-none" w:eastAsia="en-US"/>
    </w:rPr>
  </w:style>
  <w:style w:type="paragraph" w:styleId="Spisilustracji">
    <w:name w:val="table of figures"/>
    <w:basedOn w:val="Normalny"/>
    <w:next w:val="Normalny"/>
    <w:autoRedefine/>
    <w:uiPriority w:val="99"/>
    <w:unhideWhenUsed/>
    <w:rsid w:val="00E42883"/>
    <w:pPr>
      <w:widowControl/>
      <w:tabs>
        <w:tab w:val="right" w:leader="dot" w:pos="9062"/>
      </w:tabs>
      <w:overflowPunct/>
      <w:autoSpaceDE/>
      <w:autoSpaceDN/>
      <w:adjustRightInd/>
      <w:spacing w:before="120" w:after="120" w:line="360" w:lineRule="auto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character" w:customStyle="1" w:styleId="Nagwek4Znak0">
    <w:name w:val="Nagłówek4 Znak"/>
    <w:link w:val="Nagwek40"/>
    <w:rsid w:val="00E42883"/>
    <w:rPr>
      <w:rFonts w:ascii="Arial" w:hAnsi="Arial"/>
      <w:szCs w:val="22"/>
      <w:lang w:val="x-none" w:eastAsia="en-US"/>
    </w:rPr>
  </w:style>
  <w:style w:type="character" w:customStyle="1" w:styleId="Heading1Char">
    <w:name w:val="Heading 1 Char"/>
    <w:uiPriority w:val="99"/>
    <w:locked/>
    <w:rsid w:val="00E4288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locked/>
    <w:rsid w:val="00E4288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uiPriority w:val="99"/>
    <w:semiHidden/>
    <w:locked/>
    <w:rsid w:val="00E42883"/>
    <w:rPr>
      <w:rFonts w:ascii="Cambria" w:hAnsi="Cambria" w:cs="Times New Roman"/>
      <w:b/>
      <w:bCs/>
      <w:sz w:val="26"/>
      <w:szCs w:val="2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E42883"/>
    <w:pPr>
      <w:widowControl/>
      <w:shd w:val="clear" w:color="auto" w:fill="000080"/>
      <w:overflowPunct/>
      <w:autoSpaceDE/>
      <w:autoSpaceDN/>
      <w:adjustRightInd/>
      <w:spacing w:after="200" w:line="276" w:lineRule="auto"/>
      <w:textAlignment w:val="auto"/>
    </w:pPr>
    <w:rPr>
      <w:rFonts w:ascii="Times New Roman" w:eastAsia="Calibri" w:hAnsi="Times New Roman" w:cs="Times New Roman"/>
      <w:kern w:val="0"/>
      <w:sz w:val="2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rsid w:val="00E42883"/>
    <w:rPr>
      <w:rFonts w:ascii="Times New Roman" w:hAnsi="Times New Roman"/>
      <w:sz w:val="2"/>
      <w:shd w:val="clear" w:color="auto" w:fill="000080"/>
      <w:lang w:eastAsia="en-US"/>
    </w:rPr>
  </w:style>
  <w:style w:type="table" w:styleId="Tabela-Prosty2">
    <w:name w:val="Table Simple 2"/>
    <w:basedOn w:val="Standardowy"/>
    <w:uiPriority w:val="99"/>
    <w:rsid w:val="00E42883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uiPriority w:val="99"/>
    <w:rsid w:val="00E42883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Odwoanieprzypisudolnego">
    <w:name w:val="footnote reference"/>
    <w:uiPriority w:val="99"/>
    <w:semiHidden/>
    <w:rsid w:val="00E42883"/>
    <w:rPr>
      <w:rFonts w:cs="Times New Roman"/>
      <w:vertAlign w:val="superscript"/>
    </w:rPr>
  </w:style>
  <w:style w:type="paragraph" w:styleId="Listapunktowana">
    <w:name w:val="List Bullet"/>
    <w:basedOn w:val="Normalny"/>
    <w:uiPriority w:val="4"/>
    <w:qFormat/>
    <w:rsid w:val="00E42883"/>
    <w:pPr>
      <w:widowControl/>
      <w:tabs>
        <w:tab w:val="num" w:pos="360"/>
      </w:tabs>
      <w:overflowPunct/>
      <w:autoSpaceDE/>
      <w:autoSpaceDN/>
      <w:adjustRightInd/>
      <w:spacing w:after="200" w:line="276" w:lineRule="auto"/>
      <w:ind w:left="360" w:hanging="360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paragraph" w:styleId="Listapunktowana2">
    <w:name w:val="List Bullet 2"/>
    <w:basedOn w:val="Normalny"/>
    <w:uiPriority w:val="99"/>
    <w:rsid w:val="00E42883"/>
    <w:pPr>
      <w:widowControl/>
      <w:numPr>
        <w:numId w:val="22"/>
      </w:numPr>
      <w:tabs>
        <w:tab w:val="clear" w:pos="643"/>
        <w:tab w:val="num" w:pos="1068"/>
      </w:tabs>
      <w:overflowPunct/>
      <w:autoSpaceDE/>
      <w:autoSpaceDN/>
      <w:adjustRightInd/>
      <w:spacing w:after="80" w:line="276" w:lineRule="auto"/>
      <w:ind w:left="1068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paragraph" w:styleId="Listanumerowana2">
    <w:name w:val="List Number 2"/>
    <w:aliases w:val=" Znak,Znak"/>
    <w:basedOn w:val="Normalny"/>
    <w:link w:val="Listanumerowana2Znak"/>
    <w:rsid w:val="00E42883"/>
    <w:pPr>
      <w:widowControl/>
      <w:numPr>
        <w:numId w:val="21"/>
      </w:numPr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 w:cs="Times New Roman"/>
      <w:kern w:val="0"/>
    </w:rPr>
  </w:style>
  <w:style w:type="paragraph" w:styleId="Listanumerowana3">
    <w:name w:val="List Number 3"/>
    <w:basedOn w:val="Normalny"/>
    <w:uiPriority w:val="99"/>
    <w:rsid w:val="00E42883"/>
    <w:pPr>
      <w:widowControl/>
      <w:tabs>
        <w:tab w:val="num" w:pos="926"/>
      </w:tabs>
      <w:overflowPunct/>
      <w:autoSpaceDE/>
      <w:autoSpaceDN/>
      <w:adjustRightInd/>
      <w:spacing w:after="200" w:line="276" w:lineRule="auto"/>
      <w:ind w:left="926" w:hanging="360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paragraph" w:customStyle="1" w:styleId="StylSpistreci3Interliniapojedyncze">
    <w:name w:val="Styl Spis treści 3 + Interlinia:  pojedyncze"/>
    <w:basedOn w:val="Spistreci3"/>
    <w:uiPriority w:val="99"/>
    <w:rsid w:val="00E42883"/>
    <w:pPr>
      <w:tabs>
        <w:tab w:val="left" w:pos="1440"/>
        <w:tab w:val="right" w:leader="dot" w:pos="9062"/>
      </w:tabs>
      <w:ind w:left="440"/>
    </w:pPr>
    <w:rPr>
      <w:rFonts w:ascii="Calibri" w:eastAsia="Calibri" w:hAnsi="Calibri"/>
      <w:sz w:val="22"/>
      <w:szCs w:val="20"/>
      <w:lang w:eastAsia="en-US"/>
    </w:rPr>
  </w:style>
  <w:style w:type="paragraph" w:customStyle="1" w:styleId="Stronatytuowa-prawastronatabelki">
    <w:name w:val="Strona tytułowa - prawa strona tabelki"/>
    <w:uiPriority w:val="99"/>
    <w:rsid w:val="00E42883"/>
    <w:pPr>
      <w:widowControl w:val="0"/>
      <w:autoSpaceDE w:val="0"/>
      <w:autoSpaceDN w:val="0"/>
      <w:adjustRightInd w:val="0"/>
      <w:spacing w:before="60" w:after="60"/>
    </w:pPr>
    <w:rPr>
      <w:rFonts w:ascii="Arial" w:hAnsi="Arial" w:cs="Arial"/>
      <w:sz w:val="24"/>
      <w:szCs w:val="24"/>
      <w:lang w:val="en-AU"/>
    </w:rPr>
  </w:style>
  <w:style w:type="paragraph" w:customStyle="1" w:styleId="Naglowekstrony-tekst">
    <w:name w:val="Naglowek strony - tekst"/>
    <w:uiPriority w:val="99"/>
    <w:rsid w:val="00E42883"/>
    <w:pPr>
      <w:widowControl w:val="0"/>
      <w:autoSpaceDE w:val="0"/>
      <w:autoSpaceDN w:val="0"/>
      <w:adjustRightInd w:val="0"/>
      <w:spacing w:line="180" w:lineRule="exact"/>
    </w:pPr>
    <w:rPr>
      <w:rFonts w:ascii="Arial" w:hAnsi="Arial" w:cs="Arial"/>
      <w:sz w:val="16"/>
      <w:szCs w:val="16"/>
      <w:lang w:val="en-AU"/>
    </w:rPr>
  </w:style>
  <w:style w:type="paragraph" w:customStyle="1" w:styleId="Naglowekstrony-opisramki">
    <w:name w:val="Naglowek strony - opis ramki"/>
    <w:uiPriority w:val="99"/>
    <w:rsid w:val="00E42883"/>
    <w:pPr>
      <w:widowControl w:val="0"/>
      <w:autoSpaceDE w:val="0"/>
      <w:autoSpaceDN w:val="0"/>
      <w:adjustRightInd w:val="0"/>
      <w:spacing w:line="160" w:lineRule="exact"/>
    </w:pPr>
    <w:rPr>
      <w:rFonts w:ascii="Arial" w:hAnsi="Arial" w:cs="Arial"/>
      <w:color w:val="C0C0C0"/>
      <w:sz w:val="12"/>
      <w:szCs w:val="12"/>
      <w:lang w:val="en-AU"/>
    </w:rPr>
  </w:style>
  <w:style w:type="paragraph" w:customStyle="1" w:styleId="Naglowekstrony-nazwaprojektu">
    <w:name w:val="Naglowek strony - nazwa projektu"/>
    <w:uiPriority w:val="99"/>
    <w:rsid w:val="00E42883"/>
    <w:pPr>
      <w:widowControl w:val="0"/>
      <w:autoSpaceDE w:val="0"/>
      <w:autoSpaceDN w:val="0"/>
      <w:adjustRightInd w:val="0"/>
      <w:spacing w:line="180" w:lineRule="exact"/>
      <w:jc w:val="center"/>
    </w:pPr>
    <w:rPr>
      <w:rFonts w:ascii="Arial" w:hAnsi="Arial" w:cs="Arial"/>
      <w:lang w:val="en-AU"/>
    </w:rPr>
  </w:style>
  <w:style w:type="paragraph" w:customStyle="1" w:styleId="Naglowekstrony-tytuldokumentu">
    <w:name w:val="Naglowek strony - tytul dokumentu"/>
    <w:uiPriority w:val="99"/>
    <w:rsid w:val="00E42883"/>
    <w:pPr>
      <w:widowControl w:val="0"/>
      <w:autoSpaceDE w:val="0"/>
      <w:autoSpaceDN w:val="0"/>
      <w:adjustRightInd w:val="0"/>
      <w:spacing w:before="60" w:line="180" w:lineRule="exact"/>
    </w:pPr>
    <w:rPr>
      <w:rFonts w:ascii="Arial" w:hAnsi="Arial" w:cs="Arial"/>
      <w:b/>
      <w:bCs/>
      <w:sz w:val="16"/>
      <w:szCs w:val="16"/>
      <w:lang w:val="en-AU"/>
    </w:rPr>
  </w:style>
  <w:style w:type="paragraph" w:customStyle="1" w:styleId="Podtytuldokumentu">
    <w:name w:val="Podtytul_dokumentu"/>
    <w:basedOn w:val="Normalny"/>
    <w:next w:val="Normalny"/>
    <w:rsid w:val="00E42883"/>
    <w:pPr>
      <w:framePr w:w="8460" w:h="2168" w:hSpace="180" w:wrap="around" w:vAnchor="page" w:hAnchor="page" w:x="1775" w:y="4474" w:anchorLock="1"/>
      <w:widowControl/>
      <w:overflowPunct/>
      <w:autoSpaceDE/>
      <w:autoSpaceDN/>
      <w:adjustRightInd/>
      <w:spacing w:before="120" w:after="600"/>
      <w:suppressOverlap/>
      <w:jc w:val="center"/>
      <w:textAlignment w:val="auto"/>
    </w:pPr>
    <w:rPr>
      <w:rFonts w:ascii="Arial" w:hAnsi="Arial" w:cs="Times New Roman"/>
      <w:b/>
      <w:kern w:val="0"/>
      <w:sz w:val="56"/>
      <w:szCs w:val="24"/>
    </w:rPr>
  </w:style>
  <w:style w:type="paragraph" w:customStyle="1" w:styleId="Stronatytuowa-lewastronatabelki">
    <w:name w:val="Strona tytułowa - lewa strona tabelki"/>
    <w:next w:val="Tekstpodstawowy"/>
    <w:uiPriority w:val="99"/>
    <w:rsid w:val="00E42883"/>
    <w:pPr>
      <w:framePr w:hSpace="142" w:wrap="notBeside" w:vAnchor="page" w:hAnchor="text" w:y="11347" w:anchorLock="1"/>
      <w:spacing w:after="120"/>
      <w:jc w:val="right"/>
    </w:pPr>
    <w:rPr>
      <w:rFonts w:ascii="Arial" w:eastAsia="Times New Roman" w:hAnsi="Arial"/>
      <w:b/>
      <w:sz w:val="22"/>
      <w:lang w:eastAsia="en-US"/>
    </w:rPr>
  </w:style>
  <w:style w:type="character" w:customStyle="1" w:styleId="m1">
    <w:name w:val="m1"/>
    <w:rsid w:val="00E42883"/>
    <w:rPr>
      <w:color w:val="0000FF"/>
    </w:rPr>
  </w:style>
  <w:style w:type="paragraph" w:styleId="Spistreci5">
    <w:name w:val="toc 5"/>
    <w:basedOn w:val="Normalny"/>
    <w:next w:val="Normalny"/>
    <w:uiPriority w:val="39"/>
    <w:rsid w:val="00E42883"/>
    <w:pPr>
      <w:overflowPunct/>
      <w:ind w:left="72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styleId="Spistreci6">
    <w:name w:val="toc 6"/>
    <w:basedOn w:val="Normalny"/>
    <w:next w:val="Normalny"/>
    <w:uiPriority w:val="39"/>
    <w:rsid w:val="00E42883"/>
    <w:pPr>
      <w:overflowPunct/>
      <w:ind w:left="90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styleId="Spistreci7">
    <w:name w:val="toc 7"/>
    <w:basedOn w:val="Normalny"/>
    <w:next w:val="Normalny"/>
    <w:uiPriority w:val="39"/>
    <w:rsid w:val="00E42883"/>
    <w:pPr>
      <w:overflowPunct/>
      <w:ind w:left="108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styleId="Spistreci8">
    <w:name w:val="toc 8"/>
    <w:basedOn w:val="Normalny"/>
    <w:next w:val="Normalny"/>
    <w:uiPriority w:val="39"/>
    <w:rsid w:val="00E42883"/>
    <w:pPr>
      <w:overflowPunct/>
      <w:ind w:left="126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styleId="Spistreci9">
    <w:name w:val="toc 9"/>
    <w:basedOn w:val="Normalny"/>
    <w:next w:val="Normalny"/>
    <w:uiPriority w:val="39"/>
    <w:rsid w:val="00E42883"/>
    <w:pPr>
      <w:overflowPunct/>
      <w:ind w:left="144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customStyle="1" w:styleId="NumberedList">
    <w:name w:val="Numbered List"/>
    <w:next w:val="Normalny"/>
    <w:uiPriority w:val="99"/>
    <w:rsid w:val="00E42883"/>
    <w:pPr>
      <w:widowControl w:val="0"/>
      <w:autoSpaceDE w:val="0"/>
      <w:autoSpaceDN w:val="0"/>
      <w:adjustRightInd w:val="0"/>
      <w:ind w:left="360" w:hanging="360"/>
    </w:pPr>
    <w:rPr>
      <w:rFonts w:ascii="Arial" w:eastAsia="Times New Roman" w:hAnsi="Arial" w:cs="Arial"/>
      <w:sz w:val="22"/>
      <w:szCs w:val="22"/>
      <w:shd w:val="clear" w:color="auto" w:fill="FFFFFF"/>
      <w:lang w:val="en-AU"/>
    </w:rPr>
  </w:style>
  <w:style w:type="paragraph" w:customStyle="1" w:styleId="BulletedList">
    <w:name w:val="Bulleted List"/>
    <w:next w:val="Normalny"/>
    <w:uiPriority w:val="99"/>
    <w:rsid w:val="00E42883"/>
    <w:pPr>
      <w:widowControl w:val="0"/>
      <w:autoSpaceDE w:val="0"/>
      <w:autoSpaceDN w:val="0"/>
      <w:adjustRightInd w:val="0"/>
      <w:ind w:left="360" w:hanging="360"/>
    </w:pPr>
    <w:rPr>
      <w:rFonts w:ascii="Arial" w:eastAsia="Times New Roman" w:hAnsi="Arial" w:cs="Arial"/>
      <w:sz w:val="22"/>
      <w:szCs w:val="22"/>
      <w:shd w:val="clear" w:color="auto" w:fill="FFFFFF"/>
      <w:lang w:val="en-AU"/>
    </w:rPr>
  </w:style>
  <w:style w:type="paragraph" w:styleId="Nagweknotatki">
    <w:name w:val="Note Heading"/>
    <w:basedOn w:val="Normalny"/>
    <w:next w:val="Normalny"/>
    <w:link w:val="NagweknotatkiZnak"/>
    <w:uiPriority w:val="99"/>
    <w:rsid w:val="00E42883"/>
    <w:pPr>
      <w:overflowPunct/>
      <w:textAlignment w:val="auto"/>
    </w:pPr>
    <w:rPr>
      <w:rFonts w:ascii="Arial" w:hAnsi="Arial" w:cs="Times New Roman"/>
      <w:kern w:val="0"/>
      <w:shd w:val="clear" w:color="auto" w:fill="FFFFFF"/>
      <w:lang w:val="en-AU" w:eastAsia="en-US"/>
    </w:rPr>
  </w:style>
  <w:style w:type="character" w:customStyle="1" w:styleId="NagweknotatkiZnak">
    <w:name w:val="Nagłówek notatki Znak"/>
    <w:link w:val="Nagweknotatki"/>
    <w:uiPriority w:val="99"/>
    <w:rsid w:val="00E42883"/>
    <w:rPr>
      <w:rFonts w:ascii="Arial" w:eastAsia="Times New Roman" w:hAnsi="Arial"/>
      <w:lang w:val="en-AU" w:eastAsia="en-US"/>
    </w:rPr>
  </w:style>
  <w:style w:type="paragraph" w:customStyle="1" w:styleId="Code">
    <w:name w:val="Code"/>
    <w:next w:val="Normalny"/>
    <w:uiPriority w:val="99"/>
    <w:rsid w:val="00E428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shd w:val="clear" w:color="auto" w:fill="FFFFFF"/>
      <w:lang w:val="en-AU"/>
    </w:rPr>
  </w:style>
  <w:style w:type="character" w:customStyle="1" w:styleId="FieldLabel">
    <w:name w:val="Field Label"/>
    <w:uiPriority w:val="99"/>
    <w:rsid w:val="00E42883"/>
    <w:rPr>
      <w:i/>
      <w:iCs/>
      <w:color w:val="0000FF"/>
      <w:sz w:val="22"/>
      <w:szCs w:val="22"/>
      <w:shd w:val="clear" w:color="auto" w:fill="FFFFFF"/>
    </w:rPr>
  </w:style>
  <w:style w:type="character" w:customStyle="1" w:styleId="TableHeading">
    <w:name w:val="Table Heading"/>
    <w:uiPriority w:val="99"/>
    <w:rsid w:val="00E42883"/>
    <w:rPr>
      <w:b/>
      <w:bCs/>
      <w:sz w:val="22"/>
      <w:szCs w:val="22"/>
      <w:shd w:val="clear" w:color="auto" w:fill="FFFFFF"/>
    </w:rPr>
  </w:style>
  <w:style w:type="character" w:customStyle="1" w:styleId="SSBookmark">
    <w:name w:val="SSBookmark"/>
    <w:uiPriority w:val="99"/>
    <w:rsid w:val="00E42883"/>
    <w:rPr>
      <w:rFonts w:ascii="Lucida Sans" w:hAnsi="Lucida Sans" w:cs="Lucida Sans"/>
      <w:b/>
      <w:bCs/>
      <w:color w:val="000000"/>
      <w:sz w:val="16"/>
      <w:szCs w:val="16"/>
      <w:shd w:val="clear" w:color="auto" w:fill="FFFF80"/>
    </w:rPr>
  </w:style>
  <w:style w:type="paragraph" w:customStyle="1" w:styleId="Style">
    <w:name w:val="Style"/>
    <w:next w:val="Normalny"/>
    <w:uiPriority w:val="99"/>
    <w:rsid w:val="00E428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shd w:val="clear" w:color="auto" w:fill="FFFFFF"/>
      <w:lang w:val="en-AU"/>
    </w:rPr>
  </w:style>
  <w:style w:type="character" w:customStyle="1" w:styleId="Objecttype">
    <w:name w:val="Object type"/>
    <w:uiPriority w:val="99"/>
    <w:rsid w:val="00E42883"/>
    <w:rPr>
      <w:b/>
      <w:bCs/>
      <w:sz w:val="20"/>
      <w:szCs w:val="20"/>
      <w:u w:val="single"/>
      <w:shd w:val="clear" w:color="auto" w:fill="FFFFFF"/>
    </w:rPr>
  </w:style>
  <w:style w:type="paragraph" w:customStyle="1" w:styleId="ListHeader">
    <w:name w:val="List Header"/>
    <w:next w:val="Normalny"/>
    <w:uiPriority w:val="99"/>
    <w:rsid w:val="00E428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i/>
      <w:iCs/>
      <w:color w:val="0000A0"/>
      <w:shd w:val="clear" w:color="auto" w:fill="FFFFFF"/>
      <w:lang w:val="en-AU"/>
    </w:rPr>
  </w:style>
  <w:style w:type="paragraph" w:customStyle="1" w:styleId="ZnakZnak1">
    <w:name w:val="Znak Znak1"/>
    <w:uiPriority w:val="99"/>
    <w:rsid w:val="00E42883"/>
    <w:pPr>
      <w:widowControl w:val="0"/>
      <w:autoSpaceDE w:val="0"/>
      <w:autoSpaceDN w:val="0"/>
      <w:adjustRightInd w:val="0"/>
      <w:jc w:val="both"/>
    </w:pPr>
    <w:rPr>
      <w:rFonts w:ascii="Tahoma" w:eastAsia="Times New Roman" w:hAnsi="Tahoma" w:cs="Tahoma"/>
      <w:sz w:val="24"/>
      <w:szCs w:val="24"/>
      <w:lang w:val="en-AU"/>
    </w:rPr>
  </w:style>
  <w:style w:type="character" w:customStyle="1" w:styleId="instrukcja">
    <w:name w:val="instrukcja"/>
    <w:uiPriority w:val="99"/>
    <w:rsid w:val="00E42883"/>
    <w:rPr>
      <w:i/>
      <w:iCs/>
      <w:vanish/>
      <w:color w:val="FF0000"/>
      <w:sz w:val="20"/>
      <w:szCs w:val="20"/>
    </w:rPr>
  </w:style>
  <w:style w:type="paragraph" w:customStyle="1" w:styleId="DomylnaczcionkaakapituAkapitZnakChar1ZnakZnakZnak2ZnakZnakZnakZnakZnakZnakZnakZnakZnakZnakZnakZnakZnakZnakZnakZnakZnakZnak1ZnakZnakZnak">
    <w:name w:val="Domyślna czcionka akapitu Akapit Znak Char1 Znak Znak Znak2 Znak Znak Znak Znak Znak Znak Znak Znak Znak Znak Znak Znak Znak Znak Znak Znak Znak Znak1 Znak Znak Znak"/>
    <w:basedOn w:val="Normalny"/>
    <w:rsid w:val="00E42883"/>
    <w:pPr>
      <w:widowControl/>
      <w:tabs>
        <w:tab w:val="left" w:pos="709"/>
      </w:tabs>
      <w:overflowPunct/>
      <w:autoSpaceDE/>
      <w:autoSpaceDN/>
      <w:adjustRightInd/>
      <w:jc w:val="both"/>
      <w:textAlignment w:val="auto"/>
    </w:pPr>
    <w:rPr>
      <w:rFonts w:ascii="Arial" w:hAnsi="Arial" w:cs="Times New Roman"/>
      <w:kern w:val="0"/>
      <w:sz w:val="24"/>
      <w:szCs w:val="24"/>
    </w:rPr>
  </w:style>
  <w:style w:type="paragraph" w:customStyle="1" w:styleId="Naglowekstrony-podtytuldokumentu">
    <w:name w:val="Naglowek strony - podtytul dokumentu"/>
    <w:basedOn w:val="Naglowekstrony-tekst"/>
    <w:rsid w:val="00E42883"/>
    <w:pPr>
      <w:widowControl/>
      <w:numPr>
        <w:numId w:val="23"/>
      </w:numPr>
      <w:tabs>
        <w:tab w:val="clear" w:pos="540"/>
      </w:tabs>
      <w:autoSpaceDE/>
      <w:autoSpaceDN/>
      <w:adjustRightInd/>
      <w:spacing w:after="60"/>
      <w:ind w:left="0" w:firstLine="0"/>
      <w:jc w:val="center"/>
    </w:pPr>
    <w:rPr>
      <w:rFonts w:eastAsia="Times New Roman" w:cs="Times New Roman"/>
      <w:i/>
      <w:szCs w:val="20"/>
      <w:lang w:val="pl-PL"/>
    </w:rPr>
  </w:style>
  <w:style w:type="paragraph" w:customStyle="1" w:styleId="StylNagwek1Interlinia15wiersza">
    <w:name w:val="Styl Nagłówek 1 + Interlinia:  15 wiersza"/>
    <w:basedOn w:val="Nagwek1"/>
    <w:rsid w:val="00E42883"/>
    <w:pPr>
      <w:tabs>
        <w:tab w:val="num" w:pos="552"/>
      </w:tabs>
      <w:overflowPunct/>
      <w:autoSpaceDE/>
      <w:autoSpaceDN/>
      <w:adjustRightInd/>
      <w:spacing w:before="240" w:after="240" w:line="360" w:lineRule="auto"/>
      <w:ind w:left="432" w:hanging="432"/>
      <w:jc w:val="both"/>
      <w:textAlignment w:val="auto"/>
    </w:pPr>
    <w:rPr>
      <w:rFonts w:ascii="Arial" w:hAnsi="Arial"/>
      <w:bCs/>
      <w:kern w:val="32"/>
      <w:sz w:val="32"/>
      <w:lang w:val="pl-PL"/>
    </w:rPr>
  </w:style>
  <w:style w:type="paragraph" w:customStyle="1" w:styleId="StylNagwek2Interlinia15wiersza">
    <w:name w:val="Styl Nagłówek 2 + Interlinia:  15 wiersza"/>
    <w:basedOn w:val="Nagwek2"/>
    <w:rsid w:val="00E42883"/>
    <w:pPr>
      <w:widowControl/>
      <w:numPr>
        <w:ilvl w:val="1"/>
      </w:numPr>
      <w:tabs>
        <w:tab w:val="num" w:pos="576"/>
      </w:tabs>
      <w:overflowPunct/>
      <w:autoSpaceDE/>
      <w:autoSpaceDN/>
      <w:adjustRightInd/>
      <w:spacing w:after="240" w:line="360" w:lineRule="auto"/>
      <w:ind w:left="576" w:hanging="576"/>
      <w:jc w:val="both"/>
      <w:textAlignment w:val="auto"/>
    </w:pPr>
    <w:rPr>
      <w:szCs w:val="20"/>
      <w:lang w:val="pl-PL"/>
    </w:rPr>
  </w:style>
  <w:style w:type="paragraph" w:customStyle="1" w:styleId="StylNagwek3Interlinia15wiersza">
    <w:name w:val="Styl Nagłówek 3 + Interlinia:  15 wiersza"/>
    <w:basedOn w:val="Nagwek3"/>
    <w:rsid w:val="00E42883"/>
    <w:pPr>
      <w:widowControl/>
      <w:numPr>
        <w:ilvl w:val="2"/>
      </w:numPr>
      <w:tabs>
        <w:tab w:val="num" w:pos="720"/>
      </w:tabs>
      <w:overflowPunct/>
      <w:autoSpaceDE/>
      <w:autoSpaceDN/>
      <w:adjustRightInd/>
      <w:spacing w:before="240" w:after="240" w:line="360" w:lineRule="auto"/>
      <w:ind w:left="720" w:right="0" w:hanging="720"/>
      <w:jc w:val="both"/>
      <w:textAlignment w:val="auto"/>
    </w:pPr>
    <w:rPr>
      <w:kern w:val="0"/>
      <w:sz w:val="26"/>
      <w:lang w:val="pl-PL"/>
    </w:rPr>
  </w:style>
  <w:style w:type="paragraph" w:customStyle="1" w:styleId="StylNagwek4Interlinia15wiersza">
    <w:name w:val="Styl Nagłówek 4 + Interlinia:  15 wiersza"/>
    <w:basedOn w:val="Nagwek4"/>
    <w:rsid w:val="00E42883"/>
    <w:pPr>
      <w:widowControl/>
      <w:numPr>
        <w:ilvl w:val="3"/>
        <w:numId w:val="19"/>
      </w:numPr>
      <w:tabs>
        <w:tab w:val="num" w:pos="1584"/>
      </w:tabs>
      <w:overflowPunct/>
      <w:autoSpaceDE/>
      <w:autoSpaceDN/>
      <w:adjustRightInd/>
      <w:spacing w:after="240" w:line="360" w:lineRule="auto"/>
      <w:ind w:left="862" w:hanging="862"/>
      <w:jc w:val="both"/>
      <w:textAlignment w:val="auto"/>
    </w:pPr>
    <w:rPr>
      <w:rFonts w:ascii="Arial" w:hAnsi="Arial"/>
      <w:kern w:val="0"/>
      <w:szCs w:val="20"/>
      <w:lang w:val="pl-PL"/>
    </w:rPr>
  </w:style>
  <w:style w:type="paragraph" w:customStyle="1" w:styleId="TEXT1">
    <w:name w:val="TEXT 1"/>
    <w:basedOn w:val="Normalny"/>
    <w:rsid w:val="00E42883"/>
    <w:pPr>
      <w:widowControl/>
      <w:overflowPunct/>
      <w:autoSpaceDE/>
      <w:autoSpaceDN/>
      <w:adjustRightInd/>
      <w:spacing w:before="60"/>
      <w:ind w:left="1985"/>
      <w:jc w:val="both"/>
      <w:textAlignment w:val="auto"/>
    </w:pPr>
    <w:rPr>
      <w:kern w:val="0"/>
    </w:rPr>
  </w:style>
  <w:style w:type="character" w:customStyle="1" w:styleId="label">
    <w:name w:val="label"/>
    <w:rsid w:val="00E42883"/>
    <w:rPr>
      <w:u w:val="single"/>
    </w:rPr>
  </w:style>
  <w:style w:type="paragraph" w:customStyle="1" w:styleId="important">
    <w:name w:val="important"/>
    <w:basedOn w:val="Normalny"/>
    <w:rsid w:val="00E4288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color w:val="FF0000"/>
      <w:kern w:val="0"/>
      <w:sz w:val="26"/>
      <w:szCs w:val="26"/>
    </w:rPr>
  </w:style>
  <w:style w:type="paragraph" w:customStyle="1" w:styleId="p11">
    <w:name w:val="p11"/>
    <w:basedOn w:val="Normalny"/>
    <w:rsid w:val="00E4288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notprintable">
    <w:name w:val="notprintable"/>
    <w:basedOn w:val="Normalny"/>
    <w:rsid w:val="00E4288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vanish/>
      <w:kern w:val="0"/>
      <w:sz w:val="24"/>
      <w:szCs w:val="24"/>
    </w:rPr>
  </w:style>
  <w:style w:type="character" w:customStyle="1" w:styleId="t11">
    <w:name w:val="t11"/>
    <w:rsid w:val="00E42883"/>
  </w:style>
  <w:style w:type="character" w:customStyle="1" w:styleId="t9">
    <w:name w:val="t9"/>
    <w:rsid w:val="00E42883"/>
  </w:style>
  <w:style w:type="character" w:customStyle="1" w:styleId="t12">
    <w:name w:val="t12"/>
    <w:rsid w:val="00E42883"/>
  </w:style>
  <w:style w:type="character" w:customStyle="1" w:styleId="odfliend">
    <w:name w:val="odfliend"/>
    <w:rsid w:val="00E42883"/>
  </w:style>
  <w:style w:type="character" w:customStyle="1" w:styleId="Heading1Char1">
    <w:name w:val="Heading 1 Char1"/>
    <w:aliases w:val="Datasheet title Char,1 Char,h1 Char,level 1 Char,Level 1 Head Char,H1 Char,Heading AJS Char,Section Heading Char,Kapitel Char,Arial 14 Fett Char,Arial 14 Fett1 Char,Arial 14 Fett2 Char,Arial 16 Fett Char,Header 1 Char,Head 1 Char"/>
    <w:locked/>
    <w:rsid w:val="00E4288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aliases w:val="2 Char,Header 2 Char,H2 Char,UNDERRUBRIK 1-2 Char,Level 2 Char,Reset numbering Char,Abschnitt Char,Arial 12 Fett Kursiv Char,2 headline Char,h Char,H21 Char,H22 Char,HD2 Char,PIM2 Char,wally's numerowanie 1 Char"/>
    <w:locked/>
    <w:rsid w:val="00E4288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1">
    <w:name w:val="Heading 3 Char1"/>
    <w:locked/>
    <w:rsid w:val="00E42883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locked/>
    <w:rsid w:val="00E42883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locked/>
    <w:rsid w:val="00E42883"/>
    <w:rPr>
      <w:rFonts w:ascii="Cambria" w:eastAsia="SimSun" w:hAnsi="Cambria"/>
      <w:color w:val="243F60"/>
      <w:sz w:val="22"/>
      <w:lang w:val="pl-PL" w:eastAsia="en-US" w:bidi="ar-SA"/>
    </w:rPr>
  </w:style>
  <w:style w:type="character" w:customStyle="1" w:styleId="Heading6Char">
    <w:name w:val="Heading 6 Char"/>
    <w:locked/>
    <w:rsid w:val="00E42883"/>
    <w:rPr>
      <w:rFonts w:ascii="Calibri" w:eastAsia="Calibri" w:hAnsi="Calibri"/>
      <w:caps/>
      <w:color w:val="365F91"/>
      <w:spacing w:val="10"/>
      <w:sz w:val="22"/>
      <w:lang w:val="pl-PL" w:eastAsia="en-US" w:bidi="ar-SA"/>
    </w:rPr>
  </w:style>
  <w:style w:type="character" w:customStyle="1" w:styleId="Heading7Char">
    <w:name w:val="Heading 7 Char"/>
    <w:locked/>
    <w:rsid w:val="00E42883"/>
    <w:rPr>
      <w:rFonts w:ascii="Cambria" w:eastAsia="SimSun" w:hAnsi="Cambria"/>
      <w:i/>
      <w:color w:val="404040"/>
      <w:sz w:val="22"/>
      <w:lang w:val="pl-PL" w:eastAsia="en-US" w:bidi="ar-SA"/>
    </w:rPr>
  </w:style>
  <w:style w:type="character" w:customStyle="1" w:styleId="Heading8Char">
    <w:name w:val="Heading 8 Char"/>
    <w:locked/>
    <w:rsid w:val="00E42883"/>
    <w:rPr>
      <w:rFonts w:ascii="Cambria" w:eastAsia="SimSun" w:hAnsi="Cambria"/>
      <w:color w:val="404040"/>
      <w:lang w:val="pl-PL" w:eastAsia="en-US" w:bidi="ar-SA"/>
    </w:rPr>
  </w:style>
  <w:style w:type="character" w:customStyle="1" w:styleId="Heading9Char">
    <w:name w:val="Heading 9 Char"/>
    <w:locked/>
    <w:rsid w:val="00E42883"/>
    <w:rPr>
      <w:rFonts w:ascii="Cambria" w:eastAsia="SimSun" w:hAnsi="Cambria"/>
      <w:i/>
      <w:color w:val="404040"/>
      <w:lang w:val="pl-PL" w:eastAsia="en-US" w:bidi="ar-SA"/>
    </w:rPr>
  </w:style>
  <w:style w:type="paragraph" w:customStyle="1" w:styleId="Nagwekspisutreci1">
    <w:name w:val="Nagłówek spisu treści1"/>
    <w:basedOn w:val="Nagwek1"/>
    <w:next w:val="Normalny"/>
    <w:semiHidden/>
    <w:rsid w:val="00E428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eastAsia="Calibri" w:hAnsi="Cambria"/>
      <w:bCs/>
      <w:color w:val="365F91"/>
      <w:sz w:val="28"/>
      <w:szCs w:val="28"/>
      <w:lang w:val="pl-PL" w:eastAsia="en-US"/>
    </w:rPr>
  </w:style>
  <w:style w:type="character" w:customStyle="1" w:styleId="BalloonTextChar">
    <w:name w:val="Balloon Text Char"/>
    <w:locked/>
    <w:rsid w:val="00E42883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semiHidden/>
    <w:locked/>
    <w:rsid w:val="00E42883"/>
    <w:rPr>
      <w:rFonts w:cs="Times New Roman"/>
      <w:sz w:val="20"/>
      <w:szCs w:val="20"/>
    </w:rPr>
  </w:style>
  <w:style w:type="character" w:customStyle="1" w:styleId="CommentSubjectChar">
    <w:name w:val="Comment Subject Char"/>
    <w:semiHidden/>
    <w:locked/>
    <w:rsid w:val="00E42883"/>
    <w:rPr>
      <w:rFonts w:cs="Times New Roman"/>
      <w:b/>
      <w:bCs/>
      <w:sz w:val="20"/>
      <w:szCs w:val="20"/>
    </w:rPr>
  </w:style>
  <w:style w:type="paragraph" w:customStyle="1" w:styleId="Bezodstpw1">
    <w:name w:val="Bez odstępów1"/>
    <w:basedOn w:val="Normalny"/>
    <w:link w:val="NoSpacingChar"/>
    <w:rsid w:val="00E42883"/>
    <w:pPr>
      <w:widowControl/>
      <w:overflowPunct/>
      <w:autoSpaceDE/>
      <w:autoSpaceDN/>
      <w:adjustRightInd/>
      <w:spacing w:before="120" w:after="120"/>
      <w:textAlignment w:val="auto"/>
    </w:pPr>
    <w:rPr>
      <w:rFonts w:ascii="Calibri" w:hAnsi="Calibri" w:cs="Times New Roman"/>
      <w:kern w:val="0"/>
    </w:rPr>
  </w:style>
  <w:style w:type="character" w:customStyle="1" w:styleId="NoSpacingChar">
    <w:name w:val="No Spacing Char"/>
    <w:link w:val="Bezodstpw1"/>
    <w:locked/>
    <w:rsid w:val="00E42883"/>
    <w:rPr>
      <w:rFonts w:eastAsia="Times New Roman"/>
    </w:rPr>
  </w:style>
  <w:style w:type="character" w:customStyle="1" w:styleId="TitleChar">
    <w:name w:val="Title Char"/>
    <w:locked/>
    <w:rsid w:val="00E42883"/>
    <w:rPr>
      <w:rFonts w:ascii="Calibri" w:eastAsia="Times New Roman" w:hAnsi="Calibri" w:cs="Times New Roman"/>
      <w:caps/>
      <w:color w:val="4F81BD"/>
      <w:spacing w:val="10"/>
      <w:kern w:val="28"/>
      <w:sz w:val="20"/>
      <w:szCs w:val="20"/>
    </w:rPr>
  </w:style>
  <w:style w:type="character" w:customStyle="1" w:styleId="BodyTextChar">
    <w:name w:val="Body Text Char"/>
    <w:locked/>
    <w:rsid w:val="00E4288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SubtitleChar">
    <w:name w:val="Subtitle Char"/>
    <w:locked/>
    <w:rsid w:val="00E42883"/>
    <w:rPr>
      <w:rFonts w:ascii="Cambria" w:eastAsia="SimSun" w:hAnsi="Cambria" w:cs="Times New Roman"/>
      <w:i/>
      <w:color w:val="4F81BD"/>
      <w:spacing w:val="15"/>
      <w:sz w:val="20"/>
      <w:szCs w:val="20"/>
    </w:rPr>
  </w:style>
  <w:style w:type="character" w:customStyle="1" w:styleId="HeaderChar">
    <w:name w:val="Header Char"/>
    <w:locked/>
    <w:rsid w:val="00E42883"/>
    <w:rPr>
      <w:rFonts w:ascii="Calibri" w:eastAsia="Times New Roman" w:hAnsi="Calibri" w:cs="Times New Roman"/>
      <w:sz w:val="20"/>
      <w:szCs w:val="20"/>
    </w:rPr>
  </w:style>
  <w:style w:type="character" w:customStyle="1" w:styleId="FooterChar">
    <w:name w:val="Footer Char"/>
    <w:locked/>
    <w:rsid w:val="00E42883"/>
    <w:rPr>
      <w:rFonts w:ascii="Calibri" w:eastAsia="Times New Roman" w:hAnsi="Calibri" w:cs="Times New Roman"/>
      <w:sz w:val="20"/>
      <w:szCs w:val="20"/>
    </w:rPr>
  </w:style>
  <w:style w:type="character" w:customStyle="1" w:styleId="Wyrnieniedelikatne1">
    <w:name w:val="Wyróżnienie delikatne1"/>
    <w:rsid w:val="00E42883"/>
    <w:rPr>
      <w:i/>
      <w:color w:val="808080"/>
    </w:rPr>
  </w:style>
  <w:style w:type="character" w:customStyle="1" w:styleId="Wyrnienieintensywne1">
    <w:name w:val="Wyróżnienie intensywne1"/>
    <w:rsid w:val="00E42883"/>
    <w:rPr>
      <w:b/>
      <w:i/>
      <w:color w:val="4F81BD"/>
    </w:rPr>
  </w:style>
  <w:style w:type="character" w:customStyle="1" w:styleId="EndnoteTextChar">
    <w:name w:val="Endnote Text Char"/>
    <w:semiHidden/>
    <w:locked/>
    <w:rsid w:val="00E42883"/>
    <w:rPr>
      <w:rFonts w:ascii="Calibri" w:eastAsia="Times New Roman" w:hAnsi="Calibri" w:cs="Times New Roman"/>
      <w:sz w:val="20"/>
      <w:szCs w:val="20"/>
    </w:rPr>
  </w:style>
  <w:style w:type="paragraph" w:customStyle="1" w:styleId="Poprawka1">
    <w:name w:val="Poprawka1"/>
    <w:hidden/>
    <w:semiHidden/>
    <w:rsid w:val="00E42883"/>
    <w:rPr>
      <w:rFonts w:eastAsia="Times New Roman"/>
      <w:sz w:val="22"/>
      <w:szCs w:val="22"/>
      <w:lang w:eastAsia="en-US"/>
    </w:rPr>
  </w:style>
  <w:style w:type="table" w:customStyle="1" w:styleId="rednialista2akcent11">
    <w:name w:val="Średnia lista 2 — akcent 11"/>
    <w:rsid w:val="00E42883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Char">
    <w:name w:val="Body Text 2 Char"/>
    <w:locked/>
    <w:rsid w:val="00E42883"/>
    <w:rPr>
      <w:rFonts w:ascii="(Uzyj czcionki tekstu azjatycki" w:hAnsi="(Uzyj czcionki tekstu azjatycki" w:cs="Times New Roman"/>
      <w:snapToGrid w:val="0"/>
      <w:sz w:val="24"/>
      <w:szCs w:val="24"/>
      <w:lang w:val="x-none" w:eastAsia="pl-PL"/>
    </w:rPr>
  </w:style>
  <w:style w:type="character" w:customStyle="1" w:styleId="DocumentMapChar">
    <w:name w:val="Document Map Char"/>
    <w:semiHidden/>
    <w:locked/>
    <w:rsid w:val="00E42883"/>
    <w:rPr>
      <w:rFonts w:ascii="Times New Roman" w:eastAsia="Times New Roman" w:hAnsi="Times New Roman" w:cs="Times New Roman"/>
      <w:sz w:val="20"/>
      <w:szCs w:val="20"/>
      <w:shd w:val="clear" w:color="auto" w:fill="000080"/>
    </w:rPr>
  </w:style>
  <w:style w:type="character" w:customStyle="1" w:styleId="FootnoteTextChar">
    <w:name w:val="Footnote Text Char"/>
    <w:semiHidden/>
    <w:locked/>
    <w:rsid w:val="00E42883"/>
    <w:rPr>
      <w:rFonts w:ascii="Arial" w:eastAsia="Times New Roman" w:hAnsi="Arial" w:cs="Times New Roman"/>
      <w:sz w:val="20"/>
      <w:szCs w:val="20"/>
    </w:rPr>
  </w:style>
  <w:style w:type="character" w:customStyle="1" w:styleId="HTMLPreformattedChar">
    <w:name w:val="HTML Preformatted Char"/>
    <w:locked/>
    <w:rsid w:val="00E42883"/>
    <w:rPr>
      <w:rFonts w:ascii="Courier New" w:eastAsia="Times New Roman" w:hAnsi="Courier New" w:cs="Times New Roman"/>
      <w:sz w:val="20"/>
      <w:szCs w:val="20"/>
    </w:rPr>
  </w:style>
  <w:style w:type="character" w:customStyle="1" w:styleId="BodyText3Char">
    <w:name w:val="Body Text 3 Char"/>
    <w:locked/>
    <w:rsid w:val="00E42883"/>
    <w:rPr>
      <w:rFonts w:ascii="Arial" w:hAnsi="Arial" w:cs="Times New Roman"/>
      <w:sz w:val="16"/>
      <w:szCs w:val="16"/>
      <w:lang w:val="en-AU" w:eastAsia="x-none"/>
    </w:rPr>
  </w:style>
  <w:style w:type="character" w:customStyle="1" w:styleId="NoteHeadingChar">
    <w:name w:val="Note Heading Char"/>
    <w:locked/>
    <w:rsid w:val="00E42883"/>
    <w:rPr>
      <w:rFonts w:ascii="Arial" w:hAnsi="Arial" w:cs="Times New Roman"/>
      <w:sz w:val="20"/>
      <w:szCs w:val="20"/>
      <w:lang w:val="en-AU" w:eastAsia="x-none"/>
    </w:rPr>
  </w:style>
  <w:style w:type="character" w:customStyle="1" w:styleId="PlainTextChar">
    <w:name w:val="Plain Text Char"/>
    <w:locked/>
    <w:rsid w:val="00E42883"/>
    <w:rPr>
      <w:rFonts w:ascii="Arial" w:hAnsi="Arial" w:cs="Times New Roman"/>
      <w:sz w:val="20"/>
      <w:szCs w:val="20"/>
      <w:lang w:val="en-AU" w:eastAsia="x-none"/>
    </w:rPr>
  </w:style>
  <w:style w:type="character" w:customStyle="1" w:styleId="ListNumber2Char">
    <w:name w:val="List Number 2 Char"/>
    <w:aliases w:val="Znak Char"/>
    <w:locked/>
    <w:rsid w:val="00E42883"/>
    <w:rPr>
      <w:rFonts w:ascii="Calibri" w:hAnsi="Calibri"/>
      <w:lang w:val="pl-PL" w:eastAsia="pl-PL" w:bidi="ar-SA"/>
    </w:rPr>
  </w:style>
  <w:style w:type="character" w:customStyle="1" w:styleId="SignatureChar">
    <w:name w:val="Signature Char"/>
    <w:locked/>
    <w:rsid w:val="00E42883"/>
    <w:rPr>
      <w:rFonts w:ascii="Calibri" w:eastAsia="SimSun" w:hAnsi="Calibri" w:cs="Mangal"/>
      <w:i/>
      <w:iCs/>
      <w:sz w:val="24"/>
      <w:szCs w:val="24"/>
    </w:rPr>
  </w:style>
  <w:style w:type="numbering" w:customStyle="1" w:styleId="Bezlisty12">
    <w:name w:val="Bez listy12"/>
    <w:next w:val="Bezlisty"/>
    <w:uiPriority w:val="99"/>
    <w:semiHidden/>
    <w:unhideWhenUsed/>
    <w:rsid w:val="00E42883"/>
  </w:style>
  <w:style w:type="character" w:customStyle="1" w:styleId="ZnakZnak20">
    <w:name w:val="Znak Znak2"/>
    <w:semiHidden/>
    <w:rsid w:val="00E42883"/>
    <w:rPr>
      <w:rFonts w:ascii="Times New Roman" w:eastAsia="Times New Roman" w:hAnsi="Times New Roman"/>
      <w:lang w:val="pl-PL" w:eastAsia="pl-PL"/>
    </w:rPr>
  </w:style>
  <w:style w:type="table" w:customStyle="1" w:styleId="rednialista2akcent110">
    <w:name w:val="Średnia lista 2 — akcent 11"/>
    <w:basedOn w:val="Standardowy"/>
    <w:next w:val="Jasnalistaakcent2"/>
    <w:uiPriority w:val="66"/>
    <w:rsid w:val="00E42883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ecieniowanieakcent111">
    <w:name w:val="Jasne cieniowanie — akcent 111"/>
    <w:basedOn w:val="Standardowy"/>
    <w:uiPriority w:val="60"/>
    <w:rsid w:val="00E4288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ela-Prosty21">
    <w:name w:val="Tabela - Prosty 21"/>
    <w:basedOn w:val="Standardowy"/>
    <w:next w:val="Tabela-Prosty2"/>
    <w:uiPriority w:val="99"/>
    <w:rsid w:val="00E42883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Wspczesny1">
    <w:name w:val="Tabela - Współczesny1"/>
    <w:basedOn w:val="Standardowy"/>
    <w:next w:val="Tabela-Wspczesny"/>
    <w:uiPriority w:val="99"/>
    <w:rsid w:val="00E42883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Nagwekspisutreci10">
    <w:name w:val="Nagłówek spisu treści1"/>
    <w:basedOn w:val="Nagwek1"/>
    <w:next w:val="Normalny"/>
    <w:semiHidden/>
    <w:rsid w:val="00E428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eastAsia="Calibri" w:hAnsi="Cambria"/>
      <w:bCs/>
      <w:color w:val="365F91"/>
      <w:sz w:val="28"/>
      <w:szCs w:val="28"/>
      <w:lang w:val="pl-PL" w:eastAsia="en-US"/>
    </w:rPr>
  </w:style>
  <w:style w:type="paragraph" w:customStyle="1" w:styleId="Bezodstpw10">
    <w:name w:val="Bez odstępów1"/>
    <w:basedOn w:val="Normalny"/>
    <w:uiPriority w:val="99"/>
    <w:rsid w:val="00E42883"/>
    <w:pPr>
      <w:widowControl/>
      <w:overflowPunct/>
      <w:autoSpaceDE/>
      <w:autoSpaceDN/>
      <w:adjustRightInd/>
      <w:spacing w:before="120" w:after="120"/>
      <w:textAlignment w:val="auto"/>
    </w:pPr>
    <w:rPr>
      <w:rFonts w:ascii="Calibri" w:eastAsia="Calibri" w:hAnsi="Calibri" w:cs="Times New Roman"/>
      <w:kern w:val="0"/>
    </w:rPr>
  </w:style>
  <w:style w:type="character" w:customStyle="1" w:styleId="Wyrnieniedelikatne10">
    <w:name w:val="Wyróżnienie delikatne1"/>
    <w:rsid w:val="00E42883"/>
    <w:rPr>
      <w:i/>
      <w:color w:val="808080"/>
    </w:rPr>
  </w:style>
  <w:style w:type="character" w:customStyle="1" w:styleId="Wyrnienieintensywne10">
    <w:name w:val="Wyróżnienie intensywne1"/>
    <w:rsid w:val="00E42883"/>
    <w:rPr>
      <w:b/>
      <w:i/>
      <w:color w:val="4F81BD"/>
    </w:rPr>
  </w:style>
  <w:style w:type="paragraph" w:customStyle="1" w:styleId="Poprawka10">
    <w:name w:val="Poprawka1"/>
    <w:hidden/>
    <w:semiHidden/>
    <w:rsid w:val="00E42883"/>
    <w:rPr>
      <w:rFonts w:eastAsia="Times New Roman"/>
      <w:sz w:val="22"/>
      <w:szCs w:val="22"/>
      <w:lang w:eastAsia="en-US"/>
    </w:rPr>
  </w:style>
  <w:style w:type="table" w:customStyle="1" w:styleId="rednialista2akcent111">
    <w:name w:val="Średnia lista 2 — akcent 111"/>
    <w:rsid w:val="00E42883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ndokumentuZnak">
    <w:name w:val="Plan dokumentu Znak"/>
    <w:uiPriority w:val="99"/>
    <w:semiHidden/>
    <w:rsid w:val="00E42883"/>
    <w:rPr>
      <w:rFonts w:ascii="Times New Roman" w:hAnsi="Times New Roman"/>
      <w:sz w:val="2"/>
      <w:shd w:val="clear" w:color="auto" w:fill="000080"/>
      <w:lang w:eastAsia="en-US"/>
    </w:rPr>
  </w:style>
  <w:style w:type="table" w:customStyle="1" w:styleId="rednialista2akcent112">
    <w:name w:val="Średnia lista 2 — akcent 112"/>
    <w:rsid w:val="00E42883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2">
    <w:name w:val="Bez listy112"/>
    <w:next w:val="Bezlisty"/>
    <w:uiPriority w:val="99"/>
    <w:semiHidden/>
    <w:unhideWhenUsed/>
    <w:rsid w:val="00E42883"/>
  </w:style>
  <w:style w:type="table" w:customStyle="1" w:styleId="rednialista2akcent12">
    <w:name w:val="Średnia lista 2 — akcent 12"/>
    <w:basedOn w:val="Standardowy"/>
    <w:next w:val="Jasnalistaakcent2"/>
    <w:uiPriority w:val="66"/>
    <w:rsid w:val="00E42883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Akapitzlist2">
    <w:name w:val="Akapit z listą2"/>
    <w:basedOn w:val="Normalny"/>
    <w:rsid w:val="00E42883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paragraph" w:customStyle="1" w:styleId="Nagwekspisutreci2">
    <w:name w:val="Nagłówek spisu treści2"/>
    <w:basedOn w:val="Nagwek1"/>
    <w:next w:val="Normalny"/>
    <w:semiHidden/>
    <w:rsid w:val="00E428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eastAsia="Calibri" w:hAnsi="Cambria"/>
      <w:bCs/>
      <w:color w:val="365F91"/>
      <w:sz w:val="28"/>
      <w:szCs w:val="28"/>
      <w:lang w:val="pl-PL" w:eastAsia="en-US"/>
    </w:rPr>
  </w:style>
  <w:style w:type="paragraph" w:customStyle="1" w:styleId="Bezodstpw2">
    <w:name w:val="Bez odstępów2"/>
    <w:basedOn w:val="Normalny"/>
    <w:rsid w:val="00E42883"/>
    <w:pPr>
      <w:widowControl/>
      <w:overflowPunct/>
      <w:autoSpaceDE/>
      <w:autoSpaceDN/>
      <w:adjustRightInd/>
      <w:spacing w:before="120" w:after="120"/>
      <w:textAlignment w:val="auto"/>
    </w:pPr>
    <w:rPr>
      <w:rFonts w:ascii="Calibri" w:hAnsi="Calibri" w:cs="Times New Roman"/>
      <w:kern w:val="0"/>
    </w:rPr>
  </w:style>
  <w:style w:type="character" w:customStyle="1" w:styleId="Wyrnieniedelikatne2">
    <w:name w:val="Wyróżnienie delikatne2"/>
    <w:rsid w:val="00E42883"/>
    <w:rPr>
      <w:i/>
      <w:color w:val="808080"/>
    </w:rPr>
  </w:style>
  <w:style w:type="character" w:customStyle="1" w:styleId="Wyrnienieintensywne2">
    <w:name w:val="Wyróżnienie intensywne2"/>
    <w:rsid w:val="00E42883"/>
    <w:rPr>
      <w:b/>
      <w:i/>
      <w:color w:val="4F81BD"/>
    </w:rPr>
  </w:style>
  <w:style w:type="paragraph" w:customStyle="1" w:styleId="Poprawka2">
    <w:name w:val="Poprawka2"/>
    <w:hidden/>
    <w:semiHidden/>
    <w:rsid w:val="00E42883"/>
    <w:rPr>
      <w:rFonts w:eastAsia="Times New Roman"/>
      <w:sz w:val="22"/>
      <w:szCs w:val="22"/>
      <w:lang w:eastAsia="en-US"/>
    </w:rPr>
  </w:style>
  <w:style w:type="table" w:customStyle="1" w:styleId="rednialista2akcent13">
    <w:name w:val="Średnia lista 2 — akcent 13"/>
    <w:rsid w:val="00E42883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Normalny"/>
    <w:uiPriority w:val="99"/>
    <w:rsid w:val="00E42883"/>
    <w:pPr>
      <w:overflowPunct/>
      <w:spacing w:line="314" w:lineRule="exact"/>
      <w:jc w:val="both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Style18">
    <w:name w:val="Style18"/>
    <w:basedOn w:val="Normalny"/>
    <w:rsid w:val="00E42883"/>
    <w:pPr>
      <w:overflowPunct/>
      <w:spacing w:line="322" w:lineRule="exact"/>
      <w:ind w:hanging="355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FontStyle57">
    <w:name w:val="Font Style57"/>
    <w:uiPriority w:val="99"/>
    <w:rsid w:val="00E42883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uiPriority w:val="99"/>
    <w:rsid w:val="00E42883"/>
    <w:rPr>
      <w:rFonts w:ascii="Tahoma" w:hAnsi="Tahoma" w:cs="Tahoma"/>
      <w:sz w:val="20"/>
      <w:szCs w:val="20"/>
    </w:rPr>
  </w:style>
  <w:style w:type="paragraph" w:customStyle="1" w:styleId="Style3">
    <w:name w:val="Style3"/>
    <w:basedOn w:val="Normalny"/>
    <w:rsid w:val="00E42883"/>
    <w:pPr>
      <w:overflowPunct/>
      <w:spacing w:line="269" w:lineRule="exact"/>
      <w:textAlignment w:val="auto"/>
    </w:pPr>
    <w:rPr>
      <w:rFonts w:cs="Times New Roman"/>
      <w:kern w:val="0"/>
      <w:sz w:val="24"/>
      <w:szCs w:val="24"/>
    </w:rPr>
  </w:style>
  <w:style w:type="character" w:customStyle="1" w:styleId="FontStyle20">
    <w:name w:val="Font Style20"/>
    <w:rsid w:val="00E42883"/>
    <w:rPr>
      <w:rFonts w:ascii="Tahoma" w:hAnsi="Tahoma" w:cs="Tahoma"/>
      <w:spacing w:val="10"/>
      <w:sz w:val="24"/>
      <w:szCs w:val="24"/>
    </w:rPr>
  </w:style>
  <w:style w:type="paragraph" w:customStyle="1" w:styleId="Style1">
    <w:name w:val="Style1"/>
    <w:basedOn w:val="Normalny"/>
    <w:rsid w:val="00E42883"/>
    <w:pPr>
      <w:overflowPunct/>
      <w:spacing w:line="269" w:lineRule="exact"/>
      <w:textAlignment w:val="auto"/>
    </w:pPr>
    <w:rPr>
      <w:rFonts w:cs="Times New Roman"/>
      <w:kern w:val="0"/>
      <w:sz w:val="24"/>
      <w:szCs w:val="24"/>
    </w:rPr>
  </w:style>
  <w:style w:type="paragraph" w:customStyle="1" w:styleId="A-sownik">
    <w:name w:val="A-słownik"/>
    <w:basedOn w:val="Normalny"/>
    <w:rsid w:val="00E42883"/>
    <w:pPr>
      <w:widowControl/>
      <w:overflowPunct/>
      <w:autoSpaceDE/>
      <w:autoSpaceDN/>
      <w:adjustRightInd/>
      <w:spacing w:before="120" w:line="360" w:lineRule="auto"/>
      <w:jc w:val="both"/>
      <w:textAlignment w:val="auto"/>
    </w:pPr>
    <w:rPr>
      <w:rFonts w:ascii="Calibri" w:hAnsi="Calibri" w:cs="Times New Roman"/>
      <w:kern w:val="0"/>
      <w:sz w:val="22"/>
      <w:lang w:eastAsia="ar-SA"/>
    </w:rPr>
  </w:style>
  <w:style w:type="paragraph" w:customStyle="1" w:styleId="TableContents">
    <w:name w:val="Table Contents"/>
    <w:basedOn w:val="Normalny"/>
    <w:rsid w:val="00E42883"/>
    <w:pPr>
      <w:widowControl/>
      <w:suppressLineNumbers/>
      <w:overflowPunct/>
      <w:autoSpaceDE/>
      <w:autoSpaceDN/>
      <w:adjustRightInd/>
      <w:spacing w:before="60" w:after="200" w:line="276" w:lineRule="auto"/>
      <w:jc w:val="both"/>
      <w:textAlignment w:val="auto"/>
    </w:pPr>
    <w:rPr>
      <w:rFonts w:ascii="Calibri" w:hAnsi="Calibri" w:cs="Calibri"/>
      <w:kern w:val="0"/>
      <w:sz w:val="22"/>
      <w:szCs w:val="22"/>
      <w:lang w:eastAsia="zh-CN"/>
    </w:rPr>
  </w:style>
  <w:style w:type="character" w:customStyle="1" w:styleId="Kolorowalistaakcent1Znak">
    <w:name w:val="Kolorowa lista — akcent 1 Znak"/>
    <w:link w:val="Kolorowalistaakcent1"/>
    <w:uiPriority w:val="34"/>
    <w:rsid w:val="00E42883"/>
    <w:rPr>
      <w:rFonts w:ascii="Times New Roman" w:eastAsia="Times New Roman" w:hAnsi="Times New Roman"/>
      <w:sz w:val="24"/>
      <w:szCs w:val="24"/>
    </w:rPr>
  </w:style>
  <w:style w:type="character" w:customStyle="1" w:styleId="LegendaZnak">
    <w:name w:val="Legenda Znak"/>
    <w:aliases w:val="Podpis obiektu Znak"/>
    <w:link w:val="Legenda"/>
    <w:rsid w:val="00E42883"/>
    <w:rPr>
      <w:rFonts w:ascii="Arial" w:hAnsi="Arial"/>
      <w:b/>
      <w:bCs/>
      <w:lang w:eastAsia="en-US"/>
    </w:rPr>
  </w:style>
  <w:style w:type="paragraph" w:customStyle="1" w:styleId="Textbody">
    <w:name w:val="Text body"/>
    <w:basedOn w:val="Normalny"/>
    <w:rsid w:val="00E42883"/>
    <w:pPr>
      <w:widowControl/>
      <w:suppressAutoHyphens/>
      <w:overflowPunct/>
      <w:autoSpaceDE/>
      <w:adjustRightInd/>
      <w:spacing w:after="140" w:line="288" w:lineRule="auto"/>
      <w:textAlignment w:val="auto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customStyle="1" w:styleId="p1">
    <w:name w:val="p1"/>
    <w:basedOn w:val="Normalny"/>
    <w:rsid w:val="00E42883"/>
    <w:pPr>
      <w:widowControl/>
      <w:shd w:val="clear" w:color="auto" w:fill="FFFFFF"/>
      <w:overflowPunct/>
      <w:autoSpaceDE/>
      <w:autoSpaceDN/>
      <w:adjustRightInd/>
      <w:textAlignment w:val="auto"/>
    </w:pPr>
    <w:rPr>
      <w:rFonts w:ascii="Helvetica" w:eastAsia="Calibri" w:hAnsi="Helvetica" w:cs="Times New Roman"/>
      <w:color w:val="252525"/>
      <w:kern w:val="0"/>
      <w:sz w:val="21"/>
      <w:szCs w:val="21"/>
    </w:rPr>
  </w:style>
  <w:style w:type="character" w:customStyle="1" w:styleId="s1">
    <w:name w:val="s1"/>
    <w:rsid w:val="00E42883"/>
  </w:style>
  <w:style w:type="paragraph" w:customStyle="1" w:styleId="p2">
    <w:name w:val="p2"/>
    <w:basedOn w:val="Normalny"/>
    <w:rsid w:val="00E42883"/>
    <w:pPr>
      <w:widowControl/>
      <w:overflowPunct/>
      <w:autoSpaceDE/>
      <w:autoSpaceDN/>
      <w:adjustRightInd/>
      <w:textAlignment w:val="auto"/>
    </w:pPr>
    <w:rPr>
      <w:rFonts w:ascii="Times New Roman" w:eastAsia="Calibri" w:hAnsi="Times New Roman" w:cs="Times New Roman"/>
      <w:kern w:val="0"/>
      <w:sz w:val="17"/>
      <w:szCs w:val="17"/>
    </w:rPr>
  </w:style>
  <w:style w:type="character" w:customStyle="1" w:styleId="apple-converted-space">
    <w:name w:val="apple-converted-space"/>
    <w:rsid w:val="00E42883"/>
  </w:style>
  <w:style w:type="character" w:customStyle="1" w:styleId="Nierozpoznanawzmianka1">
    <w:name w:val="Nierozpoznana wzmianka1"/>
    <w:uiPriority w:val="99"/>
    <w:semiHidden/>
    <w:unhideWhenUsed/>
    <w:rsid w:val="00E42883"/>
    <w:rPr>
      <w:color w:val="605E5C"/>
      <w:shd w:val="clear" w:color="auto" w:fill="E1DFDD"/>
    </w:rPr>
  </w:style>
  <w:style w:type="table" w:styleId="redniasiatka2">
    <w:name w:val="Medium Grid 2"/>
    <w:basedOn w:val="Standardowy"/>
    <w:link w:val="redniasiatka2Znak"/>
    <w:uiPriority w:val="99"/>
    <w:rsid w:val="00E42883"/>
    <w:rPr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Kolorowalistaakcent1">
    <w:name w:val="Colorful List Accent 1"/>
    <w:basedOn w:val="Standardowy"/>
    <w:link w:val="Kolorowalistaakcent1Znak"/>
    <w:uiPriority w:val="34"/>
    <w:rsid w:val="00E42883"/>
    <w:rPr>
      <w:rFonts w:ascii="Times New Roman" w:eastAsia="Times New Roman" w:hAnsi="Times New Roman"/>
      <w:sz w:val="24"/>
      <w:szCs w:val="24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a-Siatka3">
    <w:name w:val="Tabela - Siatka3"/>
    <w:basedOn w:val="Standardowy"/>
    <w:next w:val="Tabela-Siatka"/>
    <w:uiPriority w:val="39"/>
    <w:rsid w:val="00BC693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C693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7A57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22">
    <w:name w:val="col22"/>
    <w:rsid w:val="00085B68"/>
  </w:style>
  <w:style w:type="character" w:customStyle="1" w:styleId="Bodytext">
    <w:name w:val="Body text_"/>
    <w:link w:val="Tekstpodstawowy30"/>
    <w:rsid w:val="007B203A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Tekstpodstawowy1">
    <w:name w:val="Tekst podstawowy1"/>
    <w:rsid w:val="007B203A"/>
  </w:style>
  <w:style w:type="paragraph" w:customStyle="1" w:styleId="Tekstpodstawowy30">
    <w:name w:val="Tekst podstawowy3"/>
    <w:basedOn w:val="Normalny"/>
    <w:link w:val="Bodytext"/>
    <w:rsid w:val="007B203A"/>
    <w:pPr>
      <w:widowControl/>
      <w:shd w:val="clear" w:color="auto" w:fill="FFFFFF"/>
      <w:overflowPunct/>
      <w:autoSpaceDE/>
      <w:autoSpaceDN/>
      <w:adjustRightInd/>
      <w:spacing w:after="300" w:line="0" w:lineRule="atLeast"/>
      <w:ind w:hanging="360"/>
      <w:jc w:val="center"/>
      <w:textAlignment w:val="auto"/>
    </w:pPr>
    <w:rPr>
      <w:rFonts w:ascii="Times New Roman" w:hAnsi="Times New Roman" w:cs="Times New Roman"/>
      <w:kern w:val="0"/>
      <w:sz w:val="21"/>
      <w:szCs w:val="21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52251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Teksttreci2">
    <w:name w:val="Tekst treści (2)_"/>
    <w:link w:val="Teksttreci20"/>
    <w:locked/>
    <w:rsid w:val="00F40A3B"/>
    <w:rPr>
      <w:rFonts w:ascii="Batang" w:eastAsia="Batang" w:hAnsi="Batang" w:cs="Batang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0A3B"/>
    <w:pPr>
      <w:shd w:val="clear" w:color="auto" w:fill="FFFFFF"/>
      <w:overflowPunct/>
      <w:autoSpaceDE/>
      <w:autoSpaceDN/>
      <w:adjustRightInd/>
      <w:spacing w:after="720" w:line="0" w:lineRule="atLeast"/>
      <w:jc w:val="center"/>
      <w:textAlignment w:val="auto"/>
    </w:pPr>
    <w:rPr>
      <w:rFonts w:ascii="Batang" w:eastAsia="Batang" w:hAnsi="Batang" w:cs="Batang"/>
      <w:b/>
      <w:bCs/>
      <w:kern w:val="0"/>
      <w:sz w:val="21"/>
      <w:szCs w:val="21"/>
    </w:rPr>
  </w:style>
  <w:style w:type="character" w:customStyle="1" w:styleId="Teksttreci">
    <w:name w:val="Tekst treści_"/>
    <w:link w:val="Teksttreci0"/>
    <w:uiPriority w:val="99"/>
    <w:locked/>
    <w:rsid w:val="00F40A3B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40A3B"/>
    <w:pPr>
      <w:shd w:val="clear" w:color="auto" w:fill="FFFFFF"/>
      <w:overflowPunct/>
      <w:autoSpaceDE/>
      <w:autoSpaceDN/>
      <w:adjustRightInd/>
      <w:spacing w:before="1140" w:after="240" w:line="307" w:lineRule="exact"/>
      <w:jc w:val="both"/>
      <w:textAlignment w:val="auto"/>
    </w:pPr>
    <w:rPr>
      <w:rFonts w:ascii="Batang" w:eastAsia="Batang" w:hAnsi="Batang" w:cs="Batang"/>
      <w:kern w:val="0"/>
      <w:sz w:val="21"/>
      <w:szCs w:val="21"/>
    </w:rPr>
  </w:style>
  <w:style w:type="character" w:customStyle="1" w:styleId="Nagwek22">
    <w:name w:val="Nagłówek #2 (2)_"/>
    <w:link w:val="Nagwek220"/>
    <w:locked/>
    <w:rsid w:val="00F40A3B"/>
    <w:rPr>
      <w:rFonts w:ascii="Batang" w:eastAsia="Batang" w:hAnsi="Batang" w:cs="Batang"/>
      <w:spacing w:val="40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  <w:outlineLvl w:val="1"/>
    </w:pPr>
    <w:rPr>
      <w:rFonts w:ascii="Batang" w:eastAsia="Batang" w:hAnsi="Batang" w:cs="Batang"/>
      <w:spacing w:val="40"/>
      <w:kern w:val="0"/>
    </w:rPr>
  </w:style>
  <w:style w:type="character" w:customStyle="1" w:styleId="Teksttreci3">
    <w:name w:val="Tekst treści (3)_"/>
    <w:link w:val="Teksttreci30"/>
    <w:locked/>
    <w:rsid w:val="00F40A3B"/>
    <w:rPr>
      <w:rFonts w:ascii="Times New Roman" w:eastAsia="Times New Roman" w:hAnsi="Times New Roman"/>
      <w:b/>
      <w:bCs/>
      <w:spacing w:val="40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</w:pPr>
    <w:rPr>
      <w:rFonts w:ascii="Times New Roman" w:hAnsi="Times New Roman" w:cs="Times New Roman"/>
      <w:b/>
      <w:bCs/>
      <w:spacing w:val="40"/>
      <w:kern w:val="0"/>
    </w:rPr>
  </w:style>
  <w:style w:type="character" w:customStyle="1" w:styleId="Nagwek32">
    <w:name w:val="Nagłówek #3 (2)_"/>
    <w:link w:val="Nagwek320"/>
    <w:locked/>
    <w:rsid w:val="00F40A3B"/>
    <w:rPr>
      <w:rFonts w:ascii="Batang" w:eastAsia="Batang" w:hAnsi="Batang" w:cs="Batang"/>
      <w:spacing w:val="10"/>
      <w:sz w:val="21"/>
      <w:szCs w:val="21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  <w:outlineLvl w:val="2"/>
    </w:pPr>
    <w:rPr>
      <w:rFonts w:ascii="Batang" w:eastAsia="Batang" w:hAnsi="Batang" w:cs="Batang"/>
      <w:spacing w:val="10"/>
      <w:kern w:val="0"/>
      <w:sz w:val="21"/>
      <w:szCs w:val="21"/>
    </w:rPr>
  </w:style>
  <w:style w:type="character" w:customStyle="1" w:styleId="Nagwek35">
    <w:name w:val="Nagłówek #3 (5)_"/>
    <w:link w:val="Nagwek350"/>
    <w:locked/>
    <w:rsid w:val="00F40A3B"/>
    <w:rPr>
      <w:rFonts w:ascii="Times New Roman" w:eastAsia="Times New Roman" w:hAnsi="Times New Roman"/>
      <w:spacing w:val="20"/>
      <w:sz w:val="23"/>
      <w:szCs w:val="23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  <w:outlineLvl w:val="2"/>
    </w:pPr>
    <w:rPr>
      <w:rFonts w:ascii="Times New Roman" w:hAnsi="Times New Roman" w:cs="Times New Roman"/>
      <w:spacing w:val="20"/>
      <w:kern w:val="0"/>
      <w:sz w:val="23"/>
      <w:szCs w:val="23"/>
    </w:rPr>
  </w:style>
  <w:style w:type="character" w:customStyle="1" w:styleId="Nagwek20">
    <w:name w:val="Nagłówek #2_"/>
    <w:link w:val="Nagwek21"/>
    <w:locked/>
    <w:rsid w:val="00F40A3B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  <w:outlineLvl w:val="1"/>
    </w:pPr>
    <w:rPr>
      <w:rFonts w:ascii="Batang" w:eastAsia="Batang" w:hAnsi="Batang" w:cs="Batang"/>
      <w:kern w:val="0"/>
      <w:sz w:val="21"/>
      <w:szCs w:val="21"/>
    </w:rPr>
  </w:style>
  <w:style w:type="numbering" w:customStyle="1" w:styleId="Bezlisty4">
    <w:name w:val="Bez listy4"/>
    <w:next w:val="Bezlisty"/>
    <w:uiPriority w:val="99"/>
    <w:semiHidden/>
    <w:unhideWhenUsed/>
    <w:rsid w:val="003C190C"/>
  </w:style>
  <w:style w:type="paragraph" w:styleId="Indeks1">
    <w:name w:val="index 1"/>
    <w:basedOn w:val="Normalny"/>
    <w:next w:val="Normalny"/>
    <w:autoRedefine/>
    <w:uiPriority w:val="99"/>
    <w:semiHidden/>
    <w:rsid w:val="003C190C"/>
    <w:pPr>
      <w:widowControl/>
      <w:overflowPunct/>
      <w:autoSpaceDE/>
      <w:autoSpaceDN/>
      <w:adjustRightInd/>
      <w:ind w:left="240" w:hanging="240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table" w:customStyle="1" w:styleId="Tabela-Siatka6">
    <w:name w:val="Tabela - Siatka6"/>
    <w:basedOn w:val="Standardowy"/>
    <w:next w:val="Tabela-Siatka"/>
    <w:uiPriority w:val="39"/>
    <w:rsid w:val="003C1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1">
    <w:name w:val="Tekst treści1"/>
    <w:basedOn w:val="Normalny"/>
    <w:uiPriority w:val="99"/>
    <w:rsid w:val="003C190C"/>
    <w:pPr>
      <w:widowControl/>
      <w:shd w:val="clear" w:color="auto" w:fill="FFFFFF"/>
      <w:overflowPunct/>
      <w:autoSpaceDE/>
      <w:autoSpaceDN/>
      <w:adjustRightInd/>
      <w:spacing w:line="509" w:lineRule="exact"/>
      <w:ind w:hanging="980"/>
      <w:textAlignment w:val="auto"/>
    </w:pPr>
    <w:rPr>
      <w:rFonts w:ascii="Calibri" w:eastAsia="Calibri" w:hAnsi="Calibri" w:cs="Times New Roman"/>
      <w:kern w:val="0"/>
      <w:shd w:val="clear" w:color="auto" w:fill="FFFFFF"/>
    </w:rPr>
  </w:style>
  <w:style w:type="paragraph" w:customStyle="1" w:styleId="BodyText31">
    <w:name w:val="Body Text 31"/>
    <w:basedOn w:val="Normalny"/>
    <w:uiPriority w:val="99"/>
    <w:rsid w:val="003C190C"/>
    <w:pPr>
      <w:textAlignment w:val="auto"/>
    </w:pPr>
    <w:rPr>
      <w:rFonts w:ascii="Times New Roman" w:hAnsi="Times New Roman" w:cs="Times New Roman"/>
      <w:kern w:val="0"/>
      <w:sz w:val="28"/>
    </w:rPr>
  </w:style>
  <w:style w:type="paragraph" w:customStyle="1" w:styleId="xl25">
    <w:name w:val="xl25"/>
    <w:basedOn w:val="Normalny"/>
    <w:uiPriority w:val="99"/>
    <w:rsid w:val="003C190C"/>
    <w:pPr>
      <w:widowControl/>
      <w:overflowPunct/>
      <w:autoSpaceDE/>
      <w:autoSpaceDN/>
      <w:adjustRightInd/>
      <w:spacing w:before="100" w:beforeAutospacing="1" w:after="100" w:afterAutospacing="1" w:line="360" w:lineRule="auto"/>
      <w:textAlignment w:val="auto"/>
    </w:pPr>
    <w:rPr>
      <w:rFonts w:ascii="Arial" w:hAnsi="Arial" w:cs="Times New Roman"/>
      <w:kern w:val="0"/>
      <w:sz w:val="22"/>
      <w:szCs w:val="22"/>
    </w:rPr>
  </w:style>
  <w:style w:type="numbering" w:customStyle="1" w:styleId="Bezlisty5">
    <w:name w:val="Bez listy5"/>
    <w:next w:val="Bezlisty"/>
    <w:uiPriority w:val="99"/>
    <w:semiHidden/>
    <w:unhideWhenUsed/>
    <w:rsid w:val="00486084"/>
  </w:style>
  <w:style w:type="table" w:customStyle="1" w:styleId="Tabela-Siatka7">
    <w:name w:val="Tabela - Siatka7"/>
    <w:basedOn w:val="Standardowy"/>
    <w:next w:val="Tabela-Siatka"/>
    <w:uiPriority w:val="39"/>
    <w:rsid w:val="0048608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uiPriority w:val="99"/>
    <w:rsid w:val="00486084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8">
    <w:name w:val="Style8"/>
    <w:basedOn w:val="Normalny"/>
    <w:uiPriority w:val="99"/>
    <w:rsid w:val="00486084"/>
    <w:pPr>
      <w:overflowPunct/>
      <w:spacing w:line="254" w:lineRule="exact"/>
      <w:ind w:hanging="346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Style10">
    <w:name w:val="Style10"/>
    <w:basedOn w:val="Normalny"/>
    <w:uiPriority w:val="99"/>
    <w:rsid w:val="00486084"/>
    <w:pPr>
      <w:overflowPunct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styleId="Tekstzastpczy">
    <w:name w:val="Placeholder Text"/>
    <w:uiPriority w:val="99"/>
    <w:semiHidden/>
    <w:rsid w:val="00486084"/>
    <w:rPr>
      <w:color w:val="808080"/>
    </w:rPr>
  </w:style>
  <w:style w:type="numbering" w:customStyle="1" w:styleId="Bezlisty6">
    <w:name w:val="Bez listy6"/>
    <w:next w:val="Bezlisty"/>
    <w:uiPriority w:val="99"/>
    <w:semiHidden/>
    <w:unhideWhenUsed/>
    <w:rsid w:val="00E33E6B"/>
  </w:style>
  <w:style w:type="table" w:customStyle="1" w:styleId="Tabela-Siatka8">
    <w:name w:val="Tabela - Siatka8"/>
    <w:basedOn w:val="Standardowy"/>
    <w:next w:val="Tabela-Siatka"/>
    <w:rsid w:val="00E33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E33E6B"/>
  </w:style>
  <w:style w:type="numbering" w:customStyle="1" w:styleId="Bezlisty21">
    <w:name w:val="Bez listy21"/>
    <w:next w:val="Bezlisty"/>
    <w:uiPriority w:val="99"/>
    <w:semiHidden/>
    <w:unhideWhenUsed/>
    <w:rsid w:val="00E33E6B"/>
  </w:style>
  <w:style w:type="table" w:customStyle="1" w:styleId="Tabela-Siatka12">
    <w:name w:val="Tabela - Siatka12"/>
    <w:basedOn w:val="Standardowy"/>
    <w:next w:val="Tabela-Siatka"/>
    <w:rsid w:val="00E33E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E33E6B"/>
  </w:style>
  <w:style w:type="table" w:customStyle="1" w:styleId="Tabela-Siatka111">
    <w:name w:val="Tabela - Siatka111"/>
    <w:basedOn w:val="Standardowy"/>
    <w:next w:val="Tabela-Siatka"/>
    <w:uiPriority w:val="59"/>
    <w:rsid w:val="00E33E6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33E6B"/>
  </w:style>
  <w:style w:type="numbering" w:customStyle="1" w:styleId="Bezlisty31">
    <w:name w:val="Bez listy31"/>
    <w:next w:val="Bezlisty"/>
    <w:uiPriority w:val="99"/>
    <w:semiHidden/>
    <w:unhideWhenUsed/>
    <w:rsid w:val="00E33E6B"/>
  </w:style>
  <w:style w:type="table" w:customStyle="1" w:styleId="Tabela-Siatka21">
    <w:name w:val="Tabela - Siatka21"/>
    <w:basedOn w:val="Standardowy"/>
    <w:next w:val="Tabela-Siatka"/>
    <w:rsid w:val="00E33E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21">
    <w:name w:val="Jasna lista — akcent 21"/>
    <w:basedOn w:val="Standardowy"/>
    <w:next w:val="Jasnalistaakcent2"/>
    <w:uiPriority w:val="66"/>
    <w:rsid w:val="00E33E6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ecieniowanieakcent112">
    <w:name w:val="Jasne cieniowanie — akcent 112"/>
    <w:basedOn w:val="Standardowy"/>
    <w:uiPriority w:val="60"/>
    <w:rsid w:val="00E33E6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ela-Prosty22">
    <w:name w:val="Tabela - Prosty 22"/>
    <w:basedOn w:val="Standardowy"/>
    <w:next w:val="Tabela-Prosty2"/>
    <w:uiPriority w:val="99"/>
    <w:locked/>
    <w:rsid w:val="00E33E6B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Wspczesny2">
    <w:name w:val="Tabela - Współczesny2"/>
    <w:basedOn w:val="Standardowy"/>
    <w:next w:val="Tabela-Wspczesny"/>
    <w:uiPriority w:val="99"/>
    <w:locked/>
    <w:rsid w:val="00E33E6B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MediumList2Accent11">
    <w:name w:val="Medium List 2 Accent 11"/>
    <w:rsid w:val="00E33E6B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">
    <w:name w:val="Bez listy121"/>
    <w:next w:val="Bezlisty"/>
    <w:uiPriority w:val="99"/>
    <w:semiHidden/>
    <w:unhideWhenUsed/>
    <w:rsid w:val="00E33E6B"/>
  </w:style>
  <w:style w:type="table" w:customStyle="1" w:styleId="rednialista2akcent113">
    <w:name w:val="Średnia lista 2 — akcent 113"/>
    <w:basedOn w:val="Standardowy"/>
    <w:next w:val="Jasnalistaakcent2"/>
    <w:uiPriority w:val="66"/>
    <w:rsid w:val="00E33E6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ecieniowanieakcent1111">
    <w:name w:val="Jasne cieniowanie — akcent 1111"/>
    <w:basedOn w:val="Standardowy"/>
    <w:uiPriority w:val="60"/>
    <w:rsid w:val="00E33E6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ela-Prosty211">
    <w:name w:val="Tabela - Prosty 211"/>
    <w:basedOn w:val="Standardowy"/>
    <w:next w:val="Tabela-Prosty2"/>
    <w:uiPriority w:val="99"/>
    <w:locked/>
    <w:rsid w:val="00E33E6B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Wspczesny11">
    <w:name w:val="Tabela - Współczesny11"/>
    <w:basedOn w:val="Standardowy"/>
    <w:next w:val="Tabela-Wspczesny"/>
    <w:uiPriority w:val="99"/>
    <w:locked/>
    <w:rsid w:val="00E33E6B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rednialista2akcent1111">
    <w:name w:val="Średnia lista 2 — akcent 1111"/>
    <w:rsid w:val="00E33E6B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dnialista2akcent1121">
    <w:name w:val="Średnia lista 2 — akcent 1121"/>
    <w:rsid w:val="00E33E6B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21">
    <w:name w:val="Bez listy1121"/>
    <w:next w:val="Bezlisty"/>
    <w:uiPriority w:val="99"/>
    <w:semiHidden/>
    <w:unhideWhenUsed/>
    <w:rsid w:val="00E33E6B"/>
  </w:style>
  <w:style w:type="table" w:customStyle="1" w:styleId="rednialista2akcent121">
    <w:name w:val="Średnia lista 2 — akcent 121"/>
    <w:basedOn w:val="Standardowy"/>
    <w:next w:val="Jasnalistaakcent2"/>
    <w:uiPriority w:val="66"/>
    <w:rsid w:val="00E33E6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rednialista2akcent131">
    <w:name w:val="Średnia lista 2 — akcent 131"/>
    <w:rsid w:val="00E33E6B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dniasiatka21">
    <w:name w:val="Średnia siatka 21"/>
    <w:basedOn w:val="Standardowy"/>
    <w:next w:val="redniasiatka2"/>
    <w:uiPriority w:val="99"/>
    <w:rsid w:val="00E33E6B"/>
    <w:rPr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Kolorowalistaakcent11">
    <w:name w:val="Kolorowa lista — akcent 11"/>
    <w:basedOn w:val="Standardowy"/>
    <w:next w:val="Kolorowalistaakcent1"/>
    <w:uiPriority w:val="34"/>
    <w:locked/>
    <w:rsid w:val="00E33E6B"/>
    <w:rPr>
      <w:rFonts w:ascii="Times New Roman" w:eastAsia="Times New Roman" w:hAnsi="Times New Roman"/>
      <w:sz w:val="24"/>
      <w:szCs w:val="24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a-Siatka31">
    <w:name w:val="Tabela - Siatka31"/>
    <w:basedOn w:val="Standardowy"/>
    <w:next w:val="Tabela-Siatka"/>
    <w:uiPriority w:val="39"/>
    <w:rsid w:val="00E33E6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E33E6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39"/>
    <w:rsid w:val="00E33E6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E33E6B"/>
  </w:style>
  <w:style w:type="table" w:customStyle="1" w:styleId="Tabela-Siatka61">
    <w:name w:val="Tabela - Siatka61"/>
    <w:basedOn w:val="Standardowy"/>
    <w:next w:val="Tabela-Siatka"/>
    <w:uiPriority w:val="39"/>
    <w:rsid w:val="00E33E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E33E6B"/>
  </w:style>
  <w:style w:type="table" w:customStyle="1" w:styleId="Tabela-Siatka71">
    <w:name w:val="Tabela - Siatka71"/>
    <w:basedOn w:val="Standardowy"/>
    <w:next w:val="Tabela-Siatka"/>
    <w:uiPriority w:val="39"/>
    <w:locked/>
    <w:rsid w:val="00E33E6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33E6B"/>
    <w:rPr>
      <w:rFonts w:ascii="Times New Roman" w:eastAsia="Times New Roman" w:hAnsi="Times New Roman"/>
      <w:sz w:val="24"/>
      <w:szCs w:val="24"/>
    </w:rPr>
  </w:style>
  <w:style w:type="paragraph" w:customStyle="1" w:styleId="BodyTextIndent1">
    <w:name w:val="Body Text Indent1"/>
    <w:basedOn w:val="Normalny"/>
    <w:rsid w:val="00E33E6B"/>
    <w:pPr>
      <w:ind w:left="360"/>
      <w:jc w:val="both"/>
      <w:textAlignment w:val="auto"/>
    </w:pPr>
    <w:rPr>
      <w:rFonts w:ascii="Arial" w:hAnsi="Arial" w:cs="Arial"/>
      <w:kern w:val="0"/>
    </w:rPr>
  </w:style>
  <w:style w:type="paragraph" w:customStyle="1" w:styleId="xl63">
    <w:name w:val="xl63"/>
    <w:basedOn w:val="Normalny"/>
    <w:rsid w:val="00E33E6B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4">
    <w:name w:val="xl64"/>
    <w:basedOn w:val="Normalny"/>
    <w:rsid w:val="00E33E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5">
    <w:name w:val="xl65"/>
    <w:basedOn w:val="Normalny"/>
    <w:rsid w:val="00E33E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Normalny"/>
    <w:rsid w:val="00E33E6B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Tekstpodstawowywcity220">
    <w:name w:val="Tekst podstawowy wcięty 22"/>
    <w:basedOn w:val="Normalny"/>
    <w:rsid w:val="00E33E6B"/>
    <w:pPr>
      <w:widowControl/>
      <w:ind w:left="993" w:hanging="142"/>
      <w:jc w:val="both"/>
      <w:textAlignment w:val="auto"/>
    </w:pPr>
    <w:rPr>
      <w:rFonts w:ascii="Times New Roman" w:hAnsi="Times New Roman" w:cs="Times New Roman"/>
      <w:kern w:val="0"/>
    </w:rPr>
  </w:style>
  <w:style w:type="paragraph" w:customStyle="1" w:styleId="Tekstpodstawowywcity320">
    <w:name w:val="Tekst podstawowy wcięty 32"/>
    <w:basedOn w:val="Normalny"/>
    <w:rsid w:val="00E33E6B"/>
    <w:pPr>
      <w:widowControl/>
      <w:ind w:left="283"/>
      <w:jc w:val="both"/>
      <w:textAlignment w:val="auto"/>
    </w:pPr>
    <w:rPr>
      <w:rFonts w:ascii="Times New Roman" w:hAnsi="Times New Roman" w:cs="Times New Roman"/>
      <w:kern w:val="0"/>
    </w:rPr>
  </w:style>
  <w:style w:type="character" w:customStyle="1" w:styleId="WW8Num38z1">
    <w:name w:val="WW8Num38z1"/>
    <w:rsid w:val="00E33E6B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customStyle="1" w:styleId="WW8Num20z0">
    <w:name w:val="WW8Num20z0"/>
    <w:rsid w:val="00E33E6B"/>
    <w:rPr>
      <w:rFonts w:ascii="Arial" w:hAnsi="Arial" w:cs="Arial" w:hint="default"/>
      <w:b w:val="0"/>
      <w:bCs w:val="0"/>
      <w:i w:val="0"/>
      <w:iCs w:val="0"/>
      <w:sz w:val="20"/>
    </w:rPr>
  </w:style>
  <w:style w:type="character" w:customStyle="1" w:styleId="TekstkomentarzaZnak1">
    <w:name w:val="Tekst komentarza Znak1"/>
    <w:rsid w:val="00E33E6B"/>
    <w:rPr>
      <w:rFonts w:ascii="Tahoma" w:hAnsi="Tahoma" w:cs="Tahoma" w:hint="default"/>
      <w:kern w:val="28"/>
    </w:rPr>
  </w:style>
  <w:style w:type="character" w:customStyle="1" w:styleId="TematkomentarzaZnak1">
    <w:name w:val="Temat komentarza Znak1"/>
    <w:rsid w:val="00E33E6B"/>
    <w:rPr>
      <w:rFonts w:ascii="Tahoma" w:hAnsi="Tahoma" w:cs="Tahoma" w:hint="default"/>
      <w:b/>
      <w:bCs/>
      <w:kern w:val="28"/>
    </w:rPr>
  </w:style>
  <w:style w:type="character" w:customStyle="1" w:styleId="FontStyle24">
    <w:name w:val="Font Style24"/>
    <w:rsid w:val="00E33E6B"/>
    <w:rPr>
      <w:rFonts w:ascii="Arial" w:hAnsi="Arial" w:cs="Arial" w:hint="default"/>
      <w:sz w:val="22"/>
      <w:szCs w:val="22"/>
    </w:rPr>
  </w:style>
  <w:style w:type="character" w:customStyle="1" w:styleId="Hipercze20">
    <w:name w:val="Hiperłącze2"/>
    <w:rsid w:val="00E33E6B"/>
    <w:rPr>
      <w:color w:val="0000FF"/>
      <w:u w:val="single"/>
    </w:rPr>
  </w:style>
  <w:style w:type="character" w:customStyle="1" w:styleId="WW8Num19z0">
    <w:name w:val="WW8Num19z0"/>
    <w:rsid w:val="00E33E6B"/>
    <w:rPr>
      <w:rFonts w:ascii="Arial" w:hAnsi="Arial" w:cs="Arial" w:hint="default"/>
      <w:b w:val="0"/>
      <w:bCs w:val="0"/>
      <w:i w:val="0"/>
      <w:iCs w:val="0"/>
      <w:sz w:val="20"/>
    </w:rPr>
  </w:style>
  <w:style w:type="character" w:customStyle="1" w:styleId="articletitle">
    <w:name w:val="articletitle"/>
    <w:rsid w:val="00E33E6B"/>
  </w:style>
  <w:style w:type="character" w:customStyle="1" w:styleId="luchili">
    <w:name w:val="luc_hili"/>
    <w:rsid w:val="00E33E6B"/>
  </w:style>
  <w:style w:type="character" w:customStyle="1" w:styleId="Nagweklubstopka">
    <w:name w:val="Nagłówek lub stopka_"/>
    <w:rsid w:val="00E33E6B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Nagweklubstopka0">
    <w:name w:val="Nagłówek lub stopka"/>
    <w:rsid w:val="00E33E6B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Nagweklubstopka10">
    <w:name w:val="Nagłówek lub stopka + 10"/>
    <w:aliases w:val="5 pt,Bez pogrubienia"/>
    <w:rsid w:val="00E33E6B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 w:eastAsia="pl-PL" w:bidi="pl-PL"/>
    </w:rPr>
  </w:style>
  <w:style w:type="paragraph" w:customStyle="1" w:styleId="Tekstpodstawowy211">
    <w:name w:val="Tekst podstawowy 211"/>
    <w:basedOn w:val="Normalny"/>
    <w:rsid w:val="007D151B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numbering" w:customStyle="1" w:styleId="Bezlisty7">
    <w:name w:val="Bez listy7"/>
    <w:next w:val="Bezlisty"/>
    <w:uiPriority w:val="99"/>
    <w:semiHidden/>
    <w:unhideWhenUsed/>
    <w:rsid w:val="001C42BF"/>
  </w:style>
  <w:style w:type="numbering" w:customStyle="1" w:styleId="Bezlisty8">
    <w:name w:val="Bez listy8"/>
    <w:next w:val="Bezlisty"/>
    <w:uiPriority w:val="99"/>
    <w:semiHidden/>
    <w:unhideWhenUsed/>
    <w:rsid w:val="007913F9"/>
  </w:style>
  <w:style w:type="table" w:customStyle="1" w:styleId="Tabela-Siatka9">
    <w:name w:val="Tabela - Siatka9"/>
    <w:basedOn w:val="Standardowy"/>
    <w:next w:val="Tabela-Siatka"/>
    <w:uiPriority w:val="39"/>
    <w:rsid w:val="007913F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99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11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7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2403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11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4805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8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9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0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34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5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3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9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8181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8008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AC21F-0E94-4E0F-8F68-2AED2594B14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646E5FE-11DF-4129-A209-F8030F13C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9290</CharactersWithSpaces>
  <SharedDoc>false</SharedDoc>
  <HLinks>
    <vt:vector size="66" baseType="variant">
      <vt:variant>
        <vt:i4>2687083</vt:i4>
      </vt:variant>
      <vt:variant>
        <vt:i4>30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  <vt:variant>
        <vt:i4>5374072</vt:i4>
      </vt:variant>
      <vt:variant>
        <vt:i4>27</vt:i4>
      </vt:variant>
      <vt:variant>
        <vt:i4>0</vt:i4>
      </vt:variant>
      <vt:variant>
        <vt:i4>5</vt:i4>
      </vt:variant>
      <vt:variant>
        <vt:lpwstr>mailto:dyrektor@warszawa.so.gov.pl</vt:lpwstr>
      </vt:variant>
      <vt:variant>
        <vt:lpwstr/>
      </vt:variant>
      <vt:variant>
        <vt:i4>4653163</vt:i4>
      </vt:variant>
      <vt:variant>
        <vt:i4>24</vt:i4>
      </vt:variant>
      <vt:variant>
        <vt:i4>0</vt:i4>
      </vt:variant>
      <vt:variant>
        <vt:i4>5</vt:i4>
      </vt:variant>
      <vt:variant>
        <vt:lpwstr>mailto:iod@warszawa.so.gov.pl</vt:lpwstr>
      </vt:variant>
      <vt:variant>
        <vt:lpwstr/>
      </vt:variant>
      <vt:variant>
        <vt:i4>4653163</vt:i4>
      </vt:variant>
      <vt:variant>
        <vt:i4>21</vt:i4>
      </vt:variant>
      <vt:variant>
        <vt:i4>0</vt:i4>
      </vt:variant>
      <vt:variant>
        <vt:i4>5</vt:i4>
      </vt:variant>
      <vt:variant>
        <vt:lpwstr>mailto:iod@warszawa.so.gov.pl</vt:lpwstr>
      </vt:variant>
      <vt:variant>
        <vt:lpwstr/>
      </vt:variant>
      <vt:variant>
        <vt:i4>8257580</vt:i4>
      </vt:variant>
      <vt:variant>
        <vt:i4>18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15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4718718</vt:i4>
      </vt:variant>
      <vt:variant>
        <vt:i4>12</vt:i4>
      </vt:variant>
      <vt:variant>
        <vt:i4>0</vt:i4>
      </vt:variant>
      <vt:variant>
        <vt:i4>5</vt:i4>
      </vt:variant>
      <vt:variant>
        <vt:lpwstr>mailto:rzp@warszawa.so.gov.pl</vt:lpwstr>
      </vt:variant>
      <vt:variant>
        <vt:lpwstr/>
      </vt:variant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3407994</vt:i4>
      </vt:variant>
      <vt:variant>
        <vt:i4>6</vt:i4>
      </vt:variant>
      <vt:variant>
        <vt:i4>0</vt:i4>
      </vt:variant>
      <vt:variant>
        <vt:i4>5</vt:i4>
      </vt:variant>
      <vt:variant>
        <vt:lpwstr>https://bip.warszawa.so.gov.pl/</vt:lpwstr>
      </vt:variant>
      <vt:variant>
        <vt:lpwstr/>
      </vt:variant>
      <vt:variant>
        <vt:i4>4718718</vt:i4>
      </vt:variant>
      <vt:variant>
        <vt:i4>3</vt:i4>
      </vt:variant>
      <vt:variant>
        <vt:i4>0</vt:i4>
      </vt:variant>
      <vt:variant>
        <vt:i4>5</vt:i4>
      </vt:variant>
      <vt:variant>
        <vt:lpwstr>mailto:rzp@warszawa.so.gov.pl</vt:lpwstr>
      </vt:variant>
      <vt:variant>
        <vt:lpwstr/>
      </vt:variant>
      <vt:variant>
        <vt:i4>3407994</vt:i4>
      </vt:variant>
      <vt:variant>
        <vt:i4>0</vt:i4>
      </vt:variant>
      <vt:variant>
        <vt:i4>0</vt:i4>
      </vt:variant>
      <vt:variant>
        <vt:i4>5</vt:i4>
      </vt:variant>
      <vt:variant>
        <vt:lpwstr>https://bip.warszawa.so.gov.pl/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rhanulak</dc:creator>
  <cp:keywords/>
  <dc:description/>
  <cp:lastModifiedBy>Bicz Marta</cp:lastModifiedBy>
  <cp:revision>3</cp:revision>
  <cp:lastPrinted>2024-11-05T07:33:00Z</cp:lastPrinted>
  <dcterms:created xsi:type="dcterms:W3CDTF">2024-11-05T07:46:00Z</dcterms:created>
  <dcterms:modified xsi:type="dcterms:W3CDTF">2024-11-05T07:47:00Z</dcterms:modified>
</cp:coreProperties>
</file>