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297752" w14:textId="0239A3D5" w:rsidR="0040557F" w:rsidRPr="00B21AC9" w:rsidRDefault="00A82252" w:rsidP="0071453D">
      <w:pPr>
        <w:spacing w:after="240"/>
        <w:jc w:val="right"/>
        <w:rPr>
          <w:bCs/>
          <w:iCs/>
          <w:sz w:val="20"/>
          <w:szCs w:val="20"/>
        </w:rPr>
      </w:pPr>
      <w:r w:rsidRPr="00B21AC9">
        <w:rPr>
          <w:bCs/>
          <w:iCs/>
          <w:sz w:val="20"/>
          <w:szCs w:val="20"/>
        </w:rPr>
        <w:t xml:space="preserve">Załącznik nr </w:t>
      </w:r>
      <w:r w:rsidR="001847D8" w:rsidRPr="00B21AC9">
        <w:rPr>
          <w:bCs/>
          <w:iCs/>
          <w:sz w:val="20"/>
          <w:szCs w:val="20"/>
        </w:rPr>
        <w:t>1</w:t>
      </w:r>
      <w:r w:rsidRPr="00B21AC9">
        <w:rPr>
          <w:bCs/>
          <w:iCs/>
          <w:sz w:val="20"/>
          <w:szCs w:val="20"/>
        </w:rPr>
        <w:t xml:space="preserve"> do SWZ</w:t>
      </w:r>
    </w:p>
    <w:p w14:paraId="0BD339C4" w14:textId="77777777" w:rsidR="00A82252" w:rsidRPr="00393676" w:rsidRDefault="00A82252" w:rsidP="00B37C68">
      <w:pPr>
        <w:spacing w:before="240"/>
        <w:jc w:val="center"/>
        <w:rPr>
          <w:b/>
          <w:bCs/>
          <w:sz w:val="32"/>
          <w:szCs w:val="32"/>
        </w:rPr>
      </w:pPr>
      <w:r w:rsidRPr="00393676">
        <w:rPr>
          <w:b/>
          <w:bCs/>
          <w:sz w:val="32"/>
          <w:szCs w:val="32"/>
        </w:rPr>
        <w:t>FORMULARZ  OFERTOWY</w:t>
      </w:r>
    </w:p>
    <w:p w14:paraId="415BD7CB" w14:textId="77777777" w:rsidR="00A82252" w:rsidRPr="00393676" w:rsidRDefault="00A82252" w:rsidP="00A82252">
      <w:pPr>
        <w:jc w:val="center"/>
        <w:rPr>
          <w:b/>
          <w:bCs/>
          <w:sz w:val="18"/>
          <w:szCs w:val="18"/>
        </w:rPr>
      </w:pPr>
      <w:r w:rsidRPr="00393676">
        <w:rPr>
          <w:b/>
          <w:bCs/>
          <w:sz w:val="18"/>
          <w:szCs w:val="18"/>
        </w:rPr>
        <w:t>POSTĘPOWANIA O UDZIELENIE ZAMÓWIENIA PUBLICZNEGO W TRYBIE PODSTAWOWYM</w:t>
      </w:r>
    </w:p>
    <w:p w14:paraId="7B724B11" w14:textId="77777777" w:rsidR="00A82252" w:rsidRDefault="00A82252" w:rsidP="00A82252">
      <w:pPr>
        <w:jc w:val="center"/>
        <w:rPr>
          <w:b/>
          <w:bCs/>
        </w:rPr>
      </w:pPr>
      <w:r w:rsidRPr="00393676">
        <w:rPr>
          <w:b/>
          <w:bCs/>
        </w:rPr>
        <w:t>Na podstawie art. 275 pkt 1 ustawy Pzp.</w:t>
      </w:r>
    </w:p>
    <w:p w14:paraId="6AB6D544" w14:textId="77777777" w:rsidR="00B5683E" w:rsidRPr="00393676" w:rsidRDefault="00B5683E" w:rsidP="00A82252">
      <w:pPr>
        <w:jc w:val="center"/>
        <w:rPr>
          <w:b/>
          <w:bCs/>
        </w:rPr>
      </w:pPr>
    </w:p>
    <w:p w14:paraId="17D92E0C" w14:textId="77777777" w:rsidR="00432C08" w:rsidRPr="00CB7785" w:rsidRDefault="00432C08" w:rsidP="00432C08">
      <w:pPr>
        <w:pStyle w:val="WW-Tekstpodstawowy2"/>
        <w:rPr>
          <w:b/>
          <w:i/>
          <w:sz w:val="32"/>
          <w:szCs w:val="32"/>
        </w:rPr>
      </w:pPr>
      <w:r w:rsidRPr="00CB7785">
        <w:rPr>
          <w:b/>
          <w:i/>
          <w:sz w:val="32"/>
          <w:szCs w:val="32"/>
        </w:rPr>
        <w:t xml:space="preserve">„Dowóz uczniów do placówek oświatowych na terenie </w:t>
      </w:r>
    </w:p>
    <w:p w14:paraId="25C43CBF" w14:textId="7AEB2BB6" w:rsidR="00432C08" w:rsidRPr="00CB7785" w:rsidRDefault="00432C08" w:rsidP="00B37C68">
      <w:pPr>
        <w:pStyle w:val="WW-Tekstpodstawowy2"/>
        <w:rPr>
          <w:b/>
          <w:i/>
          <w:sz w:val="32"/>
          <w:szCs w:val="32"/>
        </w:rPr>
      </w:pPr>
      <w:r w:rsidRPr="00CB7785">
        <w:rPr>
          <w:b/>
          <w:i/>
          <w:sz w:val="32"/>
          <w:szCs w:val="32"/>
        </w:rPr>
        <w:t>Gminy Ruda Maleniecka”</w:t>
      </w:r>
    </w:p>
    <w:p w14:paraId="6717D1D1" w14:textId="77777777" w:rsidR="00432C08" w:rsidRDefault="00432C08" w:rsidP="00A82252">
      <w:pPr>
        <w:rPr>
          <w:b/>
        </w:rPr>
      </w:pPr>
    </w:p>
    <w:p w14:paraId="6E3FD3CD" w14:textId="2E990458" w:rsidR="00A82252" w:rsidRPr="00393676" w:rsidRDefault="00BA0C8B" w:rsidP="00A82252">
      <w:pPr>
        <w:rPr>
          <w:b/>
        </w:rPr>
      </w:pPr>
      <w:r>
        <w:rPr>
          <w:b/>
        </w:rPr>
        <w:t xml:space="preserve">Nr postępowania:  </w:t>
      </w:r>
      <w:r w:rsidR="00CB7785">
        <w:rPr>
          <w:b/>
        </w:rPr>
        <w:t>ZP</w:t>
      </w:r>
      <w:r>
        <w:rPr>
          <w:b/>
        </w:rPr>
        <w:t>.271.</w:t>
      </w:r>
      <w:r w:rsidR="00CB7785">
        <w:rPr>
          <w:b/>
        </w:rPr>
        <w:t>19</w:t>
      </w:r>
      <w:r w:rsidR="00A82252">
        <w:rPr>
          <w:b/>
        </w:rPr>
        <w:t>.202</w:t>
      </w:r>
      <w:r w:rsidR="00CB7785">
        <w:rPr>
          <w:b/>
        </w:rPr>
        <w:t>4</w:t>
      </w:r>
    </w:p>
    <w:p w14:paraId="0FDB089A" w14:textId="77777777" w:rsidR="00A82252" w:rsidRPr="00393676" w:rsidRDefault="00A82252" w:rsidP="00A82252">
      <w:pPr>
        <w:rPr>
          <w:b/>
          <w:bCs/>
        </w:rPr>
      </w:pPr>
    </w:p>
    <w:p w14:paraId="64B8C8BA" w14:textId="3AE63361" w:rsidR="00A82252" w:rsidRPr="00B37C68" w:rsidRDefault="00A82252" w:rsidP="00B37C68">
      <w:pPr>
        <w:pStyle w:val="Nagwek1"/>
        <w:keepLines w:val="0"/>
        <w:tabs>
          <w:tab w:val="num" w:pos="0"/>
        </w:tabs>
        <w:spacing w:before="0" w:after="240"/>
        <w:rPr>
          <w:rFonts w:ascii="Times New Roman" w:hAnsi="Times New Roman" w:cs="Times New Roman"/>
          <w:color w:val="auto"/>
          <w:sz w:val="24"/>
          <w:szCs w:val="24"/>
          <w:u w:val="single"/>
        </w:rPr>
      </w:pPr>
      <w:r w:rsidRPr="00393676">
        <w:rPr>
          <w:rFonts w:ascii="Times New Roman" w:hAnsi="Times New Roman" w:cs="Times New Roman"/>
          <w:color w:val="auto"/>
          <w:sz w:val="24"/>
          <w:szCs w:val="24"/>
          <w:u w:val="single"/>
        </w:rPr>
        <w:t>Dane dotyczące Wykonawcy</w:t>
      </w:r>
    </w:p>
    <w:p w14:paraId="1FF96C47" w14:textId="77777777" w:rsidR="00A82252" w:rsidRPr="00393676" w:rsidRDefault="00A82252" w:rsidP="00A82252">
      <w:pPr>
        <w:spacing w:after="120"/>
      </w:pPr>
      <w:r w:rsidRPr="00393676">
        <w:t>Nazwa .............................................................................................................................................</w:t>
      </w:r>
    </w:p>
    <w:p w14:paraId="3EBB9811" w14:textId="77777777" w:rsidR="00A82252" w:rsidRPr="00393676" w:rsidRDefault="00A82252" w:rsidP="00A82252">
      <w:pPr>
        <w:spacing w:after="120"/>
      </w:pPr>
      <w:r w:rsidRPr="00393676">
        <w:t>Siedziba ...........................................................................................................................................</w:t>
      </w:r>
    </w:p>
    <w:p w14:paraId="3DC58776" w14:textId="77777777" w:rsidR="00A82252" w:rsidRPr="00393676" w:rsidRDefault="00A82252" w:rsidP="00A82252">
      <w:pPr>
        <w:spacing w:after="120"/>
      </w:pPr>
      <w:r w:rsidRPr="00393676">
        <w:t>Nr telefonu/faks ...............................................................................................................................</w:t>
      </w:r>
    </w:p>
    <w:p w14:paraId="5DEA980D" w14:textId="77777777" w:rsidR="00A82252" w:rsidRPr="00393676" w:rsidRDefault="00A82252" w:rsidP="00A82252">
      <w:pPr>
        <w:spacing w:after="120"/>
      </w:pPr>
      <w:r w:rsidRPr="00393676">
        <w:t>e-mail: ……………………………………………………………………………………………..</w:t>
      </w:r>
    </w:p>
    <w:p w14:paraId="0BD810EE" w14:textId="77777777" w:rsidR="00A82252" w:rsidRPr="00393676" w:rsidRDefault="00A82252" w:rsidP="00A82252">
      <w:pPr>
        <w:spacing w:after="120"/>
      </w:pPr>
      <w:r w:rsidRPr="00393676">
        <w:t>nr NIP (ewentualnie Pesel)...............................................................................................................</w:t>
      </w:r>
    </w:p>
    <w:p w14:paraId="7B0E24A4" w14:textId="77777777" w:rsidR="00A82252" w:rsidRPr="00393676" w:rsidRDefault="00A82252" w:rsidP="00A82252">
      <w:pPr>
        <w:spacing w:after="120"/>
      </w:pPr>
      <w:r w:rsidRPr="00393676">
        <w:t>nr REGON ........................................................................................................................................</w:t>
      </w:r>
    </w:p>
    <w:p w14:paraId="68A0B1E5" w14:textId="77777777" w:rsidR="00A82252" w:rsidRDefault="00A82252" w:rsidP="0071453D">
      <w:pPr>
        <w:spacing w:after="240"/>
      </w:pPr>
      <w:r w:rsidRPr="00393676">
        <w:t>Osoba do kontaktu z Zamawiającym …………………………………………………………..…</w:t>
      </w:r>
    </w:p>
    <w:p w14:paraId="43250C03" w14:textId="5EE9B852" w:rsidR="00CB7785" w:rsidRPr="00633F77" w:rsidRDefault="00CB7785" w:rsidP="00CB7785">
      <w:pPr>
        <w:tabs>
          <w:tab w:val="left" w:pos="426"/>
        </w:tabs>
        <w:jc w:val="both"/>
      </w:pPr>
      <w:r w:rsidRPr="00633F77">
        <w:rPr>
          <w:rFonts w:cs="Calibri"/>
        </w:rPr>
        <w:t xml:space="preserve">Wskazuję dostępność odpisu z właściwego rejestru lub z centralnej ewidencji i informacji </w:t>
      </w:r>
      <w:r>
        <w:rPr>
          <w:rFonts w:cs="Calibri"/>
        </w:rPr>
        <w:br/>
      </w:r>
      <w:r w:rsidRPr="00633F77">
        <w:rPr>
          <w:rFonts w:cs="Calibri"/>
        </w:rPr>
        <w:t xml:space="preserve">o działalności gospodarczej w formie elektronicznej pod następującym adresem internetowym: </w:t>
      </w:r>
    </w:p>
    <w:p w14:paraId="7F4AA21B" w14:textId="77777777" w:rsidR="00CB7785" w:rsidRPr="00633F77" w:rsidRDefault="00CB7785" w:rsidP="00CB7785">
      <w:pPr>
        <w:widowControl w:val="0"/>
        <w:autoSpaceDE w:val="0"/>
      </w:pPr>
      <w:hyperlink r:id="rId8" w:history="1">
        <w:r w:rsidRPr="00633F77">
          <w:rPr>
            <w:rStyle w:val="Hipercze"/>
            <w:rFonts w:cs="Calibri"/>
          </w:rPr>
          <w:t>https://ems.ms.gov.pl</w:t>
        </w:r>
      </w:hyperlink>
      <w:r w:rsidRPr="00633F77">
        <w:rPr>
          <w:rFonts w:cs="Calibri"/>
        </w:rPr>
        <w:t xml:space="preserve">  - dla odpisu z Krajowego Rejestru Sądowego*</w:t>
      </w:r>
    </w:p>
    <w:p w14:paraId="6D39EFE6" w14:textId="77777777" w:rsidR="00CB7785" w:rsidRPr="00633F77" w:rsidRDefault="00CB7785" w:rsidP="00CB7785">
      <w:hyperlink r:id="rId9" w:history="1">
        <w:r w:rsidRPr="00633F77">
          <w:rPr>
            <w:rStyle w:val="Hipercze"/>
            <w:rFonts w:cs="Calibri"/>
          </w:rPr>
          <w:t>https://www.ceidg.gov.pl</w:t>
        </w:r>
      </w:hyperlink>
      <w:r w:rsidRPr="00633F77">
        <w:rPr>
          <w:rFonts w:cs="Calibri"/>
        </w:rPr>
        <w:t xml:space="preserve">  - dla odpisu z </w:t>
      </w:r>
      <w:proofErr w:type="spellStart"/>
      <w:r w:rsidRPr="00633F77">
        <w:rPr>
          <w:rFonts w:cs="Calibri"/>
        </w:rPr>
        <w:t>CEiIDG</w:t>
      </w:r>
      <w:proofErr w:type="spellEnd"/>
      <w:r w:rsidRPr="00633F77">
        <w:rPr>
          <w:rFonts w:cs="Calibri"/>
        </w:rPr>
        <w:t>*</w:t>
      </w:r>
    </w:p>
    <w:p w14:paraId="62B541C4" w14:textId="77777777" w:rsidR="00CB7785" w:rsidRPr="00633F77" w:rsidRDefault="00CB7785" w:rsidP="00CB7785">
      <w:r w:rsidRPr="00633F77">
        <w:rPr>
          <w:rFonts w:cs="Calibri"/>
        </w:rPr>
        <w:t>………………………………………… - inny  równoważny rejestr*</w:t>
      </w:r>
    </w:p>
    <w:p w14:paraId="5EA8D5BE" w14:textId="77777777" w:rsidR="00CB7785" w:rsidRPr="000950D9" w:rsidRDefault="00CB7785" w:rsidP="00CB7785">
      <w:pPr>
        <w:pStyle w:val="Akapitzlist"/>
        <w:ind w:right="23"/>
        <w:jc w:val="both"/>
        <w:rPr>
          <w:rFonts w:cs="Calibri"/>
          <w:color w:val="FF0000"/>
          <w:sz w:val="20"/>
          <w:szCs w:val="20"/>
        </w:rPr>
      </w:pPr>
      <w:r w:rsidRPr="00E7078B">
        <w:rPr>
          <w:rFonts w:cs="Calibri"/>
          <w:color w:val="FF0000"/>
          <w:sz w:val="20"/>
          <w:szCs w:val="20"/>
        </w:rPr>
        <w:t xml:space="preserve">* </w:t>
      </w:r>
      <w:r w:rsidRPr="00633F77">
        <w:rPr>
          <w:rFonts w:cs="Calibri"/>
          <w:color w:val="FF0000"/>
          <w:sz w:val="20"/>
          <w:szCs w:val="20"/>
        </w:rPr>
        <w:t xml:space="preserve">wybrać jedną pozycję właściwą  </w:t>
      </w:r>
    </w:p>
    <w:p w14:paraId="1816F0EA" w14:textId="5C2E4E95" w:rsidR="00CB7785" w:rsidRDefault="00CB7785" w:rsidP="0071453D">
      <w:pPr>
        <w:spacing w:after="240"/>
      </w:pPr>
      <w:r w:rsidRPr="00D97F18">
        <w:rPr>
          <w:rFonts w:cs="Calibri"/>
        </w:rPr>
        <w:t>Jednocześnie potwierdzam ich aktualność</w:t>
      </w:r>
      <w:r>
        <w:rPr>
          <w:rFonts w:cs="Calibri"/>
        </w:rPr>
        <w:t>.</w:t>
      </w:r>
    </w:p>
    <w:p w14:paraId="22E73747" w14:textId="66E8C053" w:rsidR="001577E3" w:rsidRPr="001577E3" w:rsidRDefault="00A82252" w:rsidP="0071453D">
      <w:pPr>
        <w:pStyle w:val="Nagwek1"/>
        <w:keepLines w:val="0"/>
        <w:tabs>
          <w:tab w:val="num" w:pos="0"/>
        </w:tabs>
        <w:spacing w:before="0" w:after="120"/>
        <w:rPr>
          <w:rFonts w:ascii="Times New Roman" w:hAnsi="Times New Roman" w:cs="Times New Roman"/>
          <w:color w:val="auto"/>
          <w:sz w:val="24"/>
          <w:szCs w:val="24"/>
        </w:rPr>
      </w:pPr>
      <w:r w:rsidRPr="008A2F8A">
        <w:rPr>
          <w:rFonts w:ascii="Times New Roman" w:hAnsi="Times New Roman" w:cs="Times New Roman"/>
          <w:color w:val="auto"/>
          <w:sz w:val="24"/>
          <w:szCs w:val="24"/>
        </w:rPr>
        <w:t>Zobowiązania Wykonawcy:</w:t>
      </w:r>
    </w:p>
    <w:p w14:paraId="7CB54B91" w14:textId="5C54730F" w:rsidR="00134451" w:rsidRDefault="00134451" w:rsidP="00B37C68">
      <w:pPr>
        <w:pStyle w:val="Akapitzlist"/>
        <w:numPr>
          <w:ilvl w:val="0"/>
          <w:numId w:val="7"/>
        </w:numPr>
        <w:spacing w:after="240"/>
        <w:ind w:left="284" w:hanging="284"/>
        <w:jc w:val="both"/>
      </w:pPr>
      <w:r>
        <w:t xml:space="preserve">Zobowiązuję się wykonać przedmiot </w:t>
      </w:r>
      <w:r w:rsidR="00CB7785" w:rsidRPr="00D97F18">
        <w:t>zamówienia określony w SWZ</w:t>
      </w:r>
      <w:r w:rsidR="00CB7785">
        <w:t xml:space="preserve"> </w:t>
      </w:r>
      <w:r w:rsidR="00CB7785" w:rsidRPr="00D97F18">
        <w:t xml:space="preserve">oraz zgodnie </w:t>
      </w:r>
      <w:r w:rsidR="00CB7785">
        <w:br/>
      </w:r>
      <w:r w:rsidR="00CB7785" w:rsidRPr="00D97F18">
        <w:t xml:space="preserve">z projektem umowy stanowiącym załącznik nr </w:t>
      </w:r>
      <w:r w:rsidR="00AA47B3">
        <w:t>8</w:t>
      </w:r>
      <w:r>
        <w:t xml:space="preserve"> do SWZ.</w:t>
      </w:r>
    </w:p>
    <w:p w14:paraId="1C469F28" w14:textId="77777777" w:rsidR="00CB7785" w:rsidRDefault="00CB7785" w:rsidP="00B37C68">
      <w:pPr>
        <w:pStyle w:val="Akapitzlist"/>
        <w:spacing w:after="240"/>
        <w:ind w:left="284" w:hanging="284"/>
        <w:jc w:val="both"/>
      </w:pPr>
    </w:p>
    <w:p w14:paraId="1A8101D8" w14:textId="09E1C956" w:rsidR="00134451" w:rsidRPr="00CB7785" w:rsidRDefault="00CB7785" w:rsidP="00B37C68">
      <w:pPr>
        <w:pStyle w:val="Akapitzlist"/>
        <w:numPr>
          <w:ilvl w:val="0"/>
          <w:numId w:val="7"/>
        </w:numPr>
        <w:spacing w:after="240"/>
        <w:ind w:left="284" w:hanging="284"/>
        <w:jc w:val="both"/>
      </w:pPr>
      <w:r w:rsidRPr="00D97F18">
        <w:t>Oferowana przeze mnie cena za realizację przedmiotu zamówienia wynosi</w:t>
      </w:r>
      <w:r w:rsidR="00134451">
        <w:t>:</w:t>
      </w:r>
    </w:p>
    <w:p w14:paraId="1707F55F" w14:textId="2D2727A4" w:rsidR="00432C08" w:rsidRPr="00CB7785" w:rsidRDefault="00432C08" w:rsidP="00B37C68">
      <w:pPr>
        <w:ind w:left="567" w:hanging="284"/>
        <w:contextualSpacing/>
        <w:jc w:val="both"/>
        <w:rPr>
          <w:b/>
        </w:rPr>
      </w:pPr>
      <w:r w:rsidRPr="00CB7785">
        <w:rPr>
          <w:b/>
        </w:rPr>
        <w:t>Cena netto za 1 km ……………………… zł.</w:t>
      </w:r>
    </w:p>
    <w:p w14:paraId="455DAAD1" w14:textId="0EC17CD4" w:rsidR="00432C08" w:rsidRPr="00CB7785" w:rsidRDefault="00432C08" w:rsidP="00B37C68">
      <w:pPr>
        <w:ind w:left="567" w:hanging="284"/>
        <w:contextualSpacing/>
        <w:jc w:val="both"/>
        <w:rPr>
          <w:b/>
        </w:rPr>
      </w:pPr>
      <w:r w:rsidRPr="00CB7785">
        <w:rPr>
          <w:b/>
        </w:rPr>
        <w:t>Podatek VAT ……………%…………….. zł.</w:t>
      </w:r>
    </w:p>
    <w:p w14:paraId="06139A27" w14:textId="6547CE2A" w:rsidR="00432C08" w:rsidRPr="00CB7785" w:rsidRDefault="00432C08" w:rsidP="00B37C68">
      <w:pPr>
        <w:ind w:left="567" w:hanging="284"/>
        <w:contextualSpacing/>
        <w:jc w:val="both"/>
        <w:rPr>
          <w:b/>
        </w:rPr>
      </w:pPr>
      <w:r w:rsidRPr="00CB7785">
        <w:rPr>
          <w:b/>
        </w:rPr>
        <w:t xml:space="preserve">Cena </w:t>
      </w:r>
      <w:r w:rsidR="00A023BB" w:rsidRPr="00CB7785">
        <w:rPr>
          <w:b/>
        </w:rPr>
        <w:t>brutto</w:t>
      </w:r>
      <w:r w:rsidRPr="00CB7785">
        <w:rPr>
          <w:b/>
        </w:rPr>
        <w:t xml:space="preserve"> za 1 km ……………………… zł.</w:t>
      </w:r>
    </w:p>
    <w:p w14:paraId="09BE3390" w14:textId="77777777" w:rsidR="00432C08" w:rsidRPr="00432C08" w:rsidRDefault="00432C08" w:rsidP="00B37C68">
      <w:pPr>
        <w:ind w:left="284" w:hanging="284"/>
        <w:jc w:val="both"/>
        <w:rPr>
          <w:sz w:val="20"/>
          <w:szCs w:val="20"/>
        </w:rPr>
      </w:pPr>
    </w:p>
    <w:p w14:paraId="45C9316C" w14:textId="0B40B66C" w:rsidR="008D0054" w:rsidRPr="00B37C68" w:rsidRDefault="00DD4B39" w:rsidP="00B37C68">
      <w:pPr>
        <w:numPr>
          <w:ilvl w:val="0"/>
          <w:numId w:val="4"/>
        </w:numPr>
        <w:spacing w:after="240"/>
        <w:ind w:left="284" w:hanging="284"/>
        <w:contextualSpacing/>
        <w:jc w:val="both"/>
      </w:pPr>
      <w:r w:rsidRPr="00DD4B39">
        <w:rPr>
          <w:b/>
          <w:bCs/>
        </w:rPr>
        <w:t>Deklaruję</w:t>
      </w:r>
      <w:r w:rsidR="00432C08" w:rsidRPr="00432C08">
        <w:t xml:space="preserve"> </w:t>
      </w:r>
      <w:r w:rsidR="00432C08" w:rsidRPr="00B37C68">
        <w:rPr>
          <w:b/>
          <w:bCs/>
        </w:rPr>
        <w:t>czas reakcji</w:t>
      </w:r>
      <w:r w:rsidR="00432C08" w:rsidRPr="00432C08">
        <w:t>, tj. czas w którym podstawiony zostanie autobus zastępczy</w:t>
      </w:r>
      <w:r w:rsidR="00B37C68">
        <w:t xml:space="preserve"> </w:t>
      </w:r>
      <w:r w:rsidR="00B37C68">
        <w:br/>
      </w:r>
      <w:r w:rsidR="00432C08" w:rsidRPr="00432C08">
        <w:t>w przypadku awarii:</w:t>
      </w:r>
    </w:p>
    <w:p w14:paraId="4FD7745B" w14:textId="465D1D42" w:rsidR="008D0054" w:rsidRPr="00DF108F" w:rsidRDefault="00000000" w:rsidP="00DF108F">
      <w:pPr>
        <w:ind w:left="426" w:right="23"/>
        <w:jc w:val="both"/>
      </w:pPr>
      <w:sdt>
        <w:sdtPr>
          <w:id w:val="-1148739510"/>
          <w14:checkbox>
            <w14:checked w14:val="0"/>
            <w14:checkedState w14:val="2612" w14:font="MS Gothic"/>
            <w14:uncheckedState w14:val="2610" w14:font="MS Gothic"/>
          </w14:checkbox>
        </w:sdtPr>
        <w:sdtContent>
          <w:r w:rsidR="00DF108F">
            <w:rPr>
              <w:rFonts w:ascii="MS Gothic" w:eastAsia="MS Gothic" w:hAnsi="MS Gothic" w:hint="eastAsia"/>
            </w:rPr>
            <w:t>☐</w:t>
          </w:r>
        </w:sdtContent>
      </w:sdt>
      <w:r w:rsidR="008D0054" w:rsidRPr="00DF108F">
        <w:t xml:space="preserve"> </w:t>
      </w:r>
      <w:r w:rsidR="00DE2B98" w:rsidRPr="00DF108F">
        <w:t xml:space="preserve">Do </w:t>
      </w:r>
      <w:r w:rsidR="00B37C68" w:rsidRPr="00DF108F">
        <w:t xml:space="preserve">60 minut </w:t>
      </w:r>
      <w:r w:rsidR="00DE2B98" w:rsidRPr="00DF108F">
        <w:t xml:space="preserve">włącznie </w:t>
      </w:r>
      <w:r w:rsidR="00B37C68" w:rsidRPr="00DF108F">
        <w:t>*</w:t>
      </w:r>
    </w:p>
    <w:p w14:paraId="1797B668" w14:textId="38744A72" w:rsidR="008D0054" w:rsidRPr="00DF108F" w:rsidRDefault="00000000" w:rsidP="00DF108F">
      <w:pPr>
        <w:ind w:left="426" w:right="23"/>
        <w:jc w:val="both"/>
      </w:pPr>
      <w:sdt>
        <w:sdtPr>
          <w:id w:val="-467662094"/>
          <w14:checkbox>
            <w14:checked w14:val="0"/>
            <w14:checkedState w14:val="2612" w14:font="MS Gothic"/>
            <w14:uncheckedState w14:val="2610" w14:font="MS Gothic"/>
          </w14:checkbox>
        </w:sdtPr>
        <w:sdtContent>
          <w:r w:rsidR="00DF108F">
            <w:rPr>
              <w:rFonts w:ascii="MS Gothic" w:eastAsia="MS Gothic" w:hAnsi="MS Gothic" w:hint="eastAsia"/>
            </w:rPr>
            <w:t>☐</w:t>
          </w:r>
        </w:sdtContent>
      </w:sdt>
      <w:r w:rsidR="00DF108F">
        <w:t xml:space="preserve"> </w:t>
      </w:r>
      <w:r w:rsidR="00DE2B98" w:rsidRPr="00DF108F">
        <w:t xml:space="preserve">Do </w:t>
      </w:r>
      <w:r w:rsidR="00B37C68" w:rsidRPr="00DF108F">
        <w:t xml:space="preserve">50 minut </w:t>
      </w:r>
      <w:r w:rsidR="00DE2B98" w:rsidRPr="00DF108F">
        <w:t xml:space="preserve">włącznie </w:t>
      </w:r>
      <w:r w:rsidR="00B37C68" w:rsidRPr="00DF108F">
        <w:t>*</w:t>
      </w:r>
    </w:p>
    <w:p w14:paraId="7C69B0E3" w14:textId="495D08BA" w:rsidR="00710324" w:rsidRPr="00DF108F" w:rsidRDefault="00000000" w:rsidP="00DF108F">
      <w:pPr>
        <w:ind w:left="426" w:right="23"/>
        <w:jc w:val="both"/>
      </w:pPr>
      <w:sdt>
        <w:sdtPr>
          <w:id w:val="1249150829"/>
          <w14:checkbox>
            <w14:checked w14:val="0"/>
            <w14:checkedState w14:val="2612" w14:font="MS Gothic"/>
            <w14:uncheckedState w14:val="2610" w14:font="MS Gothic"/>
          </w14:checkbox>
        </w:sdtPr>
        <w:sdtContent>
          <w:r w:rsidR="00DF108F">
            <w:rPr>
              <w:rFonts w:ascii="MS Gothic" w:eastAsia="MS Gothic" w:hAnsi="MS Gothic" w:hint="eastAsia"/>
            </w:rPr>
            <w:t>☐</w:t>
          </w:r>
        </w:sdtContent>
      </w:sdt>
      <w:r w:rsidR="00710324" w:rsidRPr="00DF108F">
        <w:t xml:space="preserve"> Do 45 minut włącznie*</w:t>
      </w:r>
    </w:p>
    <w:p w14:paraId="323D641C" w14:textId="44B0120F" w:rsidR="008D0054" w:rsidRPr="00DF108F" w:rsidRDefault="00000000" w:rsidP="00DF108F">
      <w:pPr>
        <w:ind w:left="426" w:right="23"/>
        <w:jc w:val="both"/>
      </w:pPr>
      <w:sdt>
        <w:sdtPr>
          <w:id w:val="-1197696034"/>
          <w14:checkbox>
            <w14:checked w14:val="0"/>
            <w14:checkedState w14:val="2612" w14:font="MS Gothic"/>
            <w14:uncheckedState w14:val="2610" w14:font="MS Gothic"/>
          </w14:checkbox>
        </w:sdtPr>
        <w:sdtContent>
          <w:r w:rsidR="00DF108F">
            <w:rPr>
              <w:rFonts w:ascii="MS Gothic" w:eastAsia="MS Gothic" w:hAnsi="MS Gothic" w:hint="eastAsia"/>
            </w:rPr>
            <w:t>☐</w:t>
          </w:r>
        </w:sdtContent>
      </w:sdt>
      <w:r w:rsidR="008D0054" w:rsidRPr="00DF108F">
        <w:t xml:space="preserve"> </w:t>
      </w:r>
      <w:r w:rsidR="004C7035" w:rsidRPr="00DF108F">
        <w:t xml:space="preserve">Do </w:t>
      </w:r>
      <w:r w:rsidR="00B37C68" w:rsidRPr="00DF108F">
        <w:t xml:space="preserve">40 minut </w:t>
      </w:r>
      <w:r w:rsidR="004C7035" w:rsidRPr="00DF108F">
        <w:t>włącznie</w:t>
      </w:r>
      <w:r w:rsidR="00B37C68" w:rsidRPr="00DF108F">
        <w:t>*</w:t>
      </w:r>
    </w:p>
    <w:p w14:paraId="78366614" w14:textId="3B9BAEB0" w:rsidR="008D0054" w:rsidRPr="00DF108F" w:rsidRDefault="00000000" w:rsidP="00DF108F">
      <w:pPr>
        <w:ind w:left="426" w:right="23"/>
        <w:jc w:val="both"/>
      </w:pPr>
      <w:sdt>
        <w:sdtPr>
          <w:id w:val="1169751510"/>
          <w14:checkbox>
            <w14:checked w14:val="0"/>
            <w14:checkedState w14:val="2612" w14:font="MS Gothic"/>
            <w14:uncheckedState w14:val="2610" w14:font="MS Gothic"/>
          </w14:checkbox>
        </w:sdtPr>
        <w:sdtContent>
          <w:r w:rsidR="00DF108F">
            <w:rPr>
              <w:rFonts w:ascii="MS Gothic" w:eastAsia="MS Gothic" w:hAnsi="MS Gothic" w:hint="eastAsia"/>
            </w:rPr>
            <w:t>☐</w:t>
          </w:r>
        </w:sdtContent>
      </w:sdt>
      <w:r w:rsidR="008D0054" w:rsidRPr="00DF108F">
        <w:t xml:space="preserve"> </w:t>
      </w:r>
      <w:r w:rsidR="004C7035" w:rsidRPr="00DF108F">
        <w:t xml:space="preserve">Do </w:t>
      </w:r>
      <w:r w:rsidR="00B37C68" w:rsidRPr="00DF108F">
        <w:t>3</w:t>
      </w:r>
      <w:r w:rsidR="00710324" w:rsidRPr="00DF108F">
        <w:t>5</w:t>
      </w:r>
      <w:r w:rsidR="00B37C68" w:rsidRPr="00DF108F">
        <w:t xml:space="preserve"> minut </w:t>
      </w:r>
      <w:r w:rsidR="004C7035" w:rsidRPr="00DF108F">
        <w:t xml:space="preserve">włącznie </w:t>
      </w:r>
      <w:r w:rsidR="00B37C68" w:rsidRPr="00DF108F">
        <w:t>*</w:t>
      </w:r>
    </w:p>
    <w:p w14:paraId="00EC4108" w14:textId="7EEBD980" w:rsidR="00710324" w:rsidRPr="00DF108F" w:rsidRDefault="00000000" w:rsidP="00DF108F">
      <w:pPr>
        <w:ind w:left="426" w:right="23"/>
        <w:jc w:val="both"/>
      </w:pPr>
      <w:sdt>
        <w:sdtPr>
          <w:id w:val="41183985"/>
          <w14:checkbox>
            <w14:checked w14:val="0"/>
            <w14:checkedState w14:val="2612" w14:font="MS Gothic"/>
            <w14:uncheckedState w14:val="2610" w14:font="MS Gothic"/>
          </w14:checkbox>
        </w:sdtPr>
        <w:sdtContent>
          <w:r w:rsidR="00DF108F">
            <w:rPr>
              <w:rFonts w:ascii="MS Gothic" w:eastAsia="MS Gothic" w:hAnsi="MS Gothic" w:hint="eastAsia"/>
            </w:rPr>
            <w:t>☐</w:t>
          </w:r>
        </w:sdtContent>
      </w:sdt>
      <w:r w:rsidR="00710324" w:rsidRPr="00DF108F">
        <w:t xml:space="preserve"> Do 30 minut włącznie *</w:t>
      </w:r>
    </w:p>
    <w:p w14:paraId="1E94C04F" w14:textId="40A405B0" w:rsidR="00B37C68" w:rsidRPr="00DF108F" w:rsidRDefault="00000000" w:rsidP="00DF108F">
      <w:pPr>
        <w:ind w:left="426" w:right="23"/>
        <w:jc w:val="both"/>
      </w:pPr>
      <w:sdt>
        <w:sdtPr>
          <w:id w:val="1165280282"/>
          <w14:checkbox>
            <w14:checked w14:val="0"/>
            <w14:checkedState w14:val="2612" w14:font="MS Gothic"/>
            <w14:uncheckedState w14:val="2610" w14:font="MS Gothic"/>
          </w14:checkbox>
        </w:sdtPr>
        <w:sdtContent>
          <w:r w:rsidR="00DF108F">
            <w:rPr>
              <w:rFonts w:ascii="MS Gothic" w:eastAsia="MS Gothic" w:hAnsi="MS Gothic" w:hint="eastAsia"/>
            </w:rPr>
            <w:t>☐</w:t>
          </w:r>
        </w:sdtContent>
      </w:sdt>
      <w:r w:rsidR="00B37C68" w:rsidRPr="00DF108F">
        <w:t xml:space="preserve"> </w:t>
      </w:r>
      <w:r w:rsidR="004C7035" w:rsidRPr="00DF108F">
        <w:t xml:space="preserve">Do </w:t>
      </w:r>
      <w:r w:rsidR="00B37C68" w:rsidRPr="00DF108F">
        <w:t xml:space="preserve">25 minut </w:t>
      </w:r>
      <w:r w:rsidR="004C7035" w:rsidRPr="00DF108F">
        <w:t>włącznie</w:t>
      </w:r>
      <w:r w:rsidR="00B37C68" w:rsidRPr="00DF108F">
        <w:t>*</w:t>
      </w:r>
    </w:p>
    <w:p w14:paraId="4E68AA5D" w14:textId="66CD8BAF" w:rsidR="00B37C68" w:rsidRPr="00DF108F" w:rsidRDefault="00000000" w:rsidP="00DF108F">
      <w:pPr>
        <w:ind w:left="426" w:right="23"/>
        <w:jc w:val="both"/>
      </w:pPr>
      <w:sdt>
        <w:sdtPr>
          <w:id w:val="-707711588"/>
          <w14:checkbox>
            <w14:checked w14:val="0"/>
            <w14:checkedState w14:val="2612" w14:font="MS Gothic"/>
            <w14:uncheckedState w14:val="2610" w14:font="MS Gothic"/>
          </w14:checkbox>
        </w:sdtPr>
        <w:sdtContent>
          <w:r w:rsidR="00DF108F">
            <w:rPr>
              <w:rFonts w:ascii="MS Gothic" w:eastAsia="MS Gothic" w:hAnsi="MS Gothic" w:hint="eastAsia"/>
            </w:rPr>
            <w:t>☐</w:t>
          </w:r>
        </w:sdtContent>
      </w:sdt>
      <w:r w:rsidR="00B37C68" w:rsidRPr="00DF108F">
        <w:t xml:space="preserve"> </w:t>
      </w:r>
      <w:r w:rsidR="004C7035" w:rsidRPr="00DF108F">
        <w:t xml:space="preserve">Do </w:t>
      </w:r>
      <w:r w:rsidR="00B37C68" w:rsidRPr="00DF108F">
        <w:t xml:space="preserve">20 minut </w:t>
      </w:r>
      <w:r w:rsidR="00DF108F" w:rsidRPr="00DF108F">
        <w:t>włącznie</w:t>
      </w:r>
      <w:r w:rsidR="004C7035" w:rsidRPr="00DF108F">
        <w:t xml:space="preserve"> </w:t>
      </w:r>
      <w:r w:rsidR="00B37C68" w:rsidRPr="00DF108F">
        <w:t>*</w:t>
      </w:r>
    </w:p>
    <w:p w14:paraId="59F6FA49" w14:textId="77777777" w:rsidR="008D0054" w:rsidRPr="00D97F18" w:rsidRDefault="008D0054" w:rsidP="00DF108F">
      <w:pPr>
        <w:pStyle w:val="Akapitzlist"/>
        <w:ind w:left="284" w:right="23"/>
        <w:jc w:val="both"/>
        <w:rPr>
          <w:rFonts w:cs="Calibri"/>
          <w:sz w:val="20"/>
          <w:szCs w:val="20"/>
        </w:rPr>
      </w:pPr>
      <w:r w:rsidRPr="00D97F18">
        <w:rPr>
          <w:rFonts w:cs="Calibri"/>
          <w:sz w:val="20"/>
          <w:szCs w:val="20"/>
        </w:rPr>
        <w:t xml:space="preserve">*wybrać jedną pozycję właściwą  </w:t>
      </w:r>
    </w:p>
    <w:p w14:paraId="7BE0B3F3" w14:textId="54AD09A4" w:rsidR="008D0054" w:rsidRPr="0097066E" w:rsidRDefault="008D0054" w:rsidP="00B37C68">
      <w:pPr>
        <w:pStyle w:val="Akapitzlist"/>
        <w:tabs>
          <w:tab w:val="left" w:pos="360"/>
        </w:tabs>
        <w:ind w:left="284"/>
        <w:jc w:val="both"/>
        <w:rPr>
          <w:rFonts w:cs="Calibri"/>
          <w:b/>
          <w:bCs/>
        </w:rPr>
      </w:pPr>
      <w:r w:rsidRPr="00D97F18">
        <w:rPr>
          <w:rFonts w:cs="Calibri"/>
          <w:b/>
          <w:bCs/>
        </w:rPr>
        <w:t>UWAGA:</w:t>
      </w:r>
      <w:r w:rsidR="00B37C68">
        <w:rPr>
          <w:rFonts w:cs="Calibri"/>
          <w:b/>
          <w:bCs/>
        </w:rPr>
        <w:t xml:space="preserve"> </w:t>
      </w:r>
      <w:r w:rsidRPr="00B37C68">
        <w:rPr>
          <w:sz w:val="20"/>
          <w:szCs w:val="20"/>
        </w:rPr>
        <w:t xml:space="preserve">Brak zaznaczenia lub zaznaczenie kilku opcji </w:t>
      </w:r>
      <w:r w:rsidRPr="0097066E">
        <w:rPr>
          <w:b/>
          <w:bCs/>
          <w:sz w:val="20"/>
          <w:szCs w:val="20"/>
        </w:rPr>
        <w:t>spowoduje</w:t>
      </w:r>
      <w:r w:rsidR="0097066E" w:rsidRPr="0097066E">
        <w:rPr>
          <w:b/>
          <w:bCs/>
          <w:sz w:val="20"/>
          <w:szCs w:val="20"/>
        </w:rPr>
        <w:t xml:space="preserve"> odrzucenie oferty. </w:t>
      </w:r>
    </w:p>
    <w:p w14:paraId="6B499351" w14:textId="77777777" w:rsidR="008D0054" w:rsidRPr="0097066E" w:rsidRDefault="008D0054" w:rsidP="000C575D">
      <w:pPr>
        <w:ind w:left="720"/>
        <w:contextualSpacing/>
        <w:jc w:val="both"/>
        <w:rPr>
          <w:b/>
          <w:bCs/>
          <w:sz w:val="20"/>
          <w:szCs w:val="20"/>
        </w:rPr>
      </w:pPr>
    </w:p>
    <w:p w14:paraId="681D872B" w14:textId="77777777" w:rsidR="008D0054" w:rsidRDefault="008D0054" w:rsidP="000C575D">
      <w:pPr>
        <w:ind w:left="720"/>
        <w:contextualSpacing/>
        <w:jc w:val="both"/>
        <w:rPr>
          <w:sz w:val="20"/>
          <w:szCs w:val="20"/>
        </w:rPr>
      </w:pPr>
    </w:p>
    <w:p w14:paraId="5B403DAE" w14:textId="488E1608" w:rsidR="00CB7785" w:rsidRPr="00633F77" w:rsidRDefault="00CB7785" w:rsidP="00B37C68">
      <w:pPr>
        <w:pStyle w:val="Akapitzlist"/>
        <w:numPr>
          <w:ilvl w:val="0"/>
          <w:numId w:val="4"/>
        </w:numPr>
        <w:ind w:left="426"/>
        <w:jc w:val="both"/>
      </w:pPr>
      <w:r w:rsidRPr="00633F77">
        <w:t xml:space="preserve">Zobowiązuję się wykonać zamówienie </w:t>
      </w:r>
      <w:r w:rsidRPr="00633F77">
        <w:rPr>
          <w:b/>
        </w:rPr>
        <w:t>w terminie</w:t>
      </w:r>
      <w:r w:rsidRPr="00633F77">
        <w:t xml:space="preserve"> wskazanym w </w:t>
      </w:r>
      <w:r>
        <w:t>SWZ</w:t>
      </w:r>
      <w:r w:rsidRPr="00633F77">
        <w:t>.</w:t>
      </w:r>
    </w:p>
    <w:p w14:paraId="4A8B2A6E" w14:textId="77777777" w:rsidR="00CB7785" w:rsidRPr="00633F77" w:rsidRDefault="00CB7785" w:rsidP="00B37C68">
      <w:pPr>
        <w:pStyle w:val="Akapitzlist"/>
        <w:numPr>
          <w:ilvl w:val="0"/>
          <w:numId w:val="4"/>
        </w:numPr>
        <w:spacing w:line="276" w:lineRule="auto"/>
        <w:ind w:left="426"/>
        <w:jc w:val="both"/>
      </w:pPr>
      <w:r w:rsidRPr="00633F77">
        <w:t xml:space="preserve">Zgodnie z ustawą o podatku od towarów i usług, obowiązek odprowadzenia podatku powstaje po stronie </w:t>
      </w:r>
      <w:r w:rsidRPr="00633F77">
        <w:rPr>
          <w:b/>
        </w:rPr>
        <w:t>………………………….….. (</w:t>
      </w:r>
      <w:r w:rsidRPr="00633F77">
        <w:t xml:space="preserve">Wykonawcy/Zamawiającego – należy wypełnić). </w:t>
      </w:r>
    </w:p>
    <w:p w14:paraId="57E79F37" w14:textId="73ADF417" w:rsidR="00CB7785" w:rsidRPr="00442957" w:rsidRDefault="00CB7785" w:rsidP="00B37C68">
      <w:pPr>
        <w:pStyle w:val="Akapitzlist"/>
        <w:ind w:left="426"/>
        <w:jc w:val="both"/>
        <w:rPr>
          <w:b/>
          <w:i/>
        </w:rPr>
      </w:pPr>
      <w:r w:rsidRPr="00633F77">
        <w:rPr>
          <w:b/>
          <w:i/>
          <w:u w:val="single"/>
        </w:rPr>
        <w:t>UWAGA:</w:t>
      </w:r>
      <w:r w:rsidRPr="00633F77">
        <w:rPr>
          <w:b/>
          <w:i/>
        </w:rPr>
        <w:t xml:space="preserve"> Jeżeli Wykonawca złożył ofertę, której wybór prowadziłby do powstania </w:t>
      </w:r>
      <w:r w:rsidR="00E961DF">
        <w:rPr>
          <w:b/>
          <w:i/>
        </w:rPr>
        <w:br/>
      </w:r>
      <w:r w:rsidRPr="00633F77">
        <w:rPr>
          <w:b/>
          <w:i/>
        </w:rPr>
        <w:t>u zamawiającego obowiązku podatkowego zgodnie z ustawą o podatku od towarów i usług, dla celów zastosowania kryterium ceny lub kosztu, zamawiający doliczy do przedstawionej w tej ofercie ceny, kwotę podatku od towarów i usług, którą miałby obowiązek rozliczyć.</w:t>
      </w:r>
      <w:r w:rsidRPr="00442957">
        <w:rPr>
          <w:b/>
          <w:i/>
        </w:rPr>
        <w:t xml:space="preserve"> </w:t>
      </w:r>
      <w:r w:rsidR="00E961DF">
        <w:rPr>
          <w:b/>
          <w:i/>
        </w:rPr>
        <w:br/>
      </w:r>
      <w:r w:rsidRPr="00442957">
        <w:rPr>
          <w:b/>
          <w:i/>
        </w:rPr>
        <w:t>W związku z wystąpieniem takiego przepadku wykonawca ma obowiązek poinformowania o tym fakcie Zamawiającego, wskazania nazwy towaru lub usługi których dostawa lub świadczenie będą prowadziły do powstania obowiązku podatkowego, wskazania wartości towaru lub usługi objętego obowiązkiem podatkowym zamawiającego (wartość netto), wskazania stawki podatku od towarów   i usług, która zgodnie z wiedzą wykonawcy będzie miała zastosowanie. W tym celu Wykonawca może zmodyfikować wzór Formularza Ofertowego i na końcu podać wymagane dane.</w:t>
      </w:r>
    </w:p>
    <w:p w14:paraId="6BD3F857" w14:textId="77777777" w:rsidR="00CB7785" w:rsidRPr="00442957" w:rsidRDefault="00CB7785" w:rsidP="00B37C68">
      <w:pPr>
        <w:pStyle w:val="Akapitzlist"/>
        <w:numPr>
          <w:ilvl w:val="0"/>
          <w:numId w:val="4"/>
        </w:numPr>
        <w:ind w:left="426"/>
        <w:jc w:val="both"/>
      </w:pPr>
      <w:r w:rsidRPr="00442957">
        <w:t>Oświadczam, że zapoznaliśmy się z dokumentami przetargowymi i nie wnosimy żadnych zastrzeżeń.</w:t>
      </w:r>
    </w:p>
    <w:p w14:paraId="3DEB0902" w14:textId="2EC2F20F" w:rsidR="00CB7785" w:rsidRPr="00442957" w:rsidRDefault="00CB7785" w:rsidP="00B37C68">
      <w:pPr>
        <w:pStyle w:val="Akapitzlist"/>
        <w:numPr>
          <w:ilvl w:val="0"/>
          <w:numId w:val="4"/>
        </w:numPr>
        <w:ind w:left="426"/>
        <w:jc w:val="both"/>
      </w:pPr>
      <w:r w:rsidRPr="00442957">
        <w:t xml:space="preserve">Oświadczam, że zapoznaliśmy się z postanowieniami specyfikacji warunków zamówienia </w:t>
      </w:r>
      <w:r w:rsidR="00E961DF">
        <w:br/>
      </w:r>
      <w:r w:rsidRPr="00442957">
        <w:t xml:space="preserve">i je akceptujemy oraz przyjmujemy bez zastrzeżeń do stosowania (w tym akceptujemy </w:t>
      </w:r>
      <w:r w:rsidR="00E961DF">
        <w:br/>
      </w:r>
      <w:r w:rsidRPr="00442957">
        <w:t xml:space="preserve">w całości projekt umowy). </w:t>
      </w:r>
    </w:p>
    <w:p w14:paraId="7CC55EAD" w14:textId="77777777" w:rsidR="00CB7785" w:rsidRPr="00442957" w:rsidRDefault="00CB7785" w:rsidP="00B37C68">
      <w:pPr>
        <w:pStyle w:val="Akapitzlist"/>
        <w:numPr>
          <w:ilvl w:val="0"/>
          <w:numId w:val="4"/>
        </w:numPr>
        <w:ind w:left="426"/>
        <w:jc w:val="both"/>
      </w:pPr>
      <w:r w:rsidRPr="00442957">
        <w:t>Oświadczam, że uzyskaliśmy od Zamawiającego wszystkie niezbędne informacje, dotyczące niniejszego zamówienia.</w:t>
      </w:r>
    </w:p>
    <w:p w14:paraId="3ACE0198" w14:textId="07CCF043" w:rsidR="00CB7785" w:rsidRPr="00442957" w:rsidRDefault="00CB7785" w:rsidP="00B37C68">
      <w:pPr>
        <w:pStyle w:val="Akapitzlist"/>
        <w:numPr>
          <w:ilvl w:val="0"/>
          <w:numId w:val="4"/>
        </w:numPr>
        <w:ind w:left="426"/>
        <w:jc w:val="both"/>
      </w:pPr>
      <w:r w:rsidRPr="00442957">
        <w:t xml:space="preserve">Oświadczam, że oferowany przez nas przedmiot zamówienia zgodny jest z  wymaganiami </w:t>
      </w:r>
      <w:r w:rsidR="00E961DF">
        <w:br/>
      </w:r>
      <w:r w:rsidRPr="00442957">
        <w:t>i warunkami opisanymi przez Zamawiającego w SWZ.</w:t>
      </w:r>
    </w:p>
    <w:p w14:paraId="0C1FE9AE" w14:textId="5C29E067" w:rsidR="00CB7785" w:rsidRPr="00442957" w:rsidRDefault="00CB7785" w:rsidP="00B37C68">
      <w:pPr>
        <w:pStyle w:val="Akapitzlist"/>
        <w:numPr>
          <w:ilvl w:val="0"/>
          <w:numId w:val="4"/>
        </w:numPr>
        <w:ind w:left="426"/>
        <w:jc w:val="both"/>
      </w:pPr>
      <w:r w:rsidRPr="00442957">
        <w:t xml:space="preserve">Oświadczam, że przedmiot zamówienia zostanie wykonywany w sposób należyty, zgodnie </w:t>
      </w:r>
      <w:r w:rsidR="00E961DF">
        <w:br/>
      </w:r>
      <w:r w:rsidRPr="00442957">
        <w:t>z obowiązującymi przepisami prawa budowlanego, normami, warunkami technicznymi.</w:t>
      </w:r>
    </w:p>
    <w:p w14:paraId="3F547A4C" w14:textId="77777777" w:rsidR="00CB7785" w:rsidRPr="00442957" w:rsidRDefault="00CB7785" w:rsidP="00B37C68">
      <w:pPr>
        <w:pStyle w:val="Akapitzlist"/>
        <w:numPr>
          <w:ilvl w:val="0"/>
          <w:numId w:val="4"/>
        </w:numPr>
        <w:ind w:left="426"/>
        <w:jc w:val="both"/>
      </w:pPr>
      <w:r w:rsidRPr="00442957">
        <w:t>Oświadczam, że jesteśmy związani niniejszą ofertą na okres wskazany w SWZ.</w:t>
      </w:r>
    </w:p>
    <w:p w14:paraId="26E49765" w14:textId="77777777" w:rsidR="00CB7785" w:rsidRPr="00442957" w:rsidRDefault="00CB7785" w:rsidP="00B37C68">
      <w:pPr>
        <w:pStyle w:val="Akapitzlist"/>
        <w:numPr>
          <w:ilvl w:val="0"/>
          <w:numId w:val="4"/>
        </w:numPr>
        <w:ind w:left="426"/>
        <w:jc w:val="both"/>
      </w:pPr>
      <w:r w:rsidRPr="00442957">
        <w:t>Oświadczam, że cena zadeklarowana przez nas zawiera wszystkie koszty wykonania zamówienia, które poniesie Zamawiający i nie ulegnie ona zmianie w okresie obowiązywania umowy.</w:t>
      </w:r>
    </w:p>
    <w:p w14:paraId="2A90B2BE" w14:textId="4D92B3BF" w:rsidR="00CB7785" w:rsidRPr="00442957" w:rsidRDefault="00CB7785" w:rsidP="00B37C68">
      <w:pPr>
        <w:pStyle w:val="Akapitzlist"/>
        <w:numPr>
          <w:ilvl w:val="0"/>
          <w:numId w:val="4"/>
        </w:numPr>
        <w:ind w:left="426"/>
        <w:jc w:val="both"/>
      </w:pPr>
      <w:r w:rsidRPr="00442957">
        <w:t>W przypadku wyboru mojej oferty zobowiązuję się do podpisania umowy w termini</w:t>
      </w:r>
      <w:r>
        <w:t>e</w:t>
      </w:r>
      <w:r w:rsidRPr="00442957">
        <w:t xml:space="preserve">  </w:t>
      </w:r>
      <w:r w:rsidR="00E961DF">
        <w:br/>
      </w:r>
      <w:r w:rsidRPr="00442957">
        <w:t>i miejscu wskazanym przez Zamawiającego.</w:t>
      </w:r>
    </w:p>
    <w:p w14:paraId="0C25ED95" w14:textId="589AAED1" w:rsidR="00CB7785" w:rsidRPr="00442957" w:rsidRDefault="00CB7785" w:rsidP="00B37C68">
      <w:pPr>
        <w:pStyle w:val="Akapitzlist"/>
        <w:numPr>
          <w:ilvl w:val="0"/>
          <w:numId w:val="4"/>
        </w:numPr>
        <w:ind w:left="426"/>
        <w:jc w:val="both"/>
        <w:rPr>
          <w:b/>
        </w:rPr>
      </w:pPr>
      <w:r w:rsidRPr="00442957">
        <w:rPr>
          <w:b/>
        </w:rPr>
        <w:t xml:space="preserve">Żadna z informacji zawartych w ofercie nie stanowi tajemnicy przedsiębiorstwa </w:t>
      </w:r>
      <w:r w:rsidR="00E961DF">
        <w:rPr>
          <w:b/>
        </w:rPr>
        <w:br/>
      </w:r>
      <w:r w:rsidRPr="00442957">
        <w:t>w rozumieniu przepisów o zwalczaniu nieuczciwej konkurencji</w:t>
      </w:r>
      <w:r w:rsidRPr="00442957">
        <w:rPr>
          <w:b/>
        </w:rPr>
        <w:t xml:space="preserve"> / wskazane poniżej informacje zawarte w ofercie stanowią tajemnicę przedsiębiorstwa </w:t>
      </w:r>
      <w:r w:rsidRPr="00442957">
        <w:t xml:space="preserve">w rozumieniu przepisów ustawy </w:t>
      </w:r>
      <w:r w:rsidR="00E961DF">
        <w:br/>
      </w:r>
      <w:r w:rsidRPr="00442957">
        <w:t>o zwalczaniu nieuczciwej konkurencji, w związku z niniejszym nie mogą być one udostępniane, w szczególności innym uczestnikom postępowania. ¹</w:t>
      </w:r>
    </w:p>
    <w:p w14:paraId="26181657" w14:textId="77777777" w:rsidR="00CB7785" w:rsidRPr="00442957" w:rsidRDefault="00CB7785" w:rsidP="00B37C68">
      <w:pPr>
        <w:pStyle w:val="Akapitzlist"/>
        <w:ind w:left="426"/>
        <w:jc w:val="both"/>
        <w:rPr>
          <w:b/>
        </w:rPr>
      </w:pPr>
    </w:p>
    <w:tbl>
      <w:tblPr>
        <w:tblW w:w="9498" w:type="dxa"/>
        <w:tblLook w:val="04A0" w:firstRow="1" w:lastRow="0" w:firstColumn="1" w:lastColumn="0" w:noHBand="0" w:noVBand="1"/>
      </w:tblPr>
      <w:tblGrid>
        <w:gridCol w:w="996"/>
        <w:gridCol w:w="5503"/>
        <w:gridCol w:w="2999"/>
      </w:tblGrid>
      <w:tr w:rsidR="00CB7785" w:rsidRPr="00442957" w14:paraId="4BF208B0" w14:textId="77777777" w:rsidTr="00E961DF">
        <w:tc>
          <w:tcPr>
            <w:tcW w:w="996" w:type="dxa"/>
          </w:tcPr>
          <w:p w14:paraId="051DDDB4" w14:textId="77777777" w:rsidR="00CB7785" w:rsidRPr="00442957" w:rsidRDefault="00CB7785" w:rsidP="00B37C68">
            <w:pPr>
              <w:pStyle w:val="Akapitzlist"/>
              <w:spacing w:line="360" w:lineRule="auto"/>
              <w:ind w:left="426"/>
              <w:jc w:val="both"/>
              <w:rPr>
                <w:b/>
              </w:rPr>
            </w:pPr>
            <w:r w:rsidRPr="00442957">
              <w:rPr>
                <w:b/>
              </w:rPr>
              <w:t>Lp.</w:t>
            </w:r>
          </w:p>
        </w:tc>
        <w:tc>
          <w:tcPr>
            <w:tcW w:w="5503" w:type="dxa"/>
          </w:tcPr>
          <w:p w14:paraId="65CEEA8D" w14:textId="77777777" w:rsidR="00CB7785" w:rsidRPr="00442957" w:rsidRDefault="00CB7785" w:rsidP="00B37C68">
            <w:pPr>
              <w:pStyle w:val="Akapitzlist"/>
              <w:spacing w:line="360" w:lineRule="auto"/>
              <w:ind w:left="426"/>
              <w:jc w:val="center"/>
              <w:rPr>
                <w:b/>
              </w:rPr>
            </w:pPr>
            <w:r w:rsidRPr="00442957">
              <w:rPr>
                <w:b/>
              </w:rPr>
              <w:t>Oznaczenie rodzaju informacji</w:t>
            </w:r>
          </w:p>
        </w:tc>
        <w:tc>
          <w:tcPr>
            <w:tcW w:w="2999" w:type="dxa"/>
          </w:tcPr>
          <w:p w14:paraId="4E090AD9" w14:textId="77777777" w:rsidR="00CB7785" w:rsidRPr="00442957" w:rsidRDefault="00CB7785" w:rsidP="00B37C68">
            <w:pPr>
              <w:pStyle w:val="Akapitzlist"/>
              <w:ind w:left="426"/>
              <w:jc w:val="center"/>
              <w:rPr>
                <w:b/>
              </w:rPr>
            </w:pPr>
            <w:r w:rsidRPr="00442957">
              <w:rPr>
                <w:b/>
              </w:rPr>
              <w:t>Strony w ofercie</w:t>
            </w:r>
          </w:p>
        </w:tc>
      </w:tr>
      <w:tr w:rsidR="00CB7785" w:rsidRPr="00442957" w14:paraId="4FE6139A" w14:textId="77777777" w:rsidTr="00E961DF">
        <w:tc>
          <w:tcPr>
            <w:tcW w:w="996" w:type="dxa"/>
          </w:tcPr>
          <w:p w14:paraId="1F442A52" w14:textId="77777777" w:rsidR="00CB7785" w:rsidRPr="00442957" w:rsidRDefault="00CB7785" w:rsidP="00B37C68">
            <w:pPr>
              <w:pStyle w:val="Akapitzlist"/>
              <w:ind w:left="426"/>
              <w:jc w:val="both"/>
              <w:rPr>
                <w:b/>
              </w:rPr>
            </w:pPr>
            <w:r w:rsidRPr="00442957">
              <w:rPr>
                <w:b/>
              </w:rPr>
              <w:t>1.</w:t>
            </w:r>
          </w:p>
        </w:tc>
        <w:tc>
          <w:tcPr>
            <w:tcW w:w="5503" w:type="dxa"/>
          </w:tcPr>
          <w:p w14:paraId="15185239" w14:textId="77777777" w:rsidR="00CB7785" w:rsidRPr="00442957" w:rsidRDefault="00CB7785" w:rsidP="00B37C68">
            <w:pPr>
              <w:pStyle w:val="Akapitzlist"/>
              <w:ind w:left="426"/>
              <w:jc w:val="both"/>
            </w:pPr>
            <w:r w:rsidRPr="00442957">
              <w:t>…………………………………………………….</w:t>
            </w:r>
          </w:p>
        </w:tc>
        <w:tc>
          <w:tcPr>
            <w:tcW w:w="2999" w:type="dxa"/>
          </w:tcPr>
          <w:p w14:paraId="611724A7" w14:textId="165B9B44" w:rsidR="00CB7785" w:rsidRPr="00442957" w:rsidRDefault="00CB7785" w:rsidP="00B37C68">
            <w:pPr>
              <w:pStyle w:val="Akapitzlist"/>
              <w:ind w:left="426"/>
              <w:jc w:val="both"/>
            </w:pPr>
            <w:r w:rsidRPr="00442957">
              <w:t xml:space="preserve">    od str.              do str. </w:t>
            </w:r>
          </w:p>
        </w:tc>
      </w:tr>
      <w:tr w:rsidR="00CB7785" w:rsidRPr="00442957" w14:paraId="206E5CF7" w14:textId="77777777" w:rsidTr="00E961DF">
        <w:tc>
          <w:tcPr>
            <w:tcW w:w="996" w:type="dxa"/>
          </w:tcPr>
          <w:p w14:paraId="488ADB3A" w14:textId="77777777" w:rsidR="00CB7785" w:rsidRPr="00442957" w:rsidRDefault="00CB7785" w:rsidP="00B37C68">
            <w:pPr>
              <w:pStyle w:val="Akapitzlist"/>
              <w:ind w:left="426"/>
              <w:jc w:val="both"/>
              <w:rPr>
                <w:b/>
              </w:rPr>
            </w:pPr>
            <w:r w:rsidRPr="00442957">
              <w:rPr>
                <w:b/>
              </w:rPr>
              <w:t>2.</w:t>
            </w:r>
          </w:p>
        </w:tc>
        <w:tc>
          <w:tcPr>
            <w:tcW w:w="5503" w:type="dxa"/>
          </w:tcPr>
          <w:p w14:paraId="12092993" w14:textId="77777777" w:rsidR="00CB7785" w:rsidRPr="00442957" w:rsidRDefault="00CB7785" w:rsidP="00B37C68">
            <w:pPr>
              <w:pStyle w:val="Akapitzlist"/>
              <w:ind w:left="426"/>
              <w:jc w:val="both"/>
            </w:pPr>
            <w:r w:rsidRPr="00442957">
              <w:t>…………………………………………………….</w:t>
            </w:r>
          </w:p>
        </w:tc>
        <w:tc>
          <w:tcPr>
            <w:tcW w:w="2999" w:type="dxa"/>
          </w:tcPr>
          <w:p w14:paraId="048C964B" w14:textId="31CE7B3D" w:rsidR="00CB7785" w:rsidRPr="00442957" w:rsidRDefault="00CB7785" w:rsidP="00B37C68">
            <w:pPr>
              <w:pStyle w:val="Akapitzlist"/>
              <w:ind w:left="426"/>
              <w:jc w:val="both"/>
            </w:pPr>
            <w:r w:rsidRPr="00442957">
              <w:t xml:space="preserve">    od str.              do str. </w:t>
            </w:r>
          </w:p>
        </w:tc>
      </w:tr>
      <w:tr w:rsidR="00CB7785" w:rsidRPr="00442957" w14:paraId="71C1C05A" w14:textId="77777777" w:rsidTr="00E961DF">
        <w:tc>
          <w:tcPr>
            <w:tcW w:w="996" w:type="dxa"/>
          </w:tcPr>
          <w:p w14:paraId="44F13F87" w14:textId="77777777" w:rsidR="00CB7785" w:rsidRPr="00442957" w:rsidRDefault="00CB7785" w:rsidP="00B37C68">
            <w:pPr>
              <w:pStyle w:val="Akapitzlist"/>
              <w:spacing w:line="480" w:lineRule="auto"/>
              <w:ind w:left="426"/>
              <w:jc w:val="both"/>
              <w:rPr>
                <w:b/>
              </w:rPr>
            </w:pPr>
            <w:r w:rsidRPr="00442957">
              <w:rPr>
                <w:b/>
              </w:rPr>
              <w:t>3.</w:t>
            </w:r>
          </w:p>
        </w:tc>
        <w:tc>
          <w:tcPr>
            <w:tcW w:w="5503" w:type="dxa"/>
          </w:tcPr>
          <w:p w14:paraId="761F090A" w14:textId="77777777" w:rsidR="00CB7785" w:rsidRPr="00442957" w:rsidRDefault="00CB7785" w:rsidP="00B37C68">
            <w:pPr>
              <w:pStyle w:val="Akapitzlist"/>
              <w:spacing w:line="480" w:lineRule="auto"/>
              <w:ind w:left="426"/>
              <w:jc w:val="both"/>
            </w:pPr>
            <w:r w:rsidRPr="00442957">
              <w:t>…………………………………………………….</w:t>
            </w:r>
          </w:p>
        </w:tc>
        <w:tc>
          <w:tcPr>
            <w:tcW w:w="2999" w:type="dxa"/>
          </w:tcPr>
          <w:p w14:paraId="1FAAAD29" w14:textId="72BA4FF2" w:rsidR="00CB7785" w:rsidRPr="00442957" w:rsidRDefault="00CB7785" w:rsidP="00B37C68">
            <w:pPr>
              <w:pStyle w:val="Akapitzlist"/>
              <w:spacing w:after="360"/>
              <w:ind w:left="426"/>
              <w:jc w:val="both"/>
            </w:pPr>
            <w:r w:rsidRPr="00442957">
              <w:t xml:space="preserve">    od str.              do str. </w:t>
            </w:r>
          </w:p>
        </w:tc>
      </w:tr>
    </w:tbl>
    <w:p w14:paraId="30FD4152" w14:textId="77777777" w:rsidR="00CB7785" w:rsidRPr="00442957" w:rsidRDefault="00CB7785" w:rsidP="00B37C68">
      <w:pPr>
        <w:pStyle w:val="Akapitzlist"/>
        <w:numPr>
          <w:ilvl w:val="0"/>
          <w:numId w:val="4"/>
        </w:numPr>
        <w:ind w:left="426"/>
        <w:jc w:val="both"/>
      </w:pPr>
      <w:r w:rsidRPr="00442957">
        <w:t>Oświadczam, że jestem:</w:t>
      </w:r>
    </w:p>
    <w:p w14:paraId="7EBFADBE" w14:textId="1E9F592F" w:rsidR="00CB7785" w:rsidRPr="00442957" w:rsidRDefault="00000000" w:rsidP="00B37C68">
      <w:pPr>
        <w:pStyle w:val="Akapitzlist"/>
        <w:ind w:left="426"/>
        <w:jc w:val="both"/>
      </w:pPr>
      <w:sdt>
        <w:sdtPr>
          <w:id w:val="2065982857"/>
          <w14:checkbox>
            <w14:checked w14:val="0"/>
            <w14:checkedState w14:val="2612" w14:font="MS Gothic"/>
            <w14:uncheckedState w14:val="2610" w14:font="MS Gothic"/>
          </w14:checkbox>
        </w:sdtPr>
        <w:sdtContent>
          <w:r w:rsidR="00681976">
            <w:rPr>
              <w:rFonts w:ascii="MS Gothic" w:eastAsia="MS Gothic" w:hAnsi="MS Gothic" w:hint="eastAsia"/>
            </w:rPr>
            <w:t>☐</w:t>
          </w:r>
        </w:sdtContent>
      </w:sdt>
      <w:r w:rsidR="00CB7785" w:rsidRPr="00442957">
        <w:t xml:space="preserve">  Mikroprzedsiębiorcą</w:t>
      </w:r>
    </w:p>
    <w:p w14:paraId="1A7952C1" w14:textId="4F5BD4EE" w:rsidR="00CB7785" w:rsidRPr="00442957" w:rsidRDefault="00000000" w:rsidP="00B37C68">
      <w:pPr>
        <w:pStyle w:val="Akapitzlist"/>
        <w:ind w:left="426"/>
        <w:jc w:val="both"/>
      </w:pPr>
      <w:sdt>
        <w:sdtPr>
          <w:id w:val="-137488680"/>
          <w14:checkbox>
            <w14:checked w14:val="0"/>
            <w14:checkedState w14:val="2612" w14:font="MS Gothic"/>
            <w14:uncheckedState w14:val="2610" w14:font="MS Gothic"/>
          </w14:checkbox>
        </w:sdtPr>
        <w:sdtContent>
          <w:r w:rsidR="0065672D">
            <w:rPr>
              <w:rFonts w:ascii="MS Gothic" w:eastAsia="MS Gothic" w:hAnsi="MS Gothic" w:hint="eastAsia"/>
            </w:rPr>
            <w:t>☐</w:t>
          </w:r>
        </w:sdtContent>
      </w:sdt>
      <w:r w:rsidR="00CB7785" w:rsidRPr="00442957">
        <w:t xml:space="preserve">  Małym Przedsiębiorcą</w:t>
      </w:r>
    </w:p>
    <w:p w14:paraId="3B686BFD" w14:textId="154B4DB9" w:rsidR="00CB7785" w:rsidRPr="00442957" w:rsidRDefault="00000000" w:rsidP="00B37C68">
      <w:pPr>
        <w:pStyle w:val="Akapitzlist"/>
        <w:ind w:left="426"/>
        <w:jc w:val="both"/>
      </w:pPr>
      <w:sdt>
        <w:sdtPr>
          <w:id w:val="-1025092206"/>
          <w14:checkbox>
            <w14:checked w14:val="0"/>
            <w14:checkedState w14:val="2612" w14:font="MS Gothic"/>
            <w14:uncheckedState w14:val="2610" w14:font="MS Gothic"/>
          </w14:checkbox>
        </w:sdtPr>
        <w:sdtContent>
          <w:r w:rsidR="0065672D">
            <w:rPr>
              <w:rFonts w:ascii="MS Gothic" w:eastAsia="MS Gothic" w:hAnsi="MS Gothic" w:hint="eastAsia"/>
            </w:rPr>
            <w:t>☐</w:t>
          </w:r>
        </w:sdtContent>
      </w:sdt>
      <w:r w:rsidR="00CB7785" w:rsidRPr="00442957">
        <w:t xml:space="preserve">  Średnim Przedsiębiorcą</w:t>
      </w:r>
    </w:p>
    <w:p w14:paraId="30039364" w14:textId="0C23A140" w:rsidR="00CB7785" w:rsidRPr="00442957" w:rsidRDefault="00000000" w:rsidP="00B37C68">
      <w:pPr>
        <w:pStyle w:val="Akapitzlist"/>
        <w:ind w:left="426"/>
        <w:jc w:val="both"/>
        <w:rPr>
          <w:i/>
        </w:rPr>
      </w:pPr>
      <w:sdt>
        <w:sdtPr>
          <w:id w:val="-880870312"/>
          <w14:checkbox>
            <w14:checked w14:val="0"/>
            <w14:checkedState w14:val="2612" w14:font="MS Gothic"/>
            <w14:uncheckedState w14:val="2610" w14:font="MS Gothic"/>
          </w14:checkbox>
        </w:sdtPr>
        <w:sdtContent>
          <w:r w:rsidR="0065672D">
            <w:rPr>
              <w:rFonts w:ascii="MS Gothic" w:eastAsia="MS Gothic" w:hAnsi="MS Gothic" w:hint="eastAsia"/>
            </w:rPr>
            <w:t>☐</w:t>
          </w:r>
        </w:sdtContent>
      </w:sdt>
      <w:r w:rsidR="00CB7785" w:rsidRPr="00442957">
        <w:t xml:space="preserve">  Dużym Przedsiębiorcą</w:t>
      </w:r>
    </w:p>
    <w:p w14:paraId="143A2BF0" w14:textId="77777777" w:rsidR="00CB7785" w:rsidRPr="00442957" w:rsidRDefault="00CB7785" w:rsidP="00B37C68">
      <w:pPr>
        <w:pStyle w:val="Akapitzlist"/>
        <w:ind w:left="426"/>
        <w:jc w:val="both"/>
        <w:rPr>
          <w:i/>
        </w:rPr>
      </w:pPr>
      <w:r w:rsidRPr="00442957">
        <w:rPr>
          <w:i/>
        </w:rPr>
        <w:t>(Wykonawca zakreśla właściwą odpowiedź).</w:t>
      </w:r>
    </w:p>
    <w:p w14:paraId="16B44A0A" w14:textId="77777777" w:rsidR="00CB7785" w:rsidRPr="00442957" w:rsidRDefault="00CB7785" w:rsidP="00B37C68">
      <w:pPr>
        <w:pStyle w:val="Akapitzlist"/>
        <w:ind w:left="426"/>
        <w:jc w:val="both"/>
        <w:rPr>
          <w:i/>
        </w:rPr>
      </w:pPr>
    </w:p>
    <w:p w14:paraId="1D892FC9" w14:textId="77777777" w:rsidR="00CB7785" w:rsidRPr="00442957" w:rsidRDefault="00CB7785" w:rsidP="00B37C68">
      <w:pPr>
        <w:pStyle w:val="Akapitzlist"/>
        <w:numPr>
          <w:ilvl w:val="0"/>
          <w:numId w:val="4"/>
        </w:numPr>
        <w:ind w:left="426"/>
        <w:jc w:val="both"/>
      </w:pPr>
      <w:r w:rsidRPr="00442957">
        <w:rPr>
          <w:iCs/>
        </w:rPr>
        <w:t>Nie zamierzamy powierzać podwykonawcom żadnej części zamówienia/następujące części niniejszego zamówienia zamierzamy powierzyć podwykonawcom</w:t>
      </w:r>
      <w:r>
        <w:rPr>
          <w:iCs/>
        </w:rPr>
        <w:t>*</w:t>
      </w:r>
      <w:r w:rsidRPr="00442957">
        <w:rPr>
          <w:iCs/>
        </w:rPr>
        <w:t>:</w:t>
      </w:r>
    </w:p>
    <w:p w14:paraId="32FAF6CE" w14:textId="77777777" w:rsidR="00CB7785" w:rsidRPr="00442957" w:rsidRDefault="00CB7785" w:rsidP="00B37C68">
      <w:pPr>
        <w:pStyle w:val="Standard"/>
        <w:tabs>
          <w:tab w:val="left" w:pos="1215"/>
        </w:tabs>
        <w:suppressAutoHyphens/>
        <w:spacing w:after="120"/>
        <w:ind w:left="426"/>
        <w:rPr>
          <w:i/>
          <w:iCs/>
          <w:sz w:val="24"/>
          <w:szCs w:val="24"/>
        </w:rPr>
      </w:pPr>
      <w:r w:rsidRPr="00442957">
        <w:rPr>
          <w:i/>
          <w:iCs/>
          <w:sz w:val="24"/>
          <w:szCs w:val="24"/>
        </w:rPr>
        <w:t xml:space="preserve">(Należy wypełnić poniższe tabele  -  wówczas gdy Wykonawcę dotyczą te kwestie).  </w:t>
      </w: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7"/>
        <w:gridCol w:w="4464"/>
        <w:gridCol w:w="3920"/>
      </w:tblGrid>
      <w:tr w:rsidR="00CB7785" w:rsidRPr="00442957" w14:paraId="7F84C511" w14:textId="77777777" w:rsidTr="004155B8">
        <w:tc>
          <w:tcPr>
            <w:tcW w:w="541" w:type="dxa"/>
          </w:tcPr>
          <w:p w14:paraId="60DB0CEF" w14:textId="77777777" w:rsidR="00CB7785" w:rsidRPr="00442957" w:rsidRDefault="00CB7785" w:rsidP="00B37C68">
            <w:pPr>
              <w:pStyle w:val="Standard"/>
              <w:tabs>
                <w:tab w:val="left" w:pos="1215"/>
              </w:tabs>
              <w:suppressAutoHyphens/>
              <w:ind w:left="426"/>
              <w:jc w:val="center"/>
              <w:rPr>
                <w:b/>
                <w:bCs/>
                <w:szCs w:val="24"/>
              </w:rPr>
            </w:pPr>
            <w:r w:rsidRPr="00442957">
              <w:rPr>
                <w:b/>
                <w:bCs/>
                <w:szCs w:val="24"/>
              </w:rPr>
              <w:lastRenderedPageBreak/>
              <w:t>Lp.</w:t>
            </w:r>
          </w:p>
        </w:tc>
        <w:tc>
          <w:tcPr>
            <w:tcW w:w="4699" w:type="dxa"/>
          </w:tcPr>
          <w:p w14:paraId="4E8C0D55" w14:textId="77777777" w:rsidR="00CB7785" w:rsidRPr="00442957" w:rsidRDefault="00CB7785" w:rsidP="00B37C68">
            <w:pPr>
              <w:pStyle w:val="Standard"/>
              <w:tabs>
                <w:tab w:val="left" w:pos="1215"/>
              </w:tabs>
              <w:suppressAutoHyphens/>
              <w:ind w:left="426"/>
              <w:rPr>
                <w:b/>
                <w:bCs/>
                <w:szCs w:val="24"/>
              </w:rPr>
            </w:pPr>
            <w:r w:rsidRPr="00442957">
              <w:rPr>
                <w:b/>
                <w:bCs/>
                <w:szCs w:val="24"/>
              </w:rPr>
              <w:t xml:space="preserve">Nazwa części zamówienia, </w:t>
            </w:r>
          </w:p>
          <w:p w14:paraId="6DE84DEB" w14:textId="77777777" w:rsidR="00CB7785" w:rsidRPr="00442957" w:rsidRDefault="00CB7785" w:rsidP="00B37C68">
            <w:pPr>
              <w:pStyle w:val="Standard"/>
              <w:tabs>
                <w:tab w:val="left" w:pos="1215"/>
              </w:tabs>
              <w:suppressAutoHyphens/>
              <w:ind w:left="426"/>
              <w:rPr>
                <w:b/>
                <w:bCs/>
                <w:szCs w:val="24"/>
              </w:rPr>
            </w:pPr>
            <w:r w:rsidRPr="00442957">
              <w:rPr>
                <w:b/>
                <w:bCs/>
                <w:szCs w:val="24"/>
              </w:rPr>
              <w:t xml:space="preserve">które Wykonawca zamierza powierzyć </w:t>
            </w:r>
          </w:p>
          <w:p w14:paraId="04021AA0" w14:textId="77777777" w:rsidR="00CB7785" w:rsidRPr="00442957" w:rsidRDefault="00CB7785" w:rsidP="00B37C68">
            <w:pPr>
              <w:pStyle w:val="Standard"/>
              <w:tabs>
                <w:tab w:val="left" w:pos="1215"/>
              </w:tabs>
              <w:suppressAutoHyphens/>
              <w:spacing w:after="240"/>
              <w:ind w:left="426"/>
              <w:rPr>
                <w:b/>
                <w:bCs/>
                <w:szCs w:val="24"/>
              </w:rPr>
            </w:pPr>
            <w:r w:rsidRPr="00442957">
              <w:rPr>
                <w:b/>
                <w:bCs/>
                <w:szCs w:val="24"/>
              </w:rPr>
              <w:t>do wykonania Podwykonawcom (zakres robót)</w:t>
            </w:r>
          </w:p>
        </w:tc>
        <w:tc>
          <w:tcPr>
            <w:tcW w:w="4111" w:type="dxa"/>
          </w:tcPr>
          <w:p w14:paraId="5FC40F1D" w14:textId="77777777" w:rsidR="00CB7785" w:rsidRPr="00442957" w:rsidRDefault="00CB7785" w:rsidP="00B37C68">
            <w:pPr>
              <w:pStyle w:val="Standard"/>
              <w:tabs>
                <w:tab w:val="left" w:pos="1215"/>
              </w:tabs>
              <w:suppressAutoHyphens/>
              <w:ind w:left="426"/>
              <w:rPr>
                <w:b/>
                <w:bCs/>
                <w:szCs w:val="24"/>
              </w:rPr>
            </w:pPr>
            <w:r w:rsidRPr="00442957">
              <w:rPr>
                <w:b/>
                <w:bCs/>
                <w:szCs w:val="24"/>
              </w:rPr>
              <w:t>Nazwa firmy Podwykonawcy, siedziba</w:t>
            </w:r>
            <w:r>
              <w:rPr>
                <w:b/>
                <w:bCs/>
                <w:szCs w:val="24"/>
              </w:rPr>
              <w:t xml:space="preserve"> (o ile są znani)</w:t>
            </w:r>
          </w:p>
        </w:tc>
      </w:tr>
      <w:tr w:rsidR="00CB7785" w:rsidRPr="00442957" w14:paraId="40206C82" w14:textId="77777777" w:rsidTr="004155B8">
        <w:tc>
          <w:tcPr>
            <w:tcW w:w="541" w:type="dxa"/>
          </w:tcPr>
          <w:p w14:paraId="23890ED8" w14:textId="77777777" w:rsidR="00CB7785" w:rsidRPr="00442957" w:rsidRDefault="00CB7785" w:rsidP="00B37C68">
            <w:pPr>
              <w:pStyle w:val="Standard"/>
              <w:tabs>
                <w:tab w:val="left" w:pos="1215"/>
              </w:tabs>
              <w:suppressAutoHyphens/>
              <w:ind w:left="426"/>
              <w:jc w:val="center"/>
              <w:rPr>
                <w:i/>
                <w:iCs/>
                <w:szCs w:val="24"/>
              </w:rPr>
            </w:pPr>
          </w:p>
        </w:tc>
        <w:tc>
          <w:tcPr>
            <w:tcW w:w="4699" w:type="dxa"/>
          </w:tcPr>
          <w:p w14:paraId="5C0B3D13" w14:textId="77777777" w:rsidR="00CB7785" w:rsidRPr="00442957" w:rsidRDefault="00CB7785" w:rsidP="00B37C68">
            <w:pPr>
              <w:pStyle w:val="Standard"/>
              <w:tabs>
                <w:tab w:val="left" w:pos="1215"/>
              </w:tabs>
              <w:suppressAutoHyphens/>
              <w:ind w:left="426"/>
              <w:jc w:val="center"/>
              <w:rPr>
                <w:i/>
                <w:iCs/>
                <w:szCs w:val="24"/>
              </w:rPr>
            </w:pPr>
          </w:p>
          <w:p w14:paraId="3632DC1E" w14:textId="77777777" w:rsidR="00CB7785" w:rsidRPr="00442957" w:rsidRDefault="00CB7785" w:rsidP="00B37C68">
            <w:pPr>
              <w:pStyle w:val="Standard"/>
              <w:tabs>
                <w:tab w:val="left" w:pos="1215"/>
              </w:tabs>
              <w:suppressAutoHyphens/>
              <w:ind w:left="426"/>
              <w:jc w:val="center"/>
              <w:rPr>
                <w:i/>
                <w:iCs/>
                <w:szCs w:val="24"/>
              </w:rPr>
            </w:pPr>
          </w:p>
        </w:tc>
        <w:tc>
          <w:tcPr>
            <w:tcW w:w="4111" w:type="dxa"/>
          </w:tcPr>
          <w:p w14:paraId="5833390C" w14:textId="77777777" w:rsidR="00CB7785" w:rsidRPr="00442957" w:rsidRDefault="00CB7785" w:rsidP="00B37C68">
            <w:pPr>
              <w:pStyle w:val="Standard"/>
              <w:tabs>
                <w:tab w:val="left" w:pos="1215"/>
              </w:tabs>
              <w:suppressAutoHyphens/>
              <w:ind w:left="426"/>
              <w:jc w:val="center"/>
              <w:rPr>
                <w:i/>
                <w:iCs/>
                <w:szCs w:val="24"/>
              </w:rPr>
            </w:pPr>
          </w:p>
        </w:tc>
      </w:tr>
      <w:tr w:rsidR="00CB7785" w:rsidRPr="00442957" w14:paraId="423A369C" w14:textId="77777777" w:rsidTr="004155B8">
        <w:tc>
          <w:tcPr>
            <w:tcW w:w="541" w:type="dxa"/>
          </w:tcPr>
          <w:p w14:paraId="36EF8753" w14:textId="77777777" w:rsidR="00CB7785" w:rsidRPr="00442957" w:rsidRDefault="00CB7785" w:rsidP="00B37C68">
            <w:pPr>
              <w:pStyle w:val="Standard"/>
              <w:tabs>
                <w:tab w:val="left" w:pos="1215"/>
              </w:tabs>
              <w:suppressAutoHyphens/>
              <w:ind w:left="426"/>
              <w:jc w:val="both"/>
              <w:rPr>
                <w:szCs w:val="24"/>
              </w:rPr>
            </w:pPr>
          </w:p>
          <w:p w14:paraId="1E275BAA" w14:textId="77777777" w:rsidR="00CB7785" w:rsidRPr="00442957" w:rsidRDefault="00CB7785" w:rsidP="00B37C68">
            <w:pPr>
              <w:pStyle w:val="Standard"/>
              <w:tabs>
                <w:tab w:val="left" w:pos="1215"/>
              </w:tabs>
              <w:suppressAutoHyphens/>
              <w:ind w:left="426"/>
              <w:jc w:val="both"/>
              <w:rPr>
                <w:szCs w:val="24"/>
              </w:rPr>
            </w:pPr>
          </w:p>
        </w:tc>
        <w:tc>
          <w:tcPr>
            <w:tcW w:w="4699" w:type="dxa"/>
          </w:tcPr>
          <w:p w14:paraId="66F43A6F" w14:textId="77777777" w:rsidR="00CB7785" w:rsidRPr="00442957" w:rsidRDefault="00CB7785" w:rsidP="00B37C68">
            <w:pPr>
              <w:pStyle w:val="Standard"/>
              <w:tabs>
                <w:tab w:val="left" w:pos="1215"/>
              </w:tabs>
              <w:suppressAutoHyphens/>
              <w:ind w:left="426"/>
              <w:jc w:val="both"/>
              <w:rPr>
                <w:szCs w:val="24"/>
              </w:rPr>
            </w:pPr>
          </w:p>
        </w:tc>
        <w:tc>
          <w:tcPr>
            <w:tcW w:w="4111" w:type="dxa"/>
          </w:tcPr>
          <w:p w14:paraId="42729E93" w14:textId="77777777" w:rsidR="00CB7785" w:rsidRPr="00442957" w:rsidRDefault="00CB7785" w:rsidP="00B37C68">
            <w:pPr>
              <w:pStyle w:val="Standard"/>
              <w:tabs>
                <w:tab w:val="left" w:pos="1215"/>
              </w:tabs>
              <w:suppressAutoHyphens/>
              <w:ind w:left="426"/>
              <w:jc w:val="both"/>
              <w:rPr>
                <w:szCs w:val="24"/>
              </w:rPr>
            </w:pPr>
          </w:p>
        </w:tc>
      </w:tr>
      <w:tr w:rsidR="00CB7785" w:rsidRPr="00442957" w14:paraId="5B176C3F" w14:textId="77777777" w:rsidTr="004155B8">
        <w:tc>
          <w:tcPr>
            <w:tcW w:w="541" w:type="dxa"/>
          </w:tcPr>
          <w:p w14:paraId="4E4DC3E8" w14:textId="77777777" w:rsidR="00CB7785" w:rsidRPr="00442957" w:rsidRDefault="00CB7785" w:rsidP="00B37C68">
            <w:pPr>
              <w:pStyle w:val="Standard"/>
              <w:tabs>
                <w:tab w:val="left" w:pos="1215"/>
              </w:tabs>
              <w:suppressAutoHyphens/>
              <w:ind w:left="426"/>
              <w:jc w:val="both"/>
              <w:rPr>
                <w:szCs w:val="24"/>
              </w:rPr>
            </w:pPr>
          </w:p>
          <w:p w14:paraId="18616ED4" w14:textId="77777777" w:rsidR="00CB7785" w:rsidRPr="00442957" w:rsidRDefault="00CB7785" w:rsidP="00B37C68">
            <w:pPr>
              <w:pStyle w:val="Standard"/>
              <w:tabs>
                <w:tab w:val="left" w:pos="1215"/>
              </w:tabs>
              <w:suppressAutoHyphens/>
              <w:ind w:left="426"/>
              <w:jc w:val="both"/>
              <w:rPr>
                <w:szCs w:val="24"/>
              </w:rPr>
            </w:pPr>
          </w:p>
        </w:tc>
        <w:tc>
          <w:tcPr>
            <w:tcW w:w="4699" w:type="dxa"/>
          </w:tcPr>
          <w:p w14:paraId="6CE582CB" w14:textId="77777777" w:rsidR="00CB7785" w:rsidRPr="00442957" w:rsidRDefault="00CB7785" w:rsidP="00B37C68">
            <w:pPr>
              <w:pStyle w:val="Standard"/>
              <w:tabs>
                <w:tab w:val="left" w:pos="1215"/>
              </w:tabs>
              <w:suppressAutoHyphens/>
              <w:ind w:left="426"/>
              <w:jc w:val="both"/>
              <w:rPr>
                <w:szCs w:val="24"/>
              </w:rPr>
            </w:pPr>
          </w:p>
        </w:tc>
        <w:tc>
          <w:tcPr>
            <w:tcW w:w="4111" w:type="dxa"/>
          </w:tcPr>
          <w:p w14:paraId="3BD7A666" w14:textId="77777777" w:rsidR="00CB7785" w:rsidRPr="00442957" w:rsidRDefault="00CB7785" w:rsidP="00B37C68">
            <w:pPr>
              <w:pStyle w:val="Standard"/>
              <w:tabs>
                <w:tab w:val="left" w:pos="1215"/>
              </w:tabs>
              <w:suppressAutoHyphens/>
              <w:ind w:left="426"/>
              <w:jc w:val="both"/>
              <w:rPr>
                <w:szCs w:val="24"/>
              </w:rPr>
            </w:pPr>
          </w:p>
        </w:tc>
      </w:tr>
    </w:tbl>
    <w:p w14:paraId="2CA09AE2" w14:textId="77777777" w:rsidR="00CB7785" w:rsidRPr="00191A89" w:rsidRDefault="00CB7785" w:rsidP="00B37C68">
      <w:pPr>
        <w:pStyle w:val="Akapitzlist"/>
        <w:ind w:left="426" w:right="23"/>
        <w:jc w:val="both"/>
        <w:rPr>
          <w:rFonts w:cs="Calibri"/>
          <w:color w:val="FF0000"/>
          <w:sz w:val="20"/>
          <w:szCs w:val="20"/>
        </w:rPr>
      </w:pPr>
      <w:r w:rsidRPr="00633F77">
        <w:rPr>
          <w:rFonts w:cs="Calibri"/>
          <w:color w:val="FF0000"/>
          <w:sz w:val="20"/>
          <w:szCs w:val="20"/>
        </w:rPr>
        <w:t xml:space="preserve">*wybrać jedną pozycję właściwą  </w:t>
      </w:r>
    </w:p>
    <w:p w14:paraId="28629C75" w14:textId="77777777" w:rsidR="00CB7785" w:rsidRPr="00442957" w:rsidRDefault="00CB7785" w:rsidP="00B37C68">
      <w:pPr>
        <w:ind w:left="426"/>
        <w:rPr>
          <w:b/>
        </w:rPr>
      </w:pPr>
    </w:p>
    <w:p w14:paraId="6A18EB80" w14:textId="77777777" w:rsidR="00CB7785" w:rsidRPr="00442957" w:rsidRDefault="00CB7785" w:rsidP="00B37C68">
      <w:pPr>
        <w:pStyle w:val="Akapitzlist"/>
        <w:numPr>
          <w:ilvl w:val="0"/>
          <w:numId w:val="4"/>
        </w:numPr>
        <w:ind w:left="426"/>
        <w:jc w:val="both"/>
      </w:pPr>
      <w:r w:rsidRPr="00B5582D">
        <w:rPr>
          <w:b/>
          <w:bCs/>
          <w:iCs/>
        </w:rPr>
        <w:t>Pełnomocnik</w:t>
      </w:r>
      <w:r w:rsidRPr="00442957">
        <w:rPr>
          <w:b/>
        </w:rPr>
        <w:t xml:space="preserve"> w przypadku składania oferty wspólnej </w:t>
      </w:r>
      <w:r w:rsidRPr="00442957">
        <w:t>(wypełnić poniżej jeśli dotyczy):</w:t>
      </w:r>
    </w:p>
    <w:p w14:paraId="590F73C7" w14:textId="77777777" w:rsidR="00CB7785" w:rsidRPr="00442957" w:rsidRDefault="00CB7785" w:rsidP="00B37C68">
      <w:pPr>
        <w:spacing w:line="360" w:lineRule="auto"/>
        <w:ind w:left="426"/>
      </w:pPr>
      <w:r w:rsidRPr="00442957">
        <w:t>Nazwisko i Imię …………………………………………………………………………….</w:t>
      </w:r>
    </w:p>
    <w:p w14:paraId="40D970CF" w14:textId="77777777" w:rsidR="00CB7785" w:rsidRPr="00442957" w:rsidRDefault="00CB7785" w:rsidP="00B37C68">
      <w:pPr>
        <w:spacing w:line="360" w:lineRule="auto"/>
        <w:ind w:left="426"/>
      </w:pPr>
      <w:r w:rsidRPr="00442957">
        <w:t>Stanowisko ………………………………………………………………………………….</w:t>
      </w:r>
    </w:p>
    <w:p w14:paraId="70C99508" w14:textId="77777777" w:rsidR="00CB7785" w:rsidRPr="00442957" w:rsidRDefault="00CB7785" w:rsidP="00B37C68">
      <w:pPr>
        <w:ind w:left="426"/>
      </w:pPr>
      <w:r w:rsidRPr="00442957">
        <w:t>Telefon ………………………..……………. Fax ………………………………….……</w:t>
      </w:r>
    </w:p>
    <w:p w14:paraId="006739F6" w14:textId="77777777" w:rsidR="00CB7785" w:rsidRPr="00442957" w:rsidRDefault="00CB7785" w:rsidP="00B37C68">
      <w:pPr>
        <w:ind w:left="426"/>
      </w:pPr>
    </w:p>
    <w:p w14:paraId="13275522" w14:textId="77777777" w:rsidR="00CB7785" w:rsidRPr="00442957" w:rsidRDefault="00CB7785" w:rsidP="00B37C68">
      <w:pPr>
        <w:ind w:left="426"/>
      </w:pPr>
      <w:r w:rsidRPr="00442957">
        <w:t xml:space="preserve">Zakres: </w:t>
      </w:r>
    </w:p>
    <w:p w14:paraId="66F9A6C2" w14:textId="77777777" w:rsidR="00CB7785" w:rsidRPr="00442957" w:rsidRDefault="00CB7785" w:rsidP="00B37C68">
      <w:pPr>
        <w:ind w:left="426"/>
      </w:pPr>
      <w:r w:rsidRPr="00442957">
        <w:t>- do reprezentowanie w postępowaniu,</w:t>
      </w:r>
    </w:p>
    <w:p w14:paraId="127F4B89" w14:textId="77777777" w:rsidR="00CB7785" w:rsidRPr="00442957" w:rsidRDefault="00CB7785" w:rsidP="00B37C68">
      <w:pPr>
        <w:ind w:left="426"/>
      </w:pPr>
      <w:r w:rsidRPr="00442957">
        <w:t>- do reprezentowaniu w postępowaniu i zawarcia umowy</w:t>
      </w:r>
      <w:r>
        <w:t>*</w:t>
      </w:r>
      <w:r w:rsidRPr="00442957">
        <w:t>.</w:t>
      </w:r>
    </w:p>
    <w:p w14:paraId="38817168" w14:textId="77777777" w:rsidR="00CB7785" w:rsidRDefault="00CB7785" w:rsidP="00B37C68">
      <w:pPr>
        <w:pStyle w:val="Akapitzlist"/>
        <w:ind w:left="426" w:right="23"/>
        <w:jc w:val="both"/>
        <w:rPr>
          <w:rFonts w:cs="Calibri"/>
          <w:color w:val="FF0000"/>
          <w:sz w:val="20"/>
          <w:szCs w:val="20"/>
        </w:rPr>
      </w:pPr>
      <w:r w:rsidRPr="00633F77">
        <w:rPr>
          <w:rFonts w:cs="Calibri"/>
          <w:color w:val="FF0000"/>
          <w:sz w:val="20"/>
          <w:szCs w:val="20"/>
        </w:rPr>
        <w:t xml:space="preserve">*wybrać jedną pozycję właściwą  </w:t>
      </w:r>
    </w:p>
    <w:p w14:paraId="58E863D1" w14:textId="77777777" w:rsidR="00CB7785" w:rsidRPr="00A47E23" w:rsidRDefault="00CB7785" w:rsidP="00B37C68">
      <w:pPr>
        <w:ind w:left="426"/>
      </w:pPr>
    </w:p>
    <w:p w14:paraId="664A3C3D" w14:textId="77777777" w:rsidR="00CB7785" w:rsidRPr="00A47E23" w:rsidRDefault="00CB7785" w:rsidP="00B37C68">
      <w:pPr>
        <w:pStyle w:val="Akapitzlist"/>
        <w:numPr>
          <w:ilvl w:val="0"/>
          <w:numId w:val="4"/>
        </w:numPr>
        <w:ind w:left="426"/>
        <w:jc w:val="both"/>
        <w:rPr>
          <w:b/>
        </w:rPr>
      </w:pPr>
      <w:r w:rsidRPr="00A47E23">
        <w:rPr>
          <w:b/>
        </w:rPr>
        <w:t xml:space="preserve">Na </w:t>
      </w:r>
      <w:r w:rsidRPr="00B5582D">
        <w:rPr>
          <w:b/>
          <w:bCs/>
          <w:iCs/>
        </w:rPr>
        <w:t>potwierdzenie</w:t>
      </w:r>
      <w:r w:rsidRPr="00A47E23">
        <w:rPr>
          <w:b/>
        </w:rPr>
        <w:t xml:space="preserve"> spełnienia wymagań do oferty załączam następujące dokumenty:</w:t>
      </w:r>
    </w:p>
    <w:p w14:paraId="48F5DEE7" w14:textId="77777777" w:rsidR="00CB7785" w:rsidRPr="00A47E23" w:rsidRDefault="00CB7785" w:rsidP="00B37C68">
      <w:pPr>
        <w:spacing w:after="120"/>
        <w:ind w:left="426"/>
      </w:pPr>
      <w:r w:rsidRPr="00A47E23">
        <w:t>1/  …………………………………………………………………………………………….</w:t>
      </w:r>
    </w:p>
    <w:p w14:paraId="1B752F98" w14:textId="77777777" w:rsidR="00CB7785" w:rsidRPr="00A47E23" w:rsidRDefault="00CB7785" w:rsidP="00B37C68">
      <w:pPr>
        <w:spacing w:after="120"/>
        <w:ind w:left="426"/>
      </w:pPr>
      <w:r w:rsidRPr="00A47E23">
        <w:t>2/ ……………………………………………………………………………………………..</w:t>
      </w:r>
    </w:p>
    <w:p w14:paraId="79AF8E5E" w14:textId="77777777" w:rsidR="00CB7785" w:rsidRPr="00A47E23" w:rsidRDefault="00CB7785" w:rsidP="00B37C68">
      <w:pPr>
        <w:spacing w:after="120"/>
        <w:ind w:left="426"/>
      </w:pPr>
      <w:r w:rsidRPr="00A47E23">
        <w:t>3/ ……………………………………………………………………………………………..</w:t>
      </w:r>
    </w:p>
    <w:p w14:paraId="5EF5962C" w14:textId="77777777" w:rsidR="00CB7785" w:rsidRPr="00A47E23" w:rsidRDefault="00CB7785" w:rsidP="00B37C68">
      <w:pPr>
        <w:spacing w:after="120"/>
        <w:ind w:left="426"/>
      </w:pPr>
      <w:r w:rsidRPr="00A47E23">
        <w:t>4/ ……………………………………………………………………………………………..</w:t>
      </w:r>
    </w:p>
    <w:p w14:paraId="0E8EF0BA" w14:textId="77777777" w:rsidR="00CB7785" w:rsidRPr="00A47E23" w:rsidRDefault="00CB7785" w:rsidP="00B37C68">
      <w:pPr>
        <w:spacing w:after="120"/>
        <w:ind w:left="426"/>
      </w:pPr>
      <w:r w:rsidRPr="00A47E23">
        <w:t>5/ ……………………………………………………………………………………………..</w:t>
      </w:r>
    </w:p>
    <w:p w14:paraId="1CB5C1C6" w14:textId="77777777" w:rsidR="00CB7785" w:rsidRPr="00A47E23" w:rsidRDefault="00CB7785" w:rsidP="00B37C68">
      <w:pPr>
        <w:pStyle w:val="tm"/>
        <w:tabs>
          <w:tab w:val="left" w:pos="1215"/>
        </w:tabs>
        <w:ind w:left="426" w:firstLine="0"/>
      </w:pPr>
      <w:r w:rsidRPr="00A47E23">
        <w:t>19. Oświadczam/y, że moja/nasza oferta składa się z ................... stron.</w:t>
      </w:r>
    </w:p>
    <w:p w14:paraId="03D7973C" w14:textId="77777777" w:rsidR="00CB7785" w:rsidRPr="00A47E23" w:rsidRDefault="00CB7785" w:rsidP="00B37C68">
      <w:pPr>
        <w:pStyle w:val="tm"/>
        <w:tabs>
          <w:tab w:val="left" w:pos="1215"/>
        </w:tabs>
        <w:ind w:left="426" w:firstLine="0"/>
      </w:pPr>
    </w:p>
    <w:p w14:paraId="00D18529" w14:textId="77777777" w:rsidR="00CB7785" w:rsidRPr="00A47E23" w:rsidRDefault="00CB7785" w:rsidP="00B37C68">
      <w:pPr>
        <w:pStyle w:val="Akapitzlist"/>
        <w:numPr>
          <w:ilvl w:val="0"/>
          <w:numId w:val="4"/>
        </w:numPr>
        <w:ind w:left="426"/>
        <w:jc w:val="both"/>
        <w:rPr>
          <w:b/>
        </w:rPr>
      </w:pPr>
      <w:r w:rsidRPr="00A47E23">
        <w:rPr>
          <w:b/>
        </w:rPr>
        <w:t>Oświadczam, że informacje podane w tym dokumencie są aktualne i zgodne z prawdą oraz zostały przedstawione z pełną świadomością konsekwencji wprowadzenia zamawiającego w błąd przy przedstawianiu informacji.</w:t>
      </w:r>
    </w:p>
    <w:p w14:paraId="00EE1764" w14:textId="77777777" w:rsidR="00CB7785" w:rsidRPr="00A47E23" w:rsidRDefault="00CB7785" w:rsidP="00B37C68">
      <w:pPr>
        <w:ind w:left="426"/>
        <w:jc w:val="both"/>
      </w:pPr>
    </w:p>
    <w:p w14:paraId="49041239" w14:textId="77777777" w:rsidR="00CB7785" w:rsidRPr="00A47E23" w:rsidRDefault="00CB7785" w:rsidP="00B37C68">
      <w:pPr>
        <w:pStyle w:val="Akapitzlist"/>
        <w:numPr>
          <w:ilvl w:val="0"/>
          <w:numId w:val="4"/>
        </w:numPr>
        <w:ind w:left="426"/>
        <w:jc w:val="both"/>
      </w:pPr>
      <w:r w:rsidRPr="00B5582D">
        <w:rPr>
          <w:b/>
        </w:rPr>
        <w:t>Oświadczam</w:t>
      </w:r>
      <w:r w:rsidRPr="00A47E23">
        <w:rPr>
          <w:b/>
          <w:i/>
        </w:rPr>
        <w:t xml:space="preserve">, że wypełniłem obowiązki informacyjne przewidziane w art. 13 lub art. 14 Rozporządzenia Parlamentu Europejskiego i Rady (UE) nr 2016/679 z dnia 27 kwietnia 2016 roku, wobec </w:t>
      </w:r>
      <w:r w:rsidRPr="00A47E23">
        <w:rPr>
          <w:b/>
          <w:bCs/>
          <w:i/>
        </w:rPr>
        <w:t xml:space="preserve">wykonawców wspólnie ubiegających się o udzielenie zamówienia publicznego będącymi </w:t>
      </w:r>
      <w:r w:rsidRPr="00A47E23">
        <w:rPr>
          <w:b/>
          <w:i/>
        </w:rPr>
        <w:t xml:space="preserve"> osobami fizycznymi, od których dane osobowe bezpośrednio lub pośrednio pozyskałem w celu ubiegania się o udzielenie zamówienia publicznego w niniejszym postępowaniu.*</w:t>
      </w:r>
    </w:p>
    <w:p w14:paraId="3C3BF134" w14:textId="77777777" w:rsidR="00CB7785" w:rsidRPr="00A47E23" w:rsidRDefault="00CB7785" w:rsidP="00CB7785">
      <w:pPr>
        <w:ind w:left="714" w:hanging="357"/>
        <w:jc w:val="both"/>
        <w:rPr>
          <w:sz w:val="16"/>
          <w:szCs w:val="16"/>
        </w:rPr>
      </w:pPr>
      <w:r w:rsidRPr="00A47E23">
        <w:rPr>
          <w:sz w:val="18"/>
          <w:szCs w:val="18"/>
        </w:rPr>
        <w:t xml:space="preserve">* </w:t>
      </w:r>
      <w:r w:rsidRPr="00A47E23">
        <w:rPr>
          <w:sz w:val="16"/>
          <w:szCs w:val="16"/>
        </w:rPr>
        <w:tab/>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2A136F9" w14:textId="77777777" w:rsidR="00CB7785" w:rsidRPr="00A47E23" w:rsidRDefault="00CB7785" w:rsidP="00CB7785">
      <w:pPr>
        <w:jc w:val="both"/>
      </w:pPr>
    </w:p>
    <w:p w14:paraId="5DC6DB8D" w14:textId="77777777" w:rsidR="00CB7785" w:rsidRPr="00A47E23" w:rsidRDefault="00CB7785" w:rsidP="00CB7785">
      <w:pPr>
        <w:jc w:val="both"/>
      </w:pPr>
    </w:p>
    <w:p w14:paraId="30E19C0C" w14:textId="77777777" w:rsidR="00CB7785" w:rsidRPr="00A47E23" w:rsidRDefault="00CB7785" w:rsidP="00CB7785">
      <w:pPr>
        <w:pStyle w:val="Standard"/>
        <w:jc w:val="both"/>
        <w:rPr>
          <w:sz w:val="24"/>
          <w:szCs w:val="24"/>
        </w:rPr>
      </w:pPr>
      <w:r w:rsidRPr="00A47E23">
        <w:rPr>
          <w:sz w:val="24"/>
          <w:szCs w:val="24"/>
        </w:rPr>
        <w:t>..........................................dn....................</w:t>
      </w:r>
      <w:r w:rsidRPr="00A47E23">
        <w:rPr>
          <w:sz w:val="24"/>
          <w:szCs w:val="24"/>
        </w:rPr>
        <w:tab/>
      </w:r>
    </w:p>
    <w:p w14:paraId="6DCB0931" w14:textId="649E9BBF" w:rsidR="00CB7785" w:rsidRPr="00E961DF" w:rsidRDefault="00CB7785" w:rsidP="00E961DF">
      <w:pPr>
        <w:pStyle w:val="Standard"/>
        <w:jc w:val="both"/>
        <w:rPr>
          <w:sz w:val="20"/>
          <w:szCs w:val="20"/>
        </w:rPr>
      </w:pPr>
      <w:r w:rsidRPr="00A47E23">
        <w:rPr>
          <w:sz w:val="24"/>
          <w:szCs w:val="24"/>
        </w:rPr>
        <w:tab/>
        <w:t xml:space="preserve">           </w:t>
      </w:r>
    </w:p>
    <w:p w14:paraId="212C9E94" w14:textId="77777777" w:rsidR="00CB7785" w:rsidRPr="00A47E23" w:rsidRDefault="00CB7785" w:rsidP="00CB7785">
      <w:pPr>
        <w:jc w:val="both"/>
        <w:rPr>
          <w:b/>
          <w:sz w:val="28"/>
          <w:szCs w:val="28"/>
        </w:rPr>
      </w:pPr>
      <w:r w:rsidRPr="00A47E23">
        <w:rPr>
          <w:b/>
          <w:sz w:val="28"/>
          <w:szCs w:val="28"/>
        </w:rPr>
        <w:t>Dokument należy wypełnić i podpisać kwalifikowanym podpisem elektronicznym lub podpisem zaufanym lub podpisem osobistym.</w:t>
      </w:r>
    </w:p>
    <w:sectPr w:rsidR="00CB7785" w:rsidRPr="00A47E23" w:rsidSect="0097066E">
      <w:footerReference w:type="default" r:id="rId10"/>
      <w:pgSz w:w="11906" w:h="16838"/>
      <w:pgMar w:top="709" w:right="1135" w:bottom="851"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A826E4" w14:textId="77777777" w:rsidR="00C540E0" w:rsidRDefault="00C540E0" w:rsidP="005746DD">
      <w:r>
        <w:separator/>
      </w:r>
    </w:p>
  </w:endnote>
  <w:endnote w:type="continuationSeparator" w:id="0">
    <w:p w14:paraId="033A6F11" w14:textId="77777777" w:rsidR="00C540E0" w:rsidRDefault="00C540E0" w:rsidP="00574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39589672"/>
      <w:docPartObj>
        <w:docPartGallery w:val="Page Numbers (Bottom of Page)"/>
        <w:docPartUnique/>
      </w:docPartObj>
    </w:sdtPr>
    <w:sdtContent>
      <w:p w14:paraId="63BC41D9" w14:textId="77777777" w:rsidR="00B765B0" w:rsidRDefault="0081064C">
        <w:pPr>
          <w:pStyle w:val="Stopka"/>
          <w:jc w:val="center"/>
        </w:pPr>
        <w:r>
          <w:fldChar w:fldCharType="begin"/>
        </w:r>
        <w:r>
          <w:instrText xml:space="preserve"> PAGE   \* MERGEFORMAT </w:instrText>
        </w:r>
        <w:r>
          <w:fldChar w:fldCharType="separate"/>
        </w:r>
        <w:r w:rsidR="00764CC3">
          <w:rPr>
            <w:noProof/>
          </w:rPr>
          <w:t>68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2AFD35" w14:textId="77777777" w:rsidR="00C540E0" w:rsidRDefault="00C540E0" w:rsidP="005746DD"/>
  </w:footnote>
  <w:footnote w:type="continuationSeparator" w:id="0">
    <w:p w14:paraId="7C92DBB9" w14:textId="77777777" w:rsidR="00C540E0" w:rsidRDefault="00C540E0" w:rsidP="005746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00000006"/>
    <w:name w:val="WW8Num6"/>
    <w:lvl w:ilvl="0">
      <w:start w:val="1"/>
      <w:numFmt w:val="decimal"/>
      <w:lvlText w:val="%1."/>
      <w:lvlJc w:val="left"/>
      <w:pPr>
        <w:tabs>
          <w:tab w:val="num" w:pos="0"/>
        </w:tabs>
      </w:pPr>
    </w:lvl>
    <w:lvl w:ilvl="1">
      <w:start w:val="1"/>
      <w:numFmt w:val="decimal"/>
      <w:lvlText w:val="%2)"/>
      <w:lvlJc w:val="left"/>
      <w:pPr>
        <w:tabs>
          <w:tab w:val="num" w:pos="0"/>
        </w:tabs>
      </w:p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1" w15:restartNumberingAfterBreak="0">
    <w:nsid w:val="0000000C"/>
    <w:multiLevelType w:val="singleLevel"/>
    <w:tmpl w:val="0000000C"/>
    <w:name w:val="WW8Num12"/>
    <w:lvl w:ilvl="0">
      <w:start w:val="1"/>
      <w:numFmt w:val="decimal"/>
      <w:lvlText w:val="%1."/>
      <w:lvlJc w:val="left"/>
      <w:pPr>
        <w:tabs>
          <w:tab w:val="num" w:pos="720"/>
        </w:tabs>
        <w:ind w:left="720" w:hanging="360"/>
      </w:pPr>
      <w:rPr>
        <w:b/>
      </w:rPr>
    </w:lvl>
  </w:abstractNum>
  <w:abstractNum w:abstractNumId="2" w15:restartNumberingAfterBreak="0">
    <w:nsid w:val="00000015"/>
    <w:multiLevelType w:val="singleLevel"/>
    <w:tmpl w:val="00000015"/>
    <w:name w:val="WW8Num23"/>
    <w:lvl w:ilvl="0">
      <w:start w:val="1"/>
      <w:numFmt w:val="lowerLetter"/>
      <w:lvlText w:val="%1)"/>
      <w:lvlJc w:val="left"/>
      <w:pPr>
        <w:tabs>
          <w:tab w:val="num" w:pos="720"/>
        </w:tabs>
      </w:pPr>
    </w:lvl>
  </w:abstractNum>
  <w:abstractNum w:abstractNumId="3" w15:restartNumberingAfterBreak="0">
    <w:nsid w:val="00000016"/>
    <w:multiLevelType w:val="singleLevel"/>
    <w:tmpl w:val="00000016"/>
    <w:name w:val="WW8Num24"/>
    <w:lvl w:ilvl="0">
      <w:start w:val="1"/>
      <w:numFmt w:val="lowerLetter"/>
      <w:lvlText w:val="%1)"/>
      <w:lvlJc w:val="left"/>
      <w:pPr>
        <w:tabs>
          <w:tab w:val="num" w:pos="720"/>
        </w:tabs>
      </w:pPr>
    </w:lvl>
  </w:abstractNum>
  <w:abstractNum w:abstractNumId="4" w15:restartNumberingAfterBreak="0">
    <w:nsid w:val="00000018"/>
    <w:multiLevelType w:val="singleLevel"/>
    <w:tmpl w:val="00000018"/>
    <w:name w:val="WW8Num26"/>
    <w:lvl w:ilvl="0">
      <w:start w:val="1"/>
      <w:numFmt w:val="lowerLetter"/>
      <w:lvlText w:val="%1)"/>
      <w:lvlJc w:val="left"/>
      <w:pPr>
        <w:tabs>
          <w:tab w:val="num" w:pos="720"/>
        </w:tabs>
      </w:pPr>
    </w:lvl>
  </w:abstractNum>
  <w:abstractNum w:abstractNumId="5" w15:restartNumberingAfterBreak="0">
    <w:nsid w:val="0000001B"/>
    <w:multiLevelType w:val="singleLevel"/>
    <w:tmpl w:val="0000001B"/>
    <w:name w:val="WW8Num29"/>
    <w:lvl w:ilvl="0">
      <w:start w:val="1"/>
      <w:numFmt w:val="lowerLetter"/>
      <w:lvlText w:val="%1)"/>
      <w:lvlJc w:val="left"/>
      <w:pPr>
        <w:tabs>
          <w:tab w:val="num" w:pos="720"/>
        </w:tabs>
      </w:pPr>
    </w:lvl>
  </w:abstractNum>
  <w:abstractNum w:abstractNumId="6" w15:restartNumberingAfterBreak="0">
    <w:nsid w:val="0A16208D"/>
    <w:multiLevelType w:val="hybridMultilevel"/>
    <w:tmpl w:val="5B008E8A"/>
    <w:lvl w:ilvl="0" w:tplc="04150011">
      <w:start w:val="1"/>
      <w:numFmt w:val="decimal"/>
      <w:lvlText w:val="%1)"/>
      <w:lvlJc w:val="left"/>
      <w:pPr>
        <w:ind w:left="360" w:hanging="360"/>
      </w:pPr>
    </w:lvl>
    <w:lvl w:ilvl="1" w:tplc="C2302F44">
      <w:numFmt w:val="bullet"/>
      <w:lvlText w:val="•"/>
      <w:lvlJc w:val="left"/>
      <w:pPr>
        <w:ind w:left="1440" w:hanging="720"/>
      </w:pPr>
      <w:rPr>
        <w:rFonts w:ascii="Times New Roman" w:eastAsia="Times New Roman" w:hAnsi="Times New Roman" w:cs="Times New Roman"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Times New Roman"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Times New Roman" w:hint="default"/>
      </w:rPr>
    </w:lvl>
    <w:lvl w:ilvl="8" w:tplc="04150005">
      <w:start w:val="1"/>
      <w:numFmt w:val="bullet"/>
      <w:lvlText w:val=""/>
      <w:lvlJc w:val="left"/>
      <w:pPr>
        <w:ind w:left="6120" w:hanging="360"/>
      </w:pPr>
      <w:rPr>
        <w:rFonts w:ascii="Wingdings" w:hAnsi="Wingdings" w:hint="default"/>
      </w:rPr>
    </w:lvl>
  </w:abstractNum>
  <w:abstractNum w:abstractNumId="7" w15:restartNumberingAfterBreak="0">
    <w:nsid w:val="14390112"/>
    <w:multiLevelType w:val="hybridMultilevel"/>
    <w:tmpl w:val="6152E14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1DDF34BE"/>
    <w:multiLevelType w:val="hybridMultilevel"/>
    <w:tmpl w:val="92D8FD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4132984"/>
    <w:multiLevelType w:val="hybridMultilevel"/>
    <w:tmpl w:val="99F493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AC01A4"/>
    <w:multiLevelType w:val="hybridMultilevel"/>
    <w:tmpl w:val="5EDCAA9C"/>
    <w:lvl w:ilvl="0" w:tplc="C75224A4">
      <w:start w:val="1"/>
      <w:numFmt w:val="decimal"/>
      <w:lvlText w:val="%1."/>
      <w:lvlJc w:val="left"/>
      <w:pPr>
        <w:tabs>
          <w:tab w:val="num" w:pos="786"/>
        </w:tabs>
        <w:ind w:left="786"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338D6074"/>
    <w:multiLevelType w:val="hybridMultilevel"/>
    <w:tmpl w:val="730AC75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692170F"/>
    <w:multiLevelType w:val="hybridMultilevel"/>
    <w:tmpl w:val="7520D9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015924"/>
    <w:multiLevelType w:val="hybridMultilevel"/>
    <w:tmpl w:val="FCCA60FC"/>
    <w:lvl w:ilvl="0" w:tplc="5DB20DCC">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AE025D8"/>
    <w:multiLevelType w:val="hybridMultilevel"/>
    <w:tmpl w:val="A27E69F4"/>
    <w:lvl w:ilvl="0" w:tplc="0809000F">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4545284"/>
    <w:multiLevelType w:val="hybridMultilevel"/>
    <w:tmpl w:val="21D663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64461AD6"/>
    <w:multiLevelType w:val="hybridMultilevel"/>
    <w:tmpl w:val="2DA46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5344948"/>
    <w:multiLevelType w:val="hybridMultilevel"/>
    <w:tmpl w:val="374814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877783F"/>
    <w:multiLevelType w:val="hybridMultilevel"/>
    <w:tmpl w:val="12A471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172267"/>
    <w:multiLevelType w:val="multilevel"/>
    <w:tmpl w:val="E8CEE274"/>
    <w:lvl w:ilvl="0">
      <w:start w:val="60"/>
      <w:numFmt w:val="decimal"/>
      <w:lvlText w:val="%1"/>
      <w:lvlJc w:val="left"/>
      <w:pPr>
        <w:ind w:left="1335" w:hanging="1335"/>
      </w:pPr>
      <w:rPr>
        <w:rFonts w:hint="default"/>
      </w:rPr>
    </w:lvl>
    <w:lvl w:ilvl="1">
      <w:start w:val="14"/>
      <w:numFmt w:val="decimal"/>
      <w:lvlText w:val="%1.%2"/>
      <w:lvlJc w:val="left"/>
      <w:pPr>
        <w:ind w:left="1335" w:hanging="1335"/>
      </w:pPr>
      <w:rPr>
        <w:rFonts w:hint="default"/>
      </w:rPr>
    </w:lvl>
    <w:lvl w:ilvl="2">
      <w:numFmt w:val="decimalZero"/>
      <w:lvlText w:val="%1.%2.%3"/>
      <w:lvlJc w:val="left"/>
      <w:pPr>
        <w:ind w:left="1335" w:hanging="1335"/>
      </w:pPr>
      <w:rPr>
        <w:rFonts w:hint="default"/>
      </w:rPr>
    </w:lvl>
    <w:lvl w:ilvl="3">
      <w:numFmt w:val="decimalZero"/>
      <w:lvlText w:val="%1.%2.%3.%4"/>
      <w:lvlJc w:val="left"/>
      <w:pPr>
        <w:ind w:left="1335" w:hanging="1335"/>
      </w:pPr>
      <w:rPr>
        <w:rFonts w:hint="default"/>
      </w:rPr>
    </w:lvl>
    <w:lvl w:ilvl="4">
      <w:start w:val="1"/>
      <w:numFmt w:val="decimal"/>
      <w:lvlText w:val="%1.%2.%3.%4-%5"/>
      <w:lvlJc w:val="left"/>
      <w:pPr>
        <w:ind w:left="1335" w:hanging="1335"/>
      </w:pPr>
      <w:rPr>
        <w:rFonts w:hint="default"/>
      </w:rPr>
    </w:lvl>
    <w:lvl w:ilvl="5">
      <w:start w:val="1"/>
      <w:numFmt w:val="decimal"/>
      <w:lvlText w:val="%1.%2.%3.%4-%5.%6"/>
      <w:lvlJc w:val="left"/>
      <w:pPr>
        <w:ind w:left="1335" w:hanging="1335"/>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A2112AA"/>
    <w:multiLevelType w:val="hybridMultilevel"/>
    <w:tmpl w:val="78E8E1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650287868">
    <w:abstractNumId w:val="8"/>
  </w:num>
  <w:num w:numId="2" w16cid:durableId="1700933660">
    <w:abstractNumId w:val="12"/>
  </w:num>
  <w:num w:numId="3" w16cid:durableId="885877763">
    <w:abstractNumId w:val="15"/>
  </w:num>
  <w:num w:numId="4" w16cid:durableId="1213270552">
    <w:abstractNumId w:val="18"/>
  </w:num>
  <w:num w:numId="5" w16cid:durableId="1096712055">
    <w:abstractNumId w:val="14"/>
  </w:num>
  <w:num w:numId="6" w16cid:durableId="7243797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7154880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50797540">
    <w:abstractNumId w:val="22"/>
  </w:num>
  <w:num w:numId="9" w16cid:durableId="683022202">
    <w:abstractNumId w:val="16"/>
  </w:num>
  <w:num w:numId="10" w16cid:durableId="825512482">
    <w:abstractNumId w:val="21"/>
  </w:num>
  <w:num w:numId="11" w16cid:durableId="1872914961">
    <w:abstractNumId w:val="9"/>
  </w:num>
  <w:num w:numId="12" w16cid:durableId="1430807320">
    <w:abstractNumId w:val="19"/>
  </w:num>
  <w:num w:numId="13" w16cid:durableId="970089997">
    <w:abstractNumId w:val="11"/>
  </w:num>
  <w:num w:numId="14" w16cid:durableId="449714113">
    <w:abstractNumId w:val="20"/>
  </w:num>
  <w:num w:numId="15" w16cid:durableId="744837054">
    <w:abstractNumId w:val="7"/>
  </w:num>
  <w:num w:numId="16" w16cid:durableId="205800799">
    <w:abstractNumId w:val="10"/>
  </w:num>
  <w:num w:numId="17" w16cid:durableId="1913656018">
    <w:abstractNumId w:val="6"/>
  </w:num>
  <w:num w:numId="18" w16cid:durableId="626473744">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24B6"/>
    <w:rsid w:val="00000C7A"/>
    <w:rsid w:val="00003FC3"/>
    <w:rsid w:val="0000457D"/>
    <w:rsid w:val="0000459A"/>
    <w:rsid w:val="00004B82"/>
    <w:rsid w:val="00006CFC"/>
    <w:rsid w:val="00021DF7"/>
    <w:rsid w:val="000244D1"/>
    <w:rsid w:val="00024820"/>
    <w:rsid w:val="00026047"/>
    <w:rsid w:val="00031C58"/>
    <w:rsid w:val="0003462B"/>
    <w:rsid w:val="00034C52"/>
    <w:rsid w:val="000365F8"/>
    <w:rsid w:val="000374CB"/>
    <w:rsid w:val="000410A5"/>
    <w:rsid w:val="000428AB"/>
    <w:rsid w:val="00045E33"/>
    <w:rsid w:val="0005114B"/>
    <w:rsid w:val="00051B03"/>
    <w:rsid w:val="0005384F"/>
    <w:rsid w:val="00054406"/>
    <w:rsid w:val="00063B7F"/>
    <w:rsid w:val="00065403"/>
    <w:rsid w:val="000712A4"/>
    <w:rsid w:val="00072A1A"/>
    <w:rsid w:val="00074B28"/>
    <w:rsid w:val="00074F89"/>
    <w:rsid w:val="0007738A"/>
    <w:rsid w:val="000806A8"/>
    <w:rsid w:val="00085DCD"/>
    <w:rsid w:val="0009518A"/>
    <w:rsid w:val="00097DED"/>
    <w:rsid w:val="000A4CE9"/>
    <w:rsid w:val="000A568E"/>
    <w:rsid w:val="000B61AD"/>
    <w:rsid w:val="000C0931"/>
    <w:rsid w:val="000C174D"/>
    <w:rsid w:val="000C31D0"/>
    <w:rsid w:val="000C575D"/>
    <w:rsid w:val="000D0E27"/>
    <w:rsid w:val="000E0EC4"/>
    <w:rsid w:val="000E1DE4"/>
    <w:rsid w:val="000E2A84"/>
    <w:rsid w:val="000E35BE"/>
    <w:rsid w:val="000F0A30"/>
    <w:rsid w:val="000F1DA5"/>
    <w:rsid w:val="000F50C7"/>
    <w:rsid w:val="000F5725"/>
    <w:rsid w:val="001019B3"/>
    <w:rsid w:val="00102B2C"/>
    <w:rsid w:val="00103B7F"/>
    <w:rsid w:val="001077A7"/>
    <w:rsid w:val="00107D93"/>
    <w:rsid w:val="00110D01"/>
    <w:rsid w:val="00114B47"/>
    <w:rsid w:val="001207D9"/>
    <w:rsid w:val="00126B3C"/>
    <w:rsid w:val="001318DB"/>
    <w:rsid w:val="00132BB5"/>
    <w:rsid w:val="00134451"/>
    <w:rsid w:val="0013464B"/>
    <w:rsid w:val="00137E33"/>
    <w:rsid w:val="001412DD"/>
    <w:rsid w:val="00141CCD"/>
    <w:rsid w:val="0015084E"/>
    <w:rsid w:val="00150D8C"/>
    <w:rsid w:val="001519DD"/>
    <w:rsid w:val="0015736B"/>
    <w:rsid w:val="001577E3"/>
    <w:rsid w:val="0016031C"/>
    <w:rsid w:val="001619A7"/>
    <w:rsid w:val="001712EA"/>
    <w:rsid w:val="00172FDC"/>
    <w:rsid w:val="00176EDD"/>
    <w:rsid w:val="0018127B"/>
    <w:rsid w:val="00181488"/>
    <w:rsid w:val="001847D8"/>
    <w:rsid w:val="0018585C"/>
    <w:rsid w:val="00194A1E"/>
    <w:rsid w:val="00194AA7"/>
    <w:rsid w:val="00195B0A"/>
    <w:rsid w:val="001A4E64"/>
    <w:rsid w:val="001A54A1"/>
    <w:rsid w:val="001A558F"/>
    <w:rsid w:val="001B5D90"/>
    <w:rsid w:val="001B6C69"/>
    <w:rsid w:val="001C0302"/>
    <w:rsid w:val="001C0A9B"/>
    <w:rsid w:val="001C22A9"/>
    <w:rsid w:val="001C387B"/>
    <w:rsid w:val="001D597F"/>
    <w:rsid w:val="001E5C63"/>
    <w:rsid w:val="001F1238"/>
    <w:rsid w:val="001F1AAB"/>
    <w:rsid w:val="001F54A8"/>
    <w:rsid w:val="001F68AF"/>
    <w:rsid w:val="0020029F"/>
    <w:rsid w:val="002003D5"/>
    <w:rsid w:val="00201DEE"/>
    <w:rsid w:val="00204F40"/>
    <w:rsid w:val="0020547C"/>
    <w:rsid w:val="00206782"/>
    <w:rsid w:val="002110C8"/>
    <w:rsid w:val="00215F6B"/>
    <w:rsid w:val="00232D7A"/>
    <w:rsid w:val="00233BBB"/>
    <w:rsid w:val="00252829"/>
    <w:rsid w:val="00253990"/>
    <w:rsid w:val="00261E81"/>
    <w:rsid w:val="002646F5"/>
    <w:rsid w:val="00265155"/>
    <w:rsid w:val="002749C2"/>
    <w:rsid w:val="00276283"/>
    <w:rsid w:val="002807A2"/>
    <w:rsid w:val="002813ED"/>
    <w:rsid w:val="0028515A"/>
    <w:rsid w:val="0028533B"/>
    <w:rsid w:val="00291C31"/>
    <w:rsid w:val="00292E4B"/>
    <w:rsid w:val="00293AAD"/>
    <w:rsid w:val="00293AE6"/>
    <w:rsid w:val="00294191"/>
    <w:rsid w:val="00297C0D"/>
    <w:rsid w:val="002A26DD"/>
    <w:rsid w:val="002B155D"/>
    <w:rsid w:val="002B15A5"/>
    <w:rsid w:val="002B52AA"/>
    <w:rsid w:val="002B6140"/>
    <w:rsid w:val="002B6C55"/>
    <w:rsid w:val="002B7F56"/>
    <w:rsid w:val="002C3D86"/>
    <w:rsid w:val="002C4F61"/>
    <w:rsid w:val="002D09D0"/>
    <w:rsid w:val="002D3990"/>
    <w:rsid w:val="002D4C65"/>
    <w:rsid w:val="002D4E2B"/>
    <w:rsid w:val="002D62D6"/>
    <w:rsid w:val="002E01C5"/>
    <w:rsid w:val="002E279B"/>
    <w:rsid w:val="002E3F98"/>
    <w:rsid w:val="002E7F24"/>
    <w:rsid w:val="002F08B7"/>
    <w:rsid w:val="002F08E7"/>
    <w:rsid w:val="002F3F7B"/>
    <w:rsid w:val="002F6863"/>
    <w:rsid w:val="002F7A68"/>
    <w:rsid w:val="002F7C8C"/>
    <w:rsid w:val="0030329B"/>
    <w:rsid w:val="00305AB9"/>
    <w:rsid w:val="003077DC"/>
    <w:rsid w:val="0031029C"/>
    <w:rsid w:val="00311FBA"/>
    <w:rsid w:val="003136BD"/>
    <w:rsid w:val="003166C5"/>
    <w:rsid w:val="0032084C"/>
    <w:rsid w:val="00322C9F"/>
    <w:rsid w:val="0032732F"/>
    <w:rsid w:val="003303F4"/>
    <w:rsid w:val="003310BF"/>
    <w:rsid w:val="00336313"/>
    <w:rsid w:val="00337D4E"/>
    <w:rsid w:val="003411BB"/>
    <w:rsid w:val="0034175F"/>
    <w:rsid w:val="0034227C"/>
    <w:rsid w:val="0034612C"/>
    <w:rsid w:val="0035005C"/>
    <w:rsid w:val="003503FB"/>
    <w:rsid w:val="00350C41"/>
    <w:rsid w:val="00357B3A"/>
    <w:rsid w:val="0036137D"/>
    <w:rsid w:val="00361536"/>
    <w:rsid w:val="0036153C"/>
    <w:rsid w:val="0036164A"/>
    <w:rsid w:val="00364A97"/>
    <w:rsid w:val="0036563F"/>
    <w:rsid w:val="003715D4"/>
    <w:rsid w:val="00373E78"/>
    <w:rsid w:val="00374731"/>
    <w:rsid w:val="0037534A"/>
    <w:rsid w:val="00376E71"/>
    <w:rsid w:val="0038466E"/>
    <w:rsid w:val="003847F6"/>
    <w:rsid w:val="003A5B3F"/>
    <w:rsid w:val="003A5D9F"/>
    <w:rsid w:val="003C1D00"/>
    <w:rsid w:val="003C29DA"/>
    <w:rsid w:val="003C2FC0"/>
    <w:rsid w:val="003C3925"/>
    <w:rsid w:val="003C4711"/>
    <w:rsid w:val="003D0375"/>
    <w:rsid w:val="003D048E"/>
    <w:rsid w:val="003D148F"/>
    <w:rsid w:val="003D56E5"/>
    <w:rsid w:val="003D5F84"/>
    <w:rsid w:val="003D71B8"/>
    <w:rsid w:val="003E0CF6"/>
    <w:rsid w:val="003E4F10"/>
    <w:rsid w:val="003F1003"/>
    <w:rsid w:val="003F72E7"/>
    <w:rsid w:val="004001C3"/>
    <w:rsid w:val="004028D5"/>
    <w:rsid w:val="004045DC"/>
    <w:rsid w:val="0040492D"/>
    <w:rsid w:val="0040557F"/>
    <w:rsid w:val="00406A8B"/>
    <w:rsid w:val="00407536"/>
    <w:rsid w:val="0041629F"/>
    <w:rsid w:val="00420A90"/>
    <w:rsid w:val="00431724"/>
    <w:rsid w:val="00432C08"/>
    <w:rsid w:val="00436479"/>
    <w:rsid w:val="00443DE0"/>
    <w:rsid w:val="00444C4C"/>
    <w:rsid w:val="00447F36"/>
    <w:rsid w:val="00462D3E"/>
    <w:rsid w:val="00463CAE"/>
    <w:rsid w:val="0046484B"/>
    <w:rsid w:val="00470726"/>
    <w:rsid w:val="00470CE7"/>
    <w:rsid w:val="004711EE"/>
    <w:rsid w:val="00475BCB"/>
    <w:rsid w:val="004767D7"/>
    <w:rsid w:val="00477910"/>
    <w:rsid w:val="004831FF"/>
    <w:rsid w:val="0048638F"/>
    <w:rsid w:val="00487817"/>
    <w:rsid w:val="0049265F"/>
    <w:rsid w:val="00493450"/>
    <w:rsid w:val="00493AB0"/>
    <w:rsid w:val="0049676E"/>
    <w:rsid w:val="00497A3C"/>
    <w:rsid w:val="004A449C"/>
    <w:rsid w:val="004A7342"/>
    <w:rsid w:val="004B1326"/>
    <w:rsid w:val="004B68AA"/>
    <w:rsid w:val="004C14A8"/>
    <w:rsid w:val="004C2350"/>
    <w:rsid w:val="004C7035"/>
    <w:rsid w:val="004C73CD"/>
    <w:rsid w:val="004D0698"/>
    <w:rsid w:val="004D1AEC"/>
    <w:rsid w:val="004D2A5A"/>
    <w:rsid w:val="004D5EC3"/>
    <w:rsid w:val="004E24B9"/>
    <w:rsid w:val="004E2FC5"/>
    <w:rsid w:val="004E34EE"/>
    <w:rsid w:val="004E4663"/>
    <w:rsid w:val="004E71E6"/>
    <w:rsid w:val="004F2230"/>
    <w:rsid w:val="004F3C9E"/>
    <w:rsid w:val="004F69DF"/>
    <w:rsid w:val="004F7D32"/>
    <w:rsid w:val="005044B7"/>
    <w:rsid w:val="005128AF"/>
    <w:rsid w:val="00513ADE"/>
    <w:rsid w:val="005158E4"/>
    <w:rsid w:val="00521380"/>
    <w:rsid w:val="005218A9"/>
    <w:rsid w:val="00521E38"/>
    <w:rsid w:val="00522D29"/>
    <w:rsid w:val="0052642F"/>
    <w:rsid w:val="0053303D"/>
    <w:rsid w:val="00533A6A"/>
    <w:rsid w:val="00536CB5"/>
    <w:rsid w:val="00537C0F"/>
    <w:rsid w:val="00544FBD"/>
    <w:rsid w:val="00545CBB"/>
    <w:rsid w:val="0054695B"/>
    <w:rsid w:val="00546C3A"/>
    <w:rsid w:val="005473FE"/>
    <w:rsid w:val="005517D7"/>
    <w:rsid w:val="00552205"/>
    <w:rsid w:val="00554C5B"/>
    <w:rsid w:val="00562660"/>
    <w:rsid w:val="005631C8"/>
    <w:rsid w:val="0056427E"/>
    <w:rsid w:val="0057071A"/>
    <w:rsid w:val="005709B8"/>
    <w:rsid w:val="0057281B"/>
    <w:rsid w:val="00572AD3"/>
    <w:rsid w:val="00573090"/>
    <w:rsid w:val="005746DD"/>
    <w:rsid w:val="00576C8F"/>
    <w:rsid w:val="00576F94"/>
    <w:rsid w:val="00577687"/>
    <w:rsid w:val="00581955"/>
    <w:rsid w:val="0058236A"/>
    <w:rsid w:val="00582D26"/>
    <w:rsid w:val="00584994"/>
    <w:rsid w:val="00584D17"/>
    <w:rsid w:val="005855AA"/>
    <w:rsid w:val="00585A0C"/>
    <w:rsid w:val="00595E06"/>
    <w:rsid w:val="00597AF0"/>
    <w:rsid w:val="005A689F"/>
    <w:rsid w:val="005A7FE0"/>
    <w:rsid w:val="005B3753"/>
    <w:rsid w:val="005B3A73"/>
    <w:rsid w:val="005B3E68"/>
    <w:rsid w:val="005C1EC9"/>
    <w:rsid w:val="005C536A"/>
    <w:rsid w:val="005C5640"/>
    <w:rsid w:val="005C64D0"/>
    <w:rsid w:val="005D20ED"/>
    <w:rsid w:val="005E0930"/>
    <w:rsid w:val="005E0CFD"/>
    <w:rsid w:val="005E7979"/>
    <w:rsid w:val="005F52EE"/>
    <w:rsid w:val="005F748C"/>
    <w:rsid w:val="005F79D3"/>
    <w:rsid w:val="00601862"/>
    <w:rsid w:val="00601ABD"/>
    <w:rsid w:val="006034DD"/>
    <w:rsid w:val="00604962"/>
    <w:rsid w:val="00605AE9"/>
    <w:rsid w:val="00607B98"/>
    <w:rsid w:val="00610EA8"/>
    <w:rsid w:val="00615E93"/>
    <w:rsid w:val="00617C9E"/>
    <w:rsid w:val="00622869"/>
    <w:rsid w:val="006236D2"/>
    <w:rsid w:val="0062467C"/>
    <w:rsid w:val="00625F09"/>
    <w:rsid w:val="00630F8A"/>
    <w:rsid w:val="00634FE8"/>
    <w:rsid w:val="0063504C"/>
    <w:rsid w:val="00635CEE"/>
    <w:rsid w:val="00637C96"/>
    <w:rsid w:val="00637FCE"/>
    <w:rsid w:val="00640715"/>
    <w:rsid w:val="00640ADE"/>
    <w:rsid w:val="00642FAC"/>
    <w:rsid w:val="00650635"/>
    <w:rsid w:val="00651816"/>
    <w:rsid w:val="00654C50"/>
    <w:rsid w:val="00654E61"/>
    <w:rsid w:val="0065672D"/>
    <w:rsid w:val="006609C7"/>
    <w:rsid w:val="0066188C"/>
    <w:rsid w:val="0066318A"/>
    <w:rsid w:val="006652F9"/>
    <w:rsid w:val="00666185"/>
    <w:rsid w:val="00666BAF"/>
    <w:rsid w:val="00670CDA"/>
    <w:rsid w:val="00673BEE"/>
    <w:rsid w:val="00675BEC"/>
    <w:rsid w:val="00680FBD"/>
    <w:rsid w:val="00681976"/>
    <w:rsid w:val="00682321"/>
    <w:rsid w:val="00683C6E"/>
    <w:rsid w:val="0068475A"/>
    <w:rsid w:val="00686514"/>
    <w:rsid w:val="00687FE8"/>
    <w:rsid w:val="00695D1B"/>
    <w:rsid w:val="00696F4A"/>
    <w:rsid w:val="006A1423"/>
    <w:rsid w:val="006A1A25"/>
    <w:rsid w:val="006A22FB"/>
    <w:rsid w:val="006A2AF3"/>
    <w:rsid w:val="006A3891"/>
    <w:rsid w:val="006B09CA"/>
    <w:rsid w:val="006B2DDE"/>
    <w:rsid w:val="006B4EB8"/>
    <w:rsid w:val="006B6BD4"/>
    <w:rsid w:val="006C1561"/>
    <w:rsid w:val="006C53A5"/>
    <w:rsid w:val="006D1E21"/>
    <w:rsid w:val="006D2F21"/>
    <w:rsid w:val="006D490A"/>
    <w:rsid w:val="006E0EE3"/>
    <w:rsid w:val="006E4712"/>
    <w:rsid w:val="006E5A5E"/>
    <w:rsid w:val="006F26ED"/>
    <w:rsid w:val="006F2C56"/>
    <w:rsid w:val="006F400A"/>
    <w:rsid w:val="006F6D2F"/>
    <w:rsid w:val="006F75CC"/>
    <w:rsid w:val="00701C25"/>
    <w:rsid w:val="00702B0F"/>
    <w:rsid w:val="00704D69"/>
    <w:rsid w:val="007063E6"/>
    <w:rsid w:val="00710324"/>
    <w:rsid w:val="00714184"/>
    <w:rsid w:val="0071453D"/>
    <w:rsid w:val="007160A0"/>
    <w:rsid w:val="007208DC"/>
    <w:rsid w:val="0072296A"/>
    <w:rsid w:val="0072588B"/>
    <w:rsid w:val="00737B42"/>
    <w:rsid w:val="00740241"/>
    <w:rsid w:val="0074213B"/>
    <w:rsid w:val="00742591"/>
    <w:rsid w:val="0074317E"/>
    <w:rsid w:val="007437BD"/>
    <w:rsid w:val="00744763"/>
    <w:rsid w:val="007475EE"/>
    <w:rsid w:val="0075257C"/>
    <w:rsid w:val="007551EF"/>
    <w:rsid w:val="0076072F"/>
    <w:rsid w:val="007610CE"/>
    <w:rsid w:val="00763287"/>
    <w:rsid w:val="00764CC3"/>
    <w:rsid w:val="00765131"/>
    <w:rsid w:val="007669FE"/>
    <w:rsid w:val="0076751F"/>
    <w:rsid w:val="00770130"/>
    <w:rsid w:val="00771766"/>
    <w:rsid w:val="00772C6D"/>
    <w:rsid w:val="0077464A"/>
    <w:rsid w:val="00776CFC"/>
    <w:rsid w:val="007814E9"/>
    <w:rsid w:val="00783688"/>
    <w:rsid w:val="00783E6D"/>
    <w:rsid w:val="00790986"/>
    <w:rsid w:val="00790DAE"/>
    <w:rsid w:val="0079212A"/>
    <w:rsid w:val="00794BBC"/>
    <w:rsid w:val="00796784"/>
    <w:rsid w:val="007A2372"/>
    <w:rsid w:val="007A485F"/>
    <w:rsid w:val="007A5B93"/>
    <w:rsid w:val="007B1254"/>
    <w:rsid w:val="007B416C"/>
    <w:rsid w:val="007C1467"/>
    <w:rsid w:val="007C36BC"/>
    <w:rsid w:val="007D2835"/>
    <w:rsid w:val="007D48CA"/>
    <w:rsid w:val="007D5340"/>
    <w:rsid w:val="007E4E53"/>
    <w:rsid w:val="007E7C60"/>
    <w:rsid w:val="007E7EF3"/>
    <w:rsid w:val="00801AEA"/>
    <w:rsid w:val="00802720"/>
    <w:rsid w:val="008073CB"/>
    <w:rsid w:val="0080747F"/>
    <w:rsid w:val="00807C33"/>
    <w:rsid w:val="0081064C"/>
    <w:rsid w:val="00810733"/>
    <w:rsid w:val="00810781"/>
    <w:rsid w:val="00810C77"/>
    <w:rsid w:val="008112CC"/>
    <w:rsid w:val="00812D62"/>
    <w:rsid w:val="00812E34"/>
    <w:rsid w:val="00813FD2"/>
    <w:rsid w:val="00824082"/>
    <w:rsid w:val="00824690"/>
    <w:rsid w:val="008258FB"/>
    <w:rsid w:val="00833149"/>
    <w:rsid w:val="00834768"/>
    <w:rsid w:val="00835F79"/>
    <w:rsid w:val="008421D8"/>
    <w:rsid w:val="008422B7"/>
    <w:rsid w:val="008438E5"/>
    <w:rsid w:val="00845B9A"/>
    <w:rsid w:val="00847170"/>
    <w:rsid w:val="00850170"/>
    <w:rsid w:val="008508E9"/>
    <w:rsid w:val="008531EE"/>
    <w:rsid w:val="00856191"/>
    <w:rsid w:val="00860C90"/>
    <w:rsid w:val="0086381A"/>
    <w:rsid w:val="00871CF8"/>
    <w:rsid w:val="0088435A"/>
    <w:rsid w:val="00892DF9"/>
    <w:rsid w:val="00893E0B"/>
    <w:rsid w:val="00895997"/>
    <w:rsid w:val="008A12F1"/>
    <w:rsid w:val="008A6A77"/>
    <w:rsid w:val="008A75FF"/>
    <w:rsid w:val="008B4DE4"/>
    <w:rsid w:val="008C3D0F"/>
    <w:rsid w:val="008C4352"/>
    <w:rsid w:val="008C43F6"/>
    <w:rsid w:val="008D0054"/>
    <w:rsid w:val="008D156E"/>
    <w:rsid w:val="008D2E8D"/>
    <w:rsid w:val="008D4A58"/>
    <w:rsid w:val="008D7B5B"/>
    <w:rsid w:val="008D7CF0"/>
    <w:rsid w:val="008E2A8C"/>
    <w:rsid w:val="008E665E"/>
    <w:rsid w:val="008E698D"/>
    <w:rsid w:val="008F6953"/>
    <w:rsid w:val="0090189D"/>
    <w:rsid w:val="00901A3F"/>
    <w:rsid w:val="0090207D"/>
    <w:rsid w:val="0090343F"/>
    <w:rsid w:val="00911A16"/>
    <w:rsid w:val="0091302A"/>
    <w:rsid w:val="00913D21"/>
    <w:rsid w:val="00917B07"/>
    <w:rsid w:val="00922B6E"/>
    <w:rsid w:val="00924797"/>
    <w:rsid w:val="00926062"/>
    <w:rsid w:val="00927146"/>
    <w:rsid w:val="009334F9"/>
    <w:rsid w:val="00935C40"/>
    <w:rsid w:val="00935FF6"/>
    <w:rsid w:val="00943E22"/>
    <w:rsid w:val="009442F8"/>
    <w:rsid w:val="00945C6E"/>
    <w:rsid w:val="00950CF0"/>
    <w:rsid w:val="00951F19"/>
    <w:rsid w:val="009540C0"/>
    <w:rsid w:val="00957704"/>
    <w:rsid w:val="00961B74"/>
    <w:rsid w:val="009637C0"/>
    <w:rsid w:val="00963A8F"/>
    <w:rsid w:val="0096578A"/>
    <w:rsid w:val="0097066E"/>
    <w:rsid w:val="0097284F"/>
    <w:rsid w:val="00972C81"/>
    <w:rsid w:val="00972F60"/>
    <w:rsid w:val="00973A1C"/>
    <w:rsid w:val="00974326"/>
    <w:rsid w:val="00982A4E"/>
    <w:rsid w:val="00983167"/>
    <w:rsid w:val="00986C1F"/>
    <w:rsid w:val="00987EE3"/>
    <w:rsid w:val="009926DB"/>
    <w:rsid w:val="00993AB7"/>
    <w:rsid w:val="009941A4"/>
    <w:rsid w:val="0099485B"/>
    <w:rsid w:val="00996ADC"/>
    <w:rsid w:val="009A3E8D"/>
    <w:rsid w:val="009A48A9"/>
    <w:rsid w:val="009A6049"/>
    <w:rsid w:val="009A64FD"/>
    <w:rsid w:val="009A74D8"/>
    <w:rsid w:val="009B01BB"/>
    <w:rsid w:val="009B2AE3"/>
    <w:rsid w:val="009B7A13"/>
    <w:rsid w:val="009B7D0B"/>
    <w:rsid w:val="009C30A9"/>
    <w:rsid w:val="009C3A25"/>
    <w:rsid w:val="009C67B2"/>
    <w:rsid w:val="009C6FB6"/>
    <w:rsid w:val="009D3F8E"/>
    <w:rsid w:val="009E3545"/>
    <w:rsid w:val="009E6F70"/>
    <w:rsid w:val="009F0E8A"/>
    <w:rsid w:val="009F59F0"/>
    <w:rsid w:val="00A01414"/>
    <w:rsid w:val="00A023BB"/>
    <w:rsid w:val="00A02F39"/>
    <w:rsid w:val="00A032F2"/>
    <w:rsid w:val="00A10E48"/>
    <w:rsid w:val="00A13D22"/>
    <w:rsid w:val="00A16A1C"/>
    <w:rsid w:val="00A20099"/>
    <w:rsid w:val="00A20425"/>
    <w:rsid w:val="00A302F6"/>
    <w:rsid w:val="00A334BC"/>
    <w:rsid w:val="00A33994"/>
    <w:rsid w:val="00A34110"/>
    <w:rsid w:val="00A34149"/>
    <w:rsid w:val="00A343FA"/>
    <w:rsid w:val="00A35675"/>
    <w:rsid w:val="00A46376"/>
    <w:rsid w:val="00A46A74"/>
    <w:rsid w:val="00A47FC6"/>
    <w:rsid w:val="00A535C4"/>
    <w:rsid w:val="00A53FBA"/>
    <w:rsid w:val="00A558F7"/>
    <w:rsid w:val="00A574AB"/>
    <w:rsid w:val="00A60068"/>
    <w:rsid w:val="00A62AD9"/>
    <w:rsid w:val="00A64C51"/>
    <w:rsid w:val="00A66AE1"/>
    <w:rsid w:val="00A82252"/>
    <w:rsid w:val="00A86340"/>
    <w:rsid w:val="00AA2C6F"/>
    <w:rsid w:val="00AA47B3"/>
    <w:rsid w:val="00AA6463"/>
    <w:rsid w:val="00AA75A3"/>
    <w:rsid w:val="00AB107D"/>
    <w:rsid w:val="00AB20EE"/>
    <w:rsid w:val="00AC2210"/>
    <w:rsid w:val="00AC737E"/>
    <w:rsid w:val="00AC744E"/>
    <w:rsid w:val="00AC75A3"/>
    <w:rsid w:val="00AD1EA1"/>
    <w:rsid w:val="00AD705C"/>
    <w:rsid w:val="00AD7FD0"/>
    <w:rsid w:val="00AE17DB"/>
    <w:rsid w:val="00AE3A58"/>
    <w:rsid w:val="00AE547F"/>
    <w:rsid w:val="00AE63EB"/>
    <w:rsid w:val="00AE70FC"/>
    <w:rsid w:val="00AE79D7"/>
    <w:rsid w:val="00AF6220"/>
    <w:rsid w:val="00B00BF3"/>
    <w:rsid w:val="00B043FE"/>
    <w:rsid w:val="00B07D7E"/>
    <w:rsid w:val="00B12086"/>
    <w:rsid w:val="00B12670"/>
    <w:rsid w:val="00B12989"/>
    <w:rsid w:val="00B12EF3"/>
    <w:rsid w:val="00B12FDD"/>
    <w:rsid w:val="00B143D9"/>
    <w:rsid w:val="00B1555D"/>
    <w:rsid w:val="00B219FA"/>
    <w:rsid w:val="00B21AC9"/>
    <w:rsid w:val="00B2213C"/>
    <w:rsid w:val="00B245A2"/>
    <w:rsid w:val="00B24EE6"/>
    <w:rsid w:val="00B26018"/>
    <w:rsid w:val="00B26617"/>
    <w:rsid w:val="00B26C3D"/>
    <w:rsid w:val="00B33DF0"/>
    <w:rsid w:val="00B349E3"/>
    <w:rsid w:val="00B368FB"/>
    <w:rsid w:val="00B37BA3"/>
    <w:rsid w:val="00B37C68"/>
    <w:rsid w:val="00B417F0"/>
    <w:rsid w:val="00B466F6"/>
    <w:rsid w:val="00B50B24"/>
    <w:rsid w:val="00B52A7D"/>
    <w:rsid w:val="00B54B53"/>
    <w:rsid w:val="00B5683E"/>
    <w:rsid w:val="00B62A16"/>
    <w:rsid w:val="00B63D9C"/>
    <w:rsid w:val="00B674D8"/>
    <w:rsid w:val="00B71AC7"/>
    <w:rsid w:val="00B71C98"/>
    <w:rsid w:val="00B72EA1"/>
    <w:rsid w:val="00B76014"/>
    <w:rsid w:val="00B765B0"/>
    <w:rsid w:val="00B76EEA"/>
    <w:rsid w:val="00B84C38"/>
    <w:rsid w:val="00B86A34"/>
    <w:rsid w:val="00B87EDE"/>
    <w:rsid w:val="00B91355"/>
    <w:rsid w:val="00B93E73"/>
    <w:rsid w:val="00B941B0"/>
    <w:rsid w:val="00B96C4D"/>
    <w:rsid w:val="00BA0645"/>
    <w:rsid w:val="00BA0C8B"/>
    <w:rsid w:val="00BA2091"/>
    <w:rsid w:val="00BA2E54"/>
    <w:rsid w:val="00BA3641"/>
    <w:rsid w:val="00BA6DAC"/>
    <w:rsid w:val="00BB00DE"/>
    <w:rsid w:val="00BB2283"/>
    <w:rsid w:val="00BB549B"/>
    <w:rsid w:val="00BB5EE8"/>
    <w:rsid w:val="00BB6BFC"/>
    <w:rsid w:val="00BC393A"/>
    <w:rsid w:val="00BC537A"/>
    <w:rsid w:val="00BD0BE3"/>
    <w:rsid w:val="00BD0DC2"/>
    <w:rsid w:val="00BD3271"/>
    <w:rsid w:val="00BD4781"/>
    <w:rsid w:val="00BD52D9"/>
    <w:rsid w:val="00BD6546"/>
    <w:rsid w:val="00BD75E4"/>
    <w:rsid w:val="00BE5A3A"/>
    <w:rsid w:val="00BF1E26"/>
    <w:rsid w:val="00BF6D0F"/>
    <w:rsid w:val="00C0197B"/>
    <w:rsid w:val="00C025FA"/>
    <w:rsid w:val="00C048BB"/>
    <w:rsid w:val="00C05393"/>
    <w:rsid w:val="00C100F1"/>
    <w:rsid w:val="00C15A90"/>
    <w:rsid w:val="00C2056A"/>
    <w:rsid w:val="00C21781"/>
    <w:rsid w:val="00C25B7D"/>
    <w:rsid w:val="00C300F8"/>
    <w:rsid w:val="00C30BD9"/>
    <w:rsid w:val="00C310D4"/>
    <w:rsid w:val="00C339E5"/>
    <w:rsid w:val="00C34ADF"/>
    <w:rsid w:val="00C3752A"/>
    <w:rsid w:val="00C377E9"/>
    <w:rsid w:val="00C455CB"/>
    <w:rsid w:val="00C47ECD"/>
    <w:rsid w:val="00C506CC"/>
    <w:rsid w:val="00C52B84"/>
    <w:rsid w:val="00C540E0"/>
    <w:rsid w:val="00C54336"/>
    <w:rsid w:val="00C544A9"/>
    <w:rsid w:val="00C5663B"/>
    <w:rsid w:val="00C5699A"/>
    <w:rsid w:val="00C62D29"/>
    <w:rsid w:val="00C661D6"/>
    <w:rsid w:val="00C72277"/>
    <w:rsid w:val="00C736CF"/>
    <w:rsid w:val="00C765A8"/>
    <w:rsid w:val="00C8067D"/>
    <w:rsid w:val="00C87F4F"/>
    <w:rsid w:val="00C90C73"/>
    <w:rsid w:val="00C92D95"/>
    <w:rsid w:val="00C95F88"/>
    <w:rsid w:val="00C97630"/>
    <w:rsid w:val="00C97DDE"/>
    <w:rsid w:val="00CA525C"/>
    <w:rsid w:val="00CB23AA"/>
    <w:rsid w:val="00CB35A0"/>
    <w:rsid w:val="00CB4B3C"/>
    <w:rsid w:val="00CB4D28"/>
    <w:rsid w:val="00CB5F46"/>
    <w:rsid w:val="00CB72CB"/>
    <w:rsid w:val="00CB7785"/>
    <w:rsid w:val="00CC32CD"/>
    <w:rsid w:val="00CC4230"/>
    <w:rsid w:val="00CC5FB5"/>
    <w:rsid w:val="00CC675E"/>
    <w:rsid w:val="00CE05BF"/>
    <w:rsid w:val="00CE0ACA"/>
    <w:rsid w:val="00CE6CD7"/>
    <w:rsid w:val="00CE6F29"/>
    <w:rsid w:val="00CF2877"/>
    <w:rsid w:val="00D000A9"/>
    <w:rsid w:val="00D012A0"/>
    <w:rsid w:val="00D06624"/>
    <w:rsid w:val="00D07187"/>
    <w:rsid w:val="00D10822"/>
    <w:rsid w:val="00D12106"/>
    <w:rsid w:val="00D1501C"/>
    <w:rsid w:val="00D2245C"/>
    <w:rsid w:val="00D24952"/>
    <w:rsid w:val="00D327F8"/>
    <w:rsid w:val="00D3308D"/>
    <w:rsid w:val="00D3310D"/>
    <w:rsid w:val="00D40F6C"/>
    <w:rsid w:val="00D41EB9"/>
    <w:rsid w:val="00D424B6"/>
    <w:rsid w:val="00D45AFC"/>
    <w:rsid w:val="00D462BB"/>
    <w:rsid w:val="00D4635E"/>
    <w:rsid w:val="00D600EC"/>
    <w:rsid w:val="00D60328"/>
    <w:rsid w:val="00D6172E"/>
    <w:rsid w:val="00D62036"/>
    <w:rsid w:val="00D71AC1"/>
    <w:rsid w:val="00D7368D"/>
    <w:rsid w:val="00D745E1"/>
    <w:rsid w:val="00D7465C"/>
    <w:rsid w:val="00D7518F"/>
    <w:rsid w:val="00D75A44"/>
    <w:rsid w:val="00D76BA5"/>
    <w:rsid w:val="00D804CE"/>
    <w:rsid w:val="00D807E9"/>
    <w:rsid w:val="00D85C1A"/>
    <w:rsid w:val="00D8691E"/>
    <w:rsid w:val="00D9365E"/>
    <w:rsid w:val="00DA0D7A"/>
    <w:rsid w:val="00DA2DD6"/>
    <w:rsid w:val="00DA402F"/>
    <w:rsid w:val="00DB1076"/>
    <w:rsid w:val="00DB2D46"/>
    <w:rsid w:val="00DB3837"/>
    <w:rsid w:val="00DC0F26"/>
    <w:rsid w:val="00DC28C1"/>
    <w:rsid w:val="00DC3D10"/>
    <w:rsid w:val="00DC5663"/>
    <w:rsid w:val="00DC6C96"/>
    <w:rsid w:val="00DD4084"/>
    <w:rsid w:val="00DD4B39"/>
    <w:rsid w:val="00DD5845"/>
    <w:rsid w:val="00DD7A5C"/>
    <w:rsid w:val="00DE0F1C"/>
    <w:rsid w:val="00DE2B98"/>
    <w:rsid w:val="00DE7C04"/>
    <w:rsid w:val="00DF108F"/>
    <w:rsid w:val="00DF1337"/>
    <w:rsid w:val="00DF1CE4"/>
    <w:rsid w:val="00DF63AA"/>
    <w:rsid w:val="00E002AB"/>
    <w:rsid w:val="00E01050"/>
    <w:rsid w:val="00E02E77"/>
    <w:rsid w:val="00E039D4"/>
    <w:rsid w:val="00E07BF3"/>
    <w:rsid w:val="00E12FAA"/>
    <w:rsid w:val="00E20198"/>
    <w:rsid w:val="00E26996"/>
    <w:rsid w:val="00E26F77"/>
    <w:rsid w:val="00E30204"/>
    <w:rsid w:val="00E31AC6"/>
    <w:rsid w:val="00E35D9A"/>
    <w:rsid w:val="00E44761"/>
    <w:rsid w:val="00E44CC0"/>
    <w:rsid w:val="00E46220"/>
    <w:rsid w:val="00E468A8"/>
    <w:rsid w:val="00E46B94"/>
    <w:rsid w:val="00E46C54"/>
    <w:rsid w:val="00E47657"/>
    <w:rsid w:val="00E53A26"/>
    <w:rsid w:val="00E55DA4"/>
    <w:rsid w:val="00E564C6"/>
    <w:rsid w:val="00E608E9"/>
    <w:rsid w:val="00E66BCC"/>
    <w:rsid w:val="00E71CC0"/>
    <w:rsid w:val="00E73089"/>
    <w:rsid w:val="00E733B4"/>
    <w:rsid w:val="00E7494C"/>
    <w:rsid w:val="00E74B4C"/>
    <w:rsid w:val="00E75395"/>
    <w:rsid w:val="00E80440"/>
    <w:rsid w:val="00E84C27"/>
    <w:rsid w:val="00E86F75"/>
    <w:rsid w:val="00E902F5"/>
    <w:rsid w:val="00E911B6"/>
    <w:rsid w:val="00E91F6B"/>
    <w:rsid w:val="00E95F4A"/>
    <w:rsid w:val="00E961DF"/>
    <w:rsid w:val="00E964A0"/>
    <w:rsid w:val="00E96507"/>
    <w:rsid w:val="00EA0045"/>
    <w:rsid w:val="00EA3A1C"/>
    <w:rsid w:val="00EA605E"/>
    <w:rsid w:val="00EB101C"/>
    <w:rsid w:val="00EB4FA8"/>
    <w:rsid w:val="00EC0623"/>
    <w:rsid w:val="00EC4496"/>
    <w:rsid w:val="00EC4D17"/>
    <w:rsid w:val="00EC5D76"/>
    <w:rsid w:val="00ED2BDA"/>
    <w:rsid w:val="00ED3CBB"/>
    <w:rsid w:val="00ED5748"/>
    <w:rsid w:val="00ED7837"/>
    <w:rsid w:val="00EE1CAF"/>
    <w:rsid w:val="00EE21D0"/>
    <w:rsid w:val="00EE42F1"/>
    <w:rsid w:val="00EE7020"/>
    <w:rsid w:val="00EF5A00"/>
    <w:rsid w:val="00EF6AB5"/>
    <w:rsid w:val="00EF6DBF"/>
    <w:rsid w:val="00F02494"/>
    <w:rsid w:val="00F032DA"/>
    <w:rsid w:val="00F04E38"/>
    <w:rsid w:val="00F203ED"/>
    <w:rsid w:val="00F21FF9"/>
    <w:rsid w:val="00F23C8D"/>
    <w:rsid w:val="00F23EBF"/>
    <w:rsid w:val="00F26768"/>
    <w:rsid w:val="00F271BF"/>
    <w:rsid w:val="00F306EE"/>
    <w:rsid w:val="00F32201"/>
    <w:rsid w:val="00F32D41"/>
    <w:rsid w:val="00F349D8"/>
    <w:rsid w:val="00F3505A"/>
    <w:rsid w:val="00F443F0"/>
    <w:rsid w:val="00F5287A"/>
    <w:rsid w:val="00F54FCE"/>
    <w:rsid w:val="00F5643B"/>
    <w:rsid w:val="00F606CC"/>
    <w:rsid w:val="00F61879"/>
    <w:rsid w:val="00F630D8"/>
    <w:rsid w:val="00F67C02"/>
    <w:rsid w:val="00F70402"/>
    <w:rsid w:val="00F724B7"/>
    <w:rsid w:val="00F72C06"/>
    <w:rsid w:val="00F801DC"/>
    <w:rsid w:val="00F80E08"/>
    <w:rsid w:val="00F84400"/>
    <w:rsid w:val="00F90164"/>
    <w:rsid w:val="00FA5433"/>
    <w:rsid w:val="00FC03B5"/>
    <w:rsid w:val="00FC09CA"/>
    <w:rsid w:val="00FC1C66"/>
    <w:rsid w:val="00FC5780"/>
    <w:rsid w:val="00FC618D"/>
    <w:rsid w:val="00FD0535"/>
    <w:rsid w:val="00FD32C4"/>
    <w:rsid w:val="00FE5DB5"/>
    <w:rsid w:val="00FF2481"/>
    <w:rsid w:val="00FF28A0"/>
    <w:rsid w:val="00FF2BCA"/>
    <w:rsid w:val="00FF43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B9C23"/>
  <w15:docId w15:val="{BD3BBFC9-CCE4-4082-8F06-B8D73F13B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424B6"/>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2F08E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link w:val="Nagwek2Znak"/>
    <w:qFormat/>
    <w:rsid w:val="00973A1C"/>
    <w:pPr>
      <w:spacing w:before="100" w:beforeAutospacing="1" w:after="100" w:afterAutospacing="1"/>
      <w:outlineLvl w:val="1"/>
    </w:pPr>
    <w:rPr>
      <w:b/>
      <w:bCs/>
      <w:sz w:val="36"/>
      <w:szCs w:val="36"/>
    </w:rPr>
  </w:style>
  <w:style w:type="paragraph" w:styleId="Nagwek3">
    <w:name w:val="heading 3"/>
    <w:basedOn w:val="Normalny"/>
    <w:next w:val="Normalny"/>
    <w:link w:val="Nagwek3Znak"/>
    <w:uiPriority w:val="9"/>
    <w:unhideWhenUsed/>
    <w:qFormat/>
    <w:rsid w:val="001412DD"/>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nhideWhenUsed/>
    <w:qFormat/>
    <w:rsid w:val="00B219FA"/>
    <w:pPr>
      <w:keepNext/>
      <w:keepLines/>
      <w:spacing w:before="200"/>
      <w:outlineLvl w:val="3"/>
    </w:pPr>
    <w:rPr>
      <w:rFonts w:ascii="Cambria" w:hAnsi="Cambria"/>
      <w:b/>
      <w:bCs/>
      <w:i/>
      <w:iCs/>
      <w:color w:val="4F81BD"/>
      <w:sz w:val="20"/>
      <w:szCs w:val="20"/>
    </w:rPr>
  </w:style>
  <w:style w:type="paragraph" w:styleId="Nagwek5">
    <w:name w:val="heading 5"/>
    <w:basedOn w:val="Normalny"/>
    <w:next w:val="Normalny"/>
    <w:link w:val="Nagwek5Znak"/>
    <w:unhideWhenUsed/>
    <w:qFormat/>
    <w:rsid w:val="00B219FA"/>
    <w:pPr>
      <w:spacing w:before="240" w:after="60"/>
      <w:outlineLvl w:val="4"/>
    </w:pPr>
    <w:rPr>
      <w:rFonts w:ascii="Calibri" w:hAnsi="Calibri"/>
      <w:b/>
      <w:bCs/>
      <w:i/>
      <w:iCs/>
      <w:sz w:val="26"/>
      <w:szCs w:val="26"/>
    </w:rPr>
  </w:style>
  <w:style w:type="paragraph" w:styleId="Nagwek6">
    <w:name w:val="heading 6"/>
    <w:basedOn w:val="Normalny"/>
    <w:next w:val="Normalny"/>
    <w:link w:val="Nagwek6Znak"/>
    <w:unhideWhenUsed/>
    <w:qFormat/>
    <w:rsid w:val="00B219FA"/>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B219FA"/>
    <w:pPr>
      <w:keepNext/>
      <w:keepLines/>
      <w:spacing w:before="200"/>
      <w:outlineLvl w:val="6"/>
    </w:pPr>
    <w:rPr>
      <w:rFonts w:ascii="Cambria" w:hAnsi="Cambria"/>
      <w:i/>
      <w:iCs/>
      <w:color w:val="404040"/>
      <w:sz w:val="20"/>
      <w:szCs w:val="20"/>
    </w:rPr>
  </w:style>
  <w:style w:type="paragraph" w:styleId="Nagwek8">
    <w:name w:val="heading 8"/>
    <w:basedOn w:val="Normalny"/>
    <w:next w:val="Normalny"/>
    <w:link w:val="Nagwek8Znak"/>
    <w:qFormat/>
    <w:rsid w:val="00B219FA"/>
    <w:pPr>
      <w:keepNext/>
      <w:pBdr>
        <w:top w:val="single" w:sz="4" w:space="1" w:color="auto"/>
        <w:left w:val="single" w:sz="4" w:space="4" w:color="auto"/>
        <w:bottom w:val="single" w:sz="4" w:space="1" w:color="auto"/>
        <w:right w:val="single" w:sz="4" w:space="4" w:color="auto"/>
      </w:pBdr>
      <w:jc w:val="center"/>
      <w:outlineLvl w:val="7"/>
    </w:pPr>
    <w:rPr>
      <w:b/>
      <w:i/>
      <w:color w:val="FF0000"/>
      <w:sz w:val="39"/>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semiHidden/>
    <w:unhideWhenUsed/>
    <w:rsid w:val="003D048E"/>
    <w:rPr>
      <w:rFonts w:ascii="Tahoma" w:hAnsi="Tahoma" w:cs="Tahoma"/>
      <w:sz w:val="16"/>
      <w:szCs w:val="16"/>
    </w:rPr>
  </w:style>
  <w:style w:type="character" w:customStyle="1" w:styleId="TekstdymkaZnak">
    <w:name w:val="Tekst dymka Znak"/>
    <w:basedOn w:val="Domylnaczcionkaakapitu"/>
    <w:link w:val="Tekstdymka"/>
    <w:semiHidden/>
    <w:rsid w:val="003D048E"/>
    <w:rPr>
      <w:rFonts w:ascii="Tahoma" w:eastAsia="Times New Roman" w:hAnsi="Tahoma" w:cs="Tahoma"/>
      <w:sz w:val="16"/>
      <w:szCs w:val="16"/>
      <w:lang w:eastAsia="pl-PL"/>
    </w:rPr>
  </w:style>
  <w:style w:type="paragraph" w:styleId="Bezodstpw">
    <w:name w:val="No Spacing"/>
    <w:qFormat/>
    <w:rsid w:val="006E4712"/>
    <w:pPr>
      <w:widowControl w:val="0"/>
      <w:autoSpaceDE w:val="0"/>
      <w:autoSpaceDN w:val="0"/>
      <w:spacing w:after="0" w:line="240" w:lineRule="auto"/>
    </w:pPr>
    <w:rPr>
      <w:rFonts w:ascii="Arial" w:eastAsia="Arial" w:hAnsi="Arial" w:cs="Arial"/>
      <w:lang w:val="en-US"/>
    </w:rPr>
  </w:style>
  <w:style w:type="character" w:customStyle="1" w:styleId="Nagwek2Znak">
    <w:name w:val="Nagłówek 2 Znak"/>
    <w:basedOn w:val="Domylnaczcionkaakapitu"/>
    <w:link w:val="Nagwek2"/>
    <w:rsid w:val="00973A1C"/>
    <w:rPr>
      <w:rFonts w:ascii="Times New Roman" w:eastAsia="Times New Roman" w:hAnsi="Times New Roman" w:cs="Times New Roman"/>
      <w:b/>
      <w:bCs/>
      <w:sz w:val="36"/>
      <w:szCs w:val="36"/>
      <w:lang w:eastAsia="pl-PL"/>
    </w:rPr>
  </w:style>
  <w:style w:type="character" w:styleId="Hipercze">
    <w:name w:val="Hyperlink"/>
    <w:basedOn w:val="Domylnaczcionkaakapitu"/>
    <w:unhideWhenUsed/>
    <w:rsid w:val="00973A1C"/>
    <w:rPr>
      <w:color w:val="0000FF"/>
      <w:u w:val="single"/>
    </w:rPr>
  </w:style>
  <w:style w:type="paragraph" w:styleId="NormalnyWeb">
    <w:name w:val="Normal (Web)"/>
    <w:basedOn w:val="Normalny"/>
    <w:uiPriority w:val="99"/>
    <w:unhideWhenUsed/>
    <w:rsid w:val="00973A1C"/>
    <w:pPr>
      <w:spacing w:before="100" w:beforeAutospacing="1" w:after="100" w:afterAutospacing="1"/>
    </w:pPr>
  </w:style>
  <w:style w:type="character" w:customStyle="1" w:styleId="Nagwek3Znak">
    <w:name w:val="Nagłówek 3 Znak"/>
    <w:basedOn w:val="Domylnaczcionkaakapitu"/>
    <w:link w:val="Nagwek3"/>
    <w:uiPriority w:val="9"/>
    <w:rsid w:val="001412DD"/>
    <w:rPr>
      <w:rFonts w:asciiTheme="majorHAnsi" w:eastAsiaTheme="majorEastAsia" w:hAnsiTheme="majorHAnsi" w:cstheme="majorBidi"/>
      <w:b/>
      <w:bCs/>
      <w:color w:val="4F81BD" w:themeColor="accent1"/>
      <w:sz w:val="24"/>
      <w:szCs w:val="24"/>
      <w:lang w:eastAsia="pl-PL"/>
    </w:rPr>
  </w:style>
  <w:style w:type="paragraph" w:styleId="Akapitzlist">
    <w:name w:val="List Paragraph"/>
    <w:aliases w:val="L1,List Paragraph,Akapit z listą5,normalny tekst,CW_Lista,Numerowanie,Nagł. 4 SW,Akapit z listą BS,Wypunktowanie,Obiekt,List Paragraph1,Podsis rysunku,Nagłowek 3,Preambuła,Kolorowa lista — akcent 11,Dot pt,F5 List Paragraph,Recommendation"/>
    <w:basedOn w:val="Normalny"/>
    <w:link w:val="AkapitzlistZnak"/>
    <w:uiPriority w:val="34"/>
    <w:qFormat/>
    <w:rsid w:val="00993AB7"/>
    <w:pPr>
      <w:ind w:left="720"/>
      <w:contextualSpacing/>
    </w:pPr>
  </w:style>
  <w:style w:type="character" w:customStyle="1" w:styleId="Nagwek1Znak">
    <w:name w:val="Nagłówek 1 Znak"/>
    <w:basedOn w:val="Domylnaczcionkaakapitu"/>
    <w:link w:val="Nagwek1"/>
    <w:rsid w:val="002F08E7"/>
    <w:rPr>
      <w:rFonts w:asciiTheme="majorHAnsi" w:eastAsiaTheme="majorEastAsia" w:hAnsiTheme="majorHAnsi" w:cstheme="majorBidi"/>
      <w:b/>
      <w:bCs/>
      <w:color w:val="365F91" w:themeColor="accent1" w:themeShade="BF"/>
      <w:sz w:val="28"/>
      <w:szCs w:val="28"/>
      <w:lang w:eastAsia="pl-PL"/>
    </w:rPr>
  </w:style>
  <w:style w:type="paragraph" w:styleId="Stopka">
    <w:name w:val="footer"/>
    <w:basedOn w:val="Normalny"/>
    <w:link w:val="StopkaZnak"/>
    <w:unhideWhenUsed/>
    <w:rsid w:val="002F08E7"/>
    <w:pPr>
      <w:tabs>
        <w:tab w:val="center" w:pos="4536"/>
        <w:tab w:val="right" w:pos="9072"/>
      </w:tabs>
    </w:pPr>
    <w:rPr>
      <w:sz w:val="20"/>
      <w:szCs w:val="20"/>
    </w:rPr>
  </w:style>
  <w:style w:type="character" w:customStyle="1" w:styleId="StopkaZnak">
    <w:name w:val="Stopka Znak"/>
    <w:basedOn w:val="Domylnaczcionkaakapitu"/>
    <w:link w:val="Stopka"/>
    <w:rsid w:val="002F08E7"/>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rsid w:val="002F08E7"/>
    <w:pPr>
      <w:jc w:val="both"/>
    </w:pPr>
  </w:style>
  <w:style w:type="character" w:customStyle="1" w:styleId="Tekstpodstawowy2Znak">
    <w:name w:val="Tekst podstawowy 2 Znak"/>
    <w:basedOn w:val="Domylnaczcionkaakapitu"/>
    <w:link w:val="Tekstpodstawowy2"/>
    <w:rsid w:val="002F08E7"/>
    <w:rPr>
      <w:rFonts w:ascii="Times New Roman" w:eastAsia="Times New Roman" w:hAnsi="Times New Roman" w:cs="Times New Roman"/>
      <w:sz w:val="24"/>
      <w:szCs w:val="24"/>
      <w:lang w:eastAsia="pl-PL"/>
    </w:rPr>
  </w:style>
  <w:style w:type="paragraph" w:customStyle="1" w:styleId="Default">
    <w:name w:val="Default"/>
    <w:rsid w:val="002F08E7"/>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character" w:customStyle="1" w:styleId="AkapitzlistZnak">
    <w:name w:val="Akapit z listą Znak"/>
    <w:aliases w:val="L1 Znak,List Paragraph Znak,Akapit z listą5 Znak,normalny tekst Znak,CW_Lista Znak,Numerowanie Znak,Nagł. 4 SW Znak,Akapit z listą BS Znak,Wypunktowanie Znak,Obiekt Znak,List Paragraph1 Znak,Podsis rysunku Znak,Nagłowek 3 Znak"/>
    <w:link w:val="Akapitzlist"/>
    <w:uiPriority w:val="34"/>
    <w:qFormat/>
    <w:locked/>
    <w:rsid w:val="002F08E7"/>
    <w:rPr>
      <w:rFonts w:ascii="Times New Roman" w:eastAsia="Times New Roman" w:hAnsi="Times New Roman" w:cs="Times New Roman"/>
      <w:sz w:val="24"/>
      <w:szCs w:val="24"/>
      <w:lang w:eastAsia="pl-PL"/>
    </w:rPr>
  </w:style>
  <w:style w:type="paragraph" w:customStyle="1" w:styleId="Standard">
    <w:name w:val="Standard"/>
    <w:qFormat/>
    <w:rsid w:val="0066318A"/>
    <w:pPr>
      <w:widowControl w:val="0"/>
      <w:autoSpaceDE w:val="0"/>
      <w:autoSpaceDN w:val="0"/>
      <w:adjustRightInd w:val="0"/>
      <w:spacing w:after="0" w:line="240" w:lineRule="auto"/>
    </w:pPr>
    <w:rPr>
      <w:rFonts w:ascii="Times New Roman" w:eastAsia="Times New Roman" w:hAnsi="Times New Roman" w:cs="Times New Roman"/>
      <w:lang w:eastAsia="pl-PL"/>
    </w:rPr>
  </w:style>
  <w:style w:type="table" w:styleId="Tabela-Siatka">
    <w:name w:val="Table Grid"/>
    <w:basedOn w:val="Standardowy"/>
    <w:rsid w:val="002D09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544FBD"/>
    <w:rPr>
      <w:b/>
      <w:bCs/>
    </w:rPr>
  </w:style>
  <w:style w:type="paragraph" w:styleId="HTML-wstpniesformatowany">
    <w:name w:val="HTML Preformatted"/>
    <w:basedOn w:val="Normalny"/>
    <w:link w:val="HTML-wstpniesformatowanyZnak"/>
    <w:uiPriority w:val="99"/>
    <w:semiHidden/>
    <w:unhideWhenUsed/>
    <w:rsid w:val="00617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617C9E"/>
    <w:rPr>
      <w:rFonts w:ascii="Courier New" w:eastAsia="Times New Roman" w:hAnsi="Courier New" w:cs="Courier New"/>
      <w:sz w:val="20"/>
      <w:szCs w:val="20"/>
      <w:lang w:eastAsia="pl-PL"/>
    </w:rPr>
  </w:style>
  <w:style w:type="character" w:customStyle="1" w:styleId="csec-nr">
    <w:name w:val="c_sec-nr"/>
    <w:basedOn w:val="Domylnaczcionkaakapitu"/>
    <w:rsid w:val="0096578A"/>
  </w:style>
  <w:style w:type="character" w:customStyle="1" w:styleId="li-px">
    <w:name w:val="li-px"/>
    <w:basedOn w:val="Domylnaczcionkaakapitu"/>
    <w:rsid w:val="0096578A"/>
  </w:style>
  <w:style w:type="paragraph" w:styleId="Tytu">
    <w:name w:val="Title"/>
    <w:basedOn w:val="Normalny"/>
    <w:link w:val="TytuZnak"/>
    <w:qFormat/>
    <w:rsid w:val="00C30BD9"/>
    <w:pPr>
      <w:jc w:val="center"/>
    </w:pPr>
    <w:rPr>
      <w:sz w:val="28"/>
      <w:lang w:val="en-US"/>
    </w:rPr>
  </w:style>
  <w:style w:type="character" w:customStyle="1" w:styleId="TytuZnak">
    <w:name w:val="Tytuł Znak"/>
    <w:basedOn w:val="Domylnaczcionkaakapitu"/>
    <w:link w:val="Tytu"/>
    <w:rsid w:val="00C30BD9"/>
    <w:rPr>
      <w:rFonts w:ascii="Times New Roman" w:eastAsia="Times New Roman" w:hAnsi="Times New Roman" w:cs="Times New Roman"/>
      <w:sz w:val="28"/>
      <w:szCs w:val="24"/>
      <w:lang w:val="en-US" w:eastAsia="pl-PL"/>
    </w:rPr>
  </w:style>
  <w:style w:type="paragraph" w:customStyle="1" w:styleId="WW-Tekstpodstawowy2">
    <w:name w:val="WW-Tekst podstawowy 2"/>
    <w:basedOn w:val="Normalny"/>
    <w:rsid w:val="00B368FB"/>
    <w:pPr>
      <w:widowControl w:val="0"/>
      <w:suppressAutoHyphens/>
      <w:jc w:val="center"/>
    </w:pPr>
    <w:rPr>
      <w:rFonts w:eastAsia="Lucida Sans Unicode"/>
      <w:sz w:val="28"/>
      <w:szCs w:val="20"/>
      <w:lang w:eastAsia="en-US"/>
    </w:rPr>
  </w:style>
  <w:style w:type="character" w:styleId="Odwoanieprzypisudolnego">
    <w:name w:val="footnote reference"/>
    <w:basedOn w:val="Domylnaczcionkaakapitu"/>
    <w:rsid w:val="00B368FB"/>
    <w:rPr>
      <w:sz w:val="20"/>
      <w:vertAlign w:val="superscript"/>
    </w:rPr>
  </w:style>
  <w:style w:type="paragraph" w:styleId="Tekstprzypisudolnego">
    <w:name w:val="footnote text"/>
    <w:basedOn w:val="Normalny"/>
    <w:link w:val="TekstprzypisudolnegoZnak"/>
    <w:rsid w:val="00B368FB"/>
    <w:pPr>
      <w:widowControl w:val="0"/>
    </w:pPr>
    <w:rPr>
      <w:sz w:val="20"/>
      <w:szCs w:val="20"/>
    </w:rPr>
  </w:style>
  <w:style w:type="character" w:customStyle="1" w:styleId="TekstprzypisudolnegoZnak">
    <w:name w:val="Tekst przypisu dolnego Znak"/>
    <w:basedOn w:val="Domylnaczcionkaakapitu"/>
    <w:link w:val="Tekstprzypisudolnego"/>
    <w:rsid w:val="00B368FB"/>
    <w:rPr>
      <w:rFonts w:ascii="Times New Roman" w:eastAsia="Times New Roman" w:hAnsi="Times New Roman" w:cs="Times New Roman"/>
      <w:sz w:val="20"/>
      <w:szCs w:val="20"/>
      <w:lang w:eastAsia="pl-PL"/>
    </w:rPr>
  </w:style>
  <w:style w:type="paragraph" w:customStyle="1" w:styleId="tm">
    <w:name w:val="tm"/>
    <w:basedOn w:val="Normalny"/>
    <w:rsid w:val="00B368FB"/>
    <w:pPr>
      <w:suppressAutoHyphens/>
      <w:ind w:left="480" w:hanging="480"/>
      <w:jc w:val="both"/>
    </w:pPr>
    <w:rPr>
      <w:lang w:eastAsia="ar-SA"/>
    </w:rPr>
  </w:style>
  <w:style w:type="character" w:customStyle="1" w:styleId="Nagwek4Znak">
    <w:name w:val="Nagłówek 4 Znak"/>
    <w:basedOn w:val="Domylnaczcionkaakapitu"/>
    <w:link w:val="Nagwek4"/>
    <w:rsid w:val="00B219FA"/>
    <w:rPr>
      <w:rFonts w:ascii="Cambria" w:eastAsia="Times New Roman" w:hAnsi="Cambria" w:cs="Times New Roman"/>
      <w:b/>
      <w:bCs/>
      <w:i/>
      <w:iCs/>
      <w:color w:val="4F81BD"/>
      <w:sz w:val="20"/>
      <w:szCs w:val="20"/>
      <w:lang w:eastAsia="pl-PL"/>
    </w:rPr>
  </w:style>
  <w:style w:type="character" w:customStyle="1" w:styleId="Nagwek5Znak">
    <w:name w:val="Nagłówek 5 Znak"/>
    <w:basedOn w:val="Domylnaczcionkaakapitu"/>
    <w:link w:val="Nagwek5"/>
    <w:rsid w:val="00B219FA"/>
    <w:rPr>
      <w:rFonts w:ascii="Calibri" w:eastAsia="Times New Roman" w:hAnsi="Calibri" w:cs="Times New Roman"/>
      <w:b/>
      <w:bCs/>
      <w:i/>
      <w:iCs/>
      <w:sz w:val="26"/>
      <w:szCs w:val="26"/>
      <w:lang w:eastAsia="pl-PL"/>
    </w:rPr>
  </w:style>
  <w:style w:type="character" w:customStyle="1" w:styleId="Nagwek6Znak">
    <w:name w:val="Nagłówek 6 Znak"/>
    <w:basedOn w:val="Domylnaczcionkaakapitu"/>
    <w:link w:val="Nagwek6"/>
    <w:rsid w:val="00B219FA"/>
    <w:rPr>
      <w:rFonts w:asciiTheme="majorHAnsi" w:eastAsiaTheme="majorEastAsia" w:hAnsiTheme="majorHAnsi" w:cstheme="majorBidi"/>
      <w:i/>
      <w:iCs/>
      <w:color w:val="243F60" w:themeColor="accent1" w:themeShade="7F"/>
      <w:sz w:val="24"/>
      <w:szCs w:val="24"/>
      <w:lang w:eastAsia="pl-PL"/>
    </w:rPr>
  </w:style>
  <w:style w:type="character" w:customStyle="1" w:styleId="Nagwek7Znak">
    <w:name w:val="Nagłówek 7 Znak"/>
    <w:basedOn w:val="Domylnaczcionkaakapitu"/>
    <w:link w:val="Nagwek7"/>
    <w:uiPriority w:val="9"/>
    <w:semiHidden/>
    <w:rsid w:val="00B219FA"/>
    <w:rPr>
      <w:rFonts w:ascii="Cambria" w:eastAsia="Times New Roman" w:hAnsi="Cambria" w:cs="Times New Roman"/>
      <w:i/>
      <w:iCs/>
      <w:color w:val="404040"/>
      <w:sz w:val="20"/>
      <w:szCs w:val="20"/>
      <w:lang w:eastAsia="pl-PL"/>
    </w:rPr>
  </w:style>
  <w:style w:type="character" w:customStyle="1" w:styleId="Nagwek8Znak">
    <w:name w:val="Nagłówek 8 Znak"/>
    <w:basedOn w:val="Domylnaczcionkaakapitu"/>
    <w:link w:val="Nagwek8"/>
    <w:rsid w:val="00B219FA"/>
    <w:rPr>
      <w:rFonts w:ascii="Times New Roman" w:eastAsia="Times New Roman" w:hAnsi="Times New Roman" w:cs="Times New Roman"/>
      <w:b/>
      <w:i/>
      <w:color w:val="FF0000"/>
      <w:sz w:val="39"/>
      <w:szCs w:val="20"/>
      <w:lang w:eastAsia="pl-PL"/>
    </w:rPr>
  </w:style>
  <w:style w:type="paragraph" w:styleId="Nagwek">
    <w:name w:val="header"/>
    <w:basedOn w:val="Normalny"/>
    <w:link w:val="NagwekZnak"/>
    <w:unhideWhenUsed/>
    <w:rsid w:val="00B219FA"/>
    <w:pPr>
      <w:tabs>
        <w:tab w:val="center" w:pos="4536"/>
        <w:tab w:val="right" w:pos="9072"/>
      </w:tabs>
    </w:pPr>
    <w:rPr>
      <w:sz w:val="20"/>
      <w:szCs w:val="20"/>
    </w:rPr>
  </w:style>
  <w:style w:type="character" w:customStyle="1" w:styleId="NagwekZnak">
    <w:name w:val="Nagłówek Znak"/>
    <w:basedOn w:val="Domylnaczcionkaakapitu"/>
    <w:link w:val="Nagwek"/>
    <w:rsid w:val="00B219FA"/>
    <w:rPr>
      <w:rFonts w:ascii="Times New Roman" w:eastAsia="Times New Roman" w:hAnsi="Times New Roman" w:cs="Times New Roman"/>
      <w:sz w:val="20"/>
      <w:szCs w:val="20"/>
      <w:lang w:eastAsia="pl-PL"/>
    </w:rPr>
  </w:style>
  <w:style w:type="paragraph" w:styleId="Tekstpodstawowy">
    <w:name w:val="Body Text"/>
    <w:aliases w:val=" Znak,Znak"/>
    <w:basedOn w:val="Normalny"/>
    <w:link w:val="TekstpodstawowyZnak"/>
    <w:unhideWhenUsed/>
    <w:rsid w:val="00B219FA"/>
    <w:pPr>
      <w:spacing w:after="120"/>
    </w:pPr>
    <w:rPr>
      <w:sz w:val="20"/>
      <w:szCs w:val="20"/>
    </w:rPr>
  </w:style>
  <w:style w:type="character" w:customStyle="1" w:styleId="TekstpodstawowyZnak">
    <w:name w:val="Tekst podstawowy Znak"/>
    <w:aliases w:val=" Znak Znak,Znak Znak"/>
    <w:basedOn w:val="Domylnaczcionkaakapitu"/>
    <w:link w:val="Tekstpodstawowy"/>
    <w:rsid w:val="00B219FA"/>
    <w:rPr>
      <w:rFonts w:ascii="Times New Roman" w:eastAsia="Times New Roman" w:hAnsi="Times New Roman" w:cs="Times New Roman"/>
      <w:sz w:val="20"/>
      <w:szCs w:val="20"/>
      <w:lang w:eastAsia="pl-PL"/>
    </w:rPr>
  </w:style>
  <w:style w:type="character" w:styleId="Numerstrony">
    <w:name w:val="page number"/>
    <w:basedOn w:val="Domylnaczcionkaakapitu"/>
    <w:rsid w:val="00B219FA"/>
  </w:style>
  <w:style w:type="paragraph" w:customStyle="1" w:styleId="WW-Tekstpodstawowy3">
    <w:name w:val="WW-Tekst podstawowy 3"/>
    <w:basedOn w:val="Normalny"/>
    <w:rsid w:val="00B219FA"/>
    <w:pPr>
      <w:widowControl w:val="0"/>
      <w:suppressAutoHyphens/>
    </w:pPr>
    <w:rPr>
      <w:rFonts w:eastAsia="Lucida Sans Unicode"/>
      <w:sz w:val="32"/>
      <w:szCs w:val="20"/>
      <w:lang w:eastAsia="en-US"/>
    </w:rPr>
  </w:style>
  <w:style w:type="paragraph" w:customStyle="1" w:styleId="ust">
    <w:name w:val="ust"/>
    <w:rsid w:val="00B219FA"/>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yt">
    <w:name w:val="tyt"/>
    <w:basedOn w:val="Normalny"/>
    <w:rsid w:val="00B219FA"/>
    <w:pPr>
      <w:keepNext/>
      <w:spacing w:before="60" w:after="60"/>
      <w:jc w:val="center"/>
    </w:pPr>
    <w:rPr>
      <w:b/>
      <w:bCs/>
    </w:rPr>
  </w:style>
  <w:style w:type="paragraph" w:styleId="Legenda">
    <w:name w:val="caption"/>
    <w:basedOn w:val="Normalny"/>
    <w:next w:val="Normalny"/>
    <w:qFormat/>
    <w:rsid w:val="00B219FA"/>
    <w:pPr>
      <w:jc w:val="right"/>
    </w:pPr>
    <w:rPr>
      <w:i/>
      <w:iCs/>
    </w:rPr>
  </w:style>
  <w:style w:type="paragraph" w:customStyle="1" w:styleId="Style8">
    <w:name w:val="Style8"/>
    <w:basedOn w:val="Normalny"/>
    <w:uiPriority w:val="99"/>
    <w:rsid w:val="00B219FA"/>
    <w:pPr>
      <w:widowControl w:val="0"/>
      <w:autoSpaceDE w:val="0"/>
      <w:autoSpaceDN w:val="0"/>
      <w:adjustRightInd w:val="0"/>
      <w:spacing w:line="283" w:lineRule="exact"/>
      <w:ind w:hanging="283"/>
      <w:jc w:val="both"/>
    </w:pPr>
  </w:style>
  <w:style w:type="character" w:customStyle="1" w:styleId="FontStyle13">
    <w:name w:val="Font Style13"/>
    <w:basedOn w:val="Domylnaczcionkaakapitu"/>
    <w:uiPriority w:val="99"/>
    <w:rsid w:val="00B219FA"/>
    <w:rPr>
      <w:rFonts w:ascii="Times New Roman" w:hAnsi="Times New Roman" w:cs="Times New Roman"/>
      <w:sz w:val="22"/>
      <w:szCs w:val="22"/>
    </w:rPr>
  </w:style>
  <w:style w:type="paragraph" w:styleId="Tekstblokowy">
    <w:name w:val="Block Text"/>
    <w:basedOn w:val="Normalny"/>
    <w:semiHidden/>
    <w:rsid w:val="00B219FA"/>
    <w:pPr>
      <w:ind w:left="720" w:right="-142"/>
      <w:jc w:val="both"/>
    </w:pPr>
    <w:rPr>
      <w:sz w:val="28"/>
      <w:szCs w:val="20"/>
    </w:rPr>
  </w:style>
  <w:style w:type="paragraph" w:customStyle="1" w:styleId="Style5">
    <w:name w:val="Style5"/>
    <w:basedOn w:val="Normalny"/>
    <w:uiPriority w:val="99"/>
    <w:rsid w:val="00B219FA"/>
    <w:pPr>
      <w:widowControl w:val="0"/>
      <w:autoSpaceDE w:val="0"/>
      <w:autoSpaceDN w:val="0"/>
      <w:adjustRightInd w:val="0"/>
      <w:spacing w:line="283" w:lineRule="exact"/>
      <w:jc w:val="both"/>
    </w:pPr>
  </w:style>
  <w:style w:type="paragraph" w:customStyle="1" w:styleId="pkt">
    <w:name w:val="pkt"/>
    <w:basedOn w:val="Normalny"/>
    <w:rsid w:val="00B219FA"/>
    <w:pPr>
      <w:spacing w:before="60" w:after="60"/>
      <w:ind w:left="851" w:hanging="295"/>
      <w:jc w:val="both"/>
    </w:pPr>
  </w:style>
  <w:style w:type="paragraph" w:styleId="Podtytu">
    <w:name w:val="Subtitle"/>
    <w:basedOn w:val="Normalny"/>
    <w:next w:val="Normalny"/>
    <w:link w:val="PodtytuZnak"/>
    <w:uiPriority w:val="11"/>
    <w:qFormat/>
    <w:rsid w:val="00B219FA"/>
    <w:pPr>
      <w:spacing w:after="60"/>
      <w:jc w:val="center"/>
      <w:outlineLvl w:val="1"/>
    </w:pPr>
    <w:rPr>
      <w:rFonts w:ascii="Cambria" w:hAnsi="Cambria"/>
    </w:rPr>
  </w:style>
  <w:style w:type="character" w:customStyle="1" w:styleId="PodtytuZnak">
    <w:name w:val="Podtytuł Znak"/>
    <w:basedOn w:val="Domylnaczcionkaakapitu"/>
    <w:link w:val="Podtytu"/>
    <w:uiPriority w:val="11"/>
    <w:rsid w:val="00B219FA"/>
    <w:rPr>
      <w:rFonts w:ascii="Cambria" w:eastAsia="Times New Roman" w:hAnsi="Cambria" w:cs="Times New Roman"/>
      <w:sz w:val="24"/>
      <w:szCs w:val="24"/>
      <w:lang w:eastAsia="pl-PL"/>
    </w:rPr>
  </w:style>
  <w:style w:type="paragraph" w:styleId="Tekstpodstawowywcity3">
    <w:name w:val="Body Text Indent 3"/>
    <w:basedOn w:val="Normalny"/>
    <w:link w:val="Tekstpodstawowywcity3Znak"/>
    <w:uiPriority w:val="99"/>
    <w:semiHidden/>
    <w:unhideWhenUsed/>
    <w:rsid w:val="00B219FA"/>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B219FA"/>
    <w:rPr>
      <w:rFonts w:ascii="Times New Roman" w:eastAsia="Times New Roman" w:hAnsi="Times New Roman" w:cs="Times New Roman"/>
      <w:sz w:val="16"/>
      <w:szCs w:val="16"/>
      <w:lang w:eastAsia="pl-PL"/>
    </w:rPr>
  </w:style>
  <w:style w:type="paragraph" w:customStyle="1" w:styleId="text">
    <w:name w:val="text"/>
    <w:rsid w:val="00B219FA"/>
    <w:pPr>
      <w:widowControl w:val="0"/>
      <w:snapToGrid w:val="0"/>
      <w:spacing w:before="240" w:after="0" w:line="240" w:lineRule="atLeast"/>
      <w:jc w:val="both"/>
    </w:pPr>
    <w:rPr>
      <w:rFonts w:ascii="Arial" w:eastAsia="Times New Roman" w:hAnsi="Arial" w:cs="Times New Roman"/>
      <w:sz w:val="24"/>
      <w:szCs w:val="20"/>
      <w:lang w:val="cs-CZ" w:eastAsia="pl-PL"/>
    </w:rPr>
  </w:style>
  <w:style w:type="paragraph" w:customStyle="1" w:styleId="Tytu0">
    <w:name w:val="Tytu?"/>
    <w:basedOn w:val="Normalny"/>
    <w:rsid w:val="00B219FA"/>
    <w:pPr>
      <w:jc w:val="center"/>
    </w:pPr>
    <w:rPr>
      <w:b/>
      <w:sz w:val="28"/>
      <w:szCs w:val="20"/>
    </w:rPr>
  </w:style>
  <w:style w:type="paragraph" w:styleId="Adresnakopercie">
    <w:name w:val="envelope address"/>
    <w:basedOn w:val="Normalny"/>
    <w:rsid w:val="00B219FA"/>
    <w:pPr>
      <w:framePr w:w="7920" w:h="1980" w:hRule="exact" w:hSpace="141" w:wrap="auto" w:hAnchor="page" w:xAlign="center" w:yAlign="bottom"/>
      <w:ind w:left="2880"/>
    </w:pPr>
    <w:rPr>
      <w:rFonts w:ascii="Tahoma" w:hAnsi="Tahoma" w:cs="Arial"/>
      <w:b/>
      <w:sz w:val="28"/>
      <w:szCs w:val="28"/>
    </w:rPr>
  </w:style>
  <w:style w:type="paragraph" w:styleId="Tekstpodstawowywcity">
    <w:name w:val="Body Text Indent"/>
    <w:basedOn w:val="Normalny"/>
    <w:link w:val="TekstpodstawowywcityZnak"/>
    <w:rsid w:val="00B219FA"/>
    <w:pPr>
      <w:ind w:left="360"/>
      <w:jc w:val="both"/>
    </w:pPr>
    <w:rPr>
      <w:lang w:eastAsia="en-US"/>
    </w:rPr>
  </w:style>
  <w:style w:type="character" w:customStyle="1" w:styleId="TekstpodstawowywcityZnak">
    <w:name w:val="Tekst podstawowy wcięty Znak"/>
    <w:basedOn w:val="Domylnaczcionkaakapitu"/>
    <w:link w:val="Tekstpodstawowywcity"/>
    <w:rsid w:val="00B219FA"/>
    <w:rPr>
      <w:rFonts w:ascii="Times New Roman" w:eastAsia="Times New Roman" w:hAnsi="Times New Roman" w:cs="Times New Roman"/>
      <w:sz w:val="24"/>
      <w:szCs w:val="24"/>
    </w:rPr>
  </w:style>
  <w:style w:type="paragraph" w:customStyle="1" w:styleId="Textbody">
    <w:name w:val="Text body"/>
    <w:basedOn w:val="Standard"/>
    <w:qFormat/>
    <w:rsid w:val="00B219FA"/>
    <w:pPr>
      <w:suppressAutoHyphens/>
      <w:autoSpaceDE/>
      <w:autoSpaceDN/>
      <w:adjustRightInd/>
      <w:spacing w:after="120"/>
    </w:pPr>
    <w:rPr>
      <w:rFonts w:eastAsia="SimSun" w:cs="Mangal"/>
      <w:kern w:val="16"/>
      <w:sz w:val="24"/>
      <w:szCs w:val="24"/>
      <w:lang w:eastAsia="zh-CN" w:bidi="hi-IN"/>
    </w:rPr>
  </w:style>
  <w:style w:type="paragraph" w:customStyle="1" w:styleId="Tekstpodstawowy21">
    <w:name w:val="Tekst podstawowy 21"/>
    <w:basedOn w:val="Standard"/>
    <w:qFormat/>
    <w:rsid w:val="00B219FA"/>
    <w:pPr>
      <w:suppressAutoHyphens/>
      <w:autoSpaceDE/>
      <w:autoSpaceDN/>
      <w:adjustRightInd/>
    </w:pPr>
    <w:rPr>
      <w:rFonts w:eastAsia="SimSun" w:cs="Mangal"/>
      <w:b/>
      <w:bCs/>
      <w:kern w:val="16"/>
      <w:sz w:val="26"/>
      <w:szCs w:val="20"/>
      <w:lang w:eastAsia="zh-CN" w:bidi="hi-IN"/>
    </w:rPr>
  </w:style>
  <w:style w:type="paragraph" w:customStyle="1" w:styleId="Tekstpodstawowy33">
    <w:name w:val="Tekst podstawowy 33"/>
    <w:basedOn w:val="Normalny"/>
    <w:rsid w:val="00B219FA"/>
    <w:pPr>
      <w:suppressAutoHyphens/>
    </w:pPr>
    <w:rPr>
      <w:rFonts w:ascii="Arial" w:hAnsi="Arial" w:cs="Arial"/>
      <w:kern w:val="1"/>
      <w:szCs w:val="20"/>
      <w:lang w:eastAsia="ar-SA"/>
    </w:rPr>
  </w:style>
  <w:style w:type="character" w:customStyle="1" w:styleId="alb">
    <w:name w:val="a_lb"/>
    <w:basedOn w:val="Domylnaczcionkaakapitu"/>
    <w:rsid w:val="00B219FA"/>
  </w:style>
  <w:style w:type="character" w:styleId="Uwydatnienie">
    <w:name w:val="Emphasis"/>
    <w:basedOn w:val="Domylnaczcionkaakapitu"/>
    <w:uiPriority w:val="20"/>
    <w:qFormat/>
    <w:rsid w:val="00B219FA"/>
    <w:rPr>
      <w:i/>
      <w:iCs/>
    </w:rPr>
  </w:style>
  <w:style w:type="character" w:styleId="Odwoaniedokomentarza">
    <w:name w:val="annotation reference"/>
    <w:basedOn w:val="Domylnaczcionkaakapitu"/>
    <w:uiPriority w:val="99"/>
    <w:semiHidden/>
    <w:unhideWhenUsed/>
    <w:rsid w:val="00B219FA"/>
    <w:rPr>
      <w:sz w:val="16"/>
      <w:szCs w:val="16"/>
    </w:rPr>
  </w:style>
  <w:style w:type="paragraph" w:styleId="Tekstkomentarza">
    <w:name w:val="annotation text"/>
    <w:basedOn w:val="Normalny"/>
    <w:link w:val="TekstkomentarzaZnak"/>
    <w:uiPriority w:val="99"/>
    <w:unhideWhenUsed/>
    <w:rsid w:val="00B219FA"/>
    <w:rPr>
      <w:sz w:val="20"/>
      <w:szCs w:val="20"/>
    </w:rPr>
  </w:style>
  <w:style w:type="character" w:customStyle="1" w:styleId="TekstkomentarzaZnak">
    <w:name w:val="Tekst komentarza Znak"/>
    <w:basedOn w:val="Domylnaczcionkaakapitu"/>
    <w:link w:val="Tekstkomentarza"/>
    <w:uiPriority w:val="99"/>
    <w:rsid w:val="00B219F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219FA"/>
    <w:rPr>
      <w:b/>
      <w:bCs/>
    </w:rPr>
  </w:style>
  <w:style w:type="character" w:customStyle="1" w:styleId="TematkomentarzaZnak">
    <w:name w:val="Temat komentarza Znak"/>
    <w:basedOn w:val="TekstkomentarzaZnak"/>
    <w:link w:val="Tematkomentarza"/>
    <w:uiPriority w:val="99"/>
    <w:semiHidden/>
    <w:rsid w:val="00B219FA"/>
    <w:rPr>
      <w:rFonts w:ascii="Times New Roman" w:eastAsia="Times New Roman" w:hAnsi="Times New Roman" w:cs="Times New Roman"/>
      <w:b/>
      <w:bCs/>
      <w:sz w:val="20"/>
      <w:szCs w:val="20"/>
      <w:lang w:eastAsia="pl-PL"/>
    </w:rPr>
  </w:style>
  <w:style w:type="character" w:customStyle="1" w:styleId="summary-span-value">
    <w:name w:val="summary-span-value"/>
    <w:basedOn w:val="Domylnaczcionkaakapitu"/>
    <w:rsid w:val="00A82252"/>
  </w:style>
  <w:style w:type="character" w:customStyle="1" w:styleId="TekstprzypisukocowegoZnak">
    <w:name w:val="Tekst przypisu końcowego Znak"/>
    <w:basedOn w:val="Domylnaczcionkaakapitu"/>
    <w:link w:val="Tekstprzypisukocowego"/>
    <w:uiPriority w:val="99"/>
    <w:semiHidden/>
    <w:rsid w:val="00A82252"/>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A82252"/>
    <w:rPr>
      <w:sz w:val="20"/>
      <w:szCs w:val="20"/>
    </w:rPr>
  </w:style>
  <w:style w:type="character" w:customStyle="1" w:styleId="TekstprzypisukocowegoZnak1">
    <w:name w:val="Tekst przypisu końcowego Znak1"/>
    <w:basedOn w:val="Domylnaczcionkaakapitu"/>
    <w:uiPriority w:val="99"/>
    <w:semiHidden/>
    <w:rsid w:val="00A82252"/>
    <w:rPr>
      <w:rFonts w:ascii="Times New Roman" w:eastAsia="Times New Roman" w:hAnsi="Times New Roman" w:cs="Times New Roman"/>
      <w:sz w:val="20"/>
      <w:szCs w:val="20"/>
      <w:lang w:eastAsia="pl-PL"/>
    </w:rPr>
  </w:style>
  <w:style w:type="paragraph" w:customStyle="1" w:styleId="Tekstpodstawowy31">
    <w:name w:val="Tekst podstawowy 31"/>
    <w:basedOn w:val="Normalny"/>
    <w:rsid w:val="00E35D9A"/>
    <w:pPr>
      <w:tabs>
        <w:tab w:val="left" w:pos="284"/>
      </w:tabs>
      <w:spacing w:before="120"/>
      <w:jc w:val="both"/>
    </w:pPr>
    <w:rPr>
      <w:rFonts w:ascii="Arial" w:hAnsi="Arial"/>
      <w:sz w:val="22"/>
      <w:szCs w:val="20"/>
    </w:rPr>
  </w:style>
  <w:style w:type="paragraph" w:customStyle="1" w:styleId="Tekstpodstawowy22">
    <w:name w:val="Tekst podstawowy 22"/>
    <w:basedOn w:val="Normalny"/>
    <w:rsid w:val="00E35D9A"/>
    <w:pPr>
      <w:widowControl w:val="0"/>
      <w:overflowPunct w:val="0"/>
      <w:autoSpaceDE w:val="0"/>
      <w:autoSpaceDN w:val="0"/>
      <w:adjustRightInd w:val="0"/>
      <w:textAlignment w:val="baseline"/>
    </w:pPr>
    <w:rPr>
      <w:szCs w:val="20"/>
      <w:lang w:val="en-US"/>
    </w:rPr>
  </w:style>
  <w:style w:type="character" w:styleId="UyteHipercze">
    <w:name w:val="FollowedHyperlink"/>
    <w:basedOn w:val="Domylnaczcionkaakapitu"/>
    <w:uiPriority w:val="99"/>
    <w:semiHidden/>
    <w:unhideWhenUsed/>
    <w:rsid w:val="00B12670"/>
    <w:rPr>
      <w:color w:val="800080" w:themeColor="followedHyperlink"/>
      <w:u w:val="single"/>
    </w:rPr>
  </w:style>
  <w:style w:type="paragraph" w:customStyle="1" w:styleId="msonormal0">
    <w:name w:val="msonormal"/>
    <w:basedOn w:val="Normalny"/>
    <w:rsid w:val="00B12670"/>
    <w:pPr>
      <w:spacing w:before="100" w:beforeAutospacing="1" w:after="100" w:afterAutospacing="1"/>
    </w:pPr>
    <w:rPr>
      <w:lang w:val="en-GB" w:eastAsia="en-GB"/>
    </w:rPr>
  </w:style>
  <w:style w:type="character" w:customStyle="1" w:styleId="TekstpodstawowyZnak1">
    <w:name w:val="Tekst podstawowy Znak1"/>
    <w:aliases w:val="Znak Znak1"/>
    <w:basedOn w:val="Domylnaczcionkaakapitu"/>
    <w:semiHidden/>
    <w:rsid w:val="00B12670"/>
    <w:rPr>
      <w:rFonts w:ascii="Times New Roman" w:eastAsia="Times New Roman" w:hAnsi="Times New Roman" w:cs="Times New Roman"/>
      <w:sz w:val="20"/>
      <w:szCs w:val="20"/>
      <w:lang w:eastAsia="pl-PL"/>
    </w:rPr>
  </w:style>
  <w:style w:type="table" w:customStyle="1" w:styleId="Tabela-Siatka1">
    <w:name w:val="Tabela - Siatka1"/>
    <w:basedOn w:val="Standardowy"/>
    <w:next w:val="Tabela-Siatka"/>
    <w:uiPriority w:val="59"/>
    <w:rsid w:val="00BA2E54"/>
    <w:pPr>
      <w:spacing w:after="0" w:line="240" w:lineRule="auto"/>
    </w:pPr>
    <w:rPr>
      <w:rFonts w:ascii="Calibri" w:eastAsia="Calibri" w:hAnsi="Calibri" w:cs="Times New Roman"/>
      <w:sz w:val="20"/>
      <w:szCs w:val="20"/>
      <w:lang w:eastAsia="pl-P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Nierozpoznanawzmianka">
    <w:name w:val="Unresolved Mention"/>
    <w:basedOn w:val="Domylnaczcionkaakapitu"/>
    <w:uiPriority w:val="99"/>
    <w:semiHidden/>
    <w:unhideWhenUsed/>
    <w:rsid w:val="00EC0623"/>
    <w:rPr>
      <w:color w:val="605E5C"/>
      <w:shd w:val="clear" w:color="auto" w:fill="E1DFDD"/>
    </w:rPr>
  </w:style>
  <w:style w:type="paragraph" w:customStyle="1" w:styleId="text-justify">
    <w:name w:val="text-justify"/>
    <w:basedOn w:val="Normalny"/>
    <w:rsid w:val="00986C1F"/>
    <w:pPr>
      <w:spacing w:before="100" w:beforeAutospacing="1" w:after="100" w:afterAutospacing="1"/>
    </w:pPr>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899633">
      <w:bodyDiv w:val="1"/>
      <w:marLeft w:val="0"/>
      <w:marRight w:val="0"/>
      <w:marTop w:val="0"/>
      <w:marBottom w:val="0"/>
      <w:divBdr>
        <w:top w:val="none" w:sz="0" w:space="0" w:color="auto"/>
        <w:left w:val="none" w:sz="0" w:space="0" w:color="auto"/>
        <w:bottom w:val="none" w:sz="0" w:space="0" w:color="auto"/>
        <w:right w:val="none" w:sz="0" w:space="0" w:color="auto"/>
      </w:divBdr>
    </w:div>
    <w:div w:id="45374040">
      <w:bodyDiv w:val="1"/>
      <w:marLeft w:val="0"/>
      <w:marRight w:val="0"/>
      <w:marTop w:val="0"/>
      <w:marBottom w:val="0"/>
      <w:divBdr>
        <w:top w:val="none" w:sz="0" w:space="0" w:color="auto"/>
        <w:left w:val="none" w:sz="0" w:space="0" w:color="auto"/>
        <w:bottom w:val="none" w:sz="0" w:space="0" w:color="auto"/>
        <w:right w:val="none" w:sz="0" w:space="0" w:color="auto"/>
      </w:divBdr>
      <w:divsChild>
        <w:div w:id="652607705">
          <w:marLeft w:val="0"/>
          <w:marRight w:val="0"/>
          <w:marTop w:val="0"/>
          <w:marBottom w:val="0"/>
          <w:divBdr>
            <w:top w:val="none" w:sz="0" w:space="0" w:color="auto"/>
            <w:left w:val="none" w:sz="0" w:space="0" w:color="auto"/>
            <w:bottom w:val="none" w:sz="0" w:space="0" w:color="auto"/>
            <w:right w:val="none" w:sz="0" w:space="0" w:color="auto"/>
          </w:divBdr>
        </w:div>
      </w:divsChild>
    </w:div>
    <w:div w:id="98138115">
      <w:bodyDiv w:val="1"/>
      <w:marLeft w:val="0"/>
      <w:marRight w:val="0"/>
      <w:marTop w:val="0"/>
      <w:marBottom w:val="0"/>
      <w:divBdr>
        <w:top w:val="none" w:sz="0" w:space="0" w:color="auto"/>
        <w:left w:val="none" w:sz="0" w:space="0" w:color="auto"/>
        <w:bottom w:val="none" w:sz="0" w:space="0" w:color="auto"/>
        <w:right w:val="none" w:sz="0" w:space="0" w:color="auto"/>
      </w:divBdr>
      <w:divsChild>
        <w:div w:id="354380280">
          <w:marLeft w:val="0"/>
          <w:marRight w:val="0"/>
          <w:marTop w:val="0"/>
          <w:marBottom w:val="0"/>
          <w:divBdr>
            <w:top w:val="none" w:sz="0" w:space="0" w:color="auto"/>
            <w:left w:val="none" w:sz="0" w:space="0" w:color="auto"/>
            <w:bottom w:val="none" w:sz="0" w:space="0" w:color="auto"/>
            <w:right w:val="none" w:sz="0" w:space="0" w:color="auto"/>
          </w:divBdr>
          <w:divsChild>
            <w:div w:id="1870144525">
              <w:marLeft w:val="0"/>
              <w:marRight w:val="0"/>
              <w:marTop w:val="0"/>
              <w:marBottom w:val="0"/>
              <w:divBdr>
                <w:top w:val="none" w:sz="0" w:space="0" w:color="auto"/>
                <w:left w:val="none" w:sz="0" w:space="0" w:color="auto"/>
                <w:bottom w:val="none" w:sz="0" w:space="0" w:color="auto"/>
                <w:right w:val="none" w:sz="0" w:space="0" w:color="auto"/>
              </w:divBdr>
              <w:divsChild>
                <w:div w:id="435830501">
                  <w:marLeft w:val="0"/>
                  <w:marRight w:val="0"/>
                  <w:marTop w:val="0"/>
                  <w:marBottom w:val="0"/>
                  <w:divBdr>
                    <w:top w:val="none" w:sz="0" w:space="0" w:color="auto"/>
                    <w:left w:val="none" w:sz="0" w:space="0" w:color="auto"/>
                    <w:bottom w:val="none" w:sz="0" w:space="0" w:color="auto"/>
                    <w:right w:val="none" w:sz="0" w:space="0" w:color="auto"/>
                  </w:divBdr>
                </w:div>
                <w:div w:id="558249514">
                  <w:marLeft w:val="0"/>
                  <w:marRight w:val="0"/>
                  <w:marTop w:val="0"/>
                  <w:marBottom w:val="0"/>
                  <w:divBdr>
                    <w:top w:val="none" w:sz="0" w:space="0" w:color="auto"/>
                    <w:left w:val="none" w:sz="0" w:space="0" w:color="auto"/>
                    <w:bottom w:val="none" w:sz="0" w:space="0" w:color="auto"/>
                    <w:right w:val="none" w:sz="0" w:space="0" w:color="auto"/>
                  </w:divBdr>
                </w:div>
                <w:div w:id="570309711">
                  <w:marLeft w:val="0"/>
                  <w:marRight w:val="0"/>
                  <w:marTop w:val="0"/>
                  <w:marBottom w:val="0"/>
                  <w:divBdr>
                    <w:top w:val="none" w:sz="0" w:space="0" w:color="auto"/>
                    <w:left w:val="none" w:sz="0" w:space="0" w:color="auto"/>
                    <w:bottom w:val="none" w:sz="0" w:space="0" w:color="auto"/>
                    <w:right w:val="none" w:sz="0" w:space="0" w:color="auto"/>
                  </w:divBdr>
                </w:div>
                <w:div w:id="758911919">
                  <w:marLeft w:val="0"/>
                  <w:marRight w:val="0"/>
                  <w:marTop w:val="0"/>
                  <w:marBottom w:val="0"/>
                  <w:divBdr>
                    <w:top w:val="none" w:sz="0" w:space="0" w:color="auto"/>
                    <w:left w:val="none" w:sz="0" w:space="0" w:color="auto"/>
                    <w:bottom w:val="none" w:sz="0" w:space="0" w:color="auto"/>
                    <w:right w:val="none" w:sz="0" w:space="0" w:color="auto"/>
                  </w:divBdr>
                </w:div>
                <w:div w:id="970089487">
                  <w:marLeft w:val="0"/>
                  <w:marRight w:val="0"/>
                  <w:marTop w:val="0"/>
                  <w:marBottom w:val="0"/>
                  <w:divBdr>
                    <w:top w:val="none" w:sz="0" w:space="0" w:color="auto"/>
                    <w:left w:val="none" w:sz="0" w:space="0" w:color="auto"/>
                    <w:bottom w:val="none" w:sz="0" w:space="0" w:color="auto"/>
                    <w:right w:val="none" w:sz="0" w:space="0" w:color="auto"/>
                  </w:divBdr>
                </w:div>
                <w:div w:id="181856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731820">
          <w:marLeft w:val="0"/>
          <w:marRight w:val="0"/>
          <w:marTop w:val="0"/>
          <w:marBottom w:val="0"/>
          <w:divBdr>
            <w:top w:val="none" w:sz="0" w:space="0" w:color="auto"/>
            <w:left w:val="none" w:sz="0" w:space="0" w:color="auto"/>
            <w:bottom w:val="none" w:sz="0" w:space="0" w:color="auto"/>
            <w:right w:val="none" w:sz="0" w:space="0" w:color="auto"/>
          </w:divBdr>
          <w:divsChild>
            <w:div w:id="1597442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73942">
      <w:bodyDiv w:val="1"/>
      <w:marLeft w:val="0"/>
      <w:marRight w:val="0"/>
      <w:marTop w:val="0"/>
      <w:marBottom w:val="0"/>
      <w:divBdr>
        <w:top w:val="none" w:sz="0" w:space="0" w:color="auto"/>
        <w:left w:val="none" w:sz="0" w:space="0" w:color="auto"/>
        <w:bottom w:val="none" w:sz="0" w:space="0" w:color="auto"/>
        <w:right w:val="none" w:sz="0" w:space="0" w:color="auto"/>
      </w:divBdr>
      <w:divsChild>
        <w:div w:id="156384954">
          <w:marLeft w:val="0"/>
          <w:marRight w:val="0"/>
          <w:marTop w:val="0"/>
          <w:marBottom w:val="0"/>
          <w:divBdr>
            <w:top w:val="none" w:sz="0" w:space="0" w:color="auto"/>
            <w:left w:val="none" w:sz="0" w:space="0" w:color="auto"/>
            <w:bottom w:val="none" w:sz="0" w:space="0" w:color="auto"/>
            <w:right w:val="none" w:sz="0" w:space="0" w:color="auto"/>
          </w:divBdr>
        </w:div>
        <w:div w:id="636299424">
          <w:marLeft w:val="0"/>
          <w:marRight w:val="0"/>
          <w:marTop w:val="0"/>
          <w:marBottom w:val="0"/>
          <w:divBdr>
            <w:top w:val="none" w:sz="0" w:space="0" w:color="auto"/>
            <w:left w:val="none" w:sz="0" w:space="0" w:color="auto"/>
            <w:bottom w:val="none" w:sz="0" w:space="0" w:color="auto"/>
            <w:right w:val="none" w:sz="0" w:space="0" w:color="auto"/>
          </w:divBdr>
        </w:div>
      </w:divsChild>
    </w:div>
    <w:div w:id="162167037">
      <w:bodyDiv w:val="1"/>
      <w:marLeft w:val="0"/>
      <w:marRight w:val="0"/>
      <w:marTop w:val="0"/>
      <w:marBottom w:val="0"/>
      <w:divBdr>
        <w:top w:val="none" w:sz="0" w:space="0" w:color="auto"/>
        <w:left w:val="none" w:sz="0" w:space="0" w:color="auto"/>
        <w:bottom w:val="none" w:sz="0" w:space="0" w:color="auto"/>
        <w:right w:val="none" w:sz="0" w:space="0" w:color="auto"/>
      </w:divBdr>
      <w:divsChild>
        <w:div w:id="420177708">
          <w:marLeft w:val="0"/>
          <w:marRight w:val="0"/>
          <w:marTop w:val="0"/>
          <w:marBottom w:val="0"/>
          <w:divBdr>
            <w:top w:val="none" w:sz="0" w:space="0" w:color="auto"/>
            <w:left w:val="none" w:sz="0" w:space="0" w:color="auto"/>
            <w:bottom w:val="none" w:sz="0" w:space="0" w:color="auto"/>
            <w:right w:val="none" w:sz="0" w:space="0" w:color="auto"/>
          </w:divBdr>
          <w:divsChild>
            <w:div w:id="1774550626">
              <w:marLeft w:val="0"/>
              <w:marRight w:val="0"/>
              <w:marTop w:val="0"/>
              <w:marBottom w:val="0"/>
              <w:divBdr>
                <w:top w:val="none" w:sz="0" w:space="0" w:color="auto"/>
                <w:left w:val="none" w:sz="0" w:space="0" w:color="auto"/>
                <w:bottom w:val="none" w:sz="0" w:space="0" w:color="auto"/>
                <w:right w:val="none" w:sz="0" w:space="0" w:color="auto"/>
              </w:divBdr>
            </w:div>
          </w:divsChild>
        </w:div>
        <w:div w:id="1026054981">
          <w:marLeft w:val="0"/>
          <w:marRight w:val="0"/>
          <w:marTop w:val="0"/>
          <w:marBottom w:val="0"/>
          <w:divBdr>
            <w:top w:val="none" w:sz="0" w:space="0" w:color="auto"/>
            <w:left w:val="none" w:sz="0" w:space="0" w:color="auto"/>
            <w:bottom w:val="none" w:sz="0" w:space="0" w:color="auto"/>
            <w:right w:val="none" w:sz="0" w:space="0" w:color="auto"/>
          </w:divBdr>
          <w:divsChild>
            <w:div w:id="2130707551">
              <w:marLeft w:val="0"/>
              <w:marRight w:val="0"/>
              <w:marTop w:val="0"/>
              <w:marBottom w:val="0"/>
              <w:divBdr>
                <w:top w:val="none" w:sz="0" w:space="0" w:color="auto"/>
                <w:left w:val="none" w:sz="0" w:space="0" w:color="auto"/>
                <w:bottom w:val="none" w:sz="0" w:space="0" w:color="auto"/>
                <w:right w:val="none" w:sz="0" w:space="0" w:color="auto"/>
              </w:divBdr>
            </w:div>
          </w:divsChild>
        </w:div>
        <w:div w:id="1713651190">
          <w:marLeft w:val="0"/>
          <w:marRight w:val="0"/>
          <w:marTop w:val="0"/>
          <w:marBottom w:val="0"/>
          <w:divBdr>
            <w:top w:val="none" w:sz="0" w:space="0" w:color="auto"/>
            <w:left w:val="none" w:sz="0" w:space="0" w:color="auto"/>
            <w:bottom w:val="none" w:sz="0" w:space="0" w:color="auto"/>
            <w:right w:val="none" w:sz="0" w:space="0" w:color="auto"/>
          </w:divBdr>
          <w:divsChild>
            <w:div w:id="537550327">
              <w:marLeft w:val="0"/>
              <w:marRight w:val="0"/>
              <w:marTop w:val="0"/>
              <w:marBottom w:val="0"/>
              <w:divBdr>
                <w:top w:val="none" w:sz="0" w:space="0" w:color="auto"/>
                <w:left w:val="none" w:sz="0" w:space="0" w:color="auto"/>
                <w:bottom w:val="none" w:sz="0" w:space="0" w:color="auto"/>
                <w:right w:val="none" w:sz="0" w:space="0" w:color="auto"/>
              </w:divBdr>
              <w:divsChild>
                <w:div w:id="825711226">
                  <w:marLeft w:val="0"/>
                  <w:marRight w:val="0"/>
                  <w:marTop w:val="0"/>
                  <w:marBottom w:val="0"/>
                  <w:divBdr>
                    <w:top w:val="none" w:sz="0" w:space="0" w:color="auto"/>
                    <w:left w:val="none" w:sz="0" w:space="0" w:color="auto"/>
                    <w:bottom w:val="none" w:sz="0" w:space="0" w:color="auto"/>
                    <w:right w:val="none" w:sz="0" w:space="0" w:color="auto"/>
                  </w:divBdr>
                </w:div>
              </w:divsChild>
            </w:div>
            <w:div w:id="696547998">
              <w:marLeft w:val="0"/>
              <w:marRight w:val="0"/>
              <w:marTop w:val="0"/>
              <w:marBottom w:val="0"/>
              <w:divBdr>
                <w:top w:val="none" w:sz="0" w:space="0" w:color="auto"/>
                <w:left w:val="none" w:sz="0" w:space="0" w:color="auto"/>
                <w:bottom w:val="none" w:sz="0" w:space="0" w:color="auto"/>
                <w:right w:val="none" w:sz="0" w:space="0" w:color="auto"/>
              </w:divBdr>
              <w:divsChild>
                <w:div w:id="442580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0092621">
      <w:bodyDiv w:val="1"/>
      <w:marLeft w:val="0"/>
      <w:marRight w:val="0"/>
      <w:marTop w:val="0"/>
      <w:marBottom w:val="0"/>
      <w:divBdr>
        <w:top w:val="none" w:sz="0" w:space="0" w:color="auto"/>
        <w:left w:val="none" w:sz="0" w:space="0" w:color="auto"/>
        <w:bottom w:val="none" w:sz="0" w:space="0" w:color="auto"/>
        <w:right w:val="none" w:sz="0" w:space="0" w:color="auto"/>
      </w:divBdr>
      <w:divsChild>
        <w:div w:id="1670909720">
          <w:marLeft w:val="0"/>
          <w:marRight w:val="0"/>
          <w:marTop w:val="0"/>
          <w:marBottom w:val="0"/>
          <w:divBdr>
            <w:top w:val="none" w:sz="0" w:space="0" w:color="auto"/>
            <w:left w:val="none" w:sz="0" w:space="0" w:color="auto"/>
            <w:bottom w:val="none" w:sz="0" w:space="0" w:color="auto"/>
            <w:right w:val="none" w:sz="0" w:space="0" w:color="auto"/>
          </w:divBdr>
        </w:div>
      </w:divsChild>
    </w:div>
    <w:div w:id="266620047">
      <w:bodyDiv w:val="1"/>
      <w:marLeft w:val="0"/>
      <w:marRight w:val="0"/>
      <w:marTop w:val="0"/>
      <w:marBottom w:val="0"/>
      <w:divBdr>
        <w:top w:val="none" w:sz="0" w:space="0" w:color="auto"/>
        <w:left w:val="none" w:sz="0" w:space="0" w:color="auto"/>
        <w:bottom w:val="none" w:sz="0" w:space="0" w:color="auto"/>
        <w:right w:val="none" w:sz="0" w:space="0" w:color="auto"/>
      </w:divBdr>
      <w:divsChild>
        <w:div w:id="718864688">
          <w:marLeft w:val="0"/>
          <w:marRight w:val="0"/>
          <w:marTop w:val="0"/>
          <w:marBottom w:val="0"/>
          <w:divBdr>
            <w:top w:val="none" w:sz="0" w:space="0" w:color="auto"/>
            <w:left w:val="none" w:sz="0" w:space="0" w:color="auto"/>
            <w:bottom w:val="none" w:sz="0" w:space="0" w:color="auto"/>
            <w:right w:val="none" w:sz="0" w:space="0" w:color="auto"/>
          </w:divBdr>
          <w:divsChild>
            <w:div w:id="561908468">
              <w:marLeft w:val="0"/>
              <w:marRight w:val="0"/>
              <w:marTop w:val="0"/>
              <w:marBottom w:val="0"/>
              <w:divBdr>
                <w:top w:val="none" w:sz="0" w:space="0" w:color="auto"/>
                <w:left w:val="none" w:sz="0" w:space="0" w:color="auto"/>
                <w:bottom w:val="none" w:sz="0" w:space="0" w:color="auto"/>
                <w:right w:val="none" w:sz="0" w:space="0" w:color="auto"/>
              </w:divBdr>
            </w:div>
          </w:divsChild>
        </w:div>
        <w:div w:id="1398434712">
          <w:marLeft w:val="0"/>
          <w:marRight w:val="0"/>
          <w:marTop w:val="0"/>
          <w:marBottom w:val="0"/>
          <w:divBdr>
            <w:top w:val="none" w:sz="0" w:space="0" w:color="auto"/>
            <w:left w:val="none" w:sz="0" w:space="0" w:color="auto"/>
            <w:bottom w:val="none" w:sz="0" w:space="0" w:color="auto"/>
            <w:right w:val="none" w:sz="0" w:space="0" w:color="auto"/>
          </w:divBdr>
          <w:divsChild>
            <w:div w:id="2126843503">
              <w:marLeft w:val="0"/>
              <w:marRight w:val="0"/>
              <w:marTop w:val="0"/>
              <w:marBottom w:val="0"/>
              <w:divBdr>
                <w:top w:val="none" w:sz="0" w:space="0" w:color="auto"/>
                <w:left w:val="none" w:sz="0" w:space="0" w:color="auto"/>
                <w:bottom w:val="none" w:sz="0" w:space="0" w:color="auto"/>
                <w:right w:val="none" w:sz="0" w:space="0" w:color="auto"/>
              </w:divBdr>
            </w:div>
          </w:divsChild>
        </w:div>
        <w:div w:id="1912881469">
          <w:marLeft w:val="0"/>
          <w:marRight w:val="0"/>
          <w:marTop w:val="0"/>
          <w:marBottom w:val="0"/>
          <w:divBdr>
            <w:top w:val="none" w:sz="0" w:space="0" w:color="auto"/>
            <w:left w:val="none" w:sz="0" w:space="0" w:color="auto"/>
            <w:bottom w:val="none" w:sz="0" w:space="0" w:color="auto"/>
            <w:right w:val="none" w:sz="0" w:space="0" w:color="auto"/>
          </w:divBdr>
          <w:divsChild>
            <w:div w:id="1720398014">
              <w:marLeft w:val="0"/>
              <w:marRight w:val="0"/>
              <w:marTop w:val="0"/>
              <w:marBottom w:val="0"/>
              <w:divBdr>
                <w:top w:val="none" w:sz="0" w:space="0" w:color="auto"/>
                <w:left w:val="none" w:sz="0" w:space="0" w:color="auto"/>
                <w:bottom w:val="none" w:sz="0" w:space="0" w:color="auto"/>
                <w:right w:val="none" w:sz="0" w:space="0" w:color="auto"/>
              </w:divBdr>
              <w:divsChild>
                <w:div w:id="1385325838">
                  <w:marLeft w:val="0"/>
                  <w:marRight w:val="0"/>
                  <w:marTop w:val="0"/>
                  <w:marBottom w:val="0"/>
                  <w:divBdr>
                    <w:top w:val="none" w:sz="0" w:space="0" w:color="auto"/>
                    <w:left w:val="none" w:sz="0" w:space="0" w:color="auto"/>
                    <w:bottom w:val="none" w:sz="0" w:space="0" w:color="auto"/>
                    <w:right w:val="none" w:sz="0" w:space="0" w:color="auto"/>
                  </w:divBdr>
                </w:div>
              </w:divsChild>
            </w:div>
            <w:div w:id="2107460313">
              <w:marLeft w:val="0"/>
              <w:marRight w:val="0"/>
              <w:marTop w:val="0"/>
              <w:marBottom w:val="0"/>
              <w:divBdr>
                <w:top w:val="none" w:sz="0" w:space="0" w:color="auto"/>
                <w:left w:val="none" w:sz="0" w:space="0" w:color="auto"/>
                <w:bottom w:val="none" w:sz="0" w:space="0" w:color="auto"/>
                <w:right w:val="none" w:sz="0" w:space="0" w:color="auto"/>
              </w:divBdr>
              <w:divsChild>
                <w:div w:id="27829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823048">
      <w:bodyDiv w:val="1"/>
      <w:marLeft w:val="0"/>
      <w:marRight w:val="0"/>
      <w:marTop w:val="0"/>
      <w:marBottom w:val="0"/>
      <w:divBdr>
        <w:top w:val="none" w:sz="0" w:space="0" w:color="auto"/>
        <w:left w:val="none" w:sz="0" w:space="0" w:color="auto"/>
        <w:bottom w:val="none" w:sz="0" w:space="0" w:color="auto"/>
        <w:right w:val="none" w:sz="0" w:space="0" w:color="auto"/>
      </w:divBdr>
      <w:divsChild>
        <w:div w:id="234322514">
          <w:marLeft w:val="0"/>
          <w:marRight w:val="0"/>
          <w:marTop w:val="0"/>
          <w:marBottom w:val="0"/>
          <w:divBdr>
            <w:top w:val="none" w:sz="0" w:space="0" w:color="auto"/>
            <w:left w:val="none" w:sz="0" w:space="0" w:color="auto"/>
            <w:bottom w:val="none" w:sz="0" w:space="0" w:color="auto"/>
            <w:right w:val="none" w:sz="0" w:space="0" w:color="auto"/>
          </w:divBdr>
          <w:divsChild>
            <w:div w:id="2050254135">
              <w:marLeft w:val="0"/>
              <w:marRight w:val="0"/>
              <w:marTop w:val="0"/>
              <w:marBottom w:val="0"/>
              <w:divBdr>
                <w:top w:val="none" w:sz="0" w:space="0" w:color="auto"/>
                <w:left w:val="none" w:sz="0" w:space="0" w:color="auto"/>
                <w:bottom w:val="none" w:sz="0" w:space="0" w:color="auto"/>
                <w:right w:val="none" w:sz="0" w:space="0" w:color="auto"/>
              </w:divBdr>
            </w:div>
          </w:divsChild>
        </w:div>
        <w:div w:id="282620117">
          <w:marLeft w:val="0"/>
          <w:marRight w:val="0"/>
          <w:marTop w:val="0"/>
          <w:marBottom w:val="0"/>
          <w:divBdr>
            <w:top w:val="none" w:sz="0" w:space="0" w:color="auto"/>
            <w:left w:val="none" w:sz="0" w:space="0" w:color="auto"/>
            <w:bottom w:val="none" w:sz="0" w:space="0" w:color="auto"/>
            <w:right w:val="none" w:sz="0" w:space="0" w:color="auto"/>
          </w:divBdr>
          <w:divsChild>
            <w:div w:id="43725381">
              <w:marLeft w:val="0"/>
              <w:marRight w:val="0"/>
              <w:marTop w:val="0"/>
              <w:marBottom w:val="0"/>
              <w:divBdr>
                <w:top w:val="none" w:sz="0" w:space="0" w:color="auto"/>
                <w:left w:val="none" w:sz="0" w:space="0" w:color="auto"/>
                <w:bottom w:val="none" w:sz="0" w:space="0" w:color="auto"/>
                <w:right w:val="none" w:sz="0" w:space="0" w:color="auto"/>
              </w:divBdr>
              <w:divsChild>
                <w:div w:id="1850607203">
                  <w:marLeft w:val="0"/>
                  <w:marRight w:val="0"/>
                  <w:marTop w:val="0"/>
                  <w:marBottom w:val="0"/>
                  <w:divBdr>
                    <w:top w:val="none" w:sz="0" w:space="0" w:color="auto"/>
                    <w:left w:val="none" w:sz="0" w:space="0" w:color="auto"/>
                    <w:bottom w:val="none" w:sz="0" w:space="0" w:color="auto"/>
                    <w:right w:val="none" w:sz="0" w:space="0" w:color="auto"/>
                  </w:divBdr>
                </w:div>
              </w:divsChild>
            </w:div>
            <w:div w:id="365252486">
              <w:marLeft w:val="0"/>
              <w:marRight w:val="0"/>
              <w:marTop w:val="0"/>
              <w:marBottom w:val="0"/>
              <w:divBdr>
                <w:top w:val="none" w:sz="0" w:space="0" w:color="auto"/>
                <w:left w:val="none" w:sz="0" w:space="0" w:color="auto"/>
                <w:bottom w:val="none" w:sz="0" w:space="0" w:color="auto"/>
                <w:right w:val="none" w:sz="0" w:space="0" w:color="auto"/>
              </w:divBdr>
              <w:divsChild>
                <w:div w:id="1069111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000910">
          <w:marLeft w:val="0"/>
          <w:marRight w:val="0"/>
          <w:marTop w:val="0"/>
          <w:marBottom w:val="0"/>
          <w:divBdr>
            <w:top w:val="none" w:sz="0" w:space="0" w:color="auto"/>
            <w:left w:val="none" w:sz="0" w:space="0" w:color="auto"/>
            <w:bottom w:val="none" w:sz="0" w:space="0" w:color="auto"/>
            <w:right w:val="none" w:sz="0" w:space="0" w:color="auto"/>
          </w:divBdr>
          <w:divsChild>
            <w:div w:id="223177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315403">
      <w:bodyDiv w:val="1"/>
      <w:marLeft w:val="0"/>
      <w:marRight w:val="0"/>
      <w:marTop w:val="0"/>
      <w:marBottom w:val="0"/>
      <w:divBdr>
        <w:top w:val="none" w:sz="0" w:space="0" w:color="auto"/>
        <w:left w:val="none" w:sz="0" w:space="0" w:color="auto"/>
        <w:bottom w:val="none" w:sz="0" w:space="0" w:color="auto"/>
        <w:right w:val="none" w:sz="0" w:space="0" w:color="auto"/>
      </w:divBdr>
    </w:div>
    <w:div w:id="390616620">
      <w:bodyDiv w:val="1"/>
      <w:marLeft w:val="0"/>
      <w:marRight w:val="0"/>
      <w:marTop w:val="0"/>
      <w:marBottom w:val="0"/>
      <w:divBdr>
        <w:top w:val="none" w:sz="0" w:space="0" w:color="auto"/>
        <w:left w:val="none" w:sz="0" w:space="0" w:color="auto"/>
        <w:bottom w:val="none" w:sz="0" w:space="0" w:color="auto"/>
        <w:right w:val="none" w:sz="0" w:space="0" w:color="auto"/>
      </w:divBdr>
    </w:div>
    <w:div w:id="412312943">
      <w:bodyDiv w:val="1"/>
      <w:marLeft w:val="0"/>
      <w:marRight w:val="0"/>
      <w:marTop w:val="0"/>
      <w:marBottom w:val="0"/>
      <w:divBdr>
        <w:top w:val="none" w:sz="0" w:space="0" w:color="auto"/>
        <w:left w:val="none" w:sz="0" w:space="0" w:color="auto"/>
        <w:bottom w:val="none" w:sz="0" w:space="0" w:color="auto"/>
        <w:right w:val="none" w:sz="0" w:space="0" w:color="auto"/>
      </w:divBdr>
    </w:div>
    <w:div w:id="426509580">
      <w:bodyDiv w:val="1"/>
      <w:marLeft w:val="0"/>
      <w:marRight w:val="0"/>
      <w:marTop w:val="0"/>
      <w:marBottom w:val="0"/>
      <w:divBdr>
        <w:top w:val="none" w:sz="0" w:space="0" w:color="auto"/>
        <w:left w:val="none" w:sz="0" w:space="0" w:color="auto"/>
        <w:bottom w:val="none" w:sz="0" w:space="0" w:color="auto"/>
        <w:right w:val="none" w:sz="0" w:space="0" w:color="auto"/>
      </w:divBdr>
    </w:div>
    <w:div w:id="513765592">
      <w:bodyDiv w:val="1"/>
      <w:marLeft w:val="0"/>
      <w:marRight w:val="0"/>
      <w:marTop w:val="0"/>
      <w:marBottom w:val="0"/>
      <w:divBdr>
        <w:top w:val="none" w:sz="0" w:space="0" w:color="auto"/>
        <w:left w:val="none" w:sz="0" w:space="0" w:color="auto"/>
        <w:bottom w:val="none" w:sz="0" w:space="0" w:color="auto"/>
        <w:right w:val="none" w:sz="0" w:space="0" w:color="auto"/>
      </w:divBdr>
      <w:divsChild>
        <w:div w:id="1929076583">
          <w:marLeft w:val="0"/>
          <w:marRight w:val="0"/>
          <w:marTop w:val="0"/>
          <w:marBottom w:val="0"/>
          <w:divBdr>
            <w:top w:val="none" w:sz="0" w:space="0" w:color="auto"/>
            <w:left w:val="none" w:sz="0" w:space="0" w:color="auto"/>
            <w:bottom w:val="none" w:sz="0" w:space="0" w:color="auto"/>
            <w:right w:val="none" w:sz="0" w:space="0" w:color="auto"/>
          </w:divBdr>
          <w:divsChild>
            <w:div w:id="1371490575">
              <w:marLeft w:val="0"/>
              <w:marRight w:val="0"/>
              <w:marTop w:val="0"/>
              <w:marBottom w:val="0"/>
              <w:divBdr>
                <w:top w:val="none" w:sz="0" w:space="0" w:color="auto"/>
                <w:left w:val="none" w:sz="0" w:space="0" w:color="auto"/>
                <w:bottom w:val="none" w:sz="0" w:space="0" w:color="auto"/>
                <w:right w:val="none" w:sz="0" w:space="0" w:color="auto"/>
              </w:divBdr>
            </w:div>
          </w:divsChild>
        </w:div>
        <w:div w:id="2137797696">
          <w:marLeft w:val="0"/>
          <w:marRight w:val="0"/>
          <w:marTop w:val="0"/>
          <w:marBottom w:val="0"/>
          <w:divBdr>
            <w:top w:val="none" w:sz="0" w:space="0" w:color="auto"/>
            <w:left w:val="none" w:sz="0" w:space="0" w:color="auto"/>
            <w:bottom w:val="none" w:sz="0" w:space="0" w:color="auto"/>
            <w:right w:val="none" w:sz="0" w:space="0" w:color="auto"/>
          </w:divBdr>
          <w:divsChild>
            <w:div w:id="175728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741623">
      <w:bodyDiv w:val="1"/>
      <w:marLeft w:val="0"/>
      <w:marRight w:val="0"/>
      <w:marTop w:val="0"/>
      <w:marBottom w:val="0"/>
      <w:divBdr>
        <w:top w:val="none" w:sz="0" w:space="0" w:color="auto"/>
        <w:left w:val="none" w:sz="0" w:space="0" w:color="auto"/>
        <w:bottom w:val="none" w:sz="0" w:space="0" w:color="auto"/>
        <w:right w:val="none" w:sz="0" w:space="0" w:color="auto"/>
      </w:divBdr>
    </w:div>
    <w:div w:id="560868253">
      <w:bodyDiv w:val="1"/>
      <w:marLeft w:val="0"/>
      <w:marRight w:val="0"/>
      <w:marTop w:val="0"/>
      <w:marBottom w:val="0"/>
      <w:divBdr>
        <w:top w:val="none" w:sz="0" w:space="0" w:color="auto"/>
        <w:left w:val="none" w:sz="0" w:space="0" w:color="auto"/>
        <w:bottom w:val="none" w:sz="0" w:space="0" w:color="auto"/>
        <w:right w:val="none" w:sz="0" w:space="0" w:color="auto"/>
      </w:divBdr>
    </w:div>
    <w:div w:id="572089072">
      <w:bodyDiv w:val="1"/>
      <w:marLeft w:val="0"/>
      <w:marRight w:val="0"/>
      <w:marTop w:val="0"/>
      <w:marBottom w:val="0"/>
      <w:divBdr>
        <w:top w:val="none" w:sz="0" w:space="0" w:color="auto"/>
        <w:left w:val="none" w:sz="0" w:space="0" w:color="auto"/>
        <w:bottom w:val="none" w:sz="0" w:space="0" w:color="auto"/>
        <w:right w:val="none" w:sz="0" w:space="0" w:color="auto"/>
      </w:divBdr>
    </w:div>
    <w:div w:id="579828929">
      <w:bodyDiv w:val="1"/>
      <w:marLeft w:val="0"/>
      <w:marRight w:val="0"/>
      <w:marTop w:val="0"/>
      <w:marBottom w:val="0"/>
      <w:divBdr>
        <w:top w:val="none" w:sz="0" w:space="0" w:color="auto"/>
        <w:left w:val="none" w:sz="0" w:space="0" w:color="auto"/>
        <w:bottom w:val="none" w:sz="0" w:space="0" w:color="auto"/>
        <w:right w:val="none" w:sz="0" w:space="0" w:color="auto"/>
      </w:divBdr>
    </w:div>
    <w:div w:id="588930729">
      <w:bodyDiv w:val="1"/>
      <w:marLeft w:val="0"/>
      <w:marRight w:val="0"/>
      <w:marTop w:val="0"/>
      <w:marBottom w:val="0"/>
      <w:divBdr>
        <w:top w:val="none" w:sz="0" w:space="0" w:color="auto"/>
        <w:left w:val="none" w:sz="0" w:space="0" w:color="auto"/>
        <w:bottom w:val="none" w:sz="0" w:space="0" w:color="auto"/>
        <w:right w:val="none" w:sz="0" w:space="0" w:color="auto"/>
      </w:divBdr>
      <w:divsChild>
        <w:div w:id="1154755254">
          <w:marLeft w:val="0"/>
          <w:marRight w:val="0"/>
          <w:marTop w:val="0"/>
          <w:marBottom w:val="0"/>
          <w:divBdr>
            <w:top w:val="none" w:sz="0" w:space="0" w:color="auto"/>
            <w:left w:val="none" w:sz="0" w:space="0" w:color="auto"/>
            <w:bottom w:val="none" w:sz="0" w:space="0" w:color="auto"/>
            <w:right w:val="none" w:sz="0" w:space="0" w:color="auto"/>
          </w:divBdr>
          <w:divsChild>
            <w:div w:id="845097418">
              <w:marLeft w:val="0"/>
              <w:marRight w:val="0"/>
              <w:marTop w:val="0"/>
              <w:marBottom w:val="0"/>
              <w:divBdr>
                <w:top w:val="none" w:sz="0" w:space="0" w:color="auto"/>
                <w:left w:val="none" w:sz="0" w:space="0" w:color="auto"/>
                <w:bottom w:val="none" w:sz="0" w:space="0" w:color="auto"/>
                <w:right w:val="none" w:sz="0" w:space="0" w:color="auto"/>
              </w:divBdr>
              <w:divsChild>
                <w:div w:id="1127548433">
                  <w:marLeft w:val="0"/>
                  <w:marRight w:val="0"/>
                  <w:marTop w:val="0"/>
                  <w:marBottom w:val="0"/>
                  <w:divBdr>
                    <w:top w:val="none" w:sz="0" w:space="0" w:color="auto"/>
                    <w:left w:val="none" w:sz="0" w:space="0" w:color="auto"/>
                    <w:bottom w:val="none" w:sz="0" w:space="0" w:color="auto"/>
                    <w:right w:val="none" w:sz="0" w:space="0" w:color="auto"/>
                  </w:divBdr>
                  <w:divsChild>
                    <w:div w:id="346635119">
                      <w:marLeft w:val="0"/>
                      <w:marRight w:val="0"/>
                      <w:marTop w:val="0"/>
                      <w:marBottom w:val="0"/>
                      <w:divBdr>
                        <w:top w:val="none" w:sz="0" w:space="0" w:color="auto"/>
                        <w:left w:val="none" w:sz="0" w:space="0" w:color="auto"/>
                        <w:bottom w:val="none" w:sz="0" w:space="0" w:color="auto"/>
                        <w:right w:val="none" w:sz="0" w:space="0" w:color="auto"/>
                      </w:divBdr>
                    </w:div>
                    <w:div w:id="558591019">
                      <w:marLeft w:val="0"/>
                      <w:marRight w:val="0"/>
                      <w:marTop w:val="0"/>
                      <w:marBottom w:val="0"/>
                      <w:divBdr>
                        <w:top w:val="none" w:sz="0" w:space="0" w:color="auto"/>
                        <w:left w:val="none" w:sz="0" w:space="0" w:color="auto"/>
                        <w:bottom w:val="none" w:sz="0" w:space="0" w:color="auto"/>
                        <w:right w:val="none" w:sz="0" w:space="0" w:color="auto"/>
                      </w:divBdr>
                    </w:div>
                  </w:divsChild>
                </w:div>
                <w:div w:id="1427464456">
                  <w:marLeft w:val="0"/>
                  <w:marRight w:val="0"/>
                  <w:marTop w:val="0"/>
                  <w:marBottom w:val="0"/>
                  <w:divBdr>
                    <w:top w:val="none" w:sz="0" w:space="0" w:color="auto"/>
                    <w:left w:val="none" w:sz="0" w:space="0" w:color="auto"/>
                    <w:bottom w:val="none" w:sz="0" w:space="0" w:color="auto"/>
                    <w:right w:val="none" w:sz="0" w:space="0" w:color="auto"/>
                  </w:divBdr>
                </w:div>
              </w:divsChild>
            </w:div>
            <w:div w:id="1003167449">
              <w:marLeft w:val="0"/>
              <w:marRight w:val="0"/>
              <w:marTop w:val="0"/>
              <w:marBottom w:val="0"/>
              <w:divBdr>
                <w:top w:val="none" w:sz="0" w:space="0" w:color="auto"/>
                <w:left w:val="none" w:sz="0" w:space="0" w:color="auto"/>
                <w:bottom w:val="none" w:sz="0" w:space="0" w:color="auto"/>
                <w:right w:val="none" w:sz="0" w:space="0" w:color="auto"/>
              </w:divBdr>
              <w:divsChild>
                <w:div w:id="1641184935">
                  <w:marLeft w:val="0"/>
                  <w:marRight w:val="0"/>
                  <w:marTop w:val="0"/>
                  <w:marBottom w:val="0"/>
                  <w:divBdr>
                    <w:top w:val="none" w:sz="0" w:space="0" w:color="auto"/>
                    <w:left w:val="none" w:sz="0" w:space="0" w:color="auto"/>
                    <w:bottom w:val="none" w:sz="0" w:space="0" w:color="auto"/>
                    <w:right w:val="none" w:sz="0" w:space="0" w:color="auto"/>
                  </w:divBdr>
                </w:div>
                <w:div w:id="2125153800">
                  <w:marLeft w:val="0"/>
                  <w:marRight w:val="0"/>
                  <w:marTop w:val="0"/>
                  <w:marBottom w:val="0"/>
                  <w:divBdr>
                    <w:top w:val="none" w:sz="0" w:space="0" w:color="auto"/>
                    <w:left w:val="none" w:sz="0" w:space="0" w:color="auto"/>
                    <w:bottom w:val="none" w:sz="0" w:space="0" w:color="auto"/>
                    <w:right w:val="none" w:sz="0" w:space="0" w:color="auto"/>
                  </w:divBdr>
                  <w:divsChild>
                    <w:div w:id="925385932">
                      <w:marLeft w:val="0"/>
                      <w:marRight w:val="0"/>
                      <w:marTop w:val="0"/>
                      <w:marBottom w:val="0"/>
                      <w:divBdr>
                        <w:top w:val="none" w:sz="0" w:space="0" w:color="auto"/>
                        <w:left w:val="none" w:sz="0" w:space="0" w:color="auto"/>
                        <w:bottom w:val="none" w:sz="0" w:space="0" w:color="auto"/>
                        <w:right w:val="none" w:sz="0" w:space="0" w:color="auto"/>
                      </w:divBdr>
                    </w:div>
                    <w:div w:id="1493368999">
                      <w:marLeft w:val="0"/>
                      <w:marRight w:val="0"/>
                      <w:marTop w:val="0"/>
                      <w:marBottom w:val="0"/>
                      <w:divBdr>
                        <w:top w:val="none" w:sz="0" w:space="0" w:color="auto"/>
                        <w:left w:val="none" w:sz="0" w:space="0" w:color="auto"/>
                        <w:bottom w:val="none" w:sz="0" w:space="0" w:color="auto"/>
                        <w:right w:val="none" w:sz="0" w:space="0" w:color="auto"/>
                      </w:divBdr>
                    </w:div>
                    <w:div w:id="205877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748123">
              <w:marLeft w:val="0"/>
              <w:marRight w:val="0"/>
              <w:marTop w:val="0"/>
              <w:marBottom w:val="0"/>
              <w:divBdr>
                <w:top w:val="none" w:sz="0" w:space="0" w:color="auto"/>
                <w:left w:val="none" w:sz="0" w:space="0" w:color="auto"/>
                <w:bottom w:val="none" w:sz="0" w:space="0" w:color="auto"/>
                <w:right w:val="none" w:sz="0" w:space="0" w:color="auto"/>
              </w:divBdr>
              <w:divsChild>
                <w:div w:id="2056926991">
                  <w:marLeft w:val="0"/>
                  <w:marRight w:val="0"/>
                  <w:marTop w:val="0"/>
                  <w:marBottom w:val="0"/>
                  <w:divBdr>
                    <w:top w:val="none" w:sz="0" w:space="0" w:color="auto"/>
                    <w:left w:val="none" w:sz="0" w:space="0" w:color="auto"/>
                    <w:bottom w:val="none" w:sz="0" w:space="0" w:color="auto"/>
                    <w:right w:val="none" w:sz="0" w:space="0" w:color="auto"/>
                  </w:divBdr>
                </w:div>
              </w:divsChild>
            </w:div>
            <w:div w:id="1490898127">
              <w:marLeft w:val="0"/>
              <w:marRight w:val="0"/>
              <w:marTop w:val="0"/>
              <w:marBottom w:val="0"/>
              <w:divBdr>
                <w:top w:val="none" w:sz="0" w:space="0" w:color="auto"/>
                <w:left w:val="none" w:sz="0" w:space="0" w:color="auto"/>
                <w:bottom w:val="none" w:sz="0" w:space="0" w:color="auto"/>
                <w:right w:val="none" w:sz="0" w:space="0" w:color="auto"/>
              </w:divBdr>
              <w:divsChild>
                <w:div w:id="2090230183">
                  <w:marLeft w:val="0"/>
                  <w:marRight w:val="0"/>
                  <w:marTop w:val="0"/>
                  <w:marBottom w:val="0"/>
                  <w:divBdr>
                    <w:top w:val="none" w:sz="0" w:space="0" w:color="auto"/>
                    <w:left w:val="none" w:sz="0" w:space="0" w:color="auto"/>
                    <w:bottom w:val="none" w:sz="0" w:space="0" w:color="auto"/>
                    <w:right w:val="none" w:sz="0" w:space="0" w:color="auto"/>
                  </w:divBdr>
                </w:div>
              </w:divsChild>
            </w:div>
            <w:div w:id="1577744259">
              <w:marLeft w:val="0"/>
              <w:marRight w:val="0"/>
              <w:marTop w:val="0"/>
              <w:marBottom w:val="0"/>
              <w:divBdr>
                <w:top w:val="none" w:sz="0" w:space="0" w:color="auto"/>
                <w:left w:val="none" w:sz="0" w:space="0" w:color="auto"/>
                <w:bottom w:val="none" w:sz="0" w:space="0" w:color="auto"/>
                <w:right w:val="none" w:sz="0" w:space="0" w:color="auto"/>
              </w:divBdr>
              <w:divsChild>
                <w:div w:id="781610783">
                  <w:marLeft w:val="0"/>
                  <w:marRight w:val="0"/>
                  <w:marTop w:val="0"/>
                  <w:marBottom w:val="0"/>
                  <w:divBdr>
                    <w:top w:val="none" w:sz="0" w:space="0" w:color="auto"/>
                    <w:left w:val="none" w:sz="0" w:space="0" w:color="auto"/>
                    <w:bottom w:val="none" w:sz="0" w:space="0" w:color="auto"/>
                    <w:right w:val="none" w:sz="0" w:space="0" w:color="auto"/>
                  </w:divBdr>
                </w:div>
                <w:div w:id="1753576775">
                  <w:marLeft w:val="0"/>
                  <w:marRight w:val="0"/>
                  <w:marTop w:val="0"/>
                  <w:marBottom w:val="0"/>
                  <w:divBdr>
                    <w:top w:val="none" w:sz="0" w:space="0" w:color="auto"/>
                    <w:left w:val="none" w:sz="0" w:space="0" w:color="auto"/>
                    <w:bottom w:val="none" w:sz="0" w:space="0" w:color="auto"/>
                    <w:right w:val="none" w:sz="0" w:space="0" w:color="auto"/>
                  </w:divBdr>
                  <w:divsChild>
                    <w:div w:id="513038748">
                      <w:marLeft w:val="0"/>
                      <w:marRight w:val="0"/>
                      <w:marTop w:val="0"/>
                      <w:marBottom w:val="0"/>
                      <w:divBdr>
                        <w:top w:val="none" w:sz="0" w:space="0" w:color="auto"/>
                        <w:left w:val="none" w:sz="0" w:space="0" w:color="auto"/>
                        <w:bottom w:val="none" w:sz="0" w:space="0" w:color="auto"/>
                        <w:right w:val="none" w:sz="0" w:space="0" w:color="auto"/>
                      </w:divBdr>
                    </w:div>
                    <w:div w:id="1555506061">
                      <w:marLeft w:val="0"/>
                      <w:marRight w:val="0"/>
                      <w:marTop w:val="0"/>
                      <w:marBottom w:val="0"/>
                      <w:divBdr>
                        <w:top w:val="none" w:sz="0" w:space="0" w:color="auto"/>
                        <w:left w:val="none" w:sz="0" w:space="0" w:color="auto"/>
                        <w:bottom w:val="none" w:sz="0" w:space="0" w:color="auto"/>
                        <w:right w:val="none" w:sz="0" w:space="0" w:color="auto"/>
                      </w:divBdr>
                    </w:div>
                    <w:div w:id="162280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801522">
              <w:marLeft w:val="0"/>
              <w:marRight w:val="0"/>
              <w:marTop w:val="0"/>
              <w:marBottom w:val="0"/>
              <w:divBdr>
                <w:top w:val="none" w:sz="0" w:space="0" w:color="auto"/>
                <w:left w:val="none" w:sz="0" w:space="0" w:color="auto"/>
                <w:bottom w:val="none" w:sz="0" w:space="0" w:color="auto"/>
                <w:right w:val="none" w:sz="0" w:space="0" w:color="auto"/>
              </w:divBdr>
              <w:divsChild>
                <w:div w:id="190514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887049">
          <w:marLeft w:val="0"/>
          <w:marRight w:val="0"/>
          <w:marTop w:val="0"/>
          <w:marBottom w:val="0"/>
          <w:divBdr>
            <w:top w:val="none" w:sz="0" w:space="0" w:color="auto"/>
            <w:left w:val="none" w:sz="0" w:space="0" w:color="auto"/>
            <w:bottom w:val="none" w:sz="0" w:space="0" w:color="auto"/>
            <w:right w:val="none" w:sz="0" w:space="0" w:color="auto"/>
          </w:divBdr>
        </w:div>
      </w:divsChild>
    </w:div>
    <w:div w:id="616454248">
      <w:bodyDiv w:val="1"/>
      <w:marLeft w:val="0"/>
      <w:marRight w:val="0"/>
      <w:marTop w:val="0"/>
      <w:marBottom w:val="0"/>
      <w:divBdr>
        <w:top w:val="none" w:sz="0" w:space="0" w:color="auto"/>
        <w:left w:val="none" w:sz="0" w:space="0" w:color="auto"/>
        <w:bottom w:val="none" w:sz="0" w:space="0" w:color="auto"/>
        <w:right w:val="none" w:sz="0" w:space="0" w:color="auto"/>
      </w:divBdr>
    </w:div>
    <w:div w:id="634992194">
      <w:bodyDiv w:val="1"/>
      <w:marLeft w:val="0"/>
      <w:marRight w:val="0"/>
      <w:marTop w:val="0"/>
      <w:marBottom w:val="0"/>
      <w:divBdr>
        <w:top w:val="none" w:sz="0" w:space="0" w:color="auto"/>
        <w:left w:val="none" w:sz="0" w:space="0" w:color="auto"/>
        <w:bottom w:val="none" w:sz="0" w:space="0" w:color="auto"/>
        <w:right w:val="none" w:sz="0" w:space="0" w:color="auto"/>
      </w:divBdr>
    </w:div>
    <w:div w:id="641812078">
      <w:bodyDiv w:val="1"/>
      <w:marLeft w:val="0"/>
      <w:marRight w:val="0"/>
      <w:marTop w:val="0"/>
      <w:marBottom w:val="0"/>
      <w:divBdr>
        <w:top w:val="none" w:sz="0" w:space="0" w:color="auto"/>
        <w:left w:val="none" w:sz="0" w:space="0" w:color="auto"/>
        <w:bottom w:val="none" w:sz="0" w:space="0" w:color="auto"/>
        <w:right w:val="none" w:sz="0" w:space="0" w:color="auto"/>
      </w:divBdr>
      <w:divsChild>
        <w:div w:id="232589503">
          <w:marLeft w:val="0"/>
          <w:marRight w:val="0"/>
          <w:marTop w:val="0"/>
          <w:marBottom w:val="0"/>
          <w:divBdr>
            <w:top w:val="none" w:sz="0" w:space="0" w:color="auto"/>
            <w:left w:val="none" w:sz="0" w:space="0" w:color="auto"/>
            <w:bottom w:val="none" w:sz="0" w:space="0" w:color="auto"/>
            <w:right w:val="none" w:sz="0" w:space="0" w:color="auto"/>
          </w:divBdr>
          <w:divsChild>
            <w:div w:id="2008168362">
              <w:marLeft w:val="0"/>
              <w:marRight w:val="0"/>
              <w:marTop w:val="0"/>
              <w:marBottom w:val="0"/>
              <w:divBdr>
                <w:top w:val="none" w:sz="0" w:space="0" w:color="auto"/>
                <w:left w:val="none" w:sz="0" w:space="0" w:color="auto"/>
                <w:bottom w:val="none" w:sz="0" w:space="0" w:color="auto"/>
                <w:right w:val="none" w:sz="0" w:space="0" w:color="auto"/>
              </w:divBdr>
            </w:div>
          </w:divsChild>
        </w:div>
        <w:div w:id="1521972170">
          <w:marLeft w:val="0"/>
          <w:marRight w:val="0"/>
          <w:marTop w:val="0"/>
          <w:marBottom w:val="0"/>
          <w:divBdr>
            <w:top w:val="none" w:sz="0" w:space="0" w:color="auto"/>
            <w:left w:val="none" w:sz="0" w:space="0" w:color="auto"/>
            <w:bottom w:val="none" w:sz="0" w:space="0" w:color="auto"/>
            <w:right w:val="none" w:sz="0" w:space="0" w:color="auto"/>
          </w:divBdr>
          <w:divsChild>
            <w:div w:id="837498492">
              <w:marLeft w:val="0"/>
              <w:marRight w:val="0"/>
              <w:marTop w:val="0"/>
              <w:marBottom w:val="0"/>
              <w:divBdr>
                <w:top w:val="none" w:sz="0" w:space="0" w:color="auto"/>
                <w:left w:val="none" w:sz="0" w:space="0" w:color="auto"/>
                <w:bottom w:val="none" w:sz="0" w:space="0" w:color="auto"/>
                <w:right w:val="none" w:sz="0" w:space="0" w:color="auto"/>
              </w:divBdr>
              <w:divsChild>
                <w:div w:id="836841523">
                  <w:marLeft w:val="0"/>
                  <w:marRight w:val="0"/>
                  <w:marTop w:val="0"/>
                  <w:marBottom w:val="0"/>
                  <w:divBdr>
                    <w:top w:val="none" w:sz="0" w:space="0" w:color="auto"/>
                    <w:left w:val="none" w:sz="0" w:space="0" w:color="auto"/>
                    <w:bottom w:val="none" w:sz="0" w:space="0" w:color="auto"/>
                    <w:right w:val="none" w:sz="0" w:space="0" w:color="auto"/>
                  </w:divBdr>
                </w:div>
              </w:divsChild>
            </w:div>
            <w:div w:id="2042197582">
              <w:marLeft w:val="0"/>
              <w:marRight w:val="0"/>
              <w:marTop w:val="0"/>
              <w:marBottom w:val="0"/>
              <w:divBdr>
                <w:top w:val="none" w:sz="0" w:space="0" w:color="auto"/>
                <w:left w:val="none" w:sz="0" w:space="0" w:color="auto"/>
                <w:bottom w:val="none" w:sz="0" w:space="0" w:color="auto"/>
                <w:right w:val="none" w:sz="0" w:space="0" w:color="auto"/>
              </w:divBdr>
              <w:divsChild>
                <w:div w:id="191844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422996">
          <w:marLeft w:val="0"/>
          <w:marRight w:val="0"/>
          <w:marTop w:val="0"/>
          <w:marBottom w:val="0"/>
          <w:divBdr>
            <w:top w:val="none" w:sz="0" w:space="0" w:color="auto"/>
            <w:left w:val="none" w:sz="0" w:space="0" w:color="auto"/>
            <w:bottom w:val="none" w:sz="0" w:space="0" w:color="auto"/>
            <w:right w:val="none" w:sz="0" w:space="0" w:color="auto"/>
          </w:divBdr>
          <w:divsChild>
            <w:div w:id="1276060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636848">
      <w:bodyDiv w:val="1"/>
      <w:marLeft w:val="0"/>
      <w:marRight w:val="0"/>
      <w:marTop w:val="0"/>
      <w:marBottom w:val="0"/>
      <w:divBdr>
        <w:top w:val="none" w:sz="0" w:space="0" w:color="auto"/>
        <w:left w:val="none" w:sz="0" w:space="0" w:color="auto"/>
        <w:bottom w:val="none" w:sz="0" w:space="0" w:color="auto"/>
        <w:right w:val="none" w:sz="0" w:space="0" w:color="auto"/>
      </w:divBdr>
    </w:div>
    <w:div w:id="733891553">
      <w:bodyDiv w:val="1"/>
      <w:marLeft w:val="0"/>
      <w:marRight w:val="0"/>
      <w:marTop w:val="0"/>
      <w:marBottom w:val="0"/>
      <w:divBdr>
        <w:top w:val="none" w:sz="0" w:space="0" w:color="auto"/>
        <w:left w:val="none" w:sz="0" w:space="0" w:color="auto"/>
        <w:bottom w:val="none" w:sz="0" w:space="0" w:color="auto"/>
        <w:right w:val="none" w:sz="0" w:space="0" w:color="auto"/>
      </w:divBdr>
      <w:divsChild>
        <w:div w:id="428820569">
          <w:marLeft w:val="0"/>
          <w:marRight w:val="0"/>
          <w:marTop w:val="0"/>
          <w:marBottom w:val="0"/>
          <w:divBdr>
            <w:top w:val="none" w:sz="0" w:space="0" w:color="auto"/>
            <w:left w:val="none" w:sz="0" w:space="0" w:color="auto"/>
            <w:bottom w:val="none" w:sz="0" w:space="0" w:color="auto"/>
            <w:right w:val="none" w:sz="0" w:space="0" w:color="auto"/>
          </w:divBdr>
        </w:div>
      </w:divsChild>
    </w:div>
    <w:div w:id="768279870">
      <w:bodyDiv w:val="1"/>
      <w:marLeft w:val="0"/>
      <w:marRight w:val="0"/>
      <w:marTop w:val="0"/>
      <w:marBottom w:val="0"/>
      <w:divBdr>
        <w:top w:val="none" w:sz="0" w:space="0" w:color="auto"/>
        <w:left w:val="none" w:sz="0" w:space="0" w:color="auto"/>
        <w:bottom w:val="none" w:sz="0" w:space="0" w:color="auto"/>
        <w:right w:val="none" w:sz="0" w:space="0" w:color="auto"/>
      </w:divBdr>
      <w:divsChild>
        <w:div w:id="50351724">
          <w:marLeft w:val="0"/>
          <w:marRight w:val="0"/>
          <w:marTop w:val="0"/>
          <w:marBottom w:val="0"/>
          <w:divBdr>
            <w:top w:val="none" w:sz="0" w:space="0" w:color="auto"/>
            <w:left w:val="none" w:sz="0" w:space="0" w:color="auto"/>
            <w:bottom w:val="none" w:sz="0" w:space="0" w:color="auto"/>
            <w:right w:val="none" w:sz="0" w:space="0" w:color="auto"/>
          </w:divBdr>
          <w:divsChild>
            <w:div w:id="1526483259">
              <w:marLeft w:val="0"/>
              <w:marRight w:val="0"/>
              <w:marTop w:val="0"/>
              <w:marBottom w:val="0"/>
              <w:divBdr>
                <w:top w:val="none" w:sz="0" w:space="0" w:color="auto"/>
                <w:left w:val="none" w:sz="0" w:space="0" w:color="auto"/>
                <w:bottom w:val="none" w:sz="0" w:space="0" w:color="auto"/>
                <w:right w:val="none" w:sz="0" w:space="0" w:color="auto"/>
              </w:divBdr>
            </w:div>
            <w:div w:id="171075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024050">
      <w:bodyDiv w:val="1"/>
      <w:marLeft w:val="0"/>
      <w:marRight w:val="0"/>
      <w:marTop w:val="0"/>
      <w:marBottom w:val="0"/>
      <w:divBdr>
        <w:top w:val="none" w:sz="0" w:space="0" w:color="auto"/>
        <w:left w:val="none" w:sz="0" w:space="0" w:color="auto"/>
        <w:bottom w:val="none" w:sz="0" w:space="0" w:color="auto"/>
        <w:right w:val="none" w:sz="0" w:space="0" w:color="auto"/>
      </w:divBdr>
      <w:divsChild>
        <w:div w:id="500238143">
          <w:marLeft w:val="0"/>
          <w:marRight w:val="0"/>
          <w:marTop w:val="0"/>
          <w:marBottom w:val="0"/>
          <w:divBdr>
            <w:top w:val="none" w:sz="0" w:space="0" w:color="auto"/>
            <w:left w:val="none" w:sz="0" w:space="0" w:color="auto"/>
            <w:bottom w:val="none" w:sz="0" w:space="0" w:color="auto"/>
            <w:right w:val="none" w:sz="0" w:space="0" w:color="auto"/>
          </w:divBdr>
          <w:divsChild>
            <w:div w:id="1952861854">
              <w:marLeft w:val="0"/>
              <w:marRight w:val="0"/>
              <w:marTop w:val="0"/>
              <w:marBottom w:val="0"/>
              <w:divBdr>
                <w:top w:val="none" w:sz="0" w:space="0" w:color="auto"/>
                <w:left w:val="none" w:sz="0" w:space="0" w:color="auto"/>
                <w:bottom w:val="none" w:sz="0" w:space="0" w:color="auto"/>
                <w:right w:val="none" w:sz="0" w:space="0" w:color="auto"/>
              </w:divBdr>
            </w:div>
          </w:divsChild>
        </w:div>
        <w:div w:id="1661930219">
          <w:marLeft w:val="0"/>
          <w:marRight w:val="0"/>
          <w:marTop w:val="0"/>
          <w:marBottom w:val="0"/>
          <w:divBdr>
            <w:top w:val="none" w:sz="0" w:space="0" w:color="auto"/>
            <w:left w:val="none" w:sz="0" w:space="0" w:color="auto"/>
            <w:bottom w:val="none" w:sz="0" w:space="0" w:color="auto"/>
            <w:right w:val="none" w:sz="0" w:space="0" w:color="auto"/>
          </w:divBdr>
          <w:divsChild>
            <w:div w:id="883754663">
              <w:marLeft w:val="0"/>
              <w:marRight w:val="0"/>
              <w:marTop w:val="0"/>
              <w:marBottom w:val="0"/>
              <w:divBdr>
                <w:top w:val="none" w:sz="0" w:space="0" w:color="auto"/>
                <w:left w:val="none" w:sz="0" w:space="0" w:color="auto"/>
                <w:bottom w:val="none" w:sz="0" w:space="0" w:color="auto"/>
                <w:right w:val="none" w:sz="0" w:space="0" w:color="auto"/>
              </w:divBdr>
              <w:divsChild>
                <w:div w:id="189952670">
                  <w:marLeft w:val="0"/>
                  <w:marRight w:val="0"/>
                  <w:marTop w:val="0"/>
                  <w:marBottom w:val="0"/>
                  <w:divBdr>
                    <w:top w:val="none" w:sz="0" w:space="0" w:color="auto"/>
                    <w:left w:val="none" w:sz="0" w:space="0" w:color="auto"/>
                    <w:bottom w:val="none" w:sz="0" w:space="0" w:color="auto"/>
                    <w:right w:val="none" w:sz="0" w:space="0" w:color="auto"/>
                  </w:divBdr>
                </w:div>
              </w:divsChild>
            </w:div>
            <w:div w:id="1745646779">
              <w:marLeft w:val="0"/>
              <w:marRight w:val="0"/>
              <w:marTop w:val="0"/>
              <w:marBottom w:val="0"/>
              <w:divBdr>
                <w:top w:val="none" w:sz="0" w:space="0" w:color="auto"/>
                <w:left w:val="none" w:sz="0" w:space="0" w:color="auto"/>
                <w:bottom w:val="none" w:sz="0" w:space="0" w:color="auto"/>
                <w:right w:val="none" w:sz="0" w:space="0" w:color="auto"/>
              </w:divBdr>
              <w:divsChild>
                <w:div w:id="9141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191418">
          <w:marLeft w:val="0"/>
          <w:marRight w:val="0"/>
          <w:marTop w:val="0"/>
          <w:marBottom w:val="0"/>
          <w:divBdr>
            <w:top w:val="none" w:sz="0" w:space="0" w:color="auto"/>
            <w:left w:val="none" w:sz="0" w:space="0" w:color="auto"/>
            <w:bottom w:val="none" w:sz="0" w:space="0" w:color="auto"/>
            <w:right w:val="none" w:sz="0" w:space="0" w:color="auto"/>
          </w:divBdr>
          <w:divsChild>
            <w:div w:id="101623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384141">
      <w:bodyDiv w:val="1"/>
      <w:marLeft w:val="0"/>
      <w:marRight w:val="0"/>
      <w:marTop w:val="0"/>
      <w:marBottom w:val="0"/>
      <w:divBdr>
        <w:top w:val="none" w:sz="0" w:space="0" w:color="auto"/>
        <w:left w:val="none" w:sz="0" w:space="0" w:color="auto"/>
        <w:bottom w:val="none" w:sz="0" w:space="0" w:color="auto"/>
        <w:right w:val="none" w:sz="0" w:space="0" w:color="auto"/>
      </w:divBdr>
    </w:div>
    <w:div w:id="954094010">
      <w:bodyDiv w:val="1"/>
      <w:marLeft w:val="0"/>
      <w:marRight w:val="0"/>
      <w:marTop w:val="0"/>
      <w:marBottom w:val="0"/>
      <w:divBdr>
        <w:top w:val="none" w:sz="0" w:space="0" w:color="auto"/>
        <w:left w:val="none" w:sz="0" w:space="0" w:color="auto"/>
        <w:bottom w:val="none" w:sz="0" w:space="0" w:color="auto"/>
        <w:right w:val="none" w:sz="0" w:space="0" w:color="auto"/>
      </w:divBdr>
      <w:divsChild>
        <w:div w:id="169756368">
          <w:marLeft w:val="0"/>
          <w:marRight w:val="0"/>
          <w:marTop w:val="0"/>
          <w:marBottom w:val="0"/>
          <w:divBdr>
            <w:top w:val="none" w:sz="0" w:space="0" w:color="auto"/>
            <w:left w:val="none" w:sz="0" w:space="0" w:color="auto"/>
            <w:bottom w:val="none" w:sz="0" w:space="0" w:color="auto"/>
            <w:right w:val="none" w:sz="0" w:space="0" w:color="auto"/>
          </w:divBdr>
          <w:divsChild>
            <w:div w:id="182867207">
              <w:marLeft w:val="0"/>
              <w:marRight w:val="0"/>
              <w:marTop w:val="0"/>
              <w:marBottom w:val="0"/>
              <w:divBdr>
                <w:top w:val="none" w:sz="0" w:space="0" w:color="auto"/>
                <w:left w:val="none" w:sz="0" w:space="0" w:color="auto"/>
                <w:bottom w:val="none" w:sz="0" w:space="0" w:color="auto"/>
                <w:right w:val="none" w:sz="0" w:space="0" w:color="auto"/>
              </w:divBdr>
            </w:div>
          </w:divsChild>
        </w:div>
        <w:div w:id="508524714">
          <w:marLeft w:val="0"/>
          <w:marRight w:val="0"/>
          <w:marTop w:val="0"/>
          <w:marBottom w:val="0"/>
          <w:divBdr>
            <w:top w:val="none" w:sz="0" w:space="0" w:color="auto"/>
            <w:left w:val="none" w:sz="0" w:space="0" w:color="auto"/>
            <w:bottom w:val="none" w:sz="0" w:space="0" w:color="auto"/>
            <w:right w:val="none" w:sz="0" w:space="0" w:color="auto"/>
          </w:divBdr>
          <w:divsChild>
            <w:div w:id="138766957">
              <w:marLeft w:val="0"/>
              <w:marRight w:val="0"/>
              <w:marTop w:val="0"/>
              <w:marBottom w:val="0"/>
              <w:divBdr>
                <w:top w:val="none" w:sz="0" w:space="0" w:color="auto"/>
                <w:left w:val="none" w:sz="0" w:space="0" w:color="auto"/>
                <w:bottom w:val="none" w:sz="0" w:space="0" w:color="auto"/>
                <w:right w:val="none" w:sz="0" w:space="0" w:color="auto"/>
              </w:divBdr>
              <w:divsChild>
                <w:div w:id="1859616317">
                  <w:marLeft w:val="0"/>
                  <w:marRight w:val="0"/>
                  <w:marTop w:val="0"/>
                  <w:marBottom w:val="0"/>
                  <w:divBdr>
                    <w:top w:val="none" w:sz="0" w:space="0" w:color="auto"/>
                    <w:left w:val="none" w:sz="0" w:space="0" w:color="auto"/>
                    <w:bottom w:val="none" w:sz="0" w:space="0" w:color="auto"/>
                    <w:right w:val="none" w:sz="0" w:space="0" w:color="auto"/>
                  </w:divBdr>
                </w:div>
              </w:divsChild>
            </w:div>
            <w:div w:id="880480264">
              <w:marLeft w:val="0"/>
              <w:marRight w:val="0"/>
              <w:marTop w:val="0"/>
              <w:marBottom w:val="0"/>
              <w:divBdr>
                <w:top w:val="none" w:sz="0" w:space="0" w:color="auto"/>
                <w:left w:val="none" w:sz="0" w:space="0" w:color="auto"/>
                <w:bottom w:val="none" w:sz="0" w:space="0" w:color="auto"/>
                <w:right w:val="none" w:sz="0" w:space="0" w:color="auto"/>
              </w:divBdr>
              <w:divsChild>
                <w:div w:id="4957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653488">
          <w:marLeft w:val="0"/>
          <w:marRight w:val="0"/>
          <w:marTop w:val="0"/>
          <w:marBottom w:val="0"/>
          <w:divBdr>
            <w:top w:val="none" w:sz="0" w:space="0" w:color="auto"/>
            <w:left w:val="none" w:sz="0" w:space="0" w:color="auto"/>
            <w:bottom w:val="none" w:sz="0" w:space="0" w:color="auto"/>
            <w:right w:val="none" w:sz="0" w:space="0" w:color="auto"/>
          </w:divBdr>
          <w:divsChild>
            <w:div w:id="142784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210973">
      <w:bodyDiv w:val="1"/>
      <w:marLeft w:val="0"/>
      <w:marRight w:val="0"/>
      <w:marTop w:val="0"/>
      <w:marBottom w:val="0"/>
      <w:divBdr>
        <w:top w:val="none" w:sz="0" w:space="0" w:color="auto"/>
        <w:left w:val="none" w:sz="0" w:space="0" w:color="auto"/>
        <w:bottom w:val="none" w:sz="0" w:space="0" w:color="auto"/>
        <w:right w:val="none" w:sz="0" w:space="0" w:color="auto"/>
      </w:divBdr>
      <w:divsChild>
        <w:div w:id="838932623">
          <w:marLeft w:val="0"/>
          <w:marRight w:val="0"/>
          <w:marTop w:val="0"/>
          <w:marBottom w:val="0"/>
          <w:divBdr>
            <w:top w:val="none" w:sz="0" w:space="0" w:color="auto"/>
            <w:left w:val="none" w:sz="0" w:space="0" w:color="auto"/>
            <w:bottom w:val="none" w:sz="0" w:space="0" w:color="auto"/>
            <w:right w:val="none" w:sz="0" w:space="0" w:color="auto"/>
          </w:divBdr>
          <w:divsChild>
            <w:div w:id="231895446">
              <w:marLeft w:val="0"/>
              <w:marRight w:val="0"/>
              <w:marTop w:val="0"/>
              <w:marBottom w:val="0"/>
              <w:divBdr>
                <w:top w:val="none" w:sz="0" w:space="0" w:color="auto"/>
                <w:left w:val="none" w:sz="0" w:space="0" w:color="auto"/>
                <w:bottom w:val="none" w:sz="0" w:space="0" w:color="auto"/>
                <w:right w:val="none" w:sz="0" w:space="0" w:color="auto"/>
              </w:divBdr>
              <w:divsChild>
                <w:div w:id="772938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256601">
      <w:bodyDiv w:val="1"/>
      <w:marLeft w:val="0"/>
      <w:marRight w:val="0"/>
      <w:marTop w:val="0"/>
      <w:marBottom w:val="0"/>
      <w:divBdr>
        <w:top w:val="none" w:sz="0" w:space="0" w:color="auto"/>
        <w:left w:val="none" w:sz="0" w:space="0" w:color="auto"/>
        <w:bottom w:val="none" w:sz="0" w:space="0" w:color="auto"/>
        <w:right w:val="none" w:sz="0" w:space="0" w:color="auto"/>
      </w:divBdr>
    </w:div>
    <w:div w:id="1001928293">
      <w:bodyDiv w:val="1"/>
      <w:marLeft w:val="0"/>
      <w:marRight w:val="0"/>
      <w:marTop w:val="0"/>
      <w:marBottom w:val="0"/>
      <w:divBdr>
        <w:top w:val="none" w:sz="0" w:space="0" w:color="auto"/>
        <w:left w:val="none" w:sz="0" w:space="0" w:color="auto"/>
        <w:bottom w:val="none" w:sz="0" w:space="0" w:color="auto"/>
        <w:right w:val="none" w:sz="0" w:space="0" w:color="auto"/>
      </w:divBdr>
    </w:div>
    <w:div w:id="1158379759">
      <w:bodyDiv w:val="1"/>
      <w:marLeft w:val="0"/>
      <w:marRight w:val="0"/>
      <w:marTop w:val="0"/>
      <w:marBottom w:val="0"/>
      <w:divBdr>
        <w:top w:val="none" w:sz="0" w:space="0" w:color="auto"/>
        <w:left w:val="none" w:sz="0" w:space="0" w:color="auto"/>
        <w:bottom w:val="none" w:sz="0" w:space="0" w:color="auto"/>
        <w:right w:val="none" w:sz="0" w:space="0" w:color="auto"/>
      </w:divBdr>
      <w:divsChild>
        <w:div w:id="748161006">
          <w:marLeft w:val="0"/>
          <w:marRight w:val="0"/>
          <w:marTop w:val="0"/>
          <w:marBottom w:val="0"/>
          <w:divBdr>
            <w:top w:val="none" w:sz="0" w:space="0" w:color="auto"/>
            <w:left w:val="none" w:sz="0" w:space="0" w:color="auto"/>
            <w:bottom w:val="none" w:sz="0" w:space="0" w:color="auto"/>
            <w:right w:val="none" w:sz="0" w:space="0" w:color="auto"/>
          </w:divBdr>
        </w:div>
      </w:divsChild>
    </w:div>
    <w:div w:id="1200775263">
      <w:bodyDiv w:val="1"/>
      <w:marLeft w:val="0"/>
      <w:marRight w:val="0"/>
      <w:marTop w:val="0"/>
      <w:marBottom w:val="0"/>
      <w:divBdr>
        <w:top w:val="none" w:sz="0" w:space="0" w:color="auto"/>
        <w:left w:val="none" w:sz="0" w:space="0" w:color="auto"/>
        <w:bottom w:val="none" w:sz="0" w:space="0" w:color="auto"/>
        <w:right w:val="none" w:sz="0" w:space="0" w:color="auto"/>
      </w:divBdr>
    </w:div>
    <w:div w:id="1209028469">
      <w:bodyDiv w:val="1"/>
      <w:marLeft w:val="0"/>
      <w:marRight w:val="0"/>
      <w:marTop w:val="0"/>
      <w:marBottom w:val="0"/>
      <w:divBdr>
        <w:top w:val="none" w:sz="0" w:space="0" w:color="auto"/>
        <w:left w:val="none" w:sz="0" w:space="0" w:color="auto"/>
        <w:bottom w:val="none" w:sz="0" w:space="0" w:color="auto"/>
        <w:right w:val="none" w:sz="0" w:space="0" w:color="auto"/>
      </w:divBdr>
    </w:div>
    <w:div w:id="1262102803">
      <w:bodyDiv w:val="1"/>
      <w:marLeft w:val="0"/>
      <w:marRight w:val="0"/>
      <w:marTop w:val="0"/>
      <w:marBottom w:val="0"/>
      <w:divBdr>
        <w:top w:val="none" w:sz="0" w:space="0" w:color="auto"/>
        <w:left w:val="none" w:sz="0" w:space="0" w:color="auto"/>
        <w:bottom w:val="none" w:sz="0" w:space="0" w:color="auto"/>
        <w:right w:val="none" w:sz="0" w:space="0" w:color="auto"/>
      </w:divBdr>
    </w:div>
    <w:div w:id="1308432639">
      <w:bodyDiv w:val="1"/>
      <w:marLeft w:val="0"/>
      <w:marRight w:val="0"/>
      <w:marTop w:val="0"/>
      <w:marBottom w:val="0"/>
      <w:divBdr>
        <w:top w:val="none" w:sz="0" w:space="0" w:color="auto"/>
        <w:left w:val="none" w:sz="0" w:space="0" w:color="auto"/>
        <w:bottom w:val="none" w:sz="0" w:space="0" w:color="auto"/>
        <w:right w:val="none" w:sz="0" w:space="0" w:color="auto"/>
      </w:divBdr>
    </w:div>
    <w:div w:id="1337491365">
      <w:bodyDiv w:val="1"/>
      <w:marLeft w:val="0"/>
      <w:marRight w:val="0"/>
      <w:marTop w:val="0"/>
      <w:marBottom w:val="0"/>
      <w:divBdr>
        <w:top w:val="none" w:sz="0" w:space="0" w:color="auto"/>
        <w:left w:val="none" w:sz="0" w:space="0" w:color="auto"/>
        <w:bottom w:val="none" w:sz="0" w:space="0" w:color="auto"/>
        <w:right w:val="none" w:sz="0" w:space="0" w:color="auto"/>
      </w:divBdr>
      <w:divsChild>
        <w:div w:id="497231593">
          <w:marLeft w:val="0"/>
          <w:marRight w:val="0"/>
          <w:marTop w:val="0"/>
          <w:marBottom w:val="0"/>
          <w:divBdr>
            <w:top w:val="none" w:sz="0" w:space="0" w:color="auto"/>
            <w:left w:val="none" w:sz="0" w:space="0" w:color="auto"/>
            <w:bottom w:val="none" w:sz="0" w:space="0" w:color="auto"/>
            <w:right w:val="none" w:sz="0" w:space="0" w:color="auto"/>
          </w:divBdr>
          <w:divsChild>
            <w:div w:id="18314572">
              <w:marLeft w:val="0"/>
              <w:marRight w:val="0"/>
              <w:marTop w:val="0"/>
              <w:marBottom w:val="0"/>
              <w:divBdr>
                <w:top w:val="none" w:sz="0" w:space="0" w:color="auto"/>
                <w:left w:val="none" w:sz="0" w:space="0" w:color="auto"/>
                <w:bottom w:val="none" w:sz="0" w:space="0" w:color="auto"/>
                <w:right w:val="none" w:sz="0" w:space="0" w:color="auto"/>
              </w:divBdr>
            </w:div>
          </w:divsChild>
        </w:div>
        <w:div w:id="887957826">
          <w:marLeft w:val="0"/>
          <w:marRight w:val="0"/>
          <w:marTop w:val="0"/>
          <w:marBottom w:val="0"/>
          <w:divBdr>
            <w:top w:val="none" w:sz="0" w:space="0" w:color="auto"/>
            <w:left w:val="none" w:sz="0" w:space="0" w:color="auto"/>
            <w:bottom w:val="none" w:sz="0" w:space="0" w:color="auto"/>
            <w:right w:val="none" w:sz="0" w:space="0" w:color="auto"/>
          </w:divBdr>
          <w:divsChild>
            <w:div w:id="63724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773979">
      <w:bodyDiv w:val="1"/>
      <w:marLeft w:val="0"/>
      <w:marRight w:val="0"/>
      <w:marTop w:val="0"/>
      <w:marBottom w:val="0"/>
      <w:divBdr>
        <w:top w:val="none" w:sz="0" w:space="0" w:color="auto"/>
        <w:left w:val="none" w:sz="0" w:space="0" w:color="auto"/>
        <w:bottom w:val="none" w:sz="0" w:space="0" w:color="auto"/>
        <w:right w:val="none" w:sz="0" w:space="0" w:color="auto"/>
      </w:divBdr>
    </w:div>
    <w:div w:id="1354376255">
      <w:bodyDiv w:val="1"/>
      <w:marLeft w:val="0"/>
      <w:marRight w:val="0"/>
      <w:marTop w:val="0"/>
      <w:marBottom w:val="0"/>
      <w:divBdr>
        <w:top w:val="none" w:sz="0" w:space="0" w:color="auto"/>
        <w:left w:val="none" w:sz="0" w:space="0" w:color="auto"/>
        <w:bottom w:val="none" w:sz="0" w:space="0" w:color="auto"/>
        <w:right w:val="none" w:sz="0" w:space="0" w:color="auto"/>
      </w:divBdr>
    </w:div>
    <w:div w:id="1356005593">
      <w:bodyDiv w:val="1"/>
      <w:marLeft w:val="0"/>
      <w:marRight w:val="0"/>
      <w:marTop w:val="0"/>
      <w:marBottom w:val="0"/>
      <w:divBdr>
        <w:top w:val="none" w:sz="0" w:space="0" w:color="auto"/>
        <w:left w:val="none" w:sz="0" w:space="0" w:color="auto"/>
        <w:bottom w:val="none" w:sz="0" w:space="0" w:color="auto"/>
        <w:right w:val="none" w:sz="0" w:space="0" w:color="auto"/>
      </w:divBdr>
    </w:div>
    <w:div w:id="1357927727">
      <w:bodyDiv w:val="1"/>
      <w:marLeft w:val="0"/>
      <w:marRight w:val="0"/>
      <w:marTop w:val="0"/>
      <w:marBottom w:val="0"/>
      <w:divBdr>
        <w:top w:val="none" w:sz="0" w:space="0" w:color="auto"/>
        <w:left w:val="none" w:sz="0" w:space="0" w:color="auto"/>
        <w:bottom w:val="none" w:sz="0" w:space="0" w:color="auto"/>
        <w:right w:val="none" w:sz="0" w:space="0" w:color="auto"/>
      </w:divBdr>
      <w:divsChild>
        <w:div w:id="696737337">
          <w:marLeft w:val="0"/>
          <w:marRight w:val="0"/>
          <w:marTop w:val="0"/>
          <w:marBottom w:val="0"/>
          <w:divBdr>
            <w:top w:val="none" w:sz="0" w:space="0" w:color="auto"/>
            <w:left w:val="none" w:sz="0" w:space="0" w:color="auto"/>
            <w:bottom w:val="none" w:sz="0" w:space="0" w:color="auto"/>
            <w:right w:val="none" w:sz="0" w:space="0" w:color="auto"/>
          </w:divBdr>
          <w:divsChild>
            <w:div w:id="942496085">
              <w:marLeft w:val="0"/>
              <w:marRight w:val="0"/>
              <w:marTop w:val="0"/>
              <w:marBottom w:val="0"/>
              <w:divBdr>
                <w:top w:val="none" w:sz="0" w:space="0" w:color="auto"/>
                <w:left w:val="none" w:sz="0" w:space="0" w:color="auto"/>
                <w:bottom w:val="none" w:sz="0" w:space="0" w:color="auto"/>
                <w:right w:val="none" w:sz="0" w:space="0" w:color="auto"/>
              </w:divBdr>
            </w:div>
          </w:divsChild>
        </w:div>
        <w:div w:id="1230069272">
          <w:marLeft w:val="0"/>
          <w:marRight w:val="0"/>
          <w:marTop w:val="0"/>
          <w:marBottom w:val="0"/>
          <w:divBdr>
            <w:top w:val="none" w:sz="0" w:space="0" w:color="auto"/>
            <w:left w:val="none" w:sz="0" w:space="0" w:color="auto"/>
            <w:bottom w:val="none" w:sz="0" w:space="0" w:color="auto"/>
            <w:right w:val="none" w:sz="0" w:space="0" w:color="auto"/>
          </w:divBdr>
          <w:divsChild>
            <w:div w:id="1728649940">
              <w:marLeft w:val="0"/>
              <w:marRight w:val="0"/>
              <w:marTop w:val="0"/>
              <w:marBottom w:val="0"/>
              <w:divBdr>
                <w:top w:val="none" w:sz="0" w:space="0" w:color="auto"/>
                <w:left w:val="none" w:sz="0" w:space="0" w:color="auto"/>
                <w:bottom w:val="none" w:sz="0" w:space="0" w:color="auto"/>
                <w:right w:val="none" w:sz="0" w:space="0" w:color="auto"/>
              </w:divBdr>
              <w:divsChild>
                <w:div w:id="530533863">
                  <w:marLeft w:val="0"/>
                  <w:marRight w:val="0"/>
                  <w:marTop w:val="0"/>
                  <w:marBottom w:val="0"/>
                  <w:divBdr>
                    <w:top w:val="none" w:sz="0" w:space="0" w:color="auto"/>
                    <w:left w:val="none" w:sz="0" w:space="0" w:color="auto"/>
                    <w:bottom w:val="none" w:sz="0" w:space="0" w:color="auto"/>
                    <w:right w:val="none" w:sz="0" w:space="0" w:color="auto"/>
                  </w:divBdr>
                </w:div>
                <w:div w:id="979113778">
                  <w:marLeft w:val="0"/>
                  <w:marRight w:val="0"/>
                  <w:marTop w:val="0"/>
                  <w:marBottom w:val="0"/>
                  <w:divBdr>
                    <w:top w:val="none" w:sz="0" w:space="0" w:color="auto"/>
                    <w:left w:val="none" w:sz="0" w:space="0" w:color="auto"/>
                    <w:bottom w:val="none" w:sz="0" w:space="0" w:color="auto"/>
                    <w:right w:val="none" w:sz="0" w:space="0" w:color="auto"/>
                  </w:divBdr>
                </w:div>
                <w:div w:id="1324433073">
                  <w:marLeft w:val="0"/>
                  <w:marRight w:val="0"/>
                  <w:marTop w:val="0"/>
                  <w:marBottom w:val="0"/>
                  <w:divBdr>
                    <w:top w:val="none" w:sz="0" w:space="0" w:color="auto"/>
                    <w:left w:val="none" w:sz="0" w:space="0" w:color="auto"/>
                    <w:bottom w:val="none" w:sz="0" w:space="0" w:color="auto"/>
                    <w:right w:val="none" w:sz="0" w:space="0" w:color="auto"/>
                  </w:divBdr>
                </w:div>
                <w:div w:id="1677927052">
                  <w:marLeft w:val="0"/>
                  <w:marRight w:val="0"/>
                  <w:marTop w:val="0"/>
                  <w:marBottom w:val="0"/>
                  <w:divBdr>
                    <w:top w:val="none" w:sz="0" w:space="0" w:color="auto"/>
                    <w:left w:val="none" w:sz="0" w:space="0" w:color="auto"/>
                    <w:bottom w:val="none" w:sz="0" w:space="0" w:color="auto"/>
                    <w:right w:val="none" w:sz="0" w:space="0" w:color="auto"/>
                  </w:divBdr>
                </w:div>
                <w:div w:id="178365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208019">
      <w:bodyDiv w:val="1"/>
      <w:marLeft w:val="0"/>
      <w:marRight w:val="0"/>
      <w:marTop w:val="0"/>
      <w:marBottom w:val="0"/>
      <w:divBdr>
        <w:top w:val="none" w:sz="0" w:space="0" w:color="auto"/>
        <w:left w:val="none" w:sz="0" w:space="0" w:color="auto"/>
        <w:bottom w:val="none" w:sz="0" w:space="0" w:color="auto"/>
        <w:right w:val="none" w:sz="0" w:space="0" w:color="auto"/>
      </w:divBdr>
      <w:divsChild>
        <w:div w:id="464086082">
          <w:marLeft w:val="0"/>
          <w:marRight w:val="0"/>
          <w:marTop w:val="0"/>
          <w:marBottom w:val="0"/>
          <w:divBdr>
            <w:top w:val="none" w:sz="0" w:space="0" w:color="auto"/>
            <w:left w:val="none" w:sz="0" w:space="0" w:color="auto"/>
            <w:bottom w:val="none" w:sz="0" w:space="0" w:color="auto"/>
            <w:right w:val="none" w:sz="0" w:space="0" w:color="auto"/>
          </w:divBdr>
          <w:divsChild>
            <w:div w:id="834802183">
              <w:marLeft w:val="0"/>
              <w:marRight w:val="0"/>
              <w:marTop w:val="0"/>
              <w:marBottom w:val="0"/>
              <w:divBdr>
                <w:top w:val="none" w:sz="0" w:space="0" w:color="auto"/>
                <w:left w:val="none" w:sz="0" w:space="0" w:color="auto"/>
                <w:bottom w:val="none" w:sz="0" w:space="0" w:color="auto"/>
                <w:right w:val="none" w:sz="0" w:space="0" w:color="auto"/>
              </w:divBdr>
            </w:div>
          </w:divsChild>
        </w:div>
        <w:div w:id="1208105197">
          <w:marLeft w:val="0"/>
          <w:marRight w:val="0"/>
          <w:marTop w:val="0"/>
          <w:marBottom w:val="0"/>
          <w:divBdr>
            <w:top w:val="none" w:sz="0" w:space="0" w:color="auto"/>
            <w:left w:val="none" w:sz="0" w:space="0" w:color="auto"/>
            <w:bottom w:val="none" w:sz="0" w:space="0" w:color="auto"/>
            <w:right w:val="none" w:sz="0" w:space="0" w:color="auto"/>
          </w:divBdr>
          <w:divsChild>
            <w:div w:id="30651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359887">
      <w:bodyDiv w:val="1"/>
      <w:marLeft w:val="0"/>
      <w:marRight w:val="0"/>
      <w:marTop w:val="0"/>
      <w:marBottom w:val="0"/>
      <w:divBdr>
        <w:top w:val="none" w:sz="0" w:space="0" w:color="auto"/>
        <w:left w:val="none" w:sz="0" w:space="0" w:color="auto"/>
        <w:bottom w:val="none" w:sz="0" w:space="0" w:color="auto"/>
        <w:right w:val="none" w:sz="0" w:space="0" w:color="auto"/>
      </w:divBdr>
      <w:divsChild>
        <w:div w:id="1112549604">
          <w:marLeft w:val="0"/>
          <w:marRight w:val="0"/>
          <w:marTop w:val="0"/>
          <w:marBottom w:val="0"/>
          <w:divBdr>
            <w:top w:val="none" w:sz="0" w:space="0" w:color="auto"/>
            <w:left w:val="none" w:sz="0" w:space="0" w:color="auto"/>
            <w:bottom w:val="none" w:sz="0" w:space="0" w:color="auto"/>
            <w:right w:val="none" w:sz="0" w:space="0" w:color="auto"/>
          </w:divBdr>
          <w:divsChild>
            <w:div w:id="895312384">
              <w:marLeft w:val="0"/>
              <w:marRight w:val="0"/>
              <w:marTop w:val="0"/>
              <w:marBottom w:val="0"/>
              <w:divBdr>
                <w:top w:val="none" w:sz="0" w:space="0" w:color="auto"/>
                <w:left w:val="none" w:sz="0" w:space="0" w:color="auto"/>
                <w:bottom w:val="none" w:sz="0" w:space="0" w:color="auto"/>
                <w:right w:val="none" w:sz="0" w:space="0" w:color="auto"/>
              </w:divBdr>
            </w:div>
          </w:divsChild>
        </w:div>
        <w:div w:id="1750807848">
          <w:marLeft w:val="0"/>
          <w:marRight w:val="0"/>
          <w:marTop w:val="0"/>
          <w:marBottom w:val="0"/>
          <w:divBdr>
            <w:top w:val="none" w:sz="0" w:space="0" w:color="auto"/>
            <w:left w:val="none" w:sz="0" w:space="0" w:color="auto"/>
            <w:bottom w:val="none" w:sz="0" w:space="0" w:color="auto"/>
            <w:right w:val="none" w:sz="0" w:space="0" w:color="auto"/>
          </w:divBdr>
          <w:divsChild>
            <w:div w:id="1126893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217982">
      <w:bodyDiv w:val="1"/>
      <w:marLeft w:val="0"/>
      <w:marRight w:val="0"/>
      <w:marTop w:val="0"/>
      <w:marBottom w:val="0"/>
      <w:divBdr>
        <w:top w:val="none" w:sz="0" w:space="0" w:color="auto"/>
        <w:left w:val="none" w:sz="0" w:space="0" w:color="auto"/>
        <w:bottom w:val="none" w:sz="0" w:space="0" w:color="auto"/>
        <w:right w:val="none" w:sz="0" w:space="0" w:color="auto"/>
      </w:divBdr>
    </w:div>
    <w:div w:id="1406995613">
      <w:bodyDiv w:val="1"/>
      <w:marLeft w:val="0"/>
      <w:marRight w:val="0"/>
      <w:marTop w:val="0"/>
      <w:marBottom w:val="0"/>
      <w:divBdr>
        <w:top w:val="none" w:sz="0" w:space="0" w:color="auto"/>
        <w:left w:val="none" w:sz="0" w:space="0" w:color="auto"/>
        <w:bottom w:val="none" w:sz="0" w:space="0" w:color="auto"/>
        <w:right w:val="none" w:sz="0" w:space="0" w:color="auto"/>
      </w:divBdr>
    </w:div>
    <w:div w:id="1414669046">
      <w:bodyDiv w:val="1"/>
      <w:marLeft w:val="0"/>
      <w:marRight w:val="0"/>
      <w:marTop w:val="0"/>
      <w:marBottom w:val="0"/>
      <w:divBdr>
        <w:top w:val="none" w:sz="0" w:space="0" w:color="auto"/>
        <w:left w:val="none" w:sz="0" w:space="0" w:color="auto"/>
        <w:bottom w:val="none" w:sz="0" w:space="0" w:color="auto"/>
        <w:right w:val="none" w:sz="0" w:space="0" w:color="auto"/>
      </w:divBdr>
      <w:divsChild>
        <w:div w:id="917715833">
          <w:marLeft w:val="0"/>
          <w:marRight w:val="0"/>
          <w:marTop w:val="0"/>
          <w:marBottom w:val="0"/>
          <w:divBdr>
            <w:top w:val="none" w:sz="0" w:space="0" w:color="auto"/>
            <w:left w:val="none" w:sz="0" w:space="0" w:color="auto"/>
            <w:bottom w:val="none" w:sz="0" w:space="0" w:color="auto"/>
            <w:right w:val="none" w:sz="0" w:space="0" w:color="auto"/>
          </w:divBdr>
          <w:divsChild>
            <w:div w:id="1487816093">
              <w:marLeft w:val="0"/>
              <w:marRight w:val="0"/>
              <w:marTop w:val="0"/>
              <w:marBottom w:val="0"/>
              <w:divBdr>
                <w:top w:val="none" w:sz="0" w:space="0" w:color="auto"/>
                <w:left w:val="none" w:sz="0" w:space="0" w:color="auto"/>
                <w:bottom w:val="none" w:sz="0" w:space="0" w:color="auto"/>
                <w:right w:val="none" w:sz="0" w:space="0" w:color="auto"/>
              </w:divBdr>
              <w:divsChild>
                <w:div w:id="720591460">
                  <w:marLeft w:val="0"/>
                  <w:marRight w:val="0"/>
                  <w:marTop w:val="0"/>
                  <w:marBottom w:val="0"/>
                  <w:divBdr>
                    <w:top w:val="none" w:sz="0" w:space="0" w:color="auto"/>
                    <w:left w:val="none" w:sz="0" w:space="0" w:color="auto"/>
                    <w:bottom w:val="none" w:sz="0" w:space="0" w:color="auto"/>
                    <w:right w:val="none" w:sz="0" w:space="0" w:color="auto"/>
                  </w:divBdr>
                </w:div>
              </w:divsChild>
            </w:div>
            <w:div w:id="1794521947">
              <w:marLeft w:val="0"/>
              <w:marRight w:val="0"/>
              <w:marTop w:val="0"/>
              <w:marBottom w:val="0"/>
              <w:divBdr>
                <w:top w:val="none" w:sz="0" w:space="0" w:color="auto"/>
                <w:left w:val="none" w:sz="0" w:space="0" w:color="auto"/>
                <w:bottom w:val="none" w:sz="0" w:space="0" w:color="auto"/>
                <w:right w:val="none" w:sz="0" w:space="0" w:color="auto"/>
              </w:divBdr>
              <w:divsChild>
                <w:div w:id="76291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409902">
          <w:marLeft w:val="0"/>
          <w:marRight w:val="0"/>
          <w:marTop w:val="0"/>
          <w:marBottom w:val="0"/>
          <w:divBdr>
            <w:top w:val="none" w:sz="0" w:space="0" w:color="auto"/>
            <w:left w:val="none" w:sz="0" w:space="0" w:color="auto"/>
            <w:bottom w:val="none" w:sz="0" w:space="0" w:color="auto"/>
            <w:right w:val="none" w:sz="0" w:space="0" w:color="auto"/>
          </w:divBdr>
          <w:divsChild>
            <w:div w:id="1600066540">
              <w:marLeft w:val="0"/>
              <w:marRight w:val="0"/>
              <w:marTop w:val="0"/>
              <w:marBottom w:val="0"/>
              <w:divBdr>
                <w:top w:val="none" w:sz="0" w:space="0" w:color="auto"/>
                <w:left w:val="none" w:sz="0" w:space="0" w:color="auto"/>
                <w:bottom w:val="none" w:sz="0" w:space="0" w:color="auto"/>
                <w:right w:val="none" w:sz="0" w:space="0" w:color="auto"/>
              </w:divBdr>
            </w:div>
          </w:divsChild>
        </w:div>
        <w:div w:id="1467509599">
          <w:marLeft w:val="0"/>
          <w:marRight w:val="0"/>
          <w:marTop w:val="0"/>
          <w:marBottom w:val="0"/>
          <w:divBdr>
            <w:top w:val="none" w:sz="0" w:space="0" w:color="auto"/>
            <w:left w:val="none" w:sz="0" w:space="0" w:color="auto"/>
            <w:bottom w:val="none" w:sz="0" w:space="0" w:color="auto"/>
            <w:right w:val="none" w:sz="0" w:space="0" w:color="auto"/>
          </w:divBdr>
          <w:divsChild>
            <w:div w:id="132844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340096">
      <w:bodyDiv w:val="1"/>
      <w:marLeft w:val="0"/>
      <w:marRight w:val="0"/>
      <w:marTop w:val="0"/>
      <w:marBottom w:val="0"/>
      <w:divBdr>
        <w:top w:val="none" w:sz="0" w:space="0" w:color="auto"/>
        <w:left w:val="none" w:sz="0" w:space="0" w:color="auto"/>
        <w:bottom w:val="none" w:sz="0" w:space="0" w:color="auto"/>
        <w:right w:val="none" w:sz="0" w:space="0" w:color="auto"/>
      </w:divBdr>
      <w:divsChild>
        <w:div w:id="719937878">
          <w:marLeft w:val="0"/>
          <w:marRight w:val="0"/>
          <w:marTop w:val="0"/>
          <w:marBottom w:val="0"/>
          <w:divBdr>
            <w:top w:val="none" w:sz="0" w:space="0" w:color="auto"/>
            <w:left w:val="none" w:sz="0" w:space="0" w:color="auto"/>
            <w:bottom w:val="none" w:sz="0" w:space="0" w:color="auto"/>
            <w:right w:val="none" w:sz="0" w:space="0" w:color="auto"/>
          </w:divBdr>
          <w:divsChild>
            <w:div w:id="1544055269">
              <w:marLeft w:val="0"/>
              <w:marRight w:val="0"/>
              <w:marTop w:val="0"/>
              <w:marBottom w:val="0"/>
              <w:divBdr>
                <w:top w:val="none" w:sz="0" w:space="0" w:color="auto"/>
                <w:left w:val="none" w:sz="0" w:space="0" w:color="auto"/>
                <w:bottom w:val="none" w:sz="0" w:space="0" w:color="auto"/>
                <w:right w:val="none" w:sz="0" w:space="0" w:color="auto"/>
              </w:divBdr>
              <w:divsChild>
                <w:div w:id="1375345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57332">
          <w:marLeft w:val="0"/>
          <w:marRight w:val="0"/>
          <w:marTop w:val="0"/>
          <w:marBottom w:val="0"/>
          <w:divBdr>
            <w:top w:val="none" w:sz="0" w:space="0" w:color="auto"/>
            <w:left w:val="none" w:sz="0" w:space="0" w:color="auto"/>
            <w:bottom w:val="none" w:sz="0" w:space="0" w:color="auto"/>
            <w:right w:val="none" w:sz="0" w:space="0" w:color="auto"/>
          </w:divBdr>
          <w:divsChild>
            <w:div w:id="1807969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056607">
      <w:bodyDiv w:val="1"/>
      <w:marLeft w:val="0"/>
      <w:marRight w:val="0"/>
      <w:marTop w:val="0"/>
      <w:marBottom w:val="0"/>
      <w:divBdr>
        <w:top w:val="none" w:sz="0" w:space="0" w:color="auto"/>
        <w:left w:val="none" w:sz="0" w:space="0" w:color="auto"/>
        <w:bottom w:val="none" w:sz="0" w:space="0" w:color="auto"/>
        <w:right w:val="none" w:sz="0" w:space="0" w:color="auto"/>
      </w:divBdr>
    </w:div>
    <w:div w:id="1476949300">
      <w:bodyDiv w:val="1"/>
      <w:marLeft w:val="0"/>
      <w:marRight w:val="0"/>
      <w:marTop w:val="0"/>
      <w:marBottom w:val="0"/>
      <w:divBdr>
        <w:top w:val="none" w:sz="0" w:space="0" w:color="auto"/>
        <w:left w:val="none" w:sz="0" w:space="0" w:color="auto"/>
        <w:bottom w:val="none" w:sz="0" w:space="0" w:color="auto"/>
        <w:right w:val="none" w:sz="0" w:space="0" w:color="auto"/>
      </w:divBdr>
    </w:div>
    <w:div w:id="1508789924">
      <w:bodyDiv w:val="1"/>
      <w:marLeft w:val="0"/>
      <w:marRight w:val="0"/>
      <w:marTop w:val="0"/>
      <w:marBottom w:val="0"/>
      <w:divBdr>
        <w:top w:val="none" w:sz="0" w:space="0" w:color="auto"/>
        <w:left w:val="none" w:sz="0" w:space="0" w:color="auto"/>
        <w:bottom w:val="none" w:sz="0" w:space="0" w:color="auto"/>
        <w:right w:val="none" w:sz="0" w:space="0" w:color="auto"/>
      </w:divBdr>
      <w:divsChild>
        <w:div w:id="1196771564">
          <w:marLeft w:val="0"/>
          <w:marRight w:val="0"/>
          <w:marTop w:val="0"/>
          <w:marBottom w:val="0"/>
          <w:divBdr>
            <w:top w:val="none" w:sz="0" w:space="0" w:color="auto"/>
            <w:left w:val="none" w:sz="0" w:space="0" w:color="auto"/>
            <w:bottom w:val="none" w:sz="0" w:space="0" w:color="auto"/>
            <w:right w:val="none" w:sz="0" w:space="0" w:color="auto"/>
          </w:divBdr>
          <w:divsChild>
            <w:div w:id="286935390">
              <w:marLeft w:val="0"/>
              <w:marRight w:val="0"/>
              <w:marTop w:val="0"/>
              <w:marBottom w:val="0"/>
              <w:divBdr>
                <w:top w:val="none" w:sz="0" w:space="0" w:color="auto"/>
                <w:left w:val="none" w:sz="0" w:space="0" w:color="auto"/>
                <w:bottom w:val="none" w:sz="0" w:space="0" w:color="auto"/>
                <w:right w:val="none" w:sz="0" w:space="0" w:color="auto"/>
              </w:divBdr>
            </w:div>
          </w:divsChild>
        </w:div>
        <w:div w:id="1348829145">
          <w:marLeft w:val="0"/>
          <w:marRight w:val="0"/>
          <w:marTop w:val="0"/>
          <w:marBottom w:val="0"/>
          <w:divBdr>
            <w:top w:val="none" w:sz="0" w:space="0" w:color="auto"/>
            <w:left w:val="none" w:sz="0" w:space="0" w:color="auto"/>
            <w:bottom w:val="none" w:sz="0" w:space="0" w:color="auto"/>
            <w:right w:val="none" w:sz="0" w:space="0" w:color="auto"/>
          </w:divBdr>
          <w:divsChild>
            <w:div w:id="2133402892">
              <w:marLeft w:val="0"/>
              <w:marRight w:val="0"/>
              <w:marTop w:val="0"/>
              <w:marBottom w:val="0"/>
              <w:divBdr>
                <w:top w:val="none" w:sz="0" w:space="0" w:color="auto"/>
                <w:left w:val="none" w:sz="0" w:space="0" w:color="auto"/>
                <w:bottom w:val="none" w:sz="0" w:space="0" w:color="auto"/>
                <w:right w:val="none" w:sz="0" w:space="0" w:color="auto"/>
              </w:divBdr>
            </w:div>
          </w:divsChild>
        </w:div>
        <w:div w:id="1781337576">
          <w:marLeft w:val="0"/>
          <w:marRight w:val="0"/>
          <w:marTop w:val="0"/>
          <w:marBottom w:val="0"/>
          <w:divBdr>
            <w:top w:val="none" w:sz="0" w:space="0" w:color="auto"/>
            <w:left w:val="none" w:sz="0" w:space="0" w:color="auto"/>
            <w:bottom w:val="none" w:sz="0" w:space="0" w:color="auto"/>
            <w:right w:val="none" w:sz="0" w:space="0" w:color="auto"/>
          </w:divBdr>
          <w:divsChild>
            <w:div w:id="517618795">
              <w:marLeft w:val="0"/>
              <w:marRight w:val="0"/>
              <w:marTop w:val="0"/>
              <w:marBottom w:val="0"/>
              <w:divBdr>
                <w:top w:val="none" w:sz="0" w:space="0" w:color="auto"/>
                <w:left w:val="none" w:sz="0" w:space="0" w:color="auto"/>
                <w:bottom w:val="none" w:sz="0" w:space="0" w:color="auto"/>
                <w:right w:val="none" w:sz="0" w:space="0" w:color="auto"/>
              </w:divBdr>
              <w:divsChild>
                <w:div w:id="510218967">
                  <w:marLeft w:val="0"/>
                  <w:marRight w:val="0"/>
                  <w:marTop w:val="0"/>
                  <w:marBottom w:val="0"/>
                  <w:divBdr>
                    <w:top w:val="none" w:sz="0" w:space="0" w:color="auto"/>
                    <w:left w:val="none" w:sz="0" w:space="0" w:color="auto"/>
                    <w:bottom w:val="none" w:sz="0" w:space="0" w:color="auto"/>
                    <w:right w:val="none" w:sz="0" w:space="0" w:color="auto"/>
                  </w:divBdr>
                </w:div>
              </w:divsChild>
            </w:div>
            <w:div w:id="594485206">
              <w:marLeft w:val="0"/>
              <w:marRight w:val="0"/>
              <w:marTop w:val="0"/>
              <w:marBottom w:val="0"/>
              <w:divBdr>
                <w:top w:val="none" w:sz="0" w:space="0" w:color="auto"/>
                <w:left w:val="none" w:sz="0" w:space="0" w:color="auto"/>
                <w:bottom w:val="none" w:sz="0" w:space="0" w:color="auto"/>
                <w:right w:val="none" w:sz="0" w:space="0" w:color="auto"/>
              </w:divBdr>
              <w:divsChild>
                <w:div w:id="159023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6626450">
      <w:bodyDiv w:val="1"/>
      <w:marLeft w:val="0"/>
      <w:marRight w:val="0"/>
      <w:marTop w:val="0"/>
      <w:marBottom w:val="0"/>
      <w:divBdr>
        <w:top w:val="none" w:sz="0" w:space="0" w:color="auto"/>
        <w:left w:val="none" w:sz="0" w:space="0" w:color="auto"/>
        <w:bottom w:val="none" w:sz="0" w:space="0" w:color="auto"/>
        <w:right w:val="none" w:sz="0" w:space="0" w:color="auto"/>
      </w:divBdr>
    </w:div>
    <w:div w:id="1618365991">
      <w:bodyDiv w:val="1"/>
      <w:marLeft w:val="0"/>
      <w:marRight w:val="0"/>
      <w:marTop w:val="0"/>
      <w:marBottom w:val="0"/>
      <w:divBdr>
        <w:top w:val="none" w:sz="0" w:space="0" w:color="auto"/>
        <w:left w:val="none" w:sz="0" w:space="0" w:color="auto"/>
        <w:bottom w:val="none" w:sz="0" w:space="0" w:color="auto"/>
        <w:right w:val="none" w:sz="0" w:space="0" w:color="auto"/>
      </w:divBdr>
    </w:div>
    <w:div w:id="1660234494">
      <w:bodyDiv w:val="1"/>
      <w:marLeft w:val="0"/>
      <w:marRight w:val="0"/>
      <w:marTop w:val="0"/>
      <w:marBottom w:val="0"/>
      <w:divBdr>
        <w:top w:val="none" w:sz="0" w:space="0" w:color="auto"/>
        <w:left w:val="none" w:sz="0" w:space="0" w:color="auto"/>
        <w:bottom w:val="none" w:sz="0" w:space="0" w:color="auto"/>
        <w:right w:val="none" w:sz="0" w:space="0" w:color="auto"/>
      </w:divBdr>
      <w:divsChild>
        <w:div w:id="461192395">
          <w:marLeft w:val="0"/>
          <w:marRight w:val="0"/>
          <w:marTop w:val="0"/>
          <w:marBottom w:val="0"/>
          <w:divBdr>
            <w:top w:val="none" w:sz="0" w:space="0" w:color="auto"/>
            <w:left w:val="none" w:sz="0" w:space="0" w:color="auto"/>
            <w:bottom w:val="none" w:sz="0" w:space="0" w:color="auto"/>
            <w:right w:val="none" w:sz="0" w:space="0" w:color="auto"/>
          </w:divBdr>
          <w:divsChild>
            <w:div w:id="2124762218">
              <w:marLeft w:val="0"/>
              <w:marRight w:val="0"/>
              <w:marTop w:val="0"/>
              <w:marBottom w:val="0"/>
              <w:divBdr>
                <w:top w:val="none" w:sz="0" w:space="0" w:color="auto"/>
                <w:left w:val="none" w:sz="0" w:space="0" w:color="auto"/>
                <w:bottom w:val="none" w:sz="0" w:space="0" w:color="auto"/>
                <w:right w:val="none" w:sz="0" w:space="0" w:color="auto"/>
              </w:divBdr>
              <w:divsChild>
                <w:div w:id="177932532">
                  <w:marLeft w:val="0"/>
                  <w:marRight w:val="0"/>
                  <w:marTop w:val="0"/>
                  <w:marBottom w:val="0"/>
                  <w:divBdr>
                    <w:top w:val="none" w:sz="0" w:space="0" w:color="auto"/>
                    <w:left w:val="none" w:sz="0" w:space="0" w:color="auto"/>
                    <w:bottom w:val="none" w:sz="0" w:space="0" w:color="auto"/>
                    <w:right w:val="none" w:sz="0" w:space="0" w:color="auto"/>
                  </w:divBdr>
                </w:div>
                <w:div w:id="1022434553">
                  <w:marLeft w:val="0"/>
                  <w:marRight w:val="0"/>
                  <w:marTop w:val="0"/>
                  <w:marBottom w:val="0"/>
                  <w:divBdr>
                    <w:top w:val="none" w:sz="0" w:space="0" w:color="auto"/>
                    <w:left w:val="none" w:sz="0" w:space="0" w:color="auto"/>
                    <w:bottom w:val="none" w:sz="0" w:space="0" w:color="auto"/>
                    <w:right w:val="none" w:sz="0" w:space="0" w:color="auto"/>
                  </w:divBdr>
                </w:div>
                <w:div w:id="1936478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571844">
          <w:marLeft w:val="0"/>
          <w:marRight w:val="0"/>
          <w:marTop w:val="0"/>
          <w:marBottom w:val="0"/>
          <w:divBdr>
            <w:top w:val="none" w:sz="0" w:space="0" w:color="auto"/>
            <w:left w:val="none" w:sz="0" w:space="0" w:color="auto"/>
            <w:bottom w:val="none" w:sz="0" w:space="0" w:color="auto"/>
            <w:right w:val="none" w:sz="0" w:space="0" w:color="auto"/>
          </w:divBdr>
          <w:divsChild>
            <w:div w:id="222714008">
              <w:marLeft w:val="0"/>
              <w:marRight w:val="0"/>
              <w:marTop w:val="0"/>
              <w:marBottom w:val="0"/>
              <w:divBdr>
                <w:top w:val="none" w:sz="0" w:space="0" w:color="auto"/>
                <w:left w:val="none" w:sz="0" w:space="0" w:color="auto"/>
                <w:bottom w:val="none" w:sz="0" w:space="0" w:color="auto"/>
                <w:right w:val="none" w:sz="0" w:space="0" w:color="auto"/>
              </w:divBdr>
              <w:divsChild>
                <w:div w:id="1923179200">
                  <w:marLeft w:val="0"/>
                  <w:marRight w:val="0"/>
                  <w:marTop w:val="0"/>
                  <w:marBottom w:val="0"/>
                  <w:divBdr>
                    <w:top w:val="none" w:sz="0" w:space="0" w:color="auto"/>
                    <w:left w:val="none" w:sz="0" w:space="0" w:color="auto"/>
                    <w:bottom w:val="none" w:sz="0" w:space="0" w:color="auto"/>
                    <w:right w:val="none" w:sz="0" w:space="0" w:color="auto"/>
                  </w:divBdr>
                </w:div>
              </w:divsChild>
            </w:div>
            <w:div w:id="1407266155">
              <w:marLeft w:val="0"/>
              <w:marRight w:val="0"/>
              <w:marTop w:val="0"/>
              <w:marBottom w:val="0"/>
              <w:divBdr>
                <w:top w:val="none" w:sz="0" w:space="0" w:color="auto"/>
                <w:left w:val="none" w:sz="0" w:space="0" w:color="auto"/>
                <w:bottom w:val="none" w:sz="0" w:space="0" w:color="auto"/>
                <w:right w:val="none" w:sz="0" w:space="0" w:color="auto"/>
              </w:divBdr>
              <w:divsChild>
                <w:div w:id="135911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325313">
          <w:marLeft w:val="0"/>
          <w:marRight w:val="0"/>
          <w:marTop w:val="0"/>
          <w:marBottom w:val="0"/>
          <w:divBdr>
            <w:top w:val="none" w:sz="0" w:space="0" w:color="auto"/>
            <w:left w:val="none" w:sz="0" w:space="0" w:color="auto"/>
            <w:bottom w:val="none" w:sz="0" w:space="0" w:color="auto"/>
            <w:right w:val="none" w:sz="0" w:space="0" w:color="auto"/>
          </w:divBdr>
          <w:divsChild>
            <w:div w:id="22452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525043">
      <w:bodyDiv w:val="1"/>
      <w:marLeft w:val="0"/>
      <w:marRight w:val="0"/>
      <w:marTop w:val="0"/>
      <w:marBottom w:val="0"/>
      <w:divBdr>
        <w:top w:val="none" w:sz="0" w:space="0" w:color="auto"/>
        <w:left w:val="none" w:sz="0" w:space="0" w:color="auto"/>
        <w:bottom w:val="none" w:sz="0" w:space="0" w:color="auto"/>
        <w:right w:val="none" w:sz="0" w:space="0" w:color="auto"/>
      </w:divBdr>
    </w:div>
    <w:div w:id="1702054336">
      <w:bodyDiv w:val="1"/>
      <w:marLeft w:val="0"/>
      <w:marRight w:val="0"/>
      <w:marTop w:val="0"/>
      <w:marBottom w:val="0"/>
      <w:divBdr>
        <w:top w:val="none" w:sz="0" w:space="0" w:color="auto"/>
        <w:left w:val="none" w:sz="0" w:space="0" w:color="auto"/>
        <w:bottom w:val="none" w:sz="0" w:space="0" w:color="auto"/>
        <w:right w:val="none" w:sz="0" w:space="0" w:color="auto"/>
      </w:divBdr>
    </w:div>
    <w:div w:id="1716077897">
      <w:bodyDiv w:val="1"/>
      <w:marLeft w:val="0"/>
      <w:marRight w:val="0"/>
      <w:marTop w:val="0"/>
      <w:marBottom w:val="0"/>
      <w:divBdr>
        <w:top w:val="none" w:sz="0" w:space="0" w:color="auto"/>
        <w:left w:val="none" w:sz="0" w:space="0" w:color="auto"/>
        <w:bottom w:val="none" w:sz="0" w:space="0" w:color="auto"/>
        <w:right w:val="none" w:sz="0" w:space="0" w:color="auto"/>
      </w:divBdr>
    </w:div>
    <w:div w:id="1777864131">
      <w:bodyDiv w:val="1"/>
      <w:marLeft w:val="0"/>
      <w:marRight w:val="0"/>
      <w:marTop w:val="0"/>
      <w:marBottom w:val="0"/>
      <w:divBdr>
        <w:top w:val="none" w:sz="0" w:space="0" w:color="auto"/>
        <w:left w:val="none" w:sz="0" w:space="0" w:color="auto"/>
        <w:bottom w:val="none" w:sz="0" w:space="0" w:color="auto"/>
        <w:right w:val="none" w:sz="0" w:space="0" w:color="auto"/>
      </w:divBdr>
    </w:div>
    <w:div w:id="1779448855">
      <w:bodyDiv w:val="1"/>
      <w:marLeft w:val="0"/>
      <w:marRight w:val="0"/>
      <w:marTop w:val="0"/>
      <w:marBottom w:val="0"/>
      <w:divBdr>
        <w:top w:val="none" w:sz="0" w:space="0" w:color="auto"/>
        <w:left w:val="none" w:sz="0" w:space="0" w:color="auto"/>
        <w:bottom w:val="none" w:sz="0" w:space="0" w:color="auto"/>
        <w:right w:val="none" w:sz="0" w:space="0" w:color="auto"/>
      </w:divBdr>
    </w:div>
    <w:div w:id="1818645107">
      <w:bodyDiv w:val="1"/>
      <w:marLeft w:val="0"/>
      <w:marRight w:val="0"/>
      <w:marTop w:val="0"/>
      <w:marBottom w:val="0"/>
      <w:divBdr>
        <w:top w:val="none" w:sz="0" w:space="0" w:color="auto"/>
        <w:left w:val="none" w:sz="0" w:space="0" w:color="auto"/>
        <w:bottom w:val="none" w:sz="0" w:space="0" w:color="auto"/>
        <w:right w:val="none" w:sz="0" w:space="0" w:color="auto"/>
      </w:divBdr>
    </w:div>
    <w:div w:id="1849438442">
      <w:bodyDiv w:val="1"/>
      <w:marLeft w:val="0"/>
      <w:marRight w:val="0"/>
      <w:marTop w:val="0"/>
      <w:marBottom w:val="0"/>
      <w:divBdr>
        <w:top w:val="none" w:sz="0" w:space="0" w:color="auto"/>
        <w:left w:val="none" w:sz="0" w:space="0" w:color="auto"/>
        <w:bottom w:val="none" w:sz="0" w:space="0" w:color="auto"/>
        <w:right w:val="none" w:sz="0" w:space="0" w:color="auto"/>
      </w:divBdr>
    </w:div>
    <w:div w:id="1957833328">
      <w:bodyDiv w:val="1"/>
      <w:marLeft w:val="0"/>
      <w:marRight w:val="0"/>
      <w:marTop w:val="0"/>
      <w:marBottom w:val="0"/>
      <w:divBdr>
        <w:top w:val="none" w:sz="0" w:space="0" w:color="auto"/>
        <w:left w:val="none" w:sz="0" w:space="0" w:color="auto"/>
        <w:bottom w:val="none" w:sz="0" w:space="0" w:color="auto"/>
        <w:right w:val="none" w:sz="0" w:space="0" w:color="auto"/>
      </w:divBdr>
    </w:div>
    <w:div w:id="2010675731">
      <w:bodyDiv w:val="1"/>
      <w:marLeft w:val="0"/>
      <w:marRight w:val="0"/>
      <w:marTop w:val="0"/>
      <w:marBottom w:val="0"/>
      <w:divBdr>
        <w:top w:val="none" w:sz="0" w:space="0" w:color="auto"/>
        <w:left w:val="none" w:sz="0" w:space="0" w:color="auto"/>
        <w:bottom w:val="none" w:sz="0" w:space="0" w:color="auto"/>
        <w:right w:val="none" w:sz="0" w:space="0" w:color="auto"/>
      </w:divBdr>
    </w:div>
    <w:div w:id="2087069209">
      <w:bodyDiv w:val="1"/>
      <w:marLeft w:val="0"/>
      <w:marRight w:val="0"/>
      <w:marTop w:val="0"/>
      <w:marBottom w:val="0"/>
      <w:divBdr>
        <w:top w:val="none" w:sz="0" w:space="0" w:color="auto"/>
        <w:left w:val="none" w:sz="0" w:space="0" w:color="auto"/>
        <w:bottom w:val="none" w:sz="0" w:space="0" w:color="auto"/>
        <w:right w:val="none" w:sz="0" w:space="0" w:color="auto"/>
      </w:divBdr>
      <w:divsChild>
        <w:div w:id="973293076">
          <w:marLeft w:val="0"/>
          <w:marRight w:val="0"/>
          <w:marTop w:val="0"/>
          <w:marBottom w:val="0"/>
          <w:divBdr>
            <w:top w:val="none" w:sz="0" w:space="0" w:color="auto"/>
            <w:left w:val="none" w:sz="0" w:space="0" w:color="auto"/>
            <w:bottom w:val="none" w:sz="0" w:space="0" w:color="auto"/>
            <w:right w:val="none" w:sz="0" w:space="0" w:color="auto"/>
          </w:divBdr>
        </w:div>
      </w:divsChild>
    </w:div>
    <w:div w:id="2096315221">
      <w:bodyDiv w:val="1"/>
      <w:marLeft w:val="0"/>
      <w:marRight w:val="0"/>
      <w:marTop w:val="0"/>
      <w:marBottom w:val="0"/>
      <w:divBdr>
        <w:top w:val="none" w:sz="0" w:space="0" w:color="auto"/>
        <w:left w:val="none" w:sz="0" w:space="0" w:color="auto"/>
        <w:bottom w:val="none" w:sz="0" w:space="0" w:color="auto"/>
        <w:right w:val="none" w:sz="0" w:space="0" w:color="auto"/>
      </w:divBdr>
      <w:divsChild>
        <w:div w:id="5955280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ms.ms.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eidg.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F3EB6C-16EE-42BB-9729-169A7628E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1092</Words>
  <Characters>6554</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dc:creator>
  <cp:keywords/>
  <dc:description/>
  <cp:lastModifiedBy>Wioleta Wrzecionowska</cp:lastModifiedBy>
  <cp:revision>13</cp:revision>
  <cp:lastPrinted>2023-11-03T13:14:00Z</cp:lastPrinted>
  <dcterms:created xsi:type="dcterms:W3CDTF">2024-10-18T11:25:00Z</dcterms:created>
  <dcterms:modified xsi:type="dcterms:W3CDTF">2024-10-31T10:47:00Z</dcterms:modified>
</cp:coreProperties>
</file>