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21159" w14:textId="2F9D7B7D" w:rsidR="00F96CAC" w:rsidRPr="002E5BB4" w:rsidRDefault="00F96CAC" w:rsidP="00F96CAC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14:paraId="0ED25906" w14:textId="036725D3" w:rsidR="00F96CAC" w:rsidRPr="002E5BB4" w:rsidRDefault="00F96CAC" w:rsidP="0014533A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7111D7">
        <w:rPr>
          <w:rFonts w:ascii="Arial" w:hAnsi="Arial" w:cs="Arial"/>
          <w:caps/>
          <w:sz w:val="20"/>
          <w:szCs w:val="20"/>
        </w:rPr>
        <w:t>2</w:t>
      </w:r>
      <w:r w:rsidR="00272A16">
        <w:rPr>
          <w:rFonts w:ascii="Arial" w:hAnsi="Arial" w:cs="Arial"/>
          <w:caps/>
          <w:sz w:val="20"/>
          <w:szCs w:val="20"/>
        </w:rPr>
        <w:t>3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7111D7">
        <w:rPr>
          <w:rFonts w:ascii="Arial" w:hAnsi="Arial" w:cs="Arial"/>
          <w:caps/>
          <w:sz w:val="20"/>
          <w:szCs w:val="20"/>
        </w:rPr>
        <w:t>4</w:t>
      </w:r>
    </w:p>
    <w:p w14:paraId="48A6C058" w14:textId="07D3C530" w:rsidR="00F96CAC" w:rsidRDefault="00F96CAC" w:rsidP="00AB18F1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14:paraId="21E1C0F5" w14:textId="3C47F0EF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14:paraId="6CB448C0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F96CAC" w:rsidRPr="002E5BB4" w14:paraId="32B779AA" w14:textId="77777777" w:rsidTr="00DA1EF7">
        <w:trPr>
          <w:trHeight w:val="444"/>
        </w:trPr>
        <w:tc>
          <w:tcPr>
            <w:tcW w:w="4537" w:type="dxa"/>
            <w:vAlign w:val="center"/>
          </w:tcPr>
          <w:p w14:paraId="5B57CE1B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528AD26D" w14:textId="75470D6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0BD70B66" w14:textId="77777777" w:rsidTr="00DA1EF7">
        <w:trPr>
          <w:trHeight w:val="422"/>
        </w:trPr>
        <w:tc>
          <w:tcPr>
            <w:tcW w:w="4537" w:type="dxa"/>
            <w:vAlign w:val="center"/>
          </w:tcPr>
          <w:p w14:paraId="43C32EF9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31EDD37C" w14:textId="41DA210E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7B90D153" w14:textId="77777777" w:rsidTr="00DA1EF7">
        <w:trPr>
          <w:trHeight w:val="412"/>
        </w:trPr>
        <w:tc>
          <w:tcPr>
            <w:tcW w:w="4537" w:type="dxa"/>
            <w:vAlign w:val="center"/>
          </w:tcPr>
          <w:p w14:paraId="6089DEAE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14:paraId="2430B4B2" w14:textId="6832DAA5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776613CE" w14:textId="77777777" w:rsidTr="00DA1EF7">
        <w:trPr>
          <w:trHeight w:val="418"/>
        </w:trPr>
        <w:tc>
          <w:tcPr>
            <w:tcW w:w="4537" w:type="dxa"/>
            <w:vAlign w:val="center"/>
          </w:tcPr>
          <w:p w14:paraId="7DBB53FC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14:paraId="1691EE0D" w14:textId="01FACD81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21DF49A1" w14:textId="77777777" w:rsidTr="00DA1EF7">
        <w:trPr>
          <w:trHeight w:val="411"/>
        </w:trPr>
        <w:tc>
          <w:tcPr>
            <w:tcW w:w="4537" w:type="dxa"/>
            <w:vAlign w:val="center"/>
          </w:tcPr>
          <w:p w14:paraId="2212B0B0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42110450" w14:textId="0DAA6E03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1873CB" w14:textId="77777777" w:rsidR="00F96CAC" w:rsidRDefault="00F96CAC" w:rsidP="00F96CAC">
      <w:pPr>
        <w:rPr>
          <w:rFonts w:ascii="Arial" w:hAnsi="Arial" w:cs="Arial"/>
          <w:sz w:val="20"/>
          <w:szCs w:val="20"/>
        </w:rPr>
      </w:pPr>
    </w:p>
    <w:p w14:paraId="1B4E1C75" w14:textId="77777777" w:rsidR="00EE12CD" w:rsidRDefault="00EE12CD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20CFC5C6" w14:textId="77777777" w:rsidR="00EE12CD" w:rsidRPr="00EE12CD" w:rsidRDefault="00EE12CD" w:rsidP="00EE12CD">
      <w:pPr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EE12CD">
        <w:rPr>
          <w:rFonts w:ascii="Arial" w:hAnsi="Arial" w:cs="Arial"/>
          <w:sz w:val="20"/>
          <w:szCs w:val="20"/>
          <w:u w:color="000000"/>
        </w:rPr>
        <w:t>Oświadczam, że  Jestem;</w:t>
      </w:r>
    </w:p>
    <w:p w14:paraId="5DE2EED5" w14:textId="77777777" w:rsidR="00EE12CD" w:rsidRPr="00EE12CD" w:rsidRDefault="00EE12CD" w:rsidP="00EE12CD">
      <w:pPr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65F13A2B" w14:textId="77777777" w:rsidR="00EE12CD" w:rsidRPr="00EE12CD" w:rsidRDefault="00D50106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-1895414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mikroproprzesiębiorstwem,</w:t>
      </w:r>
    </w:p>
    <w:p w14:paraId="725166D3" w14:textId="77777777" w:rsidR="00EE12CD" w:rsidRPr="00EE12CD" w:rsidRDefault="00EE12CD" w:rsidP="00EE12CD">
      <w:pPr>
        <w:rPr>
          <w:rFonts w:ascii="Arial" w:hAnsi="Arial" w:cs="Arial"/>
          <w:iCs/>
          <w:sz w:val="20"/>
          <w:szCs w:val="20"/>
        </w:rPr>
      </w:pPr>
    </w:p>
    <w:p w14:paraId="37E29960" w14:textId="77777777" w:rsidR="00EE12CD" w:rsidRPr="00EE12CD" w:rsidRDefault="00D50106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395407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małym przedsiębiorstwem,</w:t>
      </w:r>
    </w:p>
    <w:p w14:paraId="0B22C0EF" w14:textId="77777777" w:rsidR="00EE12CD" w:rsidRPr="00EE12CD" w:rsidRDefault="00EE12CD" w:rsidP="00EE12CD">
      <w:pPr>
        <w:rPr>
          <w:rFonts w:ascii="Arial" w:hAnsi="Arial" w:cs="Arial"/>
          <w:iCs/>
          <w:sz w:val="20"/>
          <w:szCs w:val="20"/>
        </w:rPr>
      </w:pPr>
    </w:p>
    <w:p w14:paraId="4F50481F" w14:textId="77777777" w:rsidR="00EE12CD" w:rsidRPr="00EE12CD" w:rsidRDefault="00D50106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2000221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średnim przedsiębiorstwem,</w:t>
      </w:r>
    </w:p>
    <w:p w14:paraId="55EBA90C" w14:textId="77777777" w:rsidR="00EE12CD" w:rsidRPr="00EE12CD" w:rsidRDefault="00EE12CD" w:rsidP="00EE12CD">
      <w:pPr>
        <w:ind w:firstLine="457"/>
        <w:rPr>
          <w:rFonts w:ascii="Arial" w:hAnsi="Arial" w:cs="Arial"/>
          <w:noProof/>
          <w:sz w:val="20"/>
          <w:szCs w:val="20"/>
        </w:rPr>
      </w:pPr>
      <w:r w:rsidRPr="00EE12CD">
        <w:rPr>
          <w:rFonts w:ascii="Arial" w:hAnsi="Arial" w:cs="Arial"/>
          <w:noProof/>
          <w:sz w:val="20"/>
          <w:szCs w:val="20"/>
        </w:rPr>
        <w:t xml:space="preserve">       </w:t>
      </w:r>
    </w:p>
    <w:p w14:paraId="4CC11EC1" w14:textId="77777777" w:rsidR="00EE12CD" w:rsidRPr="00EE12CD" w:rsidRDefault="00D50106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646478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jednoosobową działalnością gospodarczą,</w:t>
      </w:r>
    </w:p>
    <w:p w14:paraId="27C5B372" w14:textId="77777777" w:rsidR="00EE12CD" w:rsidRPr="00EE12CD" w:rsidRDefault="00EE12CD" w:rsidP="00EE12CD">
      <w:pPr>
        <w:ind w:firstLine="457"/>
        <w:rPr>
          <w:rFonts w:ascii="Arial" w:hAnsi="Arial" w:cs="Arial"/>
          <w:b/>
          <w:iCs/>
          <w:sz w:val="20"/>
          <w:szCs w:val="20"/>
        </w:rPr>
      </w:pPr>
    </w:p>
    <w:p w14:paraId="6681F461" w14:textId="77777777" w:rsidR="00EE12CD" w:rsidRPr="00EE12CD" w:rsidRDefault="00D50106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-189364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osobą fizyczną nieprowadzącą działalności gospodarczej,</w:t>
      </w:r>
    </w:p>
    <w:p w14:paraId="22891085" w14:textId="77777777" w:rsidR="00EE12CD" w:rsidRPr="00EE12CD" w:rsidRDefault="00EE12CD" w:rsidP="00EE12CD">
      <w:pPr>
        <w:ind w:firstLine="457"/>
        <w:rPr>
          <w:rFonts w:ascii="Arial" w:hAnsi="Arial" w:cs="Arial"/>
          <w:noProof/>
          <w:sz w:val="20"/>
          <w:szCs w:val="20"/>
        </w:rPr>
      </w:pPr>
    </w:p>
    <w:p w14:paraId="7F4B8BA4" w14:textId="0223B466" w:rsidR="00EE12CD" w:rsidRPr="00EE12CD" w:rsidRDefault="00D50106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48652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1D7">
            <w:rPr>
              <w:rFonts w:ascii="MS Gothic" w:eastAsia="MS Gothic" w:hAnsi="MS Gothic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inny rodzaj działalności,</w:t>
      </w:r>
    </w:p>
    <w:p w14:paraId="1038FDCE" w14:textId="77777777" w:rsidR="00EE12CD" w:rsidRPr="00EE12CD" w:rsidRDefault="00EE12CD" w:rsidP="00EE12CD">
      <w:pPr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756D789C" w14:textId="77777777" w:rsidR="00EE12CD" w:rsidRPr="00EE12CD" w:rsidRDefault="00EE12CD" w:rsidP="00EE12CD">
      <w:pPr>
        <w:ind w:left="318"/>
        <w:rPr>
          <w:rFonts w:ascii="Arial" w:eastAsia="SimSun" w:hAnsi="Arial" w:cs="Arial"/>
          <w:b/>
          <w:bCs/>
          <w:i/>
          <w:iCs/>
          <w:sz w:val="16"/>
          <w:szCs w:val="16"/>
          <w:lang w:eastAsia="zh-CN"/>
        </w:rPr>
      </w:pPr>
      <w:r w:rsidRPr="00EE12CD">
        <w:rPr>
          <w:rFonts w:ascii="Arial" w:eastAsia="SimSun" w:hAnsi="Arial" w:cs="Arial"/>
          <w:b/>
          <w:bCs/>
          <w:i/>
          <w:iCs/>
          <w:sz w:val="16"/>
          <w:szCs w:val="16"/>
          <w:lang w:eastAsia="zh-CN"/>
        </w:rPr>
        <w:t>(zaznacz właściwe)</w:t>
      </w:r>
    </w:p>
    <w:p w14:paraId="1EA67877" w14:textId="77777777" w:rsidR="00EE12CD" w:rsidRDefault="00EE12CD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73683D67" w14:textId="77777777" w:rsidR="00EE12CD" w:rsidRDefault="00EE12CD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520DF342" w14:textId="12E57769" w:rsidR="00DA1EF7" w:rsidRPr="00E86150" w:rsidRDefault="00DA1EF7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14:paraId="18BC9D56" w14:textId="77777777" w:rsidR="00DA1EF7" w:rsidRPr="005F3A8B" w:rsidRDefault="00DA1EF7" w:rsidP="00DA1EF7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DA1EF7" w:rsidRPr="005F3A8B" w14:paraId="55F9D54F" w14:textId="77777777" w:rsidTr="00DA1EF7">
        <w:tc>
          <w:tcPr>
            <w:tcW w:w="4537" w:type="dxa"/>
            <w:shd w:val="clear" w:color="auto" w:fill="auto"/>
          </w:tcPr>
          <w:p w14:paraId="7C3A081C" w14:textId="77777777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14:paraId="595611E8" w14:textId="2ECC5E49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F7" w:rsidRPr="005F3A8B" w14:paraId="49D606DB" w14:textId="77777777" w:rsidTr="00DA1EF7">
        <w:tc>
          <w:tcPr>
            <w:tcW w:w="4537" w:type="dxa"/>
            <w:shd w:val="clear" w:color="auto" w:fill="auto"/>
          </w:tcPr>
          <w:p w14:paraId="6C792458" w14:textId="77777777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14:paraId="7E742C57" w14:textId="7149D6F5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F7" w:rsidRPr="005F3A8B" w14:paraId="15F4DD60" w14:textId="77777777" w:rsidTr="00DA1EF7">
        <w:tc>
          <w:tcPr>
            <w:tcW w:w="4537" w:type="dxa"/>
            <w:shd w:val="clear" w:color="auto" w:fill="auto"/>
          </w:tcPr>
          <w:p w14:paraId="32D1E623" w14:textId="77777777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14:paraId="397699BE" w14:textId="38C86DF0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A7321F" w14:textId="77777777" w:rsidR="00DA1EF7" w:rsidRPr="002E5BB4" w:rsidRDefault="00DA1EF7" w:rsidP="00F96CAC">
      <w:pPr>
        <w:rPr>
          <w:rFonts w:ascii="Arial" w:hAnsi="Arial" w:cs="Arial"/>
          <w:sz w:val="20"/>
          <w:szCs w:val="20"/>
        </w:rPr>
      </w:pPr>
    </w:p>
    <w:p w14:paraId="26751904" w14:textId="36859797" w:rsidR="00F96CAC" w:rsidRDefault="00F96CAC" w:rsidP="00402993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b/>
          <w:sz w:val="20"/>
          <w:szCs w:val="20"/>
        </w:rPr>
        <w:t xml:space="preserve">Zobowiązania Wykonawcy </w:t>
      </w:r>
    </w:p>
    <w:p w14:paraId="7DDED022" w14:textId="77777777" w:rsidR="00E86150" w:rsidRPr="002E5BB4" w:rsidRDefault="00E86150" w:rsidP="00F96CAC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6"/>
        <w:gridCol w:w="3289"/>
      </w:tblGrid>
      <w:tr w:rsidR="00F96CAC" w:rsidRPr="002E5BB4" w14:paraId="7FD41FA9" w14:textId="77777777" w:rsidTr="008B0AE3">
        <w:trPr>
          <w:trHeight w:val="728"/>
        </w:trPr>
        <w:tc>
          <w:tcPr>
            <w:tcW w:w="5812" w:type="dxa"/>
            <w:vAlign w:val="center"/>
          </w:tcPr>
          <w:p w14:paraId="754D7F73" w14:textId="77777777" w:rsidR="00F96CAC" w:rsidRPr="002E5BB4" w:rsidRDefault="00F96CAC" w:rsidP="008B0AE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313" w:type="dxa"/>
            <w:vAlign w:val="center"/>
          </w:tcPr>
          <w:p w14:paraId="391F462E" w14:textId="7C2E709E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CF8524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</w:p>
    <w:p w14:paraId="3F337B89" w14:textId="77777777" w:rsidR="00F96CAC" w:rsidRPr="002E5BB4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14:paraId="2A9D9383" w14:textId="77777777" w:rsidR="00AB18F1" w:rsidRPr="002E5BB4" w:rsidRDefault="00AB18F1" w:rsidP="00F96CAC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14:paraId="15A183C2" w14:textId="77777777" w:rsidR="000122FE" w:rsidRDefault="000122FE" w:rsidP="006957FA">
      <w:pPr>
        <w:pStyle w:val="pkt"/>
        <w:spacing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215C6EFD" w14:textId="3F188BAA" w:rsidR="00AB18F1" w:rsidRPr="00D8738F" w:rsidRDefault="00EF5AD5" w:rsidP="006957FA">
      <w:pPr>
        <w:pStyle w:val="pkt"/>
        <w:spacing w:line="360" w:lineRule="auto"/>
        <w:jc w:val="center"/>
        <w:rPr>
          <w:rFonts w:ascii="Arial" w:hAnsi="Arial" w:cs="Arial"/>
          <w:b/>
          <w:sz w:val="20"/>
        </w:rPr>
      </w:pPr>
      <w:r w:rsidRPr="00EF5AD5">
        <w:rPr>
          <w:rFonts w:ascii="Arial" w:hAnsi="Arial" w:cs="Arial"/>
          <w:b/>
          <w:bCs/>
          <w:color w:val="000000"/>
          <w:sz w:val="20"/>
        </w:rPr>
        <w:t>„Zimowe utrzymanie dróg na terenie gminy Żurawica w sezon</w:t>
      </w:r>
      <w:r w:rsidR="003E4C92">
        <w:rPr>
          <w:rFonts w:ascii="Arial" w:hAnsi="Arial" w:cs="Arial"/>
          <w:b/>
          <w:bCs/>
          <w:color w:val="000000"/>
          <w:sz w:val="20"/>
        </w:rPr>
        <w:t>ie</w:t>
      </w:r>
      <w:r w:rsidRPr="00EF5AD5">
        <w:rPr>
          <w:rFonts w:ascii="Arial" w:hAnsi="Arial" w:cs="Arial"/>
          <w:b/>
          <w:bCs/>
          <w:color w:val="000000"/>
          <w:sz w:val="20"/>
        </w:rPr>
        <w:t xml:space="preserve"> zimowy</w:t>
      </w:r>
      <w:r w:rsidR="003E4C92">
        <w:rPr>
          <w:rFonts w:ascii="Arial" w:hAnsi="Arial" w:cs="Arial"/>
          <w:b/>
          <w:bCs/>
          <w:color w:val="000000"/>
          <w:sz w:val="20"/>
        </w:rPr>
        <w:t>m</w:t>
      </w:r>
      <w:r w:rsidRPr="00EF5AD5">
        <w:rPr>
          <w:rFonts w:ascii="Arial" w:hAnsi="Arial" w:cs="Arial"/>
          <w:b/>
          <w:bCs/>
          <w:color w:val="000000"/>
          <w:sz w:val="20"/>
        </w:rPr>
        <w:t xml:space="preserve"> 202</w:t>
      </w:r>
      <w:r w:rsidR="007111D7">
        <w:rPr>
          <w:rFonts w:ascii="Arial" w:hAnsi="Arial" w:cs="Arial"/>
          <w:b/>
          <w:bCs/>
          <w:color w:val="000000"/>
          <w:sz w:val="20"/>
        </w:rPr>
        <w:t>4</w:t>
      </w:r>
      <w:r w:rsidRPr="00EF5AD5">
        <w:rPr>
          <w:rFonts w:ascii="Arial" w:hAnsi="Arial" w:cs="Arial"/>
          <w:b/>
          <w:bCs/>
          <w:color w:val="000000"/>
          <w:sz w:val="20"/>
        </w:rPr>
        <w:t>/202</w:t>
      </w:r>
      <w:r w:rsidR="007111D7">
        <w:rPr>
          <w:rFonts w:ascii="Arial" w:hAnsi="Arial" w:cs="Arial"/>
          <w:b/>
          <w:bCs/>
          <w:color w:val="000000"/>
          <w:sz w:val="20"/>
        </w:rPr>
        <w:t>5</w:t>
      </w:r>
      <w:r w:rsidRPr="00EF5AD5">
        <w:rPr>
          <w:rFonts w:ascii="Arial" w:hAnsi="Arial" w:cs="Arial"/>
          <w:b/>
          <w:bCs/>
          <w:color w:val="000000"/>
          <w:sz w:val="20"/>
        </w:rPr>
        <w:t>”</w:t>
      </w:r>
    </w:p>
    <w:p w14:paraId="1FCE1BF2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4112E6FC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0D3423BF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244C13D4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7C3A6C09" w14:textId="4CCCE572" w:rsidR="00F96CAC" w:rsidRDefault="00F96CAC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lastRenderedPageBreak/>
        <w:t xml:space="preserve">Oferujemy wykonanie zamówienia zgodnie z wymogami SWZ za cenę: </w:t>
      </w:r>
    </w:p>
    <w:p w14:paraId="611A50BB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56E9ECD8" w14:textId="77777777" w:rsidR="00FD21DC" w:rsidRDefault="00FD21DC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6BA85E07" w14:textId="1434B77D" w:rsidR="00264AED" w:rsidRPr="00223B1B" w:rsidRDefault="00A5434B" w:rsidP="00367150">
      <w:pPr>
        <w:pStyle w:val="pkt"/>
        <w:spacing w:line="360" w:lineRule="auto"/>
        <w:ind w:left="0" w:firstLine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*</w:t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 xml:space="preserve">Część I Żurawica „dolna” drogi zlokalizowane po prawej stronie od drogi krajowej 77 </w:t>
      </w:r>
      <w:r w:rsidR="00223B1B" w:rsidRPr="00223B1B">
        <w:rPr>
          <w:rFonts w:ascii="Arial" w:hAnsi="Arial" w:cs="Arial"/>
          <w:b/>
          <w:bCs/>
          <w:color w:val="000000"/>
          <w:sz w:val="20"/>
        </w:rPr>
        <w:br/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 xml:space="preserve">w kierunku do Radymna,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</w:rPr>
        <w:t>7</w:t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>a</w:t>
      </w:r>
      <w:r w:rsidR="00D720D7">
        <w:rPr>
          <w:rFonts w:ascii="Arial" w:hAnsi="Arial" w:cs="Arial"/>
          <w:b/>
          <w:bCs/>
          <w:color w:val="000000"/>
          <w:sz w:val="20"/>
        </w:rPr>
        <w:t xml:space="preserve"> do SWZ</w:t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>,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5C0ED3" w:rsidRPr="00E95627" w14:paraId="38B32F7E" w14:textId="77777777" w:rsidTr="005C0ED3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684F862F" w14:textId="4D41E6EE" w:rsidR="005C0ED3" w:rsidRPr="00E95627" w:rsidRDefault="005C0ED3" w:rsidP="008777B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02AFD4AD" w14:textId="59875B03" w:rsidR="005C0ED3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4DDBAF16" w14:textId="3B52946E" w:rsidR="005C0ED3" w:rsidRPr="00E95627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0FE92C00" w14:textId="77777777" w:rsidR="005C0ED3" w:rsidRPr="005C0ED3" w:rsidRDefault="005C0ED3" w:rsidP="005C0ED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7FD8BC0D" w14:textId="7F49BB16" w:rsidR="005C0ED3" w:rsidRPr="00E95627" w:rsidRDefault="005C0ED3" w:rsidP="005C0ED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5C0ED3" w:rsidRPr="00A40D09" w14:paraId="70D24969" w14:textId="77777777" w:rsidTr="00BF73C4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14859EB0" w14:textId="76D30D32" w:rsidR="005C0ED3" w:rsidRPr="00A40D09" w:rsidRDefault="00BF73C4" w:rsidP="00872F4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</w:t>
            </w:r>
            <w:r w:rsidR="005C0ED3" w:rsidRPr="00A40D09">
              <w:rPr>
                <w:rFonts w:ascii="CIDFont+F1" w:hAnsi="CIDFont+F1" w:cs="CIDFont+F1"/>
                <w:sz w:val="18"/>
                <w:szCs w:val="18"/>
              </w:rPr>
              <w:t>ogotowie dyspozytorsko –sprzętowe</w:t>
            </w:r>
          </w:p>
        </w:tc>
        <w:tc>
          <w:tcPr>
            <w:tcW w:w="1525" w:type="dxa"/>
            <w:vAlign w:val="center"/>
          </w:tcPr>
          <w:p w14:paraId="4B111A39" w14:textId="5D54562A" w:rsidR="005C0ED3" w:rsidRPr="00A40D09" w:rsidRDefault="004404BC" w:rsidP="00BF73C4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</w:t>
            </w:r>
            <w:r w:rsidR="00FD21DC">
              <w:rPr>
                <w:rFonts w:ascii="CIDFont+F1" w:hAnsi="CIDFont+F1" w:cs="CIDFont+F1"/>
                <w:sz w:val="18"/>
                <w:szCs w:val="18"/>
              </w:rPr>
              <w:t> </w:t>
            </w:r>
            <w:r>
              <w:rPr>
                <w:rFonts w:ascii="CIDFont+F1" w:hAnsi="CIDFont+F1" w:cs="CIDFont+F1"/>
                <w:sz w:val="18"/>
                <w:szCs w:val="18"/>
              </w:rPr>
              <w:t>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525949C" w14:textId="2E7EA1C7" w:rsidR="005C0ED3" w:rsidRPr="00A40D09" w:rsidRDefault="005C0ED3" w:rsidP="00BF73C4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6DC31A3B" w14:textId="77777777" w:rsidR="005C0ED3" w:rsidRPr="00A40D09" w:rsidRDefault="005C0ED3" w:rsidP="00BF73C4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5C0ED3" w:rsidRPr="00A40D09" w14:paraId="06C89823" w14:textId="77777777" w:rsidTr="005C0ED3">
        <w:tc>
          <w:tcPr>
            <w:tcW w:w="2857" w:type="dxa"/>
            <w:shd w:val="clear" w:color="auto" w:fill="auto"/>
            <w:vAlign w:val="center"/>
          </w:tcPr>
          <w:p w14:paraId="02F8039F" w14:textId="12428815" w:rsidR="005C0ED3" w:rsidRPr="00A40D09" w:rsidRDefault="00BF73C4" w:rsidP="00872F4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16C01AA1" w14:textId="1C78D41B" w:rsidR="005C0ED3" w:rsidRPr="00A40D09" w:rsidRDefault="00FD21DC" w:rsidP="00E76143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1</w:t>
            </w:r>
            <w:r w:rsidR="00E76143">
              <w:rPr>
                <w:rFonts w:ascii="CIDFont+F1" w:hAnsi="CIDFont+F1" w:cs="CIDFont+F1"/>
                <w:sz w:val="18"/>
                <w:szCs w:val="18"/>
              </w:rPr>
              <w:t>7</w:t>
            </w:r>
            <w:r>
              <w:rPr>
                <w:rFonts w:ascii="CIDFont+F1" w:hAnsi="CIDFont+F1" w:cs="CIDFont+F1"/>
                <w:sz w:val="18"/>
                <w:szCs w:val="18"/>
              </w:rPr>
              <w:t>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7FAFA427" w14:textId="6A27DFC3" w:rsidR="005C0ED3" w:rsidRPr="00A40D09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039719F" w14:textId="77777777" w:rsidR="005C0ED3" w:rsidRPr="00A40D09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0ED3" w:rsidRPr="00E95627" w14:paraId="7F3871C4" w14:textId="77777777" w:rsidTr="005C0ED3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06984840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0E168A1C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1B186CA9" w14:textId="38F44562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30D45B8" w14:textId="1BCBDF06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5C0ED3" w:rsidRPr="00E95627" w14:paraId="42FB0B60" w14:textId="77777777" w:rsidTr="005C0ED3">
        <w:tc>
          <w:tcPr>
            <w:tcW w:w="2857" w:type="dxa"/>
            <w:vAlign w:val="center"/>
          </w:tcPr>
          <w:p w14:paraId="4D31B67C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1CF2106F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0732985B" w14:textId="11BD0EEB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3B0B7E5A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ED3" w:rsidRPr="00E95627" w14:paraId="1791120C" w14:textId="77777777" w:rsidTr="005C0ED3">
        <w:tc>
          <w:tcPr>
            <w:tcW w:w="2857" w:type="dxa"/>
            <w:vAlign w:val="center"/>
          </w:tcPr>
          <w:p w14:paraId="33F0430F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32947583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2349607B" w14:textId="0D6D3B9C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10713D7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ED3" w:rsidRPr="00E95627" w14:paraId="2592BEE2" w14:textId="77777777" w:rsidTr="005C0ED3">
        <w:tc>
          <w:tcPr>
            <w:tcW w:w="2857" w:type="dxa"/>
            <w:vAlign w:val="center"/>
          </w:tcPr>
          <w:p w14:paraId="336E2243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628D4B9B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23253E42" w14:textId="046CF205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66D21C40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BF4E13" w14:textId="77777777" w:rsidR="00F96CAC" w:rsidRPr="00AB18F1" w:rsidRDefault="00F96CAC" w:rsidP="00F96CAC">
      <w:pPr>
        <w:spacing w:line="237" w:lineRule="auto"/>
        <w:ind w:right="5"/>
        <w:rPr>
          <w:b/>
          <w:sz w:val="20"/>
          <w:szCs w:val="20"/>
        </w:rPr>
      </w:pPr>
    </w:p>
    <w:p w14:paraId="4B22FBC7" w14:textId="77777777" w:rsidR="00F96CAC" w:rsidRDefault="00F96CAC" w:rsidP="00F96CAC">
      <w:pPr>
        <w:spacing w:line="237" w:lineRule="auto"/>
        <w:ind w:right="5"/>
        <w:rPr>
          <w:b/>
          <w:sz w:val="20"/>
          <w:szCs w:val="20"/>
        </w:rPr>
      </w:pPr>
    </w:p>
    <w:p w14:paraId="5E4618A4" w14:textId="456FF713" w:rsidR="00367150" w:rsidRDefault="00A5434B" w:rsidP="00741C01">
      <w:pPr>
        <w:pStyle w:val="pkt"/>
        <w:spacing w:line="360" w:lineRule="auto"/>
        <w:ind w:left="0" w:firstLine="0"/>
      </w:pPr>
      <w:r>
        <w:rPr>
          <w:rFonts w:ascii="Arial" w:hAnsi="Arial" w:cs="Arial"/>
          <w:b/>
          <w:bCs/>
          <w:color w:val="000000"/>
          <w:sz w:val="20"/>
        </w:rPr>
        <w:t>*</w:t>
      </w:r>
      <w:r w:rsidR="00367150" w:rsidRPr="00367150">
        <w:rPr>
          <w:rFonts w:ascii="Arial" w:hAnsi="Arial" w:cs="Arial"/>
          <w:b/>
          <w:bCs/>
          <w:color w:val="000000"/>
          <w:sz w:val="20"/>
        </w:rPr>
        <w:t xml:space="preserve">Część II Orzechowce, Batycze, Maćkowice, Kosienice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</w:rPr>
        <w:t>7</w:t>
      </w:r>
      <w:r w:rsidR="00367150" w:rsidRPr="00367150">
        <w:rPr>
          <w:rFonts w:ascii="Arial" w:hAnsi="Arial" w:cs="Arial"/>
          <w:b/>
          <w:bCs/>
          <w:color w:val="000000"/>
          <w:sz w:val="20"/>
        </w:rPr>
        <w:t>c</w:t>
      </w:r>
      <w:r w:rsidR="00D720D7">
        <w:rPr>
          <w:rFonts w:ascii="Arial" w:hAnsi="Arial" w:cs="Arial"/>
          <w:b/>
          <w:bCs/>
          <w:color w:val="000000"/>
          <w:sz w:val="20"/>
        </w:rPr>
        <w:t xml:space="preserve"> do SWZ</w:t>
      </w:r>
      <w:r w:rsidR="00367150" w:rsidRPr="00367150">
        <w:rPr>
          <w:rFonts w:ascii="Arial" w:hAnsi="Arial" w:cs="Arial"/>
          <w:b/>
          <w:bCs/>
          <w:color w:val="000000"/>
          <w:sz w:val="20"/>
        </w:rPr>
        <w:t xml:space="preserve">,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E32C85" w:rsidRPr="00E95627" w14:paraId="29DAA42D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405199B7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1582E2BE" w14:textId="77777777" w:rsidR="00E32C85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59413DA8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36E73D6F" w14:textId="77777777" w:rsidR="00E32C85" w:rsidRPr="005C0ED3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602C9846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E32C85" w:rsidRPr="00A40D09" w14:paraId="6B450EA6" w14:textId="77777777" w:rsidTr="00813F1D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43D917A8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Pogotowie dyspozytorsko –sprzętowe</w:t>
            </w:r>
          </w:p>
        </w:tc>
        <w:tc>
          <w:tcPr>
            <w:tcW w:w="1525" w:type="dxa"/>
            <w:vAlign w:val="center"/>
          </w:tcPr>
          <w:p w14:paraId="7A6D628B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2 904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16A5885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77D2C10D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E32C85" w:rsidRPr="00A40D09" w14:paraId="25D74CF3" w14:textId="77777777" w:rsidTr="00813F1D">
        <w:tc>
          <w:tcPr>
            <w:tcW w:w="2857" w:type="dxa"/>
            <w:shd w:val="clear" w:color="auto" w:fill="auto"/>
            <w:vAlign w:val="center"/>
          </w:tcPr>
          <w:p w14:paraId="534FEB1E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3BFBBEA2" w14:textId="712C0AAE" w:rsidR="00E32C85" w:rsidRPr="00A40D09" w:rsidRDefault="00FD21DC" w:rsidP="00741C01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230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43CD136F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2D6F6736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2C85" w:rsidRPr="00A40D09" w14:paraId="5F6E2C4F" w14:textId="77777777" w:rsidTr="00813F1D">
        <w:tc>
          <w:tcPr>
            <w:tcW w:w="2857" w:type="dxa"/>
            <w:shd w:val="clear" w:color="auto" w:fill="auto"/>
            <w:vAlign w:val="center"/>
          </w:tcPr>
          <w:p w14:paraId="403C0470" w14:textId="2D5BF6FD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 w:rsidRPr="00E32C85">
              <w:rPr>
                <w:rFonts w:ascii="CIDFont+F1" w:hAnsi="CIDFont+F1" w:cs="CIDFont+F1"/>
                <w:sz w:val="18"/>
                <w:szCs w:val="18"/>
              </w:rPr>
              <w:t>Praca odśnieżarki wirnikowej podczas zimowego utrzymania dróg</w:t>
            </w:r>
          </w:p>
        </w:tc>
        <w:tc>
          <w:tcPr>
            <w:tcW w:w="1525" w:type="dxa"/>
          </w:tcPr>
          <w:p w14:paraId="59830DAF" w14:textId="1B0DAA23" w:rsidR="00E32C85" w:rsidRDefault="00741C01" w:rsidP="00FD21DC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</w:t>
            </w:r>
            <w:r w:rsidR="00FD21DC">
              <w:rPr>
                <w:rFonts w:ascii="CIDFont+F1" w:hAnsi="CIDFont+F1" w:cs="CIDFont+F1"/>
                <w:sz w:val="18"/>
                <w:szCs w:val="18"/>
              </w:rPr>
              <w:t>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13B0D9FA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02A718C7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2C85" w:rsidRPr="00E95627" w14:paraId="0F785FB1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4FAFC0F2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2489E65F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595797E9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06BB7D7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E32C85" w:rsidRPr="00E95627" w14:paraId="24AE4D8E" w14:textId="77777777" w:rsidTr="00813F1D">
        <w:tc>
          <w:tcPr>
            <w:tcW w:w="2857" w:type="dxa"/>
            <w:vAlign w:val="center"/>
          </w:tcPr>
          <w:p w14:paraId="17FBBFB4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2FF60AEC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0D0DD1DC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66389B65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2C85" w:rsidRPr="00E95627" w14:paraId="536BB041" w14:textId="77777777" w:rsidTr="00813F1D">
        <w:tc>
          <w:tcPr>
            <w:tcW w:w="2857" w:type="dxa"/>
            <w:vAlign w:val="center"/>
          </w:tcPr>
          <w:p w14:paraId="4DE20E96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74566DB3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32BB6ABB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AFA67C4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2C85" w:rsidRPr="00E95627" w14:paraId="081180F1" w14:textId="77777777" w:rsidTr="00813F1D">
        <w:tc>
          <w:tcPr>
            <w:tcW w:w="2857" w:type="dxa"/>
            <w:vAlign w:val="center"/>
          </w:tcPr>
          <w:p w14:paraId="65559696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1F7EE4B1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621818DD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517EC9D3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BA541E" w14:textId="77777777" w:rsidR="00E32C85" w:rsidRDefault="00E32C85" w:rsidP="00367150">
      <w:pPr>
        <w:pStyle w:val="Lista"/>
        <w:spacing w:line="276" w:lineRule="auto"/>
        <w:ind w:left="426"/>
      </w:pPr>
    </w:p>
    <w:p w14:paraId="422C24BE" w14:textId="77777777" w:rsidR="00367150" w:rsidRDefault="00367150" w:rsidP="00367150">
      <w:pPr>
        <w:pStyle w:val="Lista"/>
        <w:spacing w:line="276" w:lineRule="auto"/>
        <w:ind w:left="426"/>
      </w:pPr>
    </w:p>
    <w:p w14:paraId="5034C9F6" w14:textId="77777777" w:rsidR="00A5434B" w:rsidRDefault="00A5434B" w:rsidP="00367150">
      <w:pPr>
        <w:pStyle w:val="Lista"/>
        <w:spacing w:line="276" w:lineRule="auto"/>
        <w:ind w:left="426"/>
      </w:pPr>
    </w:p>
    <w:p w14:paraId="73BE85A4" w14:textId="4EA648CC" w:rsidR="00B62357" w:rsidRPr="00B62357" w:rsidRDefault="00A5434B" w:rsidP="00B62357">
      <w:pPr>
        <w:spacing w:before="240" w:after="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*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>Część I</w:t>
      </w:r>
      <w:r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 xml:space="preserve"> Buszkowice Buszkowiczki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B62357" w:rsidRPr="00E95627" w14:paraId="7DB4D1F4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534F7259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29E2AA22" w14:textId="77777777" w:rsidR="00B6235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77A5A01B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27FC3022" w14:textId="77777777" w:rsidR="00B62357" w:rsidRPr="005C0ED3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10CF59CD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B62357" w:rsidRPr="00A40D09" w14:paraId="0988ADF0" w14:textId="77777777" w:rsidTr="00813F1D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1CE77E98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Pogotowie dyspozytorsko –sprzętowe</w:t>
            </w:r>
          </w:p>
        </w:tc>
        <w:tc>
          <w:tcPr>
            <w:tcW w:w="1525" w:type="dxa"/>
            <w:vAlign w:val="center"/>
          </w:tcPr>
          <w:p w14:paraId="77F057EB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2 904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A69D63E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294CFCBD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B62357" w:rsidRPr="00A40D09" w14:paraId="1F19E9B3" w14:textId="77777777" w:rsidTr="00813F1D">
        <w:tc>
          <w:tcPr>
            <w:tcW w:w="2857" w:type="dxa"/>
            <w:shd w:val="clear" w:color="auto" w:fill="auto"/>
            <w:vAlign w:val="center"/>
          </w:tcPr>
          <w:p w14:paraId="5B858A68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2D1B96CB" w14:textId="2845950E" w:rsidR="00B62357" w:rsidRPr="00A40D09" w:rsidRDefault="00E76143" w:rsidP="00813F1D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340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1674A983" w14:textId="77777777" w:rsidR="00B62357" w:rsidRPr="00A40D09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497D02C" w14:textId="77777777" w:rsidR="00B62357" w:rsidRPr="00A40D09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2357" w:rsidRPr="00E95627" w14:paraId="0190717A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402736F8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3B7491C0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2083B6F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0DCCC25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B62357" w:rsidRPr="00E95627" w14:paraId="7BD4B3F6" w14:textId="77777777" w:rsidTr="00813F1D">
        <w:tc>
          <w:tcPr>
            <w:tcW w:w="2857" w:type="dxa"/>
            <w:vAlign w:val="center"/>
          </w:tcPr>
          <w:p w14:paraId="1D5E0B1F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3BDD67C6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37E2EF29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7FDB9FC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357" w:rsidRPr="00E95627" w14:paraId="1BFF52A5" w14:textId="77777777" w:rsidTr="00813F1D">
        <w:tc>
          <w:tcPr>
            <w:tcW w:w="2857" w:type="dxa"/>
            <w:vAlign w:val="center"/>
          </w:tcPr>
          <w:p w14:paraId="2A08E625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3271E3FF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56447D36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C8456B6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357" w:rsidRPr="00E95627" w14:paraId="2EFA65F3" w14:textId="77777777" w:rsidTr="00813F1D">
        <w:tc>
          <w:tcPr>
            <w:tcW w:w="2857" w:type="dxa"/>
            <w:vAlign w:val="center"/>
          </w:tcPr>
          <w:p w14:paraId="2D124535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30F5BDC0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5E7D2AC4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02DE8E01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4859FF" w14:textId="77777777" w:rsidR="00741C01" w:rsidRDefault="00741C01" w:rsidP="00367150">
      <w:pPr>
        <w:pStyle w:val="Lista"/>
        <w:spacing w:line="276" w:lineRule="auto"/>
        <w:ind w:left="426"/>
      </w:pPr>
    </w:p>
    <w:p w14:paraId="0FD419AE" w14:textId="77777777" w:rsidR="00FD21DC" w:rsidRDefault="00FD21DC" w:rsidP="00367150">
      <w:pPr>
        <w:pStyle w:val="Lista"/>
        <w:spacing w:line="276" w:lineRule="auto"/>
        <w:ind w:left="426"/>
      </w:pPr>
    </w:p>
    <w:p w14:paraId="1632164D" w14:textId="2CD4A459" w:rsidR="000E20C6" w:rsidRPr="000E20C6" w:rsidRDefault="00A5434B" w:rsidP="000E20C6">
      <w:pPr>
        <w:spacing w:before="240" w:after="6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*</w:t>
      </w:r>
      <w:r w:rsid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V </w:t>
      </w:r>
      <w:r w:rsidR="000E20C6" w:rsidRP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Bolestraszyce, Wyszatyce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0E20C6" w:rsidRPr="000E20C6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  <w:r w:rsidR="000E20C6" w:rsidRP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0E20C6" w:rsidRPr="00E95627" w14:paraId="4BF51048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6F011D9A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18D99BCD" w14:textId="77777777" w:rsidR="000E20C6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6F3ACEE0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3E1F6B8D" w14:textId="77777777" w:rsidR="000E20C6" w:rsidRPr="005C0ED3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566DC395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0E20C6" w:rsidRPr="00A40D09" w14:paraId="2BBC0558" w14:textId="77777777" w:rsidTr="00813F1D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137E7C3E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Pogotowie dyspozytorsko –sprzętowe</w:t>
            </w:r>
          </w:p>
        </w:tc>
        <w:tc>
          <w:tcPr>
            <w:tcW w:w="1525" w:type="dxa"/>
            <w:vAlign w:val="center"/>
          </w:tcPr>
          <w:p w14:paraId="76710114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2 904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843630F" w14:textId="3A925AF5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7C3C2DF5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0E20C6" w:rsidRPr="00A40D09" w14:paraId="7AB9AB5F" w14:textId="77777777" w:rsidTr="00813F1D">
        <w:tc>
          <w:tcPr>
            <w:tcW w:w="2857" w:type="dxa"/>
            <w:shd w:val="clear" w:color="auto" w:fill="auto"/>
            <w:vAlign w:val="center"/>
          </w:tcPr>
          <w:p w14:paraId="6725C5D3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2F232D15" w14:textId="4D981A84" w:rsidR="000E20C6" w:rsidRPr="00A40D09" w:rsidRDefault="00FD21DC" w:rsidP="00E76143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4</w:t>
            </w:r>
            <w:r w:rsidR="00E76143">
              <w:rPr>
                <w:rFonts w:ascii="CIDFont+F1" w:hAnsi="CIDFont+F1" w:cs="CIDFont+F1"/>
                <w:sz w:val="18"/>
                <w:szCs w:val="18"/>
              </w:rPr>
              <w:t>9</w:t>
            </w:r>
            <w:r>
              <w:rPr>
                <w:rFonts w:ascii="CIDFont+F1" w:hAnsi="CIDFont+F1" w:cs="CIDFont+F1"/>
                <w:sz w:val="18"/>
                <w:szCs w:val="18"/>
              </w:rPr>
              <w:t>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73855B03" w14:textId="1BB82EC4" w:rsidR="000E20C6" w:rsidRPr="00A40D09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E0180DE" w14:textId="77777777" w:rsidR="000E20C6" w:rsidRPr="00A40D09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E20C6" w:rsidRPr="00E95627" w14:paraId="6CDB260B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3FF05CD7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03266B5E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73F19EA8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7608501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0E20C6" w:rsidRPr="00E95627" w14:paraId="39E26871" w14:textId="77777777" w:rsidTr="00813F1D">
        <w:tc>
          <w:tcPr>
            <w:tcW w:w="2857" w:type="dxa"/>
            <w:vAlign w:val="center"/>
          </w:tcPr>
          <w:p w14:paraId="2E4F540E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345871D5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4013BC90" w14:textId="03E6CCCE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035C564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20C6" w:rsidRPr="00E95627" w14:paraId="10BD7D3A" w14:textId="77777777" w:rsidTr="00813F1D">
        <w:tc>
          <w:tcPr>
            <w:tcW w:w="2857" w:type="dxa"/>
            <w:vAlign w:val="center"/>
          </w:tcPr>
          <w:p w14:paraId="3DCD8C18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118454C8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1CB52AE4" w14:textId="484BA5C5" w:rsidR="00E62226" w:rsidRPr="00E95627" w:rsidRDefault="00E6222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6D3B2313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20C6" w:rsidRPr="00E95627" w14:paraId="22020CE5" w14:textId="77777777" w:rsidTr="00813F1D">
        <w:tc>
          <w:tcPr>
            <w:tcW w:w="2857" w:type="dxa"/>
            <w:vAlign w:val="center"/>
          </w:tcPr>
          <w:p w14:paraId="5079CE25" w14:textId="2C929B5F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6BE6447F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7BDE9AEB" w14:textId="1923537B" w:rsidR="000E20C6" w:rsidRPr="00E95627" w:rsidRDefault="000E20C6" w:rsidP="007A2B1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25EA2109" w14:textId="7B465226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8E548D" w14:textId="77777777" w:rsidR="000E20C6" w:rsidRDefault="000E20C6" w:rsidP="00367150">
      <w:pPr>
        <w:pStyle w:val="Lista"/>
        <w:spacing w:line="276" w:lineRule="auto"/>
        <w:ind w:left="426"/>
      </w:pPr>
    </w:p>
    <w:p w14:paraId="4D4E36B7" w14:textId="77777777" w:rsidR="00B62357" w:rsidRDefault="00B62357" w:rsidP="00367150">
      <w:pPr>
        <w:pStyle w:val="Lista"/>
        <w:spacing w:line="276" w:lineRule="auto"/>
        <w:ind w:left="426"/>
      </w:pPr>
    </w:p>
    <w:p w14:paraId="65EA368B" w14:textId="10878B4F" w:rsidR="00367150" w:rsidRPr="00ED0341" w:rsidRDefault="00367150" w:rsidP="00367150">
      <w:pPr>
        <w:pStyle w:val="Lista"/>
        <w:spacing w:line="276" w:lineRule="auto"/>
        <w:ind w:left="426"/>
      </w:pPr>
      <w:r>
        <w:t>*</w:t>
      </w:r>
      <w:r w:rsidRPr="00ED0341">
        <w:t>(</w:t>
      </w:r>
      <w:r>
        <w:t>maksymalna</w:t>
      </w:r>
      <w:r w:rsidR="000D2C31">
        <w:t xml:space="preserve"> szacowana ilość godzin</w:t>
      </w:r>
      <w:r w:rsidRPr="00ED0341">
        <w:t xml:space="preserve"> </w:t>
      </w:r>
      <w:r w:rsidR="000D2C31">
        <w:t>określona przez zamawiającego</w:t>
      </w:r>
      <w:r w:rsidRPr="00ED0341">
        <w:t>)</w:t>
      </w:r>
    </w:p>
    <w:p w14:paraId="37D29237" w14:textId="77777777" w:rsidR="00BF73C4" w:rsidRDefault="00BF73C4" w:rsidP="00F96CAC">
      <w:pPr>
        <w:spacing w:line="237" w:lineRule="auto"/>
        <w:ind w:right="5"/>
        <w:rPr>
          <w:b/>
          <w:sz w:val="20"/>
          <w:szCs w:val="20"/>
        </w:rPr>
      </w:pPr>
    </w:p>
    <w:p w14:paraId="2B90DFA8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6FE10838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7054488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5989995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6A48BACC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033323DE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11C519F3" w14:textId="77777777" w:rsidR="00677638" w:rsidRDefault="00677638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1812AF6" w14:textId="77777777" w:rsidR="00677638" w:rsidRDefault="00677638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BF3A382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1022D65F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386C07F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7D00E0A0" w14:textId="77777777" w:rsidR="00F96CAC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lastRenderedPageBreak/>
        <w:t xml:space="preserve">Oświadczenie dotyczące postanowień Specyfikacji Warunków Zamówienia. </w:t>
      </w:r>
    </w:p>
    <w:p w14:paraId="039394A4" w14:textId="77777777" w:rsidR="00F87725" w:rsidRPr="00E95627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5B64B7E" w14:textId="77777777" w:rsidR="00F96CAC" w:rsidRPr="00E95627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D7AF3DE" w14:textId="77777777" w:rsidR="00F96CAC" w:rsidRPr="00E95627" w:rsidRDefault="00F96CAC" w:rsidP="00F96CAC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50EA7658" w14:textId="7C11D7F5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 w:rsidR="00BC2C61"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 w:rsidR="00BC2C61"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</w:t>
      </w:r>
      <w:r w:rsidR="00A00CB0">
        <w:rPr>
          <w:rFonts w:ascii="Arial" w:hAnsi="Arial" w:cs="Arial"/>
          <w:sz w:val="20"/>
          <w:szCs w:val="20"/>
        </w:rPr>
        <w:br/>
      </w:r>
      <w:r w:rsidRPr="00E95627">
        <w:rPr>
          <w:rFonts w:ascii="Arial" w:hAnsi="Arial" w:cs="Arial"/>
          <w:sz w:val="20"/>
          <w:szCs w:val="20"/>
        </w:rPr>
        <w:t>i akceptujemy wszystkie warunki w ni</w:t>
      </w:r>
      <w:r w:rsidR="00BC2C61"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14:paraId="13801B00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4DCB00FC" w14:textId="04A6A8AC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 w:rsidR="00D15FEC"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14:paraId="34987849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FF1966A" w14:textId="77777777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14:paraId="584B6594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2245CA9" w14:textId="77777777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14:paraId="5BFC5334" w14:textId="77777777" w:rsidR="004510B3" w:rsidRPr="00E95627" w:rsidRDefault="004510B3" w:rsidP="004510B3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803BED8" w14:textId="77777777" w:rsidR="00F96CAC" w:rsidRPr="004510B3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7A10E34F" w14:textId="77777777" w:rsidR="004510B3" w:rsidRPr="00E95627" w:rsidRDefault="004510B3" w:rsidP="004510B3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42BD639F" w14:textId="5E5E9017" w:rsidR="00F96CAC" w:rsidRPr="00E95627" w:rsidRDefault="00D50106" w:rsidP="00F96CAC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34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96CAC" w:rsidRPr="00E95627">
        <w:rPr>
          <w:rFonts w:ascii="Arial" w:hAnsi="Arial" w:cs="Arial"/>
          <w:sz w:val="20"/>
          <w:szCs w:val="20"/>
        </w:rPr>
        <w:t xml:space="preserve"> </w:t>
      </w:r>
      <w:r w:rsidR="00F96CAC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14:paraId="76A3AE0A" w14:textId="77777777" w:rsidR="00F96CAC" w:rsidRPr="00E95627" w:rsidRDefault="00F96CAC" w:rsidP="00F96CAC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0058A954" w14:textId="498CD348" w:rsidR="00F96CAC" w:rsidRPr="00E95627" w:rsidRDefault="00D50106" w:rsidP="00F96CAC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184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4510B3">
        <w:rPr>
          <w:rFonts w:ascii="Arial" w:hAnsi="Arial" w:cs="Arial"/>
          <w:sz w:val="20"/>
          <w:szCs w:val="20"/>
        </w:rPr>
        <w:tab/>
      </w:r>
      <w:r w:rsidR="00F96CAC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F96CAC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14:paraId="64649A02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14:paraId="02753C29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14:paraId="6691B54D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14:paraId="7EE544F4" w14:textId="77777777" w:rsidR="00F96CAC" w:rsidRPr="00E95627" w:rsidRDefault="00F96CAC" w:rsidP="00F96CAC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58B165A9" w14:textId="77777777" w:rsidR="006B0236" w:rsidRDefault="00F96CAC" w:rsidP="00F96CAC">
      <w:pPr>
        <w:spacing w:line="237" w:lineRule="auto"/>
        <w:ind w:right="5"/>
        <w:rPr>
          <w:rFonts w:ascii="Arial" w:hAnsi="Arial" w:cs="Arial"/>
          <w:b/>
          <w:sz w:val="16"/>
          <w:szCs w:val="16"/>
        </w:rPr>
      </w:pPr>
      <w:r w:rsidRPr="006B0236">
        <w:rPr>
          <w:rFonts w:ascii="Arial" w:hAnsi="Arial" w:cs="Arial"/>
          <w:b/>
          <w:sz w:val="16"/>
          <w:szCs w:val="16"/>
        </w:rPr>
        <w:t xml:space="preserve">Uwaga! </w:t>
      </w:r>
    </w:p>
    <w:p w14:paraId="3C9350C2" w14:textId="2895F47D" w:rsidR="00F96CAC" w:rsidRPr="006B0236" w:rsidRDefault="00F96CAC" w:rsidP="00F96CAC">
      <w:pPr>
        <w:spacing w:line="237" w:lineRule="auto"/>
        <w:ind w:right="5"/>
        <w:rPr>
          <w:rFonts w:ascii="Arial" w:hAnsi="Arial" w:cs="Arial"/>
          <w:b/>
          <w:sz w:val="16"/>
          <w:szCs w:val="16"/>
        </w:rPr>
      </w:pPr>
      <w:r w:rsidRPr="006B0236">
        <w:rPr>
          <w:rFonts w:ascii="Arial" w:hAnsi="Arial" w:cs="Arial"/>
          <w:b/>
          <w:sz w:val="16"/>
          <w:szCs w:val="16"/>
        </w:rPr>
        <w:t xml:space="preserve">W przypadku, gdy Wykonawca nie zaznaczy żadnego z wariantów zamawiający przyjmie, że wybór oferty nie będzie prowadził do powstania obowiązku podatkowego po stronie Zamawiającego. </w:t>
      </w:r>
    </w:p>
    <w:p w14:paraId="7A8DEFB9" w14:textId="77777777" w:rsidR="00F96CAC" w:rsidRDefault="00F96CAC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1BD12F10" w14:textId="77777777" w:rsidR="006B0236" w:rsidRDefault="006B0236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50A6527E" w14:textId="77777777" w:rsidR="006B0236" w:rsidRDefault="006B0236" w:rsidP="006B0236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14:paraId="17B7949A" w14:textId="77777777" w:rsidR="006B0236" w:rsidRPr="00E1288F" w:rsidRDefault="006B0236" w:rsidP="006B0236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6B0236" w:rsidRPr="00E1288F" w14:paraId="3D2B284C" w14:textId="77777777" w:rsidTr="00FF7D5A">
        <w:trPr>
          <w:trHeight w:val="325"/>
        </w:trPr>
        <w:tc>
          <w:tcPr>
            <w:tcW w:w="3292" w:type="dxa"/>
            <w:shd w:val="clear" w:color="auto" w:fill="auto"/>
          </w:tcPr>
          <w:p w14:paraId="78CC8FD7" w14:textId="77777777" w:rsidR="006B0236" w:rsidRPr="00E1288F" w:rsidRDefault="006B0236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</w:tcPr>
          <w:p w14:paraId="5AB71846" w14:textId="6719E7AE" w:rsidR="006B0236" w:rsidRPr="00E1288F" w:rsidRDefault="00D50106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5460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D5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B0236" w:rsidRPr="00E1288F" w14:paraId="4B6213AC" w14:textId="77777777" w:rsidTr="00E27989">
        <w:tc>
          <w:tcPr>
            <w:tcW w:w="3292" w:type="dxa"/>
            <w:shd w:val="clear" w:color="auto" w:fill="auto"/>
          </w:tcPr>
          <w:p w14:paraId="3BB5B08B" w14:textId="77777777" w:rsidR="006B0236" w:rsidRPr="00E1288F" w:rsidRDefault="006B0236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14:paraId="4442A288" w14:textId="4CE905C5" w:rsidR="006B0236" w:rsidRPr="00E1288F" w:rsidRDefault="00D50106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14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D5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8C10EA2" w14:textId="77777777" w:rsidR="006B0236" w:rsidRDefault="006B0236" w:rsidP="006B0236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w zakresie dotyczącym zdolności zawodowej - posiadania kwalifikacji zawodowych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238"/>
        <w:gridCol w:w="3642"/>
        <w:gridCol w:w="2438"/>
      </w:tblGrid>
      <w:tr w:rsidR="006B0236" w:rsidRPr="00E1288F" w14:paraId="239046A9" w14:textId="77777777" w:rsidTr="00E27989">
        <w:tc>
          <w:tcPr>
            <w:tcW w:w="896" w:type="dxa"/>
            <w:vAlign w:val="center"/>
          </w:tcPr>
          <w:p w14:paraId="215B4993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14:paraId="46225575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14:paraId="2E35472A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14:paraId="4CF7F20B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438" w:type="dxa"/>
            <w:vAlign w:val="center"/>
          </w:tcPr>
          <w:p w14:paraId="5F0D7D64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6B0236" w:rsidRPr="00E1288F" w14:paraId="48BC9059" w14:textId="77777777" w:rsidTr="00E27989">
        <w:trPr>
          <w:trHeight w:val="363"/>
        </w:trPr>
        <w:tc>
          <w:tcPr>
            <w:tcW w:w="896" w:type="dxa"/>
            <w:vAlign w:val="center"/>
          </w:tcPr>
          <w:p w14:paraId="70F3995C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14:paraId="4C4F41B4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14:paraId="179863CB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C392E93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6B0236" w:rsidRPr="00E1288F" w14:paraId="38697616" w14:textId="77777777" w:rsidTr="00E27989">
        <w:trPr>
          <w:trHeight w:val="410"/>
        </w:trPr>
        <w:tc>
          <w:tcPr>
            <w:tcW w:w="896" w:type="dxa"/>
            <w:vAlign w:val="center"/>
          </w:tcPr>
          <w:p w14:paraId="04FA8319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14:paraId="1984049D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14:paraId="78B1CD27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818545E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14:paraId="40E3FEF6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5B8FC76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3C572D0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24B9ED39" w14:textId="77777777" w:rsidR="006B0236" w:rsidRPr="0050212F" w:rsidRDefault="006B0236" w:rsidP="006B0236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50212F">
        <w:rPr>
          <w:rFonts w:ascii="Arial" w:hAnsi="Arial" w:cs="Arial"/>
          <w:sz w:val="20"/>
          <w:szCs w:val="20"/>
          <w:u w:color="000000"/>
        </w:rPr>
        <w:t xml:space="preserve">Oferta:   </w:t>
      </w:r>
    </w:p>
    <w:p w14:paraId="0BCE5996" w14:textId="77777777" w:rsidR="006B0236" w:rsidRPr="009077A1" w:rsidRDefault="00D50106" w:rsidP="006B0236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21411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236" w:rsidRPr="009077A1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B0236" w:rsidRPr="009077A1">
        <w:rPr>
          <w:rFonts w:ascii="Arial" w:hAnsi="Arial" w:cs="Arial"/>
          <w:sz w:val="20"/>
          <w:szCs w:val="20"/>
        </w:rPr>
        <w:t xml:space="preserve"> nie zawiera informacji stanowiących tajemnicę przedsiębiorstwa, w rozumieniu przepisów o zwalczaniu nieuczciwej konkurencji </w:t>
      </w:r>
    </w:p>
    <w:p w14:paraId="064F739D" w14:textId="77777777" w:rsidR="006B0236" w:rsidRPr="009077A1" w:rsidRDefault="00D50106" w:rsidP="006B0236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242062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236" w:rsidRPr="009077A1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B0236" w:rsidRPr="009077A1">
        <w:rPr>
          <w:rFonts w:ascii="Arial" w:hAnsi="Arial" w:cs="Arial"/>
          <w:sz w:val="20"/>
          <w:szCs w:val="20"/>
        </w:rPr>
        <w:t xml:space="preserve"> zawiera informacje stanowiące tajemnicę przedsiębiorstwa w rozumieniu przepisów o zwalczaniu nieuczciwej konkurencji. </w:t>
      </w:r>
    </w:p>
    <w:p w14:paraId="3112F047" w14:textId="77777777" w:rsidR="006B0236" w:rsidRPr="009077A1" w:rsidRDefault="006B0236" w:rsidP="006B0236">
      <w:pPr>
        <w:ind w:left="284" w:hanging="284"/>
        <w:rPr>
          <w:rFonts w:ascii="Arial" w:hAnsi="Arial" w:cs="Arial"/>
          <w:bCs/>
          <w:i/>
          <w:iCs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9077A1">
        <w:rPr>
          <w:rFonts w:ascii="Arial" w:hAnsi="Arial" w:cs="Arial"/>
          <w:sz w:val="20"/>
          <w:szCs w:val="20"/>
        </w:rPr>
        <w:t>Uzasadnienie (należy wykazać, ze zastrzeżone informacje stanowią tajemnicę przedsiębiorstwa):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 xml:space="preserve"> 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……..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…………………………………………………………………………………………………….</w:t>
      </w:r>
    </w:p>
    <w:p w14:paraId="3E98AE02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284" w:right="7"/>
        <w:contextualSpacing/>
        <w:rPr>
          <w:rFonts w:ascii="Arial" w:hAnsi="Arial" w:cs="Arial"/>
          <w:bCs/>
          <w:i/>
          <w:iCs/>
          <w:sz w:val="20"/>
          <w:szCs w:val="20"/>
          <w:u w:color="000000"/>
        </w:rPr>
      </w:pP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……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...</w:t>
      </w:r>
    </w:p>
    <w:p w14:paraId="025850E2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bCs/>
          <w:i/>
          <w:sz w:val="20"/>
          <w:szCs w:val="20"/>
          <w:u w:color="000000"/>
        </w:rPr>
      </w:pPr>
      <w:r w:rsidRPr="009077A1">
        <w:rPr>
          <w:rFonts w:ascii="Arial" w:hAnsi="Arial" w:cs="Arial"/>
          <w:bCs/>
          <w:i/>
          <w:sz w:val="20"/>
          <w:szCs w:val="20"/>
          <w:u w:color="000000"/>
        </w:rPr>
        <w:t>Uzasadnienie można złożyć na osobnym podpisanym dokumencie.</w:t>
      </w:r>
    </w:p>
    <w:p w14:paraId="11238C87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i/>
          <w:sz w:val="20"/>
          <w:szCs w:val="20"/>
          <w:u w:color="000000"/>
        </w:rPr>
      </w:pPr>
    </w:p>
    <w:p w14:paraId="1BD2C0C8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i/>
          <w:sz w:val="20"/>
          <w:szCs w:val="20"/>
          <w:u w:color="000000"/>
        </w:rPr>
      </w:pPr>
      <w:r w:rsidRPr="009077A1">
        <w:rPr>
          <w:rFonts w:ascii="Arial" w:hAnsi="Arial" w:cs="Arial"/>
          <w:i/>
          <w:sz w:val="20"/>
          <w:szCs w:val="20"/>
          <w:u w:color="000000"/>
        </w:rPr>
        <w:t>Zaznaczyć właściwe. Brak zaznaczenia będzie oznaczał iż Wykonawca nie dołącza do OFERTY informacji stanowiących tajemnicę przedsiębiorstwa.</w:t>
      </w:r>
    </w:p>
    <w:p w14:paraId="7F3A89CD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103698D8" w14:textId="77777777" w:rsidR="00CE27E5" w:rsidRPr="00E95627" w:rsidRDefault="00CE27E5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2BA4C01E" w14:textId="77777777" w:rsidR="00F96CAC" w:rsidRPr="00E95627" w:rsidRDefault="00F96CAC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6A6B10F1" w14:textId="77777777" w:rsidR="00F96CAC" w:rsidRPr="00E95627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</w:rPr>
      </w:pPr>
    </w:p>
    <w:p w14:paraId="5935B4BA" w14:textId="5AC742BD" w:rsidR="004510B3" w:rsidRPr="00CE27E5" w:rsidRDefault="00F96CAC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>Strony ustalają, że wynagrodzenie wykonawcy</w:t>
      </w:r>
      <w:r w:rsidR="00CE27E5" w:rsidRPr="00CE27E5">
        <w:rPr>
          <w:rFonts w:ascii="Arial" w:hAnsi="Arial" w:cs="Arial"/>
          <w:sz w:val="20"/>
          <w:szCs w:val="20"/>
          <w:u w:color="000000"/>
        </w:rPr>
        <w:t xml:space="preserve"> oraz zwrot wadium</w:t>
      </w:r>
      <w:r w:rsidRPr="00CE27E5">
        <w:rPr>
          <w:rFonts w:ascii="Arial" w:hAnsi="Arial" w:cs="Arial"/>
          <w:sz w:val="20"/>
          <w:szCs w:val="20"/>
          <w:u w:color="000000"/>
        </w:rPr>
        <w:t xml:space="preserve"> zostanie przelane na rachunek </w:t>
      </w:r>
    </w:p>
    <w:p w14:paraId="4E967DA4" w14:textId="77777777" w:rsidR="00F96CAC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38A9E42E" w14:textId="77777777" w:rsidR="0014533A" w:rsidRPr="00E95627" w:rsidRDefault="0014533A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6"/>
        <w:gridCol w:w="6524"/>
      </w:tblGrid>
      <w:tr w:rsidR="00F96CAC" w:rsidRPr="00E95627" w14:paraId="6C9779C8" w14:textId="77777777" w:rsidTr="008B0AE3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E5ECA3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14:paraId="15800DA0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F96CAC" w:rsidRPr="00E95627" w14:paraId="528E8042" w14:textId="77777777" w:rsidTr="008B0AE3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27D28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14:paraId="34C3B1F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14:paraId="3FDB3AAB" w14:textId="77777777" w:rsidR="00F96CAC" w:rsidRPr="00E95627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353A14A4" w14:textId="77777777" w:rsidR="00CE27E5" w:rsidRDefault="00CE27E5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58669207" w14:textId="77777777" w:rsidR="00F96CAC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14:paraId="541AF0E1" w14:textId="24A4406E" w:rsidR="004510B3" w:rsidRDefault="004510B3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4D45D814" w14:textId="77777777" w:rsidR="004E27DA" w:rsidRPr="004E27DA" w:rsidRDefault="004E27DA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PODWYKONAWSTWO</w:t>
      </w:r>
    </w:p>
    <w:p w14:paraId="0B7F4DBD" w14:textId="77777777" w:rsidR="004E27DA" w:rsidRPr="004E27DA" w:rsidRDefault="004E27DA" w:rsidP="004E27D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Oświadczam/y, że zamierzam/y powierzyć podwykonawcom następujące części zamówienia</w:t>
      </w:r>
    </w:p>
    <w:p w14:paraId="2DD5F04D" w14:textId="77777777" w:rsidR="004E27DA" w:rsidRPr="000B43E6" w:rsidRDefault="004E27DA" w:rsidP="004E27DA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3268"/>
        <w:gridCol w:w="2253"/>
        <w:gridCol w:w="3178"/>
      </w:tblGrid>
      <w:tr w:rsidR="004E27DA" w:rsidRPr="000B43E6" w14:paraId="41891CEF" w14:textId="77777777" w:rsidTr="008B0AE3">
        <w:trPr>
          <w:trHeight w:val="4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708CFF" w14:textId="77777777" w:rsidR="004E27DA" w:rsidRPr="000B43E6" w:rsidRDefault="004E27DA" w:rsidP="008B0AE3">
            <w:pPr>
              <w:pStyle w:val="Zwykytekst3"/>
              <w:ind w:right="-150" w:hanging="18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Lp.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FDDD00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Zakres powierzonych prac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818723" w14:textId="77777777" w:rsidR="004E27DA" w:rsidRPr="000B43E6" w:rsidRDefault="004E27DA" w:rsidP="008B0AE3">
            <w:pPr>
              <w:pStyle w:val="Zwykytekst3"/>
              <w:rPr>
                <w:rFonts w:ascii="Arial" w:eastAsia="MS Mincho" w:hAnsi="Arial" w:cs="Arial"/>
                <w:b/>
                <w:iCs/>
              </w:rPr>
            </w:pPr>
            <w:r w:rsidRPr="000B43E6">
              <w:rPr>
                <w:rFonts w:ascii="Arial" w:eastAsia="MS Mincho" w:hAnsi="Arial" w:cs="Arial"/>
                <w:b/>
              </w:rPr>
              <w:t>Wartość brutto (</w:t>
            </w:r>
            <w:r w:rsidRPr="000B43E6">
              <w:rPr>
                <w:rFonts w:ascii="Arial" w:eastAsia="MS Mincho" w:hAnsi="Arial" w:cs="Arial"/>
                <w:b/>
                <w:iCs/>
              </w:rPr>
              <w:t>PLN) lub procentowy udział podwykonawstwa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2A1C36" w14:textId="77777777" w:rsidR="004E27DA" w:rsidRPr="000B43E6" w:rsidRDefault="004E27DA" w:rsidP="008B0AE3">
            <w:pPr>
              <w:pStyle w:val="Zwykytekst3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Nazwa i adres podwykonawcy</w:t>
            </w:r>
          </w:p>
        </w:tc>
      </w:tr>
      <w:tr w:rsidR="004E27DA" w:rsidRPr="000B43E6" w14:paraId="7AA851F9" w14:textId="77777777" w:rsidTr="008B0AE3">
        <w:trPr>
          <w:trHeight w:val="1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27C415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9A2981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937057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ED98AA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4</w:t>
            </w:r>
          </w:p>
        </w:tc>
      </w:tr>
      <w:tr w:rsidR="004E27DA" w:rsidRPr="000B43E6" w14:paraId="4E83802D" w14:textId="77777777" w:rsidTr="008B0AE3">
        <w:trPr>
          <w:trHeight w:val="3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DB7AB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BD87C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14:paraId="028D0430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651B8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E718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4E27DA" w:rsidRPr="000B43E6" w14:paraId="09CF658E" w14:textId="77777777" w:rsidTr="008B0AE3">
        <w:trPr>
          <w:trHeight w:val="50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90CF3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28E83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14:paraId="32B1EEF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9361F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2C8A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4E27DA" w:rsidRPr="000B43E6" w14:paraId="71658C0A" w14:textId="77777777" w:rsidTr="008B0AE3">
        <w:trPr>
          <w:trHeight w:val="211"/>
        </w:trPr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477ADA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0B43E6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E4D10C5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D89253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BA4C66" w14:textId="77777777" w:rsidR="004E27DA" w:rsidRDefault="004E27DA" w:rsidP="004E27DA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51A7C69" w14:textId="77777777" w:rsidR="00895C82" w:rsidRPr="000B43E6" w:rsidRDefault="00895C82" w:rsidP="004E27DA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911CD22" w14:textId="77777777" w:rsidR="004E27DA" w:rsidRPr="004E27DA" w:rsidRDefault="004E27DA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 xml:space="preserve">Wskazuje/my że aktualny dokument potwierdzający umocowanie do reprezentacji Wykonawcy Zamawiający może pobrać za pomocą bezpłatnych baz dostępnych pod adresem: </w:t>
      </w:r>
    </w:p>
    <w:p w14:paraId="0AF7504B" w14:textId="77777777" w:rsidR="004E27DA" w:rsidRPr="000B43E6" w:rsidRDefault="004E27D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CD016E6" w14:textId="48E3B84D" w:rsidR="004E27DA" w:rsidRDefault="00D50106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id w:val="222416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236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4E27DA" w:rsidRPr="000B43E6">
          <w:rPr>
            <w:rStyle w:val="Hipercze"/>
            <w:rFonts w:ascii="Arial" w:hAnsi="Arial" w:cs="Arial"/>
            <w:sz w:val="20"/>
            <w:szCs w:val="20"/>
          </w:rPr>
          <w:t>https://prod.ceidg.gov.pl/CEIDG/CEIDG.Public.UI/Search.aspx</w:t>
        </w:r>
      </w:hyperlink>
      <w:r w:rsidR="004E27DA" w:rsidRPr="000B43E6">
        <w:rPr>
          <w:rFonts w:ascii="Arial" w:hAnsi="Arial" w:cs="Arial"/>
          <w:sz w:val="20"/>
          <w:szCs w:val="20"/>
        </w:rPr>
        <w:t xml:space="preserve"> </w:t>
      </w:r>
      <w:r w:rsidR="004E27DA">
        <w:rPr>
          <w:rFonts w:ascii="Arial" w:hAnsi="Arial" w:cs="Arial"/>
          <w:sz w:val="20"/>
          <w:szCs w:val="20"/>
        </w:rPr>
        <w:t>(CIDG)</w:t>
      </w:r>
    </w:p>
    <w:p w14:paraId="660B6499" w14:textId="77777777" w:rsidR="004E27DA" w:rsidRPr="000B43E6" w:rsidRDefault="00D50106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1664046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4E27DA" w:rsidRPr="000B43E6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</w:t>
        </w:r>
      </w:hyperlink>
      <w:r w:rsidR="004E27DA" w:rsidRPr="000B43E6">
        <w:rPr>
          <w:rFonts w:ascii="Arial" w:hAnsi="Arial" w:cs="Arial"/>
          <w:sz w:val="20"/>
          <w:szCs w:val="20"/>
        </w:rPr>
        <w:t xml:space="preserve"> (KRS)</w:t>
      </w:r>
    </w:p>
    <w:p w14:paraId="5E1F22C3" w14:textId="77777777" w:rsidR="004E27DA" w:rsidRPr="000B43E6" w:rsidRDefault="00D50106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1271315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>inny właściwy rejestr…………………………..**…………………………………..**</w:t>
      </w:r>
    </w:p>
    <w:p w14:paraId="6B85833B" w14:textId="77777777" w:rsidR="004E27DA" w:rsidRPr="000B43E6" w:rsidRDefault="004E27DA" w:rsidP="004E27DA">
      <w:pPr>
        <w:ind w:left="360"/>
        <w:jc w:val="center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sz w:val="16"/>
          <w:szCs w:val="16"/>
        </w:rPr>
        <w:t xml:space="preserve">       (wpisać nazwę bazy)  </w:t>
      </w:r>
      <w:r w:rsidRPr="000B43E6">
        <w:rPr>
          <w:rFonts w:ascii="Arial" w:hAnsi="Arial" w:cs="Arial"/>
          <w:sz w:val="16"/>
          <w:szCs w:val="16"/>
        </w:rPr>
        <w:tab/>
      </w:r>
      <w:r w:rsidRPr="000B43E6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7C0859F4" w14:textId="77777777" w:rsidR="004E27DA" w:rsidRPr="000B43E6" w:rsidRDefault="00D50106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53912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 w:rsidRPr="00B306D2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>brak możliwości pobrania online</w:t>
      </w:r>
    </w:p>
    <w:p w14:paraId="676FD8A7" w14:textId="77777777" w:rsidR="004E27DA" w:rsidRPr="000B43E6" w:rsidRDefault="004E27D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D777FA" w14:textId="5F84CF88" w:rsidR="004E27DA" w:rsidRDefault="004E27DA" w:rsidP="004E27DA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sz w:val="16"/>
          <w:szCs w:val="16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</w:t>
      </w:r>
      <w:r w:rsidRPr="000B43E6">
        <w:rPr>
          <w:rFonts w:ascii="Arial" w:hAnsi="Arial" w:cs="Arial"/>
          <w:sz w:val="16"/>
          <w:szCs w:val="16"/>
        </w:rPr>
        <w:lastRenderedPageBreak/>
        <w:t xml:space="preserve">wraz z ofertą dokumentu/ów potwierdzającego umocowanie do reprezentowania Wykonawcy Zamawiający wezwie </w:t>
      </w:r>
      <w:r w:rsidR="00895C82">
        <w:rPr>
          <w:rFonts w:ascii="Arial" w:hAnsi="Arial" w:cs="Arial"/>
          <w:sz w:val="16"/>
          <w:szCs w:val="16"/>
        </w:rPr>
        <w:br/>
      </w:r>
      <w:r w:rsidRPr="000B43E6">
        <w:rPr>
          <w:rFonts w:ascii="Arial" w:hAnsi="Arial" w:cs="Arial"/>
          <w:sz w:val="16"/>
          <w:szCs w:val="16"/>
        </w:rPr>
        <w:t xml:space="preserve">o przedłożenie odpowiedniego dokumentu na podstawie art. 128 </w:t>
      </w:r>
      <w:proofErr w:type="spellStart"/>
      <w:r w:rsidRPr="000B43E6">
        <w:rPr>
          <w:rFonts w:ascii="Arial" w:hAnsi="Arial" w:cs="Arial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sz w:val="16"/>
          <w:szCs w:val="16"/>
        </w:rPr>
        <w:t xml:space="preserve"> ) </w:t>
      </w:r>
    </w:p>
    <w:p w14:paraId="724D0E2E" w14:textId="77777777" w:rsidR="004E27DA" w:rsidRDefault="004E27DA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2CC8D466" w14:textId="77777777" w:rsidR="00FD3462" w:rsidRDefault="00FD3462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127E902B" w14:textId="77777777" w:rsidR="00F96CAC" w:rsidRPr="00E95627" w:rsidRDefault="00F96CAC" w:rsidP="00520A1C">
      <w:pPr>
        <w:pStyle w:val="Akapitzlist"/>
        <w:numPr>
          <w:ilvl w:val="0"/>
          <w:numId w:val="45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1C6D87FB" w14:textId="77777777" w:rsidR="00F96CAC" w:rsidRPr="00E95627" w:rsidRDefault="00F96CAC" w:rsidP="00F96CAC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F96CAC" w:rsidRPr="00E95627" w14:paraId="6DC1F818" w14:textId="77777777" w:rsidTr="008B0AE3">
        <w:trPr>
          <w:trHeight w:val="390"/>
        </w:trPr>
        <w:sdt>
          <w:sdtPr>
            <w:rPr>
              <w:rFonts w:ascii="Arial" w:hAnsi="Arial" w:cs="Arial"/>
              <w:b/>
              <w:sz w:val="20"/>
              <w:szCs w:val="20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3106712A" w14:textId="33BF27D7" w:rsidR="00F96CAC" w:rsidRPr="00E95627" w:rsidRDefault="006B0236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5686002F" w14:textId="7E8CDB4C" w:rsidR="00F96CAC" w:rsidRPr="00DA712F" w:rsidRDefault="00740792" w:rsidP="006050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4A00">
              <w:rPr>
                <w:rFonts w:ascii="Arial" w:hAnsi="Arial" w:cs="Arial"/>
                <w:color w:val="080000"/>
                <w:sz w:val="19"/>
                <w:szCs w:val="19"/>
              </w:rPr>
              <w:t xml:space="preserve">Oświadczenie o braku podstaw do wykluczenia i o spełnianiu warunków udziału </w:t>
            </w:r>
            <w:r w:rsidRPr="00494A00">
              <w:rPr>
                <w:rFonts w:ascii="Arial" w:hAnsi="Arial" w:cs="Arial"/>
                <w:color w:val="080000"/>
                <w:sz w:val="19"/>
                <w:szCs w:val="19"/>
              </w:rPr>
              <w:br/>
              <w:t>w postępowaniu</w:t>
            </w:r>
          </w:p>
        </w:tc>
      </w:tr>
      <w:tr w:rsidR="00F96CAC" w:rsidRPr="00E95627" w14:paraId="3E5E89FB" w14:textId="77777777" w:rsidTr="008B0AE3">
        <w:trPr>
          <w:trHeight w:val="390"/>
        </w:trPr>
        <w:sdt>
          <w:sdtPr>
            <w:rPr>
              <w:rFonts w:ascii="Arial" w:hAnsi="Arial" w:cs="Arial"/>
              <w:sz w:val="20"/>
              <w:szCs w:val="20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45579592" w14:textId="77777777" w:rsidR="00F96CAC" w:rsidRPr="00E95627" w:rsidRDefault="00F96CAC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 w:rsidRPr="00E95627"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670177D1" w14:textId="5AA17185" w:rsidR="00F96CAC" w:rsidRPr="00E95627" w:rsidRDefault="00F96CAC" w:rsidP="00494A0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F96CAC" w:rsidRPr="00E95627" w14:paraId="4C8A784A" w14:textId="77777777" w:rsidTr="008B0AE3">
        <w:trPr>
          <w:trHeight w:val="390"/>
        </w:trPr>
        <w:sdt>
          <w:sdtPr>
            <w:rPr>
              <w:rFonts w:ascii="Arial" w:hAnsi="Arial" w:cs="Arial"/>
              <w:sz w:val="20"/>
              <w:szCs w:val="20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4BE04217" w14:textId="77777777" w:rsidR="00F96CAC" w:rsidRPr="00E95627" w:rsidRDefault="00F96CAC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 w:rsidRPr="00E95627"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3FF59CBB" w14:textId="586CFCCF" w:rsidR="00F96CAC" w:rsidRPr="00E95627" w:rsidRDefault="00F96CAC" w:rsidP="00BF6E11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BF6E11" w:rsidRPr="00E95627" w14:paraId="1C01AA69" w14:textId="77777777" w:rsidTr="008B0AE3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20"/>
              <w:szCs w:val="20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7D8710E0" w14:textId="1AEF7B2B" w:rsidR="00BF6E11" w:rsidRPr="00E95627" w:rsidRDefault="00BF6E11" w:rsidP="008B0AE3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419F6C11" w14:textId="77777777" w:rsidR="00BF6E11" w:rsidRPr="00494A00" w:rsidRDefault="00BF6E11" w:rsidP="00494A00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</w:p>
        </w:tc>
      </w:tr>
      <w:tr w:rsidR="00BF6E11" w:rsidRPr="00E95627" w14:paraId="4D4F283B" w14:textId="77777777" w:rsidTr="008B0AE3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20"/>
              <w:szCs w:val="20"/>
              <w:u w:color="000000"/>
            </w:rPr>
            <w:id w:val="2048707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53779C63" w14:textId="095B3021" w:rsidR="00BF6E11" w:rsidRPr="00E95627" w:rsidRDefault="00BF6E11" w:rsidP="008B0AE3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2EB7694B" w14:textId="77777777" w:rsidR="00BF6E11" w:rsidRPr="00494A00" w:rsidRDefault="00BF6E11" w:rsidP="00494A00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</w:p>
        </w:tc>
      </w:tr>
    </w:tbl>
    <w:p w14:paraId="12FE9B6C" w14:textId="77777777" w:rsidR="00F96CAC" w:rsidRPr="00E95627" w:rsidRDefault="00F96CAC" w:rsidP="00F96CAC">
      <w:pPr>
        <w:jc w:val="right"/>
        <w:rPr>
          <w:rFonts w:ascii="Arial" w:hAnsi="Arial" w:cs="Arial"/>
          <w:sz w:val="20"/>
          <w:szCs w:val="20"/>
        </w:rPr>
      </w:pPr>
    </w:p>
    <w:p w14:paraId="1057CE9D" w14:textId="77777777" w:rsidR="00DA712F" w:rsidRDefault="00DA712F" w:rsidP="00F96CAC">
      <w:pPr>
        <w:jc w:val="right"/>
        <w:rPr>
          <w:rFonts w:ascii="Arial" w:hAnsi="Arial" w:cs="Arial"/>
          <w:sz w:val="20"/>
          <w:szCs w:val="20"/>
        </w:rPr>
      </w:pPr>
    </w:p>
    <w:p w14:paraId="1AD798F2" w14:textId="77777777" w:rsidR="0058572D" w:rsidRDefault="0058572D" w:rsidP="00F96CAC">
      <w:pPr>
        <w:jc w:val="right"/>
        <w:rPr>
          <w:rFonts w:ascii="Arial" w:hAnsi="Arial" w:cs="Arial"/>
          <w:sz w:val="20"/>
          <w:szCs w:val="20"/>
        </w:rPr>
      </w:pPr>
    </w:p>
    <w:p w14:paraId="00398A76" w14:textId="77777777" w:rsidR="00740792" w:rsidRDefault="00740792" w:rsidP="00F96CAC">
      <w:pPr>
        <w:jc w:val="right"/>
        <w:rPr>
          <w:rFonts w:ascii="Arial" w:hAnsi="Arial" w:cs="Arial"/>
          <w:sz w:val="20"/>
          <w:szCs w:val="20"/>
        </w:rPr>
      </w:pPr>
    </w:p>
    <w:p w14:paraId="66C579C5" w14:textId="77777777" w:rsidR="00134063" w:rsidRDefault="00134063" w:rsidP="00F96CAC">
      <w:pPr>
        <w:jc w:val="right"/>
        <w:rPr>
          <w:rFonts w:ascii="Arial" w:hAnsi="Arial" w:cs="Arial"/>
          <w:sz w:val="20"/>
          <w:szCs w:val="20"/>
        </w:rPr>
      </w:pPr>
    </w:p>
    <w:p w14:paraId="3A818FCF" w14:textId="77777777" w:rsidR="00740792" w:rsidRDefault="00740792" w:rsidP="00F96CAC">
      <w:pPr>
        <w:jc w:val="right"/>
        <w:rPr>
          <w:rFonts w:ascii="Arial" w:hAnsi="Arial" w:cs="Arial"/>
          <w:sz w:val="20"/>
          <w:szCs w:val="20"/>
        </w:rPr>
      </w:pPr>
    </w:p>
    <w:p w14:paraId="139E09EC" w14:textId="77777777" w:rsidR="00DA712F" w:rsidRDefault="00DA712F" w:rsidP="00F96CAC">
      <w:pPr>
        <w:jc w:val="right"/>
        <w:rPr>
          <w:rFonts w:ascii="Arial" w:hAnsi="Arial" w:cs="Arial"/>
          <w:sz w:val="20"/>
          <w:szCs w:val="20"/>
        </w:rPr>
      </w:pPr>
    </w:p>
    <w:p w14:paraId="30EF4EA5" w14:textId="77777777" w:rsidR="00DA712F" w:rsidRDefault="00DA712F" w:rsidP="00F96CAC">
      <w:pPr>
        <w:jc w:val="right"/>
        <w:rPr>
          <w:rFonts w:ascii="Arial" w:hAnsi="Arial" w:cs="Arial"/>
          <w:sz w:val="20"/>
          <w:szCs w:val="20"/>
        </w:rPr>
      </w:pPr>
    </w:p>
    <w:p w14:paraId="4C9D38E7" w14:textId="503131FC" w:rsidR="00F96CAC" w:rsidRPr="00E95627" w:rsidRDefault="006B0236" w:rsidP="00F96CA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</w:t>
      </w:r>
      <w:r w:rsidR="00F96CAC" w:rsidRPr="00E95627">
        <w:rPr>
          <w:rFonts w:ascii="Arial" w:hAnsi="Arial" w:cs="Arial"/>
          <w:sz w:val="20"/>
          <w:szCs w:val="20"/>
        </w:rPr>
        <w:t xml:space="preserve">  dnia </w:t>
      </w:r>
      <w:r>
        <w:rPr>
          <w:rFonts w:ascii="Arial" w:hAnsi="Arial" w:cs="Arial"/>
          <w:sz w:val="20"/>
          <w:szCs w:val="20"/>
        </w:rPr>
        <w:t>…………………..</w:t>
      </w:r>
      <w:r w:rsidR="00F96CAC" w:rsidRPr="00E95627">
        <w:rPr>
          <w:rFonts w:ascii="Arial" w:hAnsi="Arial" w:cs="Arial"/>
          <w:sz w:val="20"/>
          <w:szCs w:val="20"/>
        </w:rPr>
        <w:t xml:space="preserve"> r. </w:t>
      </w:r>
    </w:p>
    <w:p w14:paraId="469CD860" w14:textId="77777777" w:rsidR="00F96CAC" w:rsidRPr="00E95627" w:rsidRDefault="00F96CAC" w:rsidP="00F96CAC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155FE522" w14:textId="77777777" w:rsidR="00124024" w:rsidRPr="000B43E6" w:rsidRDefault="00124024" w:rsidP="00124024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99F4E2D" w14:textId="77777777" w:rsidR="00E352ED" w:rsidRPr="000B43E6" w:rsidRDefault="001F3C30" w:rsidP="00E921BC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4443ADFE" w14:textId="77777777" w:rsidR="0058572D" w:rsidRDefault="0058572D" w:rsidP="005F3A8B">
      <w:pPr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sectPr w:rsidR="0058572D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F702D" w14:textId="77777777" w:rsidR="00D50106" w:rsidRDefault="00D50106">
      <w:r>
        <w:separator/>
      </w:r>
    </w:p>
  </w:endnote>
  <w:endnote w:type="continuationSeparator" w:id="0">
    <w:p w14:paraId="5953DB38" w14:textId="77777777" w:rsidR="00D50106" w:rsidRDefault="00D5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50030E19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</w:t>
    </w:r>
    <w:r w:rsidR="007111D7">
      <w:rPr>
        <w:rFonts w:ascii="Arial" w:hAnsi="Arial" w:cs="Arial"/>
        <w:sz w:val="16"/>
        <w:szCs w:val="16"/>
      </w:rPr>
      <w:t>2</w:t>
    </w:r>
    <w:r w:rsidR="00272A16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.202</w:t>
    </w:r>
    <w:r w:rsidR="007111D7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76143"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76143"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9CEF9" w14:textId="77777777" w:rsidR="00D50106" w:rsidRDefault="00D50106">
      <w:r>
        <w:separator/>
      </w:r>
    </w:p>
  </w:footnote>
  <w:footnote w:type="continuationSeparator" w:id="0">
    <w:p w14:paraId="52BF822B" w14:textId="77777777" w:rsidR="00D50106" w:rsidRDefault="00D50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2FE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2C31"/>
    <w:rsid w:val="000D41FC"/>
    <w:rsid w:val="000D44D5"/>
    <w:rsid w:val="000D4767"/>
    <w:rsid w:val="000D4BBE"/>
    <w:rsid w:val="000D510C"/>
    <w:rsid w:val="000D51FB"/>
    <w:rsid w:val="000D56F0"/>
    <w:rsid w:val="000D6D7F"/>
    <w:rsid w:val="000D732C"/>
    <w:rsid w:val="000D76BE"/>
    <w:rsid w:val="000E0576"/>
    <w:rsid w:val="000E1148"/>
    <w:rsid w:val="000E20C6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D4D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47FB4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47A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1B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4D0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AED"/>
    <w:rsid w:val="00264BF3"/>
    <w:rsid w:val="0026634F"/>
    <w:rsid w:val="0026735F"/>
    <w:rsid w:val="00270106"/>
    <w:rsid w:val="0027053A"/>
    <w:rsid w:val="0027260C"/>
    <w:rsid w:val="0027296A"/>
    <w:rsid w:val="00272A16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014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972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41F6"/>
    <w:rsid w:val="003655FE"/>
    <w:rsid w:val="00365785"/>
    <w:rsid w:val="00365896"/>
    <w:rsid w:val="00365979"/>
    <w:rsid w:val="003665E4"/>
    <w:rsid w:val="003668AC"/>
    <w:rsid w:val="00367150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4C92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2993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4BC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0FC9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57F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0ED3"/>
    <w:rsid w:val="005C10A7"/>
    <w:rsid w:val="005C1197"/>
    <w:rsid w:val="005C1897"/>
    <w:rsid w:val="005C1EBF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638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236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46A2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1D7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1C01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D80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B18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184C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0B41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668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73C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0D09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34B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C7CE4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6B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357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1D3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3C4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503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106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0D7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3F77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484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C85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226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143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2CD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AD5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2C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725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1DC"/>
    <w:rsid w:val="00FD22C0"/>
    <w:rsid w:val="00FD2793"/>
    <w:rsid w:val="00FD2CCD"/>
    <w:rsid w:val="00FD3462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5A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paragraph" w:customStyle="1" w:styleId="Tekstpodstawowy32">
    <w:name w:val="Tekst podstawowy 32"/>
    <w:basedOn w:val="Normalny"/>
    <w:rsid w:val="00264AED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2473-CF0D-46D1-B7DD-81EB6FB8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w trybie podstawowym</vt:lpstr>
    </vt:vector>
  </TitlesOfParts>
  <Company/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w trybie podstawowym</dc:title>
  <dc:subject/>
  <dc:creator>UG Żurawica</dc:creator>
  <cp:keywords/>
  <dc:description>ZNAKI:50701</dc:description>
  <cp:lastModifiedBy>uzytkownik</cp:lastModifiedBy>
  <cp:revision>6</cp:revision>
  <cp:lastPrinted>2023-10-12T07:19:00Z</cp:lastPrinted>
  <dcterms:created xsi:type="dcterms:W3CDTF">2024-10-30T10:03:00Z</dcterms:created>
  <dcterms:modified xsi:type="dcterms:W3CDTF">2024-10-30T12:35:00Z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