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80E61A" w14:textId="1E7F75F4" w:rsidR="00DA509A" w:rsidRPr="00EC0ED8" w:rsidRDefault="009D515A" w:rsidP="00EF0FD7">
      <w:pPr>
        <w:spacing w:line="276" w:lineRule="auto"/>
        <w:jc w:val="right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ab/>
      </w:r>
      <w:r w:rsidRPr="00EC0ED8">
        <w:rPr>
          <w:rFonts w:ascii="Cambria" w:hAnsi="Cambria" w:cs="Arial"/>
          <w:sz w:val="20"/>
          <w:szCs w:val="20"/>
        </w:rPr>
        <w:tab/>
      </w:r>
      <w:r w:rsidRPr="00EC0ED8">
        <w:rPr>
          <w:rFonts w:ascii="Cambria" w:hAnsi="Cambria" w:cs="Arial"/>
          <w:sz w:val="20"/>
          <w:szCs w:val="20"/>
        </w:rPr>
        <w:tab/>
      </w:r>
      <w:r w:rsidR="0090420C" w:rsidRPr="00EC0ED8">
        <w:rPr>
          <w:rFonts w:ascii="Cambria" w:hAnsi="Cambria" w:cs="Arial"/>
          <w:sz w:val="20"/>
          <w:szCs w:val="20"/>
        </w:rPr>
        <w:t xml:space="preserve">                 </w:t>
      </w:r>
      <w:r w:rsidR="00E23EF5" w:rsidRPr="00EC0ED8">
        <w:rPr>
          <w:rFonts w:ascii="Cambria" w:hAnsi="Cambria" w:cs="Arial"/>
          <w:sz w:val="20"/>
          <w:szCs w:val="20"/>
        </w:rPr>
        <w:t xml:space="preserve">                              </w:t>
      </w:r>
      <w:r w:rsidR="005B659A" w:rsidRPr="00EC0ED8">
        <w:rPr>
          <w:rFonts w:ascii="Cambria" w:hAnsi="Cambria" w:cs="Arial"/>
          <w:sz w:val="20"/>
          <w:szCs w:val="20"/>
        </w:rPr>
        <w:tab/>
      </w:r>
      <w:r w:rsidR="005B659A" w:rsidRPr="00EC0ED8">
        <w:rPr>
          <w:rFonts w:ascii="Cambria" w:hAnsi="Cambria" w:cs="Arial"/>
          <w:sz w:val="20"/>
          <w:szCs w:val="20"/>
        </w:rPr>
        <w:tab/>
      </w:r>
      <w:r w:rsidR="005B659A" w:rsidRPr="00EC0ED8">
        <w:rPr>
          <w:rFonts w:ascii="Cambria" w:hAnsi="Cambria" w:cs="Arial"/>
          <w:sz w:val="20"/>
          <w:szCs w:val="20"/>
        </w:rPr>
        <w:tab/>
      </w:r>
      <w:r w:rsidR="00D37E9A" w:rsidRPr="00EC0ED8">
        <w:rPr>
          <w:rFonts w:ascii="Cambria" w:hAnsi="Cambria" w:cs="Arial"/>
          <w:sz w:val="20"/>
          <w:szCs w:val="20"/>
        </w:rPr>
        <w:t>Z</w:t>
      </w:r>
      <w:r w:rsidR="00983423" w:rsidRPr="00EC0ED8">
        <w:rPr>
          <w:rFonts w:ascii="Cambria" w:hAnsi="Cambria" w:cs="Arial"/>
          <w:sz w:val="20"/>
          <w:szCs w:val="20"/>
        </w:rPr>
        <w:t>ałącznik</w:t>
      </w:r>
      <w:r w:rsidRPr="00EC0ED8">
        <w:rPr>
          <w:rFonts w:ascii="Cambria" w:hAnsi="Cambria" w:cs="Arial"/>
          <w:sz w:val="20"/>
          <w:szCs w:val="20"/>
        </w:rPr>
        <w:t xml:space="preserve"> nr </w:t>
      </w:r>
      <w:r w:rsidR="00983423" w:rsidRPr="00EC0ED8">
        <w:rPr>
          <w:rFonts w:ascii="Cambria" w:hAnsi="Cambria" w:cs="Arial"/>
          <w:sz w:val="20"/>
          <w:szCs w:val="20"/>
        </w:rPr>
        <w:t xml:space="preserve"> </w:t>
      </w:r>
      <w:r w:rsidR="00EE1CDF" w:rsidRPr="00EC0ED8">
        <w:rPr>
          <w:rFonts w:ascii="Cambria" w:hAnsi="Cambria" w:cs="Arial"/>
          <w:sz w:val="20"/>
          <w:szCs w:val="20"/>
        </w:rPr>
        <w:t>1</w:t>
      </w:r>
      <w:r w:rsidR="00D62E51" w:rsidRPr="00EC0ED8">
        <w:rPr>
          <w:rFonts w:ascii="Cambria" w:hAnsi="Cambria" w:cs="Arial"/>
          <w:sz w:val="20"/>
          <w:szCs w:val="20"/>
        </w:rPr>
        <w:t xml:space="preserve"> do SWZ</w:t>
      </w:r>
      <w:r w:rsidR="00DA509A" w:rsidRPr="00EC0ED8">
        <w:rPr>
          <w:rFonts w:ascii="Cambria" w:hAnsi="Cambria" w:cs="Arial"/>
          <w:sz w:val="20"/>
          <w:szCs w:val="20"/>
        </w:rPr>
        <w:tab/>
      </w:r>
      <w:r w:rsidR="00DA509A" w:rsidRPr="00EC0ED8">
        <w:rPr>
          <w:rFonts w:ascii="Cambria" w:hAnsi="Cambria" w:cs="Arial"/>
          <w:sz w:val="20"/>
          <w:szCs w:val="20"/>
        </w:rPr>
        <w:tab/>
      </w:r>
      <w:r w:rsidR="00DA509A" w:rsidRPr="00EC0ED8">
        <w:rPr>
          <w:rFonts w:ascii="Cambria" w:hAnsi="Cambria" w:cs="Arial"/>
          <w:sz w:val="20"/>
          <w:szCs w:val="20"/>
        </w:rPr>
        <w:tab/>
      </w:r>
      <w:r w:rsidR="00DA509A" w:rsidRPr="00EC0ED8">
        <w:rPr>
          <w:rFonts w:ascii="Cambria" w:hAnsi="Cambria" w:cs="Arial"/>
          <w:sz w:val="20"/>
          <w:szCs w:val="20"/>
        </w:rPr>
        <w:tab/>
      </w:r>
      <w:r w:rsidR="00DA509A" w:rsidRPr="00EC0ED8">
        <w:rPr>
          <w:rFonts w:ascii="Cambria" w:hAnsi="Cambria" w:cs="Arial"/>
          <w:sz w:val="20"/>
          <w:szCs w:val="20"/>
        </w:rPr>
        <w:tab/>
        <w:t xml:space="preserve">                                  </w:t>
      </w:r>
    </w:p>
    <w:p w14:paraId="03082C65" w14:textId="7ABEB7B2" w:rsidR="00DA509A" w:rsidRPr="00EC0ED8" w:rsidRDefault="00F30C2A" w:rsidP="00EF0FD7">
      <w:pPr>
        <w:spacing w:line="276" w:lineRule="auto"/>
        <w:ind w:left="4248"/>
        <w:jc w:val="right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 xml:space="preserve">………………  </w:t>
      </w:r>
      <w:r w:rsidR="00AB0AE0" w:rsidRPr="00EC0ED8">
        <w:rPr>
          <w:rFonts w:ascii="Cambria" w:hAnsi="Cambria" w:cs="Arial"/>
          <w:sz w:val="20"/>
          <w:szCs w:val="20"/>
        </w:rPr>
        <w:t>dn.</w:t>
      </w:r>
      <w:r w:rsidR="00DA509A" w:rsidRPr="00EC0ED8">
        <w:rPr>
          <w:rFonts w:ascii="Cambria" w:hAnsi="Cambria" w:cs="Arial"/>
          <w:sz w:val="20"/>
          <w:szCs w:val="20"/>
        </w:rPr>
        <w:t>………………</w:t>
      </w:r>
      <w:r w:rsidR="00D80BA5" w:rsidRPr="00EC0ED8">
        <w:rPr>
          <w:rFonts w:ascii="Cambria" w:hAnsi="Cambria" w:cs="Arial"/>
          <w:sz w:val="20"/>
          <w:szCs w:val="20"/>
        </w:rPr>
        <w:t>20</w:t>
      </w:r>
      <w:r w:rsidR="007D20F7" w:rsidRPr="00EC0ED8">
        <w:rPr>
          <w:rFonts w:ascii="Cambria" w:hAnsi="Cambria" w:cs="Arial"/>
          <w:sz w:val="20"/>
          <w:szCs w:val="20"/>
        </w:rPr>
        <w:t>2</w:t>
      </w:r>
      <w:r w:rsidR="002E1A64">
        <w:rPr>
          <w:rFonts w:ascii="Cambria" w:hAnsi="Cambria" w:cs="Arial"/>
          <w:sz w:val="20"/>
          <w:szCs w:val="20"/>
        </w:rPr>
        <w:t>4</w:t>
      </w:r>
      <w:r w:rsidR="003E134C" w:rsidRPr="00EC0ED8">
        <w:rPr>
          <w:rFonts w:ascii="Cambria" w:hAnsi="Cambria" w:cs="Arial"/>
          <w:sz w:val="20"/>
          <w:szCs w:val="20"/>
        </w:rPr>
        <w:t xml:space="preserve"> </w:t>
      </w:r>
      <w:r w:rsidR="00D80BA5" w:rsidRPr="00EC0ED8">
        <w:rPr>
          <w:rFonts w:ascii="Cambria" w:hAnsi="Cambria" w:cs="Arial"/>
          <w:sz w:val="20"/>
          <w:szCs w:val="20"/>
        </w:rPr>
        <w:t>r.</w:t>
      </w:r>
    </w:p>
    <w:p w14:paraId="6B9BD3F7" w14:textId="77777777" w:rsidR="00DA509A" w:rsidRPr="00EC0ED8" w:rsidRDefault="004050DD" w:rsidP="00EF0FD7">
      <w:pPr>
        <w:spacing w:line="276" w:lineRule="auto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……..</w:t>
      </w:r>
      <w:r w:rsidR="00DA509A" w:rsidRPr="00EC0ED8">
        <w:rPr>
          <w:rFonts w:ascii="Cambria" w:hAnsi="Cambria" w:cs="Arial"/>
          <w:sz w:val="20"/>
          <w:szCs w:val="20"/>
        </w:rPr>
        <w:t>................................................</w:t>
      </w:r>
    </w:p>
    <w:p w14:paraId="541F8A31" w14:textId="07E1FB82" w:rsidR="00DA509A" w:rsidRPr="00EC0ED8" w:rsidRDefault="00235B00" w:rsidP="00EF0FD7">
      <w:pPr>
        <w:spacing w:line="276" w:lineRule="auto"/>
        <w:rPr>
          <w:rFonts w:ascii="Cambria" w:hAnsi="Cambria" w:cs="Arial"/>
          <w:iCs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(Nazwa i adres W</w:t>
      </w:r>
      <w:r w:rsidR="006C262E" w:rsidRPr="00EC0ED8">
        <w:rPr>
          <w:rFonts w:ascii="Cambria" w:hAnsi="Cambria" w:cs="Arial"/>
          <w:sz w:val="20"/>
          <w:szCs w:val="20"/>
        </w:rPr>
        <w:t xml:space="preserve">ykonawcy)  </w:t>
      </w:r>
    </w:p>
    <w:p w14:paraId="59055417" w14:textId="77777777" w:rsidR="00E3479B" w:rsidRPr="00EC0ED8" w:rsidRDefault="00E3479B" w:rsidP="00EF0FD7">
      <w:pPr>
        <w:pStyle w:val="Nagwek1"/>
        <w:spacing w:before="0" w:line="276" w:lineRule="auto"/>
        <w:jc w:val="center"/>
        <w:rPr>
          <w:rFonts w:cs="Arial"/>
          <w:iCs/>
          <w:color w:val="auto"/>
          <w:sz w:val="20"/>
          <w:szCs w:val="20"/>
          <w:lang w:val="pl-PL"/>
        </w:rPr>
      </w:pPr>
    </w:p>
    <w:p w14:paraId="5AC5C7FB" w14:textId="77777777" w:rsidR="00DA509A" w:rsidRPr="00EC0ED8" w:rsidRDefault="00983423" w:rsidP="00EF0FD7">
      <w:pPr>
        <w:pStyle w:val="Nagwek1"/>
        <w:spacing w:before="0" w:line="276" w:lineRule="auto"/>
        <w:jc w:val="center"/>
        <w:rPr>
          <w:rFonts w:cs="Arial"/>
          <w:iCs/>
          <w:color w:val="auto"/>
          <w:sz w:val="20"/>
          <w:szCs w:val="20"/>
        </w:rPr>
      </w:pPr>
      <w:r w:rsidRPr="00EC0ED8">
        <w:rPr>
          <w:rFonts w:cs="Arial"/>
          <w:iCs/>
          <w:color w:val="auto"/>
          <w:sz w:val="20"/>
          <w:szCs w:val="20"/>
          <w:lang w:val="pl-PL"/>
        </w:rPr>
        <w:t>O</w:t>
      </w:r>
      <w:r w:rsidR="00DA509A" w:rsidRPr="00EC0ED8">
        <w:rPr>
          <w:rFonts w:cs="Arial"/>
          <w:iCs/>
          <w:color w:val="auto"/>
          <w:sz w:val="20"/>
          <w:szCs w:val="20"/>
        </w:rPr>
        <w:t xml:space="preserve"> F E R T A  C E N O W A</w:t>
      </w:r>
    </w:p>
    <w:p w14:paraId="40999FCD" w14:textId="6C12EB59" w:rsidR="00804FED" w:rsidRPr="00EC0ED8" w:rsidRDefault="00307E4B" w:rsidP="00307E4B">
      <w:pPr>
        <w:pStyle w:val="Tytu"/>
        <w:spacing w:before="120" w:line="360" w:lineRule="auto"/>
        <w:ind w:firstLine="360"/>
        <w:rPr>
          <w:rFonts w:ascii="Cambria" w:hAnsi="Cambria" w:cs="Arial"/>
          <w:b w:val="0"/>
          <w:bCs w:val="0"/>
          <w:sz w:val="20"/>
          <w:szCs w:val="20"/>
        </w:rPr>
      </w:pPr>
      <w:r w:rsidRPr="00EC0ED8">
        <w:rPr>
          <w:rFonts w:ascii="Cambria" w:hAnsi="Cambria" w:cs="Arial"/>
          <w:b w:val="0"/>
          <w:bCs w:val="0"/>
          <w:sz w:val="20"/>
          <w:szCs w:val="20"/>
        </w:rPr>
        <w:t>na  realizację zamówienia  publicznego:</w:t>
      </w:r>
    </w:p>
    <w:p w14:paraId="41B91DD9" w14:textId="77777777" w:rsidR="00DE45EB" w:rsidRDefault="00DE45EB" w:rsidP="00360956">
      <w:pPr>
        <w:shd w:val="clear" w:color="auto" w:fill="DEEAF6" w:themeFill="accent5" w:themeFillTint="33"/>
        <w:spacing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1411159B" w14:textId="6F4DE4CE" w:rsidR="00CB0293" w:rsidRPr="00CA58E2" w:rsidRDefault="00CB0293" w:rsidP="00360956">
      <w:pPr>
        <w:shd w:val="clear" w:color="auto" w:fill="DEEAF6" w:themeFill="accent5" w:themeFillTint="33"/>
        <w:tabs>
          <w:tab w:val="center" w:pos="4536"/>
          <w:tab w:val="left" w:pos="6945"/>
        </w:tabs>
        <w:spacing w:before="40" w:line="276" w:lineRule="auto"/>
        <w:jc w:val="center"/>
        <w:rPr>
          <w:rFonts w:ascii="Cambria" w:hAnsi="Cambria" w:cs="Arial"/>
          <w:b/>
          <w:bCs/>
        </w:rPr>
      </w:pPr>
      <w:r w:rsidRPr="00925E6D">
        <w:rPr>
          <w:rFonts w:ascii="Cambria" w:hAnsi="Cambria" w:cs="Arial"/>
          <w:b/>
          <w:bCs/>
        </w:rPr>
        <w:t>„</w:t>
      </w:r>
      <w:r w:rsidR="00B53FDD">
        <w:rPr>
          <w:rFonts w:ascii="Cambria" w:hAnsi="Cambria" w:cs="Arial"/>
          <w:b/>
          <w:bCs/>
        </w:rPr>
        <w:t>Usługa</w:t>
      </w:r>
      <w:r w:rsidR="00F40AF9">
        <w:rPr>
          <w:rFonts w:ascii="Cambria" w:hAnsi="Cambria" w:cs="Arial"/>
          <w:b/>
          <w:bCs/>
        </w:rPr>
        <w:t xml:space="preserve"> prowadzenia</w:t>
      </w:r>
      <w:r w:rsidR="00594583">
        <w:rPr>
          <w:rFonts w:ascii="Cambria" w:hAnsi="Cambria" w:cs="Arial"/>
          <w:b/>
          <w:bCs/>
        </w:rPr>
        <w:t xml:space="preserve"> dodatkowych</w:t>
      </w:r>
      <w:r w:rsidR="00F40AF9">
        <w:rPr>
          <w:rFonts w:ascii="Cambria" w:hAnsi="Cambria" w:cs="Arial"/>
          <w:b/>
          <w:bCs/>
        </w:rPr>
        <w:t xml:space="preserve"> zajęć</w:t>
      </w:r>
      <w:r w:rsidR="005E789A">
        <w:rPr>
          <w:rFonts w:ascii="Cambria" w:hAnsi="Cambria" w:cs="Arial"/>
          <w:b/>
          <w:bCs/>
        </w:rPr>
        <w:t xml:space="preserve"> i warsztatów</w:t>
      </w:r>
      <w:r w:rsidR="00F40AF9">
        <w:rPr>
          <w:rFonts w:ascii="Cambria" w:hAnsi="Cambria" w:cs="Arial"/>
          <w:b/>
          <w:bCs/>
        </w:rPr>
        <w:t xml:space="preserve"> dla dzieci</w:t>
      </w:r>
      <w:r w:rsidR="005E789A">
        <w:rPr>
          <w:rFonts w:ascii="Cambria" w:hAnsi="Cambria" w:cs="Arial"/>
          <w:b/>
          <w:bCs/>
        </w:rPr>
        <w:t xml:space="preserve"> i ich rodziców z Przedszkola Samorządowego nr 43 w Kielcach</w:t>
      </w:r>
      <w:r w:rsidRPr="00925E6D">
        <w:rPr>
          <w:rFonts w:ascii="Cambria" w:hAnsi="Cambria" w:cs="Arial"/>
          <w:b/>
          <w:bCs/>
        </w:rPr>
        <w:t>”</w:t>
      </w:r>
    </w:p>
    <w:p w14:paraId="1FC0B2DD" w14:textId="7DAC8AD0" w:rsidR="00DE45EB" w:rsidRPr="00EC0ED8" w:rsidRDefault="00DE45EB" w:rsidP="00360956">
      <w:pPr>
        <w:shd w:val="clear" w:color="auto" w:fill="DEEAF6" w:themeFill="accent5" w:themeFillTint="33"/>
        <w:spacing w:line="276" w:lineRule="auto"/>
        <w:rPr>
          <w:rFonts w:ascii="Cambria" w:hAnsi="Cambria" w:cs="Arial"/>
          <w:b/>
          <w:bCs/>
          <w:sz w:val="20"/>
          <w:szCs w:val="20"/>
        </w:rPr>
      </w:pPr>
    </w:p>
    <w:p w14:paraId="0BBF34C8" w14:textId="77777777" w:rsidR="00F81C9B" w:rsidRDefault="00F81C9B" w:rsidP="000C25EB">
      <w:pPr>
        <w:pStyle w:val="Bezodstpw"/>
        <w:spacing w:line="276" w:lineRule="auto"/>
        <w:ind w:left="426"/>
        <w:jc w:val="both"/>
        <w:rPr>
          <w:rFonts w:ascii="Cambria" w:hAnsi="Cambria" w:cs="Arial"/>
          <w:sz w:val="20"/>
          <w:szCs w:val="20"/>
        </w:rPr>
      </w:pPr>
    </w:p>
    <w:p w14:paraId="12D41D4B" w14:textId="7B7372FB" w:rsidR="002858C6" w:rsidRDefault="00F81C9B" w:rsidP="000C25EB">
      <w:pPr>
        <w:pStyle w:val="Bezodstpw"/>
        <w:spacing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</w:t>
      </w:r>
      <w:r w:rsidR="00016153" w:rsidRPr="00EC0ED8">
        <w:rPr>
          <w:rFonts w:ascii="Cambria" w:hAnsi="Cambria" w:cs="Arial"/>
          <w:sz w:val="20"/>
          <w:szCs w:val="20"/>
        </w:rPr>
        <w:t xml:space="preserve">godnie z wymaganiami określonymi w specyfikacji warunków zamówienia dla tego </w:t>
      </w:r>
      <w:r w:rsidR="00AB0AE0">
        <w:rPr>
          <w:rFonts w:ascii="Cambria" w:hAnsi="Cambria" w:cs="Arial"/>
          <w:sz w:val="20"/>
          <w:szCs w:val="20"/>
        </w:rPr>
        <w:t xml:space="preserve">postępowania </w:t>
      </w:r>
      <w:r w:rsidR="00AB0AE0" w:rsidRPr="00EC0ED8">
        <w:rPr>
          <w:rFonts w:ascii="Cambria" w:hAnsi="Cambria" w:cs="Arial"/>
          <w:sz w:val="20"/>
          <w:szCs w:val="20"/>
        </w:rPr>
        <w:t>składamy</w:t>
      </w:r>
      <w:r w:rsidR="00016153" w:rsidRPr="00EC0ED8">
        <w:rPr>
          <w:rFonts w:ascii="Cambria" w:hAnsi="Cambria" w:cs="Arial"/>
          <w:sz w:val="20"/>
          <w:szCs w:val="20"/>
        </w:rPr>
        <w:t xml:space="preserve"> niniejszą ofertę: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8634"/>
      </w:tblGrid>
      <w:tr w:rsidR="0096379F" w14:paraId="3457F7F3" w14:textId="77777777" w:rsidTr="002238C6">
        <w:tc>
          <w:tcPr>
            <w:tcW w:w="8634" w:type="dxa"/>
          </w:tcPr>
          <w:p w14:paraId="65BE8076" w14:textId="44A89C10" w:rsidR="0096379F" w:rsidRPr="002238C6" w:rsidRDefault="0096379F" w:rsidP="002238C6">
            <w:pPr>
              <w:pStyle w:val="NormalnyWeb"/>
              <w:spacing w:line="276" w:lineRule="auto"/>
              <w:jc w:val="both"/>
              <w:rPr>
                <w:rFonts w:ascii="Cambria" w:hAnsi="Cambria"/>
                <w:bCs/>
                <w:color w:val="000000" w:themeColor="text1"/>
                <w:sz w:val="20"/>
                <w:szCs w:val="20"/>
              </w:rPr>
            </w:pPr>
            <w:r w:rsidRPr="00EC0ED8">
              <w:rPr>
                <w:rFonts w:ascii="Cambria" w:hAnsi="Cambria" w:cs="Arial"/>
                <w:sz w:val="20"/>
                <w:szCs w:val="20"/>
              </w:rPr>
              <w:t xml:space="preserve">Za wykonanie przedmiotu zamówienia </w:t>
            </w:r>
            <w:r>
              <w:rPr>
                <w:rFonts w:ascii="Cambria" w:hAnsi="Cambria" w:cs="Arial"/>
                <w:sz w:val="20"/>
                <w:szCs w:val="20"/>
              </w:rPr>
              <w:t xml:space="preserve">w zakresie </w:t>
            </w:r>
            <w:r w:rsidR="002238C6" w:rsidRPr="002238C6">
              <w:rPr>
                <w:rFonts w:ascii="Cambria" w:hAnsi="Cambria"/>
                <w:b/>
                <w:color w:val="000000" w:themeColor="text1"/>
                <w:sz w:val="20"/>
                <w:szCs w:val="20"/>
              </w:rPr>
              <w:t>Część 1: Warsztaty pszczelarskie</w:t>
            </w:r>
            <w:r w:rsidR="002238C6">
              <w:rPr>
                <w:rFonts w:ascii="Cambria" w:hAnsi="Cambria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EC0ED8">
              <w:rPr>
                <w:rFonts w:ascii="Cambria" w:hAnsi="Cambria" w:cs="Arial"/>
                <w:sz w:val="20"/>
                <w:szCs w:val="20"/>
              </w:rPr>
              <w:t>oferujemy cenę w kwocie łącznej brutto:</w:t>
            </w:r>
          </w:p>
          <w:p w14:paraId="58532926" w14:textId="77777777" w:rsidR="0096379F" w:rsidRPr="00EC0ED8" w:rsidRDefault="0096379F" w:rsidP="0096379F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EC0ED8">
              <w:rPr>
                <w:rFonts w:ascii="Cambria" w:hAnsi="Cambria" w:cs="Arial"/>
                <w:b/>
                <w:sz w:val="20"/>
                <w:szCs w:val="20"/>
              </w:rPr>
              <w:t xml:space="preserve">…...................................................... złotych </w:t>
            </w:r>
            <w:r w:rsidRPr="00EC0ED8">
              <w:rPr>
                <w:rFonts w:ascii="Cambria" w:hAnsi="Cambria" w:cs="Arial"/>
                <w:b/>
                <w:sz w:val="20"/>
                <w:szCs w:val="20"/>
              </w:rPr>
              <w:tab/>
              <w:t xml:space="preserve"> (słownie:…………………………………………………………………….…………………… ….) </w:t>
            </w:r>
            <w:r w:rsidRPr="00EC0ED8">
              <w:rPr>
                <w:rFonts w:ascii="Cambria" w:hAnsi="Cambria" w:cs="Arial"/>
                <w:sz w:val="20"/>
                <w:szCs w:val="20"/>
              </w:rPr>
              <w:t>w tym podatek VAT.</w:t>
            </w:r>
          </w:p>
          <w:p w14:paraId="5B5757A3" w14:textId="77777777" w:rsidR="00C256CC" w:rsidRPr="00EF3721" w:rsidRDefault="00C256CC" w:rsidP="00C256CC">
            <w:pPr>
              <w:jc w:val="both"/>
              <w:rPr>
                <w:rFonts w:ascii="Cambria" w:hAnsi="Cambria" w:cs="Calibri"/>
                <w:b/>
                <w:bCs/>
                <w:sz w:val="20"/>
                <w:szCs w:val="20"/>
              </w:rPr>
            </w:pPr>
            <w:r>
              <w:rPr>
                <w:rFonts w:ascii="Cambria" w:hAnsi="Cambria" w:cs="Calibri"/>
                <w:b/>
                <w:bCs/>
                <w:sz w:val="20"/>
                <w:szCs w:val="20"/>
              </w:rPr>
              <w:t xml:space="preserve">Aspekt społeczny – deklarujemy </w:t>
            </w:r>
            <w:r w:rsidRPr="00B176E3">
              <w:rPr>
                <w:rFonts w:ascii="Cambria" w:hAnsi="Cambria" w:cs="Calibri"/>
                <w:b/>
                <w:bCs/>
                <w:sz w:val="20"/>
                <w:szCs w:val="20"/>
              </w:rPr>
              <w:t>zatrudnienie na umowę o pracę do realizacji zamówienia 1 osoby niepełnosprawnej</w:t>
            </w:r>
            <w:r>
              <w:rPr>
                <w:rFonts w:ascii="Cambria" w:hAnsi="Cambria" w:cs="Calibri"/>
                <w:b/>
                <w:bCs/>
                <w:sz w:val="20"/>
                <w:szCs w:val="20"/>
              </w:rPr>
              <w:t xml:space="preserve"> lub </w:t>
            </w:r>
            <w:r w:rsidRPr="005E0913">
              <w:rPr>
                <w:rFonts w:ascii="Cambria" w:hAnsi="Cambria" w:cs="Calibri"/>
                <w:b/>
                <w:bCs/>
                <w:sz w:val="20"/>
                <w:szCs w:val="20"/>
              </w:rPr>
              <w:t>oddelegowanie do realizacji zamówienia 1 osoby niepełnosprawnej zatrudnionej już u Wykonawcy</w:t>
            </w:r>
            <w:r>
              <w:rPr>
                <w:rFonts w:ascii="Cambria" w:hAnsi="Cambria" w:cs="Calibri"/>
                <w:b/>
                <w:bCs/>
                <w:sz w:val="20"/>
                <w:szCs w:val="20"/>
              </w:rPr>
              <w:t>:</w:t>
            </w:r>
          </w:p>
          <w:p w14:paraId="40C9F8D5" w14:textId="77777777" w:rsidR="00C256CC" w:rsidRDefault="00C256CC" w:rsidP="00C256CC">
            <w:pPr>
              <w:ind w:left="426"/>
              <w:jc w:val="center"/>
              <w:rPr>
                <w:rFonts w:ascii="Cambria" w:hAnsi="Cambria" w:cs="Calibri"/>
                <w:b/>
                <w:bCs/>
                <w:sz w:val="20"/>
                <w:szCs w:val="20"/>
              </w:rPr>
            </w:pPr>
          </w:p>
          <w:p w14:paraId="1F5BDD72" w14:textId="77777777" w:rsidR="00C256CC" w:rsidRPr="005E0913" w:rsidRDefault="00C256CC" w:rsidP="00C256CC">
            <w:pPr>
              <w:ind w:left="426"/>
              <w:jc w:val="center"/>
              <w:rPr>
                <w:rFonts w:ascii="Cambria" w:hAnsi="Cambria" w:cs="Calibri"/>
                <w:b/>
                <w:bCs/>
                <w:sz w:val="20"/>
                <w:szCs w:val="20"/>
              </w:rPr>
            </w:pPr>
            <w:r>
              <w:rPr>
                <w:rFonts w:ascii="Cambria" w:hAnsi="Cambria" w:cs="Calibri"/>
                <w:b/>
                <w:bCs/>
                <w:sz w:val="20"/>
                <w:szCs w:val="20"/>
              </w:rPr>
              <w:t>TAK / NIE (skreślić niewłaściwe)</w:t>
            </w:r>
          </w:p>
          <w:p w14:paraId="224B1EA1" w14:textId="77777777" w:rsidR="00C256CC" w:rsidRDefault="00C256CC" w:rsidP="00C256CC">
            <w:pPr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22"/>
                <w:szCs w:val="22"/>
              </w:rPr>
            </w:pPr>
            <w:r w:rsidRPr="00EF3721">
              <w:rPr>
                <w:rFonts w:ascii="Cambria" w:hAnsi="Cambria" w:cs="Calibri"/>
                <w:sz w:val="20"/>
                <w:szCs w:val="20"/>
              </w:rPr>
              <w:t xml:space="preserve">(w przypadku braku </w:t>
            </w:r>
            <w:r>
              <w:rPr>
                <w:rFonts w:ascii="Cambria" w:hAnsi="Cambria" w:cs="Calibri"/>
                <w:sz w:val="20"/>
                <w:szCs w:val="20"/>
              </w:rPr>
              <w:t>skreślenia</w:t>
            </w:r>
            <w:r w:rsidRPr="00EF3721">
              <w:rPr>
                <w:rFonts w:ascii="Cambria" w:hAnsi="Cambria" w:cs="Calibri"/>
                <w:sz w:val="20"/>
                <w:szCs w:val="20"/>
              </w:rPr>
              <w:t>, Zamawiający przyzna 0 pkt)</w:t>
            </w:r>
          </w:p>
          <w:p w14:paraId="4DBBAFE6" w14:textId="7E854FE7" w:rsidR="0096379F" w:rsidRPr="005E789A" w:rsidRDefault="0096379F" w:rsidP="005E789A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</w:tr>
      <w:tr w:rsidR="0096379F" w14:paraId="209A66A4" w14:textId="77777777" w:rsidTr="002238C6">
        <w:tc>
          <w:tcPr>
            <w:tcW w:w="8634" w:type="dxa"/>
          </w:tcPr>
          <w:p w14:paraId="30A9A4B8" w14:textId="4EAEE663" w:rsidR="0096379F" w:rsidRPr="002238C6" w:rsidRDefault="0096379F" w:rsidP="002238C6">
            <w:pPr>
              <w:pStyle w:val="NormalnyWeb"/>
              <w:spacing w:line="276" w:lineRule="auto"/>
              <w:jc w:val="both"/>
              <w:rPr>
                <w:rFonts w:ascii="Cambria" w:hAnsi="Cambria"/>
                <w:bCs/>
                <w:color w:val="000000" w:themeColor="text1"/>
                <w:sz w:val="20"/>
                <w:szCs w:val="20"/>
              </w:rPr>
            </w:pPr>
            <w:r w:rsidRPr="00EC0ED8">
              <w:rPr>
                <w:rFonts w:ascii="Cambria" w:hAnsi="Cambria" w:cs="Arial"/>
                <w:sz w:val="20"/>
                <w:szCs w:val="20"/>
              </w:rPr>
              <w:t xml:space="preserve">Za wykonanie przedmiotu zamówienia </w:t>
            </w:r>
            <w:r>
              <w:rPr>
                <w:rFonts w:ascii="Cambria" w:hAnsi="Cambria" w:cs="Arial"/>
                <w:sz w:val="20"/>
                <w:szCs w:val="20"/>
              </w:rPr>
              <w:t xml:space="preserve">w zakresie </w:t>
            </w:r>
            <w:r w:rsidR="002238C6" w:rsidRPr="002238C6">
              <w:rPr>
                <w:rFonts w:ascii="Cambria" w:hAnsi="Cambria"/>
                <w:b/>
                <w:color w:val="000000" w:themeColor="text1"/>
                <w:sz w:val="20"/>
                <w:szCs w:val="20"/>
              </w:rPr>
              <w:t>Część 2: Warsztaty zielarskie</w:t>
            </w:r>
            <w:r w:rsidR="002238C6">
              <w:rPr>
                <w:rFonts w:ascii="Cambria" w:hAnsi="Cambria"/>
                <w:bCs/>
                <w:color w:val="000000" w:themeColor="text1"/>
                <w:sz w:val="20"/>
                <w:szCs w:val="20"/>
              </w:rPr>
              <w:t xml:space="preserve"> o</w:t>
            </w:r>
            <w:r w:rsidRPr="00EC0ED8">
              <w:rPr>
                <w:rFonts w:ascii="Cambria" w:hAnsi="Cambria" w:cs="Arial"/>
                <w:sz w:val="20"/>
                <w:szCs w:val="20"/>
              </w:rPr>
              <w:t>ferujemy cenę w kwocie łącznej brutto:</w:t>
            </w:r>
          </w:p>
          <w:p w14:paraId="7720E6E8" w14:textId="022B543A" w:rsidR="0096379F" w:rsidRPr="00EC0ED8" w:rsidRDefault="0096379F" w:rsidP="0096379F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EC0ED8">
              <w:rPr>
                <w:rFonts w:ascii="Cambria" w:hAnsi="Cambria" w:cs="Arial"/>
                <w:b/>
                <w:sz w:val="20"/>
                <w:szCs w:val="20"/>
              </w:rPr>
              <w:t xml:space="preserve">…...................................................... złotych </w:t>
            </w:r>
            <w:r w:rsidRPr="00EC0ED8">
              <w:rPr>
                <w:rFonts w:ascii="Cambria" w:hAnsi="Cambria" w:cs="Arial"/>
                <w:b/>
                <w:sz w:val="20"/>
                <w:szCs w:val="20"/>
              </w:rPr>
              <w:tab/>
              <w:t xml:space="preserve"> (słownie:………………………………………………………………….…………………… ….) </w:t>
            </w:r>
            <w:r w:rsidRPr="00EC0ED8">
              <w:rPr>
                <w:rFonts w:ascii="Cambria" w:hAnsi="Cambria" w:cs="Arial"/>
                <w:sz w:val="20"/>
                <w:szCs w:val="20"/>
              </w:rPr>
              <w:t>w tym podatek VAT.</w:t>
            </w:r>
          </w:p>
          <w:p w14:paraId="3EB49D6A" w14:textId="77777777" w:rsidR="00C256CC" w:rsidRPr="00EF3721" w:rsidRDefault="00C256CC" w:rsidP="00C256CC">
            <w:pPr>
              <w:jc w:val="both"/>
              <w:rPr>
                <w:rFonts w:ascii="Cambria" w:hAnsi="Cambria" w:cs="Calibri"/>
                <w:b/>
                <w:bCs/>
                <w:sz w:val="20"/>
                <w:szCs w:val="20"/>
              </w:rPr>
            </w:pPr>
            <w:r>
              <w:rPr>
                <w:rFonts w:ascii="Cambria" w:hAnsi="Cambria" w:cs="Calibri"/>
                <w:b/>
                <w:bCs/>
                <w:sz w:val="20"/>
                <w:szCs w:val="20"/>
              </w:rPr>
              <w:t xml:space="preserve">Aspekt społeczny – deklarujemy </w:t>
            </w:r>
            <w:r w:rsidRPr="00B176E3">
              <w:rPr>
                <w:rFonts w:ascii="Cambria" w:hAnsi="Cambria" w:cs="Calibri"/>
                <w:b/>
                <w:bCs/>
                <w:sz w:val="20"/>
                <w:szCs w:val="20"/>
              </w:rPr>
              <w:t>zatrudnienie na umowę o pracę do realizacji zamówienia 1 osoby niepełnosprawnej</w:t>
            </w:r>
            <w:r>
              <w:rPr>
                <w:rFonts w:ascii="Cambria" w:hAnsi="Cambria" w:cs="Calibri"/>
                <w:b/>
                <w:bCs/>
                <w:sz w:val="20"/>
                <w:szCs w:val="20"/>
              </w:rPr>
              <w:t xml:space="preserve"> lub </w:t>
            </w:r>
            <w:r w:rsidRPr="005E0913">
              <w:rPr>
                <w:rFonts w:ascii="Cambria" w:hAnsi="Cambria" w:cs="Calibri"/>
                <w:b/>
                <w:bCs/>
                <w:sz w:val="20"/>
                <w:szCs w:val="20"/>
              </w:rPr>
              <w:t>oddelegowanie do realizacji zamówienia 1 osoby niepełnosprawnej zatrudnionej już u Wykonawcy</w:t>
            </w:r>
            <w:r>
              <w:rPr>
                <w:rFonts w:ascii="Cambria" w:hAnsi="Cambria" w:cs="Calibri"/>
                <w:b/>
                <w:bCs/>
                <w:sz w:val="20"/>
                <w:szCs w:val="20"/>
              </w:rPr>
              <w:t>:</w:t>
            </w:r>
          </w:p>
          <w:p w14:paraId="3207CBF1" w14:textId="77777777" w:rsidR="00C256CC" w:rsidRDefault="00C256CC" w:rsidP="00C256CC">
            <w:pPr>
              <w:ind w:left="426"/>
              <w:jc w:val="center"/>
              <w:rPr>
                <w:rFonts w:ascii="Cambria" w:hAnsi="Cambria" w:cs="Calibri"/>
                <w:b/>
                <w:bCs/>
                <w:sz w:val="20"/>
                <w:szCs w:val="20"/>
              </w:rPr>
            </w:pPr>
          </w:p>
          <w:p w14:paraId="7027AD9F" w14:textId="77777777" w:rsidR="00C256CC" w:rsidRPr="005E0913" w:rsidRDefault="00C256CC" w:rsidP="00C256CC">
            <w:pPr>
              <w:ind w:left="426"/>
              <w:jc w:val="center"/>
              <w:rPr>
                <w:rFonts w:ascii="Cambria" w:hAnsi="Cambria" w:cs="Calibri"/>
                <w:b/>
                <w:bCs/>
                <w:sz w:val="20"/>
                <w:szCs w:val="20"/>
              </w:rPr>
            </w:pPr>
            <w:r>
              <w:rPr>
                <w:rFonts w:ascii="Cambria" w:hAnsi="Cambria" w:cs="Calibri"/>
                <w:b/>
                <w:bCs/>
                <w:sz w:val="20"/>
                <w:szCs w:val="20"/>
              </w:rPr>
              <w:t>TAK / NIE (skreślić niewłaściwe)</w:t>
            </w:r>
          </w:p>
          <w:p w14:paraId="3D3C9B22" w14:textId="77777777" w:rsidR="00C256CC" w:rsidRDefault="00C256CC" w:rsidP="00C256CC">
            <w:pPr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22"/>
                <w:szCs w:val="22"/>
              </w:rPr>
            </w:pPr>
            <w:r w:rsidRPr="00EF3721">
              <w:rPr>
                <w:rFonts w:ascii="Cambria" w:hAnsi="Cambria" w:cs="Calibri"/>
                <w:sz w:val="20"/>
                <w:szCs w:val="20"/>
              </w:rPr>
              <w:t xml:space="preserve">(w przypadku braku </w:t>
            </w:r>
            <w:r>
              <w:rPr>
                <w:rFonts w:ascii="Cambria" w:hAnsi="Cambria" w:cs="Calibri"/>
                <w:sz w:val="20"/>
                <w:szCs w:val="20"/>
              </w:rPr>
              <w:t>skreślenia</w:t>
            </w:r>
            <w:r w:rsidRPr="00EF3721">
              <w:rPr>
                <w:rFonts w:ascii="Cambria" w:hAnsi="Cambria" w:cs="Calibri"/>
                <w:sz w:val="20"/>
                <w:szCs w:val="20"/>
              </w:rPr>
              <w:t>, Zamawiający przyzna 0 pkt)</w:t>
            </w:r>
          </w:p>
          <w:p w14:paraId="2DD0069C" w14:textId="0FDD7A97" w:rsidR="0096379F" w:rsidRPr="005E789A" w:rsidRDefault="0096379F" w:rsidP="005E789A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</w:tr>
      <w:tr w:rsidR="002238C6" w14:paraId="3C2FBDBC" w14:textId="77777777" w:rsidTr="002238C6">
        <w:tc>
          <w:tcPr>
            <w:tcW w:w="8634" w:type="dxa"/>
          </w:tcPr>
          <w:p w14:paraId="254874C3" w14:textId="62688A56" w:rsidR="002238C6" w:rsidRPr="002238C6" w:rsidRDefault="002238C6" w:rsidP="002238C6">
            <w:pPr>
              <w:pStyle w:val="NormalnyWeb"/>
              <w:spacing w:line="276" w:lineRule="auto"/>
              <w:jc w:val="both"/>
              <w:rPr>
                <w:rFonts w:ascii="Cambria" w:hAnsi="Cambria"/>
                <w:bCs/>
                <w:color w:val="000000" w:themeColor="text1"/>
                <w:sz w:val="20"/>
                <w:szCs w:val="20"/>
              </w:rPr>
            </w:pPr>
            <w:r w:rsidRPr="00EC0ED8">
              <w:rPr>
                <w:rFonts w:ascii="Cambria" w:hAnsi="Cambria" w:cs="Arial"/>
                <w:sz w:val="20"/>
                <w:szCs w:val="20"/>
              </w:rPr>
              <w:t xml:space="preserve">Za wykonanie przedmiotu zamówienia </w:t>
            </w:r>
            <w:r>
              <w:rPr>
                <w:rFonts w:ascii="Cambria" w:hAnsi="Cambria" w:cs="Arial"/>
                <w:sz w:val="20"/>
                <w:szCs w:val="20"/>
              </w:rPr>
              <w:t xml:space="preserve">w zakresie </w:t>
            </w:r>
            <w:r w:rsidRPr="002238C6">
              <w:rPr>
                <w:rFonts w:ascii="Cambria" w:hAnsi="Cambria"/>
                <w:b/>
                <w:color w:val="000000" w:themeColor="text1"/>
                <w:sz w:val="20"/>
                <w:szCs w:val="20"/>
              </w:rPr>
              <w:t>Część 3: Warsztaty ornitologiczne</w:t>
            </w:r>
            <w:r>
              <w:rPr>
                <w:rFonts w:ascii="Cambria" w:hAnsi="Cambria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EC0ED8">
              <w:rPr>
                <w:rFonts w:ascii="Cambria" w:hAnsi="Cambria" w:cs="Arial"/>
                <w:sz w:val="20"/>
                <w:szCs w:val="20"/>
              </w:rPr>
              <w:t>oferujemy cenę w kwocie łącznej brutto:</w:t>
            </w:r>
          </w:p>
          <w:p w14:paraId="67B418A1" w14:textId="77777777" w:rsidR="002238C6" w:rsidRPr="00EC0ED8" w:rsidRDefault="002238C6" w:rsidP="00E41721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EC0ED8">
              <w:rPr>
                <w:rFonts w:ascii="Cambria" w:hAnsi="Cambria" w:cs="Arial"/>
                <w:b/>
                <w:sz w:val="20"/>
                <w:szCs w:val="20"/>
              </w:rPr>
              <w:t xml:space="preserve">…...................................................... złotych </w:t>
            </w:r>
            <w:r w:rsidRPr="00EC0ED8">
              <w:rPr>
                <w:rFonts w:ascii="Cambria" w:hAnsi="Cambria" w:cs="Arial"/>
                <w:b/>
                <w:sz w:val="20"/>
                <w:szCs w:val="20"/>
              </w:rPr>
              <w:tab/>
              <w:t xml:space="preserve"> (słownie:…………………………………………………………………….…………………… ….) </w:t>
            </w:r>
            <w:r w:rsidRPr="00EC0ED8">
              <w:rPr>
                <w:rFonts w:ascii="Cambria" w:hAnsi="Cambria" w:cs="Arial"/>
                <w:sz w:val="20"/>
                <w:szCs w:val="20"/>
              </w:rPr>
              <w:t>w tym podatek VAT.</w:t>
            </w:r>
          </w:p>
          <w:p w14:paraId="0321D6BF" w14:textId="77777777" w:rsidR="002238C6" w:rsidRPr="00EF3721" w:rsidRDefault="002238C6" w:rsidP="00E41721">
            <w:pPr>
              <w:jc w:val="both"/>
              <w:rPr>
                <w:rFonts w:ascii="Cambria" w:hAnsi="Cambria" w:cs="Calibri"/>
                <w:b/>
                <w:bCs/>
                <w:sz w:val="20"/>
                <w:szCs w:val="20"/>
              </w:rPr>
            </w:pPr>
            <w:r>
              <w:rPr>
                <w:rFonts w:ascii="Cambria" w:hAnsi="Cambria" w:cs="Calibri"/>
                <w:b/>
                <w:bCs/>
                <w:sz w:val="20"/>
                <w:szCs w:val="20"/>
              </w:rPr>
              <w:lastRenderedPageBreak/>
              <w:t xml:space="preserve">Aspekt społeczny – deklarujemy </w:t>
            </w:r>
            <w:r w:rsidRPr="00B176E3">
              <w:rPr>
                <w:rFonts w:ascii="Cambria" w:hAnsi="Cambria" w:cs="Calibri"/>
                <w:b/>
                <w:bCs/>
                <w:sz w:val="20"/>
                <w:szCs w:val="20"/>
              </w:rPr>
              <w:t>zatrudnienie na umowę o pracę do realizacji zamówienia 1 osoby niepełnosprawnej</w:t>
            </w:r>
            <w:r>
              <w:rPr>
                <w:rFonts w:ascii="Cambria" w:hAnsi="Cambria" w:cs="Calibri"/>
                <w:b/>
                <w:bCs/>
                <w:sz w:val="20"/>
                <w:szCs w:val="20"/>
              </w:rPr>
              <w:t xml:space="preserve"> lub </w:t>
            </w:r>
            <w:r w:rsidRPr="005E0913">
              <w:rPr>
                <w:rFonts w:ascii="Cambria" w:hAnsi="Cambria" w:cs="Calibri"/>
                <w:b/>
                <w:bCs/>
                <w:sz w:val="20"/>
                <w:szCs w:val="20"/>
              </w:rPr>
              <w:t>oddelegowanie do realizacji zamówienia 1 osoby niepełnosprawnej zatrudnionej już u Wykonawcy</w:t>
            </w:r>
            <w:r>
              <w:rPr>
                <w:rFonts w:ascii="Cambria" w:hAnsi="Cambria" w:cs="Calibri"/>
                <w:b/>
                <w:bCs/>
                <w:sz w:val="20"/>
                <w:szCs w:val="20"/>
              </w:rPr>
              <w:t>:</w:t>
            </w:r>
          </w:p>
          <w:p w14:paraId="44381356" w14:textId="77777777" w:rsidR="002238C6" w:rsidRDefault="002238C6" w:rsidP="00E41721">
            <w:pPr>
              <w:ind w:left="426"/>
              <w:jc w:val="center"/>
              <w:rPr>
                <w:rFonts w:ascii="Cambria" w:hAnsi="Cambria" w:cs="Calibri"/>
                <w:b/>
                <w:bCs/>
                <w:sz w:val="20"/>
                <w:szCs w:val="20"/>
              </w:rPr>
            </w:pPr>
          </w:p>
          <w:p w14:paraId="364A9BB1" w14:textId="77777777" w:rsidR="002238C6" w:rsidRPr="005E0913" w:rsidRDefault="002238C6" w:rsidP="00E41721">
            <w:pPr>
              <w:ind w:left="426"/>
              <w:jc w:val="center"/>
              <w:rPr>
                <w:rFonts w:ascii="Cambria" w:hAnsi="Cambria" w:cs="Calibri"/>
                <w:b/>
                <w:bCs/>
                <w:sz w:val="20"/>
                <w:szCs w:val="20"/>
              </w:rPr>
            </w:pPr>
            <w:r>
              <w:rPr>
                <w:rFonts w:ascii="Cambria" w:hAnsi="Cambria" w:cs="Calibri"/>
                <w:b/>
                <w:bCs/>
                <w:sz w:val="20"/>
                <w:szCs w:val="20"/>
              </w:rPr>
              <w:t>TAK / NIE (skreślić niewłaściwe)</w:t>
            </w:r>
          </w:p>
          <w:p w14:paraId="6743B0C9" w14:textId="77777777" w:rsidR="002238C6" w:rsidRDefault="002238C6" w:rsidP="00E41721">
            <w:pPr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22"/>
                <w:szCs w:val="22"/>
              </w:rPr>
            </w:pPr>
            <w:r w:rsidRPr="00EF3721">
              <w:rPr>
                <w:rFonts w:ascii="Cambria" w:hAnsi="Cambria" w:cs="Calibri"/>
                <w:sz w:val="20"/>
                <w:szCs w:val="20"/>
              </w:rPr>
              <w:t xml:space="preserve">(w przypadku braku </w:t>
            </w:r>
            <w:r>
              <w:rPr>
                <w:rFonts w:ascii="Cambria" w:hAnsi="Cambria" w:cs="Calibri"/>
                <w:sz w:val="20"/>
                <w:szCs w:val="20"/>
              </w:rPr>
              <w:t>skreślenia</w:t>
            </w:r>
            <w:r w:rsidRPr="00EF3721">
              <w:rPr>
                <w:rFonts w:ascii="Cambria" w:hAnsi="Cambria" w:cs="Calibri"/>
                <w:sz w:val="20"/>
                <w:szCs w:val="20"/>
              </w:rPr>
              <w:t>, Zamawiający przyzna 0 pkt)</w:t>
            </w:r>
          </w:p>
          <w:p w14:paraId="2AE206E8" w14:textId="77777777" w:rsidR="002238C6" w:rsidRPr="005E789A" w:rsidRDefault="002238C6" w:rsidP="00E41721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</w:tr>
      <w:tr w:rsidR="002238C6" w14:paraId="1026BEF4" w14:textId="77777777" w:rsidTr="002238C6">
        <w:tc>
          <w:tcPr>
            <w:tcW w:w="8634" w:type="dxa"/>
          </w:tcPr>
          <w:p w14:paraId="0E8EABC4" w14:textId="2EDF5FDA" w:rsidR="002238C6" w:rsidRPr="002238C6" w:rsidRDefault="002238C6" w:rsidP="002238C6">
            <w:pPr>
              <w:pStyle w:val="NormalnyWeb"/>
              <w:spacing w:line="276" w:lineRule="auto"/>
              <w:jc w:val="both"/>
              <w:rPr>
                <w:rFonts w:ascii="Cambria" w:hAnsi="Cambria"/>
                <w:bCs/>
                <w:color w:val="000000" w:themeColor="text1"/>
                <w:sz w:val="20"/>
                <w:szCs w:val="20"/>
              </w:rPr>
            </w:pPr>
            <w:r w:rsidRPr="00EC0ED8">
              <w:rPr>
                <w:rFonts w:ascii="Cambria" w:hAnsi="Cambria" w:cs="Arial"/>
                <w:sz w:val="20"/>
                <w:szCs w:val="20"/>
              </w:rPr>
              <w:lastRenderedPageBreak/>
              <w:t xml:space="preserve">Za wykonanie przedmiotu zamówienia </w:t>
            </w:r>
            <w:r>
              <w:rPr>
                <w:rFonts w:ascii="Cambria" w:hAnsi="Cambria" w:cs="Arial"/>
                <w:sz w:val="20"/>
                <w:szCs w:val="20"/>
              </w:rPr>
              <w:t xml:space="preserve">w zakresie </w:t>
            </w:r>
            <w:r w:rsidRPr="002238C6">
              <w:rPr>
                <w:rFonts w:ascii="Cambria" w:hAnsi="Cambria"/>
                <w:b/>
                <w:color w:val="000000" w:themeColor="text1"/>
                <w:sz w:val="20"/>
                <w:szCs w:val="20"/>
              </w:rPr>
              <w:t>Część 4: Warsztaty florystyczne</w:t>
            </w:r>
            <w:r>
              <w:rPr>
                <w:rFonts w:ascii="Cambria" w:hAnsi="Cambria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EC0ED8">
              <w:rPr>
                <w:rFonts w:ascii="Cambria" w:hAnsi="Cambria" w:cs="Arial"/>
                <w:sz w:val="20"/>
                <w:szCs w:val="20"/>
              </w:rPr>
              <w:t>oferujemy cenę w kwocie łącznej brutto:</w:t>
            </w:r>
          </w:p>
          <w:p w14:paraId="12604936" w14:textId="77777777" w:rsidR="002238C6" w:rsidRPr="00EC0ED8" w:rsidRDefault="002238C6" w:rsidP="00E41721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EC0ED8">
              <w:rPr>
                <w:rFonts w:ascii="Cambria" w:hAnsi="Cambria" w:cs="Arial"/>
                <w:b/>
                <w:sz w:val="20"/>
                <w:szCs w:val="20"/>
              </w:rPr>
              <w:t xml:space="preserve">…...................................................... złotych </w:t>
            </w:r>
            <w:r w:rsidRPr="00EC0ED8">
              <w:rPr>
                <w:rFonts w:ascii="Cambria" w:hAnsi="Cambria" w:cs="Arial"/>
                <w:b/>
                <w:sz w:val="20"/>
                <w:szCs w:val="20"/>
              </w:rPr>
              <w:tab/>
              <w:t xml:space="preserve"> (słownie:………………………………………………………………….…………………… ….) </w:t>
            </w:r>
            <w:r w:rsidRPr="00EC0ED8">
              <w:rPr>
                <w:rFonts w:ascii="Cambria" w:hAnsi="Cambria" w:cs="Arial"/>
                <w:sz w:val="20"/>
                <w:szCs w:val="20"/>
              </w:rPr>
              <w:t>w tym podatek VAT.</w:t>
            </w:r>
          </w:p>
          <w:p w14:paraId="12E54947" w14:textId="77777777" w:rsidR="002238C6" w:rsidRPr="00EF3721" w:rsidRDefault="002238C6" w:rsidP="00E41721">
            <w:pPr>
              <w:jc w:val="both"/>
              <w:rPr>
                <w:rFonts w:ascii="Cambria" w:hAnsi="Cambria" w:cs="Calibri"/>
                <w:b/>
                <w:bCs/>
                <w:sz w:val="20"/>
                <w:szCs w:val="20"/>
              </w:rPr>
            </w:pPr>
            <w:r>
              <w:rPr>
                <w:rFonts w:ascii="Cambria" w:hAnsi="Cambria" w:cs="Calibri"/>
                <w:b/>
                <w:bCs/>
                <w:sz w:val="20"/>
                <w:szCs w:val="20"/>
              </w:rPr>
              <w:t xml:space="preserve">Aspekt społeczny – deklarujemy </w:t>
            </w:r>
            <w:r w:rsidRPr="00B176E3">
              <w:rPr>
                <w:rFonts w:ascii="Cambria" w:hAnsi="Cambria" w:cs="Calibri"/>
                <w:b/>
                <w:bCs/>
                <w:sz w:val="20"/>
                <w:szCs w:val="20"/>
              </w:rPr>
              <w:t>zatrudnienie na umowę o pracę do realizacji zamówienia 1 osoby niepełnosprawnej</w:t>
            </w:r>
            <w:r>
              <w:rPr>
                <w:rFonts w:ascii="Cambria" w:hAnsi="Cambria" w:cs="Calibri"/>
                <w:b/>
                <w:bCs/>
                <w:sz w:val="20"/>
                <w:szCs w:val="20"/>
              </w:rPr>
              <w:t xml:space="preserve"> lub </w:t>
            </w:r>
            <w:r w:rsidRPr="005E0913">
              <w:rPr>
                <w:rFonts w:ascii="Cambria" w:hAnsi="Cambria" w:cs="Calibri"/>
                <w:b/>
                <w:bCs/>
                <w:sz w:val="20"/>
                <w:szCs w:val="20"/>
              </w:rPr>
              <w:t>oddelegowanie do realizacji zamówienia 1 osoby niepełnosprawnej zatrudnionej już u Wykonawcy</w:t>
            </w:r>
            <w:r>
              <w:rPr>
                <w:rFonts w:ascii="Cambria" w:hAnsi="Cambria" w:cs="Calibri"/>
                <w:b/>
                <w:bCs/>
                <w:sz w:val="20"/>
                <w:szCs w:val="20"/>
              </w:rPr>
              <w:t>:</w:t>
            </w:r>
          </w:p>
          <w:p w14:paraId="0138E62A" w14:textId="77777777" w:rsidR="002238C6" w:rsidRDefault="002238C6" w:rsidP="00E41721">
            <w:pPr>
              <w:ind w:left="426"/>
              <w:jc w:val="center"/>
              <w:rPr>
                <w:rFonts w:ascii="Cambria" w:hAnsi="Cambria" w:cs="Calibri"/>
                <w:b/>
                <w:bCs/>
                <w:sz w:val="20"/>
                <w:szCs w:val="20"/>
              </w:rPr>
            </w:pPr>
          </w:p>
          <w:p w14:paraId="7EE283AA" w14:textId="77777777" w:rsidR="002238C6" w:rsidRPr="005E0913" w:rsidRDefault="002238C6" w:rsidP="00E41721">
            <w:pPr>
              <w:ind w:left="426"/>
              <w:jc w:val="center"/>
              <w:rPr>
                <w:rFonts w:ascii="Cambria" w:hAnsi="Cambria" w:cs="Calibri"/>
                <w:b/>
                <w:bCs/>
                <w:sz w:val="20"/>
                <w:szCs w:val="20"/>
              </w:rPr>
            </w:pPr>
            <w:r>
              <w:rPr>
                <w:rFonts w:ascii="Cambria" w:hAnsi="Cambria" w:cs="Calibri"/>
                <w:b/>
                <w:bCs/>
                <w:sz w:val="20"/>
                <w:szCs w:val="20"/>
              </w:rPr>
              <w:t>TAK / NIE (skreślić niewłaściwe)</w:t>
            </w:r>
          </w:p>
          <w:p w14:paraId="52E2099E" w14:textId="77777777" w:rsidR="002238C6" w:rsidRDefault="002238C6" w:rsidP="00E41721">
            <w:pPr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22"/>
                <w:szCs w:val="22"/>
              </w:rPr>
            </w:pPr>
            <w:r w:rsidRPr="00EF3721">
              <w:rPr>
                <w:rFonts w:ascii="Cambria" w:hAnsi="Cambria" w:cs="Calibri"/>
                <w:sz w:val="20"/>
                <w:szCs w:val="20"/>
              </w:rPr>
              <w:t xml:space="preserve">(w przypadku braku </w:t>
            </w:r>
            <w:r>
              <w:rPr>
                <w:rFonts w:ascii="Cambria" w:hAnsi="Cambria" w:cs="Calibri"/>
                <w:sz w:val="20"/>
                <w:szCs w:val="20"/>
              </w:rPr>
              <w:t>skreślenia</w:t>
            </w:r>
            <w:r w:rsidRPr="00EF3721">
              <w:rPr>
                <w:rFonts w:ascii="Cambria" w:hAnsi="Cambria" w:cs="Calibri"/>
                <w:sz w:val="20"/>
                <w:szCs w:val="20"/>
              </w:rPr>
              <w:t>, Zamawiający przyzna 0 pkt)</w:t>
            </w:r>
          </w:p>
          <w:p w14:paraId="4497D72D" w14:textId="77777777" w:rsidR="002238C6" w:rsidRPr="005E789A" w:rsidRDefault="002238C6" w:rsidP="00E41721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</w:tr>
      <w:tr w:rsidR="002238C6" w14:paraId="38814DC3" w14:textId="77777777" w:rsidTr="002238C6">
        <w:tc>
          <w:tcPr>
            <w:tcW w:w="8634" w:type="dxa"/>
          </w:tcPr>
          <w:p w14:paraId="397855CE" w14:textId="68AA37F6" w:rsidR="002238C6" w:rsidRPr="002B021D" w:rsidRDefault="002238C6" w:rsidP="002B021D">
            <w:pPr>
              <w:pStyle w:val="NormalnyWeb"/>
              <w:spacing w:line="276" w:lineRule="auto"/>
              <w:ind w:left="24"/>
              <w:jc w:val="both"/>
              <w:rPr>
                <w:rFonts w:ascii="Cambria" w:hAnsi="Cambria"/>
                <w:bCs/>
                <w:color w:val="000000" w:themeColor="text1"/>
                <w:sz w:val="20"/>
                <w:szCs w:val="20"/>
              </w:rPr>
            </w:pPr>
            <w:r w:rsidRPr="00EC0ED8">
              <w:rPr>
                <w:rFonts w:ascii="Cambria" w:hAnsi="Cambria" w:cs="Arial"/>
                <w:sz w:val="20"/>
                <w:szCs w:val="20"/>
              </w:rPr>
              <w:t xml:space="preserve">Za wykonanie przedmiotu zamówienia </w:t>
            </w:r>
            <w:r>
              <w:rPr>
                <w:rFonts w:ascii="Cambria" w:hAnsi="Cambria" w:cs="Arial"/>
                <w:sz w:val="20"/>
                <w:szCs w:val="20"/>
              </w:rPr>
              <w:t xml:space="preserve">w zakresie </w:t>
            </w:r>
            <w:r w:rsidR="002B021D" w:rsidRPr="002B021D">
              <w:rPr>
                <w:rFonts w:ascii="Cambria" w:hAnsi="Cambria"/>
                <w:b/>
                <w:color w:val="000000" w:themeColor="text1"/>
                <w:sz w:val="20"/>
                <w:szCs w:val="20"/>
              </w:rPr>
              <w:t>Część 5: Warsztaty entomologiczne</w:t>
            </w:r>
            <w:r w:rsidR="002B021D">
              <w:rPr>
                <w:rFonts w:ascii="Cambria" w:hAnsi="Cambria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EC0ED8">
              <w:rPr>
                <w:rFonts w:ascii="Cambria" w:hAnsi="Cambria" w:cs="Arial"/>
                <w:sz w:val="20"/>
                <w:szCs w:val="20"/>
              </w:rPr>
              <w:t>oferujemy cenę w kwocie łącznej brutto:</w:t>
            </w:r>
          </w:p>
          <w:p w14:paraId="58809E65" w14:textId="77777777" w:rsidR="002238C6" w:rsidRPr="00EC0ED8" w:rsidRDefault="002238C6" w:rsidP="00E41721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EC0ED8">
              <w:rPr>
                <w:rFonts w:ascii="Cambria" w:hAnsi="Cambria" w:cs="Arial"/>
                <w:b/>
                <w:sz w:val="20"/>
                <w:szCs w:val="20"/>
              </w:rPr>
              <w:t xml:space="preserve">…...................................................... złotych </w:t>
            </w:r>
            <w:r w:rsidRPr="00EC0ED8">
              <w:rPr>
                <w:rFonts w:ascii="Cambria" w:hAnsi="Cambria" w:cs="Arial"/>
                <w:b/>
                <w:sz w:val="20"/>
                <w:szCs w:val="20"/>
              </w:rPr>
              <w:tab/>
              <w:t xml:space="preserve"> (słownie:…………………………………………………………………….…………………… ….) </w:t>
            </w:r>
            <w:r w:rsidRPr="00EC0ED8">
              <w:rPr>
                <w:rFonts w:ascii="Cambria" w:hAnsi="Cambria" w:cs="Arial"/>
                <w:sz w:val="20"/>
                <w:szCs w:val="20"/>
              </w:rPr>
              <w:t>w tym podatek VAT.</w:t>
            </w:r>
          </w:p>
          <w:p w14:paraId="59496B5F" w14:textId="77777777" w:rsidR="002238C6" w:rsidRPr="00EF3721" w:rsidRDefault="002238C6" w:rsidP="00E41721">
            <w:pPr>
              <w:jc w:val="both"/>
              <w:rPr>
                <w:rFonts w:ascii="Cambria" w:hAnsi="Cambria" w:cs="Calibri"/>
                <w:b/>
                <w:bCs/>
                <w:sz w:val="20"/>
                <w:szCs w:val="20"/>
              </w:rPr>
            </w:pPr>
            <w:r>
              <w:rPr>
                <w:rFonts w:ascii="Cambria" w:hAnsi="Cambria" w:cs="Calibri"/>
                <w:b/>
                <w:bCs/>
                <w:sz w:val="20"/>
                <w:szCs w:val="20"/>
              </w:rPr>
              <w:t xml:space="preserve">Aspekt społeczny – deklarujemy </w:t>
            </w:r>
            <w:r w:rsidRPr="00B176E3">
              <w:rPr>
                <w:rFonts w:ascii="Cambria" w:hAnsi="Cambria" w:cs="Calibri"/>
                <w:b/>
                <w:bCs/>
                <w:sz w:val="20"/>
                <w:szCs w:val="20"/>
              </w:rPr>
              <w:t>zatrudnienie na umowę o pracę do realizacji zamówienia 1 osoby niepełnosprawnej</w:t>
            </w:r>
            <w:r>
              <w:rPr>
                <w:rFonts w:ascii="Cambria" w:hAnsi="Cambria" w:cs="Calibri"/>
                <w:b/>
                <w:bCs/>
                <w:sz w:val="20"/>
                <w:szCs w:val="20"/>
              </w:rPr>
              <w:t xml:space="preserve"> lub </w:t>
            </w:r>
            <w:r w:rsidRPr="005E0913">
              <w:rPr>
                <w:rFonts w:ascii="Cambria" w:hAnsi="Cambria" w:cs="Calibri"/>
                <w:b/>
                <w:bCs/>
                <w:sz w:val="20"/>
                <w:szCs w:val="20"/>
              </w:rPr>
              <w:t>oddelegowanie do realizacji zamówienia 1 osoby niepełnosprawnej zatrudnionej już u Wykonawcy</w:t>
            </w:r>
            <w:r>
              <w:rPr>
                <w:rFonts w:ascii="Cambria" w:hAnsi="Cambria" w:cs="Calibri"/>
                <w:b/>
                <w:bCs/>
                <w:sz w:val="20"/>
                <w:szCs w:val="20"/>
              </w:rPr>
              <w:t>:</w:t>
            </w:r>
          </w:p>
          <w:p w14:paraId="70A8FDD1" w14:textId="77777777" w:rsidR="002238C6" w:rsidRDefault="002238C6" w:rsidP="00E41721">
            <w:pPr>
              <w:ind w:left="426"/>
              <w:jc w:val="center"/>
              <w:rPr>
                <w:rFonts w:ascii="Cambria" w:hAnsi="Cambria" w:cs="Calibri"/>
                <w:b/>
                <w:bCs/>
                <w:sz w:val="20"/>
                <w:szCs w:val="20"/>
              </w:rPr>
            </w:pPr>
          </w:p>
          <w:p w14:paraId="1E1E20C1" w14:textId="77777777" w:rsidR="002238C6" w:rsidRPr="005E0913" w:rsidRDefault="002238C6" w:rsidP="00E41721">
            <w:pPr>
              <w:ind w:left="426"/>
              <w:jc w:val="center"/>
              <w:rPr>
                <w:rFonts w:ascii="Cambria" w:hAnsi="Cambria" w:cs="Calibri"/>
                <w:b/>
                <w:bCs/>
                <w:sz w:val="20"/>
                <w:szCs w:val="20"/>
              </w:rPr>
            </w:pPr>
            <w:r>
              <w:rPr>
                <w:rFonts w:ascii="Cambria" w:hAnsi="Cambria" w:cs="Calibri"/>
                <w:b/>
                <w:bCs/>
                <w:sz w:val="20"/>
                <w:szCs w:val="20"/>
              </w:rPr>
              <w:t>TAK / NIE (skreślić niewłaściwe)</w:t>
            </w:r>
          </w:p>
          <w:p w14:paraId="04DB6043" w14:textId="77777777" w:rsidR="002238C6" w:rsidRDefault="002238C6" w:rsidP="00E41721">
            <w:pPr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22"/>
                <w:szCs w:val="22"/>
              </w:rPr>
            </w:pPr>
            <w:r w:rsidRPr="00EF3721">
              <w:rPr>
                <w:rFonts w:ascii="Cambria" w:hAnsi="Cambria" w:cs="Calibri"/>
                <w:sz w:val="20"/>
                <w:szCs w:val="20"/>
              </w:rPr>
              <w:t xml:space="preserve">(w przypadku braku </w:t>
            </w:r>
            <w:r>
              <w:rPr>
                <w:rFonts w:ascii="Cambria" w:hAnsi="Cambria" w:cs="Calibri"/>
                <w:sz w:val="20"/>
                <w:szCs w:val="20"/>
              </w:rPr>
              <w:t>skreślenia</w:t>
            </w:r>
            <w:r w:rsidRPr="00EF3721">
              <w:rPr>
                <w:rFonts w:ascii="Cambria" w:hAnsi="Cambria" w:cs="Calibri"/>
                <w:sz w:val="20"/>
                <w:szCs w:val="20"/>
              </w:rPr>
              <w:t>, Zamawiający przyzna 0 pkt)</w:t>
            </w:r>
          </w:p>
          <w:p w14:paraId="6F089D24" w14:textId="77777777" w:rsidR="002238C6" w:rsidRPr="005E789A" w:rsidRDefault="002238C6" w:rsidP="00E41721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</w:tr>
      <w:tr w:rsidR="002238C6" w14:paraId="3FB8CFBE" w14:textId="77777777" w:rsidTr="002238C6">
        <w:tc>
          <w:tcPr>
            <w:tcW w:w="8634" w:type="dxa"/>
          </w:tcPr>
          <w:p w14:paraId="53910A08" w14:textId="43CB4071" w:rsidR="002238C6" w:rsidRPr="002B021D" w:rsidRDefault="002238C6" w:rsidP="002B021D">
            <w:pPr>
              <w:pStyle w:val="NormalnyWeb"/>
              <w:spacing w:line="276" w:lineRule="auto"/>
              <w:jc w:val="both"/>
              <w:rPr>
                <w:rFonts w:ascii="Cambria" w:hAnsi="Cambria"/>
                <w:bCs/>
                <w:color w:val="000000" w:themeColor="text1"/>
                <w:sz w:val="20"/>
                <w:szCs w:val="20"/>
              </w:rPr>
            </w:pPr>
            <w:r w:rsidRPr="00EC0ED8">
              <w:rPr>
                <w:rFonts w:ascii="Cambria" w:hAnsi="Cambria" w:cs="Arial"/>
                <w:sz w:val="20"/>
                <w:szCs w:val="20"/>
              </w:rPr>
              <w:t xml:space="preserve">Za wykonanie przedmiotu zamówienia </w:t>
            </w:r>
            <w:r>
              <w:rPr>
                <w:rFonts w:ascii="Cambria" w:hAnsi="Cambria" w:cs="Arial"/>
                <w:sz w:val="20"/>
                <w:szCs w:val="20"/>
              </w:rPr>
              <w:t xml:space="preserve">w zakresie </w:t>
            </w:r>
            <w:r w:rsidR="002B021D" w:rsidRPr="002B021D">
              <w:rPr>
                <w:rFonts w:ascii="Cambria" w:hAnsi="Cambria"/>
                <w:b/>
                <w:color w:val="000000" w:themeColor="text1"/>
                <w:sz w:val="20"/>
                <w:szCs w:val="20"/>
              </w:rPr>
              <w:t>Część 6: Warsztaty ogrodnicze</w:t>
            </w:r>
            <w:r w:rsidR="002B021D">
              <w:rPr>
                <w:rFonts w:ascii="Cambria" w:hAnsi="Cambria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EC0ED8">
              <w:rPr>
                <w:rFonts w:ascii="Cambria" w:hAnsi="Cambria" w:cs="Arial"/>
                <w:sz w:val="20"/>
                <w:szCs w:val="20"/>
              </w:rPr>
              <w:t>oferujemy cenę w kwocie łącznej brutto:</w:t>
            </w:r>
          </w:p>
          <w:p w14:paraId="7E3AA6B9" w14:textId="77777777" w:rsidR="002238C6" w:rsidRPr="00EC0ED8" w:rsidRDefault="002238C6" w:rsidP="00E41721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EC0ED8">
              <w:rPr>
                <w:rFonts w:ascii="Cambria" w:hAnsi="Cambria" w:cs="Arial"/>
                <w:b/>
                <w:sz w:val="20"/>
                <w:szCs w:val="20"/>
              </w:rPr>
              <w:t xml:space="preserve">…...................................................... złotych </w:t>
            </w:r>
            <w:r w:rsidRPr="00EC0ED8">
              <w:rPr>
                <w:rFonts w:ascii="Cambria" w:hAnsi="Cambria" w:cs="Arial"/>
                <w:b/>
                <w:sz w:val="20"/>
                <w:szCs w:val="20"/>
              </w:rPr>
              <w:tab/>
              <w:t xml:space="preserve"> (słownie:………………………………………………………………….…………………… ….) </w:t>
            </w:r>
            <w:r w:rsidRPr="00EC0ED8">
              <w:rPr>
                <w:rFonts w:ascii="Cambria" w:hAnsi="Cambria" w:cs="Arial"/>
                <w:sz w:val="20"/>
                <w:szCs w:val="20"/>
              </w:rPr>
              <w:t>w tym podatek VAT.</w:t>
            </w:r>
          </w:p>
          <w:p w14:paraId="2B1B14E6" w14:textId="77777777" w:rsidR="002238C6" w:rsidRPr="00EF3721" w:rsidRDefault="002238C6" w:rsidP="00E41721">
            <w:pPr>
              <w:jc w:val="both"/>
              <w:rPr>
                <w:rFonts w:ascii="Cambria" w:hAnsi="Cambria" w:cs="Calibri"/>
                <w:b/>
                <w:bCs/>
                <w:sz w:val="20"/>
                <w:szCs w:val="20"/>
              </w:rPr>
            </w:pPr>
            <w:r>
              <w:rPr>
                <w:rFonts w:ascii="Cambria" w:hAnsi="Cambria" w:cs="Calibri"/>
                <w:b/>
                <w:bCs/>
                <w:sz w:val="20"/>
                <w:szCs w:val="20"/>
              </w:rPr>
              <w:t xml:space="preserve">Aspekt społeczny – deklarujemy </w:t>
            </w:r>
            <w:r w:rsidRPr="00B176E3">
              <w:rPr>
                <w:rFonts w:ascii="Cambria" w:hAnsi="Cambria" w:cs="Calibri"/>
                <w:b/>
                <w:bCs/>
                <w:sz w:val="20"/>
                <w:szCs w:val="20"/>
              </w:rPr>
              <w:t>zatrudnienie na umowę o pracę do realizacji zamówienia 1 osoby niepełnosprawnej</w:t>
            </w:r>
            <w:r>
              <w:rPr>
                <w:rFonts w:ascii="Cambria" w:hAnsi="Cambria" w:cs="Calibri"/>
                <w:b/>
                <w:bCs/>
                <w:sz w:val="20"/>
                <w:szCs w:val="20"/>
              </w:rPr>
              <w:t xml:space="preserve"> lub </w:t>
            </w:r>
            <w:r w:rsidRPr="005E0913">
              <w:rPr>
                <w:rFonts w:ascii="Cambria" w:hAnsi="Cambria" w:cs="Calibri"/>
                <w:b/>
                <w:bCs/>
                <w:sz w:val="20"/>
                <w:szCs w:val="20"/>
              </w:rPr>
              <w:t>oddelegowanie do realizacji zamówienia 1 osoby niepełnosprawnej zatrudnionej już u Wykonawcy</w:t>
            </w:r>
            <w:r>
              <w:rPr>
                <w:rFonts w:ascii="Cambria" w:hAnsi="Cambria" w:cs="Calibri"/>
                <w:b/>
                <w:bCs/>
                <w:sz w:val="20"/>
                <w:szCs w:val="20"/>
              </w:rPr>
              <w:t>:</w:t>
            </w:r>
          </w:p>
          <w:p w14:paraId="48FD819D" w14:textId="77777777" w:rsidR="002238C6" w:rsidRDefault="002238C6" w:rsidP="00E41721">
            <w:pPr>
              <w:ind w:left="426"/>
              <w:jc w:val="center"/>
              <w:rPr>
                <w:rFonts w:ascii="Cambria" w:hAnsi="Cambria" w:cs="Calibri"/>
                <w:b/>
                <w:bCs/>
                <w:sz w:val="20"/>
                <w:szCs w:val="20"/>
              </w:rPr>
            </w:pPr>
          </w:p>
          <w:p w14:paraId="40623781" w14:textId="77777777" w:rsidR="002238C6" w:rsidRPr="005E0913" w:rsidRDefault="002238C6" w:rsidP="00E41721">
            <w:pPr>
              <w:ind w:left="426"/>
              <w:jc w:val="center"/>
              <w:rPr>
                <w:rFonts w:ascii="Cambria" w:hAnsi="Cambria" w:cs="Calibri"/>
                <w:b/>
                <w:bCs/>
                <w:sz w:val="20"/>
                <w:szCs w:val="20"/>
              </w:rPr>
            </w:pPr>
            <w:r>
              <w:rPr>
                <w:rFonts w:ascii="Cambria" w:hAnsi="Cambria" w:cs="Calibri"/>
                <w:b/>
                <w:bCs/>
                <w:sz w:val="20"/>
                <w:szCs w:val="20"/>
              </w:rPr>
              <w:t>TAK / NIE (skreślić niewłaściwe)</w:t>
            </w:r>
          </w:p>
          <w:p w14:paraId="12F8370B" w14:textId="77777777" w:rsidR="002238C6" w:rsidRDefault="002238C6" w:rsidP="00E41721">
            <w:pPr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22"/>
                <w:szCs w:val="22"/>
              </w:rPr>
            </w:pPr>
            <w:r w:rsidRPr="00EF3721">
              <w:rPr>
                <w:rFonts w:ascii="Cambria" w:hAnsi="Cambria" w:cs="Calibri"/>
                <w:sz w:val="20"/>
                <w:szCs w:val="20"/>
              </w:rPr>
              <w:t xml:space="preserve">(w przypadku braku </w:t>
            </w:r>
            <w:r>
              <w:rPr>
                <w:rFonts w:ascii="Cambria" w:hAnsi="Cambria" w:cs="Calibri"/>
                <w:sz w:val="20"/>
                <w:szCs w:val="20"/>
              </w:rPr>
              <w:t>skreślenia</w:t>
            </w:r>
            <w:r w:rsidRPr="00EF3721">
              <w:rPr>
                <w:rFonts w:ascii="Cambria" w:hAnsi="Cambria" w:cs="Calibri"/>
                <w:sz w:val="20"/>
                <w:szCs w:val="20"/>
              </w:rPr>
              <w:t>, Zamawiający przyzna 0 pkt)</w:t>
            </w:r>
          </w:p>
          <w:p w14:paraId="5764590B" w14:textId="77777777" w:rsidR="002238C6" w:rsidRPr="005E789A" w:rsidRDefault="002238C6" w:rsidP="00E41721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</w:tr>
      <w:tr w:rsidR="002238C6" w14:paraId="591A5315" w14:textId="77777777" w:rsidTr="002238C6">
        <w:tc>
          <w:tcPr>
            <w:tcW w:w="8634" w:type="dxa"/>
          </w:tcPr>
          <w:p w14:paraId="30067036" w14:textId="30E920BE" w:rsidR="002238C6" w:rsidRPr="002B021D" w:rsidRDefault="002238C6" w:rsidP="002B021D">
            <w:pPr>
              <w:pStyle w:val="NormalnyWeb"/>
              <w:spacing w:line="276" w:lineRule="auto"/>
              <w:jc w:val="both"/>
              <w:rPr>
                <w:rFonts w:ascii="Cambria" w:hAnsi="Cambria"/>
                <w:bCs/>
                <w:color w:val="000000" w:themeColor="text1"/>
                <w:sz w:val="20"/>
                <w:szCs w:val="20"/>
              </w:rPr>
            </w:pPr>
            <w:r w:rsidRPr="00EC0ED8">
              <w:rPr>
                <w:rFonts w:ascii="Cambria" w:hAnsi="Cambria" w:cs="Arial"/>
                <w:sz w:val="20"/>
                <w:szCs w:val="20"/>
              </w:rPr>
              <w:lastRenderedPageBreak/>
              <w:t xml:space="preserve">Za wykonanie przedmiotu zamówienia </w:t>
            </w:r>
            <w:r>
              <w:rPr>
                <w:rFonts w:ascii="Cambria" w:hAnsi="Cambria" w:cs="Arial"/>
                <w:sz w:val="20"/>
                <w:szCs w:val="20"/>
              </w:rPr>
              <w:t xml:space="preserve">w zakresie </w:t>
            </w:r>
            <w:r w:rsidR="002B021D" w:rsidRPr="002B021D">
              <w:rPr>
                <w:rFonts w:ascii="Cambria" w:hAnsi="Cambria"/>
                <w:b/>
                <w:color w:val="000000" w:themeColor="text1"/>
                <w:sz w:val="20"/>
                <w:szCs w:val="20"/>
              </w:rPr>
              <w:t>Część 7: Warsztaty zoologiczne</w:t>
            </w:r>
            <w:r w:rsidR="002B021D">
              <w:rPr>
                <w:rFonts w:ascii="Cambria" w:hAnsi="Cambria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EC0ED8">
              <w:rPr>
                <w:rFonts w:ascii="Cambria" w:hAnsi="Cambria" w:cs="Arial"/>
                <w:sz w:val="20"/>
                <w:szCs w:val="20"/>
              </w:rPr>
              <w:t>oferujemy cenę w kwocie łącznej brutto:</w:t>
            </w:r>
          </w:p>
          <w:p w14:paraId="020B8656" w14:textId="77777777" w:rsidR="002238C6" w:rsidRPr="00EC0ED8" w:rsidRDefault="002238C6" w:rsidP="00E41721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EC0ED8">
              <w:rPr>
                <w:rFonts w:ascii="Cambria" w:hAnsi="Cambria" w:cs="Arial"/>
                <w:b/>
                <w:sz w:val="20"/>
                <w:szCs w:val="20"/>
              </w:rPr>
              <w:t xml:space="preserve">…...................................................... złotych </w:t>
            </w:r>
            <w:r w:rsidRPr="00EC0ED8">
              <w:rPr>
                <w:rFonts w:ascii="Cambria" w:hAnsi="Cambria" w:cs="Arial"/>
                <w:b/>
                <w:sz w:val="20"/>
                <w:szCs w:val="20"/>
              </w:rPr>
              <w:tab/>
              <w:t xml:space="preserve"> (słownie:…………………………………………………………………….…………………… ….) </w:t>
            </w:r>
            <w:r w:rsidRPr="00EC0ED8">
              <w:rPr>
                <w:rFonts w:ascii="Cambria" w:hAnsi="Cambria" w:cs="Arial"/>
                <w:sz w:val="20"/>
                <w:szCs w:val="20"/>
              </w:rPr>
              <w:t>w tym podatek VAT.</w:t>
            </w:r>
          </w:p>
          <w:p w14:paraId="0F2D45FF" w14:textId="77777777" w:rsidR="002238C6" w:rsidRPr="00EF3721" w:rsidRDefault="002238C6" w:rsidP="00E41721">
            <w:pPr>
              <w:jc w:val="both"/>
              <w:rPr>
                <w:rFonts w:ascii="Cambria" w:hAnsi="Cambria" w:cs="Calibri"/>
                <w:b/>
                <w:bCs/>
                <w:sz w:val="20"/>
                <w:szCs w:val="20"/>
              </w:rPr>
            </w:pPr>
            <w:r>
              <w:rPr>
                <w:rFonts w:ascii="Cambria" w:hAnsi="Cambria" w:cs="Calibri"/>
                <w:b/>
                <w:bCs/>
                <w:sz w:val="20"/>
                <w:szCs w:val="20"/>
              </w:rPr>
              <w:t xml:space="preserve">Aspekt społeczny – deklarujemy </w:t>
            </w:r>
            <w:r w:rsidRPr="00B176E3">
              <w:rPr>
                <w:rFonts w:ascii="Cambria" w:hAnsi="Cambria" w:cs="Calibri"/>
                <w:b/>
                <w:bCs/>
                <w:sz w:val="20"/>
                <w:szCs w:val="20"/>
              </w:rPr>
              <w:t>zatrudnienie na umowę o pracę do realizacji zamówienia 1 osoby niepełnosprawnej</w:t>
            </w:r>
            <w:r>
              <w:rPr>
                <w:rFonts w:ascii="Cambria" w:hAnsi="Cambria" w:cs="Calibri"/>
                <w:b/>
                <w:bCs/>
                <w:sz w:val="20"/>
                <w:szCs w:val="20"/>
              </w:rPr>
              <w:t xml:space="preserve"> lub </w:t>
            </w:r>
            <w:r w:rsidRPr="005E0913">
              <w:rPr>
                <w:rFonts w:ascii="Cambria" w:hAnsi="Cambria" w:cs="Calibri"/>
                <w:b/>
                <w:bCs/>
                <w:sz w:val="20"/>
                <w:szCs w:val="20"/>
              </w:rPr>
              <w:t>oddelegowanie do realizacji zamówienia 1 osoby niepełnosprawnej zatrudnionej już u Wykonawcy</w:t>
            </w:r>
            <w:r>
              <w:rPr>
                <w:rFonts w:ascii="Cambria" w:hAnsi="Cambria" w:cs="Calibri"/>
                <w:b/>
                <w:bCs/>
                <w:sz w:val="20"/>
                <w:szCs w:val="20"/>
              </w:rPr>
              <w:t>:</w:t>
            </w:r>
          </w:p>
          <w:p w14:paraId="56E2F651" w14:textId="77777777" w:rsidR="002238C6" w:rsidRDefault="002238C6" w:rsidP="00E41721">
            <w:pPr>
              <w:ind w:left="426"/>
              <w:jc w:val="center"/>
              <w:rPr>
                <w:rFonts w:ascii="Cambria" w:hAnsi="Cambria" w:cs="Calibri"/>
                <w:b/>
                <w:bCs/>
                <w:sz w:val="20"/>
                <w:szCs w:val="20"/>
              </w:rPr>
            </w:pPr>
          </w:p>
          <w:p w14:paraId="5C10787C" w14:textId="77777777" w:rsidR="002238C6" w:rsidRPr="005E0913" w:rsidRDefault="002238C6" w:rsidP="00E41721">
            <w:pPr>
              <w:ind w:left="426"/>
              <w:jc w:val="center"/>
              <w:rPr>
                <w:rFonts w:ascii="Cambria" w:hAnsi="Cambria" w:cs="Calibri"/>
                <w:b/>
                <w:bCs/>
                <w:sz w:val="20"/>
                <w:szCs w:val="20"/>
              </w:rPr>
            </w:pPr>
            <w:r>
              <w:rPr>
                <w:rFonts w:ascii="Cambria" w:hAnsi="Cambria" w:cs="Calibri"/>
                <w:b/>
                <w:bCs/>
                <w:sz w:val="20"/>
                <w:szCs w:val="20"/>
              </w:rPr>
              <w:t>TAK / NIE (skreślić niewłaściwe)</w:t>
            </w:r>
          </w:p>
          <w:p w14:paraId="7EEB1EEF" w14:textId="77777777" w:rsidR="002238C6" w:rsidRDefault="002238C6" w:rsidP="00E41721">
            <w:pPr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22"/>
                <w:szCs w:val="22"/>
              </w:rPr>
            </w:pPr>
            <w:r w:rsidRPr="00EF3721">
              <w:rPr>
                <w:rFonts w:ascii="Cambria" w:hAnsi="Cambria" w:cs="Calibri"/>
                <w:sz w:val="20"/>
                <w:szCs w:val="20"/>
              </w:rPr>
              <w:t xml:space="preserve">(w przypadku braku </w:t>
            </w:r>
            <w:r>
              <w:rPr>
                <w:rFonts w:ascii="Cambria" w:hAnsi="Cambria" w:cs="Calibri"/>
                <w:sz w:val="20"/>
                <w:szCs w:val="20"/>
              </w:rPr>
              <w:t>skreślenia</w:t>
            </w:r>
            <w:r w:rsidRPr="00EF3721">
              <w:rPr>
                <w:rFonts w:ascii="Cambria" w:hAnsi="Cambria" w:cs="Calibri"/>
                <w:sz w:val="20"/>
                <w:szCs w:val="20"/>
              </w:rPr>
              <w:t>, Zamawiający przyzna 0 pkt)</w:t>
            </w:r>
          </w:p>
          <w:p w14:paraId="1D0EBAA0" w14:textId="77777777" w:rsidR="002238C6" w:rsidRPr="005E789A" w:rsidRDefault="002238C6" w:rsidP="00E41721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</w:tr>
      <w:tr w:rsidR="002238C6" w14:paraId="1E1CF7A9" w14:textId="77777777" w:rsidTr="002238C6">
        <w:tc>
          <w:tcPr>
            <w:tcW w:w="8634" w:type="dxa"/>
          </w:tcPr>
          <w:p w14:paraId="61F226FE" w14:textId="72DC9957" w:rsidR="002238C6" w:rsidRPr="002B021D" w:rsidRDefault="002238C6" w:rsidP="002B021D">
            <w:pPr>
              <w:pStyle w:val="NormalnyWeb"/>
              <w:spacing w:line="276" w:lineRule="auto"/>
              <w:jc w:val="both"/>
              <w:rPr>
                <w:rFonts w:ascii="Cambria" w:hAnsi="Cambria"/>
                <w:bCs/>
                <w:color w:val="000000" w:themeColor="text1"/>
                <w:sz w:val="20"/>
                <w:szCs w:val="20"/>
              </w:rPr>
            </w:pPr>
            <w:r w:rsidRPr="00EC0ED8">
              <w:rPr>
                <w:rFonts w:ascii="Cambria" w:hAnsi="Cambria" w:cs="Arial"/>
                <w:sz w:val="20"/>
                <w:szCs w:val="20"/>
              </w:rPr>
              <w:t xml:space="preserve">Za wykonanie przedmiotu zamówienia </w:t>
            </w:r>
            <w:r>
              <w:rPr>
                <w:rFonts w:ascii="Cambria" w:hAnsi="Cambria" w:cs="Arial"/>
                <w:sz w:val="20"/>
                <w:szCs w:val="20"/>
              </w:rPr>
              <w:t xml:space="preserve">w zakresie </w:t>
            </w:r>
            <w:r w:rsidR="002B021D" w:rsidRPr="002B021D">
              <w:rPr>
                <w:rFonts w:ascii="Cambria" w:hAnsi="Cambria"/>
                <w:b/>
                <w:color w:val="000000" w:themeColor="text1"/>
                <w:sz w:val="20"/>
                <w:szCs w:val="20"/>
              </w:rPr>
              <w:t>Część 8: Warsztaty ekologiczne</w:t>
            </w:r>
            <w:r w:rsidR="002B021D">
              <w:rPr>
                <w:rFonts w:ascii="Cambria" w:hAnsi="Cambria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EC0ED8">
              <w:rPr>
                <w:rFonts w:ascii="Cambria" w:hAnsi="Cambria" w:cs="Arial"/>
                <w:sz w:val="20"/>
                <w:szCs w:val="20"/>
              </w:rPr>
              <w:t>oferujemy cenę w kwocie łącznej brutto:</w:t>
            </w:r>
          </w:p>
          <w:p w14:paraId="21CEBA5D" w14:textId="77777777" w:rsidR="002238C6" w:rsidRPr="00EC0ED8" w:rsidRDefault="002238C6" w:rsidP="00E41721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EC0ED8">
              <w:rPr>
                <w:rFonts w:ascii="Cambria" w:hAnsi="Cambria" w:cs="Arial"/>
                <w:b/>
                <w:sz w:val="20"/>
                <w:szCs w:val="20"/>
              </w:rPr>
              <w:t xml:space="preserve">…...................................................... złotych </w:t>
            </w:r>
            <w:r w:rsidRPr="00EC0ED8">
              <w:rPr>
                <w:rFonts w:ascii="Cambria" w:hAnsi="Cambria" w:cs="Arial"/>
                <w:b/>
                <w:sz w:val="20"/>
                <w:szCs w:val="20"/>
              </w:rPr>
              <w:tab/>
              <w:t xml:space="preserve"> (słownie:………………………………………………………………….…………………… ….) </w:t>
            </w:r>
            <w:r w:rsidRPr="00EC0ED8">
              <w:rPr>
                <w:rFonts w:ascii="Cambria" w:hAnsi="Cambria" w:cs="Arial"/>
                <w:sz w:val="20"/>
                <w:szCs w:val="20"/>
              </w:rPr>
              <w:t>w tym podatek VAT.</w:t>
            </w:r>
          </w:p>
          <w:p w14:paraId="12D03E55" w14:textId="77777777" w:rsidR="002238C6" w:rsidRPr="00EF3721" w:rsidRDefault="002238C6" w:rsidP="00E41721">
            <w:pPr>
              <w:jc w:val="both"/>
              <w:rPr>
                <w:rFonts w:ascii="Cambria" w:hAnsi="Cambria" w:cs="Calibri"/>
                <w:b/>
                <w:bCs/>
                <w:sz w:val="20"/>
                <w:szCs w:val="20"/>
              </w:rPr>
            </w:pPr>
            <w:r>
              <w:rPr>
                <w:rFonts w:ascii="Cambria" w:hAnsi="Cambria" w:cs="Calibri"/>
                <w:b/>
                <w:bCs/>
                <w:sz w:val="20"/>
                <w:szCs w:val="20"/>
              </w:rPr>
              <w:t xml:space="preserve">Aspekt społeczny – deklarujemy </w:t>
            </w:r>
            <w:r w:rsidRPr="00B176E3">
              <w:rPr>
                <w:rFonts w:ascii="Cambria" w:hAnsi="Cambria" w:cs="Calibri"/>
                <w:b/>
                <w:bCs/>
                <w:sz w:val="20"/>
                <w:szCs w:val="20"/>
              </w:rPr>
              <w:t>zatrudnienie na umowę o pracę do realizacji zamówienia 1 osoby niepełnosprawnej</w:t>
            </w:r>
            <w:r>
              <w:rPr>
                <w:rFonts w:ascii="Cambria" w:hAnsi="Cambria" w:cs="Calibri"/>
                <w:b/>
                <w:bCs/>
                <w:sz w:val="20"/>
                <w:szCs w:val="20"/>
              </w:rPr>
              <w:t xml:space="preserve"> lub </w:t>
            </w:r>
            <w:r w:rsidRPr="005E0913">
              <w:rPr>
                <w:rFonts w:ascii="Cambria" w:hAnsi="Cambria" w:cs="Calibri"/>
                <w:b/>
                <w:bCs/>
                <w:sz w:val="20"/>
                <w:szCs w:val="20"/>
              </w:rPr>
              <w:t>oddelegowanie do realizacji zamówienia 1 osoby niepełnosprawnej zatrudnionej już u Wykonawcy</w:t>
            </w:r>
            <w:r>
              <w:rPr>
                <w:rFonts w:ascii="Cambria" w:hAnsi="Cambria" w:cs="Calibri"/>
                <w:b/>
                <w:bCs/>
                <w:sz w:val="20"/>
                <w:szCs w:val="20"/>
              </w:rPr>
              <w:t>:</w:t>
            </w:r>
          </w:p>
          <w:p w14:paraId="59F3ED5D" w14:textId="77777777" w:rsidR="002238C6" w:rsidRDefault="002238C6" w:rsidP="00E41721">
            <w:pPr>
              <w:ind w:left="426"/>
              <w:jc w:val="center"/>
              <w:rPr>
                <w:rFonts w:ascii="Cambria" w:hAnsi="Cambria" w:cs="Calibri"/>
                <w:b/>
                <w:bCs/>
                <w:sz w:val="20"/>
                <w:szCs w:val="20"/>
              </w:rPr>
            </w:pPr>
          </w:p>
          <w:p w14:paraId="7DE5E23F" w14:textId="77777777" w:rsidR="002238C6" w:rsidRPr="005E0913" w:rsidRDefault="002238C6" w:rsidP="00E41721">
            <w:pPr>
              <w:ind w:left="426"/>
              <w:jc w:val="center"/>
              <w:rPr>
                <w:rFonts w:ascii="Cambria" w:hAnsi="Cambria" w:cs="Calibri"/>
                <w:b/>
                <w:bCs/>
                <w:sz w:val="20"/>
                <w:szCs w:val="20"/>
              </w:rPr>
            </w:pPr>
            <w:r>
              <w:rPr>
                <w:rFonts w:ascii="Cambria" w:hAnsi="Cambria" w:cs="Calibri"/>
                <w:b/>
                <w:bCs/>
                <w:sz w:val="20"/>
                <w:szCs w:val="20"/>
              </w:rPr>
              <w:t>TAK / NIE (skreślić niewłaściwe)</w:t>
            </w:r>
          </w:p>
          <w:p w14:paraId="77258671" w14:textId="77777777" w:rsidR="002238C6" w:rsidRDefault="002238C6" w:rsidP="00E41721">
            <w:pPr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22"/>
                <w:szCs w:val="22"/>
              </w:rPr>
            </w:pPr>
            <w:r w:rsidRPr="00EF3721">
              <w:rPr>
                <w:rFonts w:ascii="Cambria" w:hAnsi="Cambria" w:cs="Calibri"/>
                <w:sz w:val="20"/>
                <w:szCs w:val="20"/>
              </w:rPr>
              <w:t xml:space="preserve">(w przypadku braku </w:t>
            </w:r>
            <w:r>
              <w:rPr>
                <w:rFonts w:ascii="Cambria" w:hAnsi="Cambria" w:cs="Calibri"/>
                <w:sz w:val="20"/>
                <w:szCs w:val="20"/>
              </w:rPr>
              <w:t>skreślenia</w:t>
            </w:r>
            <w:r w:rsidRPr="00EF3721">
              <w:rPr>
                <w:rFonts w:ascii="Cambria" w:hAnsi="Cambria" w:cs="Calibri"/>
                <w:sz w:val="20"/>
                <w:szCs w:val="20"/>
              </w:rPr>
              <w:t>, Zamawiający przyzna 0 pkt)</w:t>
            </w:r>
          </w:p>
          <w:p w14:paraId="75A38B1E" w14:textId="77777777" w:rsidR="002238C6" w:rsidRPr="005E789A" w:rsidRDefault="002238C6" w:rsidP="00E41721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</w:tr>
      <w:tr w:rsidR="002238C6" w14:paraId="7431D474" w14:textId="77777777" w:rsidTr="002238C6">
        <w:tc>
          <w:tcPr>
            <w:tcW w:w="8634" w:type="dxa"/>
          </w:tcPr>
          <w:p w14:paraId="5855C850" w14:textId="262451BD" w:rsidR="002238C6" w:rsidRPr="002B021D" w:rsidRDefault="002238C6" w:rsidP="002B021D">
            <w:pPr>
              <w:pStyle w:val="NormalnyWeb"/>
              <w:spacing w:line="276" w:lineRule="auto"/>
              <w:jc w:val="both"/>
              <w:rPr>
                <w:rFonts w:ascii="Cambria" w:hAnsi="Cambria"/>
                <w:bCs/>
                <w:color w:val="000000" w:themeColor="text1"/>
                <w:sz w:val="20"/>
                <w:szCs w:val="20"/>
              </w:rPr>
            </w:pPr>
            <w:r w:rsidRPr="00EC0ED8">
              <w:rPr>
                <w:rFonts w:ascii="Cambria" w:hAnsi="Cambria" w:cs="Arial"/>
                <w:sz w:val="20"/>
                <w:szCs w:val="20"/>
              </w:rPr>
              <w:t xml:space="preserve">Za wykonanie przedmiotu zamówienia </w:t>
            </w:r>
            <w:r>
              <w:rPr>
                <w:rFonts w:ascii="Cambria" w:hAnsi="Cambria" w:cs="Arial"/>
                <w:sz w:val="20"/>
                <w:szCs w:val="20"/>
              </w:rPr>
              <w:t xml:space="preserve">w zakresie </w:t>
            </w:r>
            <w:r w:rsidR="002B021D">
              <w:rPr>
                <w:rFonts w:ascii="Cambria" w:hAnsi="Cambria"/>
                <w:b/>
                <w:color w:val="000000" w:themeColor="text1"/>
                <w:sz w:val="20"/>
                <w:szCs w:val="20"/>
              </w:rPr>
              <w:t xml:space="preserve">Część 9: </w:t>
            </w:r>
            <w:r w:rsidR="002B021D" w:rsidRPr="002B021D">
              <w:rPr>
                <w:rFonts w:ascii="Cambria" w:hAnsi="Cambria"/>
                <w:b/>
                <w:color w:val="000000" w:themeColor="text1"/>
                <w:sz w:val="20"/>
                <w:szCs w:val="20"/>
              </w:rPr>
              <w:t>Zajęcia logopedyczne</w:t>
            </w:r>
            <w:r w:rsidR="002B021D">
              <w:rPr>
                <w:rFonts w:ascii="Cambria" w:hAnsi="Cambria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EC0ED8">
              <w:rPr>
                <w:rFonts w:ascii="Cambria" w:hAnsi="Cambria" w:cs="Arial"/>
                <w:sz w:val="20"/>
                <w:szCs w:val="20"/>
              </w:rPr>
              <w:t>oferujemy cenę w kwocie łącznej brutto:</w:t>
            </w:r>
          </w:p>
          <w:p w14:paraId="6DF28E8F" w14:textId="77777777" w:rsidR="002238C6" w:rsidRPr="00EC0ED8" w:rsidRDefault="002238C6" w:rsidP="00E41721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EC0ED8">
              <w:rPr>
                <w:rFonts w:ascii="Cambria" w:hAnsi="Cambria" w:cs="Arial"/>
                <w:b/>
                <w:sz w:val="20"/>
                <w:szCs w:val="20"/>
              </w:rPr>
              <w:t xml:space="preserve">…...................................................... złotych </w:t>
            </w:r>
            <w:r w:rsidRPr="00EC0ED8">
              <w:rPr>
                <w:rFonts w:ascii="Cambria" w:hAnsi="Cambria" w:cs="Arial"/>
                <w:b/>
                <w:sz w:val="20"/>
                <w:szCs w:val="20"/>
              </w:rPr>
              <w:tab/>
              <w:t xml:space="preserve"> (słownie:…………………………………………………………………….…………………… ….) </w:t>
            </w:r>
            <w:r w:rsidRPr="00EC0ED8">
              <w:rPr>
                <w:rFonts w:ascii="Cambria" w:hAnsi="Cambria" w:cs="Arial"/>
                <w:sz w:val="20"/>
                <w:szCs w:val="20"/>
              </w:rPr>
              <w:t>w tym podatek VAT.</w:t>
            </w:r>
          </w:p>
          <w:p w14:paraId="0D53FA90" w14:textId="77777777" w:rsidR="002238C6" w:rsidRPr="00EF3721" w:rsidRDefault="002238C6" w:rsidP="00E41721">
            <w:pPr>
              <w:jc w:val="both"/>
              <w:rPr>
                <w:rFonts w:ascii="Cambria" w:hAnsi="Cambria" w:cs="Calibri"/>
                <w:b/>
                <w:bCs/>
                <w:sz w:val="20"/>
                <w:szCs w:val="20"/>
              </w:rPr>
            </w:pPr>
            <w:r>
              <w:rPr>
                <w:rFonts w:ascii="Cambria" w:hAnsi="Cambria" w:cs="Calibri"/>
                <w:b/>
                <w:bCs/>
                <w:sz w:val="20"/>
                <w:szCs w:val="20"/>
              </w:rPr>
              <w:t xml:space="preserve">Aspekt społeczny – deklarujemy </w:t>
            </w:r>
            <w:r w:rsidRPr="00B176E3">
              <w:rPr>
                <w:rFonts w:ascii="Cambria" w:hAnsi="Cambria" w:cs="Calibri"/>
                <w:b/>
                <w:bCs/>
                <w:sz w:val="20"/>
                <w:szCs w:val="20"/>
              </w:rPr>
              <w:t>zatrudnienie na umowę o pracę do realizacji zamówienia 1 osoby niepełnosprawnej</w:t>
            </w:r>
            <w:r>
              <w:rPr>
                <w:rFonts w:ascii="Cambria" w:hAnsi="Cambria" w:cs="Calibri"/>
                <w:b/>
                <w:bCs/>
                <w:sz w:val="20"/>
                <w:szCs w:val="20"/>
              </w:rPr>
              <w:t xml:space="preserve"> lub </w:t>
            </w:r>
            <w:r w:rsidRPr="005E0913">
              <w:rPr>
                <w:rFonts w:ascii="Cambria" w:hAnsi="Cambria" w:cs="Calibri"/>
                <w:b/>
                <w:bCs/>
                <w:sz w:val="20"/>
                <w:szCs w:val="20"/>
              </w:rPr>
              <w:t>oddelegowanie do realizacji zamówienia 1 osoby niepełnosprawnej zatrudnionej już u Wykonawcy</w:t>
            </w:r>
            <w:r>
              <w:rPr>
                <w:rFonts w:ascii="Cambria" w:hAnsi="Cambria" w:cs="Calibri"/>
                <w:b/>
                <w:bCs/>
                <w:sz w:val="20"/>
                <w:szCs w:val="20"/>
              </w:rPr>
              <w:t>:</w:t>
            </w:r>
          </w:p>
          <w:p w14:paraId="69C02E77" w14:textId="77777777" w:rsidR="002238C6" w:rsidRDefault="002238C6" w:rsidP="00E41721">
            <w:pPr>
              <w:ind w:left="426"/>
              <w:jc w:val="center"/>
              <w:rPr>
                <w:rFonts w:ascii="Cambria" w:hAnsi="Cambria" w:cs="Calibri"/>
                <w:b/>
                <w:bCs/>
                <w:sz w:val="20"/>
                <w:szCs w:val="20"/>
              </w:rPr>
            </w:pPr>
          </w:p>
          <w:p w14:paraId="0CC3885D" w14:textId="77777777" w:rsidR="002238C6" w:rsidRPr="005E0913" w:rsidRDefault="002238C6" w:rsidP="00E41721">
            <w:pPr>
              <w:ind w:left="426"/>
              <w:jc w:val="center"/>
              <w:rPr>
                <w:rFonts w:ascii="Cambria" w:hAnsi="Cambria" w:cs="Calibri"/>
                <w:b/>
                <w:bCs/>
                <w:sz w:val="20"/>
                <w:szCs w:val="20"/>
              </w:rPr>
            </w:pPr>
            <w:r>
              <w:rPr>
                <w:rFonts w:ascii="Cambria" w:hAnsi="Cambria" w:cs="Calibri"/>
                <w:b/>
                <w:bCs/>
                <w:sz w:val="20"/>
                <w:szCs w:val="20"/>
              </w:rPr>
              <w:t>TAK / NIE (skreślić niewłaściwe)</w:t>
            </w:r>
          </w:p>
          <w:p w14:paraId="4453184C" w14:textId="77777777" w:rsidR="002238C6" w:rsidRDefault="002238C6" w:rsidP="00E41721">
            <w:pPr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22"/>
                <w:szCs w:val="22"/>
              </w:rPr>
            </w:pPr>
            <w:r w:rsidRPr="00EF3721">
              <w:rPr>
                <w:rFonts w:ascii="Cambria" w:hAnsi="Cambria" w:cs="Calibri"/>
                <w:sz w:val="20"/>
                <w:szCs w:val="20"/>
              </w:rPr>
              <w:t xml:space="preserve">(w przypadku braku </w:t>
            </w:r>
            <w:r>
              <w:rPr>
                <w:rFonts w:ascii="Cambria" w:hAnsi="Cambria" w:cs="Calibri"/>
                <w:sz w:val="20"/>
                <w:szCs w:val="20"/>
              </w:rPr>
              <w:t>skreślenia</w:t>
            </w:r>
            <w:r w:rsidRPr="00EF3721">
              <w:rPr>
                <w:rFonts w:ascii="Cambria" w:hAnsi="Cambria" w:cs="Calibri"/>
                <w:sz w:val="20"/>
                <w:szCs w:val="20"/>
              </w:rPr>
              <w:t>, Zamawiający przyzna 0 pkt)</w:t>
            </w:r>
          </w:p>
          <w:p w14:paraId="42D80482" w14:textId="77777777" w:rsidR="002238C6" w:rsidRPr="005E789A" w:rsidRDefault="002238C6" w:rsidP="00E41721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</w:tr>
      <w:tr w:rsidR="002238C6" w14:paraId="735E5196" w14:textId="77777777" w:rsidTr="002238C6">
        <w:tc>
          <w:tcPr>
            <w:tcW w:w="8634" w:type="dxa"/>
          </w:tcPr>
          <w:p w14:paraId="36B04F31" w14:textId="0B7BBA90" w:rsidR="002238C6" w:rsidRPr="002B021D" w:rsidRDefault="002238C6" w:rsidP="002B021D">
            <w:pPr>
              <w:pStyle w:val="NormalnyWeb"/>
              <w:spacing w:line="276" w:lineRule="auto"/>
              <w:jc w:val="both"/>
              <w:rPr>
                <w:rFonts w:ascii="Cambria" w:hAnsi="Cambria"/>
                <w:bCs/>
                <w:color w:val="000000" w:themeColor="text1"/>
                <w:sz w:val="20"/>
                <w:szCs w:val="20"/>
              </w:rPr>
            </w:pPr>
            <w:r w:rsidRPr="00EC0ED8">
              <w:rPr>
                <w:rFonts w:ascii="Cambria" w:hAnsi="Cambria" w:cs="Arial"/>
                <w:sz w:val="20"/>
                <w:szCs w:val="20"/>
              </w:rPr>
              <w:t xml:space="preserve">Za wykonanie przedmiotu zamówienia </w:t>
            </w:r>
            <w:r>
              <w:rPr>
                <w:rFonts w:ascii="Cambria" w:hAnsi="Cambria" w:cs="Arial"/>
                <w:sz w:val="20"/>
                <w:szCs w:val="20"/>
              </w:rPr>
              <w:t xml:space="preserve">w zakresie </w:t>
            </w:r>
            <w:r w:rsidR="002B021D" w:rsidRPr="002B021D">
              <w:rPr>
                <w:rFonts w:ascii="Cambria" w:hAnsi="Cambria"/>
                <w:b/>
                <w:color w:val="000000" w:themeColor="text1"/>
                <w:sz w:val="20"/>
                <w:szCs w:val="20"/>
              </w:rPr>
              <w:t>Część 10: Zajęcia SI</w:t>
            </w:r>
            <w:r w:rsidR="002B021D">
              <w:rPr>
                <w:rFonts w:ascii="Cambria" w:hAnsi="Cambria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EC0ED8">
              <w:rPr>
                <w:rFonts w:ascii="Cambria" w:hAnsi="Cambria" w:cs="Arial"/>
                <w:sz w:val="20"/>
                <w:szCs w:val="20"/>
              </w:rPr>
              <w:t>oferujemy cenę w kwocie łącznej brutto:</w:t>
            </w:r>
          </w:p>
          <w:p w14:paraId="24DAD79B" w14:textId="77777777" w:rsidR="002238C6" w:rsidRPr="00EC0ED8" w:rsidRDefault="002238C6" w:rsidP="00E41721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EC0ED8">
              <w:rPr>
                <w:rFonts w:ascii="Cambria" w:hAnsi="Cambria" w:cs="Arial"/>
                <w:b/>
                <w:sz w:val="20"/>
                <w:szCs w:val="20"/>
              </w:rPr>
              <w:t xml:space="preserve">…...................................................... złotych </w:t>
            </w:r>
            <w:r w:rsidRPr="00EC0ED8">
              <w:rPr>
                <w:rFonts w:ascii="Cambria" w:hAnsi="Cambria" w:cs="Arial"/>
                <w:b/>
                <w:sz w:val="20"/>
                <w:szCs w:val="20"/>
              </w:rPr>
              <w:tab/>
              <w:t xml:space="preserve"> (słownie:………………………………………………………………….…………………… ….) </w:t>
            </w:r>
            <w:r w:rsidRPr="00EC0ED8">
              <w:rPr>
                <w:rFonts w:ascii="Cambria" w:hAnsi="Cambria" w:cs="Arial"/>
                <w:sz w:val="20"/>
                <w:szCs w:val="20"/>
              </w:rPr>
              <w:t>w tym podatek VAT.</w:t>
            </w:r>
          </w:p>
          <w:p w14:paraId="7A8E0FC0" w14:textId="77777777" w:rsidR="002238C6" w:rsidRPr="00EF3721" w:rsidRDefault="002238C6" w:rsidP="00E41721">
            <w:pPr>
              <w:jc w:val="both"/>
              <w:rPr>
                <w:rFonts w:ascii="Cambria" w:hAnsi="Cambria" w:cs="Calibri"/>
                <w:b/>
                <w:bCs/>
                <w:sz w:val="20"/>
                <w:szCs w:val="20"/>
              </w:rPr>
            </w:pPr>
            <w:r>
              <w:rPr>
                <w:rFonts w:ascii="Cambria" w:hAnsi="Cambria" w:cs="Calibri"/>
                <w:b/>
                <w:bCs/>
                <w:sz w:val="20"/>
                <w:szCs w:val="20"/>
              </w:rPr>
              <w:t xml:space="preserve">Aspekt społeczny – deklarujemy </w:t>
            </w:r>
            <w:r w:rsidRPr="00B176E3">
              <w:rPr>
                <w:rFonts w:ascii="Cambria" w:hAnsi="Cambria" w:cs="Calibri"/>
                <w:b/>
                <w:bCs/>
                <w:sz w:val="20"/>
                <w:szCs w:val="20"/>
              </w:rPr>
              <w:t>zatrudnienie na umowę o pracę do realizacji zamówienia 1 osoby niepełnosprawnej</w:t>
            </w:r>
            <w:r>
              <w:rPr>
                <w:rFonts w:ascii="Cambria" w:hAnsi="Cambria" w:cs="Calibri"/>
                <w:b/>
                <w:bCs/>
                <w:sz w:val="20"/>
                <w:szCs w:val="20"/>
              </w:rPr>
              <w:t xml:space="preserve"> lub </w:t>
            </w:r>
            <w:r w:rsidRPr="005E0913">
              <w:rPr>
                <w:rFonts w:ascii="Cambria" w:hAnsi="Cambria" w:cs="Calibri"/>
                <w:b/>
                <w:bCs/>
                <w:sz w:val="20"/>
                <w:szCs w:val="20"/>
              </w:rPr>
              <w:t>oddelegowanie do realizacji zamówienia 1 osoby niepełnosprawnej zatrudnionej już u Wykonawcy</w:t>
            </w:r>
            <w:r>
              <w:rPr>
                <w:rFonts w:ascii="Cambria" w:hAnsi="Cambria" w:cs="Calibri"/>
                <w:b/>
                <w:bCs/>
                <w:sz w:val="20"/>
                <w:szCs w:val="20"/>
              </w:rPr>
              <w:t>:</w:t>
            </w:r>
          </w:p>
          <w:p w14:paraId="36FF2CAA" w14:textId="77777777" w:rsidR="002238C6" w:rsidRDefault="002238C6" w:rsidP="00E41721">
            <w:pPr>
              <w:ind w:left="426"/>
              <w:jc w:val="center"/>
              <w:rPr>
                <w:rFonts w:ascii="Cambria" w:hAnsi="Cambria" w:cs="Calibri"/>
                <w:b/>
                <w:bCs/>
                <w:sz w:val="20"/>
                <w:szCs w:val="20"/>
              </w:rPr>
            </w:pPr>
          </w:p>
          <w:p w14:paraId="76614F98" w14:textId="77777777" w:rsidR="002238C6" w:rsidRPr="005E0913" w:rsidRDefault="002238C6" w:rsidP="00E41721">
            <w:pPr>
              <w:ind w:left="426"/>
              <w:jc w:val="center"/>
              <w:rPr>
                <w:rFonts w:ascii="Cambria" w:hAnsi="Cambria" w:cs="Calibri"/>
                <w:b/>
                <w:bCs/>
                <w:sz w:val="20"/>
                <w:szCs w:val="20"/>
              </w:rPr>
            </w:pPr>
            <w:r>
              <w:rPr>
                <w:rFonts w:ascii="Cambria" w:hAnsi="Cambria" w:cs="Calibri"/>
                <w:b/>
                <w:bCs/>
                <w:sz w:val="20"/>
                <w:szCs w:val="20"/>
              </w:rPr>
              <w:t>TAK / NIE (skreślić niewłaściwe)</w:t>
            </w:r>
          </w:p>
          <w:p w14:paraId="0E377242" w14:textId="77777777" w:rsidR="002238C6" w:rsidRDefault="002238C6" w:rsidP="00E41721">
            <w:pPr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22"/>
                <w:szCs w:val="22"/>
              </w:rPr>
            </w:pPr>
            <w:r w:rsidRPr="00EF3721">
              <w:rPr>
                <w:rFonts w:ascii="Cambria" w:hAnsi="Cambria" w:cs="Calibri"/>
                <w:sz w:val="20"/>
                <w:szCs w:val="20"/>
              </w:rPr>
              <w:lastRenderedPageBreak/>
              <w:t xml:space="preserve">(w przypadku braku </w:t>
            </w:r>
            <w:r>
              <w:rPr>
                <w:rFonts w:ascii="Cambria" w:hAnsi="Cambria" w:cs="Calibri"/>
                <w:sz w:val="20"/>
                <w:szCs w:val="20"/>
              </w:rPr>
              <w:t>skreślenia</w:t>
            </w:r>
            <w:r w:rsidRPr="00EF3721">
              <w:rPr>
                <w:rFonts w:ascii="Cambria" w:hAnsi="Cambria" w:cs="Calibri"/>
                <w:sz w:val="20"/>
                <w:szCs w:val="20"/>
              </w:rPr>
              <w:t>, Zamawiający przyzna 0 pkt)</w:t>
            </w:r>
          </w:p>
          <w:p w14:paraId="00270102" w14:textId="77777777" w:rsidR="002238C6" w:rsidRPr="005E789A" w:rsidRDefault="002238C6" w:rsidP="00E41721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</w:tr>
      <w:tr w:rsidR="002238C6" w14:paraId="62577CF7" w14:textId="77777777" w:rsidTr="002238C6">
        <w:tc>
          <w:tcPr>
            <w:tcW w:w="8634" w:type="dxa"/>
          </w:tcPr>
          <w:p w14:paraId="046CD99D" w14:textId="1DCA90FC" w:rsidR="002238C6" w:rsidRPr="002B021D" w:rsidRDefault="002238C6" w:rsidP="002B021D">
            <w:pPr>
              <w:pStyle w:val="NormalnyWeb"/>
              <w:spacing w:line="276" w:lineRule="auto"/>
              <w:jc w:val="both"/>
              <w:rPr>
                <w:rFonts w:ascii="Cambria" w:hAnsi="Cambria"/>
                <w:bCs/>
                <w:color w:val="000000" w:themeColor="text1"/>
                <w:sz w:val="20"/>
                <w:szCs w:val="20"/>
              </w:rPr>
            </w:pPr>
            <w:r w:rsidRPr="00EC0ED8">
              <w:rPr>
                <w:rFonts w:ascii="Cambria" w:hAnsi="Cambria" w:cs="Arial"/>
                <w:sz w:val="20"/>
                <w:szCs w:val="20"/>
              </w:rPr>
              <w:lastRenderedPageBreak/>
              <w:t xml:space="preserve">Za wykonanie przedmiotu zamówienia </w:t>
            </w:r>
            <w:r>
              <w:rPr>
                <w:rFonts w:ascii="Cambria" w:hAnsi="Cambria" w:cs="Arial"/>
                <w:sz w:val="20"/>
                <w:szCs w:val="20"/>
              </w:rPr>
              <w:t xml:space="preserve">w zakresie </w:t>
            </w:r>
            <w:r w:rsidR="002B021D" w:rsidRPr="002B021D">
              <w:rPr>
                <w:rFonts w:ascii="Cambria" w:hAnsi="Cambria"/>
                <w:b/>
                <w:color w:val="000000" w:themeColor="text1"/>
                <w:sz w:val="20"/>
                <w:szCs w:val="20"/>
              </w:rPr>
              <w:t xml:space="preserve">Część 11: Zajęcia rytmiczne z elementami artystycznymi </w:t>
            </w:r>
            <w:r w:rsidRPr="00EC0ED8">
              <w:rPr>
                <w:rFonts w:ascii="Cambria" w:hAnsi="Cambria" w:cs="Arial"/>
                <w:sz w:val="20"/>
                <w:szCs w:val="20"/>
              </w:rPr>
              <w:t>oferujemy cenę w kwocie łącznej brutto:</w:t>
            </w:r>
          </w:p>
          <w:p w14:paraId="5EE50FF5" w14:textId="77777777" w:rsidR="002238C6" w:rsidRPr="00EC0ED8" w:rsidRDefault="002238C6" w:rsidP="00E41721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EC0ED8">
              <w:rPr>
                <w:rFonts w:ascii="Cambria" w:hAnsi="Cambria" w:cs="Arial"/>
                <w:b/>
                <w:sz w:val="20"/>
                <w:szCs w:val="20"/>
              </w:rPr>
              <w:t xml:space="preserve">…...................................................... złotych </w:t>
            </w:r>
            <w:r w:rsidRPr="00EC0ED8">
              <w:rPr>
                <w:rFonts w:ascii="Cambria" w:hAnsi="Cambria" w:cs="Arial"/>
                <w:b/>
                <w:sz w:val="20"/>
                <w:szCs w:val="20"/>
              </w:rPr>
              <w:tab/>
              <w:t xml:space="preserve"> (słownie:…………………………………………………………………….…………………… ….) </w:t>
            </w:r>
            <w:r w:rsidRPr="00EC0ED8">
              <w:rPr>
                <w:rFonts w:ascii="Cambria" w:hAnsi="Cambria" w:cs="Arial"/>
                <w:sz w:val="20"/>
                <w:szCs w:val="20"/>
              </w:rPr>
              <w:t>w tym podatek VAT.</w:t>
            </w:r>
          </w:p>
          <w:p w14:paraId="14A2257D" w14:textId="77777777" w:rsidR="002238C6" w:rsidRPr="00EF3721" w:rsidRDefault="002238C6" w:rsidP="00E41721">
            <w:pPr>
              <w:jc w:val="both"/>
              <w:rPr>
                <w:rFonts w:ascii="Cambria" w:hAnsi="Cambria" w:cs="Calibri"/>
                <w:b/>
                <w:bCs/>
                <w:sz w:val="20"/>
                <w:szCs w:val="20"/>
              </w:rPr>
            </w:pPr>
            <w:r>
              <w:rPr>
                <w:rFonts w:ascii="Cambria" w:hAnsi="Cambria" w:cs="Calibri"/>
                <w:b/>
                <w:bCs/>
                <w:sz w:val="20"/>
                <w:szCs w:val="20"/>
              </w:rPr>
              <w:t xml:space="preserve">Aspekt społeczny – deklarujemy </w:t>
            </w:r>
            <w:r w:rsidRPr="00B176E3">
              <w:rPr>
                <w:rFonts w:ascii="Cambria" w:hAnsi="Cambria" w:cs="Calibri"/>
                <w:b/>
                <w:bCs/>
                <w:sz w:val="20"/>
                <w:szCs w:val="20"/>
              </w:rPr>
              <w:t>zatrudnienie na umowę o pracę do realizacji zamówienia 1 osoby niepełnosprawnej</w:t>
            </w:r>
            <w:r>
              <w:rPr>
                <w:rFonts w:ascii="Cambria" w:hAnsi="Cambria" w:cs="Calibri"/>
                <w:b/>
                <w:bCs/>
                <w:sz w:val="20"/>
                <w:szCs w:val="20"/>
              </w:rPr>
              <w:t xml:space="preserve"> lub </w:t>
            </w:r>
            <w:r w:rsidRPr="005E0913">
              <w:rPr>
                <w:rFonts w:ascii="Cambria" w:hAnsi="Cambria" w:cs="Calibri"/>
                <w:b/>
                <w:bCs/>
                <w:sz w:val="20"/>
                <w:szCs w:val="20"/>
              </w:rPr>
              <w:t>oddelegowanie do realizacji zamówienia 1 osoby niepełnosprawnej zatrudnionej już u Wykonawcy</w:t>
            </w:r>
            <w:r>
              <w:rPr>
                <w:rFonts w:ascii="Cambria" w:hAnsi="Cambria" w:cs="Calibri"/>
                <w:b/>
                <w:bCs/>
                <w:sz w:val="20"/>
                <w:szCs w:val="20"/>
              </w:rPr>
              <w:t>:</w:t>
            </w:r>
          </w:p>
          <w:p w14:paraId="2B84ED13" w14:textId="77777777" w:rsidR="002238C6" w:rsidRDefault="002238C6" w:rsidP="00E41721">
            <w:pPr>
              <w:ind w:left="426"/>
              <w:jc w:val="center"/>
              <w:rPr>
                <w:rFonts w:ascii="Cambria" w:hAnsi="Cambria" w:cs="Calibri"/>
                <w:b/>
                <w:bCs/>
                <w:sz w:val="20"/>
                <w:szCs w:val="20"/>
              </w:rPr>
            </w:pPr>
          </w:p>
          <w:p w14:paraId="2587C261" w14:textId="77777777" w:rsidR="002238C6" w:rsidRPr="005E0913" w:rsidRDefault="002238C6" w:rsidP="00E41721">
            <w:pPr>
              <w:ind w:left="426"/>
              <w:jc w:val="center"/>
              <w:rPr>
                <w:rFonts w:ascii="Cambria" w:hAnsi="Cambria" w:cs="Calibri"/>
                <w:b/>
                <w:bCs/>
                <w:sz w:val="20"/>
                <w:szCs w:val="20"/>
              </w:rPr>
            </w:pPr>
            <w:r>
              <w:rPr>
                <w:rFonts w:ascii="Cambria" w:hAnsi="Cambria" w:cs="Calibri"/>
                <w:b/>
                <w:bCs/>
                <w:sz w:val="20"/>
                <w:szCs w:val="20"/>
              </w:rPr>
              <w:t>TAK / NIE (skreślić niewłaściwe)</w:t>
            </w:r>
          </w:p>
          <w:p w14:paraId="6438B9DC" w14:textId="77777777" w:rsidR="002238C6" w:rsidRDefault="002238C6" w:rsidP="00E41721">
            <w:pPr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22"/>
                <w:szCs w:val="22"/>
              </w:rPr>
            </w:pPr>
            <w:r w:rsidRPr="00EF3721">
              <w:rPr>
                <w:rFonts w:ascii="Cambria" w:hAnsi="Cambria" w:cs="Calibri"/>
                <w:sz w:val="20"/>
                <w:szCs w:val="20"/>
              </w:rPr>
              <w:t xml:space="preserve">(w przypadku braku </w:t>
            </w:r>
            <w:r>
              <w:rPr>
                <w:rFonts w:ascii="Cambria" w:hAnsi="Cambria" w:cs="Calibri"/>
                <w:sz w:val="20"/>
                <w:szCs w:val="20"/>
              </w:rPr>
              <w:t>skreślenia</w:t>
            </w:r>
            <w:r w:rsidRPr="00EF3721">
              <w:rPr>
                <w:rFonts w:ascii="Cambria" w:hAnsi="Cambria" w:cs="Calibri"/>
                <w:sz w:val="20"/>
                <w:szCs w:val="20"/>
              </w:rPr>
              <w:t>, Zamawiający przyzna 0 pkt)</w:t>
            </w:r>
          </w:p>
          <w:p w14:paraId="6F3F16B8" w14:textId="77777777" w:rsidR="002238C6" w:rsidRPr="005E789A" w:rsidRDefault="002238C6" w:rsidP="00E41721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</w:tr>
      <w:tr w:rsidR="002238C6" w14:paraId="42C0A1F8" w14:textId="77777777" w:rsidTr="002238C6">
        <w:tc>
          <w:tcPr>
            <w:tcW w:w="8634" w:type="dxa"/>
          </w:tcPr>
          <w:p w14:paraId="5161EDC4" w14:textId="089187F9" w:rsidR="002238C6" w:rsidRPr="002B021D" w:rsidRDefault="002238C6" w:rsidP="002B021D">
            <w:pPr>
              <w:pStyle w:val="NormalnyWeb"/>
              <w:spacing w:line="276" w:lineRule="auto"/>
              <w:jc w:val="both"/>
              <w:rPr>
                <w:rFonts w:ascii="Cambria" w:hAnsi="Cambria"/>
                <w:bCs/>
                <w:color w:val="000000" w:themeColor="text1"/>
                <w:sz w:val="20"/>
                <w:szCs w:val="20"/>
              </w:rPr>
            </w:pPr>
            <w:r w:rsidRPr="00EC0ED8">
              <w:rPr>
                <w:rFonts w:ascii="Cambria" w:hAnsi="Cambria" w:cs="Arial"/>
                <w:sz w:val="20"/>
                <w:szCs w:val="20"/>
              </w:rPr>
              <w:t xml:space="preserve">Za wykonanie przedmiotu zamówienia </w:t>
            </w:r>
            <w:r>
              <w:rPr>
                <w:rFonts w:ascii="Cambria" w:hAnsi="Cambria" w:cs="Arial"/>
                <w:sz w:val="20"/>
                <w:szCs w:val="20"/>
              </w:rPr>
              <w:t xml:space="preserve">w zakresie </w:t>
            </w:r>
            <w:r w:rsidR="002B021D" w:rsidRPr="002B021D">
              <w:rPr>
                <w:rFonts w:ascii="Cambria" w:hAnsi="Cambria"/>
                <w:b/>
                <w:color w:val="000000" w:themeColor="text1"/>
                <w:sz w:val="20"/>
                <w:szCs w:val="20"/>
              </w:rPr>
              <w:t>Część 12: Warsztaty ,,Pozytywna dyscyplina”</w:t>
            </w:r>
            <w:r w:rsidR="002B021D">
              <w:rPr>
                <w:rFonts w:ascii="Cambria" w:hAnsi="Cambria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EC0ED8">
              <w:rPr>
                <w:rFonts w:ascii="Cambria" w:hAnsi="Cambria" w:cs="Arial"/>
                <w:sz w:val="20"/>
                <w:szCs w:val="20"/>
              </w:rPr>
              <w:t>oferujemy cenę w kwocie łącznej brutto:</w:t>
            </w:r>
          </w:p>
          <w:p w14:paraId="34EB5078" w14:textId="77777777" w:rsidR="002238C6" w:rsidRPr="00EC0ED8" w:rsidRDefault="002238C6" w:rsidP="00E41721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EC0ED8">
              <w:rPr>
                <w:rFonts w:ascii="Cambria" w:hAnsi="Cambria" w:cs="Arial"/>
                <w:b/>
                <w:sz w:val="20"/>
                <w:szCs w:val="20"/>
              </w:rPr>
              <w:t xml:space="preserve">…...................................................... złotych </w:t>
            </w:r>
            <w:r w:rsidRPr="00EC0ED8">
              <w:rPr>
                <w:rFonts w:ascii="Cambria" w:hAnsi="Cambria" w:cs="Arial"/>
                <w:b/>
                <w:sz w:val="20"/>
                <w:szCs w:val="20"/>
              </w:rPr>
              <w:tab/>
              <w:t xml:space="preserve"> (słownie:………………………………………………………………….…………………… ….) </w:t>
            </w:r>
            <w:r w:rsidRPr="00EC0ED8">
              <w:rPr>
                <w:rFonts w:ascii="Cambria" w:hAnsi="Cambria" w:cs="Arial"/>
                <w:sz w:val="20"/>
                <w:szCs w:val="20"/>
              </w:rPr>
              <w:t>w tym podatek VAT.</w:t>
            </w:r>
          </w:p>
          <w:p w14:paraId="427AE462" w14:textId="77777777" w:rsidR="002238C6" w:rsidRPr="00EF3721" w:rsidRDefault="002238C6" w:rsidP="00E41721">
            <w:pPr>
              <w:jc w:val="both"/>
              <w:rPr>
                <w:rFonts w:ascii="Cambria" w:hAnsi="Cambria" w:cs="Calibri"/>
                <w:b/>
                <w:bCs/>
                <w:sz w:val="20"/>
                <w:szCs w:val="20"/>
              </w:rPr>
            </w:pPr>
            <w:r>
              <w:rPr>
                <w:rFonts w:ascii="Cambria" w:hAnsi="Cambria" w:cs="Calibri"/>
                <w:b/>
                <w:bCs/>
                <w:sz w:val="20"/>
                <w:szCs w:val="20"/>
              </w:rPr>
              <w:t xml:space="preserve">Aspekt społeczny – deklarujemy </w:t>
            </w:r>
            <w:r w:rsidRPr="00B176E3">
              <w:rPr>
                <w:rFonts w:ascii="Cambria" w:hAnsi="Cambria" w:cs="Calibri"/>
                <w:b/>
                <w:bCs/>
                <w:sz w:val="20"/>
                <w:szCs w:val="20"/>
              </w:rPr>
              <w:t>zatrudnienie na umowę o pracę do realizacji zamówienia 1 osoby niepełnosprawnej</w:t>
            </w:r>
            <w:r>
              <w:rPr>
                <w:rFonts w:ascii="Cambria" w:hAnsi="Cambria" w:cs="Calibri"/>
                <w:b/>
                <w:bCs/>
                <w:sz w:val="20"/>
                <w:szCs w:val="20"/>
              </w:rPr>
              <w:t xml:space="preserve"> lub </w:t>
            </w:r>
            <w:r w:rsidRPr="005E0913">
              <w:rPr>
                <w:rFonts w:ascii="Cambria" w:hAnsi="Cambria" w:cs="Calibri"/>
                <w:b/>
                <w:bCs/>
                <w:sz w:val="20"/>
                <w:szCs w:val="20"/>
              </w:rPr>
              <w:t>oddelegowanie do realizacji zamówienia 1 osoby niepełnosprawnej zatrudnionej już u Wykonawcy</w:t>
            </w:r>
            <w:r>
              <w:rPr>
                <w:rFonts w:ascii="Cambria" w:hAnsi="Cambria" w:cs="Calibri"/>
                <w:b/>
                <w:bCs/>
                <w:sz w:val="20"/>
                <w:szCs w:val="20"/>
              </w:rPr>
              <w:t>:</w:t>
            </w:r>
          </w:p>
          <w:p w14:paraId="7F9866CE" w14:textId="77777777" w:rsidR="002238C6" w:rsidRDefault="002238C6" w:rsidP="00E41721">
            <w:pPr>
              <w:ind w:left="426"/>
              <w:jc w:val="center"/>
              <w:rPr>
                <w:rFonts w:ascii="Cambria" w:hAnsi="Cambria" w:cs="Calibri"/>
                <w:b/>
                <w:bCs/>
                <w:sz w:val="20"/>
                <w:szCs w:val="20"/>
              </w:rPr>
            </w:pPr>
          </w:p>
          <w:p w14:paraId="14ACD98F" w14:textId="77777777" w:rsidR="002238C6" w:rsidRPr="005E0913" w:rsidRDefault="002238C6" w:rsidP="00E41721">
            <w:pPr>
              <w:ind w:left="426"/>
              <w:jc w:val="center"/>
              <w:rPr>
                <w:rFonts w:ascii="Cambria" w:hAnsi="Cambria" w:cs="Calibri"/>
                <w:b/>
                <w:bCs/>
                <w:sz w:val="20"/>
                <w:szCs w:val="20"/>
              </w:rPr>
            </w:pPr>
            <w:r>
              <w:rPr>
                <w:rFonts w:ascii="Cambria" w:hAnsi="Cambria" w:cs="Calibri"/>
                <w:b/>
                <w:bCs/>
                <w:sz w:val="20"/>
                <w:szCs w:val="20"/>
              </w:rPr>
              <w:t>TAK / NIE (skreślić niewłaściwe)</w:t>
            </w:r>
          </w:p>
          <w:p w14:paraId="46230C01" w14:textId="77777777" w:rsidR="002238C6" w:rsidRDefault="002238C6" w:rsidP="00E41721">
            <w:pPr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22"/>
                <w:szCs w:val="22"/>
              </w:rPr>
            </w:pPr>
            <w:r w:rsidRPr="00EF3721">
              <w:rPr>
                <w:rFonts w:ascii="Cambria" w:hAnsi="Cambria" w:cs="Calibri"/>
                <w:sz w:val="20"/>
                <w:szCs w:val="20"/>
              </w:rPr>
              <w:t xml:space="preserve">(w przypadku braku </w:t>
            </w:r>
            <w:r>
              <w:rPr>
                <w:rFonts w:ascii="Cambria" w:hAnsi="Cambria" w:cs="Calibri"/>
                <w:sz w:val="20"/>
                <w:szCs w:val="20"/>
              </w:rPr>
              <w:t>skreślenia</w:t>
            </w:r>
            <w:r w:rsidRPr="00EF3721">
              <w:rPr>
                <w:rFonts w:ascii="Cambria" w:hAnsi="Cambria" w:cs="Calibri"/>
                <w:sz w:val="20"/>
                <w:szCs w:val="20"/>
              </w:rPr>
              <w:t>, Zamawiający przyzna 0 pkt)</w:t>
            </w:r>
          </w:p>
          <w:p w14:paraId="49906006" w14:textId="77777777" w:rsidR="002238C6" w:rsidRPr="005E789A" w:rsidRDefault="002238C6" w:rsidP="00E41721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</w:tr>
      <w:tr w:rsidR="002238C6" w14:paraId="6EC63937" w14:textId="77777777" w:rsidTr="002238C6">
        <w:tc>
          <w:tcPr>
            <w:tcW w:w="8634" w:type="dxa"/>
          </w:tcPr>
          <w:p w14:paraId="73126E1F" w14:textId="454B1796" w:rsidR="002238C6" w:rsidRPr="002B021D" w:rsidRDefault="002238C6" w:rsidP="002B021D">
            <w:pPr>
              <w:pStyle w:val="NormalnyWeb"/>
              <w:spacing w:line="276" w:lineRule="auto"/>
              <w:jc w:val="both"/>
              <w:rPr>
                <w:rFonts w:ascii="Cambria" w:hAnsi="Cambria"/>
                <w:bCs/>
                <w:color w:val="000000" w:themeColor="text1"/>
                <w:sz w:val="20"/>
                <w:szCs w:val="20"/>
              </w:rPr>
            </w:pPr>
            <w:r w:rsidRPr="00EC0ED8">
              <w:rPr>
                <w:rFonts w:ascii="Cambria" w:hAnsi="Cambria" w:cs="Arial"/>
                <w:sz w:val="20"/>
                <w:szCs w:val="20"/>
              </w:rPr>
              <w:t xml:space="preserve">Za wykonanie przedmiotu zamówienia </w:t>
            </w:r>
            <w:r>
              <w:rPr>
                <w:rFonts w:ascii="Cambria" w:hAnsi="Cambria" w:cs="Arial"/>
                <w:sz w:val="20"/>
                <w:szCs w:val="20"/>
              </w:rPr>
              <w:t xml:space="preserve">w zakresie </w:t>
            </w:r>
            <w:r w:rsidR="002B021D" w:rsidRPr="002B021D">
              <w:rPr>
                <w:rFonts w:ascii="Cambria" w:hAnsi="Cambria"/>
                <w:b/>
                <w:color w:val="000000" w:themeColor="text1"/>
                <w:sz w:val="20"/>
                <w:szCs w:val="20"/>
              </w:rPr>
              <w:t xml:space="preserve">Część 13: Warsztaty ,,Zabawy z dzieckiem – integracja sensoryczna” </w:t>
            </w:r>
            <w:r w:rsidRPr="00EC0ED8">
              <w:rPr>
                <w:rFonts w:ascii="Cambria" w:hAnsi="Cambria" w:cs="Arial"/>
                <w:sz w:val="20"/>
                <w:szCs w:val="20"/>
              </w:rPr>
              <w:t>oferujemy cenę w kwocie łącznej brutto:</w:t>
            </w:r>
          </w:p>
          <w:p w14:paraId="2517A2F5" w14:textId="77777777" w:rsidR="002238C6" w:rsidRPr="00EC0ED8" w:rsidRDefault="002238C6" w:rsidP="00E41721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EC0ED8">
              <w:rPr>
                <w:rFonts w:ascii="Cambria" w:hAnsi="Cambria" w:cs="Arial"/>
                <w:b/>
                <w:sz w:val="20"/>
                <w:szCs w:val="20"/>
              </w:rPr>
              <w:t xml:space="preserve">…...................................................... złotych </w:t>
            </w:r>
            <w:r w:rsidRPr="00EC0ED8">
              <w:rPr>
                <w:rFonts w:ascii="Cambria" w:hAnsi="Cambria" w:cs="Arial"/>
                <w:b/>
                <w:sz w:val="20"/>
                <w:szCs w:val="20"/>
              </w:rPr>
              <w:tab/>
              <w:t xml:space="preserve"> (słownie:…………………………………………………………………….…………………… ….) </w:t>
            </w:r>
            <w:r w:rsidRPr="00EC0ED8">
              <w:rPr>
                <w:rFonts w:ascii="Cambria" w:hAnsi="Cambria" w:cs="Arial"/>
                <w:sz w:val="20"/>
                <w:szCs w:val="20"/>
              </w:rPr>
              <w:t>w tym podatek VAT.</w:t>
            </w:r>
          </w:p>
          <w:p w14:paraId="16D3690C" w14:textId="77777777" w:rsidR="002238C6" w:rsidRPr="00EF3721" w:rsidRDefault="002238C6" w:rsidP="00E41721">
            <w:pPr>
              <w:jc w:val="both"/>
              <w:rPr>
                <w:rFonts w:ascii="Cambria" w:hAnsi="Cambria" w:cs="Calibri"/>
                <w:b/>
                <w:bCs/>
                <w:sz w:val="20"/>
                <w:szCs w:val="20"/>
              </w:rPr>
            </w:pPr>
            <w:r>
              <w:rPr>
                <w:rFonts w:ascii="Cambria" w:hAnsi="Cambria" w:cs="Calibri"/>
                <w:b/>
                <w:bCs/>
                <w:sz w:val="20"/>
                <w:szCs w:val="20"/>
              </w:rPr>
              <w:t xml:space="preserve">Aspekt społeczny – deklarujemy </w:t>
            </w:r>
            <w:r w:rsidRPr="00B176E3">
              <w:rPr>
                <w:rFonts w:ascii="Cambria" w:hAnsi="Cambria" w:cs="Calibri"/>
                <w:b/>
                <w:bCs/>
                <w:sz w:val="20"/>
                <w:szCs w:val="20"/>
              </w:rPr>
              <w:t>zatrudnienie na umowę o pracę do realizacji zamówienia 1 osoby niepełnosprawnej</w:t>
            </w:r>
            <w:r>
              <w:rPr>
                <w:rFonts w:ascii="Cambria" w:hAnsi="Cambria" w:cs="Calibri"/>
                <w:b/>
                <w:bCs/>
                <w:sz w:val="20"/>
                <w:szCs w:val="20"/>
              </w:rPr>
              <w:t xml:space="preserve"> lub </w:t>
            </w:r>
            <w:r w:rsidRPr="005E0913">
              <w:rPr>
                <w:rFonts w:ascii="Cambria" w:hAnsi="Cambria" w:cs="Calibri"/>
                <w:b/>
                <w:bCs/>
                <w:sz w:val="20"/>
                <w:szCs w:val="20"/>
              </w:rPr>
              <w:t>oddelegowanie do realizacji zamówienia 1 osoby niepełnosprawnej zatrudnionej już u Wykonawcy</w:t>
            </w:r>
            <w:r>
              <w:rPr>
                <w:rFonts w:ascii="Cambria" w:hAnsi="Cambria" w:cs="Calibri"/>
                <w:b/>
                <w:bCs/>
                <w:sz w:val="20"/>
                <w:szCs w:val="20"/>
              </w:rPr>
              <w:t>:</w:t>
            </w:r>
          </w:p>
          <w:p w14:paraId="4771B53F" w14:textId="77777777" w:rsidR="002238C6" w:rsidRDefault="002238C6" w:rsidP="00E41721">
            <w:pPr>
              <w:ind w:left="426"/>
              <w:jc w:val="center"/>
              <w:rPr>
                <w:rFonts w:ascii="Cambria" w:hAnsi="Cambria" w:cs="Calibri"/>
                <w:b/>
                <w:bCs/>
                <w:sz w:val="20"/>
                <w:szCs w:val="20"/>
              </w:rPr>
            </w:pPr>
          </w:p>
          <w:p w14:paraId="7042FB17" w14:textId="77777777" w:rsidR="002238C6" w:rsidRPr="005E0913" w:rsidRDefault="002238C6" w:rsidP="00E41721">
            <w:pPr>
              <w:ind w:left="426"/>
              <w:jc w:val="center"/>
              <w:rPr>
                <w:rFonts w:ascii="Cambria" w:hAnsi="Cambria" w:cs="Calibri"/>
                <w:b/>
                <w:bCs/>
                <w:sz w:val="20"/>
                <w:szCs w:val="20"/>
              </w:rPr>
            </w:pPr>
            <w:r>
              <w:rPr>
                <w:rFonts w:ascii="Cambria" w:hAnsi="Cambria" w:cs="Calibri"/>
                <w:b/>
                <w:bCs/>
                <w:sz w:val="20"/>
                <w:szCs w:val="20"/>
              </w:rPr>
              <w:t>TAK / NIE (skreślić niewłaściwe)</w:t>
            </w:r>
          </w:p>
          <w:p w14:paraId="54A78CF4" w14:textId="77777777" w:rsidR="002238C6" w:rsidRDefault="002238C6" w:rsidP="00E41721">
            <w:pPr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22"/>
                <w:szCs w:val="22"/>
              </w:rPr>
            </w:pPr>
            <w:r w:rsidRPr="00EF3721">
              <w:rPr>
                <w:rFonts w:ascii="Cambria" w:hAnsi="Cambria" w:cs="Calibri"/>
                <w:sz w:val="20"/>
                <w:szCs w:val="20"/>
              </w:rPr>
              <w:t xml:space="preserve">(w przypadku braku </w:t>
            </w:r>
            <w:r>
              <w:rPr>
                <w:rFonts w:ascii="Cambria" w:hAnsi="Cambria" w:cs="Calibri"/>
                <w:sz w:val="20"/>
                <w:szCs w:val="20"/>
              </w:rPr>
              <w:t>skreślenia</w:t>
            </w:r>
            <w:r w:rsidRPr="00EF3721">
              <w:rPr>
                <w:rFonts w:ascii="Cambria" w:hAnsi="Cambria" w:cs="Calibri"/>
                <w:sz w:val="20"/>
                <w:szCs w:val="20"/>
              </w:rPr>
              <w:t>, Zamawiający przyzna 0 pkt)</w:t>
            </w:r>
          </w:p>
          <w:p w14:paraId="3AD74030" w14:textId="77777777" w:rsidR="002238C6" w:rsidRPr="005E789A" w:rsidRDefault="002238C6" w:rsidP="00E41721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</w:tr>
      <w:tr w:rsidR="002238C6" w14:paraId="38936EF5" w14:textId="77777777" w:rsidTr="002238C6">
        <w:tc>
          <w:tcPr>
            <w:tcW w:w="8634" w:type="dxa"/>
          </w:tcPr>
          <w:p w14:paraId="458DF3A2" w14:textId="1FA8B24D" w:rsidR="002238C6" w:rsidRPr="002B021D" w:rsidRDefault="002238C6" w:rsidP="002B021D">
            <w:pPr>
              <w:pStyle w:val="NormalnyWeb"/>
              <w:spacing w:line="276" w:lineRule="auto"/>
              <w:jc w:val="both"/>
              <w:rPr>
                <w:rFonts w:ascii="Cambria" w:hAnsi="Cambria"/>
                <w:bCs/>
                <w:color w:val="000000" w:themeColor="text1"/>
                <w:sz w:val="20"/>
                <w:szCs w:val="20"/>
              </w:rPr>
            </w:pPr>
            <w:r w:rsidRPr="00EC0ED8">
              <w:rPr>
                <w:rFonts w:ascii="Cambria" w:hAnsi="Cambria" w:cs="Arial"/>
                <w:sz w:val="20"/>
                <w:szCs w:val="20"/>
              </w:rPr>
              <w:t xml:space="preserve">Za wykonanie przedmiotu zamówienia </w:t>
            </w:r>
            <w:r>
              <w:rPr>
                <w:rFonts w:ascii="Cambria" w:hAnsi="Cambria" w:cs="Arial"/>
                <w:sz w:val="20"/>
                <w:szCs w:val="20"/>
              </w:rPr>
              <w:t xml:space="preserve">w zakresie </w:t>
            </w:r>
            <w:r w:rsidR="002B021D" w:rsidRPr="002B021D">
              <w:rPr>
                <w:rFonts w:ascii="Cambria" w:hAnsi="Cambria"/>
                <w:b/>
                <w:color w:val="000000" w:themeColor="text1"/>
                <w:sz w:val="20"/>
                <w:szCs w:val="20"/>
              </w:rPr>
              <w:t>Część 14: Warsztaty ,,Rozwijanie koncentracji uwagi u dzieci w wieku przedszkolnym”</w:t>
            </w:r>
            <w:r w:rsidR="002B021D">
              <w:rPr>
                <w:rFonts w:ascii="Cambria" w:hAnsi="Cambria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EC0ED8">
              <w:rPr>
                <w:rFonts w:ascii="Cambria" w:hAnsi="Cambria" w:cs="Arial"/>
                <w:sz w:val="20"/>
                <w:szCs w:val="20"/>
              </w:rPr>
              <w:t>oferujemy cenę w kwocie łącznej brutto:</w:t>
            </w:r>
          </w:p>
          <w:p w14:paraId="71C8630B" w14:textId="77777777" w:rsidR="002238C6" w:rsidRPr="00EC0ED8" w:rsidRDefault="002238C6" w:rsidP="00E41721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EC0ED8">
              <w:rPr>
                <w:rFonts w:ascii="Cambria" w:hAnsi="Cambria" w:cs="Arial"/>
                <w:b/>
                <w:sz w:val="20"/>
                <w:szCs w:val="20"/>
              </w:rPr>
              <w:t xml:space="preserve">…...................................................... złotych </w:t>
            </w:r>
            <w:r w:rsidRPr="00EC0ED8">
              <w:rPr>
                <w:rFonts w:ascii="Cambria" w:hAnsi="Cambria" w:cs="Arial"/>
                <w:b/>
                <w:sz w:val="20"/>
                <w:szCs w:val="20"/>
              </w:rPr>
              <w:tab/>
              <w:t xml:space="preserve"> (słownie:………………………………………………………………….…………………… ….) </w:t>
            </w:r>
            <w:r w:rsidRPr="00EC0ED8">
              <w:rPr>
                <w:rFonts w:ascii="Cambria" w:hAnsi="Cambria" w:cs="Arial"/>
                <w:sz w:val="20"/>
                <w:szCs w:val="20"/>
              </w:rPr>
              <w:t>w tym podatek VAT.</w:t>
            </w:r>
          </w:p>
          <w:p w14:paraId="2F8C8AFE" w14:textId="77777777" w:rsidR="002238C6" w:rsidRPr="00EF3721" w:rsidRDefault="002238C6" w:rsidP="00E41721">
            <w:pPr>
              <w:jc w:val="both"/>
              <w:rPr>
                <w:rFonts w:ascii="Cambria" w:hAnsi="Cambria" w:cs="Calibri"/>
                <w:b/>
                <w:bCs/>
                <w:sz w:val="20"/>
                <w:szCs w:val="20"/>
              </w:rPr>
            </w:pPr>
            <w:r>
              <w:rPr>
                <w:rFonts w:ascii="Cambria" w:hAnsi="Cambria" w:cs="Calibri"/>
                <w:b/>
                <w:bCs/>
                <w:sz w:val="20"/>
                <w:szCs w:val="20"/>
              </w:rPr>
              <w:lastRenderedPageBreak/>
              <w:t xml:space="preserve">Aspekt społeczny – deklarujemy </w:t>
            </w:r>
            <w:r w:rsidRPr="00B176E3">
              <w:rPr>
                <w:rFonts w:ascii="Cambria" w:hAnsi="Cambria" w:cs="Calibri"/>
                <w:b/>
                <w:bCs/>
                <w:sz w:val="20"/>
                <w:szCs w:val="20"/>
              </w:rPr>
              <w:t>zatrudnienie na umowę o pracę do realizacji zamówienia 1 osoby niepełnosprawnej</w:t>
            </w:r>
            <w:r>
              <w:rPr>
                <w:rFonts w:ascii="Cambria" w:hAnsi="Cambria" w:cs="Calibri"/>
                <w:b/>
                <w:bCs/>
                <w:sz w:val="20"/>
                <w:szCs w:val="20"/>
              </w:rPr>
              <w:t xml:space="preserve"> lub </w:t>
            </w:r>
            <w:r w:rsidRPr="005E0913">
              <w:rPr>
                <w:rFonts w:ascii="Cambria" w:hAnsi="Cambria" w:cs="Calibri"/>
                <w:b/>
                <w:bCs/>
                <w:sz w:val="20"/>
                <w:szCs w:val="20"/>
              </w:rPr>
              <w:t>oddelegowanie do realizacji zamówienia 1 osoby niepełnosprawnej zatrudnionej już u Wykonawcy</w:t>
            </w:r>
            <w:r>
              <w:rPr>
                <w:rFonts w:ascii="Cambria" w:hAnsi="Cambria" w:cs="Calibri"/>
                <w:b/>
                <w:bCs/>
                <w:sz w:val="20"/>
                <w:szCs w:val="20"/>
              </w:rPr>
              <w:t>:</w:t>
            </w:r>
          </w:p>
          <w:p w14:paraId="3DBCFEA0" w14:textId="77777777" w:rsidR="002238C6" w:rsidRDefault="002238C6" w:rsidP="00E41721">
            <w:pPr>
              <w:ind w:left="426"/>
              <w:jc w:val="center"/>
              <w:rPr>
                <w:rFonts w:ascii="Cambria" w:hAnsi="Cambria" w:cs="Calibri"/>
                <w:b/>
                <w:bCs/>
                <w:sz w:val="20"/>
                <w:szCs w:val="20"/>
              </w:rPr>
            </w:pPr>
          </w:p>
          <w:p w14:paraId="16811D7D" w14:textId="77777777" w:rsidR="002238C6" w:rsidRPr="005E0913" w:rsidRDefault="002238C6" w:rsidP="00E41721">
            <w:pPr>
              <w:ind w:left="426"/>
              <w:jc w:val="center"/>
              <w:rPr>
                <w:rFonts w:ascii="Cambria" w:hAnsi="Cambria" w:cs="Calibri"/>
                <w:b/>
                <w:bCs/>
                <w:sz w:val="20"/>
                <w:szCs w:val="20"/>
              </w:rPr>
            </w:pPr>
            <w:r>
              <w:rPr>
                <w:rFonts w:ascii="Cambria" w:hAnsi="Cambria" w:cs="Calibri"/>
                <w:b/>
                <w:bCs/>
                <w:sz w:val="20"/>
                <w:szCs w:val="20"/>
              </w:rPr>
              <w:t>TAK / NIE (skreślić niewłaściwe)</w:t>
            </w:r>
          </w:p>
          <w:p w14:paraId="72550452" w14:textId="77777777" w:rsidR="002238C6" w:rsidRDefault="002238C6" w:rsidP="00E41721">
            <w:pPr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22"/>
                <w:szCs w:val="22"/>
              </w:rPr>
            </w:pPr>
            <w:r w:rsidRPr="00EF3721">
              <w:rPr>
                <w:rFonts w:ascii="Cambria" w:hAnsi="Cambria" w:cs="Calibri"/>
                <w:sz w:val="20"/>
                <w:szCs w:val="20"/>
              </w:rPr>
              <w:t xml:space="preserve">(w przypadku braku </w:t>
            </w:r>
            <w:r>
              <w:rPr>
                <w:rFonts w:ascii="Cambria" w:hAnsi="Cambria" w:cs="Calibri"/>
                <w:sz w:val="20"/>
                <w:szCs w:val="20"/>
              </w:rPr>
              <w:t>skreślenia</w:t>
            </w:r>
            <w:r w:rsidRPr="00EF3721">
              <w:rPr>
                <w:rFonts w:ascii="Cambria" w:hAnsi="Cambria" w:cs="Calibri"/>
                <w:sz w:val="20"/>
                <w:szCs w:val="20"/>
              </w:rPr>
              <w:t>, Zamawiający przyzna 0 pkt)</w:t>
            </w:r>
          </w:p>
          <w:p w14:paraId="4293BBAB" w14:textId="77777777" w:rsidR="002238C6" w:rsidRPr="005E789A" w:rsidRDefault="002238C6" w:rsidP="00E41721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</w:tr>
      <w:tr w:rsidR="002238C6" w14:paraId="47E006E8" w14:textId="77777777" w:rsidTr="002238C6">
        <w:tc>
          <w:tcPr>
            <w:tcW w:w="8634" w:type="dxa"/>
          </w:tcPr>
          <w:p w14:paraId="0B146CB2" w14:textId="43AE2087" w:rsidR="002238C6" w:rsidRPr="002B021D" w:rsidRDefault="002238C6" w:rsidP="002B021D">
            <w:pPr>
              <w:pStyle w:val="NormalnyWeb"/>
              <w:spacing w:line="276" w:lineRule="auto"/>
              <w:jc w:val="both"/>
              <w:rPr>
                <w:rFonts w:ascii="Cambria" w:hAnsi="Cambria"/>
                <w:bCs/>
                <w:color w:val="000000" w:themeColor="text1"/>
                <w:sz w:val="20"/>
                <w:szCs w:val="20"/>
              </w:rPr>
            </w:pPr>
            <w:r w:rsidRPr="00EC0ED8">
              <w:rPr>
                <w:rFonts w:ascii="Cambria" w:hAnsi="Cambria" w:cs="Arial"/>
                <w:sz w:val="20"/>
                <w:szCs w:val="20"/>
              </w:rPr>
              <w:lastRenderedPageBreak/>
              <w:t xml:space="preserve">Za wykonanie przedmiotu zamówienia </w:t>
            </w:r>
            <w:r>
              <w:rPr>
                <w:rFonts w:ascii="Cambria" w:hAnsi="Cambria" w:cs="Arial"/>
                <w:sz w:val="20"/>
                <w:szCs w:val="20"/>
              </w:rPr>
              <w:t xml:space="preserve">w zakresie </w:t>
            </w:r>
            <w:r w:rsidR="002B021D" w:rsidRPr="002B021D">
              <w:rPr>
                <w:rFonts w:ascii="Cambria" w:hAnsi="Cambria"/>
                <w:b/>
                <w:color w:val="000000" w:themeColor="text1"/>
                <w:sz w:val="20"/>
                <w:szCs w:val="20"/>
              </w:rPr>
              <w:t>Część 15: Warsztaty ,,Moje dziecko pięknie mówi”</w:t>
            </w:r>
            <w:r w:rsidR="002B021D">
              <w:rPr>
                <w:rFonts w:ascii="Cambria" w:hAnsi="Cambria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EC0ED8">
              <w:rPr>
                <w:rFonts w:ascii="Cambria" w:hAnsi="Cambria" w:cs="Arial"/>
                <w:sz w:val="20"/>
                <w:szCs w:val="20"/>
              </w:rPr>
              <w:t>oferujemy cenę w kwocie łącznej brutto:</w:t>
            </w:r>
          </w:p>
          <w:p w14:paraId="299AAB47" w14:textId="77777777" w:rsidR="002238C6" w:rsidRPr="00EC0ED8" w:rsidRDefault="002238C6" w:rsidP="00E41721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EC0ED8">
              <w:rPr>
                <w:rFonts w:ascii="Cambria" w:hAnsi="Cambria" w:cs="Arial"/>
                <w:b/>
                <w:sz w:val="20"/>
                <w:szCs w:val="20"/>
              </w:rPr>
              <w:t xml:space="preserve">…...................................................... złotych </w:t>
            </w:r>
            <w:r w:rsidRPr="00EC0ED8">
              <w:rPr>
                <w:rFonts w:ascii="Cambria" w:hAnsi="Cambria" w:cs="Arial"/>
                <w:b/>
                <w:sz w:val="20"/>
                <w:szCs w:val="20"/>
              </w:rPr>
              <w:tab/>
              <w:t xml:space="preserve"> (słownie:…………………………………………………………………….…………………… ….) </w:t>
            </w:r>
            <w:r w:rsidRPr="00EC0ED8">
              <w:rPr>
                <w:rFonts w:ascii="Cambria" w:hAnsi="Cambria" w:cs="Arial"/>
                <w:sz w:val="20"/>
                <w:szCs w:val="20"/>
              </w:rPr>
              <w:t>w tym podatek VAT.</w:t>
            </w:r>
          </w:p>
          <w:p w14:paraId="2DA988A1" w14:textId="77777777" w:rsidR="002238C6" w:rsidRPr="00EF3721" w:rsidRDefault="002238C6" w:rsidP="00E41721">
            <w:pPr>
              <w:jc w:val="both"/>
              <w:rPr>
                <w:rFonts w:ascii="Cambria" w:hAnsi="Cambria" w:cs="Calibri"/>
                <w:b/>
                <w:bCs/>
                <w:sz w:val="20"/>
                <w:szCs w:val="20"/>
              </w:rPr>
            </w:pPr>
            <w:r>
              <w:rPr>
                <w:rFonts w:ascii="Cambria" w:hAnsi="Cambria" w:cs="Calibri"/>
                <w:b/>
                <w:bCs/>
                <w:sz w:val="20"/>
                <w:szCs w:val="20"/>
              </w:rPr>
              <w:t xml:space="preserve">Aspekt społeczny – deklarujemy </w:t>
            </w:r>
            <w:r w:rsidRPr="00B176E3">
              <w:rPr>
                <w:rFonts w:ascii="Cambria" w:hAnsi="Cambria" w:cs="Calibri"/>
                <w:b/>
                <w:bCs/>
                <w:sz w:val="20"/>
                <w:szCs w:val="20"/>
              </w:rPr>
              <w:t>zatrudnienie na umowę o pracę do realizacji zamówienia 1 osoby niepełnosprawnej</w:t>
            </w:r>
            <w:r>
              <w:rPr>
                <w:rFonts w:ascii="Cambria" w:hAnsi="Cambria" w:cs="Calibri"/>
                <w:b/>
                <w:bCs/>
                <w:sz w:val="20"/>
                <w:szCs w:val="20"/>
              </w:rPr>
              <w:t xml:space="preserve"> lub </w:t>
            </w:r>
            <w:r w:rsidRPr="005E0913">
              <w:rPr>
                <w:rFonts w:ascii="Cambria" w:hAnsi="Cambria" w:cs="Calibri"/>
                <w:b/>
                <w:bCs/>
                <w:sz w:val="20"/>
                <w:szCs w:val="20"/>
              </w:rPr>
              <w:t>oddelegowanie do realizacji zamówienia 1 osoby niepełnosprawnej zatrudnionej już u Wykonawcy</w:t>
            </w:r>
            <w:r>
              <w:rPr>
                <w:rFonts w:ascii="Cambria" w:hAnsi="Cambria" w:cs="Calibri"/>
                <w:b/>
                <w:bCs/>
                <w:sz w:val="20"/>
                <w:szCs w:val="20"/>
              </w:rPr>
              <w:t>:</w:t>
            </w:r>
          </w:p>
          <w:p w14:paraId="5BEB470D" w14:textId="77777777" w:rsidR="002238C6" w:rsidRDefault="002238C6" w:rsidP="00E41721">
            <w:pPr>
              <w:ind w:left="426"/>
              <w:jc w:val="center"/>
              <w:rPr>
                <w:rFonts w:ascii="Cambria" w:hAnsi="Cambria" w:cs="Calibri"/>
                <w:b/>
                <w:bCs/>
                <w:sz w:val="20"/>
                <w:szCs w:val="20"/>
              </w:rPr>
            </w:pPr>
          </w:p>
          <w:p w14:paraId="6C11B142" w14:textId="77777777" w:rsidR="002238C6" w:rsidRPr="005E0913" w:rsidRDefault="002238C6" w:rsidP="00E41721">
            <w:pPr>
              <w:ind w:left="426"/>
              <w:jc w:val="center"/>
              <w:rPr>
                <w:rFonts w:ascii="Cambria" w:hAnsi="Cambria" w:cs="Calibri"/>
                <w:b/>
                <w:bCs/>
                <w:sz w:val="20"/>
                <w:szCs w:val="20"/>
              </w:rPr>
            </w:pPr>
            <w:r>
              <w:rPr>
                <w:rFonts w:ascii="Cambria" w:hAnsi="Cambria" w:cs="Calibri"/>
                <w:b/>
                <w:bCs/>
                <w:sz w:val="20"/>
                <w:szCs w:val="20"/>
              </w:rPr>
              <w:t>TAK / NIE (skreślić niewłaściwe)</w:t>
            </w:r>
          </w:p>
          <w:p w14:paraId="7DCA349F" w14:textId="77777777" w:rsidR="002238C6" w:rsidRDefault="002238C6" w:rsidP="00E41721">
            <w:pPr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22"/>
                <w:szCs w:val="22"/>
              </w:rPr>
            </w:pPr>
            <w:r w:rsidRPr="00EF3721">
              <w:rPr>
                <w:rFonts w:ascii="Cambria" w:hAnsi="Cambria" w:cs="Calibri"/>
                <w:sz w:val="20"/>
                <w:szCs w:val="20"/>
              </w:rPr>
              <w:t xml:space="preserve">(w przypadku braku </w:t>
            </w:r>
            <w:r>
              <w:rPr>
                <w:rFonts w:ascii="Cambria" w:hAnsi="Cambria" w:cs="Calibri"/>
                <w:sz w:val="20"/>
                <w:szCs w:val="20"/>
              </w:rPr>
              <w:t>skreślenia</w:t>
            </w:r>
            <w:r w:rsidRPr="00EF3721">
              <w:rPr>
                <w:rFonts w:ascii="Cambria" w:hAnsi="Cambria" w:cs="Calibri"/>
                <w:sz w:val="20"/>
                <w:szCs w:val="20"/>
              </w:rPr>
              <w:t>, Zamawiający przyzna 0 pkt)</w:t>
            </w:r>
          </w:p>
          <w:p w14:paraId="5151BD82" w14:textId="77777777" w:rsidR="002238C6" w:rsidRPr="005E789A" w:rsidRDefault="002238C6" w:rsidP="00E41721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</w:tr>
      <w:tr w:rsidR="002238C6" w14:paraId="0669143F" w14:textId="77777777" w:rsidTr="002238C6">
        <w:tc>
          <w:tcPr>
            <w:tcW w:w="8634" w:type="dxa"/>
          </w:tcPr>
          <w:p w14:paraId="7875D496" w14:textId="102B63D5" w:rsidR="002238C6" w:rsidRPr="002B021D" w:rsidRDefault="002238C6" w:rsidP="002B021D">
            <w:pPr>
              <w:pStyle w:val="NormalnyWeb"/>
              <w:spacing w:line="276" w:lineRule="auto"/>
              <w:jc w:val="both"/>
              <w:rPr>
                <w:rFonts w:ascii="Cambria" w:hAnsi="Cambria"/>
                <w:bCs/>
                <w:color w:val="000000" w:themeColor="text1"/>
                <w:sz w:val="20"/>
                <w:szCs w:val="20"/>
              </w:rPr>
            </w:pPr>
            <w:r w:rsidRPr="00EC0ED8">
              <w:rPr>
                <w:rFonts w:ascii="Cambria" w:hAnsi="Cambria" w:cs="Arial"/>
                <w:sz w:val="20"/>
                <w:szCs w:val="20"/>
              </w:rPr>
              <w:t xml:space="preserve">Za wykonanie przedmiotu zamówienia </w:t>
            </w:r>
            <w:r>
              <w:rPr>
                <w:rFonts w:ascii="Cambria" w:hAnsi="Cambria" w:cs="Arial"/>
                <w:sz w:val="20"/>
                <w:szCs w:val="20"/>
              </w:rPr>
              <w:t xml:space="preserve">w zakresie </w:t>
            </w:r>
            <w:r w:rsidR="002B021D" w:rsidRPr="002B021D">
              <w:rPr>
                <w:rFonts w:ascii="Cambria" w:hAnsi="Cambria"/>
                <w:b/>
                <w:color w:val="000000" w:themeColor="text1"/>
                <w:sz w:val="20"/>
                <w:szCs w:val="20"/>
              </w:rPr>
              <w:t>Część 16: Zajęcia z doradztwa zawodowego</w:t>
            </w:r>
            <w:r w:rsidR="002B021D">
              <w:rPr>
                <w:rFonts w:ascii="Cambria" w:hAnsi="Cambria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EC0ED8">
              <w:rPr>
                <w:rFonts w:ascii="Cambria" w:hAnsi="Cambria" w:cs="Arial"/>
                <w:sz w:val="20"/>
                <w:szCs w:val="20"/>
              </w:rPr>
              <w:t>oferujemy cenę w kwocie łącznej brutto:</w:t>
            </w:r>
          </w:p>
          <w:p w14:paraId="5B696452" w14:textId="77777777" w:rsidR="002238C6" w:rsidRPr="00EC0ED8" w:rsidRDefault="002238C6" w:rsidP="00E41721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EC0ED8">
              <w:rPr>
                <w:rFonts w:ascii="Cambria" w:hAnsi="Cambria" w:cs="Arial"/>
                <w:b/>
                <w:sz w:val="20"/>
                <w:szCs w:val="20"/>
              </w:rPr>
              <w:t xml:space="preserve">…...................................................... złotych </w:t>
            </w:r>
            <w:r w:rsidRPr="00EC0ED8">
              <w:rPr>
                <w:rFonts w:ascii="Cambria" w:hAnsi="Cambria" w:cs="Arial"/>
                <w:b/>
                <w:sz w:val="20"/>
                <w:szCs w:val="20"/>
              </w:rPr>
              <w:tab/>
              <w:t xml:space="preserve"> (słownie:………………………………………………………………….…………………… ….) </w:t>
            </w:r>
            <w:r w:rsidRPr="00EC0ED8">
              <w:rPr>
                <w:rFonts w:ascii="Cambria" w:hAnsi="Cambria" w:cs="Arial"/>
                <w:sz w:val="20"/>
                <w:szCs w:val="20"/>
              </w:rPr>
              <w:t>w tym podatek VAT.</w:t>
            </w:r>
          </w:p>
          <w:p w14:paraId="753A71EE" w14:textId="77777777" w:rsidR="002238C6" w:rsidRPr="00EF3721" w:rsidRDefault="002238C6" w:rsidP="00E41721">
            <w:pPr>
              <w:jc w:val="both"/>
              <w:rPr>
                <w:rFonts w:ascii="Cambria" w:hAnsi="Cambria" w:cs="Calibri"/>
                <w:b/>
                <w:bCs/>
                <w:sz w:val="20"/>
                <w:szCs w:val="20"/>
              </w:rPr>
            </w:pPr>
            <w:r>
              <w:rPr>
                <w:rFonts w:ascii="Cambria" w:hAnsi="Cambria" w:cs="Calibri"/>
                <w:b/>
                <w:bCs/>
                <w:sz w:val="20"/>
                <w:szCs w:val="20"/>
              </w:rPr>
              <w:t xml:space="preserve">Aspekt społeczny – deklarujemy </w:t>
            </w:r>
            <w:r w:rsidRPr="00B176E3">
              <w:rPr>
                <w:rFonts w:ascii="Cambria" w:hAnsi="Cambria" w:cs="Calibri"/>
                <w:b/>
                <w:bCs/>
                <w:sz w:val="20"/>
                <w:szCs w:val="20"/>
              </w:rPr>
              <w:t>zatrudnienie na umowę o pracę do realizacji zamówienia 1 osoby niepełnosprawnej</w:t>
            </w:r>
            <w:r>
              <w:rPr>
                <w:rFonts w:ascii="Cambria" w:hAnsi="Cambria" w:cs="Calibri"/>
                <w:b/>
                <w:bCs/>
                <w:sz w:val="20"/>
                <w:szCs w:val="20"/>
              </w:rPr>
              <w:t xml:space="preserve"> lub </w:t>
            </w:r>
            <w:r w:rsidRPr="005E0913">
              <w:rPr>
                <w:rFonts w:ascii="Cambria" w:hAnsi="Cambria" w:cs="Calibri"/>
                <w:b/>
                <w:bCs/>
                <w:sz w:val="20"/>
                <w:szCs w:val="20"/>
              </w:rPr>
              <w:t>oddelegowanie do realizacji zamówienia 1 osoby niepełnosprawnej zatrudnionej już u Wykonawcy</w:t>
            </w:r>
            <w:r>
              <w:rPr>
                <w:rFonts w:ascii="Cambria" w:hAnsi="Cambria" w:cs="Calibri"/>
                <w:b/>
                <w:bCs/>
                <w:sz w:val="20"/>
                <w:szCs w:val="20"/>
              </w:rPr>
              <w:t>:</w:t>
            </w:r>
          </w:p>
          <w:p w14:paraId="5E31B6FD" w14:textId="77777777" w:rsidR="002238C6" w:rsidRDefault="002238C6" w:rsidP="00E41721">
            <w:pPr>
              <w:ind w:left="426"/>
              <w:jc w:val="center"/>
              <w:rPr>
                <w:rFonts w:ascii="Cambria" w:hAnsi="Cambria" w:cs="Calibri"/>
                <w:b/>
                <w:bCs/>
                <w:sz w:val="20"/>
                <w:szCs w:val="20"/>
              </w:rPr>
            </w:pPr>
          </w:p>
          <w:p w14:paraId="3445E798" w14:textId="77777777" w:rsidR="002238C6" w:rsidRPr="005E0913" w:rsidRDefault="002238C6" w:rsidP="00E41721">
            <w:pPr>
              <w:ind w:left="426"/>
              <w:jc w:val="center"/>
              <w:rPr>
                <w:rFonts w:ascii="Cambria" w:hAnsi="Cambria" w:cs="Calibri"/>
                <w:b/>
                <w:bCs/>
                <w:sz w:val="20"/>
                <w:szCs w:val="20"/>
              </w:rPr>
            </w:pPr>
            <w:r>
              <w:rPr>
                <w:rFonts w:ascii="Cambria" w:hAnsi="Cambria" w:cs="Calibri"/>
                <w:b/>
                <w:bCs/>
                <w:sz w:val="20"/>
                <w:szCs w:val="20"/>
              </w:rPr>
              <w:t>TAK / NIE (skreślić niewłaściwe)</w:t>
            </w:r>
          </w:p>
          <w:p w14:paraId="78D28A55" w14:textId="77777777" w:rsidR="002238C6" w:rsidRDefault="002238C6" w:rsidP="00E41721">
            <w:pPr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22"/>
                <w:szCs w:val="22"/>
              </w:rPr>
            </w:pPr>
            <w:r w:rsidRPr="00EF3721">
              <w:rPr>
                <w:rFonts w:ascii="Cambria" w:hAnsi="Cambria" w:cs="Calibri"/>
                <w:sz w:val="20"/>
                <w:szCs w:val="20"/>
              </w:rPr>
              <w:t xml:space="preserve">(w przypadku braku </w:t>
            </w:r>
            <w:r>
              <w:rPr>
                <w:rFonts w:ascii="Cambria" w:hAnsi="Cambria" w:cs="Calibri"/>
                <w:sz w:val="20"/>
                <w:szCs w:val="20"/>
              </w:rPr>
              <w:t>skreślenia</w:t>
            </w:r>
            <w:r w:rsidRPr="00EF3721">
              <w:rPr>
                <w:rFonts w:ascii="Cambria" w:hAnsi="Cambria" w:cs="Calibri"/>
                <w:sz w:val="20"/>
                <w:szCs w:val="20"/>
              </w:rPr>
              <w:t>, Zamawiający przyzna 0 pkt)</w:t>
            </w:r>
          </w:p>
          <w:p w14:paraId="4011D019" w14:textId="77777777" w:rsidR="002238C6" w:rsidRPr="005E789A" w:rsidRDefault="002238C6" w:rsidP="00E41721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</w:tr>
    </w:tbl>
    <w:p w14:paraId="770A7B53" w14:textId="77777777" w:rsidR="00F81C9B" w:rsidRDefault="00F81C9B" w:rsidP="00BB5390">
      <w:pPr>
        <w:tabs>
          <w:tab w:val="left" w:pos="426"/>
        </w:tabs>
        <w:spacing w:line="276" w:lineRule="auto"/>
        <w:rPr>
          <w:rFonts w:ascii="Cambria" w:hAnsi="Cambria" w:cs="Arial"/>
          <w:b/>
          <w:sz w:val="20"/>
          <w:szCs w:val="20"/>
        </w:rPr>
      </w:pPr>
    </w:p>
    <w:p w14:paraId="2F8F3F6F" w14:textId="77777777" w:rsidR="00F81C9B" w:rsidRPr="00EC0ED8" w:rsidRDefault="00F81C9B" w:rsidP="00BB5390">
      <w:pPr>
        <w:tabs>
          <w:tab w:val="left" w:pos="426"/>
        </w:tabs>
        <w:spacing w:line="276" w:lineRule="auto"/>
        <w:rPr>
          <w:rFonts w:ascii="Cambria" w:hAnsi="Cambria" w:cs="Arial"/>
          <w:b/>
          <w:sz w:val="20"/>
          <w:szCs w:val="20"/>
        </w:rPr>
      </w:pPr>
    </w:p>
    <w:p w14:paraId="2B47E2DF" w14:textId="77777777" w:rsidR="002858C6" w:rsidRPr="00EC0ED8" w:rsidRDefault="002858C6" w:rsidP="002858C6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1276" w:right="282" w:hanging="992"/>
        <w:rPr>
          <w:rFonts w:ascii="Cambria" w:eastAsia="Arial Unicode MS" w:hAnsi="Cambria" w:cs="Arial"/>
          <w:b/>
          <w:sz w:val="20"/>
          <w:szCs w:val="20"/>
        </w:rPr>
      </w:pPr>
      <w:r w:rsidRPr="00EC0ED8">
        <w:rPr>
          <w:rFonts w:ascii="Cambria" w:eastAsia="Arial Unicode MS" w:hAnsi="Cambria" w:cs="Arial"/>
          <w:b/>
          <w:sz w:val="20"/>
          <w:szCs w:val="20"/>
        </w:rPr>
        <w:t>UWAGA!</w:t>
      </w:r>
    </w:p>
    <w:p w14:paraId="7FD751F6" w14:textId="204AB6BE" w:rsidR="002858C6" w:rsidRPr="00EC0ED8" w:rsidRDefault="002858C6" w:rsidP="002858C6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Cambria" w:hAnsi="Cambria" w:cs="Arial"/>
          <w:b/>
          <w:color w:val="000000"/>
          <w:sz w:val="20"/>
          <w:szCs w:val="20"/>
        </w:rPr>
      </w:pPr>
      <w:r w:rsidRPr="00EC0ED8">
        <w:rPr>
          <w:rFonts w:ascii="Cambria" w:eastAsia="Arial Unicode MS" w:hAnsi="Cambria" w:cs="Arial"/>
          <w:b/>
          <w:sz w:val="20"/>
          <w:szCs w:val="20"/>
        </w:rPr>
        <w:t xml:space="preserve">W </w:t>
      </w:r>
      <w:r w:rsidR="00307E4B" w:rsidRPr="00EC0ED8">
        <w:rPr>
          <w:rFonts w:ascii="Cambria" w:eastAsia="Arial Unicode MS" w:hAnsi="Cambria" w:cs="Arial"/>
          <w:b/>
          <w:sz w:val="20"/>
          <w:szCs w:val="20"/>
        </w:rPr>
        <w:t xml:space="preserve">rozdziale XV ust. </w:t>
      </w:r>
      <w:r w:rsidR="00687B09">
        <w:rPr>
          <w:rFonts w:ascii="Cambria" w:eastAsia="Arial Unicode MS" w:hAnsi="Cambria" w:cs="Arial"/>
          <w:b/>
          <w:sz w:val="20"/>
          <w:szCs w:val="20"/>
        </w:rPr>
        <w:t>4</w:t>
      </w:r>
      <w:r w:rsidR="00307E4B" w:rsidRPr="00EC0ED8">
        <w:rPr>
          <w:rFonts w:ascii="Cambria" w:eastAsia="Arial Unicode MS" w:hAnsi="Cambria" w:cs="Arial"/>
          <w:b/>
          <w:sz w:val="20"/>
          <w:szCs w:val="20"/>
        </w:rPr>
        <w:t xml:space="preserve">  </w:t>
      </w:r>
      <w:r w:rsidRPr="00EC0ED8">
        <w:rPr>
          <w:rFonts w:ascii="Cambria" w:eastAsia="Arial Unicode MS" w:hAnsi="Cambria" w:cs="Arial"/>
          <w:b/>
          <w:sz w:val="20"/>
          <w:szCs w:val="20"/>
        </w:rPr>
        <w:t xml:space="preserve">SWZ Zamawiający wymaga złożenia wraz z ofertą informacji o </w:t>
      </w:r>
      <w:r w:rsidRPr="00EC0ED8">
        <w:rPr>
          <w:rFonts w:ascii="Cambria" w:hAnsi="Cambria" w:cs="Arial"/>
          <w:b/>
          <w:sz w:val="20"/>
          <w:szCs w:val="20"/>
        </w:rPr>
        <w:t xml:space="preserve">powstaniu </w:t>
      </w:r>
      <w:r w:rsidR="00F275FC" w:rsidRPr="00EC0ED8">
        <w:rPr>
          <w:rFonts w:ascii="Cambria" w:hAnsi="Cambria" w:cs="Arial"/>
          <w:b/>
          <w:sz w:val="20"/>
          <w:szCs w:val="20"/>
        </w:rPr>
        <w:t xml:space="preserve">u </w:t>
      </w:r>
      <w:r w:rsidRPr="00EC0ED8">
        <w:rPr>
          <w:rFonts w:ascii="Cambria" w:hAnsi="Cambria" w:cs="Arial"/>
          <w:b/>
          <w:sz w:val="20"/>
          <w:szCs w:val="20"/>
        </w:rPr>
        <w:t xml:space="preserve">zamawiającego </w:t>
      </w:r>
      <w:r w:rsidRPr="00EC0ED8">
        <w:rPr>
          <w:rFonts w:ascii="Cambria" w:hAnsi="Cambria" w:cs="Arial"/>
          <w:b/>
          <w:color w:val="000000"/>
          <w:sz w:val="20"/>
          <w:szCs w:val="20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14:paraId="0270391E" w14:textId="77777777" w:rsidR="002858C6" w:rsidRPr="00EC0ED8" w:rsidRDefault="002858C6" w:rsidP="002858C6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Cambria" w:eastAsia="Arial Unicode MS" w:hAnsi="Cambria" w:cs="Arial"/>
          <w:b/>
          <w:sz w:val="20"/>
          <w:szCs w:val="20"/>
        </w:rPr>
      </w:pPr>
      <w:r w:rsidRPr="00EC0ED8">
        <w:rPr>
          <w:rFonts w:ascii="Cambria" w:eastAsia="Arial Unicode MS" w:hAnsi="Cambria" w:cs="Arial"/>
          <w:b/>
          <w:sz w:val="20"/>
          <w:szCs w:val="20"/>
        </w:rPr>
        <w:t xml:space="preserve">Niezłożenie przez Wykonawcę informacji będzie oznaczało, że taki obowiązek nie powstaje. </w:t>
      </w:r>
    </w:p>
    <w:p w14:paraId="264BD2FF" w14:textId="77777777" w:rsidR="00016153" w:rsidRPr="00EC0ED8" w:rsidRDefault="00016153" w:rsidP="00EF0FD7">
      <w:pPr>
        <w:numPr>
          <w:ilvl w:val="0"/>
          <w:numId w:val="45"/>
        </w:numPr>
        <w:tabs>
          <w:tab w:val="left" w:pos="426"/>
        </w:tabs>
        <w:spacing w:before="120" w:line="276" w:lineRule="auto"/>
        <w:ind w:left="426" w:hanging="426"/>
        <w:jc w:val="both"/>
        <w:rPr>
          <w:rFonts w:ascii="Cambria" w:hAnsi="Cambria" w:cs="Arial"/>
          <w:sz w:val="20"/>
          <w:szCs w:val="20"/>
          <w:u w:val="single"/>
        </w:rPr>
      </w:pPr>
      <w:r w:rsidRPr="00EC0ED8">
        <w:rPr>
          <w:rFonts w:ascii="Cambria" w:hAnsi="Cambria" w:cs="Arial"/>
          <w:b/>
          <w:sz w:val="20"/>
          <w:szCs w:val="20"/>
          <w:u w:val="single"/>
        </w:rPr>
        <w:t>Dane dotyczące Wykonawcy:</w:t>
      </w:r>
    </w:p>
    <w:p w14:paraId="45EA42BA" w14:textId="77777777" w:rsidR="00016153" w:rsidRPr="00EC0ED8" w:rsidRDefault="00016153" w:rsidP="00EF0FD7">
      <w:pPr>
        <w:tabs>
          <w:tab w:val="left" w:pos="426"/>
        </w:tabs>
        <w:spacing w:after="120" w:line="276" w:lineRule="auto"/>
        <w:ind w:left="567" w:hanging="141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 xml:space="preserve">Imię Nazwisko osoby (osób) upoważnionych do podpisania umowy: </w:t>
      </w:r>
    </w:p>
    <w:p w14:paraId="470EABFE" w14:textId="77777777" w:rsidR="00016153" w:rsidRPr="00EC0ED8" w:rsidRDefault="00016153" w:rsidP="00EF0FD7">
      <w:pPr>
        <w:tabs>
          <w:tab w:val="left" w:pos="426"/>
        </w:tabs>
        <w:spacing w:after="120" w:line="276" w:lineRule="auto"/>
        <w:ind w:left="567" w:hanging="141"/>
        <w:rPr>
          <w:rFonts w:ascii="Cambria" w:hAnsi="Cambria" w:cs="Arial"/>
          <w:sz w:val="20"/>
          <w:szCs w:val="20"/>
          <w:lang w:val="de-DE"/>
        </w:rPr>
      </w:pPr>
      <w:r w:rsidRPr="00EC0ED8">
        <w:rPr>
          <w:rFonts w:ascii="Cambria" w:hAnsi="Cambria" w:cs="Arial"/>
          <w:sz w:val="20"/>
          <w:szCs w:val="20"/>
          <w:lang w:val="de-DE"/>
        </w:rPr>
        <w:t>……………………………………………………………………………………………………………………………………………………</w:t>
      </w:r>
    </w:p>
    <w:p w14:paraId="18E9019F" w14:textId="68DE6AB2" w:rsidR="00016153" w:rsidRPr="00EC0ED8" w:rsidRDefault="00016153" w:rsidP="00EF0FD7">
      <w:pPr>
        <w:tabs>
          <w:tab w:val="left" w:pos="426"/>
        </w:tabs>
        <w:spacing w:after="120" w:line="276" w:lineRule="auto"/>
        <w:ind w:left="567" w:hanging="141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 xml:space="preserve">Numer </w:t>
      </w:r>
      <w:r w:rsidR="0096379F" w:rsidRPr="00EC0ED8">
        <w:rPr>
          <w:rFonts w:ascii="Cambria" w:hAnsi="Cambria" w:cs="Arial"/>
          <w:sz w:val="20"/>
          <w:szCs w:val="20"/>
        </w:rPr>
        <w:t xml:space="preserve">telefonu: </w:t>
      </w:r>
      <w:r w:rsidR="0096379F" w:rsidRPr="00EC0ED8">
        <w:rPr>
          <w:rFonts w:ascii="Cambria" w:hAnsi="Cambria" w:cs="Arial"/>
          <w:sz w:val="20"/>
          <w:szCs w:val="20"/>
        </w:rPr>
        <w:tab/>
        <w:t>.…</w:t>
      </w:r>
      <w:r w:rsidRPr="00EC0ED8">
        <w:rPr>
          <w:rFonts w:ascii="Cambria" w:hAnsi="Cambria" w:cs="Arial"/>
          <w:sz w:val="20"/>
          <w:szCs w:val="20"/>
        </w:rPr>
        <w:t>/ ……………………</w:t>
      </w:r>
    </w:p>
    <w:p w14:paraId="3AA8C094" w14:textId="77777777" w:rsidR="00016153" w:rsidRPr="00EC0ED8" w:rsidRDefault="00016153" w:rsidP="00EF0FD7">
      <w:pPr>
        <w:tabs>
          <w:tab w:val="left" w:pos="426"/>
        </w:tabs>
        <w:spacing w:after="120" w:line="276" w:lineRule="auto"/>
        <w:ind w:left="567" w:hanging="141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Numer REGON:</w:t>
      </w:r>
      <w:r w:rsidRPr="00EC0ED8">
        <w:rPr>
          <w:rFonts w:ascii="Cambria" w:hAnsi="Cambria" w:cs="Arial"/>
          <w:sz w:val="20"/>
          <w:szCs w:val="20"/>
        </w:rPr>
        <w:tab/>
        <w:t>..........................................   Numer NIP: ..........................................</w:t>
      </w:r>
    </w:p>
    <w:p w14:paraId="600EBC29" w14:textId="4BC62EAF" w:rsidR="00222248" w:rsidRPr="00EC0ED8" w:rsidRDefault="00016153" w:rsidP="005E789A">
      <w:pPr>
        <w:tabs>
          <w:tab w:val="left" w:pos="426"/>
        </w:tabs>
        <w:spacing w:after="60" w:line="276" w:lineRule="auto"/>
        <w:ind w:left="567" w:hanging="141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lastRenderedPageBreak/>
        <w:t>Adres kontaktowy e</w:t>
      </w:r>
      <w:r w:rsidR="00F30C2A" w:rsidRPr="00EC0ED8">
        <w:rPr>
          <w:rFonts w:ascii="Cambria" w:hAnsi="Cambria" w:cs="Arial"/>
          <w:sz w:val="20"/>
          <w:szCs w:val="20"/>
        </w:rPr>
        <w:t>-</w:t>
      </w:r>
      <w:r w:rsidRPr="00EC0ED8">
        <w:rPr>
          <w:rFonts w:ascii="Cambria" w:hAnsi="Cambria" w:cs="Arial"/>
          <w:sz w:val="20"/>
          <w:szCs w:val="20"/>
        </w:rPr>
        <w:t>mail: ……………………………………………………………</w:t>
      </w:r>
    </w:p>
    <w:p w14:paraId="0C8B497A" w14:textId="2B8286C5" w:rsidR="003E134C" w:rsidRPr="00EC0ED8" w:rsidRDefault="00016153" w:rsidP="00BA0FBA">
      <w:pPr>
        <w:spacing w:after="60" w:line="276" w:lineRule="auto"/>
        <w:ind w:left="426"/>
        <w:jc w:val="both"/>
        <w:rPr>
          <w:rFonts w:ascii="Cambria" w:hAnsi="Cambria" w:cs="Arial"/>
          <w:b/>
          <w:sz w:val="20"/>
          <w:szCs w:val="20"/>
        </w:rPr>
      </w:pPr>
      <w:r w:rsidRPr="00EC0ED8">
        <w:rPr>
          <w:rFonts w:ascii="Cambria" w:hAnsi="Cambria" w:cs="Arial"/>
          <w:b/>
          <w:sz w:val="20"/>
          <w:szCs w:val="20"/>
        </w:rPr>
        <w:t>UWAGA; proszę podać czytelny; adres e-mail</w:t>
      </w:r>
      <w:r w:rsidR="00D55FC7" w:rsidRPr="00EC0ED8">
        <w:rPr>
          <w:rFonts w:ascii="Cambria" w:hAnsi="Cambria" w:cs="Arial"/>
          <w:b/>
          <w:sz w:val="20"/>
          <w:szCs w:val="20"/>
        </w:rPr>
        <w:t>,</w:t>
      </w:r>
      <w:r w:rsidRPr="00EC0ED8">
        <w:rPr>
          <w:rFonts w:ascii="Cambria" w:hAnsi="Cambria" w:cs="Arial"/>
          <w:b/>
          <w:sz w:val="20"/>
          <w:szCs w:val="20"/>
        </w:rPr>
        <w:t xml:space="preserve"> na który wykonawca będzie otrzymywał od zamawiającego wszystkie informacje związane z prowadzonym postępowaniem po otwarciu ofert. W związku z przysługującymi środkami ochrony prawnej wykonawcy, liczonymi od dnia przekazania informacji należy upewnić się, że podany adres e-mailowy funkcjonuje w sposób poprawny.</w:t>
      </w:r>
    </w:p>
    <w:p w14:paraId="568E8E48" w14:textId="252A79EC" w:rsidR="00964FD5" w:rsidRPr="00EC0ED8" w:rsidRDefault="00964FD5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b/>
          <w:sz w:val="20"/>
          <w:szCs w:val="20"/>
        </w:rPr>
      </w:pPr>
      <w:r w:rsidRPr="00EC0ED8">
        <w:rPr>
          <w:rFonts w:ascii="Cambria" w:hAnsi="Cambria" w:cs="Arial"/>
          <w:snapToGrid w:val="0"/>
          <w:sz w:val="20"/>
          <w:szCs w:val="20"/>
        </w:rPr>
        <w:t xml:space="preserve">Termin wykonania zamówienia zgodnie z zapisami </w:t>
      </w:r>
      <w:r w:rsidR="00307E4B" w:rsidRPr="00EC0ED8">
        <w:rPr>
          <w:rFonts w:ascii="Cambria" w:hAnsi="Cambria" w:cs="Arial"/>
          <w:snapToGrid w:val="0"/>
          <w:sz w:val="20"/>
          <w:szCs w:val="20"/>
        </w:rPr>
        <w:t>rozdziału VII ust. 1 SWZ</w:t>
      </w:r>
      <w:r w:rsidRPr="00EC0ED8">
        <w:rPr>
          <w:rFonts w:ascii="Cambria" w:eastAsia="Times-Roman" w:hAnsi="Cambria" w:cs="Arial"/>
          <w:b/>
          <w:sz w:val="20"/>
          <w:szCs w:val="20"/>
        </w:rPr>
        <w:t>.</w:t>
      </w:r>
    </w:p>
    <w:p w14:paraId="35F54C81" w14:textId="69941605" w:rsidR="00016153" w:rsidRPr="00EC0ED8" w:rsidRDefault="00016153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napToGrid w:val="0"/>
          <w:sz w:val="20"/>
          <w:szCs w:val="20"/>
        </w:rPr>
        <w:t xml:space="preserve">Warunki płatności </w:t>
      </w:r>
      <w:r w:rsidRPr="00EC0ED8">
        <w:rPr>
          <w:rFonts w:ascii="Cambria" w:hAnsi="Cambria" w:cs="Arial"/>
          <w:sz w:val="20"/>
          <w:szCs w:val="20"/>
        </w:rPr>
        <w:t>będą zgodne z</w:t>
      </w:r>
      <w:r w:rsidR="007E4294" w:rsidRPr="00EC0ED8">
        <w:rPr>
          <w:rFonts w:ascii="Cambria" w:hAnsi="Cambria" w:cs="Arial"/>
          <w:sz w:val="20"/>
          <w:szCs w:val="20"/>
        </w:rPr>
        <w:t>e</w:t>
      </w:r>
      <w:r w:rsidRPr="00EC0ED8">
        <w:rPr>
          <w:rFonts w:ascii="Cambria" w:hAnsi="Cambria" w:cs="Arial"/>
          <w:sz w:val="20"/>
          <w:szCs w:val="20"/>
        </w:rPr>
        <w:t xml:space="preserve"> wzorem umowy będącym załącznikiem do SWZ.</w:t>
      </w:r>
    </w:p>
    <w:p w14:paraId="1E84BD5E" w14:textId="48FE9DA4" w:rsidR="00016153" w:rsidRPr="00EC0ED8" w:rsidRDefault="00016153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Oświadczamy, że zapoznaliśmy się ze specyfikacją warunków zamówienia, w tym z</w:t>
      </w:r>
      <w:r w:rsidR="007E4294" w:rsidRPr="00EC0ED8">
        <w:rPr>
          <w:rFonts w:ascii="Cambria" w:hAnsi="Cambria" w:cs="Arial"/>
          <w:sz w:val="20"/>
          <w:szCs w:val="20"/>
        </w:rPr>
        <w:t>e</w:t>
      </w:r>
      <w:r w:rsidRPr="00EC0ED8">
        <w:rPr>
          <w:rFonts w:ascii="Cambria" w:hAnsi="Cambria" w:cs="Arial"/>
          <w:sz w:val="20"/>
          <w:szCs w:val="20"/>
        </w:rPr>
        <w:t xml:space="preserve"> wzorem umowy w sprawie zamówienia publicznego i uzyskaliśmy wszelkie informacje niezbędne do przygotowania niniejszej oferty. Przedstawione w specyfikacji warunków zamówienia warunki zawarcia umowy oraz wzór umowy zostały przez nas zaakceptowane.</w:t>
      </w:r>
    </w:p>
    <w:p w14:paraId="65618415" w14:textId="711D9C00" w:rsidR="00016153" w:rsidRPr="00EC0ED8" w:rsidRDefault="00016153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Oświadczamy, że uważamy się za związanych niniejszą ofertą przez czas wskazany w specyfikacji warunków zamówienia.</w:t>
      </w:r>
    </w:p>
    <w:p w14:paraId="6914F7A9" w14:textId="77777777" w:rsidR="00795888" w:rsidRPr="00EC0ED8" w:rsidRDefault="00795888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Oświadczam, że wypełniłem obowiązki informacyjne przewidziane w art. 13 lub art. 14 RODO</w:t>
      </w:r>
      <w:r w:rsidRPr="00EC0ED8">
        <w:rPr>
          <w:rFonts w:ascii="Cambria" w:hAnsi="Cambria" w:cs="Arial"/>
          <w:sz w:val="20"/>
          <w:szCs w:val="20"/>
          <w:vertAlign w:val="superscript"/>
        </w:rPr>
        <w:t>1)</w:t>
      </w:r>
      <w:r w:rsidRPr="00EC0ED8">
        <w:rPr>
          <w:rFonts w:ascii="Cambria" w:hAnsi="Cambria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288AD4D9" w14:textId="77777777" w:rsidR="000636EC" w:rsidRPr="00EC0ED8" w:rsidRDefault="00016153" w:rsidP="000636EC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W przypadku uznania niniejszej oferty za ofertę najkorzystniejszą zobowiązujemy si</w:t>
      </w:r>
      <w:r w:rsidR="00573F11" w:rsidRPr="00EC0ED8">
        <w:rPr>
          <w:rFonts w:ascii="Cambria" w:hAnsi="Cambria" w:cs="Arial"/>
          <w:sz w:val="20"/>
          <w:szCs w:val="20"/>
        </w:rPr>
        <w:t xml:space="preserve">ę do zawarcia umowy w miejscu i </w:t>
      </w:r>
      <w:r w:rsidRPr="00EC0ED8">
        <w:rPr>
          <w:rFonts w:ascii="Cambria" w:hAnsi="Cambria" w:cs="Arial"/>
          <w:sz w:val="20"/>
          <w:szCs w:val="20"/>
        </w:rPr>
        <w:t>terminie wskazanym przez Zamawiającego, a przed zawarciem umowy wniesienia zabezpieczenia należytego wykonania umowy.</w:t>
      </w:r>
    </w:p>
    <w:p w14:paraId="72C0D9F5" w14:textId="1C7AA7FA" w:rsidR="000636EC" w:rsidRPr="00EC0ED8" w:rsidRDefault="000636EC" w:rsidP="000636EC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 xml:space="preserve">Oświadczam/my, że jestem/śmy: </w:t>
      </w:r>
    </w:p>
    <w:p w14:paraId="6B76780D" w14:textId="77777777" w:rsidR="000636EC" w:rsidRPr="00EC0ED8" w:rsidRDefault="000636EC" w:rsidP="000636EC">
      <w:pPr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Cambria" w:eastAsia="Calibri" w:hAnsi="Cambria" w:cs="Calibri"/>
          <w:color w:val="000000"/>
          <w:sz w:val="20"/>
          <w:szCs w:val="20"/>
          <w:lang w:eastAsia="en-US"/>
        </w:rPr>
      </w:pPr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>Mikroprzedsiębiorstwem TAK/NIE*</w:t>
      </w:r>
    </w:p>
    <w:p w14:paraId="3AE86D41" w14:textId="77777777" w:rsidR="000636EC" w:rsidRPr="00EC0ED8" w:rsidRDefault="000636EC" w:rsidP="000636EC">
      <w:pPr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Cambria" w:eastAsia="Calibri" w:hAnsi="Cambria" w:cs="Calibri"/>
          <w:color w:val="000000"/>
          <w:sz w:val="20"/>
          <w:szCs w:val="20"/>
          <w:lang w:eastAsia="en-US"/>
        </w:rPr>
      </w:pPr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>Małym przedsiębiorstwem TAK/NIE*</w:t>
      </w:r>
    </w:p>
    <w:p w14:paraId="01B42B10" w14:textId="7114628E" w:rsidR="000636EC" w:rsidRPr="00EC0ED8" w:rsidRDefault="000636EC" w:rsidP="000636EC">
      <w:pPr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Cambria" w:eastAsia="Calibri" w:hAnsi="Cambria" w:cs="Calibri"/>
          <w:color w:val="000000"/>
          <w:sz w:val="20"/>
          <w:szCs w:val="20"/>
          <w:lang w:eastAsia="en-US"/>
        </w:rPr>
      </w:pPr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>Średnim przedsiębiorstwem TAK/NIE*</w:t>
      </w:r>
    </w:p>
    <w:p w14:paraId="3615E25A" w14:textId="41EAEA14" w:rsidR="000636EC" w:rsidRPr="00EC0ED8" w:rsidRDefault="000636EC" w:rsidP="000636EC">
      <w:pPr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Cambria" w:eastAsia="Calibri" w:hAnsi="Cambria" w:cs="Calibri"/>
          <w:color w:val="000000"/>
          <w:sz w:val="20"/>
          <w:szCs w:val="20"/>
          <w:lang w:eastAsia="en-US"/>
        </w:rPr>
      </w:pPr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>Dużym przedsiębiorstwem TAK/NIE*</w:t>
      </w:r>
    </w:p>
    <w:p w14:paraId="4665484C" w14:textId="77777777" w:rsidR="00016153" w:rsidRPr="00EC0ED8" w:rsidRDefault="00016153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napToGrid w:val="0"/>
          <w:sz w:val="20"/>
          <w:szCs w:val="20"/>
        </w:rPr>
        <w:t>Załącznikami do niniejszej oferty są:</w:t>
      </w:r>
    </w:p>
    <w:p w14:paraId="36937855" w14:textId="77777777" w:rsidR="00016153" w:rsidRPr="00EC0ED8" w:rsidRDefault="00016153" w:rsidP="00EF0FD7">
      <w:pPr>
        <w:pStyle w:val="Lista5"/>
        <w:spacing w:line="276" w:lineRule="auto"/>
        <w:ind w:left="567" w:firstLine="0"/>
        <w:rPr>
          <w:rFonts w:ascii="Cambria" w:hAnsi="Cambria" w:cs="Arial"/>
          <w:snapToGrid w:val="0"/>
          <w:sz w:val="20"/>
        </w:rPr>
      </w:pPr>
      <w:r w:rsidRPr="00EC0ED8">
        <w:rPr>
          <w:rFonts w:ascii="Cambria" w:hAnsi="Cambria" w:cs="Arial"/>
          <w:snapToGrid w:val="0"/>
          <w:sz w:val="20"/>
        </w:rPr>
        <w:t>.........................................................</w:t>
      </w:r>
    </w:p>
    <w:p w14:paraId="527C1DDC" w14:textId="77777777" w:rsidR="00016153" w:rsidRPr="00EC0ED8" w:rsidRDefault="00016153" w:rsidP="00EF0FD7">
      <w:pPr>
        <w:pStyle w:val="Lista5"/>
        <w:spacing w:line="276" w:lineRule="auto"/>
        <w:ind w:left="567" w:firstLine="0"/>
        <w:rPr>
          <w:rFonts w:ascii="Cambria" w:hAnsi="Cambria" w:cs="Arial"/>
          <w:snapToGrid w:val="0"/>
          <w:sz w:val="20"/>
        </w:rPr>
      </w:pPr>
      <w:r w:rsidRPr="00EC0ED8">
        <w:rPr>
          <w:rFonts w:ascii="Cambria" w:hAnsi="Cambria" w:cs="Arial"/>
          <w:snapToGrid w:val="0"/>
          <w:sz w:val="20"/>
        </w:rPr>
        <w:t>.........................................................</w:t>
      </w:r>
    </w:p>
    <w:p w14:paraId="7E92579C" w14:textId="77777777" w:rsidR="00F30C2A" w:rsidRPr="00EC0ED8" w:rsidRDefault="00F30C2A" w:rsidP="00EF0FD7">
      <w:pPr>
        <w:pStyle w:val="Lista5"/>
        <w:spacing w:line="276" w:lineRule="auto"/>
        <w:ind w:left="567" w:firstLine="0"/>
        <w:rPr>
          <w:rFonts w:ascii="Cambria" w:hAnsi="Cambria" w:cs="Arial"/>
          <w:snapToGrid w:val="0"/>
          <w:sz w:val="20"/>
        </w:rPr>
      </w:pPr>
      <w:r w:rsidRPr="00EC0ED8">
        <w:rPr>
          <w:rFonts w:ascii="Cambria" w:hAnsi="Cambria" w:cs="Arial"/>
          <w:snapToGrid w:val="0"/>
          <w:sz w:val="20"/>
        </w:rPr>
        <w:t>…………………………………………</w:t>
      </w:r>
    </w:p>
    <w:p w14:paraId="4F3801F1" w14:textId="77777777" w:rsidR="00F31701" w:rsidRPr="00EC0ED8" w:rsidRDefault="00142B56" w:rsidP="00EF0FD7">
      <w:pPr>
        <w:pStyle w:val="Lista5"/>
        <w:spacing w:line="276" w:lineRule="auto"/>
        <w:ind w:left="567" w:firstLine="0"/>
        <w:rPr>
          <w:rFonts w:ascii="Cambria" w:hAnsi="Cambria" w:cs="Arial"/>
          <w:snapToGrid w:val="0"/>
          <w:sz w:val="20"/>
        </w:rPr>
      </w:pPr>
      <w:r w:rsidRPr="00EC0ED8">
        <w:rPr>
          <w:rFonts w:ascii="Cambria" w:hAnsi="Cambria" w:cs="Arial"/>
          <w:snapToGrid w:val="0"/>
          <w:sz w:val="20"/>
        </w:rPr>
        <w:t>…………………………………………</w:t>
      </w:r>
    </w:p>
    <w:p w14:paraId="43D18766" w14:textId="77777777" w:rsidR="004301EB" w:rsidRPr="00EC0ED8" w:rsidRDefault="004301EB" w:rsidP="00E40864">
      <w:pPr>
        <w:pStyle w:val="Lista5"/>
        <w:spacing w:line="276" w:lineRule="auto"/>
        <w:ind w:left="284" w:hanging="284"/>
        <w:jc w:val="both"/>
        <w:rPr>
          <w:rFonts w:ascii="Cambria" w:hAnsi="Cambria" w:cs="Arial"/>
          <w:snapToGrid w:val="0"/>
          <w:sz w:val="20"/>
        </w:rPr>
      </w:pPr>
      <w:r w:rsidRPr="00EC0ED8">
        <w:rPr>
          <w:rFonts w:ascii="Cambria" w:hAnsi="Cambria" w:cs="Arial"/>
          <w:snapToGrid w:val="0"/>
          <w:sz w:val="20"/>
        </w:rPr>
        <w:t>* niepotrzebne skreślić</w:t>
      </w:r>
    </w:p>
    <w:p w14:paraId="58443576" w14:textId="2C227ADA" w:rsidR="004301EB" w:rsidRPr="00EC0ED8" w:rsidRDefault="004301EB" w:rsidP="00E40864">
      <w:pPr>
        <w:pStyle w:val="Lista5"/>
        <w:ind w:left="142" w:hanging="142"/>
        <w:jc w:val="both"/>
        <w:rPr>
          <w:rFonts w:ascii="Cambria" w:hAnsi="Cambria" w:cs="Arial"/>
          <w:snapToGrid w:val="0"/>
          <w:sz w:val="20"/>
        </w:rPr>
      </w:pPr>
      <w:r w:rsidRPr="00EC0ED8">
        <w:rPr>
          <w:rFonts w:ascii="Cambria" w:hAnsi="Cambria" w:cs="Arial"/>
          <w:snapToGrid w:val="0"/>
          <w:sz w:val="20"/>
        </w:rPr>
        <w:t xml:space="preserve">** W </w:t>
      </w:r>
      <w:r w:rsidR="00FE0753" w:rsidRPr="00EC0ED8">
        <w:rPr>
          <w:rFonts w:ascii="Cambria" w:hAnsi="Cambria" w:cs="Arial"/>
          <w:snapToGrid w:val="0"/>
          <w:sz w:val="20"/>
        </w:rPr>
        <w:t>przypadku,</w:t>
      </w:r>
      <w:r w:rsidRPr="00EC0ED8">
        <w:rPr>
          <w:rFonts w:ascii="Cambria" w:hAnsi="Cambria" w:cs="Arial"/>
          <w:snapToGrid w:val="0"/>
          <w:sz w:val="20"/>
        </w:rPr>
        <w:t xml:space="preserve">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4BC3CECD" w14:textId="77777777" w:rsidR="004301EB" w:rsidRPr="00EC0ED8" w:rsidRDefault="004301EB" w:rsidP="00E40864">
      <w:pPr>
        <w:pStyle w:val="Lista5"/>
        <w:spacing w:line="276" w:lineRule="auto"/>
        <w:ind w:left="142" w:hanging="142"/>
        <w:jc w:val="both"/>
        <w:rPr>
          <w:rFonts w:ascii="Cambria" w:hAnsi="Cambria" w:cs="Arial"/>
          <w:sz w:val="20"/>
        </w:rPr>
      </w:pPr>
      <w:r w:rsidRPr="00EC0ED8">
        <w:rPr>
          <w:rFonts w:ascii="Cambria" w:hAnsi="Cambria" w:cs="Arial"/>
          <w:b/>
          <w:sz w:val="20"/>
          <w:vertAlign w:val="superscript"/>
        </w:rPr>
        <w:t>1)</w:t>
      </w:r>
      <w:r w:rsidRPr="00EC0ED8">
        <w:rPr>
          <w:rFonts w:ascii="Cambria" w:hAnsi="Cambria" w:cs="Arial"/>
          <w:sz w:val="20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31E16DA2" w14:textId="77777777" w:rsidR="004301EB" w:rsidRPr="00EC0ED8" w:rsidRDefault="004301EB" w:rsidP="00EF0FD7">
      <w:pPr>
        <w:pStyle w:val="Lista5"/>
        <w:spacing w:line="276" w:lineRule="auto"/>
        <w:ind w:left="0" w:firstLine="0"/>
        <w:rPr>
          <w:rFonts w:ascii="Cambria" w:hAnsi="Cambria" w:cs="Arial"/>
          <w:sz w:val="20"/>
        </w:rPr>
      </w:pPr>
    </w:p>
    <w:sectPr w:rsidR="004301EB" w:rsidRPr="00EC0ED8" w:rsidSect="00422175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21" w:right="1418" w:bottom="1702" w:left="1418" w:header="426" w:footer="5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F17286" w14:textId="77777777" w:rsidR="001A05B2" w:rsidRDefault="001A05B2">
      <w:r>
        <w:separator/>
      </w:r>
    </w:p>
  </w:endnote>
  <w:endnote w:type="continuationSeparator" w:id="0">
    <w:p w14:paraId="4449DF7E" w14:textId="77777777" w:rsidR="001A05B2" w:rsidRDefault="001A0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Times-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01DA90" w14:textId="77777777" w:rsidR="000C25EB" w:rsidRDefault="000C25EB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02A991C" w14:textId="77777777" w:rsidR="000C25EB" w:rsidRDefault="000C25EB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956636" w14:textId="77777777" w:rsidR="00127BB7" w:rsidRDefault="00127BB7" w:rsidP="00127BB7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r w:rsidRPr="008C2B2C">
      <w:rPr>
        <w:rFonts w:ascii="Courier New" w:hAnsi="Courier New" w:cs="Courier New"/>
        <w:b/>
        <w:sz w:val="18"/>
        <w:szCs w:val="18"/>
        <w:highlight w:val="yellow"/>
      </w:rPr>
      <w:t>Oferta</w:t>
    </w:r>
    <w:r w:rsidRPr="008C2B2C">
      <w:rPr>
        <w:rFonts w:ascii="Courier New" w:hAnsi="Courier New" w:cs="Courier New"/>
        <w:sz w:val="18"/>
        <w:szCs w:val="18"/>
        <w:highlight w:val="yellow"/>
      </w:rPr>
      <w:t xml:space="preserve"> </w:t>
    </w:r>
    <w:r>
      <w:rPr>
        <w:rFonts w:ascii="Courier New" w:hAnsi="Courier New" w:cs="Courier New"/>
        <w:b/>
        <w:sz w:val="18"/>
        <w:szCs w:val="18"/>
        <w:highlight w:val="yellow"/>
      </w:rPr>
      <w:t>musi</w:t>
    </w:r>
    <w:r w:rsidRPr="008C2B2C">
      <w:rPr>
        <w:rFonts w:ascii="Courier New" w:hAnsi="Courier New" w:cs="Courier New"/>
        <w:sz w:val="18"/>
        <w:szCs w:val="18"/>
        <w:highlight w:val="yellow"/>
      </w:rPr>
      <w:t xml:space="preserve"> </w:t>
    </w:r>
    <w:r w:rsidRPr="008C2B2C">
      <w:rPr>
        <w:rFonts w:ascii="Courier New" w:hAnsi="Courier New" w:cs="Courier New"/>
        <w:b/>
        <w:sz w:val="18"/>
        <w:szCs w:val="18"/>
        <w:highlight w:val="yellow"/>
      </w:rPr>
      <w:t>być podpisana kwalifikowanym podpisem elektronicznym</w:t>
    </w:r>
    <w:r>
      <w:rPr>
        <w:rFonts w:ascii="Courier New" w:hAnsi="Courier New" w:cs="Courier New"/>
        <w:b/>
        <w:sz w:val="18"/>
        <w:szCs w:val="18"/>
        <w:highlight w:val="yellow"/>
      </w:rPr>
      <w:t xml:space="preserve"> lub </w:t>
    </w:r>
    <w:r w:rsidRPr="00F85260">
      <w:rPr>
        <w:rFonts w:ascii="Courier New" w:hAnsi="Courier New" w:cs="Courier New"/>
        <w:b/>
        <w:sz w:val="18"/>
        <w:szCs w:val="18"/>
        <w:highlight w:val="yellow"/>
      </w:rPr>
      <w:t>podpisem zaufanym lub podpisem osobistym</w:t>
    </w:r>
    <w:r w:rsidRPr="008C2B2C">
      <w:rPr>
        <w:rFonts w:ascii="Courier New" w:hAnsi="Courier New" w:cs="Courier New"/>
        <w:sz w:val="18"/>
        <w:szCs w:val="18"/>
        <w:highlight w:val="yellow"/>
      </w:rPr>
      <w:t>.</w:t>
    </w:r>
  </w:p>
  <w:p w14:paraId="51C734C6" w14:textId="427AF714" w:rsidR="000C25EB" w:rsidRPr="004050DD" w:rsidRDefault="000C25EB" w:rsidP="00016153">
    <w:pPr>
      <w:pStyle w:val="Nagwek"/>
      <w:jc w:val="right"/>
      <w:rPr>
        <w:rFonts w:ascii="Cambria" w:hAnsi="Cambria"/>
        <w:b/>
        <w:caps/>
        <w:w w:val="90"/>
        <w:sz w:val="20"/>
        <w:szCs w:val="20"/>
        <w:lang w:val="pl-P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DB0A58" w14:textId="2131AC04" w:rsidR="00771C89" w:rsidRDefault="00771C89" w:rsidP="00771C89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r w:rsidRPr="008C2B2C">
      <w:rPr>
        <w:rFonts w:ascii="Courier New" w:hAnsi="Courier New" w:cs="Courier New"/>
        <w:b/>
        <w:sz w:val="18"/>
        <w:szCs w:val="18"/>
        <w:highlight w:val="yellow"/>
      </w:rPr>
      <w:t>Oferta</w:t>
    </w:r>
    <w:r w:rsidRPr="008C2B2C">
      <w:rPr>
        <w:rFonts w:ascii="Courier New" w:hAnsi="Courier New" w:cs="Courier New"/>
        <w:sz w:val="18"/>
        <w:szCs w:val="18"/>
        <w:highlight w:val="yellow"/>
      </w:rPr>
      <w:t xml:space="preserve"> </w:t>
    </w:r>
    <w:r>
      <w:rPr>
        <w:rFonts w:ascii="Courier New" w:hAnsi="Courier New" w:cs="Courier New"/>
        <w:b/>
        <w:sz w:val="18"/>
        <w:szCs w:val="18"/>
        <w:highlight w:val="yellow"/>
      </w:rPr>
      <w:t>musi</w:t>
    </w:r>
    <w:r w:rsidRPr="008C2B2C">
      <w:rPr>
        <w:rFonts w:ascii="Courier New" w:hAnsi="Courier New" w:cs="Courier New"/>
        <w:sz w:val="18"/>
        <w:szCs w:val="18"/>
        <w:highlight w:val="yellow"/>
      </w:rPr>
      <w:t xml:space="preserve"> </w:t>
    </w:r>
    <w:r w:rsidRPr="008C2B2C">
      <w:rPr>
        <w:rFonts w:ascii="Courier New" w:hAnsi="Courier New" w:cs="Courier New"/>
        <w:b/>
        <w:sz w:val="18"/>
        <w:szCs w:val="18"/>
        <w:highlight w:val="yellow"/>
      </w:rPr>
      <w:t xml:space="preserve">być podpisana </w:t>
    </w:r>
    <w:r w:rsidR="00127BB7" w:rsidRPr="008C2B2C">
      <w:rPr>
        <w:rFonts w:ascii="Courier New" w:hAnsi="Courier New" w:cs="Courier New"/>
        <w:b/>
        <w:sz w:val="18"/>
        <w:szCs w:val="18"/>
        <w:highlight w:val="yellow"/>
      </w:rPr>
      <w:t>kwalifikowanym podpisem elektronicznym</w:t>
    </w:r>
    <w:r w:rsidR="00127BB7">
      <w:rPr>
        <w:rFonts w:ascii="Courier New" w:hAnsi="Courier New" w:cs="Courier New"/>
        <w:b/>
        <w:sz w:val="18"/>
        <w:szCs w:val="18"/>
        <w:highlight w:val="yellow"/>
      </w:rPr>
      <w:t xml:space="preserve"> lub </w:t>
    </w:r>
    <w:r w:rsidR="00127BB7" w:rsidRPr="00F85260">
      <w:rPr>
        <w:rFonts w:ascii="Courier New" w:hAnsi="Courier New" w:cs="Courier New"/>
        <w:b/>
        <w:sz w:val="18"/>
        <w:szCs w:val="18"/>
        <w:highlight w:val="yellow"/>
      </w:rPr>
      <w:t>podpisem zaufanym lub podpisem osobistym</w:t>
    </w:r>
    <w:r w:rsidR="00127BB7" w:rsidRPr="008C2B2C">
      <w:rPr>
        <w:rFonts w:ascii="Courier New" w:hAnsi="Courier New" w:cs="Courier New"/>
        <w:sz w:val="18"/>
        <w:szCs w:val="18"/>
        <w:highlight w:val="yellow"/>
      </w:rPr>
      <w:t>.</w:t>
    </w:r>
  </w:p>
  <w:p w14:paraId="3470B4F6" w14:textId="77777777" w:rsidR="00771C89" w:rsidRPr="00771C89" w:rsidRDefault="00771C89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208C5B" w14:textId="77777777" w:rsidR="001A05B2" w:rsidRDefault="001A05B2">
      <w:r>
        <w:separator/>
      </w:r>
    </w:p>
  </w:footnote>
  <w:footnote w:type="continuationSeparator" w:id="0">
    <w:p w14:paraId="5B6337CD" w14:textId="77777777" w:rsidR="001A05B2" w:rsidRDefault="001A05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83797E" w14:textId="67A288BC" w:rsidR="00FD5023" w:rsidRPr="00AD33A7" w:rsidRDefault="00F81C9B" w:rsidP="00FD5023">
    <w:pPr>
      <w:rPr>
        <w:rFonts w:ascii="Cambria" w:hAnsi="Cambria"/>
        <w:sz w:val="18"/>
        <w:szCs w:val="18"/>
      </w:rPr>
    </w:pPr>
    <w:r w:rsidRPr="000D6583">
      <w:rPr>
        <w:noProof/>
      </w:rPr>
      <w:drawing>
        <wp:inline distT="0" distB="0" distL="0" distR="0" wp14:anchorId="616494A6" wp14:editId="7826FF4A">
          <wp:extent cx="5759450" cy="443865"/>
          <wp:effectExtent l="0" t="0" r="6350" b="635"/>
          <wp:docPr id="62634560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8839244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4438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27F26B4" w14:textId="77777777" w:rsidR="00F81C9B" w:rsidRPr="00FE0753" w:rsidRDefault="00771C89" w:rsidP="00F81C9B">
    <w:pPr>
      <w:pStyle w:val="Nagwek"/>
      <w:rPr>
        <w:rFonts w:ascii="Cambria" w:hAnsi="Cambria" w:cs="Arial"/>
        <w:sz w:val="20"/>
        <w:szCs w:val="20"/>
        <w:lang w:val="pl-PL"/>
      </w:rPr>
    </w:pPr>
    <w:r>
      <w:rPr>
        <w:rFonts w:ascii="Cambria" w:eastAsia="Times-Roman" w:hAnsi="Cambria" w:cs="Arial"/>
        <w:bCs/>
        <w:iCs/>
        <w:sz w:val="20"/>
        <w:szCs w:val="20"/>
        <w:lang w:val="pl-PL"/>
      </w:rPr>
      <w:t xml:space="preserve"> </w:t>
    </w:r>
    <w:r w:rsidR="00F81C9B" w:rsidRPr="00FE0753">
      <w:rPr>
        <w:rFonts w:ascii="Cambria" w:hAnsi="Cambria" w:cs="Arial"/>
        <w:sz w:val="20"/>
        <w:szCs w:val="20"/>
      </w:rPr>
      <w:t>Nr referencyjny: 1/2024</w:t>
    </w:r>
  </w:p>
  <w:p w14:paraId="5CA0AD5C" w14:textId="52FCA6A0" w:rsidR="000C25EB" w:rsidRPr="00FD5023" w:rsidRDefault="000C25EB" w:rsidP="00771C89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525"/>
      </w:tabs>
      <w:rPr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E93166" w14:textId="30190ACB" w:rsidR="00FE0753" w:rsidRDefault="00FE0753" w:rsidP="00EC0ED8">
    <w:pPr>
      <w:pStyle w:val="Nagwek"/>
      <w:rPr>
        <w:rFonts w:ascii="Cambria" w:hAnsi="Cambria" w:cs="Arial"/>
        <w:sz w:val="16"/>
        <w:szCs w:val="16"/>
      </w:rPr>
    </w:pPr>
    <w:r w:rsidRPr="000D6583">
      <w:rPr>
        <w:noProof/>
      </w:rPr>
      <w:drawing>
        <wp:inline distT="0" distB="0" distL="0" distR="0" wp14:anchorId="4BBFE76F" wp14:editId="14D7FAC4">
          <wp:extent cx="5759450" cy="444402"/>
          <wp:effectExtent l="0" t="0" r="0" b="635"/>
          <wp:docPr id="41883924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8839244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4444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F4F183D" w14:textId="77777777" w:rsidR="00FE0753" w:rsidRDefault="00FE0753" w:rsidP="00EC0ED8">
    <w:pPr>
      <w:pStyle w:val="Nagwek"/>
      <w:rPr>
        <w:rFonts w:ascii="Cambria" w:hAnsi="Cambria" w:cs="Arial"/>
        <w:sz w:val="16"/>
        <w:szCs w:val="16"/>
      </w:rPr>
    </w:pPr>
  </w:p>
  <w:p w14:paraId="1E644BE8" w14:textId="2BC8394C" w:rsidR="00A46408" w:rsidRPr="00D01504" w:rsidRDefault="00D01504" w:rsidP="00D01504">
    <w:pPr>
      <w:tabs>
        <w:tab w:val="center" w:pos="4536"/>
        <w:tab w:val="left" w:pos="6945"/>
      </w:tabs>
      <w:spacing w:before="40" w:line="276" w:lineRule="auto"/>
      <w:rPr>
        <w:rFonts w:ascii="Cambria" w:hAnsi="Cambria" w:cs="Arial"/>
        <w:sz w:val="20"/>
        <w:szCs w:val="20"/>
      </w:rPr>
    </w:pPr>
    <w:r w:rsidRPr="006772B8">
      <w:rPr>
        <w:rFonts w:ascii="Cambria" w:hAnsi="Cambria" w:cs="Arial"/>
        <w:sz w:val="20"/>
        <w:szCs w:val="20"/>
      </w:rPr>
      <w:t>Nr referencyjny:</w:t>
    </w:r>
    <w:r>
      <w:rPr>
        <w:rFonts w:ascii="Cambria" w:hAnsi="Cambria" w:cs="Arial"/>
        <w:sz w:val="20"/>
        <w:szCs w:val="20"/>
      </w:rPr>
      <w:t xml:space="preserve"> </w:t>
    </w:r>
    <w:r w:rsidR="00FE3F73">
      <w:rPr>
        <w:rFonts w:ascii="Cambria" w:hAnsi="Cambria" w:cs="Arial"/>
        <w:sz w:val="20"/>
        <w:szCs w:val="20"/>
      </w:rPr>
      <w:t>3</w:t>
    </w:r>
    <w:r w:rsidR="005E789A">
      <w:rPr>
        <w:rFonts w:ascii="Cambria" w:hAnsi="Cambria" w:cs="Arial"/>
        <w:sz w:val="20"/>
        <w:szCs w:val="20"/>
      </w:rPr>
      <w:t>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280FC7"/>
    <w:multiLevelType w:val="hybridMultilevel"/>
    <w:tmpl w:val="095A02DE"/>
    <w:lvl w:ilvl="0" w:tplc="89D67A3E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3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5A6235"/>
    <w:multiLevelType w:val="hybridMultilevel"/>
    <w:tmpl w:val="C4CEA96C"/>
    <w:lvl w:ilvl="0" w:tplc="A80C58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7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0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1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2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3" w15:restartNumberingAfterBreak="0">
    <w:nsid w:val="26431960"/>
    <w:multiLevelType w:val="hybridMultilevel"/>
    <w:tmpl w:val="72F0D4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5152AB3"/>
    <w:multiLevelType w:val="hybridMultilevel"/>
    <w:tmpl w:val="25381DF8"/>
    <w:lvl w:ilvl="0" w:tplc="7898D9D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9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31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2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4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6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7" w15:restartNumberingAfterBreak="0">
    <w:nsid w:val="4D0F7FB5"/>
    <w:multiLevelType w:val="hybridMultilevel"/>
    <w:tmpl w:val="1C903B28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9" w15:restartNumberingAfterBreak="0">
    <w:nsid w:val="579F4912"/>
    <w:multiLevelType w:val="hybridMultilevel"/>
    <w:tmpl w:val="D5D00F88"/>
    <w:lvl w:ilvl="0" w:tplc="554810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0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42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4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6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9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0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1" w15:restartNumberingAfterBreak="0">
    <w:nsid w:val="74773A7A"/>
    <w:multiLevelType w:val="hybridMultilevel"/>
    <w:tmpl w:val="46A47242"/>
    <w:lvl w:ilvl="0" w:tplc="F13AE5BC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53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5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6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980379484">
    <w:abstractNumId w:val="36"/>
  </w:num>
  <w:num w:numId="2" w16cid:durableId="868876465">
    <w:abstractNumId w:val="43"/>
  </w:num>
  <w:num w:numId="3" w16cid:durableId="1488279290">
    <w:abstractNumId w:val="30"/>
  </w:num>
  <w:num w:numId="4" w16cid:durableId="796291512">
    <w:abstractNumId w:val="26"/>
  </w:num>
  <w:num w:numId="5" w16cid:durableId="496267963">
    <w:abstractNumId w:val="19"/>
  </w:num>
  <w:num w:numId="6" w16cid:durableId="892353348">
    <w:abstractNumId w:val="33"/>
  </w:num>
  <w:num w:numId="7" w16cid:durableId="1275139351">
    <w:abstractNumId w:val="38"/>
  </w:num>
  <w:num w:numId="8" w16cid:durableId="1450856637">
    <w:abstractNumId w:val="24"/>
  </w:num>
  <w:num w:numId="9" w16cid:durableId="1901135325">
    <w:abstractNumId w:val="50"/>
  </w:num>
  <w:num w:numId="10" w16cid:durableId="472992105">
    <w:abstractNumId w:val="56"/>
  </w:num>
  <w:num w:numId="11" w16cid:durableId="341589083">
    <w:abstractNumId w:val="20"/>
  </w:num>
  <w:num w:numId="12" w16cid:durableId="1272542815">
    <w:abstractNumId w:val="54"/>
  </w:num>
  <w:num w:numId="13" w16cid:durableId="808085353">
    <w:abstractNumId w:val="55"/>
  </w:num>
  <w:num w:numId="14" w16cid:durableId="96752384">
    <w:abstractNumId w:val="12"/>
  </w:num>
  <w:num w:numId="15" w16cid:durableId="1930582928">
    <w:abstractNumId w:val="28"/>
  </w:num>
  <w:num w:numId="16" w16cid:durableId="879364245">
    <w:abstractNumId w:val="32"/>
  </w:num>
  <w:num w:numId="17" w16cid:durableId="1561286733">
    <w:abstractNumId w:val="49"/>
  </w:num>
  <w:num w:numId="18" w16cid:durableId="794954794">
    <w:abstractNumId w:val="22"/>
  </w:num>
  <w:num w:numId="19" w16cid:durableId="1009261431">
    <w:abstractNumId w:val="13"/>
  </w:num>
  <w:num w:numId="20" w16cid:durableId="1790081263">
    <w:abstractNumId w:val="17"/>
  </w:num>
  <w:num w:numId="21" w16cid:durableId="90782014">
    <w:abstractNumId w:val="44"/>
  </w:num>
  <w:num w:numId="22" w16cid:durableId="446657222">
    <w:abstractNumId w:val="18"/>
  </w:num>
  <w:num w:numId="23" w16cid:durableId="1625891531">
    <w:abstractNumId w:val="48"/>
  </w:num>
  <w:num w:numId="24" w16cid:durableId="1732463759">
    <w:abstractNumId w:val="46"/>
  </w:num>
  <w:num w:numId="25" w16cid:durableId="854222589">
    <w:abstractNumId w:val="21"/>
  </w:num>
  <w:num w:numId="26" w16cid:durableId="1198590194">
    <w:abstractNumId w:val="3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544319350">
    <w:abstractNumId w:val="52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864665">
    <w:abstractNumId w:val="3"/>
  </w:num>
  <w:num w:numId="29" w16cid:durableId="1276059159">
    <w:abstractNumId w:val="8"/>
  </w:num>
  <w:num w:numId="30" w16cid:durableId="2142724414">
    <w:abstractNumId w:val="2"/>
  </w:num>
  <w:num w:numId="31" w16cid:durableId="948851908">
    <w:abstractNumId w:val="42"/>
  </w:num>
  <w:num w:numId="32" w16cid:durableId="73164163">
    <w:abstractNumId w:val="10"/>
  </w:num>
  <w:num w:numId="33" w16cid:durableId="472718455">
    <w:abstractNumId w:val="29"/>
  </w:num>
  <w:num w:numId="34" w16cid:durableId="1565527461">
    <w:abstractNumId w:val="45"/>
  </w:num>
  <w:num w:numId="35" w16cid:durableId="1592659294">
    <w:abstractNumId w:val="16"/>
  </w:num>
  <w:num w:numId="36" w16cid:durableId="1188325742">
    <w:abstractNumId w:val="53"/>
  </w:num>
  <w:num w:numId="37" w16cid:durableId="921137828">
    <w:abstractNumId w:val="14"/>
  </w:num>
  <w:num w:numId="38" w16cid:durableId="1635060762">
    <w:abstractNumId w:val="9"/>
  </w:num>
  <w:num w:numId="39" w16cid:durableId="1473290">
    <w:abstractNumId w:val="25"/>
  </w:num>
  <w:num w:numId="40" w16cid:durableId="1099451303">
    <w:abstractNumId w:val="40"/>
  </w:num>
  <w:num w:numId="41" w16cid:durableId="915742921">
    <w:abstractNumId w:val="34"/>
  </w:num>
  <w:num w:numId="42" w16cid:durableId="127403836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308896113">
    <w:abstractNumId w:val="37"/>
  </w:num>
  <w:num w:numId="44" w16cid:durableId="80761917">
    <w:abstractNumId w:val="11"/>
  </w:num>
  <w:num w:numId="45" w16cid:durableId="960956159">
    <w:abstractNumId w:val="15"/>
  </w:num>
  <w:num w:numId="46" w16cid:durableId="500199849">
    <w:abstractNumId w:val="27"/>
  </w:num>
  <w:num w:numId="47" w16cid:durableId="391734221">
    <w:abstractNumId w:val="51"/>
  </w:num>
  <w:num w:numId="48" w16cid:durableId="1467353225">
    <w:abstractNumId w:val="23"/>
  </w:num>
  <w:num w:numId="49" w16cid:durableId="1966766277">
    <w:abstractNumId w:val="3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1932"/>
    <w:rsid w:val="00000243"/>
    <w:rsid w:val="00001A43"/>
    <w:rsid w:val="0000347E"/>
    <w:rsid w:val="00005154"/>
    <w:rsid w:val="000065EB"/>
    <w:rsid w:val="000066DD"/>
    <w:rsid w:val="00006898"/>
    <w:rsid w:val="00006D71"/>
    <w:rsid w:val="00010E65"/>
    <w:rsid w:val="00016153"/>
    <w:rsid w:val="000231AC"/>
    <w:rsid w:val="000239BF"/>
    <w:rsid w:val="000239D4"/>
    <w:rsid w:val="00023F47"/>
    <w:rsid w:val="00025659"/>
    <w:rsid w:val="00026E3B"/>
    <w:rsid w:val="00027890"/>
    <w:rsid w:val="00027CE9"/>
    <w:rsid w:val="0003008B"/>
    <w:rsid w:val="00033E37"/>
    <w:rsid w:val="0003703F"/>
    <w:rsid w:val="000379F7"/>
    <w:rsid w:val="00041617"/>
    <w:rsid w:val="00042263"/>
    <w:rsid w:val="00042B17"/>
    <w:rsid w:val="00043B97"/>
    <w:rsid w:val="00044B6B"/>
    <w:rsid w:val="00047EF2"/>
    <w:rsid w:val="00054BF5"/>
    <w:rsid w:val="00055851"/>
    <w:rsid w:val="0005763C"/>
    <w:rsid w:val="00060689"/>
    <w:rsid w:val="00061F88"/>
    <w:rsid w:val="000636EC"/>
    <w:rsid w:val="00063849"/>
    <w:rsid w:val="000654DE"/>
    <w:rsid w:val="0006639C"/>
    <w:rsid w:val="000675E7"/>
    <w:rsid w:val="00070743"/>
    <w:rsid w:val="000726CE"/>
    <w:rsid w:val="0007488E"/>
    <w:rsid w:val="00075847"/>
    <w:rsid w:val="00080D85"/>
    <w:rsid w:val="00080E0F"/>
    <w:rsid w:val="00084151"/>
    <w:rsid w:val="000858B3"/>
    <w:rsid w:val="00090A82"/>
    <w:rsid w:val="0009480E"/>
    <w:rsid w:val="00096E40"/>
    <w:rsid w:val="000970DD"/>
    <w:rsid w:val="000A016F"/>
    <w:rsid w:val="000A0528"/>
    <w:rsid w:val="000A14D0"/>
    <w:rsid w:val="000A1940"/>
    <w:rsid w:val="000A1981"/>
    <w:rsid w:val="000A27ED"/>
    <w:rsid w:val="000A3AB9"/>
    <w:rsid w:val="000A3BB7"/>
    <w:rsid w:val="000A660B"/>
    <w:rsid w:val="000B0B94"/>
    <w:rsid w:val="000B0FF6"/>
    <w:rsid w:val="000B1141"/>
    <w:rsid w:val="000B2EE7"/>
    <w:rsid w:val="000B37AC"/>
    <w:rsid w:val="000C152C"/>
    <w:rsid w:val="000C1907"/>
    <w:rsid w:val="000C1FE3"/>
    <w:rsid w:val="000C25EB"/>
    <w:rsid w:val="000C2A84"/>
    <w:rsid w:val="000C3646"/>
    <w:rsid w:val="000D40FD"/>
    <w:rsid w:val="000D4EBA"/>
    <w:rsid w:val="000E05B9"/>
    <w:rsid w:val="000E05C1"/>
    <w:rsid w:val="000E17E1"/>
    <w:rsid w:val="000E18DD"/>
    <w:rsid w:val="000E4E2A"/>
    <w:rsid w:val="000E7F53"/>
    <w:rsid w:val="0010294D"/>
    <w:rsid w:val="00102A85"/>
    <w:rsid w:val="00102C0C"/>
    <w:rsid w:val="00103155"/>
    <w:rsid w:val="001054D9"/>
    <w:rsid w:val="00113222"/>
    <w:rsid w:val="00114AAA"/>
    <w:rsid w:val="00114EE9"/>
    <w:rsid w:val="00115D22"/>
    <w:rsid w:val="001201D6"/>
    <w:rsid w:val="001218E1"/>
    <w:rsid w:val="00122276"/>
    <w:rsid w:val="00126E65"/>
    <w:rsid w:val="00127BB7"/>
    <w:rsid w:val="00131262"/>
    <w:rsid w:val="00134702"/>
    <w:rsid w:val="001357B0"/>
    <w:rsid w:val="00135BB5"/>
    <w:rsid w:val="001366BB"/>
    <w:rsid w:val="00136D09"/>
    <w:rsid w:val="00137870"/>
    <w:rsid w:val="0014059B"/>
    <w:rsid w:val="001405D1"/>
    <w:rsid w:val="00140DF0"/>
    <w:rsid w:val="00142B56"/>
    <w:rsid w:val="00143371"/>
    <w:rsid w:val="00143610"/>
    <w:rsid w:val="0014366A"/>
    <w:rsid w:val="00143CA2"/>
    <w:rsid w:val="00145F79"/>
    <w:rsid w:val="0014707D"/>
    <w:rsid w:val="001568FB"/>
    <w:rsid w:val="00157704"/>
    <w:rsid w:val="00157C65"/>
    <w:rsid w:val="0016161F"/>
    <w:rsid w:val="0016212F"/>
    <w:rsid w:val="00162505"/>
    <w:rsid w:val="00162560"/>
    <w:rsid w:val="00164656"/>
    <w:rsid w:val="00164F38"/>
    <w:rsid w:val="00165D29"/>
    <w:rsid w:val="001663DA"/>
    <w:rsid w:val="001720B9"/>
    <w:rsid w:val="0017416A"/>
    <w:rsid w:val="00174344"/>
    <w:rsid w:val="001816EE"/>
    <w:rsid w:val="00183B7F"/>
    <w:rsid w:val="001866AD"/>
    <w:rsid w:val="00191FF7"/>
    <w:rsid w:val="00192C7B"/>
    <w:rsid w:val="00194CF3"/>
    <w:rsid w:val="00197122"/>
    <w:rsid w:val="001979DB"/>
    <w:rsid w:val="001A01C8"/>
    <w:rsid w:val="001A05B2"/>
    <w:rsid w:val="001A1117"/>
    <w:rsid w:val="001A3CF0"/>
    <w:rsid w:val="001A4C70"/>
    <w:rsid w:val="001A4F79"/>
    <w:rsid w:val="001A5611"/>
    <w:rsid w:val="001B000A"/>
    <w:rsid w:val="001B3135"/>
    <w:rsid w:val="001B65FF"/>
    <w:rsid w:val="001C12C8"/>
    <w:rsid w:val="001C256F"/>
    <w:rsid w:val="001C33AC"/>
    <w:rsid w:val="001C3C1E"/>
    <w:rsid w:val="001C4E52"/>
    <w:rsid w:val="001C67DA"/>
    <w:rsid w:val="001C7926"/>
    <w:rsid w:val="001C7C3F"/>
    <w:rsid w:val="001D5F32"/>
    <w:rsid w:val="001D6CF9"/>
    <w:rsid w:val="001E0755"/>
    <w:rsid w:val="001E314A"/>
    <w:rsid w:val="001E319E"/>
    <w:rsid w:val="001E6C02"/>
    <w:rsid w:val="001E6F19"/>
    <w:rsid w:val="001E7DDE"/>
    <w:rsid w:val="001F05AA"/>
    <w:rsid w:val="001F1C7C"/>
    <w:rsid w:val="001F322B"/>
    <w:rsid w:val="001F3802"/>
    <w:rsid w:val="001F4FD3"/>
    <w:rsid w:val="001F516F"/>
    <w:rsid w:val="001F60E2"/>
    <w:rsid w:val="001F6ECF"/>
    <w:rsid w:val="002013CA"/>
    <w:rsid w:val="00204600"/>
    <w:rsid w:val="00205194"/>
    <w:rsid w:val="002060F1"/>
    <w:rsid w:val="00207F9E"/>
    <w:rsid w:val="0021097F"/>
    <w:rsid w:val="00211D44"/>
    <w:rsid w:val="00213968"/>
    <w:rsid w:val="00222248"/>
    <w:rsid w:val="002232E2"/>
    <w:rsid w:val="00223750"/>
    <w:rsid w:val="002238C6"/>
    <w:rsid w:val="00223ABE"/>
    <w:rsid w:val="002248A3"/>
    <w:rsid w:val="00224C77"/>
    <w:rsid w:val="00225324"/>
    <w:rsid w:val="00226348"/>
    <w:rsid w:val="00227E39"/>
    <w:rsid w:val="00231FBA"/>
    <w:rsid w:val="00232ED3"/>
    <w:rsid w:val="00233049"/>
    <w:rsid w:val="00233770"/>
    <w:rsid w:val="0023487A"/>
    <w:rsid w:val="00235B00"/>
    <w:rsid w:val="00236A98"/>
    <w:rsid w:val="00241C6C"/>
    <w:rsid w:val="002447F6"/>
    <w:rsid w:val="00244E57"/>
    <w:rsid w:val="00246A11"/>
    <w:rsid w:val="00251778"/>
    <w:rsid w:val="00252051"/>
    <w:rsid w:val="00255734"/>
    <w:rsid w:val="00256EDD"/>
    <w:rsid w:val="00257369"/>
    <w:rsid w:val="00261B89"/>
    <w:rsid w:val="002651E9"/>
    <w:rsid w:val="0026568F"/>
    <w:rsid w:val="0026697F"/>
    <w:rsid w:val="0026706B"/>
    <w:rsid w:val="002678AB"/>
    <w:rsid w:val="00271D38"/>
    <w:rsid w:val="00272E2B"/>
    <w:rsid w:val="00274347"/>
    <w:rsid w:val="002814D4"/>
    <w:rsid w:val="002837ED"/>
    <w:rsid w:val="002858C6"/>
    <w:rsid w:val="00286338"/>
    <w:rsid w:val="0029217F"/>
    <w:rsid w:val="002953C0"/>
    <w:rsid w:val="002A2237"/>
    <w:rsid w:val="002A2640"/>
    <w:rsid w:val="002A4CEF"/>
    <w:rsid w:val="002A5876"/>
    <w:rsid w:val="002A746A"/>
    <w:rsid w:val="002A7F4E"/>
    <w:rsid w:val="002B021D"/>
    <w:rsid w:val="002B6740"/>
    <w:rsid w:val="002C49D9"/>
    <w:rsid w:val="002C6255"/>
    <w:rsid w:val="002C6B65"/>
    <w:rsid w:val="002C75A5"/>
    <w:rsid w:val="002D201A"/>
    <w:rsid w:val="002D645D"/>
    <w:rsid w:val="002D67E0"/>
    <w:rsid w:val="002D6BEA"/>
    <w:rsid w:val="002D74BE"/>
    <w:rsid w:val="002D7AED"/>
    <w:rsid w:val="002E0A89"/>
    <w:rsid w:val="002E1A64"/>
    <w:rsid w:val="002E27FD"/>
    <w:rsid w:val="002E3EB2"/>
    <w:rsid w:val="002F0291"/>
    <w:rsid w:val="002F16D6"/>
    <w:rsid w:val="002F26C4"/>
    <w:rsid w:val="002F294C"/>
    <w:rsid w:val="002F413E"/>
    <w:rsid w:val="002F79CA"/>
    <w:rsid w:val="00302515"/>
    <w:rsid w:val="00302B07"/>
    <w:rsid w:val="003040E7"/>
    <w:rsid w:val="00304675"/>
    <w:rsid w:val="003062AC"/>
    <w:rsid w:val="00307E4B"/>
    <w:rsid w:val="00310A34"/>
    <w:rsid w:val="0031250C"/>
    <w:rsid w:val="0031370D"/>
    <w:rsid w:val="00313888"/>
    <w:rsid w:val="00315240"/>
    <w:rsid w:val="00320DC8"/>
    <w:rsid w:val="00325720"/>
    <w:rsid w:val="00330A77"/>
    <w:rsid w:val="00331D6C"/>
    <w:rsid w:val="0033364D"/>
    <w:rsid w:val="00333E3F"/>
    <w:rsid w:val="00333F61"/>
    <w:rsid w:val="00334999"/>
    <w:rsid w:val="00341028"/>
    <w:rsid w:val="003429D7"/>
    <w:rsid w:val="00350282"/>
    <w:rsid w:val="00351E47"/>
    <w:rsid w:val="00353E34"/>
    <w:rsid w:val="00354735"/>
    <w:rsid w:val="0035536E"/>
    <w:rsid w:val="003563B4"/>
    <w:rsid w:val="003600E2"/>
    <w:rsid w:val="00360956"/>
    <w:rsid w:val="00362C90"/>
    <w:rsid w:val="00364AEE"/>
    <w:rsid w:val="00365834"/>
    <w:rsid w:val="00366345"/>
    <w:rsid w:val="00366630"/>
    <w:rsid w:val="003670B4"/>
    <w:rsid w:val="00367880"/>
    <w:rsid w:val="00367A44"/>
    <w:rsid w:val="003736AF"/>
    <w:rsid w:val="003809D8"/>
    <w:rsid w:val="00382285"/>
    <w:rsid w:val="00382504"/>
    <w:rsid w:val="00383D3C"/>
    <w:rsid w:val="00385450"/>
    <w:rsid w:val="00386C8E"/>
    <w:rsid w:val="00387243"/>
    <w:rsid w:val="00390F39"/>
    <w:rsid w:val="00392B0F"/>
    <w:rsid w:val="00392B43"/>
    <w:rsid w:val="00392F4F"/>
    <w:rsid w:val="003948EE"/>
    <w:rsid w:val="00394CB7"/>
    <w:rsid w:val="00396AE5"/>
    <w:rsid w:val="003A1A6D"/>
    <w:rsid w:val="003A21AC"/>
    <w:rsid w:val="003A2551"/>
    <w:rsid w:val="003A41B1"/>
    <w:rsid w:val="003A4DC1"/>
    <w:rsid w:val="003A5A9D"/>
    <w:rsid w:val="003A5E55"/>
    <w:rsid w:val="003B13A9"/>
    <w:rsid w:val="003B6F73"/>
    <w:rsid w:val="003C48F1"/>
    <w:rsid w:val="003C4B19"/>
    <w:rsid w:val="003C659A"/>
    <w:rsid w:val="003C7514"/>
    <w:rsid w:val="003D1ED1"/>
    <w:rsid w:val="003D4FCB"/>
    <w:rsid w:val="003E134C"/>
    <w:rsid w:val="003E464A"/>
    <w:rsid w:val="003E711C"/>
    <w:rsid w:val="003E719D"/>
    <w:rsid w:val="003F0669"/>
    <w:rsid w:val="003F3B23"/>
    <w:rsid w:val="003F3E9E"/>
    <w:rsid w:val="003F49E2"/>
    <w:rsid w:val="003F503B"/>
    <w:rsid w:val="003F5826"/>
    <w:rsid w:val="003F60D2"/>
    <w:rsid w:val="00400735"/>
    <w:rsid w:val="00404595"/>
    <w:rsid w:val="004050DD"/>
    <w:rsid w:val="00405505"/>
    <w:rsid w:val="00410D38"/>
    <w:rsid w:val="0041331B"/>
    <w:rsid w:val="00413D44"/>
    <w:rsid w:val="00414CF9"/>
    <w:rsid w:val="00414F47"/>
    <w:rsid w:val="004174D2"/>
    <w:rsid w:val="00420580"/>
    <w:rsid w:val="00422175"/>
    <w:rsid w:val="00422FC5"/>
    <w:rsid w:val="00423457"/>
    <w:rsid w:val="004245B7"/>
    <w:rsid w:val="00427A12"/>
    <w:rsid w:val="004301EB"/>
    <w:rsid w:val="00436078"/>
    <w:rsid w:val="00436F25"/>
    <w:rsid w:val="00440648"/>
    <w:rsid w:val="004407D8"/>
    <w:rsid w:val="004409ED"/>
    <w:rsid w:val="0044374E"/>
    <w:rsid w:val="0044434A"/>
    <w:rsid w:val="00445639"/>
    <w:rsid w:val="00446E5C"/>
    <w:rsid w:val="004501D1"/>
    <w:rsid w:val="0045165D"/>
    <w:rsid w:val="004519E7"/>
    <w:rsid w:val="004538F2"/>
    <w:rsid w:val="00460E98"/>
    <w:rsid w:val="00460EBC"/>
    <w:rsid w:val="004617BB"/>
    <w:rsid w:val="00462A4F"/>
    <w:rsid w:val="00463893"/>
    <w:rsid w:val="004639B5"/>
    <w:rsid w:val="00466E4C"/>
    <w:rsid w:val="0047062C"/>
    <w:rsid w:val="00477ADD"/>
    <w:rsid w:val="00480774"/>
    <w:rsid w:val="004822B7"/>
    <w:rsid w:val="004825FF"/>
    <w:rsid w:val="00483B12"/>
    <w:rsid w:val="00485B52"/>
    <w:rsid w:val="00490F36"/>
    <w:rsid w:val="004934C5"/>
    <w:rsid w:val="00494033"/>
    <w:rsid w:val="00494A82"/>
    <w:rsid w:val="00494BF8"/>
    <w:rsid w:val="0049543B"/>
    <w:rsid w:val="004A1963"/>
    <w:rsid w:val="004A25D2"/>
    <w:rsid w:val="004A4341"/>
    <w:rsid w:val="004A50BC"/>
    <w:rsid w:val="004A57A5"/>
    <w:rsid w:val="004A731F"/>
    <w:rsid w:val="004A76EB"/>
    <w:rsid w:val="004A7E36"/>
    <w:rsid w:val="004B0A6D"/>
    <w:rsid w:val="004B14A3"/>
    <w:rsid w:val="004B50F0"/>
    <w:rsid w:val="004B5569"/>
    <w:rsid w:val="004C0C45"/>
    <w:rsid w:val="004C1036"/>
    <w:rsid w:val="004C10D6"/>
    <w:rsid w:val="004C2620"/>
    <w:rsid w:val="004C52C0"/>
    <w:rsid w:val="004C5B49"/>
    <w:rsid w:val="004C6EE4"/>
    <w:rsid w:val="004D4CCE"/>
    <w:rsid w:val="004D63E9"/>
    <w:rsid w:val="004E3410"/>
    <w:rsid w:val="004E4827"/>
    <w:rsid w:val="004E5DD6"/>
    <w:rsid w:val="004E6D1D"/>
    <w:rsid w:val="004E7F7A"/>
    <w:rsid w:val="004F1DB6"/>
    <w:rsid w:val="004F31B5"/>
    <w:rsid w:val="004F4AC8"/>
    <w:rsid w:val="004F6C26"/>
    <w:rsid w:val="005021E7"/>
    <w:rsid w:val="00502765"/>
    <w:rsid w:val="005038D7"/>
    <w:rsid w:val="005101DD"/>
    <w:rsid w:val="00510327"/>
    <w:rsid w:val="00511D6F"/>
    <w:rsid w:val="005127C5"/>
    <w:rsid w:val="005128AA"/>
    <w:rsid w:val="00512AA2"/>
    <w:rsid w:val="005131C0"/>
    <w:rsid w:val="005140D4"/>
    <w:rsid w:val="00515E60"/>
    <w:rsid w:val="00516445"/>
    <w:rsid w:val="0051755C"/>
    <w:rsid w:val="00522BE4"/>
    <w:rsid w:val="005327E3"/>
    <w:rsid w:val="00532D41"/>
    <w:rsid w:val="00532DC9"/>
    <w:rsid w:val="00534E6E"/>
    <w:rsid w:val="00535B3B"/>
    <w:rsid w:val="0053629E"/>
    <w:rsid w:val="00540AA5"/>
    <w:rsid w:val="0054161F"/>
    <w:rsid w:val="00541932"/>
    <w:rsid w:val="005455F3"/>
    <w:rsid w:val="005457DC"/>
    <w:rsid w:val="00545A25"/>
    <w:rsid w:val="00545BD7"/>
    <w:rsid w:val="00546BDE"/>
    <w:rsid w:val="00546FE9"/>
    <w:rsid w:val="00547AC7"/>
    <w:rsid w:val="0055188B"/>
    <w:rsid w:val="005522C9"/>
    <w:rsid w:val="00552CB7"/>
    <w:rsid w:val="005578DF"/>
    <w:rsid w:val="00562ABE"/>
    <w:rsid w:val="00563C92"/>
    <w:rsid w:val="00564049"/>
    <w:rsid w:val="00564ED6"/>
    <w:rsid w:val="005724C6"/>
    <w:rsid w:val="0057348E"/>
    <w:rsid w:val="00573F11"/>
    <w:rsid w:val="005748ED"/>
    <w:rsid w:val="00574FD8"/>
    <w:rsid w:val="00580642"/>
    <w:rsid w:val="00581CA3"/>
    <w:rsid w:val="00582873"/>
    <w:rsid w:val="00582D56"/>
    <w:rsid w:val="00584CE1"/>
    <w:rsid w:val="005861B3"/>
    <w:rsid w:val="00586F80"/>
    <w:rsid w:val="005870B8"/>
    <w:rsid w:val="00590A2F"/>
    <w:rsid w:val="00590EC3"/>
    <w:rsid w:val="005916C5"/>
    <w:rsid w:val="005921A0"/>
    <w:rsid w:val="00592FE4"/>
    <w:rsid w:val="00593ACF"/>
    <w:rsid w:val="00594583"/>
    <w:rsid w:val="00595F14"/>
    <w:rsid w:val="00596470"/>
    <w:rsid w:val="00596C55"/>
    <w:rsid w:val="005A015E"/>
    <w:rsid w:val="005A1915"/>
    <w:rsid w:val="005A3AF6"/>
    <w:rsid w:val="005A4EF6"/>
    <w:rsid w:val="005A7D9C"/>
    <w:rsid w:val="005B0EC6"/>
    <w:rsid w:val="005B588A"/>
    <w:rsid w:val="005B659A"/>
    <w:rsid w:val="005B759E"/>
    <w:rsid w:val="005C02F8"/>
    <w:rsid w:val="005C13F5"/>
    <w:rsid w:val="005C1C2E"/>
    <w:rsid w:val="005C2B74"/>
    <w:rsid w:val="005C52B4"/>
    <w:rsid w:val="005C74D9"/>
    <w:rsid w:val="005D3855"/>
    <w:rsid w:val="005D3916"/>
    <w:rsid w:val="005D3E53"/>
    <w:rsid w:val="005D4231"/>
    <w:rsid w:val="005D49B2"/>
    <w:rsid w:val="005D75ED"/>
    <w:rsid w:val="005E0085"/>
    <w:rsid w:val="005E109B"/>
    <w:rsid w:val="005E25BB"/>
    <w:rsid w:val="005E789A"/>
    <w:rsid w:val="005F248D"/>
    <w:rsid w:val="005F3C52"/>
    <w:rsid w:val="005F51FC"/>
    <w:rsid w:val="005F53FF"/>
    <w:rsid w:val="005F5656"/>
    <w:rsid w:val="005F71D8"/>
    <w:rsid w:val="00601FA4"/>
    <w:rsid w:val="006042A2"/>
    <w:rsid w:val="00606915"/>
    <w:rsid w:val="006071DE"/>
    <w:rsid w:val="00607529"/>
    <w:rsid w:val="00607E94"/>
    <w:rsid w:val="006111A3"/>
    <w:rsid w:val="006230E3"/>
    <w:rsid w:val="00625F95"/>
    <w:rsid w:val="00626D3C"/>
    <w:rsid w:val="00631F41"/>
    <w:rsid w:val="00633F9C"/>
    <w:rsid w:val="00642664"/>
    <w:rsid w:val="00644938"/>
    <w:rsid w:val="00644EF0"/>
    <w:rsid w:val="00645158"/>
    <w:rsid w:val="0064532E"/>
    <w:rsid w:val="00651164"/>
    <w:rsid w:val="00651753"/>
    <w:rsid w:val="006524E0"/>
    <w:rsid w:val="00652544"/>
    <w:rsid w:val="00652ADE"/>
    <w:rsid w:val="0065381F"/>
    <w:rsid w:val="006542AE"/>
    <w:rsid w:val="00654508"/>
    <w:rsid w:val="00657045"/>
    <w:rsid w:val="006575DF"/>
    <w:rsid w:val="006615B0"/>
    <w:rsid w:val="0066323E"/>
    <w:rsid w:val="00664AC0"/>
    <w:rsid w:val="00667F63"/>
    <w:rsid w:val="00670104"/>
    <w:rsid w:val="006701F1"/>
    <w:rsid w:val="00672FAA"/>
    <w:rsid w:val="0067561C"/>
    <w:rsid w:val="006800B9"/>
    <w:rsid w:val="00680380"/>
    <w:rsid w:val="00681012"/>
    <w:rsid w:val="006810ED"/>
    <w:rsid w:val="00682577"/>
    <w:rsid w:val="00682CD1"/>
    <w:rsid w:val="00683021"/>
    <w:rsid w:val="00685194"/>
    <w:rsid w:val="00685B3C"/>
    <w:rsid w:val="00685B8D"/>
    <w:rsid w:val="0068677E"/>
    <w:rsid w:val="00687B09"/>
    <w:rsid w:val="00694955"/>
    <w:rsid w:val="006952AC"/>
    <w:rsid w:val="00696298"/>
    <w:rsid w:val="00697CEE"/>
    <w:rsid w:val="006A693C"/>
    <w:rsid w:val="006B004E"/>
    <w:rsid w:val="006B12F4"/>
    <w:rsid w:val="006B17B0"/>
    <w:rsid w:val="006B48EB"/>
    <w:rsid w:val="006B5051"/>
    <w:rsid w:val="006B65EA"/>
    <w:rsid w:val="006B6D15"/>
    <w:rsid w:val="006C1399"/>
    <w:rsid w:val="006C200F"/>
    <w:rsid w:val="006C262E"/>
    <w:rsid w:val="006C3D0A"/>
    <w:rsid w:val="006C3D86"/>
    <w:rsid w:val="006C5798"/>
    <w:rsid w:val="006C5872"/>
    <w:rsid w:val="006C5B73"/>
    <w:rsid w:val="006D0804"/>
    <w:rsid w:val="006D2130"/>
    <w:rsid w:val="006D262F"/>
    <w:rsid w:val="006D2F13"/>
    <w:rsid w:val="006D4C80"/>
    <w:rsid w:val="006D741B"/>
    <w:rsid w:val="006E2914"/>
    <w:rsid w:val="006E2960"/>
    <w:rsid w:val="006E3411"/>
    <w:rsid w:val="006E500A"/>
    <w:rsid w:val="006E7876"/>
    <w:rsid w:val="006E797B"/>
    <w:rsid w:val="006E7E6C"/>
    <w:rsid w:val="006F02D0"/>
    <w:rsid w:val="006F249A"/>
    <w:rsid w:val="006F38A6"/>
    <w:rsid w:val="006F4070"/>
    <w:rsid w:val="006F4D47"/>
    <w:rsid w:val="006F5C85"/>
    <w:rsid w:val="007003FF"/>
    <w:rsid w:val="00703B58"/>
    <w:rsid w:val="00703CB8"/>
    <w:rsid w:val="00704EE2"/>
    <w:rsid w:val="0070555D"/>
    <w:rsid w:val="00706AFC"/>
    <w:rsid w:val="00706ED2"/>
    <w:rsid w:val="007105BD"/>
    <w:rsid w:val="00711A5E"/>
    <w:rsid w:val="007125C8"/>
    <w:rsid w:val="00720FCE"/>
    <w:rsid w:val="00722E1D"/>
    <w:rsid w:val="00725372"/>
    <w:rsid w:val="007308DE"/>
    <w:rsid w:val="00730CDE"/>
    <w:rsid w:val="0073327C"/>
    <w:rsid w:val="00733CAF"/>
    <w:rsid w:val="00734D6E"/>
    <w:rsid w:val="007358E6"/>
    <w:rsid w:val="00737587"/>
    <w:rsid w:val="00743AA5"/>
    <w:rsid w:val="00747E30"/>
    <w:rsid w:val="00751817"/>
    <w:rsid w:val="0075289B"/>
    <w:rsid w:val="007548DB"/>
    <w:rsid w:val="0075499B"/>
    <w:rsid w:val="00755404"/>
    <w:rsid w:val="007572CC"/>
    <w:rsid w:val="00760F63"/>
    <w:rsid w:val="00762138"/>
    <w:rsid w:val="00763549"/>
    <w:rsid w:val="00763840"/>
    <w:rsid w:val="007646D7"/>
    <w:rsid w:val="00767954"/>
    <w:rsid w:val="00767A53"/>
    <w:rsid w:val="007700CF"/>
    <w:rsid w:val="00770C2E"/>
    <w:rsid w:val="00771C89"/>
    <w:rsid w:val="007728A3"/>
    <w:rsid w:val="0077405F"/>
    <w:rsid w:val="007763E7"/>
    <w:rsid w:val="00777472"/>
    <w:rsid w:val="00780A2C"/>
    <w:rsid w:val="00782C86"/>
    <w:rsid w:val="00784738"/>
    <w:rsid w:val="007849D0"/>
    <w:rsid w:val="007877E3"/>
    <w:rsid w:val="007877EA"/>
    <w:rsid w:val="00787E16"/>
    <w:rsid w:val="00790524"/>
    <w:rsid w:val="00792EE6"/>
    <w:rsid w:val="00793775"/>
    <w:rsid w:val="0079444B"/>
    <w:rsid w:val="00795888"/>
    <w:rsid w:val="007A0335"/>
    <w:rsid w:val="007A7C26"/>
    <w:rsid w:val="007B21B2"/>
    <w:rsid w:val="007B4461"/>
    <w:rsid w:val="007C0CCF"/>
    <w:rsid w:val="007C4815"/>
    <w:rsid w:val="007C73C6"/>
    <w:rsid w:val="007D0AD4"/>
    <w:rsid w:val="007D20F7"/>
    <w:rsid w:val="007D29F5"/>
    <w:rsid w:val="007D2EDC"/>
    <w:rsid w:val="007D5D10"/>
    <w:rsid w:val="007D6FDF"/>
    <w:rsid w:val="007E08D6"/>
    <w:rsid w:val="007E4294"/>
    <w:rsid w:val="007E584C"/>
    <w:rsid w:val="007E6310"/>
    <w:rsid w:val="007F34EC"/>
    <w:rsid w:val="007F3FE7"/>
    <w:rsid w:val="007F4967"/>
    <w:rsid w:val="007F4FAE"/>
    <w:rsid w:val="007F76A1"/>
    <w:rsid w:val="007F7A95"/>
    <w:rsid w:val="00802C0B"/>
    <w:rsid w:val="00803828"/>
    <w:rsid w:val="00804FED"/>
    <w:rsid w:val="008079C8"/>
    <w:rsid w:val="00807F68"/>
    <w:rsid w:val="00810A21"/>
    <w:rsid w:val="00811081"/>
    <w:rsid w:val="008115F9"/>
    <w:rsid w:val="00812831"/>
    <w:rsid w:val="00820AD8"/>
    <w:rsid w:val="00821422"/>
    <w:rsid w:val="008215CC"/>
    <w:rsid w:val="00822E62"/>
    <w:rsid w:val="00823981"/>
    <w:rsid w:val="00824F4A"/>
    <w:rsid w:val="00825EA0"/>
    <w:rsid w:val="00826C7F"/>
    <w:rsid w:val="0083125D"/>
    <w:rsid w:val="008344A7"/>
    <w:rsid w:val="008375EC"/>
    <w:rsid w:val="008409B8"/>
    <w:rsid w:val="00840E8D"/>
    <w:rsid w:val="008454AD"/>
    <w:rsid w:val="00845544"/>
    <w:rsid w:val="00851265"/>
    <w:rsid w:val="00852689"/>
    <w:rsid w:val="00854866"/>
    <w:rsid w:val="008548DD"/>
    <w:rsid w:val="008552CB"/>
    <w:rsid w:val="00855491"/>
    <w:rsid w:val="00855CCF"/>
    <w:rsid w:val="0085612C"/>
    <w:rsid w:val="00857561"/>
    <w:rsid w:val="008575C7"/>
    <w:rsid w:val="00860A81"/>
    <w:rsid w:val="008620C2"/>
    <w:rsid w:val="00862263"/>
    <w:rsid w:val="00863213"/>
    <w:rsid w:val="008674E4"/>
    <w:rsid w:val="00870445"/>
    <w:rsid w:val="00872D84"/>
    <w:rsid w:val="00875908"/>
    <w:rsid w:val="00886F1B"/>
    <w:rsid w:val="00892186"/>
    <w:rsid w:val="0089236A"/>
    <w:rsid w:val="00896C0F"/>
    <w:rsid w:val="008A0763"/>
    <w:rsid w:val="008A10C0"/>
    <w:rsid w:val="008A1345"/>
    <w:rsid w:val="008A27B1"/>
    <w:rsid w:val="008A41DF"/>
    <w:rsid w:val="008A41F0"/>
    <w:rsid w:val="008A44FF"/>
    <w:rsid w:val="008B11F9"/>
    <w:rsid w:val="008B3B91"/>
    <w:rsid w:val="008B504A"/>
    <w:rsid w:val="008B56C6"/>
    <w:rsid w:val="008B7A42"/>
    <w:rsid w:val="008C400B"/>
    <w:rsid w:val="008C53F2"/>
    <w:rsid w:val="008C5A0B"/>
    <w:rsid w:val="008C5EBB"/>
    <w:rsid w:val="008C6142"/>
    <w:rsid w:val="008C7516"/>
    <w:rsid w:val="008C7FE8"/>
    <w:rsid w:val="008D1ABD"/>
    <w:rsid w:val="008D220B"/>
    <w:rsid w:val="008D26A9"/>
    <w:rsid w:val="008D38B4"/>
    <w:rsid w:val="008D5AC9"/>
    <w:rsid w:val="008D7041"/>
    <w:rsid w:val="008E5B27"/>
    <w:rsid w:val="008F0BFB"/>
    <w:rsid w:val="008F0D60"/>
    <w:rsid w:val="008F1BB3"/>
    <w:rsid w:val="008F21F2"/>
    <w:rsid w:val="008F2E6F"/>
    <w:rsid w:val="00901EC6"/>
    <w:rsid w:val="009023E2"/>
    <w:rsid w:val="00902957"/>
    <w:rsid w:val="0090420C"/>
    <w:rsid w:val="0090440F"/>
    <w:rsid w:val="009062BC"/>
    <w:rsid w:val="00906FA7"/>
    <w:rsid w:val="00910F57"/>
    <w:rsid w:val="0091104C"/>
    <w:rsid w:val="00912731"/>
    <w:rsid w:val="009137CE"/>
    <w:rsid w:val="00917F68"/>
    <w:rsid w:val="0092033A"/>
    <w:rsid w:val="0092052A"/>
    <w:rsid w:val="009218A5"/>
    <w:rsid w:val="00921AA6"/>
    <w:rsid w:val="00921B5B"/>
    <w:rsid w:val="00922357"/>
    <w:rsid w:val="00925FAA"/>
    <w:rsid w:val="00926A77"/>
    <w:rsid w:val="00930CC4"/>
    <w:rsid w:val="009336A6"/>
    <w:rsid w:val="00936437"/>
    <w:rsid w:val="00937018"/>
    <w:rsid w:val="009370DA"/>
    <w:rsid w:val="00937E32"/>
    <w:rsid w:val="00937E37"/>
    <w:rsid w:val="009427CB"/>
    <w:rsid w:val="009430E6"/>
    <w:rsid w:val="009433BE"/>
    <w:rsid w:val="009510D6"/>
    <w:rsid w:val="009516CD"/>
    <w:rsid w:val="00952F96"/>
    <w:rsid w:val="0095353E"/>
    <w:rsid w:val="00953976"/>
    <w:rsid w:val="0095725E"/>
    <w:rsid w:val="009575DB"/>
    <w:rsid w:val="0096046C"/>
    <w:rsid w:val="00960760"/>
    <w:rsid w:val="00960BB2"/>
    <w:rsid w:val="0096108A"/>
    <w:rsid w:val="0096263A"/>
    <w:rsid w:val="00963663"/>
    <w:rsid w:val="0096379F"/>
    <w:rsid w:val="00964FD5"/>
    <w:rsid w:val="009660DD"/>
    <w:rsid w:val="00966BB2"/>
    <w:rsid w:val="009829D9"/>
    <w:rsid w:val="00983423"/>
    <w:rsid w:val="00983D87"/>
    <w:rsid w:val="00985F22"/>
    <w:rsid w:val="0098603A"/>
    <w:rsid w:val="00990C28"/>
    <w:rsid w:val="009952C7"/>
    <w:rsid w:val="009970AA"/>
    <w:rsid w:val="009A0530"/>
    <w:rsid w:val="009A0A84"/>
    <w:rsid w:val="009A410D"/>
    <w:rsid w:val="009A48CD"/>
    <w:rsid w:val="009A4C9A"/>
    <w:rsid w:val="009A5616"/>
    <w:rsid w:val="009A63E0"/>
    <w:rsid w:val="009B4269"/>
    <w:rsid w:val="009B54B3"/>
    <w:rsid w:val="009C042A"/>
    <w:rsid w:val="009C0A20"/>
    <w:rsid w:val="009C19C0"/>
    <w:rsid w:val="009C390D"/>
    <w:rsid w:val="009C5089"/>
    <w:rsid w:val="009C58F9"/>
    <w:rsid w:val="009C6657"/>
    <w:rsid w:val="009C7250"/>
    <w:rsid w:val="009C7EB8"/>
    <w:rsid w:val="009D0427"/>
    <w:rsid w:val="009D0A67"/>
    <w:rsid w:val="009D4648"/>
    <w:rsid w:val="009D4D28"/>
    <w:rsid w:val="009D515A"/>
    <w:rsid w:val="009D5F18"/>
    <w:rsid w:val="009D6663"/>
    <w:rsid w:val="009D6C0A"/>
    <w:rsid w:val="009E13F4"/>
    <w:rsid w:val="009E321D"/>
    <w:rsid w:val="009E3C0C"/>
    <w:rsid w:val="009E6B1D"/>
    <w:rsid w:val="009F246A"/>
    <w:rsid w:val="009F2CBB"/>
    <w:rsid w:val="009F3788"/>
    <w:rsid w:val="009F41F4"/>
    <w:rsid w:val="009F7330"/>
    <w:rsid w:val="00A01864"/>
    <w:rsid w:val="00A0223C"/>
    <w:rsid w:val="00A05C0F"/>
    <w:rsid w:val="00A06B79"/>
    <w:rsid w:val="00A06C60"/>
    <w:rsid w:val="00A1134B"/>
    <w:rsid w:val="00A14EE6"/>
    <w:rsid w:val="00A17D18"/>
    <w:rsid w:val="00A208A8"/>
    <w:rsid w:val="00A20B08"/>
    <w:rsid w:val="00A20E8F"/>
    <w:rsid w:val="00A2116D"/>
    <w:rsid w:val="00A22B36"/>
    <w:rsid w:val="00A25019"/>
    <w:rsid w:val="00A266B8"/>
    <w:rsid w:val="00A30E35"/>
    <w:rsid w:val="00A3160B"/>
    <w:rsid w:val="00A330D6"/>
    <w:rsid w:val="00A33198"/>
    <w:rsid w:val="00A344F2"/>
    <w:rsid w:val="00A36B36"/>
    <w:rsid w:val="00A3787E"/>
    <w:rsid w:val="00A379CE"/>
    <w:rsid w:val="00A4101C"/>
    <w:rsid w:val="00A431D6"/>
    <w:rsid w:val="00A45ED0"/>
    <w:rsid w:val="00A46408"/>
    <w:rsid w:val="00A46A06"/>
    <w:rsid w:val="00A57250"/>
    <w:rsid w:val="00A578F5"/>
    <w:rsid w:val="00A6013A"/>
    <w:rsid w:val="00A609CB"/>
    <w:rsid w:val="00A61538"/>
    <w:rsid w:val="00A627DB"/>
    <w:rsid w:val="00A62E79"/>
    <w:rsid w:val="00A70ABC"/>
    <w:rsid w:val="00A71CB4"/>
    <w:rsid w:val="00A72986"/>
    <w:rsid w:val="00A7299C"/>
    <w:rsid w:val="00A74A76"/>
    <w:rsid w:val="00A74B97"/>
    <w:rsid w:val="00A7645F"/>
    <w:rsid w:val="00A8102D"/>
    <w:rsid w:val="00A81BE2"/>
    <w:rsid w:val="00A85586"/>
    <w:rsid w:val="00A9175F"/>
    <w:rsid w:val="00A91FE0"/>
    <w:rsid w:val="00A97F70"/>
    <w:rsid w:val="00AA4266"/>
    <w:rsid w:val="00AB0AE0"/>
    <w:rsid w:val="00AB2527"/>
    <w:rsid w:val="00AB3D1E"/>
    <w:rsid w:val="00AB77F2"/>
    <w:rsid w:val="00AC2D83"/>
    <w:rsid w:val="00AC4555"/>
    <w:rsid w:val="00AC4C9D"/>
    <w:rsid w:val="00AC5669"/>
    <w:rsid w:val="00AC754C"/>
    <w:rsid w:val="00AC780F"/>
    <w:rsid w:val="00AC785C"/>
    <w:rsid w:val="00AC7C81"/>
    <w:rsid w:val="00AD03C7"/>
    <w:rsid w:val="00AD1D8F"/>
    <w:rsid w:val="00AD34D0"/>
    <w:rsid w:val="00AD3D26"/>
    <w:rsid w:val="00AD55FC"/>
    <w:rsid w:val="00AE02C5"/>
    <w:rsid w:val="00AE1DEB"/>
    <w:rsid w:val="00AE1FD9"/>
    <w:rsid w:val="00AE25F5"/>
    <w:rsid w:val="00AE267D"/>
    <w:rsid w:val="00AE3179"/>
    <w:rsid w:val="00AE5AB8"/>
    <w:rsid w:val="00AE6EDA"/>
    <w:rsid w:val="00AE6FEB"/>
    <w:rsid w:val="00AF0521"/>
    <w:rsid w:val="00AF22BE"/>
    <w:rsid w:val="00AF2E5E"/>
    <w:rsid w:val="00AF4F4E"/>
    <w:rsid w:val="00AF6582"/>
    <w:rsid w:val="00B01A2A"/>
    <w:rsid w:val="00B02E5B"/>
    <w:rsid w:val="00B03EB2"/>
    <w:rsid w:val="00B0402C"/>
    <w:rsid w:val="00B04961"/>
    <w:rsid w:val="00B04CF4"/>
    <w:rsid w:val="00B04E14"/>
    <w:rsid w:val="00B119CC"/>
    <w:rsid w:val="00B11C33"/>
    <w:rsid w:val="00B13028"/>
    <w:rsid w:val="00B1499E"/>
    <w:rsid w:val="00B153AF"/>
    <w:rsid w:val="00B17B28"/>
    <w:rsid w:val="00B20941"/>
    <w:rsid w:val="00B20BCF"/>
    <w:rsid w:val="00B21D2F"/>
    <w:rsid w:val="00B21E12"/>
    <w:rsid w:val="00B23C94"/>
    <w:rsid w:val="00B24B09"/>
    <w:rsid w:val="00B2594C"/>
    <w:rsid w:val="00B2696B"/>
    <w:rsid w:val="00B26FE4"/>
    <w:rsid w:val="00B309FD"/>
    <w:rsid w:val="00B325D8"/>
    <w:rsid w:val="00B333E3"/>
    <w:rsid w:val="00B3383A"/>
    <w:rsid w:val="00B357F6"/>
    <w:rsid w:val="00B36246"/>
    <w:rsid w:val="00B4095C"/>
    <w:rsid w:val="00B43BC5"/>
    <w:rsid w:val="00B44508"/>
    <w:rsid w:val="00B4506D"/>
    <w:rsid w:val="00B47146"/>
    <w:rsid w:val="00B47214"/>
    <w:rsid w:val="00B500CD"/>
    <w:rsid w:val="00B51547"/>
    <w:rsid w:val="00B52161"/>
    <w:rsid w:val="00B53FDD"/>
    <w:rsid w:val="00B5465B"/>
    <w:rsid w:val="00B55B34"/>
    <w:rsid w:val="00B563D2"/>
    <w:rsid w:val="00B57C21"/>
    <w:rsid w:val="00B604FC"/>
    <w:rsid w:val="00B6181B"/>
    <w:rsid w:val="00B64E61"/>
    <w:rsid w:val="00B66728"/>
    <w:rsid w:val="00B66F2C"/>
    <w:rsid w:val="00B71B9B"/>
    <w:rsid w:val="00B72784"/>
    <w:rsid w:val="00B736C3"/>
    <w:rsid w:val="00B73CB3"/>
    <w:rsid w:val="00B7769F"/>
    <w:rsid w:val="00B828B4"/>
    <w:rsid w:val="00B83427"/>
    <w:rsid w:val="00B84913"/>
    <w:rsid w:val="00B84DB4"/>
    <w:rsid w:val="00B8549E"/>
    <w:rsid w:val="00B85841"/>
    <w:rsid w:val="00B87C19"/>
    <w:rsid w:val="00B906F6"/>
    <w:rsid w:val="00B90FB9"/>
    <w:rsid w:val="00B9124A"/>
    <w:rsid w:val="00B914B6"/>
    <w:rsid w:val="00B9238C"/>
    <w:rsid w:val="00B9651A"/>
    <w:rsid w:val="00B969EC"/>
    <w:rsid w:val="00BA0FBA"/>
    <w:rsid w:val="00BA1A68"/>
    <w:rsid w:val="00BA1A8D"/>
    <w:rsid w:val="00BA2601"/>
    <w:rsid w:val="00BA3337"/>
    <w:rsid w:val="00BA4BBD"/>
    <w:rsid w:val="00BA5C7E"/>
    <w:rsid w:val="00BB19B8"/>
    <w:rsid w:val="00BB2056"/>
    <w:rsid w:val="00BB5390"/>
    <w:rsid w:val="00BB7015"/>
    <w:rsid w:val="00BC077D"/>
    <w:rsid w:val="00BC4A55"/>
    <w:rsid w:val="00BD0D28"/>
    <w:rsid w:val="00BD1112"/>
    <w:rsid w:val="00BD1B85"/>
    <w:rsid w:val="00BD2D8F"/>
    <w:rsid w:val="00BD7949"/>
    <w:rsid w:val="00BE0528"/>
    <w:rsid w:val="00BE087A"/>
    <w:rsid w:val="00BE0A7B"/>
    <w:rsid w:val="00BE1F84"/>
    <w:rsid w:val="00BE28EE"/>
    <w:rsid w:val="00BE38A8"/>
    <w:rsid w:val="00BF15F1"/>
    <w:rsid w:val="00BF1BAE"/>
    <w:rsid w:val="00BF2F81"/>
    <w:rsid w:val="00BF3244"/>
    <w:rsid w:val="00BF353D"/>
    <w:rsid w:val="00BF78FD"/>
    <w:rsid w:val="00BF7BD6"/>
    <w:rsid w:val="00C00603"/>
    <w:rsid w:val="00C015A6"/>
    <w:rsid w:val="00C015DF"/>
    <w:rsid w:val="00C0164D"/>
    <w:rsid w:val="00C023B6"/>
    <w:rsid w:val="00C02FE9"/>
    <w:rsid w:val="00C10042"/>
    <w:rsid w:val="00C10098"/>
    <w:rsid w:val="00C10C91"/>
    <w:rsid w:val="00C12D87"/>
    <w:rsid w:val="00C14458"/>
    <w:rsid w:val="00C14AFC"/>
    <w:rsid w:val="00C153BB"/>
    <w:rsid w:val="00C22F62"/>
    <w:rsid w:val="00C24130"/>
    <w:rsid w:val="00C244CC"/>
    <w:rsid w:val="00C244E8"/>
    <w:rsid w:val="00C256CC"/>
    <w:rsid w:val="00C27669"/>
    <w:rsid w:val="00C27BFA"/>
    <w:rsid w:val="00C31DF3"/>
    <w:rsid w:val="00C31EC8"/>
    <w:rsid w:val="00C34684"/>
    <w:rsid w:val="00C34DE1"/>
    <w:rsid w:val="00C353CF"/>
    <w:rsid w:val="00C359DA"/>
    <w:rsid w:val="00C428FC"/>
    <w:rsid w:val="00C4348A"/>
    <w:rsid w:val="00C451BB"/>
    <w:rsid w:val="00C477A8"/>
    <w:rsid w:val="00C51F8C"/>
    <w:rsid w:val="00C5533B"/>
    <w:rsid w:val="00C57F0E"/>
    <w:rsid w:val="00C6357F"/>
    <w:rsid w:val="00C64003"/>
    <w:rsid w:val="00C640EF"/>
    <w:rsid w:val="00C650A4"/>
    <w:rsid w:val="00C652B5"/>
    <w:rsid w:val="00C67F59"/>
    <w:rsid w:val="00C70026"/>
    <w:rsid w:val="00C7042E"/>
    <w:rsid w:val="00C71407"/>
    <w:rsid w:val="00C71597"/>
    <w:rsid w:val="00C71DB7"/>
    <w:rsid w:val="00C734AB"/>
    <w:rsid w:val="00C74421"/>
    <w:rsid w:val="00C74AEC"/>
    <w:rsid w:val="00C7601A"/>
    <w:rsid w:val="00C810D6"/>
    <w:rsid w:val="00C8153F"/>
    <w:rsid w:val="00C82F0B"/>
    <w:rsid w:val="00C82F8E"/>
    <w:rsid w:val="00C85440"/>
    <w:rsid w:val="00C9266C"/>
    <w:rsid w:val="00C9327B"/>
    <w:rsid w:val="00C97C1D"/>
    <w:rsid w:val="00CA09A2"/>
    <w:rsid w:val="00CA152F"/>
    <w:rsid w:val="00CA391A"/>
    <w:rsid w:val="00CA4619"/>
    <w:rsid w:val="00CB0293"/>
    <w:rsid w:val="00CB13AC"/>
    <w:rsid w:val="00CB49E0"/>
    <w:rsid w:val="00CB6C60"/>
    <w:rsid w:val="00CB7A01"/>
    <w:rsid w:val="00CC238E"/>
    <w:rsid w:val="00CC2C7F"/>
    <w:rsid w:val="00CC41E1"/>
    <w:rsid w:val="00CC43FF"/>
    <w:rsid w:val="00CC63D6"/>
    <w:rsid w:val="00CD1B83"/>
    <w:rsid w:val="00CD267E"/>
    <w:rsid w:val="00CD2A35"/>
    <w:rsid w:val="00CD3240"/>
    <w:rsid w:val="00CD369D"/>
    <w:rsid w:val="00CD3717"/>
    <w:rsid w:val="00CD4E49"/>
    <w:rsid w:val="00CD5AE9"/>
    <w:rsid w:val="00CD6773"/>
    <w:rsid w:val="00CE1BA2"/>
    <w:rsid w:val="00CE1F34"/>
    <w:rsid w:val="00CE2168"/>
    <w:rsid w:val="00CE222D"/>
    <w:rsid w:val="00CE37D9"/>
    <w:rsid w:val="00CE4C78"/>
    <w:rsid w:val="00CE5A77"/>
    <w:rsid w:val="00CE5B34"/>
    <w:rsid w:val="00CE5ED5"/>
    <w:rsid w:val="00CE7014"/>
    <w:rsid w:val="00CF04AF"/>
    <w:rsid w:val="00CF1CAD"/>
    <w:rsid w:val="00CF2B9E"/>
    <w:rsid w:val="00CF2E3A"/>
    <w:rsid w:val="00CF3E72"/>
    <w:rsid w:val="00D00567"/>
    <w:rsid w:val="00D01504"/>
    <w:rsid w:val="00D024C6"/>
    <w:rsid w:val="00D04517"/>
    <w:rsid w:val="00D047F6"/>
    <w:rsid w:val="00D0511E"/>
    <w:rsid w:val="00D1025F"/>
    <w:rsid w:val="00D120AD"/>
    <w:rsid w:val="00D12DCC"/>
    <w:rsid w:val="00D14073"/>
    <w:rsid w:val="00D1415B"/>
    <w:rsid w:val="00D14DCB"/>
    <w:rsid w:val="00D16E6D"/>
    <w:rsid w:val="00D24084"/>
    <w:rsid w:val="00D24228"/>
    <w:rsid w:val="00D24604"/>
    <w:rsid w:val="00D25F02"/>
    <w:rsid w:val="00D323C0"/>
    <w:rsid w:val="00D32776"/>
    <w:rsid w:val="00D32BB1"/>
    <w:rsid w:val="00D34237"/>
    <w:rsid w:val="00D3459A"/>
    <w:rsid w:val="00D35DF6"/>
    <w:rsid w:val="00D37E9A"/>
    <w:rsid w:val="00D40B46"/>
    <w:rsid w:val="00D4235E"/>
    <w:rsid w:val="00D42743"/>
    <w:rsid w:val="00D42B29"/>
    <w:rsid w:val="00D4332B"/>
    <w:rsid w:val="00D43B7C"/>
    <w:rsid w:val="00D45251"/>
    <w:rsid w:val="00D45FA3"/>
    <w:rsid w:val="00D4687A"/>
    <w:rsid w:val="00D46968"/>
    <w:rsid w:val="00D46CA6"/>
    <w:rsid w:val="00D51307"/>
    <w:rsid w:val="00D52D85"/>
    <w:rsid w:val="00D53879"/>
    <w:rsid w:val="00D542E4"/>
    <w:rsid w:val="00D55FC7"/>
    <w:rsid w:val="00D56446"/>
    <w:rsid w:val="00D6108E"/>
    <w:rsid w:val="00D61235"/>
    <w:rsid w:val="00D62C30"/>
    <w:rsid w:val="00D62E51"/>
    <w:rsid w:val="00D62FF6"/>
    <w:rsid w:val="00D64008"/>
    <w:rsid w:val="00D66C5E"/>
    <w:rsid w:val="00D67073"/>
    <w:rsid w:val="00D7201C"/>
    <w:rsid w:val="00D74199"/>
    <w:rsid w:val="00D744B1"/>
    <w:rsid w:val="00D75890"/>
    <w:rsid w:val="00D763BF"/>
    <w:rsid w:val="00D7723B"/>
    <w:rsid w:val="00D77B5D"/>
    <w:rsid w:val="00D77E3D"/>
    <w:rsid w:val="00D80548"/>
    <w:rsid w:val="00D80BA5"/>
    <w:rsid w:val="00D823C9"/>
    <w:rsid w:val="00D838D5"/>
    <w:rsid w:val="00D84681"/>
    <w:rsid w:val="00D87117"/>
    <w:rsid w:val="00D871CB"/>
    <w:rsid w:val="00D91670"/>
    <w:rsid w:val="00D92624"/>
    <w:rsid w:val="00D93276"/>
    <w:rsid w:val="00D93CF7"/>
    <w:rsid w:val="00D9416F"/>
    <w:rsid w:val="00D96540"/>
    <w:rsid w:val="00DA0FCE"/>
    <w:rsid w:val="00DA3046"/>
    <w:rsid w:val="00DA509A"/>
    <w:rsid w:val="00DA7DDD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754"/>
    <w:rsid w:val="00DC6FCE"/>
    <w:rsid w:val="00DD0167"/>
    <w:rsid w:val="00DD2EAB"/>
    <w:rsid w:val="00DD3005"/>
    <w:rsid w:val="00DD3AAC"/>
    <w:rsid w:val="00DD7EF3"/>
    <w:rsid w:val="00DE0673"/>
    <w:rsid w:val="00DE45EB"/>
    <w:rsid w:val="00DE5733"/>
    <w:rsid w:val="00DE67E4"/>
    <w:rsid w:val="00DE75D3"/>
    <w:rsid w:val="00DE7EFD"/>
    <w:rsid w:val="00DF01CD"/>
    <w:rsid w:val="00DF14A5"/>
    <w:rsid w:val="00DF1AE3"/>
    <w:rsid w:val="00DF52F2"/>
    <w:rsid w:val="00DF5D0D"/>
    <w:rsid w:val="00DF68C8"/>
    <w:rsid w:val="00E00090"/>
    <w:rsid w:val="00E110B9"/>
    <w:rsid w:val="00E11444"/>
    <w:rsid w:val="00E15ED1"/>
    <w:rsid w:val="00E176CD"/>
    <w:rsid w:val="00E21C70"/>
    <w:rsid w:val="00E2384B"/>
    <w:rsid w:val="00E23DFE"/>
    <w:rsid w:val="00E23EF5"/>
    <w:rsid w:val="00E274B5"/>
    <w:rsid w:val="00E27D50"/>
    <w:rsid w:val="00E306A1"/>
    <w:rsid w:val="00E306CF"/>
    <w:rsid w:val="00E315F1"/>
    <w:rsid w:val="00E31776"/>
    <w:rsid w:val="00E333F5"/>
    <w:rsid w:val="00E3479B"/>
    <w:rsid w:val="00E34B1B"/>
    <w:rsid w:val="00E359BD"/>
    <w:rsid w:val="00E35D31"/>
    <w:rsid w:val="00E3633F"/>
    <w:rsid w:val="00E40864"/>
    <w:rsid w:val="00E40BB6"/>
    <w:rsid w:val="00E449A6"/>
    <w:rsid w:val="00E44E6C"/>
    <w:rsid w:val="00E45537"/>
    <w:rsid w:val="00E46519"/>
    <w:rsid w:val="00E51A55"/>
    <w:rsid w:val="00E52614"/>
    <w:rsid w:val="00E55C88"/>
    <w:rsid w:val="00E5600C"/>
    <w:rsid w:val="00E568CF"/>
    <w:rsid w:val="00E6178E"/>
    <w:rsid w:val="00E61DB6"/>
    <w:rsid w:val="00E6447A"/>
    <w:rsid w:val="00E64657"/>
    <w:rsid w:val="00E70BF5"/>
    <w:rsid w:val="00E711A3"/>
    <w:rsid w:val="00E73219"/>
    <w:rsid w:val="00E73A59"/>
    <w:rsid w:val="00E73DDD"/>
    <w:rsid w:val="00E75634"/>
    <w:rsid w:val="00E76BC2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17B0"/>
    <w:rsid w:val="00E928B8"/>
    <w:rsid w:val="00E93D12"/>
    <w:rsid w:val="00E97562"/>
    <w:rsid w:val="00EA065A"/>
    <w:rsid w:val="00EA0715"/>
    <w:rsid w:val="00EA2BDF"/>
    <w:rsid w:val="00EA395D"/>
    <w:rsid w:val="00EA4C1A"/>
    <w:rsid w:val="00EA4F5C"/>
    <w:rsid w:val="00EB1584"/>
    <w:rsid w:val="00EB26BF"/>
    <w:rsid w:val="00EB567B"/>
    <w:rsid w:val="00EB56F4"/>
    <w:rsid w:val="00EB5DC0"/>
    <w:rsid w:val="00EB6A66"/>
    <w:rsid w:val="00EB6F6F"/>
    <w:rsid w:val="00EC0ED8"/>
    <w:rsid w:val="00EC1621"/>
    <w:rsid w:val="00EC4352"/>
    <w:rsid w:val="00EC538A"/>
    <w:rsid w:val="00ED0D85"/>
    <w:rsid w:val="00ED4C88"/>
    <w:rsid w:val="00EE1CDF"/>
    <w:rsid w:val="00EE318B"/>
    <w:rsid w:val="00EE3C74"/>
    <w:rsid w:val="00EE7A37"/>
    <w:rsid w:val="00EE7A93"/>
    <w:rsid w:val="00EF0428"/>
    <w:rsid w:val="00EF07E9"/>
    <w:rsid w:val="00EF0C90"/>
    <w:rsid w:val="00EF0FD7"/>
    <w:rsid w:val="00EF1B4A"/>
    <w:rsid w:val="00EF2963"/>
    <w:rsid w:val="00EF39FF"/>
    <w:rsid w:val="00EF4A52"/>
    <w:rsid w:val="00EF77D9"/>
    <w:rsid w:val="00F0084C"/>
    <w:rsid w:val="00F042DF"/>
    <w:rsid w:val="00F050B8"/>
    <w:rsid w:val="00F05931"/>
    <w:rsid w:val="00F05BE3"/>
    <w:rsid w:val="00F05C67"/>
    <w:rsid w:val="00F11020"/>
    <w:rsid w:val="00F1323B"/>
    <w:rsid w:val="00F21C6C"/>
    <w:rsid w:val="00F21EE8"/>
    <w:rsid w:val="00F226D3"/>
    <w:rsid w:val="00F237E1"/>
    <w:rsid w:val="00F24D90"/>
    <w:rsid w:val="00F26F8C"/>
    <w:rsid w:val="00F275FC"/>
    <w:rsid w:val="00F30C2A"/>
    <w:rsid w:val="00F31701"/>
    <w:rsid w:val="00F31F89"/>
    <w:rsid w:val="00F320E0"/>
    <w:rsid w:val="00F3327F"/>
    <w:rsid w:val="00F33424"/>
    <w:rsid w:val="00F35450"/>
    <w:rsid w:val="00F37CEB"/>
    <w:rsid w:val="00F4067B"/>
    <w:rsid w:val="00F40AF9"/>
    <w:rsid w:val="00F41D8C"/>
    <w:rsid w:val="00F41E2A"/>
    <w:rsid w:val="00F41F7D"/>
    <w:rsid w:val="00F45126"/>
    <w:rsid w:val="00F455E4"/>
    <w:rsid w:val="00F45687"/>
    <w:rsid w:val="00F46165"/>
    <w:rsid w:val="00F53E1F"/>
    <w:rsid w:val="00F54288"/>
    <w:rsid w:val="00F55344"/>
    <w:rsid w:val="00F55409"/>
    <w:rsid w:val="00F57FC5"/>
    <w:rsid w:val="00F60FDC"/>
    <w:rsid w:val="00F6150A"/>
    <w:rsid w:val="00F621DC"/>
    <w:rsid w:val="00F63B18"/>
    <w:rsid w:val="00F642A5"/>
    <w:rsid w:val="00F66BC0"/>
    <w:rsid w:val="00F713BE"/>
    <w:rsid w:val="00F722E1"/>
    <w:rsid w:val="00F72305"/>
    <w:rsid w:val="00F72671"/>
    <w:rsid w:val="00F72739"/>
    <w:rsid w:val="00F728E0"/>
    <w:rsid w:val="00F7713A"/>
    <w:rsid w:val="00F80B9A"/>
    <w:rsid w:val="00F81C9B"/>
    <w:rsid w:val="00F81D19"/>
    <w:rsid w:val="00F85AFE"/>
    <w:rsid w:val="00F920EB"/>
    <w:rsid w:val="00F92BD6"/>
    <w:rsid w:val="00F94E4E"/>
    <w:rsid w:val="00FA12D9"/>
    <w:rsid w:val="00FA1C7E"/>
    <w:rsid w:val="00FA400E"/>
    <w:rsid w:val="00FA40F8"/>
    <w:rsid w:val="00FB1331"/>
    <w:rsid w:val="00FB2E1F"/>
    <w:rsid w:val="00FB475E"/>
    <w:rsid w:val="00FB4BAC"/>
    <w:rsid w:val="00FB6A3E"/>
    <w:rsid w:val="00FC51CC"/>
    <w:rsid w:val="00FD1B1B"/>
    <w:rsid w:val="00FD24DC"/>
    <w:rsid w:val="00FD2552"/>
    <w:rsid w:val="00FD27EC"/>
    <w:rsid w:val="00FD5023"/>
    <w:rsid w:val="00FD77B3"/>
    <w:rsid w:val="00FE0753"/>
    <w:rsid w:val="00FE25ED"/>
    <w:rsid w:val="00FE39AD"/>
    <w:rsid w:val="00FE3D47"/>
    <w:rsid w:val="00FE3F73"/>
    <w:rsid w:val="00FE4CFE"/>
    <w:rsid w:val="00FE4E85"/>
    <w:rsid w:val="00FE67D9"/>
    <w:rsid w:val="00FF1B19"/>
    <w:rsid w:val="00FF27A4"/>
    <w:rsid w:val="00FF2A5D"/>
    <w:rsid w:val="00FF4295"/>
    <w:rsid w:val="00FF5177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53D9B08"/>
  <w15:docId w15:val="{30E78613-3585-4488-AD86-00E567FF7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5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1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7221e5-76b2-4806-a46b-4cccc38c7e2f" xsi:nil="true"/>
    <lcf76f155ced4ddcb4097134ff3c332f xmlns="bd155054-772e-4cf4-9f0e-8a32a9d0e2a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E8FF2CF-A002-4EAE-B349-2898D2EB4C5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555170-C347-4180-9DA8-D7FAA3126B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BD635AF-B37F-48B0-9698-480FA94D083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7D9F4FE-F48C-4D82-AFA9-E9247E1DDBF3}">
  <ds:schemaRefs>
    <ds:schemaRef ds:uri="http://schemas.microsoft.com/office/2006/metadata/properties"/>
    <ds:schemaRef ds:uri="http://schemas.microsoft.com/office/infopath/2007/PartnerControls"/>
    <ds:schemaRef ds:uri="147221e5-76b2-4806-a46b-4cccc38c7e2f"/>
    <ds:schemaRef ds:uri="bd155054-772e-4cf4-9f0e-8a32a9d0e2a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6</Pages>
  <Words>1495</Words>
  <Characters>11292</Characters>
  <Application>Microsoft Office Word</Application>
  <DocSecurity>0</DocSecurity>
  <Lines>94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Anna Gorecka-Drabik</dc:creator>
  <cp:keywords/>
  <cp:lastModifiedBy>Tomasz </cp:lastModifiedBy>
  <cp:revision>35</cp:revision>
  <cp:lastPrinted>2020-12-21T07:21:00Z</cp:lastPrinted>
  <dcterms:created xsi:type="dcterms:W3CDTF">2023-06-23T07:57:00Z</dcterms:created>
  <dcterms:modified xsi:type="dcterms:W3CDTF">2024-10-10T09:21:00Z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